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36461" w14:textId="77777777" w:rsidR="001E299C" w:rsidRDefault="001E299C" w:rsidP="001E299C">
      <w:pPr>
        <w:pStyle w:val="Heading1"/>
      </w:pPr>
      <w:r>
        <w:t>1NC</w:t>
      </w:r>
    </w:p>
    <w:p w14:paraId="28037640" w14:textId="379D614D" w:rsidR="001E299C" w:rsidRDefault="001E299C" w:rsidP="001E299C">
      <w:pPr>
        <w:pStyle w:val="Heading3"/>
      </w:pPr>
      <w:r>
        <w:t>1</w:t>
      </w:r>
    </w:p>
    <w:p w14:paraId="27DC37A3" w14:textId="77777777" w:rsidR="001E299C" w:rsidRDefault="001E299C" w:rsidP="001E299C">
      <w:pPr>
        <w:pStyle w:val="Heading4"/>
      </w:pPr>
      <w:r>
        <w:t>CP Text: The United States should fund the appropriation of outer space for the mining of rare earth metals from asteroids by private entities.</w:t>
      </w:r>
    </w:p>
    <w:p w14:paraId="464F3F82" w14:textId="1E793EB7" w:rsidR="001E299C" w:rsidRPr="004F4C15" w:rsidRDefault="0058240C" w:rsidP="0058240C">
      <w:pPr>
        <w:pStyle w:val="Heading3"/>
      </w:pPr>
      <w:r>
        <w:t>2</w:t>
      </w:r>
    </w:p>
    <w:p w14:paraId="69442927" w14:textId="77777777" w:rsidR="001E299C" w:rsidRDefault="001E299C" w:rsidP="001E299C">
      <w:pPr>
        <w:pStyle w:val="Heading4"/>
      </w:pPr>
      <w:r>
        <w:t>The US structurally outcompetes China in the status quo and primacy can be sustained, but it’s not a given</w:t>
      </w:r>
    </w:p>
    <w:p w14:paraId="76EBAF95" w14:textId="77777777" w:rsidR="001E299C" w:rsidRDefault="001E299C" w:rsidP="001E299C">
      <w:proofErr w:type="spellStart"/>
      <w:r w:rsidRPr="000117A4">
        <w:rPr>
          <w:rStyle w:val="Style13ptBold"/>
        </w:rPr>
        <w:t>Kroenig</w:t>
      </w:r>
      <w:proofErr w:type="spellEnd"/>
      <w:r w:rsidRPr="000117A4">
        <w:rPr>
          <w:rStyle w:val="Style13ptBold"/>
        </w:rPr>
        <w:t xml:space="preserve"> 20</w:t>
      </w:r>
      <w:r>
        <w:t xml:space="preserve"> [(Matthew, is the author of The Return of Great Power Rivalry: Democracy Versus Autocracy </w:t>
      </w:r>
      <w:proofErr w:type="gramStart"/>
      <w:r>
        <w:t>From</w:t>
      </w:r>
      <w:proofErr w:type="gramEnd"/>
      <w:r>
        <w:t xml:space="preserve"> the Ancient World to the U.S. and China, a professor of government and foreign service at Georgetown University, and the deputy director of the Scowcroft Center for Strategy and Security at the Atlantic Council) “Why the U.S. Will Outcompete China,” 4-3-2020, </w:t>
      </w:r>
      <w:r w:rsidRPr="009A09A9">
        <w:t>https://www.theatlantic.com/ideas/archive/2020/04/why-china-ill-equipped-great-power-rivalry/609364/</w:t>
      </w:r>
      <w:r>
        <w:t>] TDI</w:t>
      </w:r>
    </w:p>
    <w:p w14:paraId="4ABBCEFB" w14:textId="77777777" w:rsidR="001E299C" w:rsidRPr="008C2E74" w:rsidRDefault="001E299C" w:rsidP="001E299C">
      <w:r w:rsidRPr="002B6F28">
        <w:rPr>
          <w:rStyle w:val="StyleUnderline"/>
        </w:rPr>
        <w:t>National</w:t>
      </w:r>
      <w:r w:rsidRPr="008C2E74">
        <w:t>-</w:t>
      </w:r>
      <w:r w:rsidRPr="002B6F28">
        <w:rPr>
          <w:rStyle w:val="StyleUnderline"/>
        </w:rPr>
        <w:t xml:space="preserve">security </w:t>
      </w:r>
      <w:r w:rsidRPr="00B63F1B">
        <w:rPr>
          <w:rStyle w:val="StyleUnderline"/>
          <w:highlight w:val="green"/>
        </w:rPr>
        <w:t>analysts see China as</w:t>
      </w:r>
      <w:r w:rsidRPr="002B6F28">
        <w:rPr>
          <w:rStyle w:val="StyleUnderline"/>
        </w:rPr>
        <w:t xml:space="preserve"> one of </w:t>
      </w:r>
      <w:r w:rsidRPr="00B63F1B">
        <w:rPr>
          <w:rStyle w:val="StyleUnderline"/>
          <w:highlight w:val="green"/>
        </w:rPr>
        <w:t>the greatest threat</w:t>
      </w:r>
      <w:r w:rsidRPr="002B6F28">
        <w:rPr>
          <w:rStyle w:val="StyleUnderline"/>
        </w:rPr>
        <w:t xml:space="preserve">s </w:t>
      </w:r>
      <w:r w:rsidRPr="00B63F1B">
        <w:rPr>
          <w:rStyle w:val="StyleUnderline"/>
          <w:highlight w:val="green"/>
        </w:rPr>
        <w:t>facing</w:t>
      </w:r>
      <w:r w:rsidRPr="002B6F28">
        <w:rPr>
          <w:rStyle w:val="StyleUnderline"/>
        </w:rPr>
        <w:t xml:space="preserve"> the </w:t>
      </w:r>
      <w:r w:rsidRPr="00B63F1B">
        <w:rPr>
          <w:rStyle w:val="StyleUnderline"/>
          <w:highlight w:val="green"/>
        </w:rPr>
        <w:t>U</w:t>
      </w:r>
      <w:r w:rsidRPr="002B6F28">
        <w:rPr>
          <w:rStyle w:val="StyleUnderline"/>
        </w:rPr>
        <w:t xml:space="preserve">nited </w:t>
      </w:r>
      <w:r w:rsidRPr="00B63F1B">
        <w:rPr>
          <w:rStyle w:val="StyleUnderline"/>
          <w:highlight w:val="green"/>
        </w:rPr>
        <w:t>S</w:t>
      </w:r>
      <w:r w:rsidRPr="002B6F28">
        <w:rPr>
          <w:rStyle w:val="StyleUnderline"/>
        </w:rPr>
        <w:t xml:space="preserve">tates </w:t>
      </w:r>
      <w:r w:rsidRPr="00B63F1B">
        <w:rPr>
          <w:rStyle w:val="StyleUnderline"/>
          <w:highlight w:val="green"/>
        </w:rPr>
        <w:t>and</w:t>
      </w:r>
      <w:r w:rsidRPr="002B6F28">
        <w:rPr>
          <w:rStyle w:val="StyleUnderline"/>
        </w:rPr>
        <w:t xml:space="preserve"> its </w:t>
      </w:r>
      <w:r w:rsidRPr="00B63F1B">
        <w:rPr>
          <w:rStyle w:val="StyleUnderline"/>
          <w:highlight w:val="green"/>
        </w:rPr>
        <w:t>allies</w:t>
      </w:r>
      <w:r w:rsidRPr="008C2E74">
        <w:t>. According to an emerging conventional wisdom, China has the leg up on the U.S. in part because its authoritarian government can strategically plan for the long term, unencumbered by competing branches of government, regular elections, and public opinion. Yet this faith in autocratic ascendance and democratic decline is contrary to historical fact. China may be able to put forth big, bold plans—the kinds of projects that analysts think of as long term—but the visionary projects of autocrats don’t usually pan out.</w:t>
      </w:r>
    </w:p>
    <w:p w14:paraId="220043BC" w14:textId="77777777" w:rsidR="001E299C" w:rsidRPr="008C2E74" w:rsidRDefault="001E299C" w:rsidP="001E299C">
      <w:r w:rsidRPr="008C2E74">
        <w:t xml:space="preserve">Yes, democratic governments are obligated to answer to their citizens on regular intervals and are sensitive to public opinion—that’s </w:t>
      </w:r>
      <w:proofErr w:type="gramStart"/>
      <w:r w:rsidRPr="008C2E74">
        <w:t>actually democracies’</w:t>
      </w:r>
      <w:proofErr w:type="gramEnd"/>
      <w:r w:rsidRPr="008C2E74">
        <w:t xml:space="preserve"> greatest source of strength. Democratic leaders have a harder time advancing big, bold agendas, but the upside of that difficulty is that the plans that do make it through the system have been carefully considered and enjoy domestic support. Historically speaking, once a democracy comes up with a successful strategy, it sticks with the plan, even </w:t>
      </w:r>
      <w:proofErr w:type="spellStart"/>
      <w:r w:rsidRPr="008C2E74">
        <w:t>through</w:t>
      </w:r>
      <w:proofErr w:type="spellEnd"/>
      <w:r w:rsidRPr="008C2E74">
        <w:t xml:space="preserve"> a succession of leadership.</w:t>
      </w:r>
    </w:p>
    <w:p w14:paraId="7F3340E2" w14:textId="77777777" w:rsidR="001E299C" w:rsidRPr="008C2E74" w:rsidRDefault="001E299C" w:rsidP="001E299C">
      <w:r w:rsidRPr="008C2E74">
        <w:t xml:space="preserve">Washington has arguably followed the same basic, three-step geopolitical plan since 1945. First, </w:t>
      </w:r>
      <w:r w:rsidRPr="00B63F1B">
        <w:rPr>
          <w:rStyle w:val="StyleUnderline"/>
          <w:highlight w:val="green"/>
        </w:rPr>
        <w:t>the U</w:t>
      </w:r>
      <w:r w:rsidRPr="00B63F1B">
        <w:rPr>
          <w:rStyle w:val="StyleUnderline"/>
        </w:rPr>
        <w:t>nited</w:t>
      </w:r>
      <w:r w:rsidRPr="00B63F1B">
        <w:rPr>
          <w:rStyle w:val="StyleUnderline"/>
          <w:highlight w:val="green"/>
        </w:rPr>
        <w:t xml:space="preserve"> S</w:t>
      </w:r>
      <w:r w:rsidRPr="002B6F28">
        <w:rPr>
          <w:rStyle w:val="StyleUnderline"/>
        </w:rPr>
        <w:t xml:space="preserve">tates </w:t>
      </w:r>
      <w:r w:rsidRPr="00B63F1B">
        <w:rPr>
          <w:rStyle w:val="StyleUnderline"/>
          <w:highlight w:val="green"/>
        </w:rPr>
        <w:t>built</w:t>
      </w:r>
      <w:r w:rsidRPr="002B6F28">
        <w:rPr>
          <w:rStyle w:val="StyleUnderline"/>
        </w:rPr>
        <w:t xml:space="preserve"> </w:t>
      </w:r>
      <w:r w:rsidRPr="00B63F1B">
        <w:rPr>
          <w:rStyle w:val="StyleUnderline"/>
          <w:highlight w:val="green"/>
        </w:rPr>
        <w:t>the current</w:t>
      </w:r>
      <w:r w:rsidRPr="008C2E74">
        <w:t xml:space="preserve">, </w:t>
      </w:r>
      <w:r w:rsidRPr="002B6F28">
        <w:rPr>
          <w:rStyle w:val="StyleUnderline"/>
        </w:rPr>
        <w:t>rules</w:t>
      </w:r>
      <w:r w:rsidRPr="008C2E74">
        <w:t>-</w:t>
      </w:r>
      <w:r w:rsidRPr="002B6F28">
        <w:rPr>
          <w:rStyle w:val="StyleUnderline"/>
        </w:rPr>
        <w:t xml:space="preserve">based </w:t>
      </w:r>
      <w:r w:rsidRPr="00B63F1B">
        <w:rPr>
          <w:rStyle w:val="StyleUnderline"/>
          <w:highlight w:val="green"/>
        </w:rPr>
        <w:t>international system</w:t>
      </w:r>
      <w:r w:rsidRPr="002B6F28">
        <w:rPr>
          <w:rStyle w:val="StyleUnderline"/>
        </w:rPr>
        <w:t xml:space="preserve"> by </w:t>
      </w:r>
      <w:r w:rsidRPr="00B63F1B">
        <w:rPr>
          <w:rStyle w:val="Emphasis"/>
          <w:highlight w:val="green"/>
        </w:rPr>
        <w:t>providing security in important</w:t>
      </w:r>
      <w:r w:rsidRPr="002B6F28">
        <w:rPr>
          <w:rStyle w:val="Emphasis"/>
        </w:rPr>
        <w:t xml:space="preserve"> geopolitical </w:t>
      </w:r>
      <w:r w:rsidRPr="00B63F1B">
        <w:rPr>
          <w:rStyle w:val="Emphasis"/>
          <w:highlight w:val="green"/>
        </w:rPr>
        <w:t>regions</w:t>
      </w:r>
      <w:r w:rsidRPr="008C2E74">
        <w:t xml:space="preserve">, </w:t>
      </w:r>
      <w:r w:rsidRPr="00B63F1B">
        <w:rPr>
          <w:rStyle w:val="Emphasis"/>
          <w:highlight w:val="green"/>
        </w:rPr>
        <w:t>constructing</w:t>
      </w:r>
      <w:r w:rsidRPr="002B6F28">
        <w:rPr>
          <w:rStyle w:val="Emphasis"/>
        </w:rPr>
        <w:t xml:space="preserve"> international </w:t>
      </w:r>
      <w:r w:rsidRPr="00B63F1B">
        <w:rPr>
          <w:rStyle w:val="Emphasis"/>
          <w:highlight w:val="green"/>
        </w:rPr>
        <w:t>institutions</w:t>
      </w:r>
      <w:r w:rsidRPr="00B63F1B">
        <w:rPr>
          <w:highlight w:val="green"/>
        </w:rPr>
        <w:t xml:space="preserve">, </w:t>
      </w:r>
      <w:r w:rsidRPr="00B63F1B">
        <w:rPr>
          <w:rStyle w:val="Emphasis"/>
        </w:rPr>
        <w:t xml:space="preserve">and </w:t>
      </w:r>
      <w:r w:rsidRPr="00B63F1B">
        <w:rPr>
          <w:rStyle w:val="Emphasis"/>
          <w:highlight w:val="green"/>
        </w:rPr>
        <w:t>promoting</w:t>
      </w:r>
      <w:r w:rsidRPr="002B6F28">
        <w:rPr>
          <w:rStyle w:val="Emphasis"/>
        </w:rPr>
        <w:t xml:space="preserve"> free </w:t>
      </w:r>
      <w:r w:rsidRPr="00B63F1B">
        <w:rPr>
          <w:rStyle w:val="Emphasis"/>
          <w:highlight w:val="green"/>
        </w:rPr>
        <w:t>markets and</w:t>
      </w:r>
      <w:r w:rsidRPr="002B6F28">
        <w:rPr>
          <w:rStyle w:val="Emphasis"/>
        </w:rPr>
        <w:t xml:space="preserve"> democratic </w:t>
      </w:r>
      <w:r w:rsidRPr="00B63F1B">
        <w:rPr>
          <w:rStyle w:val="Emphasis"/>
          <w:highlight w:val="green"/>
        </w:rPr>
        <w:t>politics</w:t>
      </w:r>
      <w:r w:rsidRPr="002B6F28">
        <w:rPr>
          <w:rStyle w:val="StyleUnderline"/>
        </w:rPr>
        <w:t xml:space="preserve"> within its sphere of influence</w:t>
      </w:r>
      <w:r w:rsidRPr="008C2E74">
        <w:t xml:space="preserve">. Second, </w:t>
      </w:r>
      <w:r w:rsidRPr="002B6F28">
        <w:rPr>
          <w:rStyle w:val="StyleUnderline"/>
        </w:rPr>
        <w:t>it welcomed into the club any country that played by the rules</w:t>
      </w:r>
      <w:r w:rsidRPr="008C2E74">
        <w:t xml:space="preserve">, </w:t>
      </w:r>
      <w:r w:rsidRPr="002B6F28">
        <w:rPr>
          <w:rStyle w:val="StyleUnderline"/>
        </w:rPr>
        <w:t>even former adversaries</w:t>
      </w:r>
      <w:r w:rsidRPr="008C2E74">
        <w:t xml:space="preserve">, like Germany and Japan. </w:t>
      </w:r>
      <w:proofErr w:type="gramStart"/>
      <w:r w:rsidRPr="008C2E74">
        <w:t>And,</w:t>
      </w:r>
      <w:proofErr w:type="gramEnd"/>
      <w:r w:rsidRPr="008C2E74">
        <w:t xml:space="preserve"> third, </w:t>
      </w:r>
      <w:r w:rsidRPr="002B6F28">
        <w:rPr>
          <w:rStyle w:val="StyleUnderline"/>
        </w:rPr>
        <w:t>the U.S. worked with its allies to defend the system from those countries or groups that would challenge it</w:t>
      </w:r>
      <w:r w:rsidRPr="008C2E74">
        <w:t xml:space="preserve">, </w:t>
      </w:r>
      <w:r w:rsidRPr="002B6F28">
        <w:rPr>
          <w:rStyle w:val="StyleUnderline"/>
        </w:rPr>
        <w:t>including competitors such as Russia and China</w:t>
      </w:r>
      <w:r w:rsidRPr="008C2E74">
        <w:t xml:space="preserve">, </w:t>
      </w:r>
      <w:r w:rsidRPr="002B6F28">
        <w:rPr>
          <w:rStyle w:val="StyleUnderline"/>
        </w:rPr>
        <w:t>rogue states such as Iran and North Korea</w:t>
      </w:r>
      <w:r w:rsidRPr="008C2E74">
        <w:t xml:space="preserve">, </w:t>
      </w:r>
      <w:r w:rsidRPr="002B6F28">
        <w:rPr>
          <w:rStyle w:val="StyleUnderline"/>
        </w:rPr>
        <w:t>and terrorist networks</w:t>
      </w:r>
      <w:r w:rsidRPr="008C2E74">
        <w:t>.</w:t>
      </w:r>
    </w:p>
    <w:p w14:paraId="6C4D2A24" w14:textId="77777777" w:rsidR="001E299C" w:rsidRPr="008C2E74" w:rsidRDefault="001E299C" w:rsidP="001E299C">
      <w:r w:rsidRPr="008C2E74">
        <w:t xml:space="preserve">America can pursue long-term strategy in part because it enjoys domestic political stability. While new politicians seek to improve on their predecessor’s policies, the United States is unlikely to see the drastic shifts in strategy that come from the fall of one political system and the rise of another. </w:t>
      </w:r>
      <w:r w:rsidRPr="002B6F28">
        <w:rPr>
          <w:rStyle w:val="StyleUnderline"/>
        </w:rPr>
        <w:t>Democratic elections may be messy</w:t>
      </w:r>
      <w:r w:rsidRPr="008C2E74">
        <w:t xml:space="preserve">, </w:t>
      </w:r>
      <w:r w:rsidRPr="002B6F28">
        <w:rPr>
          <w:rStyle w:val="StyleUnderline"/>
        </w:rPr>
        <w:t>but they’re not as messy as coups or civil wars</w:t>
      </w:r>
      <w:r w:rsidRPr="008C2E74">
        <w:t>.</w:t>
      </w:r>
    </w:p>
    <w:p w14:paraId="675693A6" w14:textId="77777777" w:rsidR="001E299C" w:rsidRPr="008C2E74" w:rsidRDefault="001E299C" w:rsidP="001E299C">
      <w:r w:rsidRPr="002B6F28">
        <w:rPr>
          <w:rStyle w:val="StyleUnderline"/>
        </w:rPr>
        <w:t xml:space="preserve">Open </w:t>
      </w:r>
      <w:r w:rsidRPr="00B63F1B">
        <w:rPr>
          <w:rStyle w:val="StyleUnderline"/>
          <w:highlight w:val="green"/>
        </w:rPr>
        <w:t>societies</w:t>
      </w:r>
      <w:r w:rsidRPr="002B6F28">
        <w:rPr>
          <w:rStyle w:val="StyleUnderline"/>
        </w:rPr>
        <w:t xml:space="preserve"> have many other advantages as well</w:t>
      </w:r>
      <w:r w:rsidRPr="008C2E74">
        <w:t xml:space="preserve">. </w:t>
      </w:r>
      <w:r w:rsidRPr="002B6F28">
        <w:rPr>
          <w:rStyle w:val="Emphasis"/>
        </w:rPr>
        <w:t xml:space="preserve">They </w:t>
      </w:r>
      <w:r w:rsidRPr="00B63F1B">
        <w:rPr>
          <w:rStyle w:val="Emphasis"/>
          <w:highlight w:val="green"/>
        </w:rPr>
        <w:t>facilitate innovation</w:t>
      </w:r>
      <w:r w:rsidRPr="00B63F1B">
        <w:rPr>
          <w:highlight w:val="green"/>
        </w:rPr>
        <w:t xml:space="preserve">, </w:t>
      </w:r>
      <w:r w:rsidRPr="00B63F1B">
        <w:rPr>
          <w:rStyle w:val="Emphasis"/>
          <w:highlight w:val="green"/>
        </w:rPr>
        <w:t>trust</w:t>
      </w:r>
      <w:r w:rsidRPr="002B6F28">
        <w:rPr>
          <w:rStyle w:val="Emphasis"/>
        </w:rPr>
        <w:t xml:space="preserve"> in financial markets</w:t>
      </w:r>
      <w:r w:rsidRPr="008C2E74">
        <w:t xml:space="preserve">, </w:t>
      </w:r>
      <w:r w:rsidRPr="00B63F1B">
        <w:rPr>
          <w:rStyle w:val="Emphasis"/>
          <w:highlight w:val="green"/>
        </w:rPr>
        <w:t>and economic growth</w:t>
      </w:r>
      <w:r w:rsidRPr="008C2E74">
        <w:t>. Because democracies tend to be more reliable partners, they are typically skillful alliance builders, and they can accumulate resources without frightening their neighbors. They tend to make thoughtful, informed decisions on matters of war and peace, and to focus their security forces on external enemies, not their own populations. Autocratic systems simply cannot match this impressive array of economic, diplomatic, and military attributes.</w:t>
      </w:r>
    </w:p>
    <w:p w14:paraId="7F6B28C8" w14:textId="77777777" w:rsidR="001E299C" w:rsidRPr="008C2E74" w:rsidRDefault="001E299C" w:rsidP="001E299C">
      <w:r w:rsidRPr="008C2E74">
        <w:t>David Leonhardt recently wrote in The New York Times, “Chinese leaders stretching back to Deng Xiaoping have often thought in terms of decades.” Commonly cited examples of that long-term thinking include the Belt and Road Initiative, a program that invests in infrastructure overseas; Made in China 2025, an effort to subsidize China’s giant tech companies to become world leaders in 21st-century technologies, such as artificial intelligence; and Beijing’s promise to be a global superpower by 2049.</w:t>
      </w:r>
    </w:p>
    <w:p w14:paraId="4D088CEC" w14:textId="77777777" w:rsidR="001E299C" w:rsidRPr="008C2E74" w:rsidRDefault="001E299C" w:rsidP="001E299C">
      <w:r w:rsidRPr="008C2E74">
        <w:t>Since putting in place sound economic reforms in the 1970s, China has seen its economy expand at eye-popping rates, to become the world’s second largest. Many economists predict that China could even surpass the United States within the decade, and some have suggested that China’s model of state-led capitalism will prove more successful, in terms of economic growth, than the U.S. template of free markets and open politics.</w:t>
      </w:r>
    </w:p>
    <w:p w14:paraId="5C1314C5" w14:textId="77777777" w:rsidR="001E299C" w:rsidRPr="008C2E74" w:rsidRDefault="001E299C" w:rsidP="001E299C">
      <w:r w:rsidRPr="008C2E74">
        <w:t>I doubt these predictions. Because autocratic leaders are unconstrained and do not have to contend with a legislature or courts, they have an easier time taking their countries in new and radically different directions. Then, when the dictator changes his mind, he can do it again.</w:t>
      </w:r>
    </w:p>
    <w:p w14:paraId="6310BE01" w14:textId="77777777" w:rsidR="001E299C" w:rsidRPr="008C2E74" w:rsidRDefault="001E299C" w:rsidP="001E299C">
      <w:r w:rsidRPr="008C2E74">
        <w:t xml:space="preserve">Mao’s autocratic China ricocheted from one failed policy to another: the Great Leap Forward, then the Hundred Flowers Campaign, then the Cultural Revolution. Mao aligned with the Soviet Union in 1950 only to nearly fight a nuclear war with Moscow in the next decade. Beginning in the time of Deng Xiaoping, China pursued a </w:t>
      </w:r>
      <w:proofErr w:type="gramStart"/>
      <w:r w:rsidRPr="008C2E74">
        <w:t>fairly constant</w:t>
      </w:r>
      <w:proofErr w:type="gramEnd"/>
      <w:r w:rsidRPr="008C2E74">
        <w:t xml:space="preserve"> strategy of liberalizing its economy at home and “hiding its capabilities and biding its time” abroad. But President </w:t>
      </w:r>
      <w:r w:rsidRPr="00B63F1B">
        <w:rPr>
          <w:highlight w:val="green"/>
        </w:rPr>
        <w:t>Xi</w:t>
      </w:r>
      <w:r w:rsidRPr="008C2E74">
        <w:t xml:space="preserve"> Jinping abandoned these dictums when he took over. </w:t>
      </w:r>
      <w:r w:rsidRPr="002B6F28">
        <w:rPr>
          <w:rStyle w:val="StyleUnderline"/>
        </w:rPr>
        <w:t>As the most powerful leader since Mao</w:t>
      </w:r>
      <w:r w:rsidRPr="008C2E74">
        <w:t>—</w:t>
      </w:r>
      <w:r w:rsidRPr="002B6F28">
        <w:rPr>
          <w:rStyle w:val="StyleUnderline"/>
        </w:rPr>
        <w:t>he has changed China’s constitution to set himself up as dictator for life</w:t>
      </w:r>
      <w:r w:rsidRPr="008C2E74">
        <w:t>—</w:t>
      </w:r>
      <w:r w:rsidRPr="002B6F28">
        <w:rPr>
          <w:rStyle w:val="StyleUnderline"/>
        </w:rPr>
        <w:t>he could once again jerk China in several new directions</w:t>
      </w:r>
      <w:r w:rsidRPr="008C2E74">
        <w:t xml:space="preserve">, </w:t>
      </w:r>
      <w:r w:rsidRPr="002B6F28">
        <w:rPr>
          <w:rStyle w:val="StyleUnderline"/>
        </w:rPr>
        <w:t>according to his whims</w:t>
      </w:r>
      <w:r w:rsidRPr="008C2E74">
        <w:t xml:space="preserve">, </w:t>
      </w:r>
      <w:r w:rsidRPr="002B6F28">
        <w:rPr>
          <w:rStyle w:val="StyleUnderline"/>
        </w:rPr>
        <w:t>and back again</w:t>
      </w:r>
      <w:r w:rsidRPr="008C2E74">
        <w:t>.</w:t>
      </w:r>
    </w:p>
    <w:p w14:paraId="1456108C" w14:textId="77777777" w:rsidR="001E299C" w:rsidRPr="008C2E74" w:rsidRDefault="001E299C" w:rsidP="001E299C">
      <w:r w:rsidRPr="008C2E74">
        <w:t xml:space="preserve">According to the Asia Society, </w:t>
      </w:r>
      <w:r w:rsidRPr="002B6F28">
        <w:rPr>
          <w:rStyle w:val="StyleUnderline"/>
        </w:rPr>
        <w:t xml:space="preserve">he has </w:t>
      </w:r>
      <w:r w:rsidRPr="00B63F1B">
        <w:rPr>
          <w:rStyle w:val="Emphasis"/>
          <w:highlight w:val="green"/>
        </w:rPr>
        <w:t>stalled</w:t>
      </w:r>
      <w:r w:rsidRPr="002B6F28">
        <w:rPr>
          <w:rStyle w:val="Emphasis"/>
        </w:rPr>
        <w:t xml:space="preserve"> or reversed course on </w:t>
      </w:r>
      <w:r w:rsidRPr="00B63F1B">
        <w:rPr>
          <w:rStyle w:val="Emphasis"/>
          <w:highlight w:val="green"/>
        </w:rPr>
        <w:t xml:space="preserve">eight of 10 </w:t>
      </w:r>
      <w:r w:rsidRPr="00B63F1B">
        <w:rPr>
          <w:rStyle w:val="Emphasis"/>
        </w:rPr>
        <w:t xml:space="preserve">categories </w:t>
      </w:r>
      <w:r w:rsidRPr="00B63F1B">
        <w:rPr>
          <w:rStyle w:val="Emphasis"/>
          <w:highlight w:val="green"/>
        </w:rPr>
        <w:t>of economic reform</w:t>
      </w:r>
      <w:r w:rsidRPr="002B6F28">
        <w:rPr>
          <w:rStyle w:val="Emphasis"/>
        </w:rPr>
        <w:t xml:space="preserve"> </w:t>
      </w:r>
      <w:r w:rsidRPr="002B6F28">
        <w:rPr>
          <w:rStyle w:val="StyleUnderline"/>
        </w:rPr>
        <w:t>promised by the</w:t>
      </w:r>
      <w:r w:rsidRPr="008C2E74">
        <w:t xml:space="preserve"> Chinese Communist Party (CCP</w:t>
      </w:r>
      <w:r w:rsidRPr="002B6F28">
        <w:rPr>
          <w:rStyle w:val="StyleUnderline"/>
        </w:rPr>
        <w:t>)</w:t>
      </w:r>
      <w:r w:rsidRPr="008C2E74">
        <w:t xml:space="preserve"> itself. Moreover, </w:t>
      </w:r>
      <w:proofErr w:type="gramStart"/>
      <w:r w:rsidRPr="002B6F28">
        <w:rPr>
          <w:rStyle w:val="StyleUnderline"/>
        </w:rPr>
        <w:t>Xi</w:t>
      </w:r>
      <w:proofErr w:type="gramEnd"/>
      <w:r w:rsidRPr="002B6F28">
        <w:rPr>
          <w:rStyle w:val="StyleUnderline"/>
        </w:rPr>
        <w:t xml:space="preserve"> is baring China’s teeth militarily</w:t>
      </w:r>
      <w:r w:rsidRPr="008C2E74">
        <w:t xml:space="preserve">, </w:t>
      </w:r>
      <w:r w:rsidRPr="00B63F1B">
        <w:rPr>
          <w:rStyle w:val="StyleUnderline"/>
          <w:highlight w:val="green"/>
        </w:rPr>
        <w:t>taking contested territory</w:t>
      </w:r>
      <w:r w:rsidRPr="002B6F28">
        <w:rPr>
          <w:rStyle w:val="StyleUnderline"/>
        </w:rPr>
        <w:t xml:space="preserve"> from neighbors in the South China Sea </w:t>
      </w:r>
      <w:r w:rsidRPr="00B63F1B">
        <w:rPr>
          <w:rStyle w:val="StyleUnderline"/>
          <w:highlight w:val="green"/>
        </w:rPr>
        <w:t>and conducting</w:t>
      </w:r>
      <w:r w:rsidRPr="002B6F28">
        <w:rPr>
          <w:rStyle w:val="StyleUnderline"/>
        </w:rPr>
        <w:t xml:space="preserve"> military </w:t>
      </w:r>
      <w:r w:rsidRPr="00B63F1B">
        <w:rPr>
          <w:rStyle w:val="StyleUnderline"/>
          <w:highlight w:val="green"/>
        </w:rPr>
        <w:t>exercises</w:t>
      </w:r>
      <w:r w:rsidRPr="002B6F28">
        <w:rPr>
          <w:rStyle w:val="StyleUnderline"/>
        </w:rPr>
        <w:t xml:space="preserve"> with Russia in Europe</w:t>
      </w:r>
      <w:r w:rsidRPr="008C2E74">
        <w:t>.</w:t>
      </w:r>
    </w:p>
    <w:p w14:paraId="44C578B7" w14:textId="77777777" w:rsidR="001E299C" w:rsidRPr="008C2E74" w:rsidRDefault="001E299C" w:rsidP="001E299C">
      <w:r w:rsidRPr="008C2E74">
        <w:t xml:space="preserve">The problem for Beijing is that </w:t>
      </w:r>
      <w:r w:rsidRPr="0036336F">
        <w:rPr>
          <w:rStyle w:val="Emphasis"/>
        </w:rPr>
        <w:t>stalled reforms</w:t>
      </w:r>
      <w:r w:rsidRPr="002B6F28">
        <w:rPr>
          <w:rStyle w:val="Emphasis"/>
        </w:rPr>
        <w:t xml:space="preserve"> will stymie its economic potential</w:t>
      </w:r>
      <w:r w:rsidRPr="002B6F28">
        <w:rPr>
          <w:rStyle w:val="StyleUnderline"/>
        </w:rPr>
        <w:t xml:space="preserve"> and its </w:t>
      </w:r>
      <w:r w:rsidRPr="002B6F28">
        <w:rPr>
          <w:rStyle w:val="Emphasis"/>
        </w:rPr>
        <w:t>confrontational policies are provoking an international coalition to contain</w:t>
      </w:r>
      <w:r w:rsidRPr="002B6F28">
        <w:rPr>
          <w:rStyle w:val="StyleUnderline"/>
        </w:rPr>
        <w:t xml:space="preserve"> them</w:t>
      </w:r>
      <w:r w:rsidRPr="008C2E74">
        <w:t xml:space="preserve">. The 2017 </w:t>
      </w:r>
      <w:r w:rsidRPr="002B6F28">
        <w:rPr>
          <w:rStyle w:val="StyleUnderline"/>
        </w:rPr>
        <w:t>U.S. National Security Strategy declared great</w:t>
      </w:r>
      <w:r w:rsidRPr="008C2E74">
        <w:t>-</w:t>
      </w:r>
      <w:r w:rsidRPr="002B6F28">
        <w:rPr>
          <w:rStyle w:val="StyleUnderline"/>
        </w:rPr>
        <w:t>power competition with China the foremost security threat to the U.S.</w:t>
      </w:r>
      <w:r w:rsidRPr="008C2E74">
        <w:t>; the European Union labeled China a “systemic rival”; and Japan, Australia, India, and the United States have formed a new “quad” of powers to balance China in the Pacific.</w:t>
      </w:r>
    </w:p>
    <w:p w14:paraId="66B4E49D" w14:textId="77777777" w:rsidR="001E299C" w:rsidRPr="008C2E74" w:rsidRDefault="001E299C" w:rsidP="001E299C">
      <w:r w:rsidRPr="008C2E74">
        <w:t>Furthermore, the plans often cited as evidence of China’s farsighted vision, the Belt and Road Initiative and Made in China 2025, were announced by Xi only in 2013 and 2015, respectively. Both are way too recent to be celebrated as brilliant examples of successful, long-term strategic planning.</w:t>
      </w:r>
    </w:p>
    <w:p w14:paraId="44B33699" w14:textId="77777777" w:rsidR="001E299C" w:rsidRPr="008C2E74" w:rsidRDefault="001E299C" w:rsidP="001E299C">
      <w:r w:rsidRPr="008C2E74">
        <w:t xml:space="preserve">A certain level of domestic political stability is a prerequisite for charting a steady strategic course in foreign and domestic affairs. But </w:t>
      </w:r>
      <w:r w:rsidRPr="008C2E74">
        <w:rPr>
          <w:rStyle w:val="StyleUnderline"/>
        </w:rPr>
        <w:t>autocratic regimes are notoriously brittle</w:t>
      </w:r>
      <w:r w:rsidRPr="008C2E74">
        <w:t xml:space="preserve">. While institutionalized political successions in democracies typically lead to changes of policy, </w:t>
      </w:r>
      <w:r w:rsidRPr="008C2E74">
        <w:rPr>
          <w:rStyle w:val="StyleUnderline"/>
        </w:rPr>
        <w:t>political successions in autocracies are likely to result in regime collapse and war</w:t>
      </w:r>
      <w:r w:rsidRPr="008C2E74">
        <w:t>. China’s “5,000 years of history” were pockmarked by rebellion, revolution, and new dynasties. Fearing internal threats to domestic political stability—consider the protests this year in Hong Kong and Xinjiang—</w:t>
      </w:r>
      <w:r w:rsidRPr="0036336F">
        <w:rPr>
          <w:rStyle w:val="Emphasis"/>
          <w:highlight w:val="green"/>
        </w:rPr>
        <w:t xml:space="preserve">the </w:t>
      </w:r>
      <w:r w:rsidRPr="00DA0AA0">
        <w:rPr>
          <w:rStyle w:val="Emphasis"/>
          <w:highlight w:val="green"/>
        </w:rPr>
        <w:t>CCP spends more on domestic security than on its national def</w:t>
      </w:r>
      <w:r w:rsidRPr="0036336F">
        <w:rPr>
          <w:rStyle w:val="Emphasis"/>
          <w:highlight w:val="green"/>
        </w:rPr>
        <w:t>ense</w:t>
      </w:r>
      <w:r w:rsidRPr="008C2E74">
        <w:t>. If you follow the money, the CCP is demonstrating that the government is more afraid of its own people than of the Pentagon. This domestic fragility will frustrate China’s efforts to design and execute farsighted plans. If threats to Chinese domestic stability were to materialize and the CCP were to collapse tomorrow, for example, Chinese grand strategy could undergo another seismic shift, including possibly opting out of competition with the United States altogether.</w:t>
      </w:r>
    </w:p>
    <w:p w14:paraId="2A426413" w14:textId="77777777" w:rsidR="001E299C" w:rsidRPr="008C2E74" w:rsidRDefault="001E299C" w:rsidP="001E299C">
      <w:r w:rsidRPr="008C2E74">
        <w:t xml:space="preserve">Autocracies have other vulnerabilities as well. </w:t>
      </w:r>
      <w:r w:rsidRPr="00DA0AA0">
        <w:rPr>
          <w:rStyle w:val="StyleUnderline"/>
          <w:highlight w:val="green"/>
        </w:rPr>
        <w:t>State</w:t>
      </w:r>
      <w:r w:rsidRPr="00DA0AA0">
        <w:rPr>
          <w:highlight w:val="green"/>
        </w:rPr>
        <w:t>-</w:t>
      </w:r>
      <w:r w:rsidRPr="00DA0AA0">
        <w:rPr>
          <w:rStyle w:val="StyleUnderline"/>
          <w:highlight w:val="green"/>
        </w:rPr>
        <w:t xml:space="preserve">led planning </w:t>
      </w:r>
      <w:r w:rsidRPr="00DA0AA0">
        <w:rPr>
          <w:rStyle w:val="Emphasis"/>
          <w:highlight w:val="green"/>
        </w:rPr>
        <w:t xml:space="preserve">has never produced high rates of economic </w:t>
      </w:r>
      <w:r w:rsidRPr="0036336F">
        <w:rPr>
          <w:rStyle w:val="Emphasis"/>
          <w:highlight w:val="green"/>
        </w:rPr>
        <w:t>growth</w:t>
      </w:r>
      <w:r w:rsidRPr="008C2E74">
        <w:rPr>
          <w:rStyle w:val="StyleUnderline"/>
        </w:rPr>
        <w:t xml:space="preserve"> over the long term</w:t>
      </w:r>
      <w:r w:rsidRPr="008C2E74">
        <w:t xml:space="preserve">. </w:t>
      </w:r>
      <w:r w:rsidRPr="008C2E74">
        <w:rPr>
          <w:rStyle w:val="StyleUnderline"/>
        </w:rPr>
        <w:t>Autocrats are poor alliance builders</w:t>
      </w:r>
      <w:r w:rsidRPr="008C2E74">
        <w:t xml:space="preserve"> who fight with their supposed allies more than with their enemies. And the highest priority of autocratic security forces is repressing their own people, not defending the country.</w:t>
      </w:r>
    </w:p>
    <w:p w14:paraId="5005F43C" w14:textId="77777777" w:rsidR="001E299C" w:rsidRPr="008C2E74" w:rsidRDefault="001E299C" w:rsidP="001E299C">
      <w:r w:rsidRPr="008C2E74">
        <w:t xml:space="preserve">The world has undergone drastic changes in just the past few years, but these enduring patterns of international affairs have not. Some fear that Trump’s nationalist tendencies will erode the U.S. position, but </w:t>
      </w:r>
      <w:r w:rsidRPr="008C2E74">
        <w:rPr>
          <w:rStyle w:val="StyleUnderline"/>
        </w:rPr>
        <w:t xml:space="preserve">the momentum of </w:t>
      </w:r>
      <w:r w:rsidRPr="0036336F">
        <w:rPr>
          <w:rStyle w:val="StyleUnderline"/>
          <w:highlight w:val="green"/>
        </w:rPr>
        <w:t>America’s</w:t>
      </w:r>
      <w:r w:rsidRPr="008C2E74">
        <w:rPr>
          <w:rStyle w:val="StyleUnderline"/>
        </w:rPr>
        <w:t xml:space="preserve"> successful grand </w:t>
      </w:r>
      <w:r w:rsidRPr="0036336F">
        <w:rPr>
          <w:rStyle w:val="StyleUnderline"/>
          <w:highlight w:val="green"/>
        </w:rPr>
        <w:t>strategy has kept the</w:t>
      </w:r>
      <w:r w:rsidRPr="008C2E74">
        <w:rPr>
          <w:rStyle w:val="StyleUnderline"/>
        </w:rPr>
        <w:t xml:space="preserve"> country on a </w:t>
      </w:r>
      <w:proofErr w:type="gramStart"/>
      <w:r w:rsidRPr="008C2E74">
        <w:rPr>
          <w:rStyle w:val="StyleUnderline"/>
        </w:rPr>
        <w:t xml:space="preserve">fairly </w:t>
      </w:r>
      <w:r w:rsidRPr="0036336F">
        <w:rPr>
          <w:rStyle w:val="StyleUnderline"/>
          <w:highlight w:val="green"/>
        </w:rPr>
        <w:t>steady</w:t>
      </w:r>
      <w:proofErr w:type="gramEnd"/>
      <w:r w:rsidRPr="0036336F">
        <w:rPr>
          <w:rStyle w:val="StyleUnderline"/>
          <w:highlight w:val="green"/>
        </w:rPr>
        <w:t xml:space="preserve"> course</w:t>
      </w:r>
      <w:r w:rsidRPr="008C2E74">
        <w:t>. Despite Trump’s criticism of NATO, for example, two new countries have joined the alliance on his watch, including North Macedonia this week. The coronavirus has upended a sense of security in the U.S., leading many people into the familiar trap of lauding autocratic China’s firm response in contrast to the halting and patchwork measures in the United States. But there is good reason to believe that this assessment will be updated in America’s favor with the benefit of hindsight. Already we are seeing evidence that conditions are much worse in China than CCP officials are letting on and that China’s attempts at international “disaster diplomacy” are backfiring. It has been revealed that the CCP has continually misrepresented the numbers of COVID-19 infections and deaths in China, and European nations have rejected and returned faulty Chinese coronavirus testing kits.</w:t>
      </w:r>
    </w:p>
    <w:p w14:paraId="0F7778A4" w14:textId="77777777" w:rsidR="001E299C" w:rsidRPr="008C2E74" w:rsidRDefault="001E299C" w:rsidP="001E299C">
      <w:r w:rsidRPr="008C2E74">
        <w:t>The great political theorist Niccolò Machiavelli considered a similar line of thinking in the 16th century, about whether republics or dictators charted a more stable course. He wrote, “I, therefore, disagree with the common opinion that a populace in power is unstable [and] changeable … The prince … unchecked by laws, will be more … unstable, and imprudent than a populace.”</w:t>
      </w:r>
    </w:p>
    <w:p w14:paraId="755BF30F" w14:textId="77777777" w:rsidR="001E299C" w:rsidRPr="008C2E74" w:rsidRDefault="001E299C" w:rsidP="001E299C">
      <w:r w:rsidRPr="008C2E74">
        <w:t xml:space="preserve">The U.S. political system certainly has problems. But </w:t>
      </w:r>
      <w:r w:rsidRPr="0036336F">
        <w:rPr>
          <w:rStyle w:val="StyleUnderline"/>
          <w:highlight w:val="green"/>
        </w:rPr>
        <w:t>democracy is the best machine</w:t>
      </w:r>
      <w:r w:rsidRPr="008C2E74">
        <w:rPr>
          <w:rStyle w:val="StyleUnderline"/>
        </w:rPr>
        <w:t xml:space="preserve"> ever invented for generating enormous power</w:t>
      </w:r>
      <w:r w:rsidRPr="008C2E74">
        <w:t xml:space="preserve">, </w:t>
      </w:r>
      <w:r w:rsidRPr="008C2E74">
        <w:rPr>
          <w:rStyle w:val="StyleUnderline"/>
        </w:rPr>
        <w:t>wealth</w:t>
      </w:r>
      <w:r w:rsidRPr="008C2E74">
        <w:t xml:space="preserve">, </w:t>
      </w:r>
      <w:r w:rsidRPr="008C2E74">
        <w:rPr>
          <w:rStyle w:val="StyleUnderline"/>
        </w:rPr>
        <w:t>and prestige on the international stage</w:t>
      </w:r>
      <w:r w:rsidRPr="008C2E74">
        <w:t>.</w:t>
      </w:r>
    </w:p>
    <w:p w14:paraId="63886B3A" w14:textId="77777777" w:rsidR="001E299C" w:rsidRDefault="001E299C" w:rsidP="001E299C"/>
    <w:p w14:paraId="038675C1" w14:textId="77777777" w:rsidR="001E299C" w:rsidRDefault="001E299C" w:rsidP="001E299C">
      <w:pPr>
        <w:pStyle w:val="Heading4"/>
      </w:pPr>
      <w:r>
        <w:t xml:space="preserve">Link 1 is space dominance - the balance is delicate in space—abandoning public private military partnerships in space flips it </w:t>
      </w:r>
    </w:p>
    <w:p w14:paraId="58600CE2" w14:textId="77777777" w:rsidR="001E299C" w:rsidRDefault="001E299C" w:rsidP="001E299C">
      <w:r w:rsidRPr="00A83926">
        <w:rPr>
          <w:rStyle w:val="Style13ptBold"/>
        </w:rPr>
        <w:t>Broad 21</w:t>
      </w:r>
      <w:r>
        <w:t xml:space="preserve"> [(William J, is a science journalist and senior writer.) "How Space Became the Next ‘Great Power’ Contest Between the U.S. and China," 1-24-2021 updated 5-6-2018, </w:t>
      </w:r>
      <w:r w:rsidRPr="009A09A9">
        <w:t>https://www.nytimes.com/2021/01/24/us/politics/trump-biden-pentagon-space-missiles-satellite.html</w:t>
      </w:r>
      <w:r>
        <w:t>] TDI</w:t>
      </w:r>
    </w:p>
    <w:p w14:paraId="77DB1489" w14:textId="77777777" w:rsidR="001E299C" w:rsidRPr="00302ED1" w:rsidRDefault="001E299C" w:rsidP="001E299C">
      <w:r w:rsidRPr="0036336F">
        <w:rPr>
          <w:rStyle w:val="StyleUnderline"/>
        </w:rPr>
        <w:t xml:space="preserve">Among </w:t>
      </w:r>
      <w:r w:rsidRPr="0036336F">
        <w:rPr>
          <w:rStyle w:val="StyleUnderline"/>
          <w:highlight w:val="green"/>
        </w:rPr>
        <w:t>the most important</w:t>
      </w:r>
      <w:r w:rsidRPr="005D2D31">
        <w:rPr>
          <w:rStyle w:val="StyleUnderline"/>
        </w:rPr>
        <w:t xml:space="preserve"> national </w:t>
      </w:r>
      <w:r w:rsidRPr="0036336F">
        <w:rPr>
          <w:rStyle w:val="StyleUnderline"/>
        </w:rPr>
        <w:t xml:space="preserve">security </w:t>
      </w:r>
      <w:r w:rsidRPr="0036336F">
        <w:rPr>
          <w:rStyle w:val="StyleUnderline"/>
          <w:highlight w:val="green"/>
        </w:rPr>
        <w:t>issues</w:t>
      </w:r>
      <w:r w:rsidRPr="005D2D31">
        <w:rPr>
          <w:rStyle w:val="StyleUnderline"/>
        </w:rPr>
        <w:t xml:space="preserve"> now </w:t>
      </w:r>
      <w:r w:rsidRPr="0036336F">
        <w:rPr>
          <w:rStyle w:val="StyleUnderline"/>
          <w:highlight w:val="green"/>
        </w:rPr>
        <w:t>facing</w:t>
      </w:r>
      <w:r w:rsidRPr="00302ED1">
        <w:t xml:space="preserve"> President </w:t>
      </w:r>
      <w:r w:rsidRPr="0036336F">
        <w:rPr>
          <w:rStyle w:val="StyleUnderline"/>
          <w:highlight w:val="green"/>
        </w:rPr>
        <w:t>Biden is</w:t>
      </w:r>
      <w:r w:rsidRPr="005D2D31">
        <w:rPr>
          <w:rStyle w:val="StyleUnderline"/>
        </w:rPr>
        <w:t xml:space="preserve"> how to </w:t>
      </w:r>
      <w:r w:rsidRPr="005D2D31">
        <w:rPr>
          <w:rStyle w:val="Emphasis"/>
        </w:rPr>
        <w:t xml:space="preserve">contend with the threat that </w:t>
      </w:r>
      <w:r w:rsidRPr="0036336F">
        <w:rPr>
          <w:rStyle w:val="Emphasis"/>
          <w:highlight w:val="green"/>
        </w:rPr>
        <w:t>China</w:t>
      </w:r>
      <w:r w:rsidRPr="005D2D31">
        <w:rPr>
          <w:rStyle w:val="Emphasis"/>
        </w:rPr>
        <w:t xml:space="preserve"> poses to the American military </w:t>
      </w:r>
      <w:r w:rsidRPr="0036336F">
        <w:rPr>
          <w:rStyle w:val="Emphasis"/>
          <w:highlight w:val="green"/>
        </w:rPr>
        <w:t>in space</w:t>
      </w:r>
      <w:r w:rsidRPr="005D2D31">
        <w:rPr>
          <w:rStyle w:val="StyleUnderline"/>
        </w:rPr>
        <w:t xml:space="preserve"> and</w:t>
      </w:r>
      <w:r w:rsidRPr="00302ED1">
        <w:t xml:space="preserve">, by extension, </w:t>
      </w:r>
      <w:r w:rsidRPr="005D2D31">
        <w:rPr>
          <w:rStyle w:val="StyleUnderline"/>
        </w:rPr>
        <w:t>terrestrial forces that rely on the overhead platforms</w:t>
      </w:r>
      <w:r w:rsidRPr="00302ED1">
        <w:t>.</w:t>
      </w:r>
    </w:p>
    <w:p w14:paraId="2AAFD531" w14:textId="77777777" w:rsidR="001E299C" w:rsidRPr="00302ED1" w:rsidRDefault="001E299C" w:rsidP="001E299C">
      <w:r w:rsidRPr="00302ED1">
        <w:t>The Biden administration has yet to indicate what it plans to do with President Donald J. Trump’s legacy in this area: the Space Force, a new branch of the military that has been criticized as an expensive and ill-advised escalation that could lead to a dangerous new arms race.</w:t>
      </w:r>
    </w:p>
    <w:p w14:paraId="3692715F" w14:textId="77777777" w:rsidR="001E299C" w:rsidRPr="00302ED1" w:rsidRDefault="001E299C" w:rsidP="001E299C">
      <w:r w:rsidRPr="00302ED1">
        <w:t>Mr. Trump presented the initiative as his own, and it now suffers from an association with him and remains the brunt of jokes on television. But its creation was also the culmination of strategic choices by his predecessors, Presidents George W. Bush and Barack Obama, to counter an emboldened China that raised bipartisan alarm.</w:t>
      </w:r>
    </w:p>
    <w:p w14:paraId="2B1428AC" w14:textId="77777777" w:rsidR="001E299C" w:rsidRPr="00302ED1" w:rsidRDefault="001E299C" w:rsidP="001E299C">
      <w:r w:rsidRPr="00302ED1">
        <w:t>“There’s been a dawning realization that our space systems are quite vulnerable,” said Greg Grant, a Pentagon official in the Obama administration who helped devise its response to China. “</w:t>
      </w:r>
      <w:r w:rsidRPr="0036336F">
        <w:rPr>
          <w:rStyle w:val="StyleUnderline"/>
          <w:highlight w:val="green"/>
        </w:rPr>
        <w:t>The</w:t>
      </w:r>
      <w:r w:rsidRPr="005D2D31">
        <w:rPr>
          <w:rStyle w:val="StyleUnderline"/>
        </w:rPr>
        <w:t xml:space="preserve"> Biden </w:t>
      </w:r>
      <w:r w:rsidRPr="0036336F">
        <w:rPr>
          <w:rStyle w:val="StyleUnderline"/>
          <w:highlight w:val="green"/>
        </w:rPr>
        <w:t>administration will see</w:t>
      </w:r>
      <w:r w:rsidRPr="005D2D31">
        <w:rPr>
          <w:rStyle w:val="StyleUnderline"/>
        </w:rPr>
        <w:t xml:space="preserve"> more </w:t>
      </w:r>
      <w:r w:rsidRPr="0036336F">
        <w:rPr>
          <w:rStyle w:val="StyleUnderline"/>
          <w:highlight w:val="green"/>
        </w:rPr>
        <w:t>funding</w:t>
      </w:r>
      <w:r w:rsidRPr="00302ED1">
        <w:t xml:space="preserve"> — not less — </w:t>
      </w:r>
      <w:r w:rsidRPr="005D2D31">
        <w:rPr>
          <w:rStyle w:val="Emphasis"/>
        </w:rPr>
        <w:t xml:space="preserve">going </w:t>
      </w:r>
      <w:r w:rsidRPr="0036336F">
        <w:rPr>
          <w:rStyle w:val="Emphasis"/>
          <w:highlight w:val="green"/>
        </w:rPr>
        <w:t>into space</w:t>
      </w:r>
      <w:r w:rsidRPr="005D2D31">
        <w:rPr>
          <w:rStyle w:val="Emphasis"/>
        </w:rPr>
        <w:t xml:space="preserve"> defense</w:t>
      </w:r>
      <w:r w:rsidRPr="00302ED1">
        <w:t xml:space="preserve"> and dealing with these threats.”</w:t>
      </w:r>
    </w:p>
    <w:p w14:paraId="3F691C2F" w14:textId="77777777" w:rsidR="001E299C" w:rsidRPr="00302ED1" w:rsidRDefault="001E299C" w:rsidP="001E299C">
      <w:r w:rsidRPr="005D2D31">
        <w:rPr>
          <w:rStyle w:val="StyleUnderline"/>
        </w:rPr>
        <w:t xml:space="preserve">The protective goal is </w:t>
      </w:r>
      <w:r w:rsidRPr="0036336F">
        <w:rPr>
          <w:rStyle w:val="StyleUnderline"/>
          <w:highlight w:val="green"/>
        </w:rPr>
        <w:t>to</w:t>
      </w:r>
      <w:r w:rsidRPr="005D2D31">
        <w:rPr>
          <w:rStyle w:val="StyleUnderline"/>
        </w:rPr>
        <w:t xml:space="preserve"> create an American presence in orbit so resilient that</w:t>
      </w:r>
      <w:r w:rsidRPr="00302ED1">
        <w:t xml:space="preserve">, </w:t>
      </w:r>
      <w:r w:rsidRPr="005D2D31">
        <w:rPr>
          <w:rStyle w:val="StyleUnderline"/>
        </w:rPr>
        <w:t>no matter how deadly the attacks, it will function well enough for the military to project power halfway around the globe in terrestrial reprisals and counterattacks</w:t>
      </w:r>
      <w:r w:rsidRPr="00302ED1">
        <w:t xml:space="preserve">. </w:t>
      </w:r>
      <w:r w:rsidRPr="005D2D31">
        <w:rPr>
          <w:rStyle w:val="StyleUnderline"/>
        </w:rPr>
        <w:t xml:space="preserve">That could </w:t>
      </w:r>
      <w:r w:rsidRPr="0036336F">
        <w:rPr>
          <w:rStyle w:val="Emphasis"/>
          <w:highlight w:val="green"/>
        </w:rPr>
        <w:t>deter Beijing’s strikes</w:t>
      </w:r>
      <w:r w:rsidRPr="005D2D31">
        <w:rPr>
          <w:rStyle w:val="StyleUnderline"/>
        </w:rPr>
        <w:t xml:space="preserve"> in the first place</w:t>
      </w:r>
      <w:r w:rsidRPr="00302ED1">
        <w:t>. The hard question is how to achieve that kind of strong deterrence.</w:t>
      </w:r>
    </w:p>
    <w:p w14:paraId="3E6B1EC7" w14:textId="77777777" w:rsidR="001E299C" w:rsidRPr="00302ED1" w:rsidRDefault="001E299C" w:rsidP="001E299C">
      <w:r w:rsidRPr="00302ED1">
        <w:t xml:space="preserve">Lloyd J. Austin III, a retired four-star Army general who was confirmed last week as Mr. </w:t>
      </w:r>
      <w:r w:rsidRPr="005D2D31">
        <w:rPr>
          <w:rStyle w:val="StyleUnderline"/>
        </w:rPr>
        <w:t xml:space="preserve">Biden’s </w:t>
      </w:r>
      <w:r w:rsidRPr="00DA0AA0">
        <w:rPr>
          <w:rStyle w:val="StyleUnderline"/>
          <w:highlight w:val="green"/>
        </w:rPr>
        <w:t>secretary of defense</w:t>
      </w:r>
      <w:r w:rsidRPr="00302ED1">
        <w:t xml:space="preserve">, </w:t>
      </w:r>
      <w:r w:rsidRPr="005D2D31">
        <w:rPr>
          <w:rStyle w:val="StyleUnderline"/>
        </w:rPr>
        <w:t>told the Senate that he would keep a</w:t>
      </w:r>
      <w:r w:rsidRPr="00302ED1">
        <w:t xml:space="preserve"> “</w:t>
      </w:r>
      <w:proofErr w:type="spellStart"/>
      <w:r w:rsidRPr="005D2D31">
        <w:rPr>
          <w:rStyle w:val="StyleUnderline"/>
        </w:rPr>
        <w:t>laserlike</w:t>
      </w:r>
      <w:proofErr w:type="spellEnd"/>
      <w:r w:rsidRPr="005D2D31">
        <w:rPr>
          <w:rStyle w:val="StyleUnderline"/>
        </w:rPr>
        <w:t xml:space="preserve"> focus</w:t>
      </w:r>
      <w:r w:rsidRPr="00302ED1">
        <w:t xml:space="preserve">” </w:t>
      </w:r>
      <w:r w:rsidRPr="005D2D31">
        <w:rPr>
          <w:rStyle w:val="StyleUnderline"/>
        </w:rPr>
        <w:t>on sharpening the country’s</w:t>
      </w:r>
      <w:r w:rsidRPr="00302ED1">
        <w:t xml:space="preserve"> “</w:t>
      </w:r>
      <w:r w:rsidRPr="005D2D31">
        <w:rPr>
          <w:rStyle w:val="StyleUnderline"/>
        </w:rPr>
        <w:t>competitive edge</w:t>
      </w:r>
      <w:r w:rsidRPr="00302ED1">
        <w:t xml:space="preserve">” </w:t>
      </w:r>
      <w:r w:rsidRPr="005D2D31">
        <w:rPr>
          <w:rStyle w:val="StyleUnderline"/>
        </w:rPr>
        <w:t>against China’s increasingly powerful military</w:t>
      </w:r>
      <w:r w:rsidRPr="00302ED1">
        <w:t xml:space="preserve">. Among other things, </w:t>
      </w:r>
      <w:r w:rsidRPr="005D2D31">
        <w:rPr>
          <w:rStyle w:val="StyleUnderline"/>
        </w:rPr>
        <w:t xml:space="preserve">he </w:t>
      </w:r>
      <w:r w:rsidRPr="00DA0AA0">
        <w:rPr>
          <w:rStyle w:val="StyleUnderline"/>
          <w:highlight w:val="green"/>
        </w:rPr>
        <w:t>called for new American strides in building</w:t>
      </w:r>
      <w:r w:rsidRPr="00DA0AA0">
        <w:rPr>
          <w:highlight w:val="green"/>
        </w:rPr>
        <w:t xml:space="preserve"> “</w:t>
      </w:r>
      <w:r w:rsidRPr="00DA0AA0">
        <w:rPr>
          <w:rStyle w:val="StyleUnderline"/>
          <w:highlight w:val="green"/>
        </w:rPr>
        <w:t>space</w:t>
      </w:r>
      <w:r w:rsidRPr="00DA0AA0">
        <w:rPr>
          <w:highlight w:val="green"/>
        </w:rPr>
        <w:t>-</w:t>
      </w:r>
      <w:r w:rsidRPr="00DA0AA0">
        <w:rPr>
          <w:rStyle w:val="StyleUnderline"/>
          <w:highlight w:val="green"/>
        </w:rPr>
        <w:t>based platforms</w:t>
      </w:r>
      <w:r w:rsidRPr="00302ED1">
        <w:t xml:space="preserve">” </w:t>
      </w:r>
      <w:r w:rsidRPr="005D2D31">
        <w:rPr>
          <w:rStyle w:val="StyleUnderline"/>
        </w:rPr>
        <w:t>and repeatedly referred to space as a war</w:t>
      </w:r>
      <w:r w:rsidRPr="00302ED1">
        <w:t>-</w:t>
      </w:r>
      <w:r w:rsidRPr="005D2D31">
        <w:rPr>
          <w:rStyle w:val="StyleUnderline"/>
        </w:rPr>
        <w:t>fighting domain</w:t>
      </w:r>
      <w:r w:rsidRPr="00302ED1">
        <w:t>.</w:t>
      </w:r>
    </w:p>
    <w:p w14:paraId="2E887AC1" w14:textId="77777777" w:rsidR="001E299C" w:rsidRPr="00302ED1" w:rsidRDefault="001E299C" w:rsidP="001E299C">
      <w:r w:rsidRPr="00302ED1">
        <w:t>“</w:t>
      </w:r>
      <w:r w:rsidRPr="0036336F">
        <w:rPr>
          <w:rStyle w:val="Emphasis"/>
          <w:highlight w:val="green"/>
        </w:rPr>
        <w:t>Space is</w:t>
      </w:r>
      <w:r w:rsidRPr="005D2D31">
        <w:rPr>
          <w:rStyle w:val="Emphasis"/>
        </w:rPr>
        <w:t xml:space="preserve"> already </w:t>
      </w:r>
      <w:r w:rsidRPr="0036336F">
        <w:rPr>
          <w:rStyle w:val="Emphasis"/>
          <w:highlight w:val="green"/>
        </w:rPr>
        <w:t>an arena of great power comp</w:t>
      </w:r>
      <w:r w:rsidRPr="005D2D31">
        <w:rPr>
          <w:rStyle w:val="Emphasis"/>
        </w:rPr>
        <w:t>etition</w:t>
      </w:r>
      <w:r w:rsidRPr="00302ED1">
        <w:t>,” Mr. Austin said, with China “the most significant threat going forward.”</w:t>
      </w:r>
    </w:p>
    <w:p w14:paraId="44DA1C60" w14:textId="77777777" w:rsidR="001E299C" w:rsidRPr="00302ED1" w:rsidRDefault="001E299C" w:rsidP="001E299C">
      <w:r w:rsidRPr="00DA0AA0">
        <w:rPr>
          <w:rStyle w:val="StyleUnderline"/>
          <w:highlight w:val="green"/>
        </w:rPr>
        <w:t>The new administration has shown interest in tapping the innovations of space entrepreneurs as a means of strengthening the military’s hand</w:t>
      </w:r>
      <w:r w:rsidRPr="00302ED1">
        <w:t xml:space="preserve"> — what Mr. Austin in his Senate testimony called “partnerships with commercial space entities.” The Obama and Trump administrations both adopted that strategy as a uniquely American way of sharpening the military’s edge.</w:t>
      </w:r>
    </w:p>
    <w:p w14:paraId="7E7F55AE" w14:textId="77777777" w:rsidR="001E299C" w:rsidRDefault="001E299C" w:rsidP="001E299C"/>
    <w:p w14:paraId="7606E700" w14:textId="77777777" w:rsidR="001E299C" w:rsidRDefault="001E299C" w:rsidP="001E299C">
      <w:pPr>
        <w:pStyle w:val="Heading4"/>
      </w:pPr>
      <w:r>
        <w:t xml:space="preserve">Our claims accurately reflect Chinese attempts at great power competition in space. </w:t>
      </w:r>
    </w:p>
    <w:p w14:paraId="01D8CF55" w14:textId="77777777" w:rsidR="001E299C" w:rsidRDefault="001E299C" w:rsidP="001E299C">
      <w:r w:rsidRPr="00A83926">
        <w:rPr>
          <w:rStyle w:val="Style13ptBold"/>
        </w:rPr>
        <w:t>Broad 21</w:t>
      </w:r>
      <w:r>
        <w:t xml:space="preserve"> [(William J, is a science journalist and senior writer.) "How Space Became the Next ‘Great Power’ Contest Between the U.S. and China," 1-24-2021 updated 5-6-2018, </w:t>
      </w:r>
      <w:r w:rsidRPr="009A09A9">
        <w:t>https://www.nytimes.com/2021/01/24/us/politics/trump-biden-pentagon-space-missiles-satellite.html</w:t>
      </w:r>
      <w:r>
        <w:t>] TDI</w:t>
      </w:r>
    </w:p>
    <w:p w14:paraId="7596ABBE" w14:textId="77777777" w:rsidR="001E299C" w:rsidRPr="004B6B60" w:rsidRDefault="001E299C" w:rsidP="001E299C">
      <w:r w:rsidRPr="005D2D31">
        <w:rPr>
          <w:rStyle w:val="StyleUnderline"/>
        </w:rPr>
        <w:t>For years</w:t>
      </w:r>
      <w:r w:rsidRPr="004B6B60">
        <w:t xml:space="preserve">, </w:t>
      </w:r>
      <w:r w:rsidRPr="0036336F">
        <w:rPr>
          <w:rStyle w:val="StyleUnderline"/>
          <w:highlight w:val="green"/>
        </w:rPr>
        <w:t>the Chinese studied</w:t>
      </w:r>
      <w:r w:rsidRPr="004B6B60">
        <w:t xml:space="preserve"> — with growing anxiety — </w:t>
      </w:r>
      <w:r w:rsidRPr="005D2D31">
        <w:rPr>
          <w:rStyle w:val="StyleUnderline"/>
        </w:rPr>
        <w:t xml:space="preserve">the </w:t>
      </w:r>
      <w:r w:rsidRPr="0036336F">
        <w:rPr>
          <w:rStyle w:val="StyleUnderline"/>
          <w:highlight w:val="green"/>
        </w:rPr>
        <w:t>American military</w:t>
      </w:r>
      <w:r w:rsidRPr="004B6B60">
        <w:t>, especially its invasions of Afghanistan in 2001 and Iraq in 2003. The battlefield successes were seen as rooted in space dominance. Planners noted that thousands of satellite-guided bombs and cruise missiles had rained down with devastating precision on Taliban forces and Iraqi defenses.</w:t>
      </w:r>
    </w:p>
    <w:p w14:paraId="30479D40" w14:textId="77777777" w:rsidR="001E299C" w:rsidRPr="004B6B60" w:rsidRDefault="001E299C" w:rsidP="001E299C">
      <w:r w:rsidRPr="004B6B60">
        <w:t>While the Pentagon’s edge in orbital assets was clearly a threat to China, planners argued that it might also represent a liability.</w:t>
      </w:r>
    </w:p>
    <w:p w14:paraId="46686928" w14:textId="77777777" w:rsidR="001E299C" w:rsidRPr="004B6B60" w:rsidRDefault="001E299C" w:rsidP="001E299C">
      <w:r w:rsidRPr="004B6B60">
        <w:t>“</w:t>
      </w:r>
      <w:r w:rsidRPr="005D2D31">
        <w:rPr>
          <w:rStyle w:val="StyleUnderline"/>
        </w:rPr>
        <w:t>They saw how the U.S. projected power</w:t>
      </w:r>
      <w:r w:rsidRPr="004B6B60">
        <w:t>,” said Todd Harrison, a space analyst at the Center for Strategic and International Studies, a Washington think tank. “</w:t>
      </w:r>
      <w:r w:rsidRPr="005D2D31">
        <w:rPr>
          <w:rStyle w:val="StyleUnderline"/>
        </w:rPr>
        <w:t>And they saw that it was largely undefended</w:t>
      </w:r>
      <w:r w:rsidRPr="004B6B60">
        <w:t>.”</w:t>
      </w:r>
    </w:p>
    <w:p w14:paraId="2E96F342" w14:textId="77777777" w:rsidR="001E299C" w:rsidRPr="004B6B60" w:rsidRDefault="001E299C" w:rsidP="001E299C">
      <w:r w:rsidRPr="0036336F">
        <w:rPr>
          <w:rStyle w:val="Emphasis"/>
          <w:highlight w:val="green"/>
        </w:rPr>
        <w:t>China began</w:t>
      </w:r>
      <w:r w:rsidRPr="005D2D31">
        <w:rPr>
          <w:rStyle w:val="Emphasis"/>
        </w:rPr>
        <w:t xml:space="preserve"> its </w:t>
      </w:r>
      <w:r w:rsidRPr="0036336F">
        <w:rPr>
          <w:rStyle w:val="Emphasis"/>
          <w:highlight w:val="green"/>
        </w:rPr>
        <w:t>antisatellite tests in 2005</w:t>
      </w:r>
      <w:r w:rsidRPr="004B6B60">
        <w:t xml:space="preserve">. </w:t>
      </w:r>
      <w:r w:rsidRPr="005D2D31">
        <w:rPr>
          <w:rStyle w:val="StyleUnderline"/>
        </w:rPr>
        <w:t xml:space="preserve">It </w:t>
      </w:r>
      <w:r w:rsidRPr="0036336F">
        <w:rPr>
          <w:rStyle w:val="StyleUnderline"/>
          <w:highlight w:val="green"/>
        </w:rPr>
        <w:t>fired</w:t>
      </w:r>
      <w:r w:rsidRPr="005D2D31">
        <w:rPr>
          <w:rStyle w:val="StyleUnderline"/>
        </w:rPr>
        <w:t xml:space="preserve"> two </w:t>
      </w:r>
      <w:r w:rsidRPr="0036336F">
        <w:rPr>
          <w:rStyle w:val="StyleUnderline"/>
          <w:highlight w:val="green"/>
        </w:rPr>
        <w:t>missiles in two years and</w:t>
      </w:r>
      <w:r w:rsidRPr="005D2D31">
        <w:rPr>
          <w:rStyle w:val="StyleUnderline"/>
        </w:rPr>
        <w:t xml:space="preserve"> then made headlines in 2007 by </w:t>
      </w:r>
      <w:r w:rsidRPr="0036336F">
        <w:rPr>
          <w:rStyle w:val="StyleUnderline"/>
          <w:highlight w:val="green"/>
        </w:rPr>
        <w:t>shatter</w:t>
      </w:r>
      <w:r w:rsidRPr="005D2D31">
        <w:rPr>
          <w:rStyle w:val="StyleUnderline"/>
        </w:rPr>
        <w:t xml:space="preserve">ing </w:t>
      </w:r>
      <w:r w:rsidRPr="0036336F">
        <w:rPr>
          <w:rStyle w:val="StyleUnderline"/>
          <w:highlight w:val="green"/>
        </w:rPr>
        <w:t>a derelict weather</w:t>
      </w:r>
      <w:r w:rsidRPr="005D2D31">
        <w:rPr>
          <w:rStyle w:val="StyleUnderline"/>
        </w:rPr>
        <w:t xml:space="preserve"> </w:t>
      </w:r>
      <w:r w:rsidRPr="0036336F">
        <w:rPr>
          <w:rStyle w:val="StyleUnderline"/>
          <w:highlight w:val="green"/>
        </w:rPr>
        <w:t>satellite</w:t>
      </w:r>
      <w:r w:rsidRPr="004B6B60">
        <w:t xml:space="preserve">. There was no explosion. The inert warhead simply smashed into the satellite at blinding speed. The </w:t>
      </w:r>
      <w:r w:rsidRPr="005D2D31">
        <w:rPr>
          <w:rStyle w:val="StyleUnderline"/>
        </w:rPr>
        <w:t xml:space="preserve">successful test reverberated globally because </w:t>
      </w:r>
      <w:r w:rsidRPr="0036336F">
        <w:rPr>
          <w:rStyle w:val="StyleUnderline"/>
          <w:highlight w:val="green"/>
        </w:rPr>
        <w:t>it was the first</w:t>
      </w:r>
      <w:r w:rsidRPr="005D2D31">
        <w:rPr>
          <w:rStyle w:val="StyleUnderline"/>
        </w:rPr>
        <w:t xml:space="preserve"> such </w:t>
      </w:r>
      <w:r w:rsidRPr="0036336F">
        <w:rPr>
          <w:rStyle w:val="StyleUnderline"/>
          <w:highlight w:val="green"/>
        </w:rPr>
        <w:t>act of destruction since the Cold War</w:t>
      </w:r>
      <w:r w:rsidRPr="004B6B60">
        <w:t>.</w:t>
      </w:r>
    </w:p>
    <w:p w14:paraId="6FFEE8A4" w14:textId="77777777" w:rsidR="001E299C" w:rsidRPr="004B6B60" w:rsidRDefault="001E299C" w:rsidP="001E299C">
      <w:r w:rsidRPr="004B6B60">
        <w:t xml:space="preserve">The whirling shards, more than 150,000 in all, threatened satellites as well as the International Space Station. Ground controllers raced to move dozens of </w:t>
      </w:r>
      <w:proofErr w:type="gramStart"/>
      <w:r w:rsidRPr="004B6B60">
        <w:t>spacecraft</w:t>
      </w:r>
      <w:proofErr w:type="gramEnd"/>
      <w:r w:rsidRPr="004B6B60">
        <w:t xml:space="preserve"> and astronauts out of harm’s way.</w:t>
      </w:r>
    </w:p>
    <w:p w14:paraId="212FC83A" w14:textId="77777777" w:rsidR="001E299C" w:rsidRPr="004B6B60" w:rsidRDefault="001E299C" w:rsidP="001E299C">
      <w:r w:rsidRPr="004B6B60">
        <w:t>The Bush administration initially did little. Then, in a show of force meant to send Beijing a message, in 2008, it fired a sophisticated missile to shoot down one of its own satellites.</w:t>
      </w:r>
    </w:p>
    <w:p w14:paraId="41211B3B" w14:textId="77777777" w:rsidR="001E299C" w:rsidRPr="004B6B60" w:rsidRDefault="001E299C" w:rsidP="001E299C">
      <w:r w:rsidRPr="004B6B60">
        <w:t>Beijing conducted about a dozen more tests, including ones in which warheads shot much higher, in theory putting most classes of American spacecraft at risk.</w:t>
      </w:r>
    </w:p>
    <w:p w14:paraId="2E1E8F2F" w14:textId="77777777" w:rsidR="001E299C" w:rsidRPr="004B6B60" w:rsidRDefault="001E299C" w:rsidP="001E299C">
      <w:r w:rsidRPr="004B6B60">
        <w:t>China also sought to diversify its antisatellite force. A warhead could take hours to reach a high orbit, potentially giving American forces time for evasive or retaliatory action. Moreover, the speeding debris from a successful attack might endanger Beijing’s own spacecraft.</w:t>
      </w:r>
    </w:p>
    <w:p w14:paraId="6567D55D" w14:textId="77777777" w:rsidR="001E299C" w:rsidRPr="004B6B60" w:rsidRDefault="001E299C" w:rsidP="001E299C">
      <w:r w:rsidRPr="004B6B60">
        <w:t>In tests, China began firing weak laser beams at satellites and studying other ways to strike at the speed of light. However, all the techniques were judged as requiring years and perhaps decades of development.</w:t>
      </w:r>
    </w:p>
    <w:p w14:paraId="5B714213" w14:textId="77777777" w:rsidR="001E299C" w:rsidRPr="004B6B60" w:rsidRDefault="001E299C" w:rsidP="001E299C">
      <w:r w:rsidRPr="004B6B60">
        <w:t xml:space="preserve">Then came the new idea. </w:t>
      </w:r>
      <w:r w:rsidRPr="00302ED1">
        <w:rPr>
          <w:rStyle w:val="StyleUnderline"/>
        </w:rPr>
        <w:t>Every aspect of American space power was controlled from the ground by powerful computers</w:t>
      </w:r>
      <w:r w:rsidRPr="004B6B60">
        <w:t xml:space="preserve">. If penetrated, the brains of Washington’s space fleets might be degraded or destroyed. </w:t>
      </w:r>
      <w:r w:rsidRPr="00302ED1">
        <w:rPr>
          <w:rStyle w:val="StyleUnderline"/>
        </w:rPr>
        <w:t>Such attacks</w:t>
      </w:r>
      <w:r w:rsidRPr="004B6B60">
        <w:t xml:space="preserve">, compared with every other antisatellite move, </w:t>
      </w:r>
      <w:r w:rsidRPr="00302ED1">
        <w:rPr>
          <w:rStyle w:val="StyleUnderline"/>
        </w:rPr>
        <w:t>were also remarkably inexpensive</w:t>
      </w:r>
      <w:r w:rsidRPr="004B6B60">
        <w:t>.</w:t>
      </w:r>
    </w:p>
    <w:p w14:paraId="2300C552" w14:textId="77777777" w:rsidR="001E299C" w:rsidRPr="004B6B60" w:rsidRDefault="001E299C" w:rsidP="001E299C">
      <w:r w:rsidRPr="004B6B60">
        <w:t xml:space="preserve">In 2005, </w:t>
      </w:r>
      <w:r w:rsidRPr="0036336F">
        <w:rPr>
          <w:rStyle w:val="Emphasis"/>
          <w:highlight w:val="green"/>
        </w:rPr>
        <w:t>China began to incorporate cyberattacks into</w:t>
      </w:r>
      <w:r w:rsidRPr="00302ED1">
        <w:rPr>
          <w:rStyle w:val="Emphasis"/>
        </w:rPr>
        <w:t xml:space="preserve"> its military </w:t>
      </w:r>
      <w:r w:rsidRPr="0036336F">
        <w:rPr>
          <w:rStyle w:val="Emphasis"/>
          <w:highlight w:val="green"/>
        </w:rPr>
        <w:t>exercises</w:t>
      </w:r>
      <w:r w:rsidRPr="004B6B60">
        <w:t xml:space="preserve">, </w:t>
      </w:r>
      <w:r w:rsidRPr="00302ED1">
        <w:rPr>
          <w:rStyle w:val="StyleUnderline"/>
        </w:rPr>
        <w:t>primarily in first strikes against enemy networks</w:t>
      </w:r>
      <w:r w:rsidRPr="004B6B60">
        <w:t xml:space="preserve">. Increasingly, </w:t>
      </w:r>
      <w:r w:rsidRPr="00302ED1">
        <w:rPr>
          <w:rStyle w:val="StyleUnderline"/>
        </w:rPr>
        <w:t>its military doctrine called for</w:t>
      </w:r>
      <w:r w:rsidRPr="004B6B60">
        <w:t xml:space="preserve"> </w:t>
      </w:r>
      <w:r w:rsidRPr="004B6B60">
        <w:rPr>
          <w:strike/>
        </w:rPr>
        <w:t>paralyzing</w:t>
      </w:r>
      <w:r w:rsidRPr="004B6B60">
        <w:t xml:space="preserve"> </w:t>
      </w:r>
      <w:r w:rsidRPr="00302ED1">
        <w:rPr>
          <w:rStyle w:val="StyleUnderline"/>
        </w:rPr>
        <w:t>early attacks</w:t>
      </w:r>
      <w:r w:rsidRPr="004B6B60">
        <w:t>.</w:t>
      </w:r>
    </w:p>
    <w:p w14:paraId="6F9E9C46" w14:textId="77777777" w:rsidR="001E299C" w:rsidRPr="004B6B60" w:rsidRDefault="001E299C" w:rsidP="001E299C">
      <w:r w:rsidRPr="004B6B60">
        <w:t xml:space="preserve">In 2008, </w:t>
      </w:r>
      <w:r w:rsidRPr="00302ED1">
        <w:rPr>
          <w:rStyle w:val="StyleUnderline"/>
        </w:rPr>
        <w:t>hackers seized control of a civilian imaging satellite named Terra that orbited low</w:t>
      </w:r>
      <w:r w:rsidRPr="004B6B60">
        <w:t xml:space="preserve">, </w:t>
      </w:r>
      <w:r w:rsidRPr="00302ED1">
        <w:rPr>
          <w:rStyle w:val="StyleUnderline"/>
        </w:rPr>
        <w:t>like the military’s reconnaissance craft</w:t>
      </w:r>
      <w:r w:rsidRPr="004B6B60">
        <w:t>. They did so twice — first in June and again in October — roaming control circuits with seeming impunity. Remarkably, in both cases, the hackers achieved all the necessary steps to command the spacecraft but refrained from doing so, apparently to reduce their fingerprints.</w:t>
      </w:r>
    </w:p>
    <w:p w14:paraId="32DE2031" w14:textId="77777777" w:rsidR="001E299C" w:rsidRDefault="001E299C" w:rsidP="001E299C">
      <w:pPr>
        <w:pStyle w:val="Heading4"/>
      </w:pPr>
      <w:r>
        <w:t>Link 2 is resources - Chinese REM gatekeeping coming now</w:t>
      </w:r>
    </w:p>
    <w:p w14:paraId="0E85CDE6" w14:textId="77777777" w:rsidR="001E299C" w:rsidRDefault="001E299C" w:rsidP="001E299C">
      <w:proofErr w:type="spellStart"/>
      <w:r>
        <w:rPr>
          <w:rStyle w:val="StyleUnderline"/>
          <w:szCs w:val="26"/>
        </w:rPr>
        <w:t>Stavridis</w:t>
      </w:r>
      <w:proofErr w:type="spellEnd"/>
      <w:r>
        <w:rPr>
          <w:rStyle w:val="StyleUnderline"/>
          <w:szCs w:val="26"/>
        </w:rPr>
        <w:t xml:space="preserve"> 21</w:t>
      </w:r>
      <w: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6" w:history="1">
        <w:r>
          <w:rPr>
            <w:rStyle w:val="Hyperlink"/>
            <w:color w:val="000000"/>
          </w:rPr>
          <w:t>https://www.bloomberg.com/opinion/articles/2021-03-04/u-s-needs-a-strong-defense-against-china-s-rare-earth-weapon</w:t>
        </w:r>
      </w:hyperlink>
      <w:r>
        <w:t>] TDI</w:t>
      </w:r>
    </w:p>
    <w:p w14:paraId="3E3898B7" w14:textId="77777777" w:rsidR="001E299C" w:rsidRDefault="001E299C" w:rsidP="001E299C">
      <w:r>
        <w:t>You could be forgiven if you are confused about what’s going on with rare-earth elements. On the one hand, news reports indicate that China may increase production quotas of the minerals this quarter as a </w:t>
      </w:r>
      <w:hyperlink r:id="rId7" w:tgtFrame="_blank" w:history="1">
        <w:r>
          <w:rPr>
            <w:rStyle w:val="Hyperlink"/>
            <w:color w:val="000000"/>
          </w:rPr>
          <w:t>goodwill gesture</w:t>
        </w:r>
      </w:hyperlink>
      <w:r>
        <w:t xml:space="preserve"> to the Joe Biden administration. But other </w:t>
      </w:r>
      <w:r>
        <w:rPr>
          <w:rStyle w:val="StyleUnderline"/>
        </w:rPr>
        <w:t xml:space="preserve">sources say that </w:t>
      </w:r>
      <w:r w:rsidRPr="00DF7048">
        <w:rPr>
          <w:rStyle w:val="StyleUnderline"/>
          <w:highlight w:val="green"/>
        </w:rPr>
        <w:t>China may</w:t>
      </w:r>
      <w:r>
        <w:rPr>
          <w:rStyle w:val="StyleUnderline"/>
        </w:rPr>
        <w:t xml:space="preserve"> ultimately </w:t>
      </w:r>
      <w:r w:rsidRPr="00DF7048">
        <w:rPr>
          <w:rStyle w:val="StyleUnderline"/>
          <w:highlight w:val="green"/>
        </w:rPr>
        <w:t>ban</w:t>
      </w:r>
      <w:r>
        <w:rPr>
          <w:rStyle w:val="StyleUnderline"/>
        </w:rPr>
        <w:t xml:space="preserve"> the </w:t>
      </w:r>
      <w:r w:rsidRPr="00DF7048">
        <w:rPr>
          <w:rStyle w:val="StyleUnderline"/>
          <w:highlight w:val="green"/>
        </w:rPr>
        <w:t>export of</w:t>
      </w:r>
      <w:r>
        <w:rPr>
          <w:rStyle w:val="StyleUnderline"/>
        </w:rPr>
        <w:t xml:space="preserve"> the </w:t>
      </w:r>
      <w:r w:rsidRPr="00DF7048">
        <w:rPr>
          <w:rStyle w:val="StyleUnderline"/>
          <w:highlight w:val="green"/>
        </w:rPr>
        <w:t>rare earths</w:t>
      </w:r>
      <w:r>
        <w:rPr>
          <w:rStyle w:val="StyleUnderline"/>
        </w:rPr>
        <w:t xml:space="preserve"> altogether </w:t>
      </w:r>
      <w:r w:rsidRPr="00DF7048">
        <w:rPr>
          <w:rStyle w:val="StyleUnderline"/>
          <w:highlight w:val="green"/>
        </w:rPr>
        <w:t>on “</w:t>
      </w:r>
      <w:hyperlink r:id="rId8" w:tgtFrame="_blank" w:history="1">
        <w:r w:rsidRPr="00DF7048">
          <w:rPr>
            <w:rStyle w:val="StyleUnderline"/>
            <w:color w:val="000000"/>
            <w:highlight w:val="green"/>
          </w:rPr>
          <w:t>security concerns</w:t>
        </w:r>
      </w:hyperlink>
      <w:r>
        <w:rPr>
          <w:rStyle w:val="StyleUnderline"/>
        </w:rPr>
        <w:t>.”</w:t>
      </w:r>
      <w:r>
        <w:t xml:space="preserve"> What’s really going on here?</w:t>
      </w:r>
    </w:p>
    <w:p w14:paraId="1C478C1C" w14:textId="77777777" w:rsidR="001E299C" w:rsidRDefault="001E299C" w:rsidP="001E299C">
      <w:pPr>
        <w:rPr>
          <w:rStyle w:val="StyleUnderline"/>
        </w:rPr>
      </w:pPr>
      <w:r>
        <w:rPr>
          <w:rStyle w:val="StyleUnderline"/>
        </w:rPr>
        <w:t>There are 17 elements considered </w:t>
      </w:r>
      <w:hyperlink r:id="rId9" w:tgtFrame="_blank" w:history="1">
        <w:r>
          <w:rPr>
            <w:rStyle w:val="StyleUnderline"/>
            <w:color w:val="000000"/>
          </w:rPr>
          <w:t>rare earths</w:t>
        </w:r>
      </w:hyperlink>
      <w:r>
        <w:t xml:space="preserve"> — lanthanum, cerium, praseodymium, neodymium, promethium, samarium, europium, gadolinium, terbium, dysprosium, holmium, erbium, thulium, ytterbium, lutetium, scandium and yttrium — and while many aren’t actually rare in terms of global deposits, </w:t>
      </w:r>
      <w:r>
        <w:rPr>
          <w:rStyle w:val="StyleUnderline"/>
        </w:rPr>
        <w:t xml:space="preserve">extracting them is difficult and expensive. </w:t>
      </w:r>
      <w:r w:rsidRPr="00DF7048">
        <w:rPr>
          <w:rStyle w:val="StyleUnderline"/>
          <w:highlight w:val="green"/>
        </w:rPr>
        <w:t>They are used across high-tech manufacturing</w:t>
      </w:r>
      <w:r>
        <w:rPr>
          <w:rStyle w:val="StyleUnderline"/>
        </w:rPr>
        <w:t xml:space="preserve">, including smartphones, fighter aircraft and components in virtually all advanced electronics. Of </w:t>
      </w:r>
      <w:proofErr w:type="gramStart"/>
      <w:r>
        <w:rPr>
          <w:rStyle w:val="StyleUnderline"/>
        </w:rPr>
        <w:t>particular note</w:t>
      </w:r>
      <w:proofErr w:type="gramEnd"/>
      <w:r>
        <w:rPr>
          <w:rStyle w:val="StyleUnderline"/>
        </w:rPr>
        <w:t>, they are essential to many of the clean-energy technologies expected to come online in this decade.</w:t>
      </w:r>
    </w:p>
    <w:p w14:paraId="7FD6C9A9" w14:textId="77777777" w:rsidR="001E299C" w:rsidRDefault="001E299C" w:rsidP="001E299C">
      <w:r>
        <w:t>I began to focus on rare-earth elements when I commanded the North Atlantic Treaty Organization’s presence in Afghanistan, known as the International Security Assistance Force. While Afghans live in an extremely poor country, </w:t>
      </w:r>
      <w:hyperlink r:id="rId10" w:tgtFrame="_blank" w:history="1">
        <w:r>
          <w:rPr>
            <w:rStyle w:val="Hyperlink"/>
            <w:color w:val="000000"/>
          </w:rPr>
          <w:t>studies</w:t>
        </w:r>
      </w:hyperlink>
      <w:r>
        <w:t> have assessed that they sit atop $1 trillion to $3 trillion in a wide variety of minerals, including rare earths. Some </w:t>
      </w:r>
      <w:hyperlink r:id="rId11" w:tgtFrame="_blank" w:history="1">
        <w:r>
          <w:rPr>
            <w:rStyle w:val="Hyperlink"/>
            <w:color w:val="000000"/>
          </w:rPr>
          <w:t>estimates</w:t>
        </w:r>
      </w:hyperlink>
      <w:r>
        <w:t> put the rare-earth levels alone at 1.4 million metric tons.</w:t>
      </w:r>
    </w:p>
    <w:p w14:paraId="6E036123" w14:textId="77777777" w:rsidR="001E299C" w:rsidRDefault="001E299C" w:rsidP="001E299C">
      <w: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12B26897" w14:textId="77777777" w:rsidR="001E299C" w:rsidRDefault="001E299C" w:rsidP="001E299C">
      <w:pPr>
        <w:rPr>
          <w:rStyle w:val="StyleUnderline"/>
        </w:rPr>
      </w:pPr>
      <w:r w:rsidRPr="00DF7048">
        <w:rPr>
          <w:rStyle w:val="StyleUnderline"/>
          <w:highlight w:val="green"/>
        </w:rPr>
        <w:t>China controls</w:t>
      </w:r>
      <w:r>
        <w:rPr>
          <w:rStyle w:val="StyleUnderline"/>
        </w:rPr>
        <w:t xml:space="preserve"> roughly </w:t>
      </w:r>
      <w:r w:rsidRPr="00DF7048">
        <w:rPr>
          <w:rStyle w:val="StyleUnderline"/>
          <w:highlight w:val="green"/>
        </w:rPr>
        <w:t>80% of</w:t>
      </w:r>
      <w:r>
        <w:rPr>
          <w:rStyle w:val="StyleUnderline"/>
        </w:rPr>
        <w:t xml:space="preserve"> the </w:t>
      </w:r>
      <w:r w:rsidRPr="00DF7048">
        <w:rPr>
          <w:rStyle w:val="StyleUnderline"/>
          <w:highlight w:val="green"/>
        </w:rPr>
        <w:t>rare-earths market</w:t>
      </w:r>
      <w:r>
        <w:rPr>
          <w:rStyle w:val="StyleUnderline"/>
        </w:rPr>
        <w:t xml:space="preserve">, between what it mines itself and processes in raw material from elsewhere. </w:t>
      </w:r>
      <w:r w:rsidRPr="00DF7048">
        <w:rPr>
          <w:rStyle w:val="StyleUnderline"/>
          <w:highlight w:val="green"/>
        </w:rPr>
        <w:t xml:space="preserve">If it decided </w:t>
      </w:r>
      <w:r>
        <w:rPr>
          <w:rStyle w:val="StyleUnderline"/>
        </w:rPr>
        <w:t xml:space="preserve">to wield the weapon of </w:t>
      </w:r>
      <w:r w:rsidRPr="00DF7048">
        <w:rPr>
          <w:rStyle w:val="StyleUnderline"/>
          <w:highlight w:val="green"/>
        </w:rPr>
        <w:t>restrict</w:t>
      </w:r>
      <w:r>
        <w:rPr>
          <w:rStyle w:val="StyleUnderline"/>
        </w:rPr>
        <w:t xml:space="preserve">ing the </w:t>
      </w:r>
      <w:r w:rsidRPr="00DF7048">
        <w:rPr>
          <w:rStyle w:val="StyleUnderline"/>
          <w:highlight w:val="green"/>
        </w:rPr>
        <w:t>supply</w:t>
      </w:r>
      <w:r>
        <w:rPr>
          <w:rStyle w:val="StyleUnderline"/>
        </w:rPr>
        <w:t xml:space="preserve"> — something it has repeatedly </w:t>
      </w:r>
      <w:hyperlink r:id="rId12" w:tgtFrame="_blank" w:history="1">
        <w:r>
          <w:rPr>
            <w:rStyle w:val="StyleUnderline"/>
            <w:color w:val="000000"/>
          </w:rPr>
          <w:t>threatened</w:t>
        </w:r>
      </w:hyperlink>
      <w:r>
        <w:rPr>
          <w:rStyle w:val="StyleUnderline"/>
        </w:rPr>
        <w:t xml:space="preserve"> to do — </w:t>
      </w:r>
      <w:r w:rsidRPr="00DF7048">
        <w:rPr>
          <w:rStyle w:val="StyleUnderline"/>
          <w:highlight w:val="green"/>
        </w:rPr>
        <w:t>it would</w:t>
      </w:r>
      <w:r>
        <w:rPr>
          <w:rStyle w:val="StyleUnderline"/>
        </w:rPr>
        <w:t xml:space="preserve"> create a significant </w:t>
      </w:r>
      <w:r w:rsidRPr="00DF7048">
        <w:rPr>
          <w:rStyle w:val="StyleUnderline"/>
          <w:highlight w:val="green"/>
        </w:rPr>
        <w:t>challenge</w:t>
      </w:r>
      <w:r>
        <w:rPr>
          <w:rStyle w:val="StyleUnderline"/>
        </w:rPr>
        <w:t xml:space="preserve"> for manufacturers and a geopolitical predicament for </w:t>
      </w:r>
      <w:r w:rsidRPr="00DF7048">
        <w:rPr>
          <w:rStyle w:val="StyleUnderline"/>
          <w:highlight w:val="green"/>
        </w:rPr>
        <w:t>the industrialized world.</w:t>
      </w:r>
    </w:p>
    <w:p w14:paraId="6163197B" w14:textId="77777777" w:rsidR="001E299C" w:rsidRDefault="001E299C" w:rsidP="001E299C">
      <w:pPr>
        <w:rPr>
          <w:rStyle w:val="StyleUnderline"/>
        </w:rPr>
      </w:pPr>
      <w:r>
        <w:t xml:space="preserve">It could happen. </w:t>
      </w:r>
      <w:r>
        <w:rPr>
          <w:rStyle w:val="StyleUnderline"/>
        </w:rPr>
        <w:t xml:space="preserve">In 2010, Beijing threatened to cut off exports to Japan over the disputed Senkaku Islands. Two years ago, </w:t>
      </w:r>
      <w:r w:rsidRPr="00DF7048">
        <w:rPr>
          <w:rStyle w:val="StyleUnderline"/>
          <w:highlight w:val="green"/>
        </w:rPr>
        <w:t>Beijing</w:t>
      </w:r>
      <w:r>
        <w:rPr>
          <w:rStyle w:val="StyleUnderline"/>
        </w:rPr>
        <w:t xml:space="preserve"> was reportedly </w:t>
      </w:r>
      <w:r w:rsidRPr="00DF7048">
        <w:rPr>
          <w:rStyle w:val="StyleUnderline"/>
          <w:highlight w:val="green"/>
        </w:rPr>
        <w:t>considering restrictions on</w:t>
      </w:r>
      <w:r>
        <w:rPr>
          <w:rStyle w:val="StyleUnderline"/>
        </w:rPr>
        <w:t xml:space="preserve"> exports to the U.S. generally, as well as against specific companies (such as defense giant </w:t>
      </w:r>
      <w:r w:rsidRPr="00DF7048">
        <w:rPr>
          <w:rStyle w:val="StyleUnderline"/>
          <w:highlight w:val="green"/>
        </w:rPr>
        <w:t>Lockheed Martin</w:t>
      </w:r>
      <w:r>
        <w:rPr>
          <w:rStyle w:val="StyleUnderline"/>
        </w:rPr>
        <w:t xml:space="preserve"> Corp.) that it deemed in violation of its policies against selling advanced weapons to Taiwan. </w:t>
      </w:r>
    </w:p>
    <w:p w14:paraId="31D57F77" w14:textId="77777777" w:rsidR="001E299C" w:rsidRDefault="001E299C" w:rsidP="001E299C">
      <w:r>
        <w:t>President Donald Trump’s administration issued an executive order to spur the production of rare earths domestically, and created an </w:t>
      </w:r>
      <w:hyperlink r:id="rId13" w:tgtFrame="_blank" w:history="1">
        <w:r>
          <w:rPr>
            <w:rStyle w:val="Hyperlink"/>
            <w:color w:val="000000"/>
          </w:rPr>
          <w:t>Energy Resource Governance Initiative</w:t>
        </w:r>
      </w:hyperlink>
      <w:r>
        <w:t> to promote international mining. The European Union and Japan, among others, are also aggressively seeking newer sources of rare earths.</w:t>
      </w:r>
    </w:p>
    <w:p w14:paraId="6687D4C4" w14:textId="77777777" w:rsidR="001E299C" w:rsidRDefault="001E299C" w:rsidP="001E299C">
      <w:pPr>
        <w:rPr>
          <w:rStyle w:val="StyleUnderline"/>
        </w:rPr>
      </w:pPr>
      <w:r>
        <w:t xml:space="preserve">Given this tension, it was superficially surprising that </w:t>
      </w:r>
      <w:r>
        <w:rPr>
          <w:rStyle w:val="StyleUnderline"/>
        </w:rPr>
        <w:t>China announced it would boost its mining quotas in the first quarter of 2021</w:t>
      </w:r>
      <w:r>
        <w:t xml:space="preserve"> by nearly 30%, reflecting a continuation in strong (and rising) demand. But </w:t>
      </w:r>
      <w:r>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03FA498F" w14:textId="77777777" w:rsidR="001E299C" w:rsidRDefault="001E299C" w:rsidP="001E299C">
      <w:pPr>
        <w:rPr>
          <w:rStyle w:val="StyleUnderline"/>
        </w:rPr>
      </w:pPr>
      <w:r w:rsidRPr="00DF7048">
        <w:rPr>
          <w:rStyle w:val="StyleUnderline"/>
          <w:highlight w:val="green"/>
        </w:rPr>
        <w:t>China will go to great lengths to</w:t>
      </w:r>
      <w:r>
        <w:rPr>
          <w:rStyle w:val="StyleUnderline"/>
        </w:rPr>
        <w:t xml:space="preserve"> maintain overall </w:t>
      </w:r>
      <w:r w:rsidRPr="00DF7048">
        <w:rPr>
          <w:rStyle w:val="StyleUnderline"/>
          <w:highlight w:val="green"/>
        </w:rPr>
        <w:t>control</w:t>
      </w:r>
      <w:r>
        <w:rPr>
          <w:rStyle w:val="StyleUnderline"/>
        </w:rPr>
        <w:t xml:space="preserve"> of the global rare-earths </w:t>
      </w:r>
      <w:r w:rsidRPr="00DF7048">
        <w:rPr>
          <w:rStyle w:val="StyleUnderline"/>
          <w:highlight w:val="green"/>
        </w:rPr>
        <w:t>supply</w:t>
      </w:r>
      <w:r>
        <w:rPr>
          <w:rStyle w:val="StyleUnderline"/>
        </w:rPr>
        <w:t>. This fits neatly within the geo-economic approach of the </w:t>
      </w:r>
      <w:hyperlink r:id="rId14" w:tgtFrame="_blank" w:history="1">
        <w:r>
          <w:rPr>
            <w:rStyle w:val="StyleUnderline"/>
            <w:color w:val="000000"/>
          </w:rPr>
          <w:t>One Belt, One Road</w:t>
        </w:r>
      </w:hyperlink>
      <w:r>
        <w:rPr>
          <w:rStyle w:val="StyleUnderline"/>
        </w:rPr>
        <w:t> initiative</w:t>
      </w:r>
      <w:r>
        <w:t xml:space="preserve">, which seeks to use a variety of carrots and sticks — economic, trade, diplomatic and security — </w:t>
      </w:r>
      <w:r>
        <w:rPr>
          <w:rStyle w:val="StyleUnderline"/>
        </w:rPr>
        <w:t xml:space="preserve">to create zones of influence globally. In terms of rare earths, the strategy seems to be allowing carefully calibrated access to the elements at a level that makes it economically less attractive for competitors to undertake costly exploration and mining operations. This is </w:t>
      </w:r>
      <w:proofErr w:type="gramStart"/>
      <w:r>
        <w:rPr>
          <w:rStyle w:val="StyleUnderline"/>
        </w:rPr>
        <w:t>similar to</w:t>
      </w:r>
      <w:proofErr w:type="gramEnd"/>
      <w:r>
        <w:rPr>
          <w:rStyle w:val="StyleUnderline"/>
        </w:rPr>
        <w:t xml:space="preserve"> the oil-market strategy used by Russia and the Organization of Petroleum Exporting Countries for decades.</w:t>
      </w:r>
    </w:p>
    <w:p w14:paraId="33E4AB12" w14:textId="77777777" w:rsidR="001E299C" w:rsidRDefault="001E299C" w:rsidP="001E299C">
      <w:r>
        <w:t>Some free-market advocates believe that China will not take aggressive action choking off supply because that could </w:t>
      </w:r>
      <w:hyperlink r:id="rId15" w:tgtFrame="_blank" w:history="1">
        <w:r>
          <w:rPr>
            <w:rStyle w:val="Hyperlink"/>
            <w:color w:val="000000"/>
          </w:rPr>
          <w:t>precipitate retaliation</w:t>
        </w:r>
      </w:hyperlink>
      <w:r>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6683AD40" w14:textId="77777777" w:rsidR="001E299C" w:rsidRDefault="001E299C" w:rsidP="001E299C">
      <w:pPr>
        <w:rPr>
          <w:rStyle w:val="StyleUnderline"/>
        </w:rPr>
      </w:pPr>
      <w:r>
        <w:rPr>
          <w:rStyle w:val="StyleUnderline"/>
        </w:rPr>
        <w:t xml:space="preserve">The path to rare-earth </w:t>
      </w:r>
      <w:r w:rsidRPr="00DF7048">
        <w:rPr>
          <w:rStyle w:val="StyleUnderline"/>
          <w:highlight w:val="green"/>
        </w:rPr>
        <w:t>independence for the U.S. must include: Ensuring supply chains</w:t>
      </w:r>
      <w:r>
        <w:rPr>
          <w:rStyle w:val="StyleUnderline"/>
        </w:rPr>
        <w:t xml:space="preserve"> of rare earths necessary </w:t>
      </w:r>
      <w:r w:rsidRPr="00DF7048">
        <w:rPr>
          <w:rStyle w:val="StyleUnderline"/>
          <w:highlight w:val="green"/>
        </w:rPr>
        <w:t>for national security; promoting</w:t>
      </w:r>
      <w:r>
        <w:rPr>
          <w:rStyle w:val="StyleUnderline"/>
        </w:rPr>
        <w:t xml:space="preserve"> the </w:t>
      </w:r>
      <w:r w:rsidRPr="00DF7048">
        <w:rPr>
          <w:rStyle w:val="StyleUnderline"/>
          <w:highlight w:val="green"/>
        </w:rPr>
        <w:t>exploitation of the elements</w:t>
      </w:r>
      <w:r>
        <w:rPr>
          <w:rStyle w:val="StyleUnderline"/>
        </w:rPr>
        <w:t xml:space="preserve"> domestically (</w:t>
      </w:r>
      <w:r w:rsidRPr="00DF7048">
        <w:rPr>
          <w:rStyle w:val="StyleUnderline"/>
          <w:highlight w:val="green"/>
        </w:rPr>
        <w:t>and removing barriers to</w:t>
      </w:r>
      <w:r>
        <w:rPr>
          <w:rStyle w:val="StyleUnderline"/>
        </w:rPr>
        <w:t xml:space="preserve"> responsibly </w:t>
      </w:r>
      <w:r w:rsidRPr="00DF7048">
        <w:rPr>
          <w:rStyle w:val="StyleUnderline"/>
          <w:highlight w:val="green"/>
        </w:rPr>
        <w:t>do</w:t>
      </w:r>
      <w:r>
        <w:rPr>
          <w:rStyle w:val="StyleUnderline"/>
        </w:rPr>
        <w:t xml:space="preserve">ing </w:t>
      </w:r>
      <w:r w:rsidRPr="00DF7048">
        <w:rPr>
          <w:rStyle w:val="StyleUnderline"/>
          <w:highlight w:val="green"/>
        </w:rPr>
        <w:t>so</w:t>
      </w:r>
      <w:r>
        <w:rPr>
          <w:rStyle w:val="StyleUnderline"/>
        </w:rPr>
        <w:t>);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649A56AD" w14:textId="77777777" w:rsidR="001E299C" w:rsidRDefault="001E299C" w:rsidP="001E299C">
      <w:r>
        <w:rPr>
          <w:rStyle w:val="StyleUnderline"/>
        </w:rPr>
        <w:t>This is a bipartisan agenda. The Trump administration’s </w:t>
      </w:r>
      <w:hyperlink r:id="rId16" w:tgtFrame="_blank" w:history="1">
        <w:r>
          <w:rPr>
            <w:rStyle w:val="StyleUnderline"/>
            <w:color w:val="000000"/>
          </w:rPr>
          <w:t>strategic assessment</w:t>
        </w:r>
      </w:hyperlink>
      <w:r>
        <w:t xml:space="preserve"> of what needs to be done (which goes beyond just 17 rare earths to include a total of 35 critical minerals) is thoughtful, and </w:t>
      </w:r>
      <w:r>
        <w:rPr>
          <w:rStyle w:val="StyleUnderline"/>
        </w:rPr>
        <w:t>should serve as a basis for the Biden administration</w:t>
      </w:r>
      <w:r>
        <w:t xml:space="preserve"> and Congress.</w:t>
      </w:r>
    </w:p>
    <w:p w14:paraId="0FFC104E" w14:textId="77777777" w:rsidR="001E299C" w:rsidRDefault="001E299C" w:rsidP="001E299C"/>
    <w:p w14:paraId="540A3190" w14:textId="77777777" w:rsidR="001E299C" w:rsidRDefault="001E299C" w:rsidP="001E299C">
      <w:pPr>
        <w:pStyle w:val="Heading4"/>
      </w:pPr>
      <w:r>
        <w:t>REM access key to military primacy and tech advancement – alternatives fail</w:t>
      </w:r>
    </w:p>
    <w:p w14:paraId="261C481E" w14:textId="77777777" w:rsidR="001E299C" w:rsidRDefault="001E299C" w:rsidP="001E299C">
      <w:pPr>
        <w:rPr>
          <w:szCs w:val="26"/>
        </w:rPr>
      </w:pPr>
      <w:proofErr w:type="spellStart"/>
      <w:r>
        <w:rPr>
          <w:rStyle w:val="StyleUnderline"/>
          <w:szCs w:val="26"/>
        </w:rPr>
        <w:t>Trigaux</w:t>
      </w:r>
      <w:proofErr w:type="spellEnd"/>
      <w:r>
        <w:rPr>
          <w:rStyle w:val="StyleUnderline"/>
          <w:szCs w:val="26"/>
        </w:rPr>
        <w:t xml:space="preserve"> 12</w:t>
      </w:r>
      <w:r>
        <w:rPr>
          <w:szCs w:val="26"/>
        </w:rPr>
        <w:t xml:space="preserve"> (David, University Honors Program University of South Florida St. Petersburg) </w:t>
      </w:r>
      <w:r>
        <w:t xml:space="preserve">“The US, China and Rare Earth Metals: The Future Of Green Technology, Military Tech, and a Potential Achilles‟ Heel to American Hegemony,” USF St. </w:t>
      </w:r>
      <w:proofErr w:type="spellStart"/>
      <w:r>
        <w:t>Petersberg</w:t>
      </w:r>
      <w:proofErr w:type="spellEnd"/>
      <w:r>
        <w:t xml:space="preserve">, May 2, 2012, </w:t>
      </w:r>
      <w:hyperlink r:id="rId17" w:history="1">
        <w:r>
          <w:rPr>
            <w:rStyle w:val="Hyperlink"/>
            <w:color w:val="000000"/>
          </w:rPr>
          <w:t>https://digital.stpetersburg.usf.edu/cgi/viewcontent.cgi?article=1132&amp;context=honorstheses</w:t>
        </w:r>
      </w:hyperlink>
      <w:r>
        <w:rPr>
          <w:szCs w:val="26"/>
        </w:rPr>
        <w:t>] TDI</w:t>
      </w:r>
    </w:p>
    <w:p w14:paraId="26076278" w14:textId="77777777" w:rsidR="001E299C" w:rsidRDefault="001E299C" w:rsidP="001E299C">
      <w:pPr>
        <w:rPr>
          <w:rStyle w:val="StyleUnderline"/>
        </w:rPr>
      </w:pPr>
      <w:r>
        <w:t xml:space="preserve">The </w:t>
      </w:r>
      <w:r>
        <w:rPr>
          <w:rStyle w:val="StyleUnderline"/>
        </w:rPr>
        <w:t xml:space="preserve">implications of a </w:t>
      </w:r>
      <w:r w:rsidRPr="00DF7048">
        <w:rPr>
          <w:rStyle w:val="StyleUnderline"/>
          <w:highlight w:val="green"/>
        </w:rPr>
        <w:t>rare earth shortage</w:t>
      </w:r>
      <w:r>
        <w:t xml:space="preserve"> aren’t strictly related to the environment, and energy dependence, but </w:t>
      </w:r>
      <w:r w:rsidRPr="00DF7048">
        <w:rPr>
          <w:rStyle w:val="StyleUnderline"/>
          <w:highlight w:val="green"/>
        </w:rPr>
        <w:t>have</w:t>
      </w:r>
      <w:r>
        <w:rPr>
          <w:rStyle w:val="StyleUnderline"/>
        </w:rPr>
        <w:t xml:space="preserve"> distinct </w:t>
      </w:r>
      <w:r w:rsidRPr="00DF7048">
        <w:rPr>
          <w:rStyle w:val="StyleUnderline"/>
          <w:highlight w:val="green"/>
        </w:rPr>
        <w:t>military implications</w:t>
      </w:r>
      <w:r>
        <w:rPr>
          <w:rStyle w:val="StyleUnderline"/>
        </w:rPr>
        <w:t xml:space="preserve"> as well </w:t>
      </w:r>
      <w:r w:rsidRPr="00DF7048">
        <w:rPr>
          <w:rStyle w:val="StyleUnderline"/>
          <w:highlight w:val="green"/>
        </w:rPr>
        <w:t>that</w:t>
      </w:r>
      <w:r>
        <w:rPr>
          <w:rStyle w:val="StyleUnderline"/>
        </w:rPr>
        <w:t xml:space="preserve"> could </w:t>
      </w:r>
      <w:r w:rsidRPr="00DF7048">
        <w:rPr>
          <w:rStyle w:val="StyleUnderline"/>
          <w:highlight w:val="green"/>
        </w:rPr>
        <w:t>threaten the</w:t>
      </w:r>
      <w:r>
        <w:rPr>
          <w:rStyle w:val="StyleUnderline"/>
        </w:rPr>
        <w:t xml:space="preserve"> position of the </w:t>
      </w:r>
      <w:r w:rsidRPr="00DF7048">
        <w:rPr>
          <w:rStyle w:val="StyleUnderline"/>
          <w:highlight w:val="green"/>
        </w:rPr>
        <w:t>U</w:t>
      </w:r>
      <w:r>
        <w:rPr>
          <w:rStyle w:val="StyleUnderline"/>
        </w:rPr>
        <w:t xml:space="preserve">nited </w:t>
      </w:r>
      <w:r w:rsidRPr="00DF7048">
        <w:rPr>
          <w:rStyle w:val="StyleUnderline"/>
          <w:highlight w:val="green"/>
        </w:rPr>
        <w:t>S</w:t>
      </w:r>
      <w:r>
        <w:rPr>
          <w:rStyle w:val="StyleUnderline"/>
        </w:rPr>
        <w:t>tates world’s strongest military</w:t>
      </w:r>
      <w:r>
        <w:t xml:space="preserve">. The United States place in the world was assured by powerful and decisive deployments in World War One and World War Two. </w:t>
      </w:r>
      <w:r>
        <w:rPr>
          <w:rStyle w:val="StyleUnderline"/>
        </w:rPr>
        <w:t>Our military expansion was built upon a large, powerful industrial base that created more, better weapons of war for our soldiers</w:t>
      </w:r>
      <w:r>
        <w:t xml:space="preserve">. During the World Wars, a well-organized draft that sent millions of men into battle in a short amount of time proved decisive, but as the war ended, and soldiers drafted into service returned to civilian life, </w:t>
      </w:r>
      <w:r>
        <w:rPr>
          <w:rStyle w:val="StyleUnderline"/>
        </w:rPr>
        <w:t xml:space="preserve">the U.S. </w:t>
      </w:r>
      <w:r w:rsidRPr="00DF7048">
        <w:rPr>
          <w:rStyle w:val="StyleUnderline"/>
          <w:highlight w:val="green"/>
        </w:rPr>
        <w:t>technological superiority</w:t>
      </w:r>
      <w:r>
        <w:rPr>
          <w:rStyle w:val="StyleUnderline"/>
        </w:rPr>
        <w:t xml:space="preserve"> over its opponents provided it with </w:t>
      </w:r>
      <w:r w:rsidRPr="00DF7048">
        <w:rPr>
          <w:rStyle w:val="StyleUnderline"/>
          <w:highlight w:val="green"/>
        </w:rPr>
        <w:t>sustained dominance</w:t>
      </w:r>
      <w:r>
        <w:rPr>
          <w:rStyle w:val="StyleUnderline"/>
        </w:rPr>
        <w:t xml:space="preserve"> over its enemies, </w:t>
      </w:r>
      <w:r w:rsidRPr="00DF7048">
        <w:rPr>
          <w:rStyle w:val="StyleUnderline"/>
          <w:highlight w:val="green"/>
        </w:rPr>
        <w:t>even as the numerical size of the army declined</w:t>
      </w:r>
      <w:r>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04595895" w14:textId="77777777" w:rsidR="001E299C" w:rsidRDefault="001E299C" w:rsidP="001E299C">
      <w:r>
        <w:rPr>
          <w:rStyle w:val="StyleUnderline"/>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t xml:space="preserve">. The US Navy leads action against challenges to its maritime sovereignty on the other side of the globe, </w:t>
      </w:r>
      <w:r>
        <w:rPr>
          <w:rStyle w:val="StyleUnderline"/>
        </w:rPr>
        <w:t>such as current action against Somali piracy</w:t>
      </w:r>
      <w:r>
        <w:t>.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w:t>
      </w:r>
      <w:r w:rsidRPr="00DF7048">
        <w:rPr>
          <w:highlight w:val="green"/>
        </w:rPr>
        <w:t xml:space="preserve">). </w:t>
      </w:r>
      <w:r w:rsidRPr="00DF7048">
        <w:rPr>
          <w:rStyle w:val="StyleUnderline"/>
          <w:highlight w:val="green"/>
        </w:rPr>
        <w:t>US projection is also key deterring emerging threats such as terrorism and nuclear proliferation</w:t>
      </w:r>
      <w:r>
        <w:t xml:space="preserve">. While not direct challenges to US primacy, both terrorism and nuclear proliferation can kill thousands.  </w:t>
      </w:r>
    </w:p>
    <w:p w14:paraId="72A80E70" w14:textId="77777777" w:rsidR="001E299C" w:rsidRDefault="001E299C" w:rsidP="001E299C">
      <w:r>
        <w:rPr>
          <w:rStyle w:val="StyleUnderline"/>
        </w:rPr>
        <w:t>The US Air Force has a commanding lead over the rest of the world, in terms of both numbers and capabilities.</w:t>
      </w:r>
      <w:r>
        <w:t xml:space="preserve"> American ground forces have few </w:t>
      </w:r>
      <w:proofErr w:type="gramStart"/>
      <w:r>
        <w:t>peers, and</w:t>
      </w:r>
      <w:proofErr w:type="gramEnd"/>
      <w:r>
        <w:t xml:space="preserve"> are unmatched in their ability to deploy to anywhere in the world at an equally unmatched pace.</w:t>
      </w:r>
    </w:p>
    <w:p w14:paraId="343ED560" w14:textId="77777777" w:rsidR="001E299C" w:rsidRDefault="001E299C" w:rsidP="001E299C">
      <w:r>
        <w:t xml:space="preserve">The only perceived challenge to the United States militarily comes from the People’s Republic of China.76 While </w:t>
      </w:r>
      <w:r>
        <w:rPr>
          <w:rStyle w:val="StyleUnderline"/>
        </w:rPr>
        <w:t>the United States outspends all other nations in the world put together in terms of military spending, China follows as a close second, and has begun an extensive modernization program to boot</w:t>
      </w:r>
      <w: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DF7048">
        <w:rPr>
          <w:rStyle w:val="StyleUnderline"/>
          <w:highlight w:val="green"/>
        </w:rPr>
        <w:t>Chinese modernization</w:t>
      </w:r>
      <w:r>
        <w:rPr>
          <w:rStyle w:val="StyleUnderline"/>
        </w:rPr>
        <w:t xml:space="preserve"> efforts </w:t>
      </w:r>
      <w:r w:rsidRPr="00DF7048">
        <w:rPr>
          <w:rStyle w:val="StyleUnderline"/>
          <w:highlight w:val="green"/>
        </w:rPr>
        <w:t>have</w:t>
      </w:r>
      <w:r>
        <w:rPr>
          <w:rStyle w:val="StyleUnderline"/>
        </w:rPr>
        <w:t xml:space="preserve"> a serious </w:t>
      </w:r>
      <w:r w:rsidRPr="00DF7048">
        <w:rPr>
          <w:rStyle w:val="StyleUnderline"/>
          <w:highlight w:val="green"/>
        </w:rPr>
        <w:t>long-term advantage over the U</w:t>
      </w:r>
      <w:r>
        <w:rPr>
          <w:rStyle w:val="StyleUnderline"/>
        </w:rPr>
        <w:t xml:space="preserve">nited </w:t>
      </w:r>
      <w:r w:rsidRPr="00DF7048">
        <w:rPr>
          <w:rStyle w:val="StyleUnderline"/>
          <w:highlight w:val="green"/>
        </w:rPr>
        <w:t>S</w:t>
      </w:r>
      <w:r>
        <w:rPr>
          <w:rStyle w:val="StyleUnderline"/>
        </w:rPr>
        <w:t xml:space="preserve">tates; </w:t>
      </w:r>
      <w:r w:rsidRPr="00DF7048">
        <w:rPr>
          <w:rStyle w:val="StyleUnderline"/>
          <w:highlight w:val="green"/>
        </w:rPr>
        <w:t>access to r</w:t>
      </w:r>
      <w:r>
        <w:rPr>
          <w:rStyle w:val="StyleUnderline"/>
        </w:rPr>
        <w:t xml:space="preserve">are </w:t>
      </w:r>
      <w:r w:rsidRPr="00DF7048">
        <w:rPr>
          <w:rStyle w:val="StyleUnderline"/>
          <w:highlight w:val="green"/>
        </w:rPr>
        <w:t>e</w:t>
      </w:r>
      <w:r>
        <w:rPr>
          <w:rStyle w:val="StyleUnderline"/>
        </w:rPr>
        <w:t xml:space="preserve">arth </w:t>
      </w:r>
      <w:r w:rsidRPr="00DF7048">
        <w:rPr>
          <w:rStyle w:val="StyleUnderline"/>
          <w:highlight w:val="green"/>
        </w:rPr>
        <w:t>m</w:t>
      </w:r>
      <w:r>
        <w:rPr>
          <w:rStyle w:val="StyleUnderline"/>
        </w:rPr>
        <w:t>etals, and a large concentration of rare earth chemists doing research.80 This advantage, coupled with the U.S. losing access to rare earth metals, will even the odds much quicker than policymakers had previously anticipated</w:t>
      </w:r>
      <w:r>
        <w:t>. 81</w:t>
      </w:r>
    </w:p>
    <w:p w14:paraId="698C92EC" w14:textId="77777777" w:rsidR="001E299C" w:rsidRDefault="001E299C" w:rsidP="001E299C">
      <w:r>
        <w:rPr>
          <w:rStyle w:val="StyleUnderline"/>
        </w:rPr>
        <w:t>The largest example is US airpower</w:t>
      </w:r>
      <w:r>
        <w:t xml:space="preserve">. With every successive generation of military aircraft, </w:t>
      </w:r>
      <w:r>
        <w:rPr>
          <w:rStyle w:val="StyleUnderline"/>
        </w:rPr>
        <w:t xml:space="preserve">the </w:t>
      </w:r>
      <w:r w:rsidRPr="00DF7048">
        <w:rPr>
          <w:rStyle w:val="StyleUnderline"/>
          <w:highlight w:val="green"/>
        </w:rPr>
        <w:t>U.S. A</w:t>
      </w:r>
      <w:r>
        <w:rPr>
          <w:rStyle w:val="StyleUnderline"/>
        </w:rPr>
        <w:t xml:space="preserve">ir </w:t>
      </w:r>
      <w:r w:rsidRPr="00DF7048">
        <w:rPr>
          <w:rStyle w:val="StyleUnderline"/>
          <w:highlight w:val="green"/>
        </w:rPr>
        <w:t>F</w:t>
      </w:r>
      <w:r>
        <w:rPr>
          <w:rStyle w:val="StyleUnderline"/>
        </w:rPr>
        <w:t xml:space="preserve">orce </w:t>
      </w:r>
      <w:r w:rsidRPr="00DF7048">
        <w:rPr>
          <w:rStyle w:val="StyleUnderline"/>
          <w:highlight w:val="green"/>
        </w:rPr>
        <w:t>becomes more</w:t>
      </w:r>
      <w:r>
        <w:rPr>
          <w:rStyle w:val="StyleUnderline"/>
        </w:rPr>
        <w:t xml:space="preserve"> and more </w:t>
      </w:r>
      <w:r w:rsidRPr="00DF7048">
        <w:rPr>
          <w:rStyle w:val="StyleUnderline"/>
          <w:highlight w:val="green"/>
        </w:rPr>
        <w:t>dependent on R</w:t>
      </w:r>
      <w:r>
        <w:rPr>
          <w:rStyle w:val="StyleUnderline"/>
        </w:rPr>
        <w:t xml:space="preserve">are </w:t>
      </w:r>
      <w:r w:rsidRPr="00DF7048">
        <w:rPr>
          <w:rStyle w:val="StyleUnderline"/>
          <w:highlight w:val="green"/>
        </w:rPr>
        <w:t>E</w:t>
      </w:r>
      <w:r>
        <w:rPr>
          <w:rStyle w:val="StyleUnderline"/>
        </w:rPr>
        <w:t xml:space="preserve">arth </w:t>
      </w:r>
      <w:r w:rsidRPr="00DF7048">
        <w:rPr>
          <w:rStyle w:val="StyleUnderline"/>
          <w:highlight w:val="green"/>
        </w:rPr>
        <w:t>M</w:t>
      </w:r>
      <w:r>
        <w:rPr>
          <w:rStyle w:val="StyleUnderline"/>
        </w:rPr>
        <w:t xml:space="preserve">etals.82 As planes get faster and faster, they </w:t>
      </w:r>
      <w:proofErr w:type="gramStart"/>
      <w:r>
        <w:rPr>
          <w:rStyle w:val="StyleUnderline"/>
        </w:rPr>
        <w:t>have to</w:t>
      </w:r>
      <w:proofErr w:type="gramEnd"/>
      <w:r>
        <w:rPr>
          <w:rStyle w:val="StyleUnderline"/>
        </w:rPr>
        <w:t xml:space="preserve"> get lighter and lighter, while adding weight from extra computers and other features on board</w:t>
      </w:r>
      <w:r>
        <w:t xml:space="preserve">.83 To lighten the weight of the plane, </w:t>
      </w:r>
      <w:r w:rsidRPr="00DF7048">
        <w:rPr>
          <w:rStyle w:val="StyleUnderline"/>
          <w:highlight w:val="green"/>
        </w:rPr>
        <w:t>scandium is used to produce lightweight</w:t>
      </w:r>
      <w:r>
        <w:rPr>
          <w:rStyle w:val="StyleUnderline"/>
        </w:rPr>
        <w:t xml:space="preserve"> aluminum </w:t>
      </w:r>
      <w:r w:rsidRPr="00DF7048">
        <w:rPr>
          <w:rStyle w:val="StyleUnderline"/>
          <w:highlight w:val="green"/>
        </w:rPr>
        <w:t>alloys</w:t>
      </w:r>
      <w:r>
        <w:rPr>
          <w:rStyle w:val="StyleUnderline"/>
        </w:rPr>
        <w:t xml:space="preserve"> for the body of the plane</w:t>
      </w:r>
      <w:r>
        <w:t xml:space="preserve">. Rare Earth metals are also useful in fighter jet engines, and fuel cells.84 For example, </w:t>
      </w:r>
      <w:r>
        <w:rPr>
          <w:rStyle w:val="StyleUnderline"/>
        </w:rPr>
        <w:t xml:space="preserve">rare earths are required to producing miniaturized fins, and </w:t>
      </w:r>
      <w:r w:rsidRPr="00DF7048">
        <w:rPr>
          <w:rStyle w:val="StyleUnderline"/>
          <w:highlight w:val="green"/>
        </w:rPr>
        <w:t>samarium</w:t>
      </w:r>
      <w:r>
        <w:rPr>
          <w:rStyle w:val="StyleUnderline"/>
        </w:rPr>
        <w:t xml:space="preserve"> is required to </w:t>
      </w:r>
      <w:r w:rsidRPr="00DF7048">
        <w:rPr>
          <w:rStyle w:val="StyleUnderline"/>
          <w:highlight w:val="green"/>
        </w:rPr>
        <w:t>build</w:t>
      </w:r>
      <w:r>
        <w:rPr>
          <w:rStyle w:val="StyleUnderline"/>
        </w:rPr>
        <w:t xml:space="preserve"> the </w:t>
      </w:r>
      <w:r w:rsidRPr="00DF7048">
        <w:rPr>
          <w:rStyle w:val="StyleUnderline"/>
          <w:highlight w:val="green"/>
        </w:rPr>
        <w:t>motors for the F-35</w:t>
      </w:r>
      <w:r>
        <w:rPr>
          <w:rStyle w:val="StyleUnderline"/>
        </w:rPr>
        <w:t xml:space="preserve"> fighter jet</w:t>
      </w:r>
      <w:r>
        <w:t xml:space="preserve">.85 </w:t>
      </w:r>
      <w:r>
        <w:rPr>
          <w:rStyle w:val="StyleUnderline"/>
        </w:rPr>
        <w:t>F-35 jets are the next generation fighter jet that works together to form the dual plane combination that cements U.S. dominance in air power over the Russian PAK FA</w:t>
      </w:r>
      <w:r>
        <w:t>.86</w:t>
      </w:r>
    </w:p>
    <w:p w14:paraId="50ED59C6" w14:textId="77777777" w:rsidR="001E299C" w:rsidRDefault="001E299C" w:rsidP="001E299C">
      <w:r>
        <w:rPr>
          <w:rStyle w:val="StyleUnderline"/>
        </w:rPr>
        <w:t xml:space="preserve">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w:t>
      </w:r>
      <w:proofErr w:type="gramStart"/>
      <w:r>
        <w:rPr>
          <w:rStyle w:val="StyleUnderline"/>
        </w:rPr>
        <w:t>Hell</w:t>
      </w:r>
      <w:proofErr w:type="gramEnd"/>
      <w:r>
        <w:rPr>
          <w:rStyle w:val="StyleUnderline"/>
        </w:rPr>
        <w:t xml:space="preserve"> Fire missiles, satellites, night vision goggles, avionics, and precision guided munitions all require rare earth metals</w:t>
      </w:r>
      <w:r>
        <w:t>. 88</w:t>
      </w:r>
    </w:p>
    <w:p w14:paraId="3C99EC4D" w14:textId="77777777" w:rsidR="001E299C" w:rsidRDefault="001E299C" w:rsidP="001E299C">
      <w:pPr>
        <w:rPr>
          <w:rStyle w:val="StyleUnderline"/>
        </w:rPr>
      </w:pPr>
      <w:r>
        <w:rPr>
          <w:rStyle w:val="StyleUnderline"/>
        </w:rPr>
        <w:t xml:space="preserve">American military superiority is based on technological advancement that outstrips the rest of the world. </w:t>
      </w:r>
      <w:r w:rsidRPr="00DF7048">
        <w:rPr>
          <w:rStyle w:val="StyleUnderline"/>
          <w:highlight w:val="green"/>
        </w:rPr>
        <w:t>C</w:t>
      </w:r>
      <w:r>
        <w:rPr>
          <w:rStyle w:val="StyleUnderline"/>
        </w:rPr>
        <w:t xml:space="preserve">ommand </w:t>
      </w:r>
      <w:r w:rsidRPr="00DF7048">
        <w:rPr>
          <w:rStyle w:val="StyleUnderline"/>
          <w:highlight w:val="green"/>
        </w:rPr>
        <w:t>and c</w:t>
      </w:r>
      <w:r>
        <w:rPr>
          <w:rStyle w:val="StyleUnderline"/>
        </w:rPr>
        <w:t xml:space="preserve">ontrol </w:t>
      </w:r>
      <w:r w:rsidRPr="00DF7048">
        <w:rPr>
          <w:rStyle w:val="StyleUnderline"/>
          <w:highlight w:val="green"/>
        </w:rPr>
        <w:t>technology allows the U.S. to fight multiple wars at once and maintain readiness</w:t>
      </w:r>
      <w:r>
        <w:rPr>
          <w:rStyle w:val="StyleUnderline"/>
        </w:rPr>
        <w:t xml:space="preserve"> for other issues, as well as have overwhelming force against rising challengers. This technology helps the U.S. know who, where, and what is going to attack them, and respond effectively, regardless of the source of the threat.</w:t>
      </w:r>
    </w:p>
    <w:p w14:paraId="780B2AF9" w14:textId="77777777" w:rsidR="001E299C" w:rsidRDefault="001E299C" w:rsidP="001E299C">
      <w:pPr>
        <w:rPr>
          <w:rStyle w:val="StyleUnderline"/>
        </w:rPr>
      </w:pPr>
      <w:r>
        <w:rPr>
          <w:rStyle w:val="StyleUnderline"/>
        </w:rPr>
        <w:t>Rare Earth Elements make this technological superiority possible.</w:t>
      </w:r>
    </w:p>
    <w:p w14:paraId="5F7C8CF7" w14:textId="77777777" w:rsidR="001E299C" w:rsidRDefault="001E299C" w:rsidP="001E299C">
      <w:r>
        <w:t xml:space="preserve">To make matters worse, the defense industrial base is often a single market industry, dependent on government contracts for its business. </w:t>
      </w:r>
      <w:r>
        <w:rPr>
          <w:rStyle w:val="StyleUnderline"/>
        </w:rPr>
        <w:t xml:space="preserve">If China tightens the export quotas further, major US defense contractors will be in trouble.89 Every sector of the defense industrial base is dependent on rare earth metals. </w:t>
      </w:r>
      <w:r w:rsidRPr="00DF7048">
        <w:rPr>
          <w:rStyle w:val="StyleUnderline"/>
          <w:highlight w:val="green"/>
        </w:rPr>
        <w:t>Without rare earths</w:t>
      </w:r>
      <w:r>
        <w:rPr>
          <w:rStyle w:val="StyleUnderline"/>
        </w:rPr>
        <w:t xml:space="preserve">, these </w:t>
      </w:r>
      <w:r w:rsidRPr="00DF7048">
        <w:rPr>
          <w:rStyle w:val="StyleUnderline"/>
          <w:highlight w:val="green"/>
        </w:rPr>
        <w:t>contractors can’t build anything, which collapses the industry</w:t>
      </w:r>
      <w:r>
        <w:t xml:space="preserve">.90 </w:t>
      </w:r>
    </w:p>
    <w:p w14:paraId="4838B8F8" w14:textId="77777777" w:rsidR="001E299C" w:rsidRDefault="001E299C" w:rsidP="001E299C">
      <w:r>
        <w:t xml:space="preserve">Rare Earth shortages are </w:t>
      </w:r>
      <w:proofErr w:type="gramStart"/>
      <w:r>
        <w:t>actually already</w:t>
      </w:r>
      <w:proofErr w:type="gramEnd"/>
      <w:r>
        <w:t xml:space="preserve"> affecting our military, with </w:t>
      </w:r>
      <w:r>
        <w:rPr>
          <w:rStyle w:val="StyleUnderline"/>
        </w:rPr>
        <w:t xml:space="preserve">shortages of lanthanum, cerium, europium and gadolinium happening in the status quo. This prevents us not only from building the next generation of </w:t>
      </w:r>
      <w:proofErr w:type="gramStart"/>
      <w:r>
        <w:rPr>
          <w:rStyle w:val="StyleUnderline"/>
        </w:rPr>
        <w:t>high tech</w:t>
      </w:r>
      <w:proofErr w:type="gramEnd"/>
      <w:r>
        <w:rPr>
          <w:rStyle w:val="StyleUnderline"/>
        </w:rPr>
        <w:t xml:space="preserve"> weaponry, but also from constructing more of the weapons and munitions that are needed in the status quo</w:t>
      </w:r>
      <w:r>
        <w:t xml:space="preserve">. As current weapon systems age and they can’t be replaced, the US primacy will be undermined. Of special concern is that U.S. domestic mining doesn’t produce “heavy” rare earth metals that are needed for many advanced components of military technologies. </w:t>
      </w:r>
      <w:r>
        <w:rPr>
          <w:rStyle w:val="StyleUnderline"/>
        </w:rPr>
        <w:t xml:space="preserve">Given the nature of many military applications, </w:t>
      </w:r>
      <w:r w:rsidRPr="00DF7048">
        <w:rPr>
          <w:rStyle w:val="StyleUnderline"/>
          <w:highlight w:val="green"/>
        </w:rPr>
        <w:t>substitutions aren’t possible</w:t>
      </w:r>
      <w:r>
        <w:t>. 91</w:t>
      </w:r>
    </w:p>
    <w:p w14:paraId="431CE8BF" w14:textId="77777777" w:rsidR="001E299C" w:rsidRPr="00F42DDB" w:rsidRDefault="001E299C" w:rsidP="001E299C">
      <w:pPr>
        <w:pStyle w:val="Heading4"/>
      </w:pPr>
      <w:r>
        <w:t xml:space="preserve">Link 3 is readiness – flexible supremacy requires capitalist expansion – this impact turns the </w:t>
      </w:r>
      <w:proofErr w:type="spellStart"/>
      <w:r>
        <w:t>aff</w:t>
      </w:r>
      <w:proofErr w:type="spellEnd"/>
    </w:p>
    <w:p w14:paraId="4719BB62" w14:textId="77777777" w:rsidR="001E299C" w:rsidRPr="00F42DDB" w:rsidRDefault="001E299C" w:rsidP="001E299C">
      <w:proofErr w:type="spellStart"/>
      <w:r w:rsidRPr="00F42DDB">
        <w:rPr>
          <w:rStyle w:val="Style13ptBold"/>
        </w:rPr>
        <w:t>Frankowski</w:t>
      </w:r>
      <w:proofErr w:type="spellEnd"/>
      <w:r w:rsidRPr="00F42DDB">
        <w:rPr>
          <w:rStyle w:val="Style13ptBold"/>
        </w:rPr>
        <w:t xml:space="preserve"> 17</w:t>
      </w:r>
      <w:r w:rsidRPr="00F42DDB">
        <w:t xml:space="preserve"> [(</w:t>
      </w:r>
      <w:proofErr w:type="spellStart"/>
      <w:r w:rsidRPr="00F42DDB">
        <w:t>Paweł</w:t>
      </w:r>
      <w:proofErr w:type="spellEnd"/>
      <w:r w:rsidRPr="00F42DDB">
        <w:t>, assistant Professor at the Chair of International Relations and Foreign Policy, Institute of Political Science and International Relations, Jagiellonian University) “Outer Space and Private Companies: Consequences for Global Security,” 2017, pg. 133-134] TDI</w:t>
      </w:r>
    </w:p>
    <w:p w14:paraId="413669D4" w14:textId="77777777" w:rsidR="001E299C" w:rsidRPr="00F42DDB" w:rsidRDefault="001E299C" w:rsidP="001E299C">
      <w:r w:rsidRPr="00F42DDB">
        <w:t xml:space="preserve">Literature on privatization of military services has expanded, especially after 2002 and involvement of private companies in Iraqi operation. When appreciating an outlook of different scholars dealing with private military companies it is worth to follow Prado7 and argue that </w:t>
      </w:r>
      <w:r w:rsidRPr="00F42DDB">
        <w:rPr>
          <w:rStyle w:val="StyleUnderline"/>
        </w:rPr>
        <w:t>transferring provisions of services to private hands or acquiring from private entities without developing independent system on state’s behalf can be beneficial for the state</w:t>
      </w:r>
      <w:r w:rsidRPr="00F42DDB">
        <w:t xml:space="preserve"> for at least four reasons. </w:t>
      </w:r>
      <w:r w:rsidRPr="00F42DDB">
        <w:rPr>
          <w:rStyle w:val="StyleUnderline"/>
        </w:rPr>
        <w:t>First reason is price</w:t>
      </w:r>
      <w:r w:rsidRPr="00F42DDB">
        <w:t xml:space="preserve">, </w:t>
      </w:r>
      <w:r w:rsidRPr="00F42DDB">
        <w:rPr>
          <w:rStyle w:val="StyleUnderline"/>
        </w:rPr>
        <w:t xml:space="preserve">and </w:t>
      </w:r>
      <w:r w:rsidRPr="005B639A">
        <w:rPr>
          <w:rStyle w:val="Emphasis"/>
          <w:highlight w:val="green"/>
        </w:rPr>
        <w:t>cost of</w:t>
      </w:r>
      <w:r w:rsidRPr="00F42DDB">
        <w:rPr>
          <w:rStyle w:val="Emphasis"/>
        </w:rPr>
        <w:t xml:space="preserve"> </w:t>
      </w:r>
      <w:r w:rsidRPr="005B639A">
        <w:rPr>
          <w:rStyle w:val="Emphasis"/>
          <w:highlight w:val="green"/>
        </w:rPr>
        <w:t>private provisions could</w:t>
      </w:r>
      <w:r w:rsidRPr="00F42DDB">
        <w:rPr>
          <w:rStyle w:val="Emphasis"/>
        </w:rPr>
        <w:t xml:space="preserve"> be </w:t>
      </w:r>
      <w:r w:rsidRPr="005B639A">
        <w:rPr>
          <w:rStyle w:val="Emphasis"/>
          <w:highlight w:val="green"/>
        </w:rPr>
        <w:t>lower because</w:t>
      </w:r>
      <w:r w:rsidRPr="00F42DDB">
        <w:rPr>
          <w:rStyle w:val="Emphasis"/>
        </w:rPr>
        <w:t xml:space="preserve"> private </w:t>
      </w:r>
      <w:r w:rsidRPr="005B639A">
        <w:rPr>
          <w:rStyle w:val="Emphasis"/>
          <w:highlight w:val="green"/>
        </w:rPr>
        <w:t>companies</w:t>
      </w:r>
      <w:r w:rsidRPr="00F42DDB">
        <w:rPr>
          <w:rStyle w:val="Emphasis"/>
        </w:rPr>
        <w:t xml:space="preserve"> can </w:t>
      </w:r>
      <w:r w:rsidRPr="005B639A">
        <w:rPr>
          <w:rStyle w:val="Emphasis"/>
          <w:highlight w:val="green"/>
        </w:rPr>
        <w:t>provide services with fewer people</w:t>
      </w:r>
      <w:r w:rsidRPr="00F42DDB">
        <w:t xml:space="preserve">, </w:t>
      </w:r>
      <w:r w:rsidRPr="00F42DDB">
        <w:rPr>
          <w:rStyle w:val="Emphasis"/>
        </w:rPr>
        <w:t xml:space="preserve">with </w:t>
      </w:r>
      <w:r w:rsidRPr="005B639A">
        <w:rPr>
          <w:rStyle w:val="Emphasis"/>
          <w:highlight w:val="green"/>
        </w:rPr>
        <w:t>outsourced services</w:t>
      </w:r>
      <w:r w:rsidRPr="00F42DDB">
        <w:t xml:space="preserve">, also to third countries. </w:t>
      </w:r>
      <w:r w:rsidRPr="00F42DDB">
        <w:rPr>
          <w:rStyle w:val="StyleUnderline"/>
        </w:rPr>
        <w:t xml:space="preserve">Price of </w:t>
      </w:r>
      <w:r w:rsidRPr="005B639A">
        <w:rPr>
          <w:rStyle w:val="StyleUnderline"/>
          <w:highlight w:val="green"/>
        </w:rPr>
        <w:t>military service</w:t>
      </w:r>
      <w:r w:rsidRPr="00F42DDB">
        <w:t xml:space="preserve">, to far extent </w:t>
      </w:r>
      <w:r w:rsidRPr="005B639A">
        <w:rPr>
          <w:rStyle w:val="StyleUnderline"/>
          <w:highlight w:val="green"/>
        </w:rPr>
        <w:t>depends on costs</w:t>
      </w:r>
      <w:r w:rsidRPr="00F42DDB">
        <w:rPr>
          <w:rStyle w:val="StyleUnderline"/>
        </w:rPr>
        <w:t xml:space="preserve"> of trained personnel</w:t>
      </w:r>
      <w:r w:rsidRPr="00F42DDB">
        <w:t xml:space="preserve">, when private companies hire former soldiers, with completed training before. Moreover, </w:t>
      </w:r>
      <w:r w:rsidRPr="005B639A">
        <w:rPr>
          <w:rStyle w:val="StyleUnderline"/>
          <w:highlight w:val="green"/>
        </w:rPr>
        <w:t>the cost</w:t>
      </w:r>
      <w:r w:rsidRPr="00F42DDB">
        <w:rPr>
          <w:rStyle w:val="StyleUnderline"/>
        </w:rPr>
        <w:t xml:space="preserve"> </w:t>
      </w:r>
      <w:r w:rsidRPr="005B639A">
        <w:rPr>
          <w:rStyle w:val="StyleUnderline"/>
          <w:highlight w:val="green"/>
        </w:rPr>
        <w:t>of public security</w:t>
      </w:r>
      <w:r w:rsidRPr="00F42DDB">
        <w:rPr>
          <w:rStyle w:val="StyleUnderline"/>
        </w:rPr>
        <w:t xml:space="preserve"> services </w:t>
      </w:r>
      <w:r w:rsidRPr="005B639A">
        <w:rPr>
          <w:rStyle w:val="StyleUnderline"/>
          <w:highlight w:val="green"/>
        </w:rPr>
        <w:t>is based on the benefits</w:t>
      </w:r>
      <w:r w:rsidRPr="00F42DDB">
        <w:t xml:space="preserve"> coming to soldiers after their years of service. For </w:t>
      </w:r>
      <w:proofErr w:type="gramStart"/>
      <w:r w:rsidRPr="00F42DDB">
        <w:t>example</w:t>
      </w:r>
      <w:proofErr w:type="gramEnd"/>
      <w:r w:rsidRPr="00F42DDB">
        <w:t xml:space="preserve"> for overall military budget of the United States (1 trillion USD), </w:t>
      </w:r>
      <w:r w:rsidRPr="00F42DDB">
        <w:rPr>
          <w:rStyle w:val="StyleUnderline"/>
        </w:rPr>
        <w:t>more than 200 billion USD</w:t>
      </w:r>
      <w:r w:rsidRPr="00F42DDB">
        <w:t xml:space="preserve">, </w:t>
      </w:r>
      <w:r w:rsidRPr="00F42DDB">
        <w:rPr>
          <w:rStyle w:val="StyleUnderline"/>
        </w:rPr>
        <w:t>has been spent for pensioners</w:t>
      </w:r>
      <w:r w:rsidRPr="00F42DDB">
        <w:t xml:space="preserve">, </w:t>
      </w:r>
      <w:r w:rsidRPr="00F42DDB">
        <w:rPr>
          <w:rStyle w:val="StyleUnderline"/>
        </w:rPr>
        <w:t>veterans’ benefits or retiree health services</w:t>
      </w:r>
      <w:r w:rsidRPr="00F42DDB">
        <w:t xml:space="preserve">. </w:t>
      </w:r>
    </w:p>
    <w:p w14:paraId="5F86D1F1" w14:textId="77777777" w:rsidR="001E299C" w:rsidRPr="00F42DDB" w:rsidRDefault="001E299C" w:rsidP="001E299C">
      <w:r w:rsidRPr="00F42DDB">
        <w:t xml:space="preserve">Secondly, </w:t>
      </w:r>
      <w:r w:rsidRPr="005B639A">
        <w:rPr>
          <w:rStyle w:val="StyleUnderline"/>
          <w:highlight w:val="green"/>
        </w:rPr>
        <w:t>the push for private security</w:t>
      </w:r>
      <w:r w:rsidRPr="00F42DDB">
        <w:rPr>
          <w:rStyle w:val="StyleUnderline"/>
        </w:rPr>
        <w:t xml:space="preserve"> may </w:t>
      </w:r>
      <w:r w:rsidRPr="005B639A">
        <w:rPr>
          <w:rStyle w:val="StyleUnderline"/>
          <w:highlight w:val="green"/>
        </w:rPr>
        <w:t xml:space="preserve">result in </w:t>
      </w:r>
      <w:r w:rsidRPr="005B639A">
        <w:rPr>
          <w:rStyle w:val="Emphasis"/>
          <w:highlight w:val="green"/>
        </w:rPr>
        <w:t>more efficient usage of</w:t>
      </w:r>
      <w:r w:rsidRPr="00F42DDB">
        <w:rPr>
          <w:rStyle w:val="Emphasis"/>
        </w:rPr>
        <w:t xml:space="preserve"> financial and human </w:t>
      </w:r>
      <w:r w:rsidRPr="005B639A">
        <w:rPr>
          <w:rStyle w:val="Emphasis"/>
          <w:highlight w:val="green"/>
        </w:rPr>
        <w:t>resources</w:t>
      </w:r>
      <w:r w:rsidRPr="00F42DDB">
        <w:t xml:space="preserve">, </w:t>
      </w:r>
      <w:r w:rsidRPr="00F42DDB">
        <w:rPr>
          <w:rStyle w:val="StyleUnderline"/>
        </w:rPr>
        <w:t>and soldiers may perform more valuable duties</w:t>
      </w:r>
      <w:r w:rsidRPr="00F42DDB">
        <w:t xml:space="preserve">.8 Therefore, </w:t>
      </w:r>
      <w:r w:rsidRPr="005B639A">
        <w:rPr>
          <w:rStyle w:val="StyleUnderline"/>
          <w:highlight w:val="green"/>
        </w:rPr>
        <w:t>PMCs</w:t>
      </w:r>
      <w:r w:rsidRPr="00F42DDB">
        <w:rPr>
          <w:rStyle w:val="StyleUnderline"/>
        </w:rPr>
        <w:t xml:space="preserve"> can </w:t>
      </w:r>
      <w:r w:rsidRPr="005B639A">
        <w:rPr>
          <w:rStyle w:val="StyleUnderline"/>
          <w:highlight w:val="green"/>
        </w:rPr>
        <w:t>provide better service for</w:t>
      </w:r>
      <w:r w:rsidRPr="00F42DDB">
        <w:rPr>
          <w:rStyle w:val="StyleUnderline"/>
        </w:rPr>
        <w:t xml:space="preserve"> the same price or the same services </w:t>
      </w:r>
      <w:r w:rsidRPr="005B639A">
        <w:rPr>
          <w:rStyle w:val="StyleUnderline"/>
          <w:highlight w:val="green"/>
        </w:rPr>
        <w:t>lowering the price</w:t>
      </w:r>
      <w:r w:rsidRPr="00F42DDB">
        <w:t xml:space="preserve">. </w:t>
      </w:r>
      <w:r w:rsidRPr="00F42DDB">
        <w:rPr>
          <w:rStyle w:val="StyleUnderline"/>
        </w:rPr>
        <w:t>This will allow moving financial resources to another public service</w:t>
      </w:r>
      <w:r w:rsidRPr="00F42DDB">
        <w:t xml:space="preserve"> or arguing that public money has been better spent. Thirdly, </w:t>
      </w:r>
      <w:r w:rsidRPr="00F42DDB">
        <w:rPr>
          <w:rStyle w:val="StyleUnderline"/>
        </w:rPr>
        <w:t>with private security providers</w:t>
      </w:r>
      <w:r w:rsidRPr="00F42DDB">
        <w:t xml:space="preserve">, </w:t>
      </w:r>
      <w:r w:rsidRPr="00841386">
        <w:rPr>
          <w:rStyle w:val="Emphasis"/>
          <w:highlight w:val="green"/>
        </w:rPr>
        <w:t>states can avoid lengthy</w:t>
      </w:r>
      <w:r w:rsidRPr="00F42DDB">
        <w:rPr>
          <w:rStyle w:val="Emphasis"/>
        </w:rPr>
        <w:t xml:space="preserve"> red tape </w:t>
      </w:r>
      <w:r w:rsidRPr="00841386">
        <w:rPr>
          <w:rStyle w:val="Emphasis"/>
          <w:highlight w:val="green"/>
        </w:rPr>
        <w:t>procedures</w:t>
      </w:r>
      <w:r w:rsidRPr="00F42DDB">
        <w:t xml:space="preserve">, with </w:t>
      </w:r>
      <w:r w:rsidRPr="00F42DDB">
        <w:rPr>
          <w:rStyle w:val="StyleUnderline"/>
        </w:rPr>
        <w:t>for example standardization of military procurements</w:t>
      </w:r>
      <w:r w:rsidRPr="00F42DDB">
        <w:t xml:space="preserve">, </w:t>
      </w:r>
      <w:r w:rsidRPr="00F42DDB">
        <w:rPr>
          <w:rStyle w:val="StyleUnderline"/>
        </w:rPr>
        <w:t>time for mobilization and deployment</w:t>
      </w:r>
      <w:r w:rsidRPr="00F42DDB">
        <w:t xml:space="preserve">. </w:t>
      </w:r>
      <w:r w:rsidRPr="00F42DDB">
        <w:rPr>
          <w:rStyle w:val="StyleUnderline"/>
        </w:rPr>
        <w:t>While such problems are important during armed conflict</w:t>
      </w:r>
      <w:r w:rsidRPr="00F42DDB">
        <w:t xml:space="preserve">, </w:t>
      </w:r>
      <w:r w:rsidRPr="00F42DDB">
        <w:rPr>
          <w:rStyle w:val="StyleUnderline"/>
        </w:rPr>
        <w:t>they have also become more and more important during the planning of infrastructure</w:t>
      </w:r>
      <w:r w:rsidRPr="00F42DDB">
        <w:t xml:space="preserve">, </w:t>
      </w:r>
      <w:r w:rsidRPr="00F42DDB">
        <w:rPr>
          <w:rStyle w:val="StyleUnderline"/>
        </w:rPr>
        <w:t>using assets</w:t>
      </w:r>
      <w:r w:rsidRPr="00F42DDB">
        <w:t xml:space="preserve">, </w:t>
      </w:r>
      <w:r w:rsidRPr="00F42DDB">
        <w:rPr>
          <w:rStyle w:val="StyleUnderline"/>
        </w:rPr>
        <w:t>and regulating activity</w:t>
      </w:r>
      <w:r w:rsidRPr="00F42DDB">
        <w:t xml:space="preserve">. The demand for more flexible and less troublesome activity in security realm is constantly increasing, both in Europe and in the Western Hemisphere. </w:t>
      </w:r>
    </w:p>
    <w:p w14:paraId="5230E1EB" w14:textId="77777777" w:rsidR="001E299C" w:rsidRDefault="001E299C" w:rsidP="001E299C">
      <w:r w:rsidRPr="00F42DDB">
        <w:t xml:space="preserve">Finally, </w:t>
      </w:r>
      <w:r w:rsidRPr="00841386">
        <w:rPr>
          <w:rStyle w:val="StyleUnderline"/>
          <w:highlight w:val="green"/>
        </w:rPr>
        <w:t>governments</w:t>
      </w:r>
      <w:r w:rsidRPr="00F42DDB">
        <w:rPr>
          <w:rStyle w:val="StyleUnderline"/>
        </w:rPr>
        <w:t xml:space="preserve"> may </w:t>
      </w:r>
      <w:r w:rsidRPr="00841386">
        <w:rPr>
          <w:rStyle w:val="StyleUnderline"/>
          <w:highlight w:val="green"/>
        </w:rPr>
        <w:t>turn for private resources</w:t>
      </w:r>
      <w:r w:rsidRPr="00F42DDB">
        <w:rPr>
          <w:rStyle w:val="StyleUnderline"/>
        </w:rPr>
        <w:t xml:space="preserve"> for the lack of choice</w:t>
      </w:r>
      <w:r w:rsidRPr="00F42DDB">
        <w:t xml:space="preserve">, </w:t>
      </w:r>
      <w:r w:rsidRPr="00F42DDB">
        <w:rPr>
          <w:rStyle w:val="Emphasis"/>
        </w:rPr>
        <w:t>when the state does not have necessary technical or material capabilities</w:t>
      </w:r>
      <w:r w:rsidRPr="00F42DDB">
        <w:rPr>
          <w:rStyle w:val="StyleUnderline"/>
        </w:rPr>
        <w:t xml:space="preserve"> to provide security services in a timely fashion</w:t>
      </w:r>
      <w:r w:rsidRPr="00F42DDB">
        <w:t xml:space="preserve">.9 However, some authors suggest that looking for private solutions in security cannot be </w:t>
      </w:r>
      <w:proofErr w:type="spellStart"/>
      <w:r w:rsidRPr="00F42DDB">
        <w:t>analysed</w:t>
      </w:r>
      <w:proofErr w:type="spellEnd"/>
      <w:r w:rsidRPr="00F42DDB">
        <w:t xml:space="preserve"> in isolation from pressure coming from political processes in larger scale.10 Nevertheless, distinguishing between economic power of private actors, and lack of capacity on behalf of the state, as driving factors for privatization of security services not necessarily answers the question why space assets, crucial for power of any important state in the world politics, are developed by private actors, being to some extent neglected by governments.</w:t>
      </w:r>
    </w:p>
    <w:p w14:paraId="3857C645" w14:textId="77777777" w:rsidR="001E299C" w:rsidRDefault="001E299C" w:rsidP="001E299C"/>
    <w:p w14:paraId="1A5E0D00" w14:textId="77777777" w:rsidR="001E299C" w:rsidRPr="00AE7515" w:rsidRDefault="001E299C" w:rsidP="001E299C">
      <w:pPr>
        <w:pStyle w:val="Heading4"/>
      </w:pPr>
      <w:r w:rsidRPr="00AE7515">
        <w:t xml:space="preserve">Space dominance solves nuclear war. Hegemony de-escalates all conflict scenarios. </w:t>
      </w:r>
    </w:p>
    <w:p w14:paraId="25257ADD" w14:textId="77777777" w:rsidR="001E299C" w:rsidRPr="00AE7515" w:rsidRDefault="001E299C" w:rsidP="001E299C">
      <w:pPr>
        <w:rPr>
          <w:rFonts w:asciiTheme="majorHAnsi" w:hAnsiTheme="majorHAnsi" w:cstheme="majorHAnsi"/>
        </w:rPr>
      </w:pPr>
      <w:proofErr w:type="spellStart"/>
      <w:r w:rsidRPr="00AE7515">
        <w:rPr>
          <w:rFonts w:asciiTheme="majorHAnsi" w:hAnsiTheme="majorHAnsi" w:cstheme="majorHAnsi"/>
          <w:b/>
          <w:bCs/>
          <w:sz w:val="26"/>
        </w:rPr>
        <w:t>Yoo</w:t>
      </w:r>
      <w:proofErr w:type="spellEnd"/>
      <w:r w:rsidRPr="00AE7515">
        <w:rPr>
          <w:rFonts w:asciiTheme="majorHAnsi" w:hAnsiTheme="majorHAnsi" w:cstheme="majorHAnsi"/>
          <w:b/>
          <w:bCs/>
          <w:sz w:val="26"/>
        </w:rPr>
        <w:t xml:space="preserve"> 18</w:t>
      </w:r>
      <w:r w:rsidRPr="00AE7515">
        <w:rPr>
          <w:rFonts w:asciiTheme="majorHAnsi" w:hAnsiTheme="majorHAnsi" w:cstheme="majorHAnsi"/>
        </w:rPr>
        <w:t xml:space="preserve"> [(Emanuel S. Heller Professor of Law at the University of California, Berkeley, and a visiting scholar at AEI since 2003. He served as a deputy assistant attorney general in the Office of the Legal Counsel of the U.S. Department of Justice from 2001 to 2003, where he worked on constitutional and national security matters, as General Counsel of the U.S. Senate Committee on the Judiciary from 1995-96, and as a law clerk to Justice Clarence Thomas of the U.S. Supreme Court (John, Winning the Space Race, October 15</w:t>
      </w:r>
      <w:r w:rsidRPr="00AE7515">
        <w:rPr>
          <w:rFonts w:asciiTheme="majorHAnsi" w:hAnsiTheme="majorHAnsi" w:cstheme="majorHAnsi"/>
          <w:vertAlign w:val="superscript"/>
        </w:rPr>
        <w:t>th</w:t>
      </w:r>
      <w:r w:rsidRPr="00AE7515">
        <w:rPr>
          <w:rFonts w:asciiTheme="majorHAnsi" w:hAnsiTheme="majorHAnsi" w:cstheme="majorHAnsi"/>
        </w:rPr>
        <w:t xml:space="preserve">, </w:t>
      </w:r>
      <w:hyperlink r:id="rId18" w:history="1">
        <w:r w:rsidRPr="00AE7515">
          <w:rPr>
            <w:rFonts w:asciiTheme="majorHAnsi" w:hAnsiTheme="majorHAnsi" w:cstheme="majorHAnsi"/>
          </w:rPr>
          <w:t>http://www.aei.org/publication/winning-the-space-race/</w:t>
        </w:r>
      </w:hyperlink>
      <w:r w:rsidRPr="00AE7515">
        <w:rPr>
          <w:rFonts w:asciiTheme="majorHAnsi" w:hAnsiTheme="majorHAnsi" w:cstheme="majorHAnsi"/>
        </w:rPr>
        <w:t>)] *edited for offensive language</w:t>
      </w:r>
    </w:p>
    <w:p w14:paraId="29E73D2A" w14:textId="77777777" w:rsidR="001E299C" w:rsidRPr="00AE7515" w:rsidRDefault="001E299C" w:rsidP="001E299C">
      <w:pPr>
        <w:rPr>
          <w:rFonts w:asciiTheme="majorHAnsi" w:hAnsiTheme="majorHAnsi" w:cstheme="majorHAnsi"/>
        </w:rPr>
      </w:pPr>
      <w:r w:rsidRPr="00AE7515">
        <w:rPr>
          <w:rFonts w:asciiTheme="majorHAnsi" w:hAnsiTheme="majorHAnsi" w:cstheme="majorHAnsi"/>
        </w:rPr>
        <w:t>President Donald Trump’s National Security Strategy set a new course by focusing on rebuilding the domestic economy as central to national security and aiming at “rival powers, Russia and China, that seek to challenge American influence, values, and wealth.” Critics observed that the White House seemed to reverse past presidents’ emphasis on advancing democracy and liberal values and elevating American sovereignty over international cooperation.1</w:t>
      </w:r>
    </w:p>
    <w:p w14:paraId="272235AC" w14:textId="77777777" w:rsidR="001E299C" w:rsidRPr="00AE7515" w:rsidRDefault="001E299C" w:rsidP="001E299C">
      <w:pPr>
        <w:rPr>
          <w:rFonts w:asciiTheme="majorHAnsi" w:hAnsiTheme="majorHAnsi" w:cstheme="majorHAnsi"/>
        </w:rPr>
      </w:pPr>
      <w:r w:rsidRPr="00AE7515">
        <w:rPr>
          <w:rFonts w:asciiTheme="majorHAnsi" w:hAnsiTheme="majorHAnsi" w:cstheme="majorHAnsi"/>
        </w:rPr>
        <w:t xml:space="preserve">Less noticed but perhaps equally revisionist, the </w:t>
      </w:r>
      <w:r w:rsidRPr="00AE7515">
        <w:rPr>
          <w:rStyle w:val="StyleUnderline"/>
          <w:rFonts w:asciiTheme="majorHAnsi" w:hAnsiTheme="majorHAnsi" w:cstheme="majorHAnsi"/>
        </w:rPr>
        <w:t>Trump</w:t>
      </w:r>
      <w:r w:rsidRPr="00AE7515">
        <w:rPr>
          <w:rFonts w:asciiTheme="majorHAnsi" w:hAnsiTheme="majorHAnsi" w:cstheme="majorHAnsi"/>
        </w:rPr>
        <w:t xml:space="preserve"> administration </w:t>
      </w:r>
      <w:r w:rsidRPr="00AE7515">
        <w:rPr>
          <w:rStyle w:val="StyleUnderline"/>
          <w:rFonts w:asciiTheme="majorHAnsi" w:hAnsiTheme="majorHAnsi" w:cstheme="majorHAnsi"/>
        </w:rPr>
        <w:t>reversed its predecessor’s course on outer space</w:t>
      </w:r>
      <w:r w:rsidRPr="00AE7515">
        <w:rPr>
          <w:rFonts w:asciiTheme="majorHAnsi" w:hAnsiTheme="majorHAnsi" w:cstheme="majorHAnsi"/>
          <w:u w:val="single"/>
        </w:rPr>
        <w:t>.</w:t>
      </w:r>
      <w:r w:rsidRPr="00AE7515">
        <w:rPr>
          <w:rFonts w:asciiTheme="majorHAnsi" w:hAnsiTheme="majorHAnsi" w:cstheme="majorHAnsi"/>
        </w:rPr>
        <w:t xml:space="preserve"> Even as American military and civilian networks increased their dependence on satellites, </w:t>
      </w:r>
      <w:r w:rsidRPr="00AE7515">
        <w:rPr>
          <w:rStyle w:val="StyleUnderline"/>
          <w:rFonts w:asciiTheme="majorHAnsi" w:hAnsiTheme="majorHAnsi" w:cstheme="majorHAnsi"/>
        </w:rPr>
        <w:t>the Obama White House had deferred to European efforts to develop a space “Code of Conduct.” The Trump administration instead</w:t>
      </w:r>
      <w:r w:rsidRPr="00AE7515">
        <w:rPr>
          <w:rFonts w:asciiTheme="majorHAnsi" w:hAnsiTheme="majorHAnsi" w:cstheme="majorHAnsi"/>
          <w:u w:val="single"/>
        </w:rPr>
        <w:t xml:space="preserve"> </w:t>
      </w:r>
      <w:r w:rsidRPr="00AE7515">
        <w:rPr>
          <w:rStyle w:val="Emphasis"/>
          <w:rFonts w:asciiTheme="majorHAnsi" w:hAnsiTheme="majorHAnsi" w:cstheme="majorHAnsi"/>
        </w:rPr>
        <w:t>relies on unilateralism</w:t>
      </w:r>
      <w:r w:rsidRPr="00AE7515">
        <w:rPr>
          <w:rFonts w:asciiTheme="majorHAnsi" w:hAnsiTheme="majorHAnsi" w:cstheme="majorHAnsi"/>
          <w:u w:val="single"/>
        </w:rPr>
        <w:t xml:space="preserve">: </w:t>
      </w:r>
      <w:r w:rsidRPr="00AE7515">
        <w:rPr>
          <w:rStyle w:val="StyleUnderline"/>
          <w:rFonts w:asciiTheme="majorHAnsi" w:hAnsiTheme="majorHAnsi" w:cstheme="majorHAnsi"/>
        </w:rPr>
        <w:t>“</w:t>
      </w:r>
      <w:r w:rsidRPr="00AE7515">
        <w:rPr>
          <w:rStyle w:val="StyleUnderline"/>
          <w:rFonts w:asciiTheme="majorHAnsi" w:hAnsiTheme="majorHAnsi" w:cstheme="majorHAnsi"/>
          <w:highlight w:val="green"/>
        </w:rPr>
        <w:t>any</w:t>
      </w:r>
      <w:r w:rsidRPr="00AE7515">
        <w:rPr>
          <w:rStyle w:val="StyleUnderline"/>
          <w:rFonts w:asciiTheme="majorHAnsi" w:hAnsiTheme="majorHAnsi" w:cstheme="majorHAnsi"/>
        </w:rPr>
        <w:t xml:space="preserve"> harmful </w:t>
      </w:r>
      <w:r w:rsidRPr="00AE7515">
        <w:rPr>
          <w:rStyle w:val="StyleUnderline"/>
          <w:rFonts w:asciiTheme="majorHAnsi" w:hAnsiTheme="majorHAnsi" w:cstheme="majorHAnsi"/>
          <w:highlight w:val="green"/>
        </w:rPr>
        <w:t>interference with</w:t>
      </w:r>
      <w:r w:rsidRPr="00AE7515">
        <w:rPr>
          <w:rStyle w:val="StyleUnderline"/>
          <w:rFonts w:asciiTheme="majorHAnsi" w:hAnsiTheme="majorHAnsi" w:cstheme="majorHAnsi"/>
        </w:rPr>
        <w:t xml:space="preserve"> or an attack upon critical components of our </w:t>
      </w:r>
      <w:r w:rsidRPr="00AE7515">
        <w:rPr>
          <w:rStyle w:val="StyleUnderline"/>
          <w:rFonts w:asciiTheme="majorHAnsi" w:hAnsiTheme="majorHAnsi" w:cstheme="majorHAnsi"/>
          <w:highlight w:val="green"/>
        </w:rPr>
        <w:t>space architecture that</w:t>
      </w:r>
      <w:r w:rsidRPr="00AE7515">
        <w:rPr>
          <w:rStyle w:val="StyleUnderline"/>
          <w:rFonts w:asciiTheme="majorHAnsi" w:hAnsiTheme="majorHAnsi" w:cstheme="majorHAnsi"/>
        </w:rPr>
        <w:t xml:space="preserve"> directly </w:t>
      </w:r>
      <w:r w:rsidRPr="00AE7515">
        <w:rPr>
          <w:rStyle w:val="StyleUnderline"/>
          <w:rFonts w:asciiTheme="majorHAnsi" w:hAnsiTheme="majorHAnsi" w:cstheme="majorHAnsi"/>
          <w:highlight w:val="green"/>
        </w:rPr>
        <w:t>affects this vital US interest</w:t>
      </w:r>
      <w:r w:rsidRPr="00AE7515">
        <w:rPr>
          <w:rStyle w:val="StyleUnderline"/>
          <w:rFonts w:asciiTheme="majorHAnsi" w:hAnsiTheme="majorHAnsi" w:cstheme="majorHAnsi"/>
        </w:rPr>
        <w:t xml:space="preserve"> </w:t>
      </w:r>
      <w:r w:rsidRPr="00AE7515">
        <w:rPr>
          <w:rStyle w:val="StyleUnderline"/>
          <w:rFonts w:asciiTheme="majorHAnsi" w:hAnsiTheme="majorHAnsi" w:cstheme="majorHAnsi"/>
          <w:highlight w:val="green"/>
        </w:rPr>
        <w:t>will be met with a deliberate response</w:t>
      </w:r>
      <w:r w:rsidRPr="00AE7515">
        <w:rPr>
          <w:rStyle w:val="StyleUnderline"/>
          <w:rFonts w:asciiTheme="majorHAnsi" w:hAnsiTheme="majorHAnsi" w:cstheme="majorHAnsi"/>
        </w:rPr>
        <w:t xml:space="preserve"> at a time, place, manner, and domain of our choosing.</w:t>
      </w:r>
      <w:r w:rsidRPr="00AE7515">
        <w:rPr>
          <w:rFonts w:asciiTheme="majorHAnsi" w:hAnsiTheme="majorHAnsi" w:cstheme="majorHAnsi"/>
          <w:u w:val="single"/>
        </w:rPr>
        <w:t>”</w:t>
      </w:r>
      <w:r w:rsidRPr="00AE7515">
        <w:rPr>
          <w:rFonts w:asciiTheme="majorHAnsi" w:hAnsiTheme="majorHAnsi" w:cstheme="majorHAnsi"/>
        </w:rPr>
        <w:t xml:space="preserve"> On June 18, 2018, President Trump announced a new branch of the military: the United States Space Force.</w:t>
      </w:r>
    </w:p>
    <w:p w14:paraId="6671D0E9" w14:textId="77777777" w:rsidR="001E299C" w:rsidRPr="00AE7515" w:rsidRDefault="001E299C" w:rsidP="001E299C">
      <w:pPr>
        <w:rPr>
          <w:rStyle w:val="StyleUnderline"/>
          <w:rFonts w:asciiTheme="majorHAnsi" w:hAnsiTheme="majorHAnsi" w:cstheme="majorHAnsi"/>
        </w:rPr>
      </w:pPr>
      <w:r w:rsidRPr="00AE7515">
        <w:rPr>
          <w:rStyle w:val="StyleUnderline"/>
          <w:rFonts w:asciiTheme="majorHAnsi" w:hAnsiTheme="majorHAnsi" w:cstheme="majorHAnsi"/>
        </w:rPr>
        <w:t xml:space="preserve">Control of </w:t>
      </w:r>
      <w:r w:rsidRPr="00AE7515">
        <w:rPr>
          <w:rStyle w:val="StyleUnderline"/>
          <w:rFonts w:asciiTheme="majorHAnsi" w:hAnsiTheme="majorHAnsi" w:cstheme="majorHAnsi"/>
          <w:highlight w:val="green"/>
        </w:rPr>
        <w:t>space</w:t>
      </w:r>
      <w:r w:rsidRPr="00AE7515">
        <w:rPr>
          <w:rStyle w:val="StyleUnderline"/>
          <w:rFonts w:asciiTheme="majorHAnsi" w:hAnsiTheme="majorHAnsi" w:cstheme="majorHAnsi"/>
        </w:rPr>
        <w:t xml:space="preserve"> already </w:t>
      </w:r>
      <w:r w:rsidRPr="00AE7515">
        <w:rPr>
          <w:rStyle w:val="StyleUnderline"/>
          <w:rFonts w:asciiTheme="majorHAnsi" w:hAnsiTheme="majorHAnsi" w:cstheme="majorHAnsi"/>
          <w:highlight w:val="green"/>
        </w:rPr>
        <w:t>underlies</w:t>
      </w:r>
      <w:r w:rsidRPr="00AE7515">
        <w:rPr>
          <w:rStyle w:val="StyleUnderline"/>
          <w:rFonts w:asciiTheme="majorHAnsi" w:hAnsiTheme="majorHAnsi" w:cstheme="majorHAnsi"/>
        </w:rPr>
        <w:t xml:space="preserve"> the </w:t>
      </w:r>
      <w:r w:rsidRPr="00AE7515">
        <w:rPr>
          <w:rStyle w:val="StyleUnderline"/>
          <w:rFonts w:asciiTheme="majorHAnsi" w:hAnsiTheme="majorHAnsi" w:cstheme="majorHAnsi"/>
          <w:highlight w:val="green"/>
        </w:rPr>
        <w:t>United States’ predominance</w:t>
      </w:r>
      <w:r w:rsidRPr="00AE7515">
        <w:rPr>
          <w:rStyle w:val="StyleUnderline"/>
          <w:rFonts w:asciiTheme="majorHAnsi" w:hAnsiTheme="majorHAnsi" w:cstheme="majorHAnsi"/>
        </w:rPr>
        <w:t xml:space="preserve"> in nuclear and conventional warfare. </w:t>
      </w:r>
      <w:r w:rsidRPr="00AE7515">
        <w:rPr>
          <w:rStyle w:val="StyleUnderline"/>
          <w:rFonts w:asciiTheme="majorHAnsi" w:hAnsiTheme="majorHAnsi" w:cstheme="majorHAnsi"/>
          <w:highlight w:val="green"/>
        </w:rPr>
        <w:t>Intercontinental</w:t>
      </w:r>
      <w:r w:rsidRPr="00AE7515">
        <w:rPr>
          <w:rStyle w:val="StyleUnderline"/>
          <w:rFonts w:asciiTheme="majorHAnsi" w:hAnsiTheme="majorHAnsi" w:cstheme="majorHAnsi"/>
        </w:rPr>
        <w:t xml:space="preserve"> and submarine launched ballistic </w:t>
      </w:r>
      <w:r w:rsidRPr="00AE7515">
        <w:rPr>
          <w:rStyle w:val="StyleUnderline"/>
          <w:rFonts w:asciiTheme="majorHAnsi" w:hAnsiTheme="majorHAnsi" w:cstheme="majorHAnsi"/>
          <w:highlight w:val="green"/>
        </w:rPr>
        <w:t>missiles, the</w:t>
      </w:r>
      <w:r w:rsidRPr="00AE7515">
        <w:rPr>
          <w:rFonts w:asciiTheme="majorHAnsi" w:hAnsiTheme="majorHAnsi" w:cstheme="majorHAnsi"/>
          <w:highlight w:val="green"/>
          <w:u w:val="single"/>
        </w:rPr>
        <w:t xml:space="preserve"> </w:t>
      </w:r>
      <w:r w:rsidRPr="00AE7515">
        <w:rPr>
          <w:rStyle w:val="Emphasis"/>
          <w:rFonts w:asciiTheme="majorHAnsi" w:hAnsiTheme="majorHAnsi" w:cstheme="majorHAnsi"/>
          <w:highlight w:val="green"/>
        </w:rPr>
        <w:t>heart of the US nuclear deterrent</w:t>
      </w:r>
      <w:r w:rsidRPr="00AE7515">
        <w:rPr>
          <w:rFonts w:asciiTheme="majorHAnsi" w:hAnsiTheme="majorHAnsi" w:cstheme="majorHAnsi"/>
          <w:u w:val="single"/>
        </w:rPr>
        <w:t xml:space="preserve">, </w:t>
      </w:r>
      <w:r w:rsidRPr="00AE7515">
        <w:rPr>
          <w:rStyle w:val="StyleUnderline"/>
          <w:rFonts w:asciiTheme="majorHAnsi" w:hAnsiTheme="majorHAnsi" w:cstheme="majorHAnsi"/>
        </w:rPr>
        <w:t xml:space="preserve">pass through space to reach their targets. Reconnaissance satellites monitor rival nations for missile launches, strategic deployments, and major troop movements. Communications satellites provide the high-speed data transfer that stitches the US Armed Forces together, from generals issuing commands to pilots controlling drones. With </w:t>
      </w:r>
      <w:r w:rsidRPr="00AE7515">
        <w:rPr>
          <w:rStyle w:val="StyleUnderline"/>
          <w:rFonts w:asciiTheme="majorHAnsi" w:hAnsiTheme="majorHAnsi" w:cstheme="majorHAnsi"/>
          <w:highlight w:val="green"/>
        </w:rPr>
        <w:t>economic rivals such as China and India</w:t>
      </w:r>
      <w:r w:rsidRPr="00AE7515">
        <w:rPr>
          <w:rStyle w:val="StyleUnderline"/>
          <w:rFonts w:asciiTheme="majorHAnsi" w:hAnsiTheme="majorHAnsi" w:cstheme="majorHAnsi"/>
        </w:rPr>
        <w:t xml:space="preserve">, and </w:t>
      </w:r>
      <w:r w:rsidRPr="00AE7515">
        <w:rPr>
          <w:rStyle w:val="StyleUnderline"/>
          <w:rFonts w:asciiTheme="majorHAnsi" w:hAnsiTheme="majorHAnsi" w:cstheme="majorHAnsi"/>
          <w:highlight w:val="green"/>
        </w:rPr>
        <w:t>rogue states</w:t>
      </w:r>
      <w:r w:rsidRPr="00AE7515">
        <w:rPr>
          <w:rStyle w:val="StyleUnderline"/>
          <w:rFonts w:asciiTheme="majorHAnsi" w:hAnsiTheme="majorHAnsi" w:cstheme="majorHAnsi"/>
        </w:rPr>
        <w:t xml:space="preserve"> like Iran and North Korea </w:t>
      </w:r>
      <w:r w:rsidRPr="00AE7515">
        <w:rPr>
          <w:rStyle w:val="StyleUnderline"/>
          <w:rFonts w:asciiTheme="majorHAnsi" w:hAnsiTheme="majorHAnsi" w:cstheme="majorHAnsi"/>
          <w:highlight w:val="green"/>
        </w:rPr>
        <w:t xml:space="preserve">developing </w:t>
      </w:r>
      <w:r w:rsidRPr="00AE7515">
        <w:rPr>
          <w:rStyle w:val="StyleUnderline"/>
          <w:rFonts w:asciiTheme="majorHAnsi" w:hAnsiTheme="majorHAnsi" w:cstheme="majorHAnsi"/>
        </w:rPr>
        <w:t xml:space="preserve">space </w:t>
      </w:r>
      <w:r w:rsidRPr="00AE7515">
        <w:rPr>
          <w:rStyle w:val="StyleUnderline"/>
          <w:rFonts w:asciiTheme="majorHAnsi" w:hAnsiTheme="majorHAnsi" w:cstheme="majorHAnsi"/>
          <w:highlight w:val="green"/>
        </w:rPr>
        <w:t>programs</w:t>
      </w:r>
      <w:r w:rsidRPr="00AE7515">
        <w:rPr>
          <w:rStyle w:val="StyleUnderline"/>
          <w:rFonts w:asciiTheme="majorHAnsi" w:hAnsiTheme="majorHAnsi" w:cstheme="majorHAnsi"/>
        </w:rPr>
        <w:t xml:space="preserve"> that pursue similar missions, </w:t>
      </w:r>
      <w:r w:rsidRPr="00AE7515">
        <w:rPr>
          <w:rStyle w:val="StyleUnderline"/>
          <w:rFonts w:asciiTheme="majorHAnsi" w:hAnsiTheme="majorHAnsi" w:cstheme="majorHAnsi"/>
          <w:highlight w:val="green"/>
        </w:rPr>
        <w:t>the importance of space technology</w:t>
      </w:r>
      <w:r w:rsidRPr="00AE7515">
        <w:rPr>
          <w:rStyle w:val="StyleUnderline"/>
          <w:rFonts w:asciiTheme="majorHAnsi" w:hAnsiTheme="majorHAnsi" w:cstheme="majorHAnsi"/>
        </w:rPr>
        <w:t xml:space="preserve"> to US interests and international peace </w:t>
      </w:r>
      <w:r w:rsidRPr="00AE7515">
        <w:rPr>
          <w:rStyle w:val="StyleUnderline"/>
          <w:rFonts w:asciiTheme="majorHAnsi" w:hAnsiTheme="majorHAnsi" w:cstheme="majorHAnsi"/>
          <w:highlight w:val="green"/>
        </w:rPr>
        <w:t>will only increase</w:t>
      </w:r>
      <w:r w:rsidRPr="00AE7515">
        <w:rPr>
          <w:rStyle w:val="StyleUnderline"/>
          <w:rFonts w:asciiTheme="majorHAnsi" w:hAnsiTheme="majorHAnsi" w:cstheme="majorHAnsi"/>
        </w:rPr>
        <w:t>.</w:t>
      </w:r>
    </w:p>
    <w:p w14:paraId="37687B26" w14:textId="77777777" w:rsidR="001E299C" w:rsidRPr="00AE7515" w:rsidRDefault="001E299C" w:rsidP="001E299C">
      <w:pPr>
        <w:rPr>
          <w:rFonts w:asciiTheme="majorHAnsi" w:hAnsiTheme="majorHAnsi" w:cstheme="majorHAnsi"/>
          <w:b/>
          <w:u w:val="single"/>
        </w:rPr>
      </w:pPr>
      <w:r w:rsidRPr="00AE7515">
        <w:rPr>
          <w:rStyle w:val="StyleUnderline"/>
          <w:rFonts w:asciiTheme="majorHAnsi" w:hAnsiTheme="majorHAnsi" w:cstheme="majorHAnsi"/>
          <w:highlight w:val="green"/>
        </w:rPr>
        <w:t>Space</w:t>
      </w:r>
      <w:r w:rsidRPr="00AE7515">
        <w:rPr>
          <w:rStyle w:val="StyleUnderline"/>
          <w:rFonts w:asciiTheme="majorHAnsi" w:hAnsiTheme="majorHAnsi" w:cstheme="majorHAnsi"/>
        </w:rPr>
        <w:t xml:space="preserve"> not only </w:t>
      </w:r>
      <w:r w:rsidRPr="00AE7515">
        <w:rPr>
          <w:rStyle w:val="StyleUnderline"/>
          <w:rFonts w:asciiTheme="majorHAnsi" w:hAnsiTheme="majorHAnsi" w:cstheme="majorHAnsi"/>
          <w:highlight w:val="green"/>
        </w:rPr>
        <w:t>enhances</w:t>
      </w:r>
      <w:r w:rsidRPr="00AE7515">
        <w:rPr>
          <w:rStyle w:val="StyleUnderline"/>
          <w:rFonts w:asciiTheme="majorHAnsi" w:hAnsiTheme="majorHAnsi" w:cstheme="majorHAnsi"/>
        </w:rPr>
        <w:t xml:space="preserve"> military </w:t>
      </w:r>
      <w:r w:rsidRPr="00AE7515">
        <w:rPr>
          <w:rStyle w:val="StyleUnderline"/>
          <w:rFonts w:asciiTheme="majorHAnsi" w:hAnsiTheme="majorHAnsi" w:cstheme="majorHAnsi"/>
          <w:highlight w:val="green"/>
        </w:rPr>
        <w:t xml:space="preserve">operations, </w:t>
      </w:r>
      <w:r w:rsidRPr="00AE7515">
        <w:rPr>
          <w:rStyle w:val="StyleUnderline"/>
          <w:rFonts w:asciiTheme="majorHAnsi" w:hAnsiTheme="majorHAnsi" w:cstheme="majorHAnsi"/>
        </w:rPr>
        <w:t xml:space="preserve">but </w:t>
      </w:r>
      <w:r w:rsidRPr="00AE7515">
        <w:rPr>
          <w:rStyle w:val="StyleUnderline"/>
          <w:rFonts w:asciiTheme="majorHAnsi" w:hAnsiTheme="majorHAnsi" w:cstheme="majorHAnsi"/>
          <w:highlight w:val="green"/>
        </w:rPr>
        <w:t>also exposes new vulnerabilities</w:t>
      </w:r>
      <w:r w:rsidRPr="00AE7515">
        <w:rPr>
          <w:rStyle w:val="StyleUnderline"/>
          <w:rFonts w:asciiTheme="majorHAnsi" w:hAnsiTheme="majorHAnsi" w:cstheme="majorHAnsi"/>
        </w:rPr>
        <w:t xml:space="preserve">. Anti-satellite missiles can make an opponent’s space-based communication networks easier to disable than purely ground-based systems. </w:t>
      </w:r>
      <w:r w:rsidRPr="00AE7515">
        <w:rPr>
          <w:rStyle w:val="StyleUnderline"/>
          <w:rFonts w:asciiTheme="majorHAnsi" w:hAnsiTheme="majorHAnsi" w:cstheme="majorHAnsi"/>
          <w:highlight w:val="green"/>
        </w:rPr>
        <w:t>Losing</w:t>
      </w:r>
      <w:r w:rsidRPr="00AE7515">
        <w:rPr>
          <w:rStyle w:val="StyleUnderline"/>
          <w:rFonts w:asciiTheme="majorHAnsi" w:hAnsiTheme="majorHAnsi" w:cstheme="majorHAnsi"/>
        </w:rPr>
        <w:t xml:space="preserve"> </w:t>
      </w:r>
      <w:r w:rsidRPr="00AE7515">
        <w:rPr>
          <w:rStyle w:val="StyleUnderline"/>
          <w:rFonts w:asciiTheme="majorHAnsi" w:hAnsiTheme="majorHAnsi" w:cstheme="majorHAnsi"/>
          <w:highlight w:val="green"/>
        </w:rPr>
        <w:t>reconnaissance</w:t>
      </w:r>
      <w:r w:rsidRPr="00AE7515">
        <w:rPr>
          <w:rStyle w:val="StyleUnderline"/>
          <w:rFonts w:asciiTheme="majorHAnsi" w:hAnsiTheme="majorHAnsi" w:cstheme="majorHAnsi"/>
        </w:rPr>
        <w:t xml:space="preserve"> satellites </w:t>
      </w:r>
      <w:r w:rsidRPr="00AE7515">
        <w:rPr>
          <w:rStyle w:val="StyleUnderline"/>
          <w:rFonts w:asciiTheme="majorHAnsi" w:hAnsiTheme="majorHAnsi" w:cstheme="majorHAnsi"/>
          <w:highlight w:val="green"/>
        </w:rPr>
        <w:t>could</w:t>
      </w:r>
      <w:r w:rsidRPr="00AE7515">
        <w:rPr>
          <w:rStyle w:val="StyleUnderline"/>
          <w:rFonts w:asciiTheme="majorHAnsi" w:hAnsiTheme="majorHAnsi" w:cstheme="majorHAnsi"/>
        </w:rPr>
        <w:t xml:space="preserve"> blind </w:t>
      </w:r>
      <w:r w:rsidRPr="00AE7515">
        <w:rPr>
          <w:rStyle w:val="StyleUnderline"/>
          <w:rFonts w:asciiTheme="majorHAnsi" w:hAnsiTheme="majorHAnsi" w:cstheme="majorHAnsi"/>
          <w:highlight w:val="green"/>
        </w:rPr>
        <w:t>gut the US’s strategic monitoring</w:t>
      </w:r>
      <w:r w:rsidRPr="00AE7515">
        <w:rPr>
          <w:rStyle w:val="StyleUnderline"/>
          <w:rFonts w:asciiTheme="majorHAnsi" w:hAnsiTheme="majorHAnsi" w:cstheme="majorHAnsi"/>
        </w:rPr>
        <w:t xml:space="preserve"> and disabling the GPS system would </w:t>
      </w:r>
      <w:r w:rsidRPr="00AE7515">
        <w:rPr>
          <w:rStyle w:val="StyleUnderline"/>
          <w:rFonts w:asciiTheme="majorHAnsi" w:hAnsiTheme="majorHAnsi" w:cstheme="majorHAnsi"/>
          <w:highlight w:val="green"/>
        </w:rPr>
        <w:t>degrade</w:t>
      </w:r>
      <w:r w:rsidRPr="00AE7515">
        <w:rPr>
          <w:rStyle w:val="StyleUnderline"/>
          <w:rFonts w:asciiTheme="majorHAnsi" w:hAnsiTheme="majorHAnsi" w:cstheme="majorHAnsi"/>
        </w:rPr>
        <w:t xml:space="preserve"> its </w:t>
      </w:r>
      <w:r w:rsidRPr="00AE7515">
        <w:rPr>
          <w:rStyle w:val="StyleUnderline"/>
          <w:rFonts w:asciiTheme="majorHAnsi" w:hAnsiTheme="majorHAnsi" w:cstheme="majorHAnsi"/>
          <w:highlight w:val="green"/>
        </w:rPr>
        <w:t>operational and tactical abilities</w:t>
      </w:r>
      <w:r w:rsidRPr="00AE7515">
        <w:rPr>
          <w:rStyle w:val="StyleUnderline"/>
          <w:rFonts w:asciiTheme="majorHAnsi" w:hAnsiTheme="majorHAnsi" w:cstheme="majorHAnsi"/>
        </w:rPr>
        <w:t>. Space invites asymmetric warfare because anti-satellite attacks could even the technological odds against western powers that have become dependent on information-enhanced operations. As the nation most dependent on space-based networks</w:t>
      </w:r>
      <w:r w:rsidRPr="00AE7515">
        <w:rPr>
          <w:rFonts w:asciiTheme="majorHAnsi" w:hAnsiTheme="majorHAnsi" w:cstheme="majorHAnsi"/>
          <w:u w:val="single"/>
        </w:rPr>
        <w:t xml:space="preserve">, </w:t>
      </w:r>
      <w:r w:rsidRPr="00AE7515">
        <w:rPr>
          <w:rFonts w:asciiTheme="majorHAnsi" w:hAnsiTheme="majorHAnsi" w:cstheme="majorHAnsi"/>
          <w:b/>
          <w:highlight w:val="green"/>
          <w:u w:val="single"/>
        </w:rPr>
        <w:t>the United States may have the most to lose.</w:t>
      </w:r>
    </w:p>
    <w:p w14:paraId="3E4927FD" w14:textId="77777777" w:rsidR="001E299C" w:rsidRPr="00AE7515" w:rsidRDefault="001E299C" w:rsidP="001E299C">
      <w:pPr>
        <w:rPr>
          <w:rStyle w:val="StyleUnderline"/>
          <w:rFonts w:asciiTheme="majorHAnsi" w:hAnsiTheme="majorHAnsi" w:cstheme="majorHAnsi"/>
        </w:rPr>
      </w:pPr>
      <w:r w:rsidRPr="00AE7515">
        <w:rPr>
          <w:rFonts w:asciiTheme="majorHAnsi" w:hAnsiTheme="majorHAnsi" w:cstheme="majorHAnsi"/>
        </w:rPr>
        <w:t xml:space="preserve">Strategists divide competition in this emerging arena into four categories. First is space support, which refers to the launching and management of satellites in orbit. The second is force enhancement, which seeks to improve the effectiveness of terrestrial military operations. The importance of these basic missions is well-established. Indeed, the very first satellites performed a critical surveillance role in the strategic competition between the United States and the Soviet Union. </w:t>
      </w:r>
      <w:r w:rsidRPr="00AE7515">
        <w:rPr>
          <w:rStyle w:val="StyleUnderline"/>
          <w:rFonts w:asciiTheme="majorHAnsi" w:hAnsiTheme="majorHAnsi" w:cstheme="majorHAnsi"/>
        </w:rPr>
        <w:t>Spy satellites replaced dangerous aerial reconnaissance flights in providing intelligence on rival nuclear missile arsenals. Later space-based systems provided the superpowers with early warnings of ballistic missile launche</w:t>
      </w:r>
      <w:r w:rsidRPr="00AE7515">
        <w:rPr>
          <w:rFonts w:asciiTheme="majorHAnsi" w:hAnsiTheme="majorHAnsi" w:cstheme="majorHAnsi"/>
          <w:u w:val="single"/>
        </w:rPr>
        <w:t>s.</w:t>
      </w:r>
      <w:r w:rsidRPr="00AE7515">
        <w:rPr>
          <w:rFonts w:asciiTheme="majorHAnsi" w:hAnsiTheme="majorHAnsi" w:cstheme="majorHAnsi"/>
        </w:rPr>
        <w:t xml:space="preserve"> These </w:t>
      </w:r>
      <w:r w:rsidRPr="00AE7515">
        <w:rPr>
          <w:rStyle w:val="StyleUnderline"/>
          <w:rFonts w:asciiTheme="majorHAnsi" w:hAnsiTheme="majorHAnsi" w:cstheme="majorHAnsi"/>
          <w:highlight w:val="green"/>
        </w:rPr>
        <w:t>programs bolstered stability and aided</w:t>
      </w:r>
      <w:r w:rsidRPr="00AE7515">
        <w:rPr>
          <w:rStyle w:val="StyleUnderline"/>
          <w:rFonts w:asciiTheme="majorHAnsi" w:hAnsiTheme="majorHAnsi" w:cstheme="majorHAnsi"/>
        </w:rPr>
        <w:t xml:space="preserve"> progress in nuclear </w:t>
      </w:r>
      <w:r w:rsidRPr="00AE7515">
        <w:rPr>
          <w:rStyle w:val="StyleUnderline"/>
          <w:rFonts w:asciiTheme="majorHAnsi" w:hAnsiTheme="majorHAnsi" w:cstheme="majorHAnsi"/>
          <w:highlight w:val="green"/>
        </w:rPr>
        <w:t>arms reduction</w:t>
      </w:r>
      <w:r w:rsidRPr="00AE7515">
        <w:rPr>
          <w:rStyle w:val="StyleUnderline"/>
          <w:rFonts w:asciiTheme="majorHAnsi" w:hAnsiTheme="majorHAnsi" w:cstheme="majorHAnsi"/>
        </w:rPr>
        <w:t xml:space="preserve"> talks. Satellites created “national technical means” of verification: the capability to detect compliance with arms control treaties without the need to intrude on territorial sovereignty. </w:t>
      </w:r>
      <w:r w:rsidRPr="00AE7515">
        <w:rPr>
          <w:rStyle w:val="StyleUnderline"/>
          <w:rFonts w:asciiTheme="majorHAnsi" w:hAnsiTheme="majorHAnsi" w:cstheme="majorHAnsi"/>
          <w:highlight w:val="green"/>
        </w:rPr>
        <w:t>They</w:t>
      </w:r>
      <w:r w:rsidRPr="00AE7515">
        <w:rPr>
          <w:rFonts w:asciiTheme="majorHAnsi" w:hAnsiTheme="majorHAnsi" w:cstheme="majorHAnsi"/>
          <w:highlight w:val="green"/>
          <w:u w:val="single"/>
        </w:rPr>
        <w:t xml:space="preserve"> </w:t>
      </w:r>
      <w:r w:rsidRPr="00AE7515">
        <w:rPr>
          <w:rStyle w:val="Emphasis"/>
          <w:rFonts w:asciiTheme="majorHAnsi" w:hAnsiTheme="majorHAnsi" w:cstheme="majorHAnsi"/>
          <w:highlight w:val="green"/>
        </w:rPr>
        <w:t>reduced</w:t>
      </w:r>
      <w:r w:rsidRPr="00AE7515">
        <w:rPr>
          <w:rStyle w:val="Emphasis"/>
          <w:rFonts w:asciiTheme="majorHAnsi" w:hAnsiTheme="majorHAnsi" w:cstheme="majorHAnsi"/>
        </w:rPr>
        <w:t xml:space="preserve"> the chances of </w:t>
      </w:r>
      <w:r w:rsidRPr="00AE7515">
        <w:rPr>
          <w:rStyle w:val="Emphasis"/>
          <w:rFonts w:asciiTheme="majorHAnsi" w:hAnsiTheme="majorHAnsi" w:cstheme="majorHAnsi"/>
          <w:highlight w:val="green"/>
        </w:rPr>
        <w:t>human miscalculation</w:t>
      </w:r>
      <w:r w:rsidRPr="00AE7515">
        <w:rPr>
          <w:rFonts w:asciiTheme="majorHAnsi" w:hAnsiTheme="majorHAnsi" w:cstheme="majorHAnsi"/>
          <w:u w:val="single"/>
        </w:rPr>
        <w:t xml:space="preserve"> </w:t>
      </w:r>
      <w:r w:rsidRPr="00AE7515">
        <w:rPr>
          <w:rStyle w:val="StyleUnderline"/>
          <w:rFonts w:asciiTheme="majorHAnsi" w:hAnsiTheme="majorHAnsi" w:cstheme="majorHAnsi"/>
        </w:rPr>
        <w:t>by increasing the information available to decision makers about the intentions of other nations.</w:t>
      </w:r>
    </w:p>
    <w:p w14:paraId="178FDDD1" w14:textId="77777777" w:rsidR="001E299C" w:rsidRPr="00AE7515" w:rsidRDefault="001E299C" w:rsidP="001E299C">
      <w:pPr>
        <w:rPr>
          <w:rFonts w:asciiTheme="majorHAnsi" w:hAnsiTheme="majorHAnsi" w:cstheme="majorHAnsi"/>
        </w:rPr>
      </w:pPr>
      <w:r w:rsidRPr="00AE7515">
        <w:rPr>
          <w:rFonts w:asciiTheme="majorHAnsi" w:hAnsiTheme="majorHAnsi" w:cstheme="majorHAnsi"/>
        </w:rPr>
        <w:t xml:space="preserve">The US has made the most progress in the second mission, force enhancement, by using space to boost conventional military abilities. GPS enables the exact deployment of units, the synchronization of combat maneuvers, clearer identification of friend and foe, and precision targeting. In its recent wars, </w:t>
      </w:r>
      <w:r w:rsidRPr="00AE7515">
        <w:rPr>
          <w:rStyle w:val="StyleUnderline"/>
          <w:rFonts w:asciiTheme="majorHAnsi" w:hAnsiTheme="majorHAnsi" w:cstheme="majorHAnsi"/>
        </w:rPr>
        <w:t>the US has used satellite information to find the enemy, even to the level of individual leaders, deploy on-station</w:t>
      </w:r>
      <w:r w:rsidRPr="00AE7515">
        <w:rPr>
          <w:rFonts w:asciiTheme="majorHAnsi" w:hAnsiTheme="majorHAnsi" w:cstheme="majorHAnsi"/>
          <w:u w:val="single"/>
        </w:rPr>
        <w:t xml:space="preserve"> </w:t>
      </w:r>
      <w:r w:rsidRPr="00AE7515">
        <w:rPr>
          <w:rStyle w:val="StyleUnderline"/>
          <w:rFonts w:asciiTheme="majorHAnsi" w:hAnsiTheme="majorHAnsi" w:cstheme="majorHAnsi"/>
        </w:rPr>
        <w:t xml:space="preserve">air or ground forces, and fire precision-guided munitions to destroy targets with decreased risk of collateral damage. American military leaders have argued that </w:t>
      </w:r>
      <w:r w:rsidRPr="00AE7515">
        <w:rPr>
          <w:rStyle w:val="StyleUnderline"/>
          <w:rFonts w:asciiTheme="majorHAnsi" w:hAnsiTheme="majorHAnsi" w:cstheme="majorHAnsi"/>
          <w:highlight w:val="green"/>
        </w:rPr>
        <w:t>continued integration of space</w:t>
      </w:r>
      <w:r w:rsidRPr="00AE7515">
        <w:rPr>
          <w:rStyle w:val="StyleUnderline"/>
          <w:rFonts w:asciiTheme="majorHAnsi" w:hAnsiTheme="majorHAnsi" w:cstheme="majorHAnsi"/>
        </w:rPr>
        <w:t xml:space="preserve"> and conventional strike capabilities </w:t>
      </w:r>
      <w:r w:rsidRPr="00AE7515">
        <w:rPr>
          <w:rStyle w:val="StyleUnderline"/>
          <w:rFonts w:asciiTheme="majorHAnsi" w:hAnsiTheme="majorHAnsi" w:cstheme="majorHAnsi"/>
          <w:highlight w:val="green"/>
        </w:rPr>
        <w:t>will</w:t>
      </w:r>
      <w:r w:rsidRPr="00AE7515">
        <w:rPr>
          <w:rStyle w:val="StyleUnderline"/>
          <w:rFonts w:asciiTheme="majorHAnsi" w:hAnsiTheme="majorHAnsi" w:cstheme="majorHAnsi"/>
        </w:rPr>
        <w:t xml:space="preserve"> allow the US to </w:t>
      </w:r>
      <w:r w:rsidRPr="00AE7515">
        <w:rPr>
          <w:rStyle w:val="StyleUnderline"/>
          <w:rFonts w:asciiTheme="majorHAnsi" w:hAnsiTheme="majorHAnsi" w:cstheme="majorHAnsi"/>
          <w:highlight w:val="green"/>
        </w:rPr>
        <w:t>handle</w:t>
      </w:r>
      <w:r w:rsidRPr="00AE7515">
        <w:rPr>
          <w:rStyle w:val="StyleUnderline"/>
          <w:rFonts w:asciiTheme="majorHAnsi" w:hAnsiTheme="majorHAnsi" w:cstheme="majorHAnsi"/>
        </w:rPr>
        <w:t xml:space="preserve"> the twenty-first century threats—</w:t>
      </w:r>
      <w:r w:rsidRPr="00AE7515">
        <w:rPr>
          <w:rFonts w:asciiTheme="majorHAnsi" w:hAnsiTheme="majorHAnsi" w:cstheme="majorHAnsi"/>
          <w:b/>
          <w:highlight w:val="green"/>
          <w:u w:val="single"/>
        </w:rPr>
        <w:t>terrorism, rogue nations, asymmetric warfare, and regional challengers</w:t>
      </w:r>
      <w:r w:rsidRPr="00AE7515">
        <w:rPr>
          <w:rStyle w:val="StyleUnderline"/>
          <w:rFonts w:asciiTheme="majorHAnsi" w:hAnsiTheme="majorHAnsi" w:cstheme="majorHAnsi"/>
        </w:rPr>
        <w:t>—more effectively with less resources</w:t>
      </w:r>
      <w:r w:rsidRPr="00AE7515">
        <w:rPr>
          <w:rFonts w:asciiTheme="majorHAnsi" w:hAnsiTheme="majorHAnsi" w:cstheme="majorHAnsi"/>
          <w:u w:val="single"/>
        </w:rPr>
        <w:t>.</w:t>
      </w:r>
    </w:p>
    <w:p w14:paraId="053D6AA7" w14:textId="77777777" w:rsidR="001E299C" w:rsidRPr="00AE7515" w:rsidRDefault="001E299C" w:rsidP="001E299C">
      <w:pPr>
        <w:rPr>
          <w:rFonts w:asciiTheme="majorHAnsi" w:hAnsiTheme="majorHAnsi" w:cstheme="majorHAnsi"/>
        </w:rPr>
      </w:pPr>
      <w:r w:rsidRPr="00AE7515">
        <w:rPr>
          <w:rFonts w:asciiTheme="majorHAnsi" w:hAnsiTheme="majorHAnsi" w:cstheme="majorHAnsi"/>
        </w:rPr>
        <w:t xml:space="preserve">The third and fourth space missions focus on space itself. </w:t>
      </w:r>
      <w:r w:rsidRPr="00AE7515">
        <w:rPr>
          <w:rStyle w:val="StyleUnderline"/>
          <w:rFonts w:asciiTheme="majorHAnsi" w:hAnsiTheme="majorHAnsi" w:cstheme="majorHAnsi"/>
        </w:rPr>
        <w:t>Space control involves freely using space to one’s benefit while denying access to opponents. Conceptually akin to air superiority, space control begins with defense: hardening command, control, communications and reconnaissance facilities to prevent enemy interference</w:t>
      </w:r>
      <w:r w:rsidRPr="00AE7515">
        <w:rPr>
          <w:rFonts w:asciiTheme="majorHAnsi" w:hAnsiTheme="majorHAnsi" w:cstheme="majorHAnsi"/>
        </w:rPr>
        <w:t>. It includes shielding satellite components, giving them the ability to avoid collisions, disguising their location, and arming satellites to destroy attackers.2</w:t>
      </w:r>
    </w:p>
    <w:p w14:paraId="20314656" w14:textId="77777777" w:rsidR="001E299C" w:rsidRPr="00AE7515" w:rsidRDefault="001E299C" w:rsidP="001E299C">
      <w:pPr>
        <w:rPr>
          <w:rFonts w:asciiTheme="majorHAnsi" w:hAnsiTheme="majorHAnsi" w:cstheme="majorHAnsi"/>
        </w:rPr>
      </w:pPr>
      <w:r w:rsidRPr="00AE7515">
        <w:rPr>
          <w:rFonts w:asciiTheme="majorHAnsi" w:hAnsiTheme="majorHAnsi" w:cstheme="majorHAnsi"/>
        </w:rPr>
        <w:t xml:space="preserve">Such forms of active defense can blend into the fourth mission: space force. </w:t>
      </w:r>
      <w:r w:rsidRPr="00AE7515">
        <w:rPr>
          <w:rStyle w:val="StyleUnderline"/>
          <w:rFonts w:asciiTheme="majorHAnsi" w:hAnsiTheme="majorHAnsi" w:cstheme="majorHAnsi"/>
        </w:rPr>
        <w:t>Space force envisions weapons systems based in orbit that can strike targets on the ground, in the air, or in space</w:t>
      </w:r>
      <w:r w:rsidRPr="00AE7515">
        <w:rPr>
          <w:rFonts w:asciiTheme="majorHAnsi" w:hAnsiTheme="majorHAnsi" w:cstheme="majorHAnsi"/>
          <w:u w:val="single"/>
        </w:rPr>
        <w:t>.</w:t>
      </w:r>
      <w:r w:rsidRPr="00AE7515">
        <w:rPr>
          <w:rFonts w:asciiTheme="majorHAnsi" w:hAnsiTheme="majorHAnsi" w:cstheme="majorHAnsi"/>
        </w:rPr>
        <w:t xml:space="preserve"> In an important respect, </w:t>
      </w:r>
      <w:r w:rsidRPr="00AE7515">
        <w:rPr>
          <w:rFonts w:asciiTheme="majorHAnsi" w:hAnsiTheme="majorHAnsi" w:cstheme="majorHAnsi"/>
          <w:b/>
          <w:highlight w:val="green"/>
          <w:u w:val="single"/>
        </w:rPr>
        <w:t>space control</w:t>
      </w:r>
      <w:r w:rsidRPr="00AE7515">
        <w:rPr>
          <w:rFonts w:asciiTheme="majorHAnsi" w:hAnsiTheme="majorHAnsi" w:cstheme="majorHAnsi"/>
          <w:b/>
          <w:u w:val="single"/>
        </w:rPr>
        <w:t xml:space="preserve"> and force application </w:t>
      </w:r>
      <w:r w:rsidRPr="00AE7515">
        <w:rPr>
          <w:rFonts w:asciiTheme="majorHAnsi" w:hAnsiTheme="majorHAnsi" w:cstheme="majorHAnsi"/>
          <w:b/>
          <w:highlight w:val="green"/>
          <w:u w:val="single"/>
        </w:rPr>
        <w:t>demand</w:t>
      </w:r>
      <w:r w:rsidRPr="00AE7515">
        <w:rPr>
          <w:rFonts w:asciiTheme="majorHAnsi" w:hAnsiTheme="majorHAnsi" w:cstheme="majorHAnsi"/>
          <w:b/>
          <w:u w:val="single"/>
        </w:rPr>
        <w:t xml:space="preserve"> a </w:t>
      </w:r>
      <w:r w:rsidRPr="00AE7515">
        <w:rPr>
          <w:rFonts w:asciiTheme="majorHAnsi" w:hAnsiTheme="majorHAnsi" w:cstheme="majorHAnsi"/>
          <w:b/>
          <w:highlight w:val="green"/>
          <w:u w:val="single"/>
        </w:rPr>
        <w:t>greater</w:t>
      </w:r>
      <w:r w:rsidRPr="00AE7515">
        <w:rPr>
          <w:rFonts w:asciiTheme="majorHAnsi" w:hAnsiTheme="majorHAnsi" w:cstheme="majorHAnsi"/>
          <w:b/>
          <w:u w:val="single"/>
        </w:rPr>
        <w:t xml:space="preserve"> exercise of </w:t>
      </w:r>
      <w:r w:rsidRPr="00AE7515">
        <w:rPr>
          <w:rFonts w:asciiTheme="majorHAnsi" w:hAnsiTheme="majorHAnsi" w:cstheme="majorHAnsi"/>
          <w:b/>
          <w:highlight w:val="green"/>
          <w:u w:val="single"/>
        </w:rPr>
        <w:t>power than air or naval</w:t>
      </w:r>
      <w:r w:rsidRPr="00AE7515">
        <w:rPr>
          <w:rFonts w:asciiTheme="majorHAnsi" w:hAnsiTheme="majorHAnsi" w:cstheme="majorHAnsi"/>
          <w:b/>
          <w:u w:val="single"/>
        </w:rPr>
        <w:t xml:space="preserve"> </w:t>
      </w:r>
      <w:r w:rsidRPr="00AE7515">
        <w:rPr>
          <w:rFonts w:asciiTheme="majorHAnsi" w:hAnsiTheme="majorHAnsi" w:cstheme="majorHAnsi"/>
          <w:b/>
          <w:highlight w:val="green"/>
          <w:u w:val="single"/>
        </w:rPr>
        <w:t>superiority</w:t>
      </w:r>
      <w:r w:rsidRPr="00AE7515">
        <w:rPr>
          <w:rFonts w:asciiTheme="majorHAnsi" w:hAnsiTheme="majorHAnsi" w:cstheme="majorHAnsi"/>
        </w:rPr>
        <w:t xml:space="preserve">. While air and naval superiority can be achieved through rapid deployment of assets for the duration of a conflict, </w:t>
      </w:r>
      <w:r w:rsidRPr="00AE7515">
        <w:rPr>
          <w:rStyle w:val="StyleUnderline"/>
          <w:rFonts w:asciiTheme="majorHAnsi" w:hAnsiTheme="majorHAnsi" w:cstheme="majorHAnsi"/>
        </w:rPr>
        <w:t>dominance in space requires a broader geographic scope and longer-term duration—a constellation of space weapons would circle the globe for years</w:t>
      </w:r>
      <w:r w:rsidRPr="00AE7515">
        <w:rPr>
          <w:rFonts w:asciiTheme="majorHAnsi" w:hAnsiTheme="majorHAnsi" w:cstheme="majorHAnsi"/>
        </w:rPr>
        <w:t>.3It is in this realm that new weapons technologies are emerging, prompting questions of whether space-faring nations like the United States should treat space as another area for great power competition. “</w:t>
      </w:r>
      <w:r w:rsidRPr="00AE7515">
        <w:rPr>
          <w:rStyle w:val="StyleUnderline"/>
          <w:rFonts w:asciiTheme="majorHAnsi" w:hAnsiTheme="majorHAnsi" w:cstheme="majorHAnsi"/>
        </w:rPr>
        <w:t>The reality of confrontation in space</w:t>
      </w:r>
      <w:r w:rsidRPr="00AE7515">
        <w:rPr>
          <w:rFonts w:asciiTheme="majorHAnsi" w:hAnsiTheme="majorHAnsi" w:cstheme="majorHAnsi"/>
          <w:u w:val="single"/>
        </w:rPr>
        <w:t xml:space="preserve"> </w:t>
      </w:r>
      <w:r w:rsidRPr="00AE7515">
        <w:rPr>
          <w:rStyle w:val="Emphasis"/>
          <w:rFonts w:asciiTheme="majorHAnsi" w:hAnsiTheme="majorHAnsi" w:cstheme="majorHAnsi"/>
        </w:rPr>
        <w:t>politics pervades the reality of the ideal of true cooperation and political unity in space,</w:t>
      </w:r>
      <w:r w:rsidRPr="00AE7515">
        <w:rPr>
          <w:rFonts w:asciiTheme="majorHAnsi" w:hAnsiTheme="majorHAnsi" w:cstheme="majorHAnsi"/>
          <w:u w:val="single"/>
        </w:rPr>
        <w:t xml:space="preserve"> </w:t>
      </w:r>
      <w:r w:rsidRPr="00AE7515">
        <w:rPr>
          <w:rStyle w:val="StyleUnderline"/>
          <w:rFonts w:asciiTheme="majorHAnsi" w:hAnsiTheme="majorHAnsi" w:cstheme="majorHAnsi"/>
        </w:rPr>
        <w:t>which has never been genuine, and in the near term seems unlikely,”</w:t>
      </w:r>
      <w:r w:rsidRPr="00AE7515">
        <w:rPr>
          <w:rFonts w:asciiTheme="majorHAnsi" w:hAnsiTheme="majorHAnsi" w:cstheme="majorHAnsi"/>
        </w:rPr>
        <w:t xml:space="preserve"> argues Everett Dolman.4 The US certainly has taken such concerns to heart. In the decade ending in 2008, for example, the US increased its space budget from $33.7 billion to $43 billion in constant dollars. The entirety of this spending increase went to the Defense Department.</w:t>
      </w:r>
    </w:p>
    <w:p w14:paraId="1D641787" w14:textId="77777777" w:rsidR="001E299C" w:rsidRPr="00AE7515" w:rsidRDefault="001E299C" w:rsidP="001E299C">
      <w:pPr>
        <w:rPr>
          <w:rFonts w:asciiTheme="majorHAnsi" w:hAnsiTheme="majorHAnsi" w:cstheme="majorHAnsi"/>
        </w:rPr>
      </w:pPr>
      <w:r w:rsidRPr="00AE7515">
        <w:rPr>
          <w:rFonts w:asciiTheme="majorHAnsi" w:hAnsiTheme="majorHAnsi" w:cstheme="majorHAnsi"/>
        </w:rPr>
        <w:t>These weapons systems take several forms. Already operational, the US national missile defense system relies upon satellites to track ballistic missile launches and help guide ground-launched kill vehicles. Space-based lasers, like those in development by the US today, remain the only viable method to destroy ballistic missiles in their initial boost phase, when they are easiest to destroy.</w:t>
      </w:r>
    </w:p>
    <w:p w14:paraId="23E7580F" w14:textId="77777777" w:rsidR="001E299C" w:rsidRPr="00AE7515" w:rsidRDefault="001E299C" w:rsidP="001E299C">
      <w:pPr>
        <w:rPr>
          <w:rFonts w:asciiTheme="majorHAnsi" w:hAnsiTheme="majorHAnsi" w:cstheme="majorHAnsi"/>
        </w:rPr>
      </w:pPr>
      <w:r w:rsidRPr="00AE7515">
        <w:rPr>
          <w:rFonts w:asciiTheme="majorHAnsi" w:hAnsiTheme="majorHAnsi" w:cstheme="majorHAnsi"/>
        </w:rPr>
        <w:t xml:space="preserve">American </w:t>
      </w:r>
      <w:r w:rsidRPr="00AE7515">
        <w:rPr>
          <w:rStyle w:val="StyleUnderline"/>
          <w:rFonts w:asciiTheme="majorHAnsi" w:hAnsiTheme="majorHAnsi" w:cstheme="majorHAnsi"/>
        </w:rPr>
        <w:t xml:space="preserve">reliance on space-based intelligence and communication for its startling conventional military advantages has made its </w:t>
      </w:r>
      <w:r w:rsidRPr="00AE7515">
        <w:rPr>
          <w:rStyle w:val="StyleUnderline"/>
          <w:rFonts w:asciiTheme="majorHAnsi" w:hAnsiTheme="majorHAnsi" w:cstheme="majorHAnsi"/>
          <w:highlight w:val="green"/>
        </w:rPr>
        <w:t>satellites a</w:t>
      </w:r>
      <w:r w:rsidRPr="00AE7515">
        <w:rPr>
          <w:rFonts w:asciiTheme="majorHAnsi" w:hAnsiTheme="majorHAnsi" w:cstheme="majorHAnsi"/>
          <w:highlight w:val="green"/>
          <w:u w:val="single"/>
        </w:rPr>
        <w:t xml:space="preserve"> </w:t>
      </w:r>
      <w:r w:rsidRPr="00AE7515">
        <w:rPr>
          <w:rFonts w:asciiTheme="majorHAnsi" w:hAnsiTheme="majorHAnsi" w:cstheme="majorHAnsi"/>
          <w:b/>
          <w:iCs/>
          <w:highlight w:val="green"/>
          <w:u w:val="single"/>
          <w:bdr w:val="single" w:sz="8" w:space="0" w:color="auto"/>
        </w:rPr>
        <w:t>target of potential rivals</w:t>
      </w:r>
      <w:r w:rsidRPr="00AE7515">
        <w:rPr>
          <w:rFonts w:asciiTheme="majorHAnsi" w:hAnsiTheme="majorHAnsi" w:cstheme="majorHAnsi"/>
        </w:rPr>
        <w:t xml:space="preserve">. In 2007, for example, </w:t>
      </w:r>
      <w:r w:rsidRPr="00AE7515">
        <w:rPr>
          <w:rStyle w:val="StyleUnderline"/>
          <w:rFonts w:asciiTheme="majorHAnsi" w:hAnsiTheme="majorHAnsi" w:cstheme="majorHAnsi"/>
        </w:rPr>
        <w:t>China tested a ground-launched missile to destroy a weather satellite in low earth orbit</w:t>
      </w:r>
      <w:r w:rsidRPr="00AE7515">
        <w:rPr>
          <w:rFonts w:asciiTheme="majorHAnsi" w:hAnsiTheme="majorHAnsi" w:cstheme="majorHAnsi"/>
        </w:rPr>
        <w:t xml:space="preserve">—the same region inhabited by commercial satellites. “For countries that can never win a war with the United States by using the methods of tanks and planes, </w:t>
      </w:r>
      <w:r w:rsidRPr="00AE7515">
        <w:rPr>
          <w:rStyle w:val="Emphasis"/>
          <w:rFonts w:asciiTheme="majorHAnsi" w:hAnsiTheme="majorHAnsi" w:cstheme="majorHAnsi"/>
          <w:highlight w:val="green"/>
        </w:rPr>
        <w:t>attacking</w:t>
      </w:r>
      <w:r w:rsidRPr="00AE7515">
        <w:rPr>
          <w:rStyle w:val="Emphasis"/>
          <w:rFonts w:asciiTheme="majorHAnsi" w:hAnsiTheme="majorHAnsi" w:cstheme="majorHAnsi"/>
        </w:rPr>
        <w:t xml:space="preserve"> an American space system </w:t>
      </w:r>
      <w:r w:rsidRPr="00AE7515">
        <w:rPr>
          <w:rStyle w:val="Emphasis"/>
          <w:rFonts w:asciiTheme="majorHAnsi" w:hAnsiTheme="majorHAnsi" w:cstheme="majorHAnsi"/>
          <w:highlight w:val="green"/>
        </w:rPr>
        <w:t>may be</w:t>
      </w:r>
      <w:r w:rsidRPr="00AE7515">
        <w:rPr>
          <w:rStyle w:val="Emphasis"/>
          <w:rFonts w:asciiTheme="majorHAnsi" w:hAnsiTheme="majorHAnsi" w:cstheme="majorHAnsi"/>
        </w:rPr>
        <w:t xml:space="preserve"> an </w:t>
      </w:r>
      <w:r w:rsidRPr="00AE7515">
        <w:rPr>
          <w:rStyle w:val="Emphasis"/>
          <w:rFonts w:asciiTheme="majorHAnsi" w:hAnsiTheme="majorHAnsi" w:cstheme="majorHAnsi"/>
          <w:highlight w:val="green"/>
        </w:rPr>
        <w:t>irresistible</w:t>
      </w:r>
      <w:r w:rsidRPr="00AE7515">
        <w:rPr>
          <w:rStyle w:val="Emphasis"/>
          <w:rFonts w:asciiTheme="majorHAnsi" w:hAnsiTheme="majorHAnsi" w:cstheme="majorHAnsi"/>
        </w:rPr>
        <w:t xml:space="preserve"> and most tempting choice</w:t>
      </w:r>
      <w:r w:rsidRPr="00AE7515">
        <w:rPr>
          <w:rFonts w:asciiTheme="majorHAnsi" w:hAnsiTheme="majorHAnsi" w:cstheme="majorHAnsi"/>
        </w:rPr>
        <w:t>,” Chinese analyst Wang Hucheng has written, in a much-noticed comment.5</w:t>
      </w:r>
    </w:p>
    <w:p w14:paraId="7D29EBE5" w14:textId="77777777" w:rsidR="001E299C" w:rsidRPr="00AE7515" w:rsidRDefault="001E299C" w:rsidP="001E299C">
      <w:pPr>
        <w:rPr>
          <w:rStyle w:val="StyleUnderline"/>
          <w:rFonts w:asciiTheme="majorHAnsi" w:hAnsiTheme="majorHAnsi" w:cstheme="majorHAnsi"/>
        </w:rPr>
      </w:pPr>
      <w:r w:rsidRPr="00AE7515">
        <w:rPr>
          <w:rFonts w:asciiTheme="majorHAnsi" w:hAnsiTheme="majorHAnsi" w:cstheme="majorHAnsi"/>
        </w:rPr>
        <w:t xml:space="preserve">Though the 2007 ASAT (Anti-satellite weapon) test sparked international controversy, China had only followed the footsteps of the superpowers. The United States had carried out a primitive anti-satellite weapon test as early as 1959. During the Eisenhower, Kennedy, and Johnson administrations, the US continued to test anti-ballistic missile systems in an anti-satellite role. The Soviet Union followed suit. The superpowers temporarily dropped these programs with the signing of the Anti-Ballistic Missile Treaty of 1972, only to restart them in the 1990s. As rivals and rogue nations begin to mimic American development of force enhancement and space control abilities, the US will naturally develop anti-satellite weapons to restore its advantage and deter attacks. Such </w:t>
      </w:r>
      <w:r w:rsidRPr="00AE7515">
        <w:rPr>
          <w:rStyle w:val="StyleUnderline"/>
          <w:rFonts w:asciiTheme="majorHAnsi" w:hAnsiTheme="majorHAnsi" w:cstheme="majorHAnsi"/>
          <w:highlight w:val="green"/>
        </w:rPr>
        <w:t>anti-satellite weapons may become</w:t>
      </w:r>
      <w:r w:rsidRPr="00AE7515">
        <w:rPr>
          <w:rStyle w:val="StyleUnderline"/>
          <w:rFonts w:asciiTheme="majorHAnsi" w:hAnsiTheme="majorHAnsi" w:cstheme="majorHAnsi"/>
        </w:rPr>
        <w:t xml:space="preserve"> even more </w:t>
      </w:r>
      <w:r w:rsidRPr="00AE7515">
        <w:rPr>
          <w:rStyle w:val="StyleUnderline"/>
          <w:rFonts w:asciiTheme="majorHAnsi" w:hAnsiTheme="majorHAnsi" w:cstheme="majorHAnsi"/>
          <w:highlight w:val="green"/>
        </w:rPr>
        <w:t>common</w:t>
      </w:r>
      <w:r w:rsidRPr="00AE7515">
        <w:rPr>
          <w:rStyle w:val="StyleUnderline"/>
          <w:rFonts w:asciiTheme="majorHAnsi" w:hAnsiTheme="majorHAnsi" w:cstheme="majorHAnsi"/>
        </w:rPr>
        <w:t xml:space="preserve"> due to the vulnerability of satellites and the spread of ballistic missile technology.</w:t>
      </w:r>
    </w:p>
    <w:p w14:paraId="4C4BB616" w14:textId="77777777" w:rsidR="001E299C" w:rsidRPr="00AE7515" w:rsidRDefault="001E299C" w:rsidP="001E299C">
      <w:pPr>
        <w:rPr>
          <w:rFonts w:asciiTheme="majorHAnsi" w:hAnsiTheme="majorHAnsi" w:cstheme="majorHAnsi"/>
          <w:b/>
          <w:iCs/>
          <w:u w:val="single"/>
          <w:bdr w:val="single" w:sz="8" w:space="0" w:color="auto"/>
        </w:rPr>
      </w:pPr>
      <w:r w:rsidRPr="00AE7515">
        <w:rPr>
          <w:rStyle w:val="StyleUnderline"/>
          <w:rFonts w:asciiTheme="majorHAnsi" w:hAnsiTheme="majorHAnsi" w:cstheme="majorHAnsi"/>
        </w:rPr>
        <w:t>Critics</w:t>
      </w:r>
      <w:r w:rsidRPr="00AE7515">
        <w:rPr>
          <w:rFonts w:asciiTheme="majorHAnsi" w:hAnsiTheme="majorHAnsi" w:cstheme="majorHAnsi"/>
          <w:u w:val="single"/>
        </w:rPr>
        <w:t xml:space="preserve"> </w:t>
      </w:r>
      <w:r w:rsidRPr="00AE7515">
        <w:rPr>
          <w:rStyle w:val="StyleUnderline"/>
          <w:rFonts w:asciiTheme="majorHAnsi" w:hAnsiTheme="majorHAnsi" w:cstheme="majorHAnsi"/>
        </w:rPr>
        <w:t>question whether the benefits of space weapons are worth the possibility of strategic instability.</w:t>
      </w:r>
      <w:r w:rsidRPr="00AE7515">
        <w:rPr>
          <w:rFonts w:asciiTheme="majorHAnsi" w:hAnsiTheme="majorHAnsi" w:cstheme="majorHAnsi"/>
        </w:rPr>
        <w:t xml:space="preserve"> They </w:t>
      </w:r>
      <w:r w:rsidRPr="00AE7515">
        <w:rPr>
          <w:rStyle w:val="StyleUnderline"/>
          <w:rFonts w:asciiTheme="majorHAnsi" w:hAnsiTheme="majorHAnsi" w:cstheme="majorHAnsi"/>
        </w:rPr>
        <w:t xml:space="preserve">argue that only </w:t>
      </w:r>
      <w:r w:rsidRPr="00AE7515">
        <w:rPr>
          <w:rStyle w:val="Emphasis"/>
          <w:rFonts w:asciiTheme="majorHAnsi" w:hAnsiTheme="majorHAnsi" w:cstheme="majorHAnsi"/>
        </w:rPr>
        <w:t>arms control</w:t>
      </w:r>
      <w:r w:rsidRPr="00AE7515">
        <w:rPr>
          <w:rStyle w:val="StyleUnderline"/>
          <w:rFonts w:asciiTheme="majorHAnsi" w:hAnsiTheme="majorHAnsi" w:cstheme="majorHAnsi"/>
        </w:rPr>
        <w:t xml:space="preserve"> </w:t>
      </w:r>
      <w:r w:rsidRPr="00AE7515">
        <w:rPr>
          <w:rFonts w:asciiTheme="majorHAnsi" w:hAnsiTheme="majorHAnsi" w:cstheme="majorHAnsi"/>
        </w:rPr>
        <w:t xml:space="preserve">agreements and international institutions can head off a disastrous military race in space. </w:t>
      </w:r>
      <w:r w:rsidRPr="00AE7515">
        <w:rPr>
          <w:rStyle w:val="StyleUnderline"/>
          <w:rFonts w:asciiTheme="majorHAnsi" w:hAnsiTheme="majorHAnsi" w:cstheme="majorHAnsi"/>
        </w:rPr>
        <w:t>But</w:t>
      </w:r>
      <w:r w:rsidRPr="00AE7515">
        <w:rPr>
          <w:rFonts w:asciiTheme="majorHAnsi" w:hAnsiTheme="majorHAnsi" w:cstheme="majorHAnsi"/>
        </w:rPr>
        <w:t xml:space="preserve"> </w:t>
      </w:r>
      <w:r w:rsidRPr="00AE7515">
        <w:rPr>
          <w:rStyle w:val="Emphasis"/>
          <w:rFonts w:asciiTheme="majorHAnsi" w:hAnsiTheme="majorHAnsi" w:cstheme="majorHAnsi"/>
          <w:highlight w:val="green"/>
        </w:rPr>
        <w:t>space will become an arena for pre-emptive deterrence</w:t>
      </w:r>
      <w:r w:rsidRPr="00AE7515">
        <w:rPr>
          <w:rStyle w:val="Emphasis"/>
          <w:rFonts w:asciiTheme="majorHAnsi" w:hAnsiTheme="majorHAnsi" w:cstheme="majorHAnsi"/>
        </w:rPr>
        <w:t>.</w:t>
      </w:r>
      <w:r w:rsidRPr="00AE7515">
        <w:rPr>
          <w:rFonts w:asciiTheme="majorHAnsi" w:hAnsiTheme="majorHAnsi" w:cstheme="majorHAnsi"/>
        </w:rPr>
        <w:t xml:space="preserve"> </w:t>
      </w:r>
      <w:r w:rsidRPr="00AE7515">
        <w:rPr>
          <w:rStyle w:val="StyleUnderline"/>
          <w:rFonts w:asciiTheme="majorHAnsi" w:hAnsiTheme="majorHAnsi" w:cstheme="majorHAnsi"/>
        </w:rPr>
        <w:t>Every environment—land, air, water, and now space—has become an arena for combat. The US could deter destabilizing space threats from rivals by advancing its defensive capabilities</w:t>
      </w:r>
      <w:r w:rsidRPr="00AE7515">
        <w:rPr>
          <w:rFonts w:asciiTheme="majorHAnsi" w:hAnsiTheme="majorHAnsi" w:cstheme="majorHAnsi"/>
          <w:u w:val="single"/>
        </w:rPr>
        <w:t xml:space="preserve">. </w:t>
      </w:r>
      <w:r w:rsidRPr="00AE7515">
        <w:rPr>
          <w:rStyle w:val="StyleUnderline"/>
          <w:rFonts w:asciiTheme="majorHAnsi" w:hAnsiTheme="majorHAnsi" w:cstheme="majorHAnsi"/>
          <w:highlight w:val="green"/>
        </w:rPr>
        <w:t>Some realist strategists argue</w:t>
      </w:r>
      <w:r w:rsidRPr="00AE7515">
        <w:rPr>
          <w:rStyle w:val="StyleUnderline"/>
          <w:rFonts w:asciiTheme="majorHAnsi" w:hAnsiTheme="majorHAnsi" w:cstheme="majorHAnsi"/>
        </w:rPr>
        <w:t xml:space="preserve"> not just </w:t>
      </w:r>
      <w:r w:rsidRPr="00AE7515">
        <w:rPr>
          <w:rStyle w:val="StyleUnderline"/>
          <w:rFonts w:asciiTheme="majorHAnsi" w:hAnsiTheme="majorHAnsi" w:cstheme="majorHAnsi"/>
          <w:highlight w:val="green"/>
        </w:rPr>
        <w:t xml:space="preserve">in favor of </w:t>
      </w:r>
      <w:r w:rsidRPr="00AE7515">
        <w:rPr>
          <w:rStyle w:val="StyleUnderline"/>
          <w:rFonts w:asciiTheme="majorHAnsi" w:hAnsiTheme="majorHAnsi" w:cstheme="majorHAnsi"/>
        </w:rPr>
        <w:t xml:space="preserve">protecting </w:t>
      </w:r>
      <w:r w:rsidRPr="00AE7515">
        <w:rPr>
          <w:rStyle w:val="StyleUnderline"/>
          <w:rFonts w:asciiTheme="majorHAnsi" w:hAnsiTheme="majorHAnsi" w:cstheme="majorHAnsi"/>
          <w:highlight w:val="green"/>
        </w:rPr>
        <w:t>US</w:t>
      </w:r>
      <w:r w:rsidRPr="00AE7515">
        <w:rPr>
          <w:rFonts w:asciiTheme="majorHAnsi" w:hAnsiTheme="majorHAnsi" w:cstheme="majorHAnsi"/>
          <w:highlight w:val="green"/>
          <w:u w:val="single"/>
        </w:rPr>
        <w:t xml:space="preserve"> space </w:t>
      </w:r>
      <w:proofErr w:type="gramStart"/>
      <w:r w:rsidRPr="00AE7515">
        <w:rPr>
          <w:rFonts w:asciiTheme="majorHAnsi" w:hAnsiTheme="majorHAnsi" w:cstheme="majorHAnsi"/>
          <w:highlight w:val="green"/>
          <w:u w:val="single"/>
        </w:rPr>
        <w:t xml:space="preserve">assets, </w:t>
      </w:r>
      <w:r w:rsidRPr="00AE7515">
        <w:rPr>
          <w:rFonts w:asciiTheme="majorHAnsi" w:hAnsiTheme="majorHAnsi" w:cstheme="majorHAnsi"/>
          <w:u w:val="single"/>
        </w:rPr>
        <w:t>but</w:t>
      </w:r>
      <w:proofErr w:type="gramEnd"/>
      <w:r w:rsidRPr="00AE7515">
        <w:rPr>
          <w:rFonts w:asciiTheme="majorHAnsi" w:hAnsiTheme="majorHAnsi" w:cstheme="majorHAnsi"/>
          <w:u w:val="single"/>
        </w:rPr>
        <w:t xml:space="preserve"> seeking US space supremacy. </w:t>
      </w:r>
      <w:r w:rsidRPr="00AE7515">
        <w:rPr>
          <w:rStyle w:val="StyleUnderline"/>
          <w:rFonts w:asciiTheme="majorHAnsi" w:hAnsiTheme="majorHAnsi" w:cstheme="majorHAnsi"/>
        </w:rPr>
        <w:t>Because great power competition has already spread to space</w:t>
      </w:r>
      <w:r w:rsidRPr="00AE7515">
        <w:rPr>
          <w:rFonts w:asciiTheme="majorHAnsi" w:hAnsiTheme="majorHAnsi" w:cstheme="majorHAnsi"/>
          <w:u w:val="single"/>
        </w:rPr>
        <w:t xml:space="preserve">, </w:t>
      </w:r>
      <w:r w:rsidRPr="00AE7515">
        <w:rPr>
          <w:rStyle w:val="Emphasis"/>
          <w:rFonts w:asciiTheme="majorHAnsi" w:hAnsiTheme="majorHAnsi" w:cstheme="majorHAnsi"/>
          <w:highlight w:val="green"/>
        </w:rPr>
        <w:t xml:space="preserve">the United States should capitalize </w:t>
      </w:r>
      <w:r w:rsidRPr="00AE7515">
        <w:rPr>
          <w:rStyle w:val="Emphasis"/>
          <w:rFonts w:asciiTheme="majorHAnsi" w:hAnsiTheme="majorHAnsi" w:cstheme="majorHAnsi"/>
        </w:rPr>
        <w:t xml:space="preserve">on its early lead </w:t>
      </w:r>
      <w:r w:rsidRPr="00AE7515">
        <w:rPr>
          <w:rStyle w:val="Emphasis"/>
          <w:rFonts w:asciiTheme="majorHAnsi" w:hAnsiTheme="majorHAnsi" w:cstheme="majorHAnsi"/>
          <w:highlight w:val="green"/>
        </w:rPr>
        <w:t>to control the ultimate high ground</w:t>
      </w:r>
      <w:r w:rsidRPr="00AE7515">
        <w:rPr>
          <w:rStyle w:val="Emphasis"/>
          <w:rFonts w:asciiTheme="majorHAnsi" w:hAnsiTheme="majorHAnsi" w:cstheme="majorHAnsi"/>
        </w:rPr>
        <w:t>, that of outer space.</w:t>
      </w:r>
    </w:p>
    <w:p w14:paraId="0F955A9D" w14:textId="77777777" w:rsidR="001E299C" w:rsidRDefault="001E299C" w:rsidP="001E299C">
      <w:pPr>
        <w:rPr>
          <w:rFonts w:asciiTheme="majorHAnsi" w:hAnsiTheme="majorHAnsi" w:cstheme="majorHAnsi"/>
          <w:u w:val="single"/>
        </w:rPr>
      </w:pPr>
      <w:r w:rsidRPr="00AE7515">
        <w:rPr>
          <w:rStyle w:val="StyleUnderline"/>
          <w:rFonts w:asciiTheme="majorHAnsi" w:hAnsiTheme="majorHAnsi" w:cstheme="majorHAnsi"/>
        </w:rPr>
        <w:t>Criticisms of space weapons overlook the place of force in international politics. Advances in space technology can have greater humanitarian outcomes that outweigh concerns with space weapons themselves</w:t>
      </w:r>
      <w:r w:rsidRPr="00AE7515">
        <w:rPr>
          <w:rFonts w:asciiTheme="majorHAnsi" w:hAnsiTheme="majorHAnsi" w:cstheme="majorHAnsi"/>
          <w:u w:val="single"/>
        </w:rPr>
        <w:t>.</w:t>
      </w:r>
      <w:r w:rsidRPr="00AE7515">
        <w:rPr>
          <w:rFonts w:asciiTheme="majorHAnsi" w:hAnsiTheme="majorHAnsi" w:cstheme="majorHAnsi"/>
        </w:rPr>
        <w:t xml:space="preserve"> Rather than increase the likelihood of war, </w:t>
      </w:r>
      <w:r w:rsidRPr="00AE7515">
        <w:rPr>
          <w:rStyle w:val="StyleUnderline"/>
          <w:rFonts w:asciiTheme="majorHAnsi" w:hAnsiTheme="majorHAnsi" w:cstheme="majorHAnsi"/>
        </w:rPr>
        <w:t xml:space="preserve">space-based systems reduce the probability of destructive conflicts and limit both combatant and civilian casualties. Reconnaissance satellites reduce the chances that war will break out due to misunderstanding of a rival’s deployments or misperception of another nation’s intentions. Space-based communications support the location of targets for smart weapons on the battlefield, which lower harm to combatants and civilians. Space-based weapons may bring unparalleled speed and precision to the strategic use of force that could reduce the need for more harmful, less discriminate conventional weapons that spread greater destruction across a broader area. </w:t>
      </w:r>
      <w:r w:rsidRPr="00AE7515">
        <w:rPr>
          <w:rStyle w:val="StyleUnderline"/>
          <w:rFonts w:asciiTheme="majorHAnsi" w:hAnsiTheme="majorHAnsi" w:cstheme="majorHAnsi"/>
          <w:highlight w:val="green"/>
        </w:rPr>
        <w:t>New weapons</w:t>
      </w:r>
      <w:r w:rsidRPr="00AE7515">
        <w:rPr>
          <w:rStyle w:val="StyleUnderline"/>
          <w:rFonts w:asciiTheme="majorHAnsi" w:hAnsiTheme="majorHAnsi" w:cstheme="majorHAnsi"/>
        </w:rPr>
        <w:t xml:space="preserve"> might bring war to a timely conclusion or even </w:t>
      </w:r>
      <w:r w:rsidRPr="00AE7515">
        <w:rPr>
          <w:rStyle w:val="StyleUnderline"/>
          <w:rFonts w:asciiTheme="majorHAnsi" w:hAnsiTheme="majorHAnsi" w:cstheme="majorHAnsi"/>
          <w:highlight w:val="green"/>
        </w:rPr>
        <w:t>help nations</w:t>
      </w:r>
      <w:r w:rsidRPr="00AE7515">
        <w:rPr>
          <w:rFonts w:asciiTheme="majorHAnsi" w:hAnsiTheme="majorHAnsi" w:cstheme="majorHAnsi"/>
          <w:highlight w:val="green"/>
          <w:u w:val="single"/>
        </w:rPr>
        <w:t xml:space="preserve"> </w:t>
      </w:r>
      <w:r w:rsidRPr="00AE7515">
        <w:rPr>
          <w:rFonts w:asciiTheme="majorHAnsi" w:hAnsiTheme="majorHAnsi" w:cstheme="majorHAnsi"/>
          <w:b/>
          <w:highlight w:val="green"/>
          <w:u w:val="single"/>
        </w:rPr>
        <w:t>avoid armed conflict</w:t>
      </w:r>
      <w:r w:rsidRPr="00AE7515">
        <w:rPr>
          <w:rFonts w:asciiTheme="majorHAnsi" w:hAnsiTheme="majorHAnsi" w:cstheme="majorHAnsi"/>
          <w:b/>
          <w:u w:val="single"/>
        </w:rPr>
        <w:t xml:space="preserve"> in the first place</w:t>
      </w:r>
      <w:r w:rsidRPr="00AE7515">
        <w:rPr>
          <w:rFonts w:asciiTheme="majorHAnsi" w:hAnsiTheme="majorHAnsi" w:cstheme="majorHAnsi"/>
          <w:u w:val="single"/>
        </w:rPr>
        <w:t>.</w:t>
      </w:r>
      <w:r w:rsidRPr="00AE7515">
        <w:rPr>
          <w:rFonts w:asciiTheme="majorHAnsi" w:hAnsiTheme="majorHAnsi" w:cstheme="majorHAnsi"/>
        </w:rPr>
        <w:t xml:space="preserve"> We do not argue that one nation’s overwhelming superiority in arms will prevent war from breaking out, though deterrence can have this effect. </w:t>
      </w:r>
      <w:r w:rsidRPr="00AE7515">
        <w:rPr>
          <w:rStyle w:val="StyleUnderline"/>
          <w:rFonts w:asciiTheme="majorHAnsi" w:hAnsiTheme="majorHAnsi" w:cstheme="majorHAnsi"/>
        </w:rPr>
        <w:t xml:space="preserve">At the very least, </w:t>
      </w:r>
      <w:r w:rsidRPr="00AE7515">
        <w:rPr>
          <w:rStyle w:val="StyleUnderline"/>
          <w:rFonts w:asciiTheme="majorHAnsi" w:hAnsiTheme="majorHAnsi" w:cstheme="majorHAnsi"/>
          <w:highlight w:val="green"/>
        </w:rPr>
        <w:t>space weapons</w:t>
      </w:r>
      <w:r w:rsidRPr="00AE7515">
        <w:rPr>
          <w:rStyle w:val="StyleUnderline"/>
          <w:rFonts w:asciiTheme="majorHAnsi" w:hAnsiTheme="majorHAnsi" w:cstheme="majorHAnsi"/>
        </w:rPr>
        <w:t xml:space="preserve">, like other advanced military technologies, could </w:t>
      </w:r>
      <w:r w:rsidRPr="00AE7515">
        <w:rPr>
          <w:rStyle w:val="StyleUnderline"/>
          <w:rFonts w:asciiTheme="majorHAnsi" w:hAnsiTheme="majorHAnsi" w:cstheme="majorHAnsi"/>
          <w:highlight w:val="green"/>
        </w:rPr>
        <w:t>help nations settle</w:t>
      </w:r>
      <w:r w:rsidRPr="00AE7515">
        <w:rPr>
          <w:rStyle w:val="StyleUnderline"/>
          <w:rFonts w:asciiTheme="majorHAnsi" w:hAnsiTheme="majorHAnsi" w:cstheme="majorHAnsi"/>
        </w:rPr>
        <w:t xml:space="preserve"> their </w:t>
      </w:r>
      <w:r w:rsidRPr="00AE7515">
        <w:rPr>
          <w:rStyle w:val="StyleUnderline"/>
          <w:rFonts w:asciiTheme="majorHAnsi" w:hAnsiTheme="majorHAnsi" w:cstheme="majorHAnsi"/>
          <w:highlight w:val="green"/>
        </w:rPr>
        <w:t>disputes</w:t>
      </w:r>
      <w:r w:rsidRPr="00AE7515">
        <w:rPr>
          <w:rStyle w:val="StyleUnderline"/>
          <w:rFonts w:asciiTheme="majorHAnsi" w:hAnsiTheme="majorHAnsi" w:cstheme="majorHAnsi"/>
        </w:rPr>
        <w:t xml:space="preserve"> without resort to wider armed conflict, and hence bolster, </w:t>
      </w:r>
      <w:r w:rsidRPr="00AE7515">
        <w:rPr>
          <w:rStyle w:val="StyleUnderline"/>
          <w:rFonts w:asciiTheme="majorHAnsi" w:hAnsiTheme="majorHAnsi" w:cstheme="majorHAnsi"/>
          <w:highlight w:val="green"/>
        </w:rPr>
        <w:t>rather than undermine</w:t>
      </w:r>
      <w:r w:rsidRPr="00AE7515">
        <w:rPr>
          <w:rStyle w:val="StyleUnderline"/>
          <w:rFonts w:asciiTheme="majorHAnsi" w:hAnsiTheme="majorHAnsi" w:cstheme="majorHAnsi"/>
        </w:rPr>
        <w:t xml:space="preserve">, </w:t>
      </w:r>
      <w:r w:rsidRPr="00AE7515">
        <w:rPr>
          <w:rStyle w:val="StyleUnderline"/>
          <w:rFonts w:asciiTheme="majorHAnsi" w:hAnsiTheme="majorHAnsi" w:cstheme="majorHAnsi"/>
          <w:highlight w:val="green"/>
        </w:rPr>
        <w:t>international</w:t>
      </w:r>
      <w:r w:rsidRPr="00AE7515">
        <w:rPr>
          <w:rStyle w:val="StyleUnderline"/>
          <w:rFonts w:asciiTheme="majorHAnsi" w:hAnsiTheme="majorHAnsi" w:cstheme="majorHAnsi"/>
        </w:rPr>
        <w:t xml:space="preserve"> </w:t>
      </w:r>
      <w:r w:rsidRPr="00AE7515">
        <w:rPr>
          <w:rStyle w:val="StyleUnderline"/>
          <w:rFonts w:asciiTheme="majorHAnsi" w:hAnsiTheme="majorHAnsi" w:cstheme="majorHAnsi"/>
          <w:highlight w:val="green"/>
        </w:rPr>
        <w:t>security</w:t>
      </w:r>
      <w:r w:rsidRPr="00AE7515">
        <w:rPr>
          <w:rFonts w:asciiTheme="majorHAnsi" w:hAnsiTheme="majorHAnsi" w:cstheme="majorHAnsi"/>
          <w:highlight w:val="green"/>
          <w:u w:val="single"/>
        </w:rPr>
        <w:t>.</w:t>
      </w:r>
    </w:p>
    <w:p w14:paraId="6FC1ECBC" w14:textId="77777777" w:rsidR="001E299C" w:rsidRDefault="001E299C" w:rsidP="001E299C">
      <w:pPr>
        <w:pStyle w:val="Heading4"/>
      </w:pPr>
      <w:r>
        <w:t>Primacy and allied commitments solve arms races and great power war – unipolarity is sustainable, and prevents power vacuums and global escalation</w:t>
      </w:r>
    </w:p>
    <w:p w14:paraId="7DA3CEDF" w14:textId="77777777" w:rsidR="001E299C" w:rsidRDefault="001E299C" w:rsidP="001E299C">
      <w:r>
        <w:rPr>
          <w:rStyle w:val="StyleUnderline"/>
          <w:szCs w:val="26"/>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1044347B" w14:textId="77777777" w:rsidR="001E299C" w:rsidRDefault="001E299C" w:rsidP="001E299C">
      <w:r>
        <w:rPr>
          <w:rStyle w:val="StyleUnderline"/>
        </w:rPr>
        <w:t xml:space="preserve">Since World War II, the United States has had a military </w:t>
      </w:r>
      <w:r>
        <w:rPr>
          <w:rStyle w:val="Emphasis"/>
        </w:rPr>
        <w:t>second to none</w:t>
      </w:r>
      <w:r>
        <w:t xml:space="preserve">. Since the Cold War, </w:t>
      </w:r>
      <w:r w:rsidRPr="00DF7048">
        <w:rPr>
          <w:rStyle w:val="StyleUnderline"/>
          <w:highlight w:val="green"/>
        </w:rPr>
        <w:t xml:space="preserve">America has </w:t>
      </w:r>
      <w:r w:rsidRPr="00DF7048">
        <w:rPr>
          <w:rStyle w:val="Emphasis"/>
          <w:highlight w:val="green"/>
        </w:rPr>
        <w:t>committed</w:t>
      </w:r>
      <w:r w:rsidRPr="00DF7048">
        <w:rPr>
          <w:rStyle w:val="StyleUnderline"/>
          <w:highlight w:val="green"/>
        </w:rPr>
        <w:t xml:space="preserve"> to</w:t>
      </w:r>
      <w:r>
        <w:rPr>
          <w:rStyle w:val="StyleUnderline"/>
        </w:rPr>
        <w:t xml:space="preserve"> having</w:t>
      </w:r>
      <w:r>
        <w:t xml:space="preserve"> </w:t>
      </w:r>
      <w:r w:rsidRPr="00DF7048">
        <w:rPr>
          <w:rStyle w:val="Emphasis"/>
          <w:highlight w:val="green"/>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239E02B7" w14:textId="77777777" w:rsidR="001E299C" w:rsidRDefault="001E299C" w:rsidP="001E299C">
      <w:pPr>
        <w:rPr>
          <w:rStyle w:val="Emphasis"/>
        </w:rPr>
      </w:pPr>
      <w:r w:rsidRPr="00DF7048">
        <w:rPr>
          <w:rStyle w:val="StyleUnderline"/>
          <w:highlight w:val="green"/>
        </w:rPr>
        <w:t>From the early</w:t>
      </w:r>
      <w:r>
        <w:rPr>
          <w:rStyle w:val="StyleUnderline"/>
        </w:rPr>
        <w:t xml:space="preserve"> 19</w:t>
      </w:r>
      <w:r w:rsidRPr="00DF7048">
        <w:rPr>
          <w:rStyle w:val="StyleUnderline"/>
          <w:highlight w:val="green"/>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DF7048">
        <w:rPr>
          <w:rStyle w:val="StyleUnderline"/>
          <w:highlight w:val="green"/>
        </w:rPr>
        <w:t>primacy was</w:t>
      </w:r>
      <w:r>
        <w:rPr>
          <w:rStyle w:val="StyleUnderline"/>
        </w:rPr>
        <w:t xml:space="preserve"> also </w:t>
      </w:r>
      <w:r w:rsidRPr="00DF7048">
        <w:rPr>
          <w:rStyle w:val="StyleUnderline"/>
          <w:highlight w:val="green"/>
        </w:rPr>
        <w:t xml:space="preserve">unrivaled in key overseas </w:t>
      </w:r>
      <w:r w:rsidRPr="00DF7048">
        <w:rPr>
          <w:rStyle w:val="Emphasis"/>
          <w:highlight w:val="green"/>
        </w:rPr>
        <w:t>strategic regions</w:t>
      </w:r>
      <w:r>
        <w:t>—</w:t>
      </w:r>
      <w:r w:rsidRPr="00DF7048">
        <w:rPr>
          <w:rStyle w:val="Emphasis"/>
          <w:highlight w:val="green"/>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7FDAEA83" w14:textId="77777777" w:rsidR="001E299C" w:rsidRDefault="001E299C" w:rsidP="001E299C">
      <w:r>
        <w:t xml:space="preserve">This </w:t>
      </w:r>
      <w:r>
        <w:rPr>
          <w:rStyle w:val="Emphasis"/>
        </w:rPr>
        <w:t xml:space="preserve">military </w:t>
      </w:r>
      <w:r w:rsidRPr="00DF7048">
        <w:rPr>
          <w:rStyle w:val="Emphasis"/>
          <w:highlight w:val="green"/>
        </w:rPr>
        <w:t>dominance</w:t>
      </w:r>
      <w:r w:rsidRPr="00DF7048">
        <w:rPr>
          <w:highlight w:val="green"/>
        </w:rPr>
        <w:t xml:space="preserve"> </w:t>
      </w:r>
      <w:r w:rsidRPr="00DF7048">
        <w:rPr>
          <w:rStyle w:val="StyleUnderline"/>
          <w:highlight w:val="green"/>
        </w:rPr>
        <w:t>has constituted the</w:t>
      </w:r>
      <w:r w:rsidRPr="00DF7048">
        <w:rPr>
          <w:highlight w:val="green"/>
        </w:rPr>
        <w:t xml:space="preserve"> </w:t>
      </w:r>
      <w:r w:rsidRPr="00DF7048">
        <w:rPr>
          <w:rStyle w:val="Emphasis"/>
          <w:highlight w:val="green"/>
        </w:rPr>
        <w:t xml:space="preserve">hard-power backbone </w:t>
      </w:r>
      <w:r w:rsidRPr="00DF7048">
        <w:rPr>
          <w:rStyle w:val="StyleUnderline"/>
          <w:highlight w:val="green"/>
        </w:rPr>
        <w:t>of an ambitious global strategy</w:t>
      </w:r>
      <w:r>
        <w:rPr>
          <w:rStyle w:val="StyleUnderline"/>
        </w:rPr>
        <w:t xml:space="preserve">. </w:t>
      </w:r>
      <w:r>
        <w:t>After the Cold War, U.S.</w:t>
      </w:r>
      <w:r>
        <w:rPr>
          <w:rStyle w:val="StyleUnderline"/>
        </w:rPr>
        <w:t xml:space="preserve"> policymakers committed to </w:t>
      </w:r>
      <w:r w:rsidRPr="00DF7048">
        <w:rPr>
          <w:rStyle w:val="StyleUnderline"/>
          <w:highlight w:val="green"/>
        </w:rPr>
        <w:t>averting a return to</w:t>
      </w:r>
      <w:r>
        <w:rPr>
          <w:rStyle w:val="StyleUnderline"/>
        </w:rPr>
        <w:t xml:space="preserve"> the </w:t>
      </w:r>
      <w:r w:rsidRPr="00DF7048">
        <w:rPr>
          <w:rStyle w:val="Emphasis"/>
          <w:highlight w:val="green"/>
        </w:rPr>
        <w:t>unstable multipolarity</w:t>
      </w:r>
      <w:r w:rsidRPr="00DF7048">
        <w:rPr>
          <w:rStyle w:val="StyleUnderline"/>
          <w:highlight w:val="green"/>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DF7048">
        <w:rPr>
          <w:rStyle w:val="StyleUnderline"/>
          <w:highlight w:val="green"/>
        </w:rPr>
        <w:t xml:space="preserve">advancing </w:t>
      </w:r>
      <w:r w:rsidRPr="00DF7048">
        <w:rPr>
          <w:rStyle w:val="Emphasis"/>
          <w:highlight w:val="green"/>
        </w:rPr>
        <w:t>liberal political values</w:t>
      </w:r>
      <w:r w:rsidRPr="00DF7048">
        <w:rPr>
          <w:rStyle w:val="StyleUnderline"/>
          <w:highlight w:val="green"/>
        </w:rPr>
        <w:t xml:space="preserve"> and an open</w:t>
      </w:r>
      <w:r>
        <w:rPr>
          <w:rStyle w:val="StyleUnderline"/>
        </w:rPr>
        <w:t xml:space="preserve"> international </w:t>
      </w:r>
      <w:r w:rsidRPr="00DF7048">
        <w:rPr>
          <w:rStyle w:val="Emphasis"/>
          <w:highlight w:val="green"/>
        </w:rPr>
        <w:t>economy</w:t>
      </w:r>
      <w:r w:rsidRPr="00DF7048">
        <w:rPr>
          <w:rStyle w:val="StyleUnderline"/>
          <w:highlight w:val="green"/>
        </w:rPr>
        <w:t>,</w:t>
      </w:r>
      <w:r>
        <w:rPr>
          <w:rStyle w:val="StyleUnderline"/>
        </w:rPr>
        <w:t xml:space="preserve"> and to </w:t>
      </w:r>
      <w:r w:rsidRPr="00DF7048">
        <w:rPr>
          <w:rStyle w:val="Emphasis"/>
          <w:highlight w:val="green"/>
        </w:rPr>
        <w:t>suppressing</w:t>
      </w:r>
      <w:r>
        <w:rPr>
          <w:rStyle w:val="StyleUnderline"/>
        </w:rPr>
        <w:t xml:space="preserve"> international scourges such as </w:t>
      </w:r>
      <w:r w:rsidRPr="00DF7048">
        <w:rPr>
          <w:rStyle w:val="Emphasis"/>
          <w:highlight w:val="green"/>
        </w:rPr>
        <w:t>rogue states</w:t>
      </w:r>
      <w:r w:rsidRPr="00DF7048">
        <w:rPr>
          <w:rStyle w:val="StyleUnderline"/>
          <w:highlight w:val="green"/>
        </w:rPr>
        <w:t xml:space="preserve">, </w:t>
      </w:r>
      <w:r w:rsidRPr="00DF7048">
        <w:rPr>
          <w:rStyle w:val="Emphasis"/>
          <w:highlight w:val="green"/>
        </w:rPr>
        <w:t>nuclear proliferation</w:t>
      </w:r>
      <w:r w:rsidRPr="00DF7048">
        <w:rPr>
          <w:rStyle w:val="StyleUnderline"/>
          <w:highlight w:val="green"/>
        </w:rPr>
        <w:t>, and</w:t>
      </w:r>
      <w:r>
        <w:rPr>
          <w:rStyle w:val="StyleUnderline"/>
        </w:rPr>
        <w:t xml:space="preserve"> catastrophic </w:t>
      </w:r>
      <w:r w:rsidRPr="00DF7048">
        <w:rPr>
          <w:rStyle w:val="Emphasis"/>
          <w:highlight w:val="green"/>
        </w:rPr>
        <w:t>terrorism</w:t>
      </w:r>
      <w:r>
        <w:rPr>
          <w:rStyle w:val="StyleUnderline"/>
        </w:rPr>
        <w:t xml:space="preserve">. </w:t>
      </w:r>
      <w:r>
        <w:t xml:space="preserve">And because they recognized that military force remained the ultima ratio </w:t>
      </w:r>
      <w:proofErr w:type="spellStart"/>
      <w:r>
        <w:t>regum</w:t>
      </w:r>
      <w:proofErr w:type="spellEnd"/>
      <w:r>
        <w:t xml:space="preserve">,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0C63A119" w14:textId="77777777" w:rsidR="001E299C" w:rsidRDefault="001E299C" w:rsidP="001E299C">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DF7048">
        <w:rPr>
          <w:rStyle w:val="StyleUnderline"/>
          <w:highlight w:val="green"/>
        </w:rPr>
        <w:t xml:space="preserve">prevailing global </w:t>
      </w:r>
      <w:r w:rsidRPr="00DF7048">
        <w:rPr>
          <w:rStyle w:val="Emphasis"/>
          <w:highlight w:val="green"/>
        </w:rPr>
        <w:t>norms</w:t>
      </w:r>
      <w:r>
        <w:rPr>
          <w:rStyle w:val="StyleUnderline"/>
        </w:rPr>
        <w:t xml:space="preserve"> generally </w:t>
      </w:r>
      <w:r w:rsidRPr="00DF7048">
        <w:rPr>
          <w:rStyle w:val="StyleUnderline"/>
          <w:highlight w:val="green"/>
        </w:rPr>
        <w:t xml:space="preserve">reflect </w:t>
      </w:r>
      <w:r w:rsidRPr="00DF7048">
        <w:rPr>
          <w:rStyle w:val="Emphasis"/>
          <w:highlight w:val="green"/>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DF7048">
        <w:rPr>
          <w:rStyle w:val="StyleUnderline"/>
          <w:highlight w:val="green"/>
        </w:rPr>
        <w:t>the international order</w:t>
      </w:r>
      <w:r>
        <w:rPr>
          <w:rStyle w:val="StyleUnderline"/>
        </w:rPr>
        <w:t xml:space="preserve"> </w:t>
      </w:r>
      <w:r w:rsidRPr="00DF7048">
        <w:rPr>
          <w:rStyle w:val="StyleUnderline"/>
          <w:highlight w:val="green"/>
        </w:rPr>
        <w:t>required “</w:t>
      </w:r>
      <w:r w:rsidRPr="00DF7048">
        <w:rPr>
          <w:rStyle w:val="Emphasis"/>
          <w:highlight w:val="green"/>
        </w:rPr>
        <w:t>strengths beyond challenge</w:t>
      </w:r>
      <w:r>
        <w:rPr>
          <w:rStyle w:val="StyleUnderline"/>
        </w:rPr>
        <w:t>,” but it was not at all inaccurate.</w:t>
      </w:r>
    </w:p>
    <w:p w14:paraId="6527F926" w14:textId="77777777" w:rsidR="001E299C" w:rsidRDefault="001E299C" w:rsidP="001E299C">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498E0211" w14:textId="77777777" w:rsidR="001E299C" w:rsidRDefault="001E299C" w:rsidP="001E299C">
      <w:pPr>
        <w:rPr>
          <w:rStyle w:val="StyleUnderline"/>
        </w:rPr>
      </w:pPr>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DF7048">
        <w:rPr>
          <w:rStyle w:val="StyleUnderline"/>
          <w:highlight w:val="green"/>
        </w:rPr>
        <w:t>if Washington cut back too far</w:t>
      </w:r>
      <w:r>
        <w:rPr>
          <w:rStyle w:val="StyleUnderline"/>
        </w:rPr>
        <w:t>, its primacy would erode to a point where it ceased to deliver its geopolitical benefits</w:t>
      </w:r>
      <w:r>
        <w:t xml:space="preserve">. </w:t>
      </w:r>
      <w:r w:rsidRPr="00DF7048">
        <w:rPr>
          <w:rStyle w:val="Emphasis"/>
          <w:highlight w:val="green"/>
        </w:rPr>
        <w:t>Alliances</w:t>
      </w:r>
      <w:r>
        <w:t xml:space="preserve"> </w:t>
      </w:r>
      <w:r>
        <w:rPr>
          <w:rStyle w:val="StyleUnderline"/>
        </w:rPr>
        <w:t>would</w:t>
      </w:r>
      <w:r>
        <w:t xml:space="preserve"> </w:t>
      </w:r>
      <w:r w:rsidRPr="00DF7048">
        <w:rPr>
          <w:rStyle w:val="Emphasis"/>
          <w:highlight w:val="green"/>
        </w:rPr>
        <w:t>lose credibility</w:t>
      </w:r>
      <w:r>
        <w:t xml:space="preserve">; </w:t>
      </w:r>
      <w:r>
        <w:rPr>
          <w:rStyle w:val="StyleUnderline"/>
        </w:rPr>
        <w:t>the</w:t>
      </w:r>
      <w:r>
        <w:t xml:space="preserve"> </w:t>
      </w:r>
      <w:r w:rsidRPr="00DF7048">
        <w:rPr>
          <w:rStyle w:val="StyleUnderline"/>
          <w:highlight w:val="green"/>
        </w:rPr>
        <w:t>stability</w:t>
      </w:r>
      <w:r>
        <w:rPr>
          <w:rStyle w:val="StyleUnderline"/>
        </w:rPr>
        <w:t xml:space="preserve"> of key </w:t>
      </w:r>
      <w:r>
        <w:rPr>
          <w:rStyle w:val="Emphasis"/>
        </w:rPr>
        <w:t>regions</w:t>
      </w:r>
      <w:r>
        <w:rPr>
          <w:rStyle w:val="StyleUnderline"/>
        </w:rPr>
        <w:t xml:space="preserve"> </w:t>
      </w:r>
      <w:r w:rsidRPr="00DF7048">
        <w:rPr>
          <w:rStyle w:val="StyleUnderline"/>
          <w:highlight w:val="green"/>
        </w:rPr>
        <w:t>would</w:t>
      </w:r>
      <w:r>
        <w:rPr>
          <w:rStyle w:val="StyleUnderline"/>
        </w:rPr>
        <w:t xml:space="preserve"> be </w:t>
      </w:r>
      <w:r w:rsidRPr="00DF7048">
        <w:rPr>
          <w:rStyle w:val="Emphasis"/>
          <w:highlight w:val="green"/>
        </w:rPr>
        <w:t>erode</w:t>
      </w:r>
      <w:r>
        <w:rPr>
          <w:rStyle w:val="Emphasis"/>
        </w:rPr>
        <w:t>d</w:t>
      </w:r>
      <w:r>
        <w:t xml:space="preserve">; </w:t>
      </w:r>
      <w:r>
        <w:rPr>
          <w:rStyle w:val="Emphasis"/>
        </w:rPr>
        <w:t>rivals would be emboldened</w:t>
      </w:r>
      <w:r>
        <w:t xml:space="preserve">; </w:t>
      </w:r>
      <w:r>
        <w:rPr>
          <w:rStyle w:val="Emphasis"/>
        </w:rPr>
        <w:t xml:space="preserve">international </w:t>
      </w:r>
      <w:r w:rsidRPr="00DF7048">
        <w:rPr>
          <w:rStyle w:val="Emphasis"/>
          <w:highlight w:val="green"/>
        </w:rPr>
        <w:t>crises would go unaddressed</w:t>
      </w:r>
      <w:r>
        <w:t xml:space="preserve">. American </w:t>
      </w:r>
      <w:r w:rsidRPr="00DF7048">
        <w:rPr>
          <w:rStyle w:val="StyleUnderline"/>
          <w:highlight w:val="green"/>
        </w:rPr>
        <w:t>primacy was</w:t>
      </w:r>
      <w:r>
        <w:rPr>
          <w:rStyle w:val="StyleUnderline"/>
        </w:rPr>
        <w:t xml:space="preserve"> thus like </w:t>
      </w:r>
      <w:r w:rsidRPr="00DF7048">
        <w:rPr>
          <w:rStyle w:val="StyleUnderline"/>
          <w:highlight w:val="green"/>
        </w:rPr>
        <w:t xml:space="preserve">a </w:t>
      </w:r>
      <w:r w:rsidRPr="00DF7048">
        <w:rPr>
          <w:rStyle w:val="Emphasis"/>
          <w:highlight w:val="green"/>
        </w:rPr>
        <w:t>reasonably priced insurance policy</w:t>
      </w:r>
      <w: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67F22927" w14:textId="77777777" w:rsidR="001E299C" w:rsidRDefault="001E299C" w:rsidP="001E299C">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5021BB59" w14:textId="77777777" w:rsidR="001E299C" w:rsidRDefault="001E299C" w:rsidP="001E299C">
      <w:pPr>
        <w:rPr>
          <w:rStyle w:val="Emphasis"/>
        </w:rPr>
      </w:pPr>
      <w:r>
        <w:t xml:space="preserve">First, </w:t>
      </w:r>
      <w:r w:rsidRPr="00DF7048">
        <w:rPr>
          <w:rStyle w:val="Emphasis"/>
          <w:highlight w:val="green"/>
        </w:rPr>
        <w:t>great-power</w:t>
      </w:r>
      <w:r>
        <w:rPr>
          <w:rStyle w:val="Emphasis"/>
        </w:rPr>
        <w:t xml:space="preserve"> military </w:t>
      </w:r>
      <w:r w:rsidRPr="00DF7048">
        <w:rPr>
          <w:rStyle w:val="Emphasis"/>
          <w:highlight w:val="green"/>
        </w:rPr>
        <w:t>competition is back</w:t>
      </w:r>
      <w:r>
        <w:t xml:space="preserve">. </w:t>
      </w:r>
      <w:r>
        <w:rPr>
          <w:rStyle w:val="StyleUnderline"/>
        </w:rPr>
        <w:t>The world’s two leading authoritarian powers</w:t>
      </w:r>
      <w:r>
        <w:t>—</w:t>
      </w:r>
      <w:r w:rsidRPr="00DF7048">
        <w:rPr>
          <w:rStyle w:val="Emphasis"/>
          <w:highlight w:val="green"/>
        </w:rPr>
        <w:t>China</w:t>
      </w:r>
      <w:r w:rsidRPr="00DF7048">
        <w:rPr>
          <w:highlight w:val="green"/>
        </w:rPr>
        <w:t xml:space="preserve"> </w:t>
      </w:r>
      <w:r w:rsidRPr="00DF7048">
        <w:rPr>
          <w:rStyle w:val="StyleUnderline"/>
          <w:highlight w:val="green"/>
        </w:rPr>
        <w:t>and</w:t>
      </w:r>
      <w:r w:rsidRPr="00DF7048">
        <w:rPr>
          <w:highlight w:val="green"/>
        </w:rPr>
        <w:t xml:space="preserve"> </w:t>
      </w:r>
      <w:r w:rsidRPr="00DF7048">
        <w:rPr>
          <w:rStyle w:val="Emphasis"/>
          <w:highlight w:val="green"/>
        </w:rPr>
        <w:t>Russia</w:t>
      </w:r>
      <w:r>
        <w:t>—</w:t>
      </w:r>
      <w:r w:rsidRPr="00DF7048">
        <w:rPr>
          <w:rStyle w:val="StyleUnderline"/>
          <w:highlight w:val="green"/>
        </w:rPr>
        <w:t xml:space="preserve">are seeking </w:t>
      </w:r>
      <w:r w:rsidRPr="00DF7048">
        <w:rPr>
          <w:rStyle w:val="Emphasis"/>
          <w:highlight w:val="green"/>
        </w:rPr>
        <w:t>regional hegemony</w:t>
      </w:r>
      <w:r>
        <w:t xml:space="preserve">, </w:t>
      </w:r>
      <w:r w:rsidRPr="00DF7048">
        <w:rPr>
          <w:rStyle w:val="StyleUnderline"/>
          <w:highlight w:val="green"/>
        </w:rPr>
        <w:t>contesting</w:t>
      </w:r>
      <w:r>
        <w:rPr>
          <w:rStyle w:val="StyleUnderline"/>
        </w:rPr>
        <w:t xml:space="preserve"> global norms such as nonaggression and </w:t>
      </w:r>
      <w:r w:rsidRPr="00DF7048">
        <w:rPr>
          <w:rStyle w:val="StyleUnderline"/>
          <w:highlight w:val="green"/>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DF7048">
        <w:rPr>
          <w:rStyle w:val="StyleUnderline"/>
          <w:highlight w:val="green"/>
        </w:rPr>
        <w:t xml:space="preserve">a major military </w:t>
      </w:r>
      <w:r w:rsidRPr="00DF7048">
        <w:rPr>
          <w:rStyle w:val="Emphasis"/>
          <w:highlight w:val="green"/>
        </w:rPr>
        <w:t>modernization</w:t>
      </w:r>
      <w:r w:rsidRPr="00DF7048">
        <w:rPr>
          <w:rStyle w:val="StyleUnderline"/>
          <w:highlight w:val="green"/>
        </w:rPr>
        <w:t xml:space="preserve"> emphasizing </w:t>
      </w:r>
      <w:r w:rsidRPr="00DF7048">
        <w:rPr>
          <w:rStyle w:val="Emphasis"/>
          <w:highlight w:val="green"/>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w:t>
      </w:r>
      <w:proofErr w:type="spellStart"/>
      <w:r>
        <w:rPr>
          <w:rStyle w:val="StyleUnderline"/>
        </w:rPr>
        <w:t>antiaccess</w:t>
      </w:r>
      <w:proofErr w:type="spellEnd"/>
      <w:r>
        <w:rPr>
          <w:rStyle w:val="StyleUnderline"/>
        </w:rPr>
        <w:t>/area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391D1AAD" w14:textId="77777777" w:rsidR="001E299C" w:rsidRPr="00314A8E" w:rsidRDefault="001E299C" w:rsidP="001E299C">
      <w:pPr>
        <w:pStyle w:val="Heading4"/>
        <w:rPr>
          <w:rFonts w:cs="Calibri"/>
        </w:rPr>
      </w:pPr>
      <w:r w:rsidRPr="00314A8E">
        <w:rPr>
          <w:rFonts w:cs="Calibri"/>
        </w:rPr>
        <w:t xml:space="preserve">Pursuit inevitable---decline causes </w:t>
      </w:r>
      <w:r w:rsidRPr="00314A8E">
        <w:rPr>
          <w:rFonts w:cs="Calibri"/>
          <w:u w:val="single"/>
        </w:rPr>
        <w:t>global war</w:t>
      </w:r>
    </w:p>
    <w:p w14:paraId="2C95346B" w14:textId="77777777" w:rsidR="001E299C" w:rsidRPr="00314A8E" w:rsidRDefault="001E299C" w:rsidP="001E299C">
      <w:r w:rsidRPr="00314A8E">
        <w:rPr>
          <w:rStyle w:val="Style13ptBold"/>
        </w:rPr>
        <w:t xml:space="preserve">Beckley 15 </w:t>
      </w:r>
      <w:r w:rsidRPr="00314A8E">
        <w:t xml:space="preserve">(Michael Beckley is a research fellow in the International Security Program at Harvard Kennedy School’s </w:t>
      </w:r>
      <w:proofErr w:type="spellStart"/>
      <w:r w:rsidRPr="00314A8E">
        <w:t>Belfer</w:t>
      </w:r>
      <w:proofErr w:type="spellEnd"/>
      <w:r w:rsidRPr="00314A8E">
        <w:t xml:space="preserve"> Center for Science and International Affairs., “The Myth of Entangling Alliances Michael Beckley Reassessing the Security Risks of U.S. Defense Pacts”, </w:t>
      </w:r>
      <w:hyperlink r:id="rId19" w:history="1">
        <w:r w:rsidRPr="00314A8E">
          <w:rPr>
            <w:rStyle w:val="Hyperlink"/>
          </w:rPr>
          <w:t>http://live.belfercenter.org/files/IS3904_pp007-048.pdf</w:t>
        </w:r>
      </w:hyperlink>
      <w:r w:rsidRPr="00314A8E">
        <w:t>)</w:t>
      </w:r>
    </w:p>
    <w:p w14:paraId="7308B0FA" w14:textId="77777777" w:rsidR="001E299C" w:rsidRPr="00314A8E" w:rsidRDefault="001E299C" w:rsidP="001E299C">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2F7A6B4B" w14:textId="77777777" w:rsidR="001E299C" w:rsidRPr="00CB1D8C" w:rsidRDefault="001E299C" w:rsidP="001E299C">
      <w:pPr>
        <w:rPr>
          <w:sz w:val="26"/>
          <w:u w:val="singl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0672FB7C" w14:textId="77777777" w:rsidR="001E299C" w:rsidRPr="00F27FA2" w:rsidRDefault="001E299C" w:rsidP="001E299C">
      <w:pPr>
        <w:pStyle w:val="Heading4"/>
      </w:pPr>
      <w:r>
        <w:t xml:space="preserve">For them to win an impact turn, they need to defend and robustly define their alternative to US primacy </w:t>
      </w:r>
    </w:p>
    <w:p w14:paraId="0426725B" w14:textId="77777777" w:rsidR="001E299C" w:rsidRDefault="001E299C" w:rsidP="001E299C">
      <w:r>
        <w:rPr>
          <w:rStyle w:val="Style13ptBold"/>
        </w:rPr>
        <w:t xml:space="preserve">Kagan ’18 </w:t>
      </w:r>
      <w:r w:rsidRPr="005D2704">
        <w:t xml:space="preserve">- </w:t>
      </w:r>
      <w:r>
        <w:t xml:space="preserve">Stephen &amp; Barbara Friedman Senior Fellow with the Project on International Order and Strategy in the Foreign Policy program at Brookings. Robert Kagan, “The World America Made—and Trump Wants to Unmake,” POLITICO Magazine, September 28, 2018, </w:t>
      </w:r>
      <w:hyperlink r:id="rId20" w:history="1">
        <w:r>
          <w:rPr>
            <w:rStyle w:val="Hyperlink"/>
          </w:rPr>
          <w:t>https://politi.co/2zB3qCg</w:t>
        </w:r>
      </w:hyperlink>
      <w:r>
        <w:t>.</w:t>
      </w:r>
    </w:p>
    <w:p w14:paraId="51FDCA46" w14:textId="77777777" w:rsidR="001E299C" w:rsidRPr="00F27FA2" w:rsidRDefault="001E299C" w:rsidP="001E299C">
      <w:pPr>
        <w:rPr>
          <w:rStyle w:val="StyleUnderline"/>
        </w:rPr>
      </w:pPr>
      <w:r w:rsidRPr="00F27FA2">
        <w:t xml:space="preserve">So, </w:t>
      </w:r>
      <w:r w:rsidRPr="004D6606">
        <w:rPr>
          <w:rStyle w:val="StyleUnderline"/>
          <w:highlight w:val="green"/>
        </w:rPr>
        <w:t>yes, the liberal order has been flawed</w:t>
      </w:r>
      <w:r w:rsidRPr="00F27FA2">
        <w:rPr>
          <w:rStyle w:val="StyleUnderline"/>
        </w:rPr>
        <w:t>, with its share of failure and hypocrisy</w:t>
      </w:r>
      <w:r w:rsidRPr="00F27FA2">
        <w:t xml:space="preserve">. Liberal goals have sometimes been pursued by illiberal means. Power, coercion and violence have played a big part. The order has been the product of American hegemony and it has also served to reinforce that hegemony. But </w:t>
      </w:r>
      <w:r w:rsidRPr="004D6606">
        <w:rPr>
          <w:rStyle w:val="Emphasis"/>
          <w:highlight w:val="green"/>
        </w:rPr>
        <w:t>to note</w:t>
      </w:r>
      <w:r w:rsidRPr="00F27FA2">
        <w:rPr>
          <w:rStyle w:val="Emphasis"/>
        </w:rPr>
        <w:t xml:space="preserve"> these </w:t>
      </w:r>
      <w:r w:rsidRPr="004D6606">
        <w:rPr>
          <w:rStyle w:val="Emphasis"/>
          <w:highlight w:val="green"/>
        </w:rPr>
        <w:t>facts is hardly to condemn the order</w:t>
      </w:r>
      <w:r w:rsidRPr="004D6606">
        <w:rPr>
          <w:highlight w:val="green"/>
        </w:rPr>
        <w:t xml:space="preserve">. </w:t>
      </w:r>
      <w:r w:rsidRPr="00D6505E">
        <w:rPr>
          <w:rStyle w:val="Emphasis"/>
        </w:rPr>
        <w:t xml:space="preserve">No order </w:t>
      </w:r>
      <w:r w:rsidRPr="00D6505E">
        <w:t xml:space="preserve">of any kind </w:t>
      </w:r>
      <w:r w:rsidRPr="00D6505E">
        <w:rPr>
          <w:rStyle w:val="Emphasis"/>
        </w:rPr>
        <w:t>can exist without some element of hegemony.</w:t>
      </w:r>
      <w:r w:rsidRPr="00D6505E">
        <w:t xml:space="preserve"> The Roman order was based on the hegemony of Rome; the British order of the 18th and 19th centuries was based on the hegemony of the Royal</w:t>
      </w:r>
      <w:r w:rsidRPr="00F27FA2">
        <w:t xml:space="preserve"> Navy; such order as existed briefly in Europe after the defeat of Napoleon—the so-called Concert of Europe—rested on the collective hegemony of the four victorious great powers. </w:t>
      </w:r>
      <w:r w:rsidRPr="00F27FA2">
        <w:rPr>
          <w:rStyle w:val="Emphasis"/>
        </w:rPr>
        <w:t xml:space="preserve">The idea of </w:t>
      </w:r>
      <w:r w:rsidRPr="004D6606">
        <w:rPr>
          <w:rStyle w:val="Emphasis"/>
          <w:highlight w:val="green"/>
        </w:rPr>
        <w:t>a peaceful, stable multipolar world</w:t>
      </w:r>
      <w:r w:rsidRPr="00F27FA2">
        <w:rPr>
          <w:rStyle w:val="StyleUnderline"/>
        </w:rPr>
        <w:t xml:space="preserve"> where no power or powers enjoy predominance </w:t>
      </w:r>
      <w:r w:rsidRPr="004D6606">
        <w:rPr>
          <w:rStyle w:val="Emphasis"/>
          <w:highlight w:val="green"/>
        </w:rPr>
        <w:t>is a dream that exists only in the minds of</w:t>
      </w:r>
      <w:r w:rsidRPr="00F27FA2">
        <w:rPr>
          <w:rStyle w:val="StyleUnderline"/>
        </w:rPr>
        <w:t xml:space="preserve"> one-world </w:t>
      </w:r>
      <w:r w:rsidRPr="004D6606">
        <w:rPr>
          <w:rStyle w:val="Emphasis"/>
          <w:highlight w:val="green"/>
        </w:rPr>
        <w:t>idealists and</w:t>
      </w:r>
      <w:r w:rsidRPr="00F27FA2">
        <w:rPr>
          <w:rStyle w:val="StyleUnderline"/>
        </w:rPr>
        <w:t xml:space="preserve"> international relations </w:t>
      </w:r>
      <w:r w:rsidRPr="004D6606">
        <w:rPr>
          <w:rStyle w:val="Emphasis"/>
          <w:highlight w:val="green"/>
        </w:rPr>
        <w:t>theorists</w:t>
      </w:r>
      <w:r w:rsidRPr="00F27FA2">
        <w:rPr>
          <w:rStyle w:val="StyleUnderline"/>
        </w:rPr>
        <w:t>.</w:t>
      </w:r>
    </w:p>
    <w:p w14:paraId="1045C8A2" w14:textId="77777777" w:rsidR="001E299C" w:rsidRPr="00F27FA2" w:rsidRDefault="001E299C" w:rsidP="001E299C">
      <w:r w:rsidRPr="00F27FA2">
        <w:rPr>
          <w:rStyle w:val="StyleUnderline"/>
        </w:rPr>
        <w:t>The same is true of those who would condemn the liberal world order because of the persistence of violence, coercion, hypocrisy, selfishness, stupidity and all the other evils and foibles endemic to human nature</w:t>
      </w:r>
      <w:r w:rsidRPr="00F27FA2">
        <w:t xml:space="preserve">. </w:t>
      </w:r>
      <w:r w:rsidRPr="00D6505E">
        <w:rPr>
          <w:rStyle w:val="Emphasis"/>
        </w:rPr>
        <w:t>Perhaps in the confines of academia it is possible to imagine a system</w:t>
      </w:r>
      <w:r w:rsidRPr="00D6505E">
        <w:t xml:space="preserve"> of international relations </w:t>
      </w:r>
      <w:r w:rsidRPr="00D6505E">
        <w:rPr>
          <w:rStyle w:val="Emphasis"/>
        </w:rPr>
        <w:t>where</w:t>
      </w:r>
      <w:r w:rsidRPr="00D6505E">
        <w:t xml:space="preserve"> our </w:t>
      </w:r>
      <w:r w:rsidRPr="00D6505E">
        <w:rPr>
          <w:rStyle w:val="Emphasis"/>
        </w:rPr>
        <w:t>deeply flawed humanness is removed</w:t>
      </w:r>
      <w:r w:rsidRPr="00D6505E">
        <w:t xml:space="preserve"> from the equation. </w:t>
      </w:r>
      <w:r w:rsidRPr="00D6505E">
        <w:rPr>
          <w:rStyle w:val="Emphasis"/>
        </w:rPr>
        <w:t xml:space="preserve">But </w:t>
      </w:r>
      <w:r w:rsidRPr="004D6606">
        <w:rPr>
          <w:rStyle w:val="Emphasis"/>
          <w:highlight w:val="green"/>
        </w:rPr>
        <w:t>in the real world</w:t>
      </w:r>
      <w:r w:rsidRPr="004D6606">
        <w:rPr>
          <w:highlight w:val="green"/>
        </w:rPr>
        <w:t xml:space="preserve">, </w:t>
      </w:r>
      <w:r w:rsidRPr="004D6606">
        <w:rPr>
          <w:rStyle w:val="Emphasis"/>
          <w:highlight w:val="green"/>
        </w:rPr>
        <w:t>even the best</w:t>
      </w:r>
      <w:r w:rsidRPr="00D6505E">
        <w:rPr>
          <w:rStyle w:val="Emphasis"/>
        </w:rPr>
        <w:t xml:space="preserve"> and most moral of international </w:t>
      </w:r>
      <w:r w:rsidRPr="004D6606">
        <w:rPr>
          <w:rStyle w:val="Emphasis"/>
          <w:highlight w:val="green"/>
        </w:rPr>
        <w:t>arrangements are going to have</w:t>
      </w:r>
      <w:r w:rsidRPr="00D6505E">
        <w:rPr>
          <w:rStyle w:val="Emphasis"/>
        </w:rPr>
        <w:t xml:space="preserve"> their dark, </w:t>
      </w:r>
      <w:r w:rsidRPr="004D6606">
        <w:rPr>
          <w:rStyle w:val="Emphasis"/>
          <w:highlight w:val="green"/>
        </w:rPr>
        <w:t>immoral aspects</w:t>
      </w:r>
      <w:r w:rsidRPr="00D6505E">
        <w:rPr>
          <w:rStyle w:val="Emphasis"/>
        </w:rPr>
        <w:t>.</w:t>
      </w:r>
    </w:p>
    <w:p w14:paraId="602EA33A" w14:textId="77777777" w:rsidR="001E299C" w:rsidRPr="00F27FA2" w:rsidRDefault="001E299C" w:rsidP="001E299C">
      <w:pPr>
        <w:rPr>
          <w:rStyle w:val="Emphasis"/>
        </w:rPr>
      </w:pPr>
      <w:r w:rsidRPr="004D6606">
        <w:rPr>
          <w:rStyle w:val="Emphasis"/>
          <w:highlight w:val="green"/>
        </w:rPr>
        <w:t>The question is</w:t>
      </w:r>
      <w:r w:rsidRPr="00F27FA2">
        <w:rPr>
          <w:rStyle w:val="StyleUnderline"/>
        </w:rPr>
        <w:t xml:space="preserve">, as always, </w:t>
      </w:r>
      <w:r w:rsidRPr="004D6606">
        <w:rPr>
          <w:rStyle w:val="Emphasis"/>
          <w:highlight w:val="green"/>
        </w:rPr>
        <w:t>compared to what?</w:t>
      </w:r>
      <w:r w:rsidRPr="00F27FA2">
        <w:t xml:space="preserve"> Patrick Porter, the author of a widely discussed critique of the liberal world order, acknowledges that “if there was to be a superpower emerging from the rubble of world war in midcentury, we should be grateful it was the United States, given the totalitarian alternatives on offer. Under America’s aegis, there were islands of liberty where prosperous markets and democracies grew.” Indeed, that would seem to be the key point. </w:t>
      </w:r>
      <w:r w:rsidRPr="00F27FA2">
        <w:rPr>
          <w:rStyle w:val="Emphasis"/>
        </w:rPr>
        <w:t xml:space="preserve">At any given </w:t>
      </w:r>
      <w:proofErr w:type="gramStart"/>
      <w:r w:rsidRPr="00F27FA2">
        <w:rPr>
          <w:rStyle w:val="Emphasis"/>
        </w:rPr>
        <w:t>time</w:t>
      </w:r>
      <w:proofErr w:type="gramEnd"/>
      <w:r w:rsidRPr="00F27FA2">
        <w:rPr>
          <w:rStyle w:val="Emphasis"/>
        </w:rPr>
        <w:t xml:space="preserve"> </w:t>
      </w:r>
      <w:r w:rsidRPr="00D6505E">
        <w:rPr>
          <w:rStyle w:val="Emphasis"/>
        </w:rPr>
        <w:t>there are only so many alternatives,</w:t>
      </w:r>
      <w:r w:rsidRPr="00F27FA2">
        <w:rPr>
          <w:rStyle w:val="Emphasis"/>
        </w:rPr>
        <w:t xml:space="preserve"> and </w:t>
      </w:r>
      <w:r w:rsidRPr="004D6606">
        <w:rPr>
          <w:rStyle w:val="Emphasis"/>
          <w:highlight w:val="green"/>
        </w:rPr>
        <w:t>usually the choice is between the bad and the worse.</w:t>
      </w:r>
    </w:p>
    <w:p w14:paraId="7838C0A2" w14:textId="77777777" w:rsidR="001E299C" w:rsidRPr="00F27FA2" w:rsidRDefault="001E299C" w:rsidP="001E299C">
      <w:r w:rsidRPr="00F27FA2">
        <w:rPr>
          <w:rStyle w:val="StyleUnderline"/>
        </w:rPr>
        <w:t>Are the alternatives on offer so much better now?</w:t>
      </w:r>
      <w:r w:rsidRPr="00F27FA2">
        <w:t xml:space="preserve"> Graham Allison, dismissing any return to the “imagined past” when the United States shaped an international liberal order, proposes that we instead make the world “safe for diversity” and accommodate ourselves to “the reality that other countries have contrary views about governance and seek to establish their own international orders governed by their own rules.” Others, such as Peter Beinart, similarly argue that we should accommodate Russian and Chinese demands for their own spheres of interest, even if that entails the sacrifice of sovereign peoples such as Ukrainians and Taiwanese. This wonderfully diverse world would presumably be run partly by Xi Jinping, partly by Vladimir Putin, and partly, too, by the Ayatollah Khamenei and by Kim Jong Un, who would also like to establish orders governed by their own rules. We have not enjoyed such diversity since the world was run partly by Hitler, Stalin and Mussolini.</w:t>
      </w:r>
    </w:p>
    <w:p w14:paraId="3442FB84" w14:textId="77777777" w:rsidR="001E299C" w:rsidRPr="0083221C" w:rsidRDefault="001E299C" w:rsidP="001E299C">
      <w:r w:rsidRPr="00F27FA2">
        <w:t xml:space="preserve">The idea that this is the solution to our problems is laughable. Porter points out American policy has led to “multiplying foreign conflicts” and put the United States “on a collision course with rivals.” Setting aside the fact that multiplying foreign conflicts and collisions between rivals is the natural state of international relations in any era, </w:t>
      </w:r>
      <w:r w:rsidRPr="00F27FA2">
        <w:rPr>
          <w:rStyle w:val="StyleUnderline"/>
        </w:rPr>
        <w:t>it is hard for any student of history to imagine that these problems would lessen if only we returned to the competitive multipolar world of the 19th and early 20th centuries</w:t>
      </w:r>
      <w:r w:rsidRPr="00F27FA2">
        <w:t xml:space="preserve">. </w:t>
      </w:r>
      <w:r w:rsidRPr="00F27FA2">
        <w:rPr>
          <w:rStyle w:val="Emphasis"/>
        </w:rPr>
        <w:t>To suggest that there could be a world with no collisions and no foreign conflicts</w:t>
      </w:r>
      <w:r w:rsidRPr="00F27FA2">
        <w:t xml:space="preserve">, if only the United States would pursue an intelligent policy, </w:t>
      </w:r>
      <w:r w:rsidRPr="00F27FA2">
        <w:rPr>
          <w:rStyle w:val="Emphasis"/>
        </w:rPr>
        <w:t>is the very opposite of realism</w:t>
      </w:r>
      <w:r w:rsidRPr="00F27FA2">
        <w:t>.</w:t>
      </w:r>
    </w:p>
    <w:p w14:paraId="08B7C9C1" w14:textId="77777777" w:rsidR="001E299C" w:rsidRPr="0083221C" w:rsidRDefault="001E299C" w:rsidP="001E299C">
      <w:r w:rsidRPr="004D6606">
        <w:rPr>
          <w:rStyle w:val="Emphasis"/>
          <w:highlight w:val="green"/>
        </w:rPr>
        <w:t>Strikingly absent</w:t>
      </w:r>
      <w:r w:rsidRPr="004D6606">
        <w:rPr>
          <w:highlight w:val="green"/>
        </w:rPr>
        <w:t xml:space="preserve"> </w:t>
      </w:r>
      <w:r w:rsidRPr="004D6606">
        <w:rPr>
          <w:rStyle w:val="Emphasis"/>
          <w:highlight w:val="green"/>
        </w:rPr>
        <w:t>from</w:t>
      </w:r>
      <w:r w:rsidRPr="0083221C">
        <w:t xml:space="preserve"> all these </w:t>
      </w:r>
      <w:r w:rsidRPr="004D6606">
        <w:rPr>
          <w:rStyle w:val="Emphasis"/>
          <w:highlight w:val="green"/>
        </w:rPr>
        <w:t>critiques</w:t>
      </w:r>
      <w:r w:rsidRPr="0083221C">
        <w:t xml:space="preserve"> of the liberal world order, too, </w:t>
      </w:r>
      <w:r w:rsidRPr="004D6606">
        <w:rPr>
          <w:rStyle w:val="Emphasis"/>
          <w:highlight w:val="green"/>
        </w:rPr>
        <w:t>is any suggestion of an alternative</w:t>
      </w:r>
      <w:r w:rsidRPr="002C5B32">
        <w:rPr>
          <w:rStyle w:val="Emphasis"/>
        </w:rPr>
        <w:t xml:space="preserve"> approach</w:t>
      </w:r>
      <w:r w:rsidRPr="0083221C">
        <w:t xml:space="preserve">. The </w:t>
      </w:r>
      <w:r w:rsidRPr="004D6606">
        <w:rPr>
          <w:rStyle w:val="Emphasis"/>
          <w:highlight w:val="green"/>
        </w:rPr>
        <w:t>critiques end with</w:t>
      </w:r>
      <w:r w:rsidRPr="002C5B32">
        <w:rPr>
          <w:rStyle w:val="Emphasis"/>
        </w:rPr>
        <w:t xml:space="preserve"> lists of </w:t>
      </w:r>
      <w:r w:rsidRPr="004D6606">
        <w:rPr>
          <w:rStyle w:val="Emphasis"/>
          <w:highlight w:val="green"/>
        </w:rPr>
        <w:t>questions</w:t>
      </w:r>
      <w:r w:rsidRPr="0083221C">
        <w:t xml:space="preserve"> that need to be answered. Allison calls for a “surge of strategic thinking.” Others call for “new thinking” about “difficult trade-offs.” Some critics even complain that so long as people continue to talk about a U.S.-dominated liberal order, it will be “impossible for us to construct a reasonable alternative for the future.”</w:t>
      </w:r>
    </w:p>
    <w:p w14:paraId="0DC39994" w14:textId="77777777" w:rsidR="001E299C" w:rsidRPr="0083221C" w:rsidRDefault="001E299C" w:rsidP="001E299C">
      <w:r w:rsidRPr="004D6606">
        <w:rPr>
          <w:rStyle w:val="Emphasis"/>
          <w:highlight w:val="green"/>
        </w:rPr>
        <w:t xml:space="preserve">The most the critiques will offer are </w:t>
      </w:r>
      <w:r w:rsidRPr="00D6505E">
        <w:rPr>
          <w:rStyle w:val="Emphasis"/>
        </w:rPr>
        <w:t xml:space="preserve">suggestions that sound more like </w:t>
      </w:r>
      <w:r w:rsidRPr="004D6606">
        <w:rPr>
          <w:rStyle w:val="Emphasis"/>
          <w:highlight w:val="green"/>
        </w:rPr>
        <w:t>attitudes</w:t>
      </w:r>
      <w:r w:rsidRPr="002C5B32">
        <w:rPr>
          <w:rStyle w:val="Emphasis"/>
        </w:rPr>
        <w:t xml:space="preserve"> than policies</w:t>
      </w:r>
      <w:r w:rsidRPr="0083221C">
        <w:t xml:space="preserve">. They throw around words like “realism,” “restraint” and “retrenchment.” Allison proposes that the United States “limit its efforts to ensuring sufficient order abroad.” Beinart comes closest to offering an alternative, but he clearly has not yet thought it through fully. He wants </w:t>
      </w:r>
      <w:r w:rsidRPr="004D6606">
        <w:rPr>
          <w:rStyle w:val="StyleUnderline"/>
          <w:highlight w:val="green"/>
        </w:rPr>
        <w:t>to grant other powers their spheres of interest</w:t>
      </w:r>
      <w:r w:rsidRPr="0083221C">
        <w:t>, for instance, but he mentions only Russia and China. Does this mean Russia should be granted full sway in, say, Ukraine, the Balkans, the Baltics and the Caucuses? Should China be able to impose its will on the Philippines and Vietnam?</w:t>
      </w:r>
    </w:p>
    <w:p w14:paraId="23E7798A" w14:textId="77777777" w:rsidR="001E299C" w:rsidRPr="0083221C" w:rsidRDefault="001E299C" w:rsidP="001E299C">
      <w:r w:rsidRPr="0083221C">
        <w:t>And what of the other great powers? Does Japan get its own sphere of interest? Does India? Do Germany, France and Britain? They all had their spheres a century ago, and of course it was the clashes over those inevitably overlapping spheres that led to all the great wars. Is Beinart suggesting we should return to that past?</w:t>
      </w:r>
    </w:p>
    <w:p w14:paraId="022E7482" w14:textId="77777777" w:rsidR="001E299C" w:rsidRPr="0083221C" w:rsidRDefault="001E299C" w:rsidP="001E299C">
      <w:r w:rsidRPr="0083221C">
        <w:t xml:space="preserve">Of course, we may be moving toward that world, anyway. That is the implication of Trump’s “America First” foreign policy philosophy, his attacks on “globalism” and his recent suggestion that all nations look out strictly for themselves. Trump’s speech at the U.N. was an invitation to global anarchy, a struggle of all against all. His boasting about American power put the world on notice that the United States was turning from supporter of a liberal order to rogue superpower. </w:t>
      </w:r>
      <w:r w:rsidRPr="002C5B32">
        <w:rPr>
          <w:rStyle w:val="StyleUnderline"/>
        </w:rPr>
        <w:t xml:space="preserve">This breakdown may be our future, but it </w:t>
      </w:r>
      <w:r w:rsidRPr="004D6606">
        <w:rPr>
          <w:rStyle w:val="StyleUnderline"/>
          <w:highlight w:val="green"/>
        </w:rPr>
        <w:t xml:space="preserve">seems odd </w:t>
      </w:r>
      <w:r w:rsidRPr="00D6505E">
        <w:rPr>
          <w:rStyle w:val="StyleUnderline"/>
        </w:rPr>
        <w:t>to choose</w:t>
      </w:r>
      <w:r w:rsidRPr="002C5B32">
        <w:rPr>
          <w:rStyle w:val="StyleUnderline"/>
        </w:rPr>
        <w:t xml:space="preserve"> that course as a deliberate strategy</w:t>
      </w:r>
      <w:r w:rsidRPr="0083221C">
        <w:t xml:space="preserve">, as Allison and others seem to do. </w:t>
      </w:r>
      <w:r w:rsidRPr="004D6606">
        <w:rPr>
          <w:rStyle w:val="Emphasis"/>
          <w:highlight w:val="green"/>
        </w:rPr>
        <w:t>Little wonder</w:t>
      </w:r>
      <w:r w:rsidRPr="002C5B32">
        <w:rPr>
          <w:rStyle w:val="StyleUnderline"/>
        </w:rPr>
        <w:t xml:space="preserve"> that </w:t>
      </w:r>
      <w:r w:rsidRPr="004D6606">
        <w:rPr>
          <w:rStyle w:val="Emphasis"/>
          <w:highlight w:val="green"/>
        </w:rPr>
        <w:t>they</w:t>
      </w:r>
      <w:r w:rsidRPr="002C5B32">
        <w:rPr>
          <w:rStyle w:val="StyleUnderline"/>
        </w:rPr>
        <w:t xml:space="preserve"> </w:t>
      </w:r>
      <w:r w:rsidRPr="004D6606">
        <w:rPr>
          <w:rStyle w:val="Emphasis"/>
          <w:highlight w:val="green"/>
        </w:rPr>
        <w:t xml:space="preserve">don’t </w:t>
      </w:r>
      <w:r w:rsidRPr="00D6505E">
        <w:rPr>
          <w:rStyle w:val="Emphasis"/>
        </w:rPr>
        <w:t xml:space="preserve">wish to </w:t>
      </w:r>
      <w:r w:rsidRPr="004D6606">
        <w:rPr>
          <w:rStyle w:val="Emphasis"/>
          <w:highlight w:val="green"/>
        </w:rPr>
        <w:t xml:space="preserve">spell out the details </w:t>
      </w:r>
      <w:r w:rsidRPr="00D6505E">
        <w:rPr>
          <w:rStyle w:val="Emphasis"/>
        </w:rPr>
        <w:t xml:space="preserve">of their alternative </w:t>
      </w:r>
      <w:r w:rsidRPr="004D6606">
        <w:rPr>
          <w:rStyle w:val="Emphasis"/>
          <w:highlight w:val="green"/>
        </w:rPr>
        <w:t>but prefer to carp at the inevitable failures and imperfections of the liberal world we have</w:t>
      </w:r>
      <w:r w:rsidRPr="0083221C">
        <w:t>. As John Hay once remarked, “Our good friends are wiser when they abuse us for what we do, than when they try to say what ought to be done.”</w:t>
      </w:r>
    </w:p>
    <w:p w14:paraId="4B385CBE" w14:textId="44FE56CE" w:rsidR="001E299C" w:rsidRDefault="001E299C" w:rsidP="001E299C">
      <w:pPr>
        <w:rPr>
          <w:rStyle w:val="Emphasis"/>
        </w:rPr>
      </w:pPr>
      <w:r w:rsidRPr="0083221C">
        <w:rPr>
          <w:rStyle w:val="StyleUnderline"/>
        </w:rPr>
        <w:t>No honest person would deny that the liberal world order has been flawed and will continue to be flawed</w:t>
      </w:r>
      <w:r w:rsidRPr="0083221C">
        <w:t xml:space="preserve"> in the future. The League of Nations was also flawed, as was Woodrow Wilson’s vision of collective security. Yet the world would have been better had the United States joined in upholding it, given the genuine alternative. </w:t>
      </w:r>
      <w:r w:rsidRPr="004D6606">
        <w:rPr>
          <w:rStyle w:val="Emphasis"/>
          <w:highlight w:val="green"/>
        </w:rPr>
        <w:t>The enduring truth about the liberal world order is that</w:t>
      </w:r>
      <w:r w:rsidRPr="004D6606">
        <w:rPr>
          <w:highlight w:val="green"/>
        </w:rPr>
        <w:t>,</w:t>
      </w:r>
      <w:r w:rsidRPr="0083221C">
        <w:t xml:space="preserve"> like Churchill’s comment about democracy</w:t>
      </w:r>
      <w:r w:rsidRPr="004D6606">
        <w:rPr>
          <w:highlight w:val="green"/>
        </w:rPr>
        <w:t xml:space="preserve">, </w:t>
      </w:r>
      <w:r w:rsidRPr="004D6606">
        <w:rPr>
          <w:rStyle w:val="Emphasis"/>
          <w:highlight w:val="green"/>
        </w:rPr>
        <w:t>it is the worst system—except for all the others.</w:t>
      </w:r>
    </w:p>
    <w:p w14:paraId="6C54FC4B" w14:textId="4C201D71" w:rsidR="001E299C" w:rsidRDefault="0058240C" w:rsidP="001E299C">
      <w:pPr>
        <w:pStyle w:val="Heading3"/>
      </w:pPr>
      <w:r>
        <w:t>3</w:t>
      </w:r>
    </w:p>
    <w:p w14:paraId="1D2C33BD" w14:textId="6D591EEE" w:rsidR="001E299C" w:rsidRDefault="001E299C" w:rsidP="001E299C">
      <w:pPr>
        <w:pStyle w:val="Heading4"/>
      </w:pPr>
      <w:r>
        <w:t>The Supreme Court of the United States should rule in favor of a prohibition on the appropriation of outer space by private entities. Other states should prohibit the appropriation of outer space by private entities.</w:t>
      </w:r>
    </w:p>
    <w:p w14:paraId="0F047B2A" w14:textId="77777777" w:rsidR="001E299C" w:rsidRPr="001E299C" w:rsidRDefault="001E299C" w:rsidP="001E299C"/>
    <w:p w14:paraId="39B06783" w14:textId="77553C75" w:rsidR="001E299C" w:rsidRDefault="001E299C" w:rsidP="001E299C">
      <w:pPr>
        <w:pStyle w:val="Heading4"/>
      </w:pPr>
      <w:r>
        <w:t xml:space="preserve">“Resolved:” refers to a </w:t>
      </w:r>
      <w:r>
        <w:rPr>
          <w:u w:val="single"/>
        </w:rPr>
        <w:t>legislative debate</w:t>
      </w:r>
      <w:r>
        <w:t xml:space="preserve"> – </w:t>
      </w:r>
      <w:r>
        <w:t>congress is the only legislative US body – its normal means</w:t>
      </w:r>
    </w:p>
    <w:p w14:paraId="3F7FEC20" w14:textId="77777777" w:rsidR="001E299C" w:rsidRPr="00087C88" w:rsidRDefault="001E299C" w:rsidP="001E299C">
      <w:r w:rsidRPr="00087C88">
        <w:rPr>
          <w:rStyle w:val="Style13ptBold"/>
        </w:rPr>
        <w:t>Louisiana State Legislature</w:t>
      </w:r>
      <w:r>
        <w:rPr>
          <w:rStyle w:val="Style13ptBold"/>
        </w:rPr>
        <w:t xml:space="preserve"> 16</w:t>
      </w:r>
      <w:r w:rsidRPr="00EA190E">
        <w:t>, “Glossary of Legislative Terms,” http://www.legis.state.la.us/glossary2.htm</w:t>
      </w:r>
    </w:p>
    <w:p w14:paraId="299251CE" w14:textId="77777777" w:rsidR="001E299C" w:rsidRDefault="001E299C" w:rsidP="001E299C">
      <w:pPr>
        <w:pStyle w:val="Heading4"/>
        <w:rPr>
          <w:sz w:val="12"/>
        </w:rPr>
      </w:pPr>
      <w:r w:rsidRPr="00125259">
        <w:rPr>
          <w:rStyle w:val="StyleUnderline"/>
          <w:highlight w:val="green"/>
        </w:rPr>
        <w:t>Resolution: A legislative instrument</w:t>
      </w:r>
      <w:r w:rsidRPr="00E92D55">
        <w:rPr>
          <w:rStyle w:val="StyleUnderline"/>
        </w:rPr>
        <w:t xml:space="preserve"> that generally is </w:t>
      </w:r>
      <w:r w:rsidRPr="00125259">
        <w:rPr>
          <w:rStyle w:val="StyleUnderline"/>
          <w:highlight w:val="green"/>
        </w:rPr>
        <w:t>used for making</w:t>
      </w:r>
      <w:r w:rsidRPr="00E92D55">
        <w:rPr>
          <w:rStyle w:val="StyleUnderline"/>
        </w:rPr>
        <w:t xml:space="preserve"> declarations, stating </w:t>
      </w:r>
      <w:r w:rsidRPr="00125259">
        <w:rPr>
          <w:rStyle w:val="StyleUnderline"/>
          <w:highlight w:val="green"/>
        </w:rPr>
        <w:t>policies</w:t>
      </w:r>
      <w:r w:rsidRPr="00E92D55">
        <w:rPr>
          <w:rStyle w:val="StyleUnderline"/>
        </w:rPr>
        <w:t>, and making decisions</w:t>
      </w:r>
      <w:r w:rsidRPr="00E92D55">
        <w:rPr>
          <w:sz w:val="12"/>
        </w:rPr>
        <w:t xml:space="preserve"> where some other form is not required. </w:t>
      </w:r>
      <w:r w:rsidRPr="00125259">
        <w:rPr>
          <w:rStyle w:val="StyleUnderline"/>
        </w:rPr>
        <w:t>A bill includes the constitutionally required enacting clause;</w:t>
      </w:r>
      <w:r w:rsidRPr="00E92D55">
        <w:rPr>
          <w:rStyle w:val="StyleUnderline"/>
        </w:rPr>
        <w:t xml:space="preserve"> </w:t>
      </w:r>
      <w:r w:rsidRPr="00E92D55">
        <w:rPr>
          <w:rStyle w:val="Emphasis"/>
        </w:rPr>
        <w:t xml:space="preserve">a </w:t>
      </w:r>
      <w:r w:rsidRPr="00125259">
        <w:rPr>
          <w:rStyle w:val="Emphasis"/>
          <w:highlight w:val="green"/>
        </w:rPr>
        <w:t>resolution uses the term "resolved</w:t>
      </w:r>
      <w:r w:rsidRPr="00E92D55">
        <w:rPr>
          <w:rStyle w:val="Emphasis"/>
        </w:rPr>
        <w:t>"</w:t>
      </w:r>
      <w:r w:rsidRPr="00E92D55">
        <w:rPr>
          <w:sz w:val="12"/>
        </w:rPr>
        <w:t>. Not subject to a time limit</w:t>
      </w:r>
    </w:p>
    <w:p w14:paraId="354F2E4F" w14:textId="77777777" w:rsidR="001E299C" w:rsidRPr="001E299C" w:rsidRDefault="001E299C" w:rsidP="001E299C"/>
    <w:p w14:paraId="3DA35741" w14:textId="77777777" w:rsidR="001E299C" w:rsidRPr="001E299C" w:rsidRDefault="001E299C" w:rsidP="001E299C"/>
    <w:p w14:paraId="26FA3B5A" w14:textId="7E112C57" w:rsidR="001E299C" w:rsidRDefault="0058240C" w:rsidP="001E299C">
      <w:pPr>
        <w:pStyle w:val="Heading3"/>
      </w:pPr>
      <w:r>
        <w:t>4</w:t>
      </w:r>
    </w:p>
    <w:p w14:paraId="68C3B20D" w14:textId="77777777" w:rsidR="001E299C" w:rsidRPr="001A5688" w:rsidRDefault="001E299C" w:rsidP="001E299C">
      <w:pPr>
        <w:pStyle w:val="Heading4"/>
        <w:rPr>
          <w:rFonts w:cs="Calibri"/>
        </w:rPr>
      </w:pPr>
      <w:r w:rsidRPr="001A5688">
        <w:rPr>
          <w:rFonts w:cs="Calibri"/>
        </w:rPr>
        <w:t>Infrastructure bill is on the brink – bipartisan support is key</w:t>
      </w:r>
    </w:p>
    <w:p w14:paraId="36928C11" w14:textId="77777777" w:rsidR="001E299C" w:rsidRPr="001A5688" w:rsidRDefault="001E299C" w:rsidP="001E299C">
      <w:pPr>
        <w:contextualSpacing/>
        <w:rPr>
          <w:szCs w:val="16"/>
        </w:rPr>
      </w:pPr>
      <w:proofErr w:type="spellStart"/>
      <w:r w:rsidRPr="001A5688">
        <w:rPr>
          <w:rStyle w:val="StyleUnderline"/>
        </w:rPr>
        <w:t>Pramuk</w:t>
      </w:r>
      <w:proofErr w:type="spellEnd"/>
      <w:r w:rsidRPr="001A5688">
        <w:rPr>
          <w:rStyle w:val="StyleUnderline"/>
        </w:rPr>
        <w:t xml:space="preserve"> and Frank 7/22</w:t>
      </w:r>
      <w:r w:rsidRPr="001A5688">
        <w:rPr>
          <w:sz w:val="26"/>
          <w:szCs w:val="26"/>
        </w:rPr>
        <w:t xml:space="preserve"> </w:t>
      </w:r>
      <w:r w:rsidRPr="001A5688">
        <w:rPr>
          <w:szCs w:val="16"/>
        </w:rPr>
        <w:t xml:space="preserve">[(Jacob, politics reporter for CNBC BA from Harvard) (Thomas, BA in journalism and political sciences, CNBC economics and policy writer) “Bipartisan infrastructure plan could get another chance after Senate setback,” CNBC, July 22, 2021, </w:t>
      </w:r>
      <w:hyperlink r:id="rId21" w:history="1">
        <w:r w:rsidRPr="001A5688">
          <w:rPr>
            <w:rStyle w:val="Hyperlink"/>
            <w:szCs w:val="16"/>
          </w:rPr>
          <w:t>https://www.cnbc.com/2021/07/22/biden-infrastructure-plan-senate-could-vote-on-bipartisan-bill.html</w:t>
        </w:r>
      </w:hyperlink>
      <w:r w:rsidRPr="001A5688">
        <w:rPr>
          <w:szCs w:val="16"/>
        </w:rPr>
        <w:t>] TDI</w:t>
      </w:r>
    </w:p>
    <w:p w14:paraId="2F143EDF" w14:textId="77777777" w:rsidR="001E299C" w:rsidRPr="00942FF1" w:rsidRDefault="001E299C" w:rsidP="001E299C">
      <w:pPr>
        <w:pStyle w:val="NormalWeb"/>
        <w:rPr>
          <w:rStyle w:val="StyleUnderline"/>
        </w:rPr>
      </w:pPr>
      <w:r w:rsidRPr="001A5688">
        <w:rPr>
          <w:szCs w:val="26"/>
        </w:rPr>
        <w:t xml:space="preserve">A </w:t>
      </w:r>
      <w:r w:rsidRPr="00942FF1">
        <w:rPr>
          <w:rStyle w:val="StyleUnderline"/>
          <w:szCs w:val="26"/>
          <w:highlight w:val="green"/>
        </w:rPr>
        <w:t>failed Senate test vote dealt a blow</w:t>
      </w:r>
      <w:r w:rsidRPr="001A5688">
        <w:rPr>
          <w:rStyle w:val="StyleUnderline"/>
          <w:szCs w:val="26"/>
        </w:rPr>
        <w:t xml:space="preserve"> to the bipartisan infrastructure framework, </w:t>
      </w:r>
      <w:r w:rsidRPr="00942FF1">
        <w:rPr>
          <w:rStyle w:val="StyleUnderline"/>
          <w:szCs w:val="26"/>
          <w:highlight w:val="green"/>
        </w:rPr>
        <w:t>but the plan could</w:t>
      </w:r>
      <w:r w:rsidRPr="001A5688">
        <w:rPr>
          <w:rStyle w:val="StyleUnderline"/>
          <w:szCs w:val="26"/>
        </w:rPr>
        <w:t xml:space="preserve"> have a chance to </w:t>
      </w:r>
      <w:r w:rsidRPr="00942FF1">
        <w:rPr>
          <w:rStyle w:val="StyleUnderline"/>
          <w:szCs w:val="26"/>
          <w:highlight w:val="green"/>
        </w:rPr>
        <w:t>move forward</w:t>
      </w:r>
      <w:r w:rsidRPr="001A5688">
        <w:rPr>
          <w:rStyle w:val="StyleUnderline"/>
          <w:szCs w:val="26"/>
        </w:rPr>
        <w:t xml:space="preserve"> again </w:t>
      </w:r>
      <w:r w:rsidRPr="00942FF1">
        <w:rPr>
          <w:rStyle w:val="StyleUnderline"/>
          <w:szCs w:val="26"/>
          <w:highlight w:val="green"/>
        </w:rPr>
        <w:t>as soon as Monday</w:t>
      </w:r>
      <w:r w:rsidRPr="001A5688">
        <w:rPr>
          <w:rStyle w:val="StyleUnderline"/>
          <w:szCs w:val="26"/>
        </w:rPr>
        <w:t>.</w:t>
      </w:r>
      <w:r w:rsidRPr="001A5688">
        <w:rPr>
          <w:szCs w:val="26"/>
        </w:rPr>
        <w:t xml:space="preserve"> The </w:t>
      </w:r>
      <w:r w:rsidRPr="001A5688">
        <w:rPr>
          <w:rStyle w:val="StyleUnderline"/>
          <w:szCs w:val="26"/>
        </w:rPr>
        <w:t xml:space="preserve">Republicans </w:t>
      </w:r>
      <w:r w:rsidRPr="001A5688">
        <w:rPr>
          <w:szCs w:val="26"/>
        </w:rPr>
        <w:t>working to craft the $1.2 trillion proposal</w:t>
      </w:r>
      <w:r w:rsidRPr="001A5688">
        <w:rPr>
          <w:rStyle w:val="StyleUnderline"/>
          <w:szCs w:val="26"/>
        </w:rPr>
        <w:t xml:space="preserve"> </w:t>
      </w:r>
      <w:r w:rsidRPr="001A5688">
        <w:rPr>
          <w:rStyle w:val="StyleUnderline"/>
          <w:rFonts w:eastAsiaTheme="majorEastAsia"/>
          <w:szCs w:val="26"/>
        </w:rPr>
        <w:t xml:space="preserve">voted Wednesday against advancing it </w:t>
      </w:r>
      <w:r w:rsidRPr="001A5688">
        <w:rPr>
          <w:szCs w:val="26"/>
        </w:rPr>
        <w:t xml:space="preserve">as they draft final legislation. Despite the setback, the 22 Democratic and GOP senators drawing up the plan said they hope to release and push ahead with a bill “in the coming days.” The vote leaves President </w:t>
      </w:r>
      <w:hyperlink r:id="rId22" w:history="1">
        <w:r w:rsidRPr="001A5688">
          <w:rPr>
            <w:rStyle w:val="Hyperlink"/>
            <w:rFonts w:eastAsiaTheme="majorEastAsia"/>
            <w:szCs w:val="26"/>
          </w:rPr>
          <w:t>Joe Biden</w:t>
        </w:r>
      </w:hyperlink>
      <w:r w:rsidRPr="001A5688">
        <w:rPr>
          <w:szCs w:val="26"/>
        </w:rPr>
        <w:t xml:space="preserve">’s top legislative priority in flux. </w:t>
      </w:r>
      <w:r w:rsidRPr="001A5688">
        <w:rPr>
          <w:rStyle w:val="StyleUnderline"/>
          <w:szCs w:val="26"/>
        </w:rPr>
        <w:t xml:space="preserve">If the bipartisan deal to revamp transportation, broadband and utilities falls apart, Democrats will have to consider whether to pair physical infrastructure plans with their separate </w:t>
      </w:r>
      <w:r w:rsidRPr="001A5688">
        <w:rPr>
          <w:rStyle w:val="StyleUnderline"/>
          <w:rFonts w:eastAsiaTheme="majorEastAsia"/>
          <w:szCs w:val="26"/>
        </w:rPr>
        <w:t>$3.5 trillion package</w:t>
      </w:r>
      <w:r w:rsidRPr="001A5688">
        <w:rPr>
          <w:rStyle w:val="StyleUnderline"/>
          <w:szCs w:val="26"/>
        </w:rPr>
        <w:t xml:space="preserve"> to address climate change, </w:t>
      </w:r>
      <w:proofErr w:type="gramStart"/>
      <w:r w:rsidRPr="001A5688">
        <w:rPr>
          <w:rStyle w:val="StyleUnderline"/>
          <w:szCs w:val="26"/>
        </w:rPr>
        <w:t>child care</w:t>
      </w:r>
      <w:proofErr w:type="gramEnd"/>
      <w:r w:rsidRPr="001A5688">
        <w:rPr>
          <w:rStyle w:val="StyleUnderline"/>
          <w:szCs w:val="26"/>
        </w:rPr>
        <w:t xml:space="preserve"> and health care. </w:t>
      </w:r>
      <w:r w:rsidRPr="001A5688">
        <w:rPr>
          <w:szCs w:val="26"/>
        </w:rPr>
        <w:t xml:space="preserve">Biden considers both </w:t>
      </w:r>
      <w:r w:rsidRPr="001A5688">
        <w:rPr>
          <w:rStyle w:val="StyleUnderline"/>
          <w:szCs w:val="26"/>
        </w:rPr>
        <w:t>plans critical to boosting the economy and preparing the country to face a warming planet</w:t>
      </w:r>
      <w:r w:rsidRPr="001A5688">
        <w:rPr>
          <w:szCs w:val="26"/>
        </w:rPr>
        <w:t xml:space="preserve">. Asked Wednesday during a CNN town hall, </w:t>
      </w:r>
      <w:r w:rsidRPr="00942FF1">
        <w:rPr>
          <w:rStyle w:val="StyleUnderline"/>
          <w:szCs w:val="26"/>
          <w:highlight w:val="green"/>
        </w:rPr>
        <w:t>Biden</w:t>
      </w:r>
      <w:r w:rsidRPr="001A5688">
        <w:rPr>
          <w:szCs w:val="26"/>
        </w:rPr>
        <w:t xml:space="preserve"> said he believes the Senate will vote Monday to advance the bipartisan framework he negotiated with senators. Senate Majority Leader Chuck Schumer, D-N.Y., has said he wants to make progress on both fronts before the chamber leaves Washington in August. </w:t>
      </w:r>
      <w:r w:rsidRPr="001A5688">
        <w:rPr>
          <w:rStyle w:val="StyleUnderline"/>
          <w:szCs w:val="26"/>
        </w:rPr>
        <w:t xml:space="preserve">He </w:t>
      </w:r>
      <w:r w:rsidRPr="00942FF1">
        <w:rPr>
          <w:rStyle w:val="StyleUnderline"/>
          <w:szCs w:val="26"/>
          <w:highlight w:val="green"/>
        </w:rPr>
        <w:t>aims to pass the bipartisan</w:t>
      </w:r>
      <w:r w:rsidRPr="001A5688">
        <w:rPr>
          <w:rStyle w:val="StyleUnderline"/>
          <w:szCs w:val="26"/>
        </w:rPr>
        <w:t xml:space="preserve"> infrastructure </w:t>
      </w:r>
      <w:r w:rsidRPr="00942FF1">
        <w:rPr>
          <w:rStyle w:val="StyleUnderline"/>
          <w:szCs w:val="26"/>
          <w:highlight w:val="green"/>
        </w:rPr>
        <w:t>plan and approve the budget resolution that would</w:t>
      </w:r>
      <w:r w:rsidRPr="001A5688">
        <w:rPr>
          <w:rStyle w:val="StyleUnderline"/>
          <w:szCs w:val="26"/>
        </w:rPr>
        <w:t xml:space="preserve"> allow Democrats to </w:t>
      </w:r>
      <w:r w:rsidRPr="00942FF1">
        <w:rPr>
          <w:rStyle w:val="StyleUnderline"/>
          <w:szCs w:val="26"/>
          <w:highlight w:val="green"/>
        </w:rPr>
        <w:t>get their bill through the</w:t>
      </w:r>
      <w:r w:rsidRPr="00942FF1">
        <w:rPr>
          <w:rStyle w:val="StyleUnderline"/>
          <w:szCs w:val="26"/>
        </w:rPr>
        <w:t xml:space="preserve"> evenly split </w:t>
      </w:r>
      <w:r w:rsidRPr="00942FF1">
        <w:rPr>
          <w:rStyle w:val="StyleUnderline"/>
          <w:szCs w:val="26"/>
          <w:highlight w:val="green"/>
        </w:rPr>
        <w:t>Senate</w:t>
      </w:r>
      <w:r w:rsidRPr="00942FF1">
        <w:rPr>
          <w:rStyle w:val="StyleUnderline"/>
          <w:szCs w:val="26"/>
        </w:rPr>
        <w:t xml:space="preserve"> with a simple majority</w:t>
      </w:r>
      <w:r w:rsidRPr="00942FF1">
        <w:rPr>
          <w:szCs w:val="26"/>
        </w:rPr>
        <w:t>. “My colleagues on both sides should be assured: as majority leader I have every intention</w:t>
      </w:r>
      <w:r w:rsidRPr="001A5688">
        <w:rPr>
          <w:szCs w:val="26"/>
        </w:rPr>
        <w:t xml:space="preserve"> of passing both major infrastructure packages: the bipartisan infrastructure framework, and a budget resolution with reconciliation instructions, before we leave for the August recess,” he said Thursday. </w:t>
      </w:r>
      <w:r w:rsidRPr="00942FF1">
        <w:rPr>
          <w:rStyle w:val="Emphasis"/>
          <w:szCs w:val="26"/>
          <w:highlight w:val="green"/>
        </w:rPr>
        <w:t>Ohio Sen. Rob</w:t>
      </w:r>
      <w:r w:rsidRPr="001A5688">
        <w:rPr>
          <w:rStyle w:val="Emphasis"/>
          <w:szCs w:val="26"/>
        </w:rPr>
        <w:t xml:space="preserve"> </w:t>
      </w:r>
      <w:r w:rsidRPr="00942FF1">
        <w:rPr>
          <w:rStyle w:val="Emphasis"/>
          <w:szCs w:val="26"/>
          <w:highlight w:val="green"/>
        </w:rPr>
        <w:t>Portman</w:t>
      </w:r>
      <w:r w:rsidRPr="001A5688">
        <w:rPr>
          <w:color w:val="000000"/>
          <w:szCs w:val="26"/>
        </w:rPr>
        <w:t xml:space="preserve">, the lead Republican negotiator in the bipartisan group, has </w:t>
      </w:r>
      <w:r w:rsidRPr="00942FF1">
        <w:rPr>
          <w:rStyle w:val="StyleUnderline"/>
          <w:szCs w:val="26"/>
          <w:highlight w:val="green"/>
        </w:rPr>
        <w:t>said</w:t>
      </w:r>
      <w:r w:rsidRPr="001A5688">
        <w:rPr>
          <w:rStyle w:val="StyleUnderline"/>
          <w:szCs w:val="26"/>
        </w:rPr>
        <w:t xml:space="preserve"> Democrats’ plans to move forward with the reconciliation measure will not affect his </w:t>
      </w:r>
      <w:r w:rsidRPr="001A5688">
        <w:rPr>
          <w:rStyle w:val="Emphasis"/>
          <w:szCs w:val="26"/>
        </w:rPr>
        <w:t>support for the infrastructure bill</w:t>
      </w:r>
      <w:r w:rsidRPr="001A5688">
        <w:rPr>
          <w:color w:val="000000"/>
          <w:szCs w:val="26"/>
        </w:rPr>
        <w:t xml:space="preserve">. “Well, it’s not linked, not just with regard to the negotiators, but with regard to the White House and with regard to our leadership over here,” he told CNBC on Wednesday. “It’s totally unlinked. It has nothing to do with one another. They’re going to go ahead with reconciliation no matter what, Joe. And they always were, and we understand </w:t>
      </w:r>
      <w:proofErr w:type="spellStart"/>
      <w:r w:rsidRPr="001A5688">
        <w:rPr>
          <w:color w:val="000000"/>
          <w:szCs w:val="26"/>
        </w:rPr>
        <w:t>that</w:t>
      </w:r>
      <w:proofErr w:type="gramStart"/>
      <w:r w:rsidRPr="001A5688">
        <w:rPr>
          <w:color w:val="000000"/>
          <w:szCs w:val="26"/>
        </w:rPr>
        <w:t>.”</w:t>
      </w:r>
      <w:r w:rsidRPr="00942FF1">
        <w:rPr>
          <w:rStyle w:val="StyleUnderline"/>
        </w:rPr>
        <w:t>Portman</w:t>
      </w:r>
      <w:proofErr w:type="spellEnd"/>
      <w:proofErr w:type="gramEnd"/>
      <w:r w:rsidRPr="00942FF1">
        <w:rPr>
          <w:rStyle w:val="StyleUnderline"/>
        </w:rPr>
        <w:t xml:space="preserve"> said he thinks “</w:t>
      </w:r>
      <w:r w:rsidRPr="00942FF1">
        <w:rPr>
          <w:rStyle w:val="StyleUnderline"/>
          <w:highlight w:val="green"/>
        </w:rPr>
        <w:t>we’ll be ready to go” with the</w:t>
      </w:r>
      <w:r w:rsidRPr="00942FF1">
        <w:rPr>
          <w:rStyle w:val="StyleUnderline"/>
        </w:rPr>
        <w:t xml:space="preserve"> bipartisan </w:t>
      </w:r>
      <w:r w:rsidRPr="00942FF1">
        <w:rPr>
          <w:rStyle w:val="StyleUnderline"/>
          <w:highlight w:val="green"/>
        </w:rPr>
        <w:t>plan on Monday.</w:t>
      </w:r>
    </w:p>
    <w:p w14:paraId="36BCAA8F" w14:textId="77777777" w:rsidR="001E299C" w:rsidRPr="001A5688" w:rsidRDefault="001E299C" w:rsidP="001E299C">
      <w:pPr>
        <w:pStyle w:val="NormalWeb"/>
        <w:rPr>
          <w:color w:val="000000"/>
          <w:sz w:val="12"/>
          <w:szCs w:val="27"/>
        </w:rPr>
      </w:pPr>
    </w:p>
    <w:p w14:paraId="7EE7F69A" w14:textId="77777777" w:rsidR="001E299C" w:rsidRPr="001A5688" w:rsidRDefault="001E299C" w:rsidP="001E299C">
      <w:pPr>
        <w:pStyle w:val="Heading4"/>
        <w:rPr>
          <w:rFonts w:cs="Calibri"/>
        </w:rPr>
      </w:pPr>
      <w:r w:rsidRPr="001A5688">
        <w:rPr>
          <w:rFonts w:cs="Calibri"/>
        </w:rPr>
        <w:t xml:space="preserve">The plan’s partisan nature splits the Senate down the middle – wrecks any shot at bipartisanship on infrastructure </w:t>
      </w:r>
    </w:p>
    <w:p w14:paraId="23EC7D2A" w14:textId="77777777" w:rsidR="001E299C" w:rsidRPr="001A5688" w:rsidRDefault="001E299C" w:rsidP="001E299C">
      <w:r w:rsidRPr="001A5688">
        <w:rPr>
          <w:rStyle w:val="Emphasis"/>
          <w:u w:val="none"/>
        </w:rPr>
        <w:t>Graham 21</w:t>
      </w:r>
      <w:r w:rsidRPr="001A5688">
        <w:t xml:space="preserve"> [Jennifer: Reporter at Deseret News; “The Optics of Billionaires in space”; July 15, 2021; </w:t>
      </w:r>
      <w:hyperlink r:id="rId23" w:history="1">
        <w:r w:rsidRPr="001A5688">
          <w:rPr>
            <w:rStyle w:val="Hyperlink"/>
          </w:rPr>
          <w:t>https://www.deseret.com/2021/7/15/22577444/the-optics-of-billionaires-in-space-jeff-bezos-richard-branson-virgin-galactic</w:t>
        </w:r>
      </w:hyperlink>
      <w:r w:rsidRPr="001A5688">
        <w:t>] TDI</w:t>
      </w:r>
    </w:p>
    <w:p w14:paraId="428A7A9E" w14:textId="77777777" w:rsidR="001E299C" w:rsidRPr="001A5688" w:rsidRDefault="001E299C" w:rsidP="001E299C">
      <w:pPr>
        <w:rPr>
          <w:rStyle w:val="Emphasis"/>
        </w:rPr>
      </w:pPr>
      <w:r w:rsidRPr="001A5688">
        <w:t>Critics have slammed Branson and Bezos for “not reading the room,” saying that this is an especially cringeworthy time to be joyfully cavorting in space as income inequality rises, the West is burning, the Taliban is advancing, and COVID-19 cases are edging upward again. And predictably</w:t>
      </w:r>
      <w:r w:rsidRPr="001A5688">
        <w:rPr>
          <w:rStyle w:val="Emphasis"/>
        </w:rPr>
        <w:t xml:space="preserve">, there is a </w:t>
      </w:r>
      <w:r w:rsidRPr="00942FF1">
        <w:rPr>
          <w:rStyle w:val="Emphasis"/>
          <w:highlight w:val="green"/>
        </w:rPr>
        <w:t>partisan divide on the subject</w:t>
      </w:r>
      <w:r w:rsidRPr="001A5688">
        <w:rPr>
          <w:rStyle w:val="Emphasis"/>
        </w:rPr>
        <w:t xml:space="preserve">, with Sen. </w:t>
      </w:r>
      <w:r w:rsidRPr="00942FF1">
        <w:rPr>
          <w:rStyle w:val="Emphasis"/>
        </w:rPr>
        <w:t>Bernie</w:t>
      </w:r>
      <w:r w:rsidRPr="00942FF1">
        <w:rPr>
          <w:rStyle w:val="Emphasis"/>
          <w:highlight w:val="green"/>
        </w:rPr>
        <w:t xml:space="preserve"> Sanders</w:t>
      </w:r>
      <w:r w:rsidRPr="001A5688">
        <w:rPr>
          <w:rStyle w:val="Emphasis"/>
        </w:rPr>
        <w:t xml:space="preserve">, I-Vt., in March </w:t>
      </w:r>
      <w:r w:rsidRPr="00942FF1">
        <w:rPr>
          <w:rStyle w:val="Emphasis"/>
          <w:highlight w:val="green"/>
        </w:rPr>
        <w:t>chiding</w:t>
      </w:r>
      <w:r w:rsidRPr="001A5688">
        <w:rPr>
          <w:rStyle w:val="Emphasis"/>
        </w:rPr>
        <w:t xml:space="preserve"> Tesla founder Elon </w:t>
      </w:r>
      <w:r w:rsidRPr="00942FF1">
        <w:rPr>
          <w:rStyle w:val="Emphasis"/>
          <w:highlight w:val="green"/>
        </w:rPr>
        <w:t>Musk for pledging to</w:t>
      </w:r>
      <w:r w:rsidRPr="001A5688">
        <w:rPr>
          <w:rStyle w:val="Emphasis"/>
        </w:rPr>
        <w:t xml:space="preserve"> help </w:t>
      </w:r>
      <w:r w:rsidRPr="00942FF1">
        <w:rPr>
          <w:rStyle w:val="Emphasis"/>
          <w:highlight w:val="green"/>
        </w:rPr>
        <w:t>make</w:t>
      </w:r>
      <w:r w:rsidRPr="001A5688">
        <w:rPr>
          <w:rStyle w:val="Emphasis"/>
        </w:rPr>
        <w:t xml:space="preserve"> human </w:t>
      </w:r>
      <w:r w:rsidRPr="00942FF1">
        <w:rPr>
          <w:rStyle w:val="Emphasis"/>
          <w:highlight w:val="green"/>
        </w:rPr>
        <w:t>life “multiplanetary</w:t>
      </w:r>
      <w:r w:rsidRPr="001A5688">
        <w:rPr>
          <w:rStyle w:val="Emphasis"/>
        </w:rPr>
        <w:t>.” (Musk’s SpaceX wants to colonize Mars.)</w:t>
      </w:r>
      <w:r w:rsidRPr="001A5688">
        <w:t xml:space="preserve"> Calling today’s income inequality “obscene,”</w:t>
      </w:r>
      <w:r w:rsidRPr="001A5688">
        <w:rPr>
          <w:rStyle w:val="Emphasis"/>
        </w:rPr>
        <w:t xml:space="preserve"> Sanders said</w:t>
      </w:r>
      <w:r w:rsidRPr="001A5688">
        <w:t xml:space="preserve"> on Twitter, “</w:t>
      </w:r>
      <w:r w:rsidRPr="001A5688">
        <w:rPr>
          <w:rStyle w:val="StyleUnderline"/>
        </w:rPr>
        <w:t>Space travel</w:t>
      </w:r>
      <w:r w:rsidRPr="001A5688">
        <w:rPr>
          <w:rStyle w:val="Emphasis"/>
        </w:rPr>
        <w:t xml:space="preserve"> is an exciting idea, but right now we need to focus on Earth and create a progressive tax system so that children don’t go hungry, people are not </w:t>
      </w:r>
      <w:proofErr w:type="gramStart"/>
      <w:r w:rsidRPr="001A5688">
        <w:rPr>
          <w:rStyle w:val="Emphasis"/>
        </w:rPr>
        <w:t>homeless</w:t>
      </w:r>
      <w:proofErr w:type="gramEnd"/>
      <w:r w:rsidRPr="001A5688">
        <w:rPr>
          <w:rStyle w:val="Emphasis"/>
        </w:rPr>
        <w:t xml:space="preserve"> and all Americans have health care.” However, essayists in </w:t>
      </w:r>
      <w:r w:rsidRPr="00942FF1">
        <w:rPr>
          <w:rStyle w:val="Emphasis"/>
          <w:highlight w:val="green"/>
        </w:rPr>
        <w:t>the</w:t>
      </w:r>
      <w:r w:rsidRPr="001A5688">
        <w:rPr>
          <w:rStyle w:val="Emphasis"/>
        </w:rPr>
        <w:t xml:space="preserve"> conservative website </w:t>
      </w:r>
      <w:r w:rsidRPr="00942FF1">
        <w:rPr>
          <w:rStyle w:val="Emphasis"/>
          <w:highlight w:val="green"/>
        </w:rPr>
        <w:t>National Review</w:t>
      </w:r>
      <w:r w:rsidRPr="001A5688">
        <w:rPr>
          <w:rStyle w:val="Emphasis"/>
        </w:rPr>
        <w:t xml:space="preserve"> Online </w:t>
      </w:r>
      <w:r w:rsidRPr="00942FF1">
        <w:rPr>
          <w:rStyle w:val="Emphasis"/>
          <w:highlight w:val="green"/>
        </w:rPr>
        <w:t>have lauded private ventures</w:t>
      </w:r>
      <w:r w:rsidRPr="001A5688">
        <w:rPr>
          <w:rStyle w:val="Emphasis"/>
        </w:rPr>
        <w:t xml:space="preserve"> into space, saying that they have already brought the cost of space exploration down. Before SpaceX, the U.S. was paying Russia $90 million to get one American astronaut to the International Space Station, Andrew Follett wrote for NRO</w:t>
      </w:r>
      <w:r w:rsidRPr="001A5688">
        <w:t xml:space="preserve">. Reusable rockets developed by SpaceX can do that for $55 million, he said, adding “Musk has demonstrated that the American private sector can do what its government cannot.” Richard Branson hovers weightlessly inside Virgin Galactic’s VSS Unity space plane during its flight into space on Sunday, June 11, 2021. Richard Branson hovers weightlessly inside Virgin Galactic’s VSS Unity space plane during its flight into space on Sunday, June 11, 2021. Virgin Galactic </w:t>
      </w:r>
      <w:proofErr w:type="gramStart"/>
      <w:r w:rsidRPr="001A5688">
        <w:t>And</w:t>
      </w:r>
      <w:proofErr w:type="gramEnd"/>
      <w:r w:rsidRPr="001A5688">
        <w:t xml:space="preserve"> Brandon J. Weichert argued in NRO that that the privatization of space is a critical component of American competition with China. “Whichever nation wins the new space race will determine the future of the earth below,” Weichert wrote. He added, “Whatever one’s opinion about Bezos or Musk, the fact is that their private space companies are inspiring greater innovation today in the space sector after years of its being left in the sclerotic hands of the U.S. government.” </w:t>
      </w:r>
      <w:r w:rsidRPr="001A5688">
        <w:rPr>
          <w:rStyle w:val="Emphasis"/>
        </w:rPr>
        <w:t xml:space="preserve">In a recent survey about Americans’ views of space exploration, Pew found that </w:t>
      </w:r>
      <w:r w:rsidRPr="00942FF1">
        <w:rPr>
          <w:rStyle w:val="Emphasis"/>
          <w:highlight w:val="green"/>
        </w:rPr>
        <w:t>Democrats are more likely than Republicans to say the government should be involved in space ventures</w:t>
      </w:r>
      <w:r w:rsidRPr="001A5688">
        <w:rPr>
          <w:rStyle w:val="Emphasis"/>
        </w:rPr>
        <w:t>. “Conversely, Republicans (41%) are more likely than Democrats (28%) to say private companies will ensure that enough progress is made.”</w:t>
      </w:r>
    </w:p>
    <w:p w14:paraId="558EC861" w14:textId="77777777" w:rsidR="001E299C" w:rsidRPr="001A5688" w:rsidRDefault="001E299C" w:rsidP="001E299C"/>
    <w:p w14:paraId="61AA07EE" w14:textId="77777777" w:rsidR="001E299C" w:rsidRPr="001A5688" w:rsidRDefault="001E299C" w:rsidP="001E299C">
      <w:pPr>
        <w:pStyle w:val="Heading4"/>
        <w:rPr>
          <w:rFonts w:cs="Calibri"/>
        </w:rPr>
      </w:pPr>
      <w:r w:rsidRPr="001A5688">
        <w:rPr>
          <w:rFonts w:cs="Calibri"/>
        </w:rPr>
        <w:t>Infrastructure investment beats China in the tech-race</w:t>
      </w:r>
    </w:p>
    <w:p w14:paraId="52FF155E" w14:textId="77777777" w:rsidR="001E299C" w:rsidRPr="001A5688" w:rsidRDefault="001E299C" w:rsidP="001E299C">
      <w:r w:rsidRPr="001A5688">
        <w:rPr>
          <w:rStyle w:val="Style13ptBold"/>
        </w:rPr>
        <w:t>Anderson 2/22</w:t>
      </w:r>
      <w:r w:rsidRPr="001A5688">
        <w:t xml:space="preserve"> [(Norman, Chairman &amp; CEO of CG/LA Infrastructure, a firm focused on global infrastructure project development, driving productivity across countries, and maximizing the benefits of infrastructure for people in the U.S. and around the world) “</w:t>
      </w:r>
      <w:r w:rsidRPr="00440C3E">
        <w:rPr>
          <w:rStyle w:val="StyleUnderline"/>
          <w:highlight w:val="green"/>
        </w:rPr>
        <w:t>The</w:t>
      </w:r>
      <w:r w:rsidRPr="001A5688">
        <w:rPr>
          <w:rStyle w:val="StyleUnderline"/>
        </w:rPr>
        <w:t xml:space="preserve"> Biden Infrastructure </w:t>
      </w:r>
      <w:r w:rsidRPr="00440C3E">
        <w:rPr>
          <w:rStyle w:val="StyleUnderline"/>
          <w:highlight w:val="green"/>
        </w:rPr>
        <w:t>Plan</w:t>
      </w:r>
      <w:r w:rsidRPr="001A5688">
        <w:t xml:space="preserve"> - 5 Actions To Jolt Us Awake, Now,” </w:t>
      </w:r>
      <w:r w:rsidRPr="001A5688">
        <w:rPr>
          <w:i/>
          <w:iCs/>
        </w:rPr>
        <w:t>Forbes</w:t>
      </w:r>
      <w:r w:rsidRPr="001A5688">
        <w:t xml:space="preserve">, 2-22-2021, </w:t>
      </w:r>
      <w:hyperlink r:id="rId24" w:history="1">
        <w:r w:rsidRPr="001A5688">
          <w:rPr>
            <w:rStyle w:val="Hyperlink"/>
          </w:rPr>
          <w:t>https://www.forbes.com/sites/normananderson/2021/02/22/the-biden-infrastructure-plan5-actions-to-jolt-us-awake-now/?sh=1d72f17b2ebd</w:t>
        </w:r>
      </w:hyperlink>
      <w:r w:rsidRPr="001A5688">
        <w:t>] TDI</w:t>
      </w:r>
    </w:p>
    <w:p w14:paraId="1EE3A42C" w14:textId="77777777" w:rsidR="001E299C" w:rsidRPr="001A5688" w:rsidRDefault="001E299C" w:rsidP="001E299C">
      <w:r w:rsidRPr="001A5688">
        <w:t xml:space="preserve">The Focus Needs to be on Creating Project Results. Producing immediate results </w:t>
      </w:r>
      <w:r w:rsidRPr="001A5688">
        <w:rPr>
          <w:rStyle w:val="StyleUnderline"/>
        </w:rPr>
        <w:t>is necessary</w:t>
      </w:r>
      <w:r w:rsidRPr="001A5688">
        <w:t xml:space="preserve"> for our political system - how does this work, when the average highway project takes 9.5 years to move through the approval process, and 4.5 years after that for results - say cars, or autonomous trucks, zipping down the freeway? Lucky for us we are not starting from scratch - </w:t>
      </w:r>
      <w:r w:rsidRPr="001A5688">
        <w:rPr>
          <w:rStyle w:val="StyleUnderline"/>
        </w:rPr>
        <w:t>we have an enormous pent-up backlog of projects that can start showing results… this year</w:t>
      </w:r>
      <w:r w:rsidRPr="001A5688">
        <w:t xml:space="preserve">.  </w:t>
      </w:r>
    </w:p>
    <w:p w14:paraId="1E1DEA7A" w14:textId="77777777" w:rsidR="001E299C" w:rsidRPr="001A5688" w:rsidRDefault="001E299C" w:rsidP="001E299C">
      <w:r w:rsidRPr="001A5688">
        <w:t xml:space="preserve">By results I don’t just mean creating new and well-paying </w:t>
      </w:r>
      <w:proofErr w:type="gramStart"/>
      <w:r w:rsidRPr="001A5688">
        <w:t>jobs, or</w:t>
      </w:r>
      <w:proofErr w:type="gramEnd"/>
      <w:r w:rsidRPr="001A5688">
        <w:t xml:space="preserve"> saving the thousands of struggling professional service firms that are in danger of turning off their computers, rather what I mean is addressing the Administration’s priorities in the way that </w:t>
      </w:r>
      <w:r w:rsidRPr="001A5688">
        <w:rPr>
          <w:rStyle w:val="StyleUnderline"/>
        </w:rPr>
        <w:t>infrastructure</w:t>
      </w:r>
      <w:r w:rsidRPr="001A5688">
        <w:t xml:space="preserve"> professionals think about investment (yes, these people exist - and they are as smart as economists!):</w:t>
      </w:r>
    </w:p>
    <w:p w14:paraId="7CB91086" w14:textId="77777777" w:rsidR="001E299C" w:rsidRPr="001A5688" w:rsidRDefault="001E299C" w:rsidP="001E299C">
      <w:pPr>
        <w:pStyle w:val="ListParagraph"/>
        <w:numPr>
          <w:ilvl w:val="0"/>
          <w:numId w:val="26"/>
        </w:numPr>
      </w:pPr>
      <w:r w:rsidRPr="001A5688">
        <w:rPr>
          <w:rStyle w:val="Emphasis"/>
        </w:rPr>
        <w:t>Brownfield projects</w:t>
      </w:r>
      <w:r w:rsidRPr="001A5688">
        <w:t xml:space="preserve"> - you </w:t>
      </w:r>
      <w:r w:rsidRPr="001A5688">
        <w:rPr>
          <w:rStyle w:val="StyleUnderline"/>
        </w:rPr>
        <w:t xml:space="preserve">can </w:t>
      </w:r>
      <w:r w:rsidRPr="00440C3E">
        <w:rPr>
          <w:rStyle w:val="StyleUnderline"/>
          <w:highlight w:val="green"/>
        </w:rPr>
        <w:t>revitalize Army Corps reservoirs</w:t>
      </w:r>
      <w:r w:rsidRPr="001A5688">
        <w:t xml:space="preserve">, or </w:t>
      </w:r>
      <w:r w:rsidRPr="00440C3E">
        <w:rPr>
          <w:rStyle w:val="StyleUnderline"/>
          <w:highlight w:val="green"/>
        </w:rPr>
        <w:t>put 5G on interstate highways</w:t>
      </w:r>
      <w:r w:rsidRPr="001A5688">
        <w:rPr>
          <w:rStyle w:val="StyleUnderline"/>
        </w:rPr>
        <w:t>, or a</w:t>
      </w:r>
      <w:r w:rsidRPr="001A5688">
        <w:t xml:space="preserve">uthorize the Gateway tunnel, or </w:t>
      </w:r>
      <w:r w:rsidRPr="001A5688">
        <w:rPr>
          <w:rStyle w:val="StyleUnderline"/>
        </w:rPr>
        <w:t xml:space="preserve">make </w:t>
      </w:r>
      <w:r w:rsidRPr="00440C3E">
        <w:rPr>
          <w:rStyle w:val="StyleUnderline"/>
          <w:highlight w:val="green"/>
        </w:rPr>
        <w:t>rural broadband</w:t>
      </w:r>
      <w:r w:rsidRPr="001A5688">
        <w:rPr>
          <w:rStyle w:val="StyleUnderline"/>
        </w:rPr>
        <w:t xml:space="preserve"> </w:t>
      </w:r>
      <w:proofErr w:type="gramStart"/>
      <w:r w:rsidRPr="001A5688">
        <w:rPr>
          <w:rStyle w:val="StyleUnderline"/>
        </w:rPr>
        <w:t>really fast</w:t>
      </w:r>
      <w:proofErr w:type="gramEnd"/>
      <w:r w:rsidRPr="001A5688">
        <w:rPr>
          <w:rStyle w:val="StyleUnderline"/>
        </w:rPr>
        <w:t>, right now</w:t>
      </w:r>
      <w:r w:rsidRPr="001A5688">
        <w:t>, tomorrow,</w:t>
      </w:r>
    </w:p>
    <w:p w14:paraId="62BBEC73" w14:textId="77777777" w:rsidR="001E299C" w:rsidRPr="001A5688" w:rsidRDefault="001E299C" w:rsidP="001E299C">
      <w:pPr>
        <w:pStyle w:val="ListParagraph"/>
        <w:numPr>
          <w:ilvl w:val="0"/>
          <w:numId w:val="26"/>
        </w:numPr>
      </w:pPr>
      <w:r w:rsidRPr="001A5688">
        <w:rPr>
          <w:rStyle w:val="Emphasis"/>
        </w:rPr>
        <w:t>Greenfield projects</w:t>
      </w:r>
      <w:r w:rsidRPr="001A5688">
        <w:t xml:space="preserve"> - infrastructure is a ‘thinking short, thinking long’ business, so while you are </w:t>
      </w:r>
      <w:r w:rsidRPr="001A5688">
        <w:rPr>
          <w:rStyle w:val="StyleUnderline"/>
        </w:rPr>
        <w:t xml:space="preserve">speeding up investment in </w:t>
      </w:r>
      <w:proofErr w:type="spellStart"/>
      <w:r w:rsidRPr="001A5688">
        <w:rPr>
          <w:rStyle w:val="StyleUnderline"/>
        </w:rPr>
        <w:t xml:space="preserve">ultra </w:t>
      </w:r>
      <w:r w:rsidRPr="00440C3E">
        <w:rPr>
          <w:rStyle w:val="StyleUnderline"/>
          <w:highlight w:val="green"/>
        </w:rPr>
        <w:t>high</w:t>
      </w:r>
      <w:proofErr w:type="spellEnd"/>
      <w:r w:rsidRPr="00440C3E">
        <w:rPr>
          <w:rStyle w:val="StyleUnderline"/>
          <w:highlight w:val="green"/>
        </w:rPr>
        <w:t xml:space="preserve"> voltage transmission lines</w:t>
      </w:r>
      <w:r w:rsidRPr="001A5688">
        <w:t xml:space="preserve">, you can also get moving on the Brent Spence Bridge, and by the end of 2024 you can </w:t>
      </w:r>
      <w:r w:rsidRPr="001A5688">
        <w:rPr>
          <w:rStyle w:val="StyleUnderline"/>
        </w:rPr>
        <w:t>get butts in seats on the Dallas/Houston high speed rail project, and the Great Lakes Basin highway project, and</w:t>
      </w:r>
      <w:r w:rsidRPr="001A5688">
        <w:t xml:space="preserve"> </w:t>
      </w:r>
    </w:p>
    <w:p w14:paraId="5E6AD6B6" w14:textId="77777777" w:rsidR="001E299C" w:rsidRPr="001A5688" w:rsidRDefault="001E299C" w:rsidP="001E299C">
      <w:pPr>
        <w:pStyle w:val="ListParagraph"/>
        <w:numPr>
          <w:ilvl w:val="0"/>
          <w:numId w:val="26"/>
        </w:numPr>
      </w:pPr>
      <w:r w:rsidRPr="001A5688">
        <w:t>New</w:t>
      </w:r>
      <w:r w:rsidRPr="001A5688">
        <w:rPr>
          <w:rStyle w:val="Emphasis"/>
        </w:rPr>
        <w:t xml:space="preserve"> </w:t>
      </w:r>
      <w:r w:rsidRPr="00440C3E">
        <w:rPr>
          <w:rStyle w:val="Emphasis"/>
          <w:highlight w:val="green"/>
        </w:rPr>
        <w:t>Infrastructur</w:t>
      </w:r>
      <w:r w:rsidRPr="001A5688">
        <w:rPr>
          <w:rStyle w:val="Emphasis"/>
        </w:rPr>
        <w:t>e</w:t>
      </w:r>
      <w:r w:rsidRPr="001A5688">
        <w:t xml:space="preserve"> - this </w:t>
      </w:r>
      <w:r w:rsidRPr="00440C3E">
        <w:rPr>
          <w:rStyle w:val="StyleUnderline"/>
          <w:highlight w:val="green"/>
        </w:rPr>
        <w:t>is the low-hanging fruit</w:t>
      </w:r>
      <w:r w:rsidRPr="001A5688">
        <w:rPr>
          <w:rStyle w:val="StyleUnderline"/>
        </w:rPr>
        <w:t xml:space="preserve">, and </w:t>
      </w:r>
      <w:r w:rsidRPr="001A5688">
        <w:rPr>
          <w:rStyle w:val="Emphasis"/>
          <w:sz w:val="30"/>
          <w:szCs w:val="30"/>
        </w:rPr>
        <w:t>the battlefield</w:t>
      </w:r>
      <w:r w:rsidRPr="001A5688">
        <w:rPr>
          <w:rStyle w:val="StyleUnderline"/>
        </w:rPr>
        <w:t xml:space="preserve"> </w:t>
      </w:r>
      <w:r w:rsidRPr="00440C3E">
        <w:rPr>
          <w:rStyle w:val="StyleUnderline"/>
          <w:highlight w:val="green"/>
        </w:rPr>
        <w:t>between China and</w:t>
      </w:r>
      <w:r w:rsidRPr="001A5688">
        <w:rPr>
          <w:rStyle w:val="StyleUnderline"/>
        </w:rPr>
        <w:t xml:space="preserve"> the </w:t>
      </w:r>
      <w:r w:rsidRPr="00440C3E">
        <w:rPr>
          <w:rStyle w:val="StyleUnderline"/>
          <w:highlight w:val="green"/>
        </w:rPr>
        <w:t>U.S.</w:t>
      </w:r>
      <w:r w:rsidRPr="001A5688">
        <w:rPr>
          <w:rStyle w:val="StyleUnderline"/>
        </w:rPr>
        <w:t xml:space="preserve"> for </w:t>
      </w:r>
      <w:r w:rsidRPr="00440C3E">
        <w:rPr>
          <w:rStyle w:val="StyleUnderline"/>
          <w:highlight w:val="green"/>
        </w:rPr>
        <w:t>global influence</w:t>
      </w:r>
      <w:r w:rsidRPr="001A5688">
        <w:rPr>
          <w:rStyle w:val="StyleUnderline"/>
        </w:rPr>
        <w:t xml:space="preserve">, </w:t>
      </w:r>
      <w:r w:rsidRPr="001A5688">
        <w:rPr>
          <w:rStyle w:val="Emphasis"/>
          <w:sz w:val="30"/>
          <w:szCs w:val="30"/>
        </w:rPr>
        <w:t>period</w:t>
      </w:r>
      <w:r w:rsidRPr="001A5688">
        <w:t xml:space="preserve">. Largely private, and almost wholly environmentally friendly, this is where our economy has tremendous strengths that we are not seeing. </w:t>
      </w:r>
      <w:r w:rsidRPr="001A5688">
        <w:rPr>
          <w:rStyle w:val="StyleUnderline"/>
        </w:rPr>
        <w:t xml:space="preserve">It’s also the battlefield - </w:t>
      </w:r>
      <w:r w:rsidRPr="00440C3E">
        <w:rPr>
          <w:rStyle w:val="StyleUnderline"/>
          <w:highlight w:val="green"/>
        </w:rPr>
        <w:t>AI, Machine Learning, 5G, Autonomy</w:t>
      </w:r>
      <w:r w:rsidRPr="001A5688">
        <w:rPr>
          <w:rStyle w:val="StyleUnderline"/>
        </w:rPr>
        <w:t xml:space="preserve">, High Voltage Transmission, along with </w:t>
      </w:r>
      <w:proofErr w:type="gramStart"/>
      <w:r w:rsidRPr="001A5688">
        <w:rPr>
          <w:rStyle w:val="Emphasis"/>
        </w:rPr>
        <w:t>h</w:t>
      </w:r>
      <w:r w:rsidRPr="001A5688">
        <w:rPr>
          <w:rStyle w:val="StyleUnderline"/>
        </w:rPr>
        <w:t xml:space="preserve">igh </w:t>
      </w:r>
      <w:r w:rsidRPr="001A5688">
        <w:rPr>
          <w:rStyle w:val="Emphasis"/>
        </w:rPr>
        <w:t>s</w:t>
      </w:r>
      <w:r w:rsidRPr="001A5688">
        <w:rPr>
          <w:rStyle w:val="StyleUnderline"/>
        </w:rPr>
        <w:t>peed</w:t>
      </w:r>
      <w:proofErr w:type="gramEnd"/>
      <w:r w:rsidRPr="001A5688">
        <w:rPr>
          <w:rStyle w:val="StyleUnderline"/>
        </w:rPr>
        <w:t xml:space="preserve"> </w:t>
      </w:r>
      <w:r w:rsidRPr="001A5688">
        <w:rPr>
          <w:rStyle w:val="Emphasis"/>
        </w:rPr>
        <w:t>r</w:t>
      </w:r>
      <w:r w:rsidRPr="001A5688">
        <w:rPr>
          <w:rStyle w:val="StyleUnderline"/>
        </w:rPr>
        <w:t>ail</w:t>
      </w:r>
      <w:r w:rsidRPr="001A5688">
        <w:t xml:space="preserve"> - </w:t>
      </w:r>
      <w:r w:rsidRPr="001A5688">
        <w:rPr>
          <w:rStyle w:val="StyleUnderline"/>
        </w:rPr>
        <w:t xml:space="preserve">that </w:t>
      </w:r>
      <w:r w:rsidRPr="00440C3E">
        <w:rPr>
          <w:rStyle w:val="StyleUnderline"/>
          <w:highlight w:val="green"/>
        </w:rPr>
        <w:t>is critical</w:t>
      </w:r>
      <w:r w:rsidRPr="001A5688">
        <w:rPr>
          <w:rStyle w:val="StyleUnderline"/>
        </w:rPr>
        <w:t xml:space="preserve"> to the achievement of </w:t>
      </w:r>
      <w:r w:rsidRPr="001A5688">
        <w:rPr>
          <w:rStyle w:val="Emphasis"/>
        </w:rPr>
        <w:t>every single goal</w:t>
      </w:r>
      <w:r w:rsidRPr="001A5688">
        <w:rPr>
          <w:rStyle w:val="StyleUnderline"/>
        </w:rPr>
        <w:t xml:space="preserve"> that our country can set for the future</w:t>
      </w:r>
      <w:r w:rsidRPr="001A5688">
        <w:t>.</w:t>
      </w:r>
    </w:p>
    <w:p w14:paraId="43BBE347" w14:textId="77777777" w:rsidR="001E299C" w:rsidRPr="001A5688" w:rsidRDefault="001E299C" w:rsidP="001E299C">
      <w:r w:rsidRPr="001A5688">
        <w:t xml:space="preserve">Every infrastructure person - and every citizen - across the country can tell you the five projects that they’d like to see happen. The map above is a </w:t>
      </w:r>
      <w:proofErr w:type="gramStart"/>
      <w:r w:rsidRPr="001A5688">
        <w:t>500 project</w:t>
      </w:r>
      <w:proofErr w:type="gramEnd"/>
      <w:r w:rsidRPr="001A5688">
        <w:t xml:space="preserve"> stimulus map that my firm, CG/LA infrastructure, created by polling people around the country. Why not engage citizens now, and show results this year, picking up steam in 2022 and in 2023? </w:t>
      </w:r>
      <w:r w:rsidRPr="00440C3E">
        <w:rPr>
          <w:rStyle w:val="StyleUnderline"/>
          <w:highlight w:val="green"/>
        </w:rPr>
        <w:t>Infrastructure</w:t>
      </w:r>
      <w:r w:rsidRPr="001A5688">
        <w:t xml:space="preserve"> is 5G/AI and Electrification, and it </w:t>
      </w:r>
      <w:r w:rsidRPr="00440C3E">
        <w:rPr>
          <w:rStyle w:val="Emphasis"/>
          <w:highlight w:val="green"/>
        </w:rPr>
        <w:t>Needs a Budget</w:t>
      </w:r>
      <w:r w:rsidRPr="001A5688">
        <w:t xml:space="preserve">. The infrastructure of the future is going to be as different as cellular is from fixed line telephony, and that future is coming at us extremely fast… </w:t>
      </w:r>
      <w:r w:rsidRPr="001A5688">
        <w:rPr>
          <w:rStyle w:val="StyleUnderline"/>
        </w:rPr>
        <w:t>The 2020’s will be a decade of disruption</w:t>
      </w:r>
      <w:r w:rsidRPr="001A5688">
        <w:t xml:space="preserve"> - the greatest period of disruption in 100 years or more. </w:t>
      </w:r>
      <w:r w:rsidRPr="001A5688">
        <w:rPr>
          <w:rStyle w:val="StyleUnderline"/>
        </w:rPr>
        <w:t>We can either</w:t>
      </w:r>
      <w:r w:rsidRPr="001A5688">
        <w:t xml:space="preserve"> continue our course, and try and </w:t>
      </w:r>
      <w:r w:rsidRPr="001A5688">
        <w:rPr>
          <w:rStyle w:val="StyleUnderline"/>
        </w:rPr>
        <w:t>weather the storm</w:t>
      </w:r>
      <w:r w:rsidRPr="001A5688">
        <w:t xml:space="preserve">, </w:t>
      </w:r>
      <w:r w:rsidRPr="001A5688">
        <w:rPr>
          <w:rStyle w:val="StyleUnderline"/>
        </w:rPr>
        <w:t>or</w:t>
      </w:r>
      <w:r w:rsidRPr="001A5688">
        <w:t xml:space="preserve"> we can </w:t>
      </w:r>
      <w:r w:rsidRPr="001A5688">
        <w:rPr>
          <w:rStyle w:val="StyleUnderline"/>
        </w:rPr>
        <w:t>make the kind of strategic investments that will allow us to lead -</w:t>
      </w:r>
      <w:r w:rsidRPr="001A5688">
        <w:t xml:space="preserve"> </w:t>
      </w:r>
      <w:r w:rsidRPr="001A5688">
        <w:rPr>
          <w:rStyle w:val="StyleUnderline"/>
        </w:rPr>
        <w:t>with enormous environmental and equity benefits, coupled with the kind of productivity increases that come from rapid innovation</w:t>
      </w:r>
      <w:r w:rsidRPr="001A5688">
        <w:t xml:space="preserve">. </w:t>
      </w:r>
      <w:r w:rsidRPr="001A5688">
        <w:rPr>
          <w:rStyle w:val="StyleUnderline"/>
        </w:rPr>
        <w:t>There couldn’t be a bigger difference between the way that China is going about new infrastructure creation</w:t>
      </w:r>
      <w:r w:rsidRPr="001A5688">
        <w:t xml:space="preserve">, with their top down, devil may care about the individual approach, and our celebration of the individual. </w:t>
      </w:r>
      <w:r w:rsidRPr="001A5688">
        <w:rPr>
          <w:rStyle w:val="StyleUnderline"/>
        </w:rPr>
        <w:t>The problem</w:t>
      </w:r>
      <w:r w:rsidRPr="001A5688">
        <w:t xml:space="preserve"> - </w:t>
      </w:r>
      <w:r w:rsidRPr="001A5688">
        <w:rPr>
          <w:rStyle w:val="StyleUnderline"/>
        </w:rPr>
        <w:t xml:space="preserve">in </w:t>
      </w:r>
      <w:r w:rsidRPr="001A5688">
        <w:rPr>
          <w:rStyle w:val="Emphasis"/>
        </w:rPr>
        <w:t>democracies</w:t>
      </w:r>
      <w:r w:rsidRPr="001A5688">
        <w:rPr>
          <w:rStyle w:val="StyleUnderline"/>
        </w:rPr>
        <w:t xml:space="preserve"> around the world</w:t>
      </w:r>
      <w:r w:rsidRPr="001A5688">
        <w:t xml:space="preserve"> - is that </w:t>
      </w:r>
      <w:r w:rsidRPr="001A5688">
        <w:rPr>
          <w:rStyle w:val="Emphasis"/>
        </w:rPr>
        <w:t>we are absent</w:t>
      </w:r>
      <w:r w:rsidRPr="001A5688">
        <w:rPr>
          <w:rStyle w:val="StyleUnderline"/>
        </w:rPr>
        <w:t xml:space="preserve">, and so </w:t>
      </w:r>
      <w:r w:rsidRPr="001A5688">
        <w:rPr>
          <w:rStyle w:val="Emphasis"/>
        </w:rPr>
        <w:t>China is winning</w:t>
      </w:r>
      <w:r w:rsidRPr="001A5688">
        <w:t xml:space="preserve">. Leaders Set Goals, Achieve Goals - and Create Trust. Who </w:t>
      </w:r>
      <w:proofErr w:type="gramStart"/>
      <w:r w:rsidRPr="001A5688">
        <w:t>is in charge of</w:t>
      </w:r>
      <w:proofErr w:type="gramEnd"/>
      <w:r w:rsidRPr="001A5688">
        <w:t xml:space="preserve"> infrastructure? Without an </w:t>
      </w:r>
      <w:r w:rsidRPr="001A5688">
        <w:rPr>
          <w:rStyle w:val="Emphasis"/>
        </w:rPr>
        <w:t>infrastructure</w:t>
      </w:r>
      <w:r w:rsidRPr="001A5688">
        <w:t xml:space="preserve"> office it is hard to tell, and this is a fatal flaw problem. The presidency needs to </w:t>
      </w:r>
      <w:proofErr w:type="spellStart"/>
      <w:r w:rsidRPr="001A5688">
        <w:t>to</w:t>
      </w:r>
      <w:proofErr w:type="spellEnd"/>
      <w:r w:rsidRPr="001A5688">
        <w:t xml:space="preserve"> bring everyone together to discuss what world we want to create, what our infrastructure vision going forward will look like. This needs to happen fast - and then we need to set goals that we all agree to: projects completed, time to project approvals, life expectancy, reduction of traffic congestion, reduction in carbon by sector, even increases in infrastructure equity. I am a business guy - everything is opportunity. Then we (all of us) need to row hard in the same </w:t>
      </w:r>
      <w:proofErr w:type="gramStart"/>
      <w:r w:rsidRPr="001A5688">
        <w:t>direction, and</w:t>
      </w:r>
      <w:proofErr w:type="gramEnd"/>
      <w:r w:rsidRPr="001A5688">
        <w:t xml:space="preserve"> achieve those goals. Action This Day. </w:t>
      </w:r>
      <w:r w:rsidRPr="001A5688">
        <w:rPr>
          <w:rStyle w:val="StyleUnderline"/>
        </w:rPr>
        <w:t xml:space="preserve">If </w:t>
      </w:r>
      <w:r w:rsidRPr="00440C3E">
        <w:rPr>
          <w:rStyle w:val="StyleUnderline"/>
          <w:highlight w:val="green"/>
        </w:rPr>
        <w:t>we can get this right, the results</w:t>
      </w:r>
      <w:r w:rsidRPr="001A5688">
        <w:rPr>
          <w:rStyle w:val="StyleUnderline"/>
        </w:rPr>
        <w:t xml:space="preserve"> for all of us will </w:t>
      </w:r>
      <w:r w:rsidRPr="00440C3E">
        <w:rPr>
          <w:rStyle w:val="StyleUnderline"/>
          <w:highlight w:val="green"/>
        </w:rPr>
        <w:t>be extraordinary</w:t>
      </w:r>
      <w:r w:rsidRPr="001A5688">
        <w:t xml:space="preserve"> - </w:t>
      </w:r>
      <w:r w:rsidRPr="001A5688">
        <w:rPr>
          <w:rStyle w:val="Emphasis"/>
        </w:rPr>
        <w:t>domestic growth</w:t>
      </w:r>
      <w:r w:rsidRPr="001A5688">
        <w:t xml:space="preserve">, </w:t>
      </w:r>
      <w:r w:rsidRPr="001A5688">
        <w:rPr>
          <w:rStyle w:val="Emphasis"/>
        </w:rPr>
        <w:t>environmental leadership</w:t>
      </w:r>
      <w:r w:rsidRPr="001A5688">
        <w:t xml:space="preserve"> </w:t>
      </w:r>
      <w:r w:rsidRPr="001A5688">
        <w:rPr>
          <w:rStyle w:val="StyleUnderline"/>
        </w:rPr>
        <w:t xml:space="preserve">and an injection of strength into the </w:t>
      </w:r>
      <w:r w:rsidRPr="001A5688">
        <w:rPr>
          <w:rStyle w:val="Emphasis"/>
        </w:rPr>
        <w:t>global democratic model</w:t>
      </w:r>
      <w:r w:rsidRPr="001A5688">
        <w:t xml:space="preserve">. Unimaginable things can quickly be envisioned, and developed, including the return of manufacturing (advanced and distributed manufacturing) to our newly digitized and electrified heartland.  Infrastructure can bring us together, but it is a very heavy lift - as in war, the first thing a </w:t>
      </w:r>
      <w:proofErr w:type="gramStart"/>
      <w:r w:rsidRPr="001A5688">
        <w:t>president things</w:t>
      </w:r>
      <w:proofErr w:type="gramEnd"/>
      <w:r w:rsidRPr="001A5688">
        <w:t xml:space="preserve"> about in the morning, and the last thing he thinks about before going to bed at night.</w:t>
      </w:r>
    </w:p>
    <w:p w14:paraId="1A0AE87F" w14:textId="77777777" w:rsidR="001E299C" w:rsidRPr="001A5688" w:rsidRDefault="001E299C" w:rsidP="001E299C"/>
    <w:p w14:paraId="2F86117A" w14:textId="77777777" w:rsidR="001E299C" w:rsidRPr="001A5688" w:rsidRDefault="001E299C" w:rsidP="001E299C">
      <w:pPr>
        <w:pStyle w:val="Heading4"/>
        <w:rPr>
          <w:rFonts w:cs="Calibri"/>
        </w:rPr>
      </w:pPr>
      <w:r w:rsidRPr="001A5688">
        <w:rPr>
          <w:rFonts w:cs="Calibri"/>
        </w:rPr>
        <w:t>Chinese tech leadership leads to nuclear war</w:t>
      </w:r>
    </w:p>
    <w:p w14:paraId="455937C8" w14:textId="77777777" w:rsidR="001E299C" w:rsidRPr="001A5688" w:rsidRDefault="001E299C" w:rsidP="001E299C">
      <w:proofErr w:type="spellStart"/>
      <w:r w:rsidRPr="001A5688">
        <w:rPr>
          <w:rStyle w:val="Style13ptBold"/>
        </w:rPr>
        <w:t>Kroenig</w:t>
      </w:r>
      <w:proofErr w:type="spellEnd"/>
      <w:r w:rsidRPr="001A5688">
        <w:rPr>
          <w:rStyle w:val="Style13ptBold"/>
        </w:rPr>
        <w:t xml:space="preserve"> 18</w:t>
      </w:r>
      <w:r w:rsidRPr="001A5688">
        <w:t xml:space="preserve"> (Matthew, Deputy Director for Strategy, Scowcroft Center for Strategy and Security Associate Professor of Government and Foreign Service, Georgetown University) “Will disruptive technology cause nuclear war?” </w:t>
      </w:r>
      <w:r w:rsidRPr="001A5688">
        <w:rPr>
          <w:i/>
          <w:iCs/>
        </w:rPr>
        <w:t>BAS</w:t>
      </w:r>
      <w:r w:rsidRPr="001A5688">
        <w:t xml:space="preserve">, Nov 12, 2018, </w:t>
      </w:r>
      <w:hyperlink r:id="rId25" w:history="1">
        <w:r w:rsidRPr="001A5688">
          <w:rPr>
            <w:rStyle w:val="Hyperlink"/>
          </w:rPr>
          <w:t>https://thebulletin.org/2018/11/will-disruptive-technology-cause-nuclear-war</w:t>
        </w:r>
      </w:hyperlink>
    </w:p>
    <w:p w14:paraId="6AB0F30B" w14:textId="3E57324E" w:rsidR="001E299C" w:rsidRPr="0048410D" w:rsidRDefault="001E299C" w:rsidP="001E299C">
      <w:r w:rsidRPr="001A5688">
        <w:t xml:space="preserve">Recently, analysts have argued that emerging technologies with military applications may undermine nuclear stability (see here, here, and here), but the logic of these arguments is debatable and overlooks a more straightforward reason why </w:t>
      </w:r>
      <w:r w:rsidRPr="00440C3E">
        <w:rPr>
          <w:rStyle w:val="StyleUnderline"/>
          <w:highlight w:val="green"/>
        </w:rPr>
        <w:t>new tech</w:t>
      </w:r>
      <w:r w:rsidRPr="001A5688">
        <w:rPr>
          <w:rStyle w:val="StyleUnderline"/>
        </w:rPr>
        <w:t xml:space="preserve">nology might </w:t>
      </w:r>
      <w:r w:rsidRPr="00440C3E">
        <w:rPr>
          <w:rStyle w:val="StyleUnderline"/>
          <w:highlight w:val="green"/>
        </w:rPr>
        <w:t xml:space="preserve">cause </w:t>
      </w:r>
      <w:r w:rsidRPr="00440C3E">
        <w:rPr>
          <w:rStyle w:val="Emphasis"/>
          <w:highlight w:val="green"/>
        </w:rPr>
        <w:t>nuclear conflict</w:t>
      </w:r>
      <w:r w:rsidRPr="001A5688">
        <w:rPr>
          <w:rStyle w:val="StyleUnderline"/>
        </w:rPr>
        <w:t xml:space="preserve">: by </w:t>
      </w:r>
      <w:r w:rsidRPr="00440C3E">
        <w:rPr>
          <w:rStyle w:val="StyleUnderline"/>
          <w:highlight w:val="green"/>
        </w:rPr>
        <w:t>upending</w:t>
      </w:r>
      <w:r w:rsidRPr="001A5688">
        <w:rPr>
          <w:rStyle w:val="StyleUnderline"/>
        </w:rPr>
        <w:t xml:space="preserve"> the </w:t>
      </w:r>
      <w:r w:rsidRPr="00440C3E">
        <w:rPr>
          <w:rStyle w:val="StyleUnderline"/>
          <w:highlight w:val="green"/>
        </w:rPr>
        <w:t>existing balance of power</w:t>
      </w:r>
      <w:r w:rsidRPr="001A5688">
        <w:rPr>
          <w:rStyle w:val="StyleUnderline"/>
        </w:rPr>
        <w:t xml:space="preserve"> among nuclear-armed states. </w:t>
      </w:r>
      <w:r w:rsidRPr="001A5688">
        <w:t xml:space="preserve">This latter concern is more probable and dangerous and demands an immediate policy response. For more than 70 years, the world has avoided major power conflict, and many </w:t>
      </w:r>
      <w:proofErr w:type="gramStart"/>
      <w:r w:rsidRPr="001A5688">
        <w:t>attribute</w:t>
      </w:r>
      <w:proofErr w:type="gramEnd"/>
      <w:r w:rsidRPr="001A5688">
        <w:t xml:space="preserve"> this era of peace to nuclear weapons. In situations of mutually assured destruction (MAD), neither side has an incentive to start a conflict because doing so will only result in its own annihilation. The key to this model of deterrence is the maintenance of secure second-strike capabilities—the ability to absorb an enemy nuclear attack and respond with a devastating counterattack. Recently analysts have begun to worry, however, that new strategic military technologies may make it possible for a state to conduct a successful first strike on an enemy. For example, Chinese colleagues have complained to me in Track II dialogues that the United States may decide to launch a sophisticated cyberattack against Chinese nuclear command and control, essentially turning off China’s nuclear forces. Then, Washington will follow up with a massive strike with conventional cruise and hypersonic missiles to destroy China’s nuclear weapons. Finally, if any Chinese forces happen to survive, the United States can simply mop up China’s ragged retaliatory strike with advanced missile defenses. China will be </w:t>
      </w:r>
      <w:proofErr w:type="gramStart"/>
      <w:r w:rsidRPr="001A5688">
        <w:t>disarmed</w:t>
      </w:r>
      <w:proofErr w:type="gramEnd"/>
      <w:r w:rsidRPr="001A5688">
        <w:t xml:space="preserve"> and US nuclear weapons will still be sitting on the shelf, untouched. If the United States, or any other state acquires such a first-strike capability, then the logic of MAD would be undermined. Washington may be tempted to launch a nuclear first strike. Or China may choose instead to use its nuclear weapons early in a conflict before they can be wiped out—the so-called “use ‘</w:t>
      </w:r>
      <w:proofErr w:type="spellStart"/>
      <w:r w:rsidRPr="001A5688">
        <w:t>em</w:t>
      </w:r>
      <w:proofErr w:type="spellEnd"/>
      <w:r w:rsidRPr="001A5688">
        <w:t xml:space="preserve"> or lose ‘</w:t>
      </w:r>
      <w:proofErr w:type="spellStart"/>
      <w:r w:rsidRPr="001A5688">
        <w:t>em</w:t>
      </w:r>
      <w:proofErr w:type="spellEnd"/>
      <w:r w:rsidRPr="001A5688">
        <w:t xml:space="preserve">” problem. According to this logic, therefore, the appropriate policy response would be to ban outright or control any new weapon systems that might threaten second-strike capabilities. This way of thinking about new technology and stability, however, is open to question. Would any US president truly decide to launch a massive, bolt-out-of-the-blue nuclear attack because he or she thought s/he could get away with it? And why does it make sense for the country in the inferior position, in this case China, to intentionally start a nuclear war that it will almost certainly lose? More important, this conceptualization of how new technology affects stability is too narrow, focused exclusively on how new military technologies might be used against nuclear forces directly. Rather, we should think more broadly about how new technology might affect global politics, and, for this, it is helpful to turn to scholarly international relations theory. </w:t>
      </w:r>
      <w:r w:rsidRPr="001A5688">
        <w:rPr>
          <w:rStyle w:val="StyleUnderline"/>
        </w:rPr>
        <w:t xml:space="preserve">The </w:t>
      </w:r>
      <w:r w:rsidRPr="001A5688">
        <w:rPr>
          <w:rStyle w:val="Emphasis"/>
        </w:rPr>
        <w:t>dominant theory</w:t>
      </w:r>
      <w:r w:rsidRPr="001A5688">
        <w:rPr>
          <w:rStyle w:val="StyleUnderline"/>
        </w:rPr>
        <w:t xml:space="preserve"> of the causes of war in the academy is the “</w:t>
      </w:r>
      <w:r w:rsidRPr="001A5688">
        <w:rPr>
          <w:rStyle w:val="Emphasis"/>
        </w:rPr>
        <w:t>bargaining model</w:t>
      </w:r>
      <w:r w:rsidRPr="001A5688">
        <w:rPr>
          <w:rStyle w:val="StyleUnderline"/>
        </w:rPr>
        <w:t xml:space="preserve"> of war.” This theory </w:t>
      </w:r>
      <w:r w:rsidRPr="001A5688">
        <w:rPr>
          <w:rStyle w:val="StyleUnderline"/>
          <w:bCs/>
        </w:rPr>
        <w:t>identifies rapid shifts in the balance of power</w:t>
      </w:r>
      <w:r w:rsidRPr="001A5688">
        <w:rPr>
          <w:rStyle w:val="StyleUnderline"/>
        </w:rPr>
        <w:t xml:space="preserve"> as a primary cause of conflict. </w:t>
      </w:r>
      <w:r w:rsidRPr="001A5688">
        <w:t xml:space="preserve">International politics often presents states with conflicts that they can settle through peaceful bargaining, but when bargaining breaks down, war results. </w:t>
      </w:r>
      <w:r w:rsidRPr="00440C3E">
        <w:rPr>
          <w:rStyle w:val="StyleUnderline"/>
          <w:highlight w:val="green"/>
        </w:rPr>
        <w:t>Shifts in</w:t>
      </w:r>
      <w:r w:rsidRPr="001A5688">
        <w:rPr>
          <w:rStyle w:val="StyleUnderline"/>
        </w:rPr>
        <w:t xml:space="preserve"> the </w:t>
      </w:r>
      <w:r w:rsidRPr="00440C3E">
        <w:rPr>
          <w:rStyle w:val="StyleUnderline"/>
          <w:highlight w:val="green"/>
        </w:rPr>
        <w:t>balance</w:t>
      </w:r>
      <w:r w:rsidRPr="001A5688">
        <w:rPr>
          <w:rStyle w:val="StyleUnderline"/>
        </w:rPr>
        <w:t xml:space="preserve"> of power are problematic because they </w:t>
      </w:r>
      <w:r w:rsidRPr="00440C3E">
        <w:rPr>
          <w:rStyle w:val="Emphasis"/>
          <w:highlight w:val="green"/>
        </w:rPr>
        <w:t>undermine effective bargaining</w:t>
      </w:r>
      <w:r w:rsidRPr="001A5688">
        <w:rPr>
          <w:rStyle w:val="Emphasis"/>
        </w:rPr>
        <w:t>.</w:t>
      </w:r>
      <w:r w:rsidRPr="001A5688">
        <w:t xml:space="preserve"> After all, why agree to a deal today if your bargaining position will be stronger tomorrow? </w:t>
      </w:r>
      <w:proofErr w:type="gramStart"/>
      <w:r w:rsidRPr="001A5688">
        <w:t>And,</w:t>
      </w:r>
      <w:proofErr w:type="gramEnd"/>
      <w:r w:rsidRPr="001A5688">
        <w:t xml:space="preserve"> a clear understanding of the military balance of power can contribute to peace. (Why start a war you are likely to lose?) But shifts in the balance of power muddy understandings of which states have the advantage.</w:t>
      </w:r>
      <w:r w:rsidRPr="001A5688">
        <w:rPr>
          <w:rStyle w:val="StyleUnderline"/>
        </w:rPr>
        <w:t xml:space="preserve"> </w:t>
      </w:r>
      <w:r w:rsidRPr="001A5688">
        <w:t xml:space="preserve">You may see where this is going. </w:t>
      </w:r>
      <w:r w:rsidRPr="001A5688">
        <w:rPr>
          <w:rStyle w:val="StyleUnderline"/>
        </w:rPr>
        <w:t xml:space="preserve">New technologies threaten to create potentially </w:t>
      </w:r>
      <w:r w:rsidRPr="001A5688">
        <w:rPr>
          <w:rStyle w:val="Emphasis"/>
        </w:rPr>
        <w:t>destabilizing shifts</w:t>
      </w:r>
      <w:r w:rsidRPr="001A5688">
        <w:rPr>
          <w:rStyle w:val="StyleUnderline"/>
        </w:rPr>
        <w:t xml:space="preserve"> in the balance of power. For decades, stability in Europe and Asia has been supported by US military power</w:t>
      </w:r>
      <w:r w:rsidRPr="001A5688">
        <w:t xml:space="preserve">. In recent years, however, </w:t>
      </w:r>
      <w:r w:rsidRPr="001A5688">
        <w:rPr>
          <w:rStyle w:val="StyleUnderline"/>
        </w:rPr>
        <w:t>the balance of power in Asia has begun to shift</w:t>
      </w:r>
      <w:r w:rsidRPr="001A5688">
        <w:t xml:space="preserve">, as </w:t>
      </w:r>
      <w:r w:rsidRPr="001A5688">
        <w:rPr>
          <w:rStyle w:val="Emphasis"/>
        </w:rPr>
        <w:t>China has increased its military capabilities</w:t>
      </w:r>
      <w:r w:rsidRPr="001A5688">
        <w:t xml:space="preserve">. Already, </w:t>
      </w:r>
      <w:r w:rsidRPr="001A5688">
        <w:rPr>
          <w:rStyle w:val="StyleUnderline"/>
        </w:rPr>
        <w:t>Beijing has become more assertive in the region</w:t>
      </w:r>
      <w:r w:rsidRPr="001A5688">
        <w:t xml:space="preserve">, </w:t>
      </w:r>
      <w:r w:rsidRPr="001A5688">
        <w:rPr>
          <w:rStyle w:val="StyleUnderline"/>
        </w:rPr>
        <w:t>claiming contested territory in the South China Sea</w:t>
      </w:r>
      <w:r w:rsidRPr="001A5688">
        <w:t xml:space="preserve">. And the results of Russia’s military modernization have been on full display in its ongoing intervention in Ukraine. Moreover, </w:t>
      </w:r>
      <w:r w:rsidRPr="001A5688">
        <w:rPr>
          <w:rStyle w:val="StyleUnderline"/>
        </w:rPr>
        <w:t xml:space="preserve">China may have the lead over the United States in emerging </w:t>
      </w:r>
      <w:r w:rsidRPr="00440C3E">
        <w:rPr>
          <w:rStyle w:val="StyleUnderline"/>
          <w:highlight w:val="green"/>
        </w:rPr>
        <w:t>tech</w:t>
      </w:r>
      <w:r w:rsidRPr="001A5688">
        <w:rPr>
          <w:rStyle w:val="StyleUnderline"/>
        </w:rPr>
        <w:t xml:space="preserve">nologies that </w:t>
      </w:r>
      <w:r w:rsidRPr="00440C3E">
        <w:rPr>
          <w:rStyle w:val="StyleUnderline"/>
          <w:highlight w:val="green"/>
        </w:rPr>
        <w:t xml:space="preserve">could be </w:t>
      </w:r>
      <w:r w:rsidRPr="00440C3E">
        <w:rPr>
          <w:rStyle w:val="Emphasis"/>
          <w:highlight w:val="green"/>
        </w:rPr>
        <w:t>decisive</w:t>
      </w:r>
      <w:r w:rsidRPr="00440C3E">
        <w:rPr>
          <w:rStyle w:val="StyleUnderline"/>
          <w:highlight w:val="green"/>
        </w:rPr>
        <w:t xml:space="preserve"> for</w:t>
      </w:r>
      <w:r w:rsidRPr="001A5688">
        <w:rPr>
          <w:rStyle w:val="StyleUnderline"/>
        </w:rPr>
        <w:t xml:space="preserve"> the future of </w:t>
      </w:r>
      <w:r w:rsidRPr="00440C3E">
        <w:rPr>
          <w:rStyle w:val="Emphasis"/>
          <w:highlight w:val="green"/>
        </w:rPr>
        <w:t>military acquisitions and warfare</w:t>
      </w:r>
      <w:r w:rsidRPr="001A5688">
        <w:t xml:space="preserve">, </w:t>
      </w:r>
      <w:r w:rsidRPr="001A5688">
        <w:rPr>
          <w:rStyle w:val="StyleUnderline"/>
        </w:rPr>
        <w:t xml:space="preserve">including </w:t>
      </w:r>
      <w:r w:rsidRPr="00440C3E">
        <w:rPr>
          <w:rStyle w:val="StyleUnderline"/>
          <w:highlight w:val="green"/>
        </w:rPr>
        <w:t>3D printing, hypersonic missiles, quantum computing, 5G</w:t>
      </w:r>
      <w:r w:rsidRPr="001A5688">
        <w:rPr>
          <w:rStyle w:val="StyleUnderline"/>
        </w:rPr>
        <w:t xml:space="preserve"> wireless connectivity, </w:t>
      </w:r>
      <w:r w:rsidRPr="00440C3E">
        <w:rPr>
          <w:rStyle w:val="StyleUnderline"/>
          <w:highlight w:val="green"/>
        </w:rPr>
        <w:t>and</w:t>
      </w:r>
      <w:r w:rsidRPr="001A5688">
        <w:rPr>
          <w:rStyle w:val="StyleUnderline"/>
        </w:rPr>
        <w:t xml:space="preserve"> artificial intelligence (</w:t>
      </w:r>
      <w:r w:rsidRPr="00440C3E">
        <w:rPr>
          <w:rStyle w:val="StyleUnderline"/>
          <w:highlight w:val="green"/>
        </w:rPr>
        <w:t>AI</w:t>
      </w:r>
      <w:r w:rsidRPr="001A5688">
        <w:rPr>
          <w:rStyle w:val="StyleUnderline"/>
        </w:rPr>
        <w:t xml:space="preserve">). </w:t>
      </w:r>
      <w:r w:rsidRPr="001A5688">
        <w:t xml:space="preserve">And Russian President Vladimir Putin is building new unmanned vehicles while ominously declaring, “Whoever leads in AI will rule the world.” If China or Russia </w:t>
      </w:r>
      <w:proofErr w:type="gramStart"/>
      <w:r w:rsidRPr="001A5688">
        <w:t>are able to</w:t>
      </w:r>
      <w:proofErr w:type="gramEnd"/>
      <w:r w:rsidRPr="001A5688">
        <w:t xml:space="preserve"> incorporate new technologies into their militaries before the United States, then this could lead to the kind of rapid shift in the balance of power that often causes war. </w:t>
      </w:r>
      <w:r w:rsidRPr="001A5688">
        <w:rPr>
          <w:rStyle w:val="StyleUnderline"/>
        </w:rPr>
        <w:t xml:space="preserve">If </w:t>
      </w:r>
      <w:r w:rsidRPr="00440C3E">
        <w:rPr>
          <w:rStyle w:val="StyleUnderline"/>
          <w:highlight w:val="green"/>
        </w:rPr>
        <w:t>Beijing</w:t>
      </w:r>
      <w:r w:rsidRPr="001A5688">
        <w:rPr>
          <w:rStyle w:val="StyleUnderline"/>
        </w:rPr>
        <w:t xml:space="preserve"> believes emerging technologies provide it </w:t>
      </w:r>
      <w:r w:rsidRPr="00440C3E">
        <w:rPr>
          <w:rStyle w:val="StyleUnderline"/>
          <w:highlight w:val="green"/>
        </w:rPr>
        <w:t>with a new</w:t>
      </w:r>
      <w:r w:rsidRPr="001A5688">
        <w:rPr>
          <w:rStyle w:val="StyleUnderline"/>
        </w:rPr>
        <w:t xml:space="preserve">found, local </w:t>
      </w:r>
      <w:r w:rsidRPr="00440C3E">
        <w:rPr>
          <w:rStyle w:val="Emphasis"/>
          <w:highlight w:val="green"/>
        </w:rPr>
        <w:t>military advantage</w:t>
      </w:r>
      <w:r w:rsidRPr="001A5688">
        <w:rPr>
          <w:rStyle w:val="StyleUnderline"/>
        </w:rPr>
        <w:t xml:space="preserve"> over the United States, for example, it may be </w:t>
      </w:r>
      <w:r w:rsidRPr="00440C3E">
        <w:rPr>
          <w:rStyle w:val="StyleUnderline"/>
          <w:highlight w:val="green"/>
        </w:rPr>
        <w:t>more willing</w:t>
      </w:r>
      <w:r w:rsidRPr="001A5688">
        <w:rPr>
          <w:rStyle w:val="StyleUnderline"/>
        </w:rPr>
        <w:t xml:space="preserve"> than previously </w:t>
      </w:r>
      <w:r w:rsidRPr="00440C3E">
        <w:rPr>
          <w:rStyle w:val="StyleUnderline"/>
          <w:highlight w:val="green"/>
        </w:rPr>
        <w:t xml:space="preserve">to initiate </w:t>
      </w:r>
      <w:r w:rsidRPr="00440C3E">
        <w:rPr>
          <w:rStyle w:val="Emphasis"/>
          <w:highlight w:val="green"/>
        </w:rPr>
        <w:t>conflict over Taiwan</w:t>
      </w:r>
      <w:r w:rsidRPr="001A5688">
        <w:t xml:space="preserve">. And if Putin thinks new tech has strengthened his hand, he may be more tempted to launch a Ukraine-style invasion of a NATO member. </w:t>
      </w:r>
      <w:r w:rsidRPr="001A5688">
        <w:rPr>
          <w:rStyle w:val="StyleUnderline"/>
        </w:rPr>
        <w:t xml:space="preserve">Either </w:t>
      </w:r>
      <w:r w:rsidRPr="00440C3E">
        <w:rPr>
          <w:rStyle w:val="StyleUnderline"/>
          <w:highlight w:val="green"/>
        </w:rPr>
        <w:t>scenario could bring</w:t>
      </w:r>
      <w:r w:rsidRPr="001A5688">
        <w:rPr>
          <w:rStyle w:val="StyleUnderline"/>
        </w:rPr>
        <w:t xml:space="preserve"> these </w:t>
      </w:r>
      <w:r w:rsidRPr="00440C3E">
        <w:rPr>
          <w:rStyle w:val="StyleUnderline"/>
          <w:highlight w:val="green"/>
        </w:rPr>
        <w:t>nuclear powers into direct conflict with the U</w:t>
      </w:r>
      <w:r w:rsidRPr="001A5688">
        <w:rPr>
          <w:rStyle w:val="StyleUnderline"/>
        </w:rPr>
        <w:t xml:space="preserve">nited </w:t>
      </w:r>
      <w:r w:rsidRPr="00440C3E">
        <w:rPr>
          <w:rStyle w:val="StyleUnderline"/>
          <w:highlight w:val="green"/>
        </w:rPr>
        <w:t>S</w:t>
      </w:r>
      <w:r w:rsidRPr="001A5688">
        <w:rPr>
          <w:rStyle w:val="StyleUnderline"/>
        </w:rPr>
        <w:t xml:space="preserve">tates, and once nuclear armed states are at war, </w:t>
      </w:r>
      <w:r w:rsidRPr="001A5688">
        <w:rPr>
          <w:rStyle w:val="Emphasis"/>
        </w:rPr>
        <w:t>there is an inherent risk of nuclear conflict through</w:t>
      </w:r>
      <w:r w:rsidRPr="001A5688">
        <w:rPr>
          <w:rStyle w:val="StyleUnderline"/>
        </w:rPr>
        <w:t xml:space="preserve"> limited nuclear war strategies, </w:t>
      </w:r>
      <w:r w:rsidRPr="001A5688">
        <w:rPr>
          <w:rStyle w:val="Emphasis"/>
        </w:rPr>
        <w:t>nuclear brinkmanship, or</w:t>
      </w:r>
      <w:r w:rsidRPr="001A5688">
        <w:rPr>
          <w:rStyle w:val="StyleUnderline"/>
        </w:rPr>
        <w:t xml:space="preserve"> simple accident or </w:t>
      </w:r>
      <w:r w:rsidRPr="001A5688">
        <w:rPr>
          <w:rStyle w:val="Emphasis"/>
        </w:rPr>
        <w:t>inadvertent escalation</w:t>
      </w:r>
      <w:r w:rsidRPr="001A5688">
        <w:t>.</w:t>
      </w:r>
      <w:r w:rsidRPr="001A5688">
        <w:rPr>
          <w:rStyle w:val="StyleUnderline"/>
        </w:rPr>
        <w:t xml:space="preserve"> </w:t>
      </w:r>
      <w:r w:rsidRPr="001A5688">
        <w:t xml:space="preserve">This framing of the problem leads to a different set of policy implications. The concern is not simply technologies that threaten to undermine nuclear second-strike capabilities directly, but, rather, any technologies that can result in a meaningful shift in the broader balance of power. And the solution is not to preserve second-strike capabilities, but to preserve prevailing power balances more broadly. When it comes to new technology, this means that the United States should seek to maintain an innovation edge. Washington should also work with other states, including its nuclear-armed rivals, to develop a new set of arms control and nonproliferation agreements and export controls to deny these newer and potentially destabilizing technologies to potentially hostile states. </w:t>
      </w:r>
      <w:r w:rsidRPr="001A5688">
        <w:rPr>
          <w:rStyle w:val="StyleUnderline"/>
        </w:rPr>
        <w:t xml:space="preserve">These are no easy tasks, but the </w:t>
      </w:r>
      <w:r w:rsidRPr="00440C3E">
        <w:rPr>
          <w:rStyle w:val="StyleUnderline"/>
          <w:highlight w:val="green"/>
        </w:rPr>
        <w:t>consequences of Washington losing the race for tech</w:t>
      </w:r>
      <w:r w:rsidRPr="001A5688">
        <w:rPr>
          <w:rStyle w:val="StyleUnderline"/>
        </w:rPr>
        <w:t xml:space="preserve">nological superiority to its autocratic challengers just </w:t>
      </w:r>
      <w:r w:rsidRPr="00440C3E">
        <w:rPr>
          <w:rStyle w:val="StyleUnderline"/>
          <w:highlight w:val="green"/>
        </w:rPr>
        <w:t xml:space="preserve">might mean </w:t>
      </w:r>
      <w:r w:rsidRPr="00440C3E">
        <w:rPr>
          <w:rStyle w:val="Emphasis"/>
          <w:highlight w:val="green"/>
        </w:rPr>
        <w:t>nuclear Armageddon</w:t>
      </w:r>
      <w:r w:rsidRPr="00440C3E">
        <w:rPr>
          <w:highlight w:val="green"/>
        </w:rPr>
        <w:t>.</w:t>
      </w:r>
    </w:p>
    <w:p w14:paraId="4CDFE30F" w14:textId="77777777" w:rsidR="001E299C" w:rsidRPr="00125259" w:rsidRDefault="001E299C" w:rsidP="001E299C"/>
    <w:p w14:paraId="3882940F" w14:textId="77777777" w:rsidR="001E299C" w:rsidRPr="001E299C" w:rsidRDefault="001E299C" w:rsidP="001E299C"/>
    <w:p w14:paraId="32A2D65B" w14:textId="77777777" w:rsidR="001E299C" w:rsidRDefault="001E299C" w:rsidP="001E299C">
      <w:pPr>
        <w:pStyle w:val="Heading3"/>
      </w:pPr>
      <w:r>
        <w:t>Case</w:t>
      </w:r>
    </w:p>
    <w:p w14:paraId="2C062851" w14:textId="77777777" w:rsidR="001E299C" w:rsidRDefault="001E299C" w:rsidP="001E299C">
      <w:r>
        <w:t>No solvency analytic</w:t>
      </w:r>
    </w:p>
    <w:p w14:paraId="03457B4E" w14:textId="77777777" w:rsidR="001E299C" w:rsidRPr="00795470" w:rsidRDefault="001E299C" w:rsidP="001E299C">
      <w:r>
        <w:t>No alt analytic</w:t>
      </w:r>
    </w:p>
    <w:p w14:paraId="1B980494" w14:textId="77777777" w:rsidR="001E299C" w:rsidRPr="00BF5632" w:rsidRDefault="001E299C" w:rsidP="001E299C">
      <w:pPr>
        <w:pStyle w:val="Heading4"/>
        <w:rPr>
          <w:rFonts w:cs="Calibri"/>
          <w:bCs/>
        </w:rPr>
      </w:pPr>
      <w:r>
        <w:rPr>
          <w:rFonts w:cs="Calibri"/>
        </w:rPr>
        <w:t>Global capitalism</w:t>
      </w:r>
      <w:r w:rsidRPr="00BF5632">
        <w:rPr>
          <w:rFonts w:cs="Calibri"/>
        </w:rPr>
        <w:t xml:space="preserve"> k2 to peace – empirics prove.</w:t>
      </w:r>
    </w:p>
    <w:p w14:paraId="31F45FCF" w14:textId="77777777" w:rsidR="001E299C" w:rsidRPr="00BF5632" w:rsidRDefault="001E299C" w:rsidP="001E299C">
      <w:proofErr w:type="spellStart"/>
      <w:r w:rsidRPr="00BF5632">
        <w:rPr>
          <w:b/>
          <w:bCs/>
          <w:sz w:val="26"/>
          <w:szCs w:val="26"/>
        </w:rPr>
        <w:t>Kollias</w:t>
      </w:r>
      <w:proofErr w:type="spellEnd"/>
      <w:r w:rsidRPr="00BF5632">
        <w:rPr>
          <w:b/>
          <w:bCs/>
          <w:sz w:val="26"/>
          <w:szCs w:val="26"/>
        </w:rPr>
        <w:t xml:space="preserve"> 17</w:t>
      </w:r>
      <w:r w:rsidRPr="00BF5632">
        <w:t xml:space="preserve"> [(Christos, Professor of Applied Economics at the University of Thessaly, Suzanna-Maria </w:t>
      </w:r>
      <w:proofErr w:type="spellStart"/>
      <w:r w:rsidRPr="00BF5632">
        <w:t>Paleologou</w:t>
      </w:r>
      <w:proofErr w:type="spellEnd"/>
      <w:r w:rsidRPr="00BF5632">
        <w:t>), “The Globalization and Peace Nexus: Findings Using Two Composite Indices”, Social Indicators Research, Volume 131, Issue 3, pg. 871-888] TDI</w:t>
      </w:r>
    </w:p>
    <w:p w14:paraId="070C61F8" w14:textId="77777777" w:rsidR="001E299C" w:rsidRDefault="001E299C" w:rsidP="001E299C">
      <w:pPr>
        <w:rPr>
          <w:rStyle w:val="StyleUnderline"/>
          <w:sz w:val="14"/>
        </w:rPr>
      </w:pPr>
      <w:r w:rsidRPr="007C4B31">
        <w:rPr>
          <w:rStyle w:val="StyleUnderline"/>
          <w:highlight w:val="green"/>
        </w:rPr>
        <w:t>Using</w:t>
      </w:r>
      <w:r w:rsidRPr="00BF5632">
        <w:rPr>
          <w:rStyle w:val="StyleUnderline"/>
        </w:rPr>
        <w:t xml:space="preserve"> two </w:t>
      </w:r>
      <w:r w:rsidRPr="007C4B31">
        <w:rPr>
          <w:rStyle w:val="StyleUnderline"/>
          <w:highlight w:val="green"/>
        </w:rPr>
        <w:t>composite indices</w:t>
      </w:r>
      <w:r w:rsidRPr="007C4B31">
        <w:rPr>
          <w:sz w:val="14"/>
          <w:highlight w:val="green"/>
        </w:rPr>
        <w:t xml:space="preserve"> </w:t>
      </w:r>
      <w:r w:rsidRPr="007C4B31">
        <w:rPr>
          <w:rStyle w:val="StyleUnderline"/>
          <w:highlight w:val="green"/>
        </w:rPr>
        <w:t>that quantify</w:t>
      </w:r>
      <w:r w:rsidRPr="00BF5632">
        <w:rPr>
          <w:rStyle w:val="StyleUnderline"/>
        </w:rPr>
        <w:t xml:space="preserve"> the level of </w:t>
      </w:r>
      <w:r w:rsidRPr="007C4B31">
        <w:rPr>
          <w:rStyle w:val="StyleUnderline"/>
          <w:highlight w:val="green"/>
        </w:rPr>
        <w:t>peacefulness</w:t>
      </w:r>
      <w:r w:rsidRPr="00BF5632">
        <w:rPr>
          <w:sz w:val="14"/>
        </w:rPr>
        <w:t xml:space="preserve"> (internal and external) in a country </w:t>
      </w:r>
      <w:r w:rsidRPr="007C4B31">
        <w:rPr>
          <w:rStyle w:val="StyleUnderline"/>
          <w:highlight w:val="green"/>
        </w:rPr>
        <w:t>as well as</w:t>
      </w:r>
      <w:r w:rsidRPr="00BF5632">
        <w:rPr>
          <w:rStyle w:val="StyleUnderline"/>
        </w:rPr>
        <w:t xml:space="preserve"> the degree of its int</w:t>
      </w:r>
      <w:r w:rsidRPr="007C4B31">
        <w:rPr>
          <w:rStyle w:val="StyleUnderline"/>
          <w:highlight w:val="green"/>
        </w:rPr>
        <w:t>egration in</w:t>
      </w:r>
      <w:r w:rsidRPr="00BF5632">
        <w:rPr>
          <w:rStyle w:val="StyleUnderline"/>
        </w:rPr>
        <w:t xml:space="preserve"> the </w:t>
      </w:r>
      <w:r w:rsidRPr="007C4B31">
        <w:rPr>
          <w:rStyle w:val="StyleUnderline"/>
          <w:highlight w:val="green"/>
        </w:rPr>
        <w:t>globalization</w:t>
      </w:r>
      <w:r w:rsidRPr="00BF5632">
        <w:rPr>
          <w:rStyle w:val="StyleUnderline"/>
        </w:rPr>
        <w:t xml:space="preserve"> process,</w:t>
      </w:r>
      <w:r w:rsidRPr="00BF5632">
        <w:rPr>
          <w:sz w:val="14"/>
        </w:rPr>
        <w:t xml:space="preserve"> </w:t>
      </w:r>
      <w:r w:rsidRPr="007C4B31">
        <w:rPr>
          <w:rStyle w:val="StyleUnderline"/>
          <w:highlight w:val="green"/>
        </w:rPr>
        <w:t>this paper</w:t>
      </w:r>
      <w:r w:rsidRPr="007C4B31">
        <w:rPr>
          <w:sz w:val="14"/>
          <w:highlight w:val="green"/>
        </w:rPr>
        <w:t xml:space="preserve"> </w:t>
      </w:r>
      <w:r w:rsidRPr="007C4B31">
        <w:rPr>
          <w:rStyle w:val="StyleUnderline"/>
          <w:highlight w:val="green"/>
        </w:rPr>
        <w:t>empirically examined the nexus between the two.</w:t>
      </w:r>
      <w:r w:rsidRPr="00BF5632">
        <w:rPr>
          <w:sz w:val="14"/>
        </w:rPr>
        <w:t xml:space="preserve"> To the best of our knowledge, this nexus has not been examined before using the composite GPI and KOF indices. </w:t>
      </w:r>
      <w:r w:rsidRPr="00BF5632">
        <w:rPr>
          <w:rStyle w:val="StyleUnderline"/>
        </w:rPr>
        <w:t xml:space="preserve">Both allow for </w:t>
      </w:r>
      <w:r w:rsidRPr="007C4B31">
        <w:rPr>
          <w:rStyle w:val="StyleUnderline"/>
          <w:highlight w:val="green"/>
        </w:rPr>
        <w:t>a variety of channels through which globalization can affect</w:t>
      </w:r>
      <w:r w:rsidRPr="00BF5632">
        <w:rPr>
          <w:rStyle w:val="StyleUnderline"/>
        </w:rPr>
        <w:t xml:space="preserve"> the level of </w:t>
      </w:r>
      <w:r w:rsidRPr="007C4B31">
        <w:rPr>
          <w:rStyle w:val="StyleUnderline"/>
          <w:highlight w:val="green"/>
        </w:rPr>
        <w:t>peacefulness</w:t>
      </w:r>
      <w:r w:rsidRPr="00BF5632">
        <w:rPr>
          <w:rStyle w:val="StyleUnderline"/>
        </w:rPr>
        <w:t xml:space="preserve"> in a country and vice versa </w:t>
      </w:r>
      <w:proofErr w:type="gramStart"/>
      <w:r w:rsidRPr="00BF5632">
        <w:rPr>
          <w:sz w:val="14"/>
        </w:rPr>
        <w:t>i.e.</w:t>
      </w:r>
      <w:proofErr w:type="gramEnd"/>
      <w:r w:rsidRPr="00BF5632">
        <w:rPr>
          <w:sz w:val="14"/>
        </w:rPr>
        <w:t xml:space="preserve"> </w:t>
      </w:r>
      <w:r w:rsidRPr="00BF5632">
        <w:rPr>
          <w:rStyle w:val="StyleUnderline"/>
        </w:rPr>
        <w:t>increasing levels of internal and external peace that facilitate the integration of a country in the globalization process</w:t>
      </w:r>
      <w:r w:rsidRPr="00BF5632">
        <w:rPr>
          <w:sz w:val="14"/>
        </w:rPr>
        <w:t xml:space="preserve"> in all its facets: economic, political, social. The empirical investigation involved a sample of 132 countries over the period 2008–2012 and employed panel estimation techniques. In line with the findings of other studies such as Huang and Throsby (2011), Seitz et al. (2015), </w:t>
      </w:r>
      <w:r w:rsidRPr="00BF5632">
        <w:rPr>
          <w:rStyle w:val="StyleUnderline"/>
        </w:rPr>
        <w:t xml:space="preserve">the obtained </w:t>
      </w:r>
      <w:r w:rsidRPr="007C4B31">
        <w:rPr>
          <w:rStyle w:val="StyleUnderline"/>
          <w:highlight w:val="green"/>
        </w:rPr>
        <w:t>results</w:t>
      </w:r>
      <w:r w:rsidRPr="00BF5632">
        <w:rPr>
          <w:rStyle w:val="StyleUnderline"/>
        </w:rPr>
        <w:t xml:space="preserve"> </w:t>
      </w:r>
      <w:r w:rsidRPr="00BF5632">
        <w:rPr>
          <w:sz w:val="14"/>
        </w:rPr>
        <w:t xml:space="preserve">seem to </w:t>
      </w:r>
      <w:r w:rsidRPr="007C4B31">
        <w:rPr>
          <w:rStyle w:val="StyleUnderline"/>
          <w:highlight w:val="green"/>
        </w:rPr>
        <w:t>offer</w:t>
      </w:r>
      <w:r w:rsidRPr="00BF5632">
        <w:rPr>
          <w:sz w:val="14"/>
        </w:rPr>
        <w:t xml:space="preserve"> mild </w:t>
      </w:r>
      <w:r w:rsidRPr="007C4B31">
        <w:rPr>
          <w:rStyle w:val="StyleUnderline"/>
          <w:highlight w:val="green"/>
        </w:rPr>
        <w:t xml:space="preserve">evidence in support of a peace promoting </w:t>
      </w:r>
      <w:proofErr w:type="gramStart"/>
      <w:r w:rsidRPr="007C4B31">
        <w:rPr>
          <w:rStyle w:val="StyleUnderline"/>
          <w:highlight w:val="green"/>
        </w:rPr>
        <w:t>hypothesis</w:t>
      </w:r>
      <w:proofErr w:type="gramEnd"/>
      <w:r w:rsidRPr="00BF5632">
        <w:rPr>
          <w:sz w:val="14"/>
        </w:rPr>
        <w:t xml:space="preserve"> but these are weakened by the finding that lower levels of peacefulness can coexist with a higher than the sample average integration in the globalization process. Clearly, </w:t>
      </w:r>
      <w:r w:rsidRPr="00BF5632">
        <w:rPr>
          <w:rStyle w:val="StyleUnderline"/>
          <w:sz w:val="14"/>
        </w:rPr>
        <w:t>the findings reported</w:t>
      </w:r>
      <w:r w:rsidRPr="00BF5632">
        <w:rPr>
          <w:sz w:val="14"/>
        </w:rPr>
        <w:t xml:space="preserve"> herein must be viewed with caution given the limited time period for which the nexus was estimated. </w:t>
      </w:r>
      <w:r w:rsidRPr="00BF5632">
        <w:rPr>
          <w:rStyle w:val="StyleUnderline"/>
        </w:rPr>
        <w:t>Although the timeframe of the preceding analysis was driven by data availability</w:t>
      </w:r>
      <w:r w:rsidRPr="00BF5632">
        <w:rPr>
          <w:sz w:val="14"/>
        </w:rPr>
        <w:t xml:space="preserve">, </w:t>
      </w:r>
      <w:r w:rsidRPr="00BF5632">
        <w:rPr>
          <w:rStyle w:val="StyleUnderline"/>
        </w:rPr>
        <w:t>it</w:t>
      </w:r>
      <w:r w:rsidRPr="00BF5632">
        <w:rPr>
          <w:sz w:val="14"/>
        </w:rPr>
        <w:t xml:space="preserve"> nevertheless </w:t>
      </w:r>
      <w:r w:rsidRPr="00BF5632">
        <w:rPr>
          <w:rStyle w:val="StyleUnderline"/>
        </w:rPr>
        <w:t>could bear an impact on the results obtained and</w:t>
      </w:r>
      <w:r w:rsidRPr="00BF5632">
        <w:rPr>
          <w:sz w:val="14"/>
        </w:rPr>
        <w:t xml:space="preserve"> hence they </w:t>
      </w:r>
      <w:r w:rsidRPr="00BF5632">
        <w:rPr>
          <w:rStyle w:val="StyleUnderline"/>
        </w:rPr>
        <w:t>should be treated cautiously</w:t>
      </w:r>
      <w:r w:rsidRPr="00BF5632">
        <w:rPr>
          <w:sz w:val="14"/>
        </w:rPr>
        <w:t xml:space="preserve"> </w:t>
      </w:r>
      <w:r w:rsidRPr="00BF5632">
        <w:rPr>
          <w:rStyle w:val="StyleUnderline"/>
        </w:rPr>
        <w:t xml:space="preserve">especially </w:t>
      </w:r>
      <w:proofErr w:type="gramStart"/>
      <w:r w:rsidRPr="00BF5632">
        <w:rPr>
          <w:rStyle w:val="StyleUnderline"/>
        </w:rPr>
        <w:t>in view of the fact that</w:t>
      </w:r>
      <w:proofErr w:type="gramEnd"/>
      <w:r w:rsidRPr="00BF5632">
        <w:rPr>
          <w:rStyle w:val="StyleUnderline"/>
        </w:rPr>
        <w:t xml:space="preserve"> globalization and the achievement of peace are long terms processes</w:t>
      </w:r>
      <w:r w:rsidRPr="00BF5632">
        <w:rPr>
          <w:sz w:val="14"/>
        </w:rPr>
        <w:t>. Furthermore, their validity also depends upon the ability of the two composite indices to quantify on the one hand the multidimensionality of globalization and on the other hand peace, a particularly difficult to define state that affects many spheres. The construction of the indexes, the indicators used to derive the overall composite globalization and peace index, the weights assigned to each of the indicators included in the construction are factors that can clearly affect the findings and the inferences drawn. Further analysis that proves into these issues and addresses the sensitivity of the results to such factors is clearly warranted before more robust assertions can be made. Nevertheless, given these words of warning and in view of the absence of better and more comprehensive indicators, t</w:t>
      </w:r>
      <w:r w:rsidRPr="00BF5632">
        <w:rPr>
          <w:rStyle w:val="StyleUnderline"/>
          <w:sz w:val="14"/>
        </w:rPr>
        <w:t>he results reported above may be treated as offering a further useful insight into an admittedly complex relationship that nevertheless warrants more detailed empirical scrutiny.</w:t>
      </w:r>
    </w:p>
    <w:p w14:paraId="6F770EF5" w14:textId="77777777" w:rsidR="001E299C" w:rsidRDefault="001E299C" w:rsidP="001E299C">
      <w:pPr>
        <w:pStyle w:val="Heading4"/>
        <w:rPr>
          <w:rFonts w:cs="Calibri"/>
          <w:b w:val="0"/>
        </w:rPr>
      </w:pPr>
      <w:r>
        <w:rPr>
          <w:rFonts w:cs="Calibri"/>
          <w:b w:val="0"/>
        </w:rPr>
        <w:t xml:space="preserve">Extinction from warming requires 12 degrees and intervening actors will solve before then </w:t>
      </w:r>
    </w:p>
    <w:p w14:paraId="4585C7F6" w14:textId="77777777" w:rsidR="001E299C" w:rsidRDefault="001E299C" w:rsidP="001E299C">
      <w:r>
        <w:rPr>
          <w:rStyle w:val="StyleUnderline"/>
          <w:szCs w:val="26"/>
        </w:rPr>
        <w:t>Farquhar 17</w:t>
      </w:r>
      <w:r>
        <w:t xml:space="preserve"> [(Sebastian, leads the Global Priorities Project (GPP) at the Centre for Effective Altruism) “Existential Risk: Diplomacy and Governance,” 2017, </w:t>
      </w:r>
      <w:hyperlink r:id="rId26" w:history="1">
        <w:r>
          <w:rPr>
            <w:rStyle w:val="Hyperlink"/>
            <w:color w:val="000000"/>
            <w:u w:val="single"/>
          </w:rPr>
          <w:t>https://www.fhi.ox.ac.uk/wp-content/uploads/Existential-Risks-2017-01-23.pdf</w:t>
        </w:r>
      </w:hyperlink>
      <w:r>
        <w:t>] TDI</w:t>
      </w:r>
    </w:p>
    <w:p w14:paraId="11D2A753" w14:textId="77777777" w:rsidR="00872D55" w:rsidRDefault="001E299C" w:rsidP="001E299C">
      <w:pPr>
        <w:rPr>
          <w:rStyle w:val="Emphasis"/>
        </w:rPr>
      </w:pPr>
      <w:r>
        <w:rPr>
          <w:rStyle w:val="StyleUnderline"/>
        </w:rPr>
        <w:t xml:space="preserve">The </w:t>
      </w:r>
      <w:r>
        <w:rPr>
          <w:rStyle w:val="Emphasis"/>
        </w:rPr>
        <w:t>most likely</w:t>
      </w:r>
      <w:r>
        <w:rPr>
          <w:rStyle w:val="StyleUnderline"/>
        </w:rPr>
        <w:t xml:space="preserve"> levels of global </w:t>
      </w:r>
      <w:r>
        <w:rPr>
          <w:rStyle w:val="StyleUnderline"/>
          <w:highlight w:val="green"/>
        </w:rPr>
        <w:t xml:space="preserve">warming </w:t>
      </w:r>
      <w:r>
        <w:rPr>
          <w:rStyle w:val="StyleUnderline"/>
        </w:rPr>
        <w:t xml:space="preserve">are </w:t>
      </w:r>
      <w:r>
        <w:rPr>
          <w:rStyle w:val="Emphasis"/>
        </w:rPr>
        <w:t xml:space="preserve">very </w:t>
      </w:r>
      <w:r>
        <w:rPr>
          <w:rStyle w:val="Emphasis"/>
          <w:highlight w:val="green"/>
        </w:rPr>
        <w:t>unlikely to cause</w:t>
      </w:r>
      <w:r>
        <w:rPr>
          <w:rStyle w:val="Emphasis"/>
        </w:rPr>
        <w:t xml:space="preserve"> human </w:t>
      </w:r>
      <w:r>
        <w:rPr>
          <w:rStyle w:val="Emphasis"/>
          <w:highlight w:val="green"/>
        </w:rPr>
        <w:t>extinction</w:t>
      </w:r>
      <w:r>
        <w:t xml:space="preserve">.15 The </w:t>
      </w:r>
      <w:r>
        <w:rPr>
          <w:rStyle w:val="StyleUnderline"/>
        </w:rPr>
        <w:t>existential risks of climate change</w:t>
      </w:r>
      <w:r>
        <w:t xml:space="preserve"> instead </w:t>
      </w:r>
      <w:r>
        <w:rPr>
          <w:rStyle w:val="StyleUnderline"/>
        </w:rPr>
        <w:t>stem from tail risk</w:t>
      </w:r>
      <w:r>
        <w:t xml:space="preserve"> climate change – </w:t>
      </w:r>
      <w:r>
        <w:rPr>
          <w:rStyle w:val="StyleUnderline"/>
        </w:rPr>
        <w:t xml:space="preserve">the </w:t>
      </w:r>
      <w:r>
        <w:rPr>
          <w:rStyle w:val="Emphasis"/>
        </w:rPr>
        <w:t>low probability</w:t>
      </w:r>
      <w:r>
        <w:rPr>
          <w:rStyle w:val="StyleUnderline"/>
        </w:rPr>
        <w:t xml:space="preserve"> of extreme levels of warming</w:t>
      </w:r>
      <w:r>
        <w:t xml:space="preserve"> – </w:t>
      </w:r>
      <w:r>
        <w:rPr>
          <w:rStyle w:val="StyleUnderline"/>
        </w:rPr>
        <w:t>and interaction with other sources of risk</w:t>
      </w:r>
      <w:r>
        <w:t xml:space="preserve">. It is impossible to say with confidence at what point global warming would become severe enough to pose an existential threat. Research has suggested that </w:t>
      </w:r>
      <w:r>
        <w:rPr>
          <w:rStyle w:val="Emphasis"/>
        </w:rPr>
        <w:t>warming of 11-</w:t>
      </w:r>
      <w:r>
        <w:rPr>
          <w:rStyle w:val="Emphasis"/>
          <w:highlight w:val="green"/>
        </w:rPr>
        <w:t>12°C</w:t>
      </w:r>
      <w:r>
        <w:rPr>
          <w:rStyle w:val="StyleUnderline"/>
          <w:highlight w:val="green"/>
        </w:rPr>
        <w:t xml:space="preserve"> would render most of the planet uninhabitable</w:t>
      </w:r>
      <w:r>
        <w:t xml:space="preserve">,16 and would completely devastate agriculture.17 This would pose an extreme threat to human </w:t>
      </w:r>
      <w:proofErr w:type="spellStart"/>
      <w:r>
        <w:t>civilisation</w:t>
      </w:r>
      <w:proofErr w:type="spellEnd"/>
      <w:r>
        <w:t xml:space="preserve"> as we know it.18 Warming of around 7°C or more could potentially produce conflict and instability on such a scale that the indirect effects could be an existential risk, although it is extremely uncertain how likely such scenarios are.19 Moreover, </w:t>
      </w:r>
      <w:r>
        <w:rPr>
          <w:rStyle w:val="StyleUnderline"/>
        </w:rPr>
        <w:t>the timescales over which such changes might happen could mean</w:t>
      </w:r>
      <w:r>
        <w:t xml:space="preserve"> that </w:t>
      </w:r>
      <w:r>
        <w:rPr>
          <w:rStyle w:val="Emphasis"/>
          <w:highlight w:val="green"/>
        </w:rPr>
        <w:t>humanity is able to adapt</w:t>
      </w:r>
      <w:r>
        <w:t xml:space="preserve"> enough </w:t>
      </w:r>
      <w:r>
        <w:rPr>
          <w:rStyle w:val="StyleUnderline"/>
          <w:highlight w:val="green"/>
        </w:rPr>
        <w:t xml:space="preserve">to avoid extinction in </w:t>
      </w:r>
      <w:r>
        <w:rPr>
          <w:rStyle w:val="Emphasis"/>
        </w:rPr>
        <w:t xml:space="preserve">even very </w:t>
      </w:r>
      <w:r>
        <w:rPr>
          <w:rStyle w:val="Emphasis"/>
          <w:highlight w:val="green"/>
        </w:rPr>
        <w:t>extreme scenarios</w:t>
      </w:r>
      <w:r>
        <w:t xml:space="preserve">. The probability of these levels of warming depends on eventual greenhouse gas concentrations. According to some experts, </w:t>
      </w:r>
      <w:r>
        <w:rPr>
          <w:rStyle w:val="StyleUnderline"/>
        </w:rPr>
        <w:t>unless strong action is taken soon by major emitters</w:t>
      </w:r>
      <w:r>
        <w:t xml:space="preserve">, it is likely that </w:t>
      </w:r>
      <w:r>
        <w:rPr>
          <w:rStyle w:val="StyleUnderline"/>
        </w:rPr>
        <w:t>we will pursue a medium-high emissions pathway</w:t>
      </w:r>
      <w: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Pr>
          <w:rStyle w:val="StyleUnderline"/>
        </w:rPr>
        <w:t>if we continue to pursue a medium-high emissions pathway</w:t>
      </w:r>
      <w:r>
        <w:t xml:space="preserve">, the </w:t>
      </w:r>
      <w:r>
        <w:rPr>
          <w:rStyle w:val="StyleUnderline"/>
          <w:highlight w:val="green"/>
        </w:rPr>
        <w:t>probability of</w:t>
      </w:r>
      <w:r>
        <w:rPr>
          <w:rStyle w:val="StyleUnderline"/>
        </w:rPr>
        <w:t xml:space="preserve"> eventual warming of </w:t>
      </w:r>
      <w:r>
        <w:rPr>
          <w:rStyle w:val="StyleUnderline"/>
          <w:highlight w:val="green"/>
        </w:rPr>
        <w:t>6°C is</w:t>
      </w:r>
      <w:r>
        <w:rPr>
          <w:rStyle w:val="StyleUnderline"/>
        </w:rPr>
        <w:t xml:space="preserve"> around </w:t>
      </w:r>
      <w:r>
        <w:rPr>
          <w:rStyle w:val="Emphasis"/>
          <w:highlight w:val="green"/>
        </w:rPr>
        <w:t>10%</w:t>
      </w:r>
    </w:p>
    <w:p w14:paraId="4B28C829" w14:textId="77777777" w:rsidR="00872D55" w:rsidRDefault="00872D55" w:rsidP="001E299C">
      <w:pPr>
        <w:rPr>
          <w:rStyle w:val="Emphasis"/>
        </w:rPr>
      </w:pPr>
    </w:p>
    <w:p w14:paraId="195F0CBF" w14:textId="77777777" w:rsidR="00872D55" w:rsidRDefault="00872D55" w:rsidP="001E299C">
      <w:pPr>
        <w:rPr>
          <w:rStyle w:val="Emphasis"/>
        </w:rPr>
      </w:pPr>
    </w:p>
    <w:p w14:paraId="2A7C7C0F" w14:textId="77777777" w:rsidR="00872D55" w:rsidRDefault="00872D55" w:rsidP="001E299C">
      <w:pPr>
        <w:rPr>
          <w:rStyle w:val="Emphasis"/>
        </w:rPr>
      </w:pPr>
    </w:p>
    <w:p w14:paraId="3855050E" w14:textId="6E78C723" w:rsidR="001E299C" w:rsidRDefault="001E299C" w:rsidP="001E299C">
      <w:r>
        <w:t xml:space="preserve">,23 </w:t>
      </w:r>
      <w:r>
        <w:rPr>
          <w:rStyle w:val="StyleUnderline"/>
          <w:highlight w:val="green"/>
        </w:rPr>
        <w:t>and</w:t>
      </w:r>
      <w:r>
        <w:t xml:space="preserve"> of </w:t>
      </w:r>
      <w:r>
        <w:rPr>
          <w:rStyle w:val="StyleUnderline"/>
          <w:highlight w:val="green"/>
        </w:rPr>
        <w:t xml:space="preserve">10°C </w:t>
      </w:r>
      <w:proofErr w:type="gramStart"/>
      <w:r>
        <w:rPr>
          <w:rStyle w:val="StyleUnderline"/>
          <w:highlight w:val="green"/>
        </w:rPr>
        <w:t>is</w:t>
      </w:r>
      <w:proofErr w:type="gramEnd"/>
      <w:r>
        <w:t xml:space="preserve"> around </w:t>
      </w:r>
      <w:r>
        <w:rPr>
          <w:rStyle w:val="Emphasis"/>
          <w:highlight w:val="green"/>
        </w:rPr>
        <w:t>3%</w:t>
      </w:r>
      <w:r>
        <w:t xml:space="preserve">.24 </w:t>
      </w:r>
      <w:r>
        <w:rPr>
          <w:rStyle w:val="StyleUnderline"/>
          <w:highlight w:val="green"/>
        </w:rPr>
        <w:t>These</w:t>
      </w:r>
      <w:r>
        <w:rPr>
          <w:rStyle w:val="StyleUnderline"/>
        </w:rPr>
        <w:t xml:space="preserve"> estimates </w:t>
      </w:r>
      <w:r>
        <w:rPr>
          <w:rStyle w:val="StyleUnderline"/>
          <w:highlight w:val="green"/>
        </w:rPr>
        <w:t>are</w:t>
      </w:r>
      <w:r>
        <w:t xml:space="preserve"> of course </w:t>
      </w:r>
      <w:r>
        <w:rPr>
          <w:rStyle w:val="Emphasis"/>
          <w:highlight w:val="green"/>
        </w:rPr>
        <w:t>highly uncertain</w:t>
      </w:r>
      <w:r>
        <w:t xml:space="preserve">. </w:t>
      </w:r>
      <w:r>
        <w:rPr>
          <w:rStyle w:val="StyleUnderline"/>
        </w:rPr>
        <w:t xml:space="preserve">It is </w:t>
      </w:r>
      <w:r>
        <w:rPr>
          <w:rStyle w:val="Emphasis"/>
        </w:rPr>
        <w:t>likely</w:t>
      </w:r>
      <w:r>
        <w:t xml:space="preserve"> that </w:t>
      </w:r>
      <w:r>
        <w:rPr>
          <w:rStyle w:val="StyleUnderline"/>
          <w:highlight w:val="green"/>
        </w:rPr>
        <w:t xml:space="preserve">the world will </w:t>
      </w:r>
      <w:proofErr w:type="gramStart"/>
      <w:r>
        <w:rPr>
          <w:rStyle w:val="StyleUnderline"/>
          <w:highlight w:val="green"/>
        </w:rPr>
        <w:t>take action</w:t>
      </w:r>
      <w:proofErr w:type="gramEnd"/>
      <w:r>
        <w:rPr>
          <w:rStyle w:val="StyleUnderline"/>
        </w:rPr>
        <w:t xml:space="preserve"> against climate change </w:t>
      </w:r>
      <w:r>
        <w:rPr>
          <w:rStyle w:val="StyleUnderline"/>
          <w:highlight w:val="green"/>
        </w:rPr>
        <w:t>once it begins to impose</w:t>
      </w:r>
      <w:r>
        <w:rPr>
          <w:rStyle w:val="StyleUnderline"/>
        </w:rPr>
        <w:t xml:space="preserve"> large </w:t>
      </w:r>
      <w:r>
        <w:rPr>
          <w:rStyle w:val="StyleUnderline"/>
          <w:highlight w:val="green"/>
        </w:rPr>
        <w:t>costs</w:t>
      </w:r>
      <w:r>
        <w:t xml:space="preserve"> on human society, </w:t>
      </w:r>
      <w:r>
        <w:rPr>
          <w:rStyle w:val="Emphasis"/>
          <w:highlight w:val="green"/>
        </w:rPr>
        <w:t>long before</w:t>
      </w:r>
      <w:r>
        <w:rPr>
          <w:rStyle w:val="Emphasis"/>
        </w:rPr>
        <w:t xml:space="preserve"> there is warming of </w:t>
      </w:r>
      <w:r>
        <w:rPr>
          <w:rStyle w:val="Emphasis"/>
          <w:highlight w:val="green"/>
        </w:rPr>
        <w:t>10°C</w:t>
      </w:r>
      <w:r>
        <w:t xml:space="preserve">. Unfortunately, there is significant inertia in the climate system: there is a </w:t>
      </w:r>
      <w:proofErr w:type="gramStart"/>
      <w:r>
        <w:t>25 to 50 year</w:t>
      </w:r>
      <w:proofErr w:type="gramEnd"/>
      <w: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30AFB803" w14:textId="77777777" w:rsidR="001E299C" w:rsidRDefault="001E299C" w:rsidP="001E299C"/>
    <w:p w14:paraId="60332155" w14:textId="77777777" w:rsidR="001E299C" w:rsidRPr="00E27203" w:rsidRDefault="001E299C" w:rsidP="001E299C"/>
    <w:p w14:paraId="24929658" w14:textId="77777777" w:rsidR="001E299C" w:rsidRPr="00F42DDB" w:rsidRDefault="001E299C" w:rsidP="001E299C">
      <w:pPr>
        <w:pStyle w:val="Heading4"/>
        <w:rPr>
          <w:rFonts w:cstheme="majorHAnsi"/>
        </w:rPr>
      </w:pPr>
      <w:bookmarkStart w:id="0" w:name="_Hlk78374586"/>
      <w:r w:rsidRPr="00F42DDB">
        <w:rPr>
          <w:rFonts w:cstheme="majorHAnsi"/>
        </w:rPr>
        <w:t>Life is a prerequisite to generate value and ponder secondary questions of ethics</w:t>
      </w:r>
    </w:p>
    <w:p w14:paraId="269E66FE" w14:textId="77777777" w:rsidR="001E299C" w:rsidRPr="00F42DDB" w:rsidRDefault="001E299C" w:rsidP="001E299C">
      <w:pPr>
        <w:rPr>
          <w:rFonts w:cstheme="majorHAnsi"/>
        </w:rPr>
      </w:pPr>
      <w:r w:rsidRPr="00F42DDB">
        <w:rPr>
          <w:rFonts w:cstheme="majorHAnsi"/>
        </w:rPr>
        <w:t>Elizabeth</w:t>
      </w:r>
      <w:r w:rsidRPr="00F42DDB">
        <w:rPr>
          <w:rStyle w:val="Style13ptBold"/>
          <w:rFonts w:cstheme="majorHAnsi"/>
        </w:rPr>
        <w:t xml:space="preserve"> Burns 17</w:t>
      </w:r>
      <w:r w:rsidRPr="00F42DDB">
        <w:rPr>
          <w:rFonts w:cstheme="majorHAnsi"/>
        </w:rPr>
        <w:t xml:space="preserve">.  Elizabeth </w:t>
      </w:r>
      <w:proofErr w:type="spellStart"/>
      <w:r w:rsidRPr="00F42DDB">
        <w:rPr>
          <w:rFonts w:cstheme="majorHAnsi"/>
        </w:rPr>
        <w:t>Finneron</w:t>
      </w:r>
      <w:proofErr w:type="spellEnd"/>
      <w:r w:rsidRPr="00F42DDB">
        <w:rPr>
          <w:rFonts w:cstheme="majorHAnsi"/>
        </w:rPr>
        <w:t xml:space="preserve">-Burns is a Teaching Fellow at the University of Warwick and an Affiliated Researcher at the Institute for Futures Studies in Stockholm, What’s wrong with human </w:t>
      </w:r>
      <w:proofErr w:type="gramStart"/>
      <w:r w:rsidRPr="00F42DDB">
        <w:rPr>
          <w:rFonts w:cstheme="majorHAnsi"/>
        </w:rPr>
        <w:t>extinction?,</w:t>
      </w:r>
      <w:proofErr w:type="gramEnd"/>
      <w:r w:rsidRPr="00F42DDB">
        <w:rPr>
          <w:rFonts w:cstheme="majorHAnsi"/>
        </w:rPr>
        <w:t xml:space="preserve"> </w:t>
      </w:r>
      <w:r w:rsidRPr="00C63792">
        <w:rPr>
          <w:rFonts w:cstheme="majorHAnsi"/>
        </w:rPr>
        <w:t>http://www.tandfonline.com/doi/pdf/10.1080/00455091.2016.1278150?needAccess=true</w:t>
      </w:r>
      <w:r w:rsidRPr="00F42DDB">
        <w:rPr>
          <w:rFonts w:cstheme="majorHAnsi"/>
        </w:rPr>
        <w:t>, Canadian Journal of Philosophy, 2017)</w:t>
      </w:r>
    </w:p>
    <w:p w14:paraId="25E1DA85" w14:textId="77777777" w:rsidR="001E299C" w:rsidRPr="00F42DDB" w:rsidRDefault="001E299C" w:rsidP="001E299C">
      <w:pPr>
        <w:rPr>
          <w:rFonts w:cstheme="majorHAnsi"/>
          <w:sz w:val="8"/>
        </w:rPr>
      </w:pPr>
      <w:r w:rsidRPr="00F42DDB">
        <w:rPr>
          <w:rFonts w:eastAsia="Calibri" w:cstheme="majorHAnsi"/>
          <w:sz w:val="8"/>
        </w:rPr>
        <w:t>Many</w:t>
      </w:r>
      <w:r w:rsidRPr="00F42DDB">
        <w:rPr>
          <w:rFonts w:cstheme="majorHAnsi"/>
          <w:sz w:val="8"/>
        </w:rPr>
        <w:t xml:space="preserve">, </w:t>
      </w:r>
      <w:r w:rsidRPr="00F42DDB">
        <w:rPr>
          <w:rFonts w:eastAsia="Calibri" w:cstheme="majorHAnsi"/>
          <w:sz w:val="8"/>
        </w:rPr>
        <w:t>though</w:t>
      </w:r>
      <w:r w:rsidRPr="00F42DDB">
        <w:rPr>
          <w:rFonts w:cstheme="majorHAnsi"/>
          <w:sz w:val="8"/>
        </w:rPr>
        <w:t xml:space="preserve"> </w:t>
      </w:r>
      <w:r w:rsidRPr="00F42DDB">
        <w:rPr>
          <w:rFonts w:eastAsia="Calibri" w:cstheme="majorHAnsi"/>
          <w:sz w:val="8"/>
        </w:rPr>
        <w:t>certainly</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all</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believe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bring</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end</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species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given</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belief</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various</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begin</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considering</w:t>
      </w:r>
      <w:r w:rsidRPr="00F42DDB">
        <w:rPr>
          <w:rFonts w:cstheme="majorHAnsi"/>
          <w:sz w:val="8"/>
        </w:rPr>
        <w:t xml:space="preserve"> </w:t>
      </w:r>
      <w:r w:rsidRPr="00F42DDB">
        <w:rPr>
          <w:rFonts w:eastAsia="Calibri" w:cstheme="majorHAnsi"/>
          <w:sz w:val="8"/>
        </w:rPr>
        <w:t>four</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given</w:t>
      </w:r>
      <w:r w:rsidRPr="00F42DDB">
        <w:rPr>
          <w:rFonts w:cstheme="majorHAnsi"/>
          <w:sz w:val="8"/>
        </w:rPr>
        <w:t xml:space="preserve"> </w:t>
      </w:r>
      <w:r w:rsidRPr="00F42DDB">
        <w:rPr>
          <w:rFonts w:eastAsia="Calibri" w:cstheme="majorHAnsi"/>
          <w:sz w:val="8"/>
        </w:rPr>
        <w:t>against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moral</w:t>
      </w:r>
      <w:r w:rsidRPr="00F42DDB">
        <w:rPr>
          <w:rFonts w:cstheme="majorHAnsi"/>
          <w:sz w:val="8"/>
        </w:rPr>
        <w:t xml:space="preserve"> </w:t>
      </w:r>
      <w:r w:rsidRPr="00F42DDB">
        <w:rPr>
          <w:rFonts w:eastAsia="Calibri" w:cstheme="majorHAnsi"/>
          <w:sz w:val="8"/>
        </w:rPr>
        <w:t>permissibility</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argue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those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impact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time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knowledge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upcoming</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occurs</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explain</w:t>
      </w:r>
      <w:r w:rsidRPr="00F42DDB">
        <w:rPr>
          <w:rFonts w:cstheme="majorHAnsi"/>
          <w:sz w:val="8"/>
        </w:rPr>
        <w:t xml:space="preserve"> </w:t>
      </w:r>
      <w:r w:rsidRPr="00F42DDB">
        <w:rPr>
          <w:rFonts w:eastAsia="Calibri" w:cstheme="majorHAnsi"/>
          <w:sz w:val="8"/>
        </w:rPr>
        <w:t>its</w:t>
      </w:r>
      <w:r w:rsidRPr="00F42DDB">
        <w:rPr>
          <w:rFonts w:cstheme="majorHAnsi"/>
          <w:sz w:val="8"/>
        </w:rPr>
        <w:t xml:space="preserve"> </w:t>
      </w:r>
      <w:r w:rsidRPr="00F42DDB">
        <w:rPr>
          <w:rFonts w:eastAsia="Calibri" w:cstheme="majorHAnsi"/>
          <w:sz w:val="8"/>
        </w:rPr>
        <w:t>wrongness</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use</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conclusion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then</w:t>
      </w:r>
      <w:r w:rsidRPr="00F42DDB">
        <w:rPr>
          <w:rFonts w:cstheme="majorHAnsi"/>
          <w:sz w:val="8"/>
        </w:rPr>
        <w:t xml:space="preserve"> </w:t>
      </w:r>
      <w:r w:rsidRPr="00F42DDB">
        <w:rPr>
          <w:rFonts w:eastAsia="Calibri" w:cstheme="majorHAnsi"/>
          <w:sz w:val="8"/>
        </w:rPr>
        <w:t>consider</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cases</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morally</w:t>
      </w:r>
      <w:r w:rsidRPr="00F42DDB">
        <w:rPr>
          <w:rFonts w:cstheme="majorHAnsi"/>
          <w:sz w:val="8"/>
        </w:rPr>
        <w:t xml:space="preserve"> </w:t>
      </w:r>
      <w:r w:rsidRPr="00F42DDB">
        <w:rPr>
          <w:rFonts w:eastAsia="Calibri" w:cstheme="majorHAnsi"/>
          <w:sz w:val="8"/>
        </w:rPr>
        <w:t>permissible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impermissible</w:t>
      </w:r>
      <w:r w:rsidRPr="00F42DDB">
        <w:rPr>
          <w:rFonts w:cstheme="majorHAnsi"/>
          <w:sz w:val="8"/>
        </w:rPr>
        <w:t xml:space="preserve">, </w:t>
      </w:r>
      <w:r w:rsidRPr="00F42DDB">
        <w:rPr>
          <w:rFonts w:eastAsia="Calibri" w:cstheme="majorHAnsi"/>
          <w:sz w:val="8"/>
        </w:rPr>
        <w:t>arguing</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small</w:t>
      </w:r>
      <w:r w:rsidRPr="00F42DDB">
        <w:rPr>
          <w:rFonts w:cstheme="majorHAnsi"/>
          <w:sz w:val="8"/>
        </w:rPr>
        <w:t xml:space="preserve"> </w:t>
      </w:r>
      <w:r w:rsidRPr="00F42DDB">
        <w:rPr>
          <w:rFonts w:eastAsia="Calibri" w:cstheme="majorHAnsi"/>
          <w:sz w:val="8"/>
        </w:rPr>
        <w:t>class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cases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841386">
        <w:rPr>
          <w:rStyle w:val="StyleUnderline"/>
          <w:rFonts w:eastAsia="Calibri" w:cstheme="majorHAnsi"/>
          <w:highlight w:val="green"/>
        </w:rPr>
        <w:t>extinction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proofErr w:type="gramStart"/>
      <w:r w:rsidRPr="00F42DDB">
        <w:rPr>
          <w:rFonts w:eastAsia="Calibri" w:cstheme="majorHAnsi"/>
          <w:sz w:val="8"/>
        </w:rPr>
        <w:t>the</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race</w:t>
      </w:r>
      <w:proofErr w:type="gramEnd"/>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allow</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happen</w:t>
      </w:r>
      <w:r w:rsidRPr="00F42DDB">
        <w:rPr>
          <w:rFonts w:cstheme="majorHAnsi"/>
          <w:sz w:val="8"/>
        </w:rPr>
        <w:t xml:space="preserve">. 2.1. </w:t>
      </w:r>
      <w:r w:rsidRPr="00F42DDB">
        <w:rPr>
          <w:rFonts w:eastAsia="Calibri" w:cstheme="majorHAnsi"/>
          <w:sz w:val="8"/>
        </w:rPr>
        <w:t>It</w:t>
      </w:r>
      <w:r w:rsidRPr="00F42DDB">
        <w:rPr>
          <w:rFonts w:cstheme="majorHAnsi"/>
          <w:sz w:val="8"/>
        </w:rPr>
        <w:t xml:space="preserve"> </w:t>
      </w:r>
      <w:r w:rsidRPr="00841386">
        <w:rPr>
          <w:rStyle w:val="StyleUnderline"/>
          <w:rFonts w:eastAsia="Calibri" w:cstheme="majorHAnsi"/>
          <w:highlight w:val="green"/>
        </w:rPr>
        <w:t>would</w:t>
      </w:r>
      <w:r w:rsidRPr="00841386">
        <w:rPr>
          <w:rStyle w:val="StyleUnderline"/>
          <w:rFonts w:cstheme="majorHAnsi"/>
          <w:highlight w:val="green"/>
        </w:rPr>
        <w:t xml:space="preserve"> </w:t>
      </w:r>
      <w:r w:rsidRPr="00841386">
        <w:rPr>
          <w:rStyle w:val="StyleUnderline"/>
          <w:rFonts w:eastAsia="Calibri" w:cstheme="majorHAnsi"/>
          <w:highlight w:val="green"/>
        </w:rPr>
        <w:t>prevent</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841386">
        <w:rPr>
          <w:rStyle w:val="StyleUnderline"/>
          <w:rFonts w:eastAsia="Calibri" w:cstheme="majorHAnsi"/>
          <w:highlight w:val="green"/>
        </w:rPr>
        <w:t>existence</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very</w:t>
      </w:r>
      <w:r w:rsidRPr="00F42DDB">
        <w:rPr>
          <w:rStyle w:val="StyleUnderline"/>
          <w:rFonts w:cstheme="majorHAnsi"/>
        </w:rPr>
        <w:t xml:space="preserve"> </w:t>
      </w:r>
      <w:r w:rsidRPr="00841386">
        <w:rPr>
          <w:rStyle w:val="StyleUnderline"/>
          <w:rFonts w:eastAsia="Calibri" w:cstheme="majorHAnsi"/>
        </w:rPr>
        <w:t>many</w:t>
      </w:r>
      <w:r w:rsidRPr="00F42DDB">
        <w:rPr>
          <w:rFonts w:cstheme="majorHAnsi"/>
          <w:sz w:val="8"/>
        </w:rPr>
        <w:t xml:space="preserve"> </w:t>
      </w:r>
      <w:r w:rsidRPr="00F42DDB">
        <w:rPr>
          <w:rFonts w:eastAsia="Calibri" w:cstheme="majorHAnsi"/>
          <w:sz w:val="8"/>
        </w:rPr>
        <w:t>happy</w:t>
      </w:r>
      <w:r w:rsidRPr="00F42DDB">
        <w:rPr>
          <w:rFonts w:cstheme="majorHAnsi"/>
          <w:sz w:val="8"/>
        </w:rPr>
        <w:t xml:space="preserve"> </w:t>
      </w:r>
      <w:r w:rsidRPr="00841386">
        <w:rPr>
          <w:rStyle w:val="StyleUnderline"/>
          <w:rFonts w:eastAsia="Calibri" w:cstheme="majorHAnsi"/>
        </w:rPr>
        <w:t>people</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proofErr w:type="gramStart"/>
      <w:r w:rsidRPr="00F42DDB">
        <w:rPr>
          <w:rFonts w:eastAsia="Calibri" w:cstheme="majorHAnsi"/>
          <w:sz w:val="8"/>
        </w:rPr>
        <w:t>be</w:t>
      </w:r>
      <w:r w:rsidRPr="00F42DDB">
        <w:rPr>
          <w:rFonts w:cstheme="majorHAnsi"/>
          <w:sz w:val="8"/>
        </w:rPr>
        <w:t xml:space="preserve"> </w:t>
      </w:r>
      <w:r w:rsidRPr="00F42DDB">
        <w:rPr>
          <w:rFonts w:eastAsia="Calibri" w:cstheme="majorHAnsi"/>
          <w:sz w:val="8"/>
        </w:rPr>
        <w:t>considered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proofErr w:type="gramEnd"/>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lies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itself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thought</w:t>
      </w:r>
      <w:r w:rsidRPr="00F42DDB">
        <w:rPr>
          <w:rFonts w:cstheme="majorHAnsi"/>
          <w:sz w:val="8"/>
        </w:rPr>
        <w:t xml:space="preserve"> </w:t>
      </w:r>
      <w:r w:rsidRPr="00F42DDB">
        <w:rPr>
          <w:rFonts w:eastAsia="Calibri" w:cstheme="majorHAnsi"/>
          <w:sz w:val="8"/>
        </w:rPr>
        <w:t>here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841386">
        <w:rPr>
          <w:rStyle w:val="StyleUnderline"/>
          <w:rFonts w:eastAsia="Calibri" w:cstheme="majorHAnsi"/>
          <w:highlight w:val="green"/>
        </w:rPr>
        <w:t>it</w:t>
      </w:r>
      <w:r w:rsidRPr="00841386">
        <w:rPr>
          <w:rStyle w:val="StyleUnderline"/>
          <w:rFonts w:cstheme="majorHAnsi"/>
          <w:highlight w:val="green"/>
        </w:rPr>
        <w:t xml:space="preserve"> </w:t>
      </w:r>
      <w:r w:rsidRPr="00841386">
        <w:rPr>
          <w:rStyle w:val="StyleUnderline"/>
          <w:rFonts w:eastAsia="Calibri" w:cstheme="majorHAnsi"/>
          <w:highlight w:val="green"/>
        </w:rPr>
        <w:t>is</w:t>
      </w:r>
      <w:r w:rsidRPr="00841386">
        <w:rPr>
          <w:rStyle w:val="StyleUnderline"/>
          <w:rFonts w:cstheme="majorHAnsi"/>
          <w:highlight w:val="green"/>
        </w:rPr>
        <w:t xml:space="preserve"> </w:t>
      </w:r>
      <w:r w:rsidRPr="00841386">
        <w:rPr>
          <w:rStyle w:val="StyleUnderline"/>
          <w:rFonts w:eastAsia="Calibri" w:cstheme="majorHAnsi"/>
          <w:highlight w:val="green"/>
        </w:rPr>
        <w:t>a</w:t>
      </w:r>
      <w:r w:rsidRPr="00841386">
        <w:rPr>
          <w:rStyle w:val="StyleUnderline"/>
          <w:rFonts w:cstheme="majorHAnsi"/>
          <w:highlight w:val="green"/>
        </w:rPr>
        <w:t xml:space="preserve"> </w:t>
      </w:r>
      <w:r w:rsidRPr="00841386">
        <w:rPr>
          <w:rStyle w:val="StyleUnderline"/>
          <w:rFonts w:eastAsia="Calibri" w:cstheme="majorHAnsi"/>
          <w:highlight w:val="green"/>
        </w:rPr>
        <w:t>good</w:t>
      </w:r>
      <w:r w:rsidRPr="00841386">
        <w:rPr>
          <w:rStyle w:val="StyleUnderline"/>
          <w:rFonts w:cstheme="majorHAnsi"/>
          <w:highlight w:val="green"/>
        </w:rPr>
        <w:t xml:space="preserve"> </w:t>
      </w:r>
      <w:r w:rsidRPr="00841386">
        <w:rPr>
          <w:rStyle w:val="StyleUnderline"/>
          <w:rFonts w:eastAsia="Calibri" w:cstheme="majorHAnsi"/>
          <w:highlight w:val="green"/>
        </w:rPr>
        <w:t>thing</w:t>
      </w:r>
      <w:r w:rsidRPr="00841386">
        <w:rPr>
          <w:rStyle w:val="StyleUnderline"/>
          <w:rFonts w:cstheme="majorHAnsi"/>
          <w:highlight w:val="green"/>
        </w:rPr>
        <w:t xml:space="preserve"> </w:t>
      </w:r>
      <w:r w:rsidRPr="00841386">
        <w:rPr>
          <w:rStyle w:val="StyleUnderline"/>
          <w:rFonts w:eastAsia="Calibri" w:cstheme="majorHAnsi"/>
          <w:highlight w:val="green"/>
        </w:rPr>
        <w:t>for</w:t>
      </w:r>
      <w:r w:rsidRPr="00841386">
        <w:rPr>
          <w:rStyle w:val="StyleUnderline"/>
          <w:rFonts w:cstheme="majorHAnsi"/>
          <w:highlight w:val="green"/>
        </w:rPr>
        <w:t xml:space="preserve"> </w:t>
      </w:r>
      <w:r w:rsidRPr="00841386">
        <w:rPr>
          <w:rStyle w:val="StyleUnderline"/>
          <w:rFonts w:eastAsia="Calibri" w:cstheme="majorHAnsi"/>
          <w:highlight w:val="green"/>
        </w:rPr>
        <w:t>people</w:t>
      </w:r>
      <w:r w:rsidRPr="00841386">
        <w:rPr>
          <w:rStyle w:val="StyleUnderline"/>
          <w:rFonts w:cstheme="majorHAnsi"/>
          <w:highlight w:val="green"/>
        </w:rPr>
        <w:t xml:space="preserve"> </w:t>
      </w:r>
      <w:r w:rsidRPr="00841386">
        <w:rPr>
          <w:rStyle w:val="StyleUnderline"/>
          <w:rFonts w:eastAsia="Calibri" w:cstheme="majorHAnsi"/>
          <w:highlight w:val="green"/>
        </w:rPr>
        <w:t>to</w:t>
      </w:r>
      <w:r w:rsidRPr="00841386">
        <w:rPr>
          <w:rStyle w:val="StyleUnderline"/>
          <w:rFonts w:cstheme="majorHAnsi"/>
          <w:highlight w:val="green"/>
        </w:rPr>
        <w:t xml:space="preserve"> </w:t>
      </w:r>
      <w:r w:rsidRPr="00841386">
        <w:rPr>
          <w:rStyle w:val="StyleUnderline"/>
          <w:rFonts w:eastAsia="Calibri" w:cstheme="majorHAnsi"/>
          <w:highlight w:val="green"/>
        </w:rPr>
        <w:t>exist</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enjoy</w:t>
      </w:r>
      <w:r w:rsidRPr="00F42DDB">
        <w:rPr>
          <w:rFonts w:cstheme="majorHAnsi"/>
          <w:sz w:val="8"/>
        </w:rPr>
        <w:t xml:space="preserve"> </w:t>
      </w:r>
      <w:r w:rsidRPr="00F42DDB">
        <w:rPr>
          <w:rFonts w:eastAsia="Calibri" w:cstheme="majorHAnsi"/>
          <w:sz w:val="8"/>
        </w:rPr>
        <w:t>happy</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Style w:val="StyleUnderline"/>
          <w:rFonts w:eastAsia="Calibri" w:cstheme="majorHAnsi"/>
        </w:rPr>
        <w:t>and</w:t>
      </w:r>
      <w:r w:rsidRPr="00F42DDB">
        <w:rPr>
          <w:rStyle w:val="StyleUnderline"/>
          <w:rFonts w:cstheme="majorHAnsi"/>
        </w:rPr>
        <w:t xml:space="preserve"> </w:t>
      </w:r>
      <w:r w:rsidRPr="00841386">
        <w:rPr>
          <w:rStyle w:val="StyleUnderline"/>
          <w:rFonts w:eastAsia="Calibri" w:cstheme="majorHAnsi"/>
          <w:highlight w:val="green"/>
        </w:rPr>
        <w:t>extinction</w:t>
      </w:r>
      <w:r w:rsidRPr="00F42DDB">
        <w:rPr>
          <w:rStyle w:val="StyleUnderline"/>
          <w:rFonts w:cstheme="majorHAnsi"/>
        </w:rPr>
        <w:t xml:space="preserve"> </w:t>
      </w:r>
      <w:r w:rsidRPr="00841386">
        <w:rPr>
          <w:rStyle w:val="StyleUnderline"/>
          <w:rFonts w:eastAsia="Calibri" w:cstheme="majorHAnsi"/>
          <w:highlight w:val="green"/>
        </w:rPr>
        <w:t>would</w:t>
      </w:r>
      <w:r w:rsidRPr="00841386">
        <w:rPr>
          <w:rStyle w:val="StyleUnderline"/>
          <w:rFonts w:cstheme="majorHAnsi"/>
          <w:highlight w:val="green"/>
        </w:rPr>
        <w:t xml:space="preserve"> </w:t>
      </w:r>
      <w:r w:rsidRPr="00841386">
        <w:rPr>
          <w:rStyle w:val="StyleUnderline"/>
          <w:rFonts w:eastAsia="Calibri" w:cstheme="majorHAnsi"/>
          <w:highlight w:val="green"/>
        </w:rPr>
        <w:t>deprive</w:t>
      </w:r>
      <w:r w:rsidRPr="00F42DDB">
        <w:rPr>
          <w:rStyle w:val="StyleUnderline"/>
          <w:rFonts w:cstheme="majorHAnsi"/>
        </w:rPr>
        <w:t xml:space="preserve"> </w:t>
      </w:r>
      <w:r w:rsidRPr="00F42DDB">
        <w:rPr>
          <w:rStyle w:val="StyleUnderline"/>
          <w:rFonts w:eastAsia="Calibri" w:cstheme="majorHAnsi"/>
        </w:rPr>
        <w:t>more</w:t>
      </w:r>
      <w:r w:rsidRPr="00F42DDB">
        <w:rPr>
          <w:rStyle w:val="StyleUnderline"/>
          <w:rFonts w:cstheme="majorHAnsi"/>
        </w:rPr>
        <w:t xml:space="preserve"> </w:t>
      </w:r>
      <w:r w:rsidRPr="00841386">
        <w:rPr>
          <w:rStyle w:val="StyleUnderline"/>
          <w:rFonts w:eastAsia="Calibri" w:cstheme="majorHAnsi"/>
          <w:highlight w:val="green"/>
        </w:rPr>
        <w:t>people</w:t>
      </w:r>
      <w:r w:rsidRPr="00841386">
        <w:rPr>
          <w:rStyle w:val="StyleUnderline"/>
          <w:rFonts w:cstheme="majorHAnsi"/>
          <w:highlight w:val="green"/>
        </w:rPr>
        <w:t xml:space="preserve"> </w:t>
      </w:r>
      <w:r w:rsidRPr="00841386">
        <w:rPr>
          <w:rStyle w:val="StyleUnderline"/>
          <w:rFonts w:eastAsia="Calibri" w:cstheme="majorHAnsi"/>
          <w:highlight w:val="green"/>
        </w:rPr>
        <w:t>of</w:t>
      </w:r>
      <w:r w:rsidRPr="00841386">
        <w:rPr>
          <w:rStyle w:val="StyleUnderline"/>
          <w:rFonts w:cstheme="majorHAnsi"/>
          <w:highlight w:val="green"/>
        </w:rPr>
        <w:t xml:space="preserve"> </w:t>
      </w:r>
      <w:r w:rsidRPr="00841386">
        <w:rPr>
          <w:rStyle w:val="StyleUnderline"/>
          <w:rFonts w:eastAsia="Calibri" w:cstheme="majorHAnsi"/>
          <w:highlight w:val="green"/>
        </w:rPr>
        <w:t>enjoying</w:t>
      </w:r>
      <w:r w:rsidRPr="00F42DDB">
        <w:rPr>
          <w:rStyle w:val="StyleUnderline"/>
          <w:rFonts w:cstheme="majorHAnsi"/>
        </w:rPr>
        <w:t xml:space="preserve"> </w:t>
      </w:r>
      <w:r w:rsidRPr="00F42DDB">
        <w:rPr>
          <w:rStyle w:val="StyleUnderline"/>
          <w:rFonts w:eastAsia="Calibri" w:cstheme="majorHAnsi"/>
        </w:rPr>
        <w:t>this</w:t>
      </w:r>
      <w:r w:rsidRPr="00F42DDB">
        <w:rPr>
          <w:rFonts w:cstheme="majorHAnsi"/>
          <w:sz w:val="8"/>
        </w:rPr>
        <w:t xml:space="preserve"> </w:t>
      </w:r>
      <w:r w:rsidRPr="00F42DDB">
        <w:rPr>
          <w:rFonts w:eastAsia="Calibri" w:cstheme="majorHAnsi"/>
          <w:sz w:val="8"/>
        </w:rPr>
        <w:t>good</w:t>
      </w:r>
      <w:r w:rsidRPr="00F42DDB">
        <w:rPr>
          <w:rFonts w:cstheme="majorHAnsi"/>
          <w:sz w:val="8"/>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good</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case</w:t>
      </w:r>
      <w:r w:rsidRPr="00F42DDB">
        <w:rPr>
          <w:rFonts w:cstheme="majorHAnsi"/>
          <w:sz w:val="8"/>
        </w:rPr>
        <w:t xml:space="preserve"> </w:t>
      </w:r>
      <w:r w:rsidRPr="00F42DDB">
        <w:rPr>
          <w:rStyle w:val="StyleUnderline"/>
          <w:rFonts w:eastAsia="Calibri" w:cstheme="majorHAnsi"/>
        </w:rPr>
        <w:t>could</w:t>
      </w:r>
      <w:r w:rsidRPr="00F42DDB">
        <w:rPr>
          <w:rStyle w:val="StyleUnderline"/>
          <w:rFonts w:cstheme="majorHAnsi"/>
        </w:rPr>
        <w:t xml:space="preserve"> </w:t>
      </w:r>
      <w:r w:rsidRPr="00F42DDB">
        <w:rPr>
          <w:rStyle w:val="StyleUnderline"/>
          <w:rFonts w:eastAsia="Calibri" w:cstheme="majorHAnsi"/>
        </w:rPr>
        <w:t>be</w:t>
      </w:r>
      <w:r w:rsidRPr="00F42DDB">
        <w:rPr>
          <w:rStyle w:val="StyleUnderline"/>
          <w:rFonts w:cstheme="majorHAnsi"/>
        </w:rPr>
        <w:t xml:space="preserve"> </w:t>
      </w:r>
      <w:r w:rsidRPr="00F42DDB">
        <w:rPr>
          <w:rStyle w:val="StyleUnderline"/>
          <w:rFonts w:eastAsia="Calibri" w:cstheme="majorHAnsi"/>
        </w:rPr>
        <w:t>understood</w:t>
      </w:r>
      <w:r w:rsidRPr="00F42DDB">
        <w:rPr>
          <w:rStyle w:val="StyleUnderline"/>
          <w:rFonts w:cstheme="majorHAnsi"/>
        </w:rPr>
        <w:t xml:space="preserve"> </w:t>
      </w:r>
      <w:r w:rsidRPr="00F42DDB">
        <w:rPr>
          <w:rStyle w:val="StyleUnderline"/>
          <w:rFonts w:eastAsia="Calibri" w:cstheme="majorHAnsi"/>
        </w:rPr>
        <w:t>in</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least</w:t>
      </w:r>
      <w:r w:rsidRPr="00F42DDB">
        <w:rPr>
          <w:rFonts w:cstheme="majorHAnsi"/>
          <w:sz w:val="8"/>
        </w:rPr>
        <w:t xml:space="preserve"> </w:t>
      </w:r>
      <w:r w:rsidRPr="00F42DDB">
        <w:rPr>
          <w:rStyle w:val="StyleUnderline"/>
          <w:rFonts w:eastAsia="Calibri" w:cstheme="majorHAnsi"/>
        </w:rPr>
        <w:t>two</w:t>
      </w:r>
      <w:r w:rsidRPr="00F42DDB">
        <w:rPr>
          <w:rStyle w:val="StyleUnderline"/>
          <w:rFonts w:cstheme="majorHAnsi"/>
        </w:rPr>
        <w:t xml:space="preserve"> </w:t>
      </w:r>
      <w:r w:rsidRPr="00F42DDB">
        <w:rPr>
          <w:rStyle w:val="StyleUnderline"/>
          <w:rFonts w:eastAsia="Calibri" w:cstheme="majorHAnsi"/>
        </w:rPr>
        <w:t>ways</w:t>
      </w:r>
      <w:r w:rsidRPr="00F42DDB">
        <w:rPr>
          <w:rStyle w:val="StyleUnderline"/>
          <w:rFonts w:cstheme="majorHAnsi"/>
        </w:rPr>
        <w:t>.</w:t>
      </w:r>
      <w:r w:rsidRPr="00F42DDB">
        <w:rPr>
          <w:rFonts w:cstheme="majorHAnsi"/>
          <w:sz w:val="8"/>
        </w:rPr>
        <w:t xml:space="preserve"> </w:t>
      </w:r>
      <w:r w:rsidRPr="00F42DDB">
        <w:rPr>
          <w:rFonts w:eastAsia="Calibri" w:cstheme="majorHAnsi"/>
          <w:sz w:val="8"/>
        </w:rPr>
        <w:t>According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Style w:val="StyleUnderline"/>
          <w:rFonts w:eastAsia="Calibri" w:cstheme="majorHAnsi"/>
        </w:rPr>
        <w:t>first</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believe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you</w:t>
      </w:r>
      <w:r w:rsidRPr="00F42DDB">
        <w:rPr>
          <w:rFonts w:cstheme="majorHAnsi"/>
          <w:sz w:val="8"/>
        </w:rPr>
        <w:t xml:space="preserve"> </w:t>
      </w:r>
      <w:r w:rsidRPr="00F42DDB">
        <w:rPr>
          <w:rFonts w:eastAsia="Calibri" w:cstheme="majorHAnsi"/>
          <w:sz w:val="8"/>
        </w:rPr>
        <w:t>benefit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bringing</w:t>
      </w:r>
      <w:r w:rsidRPr="00F42DDB">
        <w:rPr>
          <w:rFonts w:cstheme="majorHAnsi"/>
          <w:sz w:val="8"/>
        </w:rPr>
        <w:t xml:space="preserve"> </w:t>
      </w:r>
      <w:r w:rsidRPr="00F42DDB">
        <w:rPr>
          <w:rFonts w:eastAsia="Calibri" w:cstheme="majorHAnsi"/>
          <w:sz w:val="8"/>
        </w:rPr>
        <w:t>them</w:t>
      </w:r>
      <w:r w:rsidRPr="00F42DDB">
        <w:rPr>
          <w:rFonts w:cstheme="majorHAnsi"/>
          <w:sz w:val="8"/>
        </w:rPr>
        <w:t xml:space="preserve"> </w:t>
      </w:r>
      <w:r w:rsidRPr="00F42DDB">
        <w:rPr>
          <w:rFonts w:eastAsia="Calibri" w:cstheme="majorHAnsi"/>
          <w:sz w:val="8"/>
        </w:rPr>
        <w:t>into</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least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Style w:val="StyleUnderline"/>
          <w:rFonts w:eastAsia="Calibri" w:cstheme="majorHAnsi"/>
        </w:rPr>
        <w:t>it</w:t>
      </w:r>
      <w:r w:rsidRPr="00F42DDB">
        <w:rPr>
          <w:rStyle w:val="StyleUnderline"/>
          <w:rFonts w:cstheme="majorHAnsi"/>
        </w:rPr>
        <w:t xml:space="preserve"> </w:t>
      </w:r>
      <w:r w:rsidRPr="00F42DDB">
        <w:rPr>
          <w:rStyle w:val="StyleUnderline"/>
          <w:rFonts w:eastAsia="Calibri" w:cstheme="majorHAnsi"/>
        </w:rPr>
        <w:t>is</w:t>
      </w:r>
      <w:r w:rsidRPr="00F42DDB">
        <w:rPr>
          <w:rStyle w:val="StyleUnderline"/>
          <w:rFonts w:cstheme="majorHAnsi"/>
        </w:rPr>
        <w:t xml:space="preserve"> </w:t>
      </w:r>
      <w:r w:rsidRPr="00F42DDB">
        <w:rPr>
          <w:rStyle w:val="StyleUnderline"/>
          <w:rFonts w:eastAsia="Calibri" w:cstheme="majorHAnsi"/>
        </w:rPr>
        <w:t>good</w:t>
      </w:r>
      <w:r w:rsidRPr="00F42DDB">
        <w:rPr>
          <w:rStyle w:val="StyleUnderline"/>
          <w:rFonts w:cstheme="majorHAnsi"/>
        </w:rPr>
        <w:t xml:space="preserve"> </w:t>
      </w:r>
      <w:r w:rsidRPr="00F42DDB">
        <w:rPr>
          <w:rStyle w:val="StyleUnderline"/>
          <w:rFonts w:eastAsia="Calibri" w:cstheme="majorHAnsi"/>
        </w:rPr>
        <w:t>for</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person</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they</w:t>
      </w:r>
      <w:r w:rsidRPr="00F42DDB">
        <w:rPr>
          <w:rStyle w:val="StyleUnderline"/>
          <w:rFonts w:cstheme="majorHAnsi"/>
        </w:rPr>
        <w:t xml:space="preserve"> </w:t>
      </w:r>
      <w:r w:rsidRPr="00F42DDB">
        <w:rPr>
          <w:rStyle w:val="StyleUnderline"/>
          <w:rFonts w:eastAsia="Calibri" w:cstheme="majorHAnsi"/>
        </w:rPr>
        <w:t>come</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exist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second</w:t>
      </w:r>
      <w:r w:rsidRPr="00F42DDB">
        <w:rPr>
          <w:rFonts w:cstheme="majorHAnsi"/>
          <w:sz w:val="8"/>
        </w:rPr>
        <w:t xml:space="preserve"> </w:t>
      </w:r>
      <w:r w:rsidRPr="00F42DDB">
        <w:rPr>
          <w:rFonts w:eastAsia="Calibri" w:cstheme="majorHAnsi"/>
          <w:sz w:val="8"/>
        </w:rPr>
        <w:t>view</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hold</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Style w:val="StyleUnderline"/>
          <w:rFonts w:eastAsia="Calibri" w:cstheme="majorHAnsi"/>
        </w:rPr>
        <w:t>if</w:t>
      </w:r>
      <w:r w:rsidRPr="00F42DDB">
        <w:rPr>
          <w:rStyle w:val="StyleUnderline"/>
          <w:rFonts w:cstheme="majorHAnsi"/>
        </w:rPr>
        <w:t xml:space="preserve"> </w:t>
      </w:r>
      <w:r w:rsidRPr="00F42DDB">
        <w:rPr>
          <w:rStyle w:val="StyleUnderline"/>
          <w:rFonts w:eastAsia="Calibri" w:cstheme="majorHAnsi"/>
        </w:rPr>
        <w:t>humans</w:t>
      </w:r>
      <w:r w:rsidRPr="00F42DDB">
        <w:rPr>
          <w:rStyle w:val="StyleUnderline"/>
          <w:rFonts w:cstheme="majorHAnsi"/>
        </w:rPr>
        <w:t xml:space="preserve"> </w:t>
      </w:r>
      <w:r w:rsidRPr="00F42DDB">
        <w:rPr>
          <w:rStyle w:val="StyleUnderline"/>
          <w:rFonts w:eastAsia="Calibri" w:cstheme="majorHAnsi"/>
        </w:rPr>
        <w:t>were</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go</w:t>
      </w:r>
      <w:r w:rsidRPr="00F42DDB">
        <w:rPr>
          <w:rStyle w:val="StyleUnderline"/>
          <w:rFonts w:cstheme="majorHAnsi"/>
        </w:rPr>
        <w:t xml:space="preserve"> </w:t>
      </w:r>
      <w:r w:rsidRPr="00F42DDB">
        <w:rPr>
          <w:rStyle w:val="StyleUnderline"/>
          <w:rFonts w:eastAsia="Calibri" w:cstheme="majorHAnsi"/>
        </w:rPr>
        <w:t>extinct</w:t>
      </w:r>
      <w:r w:rsidRPr="00F42DDB">
        <w:rPr>
          <w:rFonts w:cstheme="majorHAnsi"/>
          <w:sz w:val="8"/>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utility</w:t>
      </w:r>
      <w:r w:rsidRPr="00F42DDB">
        <w:rPr>
          <w:rStyle w:val="StyleUnderline"/>
          <w:rFonts w:cstheme="majorHAnsi"/>
        </w:rPr>
        <w:t xml:space="preserve"> </w:t>
      </w:r>
      <w:r w:rsidRPr="00F42DDB">
        <w:rPr>
          <w:rStyle w:val="StyleUnderline"/>
          <w:rFonts w:eastAsia="Calibri" w:cstheme="majorHAnsi"/>
        </w:rPr>
        <w:t>foregone</w:t>
      </w:r>
      <w:r w:rsidRPr="00F42DDB">
        <w:rPr>
          <w:rStyle w:val="StyleUnderline"/>
          <w:rFonts w:cstheme="majorHAnsi"/>
        </w:rPr>
        <w:t xml:space="preserve"> </w:t>
      </w:r>
      <w:r w:rsidRPr="00F42DDB">
        <w:rPr>
          <w:rStyle w:val="StyleUnderline"/>
          <w:rFonts w:eastAsia="Calibri" w:cstheme="majorHAnsi"/>
        </w:rPr>
        <w:t>by</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billions</w:t>
      </w:r>
      <w:r w:rsidRPr="00F42DDB">
        <w:rPr>
          <w:rStyle w:val="StyleUnderline"/>
          <w:rFonts w:cstheme="majorHAnsi"/>
        </w:rPr>
        <w:t xml:space="preserve"> (</w:t>
      </w:r>
      <w:r w:rsidRPr="00F42DDB">
        <w:rPr>
          <w:rStyle w:val="StyleUnderline"/>
          <w:rFonts w:eastAsia="Calibri" w:cstheme="majorHAnsi"/>
        </w:rPr>
        <w:t>or</w:t>
      </w:r>
      <w:r w:rsidRPr="00F42DDB">
        <w:rPr>
          <w:rStyle w:val="StyleUnderline"/>
          <w:rFonts w:cstheme="majorHAnsi"/>
        </w:rPr>
        <w:t xml:space="preserve"> </w:t>
      </w:r>
      <w:r w:rsidRPr="00F42DDB">
        <w:rPr>
          <w:rStyle w:val="StyleUnderline"/>
          <w:rFonts w:eastAsia="Calibri" w:cstheme="majorHAnsi"/>
        </w:rPr>
        <w:t>more</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people</w:t>
      </w:r>
      <w:r w:rsidRPr="00F42DDB">
        <w:rPr>
          <w:rStyle w:val="StyleUnderline"/>
          <w:rFonts w:cstheme="majorHAnsi"/>
        </w:rPr>
        <w:t xml:space="preserve"> </w:t>
      </w:r>
      <w:r w:rsidRPr="00F42DDB">
        <w:rPr>
          <w:rStyle w:val="StyleUnderline"/>
          <w:rFonts w:eastAsia="Calibri" w:cstheme="majorHAnsi"/>
        </w:rPr>
        <w:t>who</w:t>
      </w:r>
      <w:r w:rsidRPr="00F42DDB">
        <w:rPr>
          <w:rStyle w:val="StyleUnderline"/>
          <w:rFonts w:cstheme="majorHAnsi"/>
        </w:rPr>
        <w:t xml:space="preserve"> </w:t>
      </w:r>
      <w:r w:rsidRPr="00F42DDB">
        <w:rPr>
          <w:rStyle w:val="StyleUnderline"/>
          <w:rFonts w:eastAsia="Calibri" w:cstheme="majorHAnsi"/>
        </w:rPr>
        <w:t>could</w:t>
      </w:r>
      <w:r w:rsidRPr="00F42DDB">
        <w:rPr>
          <w:rStyle w:val="StyleUnderline"/>
          <w:rFonts w:cstheme="majorHAnsi"/>
        </w:rPr>
        <w:t xml:space="preserve"> </w:t>
      </w:r>
      <w:r w:rsidRPr="00F42DDB">
        <w:rPr>
          <w:rStyle w:val="StyleUnderline"/>
          <w:rFonts w:eastAsia="Calibri" w:cstheme="majorHAnsi"/>
        </w:rPr>
        <w:t>have</w:t>
      </w:r>
      <w:r w:rsidRPr="00F42DDB">
        <w:rPr>
          <w:rStyle w:val="StyleUnderline"/>
          <w:rFonts w:cstheme="majorHAnsi"/>
        </w:rPr>
        <w:t xml:space="preserve"> </w:t>
      </w:r>
      <w:r w:rsidRPr="00F42DDB">
        <w:rPr>
          <w:rStyle w:val="StyleUnderline"/>
          <w:rFonts w:eastAsia="Calibri" w:cstheme="majorHAnsi"/>
        </w:rPr>
        <w:t>lived</w:t>
      </w:r>
      <w:r w:rsidRPr="00F42DDB">
        <w:rPr>
          <w:rStyle w:val="StyleUnderline"/>
          <w:rFonts w:cstheme="majorHAnsi"/>
        </w:rPr>
        <w:t xml:space="preserve"> </w:t>
      </w:r>
      <w:r w:rsidRPr="00F42DDB">
        <w:rPr>
          <w:rStyle w:val="StyleUnderline"/>
          <w:rFonts w:eastAsia="Calibri" w:cstheme="majorHAnsi"/>
        </w:rPr>
        <w:t>but</w:t>
      </w:r>
      <w:r w:rsidRPr="00F42DDB">
        <w:rPr>
          <w:rStyle w:val="StyleUnderline"/>
          <w:rFonts w:cstheme="majorHAnsi"/>
        </w:rPr>
        <w:t xml:space="preserve"> </w:t>
      </w:r>
      <w:r w:rsidRPr="00F42DDB">
        <w:rPr>
          <w:rStyle w:val="StyleUnderline"/>
          <w:rFonts w:eastAsia="Calibri" w:cstheme="majorHAnsi"/>
        </w:rPr>
        <w:t>will</w:t>
      </w:r>
      <w:r w:rsidRPr="00F42DDB">
        <w:rPr>
          <w:rStyle w:val="StyleUnderline"/>
          <w:rFonts w:cstheme="majorHAnsi"/>
        </w:rPr>
        <w:t xml:space="preserve"> </w:t>
      </w:r>
      <w:r w:rsidRPr="00F42DDB">
        <w:rPr>
          <w:rStyle w:val="StyleUnderline"/>
          <w:rFonts w:eastAsia="Calibri" w:cstheme="majorHAnsi"/>
        </w:rPr>
        <w:t>now</w:t>
      </w:r>
      <w:r w:rsidRPr="00F42DDB">
        <w:rPr>
          <w:rStyle w:val="StyleUnderline"/>
          <w:rFonts w:cstheme="majorHAnsi"/>
        </w:rPr>
        <w:t xml:space="preserve"> </w:t>
      </w:r>
      <w:r w:rsidRPr="00F42DDB">
        <w:rPr>
          <w:rStyle w:val="StyleUnderline"/>
          <w:rFonts w:eastAsia="Calibri" w:cstheme="majorHAnsi"/>
        </w:rPr>
        <w:t>never</w:t>
      </w:r>
      <w:r w:rsidRPr="00F42DDB">
        <w:rPr>
          <w:rStyle w:val="StyleUnderline"/>
          <w:rFonts w:cstheme="majorHAnsi"/>
        </w:rPr>
        <w:t xml:space="preserve"> </w:t>
      </w:r>
      <w:r w:rsidRPr="00F42DDB">
        <w:rPr>
          <w:rStyle w:val="StyleUnderline"/>
          <w:rFonts w:eastAsia="Calibri" w:cstheme="majorHAnsi"/>
        </w:rPr>
        <w:t>get</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opportunity</w:t>
      </w:r>
      <w:r w:rsidRPr="00F42DDB">
        <w:rPr>
          <w:rFonts w:cstheme="majorHAnsi"/>
          <w:sz w:val="8"/>
        </w:rPr>
        <w:t xml:space="preserve">, </w:t>
      </w:r>
      <w:r w:rsidRPr="00F42DDB">
        <w:rPr>
          <w:rFonts w:eastAsia="Calibri" w:cstheme="majorHAnsi"/>
          <w:sz w:val="8"/>
        </w:rPr>
        <w:t>renders</w:t>
      </w:r>
      <w:r w:rsidRPr="00F42DDB">
        <w:rPr>
          <w:rFonts w:cstheme="majorHAnsi"/>
          <w:sz w:val="8"/>
        </w:rPr>
        <w:t xml:space="preserve"> </w:t>
      </w:r>
      <w:r w:rsidRPr="00F42DDB">
        <w:rPr>
          <w:rFonts w:eastAsia="Calibri" w:cstheme="majorHAnsi"/>
          <w:sz w:val="8"/>
        </w:rPr>
        <w:t>allowing</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take</w:t>
      </w:r>
      <w:r w:rsidRPr="00F42DDB">
        <w:rPr>
          <w:rFonts w:cstheme="majorHAnsi"/>
          <w:sz w:val="8"/>
        </w:rPr>
        <w:t xml:space="preserve"> </w:t>
      </w:r>
      <w:r w:rsidRPr="00F42DDB">
        <w:rPr>
          <w:rFonts w:eastAsia="Calibri" w:cstheme="majorHAnsi"/>
          <w:sz w:val="8"/>
        </w:rPr>
        <w:t>place</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incidence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wrongdoing</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view</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found</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two</w:t>
      </w:r>
      <w:r w:rsidRPr="00F42DDB">
        <w:rPr>
          <w:rFonts w:cstheme="majorHAnsi"/>
          <w:sz w:val="8"/>
        </w:rPr>
        <w:t xml:space="preserve"> </w:t>
      </w:r>
      <w:r w:rsidRPr="00F42DDB">
        <w:rPr>
          <w:rFonts w:eastAsia="Calibri" w:cstheme="majorHAnsi"/>
          <w:sz w:val="8"/>
        </w:rPr>
        <w:t>quotes</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Effective</w:t>
      </w:r>
      <w:r w:rsidRPr="00F42DDB">
        <w:rPr>
          <w:rFonts w:cstheme="majorHAnsi"/>
          <w:sz w:val="8"/>
        </w:rPr>
        <w:t xml:space="preserve"> </w:t>
      </w:r>
      <w:r w:rsidRPr="00F42DDB">
        <w:rPr>
          <w:rFonts w:eastAsia="Calibri" w:cstheme="majorHAnsi"/>
          <w:sz w:val="8"/>
        </w:rPr>
        <w:t>Altruism</w:t>
      </w:r>
      <w:r w:rsidRPr="00F42DDB">
        <w:rPr>
          <w:rFonts w:cstheme="majorHAnsi"/>
          <w:sz w:val="8"/>
        </w:rPr>
        <w:t xml:space="preserve"> </w:t>
      </w:r>
      <w:r w:rsidRPr="00F42DDB">
        <w:rPr>
          <w:rFonts w:eastAsia="Calibri" w:cstheme="majorHAnsi"/>
          <w:sz w:val="8"/>
        </w:rPr>
        <w:t>blog</w:t>
      </w:r>
      <w:r w:rsidRPr="00F42DDB">
        <w:rPr>
          <w:rFonts w:cstheme="majorHAnsi"/>
          <w:sz w:val="8"/>
        </w:rPr>
        <w:t xml:space="preserve"> </w:t>
      </w:r>
      <w:r w:rsidRPr="00F42DDB">
        <w:rPr>
          <w:rFonts w:eastAsia="Calibri" w:cstheme="majorHAnsi"/>
          <w:sz w:val="8"/>
        </w:rPr>
        <w:t>post</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Peter</w:t>
      </w:r>
      <w:r w:rsidRPr="00F42DDB">
        <w:rPr>
          <w:rFonts w:cstheme="majorHAnsi"/>
          <w:sz w:val="8"/>
        </w:rPr>
        <w:t xml:space="preserve"> </w:t>
      </w:r>
      <w:r w:rsidRPr="00F42DDB">
        <w:rPr>
          <w:rFonts w:eastAsia="Calibri" w:cstheme="majorHAnsi"/>
          <w:sz w:val="8"/>
        </w:rPr>
        <w:t>Singer</w:t>
      </w:r>
      <w:r w:rsidRPr="00F42DDB">
        <w:rPr>
          <w:rFonts w:cstheme="majorHAnsi"/>
          <w:sz w:val="8"/>
        </w:rPr>
        <w:t xml:space="preserve">, </w:t>
      </w:r>
      <w:r w:rsidRPr="00F42DDB">
        <w:rPr>
          <w:rFonts w:eastAsia="Calibri" w:cstheme="majorHAnsi"/>
          <w:sz w:val="8"/>
        </w:rPr>
        <w:t>Nick</w:t>
      </w:r>
      <w:r w:rsidRPr="00F42DDB">
        <w:rPr>
          <w:rFonts w:cstheme="majorHAnsi"/>
          <w:sz w:val="8"/>
        </w:rPr>
        <w:t xml:space="preserve"> </w:t>
      </w:r>
      <w:proofErr w:type="spellStart"/>
      <w:r w:rsidRPr="00F42DDB">
        <w:rPr>
          <w:rFonts w:eastAsia="Calibri" w:cstheme="majorHAnsi"/>
          <w:sz w:val="8"/>
        </w:rPr>
        <w:t>Beckstead</w:t>
      </w:r>
      <w:proofErr w:type="spellEnd"/>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Matt</w:t>
      </w:r>
      <w:r w:rsidRPr="00F42DDB">
        <w:rPr>
          <w:rFonts w:cstheme="majorHAnsi"/>
          <w:sz w:val="8"/>
        </w:rPr>
        <w:t xml:space="preserve"> </w:t>
      </w:r>
      <w:r w:rsidRPr="00F42DDB">
        <w:rPr>
          <w:rFonts w:eastAsia="Calibri" w:cstheme="majorHAnsi"/>
          <w:sz w:val="8"/>
        </w:rPr>
        <w:t>Wage</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very</w:t>
      </w:r>
      <w:r w:rsidRPr="00F42DDB">
        <w:rPr>
          <w:rFonts w:cstheme="majorHAnsi"/>
          <w:sz w:val="8"/>
        </w:rPr>
        <w:t xml:space="preserve"> </w:t>
      </w:r>
      <w:r w:rsidRPr="00F42DDB">
        <w:rPr>
          <w:rFonts w:eastAsia="Calibri" w:cstheme="majorHAnsi"/>
          <w:sz w:val="8"/>
        </w:rPr>
        <w:t>bad</w:t>
      </w:r>
      <w:r w:rsidRPr="00F42DDB">
        <w:rPr>
          <w:rFonts w:cstheme="majorHAnsi"/>
          <w:sz w:val="8"/>
        </w:rPr>
        <w:t xml:space="preserve"> </w:t>
      </w:r>
      <w:r w:rsidRPr="00F42DDB">
        <w:rPr>
          <w:rFonts w:eastAsia="Calibri" w:cstheme="majorHAnsi"/>
          <w:sz w:val="8"/>
        </w:rPr>
        <w:t>thing</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841386">
        <w:rPr>
          <w:rStyle w:val="Emphasis"/>
          <w:rFonts w:eastAsia="Calibri" w:cstheme="majorHAnsi"/>
          <w:highlight w:val="green"/>
        </w:rPr>
        <w:t>billions</w:t>
      </w:r>
      <w:r w:rsidRPr="00841386">
        <w:rPr>
          <w:rStyle w:val="Emphasis"/>
          <w:rFonts w:cstheme="majorHAnsi"/>
          <w:highlight w:val="green"/>
        </w:rPr>
        <w:t xml:space="preserve"> </w:t>
      </w:r>
      <w:r w:rsidRPr="00841386">
        <w:rPr>
          <w:rStyle w:val="Emphasis"/>
          <w:rFonts w:eastAsia="Calibri" w:cstheme="majorHAnsi"/>
          <w:highlight w:val="green"/>
        </w:rPr>
        <w:t>of</w:t>
      </w:r>
      <w:r w:rsidRPr="00841386">
        <w:rPr>
          <w:rStyle w:val="Emphasis"/>
          <w:rFonts w:cstheme="majorHAnsi"/>
          <w:highlight w:val="green"/>
        </w:rPr>
        <w:t xml:space="preserve"> </w:t>
      </w:r>
      <w:r w:rsidRPr="00841386">
        <w:rPr>
          <w:rStyle w:val="Emphasis"/>
          <w:rFonts w:eastAsia="Calibri" w:cstheme="majorHAnsi"/>
          <w:highlight w:val="green"/>
        </w:rPr>
        <w:t>people</w:t>
      </w:r>
      <w:r w:rsidRPr="00841386">
        <w:rPr>
          <w:rStyle w:val="Emphasis"/>
          <w:rFonts w:cstheme="majorHAnsi"/>
          <w:highlight w:val="green"/>
        </w:rPr>
        <w:t xml:space="preserve"> </w:t>
      </w:r>
      <w:r w:rsidRPr="00841386">
        <w:rPr>
          <w:rStyle w:val="Emphasis"/>
          <w:rFonts w:eastAsia="Calibri" w:cstheme="majorHAnsi"/>
          <w:highlight w:val="green"/>
        </w:rPr>
        <w:t>would</w:t>
      </w:r>
      <w:r w:rsidRPr="00F42DDB">
        <w:rPr>
          <w:rStyle w:val="Emphasis"/>
          <w:rFonts w:cstheme="majorHAnsi"/>
        </w:rPr>
        <w:t xml:space="preserve"> </w:t>
      </w:r>
      <w:r w:rsidRPr="00F42DDB">
        <w:rPr>
          <w:rStyle w:val="Emphasis"/>
          <w:rFonts w:eastAsia="Calibri" w:cstheme="majorHAnsi"/>
        </w:rPr>
        <w:t>likely</w:t>
      </w:r>
      <w:r w:rsidRPr="00F42DDB">
        <w:rPr>
          <w:rStyle w:val="Emphasis"/>
          <w:rFonts w:cstheme="majorHAnsi"/>
        </w:rPr>
        <w:t xml:space="preserve"> </w:t>
      </w:r>
      <w:r w:rsidRPr="00841386">
        <w:rPr>
          <w:rStyle w:val="Emphasis"/>
          <w:rFonts w:eastAsia="Calibri" w:cstheme="majorHAnsi"/>
          <w:highlight w:val="green"/>
        </w:rPr>
        <w:t>die</w:t>
      </w:r>
      <w:r w:rsidRPr="00841386">
        <w:rPr>
          <w:rStyle w:val="Emphasis"/>
          <w:rFonts w:cstheme="majorHAnsi"/>
          <w:highlight w:val="green"/>
        </w:rPr>
        <w:t xml:space="preserve"> </w:t>
      </w:r>
      <w:r w:rsidRPr="00841386">
        <w:rPr>
          <w:rStyle w:val="Emphasis"/>
          <w:rFonts w:eastAsia="Calibri" w:cstheme="majorHAnsi"/>
          <w:highlight w:val="green"/>
        </w:rPr>
        <w:t>painful</w:t>
      </w:r>
      <w:r w:rsidRPr="00841386">
        <w:rPr>
          <w:rStyle w:val="Emphasis"/>
          <w:rFonts w:cstheme="majorHAnsi"/>
          <w:highlight w:val="green"/>
        </w:rPr>
        <w:t xml:space="preserve"> </w:t>
      </w:r>
      <w:r w:rsidRPr="00841386">
        <w:rPr>
          <w:rStyle w:val="Emphasis"/>
          <w:rFonts w:eastAsia="Calibri" w:cstheme="majorHAnsi"/>
          <w:highlight w:val="green"/>
        </w:rPr>
        <w:t>deaths</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our</w:t>
      </w:r>
      <w:r w:rsidRPr="00F42DDB">
        <w:rPr>
          <w:rFonts w:cstheme="majorHAnsi"/>
          <w:sz w:val="8"/>
        </w:rPr>
        <w:t xml:space="preserve"> </w:t>
      </w:r>
      <w:r w:rsidRPr="00F42DDB">
        <w:rPr>
          <w:rFonts w:eastAsia="Calibri" w:cstheme="majorHAnsi"/>
          <w:sz w:val="8"/>
        </w:rPr>
        <w:t>view</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far</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worst</w:t>
      </w:r>
      <w:r w:rsidRPr="00F42DDB">
        <w:rPr>
          <w:rFonts w:cstheme="majorHAnsi"/>
          <w:sz w:val="8"/>
        </w:rPr>
        <w:t xml:space="preserve"> </w:t>
      </w:r>
      <w:r w:rsidRPr="00F42DDB">
        <w:rPr>
          <w:rFonts w:eastAsia="Calibri" w:cstheme="majorHAnsi"/>
          <w:sz w:val="8"/>
        </w:rPr>
        <w:t>thing</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worst</w:t>
      </w:r>
      <w:r w:rsidRPr="00F42DDB">
        <w:rPr>
          <w:rStyle w:val="StyleUnderline"/>
          <w:rFonts w:cstheme="majorHAnsi"/>
        </w:rPr>
        <w:t xml:space="preserve"> </w:t>
      </w:r>
      <w:r w:rsidRPr="00F42DDB">
        <w:rPr>
          <w:rStyle w:val="StyleUnderline"/>
          <w:rFonts w:eastAsia="Calibri" w:cstheme="majorHAnsi"/>
        </w:rPr>
        <w:t>thing</w:t>
      </w:r>
      <w:r w:rsidRPr="00F42DDB">
        <w:rPr>
          <w:rStyle w:val="StyleUnderline"/>
          <w:rFonts w:cstheme="majorHAnsi"/>
        </w:rPr>
        <w:t xml:space="preserve"> </w:t>
      </w:r>
      <w:r w:rsidRPr="00F42DDB">
        <w:rPr>
          <w:rStyle w:val="StyleUnderline"/>
          <w:rFonts w:eastAsia="Calibri" w:cstheme="majorHAnsi"/>
        </w:rPr>
        <w:t>about</w:t>
      </w:r>
      <w:r w:rsidRPr="00F42DDB">
        <w:rPr>
          <w:rStyle w:val="StyleUnderline"/>
          <w:rFonts w:cstheme="majorHAnsi"/>
        </w:rPr>
        <w:t xml:space="preserve"> </w:t>
      </w:r>
      <w:r w:rsidRPr="00F42DDB">
        <w:rPr>
          <w:rStyle w:val="StyleUnderline"/>
          <w:rFonts w:eastAsia="Calibri" w:cstheme="majorHAnsi"/>
        </w:rPr>
        <w:t>human</w:t>
      </w:r>
      <w:r w:rsidRPr="00F42DDB">
        <w:rPr>
          <w:rStyle w:val="StyleUnderline"/>
          <w:rFonts w:cstheme="majorHAnsi"/>
        </w:rPr>
        <w:t xml:space="preserve"> </w:t>
      </w:r>
      <w:r w:rsidRPr="00F42DDB">
        <w:rPr>
          <w:rStyle w:val="StyleUnderline"/>
          <w:rFonts w:eastAsia="Calibri" w:cstheme="majorHAnsi"/>
        </w:rPr>
        <w:t>extinction</w:t>
      </w:r>
      <w:r w:rsidRPr="00F42DDB">
        <w:rPr>
          <w:rStyle w:val="StyleUnderline"/>
          <w:rFonts w:cstheme="majorHAnsi"/>
        </w:rPr>
        <w:t xml:space="preserve"> </w:t>
      </w:r>
      <w:r w:rsidRPr="00F42DDB">
        <w:rPr>
          <w:rStyle w:val="StyleUnderline"/>
          <w:rFonts w:eastAsia="Calibri" w:cstheme="majorHAnsi"/>
        </w:rPr>
        <w:t>is</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841386">
        <w:rPr>
          <w:rStyle w:val="StyleUnderline"/>
          <w:rFonts w:eastAsia="Calibri" w:cstheme="majorHAnsi"/>
          <w:highlight w:val="green"/>
        </w:rPr>
        <w:t>there</w:t>
      </w:r>
      <w:r w:rsidRPr="00F42DDB">
        <w:rPr>
          <w:rStyle w:val="StyleUnderline"/>
          <w:rFonts w:cstheme="majorHAnsi"/>
        </w:rPr>
        <w:t xml:space="preserve"> </w:t>
      </w:r>
      <w:r w:rsidRPr="00841386">
        <w:rPr>
          <w:rStyle w:val="StyleUnderline"/>
          <w:rFonts w:eastAsia="Calibri" w:cstheme="majorHAnsi"/>
          <w:highlight w:val="green"/>
        </w:rPr>
        <w:t>would</w:t>
      </w:r>
      <w:r w:rsidRPr="00841386">
        <w:rPr>
          <w:rStyle w:val="StyleUnderline"/>
          <w:rFonts w:cstheme="majorHAnsi"/>
          <w:highlight w:val="green"/>
        </w:rPr>
        <w:t xml:space="preserve"> </w:t>
      </w:r>
      <w:r w:rsidRPr="00841386">
        <w:rPr>
          <w:rStyle w:val="StyleUnderline"/>
          <w:rFonts w:eastAsia="Calibri" w:cstheme="majorHAnsi"/>
          <w:highlight w:val="green"/>
        </w:rPr>
        <w:t>be</w:t>
      </w:r>
      <w:r w:rsidRPr="00841386">
        <w:rPr>
          <w:rStyle w:val="StyleUnderline"/>
          <w:rFonts w:cstheme="majorHAnsi"/>
          <w:highlight w:val="green"/>
        </w:rPr>
        <w:t xml:space="preserve"> </w:t>
      </w:r>
      <w:r w:rsidRPr="00841386">
        <w:rPr>
          <w:rStyle w:val="StyleUnderline"/>
          <w:rFonts w:eastAsia="Calibri" w:cstheme="majorHAnsi"/>
          <w:highlight w:val="green"/>
        </w:rPr>
        <w:t>no</w:t>
      </w:r>
      <w:r w:rsidRPr="00841386">
        <w:rPr>
          <w:rStyle w:val="StyleUnderline"/>
          <w:rFonts w:cstheme="majorHAnsi"/>
          <w:highlight w:val="green"/>
        </w:rPr>
        <w:t xml:space="preserve"> </w:t>
      </w:r>
      <w:r w:rsidRPr="00841386">
        <w:rPr>
          <w:rStyle w:val="StyleUnderline"/>
          <w:rFonts w:eastAsia="Calibri" w:cstheme="majorHAnsi"/>
          <w:highlight w:val="green"/>
        </w:rPr>
        <w:t>future</w:t>
      </w:r>
      <w:r w:rsidRPr="00841386">
        <w:rPr>
          <w:rStyle w:val="StyleUnderline"/>
          <w:rFonts w:cstheme="majorHAnsi"/>
          <w:highlight w:val="green"/>
        </w:rPr>
        <w:t xml:space="preserve"> </w:t>
      </w:r>
      <w:r w:rsidRPr="00841386">
        <w:rPr>
          <w:rStyle w:val="StyleUnderline"/>
          <w:rFonts w:eastAsia="Calibri" w:cstheme="majorHAnsi"/>
          <w:highlight w:val="green"/>
        </w:rPr>
        <w:t>gen</w:t>
      </w:r>
      <w:r w:rsidRPr="00F42DDB">
        <w:rPr>
          <w:rStyle w:val="StyleUnderline"/>
          <w:rFonts w:eastAsia="Calibri" w:cstheme="majorHAnsi"/>
        </w:rPr>
        <w:t>eration</w:t>
      </w:r>
      <w:r w:rsidRPr="00841386">
        <w:rPr>
          <w:rStyle w:val="StyleUnderline"/>
          <w:rFonts w:eastAsia="Calibri" w:cstheme="majorHAnsi"/>
          <w:highlight w:val="green"/>
        </w:rPr>
        <w:t>s</w:t>
      </w:r>
      <w:r w:rsidRPr="00F42DDB">
        <w:rPr>
          <w:rFonts w:cstheme="majorHAnsi"/>
          <w:sz w:val="8"/>
        </w:rPr>
        <w:t xml:space="preserve">.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many</w:t>
      </w:r>
      <w:r w:rsidRPr="00F42DDB">
        <w:rPr>
          <w:rFonts w:cstheme="majorHAnsi"/>
          <w:sz w:val="8"/>
        </w:rPr>
        <w:t xml:space="preserve"> </w:t>
      </w:r>
      <w:r w:rsidRPr="00F42DDB">
        <w:rPr>
          <w:rFonts w:eastAsia="Calibri" w:cstheme="majorHAnsi"/>
          <w:sz w:val="8"/>
        </w:rPr>
        <w:t>generations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our</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Style w:val="Emphasis"/>
          <w:rFonts w:eastAsia="Calibri" w:cstheme="majorHAnsi"/>
        </w:rPr>
        <w:t>the</w:t>
      </w:r>
      <w:r w:rsidRPr="00F42DDB">
        <w:rPr>
          <w:rStyle w:val="Emphasis"/>
          <w:rFonts w:cstheme="majorHAnsi"/>
        </w:rPr>
        <w:t xml:space="preserve"> </w:t>
      </w:r>
      <w:r w:rsidRPr="00F42DDB">
        <w:rPr>
          <w:rStyle w:val="Emphasis"/>
          <w:rFonts w:eastAsia="Calibri" w:cstheme="majorHAnsi"/>
        </w:rPr>
        <w:t>value</w:t>
      </w:r>
      <w:r w:rsidRPr="00F42DDB">
        <w:rPr>
          <w:rStyle w:val="Emphasis"/>
          <w:rFonts w:cstheme="majorHAnsi"/>
        </w:rPr>
        <w:t xml:space="preserve"> </w:t>
      </w:r>
      <w:r w:rsidRPr="00F42DDB">
        <w:rPr>
          <w:rStyle w:val="Emphasis"/>
          <w:rFonts w:eastAsia="Calibri" w:cstheme="majorHAnsi"/>
        </w:rPr>
        <w:t>of</w:t>
      </w:r>
      <w:r w:rsidRPr="00F42DDB">
        <w:rPr>
          <w:rStyle w:val="Emphasis"/>
          <w:rFonts w:cstheme="majorHAnsi"/>
        </w:rPr>
        <w:t xml:space="preserve"> </w:t>
      </w:r>
      <w:r w:rsidRPr="00F42DDB">
        <w:rPr>
          <w:rStyle w:val="Emphasis"/>
          <w:rFonts w:eastAsia="Calibri" w:cstheme="majorHAnsi"/>
        </w:rPr>
        <w:t>all</w:t>
      </w:r>
      <w:r w:rsidRPr="00F42DDB">
        <w:rPr>
          <w:rStyle w:val="Emphasis"/>
          <w:rFonts w:cstheme="majorHAnsi"/>
        </w:rPr>
        <w:t xml:space="preserve"> </w:t>
      </w:r>
      <w:r w:rsidRPr="00F42DDB">
        <w:rPr>
          <w:rStyle w:val="Emphasis"/>
          <w:rFonts w:eastAsia="Calibri" w:cstheme="majorHAnsi"/>
        </w:rPr>
        <w:t>those</w:t>
      </w:r>
      <w:r w:rsidRPr="00F42DDB">
        <w:rPr>
          <w:rStyle w:val="Emphasis"/>
          <w:rFonts w:cstheme="majorHAnsi"/>
        </w:rPr>
        <w:t xml:space="preserve"> </w:t>
      </w:r>
      <w:r w:rsidRPr="00F42DDB">
        <w:rPr>
          <w:rStyle w:val="Emphasis"/>
          <w:rFonts w:eastAsia="Calibri" w:cstheme="majorHAnsi"/>
        </w:rPr>
        <w:t>generations</w:t>
      </w:r>
      <w:r w:rsidRPr="00F42DDB">
        <w:rPr>
          <w:rStyle w:val="Emphasis"/>
          <w:rFonts w:cstheme="majorHAnsi"/>
        </w:rPr>
        <w:t xml:space="preserve"> </w:t>
      </w:r>
      <w:r w:rsidRPr="00F42DDB">
        <w:rPr>
          <w:rStyle w:val="Emphasis"/>
          <w:rFonts w:eastAsia="Calibri" w:cstheme="majorHAnsi"/>
        </w:rPr>
        <w:t>together</w:t>
      </w:r>
      <w:r w:rsidRPr="00F42DDB">
        <w:rPr>
          <w:rStyle w:val="Emphasis"/>
          <w:rFonts w:cstheme="majorHAnsi"/>
        </w:rPr>
        <w:t xml:space="preserve"> </w:t>
      </w:r>
      <w:r w:rsidRPr="00F42DDB">
        <w:rPr>
          <w:rStyle w:val="Emphasis"/>
          <w:rFonts w:eastAsia="Calibri" w:cstheme="majorHAnsi"/>
        </w:rPr>
        <w:t>greatly</w:t>
      </w:r>
      <w:r w:rsidRPr="00F42DDB">
        <w:rPr>
          <w:rStyle w:val="Emphasis"/>
          <w:rFonts w:cstheme="majorHAnsi"/>
        </w:rPr>
        <w:t xml:space="preserve"> </w:t>
      </w:r>
      <w:r w:rsidRPr="00F42DDB">
        <w:rPr>
          <w:rStyle w:val="Emphasis"/>
          <w:rFonts w:eastAsia="Calibri" w:cstheme="majorHAnsi"/>
        </w:rPr>
        <w:t>exceeds</w:t>
      </w:r>
      <w:r w:rsidRPr="00F42DDB">
        <w:rPr>
          <w:rStyle w:val="Emphasis"/>
          <w:rFonts w:cstheme="majorHAnsi"/>
        </w:rPr>
        <w:t xml:space="preserve"> </w:t>
      </w:r>
      <w:r w:rsidRPr="00F42DDB">
        <w:rPr>
          <w:rStyle w:val="Emphasis"/>
          <w:rFonts w:eastAsia="Calibri" w:cstheme="majorHAnsi"/>
        </w:rPr>
        <w:t>the</w:t>
      </w:r>
      <w:r w:rsidRPr="00F42DDB">
        <w:rPr>
          <w:rStyle w:val="Emphasis"/>
          <w:rFonts w:cstheme="majorHAnsi"/>
        </w:rPr>
        <w:t xml:space="preserve"> </w:t>
      </w:r>
      <w:r w:rsidRPr="00F42DDB">
        <w:rPr>
          <w:rStyle w:val="Emphasis"/>
          <w:rFonts w:eastAsia="Calibri" w:cstheme="majorHAnsi"/>
        </w:rPr>
        <w:t>value</w:t>
      </w:r>
      <w:r w:rsidRPr="00F42DDB">
        <w:rPr>
          <w:rStyle w:val="Emphasis"/>
          <w:rFonts w:cstheme="majorHAnsi"/>
        </w:rPr>
        <w:t xml:space="preserve"> </w:t>
      </w:r>
      <w:r w:rsidRPr="00F42DDB">
        <w:rPr>
          <w:rStyle w:val="Emphasis"/>
          <w:rFonts w:eastAsia="Calibri" w:cstheme="majorHAnsi"/>
        </w:rPr>
        <w:t>of</w:t>
      </w:r>
      <w:r w:rsidRPr="00F42DDB">
        <w:rPr>
          <w:rStyle w:val="Emphasis"/>
          <w:rFonts w:cstheme="majorHAnsi"/>
        </w:rPr>
        <w:t xml:space="preserve"> </w:t>
      </w:r>
      <w:r w:rsidRPr="00F42DDB">
        <w:rPr>
          <w:rStyle w:val="Emphasis"/>
          <w:rFonts w:eastAsia="Calibri" w:cstheme="majorHAnsi"/>
        </w:rPr>
        <w:t>the</w:t>
      </w:r>
      <w:r w:rsidRPr="00F42DDB">
        <w:rPr>
          <w:rStyle w:val="Emphasis"/>
          <w:rFonts w:cstheme="majorHAnsi"/>
        </w:rPr>
        <w:t xml:space="preserve"> </w:t>
      </w:r>
      <w:r w:rsidRPr="00F42DDB">
        <w:rPr>
          <w:rStyle w:val="Emphasis"/>
          <w:rFonts w:eastAsia="Calibri" w:cstheme="majorHAnsi"/>
        </w:rPr>
        <w:t>current</w:t>
      </w:r>
      <w:r w:rsidRPr="00F42DDB">
        <w:rPr>
          <w:rStyle w:val="Emphasis"/>
          <w:rFonts w:cstheme="majorHAnsi"/>
        </w:rPr>
        <w:t xml:space="preserve"> </w:t>
      </w:r>
      <w:r w:rsidRPr="00F42DDB">
        <w:rPr>
          <w:rStyle w:val="Emphasis"/>
          <w:rFonts w:eastAsia="Calibri" w:cstheme="majorHAnsi"/>
        </w:rPr>
        <w:t>generation</w:t>
      </w:r>
      <w:r w:rsidRPr="00F42DDB">
        <w:rPr>
          <w:rFonts w:cstheme="majorHAnsi"/>
          <w:sz w:val="8"/>
        </w:rPr>
        <w:t>. (</w:t>
      </w:r>
      <w:proofErr w:type="spellStart"/>
      <w:r w:rsidRPr="00F42DDB">
        <w:rPr>
          <w:rFonts w:eastAsia="Calibri" w:cstheme="majorHAnsi"/>
          <w:sz w:val="8"/>
        </w:rPr>
        <w:t>Beckstead</w:t>
      </w:r>
      <w:proofErr w:type="spellEnd"/>
      <w:r w:rsidRPr="00F42DDB">
        <w:rPr>
          <w:rFonts w:cstheme="majorHAnsi"/>
          <w:sz w:val="8"/>
        </w:rPr>
        <w:t xml:space="preserve">, </w:t>
      </w:r>
      <w:r w:rsidRPr="00F42DDB">
        <w:rPr>
          <w:rFonts w:eastAsia="Calibri" w:cstheme="majorHAnsi"/>
          <w:sz w:val="8"/>
        </w:rPr>
        <w:t>Singer</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Wage</w:t>
      </w:r>
      <w:r w:rsidRPr="00F42DDB">
        <w:rPr>
          <w:rFonts w:cstheme="majorHAnsi"/>
          <w:sz w:val="8"/>
        </w:rPr>
        <w:t xml:space="preserve"> 2013)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authors</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making</w:t>
      </w:r>
      <w:r w:rsidRPr="00F42DDB">
        <w:rPr>
          <w:rFonts w:cstheme="majorHAnsi"/>
          <w:sz w:val="8"/>
        </w:rPr>
        <w:t xml:space="preserve"> </w:t>
      </w:r>
      <w:r w:rsidRPr="00F42DDB">
        <w:rPr>
          <w:rFonts w:eastAsia="Calibri" w:cstheme="majorHAnsi"/>
          <w:sz w:val="8"/>
        </w:rPr>
        <w:t>two</w:t>
      </w:r>
      <w:r w:rsidRPr="00F42DDB">
        <w:rPr>
          <w:rFonts w:cstheme="majorHAnsi"/>
          <w:sz w:val="8"/>
        </w:rPr>
        <w:t xml:space="preserve"> </w:t>
      </w:r>
      <w:r w:rsidRPr="00F42DDB">
        <w:rPr>
          <w:rFonts w:eastAsia="Calibri" w:cstheme="majorHAnsi"/>
          <w:sz w:val="8"/>
        </w:rPr>
        <w:t>claims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first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Style w:val="StyleUnderline"/>
          <w:rFonts w:eastAsia="Calibri" w:cstheme="majorHAnsi"/>
        </w:rPr>
        <w:t>there</w:t>
      </w:r>
      <w:r w:rsidRPr="00F42DDB">
        <w:rPr>
          <w:rStyle w:val="StyleUnderline"/>
          <w:rFonts w:cstheme="majorHAnsi"/>
        </w:rPr>
        <w:t xml:space="preserve"> </w:t>
      </w:r>
      <w:r w:rsidRPr="00F42DDB">
        <w:rPr>
          <w:rStyle w:val="StyleUnderline"/>
          <w:rFonts w:eastAsia="Calibri" w:cstheme="majorHAnsi"/>
        </w:rPr>
        <w:t>is</w:t>
      </w:r>
      <w:r w:rsidRPr="00F42DDB">
        <w:rPr>
          <w:rStyle w:val="StyleUnderline"/>
          <w:rFonts w:cstheme="majorHAnsi"/>
        </w:rPr>
        <w:t xml:space="preserve"> </w:t>
      </w:r>
      <w:r w:rsidRPr="00F42DDB">
        <w:rPr>
          <w:rStyle w:val="StyleUnderline"/>
          <w:rFonts w:eastAsia="Calibri" w:cstheme="majorHAnsi"/>
        </w:rPr>
        <w:t>value</w:t>
      </w:r>
      <w:r w:rsidRPr="00F42DDB">
        <w:rPr>
          <w:rStyle w:val="StyleUnderline"/>
          <w:rFonts w:cstheme="majorHAnsi"/>
        </w:rPr>
        <w:t xml:space="preserve"> </w:t>
      </w:r>
      <w:r w:rsidRPr="00F42DDB">
        <w:rPr>
          <w:rStyle w:val="StyleUnderline"/>
          <w:rFonts w:eastAsia="Calibri" w:cstheme="majorHAnsi"/>
        </w:rPr>
        <w:t>in</w:t>
      </w:r>
      <w:r w:rsidRPr="00F42DDB">
        <w:rPr>
          <w:rStyle w:val="StyleUnderline"/>
          <w:rFonts w:cstheme="majorHAnsi"/>
        </w:rPr>
        <w:t xml:space="preserve"> </w:t>
      </w:r>
      <w:r w:rsidRPr="00F42DDB">
        <w:rPr>
          <w:rStyle w:val="StyleUnderline"/>
          <w:rFonts w:eastAsia="Calibri" w:cstheme="majorHAnsi"/>
        </w:rPr>
        <w:t>human</w:t>
      </w:r>
      <w:r w:rsidRPr="00F42DDB">
        <w:rPr>
          <w:rStyle w:val="StyleUnderline"/>
          <w:rFonts w:cstheme="majorHAnsi"/>
        </w:rPr>
        <w:t xml:space="preserve"> </w:t>
      </w:r>
      <w:r w:rsidRPr="00F42DDB">
        <w:rPr>
          <w:rStyle w:val="StyleUnderline"/>
          <w:rFonts w:eastAsia="Calibri" w:cstheme="majorHAnsi"/>
        </w:rPr>
        <w:t>life</w:t>
      </w:r>
      <w:r w:rsidRPr="00F42DDB">
        <w:rPr>
          <w:rStyle w:val="StyleUnderline"/>
          <w:rFonts w:cstheme="majorHAnsi"/>
        </w:rPr>
        <w:t xml:space="preserve"> </w:t>
      </w:r>
      <w:proofErr w:type="gramStart"/>
      <w:r w:rsidRPr="00F42DDB">
        <w:rPr>
          <w:rStyle w:val="StyleUnderline"/>
          <w:rFonts w:eastAsia="Calibri" w:cstheme="majorHAnsi"/>
        </w:rPr>
        <w:t>and</w:t>
      </w:r>
      <w:r w:rsidRPr="00F42DDB">
        <w:rPr>
          <w:rFonts w:cstheme="majorHAnsi"/>
          <w:sz w:val="8"/>
        </w:rPr>
        <w:t xml:space="preserve"> </w:t>
      </w:r>
      <w:r w:rsidRPr="00F42DDB">
        <w:rPr>
          <w:rFonts w:eastAsia="Calibri" w:cstheme="majorHAnsi"/>
          <w:sz w:val="8"/>
        </w:rPr>
        <w:t>also</w:t>
      </w:r>
      <w:proofErr w:type="gramEnd"/>
      <w:r w:rsidRPr="00F42DDB">
        <w:rPr>
          <w:rFonts w:cstheme="majorHAnsi"/>
          <w:sz w:val="8"/>
        </w:rPr>
        <w:t xml:space="preserve"> </w:t>
      </w:r>
      <w:r w:rsidRPr="00F42DDB">
        <w:rPr>
          <w:rStyle w:val="StyleUnderline"/>
          <w:rFonts w:eastAsia="Calibri" w:cstheme="majorHAnsi"/>
        </w:rPr>
        <w:t>something</w:t>
      </w:r>
      <w:r w:rsidRPr="00F42DDB">
        <w:rPr>
          <w:rStyle w:val="StyleUnderline"/>
          <w:rFonts w:cstheme="majorHAnsi"/>
        </w:rPr>
        <w:t xml:space="preserve"> </w:t>
      </w:r>
      <w:r w:rsidRPr="00F42DDB">
        <w:rPr>
          <w:rStyle w:val="StyleUnderline"/>
          <w:rFonts w:eastAsia="Calibri" w:cstheme="majorHAnsi"/>
        </w:rPr>
        <w:t>valuable</w:t>
      </w:r>
      <w:r w:rsidRPr="00F42DDB">
        <w:rPr>
          <w:rStyle w:val="StyleUnderline"/>
          <w:rFonts w:cstheme="majorHAnsi"/>
        </w:rPr>
        <w:t xml:space="preserve"> </w:t>
      </w:r>
      <w:r w:rsidRPr="00F42DDB">
        <w:rPr>
          <w:rStyle w:val="StyleUnderline"/>
          <w:rFonts w:eastAsia="Calibri" w:cstheme="majorHAnsi"/>
        </w:rPr>
        <w:t>about</w:t>
      </w:r>
      <w:r w:rsidRPr="00F42DDB">
        <w:rPr>
          <w:rStyle w:val="StyleUnderline"/>
          <w:rFonts w:cstheme="majorHAnsi"/>
        </w:rPr>
        <w:t xml:space="preserve"> </w:t>
      </w:r>
      <w:r w:rsidRPr="00F42DDB">
        <w:rPr>
          <w:rStyle w:val="StyleUnderline"/>
          <w:rFonts w:eastAsia="Calibri" w:cstheme="majorHAnsi"/>
        </w:rPr>
        <w:t>creating</w:t>
      </w:r>
      <w:r w:rsidRPr="00F42DDB">
        <w:rPr>
          <w:rStyle w:val="StyleUnderline"/>
          <w:rFonts w:cstheme="majorHAnsi"/>
        </w:rPr>
        <w:t xml:space="preserve"> </w:t>
      </w:r>
      <w:r w:rsidRPr="00F42DDB">
        <w:rPr>
          <w:rStyle w:val="StyleUnderline"/>
          <w:rFonts w:eastAsia="Calibri" w:cstheme="majorHAnsi"/>
        </w:rPr>
        <w:t>future</w:t>
      </w:r>
      <w:r w:rsidRPr="00F42DDB">
        <w:rPr>
          <w:rStyle w:val="StyleUnderline"/>
          <w:rFonts w:cstheme="majorHAnsi"/>
        </w:rPr>
        <w:t xml:space="preserve"> </w:t>
      </w:r>
      <w:r w:rsidRPr="00F42DDB">
        <w:rPr>
          <w:rStyle w:val="StyleUnderline"/>
          <w:rFonts w:eastAsia="Calibri" w:cstheme="majorHAnsi"/>
        </w:rPr>
        <w:t>people</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gives</w:t>
      </w:r>
      <w:r w:rsidRPr="00F42DDB">
        <w:rPr>
          <w:rFonts w:cstheme="majorHAnsi"/>
          <w:sz w:val="8"/>
        </w:rPr>
        <w:t xml:space="preserve"> </w:t>
      </w:r>
      <w:r w:rsidRPr="00F42DDB">
        <w:rPr>
          <w:rFonts w:eastAsia="Calibri" w:cstheme="majorHAnsi"/>
          <w:sz w:val="8"/>
        </w:rPr>
        <w:t>us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do</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furthermore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very</w:t>
      </w:r>
      <w:r w:rsidRPr="00F42DDB">
        <w:rPr>
          <w:rFonts w:cstheme="majorHAnsi"/>
          <w:sz w:val="8"/>
        </w:rPr>
        <w:t xml:space="preserve"> </w:t>
      </w:r>
      <w:r w:rsidRPr="00F42DDB">
        <w:rPr>
          <w:rFonts w:eastAsia="Calibri" w:cstheme="majorHAnsi"/>
          <w:sz w:val="8"/>
        </w:rPr>
        <w:t>bad</w:t>
      </w:r>
      <w:r w:rsidRPr="00F42DDB">
        <w:rPr>
          <w:rFonts w:cstheme="majorHAnsi"/>
          <w:sz w:val="8"/>
        </w:rPr>
        <w:t xml:space="preserve"> </w:t>
      </w:r>
      <w:r w:rsidRPr="00F42DDB">
        <w:rPr>
          <w:rFonts w:eastAsia="Calibri" w:cstheme="majorHAnsi"/>
          <w:sz w:val="8"/>
        </w:rPr>
        <w:t>thing</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did</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do</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second</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bad</w:t>
      </w:r>
      <w:r w:rsidRPr="00F42DDB">
        <w:rPr>
          <w:rFonts w:cstheme="majorHAnsi"/>
          <w:sz w:val="8"/>
        </w:rPr>
        <w:t xml:space="preserve"> </w:t>
      </w:r>
      <w:r w:rsidRPr="00F42DDB">
        <w:rPr>
          <w:rFonts w:eastAsia="Calibri" w:cstheme="majorHAnsi"/>
          <w:sz w:val="8"/>
        </w:rPr>
        <w:t>thing</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proofErr w:type="gramStart"/>
      <w:r w:rsidRPr="00F42DDB">
        <w:rPr>
          <w:rFonts w:eastAsia="Calibri" w:cstheme="majorHAnsi"/>
          <w:sz w:val="8"/>
        </w:rPr>
        <w:t>actually</w:t>
      </w:r>
      <w:r w:rsidRPr="00F42DDB">
        <w:rPr>
          <w:rFonts w:cstheme="majorHAnsi"/>
          <w:sz w:val="8"/>
        </w:rPr>
        <w:t xml:space="preserve"> </w:t>
      </w:r>
      <w:r w:rsidRPr="00F42DDB">
        <w:rPr>
          <w:rFonts w:eastAsia="Calibri" w:cstheme="majorHAnsi"/>
          <w:sz w:val="8"/>
        </w:rPr>
        <w:t>be</w:t>
      </w:r>
      <w:proofErr w:type="gramEnd"/>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worst</w:t>
      </w:r>
      <w:r w:rsidRPr="00F42DDB">
        <w:rPr>
          <w:rFonts w:cstheme="majorHAnsi"/>
          <w:sz w:val="8"/>
        </w:rPr>
        <w:t xml:space="preserve"> </w:t>
      </w:r>
      <w:r w:rsidRPr="00F42DDB">
        <w:rPr>
          <w:rFonts w:eastAsia="Calibri" w:cstheme="majorHAnsi"/>
          <w:sz w:val="8"/>
        </w:rPr>
        <w:t>thing</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happy</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number</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potential</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ever</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far</w:t>
      </w:r>
      <w:r w:rsidRPr="00F42DDB">
        <w:rPr>
          <w:rFonts w:cstheme="majorHAnsi"/>
          <w:sz w:val="8"/>
        </w:rPr>
        <w:t xml:space="preserve"> </w:t>
      </w:r>
      <w:r w:rsidRPr="00F42DDB">
        <w:rPr>
          <w:rFonts w:eastAsia="Calibri" w:cstheme="majorHAnsi"/>
          <w:sz w:val="8"/>
        </w:rPr>
        <w:t>greater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number</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time</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were</w:t>
      </w:r>
      <w:r w:rsidRPr="00F42DDB">
        <w:rPr>
          <w:rFonts w:cstheme="majorHAnsi"/>
          <w:sz w:val="8"/>
        </w:rPr>
        <w:t xml:space="preserve"> </w:t>
      </w:r>
      <w:r w:rsidRPr="00F42DDB">
        <w:rPr>
          <w:rFonts w:eastAsia="Calibri" w:cstheme="majorHAnsi"/>
          <w:sz w:val="8"/>
        </w:rPr>
        <w:t>brought</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through</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painful</w:t>
      </w:r>
      <w:r w:rsidRPr="00F42DDB">
        <w:rPr>
          <w:rFonts w:cstheme="majorHAnsi"/>
          <w:sz w:val="8"/>
        </w:rPr>
        <w:t xml:space="preserve"> </w:t>
      </w:r>
      <w:r w:rsidRPr="00F42DDB">
        <w:rPr>
          <w:rFonts w:eastAsia="Calibri" w:cstheme="majorHAnsi"/>
          <w:sz w:val="8"/>
        </w:rPr>
        <w:t>deaths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currently</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former</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loss</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greater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proofErr w:type="gramStart"/>
      <w:r w:rsidRPr="00F42DDB">
        <w:rPr>
          <w:rFonts w:eastAsia="Calibri" w:cstheme="majorHAnsi"/>
          <w:sz w:val="8"/>
        </w:rPr>
        <w:t>latter</w:t>
      </w:r>
      <w:r w:rsidRPr="00F42DDB">
        <w:rPr>
          <w:rFonts w:cstheme="majorHAnsi"/>
          <w:sz w:val="8"/>
        </w:rPr>
        <w:t>’</w:t>
      </w:r>
      <w:r w:rsidRPr="00F42DDB">
        <w:rPr>
          <w:rFonts w:eastAsia="Calibri" w:cstheme="majorHAnsi"/>
          <w:sz w:val="8"/>
        </w:rPr>
        <w:t>s</w:t>
      </w:r>
      <w:proofErr w:type="gramEnd"/>
      <w:r w:rsidRPr="00F42DDB">
        <w:rPr>
          <w:rFonts w:cstheme="majorHAnsi"/>
          <w:sz w:val="8"/>
        </w:rPr>
        <w:t xml:space="preserve">. </w:t>
      </w:r>
      <w:r w:rsidRPr="00F42DDB">
        <w:rPr>
          <w:rFonts w:eastAsia="Calibri" w:cstheme="majorHAnsi"/>
          <w:sz w:val="8"/>
        </w:rPr>
        <w:t>Both</w:t>
      </w:r>
      <w:r w:rsidRPr="00F42DDB">
        <w:rPr>
          <w:rFonts w:cstheme="majorHAnsi"/>
          <w:sz w:val="8"/>
        </w:rPr>
        <w:t xml:space="preserve"> </w:t>
      </w:r>
      <w:r w:rsidRPr="00F42DDB">
        <w:rPr>
          <w:rFonts w:eastAsia="Calibri" w:cstheme="majorHAnsi"/>
          <w:sz w:val="8"/>
        </w:rPr>
        <w:t>claims</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assuming</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intrinsic</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potential</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second</w:t>
      </w:r>
      <w:r w:rsidRPr="00F42DDB">
        <w:rPr>
          <w:rFonts w:cstheme="majorHAnsi"/>
          <w:sz w:val="8"/>
        </w:rPr>
        <w:t xml:space="preserve"> </w:t>
      </w:r>
      <w:r w:rsidRPr="00F42DDB">
        <w:rPr>
          <w:rFonts w:eastAsia="Calibri" w:cstheme="majorHAnsi"/>
          <w:sz w:val="8"/>
        </w:rPr>
        <w:t>claim</w:t>
      </w:r>
      <w:r w:rsidRPr="00F42DDB">
        <w:rPr>
          <w:rFonts w:cstheme="majorHAnsi"/>
          <w:sz w:val="8"/>
        </w:rPr>
        <w:t xml:space="preserve"> </w:t>
      </w:r>
      <w:r w:rsidRPr="00F42DDB">
        <w:rPr>
          <w:rFonts w:eastAsia="Calibri" w:cstheme="majorHAnsi"/>
          <w:sz w:val="8"/>
        </w:rPr>
        <w:t>makes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further</w:t>
      </w:r>
      <w:r w:rsidRPr="00F42DDB">
        <w:rPr>
          <w:rFonts w:cstheme="majorHAnsi"/>
          <w:sz w:val="8"/>
        </w:rPr>
        <w:t xml:space="preserve"> </w:t>
      </w:r>
      <w:r w:rsidRPr="00F42DDB">
        <w:rPr>
          <w:rFonts w:eastAsia="Calibri" w:cstheme="majorHAnsi"/>
          <w:sz w:val="8"/>
        </w:rPr>
        <w:t>assumption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forgone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potential</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lived</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greater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disvalue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accrued</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time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through</w:t>
      </w:r>
      <w:r w:rsidRPr="00F42DDB">
        <w:rPr>
          <w:rFonts w:cstheme="majorHAnsi"/>
          <w:sz w:val="8"/>
        </w:rPr>
        <w:t xml:space="preserve"> </w:t>
      </w:r>
      <w:r w:rsidRPr="00F42DDB">
        <w:rPr>
          <w:rFonts w:eastAsia="Calibri" w:cstheme="majorHAnsi"/>
          <w:sz w:val="8"/>
        </w:rPr>
        <w:t>suffering</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painful</w:t>
      </w:r>
      <w:r w:rsidRPr="00F42DDB">
        <w:rPr>
          <w:rFonts w:cstheme="majorHAnsi"/>
          <w:sz w:val="8"/>
        </w:rPr>
        <w:t xml:space="preserve"> </w:t>
      </w:r>
      <w:r w:rsidRPr="00F42DDB">
        <w:rPr>
          <w:rFonts w:eastAsia="Calibri" w:cstheme="majorHAnsi"/>
          <w:sz w:val="8"/>
        </w:rPr>
        <w:t>and</w:t>
      </w:r>
      <w:r w:rsidRPr="00F42DDB">
        <w:rPr>
          <w:rFonts w:cstheme="majorHAnsi"/>
          <w:sz w:val="8"/>
        </w:rPr>
        <w:t>/</w:t>
      </w:r>
      <w:r w:rsidRPr="00F42DDB">
        <w:rPr>
          <w:rFonts w:eastAsia="Calibri" w:cstheme="majorHAnsi"/>
          <w:sz w:val="8"/>
        </w:rPr>
        <w:t>or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best</w:t>
      </w:r>
      <w:r w:rsidRPr="00F42DDB">
        <w:rPr>
          <w:rFonts w:cstheme="majorHAnsi"/>
          <w:sz w:val="8"/>
        </w:rPr>
        <w:t>-</w:t>
      </w:r>
      <w:r w:rsidRPr="00F42DDB">
        <w:rPr>
          <w:rFonts w:eastAsia="Calibri" w:cstheme="majorHAnsi"/>
          <w:sz w:val="8"/>
        </w:rPr>
        <w:t>known</w:t>
      </w:r>
      <w:r w:rsidRPr="00F42DDB">
        <w:rPr>
          <w:rFonts w:cstheme="majorHAnsi"/>
          <w:sz w:val="8"/>
        </w:rPr>
        <w:t xml:space="preserve"> </w:t>
      </w:r>
      <w:r w:rsidRPr="00F42DDB">
        <w:rPr>
          <w:rFonts w:eastAsia="Calibri" w:cstheme="majorHAnsi"/>
          <w:sz w:val="8"/>
        </w:rPr>
        <w:t>author</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post</w:t>
      </w:r>
      <w:r w:rsidRPr="00F42DDB">
        <w:rPr>
          <w:rFonts w:cstheme="majorHAnsi"/>
          <w:sz w:val="8"/>
        </w:rPr>
        <w:t xml:space="preserve">, </w:t>
      </w:r>
      <w:r w:rsidRPr="00F42DDB">
        <w:rPr>
          <w:rFonts w:eastAsia="Calibri" w:cstheme="majorHAnsi"/>
          <w:sz w:val="8"/>
        </w:rPr>
        <w:t>Peter</w:t>
      </w:r>
      <w:r w:rsidRPr="00F42DDB">
        <w:rPr>
          <w:rFonts w:cstheme="majorHAnsi"/>
          <w:sz w:val="8"/>
        </w:rPr>
        <w:t xml:space="preserve"> </w:t>
      </w:r>
      <w:r w:rsidRPr="00F42DDB">
        <w:rPr>
          <w:rFonts w:eastAsia="Calibri" w:cstheme="majorHAnsi"/>
          <w:sz w:val="8"/>
        </w:rPr>
        <w:t>Singer</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prominent</w:t>
      </w:r>
      <w:r w:rsidRPr="00F42DDB">
        <w:rPr>
          <w:rFonts w:cstheme="majorHAnsi"/>
          <w:sz w:val="8"/>
        </w:rPr>
        <w:t xml:space="preserve"> </w:t>
      </w:r>
      <w:r w:rsidRPr="00F42DDB">
        <w:rPr>
          <w:rFonts w:eastAsia="Calibri" w:cstheme="majorHAnsi"/>
          <w:sz w:val="8"/>
        </w:rPr>
        <w:t>utilitarian</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surprising</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he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lament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potential</w:t>
      </w:r>
      <w:r w:rsidRPr="00F42DDB">
        <w:rPr>
          <w:rFonts w:cstheme="majorHAnsi"/>
          <w:sz w:val="8"/>
        </w:rPr>
        <w:t xml:space="preserve"> </w:t>
      </w:r>
      <w:r w:rsidRPr="00F42DDB">
        <w:rPr>
          <w:rFonts w:eastAsia="Calibri" w:cstheme="majorHAnsi"/>
          <w:sz w:val="8"/>
        </w:rPr>
        <w:t>lack</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per</w:t>
      </w:r>
      <w:r w:rsidRPr="00F42DDB">
        <w:rPr>
          <w:rFonts w:cstheme="majorHAnsi"/>
          <w:sz w:val="8"/>
        </w:rPr>
        <w:t xml:space="preserve"> </w:t>
      </w:r>
      <w:r w:rsidRPr="00F42DDB">
        <w:rPr>
          <w:rFonts w:eastAsia="Calibri" w:cstheme="majorHAnsi"/>
          <w:sz w:val="8"/>
        </w:rPr>
        <w:t>se</w:t>
      </w:r>
      <w:r w:rsidRPr="00F42DDB">
        <w:rPr>
          <w:rFonts w:cstheme="majorHAnsi"/>
          <w:sz w:val="8"/>
        </w:rPr>
        <w:t xml:space="preserve">.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just</w:t>
      </w:r>
      <w:r w:rsidRPr="00F42DDB">
        <w:rPr>
          <w:rFonts w:cstheme="majorHAnsi"/>
          <w:sz w:val="8"/>
        </w:rPr>
        <w:t xml:space="preserve"> </w:t>
      </w:r>
      <w:proofErr w:type="spellStart"/>
      <w:r w:rsidRPr="00F42DDB">
        <w:rPr>
          <w:rFonts w:eastAsia="Calibri" w:cstheme="majorHAnsi"/>
          <w:sz w:val="8"/>
        </w:rPr>
        <w:t>utilitarians</w:t>
      </w:r>
      <w:proofErr w:type="spellEnd"/>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share</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view</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implicitly</w:t>
      </w:r>
      <w:r w:rsidRPr="00F42DDB">
        <w:rPr>
          <w:rFonts w:cstheme="majorHAnsi"/>
          <w:sz w:val="8"/>
        </w:rPr>
        <w:t xml:space="preserve">. </w:t>
      </w:r>
      <w:r w:rsidRPr="00F42DDB">
        <w:rPr>
          <w:rFonts w:eastAsia="Calibri" w:cstheme="majorHAnsi"/>
          <w:sz w:val="8"/>
        </w:rPr>
        <w:t>Indeed</w:t>
      </w:r>
      <w:r w:rsidRPr="00F42DDB">
        <w:rPr>
          <w:rFonts w:cstheme="majorHAnsi"/>
          <w:sz w:val="8"/>
        </w:rPr>
        <w:t xml:space="preserve">, </w:t>
      </w:r>
      <w:r w:rsidRPr="00F42DDB">
        <w:rPr>
          <w:rFonts w:eastAsia="Calibri" w:cstheme="majorHAnsi"/>
          <w:sz w:val="8"/>
        </w:rPr>
        <w:t>other</w:t>
      </w:r>
      <w:r w:rsidRPr="00F42DDB">
        <w:rPr>
          <w:rFonts w:cstheme="majorHAnsi"/>
          <w:sz w:val="8"/>
        </w:rPr>
        <w:t xml:space="preserve"> </w:t>
      </w:r>
      <w:r w:rsidRPr="00F42DDB">
        <w:rPr>
          <w:rFonts w:eastAsia="Calibri" w:cstheme="majorHAnsi"/>
          <w:sz w:val="8"/>
        </w:rPr>
        <w:t>philosophers</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seem</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imply</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share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intuition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just</w:t>
      </w:r>
      <w:r w:rsidRPr="00F42DDB">
        <w:rPr>
          <w:rFonts w:cstheme="majorHAnsi"/>
          <w:sz w:val="8"/>
        </w:rPr>
        <w:t xml:space="preserve"> </w:t>
      </w:r>
      <w:r w:rsidRPr="00F42DDB">
        <w:rPr>
          <w:rFonts w:eastAsia="Calibri" w:cstheme="majorHAnsi"/>
          <w:sz w:val="8"/>
        </w:rPr>
        <w:t>something</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causing</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failing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prevent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species</w:t>
      </w:r>
      <w:r w:rsidRPr="00F42DDB">
        <w:rPr>
          <w:rFonts w:cstheme="majorHAnsi"/>
          <w:sz w:val="8"/>
        </w:rPr>
        <w:t xml:space="preserve"> </w:t>
      </w:r>
      <w:r w:rsidRPr="00F42DDB">
        <w:rPr>
          <w:rFonts w:eastAsia="Calibri" w:cstheme="majorHAnsi"/>
          <w:sz w:val="8"/>
        </w:rPr>
        <w:t>such</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prevent</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having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opportunity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Stephen</w:t>
      </w:r>
      <w:r w:rsidRPr="00F42DDB">
        <w:rPr>
          <w:rFonts w:cstheme="majorHAnsi"/>
          <w:sz w:val="8"/>
        </w:rPr>
        <w:t xml:space="preserve"> </w:t>
      </w:r>
      <w:r w:rsidRPr="00F42DDB">
        <w:rPr>
          <w:rFonts w:eastAsia="Calibri" w:cstheme="majorHAnsi"/>
          <w:sz w:val="8"/>
        </w:rPr>
        <w:t>Gardiner</w:t>
      </w:r>
      <w:r w:rsidRPr="00F42DDB">
        <w:rPr>
          <w:rFonts w:cstheme="majorHAnsi"/>
          <w:sz w:val="8"/>
        </w:rPr>
        <w:t xml:space="preserve"> (2009)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Martin</w:t>
      </w:r>
      <w:r w:rsidRPr="00F42DDB">
        <w:rPr>
          <w:rFonts w:cstheme="majorHAnsi"/>
          <w:sz w:val="8"/>
        </w:rPr>
        <w:t xml:space="preserve"> </w:t>
      </w:r>
      <w:r w:rsidRPr="00F42DDB">
        <w:rPr>
          <w:rFonts w:eastAsia="Calibri" w:cstheme="majorHAnsi"/>
          <w:sz w:val="8"/>
        </w:rPr>
        <w:t>O</w:t>
      </w:r>
      <w:r w:rsidRPr="00F42DDB">
        <w:rPr>
          <w:rFonts w:cstheme="majorHAnsi"/>
          <w:sz w:val="8"/>
        </w:rPr>
        <w:t>’</w:t>
      </w:r>
      <w:r w:rsidRPr="00F42DDB">
        <w:rPr>
          <w:rFonts w:eastAsia="Calibri" w:cstheme="majorHAnsi"/>
          <w:sz w:val="8"/>
        </w:rPr>
        <w:t>Neill</w:t>
      </w:r>
      <w:r w:rsidRPr="00F42DDB">
        <w:rPr>
          <w:rFonts w:cstheme="majorHAnsi"/>
          <w:sz w:val="8"/>
        </w:rPr>
        <w:t xml:space="preserve"> (</w:t>
      </w:r>
      <w:r w:rsidRPr="00F42DDB">
        <w:rPr>
          <w:rFonts w:eastAsia="Calibri" w:cstheme="majorHAnsi"/>
          <w:sz w:val="8"/>
        </w:rPr>
        <w:t>personal</w:t>
      </w:r>
      <w:r w:rsidRPr="00F42DDB">
        <w:rPr>
          <w:rFonts w:cstheme="majorHAnsi"/>
          <w:sz w:val="8"/>
        </w:rPr>
        <w:t xml:space="preserve"> </w:t>
      </w:r>
      <w:r w:rsidRPr="00F42DDB">
        <w:rPr>
          <w:rFonts w:eastAsia="Calibri" w:cstheme="majorHAnsi"/>
          <w:sz w:val="8"/>
        </w:rPr>
        <w:t>correspondence</w:t>
      </w:r>
      <w:r w:rsidRPr="00F42DDB">
        <w:rPr>
          <w:rFonts w:cstheme="majorHAnsi"/>
          <w:sz w:val="8"/>
        </w:rPr>
        <w:t xml:space="preserve">), </w:t>
      </w:r>
      <w:r w:rsidRPr="00F42DDB">
        <w:rPr>
          <w:rFonts w:eastAsia="Calibri" w:cstheme="majorHAnsi"/>
          <w:sz w:val="8"/>
        </w:rPr>
        <w:t>both</w:t>
      </w:r>
      <w:r w:rsidRPr="00F42DDB">
        <w:rPr>
          <w:rFonts w:cstheme="majorHAnsi"/>
          <w:sz w:val="8"/>
        </w:rPr>
        <w:t xml:space="preserve"> </w:t>
      </w:r>
      <w:r w:rsidRPr="00F42DDB">
        <w:rPr>
          <w:rFonts w:eastAsia="Calibri" w:cstheme="majorHAnsi"/>
          <w:sz w:val="8"/>
        </w:rPr>
        <w:t>sympathetic</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contract</w:t>
      </w:r>
      <w:r w:rsidRPr="00F42DDB">
        <w:rPr>
          <w:rFonts w:cstheme="majorHAnsi"/>
          <w:sz w:val="8"/>
        </w:rPr>
        <w:t xml:space="preserve"> </w:t>
      </w:r>
      <w:r w:rsidRPr="00F42DDB">
        <w:rPr>
          <w:rFonts w:eastAsia="Calibri" w:cstheme="majorHAnsi"/>
          <w:sz w:val="8"/>
        </w:rPr>
        <w:t>theory</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find</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intuitive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should</w:t>
      </w:r>
      <w:r w:rsidRPr="00F42DDB">
        <w:rPr>
          <w:rFonts w:cstheme="majorHAnsi"/>
          <w:sz w:val="8"/>
        </w:rPr>
        <w:t xml:space="preserve"> </w:t>
      </w:r>
      <w:r w:rsidRPr="00F42DDB">
        <w:rPr>
          <w:rFonts w:eastAsia="Calibri" w:cstheme="majorHAnsi"/>
          <w:sz w:val="8"/>
        </w:rPr>
        <w:t>want</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generations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opportunity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proofErr w:type="gramStart"/>
      <w:r w:rsidRPr="00F42DDB">
        <w:rPr>
          <w:rFonts w:eastAsia="Calibri" w:cstheme="majorHAnsi"/>
          <w:sz w:val="8"/>
        </w:rPr>
        <w:t>assuming</w:t>
      </w:r>
      <w:r w:rsidRPr="00F42DDB">
        <w:rPr>
          <w:rFonts w:cstheme="majorHAnsi"/>
          <w:sz w:val="8"/>
        </w:rPr>
        <w:t xml:space="preserve"> </w:t>
      </w:r>
      <w:r w:rsidRPr="00F42DDB">
        <w:rPr>
          <w:rFonts w:eastAsia="Calibri" w:cstheme="majorHAnsi"/>
          <w:sz w:val="8"/>
        </w:rPr>
        <w:t>that</w:t>
      </w:r>
      <w:proofErr w:type="gramEnd"/>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worth</w:t>
      </w:r>
      <w:r w:rsidRPr="00F42DDB">
        <w:rPr>
          <w:rFonts w:cstheme="majorHAnsi"/>
          <w:sz w:val="8"/>
        </w:rPr>
        <w:t>-</w:t>
      </w:r>
      <w:r w:rsidRPr="00F42DDB">
        <w:rPr>
          <w:rFonts w:eastAsia="Calibri" w:cstheme="majorHAnsi"/>
          <w:sz w:val="8"/>
        </w:rPr>
        <w:t>living</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find</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plausible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think</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many</w:t>
      </w:r>
      <w:r w:rsidRPr="00F42DDB">
        <w:rPr>
          <w:rFonts w:cstheme="majorHAnsi"/>
          <w:sz w:val="8"/>
        </w:rPr>
        <w:t xml:space="preserve"> </w:t>
      </w:r>
      <w:r w:rsidRPr="00F42DDB">
        <w:rPr>
          <w:rFonts w:eastAsia="Calibri" w:cstheme="majorHAnsi"/>
          <w:sz w:val="8"/>
        </w:rPr>
        <w:t>other</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philosophers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non</w:t>
      </w:r>
      <w:r w:rsidRPr="00F42DDB">
        <w:rPr>
          <w:rFonts w:cstheme="majorHAnsi"/>
          <w:sz w:val="8"/>
        </w:rPr>
        <w:t>-</w:t>
      </w:r>
      <w:r w:rsidRPr="00F42DDB">
        <w:rPr>
          <w:rFonts w:eastAsia="Calibri" w:cstheme="majorHAnsi"/>
          <w:sz w:val="8"/>
        </w:rPr>
        <w:t>philosophers</w:t>
      </w:r>
      <w:r w:rsidRPr="00F42DDB">
        <w:rPr>
          <w:rFonts w:cstheme="majorHAnsi"/>
          <w:sz w:val="8"/>
        </w:rPr>
        <w:t xml:space="preserve"> </w:t>
      </w:r>
      <w:r w:rsidRPr="00F42DDB">
        <w:rPr>
          <w:rFonts w:eastAsia="Calibri" w:cstheme="majorHAnsi"/>
          <w:sz w:val="8"/>
        </w:rPr>
        <w:t>alike</w:t>
      </w:r>
      <w:r w:rsidRPr="00F42DDB">
        <w:rPr>
          <w:rFonts w:cstheme="majorHAnsi"/>
          <w:sz w:val="8"/>
        </w:rPr>
        <w:t xml:space="preserve">) </w:t>
      </w:r>
      <w:r w:rsidRPr="00F42DDB">
        <w:rPr>
          <w:rFonts w:eastAsia="Calibri" w:cstheme="majorHAnsi"/>
          <w:sz w:val="8"/>
        </w:rPr>
        <w:t>probably</w:t>
      </w:r>
      <w:r w:rsidRPr="00F42DDB">
        <w:rPr>
          <w:rFonts w:cstheme="majorHAnsi"/>
          <w:sz w:val="8"/>
        </w:rPr>
        <w:t xml:space="preserve"> </w:t>
      </w:r>
      <w:r w:rsidRPr="00F42DDB">
        <w:rPr>
          <w:rFonts w:eastAsia="Calibri" w:cstheme="majorHAnsi"/>
          <w:sz w:val="8"/>
        </w:rPr>
        <w:t>share</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intuition</w:t>
      </w:r>
      <w:r w:rsidRPr="00F42DDB">
        <w:rPr>
          <w:rFonts w:cstheme="majorHAnsi"/>
          <w:sz w:val="8"/>
        </w:rPr>
        <w:t xml:space="preserve">. </w:t>
      </w:r>
      <w:r w:rsidRPr="00F42DDB">
        <w:rPr>
          <w:rStyle w:val="StyleUnderline"/>
          <w:rFonts w:eastAsia="Calibri" w:cstheme="majorHAnsi"/>
        </w:rPr>
        <w:t>When</w:t>
      </w:r>
      <w:r w:rsidRPr="00F42DDB">
        <w:rPr>
          <w:rStyle w:val="StyleUnderline"/>
          <w:rFonts w:cstheme="majorHAnsi"/>
        </w:rPr>
        <w:t xml:space="preserve"> </w:t>
      </w:r>
      <w:r w:rsidRPr="00F42DDB">
        <w:rPr>
          <w:rStyle w:val="StyleUnderline"/>
          <w:rFonts w:eastAsia="Calibri" w:cstheme="majorHAnsi"/>
        </w:rPr>
        <w:t>we</w:t>
      </w:r>
      <w:r w:rsidRPr="00F42DDB">
        <w:rPr>
          <w:rStyle w:val="StyleUnderline"/>
          <w:rFonts w:cstheme="majorHAnsi"/>
        </w:rPr>
        <w:t xml:space="preserve"> </w:t>
      </w:r>
      <w:r w:rsidRPr="00F42DDB">
        <w:rPr>
          <w:rStyle w:val="StyleUnderline"/>
          <w:rFonts w:eastAsia="Calibri" w:cstheme="majorHAnsi"/>
        </w:rPr>
        <w:t>talk</w:t>
      </w:r>
      <w:r w:rsidRPr="00F42DDB">
        <w:rPr>
          <w:rStyle w:val="StyleUnderline"/>
          <w:rFonts w:cstheme="majorHAnsi"/>
        </w:rPr>
        <w:t xml:space="preserve"> </w:t>
      </w:r>
      <w:r w:rsidRPr="00F42DDB">
        <w:rPr>
          <w:rStyle w:val="StyleUnderline"/>
          <w:rFonts w:eastAsia="Calibri" w:cstheme="majorHAnsi"/>
        </w:rPr>
        <w:t>about</w:t>
      </w:r>
      <w:r w:rsidRPr="00F42DDB">
        <w:rPr>
          <w:rStyle w:val="StyleUnderline"/>
          <w:rFonts w:cstheme="majorHAnsi"/>
        </w:rPr>
        <w:t xml:space="preserve"> </w:t>
      </w:r>
      <w:r w:rsidRPr="00F42DDB">
        <w:rPr>
          <w:rStyle w:val="StyleUnderline"/>
          <w:rFonts w:eastAsia="Calibri" w:cstheme="majorHAnsi"/>
        </w:rPr>
        <w:t>future</w:t>
      </w:r>
      <w:r w:rsidRPr="00F42DDB">
        <w:rPr>
          <w:rStyle w:val="StyleUnderline"/>
          <w:rFonts w:cstheme="majorHAnsi"/>
        </w:rPr>
        <w:t xml:space="preserve"> </w:t>
      </w:r>
      <w:r w:rsidRPr="00F42DDB">
        <w:rPr>
          <w:rStyle w:val="StyleUnderline"/>
          <w:rFonts w:eastAsia="Calibri" w:cstheme="majorHAnsi"/>
        </w:rPr>
        <w:t>lives</w:t>
      </w:r>
      <w:r w:rsidRPr="00F42DDB">
        <w:rPr>
          <w:rStyle w:val="StyleUnderline"/>
          <w:rFonts w:cstheme="majorHAnsi"/>
        </w:rPr>
        <w:t xml:space="preserve"> </w:t>
      </w:r>
      <w:r w:rsidRPr="00F42DDB">
        <w:rPr>
          <w:rStyle w:val="StyleUnderline"/>
          <w:rFonts w:eastAsia="Calibri" w:cstheme="majorHAnsi"/>
        </w:rPr>
        <w:t>being</w:t>
      </w:r>
      <w:r w:rsidRPr="00F42DDB">
        <w:rPr>
          <w:rStyle w:val="StyleUnderline"/>
          <w:rFonts w:cstheme="majorHAnsi"/>
        </w:rPr>
        <w:t xml:space="preserve"> ‘</w:t>
      </w:r>
      <w:r w:rsidRPr="00F42DDB">
        <w:rPr>
          <w:rStyle w:val="StyleUnderline"/>
          <w:rFonts w:eastAsia="Calibri" w:cstheme="majorHAnsi"/>
        </w:rPr>
        <w:t>prevented</w:t>
      </w:r>
      <w:r w:rsidRPr="00F42DDB">
        <w:rPr>
          <w:rStyle w:val="StyleUnderline"/>
          <w:rFonts w:cstheme="majorHAnsi"/>
        </w:rPr>
        <w:t xml:space="preserve">’, </w:t>
      </w:r>
      <w:r w:rsidRPr="00F42DDB">
        <w:rPr>
          <w:rStyle w:val="StyleUnderline"/>
          <w:rFonts w:eastAsia="Calibri" w:cstheme="majorHAnsi"/>
        </w:rPr>
        <w:t>we</w:t>
      </w:r>
      <w:r w:rsidRPr="00F42DDB">
        <w:rPr>
          <w:rStyle w:val="StyleUnderline"/>
          <w:rFonts w:cstheme="majorHAnsi"/>
        </w:rPr>
        <w:t xml:space="preserve"> </w:t>
      </w:r>
      <w:r w:rsidRPr="00F42DDB">
        <w:rPr>
          <w:rStyle w:val="StyleUnderline"/>
          <w:rFonts w:eastAsia="Calibri" w:cstheme="majorHAnsi"/>
        </w:rPr>
        <w:t>are</w:t>
      </w:r>
      <w:r w:rsidRPr="00F42DDB">
        <w:rPr>
          <w:rStyle w:val="StyleUnderline"/>
          <w:rFonts w:cstheme="majorHAnsi"/>
        </w:rPr>
        <w:t xml:space="preserve"> </w:t>
      </w:r>
      <w:r w:rsidRPr="00F42DDB">
        <w:rPr>
          <w:rStyle w:val="StyleUnderline"/>
          <w:rFonts w:eastAsia="Calibri" w:cstheme="majorHAnsi"/>
        </w:rPr>
        <w:t>saying</w:t>
      </w:r>
      <w:r w:rsidRPr="00F42DDB">
        <w:rPr>
          <w:rStyle w:val="StyleUnderline"/>
          <w:rFonts w:cstheme="majorHAnsi"/>
        </w:rPr>
        <w:t xml:space="preserve"> </w:t>
      </w:r>
      <w:r w:rsidRPr="00F42DDB">
        <w:rPr>
          <w:rStyle w:val="StyleUnderline"/>
          <w:rFonts w:eastAsia="Calibri" w:cstheme="majorHAnsi"/>
        </w:rPr>
        <w:t>that</w:t>
      </w:r>
      <w:r w:rsidRPr="00F42DDB">
        <w:rPr>
          <w:rFonts w:cstheme="majorHAnsi"/>
          <w:sz w:val="8"/>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possible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Style w:val="StyleUnderline"/>
          <w:rFonts w:eastAsia="Calibri" w:cstheme="majorHAnsi"/>
        </w:rPr>
        <w:t>set</w:t>
      </w:r>
      <w:r w:rsidRPr="00F42DDB">
        <w:rPr>
          <w:rFonts w:cstheme="majorHAnsi"/>
          <w:sz w:val="8"/>
        </w:rPr>
        <w:t xml:space="preserve"> </w:t>
      </w:r>
      <w:r w:rsidRPr="00F42DDB">
        <w:rPr>
          <w:rStyle w:val="StyleUnderline"/>
          <w:rFonts w:eastAsia="Calibri" w:cstheme="majorHAnsi"/>
        </w:rPr>
        <w:t>of</w:t>
      </w:r>
      <w:r w:rsidRPr="00F42DDB">
        <w:rPr>
          <w:rFonts w:cstheme="majorHAnsi"/>
          <w:sz w:val="8"/>
        </w:rPr>
        <w:t xml:space="preserve"> </w:t>
      </w:r>
      <w:r w:rsidRPr="00F42DDB">
        <w:rPr>
          <w:rFonts w:eastAsia="Calibri" w:cstheme="majorHAnsi"/>
          <w:sz w:val="8"/>
        </w:rPr>
        <w:t>possible</w:t>
      </w:r>
      <w:r w:rsidRPr="00F42DDB">
        <w:rPr>
          <w:rFonts w:cstheme="majorHAnsi"/>
          <w:sz w:val="8"/>
        </w:rPr>
        <w:t xml:space="preserve"> </w:t>
      </w:r>
      <w:r w:rsidRPr="00F42DDB">
        <w:rPr>
          <w:rStyle w:val="StyleUnderline"/>
          <w:rFonts w:eastAsia="Calibri" w:cstheme="majorHAnsi"/>
        </w:rPr>
        <w:t>people</w:t>
      </w:r>
      <w:r w:rsidRPr="00F42DDB">
        <w:rPr>
          <w:rStyle w:val="StyleUnderline"/>
          <w:rFonts w:cstheme="majorHAnsi"/>
        </w:rPr>
        <w:t xml:space="preserve"> </w:t>
      </w:r>
      <w:r w:rsidRPr="00F42DDB">
        <w:rPr>
          <w:rStyle w:val="StyleUnderline"/>
          <w:rFonts w:eastAsia="Calibri" w:cstheme="majorHAnsi"/>
        </w:rPr>
        <w:t>who</w:t>
      </w:r>
      <w:r w:rsidRPr="00F42DDB">
        <w:rPr>
          <w:rStyle w:val="StyleUnderline"/>
          <w:rFonts w:cstheme="majorHAnsi"/>
        </w:rPr>
        <w:t xml:space="preserve"> </w:t>
      </w:r>
      <w:r w:rsidRPr="00F42DDB">
        <w:rPr>
          <w:rStyle w:val="StyleUnderline"/>
          <w:rFonts w:eastAsia="Calibri" w:cstheme="majorHAnsi"/>
        </w:rPr>
        <w:t>could</w:t>
      </w:r>
      <w:r w:rsidRPr="00F42DDB">
        <w:rPr>
          <w:rStyle w:val="StyleUnderline"/>
          <w:rFonts w:cstheme="majorHAnsi"/>
        </w:rPr>
        <w:t xml:space="preserve"> </w:t>
      </w:r>
      <w:r w:rsidRPr="00F42DDB">
        <w:rPr>
          <w:rStyle w:val="StyleUnderline"/>
          <w:rFonts w:eastAsia="Calibri" w:cstheme="majorHAnsi"/>
        </w:rPr>
        <w:t>potentially</w:t>
      </w:r>
      <w:r w:rsidRPr="00F42DDB">
        <w:rPr>
          <w:rStyle w:val="StyleUnderline"/>
          <w:rFonts w:cstheme="majorHAnsi"/>
        </w:rPr>
        <w:t xml:space="preserve"> </w:t>
      </w:r>
      <w:r w:rsidRPr="00F42DDB">
        <w:rPr>
          <w:rStyle w:val="StyleUnderline"/>
          <w:rFonts w:eastAsia="Calibri" w:cstheme="majorHAnsi"/>
        </w:rPr>
        <w:t>have</w:t>
      </w:r>
      <w:r w:rsidRPr="00F42DDB">
        <w:rPr>
          <w:rStyle w:val="StyleUnderline"/>
          <w:rFonts w:cstheme="majorHAnsi"/>
        </w:rPr>
        <w:t xml:space="preserve"> </w:t>
      </w:r>
      <w:r w:rsidRPr="00F42DDB">
        <w:rPr>
          <w:rStyle w:val="StyleUnderline"/>
          <w:rFonts w:eastAsia="Calibri" w:cstheme="majorHAnsi"/>
        </w:rPr>
        <w:t>existed</w:t>
      </w:r>
      <w:r w:rsidRPr="00F42DDB">
        <w:rPr>
          <w:rStyle w:val="StyleUnderline"/>
          <w:rFonts w:cstheme="majorHAnsi"/>
        </w:rPr>
        <w:t xml:space="preserve"> </w:t>
      </w:r>
      <w:r w:rsidRPr="00F42DDB">
        <w:rPr>
          <w:rStyle w:val="StyleUnderline"/>
          <w:rFonts w:eastAsia="Calibri" w:cstheme="majorHAnsi"/>
        </w:rPr>
        <w:t>will</w:t>
      </w:r>
      <w:r w:rsidRPr="00F42DDB">
        <w:rPr>
          <w:rStyle w:val="StyleUnderline"/>
          <w:rFonts w:cstheme="majorHAnsi"/>
        </w:rPr>
        <w:t xml:space="preserve"> </w:t>
      </w:r>
      <w:r w:rsidRPr="00F42DDB">
        <w:rPr>
          <w:rStyle w:val="StyleUnderline"/>
          <w:rFonts w:eastAsia="Calibri" w:cstheme="majorHAnsi"/>
        </w:rPr>
        <w:t>now</w:t>
      </w:r>
      <w:r w:rsidRPr="00F42DDB">
        <w:rPr>
          <w:rStyle w:val="StyleUnderline"/>
          <w:rFonts w:cstheme="majorHAnsi"/>
        </w:rPr>
        <w:t xml:space="preserve"> </w:t>
      </w:r>
      <w:r w:rsidRPr="00F42DDB">
        <w:rPr>
          <w:rStyle w:val="StyleUnderline"/>
          <w:rFonts w:eastAsia="Calibri" w:cstheme="majorHAnsi"/>
        </w:rPr>
        <w:t>never</w:t>
      </w:r>
      <w:r w:rsidRPr="00F42DDB">
        <w:rPr>
          <w:rStyle w:val="StyleUnderline"/>
          <w:rFonts w:cstheme="majorHAnsi"/>
        </w:rPr>
        <w:t xml:space="preserve"> </w:t>
      </w:r>
      <w:r w:rsidRPr="00F42DDB">
        <w:rPr>
          <w:rStyle w:val="StyleUnderline"/>
          <w:rFonts w:eastAsia="Calibri" w:cstheme="majorHAnsi"/>
        </w:rPr>
        <w:t>actually</w:t>
      </w:r>
      <w:r w:rsidRPr="00F42DDB">
        <w:rPr>
          <w:rStyle w:val="StyleUnderline"/>
          <w:rFonts w:cstheme="majorHAnsi"/>
        </w:rPr>
        <w:t xml:space="preserve"> </w:t>
      </w:r>
      <w:r w:rsidRPr="00F42DDB">
        <w:rPr>
          <w:rStyle w:val="StyleUnderline"/>
          <w:rFonts w:eastAsia="Calibri" w:cstheme="majorHAnsi"/>
        </w:rPr>
        <w:t>come</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exist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say</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prevent</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either</w:t>
      </w:r>
      <w:r w:rsidRPr="00F42DDB">
        <w:rPr>
          <w:rFonts w:cstheme="majorHAnsi"/>
          <w:sz w:val="8"/>
        </w:rPr>
        <w:t xml:space="preserve"> </w:t>
      </w:r>
      <w:r w:rsidRPr="00F42DDB">
        <w:rPr>
          <w:rFonts w:eastAsia="Calibri" w:cstheme="majorHAnsi"/>
          <w:sz w:val="8"/>
        </w:rPr>
        <w:t>mean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possible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reasonably</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permitted</w:t>
      </w:r>
      <w:r w:rsidRPr="00F42DDB">
        <w:rPr>
          <w:rFonts w:cstheme="majorHAnsi"/>
          <w:sz w:val="8"/>
        </w:rPr>
        <w:t xml:space="preserve"> </w:t>
      </w:r>
      <w:r w:rsidRPr="00F42DDB">
        <w:rPr>
          <w:rFonts w:eastAsia="Calibri" w:cstheme="majorHAnsi"/>
          <w:sz w:val="8"/>
        </w:rPr>
        <w:t>us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them</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foregone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provides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rejecting</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permits</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make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first</w:t>
      </w:r>
      <w:r w:rsidRPr="00F42DDB">
        <w:rPr>
          <w:rFonts w:cstheme="majorHAnsi"/>
          <w:sz w:val="8"/>
        </w:rPr>
        <w:t xml:space="preserve"> </w:t>
      </w:r>
      <w:r w:rsidRPr="00F42DDB">
        <w:rPr>
          <w:rFonts w:eastAsia="Calibri" w:cstheme="majorHAnsi"/>
          <w:sz w:val="8"/>
        </w:rPr>
        <w:t>claim</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argue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possible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reasonably</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prevented</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grounds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prevented</w:t>
      </w:r>
      <w:r w:rsidRPr="00F42DDB">
        <w:rPr>
          <w:rFonts w:cstheme="majorHAnsi"/>
          <w:sz w:val="8"/>
        </w:rPr>
        <w:t xml:space="preserve"> </w:t>
      </w:r>
      <w:r w:rsidRPr="00F42DDB">
        <w:rPr>
          <w:rFonts w:eastAsia="Calibri" w:cstheme="majorHAnsi"/>
          <w:sz w:val="8"/>
        </w:rPr>
        <w:t>them</w:t>
      </w:r>
      <w:r w:rsidRPr="00F42DDB">
        <w:rPr>
          <w:rFonts w:cstheme="majorHAnsi"/>
          <w:sz w:val="8"/>
        </w:rPr>
        <w:t xml:space="preserve"> </w:t>
      </w:r>
      <w:proofErr w:type="gramStart"/>
      <w:r w:rsidRPr="00F42DDB">
        <w:rPr>
          <w:rFonts w:eastAsia="Calibri" w:cstheme="majorHAnsi"/>
          <w:sz w:val="8"/>
        </w:rPr>
        <w:t>in</w:t>
      </w:r>
      <w:r w:rsidRPr="00F42DDB">
        <w:rPr>
          <w:rFonts w:cstheme="majorHAnsi"/>
          <w:sz w:val="8"/>
        </w:rPr>
        <w:t xml:space="preserve"> </w:t>
      </w:r>
      <w:r w:rsidRPr="00F42DDB">
        <w:rPr>
          <w:rFonts w:eastAsia="Calibri" w:cstheme="majorHAnsi"/>
          <w:sz w:val="8"/>
        </w:rPr>
        <w:t>particular</w:t>
      </w:r>
      <w:r w:rsidRPr="00F42DDB">
        <w:rPr>
          <w:rFonts w:cstheme="majorHAnsi"/>
          <w:sz w:val="8"/>
        </w:rPr>
        <w:t xml:space="preserve"> </w:t>
      </w:r>
      <w:r w:rsidRPr="00F42DDB">
        <w:rPr>
          <w:rFonts w:eastAsia="Calibri" w:cstheme="majorHAnsi"/>
          <w:sz w:val="8"/>
        </w:rPr>
        <w:t>from</w:t>
      </w:r>
      <w:proofErr w:type="gramEnd"/>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implausible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two</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First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someone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did</w:t>
      </w:r>
      <w:r w:rsidRPr="00F42DDB">
        <w:rPr>
          <w:rFonts w:cstheme="majorHAnsi"/>
          <w:sz w:val="8"/>
        </w:rPr>
        <w:t xml:space="preserve">, </w:t>
      </w:r>
      <w:r w:rsidRPr="00F42DDB">
        <w:rPr>
          <w:rFonts w:eastAsia="Calibri" w:cstheme="majorHAnsi"/>
          <w:sz w:val="8"/>
        </w:rPr>
        <w:t>does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proofErr w:type="gramStart"/>
      <w:r w:rsidRPr="00F42DDB">
        <w:rPr>
          <w:rFonts w:eastAsia="Calibri" w:cstheme="majorHAnsi"/>
          <w:sz w:val="8"/>
        </w:rPr>
        <w:t>actually</w:t>
      </w:r>
      <w:r w:rsidRPr="00F42DDB">
        <w:rPr>
          <w:rFonts w:cstheme="majorHAnsi"/>
          <w:sz w:val="8"/>
        </w:rPr>
        <w:t xml:space="preserve"> </w:t>
      </w:r>
      <w:r w:rsidRPr="00F42DDB">
        <w:rPr>
          <w:rFonts w:eastAsia="Calibri" w:cstheme="majorHAnsi"/>
          <w:sz w:val="8"/>
        </w:rPr>
        <w:t>exist</w:t>
      </w:r>
      <w:proofErr w:type="gramEnd"/>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wronging</w:t>
      </w:r>
      <w:r w:rsidRPr="00F42DDB">
        <w:rPr>
          <w:rFonts w:cstheme="majorHAnsi"/>
          <w:sz w:val="8"/>
        </w:rPr>
        <w:t xml:space="preserve"> </w:t>
      </w:r>
      <w:r w:rsidRPr="00F42DDB">
        <w:rPr>
          <w:rFonts w:eastAsia="Calibri" w:cstheme="majorHAnsi"/>
          <w:sz w:val="8"/>
        </w:rPr>
        <w:t>involves</w:t>
      </w:r>
      <w:r w:rsidRPr="00F42DDB">
        <w:rPr>
          <w:rFonts w:cstheme="majorHAnsi"/>
          <w:sz w:val="8"/>
        </w:rPr>
        <w:t xml:space="preserve"> </w:t>
      </w:r>
      <w:r w:rsidRPr="00F42DDB">
        <w:rPr>
          <w:rFonts w:eastAsia="Calibri" w:cstheme="majorHAnsi"/>
          <w:sz w:val="8"/>
        </w:rPr>
        <w:t>failing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take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into</w:t>
      </w:r>
      <w:r w:rsidRPr="00F42DDB">
        <w:rPr>
          <w:rFonts w:cstheme="majorHAnsi"/>
          <w:sz w:val="8"/>
        </w:rPr>
        <w:t xml:space="preserve"> </w:t>
      </w:r>
      <w:r w:rsidRPr="00F42DDB">
        <w:rPr>
          <w:rFonts w:eastAsia="Calibri" w:cstheme="majorHAnsi"/>
          <w:sz w:val="8"/>
        </w:rPr>
        <w:t>account</w:t>
      </w:r>
      <w:r w:rsidRPr="00F42DDB">
        <w:rPr>
          <w:rFonts w:cstheme="majorHAnsi"/>
          <w:sz w:val="8"/>
        </w:rPr>
        <w:t xml:space="preserve">. </w:t>
      </w:r>
      <w:r w:rsidRPr="00F42DDB">
        <w:rPr>
          <w:rFonts w:eastAsia="Calibri" w:cstheme="majorHAnsi"/>
          <w:sz w:val="8"/>
        </w:rPr>
        <w:t>When</w:t>
      </w:r>
      <w:r w:rsidRPr="00F42DDB">
        <w:rPr>
          <w:rFonts w:cstheme="majorHAnsi"/>
          <w:sz w:val="8"/>
        </w:rPr>
        <w:t xml:space="preserve"> </w:t>
      </w:r>
      <w:r w:rsidRPr="00F42DDB">
        <w:rPr>
          <w:rFonts w:eastAsia="Calibri" w:cstheme="majorHAnsi"/>
          <w:sz w:val="8"/>
        </w:rPr>
        <w:t>considering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permissibility</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allowing</w:t>
      </w:r>
      <w:r w:rsidRPr="00F42DDB">
        <w:rPr>
          <w:rFonts w:cstheme="majorHAnsi"/>
          <w:sz w:val="8"/>
        </w:rPr>
        <w:t xml:space="preserve"> </w:t>
      </w:r>
      <w:r w:rsidRPr="00F42DDB">
        <w:rPr>
          <w:rFonts w:eastAsia="Calibri" w:cstheme="majorHAnsi"/>
          <w:sz w:val="8"/>
        </w:rPr>
        <w:t>us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X</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take</w:t>
      </w:r>
      <w:r w:rsidRPr="00F42DDB">
        <w:rPr>
          <w:rFonts w:cstheme="majorHAnsi"/>
          <w:sz w:val="8"/>
        </w:rPr>
        <w:t xml:space="preserve"> </w:t>
      </w:r>
      <w:r w:rsidRPr="00F42DDB">
        <w:rPr>
          <w:rFonts w:eastAsia="Calibri" w:cstheme="majorHAnsi"/>
          <w:sz w:val="8"/>
        </w:rPr>
        <w:t>X</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interest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created</w:t>
      </w:r>
      <w:r w:rsidRPr="00F42DDB">
        <w:rPr>
          <w:rFonts w:cstheme="majorHAnsi"/>
          <w:sz w:val="8"/>
        </w:rPr>
        <w:t xml:space="preserve"> </w:t>
      </w:r>
      <w:r w:rsidRPr="00F42DDB">
        <w:rPr>
          <w:rFonts w:eastAsia="Calibri" w:cstheme="majorHAnsi"/>
          <w:sz w:val="8"/>
        </w:rPr>
        <w:t>into</w:t>
      </w:r>
      <w:r w:rsidRPr="00F42DDB">
        <w:rPr>
          <w:rFonts w:cstheme="majorHAnsi"/>
          <w:sz w:val="8"/>
        </w:rPr>
        <w:t xml:space="preserve"> </w:t>
      </w:r>
      <w:r w:rsidRPr="00F42DDB">
        <w:rPr>
          <w:rFonts w:eastAsia="Calibri" w:cstheme="majorHAnsi"/>
          <w:sz w:val="8"/>
        </w:rPr>
        <w:t>account</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X</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follow</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considering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standpoint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our</w:t>
      </w:r>
      <w:r w:rsidRPr="00F42DDB">
        <w:rPr>
          <w:rFonts w:cstheme="majorHAnsi"/>
          <w:sz w:val="8"/>
        </w:rPr>
        <w:t xml:space="preserve"> </w:t>
      </w:r>
      <w:r w:rsidRPr="00F42DDB">
        <w:rPr>
          <w:rFonts w:eastAsia="Calibri" w:cstheme="majorHAnsi"/>
          <w:sz w:val="8"/>
        </w:rPr>
        <w:t>deliberations</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consider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burdens</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bear</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result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case</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bear</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burdens</w:t>
      </w:r>
      <w:r w:rsidRPr="00F42DDB">
        <w:rPr>
          <w:rFonts w:cstheme="majorHAnsi"/>
          <w:sz w:val="8"/>
        </w:rPr>
        <w:t xml:space="preserve">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followed</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do</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X</w:t>
      </w:r>
      <w:r w:rsidRPr="00F42DDB">
        <w:rPr>
          <w:rFonts w:cstheme="majorHAnsi"/>
          <w:sz w:val="8"/>
        </w:rPr>
        <w:t xml:space="preserve">), </w:t>
      </w:r>
      <w:r w:rsidRPr="00F42DDB">
        <w:rPr>
          <w:rFonts w:eastAsia="Calibri" w:cstheme="majorHAnsi"/>
          <w:sz w:val="8"/>
        </w:rPr>
        <w:t>X</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bear</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burdens</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do</w:t>
      </w:r>
      <w:r w:rsidRPr="00F42DDB">
        <w:rPr>
          <w:rFonts w:cstheme="majorHAnsi"/>
          <w:sz w:val="8"/>
        </w:rPr>
        <w:t>/</w:t>
      </w:r>
      <w:r w:rsidRPr="00F42DDB">
        <w:rPr>
          <w:rFonts w:eastAsia="Calibri" w:cstheme="majorHAnsi"/>
          <w:sz w:val="8"/>
        </w:rPr>
        <w:t>will</w:t>
      </w:r>
      <w:r w:rsidRPr="00F42DDB">
        <w:rPr>
          <w:rFonts w:cstheme="majorHAnsi"/>
          <w:sz w:val="8"/>
        </w:rPr>
        <w:t xml:space="preserve"> </w:t>
      </w:r>
      <w:proofErr w:type="gramStart"/>
      <w:r w:rsidRPr="00F42DDB">
        <w:rPr>
          <w:rFonts w:eastAsia="Calibri" w:cstheme="majorHAnsi"/>
          <w:sz w:val="8"/>
        </w:rPr>
        <w:t>actually</w:t>
      </w:r>
      <w:r w:rsidRPr="00F42DDB">
        <w:rPr>
          <w:rFonts w:cstheme="majorHAnsi"/>
          <w:sz w:val="8"/>
        </w:rPr>
        <w:t xml:space="preserve"> </w:t>
      </w:r>
      <w:r w:rsidRPr="00F42DDB">
        <w:rPr>
          <w:rFonts w:eastAsia="Calibri" w:cstheme="majorHAnsi"/>
          <w:sz w:val="8"/>
        </w:rPr>
        <w:t>exist</w:t>
      </w:r>
      <w:proofErr w:type="gramEnd"/>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bear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brunt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occupy</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standpoint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owed</w:t>
      </w:r>
      <w:r w:rsidRPr="00F42DDB">
        <w:rPr>
          <w:rFonts w:cstheme="majorHAnsi"/>
          <w:sz w:val="8"/>
        </w:rPr>
        <w:t xml:space="preserve"> </w:t>
      </w:r>
      <w:r w:rsidRPr="00F42DDB">
        <w:rPr>
          <w:rFonts w:eastAsia="Calibri" w:cstheme="majorHAnsi"/>
          <w:sz w:val="8"/>
        </w:rPr>
        <w:t>justification</w:t>
      </w:r>
      <w:r w:rsidRPr="00F42DDB">
        <w:rPr>
          <w:rFonts w:cstheme="majorHAnsi"/>
          <w:sz w:val="8"/>
        </w:rPr>
        <w:t xml:space="preserve">. </w:t>
      </w:r>
      <w:r w:rsidRPr="00F42DDB">
        <w:rPr>
          <w:rFonts w:eastAsia="Calibri" w:cstheme="majorHAnsi"/>
          <w:sz w:val="8"/>
        </w:rPr>
        <w:t>Second</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interest</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proofErr w:type="gramStart"/>
      <w:r w:rsidRPr="00F42DDB">
        <w:rPr>
          <w:rFonts w:eastAsia="Calibri" w:cstheme="majorHAnsi"/>
          <w:sz w:val="8"/>
        </w:rPr>
        <w:t>all</w:t>
      </w:r>
      <w:proofErr w:type="gramEnd"/>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possible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disadvantaged</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caused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Rather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interest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necessary</w:t>
      </w:r>
      <w:r w:rsidRPr="00F42DDB">
        <w:rPr>
          <w:rFonts w:cstheme="majorHAnsi"/>
          <w:sz w:val="8"/>
        </w:rPr>
        <w:t xml:space="preserve"> </w:t>
      </w:r>
      <w:r w:rsidRPr="00F42DDB">
        <w:rPr>
          <w:rFonts w:eastAsia="Calibri" w:cstheme="majorHAnsi"/>
          <w:sz w:val="8"/>
        </w:rPr>
        <w:t>requirement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order</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Rivka</w:t>
      </w:r>
      <w:r w:rsidRPr="00F42DDB">
        <w:rPr>
          <w:rFonts w:cstheme="majorHAnsi"/>
          <w:sz w:val="8"/>
        </w:rPr>
        <w:t xml:space="preserve"> </w:t>
      </w:r>
      <w:r w:rsidRPr="00F42DDB">
        <w:rPr>
          <w:rFonts w:eastAsia="Calibri" w:cstheme="majorHAnsi"/>
          <w:sz w:val="8"/>
        </w:rPr>
        <w:t>Weinberg</w:t>
      </w:r>
      <w:r w:rsidRPr="00F42DDB">
        <w:rPr>
          <w:rFonts w:cstheme="majorHAnsi"/>
          <w:sz w:val="8"/>
        </w:rPr>
        <w:t xml:space="preserve"> </w:t>
      </w:r>
      <w:r w:rsidRPr="00F42DDB">
        <w:rPr>
          <w:rFonts w:eastAsia="Calibri" w:cstheme="majorHAnsi"/>
          <w:sz w:val="8"/>
        </w:rPr>
        <w:t>describes</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neutral</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causing</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subject</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interest</w:t>
      </w:r>
      <w:r w:rsidRPr="00F42DDB">
        <w:rPr>
          <w:rFonts w:cstheme="majorHAnsi"/>
          <w:sz w:val="8"/>
        </w:rPr>
        <w:t xml:space="preserve"> </w:t>
      </w:r>
      <w:r w:rsidRPr="00F42DDB">
        <w:rPr>
          <w:rFonts w:eastAsia="Calibri" w:cstheme="majorHAnsi"/>
          <w:sz w:val="8"/>
        </w:rPr>
        <w:t>itself</w:t>
      </w:r>
      <w:r w:rsidRPr="00F42DDB">
        <w:rPr>
          <w:rFonts w:cstheme="majorHAnsi"/>
          <w:sz w:val="8"/>
        </w:rPr>
        <w:t xml:space="preserve">.3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order</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disadvantaged</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must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detrimental</w:t>
      </w:r>
      <w:r w:rsidRPr="00F42DDB">
        <w:rPr>
          <w:rFonts w:cstheme="majorHAnsi"/>
          <w:sz w:val="8"/>
        </w:rPr>
        <w:t xml:space="preserve"> </w:t>
      </w:r>
      <w:r w:rsidRPr="00F42DDB">
        <w:rPr>
          <w:rFonts w:eastAsia="Calibri" w:cstheme="majorHAnsi"/>
          <w:sz w:val="8"/>
        </w:rPr>
        <w:t>effect</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your</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without</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does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disadvantaged</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kept</w:t>
      </w:r>
      <w:r w:rsidRPr="00F42DDB">
        <w:rPr>
          <w:rFonts w:cstheme="majorHAnsi"/>
          <w:sz w:val="8"/>
        </w:rPr>
        <w:t xml:space="preserve"> </w:t>
      </w:r>
      <w:r w:rsidRPr="00F42DDB">
        <w:rPr>
          <w:rFonts w:eastAsia="Calibri" w:cstheme="majorHAnsi"/>
          <w:sz w:val="8"/>
        </w:rPr>
        <w:t>out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Weinberg</w:t>
      </w:r>
      <w:r w:rsidRPr="00F42DDB">
        <w:rPr>
          <w:rFonts w:cstheme="majorHAnsi"/>
          <w:sz w:val="8"/>
        </w:rPr>
        <w:t xml:space="preserve"> </w:t>
      </w:r>
      <w:r w:rsidRPr="00F42DDB">
        <w:rPr>
          <w:rFonts w:eastAsia="Calibri" w:cstheme="majorHAnsi"/>
          <w:sz w:val="8"/>
        </w:rPr>
        <w:t>points</w:t>
      </w:r>
      <w:r w:rsidRPr="00F42DDB">
        <w:rPr>
          <w:rFonts w:cstheme="majorHAnsi"/>
          <w:sz w:val="8"/>
        </w:rPr>
        <w:t xml:space="preserve"> </w:t>
      </w:r>
      <w:r w:rsidRPr="00F42DDB">
        <w:rPr>
          <w:rFonts w:eastAsia="Calibri" w:cstheme="majorHAnsi"/>
          <w:sz w:val="8"/>
        </w:rPr>
        <w:t>out</w:t>
      </w:r>
      <w:r w:rsidRPr="00F42DDB">
        <w:rPr>
          <w:rFonts w:cstheme="majorHAnsi"/>
          <w:sz w:val="8"/>
        </w:rPr>
        <w:t>, ‘</w:t>
      </w:r>
      <w:r w:rsidRPr="00F42DDB">
        <w:rPr>
          <w:rFonts w:eastAsia="Calibri" w:cstheme="majorHAnsi"/>
          <w:sz w:val="8"/>
        </w:rPr>
        <w:t>never</w:t>
      </w:r>
      <w:r w:rsidRPr="00F42DDB">
        <w:rPr>
          <w:rFonts w:cstheme="majorHAnsi"/>
          <w:sz w:val="8"/>
        </w:rPr>
        <w:t xml:space="preserve"> </w:t>
      </w:r>
      <w:r w:rsidRPr="00F42DDB">
        <w:rPr>
          <w:rFonts w:eastAsia="Calibri" w:cstheme="majorHAnsi"/>
          <w:sz w:val="8"/>
        </w:rPr>
        <w:t>having</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itself</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contrary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people</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without</w:t>
      </w:r>
      <w:r w:rsidRPr="00F42DDB">
        <w:rPr>
          <w:rFonts w:cstheme="majorHAnsi"/>
          <w:sz w:val="8"/>
        </w:rPr>
        <w:t xml:space="preserve"> </w:t>
      </w:r>
      <w:r w:rsidRPr="00F42DDB">
        <w:rPr>
          <w:rFonts w:eastAsia="Calibri" w:cstheme="majorHAnsi"/>
          <w:sz w:val="8"/>
        </w:rPr>
        <w:t>interest</w:t>
      </w:r>
      <w:r w:rsidRPr="00F42DDB">
        <w:rPr>
          <w:rFonts w:cstheme="majorHAnsi"/>
          <w:sz w:val="8"/>
        </w:rPr>
        <w:t xml:space="preserve"> </w:t>
      </w:r>
      <w:r w:rsidRPr="00F42DDB">
        <w:rPr>
          <w:rFonts w:eastAsia="Calibri" w:cstheme="majorHAnsi"/>
          <w:sz w:val="8"/>
        </w:rPr>
        <w:t>bearers</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bad</w:t>
      </w:r>
      <w:r w:rsidRPr="00F42DDB">
        <w:rPr>
          <w:rFonts w:cstheme="majorHAnsi"/>
          <w:sz w:val="8"/>
        </w:rPr>
        <w:t xml:space="preserve"> </w:t>
      </w:r>
      <w:r w:rsidRPr="00F42DDB">
        <w:rPr>
          <w:rFonts w:eastAsia="Calibri" w:cstheme="majorHAnsi"/>
          <w:sz w:val="8"/>
        </w:rPr>
        <w:t>for</w:t>
      </w:r>
      <w:r w:rsidRPr="00F42DDB">
        <w:rPr>
          <w:rFonts w:cstheme="majorHAnsi"/>
          <w:sz w:val="8"/>
        </w:rPr>
        <w:t>’ (</w:t>
      </w:r>
      <w:r w:rsidRPr="00F42DDB">
        <w:rPr>
          <w:rFonts w:eastAsia="Calibri" w:cstheme="majorHAnsi"/>
          <w:sz w:val="8"/>
        </w:rPr>
        <w:t>Weinberg</w:t>
      </w:r>
      <w:r w:rsidRPr="00F42DDB">
        <w:rPr>
          <w:rFonts w:cstheme="majorHAnsi"/>
          <w:sz w:val="8"/>
        </w:rPr>
        <w:t xml:space="preserve"> 2008, 13).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results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possible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never</w:t>
      </w:r>
      <w:r w:rsidRPr="00F42DDB">
        <w:rPr>
          <w:rFonts w:cstheme="majorHAnsi"/>
          <w:sz w:val="8"/>
        </w:rPr>
        <w:t xml:space="preserve"> </w:t>
      </w:r>
      <w:r w:rsidRPr="00F42DDB">
        <w:rPr>
          <w:rFonts w:eastAsia="Calibri" w:cstheme="majorHAnsi"/>
          <w:sz w:val="8"/>
        </w:rPr>
        <w:t>becoming</w:t>
      </w:r>
      <w:r w:rsidRPr="00F42DDB">
        <w:rPr>
          <w:rFonts w:cstheme="majorHAnsi"/>
          <w:sz w:val="8"/>
        </w:rPr>
        <w:t xml:space="preserve"> </w:t>
      </w:r>
      <w:r w:rsidRPr="00F42DDB">
        <w:rPr>
          <w:rFonts w:eastAsia="Calibri" w:cstheme="majorHAnsi"/>
          <w:sz w:val="8"/>
        </w:rPr>
        <w:t>actual</w:t>
      </w:r>
      <w:r w:rsidRPr="00F42DDB">
        <w:rPr>
          <w:rFonts w:cstheme="majorHAnsi"/>
          <w:sz w:val="8"/>
        </w:rPr>
        <w:t xml:space="preserve"> </w:t>
      </w:r>
      <w:r w:rsidRPr="00F42DDB">
        <w:rPr>
          <w:rFonts w:eastAsia="Calibri" w:cstheme="majorHAnsi"/>
          <w:sz w:val="8"/>
        </w:rPr>
        <w:t>does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impose</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costs</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those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nobody</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disadvantaged</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coming</w:t>
      </w:r>
      <w:r w:rsidRPr="00F42DDB">
        <w:rPr>
          <w:rFonts w:cstheme="majorHAnsi"/>
          <w:sz w:val="8"/>
        </w:rPr>
        <w:t xml:space="preserve"> </w:t>
      </w:r>
      <w:r w:rsidRPr="00F42DDB">
        <w:rPr>
          <w:rFonts w:eastAsia="Calibri" w:cstheme="majorHAnsi"/>
          <w:sz w:val="8"/>
        </w:rPr>
        <w:t>into</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.4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seems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fail</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bring</w:t>
      </w:r>
      <w:r w:rsidRPr="00F42DDB">
        <w:rPr>
          <w:rFonts w:cstheme="majorHAnsi"/>
          <w:sz w:val="8"/>
        </w:rPr>
        <w:t xml:space="preserve"> </w:t>
      </w:r>
      <w:r w:rsidRPr="00F42DDB">
        <w:rPr>
          <w:rFonts w:eastAsia="Calibri" w:cstheme="majorHAnsi"/>
          <w:sz w:val="8"/>
        </w:rPr>
        <w:t>particular</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into</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mean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acts</w:t>
      </w:r>
      <w:r w:rsidRPr="00F42DDB">
        <w:rPr>
          <w:rFonts w:cstheme="majorHAnsi"/>
          <w:sz w:val="8"/>
        </w:rPr>
        <w:t xml:space="preserve"> </w:t>
      </w:r>
      <w:r w:rsidRPr="00F42DDB">
        <w:rPr>
          <w:rFonts w:eastAsia="Calibri" w:cstheme="majorHAnsi"/>
          <w:sz w:val="8"/>
        </w:rPr>
        <w:t>wrongly</w:t>
      </w:r>
      <w:r w:rsidRPr="00F42DDB">
        <w:rPr>
          <w:rFonts w:cstheme="majorHAnsi"/>
          <w:sz w:val="8"/>
        </w:rPr>
        <w:t xml:space="preserve"> </w:t>
      </w:r>
      <w:r w:rsidRPr="00F42DDB">
        <w:rPr>
          <w:rFonts w:eastAsia="Calibri" w:cstheme="majorHAnsi"/>
          <w:sz w:val="8"/>
        </w:rPr>
        <w:t>when</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fail</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another</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Writ</w:t>
      </w:r>
      <w:r w:rsidRPr="00F42DDB">
        <w:rPr>
          <w:rFonts w:cstheme="majorHAnsi"/>
          <w:sz w:val="8"/>
        </w:rPr>
        <w:t xml:space="preserve"> </w:t>
      </w:r>
      <w:r w:rsidRPr="00F42DDB">
        <w:rPr>
          <w:rFonts w:eastAsia="Calibri" w:cstheme="majorHAnsi"/>
          <w:sz w:val="8"/>
        </w:rPr>
        <w:t>large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everybody</w:t>
      </w:r>
      <w:r w:rsidRPr="00F42DDB">
        <w:rPr>
          <w:rFonts w:cstheme="majorHAnsi"/>
          <w:sz w:val="8"/>
        </w:rPr>
        <w:t xml:space="preserve"> </w:t>
      </w:r>
      <w:r w:rsidRPr="00F42DDB">
        <w:rPr>
          <w:rFonts w:eastAsia="Calibri" w:cstheme="majorHAnsi"/>
          <w:sz w:val="8"/>
        </w:rPr>
        <w:t>decided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exercise</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prerogative</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new</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potentially</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consequence</w:t>
      </w:r>
      <w:r w:rsidRPr="00F42DDB">
        <w:rPr>
          <w:rFonts w:cstheme="majorHAnsi"/>
          <w:sz w:val="8"/>
        </w:rPr>
        <w:t xml:space="preserve">, </w:t>
      </w:r>
      <w:r w:rsidRPr="00F42DDB">
        <w:rPr>
          <w:rFonts w:eastAsia="Calibri" w:cstheme="majorHAnsi"/>
          <w:sz w:val="8"/>
        </w:rPr>
        <w:t>allow</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respond</w:t>
      </w:r>
      <w:r w:rsidRPr="00F42DDB">
        <w:rPr>
          <w:rFonts w:cstheme="majorHAnsi"/>
          <w:sz w:val="8"/>
        </w:rPr>
        <w:t xml:space="preserve"> </w:t>
      </w:r>
      <w:r w:rsidRPr="00F42DDB">
        <w:rPr>
          <w:rFonts w:eastAsia="Calibri" w:cstheme="majorHAnsi"/>
          <w:sz w:val="8"/>
        </w:rPr>
        <w:t>here</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saying</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although</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may</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permissible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fail</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new</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permissible</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everyone</w:t>
      </w:r>
      <w:r w:rsidRPr="00F42DDB">
        <w:rPr>
          <w:rFonts w:cstheme="majorHAnsi"/>
          <w:sz w:val="8"/>
        </w:rPr>
        <w:t xml:space="preserve"> </w:t>
      </w:r>
      <w:r w:rsidRPr="00F42DDB">
        <w:rPr>
          <w:rFonts w:eastAsia="Calibri" w:cstheme="majorHAnsi"/>
          <w:sz w:val="8"/>
        </w:rPr>
        <w:t>chooses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do</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allowing</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forgo</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huge</w:t>
      </w:r>
      <w:r w:rsidRPr="00F42DDB">
        <w:rPr>
          <w:rFonts w:cstheme="majorHAnsi"/>
          <w:sz w:val="8"/>
        </w:rPr>
        <w:t xml:space="preserve"> </w:t>
      </w:r>
      <w:r w:rsidRPr="00F42DDB">
        <w:rPr>
          <w:rFonts w:eastAsia="Calibri" w:cstheme="majorHAnsi"/>
          <w:sz w:val="8"/>
        </w:rPr>
        <w:t>amount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world</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takes</w:t>
      </w:r>
      <w:r w:rsidRPr="00F42DDB">
        <w:rPr>
          <w:rFonts w:cstheme="majorHAnsi"/>
          <w:sz w:val="8"/>
        </w:rPr>
        <w:t xml:space="preserve"> </w:t>
      </w:r>
      <w:r w:rsidRPr="00F42DDB">
        <w:rPr>
          <w:rFonts w:eastAsia="Calibri" w:cstheme="majorHAnsi"/>
          <w:sz w:val="8"/>
        </w:rPr>
        <w:t>us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second</w:t>
      </w:r>
      <w:r w:rsidRPr="00F42DDB">
        <w:rPr>
          <w:rFonts w:cstheme="majorHAnsi"/>
          <w:sz w:val="8"/>
        </w:rPr>
        <w:t xml:space="preserve"> </w:t>
      </w:r>
      <w:r w:rsidRPr="00F42DDB">
        <w:rPr>
          <w:rFonts w:eastAsia="Calibri" w:cstheme="majorHAnsi"/>
          <w:sz w:val="8"/>
        </w:rPr>
        <w:t>way</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understanding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potential</w:t>
      </w:r>
      <w:r w:rsidRPr="00F42DDB">
        <w:rPr>
          <w:rFonts w:cstheme="majorHAnsi"/>
          <w:sz w:val="8"/>
        </w:rPr>
        <w:t xml:space="preserve"> </w:t>
      </w:r>
      <w:r w:rsidRPr="00F42DDB">
        <w:rPr>
          <w:rFonts w:eastAsia="Calibri" w:cstheme="majorHAnsi"/>
          <w:sz w:val="8"/>
        </w:rPr>
        <w:t>wrongness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preventing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foregone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provides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rejecting</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prevents</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possible</w:t>
      </w:r>
      <w:r w:rsidRPr="00F42DDB">
        <w:rPr>
          <w:rFonts w:cstheme="majorHAnsi"/>
          <w:sz w:val="8"/>
        </w:rPr>
        <w:t xml:space="preserve"> </w:t>
      </w:r>
      <w:r w:rsidRPr="00F42DDB">
        <w:rPr>
          <w:rFonts w:eastAsia="Calibri" w:cstheme="majorHAnsi"/>
          <w:sz w:val="8"/>
        </w:rPr>
        <w:t>reply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claim</w:t>
      </w:r>
      <w:r w:rsidRPr="00F42DDB">
        <w:rPr>
          <w:rFonts w:cstheme="majorHAnsi"/>
          <w:sz w:val="8"/>
        </w:rPr>
        <w:t xml:space="preserve"> </w:t>
      </w:r>
      <w:r w:rsidRPr="00F42DDB">
        <w:rPr>
          <w:rFonts w:eastAsia="Calibri" w:cstheme="majorHAnsi"/>
          <w:sz w:val="8"/>
        </w:rPr>
        <w:t>turns</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fact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many</w:t>
      </w:r>
      <w:r w:rsidRPr="00F42DDB">
        <w:rPr>
          <w:rFonts w:cstheme="majorHAnsi"/>
          <w:sz w:val="8"/>
        </w:rPr>
        <w:t xml:space="preserve"> </w:t>
      </w:r>
      <w:r w:rsidRPr="00F42DDB">
        <w:rPr>
          <w:rFonts w:eastAsia="Calibri" w:cstheme="majorHAnsi"/>
          <w:sz w:val="8"/>
        </w:rPr>
        <w:t>philosophers</w:t>
      </w:r>
      <w:r w:rsidRPr="00F42DDB">
        <w:rPr>
          <w:rFonts w:cstheme="majorHAnsi"/>
          <w:sz w:val="8"/>
        </w:rPr>
        <w:t xml:space="preserve"> </w:t>
      </w:r>
      <w:r w:rsidRPr="00F42DDB">
        <w:rPr>
          <w:rFonts w:eastAsia="Calibri" w:cstheme="majorHAnsi"/>
          <w:sz w:val="8"/>
        </w:rPr>
        <w:t>acknowledge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least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best</w:t>
      </w:r>
      <w:r w:rsidRPr="00F42DDB">
        <w:rPr>
          <w:rFonts w:cstheme="majorHAnsi"/>
          <w:sz w:val="8"/>
        </w:rPr>
        <w:t xml:space="preserve">, </w:t>
      </w:r>
      <w:r w:rsidRPr="00F42DDB">
        <w:rPr>
          <w:rFonts w:eastAsia="Calibri" w:cstheme="majorHAnsi"/>
          <w:sz w:val="8"/>
        </w:rPr>
        <w:t>way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think</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individual</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groups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possible</w:t>
      </w:r>
      <w:r w:rsidRPr="00F42DDB">
        <w:rPr>
          <w:rFonts w:cstheme="majorHAnsi"/>
          <w:sz w:val="8"/>
        </w:rPr>
        <w:t xml:space="preserve"> </w:t>
      </w:r>
      <w:r w:rsidRPr="00F42DDB">
        <w:rPr>
          <w:rFonts w:eastAsia="Calibri" w:cstheme="majorHAnsi"/>
          <w:sz w:val="8"/>
        </w:rPr>
        <w:t>people</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terms</w:t>
      </w:r>
      <w:r w:rsidRPr="00F42DDB">
        <w:rPr>
          <w:rFonts w:cstheme="majorHAnsi"/>
          <w:sz w:val="8"/>
        </w:rPr>
        <w:t xml:space="preserve"> (</w:t>
      </w:r>
      <w:r w:rsidRPr="00F42DDB">
        <w:rPr>
          <w:rFonts w:eastAsia="Calibri" w:cstheme="majorHAnsi"/>
          <w:sz w:val="8"/>
        </w:rPr>
        <w:t>Parfit</w:t>
      </w:r>
      <w:r w:rsidRPr="00F42DDB">
        <w:rPr>
          <w:rFonts w:cstheme="majorHAnsi"/>
          <w:sz w:val="8"/>
        </w:rPr>
        <w:t xml:space="preserve"> 1984; </w:t>
      </w:r>
      <w:r w:rsidRPr="00F42DDB">
        <w:rPr>
          <w:rFonts w:eastAsia="Calibri" w:cstheme="majorHAnsi"/>
          <w:sz w:val="8"/>
        </w:rPr>
        <w:t>Reiman</w:t>
      </w:r>
      <w:r w:rsidRPr="00F42DDB">
        <w:rPr>
          <w:rFonts w:cstheme="majorHAnsi"/>
          <w:sz w:val="8"/>
        </w:rPr>
        <w:t xml:space="preserve"> 2007; </w:t>
      </w:r>
      <w:r w:rsidRPr="00F42DDB">
        <w:rPr>
          <w:rFonts w:eastAsia="Calibri" w:cstheme="majorHAnsi"/>
          <w:sz w:val="8"/>
        </w:rPr>
        <w:t>McMahan</w:t>
      </w:r>
      <w:r w:rsidRPr="00F42DDB">
        <w:rPr>
          <w:rFonts w:cstheme="majorHAnsi"/>
          <w:sz w:val="8"/>
        </w:rPr>
        <w:t xml:space="preserve"> 2009). </w:t>
      </w:r>
      <w:r w:rsidRPr="00F42DDB">
        <w:rPr>
          <w:rFonts w:eastAsia="Calibri" w:cstheme="majorHAnsi"/>
          <w:sz w:val="8"/>
        </w:rPr>
        <w:t>Jeff</w:t>
      </w:r>
      <w:r w:rsidRPr="00F42DDB">
        <w:rPr>
          <w:rFonts w:cstheme="majorHAnsi"/>
          <w:sz w:val="8"/>
        </w:rPr>
        <w:t xml:space="preserve"> </w:t>
      </w:r>
      <w:r w:rsidRPr="00F42DDB">
        <w:rPr>
          <w:rFonts w:eastAsia="Calibri" w:cstheme="majorHAnsi"/>
          <w:sz w:val="8"/>
        </w:rPr>
        <w:t>McMahan</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writes</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time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one</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choice</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exists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independently</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choice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whose</w:t>
      </w:r>
      <w:r w:rsidRPr="00F42DDB">
        <w:rPr>
          <w:rFonts w:cstheme="majorHAnsi"/>
          <w:sz w:val="8"/>
        </w:rPr>
        <w:t xml:space="preserve"> </w:t>
      </w:r>
      <w:r w:rsidRPr="00F42DDB">
        <w:rPr>
          <w:rFonts w:eastAsia="Calibri" w:cstheme="majorHAnsi"/>
          <w:sz w:val="8"/>
        </w:rPr>
        <w:t>sake</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acting</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causing</w:t>
      </w:r>
      <w:r w:rsidRPr="00F42DDB">
        <w:rPr>
          <w:rFonts w:cstheme="majorHAnsi"/>
          <w:sz w:val="8"/>
        </w:rPr>
        <w:t xml:space="preserve"> </w:t>
      </w:r>
      <w:r w:rsidRPr="00F42DDB">
        <w:rPr>
          <w:rFonts w:eastAsia="Calibri" w:cstheme="majorHAnsi"/>
          <w:sz w:val="8"/>
        </w:rPr>
        <w:t>him</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her</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seems</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individual</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best</w:t>
      </w:r>
      <w:r w:rsidRPr="00F42DDB">
        <w:rPr>
          <w:rFonts w:cstheme="majorHAnsi"/>
          <w:sz w:val="8"/>
        </w:rPr>
        <w:t xml:space="preserve"> </w:t>
      </w:r>
      <w:r w:rsidRPr="00F42DDB">
        <w:rPr>
          <w:rFonts w:eastAsia="Calibri" w:cstheme="majorHAnsi"/>
          <w:sz w:val="8"/>
        </w:rPr>
        <w:t>considered</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rather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individual</w:t>
      </w:r>
      <w:r w:rsidRPr="00F42DDB">
        <w:rPr>
          <w:rFonts w:cstheme="majorHAnsi"/>
          <w:sz w:val="8"/>
        </w:rPr>
        <w:t>-</w:t>
      </w:r>
      <w:r w:rsidRPr="00F42DDB">
        <w:rPr>
          <w:rFonts w:eastAsia="Calibri" w:cstheme="majorHAnsi"/>
          <w:sz w:val="8"/>
        </w:rPr>
        <w:t>affecting</w:t>
      </w:r>
      <w:r w:rsidRPr="00F42DDB">
        <w:rPr>
          <w:rFonts w:cstheme="majorHAnsi"/>
          <w:sz w:val="8"/>
        </w:rPr>
        <w:t xml:space="preserve"> </w:t>
      </w:r>
      <w:r w:rsidRPr="00F42DDB">
        <w:rPr>
          <w:rFonts w:eastAsia="Calibri" w:cstheme="majorHAnsi"/>
          <w:sz w:val="8"/>
        </w:rPr>
        <w:t>reason</w:t>
      </w:r>
      <w:r w:rsidRPr="00F42DDB">
        <w:rPr>
          <w:rFonts w:cstheme="majorHAnsi"/>
          <w:sz w:val="8"/>
        </w:rPr>
        <w:t>’ (</w:t>
      </w:r>
      <w:r w:rsidRPr="00F42DDB">
        <w:rPr>
          <w:rFonts w:eastAsia="Calibri" w:cstheme="majorHAnsi"/>
          <w:sz w:val="8"/>
        </w:rPr>
        <w:t>McMahan</w:t>
      </w:r>
      <w:r w:rsidRPr="00F42DDB">
        <w:rPr>
          <w:rFonts w:cstheme="majorHAnsi"/>
          <w:sz w:val="8"/>
        </w:rPr>
        <w:t xml:space="preserve"> 2009, 52). </w:t>
      </w:r>
      <w:r w:rsidRPr="00F42DDB">
        <w:rPr>
          <w:rFonts w:eastAsia="Calibri" w:cstheme="majorHAnsi"/>
          <w:sz w:val="8"/>
        </w:rPr>
        <w:t>Another</w:t>
      </w:r>
      <w:r w:rsidRPr="00F42DDB">
        <w:rPr>
          <w:rFonts w:cstheme="majorHAnsi"/>
          <w:sz w:val="8"/>
        </w:rPr>
        <w:t xml:space="preserve"> </w:t>
      </w:r>
      <w:r w:rsidRPr="00F42DDB">
        <w:rPr>
          <w:rFonts w:eastAsia="Calibri" w:cstheme="majorHAnsi"/>
          <w:sz w:val="8"/>
        </w:rPr>
        <w:t>reply</w:t>
      </w:r>
      <w:r w:rsidRPr="00F42DDB">
        <w:rPr>
          <w:rFonts w:cstheme="majorHAnsi"/>
          <w:sz w:val="8"/>
        </w:rPr>
        <w:t xml:space="preserve"> </w:t>
      </w:r>
      <w:r w:rsidRPr="00F42DDB">
        <w:rPr>
          <w:rFonts w:eastAsia="Calibri" w:cstheme="majorHAnsi"/>
          <w:sz w:val="8"/>
        </w:rPr>
        <w:t>along</w:t>
      </w:r>
      <w:r w:rsidRPr="00F42DDB">
        <w:rPr>
          <w:rFonts w:cstheme="majorHAnsi"/>
          <w:sz w:val="8"/>
        </w:rPr>
        <w:t xml:space="preserve"> </w:t>
      </w:r>
      <w:r w:rsidRPr="00F42DDB">
        <w:rPr>
          <w:rFonts w:eastAsia="Calibri" w:cstheme="majorHAnsi"/>
          <w:sz w:val="8"/>
        </w:rPr>
        <w:t>similar</w:t>
      </w:r>
      <w:r w:rsidRPr="00F42DDB">
        <w:rPr>
          <w:rFonts w:cstheme="majorHAnsi"/>
          <w:sz w:val="8"/>
        </w:rPr>
        <w:t xml:space="preserve"> </w:t>
      </w:r>
      <w:r w:rsidRPr="00F42DDB">
        <w:rPr>
          <w:rFonts w:eastAsia="Calibri" w:cstheme="majorHAnsi"/>
          <w:sz w:val="8"/>
        </w:rPr>
        <w:t>lines</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appeal</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lost</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least</w:t>
      </w:r>
      <w:r w:rsidRPr="00F42DDB">
        <w:rPr>
          <w:rFonts w:cstheme="majorHAnsi"/>
          <w:sz w:val="8"/>
        </w:rPr>
        <w:t xml:space="preserve"> </w:t>
      </w:r>
      <w:r w:rsidRPr="00F42DDB">
        <w:rPr>
          <w:rFonts w:eastAsia="Calibri" w:cstheme="majorHAnsi"/>
          <w:sz w:val="8"/>
        </w:rPr>
        <w:t>foregone</w:t>
      </w:r>
      <w:r w:rsidRPr="00F42DDB">
        <w:rPr>
          <w:rFonts w:cstheme="majorHAnsi"/>
          <w:sz w:val="8"/>
        </w:rPr>
        <w:t xml:space="preserve"> </w:t>
      </w:r>
      <w:r w:rsidRPr="00F42DDB">
        <w:rPr>
          <w:rFonts w:eastAsia="Calibri" w:cstheme="majorHAnsi"/>
          <w:sz w:val="8"/>
        </w:rPr>
        <w:t>when</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fail</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bring</w:t>
      </w:r>
      <w:r w:rsidRPr="00F42DDB">
        <w:rPr>
          <w:rFonts w:cstheme="majorHAnsi"/>
          <w:sz w:val="8"/>
        </w:rPr>
        <w:t xml:space="preserve"> </w:t>
      </w:r>
      <w:r w:rsidRPr="00F42DDB">
        <w:rPr>
          <w:rFonts w:eastAsia="Calibri" w:cstheme="majorHAnsi"/>
          <w:sz w:val="8"/>
        </w:rPr>
        <w:t>into</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proofErr w:type="gramStart"/>
      <w:r w:rsidRPr="00F42DDB">
        <w:rPr>
          <w:rFonts w:eastAsia="Calibri" w:cstheme="majorHAnsi"/>
          <w:sz w:val="8"/>
        </w:rPr>
        <w:t>next</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several</w:t>
      </w:r>
      <w:r w:rsidRPr="00F42DDB">
        <w:rPr>
          <w:rFonts w:cstheme="majorHAnsi"/>
          <w:sz w:val="8"/>
        </w:rPr>
        <w:t xml:space="preserve"> </w:t>
      </w:r>
      <w:r w:rsidRPr="00F42DDB">
        <w:rPr>
          <w:rFonts w:eastAsia="Calibri" w:cstheme="majorHAnsi"/>
          <w:sz w:val="8"/>
        </w:rPr>
        <w:t>next</w:t>
      </w:r>
      <w:r w:rsidRPr="00F42DDB">
        <w:rPr>
          <w:rFonts w:cstheme="majorHAnsi"/>
          <w:sz w:val="8"/>
        </w:rPr>
        <w:t xml:space="preserve">) </w:t>
      </w:r>
      <w:r w:rsidRPr="00F42DDB">
        <w:rPr>
          <w:rFonts w:eastAsia="Calibri" w:cstheme="majorHAnsi"/>
          <w:sz w:val="8"/>
        </w:rPr>
        <w:t>generations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people</w:t>
      </w:r>
      <w:proofErr w:type="gramEnd"/>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worth</w:t>
      </w:r>
      <w:r w:rsidRPr="00F42DDB">
        <w:rPr>
          <w:rFonts w:cstheme="majorHAnsi"/>
          <w:sz w:val="8"/>
        </w:rPr>
        <w:t>-</w:t>
      </w:r>
      <w:r w:rsidRPr="00F42DDB">
        <w:rPr>
          <w:rFonts w:eastAsia="Calibri" w:cstheme="majorHAnsi"/>
          <w:sz w:val="8"/>
        </w:rPr>
        <w:t>living</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ex</w:t>
      </w:r>
      <w:r w:rsidRPr="00F42DDB">
        <w:rPr>
          <w:rFonts w:cstheme="majorHAnsi"/>
          <w:sz w:val="8"/>
        </w:rPr>
        <w:t xml:space="preserve"> </w:t>
      </w:r>
      <w:proofErr w:type="spellStart"/>
      <w:r w:rsidRPr="00F42DDB">
        <w:rPr>
          <w:rFonts w:eastAsia="Calibri" w:cstheme="majorHAnsi"/>
          <w:sz w:val="8"/>
        </w:rPr>
        <w:t>hypothesi</w:t>
      </w:r>
      <w:proofErr w:type="spellEnd"/>
      <w:r w:rsidRPr="00F42DDB">
        <w:rPr>
          <w:rFonts w:cstheme="majorHAnsi"/>
          <w:sz w:val="8"/>
        </w:rPr>
        <w:t xml:space="preserve"> </w:t>
      </w:r>
      <w:r w:rsidRPr="00F42DDB">
        <w:rPr>
          <w:rFonts w:eastAsia="Calibri" w:cstheme="majorHAnsi"/>
          <w:sz w:val="8"/>
        </w:rPr>
        <w:t>worth</w:t>
      </w:r>
      <w:r w:rsidRPr="00F42DDB">
        <w:rPr>
          <w:rFonts w:cstheme="majorHAnsi"/>
          <w:sz w:val="8"/>
        </w:rPr>
        <w:t>-</w:t>
      </w:r>
      <w:r w:rsidRPr="00F42DDB">
        <w:rPr>
          <w:rFonts w:eastAsia="Calibri" w:cstheme="majorHAnsi"/>
          <w:sz w:val="8"/>
        </w:rPr>
        <w:t>living</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positive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better</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such</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worse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fewer</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proofErr w:type="gramStart"/>
      <w:r w:rsidRPr="00F42DDB">
        <w:rPr>
          <w:rFonts w:eastAsia="Calibri" w:cstheme="majorHAnsi"/>
          <w:sz w:val="8"/>
        </w:rPr>
        <w:t>by</w:t>
      </w:r>
      <w:r w:rsidRPr="00F42DDB">
        <w:rPr>
          <w:rFonts w:cstheme="majorHAnsi"/>
          <w:sz w:val="8"/>
        </w:rPr>
        <w:t xml:space="preserve"> </w:t>
      </w:r>
      <w:r w:rsidRPr="00F42DDB">
        <w:rPr>
          <w:rFonts w:eastAsia="Calibri" w:cstheme="majorHAnsi"/>
          <w:sz w:val="8"/>
        </w:rPr>
        <w:t>definition</w:t>
      </w:r>
      <w:r w:rsidRPr="00F42DDB">
        <w:rPr>
          <w:rFonts w:cstheme="majorHAnsi"/>
          <w:sz w:val="8"/>
        </w:rPr>
        <w:t xml:space="preserve"> </w:t>
      </w:r>
      <w:r w:rsidRPr="00F42DDB">
        <w:rPr>
          <w:rFonts w:eastAsia="Calibri" w:cstheme="majorHAnsi"/>
          <w:sz w:val="8"/>
        </w:rPr>
        <w:t>is</w:t>
      </w:r>
      <w:proofErr w:type="gramEnd"/>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creation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deprive</w:t>
      </w:r>
      <w:r w:rsidRPr="00F42DDB">
        <w:rPr>
          <w:rFonts w:cstheme="majorHAnsi"/>
          <w:sz w:val="8"/>
        </w:rPr>
        <w:t xml:space="preserve">’ </w:t>
      </w:r>
      <w:r w:rsidRPr="00F42DDB">
        <w:rPr>
          <w:rFonts w:eastAsia="Calibri" w:cstheme="majorHAnsi"/>
          <w:sz w:val="8"/>
        </w:rPr>
        <w:t>billions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opportunity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live</w:t>
      </w:r>
      <w:r w:rsidRPr="00F42DDB">
        <w:rPr>
          <w:rFonts w:cstheme="majorHAnsi"/>
          <w:sz w:val="8"/>
        </w:rPr>
        <w:t xml:space="preserve"> </w:t>
      </w:r>
      <w:r w:rsidRPr="00F42DDB">
        <w:rPr>
          <w:rFonts w:eastAsia="Calibri" w:cstheme="majorHAnsi"/>
          <w:sz w:val="8"/>
        </w:rPr>
        <w:t>worth</w:t>
      </w:r>
      <w:r w:rsidRPr="00F42DDB">
        <w:rPr>
          <w:rFonts w:cstheme="majorHAnsi"/>
          <w:sz w:val="8"/>
        </w:rPr>
        <w:t>-</w:t>
      </w:r>
      <w:r w:rsidRPr="00F42DDB">
        <w:rPr>
          <w:rFonts w:eastAsia="Calibri" w:cstheme="majorHAnsi"/>
          <w:sz w:val="8"/>
        </w:rPr>
        <w:t>living</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reduce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amount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world</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time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killing</w:t>
      </w:r>
      <w:r w:rsidRPr="00F42DDB">
        <w:rPr>
          <w:rFonts w:cstheme="majorHAnsi"/>
          <w:sz w:val="8"/>
        </w:rPr>
        <w:t xml:space="preserve"> </w:t>
      </w:r>
      <w:r w:rsidRPr="00F42DDB">
        <w:rPr>
          <w:rFonts w:eastAsia="Calibri" w:cstheme="majorHAnsi"/>
          <w:sz w:val="8"/>
        </w:rPr>
        <w:t>already</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prevent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much</w:t>
      </w:r>
      <w:r w:rsidRPr="00F42DDB">
        <w:rPr>
          <w:rFonts w:cstheme="majorHAnsi"/>
          <w:sz w:val="8"/>
        </w:rPr>
        <w:t xml:space="preserve"> </w:t>
      </w:r>
      <w:r w:rsidRPr="00F42DDB">
        <w:rPr>
          <w:rFonts w:eastAsia="Calibri" w:cstheme="majorHAnsi"/>
          <w:sz w:val="8"/>
        </w:rPr>
        <w:t>vaster</w:t>
      </w:r>
      <w:r w:rsidRPr="00F42DDB">
        <w:rPr>
          <w:rFonts w:cstheme="majorHAnsi"/>
          <w:sz w:val="8"/>
        </w:rPr>
        <w:t xml:space="preserve"> </w:t>
      </w:r>
      <w:r w:rsidRPr="00F42DDB">
        <w:rPr>
          <w:rFonts w:eastAsia="Calibri" w:cstheme="majorHAnsi"/>
          <w:sz w:val="8"/>
        </w:rPr>
        <w:t>amount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failing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Both</w:t>
      </w:r>
      <w:r w:rsidRPr="00F42DDB">
        <w:rPr>
          <w:rFonts w:cstheme="majorHAnsi"/>
          <w:sz w:val="8"/>
        </w:rPr>
        <w:t xml:space="preserve"> </w:t>
      </w:r>
      <w:r w:rsidRPr="00F42DDB">
        <w:rPr>
          <w:rFonts w:eastAsia="Calibri" w:cstheme="majorHAnsi"/>
          <w:sz w:val="8"/>
        </w:rPr>
        <w:t>replies</w:t>
      </w:r>
      <w:r w:rsidRPr="00F42DDB">
        <w:rPr>
          <w:rFonts w:cstheme="majorHAnsi"/>
          <w:sz w:val="8"/>
        </w:rPr>
        <w:t xml:space="preserve"> </w:t>
      </w:r>
      <w:r w:rsidRPr="00F42DDB">
        <w:rPr>
          <w:rFonts w:eastAsia="Calibri" w:cstheme="majorHAnsi"/>
          <w:sz w:val="8"/>
        </w:rPr>
        <w:t>depend</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recall</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proofErr w:type="spellStart"/>
      <w:r w:rsidRPr="00F42DDB">
        <w:rPr>
          <w:rFonts w:eastAsia="Calibri" w:cstheme="majorHAnsi"/>
          <w:sz w:val="8"/>
        </w:rPr>
        <w:t>contractualism</w:t>
      </w:r>
      <w:proofErr w:type="spellEnd"/>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values</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own</w:t>
      </w:r>
      <w:r w:rsidRPr="00F42DDB">
        <w:rPr>
          <w:rFonts w:cstheme="majorHAnsi"/>
          <w:sz w:val="8"/>
        </w:rPr>
        <w:t xml:space="preserve"> </w:t>
      </w:r>
      <w:r w:rsidRPr="00F42DDB">
        <w:rPr>
          <w:rFonts w:eastAsia="Calibri" w:cstheme="majorHAnsi"/>
          <w:sz w:val="8"/>
        </w:rPr>
        <w:t>grounds</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reasonably</w:t>
      </w:r>
      <w:r w:rsidRPr="00F42DDB">
        <w:rPr>
          <w:rFonts w:cstheme="majorHAnsi"/>
          <w:sz w:val="8"/>
        </w:rPr>
        <w:t xml:space="preserve"> </w:t>
      </w:r>
      <w:r w:rsidRPr="00F42DDB">
        <w:rPr>
          <w:rFonts w:eastAsia="Calibri" w:cstheme="majorHAnsi"/>
          <w:sz w:val="8"/>
        </w:rPr>
        <w:t>rejecting</w:t>
      </w:r>
      <w:r w:rsidRPr="00F42DDB">
        <w:rPr>
          <w:rFonts w:cstheme="majorHAnsi"/>
          <w:sz w:val="8"/>
        </w:rPr>
        <w:t xml:space="preserve"> </w:t>
      </w:r>
      <w:r w:rsidRPr="00F42DDB">
        <w:rPr>
          <w:rFonts w:eastAsia="Calibri" w:cstheme="majorHAnsi"/>
          <w:sz w:val="8"/>
        </w:rPr>
        <w:t>principles</w:t>
      </w:r>
      <w:r w:rsidRPr="00F42DDB">
        <w:rPr>
          <w:rFonts w:cstheme="majorHAnsi"/>
          <w:sz w:val="8"/>
        </w:rPr>
        <w:t xml:space="preserve">. </w:t>
      </w:r>
      <w:r w:rsidRPr="00F42DDB">
        <w:rPr>
          <w:rFonts w:eastAsia="Calibri" w:cstheme="majorHAnsi"/>
          <w:sz w:val="8"/>
        </w:rPr>
        <w:t>Scanlon</w:t>
      </w:r>
      <w:r w:rsidRPr="00F42DDB">
        <w:rPr>
          <w:rFonts w:cstheme="majorHAnsi"/>
          <w:sz w:val="8"/>
        </w:rPr>
        <w:t xml:space="preserve"> </w:t>
      </w:r>
      <w:r w:rsidRPr="00F42DDB">
        <w:rPr>
          <w:rFonts w:eastAsia="Calibri" w:cstheme="majorHAnsi"/>
          <w:sz w:val="8"/>
        </w:rPr>
        <w:t>himself</w:t>
      </w:r>
      <w:r w:rsidRPr="00F42DDB">
        <w:rPr>
          <w:rFonts w:cstheme="majorHAnsi"/>
          <w:sz w:val="8"/>
        </w:rPr>
        <w:t xml:space="preserve"> </w:t>
      </w:r>
      <w:r w:rsidRPr="00F42DDB">
        <w:rPr>
          <w:rFonts w:eastAsia="Calibri" w:cstheme="majorHAnsi"/>
          <w:sz w:val="8"/>
        </w:rPr>
        <w:t>says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although</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strong</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destroy</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does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flow</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thought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good</w:t>
      </w:r>
      <w:r w:rsidRPr="00F42DDB">
        <w:rPr>
          <w:rFonts w:cstheme="majorHAnsi"/>
          <w:sz w:val="8"/>
        </w:rPr>
        <w:t xml:space="preserve"> </w:t>
      </w:r>
      <w:r w:rsidRPr="00F42DDB">
        <w:rPr>
          <w:rFonts w:eastAsia="Calibri" w:cstheme="majorHAnsi"/>
          <w:sz w:val="8"/>
        </w:rPr>
        <w:t>thing</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rather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less</w:t>
      </w:r>
      <w:r w:rsidRPr="00F42DDB">
        <w:rPr>
          <w:rFonts w:cstheme="majorHAnsi"/>
          <w:sz w:val="8"/>
        </w:rPr>
        <w:t xml:space="preserve">’ (104). </w:t>
      </w:r>
      <w:r w:rsidRPr="00F42DDB">
        <w:rPr>
          <w:rFonts w:eastAsia="Calibri" w:cstheme="majorHAnsi"/>
          <w:sz w:val="8"/>
        </w:rPr>
        <w:t>In</w:t>
      </w:r>
      <w:r w:rsidRPr="00F42DDB">
        <w:rPr>
          <w:rFonts w:cstheme="majorHAnsi"/>
          <w:sz w:val="8"/>
        </w:rPr>
        <w:t xml:space="preserve"> </w:t>
      </w:r>
      <w:proofErr w:type="spellStart"/>
      <w:r w:rsidRPr="00F42DDB">
        <w:rPr>
          <w:rFonts w:eastAsia="Calibri" w:cstheme="majorHAnsi"/>
          <w:sz w:val="8"/>
        </w:rPr>
        <w:t>contractualism</w:t>
      </w:r>
      <w:proofErr w:type="spellEnd"/>
      <w:r w:rsidRPr="00F42DDB">
        <w:rPr>
          <w:rFonts w:cstheme="majorHAnsi"/>
          <w:sz w:val="8"/>
        </w:rPr>
        <w:t xml:space="preserve">, </w:t>
      </w:r>
      <w:r w:rsidRPr="00F42DDB">
        <w:rPr>
          <w:rFonts w:eastAsia="Calibri" w:cstheme="majorHAnsi"/>
          <w:sz w:val="8"/>
        </w:rPr>
        <w:t>something</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unless</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impact</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Thus</w:t>
      </w:r>
      <w:r w:rsidRPr="00F42DDB">
        <w:rPr>
          <w:rFonts w:cstheme="majorHAnsi"/>
          <w:sz w:val="8"/>
        </w:rPr>
        <w:t xml:space="preserve">, </w:t>
      </w:r>
      <w:r w:rsidRPr="00F42DDB">
        <w:rPr>
          <w:rFonts w:eastAsia="Calibri" w:cstheme="majorHAnsi"/>
          <w:sz w:val="8"/>
        </w:rPr>
        <w:t>neither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creating</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particular</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nor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writ</w:t>
      </w:r>
      <w:r w:rsidRPr="00F42DDB">
        <w:rPr>
          <w:rFonts w:cstheme="majorHAnsi"/>
          <w:sz w:val="8"/>
        </w:rPr>
        <w:t xml:space="preserve"> </w:t>
      </w:r>
      <w:r w:rsidRPr="00F42DDB">
        <w:rPr>
          <w:rFonts w:eastAsia="Calibri" w:cstheme="majorHAnsi"/>
          <w:sz w:val="8"/>
        </w:rPr>
        <w:t>large</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its</w:t>
      </w:r>
      <w:r w:rsidRPr="00F42DDB">
        <w:rPr>
          <w:rFonts w:cstheme="majorHAnsi"/>
          <w:sz w:val="8"/>
        </w:rPr>
        <w:t xml:space="preserve"> </w:t>
      </w:r>
      <w:r w:rsidRPr="00F42DDB">
        <w:rPr>
          <w:rFonts w:eastAsia="Calibri" w:cstheme="majorHAnsi"/>
          <w:sz w:val="8"/>
        </w:rPr>
        <w:t>own</w:t>
      </w:r>
      <w:r w:rsidRPr="00F42DDB">
        <w:rPr>
          <w:rFonts w:cstheme="majorHAnsi"/>
          <w:sz w:val="8"/>
        </w:rPr>
        <w:t xml:space="preserve"> </w:t>
      </w:r>
      <w:r w:rsidRPr="00F42DDB">
        <w:rPr>
          <w:rFonts w:eastAsia="Calibri" w:cstheme="majorHAnsi"/>
          <w:sz w:val="8"/>
        </w:rPr>
        <w:t>provide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rejecting</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permitting</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seems</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fact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deprive</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opportunity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live</w:t>
      </w:r>
      <w:r w:rsidRPr="00F42DDB">
        <w:rPr>
          <w:rFonts w:cstheme="majorHAnsi"/>
          <w:sz w:val="8"/>
        </w:rPr>
        <w:t xml:space="preserve"> </w:t>
      </w:r>
      <w:r w:rsidRPr="00F42DDB">
        <w:rPr>
          <w:rFonts w:eastAsia="Calibri" w:cstheme="majorHAnsi"/>
          <w:sz w:val="8"/>
        </w:rPr>
        <w:t>worth</w:t>
      </w:r>
      <w:r w:rsidRPr="00F42DDB">
        <w:rPr>
          <w:rFonts w:cstheme="majorHAnsi"/>
          <w:sz w:val="8"/>
        </w:rPr>
        <w:t>-</w:t>
      </w:r>
      <w:r w:rsidRPr="00F42DDB">
        <w:rPr>
          <w:rFonts w:eastAsia="Calibri" w:cstheme="majorHAnsi"/>
          <w:sz w:val="8"/>
        </w:rPr>
        <w:t>living</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either</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failing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either</w:t>
      </w:r>
      <w:r w:rsidRPr="00F42DDB">
        <w:rPr>
          <w:rFonts w:cstheme="majorHAnsi"/>
          <w:sz w:val="8"/>
        </w:rPr>
        <w:t xml:space="preserve"> </w:t>
      </w:r>
      <w:proofErr w:type="gramStart"/>
      <w:r w:rsidRPr="00F42DDB">
        <w:rPr>
          <w:rFonts w:eastAsia="Calibri" w:cstheme="majorHAnsi"/>
          <w:sz w:val="8"/>
        </w:rPr>
        <w:t>particular</w:t>
      </w:r>
      <w:r w:rsidRPr="00F42DDB">
        <w:rPr>
          <w:rFonts w:cstheme="majorHAnsi"/>
          <w:sz w:val="8"/>
        </w:rPr>
        <w:t xml:space="preserve"> </w:t>
      </w:r>
      <w:r w:rsidRPr="00F42DDB">
        <w:rPr>
          <w:rFonts w:eastAsia="Calibri" w:cstheme="majorHAnsi"/>
          <w:sz w:val="8"/>
        </w:rPr>
        <w:t>future</w:t>
      </w:r>
      <w:proofErr w:type="gramEnd"/>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general</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provide</w:t>
      </w:r>
      <w:r w:rsidRPr="00F42DDB">
        <w:rPr>
          <w:rFonts w:cstheme="majorHAnsi"/>
          <w:sz w:val="8"/>
        </w:rPr>
        <w:t xml:space="preserve"> </w:t>
      </w:r>
      <w:r w:rsidRPr="00F42DDB">
        <w:rPr>
          <w:rFonts w:eastAsia="Calibri" w:cstheme="majorHAnsi"/>
          <w:sz w:val="8"/>
        </w:rPr>
        <w:t>us</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consider</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Although</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lost</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itself</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explaining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wrongness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possible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knowledge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loss</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personal</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consider</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possibility</w:t>
      </w:r>
      <w:r w:rsidRPr="00F42DDB">
        <w:rPr>
          <w:rFonts w:cstheme="majorHAnsi"/>
          <w:sz w:val="8"/>
        </w:rPr>
        <w:t xml:space="preserve"> </w:t>
      </w:r>
      <w:proofErr w:type="gramStart"/>
      <w:r w:rsidRPr="00F42DDB">
        <w:rPr>
          <w:rFonts w:eastAsia="Calibri" w:cstheme="majorHAnsi"/>
          <w:sz w:val="8"/>
        </w:rPr>
        <w:t>later</w:t>
      </w:r>
      <w:r w:rsidRPr="00F42DDB">
        <w:rPr>
          <w:rFonts w:cstheme="majorHAnsi"/>
          <w:sz w:val="8"/>
        </w:rPr>
        <w:t xml:space="preserve"> </w:t>
      </w:r>
      <w:r w:rsidRPr="00F42DDB">
        <w:rPr>
          <w:rFonts w:eastAsia="Calibri" w:cstheme="majorHAnsi"/>
          <w:sz w:val="8"/>
        </w:rPr>
        <w:t>on</w:t>
      </w:r>
      <w:proofErr w:type="gramEnd"/>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section</w:t>
      </w:r>
      <w:r w:rsidRPr="00F42DDB">
        <w:rPr>
          <w:rFonts w:cstheme="majorHAnsi"/>
          <w:sz w:val="8"/>
        </w:rPr>
        <w:t xml:space="preserve"> (</w:t>
      </w:r>
      <w:r w:rsidRPr="00F42DDB">
        <w:rPr>
          <w:rFonts w:eastAsia="Calibri" w:cstheme="majorHAnsi"/>
          <w:sz w:val="8"/>
        </w:rPr>
        <w:t>d</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first</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move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second</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per</w:t>
      </w:r>
      <w:r w:rsidRPr="00F42DDB">
        <w:rPr>
          <w:rFonts w:cstheme="majorHAnsi"/>
          <w:sz w:val="8"/>
        </w:rPr>
        <w:t xml:space="preserve"> </w:t>
      </w:r>
      <w:r w:rsidRPr="00F42DDB">
        <w:rPr>
          <w:rFonts w:eastAsia="Calibri" w:cstheme="majorHAnsi"/>
          <w:sz w:val="8"/>
        </w:rPr>
        <w:t>se</w:t>
      </w:r>
      <w:r w:rsidRPr="00F42DDB">
        <w:rPr>
          <w:rFonts w:cstheme="majorHAnsi"/>
          <w:sz w:val="8"/>
        </w:rPr>
        <w:t xml:space="preserve">. 2.2. </w:t>
      </w:r>
      <w:r w:rsidRPr="00841386">
        <w:rPr>
          <w:rStyle w:val="Emphasis"/>
          <w:rFonts w:eastAsia="Calibri" w:cstheme="majorHAnsi"/>
          <w:highlight w:val="green"/>
        </w:rPr>
        <w:t>It</w:t>
      </w:r>
      <w:r w:rsidRPr="00841386">
        <w:rPr>
          <w:rStyle w:val="Emphasis"/>
          <w:rFonts w:cstheme="majorHAnsi"/>
          <w:highlight w:val="green"/>
        </w:rPr>
        <w:t xml:space="preserve"> </w:t>
      </w:r>
      <w:r w:rsidRPr="00841386">
        <w:rPr>
          <w:rStyle w:val="Emphasis"/>
          <w:rFonts w:eastAsia="Calibri" w:cstheme="majorHAnsi"/>
          <w:highlight w:val="green"/>
        </w:rPr>
        <w:t>would</w:t>
      </w:r>
      <w:r w:rsidRPr="00841386">
        <w:rPr>
          <w:rStyle w:val="Emphasis"/>
          <w:rFonts w:cstheme="majorHAnsi"/>
          <w:highlight w:val="green"/>
        </w:rPr>
        <w:t xml:space="preserve"> </w:t>
      </w:r>
      <w:r w:rsidRPr="00841386">
        <w:rPr>
          <w:rStyle w:val="Emphasis"/>
          <w:rFonts w:eastAsia="Calibri" w:cstheme="majorHAnsi"/>
          <w:highlight w:val="green"/>
        </w:rPr>
        <w:t>mean</w:t>
      </w:r>
      <w:r w:rsidRPr="00841386">
        <w:rPr>
          <w:rStyle w:val="Emphasis"/>
          <w:rFonts w:cstheme="majorHAnsi"/>
          <w:highlight w:val="green"/>
        </w:rPr>
        <w:t xml:space="preserve"> </w:t>
      </w:r>
      <w:r w:rsidRPr="00841386">
        <w:rPr>
          <w:rStyle w:val="Emphasis"/>
          <w:rFonts w:eastAsia="Calibri" w:cstheme="majorHAnsi"/>
          <w:highlight w:val="green"/>
        </w:rPr>
        <w:t>the</w:t>
      </w:r>
      <w:r w:rsidRPr="00841386">
        <w:rPr>
          <w:rStyle w:val="Emphasis"/>
          <w:rFonts w:cstheme="majorHAnsi"/>
          <w:highlight w:val="green"/>
        </w:rPr>
        <w:t xml:space="preserve"> </w:t>
      </w:r>
      <w:r w:rsidRPr="00841386">
        <w:rPr>
          <w:rStyle w:val="Emphasis"/>
          <w:rFonts w:eastAsia="Calibri" w:cstheme="majorHAnsi"/>
          <w:highlight w:val="green"/>
        </w:rPr>
        <w:t>loss</w:t>
      </w:r>
      <w:r w:rsidRPr="00841386">
        <w:rPr>
          <w:rStyle w:val="Emphasis"/>
          <w:rFonts w:cstheme="majorHAnsi"/>
          <w:highlight w:val="green"/>
        </w:rPr>
        <w:t xml:space="preserve"> </w:t>
      </w:r>
      <w:r w:rsidRPr="00841386">
        <w:rPr>
          <w:rStyle w:val="Emphasis"/>
          <w:rFonts w:eastAsia="Calibri" w:cstheme="majorHAnsi"/>
          <w:highlight w:val="green"/>
        </w:rPr>
        <w:t>of</w:t>
      </w:r>
      <w:r w:rsidRPr="00F42DDB">
        <w:rPr>
          <w:rStyle w:val="Emphasis"/>
          <w:rFonts w:cstheme="majorHAnsi"/>
        </w:rPr>
        <w:t xml:space="preserve"> </w:t>
      </w:r>
      <w:r w:rsidRPr="00F42DDB">
        <w:rPr>
          <w:rStyle w:val="Emphasis"/>
          <w:rFonts w:eastAsia="Calibri" w:cstheme="majorHAnsi"/>
        </w:rPr>
        <w:t>the</w:t>
      </w:r>
      <w:r w:rsidRPr="00F42DDB">
        <w:rPr>
          <w:rStyle w:val="Emphasis"/>
          <w:rFonts w:cstheme="majorHAnsi"/>
        </w:rPr>
        <w:t xml:space="preserve"> </w:t>
      </w:r>
      <w:r w:rsidRPr="00F42DDB">
        <w:rPr>
          <w:rStyle w:val="Emphasis"/>
          <w:rFonts w:eastAsia="Calibri" w:cstheme="majorHAnsi"/>
        </w:rPr>
        <w:t>only</w:t>
      </w:r>
      <w:r w:rsidRPr="00F42DDB">
        <w:rPr>
          <w:rStyle w:val="Emphasis"/>
          <w:rFonts w:cstheme="majorHAnsi"/>
        </w:rPr>
        <w:t xml:space="preserve"> </w:t>
      </w:r>
      <w:r w:rsidRPr="00F42DDB">
        <w:rPr>
          <w:rStyle w:val="Emphasis"/>
          <w:rFonts w:eastAsia="Calibri" w:cstheme="majorHAnsi"/>
        </w:rPr>
        <w:t>known</w:t>
      </w:r>
      <w:r w:rsidRPr="00F42DDB">
        <w:rPr>
          <w:rStyle w:val="Emphasis"/>
          <w:rFonts w:cstheme="majorHAnsi"/>
        </w:rPr>
        <w:t xml:space="preserve"> </w:t>
      </w:r>
      <w:r w:rsidRPr="00F42DDB">
        <w:rPr>
          <w:rStyle w:val="Emphasis"/>
          <w:rFonts w:eastAsia="Calibri" w:cstheme="majorHAnsi"/>
        </w:rPr>
        <w:t>form</w:t>
      </w:r>
      <w:r w:rsidRPr="00F42DDB">
        <w:rPr>
          <w:rStyle w:val="Emphasis"/>
          <w:rFonts w:cstheme="majorHAnsi"/>
        </w:rPr>
        <w:t xml:space="preserve"> </w:t>
      </w:r>
      <w:r w:rsidRPr="00F42DDB">
        <w:rPr>
          <w:rStyle w:val="Emphasis"/>
          <w:rFonts w:eastAsia="Calibri" w:cstheme="majorHAnsi"/>
        </w:rPr>
        <w:t>of</w:t>
      </w:r>
      <w:r w:rsidRPr="00F42DDB">
        <w:rPr>
          <w:rStyle w:val="Emphasis"/>
          <w:rFonts w:cstheme="majorHAnsi"/>
        </w:rPr>
        <w:t xml:space="preserve"> </w:t>
      </w:r>
      <w:r w:rsidRPr="00841386">
        <w:rPr>
          <w:rStyle w:val="Emphasis"/>
          <w:rFonts w:eastAsia="Calibri" w:cstheme="majorHAnsi"/>
          <w:highlight w:val="green"/>
        </w:rPr>
        <w:t>intelligent</w:t>
      </w:r>
      <w:r w:rsidRPr="00841386">
        <w:rPr>
          <w:rStyle w:val="Emphasis"/>
          <w:rFonts w:cstheme="majorHAnsi"/>
          <w:highlight w:val="green"/>
        </w:rPr>
        <w:t xml:space="preserve"> </w:t>
      </w:r>
      <w:r w:rsidRPr="00841386">
        <w:rPr>
          <w:rStyle w:val="Emphasis"/>
          <w:rFonts w:eastAsia="Calibri" w:cstheme="majorHAnsi"/>
          <w:highlight w:val="green"/>
        </w:rPr>
        <w:t>life</w:t>
      </w:r>
      <w:r w:rsidRPr="00841386">
        <w:rPr>
          <w:rStyle w:val="Emphasis"/>
          <w:rFonts w:cstheme="majorHAnsi"/>
          <w:highlight w:val="green"/>
        </w:rPr>
        <w:t xml:space="preserve"> </w:t>
      </w:r>
      <w:r w:rsidRPr="00841386">
        <w:rPr>
          <w:rStyle w:val="Emphasis"/>
          <w:rFonts w:eastAsia="Calibri" w:cstheme="majorHAnsi"/>
          <w:highlight w:val="green"/>
        </w:rPr>
        <w:t>and</w:t>
      </w:r>
      <w:r w:rsidRPr="00841386">
        <w:rPr>
          <w:rStyle w:val="Emphasis"/>
          <w:rFonts w:cstheme="majorHAnsi"/>
          <w:highlight w:val="green"/>
        </w:rPr>
        <w:t xml:space="preserve"> </w:t>
      </w:r>
      <w:r w:rsidRPr="00841386">
        <w:rPr>
          <w:rStyle w:val="Emphasis"/>
          <w:rFonts w:eastAsia="Calibri" w:cstheme="majorHAnsi"/>
          <w:highlight w:val="green"/>
        </w:rPr>
        <w:t>all</w:t>
      </w:r>
      <w:r w:rsidRPr="00841386">
        <w:rPr>
          <w:rStyle w:val="Emphasis"/>
          <w:rFonts w:cstheme="majorHAnsi"/>
          <w:highlight w:val="green"/>
        </w:rPr>
        <w:t xml:space="preserve"> </w:t>
      </w:r>
      <w:r w:rsidRPr="00841386">
        <w:rPr>
          <w:rStyle w:val="Emphasis"/>
          <w:rFonts w:eastAsia="Calibri" w:cstheme="majorHAnsi"/>
          <w:highlight w:val="green"/>
        </w:rPr>
        <w:t>civilization</w:t>
      </w:r>
      <w:r w:rsidRPr="00F42DDB">
        <w:rPr>
          <w:rStyle w:val="Emphasis"/>
          <w:rFonts w:cstheme="majorHAnsi"/>
        </w:rPr>
        <w:t xml:space="preserve"> </w:t>
      </w:r>
      <w:r w:rsidRPr="00F42DDB">
        <w:rPr>
          <w:rStyle w:val="Emphasis"/>
          <w:rFonts w:eastAsia="Calibri" w:cstheme="majorHAnsi"/>
        </w:rPr>
        <w:t>and</w:t>
      </w:r>
      <w:r w:rsidRPr="00F42DDB">
        <w:rPr>
          <w:rStyle w:val="Emphasis"/>
          <w:rFonts w:cstheme="majorHAnsi"/>
        </w:rPr>
        <w:t xml:space="preserve"> </w:t>
      </w:r>
      <w:r w:rsidRPr="00F42DDB">
        <w:rPr>
          <w:rStyle w:val="Emphasis"/>
          <w:rFonts w:eastAsia="Calibri" w:cstheme="majorHAnsi"/>
        </w:rPr>
        <w:t>intellectual</w:t>
      </w:r>
      <w:r w:rsidRPr="00F42DDB">
        <w:rPr>
          <w:rStyle w:val="Emphasis"/>
          <w:rFonts w:cstheme="majorHAnsi"/>
        </w:rPr>
        <w:t xml:space="preserve"> </w:t>
      </w:r>
      <w:r w:rsidRPr="00F42DDB">
        <w:rPr>
          <w:rStyle w:val="Emphasis"/>
          <w:rFonts w:eastAsia="Calibri" w:cstheme="majorHAnsi"/>
        </w:rPr>
        <w:t>progress</w:t>
      </w:r>
      <w:r w:rsidRPr="00F42DDB">
        <w:rPr>
          <w:rStyle w:val="Emphasis"/>
          <w:rFonts w:cstheme="majorHAnsi"/>
        </w:rPr>
        <w:t xml:space="preserve"> </w:t>
      </w:r>
      <w:r w:rsidRPr="00F42DDB">
        <w:rPr>
          <w:rStyle w:val="Emphasis"/>
          <w:rFonts w:eastAsia="Calibri" w:cstheme="majorHAnsi"/>
        </w:rPr>
        <w:t>would</w:t>
      </w:r>
      <w:r w:rsidRPr="00F42DDB">
        <w:rPr>
          <w:rStyle w:val="Emphasis"/>
          <w:rFonts w:cstheme="majorHAnsi"/>
        </w:rPr>
        <w:t xml:space="preserve"> </w:t>
      </w:r>
      <w:r w:rsidRPr="00F42DDB">
        <w:rPr>
          <w:rStyle w:val="Emphasis"/>
          <w:rFonts w:eastAsia="Calibri" w:cstheme="majorHAnsi"/>
        </w:rPr>
        <w:t>be</w:t>
      </w:r>
      <w:r w:rsidRPr="00F42DDB">
        <w:rPr>
          <w:rStyle w:val="Emphasis"/>
          <w:rFonts w:cstheme="majorHAnsi"/>
        </w:rPr>
        <w:t xml:space="preserve"> </w:t>
      </w:r>
      <w:r w:rsidRPr="00F42DDB">
        <w:rPr>
          <w:rStyle w:val="Emphasis"/>
          <w:rFonts w:eastAsia="Calibri" w:cstheme="majorHAnsi"/>
        </w:rPr>
        <w:t>lost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second</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think</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loss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occur</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known</w:t>
      </w:r>
      <w:r w:rsidRPr="00F42DDB">
        <w:rPr>
          <w:rFonts w:cstheme="majorHAnsi"/>
          <w:sz w:val="8"/>
        </w:rPr>
        <w:t xml:space="preserve">) </w:t>
      </w:r>
      <w:r w:rsidRPr="00F42DDB">
        <w:rPr>
          <w:rFonts w:eastAsia="Calibri" w:cstheme="majorHAnsi"/>
          <w:sz w:val="8"/>
        </w:rPr>
        <w:t>form</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rational</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knowledge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civilization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form</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has</w:t>
      </w:r>
      <w:r w:rsidRPr="00F42DDB">
        <w:rPr>
          <w:rFonts w:cstheme="majorHAnsi"/>
          <w:sz w:val="8"/>
        </w:rPr>
        <w:t xml:space="preserve"> </w:t>
      </w:r>
      <w:r w:rsidRPr="00F42DDB">
        <w:rPr>
          <w:rFonts w:eastAsia="Calibri" w:cstheme="majorHAnsi"/>
          <w:sz w:val="8"/>
        </w:rPr>
        <w:t>created</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thought</w:t>
      </w:r>
      <w:r w:rsidRPr="00F42DDB">
        <w:rPr>
          <w:rFonts w:cstheme="majorHAnsi"/>
          <w:sz w:val="8"/>
        </w:rPr>
        <w:t xml:space="preserve"> </w:t>
      </w:r>
      <w:r w:rsidRPr="00F42DDB">
        <w:rPr>
          <w:rFonts w:eastAsia="Calibri" w:cstheme="majorHAnsi"/>
          <w:sz w:val="8"/>
        </w:rPr>
        <w:t>here</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just</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consider</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destroy</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individual</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heritage</w:t>
      </w:r>
      <w:r w:rsidRPr="00F42DDB">
        <w:rPr>
          <w:rFonts w:cstheme="majorHAnsi"/>
          <w:sz w:val="8"/>
        </w:rPr>
        <w:t xml:space="preserve"> </w:t>
      </w:r>
      <w:r w:rsidRPr="00F42DDB">
        <w:rPr>
          <w:rFonts w:eastAsia="Calibri" w:cstheme="majorHAnsi"/>
          <w:sz w:val="8"/>
        </w:rPr>
        <w:t>monument</w:t>
      </w:r>
      <w:r w:rsidRPr="00F42DDB">
        <w:rPr>
          <w:rFonts w:cstheme="majorHAnsi"/>
          <w:sz w:val="8"/>
        </w:rPr>
        <w:t xml:space="preserve"> </w:t>
      </w:r>
      <w:r w:rsidRPr="00F42DDB">
        <w:rPr>
          <w:rFonts w:eastAsia="Calibri" w:cstheme="majorHAnsi"/>
          <w:sz w:val="8"/>
        </w:rPr>
        <w:t>like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Sphinx</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advances</w:t>
      </w:r>
      <w:r w:rsidRPr="00F42DDB">
        <w:rPr>
          <w:rFonts w:cstheme="majorHAnsi"/>
          <w:sz w:val="8"/>
        </w:rPr>
        <w:t xml:space="preserve"> </w:t>
      </w:r>
      <w:r w:rsidRPr="00F42DDB">
        <w:rPr>
          <w:rFonts w:eastAsia="Calibri" w:cstheme="majorHAnsi"/>
          <w:sz w:val="8"/>
        </w:rPr>
        <w:t>made</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over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past</w:t>
      </w:r>
      <w:r w:rsidRPr="00F42DDB">
        <w:rPr>
          <w:rFonts w:cstheme="majorHAnsi"/>
          <w:sz w:val="8"/>
        </w:rPr>
        <w:t xml:space="preserve"> </w:t>
      </w:r>
      <w:r w:rsidRPr="00F42DDB">
        <w:rPr>
          <w:rFonts w:eastAsia="Calibri" w:cstheme="majorHAnsi"/>
          <w:sz w:val="8"/>
        </w:rPr>
        <w:t>few</w:t>
      </w:r>
      <w:r w:rsidRPr="00F42DDB">
        <w:rPr>
          <w:rFonts w:cstheme="majorHAnsi"/>
          <w:sz w:val="8"/>
        </w:rPr>
        <w:t xml:space="preserve"> </w:t>
      </w:r>
      <w:r w:rsidRPr="00F42DDB">
        <w:rPr>
          <w:rFonts w:eastAsia="Calibri" w:cstheme="majorHAnsi"/>
          <w:sz w:val="8"/>
        </w:rPr>
        <w:t>millennia</w:t>
      </w:r>
      <w:r w:rsidRPr="00F42DDB">
        <w:rPr>
          <w:rFonts w:cstheme="majorHAnsi"/>
          <w:sz w:val="8"/>
        </w:rPr>
        <w:t xml:space="preserve"> </w:t>
      </w:r>
      <w:r w:rsidRPr="00F42DDB">
        <w:rPr>
          <w:rFonts w:eastAsia="Calibri" w:cstheme="majorHAnsi"/>
          <w:sz w:val="8"/>
        </w:rPr>
        <w:t>were</w:t>
      </w:r>
      <w:r w:rsidRPr="00F42DDB">
        <w:rPr>
          <w:rFonts w:cstheme="majorHAnsi"/>
          <w:sz w:val="8"/>
        </w:rPr>
        <w:t xml:space="preserve"> </w:t>
      </w:r>
      <w:r w:rsidRPr="00F42DDB">
        <w:rPr>
          <w:rFonts w:eastAsia="Calibri" w:cstheme="majorHAnsi"/>
          <w:sz w:val="8"/>
        </w:rPr>
        <w:t>lost</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prevented</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progressing</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related</w:t>
      </w:r>
      <w:r w:rsidRPr="00F42DDB">
        <w:rPr>
          <w:rFonts w:cstheme="majorHAnsi"/>
          <w:sz w:val="8"/>
        </w:rPr>
        <w:t xml:space="preserve"> </w:t>
      </w:r>
      <w:r w:rsidRPr="00F42DDB">
        <w:rPr>
          <w:rFonts w:eastAsia="Calibri" w:cstheme="majorHAnsi"/>
          <w:sz w:val="8"/>
        </w:rPr>
        <w:t>argument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made</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those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feel</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something</w:t>
      </w:r>
      <w:r w:rsidRPr="00F42DDB">
        <w:rPr>
          <w:rFonts w:cstheme="majorHAnsi"/>
          <w:sz w:val="8"/>
        </w:rPr>
        <w:t xml:space="preserve"> </w:t>
      </w:r>
      <w:r w:rsidRPr="00F42DDB">
        <w:rPr>
          <w:rFonts w:eastAsia="Calibri" w:cstheme="majorHAnsi"/>
          <w:sz w:val="8"/>
        </w:rPr>
        <w:t>special</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Style w:val="StyleUnderline"/>
          <w:rFonts w:eastAsia="Calibri" w:cstheme="majorHAnsi"/>
        </w:rPr>
        <w:t>humans</w:t>
      </w:r>
      <w:r w:rsidRPr="00F42DDB">
        <w:rPr>
          <w:rStyle w:val="StyleUnderline"/>
          <w:rFonts w:cstheme="majorHAnsi"/>
        </w:rPr>
        <w:t xml:space="preserve">’ </w:t>
      </w:r>
      <w:r w:rsidRPr="00F42DDB">
        <w:rPr>
          <w:rStyle w:val="StyleUnderline"/>
          <w:rFonts w:eastAsia="Calibri" w:cstheme="majorHAnsi"/>
        </w:rPr>
        <w:t>capacity</w:t>
      </w:r>
      <w:r w:rsidRPr="00F42DDB">
        <w:rPr>
          <w:rStyle w:val="StyleUnderline"/>
          <w:rFonts w:cstheme="majorHAnsi"/>
        </w:rPr>
        <w:t xml:space="preserve"> </w:t>
      </w:r>
      <w:r w:rsidRPr="00F42DDB">
        <w:rPr>
          <w:rStyle w:val="StyleUnderline"/>
          <w:rFonts w:eastAsia="Calibri" w:cstheme="majorHAnsi"/>
        </w:rPr>
        <w:t>for</w:t>
      </w:r>
      <w:r w:rsidRPr="00F42DDB">
        <w:rPr>
          <w:rStyle w:val="StyleUnderline"/>
          <w:rFonts w:cstheme="majorHAnsi"/>
        </w:rPr>
        <w:t xml:space="preserve"> </w:t>
      </w:r>
      <w:r w:rsidRPr="00841386">
        <w:rPr>
          <w:rStyle w:val="StyleUnderline"/>
          <w:rFonts w:eastAsia="Calibri" w:cstheme="majorHAnsi"/>
          <w:highlight w:val="green"/>
        </w:rPr>
        <w:t>rationality</w:t>
      </w:r>
      <w:r w:rsidRPr="00F42DDB">
        <w:rPr>
          <w:rFonts w:cstheme="majorHAnsi"/>
          <w:sz w:val="8"/>
        </w:rPr>
        <w:t xml:space="preserve"> </w:t>
      </w:r>
      <w:r w:rsidRPr="00841386">
        <w:rPr>
          <w:rFonts w:eastAsia="Calibri" w:cstheme="majorHAnsi"/>
          <w:sz w:val="8"/>
          <w:highlight w:val="green"/>
        </w:rPr>
        <w:t>which</w:t>
      </w:r>
      <w:r w:rsidRPr="00841386">
        <w:rPr>
          <w:rFonts w:cstheme="majorHAnsi"/>
          <w:sz w:val="8"/>
          <w:highlight w:val="green"/>
        </w:rPr>
        <w:t xml:space="preserve"> </w:t>
      </w:r>
      <w:r w:rsidRPr="00841386">
        <w:rPr>
          <w:rStyle w:val="StyleUnderline"/>
          <w:rFonts w:eastAsia="Calibri" w:cstheme="majorHAnsi"/>
          <w:highlight w:val="green"/>
        </w:rPr>
        <w:t>is</w:t>
      </w:r>
      <w:r w:rsidRPr="00841386">
        <w:rPr>
          <w:rStyle w:val="StyleUnderline"/>
          <w:rFonts w:cstheme="majorHAnsi"/>
          <w:highlight w:val="green"/>
        </w:rPr>
        <w:t xml:space="preserve"> </w:t>
      </w:r>
      <w:proofErr w:type="gramStart"/>
      <w:r w:rsidRPr="00841386">
        <w:rPr>
          <w:rStyle w:val="StyleUnderline"/>
          <w:rFonts w:eastAsia="Calibri" w:cstheme="majorHAnsi"/>
          <w:highlight w:val="green"/>
        </w:rPr>
        <w:t>valuable</w:t>
      </w:r>
      <w:r w:rsidRPr="00841386">
        <w:rPr>
          <w:rStyle w:val="StyleUnderline"/>
          <w:rFonts w:cstheme="majorHAnsi"/>
          <w:highlight w:val="green"/>
        </w:rPr>
        <w:t xml:space="preserve"> </w:t>
      </w:r>
      <w:r w:rsidRPr="00841386">
        <w:rPr>
          <w:rStyle w:val="StyleUnderline"/>
          <w:rFonts w:eastAsia="Calibri" w:cstheme="majorHAnsi"/>
          <w:highlight w:val="green"/>
        </w:rPr>
        <w:t>in</w:t>
      </w:r>
      <w:r w:rsidRPr="00841386">
        <w:rPr>
          <w:rStyle w:val="StyleUnderline"/>
          <w:rFonts w:cstheme="majorHAnsi"/>
          <w:highlight w:val="green"/>
        </w:rPr>
        <w:t xml:space="preserve"> </w:t>
      </w:r>
      <w:r w:rsidRPr="00841386">
        <w:rPr>
          <w:rStyle w:val="StyleUnderline"/>
          <w:rFonts w:eastAsia="Calibri" w:cstheme="majorHAnsi"/>
          <w:highlight w:val="green"/>
        </w:rPr>
        <w:t>itself</w:t>
      </w:r>
      <w:proofErr w:type="gramEnd"/>
      <w:r w:rsidRPr="00F42DDB">
        <w:rPr>
          <w:rFonts w:cstheme="majorHAnsi"/>
          <w:sz w:val="8"/>
        </w:rPr>
        <w:t xml:space="preserve">.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intelligent</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know</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loss</w:t>
      </w:r>
      <w:proofErr w:type="gramStart"/>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itself</w:t>
      </w:r>
      <w:r w:rsidRPr="00F42DDB">
        <w:rPr>
          <w:rFonts w:cstheme="majorHAnsi"/>
          <w:sz w:val="8"/>
        </w:rPr>
        <w:t xml:space="preserve">, </w:t>
      </w:r>
      <w:r w:rsidRPr="00F42DDB">
        <w:rPr>
          <w:rFonts w:eastAsia="Calibri" w:cstheme="majorHAnsi"/>
          <w:sz w:val="8"/>
        </w:rPr>
        <w:t>to</w:t>
      </w:r>
      <w:proofErr w:type="gramEnd"/>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world</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end</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admit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struggle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fully</w:t>
      </w:r>
      <w:r w:rsidRPr="00F42DDB">
        <w:rPr>
          <w:rFonts w:cstheme="majorHAnsi"/>
          <w:sz w:val="8"/>
        </w:rPr>
        <w:t xml:space="preserve"> </w:t>
      </w:r>
      <w:r w:rsidRPr="00F42DDB">
        <w:rPr>
          <w:rFonts w:eastAsia="Calibri" w:cstheme="majorHAnsi"/>
          <w:sz w:val="8"/>
        </w:rPr>
        <w:t>appreciate</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thought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seems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me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Henry</w:t>
      </w:r>
      <w:r w:rsidRPr="00F42DDB">
        <w:rPr>
          <w:rFonts w:cstheme="majorHAnsi"/>
          <w:sz w:val="8"/>
        </w:rPr>
        <w:t xml:space="preserve"> </w:t>
      </w:r>
      <w:r w:rsidRPr="00F42DDB">
        <w:rPr>
          <w:rFonts w:eastAsia="Calibri" w:cstheme="majorHAnsi"/>
          <w:sz w:val="8"/>
        </w:rPr>
        <w:t>Sidgwick</w:t>
      </w:r>
      <w:r w:rsidRPr="00F42DDB">
        <w:rPr>
          <w:rFonts w:cstheme="majorHAnsi"/>
          <w:sz w:val="8"/>
        </w:rPr>
        <w:t xml:space="preserve"> </w:t>
      </w:r>
      <w:r w:rsidRPr="00F42DDB">
        <w:rPr>
          <w:rFonts w:eastAsia="Calibri" w:cstheme="majorHAnsi"/>
          <w:sz w:val="8"/>
        </w:rPr>
        <w:t>was</w:t>
      </w:r>
      <w:r w:rsidRPr="00F42DDB">
        <w:rPr>
          <w:rFonts w:cstheme="majorHAnsi"/>
          <w:sz w:val="8"/>
        </w:rPr>
        <w:t xml:space="preserve"> </w:t>
      </w:r>
      <w:r w:rsidRPr="00F42DDB">
        <w:rPr>
          <w:rFonts w:eastAsia="Calibri" w:cstheme="majorHAnsi"/>
          <w:sz w:val="8"/>
        </w:rPr>
        <w:t>correct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thinking</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Fonts w:eastAsia="Calibri" w:cstheme="majorHAnsi"/>
          <w:sz w:val="8"/>
        </w:rPr>
        <w:t>things</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important</w:t>
      </w:r>
      <w:r w:rsidRPr="00F42DDB">
        <w:rPr>
          <w:rFonts w:cstheme="majorHAnsi"/>
          <w:sz w:val="8"/>
        </w:rPr>
        <w:t xml:space="preserve"> </w:t>
      </w:r>
      <w:r w:rsidRPr="00F42DDB">
        <w:rPr>
          <w:rFonts w:eastAsia="Calibri" w:cstheme="majorHAnsi"/>
          <w:sz w:val="8"/>
        </w:rPr>
        <w:t>insofar</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important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Sidgwick</w:t>
      </w:r>
      <w:r w:rsidRPr="00F42DDB">
        <w:rPr>
          <w:rFonts w:cstheme="majorHAnsi"/>
          <w:sz w:val="8"/>
        </w:rPr>
        <w:t xml:space="preserve"> 1874, </w:t>
      </w:r>
      <w:r w:rsidRPr="00F42DDB">
        <w:rPr>
          <w:rFonts w:eastAsia="Calibri" w:cstheme="majorHAnsi"/>
          <w:sz w:val="8"/>
        </w:rPr>
        <w:t>I</w:t>
      </w:r>
      <w:r w:rsidRPr="00F42DDB">
        <w:rPr>
          <w:rFonts w:cstheme="majorHAnsi"/>
          <w:sz w:val="8"/>
        </w:rPr>
        <w:t>.</w:t>
      </w:r>
      <w:r w:rsidRPr="00F42DDB">
        <w:rPr>
          <w:rFonts w:eastAsia="Calibri" w:cstheme="majorHAnsi"/>
          <w:sz w:val="8"/>
        </w:rPr>
        <w:t>IX</w:t>
      </w:r>
      <w:r w:rsidRPr="00F42DDB">
        <w:rPr>
          <w:rFonts w:cstheme="majorHAnsi"/>
          <w:sz w:val="8"/>
        </w:rPr>
        <w:t xml:space="preserve">.4).5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form</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intelligent</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lament</w:t>
      </w:r>
      <w:r w:rsidRPr="00F42DDB">
        <w:rPr>
          <w:rFonts w:cstheme="majorHAnsi"/>
          <w:sz w:val="8"/>
        </w:rPr>
        <w:t xml:space="preserve"> </w:t>
      </w:r>
      <w:r w:rsidRPr="00F42DDB">
        <w:rPr>
          <w:rFonts w:eastAsia="Calibri" w:cstheme="majorHAnsi"/>
          <w:sz w:val="8"/>
        </w:rPr>
        <w:t>its</w:t>
      </w:r>
      <w:r w:rsidRPr="00F42DDB">
        <w:rPr>
          <w:rFonts w:cstheme="majorHAnsi"/>
          <w:sz w:val="8"/>
        </w:rPr>
        <w:t xml:space="preserve"> </w:t>
      </w:r>
      <w:r w:rsidRPr="00F42DDB">
        <w:rPr>
          <w:rFonts w:eastAsia="Calibri" w:cstheme="majorHAnsi"/>
          <w:sz w:val="8"/>
        </w:rPr>
        <w:t>loss</w:t>
      </w:r>
      <w:r w:rsidRPr="00F42DDB">
        <w:rPr>
          <w:rFonts w:cstheme="majorHAnsi"/>
          <w:sz w:val="8"/>
        </w:rPr>
        <w:t xml:space="preserve">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intelligent</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form</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capable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appreciating</w:t>
      </w:r>
      <w:r w:rsidRPr="00F42DDB">
        <w:rPr>
          <w:rFonts w:cstheme="majorHAnsi"/>
          <w:sz w:val="8"/>
        </w:rPr>
        <w:t xml:space="preserve"> </w:t>
      </w:r>
      <w:r w:rsidRPr="00F42DDB">
        <w:rPr>
          <w:rFonts w:eastAsia="Calibri" w:cstheme="majorHAnsi"/>
          <w:sz w:val="8"/>
        </w:rPr>
        <w:t>intelligence</w:t>
      </w:r>
      <w:r w:rsidRPr="00F42DDB">
        <w:rPr>
          <w:rFonts w:cstheme="majorHAnsi"/>
          <w:sz w:val="8"/>
        </w:rPr>
        <w:t xml:space="preserve">? </w:t>
      </w:r>
      <w:r w:rsidRPr="00F42DDB">
        <w:rPr>
          <w:rFonts w:eastAsia="Calibri" w:cstheme="majorHAnsi"/>
          <w:sz w:val="8"/>
        </w:rPr>
        <w:t>Similarly</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rational</w:t>
      </w:r>
      <w:r w:rsidRPr="00F42DDB">
        <w:rPr>
          <w:rFonts w:cstheme="majorHAnsi"/>
          <w:sz w:val="8"/>
        </w:rPr>
        <w:t xml:space="preserve"> </w:t>
      </w:r>
      <w:r w:rsidRPr="00F42DDB">
        <w:rPr>
          <w:rFonts w:eastAsia="Calibri" w:cstheme="majorHAnsi"/>
          <w:sz w:val="8"/>
        </w:rPr>
        <w:t>capacity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appreciate</w:t>
      </w:r>
      <w:r w:rsidRPr="00F42DDB">
        <w:rPr>
          <w:rFonts w:cstheme="majorHAnsi"/>
          <w:sz w:val="8"/>
        </w:rPr>
        <w:t xml:space="preserve"> </w:t>
      </w:r>
      <w:r w:rsidRPr="00F42DDB">
        <w:rPr>
          <w:rFonts w:eastAsia="Calibri" w:cstheme="majorHAnsi"/>
          <w:sz w:val="8"/>
        </w:rPr>
        <w:t>historic</w:t>
      </w:r>
      <w:r w:rsidRPr="00F42DDB">
        <w:rPr>
          <w:rFonts w:cstheme="majorHAnsi"/>
          <w:sz w:val="8"/>
        </w:rPr>
        <w:t xml:space="preserve"> </w:t>
      </w:r>
      <w:r w:rsidRPr="00F42DDB">
        <w:rPr>
          <w:rFonts w:eastAsia="Calibri" w:cstheme="majorHAnsi"/>
          <w:sz w:val="8"/>
        </w:rPr>
        <w:t>monuments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civil</w:t>
      </w:r>
      <w:r w:rsidRPr="00F42DDB">
        <w:rPr>
          <w:rFonts w:cstheme="majorHAnsi"/>
          <w:sz w:val="8"/>
        </w:rPr>
        <w:t xml:space="preserve"> </w:t>
      </w:r>
      <w:r w:rsidRPr="00F42DDB">
        <w:rPr>
          <w:rFonts w:eastAsia="Calibri" w:cstheme="majorHAnsi"/>
          <w:sz w:val="8"/>
        </w:rPr>
        <w:t>progress</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negatively</w:t>
      </w:r>
      <w:r w:rsidRPr="00F42DDB">
        <w:rPr>
          <w:rFonts w:cstheme="majorHAnsi"/>
          <w:sz w:val="8"/>
        </w:rPr>
        <w:t xml:space="preserve"> </w:t>
      </w:r>
      <w:r w:rsidRPr="00F42DDB">
        <w:rPr>
          <w:rFonts w:eastAsia="Calibri" w:cstheme="majorHAnsi"/>
          <w:sz w:val="8"/>
        </w:rPr>
        <w:t>affected</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notice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loss</w:t>
      </w:r>
      <w:r w:rsidRPr="00F42DDB">
        <w:rPr>
          <w:rFonts w:cstheme="majorHAnsi"/>
          <w:sz w:val="8"/>
        </w:rPr>
        <w:t xml:space="preserve">?6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nothing</w:t>
      </w:r>
      <w:r w:rsidRPr="00F42DDB">
        <w:rPr>
          <w:rFonts w:cstheme="majorHAnsi"/>
          <w:sz w:val="8"/>
        </w:rPr>
        <w:t xml:space="preserve"> </w:t>
      </w:r>
      <w:r w:rsidRPr="00F42DDB">
        <w:rPr>
          <w:rFonts w:eastAsia="Calibri" w:cstheme="majorHAnsi"/>
          <w:sz w:val="8"/>
        </w:rPr>
        <w:t>special</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rationality</w:t>
      </w:r>
      <w:r w:rsidRPr="00F42DDB">
        <w:rPr>
          <w:rFonts w:cstheme="majorHAnsi"/>
          <w:sz w:val="8"/>
        </w:rPr>
        <w:t xml:space="preserve">, </w:t>
      </w:r>
      <w:r w:rsidRPr="00F42DDB">
        <w:rPr>
          <w:rFonts w:eastAsia="Calibri" w:cstheme="majorHAnsi"/>
          <w:sz w:val="8"/>
        </w:rPr>
        <w:t>just</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try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prevent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nonhuman</w:t>
      </w:r>
      <w:r w:rsidRPr="00F42DDB">
        <w:rPr>
          <w:rFonts w:cstheme="majorHAnsi"/>
          <w:sz w:val="8"/>
        </w:rPr>
        <w:t xml:space="preserve"> </w:t>
      </w:r>
      <w:r w:rsidRPr="00F42DDB">
        <w:rPr>
          <w:rFonts w:eastAsia="Calibri" w:cstheme="majorHAnsi"/>
          <w:sz w:val="8"/>
        </w:rPr>
        <w:t>animal</w:t>
      </w:r>
      <w:r w:rsidRPr="00F42DDB">
        <w:rPr>
          <w:rFonts w:cstheme="majorHAnsi"/>
          <w:sz w:val="8"/>
        </w:rPr>
        <w:t xml:space="preserve"> </w:t>
      </w:r>
      <w:r w:rsidRPr="00F42DDB">
        <w:rPr>
          <w:rFonts w:eastAsia="Calibri" w:cstheme="majorHAnsi"/>
          <w:sz w:val="8"/>
        </w:rPr>
        <w:t>species</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think</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Style w:val="StyleUnderline"/>
          <w:rFonts w:eastAsia="Calibri" w:cstheme="majorHAnsi"/>
        </w:rPr>
        <w:t>we</w:t>
      </w:r>
      <w:r w:rsidRPr="00F42DDB">
        <w:rPr>
          <w:rStyle w:val="StyleUnderline"/>
          <w:rFonts w:cstheme="majorHAnsi"/>
        </w:rPr>
        <w:t xml:space="preserve"> </w:t>
      </w:r>
      <w:r w:rsidRPr="00F42DDB">
        <w:rPr>
          <w:rStyle w:val="StyleUnderline"/>
          <w:rFonts w:eastAsia="Calibri" w:cstheme="majorHAnsi"/>
        </w:rPr>
        <w:t>ought</w:t>
      </w:r>
      <w:r w:rsidRPr="00F42DDB">
        <w:rPr>
          <w:rStyle w:val="StyleUnderline"/>
          <w:rFonts w:cstheme="majorHAnsi"/>
        </w:rPr>
        <w:t xml:space="preserve"> </w:t>
      </w:r>
      <w:r w:rsidRPr="00F42DDB">
        <w:rPr>
          <w:rStyle w:val="StyleUnderline"/>
          <w:rFonts w:eastAsia="Calibri" w:cstheme="majorHAnsi"/>
        </w:rPr>
        <w:t>also</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prevent</w:t>
      </w:r>
      <w:r w:rsidRPr="00F42DDB">
        <w:rPr>
          <w:rStyle w:val="StyleUnderline"/>
          <w:rFonts w:cstheme="majorHAnsi"/>
        </w:rPr>
        <w:t xml:space="preserve"> </w:t>
      </w:r>
      <w:r w:rsidRPr="00F42DDB">
        <w:rPr>
          <w:rStyle w:val="StyleUnderline"/>
          <w:rFonts w:eastAsia="Calibri" w:cstheme="majorHAnsi"/>
        </w:rPr>
        <w:t>human</w:t>
      </w:r>
      <w:r w:rsidRPr="00F42DDB">
        <w:rPr>
          <w:rStyle w:val="StyleUnderline"/>
          <w:rFonts w:cstheme="majorHAnsi"/>
        </w:rPr>
        <w:t xml:space="preserve"> </w:t>
      </w:r>
      <w:r w:rsidRPr="00F42DDB">
        <w:rPr>
          <w:rStyle w:val="StyleUnderline"/>
          <w:rFonts w:eastAsia="Calibri" w:cstheme="majorHAnsi"/>
        </w:rPr>
        <w:t>extinction</w:t>
      </w:r>
      <w:r w:rsidRPr="00F42DDB">
        <w:rPr>
          <w:rStyle w:val="StyleUnderline"/>
          <w:rFonts w:cstheme="majorHAnsi"/>
        </w:rPr>
        <w:t xml:space="preserve"> </w:t>
      </w:r>
      <w:r w:rsidRPr="00F42DDB">
        <w:rPr>
          <w:rStyle w:val="StyleUnderline"/>
          <w:rFonts w:eastAsia="Calibri" w:cstheme="majorHAnsi"/>
        </w:rPr>
        <w:t>for</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sake</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biodiversity</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thought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well</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earlier</w:t>
      </w:r>
      <w:r w:rsidRPr="00F42DDB">
        <w:rPr>
          <w:rFonts w:cstheme="majorHAnsi"/>
          <w:sz w:val="8"/>
        </w:rPr>
        <w:t xml:space="preserve"> </w:t>
      </w:r>
      <w:r w:rsidRPr="00F42DDB">
        <w:rPr>
          <w:rFonts w:eastAsia="Calibri" w:cstheme="majorHAnsi"/>
          <w:sz w:val="8"/>
        </w:rPr>
        <w:t>examples</w:t>
      </w:r>
      <w:r w:rsidRPr="00F42DDB">
        <w:rPr>
          <w:rFonts w:cstheme="majorHAnsi"/>
          <w:sz w:val="8"/>
        </w:rPr>
        <w:t xml:space="preserve">, </w:t>
      </w:r>
      <w:r w:rsidRPr="00F42DDB">
        <w:rPr>
          <w:rFonts w:eastAsia="Calibri" w:cstheme="majorHAnsi"/>
          <w:sz w:val="8"/>
        </w:rPr>
        <w:t>must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somehow</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bad</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world</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were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though</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whom</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bad</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may</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way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understand</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impersonally</w:t>
      </w:r>
      <w:r w:rsidRPr="00F42DDB">
        <w:rPr>
          <w:rFonts w:cstheme="majorHAnsi"/>
          <w:sz w:val="8"/>
        </w:rPr>
        <w:t xml:space="preserve">.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concerned</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wrongness</w:t>
      </w:r>
      <w:r w:rsidRPr="00F42DDB">
        <w:rPr>
          <w:rFonts w:cstheme="majorHAnsi"/>
          <w:sz w:val="8"/>
        </w:rPr>
        <w:t xml:space="preserve"> </w:t>
      </w:r>
      <w:r w:rsidRPr="00F42DDB">
        <w:rPr>
          <w:rFonts w:eastAsia="Calibri" w:cstheme="majorHAnsi"/>
          <w:sz w:val="8"/>
        </w:rPr>
        <w:t>rather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badness</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must</w:t>
      </w:r>
      <w:r w:rsidRPr="00F42DDB">
        <w:rPr>
          <w:rFonts w:cstheme="majorHAnsi"/>
          <w:sz w:val="8"/>
        </w:rPr>
        <w:t xml:space="preserve"> </w:t>
      </w:r>
      <w:r w:rsidRPr="00F42DDB">
        <w:rPr>
          <w:rFonts w:eastAsia="Calibri" w:cstheme="majorHAnsi"/>
          <w:sz w:val="8"/>
        </w:rPr>
        <w:t>ask</w:t>
      </w:r>
      <w:r w:rsidRPr="00F42DDB">
        <w:rPr>
          <w:rFonts w:cstheme="majorHAnsi"/>
          <w:sz w:val="8"/>
        </w:rPr>
        <w:t xml:space="preserve"> </w:t>
      </w:r>
      <w:r w:rsidRPr="00F42DDB">
        <w:rPr>
          <w:rFonts w:eastAsia="Calibri" w:cstheme="majorHAnsi"/>
          <w:sz w:val="8"/>
        </w:rPr>
        <w:t>whether</w:t>
      </w:r>
      <w:r w:rsidRPr="00F42DDB">
        <w:rPr>
          <w:rFonts w:cstheme="majorHAnsi"/>
          <w:sz w:val="8"/>
        </w:rPr>
        <w:t xml:space="preserve"> </w:t>
      </w:r>
      <w:r w:rsidRPr="00F42DDB">
        <w:rPr>
          <w:rFonts w:eastAsia="Calibri" w:cstheme="majorHAnsi"/>
          <w:sz w:val="8"/>
        </w:rPr>
        <w:t>something</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impacts</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one</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well</w:t>
      </w:r>
      <w:r w:rsidRPr="00F42DDB">
        <w:rPr>
          <w:rFonts w:cstheme="majorHAnsi"/>
          <w:sz w:val="8"/>
        </w:rPr>
        <w:t>-</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status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claims</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saw</w:t>
      </w:r>
      <w:r w:rsidRPr="00F42DDB">
        <w:rPr>
          <w:rFonts w:cstheme="majorHAnsi"/>
          <w:sz w:val="8"/>
        </w:rPr>
        <w:t xml:space="preserve"> </w:t>
      </w:r>
      <w:r w:rsidRPr="00F42DDB">
        <w:rPr>
          <w:rFonts w:eastAsia="Calibri" w:cstheme="majorHAnsi"/>
          <w:sz w:val="8"/>
        </w:rPr>
        <w:t>earlier</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proofErr w:type="spellStart"/>
      <w:r w:rsidRPr="00F42DDB">
        <w:rPr>
          <w:rFonts w:eastAsia="Calibri" w:cstheme="majorHAnsi"/>
          <w:sz w:val="8"/>
        </w:rPr>
        <w:t>contractualist</w:t>
      </w:r>
      <w:proofErr w:type="spellEnd"/>
      <w:r w:rsidRPr="00F42DDB">
        <w:rPr>
          <w:rFonts w:cstheme="majorHAnsi"/>
          <w:sz w:val="8"/>
        </w:rPr>
        <w:t xml:space="preserve"> </w:t>
      </w:r>
      <w:r w:rsidRPr="00F42DDB">
        <w:rPr>
          <w:rFonts w:eastAsia="Calibri" w:cstheme="majorHAnsi"/>
          <w:sz w:val="8"/>
        </w:rPr>
        <w:t>framework</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must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personal</w:t>
      </w:r>
      <w:r w:rsidRPr="00F42DDB">
        <w:rPr>
          <w:rFonts w:cstheme="majorHAnsi"/>
          <w:sz w:val="8"/>
        </w:rPr>
        <w:t xml:space="preserve"> </w:t>
      </w:r>
      <w:r w:rsidRPr="00F42DDB">
        <w:rPr>
          <w:rFonts w:eastAsia="Calibri" w:cstheme="majorHAnsi"/>
          <w:sz w:val="8"/>
        </w:rPr>
        <w:t>rather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order</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provide</w:t>
      </w:r>
      <w:r w:rsidRPr="00F42DDB">
        <w:rPr>
          <w:rFonts w:cstheme="majorHAnsi"/>
          <w:sz w:val="8"/>
        </w:rPr>
        <w:t xml:space="preserve"> </w:t>
      </w:r>
      <w:r w:rsidRPr="00F42DDB">
        <w:rPr>
          <w:rFonts w:eastAsia="Calibri" w:cstheme="majorHAnsi"/>
          <w:sz w:val="8"/>
        </w:rPr>
        <w:t>grounds</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reasonable</w:t>
      </w:r>
      <w:r w:rsidRPr="00F42DDB">
        <w:rPr>
          <w:rFonts w:cstheme="majorHAnsi"/>
          <w:sz w:val="8"/>
        </w:rPr>
        <w:t xml:space="preserve"> </w:t>
      </w:r>
      <w:r w:rsidRPr="00F42DDB">
        <w:rPr>
          <w:rFonts w:eastAsia="Calibri" w:cstheme="majorHAnsi"/>
          <w:sz w:val="8"/>
        </w:rPr>
        <w:t>rejection</w:t>
      </w:r>
      <w:r w:rsidRPr="00F42DDB">
        <w:rPr>
          <w:rFonts w:cstheme="majorHAnsi"/>
          <w:sz w:val="8"/>
        </w:rPr>
        <w:t xml:space="preserve"> (</w:t>
      </w:r>
      <w:r w:rsidRPr="00F42DDB">
        <w:rPr>
          <w:rFonts w:eastAsia="Calibri" w:cstheme="majorHAnsi"/>
          <w:sz w:val="8"/>
        </w:rPr>
        <w:t>Scanlon</w:t>
      </w:r>
      <w:r w:rsidRPr="00F42DDB">
        <w:rPr>
          <w:rFonts w:cstheme="majorHAnsi"/>
          <w:sz w:val="8"/>
        </w:rPr>
        <w:t xml:space="preserve"> 1998, 218–223).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loss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civilization</w:t>
      </w:r>
      <w:r w:rsidRPr="00F42DDB">
        <w:rPr>
          <w:rFonts w:cstheme="majorHAnsi"/>
          <w:sz w:val="8"/>
        </w:rPr>
        <w:t xml:space="preserve">, </w:t>
      </w:r>
      <w:r w:rsidRPr="00F42DDB">
        <w:rPr>
          <w:rFonts w:eastAsia="Calibri" w:cstheme="majorHAnsi"/>
          <w:sz w:val="8"/>
        </w:rPr>
        <w:t>intelligent</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biodiversity</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per</w:t>
      </w:r>
      <w:r w:rsidRPr="00F42DDB">
        <w:rPr>
          <w:rFonts w:cstheme="majorHAnsi"/>
          <w:sz w:val="8"/>
        </w:rPr>
        <w:t xml:space="preserve"> </w:t>
      </w:r>
      <w:r w:rsidRPr="00F42DDB">
        <w:rPr>
          <w:rFonts w:eastAsia="Calibri" w:cstheme="majorHAnsi"/>
          <w:sz w:val="8"/>
        </w:rPr>
        <w:t>se</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standpoint</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used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reasonably</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permitted</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causing</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grounds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loss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civilization</w:t>
      </w:r>
      <w:r w:rsidRPr="00F42DDB">
        <w:rPr>
          <w:rFonts w:cstheme="majorHAnsi"/>
          <w:sz w:val="8"/>
        </w:rPr>
        <w:t xml:space="preserve">, </w:t>
      </w:r>
      <w:r w:rsidRPr="00F42DDB">
        <w:rPr>
          <w:rFonts w:eastAsia="Calibri" w:cstheme="majorHAnsi"/>
          <w:sz w:val="8"/>
        </w:rPr>
        <w:t>rational</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biodiversity</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2.3. </w:t>
      </w:r>
      <w:r w:rsidRPr="00F42DDB">
        <w:rPr>
          <w:rStyle w:val="Emphasis"/>
          <w:rFonts w:eastAsia="Calibri" w:cstheme="majorHAnsi"/>
        </w:rPr>
        <w:t>Existing</w:t>
      </w:r>
      <w:r w:rsidRPr="00F42DDB">
        <w:rPr>
          <w:rStyle w:val="Emphasis"/>
          <w:rFonts w:cstheme="majorHAnsi"/>
        </w:rPr>
        <w:t xml:space="preserve"> </w:t>
      </w:r>
      <w:r w:rsidRPr="00F42DDB">
        <w:rPr>
          <w:rStyle w:val="Emphasis"/>
          <w:rFonts w:eastAsia="Calibri" w:cstheme="majorHAnsi"/>
        </w:rPr>
        <w:t>people</w:t>
      </w:r>
      <w:r w:rsidRPr="00F42DDB">
        <w:rPr>
          <w:rStyle w:val="Emphasis"/>
          <w:rFonts w:cstheme="majorHAnsi"/>
        </w:rPr>
        <w:t xml:space="preserve"> </w:t>
      </w:r>
      <w:r w:rsidRPr="00F42DDB">
        <w:rPr>
          <w:rStyle w:val="Emphasis"/>
          <w:rFonts w:eastAsia="Calibri" w:cstheme="majorHAnsi"/>
        </w:rPr>
        <w:t>would</w:t>
      </w:r>
      <w:r w:rsidRPr="00F42DDB">
        <w:rPr>
          <w:rStyle w:val="Emphasis"/>
          <w:rFonts w:cstheme="majorHAnsi"/>
        </w:rPr>
        <w:t xml:space="preserve"> </w:t>
      </w:r>
      <w:r w:rsidRPr="00F42DDB">
        <w:rPr>
          <w:rStyle w:val="Emphasis"/>
          <w:rFonts w:eastAsia="Calibri" w:cstheme="majorHAnsi"/>
        </w:rPr>
        <w:t>endure</w:t>
      </w:r>
      <w:r w:rsidRPr="00F42DDB">
        <w:rPr>
          <w:rStyle w:val="Emphasis"/>
          <w:rFonts w:cstheme="majorHAnsi"/>
        </w:rPr>
        <w:t xml:space="preserve"> </w:t>
      </w:r>
      <w:r w:rsidRPr="00F42DDB">
        <w:rPr>
          <w:rStyle w:val="Emphasis"/>
          <w:rFonts w:eastAsia="Calibri" w:cstheme="majorHAnsi"/>
        </w:rPr>
        <w:t>physical</w:t>
      </w:r>
      <w:r w:rsidRPr="00F42DDB">
        <w:rPr>
          <w:rStyle w:val="Emphasis"/>
          <w:rFonts w:cstheme="majorHAnsi"/>
        </w:rPr>
        <w:t xml:space="preserve"> </w:t>
      </w:r>
      <w:r w:rsidRPr="00F42DDB">
        <w:rPr>
          <w:rStyle w:val="Emphasis"/>
          <w:rFonts w:eastAsia="Calibri" w:cstheme="majorHAnsi"/>
        </w:rPr>
        <w:t>pain</w:t>
      </w:r>
      <w:r w:rsidRPr="00F42DDB">
        <w:rPr>
          <w:rStyle w:val="Emphasis"/>
          <w:rFonts w:cstheme="majorHAnsi"/>
        </w:rPr>
        <w:t xml:space="preserve"> </w:t>
      </w:r>
      <w:r w:rsidRPr="00F42DDB">
        <w:rPr>
          <w:rStyle w:val="Emphasis"/>
          <w:rFonts w:eastAsia="Calibri" w:cstheme="majorHAnsi"/>
        </w:rPr>
        <w:t>and</w:t>
      </w:r>
      <w:r w:rsidRPr="00F42DDB">
        <w:rPr>
          <w:rStyle w:val="Emphasis"/>
          <w:rFonts w:cstheme="majorHAnsi"/>
        </w:rPr>
        <w:t>/</w:t>
      </w:r>
      <w:r w:rsidRPr="00F42DDB">
        <w:rPr>
          <w:rStyle w:val="Emphasis"/>
          <w:rFonts w:eastAsia="Calibri" w:cstheme="majorHAnsi"/>
        </w:rPr>
        <w:t>or</w:t>
      </w:r>
      <w:r w:rsidRPr="00F42DDB">
        <w:rPr>
          <w:rStyle w:val="Emphasis"/>
          <w:rFonts w:cstheme="majorHAnsi"/>
        </w:rPr>
        <w:t xml:space="preserve"> </w:t>
      </w:r>
      <w:r w:rsidRPr="00F42DDB">
        <w:rPr>
          <w:rStyle w:val="Emphasis"/>
          <w:rFonts w:eastAsia="Calibri" w:cstheme="majorHAnsi"/>
        </w:rPr>
        <w:t>painful</w:t>
      </w:r>
      <w:r w:rsidRPr="00F42DDB">
        <w:rPr>
          <w:rStyle w:val="Emphasis"/>
          <w:rFonts w:cstheme="majorHAnsi"/>
        </w:rPr>
        <w:t xml:space="preserve"> </w:t>
      </w:r>
      <w:r w:rsidRPr="00F42DDB">
        <w:rPr>
          <w:rStyle w:val="Emphasis"/>
          <w:rFonts w:eastAsia="Calibri" w:cstheme="majorHAnsi"/>
        </w:rPr>
        <w:t>and</w:t>
      </w:r>
      <w:r w:rsidRPr="00F42DDB">
        <w:rPr>
          <w:rStyle w:val="Emphasis"/>
          <w:rFonts w:cstheme="majorHAnsi"/>
        </w:rPr>
        <w:t>/</w:t>
      </w:r>
      <w:r w:rsidRPr="00F42DDB">
        <w:rPr>
          <w:rStyle w:val="Emphasis"/>
          <w:rFonts w:eastAsia="Calibri" w:cstheme="majorHAnsi"/>
        </w:rPr>
        <w:t>or</w:t>
      </w:r>
      <w:r w:rsidRPr="00F42DDB">
        <w:rPr>
          <w:rStyle w:val="Emphasis"/>
          <w:rFonts w:cstheme="majorHAnsi"/>
        </w:rPr>
        <w:t xml:space="preserve"> </w:t>
      </w:r>
      <w:r w:rsidRPr="00F42DDB">
        <w:rPr>
          <w:rStyle w:val="Emphasis"/>
          <w:rFonts w:eastAsia="Calibri" w:cstheme="majorHAnsi"/>
        </w:rPr>
        <w:t>premature</w:t>
      </w:r>
      <w:r w:rsidRPr="00F42DDB">
        <w:rPr>
          <w:rStyle w:val="Emphasis"/>
          <w:rFonts w:cstheme="majorHAnsi"/>
        </w:rPr>
        <w:t xml:space="preserve"> </w:t>
      </w:r>
      <w:r w:rsidRPr="00F42DDB">
        <w:rPr>
          <w:rStyle w:val="Emphasis"/>
          <w:rFonts w:eastAsia="Calibri" w:cstheme="majorHAnsi"/>
        </w:rPr>
        <w:t>deaths</w:t>
      </w:r>
      <w:r w:rsidRPr="00F42DDB">
        <w:rPr>
          <w:rFonts w:cstheme="majorHAnsi"/>
          <w:sz w:val="8"/>
        </w:rPr>
        <w:t xml:space="preserve"> </w:t>
      </w:r>
      <w:r w:rsidRPr="00F42DDB">
        <w:rPr>
          <w:rFonts w:eastAsia="Calibri" w:cstheme="majorHAnsi"/>
          <w:sz w:val="8"/>
        </w:rPr>
        <w:t>Thinking</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ways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come</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brings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fore</w:t>
      </w:r>
      <w:r w:rsidRPr="00F42DDB">
        <w:rPr>
          <w:rFonts w:cstheme="majorHAnsi"/>
          <w:sz w:val="8"/>
        </w:rPr>
        <w:t xml:space="preserve"> </w:t>
      </w:r>
      <w:r w:rsidRPr="00F42DDB">
        <w:rPr>
          <w:rFonts w:eastAsia="Calibri" w:cstheme="majorHAnsi"/>
          <w:sz w:val="8"/>
        </w:rPr>
        <w:t>two</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occur</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all</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least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critical</w:t>
      </w:r>
      <w:r w:rsidRPr="00F42DDB">
        <w:rPr>
          <w:rFonts w:cstheme="majorHAnsi"/>
          <w:sz w:val="8"/>
        </w:rPr>
        <w:t xml:space="preserve"> </w:t>
      </w:r>
      <w:r w:rsidRPr="00F42DDB">
        <w:rPr>
          <w:rFonts w:eastAsia="Calibri" w:cstheme="majorHAnsi"/>
          <w:sz w:val="8"/>
        </w:rPr>
        <w:t>number</w:t>
      </w:r>
      <w:r w:rsidRPr="00F42DDB">
        <w:rPr>
          <w:rFonts w:cstheme="majorHAnsi"/>
          <w:sz w:val="8"/>
        </w:rPr>
        <w:t xml:space="preserve"> </w:t>
      </w:r>
      <w:r w:rsidRPr="00F42DDB">
        <w:rPr>
          <w:rFonts w:eastAsia="Calibri" w:cstheme="majorHAnsi"/>
          <w:sz w:val="8"/>
        </w:rPr>
        <w:t>needed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unable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replenish</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population</w:t>
      </w:r>
      <w:r w:rsidRPr="00F42DDB">
        <w:rPr>
          <w:rFonts w:cstheme="majorHAnsi"/>
          <w:sz w:val="8"/>
        </w:rPr>
        <w:t xml:space="preserve">, </w:t>
      </w:r>
      <w:r w:rsidRPr="00F42DDB">
        <w:rPr>
          <w:rFonts w:eastAsia="Calibri" w:cstheme="majorHAnsi"/>
          <w:sz w:val="8"/>
        </w:rPr>
        <w:t>leading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eventual</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underwent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sterilization</w:t>
      </w:r>
      <w:r w:rsidRPr="00F42DDB">
        <w:rPr>
          <w:rFonts w:cstheme="majorHAnsi"/>
          <w:sz w:val="8"/>
        </w:rPr>
        <w:t xml:space="preserve"> </w:t>
      </w:r>
      <w:r w:rsidRPr="00F42DDB">
        <w:rPr>
          <w:rFonts w:eastAsia="Calibri" w:cstheme="majorHAnsi"/>
          <w:sz w:val="8"/>
        </w:rPr>
        <w:t>procedure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perhaps</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come</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due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anthropogenic</w:t>
      </w:r>
      <w:r w:rsidRPr="00F42DDB">
        <w:rPr>
          <w:rFonts w:cstheme="majorHAnsi"/>
          <w:sz w:val="8"/>
        </w:rPr>
        <w:t xml:space="preserve"> </w:t>
      </w:r>
      <w:r w:rsidRPr="00F42DDB">
        <w:rPr>
          <w:rFonts w:eastAsia="Calibri" w:cstheme="majorHAnsi"/>
          <w:sz w:val="8"/>
        </w:rPr>
        <w:t>climate</w:t>
      </w:r>
      <w:r w:rsidRPr="00F42DDB">
        <w:rPr>
          <w:rFonts w:cstheme="majorHAnsi"/>
          <w:sz w:val="8"/>
        </w:rPr>
        <w:t xml:space="preserve"> </w:t>
      </w:r>
      <w:r w:rsidRPr="00F42DDB">
        <w:rPr>
          <w:rFonts w:eastAsia="Calibri" w:cstheme="majorHAnsi"/>
          <w:sz w:val="8"/>
        </w:rPr>
        <w:t>change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massive</w:t>
      </w:r>
      <w:r w:rsidRPr="00F42DDB">
        <w:rPr>
          <w:rFonts w:cstheme="majorHAnsi"/>
          <w:sz w:val="8"/>
        </w:rPr>
        <w:t xml:space="preserve"> </w:t>
      </w:r>
      <w:r w:rsidRPr="00F42DDB">
        <w:rPr>
          <w:rFonts w:eastAsia="Calibri" w:cstheme="majorHAnsi"/>
          <w:sz w:val="8"/>
        </w:rPr>
        <w:t>asteroid</w:t>
      </w:r>
      <w:r w:rsidRPr="00F42DDB">
        <w:rPr>
          <w:rFonts w:cstheme="majorHAnsi"/>
          <w:sz w:val="8"/>
        </w:rPr>
        <w:t xml:space="preserve"> </w:t>
      </w:r>
      <w:r w:rsidRPr="00F42DDB">
        <w:rPr>
          <w:rFonts w:eastAsia="Calibri" w:cstheme="majorHAnsi"/>
          <w:sz w:val="8"/>
        </w:rPr>
        <w:t>hitting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Earth</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wiping</w:t>
      </w:r>
      <w:r w:rsidRPr="00F42DDB">
        <w:rPr>
          <w:rFonts w:cstheme="majorHAnsi"/>
          <w:sz w:val="8"/>
        </w:rPr>
        <w:t xml:space="preserve"> </w:t>
      </w:r>
      <w:r w:rsidRPr="00F42DDB">
        <w:rPr>
          <w:rFonts w:eastAsia="Calibri" w:cstheme="majorHAnsi"/>
          <w:sz w:val="8"/>
        </w:rPr>
        <w:t>out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species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same</w:t>
      </w:r>
      <w:r w:rsidRPr="00F42DDB">
        <w:rPr>
          <w:rFonts w:cstheme="majorHAnsi"/>
          <w:sz w:val="8"/>
        </w:rPr>
        <w:t xml:space="preserve"> </w:t>
      </w:r>
      <w:r w:rsidRPr="00F42DDB">
        <w:rPr>
          <w:rFonts w:eastAsia="Calibri" w:cstheme="majorHAnsi"/>
          <w:sz w:val="8"/>
        </w:rPr>
        <w:t>way</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did</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dinosaurs</w:t>
      </w:r>
      <w:r w:rsidRPr="00F42DDB">
        <w:rPr>
          <w:rFonts w:cstheme="majorHAnsi"/>
          <w:sz w:val="8"/>
        </w:rPr>
        <w:t xml:space="preserve"> </w:t>
      </w:r>
      <w:r w:rsidRPr="00F42DDB">
        <w:rPr>
          <w:rFonts w:eastAsia="Calibri" w:cstheme="majorHAnsi"/>
          <w:sz w:val="8"/>
        </w:rPr>
        <w:t>millions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years</w:t>
      </w:r>
      <w:r w:rsidRPr="00F42DDB">
        <w:rPr>
          <w:rFonts w:cstheme="majorHAnsi"/>
          <w:sz w:val="8"/>
        </w:rPr>
        <w:t xml:space="preserve"> </w:t>
      </w:r>
      <w:r w:rsidRPr="00F42DDB">
        <w:rPr>
          <w:rFonts w:eastAsia="Calibri" w:cstheme="majorHAnsi"/>
          <w:sz w:val="8"/>
        </w:rPr>
        <w:t>ago</w:t>
      </w:r>
      <w:r w:rsidRPr="00F42DDB">
        <w:rPr>
          <w:rFonts w:cstheme="majorHAnsi"/>
          <w:sz w:val="8"/>
        </w:rPr>
        <w:t xml:space="preserve">. </w:t>
      </w:r>
      <w:r w:rsidRPr="00F42DDB">
        <w:rPr>
          <w:rStyle w:val="StyleUnderline"/>
          <w:rFonts w:eastAsia="Calibri" w:cstheme="majorHAnsi"/>
        </w:rPr>
        <w:t>Each</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Style w:val="StyleUnderline"/>
          <w:rFonts w:eastAsia="Calibri" w:cstheme="majorHAnsi"/>
        </w:rPr>
        <w:t>scenario</w:t>
      </w:r>
      <w:r w:rsidRPr="00F42DDB">
        <w:rPr>
          <w:rFonts w:eastAsia="Calibri" w:cstheme="majorHAnsi"/>
          <w:sz w:val="8"/>
        </w:rPr>
        <w:t>s</w:t>
      </w:r>
      <w:r w:rsidRPr="00F42DDB">
        <w:rPr>
          <w:rFonts w:cstheme="majorHAnsi"/>
          <w:sz w:val="8"/>
        </w:rPr>
        <w:t xml:space="preserve"> </w:t>
      </w:r>
      <w:r w:rsidRPr="00F42DDB">
        <w:rPr>
          <w:rStyle w:val="StyleUnderline"/>
          <w:rFonts w:eastAsia="Calibri" w:cstheme="majorHAnsi"/>
        </w:rPr>
        <w:t>would</w:t>
      </w:r>
      <w:r w:rsidRPr="00F42DDB">
        <w:rPr>
          <w:rStyle w:val="StyleUnderline"/>
          <w:rFonts w:cstheme="majorHAnsi"/>
        </w:rPr>
        <w:t xml:space="preserve"> </w:t>
      </w:r>
      <w:r w:rsidRPr="00F42DDB">
        <w:rPr>
          <w:rStyle w:val="StyleUnderline"/>
          <w:rFonts w:eastAsia="Calibri" w:cstheme="majorHAnsi"/>
        </w:rPr>
        <w:t>involve</w:t>
      </w:r>
      <w:r w:rsidRPr="00F42DDB">
        <w:rPr>
          <w:rStyle w:val="StyleUnderline"/>
          <w:rFonts w:cstheme="majorHAnsi"/>
        </w:rPr>
        <w:t xml:space="preserve"> </w:t>
      </w:r>
      <w:r w:rsidRPr="00F42DDB">
        <w:rPr>
          <w:rStyle w:val="StyleUnderline"/>
          <w:rFonts w:eastAsia="Calibri" w:cstheme="majorHAnsi"/>
        </w:rPr>
        <w:t>significant</w:t>
      </w:r>
      <w:r w:rsidRPr="00F42DDB">
        <w:rPr>
          <w:rStyle w:val="StyleUnderline"/>
          <w:rFonts w:cstheme="majorHAnsi"/>
        </w:rPr>
        <w:t xml:space="preserve"> </w:t>
      </w:r>
      <w:r w:rsidRPr="00F42DDB">
        <w:rPr>
          <w:rStyle w:val="StyleUnderline"/>
          <w:rFonts w:eastAsia="Calibri" w:cstheme="majorHAnsi"/>
        </w:rPr>
        <w:t>physical</w:t>
      </w:r>
      <w:r w:rsidRPr="00F42DDB">
        <w:rPr>
          <w:rFonts w:cstheme="majorHAnsi"/>
          <w:sz w:val="8"/>
        </w:rPr>
        <w:t xml:space="preserve"> </w:t>
      </w:r>
      <w:r w:rsidRPr="00F42DDB">
        <w:rPr>
          <w:rStyle w:val="StyleUnderline"/>
          <w:rFonts w:eastAsia="Calibri" w:cstheme="majorHAnsi"/>
        </w:rPr>
        <w:t>and</w:t>
      </w:r>
      <w:r w:rsidRPr="00F42DDB">
        <w:rPr>
          <w:rStyle w:val="StyleUnderline"/>
          <w:rFonts w:cstheme="majorHAnsi"/>
        </w:rPr>
        <w:t>/</w:t>
      </w:r>
      <w:r w:rsidRPr="00F42DDB">
        <w:rPr>
          <w:rFonts w:eastAsia="Calibri" w:cstheme="majorHAnsi"/>
          <w:sz w:val="8"/>
        </w:rPr>
        <w:t>or</w:t>
      </w:r>
      <w:r w:rsidRPr="00F42DDB">
        <w:rPr>
          <w:rFonts w:cstheme="majorHAnsi"/>
          <w:sz w:val="8"/>
        </w:rPr>
        <w:t xml:space="preserve"> </w:t>
      </w:r>
      <w:r w:rsidRPr="00F42DDB">
        <w:rPr>
          <w:rStyle w:val="StyleUnderline"/>
          <w:rFonts w:eastAsia="Calibri" w:cstheme="majorHAnsi"/>
        </w:rPr>
        <w:t>non</w:t>
      </w:r>
      <w:r w:rsidRPr="00F42DDB">
        <w:rPr>
          <w:rStyle w:val="StyleUnderline"/>
          <w:rFonts w:cstheme="majorHAnsi"/>
        </w:rPr>
        <w:t>-</w:t>
      </w:r>
      <w:r w:rsidRPr="00F42DDB">
        <w:rPr>
          <w:rStyle w:val="StyleUnderline"/>
          <w:rFonts w:eastAsia="Calibri" w:cstheme="majorHAnsi"/>
        </w:rPr>
        <w:t>physical</w:t>
      </w:r>
      <w:r w:rsidRPr="00F42DDB">
        <w:rPr>
          <w:rStyle w:val="StyleUnderline"/>
          <w:rFonts w:cstheme="majorHAnsi"/>
        </w:rPr>
        <w:t xml:space="preserve"> </w:t>
      </w:r>
      <w:r w:rsidRPr="00F42DDB">
        <w:rPr>
          <w:rStyle w:val="StyleUnderline"/>
          <w:rFonts w:eastAsia="Calibri" w:cstheme="majorHAnsi"/>
        </w:rPr>
        <w:t>harms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Physically</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suffer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possibly</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painful</w:t>
      </w:r>
      <w:r w:rsidRPr="00F42DDB">
        <w:rPr>
          <w:rFonts w:cstheme="majorHAnsi"/>
          <w:sz w:val="8"/>
        </w:rPr>
        <w:t xml:space="preserve"> </w:t>
      </w:r>
      <w:r w:rsidRPr="00F42DDB">
        <w:rPr>
          <w:rFonts w:eastAsia="Calibri" w:cstheme="majorHAnsi"/>
          <w:sz w:val="8"/>
        </w:rPr>
        <w:t>deaths</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hard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imagine</w:t>
      </w:r>
      <w:r w:rsidRPr="00F42DDB">
        <w:rPr>
          <w:rFonts w:cstheme="majorHAnsi"/>
          <w:sz w:val="8"/>
        </w:rPr>
        <w:t xml:space="preserve"> </w:t>
      </w:r>
      <w:r w:rsidRPr="00F42DDB">
        <w:rPr>
          <w:rFonts w:eastAsia="Calibri" w:cstheme="majorHAnsi"/>
          <w:sz w:val="8"/>
        </w:rPr>
        <w:t>examples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process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Style w:val="StyleUnderline"/>
          <w:rFonts w:eastAsia="Calibri" w:cstheme="majorHAnsi"/>
        </w:rPr>
        <w:t>extinction</w:t>
      </w:r>
      <w:r w:rsidRPr="00F42DDB">
        <w:rPr>
          <w:rStyle w:val="StyleUnderline"/>
          <w:rFonts w:cstheme="majorHAnsi"/>
        </w:rPr>
        <w:t xml:space="preserve"> </w:t>
      </w:r>
      <w:r w:rsidRPr="00F42DDB">
        <w:rPr>
          <w:rStyle w:val="StyleUnderline"/>
          <w:rFonts w:eastAsia="Calibri" w:cstheme="majorHAnsi"/>
        </w:rPr>
        <w:t>could</w:t>
      </w:r>
      <w:r w:rsidRPr="00F42DDB">
        <w:rPr>
          <w:rStyle w:val="StyleUnderline"/>
          <w:rFonts w:cstheme="majorHAnsi"/>
        </w:rPr>
        <w:t xml:space="preserve"> </w:t>
      </w:r>
      <w:r w:rsidRPr="00F42DDB">
        <w:rPr>
          <w:rStyle w:val="StyleUnderline"/>
          <w:rFonts w:eastAsia="Calibri" w:cstheme="majorHAnsi"/>
        </w:rPr>
        <w:t>cause</w:t>
      </w:r>
      <w:r w:rsidRPr="00F42DDB">
        <w:rPr>
          <w:rFonts w:cstheme="majorHAnsi"/>
          <w:sz w:val="8"/>
        </w:rPr>
        <w:t xml:space="preserve"> </w:t>
      </w:r>
      <w:r w:rsidRPr="00F42DDB">
        <w:rPr>
          <w:rStyle w:val="StyleUnderline"/>
          <w:rFonts w:eastAsia="Calibri" w:cstheme="majorHAnsi"/>
        </w:rPr>
        <w:t>premature</w:t>
      </w:r>
      <w:r w:rsidRPr="00F42DDB">
        <w:rPr>
          <w:rStyle w:val="StyleUnderline"/>
          <w:rFonts w:cstheme="majorHAnsi"/>
        </w:rPr>
        <w:t xml:space="preserve"> </w:t>
      </w:r>
      <w:r w:rsidRPr="00F42DDB">
        <w:rPr>
          <w:rStyle w:val="StyleUnderline"/>
          <w:rFonts w:eastAsia="Calibri" w:cstheme="majorHAnsi"/>
        </w:rPr>
        <w:t>death</w:t>
      </w:r>
      <w:r w:rsidRPr="00F42DDB">
        <w:rPr>
          <w:rFonts w:cstheme="majorHAnsi"/>
          <w:sz w:val="8"/>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nuclear</w:t>
      </w:r>
      <w:r w:rsidRPr="00F42DDB">
        <w:rPr>
          <w:rStyle w:val="StyleUnderline"/>
          <w:rFonts w:cstheme="majorHAnsi"/>
        </w:rPr>
        <w:t xml:space="preserve"> </w:t>
      </w:r>
      <w:r w:rsidRPr="00F42DDB">
        <w:rPr>
          <w:rStyle w:val="StyleUnderline"/>
          <w:rFonts w:eastAsia="Calibri" w:cstheme="majorHAnsi"/>
        </w:rPr>
        <w:t>winter</w:t>
      </w:r>
      <w:r w:rsidRPr="00F42DDB">
        <w:rPr>
          <w:rFonts w:cstheme="majorHAnsi"/>
          <w:sz w:val="8"/>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killed</w:t>
      </w:r>
      <w:r w:rsidRPr="00F42DDB">
        <w:rPr>
          <w:rStyle w:val="StyleUnderline"/>
          <w:rFonts w:cstheme="majorHAnsi"/>
        </w:rPr>
        <w:t xml:space="preserve"> </w:t>
      </w:r>
      <w:r w:rsidRPr="00F42DDB">
        <w:rPr>
          <w:rStyle w:val="StyleUnderline"/>
          <w:rFonts w:eastAsia="Calibri" w:cstheme="majorHAnsi"/>
        </w:rPr>
        <w:t>everyone</w:t>
      </w:r>
      <w:r w:rsidRPr="00F42DDB">
        <w:rPr>
          <w:rStyle w:val="StyleUnderline"/>
          <w:rFonts w:cstheme="majorHAnsi"/>
        </w:rPr>
        <w:t xml:space="preserve"> </w:t>
      </w:r>
      <w:r w:rsidRPr="00F42DDB">
        <w:rPr>
          <w:rStyle w:val="StyleUnderline"/>
          <w:rFonts w:eastAsia="Calibri" w:cstheme="majorHAnsi"/>
        </w:rPr>
        <w:t>or</w:t>
      </w:r>
      <w:r w:rsidRPr="00F42DDB">
        <w:rPr>
          <w:rStyle w:val="StyleUnderline"/>
          <w:rFonts w:cstheme="majorHAnsi"/>
        </w:rPr>
        <w:t xml:space="preserve"> </w:t>
      </w:r>
      <w:r w:rsidRPr="00F42DDB">
        <w:rPr>
          <w:rStyle w:val="StyleUnderline"/>
          <w:rFonts w:eastAsia="Calibri" w:cstheme="majorHAnsi"/>
        </w:rPr>
        <w:t>even</w:t>
      </w:r>
      <w:r w:rsidRPr="00F42DDB">
        <w:rPr>
          <w:rStyle w:val="StyleUnderline"/>
          <w:rFonts w:cstheme="majorHAnsi"/>
        </w:rPr>
        <w:t xml:space="preserve"> </w:t>
      </w:r>
      <w:r w:rsidRPr="00F42DDB">
        <w:rPr>
          <w:rStyle w:val="StyleUnderline"/>
          <w:rFonts w:eastAsia="Calibri" w:cstheme="majorHAnsi"/>
        </w:rPr>
        <w:t>just</w:t>
      </w:r>
      <w:r w:rsidRPr="00F42DDB">
        <w:rPr>
          <w:rStyle w:val="StyleUnderline"/>
          <w:rFonts w:cstheme="majorHAnsi"/>
        </w:rPr>
        <w:t xml:space="preserve"> </w:t>
      </w:r>
      <w:r w:rsidRPr="00F42DDB">
        <w:rPr>
          <w:rStyle w:val="StyleUnderline"/>
          <w:rFonts w:eastAsia="Calibri" w:cstheme="majorHAnsi"/>
        </w:rPr>
        <w:t>every</w:t>
      </w:r>
      <w:r w:rsidRPr="00F42DDB">
        <w:rPr>
          <w:rStyle w:val="StyleUnderline"/>
          <w:rFonts w:cstheme="majorHAnsi"/>
        </w:rPr>
        <w:t xml:space="preserve"> </w:t>
      </w:r>
      <w:r w:rsidRPr="00F42DDB">
        <w:rPr>
          <w:rStyle w:val="StyleUnderline"/>
          <w:rFonts w:eastAsia="Calibri" w:cstheme="majorHAnsi"/>
        </w:rPr>
        <w:t>woman</w:t>
      </w:r>
      <w:r w:rsidRPr="00F42DDB">
        <w:rPr>
          <w:rStyle w:val="StyleUnderline"/>
          <w:rFonts w:cstheme="majorHAnsi"/>
        </w:rPr>
        <w:t xml:space="preserve"> </w:t>
      </w:r>
      <w:r w:rsidRPr="00F42DDB">
        <w:rPr>
          <w:rStyle w:val="StyleUnderline"/>
          <w:rFonts w:eastAsia="Calibri" w:cstheme="majorHAnsi"/>
        </w:rPr>
        <w:t>under</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age</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50 </w:t>
      </w:r>
      <w:r w:rsidRPr="00F42DDB">
        <w:rPr>
          <w:rStyle w:val="StyleUnderline"/>
          <w:rFonts w:eastAsia="Calibri" w:cstheme="majorHAnsi"/>
        </w:rPr>
        <w:t>is</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clear</w:t>
      </w:r>
      <w:r w:rsidRPr="00F42DDB">
        <w:rPr>
          <w:rStyle w:val="StyleUnderline"/>
          <w:rFonts w:cstheme="majorHAnsi"/>
        </w:rPr>
        <w:t xml:space="preserve"> </w:t>
      </w:r>
      <w:r w:rsidRPr="00F42DDB">
        <w:rPr>
          <w:rStyle w:val="StyleUnderline"/>
          <w:rFonts w:eastAsia="Calibri" w:cstheme="majorHAnsi"/>
        </w:rPr>
        <w:t>example</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such</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case</w:t>
      </w:r>
      <w:r w:rsidRPr="00F42DDB">
        <w:rPr>
          <w:rFonts w:cstheme="majorHAnsi"/>
          <w:sz w:val="8"/>
        </w:rPr>
        <w:t xml:space="preserve">. </w:t>
      </w:r>
      <w:r w:rsidRPr="00F42DDB">
        <w:rPr>
          <w:rFonts w:eastAsia="Calibri" w:cstheme="majorHAnsi"/>
          <w:sz w:val="8"/>
        </w:rPr>
        <w:t>Obviously</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types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themselves</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Every</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dies</w:t>
      </w:r>
      <w:r w:rsidRPr="00F42DDB">
        <w:rPr>
          <w:rFonts w:cstheme="majorHAnsi"/>
          <w:sz w:val="8"/>
        </w:rPr>
        <w:t xml:space="preserve"> </w:t>
      </w:r>
      <w:r w:rsidRPr="00F42DDB">
        <w:rPr>
          <w:rFonts w:eastAsia="Calibri" w:cstheme="majorHAnsi"/>
          <w:sz w:val="8"/>
        </w:rPr>
        <w:t>eventually</w:t>
      </w:r>
      <w:r w:rsidRPr="00F42DDB">
        <w:rPr>
          <w:rFonts w:cstheme="majorHAnsi"/>
          <w:sz w:val="8"/>
        </w:rPr>
        <w:t xml:space="preserve">, </w:t>
      </w:r>
      <w:r w:rsidRPr="00F42DDB">
        <w:rPr>
          <w:rFonts w:eastAsia="Calibri" w:cstheme="majorHAnsi"/>
          <w:sz w:val="8"/>
        </w:rPr>
        <w:t>sometimes</w:t>
      </w:r>
      <w:r w:rsidRPr="00F42DDB">
        <w:rPr>
          <w:rFonts w:cstheme="majorHAnsi"/>
          <w:sz w:val="8"/>
        </w:rPr>
        <w:t xml:space="preserve"> </w:t>
      </w:r>
      <w:r w:rsidRPr="00F42DDB">
        <w:rPr>
          <w:rFonts w:eastAsia="Calibri" w:cstheme="majorHAnsi"/>
          <w:sz w:val="8"/>
        </w:rPr>
        <w:t>earlier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standard</w:t>
      </w:r>
      <w:r w:rsidRPr="00F42DDB">
        <w:rPr>
          <w:rFonts w:cstheme="majorHAnsi"/>
          <w:sz w:val="8"/>
        </w:rPr>
        <w:t xml:space="preserve"> </w:t>
      </w:r>
      <w:r w:rsidRPr="00F42DDB">
        <w:rPr>
          <w:rFonts w:eastAsia="Calibri" w:cstheme="majorHAnsi"/>
          <w:sz w:val="8"/>
        </w:rPr>
        <w:t>expected</w:t>
      </w:r>
      <w:r w:rsidRPr="00F42DDB">
        <w:rPr>
          <w:rFonts w:cstheme="majorHAnsi"/>
          <w:sz w:val="8"/>
        </w:rPr>
        <w:t xml:space="preserve"> </w:t>
      </w:r>
      <w:r w:rsidRPr="00F42DDB">
        <w:rPr>
          <w:rFonts w:eastAsia="Calibri" w:cstheme="majorHAnsi"/>
          <w:sz w:val="8"/>
        </w:rPr>
        <w:t>lifespan</w:t>
      </w:r>
      <w:r w:rsidRPr="00F42DDB">
        <w:rPr>
          <w:rFonts w:cstheme="majorHAnsi"/>
          <w:sz w:val="8"/>
        </w:rPr>
        <w:t xml:space="preserve"> </w:t>
      </w:r>
      <w:r w:rsidRPr="00F42DDB">
        <w:rPr>
          <w:rFonts w:eastAsia="Calibri" w:cstheme="majorHAnsi"/>
          <w:sz w:val="8"/>
        </w:rPr>
        <w:t>due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accidents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causes</w:t>
      </w:r>
      <w:r w:rsidRPr="00F42DDB">
        <w:rPr>
          <w:rFonts w:cstheme="majorHAnsi"/>
          <w:sz w:val="8"/>
        </w:rPr>
        <w:t xml:space="preserve"> </w:t>
      </w:r>
      <w:r w:rsidRPr="00F42DDB">
        <w:rPr>
          <w:rFonts w:eastAsia="Calibri" w:cstheme="majorHAnsi"/>
          <w:sz w:val="8"/>
        </w:rPr>
        <w:t>like</w:t>
      </w:r>
      <w:r w:rsidRPr="00F42DDB">
        <w:rPr>
          <w:rFonts w:cstheme="majorHAnsi"/>
          <w:sz w:val="8"/>
        </w:rPr>
        <w:t xml:space="preserve"> </w:t>
      </w:r>
      <w:r w:rsidRPr="00F42DDB">
        <w:rPr>
          <w:rFonts w:eastAsia="Calibri" w:cstheme="majorHAnsi"/>
          <w:sz w:val="8"/>
        </w:rPr>
        <w:t>spontaneously</w:t>
      </w:r>
      <w:r w:rsidRPr="00F42DDB">
        <w:rPr>
          <w:rFonts w:cstheme="majorHAnsi"/>
          <w:sz w:val="8"/>
        </w:rPr>
        <w:t xml:space="preserve"> </w:t>
      </w:r>
      <w:r w:rsidRPr="00F42DDB">
        <w:rPr>
          <w:rFonts w:eastAsia="Calibri" w:cstheme="majorHAnsi"/>
          <w:sz w:val="8"/>
        </w:rPr>
        <w:t>occurring</w:t>
      </w:r>
      <w:r w:rsidRPr="00F42DDB">
        <w:rPr>
          <w:rFonts w:cstheme="majorHAnsi"/>
          <w:sz w:val="8"/>
        </w:rPr>
        <w:t xml:space="preserve"> </w:t>
      </w:r>
      <w:r w:rsidRPr="00F42DDB">
        <w:rPr>
          <w:rFonts w:eastAsia="Calibri" w:cstheme="majorHAnsi"/>
          <w:sz w:val="8"/>
        </w:rPr>
        <w:t>incurable</w:t>
      </w:r>
      <w:r w:rsidRPr="00F42DDB">
        <w:rPr>
          <w:rFonts w:cstheme="majorHAnsi"/>
          <w:sz w:val="8"/>
        </w:rPr>
        <w:t xml:space="preserve"> </w:t>
      </w:r>
      <w:r w:rsidRPr="00F42DDB">
        <w:rPr>
          <w:rFonts w:eastAsia="Calibri" w:cstheme="majorHAnsi"/>
          <w:sz w:val="8"/>
        </w:rPr>
        <w:t>cancers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such</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disease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moral</w:t>
      </w:r>
      <w:r w:rsidRPr="00F42DDB">
        <w:rPr>
          <w:rFonts w:cstheme="majorHAnsi"/>
          <w:sz w:val="8"/>
        </w:rPr>
        <w:t xml:space="preserve"> </w:t>
      </w:r>
      <w:r w:rsidRPr="00F42DDB">
        <w:rPr>
          <w:rFonts w:eastAsia="Calibri" w:cstheme="majorHAnsi"/>
          <w:sz w:val="8"/>
        </w:rPr>
        <w:t>agent</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unavoidably</w:t>
      </w:r>
      <w:r w:rsidRPr="00F42DDB">
        <w:rPr>
          <w:rFonts w:cstheme="majorHAnsi"/>
          <w:sz w:val="8"/>
        </w:rPr>
        <w:t xml:space="preserve"> </w:t>
      </w:r>
      <w:r w:rsidRPr="00F42DDB">
        <w:rPr>
          <w:rFonts w:eastAsia="Calibri" w:cstheme="majorHAnsi"/>
          <w:sz w:val="8"/>
        </w:rPr>
        <w:t>kills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prematurely</w:t>
      </w:r>
      <w:r w:rsidRPr="00F42DDB">
        <w:rPr>
          <w:rFonts w:cstheme="majorHAnsi"/>
          <w:sz w:val="8"/>
        </w:rPr>
        <w:t xml:space="preserve">. </w:t>
      </w:r>
      <w:r w:rsidRPr="00F42DDB">
        <w:rPr>
          <w:rFonts w:eastAsia="Calibri" w:cstheme="majorHAnsi"/>
          <w:sz w:val="8"/>
        </w:rPr>
        <w:t>Scanlon</w:t>
      </w:r>
      <w:r w:rsidRPr="00F42DDB">
        <w:rPr>
          <w:rFonts w:cstheme="majorHAnsi"/>
          <w:sz w:val="8"/>
        </w:rPr>
        <w:t xml:space="preserve"> </w:t>
      </w:r>
      <w:r w:rsidRPr="00F42DDB">
        <w:rPr>
          <w:rFonts w:eastAsia="Calibri" w:cstheme="majorHAnsi"/>
          <w:sz w:val="8"/>
        </w:rPr>
        <w:t>says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fact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reduce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well</w:t>
      </w:r>
      <w:r w:rsidRPr="00F42DDB">
        <w:rPr>
          <w:rFonts w:cstheme="majorHAnsi"/>
          <w:sz w:val="8"/>
        </w:rPr>
        <w:t>-</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gives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principle</w:t>
      </w:r>
      <w:r w:rsidRPr="00F42DDB">
        <w:rPr>
          <w:rFonts w:cstheme="majorHAnsi"/>
          <w:sz w:val="8"/>
        </w:rPr>
        <w:t>: ‘</w:t>
      </w:r>
      <w:r w:rsidRPr="00F42DDB">
        <w:rPr>
          <w:rFonts w:eastAsia="Calibri" w:cstheme="majorHAnsi"/>
          <w:sz w:val="8"/>
        </w:rPr>
        <w:t>components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well</w:t>
      </w:r>
      <w:r w:rsidRPr="00F42DDB">
        <w:rPr>
          <w:rFonts w:cstheme="majorHAnsi"/>
          <w:sz w:val="8"/>
        </w:rPr>
        <w:t>-</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figure</w:t>
      </w:r>
      <w:r w:rsidRPr="00F42DDB">
        <w:rPr>
          <w:rFonts w:cstheme="majorHAnsi"/>
          <w:sz w:val="8"/>
        </w:rPr>
        <w:t xml:space="preserve"> </w:t>
      </w:r>
      <w:r w:rsidRPr="00F42DDB">
        <w:rPr>
          <w:rFonts w:eastAsia="Calibri" w:cstheme="majorHAnsi"/>
          <w:sz w:val="8"/>
        </w:rPr>
        <w:t>prominently</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grounds</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reasonable</w:t>
      </w:r>
      <w:r w:rsidRPr="00F42DDB">
        <w:rPr>
          <w:rFonts w:cstheme="majorHAnsi"/>
          <w:sz w:val="8"/>
        </w:rPr>
        <w:t xml:space="preserve"> </w:t>
      </w:r>
      <w:r w:rsidRPr="00F42DDB">
        <w:rPr>
          <w:rFonts w:eastAsia="Calibri" w:cstheme="majorHAnsi"/>
          <w:sz w:val="8"/>
        </w:rPr>
        <w:t>rejection</w:t>
      </w:r>
      <w:r w:rsidRPr="00F42DDB">
        <w:rPr>
          <w:rFonts w:cstheme="majorHAnsi"/>
          <w:sz w:val="8"/>
        </w:rPr>
        <w:t>’ (</w:t>
      </w:r>
      <w:r w:rsidRPr="00F42DDB">
        <w:rPr>
          <w:rFonts w:eastAsia="Calibri" w:cstheme="majorHAnsi"/>
          <w:sz w:val="8"/>
        </w:rPr>
        <w:t>Scanlon</w:t>
      </w:r>
      <w:r w:rsidRPr="00F42DDB">
        <w:rPr>
          <w:rFonts w:cstheme="majorHAnsi"/>
          <w:sz w:val="8"/>
        </w:rPr>
        <w:t xml:space="preserve"> 1998, 214).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settled</w:t>
      </w:r>
      <w:r w:rsidRPr="00F42DDB">
        <w:rPr>
          <w:rFonts w:cstheme="majorHAnsi"/>
          <w:sz w:val="8"/>
        </w:rPr>
        <w:t xml:space="preserve"> </w:t>
      </w:r>
      <w:r w:rsidRPr="00F42DDB">
        <w:rPr>
          <w:rFonts w:eastAsia="Calibri" w:cstheme="majorHAnsi"/>
          <w:sz w:val="8"/>
        </w:rPr>
        <w:t>yet</w:t>
      </w:r>
      <w:r w:rsidRPr="00F42DDB">
        <w:rPr>
          <w:rFonts w:cstheme="majorHAnsi"/>
          <w:sz w:val="8"/>
        </w:rPr>
        <w:t xml:space="preserve"> </w:t>
      </w:r>
      <w:r w:rsidRPr="00F42DDB">
        <w:rPr>
          <w:rFonts w:eastAsia="Calibri" w:cstheme="majorHAnsi"/>
          <w:sz w:val="8"/>
        </w:rPr>
        <w:t>whether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setback</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well</w:t>
      </w:r>
      <w:r w:rsidRPr="00F42DDB">
        <w:rPr>
          <w:rFonts w:cstheme="majorHAnsi"/>
          <w:sz w:val="8"/>
        </w:rPr>
        <w:t>-</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philosophers</w:t>
      </w:r>
      <w:r w:rsidRPr="00F42DDB">
        <w:rPr>
          <w:rFonts w:cstheme="majorHAnsi"/>
          <w:sz w:val="8"/>
        </w:rPr>
        <w:t xml:space="preserve"> </w:t>
      </w:r>
      <w:r w:rsidRPr="00F42DDB">
        <w:rPr>
          <w:rFonts w:eastAsia="Calibri" w:cstheme="majorHAnsi"/>
          <w:sz w:val="8"/>
        </w:rPr>
        <w:t>hold</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dies</w:t>
      </w:r>
      <w:r w:rsidRPr="00F42DDB">
        <w:rPr>
          <w:rFonts w:cstheme="majorHAnsi"/>
          <w:sz w:val="8"/>
        </w:rPr>
        <w:t xml:space="preserve">, </w:t>
      </w:r>
      <w:r w:rsidRPr="00F42DDB">
        <w:rPr>
          <w:rFonts w:eastAsia="Calibri" w:cstheme="majorHAnsi"/>
          <w:sz w:val="8"/>
        </w:rPr>
        <w:t>whilst</w:t>
      </w:r>
      <w:r w:rsidRPr="00F42DDB">
        <w:rPr>
          <w:rFonts w:cstheme="majorHAnsi"/>
          <w:sz w:val="8"/>
        </w:rPr>
        <w:t xml:space="preserve"> </w:t>
      </w:r>
      <w:r w:rsidRPr="00F42DDB">
        <w:rPr>
          <w:rFonts w:eastAsia="Calibri" w:cstheme="majorHAnsi"/>
          <w:sz w:val="8"/>
        </w:rPr>
        <w:t>others</w:t>
      </w:r>
      <w:r w:rsidRPr="00F42DDB">
        <w:rPr>
          <w:rFonts w:cstheme="majorHAnsi"/>
          <w:sz w:val="8"/>
        </w:rPr>
        <w:t xml:space="preserve"> </w:t>
      </w:r>
      <w:r w:rsidRPr="00F42DDB">
        <w:rPr>
          <w:rFonts w:eastAsia="Calibri" w:cstheme="majorHAnsi"/>
          <w:sz w:val="8"/>
        </w:rPr>
        <w:t>argue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.7 </w:t>
      </w:r>
      <w:r w:rsidRPr="00F42DDB">
        <w:rPr>
          <w:rFonts w:eastAsia="Calibri" w:cstheme="majorHAnsi"/>
          <w:sz w:val="8"/>
        </w:rPr>
        <w:t>I</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argue</w:t>
      </w:r>
      <w:r w:rsidRPr="00F42DDB">
        <w:rPr>
          <w:rFonts w:cstheme="majorHAnsi"/>
          <w:sz w:val="8"/>
        </w:rPr>
        <w:t xml:space="preserve">,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regardless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correct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debate</w:t>
      </w:r>
      <w:r w:rsidRPr="00F42DDB">
        <w:rPr>
          <w:rFonts w:cstheme="majorHAnsi"/>
          <w:sz w:val="8"/>
        </w:rPr>
        <w:t xml:space="preserve">, </w:t>
      </w:r>
      <w:r w:rsidRPr="00F42DDB">
        <w:rPr>
          <w:rStyle w:val="StyleUnderline"/>
          <w:rFonts w:eastAsia="Calibri" w:cstheme="majorHAnsi"/>
        </w:rPr>
        <w:t>being</w:t>
      </w:r>
      <w:r w:rsidRPr="00F42DDB">
        <w:rPr>
          <w:rStyle w:val="StyleUnderline"/>
          <w:rFonts w:cstheme="majorHAnsi"/>
        </w:rPr>
        <w:t xml:space="preserve"> </w:t>
      </w:r>
      <w:r w:rsidRPr="00F42DDB">
        <w:rPr>
          <w:rStyle w:val="StyleUnderline"/>
          <w:rFonts w:eastAsia="Calibri" w:cstheme="majorHAnsi"/>
        </w:rPr>
        <w:t>caused</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die</w:t>
      </w:r>
      <w:r w:rsidRPr="00F42DDB">
        <w:rPr>
          <w:rStyle w:val="StyleUnderline"/>
          <w:rFonts w:cstheme="majorHAnsi"/>
        </w:rPr>
        <w:t xml:space="preserve"> </w:t>
      </w:r>
      <w:r w:rsidRPr="00F42DDB">
        <w:rPr>
          <w:rStyle w:val="StyleUnderline"/>
          <w:rFonts w:eastAsia="Calibri" w:cstheme="majorHAnsi"/>
        </w:rPr>
        <w:t>prematurely</w:t>
      </w:r>
      <w:r w:rsidRPr="00F42DDB">
        <w:rPr>
          <w:rStyle w:val="StyleUnderline"/>
          <w:rFonts w:cstheme="majorHAnsi"/>
        </w:rPr>
        <w:t xml:space="preserve"> </w:t>
      </w:r>
      <w:r w:rsidRPr="00F42DDB">
        <w:rPr>
          <w:rStyle w:val="StyleUnderline"/>
          <w:rFonts w:eastAsia="Calibri" w:cstheme="majorHAnsi"/>
        </w:rPr>
        <w:t>can</w:t>
      </w:r>
      <w:r w:rsidRPr="00F42DDB">
        <w:rPr>
          <w:rStyle w:val="StyleUnderline"/>
          <w:rFonts w:cstheme="majorHAnsi"/>
        </w:rPr>
        <w:t xml:space="preserve"> </w:t>
      </w:r>
      <w:r w:rsidRPr="00F42DDB">
        <w:rPr>
          <w:rStyle w:val="StyleUnderline"/>
          <w:rFonts w:eastAsia="Calibri" w:cstheme="majorHAnsi"/>
        </w:rPr>
        <w:t>be</w:t>
      </w:r>
      <w:r w:rsidRPr="00F42DDB">
        <w:rPr>
          <w:rStyle w:val="StyleUnderline"/>
          <w:rFonts w:cstheme="majorHAnsi"/>
        </w:rPr>
        <w:t xml:space="preserve"> </w:t>
      </w:r>
      <w:r w:rsidRPr="00F42DDB">
        <w:rPr>
          <w:rStyle w:val="StyleUnderline"/>
          <w:rFonts w:eastAsia="Calibri" w:cstheme="majorHAnsi"/>
        </w:rPr>
        <w:t>reason</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reject</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principle</w:t>
      </w:r>
      <w:r w:rsidRPr="00F42DDB">
        <w:rPr>
          <w:rStyle w:val="StyleUnderline"/>
          <w:rFonts w:cstheme="majorHAnsi"/>
        </w:rPr>
        <w:t xml:space="preserve"> </w:t>
      </w:r>
      <w:r w:rsidRPr="00F42DDB">
        <w:rPr>
          <w:rStyle w:val="StyleUnderline"/>
          <w:rFonts w:eastAsia="Calibri" w:cstheme="majorHAnsi"/>
        </w:rPr>
        <w:t>when</w:t>
      </w:r>
      <w:r w:rsidRPr="00F42DDB">
        <w:rPr>
          <w:rStyle w:val="StyleUnderline"/>
          <w:rFonts w:cstheme="majorHAnsi"/>
        </w:rPr>
        <w:t xml:space="preserve"> </w:t>
      </w:r>
      <w:r w:rsidRPr="00F42DDB">
        <w:rPr>
          <w:rStyle w:val="StyleUnderline"/>
          <w:rFonts w:eastAsia="Calibri" w:cstheme="majorHAnsi"/>
        </w:rPr>
        <w:t>it</w:t>
      </w:r>
      <w:r w:rsidRPr="00F42DDB">
        <w:rPr>
          <w:rStyle w:val="StyleUnderline"/>
          <w:rFonts w:cstheme="majorHAnsi"/>
        </w:rPr>
        <w:t xml:space="preserve"> </w:t>
      </w:r>
      <w:r w:rsidRPr="00F42DDB">
        <w:rPr>
          <w:rStyle w:val="StyleUnderline"/>
          <w:rFonts w:eastAsia="Calibri" w:cstheme="majorHAnsi"/>
        </w:rPr>
        <w:t>fails</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show</w:t>
      </w:r>
      <w:r w:rsidRPr="00F42DDB">
        <w:rPr>
          <w:rStyle w:val="StyleUnderline"/>
          <w:rFonts w:cstheme="majorHAnsi"/>
        </w:rPr>
        <w:t xml:space="preserve"> </w:t>
      </w:r>
      <w:r w:rsidRPr="00F42DDB">
        <w:rPr>
          <w:rStyle w:val="StyleUnderline"/>
          <w:rFonts w:eastAsia="Calibri" w:cstheme="majorHAnsi"/>
        </w:rPr>
        <w:t>respect</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person</w:t>
      </w:r>
      <w:r w:rsidRPr="00F42DDB">
        <w:rPr>
          <w:rStyle w:val="StyleUnderline"/>
          <w:rFonts w:cstheme="majorHAnsi"/>
        </w:rPr>
        <w:t xml:space="preserve"> </w:t>
      </w:r>
      <w:r w:rsidRPr="00F42DDB">
        <w:rPr>
          <w:rStyle w:val="StyleUnderline"/>
          <w:rFonts w:eastAsia="Calibri" w:cstheme="majorHAnsi"/>
        </w:rPr>
        <w:t>as</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rational</w:t>
      </w:r>
      <w:r w:rsidRPr="00F42DDB">
        <w:rPr>
          <w:rStyle w:val="StyleUnderline"/>
          <w:rFonts w:cstheme="majorHAnsi"/>
        </w:rPr>
        <w:t xml:space="preserve"> </w:t>
      </w:r>
      <w:r w:rsidRPr="00F42DDB">
        <w:rPr>
          <w:rStyle w:val="StyleUnderline"/>
          <w:rFonts w:eastAsia="Calibri" w:cstheme="majorHAnsi"/>
        </w:rPr>
        <w:t>agent</w:t>
      </w:r>
      <w:r w:rsidRPr="00F42DDB">
        <w:rPr>
          <w:rFonts w:cstheme="majorHAnsi"/>
          <w:sz w:val="8"/>
        </w:rPr>
        <w:t xml:space="preserve">. </w:t>
      </w:r>
      <w:r w:rsidRPr="00F42DDB">
        <w:rPr>
          <w:rFonts w:eastAsia="Calibri" w:cstheme="majorHAnsi"/>
          <w:sz w:val="8"/>
        </w:rPr>
        <w:t>Scanlon</w:t>
      </w:r>
      <w:r w:rsidRPr="00F42DDB">
        <w:rPr>
          <w:rFonts w:cstheme="majorHAnsi"/>
          <w:sz w:val="8"/>
        </w:rPr>
        <w:t xml:space="preserve"> </w:t>
      </w:r>
      <w:r w:rsidRPr="00F42DDB">
        <w:rPr>
          <w:rFonts w:eastAsia="Calibri" w:cstheme="majorHAnsi"/>
          <w:sz w:val="8"/>
        </w:rPr>
        <w:t>says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recognizing</w:t>
      </w:r>
      <w:r w:rsidRPr="00F42DDB">
        <w:rPr>
          <w:rFonts w:cstheme="majorHAnsi"/>
          <w:sz w:val="8"/>
        </w:rPr>
        <w:t xml:space="preserve"> </w:t>
      </w:r>
      <w:r w:rsidRPr="00F42DDB">
        <w:rPr>
          <w:rFonts w:eastAsia="Calibri" w:cstheme="majorHAnsi"/>
          <w:sz w:val="8"/>
        </w:rPr>
        <w:t>others</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rational</w:t>
      </w:r>
      <w:r w:rsidRPr="00F42DDB">
        <w:rPr>
          <w:rFonts w:cstheme="majorHAnsi"/>
          <w:sz w:val="8"/>
        </w:rPr>
        <w:t xml:space="preserve"> </w:t>
      </w:r>
      <w:r w:rsidRPr="00F42DDB">
        <w:rPr>
          <w:rFonts w:eastAsia="Calibri" w:cstheme="majorHAnsi"/>
          <w:sz w:val="8"/>
        </w:rPr>
        <w:t>beings</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involves</w:t>
      </w:r>
      <w:r w:rsidRPr="00F42DDB">
        <w:rPr>
          <w:rFonts w:cstheme="majorHAnsi"/>
          <w:sz w:val="8"/>
        </w:rPr>
        <w:t xml:space="preserve"> </w:t>
      </w:r>
      <w:r w:rsidRPr="00F42DDB">
        <w:rPr>
          <w:rFonts w:eastAsia="Calibri" w:cstheme="majorHAnsi"/>
          <w:sz w:val="8"/>
        </w:rPr>
        <w:t>seeing</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preserve</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prevent</w:t>
      </w:r>
      <w:r w:rsidRPr="00F42DDB">
        <w:rPr>
          <w:rFonts w:cstheme="majorHAnsi"/>
          <w:sz w:val="8"/>
        </w:rPr>
        <w:t xml:space="preserve"> </w:t>
      </w:r>
      <w:r w:rsidRPr="00F42DDB">
        <w:rPr>
          <w:rFonts w:eastAsia="Calibri" w:cstheme="majorHAnsi"/>
          <w:sz w:val="8"/>
        </w:rPr>
        <w:t>death</w:t>
      </w:r>
      <w:r w:rsidRPr="00F42DDB">
        <w:rPr>
          <w:rFonts w:cstheme="majorHAnsi"/>
          <w:sz w:val="8"/>
        </w:rPr>
        <w:t>: ‘</w:t>
      </w:r>
      <w:r w:rsidRPr="00F42DDB">
        <w:rPr>
          <w:rStyle w:val="StyleUnderline"/>
          <w:rFonts w:eastAsia="Calibri" w:cstheme="majorHAnsi"/>
        </w:rPr>
        <w:t>appreciating</w:t>
      </w:r>
      <w:r w:rsidRPr="00F42DDB">
        <w:rPr>
          <w:rFonts w:cstheme="majorHAnsi"/>
          <w:sz w:val="8"/>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value</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human</w:t>
      </w:r>
      <w:r w:rsidRPr="00F42DDB">
        <w:rPr>
          <w:rStyle w:val="StyleUnderline"/>
          <w:rFonts w:cstheme="majorHAnsi"/>
        </w:rPr>
        <w:t xml:space="preserve"> </w:t>
      </w:r>
      <w:r w:rsidRPr="00F42DDB">
        <w:rPr>
          <w:rStyle w:val="StyleUnderline"/>
          <w:rFonts w:eastAsia="Calibri" w:cstheme="majorHAnsi"/>
        </w:rPr>
        <w:t>life</w:t>
      </w:r>
      <w:r w:rsidRPr="00F42DDB">
        <w:rPr>
          <w:rStyle w:val="StyleUnderline"/>
          <w:rFonts w:cstheme="majorHAnsi"/>
        </w:rPr>
        <w:t xml:space="preserve"> </w:t>
      </w:r>
      <w:r w:rsidRPr="00F42DDB">
        <w:rPr>
          <w:rStyle w:val="StyleUnderline"/>
          <w:rFonts w:eastAsia="Calibri" w:cstheme="majorHAnsi"/>
        </w:rPr>
        <w:t>is</w:t>
      </w:r>
      <w:r w:rsidRPr="00F42DDB">
        <w:rPr>
          <w:rStyle w:val="StyleUnderline"/>
          <w:rFonts w:cstheme="majorHAnsi"/>
        </w:rPr>
        <w:t xml:space="preserve"> </w:t>
      </w:r>
      <w:r w:rsidRPr="00F42DDB">
        <w:rPr>
          <w:rStyle w:val="StyleUnderline"/>
          <w:rFonts w:eastAsia="Calibri" w:cstheme="majorHAnsi"/>
        </w:rPr>
        <w:t>primarily</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matter</w:t>
      </w:r>
      <w:r w:rsidRPr="00F42DDB">
        <w:rPr>
          <w:rStyle w:val="StyleUnderline"/>
          <w:rFonts w:cstheme="majorHAnsi"/>
        </w:rPr>
        <w:t xml:space="preserve"> </w:t>
      </w:r>
      <w:r w:rsidRPr="00F42DDB">
        <w:rPr>
          <w:rStyle w:val="StyleUnderline"/>
          <w:rFonts w:eastAsia="Calibri" w:cstheme="majorHAnsi"/>
        </w:rPr>
        <w:t>of</w:t>
      </w:r>
      <w:r w:rsidRPr="00F42DDB">
        <w:rPr>
          <w:rFonts w:cstheme="majorHAnsi"/>
          <w:sz w:val="8"/>
        </w:rPr>
        <w:t xml:space="preserve"> </w:t>
      </w:r>
      <w:r w:rsidRPr="00F42DDB">
        <w:rPr>
          <w:rStyle w:val="StyleUnderline"/>
          <w:rFonts w:eastAsia="Calibri" w:cstheme="majorHAnsi"/>
        </w:rPr>
        <w:t>seeing</w:t>
      </w:r>
      <w:r w:rsidRPr="00F42DDB">
        <w:rPr>
          <w:rStyle w:val="StyleUnderline"/>
          <w:rFonts w:cstheme="majorHAnsi"/>
        </w:rPr>
        <w:t xml:space="preserve"> </w:t>
      </w:r>
      <w:r w:rsidRPr="00F42DDB">
        <w:rPr>
          <w:rStyle w:val="StyleUnderline"/>
          <w:rFonts w:eastAsia="Calibri" w:cstheme="majorHAnsi"/>
        </w:rPr>
        <w:t>human</w:t>
      </w:r>
      <w:r w:rsidRPr="00F42DDB">
        <w:rPr>
          <w:rStyle w:val="StyleUnderline"/>
          <w:rFonts w:cstheme="majorHAnsi"/>
        </w:rPr>
        <w:t xml:space="preserve"> </w:t>
      </w:r>
      <w:r w:rsidRPr="00F42DDB">
        <w:rPr>
          <w:rStyle w:val="StyleUnderline"/>
          <w:rFonts w:eastAsia="Calibri" w:cstheme="majorHAnsi"/>
        </w:rPr>
        <w:t>lives</w:t>
      </w:r>
      <w:r w:rsidRPr="00F42DDB">
        <w:rPr>
          <w:rStyle w:val="StyleUnderline"/>
          <w:rFonts w:cstheme="majorHAnsi"/>
        </w:rPr>
        <w:t xml:space="preserve"> </w:t>
      </w:r>
      <w:r w:rsidRPr="00F42DDB">
        <w:rPr>
          <w:rStyle w:val="StyleUnderline"/>
          <w:rFonts w:eastAsia="Calibri" w:cstheme="majorHAnsi"/>
        </w:rPr>
        <w:t>as</w:t>
      </w:r>
      <w:r w:rsidRPr="00F42DDB">
        <w:rPr>
          <w:rFonts w:cstheme="majorHAnsi"/>
          <w:sz w:val="8"/>
        </w:rPr>
        <w:t xml:space="preserve"> </w:t>
      </w:r>
      <w:r w:rsidRPr="00F42DDB">
        <w:rPr>
          <w:rFonts w:eastAsia="Calibri" w:cstheme="majorHAnsi"/>
          <w:sz w:val="8"/>
        </w:rPr>
        <w:t>something</w:t>
      </w:r>
      <w:r w:rsidRPr="00F42DDB">
        <w:rPr>
          <w:rFonts w:cstheme="majorHAnsi"/>
          <w:sz w:val="8"/>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be</w:t>
      </w:r>
      <w:r w:rsidRPr="00F42DDB">
        <w:rPr>
          <w:rStyle w:val="StyleUnderline"/>
          <w:rFonts w:cstheme="majorHAnsi"/>
        </w:rPr>
        <w:t xml:space="preserve"> </w:t>
      </w:r>
      <w:r w:rsidRPr="00F42DDB">
        <w:rPr>
          <w:rStyle w:val="StyleUnderline"/>
          <w:rFonts w:eastAsia="Calibri" w:cstheme="majorHAnsi"/>
        </w:rPr>
        <w:t>respected</w:t>
      </w:r>
      <w:r w:rsidRPr="00F42DDB">
        <w:rPr>
          <w:rFonts w:cstheme="majorHAnsi"/>
          <w:sz w:val="8"/>
        </w:rPr>
        <w:t xml:space="preserve">, </w:t>
      </w:r>
      <w:r w:rsidRPr="00F42DDB">
        <w:rPr>
          <w:rFonts w:eastAsia="Calibri" w:cstheme="majorHAnsi"/>
          <w:sz w:val="8"/>
        </w:rPr>
        <w:t>where</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involves</w:t>
      </w:r>
      <w:r w:rsidRPr="00F42DDB">
        <w:rPr>
          <w:rFonts w:cstheme="majorHAnsi"/>
          <w:sz w:val="8"/>
        </w:rPr>
        <w:t xml:space="preserve"> </w:t>
      </w:r>
      <w:r w:rsidRPr="00F42DDB">
        <w:rPr>
          <w:rFonts w:eastAsia="Calibri" w:cstheme="majorHAnsi"/>
          <w:sz w:val="8"/>
        </w:rPr>
        <w:t>seeing</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destroy</w:t>
      </w:r>
      <w:r w:rsidRPr="00F42DDB">
        <w:rPr>
          <w:rFonts w:cstheme="majorHAnsi"/>
          <w:sz w:val="8"/>
        </w:rPr>
        <w:t xml:space="preserve"> </w:t>
      </w:r>
      <w:r w:rsidRPr="00F42DDB">
        <w:rPr>
          <w:rFonts w:eastAsia="Calibri" w:cstheme="majorHAnsi"/>
          <w:sz w:val="8"/>
        </w:rPr>
        <w:t>them</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protect</w:t>
      </w:r>
      <w:r w:rsidRPr="00F42DDB">
        <w:rPr>
          <w:rFonts w:cstheme="majorHAnsi"/>
          <w:sz w:val="8"/>
        </w:rPr>
        <w:t xml:space="preserve"> </w:t>
      </w:r>
      <w:r w:rsidRPr="00F42DDB">
        <w:rPr>
          <w:rFonts w:eastAsia="Calibri" w:cstheme="majorHAnsi"/>
          <w:sz w:val="8"/>
        </w:rPr>
        <w:t>them</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want</w:t>
      </w:r>
      <w:r w:rsidRPr="00F42DDB">
        <w:rPr>
          <w:rFonts w:cstheme="majorHAnsi"/>
          <w:sz w:val="8"/>
        </w:rPr>
        <w:t xml:space="preserve"> </w:t>
      </w:r>
      <w:r w:rsidRPr="00F42DDB">
        <w:rPr>
          <w:rFonts w:eastAsia="Calibri" w:cstheme="majorHAnsi"/>
          <w:sz w:val="8"/>
        </w:rPr>
        <w:t>them</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go</w:t>
      </w:r>
      <w:r w:rsidRPr="00F42DDB">
        <w:rPr>
          <w:rFonts w:cstheme="majorHAnsi"/>
          <w:sz w:val="8"/>
        </w:rPr>
        <w:t xml:space="preserve"> </w:t>
      </w:r>
      <w:r w:rsidRPr="00F42DDB">
        <w:rPr>
          <w:rFonts w:eastAsia="Calibri" w:cstheme="majorHAnsi"/>
          <w:sz w:val="8"/>
        </w:rPr>
        <w:t>well</w:t>
      </w:r>
      <w:r w:rsidRPr="00F42DDB">
        <w:rPr>
          <w:rFonts w:cstheme="majorHAnsi"/>
          <w:sz w:val="8"/>
        </w:rPr>
        <w:t>’ (</w:t>
      </w:r>
      <w:r w:rsidRPr="00F42DDB">
        <w:rPr>
          <w:rFonts w:eastAsia="Calibri" w:cstheme="majorHAnsi"/>
          <w:sz w:val="8"/>
        </w:rPr>
        <w:t>Scanlon</w:t>
      </w:r>
      <w:r w:rsidRPr="00F42DDB">
        <w:rPr>
          <w:rFonts w:cstheme="majorHAnsi"/>
          <w:sz w:val="8"/>
        </w:rPr>
        <w:t xml:space="preserve"> 1998, 104).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respect</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case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respect</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living</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respect</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abstract</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means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sometimes</w:t>
      </w:r>
      <w:r w:rsidRPr="00F42DDB">
        <w:rPr>
          <w:rFonts w:cstheme="majorHAnsi"/>
          <w:sz w:val="8"/>
        </w:rPr>
        <w:t xml:space="preserve"> </w:t>
      </w:r>
      <w:r w:rsidRPr="00F42DDB">
        <w:rPr>
          <w:rFonts w:eastAsia="Calibri" w:cstheme="majorHAnsi"/>
          <w:sz w:val="8"/>
        </w:rPr>
        <w:t>fail</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protect</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without</w:t>
      </w:r>
      <w:r w:rsidRPr="00F42DDB">
        <w:rPr>
          <w:rFonts w:cstheme="majorHAnsi"/>
          <w:sz w:val="8"/>
        </w:rPr>
        <w:t xml:space="preserve"> </w:t>
      </w:r>
      <w:r w:rsidRPr="00F42DDB">
        <w:rPr>
          <w:rFonts w:eastAsia="Calibri" w:cstheme="majorHAnsi"/>
          <w:sz w:val="8"/>
        </w:rPr>
        <w:t>acting</w:t>
      </w:r>
      <w:r w:rsidRPr="00F42DDB">
        <w:rPr>
          <w:rFonts w:cstheme="majorHAnsi"/>
          <w:sz w:val="8"/>
        </w:rPr>
        <w:t xml:space="preserve"> </w:t>
      </w:r>
      <w:r w:rsidRPr="00F42DDB">
        <w:rPr>
          <w:rFonts w:eastAsia="Calibri" w:cstheme="majorHAnsi"/>
          <w:sz w:val="8"/>
        </w:rPr>
        <w:t>wrongfully</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still</w:t>
      </w:r>
      <w:r w:rsidRPr="00F42DDB">
        <w:rPr>
          <w:rFonts w:cstheme="majorHAnsi"/>
          <w:sz w:val="8"/>
        </w:rPr>
        <w:t xml:space="preserve"> </w:t>
      </w:r>
      <w:r w:rsidRPr="00F42DDB">
        <w:rPr>
          <w:rFonts w:eastAsia="Calibri" w:cstheme="majorHAnsi"/>
          <w:sz w:val="8"/>
        </w:rPr>
        <w:t>respect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living</w:t>
      </w:r>
      <w:r w:rsidRPr="00F42DDB">
        <w:rPr>
          <w:rFonts w:cstheme="majorHAnsi"/>
          <w:sz w:val="8"/>
        </w:rPr>
        <w:t xml:space="preserve">. </w:t>
      </w:r>
      <w:r w:rsidRPr="00F42DDB">
        <w:rPr>
          <w:rFonts w:eastAsia="Calibri" w:cstheme="majorHAnsi"/>
          <w:sz w:val="8"/>
        </w:rPr>
        <w:t>Scanlon</w:t>
      </w:r>
      <w:r w:rsidRPr="00F42DDB">
        <w:rPr>
          <w:rFonts w:cstheme="majorHAnsi"/>
          <w:sz w:val="8"/>
        </w:rPr>
        <w:t xml:space="preserve"> </w:t>
      </w:r>
      <w:r w:rsidRPr="00F42DDB">
        <w:rPr>
          <w:rFonts w:eastAsia="Calibri" w:cstheme="majorHAnsi"/>
          <w:sz w:val="8"/>
        </w:rPr>
        <w:t>gives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faces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unending</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extreme</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such</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she</w:t>
      </w:r>
      <w:r w:rsidRPr="00F42DDB">
        <w:rPr>
          <w:rFonts w:cstheme="majorHAnsi"/>
          <w:sz w:val="8"/>
        </w:rPr>
        <w:t xml:space="preserve"> </w:t>
      </w:r>
      <w:r w:rsidRPr="00F42DDB">
        <w:rPr>
          <w:rFonts w:eastAsia="Calibri" w:cstheme="majorHAnsi"/>
          <w:sz w:val="8"/>
        </w:rPr>
        <w:t>wishes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end</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committing</w:t>
      </w:r>
      <w:r w:rsidRPr="00F42DDB">
        <w:rPr>
          <w:rFonts w:cstheme="majorHAnsi"/>
          <w:sz w:val="8"/>
        </w:rPr>
        <w:t xml:space="preserve"> </w:t>
      </w:r>
      <w:r w:rsidRPr="00F42DDB">
        <w:rPr>
          <w:rFonts w:eastAsia="Calibri" w:cstheme="majorHAnsi"/>
          <w:sz w:val="8"/>
        </w:rPr>
        <w:t>suicide</w:t>
      </w:r>
      <w:r w:rsidRPr="00F42DDB">
        <w:rPr>
          <w:rFonts w:cstheme="majorHAnsi"/>
          <w:sz w:val="8"/>
        </w:rPr>
        <w:t xml:space="preserve">. </w:t>
      </w:r>
      <w:r w:rsidRPr="00F42DDB">
        <w:rPr>
          <w:rFonts w:eastAsia="Calibri" w:cstheme="majorHAnsi"/>
          <w:sz w:val="8"/>
        </w:rPr>
        <w:t>Scanlon</w:t>
      </w:r>
      <w:r w:rsidRPr="00F42DDB">
        <w:rPr>
          <w:rFonts w:cstheme="majorHAnsi"/>
          <w:sz w:val="8"/>
        </w:rPr>
        <w:t xml:space="preserve"> </w:t>
      </w:r>
      <w:r w:rsidRPr="00F42DDB">
        <w:rPr>
          <w:rFonts w:eastAsia="Calibri" w:cstheme="majorHAnsi"/>
          <w:sz w:val="8"/>
        </w:rPr>
        <w:t>does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think</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suicidal</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shows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lack</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respect</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her</w:t>
      </w:r>
      <w:r w:rsidRPr="00F42DDB">
        <w:rPr>
          <w:rFonts w:cstheme="majorHAnsi"/>
          <w:sz w:val="8"/>
        </w:rPr>
        <w:t xml:space="preserve"> </w:t>
      </w:r>
      <w:r w:rsidRPr="00F42DDB">
        <w:rPr>
          <w:rFonts w:eastAsia="Calibri" w:cstheme="majorHAnsi"/>
          <w:sz w:val="8"/>
        </w:rPr>
        <w:t>own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seeking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end</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whose</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has</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want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go</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important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note</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emphasizes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fact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respect</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person</w:t>
      </w:r>
      <w:r w:rsidRPr="00F42DDB">
        <w:rPr>
          <w:rFonts w:cstheme="majorHAnsi"/>
          <w:sz w:val="8"/>
        </w:rPr>
        <w:t>-</w:t>
      </w:r>
      <w:r w:rsidRPr="00F42DDB">
        <w:rPr>
          <w:rFonts w:eastAsia="Calibri" w:cstheme="majorHAnsi"/>
          <w:sz w:val="8"/>
        </w:rPr>
        <w:t>affecting</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murder</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disvalue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general</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Style w:val="StyleUnderline"/>
          <w:rFonts w:eastAsia="Calibri" w:cstheme="majorHAnsi"/>
        </w:rPr>
        <w:t>taking</w:t>
      </w:r>
      <w:r w:rsidRPr="00F42DDB">
        <w:rPr>
          <w:rStyle w:val="StyleUnderline"/>
          <w:rFonts w:cstheme="majorHAnsi"/>
        </w:rPr>
        <w:t xml:space="preserve"> </w:t>
      </w:r>
      <w:r w:rsidRPr="00F42DDB">
        <w:rPr>
          <w:rStyle w:val="StyleUnderline"/>
          <w:rFonts w:eastAsia="Calibri" w:cstheme="majorHAnsi"/>
        </w:rPr>
        <w:t>someone</w:t>
      </w:r>
      <w:r w:rsidRPr="00F42DDB">
        <w:rPr>
          <w:rStyle w:val="StyleUnderline"/>
          <w:rFonts w:cstheme="majorHAnsi"/>
        </w:rPr>
        <w:t>’</w:t>
      </w:r>
      <w:r w:rsidRPr="00F42DDB">
        <w:rPr>
          <w:rStyle w:val="StyleUnderline"/>
          <w:rFonts w:eastAsia="Calibri" w:cstheme="majorHAnsi"/>
        </w:rPr>
        <w:t>s</w:t>
      </w:r>
      <w:r w:rsidRPr="00F42DDB">
        <w:rPr>
          <w:rStyle w:val="StyleUnderline"/>
          <w:rFonts w:cstheme="majorHAnsi"/>
        </w:rPr>
        <w:t xml:space="preserve"> </w:t>
      </w:r>
      <w:r w:rsidRPr="00F42DDB">
        <w:rPr>
          <w:rStyle w:val="StyleUnderline"/>
          <w:rFonts w:eastAsia="Calibri" w:cstheme="majorHAnsi"/>
        </w:rPr>
        <w:t>life</w:t>
      </w:r>
      <w:r w:rsidRPr="00F42DDB">
        <w:rPr>
          <w:rStyle w:val="StyleUnderline"/>
          <w:rFonts w:cstheme="majorHAnsi"/>
        </w:rPr>
        <w:t xml:space="preserve"> </w:t>
      </w:r>
      <w:r w:rsidRPr="00F42DDB">
        <w:rPr>
          <w:rStyle w:val="StyleUnderline"/>
          <w:rFonts w:eastAsia="Calibri" w:cstheme="majorHAnsi"/>
        </w:rPr>
        <w:t>without</w:t>
      </w:r>
      <w:r w:rsidRPr="00F42DDB">
        <w:rPr>
          <w:rStyle w:val="StyleUnderline"/>
          <w:rFonts w:cstheme="majorHAnsi"/>
        </w:rPr>
        <w:t xml:space="preserve"> </w:t>
      </w:r>
      <w:r w:rsidRPr="00F42DDB">
        <w:rPr>
          <w:rStyle w:val="StyleUnderline"/>
          <w:rFonts w:eastAsia="Calibri" w:cstheme="majorHAnsi"/>
        </w:rPr>
        <w:t>their</w:t>
      </w:r>
      <w:r w:rsidRPr="00F42DDB">
        <w:rPr>
          <w:rStyle w:val="StyleUnderline"/>
          <w:rFonts w:cstheme="majorHAnsi"/>
        </w:rPr>
        <w:t xml:space="preserve"> </w:t>
      </w:r>
      <w:r w:rsidRPr="00F42DDB">
        <w:rPr>
          <w:rStyle w:val="StyleUnderline"/>
          <w:rFonts w:eastAsia="Calibri" w:cstheme="majorHAnsi"/>
        </w:rPr>
        <w:t>permission</w:t>
      </w:r>
      <w:r w:rsidRPr="00F42DDB">
        <w:rPr>
          <w:rStyle w:val="StyleUnderline"/>
          <w:rFonts w:cstheme="majorHAnsi"/>
        </w:rPr>
        <w:t xml:space="preserve"> </w:t>
      </w:r>
      <w:r w:rsidRPr="00F42DDB">
        <w:rPr>
          <w:rStyle w:val="StyleUnderline"/>
          <w:rFonts w:eastAsia="Calibri" w:cstheme="majorHAnsi"/>
        </w:rPr>
        <w:t>shows</w:t>
      </w:r>
      <w:r w:rsidRPr="00F42DDB">
        <w:rPr>
          <w:rStyle w:val="StyleUnderline"/>
          <w:rFonts w:cstheme="majorHAnsi"/>
        </w:rPr>
        <w:t xml:space="preserve"> </w:t>
      </w:r>
      <w:r w:rsidRPr="00F42DDB">
        <w:rPr>
          <w:rStyle w:val="StyleUnderline"/>
          <w:rFonts w:eastAsia="Calibri" w:cstheme="majorHAnsi"/>
        </w:rPr>
        <w:t>disrespect</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person</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supports</w:t>
      </w:r>
      <w:r w:rsidRPr="00F42DDB">
        <w:rPr>
          <w:rFonts w:cstheme="majorHAnsi"/>
          <w:sz w:val="8"/>
        </w:rPr>
        <w:t xml:space="preserve"> </w:t>
      </w:r>
      <w:r w:rsidRPr="00F42DDB">
        <w:rPr>
          <w:rFonts w:eastAsia="Calibri" w:cstheme="majorHAnsi"/>
          <w:sz w:val="8"/>
        </w:rPr>
        <w:t>its</w:t>
      </w:r>
      <w:r w:rsidRPr="00F42DDB">
        <w:rPr>
          <w:rFonts w:cstheme="majorHAnsi"/>
          <w:sz w:val="8"/>
        </w:rPr>
        <w:t xml:space="preserve"> </w:t>
      </w:r>
      <w:r w:rsidRPr="00F42DDB">
        <w:rPr>
          <w:rFonts w:eastAsia="Calibri" w:cstheme="majorHAnsi"/>
          <w:sz w:val="8"/>
        </w:rPr>
        <w:t>inclusion</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proofErr w:type="spellStart"/>
      <w:r w:rsidRPr="00F42DDB">
        <w:rPr>
          <w:rFonts w:eastAsia="Calibri" w:cstheme="majorHAnsi"/>
          <w:sz w:val="8"/>
        </w:rPr>
        <w:t>contractualist</w:t>
      </w:r>
      <w:proofErr w:type="spellEnd"/>
      <w:r w:rsidRPr="00F42DDB">
        <w:rPr>
          <w:rFonts w:cstheme="majorHAnsi"/>
          <w:sz w:val="8"/>
        </w:rPr>
        <w:t xml:space="preserve"> </w:t>
      </w:r>
      <w:r w:rsidRPr="00F42DDB">
        <w:rPr>
          <w:rFonts w:eastAsia="Calibri" w:cstheme="majorHAnsi"/>
          <w:sz w:val="8"/>
        </w:rPr>
        <w:t>formula</w:t>
      </w:r>
      <w:r w:rsidRPr="00F42DDB">
        <w:rPr>
          <w:rFonts w:cstheme="majorHAnsi"/>
          <w:sz w:val="8"/>
        </w:rPr>
        <w:t xml:space="preserve">, </w:t>
      </w:r>
      <w:r w:rsidRPr="00F42DDB">
        <w:rPr>
          <w:rFonts w:eastAsia="Calibri" w:cstheme="majorHAnsi"/>
          <w:sz w:val="8"/>
        </w:rPr>
        <w:t>regardless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what</w:t>
      </w:r>
      <w:r w:rsidRPr="00F42DDB">
        <w:rPr>
          <w:rFonts w:cstheme="majorHAnsi"/>
          <w:sz w:val="8"/>
        </w:rPr>
        <w:t xml:space="preserve"> </w:t>
      </w:r>
      <w:r w:rsidRPr="00F42DDB">
        <w:rPr>
          <w:rFonts w:eastAsia="Calibri" w:cstheme="majorHAnsi"/>
          <w:sz w:val="8"/>
        </w:rPr>
        <w:t>side</w:t>
      </w:r>
      <w:r w:rsidRPr="00F42DDB">
        <w:rPr>
          <w:rFonts w:cstheme="majorHAnsi"/>
          <w:sz w:val="8"/>
        </w:rPr>
        <w:t xml:space="preserve"> </w:t>
      </w:r>
      <w:r w:rsidRPr="00F42DDB">
        <w:rPr>
          <w:rFonts w:eastAsia="Calibri" w:cstheme="majorHAnsi"/>
          <w:sz w:val="8"/>
        </w:rPr>
        <w:t>ends</w:t>
      </w:r>
      <w:r w:rsidRPr="00F42DDB">
        <w:rPr>
          <w:rFonts w:cstheme="majorHAnsi"/>
          <w:sz w:val="8"/>
        </w:rPr>
        <w:t xml:space="preserve"> </w:t>
      </w:r>
      <w:r w:rsidRPr="00F42DDB">
        <w:rPr>
          <w:rFonts w:eastAsia="Calibri" w:cstheme="majorHAnsi"/>
          <w:sz w:val="8"/>
        </w:rPr>
        <w:t>up</w:t>
      </w:r>
      <w:r w:rsidRPr="00F42DDB">
        <w:rPr>
          <w:rFonts w:cstheme="majorHAnsi"/>
          <w:sz w:val="8"/>
        </w:rPr>
        <w:t xml:space="preserve"> </w:t>
      </w:r>
      <w:r w:rsidRPr="00F42DDB">
        <w:rPr>
          <w:rFonts w:eastAsia="Calibri" w:cstheme="majorHAnsi"/>
          <w:sz w:val="8"/>
        </w:rPr>
        <w:t>winning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Fonts w:eastAsia="Calibri" w:cstheme="majorHAnsi"/>
          <w:sz w:val="8"/>
        </w:rPr>
        <w:t>debate</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turns</w:t>
      </w:r>
      <w:r w:rsidRPr="00F42DDB">
        <w:rPr>
          <w:rFonts w:cstheme="majorHAnsi"/>
          <w:sz w:val="8"/>
        </w:rPr>
        <w:t xml:space="preserve"> </w:t>
      </w:r>
      <w:r w:rsidRPr="00F42DDB">
        <w:rPr>
          <w:rFonts w:eastAsia="Calibri" w:cstheme="majorHAnsi"/>
          <w:sz w:val="8"/>
        </w:rPr>
        <w:t>out</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died</w:t>
      </w:r>
      <w:r w:rsidRPr="00F42DDB">
        <w:rPr>
          <w:rFonts w:cstheme="majorHAnsi"/>
          <w:sz w:val="8"/>
        </w:rPr>
        <w:t xml:space="preserve">, </w:t>
      </w:r>
      <w:r w:rsidRPr="00F42DDB">
        <w:rPr>
          <w:rFonts w:eastAsia="Calibri" w:cstheme="majorHAnsi"/>
          <w:sz w:val="8"/>
        </w:rPr>
        <w:t>ending</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without</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consent</w:t>
      </w:r>
      <w:r w:rsidRPr="00F42DDB">
        <w:rPr>
          <w:rFonts w:cstheme="majorHAnsi"/>
          <w:sz w:val="8"/>
        </w:rPr>
        <w:t xml:space="preserve"> </w:t>
      </w:r>
      <w:r w:rsidRPr="00F42DDB">
        <w:rPr>
          <w:rFonts w:eastAsia="Calibri" w:cstheme="majorHAnsi"/>
          <w:sz w:val="8"/>
        </w:rPr>
        <w:t>shows</w:t>
      </w:r>
      <w:r w:rsidRPr="00F42DDB">
        <w:rPr>
          <w:rFonts w:cstheme="majorHAnsi"/>
          <w:sz w:val="8"/>
        </w:rPr>
        <w:t xml:space="preserve"> </w:t>
      </w:r>
      <w:r w:rsidRPr="00F42DDB">
        <w:rPr>
          <w:rFonts w:eastAsia="Calibri" w:cstheme="majorHAnsi"/>
          <w:sz w:val="8"/>
        </w:rPr>
        <w:t>disrespect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permitting</w:t>
      </w:r>
      <w:r w:rsidRPr="00F42DDB">
        <w:rPr>
          <w:rFonts w:cstheme="majorHAnsi"/>
          <w:sz w:val="8"/>
        </w:rPr>
        <w:t xml:space="preserve"> </w:t>
      </w:r>
      <w:r w:rsidRPr="00F42DDB">
        <w:rPr>
          <w:rFonts w:eastAsia="Calibri" w:cstheme="majorHAnsi"/>
          <w:sz w:val="8"/>
        </w:rPr>
        <w:t>another</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his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her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presumably</w:t>
      </w:r>
      <w:r w:rsidRPr="00F42DDB">
        <w:rPr>
          <w:rFonts w:cstheme="majorHAnsi"/>
          <w:sz w:val="8"/>
        </w:rPr>
        <w:t xml:space="preserve"> </w:t>
      </w:r>
      <w:r w:rsidRPr="00F42DDB">
        <w:rPr>
          <w:rFonts w:eastAsia="Calibri" w:cstheme="majorHAnsi"/>
          <w:sz w:val="8"/>
        </w:rPr>
        <w:t>does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wish</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die</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time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manner</w:t>
      </w:r>
      <w:r w:rsidRPr="00F42DDB">
        <w:rPr>
          <w:rFonts w:cstheme="majorHAnsi"/>
          <w:sz w:val="8"/>
        </w:rPr>
        <w:t xml:space="preserve">. </w:t>
      </w:r>
      <w:r w:rsidRPr="00F42DDB">
        <w:rPr>
          <w:rFonts w:eastAsia="Calibri" w:cstheme="majorHAnsi"/>
          <w:sz w:val="8"/>
        </w:rPr>
        <w:t>Thus</w:t>
      </w:r>
      <w:r w:rsidRPr="00F42DDB">
        <w:rPr>
          <w:rFonts w:cstheme="majorHAnsi"/>
          <w:sz w:val="8"/>
        </w:rPr>
        <w:t xml:space="preserve">, </w:t>
      </w:r>
      <w:r w:rsidRPr="00F42DDB">
        <w:rPr>
          <w:rStyle w:val="Emphasis"/>
          <w:rFonts w:eastAsia="Calibri" w:cstheme="majorHAnsi"/>
        </w:rPr>
        <w:t>if</w:t>
      </w:r>
      <w:r w:rsidRPr="00F42DDB">
        <w:rPr>
          <w:rStyle w:val="Emphasis"/>
          <w:rFonts w:cstheme="majorHAnsi"/>
        </w:rPr>
        <w:t xml:space="preserve"> </w:t>
      </w:r>
      <w:r w:rsidRPr="00F42DDB">
        <w:rPr>
          <w:rStyle w:val="Emphasis"/>
          <w:rFonts w:eastAsia="Calibri" w:cstheme="majorHAnsi"/>
        </w:rPr>
        <w:t>they</w:t>
      </w:r>
      <w:r w:rsidRPr="00F42DDB">
        <w:rPr>
          <w:rStyle w:val="Emphasis"/>
          <w:rFonts w:cstheme="majorHAnsi"/>
        </w:rPr>
        <w:t xml:space="preserve"> </w:t>
      </w:r>
      <w:r w:rsidRPr="00F42DDB">
        <w:rPr>
          <w:rStyle w:val="Emphasis"/>
          <w:rFonts w:eastAsia="Calibri" w:cstheme="majorHAnsi"/>
        </w:rPr>
        <w:t>are</w:t>
      </w:r>
      <w:r w:rsidRPr="00F42DDB">
        <w:rPr>
          <w:rStyle w:val="Emphasis"/>
          <w:rFonts w:cstheme="majorHAnsi"/>
        </w:rPr>
        <w:t xml:space="preserve"> </w:t>
      </w:r>
      <w:r w:rsidRPr="00F42DDB">
        <w:rPr>
          <w:rStyle w:val="Emphasis"/>
          <w:rFonts w:eastAsia="Calibri" w:cstheme="majorHAnsi"/>
        </w:rPr>
        <w:t>killed</w:t>
      </w:r>
      <w:r w:rsidRPr="00F42DDB">
        <w:rPr>
          <w:rStyle w:val="Emphasis"/>
          <w:rFonts w:cstheme="majorHAnsi"/>
        </w:rPr>
        <w:t xml:space="preserve"> </w:t>
      </w:r>
      <w:r w:rsidRPr="00F42DDB">
        <w:rPr>
          <w:rStyle w:val="Emphasis"/>
          <w:rFonts w:eastAsia="Calibri" w:cstheme="majorHAnsi"/>
        </w:rPr>
        <w:t>without</w:t>
      </w:r>
      <w:r w:rsidRPr="00F42DDB">
        <w:rPr>
          <w:rStyle w:val="Emphasis"/>
          <w:rFonts w:cstheme="majorHAnsi"/>
        </w:rPr>
        <w:t xml:space="preserve"> </w:t>
      </w:r>
      <w:r w:rsidRPr="00F42DDB">
        <w:rPr>
          <w:rStyle w:val="Emphasis"/>
          <w:rFonts w:eastAsia="Calibri" w:cstheme="majorHAnsi"/>
        </w:rPr>
        <w:t>their</w:t>
      </w:r>
      <w:r w:rsidRPr="00F42DDB">
        <w:rPr>
          <w:rStyle w:val="Emphasis"/>
          <w:rFonts w:cstheme="majorHAnsi"/>
        </w:rPr>
        <w:t xml:space="preserve"> </w:t>
      </w:r>
      <w:r w:rsidRPr="00F42DDB">
        <w:rPr>
          <w:rStyle w:val="Emphasis"/>
          <w:rFonts w:eastAsia="Calibri" w:cstheme="majorHAnsi"/>
        </w:rPr>
        <w:t>consent</w:t>
      </w:r>
      <w:r w:rsidRPr="00F42DDB">
        <w:rPr>
          <w:rStyle w:val="Emphasis"/>
          <w:rFonts w:cstheme="majorHAnsi"/>
        </w:rPr>
        <w:t xml:space="preserve">, </w:t>
      </w:r>
      <w:r w:rsidRPr="00F42DDB">
        <w:rPr>
          <w:rStyle w:val="Emphasis"/>
          <w:rFonts w:eastAsia="Calibri" w:cstheme="majorHAnsi"/>
        </w:rPr>
        <w:t>their</w:t>
      </w:r>
      <w:r w:rsidRPr="00F42DDB">
        <w:rPr>
          <w:rStyle w:val="Emphasis"/>
          <w:rFonts w:cstheme="majorHAnsi"/>
        </w:rPr>
        <w:t xml:space="preserve"> </w:t>
      </w:r>
      <w:r w:rsidRPr="00F42DDB">
        <w:rPr>
          <w:rStyle w:val="Emphasis"/>
          <w:rFonts w:eastAsia="Calibri" w:cstheme="majorHAnsi"/>
        </w:rPr>
        <w:t>interests</w:t>
      </w:r>
      <w:r w:rsidRPr="00F42DDB">
        <w:rPr>
          <w:rStyle w:val="Emphasis"/>
          <w:rFonts w:cstheme="majorHAnsi"/>
        </w:rPr>
        <w:t xml:space="preserve"> </w:t>
      </w:r>
      <w:r w:rsidRPr="00F42DDB">
        <w:rPr>
          <w:rStyle w:val="Emphasis"/>
          <w:rFonts w:eastAsia="Calibri" w:cstheme="majorHAnsi"/>
        </w:rPr>
        <w:t>have</w:t>
      </w:r>
      <w:r w:rsidRPr="00F42DDB">
        <w:rPr>
          <w:rStyle w:val="Emphasis"/>
          <w:rFonts w:cstheme="majorHAnsi"/>
        </w:rPr>
        <w:t xml:space="preserve"> </w:t>
      </w:r>
      <w:r w:rsidRPr="00F42DDB">
        <w:rPr>
          <w:rStyle w:val="Emphasis"/>
          <w:rFonts w:eastAsia="Calibri" w:cstheme="majorHAnsi"/>
        </w:rPr>
        <w:t>not</w:t>
      </w:r>
      <w:r w:rsidRPr="00F42DDB">
        <w:rPr>
          <w:rStyle w:val="Emphasis"/>
          <w:rFonts w:cstheme="majorHAnsi"/>
        </w:rPr>
        <w:t xml:space="preserve"> </w:t>
      </w:r>
      <w:r w:rsidRPr="00F42DDB">
        <w:rPr>
          <w:rStyle w:val="Emphasis"/>
          <w:rFonts w:eastAsia="Calibri" w:cstheme="majorHAnsi"/>
        </w:rPr>
        <w:t>been</w:t>
      </w:r>
      <w:r w:rsidRPr="00F42DDB">
        <w:rPr>
          <w:rStyle w:val="Emphasis"/>
          <w:rFonts w:cstheme="majorHAnsi"/>
        </w:rPr>
        <w:t xml:space="preserve"> </w:t>
      </w:r>
      <w:proofErr w:type="gramStart"/>
      <w:r w:rsidRPr="00F42DDB">
        <w:rPr>
          <w:rStyle w:val="Emphasis"/>
          <w:rFonts w:eastAsia="Calibri" w:cstheme="majorHAnsi"/>
        </w:rPr>
        <w:t>taken</w:t>
      </w:r>
      <w:r w:rsidRPr="00F42DDB">
        <w:rPr>
          <w:rStyle w:val="Emphasis"/>
          <w:rFonts w:cstheme="majorHAnsi"/>
        </w:rPr>
        <w:t xml:space="preserve"> </w:t>
      </w:r>
      <w:r w:rsidRPr="00F42DDB">
        <w:rPr>
          <w:rStyle w:val="Emphasis"/>
          <w:rFonts w:eastAsia="Calibri" w:cstheme="majorHAnsi"/>
        </w:rPr>
        <w:t>into</w:t>
      </w:r>
      <w:r w:rsidRPr="00F42DDB">
        <w:rPr>
          <w:rStyle w:val="Emphasis"/>
          <w:rFonts w:cstheme="majorHAnsi"/>
        </w:rPr>
        <w:t xml:space="preserve"> </w:t>
      </w:r>
      <w:r w:rsidRPr="00F42DDB">
        <w:rPr>
          <w:rStyle w:val="Emphasis"/>
          <w:rFonts w:eastAsia="Calibri" w:cstheme="majorHAnsi"/>
        </w:rPr>
        <w:t>account</w:t>
      </w:r>
      <w:proofErr w:type="gramEnd"/>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allowed</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.8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true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case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due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due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murder</w:t>
      </w:r>
      <w:r w:rsidRPr="00F42DDB">
        <w:rPr>
          <w:rFonts w:cstheme="majorHAnsi"/>
          <w:sz w:val="8"/>
        </w:rPr>
        <w:t xml:space="preserve">.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may</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caused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without</w:t>
      </w:r>
      <w:r w:rsidRPr="00F42DDB">
        <w:rPr>
          <w:rFonts w:cstheme="majorHAnsi"/>
          <w:sz w:val="8"/>
        </w:rPr>
        <w:t xml:space="preserve"> </w:t>
      </w:r>
      <w:r w:rsidRPr="00F42DDB">
        <w:rPr>
          <w:rFonts w:eastAsia="Calibri" w:cstheme="majorHAnsi"/>
          <w:sz w:val="8"/>
        </w:rPr>
        <w:t>killing</w:t>
      </w:r>
      <w:r w:rsidRPr="00F42DDB">
        <w:rPr>
          <w:rFonts w:cstheme="majorHAnsi"/>
          <w:sz w:val="8"/>
        </w:rPr>
        <w:t xml:space="preserve"> </w:t>
      </w:r>
      <w:r w:rsidRPr="00F42DDB">
        <w:rPr>
          <w:rFonts w:eastAsia="Calibri" w:cstheme="majorHAnsi"/>
          <w:sz w:val="8"/>
        </w:rPr>
        <w:t>them</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still</w:t>
      </w:r>
      <w:r w:rsidRPr="00F42DDB">
        <w:rPr>
          <w:rFonts w:cstheme="majorHAnsi"/>
          <w:sz w:val="8"/>
        </w:rPr>
        <w:t xml:space="preserve"> </w:t>
      </w:r>
      <w:r w:rsidRPr="00F42DDB">
        <w:rPr>
          <w:rFonts w:eastAsia="Calibri" w:cstheme="majorHAnsi"/>
          <w:sz w:val="8"/>
        </w:rPr>
        <w:t>resulting</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Imagine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surgically</w:t>
      </w:r>
      <w:r w:rsidRPr="00F42DDB">
        <w:rPr>
          <w:rFonts w:cstheme="majorHAnsi"/>
          <w:sz w:val="8"/>
        </w:rPr>
        <w:t xml:space="preserve"> </w:t>
      </w:r>
      <w:r w:rsidRPr="00F42DDB">
        <w:rPr>
          <w:rFonts w:eastAsia="Calibri" w:cstheme="majorHAnsi"/>
          <w:sz w:val="8"/>
        </w:rPr>
        <w:t>removing</w:t>
      </w:r>
      <w:r w:rsidRPr="00F42DDB">
        <w:rPr>
          <w:rFonts w:cstheme="majorHAnsi"/>
          <w:sz w:val="8"/>
        </w:rPr>
        <w:t xml:space="preserve"> </w:t>
      </w:r>
      <w:r w:rsidRPr="00F42DDB">
        <w:rPr>
          <w:rFonts w:eastAsia="Calibri" w:cstheme="majorHAnsi"/>
          <w:sz w:val="8"/>
        </w:rPr>
        <w:t>everyone</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reproductive</w:t>
      </w:r>
      <w:r w:rsidRPr="00F42DDB">
        <w:rPr>
          <w:rFonts w:cstheme="majorHAnsi"/>
          <w:sz w:val="8"/>
        </w:rPr>
        <w:t xml:space="preserve"> </w:t>
      </w:r>
      <w:r w:rsidRPr="00F42DDB">
        <w:rPr>
          <w:rFonts w:eastAsia="Calibri" w:cstheme="majorHAnsi"/>
          <w:sz w:val="8"/>
        </w:rPr>
        <w:t>organs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order</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prevent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creation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Another</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nuclear</w:t>
      </w:r>
      <w:r w:rsidRPr="00F42DDB">
        <w:rPr>
          <w:rStyle w:val="StyleUnderline"/>
          <w:rFonts w:cstheme="majorHAnsi"/>
        </w:rPr>
        <w:t xml:space="preserve"> </w:t>
      </w:r>
      <w:r w:rsidRPr="00F42DDB">
        <w:rPr>
          <w:rStyle w:val="StyleUnderline"/>
          <w:rFonts w:eastAsia="Calibri" w:cstheme="majorHAnsi"/>
        </w:rPr>
        <w:t>bomb</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did</w:t>
      </w:r>
      <w:r w:rsidRPr="00F42DDB">
        <w:rPr>
          <w:rStyle w:val="StyleUnderline"/>
          <w:rFonts w:cstheme="majorHAnsi"/>
        </w:rPr>
        <w:t xml:space="preserve"> </w:t>
      </w:r>
      <w:r w:rsidRPr="00F42DDB">
        <w:rPr>
          <w:rStyle w:val="StyleUnderline"/>
          <w:rFonts w:eastAsia="Calibri" w:cstheme="majorHAnsi"/>
        </w:rPr>
        <w:t>not</w:t>
      </w:r>
      <w:r w:rsidRPr="00F42DDB">
        <w:rPr>
          <w:rStyle w:val="StyleUnderline"/>
          <w:rFonts w:cstheme="majorHAnsi"/>
        </w:rPr>
        <w:t xml:space="preserve"> </w:t>
      </w:r>
      <w:r w:rsidRPr="00F42DDB">
        <w:rPr>
          <w:rStyle w:val="StyleUnderline"/>
          <w:rFonts w:eastAsia="Calibri" w:cstheme="majorHAnsi"/>
        </w:rPr>
        <w:t>kill</w:t>
      </w:r>
      <w:r w:rsidRPr="00F42DDB">
        <w:rPr>
          <w:rStyle w:val="StyleUnderline"/>
          <w:rFonts w:cstheme="majorHAnsi"/>
        </w:rPr>
        <w:t xml:space="preserve"> </w:t>
      </w:r>
      <w:proofErr w:type="gramStart"/>
      <w:r w:rsidRPr="00F42DDB">
        <w:rPr>
          <w:rStyle w:val="StyleUnderline"/>
          <w:rFonts w:eastAsia="Calibri" w:cstheme="majorHAnsi"/>
        </w:rPr>
        <w:t>anyone</w:t>
      </w:r>
      <w:r w:rsidRPr="00F42DDB">
        <w:rPr>
          <w:rStyle w:val="StyleUnderline"/>
          <w:rFonts w:cstheme="majorHAnsi"/>
        </w:rPr>
        <w:t xml:space="preserve">, </w:t>
      </w:r>
      <w:r w:rsidRPr="00F42DDB">
        <w:rPr>
          <w:rStyle w:val="StyleUnderline"/>
          <w:rFonts w:eastAsia="Calibri" w:cstheme="majorHAnsi"/>
        </w:rPr>
        <w:t>but</w:t>
      </w:r>
      <w:proofErr w:type="gramEnd"/>
      <w:r w:rsidRPr="00F42DDB">
        <w:rPr>
          <w:rStyle w:val="StyleUnderline"/>
          <w:rFonts w:cstheme="majorHAnsi"/>
        </w:rPr>
        <w:t xml:space="preserve"> </w:t>
      </w:r>
      <w:r w:rsidRPr="00F42DDB">
        <w:rPr>
          <w:rStyle w:val="StyleUnderline"/>
          <w:rFonts w:eastAsia="Calibri" w:cstheme="majorHAnsi"/>
        </w:rPr>
        <w:t>did</w:t>
      </w:r>
      <w:r w:rsidRPr="00F42DDB">
        <w:rPr>
          <w:rStyle w:val="StyleUnderline"/>
          <w:rFonts w:cstheme="majorHAnsi"/>
        </w:rPr>
        <w:t xml:space="preserve"> </w:t>
      </w:r>
      <w:r w:rsidRPr="00F42DDB">
        <w:rPr>
          <w:rStyle w:val="StyleUnderline"/>
          <w:rFonts w:eastAsia="Calibri" w:cstheme="majorHAnsi"/>
        </w:rPr>
        <w:t>painfully</w:t>
      </w:r>
      <w:r w:rsidRPr="00F42DDB">
        <w:rPr>
          <w:rStyle w:val="StyleUnderline"/>
          <w:rFonts w:cstheme="majorHAnsi"/>
        </w:rPr>
        <w:t xml:space="preserve"> </w:t>
      </w:r>
      <w:r w:rsidRPr="00F42DDB">
        <w:rPr>
          <w:rStyle w:val="StyleUnderline"/>
          <w:rFonts w:eastAsia="Calibri" w:cstheme="majorHAnsi"/>
        </w:rPr>
        <w:t>render</w:t>
      </w:r>
      <w:r w:rsidRPr="00F42DDB">
        <w:rPr>
          <w:rStyle w:val="StyleUnderline"/>
          <w:rFonts w:cstheme="majorHAnsi"/>
        </w:rPr>
        <w:t xml:space="preserve"> </w:t>
      </w:r>
      <w:r w:rsidRPr="00F42DDB">
        <w:rPr>
          <w:rStyle w:val="StyleUnderline"/>
          <w:rFonts w:eastAsia="Calibri" w:cstheme="majorHAnsi"/>
        </w:rPr>
        <w:t>them</w:t>
      </w:r>
      <w:r w:rsidRPr="00F42DDB">
        <w:rPr>
          <w:rStyle w:val="StyleUnderline"/>
          <w:rFonts w:cstheme="majorHAnsi"/>
        </w:rPr>
        <w:t xml:space="preserve"> </w:t>
      </w:r>
      <w:r w:rsidRPr="00F42DDB">
        <w:rPr>
          <w:rStyle w:val="StyleUnderline"/>
          <w:rFonts w:eastAsia="Calibri" w:cstheme="majorHAnsi"/>
        </w:rPr>
        <w:t>infertile</w:t>
      </w:r>
      <w:r w:rsidRPr="00F42DDB">
        <w:rPr>
          <w:rStyle w:val="StyleUnderline"/>
          <w:rFonts w:cstheme="majorHAnsi"/>
        </w:rPr>
        <w:t xml:space="preserve"> </w:t>
      </w:r>
      <w:r w:rsidRPr="00F42DDB">
        <w:rPr>
          <w:rStyle w:val="StyleUnderline"/>
          <w:rFonts w:eastAsia="Calibri" w:cstheme="majorHAnsi"/>
        </w:rPr>
        <w:t>through</w:t>
      </w:r>
      <w:r w:rsidRPr="00F42DDB">
        <w:rPr>
          <w:rStyle w:val="StyleUnderline"/>
          <w:rFonts w:cstheme="majorHAnsi"/>
        </w:rPr>
        <w:t xml:space="preserve"> </w:t>
      </w:r>
      <w:r w:rsidRPr="00F42DDB">
        <w:rPr>
          <w:rStyle w:val="StyleUnderline"/>
          <w:rFonts w:eastAsia="Calibri" w:cstheme="majorHAnsi"/>
        </w:rPr>
        <w:t>illness</w:t>
      </w:r>
      <w:r w:rsidRPr="00F42DDB">
        <w:rPr>
          <w:rStyle w:val="StyleUnderline"/>
          <w:rFonts w:cstheme="majorHAnsi"/>
        </w:rPr>
        <w:t xml:space="preserve"> </w:t>
      </w:r>
      <w:r w:rsidRPr="00F42DDB">
        <w:rPr>
          <w:rStyle w:val="StyleUnderline"/>
          <w:rFonts w:eastAsia="Calibri" w:cstheme="majorHAnsi"/>
        </w:rPr>
        <w:t>or</w:t>
      </w:r>
      <w:r w:rsidRPr="00F42DDB">
        <w:rPr>
          <w:rStyle w:val="StyleUnderline"/>
          <w:rFonts w:cstheme="majorHAnsi"/>
        </w:rPr>
        <w:t xml:space="preserve"> </w:t>
      </w:r>
      <w:r w:rsidRPr="00F42DDB">
        <w:rPr>
          <w:rStyle w:val="StyleUnderline"/>
          <w:rFonts w:eastAsia="Calibri" w:cstheme="majorHAnsi"/>
        </w:rPr>
        <w:t>injury</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cases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through</w:t>
      </w:r>
      <w:r w:rsidRPr="00F42DDB">
        <w:rPr>
          <w:rFonts w:cstheme="majorHAnsi"/>
          <w:sz w:val="8"/>
        </w:rPr>
        <w:t xml:space="preserve"> </w:t>
      </w:r>
      <w:r w:rsidRPr="00F42DDB">
        <w:rPr>
          <w:rFonts w:eastAsia="Calibri" w:cstheme="majorHAnsi"/>
          <w:sz w:val="8"/>
        </w:rPr>
        <w:t>surgery</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bombs</w:t>
      </w:r>
      <w:r w:rsidRPr="00F42DDB">
        <w:rPr>
          <w:rFonts w:cstheme="majorHAnsi"/>
          <w:sz w:val="8"/>
        </w:rPr>
        <w:t xml:space="preserve">) </w:t>
      </w:r>
      <w:r w:rsidRPr="00F42DDB">
        <w:rPr>
          <w:rFonts w:eastAsia="Calibri" w:cstheme="majorHAnsi"/>
          <w:sz w:val="8"/>
        </w:rPr>
        <w:t>was</w:t>
      </w:r>
      <w:r w:rsidRPr="00F42DDB">
        <w:rPr>
          <w:rFonts w:cstheme="majorHAnsi"/>
          <w:sz w:val="8"/>
        </w:rPr>
        <w:t xml:space="preserve"> </w:t>
      </w:r>
      <w:r w:rsidRPr="00F42DDB">
        <w:rPr>
          <w:rFonts w:eastAsia="Calibri" w:cstheme="majorHAnsi"/>
          <w:sz w:val="8"/>
        </w:rPr>
        <w:t>inflicted</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came</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result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painful</w:t>
      </w:r>
      <w:r w:rsidRPr="00F42DDB">
        <w:rPr>
          <w:rFonts w:cstheme="majorHAnsi"/>
          <w:sz w:val="8"/>
        </w:rPr>
        <w:t xml:space="preserve"> </w:t>
      </w:r>
      <w:r w:rsidRPr="00F42DDB">
        <w:rPr>
          <w:rFonts w:eastAsia="Calibri" w:cstheme="majorHAnsi"/>
          <w:sz w:val="8"/>
        </w:rPr>
        <w:t>incident</w:t>
      </w:r>
      <w:r w:rsidRPr="00F42DDB">
        <w:rPr>
          <w:rFonts w:cstheme="majorHAnsi"/>
          <w:sz w:val="8"/>
        </w:rPr>
        <w:t xml:space="preserve"> </w:t>
      </w:r>
      <w:r w:rsidRPr="00F42DDB">
        <w:rPr>
          <w:rFonts w:eastAsia="Calibri" w:cstheme="majorHAnsi"/>
          <w:sz w:val="8"/>
        </w:rPr>
        <w:t>rather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through</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Furthermore</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imagine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situation</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bomb</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killed</w:t>
      </w:r>
      <w:r w:rsidRPr="00F42DDB">
        <w:rPr>
          <w:rFonts w:cstheme="majorHAnsi"/>
          <w:sz w:val="8"/>
        </w:rPr>
        <w:t xml:space="preserve"> </w:t>
      </w:r>
      <w:r w:rsidRPr="00F42DDB">
        <w:rPr>
          <w:rFonts w:eastAsia="Calibri" w:cstheme="majorHAnsi"/>
          <w:sz w:val="8"/>
        </w:rPr>
        <w:t>enough</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remained</w:t>
      </w:r>
      <w:r w:rsidRPr="00F42DDB">
        <w:rPr>
          <w:rFonts w:cstheme="majorHAnsi"/>
          <w:sz w:val="8"/>
        </w:rPr>
        <w:t xml:space="preserve"> </w:t>
      </w:r>
      <w:r w:rsidRPr="00F42DDB">
        <w:rPr>
          <w:rFonts w:eastAsia="Calibri" w:cstheme="majorHAnsi"/>
          <w:sz w:val="8"/>
        </w:rPr>
        <w:t>alive</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terrible</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injuries</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seems</w:t>
      </w:r>
      <w:r w:rsidRPr="00F42DDB">
        <w:rPr>
          <w:rFonts w:cstheme="majorHAnsi"/>
          <w:sz w:val="8"/>
        </w:rPr>
        <w:t xml:space="preserve"> </w:t>
      </w:r>
      <w:r w:rsidRPr="00F42DDB">
        <w:rPr>
          <w:rFonts w:eastAsia="Calibri" w:cstheme="majorHAnsi"/>
          <w:sz w:val="8"/>
        </w:rPr>
        <w:t>uncontroversial</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infliction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Although</w:t>
      </w:r>
      <w:r w:rsidRPr="00F42DDB">
        <w:rPr>
          <w:rFonts w:cstheme="majorHAnsi"/>
          <w:sz w:val="8"/>
        </w:rPr>
        <w:t xml:space="preserve"> </w:t>
      </w:r>
      <w:r w:rsidRPr="00F42DDB">
        <w:rPr>
          <w:rFonts w:eastAsia="Calibri" w:cstheme="majorHAnsi"/>
          <w:sz w:val="8"/>
        </w:rPr>
        <w:t>Scanlon</w:t>
      </w:r>
      <w:r w:rsidRPr="00F42DDB">
        <w:rPr>
          <w:rFonts w:cstheme="majorHAnsi"/>
          <w:sz w:val="8"/>
        </w:rPr>
        <w:t xml:space="preserve"> </w:t>
      </w:r>
      <w:r w:rsidRPr="00F42DDB">
        <w:rPr>
          <w:rFonts w:eastAsia="Calibri" w:cstheme="majorHAnsi"/>
          <w:sz w:val="8"/>
        </w:rPr>
        <w:t>says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impact</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well</w:t>
      </w:r>
      <w:r w:rsidRPr="00F42DDB">
        <w:rPr>
          <w:rFonts w:cstheme="majorHAnsi"/>
          <w:sz w:val="8"/>
        </w:rPr>
        <w:t>-</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principles</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plays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significant</w:t>
      </w:r>
      <w:r w:rsidRPr="00F42DDB">
        <w:rPr>
          <w:rFonts w:cstheme="majorHAnsi"/>
          <w:sz w:val="8"/>
        </w:rPr>
        <w:t xml:space="preserve"> </w:t>
      </w:r>
      <w:r w:rsidRPr="00F42DDB">
        <w:rPr>
          <w:rFonts w:eastAsia="Calibri" w:cstheme="majorHAnsi"/>
          <w:sz w:val="8"/>
        </w:rPr>
        <w:t>role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indeed</w:t>
      </w:r>
      <w:r w:rsidRPr="00F42DDB">
        <w:rPr>
          <w:rFonts w:cstheme="majorHAnsi"/>
          <w:sz w:val="8"/>
        </w:rPr>
        <w:t xml:space="preserve">, </w:t>
      </w:r>
      <w:r w:rsidRPr="00F42DDB">
        <w:rPr>
          <w:rFonts w:eastAsia="Calibri" w:cstheme="majorHAnsi"/>
          <w:sz w:val="8"/>
        </w:rPr>
        <w:t>most</w:t>
      </w:r>
      <w:r w:rsidRPr="00F42DDB">
        <w:rPr>
          <w:rFonts w:cstheme="majorHAnsi"/>
          <w:sz w:val="8"/>
        </w:rPr>
        <w:t xml:space="preserve"> </w:t>
      </w:r>
      <w:r w:rsidRPr="00F42DDB">
        <w:rPr>
          <w:rFonts w:eastAsia="Calibri" w:cstheme="majorHAnsi"/>
          <w:sz w:val="8"/>
        </w:rPr>
        <w:t>principles</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likely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rejected</w:t>
      </w:r>
      <w:r w:rsidRPr="00F42DDB">
        <w:rPr>
          <w:rFonts w:cstheme="majorHAnsi"/>
          <w:sz w:val="8"/>
        </w:rPr>
        <w:t xml:space="preserve"> </w:t>
      </w:r>
      <w:r w:rsidRPr="00F42DDB">
        <w:rPr>
          <w:rFonts w:eastAsia="Calibri" w:cstheme="majorHAnsi"/>
          <w:sz w:val="8"/>
        </w:rPr>
        <w:t>due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negative</w:t>
      </w:r>
      <w:r w:rsidRPr="00F42DDB">
        <w:rPr>
          <w:rFonts w:cstheme="majorHAnsi"/>
          <w:sz w:val="8"/>
        </w:rPr>
        <w:t xml:space="preserve"> </w:t>
      </w:r>
      <w:r w:rsidRPr="00F42DDB">
        <w:rPr>
          <w:rFonts w:eastAsia="Calibri" w:cstheme="majorHAnsi"/>
          <w:sz w:val="8"/>
        </w:rPr>
        <w:t>impact</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well</w:t>
      </w:r>
      <w:r w:rsidRPr="00F42DDB">
        <w:rPr>
          <w:rFonts w:cstheme="majorHAnsi"/>
          <w:sz w:val="8"/>
        </w:rPr>
        <w:t>-</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otherwise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may</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queried</w:t>
      </w:r>
      <w:r w:rsidRPr="00F42DDB">
        <w:rPr>
          <w:rFonts w:cstheme="majorHAnsi"/>
          <w:sz w:val="8"/>
        </w:rPr>
        <w:t xml:space="preserve"> </w:t>
      </w:r>
      <w:r w:rsidRPr="00F42DDB">
        <w:rPr>
          <w:rFonts w:eastAsia="Calibri" w:cstheme="majorHAnsi"/>
          <w:sz w:val="8"/>
        </w:rPr>
        <w:t>here</w:t>
      </w:r>
      <w:r w:rsidRPr="00F42DDB">
        <w:rPr>
          <w:rFonts w:cstheme="majorHAnsi"/>
          <w:sz w:val="8"/>
        </w:rPr>
        <w:t xml:space="preserve"> </w:t>
      </w:r>
      <w:r w:rsidRPr="00F42DDB">
        <w:rPr>
          <w:rFonts w:eastAsia="Calibri" w:cstheme="majorHAnsi"/>
          <w:sz w:val="8"/>
        </w:rPr>
        <w:t>whether</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proofErr w:type="gramStart"/>
      <w:r w:rsidRPr="00F42DDB">
        <w:rPr>
          <w:rFonts w:eastAsia="Calibri" w:cstheme="majorHAnsi"/>
          <w:sz w:val="8"/>
        </w:rPr>
        <w:t>actually</w:t>
      </w:r>
      <w:r w:rsidRPr="00F42DDB">
        <w:rPr>
          <w:rFonts w:cstheme="majorHAnsi"/>
          <w:sz w:val="8"/>
        </w:rPr>
        <w:t xml:space="preserve"> </w:t>
      </w:r>
      <w:r w:rsidRPr="00F42DDB">
        <w:rPr>
          <w:rFonts w:eastAsia="Calibri" w:cstheme="majorHAnsi"/>
          <w:sz w:val="8"/>
        </w:rPr>
        <w:t>the</w:t>
      </w:r>
      <w:proofErr w:type="gramEnd"/>
      <w:r w:rsidRPr="00F42DDB">
        <w:rPr>
          <w:rFonts w:cstheme="majorHAnsi"/>
          <w:sz w:val="8"/>
        </w:rPr>
        <w:t xml:space="preserve"> </w:t>
      </w:r>
      <w:r w:rsidRPr="00F42DDB">
        <w:rPr>
          <w:rFonts w:eastAsia="Calibri" w:cstheme="majorHAnsi"/>
          <w:sz w:val="8"/>
        </w:rPr>
        <w:t>involuntariness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grounds</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reasonable</w:t>
      </w:r>
      <w:r w:rsidRPr="00F42DDB">
        <w:rPr>
          <w:rFonts w:cstheme="majorHAnsi"/>
          <w:sz w:val="8"/>
        </w:rPr>
        <w:t xml:space="preserve"> </w:t>
      </w:r>
      <w:r w:rsidRPr="00F42DDB">
        <w:rPr>
          <w:rFonts w:eastAsia="Calibri" w:cstheme="majorHAnsi"/>
          <w:sz w:val="8"/>
        </w:rPr>
        <w:t>rejection</w:t>
      </w:r>
      <w:r w:rsidRPr="00F42DDB">
        <w:rPr>
          <w:rFonts w:cstheme="majorHAnsi"/>
          <w:sz w:val="8"/>
        </w:rPr>
        <w:t xml:space="preserve"> </w:t>
      </w:r>
      <w:r w:rsidRPr="00F42DDB">
        <w:rPr>
          <w:rFonts w:eastAsia="Calibri" w:cstheme="majorHAnsi"/>
          <w:sz w:val="8"/>
        </w:rPr>
        <w:t>rather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itself</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all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suffers</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involuntary</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imagine</w:t>
      </w:r>
      <w:r w:rsidRPr="00F42DDB">
        <w:rPr>
          <w:rFonts w:cstheme="majorHAnsi"/>
          <w:sz w:val="8"/>
        </w:rPr>
        <w:t xml:space="preserve"> </w:t>
      </w:r>
      <w:r w:rsidRPr="00F42DDB">
        <w:rPr>
          <w:rFonts w:eastAsia="Calibri" w:cstheme="majorHAnsi"/>
          <w:sz w:val="8"/>
        </w:rPr>
        <w:t>acts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rejectable</w:t>
      </w:r>
      <w:r w:rsidRPr="00F42DDB">
        <w:rPr>
          <w:rFonts w:cstheme="majorHAnsi"/>
          <w:sz w:val="8"/>
        </w:rPr>
        <w:t xml:space="preserve"> — </w:t>
      </w:r>
      <w:r w:rsidRPr="00F42DDB">
        <w:rPr>
          <w:rFonts w:eastAsia="Calibri" w:cstheme="majorHAnsi"/>
          <w:sz w:val="8"/>
        </w:rPr>
        <w:t>base</w:t>
      </w:r>
      <w:r w:rsidRPr="00F42DDB">
        <w:rPr>
          <w:rFonts w:cstheme="majorHAnsi"/>
          <w:sz w:val="8"/>
        </w:rPr>
        <w:t xml:space="preserve"> </w:t>
      </w:r>
      <w:r w:rsidRPr="00F42DDB">
        <w:rPr>
          <w:rFonts w:eastAsia="Calibri" w:cstheme="majorHAnsi"/>
          <w:sz w:val="8"/>
        </w:rPr>
        <w:t>jumping</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proofErr w:type="gramStart"/>
      <w:r w:rsidRPr="00F42DDB">
        <w:rPr>
          <w:rFonts w:eastAsia="Calibri" w:cstheme="majorHAnsi"/>
          <w:sz w:val="8"/>
        </w:rPr>
        <w:t>life</w:t>
      </w:r>
      <w:r w:rsidRPr="00F42DDB">
        <w:rPr>
          <w:rFonts w:cstheme="majorHAnsi"/>
          <w:sz w:val="8"/>
        </w:rPr>
        <w:t>-</w:t>
      </w:r>
      <w:r w:rsidRPr="00F42DDB">
        <w:rPr>
          <w:rFonts w:eastAsia="Calibri" w:cstheme="majorHAnsi"/>
          <w:sz w:val="8"/>
        </w:rPr>
        <w:t>saving</w:t>
      </w:r>
      <w:proofErr w:type="gramEnd"/>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improving</w:t>
      </w:r>
      <w:r w:rsidRPr="00F42DDB">
        <w:rPr>
          <w:rFonts w:cstheme="majorHAnsi"/>
          <w:sz w:val="8"/>
        </w:rPr>
        <w:t xml:space="preserve"> </w:t>
      </w:r>
      <w:r w:rsidRPr="00F42DDB">
        <w:rPr>
          <w:rFonts w:eastAsia="Calibri" w:cstheme="majorHAnsi"/>
          <w:sz w:val="8"/>
        </w:rPr>
        <w:t>surgery</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other</w:t>
      </w:r>
      <w:r w:rsidRPr="00F42DDB">
        <w:rPr>
          <w:rFonts w:cstheme="majorHAnsi"/>
          <w:sz w:val="8"/>
        </w:rPr>
        <w:t xml:space="preserve"> </w:t>
      </w:r>
      <w:r w:rsidRPr="00F42DDB">
        <w:rPr>
          <w:rFonts w:eastAsia="Calibri" w:cstheme="majorHAnsi"/>
          <w:sz w:val="8"/>
        </w:rPr>
        <w:t>hand</w:t>
      </w:r>
      <w:r w:rsidRPr="00F42DDB">
        <w:rPr>
          <w:rFonts w:cstheme="majorHAnsi"/>
          <w:sz w:val="8"/>
        </w:rPr>
        <w:t xml:space="preserve">, </w:t>
      </w:r>
      <w:r w:rsidRPr="00F42DDB">
        <w:rPr>
          <w:rFonts w:eastAsia="Calibri" w:cstheme="majorHAnsi"/>
          <w:sz w:val="8"/>
        </w:rPr>
        <w:t>pushing</w:t>
      </w:r>
      <w:r w:rsidRPr="00F42DDB">
        <w:rPr>
          <w:rFonts w:cstheme="majorHAnsi"/>
          <w:sz w:val="8"/>
        </w:rPr>
        <w:t xml:space="preserve"> </w:t>
      </w:r>
      <w:r w:rsidRPr="00F42DDB">
        <w:rPr>
          <w:rFonts w:eastAsia="Calibri" w:cstheme="majorHAnsi"/>
          <w:sz w:val="8"/>
        </w:rPr>
        <w:t>someone</w:t>
      </w:r>
      <w:r w:rsidRPr="00F42DDB">
        <w:rPr>
          <w:rFonts w:cstheme="majorHAnsi"/>
          <w:sz w:val="8"/>
        </w:rPr>
        <w:t xml:space="preserve"> </w:t>
      </w:r>
      <w:r w:rsidRPr="00F42DDB">
        <w:rPr>
          <w:rFonts w:eastAsia="Calibri" w:cstheme="majorHAnsi"/>
          <w:sz w:val="8"/>
        </w:rPr>
        <w:t>off</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cliff</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cutting</w:t>
      </w:r>
      <w:r w:rsidRPr="00F42DDB">
        <w:rPr>
          <w:rFonts w:cstheme="majorHAnsi"/>
          <w:sz w:val="8"/>
        </w:rPr>
        <w:t xml:space="preserve"> </w:t>
      </w:r>
      <w:r w:rsidRPr="00F42DDB">
        <w:rPr>
          <w:rFonts w:eastAsia="Calibri" w:cstheme="majorHAnsi"/>
          <w:sz w:val="8"/>
        </w:rPr>
        <w:t>him</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scalpel</w:t>
      </w:r>
      <w:r w:rsidRPr="00F42DDB">
        <w:rPr>
          <w:rFonts w:cstheme="majorHAnsi"/>
          <w:sz w:val="8"/>
        </w:rPr>
        <w:t xml:space="preserve"> </w:t>
      </w:r>
      <w:r w:rsidRPr="00F42DDB">
        <w:rPr>
          <w:rFonts w:eastAsia="Calibri" w:cstheme="majorHAnsi"/>
          <w:sz w:val="8"/>
        </w:rPr>
        <w:t>against</w:t>
      </w:r>
      <w:r w:rsidRPr="00F42DDB">
        <w:rPr>
          <w:rFonts w:cstheme="majorHAnsi"/>
          <w:sz w:val="8"/>
        </w:rPr>
        <w:t xml:space="preserve"> </w:t>
      </w:r>
      <w:r w:rsidRPr="00F42DDB">
        <w:rPr>
          <w:rFonts w:eastAsia="Calibri" w:cstheme="majorHAnsi"/>
          <w:sz w:val="8"/>
        </w:rPr>
        <w:t>his</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clearly</w:t>
      </w:r>
      <w:r w:rsidRPr="00F42DDB">
        <w:rPr>
          <w:rFonts w:cstheme="majorHAnsi"/>
          <w:sz w:val="8"/>
        </w:rPr>
        <w:t xml:space="preserve"> </w:t>
      </w:r>
      <w:r w:rsidRPr="00F42DDB">
        <w:rPr>
          <w:rFonts w:eastAsia="Calibri" w:cstheme="majorHAnsi"/>
          <w:sz w:val="8"/>
        </w:rPr>
        <w:t>rejectable</w:t>
      </w:r>
      <w:r w:rsidRPr="00F42DDB">
        <w:rPr>
          <w:rFonts w:cstheme="majorHAnsi"/>
          <w:sz w:val="8"/>
        </w:rPr>
        <w:t xml:space="preserve"> </w:t>
      </w:r>
      <w:r w:rsidRPr="00F42DDB">
        <w:rPr>
          <w:rFonts w:eastAsia="Calibri" w:cstheme="majorHAnsi"/>
          <w:sz w:val="8"/>
        </w:rPr>
        <w:t>acts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difference</w:t>
      </w:r>
      <w:r w:rsidRPr="00F42DDB">
        <w:rPr>
          <w:rFonts w:cstheme="majorHAnsi"/>
          <w:sz w:val="8"/>
        </w:rPr>
        <w:t xml:space="preserve"> </w:t>
      </w:r>
      <w:r w:rsidRPr="00F42DDB">
        <w:rPr>
          <w:rFonts w:eastAsia="Calibri" w:cstheme="majorHAnsi"/>
          <w:sz w:val="8"/>
        </w:rPr>
        <w:t>between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two</w:t>
      </w:r>
      <w:r w:rsidRPr="00F42DDB">
        <w:rPr>
          <w:rFonts w:cstheme="majorHAnsi"/>
          <w:sz w:val="8"/>
        </w:rPr>
        <w:t xml:space="preserve"> </w:t>
      </w:r>
      <w:r w:rsidRPr="00F42DDB">
        <w:rPr>
          <w:rFonts w:eastAsia="Calibri" w:cstheme="majorHAnsi"/>
          <w:sz w:val="8"/>
        </w:rPr>
        <w:t>cases</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former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having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inflicted</w:t>
      </w:r>
      <w:r w:rsidRPr="00F42DDB">
        <w:rPr>
          <w:rFonts w:cstheme="majorHAnsi"/>
          <w:sz w:val="8"/>
        </w:rPr>
        <w:t xml:space="preserve"> </w:t>
      </w:r>
      <w:r w:rsidRPr="00F42DDB">
        <w:rPr>
          <w:rFonts w:eastAsia="Calibri" w:cstheme="majorHAnsi"/>
          <w:sz w:val="8"/>
        </w:rPr>
        <w:t>has</w:t>
      </w:r>
      <w:r w:rsidRPr="00F42DDB">
        <w:rPr>
          <w:rFonts w:cstheme="majorHAnsi"/>
          <w:sz w:val="8"/>
        </w:rPr>
        <w:t xml:space="preserve"> </w:t>
      </w:r>
      <w:r w:rsidRPr="00F42DDB">
        <w:rPr>
          <w:rFonts w:eastAsia="Calibri" w:cstheme="majorHAnsi"/>
          <w:sz w:val="8"/>
        </w:rPr>
        <w:t>consented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risk</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My</w:t>
      </w:r>
      <w:r w:rsidRPr="00F42DDB">
        <w:rPr>
          <w:rFonts w:cstheme="majorHAnsi"/>
          <w:sz w:val="8"/>
        </w:rPr>
        <w:t xml:space="preserve"> </w:t>
      </w:r>
      <w:r w:rsidRPr="00F42DDB">
        <w:rPr>
          <w:rFonts w:eastAsia="Calibri" w:cstheme="majorHAnsi"/>
          <w:sz w:val="8"/>
        </w:rPr>
        <w:t>view</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separated</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proofErr w:type="gramStart"/>
      <w:r w:rsidRPr="00F42DDB">
        <w:rPr>
          <w:rFonts w:eastAsia="Calibri" w:cstheme="majorHAnsi"/>
          <w:sz w:val="8"/>
        </w:rPr>
        <w:t>cases</w:t>
      </w:r>
      <w:proofErr w:type="gramEnd"/>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involuntary</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grounds</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reasonable</w:t>
      </w:r>
      <w:r w:rsidRPr="00F42DDB">
        <w:rPr>
          <w:rFonts w:cstheme="majorHAnsi"/>
          <w:sz w:val="8"/>
        </w:rPr>
        <w:t xml:space="preserve"> </w:t>
      </w:r>
      <w:r w:rsidRPr="00F42DDB">
        <w:rPr>
          <w:rFonts w:eastAsia="Calibri" w:cstheme="majorHAnsi"/>
          <w:sz w:val="8"/>
        </w:rPr>
        <w:t>rejection</w:t>
      </w:r>
      <w:r w:rsidRPr="00F42DDB">
        <w:rPr>
          <w:rFonts w:cstheme="majorHAnsi"/>
          <w:sz w:val="8"/>
        </w:rPr>
        <w:t xml:space="preserve">. </w:t>
      </w:r>
      <w:r w:rsidRPr="00F42DDB">
        <w:rPr>
          <w:rFonts w:eastAsia="Calibri" w:cstheme="majorHAnsi"/>
          <w:sz w:val="8"/>
        </w:rPr>
        <w:t>Thus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fact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allow</w:t>
      </w:r>
      <w:r w:rsidRPr="00F42DDB">
        <w:rPr>
          <w:rFonts w:cstheme="majorHAnsi"/>
          <w:sz w:val="8"/>
        </w:rPr>
        <w:t xml:space="preserve"> </w:t>
      </w:r>
      <w:r w:rsidRPr="00F42DDB">
        <w:rPr>
          <w:rFonts w:eastAsia="Calibri" w:cstheme="majorHAnsi"/>
          <w:sz w:val="8"/>
        </w:rPr>
        <w:t>unwanted</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Fonts w:eastAsia="Calibri" w:cstheme="majorHAnsi"/>
          <w:sz w:val="8"/>
        </w:rPr>
        <w:t>gives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subjected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proofErr w:type="gramStart"/>
      <w:r w:rsidRPr="00F42DDB">
        <w:rPr>
          <w:rFonts w:eastAsia="Calibri" w:cstheme="majorHAnsi"/>
          <w:sz w:val="8"/>
        </w:rPr>
        <w:t>Of</w:t>
      </w:r>
      <w:r w:rsidRPr="00F42DDB">
        <w:rPr>
          <w:rFonts w:cstheme="majorHAnsi"/>
          <w:sz w:val="8"/>
        </w:rPr>
        <w:t xml:space="preserve"> </w:t>
      </w:r>
      <w:r w:rsidRPr="00F42DDB">
        <w:rPr>
          <w:rFonts w:eastAsia="Calibri" w:cstheme="majorHAnsi"/>
          <w:sz w:val="8"/>
        </w:rPr>
        <w:t>course</w:t>
      </w:r>
      <w:proofErr w:type="gramEnd"/>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mere</w:t>
      </w:r>
      <w:r w:rsidRPr="00F42DDB">
        <w:rPr>
          <w:rFonts w:cstheme="majorHAnsi"/>
          <w:sz w:val="8"/>
        </w:rPr>
        <w:t xml:space="preserve"> </w:t>
      </w:r>
      <w:r w:rsidRPr="00F42DDB">
        <w:rPr>
          <w:rFonts w:eastAsia="Calibri" w:cstheme="majorHAnsi"/>
          <w:sz w:val="8"/>
        </w:rPr>
        <w:t>fact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causes</w:t>
      </w:r>
      <w:r w:rsidRPr="00F42DDB">
        <w:rPr>
          <w:rFonts w:cstheme="majorHAnsi"/>
          <w:sz w:val="8"/>
        </w:rPr>
        <w:t xml:space="preserve"> </w:t>
      </w:r>
      <w:r w:rsidRPr="00F42DDB">
        <w:rPr>
          <w:rFonts w:eastAsia="Calibri" w:cstheme="majorHAnsi"/>
          <w:sz w:val="8"/>
        </w:rPr>
        <w:t>involuntary</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sufficient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declare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rejectable</w:t>
      </w:r>
      <w:r w:rsidRPr="00F42DDB">
        <w:rPr>
          <w:rFonts w:cstheme="majorHAnsi"/>
          <w:sz w:val="8"/>
        </w:rPr>
        <w:t xml:space="preserve"> —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countervailing</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case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what</w:t>
      </w:r>
      <w:r w:rsidRPr="00F42DDB">
        <w:rPr>
          <w:rFonts w:cstheme="majorHAnsi"/>
          <w:sz w:val="8"/>
        </w:rPr>
        <w:t xml:space="preserve"> </w:t>
      </w:r>
      <w:r w:rsidRPr="00F42DDB">
        <w:rPr>
          <w:rFonts w:eastAsia="Calibri" w:cstheme="majorHAnsi"/>
          <w:sz w:val="8"/>
        </w:rPr>
        <w:t>countervailing</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offered</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proofErr w:type="spellStart"/>
      <w:r w:rsidRPr="00F42DDB">
        <w:rPr>
          <w:rFonts w:eastAsia="Calibri" w:cstheme="majorHAnsi"/>
          <w:sz w:val="8"/>
        </w:rPr>
        <w:t>favour</w:t>
      </w:r>
      <w:proofErr w:type="spellEnd"/>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involuntary</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death</w:t>
      </w:r>
      <w:r w:rsidRPr="00F42DDB">
        <w:rPr>
          <w:rFonts w:cstheme="majorHAnsi"/>
          <w:sz w:val="8"/>
        </w:rPr>
        <w:t>-</w:t>
      </w:r>
      <w:r w:rsidRPr="00F42DDB">
        <w:rPr>
          <w:rFonts w:eastAsia="Calibri" w:cstheme="majorHAnsi"/>
          <w:sz w:val="8"/>
        </w:rPr>
        <w:t>inducing</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such</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offered</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natural</w:t>
      </w:r>
      <w:r w:rsidRPr="00F42DDB">
        <w:rPr>
          <w:rFonts w:cstheme="majorHAnsi"/>
          <w:sz w:val="8"/>
        </w:rPr>
        <w:t xml:space="preserve"> </w:t>
      </w:r>
      <w:r w:rsidRPr="00F42DDB">
        <w:rPr>
          <w:rFonts w:eastAsia="Calibri" w:cstheme="majorHAnsi"/>
          <w:sz w:val="8"/>
        </w:rPr>
        <w:t>environment</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world</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better</w:t>
      </w:r>
      <w:r w:rsidRPr="00F42DDB">
        <w:rPr>
          <w:rFonts w:cstheme="majorHAnsi"/>
          <w:sz w:val="8"/>
        </w:rPr>
        <w:t xml:space="preserve"> </w:t>
      </w:r>
      <w:r w:rsidRPr="00F42DDB">
        <w:rPr>
          <w:rFonts w:eastAsia="Calibri" w:cstheme="majorHAnsi"/>
          <w:sz w:val="8"/>
        </w:rPr>
        <w:t>place</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were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rightfully</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considered</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all</w:t>
      </w:r>
      <w:r w:rsidRPr="00F42DDB">
        <w:rPr>
          <w:rFonts w:cstheme="majorHAnsi"/>
          <w:sz w:val="8"/>
        </w:rPr>
        <w:t>-</w:t>
      </w:r>
      <w:r w:rsidRPr="00F42DDB">
        <w:rPr>
          <w:rFonts w:eastAsia="Calibri" w:cstheme="majorHAnsi"/>
          <w:sz w:val="8"/>
        </w:rPr>
        <w:t>things</w:t>
      </w:r>
      <w:r w:rsidRPr="00F42DDB">
        <w:rPr>
          <w:rFonts w:cstheme="majorHAnsi"/>
          <w:sz w:val="8"/>
        </w:rPr>
        <w:t>-</w:t>
      </w:r>
      <w:r w:rsidRPr="00F42DDB">
        <w:rPr>
          <w:rFonts w:eastAsia="Calibri" w:cstheme="majorHAnsi"/>
          <w:sz w:val="8"/>
        </w:rPr>
        <w:t>considered</w:t>
      </w:r>
      <w:r w:rsidRPr="00F42DDB">
        <w:rPr>
          <w:rFonts w:cstheme="majorHAnsi"/>
          <w:sz w:val="8"/>
        </w:rPr>
        <w:t xml:space="preserve"> </w:t>
      </w:r>
      <w:r w:rsidRPr="00F42DDB">
        <w:rPr>
          <w:rFonts w:eastAsia="Calibri" w:cstheme="majorHAnsi"/>
          <w:sz w:val="8"/>
        </w:rPr>
        <w:t>hindrance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world</w:t>
      </w:r>
      <w:r w:rsidRPr="00F42DDB">
        <w:rPr>
          <w:rFonts w:cstheme="majorHAnsi"/>
          <w:sz w:val="8"/>
        </w:rPr>
        <w:t xml:space="preserve"> </w:t>
      </w:r>
      <w:r w:rsidRPr="00F42DDB">
        <w:rPr>
          <w:rFonts w:eastAsia="Calibri" w:cstheme="majorHAnsi"/>
          <w:sz w:val="8"/>
        </w:rPr>
        <w:t>rather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benefit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given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fact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been</w:t>
      </w:r>
      <w:r w:rsidRPr="00F42DDB">
        <w:rPr>
          <w:rFonts w:cstheme="majorHAnsi"/>
          <w:sz w:val="8"/>
        </w:rPr>
        <w:t xml:space="preserve"> </w:t>
      </w:r>
      <w:r w:rsidRPr="00F42DDB">
        <w:rPr>
          <w:rFonts w:eastAsia="Calibri" w:cstheme="majorHAnsi"/>
          <w:sz w:val="8"/>
        </w:rPr>
        <w:t>largely</w:t>
      </w:r>
      <w:r w:rsidRPr="00F42DDB">
        <w:rPr>
          <w:rFonts w:cstheme="majorHAnsi"/>
          <w:sz w:val="8"/>
        </w:rPr>
        <w:t xml:space="preserve"> </w:t>
      </w:r>
      <w:r w:rsidRPr="00F42DDB">
        <w:rPr>
          <w:rFonts w:eastAsia="Calibri" w:cstheme="majorHAnsi"/>
          <w:sz w:val="8"/>
        </w:rPr>
        <w:t>responsible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many</w:t>
      </w:r>
      <w:r w:rsidRPr="00F42DDB">
        <w:rPr>
          <w:rFonts w:cstheme="majorHAnsi"/>
          <w:sz w:val="8"/>
        </w:rPr>
        <w:t xml:space="preserve"> </w:t>
      </w:r>
      <w:r w:rsidRPr="00F42DDB">
        <w:rPr>
          <w:rFonts w:eastAsia="Calibri" w:cstheme="majorHAnsi"/>
          <w:sz w:val="8"/>
        </w:rPr>
        <w:t>species</w:t>
      </w:r>
      <w:r w:rsidRPr="00F42DDB">
        <w:rPr>
          <w:rFonts w:cstheme="majorHAnsi"/>
          <w:sz w:val="8"/>
        </w:rPr>
        <w:t xml:space="preserve">, </w:t>
      </w:r>
      <w:r w:rsidRPr="00F42DDB">
        <w:rPr>
          <w:rFonts w:eastAsia="Calibri" w:cstheme="majorHAnsi"/>
          <w:sz w:val="8"/>
        </w:rPr>
        <w:t>pollution</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most</w:t>
      </w:r>
      <w:r w:rsidRPr="00F42DDB">
        <w:rPr>
          <w:rFonts w:cstheme="majorHAnsi"/>
          <w:sz w:val="8"/>
        </w:rPr>
        <w:t xml:space="preserve"> </w:t>
      </w:r>
      <w:r w:rsidRPr="00F42DDB">
        <w:rPr>
          <w:rFonts w:eastAsia="Calibri" w:cstheme="majorHAnsi"/>
          <w:sz w:val="8"/>
        </w:rPr>
        <w:t>recently</w:t>
      </w:r>
      <w:r w:rsidRPr="00F42DDB">
        <w:rPr>
          <w:rFonts w:cstheme="majorHAnsi"/>
          <w:sz w:val="8"/>
        </w:rPr>
        <w:t xml:space="preserve">, </w:t>
      </w:r>
      <w:r w:rsidRPr="00F42DDB">
        <w:rPr>
          <w:rFonts w:eastAsia="Calibri" w:cstheme="majorHAnsi"/>
          <w:sz w:val="8"/>
        </w:rPr>
        <w:t>climate</w:t>
      </w:r>
      <w:r w:rsidRPr="00F42DDB">
        <w:rPr>
          <w:rFonts w:cstheme="majorHAnsi"/>
          <w:sz w:val="8"/>
        </w:rPr>
        <w:t xml:space="preserve"> </w:t>
      </w:r>
      <w:r w:rsidRPr="00F42DDB">
        <w:rPr>
          <w:rFonts w:eastAsia="Calibri" w:cstheme="majorHAnsi"/>
          <w:sz w:val="8"/>
        </w:rPr>
        <w:t>change</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all</w:t>
      </w:r>
      <w:r w:rsidRPr="00F42DDB">
        <w:rPr>
          <w:rFonts w:cstheme="majorHAnsi"/>
          <w:sz w:val="8"/>
        </w:rPr>
        <w:t xml:space="preserve"> </w:t>
      </w:r>
      <w:r w:rsidRPr="00F42DDB">
        <w:rPr>
          <w:rFonts w:eastAsia="Calibri" w:cstheme="majorHAnsi"/>
          <w:sz w:val="8"/>
        </w:rPr>
        <w:t>negatively</w:t>
      </w:r>
      <w:r w:rsidRPr="00F42DDB">
        <w:rPr>
          <w:rFonts w:cstheme="majorHAnsi"/>
          <w:sz w:val="8"/>
        </w:rPr>
        <w:t xml:space="preserve"> </w:t>
      </w:r>
      <w:r w:rsidRPr="00F42DDB">
        <w:rPr>
          <w:rFonts w:eastAsia="Calibri" w:cstheme="majorHAnsi"/>
          <w:sz w:val="8"/>
        </w:rPr>
        <w:t>affected</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natural</w:t>
      </w:r>
      <w:r w:rsidRPr="00F42DDB">
        <w:rPr>
          <w:rFonts w:cstheme="majorHAnsi"/>
          <w:sz w:val="8"/>
        </w:rPr>
        <w:t xml:space="preserve"> </w:t>
      </w:r>
      <w:r w:rsidRPr="00F42DDB">
        <w:rPr>
          <w:rFonts w:eastAsia="Calibri" w:cstheme="majorHAnsi"/>
          <w:sz w:val="8"/>
        </w:rPr>
        <w:t>environment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ways</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just</w:t>
      </w:r>
      <w:r w:rsidRPr="00F42DDB">
        <w:rPr>
          <w:rFonts w:cstheme="majorHAnsi"/>
          <w:sz w:val="8"/>
        </w:rPr>
        <w:t xml:space="preserve"> </w:t>
      </w:r>
      <w:r w:rsidRPr="00F42DDB">
        <w:rPr>
          <w:rFonts w:eastAsia="Calibri" w:cstheme="majorHAnsi"/>
          <w:sz w:val="8"/>
        </w:rPr>
        <w:t>beginning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understand</w:t>
      </w:r>
      <w:r w:rsidRPr="00F42DDB">
        <w:rPr>
          <w:rFonts w:cstheme="majorHAnsi"/>
          <w:sz w:val="8"/>
        </w:rPr>
        <w:t xml:space="preserve">. </w:t>
      </w:r>
      <w:r w:rsidRPr="00F42DDB">
        <w:rPr>
          <w:rFonts w:eastAsia="Calibri" w:cstheme="majorHAnsi"/>
          <w:sz w:val="8"/>
        </w:rPr>
        <w:t>Thus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fact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improve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natural</w:t>
      </w:r>
      <w:r w:rsidRPr="00F42DDB">
        <w:rPr>
          <w:rFonts w:cstheme="majorHAnsi"/>
          <w:sz w:val="8"/>
        </w:rPr>
        <w:t xml:space="preserve"> </w:t>
      </w:r>
      <w:r w:rsidRPr="00F42DDB">
        <w:rPr>
          <w:rFonts w:eastAsia="Calibri" w:cstheme="majorHAnsi"/>
          <w:sz w:val="8"/>
        </w:rPr>
        <w:t>environment</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least</w:t>
      </w:r>
      <w:r w:rsidRPr="00F42DDB">
        <w:rPr>
          <w:rFonts w:cstheme="majorHAnsi"/>
          <w:sz w:val="8"/>
        </w:rPr>
        <w:t xml:space="preserve"> </w:t>
      </w:r>
      <w:r w:rsidRPr="00F42DDB">
        <w:rPr>
          <w:rFonts w:eastAsia="Calibri" w:cstheme="majorHAnsi"/>
          <w:sz w:val="8"/>
        </w:rPr>
        <w:t>prevent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degrading</w:t>
      </w:r>
      <w:r w:rsidRPr="00F42DDB">
        <w:rPr>
          <w:rFonts w:cstheme="majorHAnsi"/>
          <w:sz w:val="8"/>
        </w:rPr>
        <w:t xml:space="preserve"> </w:t>
      </w:r>
      <w:r w:rsidRPr="00F42DDB">
        <w:rPr>
          <w:rFonts w:eastAsia="Calibri" w:cstheme="majorHAnsi"/>
          <w:sz w:val="8"/>
        </w:rPr>
        <w:t>further</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countervailing</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proofErr w:type="spellStart"/>
      <w:r w:rsidRPr="00F42DDB">
        <w:rPr>
          <w:rFonts w:eastAsia="Calibri" w:cstheme="majorHAnsi"/>
          <w:sz w:val="8"/>
        </w:rPr>
        <w:t>favour</w:t>
      </w:r>
      <w:proofErr w:type="spellEnd"/>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weighed</w:t>
      </w:r>
      <w:r w:rsidRPr="00F42DDB">
        <w:rPr>
          <w:rFonts w:cstheme="majorHAnsi"/>
          <w:sz w:val="8"/>
        </w:rPr>
        <w:t xml:space="preserve"> </w:t>
      </w:r>
      <w:r w:rsidRPr="00F42DDB">
        <w:rPr>
          <w:rFonts w:eastAsia="Calibri" w:cstheme="majorHAnsi"/>
          <w:sz w:val="8"/>
        </w:rPr>
        <w:t>against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held</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experience</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good</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environment</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described</w:t>
      </w:r>
      <w:r w:rsidRPr="00F42DDB">
        <w:rPr>
          <w:rFonts w:cstheme="majorHAnsi"/>
          <w:sz w:val="8"/>
        </w:rPr>
        <w:t xml:space="preserve"> </w:t>
      </w:r>
      <w:r w:rsidRPr="00F42DDB">
        <w:rPr>
          <w:rFonts w:eastAsia="Calibri" w:cstheme="majorHAnsi"/>
          <w:sz w:val="8"/>
        </w:rPr>
        <w:t>above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proofErr w:type="gramStart"/>
      <w:r w:rsidRPr="00F42DDB">
        <w:rPr>
          <w:rFonts w:eastAsia="Calibri" w:cstheme="majorHAnsi"/>
          <w:sz w:val="8"/>
        </w:rPr>
        <w:t>by</w:t>
      </w:r>
      <w:r w:rsidRPr="00F42DDB">
        <w:rPr>
          <w:rFonts w:cstheme="majorHAnsi"/>
          <w:sz w:val="8"/>
        </w:rPr>
        <w:t xml:space="preserve"> </w:t>
      </w:r>
      <w:r w:rsidRPr="00F42DDB">
        <w:rPr>
          <w:rFonts w:eastAsia="Calibri" w:cstheme="majorHAnsi"/>
          <w:sz w:val="8"/>
        </w:rPr>
        <w:t>definition</w:t>
      </w:r>
      <w:r w:rsidRPr="00F42DDB">
        <w:rPr>
          <w:rFonts w:cstheme="majorHAnsi"/>
          <w:sz w:val="8"/>
        </w:rPr>
        <w:t xml:space="preserve"> </w:t>
      </w:r>
      <w:r w:rsidRPr="00F42DDB">
        <w:rPr>
          <w:rFonts w:eastAsia="Calibri" w:cstheme="majorHAnsi"/>
          <w:sz w:val="8"/>
        </w:rPr>
        <w:t>not</w:t>
      </w:r>
      <w:proofErr w:type="gramEnd"/>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personal</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Just</w:t>
      </w:r>
      <w:r w:rsidRPr="00F42DDB">
        <w:rPr>
          <w:rFonts w:cstheme="majorHAnsi"/>
          <w:sz w:val="8"/>
        </w:rPr>
        <w:t xml:space="preserve"> </w:t>
      </w:r>
      <w:r w:rsidRPr="00F42DDB">
        <w:rPr>
          <w:rFonts w:eastAsia="Calibri" w:cstheme="majorHAnsi"/>
          <w:sz w:val="8"/>
        </w:rPr>
        <w:t>like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loss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rational</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civilization</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its</w:t>
      </w:r>
      <w:r w:rsidRPr="00F42DDB">
        <w:rPr>
          <w:rFonts w:cstheme="majorHAnsi"/>
          <w:sz w:val="8"/>
        </w:rPr>
        <w:t xml:space="preserve"> </w:t>
      </w:r>
      <w:r w:rsidRPr="00F42DDB">
        <w:rPr>
          <w:rFonts w:eastAsia="Calibri" w:cstheme="majorHAnsi"/>
          <w:sz w:val="8"/>
        </w:rPr>
        <w:t>own</w:t>
      </w:r>
      <w:r w:rsidRPr="00F42DDB">
        <w:rPr>
          <w:rFonts w:cstheme="majorHAnsi"/>
          <w:sz w:val="8"/>
        </w:rPr>
        <w:t xml:space="preserve"> </w:t>
      </w:r>
      <w:r w:rsidRPr="00F42DDB">
        <w:rPr>
          <w:rFonts w:eastAsia="Calibri" w:cstheme="majorHAnsi"/>
          <w:sz w:val="8"/>
        </w:rPr>
        <w:t>when</w:t>
      </w:r>
      <w:r w:rsidRPr="00F42DDB">
        <w:rPr>
          <w:rFonts w:cstheme="majorHAnsi"/>
          <w:sz w:val="8"/>
        </w:rPr>
        <w:t xml:space="preserve"> </w:t>
      </w:r>
      <w:r w:rsidRPr="00F42DDB">
        <w:rPr>
          <w:rFonts w:eastAsia="Calibri" w:cstheme="majorHAnsi"/>
          <w:sz w:val="8"/>
        </w:rPr>
        <w:t>determining</w:t>
      </w:r>
      <w:r w:rsidRPr="00F42DDB">
        <w:rPr>
          <w:rFonts w:cstheme="majorHAnsi"/>
          <w:sz w:val="8"/>
        </w:rPr>
        <w:t xml:space="preserve"> </w:t>
      </w:r>
      <w:r w:rsidRPr="00F42DDB">
        <w:rPr>
          <w:rFonts w:eastAsia="Calibri" w:cstheme="majorHAnsi"/>
          <w:sz w:val="8"/>
        </w:rPr>
        <w:t>what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countervail</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strong</w:t>
      </w:r>
      <w:r w:rsidRPr="00F42DDB">
        <w:rPr>
          <w:rFonts w:cstheme="majorHAnsi"/>
          <w:sz w:val="8"/>
        </w:rPr>
        <w:t xml:space="preserve"> </w:t>
      </w:r>
      <w:r w:rsidRPr="00F42DDB">
        <w:rPr>
          <w:rFonts w:eastAsia="Calibri" w:cstheme="majorHAnsi"/>
          <w:sz w:val="8"/>
        </w:rPr>
        <w:t>personal</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avoid</w:t>
      </w:r>
      <w:r w:rsidRPr="00F42DDB">
        <w:rPr>
          <w:rFonts w:cstheme="majorHAnsi"/>
          <w:sz w:val="8"/>
        </w:rPr>
        <w:t xml:space="preserve"> </w:t>
      </w:r>
      <w:r w:rsidRPr="00F42DDB">
        <w:rPr>
          <w:rFonts w:eastAsia="Calibri" w:cstheme="majorHAnsi"/>
          <w:sz w:val="8"/>
        </w:rPr>
        <w:t>pain</w:t>
      </w:r>
      <w:r w:rsidRPr="00F42DDB">
        <w:rPr>
          <w:rFonts w:cstheme="majorHAnsi"/>
          <w:sz w:val="8"/>
        </w:rPr>
        <w:t>/</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held</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suffer</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it</w:t>
      </w:r>
      <w:r w:rsidRPr="00F42DDB">
        <w:rPr>
          <w:rFonts w:cstheme="majorHAnsi"/>
          <w:sz w:val="8"/>
        </w:rPr>
        <w:t xml:space="preserve">.9 </w:t>
      </w:r>
      <w:r w:rsidRPr="00F42DDB">
        <w:rPr>
          <w:rFonts w:eastAsia="Calibri" w:cstheme="majorHAnsi"/>
          <w:sz w:val="8"/>
        </w:rPr>
        <w:t>Every</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time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grounds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forced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endure</w:t>
      </w:r>
      <w:r w:rsidRPr="00F42DDB">
        <w:rPr>
          <w:rFonts w:cstheme="majorHAnsi"/>
          <w:sz w:val="8"/>
        </w:rPr>
        <w:t xml:space="preserve"> </w:t>
      </w:r>
      <w:r w:rsidRPr="00F42DDB">
        <w:rPr>
          <w:rFonts w:eastAsia="Calibri" w:cstheme="majorHAnsi"/>
          <w:sz w:val="8"/>
        </w:rPr>
        <w:t>against</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countervailed</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considerations</w:t>
      </w:r>
      <w:r w:rsidRPr="00F42DDB">
        <w:rPr>
          <w:rFonts w:cstheme="majorHAnsi"/>
          <w:sz w:val="8"/>
        </w:rPr>
        <w:t xml:space="preserve"> </w:t>
      </w:r>
      <w:r w:rsidRPr="00F42DDB">
        <w:rPr>
          <w:rFonts w:eastAsia="Calibri" w:cstheme="majorHAnsi"/>
          <w:sz w:val="8"/>
        </w:rPr>
        <w:t>such</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negative</w:t>
      </w:r>
      <w:r w:rsidRPr="00F42DDB">
        <w:rPr>
          <w:rFonts w:cstheme="majorHAnsi"/>
          <w:sz w:val="8"/>
        </w:rPr>
        <w:t xml:space="preserve"> </w:t>
      </w:r>
      <w:r w:rsidRPr="00F42DDB">
        <w:rPr>
          <w:rFonts w:eastAsia="Calibri" w:cstheme="majorHAnsi"/>
          <w:sz w:val="8"/>
        </w:rPr>
        <w:t>impact</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may</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earth</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permitted</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accomplished</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way</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caused</w:t>
      </w:r>
      <w:r w:rsidRPr="00F42DDB">
        <w:rPr>
          <w:rFonts w:cstheme="majorHAnsi"/>
          <w:sz w:val="8"/>
        </w:rPr>
        <w:t xml:space="preserve"> </w:t>
      </w:r>
      <w:r w:rsidRPr="00F42DDB">
        <w:rPr>
          <w:rFonts w:eastAsia="Calibri" w:cstheme="majorHAnsi"/>
          <w:sz w:val="8"/>
        </w:rPr>
        <w:t>involuntary</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quite</w:t>
      </w:r>
      <w:r w:rsidRPr="00F42DDB">
        <w:rPr>
          <w:rFonts w:cstheme="majorHAnsi"/>
          <w:sz w:val="8"/>
        </w:rPr>
        <w:t xml:space="preserve"> </w:t>
      </w:r>
      <w:r w:rsidRPr="00F42DDB">
        <w:rPr>
          <w:rFonts w:eastAsia="Calibri" w:cstheme="majorHAnsi"/>
          <w:sz w:val="8"/>
        </w:rPr>
        <w:t>clearly</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rejectable</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relevant</w:t>
      </w:r>
      <w:r w:rsidRPr="00F42DDB">
        <w:rPr>
          <w:rFonts w:cstheme="majorHAnsi"/>
          <w:sz w:val="8"/>
        </w:rPr>
        <w:t xml:space="preserve"> </w:t>
      </w:r>
      <w:r w:rsidRPr="00F42DDB">
        <w:rPr>
          <w:rFonts w:eastAsia="Calibri" w:cstheme="majorHAnsi"/>
          <w:sz w:val="8"/>
        </w:rPr>
        <w:t>countervailing</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means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came</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way</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course</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additional</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similar</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now</w:t>
      </w:r>
      <w:r w:rsidRPr="00F42DDB">
        <w:rPr>
          <w:rFonts w:cstheme="majorHAnsi"/>
          <w:sz w:val="8"/>
        </w:rPr>
        <w:t xml:space="preserve"> </w:t>
      </w:r>
      <w:r w:rsidRPr="00F42DDB">
        <w:rPr>
          <w:rFonts w:eastAsia="Calibri" w:cstheme="majorHAnsi"/>
          <w:sz w:val="8"/>
        </w:rPr>
        <w:t>turn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address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next</w:t>
      </w:r>
      <w:r w:rsidRPr="00F42DDB">
        <w:rPr>
          <w:rFonts w:cstheme="majorHAnsi"/>
          <w:sz w:val="8"/>
        </w:rPr>
        <w:t xml:space="preserve"> </w:t>
      </w:r>
      <w:r w:rsidRPr="00F42DDB">
        <w:rPr>
          <w:rFonts w:eastAsia="Calibri" w:cstheme="majorHAnsi"/>
          <w:sz w:val="8"/>
        </w:rPr>
        <w:t>section</w:t>
      </w:r>
      <w:r w:rsidRPr="00F42DDB">
        <w:rPr>
          <w:rFonts w:cstheme="majorHAnsi"/>
          <w:sz w:val="8"/>
        </w:rPr>
        <w:t xml:space="preserve">. 2.4. </w:t>
      </w:r>
      <w:r w:rsidRPr="00841386">
        <w:rPr>
          <w:rStyle w:val="Emphasis"/>
          <w:rFonts w:eastAsia="Calibri" w:cstheme="majorHAnsi"/>
          <w:highlight w:val="green"/>
        </w:rPr>
        <w:t>Existing</w:t>
      </w:r>
      <w:r w:rsidRPr="00841386">
        <w:rPr>
          <w:rStyle w:val="Emphasis"/>
          <w:rFonts w:cstheme="majorHAnsi"/>
          <w:highlight w:val="green"/>
        </w:rPr>
        <w:t xml:space="preserve"> </w:t>
      </w:r>
      <w:r w:rsidRPr="00841386">
        <w:rPr>
          <w:rStyle w:val="Emphasis"/>
          <w:rFonts w:eastAsia="Calibri" w:cstheme="majorHAnsi"/>
          <w:highlight w:val="green"/>
        </w:rPr>
        <w:t>people</w:t>
      </w:r>
      <w:r w:rsidRPr="00841386">
        <w:rPr>
          <w:rStyle w:val="Emphasis"/>
          <w:rFonts w:cstheme="majorHAnsi"/>
          <w:highlight w:val="green"/>
        </w:rPr>
        <w:t xml:space="preserve"> </w:t>
      </w:r>
      <w:r w:rsidRPr="00841386">
        <w:rPr>
          <w:rStyle w:val="Emphasis"/>
          <w:rFonts w:eastAsia="Calibri" w:cstheme="majorHAnsi"/>
          <w:highlight w:val="green"/>
        </w:rPr>
        <w:t>could</w:t>
      </w:r>
      <w:r w:rsidRPr="00841386">
        <w:rPr>
          <w:rStyle w:val="Emphasis"/>
          <w:rFonts w:cstheme="majorHAnsi"/>
          <w:highlight w:val="green"/>
        </w:rPr>
        <w:t xml:space="preserve"> </w:t>
      </w:r>
      <w:r w:rsidRPr="00841386">
        <w:rPr>
          <w:rStyle w:val="Emphasis"/>
          <w:rFonts w:eastAsia="Calibri" w:cstheme="majorHAnsi"/>
          <w:highlight w:val="green"/>
        </w:rPr>
        <w:t>endure</w:t>
      </w:r>
      <w:r w:rsidRPr="00841386">
        <w:rPr>
          <w:rStyle w:val="Emphasis"/>
          <w:rFonts w:cstheme="majorHAnsi"/>
          <w:highlight w:val="green"/>
        </w:rPr>
        <w:t xml:space="preserve"> </w:t>
      </w:r>
      <w:r w:rsidRPr="00841386">
        <w:rPr>
          <w:rStyle w:val="Emphasis"/>
          <w:rFonts w:eastAsia="Calibri" w:cstheme="majorHAnsi"/>
          <w:highlight w:val="green"/>
        </w:rPr>
        <w:t>non</w:t>
      </w:r>
      <w:r w:rsidRPr="00841386">
        <w:rPr>
          <w:rStyle w:val="Emphasis"/>
          <w:rFonts w:cstheme="majorHAnsi"/>
          <w:highlight w:val="green"/>
        </w:rPr>
        <w:t>-</w:t>
      </w:r>
      <w:r w:rsidRPr="00841386">
        <w:rPr>
          <w:rStyle w:val="Emphasis"/>
          <w:rFonts w:eastAsia="Calibri" w:cstheme="majorHAnsi"/>
          <w:highlight w:val="green"/>
        </w:rPr>
        <w:t>physical</w:t>
      </w:r>
      <w:r w:rsidRPr="00841386">
        <w:rPr>
          <w:rStyle w:val="Emphasis"/>
          <w:rFonts w:cstheme="majorHAnsi"/>
          <w:highlight w:val="green"/>
        </w:rPr>
        <w:t xml:space="preserve"> </w:t>
      </w:r>
      <w:r w:rsidRPr="00841386">
        <w:rPr>
          <w:rStyle w:val="Emphasis"/>
          <w:rFonts w:eastAsia="Calibri" w:cstheme="majorHAnsi"/>
          <w:highlight w:val="green"/>
        </w:rPr>
        <w:t>harms</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said</w:t>
      </w:r>
      <w:r w:rsidRPr="00F42DDB">
        <w:rPr>
          <w:rFonts w:cstheme="majorHAnsi"/>
          <w:sz w:val="8"/>
        </w:rPr>
        <w:t xml:space="preserve"> </w:t>
      </w:r>
      <w:r w:rsidRPr="00F42DDB">
        <w:rPr>
          <w:rFonts w:eastAsia="Calibri" w:cstheme="majorHAnsi"/>
          <w:sz w:val="8"/>
        </w:rPr>
        <w:t>earlier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fact</w:t>
      </w:r>
      <w:r w:rsidRPr="00F42DDB">
        <w:rPr>
          <w:rFonts w:cstheme="majorHAnsi"/>
          <w:sz w:val="8"/>
        </w:rPr>
        <w:t xml:space="preserve"> </w:t>
      </w:r>
      <w:proofErr w:type="gramStart"/>
      <w:r w:rsidRPr="00F42DDB">
        <w:rPr>
          <w:rFonts w:eastAsia="Calibri" w:cstheme="majorHAnsi"/>
          <w:sz w:val="8"/>
        </w:rPr>
        <w:t>in</w:t>
      </w:r>
      <w:r w:rsidRPr="00F42DDB">
        <w:rPr>
          <w:rFonts w:cstheme="majorHAnsi"/>
          <w:sz w:val="8"/>
        </w:rPr>
        <w:t xml:space="preserve"> </w:t>
      </w:r>
      <w:r w:rsidRPr="00F42DDB">
        <w:rPr>
          <w:rFonts w:eastAsia="Calibri" w:cstheme="majorHAnsi"/>
          <w:sz w:val="8"/>
        </w:rPr>
        <w:t>itself</w:t>
      </w:r>
      <w:r w:rsidRPr="00F42DDB">
        <w:rPr>
          <w:rFonts w:cstheme="majorHAnsi"/>
          <w:sz w:val="8"/>
        </w:rPr>
        <w:t xml:space="preserve"> </w:t>
      </w:r>
      <w:r w:rsidRPr="00F42DDB">
        <w:rPr>
          <w:rFonts w:eastAsia="Calibri" w:cstheme="majorHAnsi"/>
          <w:sz w:val="8"/>
        </w:rPr>
        <w:t>that</w:t>
      </w:r>
      <w:proofErr w:type="gramEnd"/>
      <w:r w:rsidRPr="00F42DDB">
        <w:rPr>
          <w:rFonts w:cstheme="majorHAnsi"/>
          <w:sz w:val="8"/>
        </w:rPr>
        <w:t xml:space="preserve"> </w:t>
      </w:r>
      <w:r w:rsidRPr="00F42DDB">
        <w:rPr>
          <w:rStyle w:val="StyleUnderline"/>
          <w:rFonts w:eastAsia="Calibri" w:cstheme="majorHAnsi"/>
        </w:rPr>
        <w:t>there</w:t>
      </w:r>
      <w:r w:rsidRPr="00F42DDB">
        <w:rPr>
          <w:rStyle w:val="StyleUnderline"/>
          <w:rFonts w:cstheme="majorHAnsi"/>
        </w:rPr>
        <w:t xml:space="preserve"> </w:t>
      </w:r>
      <w:r w:rsidRPr="00F42DDB">
        <w:rPr>
          <w:rStyle w:val="StyleUnderline"/>
          <w:rFonts w:eastAsia="Calibri" w:cstheme="majorHAnsi"/>
        </w:rPr>
        <w:t>would</w:t>
      </w:r>
      <w:r w:rsidRPr="00F42DDB">
        <w:rPr>
          <w:rStyle w:val="StyleUnderline"/>
          <w:rFonts w:cstheme="majorHAnsi"/>
        </w:rPr>
        <w:t xml:space="preserve"> </w:t>
      </w:r>
      <w:r w:rsidRPr="00F42DDB">
        <w:rPr>
          <w:rStyle w:val="StyleUnderline"/>
          <w:rFonts w:eastAsia="Calibri" w:cstheme="majorHAnsi"/>
        </w:rPr>
        <w:t>not</w:t>
      </w:r>
      <w:r w:rsidRPr="00F42DDB">
        <w:rPr>
          <w:rStyle w:val="StyleUnderline"/>
          <w:rFonts w:cstheme="majorHAnsi"/>
        </w:rPr>
        <w:t xml:space="preserve"> </w:t>
      </w:r>
      <w:r w:rsidRPr="00F42DDB">
        <w:rPr>
          <w:rStyle w:val="StyleUnderline"/>
          <w:rFonts w:eastAsia="Calibri" w:cstheme="majorHAnsi"/>
        </w:rPr>
        <w:t>be</w:t>
      </w:r>
      <w:r w:rsidRPr="00F42DDB">
        <w:rPr>
          <w:rStyle w:val="StyleUnderline"/>
          <w:rFonts w:cstheme="majorHAnsi"/>
        </w:rPr>
        <w:t xml:space="preserve"> </w:t>
      </w:r>
      <w:r w:rsidRPr="00F42DDB">
        <w:rPr>
          <w:rStyle w:val="StyleUnderline"/>
          <w:rFonts w:eastAsia="Calibri" w:cstheme="majorHAnsi"/>
        </w:rPr>
        <w:t>any</w:t>
      </w:r>
      <w:r w:rsidRPr="00F42DDB">
        <w:rPr>
          <w:rStyle w:val="StyleUnderline"/>
          <w:rFonts w:cstheme="majorHAnsi"/>
        </w:rPr>
        <w:t xml:space="preserve"> </w:t>
      </w:r>
      <w:r w:rsidRPr="00F42DDB">
        <w:rPr>
          <w:rStyle w:val="StyleUnderline"/>
          <w:rFonts w:eastAsia="Calibri" w:cstheme="majorHAnsi"/>
        </w:rPr>
        <w:t>future</w:t>
      </w:r>
      <w:r w:rsidRPr="00F42DDB">
        <w:rPr>
          <w:rStyle w:val="StyleUnderline"/>
          <w:rFonts w:cstheme="majorHAnsi"/>
        </w:rPr>
        <w:t xml:space="preserve"> </w:t>
      </w:r>
      <w:r w:rsidRPr="00F42DDB">
        <w:rPr>
          <w:rStyle w:val="StyleUnderline"/>
          <w:rFonts w:eastAsia="Calibri" w:cstheme="majorHAnsi"/>
        </w:rPr>
        <w:t>people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permitting</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Style w:val="StyleUnderline"/>
          <w:rFonts w:eastAsia="Calibri" w:cstheme="majorHAnsi"/>
        </w:rPr>
        <w:t>could</w:t>
      </w:r>
      <w:r w:rsidRPr="00F42DDB">
        <w:rPr>
          <w:rStyle w:val="StyleUnderline"/>
          <w:rFonts w:cstheme="majorHAnsi"/>
        </w:rPr>
        <w:t xml:space="preserve"> </w:t>
      </w:r>
      <w:r w:rsidRPr="00F42DDB">
        <w:rPr>
          <w:rStyle w:val="StyleUnderline"/>
          <w:rFonts w:eastAsia="Calibri" w:cstheme="majorHAnsi"/>
        </w:rPr>
        <w:t>give</w:t>
      </w:r>
      <w:r w:rsidRPr="00F42DDB">
        <w:rPr>
          <w:rStyle w:val="StyleUnderline"/>
          <w:rFonts w:cstheme="majorHAnsi"/>
        </w:rPr>
        <w:t xml:space="preserve"> </w:t>
      </w:r>
      <w:r w:rsidRPr="00F42DDB">
        <w:rPr>
          <w:rStyle w:val="StyleUnderline"/>
          <w:rFonts w:eastAsia="Calibri" w:cstheme="majorHAnsi"/>
        </w:rPr>
        <w:t>rise</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personal</w:t>
      </w:r>
      <w:r w:rsidRPr="00F42DDB">
        <w:rPr>
          <w:rStyle w:val="StyleUnderline"/>
          <w:rFonts w:cstheme="majorHAnsi"/>
        </w:rPr>
        <w:t xml:space="preserve"> </w:t>
      </w:r>
      <w:r w:rsidRPr="00F42DDB">
        <w:rPr>
          <w:rStyle w:val="StyleUnderline"/>
          <w:rFonts w:eastAsia="Calibri" w:cstheme="majorHAnsi"/>
        </w:rPr>
        <w:t>reason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admissible</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final</w:t>
      </w:r>
      <w:r w:rsidRPr="00F42DDB">
        <w:rPr>
          <w:rFonts w:cstheme="majorHAnsi"/>
          <w:sz w:val="8"/>
        </w:rPr>
        <w:t xml:space="preserve"> </w:t>
      </w:r>
      <w:r w:rsidRPr="00F42DDB">
        <w:rPr>
          <w:rFonts w:eastAsia="Calibri" w:cstheme="majorHAnsi"/>
          <w:sz w:val="8"/>
        </w:rPr>
        <w:t>important</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think</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Style w:val="StyleUnderline"/>
          <w:rFonts w:eastAsia="Calibri" w:cstheme="majorHAnsi"/>
        </w:rPr>
        <w:t>there</w:t>
      </w:r>
      <w:r w:rsidRPr="00F42DDB">
        <w:rPr>
          <w:rStyle w:val="StyleUnderline"/>
          <w:rFonts w:cstheme="majorHAnsi"/>
        </w:rPr>
        <w:t xml:space="preserve"> </w:t>
      </w:r>
      <w:r w:rsidRPr="00F42DDB">
        <w:rPr>
          <w:rStyle w:val="StyleUnderline"/>
          <w:rFonts w:eastAsia="Calibri" w:cstheme="majorHAnsi"/>
        </w:rPr>
        <w:t>could</w:t>
      </w:r>
      <w:r w:rsidRPr="00F42DDB">
        <w:rPr>
          <w:rStyle w:val="StyleUnderline"/>
          <w:rFonts w:cstheme="majorHAnsi"/>
        </w:rPr>
        <w:t xml:space="preserve"> </w:t>
      </w:r>
      <w:r w:rsidRPr="00F42DDB">
        <w:rPr>
          <w:rStyle w:val="StyleUnderline"/>
          <w:rFonts w:eastAsia="Calibri" w:cstheme="majorHAnsi"/>
        </w:rPr>
        <w:t>be</w:t>
      </w:r>
      <w:r w:rsidRPr="00F42DDB">
        <w:rPr>
          <w:rStyle w:val="StyleUnderline"/>
          <w:rFonts w:cstheme="majorHAnsi"/>
        </w:rPr>
        <w:t xml:space="preserve"> </w:t>
      </w:r>
      <w:r w:rsidRPr="00F42DDB">
        <w:rPr>
          <w:rStyle w:val="StyleUnderline"/>
          <w:rFonts w:eastAsia="Calibri" w:cstheme="majorHAnsi"/>
        </w:rPr>
        <w:t>various</w:t>
      </w:r>
      <w:r w:rsidRPr="00F42DDB">
        <w:rPr>
          <w:rStyle w:val="StyleUnderline"/>
          <w:rFonts w:cstheme="majorHAnsi"/>
        </w:rPr>
        <w:t xml:space="preserve"> </w:t>
      </w:r>
      <w:r w:rsidRPr="00F42DDB">
        <w:rPr>
          <w:rStyle w:val="StyleUnderline"/>
          <w:rFonts w:eastAsia="Calibri" w:cstheme="majorHAnsi"/>
        </w:rPr>
        <w:t>deleterious</w:t>
      </w:r>
      <w:r w:rsidRPr="00F42DDB">
        <w:rPr>
          <w:rStyle w:val="StyleUnderline"/>
          <w:rFonts w:cstheme="majorHAnsi"/>
        </w:rPr>
        <w:t xml:space="preserve"> </w:t>
      </w:r>
      <w:r w:rsidRPr="00F42DDB">
        <w:rPr>
          <w:rStyle w:val="StyleUnderline"/>
          <w:rFonts w:eastAsia="Calibri" w:cstheme="majorHAnsi"/>
        </w:rPr>
        <w:t>psychological</w:t>
      </w:r>
      <w:r w:rsidRPr="00F42DDB">
        <w:rPr>
          <w:rStyle w:val="StyleUnderline"/>
          <w:rFonts w:cstheme="majorHAnsi"/>
        </w:rPr>
        <w:t xml:space="preserve"> </w:t>
      </w:r>
      <w:r w:rsidRPr="00F42DDB">
        <w:rPr>
          <w:rStyle w:val="StyleUnderline"/>
          <w:rFonts w:eastAsia="Calibri" w:cstheme="majorHAnsi"/>
        </w:rPr>
        <w:t>effects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endured</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having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knowledge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generations</w:t>
      </w:r>
      <w:r w:rsidRPr="00F42DDB">
        <w:rPr>
          <w:rFonts w:cstheme="majorHAnsi"/>
          <w:sz w:val="8"/>
        </w:rPr>
        <w:t xml:space="preserve">. </w:t>
      </w:r>
      <w:r w:rsidRPr="00F42DDB">
        <w:rPr>
          <w:rStyle w:val="StyleUnderline"/>
          <w:rFonts w:eastAsia="Calibri" w:cstheme="majorHAnsi"/>
        </w:rPr>
        <w:t>There</w:t>
      </w:r>
      <w:r w:rsidRPr="00F42DDB">
        <w:rPr>
          <w:rStyle w:val="StyleUnderline"/>
          <w:rFonts w:cstheme="majorHAnsi"/>
        </w:rPr>
        <w:t xml:space="preserve"> </w:t>
      </w:r>
      <w:r w:rsidRPr="00F42DDB">
        <w:rPr>
          <w:rStyle w:val="StyleUnderline"/>
          <w:rFonts w:eastAsia="Calibri" w:cstheme="majorHAnsi"/>
        </w:rPr>
        <w:t>are</w:t>
      </w:r>
      <w:r w:rsidRPr="00F42DDB">
        <w:rPr>
          <w:rStyle w:val="StyleUnderline"/>
          <w:rFonts w:cstheme="majorHAnsi"/>
        </w:rPr>
        <w:t xml:space="preserve"> </w:t>
      </w:r>
      <w:r w:rsidRPr="00F42DDB">
        <w:rPr>
          <w:rStyle w:val="StyleUnderline"/>
          <w:rFonts w:eastAsia="Calibri" w:cstheme="majorHAnsi"/>
        </w:rPr>
        <w:t>two</w:t>
      </w:r>
      <w:r w:rsidRPr="00F42DDB">
        <w:rPr>
          <w:rStyle w:val="StyleUnderline"/>
          <w:rFonts w:cstheme="majorHAnsi"/>
        </w:rPr>
        <w:t xml:space="preserve"> </w:t>
      </w:r>
      <w:r w:rsidRPr="00F42DDB">
        <w:rPr>
          <w:rStyle w:val="StyleUnderline"/>
          <w:rFonts w:eastAsia="Calibri" w:cstheme="majorHAnsi"/>
        </w:rPr>
        <w:t>main</w:t>
      </w:r>
      <w:r w:rsidRPr="00F42DDB">
        <w:rPr>
          <w:rStyle w:val="StyleUnderline"/>
          <w:rFonts w:cstheme="majorHAnsi"/>
        </w:rPr>
        <w:t xml:space="preserve"> </w:t>
      </w:r>
      <w:r w:rsidRPr="00F42DDB">
        <w:rPr>
          <w:rStyle w:val="StyleUnderline"/>
          <w:rFonts w:eastAsia="Calibri" w:cstheme="majorHAnsi"/>
        </w:rPr>
        <w:t>sources</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this</w:t>
      </w:r>
      <w:r w:rsidRPr="00F42DDB">
        <w:rPr>
          <w:rStyle w:val="StyleUnderline"/>
          <w:rFonts w:cstheme="majorHAnsi"/>
        </w:rPr>
        <w:t xml:space="preserve"> </w:t>
      </w:r>
      <w:r w:rsidRPr="00F42DDB">
        <w:rPr>
          <w:rStyle w:val="StyleUnderline"/>
          <w:rFonts w:eastAsia="Calibri" w:cstheme="majorHAnsi"/>
        </w:rPr>
        <w:t>trauma</w:t>
      </w:r>
      <w:r w:rsidRPr="00F42DDB">
        <w:rPr>
          <w:rFonts w:cstheme="majorHAnsi"/>
          <w:sz w:val="8"/>
        </w:rPr>
        <w:t xml:space="preserve">, </w:t>
      </w:r>
      <w:r w:rsidRPr="00F42DDB">
        <w:rPr>
          <w:rFonts w:eastAsia="Calibri" w:cstheme="majorHAnsi"/>
          <w:sz w:val="8"/>
        </w:rPr>
        <w:t>both</w:t>
      </w:r>
      <w:r w:rsidRPr="00F42DDB">
        <w:rPr>
          <w:rFonts w:cstheme="majorHAnsi"/>
          <w:sz w:val="8"/>
        </w:rPr>
        <w:t xml:space="preserve"> </w:t>
      </w:r>
      <w:r w:rsidRPr="00F42DDB">
        <w:rPr>
          <w:rFonts w:eastAsia="Calibri" w:cstheme="majorHAnsi"/>
          <w:sz w:val="8"/>
        </w:rPr>
        <w:t>arising</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knowledge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first</w:t>
      </w:r>
      <w:r w:rsidRPr="00F42DDB">
        <w:rPr>
          <w:rStyle w:val="StyleUnderline"/>
          <w:rFonts w:cstheme="majorHAnsi"/>
        </w:rPr>
        <w:t xml:space="preserve"> </w:t>
      </w:r>
      <w:r w:rsidRPr="00F42DDB">
        <w:rPr>
          <w:rStyle w:val="StyleUnderline"/>
          <w:rFonts w:eastAsia="Calibri" w:cstheme="majorHAnsi"/>
        </w:rPr>
        <w:t>relates</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individual</w:t>
      </w:r>
      <w:r w:rsidRPr="00F42DDB">
        <w:rPr>
          <w:rStyle w:val="StyleUnderline"/>
          <w:rFonts w:cstheme="majorHAnsi"/>
        </w:rPr>
        <w:t xml:space="preserve"> </w:t>
      </w:r>
      <w:r w:rsidRPr="00F42DDB">
        <w:rPr>
          <w:rStyle w:val="StyleUnderline"/>
          <w:rFonts w:eastAsia="Calibri" w:cstheme="majorHAnsi"/>
        </w:rPr>
        <w:t>people</w:t>
      </w:r>
      <w:r w:rsidRPr="00F42DDB">
        <w:rPr>
          <w:rStyle w:val="StyleUnderline"/>
          <w:rFonts w:cstheme="majorHAnsi"/>
        </w:rPr>
        <w:t xml:space="preserve"> </w:t>
      </w:r>
      <w:r w:rsidRPr="00F42DDB">
        <w:rPr>
          <w:rStyle w:val="StyleUnderline"/>
          <w:rFonts w:eastAsia="Calibri" w:cstheme="majorHAnsi"/>
        </w:rPr>
        <w:t>and</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undesired</w:t>
      </w:r>
      <w:r w:rsidRPr="00F42DDB">
        <w:rPr>
          <w:rStyle w:val="StyleUnderline"/>
          <w:rFonts w:cstheme="majorHAnsi"/>
        </w:rPr>
        <w:t xml:space="preserve"> </w:t>
      </w:r>
      <w:r w:rsidRPr="00F42DDB">
        <w:rPr>
          <w:rStyle w:val="StyleUnderline"/>
          <w:rFonts w:eastAsia="Calibri" w:cstheme="majorHAnsi"/>
        </w:rPr>
        <w:t>negative</w:t>
      </w:r>
      <w:r w:rsidRPr="00F42DDB">
        <w:rPr>
          <w:rStyle w:val="StyleUnderline"/>
          <w:rFonts w:cstheme="majorHAnsi"/>
        </w:rPr>
        <w:t xml:space="preserve"> </w:t>
      </w:r>
      <w:r w:rsidRPr="00F42DDB">
        <w:rPr>
          <w:rStyle w:val="StyleUnderline"/>
          <w:rFonts w:eastAsia="Calibri" w:cstheme="majorHAnsi"/>
        </w:rPr>
        <w:t>effect</w:t>
      </w:r>
      <w:r w:rsidRPr="00F42DDB">
        <w:rPr>
          <w:rStyle w:val="StyleUnderline"/>
          <w:rFonts w:cstheme="majorHAnsi"/>
        </w:rPr>
        <w:t xml:space="preserve"> </w:t>
      </w:r>
      <w:r w:rsidRPr="00F42DDB">
        <w:rPr>
          <w:rStyle w:val="StyleUnderline"/>
          <w:rFonts w:eastAsia="Calibri" w:cstheme="majorHAnsi"/>
        </w:rPr>
        <w:t>on</w:t>
      </w:r>
      <w:r w:rsidRPr="00F42DDB">
        <w:rPr>
          <w:rStyle w:val="StyleUnderline"/>
          <w:rFonts w:cstheme="majorHAnsi"/>
        </w:rPr>
        <w:t xml:space="preserve"> </w:t>
      </w:r>
      <w:r w:rsidRPr="00F42DDB">
        <w:rPr>
          <w:rStyle w:val="StyleUnderline"/>
          <w:rFonts w:eastAsia="Calibri" w:cstheme="majorHAnsi"/>
        </w:rPr>
        <w:t>well</w:t>
      </w:r>
      <w:r w:rsidRPr="00F42DDB">
        <w:rPr>
          <w:rStyle w:val="StyleUnderline"/>
          <w:rFonts w:cstheme="majorHAnsi"/>
        </w:rPr>
        <w:t>-</w:t>
      </w:r>
      <w:r w:rsidRPr="00F42DDB">
        <w:rPr>
          <w:rStyle w:val="StyleUnderline"/>
          <w:rFonts w:eastAsia="Calibri" w:cstheme="majorHAnsi"/>
        </w:rPr>
        <w:t>being</w:t>
      </w:r>
      <w:r w:rsidRPr="00F42DDB">
        <w:rPr>
          <w:rFonts w:cstheme="majorHAnsi"/>
          <w:sz w:val="8"/>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would</w:t>
      </w:r>
      <w:r w:rsidRPr="00F42DDB">
        <w:rPr>
          <w:rStyle w:val="StyleUnderline"/>
          <w:rFonts w:cstheme="majorHAnsi"/>
        </w:rPr>
        <w:t xml:space="preserve"> </w:t>
      </w:r>
      <w:r w:rsidRPr="00F42DDB">
        <w:rPr>
          <w:rStyle w:val="StyleUnderline"/>
          <w:rFonts w:eastAsia="Calibri" w:cstheme="majorHAnsi"/>
        </w:rPr>
        <w:t>be</w:t>
      </w:r>
      <w:r w:rsidRPr="00F42DDB">
        <w:rPr>
          <w:rStyle w:val="StyleUnderline"/>
          <w:rFonts w:cstheme="majorHAnsi"/>
        </w:rPr>
        <w:t xml:space="preserve"> </w:t>
      </w:r>
      <w:r w:rsidRPr="00F42DDB">
        <w:rPr>
          <w:rStyle w:val="StyleUnderline"/>
          <w:rFonts w:eastAsia="Calibri" w:cstheme="majorHAnsi"/>
        </w:rPr>
        <w:t>experienced</w:t>
      </w:r>
      <w:r w:rsidRPr="00F42DDB">
        <w:rPr>
          <w:rStyle w:val="StyleUnderline"/>
          <w:rFonts w:cstheme="majorHAnsi"/>
        </w:rPr>
        <w:t xml:space="preserve"> </w:t>
      </w:r>
      <w:r w:rsidRPr="00F42DDB">
        <w:rPr>
          <w:rStyle w:val="StyleUnderline"/>
          <w:rFonts w:eastAsia="Calibri" w:cstheme="majorHAnsi"/>
        </w:rPr>
        <w:t>by</w:t>
      </w:r>
      <w:r w:rsidRPr="00F42DDB">
        <w:rPr>
          <w:rStyle w:val="StyleUnderline"/>
          <w:rFonts w:cstheme="majorHAnsi"/>
        </w:rPr>
        <w:t xml:space="preserve"> </w:t>
      </w:r>
      <w:r w:rsidRPr="00F42DDB">
        <w:rPr>
          <w:rStyle w:val="StyleUnderline"/>
          <w:rFonts w:eastAsia="Calibri" w:cstheme="majorHAnsi"/>
        </w:rPr>
        <w:t>those</w:t>
      </w:r>
      <w:r w:rsidRPr="00F42DDB">
        <w:rPr>
          <w:rStyle w:val="StyleUnderline"/>
          <w:rFonts w:cstheme="majorHAnsi"/>
        </w:rPr>
        <w:t xml:space="preserve"> </w:t>
      </w:r>
      <w:r w:rsidRPr="00F42DDB">
        <w:rPr>
          <w:rStyle w:val="StyleUnderline"/>
          <w:rFonts w:eastAsia="Calibri" w:cstheme="majorHAnsi"/>
        </w:rPr>
        <w:t>who</w:t>
      </w:r>
      <w:r w:rsidRPr="00F42DDB">
        <w:rPr>
          <w:rStyle w:val="StyleUnderline"/>
          <w:rFonts w:cstheme="majorHAnsi"/>
        </w:rPr>
        <w:t xml:space="preserve"> </w:t>
      </w:r>
      <w:r w:rsidRPr="00F42DDB">
        <w:rPr>
          <w:rStyle w:val="StyleUnderline"/>
          <w:rFonts w:eastAsia="Calibri" w:cstheme="majorHAnsi"/>
        </w:rPr>
        <w:t>would</w:t>
      </w:r>
      <w:r w:rsidRPr="00F42DDB">
        <w:rPr>
          <w:rStyle w:val="StyleUnderline"/>
          <w:rFonts w:cstheme="majorHAnsi"/>
        </w:rPr>
        <w:t xml:space="preserve"> </w:t>
      </w:r>
      <w:r w:rsidRPr="00F42DDB">
        <w:rPr>
          <w:rStyle w:val="StyleUnderline"/>
          <w:rFonts w:eastAsia="Calibri" w:cstheme="majorHAnsi"/>
        </w:rPr>
        <w:t>have</w:t>
      </w:r>
      <w:r w:rsidRPr="00F42DDB">
        <w:rPr>
          <w:rStyle w:val="StyleUnderline"/>
          <w:rFonts w:cstheme="majorHAnsi"/>
        </w:rPr>
        <w:t xml:space="preserve"> </w:t>
      </w:r>
      <w:r w:rsidRPr="00F42DDB">
        <w:rPr>
          <w:rStyle w:val="StyleUnderline"/>
          <w:rFonts w:eastAsia="Calibri" w:cstheme="majorHAnsi"/>
        </w:rPr>
        <w:t>wanted</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have</w:t>
      </w:r>
      <w:r w:rsidRPr="00F42DDB">
        <w:rPr>
          <w:rStyle w:val="StyleUnderline"/>
          <w:rFonts w:cstheme="majorHAnsi"/>
        </w:rPr>
        <w:t xml:space="preserve"> </w:t>
      </w:r>
      <w:r w:rsidRPr="00F42DDB">
        <w:rPr>
          <w:rStyle w:val="StyleUnderline"/>
          <w:rFonts w:eastAsia="Calibri" w:cstheme="majorHAnsi"/>
        </w:rPr>
        <w:t>children</w:t>
      </w:r>
      <w:r w:rsidRPr="00F42DDB">
        <w:rPr>
          <w:rFonts w:cstheme="majorHAnsi"/>
          <w:sz w:val="8"/>
        </w:rPr>
        <w:t xml:space="preserve">. </w:t>
      </w:r>
      <w:r w:rsidRPr="00F42DDB">
        <w:rPr>
          <w:rFonts w:eastAsia="Calibri" w:cstheme="majorHAnsi"/>
          <w:sz w:val="8"/>
        </w:rPr>
        <w:t>Whilst</w:t>
      </w:r>
      <w:r w:rsidRPr="00F42DDB">
        <w:rPr>
          <w:rFonts w:cstheme="majorHAnsi"/>
          <w:sz w:val="8"/>
        </w:rPr>
        <w:t xml:space="preserve"> </w:t>
      </w:r>
      <w:r w:rsidRPr="00F42DDB">
        <w:rPr>
          <w:rStyle w:val="Emphasis"/>
          <w:rFonts w:eastAsia="Calibri" w:cstheme="majorHAnsi"/>
        </w:rPr>
        <w:t>this</w:t>
      </w:r>
      <w:r w:rsidRPr="00F42DDB">
        <w:rPr>
          <w:rStyle w:val="Emphasis"/>
          <w:rFonts w:cstheme="majorHAnsi"/>
        </w:rPr>
        <w:t xml:space="preserve"> </w:t>
      </w:r>
      <w:r w:rsidRPr="00F42DDB">
        <w:rPr>
          <w:rStyle w:val="Emphasis"/>
          <w:rFonts w:eastAsia="Calibri" w:cstheme="majorHAnsi"/>
        </w:rPr>
        <w:t>is</w:t>
      </w:r>
      <w:r w:rsidRPr="00F42DDB">
        <w:rPr>
          <w:rStyle w:val="Emphasis"/>
          <w:rFonts w:cstheme="majorHAnsi"/>
        </w:rPr>
        <w:t xml:space="preserve"> </w:t>
      </w:r>
      <w:r w:rsidRPr="00F42DDB">
        <w:rPr>
          <w:rStyle w:val="Emphasis"/>
          <w:rFonts w:eastAsia="Calibri" w:cstheme="majorHAnsi"/>
        </w:rPr>
        <w:t>by</w:t>
      </w:r>
      <w:r w:rsidRPr="00F42DDB">
        <w:rPr>
          <w:rStyle w:val="Emphasis"/>
          <w:rFonts w:cstheme="majorHAnsi"/>
        </w:rPr>
        <w:t xml:space="preserve"> </w:t>
      </w:r>
      <w:r w:rsidRPr="00F42DDB">
        <w:rPr>
          <w:rStyle w:val="Emphasis"/>
          <w:rFonts w:eastAsia="Calibri" w:cstheme="majorHAnsi"/>
        </w:rPr>
        <w:t>no</w:t>
      </w:r>
      <w:r w:rsidRPr="00F42DDB">
        <w:rPr>
          <w:rStyle w:val="Emphasis"/>
          <w:rFonts w:cstheme="majorHAnsi"/>
        </w:rPr>
        <w:t xml:space="preserve"> </w:t>
      </w:r>
      <w:r w:rsidRPr="00F42DDB">
        <w:rPr>
          <w:rStyle w:val="Emphasis"/>
          <w:rFonts w:eastAsia="Calibri" w:cstheme="majorHAnsi"/>
        </w:rPr>
        <w:t>means</w:t>
      </w:r>
      <w:r w:rsidRPr="00F42DDB">
        <w:rPr>
          <w:rStyle w:val="Emphasis"/>
          <w:rFonts w:cstheme="majorHAnsi"/>
        </w:rPr>
        <w:t xml:space="preserve"> </w:t>
      </w:r>
      <w:r w:rsidRPr="00F42DDB">
        <w:rPr>
          <w:rStyle w:val="Emphasis"/>
          <w:rFonts w:eastAsia="Calibri" w:cstheme="majorHAnsi"/>
        </w:rPr>
        <w:t>universa</w:t>
      </w:r>
      <w:r w:rsidRPr="00F42DDB">
        <w:rPr>
          <w:rFonts w:eastAsia="Calibri" w:cstheme="majorHAnsi"/>
          <w:sz w:val="8"/>
        </w:rPr>
        <w:t>l</w:t>
      </w:r>
      <w:r w:rsidRPr="00F42DDB">
        <w:rPr>
          <w:rFonts w:cstheme="majorHAnsi"/>
          <w:sz w:val="8"/>
        </w:rPr>
        <w:t xml:space="preserve">, </w:t>
      </w:r>
      <w:r w:rsidRPr="00F42DDB">
        <w:rPr>
          <w:rStyle w:val="Emphasis"/>
          <w:rFonts w:eastAsia="Calibri" w:cstheme="majorHAnsi"/>
        </w:rPr>
        <w:t>it</w:t>
      </w:r>
      <w:r w:rsidRPr="00F42DDB">
        <w:rPr>
          <w:rStyle w:val="Emphasis"/>
          <w:rFonts w:cstheme="majorHAnsi"/>
        </w:rPr>
        <w:t xml:space="preserve"> </w:t>
      </w:r>
      <w:r w:rsidRPr="00F42DDB">
        <w:rPr>
          <w:rStyle w:val="Emphasis"/>
          <w:rFonts w:eastAsia="Calibri" w:cstheme="majorHAnsi"/>
        </w:rPr>
        <w:t>is</w:t>
      </w:r>
      <w:r w:rsidRPr="00F42DDB">
        <w:rPr>
          <w:rStyle w:val="Emphasis"/>
          <w:rFonts w:cstheme="majorHAnsi"/>
        </w:rPr>
        <w:t xml:space="preserve"> </w:t>
      </w:r>
      <w:r w:rsidRPr="00F42DDB">
        <w:rPr>
          <w:rStyle w:val="Emphasis"/>
          <w:rFonts w:eastAsia="Calibri" w:cstheme="majorHAnsi"/>
        </w:rPr>
        <w:t>fair</w:t>
      </w:r>
      <w:r w:rsidRPr="00F42DDB">
        <w:rPr>
          <w:rStyle w:val="Emphasis"/>
          <w:rFonts w:cstheme="majorHAnsi"/>
        </w:rPr>
        <w:t xml:space="preserve"> </w:t>
      </w:r>
      <w:r w:rsidRPr="00F42DDB">
        <w:rPr>
          <w:rStyle w:val="Emphasis"/>
          <w:rFonts w:eastAsia="Calibri" w:cstheme="majorHAnsi"/>
        </w:rPr>
        <w:t>to</w:t>
      </w:r>
      <w:r w:rsidRPr="00F42DDB">
        <w:rPr>
          <w:rStyle w:val="Emphasis"/>
          <w:rFonts w:cstheme="majorHAnsi"/>
        </w:rPr>
        <w:t xml:space="preserve"> </w:t>
      </w:r>
      <w:r w:rsidRPr="00F42DDB">
        <w:rPr>
          <w:rStyle w:val="Emphasis"/>
          <w:rFonts w:eastAsia="Calibri" w:cstheme="majorHAnsi"/>
        </w:rPr>
        <w:t>say</w:t>
      </w:r>
      <w:r w:rsidRPr="00F42DDB">
        <w:rPr>
          <w:rStyle w:val="Emphasis"/>
          <w:rFonts w:cstheme="majorHAnsi"/>
        </w:rPr>
        <w:t xml:space="preserve"> </w:t>
      </w:r>
      <w:r w:rsidRPr="00F42DDB">
        <w:rPr>
          <w:rStyle w:val="Emphasis"/>
          <w:rFonts w:eastAsia="Calibri" w:cstheme="majorHAnsi"/>
        </w:rPr>
        <w:t>that</w:t>
      </w:r>
      <w:r w:rsidRPr="00F42DDB">
        <w:rPr>
          <w:rStyle w:val="Emphasis"/>
          <w:rFonts w:cstheme="majorHAnsi"/>
        </w:rPr>
        <w:t xml:space="preserve"> </w:t>
      </w:r>
      <w:r w:rsidRPr="00F42DDB">
        <w:rPr>
          <w:rStyle w:val="Emphasis"/>
          <w:rFonts w:eastAsia="Calibri" w:cstheme="majorHAnsi"/>
        </w:rPr>
        <w:t>a</w:t>
      </w:r>
      <w:r w:rsidRPr="00F42DDB">
        <w:rPr>
          <w:rStyle w:val="Emphasis"/>
          <w:rFonts w:cstheme="majorHAnsi"/>
        </w:rPr>
        <w:t xml:space="preserve"> </w:t>
      </w:r>
      <w:r w:rsidRPr="00841386">
        <w:rPr>
          <w:rStyle w:val="Emphasis"/>
          <w:rFonts w:eastAsia="Calibri" w:cstheme="majorHAnsi"/>
        </w:rPr>
        <w:t>good</w:t>
      </w:r>
      <w:r w:rsidRPr="00841386">
        <w:rPr>
          <w:rStyle w:val="Emphasis"/>
          <w:rFonts w:cstheme="majorHAnsi"/>
        </w:rPr>
        <w:t xml:space="preserve"> </w:t>
      </w:r>
      <w:r w:rsidRPr="00841386">
        <w:rPr>
          <w:rStyle w:val="Emphasis"/>
          <w:rFonts w:eastAsia="Calibri" w:cstheme="majorHAnsi"/>
        </w:rPr>
        <w:t>proportion</w:t>
      </w:r>
      <w:r w:rsidRPr="00841386">
        <w:rPr>
          <w:rStyle w:val="Emphasis"/>
          <w:rFonts w:cstheme="majorHAnsi"/>
        </w:rPr>
        <w:t xml:space="preserve"> </w:t>
      </w:r>
      <w:r w:rsidRPr="00841386">
        <w:rPr>
          <w:rStyle w:val="Emphasis"/>
          <w:rFonts w:eastAsia="Calibri" w:cstheme="majorHAnsi"/>
        </w:rPr>
        <w:t>of</w:t>
      </w:r>
      <w:r w:rsidRPr="00841386">
        <w:rPr>
          <w:rStyle w:val="Emphasis"/>
          <w:rFonts w:cstheme="majorHAnsi"/>
        </w:rPr>
        <w:t xml:space="preserve"> </w:t>
      </w:r>
      <w:r w:rsidRPr="00841386">
        <w:rPr>
          <w:rStyle w:val="Emphasis"/>
          <w:rFonts w:eastAsia="Calibri" w:cstheme="majorHAnsi"/>
        </w:rPr>
        <w:t>people</w:t>
      </w:r>
      <w:r w:rsidRPr="00841386">
        <w:rPr>
          <w:rStyle w:val="Emphasis"/>
          <w:rFonts w:cstheme="majorHAnsi"/>
        </w:rPr>
        <w:t xml:space="preserve"> </w:t>
      </w:r>
      <w:r w:rsidRPr="00841386">
        <w:rPr>
          <w:rStyle w:val="Emphasis"/>
          <w:rFonts w:eastAsia="Calibri" w:cstheme="majorHAnsi"/>
        </w:rPr>
        <w:t>feel</w:t>
      </w:r>
      <w:r w:rsidRPr="00841386">
        <w:rPr>
          <w:rStyle w:val="Emphasis"/>
          <w:rFonts w:cstheme="majorHAnsi"/>
        </w:rPr>
        <w:t xml:space="preserve"> </w:t>
      </w:r>
      <w:r w:rsidRPr="00841386">
        <w:rPr>
          <w:rStyle w:val="Emphasis"/>
          <w:rFonts w:eastAsia="Calibri" w:cstheme="majorHAnsi"/>
          <w:highlight w:val="green"/>
        </w:rPr>
        <w:t>a</w:t>
      </w:r>
      <w:r w:rsidRPr="00841386">
        <w:rPr>
          <w:rStyle w:val="Emphasis"/>
          <w:rFonts w:cstheme="majorHAnsi"/>
          <w:highlight w:val="green"/>
        </w:rPr>
        <w:t xml:space="preserve"> </w:t>
      </w:r>
      <w:r w:rsidRPr="00841386">
        <w:rPr>
          <w:rStyle w:val="Emphasis"/>
          <w:rFonts w:eastAsia="Calibri" w:cstheme="majorHAnsi"/>
          <w:highlight w:val="green"/>
        </w:rPr>
        <w:t>strong</w:t>
      </w:r>
      <w:r w:rsidRPr="00841386">
        <w:rPr>
          <w:rStyle w:val="Emphasis"/>
          <w:rFonts w:cstheme="majorHAnsi"/>
          <w:highlight w:val="green"/>
        </w:rPr>
        <w:t xml:space="preserve"> </w:t>
      </w:r>
      <w:r w:rsidRPr="00841386">
        <w:rPr>
          <w:rStyle w:val="Emphasis"/>
          <w:rFonts w:eastAsia="Calibri" w:cstheme="majorHAnsi"/>
          <w:highlight w:val="green"/>
        </w:rPr>
        <w:t>pull</w:t>
      </w:r>
      <w:r w:rsidRPr="00841386">
        <w:rPr>
          <w:rStyle w:val="Emphasis"/>
          <w:rFonts w:cstheme="majorHAnsi"/>
          <w:highlight w:val="green"/>
        </w:rPr>
        <w:t xml:space="preserve"> </w:t>
      </w:r>
      <w:r w:rsidRPr="00841386">
        <w:rPr>
          <w:rStyle w:val="Emphasis"/>
          <w:rFonts w:eastAsia="Calibri" w:cstheme="majorHAnsi"/>
          <w:highlight w:val="green"/>
        </w:rPr>
        <w:t>towards</w:t>
      </w:r>
      <w:r w:rsidRPr="00841386">
        <w:rPr>
          <w:rStyle w:val="Emphasis"/>
          <w:rFonts w:cstheme="majorHAnsi"/>
          <w:highlight w:val="green"/>
        </w:rPr>
        <w:t xml:space="preserve"> </w:t>
      </w:r>
      <w:r w:rsidRPr="00841386">
        <w:rPr>
          <w:rStyle w:val="Emphasis"/>
          <w:rFonts w:eastAsia="Calibri" w:cstheme="majorHAnsi"/>
          <w:highlight w:val="green"/>
        </w:rPr>
        <w:t>reproduction</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having</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lineage</w:t>
      </w:r>
      <w:r w:rsidRPr="00F42DDB">
        <w:rPr>
          <w:rFonts w:cstheme="majorHAnsi"/>
          <w:sz w:val="8"/>
        </w:rPr>
        <w:t xml:space="preserve"> </w:t>
      </w:r>
      <w:r w:rsidRPr="00F42DDB">
        <w:rPr>
          <w:rFonts w:eastAsia="Calibri" w:cstheme="majorHAnsi"/>
          <w:sz w:val="8"/>
        </w:rPr>
        <w:t>continue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way</w:t>
      </w:r>
      <w:r w:rsidRPr="00F42DDB">
        <w:rPr>
          <w:rFonts w:cstheme="majorHAnsi"/>
          <w:sz w:val="8"/>
        </w:rPr>
        <w:t xml:space="preserve">. </w:t>
      </w:r>
      <w:r w:rsidRPr="00F42DDB">
        <w:rPr>
          <w:rFonts w:eastAsia="Calibri" w:cstheme="majorHAnsi"/>
          <w:sz w:val="8"/>
        </w:rPr>
        <w:t>Samuel</w:t>
      </w:r>
      <w:r w:rsidRPr="00F42DDB">
        <w:rPr>
          <w:rFonts w:cstheme="majorHAnsi"/>
          <w:sz w:val="8"/>
        </w:rPr>
        <w:t xml:space="preserve"> </w:t>
      </w:r>
      <w:r w:rsidRPr="00F42DDB">
        <w:rPr>
          <w:rFonts w:eastAsia="Calibri" w:cstheme="majorHAnsi"/>
          <w:sz w:val="8"/>
        </w:rPr>
        <w:t>Scheffler</w:t>
      </w:r>
      <w:r w:rsidRPr="00F42DDB">
        <w:rPr>
          <w:rFonts w:cstheme="majorHAnsi"/>
          <w:sz w:val="8"/>
        </w:rPr>
        <w:t xml:space="preserve"> </w:t>
      </w:r>
      <w:r w:rsidRPr="00F42DDB">
        <w:rPr>
          <w:rFonts w:eastAsia="Calibri" w:cstheme="majorHAnsi"/>
          <w:sz w:val="8"/>
        </w:rPr>
        <w:t>describes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pull</w:t>
      </w:r>
      <w:r w:rsidRPr="00F42DDB">
        <w:rPr>
          <w:rFonts w:cstheme="majorHAnsi"/>
          <w:sz w:val="8"/>
        </w:rPr>
        <w:t xml:space="preserve"> </w:t>
      </w:r>
      <w:r w:rsidRPr="00F42DDB">
        <w:rPr>
          <w:rFonts w:eastAsia="Calibri" w:cstheme="majorHAnsi"/>
          <w:sz w:val="8"/>
        </w:rPr>
        <w:t>towards</w:t>
      </w:r>
      <w:r w:rsidRPr="00F42DDB">
        <w:rPr>
          <w:rFonts w:cstheme="majorHAnsi"/>
          <w:sz w:val="8"/>
        </w:rPr>
        <w:t xml:space="preserve"> </w:t>
      </w:r>
      <w:r w:rsidRPr="00F42DDB">
        <w:rPr>
          <w:rFonts w:eastAsia="Calibri" w:cstheme="majorHAnsi"/>
          <w:sz w:val="8"/>
        </w:rPr>
        <w:t>reproduction</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desire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personalized</w:t>
      </w:r>
      <w:r w:rsidRPr="00F42DDB">
        <w:rPr>
          <w:rFonts w:cstheme="majorHAnsi"/>
          <w:sz w:val="8"/>
        </w:rPr>
        <w:t xml:space="preserve"> </w:t>
      </w:r>
      <w:r w:rsidRPr="00F42DDB">
        <w:rPr>
          <w:rFonts w:eastAsia="Calibri" w:cstheme="majorHAnsi"/>
          <w:sz w:val="8"/>
        </w:rPr>
        <w:t>relationship</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future</w:t>
      </w:r>
      <w:r w:rsidRPr="00F42DDB">
        <w:rPr>
          <w:rFonts w:cstheme="majorHAnsi"/>
          <w:sz w:val="8"/>
        </w:rPr>
        <w:t>’ (</w:t>
      </w:r>
      <w:r w:rsidRPr="00F42DDB">
        <w:rPr>
          <w:rFonts w:eastAsia="Calibri" w:cstheme="majorHAnsi"/>
          <w:sz w:val="8"/>
        </w:rPr>
        <w:t>Scheffler</w:t>
      </w:r>
      <w:r w:rsidRPr="00F42DDB">
        <w:rPr>
          <w:rFonts w:cstheme="majorHAnsi"/>
          <w:sz w:val="8"/>
        </w:rPr>
        <w:t xml:space="preserve"> 2012, 31). </w:t>
      </w:r>
      <w:r w:rsidRPr="00F42DDB">
        <w:rPr>
          <w:rFonts w:eastAsia="Calibri" w:cstheme="majorHAnsi"/>
          <w:sz w:val="8"/>
        </w:rPr>
        <w:t>Reproducing</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widely</w:t>
      </w:r>
      <w:r w:rsidRPr="00F42DDB">
        <w:rPr>
          <w:rFonts w:cstheme="majorHAnsi"/>
          <w:sz w:val="8"/>
        </w:rPr>
        <w:t xml:space="preserve"> </w:t>
      </w:r>
      <w:r w:rsidRPr="00F42DDB">
        <w:rPr>
          <w:rFonts w:eastAsia="Calibri" w:cstheme="majorHAnsi"/>
          <w:sz w:val="8"/>
        </w:rPr>
        <w:t>held</w:t>
      </w:r>
      <w:r w:rsidRPr="00F42DDB">
        <w:rPr>
          <w:rFonts w:cstheme="majorHAnsi"/>
          <w:sz w:val="8"/>
        </w:rPr>
        <w:t xml:space="preserve"> </w:t>
      </w:r>
      <w:r w:rsidRPr="00F42DDB">
        <w:rPr>
          <w:rFonts w:eastAsia="Calibri" w:cstheme="majorHAnsi"/>
          <w:sz w:val="8"/>
        </w:rPr>
        <w:t>desire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joys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parenthood</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ones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many</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wish</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experience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knowing</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descendants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descendants</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endure</w:t>
      </w:r>
      <w:r w:rsidRPr="00F42DDB">
        <w:rPr>
          <w:rFonts w:cstheme="majorHAnsi"/>
          <w:sz w:val="8"/>
        </w:rPr>
        <w:t xml:space="preserve"> </w:t>
      </w:r>
      <w:r w:rsidRPr="00F42DDB">
        <w:rPr>
          <w:rFonts w:eastAsia="Calibri" w:cstheme="majorHAnsi"/>
          <w:sz w:val="8"/>
        </w:rPr>
        <w:t>painful</w:t>
      </w:r>
      <w:r w:rsidRPr="00F42DDB">
        <w:rPr>
          <w:rFonts w:cstheme="majorHAnsi"/>
          <w:sz w:val="8"/>
        </w:rPr>
        <w:t xml:space="preserve"> </w:t>
      </w:r>
      <w:r w:rsidRPr="00F42DDB">
        <w:rPr>
          <w:rFonts w:eastAsia="Calibri" w:cstheme="majorHAnsi"/>
          <w:sz w:val="8"/>
        </w:rPr>
        <w:t>and</w:t>
      </w:r>
      <w:r w:rsidRPr="00F42DDB">
        <w:rPr>
          <w:rFonts w:cstheme="majorHAnsi"/>
          <w:sz w:val="8"/>
        </w:rPr>
        <w:t>/</w:t>
      </w:r>
      <w:r w:rsidRPr="00F42DDB">
        <w:rPr>
          <w:rFonts w:eastAsia="Calibri" w:cstheme="majorHAnsi"/>
          <w:sz w:val="8"/>
        </w:rPr>
        <w:t>or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deaths</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sense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despair</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pointlessness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Furthermore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inability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reproduce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your</w:t>
      </w:r>
      <w:r w:rsidRPr="00F42DDB">
        <w:rPr>
          <w:rFonts w:cstheme="majorHAnsi"/>
          <w:sz w:val="8"/>
        </w:rPr>
        <w:t xml:space="preserve"> </w:t>
      </w:r>
      <w:r w:rsidRPr="00F42DDB">
        <w:rPr>
          <w:rFonts w:eastAsia="Calibri" w:cstheme="majorHAnsi"/>
          <w:sz w:val="8"/>
        </w:rPr>
        <w:t>own</w:t>
      </w:r>
      <w:r w:rsidRPr="00F42DDB">
        <w:rPr>
          <w:rFonts w:cstheme="majorHAnsi"/>
          <w:sz w:val="8"/>
        </w:rPr>
        <w:t xml:space="preserve"> </w:t>
      </w:r>
      <w:r w:rsidRPr="00F42DDB">
        <w:rPr>
          <w:rFonts w:eastAsia="Calibri" w:cstheme="majorHAnsi"/>
          <w:sz w:val="8"/>
        </w:rPr>
        <w:t>children</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w:t>
      </w:r>
      <w:r w:rsidRPr="00F42DDB">
        <w:rPr>
          <w:rFonts w:eastAsia="Calibri" w:cstheme="majorHAnsi"/>
          <w:sz w:val="8"/>
        </w:rPr>
        <w:t>policy</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prevents</w:t>
      </w:r>
      <w:r w:rsidRPr="00F42DDB">
        <w:rPr>
          <w:rFonts w:cstheme="majorHAnsi"/>
          <w:sz w:val="8"/>
        </w:rPr>
        <w:t xml:space="preserve"> </w:t>
      </w:r>
      <w:r w:rsidRPr="00F42DDB">
        <w:rPr>
          <w:rFonts w:eastAsia="Calibri" w:cstheme="majorHAnsi"/>
          <w:sz w:val="8"/>
        </w:rPr>
        <w:t>you</w:t>
      </w:r>
      <w:r w:rsidRPr="00F42DDB">
        <w:rPr>
          <w:rFonts w:cstheme="majorHAnsi"/>
          <w:sz w:val="8"/>
        </w:rPr>
        <w:t xml:space="preserve"> (</w:t>
      </w:r>
      <w:r w:rsidRPr="00F42DDB">
        <w:rPr>
          <w:rFonts w:eastAsia="Calibri" w:cstheme="majorHAnsi"/>
          <w:sz w:val="8"/>
        </w:rPr>
        <w:t>either</w:t>
      </w:r>
      <w:r w:rsidRPr="00F42DDB">
        <w:rPr>
          <w:rFonts w:cstheme="majorHAnsi"/>
          <w:sz w:val="8"/>
        </w:rPr>
        <w:t xml:space="preserve"> </w:t>
      </w:r>
      <w:r w:rsidRPr="00F42DDB">
        <w:rPr>
          <w:rFonts w:eastAsia="Calibri" w:cstheme="majorHAnsi"/>
          <w:sz w:val="8"/>
        </w:rPr>
        <w:t>through</w:t>
      </w:r>
      <w:r w:rsidRPr="00F42DDB">
        <w:rPr>
          <w:rFonts w:cstheme="majorHAnsi"/>
          <w:sz w:val="8"/>
        </w:rPr>
        <w:t xml:space="preserve"> </w:t>
      </w:r>
      <w:r w:rsidRPr="00F42DDB">
        <w:rPr>
          <w:rFonts w:eastAsia="Calibri" w:cstheme="majorHAnsi"/>
          <w:sz w:val="8"/>
        </w:rPr>
        <w:t>bans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interventions</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significant</w:t>
      </w:r>
      <w:r w:rsidRPr="00F42DDB">
        <w:rPr>
          <w:rFonts w:cstheme="majorHAnsi"/>
          <w:sz w:val="8"/>
        </w:rPr>
        <w:t xml:space="preserve"> </w:t>
      </w:r>
      <w:r w:rsidRPr="00F42DDB">
        <w:rPr>
          <w:rFonts w:eastAsia="Calibri" w:cstheme="majorHAnsi"/>
          <w:sz w:val="8"/>
        </w:rPr>
        <w:t>infringement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what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consider</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basic</w:t>
      </w:r>
      <w:r w:rsidRPr="00F42DDB">
        <w:rPr>
          <w:rFonts w:cstheme="majorHAnsi"/>
          <w:sz w:val="8"/>
        </w:rPr>
        <w:t xml:space="preserve"> </w:t>
      </w:r>
      <w:r w:rsidRPr="00F42DDB">
        <w:rPr>
          <w:rFonts w:eastAsia="Calibri" w:cstheme="majorHAnsi"/>
          <w:sz w:val="8"/>
        </w:rPr>
        <w:t>right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control</w:t>
      </w:r>
      <w:r w:rsidRPr="00F42DDB">
        <w:rPr>
          <w:rFonts w:cstheme="majorHAnsi"/>
          <w:sz w:val="8"/>
        </w:rPr>
        <w:t xml:space="preserve"> </w:t>
      </w:r>
      <w:r w:rsidRPr="00F42DDB">
        <w:rPr>
          <w:rFonts w:eastAsia="Calibri" w:cstheme="majorHAnsi"/>
          <w:sz w:val="8"/>
        </w:rPr>
        <w:t>what</w:t>
      </w:r>
      <w:r w:rsidRPr="00F42DDB">
        <w:rPr>
          <w:rFonts w:cstheme="majorHAnsi"/>
          <w:sz w:val="8"/>
        </w:rPr>
        <w:t xml:space="preserve"> </w:t>
      </w:r>
      <w:r w:rsidRPr="00F42DDB">
        <w:rPr>
          <w:rFonts w:eastAsia="Calibri" w:cstheme="majorHAnsi"/>
          <w:sz w:val="8"/>
        </w:rPr>
        <w:t>happens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your</w:t>
      </w:r>
      <w:r w:rsidRPr="00F42DDB">
        <w:rPr>
          <w:rFonts w:cstheme="majorHAnsi"/>
          <w:sz w:val="8"/>
        </w:rPr>
        <w:t xml:space="preserve"> </w:t>
      </w:r>
      <w:r w:rsidRPr="00F42DDB">
        <w:rPr>
          <w:rFonts w:eastAsia="Calibri" w:cstheme="majorHAnsi"/>
          <w:sz w:val="8"/>
        </w:rPr>
        <w:t>body</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knowing</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you</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descendants</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significant</w:t>
      </w:r>
      <w:r w:rsidRPr="00F42DDB">
        <w:rPr>
          <w:rFonts w:cstheme="majorHAnsi"/>
          <w:sz w:val="8"/>
        </w:rPr>
        <w:t xml:space="preserve"> </w:t>
      </w:r>
      <w:r w:rsidRPr="00F42DDB">
        <w:rPr>
          <w:rFonts w:eastAsia="Calibri" w:cstheme="majorHAnsi"/>
          <w:sz w:val="8"/>
        </w:rPr>
        <w:t>psychological</w:t>
      </w:r>
      <w:r w:rsidRPr="00F42DDB">
        <w:rPr>
          <w:rFonts w:cstheme="majorHAnsi"/>
          <w:sz w:val="8"/>
        </w:rPr>
        <w:t xml:space="preserve"> </w:t>
      </w:r>
      <w:r w:rsidRPr="00F42DDB">
        <w:rPr>
          <w:rFonts w:eastAsia="Calibri" w:cstheme="majorHAnsi"/>
          <w:sz w:val="8"/>
        </w:rPr>
        <w:t>traumas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harms</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were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associated</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second</w:t>
      </w:r>
      <w:r w:rsidRPr="00F42DDB">
        <w:rPr>
          <w:rStyle w:val="StyleUnderline"/>
          <w:rFonts w:cstheme="majorHAnsi"/>
        </w:rPr>
        <w:t xml:space="preserve"> </w:t>
      </w:r>
      <w:r w:rsidRPr="00F42DDB">
        <w:rPr>
          <w:rStyle w:val="StyleUnderline"/>
          <w:rFonts w:eastAsia="Calibri" w:cstheme="majorHAnsi"/>
        </w:rPr>
        <w:t>is</w:t>
      </w:r>
      <w:r w:rsidRPr="00F42DDB">
        <w:rPr>
          <w:rStyle w:val="StyleUnderline"/>
          <w:rFonts w:cstheme="majorHAnsi"/>
        </w:rPr>
        <w:t xml:space="preserve"> </w:t>
      </w:r>
      <w:r w:rsidRPr="00F42DDB">
        <w:rPr>
          <w:rStyle w:val="StyleUnderline"/>
          <w:rFonts w:eastAsia="Calibri" w:cstheme="majorHAnsi"/>
        </w:rPr>
        <w:t>a</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general</w:t>
      </w:r>
      <w:r w:rsidRPr="00F42DDB">
        <w:rPr>
          <w:rFonts w:cstheme="majorHAnsi"/>
          <w:sz w:val="8"/>
        </w:rPr>
        <w:t xml:space="preserve">, </w:t>
      </w:r>
      <w:r w:rsidRPr="00841386">
        <w:rPr>
          <w:rStyle w:val="StyleUnderline"/>
          <w:rFonts w:eastAsia="Calibri" w:cstheme="majorHAnsi"/>
          <w:highlight w:val="green"/>
        </w:rPr>
        <w:t>higher</w:t>
      </w:r>
      <w:r w:rsidRPr="00841386">
        <w:rPr>
          <w:rStyle w:val="StyleUnderline"/>
          <w:rFonts w:cstheme="majorHAnsi"/>
          <w:highlight w:val="green"/>
        </w:rPr>
        <w:t xml:space="preserve"> </w:t>
      </w:r>
      <w:r w:rsidRPr="00841386">
        <w:rPr>
          <w:rStyle w:val="StyleUnderline"/>
          <w:rFonts w:eastAsia="Calibri" w:cstheme="majorHAnsi"/>
          <w:highlight w:val="green"/>
        </w:rPr>
        <w:t>level</w:t>
      </w:r>
      <w:r w:rsidRPr="00841386">
        <w:rPr>
          <w:rStyle w:val="StyleUnderline"/>
          <w:rFonts w:cstheme="majorHAnsi"/>
          <w:highlight w:val="green"/>
        </w:rPr>
        <w:t xml:space="preserve"> </w:t>
      </w:r>
      <w:r w:rsidRPr="00841386">
        <w:rPr>
          <w:rStyle w:val="StyleUnderline"/>
          <w:rFonts w:eastAsia="Calibri" w:cstheme="majorHAnsi"/>
          <w:highlight w:val="green"/>
        </w:rPr>
        <w:t>sense</w:t>
      </w:r>
      <w:r w:rsidRPr="00841386">
        <w:rPr>
          <w:rStyle w:val="StyleUnderline"/>
          <w:rFonts w:cstheme="majorHAnsi"/>
          <w:highlight w:val="green"/>
        </w:rPr>
        <w:t xml:space="preserve"> </w:t>
      </w:r>
      <w:r w:rsidRPr="00841386">
        <w:rPr>
          <w:rStyle w:val="StyleUnderline"/>
          <w:rFonts w:eastAsia="Calibri" w:cstheme="majorHAnsi"/>
          <w:highlight w:val="green"/>
        </w:rPr>
        <w:t>of</w:t>
      </w:r>
      <w:r w:rsidRPr="00841386">
        <w:rPr>
          <w:rStyle w:val="StyleUnderline"/>
          <w:rFonts w:cstheme="majorHAnsi"/>
          <w:highlight w:val="green"/>
        </w:rPr>
        <w:t xml:space="preserve"> </w:t>
      </w:r>
      <w:r w:rsidRPr="00841386">
        <w:rPr>
          <w:rStyle w:val="StyleUnderline"/>
          <w:rFonts w:eastAsia="Calibri" w:cstheme="majorHAnsi"/>
          <w:highlight w:val="green"/>
        </w:rPr>
        <w:t>hopelessness</w:t>
      </w:r>
      <w:r w:rsidRPr="00F42DDB">
        <w:rPr>
          <w:rStyle w:val="StyleUnderline"/>
          <w:rFonts w:cstheme="majorHAnsi"/>
        </w:rPr>
        <w:t xml:space="preserve"> </w:t>
      </w:r>
      <w:r w:rsidRPr="00F42DDB">
        <w:rPr>
          <w:rStyle w:val="StyleUnderline"/>
          <w:rFonts w:eastAsia="Calibri" w:cstheme="majorHAnsi"/>
        </w:rPr>
        <w:t>or</w:t>
      </w:r>
      <w:r w:rsidRPr="00F42DDB">
        <w:rPr>
          <w:rStyle w:val="StyleUnderline"/>
          <w:rFonts w:cstheme="majorHAnsi"/>
        </w:rPr>
        <w:t xml:space="preserve"> </w:t>
      </w:r>
      <w:r w:rsidRPr="00F42DDB">
        <w:rPr>
          <w:rStyle w:val="StyleUnderline"/>
          <w:rFonts w:eastAsia="Calibri" w:cstheme="majorHAnsi"/>
        </w:rPr>
        <w:t>despair</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there</w:t>
      </w:r>
      <w:r w:rsidRPr="00F42DDB">
        <w:rPr>
          <w:rStyle w:val="StyleUnderline"/>
          <w:rFonts w:cstheme="majorHAnsi"/>
        </w:rPr>
        <w:t xml:space="preserve"> </w:t>
      </w:r>
      <w:r w:rsidRPr="00F42DDB">
        <w:rPr>
          <w:rStyle w:val="StyleUnderline"/>
          <w:rFonts w:eastAsia="Calibri" w:cstheme="majorHAnsi"/>
        </w:rPr>
        <w:t>will</w:t>
      </w:r>
      <w:r w:rsidRPr="00F42DDB">
        <w:rPr>
          <w:rStyle w:val="StyleUnderline"/>
          <w:rFonts w:cstheme="majorHAnsi"/>
        </w:rPr>
        <w:t xml:space="preserve"> </w:t>
      </w:r>
      <w:r w:rsidRPr="00F42DDB">
        <w:rPr>
          <w:rStyle w:val="StyleUnderline"/>
          <w:rFonts w:eastAsia="Calibri" w:cstheme="majorHAnsi"/>
        </w:rPr>
        <w:t>be</w:t>
      </w:r>
      <w:r w:rsidRPr="00F42DDB">
        <w:rPr>
          <w:rStyle w:val="StyleUnderline"/>
          <w:rFonts w:cstheme="majorHAnsi"/>
        </w:rPr>
        <w:t xml:space="preserve"> </w:t>
      </w:r>
      <w:r w:rsidRPr="00F42DDB">
        <w:rPr>
          <w:rStyle w:val="StyleUnderline"/>
          <w:rFonts w:eastAsia="Calibri" w:cstheme="majorHAnsi"/>
        </w:rPr>
        <w:t>no</w:t>
      </w:r>
      <w:r w:rsidRPr="00F42DDB">
        <w:rPr>
          <w:rStyle w:val="StyleUnderline"/>
          <w:rFonts w:cstheme="majorHAnsi"/>
        </w:rPr>
        <w:t xml:space="preserve"> </w:t>
      </w:r>
      <w:r w:rsidRPr="00F42DDB">
        <w:rPr>
          <w:rStyle w:val="StyleUnderline"/>
          <w:rFonts w:eastAsia="Calibri" w:cstheme="majorHAnsi"/>
        </w:rPr>
        <w:t>more</w:t>
      </w:r>
      <w:r w:rsidRPr="00F42DDB">
        <w:rPr>
          <w:rStyle w:val="StyleUnderline"/>
          <w:rFonts w:cstheme="majorHAnsi"/>
        </w:rPr>
        <w:t xml:space="preserve"> </w:t>
      </w:r>
      <w:r w:rsidRPr="00F42DDB">
        <w:rPr>
          <w:rStyle w:val="StyleUnderline"/>
          <w:rFonts w:eastAsia="Calibri" w:cstheme="majorHAnsi"/>
        </w:rPr>
        <w:t>humans</w:t>
      </w:r>
      <w:r w:rsidRPr="00F42DDB">
        <w:rPr>
          <w:rStyle w:val="StyleUnderline"/>
          <w:rFonts w:cstheme="majorHAnsi"/>
        </w:rPr>
        <w:t xml:space="preserve"> </w:t>
      </w:r>
      <w:r w:rsidRPr="00F42DDB">
        <w:rPr>
          <w:rStyle w:val="StyleUnderline"/>
          <w:rFonts w:eastAsia="Calibri" w:cstheme="majorHAnsi"/>
        </w:rPr>
        <w:t>and</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your</w:t>
      </w:r>
      <w:r w:rsidRPr="00F42DDB">
        <w:rPr>
          <w:rStyle w:val="StyleUnderline"/>
          <w:rFonts w:cstheme="majorHAnsi"/>
        </w:rPr>
        <w:t xml:space="preserve"> </w:t>
      </w:r>
      <w:r w:rsidRPr="00F42DDB">
        <w:rPr>
          <w:rStyle w:val="StyleUnderline"/>
          <w:rFonts w:eastAsia="Calibri" w:cstheme="majorHAnsi"/>
        </w:rPr>
        <w:t>projects</w:t>
      </w:r>
      <w:r w:rsidRPr="00F42DDB">
        <w:rPr>
          <w:rStyle w:val="StyleUnderline"/>
          <w:rFonts w:cstheme="majorHAnsi"/>
        </w:rPr>
        <w:t xml:space="preserve"> </w:t>
      </w:r>
      <w:r w:rsidRPr="00F42DDB">
        <w:rPr>
          <w:rStyle w:val="StyleUnderline"/>
          <w:rFonts w:eastAsia="Calibri" w:cstheme="majorHAnsi"/>
        </w:rPr>
        <w:t>will</w:t>
      </w:r>
      <w:r w:rsidRPr="00F42DDB">
        <w:rPr>
          <w:rStyle w:val="StyleUnderline"/>
          <w:rFonts w:cstheme="majorHAnsi"/>
        </w:rPr>
        <w:t xml:space="preserve"> </w:t>
      </w:r>
      <w:r w:rsidRPr="00F42DDB">
        <w:rPr>
          <w:rStyle w:val="StyleUnderline"/>
          <w:rFonts w:eastAsia="Calibri" w:cstheme="majorHAnsi"/>
        </w:rPr>
        <w:t>end</w:t>
      </w:r>
      <w:r w:rsidRPr="00F42DDB">
        <w:rPr>
          <w:rStyle w:val="StyleUnderline"/>
          <w:rFonts w:cstheme="majorHAnsi"/>
        </w:rPr>
        <w:t xml:space="preserve"> </w:t>
      </w:r>
      <w:r w:rsidRPr="00F42DDB">
        <w:rPr>
          <w:rStyle w:val="StyleUnderline"/>
          <w:rFonts w:eastAsia="Calibri" w:cstheme="majorHAnsi"/>
        </w:rPr>
        <w:t>with</w:t>
      </w:r>
      <w:r w:rsidRPr="00F42DDB">
        <w:rPr>
          <w:rStyle w:val="StyleUnderline"/>
          <w:rFonts w:cstheme="majorHAnsi"/>
        </w:rPr>
        <w:t xml:space="preserve"> </w:t>
      </w:r>
      <w:r w:rsidRPr="00F42DDB">
        <w:rPr>
          <w:rStyle w:val="StyleUnderline"/>
          <w:rFonts w:eastAsia="Calibri" w:cstheme="majorHAnsi"/>
        </w:rPr>
        <w:t>you</w:t>
      </w:r>
      <w:r w:rsidRPr="00F42DDB">
        <w:rPr>
          <w:rFonts w:cstheme="majorHAnsi"/>
          <w:sz w:val="8"/>
        </w:rPr>
        <w:t xml:space="preserve">. </w:t>
      </w:r>
      <w:r w:rsidRPr="00F42DDB">
        <w:rPr>
          <w:rStyle w:val="StyleUnderline"/>
          <w:rFonts w:eastAsia="Calibri" w:cstheme="majorHAnsi"/>
        </w:rPr>
        <w:t>Even</w:t>
      </w:r>
      <w:r w:rsidRPr="00F42DDB">
        <w:rPr>
          <w:rStyle w:val="StyleUnderline"/>
          <w:rFonts w:cstheme="majorHAnsi"/>
        </w:rPr>
        <w:t xml:space="preserve"> </w:t>
      </w:r>
      <w:r w:rsidRPr="00F42DDB">
        <w:rPr>
          <w:rStyle w:val="StyleUnderline"/>
          <w:rFonts w:eastAsia="Calibri" w:cstheme="majorHAnsi"/>
        </w:rPr>
        <w:t>those</w:t>
      </w:r>
      <w:r w:rsidRPr="00F42DDB">
        <w:rPr>
          <w:rStyle w:val="StyleUnderline"/>
          <w:rFonts w:cstheme="majorHAnsi"/>
        </w:rPr>
        <w:t xml:space="preserve"> </w:t>
      </w:r>
      <w:r w:rsidRPr="00F42DDB">
        <w:rPr>
          <w:rStyle w:val="StyleUnderline"/>
          <w:rFonts w:eastAsia="Calibri" w:cstheme="majorHAnsi"/>
        </w:rPr>
        <w:t>who</w:t>
      </w:r>
      <w:r w:rsidRPr="00F42DDB">
        <w:rPr>
          <w:rStyle w:val="StyleUnderline"/>
          <w:rFonts w:cstheme="majorHAnsi"/>
        </w:rPr>
        <w:t xml:space="preserve"> </w:t>
      </w:r>
      <w:r w:rsidRPr="00F42DDB">
        <w:rPr>
          <w:rStyle w:val="StyleUnderline"/>
          <w:rFonts w:eastAsia="Calibri" w:cstheme="majorHAnsi"/>
        </w:rPr>
        <w:t>did</w:t>
      </w:r>
      <w:r w:rsidRPr="00F42DDB">
        <w:rPr>
          <w:rStyle w:val="StyleUnderline"/>
          <w:rFonts w:cstheme="majorHAnsi"/>
        </w:rPr>
        <w:t xml:space="preserve"> </w:t>
      </w:r>
      <w:r w:rsidRPr="00F42DDB">
        <w:rPr>
          <w:rStyle w:val="StyleUnderline"/>
          <w:rFonts w:eastAsia="Calibri" w:cstheme="majorHAnsi"/>
        </w:rPr>
        <w:t>not</w:t>
      </w:r>
      <w:r w:rsidRPr="00F42DDB">
        <w:rPr>
          <w:rStyle w:val="StyleUnderline"/>
          <w:rFonts w:cstheme="majorHAnsi"/>
        </w:rPr>
        <w:t xml:space="preserve"> </w:t>
      </w:r>
      <w:r w:rsidRPr="00F42DDB">
        <w:rPr>
          <w:rStyle w:val="StyleUnderline"/>
          <w:rFonts w:eastAsia="Calibri" w:cstheme="majorHAnsi"/>
        </w:rPr>
        <w:t>feel</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strong</w:t>
      </w:r>
      <w:r w:rsidRPr="00F42DDB">
        <w:rPr>
          <w:rStyle w:val="StyleUnderline"/>
          <w:rFonts w:cstheme="majorHAnsi"/>
        </w:rPr>
        <w:t xml:space="preserve"> </w:t>
      </w:r>
      <w:r w:rsidRPr="00F42DDB">
        <w:rPr>
          <w:rStyle w:val="StyleUnderline"/>
          <w:rFonts w:eastAsia="Calibri" w:cstheme="majorHAnsi"/>
        </w:rPr>
        <w:t>desire</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procreate</w:t>
      </w:r>
      <w:r w:rsidRPr="00F42DDB">
        <w:rPr>
          <w:rStyle w:val="StyleUnderline"/>
          <w:rFonts w:cstheme="majorHAnsi"/>
        </w:rPr>
        <w:t xml:space="preserve"> </w:t>
      </w:r>
      <w:r w:rsidRPr="00F42DDB">
        <w:rPr>
          <w:rStyle w:val="StyleUnderline"/>
          <w:rFonts w:eastAsia="Calibri" w:cstheme="majorHAnsi"/>
        </w:rPr>
        <w:t>themselves</w:t>
      </w:r>
      <w:r w:rsidRPr="00F42DDB">
        <w:rPr>
          <w:rStyle w:val="StyleUnderline"/>
          <w:rFonts w:cstheme="majorHAnsi"/>
        </w:rPr>
        <w:t xml:space="preserve"> </w:t>
      </w:r>
      <w:r w:rsidRPr="00F42DDB">
        <w:rPr>
          <w:rStyle w:val="StyleUnderline"/>
          <w:rFonts w:eastAsia="Calibri" w:cstheme="majorHAnsi"/>
        </w:rPr>
        <w:t>might</w:t>
      </w:r>
      <w:r w:rsidRPr="00F42DDB">
        <w:rPr>
          <w:rStyle w:val="StyleUnderline"/>
          <w:rFonts w:cstheme="majorHAnsi"/>
        </w:rPr>
        <w:t xml:space="preserve"> </w:t>
      </w:r>
      <w:r w:rsidRPr="00F42DDB">
        <w:rPr>
          <w:rStyle w:val="StyleUnderline"/>
          <w:rFonts w:eastAsia="Calibri" w:cstheme="majorHAnsi"/>
        </w:rPr>
        <w:t>feel</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sense</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hopelessness</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any</w:t>
      </w:r>
      <w:r w:rsidRPr="00F42DDB">
        <w:rPr>
          <w:rStyle w:val="StyleUnderline"/>
          <w:rFonts w:cstheme="majorHAnsi"/>
        </w:rPr>
        <w:t xml:space="preserve"> </w:t>
      </w:r>
      <w:r w:rsidRPr="00F42DDB">
        <w:rPr>
          <w:rStyle w:val="StyleUnderline"/>
          <w:rFonts w:eastAsia="Calibri" w:cstheme="majorHAnsi"/>
        </w:rPr>
        <w:t>projects</w:t>
      </w:r>
      <w:r w:rsidRPr="00F42DDB">
        <w:rPr>
          <w:rStyle w:val="StyleUnderline"/>
          <w:rFonts w:cstheme="majorHAnsi"/>
        </w:rPr>
        <w:t xml:space="preserve"> </w:t>
      </w:r>
      <w:r w:rsidRPr="00F42DDB">
        <w:rPr>
          <w:rStyle w:val="StyleUnderline"/>
          <w:rFonts w:eastAsia="Calibri" w:cstheme="majorHAnsi"/>
        </w:rPr>
        <w:t>or</w:t>
      </w:r>
      <w:r w:rsidRPr="00F42DDB">
        <w:rPr>
          <w:rStyle w:val="StyleUnderline"/>
          <w:rFonts w:cstheme="majorHAnsi"/>
        </w:rPr>
        <w:t xml:space="preserve"> </w:t>
      </w:r>
      <w:r w:rsidRPr="00F42DDB">
        <w:rPr>
          <w:rStyle w:val="StyleUnderline"/>
          <w:rFonts w:eastAsia="Calibri" w:cstheme="majorHAnsi"/>
        </w:rPr>
        <w:t>goals</w:t>
      </w:r>
      <w:r w:rsidRPr="00F42DDB">
        <w:rPr>
          <w:rStyle w:val="StyleUnderline"/>
          <w:rFonts w:cstheme="majorHAnsi"/>
        </w:rPr>
        <w:t xml:space="preserve"> </w:t>
      </w:r>
      <w:r w:rsidRPr="00F42DDB">
        <w:rPr>
          <w:rStyle w:val="StyleUnderline"/>
          <w:rFonts w:eastAsia="Calibri" w:cstheme="majorHAnsi"/>
        </w:rPr>
        <w:t>they</w:t>
      </w:r>
      <w:r w:rsidRPr="00F42DDB">
        <w:rPr>
          <w:rStyle w:val="StyleUnderline"/>
          <w:rFonts w:cstheme="majorHAnsi"/>
        </w:rPr>
        <w:t xml:space="preserve"> </w:t>
      </w:r>
      <w:r w:rsidRPr="00F42DDB">
        <w:rPr>
          <w:rStyle w:val="StyleUnderline"/>
          <w:rFonts w:eastAsia="Calibri" w:cstheme="majorHAnsi"/>
        </w:rPr>
        <w:t>have</w:t>
      </w:r>
      <w:r w:rsidRPr="00F42DDB">
        <w:rPr>
          <w:rStyle w:val="StyleUnderline"/>
          <w:rFonts w:cstheme="majorHAnsi"/>
        </w:rPr>
        <w:t xml:space="preserve"> </w:t>
      </w:r>
      <w:r w:rsidRPr="00F42DDB">
        <w:rPr>
          <w:rStyle w:val="StyleUnderline"/>
          <w:rFonts w:eastAsia="Calibri" w:cstheme="majorHAnsi"/>
        </w:rPr>
        <w:t>for</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future</w:t>
      </w:r>
      <w:r w:rsidRPr="00F42DDB">
        <w:rPr>
          <w:rStyle w:val="StyleUnderline"/>
          <w:rFonts w:cstheme="majorHAnsi"/>
        </w:rPr>
        <w:t xml:space="preserve"> </w:t>
      </w:r>
      <w:r w:rsidRPr="00F42DDB">
        <w:rPr>
          <w:rStyle w:val="StyleUnderline"/>
          <w:rFonts w:eastAsia="Calibri" w:cstheme="majorHAnsi"/>
        </w:rPr>
        <w:t>would</w:t>
      </w:r>
      <w:r w:rsidRPr="00F42DDB">
        <w:rPr>
          <w:rStyle w:val="StyleUnderline"/>
          <w:rFonts w:cstheme="majorHAnsi"/>
        </w:rPr>
        <w:t xml:space="preserve"> </w:t>
      </w:r>
      <w:r w:rsidRPr="00F42DDB">
        <w:rPr>
          <w:rStyle w:val="StyleUnderline"/>
          <w:rFonts w:eastAsia="Calibri" w:cstheme="majorHAnsi"/>
        </w:rPr>
        <w:t>not</w:t>
      </w:r>
      <w:r w:rsidRPr="00F42DDB">
        <w:rPr>
          <w:rStyle w:val="StyleUnderline"/>
          <w:rFonts w:cstheme="majorHAnsi"/>
        </w:rPr>
        <w:t xml:space="preserve"> </w:t>
      </w:r>
      <w:r w:rsidRPr="00F42DDB">
        <w:rPr>
          <w:rStyle w:val="StyleUnderline"/>
          <w:rFonts w:eastAsia="Calibri" w:cstheme="majorHAnsi"/>
        </w:rPr>
        <w:t>be</w:t>
      </w:r>
      <w:r w:rsidRPr="00F42DDB">
        <w:rPr>
          <w:rStyle w:val="StyleUnderline"/>
          <w:rFonts w:cstheme="majorHAnsi"/>
        </w:rPr>
        <w:t xml:space="preserve"> </w:t>
      </w:r>
      <w:r w:rsidRPr="00F42DDB">
        <w:rPr>
          <w:rStyle w:val="StyleUnderline"/>
          <w:rFonts w:eastAsia="Calibri" w:cstheme="majorHAnsi"/>
        </w:rPr>
        <w:t>fulfilled</w:t>
      </w:r>
      <w:r w:rsidRPr="00F42DDB">
        <w:rPr>
          <w:rFonts w:cstheme="majorHAnsi"/>
          <w:sz w:val="8"/>
        </w:rPr>
        <w:t xml:space="preserve">. </w:t>
      </w:r>
      <w:r w:rsidRPr="00F42DDB">
        <w:rPr>
          <w:rFonts w:eastAsia="Calibri" w:cstheme="majorHAnsi"/>
          <w:sz w:val="8"/>
        </w:rPr>
        <w:t>Many</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projects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goals</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work</w:t>
      </w:r>
      <w:r w:rsidRPr="00F42DDB">
        <w:rPr>
          <w:rFonts w:cstheme="majorHAnsi"/>
          <w:sz w:val="8"/>
        </w:rPr>
        <w:t xml:space="preserve"> </w:t>
      </w:r>
      <w:r w:rsidRPr="00F42DDB">
        <w:rPr>
          <w:rFonts w:eastAsia="Calibri" w:cstheme="majorHAnsi"/>
          <w:sz w:val="8"/>
        </w:rPr>
        <w:t>towards</w:t>
      </w:r>
      <w:r w:rsidRPr="00F42DDB">
        <w:rPr>
          <w:rFonts w:cstheme="majorHAnsi"/>
          <w:sz w:val="8"/>
        </w:rPr>
        <w:t xml:space="preserve"> </w:t>
      </w:r>
      <w:r w:rsidRPr="00F42DDB">
        <w:rPr>
          <w:rFonts w:eastAsia="Calibri" w:cstheme="majorHAnsi"/>
          <w:sz w:val="8"/>
        </w:rPr>
        <w:t>during</w:t>
      </w:r>
      <w:r w:rsidRPr="00F42DDB">
        <w:rPr>
          <w:rFonts w:cstheme="majorHAnsi"/>
          <w:sz w:val="8"/>
        </w:rPr>
        <w:t xml:space="preserve"> </w:t>
      </w:r>
      <w:r w:rsidRPr="00F42DDB">
        <w:rPr>
          <w:rFonts w:eastAsia="Calibri" w:cstheme="majorHAnsi"/>
          <w:sz w:val="8"/>
        </w:rPr>
        <w:t>our</w:t>
      </w:r>
      <w:r w:rsidRPr="00F42DDB">
        <w:rPr>
          <w:rFonts w:cstheme="majorHAnsi"/>
          <w:sz w:val="8"/>
        </w:rPr>
        <w:t xml:space="preserve"> </w:t>
      </w:r>
      <w:r w:rsidRPr="00F42DDB">
        <w:rPr>
          <w:rFonts w:eastAsia="Calibri" w:cstheme="majorHAnsi"/>
          <w:sz w:val="8"/>
        </w:rPr>
        <w:t>lifetime</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least</w:t>
      </w:r>
      <w:r w:rsidRPr="00F42DDB">
        <w:rPr>
          <w:rFonts w:cstheme="majorHAnsi"/>
          <w:sz w:val="8"/>
        </w:rPr>
        <w:t xml:space="preserve"> </w:t>
      </w:r>
      <w:r w:rsidRPr="00F42DDB">
        <w:rPr>
          <w:rFonts w:eastAsia="Calibri" w:cstheme="majorHAnsi"/>
          <w:sz w:val="8"/>
        </w:rPr>
        <w:t>partly</w:t>
      </w:r>
      <w:r w:rsidRPr="00F42DDB">
        <w:rPr>
          <w:rFonts w:cstheme="majorHAnsi"/>
          <w:sz w:val="8"/>
        </w:rPr>
        <w:t xml:space="preserve"> </w:t>
      </w:r>
      <w:r w:rsidRPr="00F42DDB">
        <w:rPr>
          <w:rFonts w:eastAsia="Calibri" w:cstheme="majorHAnsi"/>
          <w:sz w:val="8"/>
        </w:rPr>
        <w:t>future</w:t>
      </w:r>
      <w:r w:rsidRPr="00F42DDB">
        <w:rPr>
          <w:rFonts w:cstheme="majorHAnsi"/>
          <w:sz w:val="8"/>
        </w:rPr>
        <w:t>-</w:t>
      </w:r>
      <w:r w:rsidRPr="00F42DDB">
        <w:rPr>
          <w:rFonts w:eastAsia="Calibri" w:cstheme="majorHAnsi"/>
          <w:sz w:val="8"/>
        </w:rPr>
        <w:t>oriented</w:t>
      </w:r>
      <w:r w:rsidRPr="00F42DDB">
        <w:rPr>
          <w:rFonts w:cstheme="majorHAnsi"/>
          <w:sz w:val="8"/>
        </w:rPr>
        <w:t xml:space="preserve">. </w:t>
      </w:r>
      <w:r w:rsidRPr="00F42DDB">
        <w:rPr>
          <w:rFonts w:eastAsia="Calibri" w:cstheme="majorHAnsi"/>
          <w:sz w:val="8"/>
        </w:rPr>
        <w:t>Why</w:t>
      </w:r>
      <w:r w:rsidRPr="00F42DDB">
        <w:rPr>
          <w:rFonts w:cstheme="majorHAnsi"/>
          <w:sz w:val="8"/>
        </w:rPr>
        <w:t xml:space="preserve"> </w:t>
      </w:r>
      <w:r w:rsidRPr="00F42DDB">
        <w:rPr>
          <w:rFonts w:eastAsia="Calibri" w:cstheme="majorHAnsi"/>
          <w:sz w:val="8"/>
        </w:rPr>
        <w:t>bother</w:t>
      </w:r>
      <w:r w:rsidRPr="00F42DDB">
        <w:rPr>
          <w:rFonts w:cstheme="majorHAnsi"/>
          <w:sz w:val="8"/>
        </w:rPr>
        <w:t xml:space="preserve"> </w:t>
      </w:r>
      <w:r w:rsidRPr="00F42DDB">
        <w:rPr>
          <w:rFonts w:eastAsia="Calibri" w:cstheme="majorHAnsi"/>
          <w:sz w:val="8"/>
        </w:rPr>
        <w:t>continuing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search</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cure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cancer</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either</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found</w:t>
      </w:r>
      <w:r w:rsidRPr="00F42DDB">
        <w:rPr>
          <w:rFonts w:cstheme="majorHAnsi"/>
          <w:sz w:val="8"/>
        </w:rPr>
        <w:t xml:space="preserve"> </w:t>
      </w:r>
      <w:r w:rsidRPr="00F42DDB">
        <w:rPr>
          <w:rFonts w:eastAsia="Calibri" w:cstheme="majorHAnsi"/>
          <w:sz w:val="8"/>
        </w:rPr>
        <w:t>within</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lifetime</w:t>
      </w:r>
      <w:r w:rsidRPr="00F42DDB">
        <w:rPr>
          <w:rFonts w:cstheme="majorHAnsi"/>
          <w:sz w:val="8"/>
        </w:rPr>
        <w:t xml:space="preserve">, </w:t>
      </w:r>
      <w:r w:rsidRPr="00F42DDB">
        <w:rPr>
          <w:rFonts w:eastAsia="Calibri" w:cstheme="majorHAnsi"/>
          <w:sz w:val="8"/>
        </w:rPr>
        <w:t>and</w:t>
      </w:r>
      <w:r w:rsidRPr="00F42DDB">
        <w:rPr>
          <w:rFonts w:cstheme="majorHAnsi"/>
          <w:sz w:val="8"/>
        </w:rPr>
        <w:t>/</w:t>
      </w:r>
      <w:r w:rsidRPr="00F42DDB">
        <w:rPr>
          <w:rFonts w:eastAsia="Calibri" w:cstheme="majorHAnsi"/>
          <w:sz w:val="8"/>
        </w:rPr>
        <w:t>or</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benefit</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once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found</w:t>
      </w:r>
      <w:r w:rsidRPr="00F42DDB">
        <w:rPr>
          <w:rFonts w:cstheme="majorHAnsi"/>
          <w:sz w:val="8"/>
        </w:rPr>
        <w:t xml:space="preserve">? </w:t>
      </w:r>
      <w:r w:rsidRPr="00F42DDB">
        <w:rPr>
          <w:rFonts w:eastAsia="Calibri" w:cstheme="majorHAnsi"/>
          <w:sz w:val="8"/>
        </w:rPr>
        <w:t>Similar</w:t>
      </w:r>
      <w:r w:rsidRPr="00F42DDB">
        <w:rPr>
          <w:rFonts w:cstheme="majorHAnsi"/>
          <w:sz w:val="8"/>
        </w:rPr>
        <w:t xml:space="preserve"> </w:t>
      </w:r>
      <w:r w:rsidRPr="00F42DDB">
        <w:rPr>
          <w:rFonts w:eastAsia="Calibri" w:cstheme="majorHAnsi"/>
          <w:sz w:val="8"/>
        </w:rPr>
        <w:t>projects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goals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lose</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meaning</w:t>
      </w:r>
      <w:r w:rsidRPr="00F42DDB">
        <w:rPr>
          <w:rFonts w:cstheme="majorHAnsi"/>
          <w:sz w:val="8"/>
        </w:rPr>
        <w:t xml:space="preserve"> </w:t>
      </w:r>
      <w:r w:rsidRPr="00F42DDB">
        <w:rPr>
          <w:rFonts w:eastAsia="Calibri" w:cstheme="majorHAnsi"/>
          <w:sz w:val="8"/>
        </w:rPr>
        <w:t>when</w:t>
      </w:r>
      <w:r w:rsidRPr="00F42DDB">
        <w:rPr>
          <w:rFonts w:cstheme="majorHAnsi"/>
          <w:sz w:val="8"/>
        </w:rPr>
        <w:t xml:space="preserve"> </w:t>
      </w:r>
      <w:r w:rsidRPr="00F42DDB">
        <w:rPr>
          <w:rFonts w:eastAsia="Calibri" w:cstheme="majorHAnsi"/>
          <w:sz w:val="8"/>
        </w:rPr>
        <w:t>confronted</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include</w:t>
      </w:r>
      <w:r w:rsidRPr="00F42DDB">
        <w:rPr>
          <w:rFonts w:cstheme="majorHAnsi"/>
          <w:sz w:val="8"/>
        </w:rPr>
        <w:t xml:space="preserve"> </w:t>
      </w:r>
      <w:r w:rsidRPr="00F42DDB">
        <w:rPr>
          <w:rFonts w:eastAsia="Calibri" w:cstheme="majorHAnsi"/>
          <w:sz w:val="8"/>
        </w:rPr>
        <w:t>politics</w:t>
      </w:r>
      <w:r w:rsidRPr="00F42DDB">
        <w:rPr>
          <w:rFonts w:cstheme="majorHAnsi"/>
          <w:sz w:val="8"/>
        </w:rPr>
        <w:t xml:space="preserve">, </w:t>
      </w:r>
      <w:r w:rsidRPr="00F42DDB">
        <w:rPr>
          <w:rFonts w:eastAsia="Calibri" w:cstheme="majorHAnsi"/>
          <w:sz w:val="8"/>
        </w:rPr>
        <w:t>artistic</w:t>
      </w:r>
      <w:r w:rsidRPr="00F42DDB">
        <w:rPr>
          <w:rFonts w:cstheme="majorHAnsi"/>
          <w:sz w:val="8"/>
        </w:rPr>
        <w:t xml:space="preserve"> </w:t>
      </w:r>
      <w:r w:rsidRPr="00F42DDB">
        <w:rPr>
          <w:rFonts w:eastAsia="Calibri" w:cstheme="majorHAnsi"/>
          <w:sz w:val="8"/>
        </w:rPr>
        <w:t>pursuits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type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philosophical</w:t>
      </w:r>
      <w:r w:rsidRPr="00F42DDB">
        <w:rPr>
          <w:rFonts w:cstheme="majorHAnsi"/>
          <w:sz w:val="8"/>
        </w:rPr>
        <w:t xml:space="preserve"> </w:t>
      </w:r>
      <w:r w:rsidRPr="00F42DDB">
        <w:rPr>
          <w:rFonts w:eastAsia="Calibri" w:cstheme="majorHAnsi"/>
          <w:sz w:val="8"/>
        </w:rPr>
        <w:t>work</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paper</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concerned</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extreme</w:t>
      </w:r>
      <w:r w:rsidRPr="00F42DDB">
        <w:rPr>
          <w:rFonts w:cstheme="majorHAnsi"/>
          <w:sz w:val="8"/>
        </w:rPr>
        <w:t xml:space="preserve">, </w:t>
      </w:r>
      <w:r w:rsidRPr="00F42DDB">
        <w:rPr>
          <w:rFonts w:eastAsia="Calibri" w:cstheme="majorHAnsi"/>
          <w:sz w:val="8"/>
        </w:rPr>
        <w:t>through</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words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character</w:t>
      </w:r>
      <w:r w:rsidRPr="00F42DDB">
        <w:rPr>
          <w:rFonts w:cstheme="majorHAnsi"/>
          <w:sz w:val="8"/>
        </w:rPr>
        <w:t xml:space="preserve"> </w:t>
      </w:r>
      <w:r w:rsidRPr="00F42DDB">
        <w:rPr>
          <w:rFonts w:eastAsia="Calibri" w:cstheme="majorHAnsi"/>
          <w:sz w:val="8"/>
        </w:rPr>
        <w:t>Theo</w:t>
      </w:r>
      <w:r w:rsidRPr="00F42DDB">
        <w:rPr>
          <w:rFonts w:cstheme="majorHAnsi"/>
          <w:sz w:val="8"/>
        </w:rPr>
        <w:t xml:space="preserve"> </w:t>
      </w:r>
      <w:proofErr w:type="spellStart"/>
      <w:r w:rsidRPr="00F42DDB">
        <w:rPr>
          <w:rFonts w:eastAsia="Calibri" w:cstheme="majorHAnsi"/>
          <w:sz w:val="8"/>
        </w:rPr>
        <w:t>Faron</w:t>
      </w:r>
      <w:proofErr w:type="spellEnd"/>
      <w:r w:rsidRPr="00F42DDB">
        <w:rPr>
          <w:rFonts w:cstheme="majorHAnsi"/>
          <w:sz w:val="8"/>
        </w:rPr>
        <w:t xml:space="preserve">, </w:t>
      </w:r>
      <w:r w:rsidRPr="00F42DDB">
        <w:rPr>
          <w:rFonts w:eastAsia="Calibri" w:cstheme="majorHAnsi"/>
          <w:sz w:val="8"/>
        </w:rPr>
        <w:t>P</w:t>
      </w:r>
      <w:r w:rsidRPr="00F42DDB">
        <w:rPr>
          <w:rFonts w:cstheme="majorHAnsi"/>
          <w:sz w:val="8"/>
        </w:rPr>
        <w:t>.</w:t>
      </w:r>
      <w:r w:rsidRPr="00F42DDB">
        <w:rPr>
          <w:rFonts w:eastAsia="Calibri" w:cstheme="majorHAnsi"/>
          <w:sz w:val="8"/>
        </w:rPr>
        <w:t>D</w:t>
      </w:r>
      <w:r w:rsidRPr="00F42DDB">
        <w:rPr>
          <w:rFonts w:cstheme="majorHAnsi"/>
          <w:sz w:val="8"/>
        </w:rPr>
        <w:t xml:space="preserve">. </w:t>
      </w:r>
      <w:r w:rsidRPr="00F42DDB">
        <w:rPr>
          <w:rFonts w:eastAsia="Calibri" w:cstheme="majorHAnsi"/>
          <w:sz w:val="8"/>
        </w:rPr>
        <w:t>James</w:t>
      </w:r>
      <w:r w:rsidRPr="00F42DDB">
        <w:rPr>
          <w:rFonts w:cstheme="majorHAnsi"/>
          <w:sz w:val="8"/>
        </w:rPr>
        <w:t xml:space="preserve"> </w:t>
      </w:r>
      <w:r w:rsidRPr="00F42DDB">
        <w:rPr>
          <w:rFonts w:eastAsia="Calibri" w:cstheme="majorHAnsi"/>
          <w:sz w:val="8"/>
        </w:rPr>
        <w:t>says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his</w:t>
      </w:r>
      <w:r w:rsidRPr="00F42DDB">
        <w:rPr>
          <w:rFonts w:cstheme="majorHAnsi"/>
          <w:sz w:val="8"/>
        </w:rPr>
        <w:t xml:space="preserve"> </w:t>
      </w:r>
      <w:r w:rsidRPr="00F42DDB">
        <w:rPr>
          <w:rFonts w:eastAsia="Calibri" w:cstheme="majorHAnsi"/>
          <w:sz w:val="8"/>
        </w:rPr>
        <w:t>novel</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Children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Men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Style w:val="StyleUnderline"/>
          <w:rFonts w:eastAsia="Calibri" w:cstheme="majorHAnsi"/>
        </w:rPr>
        <w:t>without</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hope</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posterity</w:t>
      </w:r>
      <w:r w:rsidRPr="00F42DDB">
        <w:rPr>
          <w:rStyle w:val="StyleUnderline"/>
          <w:rFonts w:cstheme="majorHAnsi"/>
        </w:rPr>
        <w:t xml:space="preserve"> </w:t>
      </w:r>
      <w:r w:rsidRPr="00F42DDB">
        <w:rPr>
          <w:rStyle w:val="StyleUnderline"/>
          <w:rFonts w:eastAsia="Calibri" w:cstheme="majorHAnsi"/>
        </w:rPr>
        <w:t>for</w:t>
      </w:r>
      <w:r w:rsidRPr="00F42DDB">
        <w:rPr>
          <w:rStyle w:val="StyleUnderline"/>
          <w:rFonts w:cstheme="majorHAnsi"/>
        </w:rPr>
        <w:t xml:space="preserve"> </w:t>
      </w:r>
      <w:r w:rsidRPr="00F42DDB">
        <w:rPr>
          <w:rStyle w:val="StyleUnderline"/>
          <w:rFonts w:eastAsia="Calibri" w:cstheme="majorHAnsi"/>
        </w:rPr>
        <w:t>our</w:t>
      </w:r>
      <w:r w:rsidRPr="00F42DDB">
        <w:rPr>
          <w:rStyle w:val="StyleUnderline"/>
          <w:rFonts w:cstheme="majorHAnsi"/>
        </w:rPr>
        <w:t xml:space="preserve"> </w:t>
      </w:r>
      <w:r w:rsidRPr="00F42DDB">
        <w:rPr>
          <w:rStyle w:val="StyleUnderline"/>
          <w:rFonts w:eastAsia="Calibri" w:cstheme="majorHAnsi"/>
        </w:rPr>
        <w:t>race</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ourselves</w:t>
      </w:r>
      <w:r w:rsidRPr="00F42DDB">
        <w:rPr>
          <w:rFonts w:cstheme="majorHAnsi"/>
          <w:sz w:val="8"/>
        </w:rPr>
        <w:t xml:space="preserve">, </w:t>
      </w:r>
      <w:r w:rsidRPr="00F42DDB">
        <w:rPr>
          <w:rFonts w:eastAsia="Calibri" w:cstheme="majorHAnsi"/>
          <w:sz w:val="8"/>
        </w:rPr>
        <w:t>without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assurance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proofErr w:type="gramStart"/>
      <w:r w:rsidRPr="00F42DDB">
        <w:rPr>
          <w:rFonts w:eastAsia="Calibri" w:cstheme="majorHAnsi"/>
          <w:sz w:val="8"/>
        </w:rPr>
        <w:t>being</w:t>
      </w:r>
      <w:proofErr w:type="gramEnd"/>
      <w:r w:rsidRPr="00F42DDB">
        <w:rPr>
          <w:rFonts w:cstheme="majorHAnsi"/>
          <w:sz w:val="8"/>
        </w:rPr>
        <w:t xml:space="preserve"> </w:t>
      </w:r>
      <w:r w:rsidRPr="00F42DDB">
        <w:rPr>
          <w:rFonts w:eastAsia="Calibri" w:cstheme="majorHAnsi"/>
          <w:sz w:val="8"/>
        </w:rPr>
        <w:t>dead</w:t>
      </w:r>
      <w:r w:rsidRPr="00F42DDB">
        <w:rPr>
          <w:rFonts w:cstheme="majorHAnsi"/>
          <w:sz w:val="8"/>
        </w:rPr>
        <w:t xml:space="preserve"> </w:t>
      </w:r>
      <w:r w:rsidRPr="00F42DDB">
        <w:rPr>
          <w:rFonts w:eastAsia="Calibri" w:cstheme="majorHAnsi"/>
          <w:sz w:val="8"/>
        </w:rPr>
        <w:t>yet</w:t>
      </w:r>
      <w:r w:rsidRPr="00F42DDB">
        <w:rPr>
          <w:rFonts w:cstheme="majorHAnsi"/>
          <w:sz w:val="8"/>
        </w:rPr>
        <w:t xml:space="preserve"> </w:t>
      </w:r>
      <w:r w:rsidRPr="00F42DDB">
        <w:rPr>
          <w:rFonts w:eastAsia="Calibri" w:cstheme="majorHAnsi"/>
          <w:sz w:val="8"/>
        </w:rPr>
        <w:t>live</w:t>
      </w:r>
      <w:r w:rsidRPr="00F42DDB">
        <w:rPr>
          <w:rFonts w:cstheme="majorHAnsi"/>
          <w:sz w:val="8"/>
        </w:rPr>
        <w:t xml:space="preserve">, </w:t>
      </w:r>
      <w:r w:rsidRPr="00F42DDB">
        <w:rPr>
          <w:rStyle w:val="StyleUnderline"/>
          <w:rFonts w:eastAsia="Calibri" w:cstheme="majorHAnsi"/>
        </w:rPr>
        <w:t>all</w:t>
      </w:r>
      <w:r w:rsidRPr="00F42DDB">
        <w:rPr>
          <w:rStyle w:val="StyleUnderline"/>
          <w:rFonts w:cstheme="majorHAnsi"/>
        </w:rPr>
        <w:t xml:space="preserve"> </w:t>
      </w:r>
      <w:r w:rsidRPr="00F42DDB">
        <w:rPr>
          <w:rStyle w:val="StyleUnderline"/>
          <w:rFonts w:eastAsia="Calibri" w:cstheme="majorHAnsi"/>
        </w:rPr>
        <w:t>pleasures</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mind</w:t>
      </w:r>
      <w:r w:rsidRPr="00F42DDB">
        <w:rPr>
          <w:rStyle w:val="StyleUnderline"/>
          <w:rFonts w:cstheme="majorHAnsi"/>
        </w:rPr>
        <w:t xml:space="preserve"> </w:t>
      </w:r>
      <w:r w:rsidRPr="00F42DDB">
        <w:rPr>
          <w:rStyle w:val="StyleUnderline"/>
          <w:rFonts w:eastAsia="Calibri" w:cstheme="majorHAnsi"/>
        </w:rPr>
        <w:t>and</w:t>
      </w:r>
      <w:r w:rsidRPr="00F42DDB">
        <w:rPr>
          <w:rStyle w:val="StyleUnderline"/>
          <w:rFonts w:cstheme="majorHAnsi"/>
        </w:rPr>
        <w:t xml:space="preserve"> </w:t>
      </w:r>
      <w:r w:rsidRPr="00F42DDB">
        <w:rPr>
          <w:rStyle w:val="StyleUnderline"/>
          <w:rFonts w:eastAsia="Calibri" w:cstheme="majorHAnsi"/>
        </w:rPr>
        <w:t>senses</w:t>
      </w:r>
      <w:r w:rsidRPr="00F42DDB">
        <w:rPr>
          <w:rStyle w:val="StyleUnderline"/>
          <w:rFonts w:cstheme="majorHAnsi"/>
        </w:rPr>
        <w:t xml:space="preserve"> </w:t>
      </w:r>
      <w:r w:rsidRPr="00F42DDB">
        <w:rPr>
          <w:rStyle w:val="StyleUnderline"/>
          <w:rFonts w:eastAsia="Calibri" w:cstheme="majorHAnsi"/>
        </w:rPr>
        <w:t>sometimes</w:t>
      </w:r>
      <w:r w:rsidRPr="00F42DDB">
        <w:rPr>
          <w:rStyle w:val="StyleUnderline"/>
          <w:rFonts w:cstheme="majorHAnsi"/>
        </w:rPr>
        <w:t xml:space="preserve"> </w:t>
      </w:r>
      <w:r w:rsidRPr="00F42DDB">
        <w:rPr>
          <w:rStyle w:val="StyleUnderline"/>
          <w:rFonts w:eastAsia="Calibri" w:cstheme="majorHAnsi"/>
        </w:rPr>
        <w:t>seem</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me</w:t>
      </w:r>
      <w:r w:rsidRPr="00F42DDB">
        <w:rPr>
          <w:rStyle w:val="StyleUnderline"/>
          <w:rFonts w:cstheme="majorHAnsi"/>
        </w:rPr>
        <w:t xml:space="preserve"> </w:t>
      </w:r>
      <w:r w:rsidRPr="00F42DDB">
        <w:rPr>
          <w:rStyle w:val="StyleUnderline"/>
          <w:rFonts w:eastAsia="Calibri" w:cstheme="majorHAnsi"/>
        </w:rPr>
        <w:t>no</w:t>
      </w:r>
      <w:r w:rsidRPr="00F42DDB">
        <w:rPr>
          <w:rStyle w:val="StyleUnderline"/>
          <w:rFonts w:cstheme="majorHAnsi"/>
        </w:rPr>
        <w:t xml:space="preserve"> </w:t>
      </w:r>
      <w:r w:rsidRPr="00F42DDB">
        <w:rPr>
          <w:rStyle w:val="StyleUnderline"/>
          <w:rFonts w:eastAsia="Calibri" w:cstheme="majorHAnsi"/>
        </w:rPr>
        <w:t>more</w:t>
      </w:r>
      <w:r w:rsidRPr="00F42DDB">
        <w:rPr>
          <w:rStyle w:val="StyleUnderline"/>
          <w:rFonts w:cstheme="majorHAnsi"/>
        </w:rPr>
        <w:t xml:space="preserve"> </w:t>
      </w:r>
      <w:r w:rsidRPr="00F42DDB">
        <w:rPr>
          <w:rStyle w:val="StyleUnderline"/>
          <w:rFonts w:eastAsia="Calibri" w:cstheme="majorHAnsi"/>
        </w:rPr>
        <w:t>than</w:t>
      </w:r>
      <w:r w:rsidRPr="00F42DDB">
        <w:rPr>
          <w:rStyle w:val="StyleUnderline"/>
          <w:rFonts w:cstheme="majorHAnsi"/>
        </w:rPr>
        <w:t xml:space="preserve"> </w:t>
      </w:r>
      <w:r w:rsidRPr="00F42DDB">
        <w:rPr>
          <w:rStyle w:val="StyleUnderline"/>
          <w:rFonts w:eastAsia="Calibri" w:cstheme="majorHAnsi"/>
        </w:rPr>
        <w:t>pathetic</w:t>
      </w:r>
      <w:r w:rsidRPr="00F42DDB">
        <w:rPr>
          <w:rStyle w:val="StyleUnderline"/>
          <w:rFonts w:cstheme="majorHAnsi"/>
        </w:rPr>
        <w:t xml:space="preserve"> </w:t>
      </w:r>
      <w:r w:rsidRPr="00F42DDB">
        <w:rPr>
          <w:rStyle w:val="StyleUnderline"/>
          <w:rFonts w:eastAsia="Calibri" w:cstheme="majorHAnsi"/>
        </w:rPr>
        <w:t>and</w:t>
      </w:r>
      <w:r w:rsidRPr="00F42DDB">
        <w:rPr>
          <w:rStyle w:val="StyleUnderline"/>
          <w:rFonts w:cstheme="majorHAnsi"/>
        </w:rPr>
        <w:t xml:space="preserve"> </w:t>
      </w:r>
      <w:r w:rsidRPr="00F42DDB">
        <w:rPr>
          <w:rStyle w:val="StyleUnderline"/>
          <w:rFonts w:eastAsia="Calibri" w:cstheme="majorHAnsi"/>
        </w:rPr>
        <w:t>crumbling</w:t>
      </w:r>
      <w:r w:rsidRPr="00F42DDB">
        <w:rPr>
          <w:rStyle w:val="StyleUnderline"/>
          <w:rFonts w:cstheme="majorHAnsi"/>
        </w:rPr>
        <w:t xml:space="preserve"> </w:t>
      </w:r>
      <w:proofErr w:type="spellStart"/>
      <w:r w:rsidRPr="00F42DDB">
        <w:rPr>
          <w:rStyle w:val="StyleUnderline"/>
          <w:rFonts w:eastAsia="Calibri" w:cstheme="majorHAnsi"/>
        </w:rPr>
        <w:t>defences</w:t>
      </w:r>
      <w:proofErr w:type="spellEnd"/>
      <w:r w:rsidRPr="00F42DDB">
        <w:rPr>
          <w:rStyle w:val="StyleUnderline"/>
          <w:rFonts w:cstheme="majorHAnsi"/>
        </w:rPr>
        <w:t xml:space="preserve"> </w:t>
      </w:r>
      <w:r w:rsidRPr="00F42DDB">
        <w:rPr>
          <w:rStyle w:val="StyleUnderline"/>
          <w:rFonts w:eastAsia="Calibri" w:cstheme="majorHAnsi"/>
        </w:rPr>
        <w:t>shored</w:t>
      </w:r>
      <w:r w:rsidRPr="00F42DDB">
        <w:rPr>
          <w:rStyle w:val="StyleUnderline"/>
          <w:rFonts w:cstheme="majorHAnsi"/>
        </w:rPr>
        <w:t xml:space="preserve"> </w:t>
      </w:r>
      <w:r w:rsidRPr="00F42DDB">
        <w:rPr>
          <w:rStyle w:val="StyleUnderline"/>
          <w:rFonts w:eastAsia="Calibri" w:cstheme="majorHAnsi"/>
        </w:rPr>
        <w:t>up</w:t>
      </w:r>
      <w:r w:rsidRPr="00F42DDB">
        <w:rPr>
          <w:rStyle w:val="StyleUnderline"/>
          <w:rFonts w:cstheme="majorHAnsi"/>
        </w:rPr>
        <w:t xml:space="preserve"> </w:t>
      </w:r>
      <w:r w:rsidRPr="00F42DDB">
        <w:rPr>
          <w:rStyle w:val="StyleUnderline"/>
          <w:rFonts w:eastAsia="Calibri" w:cstheme="majorHAnsi"/>
        </w:rPr>
        <w:t>against</w:t>
      </w:r>
      <w:r w:rsidRPr="00F42DDB">
        <w:rPr>
          <w:rStyle w:val="StyleUnderline"/>
          <w:rFonts w:cstheme="majorHAnsi"/>
        </w:rPr>
        <w:t xml:space="preserve"> </w:t>
      </w:r>
      <w:r w:rsidRPr="00F42DDB">
        <w:rPr>
          <w:rStyle w:val="StyleUnderline"/>
          <w:rFonts w:eastAsia="Calibri" w:cstheme="majorHAnsi"/>
        </w:rPr>
        <w:t>our</w:t>
      </w:r>
      <w:r w:rsidRPr="00F42DDB">
        <w:rPr>
          <w:rStyle w:val="StyleUnderline"/>
          <w:rFonts w:cstheme="majorHAnsi"/>
        </w:rPr>
        <w:t xml:space="preserve"> </w:t>
      </w:r>
      <w:r w:rsidRPr="00F42DDB">
        <w:rPr>
          <w:rStyle w:val="StyleUnderline"/>
          <w:rFonts w:eastAsia="Calibri" w:cstheme="majorHAnsi"/>
        </w:rPr>
        <w:t>ruins</w:t>
      </w:r>
      <w:r w:rsidRPr="00F42DDB">
        <w:rPr>
          <w:rStyle w:val="StyleUnderline"/>
          <w:rFonts w:cstheme="majorHAnsi"/>
        </w:rPr>
        <w:t>’</w:t>
      </w:r>
      <w:r w:rsidRPr="00F42DDB">
        <w:rPr>
          <w:rFonts w:cstheme="majorHAnsi"/>
          <w:sz w:val="8"/>
        </w:rPr>
        <w:t xml:space="preserve"> (</w:t>
      </w:r>
      <w:r w:rsidRPr="00F42DDB">
        <w:rPr>
          <w:rFonts w:eastAsia="Calibri" w:cstheme="majorHAnsi"/>
          <w:sz w:val="8"/>
        </w:rPr>
        <w:t>James</w:t>
      </w:r>
      <w:r w:rsidRPr="00F42DDB">
        <w:rPr>
          <w:rFonts w:cstheme="majorHAnsi"/>
          <w:sz w:val="8"/>
        </w:rPr>
        <w:t xml:space="preserve"> 2006, 9).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James</w:t>
      </w:r>
      <w:r w:rsidRPr="00F42DDB">
        <w:rPr>
          <w:rFonts w:cstheme="majorHAnsi"/>
          <w:sz w:val="8"/>
        </w:rPr>
        <w:t xml:space="preserve">’ </w:t>
      </w:r>
      <w:r w:rsidRPr="00F42DDB">
        <w:rPr>
          <w:rFonts w:eastAsia="Calibri" w:cstheme="majorHAnsi"/>
          <w:sz w:val="8"/>
        </w:rPr>
        <w:t>claim</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bit</w:t>
      </w:r>
      <w:r w:rsidRPr="00F42DDB">
        <w:rPr>
          <w:rFonts w:cstheme="majorHAnsi"/>
          <w:sz w:val="8"/>
        </w:rPr>
        <w:t xml:space="preserve"> </w:t>
      </w:r>
      <w:r w:rsidRPr="00F42DDB">
        <w:rPr>
          <w:rFonts w:eastAsia="Calibri" w:cstheme="majorHAnsi"/>
          <w:sz w:val="8"/>
        </w:rPr>
        <w:t>hyperbolic</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all</w:t>
      </w:r>
      <w:r w:rsidRPr="00F42DDB">
        <w:rPr>
          <w:rFonts w:cstheme="majorHAnsi"/>
          <w:sz w:val="8"/>
        </w:rPr>
        <w:t xml:space="preserve"> </w:t>
      </w:r>
      <w:r w:rsidRPr="00F42DDB">
        <w:rPr>
          <w:rFonts w:eastAsia="Calibri" w:cstheme="majorHAnsi"/>
          <w:sz w:val="8"/>
        </w:rPr>
        <w:t>pleasures</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actually</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lost</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agree</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Scheffler</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finding</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implausible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knowledge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was</w:t>
      </w:r>
      <w:r w:rsidRPr="00F42DDB">
        <w:rPr>
          <w:rFonts w:cstheme="majorHAnsi"/>
          <w:sz w:val="8"/>
        </w:rPr>
        <w:t xml:space="preserve"> </w:t>
      </w:r>
      <w:r w:rsidRPr="00F42DDB">
        <w:rPr>
          <w:rFonts w:eastAsia="Calibri" w:cstheme="majorHAnsi"/>
          <w:sz w:val="8"/>
        </w:rPr>
        <w:t>coming</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least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general</w:t>
      </w:r>
      <w:r w:rsidRPr="00F42DDB">
        <w:rPr>
          <w:rFonts w:cstheme="majorHAnsi"/>
          <w:sz w:val="8"/>
        </w:rPr>
        <w:t xml:space="preserve"> </w:t>
      </w:r>
      <w:r w:rsidRPr="00F42DDB">
        <w:rPr>
          <w:rFonts w:eastAsia="Calibri" w:cstheme="majorHAnsi"/>
          <w:sz w:val="8"/>
        </w:rPr>
        <w:t>depressive</w:t>
      </w:r>
      <w:r w:rsidRPr="00F42DDB">
        <w:rPr>
          <w:rFonts w:cstheme="majorHAnsi"/>
          <w:sz w:val="8"/>
        </w:rPr>
        <w:t xml:space="preserve"> </w:t>
      </w:r>
      <w:r w:rsidRPr="00F42DDB">
        <w:rPr>
          <w:rFonts w:eastAsia="Calibri" w:cstheme="majorHAnsi"/>
          <w:sz w:val="8"/>
        </w:rPr>
        <w:t>effect</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people</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motivation</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confidence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joy</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activities</w:t>
      </w:r>
      <w:r w:rsidRPr="00F42DDB">
        <w:rPr>
          <w:rFonts w:cstheme="majorHAnsi"/>
          <w:sz w:val="8"/>
        </w:rPr>
        <w:t xml:space="preserve"> (</w:t>
      </w:r>
      <w:r w:rsidRPr="00F42DDB">
        <w:rPr>
          <w:rFonts w:eastAsia="Calibri" w:cstheme="majorHAnsi"/>
          <w:sz w:val="8"/>
        </w:rPr>
        <w:t>Scheffler</w:t>
      </w:r>
      <w:r w:rsidRPr="00F42DDB">
        <w:rPr>
          <w:rFonts w:cstheme="majorHAnsi"/>
          <w:sz w:val="8"/>
        </w:rPr>
        <w:t xml:space="preserve"> 2012, 43). </w:t>
      </w:r>
      <w:r w:rsidRPr="00841386">
        <w:rPr>
          <w:rStyle w:val="StyleUnderline"/>
          <w:rFonts w:eastAsia="Calibri" w:cstheme="majorHAnsi"/>
          <w:highlight w:val="green"/>
        </w:rPr>
        <w:t>Both</w:t>
      </w:r>
      <w:r w:rsidRPr="00F42DDB">
        <w:rPr>
          <w:rStyle w:val="StyleUnderline"/>
          <w:rFonts w:cstheme="majorHAnsi"/>
        </w:rPr>
        <w:t xml:space="preserve"> </w:t>
      </w:r>
      <w:r w:rsidRPr="00F42DDB">
        <w:rPr>
          <w:rStyle w:val="StyleUnderline"/>
          <w:rFonts w:eastAsia="Calibri" w:cstheme="majorHAnsi"/>
        </w:rPr>
        <w:t>sources</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psychological</w:t>
      </w:r>
      <w:r w:rsidRPr="00F42DDB">
        <w:rPr>
          <w:rStyle w:val="StyleUnderline"/>
          <w:rFonts w:cstheme="majorHAnsi"/>
        </w:rPr>
        <w:t xml:space="preserve"> </w:t>
      </w:r>
      <w:r w:rsidRPr="00F42DDB">
        <w:rPr>
          <w:rStyle w:val="StyleUnderline"/>
          <w:rFonts w:eastAsia="Calibri" w:cstheme="majorHAnsi"/>
        </w:rPr>
        <w:t>harm</w:t>
      </w:r>
      <w:r w:rsidRPr="00F42DDB">
        <w:rPr>
          <w:rStyle w:val="StyleUnderline"/>
          <w:rFonts w:cstheme="majorHAnsi"/>
        </w:rPr>
        <w:t xml:space="preserve"> </w:t>
      </w:r>
      <w:r w:rsidRPr="00841386">
        <w:rPr>
          <w:rStyle w:val="StyleUnderline"/>
          <w:rFonts w:eastAsia="Calibri" w:cstheme="majorHAnsi"/>
          <w:highlight w:val="green"/>
        </w:rPr>
        <w:t>are</w:t>
      </w:r>
      <w:r w:rsidRPr="00841386">
        <w:rPr>
          <w:rStyle w:val="StyleUnderline"/>
          <w:rFonts w:cstheme="majorHAnsi"/>
          <w:highlight w:val="green"/>
        </w:rPr>
        <w:t xml:space="preserve"> </w:t>
      </w:r>
      <w:r w:rsidRPr="00841386">
        <w:rPr>
          <w:rStyle w:val="StyleUnderline"/>
          <w:rFonts w:eastAsia="Calibri" w:cstheme="majorHAnsi"/>
          <w:highlight w:val="green"/>
        </w:rPr>
        <w:t>personal</w:t>
      </w:r>
      <w:r w:rsidRPr="00841386">
        <w:rPr>
          <w:rStyle w:val="StyleUnderline"/>
          <w:rFonts w:cstheme="majorHAnsi"/>
          <w:highlight w:val="green"/>
        </w:rPr>
        <w:t xml:space="preserve"> </w:t>
      </w:r>
      <w:r w:rsidRPr="00841386">
        <w:rPr>
          <w:rStyle w:val="StyleUnderline"/>
          <w:rFonts w:eastAsia="Calibri" w:cstheme="majorHAnsi"/>
          <w:highlight w:val="green"/>
        </w:rPr>
        <w:t>reasons</w:t>
      </w:r>
      <w:r w:rsidRPr="00841386">
        <w:rPr>
          <w:rStyle w:val="StyleUnderline"/>
          <w:rFonts w:cstheme="majorHAnsi"/>
          <w:highlight w:val="green"/>
        </w:rPr>
        <w:t xml:space="preserve"> </w:t>
      </w:r>
      <w:r w:rsidRPr="00841386">
        <w:rPr>
          <w:rStyle w:val="StyleUnderline"/>
          <w:rFonts w:eastAsia="Calibri" w:cstheme="majorHAnsi"/>
          <w:highlight w:val="green"/>
        </w:rPr>
        <w:t>to</w:t>
      </w:r>
      <w:r w:rsidRPr="00841386">
        <w:rPr>
          <w:rStyle w:val="StyleUnderline"/>
          <w:rFonts w:cstheme="majorHAnsi"/>
          <w:highlight w:val="green"/>
        </w:rPr>
        <w:t xml:space="preserve"> </w:t>
      </w:r>
      <w:r w:rsidRPr="00841386">
        <w:rPr>
          <w:rStyle w:val="StyleUnderline"/>
          <w:rFonts w:eastAsia="Calibri" w:cstheme="majorHAnsi"/>
          <w:highlight w:val="green"/>
        </w:rPr>
        <w:t>reject</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principle</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permitted</w:t>
      </w:r>
      <w:r w:rsidRPr="00F42DDB">
        <w:rPr>
          <w:rStyle w:val="StyleUnderline"/>
          <w:rFonts w:cstheme="majorHAnsi"/>
        </w:rPr>
        <w:t xml:space="preserve"> </w:t>
      </w:r>
      <w:r w:rsidRPr="00F42DDB">
        <w:rPr>
          <w:rStyle w:val="StyleUnderline"/>
          <w:rFonts w:eastAsia="Calibri" w:cstheme="majorHAnsi"/>
        </w:rPr>
        <w:t>human</w:t>
      </w:r>
      <w:r w:rsidRPr="00F42DDB">
        <w:rPr>
          <w:rStyle w:val="StyleUnderline"/>
          <w:rFonts w:cstheme="majorHAnsi"/>
        </w:rPr>
        <w:t xml:space="preserve"> </w:t>
      </w:r>
      <w:r w:rsidRPr="00841386">
        <w:rPr>
          <w:rStyle w:val="StyleUnderline"/>
          <w:rFonts w:eastAsia="Calibri" w:cstheme="majorHAnsi"/>
          <w:highlight w:val="green"/>
        </w:rPr>
        <w:t>extinction</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reasonably</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either</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Psychological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inability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pursue</w:t>
      </w:r>
      <w:r w:rsidRPr="00F42DDB">
        <w:rPr>
          <w:rFonts w:cstheme="majorHAnsi"/>
          <w:sz w:val="8"/>
        </w:rPr>
        <w:t xml:space="preserve"> </w:t>
      </w:r>
      <w:r w:rsidRPr="00F42DDB">
        <w:rPr>
          <w:rFonts w:eastAsia="Calibri" w:cstheme="majorHAnsi"/>
          <w:sz w:val="8"/>
        </w:rPr>
        <w:t>your</w:t>
      </w:r>
      <w:r w:rsidRPr="00F42DDB">
        <w:rPr>
          <w:rFonts w:cstheme="majorHAnsi"/>
          <w:sz w:val="8"/>
        </w:rPr>
        <w:t xml:space="preserve"> </w:t>
      </w:r>
      <w:r w:rsidRPr="00F42DDB">
        <w:rPr>
          <w:rFonts w:eastAsia="Calibri" w:cstheme="majorHAnsi"/>
          <w:sz w:val="8"/>
        </w:rPr>
        <w:t>personal</w:t>
      </w:r>
      <w:r w:rsidRPr="00F42DDB">
        <w:rPr>
          <w:rFonts w:cstheme="majorHAnsi"/>
          <w:sz w:val="8"/>
        </w:rPr>
        <w:t xml:space="preserve"> </w:t>
      </w:r>
      <w:r w:rsidRPr="00F42DDB">
        <w:rPr>
          <w:rFonts w:eastAsia="Calibri" w:cstheme="majorHAnsi"/>
          <w:sz w:val="8"/>
        </w:rPr>
        <w:t>projects</w:t>
      </w:r>
      <w:r w:rsidRPr="00F42DDB">
        <w:rPr>
          <w:rFonts w:cstheme="majorHAnsi"/>
          <w:sz w:val="8"/>
        </w:rPr>
        <w:t xml:space="preserve">, </w:t>
      </w:r>
      <w:r w:rsidRPr="00F42DDB">
        <w:rPr>
          <w:rFonts w:eastAsia="Calibri" w:cstheme="majorHAnsi"/>
          <w:sz w:val="8"/>
        </w:rPr>
        <w:t>goals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aims</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all</w:t>
      </w:r>
      <w:r w:rsidRPr="00F42DDB">
        <w:rPr>
          <w:rFonts w:cstheme="majorHAnsi"/>
          <w:sz w:val="8"/>
        </w:rPr>
        <w:t xml:space="preserve"> </w:t>
      </w:r>
      <w:r w:rsidRPr="00F42DDB">
        <w:rPr>
          <w:rFonts w:eastAsia="Calibri" w:cstheme="majorHAnsi"/>
          <w:sz w:val="8"/>
        </w:rPr>
        <w:t>acceptable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rejecting</w:t>
      </w:r>
      <w:r w:rsidRPr="00F42DDB">
        <w:rPr>
          <w:rFonts w:cstheme="majorHAnsi"/>
          <w:sz w:val="8"/>
        </w:rPr>
        <w:t xml:space="preserve"> </w:t>
      </w:r>
      <w:r w:rsidRPr="00F42DDB">
        <w:rPr>
          <w:rFonts w:eastAsia="Calibri" w:cstheme="majorHAnsi"/>
          <w:sz w:val="8"/>
        </w:rPr>
        <w:t>principles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proofErr w:type="spellStart"/>
      <w:r w:rsidRPr="00F42DDB">
        <w:rPr>
          <w:rFonts w:eastAsia="Calibri" w:cstheme="majorHAnsi"/>
          <w:sz w:val="8"/>
        </w:rPr>
        <w:t>contractualist</w:t>
      </w:r>
      <w:proofErr w:type="spellEnd"/>
      <w:r w:rsidRPr="00F42DDB">
        <w:rPr>
          <w:rFonts w:cstheme="majorHAnsi"/>
          <w:sz w:val="8"/>
        </w:rPr>
        <w:t xml:space="preserve"> </w:t>
      </w:r>
      <w:r w:rsidRPr="00F42DDB">
        <w:rPr>
          <w:rFonts w:eastAsia="Calibri" w:cstheme="majorHAnsi"/>
          <w:sz w:val="8"/>
        </w:rPr>
        <w:t>framework</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too</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infringements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rights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entitlements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accept</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important</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people</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Fonts w:eastAsia="Calibri" w:cstheme="majorHAnsi"/>
          <w:sz w:val="8"/>
        </w:rPr>
        <w:t>psychological</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then</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valid</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principles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permitted</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required</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p>
    <w:bookmarkEnd w:id="0"/>
    <w:p w14:paraId="6488D54A" w14:textId="77777777" w:rsidR="001E299C" w:rsidRPr="00CF7686" w:rsidRDefault="001E299C" w:rsidP="001E299C"/>
    <w:p w14:paraId="73F5199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altName w:val="﷽﷽﷽﷽﷽﷽﷽﷽〠ĳ怀"/>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GSSoeiKakugothicUB">
    <w:charset w:val="80"/>
    <w:family w:val="swiss"/>
    <w:pitch w:val="variable"/>
    <w:sig w:usb0="E00002FF" w:usb1="2AC7EDFE" w:usb2="00000012" w:usb3="00000000" w:csb0="00020001"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Cambria"/>
    <w:charset w:val="B1"/>
    <w:family w:val="swiss"/>
    <w:pitch w:val="variable"/>
    <w:sig w:usb0="800008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Courier">
    <w:panose1 w:val="02070409020205020404"/>
    <w:charset w:val="00"/>
    <w:family w:val="auto"/>
    <w:pitch w:val="variable"/>
    <w:sig w:usb0="00000003"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Perpetua">
    <w:panose1 w:val="02020502060401020303"/>
    <w:charset w:val="00"/>
    <w:family w:val="roman"/>
    <w:pitch w:val="variable"/>
    <w:sig w:usb0="00000003" w:usb1="00000000" w:usb2="00000000" w:usb3="00000000" w:csb0="00000001" w:csb1="00000000"/>
  </w:font>
  <w:font w:name="Scala">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Arial"/>
    <w:charset w:val="00"/>
    <w:family w:val="swiss"/>
    <w:pitch w:val="variable"/>
    <w:sig w:usb0="A00002AF" w:usb1="5000214A" w:usb2="00000000" w:usb3="00000000" w:csb0="0000009F" w:csb1="00000000"/>
  </w:font>
  <w:font w:name="Arial Bold">
    <w:altName w:val="Arial"/>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9101E0"/>
    <w:multiLevelType w:val="hybridMultilevel"/>
    <w:tmpl w:val="570A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73D2BB9"/>
    <w:multiLevelType w:val="hybridMultilevel"/>
    <w:tmpl w:val="020CF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4"/>
  </w:num>
  <w:num w:numId="12">
    <w:abstractNumId w:val="0"/>
  </w:num>
  <w:num w:numId="13">
    <w:abstractNumId w:val="23"/>
  </w:num>
  <w:num w:numId="14">
    <w:abstractNumId w:val="17"/>
  </w:num>
  <w:num w:numId="15">
    <w:abstractNumId w:val="19"/>
  </w:num>
  <w:num w:numId="16">
    <w:abstractNumId w:val="15"/>
  </w:num>
  <w:num w:numId="17">
    <w:abstractNumId w:val="22"/>
  </w:num>
  <w:num w:numId="18">
    <w:abstractNumId w:val="20"/>
  </w:num>
  <w:num w:numId="19">
    <w:abstractNumId w:val="18"/>
  </w:num>
  <w:num w:numId="20">
    <w:abstractNumId w:val="21"/>
  </w:num>
  <w:num w:numId="21">
    <w:abstractNumId w:val="16"/>
  </w:num>
  <w:num w:numId="22">
    <w:abstractNumId w:val="12"/>
  </w:num>
  <w:num w:numId="23">
    <w:abstractNumId w:val="13"/>
  </w:num>
  <w:num w:numId="24">
    <w:abstractNumId w:val="25"/>
  </w:num>
  <w:num w:numId="25">
    <w:abstractNumId w:val="11"/>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EB3FA2"/>
    <w:rsid w:val="000139A3"/>
    <w:rsid w:val="00100833"/>
    <w:rsid w:val="00104529"/>
    <w:rsid w:val="00105060"/>
    <w:rsid w:val="00105942"/>
    <w:rsid w:val="00107396"/>
    <w:rsid w:val="00144A4C"/>
    <w:rsid w:val="00176AB0"/>
    <w:rsid w:val="00177B7D"/>
    <w:rsid w:val="0018322D"/>
    <w:rsid w:val="001B5776"/>
    <w:rsid w:val="001E299C"/>
    <w:rsid w:val="001E527A"/>
    <w:rsid w:val="001F78CE"/>
    <w:rsid w:val="00251FC7"/>
    <w:rsid w:val="002855A7"/>
    <w:rsid w:val="002A4AD4"/>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240C"/>
    <w:rsid w:val="005D2912"/>
    <w:rsid w:val="006065BD"/>
    <w:rsid w:val="00645FA9"/>
    <w:rsid w:val="00647866"/>
    <w:rsid w:val="00665003"/>
    <w:rsid w:val="006A2AD0"/>
    <w:rsid w:val="006C2375"/>
    <w:rsid w:val="006D4ECC"/>
    <w:rsid w:val="00722258"/>
    <w:rsid w:val="007243E5"/>
    <w:rsid w:val="007362BA"/>
    <w:rsid w:val="00766EA0"/>
    <w:rsid w:val="007A2226"/>
    <w:rsid w:val="007F5B66"/>
    <w:rsid w:val="00823A1C"/>
    <w:rsid w:val="00845B9D"/>
    <w:rsid w:val="00860984"/>
    <w:rsid w:val="00872D55"/>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3D0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3FA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72EF5"/>
  <w15:chartTrackingRefBased/>
  <w15:docId w15:val="{782EF1A2-2131-4CDD-8A6E-1B334B8D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EB3FA2"/>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Pocket - Real"/>
    <w:basedOn w:val="Normal"/>
    <w:next w:val="Normal"/>
    <w:link w:val="Heading1Char"/>
    <w:qFormat/>
    <w:rsid w:val="00EB3FA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1, Char Char Char Char1,Char Char Char Char1 Char,Char Char Char Char1,Char2,Heading 2 Char Char1,Heading 2 Char Char Char,Heading 2 Char Char Char1 Char,Heading 2 Char Char2 Char,Heading 2 Cha,Heading 2 Char2,cite_tag, 1"/>
    <w:basedOn w:val="Normal"/>
    <w:next w:val="Normal"/>
    <w:link w:val="Heading2Char"/>
    <w:uiPriority w:val="1"/>
    <w:unhideWhenUsed/>
    <w:qFormat/>
    <w:rsid w:val="00EB3FA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n"/>
    <w:basedOn w:val="Normal"/>
    <w:next w:val="Normal"/>
    <w:link w:val="Heading3Char"/>
    <w:uiPriority w:val="2"/>
    <w:unhideWhenUsed/>
    <w:qFormat/>
    <w:rsid w:val="00EB3FA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t"/>
    <w:basedOn w:val="Normal"/>
    <w:next w:val="Normal"/>
    <w:link w:val="Heading4Char"/>
    <w:uiPriority w:val="99"/>
    <w:unhideWhenUsed/>
    <w:qFormat/>
    <w:rsid w:val="00EB3FA2"/>
    <w:pPr>
      <w:keepNext/>
      <w:keepLines/>
      <w:spacing w:before="40" w:after="0"/>
      <w:outlineLvl w:val="3"/>
    </w:pPr>
    <w:rPr>
      <w:rFonts w:eastAsiaTheme="majorEastAsia" w:cstheme="majorBidi"/>
      <w:b/>
      <w:iCs/>
      <w:sz w:val="26"/>
    </w:rPr>
  </w:style>
  <w:style w:type="paragraph" w:styleId="Heading5">
    <w:name w:val="heading 5"/>
    <w:aliases w:val="Text"/>
    <w:basedOn w:val="Heading2"/>
    <w:next w:val="Normal"/>
    <w:link w:val="Heading5Char"/>
    <w:qFormat/>
    <w:rsid w:val="001E299C"/>
    <w:pPr>
      <w:suppressAutoHyphens/>
      <w:spacing w:before="20"/>
      <w:outlineLvl w:val="4"/>
    </w:pPr>
    <w:rPr>
      <w:rFonts w:eastAsia="Times New Roman" w:cs="Arial"/>
      <w:bCs/>
      <w:kern w:val="32"/>
    </w:rPr>
  </w:style>
  <w:style w:type="paragraph" w:styleId="Heading6">
    <w:name w:val="heading 6"/>
    <w:basedOn w:val="Heading3"/>
    <w:next w:val="Normal"/>
    <w:link w:val="Heading6Char"/>
    <w:qFormat/>
    <w:rsid w:val="001E299C"/>
    <w:pPr>
      <w:suppressAutoHyphens/>
      <w:spacing w:before="20" w:after="120"/>
      <w:outlineLvl w:val="5"/>
    </w:pPr>
    <w:rPr>
      <w:rFonts w:eastAsia="Times New Roman" w:cs="Arial"/>
      <w:bCs/>
      <w:kern w:val="32"/>
    </w:rPr>
  </w:style>
  <w:style w:type="paragraph" w:styleId="Heading7">
    <w:name w:val="heading 7"/>
    <w:basedOn w:val="Heading1"/>
    <w:next w:val="Normal"/>
    <w:link w:val="Heading7Char"/>
    <w:qFormat/>
    <w:rsid w:val="001E299C"/>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1E299C"/>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1E299C"/>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EB3F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3FA2"/>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rsid w:val="00EB3FA2"/>
    <w:rPr>
      <w:rFonts w:ascii="Calibri" w:eastAsiaTheme="majorEastAsia" w:hAnsi="Calibri" w:cstheme="majorBidi"/>
      <w:b/>
      <w:sz w:val="52"/>
      <w:szCs w:val="32"/>
    </w:rPr>
  </w:style>
  <w:style w:type="character" w:customStyle="1" w:styleId="Heading2Char">
    <w:name w:val="Heading 2 Char"/>
    <w:aliases w:val="Hat Char,Heading 21 Char, Char Char Char Char1 Char,Char Char Char Char1 Char Char,Char Char Char Char1 Char1,Char2 Char,Heading 2 Char Char1 Char,Heading 2 Char Char Char Char,Heading 2 Char Char Char1 Char Char,Heading 2 Cha Char"/>
    <w:basedOn w:val="DefaultParagraphFont"/>
    <w:link w:val="Heading2"/>
    <w:uiPriority w:val="1"/>
    <w:rsid w:val="00EB3FA2"/>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no Char"/>
    <w:basedOn w:val="DefaultParagraphFont"/>
    <w:link w:val="Heading3"/>
    <w:uiPriority w:val="2"/>
    <w:rsid w:val="00EB3FA2"/>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EB3FA2"/>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EB3FA2"/>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B3FA2"/>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B"/>
    <w:basedOn w:val="DefaultParagraphFont"/>
    <w:uiPriority w:val="6"/>
    <w:qFormat/>
    <w:rsid w:val="00EB3FA2"/>
    <w:rPr>
      <w:b w:val="0"/>
      <w:sz w:val="26"/>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EB3FA2"/>
    <w:rPr>
      <w:color w:val="auto"/>
      <w:u w:val="none"/>
    </w:rPr>
  </w:style>
  <w:style w:type="character" w:styleId="FollowedHyperlink">
    <w:name w:val="FollowedHyperlink"/>
    <w:basedOn w:val="DefaultParagraphFont"/>
    <w:uiPriority w:val="99"/>
    <w:unhideWhenUsed/>
    <w:rsid w:val="00EB3FA2"/>
    <w:rPr>
      <w:color w:val="auto"/>
      <w:u w:val="none"/>
    </w:rPr>
  </w:style>
  <w:style w:type="character" w:customStyle="1" w:styleId="Heading5Char">
    <w:name w:val="Heading 5 Char"/>
    <w:aliases w:val="Text Char"/>
    <w:basedOn w:val="DefaultParagraphFont"/>
    <w:link w:val="Heading5"/>
    <w:rsid w:val="001E299C"/>
    <w:rPr>
      <w:rFonts w:ascii="Calibri" w:eastAsia="Times New Roman" w:hAnsi="Calibri" w:cs="Arial"/>
      <w:b/>
      <w:bCs/>
      <w:kern w:val="32"/>
      <w:sz w:val="44"/>
      <w:szCs w:val="26"/>
      <w:u w:val="double"/>
    </w:rPr>
  </w:style>
  <w:style w:type="character" w:customStyle="1" w:styleId="Heading6Char">
    <w:name w:val="Heading 6 Char"/>
    <w:basedOn w:val="DefaultParagraphFont"/>
    <w:link w:val="Heading6"/>
    <w:rsid w:val="001E299C"/>
    <w:rPr>
      <w:rFonts w:ascii="Calibri" w:eastAsia="Times New Roman" w:hAnsi="Calibri" w:cs="Arial"/>
      <w:b/>
      <w:bCs/>
      <w:kern w:val="32"/>
      <w:sz w:val="32"/>
      <w:szCs w:val="24"/>
      <w:u w:val="single"/>
    </w:rPr>
  </w:style>
  <w:style w:type="character" w:customStyle="1" w:styleId="Heading7Char">
    <w:name w:val="Heading 7 Char"/>
    <w:basedOn w:val="DefaultParagraphFont"/>
    <w:link w:val="Heading7"/>
    <w:rsid w:val="001E299C"/>
    <w:rPr>
      <w:rFonts w:ascii="Calibri" w:eastAsia="Times New Roman" w:hAnsi="Calibri" w:cs="Arial"/>
      <w:b/>
      <w:kern w:val="32"/>
      <w:sz w:val="24"/>
      <w:szCs w:val="24"/>
    </w:rPr>
  </w:style>
  <w:style w:type="character" w:customStyle="1" w:styleId="Heading8Char">
    <w:name w:val="Heading 8 Char"/>
    <w:basedOn w:val="DefaultParagraphFont"/>
    <w:link w:val="Heading8"/>
    <w:rsid w:val="001E299C"/>
    <w:rPr>
      <w:rFonts w:ascii="Calibri" w:eastAsia="Times New Roman" w:hAnsi="Calibri" w:cs="Arial"/>
      <w:b/>
      <w:kern w:val="32"/>
      <w:sz w:val="24"/>
      <w:szCs w:val="24"/>
      <w:u w:val="double"/>
    </w:rPr>
  </w:style>
  <w:style w:type="character" w:customStyle="1" w:styleId="Heading9Char">
    <w:name w:val="Heading 9 Char"/>
    <w:basedOn w:val="DefaultParagraphFont"/>
    <w:link w:val="Heading9"/>
    <w:rsid w:val="001E299C"/>
    <w:rPr>
      <w:rFonts w:ascii="Calibri" w:eastAsia="Times New Roman" w:hAnsi="Calibri" w:cs="Arial"/>
      <w:b/>
      <w:kern w:val="32"/>
      <w:sz w:val="32"/>
      <w:szCs w:val="24"/>
      <w:u w:val="single"/>
    </w:rPr>
  </w:style>
  <w:style w:type="paragraph" w:customStyle="1" w:styleId="textbold">
    <w:name w:val="text bold"/>
    <w:basedOn w:val="Normal"/>
    <w:link w:val="Emphasis"/>
    <w:uiPriority w:val="7"/>
    <w:qFormat/>
    <w:rsid w:val="001E299C"/>
    <w:pPr>
      <w:ind w:left="720"/>
      <w:jc w:val="both"/>
    </w:pPr>
    <w:rPr>
      <w:b/>
      <w:iCs/>
      <w:u w:val="single"/>
    </w:rPr>
  </w:style>
  <w:style w:type="paragraph" w:customStyle="1" w:styleId="Emphasis1">
    <w:name w:val="Emphasis1"/>
    <w:basedOn w:val="Normal"/>
    <w:autoRedefine/>
    <w:uiPriority w:val="7"/>
    <w:qFormat/>
    <w:rsid w:val="001E299C"/>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
    <w:basedOn w:val="Normal"/>
    <w:uiPriority w:val="34"/>
    <w:qFormat/>
    <w:rsid w:val="001E299C"/>
    <w:pPr>
      <w:ind w:left="720"/>
      <w:contextualSpacing/>
    </w:pPr>
  </w:style>
  <w:style w:type="paragraph" w:styleId="DocumentMap">
    <w:name w:val="Document Map"/>
    <w:basedOn w:val="Normal"/>
    <w:link w:val="DocumentMapChar"/>
    <w:uiPriority w:val="99"/>
    <w:unhideWhenUsed/>
    <w:rsid w:val="001E299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1E299C"/>
    <w:rPr>
      <w:rFonts w:ascii="Lucida Grande" w:hAnsi="Lucida Grande" w:cs="Lucida Grande"/>
      <w:sz w:val="24"/>
    </w:rPr>
  </w:style>
  <w:style w:type="paragraph" w:customStyle="1" w:styleId="Analytic">
    <w:name w:val="Analytic"/>
    <w:basedOn w:val="Normal"/>
    <w:link w:val="AnalyticChar"/>
    <w:autoRedefine/>
    <w:qFormat/>
    <w:rsid w:val="001E299C"/>
    <w:rPr>
      <w:b/>
      <w:bCs/>
      <w:color w:val="404040" w:themeColor="text1" w:themeTint="BF"/>
      <w:sz w:val="26"/>
      <w:szCs w:val="26"/>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1E299C"/>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1E299C"/>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1E299C"/>
    <w:pPr>
      <w:spacing w:after="0" w:line="240" w:lineRule="auto"/>
    </w:pPr>
    <w:rPr>
      <w:rFonts w:eastAsiaTheme="minorEastAsia"/>
      <w:szCs w:val="24"/>
      <w:u w:val="single"/>
    </w:rPr>
  </w:style>
  <w:style w:type="character" w:styleId="CommentReference">
    <w:name w:val="annotation reference"/>
    <w:basedOn w:val="DefaultParagraphFont"/>
    <w:uiPriority w:val="99"/>
    <w:unhideWhenUsed/>
    <w:rsid w:val="001E299C"/>
    <w:rPr>
      <w:sz w:val="16"/>
      <w:szCs w:val="16"/>
    </w:rPr>
  </w:style>
  <w:style w:type="paragraph" w:styleId="CommentText">
    <w:name w:val="annotation text"/>
    <w:basedOn w:val="Normal"/>
    <w:link w:val="CommentTextChar"/>
    <w:uiPriority w:val="99"/>
    <w:unhideWhenUsed/>
    <w:rsid w:val="001E299C"/>
    <w:pPr>
      <w:spacing w:line="240" w:lineRule="auto"/>
    </w:pPr>
    <w:rPr>
      <w:sz w:val="20"/>
      <w:szCs w:val="20"/>
    </w:rPr>
  </w:style>
  <w:style w:type="character" w:customStyle="1" w:styleId="CommentTextChar">
    <w:name w:val="Comment Text Char"/>
    <w:basedOn w:val="DefaultParagraphFont"/>
    <w:link w:val="CommentText"/>
    <w:uiPriority w:val="99"/>
    <w:rsid w:val="001E299C"/>
    <w:rPr>
      <w:rFonts w:ascii="Calibri" w:hAnsi="Calibri" w:cs="Calibri"/>
      <w:sz w:val="20"/>
      <w:szCs w:val="20"/>
    </w:rPr>
  </w:style>
  <w:style w:type="paragraph" w:styleId="BalloonText">
    <w:name w:val="Balloon Text"/>
    <w:basedOn w:val="Normal"/>
    <w:link w:val="BalloonTextChar"/>
    <w:uiPriority w:val="99"/>
    <w:unhideWhenUsed/>
    <w:rsid w:val="001E29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1E299C"/>
    <w:rPr>
      <w:rFonts w:ascii="Segoe UI" w:hAnsi="Segoe UI" w:cs="Segoe UI"/>
      <w:sz w:val="18"/>
      <w:szCs w:val="18"/>
    </w:rPr>
  </w:style>
  <w:style w:type="character" w:customStyle="1" w:styleId="c-timestamplabel">
    <w:name w:val="c-timestamp__label"/>
    <w:basedOn w:val="DefaultParagraphFont"/>
    <w:rsid w:val="001E299C"/>
  </w:style>
  <w:style w:type="character" w:styleId="Strong">
    <w:name w:val="Strong"/>
    <w:aliases w:val="8 pt font,Citation Char Char1 Char Char Char Char Char,Cut,Small 1"/>
    <w:basedOn w:val="DefaultParagraphFont"/>
    <w:uiPriority w:val="22"/>
    <w:qFormat/>
    <w:rsid w:val="001E299C"/>
    <w:rPr>
      <w:b/>
      <w:bCs/>
    </w:rPr>
  </w:style>
  <w:style w:type="character" w:customStyle="1" w:styleId="c-messagesender">
    <w:name w:val="c-message__sender"/>
    <w:basedOn w:val="DefaultParagraphFont"/>
    <w:rsid w:val="001E299C"/>
  </w:style>
  <w:style w:type="character" w:customStyle="1" w:styleId="apple-converted-space">
    <w:name w:val="apple-converted-space"/>
    <w:basedOn w:val="DefaultParagraphFont"/>
    <w:rsid w:val="001E299C"/>
  </w:style>
  <w:style w:type="paragraph" w:customStyle="1" w:styleId="RainwithanA">
    <w:name w:val="Rain with an A"/>
    <w:basedOn w:val="Normal"/>
    <w:link w:val="RainwithanAChar"/>
    <w:uiPriority w:val="4"/>
    <w:qFormat/>
    <w:rsid w:val="001E299C"/>
    <w:pPr>
      <w:outlineLvl w:val="3"/>
    </w:pPr>
    <w:rPr>
      <w:b/>
      <w:sz w:val="26"/>
    </w:rPr>
  </w:style>
  <w:style w:type="character" w:customStyle="1" w:styleId="RainwithanAChar">
    <w:name w:val="Rain with an A Char"/>
    <w:basedOn w:val="DefaultParagraphFont"/>
    <w:link w:val="RainwithanA"/>
    <w:uiPriority w:val="4"/>
    <w:rsid w:val="001E299C"/>
    <w:rPr>
      <w:rFonts w:ascii="Calibri" w:hAnsi="Calibri" w:cs="Calibri"/>
      <w:b/>
      <w:sz w:val="26"/>
    </w:rPr>
  </w:style>
  <w:style w:type="paragraph" w:customStyle="1" w:styleId="areyou">
    <w:name w:val="are you"/>
    <w:basedOn w:val="Normal"/>
    <w:link w:val="areyouChar"/>
    <w:uiPriority w:val="4"/>
    <w:qFormat/>
    <w:rsid w:val="001E299C"/>
    <w:pPr>
      <w:outlineLvl w:val="3"/>
    </w:pPr>
    <w:rPr>
      <w:b/>
      <w:sz w:val="26"/>
    </w:rPr>
  </w:style>
  <w:style w:type="character" w:customStyle="1" w:styleId="areyouChar">
    <w:name w:val="are you Char"/>
    <w:basedOn w:val="DefaultParagraphFont"/>
    <w:link w:val="areyou"/>
    <w:uiPriority w:val="4"/>
    <w:rsid w:val="001E299C"/>
    <w:rPr>
      <w:rFonts w:ascii="Calibri" w:hAnsi="Calibri" w:cs="Calibri"/>
      <w:b/>
      <w:sz w:val="26"/>
    </w:rPr>
  </w:style>
  <w:style w:type="character" w:styleId="IntenseEmphasis">
    <w:name w:val="Intense Emphasis"/>
    <w:aliases w:val="Title Char,title Char,UNDERLINE Char,Cites and Cards Char,Bold Underlined Char,Block Heading Char,Read This Char,Non Read Text Char,Debate Normal Char"/>
    <w:basedOn w:val="DefaultParagraphFont"/>
    <w:link w:val="Title"/>
    <w:uiPriority w:val="5"/>
    <w:qFormat/>
    <w:rsid w:val="001E299C"/>
    <w:rPr>
      <w:rFonts w:cs="Times New Roman"/>
      <w:u w:val="single"/>
    </w:rPr>
  </w:style>
  <w:style w:type="paragraph" w:styleId="Title">
    <w:name w:val="Title"/>
    <w:aliases w:val="title,UNDERLINE,Cites and Cards,Bold Underlined,Block Heading,Read This,Non Read Text,Debate Normal"/>
    <w:basedOn w:val="Normal"/>
    <w:next w:val="BodyText"/>
    <w:link w:val="IntenseEmphasis"/>
    <w:uiPriority w:val="5"/>
    <w:qFormat/>
    <w:rsid w:val="001E299C"/>
    <w:pPr>
      <w:keepNext/>
      <w:keepLines/>
      <w:spacing w:after="240"/>
      <w:jc w:val="center"/>
      <w:outlineLvl w:val="0"/>
    </w:pPr>
    <w:rPr>
      <w:rFonts w:asciiTheme="minorHAnsi" w:hAnsiTheme="minorHAnsi" w:cs="Times New Roman"/>
      <w:u w:val="single"/>
    </w:rPr>
  </w:style>
  <w:style w:type="character" w:customStyle="1" w:styleId="TitleChar1">
    <w:name w:val="Title Char1"/>
    <w:aliases w:val="UNDERLINE Char1,Bold Underlined Char1,Cites and Cards Char1,Cites and Cards Char2,Bold Underlined Char2,title Char1"/>
    <w:basedOn w:val="DefaultParagraphFont"/>
    <w:uiPriority w:val="10"/>
    <w:qFormat/>
    <w:rsid w:val="001E299C"/>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unhideWhenUsed/>
    <w:qFormat/>
    <w:rsid w:val="001E299C"/>
    <w:pPr>
      <w:spacing w:after="120"/>
    </w:pPr>
  </w:style>
  <w:style w:type="character" w:customStyle="1" w:styleId="BodyTextChar">
    <w:name w:val="Body Text Char"/>
    <w:basedOn w:val="DefaultParagraphFont"/>
    <w:link w:val="BodyText"/>
    <w:uiPriority w:val="99"/>
    <w:rsid w:val="001E299C"/>
    <w:rPr>
      <w:rFonts w:ascii="Calibri" w:hAnsi="Calibri" w:cs="Calibri"/>
    </w:rPr>
  </w:style>
  <w:style w:type="paragraph" w:customStyle="1" w:styleId="CiteSpacing">
    <w:name w:val="Cite Spacing"/>
    <w:basedOn w:val="Normal"/>
    <w:uiPriority w:val="4"/>
    <w:qFormat/>
    <w:rsid w:val="001E299C"/>
    <w:pPr>
      <w:spacing w:before="60" w:after="60" w:line="256" w:lineRule="auto"/>
    </w:pPr>
  </w:style>
  <w:style w:type="paragraph" w:customStyle="1" w:styleId="UnderlinePara">
    <w:name w:val="Underline Para"/>
    <w:basedOn w:val="Normal"/>
    <w:uiPriority w:val="1"/>
    <w:qFormat/>
    <w:rsid w:val="001E299C"/>
    <w:pPr>
      <w:widowControl w:val="0"/>
      <w:suppressAutoHyphens/>
      <w:spacing w:after="200" w:line="240" w:lineRule="auto"/>
      <w:contextualSpacing/>
    </w:pPr>
    <w:rPr>
      <w:rFonts w:asciiTheme="minorHAnsi" w:hAnsiTheme="minorHAnsi"/>
      <w:u w:val="single"/>
    </w:rPr>
  </w:style>
  <w:style w:type="character" w:customStyle="1" w:styleId="apple-style-span">
    <w:name w:val="apple-style-span"/>
    <w:rsid w:val="001E299C"/>
  </w:style>
  <w:style w:type="character" w:customStyle="1" w:styleId="hit">
    <w:name w:val="hit"/>
    <w:basedOn w:val="DefaultParagraphFont"/>
    <w:rsid w:val="001E299C"/>
  </w:style>
  <w:style w:type="character" w:customStyle="1" w:styleId="blue">
    <w:name w:val="blue"/>
    <w:rsid w:val="001E299C"/>
  </w:style>
  <w:style w:type="character" w:customStyle="1" w:styleId="underline">
    <w:name w:val="underline"/>
    <w:basedOn w:val="DefaultParagraphFont"/>
    <w:qFormat/>
    <w:rsid w:val="001E299C"/>
    <w:rPr>
      <w:b/>
      <w:u w:val="single"/>
    </w:rPr>
  </w:style>
  <w:style w:type="character" w:customStyle="1" w:styleId="ital-inline">
    <w:name w:val="ital-inline"/>
    <w:basedOn w:val="DefaultParagraphFont"/>
    <w:rsid w:val="001E299C"/>
  </w:style>
  <w:style w:type="character" w:customStyle="1" w:styleId="UnresolvedMention1">
    <w:name w:val="Unresolved Mention1"/>
    <w:basedOn w:val="DefaultParagraphFont"/>
    <w:uiPriority w:val="99"/>
    <w:unhideWhenUsed/>
    <w:rsid w:val="001E299C"/>
    <w:rPr>
      <w:color w:val="605E5C"/>
      <w:shd w:val="clear" w:color="auto" w:fill="E1DFDD"/>
    </w:rPr>
  </w:style>
  <w:style w:type="paragraph" w:customStyle="1" w:styleId="UnderlinedText">
    <w:name w:val="Underlined Text"/>
    <w:qFormat/>
    <w:rsid w:val="001E299C"/>
    <w:pPr>
      <w:suppressAutoHyphens/>
      <w:autoSpaceDN w:val="0"/>
      <w:spacing w:after="0" w:line="240" w:lineRule="auto"/>
      <w:textAlignment w:val="baseline"/>
    </w:pPr>
    <w:rPr>
      <w:u w:val="single"/>
    </w:rPr>
  </w:style>
  <w:style w:type="character" w:customStyle="1" w:styleId="StyleThickunderline1">
    <w:name w:val="Style Thick underline1"/>
    <w:basedOn w:val="DefaultParagraphFont"/>
    <w:rsid w:val="001E299C"/>
    <w:rPr>
      <w:u w:val="single"/>
    </w:rPr>
  </w:style>
  <w:style w:type="paragraph" w:customStyle="1" w:styleId="cardtext">
    <w:name w:val="card text"/>
    <w:basedOn w:val="Normal"/>
    <w:link w:val="cardtextChar"/>
    <w:qFormat/>
    <w:rsid w:val="001E299C"/>
    <w:pPr>
      <w:widowControl w:val="0"/>
      <w:ind w:left="288" w:right="288"/>
    </w:pPr>
    <w:rPr>
      <w:rFonts w:eastAsia="Calibri"/>
    </w:rPr>
  </w:style>
  <w:style w:type="character" w:customStyle="1" w:styleId="cardtextChar">
    <w:name w:val="card text Char"/>
    <w:basedOn w:val="DefaultParagraphFont"/>
    <w:link w:val="cardtext"/>
    <w:rsid w:val="001E299C"/>
    <w:rPr>
      <w:rFonts w:ascii="Calibri" w:eastAsia="Calibri" w:hAnsi="Calibri" w:cs="Calibri"/>
    </w:rPr>
  </w:style>
  <w:style w:type="paragraph" w:customStyle="1" w:styleId="Nothing">
    <w:name w:val="Nothing"/>
    <w:link w:val="NothingChar"/>
    <w:qFormat/>
    <w:rsid w:val="001E299C"/>
    <w:pPr>
      <w:spacing w:after="0" w:line="240" w:lineRule="auto"/>
      <w:jc w:val="both"/>
    </w:pPr>
    <w:rPr>
      <w:rFonts w:ascii="Times New Roman" w:eastAsia="Calibri" w:hAnsi="Times New Roman" w:cs="Times New Roman"/>
      <w:sz w:val="20"/>
      <w:szCs w:val="20"/>
    </w:rPr>
  </w:style>
  <w:style w:type="paragraph" w:customStyle="1" w:styleId="Cites">
    <w:name w:val="Cites"/>
    <w:next w:val="Cards"/>
    <w:link w:val="CitesChar"/>
    <w:qFormat/>
    <w:rsid w:val="001E299C"/>
    <w:pPr>
      <w:widowControl w:val="0"/>
      <w:spacing w:after="0" w:line="240" w:lineRule="auto"/>
      <w:jc w:val="both"/>
      <w:outlineLvl w:val="2"/>
    </w:pPr>
    <w:rPr>
      <w:rFonts w:ascii="Times New Roman" w:eastAsia="Calibri" w:hAnsi="Times New Roman" w:cs="Times New Roman"/>
      <w:b/>
      <w:sz w:val="20"/>
      <w:szCs w:val="20"/>
    </w:rPr>
  </w:style>
  <w:style w:type="paragraph" w:customStyle="1" w:styleId="Cards">
    <w:name w:val="Cards"/>
    <w:next w:val="Nothing"/>
    <w:link w:val="CardsChar"/>
    <w:qFormat/>
    <w:rsid w:val="001E299C"/>
    <w:pPr>
      <w:spacing w:after="0" w:line="240" w:lineRule="auto"/>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1E299C"/>
    <w:rPr>
      <w:rFonts w:ascii="Times New Roman" w:eastAsia="Calibri" w:hAnsi="Times New Roman" w:cs="Times New Roman"/>
      <w:sz w:val="20"/>
      <w:szCs w:val="20"/>
    </w:rPr>
  </w:style>
  <w:style w:type="character" w:customStyle="1" w:styleId="NothingChar">
    <w:name w:val="Nothing Char"/>
    <w:basedOn w:val="DefaultParagraphFont"/>
    <w:link w:val="Nothing"/>
    <w:rsid w:val="001E299C"/>
    <w:rPr>
      <w:rFonts w:ascii="Times New Roman" w:eastAsia="Calibri" w:hAnsi="Times New Roman" w:cs="Times New Roman"/>
      <w:sz w:val="20"/>
      <w:szCs w:val="20"/>
    </w:rPr>
  </w:style>
  <w:style w:type="character" w:customStyle="1" w:styleId="CitesChar">
    <w:name w:val="Cites Char"/>
    <w:basedOn w:val="DefaultParagraphFont"/>
    <w:link w:val="Cites"/>
    <w:rsid w:val="001E299C"/>
    <w:rPr>
      <w:rFonts w:ascii="Times New Roman" w:eastAsia="Calibri" w:hAnsi="Times New Roman" w:cs="Times New Roman"/>
      <w:b/>
      <w:sz w:val="20"/>
      <w:szCs w:val="20"/>
    </w:rPr>
  </w:style>
  <w:style w:type="paragraph" w:customStyle="1" w:styleId="AuthorDate">
    <w:name w:val="AuthorDate"/>
    <w:next w:val="Nothing"/>
    <w:link w:val="AuthorDateChar"/>
    <w:qFormat/>
    <w:rsid w:val="001E299C"/>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1E299C"/>
    <w:rPr>
      <w:rFonts w:ascii="Times New Roman" w:eastAsia="Calibri" w:hAnsi="Times New Roman" w:cs="Times New Roman"/>
      <w:b/>
      <w:sz w:val="24"/>
      <w:szCs w:val="20"/>
      <w:u w:val="single"/>
    </w:rPr>
  </w:style>
  <w:style w:type="character" w:customStyle="1" w:styleId="CardsFont12pt0">
    <w:name w:val="Cards + Font 12pt"/>
    <w:basedOn w:val="CardsChar"/>
    <w:rsid w:val="001E299C"/>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1E299C"/>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1E299C"/>
    <w:rPr>
      <w:rFonts w:ascii="Times New Roman" w:hAnsi="Times New Roman" w:cs="Times New Roman"/>
      <w:sz w:val="16"/>
      <w:szCs w:val="16"/>
    </w:rPr>
  </w:style>
  <w:style w:type="paragraph" w:customStyle="1" w:styleId="Emphasize">
    <w:name w:val="Emphasize"/>
    <w:basedOn w:val="Normal"/>
    <w:uiPriority w:val="7"/>
    <w:qFormat/>
    <w:rsid w:val="001E299C"/>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UnresolvedMention2">
    <w:name w:val="Unresolved Mention2"/>
    <w:basedOn w:val="DefaultParagraphFont"/>
    <w:uiPriority w:val="99"/>
    <w:semiHidden/>
    <w:unhideWhenUsed/>
    <w:rsid w:val="001E299C"/>
    <w:rPr>
      <w:color w:val="605E5C"/>
      <w:shd w:val="clear" w:color="auto" w:fill="E1DFDD"/>
    </w:rPr>
  </w:style>
  <w:style w:type="character" w:customStyle="1" w:styleId="StyleStyle4LatinTimesNewRomanAsianSimSunChar">
    <w:name w:val="Style Style4 + (Latin) Times New Roman (Asian) SimSun Char"/>
    <w:basedOn w:val="DefaultParagraphFont"/>
    <w:link w:val="StyleStyle4LatinTimesNewRomanAsianSimSun"/>
    <w:locked/>
    <w:rsid w:val="001E299C"/>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1E299C"/>
    <w:rPr>
      <w:rFonts w:ascii="Georgia" w:eastAsia="SimSun" w:hAnsi="Georgia" w:cstheme="minorBid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1E299C"/>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E299C"/>
    <w:rPr>
      <w:rFonts w:ascii="Georgia" w:eastAsia="SimSun" w:hAnsi="Georgia" w:cstheme="minorBidi"/>
      <w:b/>
      <w:bCs/>
      <w:u w:val="single"/>
    </w:rPr>
  </w:style>
  <w:style w:type="paragraph" w:customStyle="1" w:styleId="Tag2">
    <w:name w:val="Tag2"/>
    <w:basedOn w:val="Normal"/>
    <w:qFormat/>
    <w:rsid w:val="001E299C"/>
    <w:rPr>
      <w:b/>
    </w:rPr>
  </w:style>
  <w:style w:type="paragraph" w:customStyle="1" w:styleId="MinimizedText">
    <w:name w:val="Minimized Text"/>
    <w:basedOn w:val="Normal"/>
    <w:link w:val="MinimizedTextChar"/>
    <w:qFormat/>
    <w:rsid w:val="001E299C"/>
    <w:rPr>
      <w:rFonts w:eastAsia="Times New Roman"/>
    </w:rPr>
  </w:style>
  <w:style w:type="character" w:customStyle="1" w:styleId="MinimizedTextChar">
    <w:name w:val="Minimized Text Char"/>
    <w:basedOn w:val="DefaultParagraphFont"/>
    <w:link w:val="MinimizedText"/>
    <w:rsid w:val="001E299C"/>
    <w:rPr>
      <w:rFonts w:ascii="Calibri" w:eastAsia="Times New Roman" w:hAnsi="Calibri" w:cs="Calibri"/>
    </w:rPr>
  </w:style>
  <w:style w:type="character" w:customStyle="1" w:styleId="BoldUnderlineChar">
    <w:name w:val="Bold Underline Char"/>
    <w:locked/>
    <w:rsid w:val="001E299C"/>
    <w:rPr>
      <w:rFonts w:ascii="Times New Roman" w:eastAsia="Times New Roman" w:hAnsi="Times New Roman"/>
      <w:b/>
      <w:bCs/>
      <w:szCs w:val="24"/>
      <w:u w:val="single"/>
    </w:rPr>
  </w:style>
  <w:style w:type="character" w:customStyle="1" w:styleId="UnresolvedMention3">
    <w:name w:val="Unresolved Mention3"/>
    <w:basedOn w:val="DefaultParagraphFont"/>
    <w:uiPriority w:val="99"/>
    <w:semiHidden/>
    <w:unhideWhenUsed/>
    <w:rsid w:val="001E299C"/>
    <w:rPr>
      <w:color w:val="605E5C"/>
      <w:shd w:val="clear" w:color="auto" w:fill="E1DFDD"/>
    </w:rPr>
  </w:style>
  <w:style w:type="character" w:customStyle="1" w:styleId="cardChar">
    <w:name w:val="card Char"/>
    <w:aliases w:val="Bold Cite Char Char,Speed Cite Char"/>
    <w:rsid w:val="001E299C"/>
    <w:rPr>
      <w:rFonts w:cs="Arial"/>
      <w:u w:val="single"/>
    </w:rPr>
  </w:style>
  <w:style w:type="character" w:customStyle="1" w:styleId="StyleBold">
    <w:name w:val="Style Bold"/>
    <w:uiPriority w:val="9"/>
    <w:semiHidden/>
    <w:rsid w:val="001E299C"/>
    <w:rPr>
      <w:b/>
      <w:bCs/>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 Char2"/>
    <w:basedOn w:val="Normal"/>
    <w:link w:val="HeaderChar"/>
    <w:qFormat/>
    <w:rsid w:val="001E299C"/>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1"/>
    <w:basedOn w:val="DefaultParagraphFont"/>
    <w:link w:val="Header"/>
    <w:rsid w:val="001E299C"/>
    <w:rPr>
      <w:rFonts w:ascii="Calibri" w:eastAsia="Calibri" w:hAnsi="Calibri" w:cs="Calibri"/>
    </w:rPr>
  </w:style>
  <w:style w:type="paragraph" w:styleId="Footer">
    <w:name w:val="footer"/>
    <w:basedOn w:val="Normal"/>
    <w:link w:val="FooterChar"/>
    <w:uiPriority w:val="99"/>
    <w:rsid w:val="001E299C"/>
    <w:pPr>
      <w:tabs>
        <w:tab w:val="center" w:pos="4680"/>
        <w:tab w:val="right" w:pos="9360"/>
      </w:tabs>
    </w:pPr>
    <w:rPr>
      <w:rFonts w:eastAsia="Calibri"/>
    </w:rPr>
  </w:style>
  <w:style w:type="character" w:customStyle="1" w:styleId="FooterChar">
    <w:name w:val="Footer Char"/>
    <w:basedOn w:val="DefaultParagraphFont"/>
    <w:link w:val="Footer"/>
    <w:uiPriority w:val="99"/>
    <w:rsid w:val="001E299C"/>
    <w:rPr>
      <w:rFonts w:ascii="Calibri" w:eastAsia="Calibri" w:hAnsi="Calibri" w:cs="Calibri"/>
    </w:rPr>
  </w:style>
  <w:style w:type="character" w:customStyle="1" w:styleId="Style8pt">
    <w:name w:val="Style 8 pt"/>
    <w:rsid w:val="001E299C"/>
    <w:rPr>
      <w:sz w:val="14"/>
    </w:rPr>
  </w:style>
  <w:style w:type="paragraph" w:styleId="CommentSubject">
    <w:name w:val="annotation subject"/>
    <w:basedOn w:val="CommentText"/>
    <w:next w:val="CommentText"/>
    <w:link w:val="CommentSubjectChar"/>
    <w:unhideWhenUsed/>
    <w:rsid w:val="001E299C"/>
    <w:pPr>
      <w:spacing w:line="259" w:lineRule="auto"/>
    </w:pPr>
    <w:rPr>
      <w:rFonts w:eastAsia="Calibri"/>
      <w:b/>
      <w:bCs/>
      <w:sz w:val="22"/>
    </w:rPr>
  </w:style>
  <w:style w:type="character" w:customStyle="1" w:styleId="CommentSubjectChar">
    <w:name w:val="Comment Subject Char"/>
    <w:basedOn w:val="CommentTextChar"/>
    <w:link w:val="CommentSubject"/>
    <w:rsid w:val="001E299C"/>
    <w:rPr>
      <w:rFonts w:ascii="Calibri" w:eastAsia="Calibri" w:hAnsi="Calibri" w:cs="Calibri"/>
      <w:b/>
      <w:bCs/>
      <w:sz w:val="20"/>
      <w:szCs w:val="20"/>
    </w:rPr>
  </w:style>
  <w:style w:type="paragraph" w:styleId="Revision">
    <w:name w:val="Revision"/>
    <w:hidden/>
    <w:uiPriority w:val="99"/>
    <w:semiHidden/>
    <w:rsid w:val="001E299C"/>
    <w:pPr>
      <w:spacing w:after="0" w:line="240" w:lineRule="auto"/>
    </w:pPr>
    <w:rPr>
      <w:rFonts w:ascii="Arial Narrow" w:eastAsia="SimSun" w:hAnsi="Arial Narrow" w:cs="Calibri"/>
      <w:sz w:val="20"/>
    </w:rPr>
  </w:style>
  <w:style w:type="paragraph" w:customStyle="1" w:styleId="CiteReal">
    <w:name w:val="Cite Real"/>
    <w:basedOn w:val="Normal"/>
    <w:next w:val="Normal"/>
    <w:qFormat/>
    <w:rsid w:val="001E299C"/>
    <w:rPr>
      <w:rFonts w:eastAsia="MS Mincho"/>
      <w:b/>
      <w:sz w:val="24"/>
      <w:u w:val="single"/>
    </w:rPr>
  </w:style>
  <w:style w:type="paragraph" w:customStyle="1" w:styleId="TagText">
    <w:name w:val="TagText"/>
    <w:basedOn w:val="Normal"/>
    <w:uiPriority w:val="99"/>
    <w:qFormat/>
    <w:rsid w:val="001E299C"/>
    <w:pPr>
      <w:spacing w:before="200"/>
    </w:pPr>
    <w:rPr>
      <w:rFonts w:eastAsia="Times New Roman"/>
      <w:b/>
      <w:sz w:val="24"/>
    </w:rPr>
  </w:style>
  <w:style w:type="character" w:customStyle="1" w:styleId="UnderlineBold">
    <w:name w:val="Underline + Bold"/>
    <w:uiPriority w:val="1"/>
    <w:qFormat/>
    <w:rsid w:val="001E299C"/>
    <w:rPr>
      <w:b/>
      <w:bCs w:val="0"/>
      <w:sz w:val="20"/>
      <w:u w:val="single"/>
    </w:rPr>
  </w:style>
  <w:style w:type="character" w:customStyle="1" w:styleId="BoldUnderline">
    <w:name w:val="BoldUnderline"/>
    <w:uiPriority w:val="1"/>
    <w:qFormat/>
    <w:rsid w:val="001E299C"/>
    <w:rPr>
      <w:rFonts w:ascii="Arial" w:hAnsi="Arial"/>
      <w:b/>
      <w:sz w:val="20"/>
      <w:u w:val="single"/>
    </w:rPr>
  </w:style>
  <w:style w:type="character" w:styleId="PageNumber">
    <w:name w:val="page number"/>
    <w:aliases w:val="card ununderlined"/>
    <w:uiPriority w:val="99"/>
    <w:rsid w:val="001E299C"/>
  </w:style>
  <w:style w:type="character" w:customStyle="1" w:styleId="tagChar1">
    <w:name w:val="tag Char1"/>
    <w:aliases w:val="Heading 2 Char1 Char Char Char Char,Heading 2 Char Char Char Char Char Char,Heading 2 Char1,Hat Char2,TAG Char Char,Heading 2 Char2 Char Char2,Heading 2 Char1 Char Char11,Heading 2 Char Char Char Char11,Heading 2 Char11,Tags Ch"/>
    <w:uiPriority w:val="1"/>
    <w:qFormat/>
    <w:rsid w:val="001E299C"/>
    <w:rPr>
      <w:rFonts w:ascii="Times New Roman" w:eastAsia="PMingLiU" w:hAnsi="Times New Roman" w:cs="Times New Roman"/>
      <w:b/>
      <w:kern w:val="32"/>
      <w:sz w:val="24"/>
      <w:szCs w:val="20"/>
    </w:rPr>
  </w:style>
  <w:style w:type="paragraph" w:customStyle="1" w:styleId="BlockTitle">
    <w:name w:val="Block Title"/>
    <w:basedOn w:val="Heading1"/>
    <w:next w:val="Normal"/>
    <w:qFormat/>
    <w:rsid w:val="001E299C"/>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kern w:val="32"/>
      <w:sz w:val="28"/>
    </w:rPr>
  </w:style>
  <w:style w:type="paragraph" w:customStyle="1" w:styleId="citenon-bold">
    <w:name w:val="cite non-bold"/>
    <w:basedOn w:val="Normal"/>
    <w:link w:val="citenon-boldChar"/>
    <w:qFormat/>
    <w:rsid w:val="001E299C"/>
    <w:rPr>
      <w:rFonts w:eastAsia="Times New Roman"/>
      <w:szCs w:val="20"/>
    </w:rPr>
  </w:style>
  <w:style w:type="character" w:customStyle="1" w:styleId="citenon-boldChar">
    <w:name w:val="cite non-bold Char"/>
    <w:link w:val="citenon-bold"/>
    <w:rsid w:val="001E299C"/>
    <w:rPr>
      <w:rFonts w:ascii="Calibri" w:eastAsia="Times New Roman" w:hAnsi="Calibri" w:cs="Calibri"/>
      <w:szCs w:val="20"/>
    </w:rPr>
  </w:style>
  <w:style w:type="character" w:customStyle="1" w:styleId="pnumber">
    <w:name w:val="pnumber"/>
    <w:rsid w:val="001E299C"/>
  </w:style>
  <w:style w:type="character" w:customStyle="1" w:styleId="ital">
    <w:name w:val="ital"/>
    <w:rsid w:val="001E299C"/>
  </w:style>
  <w:style w:type="character" w:customStyle="1" w:styleId="orgdiv">
    <w:name w:val="orgdiv"/>
    <w:rsid w:val="001E299C"/>
  </w:style>
  <w:style w:type="character" w:customStyle="1" w:styleId="orgname">
    <w:name w:val="orgname"/>
    <w:rsid w:val="001E299C"/>
  </w:style>
  <w:style w:type="character" w:customStyle="1" w:styleId="city">
    <w:name w:val="city"/>
    <w:rsid w:val="001E299C"/>
  </w:style>
  <w:style w:type="character" w:customStyle="1" w:styleId="state">
    <w:name w:val="state"/>
    <w:rsid w:val="001E299C"/>
  </w:style>
  <w:style w:type="character" w:customStyle="1" w:styleId="country">
    <w:name w:val="country"/>
    <w:rsid w:val="001E299C"/>
  </w:style>
  <w:style w:type="character" w:customStyle="1" w:styleId="il">
    <w:name w:val="il"/>
    <w:rsid w:val="001E299C"/>
  </w:style>
  <w:style w:type="character" w:customStyle="1" w:styleId="Style8pt1">
    <w:name w:val="Style 8 pt1"/>
    <w:rsid w:val="001E299C"/>
    <w:rPr>
      <w:rFonts w:ascii="Georgia" w:hAnsi="Georgia" w:hint="default"/>
      <w:sz w:val="16"/>
    </w:rPr>
  </w:style>
  <w:style w:type="character" w:customStyle="1" w:styleId="SmallText">
    <w:name w:val="Small Text"/>
    <w:rsid w:val="001E299C"/>
    <w:rPr>
      <w:rFonts w:ascii="Times New Roman" w:hAnsi="Times New Roman" w:cs="Times New Roman" w:hint="default"/>
      <w:sz w:val="16"/>
    </w:rPr>
  </w:style>
  <w:style w:type="numbering" w:customStyle="1" w:styleId="NoList1">
    <w:name w:val="No List1"/>
    <w:next w:val="NoList"/>
    <w:semiHidden/>
    <w:unhideWhenUsed/>
    <w:rsid w:val="001E299C"/>
  </w:style>
  <w:style w:type="paragraph" w:customStyle="1" w:styleId="2909F619802848F09E01365C32F34654">
    <w:name w:val="2909F619802848F09E01365C32F34654"/>
    <w:uiPriority w:val="99"/>
    <w:qFormat/>
    <w:rsid w:val="001E299C"/>
    <w:pPr>
      <w:spacing w:after="200" w:line="276" w:lineRule="auto"/>
    </w:pPr>
    <w:rPr>
      <w:rFonts w:ascii="Calibri" w:eastAsia="Times New Roman" w:hAnsi="Calibri" w:cs="Times New Roman"/>
      <w:lang w:eastAsia="ja-JP"/>
    </w:rPr>
  </w:style>
  <w:style w:type="paragraph" w:customStyle="1" w:styleId="Tagtemplate">
    <w:name w:val="Tagtemplate"/>
    <w:basedOn w:val="Normal"/>
    <w:link w:val="TagtemplateChar"/>
    <w:autoRedefine/>
    <w:qFormat/>
    <w:rsid w:val="001E299C"/>
    <w:pPr>
      <w:keepNext/>
      <w:keepLines/>
    </w:pPr>
    <w:rPr>
      <w:rFonts w:eastAsia="Calibri"/>
      <w:b/>
      <w:sz w:val="24"/>
    </w:rPr>
  </w:style>
  <w:style w:type="character" w:customStyle="1" w:styleId="TagtemplateChar">
    <w:name w:val="Tagtemplate Char"/>
    <w:link w:val="Tagtemplate"/>
    <w:rsid w:val="001E299C"/>
    <w:rPr>
      <w:rFonts w:ascii="Calibri" w:eastAsia="Calibri" w:hAnsi="Calibri" w:cs="Calibri"/>
      <w:b/>
      <w:sz w:val="24"/>
    </w:rPr>
  </w:style>
  <w:style w:type="paragraph" w:customStyle="1" w:styleId="Cite2">
    <w:name w:val="Cite 2"/>
    <w:basedOn w:val="Normal"/>
    <w:qFormat/>
    <w:rsid w:val="001E299C"/>
    <w:rPr>
      <w:rFonts w:eastAsia="MS Mincho"/>
      <w:b/>
      <w:sz w:val="24"/>
      <w:u w:val="single"/>
    </w:rPr>
  </w:style>
  <w:style w:type="character" w:customStyle="1" w:styleId="texto1">
    <w:name w:val="texto1"/>
    <w:rsid w:val="001E299C"/>
  </w:style>
  <w:style w:type="character" w:customStyle="1" w:styleId="EmphasizeThis">
    <w:name w:val="EmphasizeThis"/>
    <w:rsid w:val="001E299C"/>
    <w:rPr>
      <w:rFonts w:ascii="Georgia" w:hAnsi="Georgia"/>
      <w:b/>
      <w:iCs/>
      <w:sz w:val="24"/>
      <w:u w:val="thick"/>
    </w:rPr>
  </w:style>
  <w:style w:type="character" w:customStyle="1" w:styleId="DebateUnderline">
    <w:name w:val="Debate Underline"/>
    <w:qFormat/>
    <w:rsid w:val="001E299C"/>
    <w:rPr>
      <w:rFonts w:ascii="Times New Roman" w:hAnsi="Times New Roman"/>
      <w:sz w:val="20"/>
      <w:u w:val="thick"/>
    </w:rPr>
  </w:style>
  <w:style w:type="character" w:customStyle="1" w:styleId="Author-Date">
    <w:name w:val="Author-Date"/>
    <w:qFormat/>
    <w:rsid w:val="001E299C"/>
    <w:rPr>
      <w:rFonts w:ascii="Georgia" w:hAnsi="Georgia"/>
      <w:b/>
      <w:sz w:val="24"/>
    </w:rPr>
  </w:style>
  <w:style w:type="character" w:customStyle="1" w:styleId="CardsChar1">
    <w:name w:val="Cards Char1"/>
    <w:locked/>
    <w:rsid w:val="001E299C"/>
  </w:style>
  <w:style w:type="character" w:customStyle="1" w:styleId="UnderlineCharChar">
    <w:name w:val="Underline Char Char"/>
    <w:rsid w:val="001E299C"/>
    <w:rPr>
      <w:rFonts w:ascii="Arial Narrow" w:hAnsi="Arial Narrow"/>
      <w:szCs w:val="24"/>
      <w:u w:val="single"/>
      <w:lang w:val="en-US" w:eastAsia="en-US" w:bidi="ar-SA"/>
    </w:rPr>
  </w:style>
  <w:style w:type="character" w:customStyle="1" w:styleId="MicroTextChar">
    <w:name w:val="MicroText Char"/>
    <w:link w:val="MicroText"/>
    <w:rsid w:val="001E299C"/>
    <w:rPr>
      <w:rFonts w:ascii="Arial Narrow" w:hAnsi="Arial Narrow"/>
      <w:sz w:val="12"/>
    </w:rPr>
  </w:style>
  <w:style w:type="paragraph" w:customStyle="1" w:styleId="MicroText">
    <w:name w:val="MicroText"/>
    <w:basedOn w:val="Normal"/>
    <w:next w:val="Normal"/>
    <w:link w:val="MicroTextChar"/>
    <w:qFormat/>
    <w:rsid w:val="001E299C"/>
    <w:rPr>
      <w:rFonts w:ascii="Arial Narrow" w:hAnsi="Arial Narrow" w:cstheme="minorBidi"/>
      <w:sz w:val="12"/>
    </w:rPr>
  </w:style>
  <w:style w:type="character" w:customStyle="1" w:styleId="BoldUnderlineChar0">
    <w:name w:val="BoldUnderline Char"/>
    <w:uiPriority w:val="99"/>
    <w:locked/>
    <w:rsid w:val="001E299C"/>
    <w:rPr>
      <w:rFonts w:ascii="Times New Roman" w:eastAsia="Times New Roman" w:hAnsi="Times New Roman"/>
      <w:b/>
      <w:sz w:val="22"/>
      <w:szCs w:val="24"/>
      <w:u w:val="single"/>
    </w:rPr>
  </w:style>
  <w:style w:type="paragraph" w:customStyle="1" w:styleId="UnderlineS">
    <w:name w:val="Underline S"/>
    <w:basedOn w:val="Normal"/>
    <w:link w:val="UnderlineSChar"/>
    <w:qFormat/>
    <w:rsid w:val="001E299C"/>
    <w:pPr>
      <w:spacing w:after="200"/>
    </w:pPr>
    <w:rPr>
      <w:rFonts w:eastAsia="Calibri"/>
      <w:u w:val="single"/>
      <w:lang w:val="x-none" w:eastAsia="zh-CN"/>
    </w:rPr>
  </w:style>
  <w:style w:type="character" w:customStyle="1" w:styleId="UnderlineSChar">
    <w:name w:val="Underline S Char"/>
    <w:link w:val="UnderlineS"/>
    <w:rsid w:val="001E299C"/>
    <w:rPr>
      <w:rFonts w:ascii="Calibri" w:eastAsia="Calibri" w:hAnsi="Calibri" w:cs="Calibri"/>
      <w:u w:val="single"/>
      <w:lang w:val="x-none" w:eastAsia="zh-CN"/>
    </w:rPr>
  </w:style>
  <w:style w:type="character" w:customStyle="1" w:styleId="BoldUnderlineCharChar">
    <w:name w:val="BoldUnderline Char Char"/>
    <w:locked/>
    <w:rsid w:val="001E299C"/>
    <w:rPr>
      <w:rFonts w:ascii="Calibri" w:eastAsia="Times New Roman" w:hAnsi="Calibri" w:cs="Times New Roman"/>
      <w:b/>
      <w:sz w:val="20"/>
      <w:szCs w:val="24"/>
      <w:u w:val="single"/>
    </w:rPr>
  </w:style>
  <w:style w:type="character" w:customStyle="1" w:styleId="CardChar0">
    <w:name w:val="Card Char"/>
    <w:aliases w:val="Heading 2 Char Char Char Char Char Char Char Char Char,TAG Ch,No Spacing2 Char"/>
    <w:locked/>
    <w:rsid w:val="001E299C"/>
    <w:rPr>
      <w:rFonts w:ascii="Calibri" w:eastAsia="Times New Roman" w:hAnsi="Calibri" w:cs="Times New Roman"/>
      <w:sz w:val="20"/>
      <w:szCs w:val="20"/>
    </w:rPr>
  </w:style>
  <w:style w:type="paragraph" w:styleId="BodyTextIndent3">
    <w:name w:val="Body Text Indent 3"/>
    <w:basedOn w:val="Normal"/>
    <w:link w:val="BodyTextIndent3Char"/>
    <w:uiPriority w:val="99"/>
    <w:rsid w:val="001E299C"/>
    <w:pPr>
      <w:spacing w:after="120"/>
      <w:ind w:left="360"/>
    </w:pPr>
    <w:rPr>
      <w:rFonts w:eastAsia="Calibri"/>
      <w:szCs w:val="16"/>
    </w:rPr>
  </w:style>
  <w:style w:type="character" w:customStyle="1" w:styleId="BodyTextIndent3Char">
    <w:name w:val="Body Text Indent 3 Char"/>
    <w:basedOn w:val="DefaultParagraphFont"/>
    <w:link w:val="BodyTextIndent3"/>
    <w:uiPriority w:val="99"/>
    <w:rsid w:val="001E299C"/>
    <w:rPr>
      <w:rFonts w:ascii="Calibri" w:eastAsia="Calibri" w:hAnsi="Calibri" w:cs="Calibri"/>
      <w:szCs w:val="16"/>
    </w:rPr>
  </w:style>
  <w:style w:type="character" w:customStyle="1" w:styleId="Style1Char">
    <w:name w:val="Style1 Char"/>
    <w:rsid w:val="001E299C"/>
    <w:rPr>
      <w:rFonts w:ascii="Garamond" w:eastAsia="Times New Roman" w:hAnsi="Garamond" w:cs="Times New Roman"/>
      <w:sz w:val="12"/>
      <w:szCs w:val="20"/>
      <w:u w:val="single"/>
    </w:rPr>
  </w:style>
  <w:style w:type="character" w:customStyle="1" w:styleId="A5">
    <w:name w:val="A5"/>
    <w:uiPriority w:val="99"/>
    <w:rsid w:val="001E299C"/>
    <w:rPr>
      <w:rFonts w:ascii="Times New Roman" w:hAnsi="Times New Roman" w:cs="Times New Roman"/>
      <w:color w:val="000000"/>
      <w:sz w:val="13"/>
      <w:szCs w:val="13"/>
    </w:rPr>
  </w:style>
  <w:style w:type="paragraph" w:styleId="BodyText2">
    <w:name w:val="Body Text 2"/>
    <w:basedOn w:val="Normal"/>
    <w:link w:val="BodyText2Char"/>
    <w:rsid w:val="001E299C"/>
    <w:rPr>
      <w:rFonts w:eastAsia="Times New Roman"/>
      <w:sz w:val="18"/>
      <w:szCs w:val="20"/>
    </w:rPr>
  </w:style>
  <w:style w:type="character" w:customStyle="1" w:styleId="BodyText2Char">
    <w:name w:val="Body Text 2 Char"/>
    <w:basedOn w:val="DefaultParagraphFont"/>
    <w:link w:val="BodyText2"/>
    <w:rsid w:val="001E299C"/>
    <w:rPr>
      <w:rFonts w:ascii="Calibri" w:eastAsia="Times New Roman" w:hAnsi="Calibri" w:cs="Calibri"/>
      <w:sz w:val="18"/>
      <w:szCs w:val="20"/>
    </w:rPr>
  </w:style>
  <w:style w:type="character" w:customStyle="1" w:styleId="smallChar">
    <w:name w:val="small Char"/>
    <w:rsid w:val="001E299C"/>
    <w:rPr>
      <w:rFonts w:eastAsia="Calibri"/>
      <w:sz w:val="16"/>
      <w:szCs w:val="22"/>
      <w:lang w:val="en-US" w:eastAsia="en-US" w:bidi="ar-SA"/>
    </w:rPr>
  </w:style>
  <w:style w:type="character" w:customStyle="1" w:styleId="CardTextChar0">
    <w:name w:val="Card Text Char"/>
    <w:rsid w:val="001E299C"/>
    <w:rPr>
      <w:rFonts w:ascii="Georgia" w:hAnsi="Georgia" w:cs="Times New Roman"/>
      <w:sz w:val="24"/>
    </w:rPr>
  </w:style>
  <w:style w:type="character" w:customStyle="1" w:styleId="underline2">
    <w:name w:val="underline2"/>
    <w:rsid w:val="001E299C"/>
    <w:rPr>
      <w:u w:val="single"/>
      <w:bdr w:val="none" w:sz="0" w:space="0" w:color="auto"/>
      <w:shd w:val="clear" w:color="auto" w:fill="B3B3B3"/>
    </w:rPr>
  </w:style>
  <w:style w:type="paragraph" w:styleId="TOC1">
    <w:name w:val="toc 1"/>
    <w:aliases w:val="good index,Index Basic"/>
    <w:basedOn w:val="Normal"/>
    <w:next w:val="Normal"/>
    <w:autoRedefine/>
    <w:uiPriority w:val="39"/>
    <w:qFormat/>
    <w:rsid w:val="001E299C"/>
    <w:rPr>
      <w:rFonts w:eastAsia="Times New Roman"/>
      <w:kern w:val="32"/>
      <w:szCs w:val="20"/>
    </w:rPr>
  </w:style>
  <w:style w:type="character" w:customStyle="1" w:styleId="StyleUnderlineBold">
    <w:name w:val="Style Underline + Bold"/>
    <w:rsid w:val="001E299C"/>
    <w:rPr>
      <w:b/>
      <w:bCs/>
      <w:u w:val="single"/>
    </w:rPr>
  </w:style>
  <w:style w:type="character" w:customStyle="1" w:styleId="st">
    <w:name w:val="st"/>
    <w:rsid w:val="001E299C"/>
  </w:style>
  <w:style w:type="character" w:customStyle="1" w:styleId="UnderliningChar">
    <w:name w:val="Underlining Char"/>
    <w:link w:val="Underlining"/>
    <w:locked/>
    <w:rsid w:val="001E299C"/>
    <w:rPr>
      <w:rFonts w:ascii="Arial Narrow" w:hAnsi="Arial Narrow"/>
      <w:u w:val="single"/>
    </w:rPr>
  </w:style>
  <w:style w:type="paragraph" w:customStyle="1" w:styleId="Underlining">
    <w:name w:val="Underlining"/>
    <w:basedOn w:val="Normal"/>
    <w:next w:val="Normal"/>
    <w:link w:val="UnderliningChar"/>
    <w:qFormat/>
    <w:rsid w:val="001E299C"/>
    <w:rPr>
      <w:rFonts w:ascii="Arial Narrow" w:hAnsi="Arial Narrow" w:cstheme="minorBidi"/>
      <w:u w:val="single"/>
    </w:rPr>
  </w:style>
  <w:style w:type="paragraph" w:customStyle="1" w:styleId="Small">
    <w:name w:val="Small"/>
    <w:basedOn w:val="Normal"/>
    <w:next w:val="Normal"/>
    <w:uiPriority w:val="99"/>
    <w:qFormat/>
    <w:rsid w:val="001E299C"/>
    <w:pPr>
      <w:spacing w:after="200" w:line="276" w:lineRule="auto"/>
    </w:pPr>
    <w:rPr>
      <w:rFonts w:eastAsia="Calibri"/>
      <w:color w:val="000000"/>
    </w:rPr>
  </w:style>
  <w:style w:type="character" w:customStyle="1" w:styleId="Underline-Highlighted">
    <w:name w:val="Underline-Highlighted"/>
    <w:uiPriority w:val="1"/>
    <w:qFormat/>
    <w:rsid w:val="001E299C"/>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1E299C"/>
    <w:rPr>
      <w:rFonts w:ascii="Arial Narrow" w:hAnsi="Arial Narrow"/>
      <w:b/>
      <w:sz w:val="26"/>
    </w:rPr>
  </w:style>
  <w:style w:type="character" w:customStyle="1" w:styleId="CardText1Char">
    <w:name w:val="Card Text 1 Char"/>
    <w:link w:val="CardText1"/>
    <w:rsid w:val="001E299C"/>
    <w:rPr>
      <w:rFonts w:ascii="Arial Narrow" w:hAnsi="Arial Narrow"/>
      <w:color w:val="000000"/>
      <w:u w:val="single"/>
    </w:rPr>
  </w:style>
  <w:style w:type="character" w:customStyle="1" w:styleId="CardText2Char">
    <w:name w:val="Card Text 2 Char"/>
    <w:link w:val="CardText2"/>
    <w:rsid w:val="001E299C"/>
    <w:rPr>
      <w:rFonts w:ascii="Arial Narrow" w:hAnsi="Arial Narrow"/>
      <w:b/>
      <w:color w:val="000000"/>
      <w:u w:val="single"/>
    </w:rPr>
  </w:style>
  <w:style w:type="character" w:customStyle="1" w:styleId="SmallText0">
    <w:name w:val="SmallText"/>
    <w:rsid w:val="001E299C"/>
    <w:rPr>
      <w:color w:val="000000"/>
    </w:rPr>
  </w:style>
  <w:style w:type="character" w:customStyle="1" w:styleId="CitesChar1">
    <w:name w:val="Cites Char1"/>
    <w:rsid w:val="001E299C"/>
    <w:rPr>
      <w:b/>
      <w:szCs w:val="24"/>
      <w:u w:val="single"/>
      <w:lang w:val="en-US" w:eastAsia="en-US" w:bidi="ar-SA"/>
    </w:rPr>
  </w:style>
  <w:style w:type="character" w:customStyle="1" w:styleId="CardUnderlinedChar">
    <w:name w:val="Card Underlined Char"/>
    <w:rsid w:val="001E299C"/>
    <w:rPr>
      <w:rFonts w:ascii="Arial Narrow" w:hAnsi="Arial Narrow"/>
      <w:sz w:val="22"/>
      <w:szCs w:val="24"/>
      <w:u w:val="single"/>
      <w:lang w:val="en-US" w:eastAsia="en-US" w:bidi="ar-SA"/>
    </w:rPr>
  </w:style>
  <w:style w:type="paragraph" w:customStyle="1" w:styleId="TagCite">
    <w:name w:val="TagCite"/>
    <w:basedOn w:val="Normal"/>
    <w:qFormat/>
    <w:rsid w:val="001E299C"/>
    <w:rPr>
      <w:rFonts w:ascii="Garamond" w:eastAsia="Times New Roman" w:hAnsi="Garamond"/>
      <w:b/>
      <w:sz w:val="24"/>
    </w:rPr>
  </w:style>
  <w:style w:type="paragraph" w:customStyle="1" w:styleId="HeadingsBase">
    <w:name w:val="Headings Base"/>
    <w:basedOn w:val="Normal"/>
    <w:link w:val="HeadingsBaseChar"/>
    <w:qFormat/>
    <w:rsid w:val="001E299C"/>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1E299C"/>
    <w:rPr>
      <w:rFonts w:ascii="Calibri" w:eastAsia="Times New Roman" w:hAnsi="Calibri" w:cs="Calibri"/>
      <w:b/>
      <w:kern w:val="32"/>
      <w:sz w:val="32"/>
      <w:szCs w:val="20"/>
    </w:rPr>
  </w:style>
  <w:style w:type="character" w:customStyle="1" w:styleId="underline3">
    <w:name w:val="underline3"/>
    <w:rsid w:val="001E299C"/>
    <w:rPr>
      <w:u w:val="single"/>
      <w:bdr w:val="none" w:sz="0" w:space="0" w:color="auto"/>
      <w:shd w:val="clear" w:color="auto" w:fill="FFFF00"/>
    </w:rPr>
  </w:style>
  <w:style w:type="paragraph" w:customStyle="1" w:styleId="HeadingFake">
    <w:name w:val="Heading Fake"/>
    <w:basedOn w:val="Heading3"/>
    <w:qFormat/>
    <w:rsid w:val="001E299C"/>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1E299C"/>
    <w:pPr>
      <w:spacing w:line="480" w:lineRule="auto"/>
      <w:ind w:firstLine="720"/>
    </w:pPr>
    <w:rPr>
      <w:rFonts w:eastAsia="Times New Roman"/>
      <w:kern w:val="32"/>
      <w:szCs w:val="20"/>
    </w:rPr>
  </w:style>
  <w:style w:type="paragraph" w:customStyle="1" w:styleId="SchoolBlockQuote">
    <w:name w:val="School Block Quote"/>
    <w:basedOn w:val="SchoolPaper"/>
    <w:qFormat/>
    <w:rsid w:val="001E299C"/>
  </w:style>
  <w:style w:type="paragraph" w:customStyle="1" w:styleId="SchoolWorksCited">
    <w:name w:val="School Works Cited"/>
    <w:basedOn w:val="SchoolPaper"/>
    <w:qFormat/>
    <w:rsid w:val="001E299C"/>
  </w:style>
  <w:style w:type="paragraph" w:styleId="TOC2">
    <w:name w:val="toc 2"/>
    <w:basedOn w:val="Normal"/>
    <w:next w:val="Normal"/>
    <w:uiPriority w:val="39"/>
    <w:qFormat/>
    <w:rsid w:val="001E299C"/>
    <w:pPr>
      <w:ind w:left="200"/>
    </w:pPr>
    <w:rPr>
      <w:rFonts w:eastAsia="Times New Roman"/>
      <w:b/>
      <w:kern w:val="32"/>
      <w:szCs w:val="20"/>
    </w:rPr>
  </w:style>
  <w:style w:type="paragraph" w:customStyle="1" w:styleId="BlockQuote">
    <w:name w:val="Block Quote"/>
    <w:basedOn w:val="Normal"/>
    <w:qFormat/>
    <w:rsid w:val="001E299C"/>
    <w:pPr>
      <w:ind w:left="720" w:right="720"/>
    </w:pPr>
    <w:rPr>
      <w:rFonts w:eastAsia="Times New Roman"/>
      <w:kern w:val="32"/>
      <w:sz w:val="24"/>
      <w:szCs w:val="20"/>
    </w:rPr>
  </w:style>
  <w:style w:type="character" w:customStyle="1" w:styleId="menu">
    <w:name w:val="menu"/>
    <w:rsid w:val="001E299C"/>
  </w:style>
  <w:style w:type="paragraph" w:customStyle="1" w:styleId="PaperBody">
    <w:name w:val="Paper Body"/>
    <w:basedOn w:val="Normal"/>
    <w:qFormat/>
    <w:rsid w:val="001E299C"/>
    <w:pPr>
      <w:spacing w:line="480" w:lineRule="auto"/>
      <w:ind w:firstLine="720"/>
    </w:pPr>
    <w:rPr>
      <w:rFonts w:eastAsia="Times New Roman"/>
      <w:kern w:val="32"/>
    </w:rPr>
  </w:style>
  <w:style w:type="paragraph" w:customStyle="1" w:styleId="PaperCitation">
    <w:name w:val="Paper Citation"/>
    <w:basedOn w:val="Normal"/>
    <w:qFormat/>
    <w:rsid w:val="001E299C"/>
    <w:pPr>
      <w:spacing w:line="480" w:lineRule="auto"/>
      <w:ind w:left="720" w:hanging="720"/>
    </w:pPr>
    <w:rPr>
      <w:rFonts w:eastAsia="Times New Roman"/>
      <w:kern w:val="32"/>
      <w:szCs w:val="20"/>
    </w:rPr>
  </w:style>
  <w:style w:type="character" w:customStyle="1" w:styleId="Emphasis2">
    <w:name w:val="Emphasis2"/>
    <w:rsid w:val="001E299C"/>
    <w:rPr>
      <w:rFonts w:ascii="Franklin Gothic Heavy" w:hAnsi="Franklin Gothic Heavy"/>
      <w:u w:val="single"/>
    </w:rPr>
  </w:style>
  <w:style w:type="paragraph" w:customStyle="1" w:styleId="hat">
    <w:name w:val="hat"/>
    <w:basedOn w:val="Heading1"/>
    <w:link w:val="hatChar"/>
    <w:qFormat/>
    <w:rsid w:val="001E299C"/>
    <w:pPr>
      <w:suppressAutoHyphens/>
      <w:spacing w:before="6600" w:after="240"/>
    </w:pPr>
    <w:rPr>
      <w:rFonts w:eastAsia="Times New Roman" w:cs="Arial"/>
      <w:kern w:val="32"/>
    </w:rPr>
  </w:style>
  <w:style w:type="character" w:customStyle="1" w:styleId="hatChar">
    <w:name w:val="hat Char"/>
    <w:link w:val="hat"/>
    <w:rsid w:val="001E299C"/>
    <w:rPr>
      <w:rFonts w:ascii="Calibri" w:eastAsia="Times New Roman" w:hAnsi="Calibri" w:cs="Arial"/>
      <w:b/>
      <w:kern w:val="32"/>
      <w:sz w:val="52"/>
      <w:szCs w:val="32"/>
    </w:rPr>
  </w:style>
  <w:style w:type="character" w:customStyle="1" w:styleId="BoldUnderlining">
    <w:name w:val="Bold Underlining"/>
    <w:rsid w:val="001E299C"/>
    <w:rPr>
      <w:b/>
      <w:u w:val="single"/>
    </w:rPr>
  </w:style>
  <w:style w:type="paragraph" w:styleId="TOC4">
    <w:name w:val="toc 4"/>
    <w:basedOn w:val="Normal"/>
    <w:next w:val="Normal"/>
    <w:autoRedefine/>
    <w:rsid w:val="001E299C"/>
    <w:pPr>
      <w:spacing w:after="100"/>
      <w:ind w:left="600"/>
    </w:pPr>
    <w:rPr>
      <w:rFonts w:eastAsia="Times New Roman"/>
      <w:kern w:val="32"/>
      <w:szCs w:val="20"/>
    </w:rPr>
  </w:style>
  <w:style w:type="paragraph" w:styleId="TOC5">
    <w:name w:val="toc 5"/>
    <w:basedOn w:val="Normal"/>
    <w:next w:val="Normal"/>
    <w:autoRedefine/>
    <w:rsid w:val="001E299C"/>
    <w:pPr>
      <w:spacing w:after="100"/>
      <w:ind w:left="800"/>
    </w:pPr>
    <w:rPr>
      <w:rFonts w:eastAsia="Times New Roman"/>
      <w:kern w:val="32"/>
      <w:szCs w:val="20"/>
    </w:rPr>
  </w:style>
  <w:style w:type="paragraph" w:styleId="TOC6">
    <w:name w:val="toc 6"/>
    <w:basedOn w:val="Normal"/>
    <w:next w:val="Normal"/>
    <w:autoRedefine/>
    <w:rsid w:val="001E299C"/>
    <w:pPr>
      <w:spacing w:after="100"/>
      <w:ind w:left="1000"/>
    </w:pPr>
    <w:rPr>
      <w:rFonts w:eastAsia="Times New Roman"/>
      <w:kern w:val="32"/>
      <w:szCs w:val="20"/>
    </w:rPr>
  </w:style>
  <w:style w:type="paragraph" w:styleId="TOC7">
    <w:name w:val="toc 7"/>
    <w:basedOn w:val="Normal"/>
    <w:next w:val="Normal"/>
    <w:autoRedefine/>
    <w:rsid w:val="001E299C"/>
    <w:pPr>
      <w:spacing w:after="100"/>
      <w:ind w:left="1200"/>
    </w:pPr>
    <w:rPr>
      <w:rFonts w:eastAsia="Times New Roman"/>
      <w:kern w:val="32"/>
      <w:szCs w:val="20"/>
    </w:rPr>
  </w:style>
  <w:style w:type="paragraph" w:styleId="TOC8">
    <w:name w:val="toc 8"/>
    <w:basedOn w:val="Normal"/>
    <w:next w:val="Normal"/>
    <w:autoRedefine/>
    <w:rsid w:val="001E299C"/>
    <w:pPr>
      <w:spacing w:after="100"/>
      <w:ind w:left="1400"/>
    </w:pPr>
    <w:rPr>
      <w:rFonts w:eastAsia="Times New Roman"/>
      <w:kern w:val="32"/>
      <w:szCs w:val="20"/>
    </w:rPr>
  </w:style>
  <w:style w:type="paragraph" w:styleId="TOC9">
    <w:name w:val="toc 9"/>
    <w:basedOn w:val="Normal"/>
    <w:next w:val="Normal"/>
    <w:autoRedefine/>
    <w:rsid w:val="001E299C"/>
    <w:pPr>
      <w:spacing w:after="100"/>
      <w:ind w:left="1600"/>
    </w:pPr>
    <w:rPr>
      <w:rFonts w:eastAsia="Times New Roman"/>
      <w:kern w:val="32"/>
      <w:szCs w:val="20"/>
    </w:rPr>
  </w:style>
  <w:style w:type="paragraph" w:customStyle="1" w:styleId="WW-Default">
    <w:name w:val="WW-Default"/>
    <w:qFormat/>
    <w:rsid w:val="001E299C"/>
    <w:pPr>
      <w:suppressAutoHyphens/>
      <w:spacing w:after="0" w:line="240" w:lineRule="auto"/>
    </w:pPr>
    <w:rPr>
      <w:rFonts w:ascii="Georgia" w:eastAsia="Calibri" w:hAnsi="Georgia" w:cs="Calibri"/>
      <w:lang w:eastAsia="ar-SA"/>
    </w:rPr>
  </w:style>
  <w:style w:type="character" w:customStyle="1" w:styleId="pmterms1">
    <w:name w:val="pmterms1"/>
    <w:rsid w:val="001E299C"/>
  </w:style>
  <w:style w:type="character" w:customStyle="1" w:styleId="HatChar1">
    <w:name w:val="Hat Char1"/>
    <w:aliases w:val="Header Char2 Char,Header Char1 Char Char,Char Char Char Char Char,Header Char Char1 Char,Char Char Char1 Char,Header Char2 Char Char Char Char,Header Char1 Char1 Char Char Char Char,Char Char Char Char,Char Char Char Char Char Char Char1"/>
    <w:qFormat/>
    <w:rsid w:val="001E299C"/>
    <w:rPr>
      <w:rFonts w:ascii="Cambria" w:eastAsia="Times New Roman" w:hAnsi="Cambria" w:cs="Times New Roman"/>
      <w:b/>
      <w:bCs/>
      <w:color w:val="365F91"/>
      <w:sz w:val="28"/>
      <w:szCs w:val="28"/>
    </w:rPr>
  </w:style>
  <w:style w:type="paragraph" w:styleId="Subtitle">
    <w:name w:val="Subtitle"/>
    <w:aliases w:val="Underlined card text"/>
    <w:basedOn w:val="Normal"/>
    <w:next w:val="Normal"/>
    <w:link w:val="SubtitleChar"/>
    <w:uiPriority w:val="99"/>
    <w:qFormat/>
    <w:rsid w:val="001E299C"/>
    <w:rPr>
      <w:rFonts w:ascii="Cambria" w:eastAsia="Times New Roman" w:hAnsi="Cambria"/>
      <w:i/>
      <w:iCs/>
      <w:color w:val="4F81BD"/>
      <w:spacing w:val="15"/>
      <w:sz w:val="24"/>
    </w:rPr>
  </w:style>
  <w:style w:type="character" w:customStyle="1" w:styleId="SubtitleChar">
    <w:name w:val="Subtitle Char"/>
    <w:aliases w:val="Underlined card text Char"/>
    <w:basedOn w:val="DefaultParagraphFont"/>
    <w:link w:val="Subtitle"/>
    <w:uiPriority w:val="99"/>
    <w:rsid w:val="001E299C"/>
    <w:rPr>
      <w:rFonts w:ascii="Cambria" w:eastAsia="Times New Roman" w:hAnsi="Cambria" w:cs="Calibri"/>
      <w:i/>
      <w:iCs/>
      <w:color w:val="4F81BD"/>
      <w:spacing w:val="15"/>
      <w:sz w:val="24"/>
    </w:rPr>
  </w:style>
  <w:style w:type="paragraph" w:styleId="TOC3">
    <w:name w:val="toc 3"/>
    <w:basedOn w:val="Normal"/>
    <w:next w:val="Normal"/>
    <w:qFormat/>
    <w:rsid w:val="001E299C"/>
    <w:pPr>
      <w:ind w:left="400"/>
    </w:pPr>
    <w:rPr>
      <w:rFonts w:eastAsia="Times New Roman"/>
      <w:kern w:val="32"/>
      <w:szCs w:val="20"/>
    </w:rPr>
  </w:style>
  <w:style w:type="table" w:styleId="TableGrid">
    <w:name w:val="Table Grid"/>
    <w:basedOn w:val="TableNormal"/>
    <w:rsid w:val="001E299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1E299C"/>
  </w:style>
  <w:style w:type="character" w:customStyle="1" w:styleId="storyby">
    <w:name w:val="storyby"/>
    <w:rsid w:val="001E299C"/>
  </w:style>
  <w:style w:type="character" w:customStyle="1" w:styleId="7TimesNewRoman">
    <w:name w:val="7 Times New Roman"/>
    <w:rsid w:val="001E299C"/>
    <w:rPr>
      <w:rFonts w:ascii="Times New Roman" w:hAnsi="Times New Roman"/>
      <w:color w:val="000000"/>
      <w:spacing w:val="0"/>
      <w:position w:val="0"/>
      <w:sz w:val="14"/>
      <w:u w:val="none" w:color="000000"/>
      <w:vertAlign w:val="baseline"/>
      <w:lang w:val="en-US"/>
    </w:rPr>
  </w:style>
  <w:style w:type="paragraph" w:customStyle="1" w:styleId="Standard">
    <w:name w:val="Standard"/>
    <w:qFormat/>
    <w:rsid w:val="001E299C"/>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TOCHeading">
    <w:name w:val="TOC Heading"/>
    <w:basedOn w:val="Heading1"/>
    <w:next w:val="Normal"/>
    <w:uiPriority w:val="39"/>
    <w:unhideWhenUsed/>
    <w:qFormat/>
    <w:rsid w:val="001E299C"/>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
    <w:uiPriority w:val="99"/>
    <w:rsid w:val="001E299C"/>
    <w:rPr>
      <w:kern w:val="32"/>
      <w:sz w:val="24"/>
    </w:rPr>
  </w:style>
  <w:style w:type="character" w:customStyle="1" w:styleId="CitesChar2">
    <w:name w:val="Cites Char2"/>
    <w:locked/>
    <w:rsid w:val="001E299C"/>
    <w:rPr>
      <w:rFonts w:ascii="Times New Roman" w:eastAsia="Times New Roman" w:hAnsi="Times New Roman"/>
      <w:b/>
      <w:bCs/>
    </w:rPr>
  </w:style>
  <w:style w:type="character" w:customStyle="1" w:styleId="itxtrst">
    <w:name w:val="itxtrst"/>
    <w:rsid w:val="001E299C"/>
  </w:style>
  <w:style w:type="character" w:customStyle="1" w:styleId="A-Underlining">
    <w:name w:val="A-Underlining"/>
    <w:rsid w:val="001E299C"/>
    <w:rPr>
      <w:rFonts w:ascii="Garamond" w:hAnsi="Garamond"/>
      <w:color w:val="auto"/>
      <w:sz w:val="24"/>
      <w:u w:val="single"/>
    </w:rPr>
  </w:style>
  <w:style w:type="paragraph" w:customStyle="1" w:styleId="B-TagCite">
    <w:name w:val="B-TagCite"/>
    <w:qFormat/>
    <w:rsid w:val="001E299C"/>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rsid w:val="001E299C"/>
    <w:rPr>
      <w:b/>
      <w:noProof w:val="0"/>
      <w:sz w:val="22"/>
      <w:lang w:val="en-US" w:eastAsia="en-US" w:bidi="ar-SA"/>
    </w:rPr>
  </w:style>
  <w:style w:type="character" w:customStyle="1" w:styleId="fn">
    <w:name w:val="fn"/>
    <w:rsid w:val="001E299C"/>
  </w:style>
  <w:style w:type="character" w:customStyle="1" w:styleId="newsmain">
    <w:name w:val="news_main"/>
    <w:rsid w:val="001E299C"/>
  </w:style>
  <w:style w:type="character" w:customStyle="1" w:styleId="verdana">
    <w:name w:val="verdana"/>
    <w:rsid w:val="001E299C"/>
  </w:style>
  <w:style w:type="character" w:customStyle="1" w:styleId="vitstoryheadline">
    <w:name w:val="vitstoryheadline"/>
    <w:rsid w:val="001E299C"/>
  </w:style>
  <w:style w:type="paragraph" w:customStyle="1" w:styleId="NormalText">
    <w:name w:val="Normal Text"/>
    <w:basedOn w:val="Normal"/>
    <w:link w:val="NormalTextChar"/>
    <w:autoRedefine/>
    <w:qFormat/>
    <w:rsid w:val="001E299C"/>
    <w:pPr>
      <w:jc w:val="both"/>
    </w:pPr>
    <w:rPr>
      <w:rFonts w:eastAsia="Times New Roman"/>
      <w:szCs w:val="26"/>
      <w:lang w:val="x-none" w:eastAsia="ja-JP"/>
    </w:rPr>
  </w:style>
  <w:style w:type="character" w:customStyle="1" w:styleId="NormalTextChar">
    <w:name w:val="Normal Text Char"/>
    <w:link w:val="NormalText"/>
    <w:rsid w:val="001E299C"/>
    <w:rPr>
      <w:rFonts w:ascii="Calibri" w:eastAsia="Times New Roman" w:hAnsi="Calibri" w:cs="Calibri"/>
      <w:szCs w:val="26"/>
      <w:lang w:val="x-none" w:eastAsia="ja-JP"/>
    </w:rPr>
  </w:style>
  <w:style w:type="character" w:customStyle="1" w:styleId="AuthorDate0">
    <w:name w:val="Author Date"/>
    <w:rsid w:val="001E299C"/>
    <w:rPr>
      <w:b/>
      <w:sz w:val="24"/>
      <w:u w:val="thick"/>
    </w:rPr>
  </w:style>
  <w:style w:type="paragraph" w:customStyle="1" w:styleId="HotRoute">
    <w:name w:val="Hot Route!"/>
    <w:basedOn w:val="Normal"/>
    <w:link w:val="HotRouteChar"/>
    <w:qFormat/>
    <w:rsid w:val="001E299C"/>
    <w:pPr>
      <w:ind w:left="144"/>
    </w:pPr>
    <w:rPr>
      <w:rFonts w:eastAsia="Times New Roman"/>
    </w:rPr>
  </w:style>
  <w:style w:type="character" w:customStyle="1" w:styleId="UnderlinedTextCharChar">
    <w:name w:val="Underlined Text Char Char"/>
    <w:rsid w:val="001E299C"/>
    <w:rPr>
      <w:rFonts w:cs="Arial"/>
      <w:bCs/>
      <w:noProof w:val="0"/>
      <w:szCs w:val="26"/>
      <w:u w:val="single"/>
      <w:lang w:val="en-US" w:eastAsia="en-US" w:bidi="ar-SA"/>
    </w:rPr>
  </w:style>
  <w:style w:type="character" w:customStyle="1" w:styleId="DocumentMapChar1">
    <w:name w:val="Document Map Char1"/>
    <w:uiPriority w:val="99"/>
    <w:rsid w:val="001E299C"/>
    <w:rPr>
      <w:rFonts w:ascii="Tahoma" w:hAnsi="Tahoma" w:cs="Tahoma"/>
      <w:sz w:val="16"/>
      <w:szCs w:val="16"/>
    </w:rPr>
  </w:style>
  <w:style w:type="character" w:customStyle="1" w:styleId="Author">
    <w:name w:val="Author"/>
    <w:aliases w:val="Style Date"/>
    <w:qFormat/>
    <w:rsid w:val="001E299C"/>
    <w:rPr>
      <w:b/>
      <w:sz w:val="24"/>
    </w:rPr>
  </w:style>
  <w:style w:type="character" w:customStyle="1" w:styleId="author0">
    <w:name w:val="author"/>
    <w:rsid w:val="001E299C"/>
    <w:rPr>
      <w:rFonts w:ascii="Times New Roman" w:hAnsi="Times New Roman"/>
      <w:b/>
      <w:sz w:val="24"/>
    </w:rPr>
  </w:style>
  <w:style w:type="character" w:customStyle="1" w:styleId="articletitle">
    <w:name w:val="articletitle"/>
    <w:rsid w:val="001E299C"/>
    <w:rPr>
      <w:rFonts w:cs="Times New Roman"/>
    </w:rPr>
  </w:style>
  <w:style w:type="character" w:customStyle="1" w:styleId="6pointChar">
    <w:name w:val="6 point Char"/>
    <w:rsid w:val="001E299C"/>
    <w:rPr>
      <w:rFonts w:cs="Times New Roman"/>
      <w:sz w:val="12"/>
      <w:lang w:val="en-US" w:eastAsia="en-US"/>
    </w:rPr>
  </w:style>
  <w:style w:type="character" w:customStyle="1" w:styleId="term1">
    <w:name w:val="term1"/>
    <w:rsid w:val="001E299C"/>
    <w:rPr>
      <w:b/>
      <w:bCs/>
    </w:rPr>
  </w:style>
  <w:style w:type="paragraph" w:customStyle="1" w:styleId="Minimize">
    <w:name w:val="Minimize"/>
    <w:basedOn w:val="Normal"/>
    <w:next w:val="Normal"/>
    <w:qFormat/>
    <w:rsid w:val="001E299C"/>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1E299C"/>
    <w:rPr>
      <w:sz w:val="12"/>
      <w:szCs w:val="24"/>
    </w:rPr>
  </w:style>
  <w:style w:type="character" w:customStyle="1" w:styleId="StyleThickunderline">
    <w:name w:val="Style Thick underline"/>
    <w:qFormat/>
    <w:rsid w:val="001E299C"/>
    <w:rPr>
      <w:u w:val="thick"/>
    </w:rPr>
  </w:style>
  <w:style w:type="character" w:customStyle="1" w:styleId="UnderlineTextChar">
    <w:name w:val="Underline Text Char"/>
    <w:link w:val="UnderlineText"/>
    <w:rsid w:val="001E299C"/>
    <w:rPr>
      <w:u w:val="single"/>
    </w:rPr>
  </w:style>
  <w:style w:type="numbering" w:customStyle="1" w:styleId="NoList2">
    <w:name w:val="No List2"/>
    <w:next w:val="NoList"/>
    <w:uiPriority w:val="99"/>
    <w:semiHidden/>
    <w:rsid w:val="001E299C"/>
  </w:style>
  <w:style w:type="paragraph" w:customStyle="1" w:styleId="underlined">
    <w:name w:val="underlined"/>
    <w:next w:val="Normal"/>
    <w:link w:val="underlinedChar"/>
    <w:autoRedefine/>
    <w:qFormat/>
    <w:rsid w:val="001E299C"/>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1E299C"/>
    <w:rPr>
      <w:rFonts w:ascii="Times New Roman" w:eastAsia="Malgun Gothic" w:hAnsi="Times New Roman" w:cs="Times New Roman"/>
      <w:sz w:val="24"/>
      <w:szCs w:val="24"/>
      <w:u w:val="single"/>
    </w:rPr>
  </w:style>
  <w:style w:type="paragraph" w:customStyle="1" w:styleId="Style4">
    <w:name w:val="Style4"/>
    <w:basedOn w:val="Normal"/>
    <w:link w:val="Style4Char"/>
    <w:qFormat/>
    <w:rsid w:val="001E299C"/>
    <w:rPr>
      <w:rFonts w:eastAsia="Times New Roman"/>
      <w:u w:val="single"/>
    </w:rPr>
  </w:style>
  <w:style w:type="character" w:customStyle="1" w:styleId="Style4Char">
    <w:name w:val="Style4 Char"/>
    <w:link w:val="Style4"/>
    <w:rsid w:val="001E299C"/>
    <w:rPr>
      <w:rFonts w:ascii="Calibri" w:eastAsia="Times New Roman" w:hAnsi="Calibri" w:cs="Calibri"/>
      <w:u w:val="single"/>
    </w:rPr>
  </w:style>
  <w:style w:type="character" w:customStyle="1" w:styleId="Box">
    <w:name w:val="Box!"/>
    <w:rsid w:val="001E299C"/>
    <w:rPr>
      <w:rFonts w:ascii="Garamond" w:hAnsi="Garamond"/>
      <w:sz w:val="24"/>
      <w:u w:val="single"/>
      <w:bdr w:val="single" w:sz="4" w:space="0" w:color="auto"/>
    </w:rPr>
  </w:style>
  <w:style w:type="character" w:customStyle="1" w:styleId="citechar">
    <w:name w:val="citechar"/>
    <w:rsid w:val="001E299C"/>
  </w:style>
  <w:style w:type="character" w:customStyle="1" w:styleId="underlinechar">
    <w:name w:val="underlinechar"/>
    <w:rsid w:val="001E299C"/>
  </w:style>
  <w:style w:type="character" w:customStyle="1" w:styleId="CardUnderlineChar">
    <w:name w:val="Card Underline Char"/>
    <w:rsid w:val="001E299C"/>
    <w:rPr>
      <w:szCs w:val="24"/>
      <w:u w:val="single"/>
      <w:lang w:val="en-US" w:eastAsia="en-US" w:bidi="ar-SA"/>
    </w:rPr>
  </w:style>
  <w:style w:type="character" w:customStyle="1" w:styleId="AnalyticChar">
    <w:name w:val="Analytic Char"/>
    <w:link w:val="Analytic"/>
    <w:rsid w:val="001E299C"/>
    <w:rPr>
      <w:rFonts w:ascii="Calibri" w:hAnsi="Calibri" w:cs="Calibri"/>
      <w:b/>
      <w:bCs/>
      <w:color w:val="404040" w:themeColor="text1" w:themeTint="BF"/>
      <w:sz w:val="26"/>
      <w:szCs w:val="26"/>
    </w:rPr>
  </w:style>
  <w:style w:type="paragraph" w:customStyle="1" w:styleId="Default">
    <w:name w:val="Default"/>
    <w:qFormat/>
    <w:rsid w:val="001E299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tagciteChar">
    <w:name w:val="tag/cite Char"/>
    <w:rsid w:val="001E299C"/>
    <w:rPr>
      <w:b/>
      <w:sz w:val="24"/>
      <w:lang w:val="en-US" w:eastAsia="en-US" w:bidi="ar-SA"/>
    </w:rPr>
  </w:style>
  <w:style w:type="character" w:customStyle="1" w:styleId="8pointChar">
    <w:name w:val="8 point Char"/>
    <w:rsid w:val="001E299C"/>
    <w:rPr>
      <w:sz w:val="16"/>
      <w:lang w:val="en-US" w:eastAsia="en-US" w:bidi="ar-SA"/>
    </w:rPr>
  </w:style>
  <w:style w:type="character" w:customStyle="1" w:styleId="BoldText12pt">
    <w:name w:val="Bold Text 12 pt"/>
    <w:rsid w:val="001E299C"/>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1E299C"/>
  </w:style>
  <w:style w:type="character" w:customStyle="1" w:styleId="person-name">
    <w:name w:val="person-name"/>
    <w:rsid w:val="001E299C"/>
  </w:style>
  <w:style w:type="paragraph" w:customStyle="1" w:styleId="CARD">
    <w:name w:val="CARD"/>
    <w:basedOn w:val="Normal"/>
    <w:link w:val="CARDChar1"/>
    <w:qFormat/>
    <w:rsid w:val="001E299C"/>
    <w:rPr>
      <w:rFonts w:eastAsia="Times New Roman"/>
      <w:szCs w:val="20"/>
    </w:rPr>
  </w:style>
  <w:style w:type="character" w:customStyle="1" w:styleId="CARDChar1">
    <w:name w:val="CARD Char"/>
    <w:link w:val="CARD"/>
    <w:rsid w:val="001E299C"/>
    <w:rPr>
      <w:rFonts w:ascii="Calibri" w:eastAsia="Times New Roman" w:hAnsi="Calibri" w:cs="Calibri"/>
      <w:szCs w:val="20"/>
    </w:rPr>
  </w:style>
  <w:style w:type="character" w:customStyle="1" w:styleId="Style11pt">
    <w:name w:val="Style 11 pt"/>
    <w:rsid w:val="001E299C"/>
    <w:rPr>
      <w:sz w:val="20"/>
    </w:rPr>
  </w:style>
  <w:style w:type="paragraph" w:customStyle="1" w:styleId="Ununderlined">
    <w:name w:val="Ununderlined"/>
    <w:basedOn w:val="Normal"/>
    <w:link w:val="UnunderlinedChar"/>
    <w:qFormat/>
    <w:rsid w:val="001E299C"/>
    <w:pPr>
      <w:jc w:val="both"/>
    </w:pPr>
    <w:rPr>
      <w:rFonts w:eastAsia="SimSun"/>
      <w:sz w:val="12"/>
    </w:rPr>
  </w:style>
  <w:style w:type="character" w:customStyle="1" w:styleId="UnunderlinedChar">
    <w:name w:val="Ununderlined Char"/>
    <w:link w:val="Ununderlined"/>
    <w:rsid w:val="001E299C"/>
    <w:rPr>
      <w:rFonts w:ascii="Calibri" w:eastAsia="SimSun" w:hAnsi="Calibri" w:cs="Calibri"/>
      <w:sz w:val="12"/>
    </w:rPr>
  </w:style>
  <w:style w:type="paragraph" w:customStyle="1" w:styleId="Highlighting">
    <w:name w:val="Highlighting"/>
    <w:basedOn w:val="Normal"/>
    <w:link w:val="HighlightingChar"/>
    <w:autoRedefine/>
    <w:qFormat/>
    <w:rsid w:val="001E299C"/>
    <w:rPr>
      <w:rFonts w:eastAsia="SimSun"/>
      <w:sz w:val="24"/>
      <w:u w:val="thick"/>
    </w:rPr>
  </w:style>
  <w:style w:type="character" w:customStyle="1" w:styleId="HighlightingChar">
    <w:name w:val="Highlighting Char"/>
    <w:link w:val="Highlighting"/>
    <w:rsid w:val="001E299C"/>
    <w:rPr>
      <w:rFonts w:ascii="Calibri" w:eastAsia="SimSun" w:hAnsi="Calibri" w:cs="Calibri"/>
      <w:sz w:val="24"/>
      <w:u w:val="thick"/>
    </w:rPr>
  </w:style>
  <w:style w:type="paragraph" w:customStyle="1" w:styleId="evidencetext">
    <w:name w:val="evidence text"/>
    <w:basedOn w:val="Normal"/>
    <w:next w:val="Normal"/>
    <w:link w:val="evidencetextChar1"/>
    <w:qFormat/>
    <w:rsid w:val="001E299C"/>
    <w:pPr>
      <w:ind w:left="432" w:right="432"/>
    </w:pPr>
    <w:rPr>
      <w:rFonts w:eastAsia="Times New Roman"/>
      <w:color w:val="000000"/>
      <w:lang w:val="x-none" w:eastAsia="x-none"/>
    </w:rPr>
  </w:style>
  <w:style w:type="character" w:customStyle="1" w:styleId="evidencetextChar1">
    <w:name w:val="evidence text Char1"/>
    <w:link w:val="evidencetext"/>
    <w:rsid w:val="001E299C"/>
    <w:rPr>
      <w:rFonts w:ascii="Calibri" w:eastAsia="Times New Roman" w:hAnsi="Calibri" w:cs="Calibri"/>
      <w:color w:val="000000"/>
      <w:lang w:val="x-none" w:eastAsia="x-none"/>
    </w:rPr>
  </w:style>
  <w:style w:type="character" w:customStyle="1" w:styleId="highlight2">
    <w:name w:val="highlight2"/>
    <w:rsid w:val="001E299C"/>
    <w:rPr>
      <w:rFonts w:ascii="Arial" w:hAnsi="Arial"/>
      <w:b/>
      <w:sz w:val="19"/>
      <w:u w:val="thick"/>
      <w:bdr w:val="none" w:sz="0" w:space="0" w:color="auto"/>
      <w:shd w:val="clear" w:color="auto" w:fill="auto"/>
    </w:rPr>
  </w:style>
  <w:style w:type="character" w:customStyle="1" w:styleId="box0">
    <w:name w:val="box"/>
    <w:rsid w:val="001E299C"/>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1E299C"/>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1E299C"/>
    <w:rPr>
      <w:rFonts w:ascii="Calibri" w:eastAsia="Times New Roman" w:hAnsi="Calibri" w:cs="Arial"/>
      <w:iCs/>
      <w:smallCaps/>
      <w:sz w:val="20"/>
      <w:szCs w:val="20"/>
      <w:u w:val="double"/>
    </w:rPr>
  </w:style>
  <w:style w:type="paragraph" w:customStyle="1" w:styleId="StyleStyle411pt">
    <w:name w:val="Style Style4 + 11 pt"/>
    <w:basedOn w:val="Normal"/>
    <w:link w:val="StyleStyle411ptChar"/>
    <w:qFormat/>
    <w:rsid w:val="001E299C"/>
    <w:rPr>
      <w:rFonts w:eastAsia="Times New Roman"/>
      <w:u w:val="single"/>
    </w:rPr>
  </w:style>
  <w:style w:type="character" w:customStyle="1" w:styleId="StyleStyle411ptChar">
    <w:name w:val="Style Style4 + 11 pt Char"/>
    <w:link w:val="StyleStyle411pt"/>
    <w:rsid w:val="001E299C"/>
    <w:rPr>
      <w:rFonts w:ascii="Calibri" w:eastAsia="Times New Roman" w:hAnsi="Calibri" w:cs="Calibri"/>
      <w:u w:val="single"/>
    </w:rPr>
  </w:style>
  <w:style w:type="paragraph" w:customStyle="1" w:styleId="StyleStyle411ptBold">
    <w:name w:val="Style Style4 + 11 pt Bold"/>
    <w:basedOn w:val="Normal"/>
    <w:link w:val="StyleStyle411ptBoldChar"/>
    <w:qFormat/>
    <w:rsid w:val="001E299C"/>
    <w:rPr>
      <w:rFonts w:eastAsia="Times New Roman"/>
      <w:b/>
      <w:bCs/>
      <w:u w:val="single"/>
    </w:rPr>
  </w:style>
  <w:style w:type="character" w:customStyle="1" w:styleId="StyleStyle411ptBoldChar">
    <w:name w:val="Style Style4 + 11 pt Bold Char"/>
    <w:link w:val="StyleStyle411ptBold"/>
    <w:rsid w:val="001E299C"/>
    <w:rPr>
      <w:rFonts w:ascii="Calibri" w:eastAsia="Times New Roman" w:hAnsi="Calibri" w:cs="Calibri"/>
      <w:b/>
      <w:bCs/>
      <w:u w:val="single"/>
    </w:rPr>
  </w:style>
  <w:style w:type="character" w:customStyle="1" w:styleId="CharacterStyle1">
    <w:name w:val="Character Style 1"/>
    <w:rsid w:val="001E299C"/>
    <w:rPr>
      <w:rFonts w:ascii="Tahoma" w:hAnsi="Tahoma" w:cs="Tahoma" w:hint="default"/>
      <w:sz w:val="18"/>
      <w:szCs w:val="18"/>
    </w:rPr>
  </w:style>
  <w:style w:type="character" w:customStyle="1" w:styleId="UnderlineStyleChar7">
    <w:name w:val="Underline Style Char7"/>
    <w:rsid w:val="001E299C"/>
    <w:rPr>
      <w:rFonts w:ascii="Garamond" w:hAnsi="Garamond" w:hint="default"/>
      <w:sz w:val="22"/>
      <w:szCs w:val="24"/>
      <w:u w:val="single"/>
      <w:lang w:val="en-US" w:eastAsia="en-US" w:bidi="ar-SA"/>
    </w:rPr>
  </w:style>
  <w:style w:type="character" w:customStyle="1" w:styleId="StyleArial6ptBold">
    <w:name w:val="Style Arial 6 pt Bold"/>
    <w:rsid w:val="001E299C"/>
    <w:rPr>
      <w:rFonts w:ascii="Arial" w:hAnsi="Arial" w:cs="Arial" w:hint="default"/>
      <w:bCs/>
      <w:sz w:val="12"/>
    </w:rPr>
  </w:style>
  <w:style w:type="character" w:customStyle="1" w:styleId="Style11ptUnderline">
    <w:name w:val="Style 11 pt Underline"/>
    <w:rsid w:val="001E299C"/>
    <w:rPr>
      <w:sz w:val="20"/>
      <w:u w:val="single"/>
    </w:rPr>
  </w:style>
  <w:style w:type="character" w:customStyle="1" w:styleId="Style11ptBoldUnderline">
    <w:name w:val="Style 11 pt Bold Underline"/>
    <w:rsid w:val="001E299C"/>
    <w:rPr>
      <w:b/>
      <w:bCs/>
      <w:sz w:val="20"/>
      <w:u w:val="single"/>
    </w:rPr>
  </w:style>
  <w:style w:type="paragraph" w:customStyle="1" w:styleId="teaserpermalink">
    <w:name w:val="teaser_permalink"/>
    <w:basedOn w:val="Normal"/>
    <w:uiPriority w:val="99"/>
    <w:qFormat/>
    <w:rsid w:val="001E299C"/>
    <w:pPr>
      <w:spacing w:before="100" w:beforeAutospacing="1" w:after="100" w:afterAutospacing="1"/>
    </w:pPr>
    <w:rPr>
      <w:rFonts w:eastAsia="Times New Roman"/>
      <w:sz w:val="24"/>
      <w:lang w:eastAsia="zh-CN"/>
    </w:rPr>
  </w:style>
  <w:style w:type="character" w:customStyle="1" w:styleId="Heading2Char5">
    <w:name w:val="Heading 2 Char5"/>
    <w:rsid w:val="001E299C"/>
    <w:rPr>
      <w:rFonts w:ascii="Garamond" w:hAnsi="Garamond" w:cs="Arial" w:hint="default"/>
      <w:b/>
      <w:bCs/>
      <w:iCs/>
      <w:sz w:val="24"/>
      <w:szCs w:val="28"/>
      <w:lang w:val="en-US" w:eastAsia="en-US" w:bidi="ar-SA"/>
    </w:rPr>
  </w:style>
  <w:style w:type="paragraph" w:styleId="NoSpacing">
    <w:name w:val="No Spacing"/>
    <w:aliases w:val="ClearFormatting,Clear,DDI Tag,Tag Title,No Spacing51,No Spacing8,No Spacing7,Dont u,No Spacing311"/>
    <w:uiPriority w:val="1"/>
    <w:qFormat/>
    <w:rsid w:val="001E299C"/>
    <w:pPr>
      <w:spacing w:after="0" w:line="240" w:lineRule="auto"/>
    </w:pPr>
    <w:rPr>
      <w:rFonts w:ascii="Georgia" w:eastAsia="Calibri" w:hAnsi="Georgia" w:cs="Times New Roman"/>
      <w:sz w:val="26"/>
    </w:rPr>
  </w:style>
  <w:style w:type="paragraph" w:customStyle="1" w:styleId="Smalltext1">
    <w:name w:val="Small text"/>
    <w:aliases w:val="Quote1,Quote11"/>
    <w:basedOn w:val="Normal"/>
    <w:link w:val="SmalltextChar"/>
    <w:qFormat/>
    <w:rsid w:val="001E299C"/>
    <w:rPr>
      <w:rFonts w:eastAsia="Calibri"/>
      <w:sz w:val="14"/>
    </w:rPr>
  </w:style>
  <w:style w:type="character" w:customStyle="1" w:styleId="SmalltextChar">
    <w:name w:val="Small text Char"/>
    <w:aliases w:val="Quote Char,Quote1 Char1"/>
    <w:link w:val="Smalltext1"/>
    <w:rsid w:val="001E299C"/>
    <w:rPr>
      <w:rFonts w:ascii="Calibri" w:eastAsia="Calibri" w:hAnsi="Calibri" w:cs="Calibri"/>
      <w:sz w:val="14"/>
    </w:rPr>
  </w:style>
  <w:style w:type="character" w:customStyle="1" w:styleId="TagGreg">
    <w:name w:val="TagGreg"/>
    <w:uiPriority w:val="1"/>
    <w:qFormat/>
    <w:rsid w:val="001E299C"/>
    <w:rPr>
      <w:b/>
      <w:sz w:val="24"/>
    </w:rPr>
  </w:style>
  <w:style w:type="character" w:customStyle="1" w:styleId="SmallText-New">
    <w:name w:val="Small Text - New"/>
    <w:rsid w:val="001E299C"/>
    <w:rPr>
      <w:rFonts w:ascii="Arial Narrow" w:hAnsi="Arial Narrow"/>
      <w:sz w:val="14"/>
    </w:rPr>
  </w:style>
  <w:style w:type="character" w:customStyle="1" w:styleId="Underlined-New">
    <w:name w:val="Underlined - New"/>
    <w:rsid w:val="001E299C"/>
    <w:rPr>
      <w:rFonts w:ascii="Arial Narrow" w:hAnsi="Arial Narrow"/>
      <w:sz w:val="16"/>
      <w:u w:val="single"/>
    </w:rPr>
  </w:style>
  <w:style w:type="character" w:customStyle="1" w:styleId="Boxing-New">
    <w:name w:val="Boxing - New"/>
    <w:rsid w:val="001E299C"/>
    <w:rPr>
      <w:rFonts w:ascii="Arial Narrow" w:hAnsi="Arial Narrow"/>
      <w:sz w:val="16"/>
      <w:u w:val="none"/>
      <w:bdr w:val="single" w:sz="4" w:space="0" w:color="auto"/>
    </w:rPr>
  </w:style>
  <w:style w:type="character" w:customStyle="1" w:styleId="hilite1">
    <w:name w:val="hilite1"/>
    <w:rsid w:val="001E299C"/>
    <w:rPr>
      <w:rFonts w:ascii="Arial Narrow" w:hAnsi="Arial Narrow"/>
      <w:sz w:val="18"/>
      <w:u w:val="single"/>
      <w:bdr w:val="none" w:sz="0" w:space="0" w:color="auto"/>
      <w:shd w:val="clear" w:color="auto" w:fill="00FF00"/>
    </w:rPr>
  </w:style>
  <w:style w:type="character" w:customStyle="1" w:styleId="term">
    <w:name w:val="term"/>
    <w:rsid w:val="001E299C"/>
  </w:style>
  <w:style w:type="character" w:customStyle="1" w:styleId="f">
    <w:name w:val="f"/>
    <w:rsid w:val="001E299C"/>
  </w:style>
  <w:style w:type="paragraph" w:customStyle="1" w:styleId="StyleStyle49pt">
    <w:name w:val="Style Style4 + 9 pt"/>
    <w:basedOn w:val="Style4"/>
    <w:link w:val="StyleStyle49ptChar"/>
    <w:qFormat/>
    <w:rsid w:val="001E299C"/>
  </w:style>
  <w:style w:type="character" w:customStyle="1" w:styleId="StyleStyle49ptChar">
    <w:name w:val="Style Style4 + 9 pt Char"/>
    <w:link w:val="StyleStyle49pt"/>
    <w:rsid w:val="001E299C"/>
    <w:rPr>
      <w:rFonts w:ascii="Calibri" w:eastAsia="Times New Roman" w:hAnsi="Calibri" w:cs="Calibri"/>
      <w:u w:val="single"/>
    </w:rPr>
  </w:style>
  <w:style w:type="paragraph" w:customStyle="1" w:styleId="StyleStyle49ptBold">
    <w:name w:val="Style Style4 + 9 pt Bold"/>
    <w:basedOn w:val="Style4"/>
    <w:link w:val="StyleStyle49ptBoldChar"/>
    <w:qFormat/>
    <w:rsid w:val="001E299C"/>
    <w:rPr>
      <w:b/>
      <w:bCs/>
    </w:rPr>
  </w:style>
  <w:style w:type="character" w:customStyle="1" w:styleId="StyleStyle49ptBoldChar">
    <w:name w:val="Style Style4 + 9 pt Bold Char"/>
    <w:link w:val="StyleStyle49ptBold"/>
    <w:rsid w:val="001E299C"/>
    <w:rPr>
      <w:rFonts w:ascii="Calibri" w:eastAsia="Times New Roman" w:hAnsi="Calibri" w:cs="Calibri"/>
      <w:b/>
      <w:bCs/>
      <w:u w:val="single"/>
    </w:rPr>
  </w:style>
  <w:style w:type="character" w:customStyle="1" w:styleId="StyleDebateUnderline10pt">
    <w:name w:val="Style Debate Underline + 10 pt"/>
    <w:rsid w:val="001E299C"/>
    <w:rPr>
      <w:rFonts w:ascii="Times New Roman" w:hAnsi="Times New Roman"/>
      <w:sz w:val="20"/>
      <w:szCs w:val="20"/>
      <w:u w:val="single"/>
    </w:rPr>
  </w:style>
  <w:style w:type="character" w:customStyle="1" w:styleId="Style11ptUnderlineBorderSinglesolidlineAuto05pt">
    <w:name w:val="Style 11 pt Underline Border: : (Single solid line Auto  0.5 pt..."/>
    <w:rsid w:val="001E299C"/>
    <w:rPr>
      <w:sz w:val="20"/>
      <w:u w:val="single"/>
      <w:bdr w:val="single" w:sz="4" w:space="0" w:color="auto"/>
    </w:rPr>
  </w:style>
  <w:style w:type="character" w:customStyle="1" w:styleId="a">
    <w:name w:val="a"/>
    <w:rsid w:val="001E299C"/>
  </w:style>
  <w:style w:type="paragraph" w:customStyle="1" w:styleId="StyleStyle411ptBoldBorderSinglesolidlineAuto0">
    <w:name w:val="Style Style4 + 11 pt Bold Border: : (Single solid line Auto  0...."/>
    <w:basedOn w:val="Normal"/>
    <w:link w:val="StyleStyle411ptBoldBorderSinglesolidlineAuto0Char"/>
    <w:qFormat/>
    <w:rsid w:val="001E299C"/>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E299C"/>
    <w:rPr>
      <w:rFonts w:ascii="Calibri" w:eastAsia="Times New Roman" w:hAnsi="Calibri" w:cs="Calibri"/>
      <w:b/>
      <w:bCs/>
      <w:u w:val="single"/>
      <w:bdr w:val="single" w:sz="4" w:space="0" w:color="auto"/>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1E299C"/>
    <w:rPr>
      <w:rFonts w:ascii="Times New Roman" w:eastAsia="Times New Roman" w:hAnsi="Times New Roman" w:cs="Times New Roman"/>
      <w:sz w:val="24"/>
    </w:rPr>
  </w:style>
  <w:style w:type="character" w:customStyle="1" w:styleId="ssl01">
    <w:name w:val="ss_l01"/>
    <w:rsid w:val="001E299C"/>
    <w:rPr>
      <w:color w:val="000000"/>
      <w:sz w:val="32"/>
      <w:szCs w:val="32"/>
    </w:rPr>
  </w:style>
  <w:style w:type="paragraph" w:customStyle="1" w:styleId="Normaltag">
    <w:name w:val="Normal tag"/>
    <w:basedOn w:val="Normal"/>
    <w:link w:val="NormaltagChar"/>
    <w:uiPriority w:val="99"/>
    <w:qFormat/>
    <w:rsid w:val="001E299C"/>
    <w:rPr>
      <w:rFonts w:eastAsia="Times New Roman"/>
      <w:b/>
      <w:sz w:val="24"/>
      <w:szCs w:val="20"/>
    </w:rPr>
  </w:style>
  <w:style w:type="character" w:customStyle="1" w:styleId="NormaltagChar">
    <w:name w:val="Normal tag Char"/>
    <w:link w:val="Normaltag"/>
    <w:uiPriority w:val="99"/>
    <w:rsid w:val="001E299C"/>
    <w:rPr>
      <w:rFonts w:ascii="Calibri" w:eastAsia="Times New Roman" w:hAnsi="Calibri" w:cs="Calibri"/>
      <w:b/>
      <w:sz w:val="24"/>
      <w:szCs w:val="20"/>
    </w:rPr>
  </w:style>
  <w:style w:type="paragraph" w:customStyle="1" w:styleId="Cardnon-underlined">
    <w:name w:val="Card non-underlined"/>
    <w:basedOn w:val="Normal"/>
    <w:link w:val="Cardnon-underlinedChar"/>
    <w:autoRedefine/>
    <w:uiPriority w:val="99"/>
    <w:qFormat/>
    <w:rsid w:val="001E299C"/>
    <w:rPr>
      <w:rFonts w:eastAsia="Times New Roman"/>
      <w:szCs w:val="20"/>
    </w:rPr>
  </w:style>
  <w:style w:type="character" w:customStyle="1" w:styleId="Cardnon-underlinedChar">
    <w:name w:val="Card non-underlined Char"/>
    <w:link w:val="Cardnon-underlined"/>
    <w:uiPriority w:val="99"/>
    <w:rsid w:val="001E299C"/>
    <w:rPr>
      <w:rFonts w:ascii="Calibri" w:eastAsia="Times New Roman" w:hAnsi="Calibri" w:cs="Calibri"/>
      <w:szCs w:val="20"/>
    </w:rPr>
  </w:style>
  <w:style w:type="paragraph" w:customStyle="1" w:styleId="tiny">
    <w:name w:val="tiny"/>
    <w:next w:val="Normal"/>
    <w:link w:val="tinyChar"/>
    <w:autoRedefine/>
    <w:qFormat/>
    <w:rsid w:val="001E299C"/>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1E299C"/>
    <w:rPr>
      <w:rFonts w:ascii="Times New Roman" w:eastAsia="Malgun Gothic" w:hAnsi="Times New Roman" w:cs="Times New Roman"/>
      <w:sz w:val="20"/>
      <w:szCs w:val="20"/>
    </w:rPr>
  </w:style>
  <w:style w:type="character" w:customStyle="1" w:styleId="Style11Char">
    <w:name w:val="Style11 Char"/>
    <w:link w:val="Style11"/>
    <w:rsid w:val="001E299C"/>
    <w:rPr>
      <w:b/>
      <w:u w:val="thick"/>
    </w:rPr>
  </w:style>
  <w:style w:type="character" w:customStyle="1" w:styleId="Style12Char">
    <w:name w:val="Style12 Char"/>
    <w:link w:val="Style12"/>
    <w:rsid w:val="001E299C"/>
    <w:rPr>
      <w:b/>
      <w:u w:val="thick"/>
    </w:rPr>
  </w:style>
  <w:style w:type="character" w:customStyle="1" w:styleId="Heading4Char1">
    <w:name w:val="Heading 4 Char1"/>
    <w:aliases w:val="Tag Char1,Big card Char1,body Char1,Normal Tag Char1,heading 2 Char1,Ch Char1,no read Char1,No Spacing211 Char1,No Spacing12 Char1,No Spacing2111 Char1"/>
    <w:qFormat/>
    <w:rsid w:val="001E299C"/>
    <w:rPr>
      <w:rFonts w:ascii="Times New Roman" w:eastAsia="Times New Roman" w:hAnsi="Times New Roman" w:cs="Times New Roman"/>
      <w:b/>
      <w:bCs/>
      <w:sz w:val="28"/>
      <w:szCs w:val="28"/>
    </w:rPr>
  </w:style>
  <w:style w:type="paragraph" w:customStyle="1" w:styleId="BlockTitle2">
    <w:name w:val="Block Title2"/>
    <w:basedOn w:val="Normal"/>
    <w:next w:val="Normal"/>
    <w:qFormat/>
    <w:rsid w:val="001E299C"/>
    <w:pPr>
      <w:spacing w:after="240"/>
      <w:jc w:val="center"/>
    </w:pPr>
    <w:rPr>
      <w:rFonts w:eastAsia="Times New Roman"/>
      <w:b/>
      <w:sz w:val="32"/>
      <w:szCs w:val="20"/>
      <w:u w:val="single"/>
    </w:rPr>
  </w:style>
  <w:style w:type="paragraph" w:customStyle="1" w:styleId="TxBrp1">
    <w:name w:val="TxBr_p1"/>
    <w:basedOn w:val="Normal"/>
    <w:qFormat/>
    <w:rsid w:val="001E299C"/>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qFormat/>
    <w:rsid w:val="001E299C"/>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uiPriority w:val="99"/>
    <w:rsid w:val="001E299C"/>
    <w:rPr>
      <w:color w:val="auto"/>
    </w:rPr>
  </w:style>
  <w:style w:type="character" w:customStyle="1" w:styleId="BodyTextIndentChar">
    <w:name w:val="Body Text Indent Char"/>
    <w:basedOn w:val="DefaultParagraphFont"/>
    <w:link w:val="BodyTextIndent"/>
    <w:uiPriority w:val="99"/>
    <w:rsid w:val="001E299C"/>
    <w:rPr>
      <w:rFonts w:ascii="Times New Roman" w:eastAsia="Times New Roman" w:hAnsi="Times New Roman" w:cs="Times New Roman"/>
      <w:sz w:val="24"/>
      <w:szCs w:val="24"/>
    </w:rPr>
  </w:style>
  <w:style w:type="character" w:styleId="FootnoteReference">
    <w:name w:val="footnote reference"/>
    <w:rsid w:val="001E299C"/>
    <w:rPr>
      <w:color w:val="000000"/>
    </w:rPr>
  </w:style>
  <w:style w:type="character" w:customStyle="1" w:styleId="allocatoragentsleft">
    <w:name w:val="al_locatoragentsleft"/>
    <w:rsid w:val="001E299C"/>
  </w:style>
  <w:style w:type="character" w:customStyle="1" w:styleId="grey10">
    <w:name w:val="grey10"/>
    <w:rsid w:val="001E299C"/>
  </w:style>
  <w:style w:type="character" w:styleId="HTMLTypewriter">
    <w:name w:val="HTML Typewriter"/>
    <w:unhideWhenUsed/>
    <w:rsid w:val="001E299C"/>
    <w:rPr>
      <w:rFonts w:ascii="Courier New" w:eastAsia="Times New Roman" w:hAnsi="Courier New" w:cs="Courier New"/>
      <w:sz w:val="20"/>
      <w:szCs w:val="20"/>
    </w:rPr>
  </w:style>
  <w:style w:type="character" w:customStyle="1" w:styleId="caps">
    <w:name w:val="caps"/>
    <w:rsid w:val="001E299C"/>
  </w:style>
  <w:style w:type="paragraph" w:styleId="HTMLPreformatted">
    <w:name w:val="HTML Preformatted"/>
    <w:basedOn w:val="Normal"/>
    <w:link w:val="HTMLPreformattedChar"/>
    <w:unhideWhenUsed/>
    <w:rsid w:val="001E29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1E299C"/>
    <w:rPr>
      <w:rFonts w:ascii="Courier New" w:eastAsia="Times New Roman" w:hAnsi="Courier New" w:cs="Courier New"/>
      <w:szCs w:val="20"/>
    </w:rPr>
  </w:style>
  <w:style w:type="character" w:customStyle="1" w:styleId="Style12ptBoldUnderline1">
    <w:name w:val="Style 12 pt Bold Underline1"/>
    <w:rsid w:val="001E299C"/>
    <w:rPr>
      <w:b/>
      <w:bCs/>
      <w:sz w:val="24"/>
      <w:u w:val="single"/>
    </w:rPr>
  </w:style>
  <w:style w:type="character" w:customStyle="1" w:styleId="UnderlinesCharChar">
    <w:name w:val="Underlines Char Char"/>
    <w:rsid w:val="001E299C"/>
    <w:rPr>
      <w:rFonts w:cs="Arial"/>
      <w:b/>
      <w:bCs/>
      <w:noProof w:val="0"/>
      <w:sz w:val="22"/>
      <w:szCs w:val="26"/>
      <w:u w:val="single"/>
      <w:lang w:val="en-US" w:eastAsia="en-US" w:bidi="ar-SA"/>
    </w:rPr>
  </w:style>
  <w:style w:type="paragraph" w:customStyle="1" w:styleId="Carding">
    <w:name w:val="Carding"/>
    <w:basedOn w:val="Normal"/>
    <w:uiPriority w:val="99"/>
    <w:qFormat/>
    <w:rsid w:val="001E299C"/>
    <w:rPr>
      <w:rFonts w:eastAsia="Times New Roman"/>
      <w:sz w:val="18"/>
    </w:rPr>
  </w:style>
  <w:style w:type="paragraph" w:customStyle="1" w:styleId="Style3">
    <w:name w:val="Style3"/>
    <w:basedOn w:val="Normal"/>
    <w:link w:val="Style3Char"/>
    <w:qFormat/>
    <w:rsid w:val="001E299C"/>
    <w:rPr>
      <w:rFonts w:eastAsia="Times New Roman"/>
      <w:b/>
    </w:rPr>
  </w:style>
  <w:style w:type="character" w:customStyle="1" w:styleId="Style3Char">
    <w:name w:val="Style3 Char"/>
    <w:link w:val="Style3"/>
    <w:rsid w:val="001E299C"/>
    <w:rPr>
      <w:rFonts w:ascii="Calibri" w:eastAsia="Times New Roman" w:hAnsi="Calibri" w:cs="Calibri"/>
      <w:b/>
    </w:rPr>
  </w:style>
  <w:style w:type="character" w:customStyle="1" w:styleId="TagsChar1">
    <w:name w:val="Tags Char1"/>
    <w:aliases w:val="Super Script Char1,TagStyle Char1"/>
    <w:rsid w:val="001E299C"/>
    <w:rPr>
      <w:rFonts w:ascii="Arial Narrow" w:hAnsi="Arial Narrow"/>
      <w:b/>
      <w:noProof w:val="0"/>
      <w:sz w:val="22"/>
      <w:szCs w:val="60"/>
      <w:lang w:val="en-US" w:eastAsia="en-US" w:bidi="ar-SA"/>
    </w:rPr>
  </w:style>
  <w:style w:type="character" w:customStyle="1" w:styleId="aunderline">
    <w:name w:val="aunderline"/>
    <w:qFormat/>
    <w:rsid w:val="001E299C"/>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Heading 2 Char Char1 Char Char1,tags Char,Small Text Char,No Spacing Char,Very Small Text Char,ClearFormatting Char"/>
    <w:uiPriority w:val="1"/>
    <w:qFormat/>
    <w:rsid w:val="001E299C"/>
    <w:rPr>
      <w:b/>
      <w:noProof w:val="0"/>
      <w:sz w:val="24"/>
      <w:lang w:val="en-US" w:eastAsia="en-US" w:bidi="ar-SA"/>
    </w:rPr>
  </w:style>
  <w:style w:type="character" w:customStyle="1" w:styleId="Taggin-New">
    <w:name w:val="Taggin - New"/>
    <w:rsid w:val="001E299C"/>
    <w:rPr>
      <w:rFonts w:ascii="Arial Narrow" w:hAnsi="Arial Narrow"/>
      <w:b/>
      <w:sz w:val="22"/>
    </w:rPr>
  </w:style>
  <w:style w:type="character" w:customStyle="1" w:styleId="27">
    <w:name w:val="27"/>
    <w:rsid w:val="001E299C"/>
    <w:rPr>
      <w:rFonts w:cs="Arial"/>
      <w:bCs/>
      <w:sz w:val="20"/>
      <w:u w:val="single"/>
      <w:lang w:val="en-US" w:eastAsia="en-US" w:bidi="ar-SA"/>
    </w:rPr>
  </w:style>
  <w:style w:type="character" w:customStyle="1" w:styleId="ilad">
    <w:name w:val="il_ad"/>
    <w:rsid w:val="001E299C"/>
  </w:style>
  <w:style w:type="paragraph" w:customStyle="1" w:styleId="CardsHighlighted">
    <w:name w:val="Cards Highlighted"/>
    <w:next w:val="Normal"/>
    <w:link w:val="CardsHighlightedChar"/>
    <w:qFormat/>
    <w:rsid w:val="001E299C"/>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1E299C"/>
    <w:rPr>
      <w:rFonts w:ascii="Times New Roman" w:eastAsia="Calibri" w:hAnsi="Times New Roman" w:cs="Times New Roman"/>
      <w:sz w:val="24"/>
      <w:szCs w:val="20"/>
      <w:u w:val="single"/>
      <w:shd w:val="clear" w:color="auto" w:fill="00FFFF"/>
    </w:rPr>
  </w:style>
  <w:style w:type="character" w:customStyle="1" w:styleId="CardUnderlined">
    <w:name w:val="Card Underlined"/>
    <w:rsid w:val="001E299C"/>
    <w:rPr>
      <w:rFonts w:ascii="Garamond" w:hAnsi="Garamond"/>
      <w:sz w:val="22"/>
      <w:szCs w:val="24"/>
      <w:u w:val="single"/>
      <w:lang w:val="en-US" w:eastAsia="en-US" w:bidi="ar-SA"/>
    </w:rPr>
  </w:style>
  <w:style w:type="paragraph" w:customStyle="1" w:styleId="Style2">
    <w:name w:val="Style2"/>
    <w:basedOn w:val="Heading4"/>
    <w:qFormat/>
    <w:rsid w:val="001E299C"/>
    <w:pPr>
      <w:spacing w:before="0"/>
    </w:pPr>
    <w:rPr>
      <w:rFonts w:eastAsia="Times New Roman" w:cs="Times New Roman"/>
      <w:caps/>
      <w:szCs w:val="20"/>
    </w:rPr>
  </w:style>
  <w:style w:type="character" w:customStyle="1" w:styleId="StyleStyle4CharTimesNewRoman11pt">
    <w:name w:val="Style Style4 Char + Times New Roman 11 pt"/>
    <w:rsid w:val="001E299C"/>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1E299C"/>
    <w:rPr>
      <w:rFonts w:ascii="Times New Roman" w:hAnsi="Times New Roman"/>
      <w:b/>
      <w:bCs/>
      <w:sz w:val="20"/>
      <w:szCs w:val="24"/>
      <w:u w:val="single"/>
      <w:lang w:val="en-US" w:eastAsia="en-US" w:bidi="ar-SA"/>
    </w:rPr>
  </w:style>
  <w:style w:type="character" w:customStyle="1" w:styleId="SmallFontChar">
    <w:name w:val="Small Font Char"/>
    <w:link w:val="SmallFont"/>
    <w:rsid w:val="001E299C"/>
    <w:rPr>
      <w:sz w:val="14"/>
      <w:szCs w:val="18"/>
    </w:rPr>
  </w:style>
  <w:style w:type="paragraph" w:customStyle="1" w:styleId="SmallFont">
    <w:name w:val="Small Font"/>
    <w:basedOn w:val="Normal"/>
    <w:link w:val="SmallFontChar"/>
    <w:qFormat/>
    <w:rsid w:val="001E299C"/>
    <w:pPr>
      <w:spacing w:after="200"/>
      <w:contextualSpacing/>
      <w:jc w:val="both"/>
    </w:pPr>
    <w:rPr>
      <w:rFonts w:asciiTheme="minorHAnsi" w:hAnsiTheme="minorHAnsi" w:cstheme="minorBidi"/>
      <w:sz w:val="14"/>
      <w:szCs w:val="18"/>
    </w:rPr>
  </w:style>
  <w:style w:type="paragraph" w:customStyle="1" w:styleId="cites0">
    <w:name w:val="cites"/>
    <w:next w:val="Normal"/>
    <w:link w:val="citesChar0"/>
    <w:autoRedefine/>
    <w:qFormat/>
    <w:rsid w:val="001E299C"/>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1E299C"/>
    <w:rPr>
      <w:rFonts w:ascii="Times New Roman" w:eastAsia="Malgun Gothic" w:hAnsi="Times New Roman" w:cs="Times New Roman"/>
      <w:b/>
      <w:szCs w:val="24"/>
      <w:u w:val="single"/>
    </w:rPr>
  </w:style>
  <w:style w:type="character" w:customStyle="1" w:styleId="TagsChar2">
    <w:name w:val="Tags Char2"/>
    <w:locked/>
    <w:rsid w:val="001E299C"/>
    <w:rPr>
      <w:b/>
      <w:sz w:val="22"/>
    </w:rPr>
  </w:style>
  <w:style w:type="character" w:customStyle="1" w:styleId="wikiexternallink">
    <w:name w:val="wikiexternallink"/>
    <w:rsid w:val="001E299C"/>
  </w:style>
  <w:style w:type="character" w:customStyle="1" w:styleId="Style1Char1">
    <w:name w:val="Style1 Char1"/>
    <w:rsid w:val="001E299C"/>
    <w:rPr>
      <w:rFonts w:ascii="Times New Roman" w:eastAsia="SimSun" w:hAnsi="Times New Roman" w:cs="Times New Roman"/>
      <w:sz w:val="20"/>
      <w:szCs w:val="24"/>
      <w:u w:val="single"/>
      <w:lang w:eastAsia="zh-CN"/>
    </w:rPr>
  </w:style>
  <w:style w:type="character" w:customStyle="1" w:styleId="senselabelstart">
    <w:name w:val="sense_label start"/>
    <w:rsid w:val="001E299C"/>
  </w:style>
  <w:style w:type="character" w:customStyle="1" w:styleId="sensecontent">
    <w:name w:val="sense_content"/>
    <w:rsid w:val="001E299C"/>
  </w:style>
  <w:style w:type="character" w:customStyle="1" w:styleId="vi">
    <w:name w:val="vi"/>
    <w:rsid w:val="001E299C"/>
  </w:style>
  <w:style w:type="character" w:customStyle="1" w:styleId="pagetitle">
    <w:name w:val="pagetitle"/>
    <w:rsid w:val="001E299C"/>
  </w:style>
  <w:style w:type="paragraph" w:customStyle="1" w:styleId="text">
    <w:name w:val="text"/>
    <w:basedOn w:val="Normal"/>
    <w:uiPriority w:val="99"/>
    <w:qFormat/>
    <w:rsid w:val="001E299C"/>
    <w:pPr>
      <w:spacing w:before="100" w:beforeAutospacing="1" w:after="100" w:afterAutospacing="1"/>
    </w:pPr>
    <w:rPr>
      <w:rFonts w:eastAsia="Times New Roman"/>
      <w:sz w:val="24"/>
    </w:rPr>
  </w:style>
  <w:style w:type="character" w:customStyle="1" w:styleId="wikigeneratedlinkcontent">
    <w:name w:val="wikigeneratedlinkcontent"/>
    <w:rsid w:val="001E299C"/>
  </w:style>
  <w:style w:type="character" w:customStyle="1" w:styleId="StyleUnderlineCharChar9ptBold1">
    <w:name w:val="Style Underline Char Char + 9 pt Bold1"/>
    <w:rsid w:val="001E299C"/>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E299C"/>
    <w:rPr>
      <w:rFonts w:ascii="Times New Roman" w:hAnsi="Times New Roman"/>
      <w:sz w:val="20"/>
      <w:szCs w:val="24"/>
      <w:u w:val="single"/>
      <w:lang w:val="en-US" w:eastAsia="en-US" w:bidi="ar-SA"/>
    </w:rPr>
  </w:style>
  <w:style w:type="character" w:customStyle="1" w:styleId="StyleUnderlineChar9pt">
    <w:name w:val="Style Underline Char + 9 pt"/>
    <w:rsid w:val="001E299C"/>
    <w:rPr>
      <w:rFonts w:ascii="Times New Roman" w:hAnsi="Times New Roman"/>
      <w:sz w:val="20"/>
      <w:u w:val="single"/>
      <w:lang w:val="en-US" w:eastAsia="en-US" w:bidi="ar-SA"/>
    </w:rPr>
  </w:style>
  <w:style w:type="character" w:customStyle="1" w:styleId="Style9ptUnderline">
    <w:name w:val="Style 9 pt Underline"/>
    <w:rsid w:val="001E299C"/>
    <w:rPr>
      <w:sz w:val="20"/>
      <w:u w:val="single"/>
    </w:rPr>
  </w:style>
  <w:style w:type="character" w:customStyle="1" w:styleId="Style9ptBoldUnderline">
    <w:name w:val="Style 9 pt Bold Underline"/>
    <w:rsid w:val="001E299C"/>
    <w:rPr>
      <w:b/>
      <w:bCs/>
      <w:sz w:val="20"/>
      <w:u w:val="single"/>
    </w:rPr>
  </w:style>
  <w:style w:type="paragraph" w:customStyle="1" w:styleId="StyleUnderline9pt">
    <w:name w:val="Style Underline + 9 pt"/>
    <w:link w:val="StyleUnderline9ptChar"/>
    <w:qFormat/>
    <w:rsid w:val="001E299C"/>
    <w:pPr>
      <w:spacing w:after="200" w:line="276" w:lineRule="auto"/>
    </w:pPr>
    <w:rPr>
      <w:rFonts w:ascii="Calibri" w:eastAsia="Times New Roman" w:hAnsi="Calibri" w:cs="Times New Roman"/>
      <w:szCs w:val="20"/>
      <w:u w:val="single"/>
    </w:rPr>
  </w:style>
  <w:style w:type="character" w:customStyle="1" w:styleId="StyleUnderline9ptChar">
    <w:name w:val="Style Underline + 9 pt Char"/>
    <w:link w:val="StyleUnderline9pt"/>
    <w:rsid w:val="001E299C"/>
    <w:rPr>
      <w:rFonts w:ascii="Calibri" w:eastAsia="Times New Roman" w:hAnsi="Calibri" w:cs="Times New Roman"/>
      <w:szCs w:val="20"/>
      <w:u w:val="single"/>
    </w:rPr>
  </w:style>
  <w:style w:type="character" w:customStyle="1" w:styleId="StyleUnderlineChar9ptBold">
    <w:name w:val="Style Underline Char + 9 pt Bold"/>
    <w:rsid w:val="001E299C"/>
    <w:rPr>
      <w:rFonts w:ascii="Times New Roman" w:hAnsi="Times New Roman"/>
      <w:b/>
      <w:bCs/>
      <w:sz w:val="20"/>
      <w:u w:val="single"/>
      <w:lang w:val="en-US" w:eastAsia="en-US" w:bidi="ar-SA"/>
    </w:rPr>
  </w:style>
  <w:style w:type="character" w:customStyle="1" w:styleId="UnderlineChar1">
    <w:name w:val="Underline Char1"/>
    <w:rsid w:val="001E299C"/>
    <w:rPr>
      <w:rFonts w:ascii="Times New Roman" w:hAnsi="Times New Roman"/>
      <w:sz w:val="20"/>
      <w:szCs w:val="24"/>
      <w:u w:val="single"/>
      <w:lang w:val="en-US" w:eastAsia="en-US" w:bidi="ar-SA"/>
    </w:rPr>
  </w:style>
  <w:style w:type="character" w:customStyle="1" w:styleId="StyleUnderlineChar1Bold">
    <w:name w:val="Style Underline Char1 + Bold"/>
    <w:rsid w:val="001E299C"/>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E299C"/>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1E299C"/>
    <w:rPr>
      <w:rFonts w:ascii="Arial Narrow" w:eastAsia="Times New Roman" w:hAnsi="Arial Narrow" w:cs="Calibri"/>
      <w:kern w:val="32"/>
      <w:szCs w:val="20"/>
    </w:rPr>
  </w:style>
  <w:style w:type="paragraph" w:customStyle="1" w:styleId="TagsCharChar">
    <w:name w:val="Tags Char Char"/>
    <w:basedOn w:val="Normal"/>
    <w:uiPriority w:val="99"/>
    <w:qFormat/>
    <w:rsid w:val="001E299C"/>
    <w:rPr>
      <w:rFonts w:ascii="Times" w:eastAsia="Times" w:hAnsi="Times"/>
      <w:b/>
      <w:sz w:val="24"/>
    </w:rPr>
  </w:style>
  <w:style w:type="character" w:customStyle="1" w:styleId="TagsCharCharChar">
    <w:name w:val="Tags Char Char Char"/>
    <w:rsid w:val="001E299C"/>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1E299C"/>
    <w:pPr>
      <w:spacing w:before="100" w:beforeAutospacing="1" w:after="100" w:afterAutospacing="1"/>
    </w:pPr>
    <w:rPr>
      <w:rFonts w:eastAsia="Times New Roman"/>
      <w:sz w:val="18"/>
      <w:szCs w:val="18"/>
    </w:rPr>
  </w:style>
  <w:style w:type="character" w:customStyle="1" w:styleId="Style11ptBlackUnderline">
    <w:name w:val="Style 11 pt Black Underline"/>
    <w:rsid w:val="001E299C"/>
    <w:rPr>
      <w:color w:val="000000"/>
      <w:sz w:val="20"/>
      <w:u w:val="single"/>
    </w:rPr>
  </w:style>
  <w:style w:type="character" w:customStyle="1" w:styleId="Style11ptBlack">
    <w:name w:val="Style 11 pt Black"/>
    <w:rsid w:val="001E299C"/>
    <w:rPr>
      <w:color w:val="000000"/>
      <w:sz w:val="20"/>
    </w:rPr>
  </w:style>
  <w:style w:type="character" w:customStyle="1" w:styleId="Heading2Char1CharCharCharCharCharC">
    <w:name w:val="Heading 2 Char1 Char Char Char Char Char C"/>
    <w:rsid w:val="001E299C"/>
    <w:rPr>
      <w:rFonts w:cs="Arial"/>
      <w:b/>
      <w:bCs/>
      <w:iCs/>
      <w:sz w:val="24"/>
      <w:szCs w:val="28"/>
      <w:lang w:val="en-US" w:eastAsia="en-US" w:bidi="ar-SA"/>
    </w:rPr>
  </w:style>
  <w:style w:type="character" w:customStyle="1" w:styleId="StyleUnderlineCharTimesBold">
    <w:name w:val="Style Underline Char + Times Bold"/>
    <w:rsid w:val="001E299C"/>
    <w:rPr>
      <w:rFonts w:ascii="Times" w:hAnsi="Times"/>
      <w:b w:val="0"/>
      <w:bCs/>
      <w:sz w:val="20"/>
      <w:u w:val="single"/>
    </w:rPr>
  </w:style>
  <w:style w:type="character" w:customStyle="1" w:styleId="blubigktbiz">
    <w:name w:val="blubigktbiz"/>
    <w:rsid w:val="001E299C"/>
  </w:style>
  <w:style w:type="character" w:customStyle="1" w:styleId="evidencetextChar">
    <w:name w:val="evidence text Char"/>
    <w:rsid w:val="001E299C"/>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E299C"/>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1E299C"/>
    <w:rPr>
      <w:rFonts w:ascii="Calibri" w:eastAsia="Times New Roman" w:hAnsi="Calibri" w:cs="Calibri"/>
      <w:sz w:val="24"/>
      <w:szCs w:val="20"/>
      <w:u w:val="thick"/>
      <w:bdr w:val="single" w:sz="4" w:space="0" w:color="auto"/>
    </w:rPr>
  </w:style>
  <w:style w:type="paragraph" w:styleId="Caption">
    <w:name w:val="caption"/>
    <w:aliases w:val="caption"/>
    <w:basedOn w:val="Normal"/>
    <w:next w:val="Normal"/>
    <w:qFormat/>
    <w:rsid w:val="001E299C"/>
    <w:rPr>
      <w:rFonts w:eastAsia="Times New Roman"/>
      <w:b/>
      <w:bCs/>
      <w:sz w:val="18"/>
      <w:szCs w:val="18"/>
      <w:lang w:bidi="en-US"/>
    </w:rPr>
  </w:style>
  <w:style w:type="character" w:customStyle="1" w:styleId="Style4CharChar">
    <w:name w:val="Style4 Char Char"/>
    <w:rsid w:val="001E299C"/>
    <w:rPr>
      <w:rFonts w:ascii="Arial Narrow" w:hAnsi="Arial Narrow"/>
      <w:noProof w:val="0"/>
      <w:szCs w:val="24"/>
      <w:u w:val="single"/>
      <w:lang w:val="en-US" w:eastAsia="en-US" w:bidi="ar-SA"/>
    </w:rPr>
  </w:style>
  <w:style w:type="character" w:customStyle="1" w:styleId="StyleUnderline4">
    <w:name w:val="Style Underline4"/>
    <w:rsid w:val="001E299C"/>
    <w:rPr>
      <w:u w:val="single"/>
    </w:rPr>
  </w:style>
  <w:style w:type="character" w:customStyle="1" w:styleId="BodyText3Char">
    <w:name w:val="Body Text 3 Char"/>
    <w:link w:val="BodyText3"/>
    <w:rsid w:val="001E299C"/>
    <w:rPr>
      <w:rFonts w:ascii="Arial Narrow" w:eastAsia="Times New Roman" w:hAnsi="Arial Narrow"/>
      <w:sz w:val="16"/>
      <w:szCs w:val="16"/>
    </w:rPr>
  </w:style>
  <w:style w:type="paragraph" w:styleId="BodyText3">
    <w:name w:val="Body Text 3"/>
    <w:basedOn w:val="Normal"/>
    <w:link w:val="BodyText3Char"/>
    <w:rsid w:val="001E299C"/>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semiHidden/>
    <w:rsid w:val="001E299C"/>
    <w:rPr>
      <w:rFonts w:ascii="Calibri" w:hAnsi="Calibri" w:cs="Calibri"/>
      <w:sz w:val="16"/>
      <w:szCs w:val="16"/>
    </w:rPr>
  </w:style>
  <w:style w:type="character" w:customStyle="1" w:styleId="StyleEmphasisArial12ptBold">
    <w:name w:val="Style Emphasis + Arial 12 pt Bold"/>
    <w:rsid w:val="001E299C"/>
    <w:rPr>
      <w:rFonts w:ascii="Arial" w:hAnsi="Arial"/>
      <w:b/>
      <w:bCs/>
      <w:i/>
      <w:iCs/>
      <w:sz w:val="24"/>
    </w:rPr>
  </w:style>
  <w:style w:type="character" w:customStyle="1" w:styleId="super">
    <w:name w:val="super"/>
    <w:rsid w:val="001E299C"/>
  </w:style>
  <w:style w:type="character" w:customStyle="1" w:styleId="text30">
    <w:name w:val="text30"/>
    <w:rsid w:val="001E299C"/>
  </w:style>
  <w:style w:type="character" w:customStyle="1" w:styleId="uppercase">
    <w:name w:val="uppercase"/>
    <w:rsid w:val="001E299C"/>
  </w:style>
  <w:style w:type="character" w:customStyle="1" w:styleId="bodytext0">
    <w:name w:val="bodytext"/>
    <w:rsid w:val="001E299C"/>
  </w:style>
  <w:style w:type="character" w:customStyle="1" w:styleId="entry-title">
    <w:name w:val="entry-title"/>
    <w:rsid w:val="001E299C"/>
  </w:style>
  <w:style w:type="character" w:customStyle="1" w:styleId="BodyTextIndentChar1">
    <w:name w:val="Body Text Indent Char1"/>
    <w:uiPriority w:val="99"/>
    <w:semiHidden/>
    <w:rsid w:val="001E299C"/>
    <w:rPr>
      <w:rFonts w:ascii="Times New Roman" w:hAnsi="Times New Roman" w:cs="Times New Roman"/>
      <w:sz w:val="20"/>
    </w:rPr>
  </w:style>
  <w:style w:type="character" w:customStyle="1" w:styleId="HTMLPreformattedChar1">
    <w:name w:val="HTML Preformatted Char1"/>
    <w:uiPriority w:val="99"/>
    <w:semiHidden/>
    <w:rsid w:val="001E299C"/>
    <w:rPr>
      <w:rFonts w:ascii="Consolas" w:hAnsi="Consolas" w:cs="Consolas"/>
      <w:sz w:val="20"/>
      <w:szCs w:val="20"/>
    </w:rPr>
  </w:style>
  <w:style w:type="character" w:customStyle="1" w:styleId="DebateHighlighted">
    <w:name w:val="Debate Highlighted"/>
    <w:qFormat/>
    <w:rsid w:val="001E299C"/>
    <w:rPr>
      <w:rFonts w:ascii="Times New Roman" w:hAnsi="Times New Roman"/>
      <w:sz w:val="20"/>
      <w:u w:val="thick"/>
      <w:bdr w:val="none" w:sz="0" w:space="0" w:color="auto"/>
      <w:shd w:val="clear" w:color="auto" w:fill="00FFFF"/>
    </w:rPr>
  </w:style>
  <w:style w:type="character" w:customStyle="1" w:styleId="Style6pt">
    <w:name w:val="Style 6 pt"/>
    <w:qFormat/>
    <w:rsid w:val="001E299C"/>
    <w:rPr>
      <w:sz w:val="12"/>
    </w:rPr>
  </w:style>
  <w:style w:type="character" w:customStyle="1" w:styleId="CiteCharCharCharCharCharChar">
    <w:name w:val="Cite Char Char Char Char Char Char"/>
    <w:rsid w:val="001E299C"/>
    <w:rPr>
      <w:b/>
      <w:noProof w:val="0"/>
      <w:sz w:val="22"/>
      <w:szCs w:val="24"/>
      <w:u w:val="single"/>
      <w:lang w:val="en-US" w:eastAsia="en-US" w:bidi="ar-SA"/>
    </w:rPr>
  </w:style>
  <w:style w:type="character" w:customStyle="1" w:styleId="mainbody1">
    <w:name w:val="mainbody1"/>
    <w:rsid w:val="001E299C"/>
    <w:rPr>
      <w:rFonts w:ascii="Verdana" w:hAnsi="Verdana" w:hint="default"/>
      <w:color w:val="000000"/>
      <w:sz w:val="22"/>
      <w:szCs w:val="22"/>
    </w:rPr>
  </w:style>
  <w:style w:type="paragraph" w:customStyle="1" w:styleId="author-name">
    <w:name w:val="author-name"/>
    <w:basedOn w:val="Normal"/>
    <w:qFormat/>
    <w:rsid w:val="001E299C"/>
    <w:pPr>
      <w:spacing w:before="100" w:beforeAutospacing="1" w:after="100" w:afterAutospacing="1"/>
    </w:pPr>
    <w:rPr>
      <w:rFonts w:eastAsia="Times New Roman"/>
      <w:sz w:val="24"/>
    </w:rPr>
  </w:style>
  <w:style w:type="paragraph" w:customStyle="1" w:styleId="author-credentials">
    <w:name w:val="author-credentials"/>
    <w:basedOn w:val="Normal"/>
    <w:qFormat/>
    <w:rsid w:val="001E299C"/>
    <w:pPr>
      <w:spacing w:before="100" w:beforeAutospacing="1" w:after="100" w:afterAutospacing="1"/>
    </w:pPr>
    <w:rPr>
      <w:rFonts w:eastAsia="Times New Roman"/>
      <w:sz w:val="24"/>
    </w:rPr>
  </w:style>
  <w:style w:type="paragraph" w:customStyle="1" w:styleId="Style23">
    <w:name w:val="Style23"/>
    <w:basedOn w:val="Normal"/>
    <w:uiPriority w:val="99"/>
    <w:qFormat/>
    <w:rsid w:val="001E299C"/>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1E299C"/>
    <w:rPr>
      <w:u w:val="single"/>
    </w:rPr>
  </w:style>
  <w:style w:type="character" w:customStyle="1" w:styleId="StyleUnderlined11ptBoldChar">
    <w:name w:val="Style Underlined + 11 pt Bold Char"/>
    <w:link w:val="StyleUnderlined11ptBold"/>
    <w:locked/>
    <w:rsid w:val="001E299C"/>
    <w:rPr>
      <w:b/>
      <w:bCs/>
      <w:u w:val="single"/>
    </w:rPr>
  </w:style>
  <w:style w:type="paragraph" w:customStyle="1" w:styleId="StyleUnderlined11ptBold">
    <w:name w:val="Style Underlined + 11 pt Bold"/>
    <w:basedOn w:val="underlined"/>
    <w:link w:val="StyleUnderlined11ptBoldChar"/>
    <w:qFormat/>
    <w:rsid w:val="001E299C"/>
    <w:pPr>
      <w:contextualSpacing w:val="0"/>
    </w:pPr>
    <w:rPr>
      <w:rFonts w:asciiTheme="minorHAnsi" w:eastAsiaTheme="minorHAnsi" w:hAnsiTheme="minorHAnsi" w:cstheme="minorBidi"/>
      <w:b/>
      <w:bCs/>
      <w:sz w:val="22"/>
      <w:szCs w:val="22"/>
    </w:rPr>
  </w:style>
  <w:style w:type="character" w:customStyle="1" w:styleId="StyleUnderlined11ptChar">
    <w:name w:val="Style Underlined + 11 pt Char"/>
    <w:link w:val="StyleUnderlined11pt"/>
    <w:locked/>
    <w:rsid w:val="001E299C"/>
    <w:rPr>
      <w:u w:val="single"/>
    </w:rPr>
  </w:style>
  <w:style w:type="paragraph" w:customStyle="1" w:styleId="StyleUnderlined11pt">
    <w:name w:val="Style Underlined + 11 pt"/>
    <w:basedOn w:val="underlined"/>
    <w:link w:val="StyleUnderlined11ptChar"/>
    <w:qFormat/>
    <w:rsid w:val="001E299C"/>
    <w:pPr>
      <w:contextualSpacing w:val="0"/>
    </w:pPr>
    <w:rPr>
      <w:rFonts w:asciiTheme="minorHAnsi" w:eastAsiaTheme="minorHAnsi" w:hAnsiTheme="minorHAnsi" w:cstheme="minorBidi"/>
      <w:sz w:val="22"/>
      <w:szCs w:val="22"/>
    </w:rPr>
  </w:style>
  <w:style w:type="character" w:customStyle="1" w:styleId="StyleUnderlineChar11ptChar">
    <w:name w:val="Style Underline Char + 11 pt Char"/>
    <w:link w:val="StyleUnderlineChar11pt"/>
    <w:locked/>
    <w:rsid w:val="001E299C"/>
    <w:rPr>
      <w:u w:val="single"/>
    </w:rPr>
  </w:style>
  <w:style w:type="paragraph" w:customStyle="1" w:styleId="StyleUnderlineChar11pt">
    <w:name w:val="Style Underline Char + 11 pt"/>
    <w:basedOn w:val="Normal"/>
    <w:link w:val="StyleUnderlineChar11ptChar"/>
    <w:qFormat/>
    <w:rsid w:val="001E299C"/>
    <w:rPr>
      <w:rFonts w:asciiTheme="minorHAnsi" w:hAnsiTheme="minorHAnsi" w:cstheme="minorBidi"/>
      <w:u w:val="single"/>
    </w:rPr>
  </w:style>
  <w:style w:type="character" w:customStyle="1" w:styleId="StyleUnderlineChar11ptBoldChar">
    <w:name w:val="Style Underline Char + 11 pt Bold Char"/>
    <w:link w:val="StyleUnderlineChar11ptBold"/>
    <w:locked/>
    <w:rsid w:val="001E299C"/>
    <w:rPr>
      <w:b/>
      <w:bCs/>
      <w:u w:val="single"/>
    </w:rPr>
  </w:style>
  <w:style w:type="paragraph" w:customStyle="1" w:styleId="StyleUnderlineChar11ptBold">
    <w:name w:val="Style Underline Char + 11 pt Bold"/>
    <w:basedOn w:val="Normal"/>
    <w:link w:val="StyleUnderlineChar11ptBoldChar"/>
    <w:qFormat/>
    <w:rsid w:val="001E299C"/>
    <w:rPr>
      <w:rFonts w:asciiTheme="minorHAnsi" w:hAnsiTheme="minorHAnsi" w:cstheme="minorBidi"/>
      <w:b/>
      <w:bCs/>
      <w:u w:val="single"/>
    </w:rPr>
  </w:style>
  <w:style w:type="character" w:customStyle="1" w:styleId="StyleStyle11ptBoldUnderlineBorderSinglesolidlineAuto">
    <w:name w:val="Style Style 11 pt Bold Underline Border: : (Single solid line Auto ..."/>
    <w:rsid w:val="001E299C"/>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rsid w:val="001E299C"/>
    <w:rPr>
      <w:rFonts w:cs="Arial"/>
      <w:bCs/>
      <w:szCs w:val="26"/>
      <w:u w:val="single"/>
      <w:lang w:val="en-US" w:eastAsia="en-US" w:bidi="ar-SA"/>
    </w:rPr>
  </w:style>
  <w:style w:type="character" w:customStyle="1" w:styleId="StyleUnderlinePatternClearYellow">
    <w:name w:val="Style Underline Pattern: Clear (Yellow)"/>
    <w:rsid w:val="001E299C"/>
    <w:rPr>
      <w:u w:val="single"/>
      <w:shd w:val="clear" w:color="auto" w:fill="00FF00"/>
    </w:rPr>
  </w:style>
  <w:style w:type="character" w:customStyle="1" w:styleId="Heading3CharCharCharChar">
    <w:name w:val="Heading 3 Char Char Char Char"/>
    <w:rsid w:val="001E299C"/>
    <w:rPr>
      <w:rFonts w:ascii="Arial" w:hAnsi="Arial" w:cs="Arial" w:hint="default"/>
      <w:bCs/>
      <w:szCs w:val="26"/>
      <w:u w:val="single"/>
      <w:lang w:val="en-US" w:eastAsia="en-US" w:bidi="ar-SA"/>
    </w:rPr>
  </w:style>
  <w:style w:type="character" w:styleId="HTMLCite">
    <w:name w:val="HTML Cite"/>
    <w:uiPriority w:val="99"/>
    <w:unhideWhenUsed/>
    <w:rsid w:val="001E299C"/>
    <w:rPr>
      <w:i/>
      <w:iCs/>
    </w:rPr>
  </w:style>
  <w:style w:type="paragraph" w:customStyle="1" w:styleId="CardText0">
    <w:name w:val="CardText"/>
    <w:basedOn w:val="Normal"/>
    <w:link w:val="CardTextChar1"/>
    <w:qFormat/>
    <w:rsid w:val="001E299C"/>
    <w:pPr>
      <w:ind w:left="288"/>
    </w:pPr>
    <w:rPr>
      <w:rFonts w:eastAsia="Calibri"/>
    </w:rPr>
  </w:style>
  <w:style w:type="character" w:customStyle="1" w:styleId="CardTextChar1">
    <w:name w:val="CardText Char"/>
    <w:link w:val="CardText0"/>
    <w:rsid w:val="001E299C"/>
    <w:rPr>
      <w:rFonts w:ascii="Calibri" w:eastAsia="Calibri" w:hAnsi="Calibri" w:cs="Calibri"/>
    </w:rPr>
  </w:style>
  <w:style w:type="paragraph" w:customStyle="1" w:styleId="StyleCardTextTimesNewRoman11ptUnderline">
    <w:name w:val="Style Card Text + Times New Roman 11 pt Underline"/>
    <w:link w:val="StyleCardTextTimesNewRoman11ptUnderlineChar"/>
    <w:qFormat/>
    <w:rsid w:val="001E299C"/>
    <w:pPr>
      <w:spacing w:after="200" w:line="276" w:lineRule="auto"/>
      <w:contextualSpacing/>
    </w:pPr>
    <w:rPr>
      <w:rFonts w:ascii="Calibri" w:eastAsia="Calibri" w:hAnsi="Calibri" w:cs="Times New Roman"/>
      <w:u w:val="single"/>
    </w:rPr>
  </w:style>
  <w:style w:type="character" w:customStyle="1" w:styleId="StyleCardTextTimesNewRoman11ptUnderlineChar">
    <w:name w:val="Style Card Text + Times New Roman 11 pt Underline Char"/>
    <w:link w:val="StyleCardTextTimesNewRoman11ptUnderline"/>
    <w:rsid w:val="001E299C"/>
    <w:rPr>
      <w:rFonts w:ascii="Calibri" w:eastAsia="Calibri" w:hAnsi="Calibri" w:cs="Times New Roman"/>
      <w:u w:val="single"/>
    </w:rPr>
  </w:style>
  <w:style w:type="paragraph" w:customStyle="1" w:styleId="Cards1">
    <w:name w:val="Cards1"/>
    <w:basedOn w:val="Normal"/>
    <w:link w:val="Cards1Char"/>
    <w:qFormat/>
    <w:rsid w:val="001E299C"/>
    <w:pPr>
      <w:ind w:left="288"/>
    </w:pPr>
    <w:rPr>
      <w:rFonts w:eastAsia="Times New Roman"/>
      <w:u w:val="single"/>
    </w:rPr>
  </w:style>
  <w:style w:type="character" w:customStyle="1" w:styleId="Cards1Char">
    <w:name w:val="Cards1 Char"/>
    <w:link w:val="Cards1"/>
    <w:rsid w:val="001E299C"/>
    <w:rPr>
      <w:rFonts w:ascii="Calibri" w:eastAsia="Times New Roman" w:hAnsi="Calibri" w:cs="Calibri"/>
      <w:u w:val="single"/>
    </w:rPr>
  </w:style>
  <w:style w:type="paragraph" w:customStyle="1" w:styleId="StyleLeft02">
    <w:name w:val="Style Left:  0.2&quot;"/>
    <w:basedOn w:val="Normal"/>
    <w:uiPriority w:val="99"/>
    <w:qFormat/>
    <w:rsid w:val="001E299C"/>
    <w:rPr>
      <w:rFonts w:eastAsia="Calibri"/>
      <w:szCs w:val="20"/>
    </w:rPr>
  </w:style>
  <w:style w:type="paragraph" w:customStyle="1" w:styleId="Analytics">
    <w:name w:val="Analytics"/>
    <w:basedOn w:val="Normal"/>
    <w:link w:val="AnalyticsChar"/>
    <w:qFormat/>
    <w:rsid w:val="001E299C"/>
    <w:rPr>
      <w:rFonts w:eastAsia="Calibri"/>
      <w:b/>
      <w:sz w:val="24"/>
    </w:rPr>
  </w:style>
  <w:style w:type="paragraph" w:styleId="List">
    <w:name w:val="List"/>
    <w:basedOn w:val="Normal"/>
    <w:uiPriority w:val="99"/>
    <w:unhideWhenUsed/>
    <w:rsid w:val="001E299C"/>
    <w:pPr>
      <w:contextualSpacing/>
    </w:pPr>
    <w:rPr>
      <w:rFonts w:eastAsia="Calibri"/>
    </w:rPr>
  </w:style>
  <w:style w:type="paragraph" w:customStyle="1" w:styleId="PageHeaderLine1">
    <w:name w:val="PageHeaderLine1"/>
    <w:basedOn w:val="Normal"/>
    <w:qFormat/>
    <w:rsid w:val="001E299C"/>
    <w:pPr>
      <w:tabs>
        <w:tab w:val="right" w:pos="10800"/>
      </w:tabs>
    </w:pPr>
    <w:rPr>
      <w:rFonts w:eastAsia="Calibri"/>
      <w:b/>
      <w:sz w:val="28"/>
    </w:rPr>
  </w:style>
  <w:style w:type="paragraph" w:customStyle="1" w:styleId="PageHeaderLine2">
    <w:name w:val="PageHeaderLine2"/>
    <w:basedOn w:val="Normal"/>
    <w:next w:val="Normal"/>
    <w:link w:val="PageHeaderLine2Char"/>
    <w:qFormat/>
    <w:rsid w:val="001E299C"/>
    <w:pPr>
      <w:tabs>
        <w:tab w:val="right" w:pos="10800"/>
      </w:tabs>
      <w:spacing w:line="480" w:lineRule="auto"/>
    </w:pPr>
    <w:rPr>
      <w:rFonts w:eastAsia="Calibri"/>
      <w:b/>
    </w:rPr>
  </w:style>
  <w:style w:type="character" w:customStyle="1" w:styleId="EndnoteTextChar">
    <w:name w:val="Endnote Text Char"/>
    <w:link w:val="EndnoteText"/>
    <w:rsid w:val="001E299C"/>
    <w:rPr>
      <w:rFonts w:ascii="Arial" w:hAnsi="Arial" w:cs="Arial"/>
      <w:lang w:val="x-none" w:eastAsia="x-none"/>
    </w:rPr>
  </w:style>
  <w:style w:type="paragraph" w:styleId="EndnoteText">
    <w:name w:val="endnote text"/>
    <w:basedOn w:val="Normal"/>
    <w:link w:val="EndnoteTextChar"/>
    <w:unhideWhenUsed/>
    <w:rsid w:val="001E299C"/>
    <w:rPr>
      <w:rFonts w:ascii="Arial" w:hAnsi="Arial" w:cs="Arial"/>
      <w:lang w:val="x-none" w:eastAsia="x-none"/>
    </w:rPr>
  </w:style>
  <w:style w:type="character" w:customStyle="1" w:styleId="EndnoteTextChar1">
    <w:name w:val="Endnote Text Char1"/>
    <w:basedOn w:val="DefaultParagraphFont"/>
    <w:semiHidden/>
    <w:rsid w:val="001E299C"/>
    <w:rPr>
      <w:rFonts w:ascii="Calibri" w:hAnsi="Calibri" w:cs="Calibri"/>
      <w:sz w:val="20"/>
      <w:szCs w:val="20"/>
    </w:rPr>
  </w:style>
  <w:style w:type="paragraph" w:customStyle="1" w:styleId="D345FF3D873148C5AE3FBF3267827368">
    <w:name w:val="D345FF3D873148C5AE3FBF3267827368"/>
    <w:uiPriority w:val="99"/>
    <w:qFormat/>
    <w:rsid w:val="001E299C"/>
    <w:pPr>
      <w:spacing w:after="200" w:line="276" w:lineRule="auto"/>
    </w:pPr>
    <w:rPr>
      <w:rFonts w:ascii="Calibri" w:eastAsia="Times New Roman" w:hAnsi="Calibri" w:cs="Times New Roman"/>
      <w:lang w:eastAsia="ja-JP"/>
    </w:rPr>
  </w:style>
  <w:style w:type="character" w:customStyle="1" w:styleId="BalloonTextChar1">
    <w:name w:val="Balloon Text Char1"/>
    <w:uiPriority w:val="99"/>
    <w:rsid w:val="001E299C"/>
    <w:rPr>
      <w:rFonts w:ascii="Segoe UI" w:hAnsi="Segoe UI" w:cs="Segoe UI"/>
      <w:sz w:val="18"/>
      <w:szCs w:val="18"/>
    </w:rPr>
  </w:style>
  <w:style w:type="paragraph" w:customStyle="1" w:styleId="Normaltext0">
    <w:name w:val="Normal text"/>
    <w:basedOn w:val="Normal"/>
    <w:link w:val="NormaltextCharChar"/>
    <w:autoRedefine/>
    <w:qFormat/>
    <w:rsid w:val="001E299C"/>
    <w:pPr>
      <w:ind w:left="432"/>
    </w:pPr>
    <w:rPr>
      <w:rFonts w:eastAsia="SimSun"/>
      <w:color w:val="000000"/>
      <w:szCs w:val="20"/>
      <w:lang w:val="x-none" w:eastAsia="x-none"/>
    </w:rPr>
  </w:style>
  <w:style w:type="character" w:customStyle="1" w:styleId="NormaltextCharChar">
    <w:name w:val="Normal text Char Char"/>
    <w:link w:val="Normaltext0"/>
    <w:rsid w:val="001E299C"/>
    <w:rPr>
      <w:rFonts w:ascii="Calibri" w:eastAsia="SimSun" w:hAnsi="Calibri" w:cs="Calibri"/>
      <w:color w:val="000000"/>
      <w:szCs w:val="20"/>
      <w:lang w:val="x-none" w:eastAsia="x-none"/>
    </w:rPr>
  </w:style>
  <w:style w:type="paragraph" w:customStyle="1" w:styleId="TagofCard">
    <w:name w:val="Tag of Card"/>
    <w:basedOn w:val="Normaltext0"/>
    <w:next w:val="Normaltext0"/>
    <w:link w:val="TagofCardChar"/>
    <w:autoRedefine/>
    <w:qFormat/>
    <w:rsid w:val="001E299C"/>
    <w:rPr>
      <w:b/>
      <w:sz w:val="28"/>
    </w:rPr>
  </w:style>
  <w:style w:type="character" w:customStyle="1" w:styleId="TagofCardChar">
    <w:name w:val="Tag of Card Char"/>
    <w:link w:val="TagofCard"/>
    <w:rsid w:val="001E299C"/>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1E299C"/>
    <w:rPr>
      <w:b/>
      <w:bCs/>
      <w:sz w:val="20"/>
    </w:rPr>
  </w:style>
  <w:style w:type="character" w:customStyle="1" w:styleId="SourcenameChar">
    <w:name w:val="Source name Char"/>
    <w:link w:val="Sourcename"/>
    <w:rsid w:val="001E299C"/>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1E299C"/>
    <w:rPr>
      <w:u w:val="single"/>
    </w:rPr>
  </w:style>
  <w:style w:type="character" w:customStyle="1" w:styleId="underlinedcardChar">
    <w:name w:val="underlined card Char"/>
    <w:link w:val="underlinedcard"/>
    <w:rsid w:val="001E299C"/>
    <w:rPr>
      <w:rFonts w:ascii="Calibri" w:eastAsia="SimSun" w:hAnsi="Calibri" w:cs="Calibri"/>
      <w:color w:val="000000"/>
      <w:szCs w:val="20"/>
      <w:u w:val="single"/>
      <w:lang w:val="x-none" w:eastAsia="x-none"/>
    </w:rPr>
  </w:style>
  <w:style w:type="paragraph" w:customStyle="1" w:styleId="FullText">
    <w:name w:val="Full Text"/>
    <w:basedOn w:val="Normal"/>
    <w:uiPriority w:val="99"/>
    <w:qFormat/>
    <w:rsid w:val="001E299C"/>
    <w:rPr>
      <w:rFonts w:eastAsia="Times New Roman"/>
    </w:rPr>
  </w:style>
  <w:style w:type="character" w:customStyle="1" w:styleId="SourceBold">
    <w:name w:val="Source Bold"/>
    <w:rsid w:val="001E299C"/>
    <w:rPr>
      <w:rFonts w:ascii="Arial Narrow" w:hAnsi="Arial Narrow"/>
      <w:b/>
      <w:sz w:val="24"/>
      <w:u w:val="none"/>
    </w:rPr>
  </w:style>
  <w:style w:type="paragraph" w:customStyle="1" w:styleId="TextUnderline">
    <w:name w:val="Text Underline"/>
    <w:basedOn w:val="Normal"/>
    <w:link w:val="TextUnderlineChar"/>
    <w:qFormat/>
    <w:rsid w:val="001E299C"/>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1E299C"/>
    <w:rPr>
      <w:rFonts w:ascii="Garamond" w:eastAsia="Times New Roman" w:hAnsi="Garamond" w:cs="Calibri"/>
      <w:bCs/>
      <w:kern w:val="20"/>
      <w:szCs w:val="32"/>
      <w:u w:val="single"/>
      <w:lang w:val="x-none" w:eastAsia="x-none"/>
    </w:rPr>
  </w:style>
  <w:style w:type="paragraph" w:customStyle="1" w:styleId="CardTagandCite">
    <w:name w:val="Card Tag and Cite"/>
    <w:basedOn w:val="Normal"/>
    <w:next w:val="Normal"/>
    <w:link w:val="CardTagandCiteChar"/>
    <w:qFormat/>
    <w:rsid w:val="001E299C"/>
    <w:rPr>
      <w:rFonts w:ascii="Arial Narrow" w:hAnsi="Arial Narrow" w:cstheme="minorBidi"/>
      <w:b/>
      <w:sz w:val="26"/>
    </w:rPr>
  </w:style>
  <w:style w:type="paragraph" w:customStyle="1" w:styleId="CardText1">
    <w:name w:val="Card Text 1"/>
    <w:basedOn w:val="Normal"/>
    <w:link w:val="CardText1Char"/>
    <w:autoRedefine/>
    <w:qFormat/>
    <w:rsid w:val="001E299C"/>
    <w:rPr>
      <w:rFonts w:ascii="Arial Narrow" w:hAnsi="Arial Narrow" w:cstheme="minorBidi"/>
      <w:color w:val="000000"/>
      <w:u w:val="single"/>
    </w:rPr>
  </w:style>
  <w:style w:type="paragraph" w:customStyle="1" w:styleId="CardText2">
    <w:name w:val="Card Text 2"/>
    <w:basedOn w:val="CardText1"/>
    <w:link w:val="CardText2Char"/>
    <w:qFormat/>
    <w:rsid w:val="001E299C"/>
    <w:rPr>
      <w:b/>
    </w:rPr>
  </w:style>
  <w:style w:type="character" w:customStyle="1" w:styleId="2xBoldUnderline">
    <w:name w:val="2x_Bold_Underline"/>
    <w:rsid w:val="001E299C"/>
    <w:rPr>
      <w:b/>
      <w:bCs/>
      <w:sz w:val="24"/>
      <w:u w:val="thick"/>
    </w:rPr>
  </w:style>
  <w:style w:type="character" w:customStyle="1" w:styleId="Dottedunderline">
    <w:name w:val="Dotted underline"/>
    <w:rsid w:val="001E299C"/>
    <w:rPr>
      <w:u w:val="dotted"/>
    </w:rPr>
  </w:style>
  <w:style w:type="character" w:customStyle="1" w:styleId="loose">
    <w:name w:val="loose"/>
    <w:rsid w:val="001E299C"/>
  </w:style>
  <w:style w:type="paragraph" w:customStyle="1" w:styleId="citeunread">
    <w:name w:val="cite unread"/>
    <w:basedOn w:val="Normal"/>
    <w:link w:val="citeunreadChar"/>
    <w:qFormat/>
    <w:rsid w:val="001E299C"/>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1E299C"/>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1E299C"/>
    <w:rPr>
      <w:rFonts w:eastAsia="Times New Roman"/>
      <w:b/>
      <w:szCs w:val="20"/>
      <w:u w:val="single"/>
      <w:lang w:val="x-none" w:eastAsia="x-none"/>
    </w:rPr>
  </w:style>
  <w:style w:type="character" w:customStyle="1" w:styleId="readCharChar">
    <w:name w:val="read Char Char"/>
    <w:link w:val="read"/>
    <w:locked/>
    <w:rsid w:val="001E299C"/>
    <w:rPr>
      <w:rFonts w:ascii="Calibri" w:eastAsia="Times New Roman" w:hAnsi="Calibri" w:cs="Calibri"/>
      <w:b/>
      <w:szCs w:val="20"/>
      <w:u w:val="single"/>
      <w:lang w:val="x-none" w:eastAsia="x-none"/>
    </w:rPr>
  </w:style>
  <w:style w:type="paragraph" w:customStyle="1" w:styleId="2ndLevel-TAG">
    <w:name w:val="2nd Level - TAG"/>
    <w:basedOn w:val="Normal"/>
    <w:next w:val="Normal"/>
    <w:uiPriority w:val="99"/>
    <w:qFormat/>
    <w:rsid w:val="001E299C"/>
    <w:pPr>
      <w:spacing w:before="240"/>
      <w:outlineLvl w:val="2"/>
    </w:pPr>
    <w:rPr>
      <w:rFonts w:eastAsia="Times New Roman"/>
      <w:b/>
    </w:rPr>
  </w:style>
  <w:style w:type="character" w:customStyle="1" w:styleId="readChar">
    <w:name w:val="read Char"/>
    <w:rsid w:val="001E299C"/>
    <w:rPr>
      <w:szCs w:val="22"/>
      <w:u w:val="single"/>
      <w:lang w:val="en-US" w:eastAsia="en-US" w:bidi="ar-SA"/>
    </w:rPr>
  </w:style>
  <w:style w:type="character" w:customStyle="1" w:styleId="underlining0">
    <w:name w:val="underlining"/>
    <w:rsid w:val="001E299C"/>
    <w:rPr>
      <w:u w:val="single"/>
    </w:rPr>
  </w:style>
  <w:style w:type="paragraph" w:styleId="BodyTextIndent2">
    <w:name w:val="Body Text Indent 2"/>
    <w:basedOn w:val="Normal"/>
    <w:link w:val="BodyTextIndent2Char"/>
    <w:rsid w:val="001E299C"/>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1E299C"/>
    <w:rPr>
      <w:rFonts w:ascii="HGSSoeiKakugothicUB" w:eastAsia="MS Mincho" w:hAnsi="Calibri" w:cs="Calibri"/>
      <w:szCs w:val="20"/>
      <w:lang w:val="x-none" w:eastAsia="ja-JP"/>
    </w:rPr>
  </w:style>
  <w:style w:type="character" w:customStyle="1" w:styleId="A6">
    <w:name w:val="A6"/>
    <w:uiPriority w:val="99"/>
    <w:rsid w:val="001E299C"/>
    <w:rPr>
      <w:rFonts w:ascii="Times New Roman" w:hAnsi="Times New Roman"/>
      <w:color w:val="000000"/>
      <w:sz w:val="14"/>
      <w:szCs w:val="14"/>
    </w:rPr>
  </w:style>
  <w:style w:type="paragraph" w:customStyle="1" w:styleId="CiteCard">
    <w:name w:val="Cite_Card"/>
    <w:link w:val="CiteCardChar"/>
    <w:qFormat/>
    <w:rsid w:val="001E299C"/>
    <w:pPr>
      <w:spacing w:after="0" w:line="240" w:lineRule="auto"/>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1E299C"/>
    <w:rPr>
      <w:rFonts w:ascii="Times New Roman" w:eastAsia="Times New Roman" w:hAnsi="Times New Roman" w:cs="Arial"/>
      <w:bCs/>
      <w:sz w:val="20"/>
      <w:szCs w:val="20"/>
    </w:rPr>
  </w:style>
  <w:style w:type="character" w:customStyle="1" w:styleId="btitle">
    <w:name w:val="btitle"/>
    <w:rsid w:val="001E299C"/>
  </w:style>
  <w:style w:type="character" w:customStyle="1" w:styleId="green">
    <w:name w:val="green"/>
    <w:rsid w:val="001E299C"/>
  </w:style>
  <w:style w:type="paragraph" w:customStyle="1" w:styleId="CM5">
    <w:name w:val="CM5"/>
    <w:basedOn w:val="Default"/>
    <w:next w:val="Default"/>
    <w:qFormat/>
    <w:rsid w:val="001E299C"/>
    <w:pPr>
      <w:widowControl w:val="0"/>
    </w:pPr>
    <w:rPr>
      <w:rFonts w:eastAsia="MS Mincho"/>
      <w:color w:val="auto"/>
    </w:rPr>
  </w:style>
  <w:style w:type="paragraph" w:customStyle="1" w:styleId="CM14">
    <w:name w:val="CM14"/>
    <w:basedOn w:val="Default"/>
    <w:next w:val="Default"/>
    <w:uiPriority w:val="99"/>
    <w:qFormat/>
    <w:rsid w:val="001E299C"/>
    <w:pPr>
      <w:widowControl w:val="0"/>
    </w:pPr>
    <w:rPr>
      <w:rFonts w:eastAsia="MS Mincho"/>
      <w:color w:val="auto"/>
    </w:rPr>
  </w:style>
  <w:style w:type="character" w:customStyle="1" w:styleId="BodyText1">
    <w:name w:val="Body Text1"/>
    <w:rsid w:val="001E299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1E299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Italic,Body text + 9.5 pt,Spacing -1 pt,Body text + Georgia,8 pt,7 pt,Scale 66%,Body text + 7.5 pt,Not Bold,Small Caps,Body text (4) + 9 pt,Body text (4) + 10 pt"/>
    <w:uiPriority w:val="99"/>
    <w:rsid w:val="001E299C"/>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1E299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1E299C"/>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E299C"/>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1E299C"/>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E299C"/>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
    <w:uiPriority w:val="99"/>
    <w:rsid w:val="001E299C"/>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1E299C"/>
    <w:rPr>
      <w:rFonts w:ascii="Sylfaen" w:hAnsi="Sylfaen" w:cs="Sylfaen"/>
      <w:i/>
      <w:iCs/>
      <w:sz w:val="19"/>
      <w:szCs w:val="19"/>
      <w:u w:val="none"/>
      <w:shd w:val="clear" w:color="auto" w:fill="FFFFFF"/>
    </w:rPr>
  </w:style>
  <w:style w:type="character" w:customStyle="1" w:styleId="AuthorYear">
    <w:name w:val="AuthorYear"/>
    <w:uiPriority w:val="1"/>
    <w:qFormat/>
    <w:rsid w:val="001E299C"/>
    <w:rPr>
      <w:rFonts w:ascii="Georgia" w:hAnsi="Georgia"/>
      <w:b/>
      <w:sz w:val="24"/>
    </w:rPr>
  </w:style>
  <w:style w:type="character" w:customStyle="1" w:styleId="CommentTextChar1">
    <w:name w:val="Comment Text Char1"/>
    <w:basedOn w:val="DefaultParagraphFont"/>
    <w:uiPriority w:val="99"/>
    <w:rsid w:val="001E299C"/>
    <w:rPr>
      <w:rFonts w:ascii="Georgia" w:hAnsi="Georgia" w:cs="Calibri"/>
      <w:sz w:val="20"/>
      <w:szCs w:val="20"/>
    </w:rPr>
  </w:style>
  <w:style w:type="character" w:customStyle="1" w:styleId="CommentSubjectChar1">
    <w:name w:val="Comment Subject Char1"/>
    <w:basedOn w:val="CommentTextChar1"/>
    <w:uiPriority w:val="99"/>
    <w:semiHidden/>
    <w:rsid w:val="001E299C"/>
    <w:rPr>
      <w:rFonts w:ascii="Georgia" w:hAnsi="Georgia" w:cs="Calibri"/>
      <w:b/>
      <w:bCs/>
      <w:sz w:val="20"/>
      <w:szCs w:val="20"/>
    </w:rPr>
  </w:style>
  <w:style w:type="character" w:customStyle="1" w:styleId="AnalyticsChar">
    <w:name w:val="Analytics Char"/>
    <w:basedOn w:val="DefaultParagraphFont"/>
    <w:link w:val="Analytics"/>
    <w:rsid w:val="001E299C"/>
    <w:rPr>
      <w:rFonts w:ascii="Calibri" w:eastAsia="Calibri" w:hAnsi="Calibri" w:cs="Calibri"/>
      <w:b/>
      <w:sz w:val="24"/>
    </w:rPr>
  </w:style>
  <w:style w:type="character" w:customStyle="1" w:styleId="ssl4">
    <w:name w:val="ss_l4"/>
    <w:rsid w:val="001E299C"/>
  </w:style>
  <w:style w:type="character" w:customStyle="1" w:styleId="italic">
    <w:name w:val="italic"/>
    <w:rsid w:val="001E299C"/>
  </w:style>
  <w:style w:type="character" w:customStyle="1" w:styleId="tl8wme">
    <w:name w:val="tl8wme"/>
    <w:basedOn w:val="DefaultParagraphFont"/>
    <w:rsid w:val="001E299C"/>
  </w:style>
  <w:style w:type="character" w:customStyle="1" w:styleId="StyleStyleUnderline311pt">
    <w:name w:val="Style Style Underline3 + 11 pt"/>
    <w:basedOn w:val="DefaultParagraphFont"/>
    <w:rsid w:val="001E299C"/>
    <w:rPr>
      <w:sz w:val="20"/>
      <w:u w:val="single"/>
    </w:rPr>
  </w:style>
  <w:style w:type="character" w:customStyle="1" w:styleId="StyleStyleUnderline311ptBold">
    <w:name w:val="Style Style Underline3 + 11 pt Bold"/>
    <w:basedOn w:val="DefaultParagraphFont"/>
    <w:rsid w:val="001E299C"/>
    <w:rPr>
      <w:b/>
      <w:bCs/>
      <w:sz w:val="20"/>
      <w:u w:val="single"/>
    </w:rPr>
  </w:style>
  <w:style w:type="character" w:customStyle="1" w:styleId="StyleStyleUnderline411pt">
    <w:name w:val="Style Style Underline4 + 11 pt"/>
    <w:basedOn w:val="DefaultParagraphFont"/>
    <w:rsid w:val="001E299C"/>
    <w:rPr>
      <w:sz w:val="20"/>
      <w:u w:val="single"/>
    </w:rPr>
  </w:style>
  <w:style w:type="character" w:customStyle="1" w:styleId="Emph">
    <w:name w:val="Emph"/>
    <w:basedOn w:val="DefaultParagraphFont"/>
    <w:uiPriority w:val="1"/>
    <w:qFormat/>
    <w:rsid w:val="001E299C"/>
    <w:rPr>
      <w:rFonts w:ascii="Arial" w:hAnsi="Arial"/>
      <w:b/>
      <w:sz w:val="20"/>
      <w:u w:val="single"/>
      <w:bdr w:val="single" w:sz="8" w:space="0" w:color="auto"/>
    </w:rPr>
  </w:style>
  <w:style w:type="paragraph" w:customStyle="1" w:styleId="CardIndented">
    <w:name w:val="Card (Indented)"/>
    <w:basedOn w:val="Normal"/>
    <w:link w:val="CardIndentedChar"/>
    <w:qFormat/>
    <w:rsid w:val="001E299C"/>
    <w:pPr>
      <w:ind w:left="288"/>
    </w:pPr>
    <w:rPr>
      <w:rFonts w:eastAsia="Calibri"/>
    </w:rPr>
  </w:style>
  <w:style w:type="character" w:customStyle="1" w:styleId="CardIndentedChar">
    <w:name w:val="Card (Indented) Char"/>
    <w:link w:val="CardIndented"/>
    <w:rsid w:val="001E299C"/>
    <w:rPr>
      <w:rFonts w:ascii="Calibri" w:eastAsia="Calibri" w:hAnsi="Calibri" w:cs="Calibri"/>
    </w:rPr>
  </w:style>
  <w:style w:type="character" w:customStyle="1" w:styleId="cardchar00">
    <w:name w:val="cardchar0"/>
    <w:basedOn w:val="DefaultParagraphFont"/>
    <w:rsid w:val="001E299C"/>
  </w:style>
  <w:style w:type="character" w:customStyle="1" w:styleId="UnderlineNon-bold">
    <w:name w:val="Underline Non - bold"/>
    <w:rsid w:val="001E299C"/>
    <w:rPr>
      <w:rFonts w:ascii="Times New Roman" w:hAnsi="Times New Roman"/>
      <w:iCs/>
      <w:sz w:val="22"/>
      <w:u w:val="single"/>
    </w:rPr>
  </w:style>
  <w:style w:type="character" w:customStyle="1" w:styleId="UnderlineBold0">
    <w:name w:val="Underline Bold"/>
    <w:uiPriority w:val="6"/>
    <w:qFormat/>
    <w:rsid w:val="001E299C"/>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1E299C"/>
    <w:rPr>
      <w:rFonts w:ascii="Garamond" w:eastAsia="Times New Roman" w:hAnsi="Garamond" w:cs="Times New Roman"/>
      <w:b w:val="0"/>
      <w:bCs/>
      <w:iCs w:val="0"/>
      <w:szCs w:val="20"/>
      <w:u w:val="single"/>
    </w:rPr>
  </w:style>
  <w:style w:type="character" w:customStyle="1" w:styleId="StyleHeading4UnderlinedsmalltextGaramondChar">
    <w:name w:val="Style Heading 4Underlinedsmall text + Garamond Char"/>
    <w:link w:val="StyleHeading4UnderlinedsmalltextGaramond"/>
    <w:rsid w:val="001E299C"/>
    <w:rPr>
      <w:rFonts w:ascii="Garamond" w:eastAsia="Times New Roman" w:hAnsi="Garamond" w:cs="Times New Roman"/>
      <w:bCs/>
      <w:sz w:val="26"/>
      <w:szCs w:val="20"/>
      <w:u w:val="single"/>
    </w:rPr>
  </w:style>
  <w:style w:type="character" w:customStyle="1" w:styleId="Heading4Char2">
    <w:name w:val="Heading 4 Char2"/>
    <w:aliases w:val="Underlined Char2,small text Char1,body Char2"/>
    <w:rsid w:val="001E299C"/>
    <w:rPr>
      <w:rFonts w:ascii="Bell MT" w:eastAsia="Times New Roman" w:hAnsi="Bell MT"/>
      <w:bCs/>
      <w:iCs/>
      <w:sz w:val="22"/>
      <w:u w:val="single"/>
    </w:rPr>
  </w:style>
  <w:style w:type="character" w:customStyle="1" w:styleId="Heading5Char2">
    <w:name w:val="Heading 5 Char2"/>
    <w:rsid w:val="001E299C"/>
    <w:rPr>
      <w:rFonts w:ascii="Bell MT" w:eastAsia="Times New Roman" w:hAnsi="Bell MT"/>
      <w:bCs/>
      <w:iCs/>
      <w:sz w:val="10"/>
      <w:szCs w:val="26"/>
    </w:rPr>
  </w:style>
  <w:style w:type="character" w:customStyle="1" w:styleId="Boxed">
    <w:name w:val="Boxed"/>
    <w:qFormat/>
    <w:rsid w:val="001E299C"/>
    <w:rPr>
      <w:rFonts w:ascii="Garamond" w:hAnsi="Garamond"/>
      <w:b/>
      <w:sz w:val="22"/>
      <w:bdr w:val="single" w:sz="6" w:space="0" w:color="auto"/>
    </w:rPr>
  </w:style>
  <w:style w:type="paragraph" w:customStyle="1" w:styleId="Heading2-NotBold">
    <w:name w:val="Heading 2 - Not Bold"/>
    <w:basedOn w:val="Heading2"/>
    <w:autoRedefine/>
    <w:uiPriority w:val="99"/>
    <w:qFormat/>
    <w:rsid w:val="001E299C"/>
    <w:pPr>
      <w:keepNext w:val="0"/>
      <w:keepLines w:val="0"/>
      <w:pageBreakBefore w:val="0"/>
      <w:jc w:val="left"/>
    </w:pPr>
    <w:rPr>
      <w:rFonts w:ascii="Garamond" w:eastAsia="Calibri" w:hAnsi="Garamond" w:cs="Times New Roman"/>
      <w:b w:val="0"/>
      <w:bCs/>
      <w:sz w:val="22"/>
      <w:u w:val="none"/>
    </w:rPr>
  </w:style>
  <w:style w:type="character" w:customStyle="1" w:styleId="z-TopofFormChar">
    <w:name w:val="z-Top of Form Char"/>
    <w:link w:val="z-TopofForm"/>
    <w:uiPriority w:val="99"/>
    <w:rsid w:val="001E299C"/>
    <w:rPr>
      <w:rFonts w:ascii="Arial" w:hAnsi="Arial"/>
      <w:vanish/>
      <w:sz w:val="16"/>
      <w:szCs w:val="16"/>
    </w:rPr>
  </w:style>
  <w:style w:type="paragraph" w:styleId="z-TopofForm">
    <w:name w:val="HTML Top of Form"/>
    <w:basedOn w:val="Normal"/>
    <w:next w:val="Normal"/>
    <w:link w:val="z-TopofFormChar"/>
    <w:hidden/>
    <w:uiPriority w:val="99"/>
    <w:unhideWhenUsed/>
    <w:rsid w:val="001E299C"/>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1E299C"/>
    <w:rPr>
      <w:rFonts w:ascii="Arial" w:hAnsi="Arial" w:cs="Arial"/>
      <w:vanish/>
      <w:sz w:val="16"/>
      <w:szCs w:val="16"/>
    </w:rPr>
  </w:style>
  <w:style w:type="character" w:customStyle="1" w:styleId="z-BottomofFormChar">
    <w:name w:val="z-Bottom of Form Char"/>
    <w:link w:val="z-BottomofForm"/>
    <w:uiPriority w:val="99"/>
    <w:rsid w:val="001E299C"/>
    <w:rPr>
      <w:rFonts w:ascii="Arial" w:hAnsi="Arial"/>
      <w:vanish/>
      <w:sz w:val="16"/>
      <w:szCs w:val="16"/>
    </w:rPr>
  </w:style>
  <w:style w:type="paragraph" w:styleId="z-BottomofForm">
    <w:name w:val="HTML Bottom of Form"/>
    <w:basedOn w:val="Normal"/>
    <w:next w:val="Normal"/>
    <w:link w:val="z-BottomofFormChar"/>
    <w:hidden/>
    <w:uiPriority w:val="99"/>
    <w:unhideWhenUsed/>
    <w:rsid w:val="001E299C"/>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1E299C"/>
    <w:rPr>
      <w:rFonts w:ascii="Arial" w:hAnsi="Arial" w:cs="Arial"/>
      <w:vanish/>
      <w:sz w:val="16"/>
      <w:szCs w:val="16"/>
    </w:rPr>
  </w:style>
  <w:style w:type="paragraph" w:customStyle="1" w:styleId="Heading2-Bold">
    <w:name w:val="Heading 2 - Bold"/>
    <w:basedOn w:val="Normal"/>
    <w:autoRedefine/>
    <w:uiPriority w:val="99"/>
    <w:qFormat/>
    <w:rsid w:val="001E299C"/>
    <w:rPr>
      <w:rFonts w:ascii="Garamond" w:eastAsia="Calibri" w:hAnsi="Garamond"/>
      <w:b/>
    </w:rPr>
  </w:style>
  <w:style w:type="paragraph" w:customStyle="1" w:styleId="Microtext0">
    <w:name w:val="Microtext"/>
    <w:basedOn w:val="Normal"/>
    <w:next w:val="Normal"/>
    <w:link w:val="MicrotextChar0"/>
    <w:qFormat/>
    <w:rsid w:val="001E299C"/>
    <w:rPr>
      <w:rFonts w:eastAsia="Calibri"/>
      <w:sz w:val="12"/>
      <w:lang w:val="x-none" w:eastAsia="x-none"/>
    </w:rPr>
  </w:style>
  <w:style w:type="character" w:customStyle="1" w:styleId="MicrotextChar0">
    <w:name w:val="Microtext Char"/>
    <w:link w:val="Microtext0"/>
    <w:rsid w:val="001E299C"/>
    <w:rPr>
      <w:rFonts w:ascii="Calibri" w:eastAsia="Calibri" w:hAnsi="Calibri" w:cs="Calibri"/>
      <w:sz w:val="12"/>
      <w:lang w:val="x-none" w:eastAsia="x-none"/>
    </w:rPr>
  </w:style>
  <w:style w:type="character" w:customStyle="1" w:styleId="Style2CharChar">
    <w:name w:val="Style2 Char Char"/>
    <w:rsid w:val="001E299C"/>
    <w:rPr>
      <w:u w:val="thick"/>
      <w:lang w:val="en-US" w:eastAsia="en-US" w:bidi="ar-SA"/>
    </w:rPr>
  </w:style>
  <w:style w:type="character" w:customStyle="1" w:styleId="authordate1">
    <w:name w:val="authordate"/>
    <w:rsid w:val="001E299C"/>
  </w:style>
  <w:style w:type="paragraph" w:customStyle="1" w:styleId="tag">
    <w:name w:val="%tag"/>
    <w:basedOn w:val="Normal"/>
    <w:next w:val="Normal"/>
    <w:uiPriority w:val="99"/>
    <w:qFormat/>
    <w:rsid w:val="001E299C"/>
    <w:rPr>
      <w:rFonts w:ascii="Garamond" w:eastAsia="Calibri" w:hAnsi="Garamond"/>
      <w:bCs/>
      <w:sz w:val="18"/>
    </w:rPr>
  </w:style>
  <w:style w:type="character" w:customStyle="1" w:styleId="underline0">
    <w:name w:val="%underline"/>
    <w:qFormat/>
    <w:rsid w:val="001E299C"/>
    <w:rPr>
      <w:rFonts w:ascii="Times New Roman" w:hAnsi="Times New Roman"/>
      <w:sz w:val="16"/>
      <w:u w:val="none"/>
    </w:rPr>
  </w:style>
  <w:style w:type="character" w:customStyle="1" w:styleId="AUNDERLINE0">
    <w:name w:val="AUNDERLINE"/>
    <w:qFormat/>
    <w:rsid w:val="001E299C"/>
    <w:rPr>
      <w:rFonts w:ascii="Times New Roman" w:hAnsi="Times New Roman"/>
      <w:sz w:val="20"/>
      <w:u w:val="single"/>
    </w:rPr>
  </w:style>
  <w:style w:type="paragraph" w:customStyle="1" w:styleId="Style20">
    <w:name w:val="Style 2"/>
    <w:basedOn w:val="Normal"/>
    <w:link w:val="Style2Char"/>
    <w:uiPriority w:val="99"/>
    <w:qFormat/>
    <w:rsid w:val="001E299C"/>
    <w:pPr>
      <w:ind w:left="432"/>
    </w:pPr>
    <w:rPr>
      <w:rFonts w:eastAsia="Times New Roman"/>
      <w:szCs w:val="20"/>
      <w:u w:val="single"/>
      <w:lang w:val="x-none" w:eastAsia="x-none"/>
    </w:rPr>
  </w:style>
  <w:style w:type="character" w:customStyle="1" w:styleId="Style2Char">
    <w:name w:val="Style 2 Char"/>
    <w:link w:val="Style20"/>
    <w:uiPriority w:val="99"/>
    <w:rsid w:val="001E299C"/>
    <w:rPr>
      <w:rFonts w:ascii="Calibri" w:eastAsia="Times New Roman" w:hAnsi="Calibri" w:cs="Calibri"/>
      <w:szCs w:val="20"/>
      <w:u w:val="single"/>
      <w:lang w:val="x-none" w:eastAsia="x-none"/>
    </w:rPr>
  </w:style>
  <w:style w:type="paragraph" w:customStyle="1" w:styleId="GAUnderline">
    <w:name w:val="GA Underline"/>
    <w:basedOn w:val="Normal"/>
    <w:link w:val="GAUnderlineChar"/>
    <w:qFormat/>
    <w:rsid w:val="001E299C"/>
    <w:rPr>
      <w:rFonts w:ascii="Garamond" w:eastAsia="Times New Roman" w:hAnsi="Garamond"/>
      <w:szCs w:val="20"/>
      <w:u w:val="single"/>
      <w:lang w:val="x-none" w:eastAsia="x-none"/>
    </w:rPr>
  </w:style>
  <w:style w:type="character" w:customStyle="1" w:styleId="GAUnderlineChar">
    <w:name w:val="GA Underline Char"/>
    <w:link w:val="GAUnderline"/>
    <w:rsid w:val="001E299C"/>
    <w:rPr>
      <w:rFonts w:ascii="Garamond" w:eastAsia="Times New Roman" w:hAnsi="Garamond" w:cs="Calibri"/>
      <w:szCs w:val="20"/>
      <w:u w:val="single"/>
      <w:lang w:val="x-none" w:eastAsia="x-none"/>
    </w:rPr>
  </w:style>
  <w:style w:type="paragraph" w:customStyle="1" w:styleId="textsmall">
    <w:name w:val="textsmall"/>
    <w:basedOn w:val="Normal"/>
    <w:link w:val="textsmallChar"/>
    <w:qFormat/>
    <w:rsid w:val="001E299C"/>
    <w:rPr>
      <w:rFonts w:eastAsia="Times New Roman"/>
      <w:sz w:val="18"/>
      <w:szCs w:val="20"/>
      <w:lang w:val="x-none" w:eastAsia="x-none"/>
    </w:rPr>
  </w:style>
  <w:style w:type="character" w:customStyle="1" w:styleId="textsmallChar">
    <w:name w:val="textsmall Char"/>
    <w:link w:val="textsmall"/>
    <w:rsid w:val="001E299C"/>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1E299C"/>
    <w:rPr>
      <w:rFonts w:eastAsia="Times New Roman"/>
      <w:szCs w:val="20"/>
      <w:u w:val="single"/>
      <w:lang w:val="x-none" w:eastAsia="x-none"/>
    </w:rPr>
  </w:style>
  <w:style w:type="character" w:customStyle="1" w:styleId="cardtextChar2">
    <w:name w:val="cardtext Char"/>
    <w:link w:val="cardtext3"/>
    <w:rsid w:val="001E299C"/>
    <w:rPr>
      <w:rFonts w:ascii="Calibri" w:eastAsia="Times New Roman" w:hAnsi="Calibri" w:cs="Calibri"/>
      <w:szCs w:val="20"/>
      <w:u w:val="single"/>
      <w:lang w:val="x-none" w:eastAsia="x-none"/>
    </w:rPr>
  </w:style>
  <w:style w:type="paragraph" w:customStyle="1" w:styleId="cardtextemphasis">
    <w:name w:val="card text emphasis"/>
    <w:basedOn w:val="Normal"/>
    <w:link w:val="cardtextemphasisChar"/>
    <w:qFormat/>
    <w:rsid w:val="001E299C"/>
    <w:pPr>
      <w:spacing w:after="200"/>
      <w:contextualSpacing/>
    </w:pPr>
    <w:rPr>
      <w:rFonts w:ascii="Arial Narrow" w:eastAsia="Calibri" w:hAnsi="Arial Narrow"/>
      <w:b/>
      <w:sz w:val="18"/>
      <w:u w:val="single"/>
      <w:lang w:val="x-none" w:eastAsia="x-none"/>
    </w:rPr>
  </w:style>
  <w:style w:type="character" w:customStyle="1" w:styleId="cardtextemphasisChar">
    <w:name w:val="card text emphasis Char"/>
    <w:link w:val="cardtextemphasis"/>
    <w:rsid w:val="001E299C"/>
    <w:rPr>
      <w:rFonts w:ascii="Arial Narrow" w:eastAsia="Calibri" w:hAnsi="Arial Narrow" w:cs="Calibri"/>
      <w:b/>
      <w:sz w:val="18"/>
      <w:u w:val="single"/>
      <w:lang w:val="x-none" w:eastAsia="x-none"/>
    </w:rPr>
  </w:style>
  <w:style w:type="paragraph" w:customStyle="1" w:styleId="Micro">
    <w:name w:val="Micro"/>
    <w:basedOn w:val="Normal"/>
    <w:next w:val="Normal"/>
    <w:link w:val="MicroChar"/>
    <w:qFormat/>
    <w:rsid w:val="001E299C"/>
    <w:rPr>
      <w:rFonts w:eastAsia="Times New Roman"/>
      <w:sz w:val="12"/>
    </w:rPr>
  </w:style>
  <w:style w:type="character" w:customStyle="1" w:styleId="MicroChar">
    <w:name w:val="Micro Char"/>
    <w:link w:val="Micro"/>
    <w:rsid w:val="001E299C"/>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1E299C"/>
    <w:rPr>
      <w:rFonts w:ascii="Bell MT" w:eastAsia="Calibri" w:hAnsi="Bell MT"/>
      <w:szCs w:val="20"/>
    </w:rPr>
  </w:style>
  <w:style w:type="character" w:customStyle="1" w:styleId="UnderlinedCharChar0">
    <w:name w:val="Underlined Char Char"/>
    <w:rsid w:val="001E299C"/>
    <w:rPr>
      <w:rFonts w:ascii="Garamond" w:hAnsi="Garamond"/>
      <w:szCs w:val="28"/>
      <w:u w:val="single"/>
      <w:lang w:val="en-US" w:eastAsia="en-US" w:bidi="ar-SA"/>
    </w:rPr>
  </w:style>
  <w:style w:type="character" w:customStyle="1" w:styleId="ssl0">
    <w:name w:val="ss_l0"/>
    <w:basedOn w:val="DefaultParagraphFont"/>
    <w:rsid w:val="001E299C"/>
  </w:style>
  <w:style w:type="paragraph" w:customStyle="1" w:styleId="h-lead">
    <w:name w:val="h-lead"/>
    <w:basedOn w:val="Normal"/>
    <w:uiPriority w:val="99"/>
    <w:qFormat/>
    <w:rsid w:val="001E299C"/>
    <w:pPr>
      <w:spacing w:before="100" w:beforeAutospacing="1" w:after="100" w:afterAutospacing="1"/>
    </w:pPr>
    <w:rPr>
      <w:rFonts w:eastAsia="Times New Roman"/>
      <w:sz w:val="24"/>
    </w:rPr>
  </w:style>
  <w:style w:type="character" w:customStyle="1" w:styleId="slug-doi">
    <w:name w:val="slug-doi"/>
    <w:basedOn w:val="DefaultParagraphFont"/>
    <w:rsid w:val="001E299C"/>
  </w:style>
  <w:style w:type="character" w:customStyle="1" w:styleId="slug-pub-date">
    <w:name w:val="slug-pub-date"/>
    <w:basedOn w:val="DefaultParagraphFont"/>
    <w:rsid w:val="001E299C"/>
  </w:style>
  <w:style w:type="character" w:customStyle="1" w:styleId="slug-vol">
    <w:name w:val="slug-vol"/>
    <w:basedOn w:val="DefaultParagraphFont"/>
    <w:rsid w:val="001E299C"/>
  </w:style>
  <w:style w:type="character" w:customStyle="1" w:styleId="slug-issue">
    <w:name w:val="slug-issue"/>
    <w:basedOn w:val="DefaultParagraphFont"/>
    <w:rsid w:val="001E299C"/>
  </w:style>
  <w:style w:type="character" w:customStyle="1" w:styleId="slug-pages">
    <w:name w:val="slug-pages"/>
    <w:basedOn w:val="DefaultParagraphFont"/>
    <w:rsid w:val="001E299C"/>
  </w:style>
  <w:style w:type="paragraph" w:customStyle="1" w:styleId="intro">
    <w:name w:val="intro"/>
    <w:basedOn w:val="Normal"/>
    <w:uiPriority w:val="99"/>
    <w:qFormat/>
    <w:rsid w:val="001E299C"/>
    <w:pPr>
      <w:spacing w:before="100" w:beforeAutospacing="1" w:after="100" w:afterAutospacing="1"/>
    </w:pPr>
    <w:rPr>
      <w:rFonts w:eastAsia="Times New Roman"/>
      <w:sz w:val="24"/>
    </w:rPr>
  </w:style>
  <w:style w:type="character" w:customStyle="1" w:styleId="af">
    <w:name w:val="af"/>
    <w:basedOn w:val="DefaultParagraphFont"/>
    <w:rsid w:val="001E299C"/>
  </w:style>
  <w:style w:type="character" w:customStyle="1" w:styleId="ab">
    <w:name w:val="ab"/>
    <w:basedOn w:val="DefaultParagraphFont"/>
    <w:rsid w:val="001E299C"/>
  </w:style>
  <w:style w:type="character" w:customStyle="1" w:styleId="em">
    <w:name w:val="em"/>
    <w:basedOn w:val="DefaultParagraphFont"/>
    <w:rsid w:val="001E299C"/>
  </w:style>
  <w:style w:type="character" w:customStyle="1" w:styleId="au">
    <w:name w:val="au"/>
    <w:basedOn w:val="DefaultParagraphFont"/>
    <w:rsid w:val="001E299C"/>
  </w:style>
  <w:style w:type="character" w:customStyle="1" w:styleId="ti">
    <w:name w:val="ti"/>
    <w:basedOn w:val="DefaultParagraphFont"/>
    <w:rsid w:val="001E299C"/>
  </w:style>
  <w:style w:type="character" w:customStyle="1" w:styleId="subheadblue">
    <w:name w:val="subhead_blue"/>
    <w:basedOn w:val="DefaultParagraphFont"/>
    <w:rsid w:val="001E299C"/>
  </w:style>
  <w:style w:type="paragraph" w:customStyle="1" w:styleId="body-paragraph">
    <w:name w:val="body-paragraph"/>
    <w:basedOn w:val="Normal"/>
    <w:uiPriority w:val="99"/>
    <w:qFormat/>
    <w:rsid w:val="001E299C"/>
    <w:pPr>
      <w:spacing w:before="100" w:beforeAutospacing="1" w:after="100" w:afterAutospacing="1"/>
    </w:pPr>
    <w:rPr>
      <w:rFonts w:eastAsia="Times New Roman"/>
      <w:sz w:val="24"/>
    </w:rPr>
  </w:style>
  <w:style w:type="character" w:customStyle="1" w:styleId="affiliation">
    <w:name w:val="affiliation"/>
    <w:basedOn w:val="DefaultParagraphFont"/>
    <w:rsid w:val="001E299C"/>
  </w:style>
  <w:style w:type="character" w:customStyle="1" w:styleId="slug-doi-wrapper">
    <w:name w:val="slug-doi-wrapper"/>
    <w:basedOn w:val="DefaultParagraphFont"/>
    <w:rsid w:val="001E299C"/>
  </w:style>
  <w:style w:type="character" w:customStyle="1" w:styleId="slug-metadata-noteahead-of-print">
    <w:name w:val="slug-metadata-note ahead-of-print"/>
    <w:basedOn w:val="DefaultParagraphFont"/>
    <w:rsid w:val="001E299C"/>
  </w:style>
  <w:style w:type="character" w:customStyle="1" w:styleId="slug-ahead-of-print-date">
    <w:name w:val="slug-ahead-of-print-date"/>
    <w:basedOn w:val="DefaultParagraphFont"/>
    <w:rsid w:val="001E299C"/>
  </w:style>
  <w:style w:type="character" w:customStyle="1" w:styleId="medium-bold">
    <w:name w:val="medium-bold"/>
    <w:basedOn w:val="DefaultParagraphFont"/>
    <w:rsid w:val="001E299C"/>
  </w:style>
  <w:style w:type="character" w:customStyle="1" w:styleId="updated-short-citation">
    <w:name w:val="updated-short-citation"/>
    <w:basedOn w:val="DefaultParagraphFont"/>
    <w:rsid w:val="001E299C"/>
  </w:style>
  <w:style w:type="character" w:customStyle="1" w:styleId="goohl0">
    <w:name w:val="goohl0"/>
    <w:basedOn w:val="DefaultParagraphFont"/>
    <w:rsid w:val="001E299C"/>
  </w:style>
  <w:style w:type="character" w:customStyle="1" w:styleId="CharChar6">
    <w:name w:val="Char Char6"/>
    <w:rsid w:val="001E299C"/>
    <w:rPr>
      <w:rFonts w:cs="Arial"/>
      <w:bCs/>
      <w:sz w:val="16"/>
      <w:szCs w:val="26"/>
      <w:lang w:val="en-US" w:eastAsia="en-US" w:bidi="ar-SA"/>
    </w:rPr>
  </w:style>
  <w:style w:type="character" w:customStyle="1" w:styleId="CharChar3">
    <w:name w:val="Char Char3"/>
    <w:rsid w:val="001E299C"/>
    <w:rPr>
      <w:szCs w:val="24"/>
    </w:rPr>
  </w:style>
  <w:style w:type="character" w:customStyle="1" w:styleId="TagCharChar1">
    <w:name w:val="Tag Char Char1"/>
    <w:rsid w:val="001E299C"/>
    <w:rPr>
      <w:b/>
      <w:sz w:val="24"/>
      <w:szCs w:val="24"/>
      <w:lang w:val="en-US" w:eastAsia="en-US" w:bidi="ar-SA"/>
    </w:rPr>
  </w:style>
  <w:style w:type="numbering" w:customStyle="1" w:styleId="NoList3">
    <w:name w:val="No List3"/>
    <w:next w:val="NoList"/>
    <w:uiPriority w:val="99"/>
    <w:semiHidden/>
    <w:unhideWhenUsed/>
    <w:rsid w:val="001E299C"/>
  </w:style>
  <w:style w:type="numbering" w:customStyle="1" w:styleId="NoList4">
    <w:name w:val="No List4"/>
    <w:next w:val="NoList"/>
    <w:uiPriority w:val="99"/>
    <w:semiHidden/>
    <w:unhideWhenUsed/>
    <w:rsid w:val="001E299C"/>
  </w:style>
  <w:style w:type="character" w:customStyle="1" w:styleId="12TimesNewRoman">
    <w:name w:val="12 Times New Roman"/>
    <w:rsid w:val="001E299C"/>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1E299C"/>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1E299C"/>
    <w:rPr>
      <w:rFonts w:ascii="Bell MT" w:eastAsia="Times New Roman" w:hAnsi="Bell MT" w:cs="Times New Roman"/>
      <w:b/>
      <w:szCs w:val="28"/>
    </w:rPr>
  </w:style>
  <w:style w:type="paragraph" w:customStyle="1" w:styleId="F4-NormalText">
    <w:name w:val="F4 - Normal Text"/>
    <w:basedOn w:val="Normal"/>
    <w:uiPriority w:val="99"/>
    <w:qFormat/>
    <w:rsid w:val="001E299C"/>
    <w:rPr>
      <w:rFonts w:eastAsia="Calibri"/>
    </w:rPr>
  </w:style>
  <w:style w:type="character" w:customStyle="1" w:styleId="berief">
    <w:name w:val="berief"/>
    <w:rsid w:val="001E299C"/>
    <w:rPr>
      <w:rFonts w:ascii="Times New Roman" w:eastAsia="Times New Roman" w:hAnsi="Times New Roman" w:cs="Times New Roman"/>
      <w:sz w:val="20"/>
      <w:u w:val="none"/>
    </w:rPr>
  </w:style>
  <w:style w:type="numbering" w:customStyle="1" w:styleId="NoList5">
    <w:name w:val="No List5"/>
    <w:next w:val="NoList"/>
    <w:semiHidden/>
    <w:unhideWhenUsed/>
    <w:rsid w:val="001E299C"/>
  </w:style>
  <w:style w:type="character" w:customStyle="1" w:styleId="Brief-Smalltext">
    <w:name w:val="Brief - Small text"/>
    <w:rsid w:val="001E299C"/>
    <w:rPr>
      <w:rFonts w:ascii="Times New Roman" w:hAnsi="Times New Roman" w:cs="Times New Roman"/>
      <w:sz w:val="14"/>
      <w:u w:val="none"/>
    </w:rPr>
  </w:style>
  <w:style w:type="paragraph" w:customStyle="1" w:styleId="F3-TagAuthor">
    <w:name w:val="F3 - Tag/Author"/>
    <w:basedOn w:val="Normal"/>
    <w:uiPriority w:val="99"/>
    <w:qFormat/>
    <w:rsid w:val="001E299C"/>
    <w:rPr>
      <w:rFonts w:eastAsia="Times New Roman"/>
      <w:b/>
    </w:rPr>
  </w:style>
  <w:style w:type="paragraph" w:customStyle="1" w:styleId="F5-UnderlineNormal">
    <w:name w:val="F5 - Underline Normal"/>
    <w:basedOn w:val="Normal"/>
    <w:uiPriority w:val="99"/>
    <w:qFormat/>
    <w:rsid w:val="001E299C"/>
    <w:rPr>
      <w:rFonts w:eastAsia="Calibri"/>
      <w:u w:val="single"/>
    </w:rPr>
  </w:style>
  <w:style w:type="character" w:customStyle="1" w:styleId="F8-UnderlineBold">
    <w:name w:val="F8 - Underline/Bold"/>
    <w:rsid w:val="001E299C"/>
    <w:rPr>
      <w:rFonts w:ascii="Times New Roman" w:hAnsi="Times New Roman"/>
      <w:b/>
      <w:sz w:val="20"/>
      <w:u w:val="single"/>
    </w:rPr>
  </w:style>
  <w:style w:type="character" w:customStyle="1" w:styleId="F7-SmallFont">
    <w:name w:val="F7 - Small Font"/>
    <w:rsid w:val="001E299C"/>
    <w:rPr>
      <w:rFonts w:ascii="Times New Roman" w:hAnsi="Times New Roman"/>
      <w:sz w:val="14"/>
    </w:rPr>
  </w:style>
  <w:style w:type="paragraph" w:customStyle="1" w:styleId="Brief-PrimarySource">
    <w:name w:val="Brief - Primary Source"/>
    <w:basedOn w:val="Normal"/>
    <w:uiPriority w:val="99"/>
    <w:qFormat/>
    <w:rsid w:val="001E299C"/>
    <w:rPr>
      <w:rFonts w:eastAsia="Times New Roman"/>
      <w:b/>
      <w:sz w:val="24"/>
      <w:u w:val="single"/>
    </w:rPr>
  </w:style>
  <w:style w:type="paragraph" w:customStyle="1" w:styleId="Brief-Underline">
    <w:name w:val="Brief - Underline"/>
    <w:basedOn w:val="Normal"/>
    <w:uiPriority w:val="99"/>
    <w:qFormat/>
    <w:rsid w:val="001E299C"/>
    <w:rPr>
      <w:rFonts w:eastAsia="Times New Roman"/>
      <w:u w:val="single"/>
    </w:rPr>
  </w:style>
  <w:style w:type="character" w:customStyle="1" w:styleId="Brief-Bold">
    <w:name w:val="Brief - Bold"/>
    <w:rsid w:val="001E299C"/>
    <w:rPr>
      <w:rFonts w:cs="Times New Roman"/>
      <w:b/>
    </w:rPr>
  </w:style>
  <w:style w:type="character" w:customStyle="1" w:styleId="Card-Underline">
    <w:name w:val="Card - Underline"/>
    <w:rsid w:val="001E299C"/>
    <w:rPr>
      <w:rFonts w:cs="Times New Roman"/>
      <w:u w:val="single"/>
    </w:rPr>
  </w:style>
  <w:style w:type="character" w:customStyle="1" w:styleId="beriefunderline">
    <w:name w:val="berief = underline"/>
    <w:rsid w:val="001E299C"/>
    <w:rPr>
      <w:rFonts w:ascii="Times New Roman" w:eastAsia="Times New Roman" w:hAnsi="Times New Roman" w:cs="Times New Roman"/>
      <w:sz w:val="20"/>
      <w:u w:val="single"/>
    </w:rPr>
  </w:style>
  <w:style w:type="paragraph" w:customStyle="1" w:styleId="Brief">
    <w:name w:val="Brief"/>
    <w:basedOn w:val="Brief-PrimarySource"/>
    <w:uiPriority w:val="99"/>
    <w:qFormat/>
    <w:rsid w:val="001E299C"/>
    <w:rPr>
      <w:b w:val="0"/>
    </w:rPr>
  </w:style>
  <w:style w:type="character" w:customStyle="1" w:styleId="BoldText10pt">
    <w:name w:val="Bold Text 10 pt"/>
    <w:rsid w:val="001E299C"/>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1E299C"/>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1E299C"/>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1E299C"/>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1E299C"/>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1E299C"/>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1E299C"/>
    <w:pPr>
      <w:widowControl w:val="0"/>
      <w:spacing w:line="276" w:lineRule="atLeast"/>
    </w:pPr>
    <w:rPr>
      <w:color w:val="auto"/>
    </w:rPr>
  </w:style>
  <w:style w:type="paragraph" w:customStyle="1" w:styleId="CM34">
    <w:name w:val="CM34"/>
    <w:basedOn w:val="Default"/>
    <w:next w:val="Default"/>
    <w:uiPriority w:val="99"/>
    <w:qFormat/>
    <w:rsid w:val="001E299C"/>
    <w:pPr>
      <w:widowControl w:val="0"/>
    </w:pPr>
    <w:rPr>
      <w:color w:val="auto"/>
    </w:rPr>
  </w:style>
  <w:style w:type="paragraph" w:customStyle="1" w:styleId="CM56">
    <w:name w:val="CM56"/>
    <w:basedOn w:val="Default"/>
    <w:next w:val="Default"/>
    <w:uiPriority w:val="99"/>
    <w:qFormat/>
    <w:rsid w:val="001E299C"/>
    <w:pPr>
      <w:widowControl w:val="0"/>
    </w:pPr>
    <w:rPr>
      <w:rFonts w:eastAsia="Calibri"/>
      <w:color w:val="auto"/>
    </w:rPr>
  </w:style>
  <w:style w:type="paragraph" w:customStyle="1" w:styleId="CM58">
    <w:name w:val="CM58"/>
    <w:basedOn w:val="Default"/>
    <w:next w:val="Default"/>
    <w:uiPriority w:val="99"/>
    <w:qFormat/>
    <w:rsid w:val="001E299C"/>
    <w:pPr>
      <w:widowControl w:val="0"/>
    </w:pPr>
    <w:rPr>
      <w:rFonts w:eastAsia="Calibri"/>
      <w:color w:val="auto"/>
    </w:rPr>
  </w:style>
  <w:style w:type="paragraph" w:customStyle="1" w:styleId="CM57">
    <w:name w:val="CM57"/>
    <w:basedOn w:val="Default"/>
    <w:next w:val="Default"/>
    <w:uiPriority w:val="99"/>
    <w:qFormat/>
    <w:rsid w:val="001E299C"/>
    <w:pPr>
      <w:widowControl w:val="0"/>
    </w:pPr>
    <w:rPr>
      <w:rFonts w:eastAsia="Calibri"/>
      <w:color w:val="auto"/>
    </w:rPr>
  </w:style>
  <w:style w:type="paragraph" w:customStyle="1" w:styleId="CM1">
    <w:name w:val="CM1"/>
    <w:basedOn w:val="Default"/>
    <w:next w:val="Default"/>
    <w:uiPriority w:val="99"/>
    <w:qFormat/>
    <w:rsid w:val="001E299C"/>
    <w:pPr>
      <w:widowControl w:val="0"/>
    </w:pPr>
    <w:rPr>
      <w:rFonts w:eastAsia="Calibri"/>
      <w:color w:val="auto"/>
    </w:rPr>
  </w:style>
  <w:style w:type="paragraph" w:customStyle="1" w:styleId="CM49">
    <w:name w:val="CM49"/>
    <w:basedOn w:val="Default"/>
    <w:next w:val="Default"/>
    <w:uiPriority w:val="99"/>
    <w:qFormat/>
    <w:rsid w:val="001E299C"/>
    <w:pPr>
      <w:widowControl w:val="0"/>
    </w:pPr>
    <w:rPr>
      <w:rFonts w:eastAsia="Calibri"/>
      <w:color w:val="auto"/>
    </w:rPr>
  </w:style>
  <w:style w:type="paragraph" w:customStyle="1" w:styleId="CM41">
    <w:name w:val="CM41"/>
    <w:basedOn w:val="Default"/>
    <w:next w:val="Default"/>
    <w:uiPriority w:val="99"/>
    <w:qFormat/>
    <w:rsid w:val="001E299C"/>
    <w:pPr>
      <w:widowControl w:val="0"/>
    </w:pPr>
    <w:rPr>
      <w:rFonts w:eastAsia="Calibri"/>
      <w:color w:val="auto"/>
    </w:rPr>
  </w:style>
  <w:style w:type="paragraph" w:customStyle="1" w:styleId="3rdOrderPara">
    <w:name w:val="3rd Order Para"/>
    <w:basedOn w:val="Default"/>
    <w:next w:val="Default"/>
    <w:qFormat/>
    <w:rsid w:val="001E299C"/>
    <w:pPr>
      <w:widowControl w:val="0"/>
    </w:pPr>
    <w:rPr>
      <w:rFonts w:eastAsia="Calibri"/>
      <w:color w:val="auto"/>
    </w:rPr>
  </w:style>
  <w:style w:type="paragraph" w:customStyle="1" w:styleId="2ndOrderPara">
    <w:name w:val="2nd Order Para"/>
    <w:basedOn w:val="Default"/>
    <w:next w:val="Default"/>
    <w:qFormat/>
    <w:rsid w:val="001E299C"/>
    <w:pPr>
      <w:widowControl w:val="0"/>
    </w:pPr>
    <w:rPr>
      <w:rFonts w:eastAsia="Calibri"/>
      <w:color w:val="auto"/>
    </w:rPr>
  </w:style>
  <w:style w:type="paragraph" w:customStyle="1" w:styleId="Normal-SIGN2">
    <w:name w:val="Normal-SIGN2"/>
    <w:basedOn w:val="Default"/>
    <w:next w:val="Default"/>
    <w:qFormat/>
    <w:rsid w:val="001E299C"/>
    <w:pPr>
      <w:widowControl w:val="0"/>
    </w:pPr>
    <w:rPr>
      <w:rFonts w:eastAsia="Calibri"/>
      <w:color w:val="auto"/>
    </w:rPr>
  </w:style>
  <w:style w:type="paragraph" w:customStyle="1" w:styleId="Normal-SIGN1">
    <w:name w:val="Normal-SIGN1"/>
    <w:basedOn w:val="Default"/>
    <w:next w:val="Default"/>
    <w:uiPriority w:val="99"/>
    <w:qFormat/>
    <w:rsid w:val="001E299C"/>
    <w:pPr>
      <w:widowControl w:val="0"/>
    </w:pPr>
    <w:rPr>
      <w:rFonts w:eastAsia="Calibri"/>
      <w:color w:val="auto"/>
    </w:rPr>
  </w:style>
  <w:style w:type="paragraph" w:customStyle="1" w:styleId="CM3">
    <w:name w:val="CM3"/>
    <w:basedOn w:val="Default"/>
    <w:next w:val="Default"/>
    <w:uiPriority w:val="99"/>
    <w:qFormat/>
    <w:rsid w:val="001E299C"/>
    <w:pPr>
      <w:widowControl w:val="0"/>
      <w:spacing w:line="553" w:lineRule="atLeast"/>
    </w:pPr>
    <w:rPr>
      <w:rFonts w:eastAsia="Calibri"/>
      <w:color w:val="auto"/>
    </w:rPr>
  </w:style>
  <w:style w:type="paragraph" w:customStyle="1" w:styleId="CM33">
    <w:name w:val="CM33"/>
    <w:basedOn w:val="Default"/>
    <w:next w:val="Default"/>
    <w:uiPriority w:val="99"/>
    <w:qFormat/>
    <w:rsid w:val="001E299C"/>
    <w:pPr>
      <w:widowControl w:val="0"/>
    </w:pPr>
    <w:rPr>
      <w:rFonts w:eastAsia="Calibri"/>
      <w:color w:val="auto"/>
    </w:rPr>
  </w:style>
  <w:style w:type="paragraph" w:customStyle="1" w:styleId="CM37">
    <w:name w:val="CM37"/>
    <w:basedOn w:val="Default"/>
    <w:next w:val="Default"/>
    <w:uiPriority w:val="99"/>
    <w:qFormat/>
    <w:rsid w:val="001E299C"/>
    <w:pPr>
      <w:widowControl w:val="0"/>
    </w:pPr>
    <w:rPr>
      <w:rFonts w:eastAsia="Calibri"/>
      <w:color w:val="auto"/>
    </w:rPr>
  </w:style>
  <w:style w:type="paragraph" w:customStyle="1" w:styleId="CM7">
    <w:name w:val="CM7"/>
    <w:basedOn w:val="Default"/>
    <w:next w:val="Default"/>
    <w:uiPriority w:val="99"/>
    <w:qFormat/>
    <w:rsid w:val="001E299C"/>
    <w:pPr>
      <w:widowControl w:val="0"/>
      <w:spacing w:line="553" w:lineRule="atLeast"/>
    </w:pPr>
    <w:rPr>
      <w:rFonts w:eastAsia="Calibri"/>
      <w:color w:val="auto"/>
    </w:rPr>
  </w:style>
  <w:style w:type="paragraph" w:styleId="PlainText">
    <w:name w:val="Plain Text"/>
    <w:basedOn w:val="Normal"/>
    <w:next w:val="Normal"/>
    <w:link w:val="PlainTextChar"/>
    <w:rsid w:val="001E299C"/>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1E299C"/>
    <w:rPr>
      <w:rFonts w:ascii="IJGCNM+Arial" w:eastAsia="Times New Roman" w:hAnsi="IJGCNM+Arial" w:cs="Calibri"/>
      <w:sz w:val="24"/>
    </w:rPr>
  </w:style>
  <w:style w:type="paragraph" w:customStyle="1" w:styleId="Brief-SecondarySource">
    <w:name w:val="Brief - Secondary Source"/>
    <w:basedOn w:val="Normal"/>
    <w:qFormat/>
    <w:rsid w:val="001E299C"/>
    <w:rPr>
      <w:rFonts w:eastAsia="Times New Roman"/>
      <w:sz w:val="14"/>
      <w:szCs w:val="20"/>
    </w:rPr>
  </w:style>
  <w:style w:type="paragraph" w:customStyle="1" w:styleId="Brief-Card">
    <w:name w:val="Brief - Card"/>
    <w:basedOn w:val="Normal"/>
    <w:uiPriority w:val="99"/>
    <w:qFormat/>
    <w:rsid w:val="001E299C"/>
    <w:rPr>
      <w:rFonts w:eastAsia="Times New Roman"/>
    </w:rPr>
  </w:style>
  <w:style w:type="paragraph" w:customStyle="1" w:styleId="Pa2">
    <w:name w:val="Pa2"/>
    <w:basedOn w:val="Default"/>
    <w:next w:val="Default"/>
    <w:uiPriority w:val="99"/>
    <w:qFormat/>
    <w:rsid w:val="001E299C"/>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1E299C"/>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1E299C"/>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1E299C"/>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1E299C"/>
    <w:pPr>
      <w:widowControl w:val="0"/>
    </w:pPr>
    <w:rPr>
      <w:rFonts w:ascii="Arial Black" w:hAnsi="Arial Black"/>
      <w:color w:val="auto"/>
    </w:rPr>
  </w:style>
  <w:style w:type="character" w:customStyle="1" w:styleId="eoeaheader">
    <w:name w:val="eoea_header"/>
    <w:basedOn w:val="DefaultParagraphFont"/>
    <w:rsid w:val="001E299C"/>
  </w:style>
  <w:style w:type="character" w:customStyle="1" w:styleId="SC4208902">
    <w:name w:val="SC.4.208902"/>
    <w:rsid w:val="001E299C"/>
    <w:rPr>
      <w:rFonts w:cs="Century"/>
      <w:color w:val="000000"/>
      <w:sz w:val="22"/>
      <w:szCs w:val="22"/>
    </w:rPr>
  </w:style>
  <w:style w:type="character" w:customStyle="1" w:styleId="SC4208915">
    <w:name w:val="SC.4.208915"/>
    <w:rsid w:val="001E299C"/>
    <w:rPr>
      <w:rFonts w:cs="Century"/>
      <w:color w:val="000000"/>
      <w:sz w:val="13"/>
      <w:szCs w:val="13"/>
    </w:rPr>
  </w:style>
  <w:style w:type="character" w:customStyle="1" w:styleId="SC273764">
    <w:name w:val="SC.2.73764"/>
    <w:rsid w:val="001E299C"/>
    <w:rPr>
      <w:rFonts w:cs="Century"/>
      <w:color w:val="000000"/>
      <w:sz w:val="72"/>
      <w:szCs w:val="72"/>
    </w:rPr>
  </w:style>
  <w:style w:type="character" w:customStyle="1" w:styleId="SC273779">
    <w:name w:val="SC.2.73779"/>
    <w:rsid w:val="001E299C"/>
    <w:rPr>
      <w:rFonts w:cs="Century"/>
      <w:color w:val="000000"/>
      <w:sz w:val="40"/>
      <w:szCs w:val="40"/>
    </w:rPr>
  </w:style>
  <w:style w:type="character" w:customStyle="1" w:styleId="SC273763">
    <w:name w:val="SC.2.73763"/>
    <w:rsid w:val="001E299C"/>
    <w:rPr>
      <w:rFonts w:cs="Century"/>
      <w:b/>
      <w:bCs/>
      <w:color w:val="000000"/>
    </w:rPr>
  </w:style>
  <w:style w:type="character" w:customStyle="1" w:styleId="SC4208910">
    <w:name w:val="SC.4.208910"/>
    <w:rsid w:val="001E299C"/>
    <w:rPr>
      <w:rFonts w:cs="Century"/>
      <w:color w:val="000000"/>
      <w:sz w:val="28"/>
      <w:szCs w:val="28"/>
    </w:rPr>
  </w:style>
  <w:style w:type="character" w:customStyle="1" w:styleId="SC4208911">
    <w:name w:val="SC.4.208911"/>
    <w:rsid w:val="001E299C"/>
    <w:rPr>
      <w:rFonts w:cs="Century"/>
      <w:color w:val="000000"/>
    </w:rPr>
  </w:style>
  <w:style w:type="paragraph" w:customStyle="1" w:styleId="Cover1">
    <w:name w:val="Cover 1"/>
    <w:basedOn w:val="Normal"/>
    <w:next w:val="Normal"/>
    <w:uiPriority w:val="99"/>
    <w:qFormat/>
    <w:rsid w:val="001E299C"/>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1E299C"/>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1E299C"/>
    <w:pPr>
      <w:widowControl w:val="0"/>
    </w:pPr>
    <w:rPr>
      <w:color w:val="auto"/>
    </w:rPr>
  </w:style>
  <w:style w:type="paragraph" w:customStyle="1" w:styleId="Pa11">
    <w:name w:val="Pa11"/>
    <w:basedOn w:val="Normal"/>
    <w:next w:val="Normal"/>
    <w:uiPriority w:val="99"/>
    <w:qFormat/>
    <w:rsid w:val="001E299C"/>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1E299C"/>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1E299C"/>
    <w:pPr>
      <w:widowControl w:val="0"/>
    </w:pPr>
    <w:rPr>
      <w:rFonts w:eastAsia="Calibri"/>
      <w:color w:val="auto"/>
    </w:rPr>
  </w:style>
  <w:style w:type="paragraph" w:customStyle="1" w:styleId="CM28">
    <w:name w:val="CM28"/>
    <w:basedOn w:val="Default"/>
    <w:next w:val="Default"/>
    <w:uiPriority w:val="99"/>
    <w:qFormat/>
    <w:rsid w:val="001E299C"/>
    <w:pPr>
      <w:widowControl w:val="0"/>
    </w:pPr>
    <w:rPr>
      <w:rFonts w:eastAsia="Calibri"/>
      <w:color w:val="auto"/>
    </w:rPr>
  </w:style>
  <w:style w:type="paragraph" w:customStyle="1" w:styleId="CM8">
    <w:name w:val="CM8"/>
    <w:basedOn w:val="Default"/>
    <w:next w:val="Default"/>
    <w:uiPriority w:val="99"/>
    <w:qFormat/>
    <w:rsid w:val="001E299C"/>
    <w:pPr>
      <w:widowControl w:val="0"/>
    </w:pPr>
    <w:rPr>
      <w:rFonts w:eastAsia="Calibri"/>
      <w:color w:val="auto"/>
    </w:rPr>
  </w:style>
  <w:style w:type="paragraph" w:customStyle="1" w:styleId="CM6">
    <w:name w:val="CM6"/>
    <w:basedOn w:val="Default"/>
    <w:next w:val="Default"/>
    <w:uiPriority w:val="99"/>
    <w:qFormat/>
    <w:rsid w:val="001E299C"/>
    <w:pPr>
      <w:widowControl w:val="0"/>
      <w:spacing w:line="553" w:lineRule="atLeast"/>
    </w:pPr>
    <w:rPr>
      <w:rFonts w:eastAsia="Calibri"/>
      <w:color w:val="auto"/>
    </w:rPr>
  </w:style>
  <w:style w:type="paragraph" w:customStyle="1" w:styleId="CM22">
    <w:name w:val="CM22"/>
    <w:basedOn w:val="Default"/>
    <w:next w:val="Default"/>
    <w:uiPriority w:val="99"/>
    <w:qFormat/>
    <w:rsid w:val="001E299C"/>
    <w:pPr>
      <w:widowControl w:val="0"/>
    </w:pPr>
    <w:rPr>
      <w:rFonts w:eastAsia="Calibri"/>
      <w:color w:val="auto"/>
    </w:rPr>
  </w:style>
  <w:style w:type="character" w:customStyle="1" w:styleId="articlesubtitle">
    <w:name w:val="article_sub_title"/>
    <w:basedOn w:val="DefaultParagraphFont"/>
    <w:rsid w:val="001E299C"/>
  </w:style>
  <w:style w:type="character" w:customStyle="1" w:styleId="newsdate2">
    <w:name w:val="news_date2"/>
    <w:basedOn w:val="DefaultParagraphFont"/>
    <w:rsid w:val="001E299C"/>
  </w:style>
  <w:style w:type="character" w:customStyle="1" w:styleId="readarticleheader">
    <w:name w:val="readarticleheader"/>
    <w:basedOn w:val="DefaultParagraphFont"/>
    <w:rsid w:val="001E299C"/>
  </w:style>
  <w:style w:type="paragraph" w:customStyle="1" w:styleId="DoubleUnderlined">
    <w:name w:val="Double Underlined"/>
    <w:basedOn w:val="Heading2"/>
    <w:autoRedefine/>
    <w:uiPriority w:val="99"/>
    <w:qFormat/>
    <w:rsid w:val="001E299C"/>
    <w:pPr>
      <w:keepLines w:val="0"/>
      <w:pageBreakBefore w:val="0"/>
      <w:widowControl w:val="0"/>
      <w:suppressAutoHyphens/>
      <w:jc w:val="left"/>
    </w:pPr>
    <w:rPr>
      <w:rFonts w:ascii="Trebuchet MS" w:eastAsia="Times New Roman" w:hAnsi="Trebuchet MS" w:cs="Times New Roman"/>
      <w:b w:val="0"/>
      <w:bCs/>
      <w:sz w:val="22"/>
      <w:szCs w:val="20"/>
      <w:u w:val="thick"/>
    </w:rPr>
  </w:style>
  <w:style w:type="character" w:customStyle="1" w:styleId="UnderlineChar2">
    <w:name w:val="Underline Char2"/>
    <w:rsid w:val="001E299C"/>
    <w:rPr>
      <w:rFonts w:ascii="Trebuchet MS" w:hAnsi="Trebuchet MS"/>
      <w:u w:val="thick"/>
      <w:lang w:val="en-US" w:eastAsia="zh-CN" w:bidi="ar-SA"/>
    </w:rPr>
  </w:style>
  <w:style w:type="paragraph" w:customStyle="1" w:styleId="IndexFixer">
    <w:name w:val="Index Fixer"/>
    <w:basedOn w:val="Heading1"/>
    <w:uiPriority w:val="99"/>
    <w:qFormat/>
    <w:rsid w:val="001E299C"/>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caps/>
      <w:sz w:val="32"/>
      <w:szCs w:val="20"/>
    </w:rPr>
  </w:style>
  <w:style w:type="paragraph" w:customStyle="1" w:styleId="SmallNormal">
    <w:name w:val="Small Normal"/>
    <w:basedOn w:val="Normal"/>
    <w:uiPriority w:val="99"/>
    <w:qFormat/>
    <w:rsid w:val="001E299C"/>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1E299C"/>
    <w:rPr>
      <w:rFonts w:ascii="Arial Narrow" w:eastAsia="Times New Roman" w:hAnsi="Arial Narrow"/>
      <w:b/>
      <w:szCs w:val="24"/>
      <w:u w:val="single"/>
      <w:lang w:val="en-GB" w:eastAsia="en-US" w:bidi="ar-SA"/>
    </w:rPr>
  </w:style>
  <w:style w:type="character" w:customStyle="1" w:styleId="medium-normal1">
    <w:name w:val="medium-normal1"/>
    <w:rsid w:val="001E299C"/>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1E299C"/>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1E299C"/>
    <w:pPr>
      <w:ind w:left="720" w:right="720"/>
    </w:pPr>
    <w:rPr>
      <w:rFonts w:ascii="Palatino Linotype" w:eastAsia="Times New Roman" w:hAnsi="Palatino Linotype"/>
      <w:szCs w:val="20"/>
      <w:u w:val="single"/>
    </w:rPr>
  </w:style>
  <w:style w:type="character" w:customStyle="1" w:styleId="UnderlinedCardChar0">
    <w:name w:val="Underlined Card Char"/>
    <w:rsid w:val="001E299C"/>
    <w:rPr>
      <w:rFonts w:ascii="Palatino Linotype" w:hAnsi="Palatino Linotype"/>
      <w:u w:val="single"/>
      <w:lang w:val="en-US" w:eastAsia="en-US" w:bidi="ar-SA"/>
    </w:rPr>
  </w:style>
  <w:style w:type="character" w:customStyle="1" w:styleId="Style10ptUnderline">
    <w:name w:val="Style 10 pt Underline"/>
    <w:rsid w:val="001E299C"/>
    <w:rPr>
      <w:sz w:val="20"/>
      <w:u w:val="single"/>
    </w:rPr>
  </w:style>
  <w:style w:type="paragraph" w:customStyle="1" w:styleId="CardFormat">
    <w:name w:val="Card Format"/>
    <w:basedOn w:val="Normal"/>
    <w:autoRedefine/>
    <w:qFormat/>
    <w:rsid w:val="001E299C"/>
    <w:pPr>
      <w:widowControl w:val="0"/>
      <w:autoSpaceDE w:val="0"/>
      <w:autoSpaceDN w:val="0"/>
      <w:adjustRightInd w:val="0"/>
    </w:pPr>
    <w:rPr>
      <w:rFonts w:ascii="Bookman Old Style" w:eastAsia="Times New Roman" w:hAnsi="Bookman Old Style"/>
      <w:szCs w:val="18"/>
    </w:rPr>
  </w:style>
  <w:style w:type="character" w:customStyle="1" w:styleId="char">
    <w:name w:val="char"/>
    <w:basedOn w:val="DefaultParagraphFont"/>
    <w:rsid w:val="001E299C"/>
  </w:style>
  <w:style w:type="character" w:customStyle="1" w:styleId="UnderlineCharCharCharCharCharChar">
    <w:name w:val="Underline Char Char Char Char Char Char"/>
    <w:rsid w:val="001E299C"/>
    <w:rPr>
      <w:rFonts w:ascii="Arial Narrow" w:hAnsi="Arial Narrow"/>
      <w:szCs w:val="24"/>
      <w:u w:val="single"/>
      <w:lang w:val="en-US" w:eastAsia="en-US" w:bidi="ar-SA"/>
    </w:rPr>
  </w:style>
  <w:style w:type="paragraph" w:customStyle="1" w:styleId="PageHeader-Underline18pt">
    <w:name w:val="Page Header - Underline 18 pt"/>
    <w:uiPriority w:val="99"/>
    <w:qFormat/>
    <w:rsid w:val="001E299C"/>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1E299C"/>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1E299C"/>
  </w:style>
  <w:style w:type="character" w:customStyle="1" w:styleId="hdr">
    <w:name w:val="hdr"/>
    <w:basedOn w:val="DefaultParagraphFont"/>
    <w:rsid w:val="001E299C"/>
  </w:style>
  <w:style w:type="paragraph" w:customStyle="1" w:styleId="subhead">
    <w:name w:val="subhead"/>
    <w:basedOn w:val="Normal"/>
    <w:qFormat/>
    <w:rsid w:val="001E299C"/>
    <w:pPr>
      <w:spacing w:after="120" w:line="225" w:lineRule="atLeast"/>
      <w:ind w:right="180"/>
    </w:pPr>
    <w:rPr>
      <w:rFonts w:eastAsia="Times New Roman"/>
      <w:color w:val="5177C5"/>
      <w:szCs w:val="20"/>
    </w:rPr>
  </w:style>
  <w:style w:type="character" w:customStyle="1" w:styleId="date1">
    <w:name w:val="date1"/>
    <w:basedOn w:val="DefaultParagraphFont"/>
    <w:rsid w:val="001E299C"/>
  </w:style>
  <w:style w:type="character" w:customStyle="1" w:styleId="bolding1">
    <w:name w:val="bolding1"/>
    <w:rsid w:val="001E299C"/>
    <w:rPr>
      <w:b/>
      <w:bCs/>
    </w:rPr>
  </w:style>
  <w:style w:type="character" w:customStyle="1" w:styleId="bookoptions1">
    <w:name w:val="book_options1"/>
    <w:rsid w:val="001E299C"/>
    <w:rPr>
      <w:b/>
      <w:bCs/>
      <w:color w:val="333366"/>
    </w:rPr>
  </w:style>
  <w:style w:type="character" w:customStyle="1" w:styleId="descriptionblock">
    <w:name w:val="description block"/>
    <w:basedOn w:val="DefaultParagraphFont"/>
    <w:rsid w:val="001E299C"/>
  </w:style>
  <w:style w:type="character" w:customStyle="1" w:styleId="detailsboxblock">
    <w:name w:val="detailsbox block"/>
    <w:basedOn w:val="DefaultParagraphFont"/>
    <w:rsid w:val="001E299C"/>
  </w:style>
  <w:style w:type="character" w:customStyle="1" w:styleId="Char3">
    <w:name w:val="Char3"/>
    <w:rsid w:val="001E299C"/>
    <w:rPr>
      <w:rFonts w:cs="Arial"/>
      <w:bCs/>
      <w:u w:val="thick"/>
      <w:lang w:val="en-US" w:eastAsia="en-US" w:bidi="ar-SA"/>
    </w:rPr>
  </w:style>
  <w:style w:type="paragraph" w:customStyle="1" w:styleId="StyleHeading110pt">
    <w:name w:val="Style Heading 1 + 10 pt"/>
    <w:basedOn w:val="Heading1"/>
    <w:uiPriority w:val="99"/>
    <w:qFormat/>
    <w:rsid w:val="001E299C"/>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1E299C"/>
  </w:style>
  <w:style w:type="paragraph" w:customStyle="1" w:styleId="StyleUnderliningTimesNewRomanBoldNounderlineKernat16">
    <w:name w:val="Style Underlining + Times New Roman Bold No underline Kern at 16..."/>
    <w:basedOn w:val="Normal"/>
    <w:uiPriority w:val="99"/>
    <w:qFormat/>
    <w:rsid w:val="001E299C"/>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1E299C"/>
    <w:rPr>
      <w:rFonts w:eastAsia="Times New Roman"/>
      <w:b/>
      <w:bCs/>
      <w:kern w:val="32"/>
      <w:sz w:val="32"/>
      <w:szCs w:val="32"/>
    </w:rPr>
  </w:style>
  <w:style w:type="paragraph" w:customStyle="1" w:styleId="StyleBoldUnderliningKernat16pt">
    <w:name w:val="Style Bold Underlining + Kern at 16 pt"/>
    <w:uiPriority w:val="99"/>
    <w:qFormat/>
    <w:rsid w:val="001E299C"/>
  </w:style>
  <w:style w:type="paragraph" w:customStyle="1" w:styleId="boldy">
    <w:name w:val="boldy"/>
    <w:basedOn w:val="Heading2"/>
    <w:uiPriority w:val="99"/>
    <w:qFormat/>
    <w:rsid w:val="001E299C"/>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1E299C"/>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1E299C"/>
    <w:rPr>
      <w:sz w:val="12"/>
      <w:szCs w:val="24"/>
      <w:lang w:val="en-US" w:eastAsia="en-US" w:bidi="ar-SA"/>
    </w:rPr>
  </w:style>
  <w:style w:type="paragraph" w:customStyle="1" w:styleId="TxBr6p1">
    <w:name w:val="TxBr_6p1"/>
    <w:basedOn w:val="Normal"/>
    <w:uiPriority w:val="99"/>
    <w:qFormat/>
    <w:rsid w:val="001E299C"/>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1E299C"/>
    <w:pPr>
      <w:ind w:left="400"/>
    </w:pPr>
    <w:rPr>
      <w:rFonts w:eastAsia="Times New Roman"/>
      <w:szCs w:val="20"/>
    </w:rPr>
  </w:style>
  <w:style w:type="character" w:customStyle="1" w:styleId="texto11">
    <w:name w:val="texto11"/>
    <w:rsid w:val="001E299C"/>
    <w:rPr>
      <w:rFonts w:ascii="Arial" w:hAnsi="Arial" w:cs="Arial" w:hint="default"/>
      <w:b w:val="0"/>
      <w:bCs w:val="0"/>
      <w:i w:val="0"/>
      <w:iCs w:val="0"/>
      <w:caps w:val="0"/>
      <w:color w:val="000000"/>
      <w:sz w:val="26"/>
      <w:szCs w:val="26"/>
    </w:rPr>
  </w:style>
  <w:style w:type="paragraph" w:customStyle="1" w:styleId="Paste">
    <w:name w:val="Paste"/>
    <w:basedOn w:val="Normal"/>
    <w:qFormat/>
    <w:rsid w:val="001E299C"/>
    <w:rPr>
      <w:rFonts w:ascii="Arial Narrow" w:eastAsia="Times New Roman" w:hAnsi="Arial Narrow"/>
      <w:szCs w:val="20"/>
      <w:lang w:val="x-none" w:eastAsia="x-none"/>
    </w:rPr>
  </w:style>
  <w:style w:type="character" w:customStyle="1" w:styleId="CardTagChar">
    <w:name w:val="Card Tag Char"/>
    <w:rsid w:val="001E299C"/>
    <w:rPr>
      <w:rFonts w:ascii="Arial Narrow" w:hAnsi="Arial Narrow"/>
      <w:b/>
      <w:sz w:val="24"/>
      <w:szCs w:val="24"/>
      <w:lang w:val="en-US" w:eastAsia="en-US" w:bidi="ar-SA"/>
    </w:rPr>
  </w:style>
  <w:style w:type="character" w:customStyle="1" w:styleId="CardtextChar3">
    <w:name w:val="Card text Char"/>
    <w:link w:val="Cardtext4"/>
    <w:rsid w:val="001E299C"/>
    <w:rPr>
      <w:rFonts w:ascii="Arial Narrow" w:hAnsi="Arial Narrow"/>
      <w:u w:val="single"/>
    </w:rPr>
  </w:style>
  <w:style w:type="paragraph" w:customStyle="1" w:styleId="UnderlineStyle">
    <w:name w:val="Underline Style"/>
    <w:basedOn w:val="Normal"/>
    <w:link w:val="UnderlineStyleChar"/>
    <w:qFormat/>
    <w:rsid w:val="001E299C"/>
    <w:rPr>
      <w:rFonts w:eastAsia="Times New Roman"/>
      <w:b/>
      <w:sz w:val="24"/>
      <w:u w:val="single"/>
    </w:rPr>
  </w:style>
  <w:style w:type="paragraph" w:customStyle="1" w:styleId="Normalization">
    <w:name w:val="Normalization"/>
    <w:basedOn w:val="Normal"/>
    <w:uiPriority w:val="99"/>
    <w:qFormat/>
    <w:rsid w:val="001E299C"/>
    <w:rPr>
      <w:rFonts w:eastAsia="Times New Roman"/>
      <w:sz w:val="18"/>
    </w:rPr>
  </w:style>
  <w:style w:type="paragraph" w:customStyle="1" w:styleId="BreifTitle">
    <w:name w:val="Breif Title"/>
    <w:basedOn w:val="Normal"/>
    <w:autoRedefine/>
    <w:uiPriority w:val="99"/>
    <w:qFormat/>
    <w:rsid w:val="001E299C"/>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1E299C"/>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1E299C"/>
    <w:rPr>
      <w:b/>
      <w:sz w:val="32"/>
      <w:szCs w:val="32"/>
      <w:lang w:val="en-US" w:eastAsia="en-US" w:bidi="ar-SA"/>
    </w:rPr>
  </w:style>
  <w:style w:type="paragraph" w:styleId="BodyTextFirstIndent">
    <w:name w:val="Body Text First Indent"/>
    <w:basedOn w:val="BodyText"/>
    <w:link w:val="BodyTextFirstIndentChar"/>
    <w:rsid w:val="001E299C"/>
    <w:pPr>
      <w:ind w:firstLine="210"/>
    </w:pPr>
    <w:rPr>
      <w:rFonts w:eastAsia="Times New Roman"/>
      <w:sz w:val="24"/>
    </w:rPr>
  </w:style>
  <w:style w:type="character" w:customStyle="1" w:styleId="BodyTextFirstIndentChar">
    <w:name w:val="Body Text First Indent Char"/>
    <w:basedOn w:val="BodyTextChar"/>
    <w:link w:val="BodyTextFirstIndent"/>
    <w:rsid w:val="001E299C"/>
    <w:rPr>
      <w:rFonts w:ascii="Calibri" w:eastAsia="Times New Roman" w:hAnsi="Calibri" w:cs="Calibri"/>
      <w:sz w:val="24"/>
    </w:rPr>
  </w:style>
  <w:style w:type="character" w:customStyle="1" w:styleId="TagChar3">
    <w:name w:val="Tag Char3"/>
    <w:rsid w:val="001E299C"/>
    <w:rPr>
      <w:rFonts w:ascii="Palatino Linotype" w:hAnsi="Palatino Linotype"/>
      <w:b/>
      <w:sz w:val="24"/>
      <w:szCs w:val="24"/>
      <w:lang w:val="en-US" w:eastAsia="en-US" w:bidi="ar-SA"/>
    </w:rPr>
  </w:style>
  <w:style w:type="paragraph" w:customStyle="1" w:styleId="TagCite0">
    <w:name w:val="Tag/Cite"/>
    <w:basedOn w:val="Normal"/>
    <w:qFormat/>
    <w:rsid w:val="001E299C"/>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1E299C"/>
    <w:pPr>
      <w:jc w:val="center"/>
      <w:outlineLvl w:val="0"/>
    </w:pPr>
    <w:rPr>
      <w:b/>
      <w:kern w:val="0"/>
      <w:sz w:val="32"/>
      <w:szCs w:val="32"/>
      <w:u w:val="single"/>
    </w:rPr>
  </w:style>
  <w:style w:type="paragraph" w:customStyle="1" w:styleId="Tagandcite">
    <w:name w:val="Tag and cite"/>
    <w:basedOn w:val="Normal"/>
    <w:autoRedefine/>
    <w:uiPriority w:val="99"/>
    <w:qFormat/>
    <w:rsid w:val="001E299C"/>
    <w:rPr>
      <w:rFonts w:eastAsia="Times New Roman"/>
      <w:color w:val="333333"/>
    </w:rPr>
  </w:style>
  <w:style w:type="character" w:customStyle="1" w:styleId="TagandCiteChar">
    <w:name w:val="Tag and Cite Char"/>
    <w:rsid w:val="001E299C"/>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1E299C"/>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1E299C"/>
  </w:style>
  <w:style w:type="character" w:customStyle="1" w:styleId="Style10ptBold">
    <w:name w:val="Style 10 pt Bold"/>
    <w:rsid w:val="001E299C"/>
    <w:rPr>
      <w:b/>
      <w:bCs/>
      <w:sz w:val="20"/>
    </w:rPr>
  </w:style>
  <w:style w:type="paragraph" w:styleId="Date">
    <w:name w:val="Date"/>
    <w:aliases w:val="date"/>
    <w:basedOn w:val="Normal"/>
    <w:next w:val="Normal"/>
    <w:link w:val="DateChar"/>
    <w:uiPriority w:val="99"/>
    <w:rsid w:val="001E299C"/>
    <w:rPr>
      <w:rFonts w:eastAsia="Times New Roman"/>
      <w:sz w:val="24"/>
    </w:rPr>
  </w:style>
  <w:style w:type="character" w:customStyle="1" w:styleId="DateChar">
    <w:name w:val="Date Char"/>
    <w:aliases w:val="date Char"/>
    <w:basedOn w:val="DefaultParagraphFont"/>
    <w:link w:val="Date"/>
    <w:uiPriority w:val="99"/>
    <w:rsid w:val="001E299C"/>
    <w:rPr>
      <w:rFonts w:ascii="Calibri" w:eastAsia="Times New Roman" w:hAnsi="Calibri" w:cs="Calibri"/>
      <w:sz w:val="24"/>
    </w:rPr>
  </w:style>
  <w:style w:type="character" w:customStyle="1" w:styleId="text9">
    <w:name w:val="text9"/>
    <w:basedOn w:val="DefaultParagraphFont"/>
    <w:rsid w:val="001E299C"/>
  </w:style>
  <w:style w:type="character" w:customStyle="1" w:styleId="text21">
    <w:name w:val="text21"/>
    <w:basedOn w:val="DefaultParagraphFont"/>
    <w:rsid w:val="001E299C"/>
  </w:style>
  <w:style w:type="character" w:customStyle="1" w:styleId="text19">
    <w:name w:val="text19"/>
    <w:basedOn w:val="DefaultParagraphFont"/>
    <w:rsid w:val="001E299C"/>
  </w:style>
  <w:style w:type="paragraph" w:customStyle="1" w:styleId="CiteCard0">
    <w:name w:val="Cite/Card"/>
    <w:basedOn w:val="Normal"/>
    <w:qFormat/>
    <w:rsid w:val="001E299C"/>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1E299C"/>
    <w:rPr>
      <w:b/>
      <w:bCs/>
      <w:i w:val="0"/>
      <w:iCs w:val="0"/>
      <w:color w:val="000000"/>
    </w:rPr>
  </w:style>
  <w:style w:type="paragraph" w:customStyle="1" w:styleId="tagCharCharCharCharCharCharChar">
    <w:name w:val="tag Char Char Char Char Char Char Char"/>
    <w:basedOn w:val="Normal"/>
    <w:uiPriority w:val="99"/>
    <w:qFormat/>
    <w:rsid w:val="001E299C"/>
    <w:rPr>
      <w:rFonts w:eastAsia="Times New Roman"/>
      <w:b/>
      <w:sz w:val="24"/>
      <w:szCs w:val="20"/>
    </w:rPr>
  </w:style>
  <w:style w:type="character" w:customStyle="1" w:styleId="term2">
    <w:name w:val="term2"/>
    <w:rsid w:val="001E299C"/>
    <w:rPr>
      <w:b/>
      <w:bCs/>
    </w:rPr>
  </w:style>
  <w:style w:type="paragraph" w:customStyle="1" w:styleId="title-bold-medium">
    <w:name w:val="title-bold-medium"/>
    <w:basedOn w:val="Normal"/>
    <w:uiPriority w:val="99"/>
    <w:qFormat/>
    <w:rsid w:val="001E299C"/>
    <w:pPr>
      <w:spacing w:before="100" w:beforeAutospacing="1" w:after="100" w:afterAutospacing="1"/>
    </w:pPr>
    <w:rPr>
      <w:rFonts w:eastAsia="Arial Unicode MS"/>
      <w:b/>
      <w:bCs/>
      <w:color w:val="000000"/>
      <w:szCs w:val="20"/>
    </w:rPr>
  </w:style>
  <w:style w:type="character" w:customStyle="1" w:styleId="pmterms12">
    <w:name w:val="pmterms12"/>
    <w:rsid w:val="001E299C"/>
    <w:rPr>
      <w:b/>
      <w:bCs/>
      <w:i w:val="0"/>
      <w:iCs w:val="0"/>
      <w:color w:val="000000"/>
    </w:rPr>
  </w:style>
  <w:style w:type="paragraph" w:customStyle="1" w:styleId="lact">
    <w:name w:val="lact"/>
    <w:basedOn w:val="Normal"/>
    <w:uiPriority w:val="99"/>
    <w:qFormat/>
    <w:rsid w:val="001E299C"/>
    <w:pPr>
      <w:spacing w:before="100" w:beforeAutospacing="1" w:after="100" w:afterAutospacing="1"/>
    </w:pPr>
    <w:rPr>
      <w:rFonts w:eastAsia="Arial Unicode MS"/>
      <w:b/>
      <w:bCs/>
      <w:color w:val="000000"/>
      <w:szCs w:val="20"/>
    </w:rPr>
  </w:style>
  <w:style w:type="paragraph" w:styleId="BlockText">
    <w:name w:val="Block Text"/>
    <w:basedOn w:val="Normal"/>
    <w:rsid w:val="001E299C"/>
    <w:pPr>
      <w:ind w:left="229" w:right="229"/>
    </w:pPr>
    <w:rPr>
      <w:rFonts w:ascii="Verdana" w:eastAsia="Times New Roman" w:hAnsi="Verdana"/>
      <w:szCs w:val="20"/>
    </w:rPr>
  </w:style>
  <w:style w:type="paragraph" w:customStyle="1" w:styleId="CardTag">
    <w:name w:val="Card Tag"/>
    <w:basedOn w:val="Normal"/>
    <w:autoRedefine/>
    <w:qFormat/>
    <w:rsid w:val="001E299C"/>
    <w:rPr>
      <w:rFonts w:ascii="Arial Narrow" w:eastAsia="Times New Roman" w:hAnsi="Arial Narrow"/>
      <w:b/>
      <w:sz w:val="24"/>
    </w:rPr>
  </w:style>
  <w:style w:type="paragraph" w:styleId="NormalIndent">
    <w:name w:val="Normal Indent"/>
    <w:basedOn w:val="Normal"/>
    <w:rsid w:val="001E299C"/>
    <w:pPr>
      <w:ind w:left="720"/>
    </w:pPr>
    <w:rPr>
      <w:rFonts w:eastAsia="Times New Roman"/>
      <w:szCs w:val="20"/>
    </w:rPr>
  </w:style>
  <w:style w:type="character" w:customStyle="1" w:styleId="ToReadChar">
    <w:name w:val="To Read Char"/>
    <w:rsid w:val="001E299C"/>
    <w:rPr>
      <w:rFonts w:ascii="Verdana" w:hAnsi="Verdana"/>
      <w:b/>
      <w:szCs w:val="24"/>
      <w:u w:val="single"/>
      <w:lang w:val="en-US" w:eastAsia="en-US" w:bidi="ar-SA"/>
    </w:rPr>
  </w:style>
  <w:style w:type="character" w:customStyle="1" w:styleId="ToReadCharChar">
    <w:name w:val="To Read Char Char"/>
    <w:rsid w:val="001E299C"/>
    <w:rPr>
      <w:rFonts w:ascii="Verdana" w:hAnsi="Verdana"/>
      <w:b/>
      <w:szCs w:val="24"/>
      <w:u w:val="single"/>
      <w:lang w:val="en-US" w:eastAsia="en-US" w:bidi="ar-SA"/>
    </w:rPr>
  </w:style>
  <w:style w:type="paragraph" w:customStyle="1" w:styleId="BLOCKTITLE0">
    <w:name w:val="BLOCK TITLE"/>
    <w:basedOn w:val="Heading1"/>
    <w:uiPriority w:val="99"/>
    <w:qFormat/>
    <w:rsid w:val="001E299C"/>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1E299C"/>
    <w:rPr>
      <w:b/>
      <w:szCs w:val="24"/>
      <w:u w:val="single"/>
      <w:lang w:val="en-US" w:eastAsia="en-US" w:bidi="ar-SA"/>
    </w:rPr>
  </w:style>
  <w:style w:type="paragraph" w:styleId="EnvelopeReturn">
    <w:name w:val="envelope return"/>
    <w:basedOn w:val="Normal"/>
    <w:rsid w:val="001E299C"/>
    <w:rPr>
      <w:rFonts w:eastAsia="Times New Roman"/>
      <w:sz w:val="24"/>
      <w:szCs w:val="20"/>
    </w:rPr>
  </w:style>
  <w:style w:type="paragraph" w:styleId="EnvelopeAddress">
    <w:name w:val="envelope address"/>
    <w:basedOn w:val="Normal"/>
    <w:rsid w:val="001E299C"/>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1E299C"/>
  </w:style>
  <w:style w:type="character" w:customStyle="1" w:styleId="bio">
    <w:name w:val="bio"/>
    <w:basedOn w:val="DefaultParagraphFont"/>
    <w:rsid w:val="001E299C"/>
  </w:style>
  <w:style w:type="character" w:customStyle="1" w:styleId="storytextstyle">
    <w:name w:val="storytextstyle"/>
    <w:basedOn w:val="DefaultParagraphFont"/>
    <w:rsid w:val="001E299C"/>
  </w:style>
  <w:style w:type="character" w:customStyle="1" w:styleId="cardunderlinedCharChar">
    <w:name w:val="card underlined Char Char"/>
    <w:rsid w:val="001E299C"/>
    <w:rPr>
      <w:rFonts w:ascii="Arial" w:hAnsi="Arial"/>
      <w:sz w:val="22"/>
      <w:szCs w:val="24"/>
      <w:u w:val="single"/>
      <w:lang w:val="en-US" w:eastAsia="en-US" w:bidi="ar-SA"/>
    </w:rPr>
  </w:style>
  <w:style w:type="character" w:customStyle="1" w:styleId="Style2Char0">
    <w:name w:val="Style2 Char"/>
    <w:rsid w:val="001E299C"/>
    <w:rPr>
      <w:rFonts w:ascii="Book Antiqua" w:hAnsi="Book Antiqua"/>
      <w:u w:val="thick"/>
      <w:lang w:val="en-US" w:eastAsia="en-US" w:bidi="ar-SA"/>
    </w:rPr>
  </w:style>
  <w:style w:type="character" w:customStyle="1" w:styleId="Style2Char1">
    <w:name w:val="Style2 Char1"/>
    <w:rsid w:val="001E299C"/>
    <w:rPr>
      <w:rFonts w:ascii="Book Antiqua" w:hAnsi="Book Antiqua"/>
      <w:szCs w:val="24"/>
      <w:u w:val="thick"/>
      <w:lang w:val="en-US" w:eastAsia="en-US" w:bidi="ar-SA"/>
    </w:rPr>
  </w:style>
  <w:style w:type="character" w:customStyle="1" w:styleId="articlehead21">
    <w:name w:val="articlehead21"/>
    <w:rsid w:val="001E299C"/>
    <w:rPr>
      <w:rFonts w:ascii="Arial" w:hAnsi="Arial" w:cs="Arial" w:hint="default"/>
      <w:b/>
      <w:bCs/>
      <w:color w:val="660000"/>
      <w:sz w:val="20"/>
      <w:szCs w:val="20"/>
    </w:rPr>
  </w:style>
  <w:style w:type="paragraph" w:customStyle="1" w:styleId="shellscontentions">
    <w:name w:val="shells/contentions"/>
    <w:basedOn w:val="TagCite0"/>
    <w:uiPriority w:val="99"/>
    <w:qFormat/>
    <w:rsid w:val="001E299C"/>
  </w:style>
  <w:style w:type="character" w:customStyle="1" w:styleId="BoldandUnderlineChar2Char1">
    <w:name w:val="Bold and Underline Char2 Char1"/>
    <w:rsid w:val="001E299C"/>
    <w:rPr>
      <w:b/>
      <w:szCs w:val="24"/>
      <w:u w:val="single"/>
      <w:lang w:val="en-US" w:eastAsia="en-US" w:bidi="ar-SA"/>
    </w:rPr>
  </w:style>
  <w:style w:type="character" w:customStyle="1" w:styleId="TagCiteChar1">
    <w:name w:val="Tag/Cite Char1"/>
    <w:rsid w:val="001E299C"/>
    <w:rPr>
      <w:b/>
      <w:lang w:val="en-US" w:eastAsia="en-US" w:bidi="ar-SA"/>
    </w:rPr>
  </w:style>
  <w:style w:type="character" w:customStyle="1" w:styleId="goohl2">
    <w:name w:val="goohl2"/>
    <w:basedOn w:val="DefaultParagraphFont"/>
    <w:rsid w:val="001E299C"/>
  </w:style>
  <w:style w:type="character" w:customStyle="1" w:styleId="Normal10">
    <w:name w:val="Normal1"/>
    <w:basedOn w:val="DefaultParagraphFont"/>
    <w:rsid w:val="001E299C"/>
  </w:style>
  <w:style w:type="paragraph" w:customStyle="1" w:styleId="BriefTitle1">
    <w:name w:val="Brief Title 1"/>
    <w:basedOn w:val="Normal"/>
    <w:uiPriority w:val="99"/>
    <w:qFormat/>
    <w:rsid w:val="001E299C"/>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E299C"/>
    <w:pPr>
      <w:widowControl w:val="0"/>
      <w:autoSpaceDE w:val="0"/>
      <w:autoSpaceDN w:val="0"/>
      <w:adjustRightInd w:val="0"/>
    </w:pPr>
    <w:rPr>
      <w:rFonts w:eastAsia="Times New Roman"/>
      <w:b/>
      <w:szCs w:val="20"/>
    </w:rPr>
  </w:style>
  <w:style w:type="character" w:customStyle="1" w:styleId="CardCharChar">
    <w:name w:val="Card Char Char"/>
    <w:rsid w:val="001E299C"/>
    <w:rPr>
      <w:lang w:val="en-US" w:eastAsia="en-US" w:bidi="ar-SA"/>
    </w:rPr>
  </w:style>
  <w:style w:type="character" w:customStyle="1" w:styleId="BriefTitle1Char">
    <w:name w:val="Brief Title 1 Char"/>
    <w:rsid w:val="001E299C"/>
    <w:rPr>
      <w:b/>
      <w:u w:val="single"/>
      <w:lang w:val="en-US" w:eastAsia="en-US" w:bidi="ar-SA"/>
    </w:rPr>
  </w:style>
  <w:style w:type="character" w:customStyle="1" w:styleId="TagCiteCharChar">
    <w:name w:val="Tag/Cite Char Char"/>
    <w:rsid w:val="001E299C"/>
    <w:rPr>
      <w:b/>
      <w:lang w:val="en-US" w:eastAsia="en-US" w:bidi="ar-SA"/>
    </w:rPr>
  </w:style>
  <w:style w:type="paragraph" w:customStyle="1" w:styleId="ShellTitles">
    <w:name w:val="ShellTitles"/>
    <w:basedOn w:val="Normal"/>
    <w:uiPriority w:val="99"/>
    <w:qFormat/>
    <w:rsid w:val="001E299C"/>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1E299C"/>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1E299C"/>
    <w:pPr>
      <w:spacing w:before="100" w:beforeAutospacing="1" w:after="100" w:afterAutospacing="1"/>
    </w:pPr>
    <w:rPr>
      <w:rFonts w:eastAsia="Times New Roman"/>
    </w:rPr>
  </w:style>
  <w:style w:type="character" w:customStyle="1" w:styleId="btx">
    <w:name w:val="btx"/>
    <w:basedOn w:val="DefaultParagraphFont"/>
    <w:rsid w:val="001E299C"/>
  </w:style>
  <w:style w:type="character" w:customStyle="1" w:styleId="prodgeneral1">
    <w:name w:val="prodgeneral1"/>
    <w:rsid w:val="001E299C"/>
    <w:rPr>
      <w:rFonts w:ascii="Verdana" w:hAnsi="Verdana" w:hint="default"/>
      <w:b w:val="0"/>
      <w:bCs w:val="0"/>
      <w:caps w:val="0"/>
      <w:color w:val="000000"/>
      <w:spacing w:val="0"/>
      <w:sz w:val="16"/>
      <w:szCs w:val="16"/>
    </w:rPr>
  </w:style>
  <w:style w:type="character" w:customStyle="1" w:styleId="summary1">
    <w:name w:val="summary1"/>
    <w:rsid w:val="001E299C"/>
    <w:rPr>
      <w:rFonts w:ascii="Arial" w:hAnsi="Arial" w:cs="Arial" w:hint="default"/>
      <w:sz w:val="18"/>
      <w:szCs w:val="18"/>
    </w:rPr>
  </w:style>
  <w:style w:type="paragraph" w:customStyle="1" w:styleId="ToRead">
    <w:name w:val="To Read"/>
    <w:basedOn w:val="Normal"/>
    <w:uiPriority w:val="99"/>
    <w:qFormat/>
    <w:rsid w:val="001E299C"/>
    <w:pPr>
      <w:ind w:left="720"/>
    </w:pPr>
    <w:rPr>
      <w:rFonts w:ascii="Verdana" w:eastAsia="Times New Roman" w:hAnsi="Verdana"/>
      <w:b/>
      <w:u w:val="single"/>
    </w:rPr>
  </w:style>
  <w:style w:type="character" w:customStyle="1" w:styleId="text3">
    <w:name w:val="text3"/>
    <w:basedOn w:val="DefaultParagraphFont"/>
    <w:rsid w:val="001E299C"/>
  </w:style>
  <w:style w:type="paragraph" w:customStyle="1" w:styleId="Style1">
    <w:name w:val="Style 1"/>
    <w:basedOn w:val="Normal"/>
    <w:uiPriority w:val="99"/>
    <w:qFormat/>
    <w:rsid w:val="001E299C"/>
    <w:pPr>
      <w:widowControl w:val="0"/>
      <w:ind w:firstLine="216"/>
    </w:pPr>
    <w:rPr>
      <w:rFonts w:eastAsia="Times New Roman"/>
      <w:noProof/>
      <w:color w:val="000000"/>
      <w:szCs w:val="20"/>
    </w:rPr>
  </w:style>
  <w:style w:type="paragraph" w:customStyle="1" w:styleId="Style40">
    <w:name w:val="Style 4"/>
    <w:basedOn w:val="Normal"/>
    <w:uiPriority w:val="99"/>
    <w:qFormat/>
    <w:rsid w:val="001E299C"/>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1E299C"/>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1E299C"/>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1E299C"/>
  </w:style>
  <w:style w:type="paragraph" w:customStyle="1" w:styleId="PageNumber1">
    <w:name w:val="Page Number1"/>
    <w:basedOn w:val="Normal"/>
    <w:next w:val="Normal"/>
    <w:uiPriority w:val="99"/>
    <w:qFormat/>
    <w:rsid w:val="001E299C"/>
    <w:rPr>
      <w:rFonts w:eastAsia="Times New Roman"/>
    </w:rPr>
  </w:style>
  <w:style w:type="paragraph" w:customStyle="1" w:styleId="Cite1">
    <w:name w:val="Cite1"/>
    <w:qFormat/>
    <w:rsid w:val="001E299C"/>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1E299C"/>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1E299C"/>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1E299C"/>
    <w:pPr>
      <w:ind w:left="288" w:right="288"/>
    </w:pPr>
    <w:rPr>
      <w:rFonts w:eastAsia="Times New Roman"/>
    </w:rPr>
  </w:style>
  <w:style w:type="paragraph" w:customStyle="1" w:styleId="cite21">
    <w:name w:val="cite2"/>
    <w:uiPriority w:val="99"/>
    <w:qFormat/>
    <w:rsid w:val="001E299C"/>
    <w:pPr>
      <w:spacing w:after="0" w:line="240" w:lineRule="auto"/>
    </w:pPr>
    <w:rPr>
      <w:rFonts w:ascii="Times New Roman" w:eastAsia="Times New Roman" w:hAnsi="Times New Roman" w:cs="Times New Roman"/>
      <w:color w:val="000000"/>
      <w:sz w:val="20"/>
      <w:szCs w:val="24"/>
    </w:rPr>
  </w:style>
  <w:style w:type="character" w:customStyle="1" w:styleId="underline1">
    <w:name w:val="underline1"/>
    <w:rsid w:val="001E299C"/>
    <w:rPr>
      <w:rFonts w:ascii="Times New Roman" w:hAnsi="Times New Roman"/>
      <w:sz w:val="20"/>
      <w:u w:val="single"/>
      <w:lang w:eastAsia="en-US"/>
    </w:rPr>
  </w:style>
  <w:style w:type="paragraph" w:customStyle="1" w:styleId="articletext">
    <w:name w:val="articletext"/>
    <w:basedOn w:val="Normal"/>
    <w:qFormat/>
    <w:rsid w:val="001E299C"/>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1E299C"/>
    <w:rPr>
      <w:rFonts w:ascii="Arial Narrow" w:hAnsi="Arial Narrow"/>
      <w:sz w:val="24"/>
      <w:szCs w:val="24"/>
      <w:u w:val="single"/>
      <w:lang w:val="en-US" w:eastAsia="en-US" w:bidi="ar-SA"/>
    </w:rPr>
  </w:style>
  <w:style w:type="character" w:customStyle="1" w:styleId="cardtextsmallChar">
    <w:name w:val="card text small Char"/>
    <w:rsid w:val="001E299C"/>
    <w:rPr>
      <w:rFonts w:ascii="Arial Narrow" w:hAnsi="Arial Narrow"/>
      <w:sz w:val="16"/>
      <w:szCs w:val="24"/>
      <w:lang w:val="en-US" w:eastAsia="en-US" w:bidi="ar-SA"/>
    </w:rPr>
  </w:style>
  <w:style w:type="paragraph" w:customStyle="1" w:styleId="cardtextsmall">
    <w:name w:val="card text small"/>
    <w:basedOn w:val="Normal"/>
    <w:qFormat/>
    <w:rsid w:val="001E299C"/>
    <w:rPr>
      <w:rFonts w:ascii="Arial Narrow" w:eastAsia="Times New Roman" w:hAnsi="Arial Narrow"/>
    </w:rPr>
  </w:style>
  <w:style w:type="paragraph" w:customStyle="1" w:styleId="CaseListNormal">
    <w:name w:val="Case List Normal"/>
    <w:basedOn w:val="Normal"/>
    <w:uiPriority w:val="99"/>
    <w:qFormat/>
    <w:rsid w:val="001E299C"/>
    <w:rPr>
      <w:rFonts w:ascii="Times" w:eastAsia="Times New Roman" w:hAnsi="Times"/>
      <w:szCs w:val="26"/>
    </w:rPr>
  </w:style>
  <w:style w:type="paragraph" w:customStyle="1" w:styleId="Body">
    <w:name w:val="Body"/>
    <w:basedOn w:val="Normal"/>
    <w:uiPriority w:val="99"/>
    <w:qFormat/>
    <w:rsid w:val="001E299C"/>
    <w:pPr>
      <w:outlineLvl w:val="3"/>
    </w:pPr>
    <w:rPr>
      <w:rFonts w:eastAsia="Times New Roman"/>
      <w:szCs w:val="20"/>
    </w:rPr>
  </w:style>
  <w:style w:type="paragraph" w:customStyle="1" w:styleId="3text">
    <w:name w:val="3text"/>
    <w:basedOn w:val="Normal"/>
    <w:uiPriority w:val="99"/>
    <w:qFormat/>
    <w:rsid w:val="001E299C"/>
    <w:pPr>
      <w:spacing w:before="100" w:beforeAutospacing="1" w:after="100" w:afterAutospacing="1"/>
    </w:pPr>
    <w:rPr>
      <w:rFonts w:eastAsia="Times New Roman"/>
      <w:sz w:val="24"/>
    </w:rPr>
  </w:style>
  <w:style w:type="character" w:customStyle="1" w:styleId="countrytitle1">
    <w:name w:val="countrytitle1"/>
    <w:rsid w:val="001E299C"/>
    <w:rPr>
      <w:rFonts w:ascii="Verdana" w:hAnsi="Verdana" w:hint="default"/>
      <w:b/>
      <w:bCs/>
      <w:color w:val="293643"/>
      <w:sz w:val="24"/>
      <w:szCs w:val="24"/>
    </w:rPr>
  </w:style>
  <w:style w:type="character" w:customStyle="1" w:styleId="storyheader1">
    <w:name w:val="storyheader1"/>
    <w:rsid w:val="001E299C"/>
    <w:rPr>
      <w:rFonts w:ascii="Verdana" w:hAnsi="Verdana" w:hint="default"/>
      <w:b/>
      <w:bCs/>
      <w:color w:val="000000"/>
      <w:sz w:val="21"/>
      <w:szCs w:val="21"/>
    </w:rPr>
  </w:style>
  <w:style w:type="paragraph" w:customStyle="1" w:styleId="TimesNewRoman12">
    <w:name w:val="TimesNewRoman12"/>
    <w:uiPriority w:val="99"/>
    <w:qFormat/>
    <w:rsid w:val="001E299C"/>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1E299C"/>
    <w:pPr>
      <w:spacing w:before="100" w:beforeAutospacing="1" w:after="100" w:afterAutospacing="1"/>
    </w:pPr>
    <w:rPr>
      <w:rFonts w:eastAsia="Times New Roman"/>
      <w:sz w:val="24"/>
    </w:rPr>
  </w:style>
  <w:style w:type="character" w:customStyle="1" w:styleId="cardunderlinedChar0">
    <w:name w:val="card underlined Char"/>
    <w:rsid w:val="001E299C"/>
    <w:rPr>
      <w:rFonts w:ascii="Arial" w:hAnsi="Arial"/>
      <w:sz w:val="22"/>
      <w:szCs w:val="24"/>
      <w:u w:val="single"/>
      <w:lang w:val="en-US" w:eastAsia="en-US" w:bidi="ar-SA"/>
    </w:rPr>
  </w:style>
  <w:style w:type="paragraph" w:customStyle="1" w:styleId="medium-normal">
    <w:name w:val="medium-normal"/>
    <w:basedOn w:val="Normal"/>
    <w:uiPriority w:val="99"/>
    <w:qFormat/>
    <w:rsid w:val="001E299C"/>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1E299C"/>
    <w:rPr>
      <w:rFonts w:eastAsia="Times New Roman"/>
      <w:color w:val="000000"/>
      <w:sz w:val="18"/>
    </w:rPr>
  </w:style>
  <w:style w:type="paragraph" w:customStyle="1" w:styleId="text1">
    <w:name w:val="text1"/>
    <w:basedOn w:val="Normal"/>
    <w:autoRedefine/>
    <w:uiPriority w:val="99"/>
    <w:qFormat/>
    <w:rsid w:val="001E299C"/>
    <w:rPr>
      <w:rFonts w:eastAsia="Times New Roman"/>
      <w:szCs w:val="20"/>
    </w:rPr>
  </w:style>
  <w:style w:type="character" w:customStyle="1" w:styleId="article1">
    <w:name w:val="article1"/>
    <w:rsid w:val="001E299C"/>
    <w:rPr>
      <w:rFonts w:ascii="Verdana" w:hAnsi="Verdana" w:hint="default"/>
      <w:color w:val="333333"/>
      <w:sz w:val="16"/>
      <w:szCs w:val="16"/>
    </w:rPr>
  </w:style>
  <w:style w:type="paragraph" w:customStyle="1" w:styleId="RepeatBlockHeading">
    <w:name w:val="Repeat Block Heading"/>
    <w:basedOn w:val="Normal"/>
    <w:autoRedefine/>
    <w:uiPriority w:val="99"/>
    <w:qFormat/>
    <w:rsid w:val="001E299C"/>
    <w:pPr>
      <w:jc w:val="center"/>
    </w:pPr>
    <w:rPr>
      <w:rFonts w:eastAsia="Times New Roman"/>
      <w:b/>
      <w:smallCaps/>
      <w:color w:val="000000"/>
      <w:sz w:val="24"/>
      <w:u w:val="thick"/>
    </w:rPr>
  </w:style>
  <w:style w:type="character" w:customStyle="1" w:styleId="Hyperlink6">
    <w:name w:val="Hyperlink6"/>
    <w:rsid w:val="001E299C"/>
    <w:rPr>
      <w:color w:val="3300CC"/>
      <w:u w:val="single"/>
    </w:rPr>
  </w:style>
  <w:style w:type="paragraph" w:customStyle="1" w:styleId="story-headline">
    <w:name w:val="story-headline"/>
    <w:basedOn w:val="Normal"/>
    <w:uiPriority w:val="99"/>
    <w:qFormat/>
    <w:rsid w:val="001E299C"/>
    <w:pPr>
      <w:spacing w:before="72" w:after="72"/>
    </w:pPr>
    <w:rPr>
      <w:rFonts w:eastAsia="Times New Roman"/>
      <w:b/>
      <w:bCs/>
      <w:sz w:val="26"/>
      <w:szCs w:val="26"/>
    </w:rPr>
  </w:style>
  <w:style w:type="paragraph" w:customStyle="1" w:styleId="story-body">
    <w:name w:val="story-body"/>
    <w:basedOn w:val="Normal"/>
    <w:uiPriority w:val="99"/>
    <w:qFormat/>
    <w:rsid w:val="001E299C"/>
    <w:pPr>
      <w:spacing w:before="100" w:beforeAutospacing="1" w:after="100" w:afterAutospacing="1"/>
    </w:pPr>
    <w:rPr>
      <w:rFonts w:eastAsia="Times New Roman"/>
    </w:rPr>
  </w:style>
  <w:style w:type="character" w:customStyle="1" w:styleId="story-posted-date1">
    <w:name w:val="story-posted-date1"/>
    <w:rsid w:val="001E299C"/>
    <w:rPr>
      <w:rFonts w:ascii="Arial" w:hAnsi="Arial" w:cs="Arial" w:hint="default"/>
      <w:b w:val="0"/>
      <w:bCs w:val="0"/>
      <w:sz w:val="19"/>
      <w:szCs w:val="19"/>
    </w:rPr>
  </w:style>
  <w:style w:type="paragraph" w:customStyle="1" w:styleId="story-dateline">
    <w:name w:val="story-dateline"/>
    <w:basedOn w:val="Normal"/>
    <w:uiPriority w:val="99"/>
    <w:qFormat/>
    <w:rsid w:val="001E299C"/>
    <w:rPr>
      <w:rFonts w:eastAsia="Times New Roman"/>
      <w:b/>
      <w:bCs/>
    </w:rPr>
  </w:style>
  <w:style w:type="paragraph" w:customStyle="1" w:styleId="TextofCards">
    <w:name w:val="Text of Cards"/>
    <w:basedOn w:val="Normal"/>
    <w:uiPriority w:val="99"/>
    <w:qFormat/>
    <w:rsid w:val="001E299C"/>
    <w:rPr>
      <w:rFonts w:eastAsia="Times New Roman"/>
      <w:color w:val="000000"/>
      <w:spacing w:val="6"/>
      <w:szCs w:val="23"/>
    </w:rPr>
  </w:style>
  <w:style w:type="paragraph" w:customStyle="1" w:styleId="Corpotesto">
    <w:name w:val="Corpo testo"/>
    <w:basedOn w:val="Normal"/>
    <w:uiPriority w:val="99"/>
    <w:qFormat/>
    <w:rsid w:val="001E299C"/>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1E299C"/>
    <w:rPr>
      <w:rFonts w:eastAsia="SimSun" w:cs="Arial"/>
      <w:b/>
      <w:bCs/>
      <w:iCs/>
      <w:sz w:val="24"/>
      <w:szCs w:val="28"/>
      <w:lang w:val="en-US" w:eastAsia="zh-CN" w:bidi="ar-SA"/>
    </w:rPr>
  </w:style>
  <w:style w:type="paragraph" w:customStyle="1" w:styleId="PageHeading">
    <w:name w:val="Page Heading"/>
    <w:basedOn w:val="Heading2"/>
    <w:uiPriority w:val="99"/>
    <w:qFormat/>
    <w:rsid w:val="001E299C"/>
    <w:pPr>
      <w:keepLines w:val="0"/>
      <w:pageBreakBefore w:val="0"/>
      <w:widowControl w:val="0"/>
      <w:suppressAutoHyphens/>
      <w:jc w:val="left"/>
    </w:pPr>
    <w:rPr>
      <w:rFonts w:eastAsia="Times New Roman" w:cs="Arial"/>
      <w:bCs/>
      <w:sz w:val="32"/>
      <w:szCs w:val="16"/>
      <w:u w:val="none"/>
    </w:rPr>
  </w:style>
  <w:style w:type="character" w:customStyle="1" w:styleId="postbody">
    <w:name w:val="postbody"/>
    <w:basedOn w:val="DefaultParagraphFont"/>
    <w:rsid w:val="001E299C"/>
  </w:style>
  <w:style w:type="paragraph" w:customStyle="1" w:styleId="tagCharChar1Char">
    <w:name w:val="tag Char Char1 Char"/>
    <w:uiPriority w:val="99"/>
    <w:qFormat/>
    <w:rsid w:val="001E299C"/>
    <w:rPr>
      <w:rFonts w:eastAsia="Times New Roman"/>
      <w:b/>
      <w:bCs/>
      <w:sz w:val="24"/>
      <w:szCs w:val="24"/>
    </w:rPr>
  </w:style>
  <w:style w:type="character" w:customStyle="1" w:styleId="textmedium">
    <w:name w:val="textmedium"/>
    <w:basedOn w:val="DefaultParagraphFont"/>
    <w:rsid w:val="001E299C"/>
  </w:style>
  <w:style w:type="character" w:customStyle="1" w:styleId="citation1">
    <w:name w:val="citation1"/>
    <w:rsid w:val="001E299C"/>
    <w:rPr>
      <w:rFonts w:ascii="Verdana" w:hAnsi="Verdana" w:hint="default"/>
      <w:sz w:val="17"/>
      <w:szCs w:val="17"/>
    </w:rPr>
  </w:style>
  <w:style w:type="character" w:customStyle="1" w:styleId="hithighlite">
    <w:name w:val="hithighlite"/>
    <w:basedOn w:val="DefaultParagraphFont"/>
    <w:rsid w:val="001E299C"/>
  </w:style>
  <w:style w:type="character" w:customStyle="1" w:styleId="articlecontent">
    <w:name w:val="articlecontent"/>
    <w:basedOn w:val="DefaultParagraphFont"/>
    <w:rsid w:val="001E299C"/>
  </w:style>
  <w:style w:type="paragraph" w:styleId="FootnoteText">
    <w:name w:val="footnote text"/>
    <w:basedOn w:val="Normal"/>
    <w:link w:val="FootnoteTextChar"/>
    <w:rsid w:val="001E299C"/>
    <w:rPr>
      <w:rFonts w:ascii="Times" w:eastAsia="Times" w:hAnsi="Times"/>
      <w:szCs w:val="20"/>
    </w:rPr>
  </w:style>
  <w:style w:type="character" w:customStyle="1" w:styleId="FootnoteTextChar">
    <w:name w:val="Footnote Text Char"/>
    <w:basedOn w:val="DefaultParagraphFont"/>
    <w:link w:val="FootnoteText"/>
    <w:rsid w:val="001E299C"/>
    <w:rPr>
      <w:rFonts w:ascii="Times" w:eastAsia="Times" w:hAnsi="Times" w:cs="Calibri"/>
      <w:szCs w:val="20"/>
    </w:rPr>
  </w:style>
  <w:style w:type="paragraph" w:customStyle="1" w:styleId="inside-copy">
    <w:name w:val="inside-copy"/>
    <w:basedOn w:val="Normal"/>
    <w:uiPriority w:val="99"/>
    <w:qFormat/>
    <w:rsid w:val="001E299C"/>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1E299C"/>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1E299C"/>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1E299C"/>
  </w:style>
  <w:style w:type="paragraph" w:customStyle="1" w:styleId="ProjectTitleLine">
    <w:name w:val="Project Title Line"/>
    <w:basedOn w:val="Normal"/>
    <w:next w:val="Normal"/>
    <w:autoRedefine/>
    <w:uiPriority w:val="99"/>
    <w:qFormat/>
    <w:rsid w:val="001E299C"/>
    <w:pPr>
      <w:jc w:val="center"/>
    </w:pPr>
    <w:rPr>
      <w:rFonts w:eastAsia="Times New Roman"/>
      <w:caps/>
      <w:szCs w:val="20"/>
    </w:rPr>
  </w:style>
  <w:style w:type="character" w:customStyle="1" w:styleId="fource1">
    <w:name w:val="fource1"/>
    <w:rsid w:val="001E299C"/>
    <w:rPr>
      <w:sz w:val="34"/>
      <w:szCs w:val="34"/>
    </w:rPr>
  </w:style>
  <w:style w:type="paragraph" w:customStyle="1" w:styleId="LanguageStrike">
    <w:name w:val="Language Strike"/>
    <w:basedOn w:val="Normal"/>
    <w:next w:val="Normal"/>
    <w:uiPriority w:val="99"/>
    <w:qFormat/>
    <w:rsid w:val="001E299C"/>
    <w:rPr>
      <w:rFonts w:ascii="Arial Narrow" w:eastAsia="Times New Roman" w:hAnsi="Arial Narrow"/>
      <w:strike/>
    </w:rPr>
  </w:style>
  <w:style w:type="character" w:customStyle="1" w:styleId="LanguageStrikeChar">
    <w:name w:val="Language Strike Char"/>
    <w:rsid w:val="001E299C"/>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1E299C"/>
    <w:rPr>
      <w:rFonts w:eastAsia="Times New Roman"/>
      <w:szCs w:val="20"/>
      <w:u w:val="single"/>
    </w:rPr>
  </w:style>
  <w:style w:type="paragraph" w:customStyle="1" w:styleId="Normal10pt">
    <w:name w:val="Normal + 10 pt"/>
    <w:basedOn w:val="Normal"/>
    <w:uiPriority w:val="99"/>
    <w:qFormat/>
    <w:rsid w:val="001E299C"/>
    <w:rPr>
      <w:rFonts w:eastAsia="Times New Roman"/>
      <w:szCs w:val="20"/>
    </w:rPr>
  </w:style>
  <w:style w:type="paragraph" w:customStyle="1" w:styleId="cardChar1Char">
    <w:name w:val="card Char1 Char"/>
    <w:basedOn w:val="Normal"/>
    <w:uiPriority w:val="99"/>
    <w:qFormat/>
    <w:rsid w:val="001E299C"/>
    <w:pPr>
      <w:ind w:left="288" w:right="288"/>
    </w:pPr>
    <w:rPr>
      <w:rFonts w:eastAsia="Times New Roman"/>
      <w:szCs w:val="20"/>
    </w:rPr>
  </w:style>
  <w:style w:type="character" w:customStyle="1" w:styleId="normal11">
    <w:name w:val="normal1"/>
    <w:basedOn w:val="DefaultParagraphFont"/>
    <w:rsid w:val="001E299C"/>
  </w:style>
  <w:style w:type="character" w:customStyle="1" w:styleId="ds">
    <w:name w:val="ds"/>
    <w:basedOn w:val="DefaultParagraphFont"/>
    <w:rsid w:val="001E299C"/>
  </w:style>
  <w:style w:type="character" w:customStyle="1" w:styleId="UnderliningChar1">
    <w:name w:val="Underlining Char1"/>
    <w:rsid w:val="001E299C"/>
    <w:rPr>
      <w:rFonts w:ascii="Arial Narrow" w:hAnsi="Arial Narrow"/>
      <w:szCs w:val="24"/>
      <w:u w:val="single"/>
      <w:lang w:val="en-US" w:eastAsia="en-US" w:bidi="ar-SA"/>
    </w:rPr>
  </w:style>
  <w:style w:type="character" w:customStyle="1" w:styleId="UnderliningChar2">
    <w:name w:val="Underlining Char2"/>
    <w:rsid w:val="001E299C"/>
    <w:rPr>
      <w:rFonts w:ascii="Arial Narrow" w:hAnsi="Arial Narrow"/>
      <w:szCs w:val="24"/>
      <w:u w:val="single"/>
      <w:lang w:val="en-US" w:eastAsia="en-US" w:bidi="ar-SA"/>
    </w:rPr>
  </w:style>
  <w:style w:type="character" w:customStyle="1" w:styleId="MicroTextChar1">
    <w:name w:val="MicroText Char1"/>
    <w:rsid w:val="001E299C"/>
    <w:rPr>
      <w:rFonts w:ascii="Arial Narrow" w:hAnsi="Arial Narrow"/>
      <w:sz w:val="12"/>
      <w:szCs w:val="24"/>
      <w:lang w:val="en-US" w:eastAsia="en-US" w:bidi="ar-SA"/>
    </w:rPr>
  </w:style>
  <w:style w:type="paragraph" w:customStyle="1" w:styleId="CM12">
    <w:name w:val="CM12"/>
    <w:basedOn w:val="Default"/>
    <w:next w:val="Default"/>
    <w:uiPriority w:val="99"/>
    <w:qFormat/>
    <w:rsid w:val="001E299C"/>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1E299C"/>
    <w:pPr>
      <w:widowControl w:val="0"/>
      <w:spacing w:after="480"/>
    </w:pPr>
    <w:rPr>
      <w:rFonts w:ascii="Granjon LT Std" w:hAnsi="Granjon LT Std"/>
      <w:color w:val="auto"/>
    </w:rPr>
  </w:style>
  <w:style w:type="paragraph" w:customStyle="1" w:styleId="CM10">
    <w:name w:val="CM10"/>
    <w:basedOn w:val="Default"/>
    <w:next w:val="Default"/>
    <w:uiPriority w:val="99"/>
    <w:qFormat/>
    <w:rsid w:val="001E299C"/>
    <w:pPr>
      <w:widowControl w:val="0"/>
      <w:spacing w:line="320" w:lineRule="atLeast"/>
    </w:pPr>
    <w:rPr>
      <w:rFonts w:ascii="Granjon LT Std" w:hAnsi="Granjon LT Std"/>
      <w:color w:val="auto"/>
    </w:rPr>
  </w:style>
  <w:style w:type="character" w:styleId="EndnoteReference">
    <w:name w:val="endnote reference"/>
    <w:rsid w:val="001E299C"/>
    <w:rPr>
      <w:vertAlign w:val="baseline"/>
    </w:rPr>
  </w:style>
  <w:style w:type="paragraph" w:customStyle="1" w:styleId="bold">
    <w:name w:val="bold"/>
    <w:basedOn w:val="Normal"/>
    <w:uiPriority w:val="99"/>
    <w:qFormat/>
    <w:rsid w:val="001E299C"/>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1E299C"/>
    <w:rPr>
      <w:rFonts w:ascii="Arial Narrow" w:eastAsia="Times New Roman" w:hAnsi="Arial Narrow"/>
      <w:strike/>
      <w:szCs w:val="20"/>
    </w:rPr>
  </w:style>
  <w:style w:type="paragraph" w:customStyle="1" w:styleId="textbodyblack">
    <w:name w:val="textbodyblack"/>
    <w:basedOn w:val="Normal"/>
    <w:uiPriority w:val="99"/>
    <w:qFormat/>
    <w:rsid w:val="001E299C"/>
    <w:pPr>
      <w:spacing w:before="100" w:beforeAutospacing="1" w:after="100" w:afterAutospacing="1"/>
    </w:pPr>
    <w:rPr>
      <w:rFonts w:eastAsia="Times New Roman"/>
      <w:sz w:val="24"/>
    </w:rPr>
  </w:style>
  <w:style w:type="character" w:customStyle="1" w:styleId="DefaultPara">
    <w:name w:val="Default Para"/>
    <w:rsid w:val="001E299C"/>
    <w:rPr>
      <w:sz w:val="20"/>
    </w:rPr>
  </w:style>
  <w:style w:type="character" w:customStyle="1" w:styleId="SYSHYPERTEXT">
    <w:name w:val="SYS_HYPERTEXT"/>
    <w:rsid w:val="001E299C"/>
    <w:rPr>
      <w:color w:val="0000FF"/>
      <w:u w:val="single"/>
    </w:rPr>
  </w:style>
  <w:style w:type="character" w:customStyle="1" w:styleId="Hyperlink1">
    <w:name w:val="Hyperlink1"/>
    <w:rsid w:val="001E299C"/>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E299C"/>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E299C"/>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1E299C"/>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1E299C"/>
    <w:rPr>
      <w:rFonts w:ascii="Georgia" w:hAnsi="Georgia"/>
      <w:b/>
      <w:emboss/>
      <w:color w:val="000000"/>
      <w:sz w:val="48"/>
      <w:szCs w:val="48"/>
      <w:lang w:val="en-US" w:eastAsia="en-US" w:bidi="ar-SA"/>
    </w:rPr>
  </w:style>
  <w:style w:type="character" w:customStyle="1" w:styleId="citationunderlineChar">
    <w:name w:val="citation/underline Char"/>
    <w:rsid w:val="001E299C"/>
    <w:rPr>
      <w:b/>
      <w:sz w:val="24"/>
      <w:szCs w:val="24"/>
      <w:u w:val="single"/>
      <w:lang w:val="en-US" w:eastAsia="en-US" w:bidi="ar-SA"/>
    </w:rPr>
  </w:style>
  <w:style w:type="character" w:customStyle="1" w:styleId="StyleTagTimesNewRomanChar">
    <w:name w:val="Style Tag + Times New Roman Char"/>
    <w:rsid w:val="001E299C"/>
    <w:rPr>
      <w:b/>
      <w:bCs/>
      <w:noProof w:val="0"/>
      <w:sz w:val="24"/>
      <w:szCs w:val="24"/>
      <w:lang w:val="en-US" w:eastAsia="en-US" w:bidi="ar-SA"/>
    </w:rPr>
  </w:style>
  <w:style w:type="character" w:customStyle="1" w:styleId="ShrinkChar">
    <w:name w:val="Shrink Char"/>
    <w:link w:val="Shrink"/>
    <w:rsid w:val="001E299C"/>
    <w:rPr>
      <w:rFonts w:cs="Courier"/>
      <w:bCs/>
      <w:sz w:val="16"/>
      <w:szCs w:val="16"/>
    </w:rPr>
  </w:style>
  <w:style w:type="paragraph" w:customStyle="1" w:styleId="SmallCard">
    <w:name w:val="Small Card"/>
    <w:basedOn w:val="Normal"/>
    <w:uiPriority w:val="99"/>
    <w:qFormat/>
    <w:rsid w:val="001E299C"/>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E299C"/>
    <w:rPr>
      <w:rFonts w:ascii="Arial Narrow" w:hAnsi="Arial Narrow" w:cs="Arial"/>
      <w:b/>
      <w:bCs/>
      <w:iCs/>
      <w:sz w:val="24"/>
      <w:szCs w:val="28"/>
      <w:lang w:val="en-US" w:eastAsia="en-US" w:bidi="ar-SA"/>
    </w:rPr>
  </w:style>
  <w:style w:type="character" w:customStyle="1" w:styleId="UnderliningCharChar">
    <w:name w:val="Underlining Char Char"/>
    <w:rsid w:val="001E299C"/>
    <w:rPr>
      <w:rFonts w:ascii="Arial Narrow" w:hAnsi="Arial Narrow"/>
      <w:szCs w:val="24"/>
      <w:u w:val="single"/>
      <w:lang w:val="en-US" w:eastAsia="en-US" w:bidi="ar-SA"/>
    </w:rPr>
  </w:style>
  <w:style w:type="character" w:customStyle="1" w:styleId="StyleArialNarrow12ptBold">
    <w:name w:val="Style Arial Narrow 12 pt Bold"/>
    <w:rsid w:val="001E299C"/>
    <w:rPr>
      <w:rFonts w:ascii="Arial Narrow" w:hAnsi="Arial Narrow"/>
      <w:b/>
      <w:bCs/>
      <w:sz w:val="24"/>
    </w:rPr>
  </w:style>
  <w:style w:type="character" w:customStyle="1" w:styleId="Style1CharChar">
    <w:name w:val="Style1 Char Char"/>
    <w:rsid w:val="001E299C"/>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1E299C"/>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1E299C"/>
    <w:rPr>
      <w:noProof w:val="0"/>
      <w:u w:val="single"/>
      <w:lang w:val="en-US" w:eastAsia="en-US" w:bidi="ar-SA"/>
    </w:rPr>
  </w:style>
  <w:style w:type="character" w:customStyle="1" w:styleId="UnderlinedCharChar1">
    <w:name w:val="Underlined Char Char1"/>
    <w:rsid w:val="001E299C"/>
    <w:rPr>
      <w:rFonts w:ascii="Bell MT" w:eastAsia="Times New Roman" w:hAnsi="Bell MT"/>
      <w:bCs/>
      <w:iCs/>
      <w:sz w:val="22"/>
      <w:u w:val="single"/>
    </w:rPr>
  </w:style>
  <w:style w:type="character" w:customStyle="1" w:styleId="Heading2CharChar2">
    <w:name w:val="Heading 2 Char Char2"/>
    <w:rsid w:val="001E299C"/>
    <w:rPr>
      <w:rFonts w:cs="Arial"/>
      <w:b/>
      <w:bCs/>
      <w:iCs/>
      <w:sz w:val="22"/>
      <w:szCs w:val="28"/>
      <w:lang w:val="en-US" w:eastAsia="en-US" w:bidi="ar-SA"/>
    </w:rPr>
  </w:style>
  <w:style w:type="character" w:customStyle="1" w:styleId="doctitle">
    <w:name w:val="doctitle"/>
    <w:rsid w:val="001E299C"/>
  </w:style>
  <w:style w:type="character" w:customStyle="1" w:styleId="FooterChar1">
    <w:name w:val="Footer Char1"/>
    <w:uiPriority w:val="99"/>
    <w:semiHidden/>
    <w:rsid w:val="001E299C"/>
    <w:rPr>
      <w:rFonts w:ascii="Garamond" w:eastAsia="Calibri" w:hAnsi="Garamond" w:cs="Times New Roman"/>
      <w:szCs w:val="22"/>
    </w:rPr>
  </w:style>
  <w:style w:type="paragraph" w:customStyle="1" w:styleId="CiteCorrected">
    <w:name w:val="Cite Corrected"/>
    <w:basedOn w:val="Normal"/>
    <w:link w:val="CiteCorrectedChar"/>
    <w:qFormat/>
    <w:rsid w:val="001E299C"/>
    <w:rPr>
      <w:rFonts w:eastAsia="Times New Roman"/>
      <w:b/>
      <w:bCs/>
      <w:sz w:val="24"/>
      <w:szCs w:val="16"/>
      <w:u w:val="single"/>
    </w:rPr>
  </w:style>
  <w:style w:type="character" w:customStyle="1" w:styleId="CiteCorrectedChar">
    <w:name w:val="Cite Corrected Char"/>
    <w:link w:val="CiteCorrected"/>
    <w:rsid w:val="001E299C"/>
    <w:rPr>
      <w:rFonts w:ascii="Calibri" w:eastAsia="Times New Roman" w:hAnsi="Calibri" w:cs="Calibri"/>
      <w:b/>
      <w:bCs/>
      <w:sz w:val="24"/>
      <w:szCs w:val="16"/>
      <w:u w:val="single"/>
    </w:rPr>
  </w:style>
  <w:style w:type="character" w:customStyle="1" w:styleId="cardtext-underlined">
    <w:name w:val="card text- underlined"/>
    <w:rsid w:val="001E299C"/>
    <w:rPr>
      <w:rFonts w:ascii="Garamond" w:hAnsi="Garamond"/>
      <w:u w:val="single"/>
    </w:rPr>
  </w:style>
  <w:style w:type="numbering" w:customStyle="1" w:styleId="NoList6">
    <w:name w:val="No List6"/>
    <w:next w:val="NoList"/>
    <w:uiPriority w:val="99"/>
    <w:semiHidden/>
    <w:unhideWhenUsed/>
    <w:rsid w:val="001E299C"/>
  </w:style>
  <w:style w:type="numbering" w:customStyle="1" w:styleId="NoList7">
    <w:name w:val="No List7"/>
    <w:next w:val="NoList"/>
    <w:semiHidden/>
    <w:unhideWhenUsed/>
    <w:rsid w:val="001E299C"/>
  </w:style>
  <w:style w:type="character" w:customStyle="1" w:styleId="stylestylebold12pt">
    <w:name w:val="stylestylebold12pt"/>
    <w:basedOn w:val="DefaultParagraphFont"/>
    <w:rsid w:val="001E299C"/>
  </w:style>
  <w:style w:type="character" w:customStyle="1" w:styleId="styleboldunderline">
    <w:name w:val="styleboldunderline"/>
    <w:basedOn w:val="DefaultParagraphFont"/>
    <w:rsid w:val="001E299C"/>
  </w:style>
  <w:style w:type="character" w:customStyle="1" w:styleId="Styleunderline11pt">
    <w:name w:val="Style underline + 11 pt"/>
    <w:rsid w:val="001E299C"/>
    <w:rPr>
      <w:rFonts w:ascii="Times New Roman" w:hAnsi="Times New Roman"/>
      <w:b w:val="0"/>
      <w:bCs w:val="0"/>
      <w:sz w:val="20"/>
      <w:u w:val="single"/>
    </w:rPr>
  </w:style>
  <w:style w:type="character" w:customStyle="1" w:styleId="Styleunderline11ptBold">
    <w:name w:val="Style underline + 11 pt Bold"/>
    <w:rsid w:val="001E299C"/>
    <w:rPr>
      <w:rFonts w:ascii="Times New Roman" w:hAnsi="Times New Roman"/>
      <w:b/>
      <w:bCs w:val="0"/>
      <w:sz w:val="20"/>
      <w:u w:val="single"/>
    </w:rPr>
  </w:style>
  <w:style w:type="paragraph" w:customStyle="1" w:styleId="story-body-text">
    <w:name w:val="story-body-text"/>
    <w:basedOn w:val="Normal"/>
    <w:uiPriority w:val="99"/>
    <w:qFormat/>
    <w:rsid w:val="001E299C"/>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1E299C"/>
  </w:style>
  <w:style w:type="character" w:customStyle="1" w:styleId="BriefTitleChar">
    <w:name w:val="Brief Title Char"/>
    <w:basedOn w:val="DefaultParagraphFont"/>
    <w:rsid w:val="001E299C"/>
    <w:rPr>
      <w:b/>
      <w:sz w:val="24"/>
      <w:szCs w:val="24"/>
      <w:u w:val="single"/>
      <w:lang w:val="en-US" w:eastAsia="en-US" w:bidi="ar-SA"/>
    </w:rPr>
  </w:style>
  <w:style w:type="paragraph" w:customStyle="1" w:styleId="BriefTitle2">
    <w:name w:val="Brief Title 2"/>
    <w:basedOn w:val="Heading1"/>
    <w:uiPriority w:val="99"/>
    <w:qFormat/>
    <w:rsid w:val="001E299C"/>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1E299C"/>
    <w:rPr>
      <w:b/>
      <w:sz w:val="24"/>
      <w:szCs w:val="24"/>
      <w:u w:val="single"/>
      <w:lang w:val="en-US" w:eastAsia="en-US" w:bidi="ar-SA"/>
    </w:rPr>
  </w:style>
  <w:style w:type="paragraph" w:customStyle="1" w:styleId="cards0">
    <w:name w:val="cards"/>
    <w:basedOn w:val="Normal"/>
    <w:qFormat/>
    <w:rsid w:val="001E299C"/>
    <w:rPr>
      <w:rFonts w:eastAsia="Calibri"/>
    </w:rPr>
  </w:style>
  <w:style w:type="character" w:customStyle="1" w:styleId="StyleStyle4CharTimesNewRoman11pt1">
    <w:name w:val="Style Style4 Char + Times New Roman 11 pt1"/>
    <w:basedOn w:val="DefaultParagraphFont"/>
    <w:rsid w:val="001E299C"/>
    <w:rPr>
      <w:rFonts w:ascii="Times New Roman" w:eastAsia="Times New Roman" w:hAnsi="Times New Roman" w:cs="Times New Roman"/>
      <w:sz w:val="20"/>
      <w:szCs w:val="24"/>
      <w:u w:val="single"/>
      <w:lang w:val="en-US" w:eastAsia="en-US" w:bidi="ar-SA"/>
    </w:rPr>
  </w:style>
  <w:style w:type="character" w:customStyle="1" w:styleId="StyleStyleUnderline411ptBold">
    <w:name w:val="Style Style Underline4 + 11 pt Bold"/>
    <w:basedOn w:val="DefaultParagraphFont"/>
    <w:rsid w:val="001E299C"/>
    <w:rPr>
      <w:b/>
      <w:bCs/>
      <w:sz w:val="20"/>
      <w:u w:val="single"/>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1E299C"/>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1E299C"/>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u w:val="single"/>
      <w:bdr w:val="single" w:sz="4" w:space="0" w:color="auto" w:frame="1"/>
      <w:lang w:eastAsia="zh-CN"/>
    </w:rPr>
  </w:style>
  <w:style w:type="character" w:customStyle="1" w:styleId="StyleUnderline3">
    <w:name w:val="Style Underline3"/>
    <w:basedOn w:val="DefaultParagraphFont"/>
    <w:rsid w:val="001E299C"/>
    <w:rPr>
      <w:u w:val="single"/>
    </w:rPr>
  </w:style>
  <w:style w:type="character" w:customStyle="1" w:styleId="Style9ptUnderline2">
    <w:name w:val="Style 9 pt Underline2"/>
    <w:rsid w:val="001E299C"/>
    <w:rPr>
      <w:sz w:val="20"/>
      <w:u w:val="single"/>
    </w:rPr>
  </w:style>
  <w:style w:type="character" w:customStyle="1" w:styleId="FootnoteTextChar1">
    <w:name w:val="Footnote Text Char1"/>
    <w:basedOn w:val="DefaultParagraphFont"/>
    <w:rsid w:val="001E299C"/>
    <w:rPr>
      <w:rFonts w:ascii="Georgia" w:hAnsi="Georgia"/>
      <w:sz w:val="20"/>
      <w:szCs w:val="20"/>
    </w:rPr>
  </w:style>
  <w:style w:type="character" w:customStyle="1" w:styleId="SubtitleChar1">
    <w:name w:val="Subtitle Char1"/>
    <w:aliases w:val="Underlined card text Char1"/>
    <w:basedOn w:val="DefaultParagraphFont"/>
    <w:rsid w:val="001E299C"/>
    <w:rPr>
      <w:rFonts w:eastAsiaTheme="minorEastAsia"/>
      <w:color w:val="5A5A5A" w:themeColor="text1" w:themeTint="A5"/>
      <w:spacing w:val="15"/>
    </w:rPr>
  </w:style>
  <w:style w:type="character" w:customStyle="1" w:styleId="DateChar1">
    <w:name w:val="Date Char1"/>
    <w:basedOn w:val="DefaultParagraphFont"/>
    <w:uiPriority w:val="99"/>
    <w:rsid w:val="001E299C"/>
    <w:rPr>
      <w:rFonts w:ascii="Georgia" w:hAnsi="Georgia"/>
    </w:rPr>
  </w:style>
  <w:style w:type="character" w:customStyle="1" w:styleId="BodyText2Char1">
    <w:name w:val="Body Text 2 Char1"/>
    <w:basedOn w:val="DefaultParagraphFont"/>
    <w:semiHidden/>
    <w:rsid w:val="001E299C"/>
    <w:rPr>
      <w:rFonts w:ascii="Georgia" w:hAnsi="Georgia"/>
    </w:rPr>
  </w:style>
  <w:style w:type="character" w:customStyle="1" w:styleId="PlainTextChar1">
    <w:name w:val="Plain Text Char1"/>
    <w:basedOn w:val="DefaultParagraphFont"/>
    <w:semiHidden/>
    <w:rsid w:val="001E299C"/>
    <w:rPr>
      <w:rFonts w:ascii="Consolas" w:hAnsi="Consolas"/>
      <w:sz w:val="21"/>
      <w:szCs w:val="21"/>
    </w:rPr>
  </w:style>
  <w:style w:type="character" w:customStyle="1" w:styleId="StyleCardText11ptUnderlineChar">
    <w:name w:val="Style Card Text + 11 pt Underline Char"/>
    <w:link w:val="StyleCardText11ptUnderline"/>
    <w:locked/>
    <w:rsid w:val="001E299C"/>
    <w:rPr>
      <w:u w:val="single"/>
    </w:rPr>
  </w:style>
  <w:style w:type="paragraph" w:customStyle="1" w:styleId="StyleCardText11ptUnderline">
    <w:name w:val="Style Card Text + 11 pt Underline"/>
    <w:link w:val="StyleCardText11ptUnderlineChar"/>
    <w:qFormat/>
    <w:rsid w:val="001E299C"/>
    <w:pPr>
      <w:spacing w:line="256" w:lineRule="auto"/>
    </w:pPr>
    <w:rPr>
      <w:u w:val="single"/>
    </w:rPr>
  </w:style>
  <w:style w:type="character" w:customStyle="1" w:styleId="StyleMinimizedText11ptChar">
    <w:name w:val="Style Minimized Text + 11 pt Char"/>
    <w:basedOn w:val="DefaultParagraphFont"/>
    <w:link w:val="StyleMinimizedText11pt"/>
    <w:locked/>
    <w:rsid w:val="001E299C"/>
    <w:rPr>
      <w:rFonts w:ascii="Georgia" w:hAnsi="Georgia"/>
      <w:sz w:val="16"/>
    </w:rPr>
  </w:style>
  <w:style w:type="paragraph" w:customStyle="1" w:styleId="StyleMinimizedText11pt">
    <w:name w:val="Style Minimized Text + 11 pt"/>
    <w:basedOn w:val="Normal"/>
    <w:link w:val="StyleMinimizedText11ptChar"/>
    <w:qFormat/>
    <w:rsid w:val="001E299C"/>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E299C"/>
    <w:rPr>
      <w:rFonts w:ascii="Georgia" w:hAnsi="Georgia"/>
      <w:sz w:val="16"/>
    </w:rPr>
  </w:style>
  <w:style w:type="paragraph" w:customStyle="1" w:styleId="StyleMinimizedText11pt1">
    <w:name w:val="Style Minimized Text + 11 pt1"/>
    <w:basedOn w:val="Normal"/>
    <w:link w:val="StyleMinimizedText11pt1Char"/>
    <w:qFormat/>
    <w:rsid w:val="001E299C"/>
    <w:rPr>
      <w:rFonts w:ascii="Georgia" w:hAnsi="Georgia" w:cstheme="minorBidi"/>
      <w:sz w:val="16"/>
    </w:rPr>
  </w:style>
  <w:style w:type="character" w:customStyle="1" w:styleId="Debate-CardSmalltextF2Char">
    <w:name w:val="Debate- Card Small text F2 Char"/>
    <w:link w:val="Debate-CardSmalltextF2"/>
    <w:locked/>
    <w:rsid w:val="001E299C"/>
    <w:rPr>
      <w:rFonts w:ascii="Arial Narrow" w:hAnsi="Arial Narrow"/>
      <w:sz w:val="16"/>
    </w:rPr>
  </w:style>
  <w:style w:type="paragraph" w:customStyle="1" w:styleId="Debate-CardSmalltextF2">
    <w:name w:val="Debate- Card Small text F2"/>
    <w:basedOn w:val="Normal"/>
    <w:next w:val="Normal"/>
    <w:link w:val="Debate-CardSmalltextF2Char"/>
    <w:qFormat/>
    <w:rsid w:val="001E299C"/>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1E299C"/>
    <w:rPr>
      <w:rFonts w:ascii="Arial Narrow" w:hAnsi="Arial Narrow"/>
      <w:b/>
      <w:sz w:val="18"/>
      <w:u w:val="single"/>
    </w:rPr>
  </w:style>
  <w:style w:type="paragraph" w:customStyle="1" w:styleId="Debate-EmphasizedText-F5">
    <w:name w:val="Debate- Emphasized Text- F5"/>
    <w:basedOn w:val="Normal"/>
    <w:link w:val="Debate-EmphasizedText-F5Char"/>
    <w:qFormat/>
    <w:rsid w:val="001E299C"/>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1E299C"/>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1E299C"/>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1E299C"/>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1E299C"/>
    <w:rPr>
      <w:rFonts w:ascii="Times New Roman" w:eastAsia="Times New Roman" w:hAnsi="Times New Roman"/>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1E299C"/>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1E299C"/>
    <w:pPr>
      <w:pBdr>
        <w:top w:val="single" w:sz="4" w:space="0" w:color="auto"/>
        <w:left w:val="single" w:sz="4" w:space="0" w:color="auto"/>
        <w:bottom w:val="single" w:sz="4" w:space="0" w:color="auto"/>
        <w:right w:val="single" w:sz="4" w:space="0" w:color="auto"/>
      </w:pBdr>
    </w:pPr>
    <w:rPr>
      <w:rFonts w:ascii="Georgia" w:eastAsia="Times New Roman" w:hAnsi="Georgia" w:cstheme="minorBidi"/>
      <w:u w:val="single"/>
      <w:bdr w:val="single" w:sz="4" w:space="0" w:color="auto" w:frame="1"/>
    </w:rPr>
  </w:style>
  <w:style w:type="character" w:customStyle="1" w:styleId="StyleStyle112ptChar">
    <w:name w:val="Style Style1 + 12 pt Char"/>
    <w:basedOn w:val="DefaultParagraphFont"/>
    <w:link w:val="StyleStyle112pt"/>
    <w:locked/>
    <w:rsid w:val="001E299C"/>
    <w:rPr>
      <w:rFonts w:ascii="Georgia" w:eastAsia="SimSun" w:hAnsi="Georgia"/>
      <w:u w:val="single"/>
      <w:lang w:eastAsia="zh-CN"/>
    </w:rPr>
  </w:style>
  <w:style w:type="paragraph" w:customStyle="1" w:styleId="StyleStyle112pt">
    <w:name w:val="Style Style1 + 12 pt"/>
    <w:basedOn w:val="Normal"/>
    <w:link w:val="StyleStyle112ptChar"/>
    <w:qFormat/>
    <w:rsid w:val="001E299C"/>
    <w:rPr>
      <w:rFonts w:ascii="Georgia" w:eastAsia="SimSun" w:hAnsi="Georgia" w:cstheme="minorBidi"/>
      <w:u w:val="single"/>
      <w:lang w:eastAsia="zh-CN"/>
    </w:rPr>
  </w:style>
  <w:style w:type="character" w:customStyle="1" w:styleId="StyleMinimizedTextArialNarrow10ptChar">
    <w:name w:val="Style Minimized Text + Arial Narrow 10 pt Char"/>
    <w:basedOn w:val="MinimizedTextChar"/>
    <w:link w:val="StyleMinimizedTextArialNarrow10pt"/>
    <w:locked/>
    <w:rsid w:val="001E299C"/>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1E299C"/>
    <w:rPr>
      <w:sz w:val="20"/>
    </w:rPr>
  </w:style>
  <w:style w:type="character" w:customStyle="1" w:styleId="StyleUnderlineChar11ptBorderSinglesolidlineAutoChar">
    <w:name w:val="Style Underline Char + 11 pt Border: : (Single solid line Auto  ... Char"/>
    <w:link w:val="StyleUnderlineChar11ptBorderSinglesolidlineAuto"/>
    <w:locked/>
    <w:rsid w:val="001E299C"/>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1E299C"/>
    <w:pPr>
      <w:pBdr>
        <w:top w:val="single" w:sz="4" w:space="0" w:color="auto"/>
        <w:left w:val="single" w:sz="4" w:space="0" w:color="auto"/>
        <w:bottom w:val="single" w:sz="4" w:space="0" w:color="auto"/>
        <w:right w:val="single" w:sz="4" w:space="0" w:color="auto"/>
      </w:pBdr>
    </w:pPr>
    <w:rPr>
      <w:rFonts w:ascii="Georgia" w:eastAsia="Times New Roman" w:hAnsi="Georgia" w:cstheme="minorBidi"/>
      <w:u w:val="single"/>
      <w:bdr w:val="single" w:sz="4" w:space="0" w:color="auto" w:frame="1"/>
    </w:rPr>
  </w:style>
  <w:style w:type="character" w:customStyle="1" w:styleId="StyleStyle49pt3Char">
    <w:name w:val="Style Style4 + 9 pt3 Char"/>
    <w:basedOn w:val="Style4Char"/>
    <w:link w:val="StyleStyle49pt3"/>
    <w:locked/>
    <w:rsid w:val="001E299C"/>
    <w:rPr>
      <w:rFonts w:ascii="Calibri" w:eastAsia="Times New Roman" w:hAnsi="Calibri" w:cs="Calibri"/>
      <w:u w:val="single"/>
    </w:rPr>
  </w:style>
  <w:style w:type="paragraph" w:customStyle="1" w:styleId="StyleStyle49pt3">
    <w:name w:val="Style Style4 + 9 pt3"/>
    <w:basedOn w:val="Style4"/>
    <w:link w:val="StyleStyle49pt3Char"/>
    <w:qFormat/>
    <w:rsid w:val="001E299C"/>
  </w:style>
  <w:style w:type="character" w:customStyle="1" w:styleId="StyleStyle4BoldChar">
    <w:name w:val="Style Style4 + Bold Char"/>
    <w:basedOn w:val="Style4Char"/>
    <w:link w:val="StyleStyle4Bold"/>
    <w:locked/>
    <w:rsid w:val="001E299C"/>
    <w:rPr>
      <w:rFonts w:ascii="Calibri" w:eastAsia="Times New Roman" w:hAnsi="Calibri" w:cs="Calibri"/>
      <w:u w:val="single"/>
    </w:rPr>
  </w:style>
  <w:style w:type="paragraph" w:customStyle="1" w:styleId="StyleStyle4Bold">
    <w:name w:val="Style Style4 + Bold"/>
    <w:basedOn w:val="Style4"/>
    <w:link w:val="StyleStyle4BoldChar"/>
    <w:qFormat/>
    <w:rsid w:val="001E299C"/>
  </w:style>
  <w:style w:type="character" w:customStyle="1" w:styleId="CircledChar">
    <w:name w:val="Circled Char"/>
    <w:basedOn w:val="CardTextChar0"/>
    <w:link w:val="Circled"/>
    <w:locked/>
    <w:rsid w:val="001E299C"/>
    <w:rPr>
      <w:rFonts w:ascii="MS Mincho" w:eastAsia="MS Mincho" w:hAnsi="Garamond" w:cs="Times New Roman"/>
      <w:b/>
      <w:sz w:val="18"/>
      <w:szCs w:val="20"/>
      <w:u w:val="single"/>
      <w:lang w:val="x-none" w:eastAsia="ja-JP"/>
    </w:rPr>
  </w:style>
  <w:style w:type="paragraph" w:customStyle="1" w:styleId="Circled">
    <w:name w:val="Circled"/>
    <w:link w:val="CircledChar"/>
    <w:qFormat/>
    <w:rsid w:val="001E299C"/>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1E299C"/>
    <w:rPr>
      <w:rFonts w:ascii="Calibri" w:eastAsia="Times New Roman" w:hAnsi="Calibri" w:cs="Calibri"/>
      <w:u w:val="single"/>
    </w:rPr>
  </w:style>
  <w:style w:type="paragraph" w:customStyle="1" w:styleId="StyleStyle411pt1">
    <w:name w:val="Style Style4 + 11 pt1"/>
    <w:basedOn w:val="Style4"/>
    <w:link w:val="StyleStyle411pt1Char"/>
    <w:qFormat/>
    <w:rsid w:val="001E299C"/>
  </w:style>
  <w:style w:type="character" w:customStyle="1" w:styleId="StyleBoldandUnderlineChar11ptChar">
    <w:name w:val="Style Bold and Underline Char + 11 pt Char"/>
    <w:basedOn w:val="BoldandUnderlineCharChar2"/>
    <w:link w:val="StyleBoldandUnderlineChar11pt"/>
    <w:locked/>
    <w:rsid w:val="001E299C"/>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1E299C"/>
    <w:rPr>
      <w:b/>
      <w:bCs w:val="0"/>
      <w:u w:val="single"/>
      <w:lang w:val="en-US" w:eastAsia="en-US" w:bidi="ar-SA"/>
    </w:rPr>
  </w:style>
  <w:style w:type="paragraph" w:customStyle="1" w:styleId="StyleBoldandUnderlineChar11pt">
    <w:name w:val="Style Bold and Underline Char + 11 pt"/>
    <w:link w:val="StyleBoldandUnderlineChar11ptChar"/>
    <w:qFormat/>
    <w:rsid w:val="001E299C"/>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1E299C"/>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1E299C"/>
    <w:rPr>
      <w:rFonts w:ascii="Georgia" w:eastAsia="Times New Roman" w:hAnsi="Georgia" w:cstheme="minorBidi"/>
    </w:rPr>
  </w:style>
  <w:style w:type="character" w:customStyle="1" w:styleId="StyleBoldandUnderlineChar11ptNotBoldChar">
    <w:name w:val="Style Bold and Underline Char + 11 pt Not Bold Char"/>
    <w:basedOn w:val="BoldandUnderlineCharChar2"/>
    <w:link w:val="StyleBoldandUnderlineChar11ptNotBold"/>
    <w:locked/>
    <w:rsid w:val="001E299C"/>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1E299C"/>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1E299C"/>
    <w:rPr>
      <w:rFonts w:ascii="Times New Roman" w:eastAsia="SimSun" w:hAnsi="Times New Roman" w:cs="Times New Roman"/>
      <w:b/>
      <w:bCs/>
      <w:sz w:val="20"/>
      <w:szCs w:val="20"/>
      <w:u w:val="single"/>
      <w:lang w:eastAsia="zh-CN"/>
    </w:rPr>
  </w:style>
  <w:style w:type="paragraph" w:customStyle="1" w:styleId="StyleStyle1Bold">
    <w:name w:val="Style Style1 + Bold"/>
    <w:link w:val="StyleStyle1BoldChar"/>
    <w:qFormat/>
    <w:rsid w:val="001E299C"/>
    <w:pPr>
      <w:spacing w:after="0" w:line="240" w:lineRule="auto"/>
    </w:pPr>
    <w:rPr>
      <w:rFonts w:ascii="Times New Roman" w:eastAsia="SimSun" w:hAnsi="Times New Roman" w:cs="Times New Roman"/>
      <w:b/>
      <w:bCs/>
      <w:sz w:val="20"/>
      <w:szCs w:val="20"/>
      <w:u w:val="single"/>
      <w:lang w:eastAsia="zh-CN"/>
    </w:rPr>
  </w:style>
  <w:style w:type="character" w:customStyle="1" w:styleId="StyleUnderlineChar11pt2Char">
    <w:name w:val="Style Underline Char + 11 pt2 Char"/>
    <w:basedOn w:val="UnderlineCharChar"/>
    <w:link w:val="StyleUnderlineChar11pt2"/>
    <w:locked/>
    <w:rsid w:val="001E299C"/>
    <w:rPr>
      <w:rFonts w:ascii="Times New Roman" w:eastAsia="Times New Roman" w:hAnsi="Times New Roman" w:cs="Times New Roman"/>
      <w:sz w:val="20"/>
      <w:szCs w:val="20"/>
      <w:u w:val="single"/>
      <w:lang w:val="en-US" w:eastAsia="ja-JP" w:bidi="ar-SA"/>
    </w:rPr>
  </w:style>
  <w:style w:type="paragraph" w:customStyle="1" w:styleId="StyleUnderlineChar11pt2">
    <w:name w:val="Style Underline Char + 11 pt2"/>
    <w:link w:val="StyleUnderlineChar11pt2Char"/>
    <w:qFormat/>
    <w:rsid w:val="001E299C"/>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1E299C"/>
    <w:rPr>
      <w:rFonts w:ascii="Georgia" w:eastAsia="Times New Roman" w:hAnsi="Georgia"/>
      <w:szCs w:val="20"/>
    </w:rPr>
  </w:style>
  <w:style w:type="paragraph" w:customStyle="1" w:styleId="cardCharChar0">
    <w:name w:val="card Char Char"/>
    <w:basedOn w:val="Normal"/>
    <w:link w:val="cardCharCharChar"/>
    <w:qFormat/>
    <w:rsid w:val="001E299C"/>
    <w:pPr>
      <w:ind w:left="288" w:right="288"/>
    </w:pPr>
    <w:rPr>
      <w:rFonts w:ascii="Georgia" w:eastAsia="Times New Roman" w:hAnsi="Georgia" w:cstheme="minorBidi"/>
      <w:szCs w:val="20"/>
    </w:rPr>
  </w:style>
  <w:style w:type="character" w:customStyle="1" w:styleId="StylecardCharCharArialNarrow9ptChar">
    <w:name w:val="Style card Char Char + Arial Narrow 9 pt Char"/>
    <w:basedOn w:val="cardCharCharChar"/>
    <w:link w:val="StylecardCharCharArialNarrow9pt"/>
    <w:locked/>
    <w:rsid w:val="001E299C"/>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1E299C"/>
  </w:style>
  <w:style w:type="character" w:customStyle="1" w:styleId="StyleCardTextArialNarrow9ptChar">
    <w:name w:val="Style Card Text + Arial Narrow 9 pt Char"/>
    <w:basedOn w:val="CardTextChar10"/>
    <w:link w:val="StyleCardTextArialNarrow9pt"/>
    <w:locked/>
    <w:rsid w:val="001E299C"/>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1E299C"/>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1E299C"/>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1E299C"/>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1E299C"/>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1E299C"/>
    <w:rPr>
      <w:rFonts w:ascii="Georgia" w:eastAsia="Times New Roman" w:hAnsi="Georgia"/>
      <w:sz w:val="16"/>
    </w:rPr>
  </w:style>
  <w:style w:type="paragraph" w:customStyle="1" w:styleId="Textsmall0">
    <w:name w:val="Textsmall"/>
    <w:basedOn w:val="Normal"/>
    <w:next w:val="Normal"/>
    <w:link w:val="TextsmallChar0"/>
    <w:qFormat/>
    <w:rsid w:val="001E299C"/>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1E299C"/>
    <w:rPr>
      <w:rFonts w:ascii="Calibri" w:eastAsia="Times New Roman" w:hAnsi="Calibri" w:cs="Calibri"/>
      <w:u w:val="single"/>
    </w:rPr>
  </w:style>
  <w:style w:type="paragraph" w:customStyle="1" w:styleId="StyleStyle49pt10">
    <w:name w:val="Style Style4 + 9 pt10"/>
    <w:basedOn w:val="Style4"/>
    <w:link w:val="StyleStyle49pt10Char"/>
    <w:qFormat/>
    <w:rsid w:val="001E299C"/>
  </w:style>
  <w:style w:type="character" w:customStyle="1" w:styleId="StyleStyle49ptBold7Char">
    <w:name w:val="Style Style4 + 9 pt Bold7 Char"/>
    <w:link w:val="StyleStyle49ptBold7"/>
    <w:locked/>
    <w:rsid w:val="001E299C"/>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1E299C"/>
    <w:rPr>
      <w:rFonts w:ascii="Times New Roman" w:hAnsi="Times New Roman" w:cs="Times New Roman"/>
      <w:b/>
      <w:bCs/>
    </w:rPr>
  </w:style>
  <w:style w:type="character" w:customStyle="1" w:styleId="NormalUnderlineChar">
    <w:name w:val="Normal Underline Char"/>
    <w:link w:val="NormalUnderline"/>
    <w:locked/>
    <w:rsid w:val="001E299C"/>
    <w:rPr>
      <w:rFonts w:ascii="Georgia" w:eastAsia="Times New Roman" w:hAnsi="Georgia"/>
      <w:u w:val="single"/>
    </w:rPr>
  </w:style>
  <w:style w:type="paragraph" w:customStyle="1" w:styleId="NormalUnderline">
    <w:name w:val="Normal Underline"/>
    <w:basedOn w:val="Normal"/>
    <w:link w:val="NormalUnderlineChar"/>
    <w:qFormat/>
    <w:rsid w:val="001E299C"/>
    <w:pPr>
      <w:ind w:left="288"/>
    </w:pPr>
    <w:rPr>
      <w:rFonts w:ascii="Georgia" w:eastAsia="Times New Roman" w:hAnsi="Georgia" w:cstheme="minorBidi"/>
      <w:u w:val="single"/>
    </w:rPr>
  </w:style>
  <w:style w:type="paragraph" w:customStyle="1" w:styleId="Underlinestyle0">
    <w:name w:val="Underline style"/>
    <w:basedOn w:val="Normal"/>
    <w:qFormat/>
    <w:rsid w:val="001E299C"/>
    <w:rPr>
      <w:rFonts w:eastAsia="Times New Roman"/>
      <w:u w:val="single"/>
    </w:rPr>
  </w:style>
  <w:style w:type="paragraph" w:customStyle="1" w:styleId="WW-Default1">
    <w:name w:val="WW-Default1"/>
    <w:basedOn w:val="Normal"/>
    <w:qFormat/>
    <w:rsid w:val="001E299C"/>
    <w:pPr>
      <w:suppressAutoHyphens/>
    </w:pPr>
    <w:rPr>
      <w:rFonts w:eastAsia="Times New Roman"/>
      <w:b/>
      <w:bCs/>
      <w:szCs w:val="20"/>
      <w:lang w:eastAsia="ar-SA"/>
    </w:rPr>
  </w:style>
  <w:style w:type="paragraph" w:customStyle="1" w:styleId="CardStyle">
    <w:name w:val="Card Style"/>
    <w:basedOn w:val="Normal"/>
    <w:link w:val="CardStyleChar"/>
    <w:qFormat/>
    <w:rsid w:val="001E299C"/>
    <w:rPr>
      <w:rFonts w:eastAsia="Times New Roman"/>
    </w:rPr>
  </w:style>
  <w:style w:type="character" w:customStyle="1" w:styleId="Stylecard11ptChar">
    <w:name w:val="Style card + 11 pt Char"/>
    <w:link w:val="Stylecard11pt"/>
    <w:locked/>
    <w:rsid w:val="001E299C"/>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1E299C"/>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1E299C"/>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1E299C"/>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1E299C"/>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E299C"/>
    <w:pPr>
      <w:keepLines w:val="0"/>
      <w:pageBreakBefore w:val="0"/>
      <w:spacing w:before="240" w:after="60"/>
      <w:jc w:val="left"/>
    </w:pPr>
    <w:rPr>
      <w:rFonts w:ascii="Georgia" w:eastAsia="Times New Roman" w:hAnsi="Georgia" w:cs="Arial"/>
      <w:sz w:val="22"/>
      <w:szCs w:val="28"/>
      <w:u w:val="none"/>
    </w:rPr>
  </w:style>
  <w:style w:type="paragraph" w:customStyle="1" w:styleId="Citation-FirstLine">
    <w:name w:val="Citation - First Line"/>
    <w:basedOn w:val="Normal"/>
    <w:next w:val="Normal"/>
    <w:autoRedefine/>
    <w:qFormat/>
    <w:rsid w:val="001E299C"/>
    <w:pPr>
      <w:spacing w:line="240" w:lineRule="atLeast"/>
    </w:pPr>
    <w:rPr>
      <w:rFonts w:ascii="Book Antiqua" w:eastAsia="Times New Roman" w:hAnsi="Book Antiqua"/>
    </w:rPr>
  </w:style>
  <w:style w:type="character" w:customStyle="1" w:styleId="Citation-CompleteChar">
    <w:name w:val="Citation - Complete Char"/>
    <w:basedOn w:val="DefaultParagraphFont"/>
    <w:link w:val="Citation-Complete"/>
    <w:locked/>
    <w:rsid w:val="001E299C"/>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1E299C"/>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1E299C"/>
    <w:rPr>
      <w:b/>
      <w:u w:val="single"/>
    </w:rPr>
  </w:style>
  <w:style w:type="paragraph" w:customStyle="1" w:styleId="BoldandUnderline">
    <w:name w:val="Bold and Underline"/>
    <w:basedOn w:val="Normal"/>
    <w:link w:val="BoldandUnderlineChar"/>
    <w:qFormat/>
    <w:rsid w:val="001E299C"/>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1E299C"/>
    <w:rPr>
      <w:rFonts w:ascii="Calibri" w:eastAsia="Times New Roman" w:hAnsi="Calibri" w:cs="Calibri"/>
      <w:u w:val="single"/>
    </w:rPr>
  </w:style>
  <w:style w:type="paragraph" w:customStyle="1" w:styleId="StyleStyle49ptBold3">
    <w:name w:val="Style Style4 + 9 pt Bold3"/>
    <w:basedOn w:val="Style4"/>
    <w:link w:val="StyleStyle49ptBold3Char"/>
    <w:qFormat/>
    <w:rsid w:val="001E299C"/>
  </w:style>
  <w:style w:type="character" w:customStyle="1" w:styleId="StyleUnderlining11ptChar">
    <w:name w:val="Style Underlining + 11 pt Char"/>
    <w:basedOn w:val="UnderliningChar"/>
    <w:link w:val="StyleUnderlining11pt"/>
    <w:locked/>
    <w:rsid w:val="001E299C"/>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1E299C"/>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1E299C"/>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1E299C"/>
    <w:rPr>
      <w:rFonts w:ascii="Georgia" w:eastAsia="Times New Roman" w:hAnsi="Georgia" w:cstheme="minorBidi"/>
    </w:rPr>
  </w:style>
  <w:style w:type="character" w:customStyle="1" w:styleId="Stylecard11ptBoldUnderlineChar">
    <w:name w:val="Style card + 11 pt Bold Underline Char"/>
    <w:basedOn w:val="cardChar"/>
    <w:link w:val="Stylecard11ptBoldUnderline"/>
    <w:locked/>
    <w:rsid w:val="001E299C"/>
    <w:rPr>
      <w:rFonts w:eastAsia="SimSun" w:cs="Arial"/>
      <w:b/>
      <w:bCs/>
      <w:u w:val="single"/>
      <w:lang w:val="x-none" w:eastAsia="zh-CN"/>
    </w:rPr>
  </w:style>
  <w:style w:type="paragraph" w:customStyle="1" w:styleId="Stylecard11ptBoldUnderline">
    <w:name w:val="Style card + 11 pt Bold Underline"/>
    <w:basedOn w:val="Normal"/>
    <w:link w:val="Stylecard11ptBoldUnderlineChar"/>
    <w:qFormat/>
    <w:rsid w:val="001E299C"/>
    <w:pPr>
      <w:ind w:left="288" w:right="288"/>
    </w:pPr>
    <w:rPr>
      <w:rFonts w:asciiTheme="minorHAnsi" w:eastAsia="SimSun" w:hAnsiTheme="minorHAnsi" w:cs="Arial"/>
      <w:b/>
      <w:bCs/>
      <w:u w:val="single"/>
      <w:lang w:val="x-none" w:eastAsia="zh-CN"/>
    </w:rPr>
  </w:style>
  <w:style w:type="character" w:customStyle="1" w:styleId="Stylecard8ptChar">
    <w:name w:val="Style card + 8 pt Char"/>
    <w:basedOn w:val="cardChar"/>
    <w:link w:val="Stylecard8pt"/>
    <w:locked/>
    <w:rsid w:val="001E299C"/>
    <w:rPr>
      <w:rFonts w:cs="Arial"/>
      <w:u w:val="single"/>
      <w:lang w:val="x-none" w:eastAsia="ar-SA"/>
    </w:rPr>
  </w:style>
  <w:style w:type="paragraph" w:customStyle="1" w:styleId="Stylecard8pt">
    <w:name w:val="Style card + 8 pt"/>
    <w:basedOn w:val="Normal"/>
    <w:link w:val="Stylecard8ptChar"/>
    <w:qFormat/>
    <w:rsid w:val="001E299C"/>
    <w:pPr>
      <w:ind w:left="288" w:right="288"/>
    </w:pPr>
    <w:rPr>
      <w:rFonts w:asciiTheme="minorHAnsi" w:hAnsiTheme="minorHAnsi" w:cs="Arial"/>
      <w:u w:val="single"/>
      <w:lang w:val="x-none" w:eastAsia="ar-SA"/>
    </w:rPr>
  </w:style>
  <w:style w:type="paragraph" w:customStyle="1" w:styleId="emactive">
    <w:name w:val="emactive"/>
    <w:basedOn w:val="Normal"/>
    <w:uiPriority w:val="99"/>
    <w:qFormat/>
    <w:rsid w:val="001E299C"/>
    <w:pPr>
      <w:spacing w:before="100" w:beforeAutospacing="1" w:after="100" w:afterAutospacing="1"/>
    </w:pPr>
    <w:rPr>
      <w:rFonts w:eastAsia="Times New Roman"/>
      <w:sz w:val="24"/>
    </w:rPr>
  </w:style>
  <w:style w:type="paragraph" w:customStyle="1" w:styleId="emready">
    <w:name w:val="emready"/>
    <w:basedOn w:val="Normal"/>
    <w:uiPriority w:val="99"/>
    <w:qFormat/>
    <w:rsid w:val="001E299C"/>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1E299C"/>
    <w:rPr>
      <w:rFonts w:ascii="Times New Roman" w:hAnsi="Times New Roman" w:cs="Times New Roman"/>
      <w:u w:val="single"/>
    </w:rPr>
  </w:style>
  <w:style w:type="paragraph" w:customStyle="1" w:styleId="UnderlinedCardText">
    <w:name w:val="Underlined Card Text"/>
    <w:basedOn w:val="Normal"/>
    <w:link w:val="UnderlinedCardTextChar"/>
    <w:qFormat/>
    <w:rsid w:val="001E299C"/>
    <w:pPr>
      <w:spacing w:after="200"/>
      <w:contextualSpacing/>
    </w:pPr>
    <w:rPr>
      <w:rFonts w:ascii="Times New Roman" w:hAnsi="Times New Roman" w:cs="Times New Roman"/>
      <w:u w:val="single"/>
    </w:rPr>
  </w:style>
  <w:style w:type="paragraph" w:customStyle="1" w:styleId="Shrink">
    <w:name w:val="Shrink"/>
    <w:link w:val="ShrinkChar"/>
    <w:qFormat/>
    <w:rsid w:val="001E299C"/>
    <w:pPr>
      <w:spacing w:after="0" w:line="240" w:lineRule="auto"/>
      <w:ind w:left="288" w:right="288"/>
    </w:pPr>
    <w:rPr>
      <w:rFonts w:cs="Courier"/>
      <w:bCs/>
      <w:sz w:val="16"/>
      <w:szCs w:val="16"/>
    </w:rPr>
  </w:style>
  <w:style w:type="character" w:customStyle="1" w:styleId="UnderlineCharCharCharCharChar">
    <w:name w:val="Underline Char Char Char Char Char"/>
    <w:link w:val="UnderlineCharCharCharChar"/>
    <w:locked/>
    <w:rsid w:val="001E299C"/>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1E299C"/>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E299C"/>
    <w:rPr>
      <w:rFonts w:ascii="Georgia" w:eastAsia="Times New Roman" w:hAnsi="Georgia" w:cs="Times New Roman"/>
      <w:b/>
      <w:u w:val="single"/>
    </w:rPr>
  </w:style>
  <w:style w:type="character" w:customStyle="1" w:styleId="CardHighlightChar">
    <w:name w:val="Card Highlight Char"/>
    <w:link w:val="CardHighlight"/>
    <w:locked/>
    <w:rsid w:val="001E299C"/>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E299C"/>
    <w:pPr>
      <w:shd w:val="clear" w:color="auto" w:fill="66FFFF"/>
    </w:pPr>
    <w:rPr>
      <w:rFonts w:eastAsia="Calibri"/>
      <w:u w:val="single"/>
    </w:rPr>
  </w:style>
  <w:style w:type="paragraph" w:customStyle="1" w:styleId="BlockHeaderHidden">
    <w:name w:val="Block Header Hidden"/>
    <w:link w:val="BlockHeaderHiddenChar"/>
    <w:qFormat/>
    <w:rsid w:val="001E299C"/>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1E299C"/>
    <w:pPr>
      <w:spacing w:before="100" w:beforeAutospacing="1" w:after="100" w:afterAutospacing="1"/>
    </w:pPr>
    <w:rPr>
      <w:rFonts w:eastAsia="Times New Roman"/>
      <w:sz w:val="24"/>
    </w:rPr>
  </w:style>
  <w:style w:type="paragraph" w:customStyle="1" w:styleId="norma">
    <w:name w:val="norma"/>
    <w:basedOn w:val="Heading3"/>
    <w:uiPriority w:val="99"/>
    <w:qFormat/>
    <w:rsid w:val="001E299C"/>
    <w:rPr>
      <w:rFonts w:eastAsia="MS Gothic" w:cs="Arial"/>
      <w:sz w:val="24"/>
    </w:rPr>
  </w:style>
  <w:style w:type="character" w:customStyle="1" w:styleId="Emphasis20">
    <w:name w:val="Emphasis 2"/>
    <w:uiPriority w:val="1"/>
    <w:qFormat/>
    <w:rsid w:val="001E299C"/>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1E299C"/>
  </w:style>
  <w:style w:type="character" w:customStyle="1" w:styleId="CharacterStyle2">
    <w:name w:val="Character Style 2"/>
    <w:uiPriority w:val="99"/>
    <w:rsid w:val="001E299C"/>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1E299C"/>
    <w:rPr>
      <w:rFonts w:ascii="Arial" w:hAnsi="Arial" w:cs="Arial" w:hint="default"/>
      <w:bCs/>
      <w:szCs w:val="26"/>
      <w:u w:val="single"/>
      <w:lang w:val="en-US" w:eastAsia="en-US" w:bidi="ar-SA"/>
    </w:rPr>
  </w:style>
  <w:style w:type="character" w:customStyle="1" w:styleId="qlabel">
    <w:name w:val="q_label"/>
    <w:basedOn w:val="DefaultParagraphFont"/>
    <w:rsid w:val="001E299C"/>
  </w:style>
  <w:style w:type="character" w:customStyle="1" w:styleId="alabel">
    <w:name w:val="a_label"/>
    <w:basedOn w:val="DefaultParagraphFont"/>
    <w:rsid w:val="001E299C"/>
  </w:style>
  <w:style w:type="character" w:customStyle="1" w:styleId="Styleunderline9pt0">
    <w:name w:val="Style underline + 9 pt"/>
    <w:basedOn w:val="underline"/>
    <w:rsid w:val="001E299C"/>
    <w:rPr>
      <w:b w:val="0"/>
      <w:u w:val="single"/>
    </w:rPr>
  </w:style>
  <w:style w:type="character" w:customStyle="1" w:styleId="StyleTimesNewRoman9pt">
    <w:name w:val="Style Times New Roman 9 pt"/>
    <w:basedOn w:val="DefaultParagraphFont"/>
    <w:rsid w:val="001E299C"/>
    <w:rPr>
      <w:rFonts w:ascii="Times New Roman" w:hAnsi="Times New Roman" w:cs="Times New Roman" w:hint="default"/>
      <w:sz w:val="20"/>
    </w:rPr>
  </w:style>
  <w:style w:type="character" w:customStyle="1" w:styleId="Styleunderline9pt1">
    <w:name w:val="Style underline + 9 pt1"/>
    <w:basedOn w:val="underline"/>
    <w:rsid w:val="001E299C"/>
    <w:rPr>
      <w:b w:val="0"/>
      <w:u w:val="single"/>
    </w:rPr>
  </w:style>
  <w:style w:type="character" w:customStyle="1" w:styleId="Hyperlink23">
    <w:name w:val="Hyperlink23"/>
    <w:basedOn w:val="DefaultParagraphFont"/>
    <w:rsid w:val="001E299C"/>
    <w:rPr>
      <w:color w:val="3300CC"/>
      <w:u w:val="single"/>
    </w:rPr>
  </w:style>
  <w:style w:type="character" w:customStyle="1" w:styleId="body-text">
    <w:name w:val="body-text"/>
    <w:basedOn w:val="DefaultParagraphFont"/>
    <w:rsid w:val="001E299C"/>
  </w:style>
  <w:style w:type="character" w:customStyle="1" w:styleId="globalcontentbody">
    <w:name w:val="globalcontentbody"/>
    <w:basedOn w:val="DefaultParagraphFont"/>
    <w:rsid w:val="001E299C"/>
  </w:style>
  <w:style w:type="character" w:customStyle="1" w:styleId="Styleterm111ptUnderline">
    <w:name w:val="Style term1 + 11 pt Underline"/>
    <w:basedOn w:val="term1"/>
    <w:rsid w:val="001E299C"/>
    <w:rPr>
      <w:b/>
      <w:bCs/>
    </w:rPr>
  </w:style>
  <w:style w:type="character" w:customStyle="1" w:styleId="Style9pt">
    <w:name w:val="Style 9 pt"/>
    <w:basedOn w:val="DefaultParagraphFont"/>
    <w:rsid w:val="001E299C"/>
    <w:rPr>
      <w:rFonts w:ascii="Times New Roman" w:hAnsi="Times New Roman" w:cs="Times New Roman" w:hint="default"/>
      <w:sz w:val="20"/>
    </w:rPr>
  </w:style>
  <w:style w:type="character" w:customStyle="1" w:styleId="CharChar11">
    <w:name w:val="Char Char11"/>
    <w:basedOn w:val="DefaultParagraphFont"/>
    <w:rsid w:val="001E299C"/>
    <w:rPr>
      <w:rFonts w:ascii="Arial" w:hAnsi="Arial" w:cs="Arial" w:hint="default"/>
      <w:bCs/>
      <w:szCs w:val="26"/>
      <w:u w:val="single"/>
      <w:lang w:val="en-US" w:eastAsia="en-US" w:bidi="ar-SA"/>
    </w:rPr>
  </w:style>
  <w:style w:type="character" w:customStyle="1" w:styleId="authorbio">
    <w:name w:val="authorbio"/>
    <w:basedOn w:val="DefaultParagraphFont"/>
    <w:rsid w:val="001E299C"/>
  </w:style>
  <w:style w:type="character" w:customStyle="1" w:styleId="UnderlinedChar0">
    <w:name w:val="Underlined Char"/>
    <w:aliases w:val="small text Char Char"/>
    <w:basedOn w:val="CardTextChar0"/>
    <w:rsid w:val="001E299C"/>
    <w:rPr>
      <w:rFonts w:ascii="MS Mincho" w:eastAsia="MS Mincho" w:hAnsi="Garamond" w:cs="Times New Roman" w:hint="eastAsia"/>
      <w:sz w:val="18"/>
      <w:szCs w:val="24"/>
      <w:u w:val="single"/>
      <w:lang w:val="en-US" w:eastAsia="ja-JP" w:bidi="ar-SA"/>
    </w:rPr>
  </w:style>
  <w:style w:type="character" w:customStyle="1" w:styleId="underlineChar0">
    <w:name w:val="underline Char"/>
    <w:basedOn w:val="DefaultParagraphFont"/>
    <w:rsid w:val="001E299C"/>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1E299C"/>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1E299C"/>
    <w:rPr>
      <w:sz w:val="20"/>
      <w:u w:val="single"/>
    </w:rPr>
  </w:style>
  <w:style w:type="character" w:customStyle="1" w:styleId="base">
    <w:name w:val="base"/>
    <w:basedOn w:val="DefaultParagraphFont"/>
    <w:rsid w:val="001E299C"/>
  </w:style>
  <w:style w:type="character" w:customStyle="1" w:styleId="part-of-speech">
    <w:name w:val="part-of-speech"/>
    <w:basedOn w:val="DefaultParagraphFont"/>
    <w:rsid w:val="001E299C"/>
  </w:style>
  <w:style w:type="character" w:customStyle="1" w:styleId="sep">
    <w:name w:val="sep"/>
    <w:basedOn w:val="DefaultParagraphFont"/>
    <w:rsid w:val="001E299C"/>
  </w:style>
  <w:style w:type="character" w:customStyle="1" w:styleId="pron">
    <w:name w:val="pron"/>
    <w:basedOn w:val="DefaultParagraphFont"/>
    <w:rsid w:val="001E299C"/>
  </w:style>
  <w:style w:type="character" w:customStyle="1" w:styleId="UnderlineCharChar1">
    <w:name w:val="Underline Char Char1"/>
    <w:basedOn w:val="DefaultParagraphFont"/>
    <w:rsid w:val="001E299C"/>
    <w:rPr>
      <w:u w:val="single"/>
      <w:lang w:val="en-US" w:eastAsia="en-US" w:bidi="ar-SA"/>
    </w:rPr>
  </w:style>
  <w:style w:type="character" w:customStyle="1" w:styleId="StyleUnderlineCharChar111pt">
    <w:name w:val="Style Underline Char Char1 + 11 pt"/>
    <w:basedOn w:val="UnderlineCharChar1"/>
    <w:rsid w:val="001E299C"/>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1E299C"/>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1E299C"/>
    <w:rPr>
      <w:b/>
      <w:bCs/>
      <w:noProof w:val="0"/>
      <w:sz w:val="20"/>
      <w:u w:val="single"/>
      <w:lang w:val="en-US" w:eastAsia="en-US" w:bidi="ar-SA"/>
    </w:rPr>
  </w:style>
  <w:style w:type="character" w:customStyle="1" w:styleId="StyleunderlineArialNarrow9ptBold">
    <w:name w:val="Style underline + Arial Narrow 9 pt Bold"/>
    <w:basedOn w:val="underline"/>
    <w:rsid w:val="001E299C"/>
    <w:rPr>
      <w:b w:val="0"/>
      <w:u w:val="single"/>
    </w:rPr>
  </w:style>
  <w:style w:type="character" w:customStyle="1" w:styleId="StyleBoldandUnderlineCharCharCharChar9pt">
    <w:name w:val="Style Bold and Underline Char Char Char Char + 9 pt"/>
    <w:basedOn w:val="DefaultParagraphFont"/>
    <w:rsid w:val="001E299C"/>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1E299C"/>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1E299C"/>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1E299C"/>
    <w:rPr>
      <w:rFonts w:ascii="Arial" w:hAnsi="Arial" w:cs="Arial" w:hint="default"/>
      <w:color w:val="000000"/>
      <w:sz w:val="10"/>
      <w:szCs w:val="22"/>
    </w:rPr>
  </w:style>
  <w:style w:type="character" w:customStyle="1" w:styleId="CharChar111">
    <w:name w:val="Char Char111"/>
    <w:basedOn w:val="DefaultParagraphFont"/>
    <w:rsid w:val="001E299C"/>
    <w:rPr>
      <w:rFonts w:ascii="Arial" w:hAnsi="Arial" w:cs="Arial" w:hint="default"/>
      <w:bCs/>
      <w:szCs w:val="26"/>
      <w:u w:val="single"/>
      <w:lang w:val="en-US" w:eastAsia="en-US" w:bidi="ar-SA"/>
    </w:rPr>
  </w:style>
  <w:style w:type="character" w:customStyle="1" w:styleId="AUnterdline">
    <w:name w:val="AUnterdline"/>
    <w:qFormat/>
    <w:rsid w:val="001E299C"/>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1E299C"/>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1E299C"/>
  </w:style>
  <w:style w:type="character" w:customStyle="1" w:styleId="StyleUnderline1">
    <w:name w:val="Style Underline1"/>
    <w:basedOn w:val="DefaultParagraphFont"/>
    <w:rsid w:val="001E299C"/>
    <w:rPr>
      <w:rFonts w:ascii="Times New Roman" w:hAnsi="Times New Roman" w:cs="Times New Roman" w:hint="default"/>
      <w:sz w:val="20"/>
      <w:u w:val="single"/>
    </w:rPr>
  </w:style>
  <w:style w:type="character" w:customStyle="1" w:styleId="DontRead">
    <w:name w:val="Don't Read"/>
    <w:qFormat/>
    <w:rsid w:val="001E299C"/>
    <w:rPr>
      <w:rFonts w:ascii="Times New Roman" w:hAnsi="Times New Roman" w:cs="Times New Roman" w:hint="default"/>
      <w:sz w:val="16"/>
    </w:rPr>
  </w:style>
  <w:style w:type="character" w:customStyle="1" w:styleId="Style11ptUnderline3">
    <w:name w:val="Style 11 pt Underline3"/>
    <w:rsid w:val="001E299C"/>
    <w:rPr>
      <w:sz w:val="20"/>
      <w:u w:val="single"/>
    </w:rPr>
  </w:style>
  <w:style w:type="character" w:customStyle="1" w:styleId="2">
    <w:name w:val="2"/>
    <w:rsid w:val="001E299C"/>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1E299C"/>
    <w:rPr>
      <w:sz w:val="20"/>
      <w:u w:val="single"/>
    </w:rPr>
  </w:style>
  <w:style w:type="character" w:customStyle="1" w:styleId="Style9ptBoldUnderline5">
    <w:name w:val="Style 9 pt Bold Underline5"/>
    <w:basedOn w:val="DefaultParagraphFont"/>
    <w:rsid w:val="001E299C"/>
    <w:rPr>
      <w:b/>
      <w:bCs/>
      <w:sz w:val="20"/>
      <w:u w:val="single"/>
    </w:rPr>
  </w:style>
  <w:style w:type="character" w:customStyle="1" w:styleId="CharChar114">
    <w:name w:val="Char Char114"/>
    <w:basedOn w:val="DefaultParagraphFont"/>
    <w:rsid w:val="001E299C"/>
    <w:rPr>
      <w:rFonts w:ascii="Arial" w:hAnsi="Arial" w:cs="Arial" w:hint="default"/>
      <w:bCs/>
      <w:szCs w:val="26"/>
      <w:u w:val="single"/>
      <w:lang w:val="en-US" w:eastAsia="en-US" w:bidi="ar-SA"/>
    </w:rPr>
  </w:style>
  <w:style w:type="character" w:customStyle="1" w:styleId="CharChar113">
    <w:name w:val="Char Char113"/>
    <w:basedOn w:val="DefaultParagraphFont"/>
    <w:rsid w:val="001E299C"/>
    <w:rPr>
      <w:rFonts w:ascii="Arial" w:hAnsi="Arial" w:cs="Arial" w:hint="default"/>
      <w:bCs/>
      <w:szCs w:val="26"/>
      <w:u w:val="single"/>
      <w:lang w:val="en-US" w:eastAsia="en-US" w:bidi="ar-SA"/>
    </w:rPr>
  </w:style>
  <w:style w:type="character" w:customStyle="1" w:styleId="CharChar112">
    <w:name w:val="Char Char112"/>
    <w:basedOn w:val="DefaultParagraphFont"/>
    <w:rsid w:val="001E299C"/>
    <w:rPr>
      <w:rFonts w:ascii="Arial" w:hAnsi="Arial" w:cs="Arial" w:hint="default"/>
      <w:bCs/>
      <w:szCs w:val="26"/>
      <w:u w:val="single"/>
      <w:lang w:val="en-US" w:eastAsia="en-US" w:bidi="ar-SA"/>
    </w:rPr>
  </w:style>
  <w:style w:type="character" w:customStyle="1" w:styleId="zoomme">
    <w:name w:val="zoomme"/>
    <w:basedOn w:val="DefaultParagraphFont"/>
    <w:rsid w:val="001E299C"/>
  </w:style>
  <w:style w:type="character" w:customStyle="1" w:styleId="Date10">
    <w:name w:val="Date1"/>
    <w:basedOn w:val="DefaultParagraphFont"/>
    <w:rsid w:val="001E299C"/>
  </w:style>
  <w:style w:type="character" w:customStyle="1" w:styleId="classauthor">
    <w:name w:val="class=&quot;author&quot;"/>
    <w:basedOn w:val="DefaultParagraphFont"/>
    <w:rsid w:val="001E299C"/>
  </w:style>
  <w:style w:type="character" w:customStyle="1" w:styleId="officialstitle-">
    <w:name w:val="official_s_title-"/>
    <w:basedOn w:val="DefaultParagraphFont"/>
    <w:rsid w:val="001E299C"/>
  </w:style>
  <w:style w:type="character" w:customStyle="1" w:styleId="officialsbureau">
    <w:name w:val="official_s_bureau"/>
    <w:basedOn w:val="DefaultParagraphFont"/>
    <w:rsid w:val="001E299C"/>
  </w:style>
  <w:style w:type="character" w:customStyle="1" w:styleId="gray">
    <w:name w:val="gray"/>
    <w:basedOn w:val="DefaultParagraphFont"/>
    <w:rsid w:val="001E299C"/>
  </w:style>
  <w:style w:type="character" w:customStyle="1" w:styleId="Styleunderline11ptBorderSinglesolidlineAuto05p">
    <w:name w:val="Style underline + 11 pt Border: : (Single solid line Auto  0.5 p..."/>
    <w:rsid w:val="001E299C"/>
    <w:rPr>
      <w:sz w:val="20"/>
      <w:u w:val="single"/>
      <w:bdr w:val="single" w:sz="4" w:space="0" w:color="auto" w:frame="1"/>
    </w:rPr>
  </w:style>
  <w:style w:type="character" w:customStyle="1" w:styleId="CardText-Underlined0">
    <w:name w:val="Card Text - Underlined"/>
    <w:rsid w:val="001E299C"/>
    <w:rPr>
      <w:b/>
      <w:bCs w:val="0"/>
      <w:sz w:val="20"/>
      <w:u w:val="single"/>
    </w:rPr>
  </w:style>
  <w:style w:type="character" w:customStyle="1" w:styleId="Style11ptItalicUnderline">
    <w:name w:val="Style 11 pt Italic Underline"/>
    <w:basedOn w:val="DefaultParagraphFont"/>
    <w:rsid w:val="001E299C"/>
    <w:rPr>
      <w:i/>
      <w:iCs/>
      <w:sz w:val="20"/>
      <w:u w:val="single"/>
    </w:rPr>
  </w:style>
  <w:style w:type="character" w:customStyle="1" w:styleId="Style11ptItalic">
    <w:name w:val="Style 11 pt Italic"/>
    <w:basedOn w:val="DefaultParagraphFont"/>
    <w:rsid w:val="001E299C"/>
    <w:rPr>
      <w:rFonts w:ascii="Times New Roman" w:hAnsi="Times New Roman" w:cs="Times New Roman" w:hint="default"/>
      <w:i/>
      <w:iCs/>
      <w:sz w:val="20"/>
    </w:rPr>
  </w:style>
  <w:style w:type="character" w:customStyle="1" w:styleId="Style9ptUnderline6">
    <w:name w:val="Style 9 pt Underline6"/>
    <w:basedOn w:val="DefaultParagraphFont"/>
    <w:rsid w:val="001E299C"/>
    <w:rPr>
      <w:sz w:val="20"/>
      <w:u w:val="single"/>
    </w:rPr>
  </w:style>
  <w:style w:type="character" w:customStyle="1" w:styleId="ct-with-fmlt">
    <w:name w:val="ct-with-fmlt"/>
    <w:basedOn w:val="DefaultParagraphFont"/>
    <w:rsid w:val="001E299C"/>
  </w:style>
  <w:style w:type="character" w:customStyle="1" w:styleId="cross-head">
    <w:name w:val="cross-head"/>
    <w:rsid w:val="001E299C"/>
  </w:style>
  <w:style w:type="character" w:customStyle="1" w:styleId="dateline">
    <w:name w:val="dateline"/>
    <w:rsid w:val="001E299C"/>
  </w:style>
  <w:style w:type="character" w:customStyle="1" w:styleId="Subtitle1">
    <w:name w:val="Subtitle1"/>
    <w:rsid w:val="001E299C"/>
  </w:style>
  <w:style w:type="character" w:customStyle="1" w:styleId="metaorigin">
    <w:name w:val="meta_origin"/>
    <w:rsid w:val="001E299C"/>
  </w:style>
  <w:style w:type="character" w:customStyle="1" w:styleId="mandelbrotrefrag">
    <w:name w:val="mandelbrot_refrag"/>
    <w:rsid w:val="001E299C"/>
  </w:style>
  <w:style w:type="character" w:customStyle="1" w:styleId="eminfo">
    <w:name w:val="eminfo"/>
    <w:rsid w:val="001E299C"/>
  </w:style>
  <w:style w:type="character" w:customStyle="1" w:styleId="emhighlight">
    <w:name w:val="emhighlight"/>
    <w:rsid w:val="001E299C"/>
  </w:style>
  <w:style w:type="character" w:customStyle="1" w:styleId="at">
    <w:name w:val="at"/>
    <w:rsid w:val="001E299C"/>
  </w:style>
  <w:style w:type="character" w:customStyle="1" w:styleId="name">
    <w:name w:val="name"/>
    <w:rsid w:val="001E299C"/>
  </w:style>
  <w:style w:type="character" w:customStyle="1" w:styleId="tkrname">
    <w:name w:val="tkrname"/>
    <w:rsid w:val="001E299C"/>
  </w:style>
  <w:style w:type="character" w:customStyle="1" w:styleId="tkrchange">
    <w:name w:val="tkrchange"/>
    <w:rsid w:val="001E299C"/>
  </w:style>
  <w:style w:type="character" w:customStyle="1" w:styleId="source-org">
    <w:name w:val="source-org"/>
    <w:rsid w:val="001E299C"/>
  </w:style>
  <w:style w:type="character" w:customStyle="1" w:styleId="updated">
    <w:name w:val="updated"/>
    <w:rsid w:val="001E299C"/>
  </w:style>
  <w:style w:type="character" w:customStyle="1" w:styleId="last">
    <w:name w:val="last"/>
    <w:rsid w:val="001E299C"/>
  </w:style>
  <w:style w:type="character" w:customStyle="1" w:styleId="institution">
    <w:name w:val="institution"/>
    <w:rsid w:val="001E299C"/>
  </w:style>
  <w:style w:type="character" w:customStyle="1" w:styleId="CharChar5">
    <w:name w:val="Char Char5"/>
    <w:rsid w:val="001E299C"/>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1E299C"/>
  </w:style>
  <w:style w:type="character" w:customStyle="1" w:styleId="Style11ptBoldUnderline1">
    <w:name w:val="Style 11 pt Bold Underline1"/>
    <w:rsid w:val="001E299C"/>
    <w:rPr>
      <w:b/>
      <w:bCs/>
      <w:sz w:val="20"/>
      <w:u w:val="single"/>
    </w:rPr>
  </w:style>
  <w:style w:type="character" w:customStyle="1" w:styleId="StyleStyleunderlineBold11pt">
    <w:name w:val="Style Style underline + Bold + 11 pt"/>
    <w:rsid w:val="001E299C"/>
    <w:rPr>
      <w:bCs/>
      <w:sz w:val="20"/>
      <w:u w:val="single"/>
    </w:rPr>
  </w:style>
  <w:style w:type="character" w:customStyle="1" w:styleId="StyleunderlineAsianTimesNewRomanBold">
    <w:name w:val="Style underline + (Asian) Times New Roman Bold"/>
    <w:rsid w:val="001E299C"/>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1E299C"/>
    <w:rPr>
      <w:b/>
      <w:bCs/>
      <w:sz w:val="20"/>
      <w:u w:val="single"/>
      <w:bdr w:val="single" w:sz="4" w:space="0" w:color="auto" w:frame="1"/>
    </w:rPr>
  </w:style>
  <w:style w:type="character" w:customStyle="1" w:styleId="Style9ptBoldUnderline1">
    <w:name w:val="Style 9 pt Bold Underline1"/>
    <w:rsid w:val="001E299C"/>
    <w:rPr>
      <w:bCs/>
      <w:sz w:val="22"/>
      <w:u w:val="single"/>
    </w:rPr>
  </w:style>
  <w:style w:type="character" w:customStyle="1" w:styleId="Style11ptBoldUnderlineBorderSinglesolidlineAuto1">
    <w:name w:val="Style 11 pt Bold Underline Border: : (Single solid line Auto  ...1"/>
    <w:rsid w:val="001E299C"/>
    <w:rPr>
      <w:b/>
      <w:bCs/>
      <w:sz w:val="20"/>
      <w:u w:val="single"/>
      <w:bdr w:val="single" w:sz="4" w:space="0" w:color="auto" w:frame="1"/>
    </w:rPr>
  </w:style>
  <w:style w:type="character" w:customStyle="1" w:styleId="quotepeekbase">
    <w:name w:val="quotepeekbase"/>
    <w:rsid w:val="001E299C"/>
  </w:style>
  <w:style w:type="character" w:customStyle="1" w:styleId="cardChar10">
    <w:name w:val="card Char1"/>
    <w:rsid w:val="001E299C"/>
    <w:rPr>
      <w:rFonts w:ascii="Calibri" w:eastAsia="Calibri" w:hAnsi="Calibri" w:hint="default"/>
      <w:sz w:val="24"/>
      <w:szCs w:val="22"/>
      <w:lang w:val="x-none" w:eastAsia="x-none"/>
    </w:rPr>
  </w:style>
  <w:style w:type="character" w:customStyle="1" w:styleId="NormalCard">
    <w:name w:val="Normal Card"/>
    <w:uiPriority w:val="1"/>
    <w:qFormat/>
    <w:rsid w:val="001E299C"/>
    <w:rPr>
      <w:rFonts w:ascii="Times New Roman" w:hAnsi="Times New Roman" w:cs="Times New Roman" w:hint="default"/>
      <w:sz w:val="24"/>
    </w:rPr>
  </w:style>
  <w:style w:type="character" w:customStyle="1" w:styleId="HighlightedUnderline">
    <w:name w:val="Highlighted Underline"/>
    <w:uiPriority w:val="1"/>
    <w:qFormat/>
    <w:rsid w:val="001E299C"/>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E299C"/>
    <w:rPr>
      <w:rFonts w:ascii="Times New Roman" w:hAnsi="Times New Roman" w:cs="Times New Roman" w:hint="default"/>
      <w:sz w:val="16"/>
      <w:szCs w:val="16"/>
    </w:rPr>
  </w:style>
  <w:style w:type="character" w:customStyle="1" w:styleId="timebox">
    <w:name w:val="timebox"/>
    <w:rsid w:val="001E299C"/>
  </w:style>
  <w:style w:type="character" w:customStyle="1" w:styleId="Heading2Subtext">
    <w:name w:val="Heading 2 Subtext"/>
    <w:rsid w:val="001E299C"/>
    <w:rPr>
      <w:rFonts w:ascii="Times New Roman" w:hAnsi="Times New Roman" w:cs="Times New Roman" w:hint="default"/>
      <w:sz w:val="16"/>
    </w:rPr>
  </w:style>
  <w:style w:type="character" w:customStyle="1" w:styleId="-SmallText-">
    <w:name w:val="-Small Text-"/>
    <w:rsid w:val="001E299C"/>
    <w:rPr>
      <w:rFonts w:ascii="Garamond" w:hAnsi="Garamond" w:hint="default"/>
      <w:sz w:val="16"/>
    </w:rPr>
  </w:style>
  <w:style w:type="character" w:customStyle="1" w:styleId="citation">
    <w:name w:val="citation"/>
    <w:rsid w:val="001E299C"/>
  </w:style>
  <w:style w:type="character" w:customStyle="1" w:styleId="tagchar">
    <w:name w:val="tagchar"/>
    <w:basedOn w:val="DefaultParagraphFont"/>
    <w:rsid w:val="001E299C"/>
  </w:style>
  <w:style w:type="character" w:customStyle="1" w:styleId="StyleBoldUnderline1">
    <w:name w:val="Style Bold Underline1"/>
    <w:basedOn w:val="DefaultParagraphFont"/>
    <w:rsid w:val="001E299C"/>
    <w:rPr>
      <w:b w:val="0"/>
      <w:bCs/>
      <w:u w:val="single"/>
    </w:rPr>
  </w:style>
  <w:style w:type="character" w:customStyle="1" w:styleId="label">
    <w:name w:val="label"/>
    <w:rsid w:val="001E299C"/>
  </w:style>
  <w:style w:type="paragraph" w:customStyle="1" w:styleId="nromal">
    <w:name w:val="nromal"/>
    <w:basedOn w:val="Normal"/>
    <w:uiPriority w:val="99"/>
    <w:qFormat/>
    <w:rsid w:val="001E299C"/>
    <w:pPr>
      <w:keepNext/>
      <w:keepLines/>
      <w:spacing w:before="200"/>
      <w:outlineLvl w:val="3"/>
    </w:pPr>
    <w:rPr>
      <w:rFonts w:eastAsia="Times New Roman" w:cs="Cambria"/>
      <w:b/>
      <w:iCs/>
    </w:rPr>
  </w:style>
  <w:style w:type="paragraph" w:customStyle="1" w:styleId="natural">
    <w:name w:val="natural"/>
    <w:basedOn w:val="Normal"/>
    <w:uiPriority w:val="99"/>
    <w:qFormat/>
    <w:rsid w:val="001E299C"/>
    <w:pPr>
      <w:keepNext/>
      <w:keepLines/>
      <w:spacing w:before="200"/>
      <w:outlineLvl w:val="3"/>
    </w:pPr>
    <w:rPr>
      <w:rFonts w:eastAsia="Times New Roman"/>
      <w:b/>
      <w:iCs/>
    </w:rPr>
  </w:style>
  <w:style w:type="paragraph" w:customStyle="1" w:styleId="nroaml">
    <w:name w:val="nroaml"/>
    <w:basedOn w:val="Normal"/>
    <w:uiPriority w:val="99"/>
    <w:qFormat/>
    <w:rsid w:val="001E299C"/>
    <w:pPr>
      <w:keepNext/>
      <w:keepLines/>
      <w:spacing w:before="200"/>
      <w:outlineLvl w:val="3"/>
    </w:pPr>
    <w:rPr>
      <w:rFonts w:eastAsia="Times New Roman"/>
      <w:b/>
      <w:iCs/>
    </w:rPr>
  </w:style>
  <w:style w:type="paragraph" w:customStyle="1" w:styleId="noraml">
    <w:name w:val="noraml"/>
    <w:basedOn w:val="Normal"/>
    <w:uiPriority w:val="99"/>
    <w:qFormat/>
    <w:rsid w:val="001E299C"/>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1E299C"/>
    <w:pPr>
      <w:tabs>
        <w:tab w:val="num" w:pos="360"/>
      </w:tabs>
      <w:ind w:left="360" w:hanging="360"/>
      <w:contextualSpacing/>
    </w:pPr>
    <w:rPr>
      <w:rFonts w:eastAsia="Calibri"/>
    </w:rPr>
  </w:style>
  <w:style w:type="table" w:styleId="MediumGrid1">
    <w:name w:val="Medium Grid 1"/>
    <w:basedOn w:val="TableNormal"/>
    <w:uiPriority w:val="67"/>
    <w:rsid w:val="001E299C"/>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1E299C"/>
    <w:rPr>
      <w:rFonts w:eastAsia="Calibri"/>
      <w:szCs w:val="16"/>
    </w:rPr>
  </w:style>
  <w:style w:type="character" w:customStyle="1" w:styleId="SmallSizeParagraphChar">
    <w:name w:val="Small Size Paragraph Char"/>
    <w:link w:val="SmallSizeParagraph"/>
    <w:rsid w:val="001E299C"/>
    <w:rPr>
      <w:rFonts w:ascii="Calibri" w:eastAsia="Calibri" w:hAnsi="Calibri" w:cs="Calibri"/>
      <w:szCs w:val="16"/>
    </w:rPr>
  </w:style>
  <w:style w:type="character" w:customStyle="1" w:styleId="lede">
    <w:name w:val="lede"/>
    <w:basedOn w:val="DefaultParagraphFont"/>
    <w:rsid w:val="001E299C"/>
  </w:style>
  <w:style w:type="character" w:customStyle="1" w:styleId="Heading7Char1">
    <w:name w:val="Heading 7 Char1"/>
    <w:basedOn w:val="DefaultParagraphFont"/>
    <w:semiHidden/>
    <w:rsid w:val="001E299C"/>
    <w:rPr>
      <w:rFonts w:asciiTheme="majorHAnsi" w:eastAsiaTheme="majorEastAsia" w:hAnsiTheme="majorHAnsi" w:cstheme="majorBidi"/>
      <w:i/>
      <w:iCs/>
      <w:color w:val="1F4D78" w:themeColor="accent1" w:themeShade="7F"/>
      <w:sz w:val="22"/>
      <w:szCs w:val="22"/>
    </w:rPr>
  </w:style>
  <w:style w:type="character" w:customStyle="1" w:styleId="Heading8Char1">
    <w:name w:val="Heading 8 Char1"/>
    <w:basedOn w:val="DefaultParagraphFont"/>
    <w:semiHidden/>
    <w:rsid w:val="001E299C"/>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1E299C"/>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1E299C"/>
    <w:rPr>
      <w:rFonts w:eastAsia="MS Mincho"/>
      <w:szCs w:val="20"/>
      <w:u w:val="single"/>
    </w:rPr>
  </w:style>
  <w:style w:type="character" w:customStyle="1" w:styleId="UnderlineChar2CharCharChar">
    <w:name w:val="Underline Char2 Char Char Char"/>
    <w:link w:val="UnderlineChar2CharChar"/>
    <w:rsid w:val="001E299C"/>
    <w:rPr>
      <w:rFonts w:ascii="Calibri" w:eastAsia="MS Mincho" w:hAnsi="Calibri" w:cs="Calibri"/>
      <w:szCs w:val="20"/>
      <w:u w:val="single"/>
    </w:rPr>
  </w:style>
  <w:style w:type="paragraph" w:customStyle="1" w:styleId="StylecardLatinVerdana-BoldUnderline">
    <w:name w:val="Style card + (Latin) Verdana-Bold Underline"/>
    <w:basedOn w:val="Normal"/>
    <w:link w:val="StylecardLatinVerdana-BoldUnderlineChar"/>
    <w:qFormat/>
    <w:rsid w:val="001E299C"/>
    <w:pPr>
      <w:ind w:left="288" w:right="288"/>
    </w:pPr>
    <w:rPr>
      <w:rFonts w:eastAsia="SimSun" w:cs="Arial"/>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1E299C"/>
    <w:rPr>
      <w:rFonts w:ascii="Calibri" w:eastAsia="SimSun" w:hAnsi="Calibri" w:cs="Arial"/>
      <w:kern w:val="32"/>
      <w:u w:val="single"/>
      <w:lang w:val="x-none" w:eastAsia="zh-CN"/>
    </w:rPr>
  </w:style>
  <w:style w:type="paragraph" w:customStyle="1" w:styleId="StyleCardText9pt">
    <w:name w:val="Style Card Text + 9 pt"/>
    <w:basedOn w:val="Normal"/>
    <w:link w:val="StyleCardText9ptChar"/>
    <w:qFormat/>
    <w:rsid w:val="001E299C"/>
    <w:pPr>
      <w:spacing w:after="200"/>
      <w:contextualSpacing/>
    </w:pPr>
    <w:rPr>
      <w:rFonts w:eastAsia="Calibri"/>
    </w:rPr>
  </w:style>
  <w:style w:type="character" w:customStyle="1" w:styleId="StyleCardText9ptChar">
    <w:name w:val="Style Card Text + 9 pt Char"/>
    <w:basedOn w:val="DefaultParagraphFont"/>
    <w:link w:val="StyleCardText9pt"/>
    <w:rsid w:val="001E299C"/>
    <w:rPr>
      <w:rFonts w:ascii="Calibri" w:eastAsia="Calibri" w:hAnsi="Calibri" w:cs="Calibri"/>
    </w:rPr>
  </w:style>
  <w:style w:type="paragraph" w:styleId="Quote">
    <w:name w:val="Quote"/>
    <w:basedOn w:val="Normal"/>
    <w:next w:val="Normal"/>
    <w:link w:val="QuoteChar1"/>
    <w:uiPriority w:val="29"/>
    <w:qFormat/>
    <w:rsid w:val="001E299C"/>
    <w:pPr>
      <w:widowControl w:val="0"/>
    </w:pPr>
    <w:rPr>
      <w:rFonts w:eastAsia="Times New Roman"/>
      <w:iCs/>
      <w:color w:val="000000"/>
      <w:lang w:bidi="en-US"/>
    </w:rPr>
  </w:style>
  <w:style w:type="character" w:customStyle="1" w:styleId="QuoteChar1">
    <w:name w:val="Quote Char1"/>
    <w:basedOn w:val="DefaultParagraphFont"/>
    <w:link w:val="Quote"/>
    <w:uiPriority w:val="29"/>
    <w:rsid w:val="001E299C"/>
    <w:rPr>
      <w:rFonts w:ascii="Calibri" w:eastAsia="Times New Roman" w:hAnsi="Calibri" w:cs="Calibri"/>
      <w:iCs/>
      <w:color w:val="000000"/>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1E299C"/>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1E299C"/>
    <w:rPr>
      <w:rFonts w:ascii="Calibri" w:hAnsi="Calibri" w:cs="Calibri"/>
      <w:b/>
      <w:bCs/>
      <w:u w:val="single"/>
      <w:bdr w:val="single" w:sz="4" w:space="0" w:color="auto"/>
    </w:rPr>
  </w:style>
  <w:style w:type="character" w:customStyle="1" w:styleId="UnderlinedChar1">
    <w:name w:val="Underlined Char1"/>
    <w:aliases w:val="Heading 2 Char2 Char Char1,No Spacing1 Char1"/>
    <w:basedOn w:val="DefaultParagraphFont"/>
    <w:qFormat/>
    <w:rsid w:val="001E299C"/>
    <w:rPr>
      <w:rFonts w:ascii="Century Gothic" w:hAnsi="Century Gothic"/>
      <w:sz w:val="24"/>
      <w:u w:val="thick"/>
    </w:rPr>
  </w:style>
  <w:style w:type="character" w:customStyle="1" w:styleId="StyleTimesNewRoman12ptBold">
    <w:name w:val="Style Times New Roman 12 pt Bold"/>
    <w:rsid w:val="001E299C"/>
    <w:rPr>
      <w:b/>
      <w:bCs/>
      <w:sz w:val="24"/>
    </w:rPr>
  </w:style>
  <w:style w:type="character" w:customStyle="1" w:styleId="Intemphasis">
    <w:name w:val="Intemphasis"/>
    <w:uiPriority w:val="1"/>
    <w:qFormat/>
    <w:rsid w:val="001E299C"/>
    <w:rPr>
      <w:rFonts w:ascii="Cambria" w:hAnsi="Cambria"/>
      <w:b/>
      <w:sz w:val="20"/>
      <w:u w:val="single"/>
      <w:bdr w:val="single" w:sz="4" w:space="0" w:color="auto"/>
      <w:shd w:val="pct25" w:color="auto" w:fill="auto"/>
    </w:rPr>
  </w:style>
  <w:style w:type="character" w:customStyle="1" w:styleId="BoldUnderlineChar1">
    <w:name w:val="BoldUnderline Char1"/>
    <w:rsid w:val="001E299C"/>
    <w:rPr>
      <w:rFonts w:ascii="Times New Roman" w:eastAsia="Times New Roman" w:hAnsi="Times New Roman" w:cs="Times New Roman"/>
      <w:b/>
      <w:sz w:val="20"/>
      <w:szCs w:val="24"/>
      <w:u w:val="single"/>
    </w:rPr>
  </w:style>
  <w:style w:type="paragraph" w:customStyle="1" w:styleId="Tag12">
    <w:name w:val="Tag12"/>
    <w:basedOn w:val="Normal"/>
    <w:qFormat/>
    <w:rsid w:val="001E299C"/>
    <w:pPr>
      <w:contextualSpacing/>
    </w:pPr>
    <w:rPr>
      <w:rFonts w:eastAsia="Cambria"/>
      <w:b/>
      <w:sz w:val="24"/>
    </w:rPr>
  </w:style>
  <w:style w:type="paragraph" w:customStyle="1" w:styleId="Shrink8">
    <w:name w:val="Shrink8"/>
    <w:basedOn w:val="Normal"/>
    <w:qFormat/>
    <w:rsid w:val="001E299C"/>
    <w:rPr>
      <w:rFonts w:eastAsia="Cambria"/>
    </w:rPr>
  </w:style>
  <w:style w:type="paragraph" w:customStyle="1" w:styleId="UnderlineText">
    <w:name w:val="Underline Text"/>
    <w:basedOn w:val="Normal"/>
    <w:link w:val="UnderlineTextChar"/>
    <w:qFormat/>
    <w:rsid w:val="001E299C"/>
    <w:pPr>
      <w:ind w:left="288"/>
    </w:pPr>
    <w:rPr>
      <w:rFonts w:asciiTheme="minorHAnsi" w:hAnsiTheme="minorHAnsi" w:cstheme="minorBidi"/>
      <w:u w:val="single"/>
    </w:rPr>
  </w:style>
  <w:style w:type="paragraph" w:customStyle="1" w:styleId="HotRoute0">
    <w:name w:val="Hot Route"/>
    <w:basedOn w:val="Normal"/>
    <w:link w:val="HotRouteChar0"/>
    <w:qFormat/>
    <w:rsid w:val="001E299C"/>
    <w:pPr>
      <w:ind w:left="288"/>
    </w:pPr>
    <w:rPr>
      <w:rFonts w:eastAsia="Cambria"/>
      <w:iCs/>
      <w:color w:val="000000"/>
      <w:sz w:val="18"/>
    </w:rPr>
  </w:style>
  <w:style w:type="character" w:customStyle="1" w:styleId="commentstext">
    <w:name w:val="comments_text"/>
    <w:uiPriority w:val="99"/>
    <w:rsid w:val="001E299C"/>
    <w:rPr>
      <w:rFonts w:cs="Times New Roman"/>
    </w:rPr>
  </w:style>
  <w:style w:type="paragraph" w:customStyle="1" w:styleId="Heading42">
    <w:name w:val="Heading 42"/>
    <w:basedOn w:val="Normal"/>
    <w:qFormat/>
    <w:rsid w:val="001E299C"/>
    <w:rPr>
      <w:rFonts w:eastAsia="Times New Roman"/>
    </w:rPr>
  </w:style>
  <w:style w:type="paragraph" w:customStyle="1" w:styleId="DebateNormal">
    <w:name w:val="DebateNormal"/>
    <w:basedOn w:val="Normal"/>
    <w:link w:val="DebateNormalChar"/>
    <w:qFormat/>
    <w:rsid w:val="001E299C"/>
    <w:pPr>
      <w:spacing w:line="276" w:lineRule="auto"/>
    </w:pPr>
    <w:rPr>
      <w:rFonts w:eastAsia="Calibri"/>
      <w:szCs w:val="20"/>
    </w:rPr>
  </w:style>
  <w:style w:type="character" w:customStyle="1" w:styleId="DebateNormalChar">
    <w:name w:val="DebateNormal Char"/>
    <w:basedOn w:val="DefaultParagraphFont"/>
    <w:link w:val="DebateNormal"/>
    <w:rsid w:val="001E299C"/>
    <w:rPr>
      <w:rFonts w:ascii="Calibri" w:eastAsia="Calibri" w:hAnsi="Calibri" w:cs="Calibri"/>
      <w:szCs w:val="20"/>
    </w:rPr>
  </w:style>
  <w:style w:type="paragraph" w:customStyle="1" w:styleId="DebateEmphasis">
    <w:name w:val="DebateEmphasis"/>
    <w:basedOn w:val="Normal"/>
    <w:link w:val="DebateEmphasisChar"/>
    <w:qFormat/>
    <w:rsid w:val="001E299C"/>
    <w:pPr>
      <w:spacing w:line="276" w:lineRule="auto"/>
    </w:pPr>
    <w:rPr>
      <w:rFonts w:eastAsia="Calibri"/>
      <w:b/>
      <w:szCs w:val="20"/>
      <w:u w:val="single"/>
    </w:rPr>
  </w:style>
  <w:style w:type="character" w:customStyle="1" w:styleId="DebateEmphasisChar">
    <w:name w:val="DebateEmphasis Char"/>
    <w:basedOn w:val="DefaultParagraphFont"/>
    <w:link w:val="DebateEmphasis"/>
    <w:rsid w:val="001E299C"/>
    <w:rPr>
      <w:rFonts w:ascii="Calibri" w:eastAsia="Calibri" w:hAnsi="Calibri" w:cs="Calibri"/>
      <w:b/>
      <w:szCs w:val="20"/>
      <w:u w:val="single"/>
    </w:rPr>
  </w:style>
  <w:style w:type="paragraph" w:customStyle="1" w:styleId="NormalCite">
    <w:name w:val="NormalCite"/>
    <w:link w:val="NormalCiteChar"/>
    <w:qFormat/>
    <w:rsid w:val="001E299C"/>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1E299C"/>
    <w:rPr>
      <w:rFonts w:ascii="Times New Roman" w:hAnsi="Times New Roman" w:cs="Times New Roman"/>
      <w:sz w:val="18"/>
    </w:rPr>
  </w:style>
  <w:style w:type="paragraph" w:customStyle="1" w:styleId="StyleUnderlineChar11pt3">
    <w:name w:val="Style Underline Char + 11 pt3"/>
    <w:link w:val="StyleUnderlineChar11pt3Char"/>
    <w:qFormat/>
    <w:rsid w:val="001E299C"/>
    <w:rPr>
      <w:rFonts w:ascii="Arial Narrow" w:eastAsia="Times New Roman" w:hAnsi="Arial Narrow"/>
      <w:szCs w:val="24"/>
      <w:u w:val="single"/>
    </w:rPr>
  </w:style>
  <w:style w:type="character" w:customStyle="1" w:styleId="StyleUnderlineChar11pt3Char">
    <w:name w:val="Style Underline Char + 11 pt3 Char"/>
    <w:basedOn w:val="UnderlineCharChar"/>
    <w:link w:val="StyleUnderlineChar11pt3"/>
    <w:rsid w:val="001E299C"/>
    <w:rPr>
      <w:rFonts w:ascii="Arial Narrow" w:eastAsia="Times New Roman" w:hAnsi="Arial Narrow"/>
      <w:szCs w:val="24"/>
      <w:u w:val="single"/>
      <w:lang w:val="en-US" w:eastAsia="en-US" w:bidi="ar-SA"/>
    </w:rPr>
  </w:style>
  <w:style w:type="character" w:customStyle="1" w:styleId="date-display-single">
    <w:name w:val="date-display-single"/>
    <w:basedOn w:val="DefaultParagraphFont"/>
    <w:rsid w:val="001E299C"/>
  </w:style>
  <w:style w:type="character" w:customStyle="1" w:styleId="StyleunderlineBold0">
    <w:name w:val="Style underline + Bold"/>
    <w:basedOn w:val="underline"/>
    <w:rsid w:val="001E299C"/>
    <w:rPr>
      <w:b w:val="0"/>
      <w:u w:val="single"/>
    </w:rPr>
  </w:style>
  <w:style w:type="character" w:customStyle="1" w:styleId="BodyTextIndent3Char1">
    <w:name w:val="Body Text Indent 3 Char1"/>
    <w:basedOn w:val="DefaultParagraphFont"/>
    <w:uiPriority w:val="99"/>
    <w:semiHidden/>
    <w:rsid w:val="001E299C"/>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1E299C"/>
    <w:rPr>
      <w:b/>
      <w:bCs/>
      <w:strike w:val="0"/>
      <w:dstrike w:val="0"/>
      <w:sz w:val="24"/>
      <w:u w:val="none"/>
      <w:effect w:val="none"/>
    </w:rPr>
  </w:style>
  <w:style w:type="character" w:customStyle="1" w:styleId="UnderlineChar5Char">
    <w:name w:val="Underline Char5 Char"/>
    <w:basedOn w:val="DefaultParagraphFont"/>
    <w:rsid w:val="001E299C"/>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E299C"/>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E299C"/>
    <w:rPr>
      <w:szCs w:val="24"/>
      <w:u w:val="single"/>
      <w:lang w:val="en-US" w:eastAsia="en-US" w:bidi="ar-SA"/>
    </w:rPr>
  </w:style>
  <w:style w:type="character" w:customStyle="1" w:styleId="UnderlineChar4Char">
    <w:name w:val="Underline Char4 Char"/>
    <w:basedOn w:val="DefaultParagraphFont"/>
    <w:link w:val="UnderlineChar4"/>
    <w:rsid w:val="001E299C"/>
    <w:rPr>
      <w:u w:val="single"/>
    </w:rPr>
  </w:style>
  <w:style w:type="paragraph" w:customStyle="1" w:styleId="UnderlineChar4">
    <w:name w:val="Underline Char4"/>
    <w:basedOn w:val="Normal"/>
    <w:link w:val="UnderlineChar4Char"/>
    <w:qFormat/>
    <w:rsid w:val="001E299C"/>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1E299C"/>
    <w:rPr>
      <w:b/>
      <w:u w:val="single"/>
    </w:rPr>
  </w:style>
  <w:style w:type="paragraph" w:customStyle="1" w:styleId="BoldandUnderlineChar3">
    <w:name w:val="Bold and Underline Char3"/>
    <w:basedOn w:val="Normal"/>
    <w:link w:val="BoldandUnderlineChar3Char2"/>
    <w:qFormat/>
    <w:rsid w:val="001E299C"/>
    <w:rPr>
      <w:rFonts w:asciiTheme="minorHAnsi" w:hAnsiTheme="minorHAnsi" w:cstheme="minorBidi"/>
      <w:b/>
      <w:u w:val="single"/>
    </w:rPr>
  </w:style>
  <w:style w:type="paragraph" w:customStyle="1" w:styleId="Language">
    <w:name w:val="Language"/>
    <w:basedOn w:val="Normal"/>
    <w:link w:val="LanguageChar"/>
    <w:qFormat/>
    <w:rsid w:val="001E299C"/>
    <w:rPr>
      <w:rFonts w:eastAsia="Times New Roman"/>
      <w:strike/>
      <w:szCs w:val="20"/>
    </w:rPr>
  </w:style>
  <w:style w:type="character" w:customStyle="1" w:styleId="LanguageChar">
    <w:name w:val="Language Char"/>
    <w:basedOn w:val="DefaultParagraphFont"/>
    <w:link w:val="Language"/>
    <w:rsid w:val="001E299C"/>
    <w:rPr>
      <w:rFonts w:ascii="Calibri" w:eastAsia="Times New Roman" w:hAnsi="Calibri" w:cs="Calibri"/>
      <w:strike/>
      <w:szCs w:val="20"/>
    </w:rPr>
  </w:style>
  <w:style w:type="paragraph" w:customStyle="1" w:styleId="UnderlineChar3">
    <w:name w:val="Underline Char3"/>
    <w:basedOn w:val="Normal"/>
    <w:link w:val="UnderlineChar3Char"/>
    <w:qFormat/>
    <w:rsid w:val="001E299C"/>
    <w:rPr>
      <w:rFonts w:eastAsia="Times New Roman"/>
      <w:u w:val="single"/>
    </w:rPr>
  </w:style>
  <w:style w:type="character" w:customStyle="1" w:styleId="UnderlineChar3Char">
    <w:name w:val="Underline Char3 Char"/>
    <w:basedOn w:val="DefaultParagraphFont"/>
    <w:link w:val="UnderlineChar3"/>
    <w:rsid w:val="001E299C"/>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1E299C"/>
    <w:rPr>
      <w:rFonts w:eastAsia="Times New Roman"/>
      <w:b/>
      <w:u w:val="single"/>
    </w:rPr>
  </w:style>
  <w:style w:type="character" w:customStyle="1" w:styleId="BoldandUnderlineChar3CharChar">
    <w:name w:val="Bold and Underline Char3 Char Char"/>
    <w:basedOn w:val="DefaultParagraphFont"/>
    <w:link w:val="BoldandUnderlineChar3Char"/>
    <w:rsid w:val="001E299C"/>
    <w:rPr>
      <w:rFonts w:ascii="Calibri" w:eastAsia="Times New Roman" w:hAnsi="Calibri" w:cs="Calibri"/>
      <w:b/>
      <w:u w:val="single"/>
    </w:rPr>
  </w:style>
  <w:style w:type="character" w:customStyle="1" w:styleId="FontStyle477">
    <w:name w:val="Font Style477"/>
    <w:basedOn w:val="DefaultParagraphFont"/>
    <w:uiPriority w:val="99"/>
    <w:rsid w:val="001E299C"/>
    <w:rPr>
      <w:rFonts w:ascii="Times New Roman" w:hAnsi="Times New Roman" w:cs="Times New Roman"/>
      <w:sz w:val="18"/>
      <w:szCs w:val="18"/>
    </w:rPr>
  </w:style>
  <w:style w:type="character" w:customStyle="1" w:styleId="FontStyle505">
    <w:name w:val="Font Style505"/>
    <w:basedOn w:val="DefaultParagraphFont"/>
    <w:uiPriority w:val="99"/>
    <w:rsid w:val="001E299C"/>
    <w:rPr>
      <w:rFonts w:ascii="Times New Roman" w:hAnsi="Times New Roman" w:cs="Times New Roman"/>
      <w:sz w:val="18"/>
      <w:szCs w:val="18"/>
    </w:rPr>
  </w:style>
  <w:style w:type="character" w:customStyle="1" w:styleId="FontStyle514">
    <w:name w:val="Font Style514"/>
    <w:basedOn w:val="DefaultParagraphFont"/>
    <w:uiPriority w:val="99"/>
    <w:rsid w:val="001E299C"/>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1E299C"/>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E299C"/>
    <w:rPr>
      <w:rFonts w:ascii="Calibri" w:eastAsia="Times New Roman" w:hAnsi="Calibri" w:cs="Calibri"/>
      <w:b/>
      <w:bCs/>
      <w:i/>
      <w:iCs/>
      <w:u w:val="single"/>
    </w:rPr>
  </w:style>
  <w:style w:type="character" w:customStyle="1" w:styleId="FontStyle500">
    <w:name w:val="Font Style500"/>
    <w:basedOn w:val="DefaultParagraphFont"/>
    <w:uiPriority w:val="99"/>
    <w:rsid w:val="001E299C"/>
    <w:rPr>
      <w:rFonts w:ascii="Times New Roman" w:hAnsi="Times New Roman" w:cs="Times New Roman"/>
      <w:b/>
      <w:bCs/>
      <w:sz w:val="16"/>
      <w:szCs w:val="16"/>
    </w:rPr>
  </w:style>
  <w:style w:type="character" w:customStyle="1" w:styleId="LanguageEditingChar">
    <w:name w:val="Language Editing Char"/>
    <w:link w:val="LanguageEditing"/>
    <w:locked/>
    <w:rsid w:val="001E299C"/>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E299C"/>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1E299C"/>
    <w:rPr>
      <w:rFonts w:ascii="Times New Roman" w:eastAsia="Times New Roman" w:hAnsi="Times New Roman" w:cs="Times New Roman"/>
      <w:b/>
      <w:szCs w:val="24"/>
      <w:u w:val="single"/>
    </w:rPr>
  </w:style>
  <w:style w:type="paragraph" w:customStyle="1" w:styleId="CardT1">
    <w:name w:val="CardT1"/>
    <w:basedOn w:val="Normal"/>
    <w:link w:val="CardT1Char"/>
    <w:qFormat/>
    <w:rsid w:val="001E299C"/>
    <w:rPr>
      <w:rFonts w:eastAsia="Calibri"/>
      <w:kern w:val="2"/>
      <w:sz w:val="14"/>
      <w:szCs w:val="14"/>
      <w:lang w:eastAsia="zh-TW"/>
    </w:rPr>
  </w:style>
  <w:style w:type="character" w:customStyle="1" w:styleId="CardT1Char">
    <w:name w:val="CardT1 Char"/>
    <w:link w:val="CardT1"/>
    <w:rsid w:val="001E299C"/>
    <w:rPr>
      <w:rFonts w:ascii="Calibri" w:eastAsia="Calibri" w:hAnsi="Calibri" w:cs="Calibri"/>
      <w:kern w:val="2"/>
      <w:sz w:val="14"/>
      <w:szCs w:val="14"/>
      <w:lang w:eastAsia="zh-TW"/>
    </w:rPr>
  </w:style>
  <w:style w:type="character" w:customStyle="1" w:styleId="CardCite1">
    <w:name w:val="CardCite1"/>
    <w:qFormat/>
    <w:rsid w:val="001E299C"/>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1E299C"/>
    <w:rPr>
      <w:rFonts w:ascii="Times New Roman" w:hAnsi="Times New Roman" w:cs="Times New Roman"/>
      <w:sz w:val="14"/>
      <w:szCs w:val="14"/>
    </w:rPr>
  </w:style>
  <w:style w:type="character" w:customStyle="1" w:styleId="FontStyle212">
    <w:name w:val="Font Style212"/>
    <w:basedOn w:val="DefaultParagraphFont"/>
    <w:uiPriority w:val="99"/>
    <w:rsid w:val="001E299C"/>
    <w:rPr>
      <w:rFonts w:ascii="Times New Roman" w:hAnsi="Times New Roman" w:cs="Times New Roman"/>
      <w:b/>
      <w:bCs/>
      <w:sz w:val="18"/>
      <w:szCs w:val="18"/>
    </w:rPr>
  </w:style>
  <w:style w:type="character" w:customStyle="1" w:styleId="FontStyle275">
    <w:name w:val="Font Style275"/>
    <w:basedOn w:val="DefaultParagraphFont"/>
    <w:uiPriority w:val="99"/>
    <w:rsid w:val="001E299C"/>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1E299C"/>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1E299C"/>
    <w:rPr>
      <w:rFonts w:eastAsia="Times New Roman"/>
      <w:b/>
      <w:bCs/>
      <w:szCs w:val="24"/>
      <w:u w:val="single"/>
    </w:rPr>
  </w:style>
  <w:style w:type="paragraph" w:customStyle="1" w:styleId="Underline20">
    <w:name w:val="Underline2"/>
    <w:basedOn w:val="Normal"/>
    <w:link w:val="Underline2Char"/>
    <w:uiPriority w:val="4"/>
    <w:qFormat/>
    <w:rsid w:val="001E299C"/>
    <w:rPr>
      <w:rFonts w:eastAsia="Calibri"/>
      <w:u w:val="single"/>
    </w:rPr>
  </w:style>
  <w:style w:type="character" w:customStyle="1" w:styleId="Underline2Char">
    <w:name w:val="Underline2 Char"/>
    <w:link w:val="Underline20"/>
    <w:uiPriority w:val="4"/>
    <w:rsid w:val="001E299C"/>
    <w:rPr>
      <w:rFonts w:ascii="Calibri" w:eastAsia="Calibri" w:hAnsi="Calibri" w:cs="Calibri"/>
      <w:u w:val="single"/>
    </w:rPr>
  </w:style>
  <w:style w:type="character" w:customStyle="1" w:styleId="CharacterStyle3">
    <w:name w:val="Character Style 3"/>
    <w:uiPriority w:val="99"/>
    <w:rsid w:val="001E299C"/>
    <w:rPr>
      <w:rFonts w:ascii="Bookman Old Style" w:hAnsi="Bookman Old Style" w:cs="Bookman Old Style"/>
      <w:spacing w:val="-5"/>
      <w:sz w:val="18"/>
      <w:szCs w:val="18"/>
    </w:rPr>
  </w:style>
  <w:style w:type="paragraph" w:customStyle="1" w:styleId="p0">
    <w:name w:val="p0"/>
    <w:basedOn w:val="Normal"/>
    <w:uiPriority w:val="99"/>
    <w:qFormat/>
    <w:rsid w:val="001E299C"/>
    <w:pPr>
      <w:spacing w:before="100" w:beforeAutospacing="1" w:after="100" w:afterAutospacing="1"/>
    </w:pPr>
    <w:rPr>
      <w:rFonts w:eastAsia="Times New Roman"/>
      <w:sz w:val="24"/>
    </w:rPr>
  </w:style>
  <w:style w:type="character" w:customStyle="1" w:styleId="1">
    <w:name w:val="1"/>
    <w:rsid w:val="001E299C"/>
    <w:rPr>
      <w:rFonts w:cs="Arial"/>
      <w:bCs/>
      <w:sz w:val="20"/>
      <w:u w:val="single"/>
      <w:lang w:val="en-US" w:eastAsia="en-US" w:bidi="ar-SA"/>
    </w:rPr>
  </w:style>
  <w:style w:type="paragraph" w:customStyle="1" w:styleId="dropcap">
    <w:name w:val="dropcap"/>
    <w:basedOn w:val="Normal"/>
    <w:uiPriority w:val="99"/>
    <w:qFormat/>
    <w:rsid w:val="001E299C"/>
    <w:pPr>
      <w:spacing w:before="100" w:beforeAutospacing="1" w:after="100" w:afterAutospacing="1"/>
    </w:pPr>
    <w:rPr>
      <w:rFonts w:eastAsia="Times New Roman"/>
      <w:sz w:val="24"/>
    </w:rPr>
  </w:style>
  <w:style w:type="character" w:customStyle="1" w:styleId="BodyTextIndent2Char1">
    <w:name w:val="Body Text Indent 2 Char1"/>
    <w:basedOn w:val="DefaultParagraphFont"/>
    <w:semiHidden/>
    <w:rsid w:val="001E299C"/>
    <w:rPr>
      <w:rFonts w:ascii="Georgia" w:hAnsi="Georgia"/>
    </w:rPr>
  </w:style>
  <w:style w:type="paragraph" w:customStyle="1" w:styleId="StyleStyle49pt6">
    <w:name w:val="Style Style4 + 9 pt6"/>
    <w:basedOn w:val="Style4"/>
    <w:link w:val="StyleStyle49pt6Char"/>
    <w:qFormat/>
    <w:rsid w:val="001E299C"/>
  </w:style>
  <w:style w:type="character" w:customStyle="1" w:styleId="StyleStyle49pt6Char">
    <w:name w:val="Style Style4 + 9 pt6 Char"/>
    <w:basedOn w:val="Style4Char"/>
    <w:link w:val="StyleStyle49pt6"/>
    <w:rsid w:val="001E299C"/>
    <w:rPr>
      <w:rFonts w:ascii="Calibri" w:eastAsia="Times New Roman" w:hAnsi="Calibri" w:cs="Calibri"/>
      <w:u w:val="single"/>
    </w:rPr>
  </w:style>
  <w:style w:type="paragraph" w:customStyle="1" w:styleId="UnderlineCharCharCharChar">
    <w:name w:val="Underline Char Char Char Char"/>
    <w:basedOn w:val="Normal"/>
    <w:link w:val="UnderlineCharCharCharCharChar"/>
    <w:qFormat/>
    <w:rsid w:val="001E299C"/>
    <w:rPr>
      <w:rFonts w:ascii="Georgia" w:eastAsia="Times New Roman" w:hAnsi="Georgia" w:cs="Times New Roman"/>
      <w:u w:val="single"/>
    </w:rPr>
  </w:style>
  <w:style w:type="character" w:customStyle="1" w:styleId="CharChar31">
    <w:name w:val="Char Char31"/>
    <w:rsid w:val="001E299C"/>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1E299C"/>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E299C"/>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E299C"/>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E299C"/>
    <w:rPr>
      <w:rFonts w:ascii="Georgia" w:hAnsi="Georgia"/>
      <w:b/>
      <w:bCs/>
      <w:u w:val="single"/>
    </w:rPr>
  </w:style>
  <w:style w:type="character" w:customStyle="1" w:styleId="Subtitle2">
    <w:name w:val="Subtitle2"/>
    <w:rsid w:val="001E299C"/>
  </w:style>
  <w:style w:type="character" w:customStyle="1" w:styleId="drop">
    <w:name w:val="drop"/>
    <w:rsid w:val="001E299C"/>
  </w:style>
  <w:style w:type="character" w:customStyle="1" w:styleId="bioline">
    <w:name w:val="bioline"/>
    <w:rsid w:val="001E299C"/>
  </w:style>
  <w:style w:type="character" w:customStyle="1" w:styleId="articletitle0">
    <w:name w:val="article_title"/>
    <w:rsid w:val="001E299C"/>
  </w:style>
  <w:style w:type="character" w:customStyle="1" w:styleId="A4">
    <w:name w:val="A4"/>
    <w:uiPriority w:val="99"/>
    <w:rsid w:val="001E299C"/>
    <w:rPr>
      <w:color w:val="000000"/>
    </w:rPr>
  </w:style>
  <w:style w:type="character" w:customStyle="1" w:styleId="DebatenoramlChar">
    <w:name w:val="Debatenoraml Char"/>
    <w:link w:val="Debatenoraml"/>
    <w:locked/>
    <w:rsid w:val="001E299C"/>
    <w:rPr>
      <w:rFonts w:ascii="Times New Roman" w:hAnsi="Times New Roman"/>
    </w:rPr>
  </w:style>
  <w:style w:type="paragraph" w:customStyle="1" w:styleId="Debatenoraml">
    <w:name w:val="Debatenoraml"/>
    <w:basedOn w:val="NoSpacing"/>
    <w:link w:val="DebatenoramlChar"/>
    <w:qFormat/>
    <w:rsid w:val="001E299C"/>
    <w:rPr>
      <w:rFonts w:ascii="Times New Roman" w:eastAsiaTheme="minorHAnsi" w:hAnsi="Times New Roman" w:cstheme="minorBidi"/>
      <w:sz w:val="22"/>
    </w:rPr>
  </w:style>
  <w:style w:type="character" w:customStyle="1" w:styleId="s2">
    <w:name w:val="s2"/>
    <w:rsid w:val="001E299C"/>
  </w:style>
  <w:style w:type="character" w:customStyle="1" w:styleId="s4">
    <w:name w:val="s4"/>
    <w:rsid w:val="001E299C"/>
  </w:style>
  <w:style w:type="character" w:customStyle="1" w:styleId="s5">
    <w:name w:val="s5"/>
    <w:rsid w:val="001E299C"/>
  </w:style>
  <w:style w:type="paragraph" w:customStyle="1" w:styleId="SynergyTag">
    <w:name w:val="SynergyTag"/>
    <w:basedOn w:val="Normal"/>
    <w:uiPriority w:val="99"/>
    <w:qFormat/>
    <w:rsid w:val="001E299C"/>
    <w:rPr>
      <w:rFonts w:eastAsia="Calibri"/>
      <w:b/>
    </w:rPr>
  </w:style>
  <w:style w:type="paragraph" w:customStyle="1" w:styleId="Quals">
    <w:name w:val="Quals"/>
    <w:basedOn w:val="Normal"/>
    <w:link w:val="QualsChar"/>
    <w:qFormat/>
    <w:rsid w:val="001E299C"/>
    <w:rPr>
      <w:rFonts w:eastAsia="Calibri"/>
      <w:sz w:val="18"/>
    </w:rPr>
  </w:style>
  <w:style w:type="character" w:customStyle="1" w:styleId="QualsChar">
    <w:name w:val="Quals Char"/>
    <w:link w:val="Quals"/>
    <w:rsid w:val="001E299C"/>
    <w:rPr>
      <w:rFonts w:ascii="Calibri" w:eastAsia="Calibri" w:hAnsi="Calibri" w:cs="Calibri"/>
      <w:sz w:val="18"/>
    </w:rPr>
  </w:style>
  <w:style w:type="character" w:customStyle="1" w:styleId="cap">
    <w:name w:val="cap"/>
    <w:rsid w:val="001E299C"/>
  </w:style>
  <w:style w:type="character" w:customStyle="1" w:styleId="rightsnotice">
    <w:name w:val="rightsnotice"/>
    <w:rsid w:val="001E299C"/>
  </w:style>
  <w:style w:type="paragraph" w:customStyle="1" w:styleId="times">
    <w:name w:val="times"/>
    <w:basedOn w:val="Normal"/>
    <w:qFormat/>
    <w:rsid w:val="001E299C"/>
    <w:pPr>
      <w:spacing w:before="100" w:beforeAutospacing="1" w:after="100" w:afterAutospacing="1"/>
    </w:pPr>
    <w:rPr>
      <w:rFonts w:eastAsia="Times New Roman"/>
      <w:sz w:val="24"/>
    </w:rPr>
  </w:style>
  <w:style w:type="character" w:customStyle="1" w:styleId="Caption1">
    <w:name w:val="Caption1"/>
    <w:rsid w:val="001E299C"/>
  </w:style>
  <w:style w:type="character" w:customStyle="1" w:styleId="credit">
    <w:name w:val="credit"/>
    <w:rsid w:val="001E299C"/>
  </w:style>
  <w:style w:type="character" w:customStyle="1" w:styleId="scaps">
    <w:name w:val="scaps"/>
    <w:rsid w:val="001E299C"/>
  </w:style>
  <w:style w:type="character" w:customStyle="1" w:styleId="current-article">
    <w:name w:val="current-article"/>
    <w:rsid w:val="001E299C"/>
  </w:style>
  <w:style w:type="character" w:customStyle="1" w:styleId="related-current-indicator">
    <w:name w:val="related-current-indicator"/>
    <w:rsid w:val="001E299C"/>
  </w:style>
  <w:style w:type="character" w:customStyle="1" w:styleId="bylclear">
    <w:name w:val="bylclear"/>
    <w:rsid w:val="001E299C"/>
  </w:style>
  <w:style w:type="character" w:customStyle="1" w:styleId="timestamp">
    <w:name w:val="timestamp"/>
    <w:rsid w:val="001E299C"/>
  </w:style>
  <w:style w:type="character" w:customStyle="1" w:styleId="comments">
    <w:name w:val="comments"/>
    <w:rsid w:val="001E299C"/>
  </w:style>
  <w:style w:type="character" w:customStyle="1" w:styleId="essaytext">
    <w:name w:val="essaytext"/>
    <w:rsid w:val="001E299C"/>
  </w:style>
  <w:style w:type="character" w:customStyle="1" w:styleId="byline">
    <w:name w:val="byline"/>
    <w:rsid w:val="001E299C"/>
  </w:style>
  <w:style w:type="character" w:customStyle="1" w:styleId="username">
    <w:name w:val="username"/>
    <w:rsid w:val="001E299C"/>
  </w:style>
  <w:style w:type="character" w:customStyle="1" w:styleId="toplinks">
    <w:name w:val="toplinks"/>
    <w:rsid w:val="001E299C"/>
  </w:style>
  <w:style w:type="paragraph" w:customStyle="1" w:styleId="BodyA">
    <w:name w:val="Body A"/>
    <w:uiPriority w:val="99"/>
    <w:qFormat/>
    <w:rsid w:val="001E299C"/>
    <w:pPr>
      <w:spacing w:after="0" w:line="240" w:lineRule="auto"/>
    </w:pPr>
    <w:rPr>
      <w:rFonts w:ascii="Helvetica" w:eastAsia="ヒラギノ角ゴ Pro W3" w:hAnsi="Helvetica" w:cs="Times New Roman"/>
      <w:color w:val="000000"/>
      <w:sz w:val="24"/>
      <w:szCs w:val="20"/>
    </w:rPr>
  </w:style>
  <w:style w:type="paragraph" w:customStyle="1" w:styleId="Starred">
    <w:name w:val="Starred"/>
    <w:basedOn w:val="Normal"/>
    <w:link w:val="StarredChar"/>
    <w:qFormat/>
    <w:rsid w:val="001E299C"/>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1E299C"/>
    <w:rPr>
      <w:rFonts w:ascii="Calibri" w:eastAsia="Times New Roman" w:hAnsi="Calibri" w:cs="Calibri"/>
      <w:b/>
      <w:caps/>
      <w:szCs w:val="28"/>
      <w:u w:val="single"/>
    </w:rPr>
  </w:style>
  <w:style w:type="paragraph" w:customStyle="1" w:styleId="NotStarred">
    <w:name w:val="NotStarred"/>
    <w:basedOn w:val="Normal"/>
    <w:link w:val="NotStarredChar"/>
    <w:qFormat/>
    <w:rsid w:val="001E299C"/>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1E299C"/>
    <w:rPr>
      <w:rFonts w:ascii="Calibri" w:eastAsia="Times New Roman" w:hAnsi="Calibri" w:cs="Calibri"/>
      <w:b/>
      <w:caps/>
      <w:szCs w:val="28"/>
      <w:u w:val="single"/>
    </w:rPr>
  </w:style>
  <w:style w:type="character" w:customStyle="1" w:styleId="A3">
    <w:name w:val="A3"/>
    <w:uiPriority w:val="99"/>
    <w:rsid w:val="001E299C"/>
    <w:rPr>
      <w:rFonts w:cs="Perpetua"/>
      <w:color w:val="000000"/>
      <w:sz w:val="15"/>
      <w:szCs w:val="15"/>
    </w:rPr>
  </w:style>
  <w:style w:type="character" w:customStyle="1" w:styleId="see">
    <w:name w:val="see"/>
    <w:rsid w:val="001E299C"/>
  </w:style>
  <w:style w:type="character" w:customStyle="1" w:styleId="first-letter">
    <w:name w:val="first-letter"/>
    <w:rsid w:val="001E299C"/>
  </w:style>
  <w:style w:type="character" w:customStyle="1" w:styleId="focusparagraph">
    <w:name w:val="focusparagraph"/>
    <w:rsid w:val="001E299C"/>
  </w:style>
  <w:style w:type="character" w:customStyle="1" w:styleId="lightblue">
    <w:name w:val="lightblue"/>
    <w:rsid w:val="001E299C"/>
  </w:style>
  <w:style w:type="character" w:customStyle="1" w:styleId="StyleUnderlineCharChar9pt">
    <w:name w:val="Style Underline Char Char + 9 pt"/>
    <w:rsid w:val="001E299C"/>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1E299C"/>
    <w:pPr>
      <w:spacing w:after="200" w:line="276" w:lineRule="auto"/>
    </w:pPr>
    <w:rPr>
      <w:rFonts w:eastAsia="Times New Roman"/>
      <w:b/>
      <w:sz w:val="24"/>
    </w:rPr>
  </w:style>
  <w:style w:type="character" w:customStyle="1" w:styleId="tagCharCharChar">
    <w:name w:val="tag Char Char Char"/>
    <w:link w:val="tagCharChar"/>
    <w:rsid w:val="001E299C"/>
    <w:rPr>
      <w:rFonts w:ascii="Calibri" w:eastAsia="Times New Roman" w:hAnsi="Calibri" w:cs="Calibri"/>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1E299C"/>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1E299C"/>
    <w:rPr>
      <w:rFonts w:ascii="Calibri" w:hAnsi="Calibri" w:cs="Calibri"/>
      <w:u w:val="single"/>
      <w:bdr w:val="single" w:sz="4" w:space="0" w:color="auto"/>
    </w:rPr>
  </w:style>
  <w:style w:type="character" w:customStyle="1" w:styleId="Header1">
    <w:name w:val="Header1"/>
    <w:rsid w:val="001E299C"/>
  </w:style>
  <w:style w:type="paragraph" w:customStyle="1" w:styleId="H4Tag">
    <w:name w:val="H4 (Tag)"/>
    <w:basedOn w:val="Normal"/>
    <w:link w:val="H4TagChar1"/>
    <w:qFormat/>
    <w:rsid w:val="001E299C"/>
    <w:rPr>
      <w:rFonts w:eastAsia="Calibri"/>
      <w:b/>
    </w:rPr>
  </w:style>
  <w:style w:type="character" w:customStyle="1" w:styleId="H4TagChar1">
    <w:name w:val="H4 (Tag) Char1"/>
    <w:link w:val="H4Tag"/>
    <w:rsid w:val="001E299C"/>
    <w:rPr>
      <w:rFonts w:ascii="Calibri" w:eastAsia="Calibri" w:hAnsi="Calibri" w:cs="Calibri"/>
      <w:b/>
    </w:rPr>
  </w:style>
  <w:style w:type="character" w:customStyle="1" w:styleId="citationgenerated">
    <w:name w:val="citation generated"/>
    <w:rsid w:val="001E299C"/>
  </w:style>
  <w:style w:type="paragraph" w:customStyle="1" w:styleId="CM25">
    <w:name w:val="CM25"/>
    <w:basedOn w:val="Default"/>
    <w:next w:val="Default"/>
    <w:qFormat/>
    <w:rsid w:val="001E299C"/>
    <w:pPr>
      <w:spacing w:after="233" w:line="276" w:lineRule="auto"/>
    </w:pPr>
    <w:rPr>
      <w:rFonts w:ascii="Georgia" w:eastAsia="Calibri" w:hAnsi="Georgia"/>
      <w:color w:val="auto"/>
      <w:sz w:val="22"/>
    </w:rPr>
  </w:style>
  <w:style w:type="character" w:customStyle="1" w:styleId="Title10">
    <w:name w:val="Title1"/>
    <w:rsid w:val="001E299C"/>
  </w:style>
  <w:style w:type="character" w:customStyle="1" w:styleId="BoldandUnderlineCharCharCharChar">
    <w:name w:val="Bold and Underline Char Char Char Char"/>
    <w:rsid w:val="001E299C"/>
    <w:rPr>
      <w:b/>
      <w:noProof w:val="0"/>
      <w:u w:val="single"/>
      <w:lang w:val="en-US" w:eastAsia="en-US" w:bidi="ar-SA"/>
    </w:rPr>
  </w:style>
  <w:style w:type="character" w:customStyle="1" w:styleId="FontStyle29">
    <w:name w:val="Font Style29"/>
    <w:uiPriority w:val="99"/>
    <w:rsid w:val="001E299C"/>
    <w:rPr>
      <w:rFonts w:ascii="Arial" w:hAnsi="Arial" w:cs="Arial"/>
      <w:sz w:val="14"/>
      <w:szCs w:val="14"/>
    </w:rPr>
  </w:style>
  <w:style w:type="character" w:customStyle="1" w:styleId="Debate-CardTagandCite-F6Char">
    <w:name w:val="Debate- Card Tag and Cite- F6 Char"/>
    <w:link w:val="Debate-CardTagandCite-F6"/>
    <w:locked/>
    <w:rsid w:val="001E299C"/>
    <w:rPr>
      <w:rFonts w:ascii="Georgia" w:hAnsi="Georgia"/>
      <w:b/>
    </w:rPr>
  </w:style>
  <w:style w:type="paragraph" w:customStyle="1" w:styleId="Debate-CardTagandCite-F6">
    <w:name w:val="Debate- Card Tag and Cite- F6"/>
    <w:basedOn w:val="Normal"/>
    <w:link w:val="Debate-CardTagandCite-F6Char"/>
    <w:qFormat/>
    <w:rsid w:val="001E299C"/>
    <w:pPr>
      <w:contextualSpacing/>
    </w:pPr>
    <w:rPr>
      <w:rFonts w:ascii="Georgia" w:hAnsi="Georgia" w:cstheme="minorBidi"/>
      <w:b/>
    </w:rPr>
  </w:style>
  <w:style w:type="paragraph" w:customStyle="1" w:styleId="Cardtext4">
    <w:name w:val="Card text"/>
    <w:link w:val="CardtextChar3"/>
    <w:qFormat/>
    <w:rsid w:val="001E299C"/>
    <w:pPr>
      <w:widowControl w:val="0"/>
      <w:autoSpaceDE w:val="0"/>
      <w:autoSpaceDN w:val="0"/>
      <w:adjustRightInd w:val="0"/>
      <w:spacing w:after="0" w:line="240" w:lineRule="auto"/>
    </w:pPr>
    <w:rPr>
      <w:rFonts w:ascii="Arial Narrow" w:hAnsi="Arial Narrow"/>
      <w:u w:val="single"/>
    </w:rPr>
  </w:style>
  <w:style w:type="paragraph" w:customStyle="1" w:styleId="NewHeading2">
    <w:name w:val="NewHeading2"/>
    <w:basedOn w:val="Normal"/>
    <w:link w:val="NewHeading2Char"/>
    <w:qFormat/>
    <w:rsid w:val="001E299C"/>
    <w:pPr>
      <w:spacing w:before="240" w:after="60"/>
    </w:pPr>
    <w:rPr>
      <w:rFonts w:eastAsia="Times New Roman"/>
      <w:b/>
      <w:szCs w:val="28"/>
      <w:u w:val="single"/>
    </w:rPr>
  </w:style>
  <w:style w:type="character" w:customStyle="1" w:styleId="NewHeading2Char">
    <w:name w:val="NewHeading2 Char"/>
    <w:link w:val="NewHeading2"/>
    <w:rsid w:val="001E299C"/>
    <w:rPr>
      <w:rFonts w:ascii="Calibri" w:eastAsia="Times New Roman" w:hAnsi="Calibri" w:cs="Calibri"/>
      <w:b/>
      <w:szCs w:val="28"/>
      <w:u w:val="single"/>
    </w:rPr>
  </w:style>
  <w:style w:type="paragraph" w:customStyle="1" w:styleId="TagGA11">
    <w:name w:val="Tag GA 11"/>
    <w:basedOn w:val="TOC1"/>
    <w:qFormat/>
    <w:rsid w:val="001E299C"/>
    <w:rPr>
      <w:rFonts w:eastAsia="Calibri"/>
      <w:b/>
      <w:kern w:val="0"/>
    </w:rPr>
  </w:style>
  <w:style w:type="paragraph" w:customStyle="1" w:styleId="CM32">
    <w:name w:val="CM3+2"/>
    <w:basedOn w:val="Normal"/>
    <w:next w:val="Normal"/>
    <w:uiPriority w:val="99"/>
    <w:qFormat/>
    <w:rsid w:val="001E299C"/>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1E299C"/>
    <w:rPr>
      <w:rFonts w:eastAsia="Calibri"/>
    </w:rPr>
  </w:style>
  <w:style w:type="paragraph" w:customStyle="1" w:styleId="TagLine">
    <w:name w:val="Tag Line"/>
    <w:basedOn w:val="Normal"/>
    <w:next w:val="FullText"/>
    <w:uiPriority w:val="99"/>
    <w:qFormat/>
    <w:rsid w:val="001E299C"/>
    <w:rPr>
      <w:rFonts w:ascii="Arial Narrow" w:eastAsia="Times New Roman" w:hAnsi="Arial Narrow"/>
      <w:b/>
      <w:sz w:val="28"/>
    </w:rPr>
  </w:style>
  <w:style w:type="paragraph" w:customStyle="1" w:styleId="msolistparagraphcxspfirst">
    <w:name w:val="msolistparagraphcxspfirst"/>
    <w:basedOn w:val="Normal"/>
    <w:uiPriority w:val="99"/>
    <w:qFormat/>
    <w:rsid w:val="001E299C"/>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1E299C"/>
    <w:pPr>
      <w:spacing w:before="100" w:beforeAutospacing="1" w:after="100" w:afterAutospacing="1"/>
    </w:pPr>
    <w:rPr>
      <w:rFonts w:eastAsia="Times New Roman"/>
      <w:sz w:val="24"/>
    </w:rPr>
  </w:style>
  <w:style w:type="character" w:customStyle="1" w:styleId="CardsUnderlined">
    <w:name w:val="Cards Underlined"/>
    <w:rsid w:val="001E299C"/>
    <w:rPr>
      <w:rFonts w:ascii="Helvetica" w:hAnsi="Helvetica" w:hint="default"/>
      <w:sz w:val="22"/>
      <w:szCs w:val="24"/>
      <w:u w:val="thick"/>
    </w:rPr>
  </w:style>
  <w:style w:type="paragraph" w:customStyle="1" w:styleId="Card6pt">
    <w:name w:val="Card 6pt"/>
    <w:basedOn w:val="Normal"/>
    <w:uiPriority w:val="99"/>
    <w:qFormat/>
    <w:rsid w:val="001E299C"/>
    <w:pPr>
      <w:ind w:left="288" w:right="288"/>
    </w:pPr>
    <w:rPr>
      <w:rFonts w:eastAsia="Calibri"/>
      <w:color w:val="000000"/>
      <w:sz w:val="12"/>
      <w:szCs w:val="20"/>
    </w:rPr>
  </w:style>
  <w:style w:type="paragraph" w:customStyle="1" w:styleId="FullCite">
    <w:name w:val="Full Cite"/>
    <w:basedOn w:val="Normal"/>
    <w:next w:val="Normal"/>
    <w:link w:val="FullCiteChar"/>
    <w:qFormat/>
    <w:rsid w:val="001E299C"/>
    <w:rPr>
      <w:rFonts w:ascii="Garamond" w:eastAsia="Calibri" w:hAnsi="Garamond"/>
    </w:rPr>
  </w:style>
  <w:style w:type="character" w:customStyle="1" w:styleId="FullCiteChar">
    <w:name w:val="Full Cite Char"/>
    <w:link w:val="FullCite"/>
    <w:rsid w:val="001E299C"/>
    <w:rPr>
      <w:rFonts w:ascii="Garamond" w:eastAsia="Calibri" w:hAnsi="Garamond" w:cs="Calibri"/>
    </w:rPr>
  </w:style>
  <w:style w:type="paragraph" w:customStyle="1" w:styleId="StyleNormalWeb11ptUnderline">
    <w:name w:val="Style Normal (Web) + 11 pt Underline"/>
    <w:basedOn w:val="NormalWeb"/>
    <w:link w:val="StyleNormalWeb11ptUnderlineChar"/>
    <w:qFormat/>
    <w:rsid w:val="001E299C"/>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Georgia" w:hAnsi="Georgia" w:cstheme="minorBidi"/>
    </w:rPr>
  </w:style>
  <w:style w:type="character" w:customStyle="1" w:styleId="StyleNormalWeb11ptUnderlineChar">
    <w:name w:val="Style Normal (Web) + 11 pt Underline Char"/>
    <w:link w:val="StyleNormalWeb11ptUnderline"/>
    <w:rsid w:val="001E299C"/>
    <w:rPr>
      <w:rFonts w:ascii="Georgia" w:eastAsia="Times New Roman" w:hAnsi="Georgia"/>
      <w:sz w:val="24"/>
    </w:rPr>
  </w:style>
  <w:style w:type="paragraph" w:customStyle="1" w:styleId="StyleCardStyleBlackUnderline">
    <w:name w:val="Style Card Style + Black Underline"/>
    <w:basedOn w:val="Normal"/>
    <w:link w:val="StyleCardStyleBlackUnderlineChar"/>
    <w:qFormat/>
    <w:rsid w:val="001E299C"/>
    <w:rPr>
      <w:rFonts w:eastAsia="Times New Roman"/>
      <w:color w:val="000000"/>
      <w:u w:val="single"/>
    </w:rPr>
  </w:style>
  <w:style w:type="character" w:customStyle="1" w:styleId="StyleCardStyleBlackUnderlineChar">
    <w:name w:val="Style Card Style + Black Underline Char"/>
    <w:link w:val="StyleCardStyleBlackUnderline"/>
    <w:rsid w:val="001E299C"/>
    <w:rPr>
      <w:rFonts w:ascii="Calibri" w:eastAsia="Times New Roman" w:hAnsi="Calibri" w:cs="Calibri"/>
      <w:color w:val="000000"/>
      <w:u w:val="single"/>
    </w:rPr>
  </w:style>
  <w:style w:type="character" w:customStyle="1" w:styleId="titles">
    <w:name w:val="titles"/>
    <w:rsid w:val="001E299C"/>
  </w:style>
  <w:style w:type="character" w:customStyle="1" w:styleId="articletext0">
    <w:name w:val="article_text"/>
    <w:rsid w:val="001E299C"/>
  </w:style>
  <w:style w:type="paragraph" w:customStyle="1" w:styleId="StyleHeading2LatinArialMT13pt">
    <w:name w:val="Style Heading 2 + (Latin) ArialMT 13 pt"/>
    <w:basedOn w:val="Heading2"/>
    <w:next w:val="Heading2"/>
    <w:uiPriority w:val="99"/>
    <w:qFormat/>
    <w:rsid w:val="001E299C"/>
    <w:pPr>
      <w:keepLines w:val="0"/>
      <w:pageBreakBefore w:val="0"/>
      <w:jc w:val="left"/>
    </w:pPr>
    <w:rPr>
      <w:rFonts w:eastAsia="SimSun" w:cs="Arial"/>
      <w:b w:val="0"/>
      <w:bCs/>
      <w:iCs/>
      <w:caps/>
      <w:sz w:val="24"/>
      <w:szCs w:val="28"/>
      <w:lang w:eastAsia="zh-CN"/>
    </w:rPr>
  </w:style>
  <w:style w:type="character" w:customStyle="1" w:styleId="contentauthor">
    <w:name w:val="contentauthor"/>
    <w:rsid w:val="001E299C"/>
  </w:style>
  <w:style w:type="character" w:customStyle="1" w:styleId="subarticleheader">
    <w:name w:val="subarticleheader"/>
    <w:rsid w:val="001E299C"/>
  </w:style>
  <w:style w:type="paragraph" w:customStyle="1" w:styleId="NotUnderlined">
    <w:name w:val="Not Underlined"/>
    <w:basedOn w:val="Normal"/>
    <w:uiPriority w:val="99"/>
    <w:qFormat/>
    <w:rsid w:val="001E299C"/>
    <w:rPr>
      <w:rFonts w:ascii="Century Gothic" w:eastAsia="Times New Roman" w:hAnsi="Century Gothic"/>
    </w:rPr>
  </w:style>
  <w:style w:type="character" w:customStyle="1" w:styleId="spelle">
    <w:name w:val="spelle"/>
    <w:rsid w:val="001E299C"/>
  </w:style>
  <w:style w:type="character" w:customStyle="1" w:styleId="grame">
    <w:name w:val="grame"/>
    <w:rsid w:val="001E299C"/>
  </w:style>
  <w:style w:type="character" w:customStyle="1" w:styleId="CardStyleChar">
    <w:name w:val="Card Style Char"/>
    <w:link w:val="CardStyle"/>
    <w:rsid w:val="001E299C"/>
    <w:rPr>
      <w:rFonts w:ascii="Calibri" w:eastAsia="Times New Roman" w:hAnsi="Calibri" w:cs="Calibri"/>
    </w:rPr>
  </w:style>
  <w:style w:type="character" w:customStyle="1" w:styleId="newstitle1">
    <w:name w:val="newstitle1"/>
    <w:rsid w:val="001E299C"/>
  </w:style>
  <w:style w:type="character" w:customStyle="1" w:styleId="copy">
    <w:name w:val="copy"/>
    <w:rsid w:val="001E299C"/>
  </w:style>
  <w:style w:type="character" w:customStyle="1" w:styleId="topheadline">
    <w:name w:val="topheadline"/>
    <w:rsid w:val="001E299C"/>
  </w:style>
  <w:style w:type="paragraph" w:customStyle="1" w:styleId="StylecardThickunderline">
    <w:name w:val="Style card + Thick underline"/>
    <w:basedOn w:val="Normal"/>
    <w:link w:val="StylecardThickunderlineChar"/>
    <w:qFormat/>
    <w:rsid w:val="001E299C"/>
    <w:pPr>
      <w:ind w:left="288" w:right="288"/>
    </w:pPr>
    <w:rPr>
      <w:rFonts w:eastAsia="SimSun"/>
      <w:u w:val="single"/>
      <w:lang w:eastAsia="zh-CN"/>
    </w:rPr>
  </w:style>
  <w:style w:type="character" w:customStyle="1" w:styleId="StylecardThickunderlineChar">
    <w:name w:val="Style card + Thick underline Char"/>
    <w:link w:val="StylecardThickunderline"/>
    <w:rsid w:val="001E299C"/>
    <w:rPr>
      <w:rFonts w:ascii="Calibri" w:eastAsia="SimSun" w:hAnsi="Calibri" w:cs="Calibri"/>
      <w:u w:val="single"/>
      <w:lang w:eastAsia="zh-CN"/>
    </w:rPr>
  </w:style>
  <w:style w:type="paragraph" w:customStyle="1" w:styleId="StylecardBoldThickunderline">
    <w:name w:val="Style card + Bold Thick underline"/>
    <w:basedOn w:val="Normal"/>
    <w:link w:val="StylecardBoldThickunderlineChar"/>
    <w:qFormat/>
    <w:rsid w:val="001E299C"/>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1E299C"/>
    <w:rPr>
      <w:rFonts w:ascii="Calibri" w:eastAsia="SimSun" w:hAnsi="Calibri" w:cs="Calibri"/>
      <w:b/>
      <w:bCs/>
      <w:u w:val="single"/>
      <w:lang w:eastAsia="zh-CN"/>
    </w:rPr>
  </w:style>
  <w:style w:type="character" w:customStyle="1" w:styleId="headline">
    <w:name w:val="headline"/>
    <w:rsid w:val="001E299C"/>
  </w:style>
  <w:style w:type="character" w:customStyle="1" w:styleId="Stylereduce27pt">
    <w:name w:val="Style reduce2 + 7 pt"/>
    <w:rsid w:val="001E299C"/>
    <w:rPr>
      <w:rFonts w:ascii="Times New Roman" w:hAnsi="Times New Roman" w:cs="Arial"/>
      <w:color w:val="000000"/>
      <w:sz w:val="14"/>
      <w:szCs w:val="22"/>
    </w:rPr>
  </w:style>
  <w:style w:type="paragraph" w:customStyle="1" w:styleId="BlockHeadings">
    <w:name w:val="Block Headings"/>
    <w:next w:val="Normal"/>
    <w:link w:val="BlockHeadingsChar"/>
    <w:qFormat/>
    <w:rsid w:val="001E299C"/>
    <w:pPr>
      <w:widowControl w:val="0"/>
      <w:spacing w:after="0" w:line="240" w:lineRule="auto"/>
      <w:jc w:val="center"/>
      <w:outlineLvl w:val="0"/>
    </w:pPr>
    <w:rPr>
      <w:rFonts w:ascii="Times New Roman" w:eastAsia="Times New Roman" w:hAnsi="Times New Roman" w:cs="Times New Roman"/>
      <w:b/>
      <w:sz w:val="36"/>
      <w:szCs w:val="24"/>
      <w:u w:val="single"/>
    </w:rPr>
  </w:style>
  <w:style w:type="character" w:customStyle="1" w:styleId="srtitle">
    <w:name w:val="srtitle"/>
    <w:rsid w:val="001E299C"/>
  </w:style>
  <w:style w:type="character" w:customStyle="1" w:styleId="st1">
    <w:name w:val="st1"/>
    <w:rsid w:val="001E299C"/>
  </w:style>
  <w:style w:type="paragraph" w:customStyle="1" w:styleId="CM27">
    <w:name w:val="CM27"/>
    <w:basedOn w:val="Default"/>
    <w:next w:val="Default"/>
    <w:qFormat/>
    <w:rsid w:val="001E299C"/>
    <w:pPr>
      <w:spacing w:after="200" w:line="276" w:lineRule="auto"/>
    </w:pPr>
    <w:rPr>
      <w:rFonts w:eastAsia="Calibri"/>
      <w:color w:val="auto"/>
      <w:sz w:val="22"/>
    </w:rPr>
  </w:style>
  <w:style w:type="character" w:customStyle="1" w:styleId="caps-label">
    <w:name w:val="caps-label"/>
    <w:rsid w:val="001E299C"/>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1E299C"/>
    <w:rPr>
      <w:rFonts w:ascii="Garamond" w:hAnsi="Garamond" w:cs="Times New Roman"/>
      <w:sz w:val="20"/>
    </w:rPr>
  </w:style>
  <w:style w:type="character" w:customStyle="1" w:styleId="quotechar">
    <w:name w:val="quotechar"/>
    <w:rsid w:val="001E299C"/>
  </w:style>
  <w:style w:type="character" w:customStyle="1" w:styleId="boldunderline0">
    <w:name w:val="boldunderline"/>
    <w:rsid w:val="001E299C"/>
  </w:style>
  <w:style w:type="paragraph" w:customStyle="1" w:styleId="font-null">
    <w:name w:val="font-null"/>
    <w:basedOn w:val="Normal"/>
    <w:uiPriority w:val="99"/>
    <w:qFormat/>
    <w:rsid w:val="001E299C"/>
    <w:pPr>
      <w:spacing w:before="100" w:beforeAutospacing="1" w:after="100" w:afterAutospacing="1"/>
    </w:pPr>
    <w:rPr>
      <w:rFonts w:eastAsia="Times New Roman"/>
      <w:sz w:val="24"/>
    </w:rPr>
  </w:style>
  <w:style w:type="paragraph" w:customStyle="1" w:styleId="rteindent1">
    <w:name w:val="rteindent1"/>
    <w:basedOn w:val="Normal"/>
    <w:uiPriority w:val="99"/>
    <w:qFormat/>
    <w:rsid w:val="001E299C"/>
    <w:pPr>
      <w:spacing w:before="100" w:beforeAutospacing="1" w:after="100" w:afterAutospacing="1"/>
    </w:pPr>
    <w:rPr>
      <w:rFonts w:eastAsia="Times New Roman"/>
      <w:sz w:val="24"/>
    </w:rPr>
  </w:style>
  <w:style w:type="character" w:customStyle="1" w:styleId="A8">
    <w:name w:val="A8"/>
    <w:rsid w:val="001E299C"/>
    <w:rPr>
      <w:rFonts w:cs="Scala"/>
      <w:color w:val="000000"/>
      <w:sz w:val="15"/>
      <w:szCs w:val="15"/>
    </w:rPr>
  </w:style>
  <w:style w:type="paragraph" w:customStyle="1" w:styleId="Pa12">
    <w:name w:val="Pa12"/>
    <w:basedOn w:val="Default"/>
    <w:next w:val="Default"/>
    <w:uiPriority w:val="99"/>
    <w:qFormat/>
    <w:rsid w:val="001E299C"/>
    <w:pPr>
      <w:spacing w:after="200" w:line="191" w:lineRule="atLeast"/>
    </w:pPr>
    <w:rPr>
      <w:rFonts w:ascii="Scala" w:eastAsia="Calibri" w:hAnsi="Scala"/>
      <w:color w:val="auto"/>
      <w:sz w:val="22"/>
    </w:rPr>
  </w:style>
  <w:style w:type="character" w:customStyle="1" w:styleId="A0">
    <w:name w:val="A0"/>
    <w:uiPriority w:val="99"/>
    <w:rsid w:val="001E299C"/>
    <w:rPr>
      <w:rFonts w:cs="Scala"/>
      <w:color w:val="000000"/>
      <w:sz w:val="16"/>
      <w:szCs w:val="16"/>
    </w:rPr>
  </w:style>
  <w:style w:type="character" w:customStyle="1" w:styleId="Date11">
    <w:name w:val="Date11"/>
    <w:rsid w:val="001E299C"/>
  </w:style>
  <w:style w:type="paragraph" w:customStyle="1" w:styleId="introduction">
    <w:name w:val="introduction"/>
    <w:basedOn w:val="Normal"/>
    <w:uiPriority w:val="99"/>
    <w:qFormat/>
    <w:rsid w:val="001E299C"/>
    <w:pPr>
      <w:spacing w:before="100" w:beforeAutospacing="1" w:after="100" w:afterAutospacing="1"/>
    </w:pPr>
    <w:rPr>
      <w:rFonts w:eastAsia="Times New Roman"/>
      <w:sz w:val="24"/>
    </w:rPr>
  </w:style>
  <w:style w:type="character" w:customStyle="1" w:styleId="Boxout">
    <w:name w:val="Box out"/>
    <w:uiPriority w:val="1"/>
    <w:qFormat/>
    <w:rsid w:val="001E299C"/>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1E299C"/>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E299C"/>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E299C"/>
    <w:pPr>
      <w:spacing w:before="100" w:beforeAutospacing="1" w:after="100" w:afterAutospacing="1"/>
    </w:pPr>
    <w:rPr>
      <w:rFonts w:eastAsia="Times New Roman"/>
      <w:sz w:val="24"/>
    </w:rPr>
  </w:style>
  <w:style w:type="character" w:customStyle="1" w:styleId="metad">
    <w:name w:val="metad"/>
    <w:rsid w:val="001E299C"/>
  </w:style>
  <w:style w:type="paragraph" w:customStyle="1" w:styleId="class">
    <w:name w:val="class"/>
    <w:basedOn w:val="Normal"/>
    <w:uiPriority w:val="99"/>
    <w:qFormat/>
    <w:rsid w:val="001E299C"/>
    <w:pPr>
      <w:spacing w:before="100" w:beforeAutospacing="1" w:after="100" w:afterAutospacing="1"/>
    </w:pPr>
    <w:rPr>
      <w:rFonts w:eastAsia="Times New Roman"/>
      <w:sz w:val="24"/>
    </w:rPr>
  </w:style>
  <w:style w:type="character" w:customStyle="1" w:styleId="sifr-alternate">
    <w:name w:val="sifr-alternate"/>
    <w:rsid w:val="001E299C"/>
  </w:style>
  <w:style w:type="character" w:customStyle="1" w:styleId="justify1">
    <w:name w:val="justify1"/>
    <w:rsid w:val="001E299C"/>
  </w:style>
  <w:style w:type="character" w:customStyle="1" w:styleId="artbody1">
    <w:name w:val="art_body1"/>
    <w:rsid w:val="001E299C"/>
    <w:rPr>
      <w:rFonts w:ascii="Arial" w:hAnsi="Arial" w:cs="Arial" w:hint="default"/>
    </w:rPr>
  </w:style>
  <w:style w:type="character" w:customStyle="1" w:styleId="A1">
    <w:name w:val="A1"/>
    <w:uiPriority w:val="99"/>
    <w:rsid w:val="001E299C"/>
    <w:rPr>
      <w:rFonts w:cs="Book Antiqua"/>
      <w:color w:val="221E1F"/>
      <w:sz w:val="22"/>
      <w:szCs w:val="22"/>
    </w:rPr>
  </w:style>
  <w:style w:type="character" w:customStyle="1" w:styleId="UnderlineStyleChar">
    <w:name w:val="Underline Style Char"/>
    <w:link w:val="UnderlineStyle"/>
    <w:rsid w:val="001E299C"/>
    <w:rPr>
      <w:rFonts w:ascii="Calibri" w:eastAsia="Times New Roman" w:hAnsi="Calibri" w:cs="Calibri"/>
      <w:b/>
      <w:sz w:val="24"/>
      <w:u w:val="single"/>
    </w:rPr>
  </w:style>
  <w:style w:type="paragraph" w:customStyle="1" w:styleId="blocktitle1">
    <w:name w:val="block title"/>
    <w:basedOn w:val="Normal"/>
    <w:link w:val="blocktitleChar"/>
    <w:qFormat/>
    <w:rsid w:val="001E299C"/>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1E299C"/>
    <w:rPr>
      <w:rFonts w:ascii="Garamond" w:eastAsia="Calibri" w:hAnsi="Garamond" w:cs="Calibri"/>
      <w:b/>
      <w:caps/>
      <w:sz w:val="28"/>
      <w:lang w:val="x-none" w:eastAsia="x-none"/>
    </w:rPr>
  </w:style>
  <w:style w:type="character" w:customStyle="1" w:styleId="reality">
    <w:name w:val="reality"/>
    <w:rsid w:val="001E299C"/>
  </w:style>
  <w:style w:type="paragraph" w:customStyle="1" w:styleId="Pa6">
    <w:name w:val="Pa6"/>
    <w:basedOn w:val="Normal"/>
    <w:next w:val="Normal"/>
    <w:uiPriority w:val="99"/>
    <w:qFormat/>
    <w:rsid w:val="001E299C"/>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1E299C"/>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1E299C"/>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1E299C"/>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1E299C"/>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1E299C"/>
    <w:pPr>
      <w:spacing w:before="100" w:beforeAutospacing="1" w:after="100" w:afterAutospacing="1"/>
    </w:pPr>
    <w:rPr>
      <w:rFonts w:eastAsia="Times New Roman"/>
      <w:sz w:val="24"/>
    </w:rPr>
  </w:style>
  <w:style w:type="character" w:customStyle="1" w:styleId="text2">
    <w:name w:val="text2"/>
    <w:rsid w:val="001E299C"/>
  </w:style>
  <w:style w:type="character" w:customStyle="1" w:styleId="StyleUnderlineChar2CharChar11pt">
    <w:name w:val="Style Underline Char2 Char Char + 11 pt"/>
    <w:rsid w:val="001E299C"/>
    <w:rPr>
      <w:rFonts w:ascii="Times New Roman" w:hAnsi="Times New Roman"/>
      <w:sz w:val="20"/>
      <w:u w:val="single"/>
    </w:rPr>
  </w:style>
  <w:style w:type="character" w:customStyle="1" w:styleId="StyleStyleBoldUnderline11pt">
    <w:name w:val="Style Style Bold Underline + 11 pt"/>
    <w:rsid w:val="001E299C"/>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E299C"/>
    <w:rPr>
      <w:rFonts w:eastAsia="SimSun"/>
      <w:b/>
      <w:bCs/>
    </w:rPr>
  </w:style>
  <w:style w:type="character" w:customStyle="1" w:styleId="StyleStyle4LatinTimesNewRomanAsianSimSunBoldChar">
    <w:name w:val="Style Style4 + (Latin) Times New Roman (Asian) SimSun Bold Char"/>
    <w:link w:val="StyleStyle4LatinTimesNewRomanAsianSimSunBold"/>
    <w:rsid w:val="001E299C"/>
    <w:rPr>
      <w:rFonts w:ascii="Calibri" w:eastAsia="SimSun" w:hAnsi="Calibri" w:cs="Calibri"/>
      <w:b/>
      <w:bCs/>
      <w:u w:val="single"/>
    </w:rPr>
  </w:style>
  <w:style w:type="character" w:customStyle="1" w:styleId="articlehead2">
    <w:name w:val="articlehead2"/>
    <w:rsid w:val="001E299C"/>
  </w:style>
  <w:style w:type="character" w:customStyle="1" w:styleId="pronset">
    <w:name w:val="pronset"/>
    <w:rsid w:val="001E299C"/>
  </w:style>
  <w:style w:type="character" w:customStyle="1" w:styleId="prondelim">
    <w:name w:val="prondelim"/>
    <w:rsid w:val="001E299C"/>
  </w:style>
  <w:style w:type="character" w:customStyle="1" w:styleId="prontoggle">
    <w:name w:val="pron_toggle"/>
    <w:rsid w:val="001E299C"/>
  </w:style>
  <w:style w:type="character" w:customStyle="1" w:styleId="boldface">
    <w:name w:val="boldface"/>
    <w:rsid w:val="001E299C"/>
  </w:style>
  <w:style w:type="character" w:customStyle="1" w:styleId="secondary-bf">
    <w:name w:val="secondary-bf"/>
    <w:rsid w:val="001E299C"/>
  </w:style>
  <w:style w:type="character" w:customStyle="1" w:styleId="ColorfulGrid-Accent1Char">
    <w:name w:val="Colorful Grid - Accent 1 Char"/>
    <w:link w:val="ColorfulGrid-Accent1"/>
    <w:uiPriority w:val="29"/>
    <w:rsid w:val="001E299C"/>
    <w:rPr>
      <w:rFonts w:ascii="Times New Roman" w:hAnsi="Times New Roman"/>
      <w:iCs/>
      <w:color w:val="000000"/>
      <w:sz w:val="16"/>
    </w:rPr>
  </w:style>
  <w:style w:type="table" w:styleId="ColorfulGrid-Accent1">
    <w:name w:val="Colorful Grid Accent 1"/>
    <w:basedOn w:val="TableNormal"/>
    <w:link w:val="ColorfulGrid-Accent1Char"/>
    <w:uiPriority w:val="29"/>
    <w:rsid w:val="001E299C"/>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1E299C"/>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1E299C"/>
  </w:style>
  <w:style w:type="character" w:customStyle="1" w:styleId="pg">
    <w:name w:val="pg"/>
    <w:rsid w:val="001E299C"/>
  </w:style>
  <w:style w:type="character" w:customStyle="1" w:styleId="detailtitle">
    <w:name w:val="detailtitle"/>
    <w:rsid w:val="001E299C"/>
  </w:style>
  <w:style w:type="character" w:customStyle="1" w:styleId="storydate">
    <w:name w:val="storydate"/>
    <w:rsid w:val="001E299C"/>
  </w:style>
  <w:style w:type="character" w:customStyle="1" w:styleId="preloadwrap">
    <w:name w:val="preloadwrap"/>
    <w:rsid w:val="001E299C"/>
  </w:style>
  <w:style w:type="paragraph" w:customStyle="1" w:styleId="summary">
    <w:name w:val="summary"/>
    <w:basedOn w:val="Normal"/>
    <w:uiPriority w:val="99"/>
    <w:qFormat/>
    <w:rsid w:val="001E299C"/>
    <w:pPr>
      <w:spacing w:before="100" w:beforeAutospacing="1" w:after="100" w:afterAutospacing="1"/>
    </w:pPr>
    <w:rPr>
      <w:rFonts w:eastAsia="Times New Roman"/>
      <w:sz w:val="24"/>
    </w:rPr>
  </w:style>
  <w:style w:type="paragraph" w:customStyle="1" w:styleId="Caption2">
    <w:name w:val="Caption2"/>
    <w:basedOn w:val="Normal"/>
    <w:uiPriority w:val="99"/>
    <w:qFormat/>
    <w:rsid w:val="001E299C"/>
    <w:pPr>
      <w:spacing w:before="100" w:beforeAutospacing="1" w:after="100" w:afterAutospacing="1"/>
    </w:pPr>
    <w:rPr>
      <w:rFonts w:eastAsia="Times New Roman"/>
      <w:sz w:val="24"/>
    </w:rPr>
  </w:style>
  <w:style w:type="character" w:customStyle="1" w:styleId="creditwrap">
    <w:name w:val="creditwrap"/>
    <w:rsid w:val="001E299C"/>
  </w:style>
  <w:style w:type="character" w:customStyle="1" w:styleId="DefaultChar1">
    <w:name w:val="Default Char1"/>
    <w:rsid w:val="001E299C"/>
    <w:rPr>
      <w:noProof w:val="0"/>
      <w:color w:val="000000"/>
      <w:lang w:val="en-US" w:eastAsia="en-US" w:bidi="ar-SA"/>
    </w:rPr>
  </w:style>
  <w:style w:type="paragraph" w:customStyle="1" w:styleId="MTDisplayEquation">
    <w:name w:val="MTDisplayEquation"/>
    <w:basedOn w:val="Normal"/>
    <w:next w:val="Normal"/>
    <w:link w:val="MTDisplayEquationChar"/>
    <w:qFormat/>
    <w:rsid w:val="001E299C"/>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1E299C"/>
    <w:rPr>
      <w:rFonts w:ascii="Calibri" w:eastAsia="Times New Roman" w:hAnsi="Calibri" w:cs="Calibri"/>
      <w:bCs/>
      <w:lang w:bidi="he-IL"/>
    </w:rPr>
  </w:style>
  <w:style w:type="character" w:customStyle="1" w:styleId="textunderlineChar0">
    <w:name w:val="text underline Char"/>
    <w:link w:val="textunderline0"/>
    <w:rsid w:val="001E299C"/>
    <w:rPr>
      <w:u w:val="thick"/>
    </w:rPr>
  </w:style>
  <w:style w:type="character" w:customStyle="1" w:styleId="BoldChar">
    <w:name w:val="Bold Char"/>
    <w:rsid w:val="001E299C"/>
    <w:rPr>
      <w:rFonts w:ascii="Times New Roman" w:eastAsia="Times New Roman" w:hAnsi="Times New Roman"/>
      <w:b/>
      <w:szCs w:val="24"/>
    </w:rPr>
  </w:style>
  <w:style w:type="character" w:customStyle="1" w:styleId="pmterms31">
    <w:name w:val="pmterms31"/>
    <w:rsid w:val="001E299C"/>
    <w:rPr>
      <w:b/>
      <w:bCs/>
      <w:i w:val="0"/>
      <w:iCs w:val="0"/>
      <w:color w:val="000000"/>
    </w:rPr>
  </w:style>
  <w:style w:type="character" w:customStyle="1" w:styleId="copyrightdescription">
    <w:name w:val="copyrightdescription"/>
    <w:rsid w:val="001E299C"/>
  </w:style>
  <w:style w:type="paragraph" w:customStyle="1" w:styleId="DebateFile">
    <w:name w:val="Debate File"/>
    <w:basedOn w:val="Normal"/>
    <w:uiPriority w:val="99"/>
    <w:qFormat/>
    <w:rsid w:val="001E299C"/>
    <w:pPr>
      <w:jc w:val="center"/>
    </w:pPr>
    <w:rPr>
      <w:rFonts w:ascii="Book Antiqua" w:eastAsia="Times New Roman" w:hAnsi="Book Antiqua"/>
      <w:b/>
      <w:sz w:val="28"/>
    </w:rPr>
  </w:style>
  <w:style w:type="character" w:customStyle="1" w:styleId="ft01">
    <w:name w:val="ft01"/>
    <w:rsid w:val="001E299C"/>
    <w:rPr>
      <w:rFonts w:ascii="Times" w:hAnsi="Times" w:cs="Times" w:hint="default"/>
      <w:color w:val="000000"/>
      <w:sz w:val="14"/>
      <w:szCs w:val="14"/>
    </w:rPr>
  </w:style>
  <w:style w:type="character" w:customStyle="1" w:styleId="ft11">
    <w:name w:val="ft11"/>
    <w:rsid w:val="001E299C"/>
    <w:rPr>
      <w:rFonts w:ascii="Times" w:hAnsi="Times" w:cs="Times" w:hint="default"/>
      <w:color w:val="000000"/>
      <w:sz w:val="17"/>
      <w:szCs w:val="17"/>
    </w:rPr>
  </w:style>
  <w:style w:type="character" w:customStyle="1" w:styleId="ft21">
    <w:name w:val="ft21"/>
    <w:rsid w:val="001E299C"/>
    <w:rPr>
      <w:rFonts w:ascii="Times" w:hAnsi="Times" w:cs="Times" w:hint="default"/>
      <w:color w:val="000000"/>
      <w:sz w:val="15"/>
      <w:szCs w:val="15"/>
    </w:rPr>
  </w:style>
  <w:style w:type="character" w:customStyle="1" w:styleId="ft31">
    <w:name w:val="ft31"/>
    <w:rsid w:val="001E299C"/>
    <w:rPr>
      <w:rFonts w:ascii="Times" w:hAnsi="Times" w:cs="Times" w:hint="default"/>
      <w:color w:val="000000"/>
      <w:sz w:val="15"/>
      <w:szCs w:val="15"/>
    </w:rPr>
  </w:style>
  <w:style w:type="paragraph" w:customStyle="1" w:styleId="NoteLevel21">
    <w:name w:val="Note Level 21"/>
    <w:basedOn w:val="Normal"/>
    <w:next w:val="Normal"/>
    <w:uiPriority w:val="99"/>
    <w:qFormat/>
    <w:rsid w:val="001E299C"/>
    <w:pPr>
      <w:keepNext/>
      <w:ind w:left="288" w:right="288"/>
    </w:pPr>
    <w:rPr>
      <w:rFonts w:eastAsia="MS Gothic"/>
      <w:szCs w:val="20"/>
    </w:rPr>
  </w:style>
  <w:style w:type="paragraph" w:customStyle="1" w:styleId="Little">
    <w:name w:val="Little"/>
    <w:basedOn w:val="Normal"/>
    <w:next w:val="Normal"/>
    <w:link w:val="LittleChar"/>
    <w:qFormat/>
    <w:rsid w:val="001E299C"/>
    <w:pPr>
      <w:ind w:left="288"/>
    </w:pPr>
    <w:rPr>
      <w:rFonts w:ascii="Garamond" w:eastAsia="Times New Roman" w:hAnsi="Garamond"/>
    </w:rPr>
  </w:style>
  <w:style w:type="paragraph" w:customStyle="1" w:styleId="AAAcard">
    <w:name w:val="AAAcard"/>
    <w:basedOn w:val="Normal"/>
    <w:uiPriority w:val="99"/>
    <w:qFormat/>
    <w:rsid w:val="001E299C"/>
    <w:pPr>
      <w:ind w:left="288" w:right="288"/>
    </w:pPr>
    <w:rPr>
      <w:rFonts w:eastAsia="Times New Roman"/>
    </w:rPr>
  </w:style>
  <w:style w:type="character" w:customStyle="1" w:styleId="dquo">
    <w:name w:val="dquo"/>
    <w:rsid w:val="001E299C"/>
  </w:style>
  <w:style w:type="character" w:customStyle="1" w:styleId="caps2">
    <w:name w:val="caps2"/>
    <w:rsid w:val="001E299C"/>
  </w:style>
  <w:style w:type="character" w:customStyle="1" w:styleId="inside-head">
    <w:name w:val="inside-head"/>
    <w:rsid w:val="001E299C"/>
  </w:style>
  <w:style w:type="character" w:customStyle="1" w:styleId="CardsFont12ptCharCharCharChar">
    <w:name w:val="Cards + Font: 12 pt Char Char Char Char"/>
    <w:rsid w:val="001E299C"/>
    <w:rPr>
      <w:sz w:val="24"/>
      <w:szCs w:val="24"/>
      <w:u w:val="thick"/>
      <w:lang w:val="en-US" w:eastAsia="en-US" w:bidi="ar-SA"/>
    </w:rPr>
  </w:style>
  <w:style w:type="character" w:customStyle="1" w:styleId="ccs">
    <w:name w:val="c cs"/>
    <w:rsid w:val="001E299C"/>
  </w:style>
  <w:style w:type="character" w:customStyle="1" w:styleId="UnderlinedEvChar">
    <w:name w:val="Underlined Ev Char"/>
    <w:rsid w:val="001E299C"/>
    <w:rPr>
      <w:rFonts w:ascii="Times New Roman" w:eastAsia="Times New Roman" w:hAnsi="Times New Roman"/>
      <w:szCs w:val="24"/>
      <w:u w:val="single"/>
    </w:rPr>
  </w:style>
  <w:style w:type="character" w:customStyle="1" w:styleId="dropshadow">
    <w:name w:val="dropshadow"/>
    <w:rsid w:val="001E299C"/>
  </w:style>
  <w:style w:type="character" w:customStyle="1" w:styleId="d05ws">
    <w:name w:val="d05ws"/>
    <w:rsid w:val="001E299C"/>
  </w:style>
  <w:style w:type="character" w:customStyle="1" w:styleId="rzibod">
    <w:name w:val="rzibod"/>
    <w:rsid w:val="001E299C"/>
  </w:style>
  <w:style w:type="paragraph" w:customStyle="1" w:styleId="Caption3">
    <w:name w:val="Caption3"/>
    <w:basedOn w:val="Normal"/>
    <w:uiPriority w:val="99"/>
    <w:qFormat/>
    <w:rsid w:val="001E299C"/>
    <w:pPr>
      <w:spacing w:before="100" w:beforeAutospacing="1" w:after="100" w:afterAutospacing="1"/>
    </w:pPr>
    <w:rPr>
      <w:rFonts w:eastAsia="Times New Roman"/>
      <w:sz w:val="24"/>
    </w:rPr>
  </w:style>
  <w:style w:type="character" w:customStyle="1" w:styleId="StyleBold1">
    <w:name w:val="Style Bold1"/>
    <w:rsid w:val="001E299C"/>
    <w:rPr>
      <w:rFonts w:ascii="Georgia" w:hAnsi="Georgia"/>
      <w:b/>
      <w:bCs/>
      <w:sz w:val="22"/>
    </w:rPr>
  </w:style>
  <w:style w:type="character" w:customStyle="1" w:styleId="headertext">
    <w:name w:val="headertext"/>
    <w:rsid w:val="001E299C"/>
  </w:style>
  <w:style w:type="paragraph" w:customStyle="1" w:styleId="body-12-5">
    <w:name w:val="body-12-5"/>
    <w:basedOn w:val="Normal"/>
    <w:uiPriority w:val="99"/>
    <w:qFormat/>
    <w:rsid w:val="001E299C"/>
    <w:pPr>
      <w:spacing w:before="100" w:beforeAutospacing="1" w:after="100" w:afterAutospacing="1"/>
    </w:pPr>
    <w:rPr>
      <w:rFonts w:eastAsia="Times New Roman"/>
      <w:sz w:val="24"/>
    </w:rPr>
  </w:style>
  <w:style w:type="character" w:customStyle="1" w:styleId="endnote-reference">
    <w:name w:val="endnote-reference"/>
    <w:rsid w:val="001E299C"/>
  </w:style>
  <w:style w:type="character" w:customStyle="1" w:styleId="officialsname">
    <w:name w:val="official_s_name"/>
    <w:rsid w:val="001E299C"/>
  </w:style>
  <w:style w:type="character" w:customStyle="1" w:styleId="audience">
    <w:name w:val="audience"/>
    <w:rsid w:val="001E299C"/>
  </w:style>
  <w:style w:type="character" w:customStyle="1" w:styleId="A7">
    <w:name w:val="A7"/>
    <w:uiPriority w:val="99"/>
    <w:rsid w:val="001E299C"/>
    <w:rPr>
      <w:rFonts w:cs="Myriad Pro"/>
      <w:color w:val="0066B1"/>
      <w:sz w:val="22"/>
      <w:szCs w:val="22"/>
    </w:rPr>
  </w:style>
  <w:style w:type="character" w:customStyle="1" w:styleId="BlockHeadingsChar">
    <w:name w:val="Block Headings Char"/>
    <w:link w:val="BlockHeadings"/>
    <w:rsid w:val="001E299C"/>
    <w:rPr>
      <w:rFonts w:ascii="Times New Roman" w:eastAsia="Times New Roman" w:hAnsi="Times New Roman" w:cs="Times New Roman"/>
      <w:b/>
      <w:sz w:val="36"/>
      <w:szCs w:val="24"/>
      <w:u w:val="single"/>
    </w:rPr>
  </w:style>
  <w:style w:type="character" w:customStyle="1" w:styleId="normalchar">
    <w:name w:val="normal__char"/>
    <w:rsid w:val="001E299C"/>
  </w:style>
  <w:style w:type="character" w:customStyle="1" w:styleId="hyperlink002cheading0020100200028block0020title0029char">
    <w:name w:val="hyperlink_002cheading_00201_0020_0028block_0020title_0029__char"/>
    <w:rsid w:val="001E299C"/>
  </w:style>
  <w:style w:type="character" w:customStyle="1" w:styleId="underline002cstyle0020bold0020underlinechar">
    <w:name w:val="underline_002cstyle_0020bold_0020underline__char"/>
    <w:rsid w:val="001E299C"/>
  </w:style>
  <w:style w:type="character" w:customStyle="1" w:styleId="copyboldblack">
    <w:name w:val="copyboldblack"/>
    <w:rsid w:val="001E299C"/>
  </w:style>
  <w:style w:type="character" w:customStyle="1" w:styleId="copybold">
    <w:name w:val="copybold"/>
    <w:rsid w:val="001E299C"/>
  </w:style>
  <w:style w:type="character" w:customStyle="1" w:styleId="author-date0">
    <w:name w:val="author-date"/>
    <w:rsid w:val="001E299C"/>
  </w:style>
  <w:style w:type="paragraph" w:customStyle="1" w:styleId="infuse">
    <w:name w:val="infuse"/>
    <w:basedOn w:val="Normal"/>
    <w:uiPriority w:val="99"/>
    <w:qFormat/>
    <w:rsid w:val="001E299C"/>
    <w:pPr>
      <w:spacing w:before="100" w:beforeAutospacing="1" w:after="100" w:afterAutospacing="1"/>
    </w:pPr>
    <w:rPr>
      <w:rFonts w:eastAsia="Times New Roman"/>
      <w:sz w:val="24"/>
    </w:rPr>
  </w:style>
  <w:style w:type="paragraph" w:customStyle="1" w:styleId="fontreg">
    <w:name w:val="font_reg"/>
    <w:basedOn w:val="Normal"/>
    <w:uiPriority w:val="99"/>
    <w:qFormat/>
    <w:rsid w:val="001E299C"/>
    <w:pPr>
      <w:spacing w:before="100" w:beforeAutospacing="1" w:after="100" w:afterAutospacing="1"/>
    </w:pPr>
    <w:rPr>
      <w:rFonts w:eastAsia="Times New Roman"/>
      <w:sz w:val="24"/>
    </w:rPr>
  </w:style>
  <w:style w:type="character" w:customStyle="1" w:styleId="yshortcuts">
    <w:name w:val="yshortcuts"/>
    <w:rsid w:val="001E299C"/>
  </w:style>
  <w:style w:type="character" w:customStyle="1" w:styleId="hidden">
    <w:name w:val="hidden"/>
    <w:rsid w:val="001E299C"/>
  </w:style>
  <w:style w:type="character" w:customStyle="1" w:styleId="articlebegin">
    <w:name w:val="articlebegin"/>
    <w:rsid w:val="001E299C"/>
  </w:style>
  <w:style w:type="character" w:customStyle="1" w:styleId="mediaoverlay">
    <w:name w:val="mediaoverlay"/>
    <w:rsid w:val="001E299C"/>
  </w:style>
  <w:style w:type="paragraph" w:customStyle="1" w:styleId="CITEF3">
    <w:name w:val="CITE F3"/>
    <w:uiPriority w:val="99"/>
    <w:qFormat/>
    <w:rsid w:val="001E299C"/>
    <w:pPr>
      <w:spacing w:after="0" w:line="240" w:lineRule="auto"/>
    </w:pPr>
    <w:rPr>
      <w:rFonts w:ascii="Georgia" w:eastAsia="SimSun" w:hAnsi="Georgia" w:cs="Times New Roman"/>
      <w:b/>
      <w:sz w:val="24"/>
      <w:szCs w:val="24"/>
      <w:lang w:eastAsia="zh-CN"/>
    </w:rPr>
  </w:style>
  <w:style w:type="character" w:customStyle="1" w:styleId="blogcaption">
    <w:name w:val="blog_caption"/>
    <w:rsid w:val="001E299C"/>
  </w:style>
  <w:style w:type="paragraph" w:customStyle="1" w:styleId="StyleBoldUnderlineTimesNewRoman">
    <w:name w:val="Style Bold Underline + Times New Roman"/>
    <w:link w:val="StyleBoldUnderlineTimesNewRomanChar"/>
    <w:qFormat/>
    <w:rsid w:val="001E299C"/>
    <w:pPr>
      <w:spacing w:after="200" w:line="276" w:lineRule="auto"/>
    </w:pPr>
    <w:rPr>
      <w:rFonts w:ascii="Times New Roman Bold" w:eastAsia="Calibri" w:cs="Times New Roman"/>
      <w:b/>
      <w:bCs/>
      <w:u w:val="single"/>
    </w:rPr>
  </w:style>
  <w:style w:type="character" w:customStyle="1" w:styleId="StyleBoldUnderlineTimesNewRomanChar">
    <w:name w:val="Style Bold Underline + Times New Roman Char"/>
    <w:link w:val="StyleBoldUnderlineTimesNewRoman"/>
    <w:rsid w:val="001E299C"/>
    <w:rPr>
      <w:rFonts w:ascii="Times New Roman Bold" w:eastAsia="Calibri" w:cs="Times New Roman"/>
      <w:b/>
      <w:bCs/>
      <w:u w:val="single"/>
    </w:rPr>
  </w:style>
  <w:style w:type="paragraph" w:customStyle="1" w:styleId="StyleUnderlineTimesNewRoman">
    <w:name w:val="Style Underline + Times New Roman"/>
    <w:link w:val="StyleUnderlineTimesNewRomanChar"/>
    <w:qFormat/>
    <w:rsid w:val="001E299C"/>
    <w:pPr>
      <w:spacing w:after="200" w:line="240" w:lineRule="auto"/>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1E299C"/>
    <w:rPr>
      <w:rFonts w:ascii="Calibri" w:eastAsia="Calibri" w:hAnsi="Calibri" w:cs="Times New Roman"/>
      <w:sz w:val="20"/>
      <w:szCs w:val="20"/>
      <w:u w:val="single"/>
    </w:rPr>
  </w:style>
  <w:style w:type="character" w:customStyle="1" w:styleId="commnet-abuzz">
    <w:name w:val="commnet-abuzz"/>
    <w:rsid w:val="001E299C"/>
  </w:style>
  <w:style w:type="character" w:customStyle="1" w:styleId="fbconnectbuttontext">
    <w:name w:val="fbconnectbutton_text"/>
    <w:rsid w:val="001E299C"/>
  </w:style>
  <w:style w:type="character" w:customStyle="1" w:styleId="fbsharecountinner">
    <w:name w:val="fb_share_count_inner"/>
    <w:rsid w:val="001E299C"/>
  </w:style>
  <w:style w:type="character" w:customStyle="1" w:styleId="stbuttontext">
    <w:name w:val="stbuttontext"/>
    <w:rsid w:val="001E299C"/>
  </w:style>
  <w:style w:type="paragraph" w:customStyle="1" w:styleId="hotroute1">
    <w:name w:val="hot route!"/>
    <w:basedOn w:val="Normal"/>
    <w:qFormat/>
    <w:rsid w:val="001E299C"/>
    <w:pPr>
      <w:ind w:left="144"/>
    </w:pPr>
    <w:rPr>
      <w:rFonts w:ascii="Cambria" w:eastAsia="Calibri" w:hAnsi="Cambria"/>
      <w:sz w:val="24"/>
    </w:rPr>
  </w:style>
  <w:style w:type="character" w:customStyle="1" w:styleId="Highlightedunderline0">
    <w:name w:val="Highlighted underline"/>
    <w:rsid w:val="001E299C"/>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1E299C"/>
  </w:style>
  <w:style w:type="character" w:customStyle="1" w:styleId="Normal2">
    <w:name w:val="Normal2"/>
    <w:rsid w:val="001E299C"/>
  </w:style>
  <w:style w:type="character" w:customStyle="1" w:styleId="pubdate">
    <w:name w:val="pubdate"/>
    <w:rsid w:val="001E299C"/>
  </w:style>
  <w:style w:type="numbering" w:customStyle="1" w:styleId="NoList11">
    <w:name w:val="No List11"/>
    <w:next w:val="NoList"/>
    <w:uiPriority w:val="99"/>
    <w:semiHidden/>
    <w:unhideWhenUsed/>
    <w:rsid w:val="001E299C"/>
  </w:style>
  <w:style w:type="numbering" w:customStyle="1" w:styleId="NoList111">
    <w:name w:val="No List111"/>
    <w:next w:val="NoList"/>
    <w:uiPriority w:val="99"/>
    <w:semiHidden/>
    <w:unhideWhenUsed/>
    <w:rsid w:val="001E299C"/>
  </w:style>
  <w:style w:type="numbering" w:customStyle="1" w:styleId="NoList1111">
    <w:name w:val="No List1111"/>
    <w:next w:val="NoList"/>
    <w:uiPriority w:val="99"/>
    <w:semiHidden/>
    <w:unhideWhenUsed/>
    <w:rsid w:val="001E299C"/>
  </w:style>
  <w:style w:type="numbering" w:customStyle="1" w:styleId="NoList11111">
    <w:name w:val="No List11111"/>
    <w:next w:val="NoList"/>
    <w:uiPriority w:val="99"/>
    <w:semiHidden/>
    <w:unhideWhenUsed/>
    <w:rsid w:val="001E299C"/>
  </w:style>
  <w:style w:type="numbering" w:customStyle="1" w:styleId="NoList111111">
    <w:name w:val="No List111111"/>
    <w:next w:val="NoList"/>
    <w:uiPriority w:val="99"/>
    <w:semiHidden/>
    <w:unhideWhenUsed/>
    <w:rsid w:val="001E299C"/>
  </w:style>
  <w:style w:type="numbering" w:customStyle="1" w:styleId="NoList1111111">
    <w:name w:val="No List1111111"/>
    <w:next w:val="NoList"/>
    <w:uiPriority w:val="99"/>
    <w:semiHidden/>
    <w:unhideWhenUsed/>
    <w:rsid w:val="001E299C"/>
  </w:style>
  <w:style w:type="numbering" w:customStyle="1" w:styleId="NoList11111111">
    <w:name w:val="No List11111111"/>
    <w:next w:val="NoList"/>
    <w:uiPriority w:val="99"/>
    <w:semiHidden/>
    <w:unhideWhenUsed/>
    <w:rsid w:val="001E299C"/>
  </w:style>
  <w:style w:type="numbering" w:customStyle="1" w:styleId="NoList111111111">
    <w:name w:val="No List111111111"/>
    <w:next w:val="NoList"/>
    <w:uiPriority w:val="99"/>
    <w:semiHidden/>
    <w:unhideWhenUsed/>
    <w:rsid w:val="001E299C"/>
  </w:style>
  <w:style w:type="numbering" w:customStyle="1" w:styleId="NoList1111111111">
    <w:name w:val="No List1111111111"/>
    <w:next w:val="NoList"/>
    <w:uiPriority w:val="99"/>
    <w:semiHidden/>
    <w:unhideWhenUsed/>
    <w:rsid w:val="001E299C"/>
  </w:style>
  <w:style w:type="numbering" w:customStyle="1" w:styleId="NoList11111111111">
    <w:name w:val="No List11111111111"/>
    <w:next w:val="NoList"/>
    <w:uiPriority w:val="99"/>
    <w:semiHidden/>
    <w:unhideWhenUsed/>
    <w:rsid w:val="001E299C"/>
  </w:style>
  <w:style w:type="numbering" w:customStyle="1" w:styleId="NoList111111111111">
    <w:name w:val="No List111111111111"/>
    <w:next w:val="NoList"/>
    <w:uiPriority w:val="99"/>
    <w:semiHidden/>
    <w:unhideWhenUsed/>
    <w:rsid w:val="001E299C"/>
  </w:style>
  <w:style w:type="numbering" w:customStyle="1" w:styleId="NoList1111111111111">
    <w:name w:val="No List1111111111111"/>
    <w:next w:val="NoList"/>
    <w:uiPriority w:val="99"/>
    <w:semiHidden/>
    <w:unhideWhenUsed/>
    <w:rsid w:val="001E299C"/>
  </w:style>
  <w:style w:type="numbering" w:customStyle="1" w:styleId="NoList11111111111111">
    <w:name w:val="No List11111111111111"/>
    <w:next w:val="NoList"/>
    <w:uiPriority w:val="99"/>
    <w:semiHidden/>
    <w:unhideWhenUsed/>
    <w:rsid w:val="001E299C"/>
  </w:style>
  <w:style w:type="numbering" w:customStyle="1" w:styleId="NoList111111111111111">
    <w:name w:val="No List111111111111111"/>
    <w:next w:val="NoList"/>
    <w:uiPriority w:val="99"/>
    <w:semiHidden/>
    <w:unhideWhenUsed/>
    <w:rsid w:val="001E299C"/>
  </w:style>
  <w:style w:type="numbering" w:customStyle="1" w:styleId="NoList1111111111111111">
    <w:name w:val="No List1111111111111111"/>
    <w:next w:val="NoList"/>
    <w:uiPriority w:val="99"/>
    <w:semiHidden/>
    <w:unhideWhenUsed/>
    <w:rsid w:val="001E299C"/>
  </w:style>
  <w:style w:type="numbering" w:customStyle="1" w:styleId="NoList11111111111111111">
    <w:name w:val="No List11111111111111111"/>
    <w:next w:val="NoList"/>
    <w:uiPriority w:val="99"/>
    <w:semiHidden/>
    <w:unhideWhenUsed/>
    <w:rsid w:val="001E299C"/>
  </w:style>
  <w:style w:type="paragraph" w:customStyle="1" w:styleId="FreeFormA">
    <w:name w:val="Free Form A"/>
    <w:autoRedefine/>
    <w:uiPriority w:val="99"/>
    <w:qFormat/>
    <w:rsid w:val="001E299C"/>
    <w:pPr>
      <w:spacing w:after="0" w:line="276" w:lineRule="auto"/>
    </w:pPr>
    <w:rPr>
      <w:rFonts w:ascii="Helvetica" w:eastAsia="ヒラギノ角ゴ Pro W3" w:hAnsi="Helvetica" w:cs="Times New Roman"/>
      <w:color w:val="000000"/>
      <w:sz w:val="24"/>
      <w:lang w:eastAsia="zh-CN" w:bidi="he-IL"/>
    </w:rPr>
  </w:style>
  <w:style w:type="character" w:customStyle="1" w:styleId="grey">
    <w:name w:val="grey"/>
    <w:rsid w:val="001E299C"/>
  </w:style>
  <w:style w:type="character" w:customStyle="1" w:styleId="postby">
    <w:name w:val="post_by"/>
    <w:rsid w:val="001E299C"/>
  </w:style>
  <w:style w:type="character" w:customStyle="1" w:styleId="postdate">
    <w:name w:val="post_date"/>
    <w:rsid w:val="001E299C"/>
  </w:style>
  <w:style w:type="character" w:customStyle="1" w:styleId="bdx">
    <w:name w:val="bdx"/>
    <w:rsid w:val="001E299C"/>
  </w:style>
  <w:style w:type="character" w:customStyle="1" w:styleId="bdl">
    <w:name w:val="bdl"/>
    <w:rsid w:val="001E299C"/>
  </w:style>
  <w:style w:type="character" w:customStyle="1" w:styleId="bhl">
    <w:name w:val="bhl"/>
    <w:rsid w:val="001E299C"/>
  </w:style>
  <w:style w:type="character" w:customStyle="1" w:styleId="CardNotUnderlinedChar1">
    <w:name w:val="Card Not Underlined Char1"/>
    <w:link w:val="CardNotUnderlined"/>
    <w:rsid w:val="001E299C"/>
    <w:rPr>
      <w:rFonts w:ascii="Bell MT" w:eastAsia="Calibri" w:hAnsi="Bell MT" w:cs="Calibri"/>
      <w:szCs w:val="20"/>
    </w:rPr>
  </w:style>
  <w:style w:type="character" w:customStyle="1" w:styleId="breadcrumbitemcurrent">
    <w:name w:val="breadcrumbitemcurrent"/>
    <w:rsid w:val="001E299C"/>
  </w:style>
  <w:style w:type="character" w:customStyle="1" w:styleId="bbl">
    <w:name w:val="bbl"/>
    <w:rsid w:val="001E299C"/>
  </w:style>
  <w:style w:type="character" w:customStyle="1" w:styleId="Date2">
    <w:name w:val="Date2"/>
    <w:rsid w:val="001E299C"/>
  </w:style>
  <w:style w:type="character" w:customStyle="1" w:styleId="company">
    <w:name w:val="company"/>
    <w:rsid w:val="001E299C"/>
  </w:style>
  <w:style w:type="character" w:customStyle="1" w:styleId="itxtnewhookspan">
    <w:name w:val="itxtnewhookspan"/>
    <w:rsid w:val="001E299C"/>
  </w:style>
  <w:style w:type="character" w:customStyle="1" w:styleId="gstxthlt">
    <w:name w:val="gstxt_hlt"/>
    <w:rsid w:val="001E299C"/>
  </w:style>
  <w:style w:type="paragraph" w:customStyle="1" w:styleId="bodytextfp">
    <w:name w:val="bodytextfp"/>
    <w:basedOn w:val="Normal"/>
    <w:uiPriority w:val="99"/>
    <w:qFormat/>
    <w:rsid w:val="001E299C"/>
    <w:pPr>
      <w:spacing w:before="100" w:beforeAutospacing="1" w:after="100" w:afterAutospacing="1"/>
    </w:pPr>
    <w:rPr>
      <w:rFonts w:eastAsia="Times New Roman"/>
      <w:sz w:val="24"/>
    </w:rPr>
  </w:style>
  <w:style w:type="character" w:styleId="SubtleEmphasis">
    <w:name w:val="Subtle Emphasis"/>
    <w:uiPriority w:val="19"/>
    <w:qFormat/>
    <w:rsid w:val="001E299C"/>
    <w:rPr>
      <w:rFonts w:ascii="Georgia" w:hAnsi="Georgia"/>
      <w:i/>
      <w:iCs/>
      <w:color w:val="808080"/>
    </w:rPr>
  </w:style>
  <w:style w:type="character" w:customStyle="1" w:styleId="HotRouteChar0">
    <w:name w:val="Hot Route Char"/>
    <w:link w:val="HotRoute0"/>
    <w:locked/>
    <w:rsid w:val="001E299C"/>
    <w:rPr>
      <w:rFonts w:ascii="Calibri" w:eastAsia="Cambria" w:hAnsi="Calibri" w:cs="Calibri"/>
      <w:iCs/>
      <w:color w:val="000000"/>
      <w:sz w:val="18"/>
    </w:rPr>
  </w:style>
  <w:style w:type="character" w:customStyle="1" w:styleId="ReallyfuckingsmallChar">
    <w:name w:val="Really fucking small Char"/>
    <w:link w:val="Reallyfuckingsmall"/>
    <w:locked/>
    <w:rsid w:val="001E299C"/>
    <w:rPr>
      <w:rFonts w:ascii="Times New Roman" w:eastAsia="Times New Roman" w:hAnsi="Times New Roman"/>
      <w:sz w:val="10"/>
    </w:rPr>
  </w:style>
  <w:style w:type="paragraph" w:customStyle="1" w:styleId="Reallyfuckingsmall">
    <w:name w:val="Really fucking small"/>
    <w:basedOn w:val="Normal"/>
    <w:link w:val="ReallyfuckingsmallChar"/>
    <w:qFormat/>
    <w:rsid w:val="001E299C"/>
    <w:rPr>
      <w:rFonts w:ascii="Times New Roman" w:eastAsia="Times New Roman" w:hAnsi="Times New Roman" w:cstheme="minorBidi"/>
      <w:sz w:val="10"/>
    </w:rPr>
  </w:style>
  <w:style w:type="paragraph" w:customStyle="1" w:styleId="subheader">
    <w:name w:val="subheader"/>
    <w:basedOn w:val="Normal"/>
    <w:uiPriority w:val="99"/>
    <w:qFormat/>
    <w:rsid w:val="001E299C"/>
    <w:pPr>
      <w:spacing w:before="100" w:beforeAutospacing="1" w:after="100" w:afterAutospacing="1"/>
    </w:pPr>
    <w:rPr>
      <w:rFonts w:eastAsia="Times New Roman"/>
      <w:sz w:val="24"/>
    </w:rPr>
  </w:style>
  <w:style w:type="character" w:customStyle="1" w:styleId="SubtleEmphasis1">
    <w:name w:val="Subtle Emphasis1"/>
    <w:uiPriority w:val="19"/>
    <w:qFormat/>
    <w:rsid w:val="001E299C"/>
    <w:rPr>
      <w:rFonts w:ascii="Times New Roman" w:hAnsi="Times New Roman"/>
      <w:b/>
      <w:iCs/>
      <w:color w:val="auto"/>
      <w:sz w:val="22"/>
    </w:rPr>
  </w:style>
  <w:style w:type="character" w:customStyle="1" w:styleId="StyleBoldRed">
    <w:name w:val="Style Bold Red"/>
    <w:rsid w:val="001E299C"/>
    <w:rPr>
      <w:b/>
      <w:bCs/>
      <w:color w:val="auto"/>
    </w:rPr>
  </w:style>
  <w:style w:type="character" w:customStyle="1" w:styleId="StyleTimesNewRoman8pt">
    <w:name w:val="Style Times New Roman 8 pt"/>
    <w:rsid w:val="001E299C"/>
    <w:rPr>
      <w:rFonts w:ascii="Georgia" w:hAnsi="Georgia"/>
      <w:sz w:val="16"/>
    </w:rPr>
  </w:style>
  <w:style w:type="character" w:customStyle="1" w:styleId="StyleStyle7pt8pt">
    <w:name w:val="Style Style 7 pt + 8 pt"/>
    <w:rsid w:val="001E299C"/>
    <w:rPr>
      <w:sz w:val="16"/>
    </w:rPr>
  </w:style>
  <w:style w:type="character" w:customStyle="1" w:styleId="StyleStyleThickunderlineBold1">
    <w:name w:val="Style Style Thick underline + Bold1"/>
    <w:rsid w:val="001E299C"/>
    <w:rPr>
      <w:b/>
      <w:bCs/>
      <w:u w:val="thick"/>
    </w:rPr>
  </w:style>
  <w:style w:type="character" w:customStyle="1" w:styleId="StyleUnderline2">
    <w:name w:val="Style Underline2"/>
    <w:rsid w:val="001E299C"/>
    <w:rPr>
      <w:u w:val="single"/>
    </w:rPr>
  </w:style>
  <w:style w:type="character" w:customStyle="1" w:styleId="ShrinkText">
    <w:name w:val="Shrink Text"/>
    <w:rsid w:val="001E299C"/>
    <w:rPr>
      <w:sz w:val="16"/>
    </w:rPr>
  </w:style>
  <w:style w:type="character" w:customStyle="1" w:styleId="smallcaps">
    <w:name w:val="smallcaps"/>
    <w:rsid w:val="001E299C"/>
  </w:style>
  <w:style w:type="character" w:customStyle="1" w:styleId="goldbldtext">
    <w:name w:val="goldbldtext"/>
    <w:rsid w:val="001E299C"/>
  </w:style>
  <w:style w:type="character" w:customStyle="1" w:styleId="PageHeaderLine2Char">
    <w:name w:val="PageHeaderLine2 Char"/>
    <w:link w:val="PageHeaderLine2"/>
    <w:rsid w:val="001E299C"/>
    <w:rPr>
      <w:rFonts w:ascii="Calibri" w:eastAsia="Calibri" w:hAnsi="Calibri" w:cs="Calibri"/>
      <w:b/>
    </w:rPr>
  </w:style>
  <w:style w:type="paragraph" w:customStyle="1" w:styleId="firstletter">
    <w:name w:val="firstletter"/>
    <w:basedOn w:val="Normal"/>
    <w:uiPriority w:val="99"/>
    <w:qFormat/>
    <w:rsid w:val="001E299C"/>
    <w:pPr>
      <w:spacing w:before="100" w:beforeAutospacing="1" w:after="100" w:afterAutospacing="1"/>
    </w:pPr>
    <w:rPr>
      <w:rFonts w:eastAsia="Times New Roman"/>
      <w:sz w:val="24"/>
    </w:rPr>
  </w:style>
  <w:style w:type="paragraph" w:customStyle="1" w:styleId="more">
    <w:name w:val="more"/>
    <w:basedOn w:val="Normal"/>
    <w:uiPriority w:val="99"/>
    <w:qFormat/>
    <w:rsid w:val="001E299C"/>
    <w:pPr>
      <w:spacing w:before="100" w:beforeAutospacing="1" w:after="100" w:afterAutospacing="1"/>
    </w:pPr>
    <w:rPr>
      <w:rFonts w:eastAsia="Times New Roman"/>
      <w:sz w:val="24"/>
    </w:rPr>
  </w:style>
  <w:style w:type="character" w:customStyle="1" w:styleId="cardshighlight0">
    <w:name w:val="cardshighlight"/>
    <w:rsid w:val="001E299C"/>
  </w:style>
  <w:style w:type="character" w:customStyle="1" w:styleId="cardsfont12pt1">
    <w:name w:val="cardsfont12pt"/>
    <w:rsid w:val="001E299C"/>
  </w:style>
  <w:style w:type="character" w:customStyle="1" w:styleId="ft1">
    <w:name w:val="ft1"/>
    <w:rsid w:val="001E299C"/>
  </w:style>
  <w:style w:type="character" w:customStyle="1" w:styleId="ft6">
    <w:name w:val="ft6"/>
    <w:rsid w:val="001E299C"/>
  </w:style>
  <w:style w:type="paragraph" w:customStyle="1" w:styleId="story">
    <w:name w:val="story"/>
    <w:basedOn w:val="Normal"/>
    <w:uiPriority w:val="99"/>
    <w:qFormat/>
    <w:rsid w:val="001E299C"/>
    <w:pPr>
      <w:spacing w:before="100" w:beforeAutospacing="1" w:after="100" w:afterAutospacing="1"/>
    </w:pPr>
    <w:rPr>
      <w:rFonts w:eastAsia="Times New Roman"/>
      <w:sz w:val="24"/>
    </w:rPr>
  </w:style>
  <w:style w:type="paragraph" w:customStyle="1" w:styleId="H1numbered">
    <w:name w:val="H1 numbered"/>
    <w:basedOn w:val="Normal"/>
    <w:uiPriority w:val="99"/>
    <w:qFormat/>
    <w:rsid w:val="001E299C"/>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1E299C"/>
    <w:pPr>
      <w:widowControl w:val="0"/>
      <w:numPr>
        <w:ilvl w:val="1"/>
        <w:numId w:val="15"/>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1E299C"/>
  </w:style>
  <w:style w:type="character" w:customStyle="1" w:styleId="backcontent">
    <w:name w:val="backcontent"/>
    <w:rsid w:val="001E299C"/>
  </w:style>
  <w:style w:type="character" w:customStyle="1" w:styleId="daystmp">
    <w:name w:val="daystmp"/>
    <w:rsid w:val="001E299C"/>
  </w:style>
  <w:style w:type="paragraph" w:customStyle="1" w:styleId="in">
    <w:name w:val="in"/>
    <w:basedOn w:val="Normal"/>
    <w:uiPriority w:val="99"/>
    <w:qFormat/>
    <w:rsid w:val="001E299C"/>
    <w:pPr>
      <w:spacing w:before="100" w:beforeAutospacing="1" w:after="100" w:afterAutospacing="1"/>
    </w:pPr>
    <w:rPr>
      <w:rFonts w:eastAsia="Times New Roman"/>
      <w:sz w:val="24"/>
    </w:rPr>
  </w:style>
  <w:style w:type="character" w:customStyle="1" w:styleId="cardsfont12ptchar">
    <w:name w:val="cardsfont12ptchar"/>
    <w:rsid w:val="001E299C"/>
  </w:style>
  <w:style w:type="paragraph" w:customStyle="1" w:styleId="image-caption">
    <w:name w:val="image-caption"/>
    <w:basedOn w:val="Normal"/>
    <w:uiPriority w:val="99"/>
    <w:qFormat/>
    <w:rsid w:val="001E299C"/>
    <w:pPr>
      <w:spacing w:before="100" w:beforeAutospacing="1" w:after="100" w:afterAutospacing="1"/>
    </w:pPr>
    <w:rPr>
      <w:rFonts w:eastAsia="Times New Roman"/>
      <w:sz w:val="24"/>
    </w:rPr>
  </w:style>
  <w:style w:type="character" w:customStyle="1" w:styleId="gal">
    <w:name w:val="gal"/>
    <w:rsid w:val="001E299C"/>
  </w:style>
  <w:style w:type="character" w:customStyle="1" w:styleId="submitted">
    <w:name w:val="submitted"/>
    <w:rsid w:val="001E299C"/>
  </w:style>
  <w:style w:type="paragraph" w:customStyle="1" w:styleId="imagecontain">
    <w:name w:val="imagecontain"/>
    <w:basedOn w:val="Normal"/>
    <w:uiPriority w:val="99"/>
    <w:qFormat/>
    <w:rsid w:val="001E299C"/>
    <w:pPr>
      <w:spacing w:before="100" w:beforeAutospacing="1" w:after="100" w:afterAutospacing="1"/>
    </w:pPr>
    <w:rPr>
      <w:rFonts w:eastAsia="Times New Roman"/>
      <w:sz w:val="24"/>
    </w:rPr>
  </w:style>
  <w:style w:type="character" w:customStyle="1" w:styleId="imagedateline">
    <w:name w:val="image_dateline"/>
    <w:rsid w:val="001E299C"/>
  </w:style>
  <w:style w:type="character" w:customStyle="1" w:styleId="authordatecharchar">
    <w:name w:val="authordatecharchar"/>
    <w:rsid w:val="001E299C"/>
  </w:style>
  <w:style w:type="character" w:customStyle="1" w:styleId="style1char0">
    <w:name w:val="style1char"/>
    <w:rsid w:val="001E299C"/>
  </w:style>
  <w:style w:type="character" w:customStyle="1" w:styleId="tagcharchar0">
    <w:name w:val="tagcharchar"/>
    <w:rsid w:val="001E299C"/>
  </w:style>
  <w:style w:type="character" w:customStyle="1" w:styleId="underlinedcharchar2">
    <w:name w:val="underlinedcharchar"/>
    <w:rsid w:val="001E299C"/>
  </w:style>
  <w:style w:type="paragraph" w:customStyle="1" w:styleId="CM62">
    <w:name w:val="CM62"/>
    <w:basedOn w:val="Normal"/>
    <w:next w:val="Normal"/>
    <w:uiPriority w:val="99"/>
    <w:qFormat/>
    <w:rsid w:val="001E299C"/>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1E299C"/>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1E299C"/>
    <w:pPr>
      <w:widowControl w:val="0"/>
      <w:spacing w:after="63"/>
    </w:pPr>
    <w:rPr>
      <w:rFonts w:ascii="Arial" w:hAnsi="Arial"/>
      <w:color w:val="auto"/>
    </w:rPr>
  </w:style>
  <w:style w:type="paragraph" w:customStyle="1" w:styleId="CM35">
    <w:name w:val="CM35"/>
    <w:basedOn w:val="Default"/>
    <w:next w:val="Default"/>
    <w:uiPriority w:val="99"/>
    <w:qFormat/>
    <w:rsid w:val="001E299C"/>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1E299C"/>
    <w:pPr>
      <w:widowControl w:val="0"/>
      <w:spacing w:line="228" w:lineRule="atLeast"/>
    </w:pPr>
    <w:rPr>
      <w:rFonts w:ascii="Showcard Gothic" w:hAnsi="Showcard Gothic"/>
      <w:color w:val="auto"/>
    </w:rPr>
  </w:style>
  <w:style w:type="character" w:customStyle="1" w:styleId="BoxedChar">
    <w:name w:val="Boxed Char"/>
    <w:rsid w:val="001E299C"/>
    <w:rPr>
      <w:rFonts w:ascii="Arial Narrow" w:hAnsi="Arial Narrow"/>
      <w:b/>
      <w:sz w:val="18"/>
      <w:bdr w:val="single" w:sz="6" w:space="0" w:color="auto"/>
    </w:rPr>
  </w:style>
  <w:style w:type="character" w:customStyle="1" w:styleId="Style11ptUnderline2">
    <w:name w:val="Style 11 pt Underline2"/>
    <w:rsid w:val="001E299C"/>
    <w:rPr>
      <w:sz w:val="20"/>
      <w:u w:val="single"/>
    </w:rPr>
  </w:style>
  <w:style w:type="character" w:customStyle="1" w:styleId="Style11ptBoldUnderline2">
    <w:name w:val="Style 11 pt Bold Underline2"/>
    <w:rsid w:val="001E299C"/>
    <w:rPr>
      <w:b/>
      <w:bCs/>
      <w:sz w:val="20"/>
      <w:u w:val="single"/>
    </w:rPr>
  </w:style>
  <w:style w:type="character" w:customStyle="1" w:styleId="nw">
    <w:name w:val="nw"/>
    <w:rsid w:val="001E299C"/>
  </w:style>
  <w:style w:type="character" w:customStyle="1" w:styleId="Styleunderline11ptBoldBorderSinglesolidlineAuto">
    <w:name w:val="Style underline + 11 pt Bold Border: : (Single solid line Auto ..."/>
    <w:rsid w:val="001E299C"/>
    <w:rPr>
      <w:b/>
      <w:bCs/>
      <w:sz w:val="20"/>
      <w:u w:val="single"/>
      <w:bdr w:val="single" w:sz="4" w:space="0" w:color="auto"/>
    </w:rPr>
  </w:style>
  <w:style w:type="paragraph" w:customStyle="1" w:styleId="StylecardCharCharChar11pt">
    <w:name w:val="Style card Char Char Char + 11 pt"/>
    <w:link w:val="StylecardCharCharChar11ptChar"/>
    <w:qFormat/>
    <w:rsid w:val="001E299C"/>
    <w:pPr>
      <w:spacing w:after="200" w:line="240" w:lineRule="auto"/>
      <w:ind w:left="288" w:right="288"/>
    </w:pPr>
    <w:rPr>
      <w:rFonts w:ascii="Calibri" w:eastAsia="Times New Roman" w:hAnsi="Calibri" w:cs="Times New Roman"/>
      <w:sz w:val="20"/>
      <w:szCs w:val="20"/>
    </w:rPr>
  </w:style>
  <w:style w:type="character" w:customStyle="1" w:styleId="cardCharCharCharChar">
    <w:name w:val="card Char Char Char Char"/>
    <w:rsid w:val="001E299C"/>
    <w:rPr>
      <w:lang w:val="en-US" w:eastAsia="en-US" w:bidi="ar-SA"/>
    </w:rPr>
  </w:style>
  <w:style w:type="character" w:customStyle="1" w:styleId="StylecardCharCharChar11ptChar">
    <w:name w:val="Style card Char Char Char + 11 pt Char"/>
    <w:link w:val="StylecardCharCharChar11pt"/>
    <w:rsid w:val="001E299C"/>
    <w:rPr>
      <w:rFonts w:ascii="Calibri" w:eastAsia="Times New Roman" w:hAnsi="Calibri" w:cs="Times New Roman"/>
      <w:sz w:val="20"/>
      <w:szCs w:val="20"/>
    </w:rPr>
  </w:style>
  <w:style w:type="paragraph" w:customStyle="1" w:styleId="StyleCards11pt">
    <w:name w:val="Style Cards + 11 pt"/>
    <w:basedOn w:val="Cards"/>
    <w:link w:val="StyleCards11ptChar"/>
    <w:qFormat/>
    <w:rsid w:val="001E299C"/>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1E299C"/>
    <w:rPr>
      <w:rFonts w:ascii="Georgia" w:eastAsia="Times New Roman" w:hAnsi="Georgia" w:cs="Times New Roman"/>
      <w:szCs w:val="24"/>
      <w:lang w:val="x-none" w:eastAsia="x-none"/>
    </w:rPr>
  </w:style>
  <w:style w:type="paragraph" w:customStyle="1" w:styleId="StyleCards11ptUnderline">
    <w:name w:val="Style Cards + 11 pt Underline"/>
    <w:basedOn w:val="Cards"/>
    <w:link w:val="StyleCards11ptUnderlineChar"/>
    <w:qFormat/>
    <w:rsid w:val="001E299C"/>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1E299C"/>
    <w:rPr>
      <w:rFonts w:ascii="Georgia" w:eastAsia="Times New Roman" w:hAnsi="Georgia" w:cs="Times New Roman"/>
      <w:szCs w:val="20"/>
      <w:u w:val="single"/>
      <w:lang w:val="x-none" w:eastAsia="x-none"/>
    </w:rPr>
  </w:style>
  <w:style w:type="paragraph" w:customStyle="1" w:styleId="StyleCards11ptBoldUnderline">
    <w:name w:val="Style Cards + 11 pt Bold Underline"/>
    <w:basedOn w:val="Cards"/>
    <w:link w:val="StyleCards11ptBoldUnderlineChar"/>
    <w:qFormat/>
    <w:rsid w:val="001E299C"/>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1E299C"/>
    <w:rPr>
      <w:rFonts w:ascii="Georgia" w:eastAsia="Times New Roman" w:hAnsi="Georgia" w:cs="Times New Roman"/>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E299C"/>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1E299C"/>
    <w:rPr>
      <w:rFonts w:ascii="Georgia" w:eastAsia="Times New Roman" w:hAnsi="Georgia" w:cs="Times New Roman"/>
      <w:b/>
      <w:bCs/>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1E299C"/>
    <w:rPr>
      <w:lang w:val="x-none" w:eastAsia="x-none"/>
    </w:rPr>
  </w:style>
  <w:style w:type="character" w:customStyle="1" w:styleId="cardCharCharChar1">
    <w:name w:val="card Char Char Char1"/>
    <w:rsid w:val="001E299C"/>
    <w:rPr>
      <w:lang w:val="en-US" w:eastAsia="en-US" w:bidi="ar-SA"/>
    </w:rPr>
  </w:style>
  <w:style w:type="character" w:customStyle="1" w:styleId="StylecardCharChar11ptChar">
    <w:name w:val="Style card Char Char + 11 pt Char"/>
    <w:link w:val="StylecardCharChar11pt"/>
    <w:rsid w:val="001E299C"/>
    <w:rPr>
      <w:rFonts w:ascii="Georgia" w:eastAsia="Times New Roman" w:hAnsi="Georgia"/>
      <w:szCs w:val="20"/>
      <w:lang w:val="x-none" w:eastAsia="x-none"/>
    </w:rPr>
  </w:style>
  <w:style w:type="paragraph" w:customStyle="1" w:styleId="NormalFont">
    <w:name w:val="Normal Font"/>
    <w:link w:val="NormalFontChar"/>
    <w:qFormat/>
    <w:rsid w:val="001E299C"/>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1E299C"/>
    <w:pPr>
      <w:spacing w:after="200" w:line="240" w:lineRule="auto"/>
    </w:pPr>
    <w:rPr>
      <w:rFonts w:ascii="Times" w:eastAsia="Times New Roman" w:hAnsi="Times" w:cs="Times New Roman"/>
      <w:sz w:val="20"/>
    </w:rPr>
  </w:style>
  <w:style w:type="character" w:customStyle="1" w:styleId="Style11ptThickunderline">
    <w:name w:val="Style 11 pt Thick underline"/>
    <w:rsid w:val="001E299C"/>
    <w:rPr>
      <w:sz w:val="20"/>
      <w:u w:val="thick"/>
    </w:rPr>
  </w:style>
  <w:style w:type="character" w:customStyle="1" w:styleId="Style11ptBoldThickunderline">
    <w:name w:val="Style 11 pt Bold Thick underline"/>
    <w:rsid w:val="001E299C"/>
    <w:rPr>
      <w:b/>
      <w:bCs/>
      <w:sz w:val="20"/>
      <w:u w:val="thick"/>
    </w:rPr>
  </w:style>
  <w:style w:type="paragraph" w:customStyle="1" w:styleId="StyleNormalFont11ptUnderline">
    <w:name w:val="Style Normal Font + 11 pt Underline"/>
    <w:basedOn w:val="NormalFont"/>
    <w:link w:val="StyleNormalFont11ptUnderlineChar"/>
    <w:qFormat/>
    <w:rsid w:val="001E299C"/>
    <w:rPr>
      <w:u w:val="single"/>
      <w:lang w:val="x-none" w:eastAsia="x-none"/>
    </w:rPr>
  </w:style>
  <w:style w:type="character" w:customStyle="1" w:styleId="NormalFontChar">
    <w:name w:val="Normal Font Char"/>
    <w:link w:val="NormalFont"/>
    <w:rsid w:val="001E299C"/>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1E299C"/>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E299C"/>
    <w:rPr>
      <w:b/>
      <w:bCs/>
      <w:u w:val="single"/>
      <w:lang w:val="x-none" w:eastAsia="x-none"/>
    </w:rPr>
  </w:style>
  <w:style w:type="character" w:customStyle="1" w:styleId="StyleNormalFont11ptBoldUnderlineChar">
    <w:name w:val="Style Normal Font + 11 pt Bold Underline Char"/>
    <w:link w:val="StyleNormalFont11ptBoldUnderline"/>
    <w:rsid w:val="001E299C"/>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1E299C"/>
    <w:rPr>
      <w:rFonts w:eastAsia="Times New Roman"/>
      <w:sz w:val="15"/>
    </w:rPr>
  </w:style>
  <w:style w:type="character" w:customStyle="1" w:styleId="authors1">
    <w:name w:val="authors1"/>
    <w:rsid w:val="001E299C"/>
    <w:rPr>
      <w:rFonts w:ascii="Verdana" w:hAnsi="Verdana" w:hint="default"/>
      <w:b/>
      <w:bCs/>
      <w:color w:val="006699"/>
      <w:sz w:val="20"/>
      <w:szCs w:val="20"/>
    </w:rPr>
  </w:style>
  <w:style w:type="character" w:customStyle="1" w:styleId="headlinesectionlarge">
    <w:name w:val="headline_section_large"/>
    <w:rsid w:val="001E299C"/>
  </w:style>
  <w:style w:type="paragraph" w:customStyle="1" w:styleId="formatvorlage2">
    <w:name w:val="formatvorlage2"/>
    <w:basedOn w:val="Normal"/>
    <w:uiPriority w:val="99"/>
    <w:qFormat/>
    <w:rsid w:val="001E299C"/>
    <w:pPr>
      <w:spacing w:before="100" w:beforeAutospacing="1" w:after="100" w:afterAutospacing="1"/>
    </w:pPr>
    <w:rPr>
      <w:rFonts w:eastAsia="Calibri"/>
      <w:sz w:val="24"/>
    </w:rPr>
  </w:style>
  <w:style w:type="character" w:customStyle="1" w:styleId="Styleunderline11ptBlack">
    <w:name w:val="Style underline + 11 pt Black"/>
    <w:rsid w:val="001E299C"/>
    <w:rPr>
      <w:color w:val="000000"/>
      <w:sz w:val="20"/>
      <w:u w:val="single"/>
    </w:rPr>
  </w:style>
  <w:style w:type="character" w:customStyle="1" w:styleId="Styleunderline11ptBoldBlack">
    <w:name w:val="Style underline + 11 pt Bold Black"/>
    <w:rsid w:val="001E299C"/>
    <w:rPr>
      <w:b/>
      <w:bCs/>
      <w:color w:val="000000"/>
      <w:sz w:val="20"/>
      <w:u w:val="single"/>
    </w:rPr>
  </w:style>
  <w:style w:type="paragraph" w:customStyle="1" w:styleId="StyleTitle11ptNotBold">
    <w:name w:val="Style Title + 11 pt Not Bold"/>
    <w:basedOn w:val="Title"/>
    <w:link w:val="StyleTitle11ptNotBoldChar"/>
    <w:qFormat/>
    <w:rsid w:val="001E299C"/>
    <w:pPr>
      <w:keepNext w:val="0"/>
      <w:keepLines w:val="0"/>
      <w:spacing w:after="0"/>
      <w:outlineLvl w:val="9"/>
    </w:pPr>
    <w:rPr>
      <w:rFonts w:ascii="Georgia" w:eastAsia="Times New Roman" w:hAnsi="Georgia"/>
      <w:b/>
      <w:sz w:val="20"/>
      <w:lang w:val="x-none" w:eastAsia="x-none"/>
    </w:rPr>
  </w:style>
  <w:style w:type="character" w:customStyle="1" w:styleId="StyleTitle11ptNotBoldChar">
    <w:name w:val="Style Title + 11 pt Not Bold Char"/>
    <w:link w:val="StyleTitle11ptNotBold"/>
    <w:rsid w:val="001E299C"/>
    <w:rPr>
      <w:rFonts w:ascii="Georgia" w:eastAsia="Times New Roman" w:hAnsi="Georgia" w:cs="Times New Roman"/>
      <w:b/>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E299C"/>
    <w:pPr>
      <w:keepNext w:val="0"/>
      <w:keepLines w:val="0"/>
      <w:spacing w:after="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rsid w:val="001E299C"/>
    <w:rPr>
      <w:rFonts w:ascii="Georgia" w:eastAsia="Times New Roman" w:hAnsi="Georgia" w:cs="Times New Roman"/>
      <w:sz w:val="20"/>
      <w:u w:val="single"/>
      <w:lang w:val="x-none" w:eastAsia="x-none"/>
    </w:rPr>
  </w:style>
  <w:style w:type="character" w:customStyle="1" w:styleId="Style11ptBoldBlackUnderline">
    <w:name w:val="Style 11 pt Bold Black Underline"/>
    <w:rsid w:val="001E299C"/>
    <w:rPr>
      <w:b/>
      <w:bCs/>
      <w:color w:val="000000"/>
      <w:sz w:val="20"/>
      <w:u w:val="single"/>
    </w:rPr>
  </w:style>
  <w:style w:type="character" w:customStyle="1" w:styleId="Style11ptBoldBlackUnderlineBorderSinglesolidline">
    <w:name w:val="Style 11 pt Bold Black Underline Border: : (Single solid line ..."/>
    <w:rsid w:val="001E299C"/>
    <w:rPr>
      <w:b/>
      <w:bCs/>
      <w:color w:val="000000"/>
      <w:sz w:val="20"/>
      <w:u w:val="single"/>
      <w:bdr w:val="single" w:sz="4" w:space="0" w:color="auto"/>
    </w:rPr>
  </w:style>
  <w:style w:type="character" w:customStyle="1" w:styleId="StyleLatinMeridien-Italic11ptItalicUnderline">
    <w:name w:val="Style (Latin) Meridien-Italic 11 pt Italic Underline"/>
    <w:rsid w:val="001E299C"/>
    <w:rPr>
      <w:rFonts w:ascii="Meridien-Italic" w:hAnsi="Meridien-Italic"/>
      <w:i/>
      <w:iCs/>
      <w:sz w:val="20"/>
      <w:u w:val="single"/>
    </w:rPr>
  </w:style>
  <w:style w:type="character" w:customStyle="1" w:styleId="Citation-AuthorDate">
    <w:name w:val="Citation - Author/Date"/>
    <w:rsid w:val="001E299C"/>
    <w:rPr>
      <w:b/>
      <w:bCs w:val="0"/>
      <w:smallCaps/>
      <w:sz w:val="24"/>
      <w:u w:val="single"/>
    </w:rPr>
  </w:style>
  <w:style w:type="paragraph" w:customStyle="1" w:styleId="HotRouteCharCharCharCharChar">
    <w:name w:val="Hot Route! Char Char Char Char Char"/>
    <w:basedOn w:val="Normal"/>
    <w:link w:val="HotRouteCharCharCharCharCharChar"/>
    <w:qFormat/>
    <w:rsid w:val="001E299C"/>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1E299C"/>
    <w:rPr>
      <w:rFonts w:ascii="Calibri" w:eastAsia="Times New Roman" w:hAnsi="Calibri" w:cs="Calibri"/>
      <w:lang w:val="x-none" w:eastAsia="x-none"/>
    </w:rPr>
  </w:style>
  <w:style w:type="character" w:customStyle="1" w:styleId="underlinestylechar0">
    <w:name w:val="underlinestylechar"/>
    <w:rsid w:val="001E299C"/>
  </w:style>
  <w:style w:type="character" w:customStyle="1" w:styleId="highlight">
    <w:name w:val="highlight"/>
    <w:rsid w:val="001E299C"/>
  </w:style>
  <w:style w:type="character" w:customStyle="1" w:styleId="BlockHeaderHiddenChar">
    <w:name w:val="Block Header Hidden Char"/>
    <w:link w:val="BlockHeaderHidden"/>
    <w:locked/>
    <w:rsid w:val="001E299C"/>
    <w:rPr>
      <w:rFonts w:ascii="Georgia" w:eastAsia="Times New Roman" w:hAnsi="Georgia" w:cs="Times New Roman"/>
      <w:b/>
      <w:bCs/>
      <w:sz w:val="32"/>
      <w:szCs w:val="26"/>
      <w:u w:val="single"/>
    </w:rPr>
  </w:style>
  <w:style w:type="character" w:customStyle="1" w:styleId="DottedUnderline0">
    <w:name w:val="Dotted Underline"/>
    <w:rsid w:val="001E299C"/>
    <w:rPr>
      <w:rFonts w:ascii="Times New Roman" w:hAnsi="Times New Roman" w:cs="Times New Roman" w:hint="default"/>
      <w:sz w:val="20"/>
      <w:u w:val="dottedHeavy"/>
    </w:rPr>
  </w:style>
  <w:style w:type="character" w:customStyle="1" w:styleId="CardsFont6ptCharChar">
    <w:name w:val="Cards + Font: 6 pt Char Char"/>
    <w:rsid w:val="001E299C"/>
    <w:rPr>
      <w:sz w:val="8"/>
      <w:lang w:val="en-US" w:eastAsia="en-US" w:bidi="ar-SA"/>
    </w:rPr>
  </w:style>
  <w:style w:type="character" w:customStyle="1" w:styleId="titleauthoretc">
    <w:name w:val="titleauthoretc"/>
    <w:rsid w:val="001E299C"/>
  </w:style>
  <w:style w:type="paragraph" w:customStyle="1" w:styleId="deck">
    <w:name w:val="deck"/>
    <w:basedOn w:val="Normal"/>
    <w:uiPriority w:val="99"/>
    <w:qFormat/>
    <w:rsid w:val="001E299C"/>
    <w:pPr>
      <w:spacing w:before="100" w:beforeAutospacing="1" w:after="100" w:afterAutospacing="1"/>
    </w:pPr>
    <w:rPr>
      <w:rFonts w:eastAsia="Times New Roman"/>
      <w:sz w:val="24"/>
    </w:rPr>
  </w:style>
  <w:style w:type="paragraph" w:customStyle="1" w:styleId="i1">
    <w:name w:val="i1"/>
    <w:basedOn w:val="Normal"/>
    <w:uiPriority w:val="99"/>
    <w:qFormat/>
    <w:rsid w:val="001E299C"/>
    <w:pPr>
      <w:spacing w:before="100" w:beforeAutospacing="1" w:after="100" w:afterAutospacing="1"/>
    </w:pPr>
    <w:rPr>
      <w:rFonts w:eastAsia="Times New Roman"/>
      <w:sz w:val="24"/>
    </w:rPr>
  </w:style>
  <w:style w:type="paragraph" w:customStyle="1" w:styleId="question">
    <w:name w:val="question"/>
    <w:basedOn w:val="Normal"/>
    <w:uiPriority w:val="99"/>
    <w:qFormat/>
    <w:rsid w:val="001E299C"/>
    <w:pPr>
      <w:spacing w:before="100" w:beforeAutospacing="1" w:after="100" w:afterAutospacing="1"/>
    </w:pPr>
    <w:rPr>
      <w:rFonts w:eastAsia="Times New Roman"/>
      <w:sz w:val="24"/>
    </w:rPr>
  </w:style>
  <w:style w:type="paragraph" w:customStyle="1" w:styleId="bodycopy">
    <w:name w:val="bodycopy"/>
    <w:basedOn w:val="Normal"/>
    <w:uiPriority w:val="99"/>
    <w:qFormat/>
    <w:rsid w:val="001E299C"/>
    <w:pPr>
      <w:spacing w:before="100" w:beforeAutospacing="1" w:after="100" w:afterAutospacing="1"/>
    </w:pPr>
    <w:rPr>
      <w:rFonts w:eastAsia="Times New Roman"/>
      <w:sz w:val="24"/>
    </w:rPr>
  </w:style>
  <w:style w:type="character" w:customStyle="1" w:styleId="labeltext">
    <w:name w:val="labeltext"/>
    <w:rsid w:val="001E299C"/>
  </w:style>
  <w:style w:type="character" w:customStyle="1" w:styleId="viewlink">
    <w:name w:val="viewlink"/>
    <w:rsid w:val="001E299C"/>
  </w:style>
  <w:style w:type="character" w:customStyle="1" w:styleId="share">
    <w:name w:val="share"/>
    <w:rsid w:val="001E299C"/>
  </w:style>
  <w:style w:type="character" w:customStyle="1" w:styleId="inlinkchart">
    <w:name w:val="inlink_chart"/>
    <w:rsid w:val="001E299C"/>
  </w:style>
  <w:style w:type="character" w:customStyle="1" w:styleId="underLight">
    <w:name w:val="underLight"/>
    <w:uiPriority w:val="1"/>
    <w:qFormat/>
    <w:rsid w:val="001E299C"/>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E299C"/>
  </w:style>
  <w:style w:type="character" w:customStyle="1" w:styleId="author-rss">
    <w:name w:val="author-rss"/>
    <w:rsid w:val="001E299C"/>
  </w:style>
  <w:style w:type="character" w:customStyle="1" w:styleId="fbsharecountwrapper">
    <w:name w:val="fb_share_count_wrapper"/>
    <w:rsid w:val="001E299C"/>
  </w:style>
  <w:style w:type="character" w:customStyle="1" w:styleId="fbbuttontext">
    <w:name w:val="fb_button_text"/>
    <w:rsid w:val="001E299C"/>
  </w:style>
  <w:style w:type="character" w:customStyle="1" w:styleId="hw">
    <w:name w:val="hw"/>
    <w:rsid w:val="001E299C"/>
  </w:style>
  <w:style w:type="character" w:customStyle="1" w:styleId="linktotop">
    <w:name w:val="linktotop"/>
    <w:rsid w:val="001E299C"/>
  </w:style>
  <w:style w:type="character" w:customStyle="1" w:styleId="maintextbldleft">
    <w:name w:val="maintextbldleft"/>
    <w:rsid w:val="001E299C"/>
  </w:style>
  <w:style w:type="character" w:customStyle="1" w:styleId="maintextleft">
    <w:name w:val="maintextleft"/>
    <w:rsid w:val="001E299C"/>
  </w:style>
  <w:style w:type="character" w:customStyle="1" w:styleId="descriptionstyle1block">
    <w:name w:val="description style1 block"/>
    <w:rsid w:val="001E299C"/>
  </w:style>
  <w:style w:type="paragraph" w:customStyle="1" w:styleId="Fifth">
    <w:name w:val="Fifth"/>
    <w:basedOn w:val="Normal"/>
    <w:link w:val="FifthChar"/>
    <w:qFormat/>
    <w:rsid w:val="001E299C"/>
    <w:rPr>
      <w:rFonts w:eastAsia="Calibri"/>
    </w:rPr>
  </w:style>
  <w:style w:type="character" w:customStyle="1" w:styleId="gutter-right-1">
    <w:name w:val="gutter-right-1"/>
    <w:basedOn w:val="DefaultParagraphFont"/>
    <w:rsid w:val="001E299C"/>
  </w:style>
  <w:style w:type="character" w:customStyle="1" w:styleId="ssl3">
    <w:name w:val="ss_l3"/>
    <w:rsid w:val="001E299C"/>
  </w:style>
  <w:style w:type="paragraph" w:customStyle="1" w:styleId="NoteLevel22">
    <w:name w:val="Note Level 22"/>
    <w:basedOn w:val="Normal"/>
    <w:next w:val="Normal"/>
    <w:uiPriority w:val="99"/>
    <w:qFormat/>
    <w:rsid w:val="001E299C"/>
    <w:pPr>
      <w:keepNext/>
      <w:ind w:left="288" w:right="288"/>
    </w:pPr>
    <w:rPr>
      <w:rFonts w:eastAsia="MS Gothic"/>
      <w:szCs w:val="20"/>
    </w:rPr>
  </w:style>
  <w:style w:type="paragraph" w:customStyle="1" w:styleId="wp-caption-text">
    <w:name w:val="wp-caption-text"/>
    <w:basedOn w:val="Normal"/>
    <w:qFormat/>
    <w:rsid w:val="001E299C"/>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1E299C"/>
    <w:rPr>
      <w:color w:val="2B579A"/>
      <w:shd w:val="clear" w:color="auto" w:fill="E6E6E6"/>
    </w:rPr>
  </w:style>
  <w:style w:type="paragraph" w:customStyle="1" w:styleId="svarticle">
    <w:name w:val="svarticle"/>
    <w:basedOn w:val="Normal"/>
    <w:uiPriority w:val="99"/>
    <w:qFormat/>
    <w:rsid w:val="001E299C"/>
    <w:pPr>
      <w:spacing w:before="100" w:beforeAutospacing="1" w:after="100" w:afterAutospacing="1"/>
    </w:pPr>
    <w:rPr>
      <w:rFonts w:eastAsia="Times New Roman"/>
      <w:sz w:val="24"/>
    </w:rPr>
  </w:style>
  <w:style w:type="character" w:customStyle="1" w:styleId="FontStyle39">
    <w:name w:val="Font Style39"/>
    <w:uiPriority w:val="99"/>
    <w:rsid w:val="001E299C"/>
    <w:rPr>
      <w:rFonts w:ascii="Constantia" w:hAnsi="Constantia" w:cs="Constantia" w:hint="default"/>
      <w:b/>
      <w:bCs/>
      <w:sz w:val="18"/>
      <w:szCs w:val="18"/>
    </w:rPr>
  </w:style>
  <w:style w:type="character" w:customStyle="1" w:styleId="6">
    <w:name w:val="6"/>
    <w:rsid w:val="001E299C"/>
    <w:rPr>
      <w:rFonts w:ascii="Arial" w:hAnsi="Arial" w:cs="Arial" w:hint="default"/>
      <w:bCs/>
      <w:sz w:val="20"/>
      <w:u w:val="single"/>
      <w:lang w:val="en-US" w:eastAsia="en-US" w:bidi="ar-SA"/>
    </w:rPr>
  </w:style>
  <w:style w:type="character" w:customStyle="1" w:styleId="CharChar4">
    <w:name w:val="Char Char4"/>
    <w:rsid w:val="001E299C"/>
    <w:rPr>
      <w:szCs w:val="24"/>
      <w:lang w:eastAsia="zh-CN"/>
    </w:rPr>
  </w:style>
  <w:style w:type="character" w:customStyle="1" w:styleId="BodyTextFirstIndentChar1">
    <w:name w:val="Body Text First Indent Char1"/>
    <w:basedOn w:val="BodyTextChar"/>
    <w:semiHidden/>
    <w:rsid w:val="001E299C"/>
    <w:rPr>
      <w:rFonts w:ascii="Times New Roman" w:eastAsia="Calibri" w:hAnsi="Times New Roman" w:cs="Times New Roman"/>
      <w:sz w:val="24"/>
      <w:szCs w:val="24"/>
    </w:rPr>
  </w:style>
  <w:style w:type="character" w:customStyle="1" w:styleId="Header11">
    <w:name w:val="Header11"/>
    <w:rsid w:val="001E299C"/>
  </w:style>
  <w:style w:type="paragraph" w:customStyle="1" w:styleId="canvas-atom">
    <w:name w:val="canvas-atom"/>
    <w:basedOn w:val="Normal"/>
    <w:uiPriority w:val="99"/>
    <w:qFormat/>
    <w:rsid w:val="001E299C"/>
    <w:pPr>
      <w:spacing w:before="100" w:beforeAutospacing="1" w:after="100" w:afterAutospacing="1"/>
    </w:pPr>
    <w:rPr>
      <w:sz w:val="24"/>
    </w:rPr>
  </w:style>
  <w:style w:type="character" w:customStyle="1" w:styleId="posa">
    <w:name w:val="pos(a)"/>
    <w:basedOn w:val="DefaultParagraphFont"/>
    <w:rsid w:val="001E299C"/>
  </w:style>
  <w:style w:type="character" w:customStyle="1" w:styleId="u-hiddeninnarrowenv">
    <w:name w:val="u-hiddeninnarrowenv"/>
    <w:basedOn w:val="DefaultParagraphFont"/>
    <w:rsid w:val="001E299C"/>
  </w:style>
  <w:style w:type="character" w:customStyle="1" w:styleId="followbutton-bird">
    <w:name w:val="followbutton-bird"/>
    <w:basedOn w:val="DefaultParagraphFont"/>
    <w:rsid w:val="001E299C"/>
  </w:style>
  <w:style w:type="character" w:customStyle="1" w:styleId="tweetauthor-name">
    <w:name w:val="tweetauthor-name"/>
    <w:basedOn w:val="DefaultParagraphFont"/>
    <w:rsid w:val="001E299C"/>
  </w:style>
  <w:style w:type="character" w:customStyle="1" w:styleId="tweetauthor-verifiedbadge">
    <w:name w:val="tweetauthor-verifiedbadge"/>
    <w:basedOn w:val="DefaultParagraphFont"/>
    <w:rsid w:val="001E299C"/>
  </w:style>
  <w:style w:type="character" w:customStyle="1" w:styleId="tweetauthor-screenname">
    <w:name w:val="tweetauthor-screenname"/>
    <w:basedOn w:val="DefaultParagraphFont"/>
    <w:rsid w:val="001E299C"/>
  </w:style>
  <w:style w:type="paragraph" w:customStyle="1" w:styleId="tweet-text">
    <w:name w:val="tweet-text"/>
    <w:basedOn w:val="Normal"/>
    <w:uiPriority w:val="99"/>
    <w:qFormat/>
    <w:rsid w:val="001E299C"/>
    <w:pPr>
      <w:spacing w:before="100" w:beforeAutospacing="1" w:after="100" w:afterAutospacing="1"/>
    </w:pPr>
  </w:style>
  <w:style w:type="character" w:customStyle="1" w:styleId="u-hiddenvisually">
    <w:name w:val="u-hiddenvisually"/>
    <w:basedOn w:val="DefaultParagraphFont"/>
    <w:rsid w:val="001E299C"/>
  </w:style>
  <w:style w:type="character" w:customStyle="1" w:styleId="tweetaction-stat">
    <w:name w:val="tweetaction-stat"/>
    <w:basedOn w:val="DefaultParagraphFont"/>
    <w:rsid w:val="001E299C"/>
  </w:style>
  <w:style w:type="character" w:customStyle="1" w:styleId="related">
    <w:name w:val="related"/>
    <w:basedOn w:val="DefaultParagraphFont"/>
    <w:rsid w:val="001E299C"/>
  </w:style>
  <w:style w:type="character" w:customStyle="1" w:styleId="related-content">
    <w:name w:val="related-content"/>
    <w:basedOn w:val="DefaultParagraphFont"/>
    <w:rsid w:val="001E299C"/>
  </w:style>
  <w:style w:type="character" w:customStyle="1" w:styleId="name-of-author">
    <w:name w:val="name-of-author"/>
    <w:basedOn w:val="DefaultParagraphFont"/>
    <w:rsid w:val="001E299C"/>
  </w:style>
  <w:style w:type="character" w:customStyle="1" w:styleId="first-name">
    <w:name w:val="first-name"/>
    <w:basedOn w:val="DefaultParagraphFont"/>
    <w:rsid w:val="001E299C"/>
  </w:style>
  <w:style w:type="character" w:customStyle="1" w:styleId="last-name">
    <w:name w:val="last-name"/>
    <w:basedOn w:val="DefaultParagraphFont"/>
    <w:rsid w:val="001E299C"/>
  </w:style>
  <w:style w:type="paragraph" w:customStyle="1" w:styleId="description">
    <w:name w:val="description"/>
    <w:basedOn w:val="Normal"/>
    <w:uiPriority w:val="99"/>
    <w:qFormat/>
    <w:rsid w:val="001E299C"/>
    <w:pPr>
      <w:spacing w:before="100" w:beforeAutospacing="1" w:after="100" w:afterAutospacing="1"/>
    </w:pPr>
  </w:style>
  <w:style w:type="paragraph" w:customStyle="1" w:styleId="graf">
    <w:name w:val="graf"/>
    <w:basedOn w:val="Normal"/>
    <w:uiPriority w:val="99"/>
    <w:qFormat/>
    <w:rsid w:val="001E299C"/>
    <w:pPr>
      <w:spacing w:before="100" w:beforeAutospacing="1" w:after="100" w:afterAutospacing="1"/>
    </w:pPr>
  </w:style>
  <w:style w:type="character" w:customStyle="1" w:styleId="caption10">
    <w:name w:val="caption1"/>
    <w:basedOn w:val="DefaultParagraphFont"/>
    <w:rsid w:val="001E299C"/>
  </w:style>
  <w:style w:type="paragraph" w:customStyle="1" w:styleId="column">
    <w:name w:val="column"/>
    <w:basedOn w:val="Normal"/>
    <w:uiPriority w:val="99"/>
    <w:qFormat/>
    <w:rsid w:val="001E299C"/>
    <w:pPr>
      <w:spacing w:before="100" w:beforeAutospacing="1" w:after="100" w:afterAutospacing="1"/>
    </w:pPr>
  </w:style>
  <w:style w:type="paragraph" w:customStyle="1" w:styleId="recirc-container">
    <w:name w:val="recirc-container"/>
    <w:basedOn w:val="Normal"/>
    <w:uiPriority w:val="99"/>
    <w:qFormat/>
    <w:rsid w:val="001E299C"/>
    <w:pPr>
      <w:spacing w:before="100" w:beforeAutospacing="1" w:after="100" w:afterAutospacing="1"/>
    </w:pPr>
    <w:rPr>
      <w:sz w:val="24"/>
    </w:rPr>
  </w:style>
  <w:style w:type="character" w:customStyle="1" w:styleId="recirc-text">
    <w:name w:val="&quot;recirc-text”"/>
    <w:basedOn w:val="DefaultParagraphFont"/>
    <w:rsid w:val="001E299C"/>
  </w:style>
  <w:style w:type="character" w:customStyle="1" w:styleId="video-icon">
    <w:name w:val="video-icon"/>
    <w:basedOn w:val="DefaultParagraphFont"/>
    <w:rsid w:val="001E299C"/>
  </w:style>
  <w:style w:type="paragraph" w:customStyle="1" w:styleId="selectionshareable">
    <w:name w:val="selectionshareable"/>
    <w:basedOn w:val="Normal"/>
    <w:uiPriority w:val="99"/>
    <w:qFormat/>
    <w:rsid w:val="001E299C"/>
    <w:pPr>
      <w:spacing w:before="100" w:beforeAutospacing="1" w:after="100" w:afterAutospacing="1"/>
    </w:pPr>
    <w:rPr>
      <w:sz w:val="24"/>
    </w:rPr>
  </w:style>
  <w:style w:type="character" w:customStyle="1" w:styleId="powa-shot-play-btn-text">
    <w:name w:val="powa-shot-play-btn-text"/>
    <w:basedOn w:val="DefaultParagraphFont"/>
    <w:rsid w:val="001E299C"/>
  </w:style>
  <w:style w:type="character" w:customStyle="1" w:styleId="powa-shot-click">
    <w:name w:val="powa-shot-click"/>
    <w:basedOn w:val="DefaultParagraphFont"/>
    <w:rsid w:val="001E299C"/>
  </w:style>
  <w:style w:type="character" w:customStyle="1" w:styleId="wpv-blurb">
    <w:name w:val="wpv-blurb"/>
    <w:basedOn w:val="DefaultParagraphFont"/>
    <w:rsid w:val="001E299C"/>
  </w:style>
  <w:style w:type="paragraph" w:customStyle="1" w:styleId="interstitial-link">
    <w:name w:val="interstitial-link"/>
    <w:basedOn w:val="Normal"/>
    <w:uiPriority w:val="99"/>
    <w:qFormat/>
    <w:rsid w:val="001E299C"/>
    <w:pPr>
      <w:spacing w:before="100" w:beforeAutospacing="1" w:after="100" w:afterAutospacing="1"/>
    </w:pPr>
    <w:rPr>
      <w:sz w:val="24"/>
    </w:rPr>
  </w:style>
  <w:style w:type="character" w:customStyle="1" w:styleId="pb-caption">
    <w:name w:val="pb-caption"/>
    <w:basedOn w:val="DefaultParagraphFont"/>
    <w:rsid w:val="001E299C"/>
  </w:style>
  <w:style w:type="paragraph" w:customStyle="1" w:styleId="see-also">
    <w:name w:val="see-also"/>
    <w:basedOn w:val="Normal"/>
    <w:uiPriority w:val="99"/>
    <w:qFormat/>
    <w:rsid w:val="001E299C"/>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1E299C"/>
  </w:style>
  <w:style w:type="character" w:customStyle="1" w:styleId="m-2745674872889869693gmail-styleunderline">
    <w:name w:val="m_-2745674872889869693gmail-styleunderline"/>
    <w:basedOn w:val="DefaultParagraphFont"/>
    <w:rsid w:val="001E299C"/>
  </w:style>
  <w:style w:type="character" w:customStyle="1" w:styleId="UnresolvedMention31">
    <w:name w:val="Unresolved Mention31"/>
    <w:basedOn w:val="DefaultParagraphFont"/>
    <w:uiPriority w:val="99"/>
    <w:semiHidden/>
    <w:unhideWhenUsed/>
    <w:rsid w:val="001E299C"/>
    <w:rPr>
      <w:color w:val="808080"/>
      <w:shd w:val="clear" w:color="auto" w:fill="E6E6E6"/>
    </w:rPr>
  </w:style>
  <w:style w:type="character" w:customStyle="1" w:styleId="UnresolvedMention4">
    <w:name w:val="Unresolved Mention4"/>
    <w:basedOn w:val="DefaultParagraphFont"/>
    <w:uiPriority w:val="99"/>
    <w:semiHidden/>
    <w:unhideWhenUsed/>
    <w:rsid w:val="001E299C"/>
    <w:rPr>
      <w:color w:val="808080"/>
      <w:shd w:val="clear" w:color="auto" w:fill="E6E6E6"/>
    </w:rPr>
  </w:style>
  <w:style w:type="character" w:customStyle="1" w:styleId="m-8082899869479211226gmail-styleunderline">
    <w:name w:val="m_-8082899869479211226gmail-styleunderline"/>
    <w:basedOn w:val="DefaultParagraphFont"/>
    <w:rsid w:val="001E299C"/>
  </w:style>
  <w:style w:type="character" w:customStyle="1" w:styleId="StyleUnderlineChar">
    <w:name w:val="Style Underline Char"/>
    <w:basedOn w:val="DefaultParagraphFont"/>
    <w:locked/>
    <w:rsid w:val="001E299C"/>
    <w:rPr>
      <w:u w:val="single"/>
    </w:rPr>
  </w:style>
  <w:style w:type="paragraph" w:customStyle="1" w:styleId="NoteLevel23">
    <w:name w:val="Note Level 23"/>
    <w:basedOn w:val="Normal"/>
    <w:next w:val="Normal"/>
    <w:uiPriority w:val="99"/>
    <w:qFormat/>
    <w:rsid w:val="001E299C"/>
    <w:pPr>
      <w:keepNext/>
      <w:ind w:left="288" w:right="288"/>
    </w:pPr>
    <w:rPr>
      <w:rFonts w:eastAsia="MS Gothic"/>
      <w:szCs w:val="20"/>
    </w:rPr>
  </w:style>
  <w:style w:type="character" w:customStyle="1" w:styleId="Heading5Char1">
    <w:name w:val="Heading 5 Char1"/>
    <w:aliases w:val="Text Char1"/>
    <w:basedOn w:val="DefaultParagraphFont"/>
    <w:semiHidden/>
    <w:rsid w:val="001E299C"/>
    <w:rPr>
      <w:rFonts w:asciiTheme="majorHAnsi" w:eastAsiaTheme="majorEastAsia" w:hAnsiTheme="majorHAnsi" w:cstheme="majorBidi" w:hint="default"/>
      <w:color w:val="2E74B5" w:themeColor="accent1" w:themeShade="BF"/>
      <w:sz w:val="22"/>
      <w:szCs w:val="22"/>
    </w:rPr>
  </w:style>
  <w:style w:type="character" w:customStyle="1" w:styleId="HeaderChar3">
    <w:name w:val="Header Char3"/>
    <w:basedOn w:val="DefaultParagraphFont"/>
    <w:uiPriority w:val="99"/>
    <w:semiHidden/>
    <w:rsid w:val="001E299C"/>
    <w:rPr>
      <w:rFonts w:ascii="Georgia" w:hAnsi="Georgia"/>
    </w:rPr>
  </w:style>
  <w:style w:type="paragraph" w:customStyle="1" w:styleId="NoteLevel24">
    <w:name w:val="Note Level 24"/>
    <w:basedOn w:val="Normal"/>
    <w:next w:val="Normal"/>
    <w:uiPriority w:val="99"/>
    <w:qFormat/>
    <w:rsid w:val="001E299C"/>
    <w:pPr>
      <w:keepNext/>
      <w:ind w:left="288" w:right="288"/>
    </w:pPr>
    <w:rPr>
      <w:rFonts w:eastAsia="MS Gothic"/>
      <w:sz w:val="24"/>
      <w:szCs w:val="20"/>
    </w:rPr>
  </w:style>
  <w:style w:type="paragraph" w:customStyle="1" w:styleId="NoteLevel25">
    <w:name w:val="Note Level 25"/>
    <w:basedOn w:val="Normal"/>
    <w:next w:val="Normal"/>
    <w:uiPriority w:val="99"/>
    <w:qFormat/>
    <w:rsid w:val="001E299C"/>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1E299C"/>
  </w:style>
  <w:style w:type="character" w:customStyle="1" w:styleId="UnresolvedMention5">
    <w:name w:val="Unresolved Mention5"/>
    <w:basedOn w:val="DefaultParagraphFont"/>
    <w:uiPriority w:val="99"/>
    <w:semiHidden/>
    <w:unhideWhenUsed/>
    <w:rsid w:val="001E299C"/>
    <w:rPr>
      <w:color w:val="605E5C"/>
      <w:shd w:val="clear" w:color="auto" w:fill="E1DFDD"/>
    </w:rPr>
  </w:style>
  <w:style w:type="character" w:customStyle="1" w:styleId="UnresolvedMention6">
    <w:name w:val="Unresolved Mention6"/>
    <w:basedOn w:val="DefaultParagraphFont"/>
    <w:uiPriority w:val="99"/>
    <w:semiHidden/>
    <w:unhideWhenUsed/>
    <w:rsid w:val="001E299C"/>
    <w:rPr>
      <w:color w:val="605E5C"/>
      <w:shd w:val="clear" w:color="auto" w:fill="E1DFDD"/>
    </w:rPr>
  </w:style>
  <w:style w:type="character" w:customStyle="1" w:styleId="footnote">
    <w:name w:val="footnote"/>
    <w:basedOn w:val="DefaultParagraphFont"/>
    <w:rsid w:val="001E299C"/>
  </w:style>
  <w:style w:type="character" w:customStyle="1" w:styleId="hubidentifier">
    <w:name w:val="hub_identifier"/>
    <w:basedOn w:val="DefaultParagraphFont"/>
    <w:rsid w:val="001E299C"/>
  </w:style>
  <w:style w:type="paragraph" w:customStyle="1" w:styleId="standardeinzug">
    <w:name w:val="standardeinzug"/>
    <w:basedOn w:val="Normal"/>
    <w:rsid w:val="001E299C"/>
    <w:pPr>
      <w:spacing w:before="100" w:beforeAutospacing="1" w:after="100" w:afterAutospacing="1"/>
    </w:pPr>
    <w:rPr>
      <w:rFonts w:eastAsia="Times New Roman"/>
      <w:sz w:val="24"/>
    </w:rPr>
  </w:style>
  <w:style w:type="paragraph" w:customStyle="1" w:styleId="aufzhlungnormal">
    <w:name w:val="aufzhlungnormal"/>
    <w:basedOn w:val="Normal"/>
    <w:rsid w:val="001E299C"/>
    <w:pPr>
      <w:spacing w:before="100" w:beforeAutospacing="1" w:after="100" w:afterAutospacing="1"/>
    </w:pPr>
    <w:rPr>
      <w:rFonts w:eastAsia="Times New Roman"/>
      <w:sz w:val="24"/>
    </w:rPr>
  </w:style>
  <w:style w:type="character" w:customStyle="1" w:styleId="auszeichnungkursiv">
    <w:name w:val="auszeichnungkursiv"/>
    <w:basedOn w:val="DefaultParagraphFont"/>
    <w:rsid w:val="001E299C"/>
  </w:style>
  <w:style w:type="paragraph" w:customStyle="1" w:styleId="entrefilet">
    <w:name w:val="entrefilet"/>
    <w:basedOn w:val="Normal"/>
    <w:rsid w:val="001E299C"/>
    <w:pPr>
      <w:spacing w:before="100" w:beforeAutospacing="1" w:after="100" w:afterAutospacing="1"/>
    </w:pPr>
    <w:rPr>
      <w:rFonts w:eastAsia="Times New Roman"/>
      <w:sz w:val="24"/>
    </w:rPr>
  </w:style>
  <w:style w:type="paragraph" w:customStyle="1" w:styleId="kapitelreferenzkopf">
    <w:name w:val="kapitelreferenzkopf"/>
    <w:basedOn w:val="Normal"/>
    <w:rsid w:val="001E299C"/>
    <w:pPr>
      <w:spacing w:before="100" w:beforeAutospacing="1" w:after="100" w:afterAutospacing="1"/>
    </w:pPr>
    <w:rPr>
      <w:rFonts w:eastAsia="Times New Roman"/>
      <w:sz w:val="24"/>
    </w:rPr>
  </w:style>
  <w:style w:type="paragraph" w:customStyle="1" w:styleId="tabberschrift">
    <w:name w:val="tabberschrift"/>
    <w:basedOn w:val="Normal"/>
    <w:rsid w:val="001E299C"/>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1E299C"/>
  </w:style>
  <w:style w:type="character" w:customStyle="1" w:styleId="m-5621139387307470627gmail-style13ptbold">
    <w:name w:val="m_-5621139387307470627gmail-style13ptbold"/>
    <w:basedOn w:val="DefaultParagraphFont"/>
    <w:rsid w:val="001E299C"/>
  </w:style>
  <w:style w:type="character" w:customStyle="1" w:styleId="m-5621139387307470627gmail-styleunderline">
    <w:name w:val="m_-5621139387307470627gmail-styleunderline"/>
    <w:basedOn w:val="DefaultParagraphFont"/>
    <w:rsid w:val="001E299C"/>
  </w:style>
  <w:style w:type="character" w:customStyle="1" w:styleId="m-4930835733434609408gmail-style13ptbold">
    <w:name w:val="m_-4930835733434609408gmail-style13ptbold"/>
    <w:basedOn w:val="DefaultParagraphFont"/>
    <w:rsid w:val="001E299C"/>
  </w:style>
  <w:style w:type="character" w:customStyle="1" w:styleId="m-4930835733434609408gmail-styleunderline">
    <w:name w:val="m_-4930835733434609408gmail-styleunderline"/>
    <w:basedOn w:val="DefaultParagraphFont"/>
    <w:rsid w:val="001E299C"/>
  </w:style>
  <w:style w:type="character" w:customStyle="1" w:styleId="m-2456650549122369157gmail-style13ptbold">
    <w:name w:val="m_-2456650549122369157gmail-style13ptbold"/>
    <w:basedOn w:val="DefaultParagraphFont"/>
    <w:rsid w:val="001E299C"/>
  </w:style>
  <w:style w:type="character" w:customStyle="1" w:styleId="m-2456650549122369157gmail-styleunderline">
    <w:name w:val="m_-2456650549122369157gmail-styleunderline"/>
    <w:basedOn w:val="DefaultParagraphFont"/>
    <w:rsid w:val="001E299C"/>
  </w:style>
  <w:style w:type="paragraph" w:customStyle="1" w:styleId="StyleStyle4ArialNarrow9pt">
    <w:name w:val="Style Style4 + Arial Narrow 9 pt"/>
    <w:basedOn w:val="Normal"/>
    <w:link w:val="StyleStyle4ArialNarrow9ptChar"/>
    <w:rsid w:val="001E299C"/>
    <w:rPr>
      <w:rFonts w:eastAsia="Times New Roman"/>
      <w:u w:val="single"/>
    </w:rPr>
  </w:style>
  <w:style w:type="character" w:customStyle="1" w:styleId="StyleStyle4ArialNarrow9ptChar">
    <w:name w:val="Style Style4 + Arial Narrow 9 pt Char"/>
    <w:basedOn w:val="DefaultParagraphFont"/>
    <w:link w:val="StyleStyle4ArialNarrow9pt"/>
    <w:rsid w:val="001E299C"/>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1E299C"/>
    <w:rPr>
      <w:rFonts w:eastAsia="Times New Roman"/>
      <w:b/>
      <w:bCs/>
      <w:u w:val="single"/>
    </w:rPr>
  </w:style>
  <w:style w:type="character" w:customStyle="1" w:styleId="StyleStyle4ArialNarrow9ptBoldChar">
    <w:name w:val="Style Style4 + Arial Narrow 9 pt Bold Char"/>
    <w:basedOn w:val="DefaultParagraphFont"/>
    <w:link w:val="StyleStyle4ArialNarrow9ptBold"/>
    <w:rsid w:val="001E299C"/>
    <w:rPr>
      <w:rFonts w:ascii="Calibri" w:eastAsia="Times New Roman" w:hAnsi="Calibri" w:cs="Calibri"/>
      <w:b/>
      <w:bCs/>
      <w:u w:val="single"/>
    </w:rPr>
  </w:style>
  <w:style w:type="paragraph" w:customStyle="1" w:styleId="Second">
    <w:name w:val="Second"/>
    <w:basedOn w:val="Normal"/>
    <w:rsid w:val="001E299C"/>
    <w:rPr>
      <w:rFonts w:eastAsia="Calibri"/>
      <w:b/>
      <w:caps/>
      <w:szCs w:val="20"/>
    </w:rPr>
  </w:style>
  <w:style w:type="character" w:customStyle="1" w:styleId="gmail-m5226785990326652285gmail-style13ptbold">
    <w:name w:val="gmail-m_5226785990326652285gmail-style13ptbold"/>
    <w:basedOn w:val="DefaultParagraphFont"/>
    <w:rsid w:val="001E299C"/>
  </w:style>
  <w:style w:type="character" w:customStyle="1" w:styleId="gmail-m5226785990326652285gmail-styleunderline">
    <w:name w:val="gmail-m_5226785990326652285gmail-styleunderline"/>
    <w:basedOn w:val="DefaultParagraphFont"/>
    <w:rsid w:val="001E299C"/>
  </w:style>
  <w:style w:type="character" w:customStyle="1" w:styleId="balancedheadline">
    <w:name w:val="balancedheadline"/>
    <w:basedOn w:val="DefaultParagraphFont"/>
    <w:rsid w:val="001E299C"/>
  </w:style>
  <w:style w:type="character" w:customStyle="1" w:styleId="author-ref">
    <w:name w:val="author-ref"/>
    <w:basedOn w:val="DefaultParagraphFont"/>
    <w:rsid w:val="001E299C"/>
  </w:style>
  <w:style w:type="paragraph" w:customStyle="1" w:styleId="u-mb-2">
    <w:name w:val="u-mb-2"/>
    <w:basedOn w:val="Normal"/>
    <w:rsid w:val="001E299C"/>
    <w:pPr>
      <w:spacing w:before="100" w:beforeAutospacing="1" w:after="100" w:afterAutospacing="1"/>
    </w:pPr>
    <w:rPr>
      <w:rFonts w:eastAsia="Times New Roman"/>
      <w:sz w:val="24"/>
    </w:rPr>
  </w:style>
  <w:style w:type="character" w:customStyle="1" w:styleId="authorsname">
    <w:name w:val="authors__name"/>
    <w:basedOn w:val="DefaultParagraphFont"/>
    <w:rsid w:val="001E299C"/>
  </w:style>
  <w:style w:type="character" w:customStyle="1" w:styleId="authorscontact">
    <w:name w:val="authors__contact"/>
    <w:basedOn w:val="DefaultParagraphFont"/>
    <w:rsid w:val="001E299C"/>
  </w:style>
  <w:style w:type="character" w:customStyle="1" w:styleId="affiliationdepartment">
    <w:name w:val="affiliation__department"/>
    <w:basedOn w:val="DefaultParagraphFont"/>
    <w:rsid w:val="001E299C"/>
  </w:style>
  <w:style w:type="character" w:customStyle="1" w:styleId="affiliationname">
    <w:name w:val="affiliation__name"/>
    <w:basedOn w:val="DefaultParagraphFont"/>
    <w:rsid w:val="001E299C"/>
  </w:style>
  <w:style w:type="character" w:customStyle="1" w:styleId="affiliationcity">
    <w:name w:val="affiliation__city"/>
    <w:basedOn w:val="DefaultParagraphFont"/>
    <w:rsid w:val="001E299C"/>
  </w:style>
  <w:style w:type="character" w:customStyle="1" w:styleId="affiliationcountry">
    <w:name w:val="affiliation__country"/>
    <w:basedOn w:val="DefaultParagraphFont"/>
    <w:rsid w:val="001E299C"/>
  </w:style>
  <w:style w:type="character" w:customStyle="1" w:styleId="journaltitle">
    <w:name w:val="journaltitle"/>
    <w:basedOn w:val="DefaultParagraphFont"/>
    <w:rsid w:val="001E299C"/>
  </w:style>
  <w:style w:type="paragraph" w:customStyle="1" w:styleId="nav-linksstylessectiontitle-sc-1tike8v-3">
    <w:name w:val="nav-linksstyles__sectiontitle-sc-1tike8v-3"/>
    <w:basedOn w:val="Normal"/>
    <w:rsid w:val="001E299C"/>
    <w:pPr>
      <w:spacing w:before="100" w:beforeAutospacing="1" w:after="100" w:afterAutospacing="1"/>
    </w:pPr>
    <w:rPr>
      <w:rFonts w:eastAsia="Times New Roman"/>
      <w:sz w:val="24"/>
    </w:rPr>
  </w:style>
  <w:style w:type="character" w:customStyle="1" w:styleId="text-sc-1amvtpj-0-span">
    <w:name w:val="text-sc-1amvtpj-0-span"/>
    <w:basedOn w:val="DefaultParagraphFont"/>
    <w:rsid w:val="001E299C"/>
  </w:style>
  <w:style w:type="character" w:customStyle="1" w:styleId="section-front-header-modulesubtitle">
    <w:name w:val="section-front-header-module__subtitle"/>
    <w:basedOn w:val="DefaultParagraphFont"/>
    <w:rsid w:val="001E299C"/>
  </w:style>
  <w:style w:type="character" w:customStyle="1" w:styleId="article-classifiergap">
    <w:name w:val="article-classifier__gap"/>
    <w:basedOn w:val="DefaultParagraphFont"/>
    <w:rsid w:val="001E299C"/>
  </w:style>
  <w:style w:type="character" w:customStyle="1" w:styleId="a-size-extra-large">
    <w:name w:val="a-size-extra-large"/>
    <w:basedOn w:val="DefaultParagraphFont"/>
    <w:rsid w:val="001E299C"/>
  </w:style>
  <w:style w:type="paragraph" w:customStyle="1" w:styleId="generic-articlebody">
    <w:name w:val="generic-article__body"/>
    <w:basedOn w:val="Normal"/>
    <w:rsid w:val="001E299C"/>
    <w:pPr>
      <w:spacing w:before="100" w:beforeAutospacing="1" w:after="100" w:afterAutospacing="1"/>
    </w:pPr>
    <w:rPr>
      <w:rFonts w:eastAsia="Times New Roman"/>
      <w:sz w:val="24"/>
    </w:rPr>
  </w:style>
  <w:style w:type="paragraph" w:customStyle="1" w:styleId="CardBody">
    <w:name w:val="Card Body"/>
    <w:basedOn w:val="Normal"/>
    <w:link w:val="CardBodyChar"/>
    <w:qFormat/>
    <w:rsid w:val="001E299C"/>
    <w:rPr>
      <w:rFonts w:eastAsia="Times New Roman"/>
    </w:rPr>
  </w:style>
  <w:style w:type="character" w:customStyle="1" w:styleId="CardBodyChar">
    <w:name w:val="Card Body Char"/>
    <w:basedOn w:val="DefaultParagraphFont"/>
    <w:link w:val="CardBody"/>
    <w:rsid w:val="001E299C"/>
    <w:rPr>
      <w:rFonts w:ascii="Calibri" w:eastAsia="Times New Roman" w:hAnsi="Calibri" w:cs="Calibri"/>
    </w:rPr>
  </w:style>
  <w:style w:type="character" w:customStyle="1" w:styleId="m-6919561637539550718gmail-style13ptbold">
    <w:name w:val="m_-6919561637539550718gmail-style13ptbold"/>
    <w:basedOn w:val="DefaultParagraphFont"/>
    <w:rsid w:val="001E299C"/>
  </w:style>
  <w:style w:type="character" w:customStyle="1" w:styleId="m-6919561637539550718gmail-styleunderline">
    <w:name w:val="m_-6919561637539550718gmail-styleunderline"/>
    <w:basedOn w:val="DefaultParagraphFont"/>
    <w:rsid w:val="001E299C"/>
  </w:style>
  <w:style w:type="paragraph" w:customStyle="1" w:styleId="Shrink6">
    <w:name w:val="Shrink 6"/>
    <w:basedOn w:val="Normal"/>
    <w:qFormat/>
    <w:rsid w:val="001E299C"/>
    <w:rPr>
      <w:rFonts w:eastAsia="Calibri" w:cs="Times New Roman"/>
      <w:sz w:val="12"/>
    </w:rPr>
  </w:style>
  <w:style w:type="character" w:customStyle="1" w:styleId="m-4851586476605706605gmail-styleunderline">
    <w:name w:val="m_-4851586476605706605gmail-styleunderline"/>
    <w:basedOn w:val="DefaultParagraphFont"/>
    <w:rsid w:val="001E299C"/>
  </w:style>
  <w:style w:type="paragraph" w:customStyle="1" w:styleId="NoSpacing6">
    <w:name w:val="No Spacing6"/>
    <w:aliases w:val="Very Small Text"/>
    <w:basedOn w:val="Heading2"/>
    <w:qFormat/>
    <w:rsid w:val="001E299C"/>
    <w:pPr>
      <w:keepLines w:val="0"/>
      <w:pageBreakBefore w:val="0"/>
      <w:widowControl w:val="0"/>
      <w:suppressAutoHyphens/>
      <w:spacing w:before="0" w:line="240" w:lineRule="auto"/>
      <w:contextualSpacing/>
      <w:jc w:val="left"/>
    </w:pPr>
    <w:rPr>
      <w:rFonts w:ascii="Garamond" w:eastAsia="Times New Roman" w:hAnsi="Garamond" w:cs="Times New Roman"/>
      <w:b w:val="0"/>
      <w:bCs/>
      <w:sz w:val="16"/>
      <w:szCs w:val="20"/>
      <w:u w:val="none"/>
    </w:rPr>
  </w:style>
  <w:style w:type="character" w:customStyle="1" w:styleId="italics">
    <w:name w:val="italics"/>
    <w:basedOn w:val="DefaultParagraphFont"/>
    <w:rsid w:val="001E299C"/>
  </w:style>
  <w:style w:type="character" w:customStyle="1" w:styleId="A9">
    <w:name w:val="A9"/>
    <w:uiPriority w:val="99"/>
    <w:rsid w:val="001E299C"/>
    <w:rPr>
      <w:color w:val="000000"/>
      <w:sz w:val="28"/>
      <w:szCs w:val="28"/>
    </w:rPr>
  </w:style>
  <w:style w:type="character" w:customStyle="1" w:styleId="Style9ptItalicUnderline">
    <w:name w:val="Style 9 pt Italic Underline"/>
    <w:rsid w:val="001E299C"/>
    <w:rPr>
      <w:i/>
      <w:iCs/>
      <w:sz w:val="20"/>
      <w:u w:val="single"/>
    </w:rPr>
  </w:style>
  <w:style w:type="paragraph" w:customStyle="1" w:styleId="StyleHeading4TagsmalltextBigcardbodyNormalTagNotBold">
    <w:name w:val="Style Heading 4Tagsmall textBig cardbodyNormal Tag + Not Bold"/>
    <w:basedOn w:val="Heading4"/>
    <w:rsid w:val="001E299C"/>
    <w:rPr>
      <w:bCs/>
      <w:sz w:val="22"/>
    </w:rPr>
  </w:style>
  <w:style w:type="character" w:customStyle="1" w:styleId="StyleBox12ptBold">
    <w:name w:val="Style Box + 12 pt Bold"/>
    <w:basedOn w:val="DefaultParagraphFont"/>
    <w:rsid w:val="001E299C"/>
    <w:rPr>
      <w:rFonts w:ascii="Georgia" w:hAnsi="Georgia"/>
      <w:b/>
      <w:bCs/>
      <w:sz w:val="22"/>
      <w:u w:val="single"/>
      <w:bdr w:val="none" w:sz="0" w:space="0" w:color="auto"/>
    </w:rPr>
  </w:style>
  <w:style w:type="character" w:customStyle="1" w:styleId="StyleBox12pt">
    <w:name w:val="Style Box + 12 pt"/>
    <w:basedOn w:val="DefaultParagraphFont"/>
    <w:rsid w:val="001E299C"/>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1E299C"/>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1E299C"/>
    <w:rPr>
      <w:bCs/>
    </w:rPr>
  </w:style>
  <w:style w:type="character" w:customStyle="1" w:styleId="StyleGaramondText1">
    <w:name w:val="Style Garamond Text 1"/>
    <w:basedOn w:val="DefaultParagraphFont"/>
    <w:rsid w:val="001E299C"/>
    <w:rPr>
      <w:rFonts w:ascii="Georgia" w:hAnsi="Georgia"/>
      <w:color w:val="0D0D0D" w:themeColor="text1" w:themeTint="F2"/>
      <w:sz w:val="22"/>
    </w:rPr>
  </w:style>
  <w:style w:type="character" w:customStyle="1" w:styleId="StyleGaramondText1Underline">
    <w:name w:val="Style Garamond Text 1 Underline"/>
    <w:basedOn w:val="DefaultParagraphFont"/>
    <w:rsid w:val="001E299C"/>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E299C"/>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E299C"/>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E299C"/>
    <w:rPr>
      <w:b w:val="0"/>
      <w:bCs w:val="0"/>
      <w:sz w:val="14"/>
      <w:u w:val="none"/>
    </w:rPr>
  </w:style>
  <w:style w:type="character" w:customStyle="1" w:styleId="Style7ptBold">
    <w:name w:val="Style 7 pt Bold"/>
    <w:basedOn w:val="DefaultParagraphFont"/>
    <w:rsid w:val="001E299C"/>
    <w:rPr>
      <w:b w:val="0"/>
      <w:bCs/>
      <w:sz w:val="14"/>
    </w:rPr>
  </w:style>
  <w:style w:type="paragraph" w:customStyle="1" w:styleId="Stylecardtext8pt">
    <w:name w:val="Style card text + 8 pt"/>
    <w:basedOn w:val="Normal"/>
    <w:rsid w:val="001E299C"/>
    <w:pPr>
      <w:ind w:right="288"/>
    </w:pPr>
  </w:style>
  <w:style w:type="paragraph" w:customStyle="1" w:styleId="Stylecardtext5pt">
    <w:name w:val="Style card text + 5 pt"/>
    <w:basedOn w:val="Normal"/>
    <w:rsid w:val="001E299C"/>
    <w:pPr>
      <w:ind w:right="288"/>
    </w:pPr>
    <w:rPr>
      <w:sz w:val="10"/>
    </w:rPr>
  </w:style>
  <w:style w:type="character" w:customStyle="1" w:styleId="StyleStyleBoldUnderlineUnderlineIntenseEmphasis1apple-style-">
    <w:name w:val="Style Style Bold UnderlineUnderlineIntense Emphasis1apple-style-..."/>
    <w:basedOn w:val="DefaultParagraphFont"/>
    <w:rsid w:val="001E299C"/>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E299C"/>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E299C"/>
    <w:rPr>
      <w:rFonts w:ascii="Georgia" w:hAnsi="Georgia"/>
      <w:u w:val="single"/>
    </w:rPr>
  </w:style>
  <w:style w:type="paragraph" w:customStyle="1" w:styleId="StyleCardsGeorgia12ptBoldThickunderlineBorderSin">
    <w:name w:val="Style Cards + Georgia 12 pt Bold Thick underline Border: : (Sin..."/>
    <w:basedOn w:val="Normal"/>
    <w:rsid w:val="001E299C"/>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1E299C"/>
    <w:rPr>
      <w:rFonts w:ascii="Georgia" w:hAnsi="Georgia"/>
      <w:sz w:val="24"/>
      <w:u w:val="single"/>
    </w:rPr>
  </w:style>
  <w:style w:type="paragraph" w:customStyle="1" w:styleId="StyleCardsGeorgia">
    <w:name w:val="Style Cards + Georgia"/>
    <w:basedOn w:val="Normal"/>
    <w:rsid w:val="001E299C"/>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1E299C"/>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1E299C"/>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1E299C"/>
    <w:rPr>
      <w:rFonts w:eastAsia="Times New Roman"/>
      <w:i/>
      <w:iCs/>
    </w:rPr>
  </w:style>
  <w:style w:type="character" w:customStyle="1" w:styleId="HTMLAddressChar">
    <w:name w:val="HTML Address Char"/>
    <w:basedOn w:val="DefaultParagraphFont"/>
    <w:link w:val="HTMLAddress"/>
    <w:uiPriority w:val="99"/>
    <w:rsid w:val="001E299C"/>
    <w:rPr>
      <w:rFonts w:ascii="Calibri" w:eastAsia="Times New Roman" w:hAnsi="Calibri" w:cs="Calibri"/>
      <w:i/>
      <w:iCs/>
    </w:rPr>
  </w:style>
  <w:style w:type="paragraph" w:styleId="Index1">
    <w:name w:val="index 1"/>
    <w:basedOn w:val="Normal"/>
    <w:next w:val="Normal"/>
    <w:autoRedefine/>
    <w:unhideWhenUsed/>
    <w:rsid w:val="001E299C"/>
    <w:pPr>
      <w:ind w:left="220" w:hanging="220"/>
    </w:pPr>
  </w:style>
  <w:style w:type="character" w:customStyle="1" w:styleId="CardsFont6ptChar1">
    <w:name w:val="Cards + Font: 6 pt Char1"/>
    <w:link w:val="CardsFont6pt"/>
    <w:locked/>
    <w:rsid w:val="001E299C"/>
    <w:rPr>
      <w:rFonts w:ascii="Times New Roman" w:eastAsia="Times New Roman" w:hAnsi="Times New Roman" w:cs="Times New Roman"/>
      <w:sz w:val="12"/>
      <w:szCs w:val="24"/>
    </w:rPr>
  </w:style>
  <w:style w:type="paragraph" w:customStyle="1" w:styleId="Quote2">
    <w:name w:val="Quote2"/>
    <w:basedOn w:val="Default"/>
    <w:next w:val="Default"/>
    <w:rsid w:val="001E299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1E299C"/>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1E299C"/>
    <w:pPr>
      <w:spacing w:before="100" w:beforeAutospacing="1" w:after="100" w:afterAutospacing="1"/>
    </w:pPr>
    <w:rPr>
      <w:rFonts w:eastAsia="Times New Roman"/>
    </w:rPr>
  </w:style>
  <w:style w:type="paragraph" w:customStyle="1" w:styleId="Pa0">
    <w:name w:val="Pa0"/>
    <w:basedOn w:val="Default"/>
    <w:next w:val="Default"/>
    <w:uiPriority w:val="99"/>
    <w:rsid w:val="001E299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ra">
    <w:name w:val="para"/>
    <w:basedOn w:val="Normal"/>
    <w:rsid w:val="001E299C"/>
    <w:pPr>
      <w:spacing w:before="100" w:beforeAutospacing="1" w:after="100" w:afterAutospacing="1"/>
    </w:pPr>
    <w:rPr>
      <w:rFonts w:eastAsia="Times New Roman"/>
    </w:rPr>
  </w:style>
  <w:style w:type="paragraph" w:customStyle="1" w:styleId="Pa1">
    <w:name w:val="Pa1"/>
    <w:basedOn w:val="Default"/>
    <w:next w:val="Default"/>
    <w:uiPriority w:val="99"/>
    <w:rsid w:val="001E299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1E299C"/>
    <w:pPr>
      <w:spacing w:before="100" w:beforeAutospacing="1" w:after="100" w:afterAutospacing="1"/>
    </w:pPr>
    <w:rPr>
      <w:rFonts w:eastAsia="Times New Roman"/>
    </w:rPr>
  </w:style>
  <w:style w:type="paragraph" w:customStyle="1" w:styleId="tagline0">
    <w:name w:val="tagline"/>
    <w:basedOn w:val="Normal"/>
    <w:rsid w:val="001E299C"/>
    <w:pPr>
      <w:spacing w:before="100" w:beforeAutospacing="1" w:after="100" w:afterAutospacing="1"/>
    </w:pPr>
    <w:rPr>
      <w:rFonts w:eastAsia="Times New Roman"/>
    </w:rPr>
  </w:style>
  <w:style w:type="paragraph" w:customStyle="1" w:styleId="Block1">
    <w:name w:val="Block1"/>
    <w:basedOn w:val="Normal"/>
    <w:next w:val="Normal"/>
    <w:uiPriority w:val="3"/>
    <w:qFormat/>
    <w:rsid w:val="001E299C"/>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1E299C"/>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1E299C"/>
    <w:rPr>
      <w:sz w:val="10"/>
    </w:rPr>
  </w:style>
  <w:style w:type="paragraph" w:customStyle="1" w:styleId="ReallySamllText">
    <w:name w:val="ReallySamllText"/>
    <w:basedOn w:val="Normal"/>
    <w:link w:val="ReallySamllTextChar"/>
    <w:autoRedefine/>
    <w:rsid w:val="001E299C"/>
    <w:rPr>
      <w:rFonts w:asciiTheme="minorHAnsi" w:hAnsiTheme="minorHAnsi" w:cstheme="minorBidi"/>
      <w:sz w:val="10"/>
    </w:rPr>
  </w:style>
  <w:style w:type="paragraph" w:customStyle="1" w:styleId="CardCites">
    <w:name w:val="Card Cites"/>
    <w:basedOn w:val="Normal"/>
    <w:next w:val="Normal"/>
    <w:qFormat/>
    <w:rsid w:val="001E299C"/>
    <w:rPr>
      <w:rFonts w:eastAsia="Times New Roman"/>
      <w:b/>
      <w:sz w:val="20"/>
    </w:rPr>
  </w:style>
  <w:style w:type="paragraph" w:customStyle="1" w:styleId="NormalWeb3">
    <w:name w:val="Normal (Web)3"/>
    <w:basedOn w:val="Normal"/>
    <w:rsid w:val="001E299C"/>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1E299C"/>
    <w:pPr>
      <w:ind w:left="400"/>
    </w:pPr>
    <w:rPr>
      <w:rFonts w:eastAsia="Times New Roman"/>
    </w:rPr>
  </w:style>
  <w:style w:type="paragraph" w:customStyle="1" w:styleId="TagCiteChar2">
    <w:name w:val="Tag / Cite Char"/>
    <w:basedOn w:val="Normal"/>
    <w:rsid w:val="001E299C"/>
    <w:rPr>
      <w:rFonts w:eastAsia="Times New Roman"/>
      <w:b/>
      <w:color w:val="000000"/>
    </w:rPr>
  </w:style>
  <w:style w:type="paragraph" w:customStyle="1" w:styleId="PageNumber2">
    <w:name w:val="Page Number2"/>
    <w:basedOn w:val="Normal"/>
    <w:next w:val="Normal"/>
    <w:rsid w:val="001E299C"/>
    <w:rPr>
      <w:rFonts w:eastAsia="Times New Roman"/>
      <w:sz w:val="20"/>
    </w:rPr>
  </w:style>
  <w:style w:type="paragraph" w:customStyle="1" w:styleId="HeaderFooter">
    <w:name w:val="Header &amp; Footer"/>
    <w:rsid w:val="001E299C"/>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1E299C"/>
    <w:rPr>
      <w:rFonts w:ascii="Arial Narrow" w:eastAsia="Times New Roman" w:hAnsi="Arial Narrow"/>
      <w:color w:val="000000"/>
    </w:rPr>
  </w:style>
  <w:style w:type="paragraph" w:customStyle="1" w:styleId="CardTextUnderlined">
    <w:name w:val="Card Text Underlined"/>
    <w:basedOn w:val="Normal"/>
    <w:rsid w:val="001E299C"/>
    <w:rPr>
      <w:rFonts w:ascii="Arial Narrow" w:eastAsia="Times New Roman" w:hAnsi="Arial Narrow"/>
      <w:u w:val="single"/>
    </w:rPr>
  </w:style>
  <w:style w:type="paragraph" w:customStyle="1" w:styleId="HeaderDebate">
    <w:name w:val="Header Debate"/>
    <w:basedOn w:val="Normal"/>
    <w:rsid w:val="001E299C"/>
    <w:pPr>
      <w:jc w:val="center"/>
      <w:outlineLvl w:val="0"/>
    </w:pPr>
    <w:rPr>
      <w:rFonts w:eastAsia="Times New Roman"/>
      <w:b/>
      <w:sz w:val="48"/>
      <w:u w:val="words"/>
    </w:rPr>
  </w:style>
  <w:style w:type="paragraph" w:customStyle="1" w:styleId="NormalWeb1">
    <w:name w:val="Normal (Web)1"/>
    <w:basedOn w:val="Normal"/>
    <w:rsid w:val="001E299C"/>
    <w:pPr>
      <w:spacing w:before="100" w:beforeAutospacing="1" w:after="100" w:afterAutospacing="1"/>
    </w:pPr>
    <w:rPr>
      <w:rFonts w:eastAsia="Times New Roman"/>
      <w:sz w:val="20"/>
      <w:szCs w:val="20"/>
    </w:rPr>
  </w:style>
  <w:style w:type="paragraph" w:customStyle="1" w:styleId="CardTagCharChar">
    <w:name w:val="Card Tag Char Char"/>
    <w:basedOn w:val="Normal"/>
    <w:rsid w:val="001E299C"/>
    <w:rPr>
      <w:rFonts w:eastAsia="Times New Roman"/>
      <w:b/>
    </w:rPr>
  </w:style>
  <w:style w:type="paragraph" w:customStyle="1" w:styleId="fixed">
    <w:name w:val="fixed"/>
    <w:basedOn w:val="Normal"/>
    <w:rsid w:val="001E299C"/>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1E299C"/>
    <w:pPr>
      <w:spacing w:before="100" w:beforeAutospacing="1" w:after="100" w:afterAutospacing="1"/>
    </w:pPr>
    <w:rPr>
      <w:rFonts w:eastAsia="Times New Roman"/>
    </w:rPr>
  </w:style>
  <w:style w:type="paragraph" w:customStyle="1" w:styleId="ExecutiveSummarytext">
    <w:name w:val="Executive Summary text"/>
    <w:basedOn w:val="Normal"/>
    <w:next w:val="Normal"/>
    <w:rsid w:val="001E299C"/>
    <w:pPr>
      <w:autoSpaceDE w:val="0"/>
      <w:autoSpaceDN w:val="0"/>
      <w:adjustRightInd w:val="0"/>
    </w:pPr>
    <w:rPr>
      <w:rFonts w:ascii="Arial" w:eastAsia="Times New Roman" w:hAnsi="Arial"/>
    </w:rPr>
  </w:style>
  <w:style w:type="character" w:customStyle="1" w:styleId="NormalUnderlineChar1">
    <w:name w:val="Normal Underline Char1"/>
    <w:locked/>
    <w:rsid w:val="001E299C"/>
    <w:rPr>
      <w:u w:val="single"/>
    </w:rPr>
  </w:style>
  <w:style w:type="character" w:customStyle="1" w:styleId="CardUpSize-LightChar">
    <w:name w:val="CardUpSize - Light Char"/>
    <w:link w:val="CardUpSize-Light"/>
    <w:locked/>
    <w:rsid w:val="001E299C"/>
    <w:rPr>
      <w:rFonts w:ascii="Times New Roman" w:eastAsia="Times New Roman" w:hAnsi="Times New Roman"/>
      <w:szCs w:val="32"/>
      <w:u w:val="single"/>
    </w:rPr>
  </w:style>
  <w:style w:type="paragraph" w:customStyle="1" w:styleId="CardUpSize-Light">
    <w:name w:val="CardUpSize - Light"/>
    <w:basedOn w:val="Normal"/>
    <w:link w:val="CardUpSize-LightChar"/>
    <w:rsid w:val="001E299C"/>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1E299C"/>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1E299C"/>
    <w:pPr>
      <w:jc w:val="both"/>
    </w:pPr>
    <w:rPr>
      <w:rFonts w:ascii="Times New Roman" w:eastAsia="Times New Roman" w:hAnsi="Times New Roman" w:cstheme="minorBidi"/>
      <w:b/>
      <w:szCs w:val="32"/>
      <w:u w:val="single"/>
    </w:rPr>
  </w:style>
  <w:style w:type="paragraph" w:customStyle="1" w:styleId="SmallCite">
    <w:name w:val="Small Cite"/>
    <w:basedOn w:val="Normal"/>
    <w:rsid w:val="001E299C"/>
    <w:rPr>
      <w:rFonts w:ascii="Verdana" w:eastAsia="Times New Roman" w:hAnsi="Verdana"/>
    </w:rPr>
  </w:style>
  <w:style w:type="paragraph" w:customStyle="1" w:styleId="clearformatting">
    <w:name w:val="clear formatting"/>
    <w:basedOn w:val="Heading2"/>
    <w:rsid w:val="001E299C"/>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1E299C"/>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1E299C"/>
    <w:pPr>
      <w:spacing w:after="240" w:line="360" w:lineRule="atLeast"/>
    </w:pPr>
    <w:rPr>
      <w:rFonts w:eastAsia="Times New Roman"/>
      <w:b/>
      <w:bCs/>
      <w:szCs w:val="16"/>
    </w:rPr>
  </w:style>
  <w:style w:type="paragraph" w:customStyle="1" w:styleId="PlaceholderText1">
    <w:name w:val="Placeholder Text1"/>
    <w:basedOn w:val="Normal"/>
    <w:rsid w:val="001E299C"/>
    <w:pPr>
      <w:keepNext/>
      <w:numPr>
        <w:numId w:val="16"/>
      </w:numPr>
      <w:outlineLvl w:val="0"/>
    </w:pPr>
    <w:rPr>
      <w:rFonts w:eastAsia="MS Gothic"/>
    </w:rPr>
  </w:style>
  <w:style w:type="character" w:customStyle="1" w:styleId="ImportantTextChar">
    <w:name w:val="Important Text Char"/>
    <w:link w:val="ImportantText"/>
    <w:locked/>
    <w:rsid w:val="001E299C"/>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1E299C"/>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1E299C"/>
    <w:rPr>
      <w:rFonts w:ascii="HNKAOE+Arial" w:hAnsi="HNKAOE+Arial"/>
    </w:rPr>
  </w:style>
  <w:style w:type="paragraph" w:customStyle="1" w:styleId="StyleBodyText11ptBlackUnderline">
    <w:name w:val="Style Body Text + 11 pt Black Underline"/>
    <w:basedOn w:val="BodyText"/>
    <w:link w:val="StyleBodyText11ptBlackUnderlineChar"/>
    <w:rsid w:val="001E299C"/>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1E299C"/>
    <w:rPr>
      <w:rFonts w:ascii="HNKAOE+Arial" w:hAnsi="HNKAOE+Arial"/>
    </w:rPr>
  </w:style>
  <w:style w:type="paragraph" w:customStyle="1" w:styleId="StyleBodyText11ptBoldBlack">
    <w:name w:val="Style Body Text + 11 pt Bold Black"/>
    <w:basedOn w:val="BodyText"/>
    <w:link w:val="StyleBodyText11ptBoldBlackChar"/>
    <w:rsid w:val="001E299C"/>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1E299C"/>
    <w:rPr>
      <w:rFonts w:ascii="Times New Roman" w:eastAsia="Malgun Gothic" w:hAnsi="Times New Roman"/>
      <w:bCs/>
    </w:rPr>
  </w:style>
  <w:style w:type="paragraph" w:customStyle="1" w:styleId="StyletinyBold">
    <w:name w:val="Style tiny + Bold"/>
    <w:basedOn w:val="tiny"/>
    <w:link w:val="StyletinyBoldChar"/>
    <w:rsid w:val="001E299C"/>
    <w:rPr>
      <w:rFonts w:cstheme="minorBidi"/>
      <w:bCs/>
      <w:sz w:val="22"/>
      <w:szCs w:val="22"/>
    </w:rPr>
  </w:style>
  <w:style w:type="character" w:customStyle="1" w:styleId="Heading5SizeDownChar">
    <w:name w:val="Heading 5 Size Down Char"/>
    <w:link w:val="Heading5SizeDown"/>
    <w:locked/>
    <w:rsid w:val="001E299C"/>
    <w:rPr>
      <w:rFonts w:ascii="Times New Roman" w:eastAsia="Times New Roman" w:hAnsi="Times New Roman"/>
      <w:szCs w:val="16"/>
    </w:rPr>
  </w:style>
  <w:style w:type="paragraph" w:customStyle="1" w:styleId="Heading5SizeDown">
    <w:name w:val="Heading 5 Size Down"/>
    <w:basedOn w:val="Normal"/>
    <w:link w:val="Heading5SizeDownChar"/>
    <w:autoRedefine/>
    <w:rsid w:val="001E299C"/>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1E299C"/>
    <w:rPr>
      <w:rFonts w:ascii="Times New Roman" w:eastAsia="Times New Roman" w:hAnsi="Times New Roman" w:cs="Arial"/>
      <w:b/>
      <w:szCs w:val="44"/>
    </w:rPr>
  </w:style>
  <w:style w:type="paragraph" w:customStyle="1" w:styleId="Normal2Bold">
    <w:name w:val="Normal2 + Bold"/>
    <w:basedOn w:val="Normal"/>
    <w:link w:val="Normal2BoldChar"/>
    <w:rsid w:val="001E299C"/>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1E299C"/>
    <w:rPr>
      <w:rFonts w:ascii="Times New Roman" w:eastAsia="Times New Roman" w:hAnsi="Times New Roman"/>
      <w:lang w:eastAsia="ar-SA"/>
    </w:rPr>
  </w:style>
  <w:style w:type="paragraph" w:customStyle="1" w:styleId="ListContents">
    <w:name w:val="List Contents"/>
    <w:basedOn w:val="Normal"/>
    <w:link w:val="ListContentsChar"/>
    <w:rsid w:val="001E299C"/>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E299C"/>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1E299C"/>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1E299C"/>
  </w:style>
  <w:style w:type="paragraph" w:customStyle="1" w:styleId="CardsFont12ptCharCharCharCharCharCharCharCharChar">
    <w:name w:val="Cards + Font: 12 pt Char Char Char Char Char Char Char Char Char"/>
    <w:basedOn w:val="Cards"/>
    <w:link w:val="CardsFont12ptCharCharCharCharCharCharCharCharCharChar"/>
    <w:rsid w:val="001E299C"/>
    <w:pPr>
      <w:widowControl w:val="0"/>
      <w:spacing w:after="160" w:line="259" w:lineRule="auto"/>
      <w:ind w:left="432" w:right="432"/>
    </w:pPr>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1E299C"/>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1E299C"/>
    <w:pPr>
      <w:autoSpaceDE w:val="0"/>
      <w:autoSpaceDN w:val="0"/>
      <w:adjustRightInd w:val="0"/>
      <w:ind w:left="432" w:right="432"/>
      <w:jc w:val="both"/>
    </w:pPr>
    <w:rPr>
      <w:rFonts w:ascii="Times New Roman" w:eastAsia="Times New Roman" w:hAnsi="Times New Roman" w:cstheme="minorBidi"/>
      <w:u w:val="thick"/>
    </w:rPr>
  </w:style>
  <w:style w:type="character" w:customStyle="1" w:styleId="UnimportantCharChar">
    <w:name w:val="Unimportant Char Char"/>
    <w:link w:val="Unimportant"/>
    <w:locked/>
    <w:rsid w:val="001E299C"/>
    <w:rPr>
      <w:rFonts w:ascii="Arial" w:eastAsia="Times New Roman" w:hAnsi="Arial"/>
      <w:sz w:val="12"/>
    </w:rPr>
  </w:style>
  <w:style w:type="paragraph" w:customStyle="1" w:styleId="Unimportant">
    <w:name w:val="Unimportant"/>
    <w:basedOn w:val="Normal"/>
    <w:link w:val="UnimportantCharChar"/>
    <w:rsid w:val="001E299C"/>
    <w:pPr>
      <w:jc w:val="both"/>
    </w:pPr>
    <w:rPr>
      <w:rFonts w:ascii="Arial" w:eastAsia="Times New Roman" w:hAnsi="Arial" w:cstheme="minorBidi"/>
      <w:sz w:val="12"/>
    </w:rPr>
  </w:style>
  <w:style w:type="character" w:customStyle="1" w:styleId="TagCiteChar3">
    <w:name w:val="Tag &amp; Cite Char"/>
    <w:link w:val="TagCite1"/>
    <w:locked/>
    <w:rsid w:val="001E299C"/>
    <w:rPr>
      <w:rFonts w:ascii="Arial" w:eastAsia="Times New Roman" w:hAnsi="Arial"/>
      <w:b/>
    </w:rPr>
  </w:style>
  <w:style w:type="paragraph" w:customStyle="1" w:styleId="TagCite1">
    <w:name w:val="Tag &amp; Cite"/>
    <w:basedOn w:val="Normal"/>
    <w:link w:val="TagCiteChar3"/>
    <w:rsid w:val="001E299C"/>
    <w:pPr>
      <w:jc w:val="both"/>
    </w:pPr>
    <w:rPr>
      <w:rFonts w:ascii="Arial" w:eastAsia="Times New Roman" w:hAnsi="Arial" w:cstheme="minorBidi"/>
      <w:b/>
    </w:rPr>
  </w:style>
  <w:style w:type="character" w:customStyle="1" w:styleId="HighlightedTextChar">
    <w:name w:val="Highlighted Text Char"/>
    <w:link w:val="HighlightedText"/>
    <w:locked/>
    <w:rsid w:val="001E299C"/>
    <w:rPr>
      <w:rFonts w:ascii="Arial" w:eastAsia="Times New Roman" w:hAnsi="Arial"/>
      <w:b/>
      <w:u w:val="thick"/>
    </w:rPr>
  </w:style>
  <w:style w:type="paragraph" w:customStyle="1" w:styleId="HighlightedText">
    <w:name w:val="Highlighted Text"/>
    <w:basedOn w:val="Normal"/>
    <w:link w:val="HighlightedTextChar"/>
    <w:rsid w:val="001E299C"/>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1E299C"/>
    <w:rPr>
      <w:rFonts w:ascii="Arial" w:eastAsia="Times New Roman" w:hAnsi="Arial"/>
      <w:sz w:val="20"/>
      <w:szCs w:val="20"/>
    </w:rPr>
  </w:style>
  <w:style w:type="paragraph" w:customStyle="1" w:styleId="textunderline0">
    <w:name w:val="text underline"/>
    <w:basedOn w:val="Normal"/>
    <w:link w:val="textunderlineChar0"/>
    <w:autoRedefine/>
    <w:rsid w:val="001E299C"/>
    <w:rPr>
      <w:rFonts w:asciiTheme="minorHAnsi" w:hAnsiTheme="minorHAnsi" w:cstheme="minorBidi"/>
      <w:u w:val="thick"/>
    </w:rPr>
  </w:style>
  <w:style w:type="character" w:customStyle="1" w:styleId="DebateTagChar">
    <w:name w:val="Debate Tag Char"/>
    <w:link w:val="DebateTag"/>
    <w:locked/>
    <w:rsid w:val="001E299C"/>
    <w:rPr>
      <w:rFonts w:ascii="Garamond" w:hAnsi="Garamond"/>
      <w:b/>
    </w:rPr>
  </w:style>
  <w:style w:type="paragraph" w:customStyle="1" w:styleId="DebateTag">
    <w:name w:val="Debate Tag"/>
    <w:basedOn w:val="Normal"/>
    <w:link w:val="DebateTagChar"/>
    <w:autoRedefine/>
    <w:rsid w:val="001E299C"/>
    <w:pPr>
      <w:tabs>
        <w:tab w:val="left" w:pos="270"/>
      </w:tabs>
    </w:pPr>
    <w:rPr>
      <w:rFonts w:ascii="Garamond" w:hAnsi="Garamond" w:cstheme="minorBidi"/>
      <w:b/>
    </w:rPr>
  </w:style>
  <w:style w:type="paragraph" w:customStyle="1" w:styleId="DebateCite">
    <w:name w:val="Debate Cite"/>
    <w:basedOn w:val="Normal"/>
    <w:autoRedefine/>
    <w:rsid w:val="001E299C"/>
    <w:pPr>
      <w:tabs>
        <w:tab w:val="left" w:pos="270"/>
      </w:tabs>
    </w:pPr>
    <w:rPr>
      <w:rFonts w:eastAsia="Times New Roman"/>
      <w:sz w:val="20"/>
    </w:rPr>
  </w:style>
  <w:style w:type="paragraph" w:customStyle="1" w:styleId="BlockTitle10">
    <w:name w:val="Block Title #1"/>
    <w:basedOn w:val="Heading1"/>
    <w:rsid w:val="001E299C"/>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1E299C"/>
    <w:pPr>
      <w:widowControl w:val="0"/>
      <w:suppressAutoHyphens/>
    </w:pPr>
    <w:rPr>
      <w:rFonts w:ascii="Courier New" w:eastAsia="Courier New" w:hAnsi="Courier New"/>
      <w:sz w:val="20"/>
      <w:szCs w:val="20"/>
    </w:rPr>
  </w:style>
  <w:style w:type="paragraph" w:customStyle="1" w:styleId="MaggieTag">
    <w:name w:val="MaggieTag"/>
    <w:basedOn w:val="Heading2"/>
    <w:rsid w:val="001E299C"/>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1E299C"/>
    <w:rPr>
      <w:rFonts w:ascii="Times New Roman" w:eastAsia="Times New Roman" w:hAnsi="Times New Roman"/>
    </w:rPr>
  </w:style>
  <w:style w:type="paragraph" w:customStyle="1" w:styleId="Heading4Cite">
    <w:name w:val="Heading 4 Cite"/>
    <w:basedOn w:val="Normal"/>
    <w:link w:val="Heading4CiteChar"/>
    <w:autoRedefine/>
    <w:rsid w:val="001E299C"/>
    <w:rPr>
      <w:rFonts w:ascii="Times New Roman" w:eastAsia="Times New Roman" w:hAnsi="Times New Roman" w:cstheme="minorBidi"/>
    </w:rPr>
  </w:style>
  <w:style w:type="paragraph" w:customStyle="1" w:styleId="4">
    <w:name w:val="4"/>
    <w:basedOn w:val="Normal"/>
    <w:rsid w:val="001E299C"/>
    <w:rPr>
      <w:rFonts w:eastAsia="Times New Roman"/>
      <w:sz w:val="20"/>
    </w:rPr>
  </w:style>
  <w:style w:type="character" w:customStyle="1" w:styleId="UnunderlinedTextChar">
    <w:name w:val="Ununderlined Text Char"/>
    <w:link w:val="UnunderlinedText"/>
    <w:locked/>
    <w:rsid w:val="001E299C"/>
    <w:rPr>
      <w:rFonts w:eastAsia="Times New Roman"/>
      <w:bCs/>
      <w:sz w:val="12"/>
    </w:rPr>
  </w:style>
  <w:style w:type="paragraph" w:customStyle="1" w:styleId="UnunderlinedText">
    <w:name w:val="Ununderlined Text"/>
    <w:basedOn w:val="Normal"/>
    <w:link w:val="UnunderlinedTextChar"/>
    <w:autoRedefine/>
    <w:rsid w:val="001E299C"/>
    <w:pPr>
      <w:spacing w:after="200" w:line="276" w:lineRule="auto"/>
    </w:pPr>
    <w:rPr>
      <w:rFonts w:asciiTheme="minorHAnsi" w:eastAsia="Times New Roman" w:hAnsiTheme="minorHAnsi" w:cstheme="minorBidi"/>
      <w:bCs/>
      <w:sz w:val="12"/>
    </w:rPr>
  </w:style>
  <w:style w:type="paragraph" w:customStyle="1" w:styleId="card0">
    <w:name w:val="%card"/>
    <w:basedOn w:val="Normal"/>
    <w:link w:val="cardChar2"/>
    <w:autoRedefine/>
    <w:rsid w:val="001E299C"/>
    <w:pPr>
      <w:spacing w:after="200" w:line="276" w:lineRule="auto"/>
      <w:ind w:left="288" w:right="288"/>
    </w:pPr>
    <w:rPr>
      <w:rFonts w:eastAsia="Times New Roman"/>
      <w:bCs/>
    </w:rPr>
  </w:style>
  <w:style w:type="paragraph" w:customStyle="1" w:styleId="BlockTitle4">
    <w:name w:val="%Block Title"/>
    <w:basedOn w:val="Heading1"/>
    <w:rsid w:val="001E299C"/>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1E299C"/>
    <w:pPr>
      <w:spacing w:after="160" w:line="259" w:lineRule="auto"/>
      <w:outlineLvl w:val="9"/>
    </w:pPr>
    <w:rPr>
      <w:rFonts w:cs="Courier New"/>
      <w:bCs/>
      <w:sz w:val="28"/>
      <w:szCs w:val="22"/>
      <w:u w:val="none"/>
    </w:rPr>
  </w:style>
  <w:style w:type="paragraph" w:customStyle="1" w:styleId="ThickUnderline">
    <w:name w:val="ThickUnderline"/>
    <w:rsid w:val="001E29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1E299C"/>
    <w:pPr>
      <w:autoSpaceDE w:val="0"/>
      <w:autoSpaceDN w:val="0"/>
      <w:adjustRightInd w:val="0"/>
    </w:pPr>
    <w:rPr>
      <w:rFonts w:eastAsia="Times New Roman" w:cs="Times-Roman"/>
      <w:b w:val="0"/>
      <w:bCs/>
      <w:szCs w:val="22"/>
      <w:u w:val="dash"/>
      <w:lang w:bidi="en-US"/>
    </w:rPr>
  </w:style>
  <w:style w:type="character" w:customStyle="1" w:styleId="HotRouteChar">
    <w:name w:val="Hot Route! Char"/>
    <w:link w:val="HotRoute"/>
    <w:locked/>
    <w:rsid w:val="001E299C"/>
    <w:rPr>
      <w:rFonts w:ascii="Calibri" w:eastAsia="Times New Roman" w:hAnsi="Calibri" w:cs="Calibri"/>
    </w:rPr>
  </w:style>
  <w:style w:type="character" w:customStyle="1" w:styleId="Card-UnderlineChar">
    <w:name w:val="Card-Underline Char"/>
    <w:link w:val="Card-Underline0"/>
    <w:locked/>
    <w:rsid w:val="001E299C"/>
    <w:rPr>
      <w:rFonts w:ascii="Century Gothic" w:eastAsia="Cambria" w:hAnsi="Century Gothic"/>
      <w:u w:val="thick"/>
    </w:rPr>
  </w:style>
  <w:style w:type="paragraph" w:customStyle="1" w:styleId="Card-Underline0">
    <w:name w:val="Card-Underline"/>
    <w:basedOn w:val="Normal"/>
    <w:link w:val="Card-UnderlineChar"/>
    <w:qFormat/>
    <w:rsid w:val="001E299C"/>
    <w:rPr>
      <w:rFonts w:ascii="Century Gothic" w:eastAsia="Cambria" w:hAnsi="Century Gothic" w:cstheme="minorBidi"/>
      <w:u w:val="thick"/>
    </w:rPr>
  </w:style>
  <w:style w:type="paragraph" w:customStyle="1" w:styleId="PageNumber3">
    <w:name w:val="Page Number3"/>
    <w:basedOn w:val="Normal"/>
    <w:next w:val="Normal"/>
    <w:rsid w:val="001E299C"/>
    <w:rPr>
      <w:rFonts w:eastAsia="Times New Roman"/>
      <w:sz w:val="20"/>
    </w:rPr>
  </w:style>
  <w:style w:type="paragraph" w:customStyle="1" w:styleId="PageNumber4">
    <w:name w:val="Page Number4"/>
    <w:basedOn w:val="Normal"/>
    <w:next w:val="Normal"/>
    <w:rsid w:val="001E299C"/>
    <w:rPr>
      <w:rFonts w:eastAsia="Times New Roman"/>
      <w:sz w:val="20"/>
    </w:rPr>
  </w:style>
  <w:style w:type="paragraph" w:customStyle="1" w:styleId="PageNumber5">
    <w:name w:val="Page Number5"/>
    <w:basedOn w:val="Normal"/>
    <w:next w:val="Normal"/>
    <w:rsid w:val="001E299C"/>
    <w:rPr>
      <w:rFonts w:eastAsia="Times New Roman"/>
      <w:sz w:val="20"/>
    </w:rPr>
  </w:style>
  <w:style w:type="paragraph" w:customStyle="1" w:styleId="smalltext10">
    <w:name w:val="small text1"/>
    <w:basedOn w:val="Normal"/>
    <w:next w:val="Normal"/>
    <w:uiPriority w:val="4"/>
    <w:qFormat/>
    <w:rsid w:val="001E299C"/>
    <w:pPr>
      <w:keepNext/>
      <w:keepLines/>
      <w:spacing w:before="200"/>
      <w:outlineLvl w:val="3"/>
    </w:pPr>
    <w:rPr>
      <w:rFonts w:eastAsia="Times New Roman"/>
      <w:b/>
      <w:bCs/>
      <w:iCs/>
      <w:sz w:val="26"/>
    </w:rPr>
  </w:style>
  <w:style w:type="character" w:customStyle="1" w:styleId="CircleChar">
    <w:name w:val="Circle Char"/>
    <w:link w:val="Circle"/>
    <w:locked/>
    <w:rsid w:val="001E299C"/>
    <w:rPr>
      <w:rFonts w:ascii="Times New Roman" w:eastAsia="Times New Roman" w:hAnsi="Times New Roman"/>
      <w:b/>
      <w:u w:val="words"/>
    </w:rPr>
  </w:style>
  <w:style w:type="paragraph" w:customStyle="1" w:styleId="Circle">
    <w:name w:val="Circle"/>
    <w:basedOn w:val="Normal"/>
    <w:link w:val="CircleChar"/>
    <w:rsid w:val="001E299C"/>
    <w:rPr>
      <w:rFonts w:ascii="Times New Roman" w:eastAsia="Times New Roman" w:hAnsi="Times New Roman" w:cstheme="minorBidi"/>
      <w:b/>
      <w:u w:val="words"/>
    </w:rPr>
  </w:style>
  <w:style w:type="paragraph" w:customStyle="1" w:styleId="PageNumber6">
    <w:name w:val="Page Number6"/>
    <w:basedOn w:val="Normal"/>
    <w:next w:val="Normal"/>
    <w:rsid w:val="001E299C"/>
    <w:rPr>
      <w:rFonts w:eastAsia="Times New Roman"/>
      <w:sz w:val="20"/>
    </w:rPr>
  </w:style>
  <w:style w:type="paragraph" w:customStyle="1" w:styleId="user">
    <w:name w:val="user"/>
    <w:basedOn w:val="Normal"/>
    <w:rsid w:val="001E299C"/>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1E299C"/>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1E299C"/>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1E299C"/>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1E299C"/>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1E299C"/>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rsid w:val="001E299C"/>
    <w:rPr>
      <w:rFonts w:eastAsia="Times New Roman"/>
      <w:sz w:val="20"/>
    </w:rPr>
  </w:style>
  <w:style w:type="paragraph" w:customStyle="1" w:styleId="DebateTag0">
    <w:name w:val="DebateTag"/>
    <w:basedOn w:val="Normal"/>
    <w:qFormat/>
    <w:rsid w:val="001E299C"/>
    <w:rPr>
      <w:b/>
    </w:rPr>
  </w:style>
  <w:style w:type="paragraph" w:customStyle="1" w:styleId="date-comments">
    <w:name w:val="date-comments"/>
    <w:basedOn w:val="Normal"/>
    <w:uiPriority w:val="99"/>
    <w:rsid w:val="001E299C"/>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1E299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1E299C"/>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TitleChar2">
    <w:name w:val="Title Char2"/>
    <w:basedOn w:val="DefaultParagraphFont"/>
    <w:uiPriority w:val="10"/>
    <w:qFormat/>
    <w:rsid w:val="001E299C"/>
    <w:rPr>
      <w:rFonts w:asciiTheme="majorHAnsi" w:eastAsiaTheme="majorEastAsia" w:hAnsiTheme="majorHAnsi" w:cstheme="majorBidi"/>
      <w:spacing w:val="-10"/>
      <w:kern w:val="28"/>
      <w:sz w:val="56"/>
      <w:szCs w:val="56"/>
    </w:rPr>
  </w:style>
  <w:style w:type="character" w:customStyle="1" w:styleId="SmallChar0">
    <w:name w:val="Small Char"/>
    <w:qFormat/>
    <w:rsid w:val="001E299C"/>
    <w:rPr>
      <w:rFonts w:ascii="Book Antiqua" w:hAnsi="Book Antiqua" w:hint="default"/>
      <w:sz w:val="16"/>
      <w:szCs w:val="24"/>
      <w:lang w:val="en-US" w:eastAsia="en-US" w:bidi="ar-SA"/>
    </w:rPr>
  </w:style>
  <w:style w:type="character" w:customStyle="1" w:styleId="CardChar11">
    <w:name w:val="Card Char1"/>
    <w:rsid w:val="001E299C"/>
    <w:rPr>
      <w:lang w:val="en-US" w:eastAsia="en-US" w:bidi="ar-SA"/>
    </w:rPr>
  </w:style>
  <w:style w:type="character" w:customStyle="1" w:styleId="Style8ptChar">
    <w:name w:val="Style 8 pt Char"/>
    <w:rsid w:val="001E299C"/>
    <w:rPr>
      <w:rFonts w:ascii="Garamond" w:eastAsia="Calibri" w:hAnsi="Garamond" w:hint="default"/>
      <w:sz w:val="16"/>
      <w:szCs w:val="22"/>
    </w:rPr>
  </w:style>
  <w:style w:type="character" w:customStyle="1" w:styleId="message-item">
    <w:name w:val="message-item"/>
    <w:rsid w:val="001E299C"/>
  </w:style>
  <w:style w:type="character" w:customStyle="1" w:styleId="lightheader">
    <w:name w:val="lightheader"/>
    <w:rsid w:val="001E299C"/>
  </w:style>
  <w:style w:type="character" w:customStyle="1" w:styleId="datestamp">
    <w:name w:val="datestamp"/>
    <w:rsid w:val="001E299C"/>
  </w:style>
  <w:style w:type="character" w:customStyle="1" w:styleId="i">
    <w:name w:val="i"/>
    <w:uiPriority w:val="99"/>
    <w:rsid w:val="001E299C"/>
  </w:style>
  <w:style w:type="character" w:customStyle="1" w:styleId="forenames">
    <w:name w:val="forenames"/>
    <w:rsid w:val="001E299C"/>
  </w:style>
  <w:style w:type="character" w:customStyle="1" w:styleId="surname">
    <w:name w:val="surname"/>
    <w:rsid w:val="001E299C"/>
  </w:style>
  <w:style w:type="character" w:customStyle="1" w:styleId="medium-font">
    <w:name w:val="medium-font"/>
    <w:rsid w:val="001E299C"/>
  </w:style>
  <w:style w:type="character" w:customStyle="1" w:styleId="title-link-wrapper">
    <w:name w:val="title-link-wrapper"/>
    <w:rsid w:val="001E299C"/>
  </w:style>
  <w:style w:type="character" w:customStyle="1" w:styleId="refpreview">
    <w:name w:val="refpreview"/>
    <w:rsid w:val="001E299C"/>
  </w:style>
  <w:style w:type="character" w:customStyle="1" w:styleId="loose1">
    <w:name w:val="loose1"/>
    <w:rsid w:val="001E299C"/>
  </w:style>
  <w:style w:type="character" w:customStyle="1" w:styleId="email">
    <w:name w:val="email"/>
    <w:rsid w:val="001E299C"/>
  </w:style>
  <w:style w:type="character" w:customStyle="1" w:styleId="gsa">
    <w:name w:val="gs_a"/>
    <w:rsid w:val="001E299C"/>
  </w:style>
  <w:style w:type="character" w:customStyle="1" w:styleId="goohl1">
    <w:name w:val="goohl1"/>
    <w:rsid w:val="001E299C"/>
  </w:style>
  <w:style w:type="character" w:customStyle="1" w:styleId="mainarttitle">
    <w:name w:val="mainarttitle"/>
    <w:rsid w:val="001E299C"/>
  </w:style>
  <w:style w:type="character" w:customStyle="1" w:styleId="mainartauthor">
    <w:name w:val="mainartauthor"/>
    <w:rsid w:val="001E299C"/>
  </w:style>
  <w:style w:type="character" w:customStyle="1" w:styleId="mainartdate">
    <w:name w:val="mainartdate"/>
    <w:rsid w:val="001E299C"/>
  </w:style>
  <w:style w:type="character" w:customStyle="1" w:styleId="gsggs">
    <w:name w:val="gs_ggs"/>
    <w:rsid w:val="001E299C"/>
  </w:style>
  <w:style w:type="character" w:customStyle="1" w:styleId="ahead">
    <w:name w:val="a_head"/>
    <w:rsid w:val="001E299C"/>
  </w:style>
  <w:style w:type="character" w:customStyle="1" w:styleId="articleauthor">
    <w:name w:val="articleauthor"/>
    <w:rsid w:val="001E299C"/>
  </w:style>
  <w:style w:type="character" w:customStyle="1" w:styleId="docbody">
    <w:name w:val="docbody"/>
    <w:rsid w:val="001E299C"/>
  </w:style>
  <w:style w:type="character" w:customStyle="1" w:styleId="superscript">
    <w:name w:val="superscript"/>
    <w:rsid w:val="001E299C"/>
  </w:style>
  <w:style w:type="character" w:customStyle="1" w:styleId="citeChar1">
    <w:name w:val="cite Char"/>
    <w:locked/>
    <w:rsid w:val="001E299C"/>
    <w:rPr>
      <w:b/>
      <w:bCs w:val="0"/>
      <w:u w:val="single"/>
    </w:rPr>
  </w:style>
  <w:style w:type="character" w:customStyle="1" w:styleId="CitesCharChar">
    <w:name w:val="Cites Char Char"/>
    <w:locked/>
    <w:rsid w:val="001E299C"/>
    <w:rPr>
      <w:b/>
      <w:bCs/>
    </w:rPr>
  </w:style>
  <w:style w:type="character" w:customStyle="1" w:styleId="bwxsm">
    <w:name w:val="b w xsm"/>
    <w:rsid w:val="001E299C"/>
  </w:style>
  <w:style w:type="character" w:customStyle="1" w:styleId="fstd">
    <w:name w:val="f std"/>
    <w:rsid w:val="001E299C"/>
  </w:style>
  <w:style w:type="character" w:customStyle="1" w:styleId="gl">
    <w:name w:val="gl"/>
    <w:rsid w:val="001E299C"/>
  </w:style>
  <w:style w:type="character" w:customStyle="1" w:styleId="UNDERLINECharChar0">
    <w:name w:val="UNDERLINE Char Char"/>
    <w:rsid w:val="001E299C"/>
    <w:rPr>
      <w:bCs/>
      <w:kern w:val="28"/>
      <w:szCs w:val="32"/>
      <w:u w:val="single"/>
    </w:rPr>
  </w:style>
  <w:style w:type="character" w:customStyle="1" w:styleId="heading2char2charchar1">
    <w:name w:val="heading2char2charchar1"/>
    <w:rsid w:val="001E299C"/>
  </w:style>
  <w:style w:type="character" w:customStyle="1" w:styleId="charchar60">
    <w:name w:val="charchar6"/>
    <w:rsid w:val="001E299C"/>
  </w:style>
  <w:style w:type="character" w:customStyle="1" w:styleId="bio1">
    <w:name w:val="bio1"/>
    <w:rsid w:val="001E299C"/>
    <w:rPr>
      <w:rFonts w:ascii="Arial" w:hAnsi="Arial" w:cs="Arial" w:hint="default"/>
      <w:i/>
      <w:iCs/>
      <w:color w:val="000000"/>
      <w:sz w:val="20"/>
      <w:szCs w:val="20"/>
    </w:rPr>
  </w:style>
  <w:style w:type="character" w:customStyle="1" w:styleId="cardCharCharCharCharCharChar">
    <w:name w:val="card Char Char Char Char Char Char"/>
    <w:rsid w:val="001E299C"/>
    <w:rPr>
      <w:sz w:val="24"/>
      <w:szCs w:val="24"/>
      <w:lang w:val="en-US" w:eastAsia="en-US" w:bidi="ar-SA"/>
    </w:rPr>
  </w:style>
  <w:style w:type="character" w:customStyle="1" w:styleId="Heading2CharChar">
    <w:name w:val="Heading 2 Char Char"/>
    <w:aliases w:val="Heading 2 Char Char Char Char Char Char Char,Heading 2 Char Char Char Char Char Char Char Char Char Char Char,TAG Char1 Char,Heading 2 Char1 Char Char Char Char Char,Heading 2 Char1 Char1 Char,tag Cha,Char Char Char Char Char1"/>
    <w:rsid w:val="001E299C"/>
    <w:rPr>
      <w:rFonts w:ascii="Arial" w:hAnsi="Arial" w:cs="Arial" w:hint="default"/>
      <w:b/>
      <w:bCs/>
      <w:iCs/>
      <w:sz w:val="24"/>
      <w:szCs w:val="28"/>
      <w:lang w:val="en-US" w:eastAsia="en-US" w:bidi="ar-SA"/>
    </w:rPr>
  </w:style>
  <w:style w:type="character" w:customStyle="1" w:styleId="Style24ptBoldUnderlineCenteredCharChar">
    <w:name w:val="Style 24 pt Bold Underline Centered Char Char"/>
    <w:rsid w:val="001E299C"/>
    <w:rPr>
      <w:b/>
      <w:bCs/>
      <w:sz w:val="48"/>
      <w:szCs w:val="24"/>
      <w:u w:val="single"/>
      <w:lang w:val="en-US" w:eastAsia="en-US" w:bidi="ar-SA"/>
    </w:rPr>
  </w:style>
  <w:style w:type="character" w:customStyle="1" w:styleId="TagCiteCharChar0">
    <w:name w:val="Tag / Cite Char Char"/>
    <w:rsid w:val="001E299C"/>
    <w:rPr>
      <w:b/>
      <w:bCs w:val="0"/>
      <w:color w:val="000000"/>
      <w:sz w:val="24"/>
      <w:szCs w:val="24"/>
      <w:lang w:val="en-US" w:eastAsia="en-US" w:bidi="ar-SA"/>
    </w:rPr>
  </w:style>
  <w:style w:type="character" w:customStyle="1" w:styleId="CardTextUnderlinedCharChar">
    <w:name w:val="Card Text Underlined Char Char"/>
    <w:rsid w:val="001E299C"/>
    <w:rPr>
      <w:rFonts w:ascii="Arial Narrow" w:hAnsi="Arial Narrow" w:hint="default"/>
      <w:szCs w:val="24"/>
      <w:u w:val="single"/>
      <w:lang w:val="en-US" w:eastAsia="en-US" w:bidi="ar-SA"/>
    </w:rPr>
  </w:style>
  <w:style w:type="character" w:customStyle="1" w:styleId="CardTagCharCharChar">
    <w:name w:val="Card Tag Char Char Char"/>
    <w:rsid w:val="001E299C"/>
    <w:rPr>
      <w:b/>
      <w:bCs w:val="0"/>
      <w:sz w:val="24"/>
      <w:szCs w:val="24"/>
      <w:lang w:val="en-US" w:eastAsia="en-US" w:bidi="ar-SA"/>
    </w:rPr>
  </w:style>
  <w:style w:type="character" w:customStyle="1" w:styleId="mainbody">
    <w:name w:val="mainbody"/>
    <w:rsid w:val="001E299C"/>
  </w:style>
  <w:style w:type="character" w:customStyle="1" w:styleId="UnderlineStyleChar2">
    <w:name w:val="Underline Style Char2"/>
    <w:rsid w:val="001E299C"/>
    <w:rPr>
      <w:rFonts w:ascii="Garamond" w:hAnsi="Garamond" w:hint="default"/>
      <w:sz w:val="22"/>
      <w:szCs w:val="24"/>
      <w:u w:val="single"/>
      <w:lang w:val="en-US" w:eastAsia="en-US" w:bidi="ar-SA"/>
    </w:rPr>
  </w:style>
  <w:style w:type="character" w:customStyle="1" w:styleId="Style1Char2">
    <w:name w:val="Style1 Char2"/>
    <w:rsid w:val="001E299C"/>
    <w:rPr>
      <w:szCs w:val="24"/>
    </w:rPr>
  </w:style>
  <w:style w:type="character" w:customStyle="1" w:styleId="t13">
    <w:name w:val="t13"/>
    <w:rsid w:val="001E299C"/>
  </w:style>
  <w:style w:type="character" w:customStyle="1" w:styleId="lead">
    <w:name w:val="lead"/>
    <w:rsid w:val="001E299C"/>
  </w:style>
  <w:style w:type="paragraph" w:customStyle="1" w:styleId="CardDownx1">
    <w:name w:val="CardDown x1"/>
    <w:basedOn w:val="Normal"/>
    <w:link w:val="CardDownx1Char"/>
    <w:rsid w:val="001E299C"/>
  </w:style>
  <w:style w:type="character" w:customStyle="1" w:styleId="CardDownx1Char">
    <w:name w:val="CardDown x1 Char"/>
    <w:link w:val="CardDownx1"/>
    <w:locked/>
    <w:rsid w:val="001E299C"/>
    <w:rPr>
      <w:rFonts w:ascii="Calibri" w:hAnsi="Calibri" w:cs="Calibri"/>
    </w:rPr>
  </w:style>
  <w:style w:type="character" w:customStyle="1" w:styleId="SmallFont7pt">
    <w:name w:val="Small Font (7 pt)"/>
    <w:qFormat/>
    <w:rsid w:val="001E299C"/>
    <w:rPr>
      <w:sz w:val="14"/>
    </w:rPr>
  </w:style>
  <w:style w:type="character" w:customStyle="1" w:styleId="CharChar17">
    <w:name w:val="Char Char17"/>
    <w:locked/>
    <w:rsid w:val="001E299C"/>
    <w:rPr>
      <w:rFonts w:ascii="Arial" w:hAnsi="Arial" w:cs="Arial" w:hint="default"/>
      <w:b/>
      <w:bCs/>
      <w:sz w:val="26"/>
      <w:szCs w:val="26"/>
    </w:rPr>
  </w:style>
  <w:style w:type="character" w:customStyle="1" w:styleId="address">
    <w:name w:val="address"/>
    <w:rsid w:val="001E299C"/>
  </w:style>
  <w:style w:type="character" w:customStyle="1" w:styleId="ilspan">
    <w:name w:val="il_span"/>
    <w:rsid w:val="001E299C"/>
  </w:style>
  <w:style w:type="character" w:customStyle="1" w:styleId="articletitle1">
    <w:name w:val="articletitle1"/>
    <w:rsid w:val="001E299C"/>
    <w:rPr>
      <w:rFonts w:ascii="Times New Roman" w:hAnsi="Times New Roman" w:cs="Times New Roman" w:hint="default"/>
      <w:b/>
      <w:bCs/>
      <w:sz w:val="36"/>
      <w:szCs w:val="36"/>
    </w:rPr>
  </w:style>
  <w:style w:type="character" w:customStyle="1" w:styleId="leftidx1">
    <w:name w:val="leftidx1"/>
    <w:rsid w:val="001E299C"/>
    <w:rPr>
      <w:rFonts w:ascii="Verdana" w:hAnsi="Verdana" w:hint="default"/>
      <w:sz w:val="22"/>
      <w:szCs w:val="22"/>
    </w:rPr>
  </w:style>
  <w:style w:type="character" w:customStyle="1" w:styleId="blue1">
    <w:name w:val="blue1"/>
    <w:rsid w:val="001E299C"/>
    <w:rPr>
      <w:color w:val="0000FF"/>
    </w:rPr>
  </w:style>
  <w:style w:type="character" w:customStyle="1" w:styleId="author-link1">
    <w:name w:val="author-link1"/>
    <w:rsid w:val="001E299C"/>
    <w:rPr>
      <w:b w:val="0"/>
      <w:bCs w:val="0"/>
    </w:rPr>
  </w:style>
  <w:style w:type="character" w:customStyle="1" w:styleId="black1">
    <w:name w:val="black1"/>
    <w:rsid w:val="001E299C"/>
    <w:rPr>
      <w:color w:val="000000"/>
    </w:rPr>
  </w:style>
  <w:style w:type="character" w:customStyle="1" w:styleId="StyleunderlinedCharBold">
    <w:name w:val="Style underlined Char + Bold"/>
    <w:rsid w:val="001E299C"/>
    <w:rPr>
      <w:rFonts w:ascii="Times New Roman" w:hAnsi="Times New Roman" w:cs="Times New Roman" w:hint="default"/>
      <w:b/>
      <w:bCs/>
      <w:sz w:val="21"/>
      <w:szCs w:val="24"/>
      <w:u w:val="single"/>
    </w:rPr>
  </w:style>
  <w:style w:type="character" w:customStyle="1" w:styleId="ThickUnderlineCharChar">
    <w:name w:val="Thick Underline Char Char"/>
    <w:rsid w:val="001E299C"/>
    <w:rPr>
      <w:rFonts w:ascii="Calibri" w:eastAsia="Calibri" w:hAnsi="Calibri" w:hint="default"/>
    </w:rPr>
  </w:style>
  <w:style w:type="character" w:customStyle="1" w:styleId="CardUnderline">
    <w:name w:val="Card Underline"/>
    <w:rsid w:val="001E299C"/>
    <w:rPr>
      <w:rFonts w:ascii="Times New Roman" w:hAnsi="Times New Roman" w:cs="Times New Roman" w:hint="default"/>
      <w:sz w:val="20"/>
      <w:u w:val="single"/>
    </w:rPr>
  </w:style>
  <w:style w:type="character" w:customStyle="1" w:styleId="lingoregion">
    <w:name w:val="lingo_region"/>
    <w:rsid w:val="001E299C"/>
  </w:style>
  <w:style w:type="character" w:customStyle="1" w:styleId="cite0">
    <w:name w:val="%cite"/>
    <w:rsid w:val="001E299C"/>
    <w:rPr>
      <w:rFonts w:ascii="Times New Roman" w:hAnsi="Times New Roman" w:cs="Times New Roman" w:hint="default"/>
      <w:b/>
      <w:bCs w:val="0"/>
      <w:sz w:val="24"/>
    </w:rPr>
  </w:style>
  <w:style w:type="character" w:customStyle="1" w:styleId="Emphasis21">
    <w:name w:val="%Emphasis2"/>
    <w:rsid w:val="001E299C"/>
    <w:rPr>
      <w:rFonts w:ascii="Cooper Black" w:hAnsi="Cooper Black" w:hint="default"/>
      <w:iCs/>
      <w:u w:val="single"/>
    </w:rPr>
  </w:style>
  <w:style w:type="character" w:customStyle="1" w:styleId="bodycontentlink">
    <w:name w:val="bodycontentlink"/>
    <w:rsid w:val="001E299C"/>
  </w:style>
  <w:style w:type="character" w:customStyle="1" w:styleId="AAAcite">
    <w:name w:val="AAAcite"/>
    <w:rsid w:val="001E299C"/>
    <w:rPr>
      <w:rFonts w:ascii="Times New Roman" w:hAnsi="Times New Roman" w:cs="Times New Roman" w:hint="default"/>
      <w:b/>
      <w:bCs w:val="0"/>
      <w:sz w:val="24"/>
    </w:rPr>
  </w:style>
  <w:style w:type="character" w:customStyle="1" w:styleId="tmplheaderlink">
    <w:name w:val="tmplheaderlink"/>
    <w:rsid w:val="001E299C"/>
    <w:rPr>
      <w:rFonts w:ascii="Times New Roman" w:hAnsi="Times New Roman" w:cs="Times New Roman" w:hint="default"/>
    </w:rPr>
  </w:style>
  <w:style w:type="character" w:customStyle="1" w:styleId="UnderlinedEvidenceCharChar">
    <w:name w:val="Underlined Evidence Char Char"/>
    <w:rsid w:val="001E299C"/>
    <w:rPr>
      <w:rFonts w:ascii="Verdana" w:hAnsi="Verdana" w:hint="default"/>
      <w:sz w:val="21"/>
      <w:szCs w:val="21"/>
      <w:u w:val="thick"/>
      <w:lang w:val="en-US" w:eastAsia="en-US" w:bidi="ar-SA"/>
    </w:rPr>
  </w:style>
  <w:style w:type="character" w:customStyle="1" w:styleId="role">
    <w:name w:val="role"/>
    <w:rsid w:val="001E299C"/>
  </w:style>
  <w:style w:type="character" w:customStyle="1" w:styleId="pagination">
    <w:name w:val="pagination"/>
    <w:rsid w:val="001E299C"/>
  </w:style>
  <w:style w:type="character" w:customStyle="1" w:styleId="doi">
    <w:name w:val="doi"/>
    <w:rsid w:val="001E299C"/>
  </w:style>
  <w:style w:type="character" w:customStyle="1" w:styleId="bodycontents">
    <w:name w:val="bodycontents"/>
    <w:rsid w:val="001E299C"/>
  </w:style>
  <w:style w:type="character" w:customStyle="1" w:styleId="comma">
    <w:name w:val="comma"/>
    <w:rsid w:val="001E299C"/>
  </w:style>
  <w:style w:type="character" w:customStyle="1" w:styleId="pad5right">
    <w:name w:val="pad5right"/>
    <w:rsid w:val="001E299C"/>
  </w:style>
  <w:style w:type="character" w:customStyle="1" w:styleId="entry-date">
    <w:name w:val="entry-date"/>
    <w:rsid w:val="001E299C"/>
  </w:style>
  <w:style w:type="character" w:customStyle="1" w:styleId="desc">
    <w:name w:val="desc"/>
    <w:rsid w:val="001E299C"/>
  </w:style>
  <w:style w:type="character" w:customStyle="1" w:styleId="divider">
    <w:name w:val="divider"/>
    <w:rsid w:val="001E299C"/>
  </w:style>
  <w:style w:type="character" w:customStyle="1" w:styleId="blogdate">
    <w:name w:val="blogdate"/>
    <w:rsid w:val="001E299C"/>
  </w:style>
  <w:style w:type="character" w:customStyle="1" w:styleId="ticker">
    <w:name w:val="ticker"/>
    <w:rsid w:val="001E299C"/>
  </w:style>
  <w:style w:type="character" w:customStyle="1" w:styleId="posted">
    <w:name w:val="posted"/>
    <w:rsid w:val="001E299C"/>
  </w:style>
  <w:style w:type="character" w:customStyle="1" w:styleId="time">
    <w:name w:val="time"/>
    <w:rsid w:val="001E299C"/>
  </w:style>
  <w:style w:type="character" w:customStyle="1" w:styleId="dot">
    <w:name w:val="dot"/>
    <w:rsid w:val="001E299C"/>
  </w:style>
  <w:style w:type="character" w:customStyle="1" w:styleId="hn-date">
    <w:name w:val="hn-date"/>
    <w:rsid w:val="001E299C"/>
  </w:style>
  <w:style w:type="character" w:customStyle="1" w:styleId="location">
    <w:name w:val="location"/>
    <w:rsid w:val="001E299C"/>
  </w:style>
  <w:style w:type="character" w:customStyle="1" w:styleId="arial11">
    <w:name w:val="arial_11"/>
    <w:rsid w:val="001E299C"/>
  </w:style>
  <w:style w:type="character" w:customStyle="1" w:styleId="dropcap-letter">
    <w:name w:val="dropcap-letter"/>
    <w:rsid w:val="001E299C"/>
  </w:style>
  <w:style w:type="character" w:customStyle="1" w:styleId="offscreen">
    <w:name w:val="offscreen"/>
    <w:rsid w:val="001E299C"/>
  </w:style>
  <w:style w:type="character" w:customStyle="1" w:styleId="linked-in">
    <w:name w:val="linked-in"/>
    <w:rsid w:val="001E299C"/>
  </w:style>
  <w:style w:type="character" w:customStyle="1" w:styleId="in-widget">
    <w:name w:val="in-widget"/>
    <w:rsid w:val="001E299C"/>
  </w:style>
  <w:style w:type="character" w:customStyle="1" w:styleId="in-right">
    <w:name w:val="in-right"/>
    <w:rsid w:val="001E299C"/>
  </w:style>
  <w:style w:type="character" w:customStyle="1" w:styleId="tickerwrap">
    <w:name w:val="ticker_wrap"/>
    <w:rsid w:val="001E299C"/>
  </w:style>
  <w:style w:type="character" w:customStyle="1" w:styleId="divs">
    <w:name w:val="divs"/>
    <w:rsid w:val="001E299C"/>
  </w:style>
  <w:style w:type="character" w:customStyle="1" w:styleId="in-top">
    <w:name w:val="in-top"/>
    <w:rsid w:val="001E299C"/>
  </w:style>
  <w:style w:type="character" w:customStyle="1" w:styleId="article-date">
    <w:name w:val="article-date"/>
    <w:rsid w:val="001E299C"/>
  </w:style>
  <w:style w:type="character" w:customStyle="1" w:styleId="bodysubtoc">
    <w:name w:val="bodysubtoc"/>
    <w:rsid w:val="001E299C"/>
  </w:style>
  <w:style w:type="character" w:customStyle="1" w:styleId="lefttitlesmaller">
    <w:name w:val="lefttitlesmaller"/>
    <w:rsid w:val="001E299C"/>
  </w:style>
  <w:style w:type="character" w:customStyle="1" w:styleId="mb">
    <w:name w:val="mb"/>
    <w:rsid w:val="001E299C"/>
  </w:style>
  <w:style w:type="character" w:customStyle="1" w:styleId="field-content">
    <w:name w:val="field-content"/>
    <w:rsid w:val="001E299C"/>
  </w:style>
  <w:style w:type="character" w:customStyle="1" w:styleId="submitted-date">
    <w:name w:val="submitted-date"/>
    <w:rsid w:val="001E299C"/>
  </w:style>
  <w:style w:type="character" w:customStyle="1" w:styleId="submitted-time">
    <w:name w:val="submitted-time"/>
    <w:rsid w:val="001E299C"/>
  </w:style>
  <w:style w:type="character" w:customStyle="1" w:styleId="A2">
    <w:name w:val="A2"/>
    <w:uiPriority w:val="99"/>
    <w:rsid w:val="001E299C"/>
    <w:rPr>
      <w:rFonts w:ascii="Sabon LT Std" w:hAnsi="Sabon LT Std" w:cs="Sabon LT Std" w:hint="default"/>
      <w:color w:val="000000"/>
      <w:sz w:val="15"/>
      <w:szCs w:val="15"/>
    </w:rPr>
  </w:style>
  <w:style w:type="character" w:customStyle="1" w:styleId="searchword">
    <w:name w:val="searchword"/>
    <w:rsid w:val="001E299C"/>
  </w:style>
  <w:style w:type="character" w:customStyle="1" w:styleId="meta-prep">
    <w:name w:val="meta-prep"/>
    <w:rsid w:val="001E299C"/>
  </w:style>
  <w:style w:type="numbering" w:customStyle="1" w:styleId="1ai1">
    <w:name w:val="1 / a / i1"/>
    <w:rsid w:val="001E299C"/>
    <w:pPr>
      <w:numPr>
        <w:numId w:val="16"/>
      </w:numPr>
    </w:pPr>
  </w:style>
  <w:style w:type="numbering" w:styleId="1ai">
    <w:name w:val="Outline List 1"/>
    <w:basedOn w:val="NoList"/>
    <w:unhideWhenUsed/>
    <w:rsid w:val="001E299C"/>
    <w:pPr>
      <w:numPr>
        <w:numId w:val="17"/>
      </w:numPr>
    </w:pPr>
  </w:style>
  <w:style w:type="paragraph" w:customStyle="1" w:styleId="Style21">
    <w:name w:val="Style21"/>
    <w:basedOn w:val="Normal"/>
    <w:uiPriority w:val="99"/>
    <w:qFormat/>
    <w:rsid w:val="001E299C"/>
    <w:pPr>
      <w:widowControl w:val="0"/>
      <w:autoSpaceDE w:val="0"/>
      <w:autoSpaceDN w:val="0"/>
      <w:adjustRightInd w:val="0"/>
      <w:spacing w:line="224" w:lineRule="exact"/>
      <w:ind w:hanging="158"/>
      <w:jc w:val="both"/>
    </w:pPr>
    <w:rPr>
      <w:rFonts w:eastAsia="Times New Roman"/>
      <w:sz w:val="24"/>
    </w:rPr>
  </w:style>
  <w:style w:type="character" w:customStyle="1" w:styleId="FontStyle310">
    <w:name w:val="Font Style310"/>
    <w:uiPriority w:val="99"/>
    <w:rsid w:val="001E299C"/>
    <w:rPr>
      <w:rFonts w:ascii="Times New Roman" w:hAnsi="Times New Roman" w:cs="Times New Roman"/>
      <w:b/>
      <w:bCs/>
      <w:i/>
      <w:iCs/>
      <w:spacing w:val="-10"/>
      <w:sz w:val="18"/>
      <w:szCs w:val="18"/>
    </w:rPr>
  </w:style>
  <w:style w:type="character" w:customStyle="1" w:styleId="FontStyle329">
    <w:name w:val="Font Style329"/>
    <w:uiPriority w:val="99"/>
    <w:rsid w:val="001E299C"/>
    <w:rPr>
      <w:rFonts w:ascii="Times New Roman" w:hAnsi="Times New Roman" w:cs="Times New Roman"/>
      <w:b/>
      <w:bCs/>
      <w:spacing w:val="-10"/>
      <w:sz w:val="18"/>
      <w:szCs w:val="18"/>
    </w:rPr>
  </w:style>
  <w:style w:type="character" w:customStyle="1" w:styleId="FontStyle370">
    <w:name w:val="Font Style370"/>
    <w:uiPriority w:val="99"/>
    <w:rsid w:val="001E299C"/>
    <w:rPr>
      <w:rFonts w:ascii="Cambria" w:hAnsi="Cambria" w:cs="Cambria"/>
      <w:b/>
      <w:bCs/>
      <w:spacing w:val="-10"/>
      <w:sz w:val="18"/>
      <w:szCs w:val="18"/>
    </w:rPr>
  </w:style>
  <w:style w:type="character" w:customStyle="1" w:styleId="FontStyle302">
    <w:name w:val="Font Style302"/>
    <w:uiPriority w:val="99"/>
    <w:rsid w:val="001E299C"/>
    <w:rPr>
      <w:rFonts w:ascii="Times New Roman" w:hAnsi="Times New Roman" w:cs="Times New Roman"/>
      <w:b/>
      <w:bCs/>
      <w:sz w:val="22"/>
      <w:szCs w:val="22"/>
    </w:rPr>
  </w:style>
  <w:style w:type="character" w:customStyle="1" w:styleId="FontStyle347">
    <w:name w:val="Font Style347"/>
    <w:uiPriority w:val="99"/>
    <w:rsid w:val="001E299C"/>
    <w:rPr>
      <w:rFonts w:ascii="Times New Roman" w:hAnsi="Times New Roman" w:cs="Times New Roman"/>
      <w:b/>
      <w:bCs/>
      <w:spacing w:val="-10"/>
      <w:sz w:val="20"/>
      <w:szCs w:val="20"/>
    </w:rPr>
  </w:style>
  <w:style w:type="paragraph" w:customStyle="1" w:styleId="Style27">
    <w:name w:val="Style27"/>
    <w:basedOn w:val="Normal"/>
    <w:uiPriority w:val="99"/>
    <w:rsid w:val="001E299C"/>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1E299C"/>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1E299C"/>
    <w:rPr>
      <w:rFonts w:ascii="Times New Roman" w:hAnsi="Times New Roman" w:cs="Times New Roman"/>
      <w:spacing w:val="-10"/>
      <w:sz w:val="18"/>
      <w:szCs w:val="18"/>
    </w:rPr>
  </w:style>
  <w:style w:type="character" w:customStyle="1" w:styleId="FontStyle312">
    <w:name w:val="Font Style312"/>
    <w:uiPriority w:val="99"/>
    <w:rsid w:val="001E299C"/>
    <w:rPr>
      <w:rFonts w:ascii="Times New Roman" w:hAnsi="Times New Roman" w:cs="Times New Roman"/>
      <w:b/>
      <w:bCs/>
      <w:spacing w:val="-10"/>
      <w:sz w:val="16"/>
      <w:szCs w:val="16"/>
    </w:rPr>
  </w:style>
  <w:style w:type="character" w:customStyle="1" w:styleId="FontStyle346">
    <w:name w:val="Font Style346"/>
    <w:uiPriority w:val="99"/>
    <w:rsid w:val="001E299C"/>
    <w:rPr>
      <w:rFonts w:ascii="Times New Roman" w:hAnsi="Times New Roman" w:cs="Times New Roman"/>
      <w:b/>
      <w:bCs/>
      <w:spacing w:val="-10"/>
      <w:sz w:val="18"/>
      <w:szCs w:val="18"/>
    </w:rPr>
  </w:style>
  <w:style w:type="character" w:customStyle="1" w:styleId="FontStyle330">
    <w:name w:val="Font Style330"/>
    <w:uiPriority w:val="99"/>
    <w:rsid w:val="001E299C"/>
    <w:rPr>
      <w:rFonts w:ascii="Times New Roman" w:hAnsi="Times New Roman" w:cs="Times New Roman"/>
      <w:b/>
      <w:bCs/>
      <w:sz w:val="16"/>
      <w:szCs w:val="16"/>
    </w:rPr>
  </w:style>
  <w:style w:type="character" w:customStyle="1" w:styleId="FontStyle372">
    <w:name w:val="Font Style372"/>
    <w:uiPriority w:val="99"/>
    <w:rsid w:val="001E299C"/>
    <w:rPr>
      <w:rFonts w:ascii="Times New Roman" w:hAnsi="Times New Roman" w:cs="Times New Roman"/>
      <w:b/>
      <w:bCs/>
      <w:sz w:val="16"/>
      <w:szCs w:val="16"/>
    </w:rPr>
  </w:style>
  <w:style w:type="paragraph" w:customStyle="1" w:styleId="Style59">
    <w:name w:val="Style59"/>
    <w:basedOn w:val="Normal"/>
    <w:uiPriority w:val="99"/>
    <w:rsid w:val="001E299C"/>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1E299C"/>
    <w:rPr>
      <w:rFonts w:ascii="Times New Roman" w:hAnsi="Times New Roman" w:cs="Times New Roman"/>
      <w:b/>
      <w:bCs/>
      <w:i/>
      <w:iCs/>
      <w:sz w:val="16"/>
      <w:szCs w:val="16"/>
    </w:rPr>
  </w:style>
  <w:style w:type="paragraph" w:customStyle="1" w:styleId="Style200">
    <w:name w:val="Style20"/>
    <w:basedOn w:val="Normal"/>
    <w:uiPriority w:val="99"/>
    <w:rsid w:val="001E299C"/>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1E299C"/>
    <w:rPr>
      <w:rFonts w:ascii="Times New Roman" w:hAnsi="Times New Roman" w:cs="Times New Roman"/>
      <w:smallCaps/>
      <w:sz w:val="14"/>
      <w:szCs w:val="14"/>
    </w:rPr>
  </w:style>
  <w:style w:type="paragraph" w:customStyle="1" w:styleId="Style89">
    <w:name w:val="Style89"/>
    <w:basedOn w:val="Normal"/>
    <w:uiPriority w:val="99"/>
    <w:rsid w:val="001E299C"/>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1E299C"/>
    <w:rPr>
      <w:rFonts w:ascii="Times New Roman" w:hAnsi="Times New Roman" w:cs="Times New Roman"/>
      <w:b/>
      <w:bCs/>
      <w:spacing w:val="-10"/>
      <w:sz w:val="22"/>
      <w:szCs w:val="22"/>
    </w:rPr>
  </w:style>
  <w:style w:type="character" w:customStyle="1" w:styleId="FontStyle320">
    <w:name w:val="Font Style320"/>
    <w:uiPriority w:val="99"/>
    <w:rsid w:val="001E299C"/>
    <w:rPr>
      <w:rFonts w:ascii="Times New Roman" w:hAnsi="Times New Roman" w:cs="Times New Roman"/>
      <w:b/>
      <w:bCs/>
      <w:spacing w:val="-10"/>
      <w:sz w:val="22"/>
      <w:szCs w:val="22"/>
    </w:rPr>
  </w:style>
  <w:style w:type="character" w:customStyle="1" w:styleId="FontStyle352">
    <w:name w:val="Font Style352"/>
    <w:uiPriority w:val="99"/>
    <w:rsid w:val="001E299C"/>
    <w:rPr>
      <w:rFonts w:ascii="Times New Roman" w:hAnsi="Times New Roman" w:cs="Times New Roman"/>
      <w:b/>
      <w:bCs/>
      <w:sz w:val="16"/>
      <w:szCs w:val="16"/>
    </w:rPr>
  </w:style>
  <w:style w:type="character" w:customStyle="1" w:styleId="FontStyle356">
    <w:name w:val="Font Style356"/>
    <w:uiPriority w:val="99"/>
    <w:rsid w:val="001E299C"/>
    <w:rPr>
      <w:rFonts w:ascii="Times New Roman" w:hAnsi="Times New Roman" w:cs="Times New Roman"/>
      <w:b/>
      <w:bCs/>
      <w:spacing w:val="-10"/>
      <w:sz w:val="22"/>
      <w:szCs w:val="22"/>
    </w:rPr>
  </w:style>
  <w:style w:type="character" w:customStyle="1" w:styleId="FontStyle298">
    <w:name w:val="Font Style298"/>
    <w:uiPriority w:val="99"/>
    <w:rsid w:val="001E299C"/>
    <w:rPr>
      <w:rFonts w:ascii="Times New Roman" w:hAnsi="Times New Roman" w:cs="Times New Roman"/>
      <w:sz w:val="18"/>
      <w:szCs w:val="18"/>
    </w:rPr>
  </w:style>
  <w:style w:type="character" w:customStyle="1" w:styleId="FontStyle311">
    <w:name w:val="Font Style311"/>
    <w:uiPriority w:val="99"/>
    <w:rsid w:val="001E299C"/>
    <w:rPr>
      <w:rFonts w:ascii="Times New Roman" w:hAnsi="Times New Roman" w:cs="Times New Roman"/>
      <w:b/>
      <w:bCs/>
      <w:spacing w:val="-10"/>
      <w:sz w:val="18"/>
      <w:szCs w:val="18"/>
    </w:rPr>
  </w:style>
  <w:style w:type="character" w:customStyle="1" w:styleId="FontStyle332">
    <w:name w:val="Font Style332"/>
    <w:uiPriority w:val="99"/>
    <w:rsid w:val="001E299C"/>
    <w:rPr>
      <w:rFonts w:ascii="Times New Roman" w:hAnsi="Times New Roman" w:cs="Times New Roman"/>
      <w:b/>
      <w:bCs/>
      <w:i/>
      <w:iCs/>
      <w:spacing w:val="-10"/>
      <w:sz w:val="20"/>
      <w:szCs w:val="20"/>
    </w:rPr>
  </w:style>
  <w:style w:type="character" w:customStyle="1" w:styleId="FontStyle371">
    <w:name w:val="Font Style371"/>
    <w:uiPriority w:val="99"/>
    <w:rsid w:val="001E299C"/>
    <w:rPr>
      <w:rFonts w:ascii="Times New Roman" w:hAnsi="Times New Roman" w:cs="Times New Roman"/>
      <w:sz w:val="16"/>
      <w:szCs w:val="16"/>
    </w:rPr>
  </w:style>
  <w:style w:type="character" w:customStyle="1" w:styleId="FontStyle350">
    <w:name w:val="Font Style350"/>
    <w:uiPriority w:val="99"/>
    <w:rsid w:val="001E299C"/>
    <w:rPr>
      <w:rFonts w:ascii="Times New Roman" w:hAnsi="Times New Roman" w:cs="Times New Roman"/>
      <w:b/>
      <w:bCs/>
      <w:i/>
      <w:iCs/>
      <w:sz w:val="20"/>
      <w:szCs w:val="20"/>
    </w:rPr>
  </w:style>
  <w:style w:type="paragraph" w:customStyle="1" w:styleId="Style8">
    <w:name w:val="Style8"/>
    <w:basedOn w:val="Normal"/>
    <w:uiPriority w:val="99"/>
    <w:rsid w:val="001E299C"/>
    <w:pPr>
      <w:widowControl w:val="0"/>
      <w:autoSpaceDE w:val="0"/>
      <w:autoSpaceDN w:val="0"/>
      <w:adjustRightInd w:val="0"/>
    </w:pPr>
    <w:rPr>
      <w:rFonts w:eastAsia="Times New Roman"/>
      <w:sz w:val="24"/>
    </w:rPr>
  </w:style>
  <w:style w:type="paragraph" w:customStyle="1" w:styleId="Style19">
    <w:name w:val="Style19"/>
    <w:basedOn w:val="Normal"/>
    <w:uiPriority w:val="99"/>
    <w:qFormat/>
    <w:rsid w:val="001E299C"/>
    <w:pPr>
      <w:widowControl w:val="0"/>
      <w:autoSpaceDE w:val="0"/>
      <w:autoSpaceDN w:val="0"/>
      <w:adjustRightInd w:val="0"/>
      <w:spacing w:line="287" w:lineRule="exact"/>
    </w:pPr>
    <w:rPr>
      <w:rFonts w:eastAsia="Times New Roman"/>
      <w:sz w:val="24"/>
    </w:rPr>
  </w:style>
  <w:style w:type="paragraph" w:customStyle="1" w:styleId="Style5">
    <w:name w:val="Style5"/>
    <w:basedOn w:val="Normal"/>
    <w:uiPriority w:val="99"/>
    <w:rsid w:val="001E299C"/>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1E299C"/>
    <w:pPr>
      <w:widowControl w:val="0"/>
      <w:autoSpaceDE w:val="0"/>
      <w:autoSpaceDN w:val="0"/>
      <w:adjustRightInd w:val="0"/>
    </w:pPr>
    <w:rPr>
      <w:rFonts w:eastAsia="Times New Roman"/>
      <w:sz w:val="24"/>
    </w:rPr>
  </w:style>
  <w:style w:type="character" w:customStyle="1" w:styleId="FontStyle351">
    <w:name w:val="Font Style351"/>
    <w:uiPriority w:val="99"/>
    <w:rsid w:val="001E299C"/>
    <w:rPr>
      <w:rFonts w:ascii="Times New Roman" w:hAnsi="Times New Roman" w:cs="Times New Roman"/>
      <w:b/>
      <w:bCs/>
      <w:sz w:val="22"/>
      <w:szCs w:val="22"/>
    </w:rPr>
  </w:style>
  <w:style w:type="paragraph" w:customStyle="1" w:styleId="Style10">
    <w:name w:val="Style10"/>
    <w:basedOn w:val="Normal"/>
    <w:uiPriority w:val="99"/>
    <w:rsid w:val="001E299C"/>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1E299C"/>
    <w:pPr>
      <w:widowControl w:val="0"/>
      <w:autoSpaceDE w:val="0"/>
      <w:autoSpaceDN w:val="0"/>
      <w:adjustRightInd w:val="0"/>
      <w:jc w:val="both"/>
    </w:pPr>
    <w:rPr>
      <w:rFonts w:eastAsia="Times New Roman"/>
      <w:sz w:val="24"/>
    </w:rPr>
  </w:style>
  <w:style w:type="character" w:customStyle="1" w:styleId="FontStyle369">
    <w:name w:val="Font Style369"/>
    <w:uiPriority w:val="99"/>
    <w:rsid w:val="001E299C"/>
    <w:rPr>
      <w:rFonts w:ascii="Times New Roman" w:hAnsi="Times New Roman" w:cs="Times New Roman"/>
      <w:b/>
      <w:bCs/>
      <w:spacing w:val="-10"/>
      <w:sz w:val="20"/>
      <w:szCs w:val="20"/>
    </w:rPr>
  </w:style>
  <w:style w:type="character" w:customStyle="1" w:styleId="FontStyle357">
    <w:name w:val="Font Style357"/>
    <w:uiPriority w:val="99"/>
    <w:rsid w:val="001E299C"/>
    <w:rPr>
      <w:rFonts w:ascii="Times New Roman" w:hAnsi="Times New Roman" w:cs="Times New Roman"/>
      <w:b/>
      <w:bCs/>
      <w:spacing w:val="-10"/>
      <w:sz w:val="22"/>
      <w:szCs w:val="22"/>
    </w:rPr>
  </w:style>
  <w:style w:type="paragraph" w:customStyle="1" w:styleId="Style67">
    <w:name w:val="Style67"/>
    <w:basedOn w:val="Normal"/>
    <w:uiPriority w:val="99"/>
    <w:rsid w:val="001E299C"/>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1E299C"/>
    <w:rPr>
      <w:rFonts w:ascii="Times New Roman" w:hAnsi="Times New Roman" w:cs="Times New Roman"/>
      <w:sz w:val="20"/>
      <w:szCs w:val="20"/>
    </w:rPr>
  </w:style>
  <w:style w:type="character" w:customStyle="1" w:styleId="FontStyle374">
    <w:name w:val="Font Style374"/>
    <w:uiPriority w:val="99"/>
    <w:rsid w:val="001E299C"/>
    <w:rPr>
      <w:rFonts w:ascii="Times New Roman" w:hAnsi="Times New Roman" w:cs="Times New Roman"/>
      <w:b/>
      <w:bCs/>
      <w:spacing w:val="-10"/>
      <w:sz w:val="22"/>
      <w:szCs w:val="22"/>
    </w:rPr>
  </w:style>
  <w:style w:type="paragraph" w:customStyle="1" w:styleId="Style30">
    <w:name w:val="Style30"/>
    <w:basedOn w:val="Normal"/>
    <w:uiPriority w:val="99"/>
    <w:rsid w:val="001E299C"/>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1E299C"/>
    <w:rPr>
      <w:rFonts w:ascii="Times New Roman" w:hAnsi="Times New Roman" w:cs="Times New Roman"/>
      <w:smallCaps/>
      <w:sz w:val="16"/>
      <w:szCs w:val="16"/>
    </w:rPr>
  </w:style>
  <w:style w:type="paragraph" w:customStyle="1" w:styleId="Style93">
    <w:name w:val="Style93"/>
    <w:basedOn w:val="Normal"/>
    <w:uiPriority w:val="99"/>
    <w:rsid w:val="001E299C"/>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1E299C"/>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1E299C"/>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1E299C"/>
    <w:rPr>
      <w:u w:val="single"/>
    </w:rPr>
  </w:style>
  <w:style w:type="character" w:customStyle="1" w:styleId="SmalltextCharCharCharChar0">
    <w:name w:val="Small text Char Char Char Char"/>
    <w:rsid w:val="001E299C"/>
    <w:rPr>
      <w:sz w:val="16"/>
      <w:szCs w:val="24"/>
      <w:lang w:val="en-US" w:eastAsia="en-US" w:bidi="ar-SA"/>
    </w:rPr>
  </w:style>
  <w:style w:type="paragraph" w:customStyle="1" w:styleId="boldcitation">
    <w:name w:val="bold citation"/>
    <w:basedOn w:val="Normal"/>
    <w:rsid w:val="001E299C"/>
    <w:rPr>
      <w:rFonts w:ascii="Arial" w:eastAsia="Times New Roman" w:hAnsi="Arial"/>
      <w:b/>
      <w:sz w:val="28"/>
      <w:u w:val="thick"/>
    </w:rPr>
  </w:style>
  <w:style w:type="character" w:customStyle="1" w:styleId="underlinecardChar">
    <w:name w:val="underline card Char"/>
    <w:rsid w:val="001E299C"/>
    <w:rPr>
      <w:rFonts w:ascii="Arial" w:hAnsi="Arial"/>
      <w:noProof w:val="0"/>
      <w:sz w:val="18"/>
      <w:szCs w:val="24"/>
      <w:u w:val="single"/>
      <w:lang w:val="en-US" w:eastAsia="en-US" w:bidi="ar-SA"/>
    </w:rPr>
  </w:style>
  <w:style w:type="paragraph" w:customStyle="1" w:styleId="boldcite">
    <w:name w:val="bold cite"/>
    <w:basedOn w:val="Normal"/>
    <w:link w:val="boldciteChar4"/>
    <w:qFormat/>
    <w:rsid w:val="001E299C"/>
    <w:rPr>
      <w:rFonts w:ascii="Arial" w:eastAsia="Times New Roman" w:hAnsi="Arial"/>
      <w:b/>
      <w:color w:val="000000"/>
      <w:u w:val="thick" w:color="000000"/>
    </w:rPr>
  </w:style>
  <w:style w:type="character" w:customStyle="1" w:styleId="CardsCharCharChar">
    <w:name w:val="Cards Char Char Char"/>
    <w:rsid w:val="001E299C"/>
    <w:rPr>
      <w:szCs w:val="24"/>
      <w:lang w:val="en-US" w:eastAsia="en-US" w:bidi="ar-SA"/>
    </w:rPr>
  </w:style>
  <w:style w:type="character" w:customStyle="1" w:styleId="HiddenBlockHeaderChar">
    <w:name w:val="Hidden Block Header Char"/>
    <w:link w:val="HiddenBlockHeader"/>
    <w:rsid w:val="001E299C"/>
    <w:rPr>
      <w:rFonts w:ascii="Times New Roman" w:eastAsia="Times New Roman" w:hAnsi="Times New Roman" w:cs="Courier New"/>
      <w:b/>
      <w:bCs/>
      <w:sz w:val="28"/>
    </w:rPr>
  </w:style>
  <w:style w:type="paragraph" w:customStyle="1" w:styleId="NothingCharChar">
    <w:name w:val="Nothing Char Char"/>
    <w:link w:val="NothingCharCharChar"/>
    <w:rsid w:val="001E299C"/>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1E299C"/>
    <w:rPr>
      <w:rFonts w:ascii="Times New Roman" w:eastAsia="MS Mincho" w:hAnsi="Times New Roman" w:cs="Times New Roman"/>
      <w:sz w:val="24"/>
      <w:szCs w:val="24"/>
    </w:rPr>
  </w:style>
  <w:style w:type="character" w:customStyle="1" w:styleId="CardsCharChar">
    <w:name w:val="Cards Char Char"/>
    <w:rsid w:val="001E299C"/>
    <w:rPr>
      <w:szCs w:val="24"/>
      <w:lang w:val="en-US" w:eastAsia="en-US" w:bidi="ar-SA"/>
    </w:rPr>
  </w:style>
  <w:style w:type="character" w:customStyle="1" w:styleId="CardsCharCharCharChar">
    <w:name w:val="Cards Char Char Char Char"/>
    <w:rsid w:val="001E299C"/>
    <w:rPr>
      <w:szCs w:val="24"/>
      <w:lang w:val="en-US" w:eastAsia="en-US" w:bidi="ar-SA"/>
    </w:rPr>
  </w:style>
  <w:style w:type="character" w:customStyle="1" w:styleId="BlockHeadingsCharChar">
    <w:name w:val="Block Headings Char Char"/>
    <w:rsid w:val="001E299C"/>
    <w:rPr>
      <w:b/>
      <w:sz w:val="36"/>
      <w:szCs w:val="24"/>
      <w:u w:val="single"/>
      <w:lang w:val="en-US" w:eastAsia="en-US" w:bidi="ar-SA"/>
    </w:rPr>
  </w:style>
  <w:style w:type="character" w:customStyle="1" w:styleId="NothingChar1">
    <w:name w:val="Nothing Char1"/>
    <w:rsid w:val="001E299C"/>
    <w:rPr>
      <w:szCs w:val="24"/>
      <w:lang w:val="en-US" w:eastAsia="en-US" w:bidi="ar-SA"/>
    </w:rPr>
  </w:style>
  <w:style w:type="paragraph" w:customStyle="1" w:styleId="bloctitles">
    <w:name w:val="bloc titles"/>
    <w:basedOn w:val="Heading1"/>
    <w:next w:val="Normal"/>
    <w:link w:val="bloctitlesChar"/>
    <w:autoRedefine/>
    <w:rsid w:val="001E299C"/>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1E299C"/>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1E299C"/>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1E299C"/>
  </w:style>
  <w:style w:type="paragraph" w:customStyle="1" w:styleId="Regular">
    <w:name w:val="Regular"/>
    <w:link w:val="RegularChar"/>
    <w:rsid w:val="001E299C"/>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1E299C"/>
    <w:rPr>
      <w:rFonts w:ascii="Garamond" w:eastAsia="Times New Roman" w:hAnsi="Garamond" w:cs="Times New Roman"/>
      <w:bCs/>
      <w:kern w:val="20"/>
      <w:sz w:val="20"/>
      <w:szCs w:val="32"/>
    </w:rPr>
  </w:style>
  <w:style w:type="character" w:customStyle="1" w:styleId="StyleTimesNewRoman">
    <w:name w:val="Style Times New Roman"/>
    <w:rsid w:val="001E299C"/>
    <w:rPr>
      <w:rFonts w:ascii="Garamond" w:hAnsi="Garamond"/>
    </w:rPr>
  </w:style>
  <w:style w:type="paragraph" w:customStyle="1" w:styleId="INDENTEDPARAGRAPH">
    <w:name w:val="INDENTED PARAGRAPH"/>
    <w:rsid w:val="001E299C"/>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1E299C"/>
    <w:rPr>
      <w:rFonts w:cs="Arial"/>
      <w:bCs/>
      <w:caps/>
      <w:color w:val="FFFFFF"/>
      <w:sz w:val="2"/>
      <w:szCs w:val="2"/>
      <w:lang w:val="en-US" w:eastAsia="en-US" w:bidi="ar-SA"/>
    </w:rPr>
  </w:style>
  <w:style w:type="paragraph" w:customStyle="1" w:styleId="Numbering">
    <w:name w:val="Numbering"/>
    <w:basedOn w:val="Normal"/>
    <w:next w:val="Normal"/>
    <w:rsid w:val="001E299C"/>
    <w:pPr>
      <w:widowControl w:val="0"/>
      <w:numPr>
        <w:numId w:val="22"/>
      </w:numPr>
      <w:suppressAutoHyphens/>
      <w:spacing w:after="200"/>
    </w:pPr>
    <w:rPr>
      <w:rFonts w:eastAsia="Times New Roman"/>
      <w:b/>
      <w:sz w:val="24"/>
      <w:szCs w:val="18"/>
    </w:rPr>
  </w:style>
  <w:style w:type="paragraph" w:customStyle="1" w:styleId="Un-IndexedHeading">
    <w:name w:val="Un-Indexed Heading"/>
    <w:basedOn w:val="Heading1"/>
    <w:next w:val="Normal"/>
    <w:rsid w:val="001E299C"/>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character" w:customStyle="1" w:styleId="CircleChar1">
    <w:name w:val="Circle Char1"/>
    <w:rsid w:val="001E299C"/>
    <w:rPr>
      <w:b/>
      <w:i/>
      <w:szCs w:val="18"/>
      <w:u w:val="thick"/>
      <w:lang w:val="en-US" w:eastAsia="en-US" w:bidi="ar-SA"/>
    </w:rPr>
  </w:style>
  <w:style w:type="paragraph" w:customStyle="1" w:styleId="PageHeader">
    <w:name w:val="Page Header"/>
    <w:basedOn w:val="Normal"/>
    <w:rsid w:val="001E299C"/>
    <w:pPr>
      <w:widowControl w:val="0"/>
      <w:numPr>
        <w:numId w:val="25"/>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1E299C"/>
    <w:pPr>
      <w:numPr>
        <w:numId w:val="20"/>
      </w:numPr>
    </w:pPr>
  </w:style>
  <w:style w:type="paragraph" w:customStyle="1" w:styleId="Lettering">
    <w:name w:val="Lettering"/>
    <w:basedOn w:val="Numbering"/>
    <w:next w:val="Normal"/>
    <w:rsid w:val="001E299C"/>
    <w:pPr>
      <w:numPr>
        <w:numId w:val="18"/>
      </w:numPr>
    </w:pPr>
    <w:rPr>
      <w:szCs w:val="22"/>
    </w:rPr>
  </w:style>
  <w:style w:type="paragraph" w:customStyle="1" w:styleId="FileName">
    <w:name w:val="File Name"/>
    <w:basedOn w:val="Normal"/>
    <w:next w:val="Normal"/>
    <w:rsid w:val="001E299C"/>
    <w:pPr>
      <w:widowControl w:val="0"/>
      <w:numPr>
        <w:numId w:val="19"/>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1E299C"/>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1E299C"/>
    <w:pPr>
      <w:numPr>
        <w:numId w:val="21"/>
      </w:numPr>
      <w:tabs>
        <w:tab w:val="num" w:pos="360"/>
      </w:tabs>
      <w:ind w:left="360"/>
    </w:pPr>
  </w:style>
  <w:style w:type="paragraph" w:customStyle="1" w:styleId="CardContinued1">
    <w:name w:val="Card Continued 1"/>
    <w:basedOn w:val="Normal"/>
    <w:next w:val="Normal"/>
    <w:rsid w:val="001E299C"/>
    <w:pPr>
      <w:widowControl w:val="0"/>
      <w:numPr>
        <w:numId w:val="24"/>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1E299C"/>
    <w:pPr>
      <w:numPr>
        <w:numId w:val="0"/>
      </w:numPr>
      <w:spacing w:before="0" w:after="120"/>
      <w:jc w:val="left"/>
    </w:pPr>
  </w:style>
  <w:style w:type="paragraph" w:customStyle="1" w:styleId="Clearformatting0">
    <w:name w:val="Clear formatting"/>
    <w:basedOn w:val="Normal"/>
    <w:rsid w:val="001E299C"/>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1E299C"/>
  </w:style>
  <w:style w:type="paragraph" w:customStyle="1" w:styleId="SmallCardText">
    <w:name w:val="Small Card Text"/>
    <w:rsid w:val="001E299C"/>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1E299C"/>
    <w:rPr>
      <w:sz w:val="16"/>
      <w:szCs w:val="16"/>
      <w:lang w:val="en-US" w:eastAsia="en-US" w:bidi="ar-SA"/>
    </w:rPr>
  </w:style>
  <w:style w:type="paragraph" w:customStyle="1" w:styleId="TAGFONT">
    <w:name w:val="TAG FONT"/>
    <w:basedOn w:val="Normal"/>
    <w:autoRedefine/>
    <w:rsid w:val="001E299C"/>
    <w:rPr>
      <w:rFonts w:eastAsia="Times New Roman"/>
      <w:sz w:val="24"/>
    </w:rPr>
  </w:style>
  <w:style w:type="character" w:customStyle="1" w:styleId="mainarttxt">
    <w:name w:val="mainarttxt"/>
    <w:basedOn w:val="DefaultParagraphFont"/>
    <w:rsid w:val="001E299C"/>
  </w:style>
  <w:style w:type="paragraph" w:customStyle="1" w:styleId="TagChar1CharCharCharChar">
    <w:name w:val="Tag Char1 Char Char Char Char"/>
    <w:basedOn w:val="Normal"/>
    <w:rsid w:val="001E299C"/>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1E299C"/>
    <w:rPr>
      <w:sz w:val="20"/>
    </w:rPr>
  </w:style>
  <w:style w:type="character" w:customStyle="1" w:styleId="highlightChar">
    <w:name w:val="highlight Char"/>
    <w:rsid w:val="001E299C"/>
    <w:rPr>
      <w:sz w:val="24"/>
      <w:szCs w:val="24"/>
      <w:u w:val="single"/>
      <w:lang w:val="en-US" w:eastAsia="en-US" w:bidi="ar-SA"/>
    </w:rPr>
  </w:style>
  <w:style w:type="paragraph" w:customStyle="1" w:styleId="formfldssel">
    <w:name w:val="formfldssel"/>
    <w:basedOn w:val="Normal"/>
    <w:rsid w:val="001E299C"/>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1E299C"/>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rsid w:val="001E299C"/>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1E299C"/>
  </w:style>
  <w:style w:type="character" w:customStyle="1" w:styleId="UnreadTextChar">
    <w:name w:val="Unread Text Char"/>
    <w:link w:val="UnreadText"/>
    <w:rsid w:val="001E299C"/>
    <w:rPr>
      <w:rFonts w:eastAsia="SimSun"/>
      <w:sz w:val="15"/>
      <w:lang w:eastAsia="zh-CN"/>
    </w:rPr>
  </w:style>
  <w:style w:type="character" w:customStyle="1" w:styleId="StyleCardTextUnderline3Char">
    <w:name w:val="Style Card Text + Underline3 Char"/>
    <w:rsid w:val="001E299C"/>
    <w:rPr>
      <w:rFonts w:eastAsia="SimSun"/>
      <w:szCs w:val="24"/>
      <w:u w:val="thick"/>
      <w:lang w:val="en-US" w:eastAsia="zh-CN" w:bidi="ar-SA"/>
    </w:rPr>
  </w:style>
  <w:style w:type="character" w:customStyle="1" w:styleId="BoldandUnderlineChar1Char2CharChar">
    <w:name w:val="Bold and Underline Char1 Char2 Char Char"/>
    <w:rsid w:val="001E299C"/>
    <w:rPr>
      <w:b/>
      <w:noProof w:val="0"/>
      <w:szCs w:val="24"/>
      <w:u w:val="single"/>
      <w:lang w:val="en-US" w:eastAsia="en-US" w:bidi="ar-SA"/>
    </w:rPr>
  </w:style>
  <w:style w:type="character" w:customStyle="1" w:styleId="UnderlineChar1Char1">
    <w:name w:val="Underline Char1 Char1"/>
    <w:rsid w:val="001E299C"/>
    <w:rPr>
      <w:noProof w:val="0"/>
      <w:szCs w:val="24"/>
      <w:u w:val="single"/>
      <w:lang w:val="en-US" w:eastAsia="en-US" w:bidi="ar-SA"/>
    </w:rPr>
  </w:style>
  <w:style w:type="paragraph" w:customStyle="1" w:styleId="Underlinestyle1">
    <w:name w:val="Underlinestyle"/>
    <w:basedOn w:val="Normal"/>
    <w:rsid w:val="001E299C"/>
    <w:pPr>
      <w:tabs>
        <w:tab w:val="left" w:pos="720"/>
      </w:tabs>
      <w:ind w:left="720"/>
    </w:pPr>
    <w:rPr>
      <w:rFonts w:eastAsia="Times New Roman"/>
      <w:szCs w:val="20"/>
      <w:u w:val="single"/>
    </w:rPr>
  </w:style>
  <w:style w:type="character" w:customStyle="1" w:styleId="featurecontentgray1">
    <w:name w:val="featurecontentgray1"/>
    <w:rsid w:val="001E299C"/>
    <w:rPr>
      <w:rFonts w:ascii="Arial" w:hAnsi="Arial" w:cs="Arial" w:hint="default"/>
      <w:color w:val="666666"/>
    </w:rPr>
  </w:style>
  <w:style w:type="character" w:customStyle="1" w:styleId="CardCharCharChar0">
    <w:name w:val="Card Char Char Char"/>
    <w:rsid w:val="001E299C"/>
    <w:rPr>
      <w:rFonts w:ascii="Book Antiqua" w:hAnsi="Book Antiqua"/>
      <w:szCs w:val="24"/>
      <w:lang w:val="en-US" w:eastAsia="en-US" w:bidi="ar-SA"/>
    </w:rPr>
  </w:style>
  <w:style w:type="character" w:customStyle="1" w:styleId="big1">
    <w:name w:val="big1"/>
    <w:rsid w:val="001E299C"/>
    <w:rPr>
      <w:sz w:val="28"/>
      <w:szCs w:val="28"/>
    </w:rPr>
  </w:style>
  <w:style w:type="character" w:customStyle="1" w:styleId="prodgeneral">
    <w:name w:val="prodgeneral"/>
    <w:basedOn w:val="DefaultParagraphFont"/>
    <w:rsid w:val="001E299C"/>
  </w:style>
  <w:style w:type="character" w:customStyle="1" w:styleId="StyleUnderlineChar0">
    <w:name w:val="Style Underline + Char"/>
    <w:rsid w:val="001E299C"/>
    <w:rPr>
      <w:rFonts w:eastAsia="SimSun" w:cs="Arial"/>
      <w:b/>
      <w:bCs/>
      <w:iCs/>
      <w:caps/>
      <w:sz w:val="24"/>
      <w:szCs w:val="24"/>
      <w:u w:val="single"/>
      <w:lang w:val="en-US" w:eastAsia="en-US" w:bidi="ar-SA"/>
    </w:rPr>
  </w:style>
  <w:style w:type="character" w:customStyle="1" w:styleId="StyleciteChar">
    <w:name w:val="Style cite + Char"/>
    <w:basedOn w:val="citeChar1"/>
    <w:rsid w:val="001E299C"/>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1E299C"/>
    <w:rPr>
      <w:rFonts w:eastAsia="Times New Roman"/>
      <w:b/>
      <w:sz w:val="24"/>
    </w:rPr>
  </w:style>
  <w:style w:type="paragraph" w:customStyle="1" w:styleId="RepeatHeader">
    <w:name w:val="Repeat Header"/>
    <w:basedOn w:val="HeaderDebate"/>
    <w:rsid w:val="001E299C"/>
    <w:pPr>
      <w:outlineLvl w:val="1"/>
    </w:pPr>
    <w:rPr>
      <w:szCs w:val="48"/>
    </w:rPr>
  </w:style>
  <w:style w:type="character" w:customStyle="1" w:styleId="sectiontitle">
    <w:name w:val="sectiontitle"/>
    <w:basedOn w:val="DefaultParagraphFont"/>
    <w:rsid w:val="001E299C"/>
  </w:style>
  <w:style w:type="character" w:customStyle="1" w:styleId="sectionsubtitle">
    <w:name w:val="sectionsubtitle"/>
    <w:basedOn w:val="DefaultParagraphFont"/>
    <w:rsid w:val="001E299C"/>
  </w:style>
  <w:style w:type="character" w:customStyle="1" w:styleId="copyright">
    <w:name w:val="copyright"/>
    <w:basedOn w:val="DefaultParagraphFont"/>
    <w:rsid w:val="001E299C"/>
  </w:style>
  <w:style w:type="character" w:customStyle="1" w:styleId="EvidenceTag">
    <w:name w:val="Evidence Tag"/>
    <w:rsid w:val="001E299C"/>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E299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E299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E299C"/>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E299C"/>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1E299C"/>
    <w:rPr>
      <w:rFonts w:eastAsia="Times New Roman"/>
    </w:rPr>
  </w:style>
  <w:style w:type="paragraph" w:customStyle="1" w:styleId="citationunderline">
    <w:name w:val="citation/underline"/>
    <w:autoRedefine/>
    <w:rsid w:val="001E299C"/>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1E299C"/>
  </w:style>
  <w:style w:type="character" w:customStyle="1" w:styleId="inside-head1">
    <w:name w:val="inside-head1"/>
    <w:rsid w:val="001E299C"/>
    <w:rPr>
      <w:rFonts w:ascii="Arial" w:hAnsi="Arial" w:cs="Arial" w:hint="default"/>
      <w:b/>
      <w:bCs/>
      <w:color w:val="000000"/>
      <w:spacing w:val="-15"/>
      <w:sz w:val="45"/>
      <w:szCs w:val="45"/>
    </w:rPr>
  </w:style>
  <w:style w:type="character" w:customStyle="1" w:styleId="datestamp1">
    <w:name w:val="datestamp1"/>
    <w:rsid w:val="001E299C"/>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E299C"/>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E299C"/>
  </w:style>
  <w:style w:type="paragraph" w:customStyle="1" w:styleId="links1">
    <w:name w:val="links1"/>
    <w:basedOn w:val="Normal"/>
    <w:rsid w:val="001E299C"/>
    <w:pPr>
      <w:spacing w:before="100" w:beforeAutospacing="1" w:after="100" w:afterAutospacing="1"/>
    </w:pPr>
    <w:rPr>
      <w:rFonts w:eastAsia="Times New Roman"/>
      <w:color w:val="FFFFFF"/>
      <w:szCs w:val="16"/>
    </w:rPr>
  </w:style>
  <w:style w:type="paragraph" w:customStyle="1" w:styleId="endtext">
    <w:name w:val="endtext"/>
    <w:basedOn w:val="Normal"/>
    <w:rsid w:val="001E299C"/>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1E299C"/>
    <w:rPr>
      <w:rFonts w:ascii="Verdana" w:hAnsi="Verdana" w:hint="default"/>
      <w:b/>
      <w:bCs/>
      <w:sz w:val="32"/>
      <w:szCs w:val="32"/>
    </w:rPr>
  </w:style>
  <w:style w:type="character" w:customStyle="1" w:styleId="storydeck31">
    <w:name w:val="storydeck31"/>
    <w:rsid w:val="001E299C"/>
    <w:rPr>
      <w:rFonts w:ascii="Verdana" w:hAnsi="Verdana" w:hint="default"/>
      <w:i w:val="0"/>
      <w:iCs w:val="0"/>
      <w:sz w:val="21"/>
      <w:szCs w:val="21"/>
    </w:rPr>
  </w:style>
  <w:style w:type="character" w:customStyle="1" w:styleId="subtitle10">
    <w:name w:val="subtitle1"/>
    <w:rsid w:val="001E299C"/>
    <w:rPr>
      <w:rFonts w:ascii="Verdana" w:hAnsi="Verdana" w:hint="default"/>
      <w:b w:val="0"/>
      <w:bCs w:val="0"/>
      <w:vanish w:val="0"/>
      <w:webHidden w:val="0"/>
      <w:color w:val="484848"/>
      <w:sz w:val="14"/>
      <w:szCs w:val="14"/>
      <w:specVanish w:val="0"/>
    </w:rPr>
  </w:style>
  <w:style w:type="paragraph" w:customStyle="1" w:styleId="g">
    <w:name w:val="g"/>
    <w:basedOn w:val="Normal"/>
    <w:rsid w:val="001E299C"/>
    <w:pPr>
      <w:spacing w:before="240" w:after="240"/>
    </w:pPr>
    <w:rPr>
      <w:rFonts w:eastAsia="Times New Roman"/>
      <w:sz w:val="24"/>
    </w:rPr>
  </w:style>
  <w:style w:type="character" w:customStyle="1" w:styleId="clsbiolink">
    <w:name w:val="clsbiolink"/>
    <w:basedOn w:val="DefaultParagraphFont"/>
    <w:rsid w:val="001E299C"/>
  </w:style>
  <w:style w:type="character" w:customStyle="1" w:styleId="clssmaller">
    <w:name w:val="clssmaller"/>
    <w:basedOn w:val="DefaultParagraphFont"/>
    <w:rsid w:val="001E299C"/>
  </w:style>
  <w:style w:type="character" w:customStyle="1" w:styleId="sm1">
    <w:name w:val="sm1"/>
    <w:rsid w:val="001E299C"/>
    <w:rPr>
      <w:rFonts w:ascii="Verdana" w:hAnsi="Verdana" w:hint="default"/>
      <w:i w:val="0"/>
      <w:iCs w:val="0"/>
      <w:smallCaps w:val="0"/>
      <w:color w:val="000000"/>
      <w:sz w:val="17"/>
      <w:szCs w:val="17"/>
    </w:rPr>
  </w:style>
  <w:style w:type="character" w:customStyle="1" w:styleId="noindentChar">
    <w:name w:val="noindent Char"/>
    <w:rsid w:val="001E299C"/>
    <w:rPr>
      <w:rFonts w:ascii="Arial" w:hAnsi="Arial" w:cs="Arial"/>
      <w:sz w:val="24"/>
      <w:szCs w:val="24"/>
      <w:lang w:val="en-US" w:eastAsia="en-US" w:bidi="ar-SA"/>
    </w:rPr>
  </w:style>
  <w:style w:type="character" w:customStyle="1" w:styleId="SmallChar1">
    <w:name w:val="Small Char1"/>
    <w:rsid w:val="001E299C"/>
    <w:rPr>
      <w:sz w:val="16"/>
      <w:szCs w:val="24"/>
      <w:lang w:val="en-US" w:eastAsia="en-US" w:bidi="ar-SA"/>
    </w:rPr>
  </w:style>
  <w:style w:type="character" w:customStyle="1" w:styleId="fullcite0">
    <w:name w:val="fullcite"/>
    <w:basedOn w:val="DefaultParagraphFont"/>
    <w:rsid w:val="001E299C"/>
  </w:style>
  <w:style w:type="character" w:customStyle="1" w:styleId="Style9ptThickunderline">
    <w:name w:val="Style 9 pt Thick underline"/>
    <w:rsid w:val="001E299C"/>
    <w:rPr>
      <w:sz w:val="24"/>
      <w:u w:val="thick"/>
    </w:rPr>
  </w:style>
  <w:style w:type="paragraph" w:customStyle="1" w:styleId="Repeatheader0">
    <w:name w:val="Repeat header"/>
    <w:basedOn w:val="Normal"/>
    <w:autoRedefine/>
    <w:rsid w:val="001E299C"/>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1E299C"/>
    <w:rPr>
      <w:rFonts w:ascii="Times New Roman" w:eastAsia="Times New Roman" w:hAnsi="Times New Roman"/>
    </w:rPr>
  </w:style>
  <w:style w:type="character" w:customStyle="1" w:styleId="CardNotUnderlinedChar">
    <w:name w:val="Card Not Underlined Char"/>
    <w:rsid w:val="001E299C"/>
    <w:rPr>
      <w:sz w:val="16"/>
      <w:lang w:val="en-US" w:eastAsia="en-US" w:bidi="ar-SA"/>
    </w:rPr>
  </w:style>
  <w:style w:type="paragraph" w:customStyle="1" w:styleId="CardNotUnderlined3">
    <w:name w:val="Card Not Underlined 3"/>
    <w:basedOn w:val="CardNotUnderlined"/>
    <w:rsid w:val="001E299C"/>
    <w:rPr>
      <w:rFonts w:ascii="Times New Roman" w:eastAsia="Times New Roman" w:hAnsi="Times New Roman"/>
      <w:sz w:val="18"/>
    </w:rPr>
  </w:style>
  <w:style w:type="paragraph" w:customStyle="1" w:styleId="CardNotUnderlinedFinal">
    <w:name w:val="Card Not Underlined Final"/>
    <w:basedOn w:val="CardNotUnderlined3"/>
    <w:rsid w:val="001E299C"/>
    <w:rPr>
      <w:sz w:val="20"/>
    </w:rPr>
  </w:style>
  <w:style w:type="character" w:customStyle="1" w:styleId="tagChar30">
    <w:name w:val="tag Char3"/>
    <w:rsid w:val="001E299C"/>
    <w:rPr>
      <w:b/>
      <w:sz w:val="24"/>
      <w:szCs w:val="24"/>
      <w:lang w:val="en-US" w:eastAsia="en-US" w:bidi="ar-SA"/>
    </w:rPr>
  </w:style>
  <w:style w:type="character" w:customStyle="1" w:styleId="link-mailto">
    <w:name w:val="link-mailto"/>
    <w:basedOn w:val="DefaultParagraphFont"/>
    <w:rsid w:val="001E299C"/>
  </w:style>
  <w:style w:type="character" w:customStyle="1" w:styleId="StyleUnderlineUnderlineChar">
    <w:name w:val="Style Underline + Underline Char"/>
    <w:rsid w:val="001E299C"/>
    <w:rPr>
      <w:rFonts w:ascii="Trebuchet MS" w:hAnsi="Trebuchet MS"/>
      <w:szCs w:val="18"/>
      <w:u w:val="single"/>
      <w:lang w:val="en-US" w:eastAsia="en-US" w:bidi="ar-SA"/>
    </w:rPr>
  </w:style>
  <w:style w:type="paragraph" w:customStyle="1" w:styleId="formfld">
    <w:name w:val="formfld"/>
    <w:basedOn w:val="Normal"/>
    <w:rsid w:val="001E299C"/>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1E299C"/>
    <w:pPr>
      <w:keepLines w:val="0"/>
      <w:pageBreakBefore w:val="0"/>
      <w:numPr>
        <w:numId w:val="23"/>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1E299C"/>
    <w:pPr>
      <w:ind w:left="288"/>
      <w:jc w:val="left"/>
    </w:pPr>
    <w:rPr>
      <w:rFonts w:eastAsia="Times New Roman"/>
      <w:szCs w:val="24"/>
      <w:u w:val="thick"/>
    </w:rPr>
  </w:style>
  <w:style w:type="character" w:customStyle="1" w:styleId="UnderlineCardsChar">
    <w:name w:val="Underline Cards Char"/>
    <w:link w:val="UnderlineCards"/>
    <w:rsid w:val="001E299C"/>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1E299C"/>
    <w:pPr>
      <w:ind w:left="288"/>
      <w:jc w:val="left"/>
    </w:pPr>
    <w:rPr>
      <w:rFonts w:eastAsia="Times New Roman"/>
      <w:sz w:val="14"/>
      <w:szCs w:val="24"/>
    </w:rPr>
  </w:style>
  <w:style w:type="character" w:customStyle="1" w:styleId="SmallCardsChar">
    <w:name w:val="Small Cards Char"/>
    <w:link w:val="SmallCards"/>
    <w:rsid w:val="001E299C"/>
    <w:rPr>
      <w:rFonts w:ascii="Times New Roman" w:eastAsia="Times New Roman" w:hAnsi="Times New Roman" w:cs="Times New Roman"/>
      <w:sz w:val="14"/>
      <w:szCs w:val="24"/>
    </w:rPr>
  </w:style>
  <w:style w:type="paragraph" w:customStyle="1" w:styleId="ReadingCites">
    <w:name w:val="Reading Cites"/>
    <w:basedOn w:val="Normal"/>
    <w:link w:val="ReadingCitesChar"/>
    <w:rsid w:val="001E299C"/>
    <w:rPr>
      <w:rFonts w:eastAsia="Times New Roman"/>
      <w:b/>
      <w:sz w:val="20"/>
      <w:szCs w:val="20"/>
    </w:rPr>
  </w:style>
  <w:style w:type="character" w:customStyle="1" w:styleId="ReadingCitesChar">
    <w:name w:val="Reading Cites Char"/>
    <w:link w:val="ReadingCites"/>
    <w:rsid w:val="001E299C"/>
    <w:rPr>
      <w:rFonts w:ascii="Calibri" w:eastAsia="Times New Roman" w:hAnsi="Calibri" w:cs="Calibri"/>
      <w:b/>
      <w:sz w:val="20"/>
      <w:szCs w:val="20"/>
    </w:rPr>
  </w:style>
  <w:style w:type="paragraph" w:customStyle="1" w:styleId="ContentsHeading">
    <w:name w:val="Contents Heading"/>
    <w:basedOn w:val="Heading1"/>
    <w:next w:val="Normal"/>
    <w:rsid w:val="001E299C"/>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1E299C"/>
    <w:pPr>
      <w:spacing w:before="100" w:beforeAutospacing="1" w:after="100" w:afterAutospacing="1"/>
    </w:pPr>
    <w:rPr>
      <w:rFonts w:eastAsia="Times New Roman"/>
      <w:sz w:val="20"/>
    </w:rPr>
  </w:style>
  <w:style w:type="character" w:customStyle="1" w:styleId="CharacterStyle8">
    <w:name w:val="Character Style 8"/>
    <w:rsid w:val="001E299C"/>
    <w:rPr>
      <w:sz w:val="22"/>
      <w:szCs w:val="22"/>
    </w:rPr>
  </w:style>
  <w:style w:type="paragraph" w:customStyle="1" w:styleId="Style110">
    <w:name w:val="Style 11"/>
    <w:rsid w:val="001E299C"/>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1E299C"/>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
    <w:rsid w:val="001E299C"/>
    <w:rPr>
      <w:b/>
      <w:sz w:val="24"/>
    </w:rPr>
  </w:style>
  <w:style w:type="character" w:customStyle="1" w:styleId="CardText1CharChar">
    <w:name w:val="Card Text 1 Char Char"/>
    <w:rsid w:val="001E299C"/>
    <w:rPr>
      <w:rFonts w:ascii="Arial Narrow" w:hAnsi="Arial Narrow"/>
      <w:color w:val="000000"/>
      <w:sz w:val="22"/>
      <w:szCs w:val="22"/>
      <w:u w:val="single"/>
      <w:lang w:val="en-US" w:eastAsia="en-US" w:bidi="ar-SA"/>
    </w:rPr>
  </w:style>
  <w:style w:type="character" w:customStyle="1" w:styleId="CardText1Char1">
    <w:name w:val="Card Text 1 Char1"/>
    <w:rsid w:val="001E299C"/>
    <w:rPr>
      <w:rFonts w:ascii="Arial Narrow" w:hAnsi="Arial Narrow"/>
      <w:color w:val="000000"/>
      <w:sz w:val="22"/>
      <w:szCs w:val="22"/>
      <w:u w:val="single"/>
      <w:lang w:val="en-US" w:eastAsia="en-US" w:bidi="ar-SA"/>
    </w:rPr>
  </w:style>
  <w:style w:type="paragraph" w:customStyle="1" w:styleId="Style7">
    <w:name w:val="Style 7"/>
    <w:rsid w:val="001E299C"/>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0">
    <w:name w:val="Style 5"/>
    <w:rsid w:val="001E299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1E299C"/>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1E299C"/>
  </w:style>
  <w:style w:type="character" w:customStyle="1" w:styleId="arttitle1">
    <w:name w:val="arttitle1"/>
    <w:rsid w:val="001E299C"/>
    <w:rPr>
      <w:b/>
      <w:bCs/>
      <w:color w:val="695B54"/>
    </w:rPr>
  </w:style>
  <w:style w:type="paragraph" w:customStyle="1" w:styleId="Heading11">
    <w:name w:val="Heading 11"/>
    <w:basedOn w:val="Normal"/>
    <w:next w:val="Normal"/>
    <w:rsid w:val="001E299C"/>
    <w:pPr>
      <w:keepNext/>
      <w:widowControl w:val="0"/>
      <w:suppressAutoHyphens/>
      <w:jc w:val="center"/>
    </w:pPr>
    <w:rPr>
      <w:rFonts w:eastAsia="Tahoma"/>
      <w:b/>
      <w:sz w:val="48"/>
      <w:szCs w:val="32"/>
      <w:u w:val="single"/>
    </w:rPr>
  </w:style>
  <w:style w:type="paragraph" w:customStyle="1" w:styleId="TextHeading">
    <w:name w:val="Text Heading"/>
    <w:basedOn w:val="Heading3"/>
    <w:rsid w:val="001E299C"/>
    <w:pPr>
      <w:keepLines w:val="0"/>
      <w:pageBreakBefore w:val="0"/>
      <w:spacing w:before="0"/>
      <w:jc w:val="left"/>
    </w:pPr>
    <w:rPr>
      <w:rFonts w:eastAsia="Times New Roman" w:cs="Arial"/>
      <w:bCs/>
      <w:sz w:val="22"/>
      <w:szCs w:val="26"/>
    </w:rPr>
  </w:style>
  <w:style w:type="character" w:customStyle="1" w:styleId="TextHeadingChar">
    <w:name w:val="Text Heading Char"/>
    <w:rsid w:val="001E299C"/>
    <w:rPr>
      <w:rFonts w:cs="Arial"/>
      <w:b/>
      <w:bCs/>
      <w:sz w:val="22"/>
      <w:szCs w:val="26"/>
      <w:u w:val="single"/>
      <w:lang w:val="en-US" w:eastAsia="en-US" w:bidi="ar-SA"/>
    </w:rPr>
  </w:style>
  <w:style w:type="character" w:customStyle="1" w:styleId="FootnoteCharacters">
    <w:name w:val="Footnote Characters"/>
    <w:rsid w:val="001E299C"/>
    <w:rPr>
      <w:vertAlign w:val="superscript"/>
    </w:rPr>
  </w:style>
  <w:style w:type="paragraph" w:customStyle="1" w:styleId="StyleHeading1BlockTitleHeading1Char1ALEXHeadingBrief-He2">
    <w:name w:val="Style Heading 1Block TitleHeading 1 Char1ALEXHeadingBrief - He...2"/>
    <w:basedOn w:val="Heading1"/>
    <w:autoRedefine/>
    <w:rsid w:val="001E299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1E299C"/>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1E299C"/>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1E299C"/>
    <w:rPr>
      <w:rFonts w:ascii="Arial" w:eastAsia="Times New Roman" w:hAnsi="Arial"/>
      <w:smallCaps/>
    </w:rPr>
  </w:style>
  <w:style w:type="paragraph" w:customStyle="1" w:styleId="DebateBody">
    <w:name w:val="Debate Body"/>
    <w:basedOn w:val="Normal"/>
    <w:qFormat/>
    <w:rsid w:val="001E299C"/>
    <w:rPr>
      <w:rFonts w:ascii="Cambria" w:eastAsia="Cambria" w:hAnsi="Cambria"/>
      <w:b/>
      <w:caps/>
      <w:sz w:val="24"/>
    </w:rPr>
  </w:style>
  <w:style w:type="paragraph" w:customStyle="1" w:styleId="StyleDebateBodyBefore12pt">
    <w:name w:val="Style Debate Body + Before:  12 pt"/>
    <w:basedOn w:val="Normal"/>
    <w:next w:val="Normal"/>
    <w:rsid w:val="001E299C"/>
    <w:pPr>
      <w:spacing w:before="240"/>
    </w:pPr>
    <w:rPr>
      <w:rFonts w:ascii="Garamond" w:eastAsia="Times New Roman" w:hAnsi="Garamond"/>
      <w:bCs/>
      <w:sz w:val="20"/>
      <w:szCs w:val="20"/>
    </w:rPr>
  </w:style>
  <w:style w:type="paragraph" w:customStyle="1" w:styleId="StyleDebateBodyBefore12pt1">
    <w:name w:val="Style Debate Body + Before:  12 pt1"/>
    <w:basedOn w:val="Normal"/>
    <w:rsid w:val="001E299C"/>
    <w:pPr>
      <w:spacing w:before="240"/>
    </w:pPr>
    <w:rPr>
      <w:rFonts w:ascii="Garamond" w:eastAsia="Times New Roman" w:hAnsi="Garamond"/>
      <w:bCs/>
      <w:sz w:val="20"/>
      <w:szCs w:val="20"/>
    </w:rPr>
  </w:style>
  <w:style w:type="character" w:customStyle="1" w:styleId="10ptnotbold">
    <w:name w:val="10ptnotbold"/>
    <w:rsid w:val="001E299C"/>
    <w:rPr>
      <w:sz w:val="20"/>
    </w:rPr>
  </w:style>
  <w:style w:type="paragraph" w:customStyle="1" w:styleId="PageNumber11">
    <w:name w:val="Page Number11"/>
    <w:basedOn w:val="Normal"/>
    <w:next w:val="Normal"/>
    <w:rsid w:val="001E299C"/>
    <w:rPr>
      <w:rFonts w:eastAsia="Times New Roman"/>
      <w:sz w:val="20"/>
    </w:rPr>
  </w:style>
  <w:style w:type="character" w:customStyle="1" w:styleId="Heading2CharCharCharCharCharCharCharCharCharCharCharCharCharChar1">
    <w:name w:val="Heading 2 Char Char Char Char Char Char Char Char Char Char Char Char Char Char1"/>
    <w:rsid w:val="001E299C"/>
    <w:rPr>
      <w:rFonts w:eastAsia="SimSun" w:cs="Arial"/>
      <w:b/>
      <w:bCs/>
      <w:iCs/>
      <w:sz w:val="24"/>
      <w:szCs w:val="28"/>
      <w:lang w:val="en-US" w:eastAsia="zh-CN" w:bidi="ar-SA"/>
    </w:rPr>
  </w:style>
  <w:style w:type="character" w:customStyle="1" w:styleId="Char31">
    <w:name w:val="Char31"/>
    <w:rsid w:val="001E299C"/>
    <w:rPr>
      <w:rFonts w:cs="Arial"/>
      <w:bCs/>
      <w:u w:val="thick"/>
      <w:lang w:val="en-US" w:eastAsia="en-US" w:bidi="ar-SA"/>
    </w:rPr>
  </w:style>
  <w:style w:type="paragraph" w:customStyle="1" w:styleId="StyleHeading1Centered">
    <w:name w:val="Style Heading 1 + Centered"/>
    <w:basedOn w:val="Heading1"/>
    <w:rsid w:val="001E299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1E299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1E299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1E299C"/>
    <w:pPr>
      <w:spacing w:before="120"/>
    </w:pPr>
    <w:rPr>
      <w:rFonts w:eastAsia="Times New Roman"/>
      <w:sz w:val="20"/>
    </w:rPr>
  </w:style>
  <w:style w:type="character" w:customStyle="1" w:styleId="underliningChar0">
    <w:name w:val="underlining Char"/>
    <w:rsid w:val="001E299C"/>
    <w:rPr>
      <w:b/>
      <w:szCs w:val="24"/>
      <w:u w:val="single"/>
      <w:lang w:val="en-US" w:eastAsia="en-US" w:bidi="ar-SA"/>
    </w:rPr>
  </w:style>
  <w:style w:type="character" w:customStyle="1" w:styleId="notreadChar">
    <w:name w:val="not read Char"/>
    <w:rsid w:val="001E299C"/>
    <w:rPr>
      <w:sz w:val="18"/>
      <w:szCs w:val="24"/>
      <w:lang w:val="en-US" w:eastAsia="en-US" w:bidi="ar-SA"/>
    </w:rPr>
  </w:style>
  <w:style w:type="paragraph" w:customStyle="1" w:styleId="StyleStrong10ptNotBold">
    <w:name w:val="Style Strong + 10 pt Not Bold"/>
    <w:basedOn w:val="Normal"/>
    <w:autoRedefine/>
    <w:rsid w:val="001E299C"/>
    <w:pPr>
      <w:ind w:left="720" w:hanging="360"/>
    </w:pPr>
    <w:rPr>
      <w:rFonts w:eastAsia="Times New Roman"/>
      <w:sz w:val="26"/>
      <w:szCs w:val="26"/>
    </w:rPr>
  </w:style>
  <w:style w:type="character" w:customStyle="1" w:styleId="prbodytext1">
    <w:name w:val="pr_bodytext1"/>
    <w:rsid w:val="001E299C"/>
    <w:rPr>
      <w:rFonts w:ascii="Arial" w:hAnsi="Arial" w:cs="Arial" w:hint="default"/>
      <w:sz w:val="20"/>
      <w:szCs w:val="20"/>
    </w:rPr>
  </w:style>
  <w:style w:type="character" w:customStyle="1" w:styleId="smallCharChar">
    <w:name w:val="small Char Char"/>
    <w:rsid w:val="001E299C"/>
    <w:rPr>
      <w:rFonts w:ascii="Times New Roman" w:eastAsia="Times New Roman" w:hAnsi="Times New Roman" w:cs="Times New Roman"/>
      <w:sz w:val="12"/>
      <w:szCs w:val="16"/>
    </w:rPr>
  </w:style>
  <w:style w:type="character" w:customStyle="1" w:styleId="Undlerine">
    <w:name w:val="Undlerine"/>
    <w:qFormat/>
    <w:rsid w:val="001E299C"/>
    <w:rPr>
      <w:rFonts w:ascii="Times New Roman" w:hAnsi="Times New Roman"/>
      <w:w w:val="110"/>
      <w:sz w:val="20"/>
      <w:szCs w:val="20"/>
      <w:u w:val="single"/>
      <w:bdr w:val="none" w:sz="0" w:space="0" w:color="auto"/>
      <w:lang w:bidi="he-IL"/>
    </w:rPr>
  </w:style>
  <w:style w:type="character" w:customStyle="1" w:styleId="Aunderline1">
    <w:name w:val="Aunderline"/>
    <w:qFormat/>
    <w:rsid w:val="001E299C"/>
    <w:rPr>
      <w:rFonts w:ascii="Times New Roman" w:hAnsi="Times New Roman"/>
      <w:sz w:val="20"/>
      <w:u w:val="single"/>
    </w:rPr>
  </w:style>
  <w:style w:type="paragraph" w:customStyle="1" w:styleId="NormalUnderline0">
    <w:name w:val="Normal + Underline"/>
    <w:basedOn w:val="Normal"/>
    <w:link w:val="NormalUnderlineChar0"/>
    <w:rsid w:val="001E299C"/>
    <w:pPr>
      <w:ind w:left="720"/>
    </w:pPr>
    <w:rPr>
      <w:rFonts w:eastAsia="Times New Roman"/>
      <w:b/>
      <w:sz w:val="20"/>
      <w:u w:val="single"/>
      <w:lang w:val="x-none" w:eastAsia="x-none"/>
    </w:rPr>
  </w:style>
  <w:style w:type="character" w:customStyle="1" w:styleId="NormalUnderlineChar0">
    <w:name w:val="Normal + Underline Char"/>
    <w:link w:val="NormalUnderline0"/>
    <w:rsid w:val="001E299C"/>
    <w:rPr>
      <w:rFonts w:ascii="Calibri" w:eastAsia="Times New Roman" w:hAnsi="Calibri" w:cs="Calibri"/>
      <w:b/>
      <w:sz w:val="20"/>
      <w:u w:val="single"/>
      <w:lang w:val="x-none" w:eastAsia="x-none"/>
    </w:rPr>
  </w:style>
  <w:style w:type="character" w:customStyle="1" w:styleId="Boxes">
    <w:name w:val="Boxes"/>
    <w:qFormat/>
    <w:rsid w:val="001E299C"/>
    <w:rPr>
      <w:rFonts w:ascii="Times New Roman" w:hAnsi="Times New Roman"/>
      <w:sz w:val="20"/>
      <w:u w:val="single"/>
      <w:bdr w:val="single" w:sz="4" w:space="0" w:color="auto"/>
    </w:rPr>
  </w:style>
  <w:style w:type="character" w:customStyle="1" w:styleId="tim">
    <w:name w:val="tim"/>
    <w:qFormat/>
    <w:rsid w:val="001E299C"/>
    <w:rPr>
      <w:rFonts w:ascii="Times New Roman" w:hAnsi="Times New Roman"/>
      <w:sz w:val="20"/>
      <w:u w:val="single"/>
    </w:rPr>
  </w:style>
  <w:style w:type="character" w:customStyle="1" w:styleId="hl">
    <w:name w:val="hl"/>
    <w:basedOn w:val="DefaultParagraphFont"/>
    <w:rsid w:val="001E299C"/>
  </w:style>
  <w:style w:type="character" w:customStyle="1" w:styleId="clock1">
    <w:name w:val="clock1"/>
    <w:rsid w:val="001E299C"/>
    <w:rPr>
      <w:color w:val="B51B1B"/>
    </w:rPr>
  </w:style>
  <w:style w:type="character" w:customStyle="1" w:styleId="smallChar10">
    <w:name w:val="small Char1"/>
    <w:rsid w:val="001E299C"/>
    <w:rPr>
      <w:sz w:val="12"/>
      <w:szCs w:val="16"/>
      <w:lang w:val="en-US" w:eastAsia="en-US" w:bidi="ar-SA"/>
    </w:rPr>
  </w:style>
  <w:style w:type="character" w:customStyle="1" w:styleId="SmallCardsCharChar">
    <w:name w:val="Small Cards Char Char"/>
    <w:rsid w:val="001E299C"/>
    <w:rPr>
      <w:sz w:val="14"/>
      <w:szCs w:val="24"/>
      <w:lang w:val="en-US" w:eastAsia="en-US" w:bidi="ar-SA"/>
    </w:rPr>
  </w:style>
  <w:style w:type="paragraph" w:customStyle="1" w:styleId="NormalCards">
    <w:name w:val="Normal Cards"/>
    <w:basedOn w:val="Normal"/>
    <w:rsid w:val="001E299C"/>
    <w:pPr>
      <w:ind w:left="288"/>
    </w:pPr>
    <w:rPr>
      <w:rFonts w:eastAsia="Times New Roman"/>
      <w:sz w:val="20"/>
    </w:rPr>
  </w:style>
  <w:style w:type="character" w:customStyle="1" w:styleId="iniciales">
    <w:name w:val="iniciales"/>
    <w:basedOn w:val="DefaultParagraphFont"/>
    <w:rsid w:val="001E299C"/>
  </w:style>
  <w:style w:type="character" w:customStyle="1" w:styleId="Style10ptBoldUnderline">
    <w:name w:val="Style 10 pt Bold Underline"/>
    <w:rsid w:val="001E299C"/>
    <w:rPr>
      <w:b/>
      <w:bCs/>
      <w:sz w:val="20"/>
      <w:u w:val="single"/>
    </w:rPr>
  </w:style>
  <w:style w:type="paragraph" w:customStyle="1" w:styleId="outdent">
    <w:name w:val="outdent"/>
    <w:basedOn w:val="Normal"/>
    <w:rsid w:val="001E299C"/>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1E299C"/>
    <w:pPr>
      <w:spacing w:before="100" w:beforeAutospacing="1" w:after="100" w:afterAutospacing="1"/>
    </w:pPr>
    <w:rPr>
      <w:rFonts w:eastAsia="Times New Roman"/>
      <w:sz w:val="24"/>
    </w:rPr>
  </w:style>
  <w:style w:type="paragraph" w:customStyle="1" w:styleId="separator">
    <w:name w:val="separator"/>
    <w:basedOn w:val="Normal"/>
    <w:rsid w:val="001E299C"/>
    <w:pPr>
      <w:spacing w:before="100" w:beforeAutospacing="1" w:after="100" w:afterAutospacing="1"/>
    </w:pPr>
    <w:rPr>
      <w:rFonts w:eastAsia="Times New Roman"/>
      <w:sz w:val="24"/>
    </w:rPr>
  </w:style>
  <w:style w:type="paragraph" w:customStyle="1" w:styleId="bulletfollow">
    <w:name w:val="bulletfollow"/>
    <w:basedOn w:val="Normal"/>
    <w:rsid w:val="001E299C"/>
    <w:pPr>
      <w:spacing w:before="100" w:beforeAutospacing="1" w:after="100" w:afterAutospacing="1"/>
    </w:pPr>
    <w:rPr>
      <w:rFonts w:eastAsia="Times New Roman"/>
      <w:sz w:val="24"/>
    </w:rPr>
  </w:style>
  <w:style w:type="paragraph" w:customStyle="1" w:styleId="bulleted">
    <w:name w:val="bulleted"/>
    <w:basedOn w:val="Normal"/>
    <w:rsid w:val="001E299C"/>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1E299C"/>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1E299C"/>
    <w:rPr>
      <w:rFonts w:ascii="Times New Roman" w:eastAsia="Times New Roman" w:hAnsi="Times New Roman" w:cs="Times New Roman"/>
      <w:strike/>
      <w:sz w:val="20"/>
      <w:szCs w:val="20"/>
    </w:rPr>
  </w:style>
  <w:style w:type="character" w:customStyle="1" w:styleId="UnderlineCardsCharChar">
    <w:name w:val="Underline Cards Char Char"/>
    <w:rsid w:val="001E299C"/>
    <w:rPr>
      <w:rFonts w:eastAsia="SimSun"/>
      <w:szCs w:val="24"/>
      <w:u w:val="thick"/>
      <w:lang w:val="en-US" w:eastAsia="en-US" w:bidi="ar-SA"/>
    </w:rPr>
  </w:style>
  <w:style w:type="character" w:customStyle="1" w:styleId="head">
    <w:name w:val="head"/>
    <w:basedOn w:val="DefaultParagraphFont"/>
    <w:rsid w:val="001E299C"/>
  </w:style>
  <w:style w:type="paragraph" w:customStyle="1" w:styleId="authorgroup">
    <w:name w:val="authorgroup"/>
    <w:basedOn w:val="Normal"/>
    <w:rsid w:val="001E299C"/>
    <w:pPr>
      <w:spacing w:before="100" w:beforeAutospacing="1" w:after="100" w:afterAutospacing="1"/>
    </w:pPr>
    <w:rPr>
      <w:rFonts w:eastAsia="Calibri"/>
      <w:sz w:val="24"/>
    </w:rPr>
  </w:style>
  <w:style w:type="paragraph" w:customStyle="1" w:styleId="affiliation1">
    <w:name w:val="affiliation1"/>
    <w:basedOn w:val="Normal"/>
    <w:rsid w:val="001E299C"/>
    <w:pPr>
      <w:spacing w:before="100" w:beforeAutospacing="1" w:after="100" w:afterAutospacing="1"/>
    </w:pPr>
    <w:rPr>
      <w:rFonts w:eastAsia="Calibri"/>
      <w:sz w:val="24"/>
    </w:rPr>
  </w:style>
  <w:style w:type="paragraph" w:customStyle="1" w:styleId="norm">
    <w:name w:val="norm"/>
    <w:basedOn w:val="Normal"/>
    <w:rsid w:val="001E299C"/>
    <w:pPr>
      <w:spacing w:before="100" w:beforeAutospacing="1" w:after="100" w:afterAutospacing="1"/>
    </w:pPr>
    <w:rPr>
      <w:rFonts w:eastAsia="Calibri"/>
      <w:sz w:val="24"/>
    </w:rPr>
  </w:style>
  <w:style w:type="character" w:customStyle="1" w:styleId="smallcapitals">
    <w:name w:val="smallcapitals"/>
    <w:basedOn w:val="DefaultParagraphFont"/>
    <w:rsid w:val="001E299C"/>
  </w:style>
  <w:style w:type="character" w:customStyle="1" w:styleId="number0">
    <w:name w:val="number"/>
    <w:basedOn w:val="DefaultParagraphFont"/>
    <w:rsid w:val="001E299C"/>
  </w:style>
  <w:style w:type="character" w:customStyle="1" w:styleId="swauthor">
    <w:name w:val="sw_author"/>
    <w:rsid w:val="001E299C"/>
  </w:style>
  <w:style w:type="character" w:customStyle="1" w:styleId="articlebody1">
    <w:name w:val="articlebody1"/>
    <w:rsid w:val="001E299C"/>
  </w:style>
  <w:style w:type="character" w:customStyle="1" w:styleId="small1">
    <w:name w:val="small1"/>
    <w:rsid w:val="001E299C"/>
  </w:style>
  <w:style w:type="paragraph" w:customStyle="1" w:styleId="AuthorDate2">
    <w:name w:val="Author/Date"/>
    <w:basedOn w:val="Normal"/>
    <w:link w:val="AuthorDateChar1"/>
    <w:rsid w:val="001E299C"/>
    <w:rPr>
      <w:rFonts w:eastAsia="Times New Roman"/>
      <w:b/>
      <w:sz w:val="24"/>
      <w:u w:val="single"/>
    </w:rPr>
  </w:style>
  <w:style w:type="character" w:customStyle="1" w:styleId="AuthorDateChar1">
    <w:name w:val="Author/Date Char1"/>
    <w:link w:val="AuthorDate2"/>
    <w:rsid w:val="001E299C"/>
    <w:rPr>
      <w:rFonts w:ascii="Calibri" w:eastAsia="Times New Roman" w:hAnsi="Calibri" w:cs="Calibri"/>
      <w:b/>
      <w:sz w:val="24"/>
      <w:u w:val="single"/>
    </w:rPr>
  </w:style>
  <w:style w:type="character" w:customStyle="1" w:styleId="Shortcite">
    <w:name w:val="Shortcite"/>
    <w:basedOn w:val="DefaultParagraphFont"/>
    <w:rsid w:val="001E299C"/>
    <w:rPr>
      <w:rFonts w:ascii="Times New Roman" w:hAnsi="Times New Roman"/>
      <w:b/>
      <w:bCs/>
      <w:sz w:val="20"/>
    </w:rPr>
  </w:style>
  <w:style w:type="character" w:customStyle="1" w:styleId="Longcite">
    <w:name w:val="Longcite"/>
    <w:basedOn w:val="DefaultParagraphFont"/>
    <w:rsid w:val="001E299C"/>
    <w:rPr>
      <w:sz w:val="16"/>
    </w:rPr>
  </w:style>
  <w:style w:type="paragraph" w:customStyle="1" w:styleId="analytic0">
    <w:name w:val="analytic"/>
    <w:basedOn w:val="Normal"/>
    <w:link w:val="analyticChar0"/>
    <w:uiPriority w:val="4"/>
    <w:qFormat/>
    <w:rsid w:val="001E299C"/>
    <w:pPr>
      <w:spacing w:before="120"/>
    </w:pPr>
    <w:rPr>
      <w:rFonts w:ascii="Arial" w:hAnsi="Arial"/>
      <w:b/>
      <w:sz w:val="20"/>
    </w:rPr>
  </w:style>
  <w:style w:type="character" w:customStyle="1" w:styleId="analyticChar0">
    <w:name w:val="analytic Char"/>
    <w:basedOn w:val="DefaultParagraphFont"/>
    <w:link w:val="analytic0"/>
    <w:uiPriority w:val="4"/>
    <w:rsid w:val="001E299C"/>
    <w:rPr>
      <w:rFonts w:ascii="Arial" w:hAnsi="Arial" w:cs="Calibri"/>
      <w:b/>
      <w:sz w:val="20"/>
    </w:rPr>
  </w:style>
  <w:style w:type="character" w:customStyle="1" w:styleId="UnderlineCharCharChar">
    <w:name w:val="Underline Char Char Char"/>
    <w:rsid w:val="001E299C"/>
    <w:rPr>
      <w:szCs w:val="18"/>
      <w:u w:val="thick"/>
      <w:lang w:val="en-US" w:eastAsia="en-US" w:bidi="ar-SA"/>
    </w:rPr>
  </w:style>
  <w:style w:type="character" w:customStyle="1" w:styleId="Normal30">
    <w:name w:val="Normal3"/>
    <w:basedOn w:val="DefaultParagraphFont"/>
    <w:rsid w:val="001E299C"/>
  </w:style>
  <w:style w:type="paragraph" w:customStyle="1" w:styleId="PageNumber8">
    <w:name w:val="Page Number8"/>
    <w:basedOn w:val="Normal"/>
    <w:next w:val="Normal"/>
    <w:rsid w:val="001E299C"/>
    <w:pPr>
      <w:spacing w:after="0" w:line="240" w:lineRule="auto"/>
    </w:pPr>
    <w:rPr>
      <w:rFonts w:ascii="Times New Roman" w:eastAsia="Times New Roman" w:hAnsi="Times New Roman"/>
      <w:sz w:val="20"/>
    </w:rPr>
  </w:style>
  <w:style w:type="paragraph" w:customStyle="1" w:styleId="Header2">
    <w:name w:val="Header2"/>
    <w:basedOn w:val="Heading1"/>
    <w:next w:val="Heading1"/>
    <w:rsid w:val="001E299C"/>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rsid w:val="001E299C"/>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1E299C"/>
    <w:rPr>
      <w:rFonts w:cs="New Baskerville"/>
      <w:color w:val="000000"/>
    </w:rPr>
  </w:style>
  <w:style w:type="character" w:customStyle="1" w:styleId="postauthor">
    <w:name w:val="postauthor"/>
    <w:basedOn w:val="DefaultParagraphFont"/>
    <w:rsid w:val="001E299C"/>
  </w:style>
  <w:style w:type="paragraph" w:customStyle="1" w:styleId="notes-source-hasnotes">
    <w:name w:val="notes-source-hasnotes"/>
    <w:basedOn w:val="Normal"/>
    <w:rsid w:val="001E299C"/>
    <w:pPr>
      <w:spacing w:before="100" w:beforeAutospacing="1" w:after="100" w:afterAutospacing="1"/>
    </w:pPr>
    <w:rPr>
      <w:rFonts w:ascii="Times" w:hAnsi="Times"/>
      <w:sz w:val="20"/>
      <w:szCs w:val="20"/>
    </w:rPr>
  </w:style>
  <w:style w:type="character" w:customStyle="1" w:styleId="span">
    <w:name w:val="span"/>
    <w:basedOn w:val="DefaultParagraphFont"/>
    <w:rsid w:val="001E299C"/>
  </w:style>
  <w:style w:type="character" w:customStyle="1" w:styleId="maintitle">
    <w:name w:val="maintitle"/>
    <w:basedOn w:val="DefaultParagraphFont"/>
    <w:rsid w:val="001E299C"/>
  </w:style>
  <w:style w:type="character" w:customStyle="1" w:styleId="thirdparty-logo">
    <w:name w:val="thirdparty-logo"/>
    <w:basedOn w:val="DefaultParagraphFont"/>
    <w:rsid w:val="001E299C"/>
  </w:style>
  <w:style w:type="paragraph" w:customStyle="1" w:styleId="articlemeta">
    <w:name w:val="articlemeta"/>
    <w:basedOn w:val="Normal"/>
    <w:rsid w:val="001E299C"/>
    <w:pPr>
      <w:spacing w:before="100" w:beforeAutospacing="1" w:after="100" w:afterAutospacing="1"/>
    </w:pPr>
    <w:rPr>
      <w:rFonts w:ascii="Times" w:hAnsi="Times"/>
      <w:sz w:val="20"/>
      <w:szCs w:val="20"/>
    </w:rPr>
  </w:style>
  <w:style w:type="character" w:customStyle="1" w:styleId="vcard">
    <w:name w:val="vcard"/>
    <w:basedOn w:val="DefaultParagraphFont"/>
    <w:rsid w:val="001E299C"/>
  </w:style>
  <w:style w:type="character" w:customStyle="1" w:styleId="print-footnote">
    <w:name w:val="print-footnote"/>
    <w:basedOn w:val="DefaultParagraphFont"/>
    <w:rsid w:val="001E299C"/>
  </w:style>
  <w:style w:type="character" w:customStyle="1" w:styleId="datestring">
    <w:name w:val="datestring"/>
    <w:basedOn w:val="DefaultParagraphFont"/>
    <w:rsid w:val="001E299C"/>
  </w:style>
  <w:style w:type="paragraph" w:customStyle="1" w:styleId="left">
    <w:name w:val="left"/>
    <w:basedOn w:val="Normal"/>
    <w:rsid w:val="001E299C"/>
    <w:pPr>
      <w:spacing w:before="100" w:beforeAutospacing="1" w:after="100" w:afterAutospacing="1"/>
    </w:pPr>
    <w:rPr>
      <w:rFonts w:ascii="Times" w:hAnsi="Times"/>
      <w:sz w:val="20"/>
      <w:szCs w:val="20"/>
    </w:rPr>
  </w:style>
  <w:style w:type="character" w:customStyle="1" w:styleId="org">
    <w:name w:val="org"/>
    <w:basedOn w:val="DefaultParagraphFont"/>
    <w:rsid w:val="001E299C"/>
  </w:style>
  <w:style w:type="paragraph" w:customStyle="1" w:styleId="right">
    <w:name w:val="right"/>
    <w:basedOn w:val="Normal"/>
    <w:rsid w:val="001E299C"/>
    <w:pPr>
      <w:spacing w:before="100" w:beforeAutospacing="1" w:after="100" w:afterAutospacing="1"/>
    </w:pPr>
    <w:rPr>
      <w:rFonts w:ascii="Times" w:hAnsi="Times"/>
      <w:sz w:val="20"/>
      <w:szCs w:val="20"/>
    </w:rPr>
  </w:style>
  <w:style w:type="character" w:customStyle="1" w:styleId="gptad">
    <w:name w:val="gptad"/>
    <w:basedOn w:val="DefaultParagraphFont"/>
    <w:rsid w:val="001E299C"/>
  </w:style>
  <w:style w:type="paragraph" w:customStyle="1" w:styleId="creditpostedmodified">
    <w:name w:val="credit_posted_modified"/>
    <w:basedOn w:val="Normal"/>
    <w:rsid w:val="001E299C"/>
    <w:pPr>
      <w:spacing w:before="100" w:beforeAutospacing="1" w:after="100" w:afterAutospacing="1"/>
    </w:pPr>
    <w:rPr>
      <w:rFonts w:ascii="Times" w:hAnsi="Times"/>
      <w:sz w:val="20"/>
      <w:szCs w:val="20"/>
    </w:rPr>
  </w:style>
  <w:style w:type="character" w:customStyle="1" w:styleId="creditline">
    <w:name w:val="creditline"/>
    <w:basedOn w:val="DefaultParagraphFont"/>
    <w:rsid w:val="001E299C"/>
  </w:style>
  <w:style w:type="character" w:customStyle="1" w:styleId="grd">
    <w:name w:val="grd"/>
    <w:basedOn w:val="DefaultParagraphFont"/>
    <w:rsid w:val="001E299C"/>
  </w:style>
  <w:style w:type="paragraph" w:customStyle="1" w:styleId="hs-text-container">
    <w:name w:val="hs-text-container"/>
    <w:basedOn w:val="Normal"/>
    <w:rsid w:val="001E299C"/>
    <w:pPr>
      <w:spacing w:before="100" w:beforeAutospacing="1" w:after="100" w:afterAutospacing="1"/>
    </w:pPr>
    <w:rPr>
      <w:rFonts w:ascii="Times" w:hAnsi="Times"/>
      <w:sz w:val="20"/>
      <w:szCs w:val="20"/>
    </w:rPr>
  </w:style>
  <w:style w:type="character" w:customStyle="1" w:styleId="created">
    <w:name w:val="created"/>
    <w:basedOn w:val="DefaultParagraphFont"/>
    <w:rsid w:val="001E299C"/>
  </w:style>
  <w:style w:type="character" w:customStyle="1" w:styleId="changed">
    <w:name w:val="changed"/>
    <w:basedOn w:val="DefaultParagraphFont"/>
    <w:rsid w:val="001E299C"/>
  </w:style>
  <w:style w:type="character" w:customStyle="1" w:styleId="article-author-name">
    <w:name w:val="article-author-name"/>
    <w:basedOn w:val="DefaultParagraphFont"/>
    <w:rsid w:val="001E299C"/>
  </w:style>
  <w:style w:type="character" w:customStyle="1" w:styleId="bioexcerpt">
    <w:name w:val="bio_excerpt"/>
    <w:basedOn w:val="DefaultParagraphFont"/>
    <w:rsid w:val="001E299C"/>
  </w:style>
  <w:style w:type="character" w:customStyle="1" w:styleId="commentcount">
    <w:name w:val="comment_count"/>
    <w:basedOn w:val="DefaultParagraphFont"/>
    <w:rsid w:val="001E299C"/>
  </w:style>
  <w:style w:type="character" w:customStyle="1" w:styleId="searchtermshighlighted">
    <w:name w:val="searchtermshighlighted"/>
    <w:basedOn w:val="DefaultParagraphFont"/>
    <w:rsid w:val="001E299C"/>
  </w:style>
  <w:style w:type="character" w:customStyle="1" w:styleId="contributornametrigger">
    <w:name w:val="contributornametrigger"/>
    <w:basedOn w:val="DefaultParagraphFont"/>
    <w:rsid w:val="001E299C"/>
  </w:style>
  <w:style w:type="character" w:customStyle="1" w:styleId="bylinepipe">
    <w:name w:val="bylinepipe"/>
    <w:basedOn w:val="DefaultParagraphFont"/>
    <w:rsid w:val="001E299C"/>
  </w:style>
  <w:style w:type="character" w:customStyle="1" w:styleId="lucenesearchresulturlb">
    <w:name w:val="lucene_search_result_url_b"/>
    <w:basedOn w:val="DefaultParagraphFont"/>
    <w:rsid w:val="001E299C"/>
  </w:style>
  <w:style w:type="character" w:customStyle="1" w:styleId="faculty-title">
    <w:name w:val="faculty-title"/>
    <w:basedOn w:val="DefaultParagraphFont"/>
    <w:rsid w:val="001E299C"/>
  </w:style>
  <w:style w:type="character" w:customStyle="1" w:styleId="count">
    <w:name w:val="count"/>
    <w:basedOn w:val="DefaultParagraphFont"/>
    <w:rsid w:val="001E299C"/>
  </w:style>
  <w:style w:type="character" w:customStyle="1" w:styleId="volume">
    <w:name w:val="volume"/>
    <w:basedOn w:val="DefaultParagraphFont"/>
    <w:rsid w:val="001E299C"/>
  </w:style>
  <w:style w:type="character" w:customStyle="1" w:styleId="issue">
    <w:name w:val="issue"/>
    <w:basedOn w:val="DefaultParagraphFont"/>
    <w:rsid w:val="001E299C"/>
  </w:style>
  <w:style w:type="character" w:customStyle="1" w:styleId="pages">
    <w:name w:val="pages"/>
    <w:basedOn w:val="DefaultParagraphFont"/>
    <w:rsid w:val="001E299C"/>
  </w:style>
  <w:style w:type="character" w:customStyle="1" w:styleId="person">
    <w:name w:val="person"/>
    <w:basedOn w:val="DefaultParagraphFont"/>
    <w:rsid w:val="001E299C"/>
  </w:style>
  <w:style w:type="character" w:customStyle="1" w:styleId="corresponding">
    <w:name w:val="corresponding"/>
    <w:basedOn w:val="DefaultParagraphFont"/>
    <w:rsid w:val="001E299C"/>
  </w:style>
  <w:style w:type="paragraph" w:customStyle="1" w:styleId="entry-meta">
    <w:name w:val="entry-meta"/>
    <w:basedOn w:val="Normal"/>
    <w:rsid w:val="001E299C"/>
    <w:pPr>
      <w:spacing w:before="100" w:beforeAutospacing="1" w:after="100" w:afterAutospacing="1"/>
    </w:pPr>
    <w:rPr>
      <w:rFonts w:ascii="Times" w:hAnsi="Times"/>
      <w:sz w:val="20"/>
      <w:szCs w:val="20"/>
    </w:rPr>
  </w:style>
  <w:style w:type="character" w:customStyle="1" w:styleId="post-time">
    <w:name w:val="post-time"/>
    <w:basedOn w:val="DefaultParagraphFont"/>
    <w:rsid w:val="001E299C"/>
  </w:style>
  <w:style w:type="character" w:customStyle="1" w:styleId="post-category">
    <w:name w:val="post-category"/>
    <w:basedOn w:val="DefaultParagraphFont"/>
    <w:rsid w:val="001E299C"/>
  </w:style>
  <w:style w:type="character" w:customStyle="1" w:styleId="post-author">
    <w:name w:val="post-author"/>
    <w:basedOn w:val="DefaultParagraphFont"/>
    <w:rsid w:val="001E299C"/>
  </w:style>
  <w:style w:type="character" w:customStyle="1" w:styleId="A10">
    <w:name w:val="A10"/>
    <w:uiPriority w:val="99"/>
    <w:rsid w:val="001E299C"/>
    <w:rPr>
      <w:rFonts w:cs="Trebuchet MS"/>
      <w:color w:val="000000"/>
      <w:sz w:val="11"/>
      <w:szCs w:val="11"/>
    </w:rPr>
  </w:style>
  <w:style w:type="paragraph" w:customStyle="1" w:styleId="Pa10">
    <w:name w:val="Pa10"/>
    <w:basedOn w:val="Default"/>
    <w:next w:val="Default"/>
    <w:uiPriority w:val="99"/>
    <w:rsid w:val="001E299C"/>
    <w:pPr>
      <w:widowControl w:val="0"/>
      <w:spacing w:line="201" w:lineRule="atLeast"/>
    </w:pPr>
    <w:rPr>
      <w:rFonts w:ascii="Trebuchet MS" w:eastAsiaTheme="minorEastAsia" w:hAnsi="Trebuchet MS"/>
      <w:color w:val="auto"/>
      <w:szCs w:val="22"/>
    </w:rPr>
  </w:style>
  <w:style w:type="paragraph" w:customStyle="1" w:styleId="articledetails">
    <w:name w:val="articledetails"/>
    <w:basedOn w:val="Normal"/>
    <w:rsid w:val="001E299C"/>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1E299C"/>
  </w:style>
  <w:style w:type="paragraph" w:customStyle="1" w:styleId="aff">
    <w:name w:val="aff"/>
    <w:basedOn w:val="Normal"/>
    <w:rsid w:val="001E299C"/>
    <w:pPr>
      <w:spacing w:before="100" w:beforeAutospacing="1" w:after="100" w:afterAutospacing="1"/>
    </w:pPr>
    <w:rPr>
      <w:rFonts w:ascii="Times" w:hAnsi="Times"/>
      <w:sz w:val="20"/>
      <w:szCs w:val="20"/>
    </w:rPr>
  </w:style>
  <w:style w:type="character" w:customStyle="1" w:styleId="entry-author">
    <w:name w:val="entry-author"/>
    <w:basedOn w:val="DefaultParagraphFont"/>
    <w:rsid w:val="001E299C"/>
  </w:style>
  <w:style w:type="character" w:customStyle="1" w:styleId="entry-author-name">
    <w:name w:val="entry-author-name"/>
    <w:basedOn w:val="DefaultParagraphFont"/>
    <w:rsid w:val="001E299C"/>
  </w:style>
  <w:style w:type="character" w:customStyle="1" w:styleId="contrib-degrees">
    <w:name w:val="contrib-degrees"/>
    <w:basedOn w:val="DefaultParagraphFont"/>
    <w:rsid w:val="001E299C"/>
  </w:style>
  <w:style w:type="character" w:customStyle="1" w:styleId="contrib-on-behalf-of">
    <w:name w:val="contrib-on-behalf-of"/>
    <w:basedOn w:val="DefaultParagraphFont"/>
    <w:rsid w:val="001E299C"/>
  </w:style>
  <w:style w:type="character" w:customStyle="1" w:styleId="pubtime">
    <w:name w:val="pubtime"/>
    <w:basedOn w:val="DefaultParagraphFont"/>
    <w:rsid w:val="001E299C"/>
  </w:style>
  <w:style w:type="character" w:customStyle="1" w:styleId="fbcommentscount">
    <w:name w:val="fb_comments_count"/>
    <w:basedOn w:val="DefaultParagraphFont"/>
    <w:rsid w:val="001E299C"/>
  </w:style>
  <w:style w:type="character" w:customStyle="1" w:styleId="stsharethiscustom">
    <w:name w:val="st_sharethis_custom"/>
    <w:basedOn w:val="DefaultParagraphFont"/>
    <w:rsid w:val="001E299C"/>
  </w:style>
  <w:style w:type="paragraph" w:customStyle="1" w:styleId="permalinkable">
    <w:name w:val="permalinkable"/>
    <w:basedOn w:val="Normal"/>
    <w:rsid w:val="001E299C"/>
    <w:pPr>
      <w:spacing w:before="100" w:beforeAutospacing="1" w:after="100" w:afterAutospacing="1"/>
    </w:pPr>
    <w:rPr>
      <w:rFonts w:ascii="Times" w:hAnsi="Times"/>
      <w:sz w:val="20"/>
      <w:szCs w:val="20"/>
    </w:rPr>
  </w:style>
  <w:style w:type="character" w:customStyle="1" w:styleId="post-date">
    <w:name w:val="post-date"/>
    <w:basedOn w:val="DefaultParagraphFont"/>
    <w:rsid w:val="001E299C"/>
  </w:style>
  <w:style w:type="character" w:customStyle="1" w:styleId="link-external">
    <w:name w:val="link-external"/>
    <w:basedOn w:val="DefaultParagraphFont"/>
    <w:rsid w:val="001E299C"/>
  </w:style>
  <w:style w:type="character" w:customStyle="1" w:styleId="articleauthor0">
    <w:name w:val="article_author"/>
    <w:basedOn w:val="DefaultParagraphFont"/>
    <w:rsid w:val="001E299C"/>
  </w:style>
  <w:style w:type="character" w:customStyle="1" w:styleId="articleissue">
    <w:name w:val="article_issue"/>
    <w:basedOn w:val="DefaultParagraphFont"/>
    <w:rsid w:val="001E299C"/>
  </w:style>
  <w:style w:type="character" w:customStyle="1" w:styleId="a-size-large">
    <w:name w:val="a-size-large"/>
    <w:basedOn w:val="DefaultParagraphFont"/>
    <w:rsid w:val="001E299C"/>
  </w:style>
  <w:style w:type="character" w:customStyle="1" w:styleId="a-size-medium">
    <w:name w:val="a-size-medium"/>
    <w:basedOn w:val="DefaultParagraphFont"/>
    <w:rsid w:val="001E299C"/>
  </w:style>
  <w:style w:type="character" w:customStyle="1" w:styleId="contribution">
    <w:name w:val="contribution"/>
    <w:basedOn w:val="DefaultParagraphFont"/>
    <w:rsid w:val="001E299C"/>
  </w:style>
  <w:style w:type="character" w:customStyle="1" w:styleId="a-color-secondary">
    <w:name w:val="a-color-secondary"/>
    <w:basedOn w:val="DefaultParagraphFont"/>
    <w:rsid w:val="001E299C"/>
  </w:style>
  <w:style w:type="paragraph" w:customStyle="1" w:styleId="sbyline">
    <w:name w:val="sbyline"/>
    <w:basedOn w:val="Normal"/>
    <w:rsid w:val="001E299C"/>
    <w:pPr>
      <w:spacing w:before="100" w:beforeAutospacing="1" w:after="100" w:afterAutospacing="1"/>
    </w:pPr>
    <w:rPr>
      <w:rFonts w:ascii="Times" w:hAnsi="Times"/>
      <w:sz w:val="20"/>
      <w:szCs w:val="20"/>
    </w:rPr>
  </w:style>
  <w:style w:type="character" w:customStyle="1" w:styleId="ui-author">
    <w:name w:val="ui-author"/>
    <w:basedOn w:val="DefaultParagraphFont"/>
    <w:rsid w:val="001E299C"/>
  </w:style>
  <w:style w:type="character" w:customStyle="1" w:styleId="ui-staffline">
    <w:name w:val="ui-staffline"/>
    <w:basedOn w:val="DefaultParagraphFont"/>
    <w:rsid w:val="001E299C"/>
  </w:style>
  <w:style w:type="paragraph" w:customStyle="1" w:styleId="promotion-tag-p">
    <w:name w:val="promotion-tag-p"/>
    <w:basedOn w:val="Normal"/>
    <w:rsid w:val="001E299C"/>
    <w:pPr>
      <w:spacing w:before="100" w:beforeAutospacing="1" w:after="100" w:afterAutospacing="1"/>
    </w:pPr>
    <w:rPr>
      <w:rFonts w:ascii="Times" w:hAnsi="Times"/>
      <w:sz w:val="20"/>
      <w:szCs w:val="20"/>
    </w:rPr>
  </w:style>
  <w:style w:type="paragraph" w:customStyle="1" w:styleId="heading">
    <w:name w:val="heading"/>
    <w:basedOn w:val="Normal"/>
    <w:rsid w:val="001E299C"/>
    <w:pPr>
      <w:spacing w:before="100" w:beforeAutospacing="1" w:after="100" w:afterAutospacing="1"/>
    </w:pPr>
    <w:rPr>
      <w:rFonts w:ascii="Times" w:hAnsi="Times"/>
      <w:sz w:val="20"/>
      <w:szCs w:val="20"/>
    </w:rPr>
  </w:style>
  <w:style w:type="character" w:customStyle="1" w:styleId="value">
    <w:name w:val="value"/>
    <w:basedOn w:val="DefaultParagraphFont"/>
    <w:rsid w:val="001E299C"/>
  </w:style>
  <w:style w:type="character" w:customStyle="1" w:styleId="specialissuelabel">
    <w:name w:val="specialissuelabel"/>
    <w:basedOn w:val="DefaultParagraphFont"/>
    <w:rsid w:val="001E299C"/>
  </w:style>
  <w:style w:type="character" w:customStyle="1" w:styleId="referencediv">
    <w:name w:val="referencediv"/>
    <w:basedOn w:val="DefaultParagraphFont"/>
    <w:rsid w:val="001E299C"/>
  </w:style>
  <w:style w:type="character" w:customStyle="1" w:styleId="wp-smiley">
    <w:name w:val="wp-smiley"/>
    <w:basedOn w:val="DefaultParagraphFont"/>
    <w:rsid w:val="001E299C"/>
  </w:style>
  <w:style w:type="character" w:customStyle="1" w:styleId="artjournal">
    <w:name w:val="art_journal"/>
    <w:basedOn w:val="DefaultParagraphFont"/>
    <w:rsid w:val="001E299C"/>
  </w:style>
  <w:style w:type="character" w:customStyle="1" w:styleId="artdatevolumeissuepart">
    <w:name w:val="art_datevolumeissuepart"/>
    <w:basedOn w:val="DefaultParagraphFont"/>
    <w:rsid w:val="001E299C"/>
  </w:style>
  <w:style w:type="character" w:customStyle="1" w:styleId="artpages">
    <w:name w:val="art_pages"/>
    <w:basedOn w:val="DefaultParagraphFont"/>
    <w:rsid w:val="001E299C"/>
  </w:style>
  <w:style w:type="character" w:customStyle="1" w:styleId="singlehighlightclass">
    <w:name w:val="single_highlight_class"/>
    <w:basedOn w:val="DefaultParagraphFont"/>
    <w:rsid w:val="001E299C"/>
  </w:style>
  <w:style w:type="character" w:customStyle="1" w:styleId="degree">
    <w:name w:val="degree"/>
    <w:basedOn w:val="DefaultParagraphFont"/>
    <w:rsid w:val="001E299C"/>
  </w:style>
  <w:style w:type="character" w:customStyle="1" w:styleId="major">
    <w:name w:val="major"/>
    <w:basedOn w:val="DefaultParagraphFont"/>
    <w:rsid w:val="001E299C"/>
  </w:style>
  <w:style w:type="character" w:customStyle="1" w:styleId="authors">
    <w:name w:val="authors"/>
    <w:basedOn w:val="DefaultParagraphFont"/>
    <w:rsid w:val="001E299C"/>
  </w:style>
  <w:style w:type="character" w:customStyle="1" w:styleId="views">
    <w:name w:val="views"/>
    <w:basedOn w:val="DefaultParagraphFont"/>
    <w:rsid w:val="001E299C"/>
  </w:style>
  <w:style w:type="character" w:customStyle="1" w:styleId="stmainservices">
    <w:name w:val="stmainservices"/>
    <w:basedOn w:val="DefaultParagraphFont"/>
    <w:rsid w:val="001E299C"/>
  </w:style>
  <w:style w:type="character" w:customStyle="1" w:styleId="stbubblehcount">
    <w:name w:val="stbubble_hcount"/>
    <w:basedOn w:val="DefaultParagraphFont"/>
    <w:rsid w:val="001E299C"/>
  </w:style>
  <w:style w:type="paragraph" w:customStyle="1" w:styleId="Document">
    <w:name w:val="_Document"/>
    <w:basedOn w:val="Default"/>
    <w:next w:val="Default"/>
    <w:uiPriority w:val="99"/>
    <w:rsid w:val="001E299C"/>
    <w:pPr>
      <w:widowControl w:val="0"/>
    </w:pPr>
    <w:rPr>
      <w:rFonts w:ascii="New Baskerville" w:eastAsiaTheme="minorEastAsia" w:hAnsi="New Baskerville"/>
      <w:color w:val="auto"/>
      <w:szCs w:val="22"/>
    </w:rPr>
  </w:style>
  <w:style w:type="paragraph" w:customStyle="1" w:styleId="SubHead1">
    <w:name w:val="_SubHead1"/>
    <w:basedOn w:val="Default"/>
    <w:next w:val="Default"/>
    <w:uiPriority w:val="99"/>
    <w:rsid w:val="001E299C"/>
    <w:pPr>
      <w:widowControl w:val="0"/>
    </w:pPr>
    <w:rPr>
      <w:rFonts w:ascii="New Baskerville" w:eastAsiaTheme="minorEastAsia" w:hAnsi="New Baskerville"/>
      <w:color w:val="auto"/>
      <w:szCs w:val="22"/>
    </w:rPr>
  </w:style>
  <w:style w:type="paragraph" w:customStyle="1" w:styleId="SubHead2">
    <w:name w:val="_SubHead2"/>
    <w:basedOn w:val="Default"/>
    <w:next w:val="Default"/>
    <w:uiPriority w:val="99"/>
    <w:rsid w:val="001E299C"/>
    <w:pPr>
      <w:widowControl w:val="0"/>
    </w:pPr>
    <w:rPr>
      <w:rFonts w:ascii="New Baskerville" w:eastAsiaTheme="minorEastAsia" w:hAnsi="New Baskerville"/>
      <w:color w:val="auto"/>
      <w:szCs w:val="22"/>
    </w:rPr>
  </w:style>
  <w:style w:type="paragraph" w:customStyle="1" w:styleId="collapsed-hide">
    <w:name w:val="collapsed-hide"/>
    <w:basedOn w:val="Normal"/>
    <w:rsid w:val="001E299C"/>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1E299C"/>
    <w:pPr>
      <w:widowControl w:val="0"/>
      <w:spacing w:line="211" w:lineRule="atLeast"/>
    </w:pPr>
    <w:rPr>
      <w:rFonts w:ascii="Mokka" w:eastAsiaTheme="minorEastAsia" w:hAnsi="Mokka"/>
      <w:color w:val="auto"/>
      <w:szCs w:val="22"/>
    </w:rPr>
  </w:style>
  <w:style w:type="paragraph" w:customStyle="1" w:styleId="odd">
    <w:name w:val="odd"/>
    <w:basedOn w:val="Normal"/>
    <w:rsid w:val="001E299C"/>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1E299C"/>
  </w:style>
  <w:style w:type="character" w:customStyle="1" w:styleId="tolocaltime">
    <w:name w:val="tolocaltime"/>
    <w:basedOn w:val="DefaultParagraphFont"/>
    <w:rsid w:val="001E299C"/>
  </w:style>
  <w:style w:type="character" w:customStyle="1" w:styleId="pb-byline">
    <w:name w:val="pb-byline"/>
    <w:basedOn w:val="DefaultParagraphFont"/>
    <w:rsid w:val="001E299C"/>
  </w:style>
  <w:style w:type="character" w:customStyle="1" w:styleId="pb-timestamp">
    <w:name w:val="pb-timestamp"/>
    <w:basedOn w:val="DefaultParagraphFont"/>
    <w:rsid w:val="001E299C"/>
  </w:style>
  <w:style w:type="character" w:customStyle="1" w:styleId="posted-on">
    <w:name w:val="posted-on"/>
    <w:basedOn w:val="DefaultParagraphFont"/>
    <w:rsid w:val="001E299C"/>
  </w:style>
  <w:style w:type="character" w:customStyle="1" w:styleId="even">
    <w:name w:val="even"/>
    <w:basedOn w:val="DefaultParagraphFont"/>
    <w:rsid w:val="001E299C"/>
  </w:style>
  <w:style w:type="character" w:customStyle="1" w:styleId="foreground">
    <w:name w:val="foreground"/>
    <w:basedOn w:val="DefaultParagraphFont"/>
    <w:rsid w:val="001E299C"/>
  </w:style>
  <w:style w:type="paragraph" w:customStyle="1" w:styleId="volissue">
    <w:name w:val="volissue"/>
    <w:basedOn w:val="Normal"/>
    <w:rsid w:val="001E299C"/>
    <w:pPr>
      <w:spacing w:before="100" w:beforeAutospacing="1" w:after="100" w:afterAutospacing="1"/>
    </w:pPr>
    <w:rPr>
      <w:rFonts w:ascii="Times" w:hAnsi="Times"/>
      <w:sz w:val="20"/>
      <w:szCs w:val="20"/>
    </w:rPr>
  </w:style>
  <w:style w:type="character" w:customStyle="1" w:styleId="cat-date-line4">
    <w:name w:val="cat-date-line4"/>
    <w:basedOn w:val="DefaultParagraphFont"/>
    <w:rsid w:val="001E299C"/>
  </w:style>
  <w:style w:type="character" w:customStyle="1" w:styleId="articledate">
    <w:name w:val="articledate"/>
    <w:basedOn w:val="DefaultParagraphFont"/>
    <w:rsid w:val="001E299C"/>
  </w:style>
  <w:style w:type="character" w:customStyle="1" w:styleId="post-byline">
    <w:name w:val="post-byline"/>
    <w:basedOn w:val="DefaultParagraphFont"/>
    <w:rsid w:val="001E299C"/>
  </w:style>
  <w:style w:type="character" w:customStyle="1" w:styleId="upper">
    <w:name w:val="upper"/>
    <w:basedOn w:val="DefaultParagraphFont"/>
    <w:rsid w:val="001E299C"/>
  </w:style>
  <w:style w:type="character" w:customStyle="1" w:styleId="metadate">
    <w:name w:val="meta_date"/>
    <w:basedOn w:val="DefaultParagraphFont"/>
    <w:rsid w:val="001E299C"/>
  </w:style>
  <w:style w:type="character" w:customStyle="1" w:styleId="fa">
    <w:name w:val="fa"/>
    <w:basedOn w:val="DefaultParagraphFont"/>
    <w:rsid w:val="001E299C"/>
  </w:style>
  <w:style w:type="character" w:customStyle="1" w:styleId="longname">
    <w:name w:val="longname"/>
    <w:basedOn w:val="DefaultParagraphFont"/>
    <w:rsid w:val="001E299C"/>
  </w:style>
  <w:style w:type="character" w:customStyle="1" w:styleId="echocontainer">
    <w:name w:val="echo_container"/>
    <w:basedOn w:val="DefaultParagraphFont"/>
    <w:rsid w:val="001E299C"/>
  </w:style>
  <w:style w:type="character" w:customStyle="1" w:styleId="comment-display">
    <w:name w:val="comment-display"/>
    <w:basedOn w:val="DefaultParagraphFont"/>
    <w:rsid w:val="001E299C"/>
  </w:style>
  <w:style w:type="paragraph" w:customStyle="1" w:styleId="comment-count-label">
    <w:name w:val="comment-count-label"/>
    <w:basedOn w:val="Normal"/>
    <w:rsid w:val="001E299C"/>
    <w:pPr>
      <w:spacing w:before="100" w:beforeAutospacing="1" w:after="100" w:afterAutospacing="1"/>
    </w:pPr>
    <w:rPr>
      <w:rFonts w:ascii="Times" w:hAnsi="Times"/>
      <w:sz w:val="20"/>
      <w:szCs w:val="20"/>
    </w:rPr>
  </w:style>
  <w:style w:type="character" w:customStyle="1" w:styleId="echo-counter">
    <w:name w:val="echo-counter"/>
    <w:basedOn w:val="DefaultParagraphFont"/>
    <w:rsid w:val="001E299C"/>
  </w:style>
  <w:style w:type="character" w:customStyle="1" w:styleId="discussion-policy">
    <w:name w:val="discussion-policy"/>
    <w:basedOn w:val="DefaultParagraphFont"/>
    <w:rsid w:val="001E299C"/>
  </w:style>
  <w:style w:type="character" w:customStyle="1" w:styleId="echo-apps-conversations-streamcaption">
    <w:name w:val="echo-apps-conversations-streamcaption"/>
    <w:basedOn w:val="DefaultParagraphFont"/>
    <w:rsid w:val="001E299C"/>
  </w:style>
  <w:style w:type="character" w:customStyle="1" w:styleId="echo-streamserver-controls-stream-item-text">
    <w:name w:val="echo-streamserver-controls-stream-item-text"/>
    <w:basedOn w:val="DefaultParagraphFont"/>
    <w:rsid w:val="001E299C"/>
  </w:style>
  <w:style w:type="character" w:customStyle="1" w:styleId="echo-streamserver-controls-facepile-more">
    <w:name w:val="echo-streamserver-controls-facepile-more"/>
    <w:basedOn w:val="DefaultParagraphFont"/>
    <w:rsid w:val="001E299C"/>
  </w:style>
  <w:style w:type="character" w:customStyle="1" w:styleId="echo-primaryfont">
    <w:name w:val="echo-primaryfont"/>
    <w:basedOn w:val="DefaultParagraphFont"/>
    <w:rsid w:val="001E299C"/>
  </w:style>
  <w:style w:type="character" w:customStyle="1" w:styleId="section">
    <w:name w:val="section"/>
    <w:basedOn w:val="DefaultParagraphFont"/>
    <w:rsid w:val="001E299C"/>
  </w:style>
  <w:style w:type="character" w:customStyle="1" w:styleId="wpsr-txt-headline">
    <w:name w:val="wpsr-txt-headline"/>
    <w:basedOn w:val="DefaultParagraphFont"/>
    <w:rsid w:val="001E299C"/>
  </w:style>
  <w:style w:type="character" w:customStyle="1" w:styleId="asset-metabar-author">
    <w:name w:val="asset-metabar-author"/>
    <w:basedOn w:val="DefaultParagraphFont"/>
    <w:rsid w:val="001E299C"/>
  </w:style>
  <w:style w:type="character" w:customStyle="1" w:styleId="asset-metabar-time">
    <w:name w:val="asset-metabar-time"/>
    <w:basedOn w:val="DefaultParagraphFont"/>
    <w:rsid w:val="001E299C"/>
  </w:style>
  <w:style w:type="character" w:customStyle="1" w:styleId="eza-dateline">
    <w:name w:val="eza-dateline"/>
    <w:basedOn w:val="DefaultParagraphFont"/>
    <w:rsid w:val="001E299C"/>
  </w:style>
  <w:style w:type="character" w:customStyle="1" w:styleId="eza-authors">
    <w:name w:val="eza-authors"/>
    <w:basedOn w:val="DefaultParagraphFont"/>
    <w:rsid w:val="001E299C"/>
  </w:style>
  <w:style w:type="character" w:customStyle="1" w:styleId="csmstaff">
    <w:name w:val="csm_staff"/>
    <w:basedOn w:val="DefaultParagraphFont"/>
    <w:rsid w:val="001E299C"/>
  </w:style>
  <w:style w:type="paragraph" w:customStyle="1" w:styleId="mol-para-with-font">
    <w:name w:val="mol-para-with-font"/>
    <w:basedOn w:val="Normal"/>
    <w:rsid w:val="001E299C"/>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1E299C"/>
  </w:style>
  <w:style w:type="character" w:customStyle="1" w:styleId="byline-text">
    <w:name w:val="byline-text"/>
    <w:basedOn w:val="DefaultParagraphFont"/>
    <w:rsid w:val="001E299C"/>
  </w:style>
  <w:style w:type="character" w:customStyle="1" w:styleId="itemauthor">
    <w:name w:val="itemauthor"/>
    <w:basedOn w:val="DefaultParagraphFont"/>
    <w:rsid w:val="001E299C"/>
  </w:style>
  <w:style w:type="character" w:customStyle="1" w:styleId="itemdatecreated">
    <w:name w:val="itemdatecreated"/>
    <w:basedOn w:val="DefaultParagraphFont"/>
    <w:rsid w:val="001E299C"/>
  </w:style>
  <w:style w:type="character" w:customStyle="1" w:styleId="slug-metadata-note">
    <w:name w:val="slug-metadata-note"/>
    <w:basedOn w:val="DefaultParagraphFont"/>
    <w:rsid w:val="001E299C"/>
  </w:style>
  <w:style w:type="character" w:customStyle="1" w:styleId="drop-capped">
    <w:name w:val="drop-capped"/>
    <w:basedOn w:val="DefaultParagraphFont"/>
    <w:rsid w:val="001E299C"/>
  </w:style>
  <w:style w:type="character" w:customStyle="1" w:styleId="published">
    <w:name w:val="published"/>
    <w:basedOn w:val="DefaultParagraphFont"/>
    <w:rsid w:val="001E299C"/>
  </w:style>
  <w:style w:type="paragraph" w:customStyle="1" w:styleId="articleopinion-standfirst">
    <w:name w:val="articleopinion-standfirst"/>
    <w:basedOn w:val="Normal"/>
    <w:rsid w:val="001E299C"/>
    <w:pPr>
      <w:spacing w:before="100" w:beforeAutospacing="1" w:after="100" w:afterAutospacing="1"/>
    </w:pPr>
    <w:rPr>
      <w:rFonts w:ascii="Times" w:hAnsi="Times"/>
      <w:sz w:val="20"/>
      <w:szCs w:val="20"/>
    </w:rPr>
  </w:style>
  <w:style w:type="paragraph" w:customStyle="1" w:styleId="snippet">
    <w:name w:val="snippet"/>
    <w:basedOn w:val="Normal"/>
    <w:rsid w:val="001E299C"/>
    <w:pPr>
      <w:spacing w:before="100" w:beforeAutospacing="1" w:after="100" w:afterAutospacing="1"/>
    </w:pPr>
    <w:rPr>
      <w:rFonts w:ascii="Times" w:hAnsi="Times"/>
      <w:sz w:val="20"/>
      <w:szCs w:val="20"/>
    </w:rPr>
  </w:style>
  <w:style w:type="character" w:customStyle="1" w:styleId="thetitle">
    <w:name w:val="the_title"/>
    <w:basedOn w:val="DefaultParagraphFont"/>
    <w:rsid w:val="001E299C"/>
  </w:style>
  <w:style w:type="character" w:customStyle="1" w:styleId="view-count">
    <w:name w:val="view-count"/>
    <w:basedOn w:val="DefaultParagraphFont"/>
    <w:rsid w:val="001E299C"/>
  </w:style>
  <w:style w:type="character" w:customStyle="1" w:styleId="rupee">
    <w:name w:val="rupee"/>
    <w:basedOn w:val="DefaultParagraphFont"/>
    <w:rsid w:val="001E299C"/>
  </w:style>
  <w:style w:type="character" w:customStyle="1" w:styleId="grey1">
    <w:name w:val="grey1"/>
    <w:basedOn w:val="DefaultParagraphFont"/>
    <w:rsid w:val="001E299C"/>
  </w:style>
  <w:style w:type="paragraph" w:customStyle="1" w:styleId="Pa13">
    <w:name w:val="Pa13"/>
    <w:basedOn w:val="Default"/>
    <w:next w:val="Default"/>
    <w:uiPriority w:val="99"/>
    <w:rsid w:val="001E299C"/>
    <w:pPr>
      <w:widowControl w:val="0"/>
      <w:spacing w:line="201" w:lineRule="atLeast"/>
    </w:pPr>
    <w:rPr>
      <w:rFonts w:eastAsiaTheme="minorEastAsia"/>
      <w:color w:val="auto"/>
      <w:szCs w:val="22"/>
    </w:rPr>
  </w:style>
  <w:style w:type="paragraph" w:customStyle="1" w:styleId="Pa14">
    <w:name w:val="Pa14"/>
    <w:basedOn w:val="Default"/>
    <w:next w:val="Default"/>
    <w:uiPriority w:val="99"/>
    <w:rsid w:val="001E299C"/>
    <w:pPr>
      <w:widowControl w:val="0"/>
      <w:spacing w:line="241" w:lineRule="atLeast"/>
    </w:pPr>
    <w:rPr>
      <w:rFonts w:eastAsiaTheme="minorEastAsia"/>
      <w:color w:val="auto"/>
      <w:szCs w:val="22"/>
    </w:rPr>
  </w:style>
  <w:style w:type="paragraph" w:customStyle="1" w:styleId="Pa9">
    <w:name w:val="Pa9"/>
    <w:basedOn w:val="Default"/>
    <w:next w:val="Default"/>
    <w:uiPriority w:val="99"/>
    <w:rsid w:val="001E299C"/>
    <w:pPr>
      <w:widowControl w:val="0"/>
      <w:spacing w:line="241" w:lineRule="atLeast"/>
    </w:pPr>
    <w:rPr>
      <w:rFonts w:ascii="Gill Sans" w:eastAsiaTheme="minorEastAsia" w:hAnsi="Gill Sans"/>
      <w:color w:val="auto"/>
      <w:szCs w:val="22"/>
    </w:rPr>
  </w:style>
  <w:style w:type="character" w:customStyle="1" w:styleId="bureau">
    <w:name w:val="bureau"/>
    <w:basedOn w:val="DefaultParagraphFont"/>
    <w:rsid w:val="001E299C"/>
  </w:style>
  <w:style w:type="character" w:customStyle="1" w:styleId="reporttitle">
    <w:name w:val="report_title"/>
    <w:basedOn w:val="DefaultParagraphFont"/>
    <w:rsid w:val="001E299C"/>
  </w:style>
  <w:style w:type="character" w:customStyle="1" w:styleId="documenttype-longreleases">
    <w:name w:val="document_type_-_long_releases"/>
    <w:basedOn w:val="DefaultParagraphFont"/>
    <w:rsid w:val="001E299C"/>
  </w:style>
  <w:style w:type="character" w:customStyle="1" w:styleId="alt-date">
    <w:name w:val="alt-date"/>
    <w:basedOn w:val="DefaultParagraphFont"/>
    <w:rsid w:val="001E299C"/>
  </w:style>
  <w:style w:type="character" w:customStyle="1" w:styleId="entry-byline">
    <w:name w:val="entry-byline"/>
    <w:basedOn w:val="DefaultParagraphFont"/>
    <w:rsid w:val="001E299C"/>
  </w:style>
  <w:style w:type="character" w:customStyle="1" w:styleId="taglinecontrib">
    <w:name w:val="tagline_contrib"/>
    <w:basedOn w:val="DefaultParagraphFont"/>
    <w:rsid w:val="001E299C"/>
  </w:style>
  <w:style w:type="character" w:customStyle="1" w:styleId="articledate0">
    <w:name w:val="article_date"/>
    <w:basedOn w:val="DefaultParagraphFont"/>
    <w:rsid w:val="001E299C"/>
  </w:style>
  <w:style w:type="paragraph" w:customStyle="1" w:styleId="hg-daily">
    <w:name w:val="hg-daily"/>
    <w:basedOn w:val="Normal"/>
    <w:rsid w:val="001E299C"/>
    <w:pPr>
      <w:spacing w:before="100" w:beforeAutospacing="1" w:after="100" w:afterAutospacing="1"/>
    </w:pPr>
    <w:rPr>
      <w:rFonts w:ascii="Times" w:hAnsi="Times"/>
      <w:sz w:val="20"/>
      <w:szCs w:val="20"/>
    </w:rPr>
  </w:style>
  <w:style w:type="character" w:customStyle="1" w:styleId="cit">
    <w:name w:val="cit"/>
    <w:basedOn w:val="DefaultParagraphFont"/>
    <w:rsid w:val="001E299C"/>
  </w:style>
  <w:style w:type="paragraph" w:customStyle="1" w:styleId="buttonheading">
    <w:name w:val="buttonheading"/>
    <w:basedOn w:val="Normal"/>
    <w:rsid w:val="001E299C"/>
    <w:pPr>
      <w:spacing w:before="100" w:beforeAutospacing="1" w:after="100" w:afterAutospacing="1"/>
    </w:pPr>
    <w:rPr>
      <w:rFonts w:ascii="Times" w:hAnsi="Times"/>
      <w:sz w:val="20"/>
      <w:szCs w:val="20"/>
    </w:rPr>
  </w:style>
  <w:style w:type="character" w:customStyle="1" w:styleId="createdate">
    <w:name w:val="createdate"/>
    <w:basedOn w:val="DefaultParagraphFont"/>
    <w:rsid w:val="001E299C"/>
  </w:style>
  <w:style w:type="paragraph" w:customStyle="1" w:styleId="p">
    <w:name w:val="p"/>
    <w:basedOn w:val="Normal"/>
    <w:rsid w:val="001E299C"/>
    <w:pPr>
      <w:spacing w:before="100" w:beforeAutospacing="1" w:after="100" w:afterAutospacing="1"/>
    </w:pPr>
    <w:rPr>
      <w:rFonts w:ascii="Times" w:hAnsi="Times"/>
      <w:sz w:val="20"/>
      <w:szCs w:val="20"/>
    </w:rPr>
  </w:style>
  <w:style w:type="character" w:customStyle="1" w:styleId="text-label">
    <w:name w:val="text-label"/>
    <w:basedOn w:val="DefaultParagraphFont"/>
    <w:rsid w:val="001E299C"/>
  </w:style>
  <w:style w:type="paragraph" w:customStyle="1" w:styleId="TOC3Char">
    <w:name w:val="TOC 3 Char"/>
    <w:basedOn w:val="Normal"/>
    <w:next w:val="Normal"/>
    <w:rsid w:val="001E299C"/>
    <w:rPr>
      <w:rFonts w:eastAsia="Times New Roman"/>
      <w:sz w:val="24"/>
      <w:szCs w:val="20"/>
    </w:rPr>
  </w:style>
  <w:style w:type="paragraph" w:customStyle="1" w:styleId="TOC1Char">
    <w:name w:val="TOC 1 Char"/>
    <w:basedOn w:val="Normal"/>
    <w:next w:val="Normal"/>
    <w:rsid w:val="001E299C"/>
    <w:rPr>
      <w:rFonts w:eastAsia="Times New Roman"/>
      <w:b/>
      <w:sz w:val="24"/>
      <w:szCs w:val="20"/>
    </w:rPr>
  </w:style>
  <w:style w:type="character" w:customStyle="1" w:styleId="StyleCardtextChar10pt">
    <w:name w:val="Style Card text Char + 10 pt"/>
    <w:rsid w:val="001E299C"/>
    <w:rPr>
      <w:rFonts w:ascii="Georgia" w:eastAsia="Calibri" w:hAnsi="Georgia"/>
      <w:sz w:val="20"/>
      <w:u w:val="single"/>
      <w:lang w:bidi="ar-SA"/>
    </w:rPr>
  </w:style>
  <w:style w:type="paragraph" w:customStyle="1" w:styleId="ColorfulList-Accent11">
    <w:name w:val="Colorful List - Accent 11"/>
    <w:basedOn w:val="Normal"/>
    <w:uiPriority w:val="34"/>
    <w:qFormat/>
    <w:rsid w:val="001E299C"/>
    <w:pPr>
      <w:ind w:left="720"/>
      <w:contextualSpacing/>
      <w:jc w:val="both"/>
    </w:pPr>
    <w:rPr>
      <w:rFonts w:eastAsia="Times New Roman"/>
      <w:sz w:val="20"/>
      <w:szCs w:val="20"/>
    </w:rPr>
  </w:style>
  <w:style w:type="paragraph" w:customStyle="1" w:styleId="NoteLevel11">
    <w:name w:val="Note Level 11"/>
    <w:basedOn w:val="Normal"/>
    <w:uiPriority w:val="99"/>
    <w:rsid w:val="001E299C"/>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1E299C"/>
    <w:pPr>
      <w:keepNext/>
      <w:tabs>
        <w:tab w:val="num" w:pos="1440"/>
      </w:tabs>
      <w:ind w:left="1800" w:hanging="360"/>
      <w:outlineLvl w:val="2"/>
    </w:pPr>
    <w:rPr>
      <w:rFonts w:eastAsia="MS Gothic"/>
    </w:rPr>
  </w:style>
  <w:style w:type="paragraph" w:customStyle="1" w:styleId="NoteLevel41">
    <w:name w:val="Note Level 41"/>
    <w:basedOn w:val="Normal"/>
    <w:rsid w:val="001E299C"/>
    <w:pPr>
      <w:keepNext/>
      <w:tabs>
        <w:tab w:val="num" w:pos="2160"/>
      </w:tabs>
      <w:ind w:left="2520" w:hanging="360"/>
      <w:outlineLvl w:val="3"/>
    </w:pPr>
    <w:rPr>
      <w:rFonts w:eastAsia="MS Gothic"/>
    </w:rPr>
  </w:style>
  <w:style w:type="paragraph" w:customStyle="1" w:styleId="NoteLevel51">
    <w:name w:val="Note Level 51"/>
    <w:basedOn w:val="Normal"/>
    <w:rsid w:val="001E299C"/>
    <w:pPr>
      <w:keepNext/>
      <w:tabs>
        <w:tab w:val="num" w:pos="2880"/>
      </w:tabs>
      <w:ind w:left="3240" w:hanging="360"/>
      <w:outlineLvl w:val="4"/>
    </w:pPr>
    <w:rPr>
      <w:rFonts w:eastAsia="MS Gothic"/>
    </w:rPr>
  </w:style>
  <w:style w:type="paragraph" w:customStyle="1" w:styleId="NoteLevel61">
    <w:name w:val="Note Level 61"/>
    <w:basedOn w:val="Normal"/>
    <w:rsid w:val="001E299C"/>
    <w:pPr>
      <w:keepNext/>
      <w:tabs>
        <w:tab w:val="num" w:pos="3600"/>
      </w:tabs>
      <w:ind w:left="3960" w:hanging="360"/>
      <w:outlineLvl w:val="5"/>
    </w:pPr>
    <w:rPr>
      <w:rFonts w:eastAsia="MS Gothic"/>
    </w:rPr>
  </w:style>
  <w:style w:type="paragraph" w:customStyle="1" w:styleId="NoteLevel71">
    <w:name w:val="Note Level 71"/>
    <w:basedOn w:val="Normal"/>
    <w:rsid w:val="001E299C"/>
    <w:pPr>
      <w:keepNext/>
      <w:tabs>
        <w:tab w:val="num" w:pos="4320"/>
      </w:tabs>
      <w:ind w:left="4680" w:hanging="360"/>
      <w:outlineLvl w:val="6"/>
    </w:pPr>
    <w:rPr>
      <w:rFonts w:eastAsia="MS Gothic"/>
    </w:rPr>
  </w:style>
  <w:style w:type="paragraph" w:customStyle="1" w:styleId="NoteLevel81">
    <w:name w:val="Note Level 81"/>
    <w:basedOn w:val="Normal"/>
    <w:rsid w:val="001E299C"/>
    <w:pPr>
      <w:keepNext/>
      <w:tabs>
        <w:tab w:val="num" w:pos="5040"/>
      </w:tabs>
      <w:ind w:left="5400" w:hanging="360"/>
      <w:outlineLvl w:val="7"/>
    </w:pPr>
    <w:rPr>
      <w:rFonts w:eastAsia="MS Gothic"/>
    </w:rPr>
  </w:style>
  <w:style w:type="paragraph" w:customStyle="1" w:styleId="NoteLevel91">
    <w:name w:val="Note Level 91"/>
    <w:basedOn w:val="Normal"/>
    <w:rsid w:val="001E299C"/>
    <w:pPr>
      <w:keepNext/>
      <w:tabs>
        <w:tab w:val="num" w:pos="5760"/>
      </w:tabs>
      <w:ind w:left="6120" w:hanging="360"/>
      <w:outlineLvl w:val="8"/>
    </w:pPr>
    <w:rPr>
      <w:rFonts w:eastAsia="MS Gothic"/>
    </w:rPr>
  </w:style>
  <w:style w:type="paragraph" w:styleId="Index2">
    <w:name w:val="index 2"/>
    <w:basedOn w:val="Normal"/>
    <w:next w:val="Normal"/>
    <w:autoRedefine/>
    <w:rsid w:val="001E299C"/>
    <w:pPr>
      <w:spacing w:after="200" w:line="276" w:lineRule="auto"/>
      <w:ind w:left="400" w:hanging="200"/>
    </w:pPr>
    <w:rPr>
      <w:rFonts w:ascii="Garamond" w:eastAsia="Times New Roman" w:hAnsi="Garamond"/>
      <w:bCs/>
    </w:rPr>
  </w:style>
  <w:style w:type="paragraph" w:styleId="Index3">
    <w:name w:val="index 3"/>
    <w:basedOn w:val="Normal"/>
    <w:next w:val="Normal"/>
    <w:autoRedefine/>
    <w:rsid w:val="001E299C"/>
    <w:pPr>
      <w:spacing w:after="200" w:line="276" w:lineRule="auto"/>
      <w:ind w:left="600" w:hanging="200"/>
    </w:pPr>
    <w:rPr>
      <w:rFonts w:ascii="Garamond" w:eastAsia="Times New Roman" w:hAnsi="Garamond"/>
      <w:bCs/>
    </w:rPr>
  </w:style>
  <w:style w:type="paragraph" w:styleId="Index4">
    <w:name w:val="index 4"/>
    <w:basedOn w:val="Normal"/>
    <w:next w:val="Normal"/>
    <w:autoRedefine/>
    <w:rsid w:val="001E299C"/>
    <w:pPr>
      <w:spacing w:after="200" w:line="276" w:lineRule="auto"/>
      <w:ind w:left="800" w:hanging="200"/>
    </w:pPr>
    <w:rPr>
      <w:rFonts w:ascii="Garamond" w:eastAsia="Times New Roman" w:hAnsi="Garamond"/>
      <w:bCs/>
    </w:rPr>
  </w:style>
  <w:style w:type="paragraph" w:styleId="Index5">
    <w:name w:val="index 5"/>
    <w:basedOn w:val="Normal"/>
    <w:next w:val="Normal"/>
    <w:autoRedefine/>
    <w:rsid w:val="001E299C"/>
    <w:pPr>
      <w:spacing w:after="200" w:line="276" w:lineRule="auto"/>
      <w:ind w:left="1000" w:hanging="200"/>
    </w:pPr>
    <w:rPr>
      <w:rFonts w:ascii="Garamond" w:eastAsia="Times New Roman" w:hAnsi="Garamond"/>
      <w:bCs/>
    </w:rPr>
  </w:style>
  <w:style w:type="paragraph" w:styleId="Index6">
    <w:name w:val="index 6"/>
    <w:basedOn w:val="Normal"/>
    <w:next w:val="Normal"/>
    <w:autoRedefine/>
    <w:rsid w:val="001E299C"/>
    <w:pPr>
      <w:spacing w:after="200" w:line="276" w:lineRule="auto"/>
      <w:ind w:left="1200" w:hanging="200"/>
    </w:pPr>
    <w:rPr>
      <w:rFonts w:ascii="Garamond" w:eastAsia="Times New Roman" w:hAnsi="Garamond"/>
      <w:bCs/>
    </w:rPr>
  </w:style>
  <w:style w:type="paragraph" w:styleId="Index7">
    <w:name w:val="index 7"/>
    <w:basedOn w:val="Normal"/>
    <w:next w:val="Normal"/>
    <w:autoRedefine/>
    <w:rsid w:val="001E299C"/>
    <w:pPr>
      <w:spacing w:after="200" w:line="276" w:lineRule="auto"/>
      <w:ind w:left="1400" w:hanging="200"/>
    </w:pPr>
    <w:rPr>
      <w:rFonts w:ascii="Garamond" w:eastAsia="Times New Roman" w:hAnsi="Garamond"/>
      <w:bCs/>
    </w:rPr>
  </w:style>
  <w:style w:type="paragraph" w:styleId="Index8">
    <w:name w:val="index 8"/>
    <w:basedOn w:val="Normal"/>
    <w:next w:val="Normal"/>
    <w:autoRedefine/>
    <w:rsid w:val="001E299C"/>
    <w:pPr>
      <w:spacing w:after="200" w:line="276" w:lineRule="auto"/>
      <w:ind w:left="1600" w:hanging="200"/>
    </w:pPr>
    <w:rPr>
      <w:rFonts w:ascii="Garamond" w:eastAsia="Times New Roman" w:hAnsi="Garamond"/>
      <w:bCs/>
    </w:rPr>
  </w:style>
  <w:style w:type="paragraph" w:styleId="Index9">
    <w:name w:val="index 9"/>
    <w:basedOn w:val="Normal"/>
    <w:next w:val="Normal"/>
    <w:autoRedefine/>
    <w:rsid w:val="001E299C"/>
    <w:pPr>
      <w:spacing w:after="200" w:line="276" w:lineRule="auto"/>
      <w:ind w:left="1800" w:hanging="200"/>
    </w:pPr>
    <w:rPr>
      <w:rFonts w:ascii="Garamond" w:eastAsia="Times New Roman" w:hAnsi="Garamond"/>
      <w:bCs/>
    </w:rPr>
  </w:style>
  <w:style w:type="paragraph" w:styleId="IndexHeading">
    <w:name w:val="index heading"/>
    <w:basedOn w:val="Normal"/>
    <w:next w:val="Index1"/>
    <w:rsid w:val="001E299C"/>
    <w:pPr>
      <w:spacing w:after="200" w:line="276" w:lineRule="auto"/>
    </w:pPr>
    <w:rPr>
      <w:rFonts w:ascii="Garamond" w:eastAsia="Times New Roman" w:hAnsi="Garamond"/>
      <w:bCs/>
    </w:rPr>
  </w:style>
  <w:style w:type="paragraph" w:customStyle="1" w:styleId="ColorfulGrid-Accent11">
    <w:name w:val="Colorful Grid - Accent 11"/>
    <w:basedOn w:val="Normal"/>
    <w:next w:val="Normal"/>
    <w:uiPriority w:val="29"/>
    <w:qFormat/>
    <w:rsid w:val="001E299C"/>
    <w:pPr>
      <w:jc w:val="both"/>
    </w:pPr>
    <w:rPr>
      <w:rFonts w:eastAsia="Times New Roman"/>
      <w:i/>
      <w:iCs/>
      <w:color w:val="000000"/>
      <w:sz w:val="20"/>
    </w:rPr>
  </w:style>
  <w:style w:type="character" w:customStyle="1" w:styleId="MediumGrid11">
    <w:name w:val="Medium Grid 11"/>
    <w:uiPriority w:val="99"/>
    <w:rsid w:val="001E299C"/>
    <w:rPr>
      <w:color w:val="808080"/>
    </w:rPr>
  </w:style>
  <w:style w:type="numbering" w:customStyle="1" w:styleId="NoList8">
    <w:name w:val="No List8"/>
    <w:next w:val="NoList"/>
    <w:semiHidden/>
    <w:unhideWhenUsed/>
    <w:rsid w:val="001E299C"/>
  </w:style>
  <w:style w:type="numbering" w:customStyle="1" w:styleId="NoList9">
    <w:name w:val="No List9"/>
    <w:next w:val="NoList"/>
    <w:semiHidden/>
    <w:unhideWhenUsed/>
    <w:rsid w:val="001E299C"/>
  </w:style>
  <w:style w:type="numbering" w:customStyle="1" w:styleId="NoList10">
    <w:name w:val="No List10"/>
    <w:next w:val="NoList"/>
    <w:semiHidden/>
    <w:unhideWhenUsed/>
    <w:rsid w:val="001E299C"/>
  </w:style>
  <w:style w:type="numbering" w:customStyle="1" w:styleId="NoList12">
    <w:name w:val="No List12"/>
    <w:next w:val="NoList"/>
    <w:semiHidden/>
    <w:unhideWhenUsed/>
    <w:rsid w:val="001E299C"/>
  </w:style>
  <w:style w:type="numbering" w:customStyle="1" w:styleId="NoList13">
    <w:name w:val="No List13"/>
    <w:next w:val="NoList"/>
    <w:semiHidden/>
    <w:unhideWhenUsed/>
    <w:rsid w:val="001E299C"/>
  </w:style>
  <w:style w:type="numbering" w:customStyle="1" w:styleId="NoList14">
    <w:name w:val="No List14"/>
    <w:next w:val="NoList"/>
    <w:semiHidden/>
    <w:unhideWhenUsed/>
    <w:rsid w:val="001E299C"/>
  </w:style>
  <w:style w:type="numbering" w:customStyle="1" w:styleId="NoList15">
    <w:name w:val="No List15"/>
    <w:next w:val="NoList"/>
    <w:uiPriority w:val="99"/>
    <w:semiHidden/>
    <w:unhideWhenUsed/>
    <w:rsid w:val="001E299C"/>
  </w:style>
  <w:style w:type="numbering" w:customStyle="1" w:styleId="NoList16">
    <w:name w:val="No List16"/>
    <w:next w:val="NoList"/>
    <w:uiPriority w:val="99"/>
    <w:semiHidden/>
    <w:unhideWhenUsed/>
    <w:rsid w:val="001E299C"/>
  </w:style>
  <w:style w:type="numbering" w:customStyle="1" w:styleId="NoList17">
    <w:name w:val="No List17"/>
    <w:next w:val="NoList"/>
    <w:semiHidden/>
    <w:unhideWhenUsed/>
    <w:rsid w:val="001E299C"/>
  </w:style>
  <w:style w:type="numbering" w:customStyle="1" w:styleId="NoList18">
    <w:name w:val="No List18"/>
    <w:next w:val="NoList"/>
    <w:uiPriority w:val="99"/>
    <w:semiHidden/>
    <w:unhideWhenUsed/>
    <w:rsid w:val="001E299C"/>
  </w:style>
  <w:style w:type="numbering" w:customStyle="1" w:styleId="NoList19">
    <w:name w:val="No List19"/>
    <w:next w:val="NoList"/>
    <w:uiPriority w:val="99"/>
    <w:semiHidden/>
    <w:unhideWhenUsed/>
    <w:rsid w:val="001E299C"/>
  </w:style>
  <w:style w:type="numbering" w:customStyle="1" w:styleId="NoList20">
    <w:name w:val="No List20"/>
    <w:next w:val="NoList"/>
    <w:semiHidden/>
    <w:unhideWhenUsed/>
    <w:rsid w:val="001E299C"/>
  </w:style>
  <w:style w:type="numbering" w:customStyle="1" w:styleId="NoList21">
    <w:name w:val="No List21"/>
    <w:next w:val="NoList"/>
    <w:semiHidden/>
    <w:unhideWhenUsed/>
    <w:rsid w:val="001E299C"/>
  </w:style>
  <w:style w:type="paragraph" w:customStyle="1" w:styleId="PlaceholderText2">
    <w:name w:val="Placeholder Text2"/>
    <w:basedOn w:val="Normal"/>
    <w:uiPriority w:val="99"/>
    <w:rsid w:val="001E299C"/>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1E299C"/>
    <w:pPr>
      <w:keepNext/>
      <w:tabs>
        <w:tab w:val="num" w:pos="1440"/>
      </w:tabs>
      <w:ind w:left="1800" w:hanging="360"/>
      <w:outlineLvl w:val="2"/>
    </w:pPr>
    <w:rPr>
      <w:rFonts w:eastAsia="MS Gothic"/>
      <w:sz w:val="24"/>
    </w:rPr>
  </w:style>
  <w:style w:type="paragraph" w:customStyle="1" w:styleId="LightList1">
    <w:name w:val="Light List1"/>
    <w:basedOn w:val="Normal"/>
    <w:rsid w:val="001E299C"/>
    <w:pPr>
      <w:keepNext/>
      <w:tabs>
        <w:tab w:val="num" w:pos="2160"/>
      </w:tabs>
      <w:ind w:left="2520" w:hanging="360"/>
      <w:outlineLvl w:val="3"/>
    </w:pPr>
    <w:rPr>
      <w:rFonts w:eastAsia="MS Gothic"/>
      <w:sz w:val="24"/>
    </w:rPr>
  </w:style>
  <w:style w:type="paragraph" w:customStyle="1" w:styleId="LightGrid1">
    <w:name w:val="Light Grid1"/>
    <w:basedOn w:val="Normal"/>
    <w:rsid w:val="001E299C"/>
    <w:pPr>
      <w:keepNext/>
      <w:tabs>
        <w:tab w:val="num" w:pos="2880"/>
      </w:tabs>
      <w:ind w:left="3240" w:hanging="360"/>
      <w:outlineLvl w:val="4"/>
    </w:pPr>
    <w:rPr>
      <w:rFonts w:eastAsia="MS Gothic"/>
      <w:sz w:val="24"/>
    </w:rPr>
  </w:style>
  <w:style w:type="paragraph" w:customStyle="1" w:styleId="MediumShading11">
    <w:name w:val="Medium Shading 11"/>
    <w:basedOn w:val="Normal"/>
    <w:rsid w:val="001E299C"/>
    <w:pPr>
      <w:keepNext/>
      <w:tabs>
        <w:tab w:val="num" w:pos="3600"/>
      </w:tabs>
      <w:ind w:left="3960" w:hanging="360"/>
      <w:outlineLvl w:val="5"/>
    </w:pPr>
    <w:rPr>
      <w:rFonts w:eastAsia="MS Gothic"/>
      <w:sz w:val="24"/>
    </w:rPr>
  </w:style>
  <w:style w:type="paragraph" w:customStyle="1" w:styleId="MediumShading21">
    <w:name w:val="Medium Shading 21"/>
    <w:basedOn w:val="Normal"/>
    <w:rsid w:val="001E299C"/>
    <w:pPr>
      <w:keepNext/>
      <w:tabs>
        <w:tab w:val="num" w:pos="4320"/>
      </w:tabs>
      <w:ind w:left="4680" w:hanging="360"/>
      <w:outlineLvl w:val="6"/>
    </w:pPr>
    <w:rPr>
      <w:rFonts w:eastAsia="MS Gothic"/>
      <w:sz w:val="24"/>
    </w:rPr>
  </w:style>
  <w:style w:type="paragraph" w:customStyle="1" w:styleId="MediumList11">
    <w:name w:val="Medium List 11"/>
    <w:basedOn w:val="Normal"/>
    <w:rsid w:val="001E299C"/>
    <w:pPr>
      <w:keepNext/>
      <w:tabs>
        <w:tab w:val="num" w:pos="5040"/>
      </w:tabs>
      <w:ind w:left="5400" w:hanging="360"/>
      <w:outlineLvl w:val="7"/>
    </w:pPr>
    <w:rPr>
      <w:rFonts w:eastAsia="MS Gothic"/>
      <w:sz w:val="24"/>
    </w:rPr>
  </w:style>
  <w:style w:type="paragraph" w:customStyle="1" w:styleId="MediumList21">
    <w:name w:val="Medium List 21"/>
    <w:basedOn w:val="Normal"/>
    <w:rsid w:val="001E299C"/>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1E299C"/>
    <w:rPr>
      <w:sz w:val="17"/>
      <w:szCs w:val="24"/>
      <w:lang w:val="en-US" w:eastAsia="en-US" w:bidi="ar-SA"/>
    </w:rPr>
  </w:style>
  <w:style w:type="paragraph" w:customStyle="1" w:styleId="TagsFutura">
    <w:name w:val="TagsFutura"/>
    <w:basedOn w:val="Normal"/>
    <w:next w:val="Cites"/>
    <w:rsid w:val="001E299C"/>
    <w:rPr>
      <w:rFonts w:ascii="Futura" w:eastAsia="Times" w:hAnsi="Futura"/>
      <w:b/>
      <w:caps/>
      <w:sz w:val="18"/>
      <w:szCs w:val="20"/>
    </w:rPr>
  </w:style>
  <w:style w:type="character" w:customStyle="1" w:styleId="m-3583723223135346788gmail-style13ptbold">
    <w:name w:val="m_-3583723223135346788gmail-style13ptbold"/>
    <w:basedOn w:val="DefaultParagraphFont"/>
    <w:rsid w:val="001E299C"/>
  </w:style>
  <w:style w:type="character" w:customStyle="1" w:styleId="m-3583723223135346788gmail-styleunderline">
    <w:name w:val="m_-3583723223135346788gmail-styleunderline"/>
    <w:basedOn w:val="DefaultParagraphFont"/>
    <w:rsid w:val="001E299C"/>
  </w:style>
  <w:style w:type="character" w:customStyle="1" w:styleId="10garamond">
    <w:name w:val="10 garamond"/>
    <w:rsid w:val="001E299C"/>
    <w:rPr>
      <w:rFonts w:ascii="Times New Roman" w:eastAsia="Times New Roman" w:hAnsi="Times New Roman"/>
      <w:b w:val="0"/>
      <w:i w:val="0"/>
      <w:strike w:val="0"/>
      <w:dstrike w:val="0"/>
      <w:color w:val="000000"/>
      <w:spacing w:val="0"/>
      <w:position w:val="0"/>
      <w:sz w:val="20"/>
      <w:u w:val="none" w:color="000000"/>
      <w:vertAlign w:val="baseline"/>
      <w:lang w:val="en-US"/>
    </w:rPr>
  </w:style>
  <w:style w:type="character" w:customStyle="1" w:styleId="m4841727538114946087gmail-styleunderline">
    <w:name w:val="m_4841727538114946087gmail-styleunderline"/>
    <w:basedOn w:val="DefaultParagraphFont"/>
    <w:rsid w:val="001E299C"/>
  </w:style>
  <w:style w:type="paragraph" w:customStyle="1" w:styleId="BreakTag">
    <w:name w:val="Break Tag"/>
    <w:basedOn w:val="Normal"/>
    <w:autoRedefine/>
    <w:uiPriority w:val="4"/>
    <w:qFormat/>
    <w:rsid w:val="001E299C"/>
    <w:pPr>
      <w:spacing w:before="240"/>
    </w:pPr>
    <w:rPr>
      <w:rFonts w:ascii="Arial" w:hAnsi="Arial" w:cs="Arial"/>
      <w:b/>
      <w:sz w:val="26"/>
    </w:rPr>
  </w:style>
  <w:style w:type="paragraph" w:customStyle="1" w:styleId="BreakBlock">
    <w:name w:val="Break Block"/>
    <w:basedOn w:val="Normal"/>
    <w:link w:val="BreakBlockChar"/>
    <w:autoRedefine/>
    <w:qFormat/>
    <w:rsid w:val="001E299C"/>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1E299C"/>
    <w:rPr>
      <w:rFonts w:ascii="Arial Bold" w:hAnsi="Arial Bold" w:cs="Arial"/>
      <w:b/>
      <w:caps/>
      <w:sz w:val="32"/>
      <w:u w:val="single"/>
    </w:rPr>
  </w:style>
  <w:style w:type="character" w:customStyle="1" w:styleId="CiteCharChar">
    <w:name w:val="Cite Char Char"/>
    <w:basedOn w:val="DefaultParagraphFont"/>
    <w:rsid w:val="001E299C"/>
    <w:rPr>
      <w:rFonts w:ascii="Cambria" w:hAnsi="Cambria" w:cs="Times New Roman"/>
      <w:b/>
      <w:bCs/>
      <w:sz w:val="26"/>
      <w:szCs w:val="26"/>
    </w:rPr>
  </w:style>
  <w:style w:type="character" w:customStyle="1" w:styleId="CardCharChar1">
    <w:name w:val="Card Char Char1"/>
    <w:basedOn w:val="DefaultParagraphFont"/>
    <w:rsid w:val="001E299C"/>
    <w:rPr>
      <w:rFonts w:cs="Times New Roman"/>
      <w:b/>
      <w:bCs/>
      <w:sz w:val="28"/>
      <w:szCs w:val="28"/>
    </w:rPr>
  </w:style>
  <w:style w:type="character" w:customStyle="1" w:styleId="hit1">
    <w:name w:val="hit1"/>
    <w:basedOn w:val="DefaultParagraphFont"/>
    <w:rsid w:val="001E299C"/>
    <w:rPr>
      <w:b/>
      <w:bCs/>
      <w:color w:val="CC0033"/>
    </w:rPr>
  </w:style>
  <w:style w:type="character" w:customStyle="1" w:styleId="Boxing">
    <w:name w:val="Boxing"/>
    <w:basedOn w:val="DefaultParagraphFont"/>
    <w:rsid w:val="001E299C"/>
    <w:rPr>
      <w:rFonts w:ascii="Arial Narrow" w:hAnsi="Arial Narrow"/>
      <w:dstrike w:val="0"/>
      <w:sz w:val="20"/>
      <w:bdr w:val="single" w:sz="2" w:space="0" w:color="auto"/>
      <w:vertAlign w:val="baseline"/>
    </w:rPr>
  </w:style>
  <w:style w:type="character" w:customStyle="1" w:styleId="style65">
    <w:name w:val="style65"/>
    <w:basedOn w:val="DefaultParagraphFont"/>
    <w:rsid w:val="001E299C"/>
    <w:rPr>
      <w:rFonts w:cs="Times New Roman"/>
    </w:rPr>
  </w:style>
  <w:style w:type="character" w:customStyle="1" w:styleId="newscontent">
    <w:name w:val="newscontent"/>
    <w:rsid w:val="001E299C"/>
  </w:style>
  <w:style w:type="paragraph" w:customStyle="1" w:styleId="Cardstyle0">
    <w:name w:val="Cardstyle"/>
    <w:basedOn w:val="Normal"/>
    <w:next w:val="Normal"/>
    <w:qFormat/>
    <w:rsid w:val="001E299C"/>
    <w:rPr>
      <w:rFonts w:ascii="Arial" w:eastAsia="Times New Roman" w:hAnsi="Arial" w:cs="Arial"/>
    </w:rPr>
  </w:style>
  <w:style w:type="character" w:customStyle="1" w:styleId="StyleEmphasisArial12ptBoldNotItalic">
    <w:name w:val="Style Emphasis + Arial 12 pt Bold Not Italic"/>
    <w:basedOn w:val="Emphasis"/>
    <w:rsid w:val="001E299C"/>
    <w:rPr>
      <w:rFonts w:ascii="Arial" w:hAnsi="Arial" w:cs="Times New Roman"/>
      <w:b w:val="0"/>
      <w:bCs/>
      <w:i/>
      <w:iCs/>
      <w:sz w:val="24"/>
      <w:u w:val="single"/>
      <w:bdr w:val="single" w:sz="8" w:space="0" w:color="auto"/>
    </w:rPr>
  </w:style>
  <w:style w:type="paragraph" w:customStyle="1" w:styleId="UnreadText">
    <w:name w:val="Unread Text"/>
    <w:basedOn w:val="Normal"/>
    <w:next w:val="Normal"/>
    <w:link w:val="UnreadTextChar"/>
    <w:autoRedefine/>
    <w:qFormat/>
    <w:rsid w:val="001E299C"/>
    <w:pPr>
      <w:ind w:left="360"/>
    </w:pPr>
    <w:rPr>
      <w:rFonts w:asciiTheme="minorHAnsi" w:eastAsia="SimSun" w:hAnsiTheme="minorHAnsi" w:cstheme="minorBidi"/>
      <w:sz w:val="15"/>
      <w:lang w:eastAsia="zh-CN"/>
    </w:rPr>
  </w:style>
  <w:style w:type="character" w:customStyle="1" w:styleId="navy13bd">
    <w:name w:val="navy13bd"/>
    <w:basedOn w:val="DefaultParagraphFont"/>
    <w:rsid w:val="001E299C"/>
  </w:style>
  <w:style w:type="paragraph" w:customStyle="1" w:styleId="UnderlineBoldIndent">
    <w:name w:val="Underline + Bold Indent"/>
    <w:basedOn w:val="Normal"/>
    <w:link w:val="UnderlineBoldIndentCharChar"/>
    <w:qFormat/>
    <w:rsid w:val="001E299C"/>
    <w:pPr>
      <w:autoSpaceDE w:val="0"/>
      <w:autoSpaceDN w:val="0"/>
      <w:adjustRightInd w:val="0"/>
      <w:spacing w:after="200" w:line="276" w:lineRule="auto"/>
      <w:ind w:left="288" w:right="288"/>
      <w:jc w:val="both"/>
    </w:pPr>
    <w:rPr>
      <w:rFonts w:ascii="Arial" w:eastAsia="Times New Roman" w:hAnsi="Arial" w:cs="Arial"/>
      <w:szCs w:val="20"/>
      <w:u w:val="thick"/>
    </w:rPr>
  </w:style>
  <w:style w:type="character" w:customStyle="1" w:styleId="UnderlineBoldIndentCharChar">
    <w:name w:val="Underline + Bold Indent Char Char"/>
    <w:link w:val="UnderlineBoldIndent"/>
    <w:rsid w:val="001E299C"/>
    <w:rPr>
      <w:rFonts w:ascii="Arial" w:eastAsia="Times New Roman" w:hAnsi="Arial" w:cs="Arial"/>
      <w:szCs w:val="20"/>
      <w:u w:val="thick"/>
    </w:rPr>
  </w:style>
  <w:style w:type="paragraph" w:customStyle="1" w:styleId="StyleUnderlineBoldIndent11pt">
    <w:name w:val="Style Underline + Bold Indent + 11 pt"/>
    <w:basedOn w:val="UnderlineBoldIndent"/>
    <w:link w:val="StyleUnderlineBoldIndent11ptChar"/>
    <w:qFormat/>
    <w:rsid w:val="001E299C"/>
    <w:rPr>
      <w:u w:val="single"/>
    </w:rPr>
  </w:style>
  <w:style w:type="character" w:customStyle="1" w:styleId="StyleUnderlineBoldIndent11ptChar">
    <w:name w:val="Style Underline + Bold Indent + 11 pt Char"/>
    <w:link w:val="StyleUnderlineBoldIndent11pt"/>
    <w:rsid w:val="001E299C"/>
    <w:rPr>
      <w:rFonts w:ascii="Arial" w:eastAsia="Times New Roman" w:hAnsi="Arial" w:cs="Arial"/>
      <w:szCs w:val="20"/>
      <w:u w:val="single"/>
    </w:rPr>
  </w:style>
  <w:style w:type="paragraph" w:customStyle="1" w:styleId="StyleUnderlineBoldIndent11ptBold">
    <w:name w:val="Style Underline + Bold Indent + 11 pt Bold"/>
    <w:basedOn w:val="UnderlineBoldIndent"/>
    <w:link w:val="StyleUnderlineBoldIndent11ptBoldChar"/>
    <w:qFormat/>
    <w:rsid w:val="001E299C"/>
    <w:rPr>
      <w:b/>
      <w:bCs/>
      <w:u w:val="single"/>
    </w:rPr>
  </w:style>
  <w:style w:type="character" w:customStyle="1" w:styleId="StyleUnderlineBoldIndent11ptBoldChar">
    <w:name w:val="Style Underline + Bold Indent + 11 pt Bold Char"/>
    <w:link w:val="StyleUnderlineBoldIndent11ptBold"/>
    <w:rsid w:val="001E299C"/>
    <w:rPr>
      <w:rFonts w:ascii="Arial" w:eastAsia="Times New Roman" w:hAnsi="Arial" w:cs="Arial"/>
      <w:b/>
      <w:bCs/>
      <w:szCs w:val="20"/>
      <w:u w:val="single"/>
    </w:rPr>
  </w:style>
  <w:style w:type="paragraph" w:customStyle="1" w:styleId="Normal20pt">
    <w:name w:val="Normal  + 20 pt"/>
    <w:basedOn w:val="Normal"/>
    <w:uiPriority w:val="6"/>
    <w:qFormat/>
    <w:rsid w:val="001E299C"/>
    <w:rPr>
      <w:rFonts w:ascii="Arial" w:hAnsi="Arial" w:cs="Arial"/>
      <w:bCs/>
      <w:u w:val="single"/>
    </w:rPr>
  </w:style>
  <w:style w:type="character" w:customStyle="1" w:styleId="StyleStyle4CharTimesNewRoman11ptItalic">
    <w:name w:val="Style Style4 Char + Times New Roman 11 pt Italic"/>
    <w:basedOn w:val="DefaultParagraphFont"/>
    <w:rsid w:val="001E299C"/>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1E299C"/>
    <w:rPr>
      <w:rFonts w:ascii="Arial" w:hAnsi="Arial" w:cs="Arial"/>
      <w:b/>
    </w:rPr>
  </w:style>
  <w:style w:type="character" w:customStyle="1" w:styleId="Style6Char">
    <w:name w:val="Style6 Char"/>
    <w:basedOn w:val="DefaultParagraphFont"/>
    <w:link w:val="Style6"/>
    <w:rsid w:val="001E299C"/>
    <w:rPr>
      <w:rFonts w:ascii="Arial" w:hAnsi="Arial" w:cs="Arial"/>
      <w:b/>
    </w:rPr>
  </w:style>
  <w:style w:type="paragraph" w:customStyle="1" w:styleId="Style11">
    <w:name w:val="Style11"/>
    <w:basedOn w:val="Normal"/>
    <w:link w:val="Style11Char"/>
    <w:qFormat/>
    <w:rsid w:val="001E299C"/>
    <w:rPr>
      <w:rFonts w:asciiTheme="minorHAnsi" w:hAnsiTheme="minorHAnsi" w:cstheme="minorBidi"/>
      <w:b/>
      <w:u w:val="thick"/>
    </w:rPr>
  </w:style>
  <w:style w:type="paragraph" w:customStyle="1" w:styleId="Style12">
    <w:name w:val="Style12"/>
    <w:basedOn w:val="Normal"/>
    <w:link w:val="Style12Char"/>
    <w:qFormat/>
    <w:rsid w:val="001E299C"/>
    <w:rPr>
      <w:rFonts w:asciiTheme="minorHAnsi" w:hAnsiTheme="minorHAnsi" w:cstheme="minorBidi"/>
      <w:b/>
      <w:u w:val="thick"/>
    </w:rPr>
  </w:style>
  <w:style w:type="character" w:customStyle="1" w:styleId="StyleStyleBoldUnderlineIntenseEmphasisUnderlineapple-style-s">
    <w:name w:val="Style Style Bold UnderlineIntense EmphasisUnderlineapple-style-s..."/>
    <w:basedOn w:val="DefaultParagraphFont"/>
    <w:rsid w:val="001E299C"/>
    <w:rPr>
      <w:b w:val="0"/>
      <w:bCs w:val="0"/>
      <w:sz w:val="22"/>
      <w:u w:val="single"/>
      <w:bdr w:val="none" w:sz="0" w:space="0" w:color="auto"/>
    </w:rPr>
  </w:style>
  <w:style w:type="character" w:customStyle="1" w:styleId="UnderlineCard">
    <w:name w:val="Underline Card"/>
    <w:uiPriority w:val="6"/>
    <w:qFormat/>
    <w:rsid w:val="001E299C"/>
    <w:rPr>
      <w:rFonts w:ascii="Arial" w:hAnsi="Arial"/>
      <w:b w:val="0"/>
      <w:bCs/>
      <w:sz w:val="20"/>
      <w:u w:val="single"/>
    </w:rPr>
  </w:style>
  <w:style w:type="character" w:customStyle="1" w:styleId="story-author">
    <w:name w:val="story-author"/>
    <w:basedOn w:val="DefaultParagraphFont"/>
    <w:rsid w:val="001E299C"/>
  </w:style>
  <w:style w:type="paragraph" w:customStyle="1" w:styleId="type">
    <w:name w:val="type"/>
    <w:basedOn w:val="Normal"/>
    <w:qFormat/>
    <w:rsid w:val="001E299C"/>
    <w:pPr>
      <w:spacing w:before="100" w:beforeAutospacing="1" w:after="100" w:afterAutospacing="1"/>
    </w:pPr>
    <w:rPr>
      <w:rFonts w:ascii="Arial" w:eastAsia="Times New Roman" w:hAnsi="Arial" w:cs="Arial"/>
    </w:rPr>
  </w:style>
  <w:style w:type="character" w:customStyle="1" w:styleId="abodyblack3">
    <w:name w:val="abodyblack3"/>
    <w:basedOn w:val="DefaultParagraphFont"/>
    <w:rsid w:val="001E299C"/>
  </w:style>
  <w:style w:type="character" w:customStyle="1" w:styleId="FontStyle177">
    <w:name w:val="Font Style177"/>
    <w:basedOn w:val="DefaultParagraphFont"/>
    <w:uiPriority w:val="99"/>
    <w:rsid w:val="001E299C"/>
    <w:rPr>
      <w:rFonts w:ascii="Times New Roman" w:hAnsi="Times New Roman" w:cs="Times New Roman"/>
      <w:sz w:val="20"/>
      <w:szCs w:val="20"/>
    </w:rPr>
  </w:style>
  <w:style w:type="character" w:customStyle="1" w:styleId="FontStyle173">
    <w:name w:val="Font Style173"/>
    <w:basedOn w:val="DefaultParagraphFont"/>
    <w:uiPriority w:val="99"/>
    <w:rsid w:val="001E299C"/>
    <w:rPr>
      <w:rFonts w:ascii="Times New Roman" w:hAnsi="Times New Roman" w:cs="Times New Roman"/>
      <w:sz w:val="14"/>
      <w:szCs w:val="14"/>
    </w:rPr>
  </w:style>
  <w:style w:type="character" w:customStyle="1" w:styleId="FontStyle151">
    <w:name w:val="Font Style151"/>
    <w:basedOn w:val="DefaultParagraphFont"/>
    <w:uiPriority w:val="99"/>
    <w:rsid w:val="001E299C"/>
    <w:rPr>
      <w:rFonts w:ascii="Arial Narrow" w:hAnsi="Arial Narrow" w:cs="Arial Narrow"/>
      <w:b/>
      <w:bCs/>
      <w:sz w:val="12"/>
      <w:szCs w:val="12"/>
    </w:rPr>
  </w:style>
  <w:style w:type="character" w:customStyle="1" w:styleId="FontStyle156">
    <w:name w:val="Font Style156"/>
    <w:basedOn w:val="DefaultParagraphFont"/>
    <w:uiPriority w:val="99"/>
    <w:rsid w:val="001E299C"/>
    <w:rPr>
      <w:rFonts w:ascii="Arial Narrow" w:hAnsi="Arial Narrow" w:cs="Arial Narrow"/>
      <w:sz w:val="8"/>
      <w:szCs w:val="8"/>
    </w:rPr>
  </w:style>
  <w:style w:type="character" w:customStyle="1" w:styleId="FontStyle160">
    <w:name w:val="Font Style160"/>
    <w:basedOn w:val="DefaultParagraphFont"/>
    <w:uiPriority w:val="99"/>
    <w:rsid w:val="001E299C"/>
    <w:rPr>
      <w:rFonts w:ascii="Times New Roman" w:hAnsi="Times New Roman" w:cs="Times New Roman"/>
      <w:b/>
      <w:bCs/>
      <w:sz w:val="20"/>
      <w:szCs w:val="20"/>
    </w:rPr>
  </w:style>
  <w:style w:type="character" w:customStyle="1" w:styleId="FontStyle178">
    <w:name w:val="Font Style178"/>
    <w:basedOn w:val="DefaultParagraphFont"/>
    <w:uiPriority w:val="99"/>
    <w:rsid w:val="001E299C"/>
    <w:rPr>
      <w:rFonts w:ascii="Times New Roman" w:hAnsi="Times New Roman" w:cs="Times New Roman"/>
      <w:sz w:val="18"/>
      <w:szCs w:val="18"/>
    </w:rPr>
  </w:style>
  <w:style w:type="paragraph" w:customStyle="1" w:styleId="Style14">
    <w:name w:val="Style14"/>
    <w:basedOn w:val="Normal"/>
    <w:uiPriority w:val="99"/>
    <w:qFormat/>
    <w:rsid w:val="001E299C"/>
    <w:pPr>
      <w:widowControl w:val="0"/>
      <w:autoSpaceDE w:val="0"/>
      <w:autoSpaceDN w:val="0"/>
      <w:adjustRightInd w:val="0"/>
      <w:spacing w:line="278" w:lineRule="exact"/>
      <w:jc w:val="both"/>
    </w:pPr>
    <w:rPr>
      <w:rFonts w:ascii="Arial" w:eastAsia="Times New Roman" w:hAnsi="Arial" w:cs="Arial"/>
    </w:rPr>
  </w:style>
  <w:style w:type="paragraph" w:customStyle="1" w:styleId="Style16">
    <w:name w:val="Style16"/>
    <w:basedOn w:val="Normal"/>
    <w:uiPriority w:val="99"/>
    <w:qFormat/>
    <w:rsid w:val="001E299C"/>
    <w:pPr>
      <w:widowControl w:val="0"/>
      <w:autoSpaceDE w:val="0"/>
      <w:autoSpaceDN w:val="0"/>
      <w:adjustRightInd w:val="0"/>
      <w:spacing w:line="163" w:lineRule="exact"/>
    </w:pPr>
    <w:rPr>
      <w:rFonts w:ascii="Arial" w:eastAsia="Times New Roman" w:hAnsi="Arial" w:cs="Arial"/>
    </w:rPr>
  </w:style>
  <w:style w:type="character" w:customStyle="1" w:styleId="FontStyle168">
    <w:name w:val="Font Style168"/>
    <w:basedOn w:val="DefaultParagraphFont"/>
    <w:uiPriority w:val="99"/>
    <w:rsid w:val="001E299C"/>
    <w:rPr>
      <w:rFonts w:ascii="Times New Roman" w:hAnsi="Times New Roman" w:cs="Times New Roman"/>
      <w:sz w:val="12"/>
      <w:szCs w:val="12"/>
    </w:rPr>
  </w:style>
  <w:style w:type="paragraph" w:customStyle="1" w:styleId="Style9">
    <w:name w:val="Style9"/>
    <w:basedOn w:val="Normal"/>
    <w:uiPriority w:val="99"/>
    <w:qFormat/>
    <w:rsid w:val="001E299C"/>
    <w:pPr>
      <w:widowControl w:val="0"/>
      <w:autoSpaceDE w:val="0"/>
      <w:autoSpaceDN w:val="0"/>
      <w:adjustRightInd w:val="0"/>
      <w:spacing w:line="134" w:lineRule="exact"/>
      <w:jc w:val="both"/>
    </w:pPr>
    <w:rPr>
      <w:rFonts w:ascii="Arial" w:eastAsia="Times New Roman" w:hAnsi="Arial" w:cs="Arial"/>
    </w:rPr>
  </w:style>
  <w:style w:type="paragraph" w:customStyle="1" w:styleId="Style44">
    <w:name w:val="Style44"/>
    <w:basedOn w:val="Normal"/>
    <w:uiPriority w:val="99"/>
    <w:qFormat/>
    <w:rsid w:val="001E299C"/>
    <w:pPr>
      <w:widowControl w:val="0"/>
      <w:autoSpaceDE w:val="0"/>
      <w:autoSpaceDN w:val="0"/>
      <w:adjustRightInd w:val="0"/>
      <w:spacing w:line="216" w:lineRule="exact"/>
      <w:jc w:val="both"/>
    </w:pPr>
    <w:rPr>
      <w:rFonts w:ascii="Arial" w:eastAsia="Times New Roman" w:hAnsi="Arial" w:cs="Arial"/>
    </w:rPr>
  </w:style>
  <w:style w:type="character" w:customStyle="1" w:styleId="FontStyle176">
    <w:name w:val="Font Style176"/>
    <w:basedOn w:val="DefaultParagraphFont"/>
    <w:uiPriority w:val="99"/>
    <w:rsid w:val="001E299C"/>
    <w:rPr>
      <w:rFonts w:ascii="Times New Roman" w:hAnsi="Times New Roman" w:cs="Times New Roman"/>
      <w:sz w:val="16"/>
      <w:szCs w:val="16"/>
    </w:rPr>
  </w:style>
  <w:style w:type="character" w:customStyle="1" w:styleId="FontStyle172">
    <w:name w:val="Font Style172"/>
    <w:basedOn w:val="DefaultParagraphFont"/>
    <w:uiPriority w:val="99"/>
    <w:rsid w:val="001E299C"/>
    <w:rPr>
      <w:rFonts w:ascii="Times New Roman" w:hAnsi="Times New Roman" w:cs="Times New Roman"/>
      <w:b/>
      <w:bCs/>
      <w:sz w:val="16"/>
      <w:szCs w:val="16"/>
    </w:rPr>
  </w:style>
  <w:style w:type="paragraph" w:customStyle="1" w:styleId="Style18">
    <w:name w:val="Style18"/>
    <w:basedOn w:val="Normal"/>
    <w:uiPriority w:val="99"/>
    <w:qFormat/>
    <w:rsid w:val="001E299C"/>
    <w:pPr>
      <w:widowControl w:val="0"/>
      <w:autoSpaceDE w:val="0"/>
      <w:autoSpaceDN w:val="0"/>
      <w:adjustRightInd w:val="0"/>
      <w:spacing w:line="269" w:lineRule="exact"/>
    </w:pPr>
    <w:rPr>
      <w:rFonts w:ascii="Arial" w:eastAsia="Times New Roman" w:hAnsi="Arial" w:cs="Arial"/>
    </w:rPr>
  </w:style>
  <w:style w:type="character" w:customStyle="1" w:styleId="FontStyle171">
    <w:name w:val="Font Style171"/>
    <w:basedOn w:val="DefaultParagraphFont"/>
    <w:uiPriority w:val="99"/>
    <w:rsid w:val="001E299C"/>
    <w:rPr>
      <w:rFonts w:ascii="Times New Roman" w:hAnsi="Times New Roman" w:cs="Times New Roman"/>
      <w:i/>
      <w:iCs/>
      <w:sz w:val="16"/>
      <w:szCs w:val="16"/>
    </w:rPr>
  </w:style>
  <w:style w:type="character" w:customStyle="1" w:styleId="FontStyle162">
    <w:name w:val="Font Style162"/>
    <w:basedOn w:val="DefaultParagraphFont"/>
    <w:uiPriority w:val="99"/>
    <w:rsid w:val="001E299C"/>
    <w:rPr>
      <w:rFonts w:ascii="Times New Roman" w:hAnsi="Times New Roman" w:cs="Times New Roman"/>
      <w:b/>
      <w:bCs/>
      <w:sz w:val="18"/>
      <w:szCs w:val="18"/>
    </w:rPr>
  </w:style>
  <w:style w:type="character" w:customStyle="1" w:styleId="FontStyle167">
    <w:name w:val="Font Style167"/>
    <w:basedOn w:val="DefaultParagraphFont"/>
    <w:uiPriority w:val="99"/>
    <w:rsid w:val="001E299C"/>
    <w:rPr>
      <w:rFonts w:ascii="Times New Roman" w:hAnsi="Times New Roman" w:cs="Times New Roman"/>
      <w:sz w:val="10"/>
      <w:szCs w:val="10"/>
    </w:rPr>
  </w:style>
  <w:style w:type="character" w:customStyle="1" w:styleId="FontStyle174">
    <w:name w:val="Font Style174"/>
    <w:basedOn w:val="DefaultParagraphFont"/>
    <w:uiPriority w:val="99"/>
    <w:rsid w:val="001E299C"/>
    <w:rPr>
      <w:rFonts w:ascii="Arial Narrow" w:hAnsi="Arial Narrow" w:cs="Arial Narrow"/>
      <w:b/>
      <w:bCs/>
      <w:sz w:val="18"/>
      <w:szCs w:val="18"/>
    </w:rPr>
  </w:style>
  <w:style w:type="paragraph" w:customStyle="1" w:styleId="Style47">
    <w:name w:val="Style47"/>
    <w:basedOn w:val="Normal"/>
    <w:uiPriority w:val="99"/>
    <w:qFormat/>
    <w:rsid w:val="001E299C"/>
    <w:pPr>
      <w:widowControl w:val="0"/>
      <w:autoSpaceDE w:val="0"/>
      <w:autoSpaceDN w:val="0"/>
      <w:adjustRightInd w:val="0"/>
      <w:spacing w:line="490" w:lineRule="exact"/>
    </w:pPr>
    <w:rPr>
      <w:rFonts w:ascii="Arial" w:eastAsia="Times New Roman" w:hAnsi="Arial" w:cs="Arial"/>
    </w:rPr>
  </w:style>
  <w:style w:type="character" w:customStyle="1" w:styleId="FontStyle169">
    <w:name w:val="Font Style169"/>
    <w:basedOn w:val="DefaultParagraphFont"/>
    <w:uiPriority w:val="99"/>
    <w:rsid w:val="001E299C"/>
    <w:rPr>
      <w:rFonts w:ascii="Times New Roman" w:hAnsi="Times New Roman" w:cs="Times New Roman"/>
      <w:sz w:val="12"/>
      <w:szCs w:val="12"/>
    </w:rPr>
  </w:style>
  <w:style w:type="paragraph" w:customStyle="1" w:styleId="Style24">
    <w:name w:val="Style24"/>
    <w:basedOn w:val="Normal"/>
    <w:uiPriority w:val="99"/>
    <w:qFormat/>
    <w:rsid w:val="001E299C"/>
    <w:pPr>
      <w:widowControl w:val="0"/>
      <w:autoSpaceDE w:val="0"/>
      <w:autoSpaceDN w:val="0"/>
      <w:adjustRightInd w:val="0"/>
      <w:spacing w:line="276" w:lineRule="exact"/>
    </w:pPr>
    <w:rPr>
      <w:rFonts w:ascii="Arial" w:eastAsia="Times New Roman" w:hAnsi="Arial" w:cs="Arial"/>
    </w:rPr>
  </w:style>
  <w:style w:type="paragraph" w:customStyle="1" w:styleId="Style99">
    <w:name w:val="Style99"/>
    <w:basedOn w:val="Normal"/>
    <w:uiPriority w:val="99"/>
    <w:qFormat/>
    <w:rsid w:val="001E299C"/>
    <w:pPr>
      <w:widowControl w:val="0"/>
      <w:autoSpaceDE w:val="0"/>
      <w:autoSpaceDN w:val="0"/>
      <w:adjustRightInd w:val="0"/>
      <w:spacing w:line="182" w:lineRule="exact"/>
      <w:jc w:val="both"/>
    </w:pPr>
    <w:rPr>
      <w:rFonts w:ascii="Arial" w:eastAsia="Times New Roman" w:hAnsi="Arial" w:cs="Arial"/>
    </w:rPr>
  </w:style>
  <w:style w:type="paragraph" w:customStyle="1" w:styleId="Style26">
    <w:name w:val="Style26"/>
    <w:basedOn w:val="Normal"/>
    <w:uiPriority w:val="99"/>
    <w:qFormat/>
    <w:rsid w:val="001E299C"/>
    <w:pPr>
      <w:widowControl w:val="0"/>
      <w:autoSpaceDE w:val="0"/>
      <w:autoSpaceDN w:val="0"/>
      <w:adjustRightInd w:val="0"/>
      <w:spacing w:line="278" w:lineRule="exact"/>
      <w:jc w:val="both"/>
    </w:pPr>
    <w:rPr>
      <w:rFonts w:ascii="Arial" w:eastAsia="Times New Roman" w:hAnsi="Arial" w:cs="Arial"/>
    </w:rPr>
  </w:style>
  <w:style w:type="character" w:customStyle="1" w:styleId="FontStyle139">
    <w:name w:val="Font Style139"/>
    <w:basedOn w:val="DefaultParagraphFont"/>
    <w:uiPriority w:val="99"/>
    <w:rsid w:val="001E299C"/>
    <w:rPr>
      <w:rFonts w:ascii="Times New Roman" w:hAnsi="Times New Roman" w:cs="Times New Roman"/>
      <w:b/>
      <w:bCs/>
      <w:sz w:val="18"/>
      <w:szCs w:val="18"/>
    </w:rPr>
  </w:style>
  <w:style w:type="paragraph" w:customStyle="1" w:styleId="Style500">
    <w:name w:val="Style50"/>
    <w:basedOn w:val="Normal"/>
    <w:uiPriority w:val="99"/>
    <w:qFormat/>
    <w:rsid w:val="001E299C"/>
    <w:pPr>
      <w:widowControl w:val="0"/>
      <w:autoSpaceDE w:val="0"/>
      <w:autoSpaceDN w:val="0"/>
      <w:adjustRightInd w:val="0"/>
      <w:spacing w:line="198" w:lineRule="exact"/>
    </w:pPr>
    <w:rPr>
      <w:rFonts w:ascii="Arial" w:eastAsia="Times New Roman" w:hAnsi="Arial" w:cs="Arial"/>
    </w:rPr>
  </w:style>
  <w:style w:type="character" w:customStyle="1" w:styleId="cit-first-element">
    <w:name w:val="cit-first-element"/>
    <w:basedOn w:val="DefaultParagraphFont"/>
    <w:rsid w:val="001E299C"/>
  </w:style>
  <w:style w:type="paragraph" w:customStyle="1" w:styleId="TableParagraph">
    <w:name w:val="Table Paragraph"/>
    <w:basedOn w:val="Normal"/>
    <w:uiPriority w:val="1"/>
    <w:qFormat/>
    <w:rsid w:val="001E299C"/>
    <w:pPr>
      <w:widowControl w:val="0"/>
    </w:pPr>
    <w:rPr>
      <w:rFonts w:ascii="Arial" w:hAnsi="Arial" w:cs="Arial"/>
    </w:rPr>
  </w:style>
  <w:style w:type="character" w:customStyle="1" w:styleId="UnderlineChar5">
    <w:name w:val="UnderlineChar"/>
    <w:rsid w:val="001E299C"/>
    <w:rPr>
      <w:sz w:val="24"/>
      <w:u w:val="single"/>
      <w:shd w:val="clear" w:color="auto" w:fill="auto"/>
    </w:rPr>
  </w:style>
  <w:style w:type="paragraph" w:customStyle="1" w:styleId="StyleCircled11pt">
    <w:name w:val="Style Circled + 11 pt"/>
    <w:basedOn w:val="Normal"/>
    <w:link w:val="StyleCircled11ptChar"/>
    <w:qFormat/>
    <w:rsid w:val="001E299C"/>
    <w:rPr>
      <w:rFonts w:ascii="Arial" w:eastAsia="Times New Roman" w:hAnsi="Arial" w:cs="Arial"/>
      <w:b/>
      <w:bCs/>
      <w:sz w:val="20"/>
      <w:u w:val="single"/>
    </w:rPr>
  </w:style>
  <w:style w:type="character" w:customStyle="1" w:styleId="StyleCircled11ptChar">
    <w:name w:val="Style Circled + 11 pt Char"/>
    <w:link w:val="StyleCircled11pt"/>
    <w:rsid w:val="001E299C"/>
    <w:rPr>
      <w:rFonts w:ascii="Arial" w:eastAsia="Times New Roman" w:hAnsi="Arial" w:cs="Arial"/>
      <w:b/>
      <w:bCs/>
      <w:sz w:val="20"/>
      <w:u w:val="single"/>
    </w:rPr>
  </w:style>
  <w:style w:type="paragraph" w:customStyle="1" w:styleId="StyleUnunderlined10ptThickunderline">
    <w:name w:val="Style Ununderlined + 10 pt Thick underline"/>
    <w:basedOn w:val="Normal"/>
    <w:link w:val="StyleUnunderlined10ptThickunderlineChar"/>
    <w:qFormat/>
    <w:rsid w:val="001E299C"/>
    <w:rPr>
      <w:rFonts w:ascii="Times" w:eastAsia="Times New Roman" w:hAnsi="Times" w:cs="Arial"/>
      <w:sz w:val="20"/>
      <w:szCs w:val="28"/>
      <w:u w:val="single"/>
    </w:rPr>
  </w:style>
  <w:style w:type="character" w:customStyle="1" w:styleId="StyleUnunderlined10ptThickunderlineChar">
    <w:name w:val="Style Ununderlined + 10 pt Thick underline Char"/>
    <w:link w:val="StyleUnunderlined10ptThickunderline"/>
    <w:rsid w:val="001E299C"/>
    <w:rPr>
      <w:rFonts w:ascii="Times" w:eastAsia="Times New Roman" w:hAnsi="Times" w:cs="Arial"/>
      <w:sz w:val="20"/>
      <w:szCs w:val="28"/>
      <w:u w:val="single"/>
    </w:rPr>
  </w:style>
  <w:style w:type="character" w:customStyle="1" w:styleId="Style11ptBorderSinglesolidlineAuto05ptLinewidth">
    <w:name w:val="Style 11 pt Border: : (Single solid line Auto  0.5 pt Line width)"/>
    <w:rsid w:val="001E299C"/>
    <w:rPr>
      <w:sz w:val="20"/>
      <w:bdr w:val="single" w:sz="4" w:space="0" w:color="auto" w:frame="1"/>
    </w:rPr>
  </w:style>
  <w:style w:type="character" w:customStyle="1" w:styleId="StyleUnderlineChar9ptBorderSinglesolidlineAuto0">
    <w:name w:val="Style Underline Char + 9 pt Border: : (Single solid line Auto  0..."/>
    <w:rsid w:val="001E299C"/>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E299C"/>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E299C"/>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E299C"/>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E299C"/>
    <w:rPr>
      <w:sz w:val="20"/>
      <w:szCs w:val="24"/>
      <w:u w:val="single"/>
      <w:bdr w:val="single" w:sz="4" w:space="0" w:color="auto"/>
      <w:lang w:val="en-US" w:eastAsia="en-US" w:bidi="ar-SA"/>
    </w:rPr>
  </w:style>
  <w:style w:type="character" w:customStyle="1" w:styleId="StyleLatinGaramondUnderline">
    <w:name w:val="Style (Latin) Garamond Underline"/>
    <w:rsid w:val="001E299C"/>
    <w:rPr>
      <w:rFonts w:ascii="Times New Roman" w:hAnsi="Times New Roman"/>
      <w:sz w:val="20"/>
      <w:u w:val="single"/>
    </w:rPr>
  </w:style>
  <w:style w:type="character" w:customStyle="1" w:styleId="StyleLatinGaramond">
    <w:name w:val="Style (Latin) Garamond"/>
    <w:rsid w:val="001E299C"/>
    <w:rPr>
      <w:rFonts w:ascii="Times New Roman" w:hAnsi="Times New Roman"/>
      <w:sz w:val="20"/>
    </w:rPr>
  </w:style>
  <w:style w:type="character" w:customStyle="1" w:styleId="styletimesnewroman12ptbold0">
    <w:name w:val="styletimesnewroman12ptbold"/>
    <w:basedOn w:val="DefaultParagraphFont"/>
    <w:rsid w:val="001E299C"/>
  </w:style>
  <w:style w:type="paragraph" w:customStyle="1" w:styleId="BoldandUnderlineChar2CharChar">
    <w:name w:val="Bold and Underline Char2 Char Char"/>
    <w:basedOn w:val="Normal"/>
    <w:link w:val="BoldandUnderlineChar2CharCharChar"/>
    <w:qFormat/>
    <w:rsid w:val="001E299C"/>
    <w:rPr>
      <w:rFonts w:ascii="Arial" w:eastAsia="Times New Roman" w:hAnsi="Arial" w:cs="Arial"/>
      <w:b/>
      <w:u w:val="single"/>
    </w:rPr>
  </w:style>
  <w:style w:type="character" w:customStyle="1" w:styleId="BoldandUnderlineChar2CharCharChar">
    <w:name w:val="Bold and Underline Char2 Char Char Char"/>
    <w:basedOn w:val="DefaultParagraphFont"/>
    <w:link w:val="BoldandUnderlineChar2CharChar"/>
    <w:rsid w:val="001E299C"/>
    <w:rPr>
      <w:rFonts w:ascii="Arial" w:eastAsia="Times New Roman" w:hAnsi="Arial" w:cs="Arial"/>
      <w:b/>
      <w:u w:val="single"/>
    </w:rPr>
  </w:style>
  <w:style w:type="character" w:customStyle="1" w:styleId="StyleUnderlineChar9ptChar">
    <w:name w:val="Style Underline Char + 9 pt Char"/>
    <w:basedOn w:val="UnderlineCharChar"/>
    <w:rsid w:val="001E299C"/>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1E299C"/>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1E299C"/>
    <w:rPr>
      <w:sz w:val="16"/>
    </w:rPr>
  </w:style>
  <w:style w:type="paragraph" w:customStyle="1" w:styleId="Reduce8pt">
    <w:name w:val="Reduce 8pt"/>
    <w:basedOn w:val="Normal"/>
    <w:link w:val="Reduce8ptCharChar"/>
    <w:qFormat/>
    <w:rsid w:val="001E299C"/>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1E299C"/>
    <w:rPr>
      <w:rFonts w:ascii="Arial" w:eastAsia="Times New Roman" w:hAnsi="Arial" w:cs="Calibri"/>
      <w:b/>
      <w:color w:val="000000"/>
      <w:u w:val="thick" w:color="000000"/>
    </w:rPr>
  </w:style>
  <w:style w:type="paragraph" w:customStyle="1" w:styleId="Style70">
    <w:name w:val="Style7"/>
    <w:basedOn w:val="Normal"/>
    <w:uiPriority w:val="99"/>
    <w:qFormat/>
    <w:rsid w:val="001E299C"/>
    <w:pPr>
      <w:widowControl w:val="0"/>
      <w:autoSpaceDE w:val="0"/>
      <w:autoSpaceDN w:val="0"/>
      <w:adjustRightInd w:val="0"/>
      <w:spacing w:line="229" w:lineRule="exact"/>
    </w:pPr>
    <w:rPr>
      <w:rFonts w:ascii="Arial Narrow" w:eastAsia="Times New Roman" w:hAnsi="Arial Narrow" w:cs="Arial"/>
    </w:rPr>
  </w:style>
  <w:style w:type="character" w:customStyle="1" w:styleId="Footnote2Char">
    <w:name w:val="Footnote2 Char"/>
    <w:link w:val="Footnote2"/>
    <w:locked/>
    <w:rsid w:val="001E299C"/>
  </w:style>
  <w:style w:type="paragraph" w:customStyle="1" w:styleId="Footnote2">
    <w:name w:val="Footnote2"/>
    <w:basedOn w:val="Normal"/>
    <w:next w:val="Normal"/>
    <w:link w:val="Footnote2Char"/>
    <w:autoRedefine/>
    <w:qFormat/>
    <w:rsid w:val="001E299C"/>
    <w:pPr>
      <w:spacing w:after="120" w:line="480" w:lineRule="auto"/>
    </w:pPr>
    <w:rPr>
      <w:rFonts w:asciiTheme="minorHAnsi" w:hAnsiTheme="minorHAnsi" w:cstheme="minorBidi"/>
    </w:rPr>
  </w:style>
  <w:style w:type="paragraph" w:customStyle="1" w:styleId="indent">
    <w:name w:val="indent"/>
    <w:basedOn w:val="Normal"/>
    <w:qFormat/>
    <w:rsid w:val="001E299C"/>
    <w:pPr>
      <w:spacing w:before="100" w:beforeAutospacing="1" w:after="100" w:afterAutospacing="1"/>
    </w:pPr>
    <w:rPr>
      <w:rFonts w:ascii="Arial" w:eastAsia="Times New Roman" w:hAnsi="Arial" w:cs="Arial"/>
    </w:rPr>
  </w:style>
  <w:style w:type="character" w:customStyle="1" w:styleId="FontStyle14">
    <w:name w:val="Font Style14"/>
    <w:basedOn w:val="DefaultParagraphFont"/>
    <w:uiPriority w:val="99"/>
    <w:rsid w:val="001E299C"/>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E299C"/>
    <w:rPr>
      <w:rFonts w:ascii="Arial Narrow" w:hAnsi="Arial Narrow" w:cs="Arial Narrow" w:hint="default"/>
      <w:b/>
      <w:bCs/>
      <w:sz w:val="10"/>
      <w:szCs w:val="10"/>
    </w:rPr>
  </w:style>
  <w:style w:type="character" w:customStyle="1" w:styleId="red">
    <w:name w:val="red"/>
    <w:basedOn w:val="DefaultParagraphFont"/>
    <w:rsid w:val="001E299C"/>
  </w:style>
  <w:style w:type="character" w:customStyle="1" w:styleId="Mention11">
    <w:name w:val="Mention11"/>
    <w:basedOn w:val="DefaultParagraphFont"/>
    <w:uiPriority w:val="99"/>
    <w:semiHidden/>
    <w:unhideWhenUsed/>
    <w:rsid w:val="001E299C"/>
    <w:rPr>
      <w:color w:val="2B579A"/>
      <w:shd w:val="clear" w:color="auto" w:fill="E6E6E6"/>
    </w:rPr>
  </w:style>
  <w:style w:type="character" w:customStyle="1" w:styleId="m6370699461968006786gmail-styleunderline">
    <w:name w:val="m_6370699461968006786gmail-styleunderline"/>
    <w:basedOn w:val="DefaultParagraphFont"/>
    <w:rsid w:val="001E299C"/>
  </w:style>
  <w:style w:type="character" w:customStyle="1" w:styleId="Heading3Char2">
    <w:name w:val="Heading 3 Char2"/>
    <w:aliases w:val="Heading 3 Char Char Char4, Char Char1, Char Char Char4"/>
    <w:basedOn w:val="DefaultParagraphFont"/>
    <w:rsid w:val="001E299C"/>
    <w:rPr>
      <w:rFonts w:cs="Arial"/>
      <w:bCs/>
      <w:szCs w:val="26"/>
      <w:u w:val="single"/>
      <w:lang w:val="en-US" w:eastAsia="en-US" w:bidi="ar-SA"/>
    </w:rPr>
  </w:style>
  <w:style w:type="character" w:customStyle="1" w:styleId="Mention2">
    <w:name w:val="Mention2"/>
    <w:basedOn w:val="DefaultParagraphFont"/>
    <w:uiPriority w:val="99"/>
    <w:semiHidden/>
    <w:unhideWhenUsed/>
    <w:rsid w:val="001E299C"/>
    <w:rPr>
      <w:color w:val="2B579A"/>
      <w:shd w:val="clear" w:color="auto" w:fill="E6E6E6"/>
    </w:rPr>
  </w:style>
  <w:style w:type="paragraph" w:customStyle="1" w:styleId="FlashTag">
    <w:name w:val="FlashTag"/>
    <w:basedOn w:val="Normal"/>
    <w:link w:val="FlashTagChar"/>
    <w:autoRedefine/>
    <w:uiPriority w:val="4"/>
    <w:qFormat/>
    <w:rsid w:val="001E299C"/>
    <w:rPr>
      <w:rFonts w:asciiTheme="majorHAnsi" w:hAnsiTheme="majorHAnsi" w:cs="Arial"/>
      <w:b/>
      <w:sz w:val="28"/>
    </w:rPr>
  </w:style>
  <w:style w:type="character" w:customStyle="1" w:styleId="FlashTagChar">
    <w:name w:val="FlashTag Char"/>
    <w:basedOn w:val="DefaultParagraphFont"/>
    <w:link w:val="FlashTag"/>
    <w:uiPriority w:val="4"/>
    <w:rsid w:val="001E299C"/>
    <w:rPr>
      <w:rFonts w:asciiTheme="majorHAnsi" w:hAnsiTheme="majorHAnsi" w:cs="Arial"/>
      <w:b/>
      <w:sz w:val="28"/>
    </w:rPr>
  </w:style>
  <w:style w:type="paragraph" w:customStyle="1" w:styleId="Warrant">
    <w:name w:val="Warrant"/>
    <w:autoRedefine/>
    <w:uiPriority w:val="4"/>
    <w:qFormat/>
    <w:rsid w:val="001E299C"/>
    <w:pPr>
      <w:ind w:left="720"/>
    </w:pPr>
    <w:rPr>
      <w:rFonts w:ascii="Calibri" w:hAnsi="Calibri" w:cs="Arial"/>
    </w:rPr>
  </w:style>
  <w:style w:type="character" w:customStyle="1" w:styleId="m-8793234324905335251gmail-style13ptbold">
    <w:name w:val="m_-8793234324905335251gmail-style13ptbold"/>
    <w:basedOn w:val="DefaultParagraphFont"/>
    <w:rsid w:val="001E299C"/>
  </w:style>
  <w:style w:type="character" w:customStyle="1" w:styleId="m3965771245576658108gmail-styleunderline">
    <w:name w:val="m_3965771245576658108gmail-styleunderline"/>
    <w:basedOn w:val="DefaultParagraphFont"/>
    <w:rsid w:val="001E299C"/>
  </w:style>
  <w:style w:type="character" w:customStyle="1" w:styleId="FontStyle220">
    <w:name w:val="Font Style220"/>
    <w:basedOn w:val="DefaultParagraphFont"/>
    <w:uiPriority w:val="99"/>
    <w:rsid w:val="001E299C"/>
    <w:rPr>
      <w:rFonts w:ascii="Candara" w:hAnsi="Candara" w:cs="Candara" w:hint="default"/>
      <w:i/>
      <w:iCs/>
      <w:sz w:val="18"/>
      <w:szCs w:val="18"/>
    </w:rPr>
  </w:style>
  <w:style w:type="character" w:customStyle="1" w:styleId="FontStyle290">
    <w:name w:val="Font Style290"/>
    <w:basedOn w:val="DefaultParagraphFont"/>
    <w:uiPriority w:val="99"/>
    <w:rsid w:val="001E299C"/>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1E299C"/>
    <w:rPr>
      <w:rFonts w:ascii="Arial" w:hAnsi="Arial" w:cs="Arial"/>
      <w:b/>
      <w:bCs/>
      <w:sz w:val="16"/>
      <w:szCs w:val="16"/>
    </w:rPr>
  </w:style>
  <w:style w:type="character" w:customStyle="1" w:styleId="m-5498913268213319940gmail-styleunderline">
    <w:name w:val="m_-5498913268213319940gmail-styleunderline"/>
    <w:basedOn w:val="DefaultParagraphFont"/>
    <w:rsid w:val="001E299C"/>
  </w:style>
  <w:style w:type="paragraph" w:customStyle="1" w:styleId="speakable">
    <w:name w:val="speakable"/>
    <w:basedOn w:val="Normal"/>
    <w:uiPriority w:val="99"/>
    <w:qFormat/>
    <w:rsid w:val="001E299C"/>
    <w:pPr>
      <w:spacing w:before="100" w:beforeAutospacing="1" w:after="100" w:afterAutospacing="1" w:line="240" w:lineRule="auto"/>
    </w:pPr>
    <w:rPr>
      <w:rFonts w:ascii="Times New Roman" w:eastAsia="Times New Roman" w:hAnsi="Times New Roman" w:cs="Times New Roman"/>
      <w:sz w:val="24"/>
    </w:rPr>
  </w:style>
  <w:style w:type="character" w:customStyle="1" w:styleId="overlay">
    <w:name w:val="overlay"/>
    <w:basedOn w:val="DefaultParagraphFont"/>
    <w:rsid w:val="001E299C"/>
  </w:style>
  <w:style w:type="character" w:customStyle="1" w:styleId="TagCharCharCharChar">
    <w:name w:val="Tag Char Char Char Char"/>
    <w:basedOn w:val="DefaultParagraphFont"/>
    <w:rsid w:val="001E299C"/>
    <w:rPr>
      <w:rFonts w:ascii="Calibri" w:hAnsi="Calibri" w:cs="Calibri"/>
      <w:b/>
      <w:sz w:val="24"/>
    </w:rPr>
  </w:style>
  <w:style w:type="paragraph" w:customStyle="1" w:styleId="g-body">
    <w:name w:val="g-body"/>
    <w:basedOn w:val="Normal"/>
    <w:uiPriority w:val="99"/>
    <w:qFormat/>
    <w:rsid w:val="001E299C"/>
    <w:pPr>
      <w:spacing w:before="100" w:beforeAutospacing="1" w:after="100" w:afterAutospacing="1" w:line="240" w:lineRule="auto"/>
    </w:pPr>
    <w:rPr>
      <w:rFonts w:ascii="Times New Roman" w:eastAsia="Times New Roman" w:hAnsi="Times New Roman" w:cs="Times New Roman"/>
      <w:sz w:val="24"/>
    </w:rPr>
  </w:style>
  <w:style w:type="paragraph" w:customStyle="1" w:styleId="g-pstyle0">
    <w:name w:val="g-pstyle0"/>
    <w:basedOn w:val="Normal"/>
    <w:uiPriority w:val="99"/>
    <w:qFormat/>
    <w:rsid w:val="001E299C"/>
    <w:pPr>
      <w:spacing w:before="100" w:beforeAutospacing="1" w:after="100" w:afterAutospacing="1" w:line="240" w:lineRule="auto"/>
    </w:pPr>
    <w:rPr>
      <w:rFonts w:ascii="Times New Roman" w:eastAsia="Times New Roman" w:hAnsi="Times New Roman" w:cs="Times New Roman"/>
      <w:sz w:val="24"/>
    </w:rPr>
  </w:style>
  <w:style w:type="paragraph" w:customStyle="1" w:styleId="g-pstyle1">
    <w:name w:val="g-pstyle1"/>
    <w:basedOn w:val="Normal"/>
    <w:uiPriority w:val="99"/>
    <w:qFormat/>
    <w:rsid w:val="001E299C"/>
    <w:pPr>
      <w:spacing w:before="100" w:beforeAutospacing="1" w:after="100" w:afterAutospacing="1" w:line="240" w:lineRule="auto"/>
    </w:pPr>
    <w:rPr>
      <w:rFonts w:ascii="Times New Roman" w:eastAsia="Times New Roman" w:hAnsi="Times New Roman" w:cs="Times New Roman"/>
      <w:sz w:val="24"/>
    </w:rPr>
  </w:style>
  <w:style w:type="paragraph" w:customStyle="1" w:styleId="g-asset-hed">
    <w:name w:val="g-asset-hed"/>
    <w:basedOn w:val="Normal"/>
    <w:uiPriority w:val="99"/>
    <w:qFormat/>
    <w:rsid w:val="001E299C"/>
    <w:pPr>
      <w:spacing w:before="100" w:beforeAutospacing="1" w:after="100" w:afterAutospacing="1" w:line="240"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1E299C"/>
    <w:pPr>
      <w:spacing w:before="100" w:beforeAutospacing="1" w:after="100" w:afterAutospacing="1"/>
    </w:pPr>
    <w:rPr>
      <w:rFonts w:ascii="Arial" w:hAnsi="Arial" w:cs="Arial"/>
      <w:sz w:val="24"/>
    </w:rPr>
  </w:style>
  <w:style w:type="paragraph" w:customStyle="1" w:styleId="style41">
    <w:name w:val="style4"/>
    <w:basedOn w:val="Normal"/>
    <w:uiPriority w:val="99"/>
    <w:qFormat/>
    <w:rsid w:val="001E299C"/>
    <w:pPr>
      <w:spacing w:before="100" w:beforeAutospacing="1" w:after="100" w:afterAutospacing="1"/>
    </w:pPr>
    <w:rPr>
      <w:rFonts w:ascii="Times New Roman" w:hAnsi="Times New Roman" w:cs="Arial"/>
      <w:sz w:val="24"/>
    </w:rPr>
  </w:style>
  <w:style w:type="paragraph" w:customStyle="1" w:styleId="speech">
    <w:name w:val="speech"/>
    <w:basedOn w:val="Normal"/>
    <w:uiPriority w:val="99"/>
    <w:qFormat/>
    <w:rsid w:val="001E299C"/>
    <w:pPr>
      <w:spacing w:before="100" w:beforeAutospacing="1" w:after="100" w:afterAutospacing="1"/>
    </w:pPr>
    <w:rPr>
      <w:rFonts w:ascii="Times New Roman" w:hAnsi="Times New Roman" w:cs="Arial"/>
      <w:sz w:val="24"/>
    </w:rPr>
  </w:style>
  <w:style w:type="character" w:customStyle="1" w:styleId="adtext">
    <w:name w:val="adtext"/>
    <w:basedOn w:val="DefaultParagraphFont"/>
    <w:rsid w:val="001E299C"/>
  </w:style>
  <w:style w:type="character" w:customStyle="1" w:styleId="UL-Bold">
    <w:name w:val="UL-Bold"/>
    <w:basedOn w:val="DefaultParagraphFont"/>
    <w:rsid w:val="001E299C"/>
    <w:rPr>
      <w:u w:val="thick"/>
    </w:rPr>
  </w:style>
  <w:style w:type="character" w:customStyle="1" w:styleId="UL-None">
    <w:name w:val="UL-None"/>
    <w:basedOn w:val="DefaultParagraphFont"/>
    <w:rsid w:val="001E299C"/>
    <w:rPr>
      <w:strike w:val="0"/>
      <w:dstrike w:val="0"/>
      <w:u w:val="none"/>
      <w:effect w:val="none"/>
    </w:rPr>
  </w:style>
  <w:style w:type="character" w:customStyle="1" w:styleId="qu730rj69h">
    <w:name w:val="qu730rj69h"/>
    <w:basedOn w:val="DefaultParagraphFont"/>
    <w:rsid w:val="001E299C"/>
  </w:style>
  <w:style w:type="paragraph" w:customStyle="1" w:styleId="optext">
    <w:name w:val="optext"/>
    <w:basedOn w:val="Normal"/>
    <w:uiPriority w:val="99"/>
    <w:qFormat/>
    <w:rsid w:val="001E299C"/>
    <w:pPr>
      <w:spacing w:before="100" w:beforeAutospacing="1" w:after="100" w:afterAutospacing="1"/>
    </w:pPr>
    <w:rPr>
      <w:rFonts w:ascii="Times New Roman" w:hAnsi="Times New Roman" w:cs="Arial"/>
      <w:sz w:val="24"/>
    </w:rPr>
  </w:style>
  <w:style w:type="character" w:customStyle="1" w:styleId="lmy74qr12z">
    <w:name w:val="lmy74qr12z"/>
    <w:basedOn w:val="DefaultParagraphFont"/>
    <w:rsid w:val="001E299C"/>
  </w:style>
  <w:style w:type="character" w:customStyle="1" w:styleId="icr880">
    <w:name w:val="icr880"/>
    <w:basedOn w:val="DefaultParagraphFont"/>
    <w:rsid w:val="001E299C"/>
  </w:style>
  <w:style w:type="character" w:customStyle="1" w:styleId="hx23q54">
    <w:name w:val="hx23q54"/>
    <w:basedOn w:val="DefaultParagraphFont"/>
    <w:rsid w:val="001E299C"/>
  </w:style>
  <w:style w:type="character" w:customStyle="1" w:styleId="m-5348258726587825636gmail-style13ptbold">
    <w:name w:val="m_-5348258726587825636gmail-style13ptbold"/>
    <w:basedOn w:val="DefaultParagraphFont"/>
    <w:rsid w:val="001E299C"/>
  </w:style>
  <w:style w:type="character" w:customStyle="1" w:styleId="m-5348258726587825636gmail-styleunderline">
    <w:name w:val="m_-5348258726587825636gmail-styleunderline"/>
    <w:basedOn w:val="DefaultParagraphFont"/>
    <w:rsid w:val="001E299C"/>
  </w:style>
  <w:style w:type="paragraph" w:customStyle="1" w:styleId="NoteLevel2">
    <w:name w:val="Note Level 2"/>
    <w:basedOn w:val="Normal"/>
    <w:next w:val="Normal"/>
    <w:uiPriority w:val="99"/>
    <w:qFormat/>
    <w:rsid w:val="001E299C"/>
    <w:pPr>
      <w:keepNext/>
      <w:ind w:left="288" w:right="288"/>
    </w:pPr>
    <w:rPr>
      <w:rFonts w:eastAsia="MS Gothic"/>
      <w:szCs w:val="20"/>
    </w:rPr>
  </w:style>
  <w:style w:type="paragraph" w:customStyle="1" w:styleId="useless">
    <w:name w:val="useless"/>
    <w:basedOn w:val="Normal"/>
    <w:uiPriority w:val="99"/>
    <w:qFormat/>
    <w:rsid w:val="001E299C"/>
    <w:rPr>
      <w:rFonts w:ascii="Times New Roman" w:eastAsia="Times New Roman" w:hAnsi="Times New Roman" w:cs="Arial"/>
      <w:sz w:val="12"/>
    </w:rPr>
  </w:style>
  <w:style w:type="character" w:customStyle="1" w:styleId="DDIUnderline">
    <w:name w:val="DDI Underline"/>
    <w:qFormat/>
    <w:rsid w:val="001E299C"/>
    <w:rPr>
      <w:rFonts w:ascii="Times New Roman" w:hAnsi="Times New Roman"/>
      <w:sz w:val="24"/>
      <w:u w:val="single"/>
    </w:rPr>
  </w:style>
  <w:style w:type="paragraph" w:customStyle="1" w:styleId="ALLCAPS">
    <w:name w:val="ALL CAPS"/>
    <w:basedOn w:val="Normal"/>
    <w:link w:val="ALLCAPSChar"/>
    <w:qFormat/>
    <w:rsid w:val="001E299C"/>
    <w:rPr>
      <w:rFonts w:ascii="Times New Roman" w:eastAsia="Times New Roman" w:hAnsi="Times New Roman" w:cs="Arial"/>
      <w:b/>
      <w:caps/>
    </w:rPr>
  </w:style>
  <w:style w:type="character" w:customStyle="1" w:styleId="ALLCAPSChar">
    <w:name w:val="ALL CAPS Char"/>
    <w:basedOn w:val="DefaultParagraphFont"/>
    <w:link w:val="ALLCAPS"/>
    <w:rsid w:val="001E299C"/>
    <w:rPr>
      <w:rFonts w:ascii="Times New Roman" w:eastAsia="Times New Roman" w:hAnsi="Times New Roman" w:cs="Arial"/>
      <w:b/>
      <w:caps/>
    </w:rPr>
  </w:style>
  <w:style w:type="paragraph" w:customStyle="1" w:styleId="TagCharCharCharCharCharCharChar0">
    <w:name w:val="Tag Char Char Char Char Char Char Char"/>
    <w:basedOn w:val="Normal"/>
    <w:link w:val="TagCharCharCharCharCharCharCharChar"/>
    <w:qFormat/>
    <w:rsid w:val="001E299C"/>
    <w:rPr>
      <w:rFonts w:ascii="Times New Roman" w:eastAsia="Times New Roman" w:hAnsi="Times New Roman" w:cs="Arial"/>
      <w:b/>
      <w:sz w:val="24"/>
    </w:rPr>
  </w:style>
  <w:style w:type="character" w:customStyle="1" w:styleId="TagCharCharCharCharCharCharCharChar">
    <w:name w:val="Tag Char Char Char Char Char Char Char Char"/>
    <w:basedOn w:val="DefaultParagraphFont"/>
    <w:link w:val="TagCharCharCharCharCharCharChar0"/>
    <w:rsid w:val="001E299C"/>
    <w:rPr>
      <w:rFonts w:ascii="Times New Roman" w:eastAsia="Times New Roman" w:hAnsi="Times New Roman" w:cs="Arial"/>
      <w:b/>
      <w:sz w:val="24"/>
    </w:rPr>
  </w:style>
  <w:style w:type="character" w:customStyle="1" w:styleId="Cites-AuthorDate">
    <w:name w:val="Cites-Author/Date"/>
    <w:rsid w:val="001E299C"/>
    <w:rPr>
      <w:rFonts w:ascii="Helvetica" w:hAnsi="Helvetica"/>
      <w:b/>
      <w:sz w:val="22"/>
      <w:szCs w:val="24"/>
      <w:u w:val="thick"/>
    </w:rPr>
  </w:style>
  <w:style w:type="paragraph" w:customStyle="1" w:styleId="CiteTag">
    <w:name w:val="Cite/Tag"/>
    <w:basedOn w:val="Normal"/>
    <w:uiPriority w:val="99"/>
    <w:qFormat/>
    <w:rsid w:val="001E299C"/>
    <w:rPr>
      <w:rFonts w:ascii="Times New Roman" w:eastAsia="Cambria" w:hAnsi="Times New Roman" w:cs="Arial"/>
      <w:b/>
    </w:rPr>
  </w:style>
  <w:style w:type="character" w:customStyle="1" w:styleId="m489902567989944824gmail-style13ptbold">
    <w:name w:val="m_489902567989944824gmail-style13ptbold"/>
    <w:basedOn w:val="DefaultParagraphFont"/>
    <w:rsid w:val="001E299C"/>
  </w:style>
  <w:style w:type="character" w:customStyle="1" w:styleId="m489902567989944824gmail-styleunderline">
    <w:name w:val="m_489902567989944824gmail-styleunderline"/>
    <w:basedOn w:val="DefaultParagraphFont"/>
    <w:rsid w:val="001E299C"/>
  </w:style>
  <w:style w:type="character" w:customStyle="1" w:styleId="UnderlineCharChar3">
    <w:name w:val="Underline Char Char3"/>
    <w:rsid w:val="001E299C"/>
    <w:rPr>
      <w:szCs w:val="24"/>
      <w:u w:val="single"/>
      <w:lang w:val="en-US" w:eastAsia="en-US" w:bidi="ar-SA"/>
    </w:rPr>
  </w:style>
  <w:style w:type="character" w:customStyle="1" w:styleId="Mention3">
    <w:name w:val="Mention3"/>
    <w:basedOn w:val="DefaultParagraphFont"/>
    <w:uiPriority w:val="99"/>
    <w:semiHidden/>
    <w:unhideWhenUsed/>
    <w:rsid w:val="001E299C"/>
    <w:rPr>
      <w:color w:val="2B579A"/>
      <w:shd w:val="clear" w:color="auto" w:fill="E6E6E6"/>
    </w:rPr>
  </w:style>
  <w:style w:type="character" w:customStyle="1" w:styleId="m-5251091010484660064gmail-style13ptbold">
    <w:name w:val="m_-5251091010484660064gmail-style13ptbold"/>
    <w:basedOn w:val="DefaultParagraphFont"/>
    <w:rsid w:val="001E299C"/>
  </w:style>
  <w:style w:type="character" w:customStyle="1" w:styleId="m-5251091010484660064gmail-styleunderline">
    <w:name w:val="m_-5251091010484660064gmail-styleunderline"/>
    <w:basedOn w:val="DefaultParagraphFont"/>
    <w:rsid w:val="001E299C"/>
  </w:style>
  <w:style w:type="character" w:customStyle="1" w:styleId="tablecaption">
    <w:name w:val="tablecaption"/>
    <w:basedOn w:val="DefaultParagraphFont"/>
    <w:rsid w:val="001E299C"/>
  </w:style>
  <w:style w:type="character" w:customStyle="1" w:styleId="StyleLatinHelvetica105ptBlack">
    <w:name w:val="Style (Latin) Helvetica 10.5 pt Black"/>
    <w:basedOn w:val="DefaultParagraphFont"/>
    <w:rsid w:val="001E299C"/>
    <w:rPr>
      <w:rFonts w:ascii="Times New Roman" w:hAnsi="Times New Roman"/>
      <w:color w:val="000000"/>
      <w:sz w:val="21"/>
    </w:rPr>
  </w:style>
  <w:style w:type="character" w:customStyle="1" w:styleId="m-413333960618644972gmail-style13ptbold">
    <w:name w:val="m_-413333960618644972gmail-style13ptbold"/>
    <w:basedOn w:val="DefaultParagraphFont"/>
    <w:rsid w:val="001E299C"/>
  </w:style>
  <w:style w:type="character" w:customStyle="1" w:styleId="m-413333960618644972gmail-styleunderline">
    <w:name w:val="m_-413333960618644972gmail-styleunderline"/>
    <w:basedOn w:val="DefaultParagraphFont"/>
    <w:rsid w:val="001E299C"/>
  </w:style>
  <w:style w:type="character" w:customStyle="1" w:styleId="m8314098763611656848gmail-stylestylebold12pt">
    <w:name w:val="m_8314098763611656848gmail-stylestylebold12pt"/>
    <w:basedOn w:val="DefaultParagraphFont"/>
    <w:rsid w:val="001E299C"/>
  </w:style>
  <w:style w:type="character" w:customStyle="1" w:styleId="m8314098763611656848gmail-styleboldunderline">
    <w:name w:val="m_8314098763611656848gmail-styleboldunderline"/>
    <w:basedOn w:val="DefaultParagraphFont"/>
    <w:rsid w:val="001E299C"/>
  </w:style>
  <w:style w:type="paragraph" w:customStyle="1" w:styleId="Spacer">
    <w:name w:val="Spacer"/>
    <w:basedOn w:val="Heading1"/>
    <w:link w:val="SpacerChar"/>
    <w:autoRedefine/>
    <w:uiPriority w:val="4"/>
    <w:qFormat/>
    <w:rsid w:val="001E299C"/>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1E299C"/>
    <w:rPr>
      <w:rFonts w:ascii="Calibri" w:eastAsiaTheme="majorEastAsia" w:hAnsi="Calibri" w:cstheme="majorBidi"/>
      <w:b/>
      <w:sz w:val="24"/>
      <w:szCs w:val="32"/>
    </w:rPr>
  </w:style>
  <w:style w:type="paragraph" w:customStyle="1" w:styleId="msonormal0">
    <w:name w:val="msonormal"/>
    <w:basedOn w:val="Normal"/>
    <w:rsid w:val="001E299C"/>
    <w:pPr>
      <w:spacing w:before="100" w:beforeAutospacing="1" w:after="100" w:afterAutospacing="1" w:line="240" w:lineRule="auto"/>
    </w:pPr>
    <w:rPr>
      <w:rFonts w:ascii="Times New Roman" w:eastAsia="Times New Roman" w:hAnsi="Times New Roman" w:cs="Times New Roman"/>
      <w:sz w:val="24"/>
    </w:rPr>
  </w:style>
  <w:style w:type="paragraph" w:customStyle="1" w:styleId="TxBr41p1">
    <w:name w:val="TxBr_41p1"/>
    <w:basedOn w:val="Normal"/>
    <w:qFormat/>
    <w:rsid w:val="001E299C"/>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1E299C"/>
    <w:rPr>
      <w:rFonts w:ascii="Georgia" w:eastAsia="Times New Roman" w:hAnsi="Georgia" w:cs="Arial" w:hint="default"/>
      <w:b/>
      <w:bCs/>
      <w:kern w:val="32"/>
      <w:sz w:val="28"/>
      <w:szCs w:val="32"/>
    </w:rPr>
  </w:style>
  <w:style w:type="character" w:customStyle="1" w:styleId="CiteReal0">
    <w:name w:val="CiteReal"/>
    <w:uiPriority w:val="1"/>
    <w:qFormat/>
    <w:rsid w:val="001E299C"/>
    <w:rPr>
      <w:rFonts w:ascii="Arial" w:hAnsi="Arial"/>
      <w:b/>
      <w:sz w:val="24"/>
      <w:u w:val="single"/>
    </w:rPr>
  </w:style>
  <w:style w:type="character" w:customStyle="1" w:styleId="dropcap1">
    <w:name w:val="dropcap1"/>
    <w:rsid w:val="001E299C"/>
  </w:style>
  <w:style w:type="paragraph" w:customStyle="1" w:styleId="Style42">
    <w:name w:val="Style42"/>
    <w:basedOn w:val="Normal"/>
    <w:uiPriority w:val="99"/>
    <w:rsid w:val="001E299C"/>
    <w:pPr>
      <w:spacing w:line="202" w:lineRule="exact"/>
      <w:jc w:val="both"/>
    </w:pPr>
    <w:rPr>
      <w:rFonts w:ascii="Palatino Linotype" w:hAnsi="Palatino Linotype" w:cs="Palatino Linotype"/>
    </w:rPr>
  </w:style>
  <w:style w:type="character" w:customStyle="1" w:styleId="FontStyle72">
    <w:name w:val="Font Style72"/>
    <w:uiPriority w:val="99"/>
    <w:rsid w:val="001E299C"/>
    <w:rPr>
      <w:rFonts w:ascii="Cambria" w:hAnsi="Cambria" w:cs="Cambria" w:hint="default"/>
      <w:sz w:val="16"/>
      <w:szCs w:val="16"/>
    </w:rPr>
  </w:style>
  <w:style w:type="character" w:customStyle="1" w:styleId="FontStyle73">
    <w:name w:val="Font Style73"/>
    <w:uiPriority w:val="99"/>
    <w:rsid w:val="001E299C"/>
    <w:rPr>
      <w:rFonts w:ascii="Cambria" w:hAnsi="Cambria" w:cs="Cambria" w:hint="default"/>
      <w:i/>
      <w:iCs/>
      <w:sz w:val="16"/>
      <w:szCs w:val="16"/>
    </w:rPr>
  </w:style>
  <w:style w:type="character" w:customStyle="1" w:styleId="UnderlinestyleChar20">
    <w:name w:val="Underline style Char2"/>
    <w:rsid w:val="001E299C"/>
    <w:rPr>
      <w:sz w:val="22"/>
      <w:szCs w:val="24"/>
      <w:u w:val="single"/>
      <w:lang w:val="en-US" w:eastAsia="en-US" w:bidi="ar-SA"/>
    </w:rPr>
  </w:style>
  <w:style w:type="character" w:customStyle="1" w:styleId="FontStyle49">
    <w:name w:val="Font Style49"/>
    <w:uiPriority w:val="99"/>
    <w:rsid w:val="001E299C"/>
    <w:rPr>
      <w:rFonts w:ascii="Cambria" w:hAnsi="Cambria" w:cs="Cambria"/>
      <w:sz w:val="20"/>
      <w:szCs w:val="20"/>
    </w:rPr>
  </w:style>
  <w:style w:type="character" w:customStyle="1" w:styleId="FontStyle50">
    <w:name w:val="Font Style50"/>
    <w:uiPriority w:val="99"/>
    <w:rsid w:val="001E299C"/>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1E299C"/>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1E299C"/>
    <w:rPr>
      <w:rFonts w:ascii="Cambria" w:eastAsia="Cambria" w:hAnsi="Cambria" w:cs="Cambria"/>
      <w:spacing w:val="-3"/>
      <w:szCs w:val="20"/>
    </w:rPr>
  </w:style>
  <w:style w:type="character" w:customStyle="1" w:styleId="kn">
    <w:name w:val="kn"/>
    <w:basedOn w:val="DefaultParagraphFont"/>
    <w:rsid w:val="001E299C"/>
  </w:style>
  <w:style w:type="character" w:customStyle="1" w:styleId="StyleStyleUnderlineUnderlineStyleBoldUnderlineIntenseEmphas">
    <w:name w:val="Style Style UnderlineUnderlineStyle Bold UnderlineIntense Emphas..."/>
    <w:basedOn w:val="DefaultParagraphFont"/>
    <w:rsid w:val="001E299C"/>
    <w:rPr>
      <w:b/>
      <w:bCs/>
      <w:sz w:val="26"/>
      <w:u w:val="single"/>
    </w:rPr>
  </w:style>
  <w:style w:type="character" w:customStyle="1" w:styleId="articoloinside">
    <w:name w:val="articolo_inside"/>
    <w:rsid w:val="001E299C"/>
  </w:style>
  <w:style w:type="paragraph" w:customStyle="1" w:styleId="pagetools">
    <w:name w:val="pagetools"/>
    <w:basedOn w:val="Normal"/>
    <w:rsid w:val="001E299C"/>
    <w:pPr>
      <w:spacing w:before="100" w:beforeAutospacing="1" w:after="100" w:afterAutospacing="1"/>
    </w:pPr>
    <w:rPr>
      <w:rFonts w:ascii="Cambria" w:eastAsia="Cambria" w:hAnsi="Cambria"/>
      <w:sz w:val="24"/>
    </w:rPr>
  </w:style>
  <w:style w:type="character" w:customStyle="1" w:styleId="job">
    <w:name w:val="job"/>
    <w:basedOn w:val="DefaultParagraphFont"/>
    <w:rsid w:val="001E299C"/>
  </w:style>
  <w:style w:type="character" w:customStyle="1" w:styleId="publisher">
    <w:name w:val="publisher"/>
    <w:basedOn w:val="DefaultParagraphFont"/>
    <w:rsid w:val="001E299C"/>
  </w:style>
  <w:style w:type="character" w:customStyle="1" w:styleId="pubyear">
    <w:name w:val="pubyear"/>
    <w:basedOn w:val="DefaultParagraphFont"/>
    <w:rsid w:val="001E299C"/>
  </w:style>
  <w:style w:type="character" w:customStyle="1" w:styleId="pubcity">
    <w:name w:val="pubcity"/>
    <w:basedOn w:val="DefaultParagraphFont"/>
    <w:rsid w:val="001E299C"/>
  </w:style>
  <w:style w:type="paragraph" w:customStyle="1" w:styleId="C-Text">
    <w:name w:val="C-Text"/>
    <w:basedOn w:val="Normal"/>
    <w:rsid w:val="001E299C"/>
    <w:pPr>
      <w:tabs>
        <w:tab w:val="num" w:pos="720"/>
      </w:tabs>
      <w:ind w:left="720" w:hanging="360"/>
    </w:pPr>
    <w:rPr>
      <w:rFonts w:ascii="Book Antiqua" w:hAnsi="Book Antiqua"/>
      <w:sz w:val="24"/>
    </w:rPr>
  </w:style>
  <w:style w:type="character" w:customStyle="1" w:styleId="ecdate">
    <w:name w:val="ec_date"/>
    <w:basedOn w:val="DefaultParagraphFont"/>
    <w:rsid w:val="001E299C"/>
    <w:rPr>
      <w:rFonts w:ascii="Symbol" w:hAnsi="Symbol" w:hint="default"/>
      <w:sz w:val="20"/>
      <w:szCs w:val="20"/>
      <w:shd w:val="clear" w:color="auto" w:fill="FFFFFF"/>
    </w:rPr>
  </w:style>
  <w:style w:type="paragraph" w:customStyle="1" w:styleId="ecmsonormal">
    <w:name w:val="ec_msonormal"/>
    <w:basedOn w:val="Normal"/>
    <w:rsid w:val="001E299C"/>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1E299C"/>
  </w:style>
  <w:style w:type="character" w:customStyle="1" w:styleId="articleheadline">
    <w:name w:val="articleheadline"/>
    <w:basedOn w:val="DefaultParagraphFont"/>
    <w:rsid w:val="001E299C"/>
  </w:style>
  <w:style w:type="paragraph" w:customStyle="1" w:styleId="u-intro">
    <w:name w:val="u-intro"/>
    <w:basedOn w:val="Normal"/>
    <w:rsid w:val="001E299C"/>
    <w:pPr>
      <w:spacing w:before="100" w:beforeAutospacing="1" w:after="100" w:afterAutospacing="1"/>
    </w:pPr>
    <w:rPr>
      <w:sz w:val="24"/>
    </w:rPr>
  </w:style>
  <w:style w:type="character" w:customStyle="1" w:styleId="u-byline">
    <w:name w:val="u-byline"/>
    <w:basedOn w:val="DefaultParagraphFont"/>
    <w:rsid w:val="001E299C"/>
  </w:style>
  <w:style w:type="character" w:customStyle="1" w:styleId="articlebya">
    <w:name w:val="articleby_a"/>
    <w:basedOn w:val="DefaultParagraphFont"/>
    <w:rsid w:val="001E299C"/>
  </w:style>
  <w:style w:type="character" w:customStyle="1" w:styleId="popupwinby">
    <w:name w:val="popupwinby"/>
    <w:basedOn w:val="DefaultParagraphFont"/>
    <w:rsid w:val="001E299C"/>
  </w:style>
  <w:style w:type="character" w:customStyle="1" w:styleId="storyheader">
    <w:name w:val="storyheader"/>
    <w:basedOn w:val="DefaultParagraphFont"/>
    <w:rsid w:val="001E299C"/>
  </w:style>
  <w:style w:type="character" w:customStyle="1" w:styleId="marron">
    <w:name w:val="marron"/>
    <w:basedOn w:val="DefaultParagraphFont"/>
    <w:rsid w:val="001E299C"/>
  </w:style>
  <w:style w:type="paragraph" w:customStyle="1" w:styleId="StyleNormalWeb10pt">
    <w:name w:val="Style Normal (Web) + 10 pt"/>
    <w:basedOn w:val="NormalWeb"/>
    <w:next w:val="Normal"/>
    <w:rsid w:val="001E299C"/>
    <w:pPr>
      <w:spacing w:line="259" w:lineRule="auto"/>
    </w:pPr>
    <w:rPr>
      <w:rFonts w:ascii="Bookman Old Style" w:eastAsiaTheme="minorHAnsi" w:hAnsi="Bookman Old Style" w:cstheme="minorBidi"/>
      <w:sz w:val="20"/>
    </w:rPr>
  </w:style>
  <w:style w:type="character" w:customStyle="1" w:styleId="StyleNormalWeb10ptChar">
    <w:name w:val="Style Normal (Web) + 10 pt Char"/>
    <w:basedOn w:val="DefaultParagraphFont"/>
    <w:rsid w:val="001E299C"/>
    <w:rPr>
      <w:szCs w:val="24"/>
      <w:lang w:val="en-US" w:eastAsia="en-US" w:bidi="ar-SA"/>
    </w:rPr>
  </w:style>
  <w:style w:type="paragraph" w:customStyle="1" w:styleId="TagCiteShells">
    <w:name w:val="Tag/Cite/Shells"/>
    <w:basedOn w:val="Normal"/>
    <w:rsid w:val="001E299C"/>
    <w:rPr>
      <w:b/>
    </w:rPr>
  </w:style>
  <w:style w:type="paragraph" w:customStyle="1" w:styleId="DefinitionTerm">
    <w:name w:val="Definition Term"/>
    <w:basedOn w:val="Normal"/>
    <w:next w:val="Normal"/>
    <w:rsid w:val="001E299C"/>
    <w:rPr>
      <w:snapToGrid w:val="0"/>
      <w:sz w:val="24"/>
    </w:rPr>
  </w:style>
  <w:style w:type="character" w:customStyle="1" w:styleId="Style3CharChar">
    <w:name w:val="Style3 Char Char"/>
    <w:basedOn w:val="DefaultParagraphFont"/>
    <w:rsid w:val="001E299C"/>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1E299C"/>
    <w:pPr>
      <w:spacing w:after="60"/>
    </w:pPr>
    <w:rPr>
      <w:rFonts w:eastAsia="Segoe UI" w:cs="Cambria"/>
      <w:caps/>
      <w:sz w:val="20"/>
      <w:lang w:eastAsia="zh-CN"/>
    </w:rPr>
  </w:style>
  <w:style w:type="character" w:customStyle="1" w:styleId="NormalChar0">
    <w:name w:val="Normal Char"/>
    <w:basedOn w:val="DefaultParagraphFont"/>
    <w:rsid w:val="001E299C"/>
    <w:rPr>
      <w:lang w:eastAsia="en-US"/>
    </w:rPr>
  </w:style>
  <w:style w:type="character" w:customStyle="1" w:styleId="BoldUnderlineChar2">
    <w:name w:val="Bold + Underline Char"/>
    <w:basedOn w:val="DefaultParagraphFont"/>
    <w:rsid w:val="001E299C"/>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1E299C"/>
  </w:style>
  <w:style w:type="character" w:customStyle="1" w:styleId="CharacterStyle7">
    <w:name w:val="Character Style 7"/>
    <w:rsid w:val="001E299C"/>
    <w:rPr>
      <w:rFonts w:ascii="Trebuchet MS" w:hAnsi="Trebuchet MS" w:cs="Trebuchet MS"/>
      <w:sz w:val="20"/>
      <w:szCs w:val="20"/>
      <w:u w:val="single"/>
    </w:rPr>
  </w:style>
  <w:style w:type="character" w:customStyle="1" w:styleId="StyleStyle4Char">
    <w:name w:val="Style Style4 + Char"/>
    <w:basedOn w:val="DefaultParagraphFont"/>
    <w:rsid w:val="001E299C"/>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1E299C"/>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1E299C"/>
    <w:rPr>
      <w:rFonts w:ascii="Symbol" w:hAnsi="Symbol"/>
      <w:sz w:val="21"/>
      <w:szCs w:val="21"/>
      <w:u w:val="thick"/>
    </w:rPr>
  </w:style>
  <w:style w:type="character" w:styleId="PlaceholderText">
    <w:name w:val="Placeholder Text"/>
    <w:basedOn w:val="DefaultParagraphFont"/>
    <w:uiPriority w:val="99"/>
    <w:rsid w:val="001E299C"/>
    <w:rPr>
      <w:color w:val="808080"/>
    </w:rPr>
  </w:style>
  <w:style w:type="paragraph" w:customStyle="1" w:styleId="Cite8">
    <w:name w:val="Cite8"/>
    <w:basedOn w:val="Normal"/>
    <w:autoRedefine/>
    <w:qFormat/>
    <w:rsid w:val="001E299C"/>
    <w:rPr>
      <w:rFonts w:ascii="Trebuchet MS" w:eastAsia="Verdana" w:hAnsi="Trebuchet MS" w:cs="Cambria"/>
    </w:rPr>
  </w:style>
  <w:style w:type="paragraph" w:customStyle="1" w:styleId="8font">
    <w:name w:val="8font"/>
    <w:basedOn w:val="Normal"/>
    <w:next w:val="Normal"/>
    <w:autoRedefine/>
    <w:qFormat/>
    <w:rsid w:val="001E299C"/>
    <w:rPr>
      <w:rFonts w:eastAsia="Cambria Math" w:cs="Cambria"/>
      <w:szCs w:val="16"/>
    </w:rPr>
  </w:style>
  <w:style w:type="character" w:customStyle="1" w:styleId="tChar">
    <w:name w:val="t Char"/>
    <w:rsid w:val="001E299C"/>
    <w:rPr>
      <w:rFonts w:ascii="Georgia" w:eastAsia="Times New Roman" w:hAnsi="Georgia" w:cs="Calibri"/>
      <w:b/>
      <w:lang w:val="x-none" w:eastAsia="x-none"/>
    </w:rPr>
  </w:style>
  <w:style w:type="paragraph" w:customStyle="1" w:styleId="BoldUnderlineChar20">
    <w:name w:val="BoldUnderline Char2"/>
    <w:link w:val="BoldUnderlineChar2Char"/>
    <w:rsid w:val="001E299C"/>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1E299C"/>
    <w:rPr>
      <w:rFonts w:ascii="Times New Roman" w:eastAsia="Times New Roman" w:hAnsi="Times New Roman" w:cs="Times New Roman"/>
      <w:b/>
      <w:sz w:val="20"/>
      <w:szCs w:val="24"/>
      <w:u w:val="single"/>
    </w:rPr>
  </w:style>
  <w:style w:type="character" w:customStyle="1" w:styleId="UnderlineCharChar4">
    <w:name w:val="Underline Char Char4"/>
    <w:rsid w:val="001E299C"/>
    <w:rPr>
      <w:szCs w:val="24"/>
      <w:u w:val="single"/>
      <w:lang w:val="en-US" w:eastAsia="en-US" w:bidi="ar-SA"/>
    </w:rPr>
  </w:style>
  <w:style w:type="character" w:customStyle="1" w:styleId="BoldUnderlineCharChar3">
    <w:name w:val="BoldUnderline Char Char3"/>
    <w:rsid w:val="001E299C"/>
    <w:rPr>
      <w:b/>
      <w:szCs w:val="24"/>
      <w:u w:val="single"/>
      <w:lang w:val="en-US" w:eastAsia="en-US" w:bidi="ar-SA"/>
    </w:rPr>
  </w:style>
  <w:style w:type="character" w:customStyle="1" w:styleId="BoldUnderlineCharChar2">
    <w:name w:val="BoldUnderline Char Char2"/>
    <w:rsid w:val="001E299C"/>
    <w:rPr>
      <w:b/>
      <w:szCs w:val="24"/>
      <w:u w:val="single"/>
      <w:lang w:val="en-US" w:eastAsia="en-US" w:bidi="ar-SA"/>
    </w:rPr>
  </w:style>
  <w:style w:type="paragraph" w:customStyle="1" w:styleId="UnderlineCard0">
    <w:name w:val="UnderlineCard"/>
    <w:basedOn w:val="Heading3"/>
    <w:link w:val="UnderlineCardChar0"/>
    <w:qFormat/>
    <w:rsid w:val="001E299C"/>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0">
    <w:name w:val="UnderlineCard Char"/>
    <w:link w:val="UnderlineCard0"/>
    <w:rsid w:val="001E299C"/>
    <w:rPr>
      <w:rFonts w:ascii="Calibri" w:eastAsia="Calibri" w:hAnsi="Calibri" w:cs="Times New Roman"/>
      <w:bCs/>
      <w:sz w:val="20"/>
      <w:szCs w:val="20"/>
      <w:u w:val="single"/>
      <w:lang w:val="x-none" w:eastAsia="x-none"/>
    </w:rPr>
  </w:style>
  <w:style w:type="character" w:customStyle="1" w:styleId="5Notunderlined">
    <w:name w:val="5 Not underlined"/>
    <w:rsid w:val="001E299C"/>
    <w:rPr>
      <w:rFonts w:ascii="Times New Roman" w:hAnsi="Times New Roman"/>
      <w:sz w:val="16"/>
    </w:rPr>
  </w:style>
  <w:style w:type="character" w:customStyle="1" w:styleId="volume-issue">
    <w:name w:val="volume-issue"/>
    <w:rsid w:val="001E299C"/>
    <w:rPr>
      <w:rFonts w:cs="Times New Roman"/>
    </w:rPr>
  </w:style>
  <w:style w:type="character" w:customStyle="1" w:styleId="storytext">
    <w:name w:val="storytext"/>
    <w:basedOn w:val="DefaultParagraphFont"/>
    <w:rsid w:val="001E299C"/>
  </w:style>
  <w:style w:type="character" w:customStyle="1" w:styleId="boldness1">
    <w:name w:val="boldness1"/>
    <w:rsid w:val="001E299C"/>
  </w:style>
  <w:style w:type="paragraph" w:customStyle="1" w:styleId="Cardd">
    <w:name w:val="Cardd"/>
    <w:basedOn w:val="Normal"/>
    <w:uiPriority w:val="4"/>
    <w:qFormat/>
    <w:rsid w:val="001E299C"/>
    <w:pPr>
      <w:ind w:left="288" w:right="288"/>
    </w:pPr>
  </w:style>
  <w:style w:type="paragraph" w:customStyle="1" w:styleId="document0">
    <w:name w:val="document"/>
    <w:basedOn w:val="Normal"/>
    <w:rsid w:val="001E299C"/>
    <w:pPr>
      <w:spacing w:before="100" w:beforeAutospacing="1" w:after="100" w:afterAutospacing="1"/>
    </w:pPr>
    <w:rPr>
      <w:rFonts w:eastAsia="Times New Roman"/>
    </w:rPr>
  </w:style>
  <w:style w:type="character" w:customStyle="1" w:styleId="current-selection">
    <w:name w:val="current-selection"/>
    <w:basedOn w:val="DefaultParagraphFont"/>
    <w:rsid w:val="001E299C"/>
  </w:style>
  <w:style w:type="character" w:customStyle="1" w:styleId="aa">
    <w:name w:val="_"/>
    <w:basedOn w:val="DefaultParagraphFont"/>
    <w:rsid w:val="001E299C"/>
  </w:style>
  <w:style w:type="character" w:customStyle="1" w:styleId="messagecontent">
    <w:name w:val="message_content"/>
    <w:rsid w:val="001E299C"/>
  </w:style>
  <w:style w:type="paragraph" w:customStyle="1" w:styleId="BriefTitleWorks">
    <w:name w:val="Brief Title Works"/>
    <w:basedOn w:val="Heading1"/>
    <w:link w:val="BriefTitleWorksChar"/>
    <w:rsid w:val="001E299C"/>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1E299C"/>
    <w:rPr>
      <w:rFonts w:ascii="Calibri" w:eastAsia="Times New Roman" w:hAnsi="Calibri" w:cs="Arial"/>
      <w:b/>
      <w:kern w:val="32"/>
      <w:sz w:val="24"/>
      <w:szCs w:val="32"/>
      <w:u w:val="single"/>
    </w:rPr>
  </w:style>
  <w:style w:type="character" w:customStyle="1" w:styleId="twelptblackblack1">
    <w:name w:val="twelptblackblack1"/>
    <w:basedOn w:val="DefaultParagraphFont"/>
    <w:rsid w:val="001E299C"/>
    <w:rPr>
      <w:rFonts w:ascii="Verdana" w:hAnsi="Verdana" w:hint="default"/>
      <w:color w:val="000000"/>
      <w:sz w:val="16"/>
      <w:szCs w:val="16"/>
    </w:rPr>
  </w:style>
  <w:style w:type="character" w:customStyle="1" w:styleId="Heading3CharCharCharChar1">
    <w:name w:val="Heading 3 Char Char Char Char1"/>
    <w:rsid w:val="001E299C"/>
    <w:rPr>
      <w:rFonts w:cs="Arial"/>
      <w:bCs/>
      <w:szCs w:val="26"/>
      <w:u w:val="single"/>
      <w:lang w:val="en-US" w:eastAsia="en-US" w:bidi="ar-SA"/>
    </w:rPr>
  </w:style>
  <w:style w:type="paragraph" w:customStyle="1" w:styleId="conintrotext">
    <w:name w:val="conintrotext"/>
    <w:basedOn w:val="Normal"/>
    <w:uiPriority w:val="99"/>
    <w:rsid w:val="001E299C"/>
    <w:pPr>
      <w:spacing w:before="100" w:beforeAutospacing="1" w:after="100" w:afterAutospacing="1"/>
    </w:pPr>
    <w:rPr>
      <w:rFonts w:eastAsia="Times New Roman"/>
      <w:sz w:val="24"/>
    </w:rPr>
  </w:style>
  <w:style w:type="character" w:customStyle="1" w:styleId="comment-body">
    <w:name w:val="comment-body"/>
    <w:rsid w:val="001E299C"/>
  </w:style>
  <w:style w:type="character" w:customStyle="1" w:styleId="UnderlineCharCharChar1">
    <w:name w:val="Underline Char Char Char1"/>
    <w:rsid w:val="001E299C"/>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E299C"/>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1E299C"/>
    <w:rPr>
      <w:rFonts w:asciiTheme="minorHAnsi" w:eastAsia="MS Mincho" w:hAnsiTheme="minorHAnsi" w:cstheme="minorBidi"/>
      <w:b/>
      <w:u w:val="single"/>
    </w:rPr>
  </w:style>
  <w:style w:type="character" w:customStyle="1" w:styleId="mw-headline">
    <w:name w:val="mw-headline"/>
    <w:rsid w:val="001E299C"/>
  </w:style>
  <w:style w:type="character" w:customStyle="1" w:styleId="flagicon">
    <w:name w:val="flagicon"/>
    <w:rsid w:val="001E299C"/>
  </w:style>
  <w:style w:type="paragraph" w:customStyle="1" w:styleId="assert">
    <w:name w:val="assert"/>
    <w:basedOn w:val="Normal"/>
    <w:uiPriority w:val="99"/>
    <w:rsid w:val="001E299C"/>
    <w:pPr>
      <w:spacing w:before="100" w:beforeAutospacing="1" w:after="100" w:afterAutospacing="1"/>
    </w:pPr>
    <w:rPr>
      <w:rFonts w:eastAsia="Times New Roman"/>
      <w:sz w:val="24"/>
    </w:rPr>
  </w:style>
  <w:style w:type="character" w:customStyle="1" w:styleId="apturelink">
    <w:name w:val="apturelink"/>
    <w:rsid w:val="001E299C"/>
  </w:style>
  <w:style w:type="character" w:customStyle="1" w:styleId="apturelinkicon">
    <w:name w:val="apturelinkicon"/>
    <w:rsid w:val="001E299C"/>
  </w:style>
  <w:style w:type="paragraph" w:customStyle="1" w:styleId="Default1">
    <w:name w:val="Default1"/>
    <w:basedOn w:val="Default"/>
    <w:next w:val="Default"/>
    <w:uiPriority w:val="99"/>
    <w:rsid w:val="001E299C"/>
    <w:rPr>
      <w:color w:val="auto"/>
      <w:szCs w:val="22"/>
    </w:rPr>
  </w:style>
  <w:style w:type="paragraph" w:customStyle="1" w:styleId="center">
    <w:name w:val="center"/>
    <w:basedOn w:val="Normal"/>
    <w:uiPriority w:val="99"/>
    <w:rsid w:val="001E299C"/>
    <w:pPr>
      <w:spacing w:before="100" w:beforeAutospacing="1" w:after="100" w:afterAutospacing="1"/>
    </w:pPr>
    <w:rPr>
      <w:rFonts w:eastAsia="Times New Roman"/>
      <w:sz w:val="24"/>
    </w:rPr>
  </w:style>
  <w:style w:type="character" w:customStyle="1" w:styleId="LittleChar">
    <w:name w:val="Little Char"/>
    <w:link w:val="Little"/>
    <w:rsid w:val="001E299C"/>
    <w:rPr>
      <w:rFonts w:ascii="Garamond" w:eastAsia="Times New Roman" w:hAnsi="Garamond" w:cs="Calibri"/>
    </w:rPr>
  </w:style>
  <w:style w:type="character" w:customStyle="1" w:styleId="UnderlineChar1Char">
    <w:name w:val="Underline Char1 Char"/>
    <w:rsid w:val="001E299C"/>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E299C"/>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1E299C"/>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E299C"/>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1E299C"/>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E299C"/>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1E299C"/>
    <w:rPr>
      <w:rFonts w:asciiTheme="minorHAnsi" w:eastAsia="MS Mincho" w:hAnsiTheme="minorHAnsi" w:cstheme="minorBidi"/>
      <w:b/>
      <w:u w:val="single"/>
    </w:rPr>
  </w:style>
  <w:style w:type="character" w:customStyle="1" w:styleId="ptitleinside">
    <w:name w:val="p_title_inside"/>
    <w:rsid w:val="001E299C"/>
  </w:style>
  <w:style w:type="paragraph" w:customStyle="1" w:styleId="StyleBoldandUnderlineChar11ptBorderSinglesolidline">
    <w:name w:val="Style Bold and Underline Char + 11 pt Border: : (Single solid line..."/>
    <w:link w:val="StyleBoldandUnderlineChar11ptBorderSinglesolidlineChar"/>
    <w:rsid w:val="001E299C"/>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E299C"/>
    <w:rPr>
      <w:rFonts w:eastAsia="Times New Roman"/>
      <w:b/>
      <w:bCs/>
      <w:szCs w:val="20"/>
      <w:u w:val="single"/>
      <w:bdr w:val="single" w:sz="4" w:space="0" w:color="auto"/>
    </w:rPr>
  </w:style>
  <w:style w:type="paragraph" w:customStyle="1" w:styleId="Indentation">
    <w:name w:val="Indentation"/>
    <w:basedOn w:val="Normal"/>
    <w:uiPriority w:val="99"/>
    <w:rsid w:val="001E299C"/>
    <w:pPr>
      <w:ind w:left="288" w:right="288"/>
    </w:pPr>
  </w:style>
  <w:style w:type="character" w:customStyle="1" w:styleId="StyleUnderlineCharChar9ptBold">
    <w:name w:val="Style Underline Char Char + 9 pt Bold"/>
    <w:rsid w:val="001E299C"/>
    <w:rPr>
      <w:rFonts w:ascii="Times New Roman" w:hAnsi="Times New Roman" w:hint="default"/>
      <w:b/>
      <w:bCs/>
      <w:sz w:val="20"/>
      <w:szCs w:val="24"/>
      <w:u w:val="single"/>
      <w:lang w:val="en-US" w:eastAsia="en-US" w:bidi="ar-SA"/>
    </w:rPr>
  </w:style>
  <w:style w:type="character" w:customStyle="1" w:styleId="StyleBoldandUnderlineCharChar29pt">
    <w:name w:val="Style Bold and Underline Char Char2 + 9 pt"/>
    <w:rsid w:val="001E299C"/>
    <w:rPr>
      <w:rFonts w:ascii="Times New Roman" w:hAnsi="Times New Roman"/>
      <w:b/>
      <w:bCs/>
      <w:noProof w:val="0"/>
      <w:sz w:val="20"/>
      <w:u w:val="single"/>
    </w:rPr>
  </w:style>
  <w:style w:type="character" w:customStyle="1" w:styleId="StyleUnderlineCharChar19pt">
    <w:name w:val="Style Underline Char Char1 + 9 pt"/>
    <w:rsid w:val="001E299C"/>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E299C"/>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E299C"/>
    <w:rPr>
      <w:rFonts w:ascii="Georgia" w:eastAsia="Times New Roman" w:hAnsi="Georgia"/>
      <w:b/>
      <w:smallCaps/>
      <w:sz w:val="24"/>
      <w:szCs w:val="24"/>
      <w:u w:val="single"/>
    </w:rPr>
  </w:style>
  <w:style w:type="character" w:customStyle="1" w:styleId="CardTextCharChar">
    <w:name w:val="Card Text Char Char"/>
    <w:rsid w:val="001E299C"/>
    <w:rPr>
      <w:rFonts w:ascii="Times New Roman" w:eastAsia="Times New Roman" w:hAnsi="Times New Roman" w:cs="Times New Roman"/>
      <w:sz w:val="20"/>
      <w:szCs w:val="20"/>
    </w:rPr>
  </w:style>
  <w:style w:type="character" w:customStyle="1" w:styleId="Underline-Highlighted-WFU">
    <w:name w:val="Underline-Highlighted-WFU"/>
    <w:uiPriority w:val="1"/>
    <w:qFormat/>
    <w:rsid w:val="001E299C"/>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1E299C"/>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1E299C"/>
    <w:rPr>
      <w:rFonts w:ascii="Times New Roman" w:hAnsi="Times New Roman"/>
      <w:sz w:val="24"/>
      <w:u w:val="single"/>
      <w:bdr w:val="none" w:sz="0" w:space="0" w:color="auto"/>
      <w:shd w:val="clear" w:color="auto" w:fill="auto"/>
    </w:rPr>
  </w:style>
  <w:style w:type="character" w:customStyle="1" w:styleId="FifthChar">
    <w:name w:val="Fifth Char"/>
    <w:link w:val="Fifth"/>
    <w:rsid w:val="001E299C"/>
    <w:rPr>
      <w:rFonts w:ascii="Calibri" w:eastAsia="Calibri" w:hAnsi="Calibri" w:cs="Calibri"/>
    </w:rPr>
  </w:style>
  <w:style w:type="paragraph" w:customStyle="1" w:styleId="Third">
    <w:name w:val="Third"/>
    <w:basedOn w:val="Normal"/>
    <w:link w:val="ThirdChar"/>
    <w:rsid w:val="001E299C"/>
    <w:rPr>
      <w:rFonts w:eastAsia="Times New Roman"/>
      <w:b/>
      <w:u w:val="single"/>
      <w:lang w:val="x-none" w:eastAsia="x-none"/>
    </w:rPr>
  </w:style>
  <w:style w:type="character" w:customStyle="1" w:styleId="ThirdChar">
    <w:name w:val="Third Char"/>
    <w:link w:val="Third"/>
    <w:rsid w:val="001E299C"/>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next w:val="Normal"/>
    <w:rsid w:val="001E299C"/>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1E299C"/>
  </w:style>
  <w:style w:type="paragraph" w:customStyle="1" w:styleId="DebateUnderlineBoldChar">
    <w:name w:val="Debate Underline Bold Char"/>
    <w:basedOn w:val="Normal"/>
    <w:link w:val="DebateUnderlineBoldCharChar"/>
    <w:rsid w:val="001E299C"/>
    <w:pPr>
      <w:jc w:val="both"/>
    </w:pPr>
    <w:rPr>
      <w:rFonts w:eastAsia="Times New Roman"/>
      <w:b/>
      <w:u w:val="thick"/>
    </w:rPr>
  </w:style>
  <w:style w:type="character" w:customStyle="1" w:styleId="DebateUnderlineBoldCharChar">
    <w:name w:val="Debate Underline Bold Char Char"/>
    <w:link w:val="DebateUnderlineBoldChar"/>
    <w:rsid w:val="001E299C"/>
    <w:rPr>
      <w:rFonts w:ascii="Calibri" w:eastAsia="Times New Roman" w:hAnsi="Calibri" w:cs="Calibri"/>
      <w:b/>
      <w:u w:val="thick"/>
    </w:rPr>
  </w:style>
  <w:style w:type="character" w:customStyle="1" w:styleId="resultbodyblack">
    <w:name w:val="resultbodyblack"/>
    <w:rsid w:val="001E299C"/>
    <w:rPr>
      <w:rFonts w:cs="Times New Roman"/>
    </w:rPr>
  </w:style>
  <w:style w:type="character" w:customStyle="1" w:styleId="bloctitlesChar">
    <w:name w:val="bloc titles Char"/>
    <w:link w:val="bloctitles"/>
    <w:rsid w:val="001E299C"/>
    <w:rPr>
      <w:rFonts w:ascii="Calibri" w:eastAsia="Malgun Gothic" w:hAnsi="Calibri" w:cs="Arial"/>
      <w:b/>
      <w:bCs/>
      <w:kern w:val="32"/>
      <w:sz w:val="32"/>
      <w:szCs w:val="32"/>
      <w:u w:val="single"/>
    </w:rPr>
  </w:style>
  <w:style w:type="paragraph" w:customStyle="1" w:styleId="CiteSmallText">
    <w:name w:val="Cite Small Text"/>
    <w:basedOn w:val="Normal"/>
    <w:uiPriority w:val="99"/>
    <w:rsid w:val="001E299C"/>
    <w:pPr>
      <w:widowControl w:val="0"/>
      <w:spacing w:after="200"/>
    </w:pPr>
    <w:rPr>
      <w:rFonts w:ascii="Helvetica Neue" w:hAnsi="Helvetica Neue"/>
      <w:b/>
      <w:sz w:val="18"/>
    </w:rPr>
  </w:style>
  <w:style w:type="character" w:customStyle="1" w:styleId="3TagCite">
    <w:name w:val="3 Tag/Cite"/>
    <w:rsid w:val="001E299C"/>
    <w:rPr>
      <w:rFonts w:ascii="Times New Roman" w:hAnsi="Times New Roman"/>
      <w:b/>
    </w:rPr>
  </w:style>
  <w:style w:type="character" w:customStyle="1" w:styleId="4Qualifications">
    <w:name w:val="4 Qualifications"/>
    <w:rsid w:val="001E299C"/>
    <w:rPr>
      <w:rFonts w:ascii="Times New Roman" w:hAnsi="Times New Roman"/>
      <w:sz w:val="19"/>
    </w:rPr>
  </w:style>
  <w:style w:type="character" w:customStyle="1" w:styleId="6Underlined">
    <w:name w:val="6 Underlined"/>
    <w:rsid w:val="001E299C"/>
    <w:rPr>
      <w:rFonts w:ascii="Times New Roman" w:hAnsi="Times New Roman"/>
      <w:b/>
      <w:sz w:val="21"/>
      <w:u w:val="single"/>
    </w:rPr>
  </w:style>
  <w:style w:type="paragraph" w:customStyle="1" w:styleId="Cards1CharChar">
    <w:name w:val="Cards1 Char Char"/>
    <w:basedOn w:val="Normal"/>
    <w:link w:val="Cards1CharCharChar"/>
    <w:rsid w:val="001E299C"/>
    <w:pPr>
      <w:autoSpaceDE w:val="0"/>
      <w:autoSpaceDN w:val="0"/>
      <w:adjustRightInd w:val="0"/>
      <w:ind w:left="432" w:right="432"/>
      <w:jc w:val="both"/>
    </w:pPr>
    <w:rPr>
      <w:lang w:val="x-none"/>
    </w:rPr>
  </w:style>
  <w:style w:type="character" w:customStyle="1" w:styleId="Cards1CharCharChar">
    <w:name w:val="Cards1 Char Char Char"/>
    <w:link w:val="Cards1CharChar"/>
    <w:rsid w:val="001E299C"/>
    <w:rPr>
      <w:rFonts w:ascii="Calibri" w:hAnsi="Calibri" w:cs="Calibri"/>
      <w:lang w:val="x-none"/>
    </w:rPr>
  </w:style>
  <w:style w:type="paragraph" w:customStyle="1" w:styleId="UnderlineCharCharCharCharCharCharChar">
    <w:name w:val="Underline Char Char Char Char Char Char Char"/>
    <w:basedOn w:val="Normal"/>
    <w:link w:val="UnderlineCharCharCharCharCharCharCharChar"/>
    <w:rsid w:val="001E299C"/>
    <w:rPr>
      <w:rFonts w:asciiTheme="minorHAnsi" w:hAnsiTheme="minorHAnsi" w:cstheme="minorBidi"/>
      <w:u w:val="single"/>
    </w:rPr>
  </w:style>
  <w:style w:type="character" w:customStyle="1" w:styleId="CitesCharCharChar">
    <w:name w:val="Cites Char Char Char"/>
    <w:rsid w:val="001E299C"/>
    <w:rPr>
      <w:rFonts w:ascii="Times New Roman" w:eastAsia="Times New Roman" w:hAnsi="Times New Roman" w:cs="Times New Roman"/>
      <w:sz w:val="20"/>
    </w:rPr>
  </w:style>
  <w:style w:type="character" w:customStyle="1" w:styleId="nohighlighting">
    <w:name w:val="no highlighting"/>
    <w:rsid w:val="001E299C"/>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1E299C"/>
    <w:rPr>
      <w:rFonts w:ascii="Cambria" w:hAnsi="Cambria" w:hint="default"/>
      <w:sz w:val="21"/>
      <w:u w:val="single"/>
    </w:rPr>
  </w:style>
  <w:style w:type="paragraph" w:customStyle="1" w:styleId="Swag">
    <w:name w:val="Swag"/>
    <w:basedOn w:val="Normal"/>
    <w:link w:val="SwagChar"/>
    <w:qFormat/>
    <w:rsid w:val="001E299C"/>
    <w:rPr>
      <w:color w:val="0000FF"/>
      <w:sz w:val="12"/>
      <w:u w:val="single"/>
    </w:rPr>
  </w:style>
  <w:style w:type="character" w:customStyle="1" w:styleId="SwagChar">
    <w:name w:val="Swag Char"/>
    <w:link w:val="Swag"/>
    <w:rsid w:val="001E299C"/>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1E299C"/>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1E299C"/>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1E299C"/>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1E299C"/>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1E299C"/>
    <w:rPr>
      <w:rFonts w:ascii="Garamond" w:eastAsia="MS Mincho" w:hAnsi="Garamond"/>
    </w:rPr>
  </w:style>
  <w:style w:type="character" w:customStyle="1" w:styleId="StyleStyleCardTextLeft-075Right0Char">
    <w:name w:val="Style Style Card Text + Left:  -0.75&quot; + Right:  0&quot; Char"/>
    <w:link w:val="StyleStyleCardTextLeft-075Right0"/>
    <w:rsid w:val="001E299C"/>
    <w:rPr>
      <w:rFonts w:ascii="Garamond" w:eastAsia="MS Mincho" w:hAnsi="Garamond" w:cs="Calibri"/>
    </w:rPr>
  </w:style>
  <w:style w:type="character" w:customStyle="1" w:styleId="CharChar61">
    <w:name w:val="Char Char61"/>
    <w:rsid w:val="001E299C"/>
    <w:rPr>
      <w:rFonts w:cs="Arial"/>
      <w:bCs/>
      <w:sz w:val="16"/>
      <w:szCs w:val="26"/>
      <w:lang w:val="en-US" w:eastAsia="en-US" w:bidi="ar-SA"/>
    </w:rPr>
  </w:style>
  <w:style w:type="character" w:customStyle="1" w:styleId="ListBulletChar">
    <w:name w:val="List Bullet Char"/>
    <w:link w:val="ListBullet"/>
    <w:uiPriority w:val="99"/>
    <w:rsid w:val="001E299C"/>
    <w:rPr>
      <w:rFonts w:ascii="Calibri" w:eastAsia="Calibri" w:hAnsi="Calibri" w:cs="Calibri"/>
    </w:rPr>
  </w:style>
  <w:style w:type="paragraph" w:customStyle="1" w:styleId="subhead10">
    <w:name w:val="subhead1"/>
    <w:basedOn w:val="Normal"/>
    <w:uiPriority w:val="99"/>
    <w:rsid w:val="001E299C"/>
    <w:pPr>
      <w:spacing w:before="100" w:beforeAutospacing="1" w:after="100" w:afterAutospacing="1"/>
    </w:pPr>
    <w:rPr>
      <w:rFonts w:eastAsia="Times New Roman"/>
      <w:sz w:val="24"/>
    </w:rPr>
  </w:style>
  <w:style w:type="character" w:customStyle="1" w:styleId="styledate">
    <w:name w:val="styledate"/>
    <w:rsid w:val="001E299C"/>
  </w:style>
  <w:style w:type="character" w:customStyle="1" w:styleId="BoldandUnderlineChar1">
    <w:name w:val="Bold and Underline Char1"/>
    <w:rsid w:val="001E299C"/>
    <w:rPr>
      <w:b/>
      <w:szCs w:val="24"/>
      <w:u w:val="single"/>
      <w:lang w:val="en-US" w:eastAsia="en-US" w:bidi="ar-SA"/>
    </w:rPr>
  </w:style>
  <w:style w:type="character" w:customStyle="1" w:styleId="BoldandUnderlineChar1Char2">
    <w:name w:val="Bold and Underline Char1 Char2"/>
    <w:rsid w:val="001E299C"/>
    <w:rPr>
      <w:b/>
      <w:szCs w:val="24"/>
      <w:u w:val="single"/>
      <w:lang w:val="en-US" w:eastAsia="en-US" w:bidi="ar-SA"/>
    </w:rPr>
  </w:style>
  <w:style w:type="character" w:customStyle="1" w:styleId="BoldandUnderlineCharChar1">
    <w:name w:val="Bold and Underline Char Char1"/>
    <w:rsid w:val="001E299C"/>
    <w:rPr>
      <w:b/>
      <w:szCs w:val="24"/>
      <w:u w:val="single"/>
      <w:lang w:val="en-US" w:eastAsia="en-US" w:bidi="ar-SA"/>
    </w:rPr>
  </w:style>
  <w:style w:type="character" w:customStyle="1" w:styleId="BoldandUnderlineChar6">
    <w:name w:val="Bold and Underline Char6"/>
    <w:rsid w:val="001E299C"/>
    <w:rPr>
      <w:b/>
      <w:szCs w:val="24"/>
      <w:u w:val="single"/>
      <w:lang w:val="en-US" w:eastAsia="en-US" w:bidi="ar-SA"/>
    </w:rPr>
  </w:style>
  <w:style w:type="paragraph" w:customStyle="1" w:styleId="abstract">
    <w:name w:val="abstract"/>
    <w:basedOn w:val="Normal"/>
    <w:uiPriority w:val="99"/>
    <w:rsid w:val="001E299C"/>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1E299C"/>
    <w:rPr>
      <w:rFonts w:eastAsia="Times New Roman"/>
      <w:b/>
      <w:bCs/>
      <w:u w:val="single"/>
    </w:rPr>
  </w:style>
  <w:style w:type="character" w:customStyle="1" w:styleId="StyleUnderlineChar11ptBold2Char">
    <w:name w:val="Style Underline Char + 11 pt Bold2 Char"/>
    <w:link w:val="StyleUnderlineChar11ptBold2"/>
    <w:rsid w:val="001E299C"/>
    <w:rPr>
      <w:rFonts w:ascii="Calibri" w:eastAsia="Times New Roman" w:hAnsi="Calibri" w:cs="Calibri"/>
      <w:b/>
      <w:bCs/>
      <w:u w:val="single"/>
    </w:rPr>
  </w:style>
  <w:style w:type="paragraph" w:customStyle="1" w:styleId="StyleStyleUnderlineTimesNewRoman11pt">
    <w:name w:val="Style Style Underline + Times New Roman + 11 pt"/>
    <w:basedOn w:val="Normal"/>
    <w:link w:val="StyleStyleUnderlineTimesNewRoman11ptChar"/>
    <w:rsid w:val="001E299C"/>
    <w:rPr>
      <w:rFonts w:eastAsia="Times New Roman"/>
      <w:u w:val="single"/>
    </w:rPr>
  </w:style>
  <w:style w:type="character" w:customStyle="1" w:styleId="StyleStyleUnderlineTimesNewRoman11ptChar">
    <w:name w:val="Style Style Underline + Times New Roman + 11 pt Char"/>
    <w:link w:val="StyleStyleUnderlineTimesNewRoman11pt"/>
    <w:rsid w:val="001E299C"/>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1E299C"/>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1E299C"/>
    <w:rPr>
      <w:rFonts w:ascii="Calibri" w:eastAsia="Times New Roman" w:hAnsi="Calibri" w:cs="Calibri"/>
      <w:u w:val="single"/>
    </w:rPr>
  </w:style>
  <w:style w:type="character" w:customStyle="1" w:styleId="style13">
    <w:name w:val="style1"/>
    <w:rsid w:val="001E299C"/>
  </w:style>
  <w:style w:type="character" w:customStyle="1" w:styleId="pmtermsel">
    <w:name w:val="pmtermsel"/>
    <w:rsid w:val="001E299C"/>
  </w:style>
  <w:style w:type="character" w:customStyle="1" w:styleId="showipapr">
    <w:name w:val="show_ipapr"/>
    <w:rsid w:val="001E299C"/>
  </w:style>
  <w:style w:type="character" w:customStyle="1" w:styleId="dnindex">
    <w:name w:val="dnindex"/>
    <w:rsid w:val="001E299C"/>
  </w:style>
  <w:style w:type="character" w:customStyle="1" w:styleId="23">
    <w:name w:val="23"/>
    <w:rsid w:val="001E299C"/>
    <w:rPr>
      <w:rFonts w:ascii="Times New Roman" w:hAnsi="Times New Roman" w:cs="Arial"/>
      <w:bCs/>
      <w:sz w:val="20"/>
      <w:u w:val="single"/>
      <w:lang w:val="en-US" w:eastAsia="en-US" w:bidi="ar-SA"/>
    </w:rPr>
  </w:style>
  <w:style w:type="character" w:customStyle="1" w:styleId="33">
    <w:name w:val="33"/>
    <w:rsid w:val="001E299C"/>
    <w:rPr>
      <w:rFonts w:ascii="Times New Roman" w:hAnsi="Times New Roman" w:cs="Arial"/>
      <w:b/>
      <w:bCs/>
      <w:sz w:val="20"/>
      <w:u w:val="single"/>
      <w:lang w:val="en-US" w:eastAsia="en-US" w:bidi="ar-SA"/>
    </w:rPr>
  </w:style>
  <w:style w:type="character" w:customStyle="1" w:styleId="55">
    <w:name w:val="55"/>
    <w:rsid w:val="001E299C"/>
    <w:rPr>
      <w:rFonts w:cs="Arial"/>
      <w:bCs/>
      <w:sz w:val="20"/>
      <w:u w:val="single"/>
      <w:lang w:val="en-US" w:eastAsia="en-US" w:bidi="ar-SA"/>
    </w:rPr>
  </w:style>
  <w:style w:type="character" w:customStyle="1" w:styleId="authoraffil">
    <w:name w:val="authoraffil"/>
    <w:rsid w:val="001E299C"/>
  </w:style>
  <w:style w:type="character" w:customStyle="1" w:styleId="CharChar8">
    <w:name w:val="Char Char8"/>
    <w:rsid w:val="001E299C"/>
    <w:rPr>
      <w:rFonts w:ascii="Georgia" w:eastAsia="Times New Roman" w:hAnsi="Georgia"/>
      <w:b/>
      <w:bCs/>
      <w:sz w:val="30"/>
      <w:szCs w:val="28"/>
      <w:u w:val="single"/>
    </w:rPr>
  </w:style>
  <w:style w:type="character" w:customStyle="1" w:styleId="FontStyle13">
    <w:name w:val="Font Style13"/>
    <w:uiPriority w:val="99"/>
    <w:rsid w:val="001E299C"/>
    <w:rPr>
      <w:rFonts w:ascii="Constantia" w:hAnsi="Constantia" w:cs="Constantia"/>
      <w:sz w:val="18"/>
      <w:szCs w:val="18"/>
    </w:rPr>
  </w:style>
  <w:style w:type="character" w:customStyle="1" w:styleId="TagsCharCharCharChar">
    <w:name w:val="Tags Char Char Char Char"/>
    <w:rsid w:val="001E299C"/>
    <w:rPr>
      <w:rFonts w:ascii="Times New Roman" w:eastAsia="Times New Roman" w:hAnsi="Times New Roman" w:cs="Times New Roman"/>
      <w:b/>
      <w:sz w:val="24"/>
      <w:szCs w:val="24"/>
    </w:rPr>
  </w:style>
  <w:style w:type="character" w:customStyle="1" w:styleId="Citation1Char">
    <w:name w:val="Citation1 Char"/>
    <w:link w:val="Citation10"/>
    <w:locked/>
    <w:rsid w:val="001E299C"/>
    <w:rPr>
      <w:rFonts w:ascii="Georgia" w:hAnsi="Georgia"/>
      <w:b/>
      <w:u w:val="single"/>
    </w:rPr>
  </w:style>
  <w:style w:type="paragraph" w:customStyle="1" w:styleId="Citation10">
    <w:name w:val="Citation1"/>
    <w:basedOn w:val="Normal"/>
    <w:link w:val="Citation1Char"/>
    <w:qFormat/>
    <w:rsid w:val="001E299C"/>
    <w:rPr>
      <w:rFonts w:ascii="Georgia" w:hAnsi="Georgia" w:cstheme="minorBidi"/>
      <w:b/>
      <w:u w:val="single"/>
    </w:rPr>
  </w:style>
  <w:style w:type="character" w:customStyle="1" w:styleId="TaglineChar">
    <w:name w:val="Tagline Char"/>
    <w:link w:val="Tagline1"/>
    <w:locked/>
    <w:rsid w:val="001E299C"/>
    <w:rPr>
      <w:rFonts w:ascii="Georgia" w:hAnsi="Georgia"/>
      <w:b/>
    </w:rPr>
  </w:style>
  <w:style w:type="paragraph" w:customStyle="1" w:styleId="Tagline1">
    <w:name w:val="Tagline"/>
    <w:basedOn w:val="Normal"/>
    <w:link w:val="TaglineChar"/>
    <w:qFormat/>
    <w:rsid w:val="001E299C"/>
    <w:rPr>
      <w:rFonts w:ascii="Georgia" w:hAnsi="Georgia" w:cstheme="minorBidi"/>
      <w:b/>
    </w:rPr>
  </w:style>
  <w:style w:type="paragraph" w:customStyle="1" w:styleId="StyleLeft021">
    <w:name w:val="Style Left:  0.2&quot;1"/>
    <w:basedOn w:val="Normal"/>
    <w:uiPriority w:val="99"/>
    <w:rsid w:val="001E299C"/>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1E299C"/>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1E299C"/>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1E299C"/>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1E299C"/>
    <w:rPr>
      <w:rFonts w:ascii="Calibri" w:eastAsia="Times New Roman" w:hAnsi="Calibri" w:cs="Calibri"/>
      <w:u w:val="single"/>
      <w:bdr w:val="single" w:sz="4" w:space="0" w:color="auto"/>
    </w:rPr>
  </w:style>
  <w:style w:type="character" w:customStyle="1" w:styleId="boldcitationChar">
    <w:name w:val="bold citation Char"/>
    <w:rsid w:val="001E299C"/>
    <w:rPr>
      <w:rFonts w:ascii="Arial" w:hAnsi="Arial"/>
      <w:b/>
      <w:sz w:val="28"/>
      <w:szCs w:val="24"/>
      <w:u w:val="thick"/>
      <w:lang w:val="en-US" w:eastAsia="en-US" w:bidi="ar-SA"/>
    </w:rPr>
  </w:style>
  <w:style w:type="paragraph" w:customStyle="1" w:styleId="BlockTitle20">
    <w:name w:val="Block Title #2"/>
    <w:basedOn w:val="Normal"/>
    <w:uiPriority w:val="99"/>
    <w:rsid w:val="001E299C"/>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0">
    <w:name w:val="Tagstyle"/>
    <w:basedOn w:val="Normal"/>
    <w:next w:val="Normal"/>
    <w:rsid w:val="001E299C"/>
    <w:rPr>
      <w:b/>
    </w:rPr>
  </w:style>
  <w:style w:type="character" w:customStyle="1" w:styleId="BoldunderlineChar3">
    <w:name w:val="Bold/underline Char"/>
    <w:rsid w:val="001E299C"/>
    <w:rPr>
      <w:rFonts w:eastAsia="SimSun"/>
      <w:b/>
      <w:noProof w:val="0"/>
      <w:sz w:val="24"/>
      <w:szCs w:val="24"/>
      <w:u w:val="single"/>
      <w:lang w:val="en-US" w:eastAsia="zh-CN" w:bidi="ar-SA"/>
    </w:rPr>
  </w:style>
  <w:style w:type="character" w:customStyle="1" w:styleId="underlinetextchar0">
    <w:name w:val="underlinetextchar"/>
    <w:rsid w:val="001E299C"/>
  </w:style>
  <w:style w:type="character" w:customStyle="1" w:styleId="boldciteChar1">
    <w:name w:val="bold cite Char1"/>
    <w:rsid w:val="001E299C"/>
    <w:rPr>
      <w:b/>
      <w:sz w:val="28"/>
      <w:u w:val="thick" w:color="000000"/>
    </w:rPr>
  </w:style>
  <w:style w:type="character" w:customStyle="1" w:styleId="tagCharCharChar1">
    <w:name w:val="tag Char Char Char1"/>
    <w:rsid w:val="001E299C"/>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1E299C"/>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1E299C"/>
    <w:rPr>
      <w:rFonts w:ascii="Times New Roman" w:hAnsi="Times New Roman" w:cs="Times New Roman"/>
      <w:sz w:val="18"/>
      <w:szCs w:val="18"/>
    </w:rPr>
  </w:style>
  <w:style w:type="character" w:customStyle="1" w:styleId="bylines">
    <w:name w:val="bylines"/>
    <w:basedOn w:val="DefaultParagraphFont"/>
    <w:rsid w:val="001E299C"/>
  </w:style>
  <w:style w:type="character" w:customStyle="1" w:styleId="StyleStyleBoldUnderlineUnderlineIntenseEmphasis1apple-style-2">
    <w:name w:val="Style Style Bold UnderlineUnderlineIntense Emphasis1apple-style-...2"/>
    <w:basedOn w:val="DefaultParagraphFont"/>
    <w:rsid w:val="001E299C"/>
    <w:rPr>
      <w:b w:val="0"/>
      <w:bCs/>
      <w:sz w:val="22"/>
      <w:u w:val="single"/>
    </w:rPr>
  </w:style>
  <w:style w:type="character" w:customStyle="1" w:styleId="FontStyle57">
    <w:name w:val="Font Style57"/>
    <w:rsid w:val="001E299C"/>
    <w:rPr>
      <w:rFonts w:ascii="Georgia" w:hAnsi="Georgia" w:cs="Georgia"/>
      <w:b/>
      <w:bCs/>
      <w:sz w:val="14"/>
      <w:szCs w:val="14"/>
    </w:rPr>
  </w:style>
  <w:style w:type="character" w:customStyle="1" w:styleId="FontStyle89">
    <w:name w:val="Font Style89"/>
    <w:rsid w:val="001E299C"/>
    <w:rPr>
      <w:rFonts w:ascii="Times New Roman" w:hAnsi="Times New Roman" w:cs="Times New Roman"/>
      <w:b/>
      <w:bCs/>
      <w:smallCaps/>
      <w:spacing w:val="40"/>
      <w:sz w:val="16"/>
      <w:szCs w:val="16"/>
    </w:rPr>
  </w:style>
  <w:style w:type="character" w:customStyle="1" w:styleId="style3Char0">
    <w:name w:val="style 3 Char"/>
    <w:rsid w:val="001E299C"/>
    <w:rPr>
      <w:sz w:val="18"/>
      <w:szCs w:val="24"/>
      <w:lang w:val="en-US" w:eastAsia="en-US" w:bidi="ar-SA"/>
    </w:rPr>
  </w:style>
  <w:style w:type="paragraph" w:customStyle="1" w:styleId="003Cite">
    <w:name w:val="003Cite"/>
    <w:basedOn w:val="Normal"/>
    <w:qFormat/>
    <w:rsid w:val="001E299C"/>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1E299C"/>
    <w:pPr>
      <w:jc w:val="both"/>
    </w:pPr>
    <w:rPr>
      <w:b/>
      <w:color w:val="000000"/>
      <w:u w:val="single"/>
    </w:rPr>
  </w:style>
  <w:style w:type="character" w:customStyle="1" w:styleId="NormalBoldChar">
    <w:name w:val="Normal + Bold Char"/>
    <w:aliases w:val="Double Underline Char"/>
    <w:basedOn w:val="DefaultParagraphFont"/>
    <w:link w:val="NormalBold"/>
    <w:rsid w:val="001E299C"/>
    <w:rPr>
      <w:rFonts w:ascii="Calibri" w:hAnsi="Calibri" w:cs="Calibri"/>
      <w:b/>
      <w:color w:val="000000"/>
      <w:u w:val="single"/>
    </w:rPr>
  </w:style>
  <w:style w:type="character" w:customStyle="1" w:styleId="BlockHeadingsChar1">
    <w:name w:val="Block Headings Char1"/>
    <w:rsid w:val="001E299C"/>
    <w:rPr>
      <w:b/>
      <w:caps/>
    </w:rPr>
  </w:style>
  <w:style w:type="character" w:customStyle="1" w:styleId="FontStyle170">
    <w:name w:val="Font Style170"/>
    <w:uiPriority w:val="99"/>
    <w:rsid w:val="001E299C"/>
    <w:rPr>
      <w:rFonts w:ascii="Bookman Old Style" w:hAnsi="Bookman Old Style" w:cs="Bookman Old Style"/>
      <w:sz w:val="16"/>
      <w:szCs w:val="16"/>
    </w:rPr>
  </w:style>
  <w:style w:type="character" w:customStyle="1" w:styleId="FontStyle17">
    <w:name w:val="Font Style17"/>
    <w:uiPriority w:val="99"/>
    <w:rsid w:val="001E299C"/>
    <w:rPr>
      <w:rFonts w:ascii="Book Antiqua" w:hAnsi="Book Antiqua" w:cs="Book Antiqua"/>
      <w:i/>
      <w:iCs/>
      <w:spacing w:val="10"/>
      <w:sz w:val="22"/>
      <w:szCs w:val="22"/>
    </w:rPr>
  </w:style>
  <w:style w:type="paragraph" w:customStyle="1" w:styleId="Genealogy">
    <w:name w:val="Genealogy"/>
    <w:basedOn w:val="Heading4"/>
    <w:autoRedefine/>
    <w:qFormat/>
    <w:rsid w:val="001E299C"/>
    <w:rPr>
      <w:rFonts w:cs="Calibri"/>
    </w:rPr>
  </w:style>
  <w:style w:type="paragraph" w:customStyle="1" w:styleId="Tag1">
    <w:name w:val="Tag1"/>
    <w:basedOn w:val="Normal"/>
    <w:next w:val="Normal"/>
    <w:uiPriority w:val="4"/>
    <w:qFormat/>
    <w:rsid w:val="001E299C"/>
    <w:pPr>
      <w:keepNext/>
      <w:keepLines/>
      <w:spacing w:before="200"/>
      <w:outlineLvl w:val="3"/>
    </w:pPr>
    <w:rPr>
      <w:rFonts w:eastAsia="Times New Roman"/>
      <w:b/>
      <w:bCs/>
      <w:iCs/>
      <w:sz w:val="26"/>
    </w:rPr>
  </w:style>
  <w:style w:type="character" w:customStyle="1" w:styleId="m3262662096238345512gmail-style13ptbold">
    <w:name w:val="m_3262662096238345512gmail-style13ptbold"/>
    <w:basedOn w:val="DefaultParagraphFont"/>
    <w:rsid w:val="001E299C"/>
  </w:style>
  <w:style w:type="paragraph" w:customStyle="1" w:styleId="m5562427531322223799gmail-msolistparagraph">
    <w:name w:val="m_5562427531322223799gmail-msolistparagraph"/>
    <w:basedOn w:val="Normal"/>
    <w:rsid w:val="001E299C"/>
    <w:pPr>
      <w:spacing w:before="100" w:beforeAutospacing="1" w:after="100" w:afterAutospacing="1"/>
    </w:pPr>
  </w:style>
  <w:style w:type="character" w:customStyle="1" w:styleId="CardsFont12ptCharChar">
    <w:name w:val="Cards + Font: 12 pt Char Char"/>
    <w:basedOn w:val="DefaultParagraphFont"/>
    <w:rsid w:val="001E299C"/>
    <w:rPr>
      <w:sz w:val="24"/>
      <w:szCs w:val="24"/>
      <w:u w:val="thick"/>
      <w:lang w:val="en-US" w:eastAsia="en-US" w:bidi="ar-SA"/>
    </w:rPr>
  </w:style>
  <w:style w:type="character" w:customStyle="1" w:styleId="Heading1CharChar1">
    <w:name w:val="Heading 1 Char Char1"/>
    <w:rsid w:val="001E299C"/>
    <w:rPr>
      <w:rFonts w:cs="Arial"/>
      <w:b/>
      <w:bCs/>
      <w:szCs w:val="32"/>
      <w:lang w:val="en-US" w:eastAsia="en-US" w:bidi="ar-SA"/>
    </w:rPr>
  </w:style>
  <w:style w:type="paragraph" w:customStyle="1" w:styleId="DateTime">
    <w:name w:val="DateTime"/>
    <w:basedOn w:val="Normal"/>
    <w:link w:val="DateTimeChar"/>
    <w:autoRedefine/>
    <w:uiPriority w:val="4"/>
    <w:qFormat/>
    <w:rsid w:val="001E299C"/>
  </w:style>
  <w:style w:type="character" w:customStyle="1" w:styleId="DateTimeChar">
    <w:name w:val="DateTime Char"/>
    <w:basedOn w:val="DefaultParagraphFont"/>
    <w:link w:val="DateTime"/>
    <w:uiPriority w:val="4"/>
    <w:rsid w:val="001E299C"/>
    <w:rPr>
      <w:rFonts w:ascii="Calibri" w:hAnsi="Calibri" w:cs="Calibri"/>
    </w:rPr>
  </w:style>
  <w:style w:type="paragraph" w:customStyle="1" w:styleId="Lecture">
    <w:name w:val="Lecture"/>
    <w:next w:val="BodyText"/>
    <w:link w:val="LectureChar"/>
    <w:autoRedefine/>
    <w:uiPriority w:val="4"/>
    <w:qFormat/>
    <w:rsid w:val="001E299C"/>
    <w:pPr>
      <w:spacing w:after="0"/>
      <w:outlineLvl w:val="5"/>
    </w:pPr>
    <w:rPr>
      <w:rFonts w:ascii="Arial" w:hAnsi="Arial" w:cs="Arial"/>
      <w:spacing w:val="-10"/>
    </w:rPr>
  </w:style>
  <w:style w:type="character" w:customStyle="1" w:styleId="LectureChar">
    <w:name w:val="Lecture Char"/>
    <w:basedOn w:val="DateTimeChar"/>
    <w:link w:val="Lecture"/>
    <w:uiPriority w:val="4"/>
    <w:rsid w:val="001E299C"/>
    <w:rPr>
      <w:rFonts w:ascii="Arial" w:hAnsi="Arial" w:cs="Arial"/>
      <w:spacing w:val="-10"/>
    </w:rPr>
  </w:style>
  <w:style w:type="character" w:customStyle="1" w:styleId="c-messagebody">
    <w:name w:val="c-message__body"/>
    <w:basedOn w:val="DefaultParagraphFont"/>
    <w:rsid w:val="001E299C"/>
  </w:style>
  <w:style w:type="character" w:customStyle="1" w:styleId="textexposedshow">
    <w:name w:val="text_exposed_show"/>
    <w:basedOn w:val="DefaultParagraphFont"/>
    <w:rsid w:val="001E299C"/>
  </w:style>
  <w:style w:type="character" w:customStyle="1" w:styleId="m6996517068433683380gmail-style13ptbold">
    <w:name w:val="m_6996517068433683380gmail-style13ptbold"/>
    <w:basedOn w:val="DefaultParagraphFont"/>
    <w:rsid w:val="001E299C"/>
  </w:style>
  <w:style w:type="character" w:customStyle="1" w:styleId="m6996517068433683380gmail-styleunderline">
    <w:name w:val="m_6996517068433683380gmail-styleunderline"/>
    <w:basedOn w:val="DefaultParagraphFont"/>
    <w:rsid w:val="001E299C"/>
  </w:style>
  <w:style w:type="paragraph" w:customStyle="1" w:styleId="analytics0">
    <w:name w:val="analytics"/>
    <w:basedOn w:val="Normal"/>
    <w:link w:val="analyticsChar0"/>
    <w:uiPriority w:val="4"/>
    <w:qFormat/>
    <w:rsid w:val="001E299C"/>
    <w:rPr>
      <w:b/>
      <w:color w:val="C00000"/>
      <w:sz w:val="26"/>
    </w:rPr>
  </w:style>
  <w:style w:type="character" w:customStyle="1" w:styleId="analyticsChar0">
    <w:name w:val="analytics Char"/>
    <w:basedOn w:val="DefaultParagraphFont"/>
    <w:link w:val="analytics0"/>
    <w:uiPriority w:val="4"/>
    <w:rsid w:val="001E299C"/>
    <w:rPr>
      <w:rFonts w:ascii="Calibri" w:hAnsi="Calibri" w:cs="Calibri"/>
      <w:b/>
      <w:color w:val="C00000"/>
      <w:sz w:val="26"/>
    </w:rPr>
  </w:style>
  <w:style w:type="character" w:customStyle="1" w:styleId="m-295881671861464791gmail-style13ptbold">
    <w:name w:val="m_-295881671861464791gmail-style13ptbold"/>
    <w:basedOn w:val="DefaultParagraphFont"/>
    <w:rsid w:val="001E299C"/>
  </w:style>
  <w:style w:type="character" w:customStyle="1" w:styleId="m-6800285380327296172gmail-style13ptbold">
    <w:name w:val="m_-6800285380327296172gmail-style13ptbold"/>
    <w:basedOn w:val="DefaultParagraphFont"/>
    <w:rsid w:val="001E299C"/>
  </w:style>
  <w:style w:type="character" w:customStyle="1" w:styleId="m-6800285380327296172gmail-styleunderline">
    <w:name w:val="m_-6800285380327296172gmail-styleunderline"/>
    <w:basedOn w:val="DefaultParagraphFont"/>
    <w:rsid w:val="001E299C"/>
  </w:style>
  <w:style w:type="character" w:customStyle="1" w:styleId="m-8497948306993107372gmail-style13ptbold">
    <w:name w:val="m_-8497948306993107372gmail-style13ptbold"/>
    <w:basedOn w:val="DefaultParagraphFont"/>
    <w:rsid w:val="001E299C"/>
  </w:style>
  <w:style w:type="character" w:customStyle="1" w:styleId="gmail-style13ptbold">
    <w:name w:val="gmail-style13ptbold"/>
    <w:basedOn w:val="DefaultParagraphFont"/>
    <w:rsid w:val="001E299C"/>
  </w:style>
  <w:style w:type="character" w:customStyle="1" w:styleId="gmail-styleunderline">
    <w:name w:val="gmail-styleunderline"/>
    <w:basedOn w:val="DefaultParagraphFont"/>
    <w:rsid w:val="001E299C"/>
  </w:style>
  <w:style w:type="character" w:customStyle="1" w:styleId="m-5156237671796814033gmail-styleunderline">
    <w:name w:val="m_-5156237671796814033gmail-styleunderline"/>
    <w:basedOn w:val="DefaultParagraphFont"/>
    <w:rsid w:val="001E299C"/>
  </w:style>
  <w:style w:type="character" w:customStyle="1" w:styleId="cardChar2">
    <w:name w:val="%card Char"/>
    <w:link w:val="card0"/>
    <w:locked/>
    <w:rsid w:val="001E299C"/>
    <w:rPr>
      <w:rFonts w:ascii="Calibri" w:eastAsia="Times New Roman" w:hAnsi="Calibri" w:cs="Calibri"/>
      <w:bCs/>
    </w:rPr>
  </w:style>
  <w:style w:type="character" w:customStyle="1" w:styleId="m-8899101075591056128gmail-msohyperlink">
    <w:name w:val="m_-8899101075591056128gmail-msohyperlink"/>
    <w:basedOn w:val="DefaultParagraphFont"/>
    <w:rsid w:val="001E299C"/>
  </w:style>
  <w:style w:type="character" w:customStyle="1" w:styleId="m-8899101075591056128gmail-styleunderline">
    <w:name w:val="m_-8899101075591056128gmail-styleunderline"/>
    <w:basedOn w:val="DefaultParagraphFont"/>
    <w:rsid w:val="001E299C"/>
  </w:style>
  <w:style w:type="paragraph" w:customStyle="1" w:styleId="endmarkenabled">
    <w:name w:val="endmarkenabled"/>
    <w:basedOn w:val="Normal"/>
    <w:rsid w:val="001E299C"/>
    <w:pPr>
      <w:spacing w:before="100" w:beforeAutospacing="1" w:after="100" w:afterAutospacing="1"/>
    </w:pPr>
  </w:style>
  <w:style w:type="character" w:customStyle="1" w:styleId="c-messagelistunreaddividerlabel">
    <w:name w:val="c-message_list__unread_divider__label"/>
    <w:basedOn w:val="DefaultParagraphFont"/>
    <w:rsid w:val="001E299C"/>
  </w:style>
  <w:style w:type="character" w:customStyle="1" w:styleId="c-messageeditedlabel">
    <w:name w:val="c-message__edited_label"/>
    <w:basedOn w:val="DefaultParagraphFont"/>
    <w:rsid w:val="001E2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2-19/china-may-ban-rare-earth-technology-exports-on-security-concerns?sref=QYxyklwO" TargetMode="External"/><Relationship Id="rId13" Type="http://schemas.openxmlformats.org/officeDocument/2006/relationships/hyperlink" Target="https://www.state.gov/wp-content/uploads/2019/06/Energy-Resource-Governance-Initiative-ERGI-Fact-Sheet.pdf" TargetMode="External"/><Relationship Id="rId18" Type="http://schemas.openxmlformats.org/officeDocument/2006/relationships/hyperlink" Target="http://www.aei.org/publication/winning-the-space-race/" TargetMode="External"/><Relationship Id="rId26" Type="http://schemas.openxmlformats.org/officeDocument/2006/relationships/hyperlink" Target="https://www.fhi.ox.ac.uk/wp-content/uploads/Existential-Risks-2017-01-23.pdf" TargetMode="External"/><Relationship Id="rId3" Type="http://schemas.openxmlformats.org/officeDocument/2006/relationships/styles" Target="styles.xml"/><Relationship Id="rId21" Type="http://schemas.openxmlformats.org/officeDocument/2006/relationships/hyperlink" Target="https://www.cnbc.com/2021/07/22/biden-infrastructure-plan-senate-could-vote-on-bipartisan-bill.html" TargetMode="External"/><Relationship Id="rId7" Type="http://schemas.openxmlformats.org/officeDocument/2006/relationships/hyperlink" Target="https://www.scmp.com/news/china/diplomacy/article/3122501/china-raises-rare-earth-quotas-goodwill-trade-signal-us" TargetMode="External"/><Relationship Id="rId12" Type="http://schemas.openxmlformats.org/officeDocument/2006/relationships/hyperlink" Target="https://www.wsj.com/articles/china-trade-fight-raises-specter-of-rare-earth-shortage-11559304000" TargetMode="External"/><Relationship Id="rId17" Type="http://schemas.openxmlformats.org/officeDocument/2006/relationships/hyperlink" Target="https://digital.stpetersburg.usf.edu/cgi/viewcontent.cgi?article=1132&amp;context=honorstheses" TargetMode="External"/><Relationship Id="rId25" Type="http://schemas.openxmlformats.org/officeDocument/2006/relationships/hyperlink" Target="https://thebulletin.org/2018/11/will-disruptive-technology-cause-nuclear-war" TargetMode="External"/><Relationship Id="rId2" Type="http://schemas.openxmlformats.org/officeDocument/2006/relationships/numbering" Target="numbering.xml"/><Relationship Id="rId16" Type="http://schemas.openxmlformats.org/officeDocument/2006/relationships/hyperlink" Target="https://www.commerce.gov/news/press-releases/2019/06/department-commerce-releases-report-critical-minerals" TargetMode="External"/><Relationship Id="rId20" Type="http://schemas.openxmlformats.org/officeDocument/2006/relationships/hyperlink" Target="https://politi.co/2zB3qCg" TargetMode="External"/><Relationship Id="rId1" Type="http://schemas.openxmlformats.org/officeDocument/2006/relationships/customXml" Target="../customXml/item1.xml"/><Relationship Id="rId6" Type="http://schemas.openxmlformats.org/officeDocument/2006/relationships/hyperlink" Target="https://www.bloomberg.com/opinion/articles/2021-03-04/u-s-needs-a-strong-defense-against-china-s-rare-earth-weapon" TargetMode="External"/><Relationship Id="rId11" Type="http://schemas.openxmlformats.org/officeDocument/2006/relationships/hyperlink" Target="https://www.fraserinstitute.org/article/afghanistans-rare-earth-element-bonanza" TargetMode="External"/><Relationship Id="rId24" Type="http://schemas.openxmlformats.org/officeDocument/2006/relationships/hyperlink" Target="https://www.forbes.com/sites/normananderson/2021/02/22/the-biden-infrastructure-plan5-actions-to-jolt-us-awake-now/?sh=1d72f17b2ebd" TargetMode="External"/><Relationship Id="rId5" Type="http://schemas.openxmlformats.org/officeDocument/2006/relationships/webSettings" Target="webSettings.xml"/><Relationship Id="rId15" Type="http://schemas.openxmlformats.org/officeDocument/2006/relationships/hyperlink" Target="https://www.bloomberg.com/opinion/articles/2021-02-22/china-weaponizing-rare-earths-technology-will-probably-backfire" TargetMode="External"/><Relationship Id="rId23" Type="http://schemas.openxmlformats.org/officeDocument/2006/relationships/hyperlink" Target="https://www.deseret.com/2021/7/15/22577444/the-optics-of-billionaires-in-space-jeff-bezos-richard-branson-virgin-galactic" TargetMode="External"/><Relationship Id="rId28" Type="http://schemas.openxmlformats.org/officeDocument/2006/relationships/theme" Target="theme/theme1.xml"/><Relationship Id="rId10" Type="http://schemas.openxmlformats.org/officeDocument/2006/relationships/hyperlink" Target="https://thediplomat.com/2020/02/afghanistans-mineral-resources-are-a-lost-opportunity-and-a-threat/" TargetMode="External"/><Relationship Id="rId19" Type="http://schemas.openxmlformats.org/officeDocument/2006/relationships/hyperlink" Target="http://live.belfercenter.org/files/IS3904_pp007-048.pdf" TargetMode="External"/><Relationship Id="rId4" Type="http://schemas.openxmlformats.org/officeDocument/2006/relationships/settings" Target="settings.xml"/><Relationship Id="rId9" Type="http://schemas.openxmlformats.org/officeDocument/2006/relationships/hyperlink" Target="https://www.bloomberg.com/news/articles/2021-02-16/why-rare-earths-are-achilles-heal-for-europe-u-s-quicktake" TargetMode="External"/><Relationship Id="rId14" Type="http://schemas.openxmlformats.org/officeDocument/2006/relationships/hyperlink" Target="https://www.bloomberg.com/opinion/articles/2019-10-30/china-is-determined-to-reshape-the-globe" TargetMode="External"/><Relationship Id="rId22" Type="http://schemas.openxmlformats.org/officeDocument/2006/relationships/hyperlink" Target="https://www.cnbc.com/video/2019/04/25/joe-biden-enters-2020-presidential-race.html"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seyp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71</TotalTime>
  <Pages>1</Pages>
  <Words>16345</Words>
  <Characters>93168</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caseyperin</dc:creator>
  <cp:keywords>5.1.1</cp:keywords>
  <dc:description/>
  <cp:lastModifiedBy>Perin Perin</cp:lastModifiedBy>
  <cp:revision>7</cp:revision>
  <dcterms:created xsi:type="dcterms:W3CDTF">2021-07-28T21:26:00Z</dcterms:created>
  <dcterms:modified xsi:type="dcterms:W3CDTF">2021-07-28T22:40:00Z</dcterms:modified>
</cp:coreProperties>
</file>