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49B70" w14:textId="77777777" w:rsidR="00C91BEF" w:rsidRDefault="00C91BEF" w:rsidP="00C91BEF">
      <w:pPr>
        <w:pStyle w:val="Heading1"/>
      </w:pPr>
      <w:r>
        <w:t>Pen R5 Neg vs Ayala AM</w:t>
      </w:r>
    </w:p>
    <w:p w14:paraId="200BFBA5" w14:textId="77777777" w:rsidR="00C91BEF" w:rsidRDefault="00C91BEF" w:rsidP="00C91BEF">
      <w:pPr>
        <w:pStyle w:val="Heading1"/>
      </w:pPr>
      <w:r>
        <w:t>1NC</w:t>
      </w:r>
    </w:p>
    <w:p w14:paraId="06C1A842" w14:textId="77777777" w:rsidR="00C91BEF" w:rsidRDefault="00C91BEF" w:rsidP="00C91BEF">
      <w:pPr>
        <w:pStyle w:val="Heading3"/>
      </w:pPr>
      <w:r>
        <w:t>1</w:t>
      </w:r>
    </w:p>
    <w:p w14:paraId="4E60B21C" w14:textId="77777777" w:rsidR="00C91BEF" w:rsidRPr="00010A20" w:rsidRDefault="00C91BEF" w:rsidP="00C91BEF">
      <w:pPr>
        <w:pStyle w:val="Heading4"/>
        <w:rPr>
          <w:rFonts w:cs="Arial"/>
        </w:rPr>
      </w:pPr>
      <w:r>
        <w:rPr>
          <w:rFonts w:cs="Arial"/>
        </w:rPr>
        <w:t>CP: Private entities ought to place 500 Earth Observation satellites in Geostationary Orbit every 5 years</w:t>
      </w:r>
    </w:p>
    <w:p w14:paraId="6E9DB69C" w14:textId="77777777" w:rsidR="00C91BEF" w:rsidRDefault="00C91BEF" w:rsidP="00C91BEF">
      <w:pPr>
        <w:pStyle w:val="Heading4"/>
        <w:rPr>
          <w:rFonts w:cs="Arial"/>
        </w:rPr>
      </w:pPr>
      <w:r>
        <w:rPr>
          <w:rFonts w:cs="Arial"/>
        </w:rPr>
        <w:t>Solves stationary EO – continued observation</w:t>
      </w:r>
    </w:p>
    <w:p w14:paraId="337361BA" w14:textId="77777777" w:rsidR="00C91BEF" w:rsidRDefault="00C91BEF" w:rsidP="00C91BEF">
      <w:r w:rsidRPr="00C77777">
        <w:rPr>
          <w:rStyle w:val="StyleUnderline"/>
        </w:rPr>
        <w:t>NESDIS n.d.</w:t>
      </w:r>
      <w:r w:rsidRPr="00C77777">
        <w:t xml:space="preserve"> “Geostationary Satellites”</w:t>
      </w:r>
      <w:r>
        <w:t xml:space="preserve"> </w:t>
      </w:r>
      <w:hyperlink r:id="rId6" w:history="1">
        <w:r w:rsidRPr="00BC1576">
          <w:rPr>
            <w:rStyle w:val="Hyperlink"/>
          </w:rPr>
          <w:t>https://www.nesdis.noaa.gov/current-satellite-missions/currently-flying/geostationary-satellites</w:t>
        </w:r>
      </w:hyperlink>
      <w:r>
        <w:t xml:space="preserve"> TG</w:t>
      </w:r>
    </w:p>
    <w:p w14:paraId="6C78FB81" w14:textId="77777777" w:rsidR="00C91BEF" w:rsidRPr="00C77777" w:rsidRDefault="00C91BEF" w:rsidP="00C91BEF">
      <w:r w:rsidRPr="00C77777">
        <w:t xml:space="preserve">NOAA’s most sophisticated </w:t>
      </w:r>
      <w:r w:rsidRPr="00C77777">
        <w:rPr>
          <w:rStyle w:val="StyleUnderline"/>
          <w:highlight w:val="green"/>
        </w:rPr>
        <w:t>Geostationary</w:t>
      </w:r>
      <w:r w:rsidRPr="00C77777">
        <w:rPr>
          <w:rStyle w:val="StyleUnderline"/>
        </w:rPr>
        <w:t xml:space="preserve"> Operational Environmental </w:t>
      </w:r>
      <w:r w:rsidRPr="00C77777">
        <w:rPr>
          <w:rStyle w:val="StyleUnderline"/>
          <w:highlight w:val="green"/>
        </w:rPr>
        <w:t>Satellites</w:t>
      </w:r>
      <w:r w:rsidRPr="00C77777">
        <w:rPr>
          <w:rStyle w:val="StyleUnderline"/>
        </w:rPr>
        <w:t xml:space="preserve"> (GOES)</w:t>
      </w:r>
      <w:r w:rsidRPr="00C77777">
        <w:t>, known as the GOES-R Series, provide advanced imagery and atmospheric measurements of Earth’s Western Hemisphere, real-time mapping of lightning activity, and improved monitoring of solar activity and space weather.</w:t>
      </w:r>
    </w:p>
    <w:p w14:paraId="78556305" w14:textId="77777777" w:rsidR="00C91BEF" w:rsidRPr="00010A20" w:rsidRDefault="00C91BEF" w:rsidP="00C91BEF">
      <w:pPr>
        <w:rPr>
          <w:b/>
          <w:sz w:val="26"/>
          <w:u w:val="single"/>
        </w:rPr>
      </w:pPr>
      <w:r w:rsidRPr="00C77777">
        <w:rPr>
          <w:rStyle w:val="StyleUnderline"/>
        </w:rPr>
        <w:t xml:space="preserve">GOES satellites </w:t>
      </w:r>
      <w:r w:rsidRPr="00C77777">
        <w:rPr>
          <w:rStyle w:val="StyleUnderline"/>
          <w:highlight w:val="green"/>
        </w:rPr>
        <w:t>orbit 22,236 miles above Earth</w:t>
      </w:r>
      <w:r w:rsidRPr="00C77777">
        <w:rPr>
          <w:rStyle w:val="StyleUnderline"/>
        </w:rPr>
        <w:t xml:space="preserve">’s equator, at </w:t>
      </w:r>
      <w:r w:rsidRPr="00C77777">
        <w:rPr>
          <w:rStyle w:val="StyleUnderline"/>
          <w:highlight w:val="green"/>
        </w:rPr>
        <w:t>speeds equal to the Earth's rotation</w:t>
      </w:r>
      <w:r w:rsidRPr="00C77777">
        <w:rPr>
          <w:rStyle w:val="StyleUnderline"/>
        </w:rPr>
        <w:t xml:space="preserve">. This </w:t>
      </w:r>
      <w:r w:rsidRPr="00C77777">
        <w:rPr>
          <w:rStyle w:val="StyleUnderline"/>
          <w:highlight w:val="green"/>
        </w:rPr>
        <w:t>allows them to maintain</w:t>
      </w:r>
      <w:r w:rsidRPr="00C77777">
        <w:rPr>
          <w:rStyle w:val="StyleUnderline"/>
        </w:rPr>
        <w:t xml:space="preserve"> their </w:t>
      </w:r>
      <w:r w:rsidRPr="00C77777">
        <w:rPr>
          <w:rStyle w:val="StyleUnderline"/>
          <w:highlight w:val="green"/>
        </w:rPr>
        <w:t>positions over specific geographic regions</w:t>
      </w:r>
      <w:r w:rsidRPr="00C77777">
        <w:rPr>
          <w:rStyle w:val="StyleUnderline"/>
        </w:rPr>
        <w:t xml:space="preserve"> so they can provide </w:t>
      </w:r>
      <w:r w:rsidRPr="00C77777">
        <w:rPr>
          <w:rStyle w:val="StyleUnderline"/>
          <w:highlight w:val="green"/>
        </w:rPr>
        <w:t>continuous coverage of that area over time</w:t>
      </w:r>
      <w:r w:rsidRPr="00C77777">
        <w:rPr>
          <w:rStyle w:val="StyleUnderline"/>
        </w:rPr>
        <w:t>.</w:t>
      </w:r>
    </w:p>
    <w:p w14:paraId="7EC4AB07" w14:textId="77777777" w:rsidR="00C91BEF" w:rsidRPr="00D73D03" w:rsidRDefault="00C91BEF" w:rsidP="00C91BEF"/>
    <w:p w14:paraId="59E22141" w14:textId="77777777" w:rsidR="00C91BEF" w:rsidRDefault="00C91BEF" w:rsidP="00C91BEF">
      <w:pPr>
        <w:pStyle w:val="Heading4"/>
        <w:rPr>
          <w:rFonts w:cs="Arial"/>
        </w:rPr>
      </w:pPr>
      <w:r>
        <w:rPr>
          <w:rFonts w:cs="Arial"/>
        </w:rPr>
        <w:t>That’s the internal link in Hamill – we inserted the key lines</w:t>
      </w:r>
    </w:p>
    <w:p w14:paraId="5322A23D" w14:textId="77777777" w:rsidR="00C91BEF" w:rsidRPr="00D73D03" w:rsidRDefault="00C91BEF" w:rsidP="00C91BEF">
      <w:pPr>
        <w:rPr>
          <w:szCs w:val="16"/>
        </w:rPr>
      </w:pPr>
      <w:r w:rsidRPr="00D73D03">
        <w:rPr>
          <w:szCs w:val="16"/>
        </w:rPr>
        <w:t>Lunar Basing solves Earth Observatory – specifically Super-Volcanoes and Arctic Aviation.</w:t>
      </w:r>
    </w:p>
    <w:p w14:paraId="72B6E004" w14:textId="77777777" w:rsidR="00C91BEF" w:rsidRPr="00D73D03" w:rsidRDefault="00C91BEF" w:rsidP="00C91BEF">
      <w:pPr>
        <w:rPr>
          <w:szCs w:val="16"/>
        </w:rPr>
      </w:pPr>
      <w:r w:rsidRPr="00D73D03">
        <w:rPr>
          <w:szCs w:val="16"/>
        </w:rPr>
        <w:t xml:space="preserve">Hamill 16, Patrick. "Atmospheric observations from the moon: A lunar earth-observatory." 2016 Ieee International Geoscience and Remote Sensing Symposium (Igarss). IEEE, 2016. (Department of Physics and Astronomy at San Jose State University)//Elmer </w:t>
      </w:r>
    </w:p>
    <w:p w14:paraId="6CBCDBD5" w14:textId="77777777" w:rsidR="00C91BEF" w:rsidRPr="00D73D03" w:rsidRDefault="00C91BEF" w:rsidP="00C91BEF">
      <w:pPr>
        <w:rPr>
          <w:szCs w:val="16"/>
        </w:rPr>
      </w:pPr>
      <w:r w:rsidRPr="00D73D03">
        <w:rPr>
          <w:rStyle w:val="StyleUnderline"/>
          <w:sz w:val="16"/>
          <w:szCs w:val="16"/>
        </w:rPr>
        <w:t xml:space="preserve">There are many reasons for placing an Earth atmospheric observatory on the Moon. Perhaps the most obvious reason is that from </w:t>
      </w:r>
      <w:r w:rsidRPr="00D73D03">
        <w:rPr>
          <w:rStyle w:val="Emphasis"/>
          <w:sz w:val="16"/>
          <w:szCs w:val="16"/>
          <w:highlight w:val="green"/>
        </w:rPr>
        <w:t>the Moon</w:t>
      </w:r>
      <w:r w:rsidRPr="00D73D03">
        <w:rPr>
          <w:rStyle w:val="StyleUnderline"/>
          <w:sz w:val="16"/>
          <w:szCs w:val="16"/>
        </w:rPr>
        <w:t xml:space="preserve"> one </w:t>
      </w:r>
      <w:r w:rsidRPr="00D73D03">
        <w:rPr>
          <w:rStyle w:val="Emphasis"/>
          <w:sz w:val="16"/>
          <w:szCs w:val="16"/>
          <w:highlight w:val="green"/>
        </w:rPr>
        <w:t>can observe a single location on Earth for</w:t>
      </w:r>
      <w:r w:rsidRPr="00D73D03">
        <w:rPr>
          <w:rStyle w:val="StyleUnderline"/>
          <w:sz w:val="16"/>
          <w:szCs w:val="16"/>
          <w:highlight w:val="green"/>
        </w:rPr>
        <w:t xml:space="preserve"> </w:t>
      </w:r>
      <w:r w:rsidRPr="00D73D03">
        <w:rPr>
          <w:rStyle w:val="Emphasis"/>
          <w:sz w:val="16"/>
          <w:szCs w:val="16"/>
          <w:highlight w:val="green"/>
        </w:rPr>
        <w:t>a</w:t>
      </w:r>
      <w:r w:rsidRPr="00D73D03">
        <w:rPr>
          <w:rStyle w:val="StyleUnderline"/>
          <w:sz w:val="16"/>
          <w:szCs w:val="16"/>
        </w:rPr>
        <w:t xml:space="preserve"> relatively </w:t>
      </w:r>
      <w:r w:rsidRPr="00D73D03">
        <w:rPr>
          <w:rStyle w:val="Emphasis"/>
          <w:sz w:val="16"/>
          <w:szCs w:val="16"/>
          <w:highlight w:val="green"/>
          <w:bdr w:val="single" w:sz="18" w:space="0" w:color="auto"/>
        </w:rPr>
        <w:t>long period of time</w:t>
      </w:r>
      <w:r w:rsidRPr="00D73D03">
        <w:rPr>
          <w:rStyle w:val="StyleUnderline"/>
          <w:sz w:val="16"/>
          <w:szCs w:val="16"/>
          <w:highlight w:val="green"/>
        </w:rPr>
        <w:t xml:space="preserve"> </w:t>
      </w:r>
      <w:r w:rsidRPr="00D73D03">
        <w:rPr>
          <w:rStyle w:val="StyleUnderline"/>
          <w:sz w:val="16"/>
          <w:szCs w:val="16"/>
        </w:rPr>
        <w:t>(</w:t>
      </w:r>
      <w:r w:rsidRPr="00D73D03">
        <w:rPr>
          <w:rStyle w:val="Emphasis"/>
          <w:sz w:val="16"/>
          <w:szCs w:val="16"/>
          <w:highlight w:val="green"/>
          <w:bdr w:val="single" w:sz="18" w:space="0" w:color="auto"/>
        </w:rPr>
        <w:t>hours</w:t>
      </w:r>
      <w:r w:rsidRPr="00D73D03">
        <w:rPr>
          <w:rStyle w:val="StyleUnderline"/>
          <w:sz w:val="16"/>
          <w:szCs w:val="16"/>
        </w:rPr>
        <w:t xml:space="preserve">, </w:t>
      </w:r>
      <w:r w:rsidRPr="00D73D03">
        <w:rPr>
          <w:rStyle w:val="Emphasis"/>
          <w:sz w:val="16"/>
          <w:szCs w:val="16"/>
          <w:highlight w:val="green"/>
        </w:rPr>
        <w:t>rather than seconds for a satellite</w:t>
      </w:r>
      <w:r w:rsidRPr="00D73D03">
        <w:rPr>
          <w:rStyle w:val="StyleUnderline"/>
          <w:sz w:val="16"/>
          <w:szCs w:val="16"/>
          <w:highlight w:val="green"/>
        </w:rPr>
        <w:t xml:space="preserve"> </w:t>
      </w:r>
      <w:r w:rsidRPr="00D73D03">
        <w:rPr>
          <w:rStyle w:val="StyleUnderline"/>
          <w:sz w:val="16"/>
          <w:szCs w:val="16"/>
        </w:rPr>
        <w:t xml:space="preserve">in LEO). </w:t>
      </w:r>
    </w:p>
    <w:p w14:paraId="244A6740" w14:textId="77777777" w:rsidR="00C91BEF" w:rsidRDefault="00C91BEF" w:rsidP="00C91BEF"/>
    <w:p w14:paraId="5567D93E" w14:textId="77777777" w:rsidR="00C91BEF" w:rsidRPr="005D198F" w:rsidRDefault="00C91BEF" w:rsidP="00C91BEF">
      <w:pPr>
        <w:pStyle w:val="Heading4"/>
        <w:rPr>
          <w:rFonts w:cs="Calibri"/>
        </w:rPr>
      </w:pPr>
      <w:r>
        <w:rPr>
          <w:rFonts w:cs="Calibri"/>
        </w:rPr>
        <w:t>EO sats observe and solve</w:t>
      </w:r>
    </w:p>
    <w:p w14:paraId="0C05F4F2" w14:textId="77777777" w:rsidR="00C91BEF" w:rsidRPr="005D198F" w:rsidRDefault="00C91BEF" w:rsidP="00C91BEF">
      <w:r w:rsidRPr="005D198F">
        <w:rPr>
          <w:rStyle w:val="StyleUnderline"/>
        </w:rPr>
        <w:t>Alonso 18</w:t>
      </w:r>
      <w:r w:rsidRPr="005D198F">
        <w:t xml:space="preserve"> [(Elisa Jiménez, communications consultant with Acclimatise, climate resilience organization) “Earth Observation of Increasing Importance for Climate Change Adaptation,” Acclimatise, May 2, 2018, </w:t>
      </w:r>
      <w:hyperlink r:id="rId7" w:history="1">
        <w:r w:rsidRPr="005D198F">
          <w:rPr>
            <w:rStyle w:val="Hyperlink"/>
          </w:rPr>
          <w:t>https://www.acclimatise.uk.com/2018/05/02/earth-observation-of-increasing-importance-for-climate-change-adaptation/</w:t>
        </w:r>
      </w:hyperlink>
      <w:r w:rsidRPr="005D198F">
        <w:t>] TDI</w:t>
      </w:r>
    </w:p>
    <w:p w14:paraId="5B929E16" w14:textId="77777777" w:rsidR="00C91BEF" w:rsidRPr="005D198F" w:rsidRDefault="00C91BEF" w:rsidP="00C91BEF">
      <w:r w:rsidRPr="004B2F42">
        <w:rPr>
          <w:rStyle w:val="StyleUnderline"/>
          <w:highlight w:val="green"/>
        </w:rPr>
        <w:t>Earth observation</w:t>
      </w:r>
      <w:r w:rsidRPr="005D198F">
        <w:rPr>
          <w:rStyle w:val="StyleUnderline"/>
        </w:rPr>
        <w:t xml:space="preserve"> (</w:t>
      </w:r>
      <w:r w:rsidRPr="004B2F42">
        <w:rPr>
          <w:rStyle w:val="StyleUnderline"/>
        </w:rPr>
        <w:t xml:space="preserve">EO) </w:t>
      </w:r>
      <w:r w:rsidRPr="004B2F42">
        <w:rPr>
          <w:rStyle w:val="StyleUnderline"/>
          <w:highlight w:val="green"/>
        </w:rPr>
        <w:t>sat</w:t>
      </w:r>
      <w:r w:rsidRPr="00C77777">
        <w:rPr>
          <w:rStyle w:val="StyleUnderline"/>
        </w:rPr>
        <w:t>ellite</w:t>
      </w:r>
      <w:r w:rsidRPr="004B2F42">
        <w:rPr>
          <w:rStyle w:val="StyleUnderline"/>
          <w:highlight w:val="green"/>
        </w:rPr>
        <w:t>s are</w:t>
      </w:r>
      <w:r w:rsidRPr="005D198F">
        <w:rPr>
          <w:rStyle w:val="StyleUnderline"/>
        </w:rPr>
        <w:t xml:space="preserve"> playing an </w:t>
      </w:r>
      <w:r w:rsidRPr="004B2F42">
        <w:rPr>
          <w:rStyle w:val="StyleUnderline"/>
          <w:highlight w:val="green"/>
        </w:rPr>
        <w:t>increasingly important</w:t>
      </w:r>
      <w:r w:rsidRPr="005D198F">
        <w:rPr>
          <w:rStyle w:val="StyleUnderline"/>
        </w:rPr>
        <w:t xml:space="preserve"> role </w:t>
      </w:r>
      <w:r w:rsidRPr="004B2F42">
        <w:rPr>
          <w:rStyle w:val="StyleUnderline"/>
          <w:highlight w:val="green"/>
        </w:rPr>
        <w:t>in assessing climate</w:t>
      </w:r>
      <w:r w:rsidRPr="005D198F">
        <w:rPr>
          <w:rStyle w:val="StyleUnderline"/>
        </w:rPr>
        <w:t xml:space="preserve"> change</w:t>
      </w:r>
      <w:r w:rsidRPr="005D198F">
        <w:t xml:space="preserve">. </w:t>
      </w:r>
      <w:r w:rsidRPr="004B2F42">
        <w:t xml:space="preserve">By providing a </w:t>
      </w:r>
      <w:r w:rsidRPr="004B2F42">
        <w:rPr>
          <w:rStyle w:val="StyleUnderline"/>
        </w:rPr>
        <w:t xml:space="preserve">constant and </w:t>
      </w:r>
      <w:r w:rsidRPr="00C77777">
        <w:rPr>
          <w:rStyle w:val="StyleUnderline"/>
          <w:highlight w:val="green"/>
        </w:rPr>
        <w:t>consistent stream of data</w:t>
      </w:r>
      <w:r w:rsidRPr="004B2F42">
        <w:rPr>
          <w:rStyle w:val="StyleUnderline"/>
        </w:rPr>
        <w:t xml:space="preserve"> about the state of the climate</w:t>
      </w:r>
      <w:r w:rsidRPr="004B2F42">
        <w:t xml:space="preserve">, EO is </w:t>
      </w:r>
      <w:r w:rsidRPr="004B2F42">
        <w:rPr>
          <w:rStyle w:val="StyleUnderline"/>
        </w:rPr>
        <w:t xml:space="preserve">not just improving scientific outcomes but can also </w:t>
      </w:r>
      <w:r w:rsidRPr="00C77777">
        <w:rPr>
          <w:rStyle w:val="StyleUnderline"/>
          <w:highlight w:val="green"/>
        </w:rPr>
        <w:t>inform climate policy</w:t>
      </w:r>
      <w:r w:rsidRPr="00C77777">
        <w:rPr>
          <w:highlight w:val="green"/>
        </w:rPr>
        <w:t>.</w:t>
      </w:r>
    </w:p>
    <w:p w14:paraId="22C79859" w14:textId="77777777" w:rsidR="00C91BEF" w:rsidRPr="005D198F" w:rsidRDefault="00C91BEF" w:rsidP="00C91BEF">
      <w:pPr>
        <w:rPr>
          <w:rStyle w:val="StyleUnderline"/>
        </w:rPr>
      </w:pPr>
      <w:r w:rsidRPr="004B2F42">
        <w:rPr>
          <w:rStyle w:val="StyleUnderline"/>
          <w:highlight w:val="green"/>
        </w:rPr>
        <w:t>Managing</w:t>
      </w:r>
      <w:r w:rsidRPr="005D198F">
        <w:rPr>
          <w:rStyle w:val="StyleUnderline"/>
        </w:rPr>
        <w:t xml:space="preserve"> climate-related </w:t>
      </w:r>
      <w:r w:rsidRPr="004B2F42">
        <w:rPr>
          <w:rStyle w:val="StyleUnderline"/>
          <w:highlight w:val="green"/>
        </w:rPr>
        <w:t xml:space="preserve">risks </w:t>
      </w:r>
      <w:r w:rsidRPr="00C77777">
        <w:rPr>
          <w:rStyle w:val="StyleUnderline"/>
        </w:rPr>
        <w:t xml:space="preserve">effectively </w:t>
      </w:r>
      <w:r w:rsidRPr="004B2F42">
        <w:rPr>
          <w:rStyle w:val="StyleUnderline"/>
          <w:highlight w:val="green"/>
        </w:rPr>
        <w:t>requires accurate, robust, sustained, and wide-ranging</w:t>
      </w:r>
      <w:r w:rsidRPr="005D198F">
        <w:rPr>
          <w:rStyle w:val="StyleUnderline"/>
        </w:rPr>
        <w:t xml:space="preserve"> climate </w:t>
      </w:r>
      <w:r w:rsidRPr="004B2F42">
        <w:rPr>
          <w:rStyle w:val="StyleUnderline"/>
          <w:highlight w:val="green"/>
        </w:rPr>
        <w:t>info</w:t>
      </w:r>
      <w:r w:rsidRPr="005D198F">
        <w:rPr>
          <w:rStyle w:val="StyleUnderline"/>
        </w:rPr>
        <w:t xml:space="preserve">rmation. Reliable observational climate </w:t>
      </w:r>
      <w:r w:rsidRPr="004B2F42">
        <w:rPr>
          <w:rStyle w:val="StyleUnderline"/>
          <w:highlight w:val="green"/>
        </w:rPr>
        <w:t>data can</w:t>
      </w:r>
      <w:r w:rsidRPr="005D198F">
        <w:rPr>
          <w:rStyle w:val="StyleUnderline"/>
        </w:rPr>
        <w:t xml:space="preserve"> help scientists </w:t>
      </w:r>
      <w:r w:rsidRPr="004B2F42">
        <w:rPr>
          <w:rStyle w:val="StyleUnderline"/>
          <w:highlight w:val="green"/>
        </w:rPr>
        <w:t>test</w:t>
      </w:r>
      <w:r w:rsidRPr="005D198F">
        <w:rPr>
          <w:rStyle w:val="StyleUnderline"/>
        </w:rPr>
        <w:t xml:space="preserve"> the </w:t>
      </w:r>
      <w:r w:rsidRPr="004B2F42">
        <w:rPr>
          <w:rStyle w:val="StyleUnderline"/>
          <w:highlight w:val="green"/>
        </w:rPr>
        <w:t>accuracy of</w:t>
      </w:r>
      <w:r w:rsidRPr="005D198F">
        <w:rPr>
          <w:rStyle w:val="StyleUnderline"/>
        </w:rPr>
        <w:t xml:space="preserve"> their </w:t>
      </w:r>
      <w:r w:rsidRPr="004B2F42">
        <w:rPr>
          <w:rStyle w:val="StyleUnderline"/>
          <w:highlight w:val="green"/>
        </w:rPr>
        <w:t xml:space="preserve">models </w:t>
      </w:r>
      <w:r w:rsidRPr="004B2F42">
        <w:rPr>
          <w:rStyle w:val="StyleUnderline"/>
        </w:rPr>
        <w:t xml:space="preserve">and </w:t>
      </w:r>
      <w:r w:rsidRPr="004B2F42">
        <w:rPr>
          <w:rStyle w:val="StyleUnderline"/>
          <w:highlight w:val="green"/>
        </w:rPr>
        <w:t>improve</w:t>
      </w:r>
      <w:r w:rsidRPr="005D198F">
        <w:rPr>
          <w:rStyle w:val="StyleUnderline"/>
        </w:rPr>
        <w:t xml:space="preserve"> the science of </w:t>
      </w:r>
      <w:r w:rsidRPr="004B2F42">
        <w:rPr>
          <w:rStyle w:val="StyleUnderline"/>
          <w:highlight w:val="green"/>
        </w:rPr>
        <w:t>attributing</w:t>
      </w:r>
      <w:r w:rsidRPr="005D198F">
        <w:rPr>
          <w:rStyle w:val="StyleUnderline"/>
        </w:rPr>
        <w:t xml:space="preserve"> certain </w:t>
      </w:r>
      <w:r w:rsidRPr="004B2F42">
        <w:rPr>
          <w:rStyle w:val="StyleUnderline"/>
          <w:highlight w:val="green"/>
        </w:rPr>
        <w:t>events</w:t>
      </w:r>
      <w:r w:rsidRPr="005D198F">
        <w:rPr>
          <w:rStyle w:val="StyleUnderline"/>
        </w:rPr>
        <w:t xml:space="preserve"> to climate change. Information based on projections from models and historic data can help decision makers plan </w:t>
      </w:r>
      <w:r w:rsidRPr="004B2F42">
        <w:rPr>
          <w:rStyle w:val="StyleUnderline"/>
          <w:highlight w:val="green"/>
        </w:rPr>
        <w:t>and implement adaptation actions</w:t>
      </w:r>
      <w:r w:rsidRPr="005D198F">
        <w:rPr>
          <w:rStyle w:val="StyleUnderline"/>
        </w:rPr>
        <w:t>.</w:t>
      </w:r>
    </w:p>
    <w:p w14:paraId="5E2C4674" w14:textId="77777777" w:rsidR="00C91BEF" w:rsidRPr="005D198F" w:rsidRDefault="00C91BEF" w:rsidP="00C91BEF">
      <w:r w:rsidRPr="005D198F">
        <w:t>Providing information in data-sparse regions</w:t>
      </w:r>
    </w:p>
    <w:p w14:paraId="6397ABDA" w14:textId="77777777" w:rsidR="00C91BEF" w:rsidRPr="005D198F" w:rsidRDefault="00C91BEF" w:rsidP="00C91BEF">
      <w:pPr>
        <w:rPr>
          <w:rStyle w:val="StyleUnderline"/>
        </w:rPr>
      </w:pPr>
      <w:r w:rsidRPr="004B2F42">
        <w:rPr>
          <w:rStyle w:val="StyleUnderline"/>
          <w:highlight w:val="green"/>
        </w:rPr>
        <w:t>Ground-based</w:t>
      </w:r>
      <w:r w:rsidRPr="005D198F">
        <w:t xml:space="preserve"> weather and climate </w:t>
      </w:r>
      <w:r w:rsidRPr="004B2F42">
        <w:rPr>
          <w:rStyle w:val="StyleUnderline"/>
          <w:highlight w:val="green"/>
        </w:rPr>
        <w:t>monitoring</w:t>
      </w:r>
      <w:r w:rsidRPr="005D198F">
        <w:rPr>
          <w:rStyle w:val="StyleUnderline"/>
        </w:rPr>
        <w:t xml:space="preserve"> systems </w:t>
      </w:r>
      <w:r w:rsidRPr="004B2F42">
        <w:rPr>
          <w:rStyle w:val="StyleUnderline"/>
          <w:highlight w:val="green"/>
        </w:rPr>
        <w:t>only cover</w:t>
      </w:r>
      <w:r w:rsidRPr="005D198F">
        <w:rPr>
          <w:rStyle w:val="StyleUnderline"/>
        </w:rPr>
        <w:t xml:space="preserve"> about </w:t>
      </w:r>
      <w:r w:rsidRPr="004B2F42">
        <w:rPr>
          <w:rStyle w:val="StyleUnderline"/>
          <w:highlight w:val="green"/>
        </w:rPr>
        <w:t>30%</w:t>
      </w:r>
      <w:r w:rsidRPr="005D198F">
        <w:t xml:space="preserve"> of the Earth’s surface. In many parts of the world such </w:t>
      </w:r>
      <w:r w:rsidRPr="004B2F42">
        <w:rPr>
          <w:rStyle w:val="StyleUnderline"/>
          <w:highlight w:val="green"/>
        </w:rPr>
        <w:t>data is incomplete and patchy</w:t>
      </w:r>
      <w:r w:rsidRPr="005D198F">
        <w:rPr>
          <w:rStyle w:val="StyleUnderline"/>
        </w:rPr>
        <w:t xml:space="preserve"> due to poorly maintained weather stations and a general lack of such facilities.</w:t>
      </w:r>
    </w:p>
    <w:p w14:paraId="4CA8B09F" w14:textId="77777777" w:rsidR="00C91BEF" w:rsidRPr="005D198F" w:rsidRDefault="00C91BEF" w:rsidP="00C91BEF">
      <w:pPr>
        <w:rPr>
          <w:rStyle w:val="StyleUnderline"/>
        </w:rPr>
      </w:pPr>
      <w:r w:rsidRPr="004B2F42">
        <w:rPr>
          <w:rStyle w:val="StyleUnderline"/>
        </w:rPr>
        <w:t>EO satellites</w:t>
      </w:r>
      <w:r w:rsidRPr="004B2F42">
        <w:t xml:space="preserve"> and rapidly improving satellite technology, especially data from open access programmes, </w:t>
      </w:r>
      <w:r w:rsidRPr="004B2F42">
        <w:rPr>
          <w:rStyle w:val="StyleUnderline"/>
        </w:rPr>
        <w:t>offer a valuable source information</w:t>
      </w:r>
      <w:r w:rsidRPr="005D198F">
        <w:rPr>
          <w:rStyle w:val="StyleUnderline"/>
        </w:rPr>
        <w:t xml:space="preserve"> for such </w:t>
      </w:r>
      <w:r w:rsidRPr="005D198F">
        <w:rPr>
          <w:rStyle w:val="Emphasis"/>
        </w:rPr>
        <w:t>data-sparse regions</w:t>
      </w:r>
      <w:r w:rsidRPr="005D198F">
        <w:rPr>
          <w:rStyle w:val="StyleUnderline"/>
        </w:rPr>
        <w:t xml:space="preserve">. This is especially important since </w:t>
      </w:r>
      <w:r w:rsidRPr="004B2F42">
        <w:rPr>
          <w:rStyle w:val="StyleUnderline"/>
          <w:highlight w:val="green"/>
        </w:rPr>
        <w:t>countries</w:t>
      </w:r>
      <w:r w:rsidRPr="005D198F">
        <w:rPr>
          <w:rStyle w:val="StyleUnderline"/>
        </w:rPr>
        <w:t xml:space="preserve"> and regions </w:t>
      </w:r>
      <w:r w:rsidRPr="004B2F42">
        <w:rPr>
          <w:rStyle w:val="StyleUnderline"/>
          <w:highlight w:val="green"/>
        </w:rPr>
        <w:t>with</w:t>
      </w:r>
      <w:r w:rsidRPr="005D198F">
        <w:rPr>
          <w:rStyle w:val="StyleUnderline"/>
        </w:rPr>
        <w:t xml:space="preserve"> a </w:t>
      </w:r>
      <w:r w:rsidRPr="004B2F42">
        <w:rPr>
          <w:rStyle w:val="StyleUnderline"/>
          <w:highlight w:val="green"/>
        </w:rPr>
        <w:t>lack of</w:t>
      </w:r>
      <w:r w:rsidRPr="005D198F">
        <w:rPr>
          <w:rStyle w:val="StyleUnderline"/>
        </w:rPr>
        <w:t xml:space="preserve"> climate </w:t>
      </w:r>
      <w:r w:rsidRPr="004B2F42">
        <w:rPr>
          <w:rStyle w:val="StyleUnderline"/>
          <w:highlight w:val="green"/>
        </w:rPr>
        <w:t>data are</w:t>
      </w:r>
      <w:r w:rsidRPr="004B2F42">
        <w:rPr>
          <w:rStyle w:val="StyleUnderline"/>
        </w:rPr>
        <w:t xml:space="preserve"> often </w:t>
      </w:r>
      <w:r w:rsidRPr="004B2F42">
        <w:rPr>
          <w:rStyle w:val="StyleUnderline"/>
          <w:highlight w:val="green"/>
        </w:rPr>
        <w:t>particularly vulnerable to</w:t>
      </w:r>
      <w:r w:rsidRPr="005D198F">
        <w:rPr>
          <w:rStyle w:val="StyleUnderline"/>
        </w:rPr>
        <w:t xml:space="preserve"> climate change </w:t>
      </w:r>
      <w:r w:rsidRPr="004B2F42">
        <w:rPr>
          <w:rStyle w:val="StyleUnderline"/>
          <w:highlight w:val="green"/>
        </w:rPr>
        <w:t>impacts</w:t>
      </w:r>
      <w:r w:rsidRPr="005D198F">
        <w:rPr>
          <w:rStyle w:val="StyleUnderline"/>
        </w:rPr>
        <w:t>.</w:t>
      </w:r>
    </w:p>
    <w:p w14:paraId="7E8CA936" w14:textId="77777777" w:rsidR="00C91BEF" w:rsidRPr="00B55AD5" w:rsidRDefault="00C91BEF" w:rsidP="00C91BEF"/>
    <w:p w14:paraId="75447A92" w14:textId="77777777" w:rsidR="00C91BEF" w:rsidRDefault="00C91BEF" w:rsidP="00C91BEF">
      <w:pPr>
        <w:pStyle w:val="Heading4"/>
      </w:pPr>
      <w:r>
        <w:t>Their preempts form the Deng ev:</w:t>
      </w:r>
    </w:p>
    <w:p w14:paraId="5F1F19EA" w14:textId="77777777" w:rsidR="00C91BEF" w:rsidRDefault="00C91BEF" w:rsidP="00C91BEF">
      <w:pPr>
        <w:pStyle w:val="Heading4"/>
      </w:pPr>
      <w:r>
        <w:t>1] Replacement solves longevity</w:t>
      </w:r>
    </w:p>
    <w:p w14:paraId="47320EFB" w14:textId="77777777" w:rsidR="00C91BEF" w:rsidRDefault="00C91BEF" w:rsidP="00C91BEF">
      <w:pPr>
        <w:pStyle w:val="Heading4"/>
      </w:pPr>
      <w:r>
        <w:t>2] Stationary observation solves long term trands</w:t>
      </w:r>
    </w:p>
    <w:p w14:paraId="66759F61" w14:textId="77777777" w:rsidR="00C91BEF" w:rsidRPr="00010A20" w:rsidRDefault="00C91BEF" w:rsidP="00C91BEF">
      <w:pPr>
        <w:pStyle w:val="Heading4"/>
      </w:pPr>
      <w:r>
        <w:t>3] Large quantity of sats allow universal coverage in all conditions</w:t>
      </w:r>
    </w:p>
    <w:p w14:paraId="4970312B" w14:textId="77777777" w:rsidR="00C91BEF" w:rsidRDefault="00C91BEF" w:rsidP="00C91BEF">
      <w:pPr>
        <w:pStyle w:val="Heading2"/>
      </w:pPr>
      <w:r>
        <w:t>Case</w:t>
      </w:r>
    </w:p>
    <w:p w14:paraId="701B0BCB" w14:textId="77777777" w:rsidR="00C91BEF" w:rsidRDefault="00C91BEF" w:rsidP="00C91BEF">
      <w:pPr>
        <w:pStyle w:val="Heading4"/>
      </w:pPr>
      <w:r>
        <w:t>Their 1AC claimed that the aff was key to moon dust research and moon basing couldn’t happen without that research – we’re impact turning that –</w:t>
      </w:r>
    </w:p>
    <w:p w14:paraId="58A06E65" w14:textId="77777777" w:rsidR="00C91BEF" w:rsidRDefault="00C91BEF" w:rsidP="00C91BEF"/>
    <w:p w14:paraId="1DB7F814" w14:textId="77777777" w:rsidR="00C91BEF" w:rsidRPr="00264D45" w:rsidRDefault="00C91BEF" w:rsidP="00C91BEF">
      <w:pPr>
        <w:pStyle w:val="Heading4"/>
      </w:pPr>
      <w:r>
        <w:t xml:space="preserve">First, defense -- </w:t>
      </w:r>
    </w:p>
    <w:p w14:paraId="35B4D382" w14:textId="77777777" w:rsidR="00C91BEF" w:rsidRDefault="00C91BEF" w:rsidP="00C91BEF">
      <w:pPr>
        <w:pStyle w:val="Heading4"/>
      </w:pPr>
      <w:r>
        <w:t>Their author concludes moon dust doesn’t mess with moon-based observation.</w:t>
      </w:r>
    </w:p>
    <w:p w14:paraId="7522FD90" w14:textId="77777777" w:rsidR="00C91BEF" w:rsidRPr="00782AEE" w:rsidRDefault="00C91BEF" w:rsidP="00C91BEF">
      <w:r w:rsidRPr="00043D59">
        <w:rPr>
          <w:rStyle w:val="Style13ptBold"/>
        </w:rPr>
        <w:t>Hamill</w:t>
      </w:r>
      <w:r>
        <w:rPr>
          <w:rStyle w:val="Style13ptBold"/>
        </w:rPr>
        <w:t xml:space="preserve"> 16</w:t>
      </w:r>
      <w:r w:rsidRPr="00043D59">
        <w:t>, 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 SM </w:t>
      </w:r>
    </w:p>
    <w:p w14:paraId="5A666743" w14:textId="77777777" w:rsidR="00C91BEF" w:rsidRPr="00782AEE" w:rsidRDefault="00C91BEF" w:rsidP="00C91BEF">
      <w:r w:rsidRPr="00B21639">
        <w:rPr>
          <w:rStyle w:val="StyleUnderline"/>
        </w:rPr>
        <w:t>The lunar surface is covered in electrostatically charged fine dust particles of diameter 70 µm.</w:t>
      </w:r>
      <w:r>
        <w:t xml:space="preserve"> This dust has sharp edges (not having been exposed to weathering) and is expected to cling to surfaces to which it is exposed. It is believed that the dust is disturbed by the changing electric field at the terminator and rises to heights of several meters [9]. This effect may have been observed by the Apollo </w:t>
      </w:r>
      <w:r w:rsidRPr="00B21639">
        <w:t>astronauts. The dust may damage unshielded equipment [10].</w:t>
      </w:r>
      <w:r w:rsidRPr="00B21639">
        <w:rPr>
          <w:rStyle w:val="StyleUnderline"/>
        </w:rPr>
        <w:t xml:space="preserve"> </w:t>
      </w:r>
      <w:r w:rsidRPr="00B21639">
        <w:rPr>
          <w:rStyle w:val="StyleUnderline"/>
          <w:highlight w:val="green"/>
        </w:rPr>
        <w:t>Some</w:t>
      </w:r>
      <w:r w:rsidRPr="00B21639">
        <w:rPr>
          <w:rStyle w:val="StyleUnderline"/>
        </w:rPr>
        <w:t xml:space="preserve"> investigators </w:t>
      </w:r>
      <w:r w:rsidRPr="00B21639">
        <w:rPr>
          <w:rStyle w:val="StyleUnderline"/>
          <w:highlight w:val="green"/>
        </w:rPr>
        <w:t>have</w:t>
      </w:r>
      <w:r w:rsidRPr="00B21639">
        <w:rPr>
          <w:rStyle w:val="StyleUnderline"/>
        </w:rPr>
        <w:t xml:space="preserve"> even </w:t>
      </w:r>
      <w:r w:rsidRPr="00B21639">
        <w:rPr>
          <w:rStyle w:val="StyleUnderline"/>
          <w:highlight w:val="green"/>
        </w:rPr>
        <w:t>suggested that</w:t>
      </w:r>
      <w:r w:rsidRPr="00B21639">
        <w:rPr>
          <w:rStyle w:val="StyleUnderline"/>
        </w:rPr>
        <w:t xml:space="preserve"> the presence of </w:t>
      </w:r>
      <w:r w:rsidRPr="00B21639">
        <w:rPr>
          <w:rStyle w:val="StyleUnderline"/>
          <w:highlight w:val="green"/>
        </w:rPr>
        <w:t>dust</w:t>
      </w:r>
      <w:r w:rsidRPr="00B21639">
        <w:rPr>
          <w:rStyle w:val="StyleUnderline"/>
        </w:rPr>
        <w:t xml:space="preserve"> would </w:t>
      </w:r>
      <w:r w:rsidRPr="00B21639">
        <w:rPr>
          <w:rStyle w:val="StyleUnderline"/>
          <w:highlight w:val="green"/>
        </w:rPr>
        <w:t>make</w:t>
      </w:r>
      <w:r w:rsidRPr="00B21639">
        <w:rPr>
          <w:rStyle w:val="StyleUnderline"/>
        </w:rPr>
        <w:t xml:space="preserve"> telescopic </w:t>
      </w:r>
      <w:r w:rsidRPr="00B21639">
        <w:rPr>
          <w:rStyle w:val="StyleUnderline"/>
          <w:highlight w:val="green"/>
        </w:rPr>
        <w:t>observations impossible, but the evidence from Chang’e 3 shows that this is not the case</w:t>
      </w:r>
      <w:r w:rsidRPr="00B21639">
        <w:rPr>
          <w:rStyle w:val="StyleUnderline"/>
        </w:rPr>
        <w:t xml:space="preserve">. (It might be mentioned that the Chang’e 3 instrumentation is protected during sunrise and sunset.) Furthermore, </w:t>
      </w:r>
      <w:r w:rsidRPr="00B21639">
        <w:rPr>
          <w:rStyle w:val="StyleUnderline"/>
          <w:highlight w:val="green"/>
        </w:rPr>
        <w:t>the retroreflectors placed</w:t>
      </w:r>
      <w:r w:rsidRPr="00B21639">
        <w:rPr>
          <w:rStyle w:val="StyleUnderline"/>
        </w:rPr>
        <w:t xml:space="preserve"> on the lunar surface by NASA Astronauts and Soviet robotic rovers </w:t>
      </w:r>
      <w:r w:rsidRPr="00B21639">
        <w:rPr>
          <w:rStyle w:val="StyleUnderline"/>
          <w:highlight w:val="green"/>
        </w:rPr>
        <w:t>over forty years ago still reflect laser beams, indicating that even over long periods of time optical surfaces are not</w:t>
      </w:r>
      <w:r w:rsidRPr="00B21639">
        <w:rPr>
          <w:rStyle w:val="StyleUnderline"/>
        </w:rPr>
        <w:t xml:space="preserve"> completely </w:t>
      </w:r>
      <w:r w:rsidRPr="00B21639">
        <w:rPr>
          <w:rStyle w:val="StyleUnderline"/>
          <w:highlight w:val="green"/>
        </w:rPr>
        <w:t xml:space="preserve">degraded by </w:t>
      </w:r>
      <w:r w:rsidRPr="00B21639">
        <w:rPr>
          <w:rStyle w:val="StyleUnderline"/>
        </w:rPr>
        <w:t xml:space="preserve">the lunar </w:t>
      </w:r>
      <w:r w:rsidRPr="00B21639">
        <w:rPr>
          <w:rStyle w:val="StyleUnderline"/>
          <w:highlight w:val="green"/>
        </w:rPr>
        <w:t>dust</w:t>
      </w:r>
      <w:r>
        <w:t xml:space="preserve"> [11].</w:t>
      </w:r>
    </w:p>
    <w:p w14:paraId="25944930" w14:textId="77777777" w:rsidR="00C91BEF" w:rsidRDefault="00C91BEF" w:rsidP="00C91BEF"/>
    <w:p w14:paraId="44C873BB" w14:textId="77777777" w:rsidR="00C91BEF" w:rsidRDefault="00C91BEF" w:rsidP="00C91BEF">
      <w:pPr>
        <w:pStyle w:val="Heading4"/>
      </w:pPr>
      <w:r>
        <w:t>But dust definitely still stops moon basing.</w:t>
      </w:r>
    </w:p>
    <w:p w14:paraId="590C96BD" w14:textId="77777777" w:rsidR="00C91BEF" w:rsidRPr="00B21639" w:rsidRDefault="00C91BEF" w:rsidP="00C91BEF">
      <w:r>
        <w:rPr>
          <w:rStyle w:val="Style13ptBold"/>
        </w:rPr>
        <w:t xml:space="preserve">Niiler 21 </w:t>
      </w:r>
      <w:r>
        <w:t>Eric Niiler “</w:t>
      </w:r>
      <w:r w:rsidRPr="00B21639">
        <w:t>The Next Big Challenge for Lunar Astronauts? Moon Dust</w:t>
      </w:r>
      <w:r>
        <w:t xml:space="preserve">” </w:t>
      </w:r>
      <w:r w:rsidRPr="00B21639">
        <w:t>08.19.2021</w:t>
      </w:r>
      <w:r>
        <w:t xml:space="preserve"> </w:t>
      </w:r>
      <w:hyperlink r:id="rId8" w:history="1">
        <w:r w:rsidRPr="00F5257A">
          <w:rPr>
            <w:rStyle w:val="Hyperlink"/>
          </w:rPr>
          <w:t>https://www.wired.com/story/the-next-big-challenge-for-lunar-astronauts-moon-dust/</w:t>
        </w:r>
      </w:hyperlink>
      <w:r>
        <w:t xml:space="preserve"> SM</w:t>
      </w:r>
    </w:p>
    <w:p w14:paraId="52FFA747" w14:textId="77777777" w:rsidR="00C91BEF" w:rsidRPr="00B21639" w:rsidRDefault="00C91BEF" w:rsidP="00C91BEF">
      <w:pPr>
        <w:rPr>
          <w:rStyle w:val="StyleUnderline"/>
        </w:rPr>
      </w:pPr>
      <w:r w:rsidRPr="00B21639">
        <w:rPr>
          <w:rStyle w:val="StyleUnderline"/>
          <w:highlight w:val="green"/>
        </w:rPr>
        <w:t>AS NASA</w:t>
      </w:r>
      <w:r w:rsidRPr="00B21639">
        <w:rPr>
          <w:rStyle w:val="StyleUnderline"/>
        </w:rPr>
        <w:t xml:space="preserve"> AND private space companies </w:t>
      </w:r>
      <w:r w:rsidRPr="00B12C5F">
        <w:rPr>
          <w:rStyle w:val="StyleUnderline"/>
          <w:highlight w:val="green"/>
        </w:rPr>
        <w:t>prepa</w:t>
      </w:r>
      <w:r w:rsidRPr="00B21639">
        <w:rPr>
          <w:rStyle w:val="StyleUnderline"/>
          <w:highlight w:val="green"/>
        </w:rPr>
        <w:t xml:space="preserve">re to send equipment—and </w:t>
      </w:r>
      <w:r w:rsidRPr="00B21639">
        <w:rPr>
          <w:rStyle w:val="StyleUnderline"/>
        </w:rPr>
        <w:t xml:space="preserve">eventually </w:t>
      </w:r>
      <w:r w:rsidRPr="00B21639">
        <w:rPr>
          <w:rStyle w:val="StyleUnderline"/>
          <w:highlight w:val="green"/>
        </w:rPr>
        <w:t>astronauts—back to the moon, they are facing a</w:t>
      </w:r>
      <w:r w:rsidRPr="00B21639">
        <w:rPr>
          <w:rStyle w:val="StyleUnderline"/>
        </w:rPr>
        <w:t xml:space="preserve"> nearly invisible </w:t>
      </w:r>
      <w:r w:rsidRPr="00B21639">
        <w:rPr>
          <w:rStyle w:val="StyleUnderline"/>
          <w:highlight w:val="green"/>
        </w:rPr>
        <w:t>threat to any</w:t>
      </w:r>
      <w:r w:rsidRPr="00B21639">
        <w:rPr>
          <w:rStyle w:val="StyleUnderline"/>
        </w:rPr>
        <w:t xml:space="preserve"> future </w:t>
      </w:r>
      <w:r w:rsidRPr="00B21639">
        <w:rPr>
          <w:rStyle w:val="StyleUnderline"/>
          <w:highlight w:val="green"/>
        </w:rPr>
        <w:t xml:space="preserve">lunar outpost: </w:t>
      </w:r>
      <w:r w:rsidRPr="00B21639">
        <w:rPr>
          <w:rStyle w:val="StyleUnderline"/>
        </w:rPr>
        <w:t xml:space="preserve">tiny particles of </w:t>
      </w:r>
      <w:r w:rsidRPr="00B21639">
        <w:rPr>
          <w:rStyle w:val="StyleUnderline"/>
          <w:highlight w:val="green"/>
        </w:rPr>
        <w:t>dust.</w:t>
      </w:r>
      <w:r w:rsidRPr="00B21639">
        <w:rPr>
          <w:rStyle w:val="StyleUnderline"/>
        </w:rPr>
        <w:t xml:space="preserve"> Ground-up lunar rock, known as regolith, clogs drills and other delicate instruments, and it's so sharp that it scratches space suits. Because the dust absorbs sunlight, it can also overheat sensitive electronics.</w:t>
      </w:r>
    </w:p>
    <w:p w14:paraId="34C127BC" w14:textId="77777777" w:rsidR="00C91BEF" w:rsidRPr="00B21639" w:rsidRDefault="00C91BEF" w:rsidP="00C91BEF">
      <w:pPr>
        <w:rPr>
          <w:rStyle w:val="StyleUnderline"/>
        </w:rPr>
      </w:pPr>
      <w:r w:rsidRPr="00B21639">
        <w:rPr>
          <w:rStyle w:val="StyleUnderline"/>
        </w:rPr>
        <w:t>Dust particles also pose a health risk</w:t>
      </w:r>
      <w:r>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B21639">
        <w:rPr>
          <w:rStyle w:val="StyleUnderline"/>
        </w:rPr>
        <w:t xml:space="preserve">Cernan told NASA officials that lunar dust was nothing to sneeze at. "I think </w:t>
      </w:r>
      <w:r w:rsidRPr="00B21639">
        <w:rPr>
          <w:rStyle w:val="StyleUnderline"/>
          <w:highlight w:val="green"/>
        </w:rPr>
        <w:t>dust is</w:t>
      </w:r>
      <w:r w:rsidRPr="00B21639">
        <w:rPr>
          <w:rStyle w:val="StyleUnderline"/>
        </w:rPr>
        <w:t xml:space="preserve"> probably </w:t>
      </w:r>
      <w:r w:rsidRPr="00B21639">
        <w:rPr>
          <w:rStyle w:val="StyleUnderline"/>
          <w:highlight w:val="green"/>
        </w:rPr>
        <w:t>one of our greatest inhibitors to a nominal operation on the moon,”</w:t>
      </w:r>
      <w:r w:rsidRPr="00B21639">
        <w:rPr>
          <w:rStyle w:val="StyleUnderline"/>
        </w:rPr>
        <w:t xml:space="preserve"> Cernan said. “I think we can overcome other physiological or physical or mechanical problems, except dust."</w:t>
      </w:r>
    </w:p>
    <w:p w14:paraId="711E2213" w14:textId="77777777" w:rsidR="00C91BEF" w:rsidRDefault="00C91BEF" w:rsidP="00C91BEF">
      <w:r>
        <w:t>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the capsule, where it smelled like gunpowder and caused lunar module pilot Harrison Schmitt to have hay fever symptoms, according to a report from a NASA workshop on lunar dust in 2020.</w:t>
      </w:r>
    </w:p>
    <w:p w14:paraId="2C0E1762" w14:textId="77777777" w:rsidR="00C91BEF" w:rsidRDefault="00C91BEF" w:rsidP="00C91BEF">
      <w:r>
        <w:t>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From Lunar Dust Exposure.”)</w:t>
      </w:r>
    </w:p>
    <w:p w14:paraId="33A3D468" w14:textId="77777777" w:rsidR="00C91BEF" w:rsidRDefault="00C91BEF" w:rsidP="00C91BEF">
      <w:pPr>
        <w:rPr>
          <w:rStyle w:val="StyleUnderline"/>
        </w:rPr>
      </w:pPr>
      <w:r>
        <w:t>Researchers at Stony Brook University exposed human lung and brain cells to lunar dust and found that it killed 90 percent of the cells, according to a study published in the journal GeoHealth in 2018. In fact, respiratory health is a top concern if and when humans return to the moon, according to Abel. “These particles get lodged down deep in your lungs, and that’s a long-term health risk,” Abel says. “</w:t>
      </w:r>
      <w:r w:rsidRPr="00B21639">
        <w:rPr>
          <w:rStyle w:val="StyleUnderline"/>
        </w:rPr>
        <w:t xml:space="preserve">There was some concern at the time that if we had needed to do more on the moon’s surface, some of the space suits would have started to leak at too high a rate. </w:t>
      </w:r>
      <w:r w:rsidRPr="00B21639">
        <w:rPr>
          <w:rStyle w:val="StyleUnderline"/>
          <w:highlight w:val="green"/>
        </w:rPr>
        <w:t>It’s something we have been working on to improve.”</w:t>
      </w:r>
    </w:p>
    <w:p w14:paraId="2F187066" w14:textId="77777777" w:rsidR="00C91BEF" w:rsidRDefault="00C91BEF" w:rsidP="00C91BEF">
      <w:pPr>
        <w:rPr>
          <w:rStyle w:val="StyleUnderline"/>
        </w:rPr>
      </w:pPr>
    </w:p>
    <w:p w14:paraId="579CD1FE" w14:textId="77777777" w:rsidR="00C91BEF" w:rsidRDefault="00C91BEF" w:rsidP="00C91BEF">
      <w:pPr>
        <w:pStyle w:val="Heading4"/>
      </w:pPr>
      <w:r>
        <w:t>Not reverse causal – even if we’re aware extreme weather and warming are happening there’s no way to stop it – they haven’t read ev that we can stop super-volcanoes even if we know they’re erupting soon.</w:t>
      </w:r>
    </w:p>
    <w:p w14:paraId="3630EE6B" w14:textId="77777777" w:rsidR="00C91BEF" w:rsidRPr="00461985" w:rsidRDefault="00C91BEF" w:rsidP="00C91BEF"/>
    <w:p w14:paraId="0E373CFD" w14:textId="77777777" w:rsidR="00C91BEF" w:rsidRDefault="00C91BEF" w:rsidP="00C91BEF">
      <w:pPr>
        <w:pStyle w:val="Heading4"/>
      </w:pPr>
      <w:r>
        <w:t>Hamill says that lunar observation lets us know when volcanic fumes are high enough to threaten aircraft, not predict when natural disasters occur – this ev is one line and does not grant a more generalized warrant about natural disasters</w:t>
      </w:r>
    </w:p>
    <w:p w14:paraId="782B7FA3" w14:textId="77777777" w:rsidR="00C91BEF" w:rsidRPr="00461985" w:rsidRDefault="00C91BEF" w:rsidP="00C91BEF"/>
    <w:p w14:paraId="37CC863A" w14:textId="77777777" w:rsidR="00C91BEF" w:rsidRDefault="00C91BEF" w:rsidP="00C91BEF">
      <w:pPr>
        <w:pStyle w:val="Heading4"/>
      </w:pPr>
      <w:r>
        <w:t>AI prediction methods coming now and solve.</w:t>
      </w:r>
    </w:p>
    <w:p w14:paraId="3C463C35" w14:textId="77777777" w:rsidR="00C91BEF" w:rsidRPr="00264D45" w:rsidRDefault="00C91BEF" w:rsidP="00C91BEF">
      <w:r>
        <w:rPr>
          <w:rStyle w:val="Style13ptBold"/>
        </w:rPr>
        <w:t xml:space="preserve">Joshi 19 </w:t>
      </w:r>
      <w:r>
        <w:t>“</w:t>
      </w:r>
      <w:r w:rsidRPr="00264D45">
        <w:t>How AI Can And Will Predict Disasters</w:t>
      </w:r>
      <w:r>
        <w:t xml:space="preserve">” </w:t>
      </w:r>
      <w:r w:rsidRPr="00264D45">
        <w:t>NAVEEN JOSHI</w:t>
      </w:r>
      <w:r>
        <w:t xml:space="preserve"> [</w:t>
      </w:r>
      <w:r w:rsidRPr="00264D45">
        <w:t>Naveen Joshi, columnist, is Founder and CEO of Allerin, which develops engineering and technology solutions focused on optimal customer experiences. Naveen works in AI, Big Data, IoT and Blockchain.</w:t>
      </w:r>
      <w:r>
        <w:t xml:space="preserve">] 3/15/2019 </w:t>
      </w:r>
      <w:hyperlink r:id="rId9" w:history="1">
        <w:r w:rsidRPr="00097382">
          <w:rPr>
            <w:rStyle w:val="Hyperlink"/>
          </w:rPr>
          <w:t>https://www.forbes.com/sites/cognitiveworld/2019/03/15/how-ai-can-and-will-predict-disasters/?sh=57a309075be2</w:t>
        </w:r>
      </w:hyperlink>
      <w:r>
        <w:t xml:space="preserve"> SM</w:t>
      </w:r>
    </w:p>
    <w:p w14:paraId="6D808EA0" w14:textId="77777777" w:rsidR="00C91BEF" w:rsidRPr="00264D45" w:rsidRDefault="00C91BEF" w:rsidP="00C91BEF">
      <w:pPr>
        <w:rPr>
          <w:rStyle w:val="StyleUnderline"/>
        </w:rPr>
      </w:pPr>
      <w:r w:rsidRPr="00264D45">
        <w:rPr>
          <w:rStyle w:val="StyleUnderline"/>
        </w:rPr>
        <w:t xml:space="preserve">How </w:t>
      </w:r>
      <w:r w:rsidRPr="00264D45">
        <w:rPr>
          <w:rStyle w:val="StyleUnderline"/>
          <w:highlight w:val="green"/>
        </w:rPr>
        <w:t>AI Can And Will Predict Disasters</w:t>
      </w:r>
    </w:p>
    <w:p w14:paraId="77EC7400" w14:textId="77777777" w:rsidR="00C91BEF" w:rsidRDefault="00C91BEF" w:rsidP="00C91BEF">
      <w:r>
        <w:t>Recently, the regions around the Dead Sea in Jordan were flooded, causing the death of 21 children who were on a school trip, and injuring 35 more. Such disasters affect millions of people every year and cause property damage worth hundreds of billions. In 2017 alone, almost 335 natural disasters have affected more than 95.6 million people, and killed 9,697, costing around US $335 billion.</w:t>
      </w:r>
    </w:p>
    <w:p w14:paraId="452B2926" w14:textId="77777777" w:rsidR="00C91BEF" w:rsidRDefault="00C91BEF" w:rsidP="00C91BEF">
      <w:r>
        <w:t>But, the impact of these phenomena can be reduced if we were able to predict their occurrence. AI-powered systems can already predict the prices of stocks, which involve the analysis of numerous variables. Likewise, researchers are applying artificial intelligence to accurately predict natural disasters. By predicting the occurrence of natural disasters, we can save thousands of lives and take appropriate measures to reduce property damage.</w:t>
      </w:r>
    </w:p>
    <w:p w14:paraId="23D6681B" w14:textId="77777777" w:rsidR="00C91BEF" w:rsidRPr="00264D45" w:rsidRDefault="00C91BEF" w:rsidP="00C91BEF">
      <w:pPr>
        <w:rPr>
          <w:rStyle w:val="StyleUnderline"/>
        </w:rPr>
      </w:pPr>
      <w:r w:rsidRPr="00264D45">
        <w:rPr>
          <w:rStyle w:val="StyleUnderline"/>
        </w:rPr>
        <w:t>Using AI to predict natural disasters</w:t>
      </w:r>
    </w:p>
    <w:p w14:paraId="73648A5B" w14:textId="77777777" w:rsidR="00C91BEF" w:rsidRDefault="00C91BEF" w:rsidP="00C91BEF">
      <w:r w:rsidRPr="00264D45">
        <w:rPr>
          <w:rStyle w:val="StyleUnderline"/>
        </w:rPr>
        <w:t xml:space="preserve">Artificial intelligence has been helping us in various applications such as customer service, trading and healthcare. And now, researchers have found that </w:t>
      </w:r>
      <w:r w:rsidRPr="00264D45">
        <w:rPr>
          <w:rStyle w:val="StyleUnderline"/>
          <w:highlight w:val="green"/>
        </w:rPr>
        <w:t>AI can be used to predict natural disasters. With enormous amounts of good quality datasets</w:t>
      </w:r>
      <w:r w:rsidRPr="00264D45">
        <w:rPr>
          <w:rStyle w:val="StyleUnderline"/>
        </w:rPr>
        <w:t>, AI can predict the occurrence of numerous natural disasters, which can be the difference between life and death for thousands of people.</w:t>
      </w:r>
      <w:r>
        <w:t xml:space="preserve"> Some of the natural disasters that can be predicted by AI are:</w:t>
      </w:r>
    </w:p>
    <w:p w14:paraId="731CA7E3" w14:textId="77777777" w:rsidR="00C91BEF" w:rsidRPr="00264D45" w:rsidRDefault="00C91BEF" w:rsidP="00C91BEF">
      <w:pPr>
        <w:rPr>
          <w:rStyle w:val="StyleUnderline"/>
        </w:rPr>
      </w:pPr>
      <w:r w:rsidRPr="00264D45">
        <w:rPr>
          <w:rStyle w:val="StyleUnderline"/>
          <w:highlight w:val="green"/>
        </w:rPr>
        <w:t>Earthquakes</w:t>
      </w:r>
    </w:p>
    <w:p w14:paraId="2D619FC9" w14:textId="77777777" w:rsidR="00C91BEF" w:rsidRDefault="00C91BEF" w:rsidP="00C91BEF">
      <w:r w:rsidRPr="00264D45">
        <w:rPr>
          <w:rStyle w:val="StyleUnderline"/>
        </w:rPr>
        <w:t xml:space="preserve">Researchers are collecting enormous amounts of seismic data for analysis using deep learning systems. </w:t>
      </w:r>
      <w:r w:rsidRPr="00264D45">
        <w:rPr>
          <w:rStyle w:val="StyleUnderline"/>
          <w:highlight w:val="green"/>
        </w:rPr>
        <w:t>Artificial intelligence</w:t>
      </w:r>
      <w:r w:rsidRPr="00264D45">
        <w:rPr>
          <w:rStyle w:val="StyleUnderline"/>
        </w:rPr>
        <w:t xml:space="preserve"> can </w:t>
      </w:r>
      <w:r w:rsidRPr="00264D45">
        <w:rPr>
          <w:rStyle w:val="StyleUnderline"/>
          <w:highlight w:val="green"/>
        </w:rPr>
        <w:t>use the seismic data</w:t>
      </w:r>
      <w:r w:rsidRPr="00264D45">
        <w:rPr>
          <w:rStyle w:val="StyleUnderline"/>
        </w:rPr>
        <w:t xml:space="preserve"> to analyze the magnitude and patterns of earthquakes. Such data can prove beneficial to predict the occurrence of earthquake</w:t>
      </w:r>
      <w:r>
        <w:t>s. For example, Google and Harvard are developing an AI system that can predict the aftershocks of an earthquake. Scientists have studied more than 131,000 earthquakes and aftershocks to build a neural network. The researchers tested the neural network on 30,000 events, and the system predicted the aftershock locations more precisely when compared to traditional methods.</w:t>
      </w:r>
    </w:p>
    <w:p w14:paraId="153BA04A" w14:textId="77777777" w:rsidR="00C91BEF" w:rsidRPr="00264D45" w:rsidRDefault="00C91BEF" w:rsidP="00C91BEF">
      <w:pPr>
        <w:rPr>
          <w:rStyle w:val="StyleUnderline"/>
        </w:rPr>
      </w:pPr>
      <w:r>
        <w:t xml:space="preserve">Similarly, multiple researchers are creating their own applications to predict earthquakes and aftershocks. In the future, we may be able to foresee earthquakes and authorities can start evacuation operations accordingly. Currently, Japan is using satellites to analyze images of the earth to predict natural disasters. AI-based systems look for changes in the images to predict the risk of disasters such as earthquakes and tsunamis. </w:t>
      </w:r>
      <w:r w:rsidRPr="00264D45">
        <w:rPr>
          <w:rStyle w:val="StyleUnderline"/>
        </w:rPr>
        <w:t xml:space="preserve">Moreover, these systems also </w:t>
      </w:r>
      <w:r w:rsidRPr="00264D45">
        <w:rPr>
          <w:rStyle w:val="StyleUnderline"/>
          <w:highlight w:val="green"/>
        </w:rPr>
        <w:t>monitor aging infrastructure</w:t>
      </w:r>
      <w:r w:rsidRPr="00264D45">
        <w:rPr>
          <w:rStyle w:val="StyleUnderline"/>
        </w:rPr>
        <w:t>. Artificial intelligence systems can detect deformations in structures, which can be used to reduce the damage caused by collapsing buildings and bridges, or subsiding roads.</w:t>
      </w:r>
    </w:p>
    <w:p w14:paraId="2B80E830" w14:textId="77777777" w:rsidR="00C91BEF" w:rsidRDefault="00C91BEF" w:rsidP="00C91BEF">
      <w:r>
        <w:t>Floods</w:t>
      </w:r>
    </w:p>
    <w:p w14:paraId="0B5840D9" w14:textId="77777777" w:rsidR="00C91BEF" w:rsidRDefault="00C91BEF" w:rsidP="00C91BEF">
      <w:r w:rsidRPr="00264D45">
        <w:rPr>
          <w:rStyle w:val="StyleUnderline"/>
        </w:rPr>
        <w:t>Google is building an AI platform to predict floods in India and warn users via Google Maps and Google Search. The data for training the AI system is collected with the help of rainfall records and flood simulations. Similarly, researchers are developing AI-based systems that can learn from rainfall and climate records and tested with flood simulations, which can predict floods better than the traditional systems</w:t>
      </w:r>
      <w:r>
        <w:t>. Alternatively, AI can also be used to monitor urban flooding. Researchers at the University of Dundee in the United Kingdom are monitoring urban flooding by collecting crowd-sourced data with Twitter and other mobile apps. The data contains images and information about the location and situations in a locality, which is recognized by the AI. Such systems can be used to monitor and predict the damage done by floods along with other methods. Likewise, applications based on artificial intelligence and deep learning is useful for disaster management.</w:t>
      </w:r>
    </w:p>
    <w:p w14:paraId="53BC7C47" w14:textId="77777777" w:rsidR="00C91BEF" w:rsidRPr="00264D45" w:rsidRDefault="00C91BEF" w:rsidP="00C91BEF">
      <w:pPr>
        <w:rPr>
          <w:rStyle w:val="StyleUnderline"/>
        </w:rPr>
      </w:pPr>
      <w:r w:rsidRPr="00264D45">
        <w:rPr>
          <w:rStyle w:val="StyleUnderline"/>
          <w:highlight w:val="green"/>
        </w:rPr>
        <w:t>Volcanic eruptions</w:t>
      </w:r>
    </w:p>
    <w:p w14:paraId="00F89985" w14:textId="77777777" w:rsidR="00C91BEF" w:rsidRPr="00264D45" w:rsidRDefault="00C91BEF" w:rsidP="00C91BEF">
      <w:pPr>
        <w:rPr>
          <w:rStyle w:val="StyleUnderline"/>
        </w:rPr>
      </w:pPr>
      <w:r w:rsidRPr="00264D45">
        <w:rPr>
          <w:rStyle w:val="StyleUnderline"/>
        </w:rPr>
        <w:t xml:space="preserve">Researchers have always struggled with finding methods to effectively predict natural disasters such as volcanic eruptions. But now, scientists are </w:t>
      </w:r>
      <w:r w:rsidRPr="00264D45">
        <w:rPr>
          <w:rStyle w:val="StyleUnderline"/>
          <w:highlight w:val="green"/>
        </w:rPr>
        <w:t>training</w:t>
      </w:r>
      <w:r w:rsidRPr="00264D45">
        <w:rPr>
          <w:rStyle w:val="StyleUnderline"/>
        </w:rPr>
        <w:t xml:space="preserve"> AI to </w:t>
      </w:r>
      <w:r w:rsidRPr="00264D45">
        <w:rPr>
          <w:rStyle w:val="StyleUnderline"/>
          <w:highlight w:val="green"/>
        </w:rPr>
        <w:t>recognize tiny ash particles</w:t>
      </w:r>
      <w:r w:rsidRPr="00264D45">
        <w:rPr>
          <w:rStyle w:val="StyleUnderline"/>
        </w:rPr>
        <w:t xml:space="preserve"> from volcanoes. The shape of the ash particles can be used to identify the type of volcano. Such developments can help in </w:t>
      </w:r>
      <w:r w:rsidRPr="00264D45">
        <w:rPr>
          <w:rStyle w:val="StyleUnderline"/>
          <w:highlight w:val="green"/>
        </w:rPr>
        <w:t>predicting eruptions and creating volcanic hazard mitigation techniques.</w:t>
      </w:r>
    </w:p>
    <w:p w14:paraId="5C26421B" w14:textId="77777777" w:rsidR="00C91BEF" w:rsidRPr="00264D45" w:rsidRDefault="00C91BEF" w:rsidP="00C91BEF">
      <w:pPr>
        <w:rPr>
          <w:b/>
          <w:u w:val="single"/>
        </w:rPr>
      </w:pPr>
      <w:r w:rsidRPr="00264D45">
        <w:rPr>
          <w:rStyle w:val="StyleUnderline"/>
        </w:rPr>
        <w:t xml:space="preserve">IBM is developing Watson that will predict volcanic eruptions using seismic sensors and geological data. IBM is aiming to </w:t>
      </w:r>
      <w:r w:rsidRPr="00264D45">
        <w:rPr>
          <w:rStyle w:val="StyleUnderline"/>
          <w:highlight w:val="green"/>
        </w:rPr>
        <w:t>forecast the locations and the intensity of eruptions</w:t>
      </w:r>
      <w:r w:rsidRPr="00264D45">
        <w:rPr>
          <w:rStyle w:val="StyleUnderline"/>
        </w:rPr>
        <w:t xml:space="preserve"> with the help of Watson. Such applications can help to prevent the loss of life in areas surrounding active volcanoes.</w:t>
      </w:r>
    </w:p>
    <w:p w14:paraId="42C2E7E4" w14:textId="77777777" w:rsidR="00C91BEF" w:rsidRPr="00264D45" w:rsidRDefault="00C91BEF" w:rsidP="00C91BEF">
      <w:pPr>
        <w:rPr>
          <w:rStyle w:val="StyleUnderline"/>
        </w:rPr>
      </w:pPr>
      <w:r w:rsidRPr="00264D45">
        <w:rPr>
          <w:rStyle w:val="StyleUnderline"/>
          <w:highlight w:val="green"/>
        </w:rPr>
        <w:t>Hurricanes</w:t>
      </w:r>
    </w:p>
    <w:p w14:paraId="4A46F237" w14:textId="77777777" w:rsidR="00C91BEF" w:rsidRDefault="00C91BEF" w:rsidP="00C91BEF">
      <w:r>
        <w:t>Every year hurricanes cost property damage worth millions of dollars. Hence, meteorological departments are looking for better techniques to predict natural disasters like hurricanes and cyclones, and track their path and intensity. With more effective prediction techniques, the concerned authorities can save more lives and reduce property damage.</w:t>
      </w:r>
    </w:p>
    <w:p w14:paraId="1EC70066" w14:textId="77777777" w:rsidR="00C91BEF" w:rsidRDefault="00C91BEF" w:rsidP="00C91BEF">
      <w:r w:rsidRPr="00264D45">
        <w:rPr>
          <w:rStyle w:val="StyleUnderline"/>
        </w:rPr>
        <w:t xml:space="preserve">Recently, NASA and Development Seed tracked Hurricane Harvey using satellite images and machine learning. The method </w:t>
      </w:r>
      <w:r w:rsidRPr="00264D45">
        <w:rPr>
          <w:rStyle w:val="StyleUnderline"/>
          <w:highlight w:val="green"/>
        </w:rPr>
        <w:t>proved to be six times better than the usual techniques</w:t>
      </w:r>
      <w:r w:rsidRPr="00264D45">
        <w:rPr>
          <w:rStyle w:val="StyleUnderline"/>
        </w:rPr>
        <w:t>, as the hurricane can be tracked every hour instead of every six hours with the traditional methods</w:t>
      </w:r>
      <w:r>
        <w:t>. Therefore, the developments in technology are helping in monitoring hurricanes and foreseeing the path of hurricanes, which can assist in mitigation efforts.</w:t>
      </w:r>
    </w:p>
    <w:p w14:paraId="5367096B" w14:textId="77777777" w:rsidR="00C91BEF" w:rsidRDefault="00C91BEF" w:rsidP="00C91BEF">
      <w:pPr>
        <w:rPr>
          <w:rStyle w:val="Style13ptBold"/>
          <w:b w:val="0"/>
          <w:sz w:val="16"/>
        </w:rPr>
      </w:pPr>
    </w:p>
    <w:p w14:paraId="32E128D6" w14:textId="77777777" w:rsidR="00C91BEF" w:rsidRPr="00F72C8B" w:rsidRDefault="00C91BEF" w:rsidP="00C91BEF">
      <w:pPr>
        <w:rPr>
          <w:rStyle w:val="Style13ptBold"/>
          <w:b w:val="0"/>
          <w:sz w:val="16"/>
        </w:rPr>
      </w:pPr>
    </w:p>
    <w:p w14:paraId="02E860DA" w14:textId="77777777" w:rsidR="00C91BEF" w:rsidRDefault="00C91BEF" w:rsidP="00C91BEF">
      <w:pPr>
        <w:pStyle w:val="Heading4"/>
      </w:pPr>
      <w:r>
        <w:t>Solves extreme weather predictions specifically.</w:t>
      </w:r>
    </w:p>
    <w:p w14:paraId="27D84D22" w14:textId="77777777" w:rsidR="00C91BEF" w:rsidRPr="00264D45" w:rsidRDefault="00C91BEF" w:rsidP="00C91BEF">
      <w:r>
        <w:rPr>
          <w:rStyle w:val="Style13ptBold"/>
        </w:rPr>
        <w:t xml:space="preserve">NERSC 21 </w:t>
      </w:r>
      <w:r>
        <w:t>“</w:t>
      </w:r>
      <w:r w:rsidRPr="00264D45">
        <w:t>Deep-learning model speeds extreme weather predictions</w:t>
      </w:r>
      <w:r>
        <w:t xml:space="preserve">” </w:t>
      </w:r>
      <w:r w:rsidRPr="00F72C8B">
        <w:t>DECEMBER 8, 2021</w:t>
      </w:r>
      <w:r>
        <w:t xml:space="preserve"> National Energy Research Scientific Computing Center [National Energy Research Scientific Computing Center] </w:t>
      </w:r>
      <w:hyperlink r:id="rId10" w:history="1">
        <w:r w:rsidRPr="00097382">
          <w:rPr>
            <w:rStyle w:val="Hyperlink"/>
          </w:rPr>
          <w:t>https://phys.org/news/2021-12-deep-learning-extreme-weather.html</w:t>
        </w:r>
      </w:hyperlink>
      <w:r>
        <w:t xml:space="preserve"> SM</w:t>
      </w:r>
    </w:p>
    <w:p w14:paraId="3013E533" w14:textId="77777777" w:rsidR="00C91BEF" w:rsidRPr="00264D45" w:rsidRDefault="00C91BEF" w:rsidP="00C91BEF">
      <w:pPr>
        <w:rPr>
          <w:b/>
          <w:u w:val="single"/>
        </w:rPr>
      </w:pPr>
      <w:r w:rsidRPr="00F72C8B">
        <w:rPr>
          <w:rStyle w:val="StyleUnderline"/>
          <w:highlight w:val="green"/>
        </w:rPr>
        <w:t>Deep-learning model speeds extreme weather predictions</w:t>
      </w:r>
    </w:p>
    <w:p w14:paraId="064CA9D3" w14:textId="77777777" w:rsidR="00C91BEF" w:rsidRDefault="00C91BEF" w:rsidP="00C91BEF">
      <w:r>
        <w:t>A depiction of digital twin Earth adapted from the EU's Destination Earth project.</w:t>
      </w:r>
    </w:p>
    <w:p w14:paraId="461BC464" w14:textId="77777777" w:rsidR="00C91BEF" w:rsidRPr="00264D45" w:rsidRDefault="00C91BEF" w:rsidP="00C91BEF">
      <w:pPr>
        <w:rPr>
          <w:b/>
          <w:u w:val="single"/>
        </w:rPr>
      </w:pPr>
      <w:r>
        <w:t xml:space="preserve">Climate change is one of the greatest challenges facing humanity today. To help address this, </w:t>
      </w:r>
      <w:r w:rsidRPr="00264D45">
        <w:rPr>
          <w:rStyle w:val="StyleUnderline"/>
        </w:rPr>
        <w:t xml:space="preserve">researchers from Lawrence Berkeley National Laboratory (Berkeley Lab), Caltech, and NVIDIA trained the Fourier Neural Operator (FNO) deep learning model—which learns complex physical systems accurately and efficiently—to </w:t>
      </w:r>
      <w:r w:rsidRPr="00F72C8B">
        <w:rPr>
          <w:rStyle w:val="StyleUnderline"/>
        </w:rPr>
        <w:t>emulate</w:t>
      </w:r>
      <w:r w:rsidRPr="00264D45">
        <w:rPr>
          <w:rStyle w:val="StyleUnderline"/>
        </w:rPr>
        <w:t xml:space="preserve"> atmospheric dynamics and </w:t>
      </w:r>
      <w:r w:rsidRPr="00F72C8B">
        <w:rPr>
          <w:rStyle w:val="StyleUnderline"/>
          <w:highlight w:val="green"/>
        </w:rPr>
        <w:t xml:space="preserve">provide high-fidelity extreme weather predictions across the globe </w:t>
      </w:r>
      <w:r w:rsidRPr="00F72C8B">
        <w:rPr>
          <w:rStyle w:val="StyleUnderline"/>
        </w:rPr>
        <w:t xml:space="preserve">a full </w:t>
      </w:r>
      <w:r w:rsidRPr="00F72C8B">
        <w:rPr>
          <w:rStyle w:val="StyleUnderline"/>
          <w:highlight w:val="green"/>
        </w:rPr>
        <w:t>five days in advance.</w:t>
      </w:r>
    </w:p>
    <w:p w14:paraId="324A07C5" w14:textId="77777777" w:rsidR="00C91BEF" w:rsidRDefault="00C91BEF" w:rsidP="00C91BEF">
      <w:r>
        <w:t>The researchers used decades of data from ERA5, the European Center for Medium-range Weather Forecasts' high-resolution Earth dataset, to train the FNO model, which was scaled up to 128 NVIDIA A100 GPUs on Perlmutter, the new HPC system at the National Energy Research Scientific Computing Center (NERSC). The team developed a global FNO weather forecasting model at 30-km resolution, an order of magnitude greater resolution than state-of-the-art deep learning Earth emulators. The model predicts wind velocities and pressures at multiple levels in the atmosphere up to 120 hours in advance with high fidelity. In a case study on the massive 2016 hurricane Matthew, the model's predictions of the hurricane's winds and track were within the uncertainties of the NOAA National Hurricane Center's forecast cones. In addition, the model can predict the behavior of certain classes of extreme weather events across the globe days in advance in just 0.25 seconds on a single NVIDIA GPU.</w:t>
      </w:r>
    </w:p>
    <w:p w14:paraId="5D18E96E" w14:textId="77777777" w:rsidR="00C91BEF" w:rsidRDefault="00C91BEF" w:rsidP="00C91BEF">
      <w:r w:rsidRPr="00F72C8B">
        <w:rPr>
          <w:rStyle w:val="StyleUnderline"/>
          <w:highlight w:val="green"/>
        </w:rPr>
        <w:t>Physics-informed deep learning models</w:t>
      </w:r>
      <w:r w:rsidRPr="00264D45">
        <w:rPr>
          <w:rStyle w:val="StyleUnderline"/>
        </w:rPr>
        <w:t xml:space="preserve"> such as the FNO </w:t>
      </w:r>
      <w:r w:rsidRPr="00F72C8B">
        <w:rPr>
          <w:rStyle w:val="StyleUnderline"/>
          <w:highlight w:val="green"/>
        </w:rPr>
        <w:t>offer</w:t>
      </w:r>
      <w:r w:rsidRPr="00264D45">
        <w:rPr>
          <w:rStyle w:val="StyleUnderline"/>
        </w:rPr>
        <w:t xml:space="preserve"> the potential for </w:t>
      </w:r>
      <w:r w:rsidRPr="00F72C8B">
        <w:rPr>
          <w:rStyle w:val="StyleUnderline"/>
          <w:highlight w:val="green"/>
        </w:rPr>
        <w:t>accurate predictions</w:t>
      </w:r>
      <w:r w:rsidRPr="00264D45">
        <w:rPr>
          <w:rStyle w:val="StyleUnderline"/>
        </w:rPr>
        <w:t xml:space="preserve"> of the spatio-temporal evolution of the Earth system </w:t>
      </w:r>
      <w:r w:rsidRPr="00F72C8B">
        <w:rPr>
          <w:rStyle w:val="StyleUnderline"/>
        </w:rPr>
        <w:t xml:space="preserve">orders of magnitude </w:t>
      </w:r>
      <w:r w:rsidRPr="00F72C8B">
        <w:rPr>
          <w:rStyle w:val="StyleUnderline"/>
          <w:highlight w:val="green"/>
        </w:rPr>
        <w:t>faster than traditional</w:t>
      </w:r>
      <w:r w:rsidRPr="00264D45">
        <w:rPr>
          <w:rStyle w:val="StyleUnderline"/>
        </w:rPr>
        <w:t xml:space="preserve"> numerical </w:t>
      </w:r>
      <w:r w:rsidRPr="00F72C8B">
        <w:rPr>
          <w:rStyle w:val="StyleUnderline"/>
          <w:highlight w:val="green"/>
        </w:rPr>
        <w:t>models</w:t>
      </w:r>
      <w:r w:rsidRPr="00264D45">
        <w:rPr>
          <w:rStyle w:val="StyleUnderline"/>
        </w:rPr>
        <w:t>.</w:t>
      </w:r>
      <w:r>
        <w:t xml:space="preserve"> This is an ongoing effort, and the team is investigating the comparative accuracy of deep learning and traditional numerical weather models in collaboration with experts in atmospheric modeling and numerical weather prediction.</w:t>
      </w:r>
    </w:p>
    <w:p w14:paraId="1FC00B23" w14:textId="77777777" w:rsidR="00C91BEF" w:rsidRDefault="00C91BEF" w:rsidP="00C91BEF">
      <w:r>
        <w:t>The FNO model developed through the Berkeley Lab/Caltech/NVIDIA collaboration is a significant step toward building a digital twin Earth, the researchers noted. Digital twin Earths are digital replicas of planet Earth—simulators grounded in physics, driven by AI, and constrained by real-time data. As described in the ambitious 10-year EU project Destination Earth, a digital twin Earth will give both expert and non-expert users tailored access to high-quality information, services, models, forecasts, and visualizations in the realms of climate monitoring, modeling, mitigation, and adaptation. This video shows a demonstration of digital twin Earth using the FNO model.</w:t>
      </w:r>
    </w:p>
    <w:p w14:paraId="2577FFF4" w14:textId="77777777" w:rsidR="00C91BEF" w:rsidRPr="00264D45" w:rsidRDefault="00C91BEF" w:rsidP="00C91BEF">
      <w:pPr>
        <w:rPr>
          <w:rStyle w:val="StyleUnderline"/>
        </w:rPr>
      </w:pPr>
      <w:r>
        <w:t xml:space="preserve">The FNO climate collaboration was one of several science success stories described by NVIDIA co-founder and CEO Jensen Huang during a keynote presentation at the recent GPU Technology Conference. In his talk, Huang emphasized that </w:t>
      </w:r>
      <w:r w:rsidRPr="00264D45">
        <w:rPr>
          <w:rStyle w:val="StyleUnderline"/>
        </w:rPr>
        <w:t xml:space="preserve">the combination of accelerated computing, physics, machine learning, and giant computer </w:t>
      </w:r>
      <w:r w:rsidRPr="00F72C8B">
        <w:rPr>
          <w:rStyle w:val="StyleUnderline"/>
          <w:highlight w:val="green"/>
        </w:rPr>
        <w:t>systems can provide "a million-x leap" to</w:t>
      </w:r>
      <w:r w:rsidRPr="00264D45">
        <w:rPr>
          <w:rStyle w:val="StyleUnderline"/>
        </w:rPr>
        <w:t xml:space="preserve"> enable simulating and </w:t>
      </w:r>
      <w:r w:rsidRPr="00F72C8B">
        <w:rPr>
          <w:rStyle w:val="StyleUnderline"/>
          <w:highlight w:val="green"/>
        </w:rPr>
        <w:t>predicting climate change reliably and accurately.</w:t>
      </w:r>
    </w:p>
    <w:p w14:paraId="07A2FD00" w14:textId="77777777" w:rsidR="00C91BEF" w:rsidRPr="00A008FE" w:rsidRDefault="00C91BEF" w:rsidP="00C91BEF">
      <w:pPr>
        <w:pStyle w:val="Heading4"/>
        <w:rPr>
          <w:rFonts w:cs="Calibri"/>
          <w:u w:val="single"/>
        </w:rPr>
      </w:pPr>
      <w:r w:rsidRPr="00A008FE">
        <w:rPr>
          <w:rFonts w:cs="Calibri"/>
        </w:rPr>
        <w:t xml:space="preserve">Ecological tipping points are </w:t>
      </w:r>
      <w:r w:rsidRPr="00A008FE">
        <w:rPr>
          <w:rFonts w:cs="Calibri"/>
          <w:u w:val="single"/>
        </w:rPr>
        <w:t>“scientific garbage”</w:t>
      </w:r>
      <w:r w:rsidRPr="00A008FE">
        <w:rPr>
          <w:rFonts w:cs="Calibri"/>
        </w:rPr>
        <w:t xml:space="preserve"> and lack data---effects are </w:t>
      </w:r>
      <w:r w:rsidRPr="00A008FE">
        <w:rPr>
          <w:rFonts w:cs="Calibri"/>
          <w:u w:val="single"/>
        </w:rPr>
        <w:t>slow</w:t>
      </w:r>
      <w:r w:rsidRPr="00A008FE">
        <w:rPr>
          <w:rFonts w:cs="Calibri"/>
        </w:rPr>
        <w:t xml:space="preserve"> and </w:t>
      </w:r>
      <w:r w:rsidRPr="00A008FE">
        <w:rPr>
          <w:rFonts w:cs="Calibri"/>
          <w:u w:val="single"/>
        </w:rPr>
        <w:t>localized</w:t>
      </w:r>
    </w:p>
    <w:p w14:paraId="12D095CF" w14:textId="77777777" w:rsidR="00C91BEF" w:rsidRPr="00A008FE" w:rsidRDefault="00C91BEF" w:rsidP="00C91BEF">
      <w:r w:rsidRPr="00A008FE">
        <w:rPr>
          <w:rStyle w:val="Style13ptBold"/>
        </w:rPr>
        <w:t>Brook et al. 18</w:t>
      </w:r>
      <w:r w:rsidRPr="00A008FE">
        <w:t xml:space="preserve"> —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Buettel, “What Is the Evidence for Planetary Tipping Points?” In Effective Conservation Science: Data Not Dogma, Chapter 8, Oxford University Press (2018). http://ecotope.org/people/ellis/papers/brook_2018.pdf</w:t>
      </w:r>
    </w:p>
    <w:p w14:paraId="670FF180" w14:textId="77777777" w:rsidR="00C91BEF" w:rsidRPr="00A008FE" w:rsidRDefault="00C91BEF" w:rsidP="00C91BEF">
      <w:r w:rsidRPr="00A008FE">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69B0AA64" w14:textId="77777777" w:rsidR="00C91BEF" w:rsidRPr="00A008FE" w:rsidRDefault="00C91BEF" w:rsidP="00C91BEF">
      <w:r w:rsidRPr="00A008FE">
        <w:rPr>
          <w:rStyle w:val="StyleUnderline"/>
        </w:rPr>
        <w:t xml:space="preserve">As </w:t>
      </w:r>
      <w:r w:rsidRPr="00A008FE">
        <w:rPr>
          <w:rStyle w:val="Emphasis"/>
        </w:rPr>
        <w:t>living standards</w:t>
      </w:r>
      <w:r w:rsidRPr="00A008FE">
        <w:t>, technological capacities,</w:t>
      </w:r>
    </w:p>
    <w:p w14:paraId="3985B7F0" w14:textId="77777777" w:rsidR="00C91BEF" w:rsidRPr="00A008FE" w:rsidRDefault="00C91BEF" w:rsidP="00C91BEF">
      <w:r w:rsidRPr="00A008FE">
        <w:rPr>
          <w:rStyle w:val="StyleUnderline"/>
        </w:rPr>
        <w:t xml:space="preserve">and </w:t>
      </w:r>
      <w:r w:rsidRPr="00A008FE">
        <w:rPr>
          <w:rStyle w:val="Emphasis"/>
        </w:rPr>
        <w:t>human welfare</w:t>
      </w:r>
      <w:r w:rsidRPr="00A008FE">
        <w:rPr>
          <w:rStyle w:val="StyleUnderline"/>
        </w:rPr>
        <w:t xml:space="preserve"> have continued to improve, </w:t>
      </w:r>
      <w:r w:rsidRPr="00A008FE">
        <w:rPr>
          <w:rStyle w:val="StyleUnderline"/>
          <w:highlight w:val="green"/>
        </w:rPr>
        <w:t>concerns have mounted about</w:t>
      </w:r>
      <w:r w:rsidRPr="00A008FE">
        <w:rPr>
          <w:rStyle w:val="StyleUnderline"/>
        </w:rPr>
        <w:t xml:space="preserve"> </w:t>
      </w:r>
      <w:r w:rsidRPr="00A008FE">
        <w:rPr>
          <w:rStyle w:val="Emphasis"/>
        </w:rPr>
        <w:t xml:space="preserve">possible natural </w:t>
      </w:r>
      <w:r w:rsidRPr="00A008FE">
        <w:rPr>
          <w:rStyle w:val="Emphasis"/>
          <w:highlight w:val="green"/>
        </w:rPr>
        <w:t>limits</w:t>
      </w:r>
      <w:r w:rsidRPr="00A008FE">
        <w:rPr>
          <w:rStyle w:val="StyleUnderline"/>
          <w:highlight w:val="green"/>
        </w:rPr>
        <w:t xml:space="preserve"> to economic</w:t>
      </w:r>
      <w:r w:rsidRPr="00A008FE">
        <w:t xml:space="preserve"> and population </w:t>
      </w:r>
      <w:r w:rsidRPr="00A008FE">
        <w:rPr>
          <w:rStyle w:val="Emphasis"/>
          <w:highlight w:val="green"/>
        </w:rPr>
        <w:t>growth</w:t>
      </w:r>
      <w:r w:rsidRPr="00A008FE">
        <w:rPr>
          <w:rStyle w:val="StyleUnderline"/>
        </w:rPr>
        <w:t xml:space="preserve">. </w:t>
      </w:r>
      <w:r w:rsidRPr="00A008FE">
        <w:t xml:space="preserve">Climate change, habitat loss, and recent extinctions are examples of impacts on natural systems that have been used as markers of global environmental degradation associated with the expanding influence of humans (Barnosky et al., 2012; McGill et al., 2015). Past civilizations have faced rapid declines and even collapsed in the face of regional environmental degradation, drought, and other environmental challenges (Scheffer, 2016; Butzer and Endfield, 2012). </w:t>
      </w:r>
      <w:r w:rsidRPr="00A008FE">
        <w:rPr>
          <w:rStyle w:val="StyleUnderline"/>
          <w:highlight w:val="green"/>
        </w:rPr>
        <w:t xml:space="preserve">This </w:t>
      </w:r>
      <w:r w:rsidRPr="00A008FE">
        <w:rPr>
          <w:rStyle w:val="Emphasis"/>
          <w:highlight w:val="green"/>
        </w:rPr>
        <w:t>begs the question of</w:t>
      </w:r>
      <w:r w:rsidRPr="00A008FE">
        <w:rPr>
          <w:rStyle w:val="Emphasis"/>
        </w:rPr>
        <w:t xml:space="preserve"> whether</w:t>
      </w:r>
      <w:r w:rsidRPr="00A008FE">
        <w:t xml:space="preserve"> </w:t>
      </w:r>
      <w:r w:rsidRPr="00A008FE">
        <w:rPr>
          <w:rStyle w:val="StyleUnderline"/>
        </w:rPr>
        <w:t xml:space="preserve">long-term societal relationships with the planet’s ecology may </w:t>
      </w:r>
      <w:r w:rsidRPr="00A008FE">
        <w:rPr>
          <w:rStyle w:val="Emphasis"/>
        </w:rPr>
        <w:t xml:space="preserve">be approaching </w:t>
      </w:r>
      <w:r w:rsidRPr="00A008FE">
        <w:rPr>
          <w:rStyle w:val="Emphasis"/>
          <w:highlight w:val="green"/>
        </w:rPr>
        <w:t>a global tipping point</w:t>
      </w:r>
      <w:r w:rsidRPr="00A008FE">
        <w:t xml:space="preserve"> </w:t>
      </w:r>
      <w:r w:rsidRPr="00A008FE">
        <w:rPr>
          <w:rStyle w:val="StyleUnderline"/>
        </w:rPr>
        <w:t xml:space="preserve">as the human population hurtles toward </w:t>
      </w:r>
      <w:r w:rsidRPr="00A008FE">
        <w:rPr>
          <w:rStyle w:val="Emphasis"/>
        </w:rPr>
        <w:t>ten billion people</w:t>
      </w:r>
      <w:r w:rsidRPr="00A008FE">
        <w:rPr>
          <w:rStyle w:val="StyleUnderline"/>
        </w:rPr>
        <w:t>.</w:t>
      </w:r>
      <w:r w:rsidRPr="00A008FE">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sidRPr="00A008FE">
        <w:rPr>
          <w:rStyle w:val="StyleUnderline"/>
        </w:rPr>
        <w:t xml:space="preserve">There is strong evidence for </w:t>
      </w:r>
      <w:r w:rsidRPr="00A008FE">
        <w:rPr>
          <w:rStyle w:val="Emphasis"/>
        </w:rPr>
        <w:t>rapid global shifts</w:t>
      </w:r>
      <w:r w:rsidRPr="00A008FE">
        <w:rPr>
          <w:rStyle w:val="StyleUnderline"/>
        </w:rPr>
        <w:t xml:space="preserve"> in the biosphere in the </w:t>
      </w:r>
      <w:r w:rsidRPr="00A008FE">
        <w:rPr>
          <w:rStyle w:val="Emphasis"/>
        </w:rPr>
        <w:t>distant past</w:t>
      </w:r>
      <w:r w:rsidRPr="00A008FE">
        <w:t xml:space="preserve">, sometimes </w:t>
      </w:r>
      <w:r w:rsidRPr="00A008FE">
        <w:rPr>
          <w:rStyle w:val="StyleUnderline"/>
        </w:rPr>
        <w:t xml:space="preserve">taking the form of </w:t>
      </w:r>
      <w:r w:rsidRPr="00A008FE">
        <w:rPr>
          <w:rStyle w:val="Emphasis"/>
        </w:rPr>
        <w:t>mass extinction events</w:t>
      </w:r>
      <w:r w:rsidRPr="00A008FE">
        <w:t xml:space="preserve">,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(Lenton, 2013). Tipping points are well documented in studies of local ecosystems, such as lakes, that undergo regime shifts driven by alterations of energy or nutrient flows when thresholds are crossed and hysteresis prevails (Scheffer et al., 2015). Various tipping elements, some definite and others speculative, have also been noted in the Earth’s climate system (Lenton et al., 2008). Given this context, </w:t>
      </w:r>
      <w:r w:rsidRPr="00A008FE">
        <w:rPr>
          <w:rStyle w:val="StyleUnderline"/>
        </w:rPr>
        <w:t xml:space="preserve">it would seem </w:t>
      </w:r>
      <w:r w:rsidRPr="00A008FE">
        <w:rPr>
          <w:rStyle w:val="Emphasis"/>
        </w:rPr>
        <w:t>logical and indeed intuitive</w:t>
      </w:r>
      <w:r w:rsidRPr="00A008FE">
        <w:rPr>
          <w:rStyle w:val="StyleUnderline"/>
        </w:rPr>
        <w:t xml:space="preserve"> to conclude that the </w:t>
      </w:r>
      <w:r w:rsidRPr="00A008FE">
        <w:rPr>
          <w:rStyle w:val="Emphasis"/>
        </w:rPr>
        <w:t>Earth system is susceptible</w:t>
      </w:r>
      <w:r w:rsidRPr="00A008FE">
        <w:rPr>
          <w:rStyle w:val="StyleUnderline"/>
        </w:rPr>
        <w:t xml:space="preserve"> and sensitive to </w:t>
      </w:r>
      <w:r w:rsidRPr="00A008FE">
        <w:rPr>
          <w:rStyle w:val="Emphasis"/>
        </w:rPr>
        <w:t>planetary regime shifts</w:t>
      </w:r>
      <w:r w:rsidRPr="00A008FE">
        <w:rPr>
          <w:rStyle w:val="StyleUnderline"/>
        </w:rPr>
        <w:t xml:space="preserve"> caused by </w:t>
      </w:r>
      <w:r w:rsidRPr="00A008FE">
        <w:rPr>
          <w:rStyle w:val="Emphasis"/>
        </w:rPr>
        <w:t>human alteration</w:t>
      </w:r>
      <w:r w:rsidRPr="00A008FE">
        <w:t xml:space="preserve"> of Earth’s ecology. James Lovelock’s original Earth-system conception of “Gaia,” for instance, focused on interconnections and positive feedbacks between the geosphere and the biosphere, 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(Kefi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r w:rsidRPr="00A008FE">
        <w:rPr>
          <w:rStyle w:val="StyleUnderline"/>
        </w:rPr>
        <w:t>The</w:t>
      </w:r>
      <w:r w:rsidRPr="00A008FE">
        <w:t xml:space="preserve"> planetary </w:t>
      </w:r>
      <w:r w:rsidRPr="00A008FE">
        <w:rPr>
          <w:rStyle w:val="Emphasis"/>
        </w:rPr>
        <w:t>boundaries concept</w:t>
      </w:r>
      <w:r w:rsidRPr="00A008FE">
        <w:rPr>
          <w:rStyle w:val="StyleUnderline"/>
        </w:rPr>
        <w:t>, coined less than a decade ago</w:t>
      </w:r>
      <w:r w:rsidRPr="00A008FE">
        <w:t xml:space="preserve"> (Rockström et al., 2009), </w:t>
      </w:r>
      <w:r w:rsidRPr="00A008FE">
        <w:rPr>
          <w:rStyle w:val="StyleUnderline"/>
        </w:rPr>
        <w:t>represents the idea that</w:t>
      </w:r>
      <w:r w:rsidRPr="00A008FE">
        <w:t xml:space="preserve"> contemporary </w:t>
      </w:r>
      <w:r w:rsidRPr="00A008FE">
        <w:rPr>
          <w:rStyle w:val="Emphasis"/>
        </w:rPr>
        <w:t>societies</w:t>
      </w:r>
      <w:r w:rsidRPr="00A008FE">
        <w:rPr>
          <w:rStyle w:val="StyleUnderline"/>
        </w:rPr>
        <w:t xml:space="preserve"> have</w:t>
      </w:r>
      <w:r w:rsidRPr="00A008FE">
        <w:t xml:space="preserve"> potentially </w:t>
      </w:r>
      <w:r w:rsidRPr="00A008FE">
        <w:rPr>
          <w:rStyle w:val="StyleUnderline"/>
        </w:rPr>
        <w:t xml:space="preserve">transgressed the </w:t>
      </w:r>
      <w:r w:rsidRPr="00A008FE">
        <w:rPr>
          <w:rStyle w:val="Emphasis"/>
        </w:rPr>
        <w:t>historical “natural” conditions</w:t>
      </w:r>
      <w:r w:rsidRPr="00A008FE">
        <w:rPr>
          <w:rStyle w:val="StyleUnderline"/>
        </w:rPr>
        <w:t xml:space="preserve">— the </w:t>
      </w:r>
      <w:r w:rsidRPr="00A008FE">
        <w:rPr>
          <w:rStyle w:val="Emphasis"/>
        </w:rPr>
        <w:t>“safe operating space”</w:t>
      </w:r>
      <w:r w:rsidRPr="00A008FE">
        <w:rPr>
          <w:rStyle w:val="StyleUnderline"/>
        </w:rPr>
        <w:t xml:space="preserve">—under which </w:t>
      </w:r>
      <w:r w:rsidRPr="00A008FE">
        <w:rPr>
          <w:rStyle w:val="Emphasis"/>
        </w:rPr>
        <w:t>human societies</w:t>
      </w:r>
      <w:r w:rsidRPr="00A008FE">
        <w:rPr>
          <w:rStyle w:val="StyleUnderline"/>
        </w:rPr>
        <w:t xml:space="preserve"> have</w:t>
      </w:r>
      <w:r w:rsidRPr="00A008FE">
        <w:t xml:space="preserve"> historically </w:t>
      </w:r>
      <w:r w:rsidRPr="00A008FE">
        <w:rPr>
          <w:rStyle w:val="Emphasis"/>
        </w:rPr>
        <w:t>thrived</w:t>
      </w:r>
      <w:r w:rsidRPr="00A008FE">
        <w:rPr>
          <w:rStyle w:val="StyleUnderline"/>
        </w:rPr>
        <w:t xml:space="preserve">. However, to </w:t>
      </w:r>
      <w:r w:rsidRPr="00A008FE">
        <w:rPr>
          <w:rStyle w:val="Emphasis"/>
        </w:rPr>
        <w:t>mark the boundaries</w:t>
      </w:r>
      <w:r w:rsidRPr="00A008FE">
        <w:t xml:space="preserve"> of a planetary safe </w:t>
      </w:r>
      <w:r w:rsidRPr="00A008FE">
        <w:rPr>
          <w:rStyle w:val="StyleUnderline"/>
        </w:rPr>
        <w:t xml:space="preserve">“reference state,” defined </w:t>
      </w:r>
      <w:r w:rsidRPr="00A008FE">
        <w:rPr>
          <w:rStyle w:val="Emphasis"/>
        </w:rPr>
        <w:t>baselines are required</w:t>
      </w:r>
      <w:r w:rsidRPr="00A008FE">
        <w:rPr>
          <w:rStyle w:val="StyleUnderline"/>
        </w:rPr>
        <w:t>.</w:t>
      </w:r>
      <w:r w:rsidRPr="00A008FE">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critical thresholds, pushing the Earth out of the Holocene and consequently inducing a shift in the stability of the system (Barnosky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As a consequence, if such clear knowledge on the risks of altering global environmental processes existed, a defined set of boundaries could be extremely useful to decision makers. But </w:t>
      </w:r>
      <w:r w:rsidRPr="00A008FE">
        <w:rPr>
          <w:rStyle w:val="StyleUnderline"/>
        </w:rPr>
        <w:t xml:space="preserve">is there </w:t>
      </w:r>
      <w:r w:rsidRPr="00A008FE">
        <w:rPr>
          <w:rStyle w:val="Emphasis"/>
        </w:rPr>
        <w:t>evidence of global tipping-point</w:t>
      </w:r>
      <w:r w:rsidRPr="00A008FE">
        <w:t xml:space="preserve"> dynamics </w:t>
      </w:r>
      <w:r w:rsidRPr="00A008FE">
        <w:rPr>
          <w:rStyle w:val="StyleUnderline"/>
        </w:rPr>
        <w:t xml:space="preserve">with </w:t>
      </w:r>
      <w:r w:rsidRPr="00A008FE">
        <w:rPr>
          <w:rStyle w:val="Emphasis"/>
        </w:rPr>
        <w:t>safe space and global risk</w:t>
      </w:r>
      <w:r w:rsidRPr="00A008FE">
        <w:t xml:space="preserve"> clearly </w:t>
      </w:r>
      <w:r w:rsidRPr="00A008FE">
        <w:rPr>
          <w:rStyle w:val="Emphasis"/>
        </w:rPr>
        <w:t>demarcated?</w:t>
      </w:r>
      <w:r w:rsidRPr="00A008FE">
        <w:t xml:space="preserve"> 8.3 </w:t>
      </w:r>
      <w:r w:rsidRPr="00A008FE">
        <w:rPr>
          <w:rStyle w:val="StyleUnderline"/>
        </w:rPr>
        <w:t xml:space="preserve">The search for </w:t>
      </w:r>
      <w:r w:rsidRPr="00A008FE">
        <w:rPr>
          <w:rStyle w:val="Emphasis"/>
        </w:rPr>
        <w:t>mechanisms and evidence</w:t>
      </w:r>
      <w:r w:rsidRPr="00A008FE">
        <w:rPr>
          <w:rStyle w:val="StyleUnderline"/>
        </w:rPr>
        <w:t xml:space="preserve"> in support of the </w:t>
      </w:r>
      <w:r w:rsidRPr="00A008FE">
        <w:rPr>
          <w:rStyle w:val="Emphasis"/>
        </w:rPr>
        <w:t>nine</w:t>
      </w:r>
      <w:r w:rsidRPr="00A008FE">
        <w:t xml:space="preserve"> planetary </w:t>
      </w:r>
      <w:r w:rsidRPr="00A008FE">
        <w:rPr>
          <w:rStyle w:val="Emphasis"/>
        </w:rPr>
        <w:t>boundaries</w:t>
      </w:r>
      <w:r w:rsidRPr="00A008FE">
        <w:t xml:space="preserve"> </w:t>
      </w:r>
      <w:r w:rsidRPr="00A008FE">
        <w:rPr>
          <w:rStyle w:val="StyleUnderline"/>
        </w:rPr>
        <w:t xml:space="preserve">Since its </w:t>
      </w:r>
      <w:r w:rsidRPr="00A008FE">
        <w:rPr>
          <w:rStyle w:val="Emphasis"/>
        </w:rPr>
        <w:t>original publication</w:t>
      </w:r>
      <w:r w:rsidRPr="00A008FE">
        <w:t xml:space="preserve">, the planetary boundaries framework, </w:t>
      </w:r>
      <w:r w:rsidRPr="00A008FE">
        <w:rPr>
          <w:rStyle w:val="StyleUnderline"/>
        </w:rPr>
        <w:t xml:space="preserve">including the </w:t>
      </w:r>
      <w:r w:rsidRPr="00A008FE">
        <w:rPr>
          <w:rStyle w:val="Emphasis"/>
        </w:rPr>
        <w:t xml:space="preserve">related </w:t>
      </w:r>
      <w:r w:rsidRPr="00A008FE">
        <w:rPr>
          <w:rStyle w:val="StyleUnderline"/>
        </w:rPr>
        <w:t xml:space="preserve">concepts of a </w:t>
      </w:r>
      <w:r w:rsidRPr="00A008FE">
        <w:rPr>
          <w:rStyle w:val="Emphasis"/>
        </w:rPr>
        <w:t>“safe operating space”</w:t>
      </w:r>
      <w:r w:rsidRPr="00A008FE">
        <w:rPr>
          <w:rStyle w:val="StyleUnderline"/>
        </w:rPr>
        <w:t xml:space="preserve"> and </w:t>
      </w:r>
      <w:r w:rsidRPr="00A008FE">
        <w:rPr>
          <w:rStyle w:val="Emphasis"/>
        </w:rPr>
        <w:t>global regime shifts</w:t>
      </w:r>
      <w:r w:rsidRPr="00A008FE">
        <w:rPr>
          <w:rStyle w:val="StyleUnderline"/>
        </w:rPr>
        <w:t>, have become</w:t>
      </w:r>
      <w:r w:rsidRPr="00A008FE">
        <w:t xml:space="preserve"> increasingly </w:t>
      </w:r>
      <w:r w:rsidRPr="00A008FE">
        <w:rPr>
          <w:rStyle w:val="StyleUnderline"/>
        </w:rPr>
        <w:t xml:space="preserve">prevalent in </w:t>
      </w:r>
      <w:r w:rsidRPr="00A008FE">
        <w:rPr>
          <w:rStyle w:val="Emphasis"/>
        </w:rPr>
        <w:t>scientific</w:t>
      </w:r>
      <w:r w:rsidRPr="00A008FE">
        <w:t xml:space="preserve"> and policy </w:t>
      </w:r>
      <w:r w:rsidRPr="00A008FE">
        <w:rPr>
          <w:rStyle w:val="Emphasis"/>
        </w:rPr>
        <w:t>discussions</w:t>
      </w:r>
      <w:r w:rsidRPr="00A008FE">
        <w:rPr>
          <w:rStyle w:val="StyleUnderline"/>
        </w:rPr>
        <w:t xml:space="preserve"> concerned with global change </w:t>
      </w:r>
      <w:r w:rsidRPr="00A008FE">
        <w:t xml:space="preserve">(Corlett, 2015). </w:t>
      </w:r>
      <w:r w:rsidRPr="00A008FE">
        <w:rPr>
          <w:rStyle w:val="StyleUnderline"/>
        </w:rPr>
        <w:t xml:space="preserve">This work </w:t>
      </w:r>
      <w:r w:rsidRPr="00A008FE">
        <w:rPr>
          <w:rStyle w:val="Emphasis"/>
        </w:rPr>
        <w:t>has been heavily cited</w:t>
      </w:r>
      <w:r w:rsidRPr="00A008FE">
        <w:rPr>
          <w:rStyle w:val="StyleUnderline"/>
        </w:rPr>
        <w:t xml:space="preserve">, </w:t>
      </w:r>
      <w:r w:rsidRPr="00A008FE">
        <w:t xml:space="preserve">updated, and actively promoted as a policy tool. But there has also been a counter-vailing critique that challenges the universality, utility, and even the underlying validity of the planetary boundaries framework (Brook and Blomqvist, 2016; Lenton and Williams, 2013). The underlying bases for this debate stem from disagreements over technical and scientific issues, including questions of scale, scientific underpinning, deterministic “boundary setting,” and the generality of mechanisms proposed. </w:t>
      </w:r>
      <w:r w:rsidRPr="00A008FE">
        <w:rPr>
          <w:rStyle w:val="StyleUnderline"/>
        </w:rPr>
        <w:t xml:space="preserve">Most of </w:t>
      </w:r>
      <w:r w:rsidRPr="00A008FE">
        <w:rPr>
          <w:rStyle w:val="StyleUnderline"/>
          <w:highlight w:val="green"/>
        </w:rPr>
        <w:t xml:space="preserve">the </w:t>
      </w:r>
      <w:r w:rsidRPr="00A008FE">
        <w:rPr>
          <w:rStyle w:val="Emphasis"/>
          <w:highlight w:val="green"/>
        </w:rPr>
        <w:t>nine processes</w:t>
      </w:r>
      <w:r w:rsidRPr="00A008FE">
        <w:rPr>
          <w:rStyle w:val="StyleUnderline"/>
        </w:rPr>
        <w:t xml:space="preserve"> and systems </w:t>
      </w:r>
      <w:r w:rsidRPr="00A008FE">
        <w:rPr>
          <w:rStyle w:val="Emphasis"/>
        </w:rPr>
        <w:t>listed</w:t>
      </w:r>
      <w:r w:rsidRPr="00A008FE">
        <w:rPr>
          <w:rStyle w:val="StyleUnderline"/>
        </w:rPr>
        <w:t xml:space="preserve"> in </w:t>
      </w:r>
      <w:r w:rsidRPr="00A008FE">
        <w:t xml:space="preserve">Table 8.1 </w:t>
      </w:r>
      <w:r w:rsidRPr="00A008FE">
        <w:rPr>
          <w:rStyle w:val="StyleUnderline"/>
          <w:highlight w:val="green"/>
        </w:rPr>
        <w:t xml:space="preserve">lack </w:t>
      </w:r>
      <w:r w:rsidRPr="00A008FE">
        <w:rPr>
          <w:rStyle w:val="Emphasis"/>
          <w:highlight w:val="green"/>
        </w:rPr>
        <w:t>theoretical mechanisms</w:t>
      </w:r>
      <w:r w:rsidRPr="00A008FE">
        <w:rPr>
          <w:rStyle w:val="StyleUnderline"/>
          <w:highlight w:val="green"/>
        </w:rPr>
        <w:t xml:space="preserve"> or </w:t>
      </w:r>
      <w:r w:rsidRPr="00A008FE">
        <w:rPr>
          <w:rStyle w:val="Emphasis"/>
          <w:highlight w:val="green"/>
        </w:rPr>
        <w:t>evidence</w:t>
      </w:r>
      <w:r w:rsidRPr="00A008FE">
        <w:rPr>
          <w:rStyle w:val="StyleUnderline"/>
          <w:highlight w:val="green"/>
        </w:rPr>
        <w:t xml:space="preserve"> for a </w:t>
      </w:r>
      <w:r w:rsidRPr="00A008FE">
        <w:rPr>
          <w:rStyle w:val="Emphasis"/>
          <w:highlight w:val="green"/>
        </w:rPr>
        <w:t>causal connection</w:t>
      </w:r>
      <w:r w:rsidRPr="00A008FE">
        <w:rPr>
          <w:rStyle w:val="StyleUnderline"/>
          <w:highlight w:val="green"/>
        </w:rPr>
        <w:t xml:space="preserve"> from </w:t>
      </w:r>
      <w:r w:rsidRPr="00A008FE">
        <w:rPr>
          <w:rStyle w:val="Emphasis"/>
          <w:highlight w:val="green"/>
        </w:rPr>
        <w:t>local perturbations</w:t>
      </w:r>
      <w:r w:rsidRPr="00A008FE">
        <w:rPr>
          <w:rStyle w:val="StyleUnderline"/>
          <w:highlight w:val="green"/>
        </w:rPr>
        <w:t xml:space="preserve"> to </w:t>
      </w:r>
      <w:r w:rsidRPr="00A008FE">
        <w:rPr>
          <w:rStyle w:val="Emphasis"/>
          <w:highlight w:val="green"/>
        </w:rPr>
        <w:t>global</w:t>
      </w:r>
      <w:r w:rsidRPr="00A008FE">
        <w:rPr>
          <w:rStyle w:val="Emphasis"/>
        </w:rPr>
        <w:t xml:space="preserve"> “boundary </w:t>
      </w:r>
      <w:r w:rsidRPr="00A008FE">
        <w:rPr>
          <w:rStyle w:val="Emphasis"/>
          <w:highlight w:val="green"/>
        </w:rPr>
        <w:t>crossing”</w:t>
      </w:r>
      <w:r w:rsidRPr="00A008FE">
        <w:t xml:space="preserve"> (Brook et al., 2013). The exceptions are the atmospheric and oceanic systems, which seem to most closely fit the characteristics required for a globally “scaled-up” version of the coupled, non-linear dynamics that have been shown to undergo phase shifts. But for others, like global land use or worldwide biodiversity, </w:t>
      </w:r>
      <w:r w:rsidRPr="00A008FE">
        <w:rPr>
          <w:rStyle w:val="StyleUnderline"/>
        </w:rPr>
        <w:t xml:space="preserve">it is difficult to conceive how aggregated </w:t>
      </w:r>
      <w:r w:rsidRPr="00A008FE">
        <w:rPr>
          <w:rStyle w:val="Emphasis"/>
        </w:rPr>
        <w:t>local-to-regional measures</w:t>
      </w:r>
      <w:r w:rsidRPr="00A008FE">
        <w:rPr>
          <w:rStyle w:val="StyleUnderline"/>
        </w:rPr>
        <w:t xml:space="preserve"> are </w:t>
      </w:r>
      <w:r w:rsidRPr="00A008FE">
        <w:rPr>
          <w:rStyle w:val="Emphasis"/>
        </w:rPr>
        <w:t>representative</w:t>
      </w:r>
      <w:r w:rsidRPr="00A008FE">
        <w:rPr>
          <w:rStyle w:val="StyleUnderline"/>
        </w:rPr>
        <w:t xml:space="preserve"> of a coherent</w:t>
      </w:r>
      <w:r w:rsidRPr="00A008FE">
        <w:t xml:space="preserve"> planetary </w:t>
      </w:r>
      <w:r w:rsidRPr="00A008FE">
        <w:rPr>
          <w:rStyle w:val="StyleUnderline"/>
        </w:rPr>
        <w:t xml:space="preserve">system that is </w:t>
      </w:r>
      <w:r w:rsidRPr="00A008FE">
        <w:rPr>
          <w:rStyle w:val="Emphasis"/>
        </w:rPr>
        <w:t>prone to tipping</w:t>
      </w:r>
      <w:r w:rsidRPr="00A008FE">
        <w:t xml:space="preserve"> (Mace et al., 2014). Moreover, </w:t>
      </w:r>
      <w:r w:rsidRPr="00A008FE">
        <w:rPr>
          <w:rStyle w:val="Emphasis"/>
          <w:highlight w:val="green"/>
        </w:rPr>
        <w:t>anthropogenic pressures</w:t>
      </w:r>
      <w:r w:rsidRPr="00A008FE">
        <w:t xml:space="preserve"> vary geographically, </w:t>
      </w:r>
      <w:r w:rsidRPr="00A008FE">
        <w:rPr>
          <w:rStyle w:val="StyleUnderline"/>
          <w:highlight w:val="green"/>
        </w:rPr>
        <w:t>and the</w:t>
      </w:r>
      <w:r w:rsidRPr="00A008FE">
        <w:t xml:space="preserve"> system </w:t>
      </w:r>
      <w:r w:rsidRPr="00A008FE">
        <w:rPr>
          <w:rStyle w:val="Emphasis"/>
          <w:highlight w:val="green"/>
        </w:rPr>
        <w:t>responses</w:t>
      </w:r>
      <w:r w:rsidRPr="00A008FE">
        <w:rPr>
          <w:rStyle w:val="StyleUnderline"/>
        </w:rPr>
        <w:t xml:space="preserve"> to stressors </w:t>
      </w:r>
      <w:r w:rsidRPr="00A008FE">
        <w:rPr>
          <w:rStyle w:val="StyleUnderline"/>
          <w:highlight w:val="green"/>
        </w:rPr>
        <w:t>can be</w:t>
      </w:r>
      <w:r w:rsidRPr="00A008FE">
        <w:rPr>
          <w:rStyle w:val="StyleUnderline"/>
        </w:rPr>
        <w:t xml:space="preserve"> </w:t>
      </w:r>
      <w:r w:rsidRPr="00A008FE">
        <w:t xml:space="preserve">highly </w:t>
      </w:r>
      <w:r w:rsidRPr="00A008FE">
        <w:rPr>
          <w:rStyle w:val="Emphasis"/>
          <w:highlight w:val="green"/>
        </w:rPr>
        <w:t>heterogeneous</w:t>
      </w:r>
      <w:r w:rsidRPr="00A008FE">
        <w:t xml:space="preserve"> (Reyer et al., 2015). </w:t>
      </w:r>
      <w:r w:rsidRPr="00A008FE">
        <w:rPr>
          <w:rStyle w:val="StyleUnderline"/>
        </w:rPr>
        <w:t xml:space="preserve">While global tipping points have </w:t>
      </w:r>
      <w:r w:rsidRPr="00A008FE">
        <w:rPr>
          <w:rStyle w:val="Emphasis"/>
        </w:rPr>
        <w:t>been hypothesized</w:t>
      </w:r>
      <w:r w:rsidRPr="00A008FE">
        <w:rPr>
          <w:rStyle w:val="StyleUnderline"/>
        </w:rPr>
        <w:t xml:space="preserve">, </w:t>
      </w:r>
      <w:r w:rsidRPr="00A008FE">
        <w:rPr>
          <w:rStyle w:val="StyleUnderline"/>
          <w:highlight w:val="green"/>
        </w:rPr>
        <w:t>their</w:t>
      </w:r>
      <w:r w:rsidRPr="00A008FE">
        <w:rPr>
          <w:rStyle w:val="StyleUnderline"/>
        </w:rPr>
        <w:t xml:space="preserve"> </w:t>
      </w:r>
      <w:r w:rsidRPr="00A008FE">
        <w:rPr>
          <w:rStyle w:val="Emphasis"/>
        </w:rPr>
        <w:t xml:space="preserve">exact </w:t>
      </w:r>
      <w:r w:rsidRPr="00A008FE">
        <w:rPr>
          <w:rStyle w:val="Emphasis"/>
          <w:highlight w:val="green"/>
        </w:rPr>
        <w:t>“position”</w:t>
      </w:r>
      <w:r w:rsidRPr="00A008FE">
        <w:rPr>
          <w:rStyle w:val="StyleUnderline"/>
          <w:highlight w:val="green"/>
        </w:rPr>
        <w:t xml:space="preserve"> has not been determined</w:t>
      </w:r>
      <w:r w:rsidRPr="00A008FE">
        <w:rPr>
          <w:rStyle w:val="StyleUnderline"/>
        </w:rPr>
        <w:t xml:space="preserve">. If the boundaries did </w:t>
      </w:r>
      <w:r w:rsidRPr="00A008FE">
        <w:rPr>
          <w:rStyle w:val="Emphasis"/>
        </w:rPr>
        <w:t>exist at a global level</w:t>
      </w:r>
      <w:r w:rsidRPr="00A008FE">
        <w:t xml:space="preserve">, there is a good chance they could not be known until well after the regime shift or boundary crossing had occurred. </w:t>
      </w:r>
      <w:r w:rsidRPr="00A008FE">
        <w:rPr>
          <w:rStyle w:val="StyleUnderline"/>
          <w:highlight w:val="green"/>
        </w:rPr>
        <w:t>This is because</w:t>
      </w:r>
      <w:r w:rsidRPr="00A008FE">
        <w:rPr>
          <w:rStyle w:val="StyleUnderline"/>
        </w:rPr>
        <w:t xml:space="preserve"> of our </w:t>
      </w:r>
      <w:r w:rsidRPr="00A008FE">
        <w:rPr>
          <w:rStyle w:val="Emphasis"/>
        </w:rPr>
        <w:t>lack of our understanding</w:t>
      </w:r>
      <w:r w:rsidRPr="00A008FE">
        <w:rPr>
          <w:rStyle w:val="StyleUnderline"/>
        </w:rPr>
        <w:t xml:space="preserve"> </w:t>
      </w:r>
      <w:r w:rsidRPr="00A008FE">
        <w:rPr>
          <w:rStyle w:val="StyleUnderline"/>
          <w:highlight w:val="green"/>
        </w:rPr>
        <w:t xml:space="preserve">of </w:t>
      </w:r>
      <w:r w:rsidRPr="00A008FE">
        <w:rPr>
          <w:rStyle w:val="Emphasis"/>
          <w:highlight w:val="green"/>
        </w:rPr>
        <w:t>complex systems</w:t>
      </w:r>
      <w:r w:rsidRPr="00A008FE">
        <w:rPr>
          <w:rStyle w:val="StyleUnderline"/>
          <w:highlight w:val="green"/>
        </w:rPr>
        <w:t xml:space="preserve"> and</w:t>
      </w:r>
      <w:r w:rsidRPr="00A008FE">
        <w:rPr>
          <w:rStyle w:val="StyleUnderline"/>
        </w:rPr>
        <w:t xml:space="preserve"> the </w:t>
      </w:r>
      <w:r w:rsidRPr="00A008FE">
        <w:rPr>
          <w:rStyle w:val="Emphasis"/>
          <w:highlight w:val="green"/>
        </w:rPr>
        <w:t>wild fluctuations</w:t>
      </w:r>
      <w:r w:rsidRPr="00A008FE">
        <w:rPr>
          <w:rStyle w:val="Emphasis"/>
        </w:rPr>
        <w:t xml:space="preserve"> in state variables</w:t>
      </w:r>
      <w:r w:rsidRPr="00A008FE">
        <w:rPr>
          <w:rStyle w:val="StyleUnderline"/>
        </w:rPr>
        <w:t xml:space="preserve"> </w:t>
      </w:r>
      <w:r w:rsidRPr="00A008FE">
        <w:rPr>
          <w:rStyle w:val="StyleUnderline"/>
          <w:highlight w:val="green"/>
        </w:rPr>
        <w:t>that have occurred</w:t>
      </w:r>
      <w:r w:rsidRPr="00A008FE">
        <w:t xml:space="preserve"> historically and continue to occur, </w:t>
      </w:r>
      <w:r w:rsidRPr="00A008FE">
        <w:rPr>
          <w:rStyle w:val="StyleUnderline"/>
          <w:highlight w:val="green"/>
        </w:rPr>
        <w:t>without</w:t>
      </w:r>
      <w:r w:rsidRPr="00A008FE">
        <w:rPr>
          <w:rStyle w:val="StyleUnderline"/>
        </w:rPr>
        <w:t xml:space="preserve"> any </w:t>
      </w:r>
      <w:r w:rsidRPr="00A008FE">
        <w:rPr>
          <w:rStyle w:val="Emphasis"/>
          <w:highlight w:val="green"/>
        </w:rPr>
        <w:t>evidence of</w:t>
      </w:r>
      <w:r w:rsidRPr="00A008FE">
        <w:rPr>
          <w:rStyle w:val="Emphasis"/>
        </w:rPr>
        <w:t xml:space="preserve"> an </w:t>
      </w:r>
      <w:r w:rsidRPr="00A008FE">
        <w:rPr>
          <w:rStyle w:val="Emphasis"/>
          <w:highlight w:val="green"/>
        </w:rPr>
        <w:t>irreversible global collapse</w:t>
      </w:r>
      <w:r w:rsidRPr="00A008FE">
        <w:rPr>
          <w:rStyle w:val="StyleUnderline"/>
          <w:highlight w:val="green"/>
        </w:rPr>
        <w:t>.</w:t>
      </w:r>
      <w:r w:rsidRPr="00A008FE">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sidRPr="00A008FE">
        <w:rPr>
          <w:rStyle w:val="StyleUnderline"/>
        </w:rPr>
        <w:t xml:space="preserve">The problem with </w:t>
      </w:r>
      <w:r w:rsidRPr="00A008FE">
        <w:rPr>
          <w:rStyle w:val="Emphasis"/>
        </w:rPr>
        <w:t>going from local process</w:t>
      </w:r>
      <w:r w:rsidRPr="00A008FE">
        <w:rPr>
          <w:rStyle w:val="StyleUnderline"/>
        </w:rPr>
        <w:t xml:space="preserve"> to a </w:t>
      </w:r>
      <w:r w:rsidRPr="00A008FE">
        <w:rPr>
          <w:rStyle w:val="Emphasis"/>
        </w:rPr>
        <w:t>global tipping point</w:t>
      </w:r>
      <w:r w:rsidRPr="00A008FE">
        <w:rPr>
          <w:rStyle w:val="StyleUnderline"/>
        </w:rPr>
        <w:t xml:space="preserve"> </w:t>
      </w:r>
      <w:r w:rsidRPr="00A008FE">
        <w:t xml:space="preserve">For at least six of the nine proposed boundaries, </w:t>
      </w:r>
      <w:r w:rsidRPr="00A008FE">
        <w:rPr>
          <w:rStyle w:val="StyleUnderline"/>
        </w:rPr>
        <w:t xml:space="preserve">the operational scales of these </w:t>
      </w:r>
      <w:r w:rsidRPr="00A008FE">
        <w:rPr>
          <w:rStyle w:val="Emphasis"/>
        </w:rPr>
        <w:t>“Earth system processes”</w:t>
      </w:r>
      <w:r w:rsidRPr="00A008FE">
        <w:rPr>
          <w:rStyle w:val="StyleUnderline"/>
        </w:rPr>
        <w:t xml:space="preserve"> are </w:t>
      </w:r>
      <w:r w:rsidRPr="00A008FE">
        <w:rPr>
          <w:rStyle w:val="Emphasis"/>
        </w:rPr>
        <w:t>local or regional</w:t>
      </w:r>
      <w:r w:rsidRPr="00A008FE">
        <w:t xml:space="preserve"> (Table 8.1), yet </w:t>
      </w:r>
      <w:r w:rsidRPr="00A008FE">
        <w:rPr>
          <w:rStyle w:val="StyleUnderline"/>
        </w:rPr>
        <w:t xml:space="preserve">the </w:t>
      </w:r>
      <w:r w:rsidRPr="00A008FE">
        <w:rPr>
          <w:rStyle w:val="Emphasis"/>
        </w:rPr>
        <w:t>proposed</w:t>
      </w:r>
      <w:r w:rsidRPr="00A008FE">
        <w:rPr>
          <w:rStyle w:val="StyleUnderline"/>
        </w:rPr>
        <w:t xml:space="preserve"> boundaries represent </w:t>
      </w:r>
      <w:r w:rsidRPr="00A008FE">
        <w:rPr>
          <w:rStyle w:val="Emphasis"/>
        </w:rPr>
        <w:t>global aggregations</w:t>
      </w:r>
      <w:r w:rsidRPr="00A008FE">
        <w:t xml:space="preserve"> (the sum of many component sub-systems). </w:t>
      </w:r>
      <w:r w:rsidRPr="00A008FE">
        <w:rPr>
          <w:rStyle w:val="StyleUnderline"/>
          <w:highlight w:val="green"/>
        </w:rPr>
        <w:t xml:space="preserve">The value </w:t>
      </w:r>
      <w:r w:rsidRPr="00A008FE">
        <w:rPr>
          <w:rStyle w:val="Emphasis"/>
          <w:highlight w:val="green"/>
        </w:rPr>
        <w:t>assigned</w:t>
      </w:r>
      <w:r w:rsidRPr="00A008FE">
        <w:t xml:space="preserve"> to any particular boundary </w:t>
      </w:r>
      <w:r w:rsidRPr="00A008FE">
        <w:rPr>
          <w:rStyle w:val="Emphasis"/>
          <w:highlight w:val="green"/>
        </w:rPr>
        <w:t>is</w:t>
      </w:r>
      <w:r w:rsidRPr="00A008FE">
        <w:t xml:space="preserve">, in virtually all cases, </w:t>
      </w:r>
      <w:r w:rsidRPr="00A008FE">
        <w:rPr>
          <w:rStyle w:val="Emphasis"/>
          <w:highlight w:val="green"/>
        </w:rPr>
        <w:t>speculative</w:t>
      </w:r>
      <w:r w:rsidRPr="00A008FE">
        <w:rPr>
          <w:rStyle w:val="StyleUnderline"/>
          <w:highlight w:val="green"/>
        </w:rPr>
        <w:t xml:space="preserve"> and</w:t>
      </w:r>
      <w:r w:rsidRPr="00A008FE">
        <w:rPr>
          <w:rStyle w:val="StyleUnderline"/>
        </w:rPr>
        <w:t xml:space="preserve"> </w:t>
      </w:r>
      <w:r w:rsidRPr="00A008FE">
        <w:t xml:space="preserve">represents </w:t>
      </w:r>
      <w:r w:rsidRPr="00A008FE">
        <w:rPr>
          <w:rStyle w:val="Emphasis"/>
          <w:highlight w:val="green"/>
        </w:rPr>
        <w:t>an arbitrary point</w:t>
      </w:r>
      <w:r w:rsidRPr="00A008FE">
        <w:t xml:space="preserve"> along a continuum of possible values, </w:t>
      </w:r>
      <w:r w:rsidRPr="00A008FE">
        <w:rPr>
          <w:rStyle w:val="StyleUnderline"/>
        </w:rPr>
        <w:t xml:space="preserve">as opposed to a </w:t>
      </w:r>
      <w:r w:rsidRPr="00A008FE">
        <w:rPr>
          <w:rStyle w:val="Emphasis"/>
        </w:rPr>
        <w:t>phase shift</w:t>
      </w:r>
      <w:r w:rsidRPr="00A008FE">
        <w:rPr>
          <w:rStyle w:val="StyleUnderline"/>
        </w:rPr>
        <w:t xml:space="preserve"> due to </w:t>
      </w:r>
      <w:r w:rsidRPr="00A008FE">
        <w:rPr>
          <w:rStyle w:val="Emphasis"/>
        </w:rPr>
        <w:t>global non-linear dynamics</w:t>
      </w:r>
      <w:r w:rsidRPr="00A008FE">
        <w:rPr>
          <w:rStyle w:val="StyleUnderline"/>
        </w:rPr>
        <w:t xml:space="preserve">. </w:t>
      </w:r>
      <w:r w:rsidRPr="00A008FE">
        <w:t xml:space="preserve">The most plausible threshold is for ocean acidification, because it is directly related to the calcite and aragonite compensation depth (i.e., something that is inherently quantifiable). The others are purely </w:t>
      </w:r>
      <w:r w:rsidRPr="00A008FE">
        <w:rPr>
          <w:rStyle w:val="StyleUnderline"/>
        </w:rPr>
        <w:t xml:space="preserve">supported by a </w:t>
      </w:r>
      <w:r w:rsidRPr="00A008FE">
        <w:rPr>
          <w:rStyle w:val="Emphasis"/>
        </w:rPr>
        <w:t xml:space="preserve">statement to the </w:t>
      </w:r>
      <w:r w:rsidRPr="00A008FE">
        <w:rPr>
          <w:rStyle w:val="StyleUnderline"/>
        </w:rPr>
        <w:t xml:space="preserve">effect that “this stress or change from the </w:t>
      </w:r>
      <w:r w:rsidRPr="00A008FE">
        <w:rPr>
          <w:rStyle w:val="Emphasis"/>
        </w:rPr>
        <w:t>baseline is deemed excessive.”</w:t>
      </w:r>
      <w:r w:rsidRPr="00A008FE">
        <w:t xml:space="preserve"> </w:t>
      </w:r>
      <w:r w:rsidRPr="00A008FE">
        <w:rPr>
          <w:rStyle w:val="StyleUnderline"/>
          <w:highlight w:val="green"/>
        </w:rPr>
        <w:t xml:space="preserve">This lack of </w:t>
      </w:r>
      <w:r w:rsidRPr="00A008FE">
        <w:rPr>
          <w:rStyle w:val="Emphasis"/>
          <w:highlight w:val="green"/>
        </w:rPr>
        <w:t>scientific underpinning</w:t>
      </w:r>
      <w:r w:rsidRPr="00A008FE">
        <w:rPr>
          <w:rStyle w:val="StyleUnderline"/>
        </w:rPr>
        <w:t xml:space="preserve"> for these </w:t>
      </w:r>
      <w:r w:rsidRPr="00A008FE">
        <w:rPr>
          <w:rStyle w:val="Emphasis"/>
        </w:rPr>
        <w:t>boundaries</w:t>
      </w:r>
      <w:r w:rsidRPr="00A008FE">
        <w:rPr>
          <w:rStyle w:val="StyleUnderline"/>
        </w:rPr>
        <w:t xml:space="preserve"> </w:t>
      </w:r>
      <w:r w:rsidRPr="00A008FE">
        <w:rPr>
          <w:rStyle w:val="StyleUnderline"/>
          <w:highlight w:val="green"/>
        </w:rPr>
        <w:t xml:space="preserve">raises </w:t>
      </w:r>
      <w:r w:rsidRPr="00A008FE">
        <w:rPr>
          <w:rStyle w:val="Emphasis"/>
          <w:highlight w:val="green"/>
        </w:rPr>
        <w:t>significant questions</w:t>
      </w:r>
      <w:r w:rsidRPr="00A008FE">
        <w:rPr>
          <w:rStyle w:val="StyleUnderline"/>
          <w:highlight w:val="green"/>
        </w:rPr>
        <w:t xml:space="preserve"> on the</w:t>
      </w:r>
      <w:r w:rsidRPr="00A008FE">
        <w:rPr>
          <w:rStyle w:val="StyleUnderline"/>
        </w:rPr>
        <w:t xml:space="preserve"> biological</w:t>
      </w:r>
      <w:r w:rsidRPr="00A008FE">
        <w:t xml:space="preserve"> and physical </w:t>
      </w:r>
      <w:r w:rsidRPr="00A008FE">
        <w:rPr>
          <w:rStyle w:val="Emphasis"/>
          <w:highlight w:val="green"/>
        </w:rPr>
        <w:t>relevance of such thresholds</w:t>
      </w:r>
      <w:r w:rsidRPr="00A008FE">
        <w:rPr>
          <w:rStyle w:val="StyleUnderline"/>
        </w:rPr>
        <w:t xml:space="preserve"> for the Earth</w:t>
      </w:r>
      <w:r w:rsidRPr="00A008FE">
        <w:t xml:space="preserve"> system. What is currently needed are explicit efforts to link long-term monitoring to the choice of these boundary values (Robert et al., 2013). Unquestioning </w:t>
      </w:r>
      <w:r w:rsidRPr="00A008FE">
        <w:rPr>
          <w:rStyle w:val="StyleUnderline"/>
        </w:rPr>
        <w:t xml:space="preserve">acceptance of </w:t>
      </w:r>
      <w:r w:rsidRPr="00A008FE">
        <w:rPr>
          <w:rStyle w:val="Emphasis"/>
        </w:rPr>
        <w:t>these boundaries</w:t>
      </w:r>
      <w:r w:rsidRPr="00A008FE">
        <w:t xml:space="preserve"> that in turn guide subsequent global assessment (as in Newbold et al., 2016) </w:t>
      </w:r>
      <w:r w:rsidRPr="00A008FE">
        <w:rPr>
          <w:rStyle w:val="StyleUnderline"/>
        </w:rPr>
        <w:t>will</w:t>
      </w:r>
      <w:r w:rsidRPr="00A008FE">
        <w:t xml:space="preserve"> only </w:t>
      </w:r>
      <w:r w:rsidRPr="00A008FE">
        <w:rPr>
          <w:rStyle w:val="StyleUnderline"/>
        </w:rPr>
        <w:t xml:space="preserve">inhibit our understanding of </w:t>
      </w:r>
      <w:r w:rsidRPr="00A008FE">
        <w:rPr>
          <w:rStyle w:val="Emphasis"/>
        </w:rPr>
        <w:t>human impacts</w:t>
      </w:r>
      <w:r w:rsidRPr="00A008FE">
        <w:rPr>
          <w:rStyle w:val="StyleUnderline"/>
        </w:rPr>
        <w:t xml:space="preserve">. </w:t>
      </w:r>
      <w:r w:rsidRPr="00A008FE">
        <w:t xml:space="preserve">In addition to masking finer-grained detail, globally averaged or aggregated metrics are also often difficult to link to directed action. For instance, the recent Paris Agreement to limit average global temperature rise to less than 2 °C above pre-industrial levels was ultimately re-framed as a plethora of national goals or aspirations based on carbon-emissions intensity (Rogelj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sidRPr="00A008FE">
        <w:rPr>
          <w:rStyle w:val="StyleUnderline"/>
        </w:rPr>
        <w:t>Even if one can</w:t>
      </w:r>
      <w:r w:rsidRPr="00A008FE">
        <w:t xml:space="preserve"> identify and </w:t>
      </w:r>
      <w:r w:rsidRPr="00A008FE">
        <w:rPr>
          <w:rStyle w:val="Emphasis"/>
        </w:rPr>
        <w:t>measure a global environmental attribute</w:t>
      </w:r>
      <w:r w:rsidRPr="00A008FE">
        <w:rPr>
          <w:rStyle w:val="StyleUnderline"/>
        </w:rPr>
        <w:t>, it does not</w:t>
      </w:r>
      <w:r w:rsidRPr="00A008FE">
        <w:t xml:space="preserve"> automatically </w:t>
      </w:r>
      <w:r w:rsidRPr="00A008FE">
        <w:rPr>
          <w:rStyle w:val="StyleUnderline"/>
        </w:rPr>
        <w:t xml:space="preserve">follow that it is associated with a </w:t>
      </w:r>
      <w:r w:rsidRPr="00A008FE">
        <w:rPr>
          <w:rStyle w:val="Emphasis"/>
        </w:rPr>
        <w:t>real-world threshold that</w:t>
      </w:r>
      <w:r w:rsidRPr="00A008FE">
        <w:rPr>
          <w:rStyle w:val="StyleUnderline"/>
        </w:rPr>
        <w:t xml:space="preserve">, when crossed, leads to </w:t>
      </w:r>
      <w:r w:rsidRPr="00A008FE">
        <w:rPr>
          <w:rStyle w:val="Emphasis"/>
        </w:rPr>
        <w:t>irreversible change</w:t>
      </w:r>
      <w:r w:rsidRPr="00A008FE">
        <w:rPr>
          <w:rStyle w:val="StyleUnderline"/>
        </w:rPr>
        <w:t xml:space="preserve">. Asserting </w:t>
      </w:r>
      <w:r w:rsidRPr="00A008FE">
        <w:rPr>
          <w:rStyle w:val="Emphasis"/>
        </w:rPr>
        <w:t>“safe” global limits</w:t>
      </w:r>
      <w:r w:rsidRPr="00A008FE">
        <w:rPr>
          <w:rStyle w:val="StyleUnderline"/>
        </w:rPr>
        <w:t xml:space="preserve"> on</w:t>
      </w:r>
      <w:r w:rsidRPr="00A008FE">
        <w:t xml:space="preserve"> indicators like land-use change (the boundary of a maximum of 15% of land given over to cultivation, see Table 8.1) </w:t>
      </w:r>
      <w:r w:rsidRPr="00A008FE">
        <w:rPr>
          <w:rStyle w:val="StyleUnderline"/>
        </w:rPr>
        <w:t xml:space="preserve">or decline in the </w:t>
      </w:r>
      <w:r w:rsidRPr="00A008FE">
        <w:rPr>
          <w:rStyle w:val="Emphasis"/>
        </w:rPr>
        <w:t>local species abundance</w:t>
      </w:r>
      <w:r w:rsidRPr="00A008FE">
        <w:t xml:space="preserve"> of originally present species (e.g., “10% loss relative to undisturbed habitat” as is the case in Newbold et al., 2016) is totally arbitrary. Such thinking </w:t>
      </w:r>
      <w:r w:rsidRPr="00A008FE">
        <w:rPr>
          <w:rStyle w:val="StyleUnderline"/>
        </w:rPr>
        <w:t xml:space="preserve">ignores </w:t>
      </w:r>
      <w:r w:rsidRPr="00A008FE">
        <w:rPr>
          <w:rStyle w:val="Emphasis"/>
        </w:rPr>
        <w:t>inherent complexity</w:t>
      </w:r>
      <w:r w:rsidRPr="00A008FE">
        <w:rPr>
          <w:rStyle w:val="StyleUnderline"/>
        </w:rPr>
        <w:t xml:space="preserve"> </w:t>
      </w:r>
      <w:r w:rsidRPr="00A008FE">
        <w:rPr>
          <w:rStyle w:val="StyleUnderline"/>
          <w:highlight w:val="green"/>
        </w:rPr>
        <w:t xml:space="preserve">and promotes a </w:t>
      </w:r>
      <w:r w:rsidRPr="00A008FE">
        <w:rPr>
          <w:rStyle w:val="Emphasis"/>
          <w:highlight w:val="green"/>
        </w:rPr>
        <w:t>“one size fits all”</w:t>
      </w:r>
      <w:r w:rsidRPr="00A008FE">
        <w:rPr>
          <w:rStyle w:val="StyleUnderline"/>
        </w:rPr>
        <w:t xml:space="preserve"> </w:t>
      </w:r>
      <w:r w:rsidRPr="00A008FE">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Running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zerosum activity, asserting that humans can only get at most an additional 10% of that NPP implies future shortages of food, fiber, fodder, and fuel for people (Erb et al., 2012; Lewis, 2012). Policy based on this boundary would be fraught with human suffering, while the boundary itself has little mechanistic support or clear 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(Erb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sidRPr="00A008FE">
        <w:rPr>
          <w:rStyle w:val="StyleUnderline"/>
        </w:rPr>
        <w:t xml:space="preserve">Their frame is simple: </w:t>
      </w:r>
      <w:r w:rsidRPr="00A008FE">
        <w:rPr>
          <w:rStyle w:val="Emphasis"/>
        </w:rPr>
        <w:t>if we pass threshold “X,”</w:t>
      </w:r>
      <w:r w:rsidRPr="00A008FE">
        <w:rPr>
          <w:rStyle w:val="StyleUnderline"/>
        </w:rPr>
        <w:t xml:space="preserve"> then the following </w:t>
      </w:r>
      <w:r w:rsidRPr="00A008FE">
        <w:rPr>
          <w:rStyle w:val="Emphasis"/>
        </w:rPr>
        <w:t>ecological degradation</w:t>
      </w:r>
      <w:r w:rsidRPr="00A008FE">
        <w:t xml:space="preserve"> or regime shift </w:t>
      </w:r>
      <w:r w:rsidRPr="00A008FE">
        <w:rPr>
          <w:rStyle w:val="StyleUnderline"/>
        </w:rPr>
        <w:t xml:space="preserve">will occur. </w:t>
      </w:r>
      <w:r w:rsidRPr="00A008FE">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engineered (Ellis et al., 2013). </w:t>
      </w:r>
      <w:r w:rsidRPr="00A008FE">
        <w:rPr>
          <w:rStyle w:val="StyleUnderline"/>
        </w:rPr>
        <w:t xml:space="preserve">If it comes </w:t>
      </w:r>
      <w:r w:rsidRPr="00A008FE">
        <w:rPr>
          <w:rStyle w:val="Emphasis"/>
        </w:rPr>
        <w:t>down to a choice</w:t>
      </w:r>
      <w:r w:rsidRPr="00A008FE">
        <w:rPr>
          <w:rStyle w:val="StyleUnderline"/>
        </w:rPr>
        <w:t xml:space="preserve"> between improved </w:t>
      </w:r>
      <w:r w:rsidRPr="00A008FE">
        <w:rPr>
          <w:rStyle w:val="Emphasis"/>
        </w:rPr>
        <w:t>human development</w:t>
      </w:r>
      <w:r w:rsidRPr="00A008FE">
        <w:rPr>
          <w:rStyle w:val="StyleUnderline"/>
        </w:rPr>
        <w:t xml:space="preserve"> and the </w:t>
      </w:r>
      <w:r w:rsidRPr="00A008FE">
        <w:rPr>
          <w:rStyle w:val="Emphasis"/>
        </w:rPr>
        <w:t>potential risk</w:t>
      </w:r>
      <w:r w:rsidRPr="00A008FE">
        <w:t xml:space="preserve"> </w:t>
      </w:r>
      <w:r w:rsidRPr="00A008FE">
        <w:rPr>
          <w:rStyle w:val="StyleUnderline"/>
        </w:rPr>
        <w:t xml:space="preserve">of transgressing an </w:t>
      </w:r>
      <w:r w:rsidRPr="00A008FE">
        <w:rPr>
          <w:rStyle w:val="Emphasis"/>
        </w:rPr>
        <w:t xml:space="preserve">uncertain (and data poor) </w:t>
      </w:r>
      <w:r w:rsidRPr="00A008FE">
        <w:t xml:space="preserve">planetary </w:t>
      </w:r>
      <w:r w:rsidRPr="00A008FE">
        <w:rPr>
          <w:rStyle w:val="StyleUnderline"/>
        </w:rPr>
        <w:t xml:space="preserve">boundary, it may be that </w:t>
      </w:r>
      <w:r w:rsidRPr="00A008FE">
        <w:rPr>
          <w:rStyle w:val="Emphasis"/>
        </w:rPr>
        <w:t>society is willing to accept</w:t>
      </w:r>
      <w:r w:rsidRPr="00A008FE">
        <w:rPr>
          <w:rStyle w:val="StyleUnderline"/>
        </w:rPr>
        <w:t xml:space="preserve"> that risk. </w:t>
      </w:r>
      <w:r w:rsidRPr="00A008FE">
        <w:t xml:space="preserve">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(Harfoot et al., 2014). The Madingley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“bottomup” forecasts of trajectories, which, when linked to multi-ecosystem models, should improve our forecasts of the risks of planetary state shifts (Brook and Blomqvist, 2016). </w:t>
      </w:r>
      <w:r w:rsidRPr="00A008FE">
        <w:rPr>
          <w:rStyle w:val="StyleUnderline"/>
        </w:rPr>
        <w:t xml:space="preserve">One of the appeals of </w:t>
      </w:r>
      <w:r w:rsidRPr="00A008FE">
        <w:rPr>
          <w:rStyle w:val="Emphasis"/>
        </w:rPr>
        <w:t>planetary boundaries</w:t>
      </w:r>
      <w:r w:rsidRPr="00A008FE">
        <w:rPr>
          <w:rStyle w:val="StyleUnderline"/>
        </w:rPr>
        <w:t xml:space="preserve"> is</w:t>
      </w:r>
      <w:r w:rsidRPr="00A008FE">
        <w:t xml:space="preserve"> the hypothesis </w:t>
      </w:r>
      <w:r w:rsidRPr="00A008FE">
        <w:rPr>
          <w:rStyle w:val="StyleUnderline"/>
        </w:rPr>
        <w:t xml:space="preserve">that it resonates as </w:t>
      </w:r>
      <w:r w:rsidRPr="00A008FE">
        <w:rPr>
          <w:rStyle w:val="Emphasis"/>
        </w:rPr>
        <w:t>a narrative for environmental action</w:t>
      </w:r>
      <w:r w:rsidRPr="00A008FE">
        <w:t>.</w:t>
      </w:r>
      <w:r w:rsidRPr="00A008FE">
        <w:rPr>
          <w:rStyle w:val="StyleUnderline"/>
        </w:rPr>
        <w:t xml:space="preserve"> </w:t>
      </w:r>
      <w:r w:rsidRPr="00A008FE">
        <w:t xml:space="preserve">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(Symons and Karlsson, 2015). Perhaps focusing on planetary opportunities: leverage points for guiding global change in better directions (e.g., carbon-neutral energy systems) is potentially a more effective focus of scientific attention (DeFries et al., 2012). By focusing on something to be averted as opposed to an outcome to be achieved, we risk breeding complacency on one side of a boundary, and hopelessness on the other. To summarize the above: </w:t>
      </w:r>
      <w:r w:rsidRPr="00A008FE">
        <w:rPr>
          <w:rStyle w:val="StyleUnderline"/>
          <w:highlight w:val="green"/>
        </w:rPr>
        <w:t>the biosphere</w:t>
      </w:r>
      <w:r w:rsidRPr="00A008FE">
        <w:rPr>
          <w:rStyle w:val="StyleUnderline"/>
        </w:rPr>
        <w:t xml:space="preserve">, and much of the geosphere, </w:t>
      </w:r>
      <w:r w:rsidRPr="00A008FE">
        <w:rPr>
          <w:rStyle w:val="StyleUnderline"/>
          <w:highlight w:val="green"/>
        </w:rPr>
        <w:t>responds</w:t>
      </w:r>
      <w:r w:rsidRPr="00A008FE">
        <w:rPr>
          <w:rStyle w:val="StyleUnderline"/>
        </w:rPr>
        <w:t xml:space="preserve"> to </w:t>
      </w:r>
      <w:r w:rsidRPr="00A008FE">
        <w:rPr>
          <w:rStyle w:val="Emphasis"/>
        </w:rPr>
        <w:t>external pressures</w:t>
      </w:r>
      <w:r w:rsidRPr="00A008FE">
        <w:rPr>
          <w:rStyle w:val="StyleUnderline"/>
        </w:rPr>
        <w:t xml:space="preserve"> </w:t>
      </w:r>
      <w:r w:rsidRPr="00A008FE">
        <w:rPr>
          <w:rStyle w:val="StyleUnderline"/>
          <w:highlight w:val="green"/>
        </w:rPr>
        <w:t>in</w:t>
      </w:r>
      <w:r w:rsidRPr="00A008FE">
        <w:t xml:space="preserve"> many and </w:t>
      </w:r>
      <w:r w:rsidRPr="00A008FE">
        <w:rPr>
          <w:rStyle w:val="Emphasis"/>
          <w:highlight w:val="green"/>
        </w:rPr>
        <w:t>varied ways</w:t>
      </w:r>
      <w:r w:rsidRPr="00A008FE">
        <w:rPr>
          <w:rStyle w:val="StyleUnderline"/>
          <w:highlight w:val="green"/>
        </w:rPr>
        <w:t>. The global</w:t>
      </w:r>
      <w:r w:rsidRPr="00A008FE">
        <w:rPr>
          <w:rStyle w:val="StyleUnderline"/>
        </w:rPr>
        <w:t xml:space="preserve"> human </w:t>
      </w:r>
      <w:r w:rsidRPr="00A008FE">
        <w:rPr>
          <w:rStyle w:val="StyleUnderline"/>
          <w:highlight w:val="green"/>
        </w:rPr>
        <w:t xml:space="preserve">enterprise is </w:t>
      </w:r>
      <w:r w:rsidRPr="00A008FE">
        <w:rPr>
          <w:rStyle w:val="Emphasis"/>
          <w:highlight w:val="green"/>
        </w:rPr>
        <w:t>driving</w:t>
      </w:r>
      <w:r w:rsidRPr="00A008FE">
        <w:rPr>
          <w:rStyle w:val="Emphasis"/>
        </w:rPr>
        <w:t xml:space="preserve"> large-scale </w:t>
      </w:r>
      <w:r w:rsidRPr="00A008FE">
        <w:rPr>
          <w:rStyle w:val="Emphasis"/>
          <w:highlight w:val="green"/>
        </w:rPr>
        <w:t>changes</w:t>
      </w:r>
      <w:r w:rsidRPr="00A008FE">
        <w:t xml:space="preserve"> in most components of the Earth system, </w:t>
      </w:r>
      <w:r w:rsidRPr="00A008FE">
        <w:rPr>
          <w:rStyle w:val="StyleUnderline"/>
        </w:rPr>
        <w:t xml:space="preserve">but </w:t>
      </w:r>
      <w:r w:rsidRPr="00A008FE">
        <w:rPr>
          <w:rStyle w:val="StyleUnderline"/>
          <w:highlight w:val="green"/>
        </w:rPr>
        <w:t xml:space="preserve">in a </w:t>
      </w:r>
      <w:r w:rsidRPr="00A008FE">
        <w:rPr>
          <w:rStyle w:val="Emphasis"/>
          <w:highlight w:val="green"/>
        </w:rPr>
        <w:t>haphazard fashion</w:t>
      </w:r>
      <w:r w:rsidRPr="00A008FE">
        <w:rPr>
          <w:rStyle w:val="StyleUnderline"/>
          <w:highlight w:val="green"/>
        </w:rPr>
        <w:t>, with responses</w:t>
      </w:r>
      <w:r w:rsidRPr="00A008FE">
        <w:t xml:space="preserve"> often being </w:t>
      </w:r>
      <w:r w:rsidRPr="00A008FE">
        <w:rPr>
          <w:rStyle w:val="Emphasis"/>
          <w:highlight w:val="green"/>
        </w:rPr>
        <w:t>weakly connected</w:t>
      </w:r>
      <w:r w:rsidRPr="00A008FE">
        <w:rPr>
          <w:rStyle w:val="StyleUnderline"/>
        </w:rPr>
        <w:t xml:space="preserve"> or </w:t>
      </w:r>
      <w:r w:rsidRPr="00A008FE">
        <w:rPr>
          <w:rStyle w:val="Emphasis"/>
        </w:rPr>
        <w:t>transmitted slowly</w:t>
      </w:r>
      <w:r w:rsidRPr="00A008FE">
        <w:rPr>
          <w:rStyle w:val="StyleUnderline"/>
        </w:rPr>
        <w:t xml:space="preserve"> at a </w:t>
      </w:r>
      <w:r w:rsidRPr="00A008FE">
        <w:rPr>
          <w:rStyle w:val="Emphasis"/>
        </w:rPr>
        <w:t>cross-continental scale</w:t>
      </w:r>
      <w:r w:rsidRPr="00A008FE">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sidRPr="00A008FE">
        <w:rPr>
          <w:rStyle w:val="StyleUnderline"/>
          <w:highlight w:val="green"/>
        </w:rPr>
        <w:t xml:space="preserve">it does </w:t>
      </w:r>
      <w:r w:rsidRPr="00A008FE">
        <w:rPr>
          <w:rStyle w:val="Emphasis"/>
          <w:highlight w:val="green"/>
        </w:rPr>
        <w:t>make it implausible that</w:t>
      </w:r>
      <w:r w:rsidRPr="00A008FE">
        <w:rPr>
          <w:rStyle w:val="Emphasis"/>
        </w:rPr>
        <w:t xml:space="preserve"> the planet</w:t>
      </w:r>
      <w:r w:rsidRPr="00A008FE">
        <w:rPr>
          <w:rStyle w:val="StyleUnderline"/>
        </w:rPr>
        <w:t xml:space="preserve">, or indeed most of its component </w:t>
      </w:r>
      <w:r w:rsidRPr="00A008FE">
        <w:rPr>
          <w:rStyle w:val="StyleUnderline"/>
          <w:highlight w:val="green"/>
        </w:rPr>
        <w:t xml:space="preserve">systems, are primed </w:t>
      </w:r>
      <w:r w:rsidRPr="00A008FE">
        <w:rPr>
          <w:rStyle w:val="Emphasis"/>
          <w:highlight w:val="green"/>
        </w:rPr>
        <w:t>to tip irreversibly</w:t>
      </w:r>
      <w:r w:rsidRPr="00A008FE">
        <w:rPr>
          <w:rStyle w:val="StyleUnderline"/>
          <w:highlight w:val="green"/>
        </w:rPr>
        <w:t xml:space="preserve"> to a</w:t>
      </w:r>
      <w:r w:rsidRPr="00A008FE">
        <w:rPr>
          <w:rStyle w:val="StyleUnderline"/>
        </w:rPr>
        <w:t xml:space="preserve"> </w:t>
      </w:r>
      <w:r w:rsidRPr="00A008FE">
        <w:rPr>
          <w:rStyle w:val="Emphasis"/>
        </w:rPr>
        <w:t xml:space="preserve">radically different </w:t>
      </w:r>
      <w:r w:rsidRPr="00A008FE">
        <w:rPr>
          <w:rStyle w:val="Emphasis"/>
          <w:highlight w:val="green"/>
        </w:rPr>
        <w:t>state</w:t>
      </w:r>
      <w:r w:rsidRPr="00A008FE">
        <w:rPr>
          <w:rStyle w:val="StyleUnderline"/>
          <w:highlight w:val="green"/>
        </w:rPr>
        <w:t xml:space="preserve"> that is </w:t>
      </w:r>
      <w:r w:rsidRPr="00A008FE">
        <w:rPr>
          <w:rStyle w:val="Emphasis"/>
          <w:highlight w:val="green"/>
        </w:rPr>
        <w:t>inhospitable</w:t>
      </w:r>
      <w:r w:rsidRPr="00A008FE">
        <w:rPr>
          <w:rStyle w:val="StyleUnderline"/>
          <w:highlight w:val="green"/>
        </w:rPr>
        <w:t>.</w:t>
      </w:r>
      <w:r w:rsidRPr="00A008FE">
        <w:rPr>
          <w:rStyle w:val="StyleUnderline"/>
        </w:rPr>
        <w:t xml:space="preserve"> </w:t>
      </w:r>
      <w:r w:rsidRPr="00A008FE">
        <w:t>Although the goal of sustainable stewardship of our planet is a laudable and an achievable one, the mechanisms and opportunities to conserve biodiversity and ecosystems lie mostly in targeted, localized actions (Jonas et al., 2014).</w:t>
      </w:r>
    </w:p>
    <w:p w14:paraId="59EE4475" w14:textId="77777777" w:rsidR="00C91BEF" w:rsidRPr="00A008FE" w:rsidRDefault="00C91BEF" w:rsidP="00C91BEF"/>
    <w:p w14:paraId="24C52747" w14:textId="77777777" w:rsidR="00C91BEF" w:rsidRDefault="00C91BEF" w:rsidP="00C91BEF">
      <w:pPr>
        <w:rPr>
          <w:rStyle w:val="Style13ptBold"/>
          <w:b w:val="0"/>
          <w:sz w:val="16"/>
        </w:rPr>
      </w:pPr>
    </w:p>
    <w:p w14:paraId="3A80A26A" w14:textId="77777777" w:rsidR="00C91BEF" w:rsidRDefault="00C91BEF" w:rsidP="00C91BEF"/>
    <w:p w14:paraId="73E38B41" w14:textId="77777777" w:rsidR="00C91BEF" w:rsidRPr="00264D45" w:rsidRDefault="00C91BEF" w:rsidP="00C91BEF">
      <w:pPr>
        <w:pStyle w:val="Heading4"/>
      </w:pPr>
      <w:r>
        <w:t xml:space="preserve">Second, offense -- </w:t>
      </w:r>
    </w:p>
    <w:p w14:paraId="7B623924" w14:textId="77777777" w:rsidR="00C91BEF" w:rsidRDefault="00C91BEF" w:rsidP="00C91BEF">
      <w:pPr>
        <w:pStyle w:val="Heading4"/>
      </w:pPr>
      <w:r>
        <w:t>1] Moon basing causes US-China war due to competing property claims</w:t>
      </w:r>
    </w:p>
    <w:p w14:paraId="02371617" w14:textId="77777777" w:rsidR="00C91BEF" w:rsidRPr="003F2ED5" w:rsidRDefault="00C91BEF" w:rsidP="00C91BEF">
      <w:r>
        <w:rPr>
          <w:rStyle w:val="Style13ptBold"/>
        </w:rPr>
        <w:t xml:space="preserve">Copp 21 </w:t>
      </w:r>
      <w:r w:rsidRPr="00610FE1">
        <w:t>If China and the US Claim the Same Moon-Base Site, Who Wins?</w:t>
      </w:r>
      <w:r>
        <w:t xml:space="preserve"> TARA COPP [SENIOR PENTAGON REPORTER, DEFENSE ONE] AUGUST 8, 2021 </w:t>
      </w:r>
      <w:hyperlink r:id="rId11" w:history="1">
        <w:r w:rsidRPr="00F5257A">
          <w:rPr>
            <w:rStyle w:val="Hyperlink"/>
          </w:rPr>
          <w:t>https://www.defenseone.com/technology/2021/08/if-china-and-us-claim-same-moon-base-site-who-wins/184352/</w:t>
        </w:r>
      </w:hyperlink>
      <w:r>
        <w:t xml:space="preserve"> SM</w:t>
      </w:r>
    </w:p>
    <w:p w14:paraId="16571526" w14:textId="77777777" w:rsidR="00C91BEF" w:rsidRPr="003F2ED5" w:rsidRDefault="00C91BEF" w:rsidP="00C91BEF">
      <w:pPr>
        <w:rPr>
          <w:rStyle w:val="StyleUnderline"/>
        </w:rPr>
      </w:pPr>
      <w:r w:rsidRPr="00610FE1">
        <w:rPr>
          <w:rStyle w:val="StyleUnderline"/>
          <w:highlight w:val="green"/>
        </w:rPr>
        <w:t>If China and the US Claim the Same Moon-Base Site</w:t>
      </w:r>
      <w:r w:rsidRPr="003F2ED5">
        <w:rPr>
          <w:rStyle w:val="StyleUnderline"/>
        </w:rPr>
        <w:t>, Who Wins?</w:t>
      </w:r>
    </w:p>
    <w:p w14:paraId="25D30D67" w14:textId="77777777" w:rsidR="00C91BEF" w:rsidRPr="003F2ED5" w:rsidRDefault="00C91BEF" w:rsidP="00C91BEF">
      <w:pPr>
        <w:rPr>
          <w:rStyle w:val="StyleUnderline"/>
        </w:rPr>
      </w:pPr>
      <w:r w:rsidRPr="003F2ED5">
        <w:rPr>
          <w:rStyle w:val="StyleUnderline"/>
        </w:rPr>
        <w:t xml:space="preserve">Relatively few craters are attractive, and </w:t>
      </w:r>
      <w:r w:rsidRPr="00610FE1">
        <w:rPr>
          <w:rStyle w:val="StyleUnderline"/>
          <w:highlight w:val="green"/>
        </w:rPr>
        <w:t>there’s no consensus about avoiding conflict</w:t>
      </w:r>
      <w:r w:rsidRPr="003F2ED5">
        <w:rPr>
          <w:rStyle w:val="StyleUnderline"/>
        </w:rPr>
        <w:t xml:space="preserve"> over them.</w:t>
      </w:r>
    </w:p>
    <w:p w14:paraId="2CB5F48C" w14:textId="77777777" w:rsidR="00C91BEF" w:rsidRPr="003F2ED5" w:rsidRDefault="00C91BEF" w:rsidP="00C91BEF">
      <w:pPr>
        <w:rPr>
          <w:rStyle w:val="StyleUnderline"/>
        </w:rPr>
      </w:pPr>
      <w:r>
        <w:t xml:space="preserve">There’s a not-so-quiet race back to the moon underway, but </w:t>
      </w:r>
      <w:r w:rsidRPr="003F2ED5">
        <w:rPr>
          <w:rStyle w:val="StyleUnderline"/>
        </w:rPr>
        <w:t xml:space="preserve">the two largest factions, with </w:t>
      </w:r>
      <w:r w:rsidRPr="00610FE1">
        <w:rPr>
          <w:rStyle w:val="StyleUnderline"/>
          <w:highlight w:val="green"/>
        </w:rPr>
        <w:t>China</w:t>
      </w:r>
      <w:r w:rsidRPr="003F2ED5">
        <w:rPr>
          <w:rStyle w:val="StyleUnderline"/>
        </w:rPr>
        <w:t xml:space="preserve"> and Russia on one side, </w:t>
      </w:r>
      <w:r w:rsidRPr="00610FE1">
        <w:rPr>
          <w:rStyle w:val="StyleUnderline"/>
          <w:highlight w:val="green"/>
        </w:rPr>
        <w:t>and the United States</w:t>
      </w:r>
      <w:r w:rsidRPr="003F2ED5">
        <w:rPr>
          <w:rStyle w:val="StyleUnderline"/>
        </w:rPr>
        <w:t xml:space="preserve"> and its partners on the other, </w:t>
      </w:r>
      <w:r w:rsidRPr="00610FE1">
        <w:rPr>
          <w:rStyle w:val="StyleUnderline"/>
          <w:highlight w:val="green"/>
        </w:rPr>
        <w:t>are not recognizing each others’</w:t>
      </w:r>
      <w:r w:rsidRPr="003F2ED5">
        <w:rPr>
          <w:rStyle w:val="StyleUnderline"/>
        </w:rPr>
        <w:t xml:space="preserve"> proposed </w:t>
      </w:r>
      <w:r w:rsidRPr="00610FE1">
        <w:rPr>
          <w:rStyle w:val="StyleUnderline"/>
          <w:highlight w:val="green"/>
        </w:rPr>
        <w:t>rules</w:t>
      </w:r>
      <w:r w:rsidRPr="003F2ED5">
        <w:rPr>
          <w:rStyle w:val="StyleUnderline"/>
        </w:rPr>
        <w:t xml:space="preserve"> on what’s allowed once they get there.</w:t>
      </w:r>
    </w:p>
    <w:p w14:paraId="5B736750" w14:textId="77777777" w:rsidR="00C91BEF" w:rsidRPr="003F2ED5" w:rsidRDefault="00C91BEF" w:rsidP="00C91BEF">
      <w:pPr>
        <w:rPr>
          <w:rStyle w:val="StyleUnderline"/>
        </w:rPr>
      </w:pPr>
      <w:r>
        <w:t xml:space="preserve">Lawmakers and space policy analysts are concerned: </w:t>
      </w:r>
      <w:r w:rsidRPr="00610FE1">
        <w:rPr>
          <w:rStyle w:val="StyleUnderline"/>
          <w:highlight w:val="green"/>
        </w:rPr>
        <w:t>How do you avoid conflict</w:t>
      </w:r>
      <w:r w:rsidRPr="003F2ED5">
        <w:rPr>
          <w:rStyle w:val="StyleUnderline"/>
        </w:rPr>
        <w:t xml:space="preserve"> in space </w:t>
      </w:r>
      <w:r w:rsidRPr="00610FE1">
        <w:rPr>
          <w:rStyle w:val="StyleUnderline"/>
          <w:highlight w:val="green"/>
        </w:rPr>
        <w:t>if</w:t>
      </w:r>
      <w:r w:rsidRPr="003F2ED5">
        <w:rPr>
          <w:rStyle w:val="StyleUnderline"/>
        </w:rPr>
        <w:t xml:space="preserve"> the international laws and </w:t>
      </w:r>
      <w:r w:rsidRPr="00610FE1">
        <w:rPr>
          <w:rStyle w:val="StyleUnderline"/>
          <w:highlight w:val="green"/>
        </w:rPr>
        <w:t>policies on Earth no longer apply</w:t>
      </w:r>
      <w:r w:rsidRPr="003F2ED5">
        <w:rPr>
          <w:rStyle w:val="StyleUnderline"/>
        </w:rPr>
        <w:t xml:space="preserve">? </w:t>
      </w:r>
    </w:p>
    <w:p w14:paraId="754F5AB3" w14:textId="77777777" w:rsidR="00C91BEF" w:rsidRDefault="00C91BEF" w:rsidP="00C91BEF">
      <w:r>
        <w:t xml:space="preserve">“Many terrestrial military doctrines are not applicable in space, or at least not as applicable. If you get beyond 50 miles, or at least 62 miles, suddenly different rules apply. We need to start being aware of that,” says Rep. Jim Cooper, D-Tenn. </w:t>
      </w:r>
    </w:p>
    <w:p w14:paraId="005781CA" w14:textId="77777777" w:rsidR="00C91BEF" w:rsidRDefault="00C91BEF" w:rsidP="00C91BEF">
      <w:r>
        <w:t xml:space="preserve">There’s already some aggressive international elbowing over the rules of satellite operations. As with the moon, there’s no consensus yet on how to respond to aggression in Earth orbit, the head of U.S. Space Command Gen. James Dickinson told attendees at last week’s Sea Air Space conference. </w:t>
      </w:r>
    </w:p>
    <w:p w14:paraId="381AC021" w14:textId="77777777" w:rsidR="00C91BEF" w:rsidRDefault="00C91BEF" w:rsidP="00C91BEF">
      <w:r>
        <w:t xml:space="preserve">“The behavior of some of our adversaries in space may surprise you,” Dickinson said. “If similar actions have been taken in other domains, they'd likely be considered provocative, aggressive, or maybe even irresponsible. And in response, the U.S. government would take corresponding actions using all levers of national power, a demarche, or a sanction or something to indicate we won't tolerate that type of behavior, but we're not quite there yet in space policy.” </w:t>
      </w:r>
    </w:p>
    <w:p w14:paraId="75499019" w14:textId="77777777" w:rsidR="00C91BEF" w:rsidRDefault="00C91BEF" w:rsidP="00C91BEF">
      <w:r>
        <w:t>In 1967, the U.N. General Assembly adopted a treaty on the use of outer space that promised cooperation and banned nuclear weapons, military maneuvers, and military installations off-planet. The agreement also requires countries to take “appropriate international consultations” before making any moves that would “cause potentially harmful interference” with other space programs, and allows countries to “request consultation” if they believe such interference is likely.</w:t>
      </w:r>
    </w:p>
    <w:p w14:paraId="2229FCB4" w14:textId="77777777" w:rsidR="00C91BEF" w:rsidRDefault="00C91BEF" w:rsidP="00C91BEF">
      <w:r>
        <w:t xml:space="preserve">This treaty “forecasted very well” the issues that that might arise as space exploration expanded, said James Lake, a senior associate at Canyon Consulting who co-wrote an article on lunar security issues in this month’s Space Force Journal. “The question remains: is that text sufficient? That’s something we are going to find out fairly soon.” </w:t>
      </w:r>
    </w:p>
    <w:p w14:paraId="3FD05557" w14:textId="77777777" w:rsidR="00C91BEF" w:rsidRPr="003F2ED5" w:rsidRDefault="00C91BEF" w:rsidP="00C91BEF">
      <w:pPr>
        <w:rPr>
          <w:rStyle w:val="StyleUnderline"/>
        </w:rPr>
      </w:pPr>
      <w:r>
        <w:t xml:space="preserve">Notably, </w:t>
      </w:r>
      <w:r w:rsidRPr="003F2ED5">
        <w:rPr>
          <w:rStyle w:val="StyleUnderline"/>
        </w:rPr>
        <w:t xml:space="preserve">a treaty annex that prohibits military activity on the moon went unratified by Russia, China, and the United States. It’s likely both the </w:t>
      </w:r>
      <w:r w:rsidRPr="00610FE1">
        <w:rPr>
          <w:rStyle w:val="StyleUnderline"/>
          <w:highlight w:val="green"/>
        </w:rPr>
        <w:t>China-Russia and U.S.-led partnerships will begin</w:t>
      </w:r>
      <w:r w:rsidRPr="003F2ED5">
        <w:rPr>
          <w:rStyle w:val="StyleUnderline"/>
        </w:rPr>
        <w:t xml:space="preserve"> their </w:t>
      </w:r>
      <w:r w:rsidRPr="00610FE1">
        <w:rPr>
          <w:rStyle w:val="StyleUnderline"/>
          <w:highlight w:val="green"/>
        </w:rPr>
        <w:t>moon bases without</w:t>
      </w:r>
      <w:r w:rsidRPr="003F2ED5">
        <w:rPr>
          <w:rStyle w:val="StyleUnderline"/>
        </w:rPr>
        <w:t xml:space="preserve"> any sort of </w:t>
      </w:r>
      <w:r w:rsidRPr="00610FE1">
        <w:rPr>
          <w:rStyle w:val="StyleUnderline"/>
          <w:highlight w:val="green"/>
        </w:rPr>
        <w:t>agreement</w:t>
      </w:r>
      <w:r w:rsidRPr="003F2ED5">
        <w:rPr>
          <w:rStyle w:val="StyleUnderline"/>
        </w:rPr>
        <w:t xml:space="preserve"> between them in place.</w:t>
      </w:r>
    </w:p>
    <w:p w14:paraId="3666BD2D" w14:textId="77777777" w:rsidR="00C91BEF" w:rsidRPr="003F2ED5" w:rsidRDefault="00C91BEF" w:rsidP="00C91BEF">
      <w:pPr>
        <w:rPr>
          <w:rStyle w:val="StyleUnderline"/>
        </w:rPr>
      </w:pPr>
      <w:r w:rsidRPr="003F2ED5">
        <w:rPr>
          <w:rStyle w:val="StyleUnderline"/>
        </w:rPr>
        <w:t xml:space="preserve">In June, the China National Space Agency and Russia’s Roscosmos announced they would begin surveying locations for their International Lunar Research Station this year, and pick a site by 2025. </w:t>
      </w:r>
    </w:p>
    <w:p w14:paraId="1E7447A2" w14:textId="77777777" w:rsidR="00C91BEF" w:rsidRPr="003F2ED5" w:rsidRDefault="00C91BEF" w:rsidP="00C91BEF">
      <w:pPr>
        <w:rPr>
          <w:rStyle w:val="StyleUnderline"/>
        </w:rPr>
      </w:pPr>
      <w:r w:rsidRPr="003F2ED5">
        <w:rPr>
          <w:rStyle w:val="StyleUnderline"/>
        </w:rPr>
        <w:t xml:space="preserve">In 2020, NASA, together with the nations partnering with the U.S. under the Artemis Accords, outlined its Artemis Base Camp project. The Artemis nations aim to to send astronauts back to the moon by 2024. </w:t>
      </w:r>
    </w:p>
    <w:p w14:paraId="6DECD4FC" w14:textId="77777777" w:rsidR="00C91BEF" w:rsidRDefault="00C91BEF" w:rsidP="00C91BEF">
      <w:r>
        <w:t xml:space="preserve">In addition to those two major alliances, private firms such as Blue Origin are also working on private moon bases. </w:t>
      </w:r>
    </w:p>
    <w:p w14:paraId="31B3BE29" w14:textId="77777777" w:rsidR="00C91BEF" w:rsidRDefault="00C91BEF" w:rsidP="00C91BEF">
      <w:r w:rsidRPr="003F2ED5">
        <w:rPr>
          <w:rStyle w:val="StyleUnderline"/>
        </w:rPr>
        <w:t xml:space="preserve">But </w:t>
      </w:r>
      <w:r w:rsidRPr="00610FE1">
        <w:rPr>
          <w:rStyle w:val="StyleUnderline"/>
        </w:rPr>
        <w:t>there may be</w:t>
      </w:r>
      <w:r w:rsidRPr="00610FE1">
        <w:rPr>
          <w:rStyle w:val="StyleUnderline"/>
          <w:highlight w:val="green"/>
        </w:rPr>
        <w:t xml:space="preserve"> only a few locations </w:t>
      </w:r>
      <w:r w:rsidRPr="00610FE1">
        <w:rPr>
          <w:rStyle w:val="StyleUnderline"/>
        </w:rPr>
        <w:t xml:space="preserve">on the moon </w:t>
      </w:r>
      <w:r w:rsidRPr="00610FE1">
        <w:rPr>
          <w:rStyle w:val="StyleUnderline"/>
          <w:highlight w:val="green"/>
        </w:rPr>
        <w:t>where it</w:t>
      </w:r>
      <w:r w:rsidRPr="003F2ED5">
        <w:rPr>
          <w:rStyle w:val="StyleUnderline"/>
        </w:rPr>
        <w:t xml:space="preserve"> would </w:t>
      </w:r>
      <w:r w:rsidRPr="00610FE1">
        <w:rPr>
          <w:rStyle w:val="StyleUnderline"/>
          <w:highlight w:val="green"/>
        </w:rPr>
        <w:t>make</w:t>
      </w:r>
      <w:r w:rsidRPr="003F2ED5">
        <w:rPr>
          <w:rStyle w:val="StyleUnderline"/>
        </w:rPr>
        <w:t xml:space="preserve"> economic </w:t>
      </w:r>
      <w:r w:rsidRPr="00610FE1">
        <w:rPr>
          <w:rStyle w:val="StyleUnderline"/>
          <w:highlight w:val="green"/>
        </w:rPr>
        <w:t>sense to build a base</w:t>
      </w:r>
      <w:r w:rsidRPr="00610FE1">
        <w:rPr>
          <w:highlight w:val="green"/>
        </w:rPr>
        <w:t>,</w:t>
      </w:r>
      <w:r>
        <w:t xml:space="preserve"> said Bleddyn Bowen, a professor at the University of Leicester and author of War in Space: Strategy, Spacepower, Geopolitics.</w:t>
      </w:r>
    </w:p>
    <w:p w14:paraId="5792F30D" w14:textId="77777777" w:rsidR="00C91BEF" w:rsidRDefault="00C91BEF" w:rsidP="00C91BEF">
      <w:r w:rsidRPr="003F2ED5">
        <w:rPr>
          <w:rStyle w:val="StyleUnderline"/>
        </w:rPr>
        <w:t>“Water ice, for example, might be in limited pockets, for example, making the territories around certain craters on the polar regions, perhaps more desirable,”</w:t>
      </w:r>
      <w:r>
        <w:t xml:space="preserve"> Bowen said. </w:t>
      </w:r>
    </w:p>
    <w:p w14:paraId="3B83107D" w14:textId="77777777" w:rsidR="00C91BEF" w:rsidRPr="003F2ED5" w:rsidRDefault="00C91BEF" w:rsidP="00C91BEF">
      <w:pPr>
        <w:rPr>
          <w:rStyle w:val="StyleUnderline"/>
        </w:rPr>
      </w:pPr>
      <w:r w:rsidRPr="003F2ED5">
        <w:rPr>
          <w:rStyle w:val="StyleUnderline"/>
        </w:rPr>
        <w:t xml:space="preserve">So what happens </w:t>
      </w:r>
      <w:r w:rsidRPr="00610FE1">
        <w:rPr>
          <w:rStyle w:val="StyleUnderline"/>
          <w:highlight w:val="green"/>
        </w:rPr>
        <w:t>if each decides on the same crater</w:t>
      </w:r>
      <w:r w:rsidRPr="003F2ED5">
        <w:rPr>
          <w:rStyle w:val="StyleUnderline"/>
        </w:rPr>
        <w:t xml:space="preserve"> as the best spot to begin moon operations? </w:t>
      </w:r>
    </w:p>
    <w:p w14:paraId="2E1C724A" w14:textId="77777777" w:rsidR="00C91BEF" w:rsidRPr="003F2ED5" w:rsidRDefault="00C91BEF" w:rsidP="00C91BEF">
      <w:pPr>
        <w:rPr>
          <w:rStyle w:val="StyleUnderline"/>
        </w:rPr>
      </w:pPr>
      <w:r w:rsidRPr="003F2ED5">
        <w:rPr>
          <w:rStyle w:val="StyleUnderline"/>
        </w:rPr>
        <w:t xml:space="preserve">“If you have a situation like that, where you're trying to do something in the exact same spot, </w:t>
      </w:r>
      <w:r w:rsidRPr="00610FE1">
        <w:rPr>
          <w:rStyle w:val="StyleUnderline"/>
        </w:rPr>
        <w:t>it’s essentially who gets there first</w:t>
      </w:r>
      <w:r w:rsidRPr="003F2ED5">
        <w:rPr>
          <w:rStyle w:val="StyleUnderline"/>
        </w:rPr>
        <w:t>,”</w:t>
      </w:r>
      <w:r>
        <w:t xml:space="preserve"> said Alex Gilbert, a researcher and space resources doctoral student at the Payne Institute at the Colorado School of Mines. “</w:t>
      </w:r>
      <w:r w:rsidRPr="003F2ED5">
        <w:rPr>
          <w:rStyle w:val="StyleUnderline"/>
        </w:rPr>
        <w:t xml:space="preserve">And if you're not first, then </w:t>
      </w:r>
      <w:r w:rsidRPr="00610FE1">
        <w:rPr>
          <w:rStyle w:val="StyleUnderline"/>
          <w:highlight w:val="green"/>
        </w:rPr>
        <w:t>the only alternative is to forcibly remove the current occupant.”</w:t>
      </w:r>
      <w:r w:rsidRPr="003F2ED5">
        <w:rPr>
          <w:rStyle w:val="StyleUnderline"/>
        </w:rPr>
        <w:t xml:space="preserve"> </w:t>
      </w:r>
    </w:p>
    <w:p w14:paraId="1459436C" w14:textId="77777777" w:rsidR="00C91BEF" w:rsidRDefault="00C91BEF" w:rsidP="00C91BEF">
      <w:r>
        <w:t xml:space="preserve">The Artemis nations have endorsed the idea of “safety zones” on the moon, to require communication between two space operations that want to operate in the same area. </w:t>
      </w:r>
    </w:p>
    <w:p w14:paraId="3F7C4519" w14:textId="77777777" w:rsidR="00C91BEF" w:rsidRDefault="00C91BEF" w:rsidP="00C91BEF">
      <w:r>
        <w:t xml:space="preserve">“Even if you set up a base and you declare a safety zone, people can still go into that safety zone. It's just something that it's really to be used as a tool to get parties to talk to each other,” he said. </w:t>
      </w:r>
    </w:p>
    <w:p w14:paraId="1D73B922" w14:textId="77777777" w:rsidR="00C91BEF" w:rsidRDefault="00C91BEF" w:rsidP="00C91BEF">
      <w:r>
        <w:t xml:space="preserve">But there’s already a risk those zones will instead be used as a way to rope off sites from competitors, he said. </w:t>
      </w:r>
    </w:p>
    <w:p w14:paraId="7B921A26" w14:textId="77777777" w:rsidR="00C91BEF" w:rsidRDefault="00C91BEF" w:rsidP="00C91BEF">
      <w:r>
        <w:t xml:space="preserve">“One thing that is really kind of important to understand about safety zones is that everyone kind of has their own definition,” Gilbert said. </w:t>
      </w:r>
    </w:p>
    <w:p w14:paraId="2F022AFA" w14:textId="77777777" w:rsidR="00C91BEF" w:rsidRDefault="00C91BEF" w:rsidP="00C91BEF">
      <w:r>
        <w:t>“Whoever gets there first can use the resources, but no nation can ‘claim’ the territory,” said Laura Duffy, a space systems engineer with Canyon Consulting who co-wrote “Cislunar Spacepower, The New Frontier,” with Lake with Lake in this month’s Space Force Journal.</w:t>
      </w:r>
    </w:p>
    <w:p w14:paraId="01378660" w14:textId="77777777" w:rsidR="00C91BEF" w:rsidRDefault="00C91BEF" w:rsidP="00C91BEF">
      <w:r>
        <w:t xml:space="preserve">It’s not just water, but rare earth metals and helium-3 that will be up for grabs on the moon, making a treaty for its peaceful use critical, Duffy said. </w:t>
      </w:r>
    </w:p>
    <w:p w14:paraId="4A2AC447" w14:textId="77777777" w:rsidR="00C91BEF" w:rsidRDefault="00C91BEF" w:rsidP="00C91BEF">
      <w:r>
        <w:t xml:space="preserve">“The Moon must be available for open and free use, according to the Artemis Accords and Outer Space Treaty,” she said. </w:t>
      </w:r>
    </w:p>
    <w:p w14:paraId="65B8A27F" w14:textId="77777777" w:rsidR="00C91BEF" w:rsidRDefault="00C91BEF" w:rsidP="00C91BEF">
      <w:r>
        <w:t>But neither Russia nor China are expected to join the Artemis Accords.</w:t>
      </w:r>
    </w:p>
    <w:p w14:paraId="773ECB1C" w14:textId="77777777" w:rsidR="00C91BEF" w:rsidRPr="0013197F" w:rsidRDefault="00C91BEF" w:rsidP="00C91BEF">
      <w:pPr>
        <w:rPr>
          <w:rStyle w:val="StyleUnderline"/>
        </w:rPr>
      </w:pPr>
      <w:r w:rsidRPr="0013197F">
        <w:rPr>
          <w:rStyle w:val="StyleUnderline"/>
        </w:rPr>
        <w:t xml:space="preserve">Until now, U.S. space defense has largely concentrated around the objects orbiting Earth. That changed this year, when </w:t>
      </w:r>
      <w:r w:rsidRPr="00610FE1">
        <w:rPr>
          <w:rStyle w:val="StyleUnderline"/>
          <w:highlight w:val="green"/>
        </w:rPr>
        <w:t>the U.S. Space Force and</w:t>
      </w:r>
      <w:r w:rsidRPr="0013197F">
        <w:rPr>
          <w:rStyle w:val="StyleUnderline"/>
        </w:rPr>
        <w:t xml:space="preserve"> U.S. Space </w:t>
      </w:r>
      <w:r w:rsidRPr="00610FE1">
        <w:rPr>
          <w:rStyle w:val="StyleUnderline"/>
          <w:highlight w:val="green"/>
        </w:rPr>
        <w:t>Command</w:t>
      </w:r>
      <w:r w:rsidRPr="0013197F">
        <w:rPr>
          <w:rStyle w:val="StyleUnderline"/>
        </w:rPr>
        <w:t xml:space="preserve"> were </w:t>
      </w:r>
      <w:r w:rsidRPr="00610FE1">
        <w:rPr>
          <w:rStyle w:val="StyleUnderline"/>
          <w:highlight w:val="green"/>
        </w:rPr>
        <w:t>tasked with protecting U.S. assets up to</w:t>
      </w:r>
      <w:r w:rsidRPr="0013197F">
        <w:rPr>
          <w:rStyle w:val="StyleUnderline"/>
        </w:rPr>
        <w:t xml:space="preserve">  272,000 miles away, a volume called “</w:t>
      </w:r>
      <w:r w:rsidRPr="00610FE1">
        <w:rPr>
          <w:rStyle w:val="StyleUnderline"/>
          <w:highlight w:val="green"/>
        </w:rPr>
        <w:t>cislunar space</w:t>
      </w:r>
      <w:r w:rsidRPr="0013197F">
        <w:rPr>
          <w:rStyle w:val="StyleUnderline"/>
        </w:rPr>
        <w:t>” that extends slightly beyond the Moon’s orbit.</w:t>
      </w:r>
    </w:p>
    <w:p w14:paraId="3F02DD5E" w14:textId="77777777" w:rsidR="00C91BEF" w:rsidRDefault="00C91BEF" w:rsidP="00C91BEF">
      <w:r>
        <w:t xml:space="preserve">They have some catching up to do, said Rep. Frank Lucas, R-Okla., the ranking member of the Science, Space and Technology Committee. Lucas believes the 2019 landing of China’s Chang'e-4 spacecraft on the far side of the moon should have been this generation’s Sputnik moment. </w:t>
      </w:r>
    </w:p>
    <w:p w14:paraId="6BF34413" w14:textId="77777777" w:rsidR="00C91BEF" w:rsidRDefault="00C91BEF" w:rsidP="00C91BEF">
      <w:r>
        <w:t>“But with all of the chaos in the world, and COVID-19, and all of this environment we're working in, we missed it,” he said.</w:t>
      </w:r>
    </w:p>
    <w:p w14:paraId="6E878070" w14:textId="77777777" w:rsidR="00C91BEF" w:rsidRPr="0013197F" w:rsidRDefault="00C91BEF" w:rsidP="00C91BEF">
      <w:pPr>
        <w:rPr>
          <w:rStyle w:val="StyleUnderline"/>
        </w:rPr>
      </w:pPr>
      <w:r w:rsidRPr="0013197F">
        <w:rPr>
          <w:rStyle w:val="StyleUnderline"/>
        </w:rPr>
        <w:t xml:space="preserve">Those </w:t>
      </w:r>
      <w:r w:rsidRPr="00610FE1">
        <w:rPr>
          <w:rStyle w:val="StyleUnderline"/>
          <w:highlight w:val="green"/>
        </w:rPr>
        <w:t xml:space="preserve">far-side moon operations meant China </w:t>
      </w:r>
      <w:r w:rsidRPr="00610FE1">
        <w:rPr>
          <w:rStyle w:val="StyleUnderline"/>
        </w:rPr>
        <w:t>had</w:t>
      </w:r>
      <w:r w:rsidRPr="0013197F">
        <w:rPr>
          <w:rStyle w:val="StyleUnderline"/>
        </w:rPr>
        <w:t xml:space="preserve"> </w:t>
      </w:r>
      <w:r w:rsidRPr="00610FE1">
        <w:rPr>
          <w:rStyle w:val="StyleUnderline"/>
          <w:highlight w:val="green"/>
        </w:rPr>
        <w:t>developed the technology</w:t>
      </w:r>
      <w:r w:rsidRPr="0013197F">
        <w:rPr>
          <w:rStyle w:val="StyleUnderline"/>
        </w:rPr>
        <w:t xml:space="preserve"> to operate and communicate with its landed rover out of line of sight—and out of view of almost all of the U.S. ability to see what they’re doing. </w:t>
      </w:r>
    </w:p>
    <w:p w14:paraId="5F574C7C" w14:textId="77777777" w:rsidR="00C91BEF" w:rsidRDefault="00C91BEF" w:rsidP="00C91BEF">
      <w:r w:rsidRPr="0013197F">
        <w:rPr>
          <w:rStyle w:val="StyleUnderline"/>
        </w:rPr>
        <w:t>The achievement allows China “</w:t>
      </w:r>
      <w:r w:rsidRPr="00610FE1">
        <w:rPr>
          <w:rStyle w:val="StyleUnderline"/>
          <w:highlight w:val="green"/>
        </w:rPr>
        <w:t>to accomplish</w:t>
      </w:r>
      <w:r w:rsidRPr="0013197F">
        <w:rPr>
          <w:rStyle w:val="StyleUnderline"/>
        </w:rPr>
        <w:t xml:space="preserve"> scientific, </w:t>
      </w:r>
      <w:r w:rsidRPr="00610FE1">
        <w:rPr>
          <w:rStyle w:val="StyleUnderline"/>
          <w:highlight w:val="green"/>
        </w:rPr>
        <w:t>military</w:t>
      </w:r>
      <w:r w:rsidRPr="0013197F">
        <w:rPr>
          <w:rStyle w:val="StyleUnderline"/>
        </w:rPr>
        <w:t xml:space="preserve">, or other </w:t>
      </w:r>
      <w:r w:rsidRPr="00610FE1">
        <w:rPr>
          <w:rStyle w:val="StyleUnderline"/>
          <w:highlight w:val="green"/>
        </w:rPr>
        <w:t>endeavors without observation</w:t>
      </w:r>
      <w:r w:rsidRPr="0013197F">
        <w:rPr>
          <w:rStyle w:val="StyleUnderline"/>
        </w:rPr>
        <w:t xml:space="preserve"> or repercussion</w:t>
      </w:r>
      <w:r>
        <w:t>,” Duffy and Lake wrote. The authors urged that the U.S. needs to speed its monitoring efforts, such as the Cislunar Highway Patrol System, or CHPS, that is being developed by the Air Force Research Laboratory.</w:t>
      </w:r>
    </w:p>
    <w:p w14:paraId="331E1E5E" w14:textId="77777777" w:rsidR="00C91BEF" w:rsidRPr="00D16984" w:rsidRDefault="00C91BEF" w:rsidP="00C91BEF">
      <w:pPr>
        <w:pStyle w:val="Heading4"/>
      </w:pPr>
      <w:r>
        <w:t>US-China war g</w:t>
      </w:r>
      <w:r w:rsidRPr="00D16984">
        <w:t>oes nuclear</w:t>
      </w:r>
    </w:p>
    <w:p w14:paraId="257FD684" w14:textId="77777777" w:rsidR="00C91BEF" w:rsidRPr="00D16984" w:rsidRDefault="00C91BEF" w:rsidP="00C91BEF">
      <w:r w:rsidRPr="00D16984">
        <w:rPr>
          <w:rStyle w:val="StyleUnderline"/>
        </w:rPr>
        <w:t>Talmadge 18</w:t>
      </w:r>
      <w:r w:rsidRPr="00BA3D5D">
        <w:t>,</w:t>
      </w:r>
      <w:r w:rsidRPr="00D16984">
        <w:t xml:space="preserve"> Caitlin </w:t>
      </w:r>
      <w:r>
        <w:t>[</w:t>
      </w:r>
      <w:r w:rsidRPr="00614097">
        <w:rPr>
          <w:b/>
          <w:bCs/>
        </w:rPr>
        <w:t>PoliSci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hyperlink r:id="rId12" w:history="1">
        <w:r w:rsidRPr="00BE6C1D">
          <w:rPr>
            <w:rStyle w:val="Hyperlink"/>
          </w:rPr>
          <w:t>https://www.foreignaffairs.com/articles/china/2018-10-15/beijings-nuclear-option</w:t>
        </w:r>
      </w:hyperlink>
      <w:r>
        <w:t xml:space="preserve"> TG</w:t>
      </w:r>
    </w:p>
    <w:p w14:paraId="34553BAE" w14:textId="77777777" w:rsidR="00C91BEF" w:rsidRPr="00614097" w:rsidRDefault="00C91BEF" w:rsidP="00C91BEF">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44DF3EC1" w14:textId="77777777" w:rsidR="00C91BEF" w:rsidRDefault="00C91BEF" w:rsidP="00C91BEF">
      <w:pPr>
        <w:rPr>
          <w:szCs w:val="26"/>
        </w:rPr>
      </w:pP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14:paraId="437742F6" w14:textId="77777777" w:rsidR="00C91BEF" w:rsidRDefault="00C91BEF" w:rsidP="00C91BEF">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5150B0D5" w14:textId="77777777" w:rsidR="00C91BEF" w:rsidRDefault="00C91BEF" w:rsidP="00C91BEF">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1F9CB093" w14:textId="77777777" w:rsidR="00C91BEF" w:rsidRPr="009330E5" w:rsidRDefault="00C91BEF" w:rsidP="00C91BEF">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 xml:space="preserve">while they were still able to. </w:t>
      </w:r>
    </w:p>
    <w:p w14:paraId="592EBF08" w14:textId="77777777" w:rsidR="00C91BEF" w:rsidRDefault="00C91BEF" w:rsidP="00C91BEF">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7163889E" w14:textId="77777777" w:rsidR="00C91BEF" w:rsidRPr="006F7ECF" w:rsidRDefault="00C91BEF" w:rsidP="00C91BEF">
      <w:pPr>
        <w:rPr>
          <w:szCs w:val="26"/>
        </w:rPr>
      </w:pPr>
    </w:p>
    <w:p w14:paraId="127D1920" w14:textId="77777777" w:rsidR="00C91BEF" w:rsidRDefault="00C91BEF" w:rsidP="00C91BEF"/>
    <w:p w14:paraId="6439A0B0" w14:textId="77777777" w:rsidR="00C91BEF" w:rsidRDefault="00C91BEF" w:rsidP="00C91BEF">
      <w:pPr>
        <w:pStyle w:val="Heading4"/>
      </w:pPr>
      <w:r>
        <w:t>2] Independently causes space militarization</w:t>
      </w:r>
    </w:p>
    <w:p w14:paraId="11D66565" w14:textId="77777777" w:rsidR="00C91BEF" w:rsidRPr="0043126D" w:rsidRDefault="00C91BEF" w:rsidP="00C91BEF">
      <w:r>
        <w:rPr>
          <w:rStyle w:val="Style13ptBold"/>
        </w:rPr>
        <w:t xml:space="preserve">O’Donnell 19 </w:t>
      </w:r>
      <w:r>
        <w:t>“</w:t>
      </w:r>
      <w:r w:rsidRPr="0043126D">
        <w:t>The Political Realities behind Establishing a Moon Base</w:t>
      </w:r>
      <w:r>
        <w:t xml:space="preserve">” Wes O’Donnell [Managing Editor, Edge] 2/26/2019 </w:t>
      </w:r>
      <w:hyperlink r:id="rId13" w:history="1">
        <w:r w:rsidRPr="00097382">
          <w:rPr>
            <w:rStyle w:val="Hyperlink"/>
          </w:rPr>
          <w:t>https://amuedge.com/the-political-realities-behind-establishing-a-moon-base/</w:t>
        </w:r>
      </w:hyperlink>
      <w:r>
        <w:t xml:space="preserve"> SM</w:t>
      </w:r>
    </w:p>
    <w:p w14:paraId="68FC84EB" w14:textId="77777777" w:rsidR="00C91BEF" w:rsidRPr="00915F4F" w:rsidRDefault="00C91BEF" w:rsidP="00C91BEF">
      <w:pPr>
        <w:rPr>
          <w:b/>
          <w:u w:val="single"/>
        </w:rPr>
      </w:pPr>
      <w:r w:rsidRPr="00915F4F">
        <w:rPr>
          <w:rStyle w:val="StyleUnderline"/>
        </w:rPr>
        <w:t>International Conflicts May Expand to Space</w:t>
      </w:r>
    </w:p>
    <w:p w14:paraId="3A84122C" w14:textId="77777777" w:rsidR="00C91BEF" w:rsidRPr="00915F4F" w:rsidRDefault="00C91BEF" w:rsidP="00C91BEF">
      <w:pPr>
        <w:rPr>
          <w:rStyle w:val="StyleUnderline"/>
        </w:rPr>
      </w:pPr>
      <w:r w:rsidRPr="00915F4F">
        <w:rPr>
          <w:rStyle w:val="StyleUnderline"/>
        </w:rPr>
        <w:t xml:space="preserve">No nation has placed weapons in orbit, but some advanced military nations have become dependent on space-based systems for everything from weapons targeting and navigation to intelligence collection. </w:t>
      </w:r>
      <w:r w:rsidRPr="0043126D">
        <w:rPr>
          <w:rStyle w:val="StyleUnderline"/>
          <w:highlight w:val="green"/>
        </w:rPr>
        <w:t>As nations</w:t>
      </w:r>
      <w:r w:rsidRPr="00915F4F">
        <w:rPr>
          <w:rStyle w:val="StyleUnderline"/>
        </w:rPr>
        <w:t xml:space="preserve"> look to </w:t>
      </w:r>
      <w:r w:rsidRPr="0043126D">
        <w:rPr>
          <w:rStyle w:val="StyleUnderline"/>
          <w:highlight w:val="green"/>
        </w:rPr>
        <w:t>establish</w:t>
      </w:r>
      <w:r w:rsidRPr="00915F4F">
        <w:rPr>
          <w:rStyle w:val="StyleUnderline"/>
        </w:rPr>
        <w:t xml:space="preserve"> a semi-permanent </w:t>
      </w:r>
      <w:r w:rsidRPr="0043126D">
        <w:rPr>
          <w:rStyle w:val="StyleUnderline"/>
          <w:highlight w:val="green"/>
        </w:rPr>
        <w:t>presence on the moon, conflict will become inevitable</w:t>
      </w:r>
      <w:r w:rsidRPr="00915F4F">
        <w:rPr>
          <w:rStyle w:val="StyleUnderline"/>
        </w:rPr>
        <w:t xml:space="preserve"> with the lunar surface having a role in how events on Earth play out</w:t>
      </w:r>
      <w:r>
        <w:t xml:space="preserve">. In much the same way as the Wright brothers’ plane evolved into a strategic bomber, </w:t>
      </w:r>
      <w:r w:rsidRPr="00915F4F">
        <w:rPr>
          <w:rStyle w:val="StyleUnderline"/>
        </w:rPr>
        <w:t>earthly conflict will expand to spacecraft and a manned presence on the moon.</w:t>
      </w:r>
    </w:p>
    <w:p w14:paraId="77BA03EA" w14:textId="77777777" w:rsidR="00C91BEF" w:rsidRDefault="00C91BEF" w:rsidP="00C91BEF">
      <w:r>
        <w:t xml:space="preserve">It seems far-fetched to think in these terms, but </w:t>
      </w:r>
      <w:r w:rsidRPr="00915F4F">
        <w:rPr>
          <w:rStyle w:val="StyleUnderline"/>
        </w:rPr>
        <w:t xml:space="preserve">mankind has proven adept at turning many scientific achievements into weapons of war. </w:t>
      </w:r>
      <w:r>
        <w:t>For example, during the past 30 years, Internet access has become nearly omnipresent. But the Internet also serves as a venue for disinformation campaigns and cyberattacks.</w:t>
      </w:r>
    </w:p>
    <w:p w14:paraId="3635115C" w14:textId="77777777" w:rsidR="00C91BEF" w:rsidRPr="00915F4F" w:rsidRDefault="00C91BEF" w:rsidP="00C91BEF">
      <w:r>
        <w:t xml:space="preserve">It’s also relevant to point out that </w:t>
      </w:r>
      <w:r w:rsidRPr="0043126D">
        <w:rPr>
          <w:rStyle w:val="StyleUnderline"/>
          <w:highlight w:val="green"/>
        </w:rPr>
        <w:t>the systems that maintain human life</w:t>
      </w:r>
      <w:r w:rsidRPr="00915F4F">
        <w:rPr>
          <w:rStyle w:val="StyleUnderline"/>
        </w:rPr>
        <w:t xml:space="preserve"> in space </w:t>
      </w:r>
      <w:r w:rsidRPr="0043126D">
        <w:rPr>
          <w:rStyle w:val="StyleUnderline"/>
          <w:highlight w:val="green"/>
        </w:rPr>
        <w:t>would work equally well for soldiers</w:t>
      </w:r>
      <w:r w:rsidRPr="00915F4F">
        <w:rPr>
          <w:rStyle w:val="StyleUnderline"/>
        </w:rPr>
        <w:t xml:space="preserve">. All of these </w:t>
      </w:r>
      <w:r w:rsidRPr="0043126D">
        <w:rPr>
          <w:rStyle w:val="StyleUnderline"/>
          <w:highlight w:val="green"/>
        </w:rPr>
        <w:t>advancements</w:t>
      </w:r>
      <w:r w:rsidRPr="00915F4F">
        <w:rPr>
          <w:rStyle w:val="StyleUnderline"/>
        </w:rPr>
        <w:t xml:space="preserve"> to further scientific research and maintain life aboard the International Space Station </w:t>
      </w:r>
      <w:r w:rsidRPr="0043126D">
        <w:rPr>
          <w:rStyle w:val="StyleUnderline"/>
          <w:highlight w:val="green"/>
        </w:rPr>
        <w:t>can easily be adapted to military purposes</w:t>
      </w:r>
      <w:r w:rsidRPr="00915F4F">
        <w:rPr>
          <w:rStyle w:val="StyleUnderline"/>
        </w:rPr>
        <w:t xml:space="preserve">. </w:t>
      </w:r>
      <w:r w:rsidRPr="00915F4F">
        <w:t>It’s now just a matter of funding to build military space systems based on established technology.</w:t>
      </w:r>
    </w:p>
    <w:p w14:paraId="2CE7B8E2" w14:textId="77777777" w:rsidR="00C91BEF" w:rsidRPr="0043126D" w:rsidRDefault="00C91BEF" w:rsidP="00C91BEF">
      <w:pPr>
        <w:rPr>
          <w:rStyle w:val="StyleUnderline"/>
        </w:rPr>
      </w:pPr>
      <w:r w:rsidRPr="0043126D">
        <w:rPr>
          <w:rStyle w:val="StyleUnderline"/>
        </w:rPr>
        <w:t xml:space="preserve">In 1959, the U.S. Army conducted a study called Project Horizon that considered establishing a moon base with construction occurring throughout the 1960s. The formal establishment of NASA in February 1958 shelved the project. However, the study demonstrated the </w:t>
      </w:r>
      <w:r w:rsidRPr="00333BE8">
        <w:rPr>
          <w:rStyle w:val="StyleUnderline"/>
          <w:highlight w:val="green"/>
        </w:rPr>
        <w:t>military’s</w:t>
      </w:r>
      <w:r w:rsidRPr="0043126D">
        <w:rPr>
          <w:rStyle w:val="StyleUnderline"/>
        </w:rPr>
        <w:t xml:space="preserve"> long-held </w:t>
      </w:r>
      <w:r w:rsidRPr="00333BE8">
        <w:rPr>
          <w:rStyle w:val="StyleUnderline"/>
          <w:highlight w:val="green"/>
        </w:rPr>
        <w:t>desire for a permanent</w:t>
      </w:r>
      <w:r w:rsidRPr="0043126D">
        <w:rPr>
          <w:rStyle w:val="StyleUnderline"/>
        </w:rPr>
        <w:t xml:space="preserve"> space </w:t>
      </w:r>
      <w:r w:rsidRPr="00333BE8">
        <w:rPr>
          <w:rStyle w:val="StyleUnderline"/>
          <w:highlight w:val="green"/>
        </w:rPr>
        <w:t>presence</w:t>
      </w:r>
      <w:r w:rsidRPr="0043126D">
        <w:rPr>
          <w:rStyle w:val="StyleUnderline"/>
        </w:rPr>
        <w:t>.</w:t>
      </w:r>
    </w:p>
    <w:p w14:paraId="50AC945C" w14:textId="77777777" w:rsidR="00C91BEF" w:rsidRPr="0043126D" w:rsidRDefault="00C91BEF" w:rsidP="00C91BEF">
      <w:pPr>
        <w:rPr>
          <w:rStyle w:val="StyleUnderline"/>
        </w:rPr>
      </w:pPr>
      <w:r w:rsidRPr="00333BE8">
        <w:rPr>
          <w:rStyle w:val="StyleUnderline"/>
          <w:highlight w:val="green"/>
        </w:rPr>
        <w:t>Repairing and Protecting Technological Assets in Space</w:t>
      </w:r>
    </w:p>
    <w:p w14:paraId="07C47A99" w14:textId="77777777" w:rsidR="00C91BEF" w:rsidRPr="0043126D" w:rsidRDefault="00C91BEF" w:rsidP="00C91BEF">
      <w:pPr>
        <w:rPr>
          <w:rStyle w:val="StyleUnderline"/>
        </w:rPr>
      </w:pPr>
      <w:r>
        <w:t xml:space="preserve">With space-based systems now ubiquitous, </w:t>
      </w:r>
      <w:r w:rsidRPr="0043126D">
        <w:rPr>
          <w:rStyle w:val="StyleUnderline"/>
        </w:rPr>
        <w:t>there is a need for platforms in space to protect technological assets and repair them when necessary. That will mean having humans in space to manage these systems.</w:t>
      </w:r>
    </w:p>
    <w:p w14:paraId="179FE5A6" w14:textId="77777777" w:rsidR="00C91BEF" w:rsidRDefault="00C91BEF" w:rsidP="00C91BEF">
      <w:r>
        <w:t>The U.S., China and Russia have the capability to shoot down satellites. Replacing these satellites would require rocket launches with replacement equipment on board.</w:t>
      </w:r>
    </w:p>
    <w:p w14:paraId="6C39CF45" w14:textId="77777777" w:rsidR="00C91BEF" w:rsidRDefault="00C91BEF" w:rsidP="00C91BEF">
      <w:r w:rsidRPr="0043126D">
        <w:rPr>
          <w:rStyle w:val="StyleUnderline"/>
        </w:rPr>
        <w:t>With space-based systems, however, those assets could be repaired or replaced faster from orbiting stock or from a lunar base. From a U.S. perspective, this would save time and money.</w:t>
      </w:r>
      <w:r>
        <w:t xml:space="preserve"> Also, it would lessen the potential impact of losing launch centers at Vandenberg AFB and Cape Canaveral in an international conflict involving missile attacks.</w:t>
      </w:r>
    </w:p>
    <w:p w14:paraId="00D16C3A" w14:textId="77777777" w:rsidR="00C91BEF" w:rsidRDefault="00C91BEF" w:rsidP="00C91BEF">
      <w:r>
        <w:t>Militarization of the Moon</w:t>
      </w:r>
    </w:p>
    <w:p w14:paraId="7D319EBF" w14:textId="77777777" w:rsidR="00C91BEF" w:rsidRDefault="00C91BEF" w:rsidP="00C91BEF">
      <w:r w:rsidRPr="0043126D">
        <w:rPr>
          <w:rStyle w:val="StyleUnderline"/>
        </w:rPr>
        <w:t xml:space="preserve">It is certainly a possibility that </w:t>
      </w:r>
      <w:r w:rsidRPr="0043126D">
        <w:rPr>
          <w:rStyle w:val="StyleUnderline"/>
          <w:highlight w:val="green"/>
        </w:rPr>
        <w:t xml:space="preserve">the moon will be militarized </w:t>
      </w:r>
      <w:r w:rsidRPr="0043126D">
        <w:rPr>
          <w:rStyle w:val="StyleUnderline"/>
        </w:rPr>
        <w:t xml:space="preserve">in some fashion. </w:t>
      </w:r>
      <w:r>
        <w:t>China’s questioning the limits of national sovereignty in space puts in doubt Beijing’s adherence to the 1967 Outer Space Treaty.</w:t>
      </w:r>
    </w:p>
    <w:p w14:paraId="73A3EFA2" w14:textId="77777777" w:rsidR="00C91BEF" w:rsidRDefault="00C91BEF" w:rsidP="00C91BEF">
      <w:r>
        <w:t>That treaty defines the moon as the “province of all mankind” and reserves it for peaceful purposes. But the speed with which contemporary leaders have forsaken international treaties could throw this status into doubt.</w:t>
      </w:r>
    </w:p>
    <w:p w14:paraId="732D14F5" w14:textId="77777777" w:rsidR="00C91BEF" w:rsidRDefault="00C91BEF" w:rsidP="00C91BEF">
      <w:r>
        <w:t>Some Chinese legal scholars, for instance, claim that the space above China, at least that which is in geosynchronous orbit, is sovereign Chinese territory. Clearly, by including anything within that geosynchronous orbit, these scholars are referring to the moon in much the same way that China makes claims to nearby territorial waters.</w:t>
      </w:r>
    </w:p>
    <w:p w14:paraId="2389E5A1" w14:textId="77777777" w:rsidR="00C91BEF" w:rsidRPr="0043126D" w:rsidRDefault="00C91BEF" w:rsidP="00C91BEF">
      <w:pPr>
        <w:rPr>
          <w:rStyle w:val="StyleUnderline"/>
        </w:rPr>
      </w:pPr>
      <w:r>
        <w:t>Currently, there is no treaty that delineates the vertical extent of a nation’s sovereignty into space. However</w:t>
      </w:r>
      <w:r w:rsidRPr="0043126D">
        <w:rPr>
          <w:rStyle w:val="StyleUnderline"/>
        </w:rPr>
        <w:t>, the Chinese claim suggests that Beijing might ignore existing international norms if they conflict with China’s interests.</w:t>
      </w:r>
    </w:p>
    <w:p w14:paraId="7C3B173E" w14:textId="77777777" w:rsidR="00C91BEF" w:rsidRDefault="00C91BEF" w:rsidP="00C91BEF">
      <w:r>
        <w:t>The Unspoken Moon Race</w:t>
      </w:r>
    </w:p>
    <w:p w14:paraId="01F7A9DA" w14:textId="77777777" w:rsidR="00C91BEF" w:rsidRPr="0043126D" w:rsidRDefault="00C91BEF" w:rsidP="00C91BEF">
      <w:pPr>
        <w:rPr>
          <w:rStyle w:val="StyleUnderline"/>
        </w:rPr>
      </w:pPr>
      <w:r>
        <w:t xml:space="preserve">The first manned mission to the moon was for the benefit “of all mankind.” </w:t>
      </w:r>
      <w:r w:rsidRPr="0043126D">
        <w:rPr>
          <w:rStyle w:val="StyleUnderline"/>
        </w:rPr>
        <w:t xml:space="preserve">Today’s extension of military affairs into space suggests that the once-peaceful endeavor of a </w:t>
      </w:r>
      <w:r w:rsidRPr="0043126D">
        <w:rPr>
          <w:rStyle w:val="StyleUnderline"/>
          <w:highlight w:val="green"/>
        </w:rPr>
        <w:t>lunar landing will eventually take on a combat dimension.</w:t>
      </w:r>
    </w:p>
    <w:p w14:paraId="153BBB48" w14:textId="77777777" w:rsidR="00C91BEF" w:rsidRDefault="00C91BEF" w:rsidP="00C91BEF">
      <w:r w:rsidRPr="0043126D">
        <w:rPr>
          <w:rStyle w:val="StyleUnderline"/>
        </w:rPr>
        <w:t>Scientific breakthroughs are currently taking the headlines and attention away from the pressing matter of preventing space-based military moves. The U.S., Russia and China have lunar missions planned into the 2030s.</w:t>
      </w:r>
      <w:r>
        <w:t xml:space="preserve"> Whether those missions will actually take place largely depends on political will and national budgets.</w:t>
      </w:r>
    </w:p>
    <w:p w14:paraId="2F8C7DA5" w14:textId="77777777" w:rsidR="00C91BEF" w:rsidRPr="0043126D" w:rsidRDefault="00C91BEF" w:rsidP="00C91BEF">
      <w:pPr>
        <w:rPr>
          <w:rStyle w:val="StyleUnderline"/>
        </w:rPr>
      </w:pPr>
      <w:r w:rsidRPr="0043126D">
        <w:rPr>
          <w:rStyle w:val="StyleUnderline"/>
        </w:rPr>
        <w:t>A conventional conflict involving the U.S., Russia or China would be an impetus for the expansion of space-based military assets. That would make the current ventures to the moon ever more pressing during peacetime.</w:t>
      </w:r>
    </w:p>
    <w:p w14:paraId="3BBCEE2C" w14:textId="77777777" w:rsidR="00C91BEF" w:rsidRPr="0043126D" w:rsidRDefault="00C91BEF" w:rsidP="00C91BEF">
      <w:pPr>
        <w:rPr>
          <w:rStyle w:val="StyleUnderline"/>
        </w:rPr>
      </w:pPr>
      <w:r>
        <w:t xml:space="preserve">In essence, </w:t>
      </w:r>
      <w:r w:rsidRPr="0043126D">
        <w:rPr>
          <w:rStyle w:val="StyleUnderline"/>
        </w:rPr>
        <w:t xml:space="preserve">the current race to the moon certainly appears peaceful. But the </w:t>
      </w:r>
      <w:r w:rsidRPr="00333BE8">
        <w:rPr>
          <w:rStyle w:val="StyleUnderline"/>
          <w:highlight w:val="green"/>
        </w:rPr>
        <w:t>potential to use the lunar body for war</w:t>
      </w:r>
      <w:r w:rsidRPr="0043126D">
        <w:rPr>
          <w:rStyle w:val="StyleUnderline"/>
        </w:rPr>
        <w:t xml:space="preserve"> is certainly not lost on political or military leaders.</w:t>
      </w:r>
    </w:p>
    <w:p w14:paraId="5A09CF8C" w14:textId="77777777" w:rsidR="00C91BEF" w:rsidRPr="001E51E3" w:rsidRDefault="00C91BEF" w:rsidP="00C91BEF">
      <w:pPr>
        <w:pStyle w:val="Heading4"/>
        <w:rPr>
          <w:rFonts w:asciiTheme="majorHAnsi" w:hAnsiTheme="majorHAnsi" w:cstheme="majorHAnsi"/>
        </w:rPr>
      </w:pPr>
      <w:r w:rsidRPr="001E51E3">
        <w:rPr>
          <w:rFonts w:asciiTheme="majorHAnsi" w:hAnsiTheme="majorHAnsi" w:cstheme="majorHAnsi"/>
        </w:rPr>
        <w:t xml:space="preserve">Unknown legal thresholds make inadvertent </w:t>
      </w:r>
      <w:r>
        <w:rPr>
          <w:rFonts w:asciiTheme="majorHAnsi" w:hAnsiTheme="majorHAnsi" w:cstheme="majorHAnsi"/>
        </w:rPr>
        <w:t xml:space="preserve">space </w:t>
      </w:r>
      <w:r w:rsidRPr="001E51E3">
        <w:rPr>
          <w:rFonts w:asciiTheme="majorHAnsi" w:hAnsiTheme="majorHAnsi" w:cstheme="majorHAnsi"/>
        </w:rPr>
        <w:t>escalation highly likely</w:t>
      </w:r>
    </w:p>
    <w:p w14:paraId="456C053A" w14:textId="77777777" w:rsidR="00C91BEF" w:rsidRPr="001E51E3" w:rsidRDefault="00C91BEF" w:rsidP="00C91BEF">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14" w:history="1">
        <w:r w:rsidRPr="001E51E3">
          <w:rPr>
            <w:rStyle w:val="Hyperlink"/>
            <w:rFonts w:asciiTheme="majorHAnsi" w:hAnsiTheme="majorHAnsi" w:cstheme="majorHAnsi"/>
          </w:rPr>
          <w:t>https://nsiteam.com/social/wp-content/uploads/2018/08/SMA-White-Paper_Chinese-Persepectives-on-Space_-Aug-2018.pdf</w:t>
        </w:r>
      </w:hyperlink>
    </w:p>
    <w:p w14:paraId="5C1153F7" w14:textId="77777777" w:rsidR="00C91BEF" w:rsidRPr="001E51E3" w:rsidRDefault="00C91BEF" w:rsidP="00C91BEF">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w:t>
      </w:r>
      <w:r w:rsidRPr="006F7ECF">
        <w:rPr>
          <w:rFonts w:asciiTheme="majorHAnsi" w:hAnsiTheme="majorHAnsi" w:cstheme="majorHAnsi"/>
        </w:rPr>
        <w:t xml:space="preserve">past conflicts), </w:t>
      </w:r>
      <w:r w:rsidRPr="006F7ECF">
        <w:rPr>
          <w:rStyle w:val="Emphasis"/>
          <w:rFonts w:asciiTheme="majorHAnsi" w:hAnsiTheme="majorHAnsi" w:cstheme="majorHAnsi"/>
        </w:rPr>
        <w:t>attacking multiple</w:t>
      </w:r>
      <w:r w:rsidRPr="006F7ECF">
        <w:rPr>
          <w:rFonts w:asciiTheme="majorHAnsi" w:hAnsiTheme="majorHAnsi" w:cstheme="majorHAnsi"/>
        </w:rPr>
        <w:t xml:space="preserve"> intelligence-gathering </w:t>
      </w:r>
      <w:r w:rsidRPr="006F7ECF">
        <w:rPr>
          <w:rStyle w:val="Emphasis"/>
          <w:rFonts w:asciiTheme="majorHAnsi" w:hAnsiTheme="majorHAnsi" w:cstheme="majorHAnsi"/>
        </w:rPr>
        <w:t>satellites would carry a far higher risk of escalation</w:t>
      </w:r>
      <w:r w:rsidRPr="001E51E3">
        <w:rPr>
          <w:rFonts w:asciiTheme="majorHAnsi" w:hAnsiTheme="majorHAnsi" w:cstheme="majorHAnsi"/>
        </w:rPr>
        <w:t xml:space="preserve">. </w:t>
      </w:r>
      <w:r w:rsidRPr="006F7ECF">
        <w:rPr>
          <w:rStyle w:val="StyleUnderline"/>
          <w:rFonts w:asciiTheme="majorHAnsi" w:hAnsiTheme="majorHAnsi" w:cstheme="majorHAnsi"/>
          <w:highlight w:val="green"/>
        </w:rPr>
        <w:t>Somewhere 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2D12">
        <w:rPr>
          <w:rStyle w:val="StyleUnderline"/>
          <w:rFonts w:asciiTheme="majorHAnsi" w:hAnsiTheme="majorHAnsi" w:cstheme="majorHAnsi"/>
          <w:highlight w:val="green"/>
        </w:rPr>
        <w:t xml:space="preserve">is an </w:t>
      </w:r>
      <w:r w:rsidRPr="00FB2D12">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6F7ECF">
        <w:rPr>
          <w:rStyle w:val="StyleUnderline"/>
          <w:rFonts w:asciiTheme="majorHAnsi" w:hAnsiTheme="majorHAnsi" w:cstheme="majorHAnsi"/>
          <w:highlight w:val="green"/>
        </w:rPr>
        <w:t>divides offensive space actions</w:t>
      </w:r>
      <w:r w:rsidRPr="001E51E3">
        <w:rPr>
          <w:rStyle w:val="StyleUnderline"/>
          <w:rFonts w:asciiTheme="majorHAnsi" w:hAnsiTheme="majorHAnsi" w:cstheme="majorHAnsi"/>
        </w:rPr>
        <w:t xml:space="preserve"> that modestly threaten stability from those </w:t>
      </w:r>
      <w:r w:rsidRPr="006F7ECF">
        <w:rPr>
          <w:rStyle w:val="StyleUnderline"/>
          <w:rFonts w:asciiTheme="majorHAnsi" w:hAnsiTheme="majorHAnsi" w:cstheme="majorHAnsi"/>
          <w:highlight w:val="green"/>
        </w:rPr>
        <w:t>that are</w:t>
      </w:r>
      <w:r w:rsidRPr="001E51E3">
        <w:rPr>
          <w:rStyle w:val="StyleUnderline"/>
          <w:rFonts w:asciiTheme="majorHAnsi" w:hAnsiTheme="majorHAnsi" w:cstheme="majorHAnsi"/>
        </w:rPr>
        <w:t xml:space="preserve"> clearly </w:t>
      </w:r>
      <w:r w:rsidRPr="006F7ECF">
        <w:rPr>
          <w:rStyle w:val="StyleUnderline"/>
          <w:rFonts w:asciiTheme="majorHAnsi" w:hAnsiTheme="majorHAnsi" w:cstheme="majorHAnsi"/>
          <w:highlight w:val="green"/>
        </w:rPr>
        <w:t>destabilizing</w:t>
      </w:r>
      <w:r w:rsidRPr="001E51E3">
        <w:rPr>
          <w:rStyle w:val="StyleUnderline"/>
          <w:rFonts w:asciiTheme="majorHAnsi" w:hAnsiTheme="majorHAnsi" w:cstheme="majorHAnsi"/>
        </w:rPr>
        <w:t xml:space="preserve"> and escalatory</w:t>
      </w:r>
      <w:r w:rsidRPr="001E51E3">
        <w:rPr>
          <w:rFonts w:asciiTheme="majorHAnsi" w:hAnsiTheme="majorHAnsi" w:cstheme="majorHAnsi"/>
        </w:rPr>
        <w:t xml:space="preserve">. In this unpredictable environment, </w:t>
      </w:r>
      <w:r w:rsidRPr="00FB2D12">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2D12">
        <w:rPr>
          <w:rStyle w:val="StyleUnderline"/>
          <w:rFonts w:asciiTheme="majorHAnsi" w:hAnsiTheme="majorHAnsi" w:cstheme="majorHAnsi"/>
          <w:highlight w:val="green"/>
        </w:rPr>
        <w:t>escalation</w:t>
      </w:r>
      <w:r w:rsidRPr="00FB2D12">
        <w:rPr>
          <w:rFonts w:asciiTheme="majorHAnsi" w:hAnsiTheme="majorHAnsi" w:cstheme="majorHAnsi"/>
          <w:highlight w:val="green"/>
        </w:rPr>
        <w:t xml:space="preserve"> </w:t>
      </w:r>
      <w:r w:rsidRPr="00FB2D12">
        <w:rPr>
          <w:rStyle w:val="StyleUnderline"/>
          <w:rFonts w:asciiTheme="majorHAnsi" w:hAnsiTheme="majorHAnsi" w:cstheme="majorHAnsi"/>
          <w:highlight w:val="green"/>
        </w:rPr>
        <w:t xml:space="preserve">with </w:t>
      </w:r>
      <w:r w:rsidRPr="00FB2D12">
        <w:rPr>
          <w:rStyle w:val="Emphasis"/>
          <w:rFonts w:asciiTheme="majorHAnsi" w:hAnsiTheme="majorHAnsi" w:cstheme="majorHAnsi"/>
          <w:highlight w:val="green"/>
        </w:rPr>
        <w:t>modest offensive actions</w:t>
      </w:r>
      <w:r w:rsidRPr="00FB2D12">
        <w:rPr>
          <w:rStyle w:val="StyleUnderline"/>
          <w:rFonts w:asciiTheme="majorHAnsi" w:hAnsiTheme="majorHAnsi" w:cstheme="majorHAnsi"/>
          <w:highlight w:val="green"/>
        </w:rPr>
        <w:t xml:space="preserve"> that </w:t>
      </w:r>
      <w:r w:rsidRPr="00FB2D12">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w:t>
      </w:r>
      <w:r w:rsidRPr="006F7ECF">
        <w:rPr>
          <w:rStyle w:val="StyleUnderline"/>
          <w:highlight w:val="green"/>
        </w:rPr>
        <w:t>In</w:t>
      </w:r>
      <w:r w:rsidRPr="001E51E3">
        <w:rPr>
          <w:rFonts w:asciiTheme="majorHAnsi" w:hAnsiTheme="majorHAnsi" w:cstheme="majorHAnsi"/>
        </w:rPr>
        <w:t xml:space="preserve"> both </w:t>
      </w:r>
      <w:r w:rsidRPr="006F7ECF">
        <w:rPr>
          <w:rStyle w:val="StyleUnderline"/>
          <w:highlight w:val="green"/>
        </w:rPr>
        <w:t>space</w:t>
      </w:r>
      <w:r w:rsidRPr="001E51E3">
        <w:rPr>
          <w:rFonts w:asciiTheme="majorHAnsi" w:hAnsiTheme="majorHAnsi" w:cstheme="majorHAnsi"/>
        </w:rPr>
        <w:t xml:space="preserve"> and cyberspace, </w:t>
      </w:r>
      <w:r w:rsidRPr="00FB2D12">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2D12">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capabilities of particular adversaries</w:t>
      </w:r>
      <w:r w:rsidRPr="001E51E3">
        <w:rPr>
          <w:rFonts w:asciiTheme="majorHAnsi" w:hAnsiTheme="majorHAnsi" w:cstheme="majorHAnsi"/>
        </w:rPr>
        <w:t xml:space="preserve">. Therefore, </w:t>
      </w:r>
      <w:r w:rsidRPr="00FB2D12">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2D12">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2D12">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2D12">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2D12">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2D12">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1FCF1907" w14:textId="77777777" w:rsidR="00C91BEF" w:rsidRDefault="00C91BEF" w:rsidP="00C91BEF"/>
    <w:p w14:paraId="66FFE367" w14:textId="77777777" w:rsidR="00C91BEF" w:rsidRDefault="00C91BEF" w:rsidP="00C91BEF"/>
    <w:p w14:paraId="01C3D9A9" w14:textId="77777777" w:rsidR="00C91BEF" w:rsidRPr="00610FE1" w:rsidRDefault="00C91BEF" w:rsidP="00C91BEF">
      <w:pPr>
        <w:pStyle w:val="Heading4"/>
      </w:pPr>
      <w:r>
        <w:t>3] Lunar basing causes collisions and space junk – independently turns the aff.</w:t>
      </w:r>
    </w:p>
    <w:p w14:paraId="5181E9CE" w14:textId="77777777" w:rsidR="00C91BEF" w:rsidRPr="0013197F" w:rsidRDefault="00C91BEF" w:rsidP="00C91BEF">
      <w:r>
        <w:rPr>
          <w:rStyle w:val="Style13ptBold"/>
        </w:rPr>
        <w:t xml:space="preserve">Mann 13 </w:t>
      </w:r>
      <w:r>
        <w:t>“</w:t>
      </w:r>
      <w:r w:rsidRPr="00610FE1">
        <w:t>Space: The Final Frontier of Environmental Disasters?</w:t>
      </w:r>
      <w:r>
        <w:t xml:space="preserve">” Adam Mann 7/15/2013 </w:t>
      </w:r>
      <w:hyperlink r:id="rId15" w:history="1">
        <w:r w:rsidRPr="00F5257A">
          <w:rPr>
            <w:rStyle w:val="Hyperlink"/>
          </w:rPr>
          <w:t>https://www.wired.com/2013/07/space-environmentalism/</w:t>
        </w:r>
      </w:hyperlink>
      <w:r>
        <w:t xml:space="preserve"> SM</w:t>
      </w:r>
    </w:p>
    <w:p w14:paraId="7FF373A1" w14:textId="77777777" w:rsidR="00C91BEF" w:rsidRPr="00610FE1" w:rsidRDefault="00C91BEF" w:rsidP="00C91BEF">
      <w:pPr>
        <w:rPr>
          <w:rStyle w:val="StyleUnderline"/>
        </w:rPr>
      </w:pPr>
      <w:r w:rsidRPr="00340708">
        <w:rPr>
          <w:rStyle w:val="StyleUnderline"/>
        </w:rPr>
        <w:t>Commercial or scientific</w:t>
      </w:r>
      <w:r w:rsidRPr="00610FE1">
        <w:rPr>
          <w:rStyle w:val="StyleUnderline"/>
        </w:rPr>
        <w:t xml:space="preserve"> </w:t>
      </w:r>
      <w:r w:rsidRPr="00610FE1">
        <w:rPr>
          <w:rStyle w:val="StyleUnderline"/>
          <w:highlight w:val="green"/>
        </w:rPr>
        <w:t>bases on the lunar surface will need</w:t>
      </w:r>
      <w:r w:rsidRPr="00610FE1">
        <w:rPr>
          <w:rStyle w:val="StyleUnderline"/>
        </w:rPr>
        <w:t xml:space="preserve"> satellites for communication and navigation. Because of the moon’s size and mass, there aren’t stable orbits that hover above a certain spot analogous to the geostationary orbits around Earth. In order to provide a continuous link or GPS-like triangulation, there will need to be a </w:t>
      </w:r>
      <w:r w:rsidRPr="00610FE1">
        <w:rPr>
          <w:rStyle w:val="StyleUnderline"/>
          <w:highlight w:val="green"/>
        </w:rPr>
        <w:t>constellation of satellites</w:t>
      </w:r>
      <w:r w:rsidRPr="00610FE1">
        <w:rPr>
          <w:rStyle w:val="StyleUnderline"/>
        </w:rPr>
        <w:t xml:space="preserve"> around the moon. </w:t>
      </w:r>
      <w:r w:rsidRPr="00610FE1">
        <w:rPr>
          <w:rStyle w:val="StyleUnderline"/>
          <w:highlight w:val="green"/>
        </w:rPr>
        <w:t>Multiple satellites with multiple operators increase the chance of collision.</w:t>
      </w:r>
    </w:p>
    <w:p w14:paraId="39A7D8A1" w14:textId="77777777" w:rsidR="00C91BEF" w:rsidRDefault="00C91BEF" w:rsidP="00C91BEF">
      <w:pPr>
        <w:rPr>
          <w:rStyle w:val="StyleUnderline"/>
        </w:rPr>
      </w:pPr>
      <w:r w:rsidRPr="00610FE1">
        <w:rPr>
          <w:rStyle w:val="StyleUnderline"/>
        </w:rPr>
        <w:t xml:space="preserve">Unlike our planet, </w:t>
      </w:r>
      <w:r w:rsidRPr="00610FE1">
        <w:rPr>
          <w:rStyle w:val="StyleUnderline"/>
          <w:highlight w:val="green"/>
        </w:rPr>
        <w:t>the moon lacks an atmosphere</w:t>
      </w:r>
      <w:r w:rsidRPr="00610FE1">
        <w:rPr>
          <w:rStyle w:val="StyleUnderline"/>
        </w:rPr>
        <w:t xml:space="preserve"> and it isn’t covered in oceans. This means that nothing can burn up and </w:t>
      </w:r>
      <w:r w:rsidRPr="00610FE1">
        <w:rPr>
          <w:rStyle w:val="StyleUnderline"/>
          <w:highlight w:val="green"/>
        </w:rPr>
        <w:t>there’s no good way to dispose of dead satellites</w:t>
      </w:r>
      <w:r w:rsidRPr="00610FE1">
        <w:rPr>
          <w:rStyle w:val="StyleUnderline"/>
        </w:rPr>
        <w:t>.</w:t>
      </w:r>
      <w:r>
        <w:t xml:space="preserve"> The atmospheric friction that naturally drags down objects around Earth doesn't exist around the moon. </w:t>
      </w:r>
      <w:r w:rsidRPr="00610FE1">
        <w:rPr>
          <w:rStyle w:val="StyleUnderline"/>
        </w:rPr>
        <w:t xml:space="preserve">And </w:t>
      </w:r>
      <w:r w:rsidRPr="00610FE1">
        <w:rPr>
          <w:rStyle w:val="StyleUnderline"/>
          <w:highlight w:val="green"/>
        </w:rPr>
        <w:t>anything that</w:t>
      </w:r>
      <w:r w:rsidRPr="00610FE1">
        <w:rPr>
          <w:rStyle w:val="StyleUnderline"/>
        </w:rPr>
        <w:t xml:space="preserve"> is commanded to </w:t>
      </w:r>
      <w:r w:rsidRPr="00610FE1">
        <w:rPr>
          <w:rStyle w:val="StyleUnderline"/>
          <w:highlight w:val="green"/>
        </w:rPr>
        <w:t>fall down</w:t>
      </w:r>
      <w:r w:rsidRPr="00610FE1">
        <w:rPr>
          <w:rStyle w:val="StyleUnderline"/>
        </w:rPr>
        <w:t xml:space="preserve"> to the lunar surface </w:t>
      </w:r>
      <w:r w:rsidRPr="00610FE1">
        <w:rPr>
          <w:rStyle w:val="StyleUnderline"/>
          <w:highlight w:val="green"/>
        </w:rPr>
        <w:t>will remain intact</w:t>
      </w:r>
      <w:r w:rsidRPr="00610FE1">
        <w:rPr>
          <w:rStyle w:val="StyleUnderline"/>
        </w:rPr>
        <w:t xml:space="preserve"> until it impacts the ground, </w:t>
      </w:r>
      <w:r w:rsidRPr="00610FE1">
        <w:rPr>
          <w:rStyle w:val="StyleUnderline"/>
          <w:highlight w:val="green"/>
        </w:rPr>
        <w:t>potentially hitting an astronaut or Apollo-era artifact</w:t>
      </w:r>
      <w:r w:rsidRPr="00610FE1">
        <w:rPr>
          <w:rStyle w:val="StyleUnderline"/>
        </w:rPr>
        <w:t>.</w:t>
      </w:r>
      <w:r>
        <w:t xml:space="preserve"> Mars, with its very thin atmosphere, could have similar problems with orbital debris</w:t>
      </w:r>
      <w:r w:rsidRPr="00610FE1">
        <w:rPr>
          <w:rStyle w:val="StyleUnderline"/>
        </w:rPr>
        <w:t xml:space="preserve">. If nothing is done, </w:t>
      </w:r>
      <w:r w:rsidRPr="00610FE1">
        <w:rPr>
          <w:rStyle w:val="StyleUnderline"/>
          <w:highlight w:val="green"/>
        </w:rPr>
        <w:t xml:space="preserve">space junk </w:t>
      </w:r>
      <w:r w:rsidRPr="00610FE1">
        <w:rPr>
          <w:rStyle w:val="StyleUnderline"/>
        </w:rPr>
        <w:t xml:space="preserve">might be </w:t>
      </w:r>
      <w:r w:rsidRPr="00610FE1">
        <w:rPr>
          <w:rStyle w:val="StyleUnderline"/>
          <w:highlight w:val="green"/>
        </w:rPr>
        <w:t>exported beyond low-Earth orbit,</w:t>
      </w:r>
      <w:r w:rsidRPr="00610FE1">
        <w:rPr>
          <w:rStyle w:val="StyleUnderline"/>
        </w:rPr>
        <w:t xml:space="preserve"> potentially endangering our exploration of other worlds.</w:t>
      </w:r>
    </w:p>
    <w:p w14:paraId="772E7D1D" w14:textId="77777777" w:rsidR="00C91BEF" w:rsidRDefault="00C91BEF" w:rsidP="00C91BEF">
      <w:pPr>
        <w:rPr>
          <w:rStyle w:val="StyleUnderline"/>
        </w:rPr>
      </w:pPr>
    </w:p>
    <w:p w14:paraId="4D82BF90" w14:textId="77777777" w:rsidR="00C91BEF" w:rsidRPr="001E51E3" w:rsidRDefault="00C91BEF" w:rsidP="00C91BEF">
      <w:pPr>
        <w:pStyle w:val="Heading4"/>
        <w:rPr>
          <w:rFonts w:asciiTheme="majorHAnsi" w:hAnsiTheme="majorHAnsi" w:cstheme="majorHAnsi"/>
        </w:rPr>
      </w:pPr>
      <w:r>
        <w:rPr>
          <w:rFonts w:asciiTheme="majorHAnsi" w:hAnsiTheme="majorHAnsi" w:cstheme="majorHAnsi"/>
        </w:rPr>
        <w:t>Collisions cause miscalc and go nuclear.</w:t>
      </w:r>
    </w:p>
    <w:p w14:paraId="2BFBE53C" w14:textId="77777777" w:rsidR="00C91BEF" w:rsidRPr="001E51E3" w:rsidRDefault="00C91BEF" w:rsidP="00C91BEF">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6"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7995F42D" w14:textId="77777777" w:rsidR="00C91BEF" w:rsidRPr="001E51E3" w:rsidRDefault="00C91BEF" w:rsidP="00C91BEF">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7"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2D12">
        <w:rPr>
          <w:rStyle w:val="StyleUnderline"/>
          <w:rFonts w:asciiTheme="majorHAnsi" w:hAnsiTheme="majorHAnsi" w:cstheme="majorHAnsi"/>
          <w:highlight w:val="green"/>
        </w:rPr>
        <w:t>capable of </w:t>
      </w:r>
      <w:hyperlink r:id="rId18" w:history="1">
        <w:r w:rsidRPr="00FB2D12">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2D12">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08C56A32" w14:textId="77777777" w:rsidR="00C91BEF" w:rsidRPr="001E51E3" w:rsidRDefault="00C91BEF" w:rsidP="00C91BEF">
      <w:pPr>
        <w:rPr>
          <w:rFonts w:asciiTheme="majorHAnsi" w:hAnsiTheme="majorHAnsi" w:cstheme="majorHAnsi"/>
        </w:rPr>
      </w:pPr>
      <w:r w:rsidRPr="001E51E3">
        <w:rPr>
          <w:rStyle w:val="StyleUnderline"/>
          <w:rFonts w:asciiTheme="majorHAnsi" w:hAnsiTheme="majorHAnsi" w:cstheme="majorHAnsi"/>
        </w:rPr>
        <w:t xml:space="preserve">Suppose a US </w:t>
      </w:r>
      <w:r w:rsidRPr="00FB2D12">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dark, or is shut down. </w:t>
      </w:r>
      <w:r w:rsidRPr="00FB2D12">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2D12">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Without early warning satellites, the United States is much more susceptible to nuclear missiles. Given the strategy of counterforcing—</w:t>
      </w:r>
      <w:hyperlink r:id="rId19"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2D12">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2D12">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2D12">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20" w:anchor="v=onepage&amp;q=%22Protecting%20Space%20Assets%22%20johnson-freese&amp;f=false" w:history="1">
        <w:r w:rsidRPr="00FB2D12">
          <w:rPr>
            <w:rStyle w:val="StyleUnderline"/>
            <w:rFonts w:asciiTheme="majorHAnsi" w:hAnsiTheme="majorHAnsi" w:cstheme="majorHAnsi"/>
            <w:highlight w:val="green"/>
          </w:rPr>
          <w:t>twelve hours</w:t>
        </w:r>
      </w:hyperlink>
      <w:r w:rsidRPr="00FB2D12">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2D12">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2D12">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1887BFC8" w14:textId="77777777" w:rsidR="00C91BEF" w:rsidRPr="001E51E3" w:rsidRDefault="00C91BEF" w:rsidP="00C91BEF">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2D12">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2D12">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21"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22"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2D12">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3"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2D12">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4"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2AD5174D" w14:textId="77777777" w:rsidR="00C91BEF" w:rsidRPr="001E51E3" w:rsidRDefault="00C91BEF" w:rsidP="00C91BEF">
      <w:pPr>
        <w:rPr>
          <w:rStyle w:val="StyleUnderline"/>
          <w:rFonts w:asciiTheme="majorHAnsi" w:hAnsiTheme="majorHAnsi" w:cstheme="majorHAnsi"/>
        </w:rPr>
      </w:pPr>
      <w:r w:rsidRPr="001E51E3">
        <w:rPr>
          <w:rFonts w:asciiTheme="majorHAnsi" w:hAnsiTheme="majorHAnsi" w:cstheme="majorHAnsi"/>
        </w:rPr>
        <w:t xml:space="preserve">As a result, </w:t>
      </w:r>
      <w:r w:rsidRPr="00FB2D12">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2D12">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2D12">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2D12">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2D12">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4BEBAEED" w14:textId="77777777" w:rsidR="00C91BEF" w:rsidRPr="001E51E3" w:rsidRDefault="00C91BEF" w:rsidP="00C91BEF">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ASATs and offensive-dominant systems are particularly relevant. </w:t>
      </w:r>
      <w:r w:rsidRPr="001E51E3">
        <w:rPr>
          <w:rStyle w:val="StyleUnderline"/>
          <w:rFonts w:asciiTheme="majorHAnsi" w:hAnsiTheme="majorHAnsi" w:cstheme="majorHAnsi"/>
        </w:rPr>
        <w:t>Early warning satellites </w:t>
      </w:r>
      <w:hyperlink r:id="rId25"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2D12">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2D12">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6"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unflinchingly hostile rhetoric towards the United States and South Korea, and diplomatic opacity, North Korea is always a threatening, unknowable adversary, but recent </w:t>
      </w:r>
      <w:r w:rsidRPr="00FB2D12">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2D12">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7"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8"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2D12">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2D12">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9"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2D12">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2D12">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2D12">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in a position to fundamentally </w:t>
      </w:r>
      <w:r w:rsidRPr="00FB2D12">
        <w:rPr>
          <w:rStyle w:val="StyleUnderline"/>
          <w:rFonts w:asciiTheme="majorHAnsi" w:hAnsiTheme="majorHAnsi" w:cstheme="majorHAnsi"/>
          <w:highlight w:val="green"/>
        </w:rPr>
        <w:t>reshape East Asian geopolitics.</w:t>
      </w:r>
    </w:p>
    <w:p w14:paraId="2BA29EA7" w14:textId="77777777" w:rsidR="00C91BEF" w:rsidRPr="00010A20" w:rsidRDefault="00C91BEF" w:rsidP="00C91BEF">
      <w:pPr>
        <w:rPr>
          <w:rFonts w:asciiTheme="majorHAnsi" w:hAnsiTheme="majorHAnsi" w:cstheme="majorHAnsi"/>
          <w:b/>
          <w:sz w:val="26"/>
          <w:u w:val="single"/>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2D12">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30"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8AD3D5E" w14:textId="77777777" w:rsidR="00C91BEF" w:rsidRPr="008A42BB" w:rsidRDefault="00C91BEF" w:rsidP="00C91BEF">
      <w:pPr>
        <w:pStyle w:val="Heading4"/>
      </w:pPr>
      <w:r>
        <w:t>4] Adaptation checks extinction from warming but CO2 prevents</w:t>
      </w:r>
      <w:r w:rsidRPr="008A42BB">
        <w:t xml:space="preserve"> famin</w:t>
      </w:r>
      <w:r>
        <w:t xml:space="preserve">e, collapse of ag, and ice age- those are coming now </w:t>
      </w:r>
    </w:p>
    <w:p w14:paraId="49180AAD" w14:textId="77777777" w:rsidR="00C91BEF" w:rsidRPr="00D47D50" w:rsidRDefault="00C91BEF" w:rsidP="00C91BEF">
      <w:pPr>
        <w:rPr>
          <w:b/>
          <w:bCs/>
          <w:sz w:val="26"/>
        </w:rPr>
      </w:pPr>
      <w:r>
        <w:rPr>
          <w:rStyle w:val="Style13ptBold"/>
        </w:rPr>
        <w:t>Moore</w:t>
      </w:r>
      <w:r w:rsidRPr="008A42BB">
        <w:rPr>
          <w:rStyle w:val="Style13ptBold"/>
        </w:rPr>
        <w:t xml:space="preserve"> 16</w:t>
      </w:r>
      <w:r>
        <w:rPr>
          <w:rStyle w:val="Style13ptBold"/>
        </w:rPr>
        <w:t xml:space="preserve"> </w:t>
      </w:r>
      <w:r w:rsidRPr="00D47D50">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31" w:history="1">
        <w:r w:rsidRPr="00D47D50">
          <w:rPr>
            <w:rStyle w:val="Hyperlink"/>
          </w:rPr>
          <w:t>https://fcpp.org/sites/default/files/documents/Moore%20-%20Positive%20Impact%20of%20Human%20CO2%20Emissions.pdf</w:t>
        </w:r>
      </w:hyperlink>
      <w:r w:rsidRPr="00D47D50">
        <w:t xml:space="preserve">) </w:t>
      </w:r>
    </w:p>
    <w:p w14:paraId="3A5E6C49" w14:textId="77777777" w:rsidR="00C91BEF" w:rsidRDefault="00C91BEF" w:rsidP="00C91BEF">
      <w:pPr>
        <w:rPr>
          <w:rStyle w:val="StyleUnderlin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 xml:space="preserve">how </w:t>
      </w:r>
      <w:r w:rsidRPr="001E3926">
        <w:rPr>
          <w:rStyle w:val="StyleUnderline"/>
        </w:rPr>
        <w:t>long would it</w:t>
      </w:r>
      <w:r w:rsidRPr="004A1BF5">
        <w:rPr>
          <w:rStyle w:val="StyleUnderline"/>
          <w:highlight w:val="green"/>
        </w:rPr>
        <w:t xml:space="preserve"> have been in </w:t>
      </w:r>
      <w:r w:rsidRPr="001E3926">
        <w:rPr>
          <w:rStyle w:val="StyleUnderline"/>
        </w:rPr>
        <w:t xml:space="preserve">the </w:t>
      </w:r>
      <w:r w:rsidRPr="004A1BF5">
        <w:rPr>
          <w:rStyle w:val="StyleUnderline"/>
          <w:highlight w:val="green"/>
        </w:rPr>
        <w:t xml:space="preserve">absence of </w:t>
      </w:r>
      <w:r w:rsidRPr="001E3926">
        <w:rPr>
          <w:rStyle w:val="StyleUnderline"/>
        </w:rPr>
        <w:t xml:space="preserve">human-caused </w:t>
      </w:r>
      <w:r w:rsidRPr="004A1BF5">
        <w:rPr>
          <w:rStyle w:val="StyleUnderline"/>
          <w:highlight w:val="green"/>
        </w:rPr>
        <w:t>CO2 emissions until</w:t>
      </w:r>
      <w:r w:rsidRPr="003C5FEF">
        <w:rPr>
          <w:rStyle w:val="StyleUnderline"/>
        </w:rPr>
        <w:t xml:space="preserve"> the </w:t>
      </w:r>
      <w:r w:rsidRPr="00C844AC">
        <w:rPr>
          <w:sz w:val="14"/>
        </w:rPr>
        <w:t xml:space="preserve">gradual </w:t>
      </w:r>
      <w:r w:rsidRPr="004A1BF5">
        <w:rPr>
          <w:rStyle w:val="StyleUnderline"/>
          <w:highlight w:val="green"/>
        </w:rPr>
        <w:t xml:space="preserve">depletion of CO2 in </w:t>
      </w:r>
      <w:r w:rsidRPr="001E3926">
        <w:rPr>
          <w:rStyle w:val="StyleUnderline"/>
        </w:rPr>
        <w:t>the</w:t>
      </w:r>
      <w:r w:rsidRPr="003C5FEF">
        <w:rPr>
          <w:rStyle w:val="StyleUnderline"/>
        </w:rPr>
        <w:t xml:space="preserve"> </w:t>
      </w:r>
      <w:r w:rsidRPr="004A1BF5">
        <w:rPr>
          <w:rStyle w:val="StyleUnderline"/>
          <w:highlight w:val="green"/>
        </w:rPr>
        <w:t xml:space="preserve">atmosphere fell </w:t>
      </w:r>
      <w:r w:rsidRPr="001E3926">
        <w:rPr>
          <w:rStyle w:val="StyleUnderline"/>
        </w:rPr>
        <w:t xml:space="preserve">to levels that began </w:t>
      </w:r>
      <w:r w:rsidRPr="001E3926">
        <w:rPr>
          <w:rStyle w:val="StyleUnderline"/>
          <w:highlight w:val="green"/>
        </w:rPr>
        <w:t xml:space="preserve">to </w:t>
      </w:r>
      <w:r w:rsidRPr="001E3926">
        <w:rPr>
          <w:rStyle w:val="Emphasis"/>
          <w:highlight w:val="green"/>
        </w:rPr>
        <w:t>decrease biomass due to starvation</w:t>
      </w:r>
      <w:r w:rsidRPr="001E3926">
        <w:rPr>
          <w:sz w:val="14"/>
        </w:rPr>
        <w:t xml:space="preserve">, thus </w:t>
      </w:r>
      <w:r w:rsidRPr="001E3926">
        <w:rPr>
          <w:rStyle w:val="StyleUnderline"/>
        </w:rPr>
        <w:t xml:space="preserve">signaling the </w:t>
      </w:r>
      <w:r w:rsidRPr="001E3926">
        <w:rPr>
          <w:rStyle w:val="Emphasis"/>
        </w:rPr>
        <w:t>beginning of the end of life on</w:t>
      </w:r>
      <w:r w:rsidRPr="003C5FEF">
        <w:rPr>
          <w:rStyle w:val="Emphasis"/>
        </w:rPr>
        <w:t xml:space="preserve">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Pletstocene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causeeffect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xml:space="preserve">, every species alive today </w:t>
      </w:r>
      <w:r w:rsidRPr="001E3926">
        <w:rPr>
          <w:rStyle w:val="StyleUnderline"/>
        </w:rPr>
        <w:t xml:space="preserve">is </w:t>
      </w:r>
      <w:r w:rsidRPr="004A1BF5">
        <w:rPr>
          <w:rStyle w:val="StyleUnderline"/>
          <w:highlight w:val="green"/>
        </w:rPr>
        <w:t xml:space="preserve">descended from species </w:t>
      </w:r>
      <w:r w:rsidRPr="001E3926">
        <w:rPr>
          <w:rStyle w:val="StyleUnderline"/>
        </w:rPr>
        <w:t xml:space="preserve">that </w:t>
      </w:r>
      <w:r w:rsidRPr="004A1BF5">
        <w:rPr>
          <w:rStyle w:val="StyleUnderline"/>
          <w:highlight w:val="green"/>
        </w:rPr>
        <w:t xml:space="preserve">survived </w:t>
      </w:r>
      <w:r w:rsidRPr="001E3926">
        <w:rPr>
          <w:rStyle w:val="StyleUnderline"/>
        </w:rPr>
        <w:t xml:space="preserve">those </w:t>
      </w:r>
      <w:r w:rsidRPr="004A1BF5">
        <w:rPr>
          <w:rStyle w:val="StyleUnderline"/>
          <w:highlight w:val="green"/>
        </w:rPr>
        <w:t>conditions.</w:t>
      </w:r>
      <w:r w:rsidRPr="00C844AC">
        <w:rPr>
          <w:sz w:val="14"/>
        </w:rPr>
        <w:t xml:space="preserve"> </w:t>
      </w:r>
      <w:r w:rsidRPr="001E3926">
        <w:rPr>
          <w:rStyle w:val="Emphasis"/>
        </w:rPr>
        <w:t>This leads one to question the predictions of mass species extinction and the collapse of human civilization if the average global temperature exceeds a rise of 2°C above today’s level</w:t>
      </w:r>
      <w:r w:rsidRPr="001E3926">
        <w:rPr>
          <w:rStyle w:val="StyleUnderline"/>
        </w:rPr>
        <w:t>.</w:t>
      </w:r>
      <w:r w:rsidRPr="001E3926">
        <w:rPr>
          <w:sz w:val="14"/>
        </w:rPr>
        <w:t>25 It</w:t>
      </w:r>
      <w:r w:rsidRPr="00C844AC">
        <w:rPr>
          <w:sz w:val="14"/>
        </w:rPr>
        <w:t xml:space="preserve">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420,000 year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(see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1E3926">
        <w:rPr>
          <w:rStyle w:val="StyleUnderline"/>
        </w:rPr>
        <w:t xml:space="preserve">is </w:t>
      </w:r>
      <w:r w:rsidRPr="004A1BF5">
        <w:rPr>
          <w:rStyle w:val="StyleUnderline"/>
          <w:highlight w:val="green"/>
        </w:rPr>
        <w:t xml:space="preserve">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B05A60">
        <w:rPr>
          <w:rStyle w:val="StyleUnderline"/>
        </w:rPr>
        <w:t>as CO2 reaches concentrations well above the near-starvation levels experienced during the major glaciations of the Pleistocene.</w:t>
      </w:r>
      <w:r w:rsidRPr="00B05A60">
        <w:rPr>
          <w:sz w:val="14"/>
        </w:rPr>
        <w:t xml:space="preserve">31 The </w:t>
      </w:r>
      <w:r w:rsidRPr="00B05A60">
        <w:rPr>
          <w:rStyle w:val="StyleUnderline"/>
        </w:rPr>
        <w:t>most prestigious Australian science body</w:t>
      </w:r>
      <w:r w:rsidRPr="00B05A60">
        <w:rPr>
          <w:sz w:val="14"/>
        </w:rPr>
        <w:t>, the Commonwealth</w:t>
      </w:r>
      <w:r w:rsidRPr="00C844AC">
        <w:rPr>
          <w:sz w:val="14"/>
        </w:rPr>
        <w:t xml:space="preserve"> Scientific and Industrial Research Organisation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1E3926">
        <w:rPr>
          <w:rStyle w:val="Emphasis"/>
        </w:rPr>
        <w:t xml:space="preserve">they become </w:t>
      </w:r>
      <w:r w:rsidRPr="00B05A60">
        <w:rPr>
          <w:rStyle w:val="Emphasis"/>
        </w:rPr>
        <w:t>more efficient at photosynthesis</w:t>
      </w:r>
      <w:r w:rsidRPr="004A1BF5">
        <w:rPr>
          <w:rStyle w:val="Emphasis"/>
          <w:highlight w:val="green"/>
        </w:rPr>
        <w:t>,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Idso,expert on CO2 and author of the CO2Science website34 demonstrating the growth-rate of pine trees under ambient conditions versus the addition of 150 ppm, 300 ppm and 450 ppm CO2. In a higher CO2 world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 xml:space="preserve">it can be stated without a doubt that if CO2 once again falls to the level it was only 18,000 years ago, or lower, there would be a </w:t>
      </w:r>
      <w:r w:rsidRPr="001E3926">
        <w:rPr>
          <w:rStyle w:val="StyleUnderline"/>
        </w:rPr>
        <w:t>catastrophe unlike any known in human history</w:t>
      </w:r>
      <w:r w:rsidRPr="001E3926">
        <w:rPr>
          <w:sz w:val="14"/>
        </w:rPr>
        <w:t xml:space="preserve">. We are advised by many scientists that we should be worried about CO2 levels climbing higher when, in fact, we should actually be worried about CO2 levels sinking lower. Atmospheric CO2 Concentrations in the Future </w:t>
      </w:r>
      <w:r w:rsidRPr="001E3926">
        <w:rPr>
          <w:rStyle w:val="StyleUnderline"/>
        </w:rPr>
        <w:t>If humans had not begun to use fossil fuels for energy, it is reasonable to assume that atmospheric CO2 concentration would have continued to drop</w:t>
      </w:r>
      <w:r w:rsidRPr="001E3926">
        <w:rPr>
          <w:sz w:val="14"/>
        </w:rPr>
        <w:t xml:space="preserve"> as it has</w:t>
      </w:r>
      <w:r w:rsidRPr="00C844AC">
        <w:rPr>
          <w:sz w:val="14"/>
        </w:rPr>
        <w:t xml:space="preserve">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similar to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actually put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xml:space="preserve">, bringing </w:t>
      </w:r>
      <w:r w:rsidRPr="001E3926">
        <w:rPr>
          <w:rStyle w:val="Emphasis"/>
        </w:rPr>
        <w:t xml:space="preserve">in </w:t>
      </w:r>
      <w:r w:rsidRPr="004A1BF5">
        <w:rPr>
          <w:rStyle w:val="Emphasis"/>
          <w:highlight w:val="green"/>
        </w:rPr>
        <w:t xml:space="preserve">climatic conditions similar </w:t>
      </w:r>
      <w:r w:rsidRPr="001E3926">
        <w:rPr>
          <w:rStyle w:val="Emphasis"/>
        </w:rPr>
        <w:t>to or perhaps even</w:t>
      </w:r>
      <w:r w:rsidRPr="004A1BF5">
        <w:rPr>
          <w:rStyle w:val="Emphasis"/>
          <w:highlight w:val="green"/>
        </w:rPr>
        <w:t xml:space="preserve"> more severe than </w:t>
      </w:r>
      <w:r w:rsidRPr="001E3926">
        <w:rPr>
          <w:rStyle w:val="Emphasis"/>
        </w:rPr>
        <w:t>those that occurred in</w:t>
      </w:r>
      <w:r w:rsidRPr="004A1BF5">
        <w:rPr>
          <w:rStyle w:val="Emphasis"/>
          <w:highlight w:val="green"/>
        </w:rPr>
        <w:t xml:space="preserve"> previous glaciation</w:t>
      </w:r>
      <w:r w:rsidRPr="003C5FEF">
        <w:rPr>
          <w:rStyle w:val="Emphasis"/>
        </w:rPr>
        <w:t>s</w:t>
      </w:r>
      <w:r w:rsidRPr="004A1BF5">
        <w:rPr>
          <w:rStyle w:val="StyleUnderline"/>
          <w:highlight w:val="green"/>
        </w:rPr>
        <w:t>. This would</w:t>
      </w:r>
      <w:r w:rsidRPr="003C5FEF">
        <w:rPr>
          <w:rStyle w:val="StyleUnderline"/>
        </w:rPr>
        <w:t xml:space="preserve"> certainly </w:t>
      </w:r>
      <w:r w:rsidRPr="004A1BF5">
        <w:rPr>
          <w:rStyle w:val="StyleUnderline"/>
          <w:highlight w:val="green"/>
        </w:rPr>
        <w:t xml:space="preserve">lead to </w:t>
      </w:r>
      <w:r w:rsidRPr="004A1BF5">
        <w:rPr>
          <w:rStyle w:val="Emphasis"/>
          <w:highlight w:val="green"/>
        </w:rPr>
        <w:t xml:space="preserve">widespread famine </w:t>
      </w:r>
      <w:r w:rsidRPr="004A1BF5">
        <w:rPr>
          <w:rStyle w:val="StyleUnderline"/>
          <w:highlight w:val="green"/>
        </w:rPr>
        <w:t>and</w:t>
      </w:r>
      <w:r w:rsidRPr="003C5FEF">
        <w:rPr>
          <w:rStyle w:val="StyleUnderline"/>
        </w:rPr>
        <w:t xml:space="preserve"> likely the eventual </w:t>
      </w:r>
      <w:r w:rsidRPr="004A1BF5">
        <w:rPr>
          <w:rStyle w:val="Emphasis"/>
          <w:highlight w:val="green"/>
        </w:rPr>
        <w:t>collapse of human civilization</w:t>
      </w:r>
      <w:r w:rsidRPr="00C844AC">
        <w:rPr>
          <w:sz w:val="14"/>
        </w:rPr>
        <w:t xml:space="preserve">. This scenario would not require two million years but possibly only a few thousand. Even if the conditions of the Little Ice Age reoccurred in the next hundreds of years with a human population of nine billion or more, we can be sure </w:t>
      </w:r>
      <w:r w:rsidRPr="003C5FEF">
        <w:rPr>
          <w:rStyle w:val="StyleUnderline"/>
        </w:rPr>
        <w:t xml:space="preserve">the population would not be nine billion for long. </w:t>
      </w:r>
      <w:r w:rsidRPr="00C844AC">
        <w:rPr>
          <w:sz w:val="14"/>
        </w:rPr>
        <w:t xml:space="preserve">There is a strong argument to be made that the </w:t>
      </w:r>
      <w:r w:rsidRPr="003C5FEF">
        <w:rPr>
          <w:rStyle w:val="StyleUnderline"/>
        </w:rPr>
        <w:t xml:space="preserve">Earth is </w:t>
      </w:r>
      <w:r w:rsidRPr="00C844AC">
        <w:rPr>
          <w:sz w:val="14"/>
        </w:rPr>
        <w:t xml:space="preserve">already </w:t>
      </w:r>
      <w:r w:rsidRPr="003C5FEF">
        <w:rPr>
          <w:rStyle w:val="StyleUnderline"/>
        </w:rPr>
        <w:t>in a cooling trend that is descending into the next 100,000-year cycle of major glaciation.</w:t>
      </w:r>
      <w:r w:rsidRPr="00C844AC">
        <w:rPr>
          <w:sz w:val="14"/>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mean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3C5FEF">
        <w:rPr>
          <w:rStyle w:val="StyleUnderline"/>
        </w:rPr>
        <w:t xml:space="preserve">CO2 is </w:t>
      </w:r>
      <w:r w:rsidRPr="001E3926">
        <w:rPr>
          <w:rStyle w:val="Emphasis"/>
        </w:rPr>
        <w:t>precisely what is required</w:t>
      </w:r>
      <w:r w:rsidRPr="001E3926">
        <w:rPr>
          <w:rStyle w:val="StyleUnderline"/>
        </w:rPr>
        <w:t xml:space="preserve"> universally to avoid the tragedy of depriving billions of people of reasonably priced, reliable energy, especially those with a need to lift themselves out of poverty.</w:t>
      </w:r>
      <w:r w:rsidRPr="001E3926">
        <w:rPr>
          <w:sz w:val="14"/>
        </w:rPr>
        <w:t xml:space="preserve"> </w:t>
      </w:r>
      <w:r w:rsidRPr="001E3926">
        <w:rPr>
          <w:rStyle w:val="StyleUnderline"/>
        </w:rPr>
        <w:t>There must be a</w:t>
      </w:r>
      <w:r w:rsidRPr="001E3926">
        <w:rPr>
          <w:sz w:val="14"/>
        </w:rPr>
        <w:t xml:space="preserve"> total paradigm </w:t>
      </w:r>
      <w:r w:rsidRPr="001E3926">
        <w:rPr>
          <w:rStyle w:val="StyleUnderline"/>
        </w:rPr>
        <w:t xml:space="preserve">shift from </w:t>
      </w:r>
      <w:r w:rsidRPr="001E3926">
        <w:rPr>
          <w:sz w:val="14"/>
        </w:rPr>
        <w:t xml:space="preserve">demonizing fossil fuels and </w:t>
      </w:r>
      <w:r w:rsidRPr="001E3926">
        <w:rPr>
          <w:rStyle w:val="StyleUnderline"/>
        </w:rPr>
        <w:t xml:space="preserve">fearing CO2 as a toxic pollutant to </w:t>
      </w:r>
      <w:r w:rsidRPr="001E3926">
        <w:rPr>
          <w:rStyle w:val="Emphasis"/>
        </w:rPr>
        <w:t xml:space="preserve">celebrating CO2 as the giver of life </w:t>
      </w:r>
      <w:r w:rsidRPr="001E3926">
        <w:rPr>
          <w:sz w:val="14"/>
        </w:rPr>
        <w:t xml:space="preserve">that it is while continuing to use fossil fuels ever-more efficiently. Like Lovelock, we should be hopeful that </w:t>
      </w:r>
      <w:r w:rsidRPr="001E3926">
        <w:rPr>
          <w:rStyle w:val="StyleUnderline"/>
        </w:rPr>
        <w:t>CO2 will prove to be the moderate warming influence that it is predicted to be in theory</w:t>
      </w:r>
      <w:r w:rsidRPr="001E3926">
        <w:rPr>
          <w:sz w:val="14"/>
        </w:rPr>
        <w:t xml:space="preserve">. A somewhat </w:t>
      </w:r>
      <w:r w:rsidRPr="001E3926">
        <w:rPr>
          <w:rStyle w:val="StyleUnderline"/>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1E3926">
        <w:rPr>
          <w:sz w:val="14"/>
        </w:rPr>
        <w:t xml:space="preserve">It is highly probable, and ironic, that the existence of life itself may have predetermined its own eventual demise due mainly to the development of CaCO3 as armour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CaO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1E3926">
        <w:rPr>
          <w:rStyle w:val="Emphasis"/>
        </w:rPr>
        <w:t>CO2 is essential for life</w:t>
      </w:r>
      <w:r w:rsidRPr="001E3926">
        <w:rPr>
          <w:rStyle w:val="StyleUnderline"/>
        </w:rPr>
        <w:t>, and twice in the history of modern life there have been periods of steep decline in the concentration of CO2 in the global atmosphere</w:t>
      </w:r>
      <w:r w:rsidRPr="001E3926">
        <w:rPr>
          <w:sz w:val="14"/>
        </w:rPr>
        <w:t xml:space="preserve">. </w:t>
      </w:r>
      <w:r w:rsidRPr="001E3926">
        <w:rPr>
          <w:rStyle w:val="StyleUnderline"/>
        </w:rPr>
        <w:t>If this decline were to have continued</w:t>
      </w:r>
      <w:r w:rsidRPr="003C5FEF">
        <w:rPr>
          <w:rStyle w:val="StyleUnderline"/>
        </w:rPr>
        <w:t xml:space="preserve"> at the same rate into the future, CO2 would eventually fall to levels </w:t>
      </w:r>
      <w:r w:rsidRPr="003C5FEF">
        <w:rPr>
          <w:rStyle w:val="Emphasis"/>
        </w:rPr>
        <w:t>insufficient to support plant life</w:t>
      </w:r>
      <w:r w:rsidRPr="00C844AC">
        <w:rPr>
          <w:sz w:val="14"/>
        </w:rPr>
        <w:t xml:space="preserve">, possibly in less than two million years. More worrisome is the possibility in the nearer future that during a future glaciation, CO2 may fall to 180 ppm or lower, </w:t>
      </w:r>
      <w:r w:rsidRPr="003C5FEF">
        <w:rPr>
          <w:rStyle w:val="StyleUnderline"/>
        </w:rPr>
        <w:t>thus greatly reducing the growth of food crops and other plants</w:t>
      </w:r>
      <w:r w:rsidRPr="00C844AC">
        <w:rPr>
          <w:sz w:val="14"/>
        </w:rPr>
        <w:t xml:space="preserve">. </w:t>
      </w:r>
      <w:r w:rsidRPr="003C5FEF">
        <w:rPr>
          <w:rStyle w:val="StyleUnderline"/>
        </w:rPr>
        <w:t xml:space="preserve">Human CO2 emissions have staved off this possibility so that at least during a period of glaciation, CO2 would be high enough to maintain a productive agricultural industry. </w:t>
      </w:r>
      <w:r w:rsidRPr="00C844AC">
        <w:rPr>
          <w:sz w:val="14"/>
        </w:rPr>
        <w:t xml:space="preserve">A 140 million year decline in CO2 to levels that came close to threatening the survival of life on Earth can hardly be described as “the balance of nature”. To that extent </w:t>
      </w:r>
      <w:r w:rsidRPr="004A1BF5">
        <w:rPr>
          <w:rStyle w:val="StyleUnderline"/>
          <w:highlight w:val="green"/>
        </w:rPr>
        <w:t xml:space="preserve">human emissions </w:t>
      </w:r>
      <w:r w:rsidRPr="001E3926">
        <w:rPr>
          <w:rStyle w:val="StyleUnderline"/>
        </w:rPr>
        <w:t xml:space="preserve">are </w:t>
      </w:r>
      <w:r w:rsidRPr="004A1BF5">
        <w:rPr>
          <w:rStyle w:val="StyleUnderline"/>
          <w:highlight w:val="green"/>
        </w:rPr>
        <w:t xml:space="preserve">restoring </w:t>
      </w:r>
      <w:r w:rsidRPr="001E3926">
        <w:rPr>
          <w:rStyle w:val="StyleUnderline"/>
        </w:rPr>
        <w:t xml:space="preserve">a </w:t>
      </w:r>
      <w:r w:rsidRPr="004A1BF5">
        <w:rPr>
          <w:rStyle w:val="StyleUnderline"/>
          <w:highlight w:val="green"/>
        </w:rPr>
        <w:t xml:space="preserve">balance to </w:t>
      </w:r>
      <w:r w:rsidRPr="001E3926">
        <w:rPr>
          <w:rStyle w:val="StyleUnderline"/>
        </w:rPr>
        <w:t xml:space="preserve">the </w:t>
      </w:r>
      <w:r w:rsidRPr="004A1BF5">
        <w:rPr>
          <w:rStyle w:val="StyleUnderline"/>
          <w:highlight w:val="green"/>
        </w:rPr>
        <w:t xml:space="preserve">global carbon cycle by returning </w:t>
      </w:r>
      <w:r w:rsidRPr="001E3926">
        <w:rPr>
          <w:rStyle w:val="StyleUnderline"/>
        </w:rPr>
        <w:t xml:space="preserve">some of the </w:t>
      </w:r>
      <w:r w:rsidRPr="004A1BF5">
        <w:rPr>
          <w:rStyle w:val="StyleUnderline"/>
          <w:highlight w:val="green"/>
        </w:rPr>
        <w:t xml:space="preserve">CO2 </w:t>
      </w:r>
      <w:r w:rsidRPr="001E3926">
        <w:rPr>
          <w:rStyle w:val="StyleUnderline"/>
        </w:rPr>
        <w:t xml:space="preserve">back </w:t>
      </w:r>
      <w:r w:rsidRPr="004A1BF5">
        <w:rPr>
          <w:rStyle w:val="StyleUnderline"/>
          <w:highlight w:val="green"/>
        </w:rPr>
        <w:t>to the atmosphere</w:t>
      </w:r>
      <w:r w:rsidRPr="003C5FEF">
        <w:rPr>
          <w:rStyle w:val="StyleUnderline"/>
        </w:rPr>
        <w:t xml:space="preserve"> that was drawn down by photosynthesis and CaCO3 production and subsequently lost to deep sediments.</w:t>
      </w:r>
      <w:r w:rsidRPr="00C844AC">
        <w:rPr>
          <w:sz w:val="14"/>
        </w:rPr>
        <w:t xml:space="preserve"> </w:t>
      </w:r>
      <w:r w:rsidRPr="003C5FEF">
        <w:rPr>
          <w:rStyle w:val="StyleUnderline"/>
        </w:rPr>
        <w:t xml:space="preserve">This extremely positive aspect of human CO2 emissions must surely be weighed against the </w:t>
      </w:r>
      <w:r w:rsidRPr="003C5FEF">
        <w:rPr>
          <w:rStyle w:val="Emphasis"/>
        </w:rPr>
        <w:t>unproven hypothesis</w:t>
      </w:r>
      <w:r w:rsidRPr="003C5FEF">
        <w:rPr>
          <w:rStyle w:val="StyleUnderline"/>
        </w:rPr>
        <w:t xml:space="preserve"> that human CO2 emissions are mainly responsible for the </w:t>
      </w:r>
      <w:r w:rsidRPr="003C5FEF">
        <w:rPr>
          <w:rStyle w:val="Emphasis"/>
        </w:rPr>
        <w:t>slight warming</w:t>
      </w:r>
      <w:r w:rsidRPr="003C5FEF">
        <w:rPr>
          <w:rStyle w:val="StyleUnderline"/>
        </w:rPr>
        <w:t xml:space="preserve"> of the climate in recent years and will cause </w:t>
      </w:r>
      <w:r w:rsidRPr="003C5FEF">
        <w:rPr>
          <w:rStyle w:val="Emphasis"/>
        </w:rPr>
        <w:t>catastrophic warming</w:t>
      </w:r>
      <w:r w:rsidRPr="003C5FEF">
        <w:rPr>
          <w:rStyle w:val="StyleUnderline"/>
        </w:rPr>
        <w:t xml:space="preserve"> over the coming decades.</w:t>
      </w:r>
      <w:r w:rsidRPr="00C844AC">
        <w:rPr>
          <w:sz w:val="14"/>
        </w:rPr>
        <w:t xml:space="preserve"> The fact that the </w:t>
      </w:r>
      <w:r w:rsidRPr="003C5FEF">
        <w:rPr>
          <w:rStyle w:val="StyleUnderline"/>
        </w:rPr>
        <w:t>current warming began about 300 years ago during the Little Ice Age indicates that it may at least in part be the continuation of the same natural forces that have caused the climate to change through the ages</w:t>
      </w:r>
      <w:r>
        <w:rPr>
          <w:rStyle w:val="StyleUnderline"/>
        </w:rPr>
        <w:t>.</w:t>
      </w:r>
    </w:p>
    <w:p w14:paraId="536CF367" w14:textId="77777777" w:rsidR="00C91BEF" w:rsidRPr="00A008FE" w:rsidRDefault="00C91BEF" w:rsidP="00C91BEF">
      <w:pPr>
        <w:pStyle w:val="Heading4"/>
        <w:rPr>
          <w:rFonts w:cs="Calibri"/>
        </w:rPr>
      </w:pPr>
      <w:r w:rsidRPr="00A008FE">
        <w:rPr>
          <w:rFonts w:cs="Calibri"/>
        </w:rPr>
        <w:t>Food shortages cause war and go nuclear.</w:t>
      </w:r>
    </w:p>
    <w:p w14:paraId="15C289D1" w14:textId="77777777" w:rsidR="00C91BEF" w:rsidRPr="00A008FE" w:rsidRDefault="00C91BEF" w:rsidP="00C91BEF">
      <w:pPr>
        <w:rPr>
          <w:rFonts w:eastAsia="Calibri"/>
          <w:szCs w:val="16"/>
        </w:rPr>
      </w:pPr>
      <w:r w:rsidRPr="00A008FE">
        <w:rPr>
          <w:rStyle w:val="Style13ptBold"/>
        </w:rPr>
        <w:t>FDI 12</w:t>
      </w:r>
      <w:r w:rsidRPr="00A008FE">
        <w:rPr>
          <w:rFonts w:eastAsia="Calibri"/>
        </w:rPr>
        <w:t xml:space="preserve"> </w:t>
      </w:r>
      <w:r w:rsidRPr="00A008FE">
        <w:rPr>
          <w:rFonts w:eastAsia="Calibri"/>
          <w:szCs w:val="16"/>
        </w:rPr>
        <w:t>Future Directions International, a Research institute providing strategic analysis of Australia’s global interests; citing Lindsay Falvery, PhD in Agricultural Science and former  Professor at the University of Melbourne’s Institute of Land and Environment, “Food and Water Insecurity: International Conflict Triggers &amp; Potential Conflict Points,” http://www.futuredirections.org.au/workshop-papers/537-international-conflict-triggers-and-potential-conflict-points-resulting-from-food-and-water-insecurity.html</w:t>
      </w:r>
    </w:p>
    <w:p w14:paraId="632DD0C5" w14:textId="77777777" w:rsidR="00C91BEF" w:rsidRPr="00A008FE" w:rsidRDefault="00C91BEF" w:rsidP="00C91BEF">
      <w:pPr>
        <w:rPr>
          <w:rStyle w:val="Emphasis"/>
          <w:bdr w:val="single" w:sz="18" w:space="0" w:color="auto"/>
        </w:rPr>
      </w:pPr>
      <w:r w:rsidRPr="00A008FE">
        <w:rPr>
          <w:rStyle w:val="Emphasis"/>
        </w:rPr>
        <w:t>There is a growing appreciation that</w:t>
      </w:r>
      <w:r w:rsidRPr="00A008FE">
        <w:rPr>
          <w:b/>
          <w:sz w:val="14"/>
          <w:u w:val="single"/>
        </w:rPr>
        <w:t xml:space="preserve"> </w:t>
      </w:r>
      <w:r w:rsidRPr="00A008FE">
        <w:rPr>
          <w:sz w:val="14"/>
        </w:rPr>
        <w:t xml:space="preserve">the </w:t>
      </w:r>
      <w:r w:rsidRPr="00A008FE">
        <w:rPr>
          <w:rStyle w:val="Emphasis"/>
          <w:highlight w:val="green"/>
        </w:rPr>
        <w:t xml:space="preserve">conflicts </w:t>
      </w:r>
      <w:r w:rsidRPr="00A008FE">
        <w:rPr>
          <w:rStyle w:val="Emphasis"/>
        </w:rPr>
        <w:t xml:space="preserve">in the next century </w:t>
      </w:r>
      <w:r w:rsidRPr="00A008FE">
        <w:rPr>
          <w:rStyle w:val="Emphasis"/>
          <w:highlight w:val="green"/>
        </w:rPr>
        <w:t>will</w:t>
      </w:r>
      <w:r w:rsidRPr="00A008FE">
        <w:rPr>
          <w:b/>
          <w:highlight w:val="green"/>
          <w:u w:val="single"/>
        </w:rPr>
        <w:t xml:space="preserve"> </w:t>
      </w:r>
      <w:r w:rsidRPr="00A008FE">
        <w:rPr>
          <w:rStyle w:val="Emphasis"/>
          <w:highlight w:val="green"/>
          <w:bdr w:val="single" w:sz="18" w:space="0" w:color="auto"/>
        </w:rPr>
        <w:t>most likely</w:t>
      </w:r>
      <w:r w:rsidRPr="00A008FE">
        <w:rPr>
          <w:b/>
          <w:highlight w:val="green"/>
          <w:u w:val="single"/>
        </w:rPr>
        <w:t xml:space="preserve"> </w:t>
      </w:r>
      <w:r w:rsidRPr="00A008FE">
        <w:rPr>
          <w:rStyle w:val="Emphasis"/>
          <w:highlight w:val="green"/>
        </w:rPr>
        <w:t>be fought</w:t>
      </w:r>
      <w:r w:rsidRPr="00A008FE">
        <w:rPr>
          <w:rStyle w:val="Emphasis"/>
        </w:rPr>
        <w:t xml:space="preserve"> over a lack of resources.</w:t>
      </w:r>
      <w:r w:rsidRPr="00A008FE">
        <w:rPr>
          <w:sz w:val="14"/>
        </w:rPr>
        <w:t xml:space="preserve"> Yet, in a sense, </w:t>
      </w:r>
      <w:r w:rsidRPr="00A008FE">
        <w:rPr>
          <w:rStyle w:val="Emphasis"/>
        </w:rPr>
        <w:t>this is not new. Researchers point to the French and Russian revolutions as conflicts induced by a lack of food</w:t>
      </w:r>
      <w:r w:rsidRPr="00A008FE">
        <w:rPr>
          <w:b/>
          <w:u w:val="single"/>
        </w:rPr>
        <w:t xml:space="preserve">. </w:t>
      </w:r>
      <w:r w:rsidRPr="00A008FE">
        <w:rPr>
          <w:sz w:val="14"/>
        </w:rPr>
        <w:t xml:space="preserve">More recently, </w:t>
      </w:r>
      <w:r w:rsidRPr="00A008FE">
        <w:rPr>
          <w:rStyle w:val="Emphasis"/>
          <w:highlight w:val="green"/>
          <w:bdr w:val="single" w:sz="18" w:space="0" w:color="auto"/>
        </w:rPr>
        <w:t>Germany’s World War Two</w:t>
      </w:r>
      <w:r w:rsidRPr="00A008FE">
        <w:rPr>
          <w:highlight w:val="green"/>
          <w:u w:val="single"/>
        </w:rPr>
        <w:t xml:space="preserve"> </w:t>
      </w:r>
      <w:r w:rsidRPr="00A008FE">
        <w:rPr>
          <w:rStyle w:val="Emphasis"/>
          <w:highlight w:val="green"/>
        </w:rPr>
        <w:t>efforts are</w:t>
      </w:r>
      <w:r w:rsidRPr="00A008FE">
        <w:rPr>
          <w:rStyle w:val="Emphasis"/>
        </w:rPr>
        <w:t xml:space="preserve"> said to have been </w:t>
      </w:r>
      <w:r w:rsidRPr="00A008FE">
        <w:rPr>
          <w:rStyle w:val="Emphasis"/>
          <w:highlight w:val="green"/>
        </w:rPr>
        <w:t>inspired</w:t>
      </w:r>
      <w:r w:rsidRPr="00A008FE">
        <w:rPr>
          <w:sz w:val="14"/>
        </w:rPr>
        <w:t xml:space="preserve">, at least in part, </w:t>
      </w:r>
      <w:r w:rsidRPr="00A008FE">
        <w:rPr>
          <w:rStyle w:val="Emphasis"/>
          <w:highlight w:val="green"/>
        </w:rPr>
        <w:t>by</w:t>
      </w:r>
      <w:r w:rsidRPr="00A008FE">
        <w:rPr>
          <w:rStyle w:val="Emphasis"/>
        </w:rPr>
        <w:t xml:space="preserve"> its perceived </w:t>
      </w:r>
      <w:r w:rsidRPr="00A008FE">
        <w:rPr>
          <w:rStyle w:val="Emphasis"/>
          <w:highlight w:val="green"/>
        </w:rPr>
        <w:t>need to gain</w:t>
      </w:r>
      <w:r w:rsidRPr="00A008FE">
        <w:rPr>
          <w:rStyle w:val="Emphasis"/>
        </w:rPr>
        <w:t xml:space="preserve"> access to more</w:t>
      </w:r>
      <w:r w:rsidRPr="00A008FE">
        <w:rPr>
          <w:b/>
          <w:u w:val="single"/>
        </w:rPr>
        <w:t xml:space="preserve"> </w:t>
      </w:r>
      <w:r w:rsidRPr="00A008FE">
        <w:rPr>
          <w:b/>
          <w:highlight w:val="green"/>
          <w:u w:val="single"/>
        </w:rPr>
        <w:t>food</w:t>
      </w:r>
      <w:r w:rsidRPr="00A008FE">
        <w:rPr>
          <w:b/>
          <w:u w:val="single"/>
        </w:rPr>
        <w:t>.</w:t>
      </w:r>
      <w:r w:rsidRPr="00A008FE">
        <w:rPr>
          <w:b/>
          <w:sz w:val="14"/>
          <w:u w:val="single"/>
        </w:rPr>
        <w:t xml:space="preserve"> </w:t>
      </w:r>
      <w:r w:rsidRPr="00A008FE">
        <w:rPr>
          <w:sz w:val="14"/>
        </w:rPr>
        <w:t xml:space="preserve">Yet the general sense among those that attended FDI’s recent workshops, was that </w:t>
      </w:r>
      <w:r w:rsidRPr="00A008FE">
        <w:rPr>
          <w:b/>
          <w:highlight w:val="green"/>
          <w:u w:val="single"/>
        </w:rPr>
        <w:t>the scale</w:t>
      </w:r>
      <w:r w:rsidRPr="00A008FE">
        <w:rPr>
          <w:b/>
          <w:u w:val="single"/>
        </w:rPr>
        <w:t xml:space="preserve"> of the problem </w:t>
      </w:r>
      <w:r w:rsidRPr="00A008FE">
        <w:rPr>
          <w:b/>
          <w:highlight w:val="green"/>
          <w:u w:val="single"/>
        </w:rPr>
        <w:t xml:space="preserve">in the future could be </w:t>
      </w:r>
      <w:r w:rsidRPr="00A008FE">
        <w:rPr>
          <w:rStyle w:val="Emphasis"/>
          <w:highlight w:val="green"/>
          <w:bdr w:val="single" w:sz="18" w:space="0" w:color="auto"/>
        </w:rPr>
        <w:t>significantly greater</w:t>
      </w:r>
      <w:r w:rsidRPr="00A008FE">
        <w:rPr>
          <w:b/>
          <w:sz w:val="14"/>
          <w:u w:val="single"/>
        </w:rPr>
        <w:t xml:space="preserve"> </w:t>
      </w:r>
      <w:r w:rsidRPr="00A008FE">
        <w:rPr>
          <w:sz w:val="14"/>
        </w:rPr>
        <w:t xml:space="preserve">as a result of population pressures, changing weather, urbanisation, migration, loss of arable land and other farm inputs, and increased affluence in the developing world. In his book, Small Farmers Secure Food, </w:t>
      </w:r>
      <w:r w:rsidRPr="00A008FE">
        <w:rPr>
          <w:rStyle w:val="Emphasis"/>
        </w:rPr>
        <w:t>Lindsay Falvey</w:t>
      </w:r>
      <w:r w:rsidRPr="00A008FE">
        <w:rPr>
          <w:sz w:val="14"/>
        </w:rPr>
        <w:t xml:space="preserve">, a participant in FDI’s March 2012 workshop on the issue of food and conflict, clearly </w:t>
      </w:r>
      <w:r w:rsidRPr="00A008FE">
        <w:rPr>
          <w:rStyle w:val="Emphasis"/>
        </w:rPr>
        <w:t>expresses the problem</w:t>
      </w:r>
      <w:r w:rsidRPr="00A008FE">
        <w:rPr>
          <w:sz w:val="14"/>
        </w:rPr>
        <w:t xml:space="preserve"> and why countries across the globe are starting to take note. .He writes (p.36), “…</w:t>
      </w:r>
      <w:r w:rsidRPr="00A008FE">
        <w:rPr>
          <w:rStyle w:val="Emphasis"/>
          <w:highlight w:val="green"/>
        </w:rPr>
        <w:t>if people are hungry</w:t>
      </w:r>
      <w:r w:rsidRPr="00A008FE">
        <w:rPr>
          <w:sz w:val="14"/>
        </w:rPr>
        <w:t xml:space="preserve">, especially in cities, </w:t>
      </w:r>
      <w:r w:rsidRPr="00A008FE">
        <w:rPr>
          <w:rStyle w:val="Emphasis"/>
          <w:highlight w:val="green"/>
          <w:bdr w:val="single" w:sz="18" w:space="0" w:color="auto"/>
        </w:rPr>
        <w:t>the state is not stable</w:t>
      </w:r>
      <w:r w:rsidRPr="00A008FE">
        <w:rPr>
          <w:sz w:val="14"/>
          <w:u w:val="single"/>
        </w:rPr>
        <w:t xml:space="preserve"> </w:t>
      </w:r>
      <w:r w:rsidRPr="00A008FE">
        <w:rPr>
          <w:sz w:val="14"/>
        </w:rPr>
        <w:t xml:space="preserve">– riots, violence, breakdown of law and order and migration result.”¶ “Hunger feeds anarchy.”¶ This view is also shared by </w:t>
      </w:r>
      <w:r w:rsidRPr="00A008FE">
        <w:rPr>
          <w:rStyle w:val="Emphasis"/>
        </w:rPr>
        <w:t>Julian Cribb</w:t>
      </w:r>
      <w:r w:rsidRPr="00A008FE">
        <w:rPr>
          <w:sz w:val="14"/>
        </w:rPr>
        <w:t xml:space="preserve">, who in his book, The Coming Famine, </w:t>
      </w:r>
      <w:r w:rsidRPr="00A008FE">
        <w:rPr>
          <w:rStyle w:val="Emphasis"/>
        </w:rPr>
        <w:t xml:space="preserve">writes that </w:t>
      </w:r>
      <w:r w:rsidRPr="00A008FE">
        <w:rPr>
          <w:rStyle w:val="Emphasis"/>
          <w:highlight w:val="green"/>
        </w:rPr>
        <w:t xml:space="preserve">if </w:t>
      </w:r>
      <w:r w:rsidRPr="00A008FE">
        <w:rPr>
          <w:rStyle w:val="Emphasis"/>
        </w:rPr>
        <w:t xml:space="preserve">“large </w:t>
      </w:r>
      <w:r w:rsidRPr="00A008FE">
        <w:rPr>
          <w:rStyle w:val="Emphasis"/>
          <w:highlight w:val="green"/>
        </w:rPr>
        <w:t>regions</w:t>
      </w:r>
      <w:r w:rsidRPr="00A008FE">
        <w:rPr>
          <w:rStyle w:val="Emphasis"/>
        </w:rPr>
        <w:t xml:space="preserve"> of the world </w:t>
      </w:r>
      <w:r w:rsidRPr="00A008FE">
        <w:rPr>
          <w:rStyle w:val="Emphasis"/>
          <w:highlight w:val="green"/>
        </w:rPr>
        <w:t>run short of food</w:t>
      </w:r>
      <w:r w:rsidRPr="00A008FE">
        <w:rPr>
          <w:sz w:val="14"/>
        </w:rPr>
        <w:t xml:space="preserve">, land or water in the decades that lie ahead, then </w:t>
      </w:r>
      <w:r w:rsidRPr="00A008FE">
        <w:rPr>
          <w:rStyle w:val="Emphasis"/>
          <w:highlight w:val="green"/>
          <w:bdr w:val="single" w:sz="18" w:space="0" w:color="auto"/>
        </w:rPr>
        <w:t>wholesale</w:t>
      </w:r>
      <w:r w:rsidRPr="00A008FE">
        <w:rPr>
          <w:rStyle w:val="Emphasis"/>
          <w:bdr w:val="single" w:sz="18" w:space="0" w:color="auto"/>
        </w:rPr>
        <w:t xml:space="preserve">, bloody </w:t>
      </w:r>
      <w:r w:rsidRPr="00A008FE">
        <w:rPr>
          <w:rStyle w:val="Emphasis"/>
          <w:highlight w:val="green"/>
          <w:bdr w:val="single" w:sz="18" w:space="0" w:color="auto"/>
        </w:rPr>
        <w:t>wars</w:t>
      </w:r>
      <w:r w:rsidRPr="00A008FE">
        <w:rPr>
          <w:rStyle w:val="Emphasis"/>
          <w:bdr w:val="single" w:sz="18" w:space="0" w:color="auto"/>
        </w:rPr>
        <w:t xml:space="preserve"> are liable to </w:t>
      </w:r>
      <w:r w:rsidRPr="00A008FE">
        <w:rPr>
          <w:rStyle w:val="Emphasis"/>
          <w:highlight w:val="green"/>
          <w:bdr w:val="single" w:sz="18" w:space="0" w:color="auto"/>
        </w:rPr>
        <w:t>follow</w:t>
      </w:r>
      <w:r w:rsidRPr="00A008FE">
        <w:rPr>
          <w:rStyle w:val="Emphasis"/>
        </w:rPr>
        <w:t>.</w:t>
      </w:r>
      <w:r w:rsidRPr="00A008FE">
        <w:rPr>
          <w:sz w:val="14"/>
        </w:rPr>
        <w:t>” He continues: “</w:t>
      </w:r>
      <w:r w:rsidRPr="00A008FE">
        <w:rPr>
          <w:rStyle w:val="Emphasis"/>
          <w:highlight w:val="green"/>
        </w:rPr>
        <w:t>A</w:t>
      </w:r>
      <w:r w:rsidRPr="00A008FE">
        <w:rPr>
          <w:rStyle w:val="Emphasis"/>
        </w:rPr>
        <w:t xml:space="preserve">n increasingly </w:t>
      </w:r>
      <w:r w:rsidRPr="00A008FE">
        <w:rPr>
          <w:rStyle w:val="Emphasis"/>
          <w:highlight w:val="green"/>
        </w:rPr>
        <w:t>credible scenario for World War 3 is</w:t>
      </w:r>
      <w:r w:rsidRPr="00A008FE">
        <w:rPr>
          <w:rStyle w:val="Emphasis"/>
        </w:rPr>
        <w:t xml:space="preserve"> </w:t>
      </w:r>
      <w:r w:rsidRPr="00A008FE">
        <w:rPr>
          <w:sz w:val="14"/>
        </w:rPr>
        <w:t xml:space="preserve">not so much a confrontation of super powers and their allies, as </w:t>
      </w:r>
      <w:r w:rsidRPr="00A008FE">
        <w:rPr>
          <w:rStyle w:val="Emphasis"/>
          <w:highlight w:val="green"/>
        </w:rPr>
        <w:t>a</w:t>
      </w:r>
      <w:r w:rsidRPr="00A008FE">
        <w:rPr>
          <w:b/>
          <w:highlight w:val="green"/>
          <w:u w:val="single"/>
        </w:rPr>
        <w:t xml:space="preserve"> </w:t>
      </w:r>
      <w:r w:rsidRPr="00A008FE">
        <w:rPr>
          <w:rStyle w:val="Emphasis"/>
          <w:highlight w:val="green"/>
          <w:bdr w:val="single" w:sz="18" w:space="0" w:color="auto"/>
        </w:rPr>
        <w:t>festering</w:t>
      </w:r>
      <w:r w:rsidRPr="00A008FE">
        <w:rPr>
          <w:b/>
          <w:u w:val="single"/>
        </w:rPr>
        <w:t xml:space="preserve">, </w:t>
      </w:r>
      <w:r w:rsidRPr="00A008FE">
        <w:rPr>
          <w:rStyle w:val="Emphasis"/>
        </w:rPr>
        <w:t>self-perpetuating</w:t>
      </w:r>
      <w:r w:rsidRPr="00A008FE">
        <w:rPr>
          <w:b/>
          <w:u w:val="single"/>
        </w:rPr>
        <w:t xml:space="preserve"> </w:t>
      </w:r>
      <w:r w:rsidRPr="00A008FE">
        <w:rPr>
          <w:rStyle w:val="Emphasis"/>
          <w:highlight w:val="green"/>
          <w:bdr w:val="single" w:sz="18" w:space="0" w:color="auto"/>
        </w:rPr>
        <w:t>chain</w:t>
      </w:r>
      <w:r w:rsidRPr="00A008FE">
        <w:rPr>
          <w:b/>
          <w:highlight w:val="green"/>
          <w:u w:val="single"/>
        </w:rPr>
        <w:t xml:space="preserve"> </w:t>
      </w:r>
      <w:r w:rsidRPr="00A008FE">
        <w:rPr>
          <w:rStyle w:val="Emphasis"/>
          <w:highlight w:val="green"/>
        </w:rPr>
        <w:t>of resource conflicts</w:t>
      </w:r>
      <w:r w:rsidRPr="00A008FE">
        <w:rPr>
          <w:sz w:val="14"/>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A008FE">
        <w:rPr>
          <w:rStyle w:val="Emphasis"/>
          <w:highlight w:val="green"/>
        </w:rPr>
        <w:t xml:space="preserve">A study </w:t>
      </w:r>
      <w:r w:rsidRPr="00A008FE">
        <w:rPr>
          <w:rStyle w:val="Emphasis"/>
        </w:rPr>
        <w:t xml:space="preserve">by the International Peace Research Institute </w:t>
      </w:r>
      <w:r w:rsidRPr="00A008FE">
        <w:rPr>
          <w:rStyle w:val="Emphasis"/>
          <w:highlight w:val="green"/>
        </w:rPr>
        <w:t>indicates</w:t>
      </w:r>
      <w:r w:rsidRPr="00A008FE">
        <w:rPr>
          <w:rStyle w:val="Emphasis"/>
        </w:rPr>
        <w:t xml:space="preserve"> that </w:t>
      </w:r>
      <w:r w:rsidRPr="00A008FE">
        <w:rPr>
          <w:rStyle w:val="Emphasis"/>
          <w:highlight w:val="green"/>
        </w:rPr>
        <w:t xml:space="preserve">where food security is an issue, it is </w:t>
      </w:r>
      <w:r w:rsidRPr="00A008FE">
        <w:rPr>
          <w:rStyle w:val="Emphasis"/>
        </w:rPr>
        <w:t xml:space="preserve">more </w:t>
      </w:r>
      <w:r w:rsidRPr="00A008FE">
        <w:rPr>
          <w:rStyle w:val="Emphasis"/>
          <w:highlight w:val="green"/>
        </w:rPr>
        <w:t>likely to result in</w:t>
      </w:r>
      <w:r w:rsidRPr="00A008FE">
        <w:rPr>
          <w:rStyle w:val="Emphasis"/>
        </w:rPr>
        <w:t xml:space="preserve"> some form of </w:t>
      </w:r>
      <w:r w:rsidRPr="00A008FE">
        <w:rPr>
          <w:rStyle w:val="Emphasis"/>
          <w:highlight w:val="green"/>
        </w:rPr>
        <w:t>conflict.</w:t>
      </w:r>
      <w:r w:rsidRPr="00A008FE">
        <w:rPr>
          <w:b/>
          <w:highlight w:val="green"/>
          <w:u w:val="single"/>
        </w:rPr>
        <w:t xml:space="preserve"> </w:t>
      </w:r>
      <w:r w:rsidRPr="00A008FE">
        <w:rPr>
          <w:rStyle w:val="Emphasis"/>
          <w:highlight w:val="green"/>
          <w:bdr w:val="single" w:sz="18" w:space="0" w:color="auto"/>
        </w:rPr>
        <w:t>Darfur, Rwanda, Eritrea and the Balkans</w:t>
      </w:r>
      <w:r w:rsidRPr="00A008FE">
        <w:rPr>
          <w:b/>
          <w:highlight w:val="green"/>
          <w:u w:val="single"/>
        </w:rPr>
        <w:t xml:space="preserve"> </w:t>
      </w:r>
      <w:r w:rsidRPr="00A008FE">
        <w:rPr>
          <w:rStyle w:val="Emphasis"/>
          <w:highlight w:val="green"/>
        </w:rPr>
        <w:t>experienced</w:t>
      </w:r>
      <w:r w:rsidRPr="00A008FE">
        <w:rPr>
          <w:rStyle w:val="Emphasis"/>
        </w:rPr>
        <w:t xml:space="preserve"> such </w:t>
      </w:r>
      <w:r w:rsidRPr="00A008FE">
        <w:rPr>
          <w:rStyle w:val="Emphasis"/>
          <w:highlight w:val="green"/>
        </w:rPr>
        <w:t>wars</w:t>
      </w:r>
      <w:r w:rsidRPr="00A008FE">
        <w:rPr>
          <w:sz w:val="14"/>
        </w:rPr>
        <w:t xml:space="preserve">. Governments, especially in developed countries, are increasingly aware of this phenomenon.¶ </w:t>
      </w:r>
      <w:r w:rsidRPr="00A008FE">
        <w:rPr>
          <w:rStyle w:val="Emphasis"/>
        </w:rPr>
        <w:t xml:space="preserve">The </w:t>
      </w:r>
      <w:r w:rsidRPr="00A008FE">
        <w:rPr>
          <w:rStyle w:val="Emphasis"/>
          <w:highlight w:val="green"/>
        </w:rPr>
        <w:t xml:space="preserve">UK Ministry of Defence, </w:t>
      </w:r>
      <w:r w:rsidRPr="00A008FE">
        <w:rPr>
          <w:rStyle w:val="Emphasis"/>
        </w:rPr>
        <w:t xml:space="preserve">the </w:t>
      </w:r>
      <w:r w:rsidRPr="00A008FE">
        <w:rPr>
          <w:rStyle w:val="Emphasis"/>
          <w:highlight w:val="green"/>
        </w:rPr>
        <w:t>CIA</w:t>
      </w:r>
      <w:r w:rsidRPr="00A008FE">
        <w:rPr>
          <w:rStyle w:val="Emphasis"/>
        </w:rPr>
        <w:t>, the</w:t>
      </w:r>
      <w:r w:rsidRPr="00A008FE">
        <w:rPr>
          <w:b/>
          <w:sz w:val="14"/>
          <w:u w:val="single"/>
        </w:rPr>
        <w:t xml:space="preserve"> </w:t>
      </w:r>
      <w:r w:rsidRPr="00A008FE">
        <w:rPr>
          <w:sz w:val="14"/>
        </w:rPr>
        <w:t xml:space="preserve">US </w:t>
      </w:r>
      <w:r w:rsidRPr="00A008FE">
        <w:rPr>
          <w:rStyle w:val="Emphasis"/>
          <w:highlight w:val="green"/>
          <w:bdr w:val="single" w:sz="18" w:space="0" w:color="auto"/>
        </w:rPr>
        <w:t>C</w:t>
      </w:r>
      <w:r w:rsidRPr="00A008FE">
        <w:rPr>
          <w:sz w:val="14"/>
        </w:rPr>
        <w:t xml:space="preserve">enter for </w:t>
      </w:r>
      <w:r w:rsidRPr="00A008FE">
        <w:rPr>
          <w:rStyle w:val="Emphasis"/>
          <w:highlight w:val="green"/>
          <w:bdr w:val="single" w:sz="18" w:space="0" w:color="auto"/>
        </w:rPr>
        <w:t>S</w:t>
      </w:r>
      <w:r w:rsidRPr="00A008FE">
        <w:rPr>
          <w:sz w:val="14"/>
          <w:u w:val="single"/>
        </w:rPr>
        <w:t>t</w:t>
      </w:r>
      <w:r w:rsidRPr="00A008FE">
        <w:rPr>
          <w:sz w:val="14"/>
        </w:rPr>
        <w:t xml:space="preserve">rategic and </w:t>
      </w:r>
      <w:r w:rsidRPr="00A008FE">
        <w:rPr>
          <w:rStyle w:val="Emphasis"/>
          <w:highlight w:val="green"/>
          <w:bdr w:val="single" w:sz="18" w:space="0" w:color="auto"/>
        </w:rPr>
        <w:t>I</w:t>
      </w:r>
      <w:r w:rsidRPr="00A008FE">
        <w:rPr>
          <w:sz w:val="14"/>
        </w:rPr>
        <w:t xml:space="preserve">nternational </w:t>
      </w:r>
      <w:r w:rsidRPr="00A008FE">
        <w:rPr>
          <w:rStyle w:val="Emphasis"/>
          <w:highlight w:val="green"/>
          <w:bdr w:val="single" w:sz="18" w:space="0" w:color="auto"/>
        </w:rPr>
        <w:t>S</w:t>
      </w:r>
      <w:r w:rsidRPr="00A008FE">
        <w:rPr>
          <w:sz w:val="14"/>
        </w:rPr>
        <w:t xml:space="preserve">tudies </w:t>
      </w:r>
      <w:r w:rsidRPr="00A008FE">
        <w:rPr>
          <w:rStyle w:val="Emphasis"/>
          <w:highlight w:val="green"/>
        </w:rPr>
        <w:t>and</w:t>
      </w:r>
      <w:r w:rsidRPr="00A008FE">
        <w:rPr>
          <w:rStyle w:val="Emphasis"/>
        </w:rPr>
        <w:t xml:space="preserve"> the </w:t>
      </w:r>
      <w:r w:rsidRPr="00A008FE">
        <w:rPr>
          <w:rStyle w:val="Emphasis"/>
          <w:highlight w:val="green"/>
        </w:rPr>
        <w:t>Oslo</w:t>
      </w:r>
      <w:r w:rsidRPr="00A008FE">
        <w:rPr>
          <w:rStyle w:val="Emphasis"/>
        </w:rPr>
        <w:t xml:space="preserve"> Peace Research Institute, all </w:t>
      </w:r>
      <w:r w:rsidRPr="00A008FE">
        <w:rPr>
          <w:rStyle w:val="Emphasis"/>
          <w:highlight w:val="green"/>
        </w:rPr>
        <w:t>identify famine as a</w:t>
      </w:r>
      <w:r w:rsidRPr="00A008FE">
        <w:rPr>
          <w:rStyle w:val="Emphasis"/>
        </w:rPr>
        <w:t xml:space="preserve"> potential </w:t>
      </w:r>
      <w:r w:rsidRPr="00A008FE">
        <w:rPr>
          <w:rStyle w:val="Emphasis"/>
          <w:highlight w:val="green"/>
        </w:rPr>
        <w:t>trigger for</w:t>
      </w:r>
      <w:r w:rsidRPr="00A008FE">
        <w:rPr>
          <w:rStyle w:val="Emphasis"/>
        </w:rPr>
        <w:t xml:space="preserve"> </w:t>
      </w:r>
      <w:r w:rsidRPr="00A008FE">
        <w:rPr>
          <w:sz w:val="14"/>
        </w:rPr>
        <w:t xml:space="preserve">conflicts and possibly even </w:t>
      </w:r>
      <w:r w:rsidRPr="00A008FE">
        <w:rPr>
          <w:rStyle w:val="Emphasis"/>
          <w:highlight w:val="green"/>
          <w:bdr w:val="single" w:sz="18" w:space="0" w:color="auto"/>
        </w:rPr>
        <w:t>nuclear war</w:t>
      </w:r>
    </w:p>
    <w:p w14:paraId="6EE70530" w14:textId="77777777" w:rsidR="00C91BEF" w:rsidRPr="00010A20" w:rsidRDefault="00C91BEF" w:rsidP="00C91BEF">
      <w:pPr>
        <w:pStyle w:val="Heading4"/>
      </w:pPr>
      <w:r>
        <w:t xml:space="preserve">5] </w:t>
      </w:r>
      <w:r w:rsidRPr="00A008FE">
        <w:rPr>
          <w:rFonts w:cs="Calibri"/>
        </w:rPr>
        <w:t>Warming solves Greenland’s economy and rare earth mineral shortages</w:t>
      </w:r>
    </w:p>
    <w:p w14:paraId="2FBEE9D7" w14:textId="77777777" w:rsidR="00C91BEF" w:rsidRPr="00A008FE" w:rsidRDefault="00C91BEF" w:rsidP="00C91BEF">
      <w:pPr>
        <w:rPr>
          <w:b/>
          <w:bCs/>
          <w:sz w:val="26"/>
        </w:rPr>
      </w:pPr>
      <w:r w:rsidRPr="00A008FE">
        <w:rPr>
          <w:rStyle w:val="Style13ptBold"/>
        </w:rPr>
        <w:t xml:space="preserve">McGinnis 12 </w:t>
      </w:r>
      <w:r w:rsidRPr="00A008FE">
        <w:t>(Paul E. McGinnis is a contributing writer to EcoWatch. He has interviewed a stellar array of change makers including Sylvia Earle, Dean Kamen, Ray Kurzweil, Fabien Cousteau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4A1DAA0E" w14:textId="77777777" w:rsidR="00C91BEF" w:rsidRPr="00A008FE" w:rsidRDefault="00C91BEF" w:rsidP="00C91BEF">
      <w:pPr>
        <w:rPr>
          <w:sz w:val="14"/>
        </w:rPr>
      </w:pPr>
      <w:r w:rsidRPr="00A008FE">
        <w:rPr>
          <w:rStyle w:val="StyleUnderline"/>
        </w:rPr>
        <w:t xml:space="preserve">Greenland’s vast, pristine, virtually-untouched terrain is becoming a hotbed for resource extraction. </w:t>
      </w:r>
      <w:r w:rsidRPr="00A008FE">
        <w:rPr>
          <w:rStyle w:val="StyleUnderline"/>
          <w:highlight w:val="green"/>
        </w:rPr>
        <w:t>The Arctic is melting</w:t>
      </w:r>
      <w:r w:rsidRPr="00A008FE">
        <w:rPr>
          <w:sz w:val="14"/>
        </w:rPr>
        <w:t xml:space="preserve"> at an unprecedented rate, </w:t>
      </w:r>
      <w:r w:rsidRPr="00A008FE">
        <w:rPr>
          <w:rStyle w:val="StyleUnderline"/>
          <w:highlight w:val="green"/>
        </w:rPr>
        <w:t>making Greenland’s natural resources, including</w:t>
      </w:r>
      <w:r w:rsidRPr="00A008FE">
        <w:rPr>
          <w:rStyle w:val="StyleUnderline"/>
        </w:rPr>
        <w:t xml:space="preserve"> high demand commodities such as oil, gas, gold, iron, copper and </w:t>
      </w:r>
      <w:r w:rsidRPr="00A008FE">
        <w:rPr>
          <w:rStyle w:val="StyleUnderline"/>
          <w:highlight w:val="green"/>
        </w:rPr>
        <w:t>rare earth metals</w:t>
      </w:r>
      <w:r w:rsidRPr="00A008FE">
        <w:rPr>
          <w:rStyle w:val="StyleUnderline"/>
        </w:rPr>
        <w:t xml:space="preserve">, more </w:t>
      </w:r>
      <w:r w:rsidRPr="00A008FE">
        <w:rPr>
          <w:rStyle w:val="StyleUnderline"/>
          <w:highlight w:val="green"/>
        </w:rPr>
        <w:t>accessible</w:t>
      </w:r>
      <w:r w:rsidRPr="00A008FE">
        <w:rPr>
          <w:rStyle w:val="StyleUnderline"/>
        </w:rPr>
        <w:t>.</w:t>
      </w:r>
      <w:r w:rsidRPr="00A008FE">
        <w:rPr>
          <w:sz w:val="14"/>
        </w:rPr>
        <w:t xml:space="preserve"> Insatiable international oil, gas and mining conglomerates are now aggressively vying to control access to the riches glaciers once denied. “This is not just a region of ice and polar bears,” Prime Minister of Greenland, Kuupik Kleist, told Reuters in the capital Nuuk, formerly known by its Danish name Godthab. “Developing countries are interested in a more political role in opening up of the Arctic. Greenland could serve as a stepping stone.”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Russia and the European Union. </w:t>
      </w:r>
      <w:r w:rsidRPr="00A008FE">
        <w:rPr>
          <w:rStyle w:val="StyleUnderline"/>
        </w:rPr>
        <w:t>Many in Greenland are excited about the attention the remote island nation is attracting and are happy to have world powers courting Greenland looking to strike it rich.</w:t>
      </w:r>
      <w:r w:rsidRPr="00A008FE">
        <w:rPr>
          <w:sz w:val="14"/>
        </w:rPr>
        <w:t xml:space="preserve"> Greenlanders are hoping they too will get rich along with the foreign investors. Henrik Stendal, head of the geology department at Greenland’s Bureau of Minerals and Petroleum, a Dane who has worked in Greenland since 1970, told the U.K. Guardian in July: “We have shown that</w:t>
      </w:r>
      <w:r w:rsidRPr="00A008FE">
        <w:rPr>
          <w:rStyle w:val="StyleUnderline"/>
        </w:rPr>
        <w:t xml:space="preserve"> </w:t>
      </w:r>
      <w:r w:rsidRPr="00A008FE">
        <w:rPr>
          <w:rStyle w:val="StyleUnderline"/>
          <w:highlight w:val="green"/>
        </w:rPr>
        <w:t>we have huge potential—it has been an eye-opener for the mining industry.</w:t>
      </w:r>
      <w:r w:rsidRPr="00A008FE">
        <w:rPr>
          <w:rStyle w:val="StyleUnderline"/>
        </w:rPr>
        <w:t xml:space="preserve"> The EU has shown a lot of interest</w:t>
      </w:r>
      <w:r w:rsidRPr="00A008FE">
        <w:rPr>
          <w:sz w:val="14"/>
        </w:rPr>
        <w:t xml:space="preserve"> and that’s been very good—we believe this could be very valuable for Greenland. </w:t>
      </w:r>
      <w:r w:rsidRPr="00A008FE">
        <w:rPr>
          <w:rStyle w:val="StyleUnderline"/>
        </w:rPr>
        <w:t xml:space="preserve">There could be benefits for everyone—at present most of our income is from fishing and a little bit of tourism, so the government really wants another income.” </w:t>
      </w:r>
      <w:r w:rsidRPr="00A008FE">
        <w:rPr>
          <w:sz w:val="14"/>
        </w:rPr>
        <w:t xml:space="preserve">In addition to oil and gas, and </w:t>
      </w:r>
      <w:r w:rsidRPr="00A008FE">
        <w:rPr>
          <w:rStyle w:val="StyleUnderline"/>
        </w:rPr>
        <w:t xml:space="preserve">perhaps even </w:t>
      </w:r>
      <w:r w:rsidRPr="00A008FE">
        <w:rPr>
          <w:rStyle w:val="StyleUnderline"/>
          <w:highlight w:val="green"/>
        </w:rPr>
        <w:t xml:space="preserve">more attractive to industry, are rare earth metals </w:t>
      </w:r>
      <w:r w:rsidRPr="00A008FE">
        <w:rPr>
          <w:rStyle w:val="StyleUnderline"/>
        </w:rPr>
        <w:t xml:space="preserve">that lie beneath the ground in Greenland </w:t>
      </w:r>
      <w:r w:rsidRPr="00A008FE">
        <w:rPr>
          <w:rStyle w:val="StyleUnderline"/>
          <w:highlight w:val="green"/>
        </w:rPr>
        <w:t xml:space="preserve">that are essential </w:t>
      </w:r>
      <w:r w:rsidRPr="00A008FE">
        <w:rPr>
          <w:rStyle w:val="StyleUnderline"/>
        </w:rPr>
        <w:t xml:space="preserve">components </w:t>
      </w:r>
      <w:r w:rsidRPr="00A008FE">
        <w:rPr>
          <w:rStyle w:val="StyleUnderline"/>
          <w:highlight w:val="green"/>
        </w:rPr>
        <w:t xml:space="preserve">in </w:t>
      </w:r>
      <w:r w:rsidRPr="00A008FE">
        <w:rPr>
          <w:rStyle w:val="StyleUnderline"/>
        </w:rPr>
        <w:t xml:space="preserve">new </w:t>
      </w:r>
      <w:r w:rsidRPr="00A008FE">
        <w:rPr>
          <w:rStyle w:val="StyleUnderline"/>
          <w:highlight w:val="green"/>
        </w:rPr>
        <w:t>tech</w:t>
      </w:r>
      <w:r w:rsidRPr="00A008FE">
        <w:rPr>
          <w:rStyle w:val="StyleUnderline"/>
        </w:rPr>
        <w:t xml:space="preserve">nologies, including computer hard drives, cell phones and flat screen devices. </w:t>
      </w:r>
      <w:r w:rsidRPr="00A008FE">
        <w:rPr>
          <w:rStyle w:val="StyleUnderline"/>
          <w:highlight w:val="green"/>
        </w:rPr>
        <w:t>The world is consuming these</w:t>
      </w:r>
      <w:r w:rsidRPr="00A008FE">
        <w:rPr>
          <w:rStyle w:val="StyleUnderline"/>
        </w:rPr>
        <w:t xml:space="preserve"> rare earth metals </w:t>
      </w:r>
      <w:r w:rsidRPr="00A008FE">
        <w:rPr>
          <w:rStyle w:val="StyleUnderline"/>
          <w:highlight w:val="green"/>
        </w:rPr>
        <w:t>at a voracious rate.</w:t>
      </w:r>
      <w:r w:rsidRPr="00A008FE">
        <w:rPr>
          <w:sz w:val="14"/>
          <w:highlight w:val="green"/>
        </w:rPr>
        <w:t xml:space="preserve"> </w:t>
      </w:r>
      <w:r w:rsidRPr="00A008FE">
        <w:rPr>
          <w:sz w:val="14"/>
        </w:rPr>
        <w:t xml:space="preserve">For instance, in the first weekend of sales, the 4G iPad mini sold four million units. Our appetite for these devices and the rare metals required seems unending. </w:t>
      </w:r>
      <w:r w:rsidRPr="00A008FE">
        <w:rPr>
          <w:rStyle w:val="StyleUnderline"/>
        </w:rPr>
        <w:t xml:space="preserve">Rare earth </w:t>
      </w:r>
      <w:r w:rsidRPr="00A008FE">
        <w:rPr>
          <w:rStyle w:val="StyleUnderline"/>
          <w:highlight w:val="green"/>
        </w:rPr>
        <w:t>metals are</w:t>
      </w:r>
      <w:r w:rsidRPr="00A008FE">
        <w:rPr>
          <w:rStyle w:val="StyleUnderline"/>
        </w:rPr>
        <w:t xml:space="preserve"> also </w:t>
      </w:r>
      <w:r w:rsidRPr="00A008FE">
        <w:rPr>
          <w:rStyle w:val="StyleUnderline"/>
          <w:highlight w:val="green"/>
        </w:rPr>
        <w:t>essential</w:t>
      </w:r>
      <w:r w:rsidRPr="00A008FE">
        <w:rPr>
          <w:rStyle w:val="StyleUnderline"/>
        </w:rPr>
        <w:t xml:space="preserve"> elements </w:t>
      </w:r>
      <w:r w:rsidRPr="00A008FE">
        <w:rPr>
          <w:rStyle w:val="StyleUnderline"/>
          <w:highlight w:val="green"/>
        </w:rPr>
        <w:t>to</w:t>
      </w:r>
      <w:r w:rsidRPr="00A008FE">
        <w:rPr>
          <w:rStyle w:val="StyleUnderline"/>
        </w:rPr>
        <w:t xml:space="preserve"> military guidance systems and other </w:t>
      </w:r>
      <w:r w:rsidRPr="00A008FE">
        <w:rPr>
          <w:rStyle w:val="StyleUnderline"/>
          <w:highlight w:val="green"/>
        </w:rPr>
        <w:t>defense</w:t>
      </w:r>
      <w:r w:rsidRPr="00A008FE">
        <w:rPr>
          <w:rStyle w:val="StyleUnderline"/>
        </w:rPr>
        <w:t xml:space="preserve"> related </w:t>
      </w:r>
      <w:r w:rsidRPr="00A008FE">
        <w:rPr>
          <w:rStyle w:val="StyleUnderline"/>
          <w:highlight w:val="green"/>
        </w:rPr>
        <w:t>technology.</w:t>
      </w:r>
      <w:r w:rsidRPr="00A008FE">
        <w:rPr>
          <w:sz w:val="14"/>
        </w:rPr>
        <w:t xml:space="preserve"> Most of the rare earth metals are currently sourced in China. Now, the world’s nations are considering Greenland’s resources not just from an economic point of view, but, perhaps more importantly, a strategic perspective. </w:t>
      </w:r>
      <w:r w:rsidRPr="00A008FE">
        <w:rPr>
          <w:rStyle w:val="Emphasis"/>
          <w:highlight w:val="green"/>
        </w:rPr>
        <w:t>There is a national security imperative when looking at availability of these resources and who controls them</w:t>
      </w:r>
      <w:r w:rsidRPr="00A008FE">
        <w:rPr>
          <w:rStyle w:val="Emphasis"/>
        </w:rPr>
        <w:t xml:space="preserve">. </w:t>
      </w:r>
      <w:r w:rsidRPr="00A008FE">
        <w:rPr>
          <w:sz w:val="14"/>
        </w:rPr>
        <w:t xml:space="preserve">The New York Times reported in September: “Western nations have been particularly anxious about Chinese overtures to this poor and sparsely populated island, a self-governing state within the Kingdom of Denmark, because </w:t>
      </w:r>
      <w:r w:rsidRPr="00A008FE">
        <w:rPr>
          <w:rStyle w:val="StyleUnderline"/>
          <w:highlight w:val="green"/>
        </w:rPr>
        <w:t>the retreat of its ice cap has unveiled</w:t>
      </w:r>
      <w:r w:rsidRPr="00A008FE">
        <w:rPr>
          <w:rStyle w:val="StyleUnderline"/>
        </w:rPr>
        <w:t xml:space="preserve"> coveted mineral deposits, including </w:t>
      </w:r>
      <w:r w:rsidRPr="00A008FE">
        <w:rPr>
          <w:rStyle w:val="StyleUnderline"/>
          <w:highlight w:val="green"/>
        </w:rPr>
        <w:t>rare earth metals</w:t>
      </w:r>
      <w:r w:rsidRPr="00A008FE">
        <w:rPr>
          <w:rStyle w:val="StyleUnderline"/>
        </w:rPr>
        <w:t xml:space="preserve"> that are crucial for new technologies like cellphones and military guidance systems.</w:t>
      </w:r>
      <w:r w:rsidRPr="00A008FE">
        <w:rPr>
          <w:sz w:val="14"/>
        </w:rPr>
        <w:t xml:space="preserve"> A European Union vice president, Antonio Tajani,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Myung-bak of South Korea have made debut visits here, and Greenland’s prime minister, Kuupik Kleist, was welcomed by President José Manuel Barroso of the European Commission in Brussels.” </w:t>
      </w:r>
    </w:p>
    <w:p w14:paraId="6F11C9D4" w14:textId="77777777" w:rsidR="00C91BEF" w:rsidRPr="00A008FE" w:rsidRDefault="00C91BEF" w:rsidP="00C91BEF">
      <w:pPr>
        <w:pStyle w:val="Heading4"/>
        <w:rPr>
          <w:rFonts w:cs="Calibri"/>
        </w:rPr>
      </w:pPr>
      <w:r w:rsidRPr="00A008FE">
        <w:rPr>
          <w:rFonts w:cs="Calibri"/>
        </w:rPr>
        <w:t>Conflict over resources</w:t>
      </w:r>
      <w:r>
        <w:rPr>
          <w:rFonts w:cs="Calibri"/>
        </w:rPr>
        <w:t xml:space="preserve"> and energy in the near arctic cirucle</w:t>
      </w:r>
      <w:r w:rsidRPr="00A008FE">
        <w:rPr>
          <w:rFonts w:cs="Calibri"/>
        </w:rPr>
        <w:t xml:space="preserve"> goes nuclear</w:t>
      </w:r>
    </w:p>
    <w:p w14:paraId="1878B5B1" w14:textId="77777777" w:rsidR="00C91BEF" w:rsidRPr="00A008FE" w:rsidRDefault="00C91BEF" w:rsidP="00C91BEF">
      <w:r w:rsidRPr="00A008FE">
        <w:rPr>
          <w:rStyle w:val="Style13ptBold"/>
        </w:rPr>
        <w:t xml:space="preserve">Cohen 10 </w:t>
      </w:r>
      <w:r w:rsidRPr="00A008FE">
        <w:t xml:space="preserve">Ariel [Senior Research Fellow for Russian and Eurasian Studies and International Energy Policy, The Kathryn and Shelby Cullom Davis Institute for International Studies] “From Russian Competition to Natural Resources Access: Recasting U.S. Arctic Policy” The Heritage Foundation 6/15/10 </w:t>
      </w:r>
      <w:hyperlink r:id="rId32" w:history="1">
        <w:r w:rsidRPr="00A008FE">
          <w:rPr>
            <w:rStyle w:val="Hyperlink"/>
          </w:rPr>
          <w:t>http://www.heritage.org/research/reports/2010/06/from-russian-competition-to-natural-resources-access-recasting-us-arctic-policy</w:t>
        </w:r>
      </w:hyperlink>
    </w:p>
    <w:p w14:paraId="69DEFB86" w14:textId="77777777" w:rsidR="00C91BEF" w:rsidRPr="00A008FE" w:rsidRDefault="00C91BEF" w:rsidP="00C91BEF">
      <w:r w:rsidRPr="00A008FE">
        <w:t>To advance its position, Russia has undertaken a three-year mission to map the Arctic.[26] The Kremlin is also moving rapidly to establish a comprehensive sea, ground, and air presence. Under Putin, Russia focused on the Arctic as a major natural resources base. The Russian national leadership insists that the state, not the private sector, must take the lead in developing the vast region. The Kremlin published its Arctic doctrine in March 2009.[27] The main goal is to transform the Arctic into Russia’s strategic resource base and make Russia a leading Arctic power by 2020. Russian Militarization of the Arctic.The military is an important dimension of Moscow’s Arctic push. The policy calls for creating “general purpose military formations drawn from the Armed Forces of the Russian Federation” as well as “other troops and military formations [most importantly, border units] in the Arctic zone of the Russian Federation, capable of ensuring security under various military and political circumstances.”[28] These formations will be drawn from the armed forces and from the “power ministries” (e.g., the Federal Security Service, Border Guard Service, and Internal Ministry). Above all, the policy calls for a coast guard to patrol Russia’s Arctic waters and estuaries.</w:t>
      </w:r>
      <w:r w:rsidRPr="00A008FE">
        <w:rPr>
          <w:rStyle w:val="IntenseEmphasis"/>
          <w:highlight w:val="green"/>
        </w:rPr>
        <w:t xml:space="preserve">Russia views the High North as a </w:t>
      </w:r>
      <w:r w:rsidRPr="00A008FE">
        <w:rPr>
          <w:rStyle w:val="Emphasis"/>
          <w:highlight w:val="green"/>
        </w:rPr>
        <w:t>major staging area</w:t>
      </w:r>
      <w:r w:rsidRPr="00A008FE">
        <w:rPr>
          <w:rStyle w:val="IntenseEmphasis"/>
          <w:highlight w:val="green"/>
        </w:rPr>
        <w:t xml:space="preserve"> for </w:t>
      </w:r>
      <w:r w:rsidRPr="00A008FE">
        <w:rPr>
          <w:rStyle w:val="IntenseEmphasis"/>
        </w:rPr>
        <w:t xml:space="preserve">a potential </w:t>
      </w:r>
      <w:r w:rsidRPr="00A008FE">
        <w:rPr>
          <w:rStyle w:val="Emphasis"/>
          <w:highlight w:val="green"/>
        </w:rPr>
        <w:t>nuclear confrontation</w:t>
      </w:r>
      <w:r w:rsidRPr="00A008FE">
        <w:rPr>
          <w:rStyle w:val="IntenseEmphasis"/>
        </w:rPr>
        <w:t>with the U</w:t>
      </w:r>
      <w:r w:rsidRPr="00A008FE">
        <w:t xml:space="preserve">nited </w:t>
      </w:r>
      <w:r w:rsidRPr="00A008FE">
        <w:rPr>
          <w:rStyle w:val="IntenseEmphasis"/>
        </w:rPr>
        <w:t>S</w:t>
      </w:r>
      <w:r w:rsidRPr="00A008FE">
        <w:t xml:space="preserve">tates </w:t>
      </w:r>
      <w:r w:rsidRPr="00A008FE">
        <w:rPr>
          <w:rStyle w:val="IntenseEmphasis"/>
          <w:highlight w:val="green"/>
        </w:rPr>
        <w:t xml:space="preserve">and </w:t>
      </w:r>
      <w:r w:rsidRPr="00A008FE">
        <w:rPr>
          <w:rStyle w:val="IntenseEmphasis"/>
        </w:rPr>
        <w:t xml:space="preserve">has </w:t>
      </w:r>
      <w:r w:rsidRPr="00A008FE">
        <w:rPr>
          <w:rStyle w:val="IntenseEmphasis"/>
          <w:highlight w:val="green"/>
        </w:rPr>
        <w:t xml:space="preserve">steadily expanded </w:t>
      </w:r>
      <w:r w:rsidRPr="00A008FE">
        <w:rPr>
          <w:rStyle w:val="IntenseEmphasis"/>
        </w:rPr>
        <w:t xml:space="preserve">its </w:t>
      </w:r>
      <w:r w:rsidRPr="00A008FE">
        <w:rPr>
          <w:rStyle w:val="IntenseEmphasis"/>
          <w:highlight w:val="green"/>
        </w:rPr>
        <w:t xml:space="preserve">military presence </w:t>
      </w:r>
      <w:r w:rsidRPr="00A008FE">
        <w:rPr>
          <w:rStyle w:val="IntenseEmphasis"/>
        </w:rPr>
        <w:t>in the Arctic</w:t>
      </w:r>
      <w:r w:rsidRPr="00A008FE">
        <w:t xml:space="preserve"> since 2007. This has included resuming air patrols over the Arctic, including strategic bomber flights.[29] During 2007 alone, Russian bombers penetrated Alaska’s 12-mile air defense zone 18 times.[30] </w:t>
      </w:r>
      <w:r w:rsidRPr="00A008FE">
        <w:rPr>
          <w:rStyle w:val="IntenseEmphasis"/>
          <w:highlight w:val="green"/>
        </w:rPr>
        <w:t xml:space="preserve">The Russian Navy is expanding </w:t>
      </w:r>
      <w:r w:rsidRPr="00A008FE">
        <w:rPr>
          <w:rStyle w:val="IntenseEmphasis"/>
        </w:rPr>
        <w:t>its presence in the Arctic for the first time since the end of the Cold War</w:t>
      </w:r>
      <w:r w:rsidRPr="00A008FE">
        <w:t>, increasing the operational radius of the Northern Fleet’s submarines.</w:t>
      </w:r>
      <w:r w:rsidRPr="00A008FE">
        <w:rPr>
          <w:rStyle w:val="IntenseEmphasis"/>
          <w:highlight w:val="green"/>
        </w:rPr>
        <w:t>Russia is also reorienting its military strategy</w:t>
      </w:r>
      <w:r w:rsidRPr="00A008FE">
        <w:rPr>
          <w:rStyle w:val="IntenseEmphasis"/>
        </w:rPr>
        <w:t>to meet threats to the country’s interests in the Arctic, particularly with regard to its continental shelf.</w:t>
      </w:r>
      <w:r w:rsidRPr="00A008FE">
        <w:t xml:space="preserve">[31] </w:t>
      </w:r>
      <w:r w:rsidRPr="00A008FE">
        <w:rPr>
          <w:rStyle w:val="IntenseEmphasis"/>
        </w:rPr>
        <w:t xml:space="preserve">Russia is also modernizing its Northern Fleet. </w:t>
      </w:r>
      <w:r w:rsidRPr="00A008FE">
        <w:t xml:space="preserve">During 2008 and 2009, Russian icebreakers regularly patrolled in the Arctic. Russia has the world’s largest polar-capable icebreaker flotilla, with 24 icebreakers. Seven are nuclear, including the 50 Years of Victory, the largest icebreaker in the world.[32] Russia plans to build new nuclear-powered icebreakers starting in 2015.[33] Moscow clearly views a strong icebreaker fleet as a key to the region’s economic development. Russia ’s Commercial Presence. Russia’s energy rush to the Arctic continues apace. On May 12, 2009, President Dmitry Medvedev approved Russia’s security strategy.[34] This document views Russia’s natural resources in the Arctic as a base for both economic development and geopolitical influence. Paragraph 11 identifies potential battlegrounds where </w:t>
      </w:r>
      <w:r w:rsidRPr="00A008FE">
        <w:rPr>
          <w:rStyle w:val="Emphasis"/>
          <w:highlight w:val="green"/>
        </w:rPr>
        <w:t>conflicts over energy may occur</w:t>
      </w:r>
      <w:r w:rsidRPr="00A008FE">
        <w:rPr>
          <w:rStyle w:val="IntenseEmphasis"/>
        </w:rPr>
        <w:t>:</w:t>
      </w:r>
      <w:r w:rsidRPr="00A008FE">
        <w:t xml:space="preserve"> “The attention of international politics in the long-term will be concentrated on controlling the sources of energy resources in the Middle East, on the shelf of the Barents Sea and other parts of the Arctic, in the Caspian Basin and in Central Asia.” The document seriously considers the use of military force to resolve competition for energy near Russia’s borders or those of its allies: “</w:t>
      </w:r>
      <w:r w:rsidRPr="00A008FE">
        <w:rPr>
          <w:rStyle w:val="IntenseEmphasis"/>
        </w:rPr>
        <w:t xml:space="preserve">In case of a </w:t>
      </w:r>
      <w:r w:rsidRPr="00A008FE">
        <w:rPr>
          <w:rStyle w:val="Emphasis"/>
          <w:highlight w:val="green"/>
        </w:rPr>
        <w:t>competitive struggle for resources</w:t>
      </w:r>
      <w:r w:rsidRPr="00A008FE">
        <w:rPr>
          <w:rStyle w:val="IntenseEmphasis"/>
        </w:rPr>
        <w:t xml:space="preserve"> it is not impossible to discount that it might be </w:t>
      </w:r>
      <w:r w:rsidRPr="00A008FE">
        <w:rPr>
          <w:rStyle w:val="Emphasis"/>
          <w:highlight w:val="green"/>
        </w:rPr>
        <w:t>resolved by</w:t>
      </w:r>
      <w:r w:rsidRPr="00A008FE">
        <w:rPr>
          <w:rStyle w:val="IntenseEmphasis"/>
        </w:rPr>
        <w:t xml:space="preserve"> a decision to use </w:t>
      </w:r>
      <w:r w:rsidRPr="00A008FE">
        <w:rPr>
          <w:rStyle w:val="Emphasis"/>
          <w:highlight w:val="green"/>
        </w:rPr>
        <w:t>military might</w:t>
      </w:r>
      <w:r w:rsidRPr="00A008FE">
        <w:rPr>
          <w:rStyle w:val="IntenseEmphasis"/>
        </w:rPr>
        <w:t>.</w:t>
      </w:r>
      <w:r w:rsidRPr="00A008FE">
        <w:t xml:space="preserve">The existing balance of forces on the borders of the Russian Federation and its allies can be changed.”[35] In August 2008, Medvedev signed a law that allows “the government to allocate strategic oil and gas deposits on the continental shelf without auctions.” The law restricts participation to companies with five years’ experience in a region’s continental shelf and in which the government controls at least a 50 percent stake. This effectively allows only state-controlled Gazprom and Rosneft to participate.[36] However, when the global financial crisis ensued, Russia backtracked and began to seek foreign investors for Arctic gas development. </w:t>
      </w:r>
    </w:p>
    <w:p w14:paraId="2A6434AC" w14:textId="77777777" w:rsidR="00C91BEF" w:rsidRPr="00DE0BD5" w:rsidRDefault="00C91BEF" w:rsidP="00C91BEF">
      <w:pPr>
        <w:rPr>
          <w:rStyle w:val="StyleUnderline"/>
          <w:rFonts w:asciiTheme="majorHAnsi" w:hAnsiTheme="majorHAnsi" w:cstheme="majorHAnsi"/>
        </w:rPr>
      </w:pPr>
    </w:p>
    <w:p w14:paraId="61458106" w14:textId="77777777" w:rsidR="00C91BEF" w:rsidRDefault="00C91BEF" w:rsidP="00C91BEF">
      <w:pPr>
        <w:pStyle w:val="Heading4"/>
      </w:pPr>
      <w:r>
        <w:t>6] Moon basing key to China-Russia counterbalancing – guts US space dominance.</w:t>
      </w:r>
    </w:p>
    <w:p w14:paraId="4273BB84" w14:textId="77777777" w:rsidR="00C91BEF" w:rsidRPr="00005E59" w:rsidRDefault="00C91BEF" w:rsidP="00C91BEF">
      <w:r>
        <w:rPr>
          <w:rStyle w:val="Style13ptBold"/>
        </w:rPr>
        <w:t xml:space="preserve">Goswami 21 </w:t>
      </w:r>
      <w:r>
        <w:t>“</w:t>
      </w:r>
      <w:r w:rsidRPr="00005E59">
        <w:t>The Strategic Implications of the China-Russia Lunar Base Cooperation Agreement</w:t>
      </w:r>
      <w:r>
        <w:t>” [</w:t>
      </w:r>
      <w:r w:rsidRPr="00005E59">
        <w:t>Dr. Namrata Goswami is an independent scholar on space policy, great power politics, and ethnic conflicts.</w:t>
      </w:r>
      <w:r>
        <w:t xml:space="preserve">] </w:t>
      </w:r>
      <w:r w:rsidRPr="00005E59">
        <w:t>March 19, 2021</w:t>
      </w:r>
      <w:r>
        <w:t xml:space="preserve"> </w:t>
      </w:r>
      <w:hyperlink r:id="rId33" w:history="1">
        <w:r w:rsidRPr="00097382">
          <w:rPr>
            <w:rStyle w:val="Hyperlink"/>
          </w:rPr>
          <w:t>https://thediplomat.com/2021/03/the-strategic-implications-of-the-china-russia-lunar-base-cooperation-agreement/</w:t>
        </w:r>
      </w:hyperlink>
      <w:r>
        <w:t xml:space="preserve"> SM</w:t>
      </w:r>
    </w:p>
    <w:p w14:paraId="6CED85DA" w14:textId="77777777" w:rsidR="00C91BEF" w:rsidRPr="00340708" w:rsidRDefault="00C91BEF" w:rsidP="00C91BEF">
      <w:pPr>
        <w:rPr>
          <w:rStyle w:val="StyleUnderline"/>
        </w:rPr>
      </w:pPr>
      <w:r w:rsidRPr="00340708">
        <w:rPr>
          <w:rStyle w:val="StyleUnderline"/>
        </w:rPr>
        <w:t xml:space="preserve">The Strategic Implications of the </w:t>
      </w:r>
      <w:r w:rsidRPr="00F40FA0">
        <w:rPr>
          <w:rStyle w:val="StyleUnderline"/>
          <w:highlight w:val="green"/>
        </w:rPr>
        <w:t>China-Russia Lunar Base Cooperation</w:t>
      </w:r>
      <w:r w:rsidRPr="00340708">
        <w:rPr>
          <w:rStyle w:val="StyleUnderline"/>
        </w:rPr>
        <w:t xml:space="preserve"> Agreement</w:t>
      </w:r>
    </w:p>
    <w:p w14:paraId="6F34E04C" w14:textId="77777777" w:rsidR="00C91BEF" w:rsidRPr="00340708" w:rsidRDefault="00C91BEF" w:rsidP="00C91BEF">
      <w:pPr>
        <w:rPr>
          <w:rStyle w:val="StyleUnderline"/>
        </w:rPr>
      </w:pPr>
      <w:r w:rsidRPr="00340708">
        <w:rPr>
          <w:rStyle w:val="StyleUnderline"/>
        </w:rPr>
        <w:t xml:space="preserve">With their agreement, the partners are </w:t>
      </w:r>
      <w:r w:rsidRPr="00F40FA0">
        <w:rPr>
          <w:rStyle w:val="StyleUnderline"/>
          <w:highlight w:val="green"/>
        </w:rPr>
        <w:t>signalling an alternative to a U.S.-led order in space.</w:t>
      </w:r>
    </w:p>
    <w:p w14:paraId="5A8DB739" w14:textId="77777777" w:rsidR="00C91BEF" w:rsidRPr="00340708" w:rsidRDefault="00C91BEF" w:rsidP="00C91BEF">
      <w:r w:rsidRPr="00005E59">
        <w:rPr>
          <w:rStyle w:val="StyleUnderline"/>
        </w:rPr>
        <w:t>On March 9, 2021, the China National Space Administration (CNSA) and Russian Space Agency (ROSCOSMOS) signed a Memorandum of Understanding (MoU) for the joint construction of an autonomous lunar permanent research base.</w:t>
      </w:r>
      <w:r w:rsidRPr="00340708">
        <w:t xml:space="preserve"> Employing the language of the Outer Space Treaty of 1967, China and Russia emphasized that the MoU is about scientific discovery as well as the use of lunar terrain. The agreement describes the planned International Lunar Research Station (ILRS) as “a comprehensive scientific experiment base with the capability of long-term autonomous operations, built on the lunar surface and/or on the lunar orbit that will carry out multi-disciplinary and multi-objective scientific research activities such as the lunar exploration and utilization, lunar-based observation, basic scientific experiment, and technical verification.”</w:t>
      </w:r>
    </w:p>
    <w:p w14:paraId="09BAEA0A" w14:textId="77777777" w:rsidR="00C91BEF" w:rsidRPr="00005E59" w:rsidRDefault="00C91BEF" w:rsidP="00C91BEF">
      <w:pPr>
        <w:rPr>
          <w:b/>
          <w:u w:val="single"/>
        </w:rPr>
      </w:pPr>
      <w:r w:rsidRPr="00005E59">
        <w:rPr>
          <w:rStyle w:val="StyleUnderline"/>
        </w:rPr>
        <w:t>These two major space faring nations have agreed to promote the ILRS to gain international partners for their joint lunar mission, especially by broadcasting China’s lunar South Pole environment and resource survey mission, the Chang’e 7 and Russia’s Luna-Resurs-1 Russian Orbital Spacecraft (OS) Mission.</w:t>
      </w:r>
    </w:p>
    <w:p w14:paraId="62B13D6C" w14:textId="77777777" w:rsidR="00C91BEF" w:rsidRPr="00340708" w:rsidRDefault="00C91BEF" w:rsidP="00C91BEF">
      <w:r w:rsidRPr="00005E59">
        <w:t>That China and Russia would cooperate on exploration and utilization of lunar resources comes as no surprise. Both countries, especially Russia, keenly watched as the United States announced the Artemis Accords for creating an international mechanism for lunar development led by the U.S. and partner nations. ROSCOSMOS, in reaction to the Artemis Accords and especially former President Donald Trump’s April 6, 2020 executive order on</w:t>
      </w:r>
      <w:r w:rsidRPr="00340708">
        <w:t xml:space="preserve"> the utilization of space resources for international partnerships stated, via its deputy director for international cooperation, Sergei Savelyev, that “attempts to expropriate outer space and aggressive plans to actually take over other planets” go against the principle of international cooperation. The Kremlin likened Trump’s executive order to the colonization of space, with Kremlin spokesman Dmitry Peskov coming out strong, stating that it would be “unacceptable” for the U.S. to privatize and colonize space.</w:t>
      </w:r>
    </w:p>
    <w:p w14:paraId="448E567D" w14:textId="77777777" w:rsidR="00C91BEF" w:rsidRPr="00340708" w:rsidRDefault="00C91BEF" w:rsidP="00C91BEF">
      <w:r w:rsidRPr="00340708">
        <w:t>While China officially did not respond to the Artemis Accords, the CNSA’s Space Law Center Deputy Director Guoyu Wang argued in an article in The Space Review that the accords cannot be viewed as an extension of the OST, but are instead an attempt to create norms outside of established international regulatory frameworks.</w:t>
      </w:r>
    </w:p>
    <w:p w14:paraId="2398D5B9" w14:textId="77777777" w:rsidR="00C91BEF" w:rsidRPr="00340708" w:rsidRDefault="00C91BEF" w:rsidP="00C91BEF">
      <w:r w:rsidRPr="00340708">
        <w:t>The Moon Is Strategic</w:t>
      </w:r>
    </w:p>
    <w:p w14:paraId="394BEBA8" w14:textId="77777777" w:rsidR="00C91BEF" w:rsidRPr="00340708" w:rsidRDefault="00C91BEF" w:rsidP="00C91BEF">
      <w:r w:rsidRPr="00340708">
        <w:t>The moon is no longer seen as a dead rock where humanity lands for a few days, shows off technology, and then journeys back to Earth. Today the discourse on the moon is about its resource potential, including the presence of water ice, solar power, and rare earth elements like platinum, titanium, scandium, and yttrium. Chinese space scientists and engineers have long recognized the economic potential of space resources to include a $10 trillion return on investments from the Earth-moon zone annually by 2050.</w:t>
      </w:r>
    </w:p>
    <w:p w14:paraId="309C5084" w14:textId="77777777" w:rsidR="00C91BEF" w:rsidRPr="00005E59" w:rsidRDefault="00C91BEF" w:rsidP="00C91BEF">
      <w:pPr>
        <w:rPr>
          <w:b/>
          <w:u w:val="single"/>
        </w:rPr>
      </w:pPr>
      <w:r w:rsidRPr="00340708">
        <w:t xml:space="preserve">All the way back in 2002, Ouyang Ziyuan, lead scientist and founder of China Lunar Exploration Program (CLEP) specified that </w:t>
      </w:r>
      <w:r w:rsidRPr="00005E59">
        <w:rPr>
          <w:rStyle w:val="StyleUnderline"/>
        </w:rPr>
        <w:t>“China’s long-term aim and task is to set up a base on the moon to tap and make use of its rich resources.” His perspective was supported at the highest level of CNSA leadership. China’s subsequent demonstrations of lunar capacity include a far side lunar landing in 2019 and an autonomous lunar sample return mission in 2020.</w:t>
      </w:r>
    </w:p>
    <w:p w14:paraId="77C9B28A" w14:textId="77777777" w:rsidR="00C91BEF" w:rsidRPr="00340708" w:rsidRDefault="00C91BEF" w:rsidP="00C91BEF">
      <w:r w:rsidRPr="00340708">
        <w:t>Other benefits highlighted by Chinese scientists are the potential of lunar propellant made from water-ice lowering the cost of access and movement throughout the entire volume of cislunar space. Launching from the moon is 22 times more efficient than launching from Earth due to Earth’s gravity well. In order to access those lunar resources, a long-term permanent presence, first robotic, then human, will be necessary. This aspect of first mastering autonomous robotic lunar basing capacities is highlighted in the China-Russia MoU.</w:t>
      </w:r>
    </w:p>
    <w:p w14:paraId="0FD34921" w14:textId="77777777" w:rsidR="00C91BEF" w:rsidRPr="00340708" w:rsidRDefault="00C91BEF" w:rsidP="00C91BEF">
      <w:r w:rsidRPr="00005E59">
        <w:rPr>
          <w:rStyle w:val="StyleUnderline"/>
        </w:rPr>
        <w:t xml:space="preserve">Similar to China’s long-term plans for a permanent presence on the moon and a lunar research base by 2036, Russia in 2018 announced its own lunar plan, which included resource extraction ambitions, </w:t>
      </w:r>
      <w:r w:rsidRPr="00340708">
        <w:t>backed by a three phase base construction plan between 2025 and 2040. The first stage is a lunar orbiter module (2025); the second phase will be the construction of a lunar base (2025-2034); and the third phase (2040) will involve the construction of an “integrated manned moon exploration system.” The former chief designer of Russia’s manned space programs, the late Yevgeny Mikrin, in an interview with state run RIA Novosti news in November 2018, specified that the construction of the moon colony was to begin in 2025.</w:t>
      </w:r>
    </w:p>
    <w:p w14:paraId="37A9272B" w14:textId="77777777" w:rsidR="00C91BEF" w:rsidRPr="00005E59" w:rsidRDefault="00C91BEF" w:rsidP="00C91BEF">
      <w:pPr>
        <w:rPr>
          <w:rStyle w:val="StyleUnderline"/>
        </w:rPr>
      </w:pPr>
      <w:r w:rsidRPr="00005E59">
        <w:rPr>
          <w:rStyle w:val="StyleUnderline"/>
        </w:rPr>
        <w:t xml:space="preserve">The </w:t>
      </w:r>
      <w:r w:rsidRPr="00F40FA0">
        <w:rPr>
          <w:rStyle w:val="StyleUnderline"/>
          <w:highlight w:val="green"/>
        </w:rPr>
        <w:t>strategic recognition of the critical role</w:t>
      </w:r>
      <w:r w:rsidRPr="00005E59">
        <w:rPr>
          <w:rStyle w:val="StyleUnderline"/>
        </w:rPr>
        <w:t xml:space="preserve"> of the Earth-moon economic zone </w:t>
      </w:r>
      <w:r w:rsidRPr="00F40FA0">
        <w:rPr>
          <w:rStyle w:val="StyleUnderline"/>
          <w:highlight w:val="green"/>
        </w:rPr>
        <w:t>for future space development</w:t>
      </w:r>
      <w:r w:rsidRPr="00005E59">
        <w:rPr>
          <w:rStyle w:val="StyleUnderline"/>
        </w:rPr>
        <w:t xml:space="preserve"> and utilization is the first peg </w:t>
      </w:r>
      <w:r w:rsidRPr="00F40FA0">
        <w:rPr>
          <w:rStyle w:val="StyleUnderline"/>
          <w:highlight w:val="green"/>
        </w:rPr>
        <w:t>on which the China-Russia MoU stands</w:t>
      </w:r>
      <w:r w:rsidRPr="00005E59">
        <w:rPr>
          <w:rStyle w:val="StyleUnderline"/>
        </w:rPr>
        <w:t>. Besides that, there are two other specific geopolitical and regime constriction considerations at play here.</w:t>
      </w:r>
    </w:p>
    <w:p w14:paraId="6F506E97" w14:textId="77777777" w:rsidR="00C91BEF" w:rsidRPr="00005E59" w:rsidRDefault="00C91BEF" w:rsidP="00C91BEF">
      <w:pPr>
        <w:rPr>
          <w:rStyle w:val="StyleUnderline"/>
        </w:rPr>
      </w:pPr>
      <w:r w:rsidRPr="00005E59">
        <w:rPr>
          <w:rStyle w:val="StyleUnderline"/>
        </w:rPr>
        <w:t>Geopolitical Considerations</w:t>
      </w:r>
    </w:p>
    <w:p w14:paraId="7BAF8C1D" w14:textId="77777777" w:rsidR="00C91BEF" w:rsidRPr="00005E59" w:rsidRDefault="00C91BEF" w:rsidP="00C91BEF">
      <w:pPr>
        <w:rPr>
          <w:rStyle w:val="StyleUnderline"/>
        </w:rPr>
      </w:pPr>
      <w:r w:rsidRPr="00F40FA0">
        <w:rPr>
          <w:rStyle w:val="StyleUnderline"/>
          <w:highlight w:val="green"/>
        </w:rPr>
        <w:t>The future of space is its economy,</w:t>
      </w:r>
      <w:r w:rsidRPr="00005E59">
        <w:rPr>
          <w:rStyle w:val="StyleUnderline"/>
        </w:rPr>
        <w:t xml:space="preserve"> with possible returns in the trillions of dollars. And robust economic growth leads to military and other power projection capacities. Both China and Russia understand the impact of space on the future of global leadership. China wants to become the foremost space power by 2045, in time for the centenary of the establishment of the People’s Republic in 2049. President Xi Jinping has repeatedly highlighted the intrinsic contribution of space to Chinese global leadership. The idea behind China’s space philosophy is to demonstrate high-end technology, including human missions, lunar soft landings (near and far side), lunar sample returns, and Mars missions, to be followed by construction of a permanent space station, space-based solar power satellites, and deep space probes.</w:t>
      </w:r>
    </w:p>
    <w:p w14:paraId="189F3F15" w14:textId="77777777" w:rsidR="00C91BEF" w:rsidRPr="00005E59" w:rsidRDefault="00C91BEF" w:rsidP="00C91BEF">
      <w:pPr>
        <w:rPr>
          <w:b/>
          <w:u w:val="single"/>
        </w:rPr>
      </w:pPr>
      <w:r w:rsidRPr="00915F4F">
        <w:rPr>
          <w:rStyle w:val="StyleUnderline"/>
          <w:highlight w:val="green"/>
        </w:rPr>
        <w:t>For China, the MoU with Russia came at the appropriate geopolitical moment</w:t>
      </w:r>
      <w:r w:rsidRPr="00005E59">
        <w:rPr>
          <w:rStyle w:val="StyleUnderline"/>
        </w:rPr>
        <w:t>, especially after it has successfully demonstrated high end indigenous space capacity like lunar far side landing, autonomous lunar sample return, and a Mars mission. China no longer has to worry about the age-old cliché that all Chinese space technology is reengineered Russian space technology.</w:t>
      </w:r>
    </w:p>
    <w:p w14:paraId="3043B690" w14:textId="77777777" w:rsidR="00C91BEF" w:rsidRPr="00005E59" w:rsidRDefault="00C91BEF" w:rsidP="00C91BEF">
      <w:pPr>
        <w:rPr>
          <w:rStyle w:val="StyleUnderline"/>
        </w:rPr>
      </w:pPr>
      <w:r w:rsidRPr="00005E59">
        <w:rPr>
          <w:rStyle w:val="StyleUnderline"/>
        </w:rPr>
        <w:t xml:space="preserve">For Russia, joining in with China’s lunar base goal, even as a junior partner, means that </w:t>
      </w:r>
      <w:r w:rsidRPr="00915F4F">
        <w:rPr>
          <w:rStyle w:val="StyleUnderline"/>
          <w:highlight w:val="green"/>
        </w:rPr>
        <w:t>the two nations</w:t>
      </w:r>
      <w:r w:rsidRPr="00005E59">
        <w:rPr>
          <w:rStyle w:val="StyleUnderline"/>
        </w:rPr>
        <w:t xml:space="preserve"> can </w:t>
      </w:r>
      <w:r w:rsidRPr="00915F4F">
        <w:rPr>
          <w:rStyle w:val="StyleUnderline"/>
          <w:highlight w:val="green"/>
        </w:rPr>
        <w:t>pool their joint international resources to</w:t>
      </w:r>
      <w:r w:rsidRPr="00005E59">
        <w:rPr>
          <w:rStyle w:val="StyleUnderline"/>
        </w:rPr>
        <w:t xml:space="preserve"> register </w:t>
      </w:r>
      <w:r w:rsidRPr="00915F4F">
        <w:rPr>
          <w:rStyle w:val="StyleUnderline"/>
          <w:highlight w:val="green"/>
        </w:rPr>
        <w:t>oppos</w:t>
      </w:r>
      <w:r w:rsidRPr="00005E59">
        <w:rPr>
          <w:rStyle w:val="StyleUnderline"/>
        </w:rPr>
        <w:t xml:space="preserve">ition to a </w:t>
      </w:r>
      <w:r w:rsidRPr="00915F4F">
        <w:rPr>
          <w:rStyle w:val="StyleUnderline"/>
          <w:highlight w:val="green"/>
        </w:rPr>
        <w:t>U.S.-led space order</w:t>
      </w:r>
      <w:r w:rsidRPr="00915F4F">
        <w:rPr>
          <w:highlight w:val="green"/>
        </w:rPr>
        <w:t>,</w:t>
      </w:r>
      <w:r w:rsidRPr="00340708">
        <w:t xml:space="preserve"> something both sides are uncomfortable with. For Russia and especially </w:t>
      </w:r>
      <w:r w:rsidRPr="00005E59">
        <w:rPr>
          <w:rStyle w:val="StyleUnderline"/>
        </w:rPr>
        <w:t>President Vladimir Putin, it is about taking back the space leadership position it enjoyed as the erstwhile Soviet Union.</w:t>
      </w:r>
    </w:p>
    <w:p w14:paraId="30BF730D" w14:textId="77777777" w:rsidR="00C91BEF" w:rsidRDefault="00C91BEF" w:rsidP="00C91BEF">
      <w:pPr>
        <w:rPr>
          <w:rStyle w:val="StyleUnderline"/>
        </w:rPr>
      </w:pPr>
      <w:r w:rsidRPr="00005E59">
        <w:rPr>
          <w:rStyle w:val="StyleUnderline"/>
        </w:rPr>
        <w:t xml:space="preserve">This </w:t>
      </w:r>
      <w:r w:rsidRPr="00915F4F">
        <w:rPr>
          <w:rStyle w:val="StyleUnderline"/>
          <w:highlight w:val="green"/>
        </w:rPr>
        <w:t>lunar MoU is a continuation of the two nations’ geopolitical behavior on</w:t>
      </w:r>
      <w:r w:rsidRPr="00005E59">
        <w:rPr>
          <w:rStyle w:val="StyleUnderline"/>
        </w:rPr>
        <w:t xml:space="preserve"> Earth, where China and Russia have established alternative security systems like the Shanghai Cooperation Organization and the Chinese-led Belt and Road Initiative (BRI), of which Russia is a participating country. </w:t>
      </w:r>
      <w:r w:rsidRPr="00915F4F">
        <w:rPr>
          <w:rStyle w:val="StyleUnderline"/>
          <w:highlight w:val="green"/>
        </w:rPr>
        <w:t>By establishing a</w:t>
      </w:r>
      <w:r w:rsidRPr="00915F4F">
        <w:rPr>
          <w:rStyle w:val="StyleUnderline"/>
        </w:rPr>
        <w:t xml:space="preserve">n alternative </w:t>
      </w:r>
      <w:r w:rsidRPr="00915F4F">
        <w:rPr>
          <w:rStyle w:val="StyleUnderline"/>
          <w:highlight w:val="green"/>
        </w:rPr>
        <w:t>lunar base</w:t>
      </w:r>
      <w:r w:rsidRPr="00005E59">
        <w:rPr>
          <w:rStyle w:val="StyleUnderline"/>
        </w:rPr>
        <w:t xml:space="preserve"> development effort, </w:t>
      </w:r>
      <w:r w:rsidRPr="00915F4F">
        <w:rPr>
          <w:rStyle w:val="StyleUnderline"/>
          <w:highlight w:val="green"/>
        </w:rPr>
        <w:t xml:space="preserve">China and Russia </w:t>
      </w:r>
      <w:r w:rsidRPr="00915F4F">
        <w:rPr>
          <w:rStyle w:val="StyleUnderline"/>
        </w:rPr>
        <w:t>are</w:t>
      </w:r>
      <w:r w:rsidRPr="00005E59">
        <w:rPr>
          <w:rStyle w:val="StyleUnderline"/>
        </w:rPr>
        <w:t xml:space="preserve"> </w:t>
      </w:r>
      <w:r w:rsidRPr="00915F4F">
        <w:rPr>
          <w:rStyle w:val="StyleUnderline"/>
        </w:rPr>
        <w:t>questioning</w:t>
      </w:r>
      <w:r w:rsidRPr="00005E59">
        <w:rPr>
          <w:rStyle w:val="StyleUnderline"/>
        </w:rPr>
        <w:t xml:space="preserve"> the </w:t>
      </w:r>
      <w:r w:rsidRPr="00915F4F">
        <w:rPr>
          <w:rStyle w:val="StyleUnderline"/>
        </w:rPr>
        <w:t>legitimacy</w:t>
      </w:r>
      <w:r w:rsidRPr="00005E59">
        <w:rPr>
          <w:rStyle w:val="StyleUnderline"/>
        </w:rPr>
        <w:t xml:space="preserve"> of the Artemis Accords and </w:t>
      </w:r>
      <w:r w:rsidRPr="00915F4F">
        <w:rPr>
          <w:rStyle w:val="StyleUnderline"/>
          <w:highlight w:val="green"/>
        </w:rPr>
        <w:t>signaling</w:t>
      </w:r>
      <w:r w:rsidRPr="00005E59">
        <w:rPr>
          <w:rStyle w:val="StyleUnderline"/>
        </w:rPr>
        <w:t xml:space="preserve"> that </w:t>
      </w:r>
      <w:r w:rsidRPr="00915F4F">
        <w:rPr>
          <w:rStyle w:val="StyleUnderline"/>
          <w:highlight w:val="green"/>
        </w:rPr>
        <w:t>they do not view U.S.</w:t>
      </w:r>
      <w:r w:rsidRPr="00005E59">
        <w:rPr>
          <w:rStyle w:val="StyleUnderline"/>
        </w:rPr>
        <w:t xml:space="preserve"> efforts, both public and private, </w:t>
      </w:r>
      <w:r w:rsidRPr="00915F4F">
        <w:rPr>
          <w:rStyle w:val="StyleUnderline"/>
          <w:highlight w:val="green"/>
        </w:rPr>
        <w:t>as the only mechanism for cooperation in space</w:t>
      </w:r>
    </w:p>
    <w:p w14:paraId="3BAD912A" w14:textId="77777777" w:rsidR="00C91BEF" w:rsidRDefault="00C91BEF" w:rsidP="00C91BEF">
      <w:pPr>
        <w:rPr>
          <w:rStyle w:val="StyleUnderline"/>
        </w:rPr>
      </w:pPr>
    </w:p>
    <w:p w14:paraId="0CA6D120" w14:textId="77777777" w:rsidR="00C91BEF" w:rsidRPr="00340708" w:rsidRDefault="00C91BEF" w:rsidP="00C91BEF">
      <w:r w:rsidRPr="00340708">
        <w:t xml:space="preserve">. Basically, this is clear indication that leadership in space is contested. </w:t>
      </w:r>
      <w:r w:rsidRPr="00915F4F">
        <w:rPr>
          <w:rStyle w:val="StyleUnderline"/>
          <w:highlight w:val="green"/>
        </w:rPr>
        <w:t>Once they draw in enough partners</w:t>
      </w:r>
      <w:r w:rsidRPr="00005E59">
        <w:rPr>
          <w:rStyle w:val="StyleUnderline"/>
        </w:rPr>
        <w:t xml:space="preserve"> and signatories </w:t>
      </w:r>
      <w:r w:rsidRPr="00915F4F">
        <w:rPr>
          <w:rStyle w:val="StyleUnderline"/>
          <w:highlight w:val="green"/>
        </w:rPr>
        <w:t>to their lunar research base, China and Russia will have the</w:t>
      </w:r>
      <w:r w:rsidRPr="00005E59">
        <w:rPr>
          <w:rStyle w:val="StyleUnderline"/>
        </w:rPr>
        <w:t xml:space="preserve"> power and </w:t>
      </w:r>
      <w:r w:rsidRPr="00915F4F">
        <w:rPr>
          <w:rStyle w:val="StyleUnderline"/>
          <w:highlight w:val="green"/>
        </w:rPr>
        <w:t xml:space="preserve">influence to create an alternative </w:t>
      </w:r>
      <w:r w:rsidRPr="00915F4F">
        <w:rPr>
          <w:rStyle w:val="StyleUnderline"/>
        </w:rPr>
        <w:t>state-centric preamble and lunar accord crafting the regulatory regime around lunar exploration</w:t>
      </w:r>
      <w:r w:rsidRPr="00005E59">
        <w:rPr>
          <w:rStyle w:val="StyleUnderline"/>
        </w:rPr>
        <w:t xml:space="preserve"> and development. </w:t>
      </w:r>
      <w:r w:rsidRPr="00340708">
        <w:t>Both wield enormous clout internationally via their U.N. Security Council permanent memberships and veto power as well as advocacy in U.N. space bodies.</w:t>
      </w:r>
    </w:p>
    <w:p w14:paraId="76B17C6F" w14:textId="77777777" w:rsidR="00C91BEF" w:rsidRPr="00005E59" w:rsidRDefault="00C91BEF" w:rsidP="00C91BEF">
      <w:pPr>
        <w:rPr>
          <w:b/>
          <w:u w:val="single"/>
        </w:rPr>
      </w:pPr>
      <w:r w:rsidRPr="00005E59">
        <w:rPr>
          <w:rStyle w:val="StyleUnderline"/>
        </w:rPr>
        <w:t xml:space="preserve">Signing </w:t>
      </w:r>
      <w:r w:rsidRPr="00915F4F">
        <w:rPr>
          <w:rStyle w:val="StyleUnderline"/>
          <w:highlight w:val="green"/>
        </w:rPr>
        <w:t>an MoU for lunar development has</w:t>
      </w:r>
      <w:r w:rsidRPr="00005E59">
        <w:rPr>
          <w:rStyle w:val="StyleUnderline"/>
        </w:rPr>
        <w:t xml:space="preserve"> several long</w:t>
      </w:r>
      <w:r w:rsidRPr="00915F4F">
        <w:rPr>
          <w:rStyle w:val="StyleUnderline"/>
          <w:highlight w:val="green"/>
        </w:rPr>
        <w:t>-term strategic implications</w:t>
      </w:r>
      <w:r w:rsidRPr="00005E59">
        <w:rPr>
          <w:rStyle w:val="StyleUnderline"/>
        </w:rPr>
        <w:t xml:space="preserve"> for both as well. First, Russia gets access to an international structure already in place under China’s BRI, in which nearly 140 countries are now participating. </w:t>
      </w:r>
      <w:r w:rsidRPr="00915F4F">
        <w:rPr>
          <w:rStyle w:val="StyleUnderline"/>
          <w:highlight w:val="green"/>
        </w:rPr>
        <w:t>Both sides get</w:t>
      </w:r>
      <w:r w:rsidRPr="00005E59">
        <w:rPr>
          <w:rStyle w:val="StyleUnderline"/>
        </w:rPr>
        <w:t xml:space="preserve"> access to launch sites, ground stations, and receiver stations in China and Russia, as well as access to a universal scientific </w:t>
      </w:r>
      <w:r w:rsidRPr="00915F4F">
        <w:rPr>
          <w:rStyle w:val="StyleUnderline"/>
          <w:highlight w:val="green"/>
        </w:rPr>
        <w:t>talent pool</w:t>
      </w:r>
      <w:r w:rsidRPr="00005E59">
        <w:rPr>
          <w:rStyle w:val="StyleUnderline"/>
        </w:rPr>
        <w:t xml:space="preserve">, to include growing Chinese and Russian space </w:t>
      </w:r>
      <w:r w:rsidRPr="00915F4F">
        <w:rPr>
          <w:rStyle w:val="StyleUnderline"/>
          <w:highlight w:val="green"/>
        </w:rPr>
        <w:t>expertise</w:t>
      </w:r>
      <w:r w:rsidRPr="00005E59">
        <w:rPr>
          <w:rStyle w:val="StyleUnderline"/>
        </w:rPr>
        <w:t xml:space="preserve">, and burgeoning </w:t>
      </w:r>
      <w:r w:rsidRPr="00915F4F">
        <w:rPr>
          <w:rStyle w:val="StyleUnderline"/>
          <w:highlight w:val="green"/>
        </w:rPr>
        <w:t>employment opportunities</w:t>
      </w:r>
      <w:r w:rsidRPr="00005E59">
        <w:rPr>
          <w:rStyle w:val="StyleUnderline"/>
        </w:rPr>
        <w:t xml:space="preserve"> in China where aerospace salaries are becoming globally competitive. They will also be able to divide the long-term costs of </w:t>
      </w:r>
      <w:r w:rsidRPr="00915F4F">
        <w:rPr>
          <w:rStyle w:val="StyleUnderline"/>
          <w:highlight w:val="green"/>
        </w:rPr>
        <w:t>research and development</w:t>
      </w:r>
      <w:r w:rsidRPr="00005E59">
        <w:rPr>
          <w:rStyle w:val="StyleUnderline"/>
        </w:rPr>
        <w:t>. Finally, the MoU offers a rather flexible international partnership for countries. A decision on inclusion lies primarily with either Xi or Putin, unlike U.S. space partnerships, which have to pass through several interagency clearance processes and time-consuming bureaucratic procedures.</w:t>
      </w:r>
    </w:p>
    <w:p w14:paraId="11FF96ED" w14:textId="77777777" w:rsidR="00C91BEF" w:rsidRPr="00340708" w:rsidRDefault="00C91BEF" w:rsidP="00C91BEF">
      <w:r w:rsidRPr="00340708">
        <w:t>Strategic Regime Constriction</w:t>
      </w:r>
    </w:p>
    <w:p w14:paraId="154DCB75" w14:textId="77777777" w:rsidR="00C91BEF" w:rsidRPr="00340708" w:rsidRDefault="00C91BEF" w:rsidP="00C91BEF">
      <w:r w:rsidRPr="00340708">
        <w:t>China and Russia have expressed opposition to the U.S. policy moves to enable the private sector and commercialization of space in Artemis Accords signatory countries, as well as national legislation like the U.S. Commercial Space Launch Competitive Act 2015 (CSLCA). Beijing and Moscow are especially worried by the prospect of the private space sector taking the lead in developing space technology breakthroughs. This implies fast enhancement of capability (think SpaceX and Blue Origin reusable rockets, lunar landers), truly democratizing space beyond just the state-owned institutions currently at the forefront of space policy, technology development, and missions. This has serious economic consequences in a globally competitive trillion-dollar space market. This aspect was evident in Kremlin spokesperson Dmitry Peskov’s vocal opposition to the U.S. focus on the privatization of space.</w:t>
      </w:r>
    </w:p>
    <w:p w14:paraId="6482F44F" w14:textId="77777777" w:rsidR="00C91BEF" w:rsidRPr="00340708" w:rsidRDefault="00C91BEF" w:rsidP="00C91BEF">
      <w:r w:rsidRPr="00340708">
        <w:t>China, and to a larger extent Russia, do not yet have a vibrant private space sector capable of competing with the U.S. private sector globally, even though China under Xi has created enormous financial and ideological incentives for Chinese private space startups since 2014. China has, however, excelled in and utilized state-based policies to rein in its own private space sector under its strict Civil-Military Fusion Strategy and its new National Defense Law 2021.</w:t>
      </w:r>
    </w:p>
    <w:p w14:paraId="0EE36C5E" w14:textId="77777777" w:rsidR="00C91BEF" w:rsidRPr="00340708" w:rsidRDefault="00C91BEF" w:rsidP="00C91BEF">
      <w:r w:rsidRPr="00340708">
        <w:t>The CSLCA, which supports U.S. private citizens’ ownership of space resources; the Artemis Accords’ emphasis on commercial activities on the moon, establishment of safety zones, and utilization of space resources; and the April 6, 2020 executive order calling for space resource utilization efforts based on international partnerships have galvanized the China-Russia MoU, an alternative lunar development mechanism led by authoritarian state-owned space agencies. Both China and Russia fear that with the Artemis Accords, the private space sector has been strengthened legally to invest in lunar breakthroughs that would take their own state-owned space agencies years to compete with or catch up to. They also fear that the Cold War-based space governance mechanisms that limit private development of space might be unraveling, especially if today’s leading space-faring states become flexible on the regulatory mechanisms set up during the Cold War that have stifled private innovation in space by creating incentives for state funded and owned space activities.</w:t>
      </w:r>
    </w:p>
    <w:p w14:paraId="45C11AAE" w14:textId="77777777" w:rsidR="00C91BEF" w:rsidRPr="00340708" w:rsidRDefault="00C91BEF" w:rsidP="00C91BEF">
      <w:r w:rsidRPr="00340708">
        <w:t>Innovation in technology will be a game changer in space going forward, and both China and Russia realize the impact of, say, SpaceX’s reusable heavy lift rocket, Starship, scheduled for launch by 2023, with plans for crewed missions to the moon and Mars (with orbital refueling). Starship will be the world’s most advanced reusable rocket, with a lift capacity of 100 metric tonnes to low earth orbit (LEO). In comparison, China has plans for a reusable Long March 8 rocket (with a lift capacity of 8.4 metric tonnes to LEO) designed by the state-owned China Academy of Launch Vehicle Technology (CALT), but this is clearly not in the same class of rockets like Starship.</w:t>
      </w:r>
    </w:p>
    <w:p w14:paraId="1C295875" w14:textId="77777777" w:rsidR="00C91BEF" w:rsidRPr="00340708" w:rsidRDefault="00C91BEF" w:rsidP="00C91BEF">
      <w:r w:rsidRPr="00340708">
        <w:t>Their vocal oppositions to the entry of the U.S. private space sector buys time for China and Russia to catch up over the next decade or so. By 2030, China has its own plans for a heavy lift rocket, the Long March 9, which will have a lift capacity of 140 metric tonnes to LEO, and also aspires to master reusability in the next 20 years. However, time is of the essence in space power projection and a single technology can change the game, as reusability has done for launch infrastructure.</w:t>
      </w:r>
    </w:p>
    <w:p w14:paraId="793352C6" w14:textId="77777777" w:rsidR="00C91BEF" w:rsidRPr="00005E59" w:rsidRDefault="00C91BEF" w:rsidP="00C91BEF">
      <w:pPr>
        <w:rPr>
          <w:rStyle w:val="StyleUnderline"/>
        </w:rPr>
      </w:pPr>
      <w:r w:rsidRPr="00005E59">
        <w:rPr>
          <w:rStyle w:val="StyleUnderline"/>
        </w:rPr>
        <w:t>A Changed Reality</w:t>
      </w:r>
    </w:p>
    <w:p w14:paraId="40FB60B4" w14:textId="77777777" w:rsidR="00C91BEF" w:rsidRPr="00340708" w:rsidRDefault="00C91BEF" w:rsidP="00C91BEF">
      <w:r w:rsidRPr="00915F4F">
        <w:rPr>
          <w:rStyle w:val="StyleUnderline"/>
          <w:highlight w:val="green"/>
        </w:rPr>
        <w:t>China and Russia’s lunar base MoU</w:t>
      </w:r>
      <w:r w:rsidRPr="00005E59">
        <w:rPr>
          <w:rStyle w:val="StyleUnderline"/>
        </w:rPr>
        <w:t xml:space="preserve"> has </w:t>
      </w:r>
      <w:r w:rsidRPr="00915F4F">
        <w:rPr>
          <w:rStyle w:val="StyleUnderline"/>
          <w:highlight w:val="green"/>
        </w:rPr>
        <w:t>changed the alignment structures</w:t>
      </w:r>
      <w:r w:rsidRPr="00005E59">
        <w:rPr>
          <w:rStyle w:val="StyleUnderline"/>
        </w:rPr>
        <w:t xml:space="preserve"> around space cooperation </w:t>
      </w:r>
      <w:r w:rsidRPr="00915F4F">
        <w:rPr>
          <w:rStyle w:val="StyleUnderline"/>
          <w:highlight w:val="green"/>
        </w:rPr>
        <w:t>and sends a clear signal</w:t>
      </w:r>
      <w:r w:rsidRPr="00005E59">
        <w:rPr>
          <w:rStyle w:val="StyleUnderline"/>
        </w:rPr>
        <w:t xml:space="preserve"> to the United States and the seven other Artemis Accords partners that space is contested. China and Russia are offering avenues for alternate partnership, especially to encourage countries like Saudi Arabia and Turkey to join, both of whom have aspirations to develop their space sector</w:t>
      </w:r>
      <w:r w:rsidRPr="00340708">
        <w:t>. Turkish President Recep Tayyip Erdogan recently announced Turkish ambitions to make first contact with the moon by 2023 (the 100th year celebration of the establishment of the Turkish republic) with the help of international partnerships.</w:t>
      </w:r>
    </w:p>
    <w:p w14:paraId="06B9AD17" w14:textId="77777777" w:rsidR="00C91BEF" w:rsidRPr="00005E59" w:rsidRDefault="00C91BEF" w:rsidP="00C91BEF">
      <w:pPr>
        <w:rPr>
          <w:b/>
          <w:u w:val="single"/>
        </w:rPr>
      </w:pPr>
      <w:r w:rsidRPr="00340708">
        <w:t>Despite the U.S. private space sector advantages identified above</w:t>
      </w:r>
      <w:r w:rsidRPr="00005E59">
        <w:rPr>
          <w:rStyle w:val="StyleUnderline"/>
        </w:rPr>
        <w:t xml:space="preserve">, </w:t>
      </w:r>
      <w:r w:rsidRPr="00915F4F">
        <w:rPr>
          <w:rStyle w:val="StyleUnderline"/>
          <w:highlight w:val="green"/>
        </w:rPr>
        <w:t>the U.S. suffers from a lack of continuity</w:t>
      </w:r>
      <w:r w:rsidRPr="00005E59">
        <w:rPr>
          <w:rStyle w:val="StyleUnderline"/>
        </w:rPr>
        <w:t xml:space="preserve"> and emphasis in its space sector at the policy level </w:t>
      </w:r>
      <w:r w:rsidRPr="00915F4F">
        <w:rPr>
          <w:rStyle w:val="StyleUnderline"/>
          <w:highlight w:val="green"/>
        </w:rPr>
        <w:t>due to changing</w:t>
      </w:r>
      <w:r w:rsidRPr="00005E59">
        <w:rPr>
          <w:rStyle w:val="StyleUnderline"/>
        </w:rPr>
        <w:t xml:space="preserve"> space priorities across presidential </w:t>
      </w:r>
      <w:r w:rsidRPr="00915F4F">
        <w:rPr>
          <w:rStyle w:val="StyleUnderline"/>
          <w:highlight w:val="green"/>
        </w:rPr>
        <w:t>administrations</w:t>
      </w:r>
      <w:r w:rsidRPr="00005E59">
        <w:rPr>
          <w:rStyle w:val="StyleUnderline"/>
        </w:rPr>
        <w:t xml:space="preserve">. We saw such uncertainty creep in with regard to its Artemis Accords (established under the Trump administration), the Space Force, and the reconstitution of the National Space Council after President Joe Biden was sworn in. Biden has offered little insight into his administration’s space priorities, including on critical concepts like space resource utilization and development. Such </w:t>
      </w:r>
      <w:r w:rsidRPr="00915F4F">
        <w:rPr>
          <w:rStyle w:val="StyleUnderline"/>
          <w:highlight w:val="green"/>
        </w:rPr>
        <w:t>uncertainties</w:t>
      </w:r>
      <w:r w:rsidRPr="00005E59">
        <w:rPr>
          <w:rStyle w:val="StyleUnderline"/>
        </w:rPr>
        <w:t xml:space="preserve"> can </w:t>
      </w:r>
      <w:r w:rsidRPr="00915F4F">
        <w:rPr>
          <w:rStyle w:val="StyleUnderline"/>
          <w:highlight w:val="green"/>
        </w:rPr>
        <w:t xml:space="preserve">stifle international partnerships and </w:t>
      </w:r>
      <w:r w:rsidRPr="00915F4F">
        <w:rPr>
          <w:rStyle w:val="StyleUnderline"/>
        </w:rPr>
        <w:t xml:space="preserve">technology </w:t>
      </w:r>
      <w:r w:rsidRPr="00915F4F">
        <w:rPr>
          <w:rStyle w:val="StyleUnderline"/>
          <w:highlight w:val="green"/>
        </w:rPr>
        <w:t>development.</w:t>
      </w:r>
    </w:p>
    <w:p w14:paraId="1C31FAB6" w14:textId="77777777" w:rsidR="00C91BEF" w:rsidRDefault="00C91BEF" w:rsidP="00C91BEF">
      <w:r w:rsidRPr="00340708">
        <w:t xml:space="preserve">In contrast, </w:t>
      </w:r>
      <w:r w:rsidRPr="00005E59">
        <w:rPr>
          <w:rStyle w:val="StyleUnderline"/>
        </w:rPr>
        <w:t>despite lacking a similarly vibrant private sector, China’s clear articulation of its long-term steady lunar missions, and its ability to commit resources without having to worry about a change in missions with a change in administrations, showcases its long-term assurance that it can meet its goal of establishing a lunar base, now in partnership with Russia.</w:t>
      </w:r>
      <w:r w:rsidRPr="00340708">
        <w:t xml:space="preserve"> While technology is a game changer, a nation cannot succeed in space without long-term strategic vision.</w:t>
      </w:r>
    </w:p>
    <w:p w14:paraId="446BEA2A" w14:textId="77777777" w:rsidR="00C91BEF" w:rsidRPr="00100A2B" w:rsidRDefault="00C91BEF" w:rsidP="00C91BEF">
      <w:pPr>
        <w:pStyle w:val="Heading4"/>
      </w:pPr>
      <w:r w:rsidRPr="00100A2B">
        <w:t xml:space="preserve">US space dominance prevents </w:t>
      </w:r>
      <w:r w:rsidRPr="00100A2B">
        <w:rPr>
          <w:u w:val="single"/>
        </w:rPr>
        <w:t>global war</w:t>
      </w:r>
    </w:p>
    <w:p w14:paraId="7B03231F" w14:textId="77777777" w:rsidR="00C91BEF" w:rsidRPr="00100A2B" w:rsidRDefault="00C91BEF" w:rsidP="00C91BEF">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4267629C" w14:textId="77777777" w:rsidR="00C91BEF" w:rsidRDefault="00C91BEF" w:rsidP="00C91BEF">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has had space assets, all of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r w:rsidRPr="00DC498C">
        <w:rPr>
          <w:rStyle w:val="StyleUnderline"/>
        </w:rPr>
        <w:t>very much</w:t>
      </w:r>
      <w:r w:rsidRPr="00100A2B">
        <w:rPr>
          <w:rStyle w:val="StyleUnderline"/>
        </w:rPr>
        <w:t xml:space="preserve"> </w:t>
      </w:r>
      <w:r w:rsidRPr="003D4C87">
        <w:rPr>
          <w:rStyle w:val="StyleUnderline"/>
          <w:highlight w:val="green"/>
        </w:rPr>
        <w:t>the other way</w:t>
      </w:r>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133EC860" w14:textId="77777777" w:rsidR="00C91BEF" w:rsidRPr="000D55B8" w:rsidRDefault="00C91BEF" w:rsidP="00C91BEF"/>
    <w:p w14:paraId="666A11A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F50BB7"/>
    <w:multiLevelType w:val="hybridMultilevel"/>
    <w:tmpl w:val="E53A9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1BEF"/>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1BEF"/>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2EC54"/>
  <w15:chartTrackingRefBased/>
  <w15:docId w15:val="{05FF4CFB-4819-445F-A8B7-B8A6771B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1BEF"/>
    <w:rPr>
      <w:rFonts w:ascii="Calibri" w:hAnsi="Calibri" w:cs="Calibri"/>
    </w:rPr>
  </w:style>
  <w:style w:type="paragraph" w:styleId="Heading1">
    <w:name w:val="heading 1"/>
    <w:aliases w:val="Pocket"/>
    <w:basedOn w:val="Normal"/>
    <w:next w:val="Normal"/>
    <w:link w:val="Heading1Char"/>
    <w:qFormat/>
    <w:rsid w:val="00C91B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1B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91B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C91B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1B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1BEF"/>
  </w:style>
  <w:style w:type="character" w:customStyle="1" w:styleId="Heading1Char">
    <w:name w:val="Heading 1 Char"/>
    <w:aliases w:val="Pocket Char"/>
    <w:basedOn w:val="DefaultParagraphFont"/>
    <w:link w:val="Heading1"/>
    <w:rsid w:val="00C91B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1BEF"/>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C91BE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C91BE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91BE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91BEF"/>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B"/>
    <w:basedOn w:val="DefaultParagraphFont"/>
    <w:uiPriority w:val="6"/>
    <w:qFormat/>
    <w:rsid w:val="00C91BEF"/>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C91BEF"/>
    <w:rPr>
      <w:color w:val="auto"/>
      <w:u w:val="none"/>
    </w:rPr>
  </w:style>
  <w:style w:type="character" w:styleId="FollowedHyperlink">
    <w:name w:val="FollowedHyperlink"/>
    <w:basedOn w:val="DefaultParagraphFont"/>
    <w:uiPriority w:val="99"/>
    <w:semiHidden/>
    <w:unhideWhenUsed/>
    <w:rsid w:val="00C91BEF"/>
    <w:rPr>
      <w:color w:val="auto"/>
      <w:u w:val="none"/>
    </w:rPr>
  </w:style>
  <w:style w:type="paragraph" w:customStyle="1" w:styleId="Emphasis1">
    <w:name w:val="Emphasis1"/>
    <w:basedOn w:val="Normal"/>
    <w:link w:val="Emphasis"/>
    <w:autoRedefine/>
    <w:uiPriority w:val="7"/>
    <w:qFormat/>
    <w:rsid w:val="00C91BEF"/>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91B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91BEF"/>
    <w:pPr>
      <w:ind w:left="720"/>
      <w:contextualSpacing/>
    </w:pPr>
  </w:style>
  <w:style w:type="paragraph" w:customStyle="1" w:styleId="textbold">
    <w:name w:val="text bold"/>
    <w:basedOn w:val="Normal"/>
    <w:uiPriority w:val="7"/>
    <w:qFormat/>
    <w:rsid w:val="00C91BEF"/>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sz w:val="26"/>
      <w:u w:val="single"/>
    </w:rPr>
  </w:style>
  <w:style w:type="character" w:styleId="IntenseEmphasis">
    <w:name w:val="Intense Emphasis"/>
    <w:aliases w:val="Intense Emphasis4,Intense Emphasis11,8.,Intense Emphasis111,Intense Emphasis1111,Char Char Char Char Char Char Char Char1,Intense Emphasis31,Heading 3 Char Char Char1,Title Cha,Intense Emphasis11111,Heading 3 Char Char Char Char Char"/>
    <w:basedOn w:val="DefaultParagraphFont"/>
    <w:uiPriority w:val="1"/>
    <w:qFormat/>
    <w:rsid w:val="00C91BEF"/>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muedge.com/the-political-realities-behind-establishing-a-moon-base/" TargetMode="External"/><Relationship Id="rId18" Type="http://schemas.openxmlformats.org/officeDocument/2006/relationships/hyperlink" Target="https://www.globalsecurity.org/space/world/japan/warning.htm" TargetMode="External"/><Relationship Id="rId26" Type="http://schemas.openxmlformats.org/officeDocument/2006/relationships/hyperlink" Target="https://www.bbc.com/news/world-asia-pacific-11813699" TargetMode="External"/><Relationship Id="rId3" Type="http://schemas.openxmlformats.org/officeDocument/2006/relationships/styles" Target="styles.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fontTable" Target="fontTable.xml"/><Relationship Id="rId7" Type="http://schemas.openxmlformats.org/officeDocument/2006/relationships/hyperlink" Target="https://www.acclimatise.uk.com/2018/05/02/earth-observation-of-increasing-importance-for-climate-change-adaptation/" TargetMode="External"/><Relationship Id="rId12" Type="http://schemas.openxmlformats.org/officeDocument/2006/relationships/hyperlink" Target="https://www.foreignaffairs.com/articles/china/2018-10-15/beijings-nuclear-option" TargetMode="External"/><Relationship Id="rId17" Type="http://schemas.openxmlformats.org/officeDocument/2006/relationships/hyperlink" Target="https://thebulletin.org/2019/06/arms-control-in-outer-space-the-russian-angle-and-a-possible-way-forward/" TargetMode="External"/><Relationship Id="rId25" Type="http://schemas.openxmlformats.org/officeDocument/2006/relationships/hyperlink" Target="https://www.politico.com/story/2018/04/06/outer-space-war-defense-russia-china-463067" TargetMode="External"/><Relationship Id="rId33" Type="http://schemas.openxmlformats.org/officeDocument/2006/relationships/hyperlink" Target="https://thediplomat.com/2021/03/the-strategic-implications-of-the-china-russia-lunar-base-cooperation-agreement/" TargetMode="External"/><Relationship Id="rId2" Type="http://schemas.openxmlformats.org/officeDocument/2006/relationships/numbering" Target="numbering.xml"/><Relationship Id="rId16" Type="http://schemas.openxmlformats.org/officeDocument/2006/relationships/hyperlink" Target="https://hir.harvard.edu/anti-satellite-weapons-and-the-emerging-space-arms-race/" TargetMode="External"/><Relationship Id="rId20"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9" Type="http://schemas.openxmlformats.org/officeDocument/2006/relationships/hyperlink" Target="https://foreignpolicy.com/2020/04/28/kim-jong-un-china-north-korea/" TargetMode="External"/><Relationship Id="rId1" Type="http://schemas.openxmlformats.org/officeDocument/2006/relationships/customXml" Target="../customXml/item1.xml"/><Relationship Id="rId6" Type="http://schemas.openxmlformats.org/officeDocument/2006/relationships/hyperlink" Target="https://www.nesdis.noaa.gov/current-satellite-missions/currently-flying/geostationary-satellites" TargetMode="External"/><Relationship Id="rId11" Type="http://schemas.openxmlformats.org/officeDocument/2006/relationships/hyperlink" Target="https://www.defenseone.com/technology/2021/08/if-china-and-us-claim-same-moon-base-site-who-wins/184352/"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www.heritage.org/research/reports/2010/06/from-russian-competition-to-natural-resources-access-recasting-us-arctic-policy" TargetMode="External"/><Relationship Id="rId5" Type="http://schemas.openxmlformats.org/officeDocument/2006/relationships/webSettings" Target="webSettings.xml"/><Relationship Id="rId15" Type="http://schemas.openxmlformats.org/officeDocument/2006/relationships/hyperlink" Target="https://www.wired.com/2013/07/space-environmentalism/" TargetMode="External"/><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express.co.uk/news/world/1273890/Kim-Jong-un-dead-North-Korea-nuclear-weapon-news-latest-death-US" TargetMode="External"/><Relationship Id="rId10" Type="http://schemas.openxmlformats.org/officeDocument/2006/relationships/hyperlink" Target="https://phys.org/news/2021-12-deep-learning-extreme-weather.html" TargetMode="External"/><Relationship Id="rId19" Type="http://schemas.openxmlformats.org/officeDocument/2006/relationships/hyperlink" Target="https://www.belfercenter.org/sites/default/files/files/publication/isec_a_00273_LieberPress.pdf" TargetMode="External"/><Relationship Id="rId31" Type="http://schemas.openxmlformats.org/officeDocument/2006/relationships/hyperlink" Target="https://fcpp.org/sites/default/files/documents/Moore%20-%20Positive%20Impact%20of%20Human%20CO2%20Emissions.pdf" TargetMode="External"/><Relationship Id="rId4" Type="http://schemas.openxmlformats.org/officeDocument/2006/relationships/settings" Target="settings.xml"/><Relationship Id="rId9" Type="http://schemas.openxmlformats.org/officeDocument/2006/relationships/hyperlink" Target="https://www.forbes.com/sites/cognitiveworld/2019/03/15/how-ai-can-and-will-predict-disasters/?sh=57a309075be2" TargetMode="External"/><Relationship Id="rId14" Type="http://schemas.openxmlformats.org/officeDocument/2006/relationships/hyperlink" Target="https://nsiteam.com/social/wp-content/uploads/2018/08/SMA-White-Paper_Chinese-Persepectives-on-Space_-Aug-2018.pdf" TargetMode="External"/><Relationship Id="rId22" Type="http://schemas.openxmlformats.org/officeDocument/2006/relationships/hyperlink" Target="https://www.cnas.org/publications/commentary/the-us-military-should-not-be-doubling-down-on-space" TargetMode="External"/><Relationship Id="rId27" Type="http://schemas.openxmlformats.org/officeDocument/2006/relationships/hyperlink" Target="https://apnews.com/f5d302ae65b03838173e40848223b771" TargetMode="External"/><Relationship Id="rId30" Type="http://schemas.openxmlformats.org/officeDocument/2006/relationships/hyperlink" Target="https://missiledefenseadvocacy.org/missile-threat-and-proliferation/todays-missile-threat/china-anti-access-area-denial-coming-soon/" TargetMode="External"/><Relationship Id="rId35" Type="http://schemas.openxmlformats.org/officeDocument/2006/relationships/theme" Target="theme/theme1.xml"/><Relationship Id="rId8" Type="http://schemas.openxmlformats.org/officeDocument/2006/relationships/hyperlink" Target="https://www.wired.com/story/the-next-big-challenge-for-lunar-astronauts-moon-d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17691</Words>
  <Characters>100843</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2022-01-23T17:51:00Z</dcterms:created>
  <dcterms:modified xsi:type="dcterms:W3CDTF">2022-01-23T17:52:00Z</dcterms:modified>
</cp:coreProperties>
</file>