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13A70" w14:textId="77777777" w:rsidR="00D33215" w:rsidRDefault="00D33215" w:rsidP="00D33215">
      <w:pPr>
        <w:pStyle w:val="Heading1"/>
      </w:pPr>
      <w:bookmarkStart w:id="0" w:name="_Hlk100651200"/>
      <w:r>
        <w:t>NDCA R2 Neg vs HWL JH</w:t>
      </w:r>
    </w:p>
    <w:p w14:paraId="783BB4D3" w14:textId="77777777" w:rsidR="00D33215" w:rsidRDefault="00D33215" w:rsidP="00D33215">
      <w:pPr>
        <w:pStyle w:val="Heading1"/>
      </w:pPr>
      <w:r>
        <w:t>1NC</w:t>
      </w:r>
    </w:p>
    <w:p w14:paraId="2594F033" w14:textId="77777777" w:rsidR="00D33215" w:rsidRDefault="00D33215" w:rsidP="00D33215"/>
    <w:p w14:paraId="5DCF9D95" w14:textId="77777777" w:rsidR="00D33215" w:rsidRPr="00E40BE2" w:rsidRDefault="00D33215" w:rsidP="00D33215">
      <w:pPr>
        <w:pStyle w:val="Heading3"/>
        <w:rPr>
          <w:rFonts w:cs="Calibri"/>
        </w:rPr>
      </w:pPr>
      <w:r>
        <w:rPr>
          <w:rFonts w:cs="Calibri"/>
        </w:rPr>
        <w:t>1</w:t>
      </w:r>
    </w:p>
    <w:p w14:paraId="00DD3ACB" w14:textId="77777777" w:rsidR="00D33215" w:rsidRPr="00E40BE2" w:rsidRDefault="00D33215" w:rsidP="00D33215">
      <w:pPr>
        <w:pStyle w:val="Heading4"/>
        <w:rPr>
          <w:rFonts w:cs="Calibri"/>
        </w:rPr>
      </w:pPr>
      <w:r w:rsidRPr="00E40BE2">
        <w:rPr>
          <w:rFonts w:cs="Calibri"/>
        </w:rPr>
        <w:t xml:space="preserve">CP: The appropriation of outer space by private entities for asteroid material collection for scientific study is just. The appropriation of outer space by private entities for other space </w:t>
      </w:r>
      <w:proofErr w:type="spellStart"/>
      <w:r>
        <w:rPr>
          <w:rFonts w:cs="Calibri"/>
        </w:rPr>
        <w:t>acticity</w:t>
      </w:r>
      <w:proofErr w:type="spellEnd"/>
      <w:r w:rsidRPr="00E40BE2">
        <w:rPr>
          <w:rFonts w:cs="Calibri"/>
        </w:rPr>
        <w:t xml:space="preserve"> is unjust.</w:t>
      </w:r>
    </w:p>
    <w:p w14:paraId="4225332C" w14:textId="77777777" w:rsidR="00D33215" w:rsidRPr="00E40BE2" w:rsidRDefault="00D33215" w:rsidP="00D33215"/>
    <w:p w14:paraId="2828E605" w14:textId="77777777" w:rsidR="00D33215" w:rsidRPr="00E40BE2" w:rsidRDefault="00D33215" w:rsidP="00D33215">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440D1440" w14:textId="77777777" w:rsidR="00D33215" w:rsidRPr="00E40BE2" w:rsidRDefault="00D33215" w:rsidP="00D33215">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w:t>
      </w:r>
      <w:proofErr w:type="spellStart"/>
      <w:r w:rsidRPr="00E40BE2">
        <w:rPr>
          <w:sz w:val="18"/>
          <w:szCs w:val="18"/>
        </w:rPr>
        <w:t>Europcean</w:t>
      </w:r>
      <w:proofErr w:type="spellEnd"/>
      <w:r w:rsidRPr="00E40BE2">
        <w:rPr>
          <w:sz w:val="18"/>
          <w:szCs w:val="18"/>
        </w:rPr>
        <w:t xml:space="preserve">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w:t>
      </w:r>
      <w:proofErr w:type="gramStart"/>
      <w:r w:rsidRPr="00E40BE2">
        <w:rPr>
          <w:sz w:val="18"/>
          <w:szCs w:val="18"/>
        </w:rPr>
        <w:t>2019)DR</w:t>
      </w:r>
      <w:proofErr w:type="gramEnd"/>
      <w:r w:rsidRPr="00E40BE2">
        <w:rPr>
          <w:sz w:val="18"/>
          <w:szCs w:val="18"/>
        </w:rPr>
        <w:t xml:space="preserve"> 22</w:t>
      </w:r>
    </w:p>
    <w:p w14:paraId="44CEAB33" w14:textId="77777777" w:rsidR="00D33215" w:rsidRPr="00E40BE2" w:rsidRDefault="00D33215" w:rsidP="00D33215">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478A9619" w14:textId="77777777" w:rsidR="00D33215" w:rsidRPr="00E40BE2" w:rsidRDefault="00D33215" w:rsidP="00D33215">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2AAD1D5E" w14:textId="77777777" w:rsidR="00D33215" w:rsidRPr="00E40BE2" w:rsidRDefault="00D33215" w:rsidP="00D33215">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w:t>
      </w:r>
      <w:proofErr w:type="gramStart"/>
      <w:r w:rsidRPr="00E40BE2">
        <w:rPr>
          <w:u w:val="single"/>
        </w:rPr>
        <w:t>1]</w:t>
      </w:r>
      <w:proofErr w:type="spellStart"/>
      <w:r w:rsidRPr="00E40BE2">
        <w:rPr>
          <w:u w:val="single"/>
        </w:rPr>
        <w:t>unar</w:t>
      </w:r>
      <w:proofErr w:type="spellEnd"/>
      <w:proofErr w:type="gramEnd"/>
      <w:r w:rsidRPr="00E40BE2">
        <w:rPr>
          <w:u w:val="single"/>
        </w:rPr>
        <w:t xml:space="preserve"> material retrieved from the Moon during the Apollo Program is U.S. government property."</w:t>
      </w:r>
    </w:p>
    <w:p w14:paraId="4E4C6249" w14:textId="77777777" w:rsidR="00D33215" w:rsidRPr="00E40BE2" w:rsidRDefault="00D33215" w:rsidP="00D33215">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63635AC4" w14:textId="77777777" w:rsidR="00D33215" w:rsidRPr="00E40BE2" w:rsidRDefault="00D33215" w:rsidP="00D33215">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E40BE2">
        <w:rPr>
          <w:sz w:val="18"/>
          <w:szCs w:val="18"/>
        </w:rPr>
        <w:t>.)DR</w:t>
      </w:r>
      <w:proofErr w:type="gramEnd"/>
      <w:r w:rsidRPr="00E40BE2">
        <w:rPr>
          <w:sz w:val="18"/>
          <w:szCs w:val="18"/>
        </w:rPr>
        <w:t xml:space="preserve"> 22</w:t>
      </w:r>
    </w:p>
    <w:p w14:paraId="759DFFA5" w14:textId="77777777" w:rsidR="00D33215" w:rsidRPr="00E40BE2" w:rsidRDefault="00D33215" w:rsidP="00D33215">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6"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7"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8" w:history="1">
        <w:r w:rsidRPr="00E40BE2">
          <w:rPr>
            <w:u w:val="single"/>
          </w:rPr>
          <w:t>NASA awarded SpaceX</w:t>
        </w:r>
      </w:hyperlink>
      <w:r w:rsidRPr="00E40BE2">
        <w:rPr>
          <w:u w:val="single"/>
        </w:rPr>
        <w:t> a $2.9 billion contract to build a human landing system that will carry astronauts to the lunar surface.</w:t>
      </w:r>
    </w:p>
    <w:p w14:paraId="4965531A" w14:textId="77777777" w:rsidR="00D33215" w:rsidRPr="00E40BE2" w:rsidRDefault="00D33215" w:rsidP="00D33215">
      <w:pPr>
        <w:rPr>
          <w:sz w:val="12"/>
          <w:szCs w:val="12"/>
        </w:rPr>
      </w:pPr>
      <w:r w:rsidRPr="00E40BE2">
        <w:rPr>
          <w:sz w:val="12"/>
          <w:szCs w:val="12"/>
        </w:rPr>
        <w:t>China has also made significant progress on the technological front with the success of their </w:t>
      </w:r>
      <w:proofErr w:type="spellStart"/>
      <w:r>
        <w:fldChar w:fldCharType="begin"/>
      </w:r>
      <w:r>
        <w:instrText xml:space="preserve"> HYPERLINK "https://spaceflightnow.com/2021/01/01/chinese-mission-returned-nearly-4-pounds-of-lunar-samples/" </w:instrText>
      </w:r>
      <w:r>
        <w:fldChar w:fldCharType="separate"/>
      </w:r>
      <w:r w:rsidRPr="00E40BE2">
        <w:rPr>
          <w:sz w:val="12"/>
          <w:szCs w:val="12"/>
        </w:rPr>
        <w:t>Chang’e</w:t>
      </w:r>
      <w:proofErr w:type="spellEnd"/>
      <w:r w:rsidRPr="00E40BE2">
        <w:rPr>
          <w:sz w:val="12"/>
          <w:szCs w:val="12"/>
        </w:rPr>
        <w:t xml:space="preserve"> 5 spacecraft,</w:t>
      </w:r>
      <w:r>
        <w:rPr>
          <w:sz w:val="12"/>
          <w:szCs w:val="12"/>
        </w:rPr>
        <w:fldChar w:fldCharType="end"/>
      </w:r>
      <w:r w:rsidRPr="00E40BE2">
        <w:rPr>
          <w:sz w:val="12"/>
          <w:szCs w:val="12"/>
        </w:rPr>
        <w:t> which extracted a four-pound sample of lunar regolith and returned it to Earth.</w:t>
      </w:r>
    </w:p>
    <w:p w14:paraId="4F31F784" w14:textId="77777777" w:rsidR="00D33215" w:rsidRPr="00E40BE2" w:rsidRDefault="00D33215" w:rsidP="00D33215">
      <w:pPr>
        <w:rPr>
          <w:u w:val="single"/>
        </w:rPr>
      </w:pPr>
      <w:r w:rsidRPr="00E40BE2">
        <w:rPr>
          <w:sz w:val="14"/>
        </w:rPr>
        <w:t xml:space="preserve">The sample-return </w:t>
      </w:r>
      <w:r w:rsidRPr="00E40BE2">
        <w:rPr>
          <w:u w:val="single"/>
        </w:rPr>
        <w:t>missions underway</w:t>
      </w:r>
      <w:r w:rsidRPr="00E40BE2">
        <w:rPr>
          <w:sz w:val="14"/>
        </w:rPr>
        <w:t xml:space="preserve"> by </w:t>
      </w:r>
      <w:hyperlink r:id="rId9" w:history="1">
        <w:r w:rsidRPr="00E40BE2">
          <w:rPr>
            <w:sz w:val="14"/>
          </w:rPr>
          <w:t>NASA</w:t>
        </w:r>
      </w:hyperlink>
      <w:r w:rsidRPr="00E40BE2">
        <w:rPr>
          <w:sz w:val="14"/>
        </w:rPr>
        <w:t> and </w:t>
      </w:r>
      <w:hyperlink r:id="rId10"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w:t>
      </w:r>
      <w:proofErr w:type="gramStart"/>
      <w:r w:rsidRPr="00E40BE2">
        <w:rPr>
          <w:u w:val="single"/>
        </w:rPr>
        <w:t>in the near future</w:t>
      </w:r>
      <w:proofErr w:type="gramEnd"/>
      <w:r w:rsidRPr="00E40BE2">
        <w:rPr>
          <w:u w:val="single"/>
        </w:rPr>
        <w:t xml:space="preserv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4AF17272" w14:textId="77777777" w:rsidR="00D33215" w:rsidRPr="00E40BE2" w:rsidRDefault="00D33215" w:rsidP="00D33215">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11" w:history="1">
        <w:r w:rsidRPr="00E40BE2">
          <w:rPr>
            <w:sz w:val="14"/>
          </w:rPr>
          <w:t>JAXA</w:t>
        </w:r>
      </w:hyperlink>
      <w:r w:rsidRPr="00E40BE2">
        <w:rPr>
          <w:sz w:val="14"/>
        </w:rPr>
        <w:t> and </w:t>
      </w:r>
      <w:hyperlink r:id="rId12"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w:t>
      </w:r>
      <w:proofErr w:type="spellStart"/>
      <w:r w:rsidRPr="00E40BE2">
        <w:rPr>
          <w:sz w:val="14"/>
        </w:rPr>
        <w:t>Ryugu</w:t>
      </w:r>
      <w:proofErr w:type="spellEnd"/>
      <w:r w:rsidRPr="00E40BE2">
        <w:rPr>
          <w:sz w:val="14"/>
        </w:rPr>
        <w:t xml:space="preserve"> and Bennu,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2BC0640B" w14:textId="77777777" w:rsidR="00D33215" w:rsidRPr="00E40BE2" w:rsidRDefault="00D33215" w:rsidP="00D33215">
      <w:pPr>
        <w:rPr>
          <w:sz w:val="12"/>
          <w:szCs w:val="12"/>
        </w:rPr>
      </w:pPr>
      <w:r w:rsidRPr="00E40BE2">
        <w:rPr>
          <w:sz w:val="12"/>
          <w:szCs w:val="12"/>
        </w:rPr>
        <w:t>Despite</w:t>
      </w:r>
      <w:hyperlink r:id="rId13"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0ECAD1AA" w14:textId="77777777" w:rsidR="00D33215" w:rsidRPr="00E40BE2" w:rsidRDefault="00D33215" w:rsidP="00D33215">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proofErr w:type="spellStart"/>
      <w:r w:rsidRPr="00E40BE2">
        <w:rPr>
          <w:highlight w:val="green"/>
          <w:u w:val="single"/>
        </w:rPr>
        <w:t>defence</w:t>
      </w:r>
      <w:proofErr w:type="spellEnd"/>
      <w:r w:rsidRPr="00E40BE2">
        <w:rPr>
          <w:highlight w:val="green"/>
          <w:u w:val="single"/>
        </w:rPr>
        <w:t xml:space="preserve"> against</w:t>
      </w:r>
      <w:r w:rsidRPr="00E40BE2">
        <w:rPr>
          <w:u w:val="single"/>
        </w:rPr>
        <w:t xml:space="preserve"> potential major </w:t>
      </w:r>
      <w:r w:rsidRPr="00E40BE2">
        <w:rPr>
          <w:highlight w:val="green"/>
          <w:u w:val="single"/>
        </w:rPr>
        <w:t>impactors</w:t>
      </w:r>
      <w:r w:rsidRPr="00E40BE2">
        <w:rPr>
          <w:sz w:val="14"/>
        </w:rPr>
        <w:t>.</w:t>
      </w:r>
    </w:p>
    <w:p w14:paraId="15DA2E2B" w14:textId="77777777" w:rsidR="00D33215" w:rsidRPr="00E40BE2" w:rsidRDefault="00D33215" w:rsidP="00D33215">
      <w:pPr>
        <w:pStyle w:val="Heading4"/>
        <w:rPr>
          <w:rFonts w:cs="Calibri"/>
        </w:rPr>
      </w:pPr>
      <w:r w:rsidRPr="00E40BE2">
        <w:rPr>
          <w:rFonts w:cs="Calibri"/>
        </w:rPr>
        <w:t>Specifically, SpaceX’s Starship enables sample collection at an unprecedented rate.</w:t>
      </w:r>
    </w:p>
    <w:p w14:paraId="6E29DF11" w14:textId="77777777" w:rsidR="00D33215" w:rsidRPr="00E40BE2" w:rsidRDefault="00D33215" w:rsidP="00D33215">
      <w:proofErr w:type="spellStart"/>
      <w:r w:rsidRPr="00E40BE2">
        <w:rPr>
          <w:rStyle w:val="Heading6Char"/>
        </w:rPr>
        <w:t>Heldmann</w:t>
      </w:r>
      <w:proofErr w:type="spellEnd"/>
      <w:r w:rsidRPr="00E40BE2">
        <w:rPr>
          <w:rStyle w:val="Heading6Char"/>
        </w:rPr>
        <w:t xml:space="preserve"> et al 21 </w:t>
      </w:r>
      <w:r w:rsidRPr="00E40BE2">
        <w:t xml:space="preserve">“Accelerating Martian and Lunar Science through SpaceX Starship Missions” May 2021 Jennifer L. </w:t>
      </w:r>
      <w:proofErr w:type="spellStart"/>
      <w:r w:rsidRPr="00E40BE2">
        <w:t>Heldmann</w:t>
      </w:r>
      <w:proofErr w:type="spellEnd"/>
      <w:r w:rsidRPr="00E40BE2">
        <w:t xml:space="preserve"> [NASA Ames Research Center, Division of Space Sciences &amp; Astrobiology, Planetary Systems Branch], other authors listed in the article </w:t>
      </w:r>
      <w:hyperlink r:id="rId14" w:history="1">
        <w:r w:rsidRPr="00E40BE2">
          <w:t>https://surveygizmoresponseuploads.s3.amazonaws.com/fileuploads/623127/5489366/111-381503be1c5764e533d2e1e923e21477_HeldmannJenniferL.pdf</w:t>
        </w:r>
      </w:hyperlink>
      <w:r w:rsidRPr="00E40BE2">
        <w:t xml:space="preserve"> SM</w:t>
      </w:r>
    </w:p>
    <w:p w14:paraId="575F78E6" w14:textId="77777777" w:rsidR="00D33215" w:rsidRPr="00E40BE2" w:rsidRDefault="00D33215" w:rsidP="00D33215">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xml:space="preserve">. In addition, Starship </w:t>
      </w:r>
      <w:proofErr w:type="gramStart"/>
      <w:r w:rsidRPr="00E40BE2">
        <w:t>has the ability to</w:t>
      </w:r>
      <w:proofErr w:type="gramEnd"/>
      <w:r w:rsidRPr="00E40BE2">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04ADF4C9" w14:textId="77777777" w:rsidR="00D33215" w:rsidRPr="00E40BE2" w:rsidRDefault="00D33215" w:rsidP="00D33215">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for scientific 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w:t>
      </w:r>
      <w:proofErr w:type="gramStart"/>
      <w:r w:rsidRPr="00E40BE2">
        <w:rPr>
          <w:rStyle w:val="Emphasis"/>
        </w:rPr>
        <w:t>Never before</w:t>
      </w:r>
      <w:proofErr w:type="gramEnd"/>
      <w:r w:rsidRPr="00E40BE2">
        <w:rPr>
          <w:rStyle w:val="Emphasis"/>
        </w:rPr>
        <w:t xml:space="preserv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209485B5" w14:textId="77777777" w:rsidR="00D33215" w:rsidRPr="00E40BE2" w:rsidRDefault="00D33215" w:rsidP="00D33215">
      <w:pPr>
        <w:pStyle w:val="Heading4"/>
        <w:rPr>
          <w:rFonts w:cs="Calibri"/>
        </w:rPr>
      </w:pPr>
      <w:r w:rsidRPr="00E40BE2">
        <w:rPr>
          <w:rFonts w:cs="Calibri"/>
        </w:rPr>
        <w:t>Asteroid samples key to planetary defense</w:t>
      </w:r>
    </w:p>
    <w:p w14:paraId="7CDA3D8D" w14:textId="77777777" w:rsidR="00D33215" w:rsidRPr="00E40BE2" w:rsidRDefault="00D33215" w:rsidP="00D33215">
      <w:r w:rsidRPr="00E40BE2">
        <w:rPr>
          <w:b/>
          <w:bCs/>
          <w:sz w:val="26"/>
          <w:szCs w:val="26"/>
        </w:rPr>
        <w:t>Grove and Powell 20</w:t>
      </w:r>
      <w:r w:rsidRPr="00E40BE2">
        <w:t xml:space="preserve"> </w:t>
      </w:r>
      <w:r w:rsidRPr="00E40BE2">
        <w:rPr>
          <w:sz w:val="18"/>
          <w:szCs w:val="18"/>
        </w:rPr>
        <w:t xml:space="preserve">(Phil Groves, producer of the award-winning documentary </w:t>
      </w:r>
      <w:r w:rsidRPr="00E40BE2">
        <w:rPr>
          <w:i/>
          <w:iCs/>
          <w:sz w:val="18"/>
          <w:szCs w:val="18"/>
        </w:rPr>
        <w:t>Asteroid Hunters</w:t>
      </w:r>
      <w:r w:rsidRPr="00E40BE2">
        <w:rPr>
          <w:sz w:val="18"/>
          <w:szCs w:val="18"/>
        </w:rPr>
        <w:t xml:space="preserve">. Corey Powell, reporter for discover magazine “We're Coming for the Asteroids. Are the Asteroids Coming for Us?” </w:t>
      </w:r>
      <w:hyperlink r:id="rId15" w:history="1">
        <w:r w:rsidRPr="00E40BE2">
          <w:rPr>
            <w:sz w:val="18"/>
            <w:szCs w:val="18"/>
          </w:rPr>
          <w:t>https://www.discovermagazine.com/the-sciences/were-coming-for-the-asteroids-are-the-asteroids-also-coming-for-us November 30</w:t>
        </w:r>
      </w:hyperlink>
      <w:r w:rsidRPr="00E40BE2">
        <w:rPr>
          <w:sz w:val="18"/>
          <w:szCs w:val="18"/>
        </w:rPr>
        <w:t xml:space="preserve">, </w:t>
      </w:r>
      <w:proofErr w:type="gramStart"/>
      <w:r w:rsidRPr="00E40BE2">
        <w:rPr>
          <w:sz w:val="18"/>
          <w:szCs w:val="18"/>
        </w:rPr>
        <w:t>2020)DR</w:t>
      </w:r>
      <w:proofErr w:type="gramEnd"/>
      <w:r w:rsidRPr="00E40BE2">
        <w:rPr>
          <w:sz w:val="18"/>
          <w:szCs w:val="18"/>
        </w:rPr>
        <w:t xml:space="preserve"> 22</w:t>
      </w:r>
    </w:p>
    <w:p w14:paraId="5B785164" w14:textId="77777777" w:rsidR="00D33215" w:rsidRPr="00E40BE2" w:rsidRDefault="00D33215" w:rsidP="00D33215">
      <w:r w:rsidRPr="00E40BE2">
        <w:t xml:space="preserve">Groves: The way I internalize that sort of thinking is </w:t>
      </w:r>
      <w:r w:rsidRPr="00E40BE2">
        <w:rPr>
          <w:u w:val="single"/>
        </w:rPr>
        <w:t>an ounce of prevention is worth a pound of cure</w:t>
      </w:r>
      <w:r w:rsidRPr="00E40BE2">
        <w:t xml:space="preserve">. You have a house. You buy a fire extinguisher, and the expense of that fire extinguisher relative to the overall cost of the house is </w:t>
      </w:r>
      <w:proofErr w:type="gramStart"/>
      <w:r w:rsidRPr="00E40BE2">
        <w:t>pretty small</w:t>
      </w:r>
      <w:proofErr w:type="gramEnd"/>
      <w:r w:rsidRPr="00E40BE2">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E40BE2">
        <w:t>pretty minuscule</w:t>
      </w:r>
      <w:proofErr w:type="gramEnd"/>
      <w:r w:rsidRPr="00E40BE2">
        <w:t xml:space="preserve"> as well, but you do it. This is the same thing, just on a grander scale. </w:t>
      </w:r>
    </w:p>
    <w:p w14:paraId="31D75D3E" w14:textId="77777777" w:rsidR="00D33215" w:rsidRPr="00E40BE2" w:rsidRDefault="00D33215" w:rsidP="00D33215">
      <w:pPr>
        <w:rPr>
          <w:u w:val="single"/>
        </w:rPr>
      </w:pPr>
      <w:r w:rsidRPr="00E40BE2">
        <w:rPr>
          <w:sz w:val="14"/>
        </w:rPr>
        <w:t xml:space="preserve">And it doesn't even cost that much! </w:t>
      </w:r>
      <w:r w:rsidRPr="00E40BE2">
        <w:rPr>
          <w:highlight w:val="green"/>
          <w:u w:val="single"/>
        </w:rPr>
        <w:t>NASA</w:t>
      </w:r>
      <w:r w:rsidRPr="00E40BE2">
        <w:rPr>
          <w:u w:val="single"/>
        </w:rPr>
        <w:t>'s</w:t>
      </w:r>
      <w:r w:rsidRPr="00E40BE2">
        <w:rPr>
          <w:highlight w:val="green"/>
          <w:u w:val="single"/>
        </w:rPr>
        <w:t xml:space="preserve"> budget for finding asteroids </w:t>
      </w:r>
      <w:r w:rsidRPr="00E40BE2">
        <w:rPr>
          <w:u w:val="single"/>
        </w:rPr>
        <w:t xml:space="preserve">is probably </w:t>
      </w:r>
      <w:r w:rsidRPr="00E40BE2">
        <w:rPr>
          <w:highlight w:val="green"/>
          <w:u w:val="single"/>
        </w:rPr>
        <w:t>less than</w:t>
      </w:r>
      <w:r w:rsidRPr="00E40BE2">
        <w:rPr>
          <w:u w:val="single"/>
        </w:rPr>
        <w:t xml:space="preserve"> what it costs to make </w:t>
      </w:r>
      <w:r w:rsidRPr="00E40BE2">
        <w:rPr>
          <w:b/>
          <w:bCs/>
          <w:highlight w:val="green"/>
          <w:u w:val="single"/>
        </w:rPr>
        <w:t>one</w:t>
      </w:r>
      <w:r w:rsidRPr="00E40BE2">
        <w:rPr>
          <w:highlight w:val="green"/>
          <w:u w:val="single"/>
        </w:rPr>
        <w:t xml:space="preserve"> </w:t>
      </w:r>
      <w:r w:rsidRPr="00E40BE2">
        <w:rPr>
          <w:u w:val="single"/>
        </w:rPr>
        <w:t xml:space="preserve">Hollywood asteroid-disaster </w:t>
      </w:r>
      <w:r w:rsidRPr="00E40BE2">
        <w:rPr>
          <w:highlight w:val="green"/>
          <w:u w:val="single"/>
        </w:rPr>
        <w:t>movie</w:t>
      </w:r>
      <w:r w:rsidRPr="00E40BE2">
        <w:rPr>
          <w:u w:val="single"/>
        </w:rPr>
        <w:t>.</w:t>
      </w:r>
    </w:p>
    <w:p w14:paraId="2E20ED4A" w14:textId="77777777" w:rsidR="00D33215" w:rsidRPr="00E40BE2" w:rsidRDefault="00D33215" w:rsidP="00D33215">
      <w:pPr>
        <w:rPr>
          <w:sz w:val="14"/>
        </w:rPr>
      </w:pPr>
      <w:r w:rsidRPr="00E40BE2">
        <w:rPr>
          <w:sz w:val="14"/>
        </w:rPr>
        <w:t xml:space="preserve">Groves: That might be generous, by the way. </w:t>
      </w:r>
      <w:r w:rsidRPr="00E40BE2">
        <w:rPr>
          <w:u w:val="single"/>
        </w:rPr>
        <w:t>NASA's budget</w:t>
      </w:r>
      <w:r w:rsidRPr="00E40BE2">
        <w:rPr>
          <w:sz w:val="14"/>
        </w:rPr>
        <w:t xml:space="preserve"> for planetary defense in this past year </w:t>
      </w:r>
      <w:r w:rsidRPr="00E40BE2">
        <w:rPr>
          <w:u w:val="single"/>
        </w:rPr>
        <w:t>is about 150 million bucks. Just about every Marvel movie made out there cost more than that.</w:t>
      </w:r>
      <w:r w:rsidRPr="00E40BE2">
        <w:rPr>
          <w:sz w:val="14"/>
        </w:rPr>
        <w:t xml:space="preserve"> And </w:t>
      </w:r>
      <w:r w:rsidRPr="00E40BE2">
        <w:rPr>
          <w:u w:val="single"/>
        </w:rPr>
        <w:t xml:space="preserve">this is the only natural disaster you can </w:t>
      </w:r>
      <w:proofErr w:type="gramStart"/>
      <w:r w:rsidRPr="00E40BE2">
        <w:rPr>
          <w:u w:val="single"/>
        </w:rPr>
        <w:t>actually prevent</w:t>
      </w:r>
      <w:proofErr w:type="gramEnd"/>
      <w:r w:rsidRPr="00E40BE2">
        <w:rPr>
          <w:u w:val="single"/>
        </w:rPr>
        <w:t xml:space="preserve"> from happening.</w:t>
      </w:r>
      <w:r w:rsidRPr="00E40BE2">
        <w:rPr>
          <w:sz w:val="14"/>
        </w:rPr>
        <w:t xml:space="preserve"> You can't cork a volcano. You can't throw a net over a hurricane. You can't glue shut a fault line to stop earthquakes. But </w:t>
      </w:r>
      <w:r w:rsidRPr="00E40BE2">
        <w:rPr>
          <w:u w:val="single"/>
        </w:rPr>
        <w:t>this we can stop.</w:t>
      </w:r>
    </w:p>
    <w:p w14:paraId="403BFA96" w14:textId="77777777" w:rsidR="00D33215" w:rsidRPr="00E40BE2" w:rsidRDefault="00D33215" w:rsidP="00D33215">
      <w:pPr>
        <w:rPr>
          <w:sz w:val="12"/>
          <w:szCs w:val="12"/>
        </w:rPr>
      </w:pPr>
      <w:r w:rsidRPr="00E40BE2">
        <w:rPr>
          <w:sz w:val="12"/>
          <w:szCs w:val="12"/>
        </w:rPr>
        <w:t>What do you find most scientifically exciting about asteroids?</w:t>
      </w:r>
    </w:p>
    <w:p w14:paraId="58092A00" w14:textId="77777777" w:rsidR="00D33215" w:rsidRPr="00E40BE2" w:rsidRDefault="00D33215" w:rsidP="00D33215">
      <w:pPr>
        <w:rPr>
          <w:sz w:val="12"/>
          <w:szCs w:val="12"/>
        </w:rPr>
      </w:pPr>
      <w:r w:rsidRPr="00E40BE2">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729D3636" w14:textId="77777777" w:rsidR="00D33215" w:rsidRPr="00E40BE2" w:rsidRDefault="00D33215" w:rsidP="00D33215">
      <w:pPr>
        <w:rPr>
          <w:sz w:val="12"/>
          <w:szCs w:val="12"/>
        </w:rPr>
      </w:pPr>
      <w:r w:rsidRPr="00E40BE2">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E40BE2">
        <w:rPr>
          <w:sz w:val="12"/>
          <w:szCs w:val="12"/>
        </w:rPr>
        <w:t>All of</w:t>
      </w:r>
      <w:proofErr w:type="gramEnd"/>
      <w:r w:rsidRPr="00E40BE2">
        <w:rPr>
          <w:sz w:val="12"/>
          <w:szCs w:val="12"/>
        </w:rPr>
        <w:t xml:space="preserve"> this stuff, it's a big ammo belt, just being flung outward and inward over the course of the eons.</w:t>
      </w:r>
    </w:p>
    <w:p w14:paraId="1435AB42" w14:textId="77777777" w:rsidR="00D33215" w:rsidRPr="00E40BE2" w:rsidRDefault="00D33215" w:rsidP="00D33215">
      <w:pPr>
        <w:rPr>
          <w:b/>
          <w:bCs/>
          <w:u w:val="single"/>
        </w:rPr>
      </w:pPr>
      <w:r w:rsidRPr="00E40BE2">
        <w:rPr>
          <w:u w:val="single"/>
        </w:rPr>
        <w:t xml:space="preserve">It's an exciting time in </w:t>
      </w:r>
      <w:r w:rsidRPr="00E40BE2">
        <w:rPr>
          <w:b/>
          <w:bCs/>
          <w:u w:val="single"/>
        </w:rPr>
        <w:t>asteroid exploration</w:t>
      </w:r>
      <w:r w:rsidRPr="00E40BE2">
        <w:t>, with Hayabusa2 and OSIRIS-</w:t>
      </w:r>
      <w:proofErr w:type="spellStart"/>
      <w:r w:rsidRPr="00E40BE2">
        <w:t>REx</w:t>
      </w:r>
      <w:proofErr w:type="spellEnd"/>
      <w:r w:rsidRPr="00E40BE2">
        <w:t xml:space="preserve"> </w:t>
      </w:r>
      <w:r w:rsidRPr="00E40BE2">
        <w:rPr>
          <w:u w:val="single"/>
        </w:rPr>
        <w:t>bringing</w:t>
      </w:r>
      <w:r w:rsidRPr="00E40BE2">
        <w:t xml:space="preserve"> </w:t>
      </w:r>
      <w:r w:rsidRPr="00E40BE2">
        <w:rPr>
          <w:rStyle w:val="Heading5Char"/>
        </w:rPr>
        <w:t>asteroid samples back to Earth</w:t>
      </w:r>
      <w:r w:rsidRPr="00E40BE2">
        <w:t xml:space="preserve">. </w:t>
      </w:r>
      <w:r w:rsidRPr="00E40BE2">
        <w:rPr>
          <w:u w:val="single"/>
        </w:rPr>
        <w:t xml:space="preserve">Any thoughts </w:t>
      </w:r>
      <w:r w:rsidRPr="00E40BE2">
        <w:rPr>
          <w:b/>
          <w:bCs/>
          <w:u w:val="single"/>
        </w:rPr>
        <w:t>on these missions?</w:t>
      </w:r>
    </w:p>
    <w:p w14:paraId="69F7BD58" w14:textId="77777777" w:rsidR="00D33215" w:rsidRPr="00E40BE2" w:rsidRDefault="00D33215" w:rsidP="00D33215">
      <w:pPr>
        <w:rPr>
          <w:u w:val="single"/>
        </w:rPr>
      </w:pPr>
      <w:r w:rsidRPr="00E40BE2">
        <w:t>Groves: </w:t>
      </w:r>
      <w:r w:rsidRPr="00E40BE2">
        <w:rPr>
          <w:u w:val="single"/>
        </w:rPr>
        <w:t xml:space="preserve">They'll help us get an understanding of </w:t>
      </w:r>
      <w:r w:rsidRPr="00E40BE2">
        <w:rPr>
          <w:b/>
          <w:bCs/>
          <w:u w:val="single"/>
        </w:rPr>
        <w:t>the construction</w:t>
      </w:r>
      <w:r w:rsidRPr="00E40BE2">
        <w:rPr>
          <w:u w:val="single"/>
        </w:rPr>
        <w:t xml:space="preserve"> of our solar system and maybe even the formation of life itself</w:t>
      </w:r>
      <w:r w:rsidRPr="00E40BE2">
        <w:t xml:space="preserve">. A lot of these </w:t>
      </w:r>
      <w:r w:rsidRPr="00E40BE2">
        <w:rPr>
          <w:u w:val="single"/>
        </w:rPr>
        <w:t>asteroids carry with them organic compounds</w:t>
      </w:r>
      <w:r w:rsidRPr="00E40BE2">
        <w:t xml:space="preserve">. You want to know: </w:t>
      </w:r>
      <w:r w:rsidRPr="00E40BE2">
        <w:rPr>
          <w:u w:val="single"/>
        </w:rPr>
        <w:t>Did they bring water to Earth and Mars and perhaps other planets?</w:t>
      </w:r>
    </w:p>
    <w:p w14:paraId="6027C5EA" w14:textId="77777777" w:rsidR="00D33215" w:rsidRPr="00E40BE2" w:rsidRDefault="00D33215" w:rsidP="00D33215">
      <w:r w:rsidRPr="00E40BE2">
        <w:rPr>
          <w:u w:val="single"/>
        </w:rPr>
        <w:t xml:space="preserve">What's also interesting </w:t>
      </w:r>
      <w:r w:rsidRPr="00E40BE2">
        <w:t>about OSIRIS-</w:t>
      </w:r>
      <w:proofErr w:type="spellStart"/>
      <w:r w:rsidRPr="00E40BE2">
        <w:t>REx</w:t>
      </w:r>
      <w:proofErr w:type="spellEnd"/>
      <w:r w:rsidRPr="00E40BE2">
        <w:t xml:space="preserve"> </w:t>
      </w:r>
      <w:r w:rsidRPr="00E40BE2">
        <w:rPr>
          <w:u w:val="single"/>
        </w:rPr>
        <w:t>is</w:t>
      </w:r>
      <w:r w:rsidRPr="00E40BE2">
        <w:t xml:space="preserve"> </w:t>
      </w:r>
      <w:r w:rsidRPr="00E40BE2">
        <w:rPr>
          <w:u w:val="single"/>
        </w:rPr>
        <w:t xml:space="preserve">the asteroid it's investigating, </w:t>
      </w:r>
      <w:r w:rsidRPr="00E40BE2">
        <w:rPr>
          <w:rStyle w:val="Heading5Char"/>
          <w:highlight w:val="green"/>
        </w:rPr>
        <w:t>Bennu</w:t>
      </w:r>
      <w:r w:rsidRPr="00E40BE2">
        <w:rPr>
          <w:u w:val="single"/>
        </w:rPr>
        <w:t xml:space="preserve">, </w:t>
      </w:r>
      <w:r w:rsidRPr="00E40BE2">
        <w:rPr>
          <w:highlight w:val="green"/>
          <w:u w:val="single"/>
        </w:rPr>
        <w:t>is</w:t>
      </w:r>
      <w:r w:rsidRPr="00E40BE2">
        <w:rPr>
          <w:u w:val="single"/>
        </w:rPr>
        <w:t xml:space="preserve"> one of these potentially hazardous asteroids</w:t>
      </w:r>
      <w:r w:rsidRPr="00E40BE2">
        <w:t xml:space="preserve"> I was referencing earlier. </w:t>
      </w:r>
      <w:r w:rsidRPr="00E40BE2">
        <w:rPr>
          <w:u w:val="single"/>
        </w:rPr>
        <w:t xml:space="preserve">It's going to </w:t>
      </w:r>
      <w:r w:rsidRPr="00E40BE2">
        <w:rPr>
          <w:highlight w:val="green"/>
          <w:u w:val="single"/>
        </w:rPr>
        <w:t xml:space="preserve">pass close </w:t>
      </w:r>
      <w:r w:rsidRPr="00E40BE2">
        <w:rPr>
          <w:u w:val="single"/>
        </w:rPr>
        <w:t xml:space="preserve">to Earth </w:t>
      </w:r>
      <w:r w:rsidRPr="00E40BE2">
        <w:rPr>
          <w:highlight w:val="green"/>
          <w:u w:val="single"/>
        </w:rPr>
        <w:t xml:space="preserve">in </w:t>
      </w:r>
      <w:r w:rsidRPr="00E40BE2">
        <w:rPr>
          <w:rStyle w:val="Heading5Char"/>
          <w:highlight w:val="green"/>
        </w:rPr>
        <w:t>2035</w:t>
      </w:r>
      <w:r w:rsidRPr="00E40BE2">
        <w:rPr>
          <w:u w:val="single"/>
        </w:rPr>
        <w:t>.</w:t>
      </w:r>
      <w:r w:rsidRPr="00E40BE2">
        <w:t xml:space="preserve"> It's not going to hit then, but Earth's gravity could have some influence on its orbit around the Sun. After that, </w:t>
      </w:r>
      <w:r w:rsidRPr="00E40BE2">
        <w:rPr>
          <w:u w:val="single"/>
        </w:rPr>
        <w:t xml:space="preserve">Bennu may become </w:t>
      </w:r>
      <w:r w:rsidRPr="00E40BE2">
        <w:rPr>
          <w:rStyle w:val="Heading5Char"/>
          <w:highlight w:val="green"/>
        </w:rPr>
        <w:t xml:space="preserve">a real risk </w:t>
      </w:r>
      <w:r w:rsidRPr="00E40BE2">
        <w:rPr>
          <w:rStyle w:val="Heading5Char"/>
        </w:rPr>
        <w:t>to our planet</w:t>
      </w:r>
      <w:r w:rsidRPr="00E40BE2">
        <w:rPr>
          <w:u w:val="single"/>
        </w:rPr>
        <w:t xml:space="preserve">, </w:t>
      </w:r>
      <w:r w:rsidRPr="00E40BE2">
        <w:rPr>
          <w:highlight w:val="green"/>
          <w:u w:val="single"/>
        </w:rPr>
        <w:t xml:space="preserve">and </w:t>
      </w:r>
      <w:r w:rsidRPr="00E40BE2">
        <w:rPr>
          <w:u w:val="single"/>
        </w:rPr>
        <w:t xml:space="preserve">it's a </w:t>
      </w:r>
      <w:proofErr w:type="gramStart"/>
      <w:r w:rsidRPr="00E40BE2">
        <w:rPr>
          <w:u w:val="single"/>
        </w:rPr>
        <w:t>pretty big</w:t>
      </w:r>
      <w:proofErr w:type="gramEnd"/>
      <w:r w:rsidRPr="00E40BE2">
        <w:rPr>
          <w:u w:val="single"/>
        </w:rPr>
        <w:t xml:space="preserve"> asteroid</w:t>
      </w:r>
      <w:r w:rsidRPr="00E40BE2">
        <w:t xml:space="preserve">. It’s about </w:t>
      </w:r>
      <w:r w:rsidRPr="00E40BE2">
        <w:rPr>
          <w:rStyle w:val="Heading5Char"/>
          <w:highlight w:val="green"/>
        </w:rPr>
        <w:t xml:space="preserve">500 meters </w:t>
      </w:r>
      <w:r w:rsidRPr="00E40BE2">
        <w:rPr>
          <w:rStyle w:val="Heading5Char"/>
        </w:rPr>
        <w:t>across</w:t>
      </w:r>
      <w:r w:rsidRPr="00E40BE2">
        <w:t>, more than 1,500 feet.</w:t>
      </w:r>
    </w:p>
    <w:p w14:paraId="70E07FE4" w14:textId="77777777" w:rsidR="00D33215" w:rsidRPr="00E40BE2" w:rsidRDefault="00D33215" w:rsidP="00D33215">
      <w:pPr>
        <w:rPr>
          <w:u w:val="single"/>
        </w:rPr>
      </w:pPr>
      <w:r w:rsidRPr="00E40BE2">
        <w:t xml:space="preserve">The </w:t>
      </w:r>
      <w:r w:rsidRPr="00E40BE2">
        <w:rPr>
          <w:u w:val="single"/>
        </w:rPr>
        <w:t>images of Bennu are amazing. It's a diamond-shaped hunk of gravel.</w:t>
      </w:r>
    </w:p>
    <w:p w14:paraId="6F973E85" w14:textId="77777777" w:rsidR="00D33215" w:rsidRPr="00E40BE2" w:rsidRDefault="00D33215" w:rsidP="00D33215">
      <w:pPr>
        <w:rPr>
          <w:rStyle w:val="Heading5Char"/>
        </w:rPr>
      </w:pPr>
      <w:r w:rsidRPr="00E40BE2">
        <w:t>Groves: </w:t>
      </w:r>
      <w:r w:rsidRPr="00E40BE2">
        <w:rPr>
          <w:u w:val="single"/>
        </w:rPr>
        <w:t xml:space="preserve">It's </w:t>
      </w:r>
      <w:r w:rsidRPr="00E40BE2">
        <w:rPr>
          <w:rStyle w:val="Heading5Char"/>
        </w:rPr>
        <w:t xml:space="preserve">a rubble </w:t>
      </w:r>
      <w:proofErr w:type="gramStart"/>
      <w:r w:rsidRPr="00E40BE2">
        <w:rPr>
          <w:rStyle w:val="Heading5Char"/>
        </w:rPr>
        <w:t>pile</w:t>
      </w:r>
      <w:r w:rsidRPr="00E40BE2">
        <w:rPr>
          <w:u w:val="single"/>
        </w:rPr>
        <w:t>, and</w:t>
      </w:r>
      <w:proofErr w:type="gramEnd"/>
      <w:r w:rsidRPr="00E40BE2">
        <w:rPr>
          <w:u w:val="single"/>
        </w:rPr>
        <w:t xml:space="preserve"> </w:t>
      </w:r>
      <w:r w:rsidRPr="00E40BE2">
        <w:rPr>
          <w:b/>
          <w:bCs/>
          <w:u w:val="single"/>
        </w:rPr>
        <w:t>knowing that is an</w:t>
      </w:r>
      <w:r w:rsidRPr="00E40BE2">
        <w:rPr>
          <w:u w:val="single"/>
        </w:rPr>
        <w:t xml:space="preserve"> </w:t>
      </w:r>
      <w:r w:rsidRPr="00E40BE2">
        <w:rPr>
          <w:rStyle w:val="Heading5Char"/>
        </w:rPr>
        <w:t>important</w:t>
      </w:r>
      <w:r w:rsidRPr="00E40BE2">
        <w:rPr>
          <w:u w:val="single"/>
        </w:rPr>
        <w:t xml:space="preserve"> aspect of </w:t>
      </w:r>
      <w:r w:rsidRPr="00E40BE2">
        <w:rPr>
          <w:rStyle w:val="Heading5Char"/>
        </w:rPr>
        <w:t>planetary defense</w:t>
      </w:r>
      <w:r w:rsidRPr="00E40BE2">
        <w:t xml:space="preserve">. </w:t>
      </w:r>
      <w:r w:rsidRPr="00E40BE2">
        <w:rPr>
          <w:highlight w:val="green"/>
          <w:u w:val="single"/>
        </w:rPr>
        <w:t>How you</w:t>
      </w:r>
      <w:r w:rsidRPr="00E40BE2">
        <w:rPr>
          <w:u w:val="single"/>
        </w:rPr>
        <w:t xml:space="preserve"> would </w:t>
      </w:r>
      <w:r w:rsidRPr="00E40BE2">
        <w:rPr>
          <w:highlight w:val="green"/>
          <w:u w:val="single"/>
        </w:rPr>
        <w:t xml:space="preserve">mitigate </w:t>
      </w:r>
      <w:r w:rsidRPr="00E40BE2">
        <w:rPr>
          <w:u w:val="single"/>
        </w:rPr>
        <w:t xml:space="preserve">the threat could </w:t>
      </w:r>
      <w:r w:rsidRPr="00E40BE2">
        <w:rPr>
          <w:rStyle w:val="Heading5Char"/>
          <w:highlight w:val="green"/>
        </w:rPr>
        <w:t>depend on your understanding of the</w:t>
      </w:r>
      <w:r w:rsidRPr="00E40BE2">
        <w:rPr>
          <w:rStyle w:val="Heading5Char"/>
        </w:rPr>
        <w:t xml:space="preserve"> asteroid </w:t>
      </w:r>
      <w:r w:rsidRPr="00E40BE2">
        <w:rPr>
          <w:rStyle w:val="Heading5Char"/>
          <w:highlight w:val="green"/>
        </w:rPr>
        <w:t>structure</w:t>
      </w:r>
      <w:r w:rsidRPr="00E40BE2">
        <w:rPr>
          <w:u w:val="single"/>
        </w:rPr>
        <w:t>.</w:t>
      </w:r>
      <w:r w:rsidRPr="00E40BE2">
        <w:t xml:space="preserve"> </w:t>
      </w:r>
      <w:r w:rsidRPr="00E40BE2">
        <w:rPr>
          <w:highlight w:val="green"/>
          <w:u w:val="single"/>
        </w:rPr>
        <w:t xml:space="preserve">Is it </w:t>
      </w:r>
      <w:r w:rsidRPr="00E40BE2">
        <w:rPr>
          <w:rStyle w:val="Heading5Char"/>
          <w:highlight w:val="green"/>
        </w:rPr>
        <w:t>mostly metallic</w:t>
      </w:r>
      <w:r w:rsidRPr="00E40BE2">
        <w:rPr>
          <w:u w:val="single"/>
        </w:rPr>
        <w:t xml:space="preserve">, like a big cannon ball? </w:t>
      </w:r>
      <w:r w:rsidRPr="00E40BE2">
        <w:rPr>
          <w:highlight w:val="green"/>
          <w:u w:val="single"/>
        </w:rPr>
        <w:t>Or</w:t>
      </w:r>
      <w:r w:rsidRPr="00E40BE2">
        <w:rPr>
          <w:u w:val="single"/>
        </w:rPr>
        <w:t xml:space="preserve"> is it </w:t>
      </w:r>
      <w:r w:rsidRPr="00E40BE2">
        <w:rPr>
          <w:rStyle w:val="Heading5Char"/>
          <w:highlight w:val="green"/>
        </w:rPr>
        <w:t>a rubble pile</w:t>
      </w:r>
      <w:r w:rsidRPr="00E40BE2">
        <w:rPr>
          <w:u w:val="single"/>
        </w:rPr>
        <w:t xml:space="preserve">, </w:t>
      </w:r>
      <w:r w:rsidRPr="00E40BE2">
        <w:rPr>
          <w:highlight w:val="green"/>
          <w:u w:val="single"/>
        </w:rPr>
        <w:t>where if you whack it</w:t>
      </w:r>
      <w:r w:rsidRPr="00E40BE2">
        <w:rPr>
          <w:u w:val="single"/>
        </w:rPr>
        <w:t xml:space="preserve"> too hard, </w:t>
      </w:r>
      <w:r w:rsidRPr="00E40BE2">
        <w:rPr>
          <w:highlight w:val="green"/>
          <w:u w:val="single"/>
        </w:rPr>
        <w:t>it'll break apart?</w:t>
      </w:r>
      <w:r w:rsidRPr="00E40BE2">
        <w:rPr>
          <w:u w:val="single"/>
        </w:rPr>
        <w:t xml:space="preserve"> Then you'd have a pile of </w:t>
      </w:r>
      <w:r w:rsidRPr="00E40BE2">
        <w:rPr>
          <w:rStyle w:val="Heading5Char"/>
        </w:rPr>
        <w:t>buckshot</w:t>
      </w:r>
      <w:r w:rsidRPr="00E40BE2">
        <w:rPr>
          <w:u w:val="single"/>
        </w:rPr>
        <w:t xml:space="preserve">, </w:t>
      </w:r>
      <w:r w:rsidRPr="00E40BE2">
        <w:rPr>
          <w:highlight w:val="green"/>
          <w:u w:val="single"/>
        </w:rPr>
        <w:t xml:space="preserve">which could be </w:t>
      </w:r>
      <w:r w:rsidRPr="00E40BE2">
        <w:rPr>
          <w:rStyle w:val="Heading5Char"/>
          <w:highlight w:val="green"/>
        </w:rPr>
        <w:t>just as bad.</w:t>
      </w:r>
    </w:p>
    <w:p w14:paraId="1846555A" w14:textId="77777777" w:rsidR="00D33215" w:rsidRPr="00E40BE2" w:rsidRDefault="00D33215" w:rsidP="00D33215">
      <w:pPr>
        <w:pStyle w:val="Heading4"/>
        <w:rPr>
          <w:rFonts w:cs="Calibri"/>
          <w:u w:val="single"/>
        </w:rPr>
      </w:pPr>
      <w:r w:rsidRPr="00E40BE2">
        <w:rPr>
          <w:rFonts w:cs="Calibri"/>
        </w:rPr>
        <w:t xml:space="preserve">Core to deflection—poorly planned deflection makes </w:t>
      </w:r>
      <w:r w:rsidRPr="00E40BE2">
        <w:rPr>
          <w:rFonts w:cs="Calibri"/>
          <w:u w:val="single"/>
        </w:rPr>
        <w:t xml:space="preserve">collision more likely </w:t>
      </w:r>
    </w:p>
    <w:p w14:paraId="5D4519DC" w14:textId="77777777" w:rsidR="00D33215" w:rsidRPr="00E40BE2" w:rsidRDefault="00D33215" w:rsidP="00D33215">
      <w:pPr>
        <w:rPr>
          <w:sz w:val="18"/>
          <w:szCs w:val="18"/>
        </w:rPr>
      </w:pPr>
      <w:r w:rsidRPr="00E40BE2">
        <w:rPr>
          <w:b/>
          <w:bCs/>
          <w:sz w:val="26"/>
          <w:szCs w:val="26"/>
        </w:rPr>
        <w:t>Andrews 21</w:t>
      </w:r>
      <w:r w:rsidRPr="00E40BE2">
        <w:t xml:space="preserve"> </w:t>
      </w:r>
      <w:r w:rsidRPr="00E40BE2">
        <w:rPr>
          <w:sz w:val="18"/>
          <w:szCs w:val="18"/>
        </w:rPr>
        <w:t>(Robin George Andrews is a volcanologist and science writer based in London. His upcoming book Super Volcanoes: What They Reveal about Earth and the Worlds Beyond will be released in November 2021.</w:t>
      </w:r>
      <w:hyperlink r:id="rId16" w:history="1">
        <w:r w:rsidRPr="00E40BE2">
          <w:rPr>
            <w:sz w:val="18"/>
            <w:szCs w:val="18"/>
          </w:rPr>
          <w:t> </w:t>
        </w:r>
      </w:hyperlink>
      <w:r w:rsidRPr="00E40BE2">
        <w:rPr>
          <w:sz w:val="18"/>
          <w:szCs w:val="18"/>
        </w:rPr>
        <w:t xml:space="preserve">“NASA’s DART Mission Could Help Cancel an Asteroid Apocalypse” </w:t>
      </w:r>
      <w:hyperlink r:id="rId17" w:history="1">
        <w:r w:rsidRPr="00E40BE2">
          <w:rPr>
            <w:sz w:val="18"/>
            <w:szCs w:val="18"/>
          </w:rPr>
          <w:t>https://www.scientificamerican.com/article/nasas-dart-mission-could-help-cancel-an-asteroid-apocalypse/</w:t>
        </w:r>
      </w:hyperlink>
      <w:r w:rsidRPr="00E40BE2">
        <w:rPr>
          <w:sz w:val="18"/>
          <w:szCs w:val="18"/>
        </w:rPr>
        <w:t xml:space="preserve"> November 18, 2021)DR 22</w:t>
      </w:r>
    </w:p>
    <w:p w14:paraId="3EFE07A8" w14:textId="77777777" w:rsidR="00D33215" w:rsidRPr="00E40BE2" w:rsidRDefault="00D33215" w:rsidP="00D33215">
      <w:r w:rsidRPr="00E40BE2">
        <w:t xml:space="preserve">Mission planners are reasonably confident that DART’s hushed demise will successfully convey a </w:t>
      </w:r>
      <w:proofErr w:type="spellStart"/>
      <w:r w:rsidRPr="00E40BE2">
        <w:t>billiardlike</w:t>
      </w:r>
      <w:proofErr w:type="spellEnd"/>
      <w:r w:rsidRPr="00E40BE2">
        <w:t xml:space="preserve"> kick to </w:t>
      </w:r>
      <w:proofErr w:type="spellStart"/>
      <w:r w:rsidRPr="00E40BE2">
        <w:t>Dimorphos</w:t>
      </w:r>
      <w:proofErr w:type="spellEnd"/>
      <w:r w:rsidRPr="00E40BE2">
        <w:t xml:space="preserve">, which seems hefty enough to be sufficiently squeezed by gravity’s clutches. But </w:t>
      </w:r>
      <w:r w:rsidRPr="00E40BE2">
        <w:rPr>
          <w:u w:val="single"/>
        </w:rPr>
        <w:t xml:space="preserve">in the case of a slightly less substantial object, </w:t>
      </w:r>
      <w:r w:rsidRPr="00E40BE2">
        <w:rPr>
          <w:highlight w:val="green"/>
          <w:u w:val="single"/>
        </w:rPr>
        <w:t>a kinetic impactor could</w:t>
      </w:r>
      <w:r w:rsidRPr="00E40BE2">
        <w:rPr>
          <w:u w:val="single"/>
        </w:rPr>
        <w:t xml:space="preserve"> just </w:t>
      </w:r>
      <w:r w:rsidRPr="00E40BE2">
        <w:rPr>
          <w:rStyle w:val="Heading5Char"/>
          <w:highlight w:val="green"/>
        </w:rPr>
        <w:t>shoot right through</w:t>
      </w:r>
      <w:r w:rsidRPr="00E40BE2">
        <w:rPr>
          <w:u w:val="single"/>
        </w:rPr>
        <w:t xml:space="preserve">, like a bullet through a cake, blowing it </w:t>
      </w:r>
      <w:r w:rsidRPr="00E40BE2">
        <w:rPr>
          <w:highlight w:val="green"/>
          <w:u w:val="single"/>
        </w:rPr>
        <w:t>into</w:t>
      </w:r>
      <w:r w:rsidRPr="00E40BE2">
        <w:rPr>
          <w:u w:val="single"/>
        </w:rPr>
        <w:t xml:space="preserve"> small but still </w:t>
      </w:r>
      <w:r w:rsidRPr="00E40BE2">
        <w:rPr>
          <w:rStyle w:val="Heading5Char"/>
          <w:highlight w:val="green"/>
        </w:rPr>
        <w:t>dangerous chunks</w:t>
      </w:r>
      <w:r w:rsidRPr="00E40BE2">
        <w:t>. A successful deflection for such threats could require multiple, more gentle impacts rather than a one-and-done wallop.</w:t>
      </w:r>
    </w:p>
    <w:p w14:paraId="32787FBD" w14:textId="77777777" w:rsidR="00D33215" w:rsidRPr="00E40BE2" w:rsidRDefault="00D33215" w:rsidP="00D33215">
      <w:r w:rsidRPr="00E40BE2">
        <w:t xml:space="preserve">Another huge unknown is </w:t>
      </w:r>
      <w:proofErr w:type="spellStart"/>
      <w:r w:rsidRPr="00E40BE2">
        <w:t>Dimorphos’s</w:t>
      </w:r>
      <w:proofErr w:type="spellEnd"/>
      <w:r w:rsidRPr="00E40BE2">
        <w:t xml:space="preserve"> appearance. It could be shaped like a potato, a dog bone, a rubber duck, </w:t>
      </w:r>
      <w:hyperlink r:id="rId18" w:tgtFrame="_blank" w:history="1">
        <w:r w:rsidRPr="00E40BE2">
          <w:t>two bowling balls stuck together</w:t>
        </w:r>
      </w:hyperlink>
      <w:r w:rsidRPr="00E40BE2">
        <w:t xml:space="preserve">, or something else entirely. A colleague recently gifted Adams a donut-shaped fridge magnet, a wink to how often asteroids surprise scientists once unveiled up close by some deep-space robotic emissary. A </w:t>
      </w:r>
      <w:proofErr w:type="gramStart"/>
      <w:r w:rsidRPr="00E40BE2">
        <w:t>near-spherical</w:t>
      </w:r>
      <w:proofErr w:type="gramEnd"/>
      <w:r w:rsidRPr="00E40BE2">
        <w:t xml:space="preserve"> or even </w:t>
      </w:r>
      <w:proofErr w:type="spellStart"/>
      <w:r w:rsidRPr="00E40BE2">
        <w:t>potatolike</w:t>
      </w:r>
      <w:proofErr w:type="spellEnd"/>
      <w:r w:rsidRPr="00E40BE2">
        <w:t xml:space="preserve"> shape would be optimal for a clean hit, whereas the </w:t>
      </w:r>
      <w:r w:rsidRPr="00E40BE2">
        <w:rPr>
          <w:rStyle w:val="Heading5Char"/>
          <w:highlight w:val="green"/>
        </w:rPr>
        <w:t>uneven distribution of mass</w:t>
      </w:r>
      <w:r w:rsidRPr="00E40BE2">
        <w:rPr>
          <w:highlight w:val="green"/>
        </w:rPr>
        <w:t xml:space="preserve"> </w:t>
      </w:r>
      <w:r w:rsidRPr="00E40BE2">
        <w:rPr>
          <w:u w:val="single"/>
        </w:rPr>
        <w:t xml:space="preserve">from more </w:t>
      </w:r>
      <w:r w:rsidRPr="00E40BE2">
        <w:rPr>
          <w:b/>
          <w:bCs/>
          <w:u w:val="single"/>
        </w:rPr>
        <w:t>complex morphologies</w:t>
      </w:r>
      <w:r w:rsidRPr="00E40BE2">
        <w:t xml:space="preserve"> would </w:t>
      </w:r>
      <w:r w:rsidRPr="00E40BE2">
        <w:rPr>
          <w:highlight w:val="green"/>
          <w:u w:val="single"/>
        </w:rPr>
        <w:t>raise the chance of</w:t>
      </w:r>
      <w:r w:rsidRPr="00E40BE2">
        <w:t xml:space="preserve"> </w:t>
      </w:r>
      <w:r w:rsidRPr="00E40BE2">
        <w:rPr>
          <w:rStyle w:val="Heading5Char"/>
        </w:rPr>
        <w:t>a glancing blow</w:t>
      </w:r>
      <w:r w:rsidRPr="00E40BE2">
        <w:t xml:space="preserve">, one that </w:t>
      </w:r>
      <w:r w:rsidRPr="00E40BE2">
        <w:rPr>
          <w:u w:val="single"/>
        </w:rPr>
        <w:t xml:space="preserve">could just “spin up the moonlet and </w:t>
      </w:r>
      <w:r w:rsidRPr="00E40BE2">
        <w:rPr>
          <w:highlight w:val="green"/>
          <w:u w:val="single"/>
        </w:rPr>
        <w:t>not actually change its orbit</w:t>
      </w:r>
      <w:r w:rsidRPr="00E40BE2">
        <w:t xml:space="preserve">,” says Olivier de </w:t>
      </w:r>
      <w:proofErr w:type="spellStart"/>
      <w:r w:rsidRPr="00E40BE2">
        <w:t>Weck</w:t>
      </w:r>
      <w:proofErr w:type="spellEnd"/>
      <w:r w:rsidRPr="00E40BE2">
        <w:t>, a systems engineering researcher at the Massachusetts Institute of Technology.</w:t>
      </w:r>
    </w:p>
    <w:p w14:paraId="53C948FB" w14:textId="77777777" w:rsidR="00D33215" w:rsidRPr="00E40BE2" w:rsidRDefault="00D33215" w:rsidP="00D33215">
      <w:pPr>
        <w:rPr>
          <w:sz w:val="14"/>
        </w:rPr>
      </w:pPr>
      <w:r w:rsidRPr="00E40BE2">
        <w:rPr>
          <w:sz w:val="14"/>
        </w:rPr>
        <w:t xml:space="preserve">In the specific and benign case of </w:t>
      </w:r>
      <w:proofErr w:type="spellStart"/>
      <w:r w:rsidRPr="00E40BE2">
        <w:rPr>
          <w:sz w:val="14"/>
        </w:rPr>
        <w:t>Dimorphos</w:t>
      </w:r>
      <w:proofErr w:type="spellEnd"/>
      <w:r w:rsidRPr="00E40BE2">
        <w:rPr>
          <w:sz w:val="14"/>
        </w:rPr>
        <w:t xml:space="preserve">, all these uncertainties are mostly academic. But </w:t>
      </w:r>
      <w:r w:rsidRPr="00E40BE2">
        <w:rPr>
          <w:u w:val="single"/>
        </w:rPr>
        <w:t>in the event of a deflection attempt</w:t>
      </w:r>
      <w:r w:rsidRPr="00E40BE2">
        <w:rPr>
          <w:sz w:val="14"/>
        </w:rPr>
        <w:t xml:space="preserve"> for a true city-killer, </w:t>
      </w:r>
      <w:r w:rsidRPr="00E40BE2">
        <w:rPr>
          <w:u w:val="single"/>
        </w:rPr>
        <w:t>they could prove critical</w:t>
      </w:r>
      <w:r w:rsidRPr="00E40BE2">
        <w:rPr>
          <w:sz w:val="14"/>
        </w:rPr>
        <w:t xml:space="preserve">. </w:t>
      </w:r>
      <w:r w:rsidRPr="00E40BE2">
        <w:rPr>
          <w:highlight w:val="green"/>
          <w:u w:val="single"/>
        </w:rPr>
        <w:t>We could</w:t>
      </w:r>
      <w:r w:rsidRPr="00E40BE2">
        <w:rPr>
          <w:sz w:val="14"/>
        </w:rPr>
        <w:t xml:space="preserve">, for instance, </w:t>
      </w:r>
      <w:r w:rsidRPr="00E40BE2">
        <w:rPr>
          <w:b/>
          <w:bCs/>
          <w:highlight w:val="green"/>
          <w:u w:val="single"/>
        </w:rPr>
        <w:t>successfully deflect</w:t>
      </w:r>
      <w:r w:rsidRPr="00E40BE2">
        <w:rPr>
          <w:u w:val="single"/>
        </w:rPr>
        <w:t xml:space="preserve"> a potentially hazardous asteroid </w:t>
      </w:r>
      <w:r w:rsidRPr="00E40BE2">
        <w:rPr>
          <w:highlight w:val="green"/>
          <w:u w:val="single"/>
        </w:rPr>
        <w:t>only to</w:t>
      </w:r>
      <w:r w:rsidRPr="00E40BE2">
        <w:rPr>
          <w:u w:val="single"/>
        </w:rPr>
        <w:t xml:space="preserve"> inadvertently </w:t>
      </w:r>
      <w:r w:rsidRPr="00E40BE2">
        <w:rPr>
          <w:highlight w:val="green"/>
          <w:u w:val="single"/>
        </w:rPr>
        <w:t>put it on a new orbit that makes it </w:t>
      </w:r>
      <w:r w:rsidRPr="00E40BE2">
        <w:rPr>
          <w:rStyle w:val="Heading5Char"/>
          <w:highlight w:val="green"/>
        </w:rPr>
        <w:t>more likely to hit Earth</w:t>
      </w:r>
      <w:r w:rsidRPr="00E40BE2">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E40BE2">
        <w:rPr>
          <w:sz w:val="14"/>
        </w:rPr>
        <w:t xml:space="preserve">,” says de </w:t>
      </w:r>
      <w:proofErr w:type="spellStart"/>
      <w:r w:rsidRPr="00E40BE2">
        <w:rPr>
          <w:sz w:val="14"/>
        </w:rPr>
        <w:t>Weck</w:t>
      </w:r>
      <w:proofErr w:type="spellEnd"/>
      <w:r w:rsidRPr="00E40BE2">
        <w:rPr>
          <w:sz w:val="14"/>
        </w:rPr>
        <w:t xml:space="preserve">. This, to put it mildly, </w:t>
      </w:r>
      <w:r w:rsidRPr="00E40BE2">
        <w:rPr>
          <w:u w:val="single"/>
        </w:rPr>
        <w:t>constitutes a major hurdle for any preemptive strikes against nascent impact threats.</w:t>
      </w:r>
    </w:p>
    <w:p w14:paraId="6C019E6C" w14:textId="77777777" w:rsidR="00D33215" w:rsidRPr="00E40BE2" w:rsidRDefault="00D33215" w:rsidP="00D33215">
      <w:pPr>
        <w:rPr>
          <w:sz w:val="12"/>
          <w:szCs w:val="12"/>
        </w:rPr>
      </w:pPr>
      <w:r w:rsidRPr="00E40BE2">
        <w:rPr>
          <w:sz w:val="12"/>
          <w:szCs w:val="12"/>
        </w:rPr>
        <w:t>FOREWARNED IS FOREARMED</w:t>
      </w:r>
    </w:p>
    <w:p w14:paraId="15277BE4" w14:textId="77777777" w:rsidR="00D33215" w:rsidRPr="00E40BE2" w:rsidRDefault="00D33215" w:rsidP="00D33215">
      <w:pPr>
        <w:rPr>
          <w:u w:val="single"/>
        </w:rPr>
      </w:pPr>
      <w:r w:rsidRPr="00E40BE2">
        <w:rPr>
          <w:sz w:val="12"/>
        </w:rPr>
        <w:t xml:space="preserve">The emerging calculus is formidable indeed: </w:t>
      </w:r>
      <w:r w:rsidRPr="00E40BE2">
        <w:rPr>
          <w:u w:val="single"/>
        </w:rPr>
        <w:t xml:space="preserve">Protecting </w:t>
      </w:r>
      <w:proofErr w:type="gramStart"/>
      <w:r w:rsidRPr="00E40BE2">
        <w:rPr>
          <w:u w:val="single"/>
        </w:rPr>
        <w:t>ourselves</w:t>
      </w:r>
      <w:proofErr w:type="gramEnd"/>
      <w:r w:rsidRPr="00E40BE2">
        <w:rPr>
          <w:u w:val="single"/>
        </w:rPr>
        <w:t xml:space="preserve"> from the most numerous and tricky</w:t>
      </w:r>
      <w:r w:rsidRPr="00E40BE2">
        <w:rPr>
          <w:sz w:val="12"/>
        </w:rPr>
        <w:t xml:space="preserve"> (and thus most dangerous) </w:t>
      </w:r>
      <w:r w:rsidRPr="00E40BE2">
        <w:rPr>
          <w:u w:val="single"/>
        </w:rPr>
        <w:t>space rocks requires more than making shots in the dark,</w:t>
      </w:r>
      <w:r w:rsidRPr="00E40BE2">
        <w:rPr>
          <w:sz w:val="12"/>
        </w:rPr>
        <w:t xml:space="preserve"> especially when each “shot” is a multimillion-dollar deflection attempt. </w:t>
      </w:r>
      <w:r w:rsidRPr="00E40BE2">
        <w:rPr>
          <w:u w:val="single"/>
        </w:rPr>
        <w:t xml:space="preserve">Ensuring </w:t>
      </w:r>
      <w:r w:rsidRPr="00E40BE2">
        <w:rPr>
          <w:b/>
          <w:bCs/>
          <w:highlight w:val="green"/>
          <w:u w:val="single"/>
        </w:rPr>
        <w:t>success</w:t>
      </w:r>
      <w:r w:rsidRPr="00E40BE2">
        <w:rPr>
          <w:highlight w:val="green"/>
          <w:u w:val="single"/>
        </w:rPr>
        <w:t xml:space="preserve"> requires first scouting </w:t>
      </w:r>
      <w:r w:rsidRPr="00E40BE2">
        <w:rPr>
          <w:u w:val="single"/>
        </w:rPr>
        <w:t xml:space="preserve">out the threat </w:t>
      </w:r>
      <w:r w:rsidRPr="00E40BE2">
        <w:rPr>
          <w:highlight w:val="green"/>
          <w:u w:val="single"/>
        </w:rPr>
        <w:t>to learn</w:t>
      </w:r>
      <w:r w:rsidRPr="00E40BE2">
        <w:rPr>
          <w:u w:val="single"/>
        </w:rPr>
        <w:t xml:space="preserve"> any given space rock’s </w:t>
      </w:r>
      <w:r w:rsidRPr="00E40BE2">
        <w:rPr>
          <w:rStyle w:val="Heading5Char"/>
          <w:highlight w:val="green"/>
        </w:rPr>
        <w:t>exact mass</w:t>
      </w:r>
      <w:r w:rsidRPr="00E40BE2">
        <w:rPr>
          <w:highlight w:val="green"/>
          <w:u w:val="single"/>
        </w:rPr>
        <w:t xml:space="preserve"> and ability to absorb a</w:t>
      </w:r>
      <w:r w:rsidRPr="00E40BE2">
        <w:rPr>
          <w:u w:val="single"/>
        </w:rPr>
        <w:t xml:space="preserve"> weighty </w:t>
      </w:r>
      <w:r w:rsidRPr="00E40BE2">
        <w:rPr>
          <w:highlight w:val="green"/>
          <w:u w:val="single"/>
        </w:rPr>
        <w:t>impact</w:t>
      </w:r>
      <w:r w:rsidRPr="00E40BE2">
        <w:rPr>
          <w:u w:val="single"/>
        </w:rPr>
        <w:t>.</w:t>
      </w:r>
    </w:p>
    <w:p w14:paraId="26C8879C" w14:textId="77777777" w:rsidR="00D33215" w:rsidRPr="00E40BE2" w:rsidRDefault="00D33215" w:rsidP="00D33215">
      <w:r w:rsidRPr="00E40BE2">
        <w:t>Some of that work </w:t>
      </w:r>
      <w:hyperlink r:id="rId19" w:tgtFrame="_blank" w:history="1">
        <w:r w:rsidRPr="00E40BE2">
          <w:t>can be done from Earth</w:t>
        </w:r>
      </w:hyperlink>
      <w:r w:rsidRPr="00E40BE2">
        <w:t xml:space="preserve">, but as </w:t>
      </w:r>
      <w:proofErr w:type="spellStart"/>
      <w:r w:rsidRPr="00E40BE2">
        <w:t>Dimorphos</w:t>
      </w:r>
      <w:proofErr w:type="spellEnd"/>
      <w:r w:rsidRPr="00E40BE2">
        <w:t xml:space="preserve"> is deviously demonstrating, </w:t>
      </w:r>
      <w:r w:rsidRPr="00E40BE2">
        <w:rPr>
          <w:b/>
          <w:bCs/>
          <w:highlight w:val="green"/>
          <w:u w:val="single"/>
        </w:rPr>
        <w:t>tiny objects</w:t>
      </w:r>
      <w:r w:rsidRPr="00E40BE2">
        <w:rPr>
          <w:highlight w:val="green"/>
          <w:u w:val="single"/>
        </w:rPr>
        <w:t xml:space="preserve"> are </w:t>
      </w:r>
      <w:r w:rsidRPr="00E40BE2">
        <w:rPr>
          <w:rStyle w:val="Heading5Char"/>
          <w:highlight w:val="green"/>
        </w:rPr>
        <w:t>hard</w:t>
      </w:r>
      <w:r w:rsidRPr="00E40BE2">
        <w:rPr>
          <w:rStyle w:val="Heading5Char"/>
        </w:rPr>
        <w:t xml:space="preserve"> targets </w:t>
      </w:r>
      <w:r w:rsidRPr="00E40BE2">
        <w:rPr>
          <w:rStyle w:val="Heading5Char"/>
          <w:highlight w:val="green"/>
        </w:rPr>
        <w:t>for remote studie</w:t>
      </w:r>
      <w:r w:rsidRPr="00E40BE2">
        <w:rPr>
          <w:rStyle w:val="Heading5Char"/>
        </w:rPr>
        <w:t>s</w:t>
      </w:r>
      <w:r w:rsidRPr="00E40BE2">
        <w:t xml:space="preserve">. </w:t>
      </w:r>
      <w:r w:rsidRPr="00E40BE2">
        <w:rPr>
          <w:highlight w:val="green"/>
          <w:u w:val="single"/>
        </w:rPr>
        <w:t>It is</w:t>
      </w:r>
      <w:r w:rsidRPr="00E40BE2">
        <w:rPr>
          <w:highlight w:val="green"/>
        </w:rPr>
        <w:t xml:space="preserve"> </w:t>
      </w:r>
      <w:r w:rsidRPr="00E40BE2">
        <w:rPr>
          <w:rStyle w:val="Heading5Char"/>
          <w:highlight w:val="green"/>
        </w:rPr>
        <w:t>far better</w:t>
      </w:r>
      <w:r w:rsidRPr="00E40BE2">
        <w:t>—albeit more difficult—</w:t>
      </w:r>
      <w:r w:rsidRPr="00E40BE2">
        <w:rPr>
          <w:u w:val="single"/>
        </w:rPr>
        <w:t xml:space="preserve">to get </w:t>
      </w:r>
      <w:r w:rsidRPr="00E40BE2">
        <w:rPr>
          <w:rStyle w:val="Heading5Char"/>
          <w:highlight w:val="green"/>
        </w:rPr>
        <w:t>up close</w:t>
      </w:r>
      <w:r w:rsidRPr="00E40BE2">
        <w:rPr>
          <w:highlight w:val="green"/>
          <w:u w:val="single"/>
        </w:rPr>
        <w:t xml:space="preserve"> </w:t>
      </w:r>
      <w:r w:rsidRPr="00E40BE2">
        <w:rPr>
          <w:u w:val="single"/>
        </w:rPr>
        <w:t xml:space="preserve">and </w:t>
      </w:r>
      <w:r w:rsidRPr="00E40BE2">
        <w:rPr>
          <w:rStyle w:val="Heading5Char"/>
        </w:rPr>
        <w:t>personal</w:t>
      </w:r>
      <w:r w:rsidRPr="00E40BE2">
        <w:rPr>
          <w:u w:val="single"/>
        </w:rPr>
        <w:t xml:space="preserve"> with any adversarial asteroid before trying to hit it</w:t>
      </w:r>
      <w:r w:rsidRPr="00E40BE2">
        <w:t xml:space="preserve"> at all. This was, in fact, ESA’s original plan, before schedule slips ensured that its reconnaissance spacecraft would arrive only after DART’s dramatic impact. In the future, miniaturized kinetic impactors could even be sent alongside </w:t>
      </w:r>
      <w:r w:rsidRPr="00E40BE2">
        <w:rPr>
          <w:rStyle w:val="Heading5Char"/>
        </w:rPr>
        <w:t>scientific scouting missions</w:t>
      </w:r>
      <w:r w:rsidRPr="00E40BE2">
        <w:t xml:space="preserve">, meant to merely nudge target asteroids </w:t>
      </w:r>
      <w:r w:rsidRPr="00E40BE2">
        <w:rPr>
          <w:u w:val="single"/>
        </w:rPr>
        <w:t>to estimate how they would respond to</w:t>
      </w:r>
      <w:r w:rsidRPr="00E40BE2">
        <w:t xml:space="preserve"> more powerful </w:t>
      </w:r>
      <w:r w:rsidRPr="00E40BE2">
        <w:rPr>
          <w:u w:val="single"/>
        </w:rPr>
        <w:t>deflective blows. “</w:t>
      </w:r>
      <w:r w:rsidRPr="00E40BE2">
        <w:rPr>
          <w:highlight w:val="green"/>
          <w:u w:val="single"/>
        </w:rPr>
        <w:t>We have to go</w:t>
      </w:r>
      <w:r w:rsidRPr="00E40BE2">
        <w:rPr>
          <w:u w:val="single"/>
        </w:rPr>
        <w:t xml:space="preserve"> and characterize them better </w:t>
      </w:r>
      <w:r w:rsidRPr="00E40BE2">
        <w:rPr>
          <w:b/>
          <w:bCs/>
          <w:highlight w:val="green"/>
          <w:u w:val="single"/>
        </w:rPr>
        <w:t>before</w:t>
      </w:r>
      <w:r w:rsidRPr="00E40BE2">
        <w:rPr>
          <w:highlight w:val="green"/>
          <w:u w:val="single"/>
        </w:rPr>
        <w:t xml:space="preserve"> we </w:t>
      </w:r>
      <w:r w:rsidRPr="00E40BE2">
        <w:rPr>
          <w:rStyle w:val="Heading5Char"/>
          <w:highlight w:val="green"/>
        </w:rPr>
        <w:t>rest humanity’s fate</w:t>
      </w:r>
      <w:r w:rsidRPr="00E40BE2">
        <w:rPr>
          <w:u w:val="single"/>
        </w:rPr>
        <w:t xml:space="preserve"> in that one golden shot</w:t>
      </w:r>
      <w:r w:rsidRPr="00E40BE2">
        <w:t xml:space="preserve">,” de </w:t>
      </w:r>
      <w:proofErr w:type="spellStart"/>
      <w:r w:rsidRPr="00E40BE2">
        <w:t>Weck</w:t>
      </w:r>
      <w:proofErr w:type="spellEnd"/>
      <w:r w:rsidRPr="00E40BE2">
        <w:t xml:space="preserve"> says.</w:t>
      </w:r>
    </w:p>
    <w:p w14:paraId="760744D5" w14:textId="77777777" w:rsidR="00D33215" w:rsidRPr="00E40BE2" w:rsidRDefault="00D33215" w:rsidP="00D33215">
      <w:pPr>
        <w:pStyle w:val="Heading4"/>
        <w:contextualSpacing/>
        <w:rPr>
          <w:rFonts w:cs="Calibri"/>
        </w:rPr>
      </w:pPr>
      <w:r w:rsidRPr="00E40BE2">
        <w:rPr>
          <w:rFonts w:cs="Calibri"/>
        </w:rPr>
        <w:t xml:space="preserve">Asteroid collisions cause extinction and nuclear </w:t>
      </w:r>
      <w:proofErr w:type="spellStart"/>
      <w:r w:rsidRPr="00E40BE2">
        <w:rPr>
          <w:rFonts w:cs="Calibri"/>
        </w:rPr>
        <w:t>miscalc</w:t>
      </w:r>
      <w:proofErr w:type="spellEnd"/>
      <w:r w:rsidRPr="00E40BE2">
        <w:rPr>
          <w:rFonts w:cs="Calibri"/>
        </w:rPr>
        <w:t xml:space="preserve"> </w:t>
      </w:r>
    </w:p>
    <w:p w14:paraId="0FE8A56E" w14:textId="77777777" w:rsidR="00D33215" w:rsidRPr="00E40BE2" w:rsidRDefault="00D33215" w:rsidP="00D33215">
      <w:pPr>
        <w:contextualSpacing/>
      </w:pPr>
      <w:r w:rsidRPr="00E40BE2">
        <w:rPr>
          <w:rStyle w:val="Heading6Char"/>
        </w:rPr>
        <w:t xml:space="preserve">Baum 19 </w:t>
      </w:r>
      <w:r w:rsidRPr="00E40BE2">
        <w:t xml:space="preserve">(Executive director of the Global Catastrophic Risk Institute, “Risk-Risk Tradeoff Analysis of Nuclear Explosives for Asteroid Deflection,” </w:t>
      </w:r>
      <w:r w:rsidRPr="00E40BE2">
        <w:rPr>
          <w:i/>
          <w:iCs/>
        </w:rPr>
        <w:t>Risk Analysis</w:t>
      </w:r>
      <w:r w:rsidRPr="00E40BE2">
        <w:t>, vol. 39, no. 11 (November 2019), p.2427-</w:t>
      </w:r>
      <w:proofErr w:type="gramStart"/>
      <w:r w:rsidRPr="00E40BE2">
        <w:t>2442)DR</w:t>
      </w:r>
      <w:proofErr w:type="gramEnd"/>
      <w:r w:rsidRPr="00E40BE2">
        <w:t xml:space="preserve"> 22</w:t>
      </w:r>
      <w:r w:rsidRPr="00E40BE2">
        <w:br/>
      </w:r>
    </w:p>
    <w:p w14:paraId="6B1F1EC9" w14:textId="77777777" w:rsidR="00D33215" w:rsidRPr="00E40BE2" w:rsidRDefault="00D33215" w:rsidP="00D33215">
      <w:pPr>
        <w:ind w:firstLine="720"/>
        <w:contextualSpacing/>
        <w:rPr>
          <w:sz w:val="14"/>
        </w:rPr>
      </w:pPr>
      <w:r w:rsidRPr="00E40BE2">
        <w:rPr>
          <w:sz w:val="14"/>
        </w:rPr>
        <w:t xml:space="preserve">The most severe </w:t>
      </w:r>
      <w:r w:rsidRPr="00E40BE2">
        <w:rPr>
          <w:rStyle w:val="Heading5Char"/>
          <w:highlight w:val="green"/>
        </w:rPr>
        <w:t>asteroid collisions</w:t>
      </w:r>
      <w:r w:rsidRPr="00E40BE2">
        <w:rPr>
          <w:sz w:val="14"/>
        </w:rPr>
        <w:t xml:space="preserve"> and nuclear wars </w:t>
      </w:r>
      <w:r w:rsidRPr="00E40BE2">
        <w:rPr>
          <w:u w:val="single"/>
        </w:rPr>
        <w:t xml:space="preserve">can cause </w:t>
      </w:r>
      <w:r w:rsidRPr="00E40BE2">
        <w:rPr>
          <w:highlight w:val="green"/>
          <w:u w:val="single"/>
        </w:rPr>
        <w:t>global environmental effects</w:t>
      </w:r>
      <w:r w:rsidRPr="00E40BE2">
        <w:rPr>
          <w:sz w:val="14"/>
        </w:rPr>
        <w:t xml:space="preserve">. The core mechanism is the </w:t>
      </w:r>
      <w:r w:rsidRPr="00E40BE2">
        <w:rPr>
          <w:u w:val="single"/>
        </w:rPr>
        <w:t>transport of particulate matter into the stratosphere</w:t>
      </w:r>
      <w:r w:rsidRPr="00E40BE2">
        <w:rPr>
          <w:sz w:val="14"/>
        </w:rPr>
        <w:t xml:space="preserve">, where it can spread worldwide and remain aloft for years or decades. </w:t>
      </w:r>
      <w:r w:rsidRPr="00E40BE2">
        <w:rPr>
          <w:u w:val="single"/>
        </w:rPr>
        <w:t xml:space="preserve">Large asteroid collisions create </w:t>
      </w:r>
      <w:r w:rsidRPr="00E40BE2">
        <w:rPr>
          <w:highlight w:val="green"/>
          <w:u w:val="single"/>
        </w:rPr>
        <w:t xml:space="preserve">large quantities of </w:t>
      </w:r>
      <w:r w:rsidRPr="00E40BE2">
        <w:rPr>
          <w:rStyle w:val="Heading5Char"/>
          <w:highlight w:val="green"/>
        </w:rPr>
        <w:t>dust</w:t>
      </w:r>
      <w:r w:rsidRPr="00E40BE2">
        <w:rPr>
          <w:highlight w:val="green"/>
          <w:u w:val="single"/>
        </w:rPr>
        <w:t xml:space="preserve"> and</w:t>
      </w:r>
      <w:r w:rsidRPr="00E40BE2">
        <w:rPr>
          <w:u w:val="single"/>
        </w:rPr>
        <w:t xml:space="preserve"> large </w:t>
      </w:r>
      <w:r w:rsidRPr="00E40BE2">
        <w:rPr>
          <w:rStyle w:val="Heading5Char"/>
        </w:rPr>
        <w:t>fireballs</w:t>
      </w:r>
      <w:r w:rsidRPr="00E40BE2">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E40BE2">
        <w:rPr>
          <w:rStyle w:val="Heading5Char"/>
        </w:rPr>
        <w:t xml:space="preserve">spark </w:t>
      </w:r>
      <w:r w:rsidRPr="00E40BE2">
        <w:rPr>
          <w:rStyle w:val="Heading5Char"/>
          <w:highlight w:val="green"/>
        </w:rPr>
        <w:t>global fires</w:t>
      </w:r>
      <w:r w:rsidRPr="00E40BE2">
        <w:rPr>
          <w:sz w:val="14"/>
        </w:rPr>
        <w:t xml:space="preserve"> (Toon, </w:t>
      </w:r>
      <w:proofErr w:type="spellStart"/>
      <w:r w:rsidRPr="00E40BE2">
        <w:rPr>
          <w:sz w:val="14"/>
        </w:rPr>
        <w:t>Zahnle</w:t>
      </w:r>
      <w:proofErr w:type="spellEnd"/>
      <w:r w:rsidRPr="00E40BE2">
        <w:rPr>
          <w:sz w:val="14"/>
        </w:rPr>
        <w:t xml:space="preserve">, Morrison, Turco, &amp; Covey, 1997). The fires are a major impact </w:t>
      </w:r>
      <w:proofErr w:type="gramStart"/>
      <w:r w:rsidRPr="00E40BE2">
        <w:rPr>
          <w:sz w:val="14"/>
        </w:rPr>
        <w:t>in their own right and</w:t>
      </w:r>
      <w:proofErr w:type="gramEnd"/>
      <w:r w:rsidRPr="00E40BE2">
        <w:rPr>
          <w:sz w:val="14"/>
        </w:rPr>
        <w:t xml:space="preserve"> can send additional smoke into the stratosphere. For nuclear explosions, there is also a fireball and smoke, in this case from the burning of cities or other military targets.</w:t>
      </w:r>
    </w:p>
    <w:p w14:paraId="23ECFD35" w14:textId="77777777" w:rsidR="00D33215" w:rsidRPr="00E40BE2" w:rsidRDefault="00D33215" w:rsidP="00D33215">
      <w:pPr>
        <w:ind w:firstLine="720"/>
        <w:contextualSpacing/>
        <w:rPr>
          <w:sz w:val="14"/>
        </w:rPr>
      </w:pPr>
      <w:r w:rsidRPr="00E40BE2">
        <w:rPr>
          <w:sz w:val="14"/>
        </w:rPr>
        <w:t xml:space="preserve">While in the stratosphere, </w:t>
      </w:r>
      <w:r w:rsidRPr="00E40BE2">
        <w:rPr>
          <w:u w:val="single"/>
        </w:rPr>
        <w:t xml:space="preserve">the particulate matter </w:t>
      </w:r>
      <w:r w:rsidRPr="00E40BE2">
        <w:rPr>
          <w:highlight w:val="green"/>
          <w:u w:val="single"/>
        </w:rPr>
        <w:t>blocks sunlight and</w:t>
      </w:r>
      <w:r w:rsidRPr="00E40BE2">
        <w:rPr>
          <w:u w:val="single"/>
        </w:rPr>
        <w:t xml:space="preserve"> </w:t>
      </w:r>
      <w:r w:rsidRPr="00E40BE2">
        <w:rPr>
          <w:rStyle w:val="Heading5Char"/>
          <w:highlight w:val="green"/>
        </w:rPr>
        <w:t>destroys ozone</w:t>
      </w:r>
      <w:r w:rsidRPr="00E40BE2">
        <w:rPr>
          <w:sz w:val="14"/>
        </w:rPr>
        <w:t xml:space="preserve"> (Toon et al., 2007). The ozone loss increases the amount of ultraviolet radiation reaching the surface, causing skin cancer and other harms (Mills, Toon, Turco, </w:t>
      </w:r>
      <w:proofErr w:type="spellStart"/>
      <w:r w:rsidRPr="00E40BE2">
        <w:rPr>
          <w:sz w:val="14"/>
        </w:rPr>
        <w:t>Kinnison</w:t>
      </w:r>
      <w:proofErr w:type="spellEnd"/>
      <w:r w:rsidRPr="00E40BE2">
        <w:rPr>
          <w:sz w:val="14"/>
        </w:rPr>
        <w:t xml:space="preserve">, &amp; Garcia, 2008). The </w:t>
      </w:r>
      <w:r w:rsidRPr="00E40BE2">
        <w:rPr>
          <w:u w:val="single"/>
        </w:rPr>
        <w:t xml:space="preserve">blocked sunlight </w:t>
      </w:r>
      <w:r w:rsidRPr="00E40BE2">
        <w:rPr>
          <w:highlight w:val="green"/>
          <w:u w:val="single"/>
        </w:rPr>
        <w:t xml:space="preserve">causes </w:t>
      </w:r>
      <w:r w:rsidRPr="00E40BE2">
        <w:rPr>
          <w:rStyle w:val="Heading5Char"/>
          <w:highlight w:val="green"/>
        </w:rPr>
        <w:t>abrupt cooling</w:t>
      </w:r>
      <w:r w:rsidRPr="00E40BE2">
        <w:rPr>
          <w:u w:val="single"/>
        </w:rPr>
        <w:t xml:space="preserve"> of Earth’s surface</w:t>
      </w:r>
      <w:r w:rsidRPr="00E40BE2">
        <w:rPr>
          <w:sz w:val="14"/>
        </w:rPr>
        <w:t xml:space="preserve"> and in turn reduced precipitation due to a weakened hydrological cycle. The cool, dry, and dark conditions </w:t>
      </w:r>
      <w:r w:rsidRPr="00E40BE2">
        <w:rPr>
          <w:rStyle w:val="Heading5Char"/>
        </w:rPr>
        <w:t>reduce plant growth</w:t>
      </w:r>
      <w:r w:rsidRPr="00E40BE2">
        <w:rPr>
          <w:sz w:val="14"/>
        </w:rPr>
        <w:t xml:space="preserve">. Recent studies use modern climate and crop models to examine the effects for a hypothetical India Pakistan nuclear war scenario with 100 weapons (50 per side) each of 15KT yield. The studies find </w:t>
      </w:r>
      <w:r w:rsidRPr="00E40BE2">
        <w:rPr>
          <w:b/>
          <w:bCs/>
          <w:highlight w:val="green"/>
          <w:u w:val="single"/>
        </w:rPr>
        <w:t>ag</w:t>
      </w:r>
      <w:r w:rsidRPr="00E40BE2">
        <w:rPr>
          <w:u w:val="single"/>
        </w:rPr>
        <w:t xml:space="preserve">riculture </w:t>
      </w:r>
      <w:r w:rsidRPr="00E40BE2">
        <w:rPr>
          <w:highlight w:val="green"/>
          <w:u w:val="single"/>
        </w:rPr>
        <w:t>declines</w:t>
      </w:r>
      <w:r w:rsidRPr="00E40BE2">
        <w:rPr>
          <w:sz w:val="14"/>
        </w:rPr>
        <w:t xml:space="preserve"> in the range </w:t>
      </w:r>
      <w:r w:rsidRPr="00E40BE2">
        <w:rPr>
          <w:u w:val="single"/>
        </w:rPr>
        <w:t>of</w:t>
      </w:r>
      <w:r w:rsidRPr="00E40BE2">
        <w:rPr>
          <w:sz w:val="14"/>
        </w:rPr>
        <w:t xml:space="preserve"> approximately 2% to </w:t>
      </w:r>
      <w:r w:rsidRPr="00E40BE2">
        <w:rPr>
          <w:rStyle w:val="Heading5Char"/>
        </w:rPr>
        <w:t>50%</w:t>
      </w:r>
      <w:r w:rsidRPr="00E40BE2">
        <w:rPr>
          <w:sz w:val="14"/>
        </w:rPr>
        <w:t xml:space="preserve"> depending on the crop and location.11 Another study compares the crop data to existing poverty and malnourishment and estimates that the crop declines </w:t>
      </w:r>
      <w:r w:rsidRPr="00E40BE2">
        <w:rPr>
          <w:u w:val="single"/>
        </w:rPr>
        <w:t>could threaten</w:t>
      </w:r>
      <w:r w:rsidRPr="00E40BE2">
        <w:rPr>
          <w:sz w:val="14"/>
        </w:rPr>
        <w:t xml:space="preserve"> </w:t>
      </w:r>
      <w:r w:rsidRPr="00E40BE2">
        <w:rPr>
          <w:rStyle w:val="Heading5Char"/>
        </w:rPr>
        <w:t xml:space="preserve">starvation for </w:t>
      </w:r>
      <w:r w:rsidRPr="00E40BE2">
        <w:rPr>
          <w:rStyle w:val="Heading5Char"/>
          <w:highlight w:val="green"/>
        </w:rPr>
        <w:t>two billion people</w:t>
      </w:r>
      <w:r w:rsidRPr="00E40BE2">
        <w:rPr>
          <w:sz w:val="14"/>
        </w:rPr>
        <w:t xml:space="preserve"> (Helfand, 2013). However, the </w:t>
      </w:r>
      <w:proofErr w:type="gramStart"/>
      <w:r w:rsidRPr="00E40BE2">
        <w:rPr>
          <w:sz w:val="14"/>
        </w:rPr>
        <w:t>aforementioned studies</w:t>
      </w:r>
      <w:proofErr w:type="gramEnd"/>
      <w:r w:rsidRPr="00E40BE2">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E40BE2">
        <w:rPr>
          <w:sz w:val="14"/>
        </w:rPr>
        <w:t>100 weapon</w:t>
      </w:r>
      <w:proofErr w:type="gramEnd"/>
      <w:r w:rsidRPr="00E40BE2">
        <w:rPr>
          <w:sz w:val="14"/>
        </w:rPr>
        <w:t xml:space="preserve"> scenario used in these studies is not the largest potential scenario. Larger nuclear wars and </w:t>
      </w:r>
      <w:r w:rsidRPr="00E40BE2">
        <w:rPr>
          <w:rStyle w:val="Heading5Char"/>
        </w:rPr>
        <w:t>large asteroid collisions could cause greater harm</w:t>
      </w:r>
      <w:r w:rsidRPr="00E40BE2">
        <w:rPr>
          <w:sz w:val="14"/>
        </w:rPr>
        <w:t xml:space="preserve">. The largest asteroid collisions </w:t>
      </w:r>
      <w:r w:rsidRPr="00E40BE2">
        <w:rPr>
          <w:u w:val="single"/>
        </w:rPr>
        <w:t xml:space="preserve">could even </w:t>
      </w:r>
      <w:r w:rsidRPr="00E40BE2">
        <w:rPr>
          <w:b/>
          <w:bCs/>
          <w:u w:val="single"/>
        </w:rPr>
        <w:t>reduce sunlight below the minimum needed for vision</w:t>
      </w:r>
      <w:r w:rsidRPr="00E40BE2">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55BA9B37" w14:textId="77777777" w:rsidR="00D33215" w:rsidRPr="00E40BE2" w:rsidRDefault="00D33215" w:rsidP="00D33215">
      <w:pPr>
        <w:ind w:firstLine="720"/>
        <w:contextualSpacing/>
        <w:rPr>
          <w:sz w:val="14"/>
        </w:rPr>
      </w:pPr>
      <w:r w:rsidRPr="00E40BE2">
        <w:rPr>
          <w:sz w:val="14"/>
        </w:rPr>
        <w:t xml:space="preserve">The harms from asteroid collisions and nuclear wars can also include important secondary effects. The </w:t>
      </w:r>
      <w:r w:rsidRPr="00E40BE2">
        <w:rPr>
          <w:b/>
          <w:bCs/>
          <w:u w:val="single"/>
        </w:rPr>
        <w:t>food shortages</w:t>
      </w:r>
      <w:r w:rsidRPr="00E40BE2">
        <w:rPr>
          <w:u w:val="single"/>
        </w:rPr>
        <w:t xml:space="preserve"> from severe global environmental </w:t>
      </w:r>
      <w:r w:rsidRPr="00E40BE2">
        <w:rPr>
          <w:rStyle w:val="Heading5Char"/>
          <w:highlight w:val="green"/>
        </w:rPr>
        <w:t>disruption</w:t>
      </w:r>
      <w:r w:rsidRPr="00E40BE2">
        <w:rPr>
          <w:u w:val="single"/>
        </w:rPr>
        <w:t xml:space="preserve"> </w:t>
      </w:r>
      <w:r w:rsidRPr="00E40BE2">
        <w:rPr>
          <w:highlight w:val="green"/>
          <w:u w:val="single"/>
        </w:rPr>
        <w:t xml:space="preserve">could lead to </w:t>
      </w:r>
      <w:r w:rsidRPr="00E40BE2">
        <w:rPr>
          <w:rStyle w:val="Heading5Char"/>
          <w:highlight w:val="green"/>
        </w:rPr>
        <w:t>infectious disease</w:t>
      </w:r>
      <w:r w:rsidRPr="00E40BE2">
        <w:rPr>
          <w:rStyle w:val="Heading5Char"/>
        </w:rPr>
        <w:t xml:space="preserve"> outbreaks</w:t>
      </w:r>
      <w:r w:rsidRPr="00E40BE2">
        <w:rPr>
          <w:sz w:val="14"/>
        </w:rPr>
        <w:t xml:space="preserve"> </w:t>
      </w:r>
      <w:r w:rsidRPr="00E40BE2">
        <w:rPr>
          <w:highlight w:val="green"/>
          <w:u w:val="single"/>
        </w:rPr>
        <w:t>as public health</w:t>
      </w:r>
      <w:r w:rsidRPr="00E40BE2">
        <w:rPr>
          <w:u w:val="single"/>
        </w:rPr>
        <w:t xml:space="preserve"> conditions </w:t>
      </w:r>
      <w:r w:rsidRPr="00E40BE2">
        <w:rPr>
          <w:highlight w:val="green"/>
          <w:u w:val="single"/>
        </w:rPr>
        <w:t>deteriorate</w:t>
      </w:r>
      <w:r w:rsidRPr="00E40BE2">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E40BE2">
        <w:rPr>
          <w:sz w:val="14"/>
        </w:rPr>
        <w:t>Windawi</w:t>
      </w:r>
      <w:proofErr w:type="spellEnd"/>
      <w:r w:rsidRPr="00E40BE2">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E40BE2">
        <w:rPr>
          <w:sz w:val="14"/>
        </w:rPr>
        <w:t>similar to</w:t>
      </w:r>
      <w:proofErr w:type="gramEnd"/>
      <w:r w:rsidRPr="00E40BE2">
        <w:rPr>
          <w:sz w:val="14"/>
        </w:rPr>
        <w:t>, but likely larger than, the response prompted by the terrorist attacks of 11 September 2001).</w:t>
      </w:r>
    </w:p>
    <w:p w14:paraId="72E17953" w14:textId="77777777" w:rsidR="00D33215" w:rsidRPr="00E40BE2" w:rsidRDefault="00D33215" w:rsidP="00D33215">
      <w:pPr>
        <w:ind w:firstLine="720"/>
        <w:contextualSpacing/>
        <w:rPr>
          <w:sz w:val="14"/>
        </w:rPr>
      </w:pPr>
      <w:r w:rsidRPr="00E40BE2">
        <w:rPr>
          <w:u w:val="single"/>
        </w:rPr>
        <w:t xml:space="preserve">It is possible for </w:t>
      </w:r>
      <w:r w:rsidRPr="00E40BE2">
        <w:rPr>
          <w:rStyle w:val="Heading5Char"/>
          <w:highlight w:val="green"/>
        </w:rPr>
        <w:t>asteroid collisions</w:t>
      </w:r>
      <w:r w:rsidRPr="00E40BE2">
        <w:rPr>
          <w:u w:val="single"/>
        </w:rPr>
        <w:t xml:space="preserve"> to </w:t>
      </w:r>
      <w:r w:rsidRPr="00E40BE2">
        <w:rPr>
          <w:rStyle w:val="Heading5Char"/>
        </w:rPr>
        <w:t>cause nuclear war</w:t>
      </w:r>
      <w:r w:rsidRPr="00E40BE2">
        <w:rPr>
          <w:sz w:val="14"/>
        </w:rPr>
        <w:t xml:space="preserve">. </w:t>
      </w:r>
      <w:r w:rsidRPr="00E40BE2">
        <w:rPr>
          <w:u w:val="single"/>
        </w:rPr>
        <w:t xml:space="preserve">An asteroid explosion </w:t>
      </w:r>
      <w:r w:rsidRPr="00E40BE2">
        <w:rPr>
          <w:highlight w:val="green"/>
          <w:u w:val="single"/>
        </w:rPr>
        <w:t xml:space="preserve">could be </w:t>
      </w:r>
      <w:r w:rsidRPr="00E40BE2">
        <w:rPr>
          <w:rStyle w:val="Heading5Char"/>
          <w:highlight w:val="green"/>
        </w:rPr>
        <w:t>misinterpreted</w:t>
      </w:r>
      <w:r w:rsidRPr="00E40BE2">
        <w:rPr>
          <w:highlight w:val="green"/>
          <w:u w:val="single"/>
        </w:rPr>
        <w:t xml:space="preserve"> as a </w:t>
      </w:r>
      <w:r w:rsidRPr="00E40BE2">
        <w:rPr>
          <w:b/>
          <w:bCs/>
          <w:highlight w:val="green"/>
          <w:u w:val="single"/>
        </w:rPr>
        <w:t>nuclear attack</w:t>
      </w:r>
      <w:r w:rsidRPr="00E40BE2">
        <w:rPr>
          <w:highlight w:val="green"/>
          <w:u w:val="single"/>
        </w:rPr>
        <w:t xml:space="preserve">, prompting </w:t>
      </w:r>
      <w:r w:rsidRPr="00E40BE2">
        <w:rPr>
          <w:rStyle w:val="Heading5Char"/>
          <w:highlight w:val="green"/>
        </w:rPr>
        <w:t>nuclear</w:t>
      </w:r>
      <w:r w:rsidRPr="00E40BE2">
        <w:rPr>
          <w:u w:val="single"/>
        </w:rPr>
        <w:t xml:space="preserve"> attack that is believed to be </w:t>
      </w:r>
      <w:r w:rsidRPr="00E40BE2">
        <w:rPr>
          <w:rStyle w:val="Heading5Char"/>
          <w:highlight w:val="green"/>
        </w:rPr>
        <w:t>retaliation</w:t>
      </w:r>
      <w:r w:rsidRPr="00E40BE2">
        <w:rPr>
          <w:u w:val="single"/>
        </w:rPr>
        <w:t xml:space="preserve">. </w:t>
      </w:r>
      <w:r w:rsidRPr="00E40BE2">
        <w:rPr>
          <w:sz w:val="14"/>
        </w:rPr>
        <w:t>For example, the 2013 Chelyabinsk event occurred near an important Russian military installation, prompting concerns about the event’s interpretation (Harris et al., 2015)</w:t>
      </w:r>
    </w:p>
    <w:p w14:paraId="4EF85804" w14:textId="77777777" w:rsidR="00D33215" w:rsidRPr="00E40BE2" w:rsidRDefault="00D33215" w:rsidP="00D33215"/>
    <w:p w14:paraId="28557CD4" w14:textId="33E8EAD8" w:rsidR="00D33215" w:rsidRDefault="00D33215" w:rsidP="00D33215">
      <w:pPr>
        <w:pStyle w:val="Heading3"/>
      </w:pPr>
      <w:r>
        <w:t>2</w:t>
      </w:r>
    </w:p>
    <w:p w14:paraId="72A28FA7" w14:textId="77777777" w:rsidR="00D33215" w:rsidRDefault="00D33215" w:rsidP="00D33215">
      <w:pPr>
        <w:pStyle w:val="Heading4"/>
      </w:pPr>
      <w:r>
        <w:t xml:space="preserve">Starlink is key to </w:t>
      </w:r>
      <w:r>
        <w:rPr>
          <w:u w:val="single"/>
        </w:rPr>
        <w:t>Precision Ag</w:t>
      </w:r>
      <w:r>
        <w:t xml:space="preserve"> – key to food sustainability and increasing food supply to account for exponential population growth. </w:t>
      </w:r>
    </w:p>
    <w:p w14:paraId="616DF42D" w14:textId="77777777" w:rsidR="00D33215" w:rsidRPr="00E07505" w:rsidRDefault="00D33215" w:rsidP="00D33215">
      <w:proofErr w:type="spellStart"/>
      <w:r w:rsidRPr="00E07505">
        <w:rPr>
          <w:rStyle w:val="Style13ptBold"/>
        </w:rPr>
        <w:t>Greensight</w:t>
      </w:r>
      <w:proofErr w:type="spellEnd"/>
      <w:r>
        <w:rPr>
          <w:rStyle w:val="Style13ptBold"/>
        </w:rPr>
        <w:t xml:space="preserve"> 21</w:t>
      </w:r>
      <w:r w:rsidRPr="00E07505">
        <w:t xml:space="preserve"> 3-15-2021 "Can Starlink Save the World by Connecting Farms?"</w:t>
      </w:r>
      <w:r>
        <w:t xml:space="preserve"> </w:t>
      </w:r>
      <w:hyperlink r:id="rId20" w:history="1">
        <w:r w:rsidRPr="005C484B">
          <w:rPr>
            <w:rStyle w:val="Hyperlink"/>
          </w:rPr>
          <w:t>https://www.greensightag.com/logbook/can-starlink-save-the-world-by-connecting-farms/</w:t>
        </w:r>
      </w:hyperlink>
      <w:r>
        <w:t xml:space="preserve"> (Data Management Consulting Firm)//Elmer </w:t>
      </w:r>
    </w:p>
    <w:p w14:paraId="523D3B96" w14:textId="77777777" w:rsidR="00D33215" w:rsidRDefault="00D33215" w:rsidP="00D33215">
      <w:pPr>
        <w:rPr>
          <w:rStyle w:val="Emphasis"/>
          <w:bdr w:val="single" w:sz="18" w:space="0" w:color="auto"/>
        </w:rPr>
      </w:pPr>
      <w:proofErr w:type="spellStart"/>
      <w:r w:rsidRPr="00511499">
        <w:t>GreenSight</w:t>
      </w:r>
      <w:proofErr w:type="spellEnd"/>
      <w:r w:rsidRPr="00511499">
        <w:t xml:space="preserve"> innovates in </w:t>
      </w:r>
      <w:proofErr w:type="gramStart"/>
      <w:r w:rsidRPr="00511499">
        <w:t>a number of</w:t>
      </w:r>
      <w:proofErr w:type="gramEnd"/>
      <w:r w:rsidRPr="00511499">
        <w:t xml:space="preserve"> different areas, but one of the areas we are most passionate about is in agriculture. We’ve deployed our drone intelligence systems all over the world at all sorts of different facilities. </w:t>
      </w:r>
      <w:r w:rsidRPr="003A3B72">
        <w:rPr>
          <w:rStyle w:val="StyleUnderline"/>
        </w:rPr>
        <w:t xml:space="preserve">One of the most challenging has been deployments at farms, </w:t>
      </w:r>
      <w:r w:rsidRPr="00970852">
        <w:rPr>
          <w:rStyle w:val="Emphasis"/>
          <w:highlight w:val="green"/>
        </w:rPr>
        <w:t xml:space="preserve">and one of the biggest challenges </w:t>
      </w:r>
      <w:r w:rsidRPr="00970852">
        <w:rPr>
          <w:rStyle w:val="Emphasis"/>
          <w:highlight w:val="green"/>
          <w:bdr w:val="single" w:sz="18" w:space="0" w:color="auto"/>
        </w:rPr>
        <w:t>has been connectivity</w:t>
      </w:r>
      <w:r w:rsidRPr="003A3B72">
        <w:rPr>
          <w:rStyle w:val="StyleUnderline"/>
        </w:rPr>
        <w:t xml:space="preserve">. </w:t>
      </w:r>
      <w:r w:rsidRPr="00970852">
        <w:rPr>
          <w:rStyle w:val="Emphasis"/>
          <w:highlight w:val="green"/>
        </w:rPr>
        <w:t>Connected farms</w:t>
      </w:r>
      <w:r w:rsidRPr="00970852">
        <w:rPr>
          <w:rStyle w:val="StyleUnderline"/>
          <w:highlight w:val="green"/>
        </w:rPr>
        <w:t xml:space="preserve"> </w:t>
      </w:r>
      <w:r w:rsidRPr="00970852">
        <w:rPr>
          <w:rStyle w:val="Emphasis"/>
          <w:highlight w:val="green"/>
        </w:rPr>
        <w:t>are</w:t>
      </w:r>
      <w:r w:rsidRPr="00970852">
        <w:rPr>
          <w:rStyle w:val="StyleUnderline"/>
          <w:highlight w:val="green"/>
        </w:rPr>
        <w:t xml:space="preserve"> </w:t>
      </w:r>
      <w:r w:rsidRPr="003A3B72">
        <w:rPr>
          <w:rStyle w:val="StyleUnderline"/>
        </w:rPr>
        <w:t xml:space="preserve">a </w:t>
      </w:r>
      <w:r w:rsidRPr="00970852">
        <w:rPr>
          <w:rStyle w:val="Emphasis"/>
          <w:highlight w:val="green"/>
        </w:rPr>
        <w:t xml:space="preserve">requirement to feed the world, </w:t>
      </w:r>
      <w:r w:rsidRPr="00970852">
        <w:rPr>
          <w:rStyle w:val="Emphasis"/>
          <w:highlight w:val="green"/>
          <w:bdr w:val="single" w:sz="18" w:space="0" w:color="auto"/>
        </w:rPr>
        <w:t>and Starlink will make that happen</w:t>
      </w:r>
      <w:r w:rsidRPr="003A3B72">
        <w:rPr>
          <w:rStyle w:val="StyleUnderline"/>
        </w:rPr>
        <w:t>.</w:t>
      </w:r>
      <w:r w:rsidRPr="00511499">
        <w:t xml:space="preserve"> Most urban and suburban households in the United States have had easy and reasonably inexpensive access to </w:t>
      </w:r>
      <w:proofErr w:type="gramStart"/>
      <w:r w:rsidRPr="00511499">
        <w:t>high speed</w:t>
      </w:r>
      <w:proofErr w:type="gramEnd"/>
      <w:r w:rsidRPr="00511499">
        <w:t xml:space="preserve"> internet access for 20 years. </w:t>
      </w:r>
      <w:r w:rsidRPr="003A3B72">
        <w:rPr>
          <w:rStyle w:val="StyleUnderline"/>
        </w:rPr>
        <w:t xml:space="preserve">It is easy to forget that the situation is not the same for </w:t>
      </w:r>
      <w:r w:rsidRPr="00970852">
        <w:rPr>
          <w:rStyle w:val="Emphasis"/>
          <w:highlight w:val="green"/>
        </w:rPr>
        <w:t>rural areas</w:t>
      </w:r>
      <w:r w:rsidRPr="00970852">
        <w:rPr>
          <w:rStyle w:val="StyleUnderline"/>
          <w:highlight w:val="green"/>
        </w:rPr>
        <w:t xml:space="preserve"> </w:t>
      </w:r>
      <w:r w:rsidRPr="003A3B72">
        <w:rPr>
          <w:rStyle w:val="StyleUnderline"/>
        </w:rPr>
        <w:t xml:space="preserve">of the country. Many areas </w:t>
      </w:r>
      <w:r w:rsidRPr="00970852">
        <w:rPr>
          <w:rStyle w:val="Emphasis"/>
          <w:highlight w:val="green"/>
        </w:rPr>
        <w:t>have no access to</w:t>
      </w:r>
      <w:r w:rsidRPr="00970852">
        <w:rPr>
          <w:rStyle w:val="StyleUnderline"/>
          <w:highlight w:val="green"/>
        </w:rPr>
        <w:t xml:space="preserve"> </w:t>
      </w:r>
      <w:r w:rsidRPr="003A3B72">
        <w:rPr>
          <w:rStyle w:val="StyleUnderline"/>
        </w:rPr>
        <w:t>high speed, “</w:t>
      </w:r>
      <w:r w:rsidRPr="00970852">
        <w:rPr>
          <w:rStyle w:val="Emphasis"/>
          <w:highlight w:val="green"/>
        </w:rPr>
        <w:t>broadband</w:t>
      </w:r>
      <w:r w:rsidRPr="003A3B72">
        <w:rPr>
          <w:rStyle w:val="StyleUnderline"/>
        </w:rPr>
        <w:t>”, internet access, with some having only dialup internet access in their homes</w:t>
      </w:r>
      <w:r w:rsidRPr="00511499">
        <w:t xml:space="preserve">. According to the 2015 FCC broadband report, </w:t>
      </w:r>
      <w:r w:rsidRPr="00970852">
        <w:rPr>
          <w:rStyle w:val="Emphasis"/>
          <w:highlight w:val="green"/>
        </w:rPr>
        <w:t>only 53%</w:t>
      </w:r>
      <w:r w:rsidRPr="00970852">
        <w:rPr>
          <w:rStyle w:val="StyleUnderline"/>
          <w:highlight w:val="green"/>
        </w:rPr>
        <w:t xml:space="preserve"> </w:t>
      </w:r>
      <w:r w:rsidRPr="003A3B72">
        <w:rPr>
          <w:rStyle w:val="StyleUnderline"/>
        </w:rPr>
        <w:t xml:space="preserve">of rural households have access to </w:t>
      </w:r>
      <w:proofErr w:type="gramStart"/>
      <w:r w:rsidRPr="003A3B72">
        <w:rPr>
          <w:rStyle w:val="StyleUnderline"/>
        </w:rPr>
        <w:t>high speed</w:t>
      </w:r>
      <w:proofErr w:type="gramEnd"/>
      <w:r w:rsidRPr="003A3B72">
        <w:rPr>
          <w:rStyle w:val="StyleUnderline"/>
        </w:rPr>
        <w:t xml:space="preserve"> internet, even using low standards for “high” speed</w:t>
      </w:r>
      <w:r w:rsidRPr="00511499">
        <w:t xml:space="preserve">. On average farms have even less access, and that doesn’t even include high speed connectivity out in their fields. </w:t>
      </w:r>
      <w:r w:rsidRPr="003A3B72">
        <w:rPr>
          <w:rStyle w:val="StyleUnderline"/>
        </w:rPr>
        <w:t xml:space="preserve">Cellular service is spotty especially on large farms in primarily agricultural areas, and </w:t>
      </w:r>
      <w:r w:rsidRPr="00970852">
        <w:rPr>
          <w:rStyle w:val="Emphasis"/>
          <w:highlight w:val="green"/>
        </w:rPr>
        <w:t>legacy satellite systems</w:t>
      </w:r>
      <w:r w:rsidRPr="00970852">
        <w:rPr>
          <w:rStyle w:val="StyleUnderline"/>
          <w:highlight w:val="green"/>
        </w:rPr>
        <w:t xml:space="preserve"> </w:t>
      </w:r>
      <w:r w:rsidRPr="00970852">
        <w:rPr>
          <w:rStyle w:val="Emphasis"/>
          <w:highlight w:val="green"/>
          <w:bdr w:val="single" w:sz="18" w:space="0" w:color="auto"/>
        </w:rPr>
        <w:t>provide slow upload speeds</w:t>
      </w:r>
      <w:r w:rsidRPr="00970852">
        <w:rPr>
          <w:rStyle w:val="StyleUnderline"/>
          <w:highlight w:val="green"/>
        </w:rPr>
        <w:t xml:space="preserve"> </w:t>
      </w:r>
      <w:r w:rsidRPr="003A3B72">
        <w:rPr>
          <w:rStyle w:val="StyleUnderline"/>
        </w:rPr>
        <w:t>at expensive prices</w:t>
      </w:r>
      <w:r w:rsidRPr="00511499">
        <w:t xml:space="preserve">. Utilizing modern internet connected technologies and </w:t>
      </w:r>
      <w:proofErr w:type="gramStart"/>
      <w:r w:rsidRPr="00511499">
        <w:t>cloud based</w:t>
      </w:r>
      <w:proofErr w:type="gramEnd"/>
      <w:r w:rsidRPr="00511499">
        <w:t xml:space="preserve"> systems that require constant, high speed access can be a challenge at best and potentially impossible</w:t>
      </w:r>
      <w:r w:rsidRPr="003A3B72">
        <w:rPr>
          <w:rStyle w:val="StyleUnderline"/>
        </w:rPr>
        <w:t xml:space="preserve">. A 2016 research study by Goldman and Sachs projected that </w:t>
      </w:r>
      <w:r w:rsidRPr="00970852">
        <w:rPr>
          <w:rStyle w:val="Emphasis"/>
          <w:highlight w:val="green"/>
        </w:rPr>
        <w:t>by 2050</w:t>
      </w:r>
      <w:r w:rsidRPr="003A3B72">
        <w:rPr>
          <w:rStyle w:val="StyleUnderline"/>
        </w:rPr>
        <w:t xml:space="preserve">, the </w:t>
      </w:r>
      <w:r w:rsidRPr="00970852">
        <w:rPr>
          <w:rStyle w:val="Emphasis"/>
          <w:highlight w:val="green"/>
        </w:rPr>
        <w:t>world’s</w:t>
      </w:r>
      <w:r w:rsidRPr="00970852">
        <w:rPr>
          <w:rStyle w:val="StyleUnderline"/>
          <w:highlight w:val="green"/>
        </w:rPr>
        <w:t xml:space="preserve"> </w:t>
      </w:r>
      <w:r w:rsidRPr="003A3B72">
        <w:rPr>
          <w:rStyle w:val="StyleUnderline"/>
        </w:rPr>
        <w:t xml:space="preserve">food </w:t>
      </w:r>
      <w:r w:rsidRPr="00970852">
        <w:rPr>
          <w:rStyle w:val="Emphasis"/>
          <w:highlight w:val="green"/>
        </w:rPr>
        <w:t>production efficiency</w:t>
      </w:r>
      <w:r w:rsidRPr="00970852">
        <w:rPr>
          <w:rStyle w:val="StyleUnderline"/>
          <w:highlight w:val="green"/>
        </w:rPr>
        <w:t xml:space="preserve"> </w:t>
      </w:r>
      <w:r w:rsidRPr="00970852">
        <w:rPr>
          <w:rStyle w:val="Emphasis"/>
          <w:highlight w:val="green"/>
        </w:rPr>
        <w:t xml:space="preserve">needs to </w:t>
      </w:r>
      <w:r w:rsidRPr="00970852">
        <w:rPr>
          <w:rStyle w:val="Emphasis"/>
          <w:highlight w:val="green"/>
          <w:bdr w:val="single" w:sz="18" w:space="0" w:color="auto"/>
        </w:rPr>
        <w:t>increase by 50% to support our growing population</w:t>
      </w:r>
      <w:r w:rsidRPr="00511499">
        <w:t xml:space="preserve">. This paper backs up this conclusion with a lot of research, but the </w:t>
      </w:r>
      <w:r w:rsidRPr="003A3B72">
        <w:rPr>
          <w:rStyle w:val="StyleUnderline"/>
        </w:rPr>
        <w:t xml:space="preserve">fundamental conclusion is that farming land area is unlikely to increase nor will the number of farmers. </w:t>
      </w:r>
      <w:r w:rsidRPr="00970852">
        <w:rPr>
          <w:rStyle w:val="Emphasis"/>
          <w:highlight w:val="green"/>
        </w:rPr>
        <w:t xml:space="preserve">Increased global food production increases </w:t>
      </w:r>
      <w:r w:rsidRPr="00970852">
        <w:rPr>
          <w:rStyle w:val="Emphasis"/>
          <w:highlight w:val="green"/>
          <w:bdr w:val="single" w:sz="18" w:space="0" w:color="auto"/>
        </w:rPr>
        <w:t>must come from productivity boosts</w:t>
      </w:r>
    </w:p>
    <w:p w14:paraId="1223D026" w14:textId="77777777" w:rsidR="00D33215" w:rsidRDefault="00D33215" w:rsidP="00D33215">
      <w:pPr>
        <w:rPr>
          <w:rStyle w:val="Emphasis"/>
          <w:bdr w:val="single" w:sz="18" w:space="0" w:color="auto"/>
        </w:rPr>
      </w:pPr>
    </w:p>
    <w:p w14:paraId="02F4EF71" w14:textId="77777777" w:rsidR="00D33215" w:rsidRDefault="00D33215" w:rsidP="00D33215">
      <w:pPr>
        <w:rPr>
          <w:rStyle w:val="Emphasis"/>
          <w:bdr w:val="single" w:sz="18" w:space="0" w:color="auto"/>
        </w:rPr>
      </w:pPr>
    </w:p>
    <w:p w14:paraId="099266EB" w14:textId="77777777" w:rsidR="00D33215" w:rsidRPr="00511499" w:rsidRDefault="00D33215" w:rsidP="00D33215">
      <w:r w:rsidRPr="003A3B72">
        <w:rPr>
          <w:rStyle w:val="StyleUnderline"/>
        </w:rPr>
        <w:t xml:space="preserve">. Researchers feel that productivity improvements from chemistry and genomics are unlikely to yield significant increases as they have in the past. They predict that the most likely area for these improvements </w:t>
      </w:r>
      <w:proofErr w:type="gramStart"/>
      <w:r w:rsidRPr="003A3B72">
        <w:rPr>
          <w:rStyle w:val="StyleUnderline"/>
        </w:rPr>
        <w:t>are</w:t>
      </w:r>
      <w:proofErr w:type="gramEnd"/>
      <w:r w:rsidRPr="003A3B72">
        <w:rPr>
          <w:rStyle w:val="StyleUnderline"/>
        </w:rPr>
        <w:t xml:space="preserve"> </w:t>
      </w:r>
      <w:r w:rsidRPr="003A3B72">
        <w:rPr>
          <w:rStyle w:val="Emphasis"/>
        </w:rPr>
        <w:t xml:space="preserve">with </w:t>
      </w:r>
      <w:r w:rsidRPr="00970852">
        <w:rPr>
          <w:rStyle w:val="Emphasis"/>
          <w:highlight w:val="green"/>
        </w:rPr>
        <w:t xml:space="preserve">precision farming </w:t>
      </w:r>
      <w:r w:rsidRPr="003A3B72">
        <w:rPr>
          <w:rStyle w:val="Emphasis"/>
        </w:rPr>
        <w:t>techniques</w:t>
      </w:r>
      <w:r w:rsidRPr="003A3B72">
        <w:rPr>
          <w:rStyle w:val="StyleUnderline"/>
        </w:rPr>
        <w:t>, notably precision planting and precision application of chemicals and water</w:t>
      </w:r>
      <w:r w:rsidRPr="00511499">
        <w:t xml:space="preserve">. The term “Precision Agriculture” was coined in the late 1960s and 1970s in seminal research that projected that in the </w:t>
      </w:r>
      <w:r w:rsidRPr="003A3B72">
        <w:rPr>
          <w:rStyle w:val="StyleUnderline"/>
        </w:rPr>
        <w:t xml:space="preserve">future farming would be </w:t>
      </w:r>
      <w:r w:rsidRPr="00970852">
        <w:rPr>
          <w:rStyle w:val="Emphasis"/>
          <w:highlight w:val="green"/>
        </w:rPr>
        <w:t>driven</w:t>
      </w:r>
      <w:r w:rsidRPr="00970852">
        <w:rPr>
          <w:rStyle w:val="StyleUnderline"/>
          <w:highlight w:val="green"/>
        </w:rPr>
        <w:t xml:space="preserve"> </w:t>
      </w:r>
      <w:r w:rsidRPr="00970852">
        <w:rPr>
          <w:rStyle w:val="Emphasis"/>
          <w:highlight w:val="green"/>
        </w:rPr>
        <w:t>by data</w:t>
      </w:r>
      <w:r w:rsidRPr="00970852">
        <w:rPr>
          <w:rStyle w:val="StyleUnderline"/>
          <w:highlight w:val="green"/>
        </w:rPr>
        <w:t xml:space="preserve"> </w:t>
      </w:r>
      <w:r w:rsidRPr="003A3B72">
        <w:rPr>
          <w:rStyle w:val="StyleUnderline"/>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511499">
        <w:t xml:space="preserve"> </w:t>
      </w:r>
      <w:r w:rsidRPr="003A3B72">
        <w:rPr>
          <w:rStyle w:val="StyleUnderline"/>
        </w:rPr>
        <w:t xml:space="preserve">Precision RTK GPS can guide equipment with precision better than an inch. Drones and satellite mapping of fields using remote sensing can map out health and detect problems with the crops. In field </w:t>
      </w:r>
      <w:r w:rsidRPr="00970852">
        <w:rPr>
          <w:rStyle w:val="Emphasis"/>
          <w:highlight w:val="green"/>
        </w:rPr>
        <w:t>IoT sensors</w:t>
      </w:r>
      <w:r w:rsidRPr="00970852">
        <w:rPr>
          <w:rStyle w:val="StyleUnderline"/>
          <w:highlight w:val="green"/>
        </w:rPr>
        <w:t xml:space="preserve"> </w:t>
      </w:r>
      <w:r w:rsidRPr="003A3B72">
        <w:rPr>
          <w:rStyle w:val="StyleUnderline"/>
        </w:rPr>
        <w:t xml:space="preserve">will stream live data (such as our partners Soil Scout). </w:t>
      </w:r>
      <w:r w:rsidRPr="00970852">
        <w:rPr>
          <w:rStyle w:val="Emphasis"/>
          <w:highlight w:val="green"/>
        </w:rPr>
        <w:t>Soil genomics and analysis</w:t>
      </w:r>
      <w:r w:rsidRPr="00970852">
        <w:rPr>
          <w:rStyle w:val="StyleUnderline"/>
          <w:highlight w:val="green"/>
        </w:rPr>
        <w:t xml:space="preserve"> </w:t>
      </w:r>
      <w:r w:rsidRPr="003A3B72">
        <w:rPr>
          <w:rStyle w:val="StyleUnderline"/>
        </w:rPr>
        <w:t xml:space="preserve">can analyze macro and </w:t>
      </w:r>
      <w:proofErr w:type="gramStart"/>
      <w:r w:rsidRPr="003A3B72">
        <w:rPr>
          <w:rStyle w:val="StyleUnderline"/>
        </w:rPr>
        <w:t>micro nutrient</w:t>
      </w:r>
      <w:proofErr w:type="gramEnd"/>
      <w:r w:rsidRPr="003A3B72">
        <w:rPr>
          <w:rStyle w:val="StyleUnderline"/>
        </w:rPr>
        <w:t xml:space="preserve"> content of the soil and track the genetics of the soil microbiome (like our friends at Trace Genomics). </w:t>
      </w:r>
      <w:r w:rsidRPr="00970852">
        <w:rPr>
          <w:rStyle w:val="Emphasis"/>
          <w:highlight w:val="green"/>
        </w:rPr>
        <w:t>Robotic and automated farming equipment</w:t>
      </w:r>
      <w:r w:rsidRPr="00970852">
        <w:rPr>
          <w:rStyle w:val="StyleUnderline"/>
          <w:highlight w:val="green"/>
        </w:rPr>
        <w:t xml:space="preserve"> </w:t>
      </w:r>
      <w:r w:rsidRPr="003A3B72">
        <w:rPr>
          <w:rStyle w:val="StyleUnderline"/>
        </w:rPr>
        <w:t>(like our partners at Monarch Tractor and Husqvarna are building) can vary applications and planting according to precomputed variable rate application maps.</w:t>
      </w:r>
      <w:r w:rsidRPr="00511499">
        <w:t xml:space="preserve"> Despite all these breakthroughs, </w:t>
      </w:r>
      <w:r w:rsidRPr="00970852">
        <w:rPr>
          <w:rStyle w:val="Emphasis"/>
          <w:highlight w:val="green"/>
        </w:rPr>
        <w:t>precision farming</w:t>
      </w:r>
      <w:r w:rsidRPr="00970852">
        <w:rPr>
          <w:rStyle w:val="StyleUnderline"/>
          <w:highlight w:val="green"/>
        </w:rPr>
        <w:t xml:space="preserve"> </w:t>
      </w:r>
      <w:r w:rsidRPr="003A3B72">
        <w:rPr>
          <w:rStyle w:val="StyleUnderline"/>
        </w:rPr>
        <w:t xml:space="preserve">techniques still </w:t>
      </w:r>
      <w:r w:rsidRPr="00970852">
        <w:rPr>
          <w:rStyle w:val="Emphasis"/>
          <w:highlight w:val="green"/>
        </w:rPr>
        <w:t>have a low penetration</w:t>
      </w:r>
      <w:r w:rsidRPr="003A3B72">
        <w:rPr>
          <w:rStyle w:val="StyleUnderline"/>
        </w:rPr>
        <w:t xml:space="preserve">. There are many reasons for this (more than could be discussed in this article!) </w:t>
      </w:r>
      <w:r w:rsidRPr="003A3B72">
        <w:rPr>
          <w:rStyle w:val="Emphasis"/>
        </w:rPr>
        <w:t>but one of them is inadequate connectivity.</w:t>
      </w:r>
      <w:r w:rsidRPr="00511499">
        <w:t xml:space="preserve"> </w:t>
      </w:r>
      <w:r w:rsidRPr="003A3B72">
        <w:rPr>
          <w:rStyle w:val="StyleUnderline"/>
        </w:rPr>
        <w:t xml:space="preserve">Most of these modern technologies </w:t>
      </w:r>
      <w:r w:rsidRPr="00970852">
        <w:rPr>
          <w:rStyle w:val="Emphasis"/>
          <w:highlight w:val="green"/>
        </w:rPr>
        <w:t>rely on access to the internet</w:t>
      </w:r>
      <w:r w:rsidRPr="00970852">
        <w:rPr>
          <w:rStyle w:val="StyleUnderline"/>
          <w:highlight w:val="green"/>
        </w:rPr>
        <w:t xml:space="preserve"> </w:t>
      </w:r>
      <w:r w:rsidRPr="003A3B72">
        <w:rPr>
          <w:rStyle w:val="StyleUnderline"/>
        </w:rPr>
        <w:t xml:space="preserve">and in many cases it just isn’t possible. </w:t>
      </w:r>
      <w:r w:rsidRPr="00511499">
        <w:t xml:space="preserve">For decades subsidies and programs have been rolled out to improve rural </w:t>
      </w:r>
      <w:proofErr w:type="gramStart"/>
      <w:r w:rsidRPr="00511499">
        <w:t>connectivity</w:t>
      </w:r>
      <w:proofErr w:type="gramEnd"/>
      <w:r w:rsidRPr="00511499">
        <w:t xml:space="preserve"> but the reality is that connecting up far flung areas is expensive, often labor intensive, and consequently from a pure business standpoint does not make sense for the connectivity providers. </w:t>
      </w:r>
      <w:r w:rsidRPr="003A3B72">
        <w:rPr>
          <w:rStyle w:val="StyleUnderline"/>
        </w:rPr>
        <w:t xml:space="preserve">Even as infrastructure expands to more remote areas, there will always remain large swaths of rural </w:t>
      </w:r>
      <w:proofErr w:type="spellStart"/>
      <w:r w:rsidRPr="003A3B72">
        <w:rPr>
          <w:rStyle w:val="StyleUnderline"/>
        </w:rPr>
        <w:t>america</w:t>
      </w:r>
      <w:proofErr w:type="spellEnd"/>
      <w:r w:rsidRPr="003A3B72">
        <w:rPr>
          <w:rStyle w:val="StyleUnderline"/>
        </w:rPr>
        <w:t xml:space="preserve"> where conventional connectivity infrastructure is highly impractical</w:t>
      </w:r>
      <w:r w:rsidRPr="00511499">
        <w:t xml:space="preserve">. Most of </w:t>
      </w:r>
      <w:proofErr w:type="spellStart"/>
      <w:r w:rsidRPr="00511499">
        <w:t>GreenSight’s</w:t>
      </w:r>
      <w:proofErr w:type="spellEnd"/>
      <w:r w:rsidRPr="00511499">
        <w:t xml:space="preserve">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970852">
        <w:rPr>
          <w:rStyle w:val="Emphasis"/>
          <w:highlight w:val="green"/>
        </w:rPr>
        <w:t>Advanced sensing systems</w:t>
      </w:r>
      <w:r w:rsidRPr="00970852">
        <w:rPr>
          <w:rStyle w:val="StyleUnderline"/>
          <w:highlight w:val="green"/>
        </w:rPr>
        <w:t xml:space="preserve"> </w:t>
      </w:r>
      <w:r w:rsidRPr="003A3B72">
        <w:rPr>
          <w:rStyle w:val="StyleUnderline"/>
        </w:rPr>
        <w:t xml:space="preserve">like ours </w:t>
      </w:r>
      <w:proofErr w:type="gramStart"/>
      <w:r w:rsidRPr="00970852">
        <w:rPr>
          <w:rStyle w:val="Emphasis"/>
          <w:highlight w:val="green"/>
        </w:rPr>
        <w:t>have to</w:t>
      </w:r>
      <w:proofErr w:type="gramEnd"/>
      <w:r w:rsidRPr="00970852">
        <w:rPr>
          <w:rStyle w:val="StyleUnderline"/>
          <w:highlight w:val="green"/>
        </w:rPr>
        <w:t xml:space="preserve"> </w:t>
      </w:r>
      <w:r w:rsidRPr="003A3B72">
        <w:rPr>
          <w:rStyle w:val="StyleUnderline"/>
        </w:rPr>
        <w:t xml:space="preserve">be able to </w:t>
      </w:r>
      <w:r w:rsidRPr="00970852">
        <w:rPr>
          <w:rStyle w:val="Emphasis"/>
          <w:highlight w:val="green"/>
        </w:rPr>
        <w:t>integrate with connected robotic sprayers, harvesters and tractors</w:t>
      </w:r>
      <w:r w:rsidRPr="003A3B72">
        <w:rPr>
          <w:rStyle w:val="StyleUnderline"/>
        </w:rPr>
        <w:t xml:space="preserve">, </w:t>
      </w:r>
      <w:r w:rsidRPr="00970852">
        <w:rPr>
          <w:rStyle w:val="Emphasis"/>
          <w:highlight w:val="green"/>
          <w:bdr w:val="single" w:sz="18" w:space="0" w:color="auto"/>
        </w:rPr>
        <w:t>unlocking the productivity potential of precision agriculture</w:t>
      </w:r>
      <w:r w:rsidRPr="003A3B72">
        <w:rPr>
          <w:rStyle w:val="StyleUnderline"/>
        </w:rPr>
        <w:t>. Humanity needs precision agriculture, and connected data-driven systems will be a big part of that revolution</w:t>
      </w:r>
      <w:r w:rsidRPr="00511499">
        <w:t xml:space="preserve">. Beyond the global necessity, the economics for farmers work too! A 2018 USDA studies indicate that connecting US farmland will unlock $50B in industry revenue. </w:t>
      </w:r>
      <w:r w:rsidRPr="00511499">
        <w:rPr>
          <w:rStyle w:val="StyleUnderline"/>
        </w:rPr>
        <w:t xml:space="preserve">We are extremely excited about </w:t>
      </w:r>
      <w:r w:rsidRPr="00970852">
        <w:rPr>
          <w:rStyle w:val="Emphasis"/>
          <w:highlight w:val="green"/>
        </w:rPr>
        <w:t>Starlink</w:t>
      </w:r>
      <w:r w:rsidRPr="00970852">
        <w:rPr>
          <w:rStyle w:val="StyleUnderline"/>
          <w:highlight w:val="green"/>
        </w:rPr>
        <w:t xml:space="preserve"> </w:t>
      </w:r>
      <w:r w:rsidRPr="00511499">
        <w:rPr>
          <w:rStyle w:val="StyleUnderline"/>
        </w:rPr>
        <w:t xml:space="preserve">and its </w:t>
      </w:r>
      <w:r w:rsidRPr="00970852">
        <w:rPr>
          <w:rStyle w:val="Emphasis"/>
          <w:highlight w:val="green"/>
        </w:rPr>
        <w:t>potential</w:t>
      </w:r>
      <w:r w:rsidRPr="00970852">
        <w:rPr>
          <w:rStyle w:val="StyleUnderline"/>
          <w:highlight w:val="green"/>
        </w:rPr>
        <w:t xml:space="preserve"> </w:t>
      </w:r>
      <w:r w:rsidRPr="00970852">
        <w:rPr>
          <w:rStyle w:val="Emphasis"/>
          <w:highlight w:val="green"/>
          <w:bdr w:val="single" w:sz="18" w:space="0" w:color="auto"/>
        </w:rPr>
        <w:t>to bring cost effective internet connectivity to farms and rural areas.</w:t>
      </w:r>
      <w:r w:rsidRPr="00970852">
        <w:rPr>
          <w:rStyle w:val="StyleUnderline"/>
          <w:highlight w:val="green"/>
        </w:rPr>
        <w:t xml:space="preserve"> </w:t>
      </w:r>
      <w:r w:rsidRPr="00511499">
        <w:rPr>
          <w:rStyle w:val="StyleUnderline"/>
        </w:rPr>
        <w:t xml:space="preserve">Starlink </w:t>
      </w:r>
      <w:r w:rsidRPr="00970852">
        <w:rPr>
          <w:rStyle w:val="Emphasis"/>
          <w:highlight w:val="green"/>
        </w:rPr>
        <w:t>levels the playing field for rural areas</w:t>
      </w:r>
      <w:r w:rsidRPr="00511499">
        <w:rPr>
          <w:rStyle w:val="StyleUnderline"/>
        </w:rPr>
        <w:t xml:space="preserve">, enabling high speed connectivity everywhere. No longer will farmers have to wait for high speed wired connectivity to come to their area or install a complex mesh network on their property. </w:t>
      </w:r>
      <w:r w:rsidRPr="00970852">
        <w:rPr>
          <w:rStyle w:val="Emphasis"/>
          <w:highlight w:val="green"/>
        </w:rPr>
        <w:t>IoT data</w:t>
      </w:r>
      <w:r w:rsidRPr="00970852">
        <w:rPr>
          <w:rStyle w:val="StyleUnderline"/>
          <w:highlight w:val="green"/>
        </w:rPr>
        <w:t xml:space="preserve"> </w:t>
      </w:r>
      <w:r w:rsidRPr="00511499">
        <w:rPr>
          <w:rStyle w:val="StyleUnderline"/>
        </w:rPr>
        <w:t xml:space="preserve">can be </w:t>
      </w:r>
      <w:r w:rsidRPr="00970852">
        <w:rPr>
          <w:rStyle w:val="Emphasis"/>
          <w:highlight w:val="green"/>
        </w:rPr>
        <w:t>streamed</w:t>
      </w:r>
      <w:r w:rsidRPr="00970852">
        <w:rPr>
          <w:rStyle w:val="StyleUnderline"/>
          <w:highlight w:val="green"/>
        </w:rPr>
        <w:t xml:space="preserve"> </w:t>
      </w:r>
      <w:r w:rsidRPr="00511499">
        <w:rPr>
          <w:rStyle w:val="StyleUnderline"/>
        </w:rPr>
        <w:t xml:space="preserve">from fields as </w:t>
      </w:r>
      <w:r w:rsidRPr="00970852">
        <w:rPr>
          <w:rStyle w:val="Emphasis"/>
          <w:highlight w:val="green"/>
        </w:rPr>
        <w:t>easily</w:t>
      </w:r>
      <w:r w:rsidRPr="00970852">
        <w:rPr>
          <w:rStyle w:val="StyleUnderline"/>
          <w:highlight w:val="green"/>
        </w:rPr>
        <w:t xml:space="preserve"> </w:t>
      </w:r>
      <w:r w:rsidRPr="00511499">
        <w:rPr>
          <w:rStyle w:val="StyleUnderline"/>
        </w:rPr>
        <w:t>as it now streams from urban homes. Starlink will be a catalyzing force for chance, advancing access to precision agriculture globally and contributing to solving global food challenges.</w:t>
      </w:r>
    </w:p>
    <w:p w14:paraId="508306EF" w14:textId="77777777" w:rsidR="00D33215" w:rsidRDefault="00D33215" w:rsidP="00D33215">
      <w:pPr>
        <w:pStyle w:val="Heading4"/>
      </w:pPr>
      <w:r>
        <w:t xml:space="preserve">Food Insecurity coming now and goes </w:t>
      </w:r>
      <w:r>
        <w:rPr>
          <w:u w:val="single"/>
        </w:rPr>
        <w:t>nuclear</w:t>
      </w:r>
      <w:r>
        <w:t xml:space="preserve"> – escalates </w:t>
      </w:r>
      <w:r>
        <w:rPr>
          <w:u w:val="single"/>
        </w:rPr>
        <w:t>multiple hotspots</w:t>
      </w:r>
      <w:r>
        <w:t>.</w:t>
      </w:r>
    </w:p>
    <w:p w14:paraId="4DADED2F" w14:textId="77777777" w:rsidR="00D33215" w:rsidRPr="00E07505" w:rsidRDefault="00D33215" w:rsidP="00D33215">
      <w:r w:rsidRPr="00E07505">
        <w:rPr>
          <w:rStyle w:val="Style13ptBold"/>
        </w:rPr>
        <w:t>Cribb 19</w:t>
      </w:r>
      <w:r>
        <w:t xml:space="preserve"> Julian Cribb 8-23-2019 “Food or War</w:t>
      </w:r>
      <w:r w:rsidRPr="00E07505">
        <w:t xml:space="preserve">” </w:t>
      </w:r>
      <w:hyperlink r:id="rId21" w:history="1">
        <w:r w:rsidRPr="00E07505">
          <w:rPr>
            <w:rStyle w:val="Hyperlink"/>
          </w:rPr>
          <w:t>https://www.cambridge.org/core/books/abs/food-or-war/hotspots-for-food-conflict-in-the-twentyfirst-century/1CD674412E09B8E6F325C9C0A0A6778A</w:t>
        </w:r>
      </w:hyperlink>
      <w:r w:rsidRPr="00E07505">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Pr>
          <w:rStyle w:val="Style13ptBold"/>
          <w:sz w:val="16"/>
          <w:szCs w:val="16"/>
        </w:rPr>
        <w:t xml:space="preserve"> </w:t>
      </w:r>
    </w:p>
    <w:p w14:paraId="247103FC" w14:textId="77777777" w:rsidR="00D33215" w:rsidRDefault="00D33215" w:rsidP="00D33215">
      <w:pPr>
        <w:rPr>
          <w:rStyle w:val="Emphasis"/>
        </w:rPr>
      </w:pPr>
      <w:r w:rsidRPr="00E335A7">
        <w:rPr>
          <w:sz w:val="10"/>
        </w:rPr>
        <w:t xml:space="preserve">Future Food Wars The mounting threat to world peace posed by a food, climate and ecosystem increasingly compromised and unstable was </w:t>
      </w:r>
      <w:proofErr w:type="spellStart"/>
      <w:r w:rsidRPr="00E335A7">
        <w:rPr>
          <w:sz w:val="10"/>
        </w:rPr>
        <w:t>emphasised</w:t>
      </w:r>
      <w:proofErr w:type="spellEnd"/>
      <w:r w:rsidRPr="00E335A7">
        <w:rPr>
          <w:sz w:val="10"/>
        </w:rPr>
        <w:t xml:space="preserve">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3077E6">
        <w:rPr>
          <w:rStyle w:val="Emphasis"/>
        </w:rPr>
        <w:t>Based upon</w:t>
      </w:r>
      <w:r w:rsidRPr="00E335A7">
        <w:rPr>
          <w:sz w:val="10"/>
        </w:rPr>
        <w:t xml:space="preserve"> these</w:t>
      </w:r>
      <w:r w:rsidRPr="003077E6">
        <w:rPr>
          <w:rStyle w:val="Emphasis"/>
        </w:rPr>
        <w:t xml:space="preserve"> recent cases of food conflicts, and </w:t>
      </w:r>
      <w:r w:rsidRPr="00E335A7">
        <w:rPr>
          <w:sz w:val="10"/>
        </w:rPr>
        <w:t>upon the</w:t>
      </w:r>
      <w:r w:rsidRPr="003077E6">
        <w:rPr>
          <w:rStyle w:val="Emphasis"/>
        </w:rPr>
        <w:t xml:space="preserve"> lessons gleaned from the longer history of the </w:t>
      </w:r>
      <w:r w:rsidRPr="00E335A7">
        <w:rPr>
          <w:rStyle w:val="Emphasis"/>
          <w:sz w:val="10"/>
        </w:rPr>
        <w:t xml:space="preserve">interaction between food and war, several regions of the planet face a greatly heightened risk of conflict towards the mid </w:t>
      </w:r>
      <w:proofErr w:type="spellStart"/>
      <w:r w:rsidRPr="00E335A7">
        <w:rPr>
          <w:rStyle w:val="Emphasis"/>
          <w:sz w:val="10"/>
        </w:rPr>
        <w:t>twentyfirst</w:t>
      </w:r>
      <w:proofErr w:type="spellEnd"/>
      <w:r w:rsidRPr="00E335A7">
        <w:rPr>
          <w:rStyle w:val="Emphasis"/>
          <w:sz w:val="10"/>
        </w:rPr>
        <w:t xml:space="preserve"> century</w:t>
      </w:r>
      <w:r w:rsidRPr="00E335A7">
        <w:rPr>
          <w:sz w:val="10"/>
        </w:rPr>
        <w:t xml:space="preserve">. </w:t>
      </w:r>
      <w:r w:rsidRPr="00970852">
        <w:rPr>
          <w:rStyle w:val="Emphasis"/>
          <w:highlight w:val="green"/>
          <w:bdr w:val="single" w:sz="18" w:space="0" w:color="auto"/>
        </w:rPr>
        <w:t>Food wars often start</w:t>
      </w:r>
      <w:r w:rsidRPr="00511499">
        <w:rPr>
          <w:rStyle w:val="Emphasis"/>
          <w:bdr w:val="single" w:sz="18" w:space="0" w:color="auto"/>
        </w:rPr>
        <w:t xml:space="preserve"> out </w:t>
      </w:r>
      <w:r w:rsidRPr="00970852">
        <w:rPr>
          <w:rStyle w:val="Emphasis"/>
          <w:highlight w:val="green"/>
          <w:bdr w:val="single" w:sz="18" w:space="0" w:color="auto"/>
        </w:rPr>
        <w:t>small</w:t>
      </w:r>
      <w:r w:rsidRPr="003E15B5">
        <w:rPr>
          <w:rStyle w:val="StyleUnderline"/>
        </w:rPr>
        <w:t xml:space="preserve">, </w:t>
      </w:r>
      <w:r w:rsidRPr="005C3A6C">
        <w:rPr>
          <w:rStyle w:val="StyleUnderline"/>
        </w:rPr>
        <w:t>as mere quarrels over grazing rights, access to wells or as one faction trying to control food supplies and markets. However, if not resolved quickly these</w:t>
      </w:r>
      <w:r w:rsidRPr="003E15B5">
        <w:rPr>
          <w:rStyle w:val="Emphasis"/>
        </w:rPr>
        <w:t xml:space="preserve"> </w:t>
      </w:r>
      <w:r w:rsidRPr="00970852">
        <w:rPr>
          <w:rStyle w:val="Emphasis"/>
          <w:highlight w:val="green"/>
        </w:rPr>
        <w:t>disputes</w:t>
      </w:r>
      <w:r w:rsidRPr="003E15B5">
        <w:rPr>
          <w:rStyle w:val="Emphasis"/>
        </w:rPr>
        <w:t xml:space="preserve"> can </w:t>
      </w:r>
      <w:r w:rsidRPr="00970852">
        <w:rPr>
          <w:rStyle w:val="Emphasis"/>
          <w:highlight w:val="green"/>
        </w:rPr>
        <w:t xml:space="preserve">quickly escalate </w:t>
      </w:r>
      <w:r w:rsidRPr="00511499">
        <w:rPr>
          <w:rStyle w:val="Emphasis"/>
        </w:rPr>
        <w:t>into violence, then into civil conflagrations which, if not quelled, can in turn explode</w:t>
      </w:r>
      <w:r w:rsidRPr="00970852">
        <w:rPr>
          <w:rStyle w:val="Emphasis"/>
          <w:highlight w:val="green"/>
        </w:rPr>
        <w:t xml:space="preserve"> into crises that </w:t>
      </w:r>
      <w:r w:rsidRPr="00970852">
        <w:rPr>
          <w:rStyle w:val="Emphasis"/>
          <w:highlight w:val="green"/>
          <w:bdr w:val="single" w:sz="18" w:space="0" w:color="auto"/>
        </w:rPr>
        <w:t>reverberate around the planet</w:t>
      </w:r>
      <w:r w:rsidRPr="003E15B5">
        <w:rPr>
          <w:rStyle w:val="Emphasis"/>
        </w:rPr>
        <w:t xml:space="preserve"> </w:t>
      </w:r>
      <w:r w:rsidRPr="005C3A6C">
        <w:rPr>
          <w:rStyle w:val="StyleUnderline"/>
        </w:rPr>
        <w:t>in the form of soaring prices, floods of refugees and the involvement of major powers —</w:t>
      </w:r>
      <w:r w:rsidRPr="003E15B5">
        <w:rPr>
          <w:rStyle w:val="Emphasis"/>
        </w:rPr>
        <w:t xml:space="preserve"> </w:t>
      </w:r>
      <w:r w:rsidRPr="00970852">
        <w:rPr>
          <w:rStyle w:val="Emphasis"/>
          <w:highlight w:val="green"/>
        </w:rPr>
        <w:t>which</w:t>
      </w:r>
      <w:r w:rsidRPr="003E15B5">
        <w:rPr>
          <w:rStyle w:val="Emphasis"/>
        </w:rPr>
        <w:t xml:space="preserve"> </w:t>
      </w:r>
      <w:r w:rsidRPr="005C3A6C">
        <w:rPr>
          <w:rStyle w:val="StyleUnderline"/>
        </w:rPr>
        <w:t>in turn</w:t>
      </w:r>
      <w:r w:rsidRPr="003E15B5">
        <w:rPr>
          <w:rStyle w:val="Emphasis"/>
        </w:rPr>
        <w:t xml:space="preserve"> </w:t>
      </w:r>
      <w:r w:rsidRPr="00970852">
        <w:rPr>
          <w:rStyle w:val="Emphasis"/>
          <w:highlight w:val="green"/>
        </w:rPr>
        <w:t>carries</w:t>
      </w:r>
      <w:r w:rsidRPr="005C3A6C">
        <w:rPr>
          <w:rStyle w:val="StyleUnderline"/>
        </w:rPr>
        <w:t xml:space="preserve"> the</w:t>
      </w:r>
      <w:r w:rsidRPr="003E15B5">
        <w:rPr>
          <w:rStyle w:val="Emphasis"/>
        </w:rPr>
        <w:t xml:space="preserve"> </w:t>
      </w:r>
      <w:r w:rsidRPr="00970852">
        <w:rPr>
          <w:rStyle w:val="Emphasis"/>
          <w:highlight w:val="green"/>
        </w:rPr>
        <w:t>risk of transnational war</w:t>
      </w:r>
      <w:r w:rsidRPr="00E335A7">
        <w:rPr>
          <w:sz w:val="10"/>
        </w:rPr>
        <w:t>.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w:t>
      </w:r>
      <w:proofErr w:type="spellStart"/>
      <w:r w:rsidRPr="00E335A7">
        <w:rPr>
          <w:sz w:val="10"/>
        </w:rPr>
        <w:t>powderkeg</w:t>
      </w:r>
      <w:proofErr w:type="spellEnd"/>
      <w:r w:rsidRPr="00E335A7">
        <w:rPr>
          <w:sz w:val="10"/>
        </w:rPr>
        <w:t xml:space="preserve">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w:t>
      </w:r>
      <w:proofErr w:type="spellStart"/>
      <w:r w:rsidRPr="00E335A7">
        <w:rPr>
          <w:sz w:val="10"/>
        </w:rPr>
        <w:t>twentyfirst</w:t>
      </w:r>
      <w:proofErr w:type="spellEnd"/>
      <w:r w:rsidRPr="00E335A7">
        <w:rPr>
          <w:sz w:val="10"/>
        </w:rPr>
        <w:t xml:space="preserve"> century in the west, south and </w:t>
      </w:r>
      <w:proofErr w:type="spellStart"/>
      <w:r w:rsidRPr="00E335A7">
        <w:rPr>
          <w:sz w:val="10"/>
        </w:rPr>
        <w:t>midwest</w:t>
      </w:r>
      <w:proofErr w:type="spellEnd"/>
      <w:r w:rsidRPr="00E335A7">
        <w:rPr>
          <w:sz w:val="10"/>
        </w:rPr>
        <w:t xml:space="preserve">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w:t>
      </w:r>
      <w:proofErr w:type="spellStart"/>
      <w:r w:rsidRPr="00E335A7">
        <w:rPr>
          <w:sz w:val="10"/>
        </w:rPr>
        <w:t>metres</w:t>
      </w:r>
      <w:proofErr w:type="spellEnd"/>
      <w:r w:rsidRPr="00E335A7">
        <w:rPr>
          <w:sz w:val="10"/>
        </w:rPr>
        <w:t xml:space="preserve"> (100—150 feet) since exploitation began, </w:t>
      </w:r>
      <w:proofErr w:type="spellStart"/>
      <w:r w:rsidRPr="00E335A7">
        <w:rPr>
          <w:sz w:val="10"/>
        </w:rPr>
        <w:t>imperilling</w:t>
      </w:r>
      <w:proofErr w:type="spellEnd"/>
      <w:r w:rsidRPr="00E335A7">
        <w:rPr>
          <w:sz w:val="10"/>
        </w:rPr>
        <w:t xml:space="preserve"> the agricultural industries that rely on them. In the arid south- west, aquifer declines of 100—150 </w:t>
      </w:r>
      <w:proofErr w:type="spellStart"/>
      <w:r w:rsidRPr="00E335A7">
        <w:rPr>
          <w:sz w:val="10"/>
        </w:rPr>
        <w:t>metres</w:t>
      </w:r>
      <w:proofErr w:type="spellEnd"/>
      <w:r w:rsidRPr="00E335A7">
        <w:rPr>
          <w:sz w:val="10"/>
        </w:rPr>
        <w:t xml:space="preserve">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w:t>
      </w:r>
      <w:proofErr w:type="spellStart"/>
      <w:r w:rsidRPr="00E335A7">
        <w:rPr>
          <w:sz w:val="10"/>
        </w:rPr>
        <w:t>mid century</w:t>
      </w:r>
      <w:proofErr w:type="spellEnd"/>
      <w:r w:rsidRPr="00E335A7">
        <w:rPr>
          <w:sz w:val="10"/>
        </w:rPr>
        <w:t xml:space="preserve">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w:t>
      </w:r>
      <w:proofErr w:type="spellStart"/>
      <w:r w:rsidRPr="00E335A7">
        <w:rPr>
          <w:sz w:val="10"/>
        </w:rPr>
        <w:t>metres</w:t>
      </w:r>
      <w:proofErr w:type="spellEnd"/>
      <w:r w:rsidRPr="00E335A7">
        <w:rPr>
          <w:sz w:val="10"/>
        </w:rPr>
        <w:t xml:space="preserve">. Growing awareness of the risk of a nation, even one as large and technologically adept as the USA, having insufficient water to grow its food, generate its exports and supply its urban homes has </w:t>
      </w:r>
      <w:proofErr w:type="spellStart"/>
      <w:r w:rsidRPr="00E335A7">
        <w:rPr>
          <w:sz w:val="10"/>
        </w:rPr>
        <w:t>fuelled</w:t>
      </w:r>
      <w:proofErr w:type="spellEnd"/>
      <w:r w:rsidRPr="00E335A7">
        <w:rPr>
          <w:sz w:val="10"/>
        </w:rPr>
        <w:t xml:space="preserve"> tensions leading to the eruption of nationwide protests over 'fracking' for oil and gas — a process that can deplete or poison groundwater — and the building -of oil pipe- lines, which have a habit of rupturing </w:t>
      </w:r>
      <w:proofErr w:type="gramStart"/>
      <w:r w:rsidRPr="00E335A7">
        <w:rPr>
          <w:sz w:val="10"/>
        </w:rPr>
        <w:t>and also</w:t>
      </w:r>
      <w:proofErr w:type="gramEnd"/>
      <w:r w:rsidRPr="00E335A7">
        <w:rPr>
          <w:sz w:val="10"/>
        </w:rPr>
        <w:t xml:space="preserve">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w:t>
      </w:r>
      <w:proofErr w:type="spellStart"/>
      <w:r w:rsidRPr="00E335A7">
        <w:rPr>
          <w:sz w:val="10"/>
        </w:rPr>
        <w:t>oc</w:t>
      </w:r>
      <w:proofErr w:type="spellEnd"/>
      <w:r w:rsidRPr="00E335A7">
        <w:rPr>
          <w:sz w:val="10"/>
        </w:rPr>
        <w:t xml:space="preserve"> by 2100, leading to major losses in soil moisture throughout the US grain belt, and the spread of deserts in the south and west. </w:t>
      </w:r>
      <w:r w:rsidRPr="003E15B5">
        <w:rPr>
          <w:rStyle w:val="StyleUnderline"/>
        </w:rPr>
        <w:t xml:space="preserve">Food production will also be affected by fiercer storms, bigger floods, more heatwaves, an increase in drought frequency and greater impacts from crop and livestock </w:t>
      </w:r>
      <w:r w:rsidRPr="00511499">
        <w:rPr>
          <w:rStyle w:val="StyleUnderline"/>
        </w:rPr>
        <w:t>diseases</w:t>
      </w:r>
      <w:r w:rsidRPr="00511499">
        <w:rPr>
          <w:sz w:val="10"/>
        </w:rPr>
        <w:t xml:space="preserve">. In such a context, it is no time to be wasting stored water. The case of the USA is included in the list of </w:t>
      </w:r>
      <w:proofErr w:type="gramStart"/>
      <w:r w:rsidRPr="00511499">
        <w:rPr>
          <w:sz w:val="10"/>
        </w:rPr>
        <w:t>world</w:t>
      </w:r>
      <w:proofErr w:type="gramEnd"/>
      <w:r w:rsidRPr="00511499">
        <w:rPr>
          <w:sz w:val="10"/>
        </w:rPr>
        <w:t xml:space="preserve"> 'hot spots' for future food conflict, not because there is danger of a serious shooting war erupting over water in America in the foreseeable future, but to illustrate that </w:t>
      </w:r>
      <w:r w:rsidRPr="00511499">
        <w:rPr>
          <w:rStyle w:val="StyleUnderline"/>
        </w:rPr>
        <w:t>even in technologically advanced countries unforeseen social tensions and crises are on the rise over basic resources like food, land and water and their depletion</w:t>
      </w:r>
      <w:r w:rsidRPr="00511499">
        <w:rPr>
          <w:sz w:val="10"/>
        </w:rPr>
        <w:t xml:space="preserve">. This doesn't just happen in Africa or the Middle East. </w:t>
      </w:r>
      <w:r w:rsidRPr="00511499">
        <w:rPr>
          <w:rStyle w:val="Emphasis"/>
        </w:rPr>
        <w:t>It's a global phenomenon</w:t>
      </w:r>
      <w:r w:rsidRPr="00511499">
        <w:rPr>
          <w:sz w:val="10"/>
        </w:rPr>
        <w:t xml:space="preserve">. Furthermore, </w:t>
      </w:r>
      <w:r w:rsidRPr="00511499">
        <w:rPr>
          <w:rStyle w:val="Emphasis"/>
        </w:rPr>
        <w:t xml:space="preserve">the USA is the world's largest food exporter and any retreat </w:t>
      </w:r>
      <w:r w:rsidRPr="00511499">
        <w:rPr>
          <w:rStyle w:val="StyleUnderline"/>
        </w:rPr>
        <w:t>on its part</w:t>
      </w:r>
      <w:r w:rsidRPr="00511499">
        <w:rPr>
          <w:rStyle w:val="Emphasis"/>
        </w:rPr>
        <w:t xml:space="preserve"> will have a disproportionate effect on world food </w:t>
      </w:r>
      <w:r w:rsidRPr="00511499">
        <w:rPr>
          <w:sz w:val="10"/>
        </w:rPr>
        <w:t>price and</w:t>
      </w:r>
      <w:r w:rsidRPr="00511499">
        <w:rPr>
          <w:rStyle w:val="Emphasis"/>
        </w:rPr>
        <w:t xml:space="preserve"> supply</w:t>
      </w:r>
      <w:r w:rsidRPr="00511499">
        <w:rPr>
          <w:sz w:val="10"/>
        </w:rPr>
        <w:t xml:space="preserve">. </w:t>
      </w:r>
      <w:r w:rsidRPr="00511499">
        <w:rPr>
          <w:rStyle w:val="Emphasis"/>
        </w:rPr>
        <w:t>There is still plenty of time to replan America's food systems</w:t>
      </w:r>
      <w:r w:rsidRPr="00511499">
        <w:rPr>
          <w:sz w:val="10"/>
        </w:rPr>
        <w:t xml:space="preserve"> and water usage — but, as in the case of fossil fuels and climate, rear-guard action mounted by corporate vested interests and their hired politicians may well </w:t>
      </w:r>
      <w:proofErr w:type="spellStart"/>
      <w:r w:rsidRPr="00511499">
        <w:rPr>
          <w:sz w:val="10"/>
        </w:rPr>
        <w:t>paralyse</w:t>
      </w:r>
      <w:proofErr w:type="spellEnd"/>
      <w:r w:rsidRPr="00511499">
        <w:rPr>
          <w:sz w:val="10"/>
        </w:rPr>
        <w:t xml:space="preserve"> the national will to do it. That is when</w:t>
      </w:r>
      <w:r w:rsidRPr="00511499">
        <w:rPr>
          <w:rStyle w:val="Emphasis"/>
        </w:rPr>
        <w:t xml:space="preserve"> the US food system could find itself at serious risk, </w:t>
      </w:r>
      <w:r w:rsidRPr="00511499">
        <w:rPr>
          <w:sz w:val="10"/>
        </w:rPr>
        <w:t xml:space="preserve">losing access to water in a time of growing climatic disruption, caused by </w:t>
      </w:r>
      <w:proofErr w:type="gramStart"/>
      <w:r w:rsidRPr="00511499">
        <w:rPr>
          <w:sz w:val="10"/>
        </w:rPr>
        <w:t>exactly the same</w:t>
      </w:r>
      <w:proofErr w:type="gramEnd"/>
      <w:r w:rsidRPr="00511499">
        <w:rPr>
          <w:sz w:val="10"/>
        </w:rPr>
        <w:t xml:space="preserve"> forces as those depleting the groundwater: the fossil fuels sector and its political stooges. The probable effect of this will, in the first instance, be a decline in US meat and dairy production accompanied by rising prices and a </w:t>
      </w:r>
      <w:r w:rsidRPr="00511499">
        <w:rPr>
          <w:rStyle w:val="Emphasis"/>
        </w:rPr>
        <w:t xml:space="preserve">fall in </w:t>
      </w:r>
      <w:r w:rsidRPr="00511499">
        <w:rPr>
          <w:sz w:val="10"/>
        </w:rPr>
        <w:t xml:space="preserve">its </w:t>
      </w:r>
      <w:proofErr w:type="spellStart"/>
      <w:r w:rsidRPr="00511499">
        <w:rPr>
          <w:rStyle w:val="Emphasis"/>
        </w:rPr>
        <w:t>feedgrain</w:t>
      </w:r>
      <w:proofErr w:type="spellEnd"/>
      <w:r w:rsidRPr="00511499">
        <w:rPr>
          <w:rStyle w:val="Emphasis"/>
        </w:rPr>
        <w:t xml:space="preserve"> exports, with domino effects on</w:t>
      </w:r>
      <w:r w:rsidRPr="00511499">
        <w:rPr>
          <w:sz w:val="10"/>
        </w:rPr>
        <w:t xml:space="preserve"> livestock</w:t>
      </w:r>
      <w:r w:rsidRPr="00511499">
        <w:rPr>
          <w:rStyle w:val="Emphasis"/>
        </w:rPr>
        <w:t xml:space="preserve"> industries worldwide</w:t>
      </w:r>
      <w:r w:rsidRPr="00511499">
        <w:rPr>
          <w:sz w:val="10"/>
        </w:rPr>
        <w:t xml:space="preserve">. The </w:t>
      </w:r>
      <w:proofErr w:type="gramStart"/>
      <w:r w:rsidRPr="00511499">
        <w:rPr>
          <w:sz w:val="10"/>
        </w:rPr>
        <w:t>flip-side</w:t>
      </w:r>
      <w:proofErr w:type="gramEnd"/>
      <w:r w:rsidRPr="00511499">
        <w:rPr>
          <w:sz w:val="10"/>
        </w:rPr>
        <w:t xml:space="preserve"> to this issue is that America's old rival, Russia, is likely to gain in both farmland and water availability as the planet warms through the </w:t>
      </w:r>
      <w:proofErr w:type="spellStart"/>
      <w:r w:rsidRPr="00511499">
        <w:rPr>
          <w:sz w:val="10"/>
        </w:rPr>
        <w:t>twentyfirst</w:t>
      </w:r>
      <w:proofErr w:type="spellEnd"/>
      <w:r w:rsidRPr="00511499">
        <w:rPr>
          <w:sz w:val="10"/>
        </w:rPr>
        <w:t xml:space="preserve">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w:t>
      </w:r>
      <w:proofErr w:type="spellStart"/>
      <w:r w:rsidRPr="00511499">
        <w:rPr>
          <w:sz w:val="10"/>
        </w:rPr>
        <w:t>Berdegué</w:t>
      </w:r>
      <w:proofErr w:type="spellEnd"/>
      <w:r w:rsidRPr="00511499">
        <w:rPr>
          <w:sz w:val="10"/>
        </w:rPr>
        <w:t xml:space="preserve">.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w:t>
      </w:r>
      <w:proofErr w:type="spellStart"/>
      <w:r w:rsidRPr="00511499">
        <w:rPr>
          <w:sz w:val="10"/>
        </w:rPr>
        <w:t>oc</w:t>
      </w:r>
      <w:proofErr w:type="spellEnd"/>
      <w:r w:rsidRPr="00511499">
        <w:rPr>
          <w:sz w:val="10"/>
        </w:rPr>
        <w:t xml:space="preserve"> and southern Mexico by 1.5—2.5 oc. </w:t>
      </w:r>
      <w:proofErr w:type="gramStart"/>
      <w:r w:rsidRPr="00511499">
        <w:rPr>
          <w:sz w:val="10"/>
        </w:rPr>
        <w:t>Large</w:t>
      </w:r>
      <w:proofErr w:type="gramEnd"/>
      <w:r w:rsidRPr="00511499">
        <w:rPr>
          <w:sz w:val="10"/>
        </w:rPr>
        <w:t xml:space="preserv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w:t>
      </w:r>
      <w:proofErr w:type="spellStart"/>
      <w:r w:rsidRPr="00511499">
        <w:rPr>
          <w:sz w:val="10"/>
        </w:rPr>
        <w:t>spectre</w:t>
      </w:r>
      <w:proofErr w:type="spellEnd"/>
      <w:r w:rsidRPr="00511499">
        <w:rPr>
          <w:sz w:val="10"/>
        </w:rPr>
        <w:t xml:space="preserve"> of growing water scarcity and declining food security. The volume of many glaciers, which provide meltwater to the region's rivers, which in turn irrigate farmland, has halved since 1975.34 Bolivia's second largest water body, the 2000 square </w:t>
      </w:r>
      <w:proofErr w:type="spellStart"/>
      <w:r w:rsidRPr="00511499">
        <w:rPr>
          <w:sz w:val="10"/>
        </w:rPr>
        <w:t>kilometres</w:t>
      </w:r>
      <w:proofErr w:type="spellEnd"/>
      <w:r w:rsidRPr="00511499">
        <w:rPr>
          <w:sz w:val="10"/>
        </w:rPr>
        <w:t xml:space="preserve"> Lake </w:t>
      </w:r>
      <w:proofErr w:type="spellStart"/>
      <w:r w:rsidRPr="00511499">
        <w:rPr>
          <w:sz w:val="10"/>
        </w:rPr>
        <w:t>Poopo</w:t>
      </w:r>
      <w:proofErr w:type="spellEnd"/>
      <w:r w:rsidRPr="00511499">
        <w:rPr>
          <w:sz w:val="10"/>
        </w:rPr>
        <w:t xml:space="preserve">, dried out completely.35 The loss of water is attributed partly to El </w:t>
      </w:r>
      <w:proofErr w:type="spellStart"/>
      <w:r w:rsidRPr="00511499">
        <w:rPr>
          <w:sz w:val="10"/>
        </w:rPr>
        <w:t>Niho</w:t>
      </w:r>
      <w:proofErr w:type="spellEnd"/>
      <w:r w:rsidRPr="00511499">
        <w:rPr>
          <w:sz w:val="10"/>
        </w:rPr>
        <w:t xml:space="preserve">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w:t>
      </w:r>
      <w:proofErr w:type="spellStart"/>
      <w:r w:rsidRPr="00511499">
        <w:rPr>
          <w:sz w:val="10"/>
        </w:rPr>
        <w:t>stabilise</w:t>
      </w:r>
      <w:proofErr w:type="spellEnd"/>
      <w:r w:rsidRPr="00511499">
        <w:rPr>
          <w:sz w:val="10"/>
        </w:rPr>
        <w:t xml:space="preserve"> nutrition. Food production in Venezuela began falling in the 1990s, and by the late 2010s two thirds of the population were malnourished; there was a growing flood of refugees into Colombia and other </w:t>
      </w:r>
      <w:proofErr w:type="spellStart"/>
      <w:r w:rsidRPr="00511499">
        <w:rPr>
          <w:sz w:val="10"/>
        </w:rPr>
        <w:t>neighbouring</w:t>
      </w:r>
      <w:proofErr w:type="spellEnd"/>
      <w:r w:rsidRPr="00511499">
        <w:rPr>
          <w:sz w:val="10"/>
        </w:rPr>
        <w:t xml:space="preserve">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w:t>
      </w:r>
      <w:proofErr w:type="spellStart"/>
      <w:r w:rsidRPr="00511499">
        <w:rPr>
          <w:sz w:val="10"/>
        </w:rPr>
        <w:t>desertifying</w:t>
      </w:r>
      <w:proofErr w:type="spellEnd"/>
      <w:r w:rsidRPr="00511499">
        <w:rPr>
          <w:sz w:val="10"/>
        </w:rPr>
        <w:t xml:space="preserve">, leading to crop failures, water scarcity and a tide of climate refugees.37 These factors will tend to deepen food insecurity towards the </w:t>
      </w:r>
      <w:proofErr w:type="spellStart"/>
      <w:r w:rsidRPr="00511499">
        <w:rPr>
          <w:sz w:val="10"/>
        </w:rPr>
        <w:t>mid century</w:t>
      </w:r>
      <w:proofErr w:type="spellEnd"/>
      <w:r w:rsidRPr="00511499">
        <w:rPr>
          <w:sz w:val="10"/>
        </w:rPr>
        <w:t xml:space="preserve">. Venezuela's climate refugees are already making life more difficult for </w:t>
      </w:r>
      <w:proofErr w:type="spellStart"/>
      <w:r w:rsidRPr="00511499">
        <w:rPr>
          <w:sz w:val="10"/>
        </w:rPr>
        <w:t>neighbouring</w:t>
      </w:r>
      <w:proofErr w:type="spellEnd"/>
      <w:r w:rsidRPr="00511499">
        <w:rPr>
          <w:sz w:val="10"/>
        </w:rPr>
        <w:t xml:space="preserve">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w:t>
      </w:r>
      <w:r w:rsidRPr="00E335A7">
        <w:rPr>
          <w:sz w:val="10"/>
        </w:rPr>
        <w:t xml:space="preserve"> </w:t>
      </w:r>
      <w:proofErr w:type="gramStart"/>
      <w:r w:rsidRPr="00E335A7">
        <w:rPr>
          <w:sz w:val="10"/>
        </w:rPr>
        <w:t xml:space="preserve">Mata </w:t>
      </w:r>
      <w:proofErr w:type="spellStart"/>
      <w:r w:rsidRPr="00E335A7">
        <w:rPr>
          <w:sz w:val="10"/>
        </w:rPr>
        <w:t>Atlantica</w:t>
      </w:r>
      <w:proofErr w:type="spellEnd"/>
      <w:r w:rsidRPr="00E335A7">
        <w:rPr>
          <w:sz w:val="10"/>
        </w:rPr>
        <w:t xml:space="preserve"> forest</w:t>
      </w:r>
      <w:proofErr w:type="gramEnd"/>
      <w:r w:rsidRPr="00E335A7">
        <w:rPr>
          <w:sz w:val="10"/>
        </w:rPr>
        <w:t xml:space="preserve"> along its eastern coastline, and this region is now drying, with resultant water stress for both farming and major cities like </w:t>
      </w:r>
      <w:proofErr w:type="spellStart"/>
      <w:r w:rsidRPr="00E335A7">
        <w:rPr>
          <w:sz w:val="10"/>
        </w:rPr>
        <w:t>Säo</w:t>
      </w:r>
      <w:proofErr w:type="spellEnd"/>
      <w:r w:rsidRPr="00E335A7">
        <w:rPr>
          <w:sz w:val="10"/>
        </w:rPr>
        <w:t xml:space="preserve">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w:t>
      </w:r>
      <w:proofErr w:type="spellStart"/>
      <w:r w:rsidRPr="00E335A7">
        <w:rPr>
          <w:sz w:val="10"/>
        </w:rPr>
        <w:t>tonnes</w:t>
      </w:r>
      <w:proofErr w:type="spellEnd"/>
      <w:r w:rsidRPr="00E335A7">
        <w:rPr>
          <w:sz w:val="10"/>
        </w:rPr>
        <w:t xml:space="preserve">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w:t>
      </w:r>
      <w:proofErr w:type="spellStart"/>
      <w:r w:rsidRPr="00E335A7">
        <w:rPr>
          <w:sz w:val="10"/>
        </w:rPr>
        <w:t>Sandanistas</w:t>
      </w:r>
      <w:proofErr w:type="spellEnd"/>
      <w:r w:rsidRPr="00E335A7">
        <w:rPr>
          <w:sz w:val="10"/>
        </w:rPr>
        <w:t xml:space="preserve">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970852">
        <w:rPr>
          <w:rStyle w:val="Emphasis"/>
          <w:highlight w:val="green"/>
        </w:rPr>
        <w:t>the tendency of</w:t>
      </w:r>
      <w:r w:rsidRPr="00E64281">
        <w:rPr>
          <w:rStyle w:val="Emphasis"/>
        </w:rPr>
        <w:t xml:space="preserve"> </w:t>
      </w:r>
      <w:r w:rsidRPr="00970852">
        <w:rPr>
          <w:rStyle w:val="Emphasis"/>
          <w:highlight w:val="green"/>
        </w:rPr>
        <w:t>South and Central America</w:t>
      </w:r>
      <w:r w:rsidRPr="00E64281">
        <w:rPr>
          <w:rStyle w:val="Emphasis"/>
        </w:rPr>
        <w:t xml:space="preserve"> towards </w:t>
      </w:r>
      <w:r w:rsidRPr="00970852">
        <w:rPr>
          <w:rStyle w:val="Emphasis"/>
          <w:highlight w:val="green"/>
        </w:rPr>
        <w:t xml:space="preserve">internal </w:t>
      </w:r>
      <w:r w:rsidRPr="00A71432">
        <w:rPr>
          <w:rStyle w:val="Emphasis"/>
        </w:rPr>
        <w:t xml:space="preserve">armed </w:t>
      </w:r>
      <w:r w:rsidRPr="00970852">
        <w:rPr>
          <w:rStyle w:val="Emphasis"/>
          <w:highlight w:val="green"/>
        </w:rPr>
        <w:t>conflict is supercharged</w:t>
      </w:r>
      <w:r w:rsidRPr="00E64281">
        <w:rPr>
          <w:rStyle w:val="Emphasis"/>
        </w:rPr>
        <w:t xml:space="preserve"> significantly </w:t>
      </w:r>
      <w:r w:rsidRPr="00970852">
        <w:rPr>
          <w:rStyle w:val="Emphasis"/>
          <w:highlight w:val="green"/>
        </w:rPr>
        <w:t>by failings in the food system which generate</w:t>
      </w:r>
      <w:r w:rsidRPr="00E64281">
        <w:rPr>
          <w:rStyle w:val="Emphasis"/>
        </w:rPr>
        <w:t xml:space="preserve"> </w:t>
      </w:r>
      <w:r w:rsidRPr="00E335A7">
        <w:rPr>
          <w:sz w:val="10"/>
        </w:rPr>
        <w:t xml:space="preserve">public </w:t>
      </w:r>
      <w:r w:rsidRPr="00970852">
        <w:rPr>
          <w:rStyle w:val="Emphasis"/>
          <w:highlight w:val="green"/>
        </w:rPr>
        <w:t>anger</w:t>
      </w:r>
    </w:p>
    <w:p w14:paraId="1EB2A135" w14:textId="77777777" w:rsidR="00D33215" w:rsidRDefault="00D33215" w:rsidP="00D33215">
      <w:pPr>
        <w:rPr>
          <w:rStyle w:val="Emphasis"/>
        </w:rPr>
      </w:pPr>
    </w:p>
    <w:p w14:paraId="45DF2CBE" w14:textId="77777777" w:rsidR="00D33215" w:rsidRDefault="00D33215" w:rsidP="00D33215">
      <w:pPr>
        <w:rPr>
          <w:rStyle w:val="Emphasis"/>
        </w:rPr>
      </w:pPr>
    </w:p>
    <w:p w14:paraId="1DC46199" w14:textId="77777777" w:rsidR="00D33215" w:rsidRDefault="00D33215" w:rsidP="00D33215">
      <w:pPr>
        <w:rPr>
          <w:rStyle w:val="Emphasis"/>
        </w:rPr>
      </w:pPr>
    </w:p>
    <w:p w14:paraId="11E0E5A1" w14:textId="77777777" w:rsidR="00D33215" w:rsidRDefault="00D33215" w:rsidP="00D33215">
      <w:pPr>
        <w:rPr>
          <w:rStyle w:val="Emphasis"/>
        </w:rPr>
      </w:pPr>
    </w:p>
    <w:p w14:paraId="7BD60A0E" w14:textId="77777777" w:rsidR="00D33215" w:rsidRDefault="00D33215" w:rsidP="00D33215">
      <w:pPr>
        <w:rPr>
          <w:rStyle w:val="Emphasis"/>
        </w:rPr>
      </w:pPr>
    </w:p>
    <w:p w14:paraId="5D4CC09B" w14:textId="77777777" w:rsidR="00D33215" w:rsidRPr="00511499" w:rsidRDefault="00D33215" w:rsidP="00D33215">
      <w:pPr>
        <w:rPr>
          <w:sz w:val="10"/>
        </w:rPr>
      </w:pPr>
      <w:r w:rsidRPr="00E64281">
        <w:rPr>
          <w:rStyle w:val="Emphasis"/>
        </w:rPr>
        <w:t>,</w:t>
      </w:r>
      <w:r w:rsidRPr="00E335A7">
        <w:rPr>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Pr>
          <w:rStyle w:val="Emphasis"/>
        </w:rPr>
        <w:t xml:space="preserve"> </w:t>
      </w:r>
      <w:proofErr w:type="gramStart"/>
      <w:r w:rsidRPr="00970852">
        <w:rPr>
          <w:rStyle w:val="Emphasis"/>
          <w:highlight w:val="green"/>
        </w:rPr>
        <w:t>The</w:t>
      </w:r>
      <w:proofErr w:type="gramEnd"/>
      <w:r w:rsidRPr="00970852">
        <w:rPr>
          <w:rStyle w:val="Emphasis"/>
          <w:highlight w:val="green"/>
        </w:rPr>
        <w:t xml:space="preserve"> risk of wars breaking out over</w:t>
      </w:r>
      <w:r w:rsidRPr="00982998">
        <w:rPr>
          <w:rStyle w:val="Emphasis"/>
        </w:rPr>
        <w:t xml:space="preserve"> water, energy and </w:t>
      </w:r>
      <w:r w:rsidRPr="00970852">
        <w:rPr>
          <w:rStyle w:val="Emphasis"/>
          <w:highlight w:val="green"/>
        </w:rPr>
        <w:t>food insecurity in Central Asia is high</w:t>
      </w:r>
      <w:r w:rsidRPr="00E335A7">
        <w:rPr>
          <w:sz w:val="10"/>
        </w:rPr>
        <w:t xml:space="preserve">.41 </w:t>
      </w:r>
      <w:r w:rsidRPr="00982998">
        <w:rPr>
          <w:rStyle w:val="StyleUnderline"/>
        </w:rPr>
        <w:t xml:space="preserve">Here, the five main players — Kazakhstan, Uzbekistan, Turkmenistan, Tajikistan and Kyrgyzstan — face </w:t>
      </w:r>
      <w:r w:rsidRPr="00E335A7">
        <w:rPr>
          <w:sz w:val="10"/>
        </w:rPr>
        <w:t>swelling populations, crumbling Soviet-era infrastructure, flagging resource cooperation, a</w:t>
      </w:r>
      <w:r w:rsidRPr="00982998">
        <w:rPr>
          <w:rStyle w:val="StyleUnderline"/>
        </w:rPr>
        <w:t xml:space="preserve"> </w:t>
      </w:r>
      <w:r w:rsidRPr="00970852">
        <w:rPr>
          <w:rStyle w:val="StyleUnderline"/>
          <w:highlight w:val="green"/>
        </w:rPr>
        <w:t>degrading land- scape, deteriorating food</w:t>
      </w:r>
      <w:r w:rsidRPr="00A71432">
        <w:rPr>
          <w:rStyle w:val="StyleUnderline"/>
        </w:rPr>
        <w:t xml:space="preserve"> </w:t>
      </w:r>
      <w:r w:rsidRPr="00970852">
        <w:rPr>
          <w:rStyle w:val="StyleUnderline"/>
          <w:highlight w:val="green"/>
        </w:rPr>
        <w:t>availability</w:t>
      </w:r>
      <w:r w:rsidRPr="00982998">
        <w:rPr>
          <w:rStyle w:val="StyleUnderline"/>
        </w:rPr>
        <w:t xml:space="preserve"> and a changing climate</w:t>
      </w:r>
      <w:r w:rsidRPr="00E335A7">
        <w:rPr>
          <w:sz w:val="10"/>
        </w:rPr>
        <w:t xml:space="preserve">. At the heart of the issue and the region's increasingly volatile politics is water: 'Without water in the region's two great rivers — the </w:t>
      </w:r>
      <w:proofErr w:type="spellStart"/>
      <w:r w:rsidRPr="00E335A7">
        <w:rPr>
          <w:sz w:val="10"/>
        </w:rPr>
        <w:t>Syr</w:t>
      </w:r>
      <w:proofErr w:type="spellEnd"/>
      <w:r w:rsidRPr="00E335A7">
        <w:rPr>
          <w:sz w:val="10"/>
        </w:rPr>
        <w:t xml:space="preserve"> Darya and the Amu Darya — vital crops in the down- stream agricultural powerhouses would die. Without power, life in the upstream countries would be unbearable in the freezing winters</w:t>
      </w:r>
      <w:proofErr w:type="gramStart"/>
      <w:r w:rsidRPr="00E335A7">
        <w:rPr>
          <w:sz w:val="10"/>
        </w:rPr>
        <w:t>' ,</w:t>
      </w:r>
      <w:proofErr w:type="gramEnd"/>
      <w:r w:rsidRPr="00E335A7">
        <w:rPr>
          <w:sz w:val="10"/>
        </w:rPr>
        <w:t xml:space="preserve"> wrote Rustam </w:t>
      </w:r>
      <w:proofErr w:type="spellStart"/>
      <w:r w:rsidRPr="00E335A7">
        <w:rPr>
          <w:sz w:val="10"/>
        </w:rPr>
        <w:t>Qobil</w:t>
      </w:r>
      <w:proofErr w:type="spellEnd"/>
      <w:r w:rsidRPr="00E335A7">
        <w:rPr>
          <w:sz w:val="10"/>
        </w:rPr>
        <w:t xml:space="preserve">. Central Asia's water crisis first exploded onto the global consciousness with the drying of the Aral Sea — the world's fourth largest lake — from the mid 1960s43, following the damming and draining of major rivers such as the Amu Darya, </w:t>
      </w:r>
      <w:proofErr w:type="spellStart"/>
      <w:r w:rsidRPr="00E335A7">
        <w:rPr>
          <w:sz w:val="10"/>
        </w:rPr>
        <w:t>Syr</w:t>
      </w:r>
      <w:proofErr w:type="spellEnd"/>
      <w:r w:rsidRPr="00E335A7">
        <w:rPr>
          <w:sz w:val="10"/>
        </w:rPr>
        <w:t xml:space="preserve"> Darya and </w:t>
      </w:r>
      <w:proofErr w:type="spellStart"/>
      <w:r w:rsidRPr="00E335A7">
        <w:rPr>
          <w:sz w:val="10"/>
        </w:rPr>
        <w:t>Naryn</w:t>
      </w:r>
      <w:proofErr w:type="spellEnd"/>
      <w:r w:rsidRPr="00E335A7">
        <w:rPr>
          <w:sz w:val="10"/>
        </w:rPr>
        <w:t xml:space="preserve">. It was hastened by a major drought in 200844 exacerbated by climate change, which is melting the 'water tower' of glacial ice stored in the Tien Shan, Pamir and </w:t>
      </w:r>
      <w:proofErr w:type="gramStart"/>
      <w:r w:rsidRPr="00E335A7">
        <w:rPr>
          <w:sz w:val="10"/>
        </w:rPr>
        <w:t>Hindu Kush mountain</w:t>
      </w:r>
      <w:proofErr w:type="gramEnd"/>
      <w:r w:rsidRPr="00E335A7">
        <w:rPr>
          <w:sz w:val="10"/>
        </w:rPr>
        <w:t xml:space="preserve"> ranges that feed the region's rivers. The Tien Shan alone holds 10,000 glaciers, all of them in retreat, losing an estimated 223 million cubic </w:t>
      </w:r>
      <w:proofErr w:type="spellStart"/>
      <w:r w:rsidRPr="00E335A7">
        <w:rPr>
          <w:sz w:val="10"/>
        </w:rPr>
        <w:t>metres</w:t>
      </w:r>
      <w:proofErr w:type="spellEnd"/>
      <w:r w:rsidRPr="00E335A7">
        <w:rPr>
          <w:sz w:val="10"/>
        </w:rPr>
        <w:t xml:space="preserve"> a year. At such a rate of loss the region's rivers will run dry within a generation.45 Lack of water has already delivered a body blow to Central Asia's efforts to </w:t>
      </w:r>
      <w:proofErr w:type="spellStart"/>
      <w:r w:rsidRPr="00E335A7">
        <w:rPr>
          <w:sz w:val="10"/>
        </w:rPr>
        <w:t>modernise</w:t>
      </w:r>
      <w:proofErr w:type="spellEnd"/>
      <w:r w:rsidRPr="00E335A7">
        <w:rPr>
          <w:sz w:val="10"/>
        </w:rPr>
        <w:t xml:space="preserve"> its agriculture, adding further tension to regional disputes over food, land and water. 'Water has always been a major cause of wars and border conflicts in the Central Asian region', policy analyst Fuad </w:t>
      </w:r>
      <w:proofErr w:type="spellStart"/>
      <w:r w:rsidRPr="00E335A7">
        <w:rPr>
          <w:sz w:val="10"/>
        </w:rPr>
        <w:t>Shahbazov</w:t>
      </w:r>
      <w:proofErr w:type="spellEnd"/>
      <w:r w:rsidRPr="00E335A7">
        <w:rPr>
          <w:sz w:val="10"/>
        </w:rPr>
        <w:t xml:space="preserve"> warned. This potential for conflict over water has been exacerbated by disputes over the Fergana valley, the region's greatest </w:t>
      </w:r>
      <w:proofErr w:type="spellStart"/>
      <w:r w:rsidRPr="00E335A7">
        <w:rPr>
          <w:sz w:val="10"/>
        </w:rPr>
        <w:t>foodbowl</w:t>
      </w:r>
      <w:proofErr w:type="spellEnd"/>
      <w:r w:rsidRPr="00E335A7">
        <w:rPr>
          <w:sz w:val="10"/>
        </w:rPr>
        <w:t xml:space="preserve">,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w:t>
      </w:r>
      <w:proofErr w:type="spellStart"/>
      <w:r w:rsidRPr="00E335A7">
        <w:rPr>
          <w:sz w:val="10"/>
        </w:rPr>
        <w:t>Shenkkan</w:t>
      </w:r>
      <w:proofErr w:type="spellEnd"/>
      <w:r w:rsidRPr="00E335A7">
        <w:rPr>
          <w:sz w:val="10"/>
        </w:rPr>
        <w:t xml:space="preserve">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w:t>
      </w:r>
      <w:r w:rsidRPr="00511499">
        <w:rPr>
          <w:sz w:val="10"/>
        </w:rPr>
        <w:t>deteriorating. This combination of</w:t>
      </w:r>
      <w:r w:rsidRPr="00511499">
        <w:rPr>
          <w:rStyle w:val="Emphasis"/>
        </w:rPr>
        <w:t xml:space="preserve"> intractable and deteriorating factors makes Central Asia a serious internal war risk </w:t>
      </w:r>
      <w:r w:rsidRPr="00511499">
        <w:rPr>
          <w:sz w:val="10"/>
        </w:rPr>
        <w:t xml:space="preserve">towards the mid </w:t>
      </w:r>
      <w:proofErr w:type="spellStart"/>
      <w:r w:rsidRPr="00511499">
        <w:rPr>
          <w:sz w:val="10"/>
        </w:rPr>
        <w:t>twentyfirst</w:t>
      </w:r>
      <w:proofErr w:type="spellEnd"/>
      <w:r w:rsidRPr="00511499">
        <w:rPr>
          <w:sz w:val="10"/>
        </w:rPr>
        <w:t xml:space="preserve"> century,</w:t>
      </w:r>
      <w:r w:rsidRPr="00511499">
        <w:rPr>
          <w:rStyle w:val="Emphasis"/>
        </w:rPr>
        <w:t xml:space="preserve"> with</w:t>
      </w:r>
      <w:r w:rsidRPr="003077E6">
        <w:rPr>
          <w:rStyle w:val="Emphasis"/>
        </w:rPr>
        <w:t xml:space="preserve"> </w:t>
      </w:r>
      <w:r w:rsidRPr="00970852">
        <w:rPr>
          <w:rStyle w:val="Emphasis"/>
          <w:highlight w:val="green"/>
        </w:rPr>
        <w:t>involvement by superpowers raising the danger of international</w:t>
      </w:r>
      <w:r w:rsidRPr="00F24CCE">
        <w:rPr>
          <w:rStyle w:val="Emphasis"/>
        </w:rPr>
        <w:t xml:space="preserve"> </w:t>
      </w:r>
      <w:r w:rsidRPr="00970852">
        <w:rPr>
          <w:rStyle w:val="Emphasis"/>
          <w:highlight w:val="green"/>
        </w:rPr>
        <w:t>conflict</w:t>
      </w:r>
      <w:r w:rsidRPr="00982998">
        <w:rPr>
          <w:rStyle w:val="Emphasis"/>
        </w:rPr>
        <w:t xml:space="preserve"> </w:t>
      </w:r>
      <w:r w:rsidRPr="00E335A7">
        <w:rPr>
          <w:sz w:val="10"/>
        </w:rPr>
        <w:t>and mass refugee flight. The Middle East</w:t>
      </w:r>
      <w:r>
        <w:rPr>
          <w:rStyle w:val="Emphasis"/>
        </w:rPr>
        <w:t xml:space="preserve"> </w:t>
      </w:r>
      <w:proofErr w:type="gramStart"/>
      <w:r w:rsidRPr="00970852">
        <w:rPr>
          <w:rStyle w:val="StyleUnderline"/>
          <w:highlight w:val="green"/>
        </w:rPr>
        <w:t>The</w:t>
      </w:r>
      <w:proofErr w:type="gramEnd"/>
      <w:r w:rsidRPr="00970852">
        <w:rPr>
          <w:rStyle w:val="StyleUnderline"/>
          <w:highlight w:val="green"/>
        </w:rPr>
        <w:t xml:space="preserve"> Middle East is</w:t>
      </w:r>
      <w:r w:rsidRPr="00982998">
        <w:rPr>
          <w:rStyle w:val="StyleUnderline"/>
        </w:rPr>
        <w:t xml:space="preserve"> </w:t>
      </w:r>
      <w:r w:rsidRPr="00E335A7">
        <w:rPr>
          <w:sz w:val="10"/>
        </w:rPr>
        <w:t xml:space="preserve">the most water-stressed region on Earth (see Figure 5.5 above). It </w:t>
      </w:r>
      <w:r w:rsidRPr="00970852">
        <w:rPr>
          <w:rStyle w:val="StyleUnderline"/>
          <w:highlight w:val="green"/>
        </w:rPr>
        <w:t>is</w:t>
      </w:r>
      <w:r w:rsidRPr="00E335A7">
        <w:rPr>
          <w:rStyle w:val="StyleUnderline"/>
        </w:rPr>
        <w:t xml:space="preserve"> '</w:t>
      </w:r>
      <w:r w:rsidRPr="00970852">
        <w:rPr>
          <w:rStyle w:val="StyleUnderline"/>
          <w:highlight w:val="green"/>
        </w:rPr>
        <w:t xml:space="preserve">particularly vulnerable </w:t>
      </w:r>
      <w:r w:rsidRPr="00E335A7">
        <w:rPr>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w:t>
      </w:r>
      <w:proofErr w:type="spellStart"/>
      <w:r w:rsidRPr="00E335A7">
        <w:rPr>
          <w:sz w:val="10"/>
        </w:rPr>
        <w:t>millimetres</w:t>
      </w:r>
      <w:proofErr w:type="spellEnd"/>
      <w:r w:rsidRPr="00E335A7">
        <w:rPr>
          <w:sz w:val="10"/>
        </w:rPr>
        <w:t xml:space="preserve">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w:t>
      </w:r>
      <w:proofErr w:type="spellStart"/>
      <w:r w:rsidRPr="00E335A7">
        <w:rPr>
          <w:sz w:val="10"/>
        </w:rPr>
        <w:t>oc</w:t>
      </w:r>
      <w:proofErr w:type="spellEnd"/>
      <w:r w:rsidRPr="00E335A7">
        <w:rPr>
          <w:sz w:val="10"/>
        </w:rPr>
        <w:t xml:space="preserve"> and rainfall will decrease by around 20 per cent. The result will be vastly increased water stress, accelerated desertification, growing food insecurity and a rise in sea levels displacing tens of millions from densely </w:t>
      </w:r>
      <w:proofErr w:type="spellStart"/>
      <w:r w:rsidRPr="00E335A7">
        <w:rPr>
          <w:sz w:val="10"/>
        </w:rPr>
        <w:t>popu</w:t>
      </w:r>
      <w:proofErr w:type="spellEnd"/>
      <w:r w:rsidRPr="00E335A7">
        <w:rPr>
          <w:sz w:val="10"/>
        </w:rPr>
        <w:t xml:space="preserve">- </w:t>
      </w:r>
      <w:proofErr w:type="spellStart"/>
      <w:r w:rsidRPr="00E335A7">
        <w:rPr>
          <w:sz w:val="10"/>
        </w:rPr>
        <w:t>lated</w:t>
      </w:r>
      <w:proofErr w:type="spellEnd"/>
      <w:r w:rsidRPr="00E335A7">
        <w:rPr>
          <w:sz w:val="10"/>
        </w:rPr>
        <w:t xml:space="preserve">, low-lying areas like the Nile delta.51 The region is deemed highly vulnerable to climate impacts, warns a report by the UN Development </w:t>
      </w:r>
      <w:proofErr w:type="spellStart"/>
      <w:r w:rsidRPr="00E335A7">
        <w:rPr>
          <w:sz w:val="10"/>
        </w:rPr>
        <w:t>Programme</w:t>
      </w:r>
      <w:proofErr w:type="spellEnd"/>
      <w:r w:rsidRPr="00E335A7">
        <w:rPr>
          <w:sz w:val="10"/>
        </w:rPr>
        <w:t xml:space="preserve">. 'Current climate change projections show that by the year 2025, the water supply in the Arab region will be only 15 per cent of levels in 1960. With population growth around 3 per cent annually and deforestation spiking to 4 per cent annually... the region now includes 14 of the </w:t>
      </w:r>
      <w:proofErr w:type="spellStart"/>
      <w:r w:rsidRPr="00E335A7">
        <w:rPr>
          <w:sz w:val="10"/>
        </w:rPr>
        <w:t>world s</w:t>
      </w:r>
      <w:proofErr w:type="spellEnd"/>
      <w:r w:rsidRPr="00E335A7">
        <w:rPr>
          <w:sz w:val="10"/>
        </w:rPr>
        <w:t xml:space="preserve"> 20 most water-stressed countries.'52 The Middle Fast/North Africa (MENA) region has 6 per cent of the world's population with only 1.5 per cent of the world's </w:t>
      </w:r>
      <w:proofErr w:type="gramStart"/>
      <w:r w:rsidRPr="00E335A7">
        <w:rPr>
          <w:sz w:val="10"/>
        </w:rPr>
        <w:t>fresh water</w:t>
      </w:r>
      <w:proofErr w:type="gramEnd"/>
      <w:r w:rsidRPr="00E335A7">
        <w:rPr>
          <w:sz w:val="10"/>
        </w:rPr>
        <w:t xml:space="preserve">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w:t>
      </w:r>
      <w:proofErr w:type="spellStart"/>
      <w:r w:rsidRPr="00E335A7">
        <w:rPr>
          <w:sz w:val="10"/>
        </w:rPr>
        <w:t>twentyfirst</w:t>
      </w:r>
      <w:proofErr w:type="spellEnd"/>
      <w:r w:rsidRPr="00E335A7">
        <w:rPr>
          <w:sz w:val="10"/>
        </w:rPr>
        <w:t xml:space="preserve">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511499">
        <w:rPr>
          <w:rStyle w:val="Emphasis"/>
        </w:rPr>
        <w:t>The risk is high that, by exporting its own food—land—water problems worldwide, especially to regions already facing scarcity, the Middle East could propagate conflicts and government collapses around the globe</w:t>
      </w:r>
      <w:r w:rsidRPr="00511499">
        <w:rPr>
          <w:sz w:val="10"/>
        </w:rPr>
        <w:t xml:space="preserve">. This is </w:t>
      </w:r>
      <w:proofErr w:type="gramStart"/>
      <w:r w:rsidRPr="00511499">
        <w:rPr>
          <w:sz w:val="10"/>
        </w:rPr>
        <w:t>despite the fact that</w:t>
      </w:r>
      <w:proofErr w:type="gramEnd"/>
      <w:r w:rsidRPr="00511499">
        <w:rPr>
          <w:sz w:val="10"/>
        </w:rPr>
        <w:t xml:space="preserve">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w:t>
      </w:r>
      <w:proofErr w:type="spellStart"/>
      <w:r w:rsidRPr="00511499">
        <w:rPr>
          <w:sz w:val="10"/>
        </w:rPr>
        <w:t>monopolise</w:t>
      </w:r>
      <w:proofErr w:type="spellEnd"/>
      <w:r w:rsidRPr="00511499">
        <w:rPr>
          <w:sz w:val="10"/>
        </w:rPr>
        <w:t xml:space="preserv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t>
      </w:r>
      <w:proofErr w:type="gramStart"/>
      <w:r w:rsidRPr="00511499">
        <w:rPr>
          <w:sz w:val="10"/>
        </w:rPr>
        <w:t>world as a whole</w:t>
      </w:r>
      <w:proofErr w:type="gramEnd"/>
      <w:r w:rsidRPr="00511499">
        <w:rPr>
          <w:sz w:val="10"/>
        </w:rPr>
        <w:t xml:space="preserve">. There is a lack of a sense of citizen responsibility for water and food scarcity throughout the region. Land grabs around the world by oil-rich states are threatening to </w:t>
      </w:r>
      <w:proofErr w:type="spellStart"/>
      <w:r w:rsidRPr="00511499">
        <w:rPr>
          <w:sz w:val="10"/>
        </w:rPr>
        <w:t>destabilise</w:t>
      </w:r>
      <w:proofErr w:type="spellEnd"/>
      <w:r w:rsidRPr="00511499">
        <w:rPr>
          <w:sz w:val="10"/>
        </w:rPr>
        <w:t xml:space="preserve"> food, land and water in other countries and regions, causing conflict. A decline in oil prices and the displacement of oil by the global </w:t>
      </w:r>
      <w:proofErr w:type="gramStart"/>
      <w:r w:rsidRPr="00511499">
        <w:rPr>
          <w:sz w:val="10"/>
        </w:rPr>
        <w:t>renewables</w:t>
      </w:r>
      <w:proofErr w:type="gramEnd"/>
      <w:r w:rsidRPr="00511499">
        <w:rPr>
          <w:sz w:val="10"/>
        </w:rPr>
        <w:t xml:space="preserve">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w:t>
      </w:r>
      <w:proofErr w:type="spellStart"/>
      <w:r w:rsidRPr="00511499">
        <w:rPr>
          <w:sz w:val="10"/>
        </w:rPr>
        <w:t>twentyfirst</w:t>
      </w:r>
      <w:proofErr w:type="spellEnd"/>
      <w:r w:rsidRPr="00511499">
        <w:rPr>
          <w:sz w:val="10"/>
        </w:rPr>
        <w:t xml:space="preserve"> century. The question is when and where, not whether, it explodes — and whether the resulting conflict will involve the use of weapons of mass destruction, including nuclear, thus affecting the entire world. </w:t>
      </w:r>
      <w:r w:rsidRPr="00511499">
        <w:rPr>
          <w:rStyle w:val="Emphasis"/>
        </w:rPr>
        <w:t xml:space="preserve">China </w:t>
      </w:r>
      <w:proofErr w:type="spellStart"/>
      <w:r w:rsidRPr="00511499">
        <w:rPr>
          <w:rStyle w:val="Emphasis"/>
        </w:rPr>
        <w:t>China</w:t>
      </w:r>
      <w:proofErr w:type="spellEnd"/>
      <w:r w:rsidRPr="00511499">
        <w:rPr>
          <w:rStyle w:val="Emphasis"/>
        </w:rPr>
        <w:t xml:space="preserve"> is the world's biggest producer, importer and consumer of food</w:t>
      </w:r>
      <w:r w:rsidRPr="00511499">
        <w:rPr>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w:t>
      </w:r>
      <w:proofErr w:type="spellStart"/>
      <w:r w:rsidRPr="00511499">
        <w:rPr>
          <w:sz w:val="10"/>
        </w:rPr>
        <w:t>realised</w:t>
      </w:r>
      <w:proofErr w:type="spellEnd"/>
      <w:r w:rsidRPr="00511499">
        <w:rPr>
          <w:sz w:val="10"/>
        </w:rPr>
        <w:t xml:space="preserve"> — not because they were unsoundly based, but because China managed — just — to stay abreast of rising food demand by </w:t>
      </w:r>
      <w:proofErr w:type="spellStart"/>
      <w:r w:rsidRPr="00511499">
        <w:rPr>
          <w:sz w:val="10"/>
        </w:rPr>
        <w:t>stabilising</w:t>
      </w:r>
      <w:proofErr w:type="spellEnd"/>
      <w:r w:rsidRPr="00511499">
        <w:rPr>
          <w:sz w:val="10"/>
        </w:rPr>
        <w:t xml:space="preserve"> and </w:t>
      </w:r>
      <w:proofErr w:type="spellStart"/>
      <w:r w:rsidRPr="00511499">
        <w:rPr>
          <w:sz w:val="10"/>
        </w:rPr>
        <w:t>subsidising</w:t>
      </w:r>
      <w:proofErr w:type="spellEnd"/>
      <w:r w:rsidRPr="00511499">
        <w:rPr>
          <w:sz w:val="10"/>
        </w:rPr>
        <w:t xml:space="preserve"> grain prices</w:t>
      </w:r>
      <w:r w:rsidRPr="00E335A7">
        <w:rPr>
          <w:sz w:val="10"/>
        </w:rPr>
        <w:t xml:space="preserve">,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970852">
        <w:rPr>
          <w:rStyle w:val="Emphasis"/>
          <w:highlight w:val="green"/>
        </w:rPr>
        <w:t>China's food supply will remain on a knife-</w:t>
      </w:r>
      <w:r w:rsidRPr="00E335A7">
        <w:rPr>
          <w:sz w:val="10"/>
        </w:rPr>
        <w:t xml:space="preserve">edge for the entire </w:t>
      </w:r>
      <w:proofErr w:type="spellStart"/>
      <w:r w:rsidRPr="00E335A7">
        <w:rPr>
          <w:sz w:val="10"/>
        </w:rPr>
        <w:t>twentyfirst</w:t>
      </w:r>
      <w:proofErr w:type="spellEnd"/>
      <w:r w:rsidRPr="00E335A7">
        <w:rPr>
          <w:sz w:val="10"/>
        </w:rPr>
        <w:t xml:space="preserve"> century, vulnerable especially to water scarcity and climate impacts. </w:t>
      </w:r>
      <w:r w:rsidRPr="00970852">
        <w:rPr>
          <w:rStyle w:val="Emphasis"/>
          <w:highlight w:val="green"/>
        </w:rPr>
        <w:t xml:space="preserve">If the nation outruns its domestic resources yet still </w:t>
      </w:r>
      <w:proofErr w:type="gramStart"/>
      <w:r w:rsidRPr="00970852">
        <w:rPr>
          <w:rStyle w:val="Emphasis"/>
          <w:highlight w:val="green"/>
        </w:rPr>
        <w:t>has to</w:t>
      </w:r>
      <w:proofErr w:type="gramEnd"/>
      <w:r w:rsidRPr="00970852">
        <w:rPr>
          <w:rStyle w:val="Emphasis"/>
          <w:highlight w:val="green"/>
        </w:rPr>
        <w:t xml:space="preserve"> eat, it may well be at the expense of others globally</w:t>
      </w:r>
      <w:r w:rsidRPr="00E335A7">
        <w:rPr>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w:t>
      </w:r>
      <w:proofErr w:type="spellStart"/>
      <w:r w:rsidRPr="00E335A7">
        <w:rPr>
          <w:sz w:val="10"/>
        </w:rPr>
        <w:t>urbanisation</w:t>
      </w:r>
      <w:proofErr w:type="spellEnd"/>
      <w:r w:rsidRPr="00E335A7">
        <w:rPr>
          <w:sz w:val="10"/>
        </w:rPr>
        <w:t xml:space="preserve">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w:t>
      </w:r>
      <w:proofErr w:type="spellStart"/>
      <w:r w:rsidRPr="00E335A7">
        <w:rPr>
          <w:sz w:val="10"/>
        </w:rPr>
        <w:t>metres</w:t>
      </w:r>
      <w:proofErr w:type="spellEnd"/>
      <w:r w:rsidRPr="00E335A7">
        <w:rPr>
          <w:sz w:val="10"/>
        </w:rPr>
        <w:t xml:space="preserve">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w:t>
      </w:r>
      <w:proofErr w:type="spellStart"/>
      <w:r w:rsidRPr="00E335A7">
        <w:rPr>
          <w:sz w:val="10"/>
        </w:rPr>
        <w:t>consump</w:t>
      </w:r>
      <w:proofErr w:type="spellEnd"/>
      <w:r w:rsidRPr="00E335A7">
        <w:rPr>
          <w:sz w:val="10"/>
        </w:rPr>
        <w:t xml:space="preserve">- </w:t>
      </w:r>
      <w:proofErr w:type="spellStart"/>
      <w:r w:rsidRPr="00E335A7">
        <w:rPr>
          <w:sz w:val="10"/>
        </w:rPr>
        <w:t>tion</w:t>
      </w:r>
      <w:proofErr w:type="spellEnd"/>
      <w:r w:rsidRPr="00E335A7">
        <w:rPr>
          <w:sz w:val="10"/>
        </w:rPr>
        <w:t xml:space="preserve"> of water for all uses, including food production, is about 27 billion cubic </w:t>
      </w:r>
      <w:proofErr w:type="spellStart"/>
      <w:r w:rsidRPr="00E335A7">
        <w:rPr>
          <w:sz w:val="10"/>
        </w:rPr>
        <w:t>metres</w:t>
      </w:r>
      <w:proofErr w:type="spellEnd"/>
      <w:r w:rsidRPr="00E335A7">
        <w:rPr>
          <w:sz w:val="10"/>
        </w:rPr>
        <w:t xml:space="preserve"> a year — compared with an annual water availability of 22 billion cubic </w:t>
      </w:r>
      <w:proofErr w:type="spellStart"/>
      <w:r w:rsidRPr="00E335A7">
        <w:rPr>
          <w:sz w:val="10"/>
        </w:rPr>
        <w:t>metres</w:t>
      </w:r>
      <w:proofErr w:type="spellEnd"/>
      <w:r w:rsidRPr="00E335A7">
        <w:rPr>
          <w:sz w:val="10"/>
        </w:rPr>
        <w:t xml:space="preserve">,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w:t>
      </w:r>
      <w:proofErr w:type="spellStart"/>
      <w:r w:rsidRPr="00E335A7">
        <w:rPr>
          <w:sz w:val="10"/>
        </w:rPr>
        <w:t>tonnes</w:t>
      </w:r>
      <w:proofErr w:type="spellEnd"/>
      <w:r w:rsidRPr="00E335A7">
        <w:rPr>
          <w:sz w:val="10"/>
        </w:rPr>
        <w:t xml:space="preserve"> of water over a thousand </w:t>
      </w:r>
      <w:proofErr w:type="spellStart"/>
      <w:r w:rsidRPr="00E335A7">
        <w:rPr>
          <w:sz w:val="10"/>
        </w:rPr>
        <w:t>kilometres</w:t>
      </w:r>
      <w:proofErr w:type="spellEnd"/>
      <w:r w:rsidRPr="00E335A7">
        <w:rPr>
          <w:sz w:val="10"/>
        </w:rPr>
        <w:t xml:space="preserve">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w:t>
      </w:r>
      <w:proofErr w:type="spellStart"/>
      <w:r w:rsidRPr="00E335A7">
        <w:rPr>
          <w:sz w:val="10"/>
        </w:rPr>
        <w:t>metres</w:t>
      </w:r>
      <w:proofErr w:type="spellEnd"/>
      <w:r w:rsidRPr="00E335A7">
        <w:rPr>
          <w:sz w:val="10"/>
        </w:rPr>
        <w:t xml:space="preserve"> a year — three quarters of the world average (1385 cubic </w:t>
      </w:r>
      <w:proofErr w:type="spellStart"/>
      <w:r w:rsidRPr="00E335A7">
        <w:rPr>
          <w:sz w:val="10"/>
        </w:rPr>
        <w:t>metres</w:t>
      </w:r>
      <w:proofErr w:type="spellEnd"/>
      <w:r w:rsidRPr="00E335A7">
        <w:rPr>
          <w:sz w:val="10"/>
        </w:rPr>
        <w:t xml:space="preserve">), and scarcely a third that of the average American (2842 cubic </w:t>
      </w:r>
      <w:proofErr w:type="spellStart"/>
      <w:r w:rsidRPr="00E335A7">
        <w:rPr>
          <w:sz w:val="10"/>
        </w:rPr>
        <w:t>metres</w:t>
      </w:r>
      <w:proofErr w:type="spellEnd"/>
      <w:r w:rsidRPr="00E335A7">
        <w:rPr>
          <w:sz w:val="10"/>
        </w:rPr>
        <w:t xml:space="preserve">).62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w:t>
      </w:r>
      <w:proofErr w:type="spellStart"/>
      <w:r w:rsidRPr="00E335A7">
        <w:rPr>
          <w:sz w:val="10"/>
        </w:rPr>
        <w:t>industrialisation</w:t>
      </w:r>
      <w:proofErr w:type="spellEnd"/>
      <w:r w:rsidRPr="00E335A7">
        <w:rPr>
          <w:sz w:val="10"/>
        </w:rPr>
        <w:t xml:space="preserve">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w:t>
      </w:r>
      <w:proofErr w:type="spellStart"/>
      <w:r w:rsidRPr="00E335A7">
        <w:rPr>
          <w:sz w:val="10"/>
        </w:rPr>
        <w:t>twentyfirst</w:t>
      </w:r>
      <w:proofErr w:type="spellEnd"/>
      <w:r w:rsidRPr="00E335A7">
        <w:rPr>
          <w:sz w:val="10"/>
        </w:rPr>
        <w:t xml:space="preserve"> century, followed by a managed decline to maybe half of today's numbers by the early </w:t>
      </w:r>
      <w:proofErr w:type="spellStart"/>
      <w:r w:rsidRPr="00E335A7">
        <w:rPr>
          <w:sz w:val="10"/>
        </w:rPr>
        <w:t>twentysecond</w:t>
      </w:r>
      <w:proofErr w:type="spellEnd"/>
      <w:r w:rsidRPr="00E335A7">
        <w:rPr>
          <w:sz w:val="10"/>
        </w:rPr>
        <w:t xml:space="preserve"> century. It is far from clear whether the present approach — improving market efficiency, continuing to </w:t>
      </w:r>
      <w:proofErr w:type="spellStart"/>
      <w:r w:rsidRPr="00E335A7">
        <w:rPr>
          <w:sz w:val="10"/>
        </w:rPr>
        <w:t>modernise</w:t>
      </w:r>
      <w:proofErr w:type="spellEnd"/>
      <w:r w:rsidRPr="00E335A7">
        <w:rPr>
          <w:sz w:val="10"/>
        </w:rPr>
        <w:t xml:space="preserv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w:t>
      </w:r>
      <w:proofErr w:type="spellStart"/>
      <w:r w:rsidRPr="00E335A7">
        <w:rPr>
          <w:sz w:val="10"/>
        </w:rPr>
        <w:t>fertilisers</w:t>
      </w:r>
      <w:proofErr w:type="spellEnd"/>
      <w:r w:rsidRPr="00E335A7">
        <w:rPr>
          <w:sz w:val="10"/>
        </w:rPr>
        <w:t xml:space="preserve">,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w:t>
      </w:r>
      <w:proofErr w:type="spellStart"/>
      <w:r w:rsidRPr="00E335A7">
        <w:rPr>
          <w:sz w:val="10"/>
        </w:rPr>
        <w:t>sceptical</w:t>
      </w:r>
      <w:proofErr w:type="spellEnd"/>
      <w:r w:rsidRPr="00E335A7">
        <w:rPr>
          <w:sz w:val="10"/>
        </w:rPr>
        <w:t xml:space="preserve">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w:t>
      </w:r>
      <w:proofErr w:type="spellStart"/>
      <w:r w:rsidRPr="00E335A7">
        <w:rPr>
          <w:sz w:val="10"/>
        </w:rPr>
        <w:t>modernise</w:t>
      </w:r>
      <w:proofErr w:type="spellEnd"/>
      <w:r w:rsidRPr="00E335A7">
        <w:rPr>
          <w:sz w:val="10"/>
        </w:rPr>
        <w:t xml:space="preserv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w:t>
      </w:r>
      <w:proofErr w:type="gramStart"/>
      <w:r w:rsidRPr="00E335A7">
        <w:rPr>
          <w:sz w:val="10"/>
        </w:rPr>
        <w:t>as yet</w:t>
      </w:r>
      <w:proofErr w:type="gramEnd"/>
      <w:r w:rsidRPr="00E335A7">
        <w:rPr>
          <w:sz w:val="10"/>
        </w:rPr>
        <w:t xml:space="preserve">,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970852">
        <w:rPr>
          <w:rStyle w:val="Emphasis"/>
          <w:highlight w:val="green"/>
        </w:rPr>
        <w:t>Strategic analysts have speculated that</w:t>
      </w:r>
      <w:r w:rsidRPr="002B6CA5">
        <w:rPr>
          <w:rStyle w:val="Emphasis"/>
        </w:rPr>
        <w:t xml:space="preserve"> </w:t>
      </w:r>
      <w:r w:rsidRPr="00970852">
        <w:rPr>
          <w:rStyle w:val="Emphasis"/>
          <w:highlight w:val="green"/>
        </w:rPr>
        <w:t>tens of millions of desperate Chinese flooding into</w:t>
      </w:r>
      <w:r w:rsidRPr="002B6CA5">
        <w:rPr>
          <w:rStyle w:val="Emphasis"/>
        </w:rPr>
        <w:t xml:space="preserve"> eastern </w:t>
      </w:r>
      <w:r w:rsidRPr="00970852">
        <w:rPr>
          <w:rStyle w:val="Emphasis"/>
          <w:highlight w:val="green"/>
        </w:rPr>
        <w:t>Russia</w:t>
      </w:r>
      <w:r w:rsidRPr="002B6CA5">
        <w:rPr>
          <w:rStyle w:val="Emphasis"/>
        </w:rPr>
        <w:t xml:space="preserve">, </w:t>
      </w:r>
      <w:r w:rsidRPr="00970852">
        <w:rPr>
          <w:rStyle w:val="Emphasis"/>
          <w:highlight w:val="green"/>
        </w:rPr>
        <w:t>or</w:t>
      </w:r>
      <w:r w:rsidRPr="002B6CA5">
        <w:rPr>
          <w:rStyle w:val="Emphasis"/>
        </w:rPr>
        <w:t xml:space="preserve"> even </w:t>
      </w:r>
      <w:r w:rsidRPr="00970852">
        <w:rPr>
          <w:rStyle w:val="Emphasis"/>
          <w:highlight w:val="green"/>
        </w:rPr>
        <w:t>India</w:t>
      </w:r>
      <w:r w:rsidRPr="002B6CA5">
        <w:rPr>
          <w:rStyle w:val="Emphasis"/>
        </w:rPr>
        <w:t xml:space="preserve">, </w:t>
      </w:r>
      <w:r w:rsidRPr="00970852">
        <w:rPr>
          <w:rStyle w:val="Emphasis"/>
          <w:highlight w:val="green"/>
        </w:rPr>
        <w:t>could lead to war, including</w:t>
      </w:r>
      <w:r w:rsidRPr="00A71432">
        <w:rPr>
          <w:rStyle w:val="Emphasis"/>
        </w:rPr>
        <w:t xml:space="preserve"> the</w:t>
      </w:r>
      <w:r w:rsidRPr="002B6CA5">
        <w:rPr>
          <w:rStyle w:val="Emphasis"/>
        </w:rPr>
        <w:t xml:space="preserve"> risk of international </w:t>
      </w:r>
      <w:r w:rsidRPr="00970852">
        <w:rPr>
          <w:rStyle w:val="Emphasis"/>
          <w:highlight w:val="green"/>
        </w:rPr>
        <w:t>nuclear exchange</w:t>
      </w:r>
      <w:r w:rsidRPr="00E335A7">
        <w:rPr>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w:t>
      </w:r>
      <w:proofErr w:type="spellStart"/>
      <w:r w:rsidRPr="00E335A7">
        <w:rPr>
          <w:sz w:val="10"/>
        </w:rPr>
        <w:t>favours</w:t>
      </w:r>
      <w:proofErr w:type="spellEnd"/>
      <w:r w:rsidRPr="00E335A7">
        <w:rPr>
          <w:sz w:val="10"/>
        </w:rPr>
        <w:t xml:space="preserve">. However, it is vital to understand that the problem of whether China can feed itself through the </w:t>
      </w:r>
      <w:proofErr w:type="spellStart"/>
      <w:r w:rsidRPr="00E335A7">
        <w:rPr>
          <w:sz w:val="10"/>
        </w:rPr>
        <w:t>twentyfirst</w:t>
      </w:r>
      <w:proofErr w:type="spellEnd"/>
      <w:r w:rsidRPr="00E335A7">
        <w:rPr>
          <w:sz w:val="10"/>
        </w:rPr>
        <w:t xml:space="preserve"> century is not purely a Chinese problem. It's a problem, both economic and physical, for the entire planet — and it is thus in everyone's best interest to help solve it. For this reason, China is rated number 3 on this list of potential food war hotspots. </w:t>
      </w:r>
      <w:r w:rsidRPr="002B6CA5">
        <w:rPr>
          <w:rStyle w:val="Emphasis"/>
        </w:rPr>
        <w:t>Africa</w:t>
      </w:r>
      <w:r>
        <w:rPr>
          <w:rStyle w:val="Emphasis"/>
        </w:rPr>
        <w:t xml:space="preserve"> </w:t>
      </w:r>
      <w:r w:rsidRPr="00E335A7">
        <w:rPr>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w:t>
      </w:r>
      <w:proofErr w:type="spellStart"/>
      <w:r w:rsidRPr="00E335A7">
        <w:rPr>
          <w:sz w:val="10"/>
        </w:rPr>
        <w:t>twentyfirst</w:t>
      </w:r>
      <w:proofErr w:type="spellEnd"/>
      <w:r w:rsidRPr="00E335A7">
        <w:rPr>
          <w:sz w:val="10"/>
        </w:rPr>
        <w:t xml:space="preserve"> century as climate change and resource scarcity com- bine with rapid population growth to ratchet up the tensions that lead competing groups to fight, whether the superficial </w:t>
      </w:r>
      <w:proofErr w:type="spellStart"/>
      <w:r w:rsidRPr="00E335A7">
        <w:rPr>
          <w:sz w:val="10"/>
        </w:rPr>
        <w:t>distinc</w:t>
      </w:r>
      <w:proofErr w:type="spellEnd"/>
      <w:r w:rsidRPr="00E335A7">
        <w:rPr>
          <w:sz w:val="10"/>
        </w:rPr>
        <w:t xml:space="preserve">-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w:t>
      </w:r>
      <w:proofErr w:type="spellStart"/>
      <w:r w:rsidRPr="00E335A7">
        <w:rPr>
          <w:sz w:val="10"/>
        </w:rPr>
        <w:t>twentyfirst</w:t>
      </w:r>
      <w:proofErr w:type="spellEnd"/>
      <w:r w:rsidRPr="00E335A7">
        <w:rPr>
          <w:sz w:val="10"/>
        </w:rPr>
        <w:t xml:space="preserve"> century implies that the number of its people could quadruple from 1.2 billion in 2017 to 4.5 billion by 2100 (Figure 5.6). If fulfilled, this would make Africans 41 per cent of the world population by the end of the century. The UN </w:t>
      </w:r>
      <w:proofErr w:type="spellStart"/>
      <w:r w:rsidRPr="00E335A7">
        <w:rPr>
          <w:sz w:val="10"/>
        </w:rPr>
        <w:t>Popula</w:t>
      </w:r>
      <w:proofErr w:type="spellEnd"/>
      <w:r w:rsidRPr="00E335A7">
        <w:rPr>
          <w:sz w:val="10"/>
        </w:rPr>
        <w:t xml:space="preserve">- </w:t>
      </w:r>
      <w:proofErr w:type="spellStart"/>
      <w:r w:rsidRPr="00E335A7">
        <w:rPr>
          <w:sz w:val="10"/>
        </w:rPr>
        <w:t>tion</w:t>
      </w:r>
      <w:proofErr w:type="spellEnd"/>
      <w:r w:rsidRPr="00E335A7">
        <w:rPr>
          <w:sz w:val="10"/>
        </w:rPr>
        <w:t xml:space="preserve">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w:t>
      </w:r>
      <w:proofErr w:type="gramStart"/>
      <w:r w:rsidRPr="00E335A7">
        <w:rPr>
          <w:sz w:val="10"/>
        </w:rPr>
        <w:t>have also fallen steeply,</w:t>
      </w:r>
      <w:proofErr w:type="gramEnd"/>
      <w:r w:rsidRPr="00E335A7">
        <w:rPr>
          <w:sz w:val="10"/>
        </w:rPr>
        <w:t xml:space="preserve"> from a peak of 8.5 babies in the 1970s. Furthermore, the picture is uneven with birthrates in most Sub-Saharan countries remaining high (around five to six babies/woman), while those of eight, mainly southern, countries have dropped to replace- </w:t>
      </w:r>
      <w:proofErr w:type="spellStart"/>
      <w:r w:rsidRPr="00E335A7">
        <w:rPr>
          <w:sz w:val="10"/>
        </w:rPr>
        <w:t>ment</w:t>
      </w:r>
      <w:proofErr w:type="spellEnd"/>
      <w:r w:rsidRPr="00E335A7">
        <w:rPr>
          <w:sz w:val="10"/>
        </w:rPr>
        <w:t xml:space="preserve"> or below (</w:t>
      </w:r>
      <w:proofErr w:type="gramStart"/>
      <w:r w:rsidRPr="00E335A7">
        <w:rPr>
          <w:sz w:val="10"/>
        </w:rPr>
        <w:t>i.e.</w:t>
      </w:r>
      <w:proofErr w:type="gramEnd"/>
      <w:r w:rsidRPr="00E335A7">
        <w:rPr>
          <w:sz w:val="10"/>
        </w:rPr>
        <w:t xml:space="preserve"> under 2.1). As has been the case around the world, birth rates tend to drop rapidly with the spread of urban </w:t>
      </w:r>
      <w:proofErr w:type="spellStart"/>
      <w:r w:rsidRPr="00E335A7">
        <w:rPr>
          <w:sz w:val="10"/>
        </w:rPr>
        <w:t>isation</w:t>
      </w:r>
      <w:proofErr w:type="spellEnd"/>
      <w:r w:rsidRPr="00E335A7">
        <w:rPr>
          <w:sz w:val="10"/>
        </w:rPr>
        <w:t xml:space="preserve">,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2B6CA5">
        <w:rPr>
          <w:rStyle w:val="StyleUnderline"/>
        </w:rPr>
        <w:t xml:space="preserve">However, the relentless optimism of the UN and its food agency, the FAO, is probably not justified by the facts as they are known to science — and may have more to do with not wishing to give offence to African governments or discourage donors than with attempting to accurately </w:t>
      </w:r>
      <w:proofErr w:type="spellStart"/>
      <w:r w:rsidRPr="002B6CA5">
        <w:rPr>
          <w:rStyle w:val="StyleUnderline"/>
        </w:rPr>
        <w:t>analyse</w:t>
      </w:r>
      <w:proofErr w:type="spellEnd"/>
      <w:r w:rsidRPr="002B6CA5">
        <w:rPr>
          <w:rStyle w:val="StyleUnderline"/>
        </w:rPr>
        <w:t xml:space="preserve"> what may occur</w:t>
      </w:r>
      <w:r w:rsidRPr="00E335A7">
        <w:rPr>
          <w:sz w:val="10"/>
        </w:rPr>
        <w:t xml:space="preserve">. Even the FAO acknowledges however that </w:t>
      </w:r>
      <w:r w:rsidRPr="00970852">
        <w:rPr>
          <w:rStyle w:val="Emphasis"/>
          <w:highlight w:val="green"/>
        </w:rPr>
        <w:t>food insecurity is rising across Sub-Saharan Africa</w:t>
      </w:r>
      <w:r w:rsidRPr="002B6CA5">
        <w:rPr>
          <w:rStyle w:val="Emphasis"/>
        </w:rPr>
        <w:t xml:space="preserve"> as well as other parts</w:t>
      </w:r>
      <w:r w:rsidRPr="00E335A7">
        <w:rPr>
          <w:sz w:val="10"/>
        </w:rPr>
        <w:t xml:space="preserve">. </w:t>
      </w:r>
      <w:r w:rsidRPr="002B6CA5">
        <w:rPr>
          <w:rStyle w:val="StyleUnderline"/>
        </w:rPr>
        <w:t xml:space="preserve">In 2017, conflict and insecurity were the major drivers of acute food insecurity in 18 countries and territories where almost 74 million food-insecure people </w:t>
      </w:r>
      <w:proofErr w:type="gramStart"/>
      <w:r w:rsidRPr="002B6CA5">
        <w:rPr>
          <w:rStyle w:val="StyleUnderline"/>
        </w:rPr>
        <w:t>were in need of</w:t>
      </w:r>
      <w:proofErr w:type="gramEnd"/>
      <w:r w:rsidRPr="002B6CA5">
        <w:rPr>
          <w:rStyle w:val="StyleUnderline"/>
        </w:rPr>
        <w:t xml:space="preserve"> urgent assistance</w:t>
      </w:r>
      <w:r w:rsidRPr="00E335A7">
        <w:rPr>
          <w:sz w:val="10"/>
        </w:rPr>
        <w:t xml:space="preserve">. Eleven of these countries were in Africa and accounted for 37 million acutely food insecure people; the largest numbers were in northern Nigeria, Demo- </w:t>
      </w:r>
      <w:proofErr w:type="spellStart"/>
      <w:r w:rsidRPr="00E335A7">
        <w:rPr>
          <w:sz w:val="10"/>
        </w:rPr>
        <w:t>cratic</w:t>
      </w:r>
      <w:proofErr w:type="spellEnd"/>
      <w:r w:rsidRPr="00E335A7">
        <w:rPr>
          <w:sz w:val="10"/>
        </w:rPr>
        <w:t xml:space="preserve">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w:t>
      </w:r>
      <w:proofErr w:type="spellStart"/>
      <w:r w:rsidRPr="00E335A7">
        <w:rPr>
          <w:sz w:val="10"/>
        </w:rPr>
        <w:t>Bukar</w:t>
      </w:r>
      <w:proofErr w:type="spellEnd"/>
      <w:r w:rsidRPr="00E335A7">
        <w:rPr>
          <w:sz w:val="10"/>
        </w:rPr>
        <w:t xml:space="preserve"> Tijani, the FAO's assistant director general for Africa. 72 </w:t>
      </w:r>
      <w:r w:rsidRPr="002B6CA5">
        <w:rPr>
          <w:rStyle w:val="StyleUnderline"/>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E335A7">
        <w:rPr>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w:t>
      </w:r>
      <w:proofErr w:type="gramStart"/>
      <w:r w:rsidRPr="00E335A7">
        <w:rPr>
          <w:sz w:val="10"/>
        </w:rPr>
        <w:t>and..</w:t>
      </w:r>
      <w:proofErr w:type="gramEnd"/>
      <w:r w:rsidRPr="00E335A7">
        <w:rPr>
          <w:sz w:val="10"/>
        </w:rPr>
        <w:t xml:space="preserve"> conservation organizations and govern- </w:t>
      </w:r>
      <w:proofErr w:type="spellStart"/>
      <w:r w:rsidRPr="00E335A7">
        <w:rPr>
          <w:sz w:val="10"/>
        </w:rPr>
        <w:t>ments</w:t>
      </w:r>
      <w:proofErr w:type="spellEnd"/>
      <w:r w:rsidRPr="00E335A7">
        <w:rPr>
          <w:sz w:val="10"/>
        </w:rPr>
        <w:t xml:space="preserve"> should be ready to seize conservation </w:t>
      </w:r>
      <w:proofErr w:type="gramStart"/>
      <w:r w:rsidRPr="00E335A7">
        <w:rPr>
          <w:sz w:val="10"/>
        </w:rPr>
        <w:t>opportunities'</w:t>
      </w:r>
      <w:proofErr w:type="gramEnd"/>
      <w:r w:rsidRPr="00E335A7">
        <w:rPr>
          <w:sz w:val="10"/>
        </w:rPr>
        <w:t xml:space="preserve">. 74 </w:t>
      </w:r>
      <w:r w:rsidRPr="002B6CA5">
        <w:rPr>
          <w:rStyle w:val="StyleUnderline"/>
        </w:rPr>
        <w:t xml:space="preserve">As the African population doubles toward the </w:t>
      </w:r>
      <w:proofErr w:type="spellStart"/>
      <w:r w:rsidRPr="002B6CA5">
        <w:rPr>
          <w:rStyle w:val="StyleUnderline"/>
        </w:rPr>
        <w:t>mid century</w:t>
      </w:r>
      <w:proofErr w:type="spellEnd"/>
      <w:r w:rsidRPr="002B6CA5">
        <w:rPr>
          <w:rStyle w:val="StyleUnderline"/>
        </w:rPr>
        <w:t>, as its water, soils, forests and economic wealth per capita dwindle, as foreign corporations plunder its riches, as a turbulent climate hammers its herders and farmers — both industrial and traditional —</w:t>
      </w:r>
      <w:r w:rsidRPr="00E335A7">
        <w:rPr>
          <w:sz w:val="10"/>
        </w:rPr>
        <w:t xml:space="preserve"> </w:t>
      </w:r>
      <w:r w:rsidRPr="002B6CA5">
        <w:rPr>
          <w:rStyle w:val="Emphasis"/>
        </w:rPr>
        <w:t>the prospect of Africa resolving existing conflicts and avoiding new ones is receding</w:t>
      </w:r>
      <w:r w:rsidRPr="00E335A7">
        <w:rPr>
          <w:sz w:val="10"/>
        </w:rPr>
        <w:t xml:space="preserve">. </w:t>
      </w:r>
      <w:r w:rsidRPr="00A96109">
        <w:rPr>
          <w:rStyle w:val="StyleUnderline"/>
        </w:rPr>
        <w:t>The mistake most of the world is making is to imagine this only affects the Africans</w:t>
      </w:r>
      <w:r w:rsidRPr="00E335A7">
        <w:rPr>
          <w:sz w:val="10"/>
        </w:rPr>
        <w:t xml:space="preserve">. </w:t>
      </w:r>
      <w:r w:rsidRPr="00A96109">
        <w:rPr>
          <w:rStyle w:val="Emphasis"/>
        </w:rPr>
        <w:t xml:space="preserve">The </w:t>
      </w:r>
      <w:r w:rsidRPr="00970852">
        <w:rPr>
          <w:rStyle w:val="Emphasis"/>
          <w:highlight w:val="green"/>
        </w:rPr>
        <w:t>consequences will impact everyone on the planet</w:t>
      </w:r>
      <w:r w:rsidRPr="00E335A7">
        <w:rPr>
          <w:sz w:val="10"/>
        </w:rPr>
        <w:t xml:space="preserve">. </w:t>
      </w:r>
    </w:p>
    <w:p w14:paraId="6485EE85" w14:textId="77777777" w:rsidR="00D33215" w:rsidRPr="00EF0369" w:rsidRDefault="00D33215" w:rsidP="00D33215"/>
    <w:p w14:paraId="011C59F5" w14:textId="77777777" w:rsidR="00D33215" w:rsidRDefault="00D33215" w:rsidP="00D33215">
      <w:pPr>
        <w:pStyle w:val="Heading3"/>
      </w:pPr>
      <w:r>
        <w:t>Case</w:t>
      </w:r>
    </w:p>
    <w:p w14:paraId="37B3C639" w14:textId="77777777" w:rsidR="00D33215" w:rsidRDefault="00D33215" w:rsidP="00D33215">
      <w:pPr>
        <w:pStyle w:val="Heading4"/>
      </w:pPr>
      <w:r>
        <w:t xml:space="preserve">“we don’t defend implementation” is the most nonsensical </w:t>
      </w:r>
      <w:proofErr w:type="spellStart"/>
      <w:r>
        <w:t>arg</w:t>
      </w:r>
      <w:proofErr w:type="spellEnd"/>
      <w:r>
        <w:t xml:space="preserve"> in debate – if the appropriation of outer space by private entities is </w:t>
      </w:r>
      <w:proofErr w:type="gramStart"/>
      <w:r>
        <w:t>unjust ,</w:t>
      </w:r>
      <w:proofErr w:type="gramEnd"/>
      <w:r>
        <w:t xml:space="preserve"> then private entities shouldn’t appropriate outer space – if they should appropriate outer space, then appropriation can’t be unjust – that process of hypothetical imagination requires fiat and implementation</w:t>
      </w:r>
    </w:p>
    <w:p w14:paraId="06C857B9" w14:textId="77777777" w:rsidR="00D33215" w:rsidRDefault="00D33215" w:rsidP="00D33215"/>
    <w:p w14:paraId="4ED9F912" w14:textId="77777777" w:rsidR="00D33215" w:rsidRDefault="00D33215" w:rsidP="00D33215">
      <w:pPr>
        <w:pStyle w:val="Heading4"/>
      </w:pPr>
      <w:r>
        <w:t xml:space="preserve">No offense for public space projects good – AC Roberts is a progressive </w:t>
      </w:r>
      <w:proofErr w:type="spellStart"/>
      <w:r>
        <w:t>wishlist</w:t>
      </w:r>
      <w:proofErr w:type="spellEnd"/>
      <w:r>
        <w:t xml:space="preserve"> of government space projects – even if theyre not compatible with private appropriation, they haven’t read UQ </w:t>
      </w:r>
      <w:proofErr w:type="spellStart"/>
      <w:r>
        <w:t>ev</w:t>
      </w:r>
      <w:proofErr w:type="spellEnd"/>
      <w:r>
        <w:t xml:space="preserve"> they would be created without it</w:t>
      </w:r>
    </w:p>
    <w:p w14:paraId="1B350F78" w14:textId="77777777" w:rsidR="00D33215" w:rsidRDefault="00D33215" w:rsidP="00D33215"/>
    <w:p w14:paraId="5D9F1F98" w14:textId="77777777" w:rsidR="00D33215" w:rsidRDefault="00D33215" w:rsidP="00D33215">
      <w:pPr>
        <w:pStyle w:val="Heading4"/>
      </w:pPr>
      <w:r>
        <w:t>Imagining futures does not mean solvency is irrelevant – we’ll concede they can break down cap BUT we can derive offense from how that breakdown happens</w:t>
      </w:r>
    </w:p>
    <w:p w14:paraId="3C8C027B" w14:textId="77777777" w:rsidR="00D33215" w:rsidRDefault="00D33215" w:rsidP="00D33215"/>
    <w:p w14:paraId="6247F09D" w14:textId="77777777" w:rsidR="00D33215" w:rsidRDefault="00D33215" w:rsidP="00D33215">
      <w:pPr>
        <w:pStyle w:val="Heading4"/>
      </w:pPr>
      <w:r>
        <w:t>Reject viewing AC Savage as an epistemology indict – “blue origin is evil and has futurist PR” =/= all evidence that disagrees w the aff is bought off</w:t>
      </w:r>
    </w:p>
    <w:p w14:paraId="7CE69F42" w14:textId="77777777" w:rsidR="00D33215" w:rsidRPr="00923DA7" w:rsidRDefault="00D33215" w:rsidP="00D33215"/>
    <w:p w14:paraId="36789A38" w14:textId="77777777" w:rsidR="00D33215" w:rsidRDefault="00D33215" w:rsidP="00D33215">
      <w:pPr>
        <w:pStyle w:val="Heading4"/>
      </w:pPr>
      <w:bookmarkStart w:id="1" w:name="_Hlk79418733"/>
      <w:r>
        <w:t xml:space="preserve">Tech innovation undergirded by profit motives are driving the Second Machine Age, which dematerializes </w:t>
      </w:r>
      <w:r w:rsidRPr="00BB5F5C">
        <w:t>capitalism</w:t>
      </w:r>
      <w:r>
        <w:t xml:space="preserve"> and makes growth a sustainable necessity – AC </w:t>
      </w:r>
      <w:proofErr w:type="spellStart"/>
      <w:r>
        <w:t>fernandes</w:t>
      </w:r>
      <w:proofErr w:type="spellEnd"/>
      <w:r>
        <w:t xml:space="preserve"> looks retrospectively on the success of capitalism – our argument is that future transformations of the capitalist system make it ethical</w:t>
      </w:r>
    </w:p>
    <w:p w14:paraId="4BC117E8" w14:textId="77777777" w:rsidR="00D33215" w:rsidRPr="00F62BBD" w:rsidRDefault="00D33215" w:rsidP="00D33215">
      <w:r>
        <w:t xml:space="preserve">This </w:t>
      </w:r>
      <w:proofErr w:type="spellStart"/>
      <w:r>
        <w:t>ev</w:t>
      </w:r>
      <w:proofErr w:type="spellEnd"/>
      <w:r>
        <w:t xml:space="preserve"> is v </w:t>
      </w:r>
      <w:proofErr w:type="spellStart"/>
      <w:r>
        <w:t>v</w:t>
      </w:r>
      <w:proofErr w:type="spellEnd"/>
      <w:r>
        <w:t xml:space="preserve"> </w:t>
      </w:r>
      <w:proofErr w:type="spellStart"/>
      <w:r>
        <w:t>v</w:t>
      </w:r>
      <w:proofErr w:type="spellEnd"/>
      <w:r>
        <w:t xml:space="preserve"> long but it’s amazing – answers basically every aff </w:t>
      </w:r>
      <w:proofErr w:type="spellStart"/>
      <w:r>
        <w:t>arg</w:t>
      </w:r>
      <w:proofErr w:type="spellEnd"/>
    </w:p>
    <w:p w14:paraId="49BEF6A6" w14:textId="77777777" w:rsidR="00D33215" w:rsidRDefault="00D33215" w:rsidP="00D33215">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3E091034" w14:textId="77777777" w:rsidR="00D33215" w:rsidRDefault="00D33215" w:rsidP="00D33215">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7CBF62D2" w14:textId="77777777" w:rsidR="00D33215" w:rsidRDefault="00D33215" w:rsidP="00D33215">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553EFA83" w14:textId="77777777" w:rsidR="00D33215" w:rsidRDefault="00D33215" w:rsidP="00D33215">
      <w:r>
        <w:t xml:space="preserve">Growth Mindset </w:t>
      </w:r>
    </w:p>
    <w:p w14:paraId="6C1D66E7" w14:textId="77777777" w:rsidR="00D33215" w:rsidRDefault="00D33215" w:rsidP="00D33215">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3F019AAA" w14:textId="77777777" w:rsidR="00D33215" w:rsidRDefault="00D33215" w:rsidP="00D33215">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3B973138" w14:textId="77777777" w:rsidR="00D33215" w:rsidRDefault="00D33215" w:rsidP="00D33215">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3247F36F" w14:textId="77777777" w:rsidR="00D33215" w:rsidRDefault="00D33215" w:rsidP="00D33215">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0D52A4BF" w14:textId="77777777" w:rsidR="00D33215" w:rsidRDefault="00D33215" w:rsidP="00D33215">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3686E870" w14:textId="77777777" w:rsidR="00D33215" w:rsidRDefault="00D33215" w:rsidP="00D33215">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708FDB3D" w14:textId="77777777" w:rsidR="00D33215" w:rsidRDefault="00D33215" w:rsidP="00D33215">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59DAA919" w14:textId="77777777" w:rsidR="00D33215" w:rsidRDefault="00D33215" w:rsidP="00D33215">
      <w:r>
        <w:t xml:space="preserve">The Machinery of Prosperity </w:t>
      </w:r>
    </w:p>
    <w:p w14:paraId="3495FA53" w14:textId="77777777" w:rsidR="00D33215" w:rsidRDefault="00D33215" w:rsidP="00D33215">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78B11E9C" w14:textId="77777777" w:rsidR="00D33215" w:rsidRDefault="00D33215" w:rsidP="00D33215">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3DF04C6B" w14:textId="77777777" w:rsidR="00D33215" w:rsidRDefault="00D33215" w:rsidP="00D33215">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46B0878D" w14:textId="77777777" w:rsidR="00D33215" w:rsidRDefault="00D33215" w:rsidP="00D33215">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7D4D0E86" w14:textId="77777777" w:rsidR="00D33215" w:rsidRDefault="00D33215" w:rsidP="00D33215">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103336E0" w14:textId="77777777" w:rsidR="00D33215" w:rsidRDefault="00D33215" w:rsidP="00D33215">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17CCDD29" w14:textId="77777777" w:rsidR="00D33215" w:rsidRDefault="00D33215" w:rsidP="00D33215">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294D20B3" w14:textId="77777777" w:rsidR="00D33215" w:rsidRDefault="00D33215" w:rsidP="00D33215">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0EEC2C5A" w14:textId="77777777" w:rsidR="00D33215" w:rsidRDefault="00D33215" w:rsidP="00D33215">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156E2A73" w14:textId="77777777" w:rsidR="00D33215" w:rsidRDefault="00D33215" w:rsidP="00D33215">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3E5F48A2" w14:textId="77777777" w:rsidR="00D33215" w:rsidRDefault="00D33215" w:rsidP="00D33215">
      <w:r>
        <w:t xml:space="preserve">Our Brighter, Lighter Future </w:t>
      </w:r>
    </w:p>
    <w:p w14:paraId="687233EF" w14:textId="77777777" w:rsidR="00D33215" w:rsidRDefault="00D33215" w:rsidP="00D33215">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003F43CD" w14:textId="77777777" w:rsidR="00D33215" w:rsidRDefault="00D33215" w:rsidP="00D33215">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1618B923" w14:textId="77777777" w:rsidR="00D33215" w:rsidRDefault="00D33215" w:rsidP="00D33215">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4D8326E4" w14:textId="77777777" w:rsidR="00D33215" w:rsidRDefault="00D33215" w:rsidP="00D33215">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3B77E35C" w14:textId="77777777" w:rsidR="00D33215" w:rsidRDefault="00D33215" w:rsidP="00D33215">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015A0702" w14:textId="77777777" w:rsidR="00D33215" w:rsidRDefault="00D33215" w:rsidP="00D33215">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75CB8F3F" w14:textId="77777777" w:rsidR="00D33215" w:rsidRDefault="00D33215" w:rsidP="00D33215">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1D435495" w14:textId="77777777" w:rsidR="00D33215" w:rsidRDefault="00D33215" w:rsidP="00D33215">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3B109E56" w14:textId="77777777" w:rsidR="00D33215" w:rsidRDefault="00D33215" w:rsidP="00D33215">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07972AA7" w14:textId="77777777" w:rsidR="00D33215" w:rsidRDefault="00D33215" w:rsidP="00D33215">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4D4C013D" w14:textId="77777777" w:rsidR="00D33215" w:rsidRDefault="00D33215" w:rsidP="00D33215">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guessed correctly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77D86051" w14:textId="77777777" w:rsidR="00D33215" w:rsidRDefault="00D33215" w:rsidP="00D33215">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42F3F77D" w14:textId="77777777" w:rsidR="00D33215" w:rsidRDefault="00D33215" w:rsidP="00D33215">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246A5E30" w14:textId="77777777" w:rsidR="00D33215" w:rsidRPr="00044E7A" w:rsidRDefault="00D33215" w:rsidP="00D33215">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1FAC20DF" w14:textId="77777777" w:rsidR="00D33215" w:rsidRDefault="00D33215" w:rsidP="00D33215">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2975BECA" w14:textId="77777777" w:rsidR="00D33215" w:rsidRDefault="00D33215" w:rsidP="00D33215">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25251291" w14:textId="77777777" w:rsidR="00D33215" w:rsidRDefault="00D33215" w:rsidP="00D33215">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1A460D95" w14:textId="77777777" w:rsidR="00D33215" w:rsidRDefault="00D33215" w:rsidP="00D33215">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0C83DCDB" w14:textId="77777777" w:rsidR="00D33215" w:rsidRDefault="00D33215" w:rsidP="00D33215">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39BC7B3A" w14:textId="77777777" w:rsidR="00D33215" w:rsidRDefault="00D33215" w:rsidP="00D33215">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0ED0265B" w14:textId="77777777" w:rsidR="00D33215" w:rsidRDefault="00D33215" w:rsidP="00D33215">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625C3312" w14:textId="77777777" w:rsidR="00D33215" w:rsidRDefault="00D33215" w:rsidP="00D33215">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0620145B" w14:textId="77777777" w:rsidR="00D33215" w:rsidRPr="00B151DD" w:rsidRDefault="00D33215" w:rsidP="00D33215">
      <w:pPr>
        <w:pStyle w:val="Heading4"/>
      </w:pPr>
      <w:bookmarkStart w:id="2" w:name="_Hlk79418715"/>
      <w:bookmarkEnd w:id="1"/>
      <w:r w:rsidRPr="00B151DD">
        <w:t xml:space="preserve">No limits to growth---their models ignore key feedback effects. </w:t>
      </w:r>
    </w:p>
    <w:p w14:paraId="17B9A03B" w14:textId="77777777" w:rsidR="00D33215" w:rsidRPr="00B151DD" w:rsidRDefault="00D33215" w:rsidP="00D33215">
      <w:r w:rsidRPr="00B151DD">
        <w:rPr>
          <w:rStyle w:val="Style13ptBold"/>
        </w:rPr>
        <w:t>Lynch 16</w:t>
      </w:r>
      <w:r w:rsidRPr="00B151DD">
        <w:t xml:space="preserve">—President of Strategic Energy and Economic Consulting, Director of Asian Energy and Security at the Center for International Studies at MIT, and a Lecturer at Tufts and Vienna University [Michael, </w:t>
      </w:r>
      <w:proofErr w:type="gramStart"/>
      <w:r w:rsidRPr="00B151DD">
        <w:rPr>
          <w:i/>
        </w:rPr>
        <w:t>The</w:t>
      </w:r>
      <w:proofErr w:type="gramEnd"/>
      <w:r w:rsidRPr="00B151DD">
        <w:rPr>
          <w:i/>
        </w:rPr>
        <w:t xml:space="preserve"> “peak oil” scare and the coming oil flood</w:t>
      </w:r>
      <w:r w:rsidRPr="00B151DD">
        <w:t>, p. 63-74]</w:t>
      </w:r>
    </w:p>
    <w:p w14:paraId="4744C19D" w14:textId="77777777" w:rsidR="00D33215" w:rsidRPr="00B151DD" w:rsidRDefault="00D33215" w:rsidP="00D33215"/>
    <w:p w14:paraId="33C47722" w14:textId="77777777" w:rsidR="00D33215" w:rsidRPr="00B151DD" w:rsidRDefault="00D33215" w:rsidP="00D33215">
      <w:pPr>
        <w:rPr>
          <w:sz w:val="16"/>
        </w:rPr>
      </w:pPr>
      <w:r w:rsidRPr="00B151DD">
        <w:rPr>
          <w:sz w:val="16"/>
        </w:rPr>
        <w:t xml:space="preserve">More recently, </w:t>
      </w:r>
      <w:r w:rsidRPr="00D03231">
        <w:rPr>
          <w:rStyle w:val="StyleUnderline"/>
          <w:highlight w:val="green"/>
        </w:rPr>
        <w:t>there has been a clamor about "peak everything" based on the idea that</w:t>
      </w:r>
      <w:r w:rsidRPr="00B151DD">
        <w:rPr>
          <w:rStyle w:val="StyleUnderline"/>
        </w:rPr>
        <w:t xml:space="preserve">, well, </w:t>
      </w:r>
      <w:r w:rsidRPr="00D03231">
        <w:rPr>
          <w:rStyle w:val="StyleUnderline"/>
          <w:highlight w:val="green"/>
        </w:rPr>
        <w:t>everything is finite</w:t>
      </w:r>
      <w:r w:rsidRPr="00B151DD">
        <w:rPr>
          <w:rStyle w:val="StyleUnderline"/>
        </w:rPr>
        <w:t xml:space="preserve"> and we 're using it up, so it is "running out."</w:t>
      </w:r>
      <w:r w:rsidRPr="00B151DD">
        <w:rPr>
          <w:sz w:val="16"/>
        </w:rPr>
        <w:t xml:space="preserve"> Or at least, production must peak. Or, as one physicist [END OF PAGE 63] points out, eventually human energy production will generate as much heat as the sun does-eventually being 1400 years.</w:t>
      </w:r>
    </w:p>
    <w:p w14:paraId="131B17B0" w14:textId="77777777" w:rsidR="00D33215" w:rsidRPr="00B151DD" w:rsidRDefault="00D33215" w:rsidP="00D33215">
      <w:pPr>
        <w:tabs>
          <w:tab w:val="left" w:pos="4928"/>
        </w:tabs>
        <w:rPr>
          <w:sz w:val="16"/>
        </w:rPr>
      </w:pPr>
      <w:r w:rsidRPr="00B151DD">
        <w:rPr>
          <w:sz w:val="16"/>
        </w:rPr>
        <w:t>Flat Earth</w:t>
      </w:r>
      <w:r w:rsidRPr="00B151DD">
        <w:rPr>
          <w:sz w:val="16"/>
        </w:rPr>
        <w:tab/>
      </w:r>
    </w:p>
    <w:p w14:paraId="11688798" w14:textId="77777777" w:rsidR="00D33215" w:rsidRPr="00B151DD" w:rsidRDefault="00D33215" w:rsidP="00D33215">
      <w:pPr>
        <w:rPr>
          <w:sz w:val="16"/>
        </w:rPr>
      </w:pPr>
      <w:r w:rsidRPr="00B151DD">
        <w:rPr>
          <w:sz w:val="16"/>
        </w:rPr>
        <w:t xml:space="preserve">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w:t>
      </w:r>
      <w:proofErr w:type="gramStart"/>
      <w:r w:rsidRPr="00B151DD">
        <w:rPr>
          <w:sz w:val="16"/>
        </w:rPr>
        <w:t>actually meant</w:t>
      </w:r>
      <w:proofErr w:type="gramEnd"/>
      <w:r w:rsidRPr="00B151DD">
        <w:rPr>
          <w:sz w:val="16"/>
        </w:rPr>
        <w:t xml:space="preserve"> that economists thought the earth had two dimensions and thus was infinite, containing equivalently infinite resources.</w:t>
      </w:r>
    </w:p>
    <w:p w14:paraId="72267EB9" w14:textId="77777777" w:rsidR="00D33215" w:rsidRPr="00B151DD" w:rsidRDefault="00D33215" w:rsidP="00D33215">
      <w:pPr>
        <w:rPr>
          <w:sz w:val="16"/>
        </w:rPr>
      </w:pPr>
      <w:r w:rsidRPr="00B151DD">
        <w:rPr>
          <w:sz w:val="16"/>
        </w:rPr>
        <w:t xml:space="preserve">But </w:t>
      </w:r>
      <w:r w:rsidRPr="00D03231">
        <w:rPr>
          <w:rStyle w:val="StyleUnderline"/>
          <w:highlight w:val="green"/>
        </w:rPr>
        <w:t>this</w:t>
      </w:r>
      <w:r w:rsidRPr="00B151DD">
        <w:rPr>
          <w:rStyle w:val="StyleUnderline"/>
        </w:rPr>
        <w:t xml:space="preserve"> description </w:t>
      </w:r>
      <w:r w:rsidRPr="00D03231">
        <w:rPr>
          <w:rStyle w:val="Emphasis"/>
          <w:highlight w:val="green"/>
        </w:rPr>
        <w:t>ignores</w:t>
      </w:r>
      <w:r w:rsidRPr="00B151DD">
        <w:rPr>
          <w:rStyle w:val="StyleUnderline"/>
        </w:rPr>
        <w:t xml:space="preserve"> two important variables: </w:t>
      </w:r>
      <w:r w:rsidRPr="00D03231">
        <w:rPr>
          <w:rStyle w:val="Emphasis"/>
          <w:highlight w:val="green"/>
        </w:rPr>
        <w:t>capital and knowledge</w:t>
      </w:r>
      <w:r w:rsidRPr="00B151DD">
        <w:rPr>
          <w:sz w:val="16"/>
        </w:rPr>
        <w:t xml:space="preserve">. </w:t>
      </w:r>
      <w:r w:rsidRPr="00D03231">
        <w:rPr>
          <w:rStyle w:val="StyleUnderline"/>
          <w:highlight w:val="green"/>
        </w:rPr>
        <w:t>Additional investment</w:t>
      </w:r>
      <w:r w:rsidRPr="00B151DD">
        <w:rPr>
          <w:rStyle w:val="StyleUnderline"/>
        </w:rPr>
        <w:t xml:space="preserve"> can often </w:t>
      </w:r>
      <w:r w:rsidRPr="00D03231">
        <w:rPr>
          <w:rStyle w:val="StyleUnderline"/>
          <w:highlight w:val="green"/>
        </w:rPr>
        <w:t>increase the production of renewables</w:t>
      </w:r>
      <w:r w:rsidRPr="00B151DD">
        <w:rPr>
          <w:rStyle w:val="StyleUnderline"/>
        </w:rPr>
        <w:t xml:space="preserve"> like agricultural products </w:t>
      </w:r>
      <w:r w:rsidRPr="00D03231">
        <w:rPr>
          <w:rStyle w:val="StyleUnderline"/>
          <w:highlight w:val="green"/>
        </w:rPr>
        <w:t xml:space="preserve">and </w:t>
      </w:r>
      <w:proofErr w:type="spellStart"/>
      <w:r w:rsidRPr="00D03231">
        <w:rPr>
          <w:rStyle w:val="StyleUnderline"/>
          <w:highlight w:val="green"/>
        </w:rPr>
        <w:t>nonrenewables</w:t>
      </w:r>
      <w:proofErr w:type="spellEnd"/>
      <w:r w:rsidRPr="00B151DD">
        <w:rPr>
          <w:rStyle w:val="StyleUnderline"/>
        </w:rPr>
        <w:t xml:space="preserve"> like minerals and oil in the same amount of space, </w:t>
      </w:r>
      <w:r w:rsidRPr="00D03231">
        <w:rPr>
          <w:rStyle w:val="StyleUnderline"/>
          <w:highlight w:val="green"/>
        </w:rPr>
        <w:t xml:space="preserve">as can </w:t>
      </w:r>
      <w:r w:rsidRPr="00D03231">
        <w:rPr>
          <w:rStyle w:val="Emphasis"/>
          <w:highlight w:val="green"/>
        </w:rPr>
        <w:t>better tech</w:t>
      </w:r>
      <w:r w:rsidRPr="00B151DD">
        <w:rPr>
          <w:sz w:val="16"/>
        </w:rPr>
        <w:t xml:space="preserve">nology. </w:t>
      </w:r>
      <w:r w:rsidRPr="00B151DD">
        <w:rPr>
          <w:rStyle w:val="StyleUnderline"/>
        </w:rPr>
        <w:t>Neo-Malthusians</w:t>
      </w:r>
      <w:r w:rsidRPr="00B151DD">
        <w:rPr>
          <w:sz w:val="16"/>
        </w:rPr>
        <w:t xml:space="preserve"> tend to </w:t>
      </w:r>
      <w:r w:rsidRPr="00B151DD">
        <w:rPr>
          <w:rStyle w:val="Emphasis"/>
        </w:rPr>
        <w:t>ignore this factor</w:t>
      </w:r>
      <w:r w:rsidRPr="00B151DD">
        <w:rPr>
          <w:sz w:val="16"/>
        </w:rPr>
        <w:t xml:space="preserve"> and argue that the rate of technological advance (and greater scientific knowledge) has diminished or disappeared, as described in Chapter 7.</w:t>
      </w:r>
    </w:p>
    <w:p w14:paraId="49D87B5D" w14:textId="77777777" w:rsidR="00D33215" w:rsidRPr="00B151DD" w:rsidRDefault="00D33215" w:rsidP="00D33215">
      <w:pPr>
        <w:rPr>
          <w:sz w:val="16"/>
        </w:rPr>
      </w:pPr>
      <w:r w:rsidRPr="00B151DD">
        <w:rPr>
          <w:sz w:val="16"/>
        </w:rPr>
        <w:t xml:space="preserve">The argument is somewhat specious and </w:t>
      </w:r>
      <w:proofErr w:type="gramStart"/>
      <w:r w:rsidRPr="00B151DD">
        <w:rPr>
          <w:sz w:val="16"/>
        </w:rPr>
        <w:t>relies in part</w:t>
      </w:r>
      <w:proofErr w:type="gramEnd"/>
      <w:r w:rsidRPr="00B151DD">
        <w:rPr>
          <w:sz w:val="16"/>
        </w:rPr>
        <w:t xml:space="preserve"> the question of the finiteness of resources, discussed earlier-or a static measure of resources and dynamic view of consumption, as in The Limits to Growth. </w:t>
      </w:r>
    </w:p>
    <w:p w14:paraId="110177E1" w14:textId="77777777" w:rsidR="00D33215" w:rsidRPr="00B151DD" w:rsidRDefault="00D33215" w:rsidP="00D33215">
      <w:pPr>
        <w:rPr>
          <w:sz w:val="16"/>
        </w:rPr>
      </w:pPr>
      <w:r w:rsidRPr="00B151DD">
        <w:rPr>
          <w:sz w:val="16"/>
        </w:rPr>
        <w:t>HOW LONG?</w:t>
      </w:r>
    </w:p>
    <w:p w14:paraId="0060A518" w14:textId="77777777" w:rsidR="00D33215" w:rsidRPr="00B151DD" w:rsidRDefault="00D33215" w:rsidP="00D33215">
      <w:pPr>
        <w:rPr>
          <w:sz w:val="16"/>
        </w:rPr>
      </w:pPr>
      <w:r w:rsidRPr="00B151DD">
        <w:rPr>
          <w:sz w:val="16"/>
        </w:rPr>
        <w:t xml:space="preserve">Perhaps the most important factor that raises skepticism is the fact that at least some </w:t>
      </w:r>
      <w:r w:rsidRPr="00B151DD">
        <w:rPr>
          <w:rStyle w:val="StyleUnderline"/>
        </w:rPr>
        <w:t>exponential alarmists fear the distant future</w:t>
      </w:r>
      <w:r w:rsidRPr="00B151DD">
        <w:rPr>
          <w:sz w:val="16"/>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B151DD">
        <w:rPr>
          <w:rStyle w:val="StyleUnderline"/>
        </w:rPr>
        <w:t xml:space="preserve">most of </w:t>
      </w:r>
      <w:r w:rsidRPr="00D03231">
        <w:rPr>
          <w:rStyle w:val="StyleUnderline"/>
          <w:highlight w:val="green"/>
        </w:rPr>
        <w:t xml:space="preserve">these </w:t>
      </w:r>
      <w:r w:rsidRPr="00D03231">
        <w:rPr>
          <w:rStyle w:val="Emphasis"/>
          <w:highlight w:val="green"/>
        </w:rPr>
        <w:t>were not serious forecasting efforts</w:t>
      </w:r>
      <w:r w:rsidRPr="00B151DD">
        <w:rPr>
          <w:rStyle w:val="StyleUnderline"/>
        </w:rPr>
        <w:t xml:space="preserve">, </w:t>
      </w:r>
      <w:r w:rsidRPr="00D03231">
        <w:rPr>
          <w:rStyle w:val="StyleUnderline"/>
          <w:highlight w:val="green"/>
        </w:rPr>
        <w:t>but</w:t>
      </w:r>
      <w:r w:rsidRPr="00B151DD">
        <w:rPr>
          <w:rStyle w:val="StyleUnderline"/>
        </w:rPr>
        <w:t xml:space="preserve"> rather </w:t>
      </w:r>
      <w:r w:rsidRPr="00D03231">
        <w:rPr>
          <w:rStyle w:val="Emphasis"/>
          <w:highlight w:val="green"/>
        </w:rPr>
        <w:t>off-the-cuff remarks</w:t>
      </w:r>
      <w:r w:rsidRPr="00B151DD">
        <w:rPr>
          <w:sz w:val="16"/>
        </w:rPr>
        <w:t xml:space="preserve"> (or the equivalent), </w:t>
      </w:r>
      <w:r w:rsidRPr="00B151DD">
        <w:rPr>
          <w:rStyle w:val="StyleUnderline"/>
        </w:rPr>
        <w:t>and those making them were not particularly serious about achieving them within a specific time frame</w:t>
      </w:r>
      <w:r w:rsidRPr="00B151DD">
        <w:rPr>
          <w:sz w:val="16"/>
        </w:rPr>
        <w:t>. And we do eat Soylent Green already; only we call it tofu and vegemite. (Read the book, it wasn't people.)</w:t>
      </w:r>
    </w:p>
    <w:p w14:paraId="16AA3F98" w14:textId="77777777" w:rsidR="00D33215" w:rsidRPr="00B151DD" w:rsidRDefault="00D33215" w:rsidP="00D33215">
      <w:pPr>
        <w:tabs>
          <w:tab w:val="left" w:pos="5790"/>
        </w:tabs>
        <w:rPr>
          <w:sz w:val="16"/>
        </w:rPr>
      </w:pPr>
      <w:r w:rsidRPr="00B151DD">
        <w:rPr>
          <w:sz w:val="16"/>
        </w:rPr>
        <w:t>NEWTON'S FIRST LAW</w:t>
      </w:r>
    </w:p>
    <w:p w14:paraId="1C5674B4" w14:textId="77777777" w:rsidR="00D33215" w:rsidRPr="00B151DD" w:rsidRDefault="00D33215" w:rsidP="00D33215">
      <w:pPr>
        <w:rPr>
          <w:sz w:val="16"/>
        </w:rPr>
      </w:pPr>
      <w:r w:rsidRPr="00D03231">
        <w:rPr>
          <w:rStyle w:val="StyleUnderline"/>
          <w:highlight w:val="green"/>
        </w:rPr>
        <w:t>The biggest mistakes</w:t>
      </w:r>
      <w:r w:rsidRPr="00B151DD">
        <w:rPr>
          <w:sz w:val="16"/>
        </w:rPr>
        <w:t xml:space="preserve"> have </w:t>
      </w:r>
      <w:r w:rsidRPr="00D03231">
        <w:rPr>
          <w:rStyle w:val="StyleUnderline"/>
          <w:highlight w:val="green"/>
        </w:rPr>
        <w:t>come from</w:t>
      </w:r>
      <w:r w:rsidRPr="00B151DD">
        <w:rPr>
          <w:sz w:val="16"/>
        </w:rPr>
        <w:t xml:space="preserve"> an apparent source: </w:t>
      </w:r>
      <w:r w:rsidRPr="00D03231">
        <w:rPr>
          <w:rStyle w:val="Emphasis"/>
          <w:highlight w:val="green"/>
        </w:rPr>
        <w:t>extrapolation</w:t>
      </w:r>
      <w:r w:rsidRPr="00D03231">
        <w:rPr>
          <w:rStyle w:val="StyleUnderline"/>
          <w:highlight w:val="green"/>
        </w:rPr>
        <w:t xml:space="preserve"> of a trend </w:t>
      </w:r>
      <w:r w:rsidRPr="00D03231">
        <w:rPr>
          <w:rStyle w:val="Emphasis"/>
          <w:highlight w:val="green"/>
        </w:rPr>
        <w:t>endlessly</w:t>
      </w:r>
      <w:r w:rsidRPr="00D03231">
        <w:rPr>
          <w:rStyle w:val="StyleUnderline"/>
          <w:highlight w:val="green"/>
        </w:rPr>
        <w:t>, as if there were no feedback</w:t>
      </w:r>
      <w:r w:rsidRPr="00B151DD">
        <w:rPr>
          <w:rStyle w:val="StyleUnderline"/>
        </w:rPr>
        <w:t xml:space="preserve"> or other variables</w:t>
      </w:r>
      <w:r w:rsidRPr="00B151DD">
        <w:rPr>
          <w:sz w:val="16"/>
        </w:rPr>
        <w:t xml:space="preserve"> [END PAGE 64] </w:t>
      </w:r>
      <w:r w:rsidRPr="00B151DD">
        <w:rPr>
          <w:rStyle w:val="StyleUnderline"/>
        </w:rPr>
        <w:t>involved</w:t>
      </w:r>
      <w:r w:rsidRPr="00B151DD">
        <w:rPr>
          <w:sz w:val="16"/>
        </w:rPr>
        <w:t xml:space="preserve">. Jay Forrester, the inventor of Systems Dynamics, which was used in The Limits to Growth model (and which I have used), reportedly once said that </w:t>
      </w:r>
      <w:r w:rsidRPr="00D03231">
        <w:rPr>
          <w:rStyle w:val="Emphasis"/>
          <w:highlight w:val="green"/>
        </w:rPr>
        <w:t>feedback effects</w:t>
      </w:r>
      <w:r w:rsidRPr="00B151DD">
        <w:rPr>
          <w:sz w:val="16"/>
        </w:rPr>
        <w:t xml:space="preserve"> tend to </w:t>
      </w:r>
      <w:r w:rsidRPr="00D03231">
        <w:rPr>
          <w:rStyle w:val="Emphasis"/>
          <w:highlight w:val="green"/>
        </w:rPr>
        <w:t>overwhelm</w:t>
      </w:r>
      <w:r w:rsidRPr="00D03231">
        <w:rPr>
          <w:rStyle w:val="StyleUnderline"/>
          <w:highlight w:val="green"/>
        </w:rPr>
        <w:t xml:space="preserve"> the initial stimuli</w:t>
      </w:r>
      <w:r w:rsidRPr="00B151DD">
        <w:rPr>
          <w:sz w:val="16"/>
        </w:rPr>
        <w:t xml:space="preserve">, which is probably true in many cases. </w:t>
      </w:r>
      <w:r w:rsidRPr="00B151DD">
        <w:rPr>
          <w:rStyle w:val="StyleUnderline"/>
        </w:rPr>
        <w:t>Yet</w:t>
      </w:r>
      <w:r w:rsidRPr="00B151DD">
        <w:rPr>
          <w:sz w:val="16"/>
        </w:rPr>
        <w:t>, many neo</w:t>
      </w:r>
      <w:r w:rsidRPr="00B151DD">
        <w:rPr>
          <w:rStyle w:val="StyleUnderline"/>
        </w:rPr>
        <w:t>-Malthusians</w:t>
      </w:r>
      <w:r w:rsidRPr="00B151DD">
        <w:rPr>
          <w:sz w:val="16"/>
        </w:rPr>
        <w:t xml:space="preserve"> and especially peak oil advocates tend to </w:t>
      </w:r>
      <w:r w:rsidRPr="00B151DD">
        <w:rPr>
          <w:rStyle w:val="StyleUnderline"/>
        </w:rPr>
        <w:t>extrapolate a given trend endlessly, assuming no feedback effect whatsoever</w:t>
      </w:r>
      <w:r w:rsidRPr="00B151DD">
        <w:rPr>
          <w:sz w:val="16"/>
        </w:rPr>
        <w:t>.</w:t>
      </w:r>
    </w:p>
    <w:p w14:paraId="3BC7CE00" w14:textId="77777777" w:rsidR="00D33215" w:rsidRPr="00B151DD" w:rsidRDefault="00D33215" w:rsidP="00D33215">
      <w:pPr>
        <w:rPr>
          <w:sz w:val="16"/>
        </w:rPr>
      </w:pPr>
      <w:r w:rsidRPr="00B151DD">
        <w:rPr>
          <w:sz w:val="16"/>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7B36B348" w14:textId="77777777" w:rsidR="00D33215" w:rsidRPr="00B151DD" w:rsidRDefault="00D33215" w:rsidP="00D33215">
      <w:pPr>
        <w:rPr>
          <w:sz w:val="16"/>
        </w:rPr>
      </w:pPr>
      <w:r w:rsidRPr="00D03231">
        <w:rPr>
          <w:rStyle w:val="StyleUnderline"/>
          <w:highlight w:val="green"/>
        </w:rPr>
        <w:t xml:space="preserve">An </w:t>
      </w:r>
      <w:r w:rsidRPr="00D03231">
        <w:rPr>
          <w:rStyle w:val="Emphasis"/>
          <w:highlight w:val="green"/>
        </w:rPr>
        <w:t>important element</w:t>
      </w:r>
      <w:r w:rsidRPr="00D03231">
        <w:rPr>
          <w:rStyle w:val="StyleUnderline"/>
          <w:highlight w:val="green"/>
        </w:rPr>
        <w:t xml:space="preserve"> of the fear of exponential growth is the</w:t>
      </w:r>
      <w:r w:rsidRPr="00B151DD">
        <w:rPr>
          <w:rStyle w:val="StyleUnderline"/>
        </w:rPr>
        <w:t xml:space="preserve"> analysts' </w:t>
      </w:r>
      <w:r w:rsidRPr="00D03231">
        <w:rPr>
          <w:rStyle w:val="StyleUnderline"/>
          <w:highlight w:val="green"/>
        </w:rPr>
        <w:t xml:space="preserve">choice of </w:t>
      </w:r>
      <w:r w:rsidRPr="00D03231">
        <w:rPr>
          <w:rStyle w:val="Emphasis"/>
          <w:highlight w:val="green"/>
        </w:rPr>
        <w:t>particularly high</w:t>
      </w:r>
      <w:r w:rsidRPr="00D03231">
        <w:rPr>
          <w:rStyle w:val="StyleUnderline"/>
          <w:highlight w:val="green"/>
        </w:rPr>
        <w:t xml:space="preserve"> growth rates</w:t>
      </w:r>
      <w:r w:rsidRPr="00B151DD">
        <w:rPr>
          <w:sz w:val="16"/>
        </w:rPr>
        <w:t xml:space="preserve">. As Figure 4.1 showed, </w:t>
      </w:r>
      <w:r w:rsidRPr="00D03231">
        <w:rPr>
          <w:rStyle w:val="StyleUnderline"/>
          <w:highlight w:val="green"/>
        </w:rPr>
        <w:t xml:space="preserve">Ehrlich chose the </w:t>
      </w:r>
      <w:r w:rsidRPr="00D03231">
        <w:rPr>
          <w:rStyle w:val="Emphasis"/>
          <w:highlight w:val="green"/>
        </w:rPr>
        <w:t>highest observed</w:t>
      </w:r>
      <w:r w:rsidRPr="00D03231">
        <w:rPr>
          <w:rStyle w:val="StyleUnderline"/>
          <w:highlight w:val="green"/>
        </w:rPr>
        <w:t xml:space="preserve"> growth</w:t>
      </w:r>
      <w:r w:rsidRPr="00B151DD">
        <w:rPr>
          <w:rStyle w:val="StyleUnderline"/>
        </w:rPr>
        <w:t xml:space="preserve"> in the 20th century for his calculations, </w:t>
      </w:r>
      <w:r w:rsidRPr="00D03231">
        <w:rPr>
          <w:rStyle w:val="StyleUnderline"/>
          <w:highlight w:val="green"/>
        </w:rPr>
        <w:t>even though it represented the</w:t>
      </w:r>
      <w:r w:rsidRPr="00B151DD">
        <w:rPr>
          <w:rStyle w:val="StyleUnderline"/>
        </w:rPr>
        <w:t xml:space="preserve"> post-World War II </w:t>
      </w:r>
      <w:r w:rsidRPr="00D03231">
        <w:rPr>
          <w:rStyle w:val="Emphasis"/>
          <w:highlight w:val="green"/>
        </w:rPr>
        <w:t>baby boom</w:t>
      </w:r>
      <w:r w:rsidRPr="00D03231">
        <w:rPr>
          <w:rStyle w:val="StyleUnderline"/>
          <w:highlight w:val="green"/>
        </w:rPr>
        <w:t xml:space="preserve"> and should have been</w:t>
      </w:r>
      <w:r w:rsidRPr="00B151DD">
        <w:rPr>
          <w:rStyle w:val="StyleUnderline"/>
        </w:rPr>
        <w:t xml:space="preserve"> considered </w:t>
      </w:r>
      <w:r w:rsidRPr="00D03231">
        <w:rPr>
          <w:rStyle w:val="Emphasis"/>
          <w:highlight w:val="green"/>
        </w:rPr>
        <w:t>an exception</w:t>
      </w:r>
      <w:r w:rsidRPr="00B151DD">
        <w:rPr>
          <w:sz w:val="16"/>
        </w:rPr>
        <w:t xml:space="preserve">, not the norm. </w:t>
      </w:r>
      <w:r w:rsidRPr="00B151DD">
        <w:rPr>
          <w:rStyle w:val="StyleUnderline"/>
        </w:rPr>
        <w:t xml:space="preserve">Similarly, </w:t>
      </w:r>
      <w:r w:rsidRPr="00D03231">
        <w:rPr>
          <w:rStyle w:val="StyleUnderline"/>
          <w:highlight w:val="green"/>
        </w:rPr>
        <w:t>Bartlett</w:t>
      </w:r>
      <w:r w:rsidRPr="00B151DD">
        <w:rPr>
          <w:sz w:val="16"/>
        </w:rPr>
        <w:t xml:space="preserve">, writing in 1998, </w:t>
      </w:r>
      <w:r w:rsidRPr="00D03231">
        <w:rPr>
          <w:rStyle w:val="StyleUnderline"/>
          <w:highlight w:val="green"/>
        </w:rPr>
        <w:t>talks about</w:t>
      </w:r>
      <w:r w:rsidRPr="00B151DD">
        <w:rPr>
          <w:rStyle w:val="StyleUnderline"/>
        </w:rPr>
        <w:t xml:space="preserve"> the </w:t>
      </w:r>
      <w:r w:rsidRPr="00D03231">
        <w:rPr>
          <w:rStyle w:val="StyleUnderline"/>
          <w:highlight w:val="green"/>
        </w:rPr>
        <w:t>growth in oil demand</w:t>
      </w:r>
      <w:r w:rsidRPr="00B151DD">
        <w:rPr>
          <w:sz w:val="16"/>
        </w:rPr>
        <w:t xml:space="preserve"> from the 1950s and 1960s </w:t>
      </w:r>
      <w:r w:rsidRPr="00D03231">
        <w:rPr>
          <w:rStyle w:val="StyleUnderline"/>
          <w:highlight w:val="green"/>
        </w:rPr>
        <w:t>at 7 [percent] a year</w:t>
      </w:r>
      <w:r w:rsidRPr="00B151DD">
        <w:rPr>
          <w:sz w:val="16"/>
        </w:rPr>
        <w:t xml:space="preserve">, which causes a doubling of use every decade, 25 </w:t>
      </w:r>
      <w:r w:rsidRPr="00B151DD">
        <w:rPr>
          <w:rStyle w:val="StyleUnderline"/>
        </w:rPr>
        <w:t>which sounds alarming</w:t>
      </w:r>
      <w:r w:rsidRPr="00B151DD">
        <w:rPr>
          <w:sz w:val="16"/>
        </w:rPr>
        <w:t xml:space="preserve">, given the arguments about the difficulty of making a speedy energy transition, </w:t>
      </w:r>
      <w:r w:rsidRPr="00B151DD">
        <w:rPr>
          <w:rStyle w:val="StyleUnderline"/>
        </w:rPr>
        <w:t xml:space="preserve">until you realize that </w:t>
      </w:r>
      <w:r w:rsidRPr="00D03231">
        <w:rPr>
          <w:rStyle w:val="StyleUnderline"/>
          <w:highlight w:val="green"/>
        </w:rPr>
        <w:t>consumption</w:t>
      </w:r>
      <w:r w:rsidRPr="00B151DD">
        <w:rPr>
          <w:rStyle w:val="StyleUnderline"/>
        </w:rPr>
        <w:t xml:space="preserve"> growth </w:t>
      </w:r>
      <w:r w:rsidRPr="00D03231">
        <w:rPr>
          <w:rStyle w:val="StyleUnderline"/>
          <w:highlight w:val="green"/>
        </w:rPr>
        <w:t>dropped to</w:t>
      </w:r>
      <w:r w:rsidRPr="00B151DD">
        <w:rPr>
          <w:rStyle w:val="StyleUnderline"/>
        </w:rPr>
        <w:t xml:space="preserve"> 3% per year in the</w:t>
      </w:r>
      <w:r w:rsidRPr="00B151DD">
        <w:rPr>
          <w:sz w:val="16"/>
        </w:rPr>
        <w:t xml:space="preserve"> 19</w:t>
      </w:r>
      <w:r w:rsidRPr="00B151DD">
        <w:rPr>
          <w:rStyle w:val="StyleUnderline"/>
        </w:rPr>
        <w:t xml:space="preserve">70s </w:t>
      </w:r>
      <w:r w:rsidRPr="00B151DD">
        <w:rPr>
          <w:sz w:val="16"/>
        </w:rPr>
        <w:t xml:space="preserve">(a doubling time of 24 years), </w:t>
      </w:r>
      <w:r w:rsidRPr="00B151DD">
        <w:rPr>
          <w:rStyle w:val="StyleUnderline"/>
        </w:rPr>
        <w:t>and</w:t>
      </w:r>
      <w:r w:rsidRPr="00B151DD">
        <w:rPr>
          <w:sz w:val="16"/>
        </w:rPr>
        <w:t xml:space="preserve"> under </w:t>
      </w:r>
      <w:r w:rsidRPr="00D03231">
        <w:rPr>
          <w:rStyle w:val="Emphasis"/>
          <w:highlight w:val="green"/>
        </w:rPr>
        <w:t>1 [percent] per year</w:t>
      </w:r>
      <w:r w:rsidRPr="00B151DD">
        <w:rPr>
          <w:rStyle w:val="StyleUnderline"/>
        </w:rPr>
        <w:t xml:space="preserve"> in the</w:t>
      </w:r>
      <w:r w:rsidRPr="00B151DD">
        <w:rPr>
          <w:sz w:val="16"/>
        </w:rPr>
        <w:t xml:space="preserve"> 19</w:t>
      </w:r>
      <w:r w:rsidRPr="00B151DD">
        <w:rPr>
          <w:rStyle w:val="StyleUnderline"/>
        </w:rPr>
        <w:t>80s</w:t>
      </w:r>
      <w:r w:rsidRPr="00B151DD">
        <w:rPr>
          <w:sz w:val="16"/>
        </w:rPr>
        <w:t xml:space="preserve"> (a doubling period of 75 years), before recovering to 1.5% in the seven years before his talk (48 years).</w:t>
      </w:r>
    </w:p>
    <w:p w14:paraId="7C88D6D3" w14:textId="77777777" w:rsidR="00D33215" w:rsidRPr="00B151DD" w:rsidRDefault="00D33215" w:rsidP="00D33215">
      <w:r w:rsidRPr="00B151DD">
        <w:rPr>
          <w:rStyle w:val="StyleUnderline"/>
        </w:rPr>
        <w:t>This emphasizes the lack of feedback mechanism used in these simplistic models and how important they are in the real world</w:t>
      </w:r>
      <w:r w:rsidRPr="00B151DD">
        <w:t>.</w:t>
      </w:r>
    </w:p>
    <w:p w14:paraId="28A65EA8" w14:textId="77777777" w:rsidR="00D33215" w:rsidRPr="00B151DD" w:rsidRDefault="00D33215" w:rsidP="00D33215">
      <w:pPr>
        <w:rPr>
          <w:sz w:val="16"/>
        </w:rPr>
      </w:pPr>
      <w:r w:rsidRPr="00B151DD">
        <w:rPr>
          <w:sz w:val="16"/>
        </w:rPr>
        <w:t>REAL SCARCITY</w:t>
      </w:r>
    </w:p>
    <w:p w14:paraId="118A0C34" w14:textId="77777777" w:rsidR="00D33215" w:rsidRPr="00B151DD" w:rsidRDefault="00D33215" w:rsidP="00D33215">
      <w:pPr>
        <w:rPr>
          <w:sz w:val="16"/>
        </w:rPr>
      </w:pPr>
      <w:r w:rsidRPr="00B151DD">
        <w:rPr>
          <w:sz w:val="16"/>
        </w:rPr>
        <w:t xml:space="preserve">Indeed, </w:t>
      </w:r>
      <w:r w:rsidRPr="00B151DD">
        <w:rPr>
          <w:rStyle w:val="StyleUnderline"/>
        </w:rPr>
        <w:t>the subtext of the fear of resource scarcity is that renewable resources have repeatedly been the source of problems</w:t>
      </w:r>
      <w:r w:rsidRPr="00B151DD">
        <w:rPr>
          <w:sz w:val="16"/>
        </w:rPr>
        <w:t xml:space="preserve">. In </w:t>
      </w:r>
      <w:proofErr w:type="spellStart"/>
      <w:r w:rsidRPr="00D03231">
        <w:rPr>
          <w:rStyle w:val="Emphasis"/>
          <w:highlight w:val="green"/>
        </w:rPr>
        <w:t>Tainter</w:t>
      </w:r>
      <w:r w:rsidRPr="00B151DD">
        <w:rPr>
          <w:sz w:val="16"/>
        </w:rPr>
        <w:t>'s</w:t>
      </w:r>
      <w:proofErr w:type="spellEnd"/>
      <w:r w:rsidRPr="00B151DD">
        <w:rPr>
          <w:sz w:val="16"/>
        </w:rPr>
        <w:t xml:space="preserve"> The Collapse of Complex Societies, he </w:t>
      </w:r>
      <w:r w:rsidRPr="00D03231">
        <w:rPr>
          <w:rStyle w:val="StyleUnderline"/>
          <w:highlight w:val="green"/>
        </w:rPr>
        <w:t>talks about resources as causing the fall of</w:t>
      </w:r>
      <w:r w:rsidRPr="00B151DD">
        <w:rPr>
          <w:rStyle w:val="StyleUnderline"/>
        </w:rPr>
        <w:t xml:space="preserve"> </w:t>
      </w:r>
      <w:proofErr w:type="gramStart"/>
      <w:r w:rsidRPr="00B151DD">
        <w:rPr>
          <w:rStyle w:val="StyleUnderline"/>
        </w:rPr>
        <w:t>a number of</w:t>
      </w:r>
      <w:proofErr w:type="gramEnd"/>
      <w:r w:rsidRPr="00B151DD">
        <w:rPr>
          <w:sz w:val="16"/>
        </w:rPr>
        <w:t xml:space="preserve"> (mostly) </w:t>
      </w:r>
      <w:r w:rsidRPr="00D03231">
        <w:rPr>
          <w:rStyle w:val="StyleUnderline"/>
          <w:highlight w:val="green"/>
        </w:rPr>
        <w:t xml:space="preserve">ancient civilizations; </w:t>
      </w:r>
      <w:r w:rsidRPr="00D03231">
        <w:rPr>
          <w:rStyle w:val="Emphasis"/>
          <w:highlight w:val="green"/>
        </w:rPr>
        <w:t>nearly all</w:t>
      </w:r>
      <w:r w:rsidRPr="00D03231">
        <w:rPr>
          <w:rStyle w:val="StyleUnderline"/>
          <w:highlight w:val="green"/>
        </w:rPr>
        <w:t xml:space="preserve"> suffered from</w:t>
      </w:r>
      <w:r w:rsidRPr="00B151DD">
        <w:rPr>
          <w:rStyle w:val="StyleUnderline"/>
        </w:rPr>
        <w:t xml:space="preserve"> problems like </w:t>
      </w:r>
      <w:r w:rsidRPr="00D03231">
        <w:rPr>
          <w:rStyle w:val="Emphasis"/>
          <w:highlight w:val="green"/>
        </w:rPr>
        <w:t>lengthy droughts</w:t>
      </w:r>
      <w:r w:rsidRPr="00D03231">
        <w:rPr>
          <w:rStyle w:val="StyleUnderline"/>
          <w:highlight w:val="green"/>
        </w:rPr>
        <w:t xml:space="preserve"> and </w:t>
      </w:r>
      <w:r w:rsidRPr="00D03231">
        <w:rPr>
          <w:rStyle w:val="Emphasis"/>
          <w:highlight w:val="green"/>
        </w:rPr>
        <w:t>salt buildup</w:t>
      </w:r>
      <w:r w:rsidRPr="00D03231">
        <w:rPr>
          <w:rStyle w:val="StyleUnderline"/>
          <w:highlight w:val="green"/>
        </w:rPr>
        <w:t xml:space="preserve"> in</w:t>
      </w:r>
      <w:r w:rsidRPr="00B151DD">
        <w:rPr>
          <w:rStyle w:val="StyleUnderline"/>
        </w:rPr>
        <w:t xml:space="preserve"> irrigated </w:t>
      </w:r>
      <w:r w:rsidRPr="00D03231">
        <w:rPr>
          <w:rStyle w:val="StyleUnderline"/>
          <w:highlight w:val="green"/>
        </w:rPr>
        <w:t>farmland</w:t>
      </w:r>
      <w:r w:rsidRPr="00B151DD">
        <w:rPr>
          <w:sz w:val="16"/>
        </w:rPr>
        <w:t>. 26</w:t>
      </w:r>
    </w:p>
    <w:p w14:paraId="7802F111" w14:textId="77777777" w:rsidR="00D33215" w:rsidRPr="00B151DD" w:rsidRDefault="00D33215" w:rsidP="00D33215">
      <w:pPr>
        <w:rPr>
          <w:sz w:val="16"/>
        </w:rPr>
      </w:pPr>
      <w:r w:rsidRPr="00B151DD">
        <w:rPr>
          <w:sz w:val="16"/>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D03231">
        <w:rPr>
          <w:rStyle w:val="Emphasis"/>
          <w:highlight w:val="green"/>
        </w:rPr>
        <w:t>No lasting shortage</w:t>
      </w:r>
      <w:r w:rsidRPr="00D03231">
        <w:rPr>
          <w:rStyle w:val="StyleUnderline"/>
          <w:highlight w:val="green"/>
        </w:rPr>
        <w:t xml:space="preserve"> of nonrenewable resources</w:t>
      </w:r>
      <w:r w:rsidRPr="00B151DD">
        <w:rPr>
          <w:rStyle w:val="StyleUnderline"/>
        </w:rPr>
        <w:t xml:space="preserve"> minerals and energy-</w:t>
      </w:r>
      <w:r w:rsidRPr="00D03231">
        <w:rPr>
          <w:rStyle w:val="StyleUnderline"/>
          <w:highlight w:val="green"/>
        </w:rPr>
        <w:t xml:space="preserve">has occurred </w:t>
      </w:r>
      <w:r w:rsidRPr="00D03231">
        <w:rPr>
          <w:rStyle w:val="Emphasis"/>
          <w:highlight w:val="green"/>
        </w:rPr>
        <w:t>since the advent of the global economy</w:t>
      </w:r>
      <w:r w:rsidRPr="00B151DD">
        <w:rPr>
          <w:sz w:val="16"/>
        </w:rPr>
        <w:t>.</w:t>
      </w:r>
    </w:p>
    <w:p w14:paraId="23E712A3" w14:textId="77777777" w:rsidR="00D33215" w:rsidRPr="00531F5C" w:rsidRDefault="00D33215" w:rsidP="00D33215">
      <w:pPr>
        <w:pStyle w:val="Heading4"/>
        <w:rPr>
          <w:rFonts w:cs="Times New Roman"/>
          <w:u w:val="single"/>
        </w:rPr>
      </w:pPr>
      <w:r w:rsidRPr="00531F5C">
        <w:rPr>
          <w:rFonts w:cs="Times New Roman"/>
        </w:rPr>
        <w:t xml:space="preserve">Economic decline causes </w:t>
      </w:r>
      <w:r w:rsidRPr="00531F5C">
        <w:rPr>
          <w:rFonts w:cs="Times New Roman"/>
          <w:u w:val="single"/>
        </w:rPr>
        <w:t>nuclear war</w:t>
      </w:r>
      <w:r w:rsidRPr="003B2630">
        <w:rPr>
          <w:rFonts w:cs="Times New Roman"/>
        </w:rPr>
        <w:t>.</w:t>
      </w:r>
    </w:p>
    <w:p w14:paraId="72C2BB9F" w14:textId="77777777" w:rsidR="00D33215" w:rsidRPr="00531F5C" w:rsidRDefault="00D33215" w:rsidP="00D33215">
      <w:proofErr w:type="spellStart"/>
      <w:r w:rsidRPr="00531F5C">
        <w:rPr>
          <w:rStyle w:val="Style13ptBold"/>
        </w:rPr>
        <w:t>Tønnesson</w:t>
      </w:r>
      <w:proofErr w:type="spellEnd"/>
      <w:r w:rsidRPr="00531F5C">
        <w:rPr>
          <w:rStyle w:val="Style13ptBold"/>
        </w:rPr>
        <w:t xml:space="preserve"> 15</w:t>
      </w:r>
      <w:r w:rsidRPr="00531F5C">
        <w:t>—Research Professor at the Peace Research Institute Oslo; Leader of East Asia Peace program, Uppsala University [Stein, “Deterrence, interdependence and Sino–US peace,” International Area Studies Review, 2015, Vol. 18, No. 3, p. 297-311]</w:t>
      </w:r>
    </w:p>
    <w:p w14:paraId="33A4BCBF" w14:textId="77777777" w:rsidR="00D33215" w:rsidRPr="00531F5C" w:rsidRDefault="00D33215" w:rsidP="00D33215"/>
    <w:p w14:paraId="51E9BA23" w14:textId="77777777" w:rsidR="00D33215" w:rsidRPr="00531F5C" w:rsidRDefault="00D33215" w:rsidP="00D33215">
      <w:pPr>
        <w:rPr>
          <w:sz w:val="16"/>
        </w:rPr>
      </w:pPr>
      <w:r w:rsidRPr="00531F5C">
        <w:rPr>
          <w:sz w:val="16"/>
        </w:rPr>
        <w:t xml:space="preserve">Several </w:t>
      </w:r>
      <w:r w:rsidRPr="00531F5C">
        <w:rPr>
          <w:rStyle w:val="TitleChar"/>
        </w:rPr>
        <w:t>recent works</w:t>
      </w:r>
      <w:r w:rsidRPr="00531F5C">
        <w:rPr>
          <w:sz w:val="16"/>
        </w:rPr>
        <w:t xml:space="preserve"> on China and Sino–US relations </w:t>
      </w:r>
      <w:r w:rsidRPr="00531F5C">
        <w:rPr>
          <w:rStyle w:val="TitleChar"/>
        </w:rPr>
        <w:t>have made</w:t>
      </w:r>
      <w:r w:rsidRPr="00531F5C">
        <w:rPr>
          <w:sz w:val="16"/>
        </w:rPr>
        <w:t xml:space="preserve"> substantial </w:t>
      </w:r>
      <w:r w:rsidRPr="00531F5C">
        <w:rPr>
          <w:rStyle w:val="TitleChar"/>
        </w:rPr>
        <w:t>contributions to the current understanding of how and under what circumstances</w:t>
      </w:r>
      <w:r w:rsidRPr="00531F5C">
        <w:rPr>
          <w:sz w:val="16"/>
        </w:rPr>
        <w:t xml:space="preserve"> a combination of </w:t>
      </w:r>
      <w:r w:rsidRPr="00531F5C">
        <w:rPr>
          <w:rStyle w:val="TitleChar"/>
        </w:rPr>
        <w:t>nuclear deterrence and economic interdependence may reduce the risk of war between major powers</w:t>
      </w:r>
      <w:r w:rsidRPr="00531F5C">
        <w:rPr>
          <w:sz w:val="16"/>
        </w:rPr>
        <w:t xml:space="preserve">. At least four conclusions can be drawn from the review above: first, those who say that </w:t>
      </w:r>
      <w:r w:rsidRPr="00531F5C">
        <w:rPr>
          <w:rStyle w:val="TitleChar"/>
        </w:rPr>
        <w:t xml:space="preserve">interdependence may </w:t>
      </w:r>
      <w:r w:rsidRPr="00531F5C">
        <w:rPr>
          <w:rStyle w:val="Emphasis"/>
        </w:rPr>
        <w:t>both inhibit and drive conflict</w:t>
      </w:r>
      <w:r w:rsidRPr="00531F5C">
        <w:rPr>
          <w:sz w:val="16"/>
        </w:rPr>
        <w:t xml:space="preserve"> are right. </w:t>
      </w:r>
      <w:r w:rsidRPr="00531F5C">
        <w:rPr>
          <w:rStyle w:val="TitleChar"/>
        </w:rPr>
        <w:t>Interdependence raises the cost of conflict</w:t>
      </w:r>
      <w:r w:rsidRPr="00531F5C">
        <w:rPr>
          <w:sz w:val="16"/>
        </w:rPr>
        <w:t xml:space="preserve"> for all </w:t>
      </w:r>
      <w:proofErr w:type="gramStart"/>
      <w:r w:rsidRPr="00531F5C">
        <w:rPr>
          <w:sz w:val="16"/>
        </w:rPr>
        <w:t>sides</w:t>
      </w:r>
      <w:proofErr w:type="gramEnd"/>
      <w:r w:rsidRPr="00531F5C">
        <w:rPr>
          <w:sz w:val="16"/>
        </w:rPr>
        <w:t xml:space="preserve"> </w:t>
      </w:r>
      <w:r w:rsidRPr="00531F5C">
        <w:rPr>
          <w:rStyle w:val="TitleChar"/>
        </w:rPr>
        <w:t>but</w:t>
      </w:r>
      <w:r w:rsidRPr="00531F5C">
        <w:rPr>
          <w:sz w:val="16"/>
        </w:rPr>
        <w:t xml:space="preserve"> </w:t>
      </w:r>
      <w:r w:rsidRPr="00531F5C">
        <w:rPr>
          <w:rStyle w:val="TitleChar"/>
        </w:rPr>
        <w:t xml:space="preserve">asymmetrical or unbalanced dependencies and </w:t>
      </w:r>
      <w:r w:rsidRPr="00531F5C">
        <w:rPr>
          <w:rStyle w:val="Emphasis"/>
          <w:highlight w:val="yellow"/>
        </w:rPr>
        <w:t>negative trade expectations</w:t>
      </w:r>
      <w:r w:rsidRPr="00531F5C">
        <w:rPr>
          <w:sz w:val="16"/>
        </w:rPr>
        <w:t xml:space="preserve"> may </w:t>
      </w:r>
      <w:r w:rsidRPr="00531F5C">
        <w:rPr>
          <w:rStyle w:val="TitleChar"/>
          <w:highlight w:val="yellow"/>
        </w:rPr>
        <w:t xml:space="preserve">generate tensions leading to </w:t>
      </w:r>
      <w:r w:rsidRPr="00531F5C">
        <w:rPr>
          <w:rStyle w:val="Emphasis"/>
          <w:highlight w:val="yellow"/>
        </w:rPr>
        <w:t>trade wars</w:t>
      </w:r>
      <w:r w:rsidRPr="00531F5C">
        <w:rPr>
          <w:rStyle w:val="TitleChar"/>
        </w:rPr>
        <w:t xml:space="preserve"> among interdependent states </w:t>
      </w:r>
      <w:r w:rsidRPr="00531F5C">
        <w:rPr>
          <w:rStyle w:val="TitleChar"/>
          <w:highlight w:val="yellow"/>
        </w:rPr>
        <w:t>that</w:t>
      </w:r>
      <w:r w:rsidRPr="00531F5C">
        <w:rPr>
          <w:sz w:val="16"/>
        </w:rPr>
        <w:t xml:space="preserve"> in turn </w:t>
      </w:r>
      <w:r w:rsidRPr="00531F5C">
        <w:rPr>
          <w:rStyle w:val="Emphasis"/>
          <w:highlight w:val="yellow"/>
        </w:rPr>
        <w:t>increase</w:t>
      </w:r>
      <w:r w:rsidRPr="00531F5C">
        <w:rPr>
          <w:rStyle w:val="TitleChar"/>
        </w:rPr>
        <w:t xml:space="preserve"> the </w:t>
      </w:r>
      <w:r w:rsidRPr="00531F5C">
        <w:rPr>
          <w:rStyle w:val="Emphasis"/>
          <w:highlight w:val="yellow"/>
        </w:rPr>
        <w:t>risk of military conflict</w:t>
      </w:r>
      <w:r w:rsidRPr="00531F5C">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531F5C">
        <w:rPr>
          <w:sz w:val="16"/>
        </w:rPr>
        <w:t>analysed</w:t>
      </w:r>
      <w:proofErr w:type="spellEnd"/>
      <w:r w:rsidRPr="00531F5C">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31F5C">
        <w:rPr>
          <w:rStyle w:val="TitleChar"/>
        </w:rPr>
        <w:t>decisions for war</w:t>
      </w:r>
      <w:r w:rsidRPr="00531F5C">
        <w:rPr>
          <w:sz w:val="16"/>
        </w:rPr>
        <w:t xml:space="preserve"> and peace </w:t>
      </w:r>
      <w:r w:rsidRPr="00531F5C">
        <w:rPr>
          <w:rStyle w:val="TitleChar"/>
        </w:rPr>
        <w:t>are taken by very few people, who act on the basis of their future expectations</w:t>
      </w:r>
      <w:r w:rsidRPr="00531F5C">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531F5C">
        <w:rPr>
          <w:rStyle w:val="TitleChar"/>
          <w:highlight w:val="yellow"/>
        </w:rPr>
        <w:t>If leaders</w:t>
      </w:r>
      <w:r w:rsidRPr="00531F5C">
        <w:rPr>
          <w:sz w:val="16"/>
        </w:rPr>
        <w:t xml:space="preserve"> on either side of the Atlantic </w:t>
      </w:r>
      <w:r w:rsidRPr="00531F5C">
        <w:rPr>
          <w:rStyle w:val="TitleChar"/>
        </w:rPr>
        <w:t xml:space="preserve">begin to seriously </w:t>
      </w:r>
      <w:r w:rsidRPr="00531F5C">
        <w:rPr>
          <w:rStyle w:val="Emphasis"/>
        </w:rPr>
        <w:t xml:space="preserve">fear or </w:t>
      </w:r>
      <w:r w:rsidRPr="00531F5C">
        <w:rPr>
          <w:rStyle w:val="Emphasis"/>
          <w:highlight w:val="yellow"/>
        </w:rPr>
        <w:t>anticipate their</w:t>
      </w:r>
      <w:r w:rsidRPr="00531F5C">
        <w:rPr>
          <w:rStyle w:val="Emphasis"/>
        </w:rPr>
        <w:t xml:space="preserve"> own nation’s </w:t>
      </w:r>
      <w:r w:rsidRPr="00531F5C">
        <w:rPr>
          <w:rStyle w:val="Emphasis"/>
          <w:highlight w:val="yellow"/>
        </w:rPr>
        <w:t>decline</w:t>
      </w:r>
      <w:r w:rsidRPr="00531F5C">
        <w:rPr>
          <w:sz w:val="16"/>
        </w:rPr>
        <w:t xml:space="preserve"> then </w:t>
      </w:r>
      <w:r w:rsidRPr="00531F5C">
        <w:rPr>
          <w:rStyle w:val="TitleChar"/>
          <w:highlight w:val="yellow"/>
        </w:rPr>
        <w:t>they</w:t>
      </w:r>
      <w:r w:rsidRPr="00531F5C">
        <w:rPr>
          <w:rStyle w:val="TitleChar"/>
        </w:rPr>
        <w:t xml:space="preserve"> may </w:t>
      </w:r>
      <w:r w:rsidRPr="00531F5C">
        <w:rPr>
          <w:rStyle w:val="TitleChar"/>
          <w:highlight w:val="yellow"/>
        </w:rPr>
        <w:t>blame</w:t>
      </w:r>
      <w:r w:rsidRPr="00531F5C">
        <w:rPr>
          <w:sz w:val="16"/>
        </w:rPr>
        <w:t xml:space="preserve"> this on </w:t>
      </w:r>
      <w:r w:rsidRPr="00531F5C">
        <w:rPr>
          <w:rStyle w:val="Emphasis"/>
          <w:highlight w:val="yellow"/>
        </w:rPr>
        <w:t>external dependence</w:t>
      </w:r>
      <w:r w:rsidRPr="00531F5C">
        <w:rPr>
          <w:rStyle w:val="TitleChar"/>
          <w:highlight w:val="yellow"/>
        </w:rPr>
        <w:t xml:space="preserve">, appeal to </w:t>
      </w:r>
      <w:r w:rsidRPr="00531F5C">
        <w:rPr>
          <w:rStyle w:val="Emphasis"/>
          <w:highlight w:val="yellow"/>
        </w:rPr>
        <w:t>anti-foreign sentiments</w:t>
      </w:r>
      <w:r w:rsidRPr="00531F5C">
        <w:rPr>
          <w:rStyle w:val="TitleChar"/>
          <w:highlight w:val="yellow"/>
        </w:rPr>
        <w:t>, contemplate</w:t>
      </w:r>
      <w:r w:rsidRPr="00531F5C">
        <w:rPr>
          <w:rStyle w:val="TitleChar"/>
        </w:rPr>
        <w:t xml:space="preserve"> the use of </w:t>
      </w:r>
      <w:r w:rsidRPr="00531F5C">
        <w:rPr>
          <w:rStyle w:val="Emphasis"/>
          <w:highlight w:val="yellow"/>
        </w:rPr>
        <w:t>force</w:t>
      </w:r>
      <w:r w:rsidRPr="00531F5C">
        <w:rPr>
          <w:rStyle w:val="TitleChar"/>
        </w:rPr>
        <w:t xml:space="preserve"> to gain</w:t>
      </w:r>
      <w:r w:rsidRPr="00531F5C">
        <w:rPr>
          <w:sz w:val="16"/>
        </w:rPr>
        <w:t xml:space="preserve"> respect or </w:t>
      </w:r>
      <w:r w:rsidRPr="00531F5C">
        <w:rPr>
          <w:rStyle w:val="TitleChar"/>
        </w:rPr>
        <w:t xml:space="preserve">credibility, adopt protectionist policies, </w:t>
      </w:r>
      <w:r w:rsidRPr="00531F5C">
        <w:rPr>
          <w:rStyle w:val="TitleChar"/>
          <w:highlight w:val="yellow"/>
        </w:rPr>
        <w:t>and</w:t>
      </w:r>
      <w:r w:rsidRPr="00531F5C">
        <w:rPr>
          <w:sz w:val="16"/>
        </w:rPr>
        <w:t xml:space="preserve"> ultimately </w:t>
      </w:r>
      <w:r w:rsidRPr="00531F5C">
        <w:rPr>
          <w:rStyle w:val="Emphasis"/>
          <w:highlight w:val="yellow"/>
        </w:rPr>
        <w:t>refuse to be deterred by</w:t>
      </w:r>
      <w:r w:rsidRPr="00531F5C">
        <w:rPr>
          <w:sz w:val="16"/>
        </w:rPr>
        <w:t xml:space="preserve"> either </w:t>
      </w:r>
      <w:r w:rsidRPr="00531F5C">
        <w:rPr>
          <w:rStyle w:val="Emphasis"/>
          <w:highlight w:val="yellow"/>
        </w:rPr>
        <w:t>nuclear arms</w:t>
      </w:r>
      <w:r w:rsidRPr="00531F5C">
        <w:rPr>
          <w:rStyle w:val="TitleChar"/>
        </w:rPr>
        <w:t xml:space="preserve"> or prospects of socioeconomic calamities. Such </w:t>
      </w:r>
      <w:r w:rsidRPr="00531F5C">
        <w:rPr>
          <w:rStyle w:val="TitleChar"/>
          <w:highlight w:val="yellow"/>
        </w:rPr>
        <w:t>a</w:t>
      </w:r>
      <w:r w:rsidRPr="00531F5C">
        <w:rPr>
          <w:rStyle w:val="TitleChar"/>
        </w:rPr>
        <w:t xml:space="preserve"> dangerous </w:t>
      </w:r>
      <w:r w:rsidRPr="00531F5C">
        <w:rPr>
          <w:rStyle w:val="TitleChar"/>
          <w:highlight w:val="yellow"/>
        </w:rPr>
        <w:t xml:space="preserve">shift could happen </w:t>
      </w:r>
      <w:r w:rsidRPr="00531F5C">
        <w:rPr>
          <w:rStyle w:val="Emphasis"/>
          <w:highlight w:val="yellow"/>
        </w:rPr>
        <w:t>abruptly</w:t>
      </w:r>
      <w:r w:rsidRPr="00531F5C">
        <w:rPr>
          <w:sz w:val="16"/>
        </w:rPr>
        <w:t xml:space="preserve">, </w:t>
      </w:r>
      <w:proofErr w:type="gramStart"/>
      <w:r w:rsidRPr="00531F5C">
        <w:rPr>
          <w:sz w:val="16"/>
        </w:rPr>
        <w:t>i.e.</w:t>
      </w:r>
      <w:proofErr w:type="gramEnd"/>
      <w:r w:rsidRPr="00531F5C">
        <w:rPr>
          <w:sz w:val="16"/>
        </w:rPr>
        <w:t xml:space="preserve"> under the instigation of actions by a third party – or against a third party.</w:t>
      </w:r>
    </w:p>
    <w:p w14:paraId="0E96A6E3" w14:textId="77777777" w:rsidR="00D33215" w:rsidRPr="00531F5C" w:rsidRDefault="00D33215" w:rsidP="00D33215">
      <w:pPr>
        <w:rPr>
          <w:sz w:val="16"/>
        </w:rPr>
      </w:pPr>
      <w:r w:rsidRPr="00531F5C">
        <w:rPr>
          <w:sz w:val="16"/>
        </w:rPr>
        <w:t xml:space="preserve">Yet </w:t>
      </w:r>
      <w:proofErr w:type="gramStart"/>
      <w:r w:rsidRPr="00531F5C">
        <w:rPr>
          <w:sz w:val="16"/>
        </w:rPr>
        <w:t>as long as</w:t>
      </w:r>
      <w:proofErr w:type="gramEnd"/>
      <w:r w:rsidRPr="00531F5C">
        <w:rPr>
          <w:sz w:val="16"/>
        </w:rPr>
        <w:t xml:space="preserve"> there is both nuclear deterrence and interdependence, the tensions </w:t>
      </w:r>
      <w:r w:rsidRPr="00531F5C">
        <w:rPr>
          <w:rStyle w:val="Emphasis"/>
        </w:rPr>
        <w:t>in East Asia</w:t>
      </w:r>
      <w:r w:rsidRPr="00531F5C">
        <w:rPr>
          <w:sz w:val="16"/>
        </w:rPr>
        <w:t xml:space="preserve"> are unlikely to escalate to war. As Chan (2013) says, all states in the region are aware that they cannot count on support from either China or the US if they make provocative moves. </w:t>
      </w:r>
      <w:r w:rsidRPr="00531F5C">
        <w:rPr>
          <w:rStyle w:val="TitleChar"/>
        </w:rPr>
        <w:t xml:space="preserve">The greatest risk is </w:t>
      </w:r>
      <w:r w:rsidRPr="00531F5C">
        <w:rPr>
          <w:rStyle w:val="Emphasis"/>
        </w:rPr>
        <w:t>not</w:t>
      </w:r>
      <w:r w:rsidRPr="00531F5C">
        <w:rPr>
          <w:sz w:val="16"/>
        </w:rPr>
        <w:t xml:space="preserve"> that </w:t>
      </w:r>
      <w:r w:rsidRPr="00531F5C">
        <w:rPr>
          <w:rStyle w:val="Emphasis"/>
        </w:rPr>
        <w:t>a territorial dispute</w:t>
      </w:r>
      <w:r w:rsidRPr="00531F5C">
        <w:rPr>
          <w:sz w:val="16"/>
        </w:rPr>
        <w:t xml:space="preserve"> leads to war under present circumstances </w:t>
      </w:r>
      <w:r w:rsidRPr="00531F5C">
        <w:rPr>
          <w:rStyle w:val="TitleChar"/>
        </w:rPr>
        <w:t xml:space="preserve">but that </w:t>
      </w:r>
      <w:r w:rsidRPr="00531F5C">
        <w:rPr>
          <w:rStyle w:val="Emphasis"/>
          <w:highlight w:val="yellow"/>
        </w:rPr>
        <w:t>changes in the world economy</w:t>
      </w:r>
      <w:r w:rsidRPr="00531F5C">
        <w:rPr>
          <w:rStyle w:val="TitleChar"/>
        </w:rPr>
        <w:t xml:space="preserve"> alter those circumstances in ways that </w:t>
      </w:r>
      <w:r w:rsidRPr="00531F5C">
        <w:rPr>
          <w:rStyle w:val="TitleChar"/>
          <w:highlight w:val="yellow"/>
        </w:rPr>
        <w:t xml:space="preserve">render </w:t>
      </w:r>
      <w:r w:rsidRPr="00531F5C">
        <w:rPr>
          <w:rStyle w:val="Emphasis"/>
          <w:highlight w:val="yellow"/>
        </w:rPr>
        <w:t>inter-state peace</w:t>
      </w:r>
      <w:r w:rsidRPr="00531F5C">
        <w:rPr>
          <w:rStyle w:val="TitleChar"/>
        </w:rPr>
        <w:t xml:space="preserve"> more </w:t>
      </w:r>
      <w:r w:rsidRPr="00531F5C">
        <w:rPr>
          <w:rStyle w:val="Emphasis"/>
          <w:highlight w:val="yellow"/>
        </w:rPr>
        <w:t>precarious</w:t>
      </w:r>
      <w:r w:rsidRPr="00531F5C">
        <w:rPr>
          <w:sz w:val="16"/>
        </w:rPr>
        <w:t xml:space="preserve">. If China and the US fail to rebalance their financial and trading relations (Roach, 2014) then </w:t>
      </w:r>
      <w:r w:rsidRPr="00531F5C">
        <w:rPr>
          <w:rStyle w:val="TitleChar"/>
        </w:rPr>
        <w:t>a trade war could result</w:t>
      </w:r>
      <w:r w:rsidRPr="00531F5C">
        <w:rPr>
          <w:sz w:val="16"/>
        </w:rPr>
        <w:t xml:space="preserve">, </w:t>
      </w:r>
      <w:r w:rsidRPr="00531F5C">
        <w:rPr>
          <w:rStyle w:val="Emphasis"/>
          <w:highlight w:val="yellow"/>
        </w:rPr>
        <w:t>interrupting transnational production networks</w:t>
      </w:r>
      <w:r w:rsidRPr="00531F5C">
        <w:rPr>
          <w:sz w:val="16"/>
        </w:rPr>
        <w:t xml:space="preserve">, </w:t>
      </w:r>
      <w:r w:rsidRPr="00531F5C">
        <w:rPr>
          <w:rStyle w:val="Emphasis"/>
        </w:rPr>
        <w:t>provoking social distress</w:t>
      </w:r>
      <w:r w:rsidRPr="00531F5C">
        <w:rPr>
          <w:sz w:val="16"/>
        </w:rPr>
        <w:t xml:space="preserve">, and </w:t>
      </w:r>
      <w:r w:rsidRPr="00531F5C">
        <w:rPr>
          <w:rStyle w:val="Emphasis"/>
          <w:highlight w:val="yellow"/>
        </w:rPr>
        <w:t>exacerbating nationalist emotions</w:t>
      </w:r>
      <w:r w:rsidRPr="00531F5C">
        <w:rPr>
          <w:sz w:val="16"/>
        </w:rPr>
        <w:t xml:space="preserve">. </w:t>
      </w:r>
      <w:r w:rsidRPr="00531F5C">
        <w:rPr>
          <w:rStyle w:val="TitleChar"/>
          <w:highlight w:val="yellow"/>
        </w:rPr>
        <w:t>This could have</w:t>
      </w:r>
      <w:r w:rsidRPr="00531F5C">
        <w:rPr>
          <w:rStyle w:val="TitleChar"/>
        </w:rPr>
        <w:t xml:space="preserve"> unforeseen </w:t>
      </w:r>
      <w:r w:rsidRPr="00531F5C">
        <w:rPr>
          <w:rStyle w:val="TitleChar"/>
          <w:highlight w:val="yellow"/>
        </w:rPr>
        <w:t>consequences</w:t>
      </w:r>
      <w:r w:rsidRPr="00531F5C">
        <w:rPr>
          <w:rStyle w:val="TitleChar"/>
        </w:rPr>
        <w:t xml:space="preserve"> in the field of security, </w:t>
      </w:r>
      <w:r w:rsidRPr="00531F5C">
        <w:rPr>
          <w:rStyle w:val="TitleChar"/>
          <w:highlight w:val="yellow"/>
        </w:rPr>
        <w:t>with nuclear deterrence</w:t>
      </w:r>
      <w:r w:rsidRPr="00531F5C">
        <w:rPr>
          <w:rStyle w:val="TitleChar"/>
        </w:rPr>
        <w:t xml:space="preserve"> remaining </w:t>
      </w:r>
      <w:r w:rsidRPr="00531F5C">
        <w:rPr>
          <w:rStyle w:val="TitleChar"/>
          <w:highlight w:val="yellow"/>
        </w:rPr>
        <w:t xml:space="preserve">the only factor to </w:t>
      </w:r>
      <w:r w:rsidRPr="00531F5C">
        <w:rPr>
          <w:rStyle w:val="Emphasis"/>
          <w:highlight w:val="yellow"/>
        </w:rPr>
        <w:t>protect</w:t>
      </w:r>
      <w:r w:rsidRPr="00531F5C">
        <w:rPr>
          <w:rStyle w:val="Emphasis"/>
        </w:rPr>
        <w:t xml:space="preserve"> the world </w:t>
      </w:r>
      <w:r w:rsidRPr="00531F5C">
        <w:rPr>
          <w:rStyle w:val="Emphasis"/>
          <w:highlight w:val="yellow"/>
        </w:rPr>
        <w:t>from Armageddon</w:t>
      </w:r>
      <w:r w:rsidRPr="00531F5C">
        <w:rPr>
          <w:rStyle w:val="TitleChar"/>
          <w:highlight w:val="yellow"/>
        </w:rPr>
        <w:t xml:space="preserve">, and </w:t>
      </w:r>
      <w:r w:rsidRPr="00531F5C">
        <w:rPr>
          <w:rStyle w:val="Emphasis"/>
          <w:highlight w:val="yellow"/>
        </w:rPr>
        <w:t>unreliably so</w:t>
      </w:r>
      <w:r w:rsidRPr="00531F5C">
        <w:rPr>
          <w:sz w:val="16"/>
          <w:highlight w:val="yellow"/>
        </w:rPr>
        <w:t xml:space="preserve">. </w:t>
      </w:r>
      <w:r w:rsidRPr="00531F5C">
        <w:rPr>
          <w:rStyle w:val="TitleChar"/>
          <w:highlight w:val="yellow"/>
        </w:rPr>
        <w:t xml:space="preserve">Deterrence could </w:t>
      </w:r>
      <w:r w:rsidRPr="00531F5C">
        <w:rPr>
          <w:rStyle w:val="Emphasis"/>
          <w:highlight w:val="yellow"/>
        </w:rPr>
        <w:t>lose</w:t>
      </w:r>
      <w:r w:rsidRPr="00531F5C">
        <w:rPr>
          <w:rStyle w:val="Emphasis"/>
        </w:rPr>
        <w:t xml:space="preserve"> its </w:t>
      </w:r>
      <w:r w:rsidRPr="00531F5C">
        <w:rPr>
          <w:rStyle w:val="Emphasis"/>
          <w:highlight w:val="yellow"/>
        </w:rPr>
        <w:t>credibility</w:t>
      </w:r>
      <w:r w:rsidRPr="00531F5C">
        <w:rPr>
          <w:sz w:val="16"/>
        </w:rPr>
        <w:t xml:space="preserve">: one of the two </w:t>
      </w:r>
      <w:r w:rsidRPr="00531F5C">
        <w:rPr>
          <w:rStyle w:val="TitleChar"/>
          <w:highlight w:val="yellow"/>
        </w:rPr>
        <w:t xml:space="preserve">great powers might </w:t>
      </w:r>
      <w:r w:rsidRPr="00531F5C">
        <w:rPr>
          <w:rStyle w:val="Emphasis"/>
          <w:highlight w:val="yellow"/>
        </w:rPr>
        <w:t>gamble</w:t>
      </w:r>
      <w:r w:rsidRPr="00531F5C">
        <w:rPr>
          <w:rStyle w:val="TitleChar"/>
        </w:rPr>
        <w:t xml:space="preserve"> that the other yield </w:t>
      </w:r>
      <w:r w:rsidRPr="00531F5C">
        <w:rPr>
          <w:rStyle w:val="TitleChar"/>
          <w:highlight w:val="yellow"/>
        </w:rPr>
        <w:t>in a cyber</w:t>
      </w:r>
      <w:r w:rsidRPr="00531F5C">
        <w:rPr>
          <w:rStyle w:val="TitleChar"/>
        </w:rPr>
        <w:t xml:space="preserve">-war </w:t>
      </w:r>
      <w:r w:rsidRPr="00531F5C">
        <w:rPr>
          <w:rStyle w:val="TitleChar"/>
          <w:highlight w:val="yellow"/>
        </w:rPr>
        <w:t>or conventional</w:t>
      </w:r>
      <w:r w:rsidRPr="00531F5C">
        <w:rPr>
          <w:sz w:val="16"/>
        </w:rPr>
        <w:t xml:space="preserve"> limited </w:t>
      </w:r>
      <w:r w:rsidRPr="00531F5C">
        <w:rPr>
          <w:rStyle w:val="TitleChar"/>
          <w:highlight w:val="yellow"/>
        </w:rPr>
        <w:t>war</w:t>
      </w:r>
      <w:r w:rsidRPr="00531F5C">
        <w:rPr>
          <w:sz w:val="16"/>
        </w:rPr>
        <w:t xml:space="preserve">, or </w:t>
      </w:r>
      <w:proofErr w:type="gramStart"/>
      <w:r w:rsidRPr="00531F5C">
        <w:rPr>
          <w:sz w:val="16"/>
        </w:rPr>
        <w:t>third party</w:t>
      </w:r>
      <w:proofErr w:type="gramEnd"/>
      <w:r w:rsidRPr="00531F5C">
        <w:rPr>
          <w:sz w:val="16"/>
        </w:rPr>
        <w:t xml:space="preserve"> countries might engage in conflict with each other, with a view to obliging Washington or Beijing to intervene.</w:t>
      </w:r>
    </w:p>
    <w:p w14:paraId="448D0198" w14:textId="77777777" w:rsidR="00D33215" w:rsidRPr="00B151DD" w:rsidRDefault="00D33215" w:rsidP="00D33215"/>
    <w:p w14:paraId="708307B9" w14:textId="77777777" w:rsidR="00D33215" w:rsidRDefault="00D33215" w:rsidP="00D33215">
      <w:pPr>
        <w:pStyle w:val="Heading4"/>
      </w:pPr>
      <w:bookmarkStart w:id="3" w:name="_Hlk96004942"/>
      <w:bookmarkEnd w:id="2"/>
      <w:r>
        <w:t xml:space="preserve">Neoliberal </w:t>
      </w:r>
      <w:proofErr w:type="gramStart"/>
      <w:r>
        <w:t>globalization</w:t>
      </w:r>
      <w:proofErr w:type="gramEnd"/>
      <w:r>
        <w:t xml:space="preserve"> reduce the frequency and severity of wars by a factor of ten.</w:t>
      </w:r>
      <w:bookmarkEnd w:id="3"/>
    </w:p>
    <w:p w14:paraId="6DCC2670" w14:textId="77777777" w:rsidR="00D33215" w:rsidRPr="00174325" w:rsidRDefault="00D33215" w:rsidP="00D33215">
      <w:r w:rsidRPr="003A5C08">
        <w:rPr>
          <w:rStyle w:val="Heading4Char"/>
        </w:rPr>
        <w:t>Mooney 14</w:t>
      </w:r>
      <w:r>
        <w:t xml:space="preserve"> – Loren, Stanford Graduate School of Business, summarizing Matthew O. </w:t>
      </w:r>
      <w:proofErr w:type="gramStart"/>
      <w:r>
        <w:t>Jackson,  the</w:t>
      </w:r>
      <w:proofErr w:type="gramEnd"/>
      <w:r>
        <w:t xml:space="preserve"> William D. Eberle Professor of Economics at Stanford, and earned his PhD in economics from Stanford GSB in 1988. (“Matthew O. Jackson: Can Trade Prevent War?” May 28, 2014https://www.gsb.</w:t>
      </w:r>
      <w:r w:rsidRPr="00174325">
        <w:t>stanford.edu/insights/matthew-o-jackson-can-trade-prevent-war)</w:t>
      </w:r>
    </w:p>
    <w:p w14:paraId="4BEB759F" w14:textId="77777777" w:rsidR="00D33215" w:rsidRDefault="00D33215" w:rsidP="00D33215">
      <w:r w:rsidRPr="00174325">
        <w:t xml:space="preserve">While there is considerable </w:t>
      </w:r>
      <w:r w:rsidRPr="00174325">
        <w:rPr>
          <w:rStyle w:val="StyleUnderline"/>
        </w:rPr>
        <w:t>existing research on the effects of trade and war,</w:t>
      </w:r>
      <w:r w:rsidRPr="00174325">
        <w:t xml:space="preserve"> much of it has </w:t>
      </w:r>
      <w:r w:rsidRPr="00174325">
        <w:rPr>
          <w:rStyle w:val="StyleUnderline"/>
        </w:rPr>
        <w:t xml:space="preserve">looked at bilateral relationships. This model focuses on </w:t>
      </w:r>
      <w:r w:rsidRPr="00174325">
        <w:rPr>
          <w:rStyle w:val="Emphasis"/>
        </w:rPr>
        <w:t>multilateral interactions</w:t>
      </w:r>
      <w:r w:rsidRPr="00174325">
        <w:t xml:space="preserve"> </w:t>
      </w:r>
      <w:r w:rsidRPr="00174325">
        <w:rPr>
          <w:rStyle w:val="StyleUnderline"/>
        </w:rPr>
        <w:t>and considers various incentives for countries to attack, form alliances with, and trade with one anothe</w:t>
      </w:r>
      <w:r w:rsidRPr="00174325">
        <w:t>r</w:t>
      </w:r>
      <w:r w:rsidRPr="00174325">
        <w:rPr>
          <w:rStyle w:val="StyleUnderline"/>
        </w:rPr>
        <w:t xml:space="preserve">. </w:t>
      </w:r>
      <w:proofErr w:type="gramStart"/>
      <w:r w:rsidRPr="00174325">
        <w:rPr>
          <w:rStyle w:val="StyleUnderline"/>
        </w:rPr>
        <w:t>In an attempt to</w:t>
      </w:r>
      <w:proofErr w:type="gramEnd"/>
      <w:r w:rsidRPr="00174325">
        <w:rPr>
          <w:rStyle w:val="StyleUnderline"/>
        </w:rPr>
        <w:t xml:space="preserve"> understand what's necessary to achieve a stable network with no incentive for war,</w:t>
      </w:r>
      <w:r w:rsidRPr="00174325">
        <w:t xml:space="preserve"> </w:t>
      </w:r>
      <w:r w:rsidRPr="00174325">
        <w:rPr>
          <w:rStyle w:val="StyleUnderline"/>
        </w:rPr>
        <w:t xml:space="preserve">Jackson and </w:t>
      </w:r>
      <w:proofErr w:type="spellStart"/>
      <w:r w:rsidRPr="00174325">
        <w:rPr>
          <w:rStyle w:val="StyleUnderline"/>
        </w:rPr>
        <w:t>Nei</w:t>
      </w:r>
      <w:proofErr w:type="spellEnd"/>
      <w:r w:rsidRPr="00174325">
        <w:rPr>
          <w:rStyle w:val="StyleUnderline"/>
        </w:rPr>
        <w:t xml:space="preserve"> first explored an alliance scenario</w:t>
      </w:r>
      <w:r w:rsidRPr="003A5C08">
        <w:rPr>
          <w:rStyle w:val="StyleUnderline"/>
        </w:rPr>
        <w:t xml:space="preserve"> based solely on military defense considerations</w:t>
      </w:r>
      <w:r>
        <w:t xml:space="preserve">, excluding trade. "The fundamental difficulty we find </w:t>
      </w:r>
      <w:r w:rsidRPr="00025C79">
        <w:t xml:space="preserve">is that </w:t>
      </w:r>
      <w:r w:rsidRPr="00025C79">
        <w:rPr>
          <w:rStyle w:val="Emphasis"/>
        </w:rPr>
        <w:t>alliances are costly to maintain if there's no economic incentive</w:t>
      </w:r>
      <w:r w:rsidRPr="00025C79">
        <w:t>," says Jackson</w:t>
      </w:r>
      <w:r>
        <w:t xml:space="preserve">. </w:t>
      </w:r>
      <w:proofErr w:type="gramStart"/>
      <w:r>
        <w:t>So</w:t>
      </w:r>
      <w:proofErr w:type="gramEnd"/>
      <w:r>
        <w:t xml:space="preserve"> networks remain relatively sparse, a condition in which even a few shifting allegiances leaves some countries vulnerable to attack. "</w:t>
      </w:r>
      <w:r w:rsidRPr="003A5C08">
        <w:rPr>
          <w:rStyle w:val="Emphasis"/>
        </w:rPr>
        <w:t>Stability is not just a little bit elusive; it's very elusive</w:t>
      </w:r>
      <w:r>
        <w:t>."</w:t>
      </w:r>
    </w:p>
    <w:p w14:paraId="230C33FF" w14:textId="77777777" w:rsidR="00D33215" w:rsidRDefault="00D33215" w:rsidP="00D33215">
      <w:r>
        <w:t xml:space="preserve">Economic </w:t>
      </w:r>
      <w:r w:rsidRPr="00477BE5">
        <w:rPr>
          <w:rStyle w:val="StyleUnderline"/>
          <w:highlight w:val="green"/>
        </w:rPr>
        <w:t>trade</w:t>
      </w:r>
      <w:r w:rsidRPr="003A5C08">
        <w:rPr>
          <w:rStyle w:val="StyleUnderline"/>
        </w:rPr>
        <w:t xml:space="preserve">, however, </w:t>
      </w:r>
      <w:r w:rsidRPr="00477BE5">
        <w:rPr>
          <w:rStyle w:val="StyleUnderline"/>
          <w:highlight w:val="green"/>
        </w:rPr>
        <w:t xml:space="preserve">makes a </w:t>
      </w:r>
      <w:r w:rsidRPr="00477BE5">
        <w:rPr>
          <w:rStyle w:val="Emphasis"/>
          <w:highlight w:val="green"/>
        </w:rPr>
        <w:t>significant difference</w:t>
      </w:r>
      <w:r w:rsidRPr="00477BE5">
        <w:rPr>
          <w:highlight w:val="green"/>
        </w:rPr>
        <w:t>. "</w:t>
      </w:r>
      <w:r w:rsidRPr="00477BE5">
        <w:rPr>
          <w:rStyle w:val="StyleUnderline"/>
          <w:highlight w:val="green"/>
        </w:rPr>
        <w:t>Once you bring in trade</w:t>
      </w:r>
      <w:r>
        <w:t xml:space="preserve">, you see </w:t>
      </w:r>
      <w:r w:rsidRPr="00477BE5">
        <w:rPr>
          <w:rStyle w:val="StyleUnderline"/>
          <w:highlight w:val="green"/>
        </w:rPr>
        <w:t>network structures densify</w:t>
      </w:r>
      <w:r>
        <w:t xml:space="preserve">," he says. </w:t>
      </w:r>
      <w:r w:rsidRPr="003A5C08">
        <w:rPr>
          <w:rStyle w:val="StyleUnderline"/>
        </w:rPr>
        <w:t xml:space="preserve">Nations form a web of </w:t>
      </w:r>
      <w:r w:rsidRPr="00477BE5">
        <w:rPr>
          <w:rStyle w:val="StyleUnderline"/>
          <w:highlight w:val="green"/>
        </w:rPr>
        <w:t xml:space="preserve">trading alliances, </w:t>
      </w:r>
      <w:r w:rsidRPr="00174325">
        <w:rPr>
          <w:rStyle w:val="StyleUnderline"/>
        </w:rPr>
        <w:t xml:space="preserve">which </w:t>
      </w:r>
      <w:r w:rsidRPr="00477BE5">
        <w:rPr>
          <w:rStyle w:val="StyleUnderline"/>
          <w:highlight w:val="green"/>
        </w:rPr>
        <w:t xml:space="preserve">creates </w:t>
      </w:r>
      <w:r w:rsidRPr="00477BE5">
        <w:rPr>
          <w:rStyle w:val="Emphasis"/>
          <w:highlight w:val="green"/>
        </w:rPr>
        <w:t>financial incentive</w:t>
      </w:r>
      <w:r w:rsidRPr="00477BE5">
        <w:rPr>
          <w:rStyle w:val="StyleUnderline"/>
          <w:highlight w:val="green"/>
        </w:rPr>
        <w:t xml:space="preserve"> </w:t>
      </w:r>
      <w:r w:rsidRPr="00174325">
        <w:rPr>
          <w:rStyle w:val="StyleUnderline"/>
        </w:rPr>
        <w:t xml:space="preserve">not only </w:t>
      </w:r>
      <w:r w:rsidRPr="00477BE5">
        <w:rPr>
          <w:rStyle w:val="StyleUnderline"/>
          <w:highlight w:val="green"/>
        </w:rPr>
        <w:t xml:space="preserve">to </w:t>
      </w:r>
      <w:r w:rsidRPr="00477BE5">
        <w:rPr>
          <w:rStyle w:val="Emphasis"/>
          <w:highlight w:val="green"/>
        </w:rPr>
        <w:t>keep peace</w:t>
      </w:r>
      <w:r w:rsidRPr="00477BE5">
        <w:rPr>
          <w:rStyle w:val="StyleUnderline"/>
          <w:highlight w:val="green"/>
        </w:rPr>
        <w:t xml:space="preserve"> </w:t>
      </w:r>
      <w:r w:rsidRPr="00174325">
        <w:rPr>
          <w:rStyle w:val="StyleUnderline"/>
        </w:rPr>
        <w:t>with trading partners, but also</w:t>
      </w:r>
      <w:r w:rsidRPr="003A5C08">
        <w:rPr>
          <w:rStyle w:val="StyleUnderline"/>
        </w:rPr>
        <w:t xml:space="preserve"> to </w:t>
      </w:r>
      <w:r w:rsidRPr="003A5C08">
        <w:rPr>
          <w:rStyle w:val="Emphasis"/>
        </w:rPr>
        <w:t>protect them</w:t>
      </w:r>
      <w:r w:rsidRPr="003A5C08">
        <w:rPr>
          <w:rStyle w:val="StyleUnderline"/>
        </w:rPr>
        <w:t xml:space="preserve"> from being attacked so as not to disrupt trade</w:t>
      </w:r>
      <w:r>
        <w:t xml:space="preserve">. "In the context of the alliances we have analyzed, </w:t>
      </w:r>
      <w:r w:rsidRPr="00477BE5">
        <w:rPr>
          <w:rStyle w:val="StyleUnderline"/>
          <w:highlight w:val="green"/>
        </w:rPr>
        <w:t xml:space="preserve">trade motives are essential to </w:t>
      </w:r>
      <w:r w:rsidRPr="00477BE5">
        <w:rPr>
          <w:rStyle w:val="Emphasis"/>
          <w:highlight w:val="green"/>
        </w:rPr>
        <w:t>avoiding wars and sustaining stable networks</w:t>
      </w:r>
      <w:r w:rsidRPr="00477BE5">
        <w:rPr>
          <w:highlight w:val="green"/>
        </w:rPr>
        <w:t>,"</w:t>
      </w:r>
      <w:r>
        <w:t xml:space="preserve"> the authors wrote in their paper, Networks of Military Alliances, Wars, and International Trade.</w:t>
      </w:r>
    </w:p>
    <w:p w14:paraId="2633924F" w14:textId="77777777" w:rsidR="00D33215" w:rsidRDefault="00D33215" w:rsidP="00D33215">
      <w:r>
        <w:t xml:space="preserve">Their </w:t>
      </w:r>
      <w:r w:rsidRPr="00477BE5">
        <w:rPr>
          <w:rStyle w:val="StyleUnderline"/>
          <w:highlight w:val="green"/>
        </w:rPr>
        <w:t>findings coincide with</w:t>
      </w:r>
      <w:r w:rsidRPr="003A5C08">
        <w:rPr>
          <w:rStyle w:val="StyleUnderline"/>
        </w:rPr>
        <w:t xml:space="preserve"> two major </w:t>
      </w:r>
      <w:r w:rsidRPr="00477BE5">
        <w:rPr>
          <w:rStyle w:val="StyleUnderline"/>
          <w:highlight w:val="green"/>
        </w:rPr>
        <w:t>global trends</w:t>
      </w:r>
      <w:r w:rsidRPr="003A5C08">
        <w:rPr>
          <w:rStyle w:val="StyleUnderline"/>
        </w:rPr>
        <w:t xml:space="preserve"> since World War II: From 1950 to 2000, the incidence of </w:t>
      </w:r>
      <w:r w:rsidRPr="00477BE5">
        <w:rPr>
          <w:rStyle w:val="StyleUnderline"/>
          <w:highlight w:val="green"/>
        </w:rPr>
        <w:t xml:space="preserve">interstate war has </w:t>
      </w:r>
      <w:r w:rsidRPr="00477BE5">
        <w:rPr>
          <w:rStyle w:val="Emphasis"/>
          <w:highlight w:val="green"/>
        </w:rPr>
        <w:t>decreased nearly tenfold</w:t>
      </w:r>
      <w:r w:rsidRPr="003A5C08">
        <w:rPr>
          <w:rStyle w:val="StyleUnderline"/>
        </w:rPr>
        <w:t xml:space="preserve"> compared with the period from 1850 to 1949</w:t>
      </w:r>
      <w:r>
        <w:t xml:space="preserve">. At the same time, </w:t>
      </w:r>
      <w:r w:rsidRPr="003A5C08">
        <w:rPr>
          <w:rStyle w:val="StyleUnderline"/>
        </w:rPr>
        <w:t xml:space="preserve">since 1950 international trade networks have increased nearly fourfold, becoming significantly </w:t>
      </w:r>
      <w:proofErr w:type="gramStart"/>
      <w:r w:rsidRPr="003A5C08">
        <w:rPr>
          <w:rStyle w:val="StyleUnderline"/>
        </w:rPr>
        <w:t>more dense</w:t>
      </w:r>
      <w:proofErr w:type="gramEnd"/>
      <w:r w:rsidRPr="003A5C08">
        <w:rPr>
          <w:rStyle w:val="StyleUnderline"/>
        </w:rPr>
        <w:t>. "In the period before World War I</w:t>
      </w:r>
      <w:r>
        <w:t>I, it was hard to find a stable set of alliances," says Jackson. The probability of a lasting alliance was about 60%. "</w:t>
      </w:r>
      <w:r w:rsidRPr="003A5C08">
        <w:rPr>
          <w:rStyle w:val="StyleUnderline"/>
        </w:rPr>
        <w:t>You have almost a coin-flip chance that the alliance won't still be there in five years,"</w:t>
      </w:r>
      <w:r>
        <w:t xml:space="preserve"> he says. In Europe in the 1870s, for example, German chancellor </w:t>
      </w:r>
      <w:r w:rsidRPr="003A5C08">
        <w:rPr>
          <w:rStyle w:val="StyleUnderline"/>
        </w:rPr>
        <w:t>Otto von Bismarck sought peace with "balance of power" diplomacy, which crumbled leading up to World War I.</w:t>
      </w:r>
      <w:r>
        <w:t xml:space="preserve"> "Then </w:t>
      </w:r>
      <w:r w:rsidRPr="003A5C08">
        <w:rPr>
          <w:rStyle w:val="StyleUnderline"/>
        </w:rPr>
        <w:t>in the past 50 years or so, there's been a surprising global stability</w:t>
      </w:r>
      <w:r>
        <w:t xml:space="preserve">." The </w:t>
      </w:r>
      <w:r w:rsidRPr="003A5C08">
        <w:rPr>
          <w:rStyle w:val="StyleUnderline"/>
        </w:rPr>
        <w:t xml:space="preserve">impact of economic interdependence is especially apparent in Europe, </w:t>
      </w:r>
      <w:r>
        <w:t xml:space="preserve">Jackson says, </w:t>
      </w:r>
      <w:r w:rsidRPr="003A5C08">
        <w:rPr>
          <w:rStyle w:val="StyleUnderline"/>
        </w:rPr>
        <w:t>where the Eurozone has promoted</w:t>
      </w:r>
      <w:r>
        <w:t xml:space="preserve"> not only </w:t>
      </w:r>
      <w:r w:rsidRPr="003A5C08">
        <w:rPr>
          <w:rStyle w:val="StyleUnderline"/>
        </w:rPr>
        <w:t>peace</w:t>
      </w:r>
      <w:r>
        <w:t xml:space="preserve"> and increased trade among nations, but also labor mobility.</w:t>
      </w:r>
    </w:p>
    <w:p w14:paraId="23809DEB" w14:textId="77777777" w:rsidR="00D33215" w:rsidRDefault="00D33215" w:rsidP="00D33215">
      <w:r w:rsidRPr="003A5C08">
        <w:rPr>
          <w:rStyle w:val="StyleUnderline"/>
        </w:rPr>
        <w:t>Very costly wars still occur</w:t>
      </w:r>
      <w:r>
        <w:t xml:space="preserve">, of course, but Jackson notes that </w:t>
      </w:r>
      <w:r w:rsidRPr="00477BE5">
        <w:rPr>
          <w:rStyle w:val="Emphasis"/>
          <w:highlight w:val="green"/>
        </w:rPr>
        <w:t>the most war-torn places</w:t>
      </w:r>
      <w:r w:rsidRPr="00477BE5">
        <w:rPr>
          <w:rStyle w:val="StyleUnderline"/>
          <w:highlight w:val="green"/>
        </w:rPr>
        <w:t xml:space="preserve"> in recent history have tended to be those with </w:t>
      </w:r>
      <w:r w:rsidRPr="00477BE5">
        <w:rPr>
          <w:rStyle w:val="Emphasis"/>
          <w:highlight w:val="green"/>
        </w:rPr>
        <w:t>fewer global trade alliances</w:t>
      </w:r>
      <w:r>
        <w:t>. For example</w:t>
      </w:r>
      <w:r w:rsidRPr="003A5C08">
        <w:rPr>
          <w:rStyle w:val="StyleUnderline"/>
        </w:rPr>
        <w:t xml:space="preserve">, the </w:t>
      </w:r>
      <w:r w:rsidRPr="00477BE5">
        <w:rPr>
          <w:rStyle w:val="StyleUnderline"/>
          <w:highlight w:val="green"/>
        </w:rPr>
        <w:t>Second Congo War</w:t>
      </w:r>
      <w:r>
        <w:t xml:space="preserve"> from 1998 to 2003 and beyond, which </w:t>
      </w:r>
      <w:r w:rsidRPr="00477BE5">
        <w:rPr>
          <w:rStyle w:val="StyleUnderline"/>
          <w:highlight w:val="green"/>
        </w:rPr>
        <w:t xml:space="preserve">killed </w:t>
      </w:r>
      <w:r w:rsidRPr="00174325">
        <w:rPr>
          <w:rStyle w:val="StyleUnderline"/>
        </w:rPr>
        <w:t>more</w:t>
      </w:r>
      <w:r w:rsidRPr="003A5C08">
        <w:rPr>
          <w:rStyle w:val="StyleUnderline"/>
        </w:rPr>
        <w:t xml:space="preserve"> than </w:t>
      </w:r>
      <w:r w:rsidRPr="00477BE5">
        <w:rPr>
          <w:rStyle w:val="Emphasis"/>
          <w:highlight w:val="green"/>
        </w:rPr>
        <w:t>four million</w:t>
      </w:r>
      <w:r w:rsidRPr="003A5C08">
        <w:rPr>
          <w:rStyle w:val="Emphasis"/>
        </w:rPr>
        <w:t xml:space="preserve"> people</w:t>
      </w:r>
      <w:r>
        <w:t xml:space="preserve"> and is the deadliest war since World War II, </w:t>
      </w:r>
      <w:r w:rsidRPr="00477BE5">
        <w:rPr>
          <w:highlight w:val="green"/>
        </w:rPr>
        <w:t>i</w:t>
      </w:r>
      <w:r w:rsidRPr="00477BE5">
        <w:rPr>
          <w:rStyle w:val="StyleUnderline"/>
          <w:highlight w:val="green"/>
        </w:rPr>
        <w:t>nvolved eigh</w:t>
      </w:r>
      <w:r w:rsidRPr="003A5C08">
        <w:rPr>
          <w:rStyle w:val="StyleUnderline"/>
        </w:rPr>
        <w:t xml:space="preserve">t African </w:t>
      </w:r>
      <w:r w:rsidRPr="00477BE5">
        <w:rPr>
          <w:rStyle w:val="StyleUnderline"/>
          <w:highlight w:val="green"/>
        </w:rPr>
        <w:t xml:space="preserve">nations with relatively </w:t>
      </w:r>
      <w:r w:rsidRPr="00477BE5">
        <w:rPr>
          <w:rStyle w:val="Emphasis"/>
          <w:highlight w:val="green"/>
        </w:rPr>
        <w:t>few trade ties</w:t>
      </w:r>
      <w:r w:rsidRPr="00477BE5">
        <w:rPr>
          <w:highlight w:val="green"/>
        </w:rPr>
        <w:t>.</w:t>
      </w:r>
      <w:r>
        <w:t xml:space="preserve"> "Then </w:t>
      </w:r>
      <w:r w:rsidRPr="003A5C08">
        <w:rPr>
          <w:rStyle w:val="StyleUnderline"/>
        </w:rPr>
        <w:t>look at</w:t>
      </w:r>
      <w:r>
        <w:t xml:space="preserve"> the </w:t>
      </w:r>
      <w:r w:rsidRPr="003A5C08">
        <w:rPr>
          <w:rStyle w:val="StyleUnderline"/>
        </w:rPr>
        <w:t>Kuwait</w:t>
      </w:r>
      <w:r>
        <w:t xml:space="preserve"> situation," says Jackson, referring to U.S. intervention in the first Gulf War to protect oil supplies. "</w:t>
      </w:r>
      <w:r w:rsidRPr="003A5C08">
        <w:rPr>
          <w:rStyle w:val="StyleUnderline"/>
        </w:rPr>
        <w:t>Economic interest drives a lot of what goes on in terms of where nations are willing to exercise military strength</w:t>
      </w:r>
      <w:r>
        <w:t>."</w:t>
      </w:r>
    </w:p>
    <w:p w14:paraId="18370336" w14:textId="77777777" w:rsidR="00D33215" w:rsidRDefault="00D33215" w:rsidP="00D33215">
      <w: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1182E2FF" w14:textId="77777777" w:rsidR="00D33215" w:rsidRPr="00F072B5" w:rsidRDefault="00D33215" w:rsidP="00D33215">
      <w:pPr>
        <w:rPr>
          <w:b/>
          <w:sz w:val="26"/>
          <w:u w:val="single"/>
        </w:rPr>
      </w:pPr>
      <w:r w:rsidRPr="003A5C08">
        <w:rPr>
          <w:rStyle w:val="StyleUnderline"/>
        </w:rPr>
        <w:t xml:space="preserve">Still, Jackson and </w:t>
      </w:r>
      <w:proofErr w:type="spellStart"/>
      <w:r w:rsidRPr="003A5C08">
        <w:rPr>
          <w:rStyle w:val="StyleUnderline"/>
        </w:rPr>
        <w:t>Nei's</w:t>
      </w:r>
      <w:proofErr w:type="spellEnd"/>
      <w:r w:rsidRPr="003A5C08">
        <w:rPr>
          <w:rStyle w:val="StyleUnderline"/>
        </w:rPr>
        <w:t xml:space="preserve"> theoretical model suggests that </w:t>
      </w:r>
      <w:r w:rsidRPr="00477BE5">
        <w:rPr>
          <w:rStyle w:val="Emphasis"/>
          <w:highlight w:val="green"/>
        </w:rPr>
        <w:t>trade alliances play a critical role.</w:t>
      </w:r>
      <w:r>
        <w:t xml:space="preserve"> And in </w:t>
      </w:r>
      <w:proofErr w:type="gramStart"/>
      <w:r w:rsidRPr="003A5C08">
        <w:rPr>
          <w:rStyle w:val="StyleUnderline"/>
        </w:rPr>
        <w:t>fact</w:t>
      </w:r>
      <w:proofErr w:type="gramEnd"/>
      <w:r w:rsidRPr="003A5C08">
        <w:rPr>
          <w:rStyle w:val="StyleUnderline"/>
        </w:rPr>
        <w:t xml:space="preserve"> </w:t>
      </w:r>
      <w:r w:rsidRPr="003A5C08">
        <w:rPr>
          <w:rStyle w:val="Emphasis"/>
        </w:rPr>
        <w:t>economic allies</w:t>
      </w:r>
      <w:r w:rsidRPr="003A5C08">
        <w:rPr>
          <w:rStyle w:val="StyleUnderline"/>
        </w:rPr>
        <w:t xml:space="preserve"> may be the most worth striving for in developing areas. "Maybe </w:t>
      </w:r>
      <w:r w:rsidRPr="00477BE5">
        <w:rPr>
          <w:rStyle w:val="StyleUnderline"/>
          <w:highlight w:val="green"/>
        </w:rPr>
        <w:t xml:space="preserve">wars like the Second Congo War </w:t>
      </w:r>
      <w:r w:rsidRPr="00477BE5">
        <w:rPr>
          <w:rStyle w:val="Emphasis"/>
          <w:highlight w:val="green"/>
        </w:rPr>
        <w:t>won't be occurring in the future if there's more trade</w:t>
      </w:r>
      <w:r>
        <w:t xml:space="preserve"> </w:t>
      </w:r>
      <w:r w:rsidRPr="003A5C08">
        <w:rPr>
          <w:rStyle w:val="StyleUnderline"/>
        </w:rPr>
        <w:t>with African nations</w:t>
      </w:r>
      <w:r>
        <w:t>," says Jackson. "</w:t>
      </w:r>
      <w:r w:rsidRPr="003A5C08">
        <w:rPr>
          <w:rStyle w:val="StyleUnderline"/>
        </w:rPr>
        <w:t>Economic interests can really help us have a more peaceful world than we already have."</w:t>
      </w:r>
    </w:p>
    <w:p w14:paraId="654B02D6" w14:textId="77777777" w:rsidR="00D33215" w:rsidRPr="00E01C6E" w:rsidRDefault="00D33215" w:rsidP="00D33215">
      <w:pPr>
        <w:pStyle w:val="Heading4"/>
      </w:pPr>
      <w:r>
        <w:t xml:space="preserve">Concede private space enterprise lower net access to income and resources - </w:t>
      </w:r>
      <w:r>
        <w:rPr>
          <w:rFonts w:asciiTheme="minorHAnsi" w:hAnsiTheme="minorHAnsi" w:cstheme="minorHAnsi"/>
        </w:rPr>
        <w:t>spending power is the</w:t>
      </w:r>
      <w:r w:rsidRPr="007A5742">
        <w:rPr>
          <w:rFonts w:asciiTheme="minorHAnsi" w:hAnsiTheme="minorHAnsi" w:cstheme="minorHAnsi"/>
        </w:rPr>
        <w:t xml:space="preserve"> </w:t>
      </w:r>
      <w:r w:rsidRPr="007A5742">
        <w:rPr>
          <w:rFonts w:asciiTheme="minorHAnsi" w:hAnsiTheme="minorHAnsi" w:cstheme="minorHAnsi"/>
          <w:u w:val="single"/>
        </w:rPr>
        <w:t>main drivers</w:t>
      </w:r>
      <w:r w:rsidRPr="007A5742">
        <w:rPr>
          <w:rFonts w:asciiTheme="minorHAnsi" w:hAnsiTheme="minorHAnsi" w:cstheme="minorHAnsi"/>
        </w:rPr>
        <w:t xml:space="preserve"> of demand for wood products</w:t>
      </w:r>
    </w:p>
    <w:p w14:paraId="09B8C069" w14:textId="77777777" w:rsidR="00D33215" w:rsidRPr="007A5742" w:rsidRDefault="00D33215" w:rsidP="00D33215">
      <w:pPr>
        <w:rPr>
          <w:rFonts w:asciiTheme="minorHAnsi" w:hAnsiTheme="minorHAnsi" w:cstheme="minorHAnsi"/>
          <w:sz w:val="16"/>
          <w:szCs w:val="16"/>
        </w:rPr>
      </w:pPr>
      <w:proofErr w:type="spellStart"/>
      <w:r w:rsidRPr="007A5742">
        <w:rPr>
          <w:rStyle w:val="Style13ptBold"/>
          <w:rFonts w:asciiTheme="minorHAnsi" w:hAnsiTheme="minorHAnsi" w:cstheme="minorHAnsi"/>
        </w:rPr>
        <w:t>Brack</w:t>
      </w:r>
      <w:proofErr w:type="spellEnd"/>
      <w:r w:rsidRPr="007A5742">
        <w:rPr>
          <w:rStyle w:val="Style13ptBold"/>
          <w:rFonts w:asciiTheme="minorHAnsi" w:hAnsiTheme="minorHAnsi" w:cstheme="minorHAnsi"/>
        </w:rPr>
        <w:t xml:space="preserve"> 18</w:t>
      </w:r>
      <w:r w:rsidRPr="007A5742">
        <w:rPr>
          <w:rFonts w:asciiTheme="minorHAnsi" w:hAnsiTheme="minorHAnsi" w:cstheme="minorHAnsi"/>
        </w:rPr>
        <w:t xml:space="preserve"> </w:t>
      </w:r>
      <w:r w:rsidRPr="007A5742">
        <w:rPr>
          <w:rFonts w:asciiTheme="minorHAnsi" w:hAnsiTheme="minorHAnsi" w:cstheme="minorHAnsi"/>
          <w:sz w:val="16"/>
          <w:szCs w:val="16"/>
        </w:rPr>
        <w:t xml:space="preserve">[Duncan </w:t>
      </w:r>
      <w:proofErr w:type="spellStart"/>
      <w:r w:rsidRPr="007A5742">
        <w:rPr>
          <w:rFonts w:asciiTheme="minorHAnsi" w:hAnsiTheme="minorHAnsi" w:cstheme="minorHAnsi"/>
          <w:sz w:val="16"/>
          <w:szCs w:val="16"/>
        </w:rPr>
        <w:t>Brack</w:t>
      </w:r>
      <w:proofErr w:type="spellEnd"/>
      <w:r w:rsidRPr="007A5742">
        <w:rPr>
          <w:rFonts w:asciiTheme="minorHAnsi" w:hAnsiTheme="minorHAnsi" w:cstheme="minorHAnsi"/>
          <w:sz w:val="16"/>
          <w:szCs w:val="16"/>
        </w:rPr>
        <w:t xml:space="preserve"> is an independent environmental policy analyst and an associate of Forest Trends.</w:t>
      </w:r>
    </w:p>
    <w:p w14:paraId="0FBA2881" w14:textId="77777777" w:rsidR="00D33215" w:rsidRPr="007A5742" w:rsidRDefault="00D33215" w:rsidP="00D33215">
      <w:pPr>
        <w:rPr>
          <w:rFonts w:asciiTheme="minorHAnsi" w:hAnsiTheme="minorHAnsi" w:cstheme="minorHAnsi"/>
          <w:sz w:val="16"/>
          <w:szCs w:val="16"/>
        </w:rPr>
      </w:pPr>
      <w:r w:rsidRPr="007A5742">
        <w:rPr>
          <w:rFonts w:asciiTheme="minorHAnsi" w:hAnsiTheme="minorHAnsi" w:cstheme="minorHAnsi"/>
          <w:sz w:val="16"/>
          <w:szCs w:val="16"/>
        </w:rPr>
        <w:t xml:space="preserve">From 2010 to 2012 he was special adviser at the UK Department of Energy and Climate Change; before that he worked for Chatham House, and from 1998 to 2003 was head of its Sustainable Development </w:t>
      </w:r>
      <w:proofErr w:type="spellStart"/>
      <w:r w:rsidRPr="007A5742">
        <w:rPr>
          <w:rFonts w:asciiTheme="minorHAnsi" w:hAnsiTheme="minorHAnsi" w:cstheme="minorHAnsi"/>
          <w:sz w:val="16"/>
          <w:szCs w:val="16"/>
        </w:rPr>
        <w:t>Programme</w:t>
      </w:r>
      <w:proofErr w:type="spellEnd"/>
      <w:r w:rsidRPr="007A5742">
        <w:rPr>
          <w:rFonts w:asciiTheme="minorHAnsi" w:hAnsiTheme="minorHAnsi" w:cstheme="minorHAnsi"/>
          <w:sz w:val="16"/>
          <w:szCs w:val="16"/>
        </w:rPr>
        <w:t>. “Sustainable consumption and production of forest products.” April 2018.  https://www.un.org/esa/forests/wp-content/uploads/2018/04/UNFF13_BkgdStudy_ForestsSCP.pdf]</w:t>
      </w:r>
    </w:p>
    <w:p w14:paraId="73B0A4B7" w14:textId="77777777" w:rsidR="00D33215" w:rsidRPr="007A5742" w:rsidRDefault="00D33215" w:rsidP="00D33215">
      <w:pPr>
        <w:rPr>
          <w:rFonts w:asciiTheme="minorHAnsi" w:hAnsiTheme="minorHAnsi" w:cstheme="minorHAnsi"/>
          <w:sz w:val="16"/>
        </w:rPr>
      </w:pPr>
      <w:r w:rsidRPr="007A5742">
        <w:rPr>
          <w:rFonts w:asciiTheme="minorHAnsi" w:hAnsiTheme="minorHAnsi" w:cstheme="minorHAnsi"/>
          <w:highlight w:val="green"/>
          <w:u w:val="single"/>
        </w:rPr>
        <w:t>Changes in population</w:t>
      </w:r>
      <w:r w:rsidRPr="007A5742">
        <w:rPr>
          <w:rFonts w:asciiTheme="minorHAnsi" w:hAnsiTheme="minorHAnsi" w:cstheme="minorHAnsi"/>
          <w:u w:val="single"/>
        </w:rPr>
        <w:t xml:space="preserve"> age </w:t>
      </w:r>
      <w:r w:rsidRPr="007A5742">
        <w:rPr>
          <w:rFonts w:asciiTheme="minorHAnsi" w:hAnsiTheme="minorHAnsi" w:cstheme="minorHAnsi"/>
          <w:highlight w:val="green"/>
          <w:u w:val="single"/>
        </w:rPr>
        <w:t>structures</w:t>
      </w:r>
      <w:r w:rsidRPr="007A5742">
        <w:rPr>
          <w:rFonts w:asciiTheme="minorHAnsi" w:hAnsiTheme="minorHAnsi" w:cstheme="minorHAnsi"/>
          <w:u w:val="single"/>
        </w:rPr>
        <w:t xml:space="preserve"> indirectly </w:t>
      </w:r>
      <w:r w:rsidRPr="007A5742">
        <w:rPr>
          <w:rFonts w:asciiTheme="minorHAnsi" w:hAnsiTheme="minorHAnsi" w:cstheme="minorHAnsi"/>
          <w:highlight w:val="green"/>
          <w:u w:val="single"/>
        </w:rPr>
        <w:t>affect demand for wood products. Increases in working</w:t>
      </w:r>
      <w:r w:rsidRPr="007A5742">
        <w:rPr>
          <w:rFonts w:asciiTheme="minorHAnsi" w:hAnsiTheme="minorHAnsi" w:cstheme="minorHAnsi"/>
          <w:u w:val="single"/>
        </w:rPr>
        <w:t xml:space="preserve"> age </w:t>
      </w:r>
      <w:r w:rsidRPr="007A5742">
        <w:rPr>
          <w:rFonts w:asciiTheme="minorHAnsi" w:hAnsiTheme="minorHAnsi" w:cstheme="minorHAnsi"/>
          <w:highlight w:val="green"/>
          <w:u w:val="single"/>
        </w:rPr>
        <w:t>populations</w:t>
      </w:r>
      <w:r w:rsidRPr="007A5742">
        <w:rPr>
          <w:rFonts w:asciiTheme="minorHAnsi" w:hAnsiTheme="minorHAnsi" w:cstheme="minorHAnsi"/>
          <w:u w:val="single"/>
        </w:rPr>
        <w:t xml:space="preserve"> </w:t>
      </w:r>
      <w:r w:rsidRPr="007A5742">
        <w:rPr>
          <w:rFonts w:asciiTheme="minorHAnsi" w:hAnsiTheme="minorHAnsi" w:cstheme="minorHAnsi"/>
          <w:sz w:val="16"/>
        </w:rPr>
        <w:t xml:space="preserve">– currently being experienced in many developing countries – </w:t>
      </w:r>
      <w:r w:rsidRPr="007A5742">
        <w:rPr>
          <w:rFonts w:asciiTheme="minorHAnsi" w:hAnsiTheme="minorHAnsi" w:cstheme="minorHAnsi"/>
          <w:u w:val="single"/>
        </w:rPr>
        <w:t xml:space="preserve">are often </w:t>
      </w:r>
      <w:r w:rsidRPr="007A5742">
        <w:rPr>
          <w:rFonts w:asciiTheme="minorHAnsi" w:hAnsiTheme="minorHAnsi" w:cstheme="minorHAnsi"/>
          <w:highlight w:val="green"/>
          <w:u w:val="single"/>
        </w:rPr>
        <w:t>associated with a high demand</w:t>
      </w:r>
      <w:r w:rsidRPr="007A5742">
        <w:rPr>
          <w:rFonts w:asciiTheme="minorHAnsi" w:hAnsiTheme="minorHAnsi" w:cstheme="minorHAnsi"/>
          <w:u w:val="single"/>
        </w:rPr>
        <w:t xml:space="preserve"> for housing, and therefore </w:t>
      </w:r>
      <w:r w:rsidRPr="007A5742">
        <w:rPr>
          <w:rFonts w:asciiTheme="minorHAnsi" w:hAnsiTheme="minorHAnsi" w:cstheme="minorHAnsi"/>
          <w:highlight w:val="green"/>
          <w:u w:val="single"/>
        </w:rPr>
        <w:t>for wood products</w:t>
      </w:r>
      <w:r w:rsidRPr="007A5742">
        <w:rPr>
          <w:rFonts w:asciiTheme="minorHAnsi" w:hAnsiTheme="minorHAnsi" w:cstheme="minorHAnsi"/>
          <w:u w:val="single"/>
        </w:rPr>
        <w:t xml:space="preserve"> used in construction and furnishing.</w:t>
      </w:r>
      <w:r w:rsidRPr="007A5742">
        <w:rPr>
          <w:rFonts w:asciiTheme="minorHAnsi" w:hAnsiTheme="minorHAnsi" w:cstheme="minorHAnsi"/>
          <w:sz w:val="16"/>
        </w:rPr>
        <w:t xml:space="preserve"> This 12 UN DESA, World Population Prospects 2017, at https://esa.un.org/unpd/wpp/. Consumption and production of forest products | April 2018 Page | 19 may be offset by contractions in demand in countries with ageing populations, though this also depends on cultural factors, such as family structure and degree of fragmentation. The competitiveness of economies in </w:t>
      </w:r>
      <w:proofErr w:type="spellStart"/>
      <w:r w:rsidRPr="007A5742">
        <w:rPr>
          <w:rFonts w:asciiTheme="minorHAnsi" w:hAnsiTheme="minorHAnsi" w:cstheme="minorHAnsi"/>
          <w:sz w:val="16"/>
        </w:rPr>
        <w:t>labour-intensive</w:t>
      </w:r>
      <w:proofErr w:type="spellEnd"/>
      <w:r w:rsidRPr="007A5742">
        <w:rPr>
          <w:rFonts w:asciiTheme="minorHAnsi" w:hAnsiTheme="minorHAnsi" w:cstheme="minorHAnsi"/>
          <w:sz w:val="16"/>
        </w:rPr>
        <w:t xml:space="preserve"> sectors may decline in the context of ageing populations, </w:t>
      </w:r>
      <w:proofErr w:type="gramStart"/>
      <w:r w:rsidRPr="007A5742">
        <w:rPr>
          <w:rFonts w:asciiTheme="minorHAnsi" w:hAnsiTheme="minorHAnsi" w:cstheme="minorHAnsi"/>
          <w:sz w:val="16"/>
        </w:rPr>
        <w:t>and also</w:t>
      </w:r>
      <w:proofErr w:type="gramEnd"/>
      <w:r w:rsidRPr="007A5742">
        <w:rPr>
          <w:rFonts w:asciiTheme="minorHAnsi" w:hAnsiTheme="minorHAnsi" w:cstheme="minorHAnsi"/>
          <w:sz w:val="16"/>
        </w:rPr>
        <w:t xml:space="preserve"> as wages and working practices improve, encouraging the relocation of </w:t>
      </w:r>
      <w:proofErr w:type="spellStart"/>
      <w:r w:rsidRPr="007A5742">
        <w:rPr>
          <w:rFonts w:asciiTheme="minorHAnsi" w:hAnsiTheme="minorHAnsi" w:cstheme="minorHAnsi"/>
          <w:sz w:val="16"/>
        </w:rPr>
        <w:t>labour-intensive</w:t>
      </w:r>
      <w:proofErr w:type="spellEnd"/>
      <w:r w:rsidRPr="007A5742">
        <w:rPr>
          <w:rFonts w:asciiTheme="minorHAnsi" w:hAnsiTheme="minorHAnsi" w:cstheme="minorHAnsi"/>
          <w:sz w:val="16"/>
        </w:rPr>
        <w:t xml:space="preserve"> industries (such as furniture manufacturing) to countries with more abundant </w:t>
      </w:r>
      <w:proofErr w:type="spellStart"/>
      <w:r w:rsidRPr="007A5742">
        <w:rPr>
          <w:rFonts w:asciiTheme="minorHAnsi" w:hAnsiTheme="minorHAnsi" w:cstheme="minorHAnsi"/>
          <w:sz w:val="16"/>
        </w:rPr>
        <w:t>labour</w:t>
      </w:r>
      <w:proofErr w:type="spellEnd"/>
      <w:r w:rsidRPr="007A5742">
        <w:rPr>
          <w:rFonts w:asciiTheme="minorHAnsi" w:hAnsiTheme="minorHAnsi" w:cstheme="minorHAnsi"/>
          <w:sz w:val="16"/>
        </w:rPr>
        <w:t xml:space="preserve">. </w:t>
      </w:r>
      <w:r w:rsidRPr="007A5742">
        <w:rPr>
          <w:rFonts w:asciiTheme="minorHAnsi" w:hAnsiTheme="minorHAnsi" w:cstheme="minorHAnsi"/>
          <w:u w:val="single"/>
        </w:rPr>
        <w:t xml:space="preserve">The rate and extent of </w:t>
      </w:r>
      <w:proofErr w:type="spellStart"/>
      <w:r w:rsidRPr="007A5742">
        <w:rPr>
          <w:rFonts w:asciiTheme="minorHAnsi" w:hAnsiTheme="minorHAnsi" w:cstheme="minorHAnsi"/>
          <w:u w:val="single"/>
        </w:rPr>
        <w:t>urbanisation</w:t>
      </w:r>
      <w:proofErr w:type="spellEnd"/>
      <w:r w:rsidRPr="007A5742">
        <w:rPr>
          <w:rFonts w:asciiTheme="minorHAnsi" w:hAnsiTheme="minorHAnsi" w:cstheme="minorHAnsi"/>
          <w:u w:val="single"/>
        </w:rPr>
        <w:t xml:space="preserve"> also affects demand for wood products, most obviously through </w:t>
      </w:r>
      <w:r w:rsidRPr="007A5742">
        <w:rPr>
          <w:rFonts w:asciiTheme="minorHAnsi" w:hAnsiTheme="minorHAnsi" w:cstheme="minorHAnsi"/>
          <w:highlight w:val="green"/>
          <w:u w:val="single"/>
        </w:rPr>
        <w:t>demand for timber for housing</w:t>
      </w:r>
      <w:r w:rsidRPr="007A5742">
        <w:rPr>
          <w:rFonts w:asciiTheme="minorHAnsi" w:hAnsiTheme="minorHAnsi" w:cstheme="minorHAnsi"/>
          <w:u w:val="single"/>
        </w:rPr>
        <w:t xml:space="preserve">, including wood </w:t>
      </w:r>
      <w:r w:rsidRPr="007A5742">
        <w:rPr>
          <w:rFonts w:asciiTheme="minorHAnsi" w:hAnsiTheme="minorHAnsi" w:cstheme="minorHAnsi"/>
          <w:highlight w:val="green"/>
          <w:u w:val="single"/>
        </w:rPr>
        <w:t>used in construction</w:t>
      </w:r>
      <w:r w:rsidRPr="007A5742">
        <w:rPr>
          <w:rFonts w:asciiTheme="minorHAnsi" w:hAnsiTheme="minorHAnsi" w:cstheme="minorHAnsi"/>
          <w:u w:val="single"/>
        </w:rPr>
        <w:t>, such as plywood for forms and scaffolding, as well as wood incorporated in the building, window and door frames, doors and furniture</w:t>
      </w:r>
      <w:r w:rsidRPr="007A5742">
        <w:rPr>
          <w:rFonts w:asciiTheme="minorHAnsi" w:hAnsiTheme="minorHAnsi" w:cstheme="minorHAnsi"/>
          <w:sz w:val="16"/>
        </w:rPr>
        <w:t xml:space="preserve">. As discussed in Section 1.1, the global financial crisis and recession of 2008–09 had a major impact on housing starts, particularly in the US, with an immediate effect on demand for </w:t>
      </w:r>
      <w:proofErr w:type="spellStart"/>
      <w:r w:rsidRPr="007A5742">
        <w:rPr>
          <w:rFonts w:asciiTheme="minorHAnsi" w:hAnsiTheme="minorHAnsi" w:cstheme="minorHAnsi"/>
          <w:sz w:val="16"/>
        </w:rPr>
        <w:t>sawnwood</w:t>
      </w:r>
      <w:proofErr w:type="spellEnd"/>
      <w:r w:rsidRPr="007A5742">
        <w:rPr>
          <w:rFonts w:asciiTheme="minorHAnsi" w:hAnsiTheme="minorHAnsi" w:cstheme="minorHAnsi"/>
          <w:sz w:val="16"/>
        </w:rPr>
        <w:t xml:space="preserve">, plywood and other products. </w:t>
      </w:r>
      <w:proofErr w:type="spellStart"/>
      <w:r w:rsidRPr="007A5742">
        <w:rPr>
          <w:rFonts w:asciiTheme="minorHAnsi" w:hAnsiTheme="minorHAnsi" w:cstheme="minorHAnsi"/>
          <w:sz w:val="16"/>
        </w:rPr>
        <w:t>Urbanisation</w:t>
      </w:r>
      <w:proofErr w:type="spellEnd"/>
      <w:r w:rsidRPr="007A5742">
        <w:rPr>
          <w:rFonts w:asciiTheme="minorHAnsi" w:hAnsiTheme="minorHAnsi" w:cstheme="minorHAnsi"/>
          <w:sz w:val="16"/>
        </w:rPr>
        <w:t xml:space="preserve"> can also, however, reduce demand for wood fuel, as access to electricity and alternative forms of heating is generally easier in urban than in rural areas. </w:t>
      </w:r>
      <w:r w:rsidRPr="007A5742">
        <w:rPr>
          <w:rStyle w:val="Emphasis"/>
          <w:rFonts w:asciiTheme="minorHAnsi" w:hAnsiTheme="minorHAnsi" w:cstheme="minorHAnsi"/>
          <w:highlight w:val="green"/>
        </w:rPr>
        <w:t>Demand for wood products is significantly affected by changes in income</w:t>
      </w:r>
      <w:r w:rsidRPr="007A5742">
        <w:rPr>
          <w:rStyle w:val="Emphasis"/>
          <w:rFonts w:asciiTheme="minorHAnsi" w:hAnsiTheme="minorHAnsi" w:cstheme="minorHAnsi"/>
        </w:rPr>
        <w:t>, in complex and interconnected ways</w:t>
      </w:r>
      <w:r w:rsidRPr="007A5742">
        <w:rPr>
          <w:rFonts w:asciiTheme="minorHAnsi" w:hAnsiTheme="minorHAnsi" w:cstheme="minorHAnsi"/>
          <w:u w:val="single"/>
        </w:rPr>
        <w:t xml:space="preserve">. All else being equal, </w:t>
      </w:r>
      <w:r w:rsidRPr="007A5742">
        <w:rPr>
          <w:rStyle w:val="Emphasis"/>
          <w:rFonts w:asciiTheme="minorHAnsi" w:hAnsiTheme="minorHAnsi" w:cstheme="minorHAnsi"/>
          <w:highlight w:val="green"/>
        </w:rPr>
        <w:t>increasing income</w:t>
      </w:r>
      <w:r w:rsidRPr="007A5742">
        <w:rPr>
          <w:rStyle w:val="Emphasis"/>
          <w:rFonts w:asciiTheme="minorHAnsi" w:hAnsiTheme="minorHAnsi" w:cstheme="minorHAnsi"/>
        </w:rPr>
        <w:t xml:space="preserve"> – often </w:t>
      </w:r>
      <w:proofErr w:type="spellStart"/>
      <w:r w:rsidRPr="007A5742">
        <w:rPr>
          <w:rStyle w:val="Emphasis"/>
          <w:rFonts w:asciiTheme="minorHAnsi" w:hAnsiTheme="minorHAnsi" w:cstheme="minorHAnsi"/>
        </w:rPr>
        <w:t>characterised</w:t>
      </w:r>
      <w:proofErr w:type="spellEnd"/>
      <w:r w:rsidRPr="007A5742">
        <w:rPr>
          <w:rStyle w:val="Emphasis"/>
          <w:rFonts w:asciiTheme="minorHAnsi" w:hAnsiTheme="minorHAnsi" w:cstheme="minorHAnsi"/>
        </w:rPr>
        <w:t xml:space="preserve"> as the ‘growth of the global middle </w:t>
      </w:r>
      <w:proofErr w:type="spellStart"/>
      <w:r w:rsidRPr="007A5742">
        <w:rPr>
          <w:rStyle w:val="Emphasis"/>
          <w:rFonts w:asciiTheme="minorHAnsi" w:hAnsiTheme="minorHAnsi" w:cstheme="minorHAnsi"/>
        </w:rPr>
        <w:t>class’</w:t>
      </w:r>
      <w:proofErr w:type="spellEnd"/>
      <w:r w:rsidRPr="007A5742">
        <w:rPr>
          <w:rStyle w:val="Emphasis"/>
          <w:rFonts w:asciiTheme="minorHAnsi" w:hAnsiTheme="minorHAnsi" w:cstheme="minorHAnsi"/>
        </w:rPr>
        <w:t xml:space="preserve"> – tends to be </w:t>
      </w:r>
      <w:r w:rsidRPr="007A5742">
        <w:rPr>
          <w:rStyle w:val="Emphasis"/>
          <w:rFonts w:asciiTheme="minorHAnsi" w:hAnsiTheme="minorHAnsi" w:cstheme="minorHAnsi"/>
          <w:highlight w:val="green"/>
        </w:rPr>
        <w:t>associated with rising demand for wood products</w:t>
      </w:r>
      <w:r w:rsidRPr="007A5742">
        <w:rPr>
          <w:rFonts w:asciiTheme="minorHAnsi" w:hAnsiTheme="minorHAnsi" w:cstheme="minorHAnsi"/>
          <w:sz w:val="16"/>
        </w:rPr>
        <w:t xml:space="preserve"> (apart from wood fuel, where generally demand falls), </w:t>
      </w:r>
      <w:r w:rsidRPr="007A5742">
        <w:rPr>
          <w:rFonts w:asciiTheme="minorHAnsi" w:hAnsiTheme="minorHAnsi" w:cstheme="minorHAnsi"/>
          <w:u w:val="single"/>
        </w:rPr>
        <w:t>particularly those used in construction and housing. The highest rate of growth as income rises is generally seen in the consumption of paper and paper products, including packaging. Consumption of paper products now appears to be falling in the US</w:t>
      </w:r>
      <w:r w:rsidRPr="007A5742">
        <w:rPr>
          <w:rFonts w:asciiTheme="minorHAnsi" w:hAnsiTheme="minorHAnsi" w:cstheme="minorHAnsi"/>
          <w:sz w:val="16"/>
        </w:rPr>
        <w:t xml:space="preserve">, however, and is growing only very slowly in Europe, suggesting that peak consumption may have been reached, probably connected with the increasing use of IT and social media and declining newspaper readership. </w:t>
      </w:r>
    </w:p>
    <w:p w14:paraId="5AAC0819" w14:textId="77777777" w:rsidR="00D33215" w:rsidRPr="007A5742" w:rsidRDefault="00D33215" w:rsidP="00D33215">
      <w:pPr>
        <w:pStyle w:val="Heading4"/>
        <w:rPr>
          <w:rFonts w:asciiTheme="minorHAnsi" w:hAnsiTheme="minorHAnsi" w:cstheme="minorHAnsi"/>
        </w:rPr>
      </w:pPr>
      <w:r w:rsidRPr="007A5742">
        <w:rPr>
          <w:rFonts w:asciiTheme="minorHAnsi" w:hAnsiTheme="minorHAnsi" w:cstheme="minorHAnsi"/>
        </w:rPr>
        <w:t>Wage increases cause demand for wood products to increase</w:t>
      </w:r>
    </w:p>
    <w:p w14:paraId="14BF9E98" w14:textId="77777777" w:rsidR="00D33215" w:rsidRPr="007A5742" w:rsidRDefault="00D33215" w:rsidP="00D33215">
      <w:pPr>
        <w:rPr>
          <w:rFonts w:asciiTheme="minorHAnsi" w:hAnsiTheme="minorHAnsi" w:cstheme="minorHAnsi"/>
          <w:bCs/>
          <w:sz w:val="16"/>
          <w:szCs w:val="16"/>
        </w:rPr>
      </w:pPr>
      <w:r w:rsidRPr="007A5742">
        <w:rPr>
          <w:rStyle w:val="Style13ptBold"/>
          <w:rFonts w:asciiTheme="minorHAnsi" w:hAnsiTheme="minorHAnsi" w:cstheme="minorHAnsi"/>
        </w:rPr>
        <w:t>Cannon 17</w:t>
      </w:r>
      <w:r w:rsidRPr="007A5742">
        <w:rPr>
          <w:rFonts w:asciiTheme="minorHAnsi" w:hAnsiTheme="minorHAnsi" w:cstheme="minorHAnsi"/>
        </w:rPr>
        <w:t xml:space="preserve"> </w:t>
      </w:r>
      <w:r w:rsidRPr="007A5742">
        <w:rPr>
          <w:rFonts w:asciiTheme="minorHAnsi" w:hAnsiTheme="minorHAnsi" w:cstheme="minorHAnsi"/>
          <w:sz w:val="16"/>
          <w:szCs w:val="16"/>
        </w:rPr>
        <w:t>[John Cannon is an American journalist currently based in Gaza City. Before that, he lived in the Democratic Republic of Congo and Central African Republic. He has written for New Scientist, Slate.com, Yale Environment 360 and Bicycle Times, as well as other publications.  “</w:t>
      </w:r>
      <w:r w:rsidRPr="007A5742">
        <w:rPr>
          <w:rFonts w:asciiTheme="minorHAnsi" w:hAnsiTheme="minorHAnsi" w:cstheme="minorHAnsi"/>
          <w:bCs/>
          <w:sz w:val="16"/>
          <w:szCs w:val="16"/>
        </w:rPr>
        <w:t xml:space="preserve">Deforestation rises with incomes in developing economies”. January 2017.  </w:t>
      </w:r>
      <w:r w:rsidRPr="007A5742">
        <w:rPr>
          <w:rFonts w:asciiTheme="minorHAnsi" w:hAnsiTheme="minorHAnsi" w:cstheme="minorHAnsi"/>
          <w:sz w:val="16"/>
          <w:szCs w:val="16"/>
        </w:rPr>
        <w:t>https://news.mongabay.com/2017/01/deforestation-rises-with-incomes-in-developing-economies/]</w:t>
      </w:r>
    </w:p>
    <w:p w14:paraId="1633FC32" w14:textId="77777777" w:rsidR="00D33215" w:rsidRPr="007A5742" w:rsidRDefault="00D33215" w:rsidP="00D33215">
      <w:pPr>
        <w:rPr>
          <w:rFonts w:asciiTheme="minorHAnsi" w:hAnsiTheme="minorHAnsi" w:cstheme="minorHAnsi"/>
          <w:sz w:val="16"/>
        </w:rPr>
      </w:pPr>
      <w:r w:rsidRPr="007A5742">
        <w:rPr>
          <w:rStyle w:val="Emphasis"/>
          <w:rFonts w:asciiTheme="minorHAnsi" w:hAnsiTheme="minorHAnsi" w:cstheme="minorHAnsi"/>
          <w:highlight w:val="green"/>
        </w:rPr>
        <w:t>Economists have</w:t>
      </w:r>
      <w:r w:rsidRPr="007A5742">
        <w:rPr>
          <w:rStyle w:val="Emphasis"/>
          <w:rFonts w:asciiTheme="minorHAnsi" w:hAnsiTheme="minorHAnsi" w:cstheme="minorHAnsi"/>
        </w:rPr>
        <w:t xml:space="preserve"> for the first time </w:t>
      </w:r>
      <w:r w:rsidRPr="007A5742">
        <w:rPr>
          <w:rStyle w:val="Emphasis"/>
          <w:rFonts w:asciiTheme="minorHAnsi" w:hAnsiTheme="minorHAnsi" w:cstheme="minorHAnsi"/>
          <w:highlight w:val="green"/>
        </w:rPr>
        <w:t>shown a definitive link between rising incomes and</w:t>
      </w:r>
      <w:r w:rsidRPr="007A5742">
        <w:rPr>
          <w:rStyle w:val="Emphasis"/>
          <w:rFonts w:asciiTheme="minorHAnsi" w:hAnsiTheme="minorHAnsi" w:cstheme="minorHAnsi"/>
        </w:rPr>
        <w:t xml:space="preserve"> a corresponding </w:t>
      </w:r>
      <w:r w:rsidRPr="007A5742">
        <w:rPr>
          <w:rStyle w:val="Emphasis"/>
          <w:rFonts w:asciiTheme="minorHAnsi" w:hAnsiTheme="minorHAnsi" w:cstheme="minorHAnsi"/>
          <w:highlight w:val="green"/>
        </w:rPr>
        <w:t>uptick in deforestation</w:t>
      </w:r>
      <w:r w:rsidRPr="007A5742">
        <w:rPr>
          <w:rStyle w:val="Emphasis"/>
          <w:rFonts w:asciiTheme="minorHAnsi" w:hAnsiTheme="minorHAnsi" w:cstheme="minorHAnsi"/>
        </w:rPr>
        <w:t xml:space="preserve"> using satellite mapping data</w:t>
      </w:r>
      <w:r w:rsidRPr="007A5742">
        <w:rPr>
          <w:rFonts w:asciiTheme="minorHAnsi" w:hAnsiTheme="minorHAnsi" w:cstheme="minorHAnsi"/>
          <w:sz w:val="16"/>
        </w:rPr>
        <w:t>. For a long time, economists have assumed that this more-or-less predictable pattern exists in developing economies, but it’s been difficult to prove. “</w:t>
      </w:r>
      <w:r w:rsidRPr="007A5742">
        <w:rPr>
          <w:rFonts w:asciiTheme="minorHAnsi" w:hAnsiTheme="minorHAnsi" w:cstheme="minorHAnsi"/>
          <w:highlight w:val="green"/>
          <w:u w:val="single"/>
        </w:rPr>
        <w:t>Until now,</w:t>
      </w:r>
      <w:r w:rsidRPr="007A5742">
        <w:rPr>
          <w:rFonts w:asciiTheme="minorHAnsi" w:hAnsiTheme="minorHAnsi" w:cstheme="minorHAnsi"/>
          <w:u w:val="single"/>
        </w:rPr>
        <w:t xml:space="preserve"> </w:t>
      </w:r>
      <w:r w:rsidRPr="007A5742">
        <w:rPr>
          <w:rFonts w:asciiTheme="minorHAnsi" w:hAnsiTheme="minorHAnsi" w:cstheme="minorHAnsi"/>
          <w:highlight w:val="green"/>
          <w:u w:val="single"/>
        </w:rPr>
        <w:t>nobody had found a way of testing it empirically</w:t>
      </w:r>
      <w:r w:rsidRPr="007A5742">
        <w:rPr>
          <w:rFonts w:asciiTheme="minorHAnsi" w:hAnsiTheme="minorHAnsi" w:cstheme="minorHAnsi"/>
          <w:u w:val="single"/>
        </w:rPr>
        <w:t xml:space="preserve"> in a convincing way,” said Jesús Crespo </w:t>
      </w:r>
      <w:proofErr w:type="spellStart"/>
      <w:r w:rsidRPr="007A5742">
        <w:rPr>
          <w:rFonts w:asciiTheme="minorHAnsi" w:hAnsiTheme="minorHAnsi" w:cstheme="minorHAnsi"/>
          <w:u w:val="single"/>
        </w:rPr>
        <w:t>Cuaresma</w:t>
      </w:r>
      <w:proofErr w:type="spellEnd"/>
      <w:r w:rsidRPr="007A5742">
        <w:rPr>
          <w:rFonts w:asciiTheme="minorHAnsi" w:hAnsiTheme="minorHAnsi" w:cstheme="minorHAnsi"/>
          <w:u w:val="single"/>
        </w:rPr>
        <w:t>, an economist at the International Institute for Systems Analysis (IIASA) and the Vienna University of Economics and Business. He is also the lead author of the study reporting the findings, published on Jan. 16 in the journal Scientific Reports. Data from the University of Maryland visualized on Global Forest Watch indicate the Brazilian portion of the area shown in the bottom inset lost around 24 percent of its tree cover in the 14 years between 2001 and 2014; in total, less than 10 percent of its forest cover remains today</w:t>
      </w:r>
      <w:r w:rsidRPr="007A5742">
        <w:rPr>
          <w:rFonts w:asciiTheme="minorHAnsi" w:hAnsiTheme="minorHAnsi" w:cstheme="minorHAnsi"/>
          <w:sz w:val="16"/>
        </w:rPr>
        <w:t xml:space="preserve">. Part of the reason is that information about forest cover, especially in the poorest economies where this effect is most pronounced, hasn’t been reliable, Crespo </w:t>
      </w:r>
      <w:proofErr w:type="spellStart"/>
      <w:r w:rsidRPr="007A5742">
        <w:rPr>
          <w:rFonts w:asciiTheme="minorHAnsi" w:hAnsiTheme="minorHAnsi" w:cstheme="minorHAnsi"/>
          <w:sz w:val="16"/>
        </w:rPr>
        <w:t>Cuaresma</w:t>
      </w:r>
      <w:proofErr w:type="spellEnd"/>
      <w:r w:rsidRPr="007A5742">
        <w:rPr>
          <w:rFonts w:asciiTheme="minorHAnsi" w:hAnsiTheme="minorHAnsi" w:cstheme="minorHAnsi"/>
          <w:sz w:val="16"/>
        </w:rPr>
        <w:t xml:space="preserve"> told Mongabay. Much of the economic research on this type of trend used estimates and simulations of forest cover, such as those from the Food and Agriculture Organization. Those gaps in the data led to conflicting conclusions at times on the parts of researchers investigating this relationship. “</w:t>
      </w:r>
      <w:r w:rsidRPr="007A5742">
        <w:rPr>
          <w:rFonts w:asciiTheme="minorHAnsi" w:hAnsiTheme="minorHAnsi" w:cstheme="minorHAnsi"/>
          <w:highlight w:val="green"/>
          <w:u w:val="single"/>
        </w:rPr>
        <w:t>Satellite-sensed data provides</w:t>
      </w:r>
      <w:r w:rsidRPr="007A5742">
        <w:rPr>
          <w:rFonts w:asciiTheme="minorHAnsi" w:hAnsiTheme="minorHAnsi" w:cstheme="minorHAnsi"/>
          <w:u w:val="single"/>
        </w:rPr>
        <w:t xml:space="preserve"> exactly </w:t>
      </w:r>
      <w:r w:rsidRPr="007A5742">
        <w:rPr>
          <w:rFonts w:asciiTheme="minorHAnsi" w:hAnsiTheme="minorHAnsi" w:cstheme="minorHAnsi"/>
          <w:highlight w:val="green"/>
          <w:u w:val="single"/>
        </w:rPr>
        <w:t>what would be required to overcome</w:t>
      </w:r>
      <w:r w:rsidRPr="007A5742">
        <w:rPr>
          <w:rFonts w:asciiTheme="minorHAnsi" w:hAnsiTheme="minorHAnsi" w:cstheme="minorHAnsi"/>
          <w:u w:val="single"/>
        </w:rPr>
        <w:t xml:space="preserve"> all those </w:t>
      </w:r>
      <w:r w:rsidRPr="007A5742">
        <w:rPr>
          <w:rFonts w:asciiTheme="minorHAnsi" w:hAnsiTheme="minorHAnsi" w:cstheme="minorHAnsi"/>
          <w:highlight w:val="green"/>
          <w:u w:val="single"/>
        </w:rPr>
        <w:t>data problems</w:t>
      </w:r>
      <w:r w:rsidRPr="007A5742">
        <w:rPr>
          <w:rFonts w:asciiTheme="minorHAnsi" w:hAnsiTheme="minorHAnsi" w:cstheme="minorHAnsi"/>
          <w:u w:val="single"/>
        </w:rPr>
        <w:t xml:space="preserve"> that were present until now in the literature,” Crespo </w:t>
      </w:r>
      <w:proofErr w:type="spellStart"/>
      <w:r w:rsidRPr="007A5742">
        <w:rPr>
          <w:rFonts w:asciiTheme="minorHAnsi" w:hAnsiTheme="minorHAnsi" w:cstheme="minorHAnsi"/>
          <w:u w:val="single"/>
        </w:rPr>
        <w:t>Cuaresma</w:t>
      </w:r>
      <w:proofErr w:type="spellEnd"/>
      <w:r w:rsidRPr="007A5742">
        <w:rPr>
          <w:rFonts w:asciiTheme="minorHAnsi" w:hAnsiTheme="minorHAnsi" w:cstheme="minorHAnsi"/>
          <w:u w:val="single"/>
        </w:rPr>
        <w:t xml:space="preserve"> said. For this </w:t>
      </w:r>
      <w:r w:rsidRPr="007A5742">
        <w:rPr>
          <w:rFonts w:asciiTheme="minorHAnsi" w:hAnsiTheme="minorHAnsi" w:cstheme="minorHAnsi"/>
          <w:highlight w:val="green"/>
          <w:u w:val="single"/>
        </w:rPr>
        <w:t>study</w:t>
      </w:r>
      <w:r w:rsidRPr="007A5742">
        <w:rPr>
          <w:rFonts w:asciiTheme="minorHAnsi" w:hAnsiTheme="minorHAnsi" w:cstheme="minorHAnsi"/>
          <w:u w:val="single"/>
        </w:rPr>
        <w:t xml:space="preserve">, he and his colleagues </w:t>
      </w:r>
      <w:r w:rsidRPr="007A5742">
        <w:rPr>
          <w:rFonts w:asciiTheme="minorHAnsi" w:hAnsiTheme="minorHAnsi" w:cstheme="minorHAnsi"/>
          <w:highlight w:val="green"/>
          <w:u w:val="single"/>
        </w:rPr>
        <w:t>pulled together</w:t>
      </w:r>
      <w:r w:rsidRPr="007A5742">
        <w:rPr>
          <w:rFonts w:asciiTheme="minorHAnsi" w:hAnsiTheme="minorHAnsi" w:cstheme="minorHAnsi"/>
          <w:u w:val="single"/>
        </w:rPr>
        <w:t xml:space="preserve"> the </w:t>
      </w:r>
      <w:r w:rsidRPr="007A5742">
        <w:rPr>
          <w:rFonts w:asciiTheme="minorHAnsi" w:hAnsiTheme="minorHAnsi" w:cstheme="minorHAnsi"/>
          <w:highlight w:val="green"/>
          <w:u w:val="single"/>
        </w:rPr>
        <w:t>numbers for the economies of 130 countries and</w:t>
      </w:r>
      <w:r w:rsidRPr="007A5742">
        <w:rPr>
          <w:rFonts w:asciiTheme="minorHAnsi" w:hAnsiTheme="minorHAnsi" w:cstheme="minorHAnsi"/>
          <w:u w:val="single"/>
        </w:rPr>
        <w:t xml:space="preserve"> then </w:t>
      </w:r>
      <w:r w:rsidRPr="007A5742">
        <w:rPr>
          <w:rFonts w:asciiTheme="minorHAnsi" w:hAnsiTheme="minorHAnsi" w:cstheme="minorHAnsi"/>
          <w:highlight w:val="green"/>
          <w:u w:val="single"/>
        </w:rPr>
        <w:t>looked specifically at</w:t>
      </w:r>
      <w:r w:rsidRPr="007A5742">
        <w:rPr>
          <w:rFonts w:asciiTheme="minorHAnsi" w:hAnsiTheme="minorHAnsi" w:cstheme="minorHAnsi"/>
          <w:u w:val="single"/>
        </w:rPr>
        <w:t xml:space="preserve"> the </w:t>
      </w:r>
      <w:r w:rsidRPr="007A5742">
        <w:rPr>
          <w:rFonts w:asciiTheme="minorHAnsi" w:hAnsiTheme="minorHAnsi" w:cstheme="minorHAnsi"/>
          <w:highlight w:val="green"/>
          <w:u w:val="single"/>
        </w:rPr>
        <w:t>trends in forest cover</w:t>
      </w:r>
      <w:r w:rsidRPr="007A5742">
        <w:rPr>
          <w:rFonts w:asciiTheme="minorHAnsi" w:hAnsiTheme="minorHAnsi" w:cstheme="minorHAnsi"/>
          <w:u w:val="single"/>
        </w:rPr>
        <w:t xml:space="preserve"> along borders using satellite data from 2005. Examining the areas around human-drawn lines on maps is a technique that social scientists sometimes use to understand why conditions – often the result of disparities in politics or institutions – differ between two neighboring countries, the authors write.</w:t>
      </w:r>
      <w:r w:rsidRPr="007A5742">
        <w:rPr>
          <w:rFonts w:asciiTheme="minorHAnsi" w:hAnsiTheme="minorHAnsi" w:cstheme="minorHAnsi"/>
          <w:sz w:val="16"/>
        </w:rPr>
        <w:t xml:space="preserve"> Important variables at national borders, such as rainfall and temperature should be </w:t>
      </w:r>
      <w:proofErr w:type="gramStart"/>
      <w:r w:rsidRPr="007A5742">
        <w:rPr>
          <w:rFonts w:asciiTheme="minorHAnsi" w:hAnsiTheme="minorHAnsi" w:cstheme="minorHAnsi"/>
          <w:sz w:val="16"/>
        </w:rPr>
        <w:t>fairly similar</w:t>
      </w:r>
      <w:proofErr w:type="gramEnd"/>
      <w:r w:rsidRPr="007A5742">
        <w:rPr>
          <w:rFonts w:asciiTheme="minorHAnsi" w:hAnsiTheme="minorHAnsi" w:cstheme="minorHAnsi"/>
          <w:sz w:val="16"/>
        </w:rPr>
        <w:t xml:space="preserve">. Satellite imagery from Google Earth Engine’s Timelapse platform shows deforestation progressing on the Brazilian side of Brazil/Bolivia border from 1984 to 2016. In effect, they tested their hypothesis with this “natural experiment” in which the differences in forest cover could be ascribed to the economic disparity between the countries found on either side of the border. They found that in the poorest countries, this effect was clear. </w:t>
      </w:r>
      <w:proofErr w:type="gramStart"/>
      <w:r w:rsidRPr="007A5742">
        <w:rPr>
          <w:rStyle w:val="Emphasis"/>
          <w:rFonts w:asciiTheme="minorHAnsi" w:hAnsiTheme="minorHAnsi" w:cstheme="minorHAnsi"/>
        </w:rPr>
        <w:t xml:space="preserve">In particular, </w:t>
      </w:r>
      <w:r w:rsidRPr="007A5742">
        <w:rPr>
          <w:rStyle w:val="Emphasis"/>
          <w:rFonts w:asciiTheme="minorHAnsi" w:hAnsiTheme="minorHAnsi" w:cstheme="minorHAnsi"/>
          <w:highlight w:val="green"/>
        </w:rPr>
        <w:t>as</w:t>
      </w:r>
      <w:proofErr w:type="gramEnd"/>
      <w:r w:rsidRPr="007A5742">
        <w:rPr>
          <w:rStyle w:val="Emphasis"/>
          <w:rFonts w:asciiTheme="minorHAnsi" w:hAnsiTheme="minorHAnsi" w:cstheme="minorHAnsi"/>
          <w:highlight w:val="green"/>
        </w:rPr>
        <w:t xml:space="preserve"> per capita incomes rose, so did the level of deforestation</w:t>
      </w:r>
      <w:r w:rsidRPr="007A5742">
        <w:rPr>
          <w:rFonts w:asciiTheme="minorHAnsi" w:hAnsiTheme="minorHAnsi" w:cstheme="minorHAnsi"/>
          <w:sz w:val="16"/>
          <w:highlight w:val="green"/>
        </w:rPr>
        <w:t>.</w:t>
      </w:r>
      <w:r w:rsidRPr="007A5742">
        <w:rPr>
          <w:rFonts w:asciiTheme="minorHAnsi" w:hAnsiTheme="minorHAnsi" w:cstheme="minorHAnsi"/>
          <w:sz w:val="16"/>
        </w:rPr>
        <w:t xml:space="preserve"> For example, agricultural expansion in western Brazil has led to significant deforestation in the region, while forest on the other side of its border in Bolivia – one of South America’s poorest countries – has remained relatively unscathed. They also expected a reversal of this trend in comparing middle-income or emerging economies with wealthier countries, but it wasn’t clear whether that part of their hypothesis held. Cross-Border Deforestation Index for all borders for which data were available. Orange and red borders show the greatest disparity in forest cover. Map generated with ArcGIS (v.9.3.1) www.esri.com. Image © Crespo </w:t>
      </w:r>
      <w:proofErr w:type="spellStart"/>
      <w:r w:rsidRPr="007A5742">
        <w:rPr>
          <w:rFonts w:asciiTheme="minorHAnsi" w:hAnsiTheme="minorHAnsi" w:cstheme="minorHAnsi"/>
          <w:sz w:val="16"/>
        </w:rPr>
        <w:t>Cuaresma</w:t>
      </w:r>
      <w:proofErr w:type="spellEnd"/>
      <w:r w:rsidRPr="007A5742">
        <w:rPr>
          <w:rFonts w:asciiTheme="minorHAnsi" w:hAnsiTheme="minorHAnsi" w:cstheme="minorHAnsi"/>
          <w:sz w:val="16"/>
        </w:rPr>
        <w:t xml:space="preserve"> et al., 2017 “Eventually, as countries get rich enough and there is enough demand for environmental quality, you would expect reforestation to take place,” Crespo </w:t>
      </w:r>
      <w:proofErr w:type="spellStart"/>
      <w:r w:rsidRPr="007A5742">
        <w:rPr>
          <w:rFonts w:asciiTheme="minorHAnsi" w:hAnsiTheme="minorHAnsi" w:cstheme="minorHAnsi"/>
          <w:sz w:val="16"/>
        </w:rPr>
        <w:t>Cuaresma</w:t>
      </w:r>
      <w:proofErr w:type="spellEnd"/>
      <w:r w:rsidRPr="007A5742">
        <w:rPr>
          <w:rFonts w:asciiTheme="minorHAnsi" w:hAnsiTheme="minorHAnsi" w:cstheme="minorHAnsi"/>
          <w:sz w:val="16"/>
        </w:rPr>
        <w:t xml:space="preserve"> said. “That is the part where we have not found strong evidence.” What is clear, he said, was the importance that sub-Saharan Africa will likely have in the future as we search for ways to stem climate change. “</w:t>
      </w:r>
      <w:r w:rsidRPr="007A5742">
        <w:rPr>
          <w:rFonts w:asciiTheme="minorHAnsi" w:hAnsiTheme="minorHAnsi" w:cstheme="minorHAnsi"/>
          <w:highlight w:val="green"/>
          <w:u w:val="single"/>
        </w:rPr>
        <w:t>The future of sub-Saharan Africa</w:t>
      </w:r>
      <w:r w:rsidRPr="007A5742">
        <w:rPr>
          <w:rFonts w:asciiTheme="minorHAnsi" w:hAnsiTheme="minorHAnsi" w:cstheme="minorHAnsi"/>
          <w:u w:val="single"/>
        </w:rPr>
        <w:t xml:space="preserve"> seems to be </w:t>
      </w:r>
      <w:r w:rsidRPr="007A5742">
        <w:rPr>
          <w:rFonts w:asciiTheme="minorHAnsi" w:hAnsiTheme="minorHAnsi" w:cstheme="minorHAnsi"/>
          <w:highlight w:val="green"/>
          <w:u w:val="single"/>
        </w:rPr>
        <w:t>particularly central to</w:t>
      </w:r>
      <w:r w:rsidRPr="007A5742">
        <w:rPr>
          <w:rFonts w:asciiTheme="minorHAnsi" w:hAnsiTheme="minorHAnsi" w:cstheme="minorHAnsi"/>
          <w:u w:val="single"/>
        </w:rPr>
        <w:t xml:space="preserve"> what’s going to happen with </w:t>
      </w:r>
      <w:r w:rsidRPr="007A5742">
        <w:rPr>
          <w:rFonts w:asciiTheme="minorHAnsi" w:hAnsiTheme="minorHAnsi" w:cstheme="minorHAnsi"/>
          <w:highlight w:val="green"/>
          <w:u w:val="single"/>
        </w:rPr>
        <w:t>climate change challenges</w:t>
      </w:r>
      <w:r w:rsidRPr="007A5742">
        <w:rPr>
          <w:rFonts w:asciiTheme="minorHAnsi" w:hAnsiTheme="minorHAnsi" w:cstheme="minorHAnsi"/>
          <w:u w:val="single"/>
        </w:rPr>
        <w:t xml:space="preserve"> in the future,” he added. Home to some of the poorest countries in the world, those economies are still expected to grow. As Crespo </w:t>
      </w:r>
      <w:proofErr w:type="spellStart"/>
      <w:r w:rsidRPr="007A5742">
        <w:rPr>
          <w:rFonts w:asciiTheme="minorHAnsi" w:hAnsiTheme="minorHAnsi" w:cstheme="minorHAnsi"/>
          <w:u w:val="single"/>
        </w:rPr>
        <w:t>Cuaresma</w:t>
      </w:r>
      <w:proofErr w:type="spellEnd"/>
      <w:r w:rsidRPr="007A5742">
        <w:rPr>
          <w:rFonts w:asciiTheme="minorHAnsi" w:hAnsiTheme="minorHAnsi" w:cstheme="minorHAnsi"/>
          <w:u w:val="single"/>
        </w:rPr>
        <w:t xml:space="preserve"> and his colleagues have shown, that will likely mean a decline in forest cover. “This is particularly worrying because Africa is home to some of the world’s largest tracts of remaining undisturbed forests,” said Ian McCallum in a statement</w:t>
      </w:r>
      <w:r w:rsidRPr="007A5742">
        <w:rPr>
          <w:rFonts w:asciiTheme="minorHAnsi" w:hAnsiTheme="minorHAnsi" w:cstheme="minorHAnsi"/>
          <w:sz w:val="16"/>
        </w:rPr>
        <w:t>. McCallum is a remote sensing scientist at IIASA and coauthor of the study. “Factors that keep deforestation in check in other tropical regions of the world, like good governance, monitoring systems, and peace, are lacking in much of tropical Africa,” he said.</w:t>
      </w:r>
    </w:p>
    <w:p w14:paraId="635ECEDF" w14:textId="77777777" w:rsidR="00D33215" w:rsidRPr="007A5742" w:rsidRDefault="00D33215" w:rsidP="00D33215">
      <w:pPr>
        <w:rPr>
          <w:rFonts w:asciiTheme="minorHAnsi" w:hAnsiTheme="minorHAnsi" w:cstheme="minorHAnsi"/>
        </w:rPr>
      </w:pPr>
    </w:p>
    <w:p w14:paraId="47333081" w14:textId="77777777" w:rsidR="00D33215" w:rsidRPr="007A5742" w:rsidRDefault="00D33215" w:rsidP="00D33215">
      <w:pPr>
        <w:pStyle w:val="Heading4"/>
        <w:rPr>
          <w:rFonts w:asciiTheme="minorHAnsi" w:hAnsiTheme="minorHAnsi" w:cstheme="minorHAnsi"/>
        </w:rPr>
      </w:pPr>
      <w:r w:rsidRPr="007A5742">
        <w:rPr>
          <w:rFonts w:asciiTheme="minorHAnsi" w:hAnsiTheme="minorHAnsi" w:cstheme="minorHAnsi"/>
        </w:rPr>
        <w:t xml:space="preserve">Increased US timber demand spurs </w:t>
      </w:r>
      <w:r w:rsidRPr="007A5742">
        <w:rPr>
          <w:rFonts w:asciiTheme="minorHAnsi" w:hAnsiTheme="minorHAnsi" w:cstheme="minorHAnsi"/>
          <w:u w:val="single"/>
        </w:rPr>
        <w:t>global</w:t>
      </w:r>
      <w:r w:rsidRPr="007A5742">
        <w:rPr>
          <w:rFonts w:asciiTheme="minorHAnsi" w:hAnsiTheme="minorHAnsi" w:cstheme="minorHAnsi"/>
        </w:rPr>
        <w:t xml:space="preserve"> deforestation</w:t>
      </w:r>
    </w:p>
    <w:p w14:paraId="11D8A97F" w14:textId="77777777" w:rsidR="00D33215" w:rsidRPr="007A5742" w:rsidRDefault="00D33215" w:rsidP="00D33215">
      <w:pPr>
        <w:rPr>
          <w:rFonts w:asciiTheme="minorHAnsi" w:hAnsiTheme="minorHAnsi" w:cstheme="minorHAnsi"/>
        </w:rPr>
      </w:pPr>
      <w:r w:rsidRPr="007A5742">
        <w:rPr>
          <w:rStyle w:val="Style13ptBold"/>
          <w:rFonts w:asciiTheme="minorHAnsi" w:hAnsiTheme="minorHAnsi" w:cstheme="minorHAnsi"/>
        </w:rPr>
        <w:t>Cannon 18</w:t>
      </w:r>
      <w:r w:rsidRPr="007A5742">
        <w:rPr>
          <w:rFonts w:asciiTheme="minorHAnsi" w:hAnsiTheme="minorHAnsi" w:cstheme="minorHAnsi"/>
        </w:rPr>
        <w:t xml:space="preserve"> </w:t>
      </w:r>
      <w:r w:rsidRPr="007A5742">
        <w:rPr>
          <w:rFonts w:asciiTheme="minorHAnsi" w:hAnsiTheme="minorHAnsi" w:cstheme="minorHAnsi"/>
          <w:sz w:val="16"/>
          <w:szCs w:val="16"/>
        </w:rPr>
        <w:t>[John Cannon is an American journalist currently based in Gaza City. Before that, he lived in the Democratic Republic of Congo and Central African Republic. He has written for New Scientist, Slate.com, Yale Environment 360 and Bicycle Times, as well as other publications.  “How Furniture Demand in America Thins Forests Across Central Africa.”  August 10, 2018.  https://psmag.com/environment/african-deforestation-is-affected-by-american-furniture-demand]</w:t>
      </w:r>
    </w:p>
    <w:p w14:paraId="3FEB1E71" w14:textId="77777777" w:rsidR="00D33215" w:rsidRPr="007A5742" w:rsidRDefault="00D33215" w:rsidP="00D33215">
      <w:pPr>
        <w:rPr>
          <w:rFonts w:asciiTheme="minorHAnsi" w:hAnsiTheme="minorHAnsi" w:cstheme="minorHAnsi"/>
          <w:sz w:val="16"/>
        </w:rPr>
      </w:pPr>
      <w:r w:rsidRPr="007A5742">
        <w:rPr>
          <w:rFonts w:asciiTheme="minorHAnsi" w:hAnsiTheme="minorHAnsi" w:cstheme="minorHAnsi"/>
          <w:highlight w:val="green"/>
          <w:u w:val="single"/>
        </w:rPr>
        <w:t>Logging</w:t>
      </w:r>
      <w:r w:rsidRPr="007A5742">
        <w:rPr>
          <w:rFonts w:asciiTheme="minorHAnsi" w:hAnsiTheme="minorHAnsi" w:cstheme="minorHAnsi"/>
          <w:u w:val="single"/>
        </w:rPr>
        <w:t xml:space="preserve"> to feed furniture factories in China, </w:t>
      </w:r>
      <w:r w:rsidRPr="007A5742">
        <w:rPr>
          <w:rFonts w:asciiTheme="minorHAnsi" w:hAnsiTheme="minorHAnsi" w:cstheme="minorHAnsi"/>
          <w:highlight w:val="green"/>
          <w:u w:val="single"/>
        </w:rPr>
        <w:t>spurred by demand from the U</w:t>
      </w:r>
      <w:r w:rsidRPr="007A5742">
        <w:rPr>
          <w:rFonts w:asciiTheme="minorHAnsi" w:hAnsiTheme="minorHAnsi" w:cstheme="minorHAnsi"/>
          <w:u w:val="single"/>
        </w:rPr>
        <w:t xml:space="preserve">nited </w:t>
      </w:r>
      <w:r w:rsidRPr="007A5742">
        <w:rPr>
          <w:rFonts w:asciiTheme="minorHAnsi" w:hAnsiTheme="minorHAnsi" w:cstheme="minorHAnsi"/>
          <w:highlight w:val="green"/>
          <w:u w:val="single"/>
        </w:rPr>
        <w:t>S</w:t>
      </w:r>
      <w:r w:rsidRPr="007A5742">
        <w:rPr>
          <w:rFonts w:asciiTheme="minorHAnsi" w:hAnsiTheme="minorHAnsi" w:cstheme="minorHAnsi"/>
          <w:u w:val="single"/>
        </w:rPr>
        <w:t xml:space="preserve">tates, </w:t>
      </w:r>
      <w:r w:rsidRPr="007A5742">
        <w:rPr>
          <w:rFonts w:asciiTheme="minorHAnsi" w:hAnsiTheme="minorHAnsi" w:cstheme="minorHAnsi"/>
          <w:highlight w:val="green"/>
          <w:u w:val="single"/>
        </w:rPr>
        <w:t>is thinning the forests of Central Africa</w:t>
      </w:r>
      <w:r w:rsidRPr="007A5742">
        <w:rPr>
          <w:rFonts w:asciiTheme="minorHAnsi" w:hAnsiTheme="minorHAnsi" w:cstheme="minorHAnsi"/>
          <w:u w:val="single"/>
        </w:rPr>
        <w:t>, recent research has found</w:t>
      </w:r>
      <w:r w:rsidRPr="007A5742">
        <w:rPr>
          <w:rFonts w:asciiTheme="minorHAnsi" w:hAnsiTheme="minorHAnsi" w:cstheme="minorHAnsi"/>
          <w:sz w:val="16"/>
        </w:rPr>
        <w:t xml:space="preserve">. Lead author </w:t>
      </w:r>
      <w:r w:rsidRPr="007A5742">
        <w:rPr>
          <w:rFonts w:asciiTheme="minorHAnsi" w:hAnsiTheme="minorHAnsi" w:cstheme="minorHAnsi"/>
          <w:u w:val="single"/>
        </w:rPr>
        <w:t>Trevon Fuller, an ecologist at the University of California–Los Angeles</w:t>
      </w:r>
      <w:r w:rsidRPr="007A5742">
        <w:rPr>
          <w:rFonts w:asciiTheme="minorHAnsi" w:hAnsiTheme="minorHAnsi" w:cstheme="minorHAnsi"/>
          <w:sz w:val="16"/>
        </w:rPr>
        <w:t xml:space="preserve">, said he previously learned about research demonstrating that, as the demand for ivory in China rose, so did </w:t>
      </w:r>
      <w:hyperlink r:id="rId22" w:tgtFrame="_blank" w:history="1">
        <w:r w:rsidRPr="007A5742">
          <w:rPr>
            <w:rStyle w:val="Hyperlink"/>
            <w:rFonts w:asciiTheme="minorHAnsi" w:hAnsiTheme="minorHAnsi" w:cstheme="minorHAnsi"/>
            <w:sz w:val="16"/>
          </w:rPr>
          <w:t>the incidence of elephant poaching</w:t>
        </w:r>
      </w:hyperlink>
      <w:r w:rsidRPr="007A5742">
        <w:rPr>
          <w:rFonts w:asciiTheme="minorHAnsi" w:hAnsiTheme="minorHAnsi" w:cstheme="minorHAnsi"/>
          <w:sz w:val="16"/>
        </w:rPr>
        <w:t xml:space="preserve"> in East Africa. That led him to wonder if a similar connection might be instigating the loss of forest in Central Africa's Congo Basin, home to the world's second-largest rainforest. Once the research was underway, "The question came up: </w:t>
      </w:r>
      <w:r w:rsidRPr="007A5742">
        <w:rPr>
          <w:rFonts w:asciiTheme="minorHAnsi" w:hAnsiTheme="minorHAnsi" w:cstheme="minorHAnsi"/>
          <w:highlight w:val="green"/>
          <w:u w:val="single"/>
        </w:rPr>
        <w:t>What's driving</w:t>
      </w:r>
      <w:r w:rsidRPr="007A5742">
        <w:rPr>
          <w:rFonts w:asciiTheme="minorHAnsi" w:hAnsiTheme="minorHAnsi" w:cstheme="minorHAnsi"/>
          <w:u w:val="single"/>
        </w:rPr>
        <w:t xml:space="preserve"> these Chinese </w:t>
      </w:r>
      <w:r w:rsidRPr="007A5742">
        <w:rPr>
          <w:rFonts w:asciiTheme="minorHAnsi" w:hAnsiTheme="minorHAnsi" w:cstheme="minorHAnsi"/>
          <w:highlight w:val="green"/>
          <w:u w:val="single"/>
        </w:rPr>
        <w:t>companies to extract timber</w:t>
      </w:r>
      <w:r w:rsidRPr="007A5742">
        <w:rPr>
          <w:rFonts w:asciiTheme="minorHAnsi" w:hAnsiTheme="minorHAnsi" w:cstheme="minorHAnsi"/>
          <w:u w:val="single"/>
        </w:rPr>
        <w:t xml:space="preserve"> from Central Africa?" Fuller said. The answer? "It's just </w:t>
      </w:r>
      <w:r w:rsidRPr="007A5742">
        <w:rPr>
          <w:rStyle w:val="Emphasis"/>
          <w:rFonts w:asciiTheme="minorHAnsi" w:hAnsiTheme="minorHAnsi" w:cstheme="minorHAnsi"/>
        </w:rPr>
        <w:t xml:space="preserve">an unbelievable amount of </w:t>
      </w:r>
      <w:r w:rsidRPr="007A5742">
        <w:rPr>
          <w:rStyle w:val="Emphasis"/>
          <w:rFonts w:asciiTheme="minorHAnsi" w:hAnsiTheme="minorHAnsi" w:cstheme="minorHAnsi"/>
          <w:highlight w:val="green"/>
        </w:rPr>
        <w:t>demand from [consumers] in the U.S.,"</w:t>
      </w:r>
      <w:r w:rsidRPr="007A5742">
        <w:rPr>
          <w:rFonts w:asciiTheme="minorHAnsi" w:hAnsiTheme="minorHAnsi" w:cstheme="minorHAnsi"/>
          <w:u w:val="single"/>
        </w:rPr>
        <w:t xml:space="preserve"> he said. Fuller and his colleagues started by </w:t>
      </w:r>
      <w:r w:rsidRPr="007A5742">
        <w:rPr>
          <w:rFonts w:asciiTheme="minorHAnsi" w:hAnsiTheme="minorHAnsi" w:cstheme="minorHAnsi"/>
          <w:highlight w:val="green"/>
          <w:u w:val="single"/>
        </w:rPr>
        <w:t>pulling together</w:t>
      </w:r>
      <w:r w:rsidRPr="007A5742">
        <w:rPr>
          <w:rFonts w:asciiTheme="minorHAnsi" w:hAnsiTheme="minorHAnsi" w:cstheme="minorHAnsi"/>
          <w:u w:val="single"/>
        </w:rPr>
        <w:t xml:space="preserve"> the statistics on timber exports from five Central African countries to China between 2001 and 2015. During that period, China more than doubled its imports of wood from the Congo Basin and eclipsed the European Union as the region's biggest export market.</w:t>
      </w:r>
      <w:r w:rsidRPr="007A5742">
        <w:rPr>
          <w:rFonts w:asciiTheme="minorHAnsi" w:hAnsiTheme="minorHAnsi" w:cstheme="minorHAnsi"/>
          <w:sz w:val="16"/>
        </w:rPr>
        <w:t xml:space="preserve"> The E.U. Timber Regulation came into effect in 2013, near the end of the study period. It requires "due diligence" from importers to verify that timber they're bringing into E.U. markets isn't illegally harvested, particularly when it comes from "high-risk" countries. Fuller said those restrictions could be a "plausible" factor behind why China had become such a large export market. The researchers </w:t>
      </w:r>
      <w:hyperlink r:id="rId23" w:tgtFrame="_blank" w:history="1">
        <w:r w:rsidRPr="007A5742">
          <w:rPr>
            <w:rStyle w:val="Hyperlink"/>
            <w:rFonts w:asciiTheme="minorHAnsi" w:hAnsiTheme="minorHAnsi" w:cstheme="minorHAnsi"/>
            <w:sz w:val="16"/>
          </w:rPr>
          <w:t xml:space="preserve">published their findings in the journal </w:t>
        </w:r>
        <w:r w:rsidRPr="007A5742">
          <w:rPr>
            <w:rStyle w:val="Hyperlink"/>
            <w:rFonts w:asciiTheme="minorHAnsi" w:hAnsiTheme="minorHAnsi" w:cstheme="minorHAnsi"/>
            <w:i/>
            <w:iCs/>
            <w:sz w:val="16"/>
          </w:rPr>
          <w:t>Area</w:t>
        </w:r>
      </w:hyperlink>
      <w:r w:rsidRPr="007A5742">
        <w:rPr>
          <w:rFonts w:asciiTheme="minorHAnsi" w:hAnsiTheme="minorHAnsi" w:cstheme="minorHAnsi"/>
          <w:sz w:val="16"/>
        </w:rPr>
        <w:t xml:space="preserve"> on June 27th. </w:t>
      </w:r>
      <w:r w:rsidRPr="007A5742">
        <w:rPr>
          <w:rFonts w:asciiTheme="minorHAnsi" w:hAnsiTheme="minorHAnsi" w:cstheme="minorHAnsi"/>
          <w:highlight w:val="green"/>
          <w:u w:val="single"/>
        </w:rPr>
        <w:t>To determine the effect</w:t>
      </w:r>
      <w:r w:rsidRPr="007A5742">
        <w:rPr>
          <w:rFonts w:asciiTheme="minorHAnsi" w:hAnsiTheme="minorHAnsi" w:cstheme="minorHAnsi"/>
          <w:u w:val="single"/>
        </w:rPr>
        <w:t xml:space="preserve"> that this </w:t>
      </w:r>
      <w:r w:rsidRPr="007A5742">
        <w:rPr>
          <w:rFonts w:asciiTheme="minorHAnsi" w:hAnsiTheme="minorHAnsi" w:cstheme="minorHAnsi"/>
          <w:highlight w:val="green"/>
          <w:u w:val="single"/>
        </w:rPr>
        <w:t>demand had on forests, the team</w:t>
      </w:r>
      <w:r w:rsidRPr="007A5742">
        <w:rPr>
          <w:rFonts w:asciiTheme="minorHAnsi" w:hAnsiTheme="minorHAnsi" w:cstheme="minorHAnsi"/>
          <w:u w:val="single"/>
        </w:rPr>
        <w:t xml:space="preserve"> also </w:t>
      </w:r>
      <w:r w:rsidRPr="007A5742">
        <w:rPr>
          <w:rFonts w:asciiTheme="minorHAnsi" w:hAnsiTheme="minorHAnsi" w:cstheme="minorHAnsi"/>
          <w:highlight w:val="green"/>
          <w:u w:val="single"/>
        </w:rPr>
        <w:t>looked at satellite data</w:t>
      </w:r>
      <w:r w:rsidRPr="007A5742">
        <w:rPr>
          <w:rFonts w:asciiTheme="minorHAnsi" w:hAnsiTheme="minorHAnsi" w:cstheme="minorHAnsi"/>
          <w:u w:val="single"/>
        </w:rPr>
        <w:t xml:space="preserve"> tracking annual rates of tree cover loss in each of the countries. </w:t>
      </w:r>
      <w:r w:rsidRPr="007A5742">
        <w:rPr>
          <w:rFonts w:asciiTheme="minorHAnsi" w:hAnsiTheme="minorHAnsi" w:cstheme="minorHAnsi"/>
          <w:sz w:val="16"/>
        </w:rPr>
        <w:t xml:space="preserve">The Democratic Republic of Congo, with the region's largest bank of forest, didn't export a lot of wood to China during the study period. Fuller said the DRC's lack of roads made getting timber out of the forests difficult and expensive, and subsistence farming </w:t>
      </w:r>
      <w:hyperlink r:id="rId24" w:tgtFrame="_blank" w:history="1">
        <w:r w:rsidRPr="007A5742">
          <w:rPr>
            <w:rStyle w:val="Hyperlink"/>
            <w:rFonts w:asciiTheme="minorHAnsi" w:hAnsiTheme="minorHAnsi" w:cstheme="minorHAnsi"/>
            <w:sz w:val="16"/>
          </w:rPr>
          <w:t>remains the main cause of deforestation there</w:t>
        </w:r>
      </w:hyperlink>
      <w:r w:rsidRPr="007A5742">
        <w:rPr>
          <w:rFonts w:asciiTheme="minorHAnsi" w:hAnsiTheme="minorHAnsi" w:cstheme="minorHAnsi"/>
          <w:sz w:val="16"/>
        </w:rPr>
        <w:t xml:space="preserve">. </w:t>
      </w:r>
      <w:r w:rsidRPr="007A5742">
        <w:rPr>
          <w:rFonts w:asciiTheme="minorHAnsi" w:hAnsiTheme="minorHAnsi" w:cstheme="minorHAnsi"/>
          <w:u w:val="single"/>
        </w:rPr>
        <w:t xml:space="preserve">But </w:t>
      </w:r>
      <w:r w:rsidRPr="007A5742">
        <w:rPr>
          <w:rFonts w:asciiTheme="minorHAnsi" w:hAnsiTheme="minorHAnsi" w:cstheme="minorHAnsi"/>
          <w:highlight w:val="green"/>
          <w:u w:val="single"/>
        </w:rPr>
        <w:t>a statistical model revealed a correlation between the levels of timber exports</w:t>
      </w:r>
      <w:r w:rsidRPr="007A5742">
        <w:rPr>
          <w:rFonts w:asciiTheme="minorHAnsi" w:hAnsiTheme="minorHAnsi" w:cstheme="minorHAnsi"/>
          <w:u w:val="single"/>
        </w:rPr>
        <w:t xml:space="preserve"> to China </w:t>
      </w:r>
      <w:r w:rsidRPr="007A5742">
        <w:rPr>
          <w:rFonts w:asciiTheme="minorHAnsi" w:hAnsiTheme="minorHAnsi" w:cstheme="minorHAnsi"/>
          <w:highlight w:val="green"/>
          <w:u w:val="single"/>
        </w:rPr>
        <w:t>and</w:t>
      </w:r>
      <w:r w:rsidRPr="007A5742">
        <w:rPr>
          <w:rFonts w:asciiTheme="minorHAnsi" w:hAnsiTheme="minorHAnsi" w:cstheme="minorHAnsi"/>
          <w:u w:val="single"/>
        </w:rPr>
        <w:t xml:space="preserve"> the </w:t>
      </w:r>
      <w:r w:rsidRPr="007A5742">
        <w:rPr>
          <w:rFonts w:asciiTheme="minorHAnsi" w:hAnsiTheme="minorHAnsi" w:cstheme="minorHAnsi"/>
          <w:highlight w:val="green"/>
          <w:u w:val="single"/>
        </w:rPr>
        <w:t>rate of tree cover loss</w:t>
      </w:r>
      <w:r w:rsidRPr="007A5742">
        <w:rPr>
          <w:rFonts w:asciiTheme="minorHAnsi" w:hAnsiTheme="minorHAnsi" w:cstheme="minorHAnsi"/>
          <w:u w:val="single"/>
        </w:rPr>
        <w:t xml:space="preserve"> in the Republic of Congo, Cameroon, Central African Republic, and Gabon. What's more, </w:t>
      </w:r>
      <w:r w:rsidRPr="007A5742">
        <w:rPr>
          <w:rFonts w:asciiTheme="minorHAnsi" w:hAnsiTheme="minorHAnsi" w:cstheme="minorHAnsi"/>
          <w:highlight w:val="green"/>
          <w:u w:val="single"/>
        </w:rPr>
        <w:t>those export figures did a better job of explaining the countries' rates of tree cover loss than other factors</w:t>
      </w:r>
      <w:r w:rsidRPr="007A5742">
        <w:rPr>
          <w:rFonts w:asciiTheme="minorHAnsi" w:hAnsiTheme="minorHAnsi" w:cstheme="minorHAnsi"/>
          <w:u w:val="single"/>
        </w:rPr>
        <w:t xml:space="preserve"> such as rural population growth, palm oil production, and the existence of logging roads</w:t>
      </w:r>
      <w:r w:rsidRPr="007A5742">
        <w:rPr>
          <w:rFonts w:asciiTheme="minorHAnsi" w:hAnsiTheme="minorHAnsi" w:cstheme="minorHAnsi"/>
          <w:sz w:val="16"/>
        </w:rPr>
        <w:t xml:space="preserve">. The analysis also turned up a marked shift in where that wood was coming from. Until 2009, Gabon was China's major supplier, responsible for 60 percent of the wood exported from the Congo Basin to China. But </w:t>
      </w:r>
      <w:hyperlink r:id="rId25" w:tgtFrame="_blank" w:history="1">
        <w:r w:rsidRPr="007A5742">
          <w:rPr>
            <w:rStyle w:val="Hyperlink"/>
            <w:rFonts w:asciiTheme="minorHAnsi" w:hAnsiTheme="minorHAnsi" w:cstheme="minorHAnsi"/>
            <w:sz w:val="16"/>
          </w:rPr>
          <w:t>a 2010 ban on the export of unprocessed logs</w:t>
        </w:r>
      </w:hyperlink>
      <w:r w:rsidRPr="007A5742">
        <w:rPr>
          <w:rFonts w:asciiTheme="minorHAnsi" w:hAnsiTheme="minorHAnsi" w:cstheme="minorHAnsi"/>
          <w:sz w:val="16"/>
        </w:rPr>
        <w:t xml:space="preserve"> in Gabon, aimed at building up its own wood processing sector, slashed that figure to 30 percent by 2015. Fuller and his colleagues calculated that the Republic of Congo and Cameroon, where timber regulations aren't as strict, have made up for the shortfall, and by 2015, together they accounted for half of China's timber supply from the region. For its part, Gabon's export ban appears to have benefited the country's forests. "It reduced deforestation to some extent," Fuller said. The team also found that tree cover loss in the Republic of Congo and Cameroon was "significantly higher" than it was in Gabon between 2001 and 2015. </w:t>
      </w:r>
      <w:r w:rsidRPr="007A5742">
        <w:rPr>
          <w:rFonts w:asciiTheme="minorHAnsi" w:hAnsiTheme="minorHAnsi" w:cstheme="minorHAnsi"/>
          <w:u w:val="single"/>
        </w:rPr>
        <w:t>The impact that these restrictions can have should be important consideration for Congo Basin countries, the authors write, especially as Cameroon and Gabon are currently revising their forest codes. Their analysis also revealed that the proportion of furniture arriving in the U.S. from China rose from 30 percent to 50 percent between 2001 and 2015</w:t>
      </w:r>
      <w:r w:rsidRPr="007A5742">
        <w:rPr>
          <w:rFonts w:asciiTheme="minorHAnsi" w:hAnsiTheme="minorHAnsi" w:cstheme="minorHAnsi"/>
          <w:sz w:val="16"/>
        </w:rPr>
        <w:t>. They suggest curbing some of that demand by encouraging consumers to seek out furniture made from bamboo, recycled wood, or plastic. A sustainability certification process for furniture might also provide "a way to combat unsustainable timber extraction," Fuller said. He also said he would like to investigate the potential for public awareness campaigns, in both China and the U.S. "Can they change consumers' buying habits?" he asked. If they are effective in stemming demand, they could hold a key to keeping more of the Congo Basin's forests, and the vast reserves of carbon and biodiversity they contain, intact.</w:t>
      </w:r>
    </w:p>
    <w:p w14:paraId="39FB9C75" w14:textId="77777777" w:rsidR="00D33215" w:rsidRPr="007A5742" w:rsidRDefault="00D33215" w:rsidP="00D33215">
      <w:pPr>
        <w:rPr>
          <w:rFonts w:asciiTheme="minorHAnsi" w:hAnsiTheme="minorHAnsi" w:cstheme="minorHAnsi"/>
        </w:rPr>
      </w:pPr>
    </w:p>
    <w:p w14:paraId="04AE1251" w14:textId="77777777" w:rsidR="00D33215" w:rsidRPr="007A5742" w:rsidRDefault="00D33215" w:rsidP="00D33215">
      <w:pPr>
        <w:pStyle w:val="Heading4"/>
        <w:rPr>
          <w:rFonts w:asciiTheme="minorHAnsi" w:hAnsiTheme="minorHAnsi" w:cstheme="minorHAnsi"/>
        </w:rPr>
      </w:pPr>
      <w:r w:rsidRPr="007A5742">
        <w:rPr>
          <w:rFonts w:asciiTheme="minorHAnsi" w:hAnsiTheme="minorHAnsi" w:cstheme="minorHAnsi"/>
        </w:rPr>
        <w:t>There is a direct correlation between deforestation and new zoonotic diseases</w:t>
      </w:r>
    </w:p>
    <w:p w14:paraId="250170CA" w14:textId="77777777" w:rsidR="00D33215" w:rsidRPr="007A5742" w:rsidRDefault="00D33215" w:rsidP="00D33215">
      <w:pPr>
        <w:rPr>
          <w:rFonts w:asciiTheme="minorHAnsi" w:hAnsiTheme="minorHAnsi" w:cstheme="minorHAnsi"/>
        </w:rPr>
      </w:pPr>
      <w:r w:rsidRPr="007A5742">
        <w:rPr>
          <w:rStyle w:val="Style13ptBold"/>
          <w:rFonts w:asciiTheme="minorHAnsi" w:hAnsiTheme="minorHAnsi" w:cstheme="minorHAnsi"/>
        </w:rPr>
        <w:t xml:space="preserve">Padma </w:t>
      </w:r>
      <w:r>
        <w:rPr>
          <w:rStyle w:val="Style13ptBold"/>
          <w:rFonts w:asciiTheme="minorHAnsi" w:hAnsiTheme="minorHAnsi" w:cstheme="minorHAnsi"/>
        </w:rPr>
        <w:t>20</w:t>
      </w:r>
      <w:r w:rsidRPr="007A5742">
        <w:rPr>
          <w:rFonts w:asciiTheme="minorHAnsi" w:hAnsiTheme="minorHAnsi" w:cstheme="minorHAnsi"/>
        </w:rPr>
        <w:t xml:space="preserve"> </w:t>
      </w:r>
      <w:r w:rsidRPr="007A5742">
        <w:rPr>
          <w:rFonts w:asciiTheme="minorHAnsi" w:hAnsiTheme="minorHAnsi" w:cstheme="minorHAnsi"/>
          <w:sz w:val="16"/>
          <w:szCs w:val="16"/>
        </w:rPr>
        <w:t xml:space="preserve">[T.V. Padma is a science and environment correspondent based in New Delhi. Her reports have been published in a mix of international and national publications including Nature, New Scientist, Chemistry World, India Climate </w:t>
      </w:r>
      <w:proofErr w:type="spellStart"/>
      <w:r w:rsidRPr="007A5742">
        <w:rPr>
          <w:rFonts w:asciiTheme="minorHAnsi" w:hAnsiTheme="minorHAnsi" w:cstheme="minorHAnsi"/>
          <w:sz w:val="16"/>
          <w:szCs w:val="16"/>
        </w:rPr>
        <w:t>Dialigue</w:t>
      </w:r>
      <w:proofErr w:type="spellEnd"/>
      <w:r w:rsidRPr="007A5742">
        <w:rPr>
          <w:rFonts w:asciiTheme="minorHAnsi" w:hAnsiTheme="minorHAnsi" w:cstheme="minorHAnsi"/>
          <w:sz w:val="16"/>
          <w:szCs w:val="16"/>
        </w:rPr>
        <w:t xml:space="preserve"> and The Wire.  “Deforestation and disease: How natural habitat destruction can fuel zoonotic diseases.”  April 1, 2020.  https://india.mongabay.com/2020/04/deforestation-and-disease-how-natural-habitat-destruction-can-fuel-zoonotic-diseases/]</w:t>
      </w:r>
    </w:p>
    <w:p w14:paraId="4350B42C" w14:textId="77777777" w:rsidR="00D33215" w:rsidRDefault="00D33215" w:rsidP="00D33215">
      <w:pPr>
        <w:rPr>
          <w:rFonts w:asciiTheme="minorHAnsi" w:hAnsiTheme="minorHAnsi" w:cstheme="minorHAnsi"/>
          <w:u w:val="single"/>
        </w:rPr>
      </w:pPr>
      <w:r w:rsidRPr="007A5742">
        <w:rPr>
          <w:rFonts w:asciiTheme="minorHAnsi" w:hAnsiTheme="minorHAnsi" w:cstheme="minorHAnsi"/>
          <w:sz w:val="16"/>
        </w:rPr>
        <w:t xml:space="preserve">In recent years, the intrusion of human beings into habitats of rodents and mites, particularly for cutting grass, has resulted in a wider distribution of scrub typhus disease in India, he says. A similar link between increased risk of scrub typhus and deforestation was recently reported in South Korea too, he pointed out. </w:t>
      </w:r>
      <w:r w:rsidRPr="007A5742">
        <w:rPr>
          <w:rFonts w:asciiTheme="minorHAnsi" w:hAnsiTheme="minorHAnsi" w:cstheme="minorHAnsi"/>
          <w:u w:val="single"/>
        </w:rPr>
        <w:t xml:space="preserve">Similarly, local deforestation has been linked to the emergence of </w:t>
      </w:r>
      <w:proofErr w:type="spellStart"/>
      <w:r w:rsidRPr="007A5742">
        <w:rPr>
          <w:rFonts w:asciiTheme="minorHAnsi" w:hAnsiTheme="minorHAnsi" w:cstheme="minorHAnsi"/>
          <w:u w:val="single"/>
        </w:rPr>
        <w:t>Kyasanur</w:t>
      </w:r>
      <w:proofErr w:type="spellEnd"/>
      <w:r w:rsidRPr="007A5742">
        <w:rPr>
          <w:rFonts w:asciiTheme="minorHAnsi" w:hAnsiTheme="minorHAnsi" w:cstheme="minorHAnsi"/>
          <w:u w:val="single"/>
        </w:rPr>
        <w:t xml:space="preserve"> Forest Disease (KFD) in and around </w:t>
      </w:r>
      <w:proofErr w:type="spellStart"/>
      <w:r w:rsidRPr="007A5742">
        <w:rPr>
          <w:rFonts w:asciiTheme="minorHAnsi" w:hAnsiTheme="minorHAnsi" w:cstheme="minorHAnsi"/>
          <w:u w:val="single"/>
        </w:rPr>
        <w:t>Shimoga</w:t>
      </w:r>
      <w:proofErr w:type="spellEnd"/>
      <w:r w:rsidRPr="007A5742">
        <w:rPr>
          <w:rFonts w:asciiTheme="minorHAnsi" w:hAnsiTheme="minorHAnsi" w:cstheme="minorHAnsi"/>
          <w:u w:val="single"/>
        </w:rPr>
        <w:t xml:space="preserve"> in Karnataka state, while the emergence of </w:t>
      </w:r>
      <w:proofErr w:type="spellStart"/>
      <w:r w:rsidRPr="007A5742">
        <w:rPr>
          <w:rFonts w:asciiTheme="minorHAnsi" w:hAnsiTheme="minorHAnsi" w:cstheme="minorHAnsi"/>
          <w:u w:val="single"/>
        </w:rPr>
        <w:t>Nipah</w:t>
      </w:r>
      <w:proofErr w:type="spellEnd"/>
      <w:r w:rsidRPr="007A5742">
        <w:rPr>
          <w:rFonts w:asciiTheme="minorHAnsi" w:hAnsiTheme="minorHAnsi" w:cstheme="minorHAnsi"/>
          <w:u w:val="single"/>
        </w:rPr>
        <w:t xml:space="preserve"> Virus is being linked to changes in ecological conditions that have led to fruit bats coming out of their natural habitat and feeding on agricultural produce</w:t>
      </w:r>
      <w:r w:rsidRPr="007A5742">
        <w:rPr>
          <w:rFonts w:asciiTheme="minorHAnsi" w:hAnsiTheme="minorHAnsi" w:cstheme="minorHAnsi"/>
          <w:sz w:val="16"/>
        </w:rPr>
        <w:t xml:space="preserve">. This is in addition to insect-borne infections such as dengue, chikungunya and Japanese encephalitis, which have re-emerged in the Indian sub-continent, Dhiman says. Graphic shows how the KFD virus can spread to animals and humans. </w:t>
      </w:r>
      <w:r w:rsidRPr="007A5742">
        <w:rPr>
          <w:rFonts w:asciiTheme="minorHAnsi" w:hAnsiTheme="minorHAnsi" w:cstheme="minorHAnsi"/>
          <w:u w:val="single"/>
        </w:rPr>
        <w:t>Over 9000 people living in the periphery of the Western Ghats have been affected by the disease</w:t>
      </w:r>
      <w:r w:rsidRPr="007A5742">
        <w:rPr>
          <w:rFonts w:asciiTheme="minorHAnsi" w:hAnsiTheme="minorHAnsi" w:cstheme="minorHAnsi"/>
          <w:sz w:val="16"/>
        </w:rPr>
        <w:t xml:space="preserve">. Infographic courtesy the Centre for Disease Control, USA. </w:t>
      </w:r>
      <w:proofErr w:type="spellStart"/>
      <w:r w:rsidRPr="007A5742">
        <w:rPr>
          <w:rFonts w:asciiTheme="minorHAnsi" w:hAnsiTheme="minorHAnsi" w:cstheme="minorHAnsi"/>
          <w:u w:val="single"/>
        </w:rPr>
        <w:t>Rajan</w:t>
      </w:r>
      <w:proofErr w:type="spellEnd"/>
      <w:r w:rsidRPr="007A5742">
        <w:rPr>
          <w:rFonts w:asciiTheme="minorHAnsi" w:hAnsiTheme="minorHAnsi" w:cstheme="minorHAnsi"/>
          <w:u w:val="single"/>
        </w:rPr>
        <w:t xml:space="preserve"> Patil, associate professor of epidemiology at SRM University, Chennai, says </w:t>
      </w:r>
      <w:r w:rsidRPr="007A5742">
        <w:rPr>
          <w:rFonts w:asciiTheme="minorHAnsi" w:hAnsiTheme="minorHAnsi" w:cstheme="minorHAnsi"/>
          <w:highlight w:val="green"/>
          <w:u w:val="single"/>
        </w:rPr>
        <w:t>growing proximity between human settlements and wildlife is</w:t>
      </w:r>
      <w:r w:rsidRPr="007A5742">
        <w:rPr>
          <w:rFonts w:asciiTheme="minorHAnsi" w:hAnsiTheme="minorHAnsi" w:cstheme="minorHAnsi"/>
          <w:u w:val="single"/>
        </w:rPr>
        <w:t xml:space="preserve"> </w:t>
      </w:r>
      <w:r w:rsidRPr="007A5742">
        <w:rPr>
          <w:rFonts w:asciiTheme="minorHAnsi" w:hAnsiTheme="minorHAnsi" w:cstheme="minorHAnsi"/>
          <w:highlight w:val="green"/>
          <w:u w:val="single"/>
        </w:rPr>
        <w:t>increasing</w:t>
      </w:r>
      <w:r w:rsidRPr="007A5742">
        <w:rPr>
          <w:rFonts w:asciiTheme="minorHAnsi" w:hAnsiTheme="minorHAnsi" w:cstheme="minorHAnsi"/>
          <w:u w:val="single"/>
        </w:rPr>
        <w:t xml:space="preserve"> the rate of </w:t>
      </w:r>
      <w:r w:rsidRPr="007A5742">
        <w:rPr>
          <w:rFonts w:asciiTheme="minorHAnsi" w:hAnsiTheme="minorHAnsi" w:cstheme="minorHAnsi"/>
          <w:highlight w:val="green"/>
          <w:u w:val="single"/>
        </w:rPr>
        <w:t>disease transmission</w:t>
      </w:r>
      <w:r w:rsidRPr="007A5742">
        <w:rPr>
          <w:rFonts w:asciiTheme="minorHAnsi" w:hAnsiTheme="minorHAnsi" w:cstheme="minorHAnsi"/>
          <w:u w:val="single"/>
        </w:rPr>
        <w:t xml:space="preserve"> between domestic animals and wildlife. “Irrespective of whether humans are going into forest areas or animals are coming to human settlements due to deforestation, viruses are being exchanged,” he says. “Usually </w:t>
      </w:r>
      <w:r w:rsidRPr="007A5742">
        <w:rPr>
          <w:rFonts w:asciiTheme="minorHAnsi" w:hAnsiTheme="minorHAnsi" w:cstheme="minorHAnsi"/>
          <w:highlight w:val="green"/>
          <w:u w:val="single"/>
        </w:rPr>
        <w:t>in undisturbed habitats, viruses</w:t>
      </w:r>
      <w:r w:rsidRPr="007A5742">
        <w:rPr>
          <w:rFonts w:asciiTheme="minorHAnsi" w:hAnsiTheme="minorHAnsi" w:cstheme="minorHAnsi"/>
          <w:u w:val="single"/>
        </w:rPr>
        <w:t xml:space="preserve"> keep </w:t>
      </w:r>
      <w:r w:rsidRPr="007A5742">
        <w:rPr>
          <w:rFonts w:asciiTheme="minorHAnsi" w:hAnsiTheme="minorHAnsi" w:cstheme="minorHAnsi"/>
          <w:highlight w:val="green"/>
          <w:u w:val="single"/>
        </w:rPr>
        <w:t>circulat</w:t>
      </w:r>
      <w:r w:rsidRPr="007A5742">
        <w:rPr>
          <w:rFonts w:asciiTheme="minorHAnsi" w:hAnsiTheme="minorHAnsi" w:cstheme="minorHAnsi"/>
          <w:u w:val="single"/>
        </w:rPr>
        <w:t xml:space="preserve">ing </w:t>
      </w:r>
      <w:r w:rsidRPr="007A5742">
        <w:rPr>
          <w:rFonts w:asciiTheme="minorHAnsi" w:hAnsiTheme="minorHAnsi" w:cstheme="minorHAnsi"/>
          <w:highlight w:val="green"/>
          <w:u w:val="single"/>
        </w:rPr>
        <w:t>in mild forms</w:t>
      </w:r>
      <w:r w:rsidRPr="007A5742">
        <w:rPr>
          <w:rFonts w:asciiTheme="minorHAnsi" w:hAnsiTheme="minorHAnsi" w:cstheme="minorHAnsi"/>
          <w:u w:val="single"/>
        </w:rPr>
        <w:t xml:space="preserve"> in animals. It is </w:t>
      </w:r>
      <w:r w:rsidRPr="007A5742">
        <w:rPr>
          <w:rFonts w:asciiTheme="minorHAnsi" w:hAnsiTheme="minorHAnsi" w:cstheme="minorHAnsi"/>
          <w:highlight w:val="green"/>
          <w:u w:val="single"/>
        </w:rPr>
        <w:t>when</w:t>
      </w:r>
      <w:r w:rsidRPr="007A5742">
        <w:rPr>
          <w:rFonts w:asciiTheme="minorHAnsi" w:hAnsiTheme="minorHAnsi" w:cstheme="minorHAnsi"/>
          <w:u w:val="single"/>
        </w:rPr>
        <w:t xml:space="preserve"> this equilibrium is disturbed and they </w:t>
      </w:r>
      <w:proofErr w:type="gramStart"/>
      <w:r w:rsidRPr="007A5742">
        <w:rPr>
          <w:rFonts w:asciiTheme="minorHAnsi" w:hAnsiTheme="minorHAnsi" w:cstheme="minorHAnsi"/>
          <w:highlight w:val="green"/>
          <w:u w:val="single"/>
        </w:rPr>
        <w:t>come in contact with</w:t>
      </w:r>
      <w:proofErr w:type="gramEnd"/>
      <w:r w:rsidRPr="007A5742">
        <w:rPr>
          <w:rFonts w:asciiTheme="minorHAnsi" w:hAnsiTheme="minorHAnsi" w:cstheme="minorHAnsi"/>
          <w:highlight w:val="green"/>
          <w:u w:val="single"/>
        </w:rPr>
        <w:t xml:space="preserve"> humans</w:t>
      </w:r>
      <w:r w:rsidRPr="007A5742">
        <w:rPr>
          <w:rFonts w:asciiTheme="minorHAnsi" w:hAnsiTheme="minorHAnsi" w:cstheme="minorHAnsi"/>
          <w:u w:val="single"/>
        </w:rPr>
        <w:t xml:space="preserve">, some </w:t>
      </w:r>
      <w:r w:rsidRPr="007A5742">
        <w:rPr>
          <w:rFonts w:asciiTheme="minorHAnsi" w:hAnsiTheme="minorHAnsi" w:cstheme="minorHAnsi"/>
          <w:highlight w:val="green"/>
          <w:u w:val="single"/>
        </w:rPr>
        <w:t>cross the species barrier due to a mutation</w:t>
      </w:r>
      <w:r w:rsidRPr="007A5742">
        <w:rPr>
          <w:rFonts w:asciiTheme="minorHAnsi" w:hAnsiTheme="minorHAnsi" w:cstheme="minorHAnsi"/>
          <w:u w:val="single"/>
        </w:rPr>
        <w:t xml:space="preserve">, and human infections start taking place,” Patil explains. He cites the example of </w:t>
      </w:r>
      <w:r w:rsidRPr="007A5742">
        <w:rPr>
          <w:rFonts w:asciiTheme="minorHAnsi" w:hAnsiTheme="minorHAnsi" w:cstheme="minorHAnsi"/>
          <w:highlight w:val="green"/>
          <w:u w:val="single"/>
        </w:rPr>
        <w:t>swine flu</w:t>
      </w:r>
      <w:r w:rsidRPr="007A5742">
        <w:rPr>
          <w:rFonts w:asciiTheme="minorHAnsi" w:hAnsiTheme="minorHAnsi" w:cstheme="minorHAnsi"/>
          <w:u w:val="single"/>
        </w:rPr>
        <w:t xml:space="preserve"> (H1N1) virus that remains </w:t>
      </w:r>
      <w:r w:rsidRPr="007A5742">
        <w:rPr>
          <w:rFonts w:asciiTheme="minorHAnsi" w:hAnsiTheme="minorHAnsi" w:cstheme="minorHAnsi"/>
          <w:highlight w:val="green"/>
          <w:u w:val="single"/>
        </w:rPr>
        <w:t>a</w:t>
      </w:r>
      <w:r w:rsidRPr="007A5742">
        <w:rPr>
          <w:rFonts w:asciiTheme="minorHAnsi" w:hAnsiTheme="minorHAnsi" w:cstheme="minorHAnsi"/>
          <w:u w:val="single"/>
        </w:rPr>
        <w:t xml:space="preserve"> very </w:t>
      </w:r>
      <w:r w:rsidRPr="007A5742">
        <w:rPr>
          <w:rFonts w:asciiTheme="minorHAnsi" w:hAnsiTheme="minorHAnsi" w:cstheme="minorHAnsi"/>
          <w:highlight w:val="green"/>
          <w:u w:val="single"/>
        </w:rPr>
        <w:t xml:space="preserve">mild infection in </w:t>
      </w:r>
      <w:proofErr w:type="gramStart"/>
      <w:r w:rsidRPr="007A5742">
        <w:rPr>
          <w:rFonts w:asciiTheme="minorHAnsi" w:hAnsiTheme="minorHAnsi" w:cstheme="minorHAnsi"/>
          <w:highlight w:val="green"/>
          <w:u w:val="single"/>
        </w:rPr>
        <w:t>pigs</w:t>
      </w:r>
      <w:r w:rsidRPr="007A5742">
        <w:rPr>
          <w:rFonts w:asciiTheme="minorHAnsi" w:hAnsiTheme="minorHAnsi" w:cstheme="minorHAnsi"/>
          <w:u w:val="single"/>
        </w:rPr>
        <w:t>, but</w:t>
      </w:r>
      <w:proofErr w:type="gramEnd"/>
      <w:r w:rsidRPr="007A5742">
        <w:rPr>
          <w:rFonts w:asciiTheme="minorHAnsi" w:hAnsiTheme="minorHAnsi" w:cstheme="minorHAnsi"/>
          <w:u w:val="single"/>
        </w:rPr>
        <w:t xml:space="preserve"> </w:t>
      </w:r>
      <w:r w:rsidRPr="007A5742">
        <w:rPr>
          <w:rFonts w:asciiTheme="minorHAnsi" w:hAnsiTheme="minorHAnsi" w:cstheme="minorHAnsi"/>
          <w:highlight w:val="green"/>
          <w:u w:val="single"/>
        </w:rPr>
        <w:t>becomes “deadly” when</w:t>
      </w:r>
      <w:r w:rsidRPr="007A5742">
        <w:rPr>
          <w:rFonts w:asciiTheme="minorHAnsi" w:hAnsiTheme="minorHAnsi" w:cstheme="minorHAnsi"/>
          <w:u w:val="single"/>
        </w:rPr>
        <w:t xml:space="preserve"> it mutates and </w:t>
      </w:r>
      <w:r w:rsidRPr="007A5742">
        <w:rPr>
          <w:rFonts w:asciiTheme="minorHAnsi" w:hAnsiTheme="minorHAnsi" w:cstheme="minorHAnsi"/>
          <w:highlight w:val="green"/>
          <w:u w:val="single"/>
        </w:rPr>
        <w:t>crosses over to humans</w:t>
      </w:r>
      <w:r w:rsidRPr="007A5742">
        <w:rPr>
          <w:rFonts w:asciiTheme="minorHAnsi" w:hAnsiTheme="minorHAnsi" w:cstheme="minorHAnsi"/>
          <w:u w:val="single"/>
        </w:rPr>
        <w:t xml:space="preserve">.” Patil’s team had previously attributed </w:t>
      </w:r>
      <w:proofErr w:type="spellStart"/>
      <w:r w:rsidRPr="007A5742">
        <w:rPr>
          <w:rFonts w:asciiTheme="minorHAnsi" w:hAnsiTheme="minorHAnsi" w:cstheme="minorHAnsi"/>
          <w:highlight w:val="green"/>
          <w:u w:val="single"/>
        </w:rPr>
        <w:t>Nipah</w:t>
      </w:r>
      <w:proofErr w:type="spellEnd"/>
      <w:r w:rsidRPr="007A5742">
        <w:rPr>
          <w:rFonts w:asciiTheme="minorHAnsi" w:hAnsiTheme="minorHAnsi" w:cstheme="minorHAnsi"/>
          <w:highlight w:val="green"/>
          <w:u w:val="single"/>
        </w:rPr>
        <w:t xml:space="preserve"> and Hendra virus outbreaks</w:t>
      </w:r>
      <w:r w:rsidRPr="007A5742">
        <w:rPr>
          <w:rFonts w:asciiTheme="minorHAnsi" w:hAnsiTheme="minorHAnsi" w:cstheme="minorHAnsi"/>
          <w:u w:val="single"/>
        </w:rPr>
        <w:t xml:space="preserve"> to “</w:t>
      </w:r>
      <w:r w:rsidRPr="007A5742">
        <w:rPr>
          <w:rFonts w:asciiTheme="minorHAnsi" w:hAnsiTheme="minorHAnsi" w:cstheme="minorHAnsi"/>
          <w:highlight w:val="green"/>
          <w:u w:val="single"/>
        </w:rPr>
        <w:t>destruction of forests</w:t>
      </w:r>
      <w:r w:rsidRPr="007A5742">
        <w:rPr>
          <w:rFonts w:asciiTheme="minorHAnsi" w:hAnsiTheme="minorHAnsi" w:cstheme="minorHAnsi"/>
          <w:u w:val="single"/>
        </w:rPr>
        <w:t xml:space="preserve"> that have adversely affected the roosting site for fruit bat species which is the reservoir for these pathogens.” As a result, fruit bats have shifted to the fruit trees in human settlements, increasing contact between human and bats</w:t>
      </w:r>
      <w:r w:rsidRPr="007A5742">
        <w:rPr>
          <w:rFonts w:asciiTheme="minorHAnsi" w:hAnsiTheme="minorHAnsi" w:cstheme="minorHAnsi"/>
          <w:sz w:val="16"/>
        </w:rPr>
        <w:t xml:space="preserve">. Other examples cited by Patil are Lyme disease transmitted by ticks through white-footed mice; West Nile Disease, a mosquito-borne disease whose primary reservoir is wild birds; and an outbreak of anthrax in Chhattisgarh state which he attributes to loss of biodiversity. Global problem Globally too, experts are linking deforestation with recent outbreaks. Tropical deforestation in southeast Asia, and in South America, has been increasing at alarming rates, points out </w:t>
      </w:r>
      <w:proofErr w:type="spellStart"/>
      <w:r w:rsidRPr="007A5742">
        <w:rPr>
          <w:rFonts w:asciiTheme="minorHAnsi" w:hAnsiTheme="minorHAnsi" w:cstheme="minorHAnsi"/>
          <w:sz w:val="16"/>
        </w:rPr>
        <w:t>Rulli</w:t>
      </w:r>
      <w:proofErr w:type="spellEnd"/>
      <w:r w:rsidRPr="007A5742">
        <w:rPr>
          <w:rFonts w:asciiTheme="minorHAnsi" w:hAnsiTheme="minorHAnsi" w:cstheme="minorHAnsi"/>
          <w:sz w:val="16"/>
        </w:rPr>
        <w:t xml:space="preserve">. </w:t>
      </w:r>
      <w:proofErr w:type="spellStart"/>
      <w:r w:rsidRPr="007A5742">
        <w:rPr>
          <w:rFonts w:asciiTheme="minorHAnsi" w:hAnsiTheme="minorHAnsi" w:cstheme="minorHAnsi"/>
          <w:u w:val="single"/>
        </w:rPr>
        <w:t>Rulli’s</w:t>
      </w:r>
      <w:proofErr w:type="spellEnd"/>
      <w:r w:rsidRPr="007A5742">
        <w:rPr>
          <w:rFonts w:asciiTheme="minorHAnsi" w:hAnsiTheme="minorHAnsi" w:cstheme="minorHAnsi"/>
          <w:u w:val="single"/>
        </w:rPr>
        <w:t xml:space="preserve"> work on </w:t>
      </w:r>
      <w:r w:rsidRPr="007A5742">
        <w:rPr>
          <w:rFonts w:asciiTheme="minorHAnsi" w:hAnsiTheme="minorHAnsi" w:cstheme="minorHAnsi"/>
          <w:highlight w:val="green"/>
          <w:u w:val="single"/>
        </w:rPr>
        <w:t>Ebola</w:t>
      </w:r>
      <w:r w:rsidRPr="007A5742">
        <w:rPr>
          <w:rFonts w:asciiTheme="minorHAnsi" w:hAnsiTheme="minorHAnsi" w:cstheme="minorHAnsi"/>
          <w:u w:val="single"/>
        </w:rPr>
        <w:t xml:space="preserve"> has shown how the index cases of about 10 Ebola </w:t>
      </w:r>
      <w:r w:rsidRPr="007A5742">
        <w:rPr>
          <w:rFonts w:asciiTheme="minorHAnsi" w:hAnsiTheme="minorHAnsi" w:cstheme="minorHAnsi"/>
          <w:highlight w:val="green"/>
          <w:u w:val="single"/>
        </w:rPr>
        <w:t>epidemics in Africa</w:t>
      </w:r>
      <w:r w:rsidRPr="007A5742">
        <w:rPr>
          <w:rFonts w:asciiTheme="minorHAnsi" w:hAnsiTheme="minorHAnsi" w:cstheme="minorHAnsi"/>
          <w:u w:val="single"/>
        </w:rPr>
        <w:t xml:space="preserve"> over the last two decades </w:t>
      </w:r>
      <w:r w:rsidRPr="007A5742">
        <w:rPr>
          <w:rFonts w:asciiTheme="minorHAnsi" w:hAnsiTheme="minorHAnsi" w:cstheme="minorHAnsi"/>
          <w:highlight w:val="green"/>
          <w:u w:val="single"/>
        </w:rPr>
        <w:t>occurred in regions affected by deforestation</w:t>
      </w:r>
      <w:r w:rsidRPr="007A5742">
        <w:rPr>
          <w:rFonts w:asciiTheme="minorHAnsi" w:hAnsiTheme="minorHAnsi" w:cstheme="minorHAnsi"/>
          <w:u w:val="single"/>
        </w:rPr>
        <w:t xml:space="preserve"> and forest fragmentation. According to her, “the </w:t>
      </w:r>
      <w:r w:rsidRPr="007A5742">
        <w:rPr>
          <w:rFonts w:asciiTheme="minorHAnsi" w:hAnsiTheme="minorHAnsi" w:cstheme="minorHAnsi"/>
          <w:highlight w:val="green"/>
          <w:u w:val="single"/>
        </w:rPr>
        <w:t xml:space="preserve">spillover from </w:t>
      </w:r>
      <w:r w:rsidRPr="007A5742">
        <w:rPr>
          <w:rFonts w:asciiTheme="minorHAnsi" w:hAnsiTheme="minorHAnsi" w:cstheme="minorHAnsi"/>
          <w:u w:val="single"/>
        </w:rPr>
        <w:t xml:space="preserve">wildlife or </w:t>
      </w:r>
      <w:r w:rsidRPr="007A5742">
        <w:rPr>
          <w:rFonts w:asciiTheme="minorHAnsi" w:hAnsiTheme="minorHAnsi" w:cstheme="minorHAnsi"/>
          <w:highlight w:val="green"/>
          <w:u w:val="single"/>
        </w:rPr>
        <w:t>reservoir species into humans is favored by</w:t>
      </w:r>
      <w:r w:rsidRPr="007A5742">
        <w:rPr>
          <w:rFonts w:asciiTheme="minorHAnsi" w:hAnsiTheme="minorHAnsi" w:cstheme="minorHAnsi"/>
          <w:u w:val="single"/>
        </w:rPr>
        <w:t xml:space="preserve"> </w:t>
      </w:r>
      <w:proofErr w:type="spellStart"/>
      <w:r w:rsidRPr="007A5742">
        <w:rPr>
          <w:rFonts w:asciiTheme="minorHAnsi" w:hAnsiTheme="minorHAnsi" w:cstheme="minorHAnsi"/>
          <w:u w:val="single"/>
        </w:rPr>
        <w:t>landuse</w:t>
      </w:r>
      <w:proofErr w:type="spellEnd"/>
      <w:r w:rsidRPr="007A5742">
        <w:rPr>
          <w:rFonts w:asciiTheme="minorHAnsi" w:hAnsiTheme="minorHAnsi" w:cstheme="minorHAnsi"/>
          <w:u w:val="single"/>
        </w:rPr>
        <w:t xml:space="preserve"> change such as </w:t>
      </w:r>
      <w:r w:rsidRPr="007A5742">
        <w:rPr>
          <w:rFonts w:asciiTheme="minorHAnsi" w:hAnsiTheme="minorHAnsi" w:cstheme="minorHAnsi"/>
          <w:highlight w:val="green"/>
          <w:u w:val="single"/>
        </w:rPr>
        <w:t>deforestation</w:t>
      </w:r>
    </w:p>
    <w:p w14:paraId="0A1CDE12" w14:textId="77777777" w:rsidR="00D33215" w:rsidRDefault="00D33215" w:rsidP="00D33215">
      <w:pPr>
        <w:rPr>
          <w:rFonts w:asciiTheme="minorHAnsi" w:hAnsiTheme="minorHAnsi" w:cstheme="minorHAnsi"/>
          <w:u w:val="single"/>
        </w:rPr>
      </w:pPr>
    </w:p>
    <w:p w14:paraId="1080031A" w14:textId="77777777" w:rsidR="00D33215" w:rsidRDefault="00D33215" w:rsidP="00D33215">
      <w:pPr>
        <w:rPr>
          <w:rFonts w:asciiTheme="minorHAnsi" w:hAnsiTheme="minorHAnsi" w:cstheme="minorHAnsi"/>
          <w:u w:val="single"/>
        </w:rPr>
      </w:pPr>
    </w:p>
    <w:p w14:paraId="1A03B684" w14:textId="77777777" w:rsidR="00D33215" w:rsidRPr="007A5742" w:rsidRDefault="00D33215" w:rsidP="00D33215">
      <w:pPr>
        <w:rPr>
          <w:rFonts w:asciiTheme="minorHAnsi" w:hAnsiTheme="minorHAnsi" w:cstheme="minorHAnsi"/>
          <w:u w:val="single"/>
        </w:rPr>
      </w:pPr>
      <w:r w:rsidRPr="007A5742">
        <w:rPr>
          <w:rFonts w:asciiTheme="minorHAnsi" w:hAnsiTheme="minorHAnsi" w:cstheme="minorHAnsi"/>
          <w:u w:val="single"/>
        </w:rPr>
        <w:t xml:space="preserve"> and forest fragmentation for a variety of reasons.” One is that </w:t>
      </w:r>
      <w:r w:rsidRPr="007A5742">
        <w:rPr>
          <w:rFonts w:asciiTheme="minorHAnsi" w:hAnsiTheme="minorHAnsi" w:cstheme="minorHAnsi"/>
          <w:highlight w:val="green"/>
          <w:u w:val="single"/>
        </w:rPr>
        <w:t>as humans encroach wildlife habitats</w:t>
      </w:r>
      <w:r w:rsidRPr="007A5742">
        <w:rPr>
          <w:rFonts w:asciiTheme="minorHAnsi" w:hAnsiTheme="minorHAnsi" w:cstheme="minorHAnsi"/>
          <w:u w:val="single"/>
        </w:rPr>
        <w:t xml:space="preserve">, there are </w:t>
      </w:r>
      <w:r w:rsidRPr="007A5742">
        <w:rPr>
          <w:rFonts w:asciiTheme="minorHAnsi" w:hAnsiTheme="minorHAnsi" w:cstheme="minorHAnsi"/>
          <w:highlight w:val="green"/>
          <w:u w:val="single"/>
        </w:rPr>
        <w:t>increased chances of human contact</w:t>
      </w:r>
      <w:r w:rsidRPr="007A5742">
        <w:rPr>
          <w:rFonts w:asciiTheme="minorHAnsi" w:hAnsiTheme="minorHAnsi" w:cstheme="minorHAnsi"/>
          <w:u w:val="single"/>
        </w:rPr>
        <w:t xml:space="preserve"> with infected species. A second is that </w:t>
      </w:r>
      <w:r w:rsidRPr="007A5742">
        <w:rPr>
          <w:rFonts w:asciiTheme="minorHAnsi" w:hAnsiTheme="minorHAnsi" w:cstheme="minorHAnsi"/>
          <w:highlight w:val="green"/>
          <w:u w:val="single"/>
        </w:rPr>
        <w:t>natural habitat destruction alters animal community dynamics</w:t>
      </w:r>
      <w:r w:rsidRPr="007A5742">
        <w:rPr>
          <w:rFonts w:asciiTheme="minorHAnsi" w:hAnsiTheme="minorHAnsi" w:cstheme="minorHAnsi"/>
          <w:u w:val="single"/>
        </w:rPr>
        <w:t xml:space="preserve">, and sometimes </w:t>
      </w:r>
      <w:r w:rsidRPr="007A5742">
        <w:rPr>
          <w:rFonts w:asciiTheme="minorHAnsi" w:hAnsiTheme="minorHAnsi" w:cstheme="minorHAnsi"/>
          <w:highlight w:val="green"/>
          <w:u w:val="single"/>
        </w:rPr>
        <w:t>increases</w:t>
      </w:r>
      <w:r w:rsidRPr="007A5742">
        <w:rPr>
          <w:rFonts w:asciiTheme="minorHAnsi" w:hAnsiTheme="minorHAnsi" w:cstheme="minorHAnsi"/>
          <w:u w:val="single"/>
        </w:rPr>
        <w:t xml:space="preserve"> the numbers of some </w:t>
      </w:r>
      <w:r w:rsidRPr="007A5742">
        <w:rPr>
          <w:rFonts w:asciiTheme="minorHAnsi" w:hAnsiTheme="minorHAnsi" w:cstheme="minorHAnsi"/>
          <w:highlight w:val="green"/>
          <w:u w:val="single"/>
        </w:rPr>
        <w:t>‘generalist’ pathogens</w:t>
      </w:r>
      <w:r w:rsidRPr="007A5742">
        <w:rPr>
          <w:rFonts w:asciiTheme="minorHAnsi" w:hAnsiTheme="minorHAnsi" w:cstheme="minorHAnsi"/>
          <w:u w:val="single"/>
        </w:rPr>
        <w:t xml:space="preserve"> that can reside in a range of </w:t>
      </w:r>
      <w:proofErr w:type="gramStart"/>
      <w:r w:rsidRPr="007A5742">
        <w:rPr>
          <w:rFonts w:asciiTheme="minorHAnsi" w:hAnsiTheme="minorHAnsi" w:cstheme="minorHAnsi"/>
          <w:u w:val="single"/>
        </w:rPr>
        <w:t>hosts, and</w:t>
      </w:r>
      <w:proofErr w:type="gramEnd"/>
      <w:r w:rsidRPr="007A5742">
        <w:rPr>
          <w:rFonts w:asciiTheme="minorHAnsi" w:hAnsiTheme="minorHAnsi" w:cstheme="minorHAnsi"/>
          <w:u w:val="single"/>
        </w:rPr>
        <w:t xml:space="preserve"> reduces the numbers of ‘specialist’ species that thrive in limited hosts in the previous “undisturbed” conditions</w:t>
      </w:r>
      <w:r w:rsidRPr="007A5742">
        <w:rPr>
          <w:rFonts w:asciiTheme="minorHAnsi" w:hAnsiTheme="minorHAnsi" w:cstheme="minorHAnsi"/>
          <w:sz w:val="16"/>
        </w:rPr>
        <w:t xml:space="preserve">. Thomas Gillespie, associate professor at the department of environmental sciences at Emory University, U.S. says that when extractive industries, such as logging, oil exploration and mining, are implemented in largely uninhabited wilderness areas, they provide the opportunity for human exposure to novel pathogens. “Everyone is talking about the problem of the wet (illegal black market) market in Wuhan, but what about the effects of the nearby Three Gorges Dam project?” asks Gillespie. “It is the world’s largest hydroelectric power station, built on the </w:t>
      </w:r>
      <w:proofErr w:type="gramStart"/>
      <w:r w:rsidRPr="007A5742">
        <w:rPr>
          <w:rFonts w:asciiTheme="minorHAnsi" w:hAnsiTheme="minorHAnsi" w:cstheme="minorHAnsi"/>
          <w:sz w:val="16"/>
        </w:rPr>
        <w:t>Yangtze river</w:t>
      </w:r>
      <w:proofErr w:type="gramEnd"/>
      <w:r w:rsidRPr="007A5742">
        <w:rPr>
          <w:rFonts w:asciiTheme="minorHAnsi" w:hAnsiTheme="minorHAnsi" w:cstheme="minorHAnsi"/>
          <w:sz w:val="16"/>
        </w:rPr>
        <w:t xml:space="preserve"> in an area that was previously a mix of secondary forest and agricultural land. Many of the animals that used to live in that area likely died when their habitat was destroyed, but bats can fly.” The Three Gorges Dam project on the </w:t>
      </w:r>
      <w:proofErr w:type="gramStart"/>
      <w:r w:rsidRPr="007A5742">
        <w:rPr>
          <w:rFonts w:asciiTheme="minorHAnsi" w:hAnsiTheme="minorHAnsi" w:cstheme="minorHAnsi"/>
          <w:sz w:val="16"/>
        </w:rPr>
        <w:t>Yangtze river</w:t>
      </w:r>
      <w:proofErr w:type="gramEnd"/>
      <w:r w:rsidRPr="007A5742">
        <w:rPr>
          <w:rFonts w:asciiTheme="minorHAnsi" w:hAnsiTheme="minorHAnsi" w:cstheme="minorHAnsi"/>
          <w:sz w:val="16"/>
        </w:rPr>
        <w:t xml:space="preserve"> in China is in an area that was previously a mix of secondary forest and agricultural land. Photo by Le Grand Portage/Wikimedia Commons. While scientists do not have the necessary data yet on where exactly the dislodged bats went or how did they adapt, “but there are plausible linkages,” he says. “</w:t>
      </w:r>
      <w:r w:rsidRPr="007A5742">
        <w:rPr>
          <w:rFonts w:asciiTheme="minorHAnsi" w:hAnsiTheme="minorHAnsi" w:cstheme="minorHAnsi"/>
          <w:u w:val="single"/>
        </w:rPr>
        <w:t>Whenever you have novel interactions with a diverse range of species in one place — whether that’s in a natural environment like a tropical forest or in an artificially created environment like a wet market — you can have spillover events</w:t>
      </w:r>
      <w:r w:rsidRPr="007A5742">
        <w:rPr>
          <w:rFonts w:asciiTheme="minorHAnsi" w:hAnsiTheme="minorHAnsi" w:cstheme="minorHAnsi"/>
          <w:sz w:val="16"/>
        </w:rPr>
        <w:t xml:space="preserve">,” says Gillespie. The wet markets really represent the minority of opportunities for spillover to occur, he says. </w:t>
      </w:r>
      <w:r w:rsidRPr="007A5742">
        <w:rPr>
          <w:rFonts w:asciiTheme="minorHAnsi" w:hAnsiTheme="minorHAnsi" w:cstheme="minorHAnsi"/>
          <w:u w:val="single"/>
        </w:rPr>
        <w:t xml:space="preserve">Close to </w:t>
      </w:r>
      <w:r w:rsidRPr="007A5742">
        <w:rPr>
          <w:rFonts w:asciiTheme="minorHAnsi" w:hAnsiTheme="minorHAnsi" w:cstheme="minorHAnsi"/>
          <w:highlight w:val="green"/>
          <w:u w:val="single"/>
        </w:rPr>
        <w:t>a third of diseases</w:t>
      </w:r>
      <w:r w:rsidRPr="007A5742">
        <w:rPr>
          <w:rFonts w:asciiTheme="minorHAnsi" w:hAnsiTheme="minorHAnsi" w:cstheme="minorHAnsi"/>
          <w:u w:val="single"/>
        </w:rPr>
        <w:t xml:space="preserve"> that emerge are </w:t>
      </w:r>
      <w:r w:rsidRPr="007A5742">
        <w:rPr>
          <w:rFonts w:asciiTheme="minorHAnsi" w:hAnsiTheme="minorHAnsi" w:cstheme="minorHAnsi"/>
          <w:highlight w:val="green"/>
          <w:u w:val="single"/>
        </w:rPr>
        <w:t>linked to</w:t>
      </w:r>
      <w:r w:rsidRPr="007A5742">
        <w:rPr>
          <w:rFonts w:asciiTheme="minorHAnsi" w:hAnsiTheme="minorHAnsi" w:cstheme="minorHAnsi"/>
          <w:u w:val="single"/>
        </w:rPr>
        <w:t xml:space="preserve"> large-scale land-use change like </w:t>
      </w:r>
      <w:r w:rsidRPr="007A5742">
        <w:rPr>
          <w:rFonts w:asciiTheme="minorHAnsi" w:hAnsiTheme="minorHAnsi" w:cstheme="minorHAnsi"/>
          <w:highlight w:val="green"/>
          <w:u w:val="single"/>
        </w:rPr>
        <w:t>deforestation</w:t>
      </w:r>
      <w:r w:rsidRPr="007A5742">
        <w:rPr>
          <w:rFonts w:asciiTheme="minorHAnsi" w:hAnsiTheme="minorHAnsi" w:cstheme="minorHAnsi"/>
          <w:u w:val="single"/>
        </w:rPr>
        <w:t xml:space="preserve"> and well over half of diseases that emerge are coming from wildlife in forests – including such well-known </w:t>
      </w:r>
      <w:r w:rsidRPr="007A5742">
        <w:rPr>
          <w:rFonts w:asciiTheme="minorHAnsi" w:hAnsiTheme="minorHAnsi" w:cstheme="minorHAnsi"/>
          <w:highlight w:val="green"/>
          <w:u w:val="single"/>
        </w:rPr>
        <w:t>example</w:t>
      </w:r>
      <w:r w:rsidRPr="007A5742">
        <w:rPr>
          <w:rFonts w:asciiTheme="minorHAnsi" w:hAnsiTheme="minorHAnsi" w:cstheme="minorHAnsi"/>
          <w:u w:val="single"/>
        </w:rPr>
        <w:t xml:space="preserve">s as </w:t>
      </w:r>
      <w:r w:rsidRPr="007A5742">
        <w:rPr>
          <w:rFonts w:asciiTheme="minorHAnsi" w:hAnsiTheme="minorHAnsi" w:cstheme="minorHAnsi"/>
          <w:highlight w:val="green"/>
          <w:u w:val="single"/>
        </w:rPr>
        <w:t>HIV</w:t>
      </w:r>
      <w:r w:rsidRPr="007A5742">
        <w:rPr>
          <w:rFonts w:asciiTheme="minorHAnsi" w:hAnsiTheme="minorHAnsi" w:cstheme="minorHAnsi"/>
          <w:u w:val="single"/>
        </w:rPr>
        <w:t xml:space="preserve"> and </w:t>
      </w:r>
      <w:r w:rsidRPr="007A5742">
        <w:rPr>
          <w:rFonts w:asciiTheme="minorHAnsi" w:hAnsiTheme="minorHAnsi" w:cstheme="minorHAnsi"/>
          <w:highlight w:val="green"/>
          <w:u w:val="single"/>
        </w:rPr>
        <w:t>Ebola</w:t>
      </w:r>
      <w:r w:rsidRPr="007A5742">
        <w:rPr>
          <w:rFonts w:asciiTheme="minorHAnsi" w:hAnsiTheme="minorHAnsi" w:cstheme="minorHAnsi"/>
          <w:u w:val="single"/>
        </w:rPr>
        <w:t xml:space="preserve">. Gillespie says there are many examples of pathogen spillover related to deforestation for agricultural monocultures including palm oil, for example </w:t>
      </w:r>
      <w:proofErr w:type="spellStart"/>
      <w:r w:rsidRPr="007A5742">
        <w:rPr>
          <w:rFonts w:asciiTheme="minorHAnsi" w:hAnsiTheme="minorHAnsi" w:cstheme="minorHAnsi"/>
          <w:highlight w:val="green"/>
          <w:u w:val="single"/>
        </w:rPr>
        <w:t>Nipah</w:t>
      </w:r>
      <w:proofErr w:type="spellEnd"/>
      <w:r w:rsidRPr="007A5742">
        <w:rPr>
          <w:rFonts w:asciiTheme="minorHAnsi" w:hAnsiTheme="minorHAnsi" w:cstheme="minorHAnsi"/>
          <w:highlight w:val="green"/>
          <w:u w:val="single"/>
        </w:rPr>
        <w:t xml:space="preserve"> and Lassa</w:t>
      </w:r>
      <w:r w:rsidRPr="007A5742">
        <w:rPr>
          <w:rFonts w:asciiTheme="minorHAnsi" w:hAnsiTheme="minorHAnsi" w:cstheme="minorHAnsi"/>
          <w:u w:val="single"/>
        </w:rPr>
        <w:t xml:space="preserve"> </w:t>
      </w:r>
      <w:proofErr w:type="gramStart"/>
      <w:r w:rsidRPr="007A5742">
        <w:rPr>
          <w:rFonts w:asciiTheme="minorHAnsi" w:hAnsiTheme="minorHAnsi" w:cstheme="minorHAnsi"/>
          <w:u w:val="single"/>
        </w:rPr>
        <w:t>viruses;</w:t>
      </w:r>
      <w:proofErr w:type="gramEnd"/>
      <w:r w:rsidRPr="007A5742">
        <w:rPr>
          <w:rFonts w:asciiTheme="minorHAnsi" w:hAnsiTheme="minorHAnsi" w:cstheme="minorHAnsi"/>
          <w:u w:val="single"/>
        </w:rPr>
        <w:t xml:space="preserve"> sugar cane and soybean in the case of </w:t>
      </w:r>
      <w:r w:rsidRPr="007A5742">
        <w:rPr>
          <w:rFonts w:asciiTheme="minorHAnsi" w:hAnsiTheme="minorHAnsi" w:cstheme="minorHAnsi"/>
          <w:highlight w:val="green"/>
          <w:u w:val="single"/>
        </w:rPr>
        <w:t>hantavirus</w:t>
      </w:r>
      <w:r w:rsidRPr="007A5742">
        <w:rPr>
          <w:rFonts w:asciiTheme="minorHAnsi" w:hAnsiTheme="minorHAnsi" w:cstheme="minorHAnsi"/>
          <w:u w:val="single"/>
        </w:rPr>
        <w:t xml:space="preserve">. </w:t>
      </w:r>
      <w:r w:rsidRPr="007A5742">
        <w:rPr>
          <w:rFonts w:asciiTheme="minorHAnsi" w:hAnsiTheme="minorHAnsi" w:cstheme="minorHAnsi"/>
          <w:sz w:val="16"/>
        </w:rPr>
        <w:t xml:space="preserve">He traces the emergence of </w:t>
      </w:r>
      <w:proofErr w:type="spellStart"/>
      <w:r w:rsidRPr="007A5742">
        <w:rPr>
          <w:rFonts w:asciiTheme="minorHAnsi" w:hAnsiTheme="minorHAnsi" w:cstheme="minorHAnsi"/>
          <w:sz w:val="16"/>
        </w:rPr>
        <w:t>Nipah</w:t>
      </w:r>
      <w:proofErr w:type="spellEnd"/>
      <w:r w:rsidRPr="007A5742">
        <w:rPr>
          <w:rFonts w:asciiTheme="minorHAnsi" w:hAnsiTheme="minorHAnsi" w:cstheme="minorHAnsi"/>
          <w:sz w:val="16"/>
        </w:rPr>
        <w:t xml:space="preserve"> virus, for example, to deforestation for palm oil production and an El Niño-driven drought that led to large-scale burning of rainforests in Indonesia. Forced to find food elsewhere, fruit bats, which are long-distance flyers made their way to Malaysia, where industrial-scale pig farming was expanding rapidly – to the scale of about 500-1000-hectare farms with 25,000-50,000 pigs. “The fruit bats found food from the fruit trees on these pig farms, but the pigs became sick after eating partially eaten fruit that fell from these trees into their enclosures. Pig farmers then became infected by the pigs,” and led to the first of a series of recurrent outbreaks of </w:t>
      </w:r>
      <w:proofErr w:type="spellStart"/>
      <w:r w:rsidRPr="007A5742">
        <w:rPr>
          <w:rFonts w:asciiTheme="minorHAnsi" w:hAnsiTheme="minorHAnsi" w:cstheme="minorHAnsi"/>
          <w:sz w:val="16"/>
        </w:rPr>
        <w:t>Nipah</w:t>
      </w:r>
      <w:proofErr w:type="spellEnd"/>
      <w:r w:rsidRPr="007A5742">
        <w:rPr>
          <w:rFonts w:asciiTheme="minorHAnsi" w:hAnsiTheme="minorHAnsi" w:cstheme="minorHAnsi"/>
          <w:sz w:val="16"/>
        </w:rPr>
        <w:t xml:space="preserve"> in people throughout southeast Asia including India, explains Gillespie. Like the </w:t>
      </w:r>
      <w:proofErr w:type="spellStart"/>
      <w:r w:rsidRPr="007A5742">
        <w:rPr>
          <w:rFonts w:asciiTheme="minorHAnsi" w:hAnsiTheme="minorHAnsi" w:cstheme="minorHAnsi"/>
          <w:sz w:val="16"/>
        </w:rPr>
        <w:t>Nipah</w:t>
      </w:r>
      <w:proofErr w:type="spellEnd"/>
      <w:r w:rsidRPr="007A5742">
        <w:rPr>
          <w:rFonts w:asciiTheme="minorHAnsi" w:hAnsiTheme="minorHAnsi" w:cstheme="minorHAnsi"/>
          <w:sz w:val="16"/>
        </w:rPr>
        <w:t xml:space="preserve"> virus, </w:t>
      </w:r>
      <w:r w:rsidRPr="007A5742">
        <w:rPr>
          <w:rFonts w:asciiTheme="minorHAnsi" w:hAnsiTheme="minorHAnsi" w:cstheme="minorHAnsi"/>
          <w:u w:val="single"/>
        </w:rPr>
        <w:t>the global demand for palm oil was the driver for the large-scale land-use change that led to the spillover of Lassa virus, which causes a hemorrhagic fever like Ebola in humans and can kill 30 percent of the infected, in West Africa, says Gillespie. From Sierra Leone to Nigeria, native forest-living rodents were forced to seek out food when forests were cleared to establish palm oil plantations. In 2013 Gillespie’s team reported the probable emergence of Saint Louis encephalitis in association with the Conquistadors hauling plundered gold from Peru across the isthmus of Panama to ship back to Spain. “</w:t>
      </w:r>
      <w:r w:rsidRPr="007A5742">
        <w:rPr>
          <w:rFonts w:asciiTheme="minorHAnsi" w:hAnsiTheme="minorHAnsi" w:cstheme="minorHAnsi"/>
          <w:highlight w:val="green"/>
          <w:u w:val="single"/>
        </w:rPr>
        <w:t>The AIDS pandemic traces</w:t>
      </w:r>
      <w:r w:rsidRPr="007A5742">
        <w:rPr>
          <w:rFonts w:asciiTheme="minorHAnsi" w:hAnsiTheme="minorHAnsi" w:cstheme="minorHAnsi"/>
          <w:u w:val="single"/>
        </w:rPr>
        <w:t xml:space="preserve"> its roots back </w:t>
      </w:r>
      <w:r w:rsidRPr="007A5742">
        <w:rPr>
          <w:rFonts w:asciiTheme="minorHAnsi" w:hAnsiTheme="minorHAnsi" w:cstheme="minorHAnsi"/>
          <w:highlight w:val="green"/>
          <w:u w:val="single"/>
        </w:rPr>
        <w:t>to the butchering of chimpanzees in forest</w:t>
      </w:r>
      <w:r w:rsidRPr="007A5742">
        <w:rPr>
          <w:rFonts w:asciiTheme="minorHAnsi" w:hAnsiTheme="minorHAnsi" w:cstheme="minorHAnsi"/>
          <w:u w:val="single"/>
        </w:rPr>
        <w:t>ed area</w:t>
      </w:r>
      <w:r w:rsidRPr="007A5742">
        <w:rPr>
          <w:rFonts w:asciiTheme="minorHAnsi" w:hAnsiTheme="minorHAnsi" w:cstheme="minorHAnsi"/>
          <w:highlight w:val="green"/>
          <w:u w:val="single"/>
        </w:rPr>
        <w:t>s of central Africa</w:t>
      </w:r>
      <w:r w:rsidRPr="007A5742">
        <w:rPr>
          <w:rFonts w:asciiTheme="minorHAnsi" w:hAnsiTheme="minorHAnsi" w:cstheme="minorHAnsi"/>
          <w:u w:val="single"/>
        </w:rPr>
        <w:t>,” he points out.</w:t>
      </w:r>
    </w:p>
    <w:p w14:paraId="1B7DB707" w14:textId="77777777" w:rsidR="00D33215" w:rsidRPr="007A5742" w:rsidRDefault="00D33215" w:rsidP="00D33215">
      <w:pPr>
        <w:pStyle w:val="Heading4"/>
        <w:rPr>
          <w:rFonts w:asciiTheme="minorHAnsi" w:hAnsiTheme="minorHAnsi" w:cstheme="minorHAnsi"/>
        </w:rPr>
      </w:pPr>
      <w:r w:rsidRPr="007A5742">
        <w:rPr>
          <w:rFonts w:asciiTheme="minorHAnsi" w:hAnsiTheme="minorHAnsi" w:cstheme="minorHAnsi"/>
        </w:rPr>
        <w:t xml:space="preserve">Pathogens cause extinction. </w:t>
      </w:r>
    </w:p>
    <w:p w14:paraId="40E34F8D" w14:textId="77777777" w:rsidR="00D33215" w:rsidRPr="007A5742" w:rsidRDefault="00D33215" w:rsidP="00D33215">
      <w:pPr>
        <w:rPr>
          <w:rFonts w:asciiTheme="minorHAnsi" w:hAnsiTheme="minorHAnsi" w:cstheme="minorHAnsi"/>
        </w:rPr>
      </w:pPr>
      <w:r w:rsidRPr="007A5742">
        <w:rPr>
          <w:rFonts w:asciiTheme="minorHAnsi" w:hAnsiTheme="minorHAnsi" w:cstheme="minorHAnsi"/>
        </w:rPr>
        <w:t xml:space="preserve">Anders </w:t>
      </w:r>
      <w:r w:rsidRPr="007A5742">
        <w:rPr>
          <w:rFonts w:asciiTheme="minorHAnsi" w:hAnsiTheme="minorHAnsi" w:cstheme="minorHAnsi"/>
          <w:b/>
        </w:rPr>
        <w:t>Sandberg 18</w:t>
      </w:r>
      <w:r w:rsidRPr="007A5742">
        <w:rPr>
          <w:rFonts w:asciiTheme="minorHAnsi" w:hAnsiTheme="minorHAnsi" w:cstheme="minorHAnsi"/>
        </w:rPr>
        <w:t>. Future of Humanity Institute, University of Oxford. 02/26/2018. “Human Extinction from Natural Hazard Events.” Oxford Research Encyclopedia of Natural Hazard Science. oxfordre.com, doi:10.1093/</w:t>
      </w:r>
      <w:proofErr w:type="spellStart"/>
      <w:r w:rsidRPr="007A5742">
        <w:rPr>
          <w:rFonts w:asciiTheme="minorHAnsi" w:hAnsiTheme="minorHAnsi" w:cstheme="minorHAnsi"/>
        </w:rPr>
        <w:t>acrefore</w:t>
      </w:r>
      <w:proofErr w:type="spellEnd"/>
      <w:r w:rsidRPr="007A5742">
        <w:rPr>
          <w:rFonts w:asciiTheme="minorHAnsi" w:hAnsiTheme="minorHAnsi" w:cstheme="minorHAnsi"/>
        </w:rPr>
        <w:t>/9780199389407.013.293.</w:t>
      </w:r>
    </w:p>
    <w:p w14:paraId="6B6F9D0D" w14:textId="77777777" w:rsidR="00D33215" w:rsidRPr="007A5742" w:rsidRDefault="00D33215" w:rsidP="00D33215">
      <w:pPr>
        <w:rPr>
          <w:rFonts w:asciiTheme="minorHAnsi" w:hAnsiTheme="minorHAnsi" w:cstheme="minorHAnsi"/>
          <w:u w:val="single"/>
        </w:rPr>
      </w:pPr>
      <w:r w:rsidRPr="007A5742">
        <w:rPr>
          <w:rFonts w:asciiTheme="minorHAnsi" w:hAnsiTheme="minorHAnsi" w:cstheme="minorHAnsi"/>
          <w:sz w:val="16"/>
        </w:rPr>
        <w:t xml:space="preserve">Biological Risks </w:t>
      </w:r>
      <w:r w:rsidRPr="007A5742">
        <w:rPr>
          <w:rStyle w:val="StyleUnderline"/>
          <w:rFonts w:asciiTheme="minorHAnsi" w:hAnsiTheme="minorHAnsi" w:cstheme="minorHAnsi"/>
        </w:rPr>
        <w:t>Human populations are subject to natural pandemics where “new” pathogens spread across large areas</w:t>
      </w:r>
      <w:r w:rsidRPr="007A5742">
        <w:rPr>
          <w:rFonts w:asciiTheme="minorHAnsi" w:hAnsiTheme="minorHAnsi" w:cstheme="minorHAnsi"/>
          <w:sz w:val="16"/>
        </w:rPr>
        <w:t xml:space="preserve">. </w:t>
      </w:r>
      <w:r w:rsidRPr="007A5742">
        <w:rPr>
          <w:rStyle w:val="StyleUnderline"/>
          <w:rFonts w:asciiTheme="minorHAnsi" w:hAnsiTheme="minorHAnsi" w:cstheme="minorHAnsi"/>
        </w:rPr>
        <w:t xml:space="preserve">These can often be </w:t>
      </w:r>
      <w:r w:rsidRPr="007A5742">
        <w:rPr>
          <w:rStyle w:val="Emphasis"/>
          <w:rFonts w:asciiTheme="minorHAnsi" w:hAnsiTheme="minorHAnsi" w:cstheme="minorHAnsi"/>
        </w:rPr>
        <w:t>lethal</w:t>
      </w:r>
      <w:r w:rsidRPr="007A5742">
        <w:rPr>
          <w:rFonts w:asciiTheme="minorHAnsi" w:hAnsiTheme="minorHAnsi" w:cstheme="minorHAnsi"/>
          <w:sz w:val="16"/>
        </w:rPr>
        <w:t>: the Black Death killed 72–200 million people in Eurasia (18%–50% of the world’s population), with a mortality rate ranging from 20%–60% in different locations (</w:t>
      </w:r>
      <w:proofErr w:type="spellStart"/>
      <w:r w:rsidRPr="007A5742">
        <w:rPr>
          <w:rFonts w:asciiTheme="minorHAnsi" w:hAnsiTheme="minorHAnsi" w:cstheme="minorHAnsi"/>
          <w:sz w:val="16"/>
        </w:rPr>
        <w:t>Benedictow</w:t>
      </w:r>
      <w:proofErr w:type="spellEnd"/>
      <w:r w:rsidRPr="007A5742">
        <w:rPr>
          <w:rFonts w:asciiTheme="minorHAnsi" w:hAnsiTheme="minorHAnsi" w:cstheme="minorHAnsi"/>
          <w:sz w:val="16"/>
        </w:rPr>
        <w:t xml:space="preserve">, 2004; Ziegler, 2013). The Columbian exchange of diseases between the </w:t>
      </w:r>
      <w:proofErr w:type="gramStart"/>
      <w:r w:rsidRPr="007A5742">
        <w:rPr>
          <w:rFonts w:asciiTheme="minorHAnsi" w:hAnsiTheme="minorHAnsi" w:cstheme="minorHAnsi"/>
          <w:sz w:val="16"/>
        </w:rPr>
        <w:t>New and Old</w:t>
      </w:r>
      <w:proofErr w:type="gramEnd"/>
      <w:r w:rsidRPr="007A5742">
        <w:rPr>
          <w:rFonts w:asciiTheme="minorHAnsi" w:hAnsiTheme="minorHAnsi" w:cstheme="minorHAnsi"/>
          <w:sz w:val="16"/>
        </w:rPr>
        <w:t xml:space="preserve"> world led to a catastrophic population decline in the Americas (</w:t>
      </w:r>
      <w:proofErr w:type="spellStart"/>
      <w:r w:rsidRPr="007A5742">
        <w:rPr>
          <w:rFonts w:asciiTheme="minorHAnsi" w:hAnsiTheme="minorHAnsi" w:cstheme="minorHAnsi"/>
          <w:sz w:val="16"/>
        </w:rPr>
        <w:t>Alfani</w:t>
      </w:r>
      <w:proofErr w:type="spellEnd"/>
      <w:r w:rsidRPr="007A5742">
        <w:rPr>
          <w:rFonts w:asciiTheme="minorHAnsi" w:hAnsiTheme="minorHAnsi" w:cstheme="minorHAnsi"/>
          <w:sz w:val="16"/>
        </w:rPr>
        <w:t xml:space="preserve"> &amp; Murphy, 2017). The 1918 flu pandemic resulted in 50–100 million deaths (Johnson &amp; Mueller, 2002) (2.7%–5% of the world’s population). Emerging diseases are likely to cause pandemics in the future, and this may contribute to extinction. </w:t>
      </w:r>
      <w:r w:rsidRPr="007A5742">
        <w:rPr>
          <w:rStyle w:val="StyleUnderline"/>
          <w:rFonts w:asciiTheme="minorHAnsi" w:hAnsiTheme="minorHAnsi" w:cstheme="minorHAnsi"/>
          <w:highlight w:val="green"/>
        </w:rPr>
        <w:t xml:space="preserve">It may </w:t>
      </w:r>
      <w:r w:rsidRPr="007A5742">
        <w:rPr>
          <w:rStyle w:val="Emphasis"/>
          <w:rFonts w:asciiTheme="minorHAnsi" w:hAnsiTheme="minorHAnsi" w:cstheme="minorHAnsi"/>
          <w:highlight w:val="green"/>
        </w:rPr>
        <w:t>appear</w:t>
      </w:r>
      <w:r w:rsidRPr="007A5742">
        <w:rPr>
          <w:rFonts w:asciiTheme="minorHAnsi" w:hAnsiTheme="minorHAnsi" w:cstheme="minorHAnsi"/>
          <w:sz w:val="16"/>
          <w:highlight w:val="green"/>
        </w:rPr>
        <w:t xml:space="preserve"> </w:t>
      </w:r>
      <w:r w:rsidRPr="007A5742">
        <w:rPr>
          <w:rStyle w:val="StyleUnderline"/>
          <w:rFonts w:asciiTheme="minorHAnsi" w:hAnsiTheme="minorHAnsi" w:cstheme="minorHAnsi"/>
          <w:highlight w:val="green"/>
        </w:rPr>
        <w:t>unlikely that a pathogen could cause extinction</w:t>
      </w:r>
      <w:r w:rsidRPr="007A5742">
        <w:rPr>
          <w:rStyle w:val="StyleUnderline"/>
          <w:rFonts w:asciiTheme="minorHAnsi" w:hAnsiTheme="minorHAnsi" w:cstheme="minorHAnsi"/>
        </w:rPr>
        <w:t xml:space="preserve"> of its host, </w:t>
      </w:r>
      <w:r w:rsidRPr="007A5742">
        <w:rPr>
          <w:rStyle w:val="StyleUnderline"/>
          <w:rFonts w:asciiTheme="minorHAnsi" w:hAnsiTheme="minorHAnsi" w:cstheme="minorHAnsi"/>
          <w:highlight w:val="green"/>
        </w:rPr>
        <w:t xml:space="preserve">since </w:t>
      </w:r>
      <w:r w:rsidRPr="007A5742">
        <w:rPr>
          <w:rStyle w:val="Emphasis"/>
          <w:rFonts w:asciiTheme="minorHAnsi" w:hAnsiTheme="minorHAnsi" w:cstheme="minorHAnsi"/>
          <w:highlight w:val="green"/>
        </w:rPr>
        <w:t>lack of hosts</w:t>
      </w:r>
      <w:r w:rsidRPr="007A5742">
        <w:rPr>
          <w:rStyle w:val="StyleUnderline"/>
          <w:rFonts w:asciiTheme="minorHAnsi" w:hAnsiTheme="minorHAnsi" w:cstheme="minorHAnsi"/>
        </w:rPr>
        <w:t xml:space="preserve"> </w:t>
      </w:r>
      <w:r w:rsidRPr="007A5742">
        <w:rPr>
          <w:rStyle w:val="StyleUnderline"/>
          <w:rFonts w:asciiTheme="minorHAnsi" w:hAnsiTheme="minorHAnsi" w:cstheme="minorHAnsi"/>
          <w:highlight w:val="green"/>
        </w:rPr>
        <w:t>would</w:t>
      </w:r>
      <w:r w:rsidRPr="007A5742">
        <w:rPr>
          <w:rStyle w:val="StyleUnderline"/>
          <w:rFonts w:asciiTheme="minorHAnsi" w:hAnsiTheme="minorHAnsi" w:cstheme="minorHAnsi"/>
        </w:rPr>
        <w:t xml:space="preserve"> naturally </w:t>
      </w:r>
      <w:r w:rsidRPr="007A5742">
        <w:rPr>
          <w:rStyle w:val="StyleUnderline"/>
          <w:rFonts w:asciiTheme="minorHAnsi" w:hAnsiTheme="minorHAnsi" w:cstheme="minorHAnsi"/>
          <w:highlight w:val="green"/>
        </w:rPr>
        <w:t>limit</w:t>
      </w:r>
      <w:r w:rsidRPr="007A5742">
        <w:rPr>
          <w:rStyle w:val="StyleUnderline"/>
          <w:rFonts w:asciiTheme="minorHAnsi" w:hAnsiTheme="minorHAnsi" w:cstheme="minorHAnsi"/>
        </w:rPr>
        <w:t xml:space="preserve"> the pathogen population</w:t>
      </w:r>
      <w:r w:rsidRPr="007A5742">
        <w:rPr>
          <w:rFonts w:asciiTheme="minorHAnsi" w:hAnsiTheme="minorHAnsi" w:cstheme="minorHAnsi"/>
          <w:sz w:val="16"/>
        </w:rPr>
        <w:t xml:space="preserve">. However, </w:t>
      </w:r>
      <w:r w:rsidRPr="007A5742">
        <w:rPr>
          <w:rStyle w:val="StyleUnderline"/>
          <w:rFonts w:asciiTheme="minorHAnsi" w:hAnsiTheme="minorHAnsi" w:cstheme="minorHAnsi"/>
          <w:highlight w:val="green"/>
        </w:rPr>
        <w:t xml:space="preserve">this does not apply if the pathogen has a </w:t>
      </w:r>
      <w:r w:rsidRPr="007A5742">
        <w:rPr>
          <w:rStyle w:val="Emphasis"/>
          <w:rFonts w:asciiTheme="minorHAnsi" w:hAnsiTheme="minorHAnsi" w:cstheme="minorHAnsi"/>
          <w:highlight w:val="green"/>
        </w:rPr>
        <w:t>reservoir in another host species</w:t>
      </w:r>
      <w:r w:rsidRPr="007A5742">
        <w:rPr>
          <w:rStyle w:val="StyleUnderline"/>
          <w:rFonts w:asciiTheme="minorHAnsi" w:hAnsiTheme="minorHAnsi" w:cstheme="minorHAnsi"/>
        </w:rPr>
        <w:t xml:space="preserve">. A pathogen with a reservoir species that acts as a </w:t>
      </w:r>
      <w:r w:rsidRPr="007A5742">
        <w:rPr>
          <w:rStyle w:val="Emphasis"/>
          <w:rFonts w:asciiTheme="minorHAnsi" w:hAnsiTheme="minorHAnsi" w:cstheme="minorHAnsi"/>
        </w:rPr>
        <w:t>stable carrier state</w:t>
      </w:r>
      <w:r w:rsidRPr="007A5742">
        <w:rPr>
          <w:rFonts w:asciiTheme="minorHAnsi" w:hAnsiTheme="minorHAnsi" w:cstheme="minorHAnsi"/>
          <w:sz w:val="16"/>
        </w:rPr>
        <w:t xml:space="preserve"> </w:t>
      </w:r>
      <w:r w:rsidRPr="007A5742">
        <w:rPr>
          <w:rStyle w:val="StyleUnderline"/>
          <w:rFonts w:asciiTheme="minorHAnsi" w:hAnsiTheme="minorHAnsi" w:cstheme="minorHAnsi"/>
        </w:rPr>
        <w:t xml:space="preserve">for the pathogen, </w:t>
      </w:r>
      <w:r w:rsidRPr="007A5742">
        <w:rPr>
          <w:rStyle w:val="StyleUnderline"/>
          <w:rFonts w:asciiTheme="minorHAnsi" w:hAnsiTheme="minorHAnsi" w:cstheme="minorHAnsi"/>
          <w:highlight w:val="green"/>
        </w:rPr>
        <w:t xml:space="preserve">a high potential for </w:t>
      </w:r>
      <w:r w:rsidRPr="007A5742">
        <w:rPr>
          <w:rStyle w:val="Emphasis"/>
          <w:rFonts w:asciiTheme="minorHAnsi" w:hAnsiTheme="minorHAnsi" w:cstheme="minorHAnsi"/>
          <w:highlight w:val="green"/>
        </w:rPr>
        <w:t>infecting susceptible species</w:t>
      </w:r>
      <w:r w:rsidRPr="007A5742">
        <w:rPr>
          <w:rFonts w:asciiTheme="minorHAnsi" w:hAnsiTheme="minorHAnsi" w:cstheme="minorHAnsi"/>
          <w:sz w:val="16"/>
        </w:rPr>
        <w:t xml:space="preserve"> (especially critical age groups), </w:t>
      </w:r>
      <w:r w:rsidRPr="007A5742">
        <w:rPr>
          <w:rStyle w:val="StyleUnderline"/>
          <w:rFonts w:asciiTheme="minorHAnsi" w:hAnsiTheme="minorHAnsi" w:cstheme="minorHAnsi"/>
          <w:highlight w:val="green"/>
        </w:rPr>
        <w:t>and</w:t>
      </w:r>
      <w:r w:rsidRPr="007A5742">
        <w:rPr>
          <w:rFonts w:asciiTheme="minorHAnsi" w:hAnsiTheme="minorHAnsi" w:cstheme="minorHAnsi"/>
          <w:sz w:val="16"/>
        </w:rPr>
        <w:t xml:space="preserve"> </w:t>
      </w:r>
      <w:proofErr w:type="spellStart"/>
      <w:r w:rsidRPr="007A5742">
        <w:rPr>
          <w:rStyle w:val="Emphasis"/>
          <w:rFonts w:asciiTheme="minorHAnsi" w:hAnsiTheme="minorHAnsi" w:cstheme="minorHAnsi"/>
          <w:highlight w:val="green"/>
        </w:rPr>
        <w:t>hyperlethality</w:t>
      </w:r>
      <w:proofErr w:type="spellEnd"/>
      <w:r w:rsidRPr="007A5742">
        <w:rPr>
          <w:rFonts w:asciiTheme="minorHAnsi" w:hAnsiTheme="minorHAnsi" w:cstheme="minorHAnsi"/>
          <w:sz w:val="16"/>
        </w:rPr>
        <w:t xml:space="preserve"> (mortality in the range of 50%–75%) </w:t>
      </w:r>
      <w:r w:rsidRPr="007A5742">
        <w:rPr>
          <w:rStyle w:val="StyleUnderline"/>
          <w:rFonts w:asciiTheme="minorHAnsi" w:hAnsiTheme="minorHAnsi" w:cstheme="minorHAnsi"/>
        </w:rPr>
        <w:t xml:space="preserve">may cause </w:t>
      </w:r>
      <w:r w:rsidRPr="007A5742">
        <w:rPr>
          <w:rStyle w:val="Emphasis"/>
          <w:rFonts w:asciiTheme="minorHAnsi" w:hAnsiTheme="minorHAnsi" w:cstheme="minorHAnsi"/>
          <w:highlight w:val="green"/>
        </w:rPr>
        <w:t>repeated outbreaks</w:t>
      </w:r>
      <w:r w:rsidRPr="007A5742">
        <w:rPr>
          <w:rFonts w:asciiTheme="minorHAnsi" w:hAnsiTheme="minorHAnsi" w:cstheme="minorHAnsi"/>
          <w:sz w:val="16"/>
        </w:rPr>
        <w:t xml:space="preserve"> </w:t>
      </w:r>
      <w:r w:rsidRPr="007A5742">
        <w:rPr>
          <w:rStyle w:val="StyleUnderline"/>
          <w:rFonts w:asciiTheme="minorHAnsi" w:hAnsiTheme="minorHAnsi" w:cstheme="minorHAnsi"/>
        </w:rPr>
        <w:t>that</w:t>
      </w:r>
      <w:r w:rsidRPr="007A5742">
        <w:rPr>
          <w:rFonts w:asciiTheme="minorHAnsi" w:hAnsiTheme="minorHAnsi" w:cstheme="minorHAnsi"/>
          <w:sz w:val="16"/>
        </w:rPr>
        <w:t xml:space="preserve"> </w:t>
      </w:r>
      <w:r w:rsidRPr="007A5742">
        <w:rPr>
          <w:rStyle w:val="Emphasis"/>
          <w:rFonts w:asciiTheme="minorHAnsi" w:hAnsiTheme="minorHAnsi" w:cstheme="minorHAnsi"/>
        </w:rPr>
        <w:t xml:space="preserve">gradually reduces the fitness of the species </w:t>
      </w:r>
      <w:r w:rsidRPr="007A5742">
        <w:rPr>
          <w:rStyle w:val="Emphasis"/>
          <w:rFonts w:asciiTheme="minorHAnsi" w:hAnsiTheme="minorHAnsi" w:cstheme="minorHAnsi"/>
          <w:highlight w:val="green"/>
        </w:rPr>
        <w:t>until eventually it succumbs to</w:t>
      </w:r>
      <w:r w:rsidRPr="007A5742">
        <w:rPr>
          <w:rStyle w:val="Emphasis"/>
          <w:rFonts w:asciiTheme="minorHAnsi" w:hAnsiTheme="minorHAnsi" w:cstheme="minorHAnsi"/>
        </w:rPr>
        <w:t xml:space="preserve"> other random </w:t>
      </w:r>
      <w:r w:rsidRPr="007A5742">
        <w:rPr>
          <w:rStyle w:val="Emphasis"/>
          <w:rFonts w:asciiTheme="minorHAnsi" w:hAnsiTheme="minorHAnsi" w:cstheme="minorHAnsi"/>
          <w:highlight w:val="green"/>
        </w:rPr>
        <w:t>environmental events</w:t>
      </w:r>
      <w:r w:rsidRPr="007A5742">
        <w:rPr>
          <w:rFonts w:asciiTheme="minorHAnsi" w:hAnsiTheme="minorHAnsi" w:cstheme="minorHAnsi"/>
          <w:sz w:val="16"/>
        </w:rPr>
        <w:t xml:space="preserve"> (MacPhee &amp; Greenwood, 2013). </w:t>
      </w:r>
      <w:r w:rsidRPr="007A5742">
        <w:rPr>
          <w:rStyle w:val="StyleUnderline"/>
          <w:rFonts w:asciiTheme="minorHAnsi" w:hAnsiTheme="minorHAnsi" w:cstheme="minorHAnsi"/>
        </w:rPr>
        <w:t xml:space="preserve">Amphibian chytridiomycosis may be a good example, where the pathogen has a large host range but is </w:t>
      </w:r>
      <w:r w:rsidRPr="007A5742">
        <w:rPr>
          <w:rStyle w:val="Emphasis"/>
          <w:rFonts w:asciiTheme="minorHAnsi" w:hAnsiTheme="minorHAnsi" w:cstheme="minorHAnsi"/>
        </w:rPr>
        <w:t xml:space="preserve">lethal to </w:t>
      </w:r>
      <w:proofErr w:type="gramStart"/>
      <w:r w:rsidRPr="007A5742">
        <w:rPr>
          <w:rStyle w:val="Emphasis"/>
          <w:rFonts w:asciiTheme="minorHAnsi" w:hAnsiTheme="minorHAnsi" w:cstheme="minorHAnsi"/>
        </w:rPr>
        <w:t>particular species</w:t>
      </w:r>
      <w:proofErr w:type="gramEnd"/>
      <w:r w:rsidRPr="007A5742">
        <w:rPr>
          <w:rFonts w:asciiTheme="minorHAnsi" w:hAnsiTheme="minorHAnsi" w:cstheme="minorHAnsi"/>
          <w:sz w:val="16"/>
        </w:rPr>
        <w:t xml:space="preserve"> (Berger et al., 2016). </w:t>
      </w:r>
      <w:r w:rsidRPr="007A5742">
        <w:rPr>
          <w:rStyle w:val="StyleUnderline"/>
          <w:rFonts w:asciiTheme="minorHAnsi" w:hAnsiTheme="minorHAnsi" w:cstheme="minorHAnsi"/>
        </w:rPr>
        <w:t xml:space="preserve">On the other hand, Tasmanian devil facial tumor disease may cause an extinction in an already threatened species because both a </w:t>
      </w:r>
      <w:proofErr w:type="gramStart"/>
      <w:r w:rsidRPr="007A5742">
        <w:rPr>
          <w:rStyle w:val="Emphasis"/>
          <w:rFonts w:asciiTheme="minorHAnsi" w:hAnsiTheme="minorHAnsi" w:cstheme="minorHAnsi"/>
        </w:rPr>
        <w:t>low density</w:t>
      </w:r>
      <w:proofErr w:type="gramEnd"/>
      <w:r w:rsidRPr="007A5742">
        <w:rPr>
          <w:rStyle w:val="Emphasis"/>
          <w:rFonts w:asciiTheme="minorHAnsi" w:hAnsiTheme="minorHAnsi" w:cstheme="minorHAnsi"/>
        </w:rPr>
        <w:t xml:space="preserve"> threshold</w:t>
      </w:r>
      <w:r w:rsidRPr="007A5742">
        <w:rPr>
          <w:rStyle w:val="StyleUnderline"/>
          <w:rFonts w:asciiTheme="minorHAnsi" w:hAnsiTheme="minorHAnsi" w:cstheme="minorHAnsi"/>
        </w:rPr>
        <w:t xml:space="preserve"> and </w:t>
      </w:r>
      <w:r w:rsidRPr="007A5742">
        <w:rPr>
          <w:rStyle w:val="Emphasis"/>
          <w:rFonts w:asciiTheme="minorHAnsi" w:hAnsiTheme="minorHAnsi" w:cstheme="minorHAnsi"/>
        </w:rPr>
        <w:t>low genetic diversity</w:t>
      </w:r>
      <w:r w:rsidRPr="007A5742">
        <w:rPr>
          <w:rStyle w:val="StyleUnderline"/>
          <w:rFonts w:asciiTheme="minorHAnsi" w:hAnsiTheme="minorHAnsi" w:cstheme="minorHAnsi"/>
        </w:rPr>
        <w:t xml:space="preserve"> among the hosts makes </w:t>
      </w:r>
      <w:r w:rsidRPr="007A5742">
        <w:rPr>
          <w:rStyle w:val="Emphasis"/>
          <w:rFonts w:asciiTheme="minorHAnsi" w:hAnsiTheme="minorHAnsi" w:cstheme="minorHAnsi"/>
        </w:rPr>
        <w:t>all</w:t>
      </w:r>
      <w:r w:rsidRPr="007A5742">
        <w:rPr>
          <w:rStyle w:val="StyleUnderline"/>
          <w:rFonts w:asciiTheme="minorHAnsi" w:hAnsiTheme="minorHAnsi" w:cstheme="minorHAnsi"/>
        </w:rPr>
        <w:t xml:space="preserve"> individuals susceptible</w:t>
      </w:r>
      <w:r w:rsidRPr="007A5742">
        <w:rPr>
          <w:rFonts w:asciiTheme="minorHAnsi" w:hAnsiTheme="minorHAnsi" w:cstheme="minorHAnsi"/>
          <w:sz w:val="16"/>
        </w:rPr>
        <w:t xml:space="preserve"> (McCallum, 2012). </w:t>
      </w:r>
      <w:r w:rsidRPr="007A5742">
        <w:rPr>
          <w:rStyle w:val="StyleUnderline"/>
          <w:rFonts w:asciiTheme="minorHAnsi" w:hAnsiTheme="minorHAnsi" w:cstheme="minorHAnsi"/>
        </w:rPr>
        <w:t xml:space="preserve">As an example, avian influenza H5N1 represents a recognized potential pandemic that could cause massive damage if a mutation would add the </w:t>
      </w:r>
      <w:r w:rsidRPr="007A5742">
        <w:rPr>
          <w:rStyle w:val="Emphasis"/>
          <w:rFonts w:asciiTheme="minorHAnsi" w:hAnsiTheme="minorHAnsi" w:cstheme="minorHAnsi"/>
        </w:rPr>
        <w:t>ability of easy transmissibility</w:t>
      </w:r>
      <w:r w:rsidRPr="007A5742">
        <w:rPr>
          <w:rStyle w:val="StyleUnderline"/>
          <w:rFonts w:asciiTheme="minorHAnsi" w:hAnsiTheme="minorHAnsi" w:cstheme="minorHAnsi"/>
        </w:rPr>
        <w:t xml:space="preserve"> between humans</w:t>
      </w:r>
      <w:r w:rsidRPr="007A5742">
        <w:rPr>
          <w:rFonts w:asciiTheme="minorHAnsi" w:hAnsiTheme="minorHAnsi" w:cstheme="minorHAnsi"/>
          <w:sz w:val="16"/>
        </w:rPr>
        <w:t xml:space="preserve"> (at present human infections are not transmissible). </w:t>
      </w:r>
      <w:r w:rsidRPr="007A5742">
        <w:rPr>
          <w:rStyle w:val="StyleUnderline"/>
          <w:rFonts w:asciiTheme="minorHAnsi" w:hAnsiTheme="minorHAnsi" w:cstheme="minorHAnsi"/>
        </w:rPr>
        <w:t xml:space="preserve">It also exists within a large pool of </w:t>
      </w:r>
      <w:r w:rsidRPr="007A5742">
        <w:rPr>
          <w:rStyle w:val="Emphasis"/>
          <w:rFonts w:asciiTheme="minorHAnsi" w:hAnsiTheme="minorHAnsi" w:cstheme="minorHAnsi"/>
        </w:rPr>
        <w:t>bird hosts</w:t>
      </w:r>
      <w:r w:rsidRPr="007A5742">
        <w:rPr>
          <w:rFonts w:asciiTheme="minorHAnsi" w:hAnsiTheme="minorHAnsi" w:cstheme="minorHAnsi"/>
          <w:sz w:val="16"/>
        </w:rPr>
        <w:t xml:space="preserve">. Given that past influenza pandemics have infected between 24%–38% of the population, H5N1 has a case fatality rate ranging from 1% to 60%, a rough estimate suggest that a pandemic could kill between 16.8 million and 1.7 billion people (Cotton-Barratt et al., 2016). A pandemic flu model estimated 21–33 million deaths globally for a modern re-run of the 1918 flu but noted that it did not represent a </w:t>
      </w:r>
      <w:proofErr w:type="gramStart"/>
      <w:r w:rsidRPr="007A5742">
        <w:rPr>
          <w:rFonts w:asciiTheme="minorHAnsi" w:hAnsiTheme="minorHAnsi" w:cstheme="minorHAnsi"/>
          <w:sz w:val="16"/>
        </w:rPr>
        <w:t>worst case</w:t>
      </w:r>
      <w:proofErr w:type="gramEnd"/>
      <w:r w:rsidRPr="007A5742">
        <w:rPr>
          <w:rFonts w:asciiTheme="minorHAnsi" w:hAnsiTheme="minorHAnsi" w:cstheme="minorHAnsi"/>
          <w:sz w:val="16"/>
        </w:rPr>
        <w:t xml:space="preserve"> scenario (Madhav, 2013). While unlikely to be an extinction threat on its own, it could clearly weaken a vulnerable population. </w:t>
      </w:r>
      <w:r w:rsidRPr="007A5742">
        <w:rPr>
          <w:rStyle w:val="StyleUnderline"/>
          <w:rFonts w:asciiTheme="minorHAnsi" w:hAnsiTheme="minorHAnsi" w:cstheme="minorHAnsi"/>
          <w:highlight w:val="green"/>
        </w:rPr>
        <w:t xml:space="preserve">Viruses with longer incubation times, higher infectiousness, and case fatality rates are </w:t>
      </w:r>
      <w:proofErr w:type="gramStart"/>
      <w:r w:rsidRPr="007A5742">
        <w:rPr>
          <w:rStyle w:val="StyleUnderline"/>
          <w:rFonts w:asciiTheme="minorHAnsi" w:hAnsiTheme="minorHAnsi" w:cstheme="minorHAnsi"/>
          <w:highlight w:val="green"/>
        </w:rPr>
        <w:t>known</w:t>
      </w:r>
      <w:r w:rsidRPr="007A5742">
        <w:rPr>
          <w:rStyle w:val="StyleUnderline"/>
          <w:rFonts w:asciiTheme="minorHAnsi" w:hAnsiTheme="minorHAnsi" w:cstheme="minorHAnsi"/>
        </w:rPr>
        <w:t>:</w:t>
      </w:r>
      <w:proofErr w:type="gramEnd"/>
      <w:r w:rsidRPr="007A5742">
        <w:rPr>
          <w:rStyle w:val="StyleUnderline"/>
          <w:rFonts w:asciiTheme="minorHAnsi" w:hAnsiTheme="minorHAnsi" w:cstheme="minorHAnsi"/>
        </w:rPr>
        <w:t xml:space="preserve"> while </w:t>
      </w:r>
      <w:r w:rsidRPr="007A5742">
        <w:rPr>
          <w:rStyle w:val="StyleUnderline"/>
          <w:rFonts w:asciiTheme="minorHAnsi" w:hAnsiTheme="minorHAnsi" w:cstheme="minorHAnsi"/>
          <w:highlight w:val="green"/>
        </w:rPr>
        <w:t>a super-pandemic</w:t>
      </w:r>
      <w:r w:rsidRPr="007A5742">
        <w:rPr>
          <w:rStyle w:val="StyleUnderline"/>
          <w:rFonts w:asciiTheme="minorHAnsi" w:hAnsiTheme="minorHAnsi" w:cstheme="minorHAnsi"/>
        </w:rPr>
        <w:t xml:space="preserve"> combining all these properties may be unlikely, it </w:t>
      </w:r>
      <w:r w:rsidRPr="007A5742">
        <w:rPr>
          <w:rStyle w:val="StyleUnderline"/>
          <w:rFonts w:asciiTheme="minorHAnsi" w:hAnsiTheme="minorHAnsi" w:cstheme="minorHAnsi"/>
          <w:highlight w:val="green"/>
        </w:rPr>
        <w:t xml:space="preserve">does not seem </w:t>
      </w:r>
      <w:r w:rsidRPr="007A5742">
        <w:rPr>
          <w:rStyle w:val="StyleUnderline"/>
          <w:rFonts w:asciiTheme="minorHAnsi" w:hAnsiTheme="minorHAnsi" w:cstheme="minorHAnsi"/>
        </w:rPr>
        <w:t xml:space="preserve">biologically </w:t>
      </w:r>
      <w:r w:rsidRPr="007A5742">
        <w:rPr>
          <w:rStyle w:val="Emphasis"/>
          <w:rFonts w:asciiTheme="minorHAnsi" w:hAnsiTheme="minorHAnsi" w:cstheme="minorHAnsi"/>
          <w:highlight w:val="green"/>
        </w:rPr>
        <w:t>impossible</w:t>
      </w:r>
      <w:r w:rsidRPr="007A5742">
        <w:rPr>
          <w:rStyle w:val="StyleUnderline"/>
          <w:rFonts w:asciiTheme="minorHAnsi" w:hAnsiTheme="minorHAnsi" w:cstheme="minorHAnsi"/>
        </w:rPr>
        <w:t>.</w:t>
      </w:r>
      <w:r w:rsidRPr="007A5742">
        <w:rPr>
          <w:rFonts w:asciiTheme="minorHAnsi" w:hAnsiTheme="minorHAnsi" w:cstheme="minorHAnsi"/>
          <w:sz w:val="16"/>
        </w:rPr>
        <w:t xml:space="preserve"> In addition, </w:t>
      </w:r>
      <w:r w:rsidRPr="007A5742">
        <w:rPr>
          <w:rStyle w:val="Emphasis"/>
          <w:rFonts w:asciiTheme="minorHAnsi" w:hAnsiTheme="minorHAnsi" w:cstheme="minorHAnsi"/>
        </w:rPr>
        <w:t>deliberate</w:t>
      </w:r>
      <w:r w:rsidRPr="007A5742">
        <w:rPr>
          <w:rFonts w:asciiTheme="minorHAnsi" w:hAnsiTheme="minorHAnsi" w:cstheme="minorHAnsi"/>
          <w:sz w:val="16"/>
        </w:rPr>
        <w:t xml:space="preserve"> </w:t>
      </w:r>
      <w:r w:rsidRPr="007A5742">
        <w:rPr>
          <w:rStyle w:val="StyleUnderline"/>
          <w:rFonts w:asciiTheme="minorHAnsi" w:hAnsiTheme="minorHAnsi" w:cstheme="minorHAnsi"/>
        </w:rPr>
        <w:t>alterations</w:t>
      </w:r>
      <w:r w:rsidRPr="007A5742">
        <w:rPr>
          <w:rFonts w:asciiTheme="minorHAnsi" w:hAnsiTheme="minorHAnsi" w:cstheme="minorHAnsi"/>
          <w:sz w:val="16"/>
        </w:rPr>
        <w:t xml:space="preserve"> of different viruses </w:t>
      </w:r>
      <w:r w:rsidRPr="007A5742">
        <w:rPr>
          <w:rStyle w:val="StyleUnderline"/>
          <w:rFonts w:asciiTheme="minorHAnsi" w:hAnsiTheme="minorHAnsi" w:cstheme="minorHAnsi"/>
        </w:rPr>
        <w:t xml:space="preserve">have successfully increased transmissibility and lethality, or </w:t>
      </w:r>
      <w:r w:rsidRPr="007A5742">
        <w:rPr>
          <w:rStyle w:val="Emphasis"/>
          <w:rFonts w:asciiTheme="minorHAnsi" w:hAnsiTheme="minorHAnsi" w:cstheme="minorHAnsi"/>
        </w:rPr>
        <w:t>reduce</w:t>
      </w:r>
      <w:r w:rsidRPr="007A5742">
        <w:rPr>
          <w:rStyle w:val="StyleUnderline"/>
          <w:rFonts w:asciiTheme="minorHAnsi" w:hAnsiTheme="minorHAnsi" w:cstheme="minorHAnsi"/>
        </w:rPr>
        <w:t xml:space="preserve">d </w:t>
      </w:r>
      <w:r w:rsidRPr="007A5742">
        <w:rPr>
          <w:rStyle w:val="Emphasis"/>
          <w:rFonts w:asciiTheme="minorHAnsi" w:hAnsiTheme="minorHAnsi" w:cstheme="minorHAnsi"/>
        </w:rPr>
        <w:t>treatability</w:t>
      </w:r>
      <w:r w:rsidRPr="007A5742">
        <w:rPr>
          <w:rStyle w:val="StyleUnderline"/>
          <w:rFonts w:asciiTheme="minorHAnsi" w:hAnsiTheme="minorHAnsi" w:cstheme="minorHAnsi"/>
        </w:rPr>
        <w:t xml:space="preserve">: the </w:t>
      </w:r>
      <w:r w:rsidRPr="007A5742">
        <w:rPr>
          <w:rStyle w:val="Emphasis"/>
          <w:rFonts w:asciiTheme="minorHAnsi" w:hAnsiTheme="minorHAnsi" w:cstheme="minorHAnsi"/>
        </w:rPr>
        <w:t>major biological extinction risk</w:t>
      </w:r>
      <w:r w:rsidRPr="007A5742">
        <w:rPr>
          <w:rStyle w:val="StyleUnderline"/>
          <w:rFonts w:asciiTheme="minorHAnsi" w:hAnsiTheme="minorHAnsi" w:cstheme="minorHAnsi"/>
        </w:rPr>
        <w:t xml:space="preserve"> may be </w:t>
      </w:r>
      <w:r w:rsidRPr="007A5742">
        <w:rPr>
          <w:rStyle w:val="Emphasis"/>
          <w:rFonts w:asciiTheme="minorHAnsi" w:hAnsiTheme="minorHAnsi" w:cstheme="minorHAnsi"/>
        </w:rPr>
        <w:t>deliberately engineered pathogens</w:t>
      </w:r>
      <w:r w:rsidRPr="007A5742">
        <w:rPr>
          <w:rStyle w:val="StyleUnderline"/>
          <w:rFonts w:asciiTheme="minorHAnsi" w:hAnsiTheme="minorHAnsi" w:cstheme="minorHAnsi"/>
        </w:rPr>
        <w:t xml:space="preserve"> rather than natural.</w:t>
      </w:r>
    </w:p>
    <w:bookmarkEnd w:id="0"/>
    <w:p w14:paraId="1F2500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321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71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46095"/>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3215"/>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7248"/>
  <w15:chartTrackingRefBased/>
  <w15:docId w15:val="{3CD4103D-7DE1-4616-9010-2C50966CC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3215"/>
    <w:rPr>
      <w:rFonts w:ascii="Calibri" w:hAnsi="Calibri" w:cs="Calibri"/>
    </w:rPr>
  </w:style>
  <w:style w:type="paragraph" w:styleId="Heading1">
    <w:name w:val="heading 1"/>
    <w:aliases w:val="Pocket"/>
    <w:basedOn w:val="Normal"/>
    <w:next w:val="Normal"/>
    <w:link w:val="Heading1Char"/>
    <w:qFormat/>
    <w:rsid w:val="00D332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32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332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3"/>
    <w:unhideWhenUsed/>
    <w:qFormat/>
    <w:rsid w:val="00D3321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D3321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D3321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D332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3215"/>
  </w:style>
  <w:style w:type="character" w:customStyle="1" w:styleId="Heading1Char">
    <w:name w:val="Heading 1 Char"/>
    <w:aliases w:val="Pocket Char"/>
    <w:basedOn w:val="DefaultParagraphFont"/>
    <w:link w:val="Heading1"/>
    <w:rsid w:val="00D332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321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33215"/>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D33215"/>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D332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3321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D33215"/>
    <w:rPr>
      <w:b/>
      <w:sz w:val="26"/>
      <w:u w:val="singl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D33215"/>
    <w:rPr>
      <w:color w:val="auto"/>
      <w:u w:val="none"/>
    </w:rPr>
  </w:style>
  <w:style w:type="character" w:styleId="FollowedHyperlink">
    <w:name w:val="FollowedHyperlink"/>
    <w:basedOn w:val="DefaultParagraphFont"/>
    <w:uiPriority w:val="99"/>
    <w:semiHidden/>
    <w:unhideWhenUsed/>
    <w:rsid w:val="00D33215"/>
    <w:rPr>
      <w:color w:val="auto"/>
      <w:u w:val="none"/>
    </w:rPr>
  </w:style>
  <w:style w:type="character" w:customStyle="1" w:styleId="Heading5Char">
    <w:name w:val="Heading 5 Char"/>
    <w:basedOn w:val="DefaultParagraphFont"/>
    <w:link w:val="Heading5"/>
    <w:uiPriority w:val="99"/>
    <w:semiHidden/>
    <w:rsid w:val="00D332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D33215"/>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D33215"/>
    <w:pPr>
      <w:ind w:left="720"/>
      <w:jc w:val="both"/>
    </w:pPr>
    <w:rPr>
      <w:b/>
      <w:iCs/>
      <w:u w:val="single"/>
    </w:rPr>
  </w:style>
  <w:style w:type="paragraph" w:styleId="ListParagraph">
    <w:name w:val="List Paragraph"/>
    <w:aliases w:val="6 font"/>
    <w:basedOn w:val="Normal"/>
    <w:uiPriority w:val="99"/>
    <w:unhideWhenUsed/>
    <w:qFormat/>
    <w:rsid w:val="00D33215"/>
    <w:pPr>
      <w:ind w:left="720"/>
      <w:contextualSpacing/>
    </w:pPr>
  </w:style>
  <w:style w:type="paragraph" w:styleId="Title">
    <w:name w:val="Title"/>
    <w:aliases w:val="Bold Underlined,UNDERLINE,Cites and Cards,title"/>
    <w:basedOn w:val="Normal"/>
    <w:next w:val="NoSpacing"/>
    <w:link w:val="TitleChar"/>
    <w:uiPriority w:val="5"/>
    <w:qFormat/>
    <w:rsid w:val="00D33215"/>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D33215"/>
    <w:rPr>
      <w:rFonts w:ascii="Calibri" w:eastAsia="SimSun" w:hAnsi="Calibri" w:cs="Mangal"/>
      <w:kern w:val="1"/>
      <w:lang w:eastAsia="ja-JP" w:bidi="hi-IN"/>
    </w:rPr>
  </w:style>
  <w:style w:type="paragraph" w:styleId="NoSpacing">
    <w:name w:val="No Spacing"/>
    <w:uiPriority w:val="99"/>
    <w:semiHidden/>
    <w:unhideWhenUsed/>
    <w:qFormat/>
    <w:rsid w:val="00D33215"/>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press-release/as-artemis-moves-forward-nasa-picks-spacex-to-land-next-americans-on-moon" TargetMode="External"/><Relationship Id="rId13" Type="http://schemas.openxmlformats.org/officeDocument/2006/relationships/hyperlink" Target="https://www.technologyreview.com/2019/06/26/134510/asteroid-mining-bubble-burst-history/" TargetMode="External"/><Relationship Id="rId18" Type="http://schemas.openxmlformats.org/officeDocument/2006/relationships/hyperlink" Target="https://www.scientificamerican.com/article/new-horizons-may-have-solved-planet-formation-cold-cas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ambridge.org/core/books/abs/food-or-war/hotspots-for-food-conflict-in-the-twentyfirst-century/1CD674412E09B8E6F325C9C0A0A6778A" TargetMode="External"/><Relationship Id="rId7" Type="http://schemas.openxmlformats.org/officeDocument/2006/relationships/hyperlink" Target="https://www.nasa.gov/press-release/nasa-selects-companies-to-collect-lunar-resources-for-artemis-demonstrations" TargetMode="External"/><Relationship Id="rId12" Type="http://schemas.openxmlformats.org/officeDocument/2006/relationships/hyperlink" Target="https://www.nasa.gov/mission_pages/osiris-rex/about" TargetMode="External"/><Relationship Id="rId17" Type="http://schemas.openxmlformats.org/officeDocument/2006/relationships/hyperlink" Target="https://www.scientificamerican.com/article/nasas-dart-mission-could-help-cancel-an-asteroid-apocalypse/" TargetMode="External"/><Relationship Id="rId25" Type="http://schemas.openxmlformats.org/officeDocument/2006/relationships/hyperlink" Target="https://news.mongabay.com/2010/06/gabon-bans-log-exports/" TargetMode="External"/><Relationship Id="rId2" Type="http://schemas.openxmlformats.org/officeDocument/2006/relationships/numbering" Target="numbering.xml"/><Relationship Id="rId16" Type="http://schemas.openxmlformats.org/officeDocument/2006/relationships/hyperlink" Target="https://twitter.com/@SquigglyVolcano" TargetMode="External"/><Relationship Id="rId20" Type="http://schemas.openxmlformats.org/officeDocument/2006/relationships/hyperlink" Target="https://www.greensightag.com/logbook/can-starlink-save-the-world-by-connecting-farms/" TargetMode="External"/><Relationship Id="rId1" Type="http://schemas.openxmlformats.org/officeDocument/2006/relationships/customXml" Target="../customXml/item1.xml"/><Relationship Id="rId6" Type="http://schemas.openxmlformats.org/officeDocument/2006/relationships/hyperlink" Target="https://www.nasa.gov/press-release/nasa-selects-companies-to-collect-lunar-resources-for-artemis-demonstrations/" TargetMode="External"/><Relationship Id="rId11" Type="http://schemas.openxmlformats.org/officeDocument/2006/relationships/hyperlink" Target="https://www.hayabusa2.jaxa.jp/en/" TargetMode="External"/><Relationship Id="rId24" Type="http://schemas.openxmlformats.org/officeDocument/2006/relationships/hyperlink" Target="https://news.mongabay.com/2018/02/maps-tease-apart-complex-relationship-between-agriculture-and-deforestation-in-drc/" TargetMode="External"/><Relationship Id="rId5" Type="http://schemas.openxmlformats.org/officeDocument/2006/relationships/webSettings" Target="webSettings.xml"/><Relationship Id="rId15" Type="http://schemas.openxmlformats.org/officeDocument/2006/relationships/hyperlink" Target="https://www.discovermagazine.com/the-sciences/were-coming-for-the-asteroids-are-the-asteroids-also-coming-for-us%20November%2030" TargetMode="External"/><Relationship Id="rId23" Type="http://schemas.openxmlformats.org/officeDocument/2006/relationships/hyperlink" Target="https://onlinelibrary.wiley.com/doi/pdf/10.1111/area.12469" TargetMode="External"/><Relationship Id="rId10" Type="http://schemas.openxmlformats.org/officeDocument/2006/relationships/hyperlink" Target="https://www.hayabusa2.jaxa.jp/en/" TargetMode="External"/><Relationship Id="rId19" Type="http://schemas.openxmlformats.org/officeDocument/2006/relationships/hyperlink" Target="https://www.scientificamerican.com/article/are-we-doing-enough-to-protect-earth-from-asteroids/" TargetMode="External"/><Relationship Id="rId4" Type="http://schemas.openxmlformats.org/officeDocument/2006/relationships/settings" Target="settings.xml"/><Relationship Id="rId9" Type="http://schemas.openxmlformats.org/officeDocument/2006/relationships/hyperlink" Target="https://www.nasa.gov/osiris-rex" TargetMode="External"/><Relationship Id="rId14" Type="http://schemas.openxmlformats.org/officeDocument/2006/relationships/hyperlink" Target="https://surveygizmoresponseuploads.s3.amazonaws.com/fileuploads/623127/5489366/111-381503be1c5764e533d2e1e923e21477_HeldmannJenniferL.pdf" TargetMode="External"/><Relationship Id="rId22" Type="http://schemas.openxmlformats.org/officeDocument/2006/relationships/hyperlink" Target="http://www.nature.com/articles/476282c"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21465</Words>
  <Characters>108614</Characters>
  <Application>Microsoft Office Word</Application>
  <DocSecurity>0</DocSecurity>
  <Lines>1262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2022-04-12T17:16:00Z</dcterms:created>
  <dcterms:modified xsi:type="dcterms:W3CDTF">2022-04-12T17:20:00Z</dcterms:modified>
</cp:coreProperties>
</file>