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1DE41" w14:textId="77777777" w:rsidR="004B6DA7" w:rsidRDefault="004B6DA7" w:rsidP="004B6DA7">
      <w:pPr>
        <w:pStyle w:val="Heading1"/>
      </w:pPr>
      <w:r>
        <w:t>NC</w:t>
      </w:r>
    </w:p>
    <w:p w14:paraId="0CF823AE" w14:textId="77777777" w:rsidR="004B6DA7" w:rsidRDefault="004B6DA7" w:rsidP="004B6DA7">
      <w:pPr>
        <w:pStyle w:val="Heading2"/>
      </w:pPr>
      <w:r>
        <w:lastRenderedPageBreak/>
        <w:t>1</w:t>
      </w:r>
    </w:p>
    <w:p w14:paraId="267D894D" w14:textId="77777777" w:rsidR="004B6DA7" w:rsidRPr="00386814" w:rsidRDefault="004B6DA7" w:rsidP="004B6DA7">
      <w:pPr>
        <w:pStyle w:val="Heading4"/>
        <w:rPr>
          <w:rFonts w:cs="Calibri"/>
        </w:rPr>
      </w:pPr>
      <w:r w:rsidRPr="00386814">
        <w:rPr>
          <w:rFonts w:cs="Calibri"/>
        </w:rPr>
        <w:t>Settlerism is an everyday process shaped by affective investments in institutions that claim jurisdiction over native land.</w:t>
      </w:r>
    </w:p>
    <w:p w14:paraId="39092691" w14:textId="77777777" w:rsidR="004B6DA7" w:rsidRPr="00386814" w:rsidRDefault="004B6DA7" w:rsidP="004B6DA7">
      <w:pPr>
        <w:rPr>
          <w:sz w:val="12"/>
          <w:szCs w:val="12"/>
        </w:rPr>
      </w:pPr>
      <w:r w:rsidRPr="00386814">
        <w:rPr>
          <w:sz w:val="12"/>
          <w:szCs w:val="12"/>
        </w:rPr>
        <w:t xml:space="preserve">Mark </w:t>
      </w:r>
      <w:r w:rsidRPr="00386814">
        <w:rPr>
          <w:rStyle w:val="Heading4Char"/>
          <w:rFonts w:cs="Calibri"/>
        </w:rPr>
        <w:t>Rifkin</w:t>
      </w:r>
      <w:r w:rsidRPr="00386814">
        <w:rPr>
          <w:sz w:val="12"/>
          <w:szCs w:val="12"/>
        </w:rPr>
        <w:t xml:space="preserve">, </w:t>
      </w:r>
      <w:r w:rsidRPr="00386814">
        <w:rPr>
          <w:rStyle w:val="Heading4Char"/>
          <w:rFonts w:cs="Calibri"/>
        </w:rPr>
        <w:t>PhD</w:t>
      </w:r>
      <w:r w:rsidRPr="00386814">
        <w:rPr>
          <w:sz w:val="12"/>
          <w:szCs w:val="12"/>
        </w:rPr>
        <w:t>, Director of the Women's and Gender Studies Program and Professor of English at the University of North Carolina, Greensboro. “Settler common sense.” Settler Colonial Studies, 20</w:t>
      </w:r>
      <w:r w:rsidRPr="00386814">
        <w:rPr>
          <w:rStyle w:val="Heading4Char"/>
          <w:rFonts w:cs="Calibri"/>
        </w:rPr>
        <w:t>13</w:t>
      </w:r>
      <w:r w:rsidRPr="00386814">
        <w:rPr>
          <w:sz w:val="12"/>
          <w:szCs w:val="12"/>
        </w:rPr>
        <w:t xml:space="preserve"> Vol. 3, Nos. 3–4, 322–340, http://dx.doi.org/10.1080/2201473X.2013.810702. JJN</w:t>
      </w:r>
    </w:p>
    <w:p w14:paraId="2F19491E" w14:textId="77777777" w:rsidR="004B6DA7" w:rsidRPr="00386814" w:rsidRDefault="004B6DA7" w:rsidP="004B6DA7">
      <w:pPr>
        <w:rPr>
          <w:sz w:val="16"/>
        </w:rPr>
      </w:pPr>
      <w:r w:rsidRPr="00386814">
        <w:rPr>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386814">
        <w:rPr>
          <w:rStyle w:val="StyleUnderline"/>
        </w:rPr>
        <w:t>the</w:t>
      </w:r>
      <w:r w:rsidRPr="00386814">
        <w:rPr>
          <w:sz w:val="16"/>
        </w:rPr>
        <w:t xml:space="preserve"> very </w:t>
      </w:r>
      <w:r w:rsidRPr="00386814">
        <w:rPr>
          <w:rStyle w:val="StyleUnderline"/>
        </w:rPr>
        <w:t>feeling that one has moved beyond geopolitics</w:t>
      </w:r>
      <w:r w:rsidRPr="00386814">
        <w:rPr>
          <w:sz w:val="16"/>
        </w:rPr>
        <w:t xml:space="preserve">, that one has </w:t>
      </w:r>
      <w:r w:rsidRPr="00386814">
        <w:rPr>
          <w:rStyle w:val="StyleUnderline"/>
        </w:rPr>
        <w:t>entered a</w:t>
      </w:r>
      <w:r w:rsidRPr="00386814">
        <w:rPr>
          <w:sz w:val="16"/>
        </w:rPr>
        <w:t xml:space="preserve"> kind of </w:t>
      </w:r>
      <w:r w:rsidRPr="00386814">
        <w:rPr>
          <w:rStyle w:val="StyleUnderline"/>
        </w:rPr>
        <w:t>space that suspends questions of sovereignty or renders them moot, depends on the presence of an encompassing sovereignty that licenses one’s access to that space. If</w:t>
      </w:r>
      <w:r w:rsidRPr="00386814">
        <w:rPr>
          <w:sz w:val="16"/>
        </w:rPr>
        <w:t xml:space="preserve"> the idea of </w:t>
      </w:r>
      <w:r w:rsidRPr="00386814">
        <w:rPr>
          <w:rStyle w:val="StyleUnderline"/>
        </w:rPr>
        <w:t>“Nature” holds at bay the question of jurisdiction so as to envision a kind of place for cultivating a selfhood that can oppose state logics/politics, it also effaces the ways that experience/vision of personhood itself may arise out of the legal subjectivities put in play by the jurisdictional claiming/clearing of that space as against geopolitical claims by other polities, specifically Native peoples.</w:t>
      </w:r>
      <w:r w:rsidRPr="00386814">
        <w:rPr>
          <w:sz w:val="16"/>
        </w:rPr>
        <w:t xml:space="preserve"> Thoreau offers an example of how </w:t>
      </w:r>
      <w:r w:rsidRPr="00386814">
        <w:rPr>
          <w:rStyle w:val="StyleUnderline"/>
          <w:highlight w:val="green"/>
        </w:rPr>
        <w:t>settlement</w:t>
      </w:r>
      <w:r w:rsidRPr="00386814">
        <w:rPr>
          <w:sz w:val="16"/>
        </w:rPr>
        <w:t xml:space="preserve"> – the exertion of control by non-Natives over Native peoples and lands – </w:t>
      </w:r>
      <w:r w:rsidRPr="00386814">
        <w:rPr>
          <w:rStyle w:val="StyleUnderline"/>
          <w:highlight w:val="green"/>
        </w:rPr>
        <w:t>gives rise to</w:t>
      </w:r>
      <w:r w:rsidRPr="00386814">
        <w:rPr>
          <w:rStyle w:val="StyleUnderline"/>
        </w:rPr>
        <w:t xml:space="preserve"> modes of feeling, generating kinds of </w:t>
      </w:r>
      <w:r w:rsidRPr="00386814">
        <w:rPr>
          <w:rStyle w:val="StyleUnderline"/>
          <w:highlight w:val="green"/>
        </w:rPr>
        <w:t>affect through which</w:t>
      </w:r>
      <w:r w:rsidRPr="00386814">
        <w:rPr>
          <w:rStyle w:val="StyleUnderline"/>
        </w:rPr>
        <w:t xml:space="preserve"> the terms of </w:t>
      </w:r>
      <w:r w:rsidRPr="00386814">
        <w:rPr>
          <w:rStyle w:val="StyleUnderline"/>
          <w:highlight w:val="green"/>
        </w:rPr>
        <w:t xml:space="preserve">law </w:t>
      </w:r>
      <w:r w:rsidRPr="00386814">
        <w:rPr>
          <w:rStyle w:val="StyleUnderline"/>
        </w:rPr>
        <w:t xml:space="preserve">and policy </w:t>
      </w:r>
      <w:r w:rsidRPr="00386814">
        <w:rPr>
          <w:rStyle w:val="StyleUnderline"/>
          <w:highlight w:val="green"/>
        </w:rPr>
        <w:t>become imbued with</w:t>
      </w:r>
      <w:r w:rsidRPr="00386814">
        <w:rPr>
          <w:rStyle w:val="StyleUnderline"/>
        </w:rPr>
        <w:t xml:space="preserve"> a sensation of </w:t>
      </w:r>
      <w:r w:rsidRPr="00386814">
        <w:rPr>
          <w:rStyle w:val="StyleUnderline"/>
          <w:highlight w:val="green"/>
        </w:rPr>
        <w:t>everyday certainty</w:t>
      </w:r>
      <w:r w:rsidRPr="00386814">
        <w:rPr>
          <w:rStyle w:val="StyleUnderline"/>
        </w:rPr>
        <w:t>. This affective experience</w:t>
      </w:r>
      <w:r w:rsidRPr="00386814">
        <w:rPr>
          <w:sz w:val="16"/>
        </w:rPr>
        <w:t xml:space="preserve"> productively </w:t>
      </w:r>
      <w:r w:rsidRPr="00386814">
        <w:rPr>
          <w:rStyle w:val="StyleUnderline"/>
        </w:rPr>
        <w:t xml:space="preserve">can be characterized as an instantiation of </w:t>
      </w:r>
      <w:r w:rsidRPr="00386814">
        <w:rPr>
          <w:sz w:val="16"/>
        </w:rPr>
        <w:t xml:space="preserve">what more broadly may be characterized as </w:t>
      </w:r>
      <w:r w:rsidRPr="00386814">
        <w:rPr>
          <w:rStyle w:val="StyleUnderline"/>
        </w:rPr>
        <w:t xml:space="preserve">settler common sense. The phrase suggests the ways the legal and political </w:t>
      </w:r>
      <w:r w:rsidRPr="00386814">
        <w:rPr>
          <w:rStyle w:val="StyleUnderline"/>
          <w:highlight w:val="green"/>
        </w:rPr>
        <w:t>structures that enable</w:t>
      </w:r>
      <w:r w:rsidRPr="00386814">
        <w:rPr>
          <w:rStyle w:val="StyleUnderline"/>
        </w:rPr>
        <w:t xml:space="preserve"> non-Native </w:t>
      </w:r>
      <w:r w:rsidRPr="00386814">
        <w:rPr>
          <w:rStyle w:val="StyleUnderline"/>
          <w:highlight w:val="green"/>
        </w:rPr>
        <w:t>access to Indigenous territories come to be</w:t>
      </w:r>
      <w:r w:rsidRPr="00386814">
        <w:rPr>
          <w:rStyle w:val="StyleUnderline"/>
        </w:rPr>
        <w:t xml:space="preserve"> lived as given, as simply the unmarked, </w:t>
      </w:r>
      <w:r w:rsidRPr="00386814">
        <w:rPr>
          <w:rStyle w:val="StyleUnderline"/>
          <w:highlight w:val="green"/>
        </w:rPr>
        <w:t>generic conditions of</w:t>
      </w:r>
      <w:r w:rsidRPr="00386814">
        <w:rPr>
          <w:rStyle w:val="StyleUnderline"/>
        </w:rPr>
        <w:t xml:space="preserve"> possibility for occupancy, association, history, and </w:t>
      </w:r>
      <w:r w:rsidRPr="00386814">
        <w:rPr>
          <w:rStyle w:val="StyleUnderline"/>
          <w:highlight w:val="green"/>
        </w:rPr>
        <w:t>personhood.</w:t>
      </w:r>
      <w:r w:rsidRPr="00386814">
        <w:rPr>
          <w:rStyle w:val="StyleUnderline"/>
        </w:rPr>
        <w:t xml:space="preserve"> </w:t>
      </w:r>
      <w:r w:rsidRPr="00386814">
        <w:rPr>
          <w:sz w:val="16"/>
        </w:rPr>
        <w:t xml:space="preserve">Addressing whiteness in Australia, Fiona Nicoll argues that “rather than analysing and evaluating Indigenous sovereignty claims…, we have a political and intellectual responsibility to analyse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386814">
        <w:rPr>
          <w:rStyle w:val="StyleUnderline"/>
        </w:rPr>
        <w:t>we already exist within Indigenous sovereignty</w:t>
      </w:r>
      <w:r w:rsidRPr="00386814">
        <w:rPr>
          <w:sz w:val="16"/>
        </w:rPr>
        <w:t xml:space="preserve">”. 2 </w:t>
      </w:r>
      <w:r w:rsidRPr="00386814">
        <w:rPr>
          <w:rStyle w:val="StyleUnderline"/>
        </w:rPr>
        <w:t>Addressing</w:t>
      </w:r>
      <w:r w:rsidRPr="00386814">
        <w:rPr>
          <w:sz w:val="16"/>
        </w:rPr>
        <w:t xml:space="preserve"> the question of </w:t>
      </w:r>
      <w:r w:rsidRPr="00386814">
        <w:rPr>
          <w:rStyle w:val="StyleUnderline"/>
        </w:rPr>
        <w:t>how settlement</w:t>
      </w:r>
      <w:r w:rsidRPr="00386814">
        <w:rPr>
          <w:sz w:val="16"/>
        </w:rPr>
        <w:t xml:space="preserve"> as a system of coercive incorporation and expropriation </w:t>
      </w:r>
      <w:r w:rsidRPr="00386814">
        <w:rPr>
          <w:rStyle w:val="StyleUnderline"/>
        </w:rPr>
        <w:t>comes to be lived as quotidian forms of non-Native being and potential</w:t>
      </w:r>
      <w:r w:rsidRPr="00386814">
        <w:rPr>
          <w:sz w:val="16"/>
        </w:rPr>
        <w:t xml:space="preserve">, though, </w:t>
      </w:r>
      <w:r w:rsidRPr="00386814">
        <w:rPr>
          <w:rStyle w:val="StyleUnderline"/>
        </w:rPr>
        <w:t>may require tactically shifting the analytical focus such that Indigenous sovereignties are not at the center of critical attention, even as they remain crucial in animating the study of settler colonialism and form its ethical horizon.</w:t>
      </w:r>
      <w:r w:rsidRPr="00386814">
        <w:rPr>
          <w:sz w:val="16"/>
        </w:rPr>
        <w:t xml:space="preserve"> “An </w:t>
      </w:r>
      <w:r w:rsidRPr="00386814">
        <w:rPr>
          <w:rStyle w:val="StyleUnderline"/>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r w:rsidRPr="00386814">
        <w:rPr>
          <w:sz w:val="16"/>
        </w:rPr>
        <w:t xml:space="preserve">In order </w:t>
      </w:r>
      <w:r w:rsidRPr="00386814">
        <w:rPr>
          <w:sz w:val="16"/>
          <w:szCs w:val="16"/>
        </w:rPr>
        <w:t xml:space="preserve">to conceptualize the mundane dynamics of settler colonialism, the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386814">
        <w:rPr>
          <w:sz w:val="16"/>
        </w:rPr>
        <w:t>In Marxism and Literature, Raymond Williams argues for the necessity of approaching “relations of domination and subordination” as “</w:t>
      </w:r>
      <w:r w:rsidRPr="00386814">
        <w:rPr>
          <w:rStyle w:val="StyleUnderline"/>
          <w:highlight w:val="green"/>
        </w:rPr>
        <w:t>practical consciousness</w:t>
      </w:r>
      <w:r w:rsidRPr="00386814">
        <w:rPr>
          <w:rStyle w:val="StyleUnderline"/>
        </w:rPr>
        <w:t>”</w:t>
      </w:r>
      <w:r w:rsidRPr="00386814">
        <w:rPr>
          <w:sz w:val="16"/>
        </w:rPr>
        <w:t xml:space="preserve"> that </w:t>
      </w:r>
      <w:r w:rsidRPr="00386814">
        <w:rPr>
          <w:rStyle w:val="StyleUnderline"/>
        </w:rPr>
        <w:t xml:space="preserve">saturat[es] </w:t>
      </w:r>
      <w:r w:rsidRPr="00386814">
        <w:rPr>
          <w:sz w:val="16"/>
        </w:rPr>
        <w:t xml:space="preserve">… the whole substance of </w:t>
      </w:r>
      <w:r w:rsidRPr="00386814">
        <w:rPr>
          <w:rStyle w:val="StyleUnderline"/>
        </w:rPr>
        <w:t xml:space="preserve">lived identities </w:t>
      </w:r>
      <w:r w:rsidRPr="00386814">
        <w:rPr>
          <w:sz w:val="16"/>
        </w:rPr>
        <w:t xml:space="preserve">and relationships, </w:t>
      </w:r>
      <w:r w:rsidRPr="00386814">
        <w:rPr>
          <w:rStyle w:val="StyleUnderline"/>
        </w:rPr>
        <w:t>to such a depth that</w:t>
      </w:r>
      <w:r w:rsidRPr="00386814">
        <w:rPr>
          <w:sz w:val="16"/>
        </w:rPr>
        <w:t xml:space="preserve"> the pressures and </w:t>
      </w:r>
      <w:r w:rsidRPr="00386814">
        <w:rPr>
          <w:rStyle w:val="StyleUnderline"/>
          <w:highlight w:val="green"/>
        </w:rPr>
        <w:t>limits</w:t>
      </w:r>
      <w:r w:rsidRPr="00386814">
        <w:rPr>
          <w:rStyle w:val="StyleUnderline"/>
        </w:rPr>
        <w:t xml:space="preserve"> </w:t>
      </w:r>
      <w:r w:rsidRPr="00386814">
        <w:rPr>
          <w:rStyle w:val="StyleUnderline"/>
        </w:rPr>
        <w:lastRenderedPageBreak/>
        <w:t>of what can</w:t>
      </w:r>
      <w:r w:rsidRPr="00386814">
        <w:rPr>
          <w:sz w:val="16"/>
        </w:rPr>
        <w:t xml:space="preserve"> ultimately </w:t>
      </w:r>
      <w:r w:rsidRPr="00386814">
        <w:rPr>
          <w:rStyle w:val="StyleUnderline"/>
        </w:rPr>
        <w:t xml:space="preserve">be seen as </w:t>
      </w:r>
      <w:r w:rsidRPr="00386814">
        <w:rPr>
          <w:rStyle w:val="StyleUnderline"/>
          <w:highlight w:val="green"/>
        </w:rPr>
        <w:t>a specific economic, political, and cultural system</w:t>
      </w:r>
      <w:r w:rsidRPr="00386814">
        <w:rPr>
          <w:rStyle w:val="StyleUnderline"/>
        </w:rPr>
        <w:t xml:space="preserve"> seem </w:t>
      </w:r>
      <w:r w:rsidRPr="00386814">
        <w:rPr>
          <w:rStyle w:val="StyleUnderline"/>
          <w:highlight w:val="green"/>
        </w:rPr>
        <w:t>to</w:t>
      </w:r>
      <w:r w:rsidRPr="00386814">
        <w:rPr>
          <w:rStyle w:val="StyleUnderline"/>
        </w:rPr>
        <w:t xml:space="preserve"> most of us the pressures and limits </w:t>
      </w:r>
      <w:r w:rsidRPr="00386814">
        <w:rPr>
          <w:rStyle w:val="StyleUnderline"/>
          <w:highlight w:val="green"/>
        </w:rPr>
        <w:t>of simple experience and common sense</w:t>
      </w:r>
      <w:r w:rsidRPr="00386814">
        <w:rPr>
          <w:sz w:val="16"/>
        </w:rPr>
        <w:t xml:space="preserve">.3 </w:t>
      </w:r>
      <w:r w:rsidRPr="00386814">
        <w:rPr>
          <w:rStyle w:val="StyleUnderline"/>
        </w:rPr>
        <w:t xml:space="preserve">Understanding settlement as, </w:t>
      </w:r>
      <w:r w:rsidRPr="00386814">
        <w:rPr>
          <w:sz w:val="16"/>
        </w:rPr>
        <w:t xml:space="preserve">in Williams’s terms, such </w:t>
      </w:r>
      <w:r w:rsidRPr="00386814">
        <w:rPr>
          <w:rStyle w:val="StyleUnderline"/>
        </w:rPr>
        <w:t>a “structure of feeling” entails asking how emotions, sensations, psychic life take part in the</w:t>
      </w:r>
      <w:r w:rsidRPr="00386814">
        <w:rPr>
          <w:sz w:val="16"/>
        </w:rPr>
        <w:t xml:space="preserve"> (</w:t>
      </w:r>
      <w:r w:rsidRPr="00386814">
        <w:rPr>
          <w:rStyle w:val="StyleUnderline"/>
        </w:rPr>
        <w:t>ongoing</w:t>
      </w:r>
      <w:r w:rsidRPr="00386814">
        <w:rPr>
          <w:sz w:val="16"/>
        </w:rPr>
        <w:t xml:space="preserve">) </w:t>
      </w:r>
      <w:r w:rsidRPr="00386814">
        <w:rPr>
          <w:rStyle w:val="StyleUnderline"/>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386814">
        <w:rPr>
          <w:sz w:val="16"/>
        </w:rPr>
        <w:t>.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w:t>
      </w:r>
      <w:r w:rsidRPr="00386814">
        <w:rPr>
          <w:sz w:val="16"/>
          <w:highlight w:val="green"/>
        </w:rPr>
        <w:t xml:space="preserve">. </w:t>
      </w:r>
      <w:r w:rsidRPr="00386814">
        <w:rPr>
          <w:rStyle w:val="StyleUnderline"/>
          <w:highlight w:val="green"/>
        </w:rPr>
        <w:t>We need to ask how</w:t>
      </w:r>
      <w:r w:rsidRPr="00386814">
        <w:rPr>
          <w:rStyle w:val="StyleUnderline"/>
        </w:rPr>
        <w:t xml:space="preserve"> the regularities of </w:t>
      </w:r>
      <w:r w:rsidRPr="00386814">
        <w:rPr>
          <w:rStyle w:val="StyleUnderline"/>
          <w:highlight w:val="green"/>
        </w:rPr>
        <w:t>set</w:t>
      </w:r>
      <w:r w:rsidRPr="00386814">
        <w:rPr>
          <w:rStyle w:val="StyleUnderline"/>
        </w:rPr>
        <w:t xml:space="preserve">tler </w:t>
      </w:r>
      <w:r w:rsidRPr="00386814">
        <w:rPr>
          <w:rStyle w:val="StyleUnderline"/>
          <w:highlight w:val="green"/>
        </w:rPr>
        <w:t>col</w:t>
      </w:r>
      <w:r w:rsidRPr="00386814">
        <w:rPr>
          <w:rStyle w:val="StyleUnderline"/>
        </w:rPr>
        <w:t xml:space="preserve">onialism </w:t>
      </w:r>
      <w:r w:rsidRPr="00386814">
        <w:rPr>
          <w:rStyle w:val="StyleUnderline"/>
          <w:highlight w:val="green"/>
        </w:rPr>
        <w:t>are materialized in</w:t>
      </w:r>
      <w:r w:rsidRPr="00386814">
        <w:rPr>
          <w:rStyle w:val="StyleUnderline"/>
        </w:rPr>
        <w:t xml:space="preserve"> and through </w:t>
      </w:r>
      <w:r w:rsidRPr="00386814">
        <w:rPr>
          <w:rStyle w:val="StyleUnderline"/>
          <w:highlight w:val="green"/>
        </w:rPr>
        <w:t>quotidian non-Native sensations</w:t>
      </w:r>
      <w:r w:rsidRPr="00386814">
        <w:rPr>
          <w:rStyle w:val="StyleUnderline"/>
        </w:rPr>
        <w:t>, inclinations, and trajectories</w:t>
      </w:r>
      <w:r w:rsidRPr="00386814">
        <w:rPr>
          <w:sz w:val="16"/>
        </w:rPr>
        <w:t xml:space="preserve">. Moreover, </w:t>
      </w:r>
      <w:r w:rsidRPr="00386814">
        <w:rPr>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386814">
        <w:rPr>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still remains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386814">
        <w:rPr>
          <w:rStyle w:val="StyleUnderline"/>
        </w:rPr>
        <w:t xml:space="preserve">Insistence on the systemic quality of such settler seizures, displacements, identifications responds to this relative absence of acknowledgment by emphasizing its centrality and regularity, arguing that </w:t>
      </w:r>
      <w:r w:rsidRPr="00386814">
        <w:rPr>
          <w:rStyle w:val="StyleUnderline"/>
          <w:highlight w:val="green"/>
        </w:rPr>
        <w:t>the claiming of a natural</w:t>
      </w:r>
      <w:r w:rsidRPr="00386814">
        <w:rPr>
          <w:rStyle w:val="StyleUnderline"/>
        </w:rPr>
        <w:t xml:space="preserve">ized </w:t>
      </w:r>
      <w:r w:rsidRPr="00386814">
        <w:rPr>
          <w:rStyle w:val="StyleUnderline"/>
          <w:highlight w:val="green"/>
        </w:rPr>
        <w:t>right to Indigenous place lies at the heart of non-Native modes of governance,</w:t>
      </w:r>
      <w:r w:rsidRPr="00386814">
        <w:rPr>
          <w:rStyle w:val="StyleUnderline"/>
        </w:rPr>
        <w:t xml:space="preserve"> association, and identity. </w:t>
      </w:r>
      <w:r w:rsidRPr="00386814">
        <w:rPr>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in light of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386814">
        <w:rPr>
          <w:rStyle w:val="StyleUnderline"/>
          <w:highlight w:val="green"/>
        </w:rPr>
        <w:t>settler colonialism</w:t>
      </w:r>
      <w:r w:rsidRPr="00386814">
        <w:rPr>
          <w:sz w:val="16"/>
        </w:rPr>
        <w:t xml:space="preserve">, Wolfe’s formulation emphasizes the fact that it </w:t>
      </w:r>
      <w:r w:rsidRPr="00386814">
        <w:rPr>
          <w:rStyle w:val="StyleUnderline"/>
          <w:highlight w:val="green"/>
        </w:rPr>
        <w:t>cannot be localized within a specific period</w:t>
      </w:r>
      <w:r w:rsidRPr="00386814">
        <w:rPr>
          <w:rStyle w:val="StyleUnderline"/>
        </w:rPr>
        <w:t xml:space="preserve"> of removal or extermination</w:t>
      </w:r>
      <w:r w:rsidRPr="00386814">
        <w:rPr>
          <w:sz w:val="16"/>
        </w:rPr>
        <w:t xml:space="preserve"> and that </w:t>
      </w:r>
      <w:r w:rsidRPr="00386814">
        <w:rPr>
          <w:rStyle w:val="StyleUnderline"/>
        </w:rPr>
        <w:t>it persists as a determinative feature of national territoriality and identity.</w:t>
      </w:r>
      <w:r w:rsidRPr="00386814">
        <w:rPr>
          <w:sz w:val="16"/>
        </w:rPr>
        <w:t xml:space="preserve"> He argues </w:t>
      </w:r>
      <w:r w:rsidRPr="00386814">
        <w:rPr>
          <w:rStyle w:val="StyleUnderline"/>
        </w:rPr>
        <w:t xml:space="preserve">that </w:t>
      </w:r>
      <w:r w:rsidRPr="00386814">
        <w:rPr>
          <w:rStyle w:val="StyleUnderline"/>
          <w:highlight w:val="green"/>
        </w:rPr>
        <w:t>a “logic of elimination” drives settler governance and sociality</w:t>
      </w:r>
      <w:r w:rsidRPr="00386814">
        <w:rPr>
          <w:rStyle w:val="StyleUnderline"/>
        </w:rPr>
        <w:t>, describing “the settler-colonial will” as “</w:t>
      </w:r>
      <w:r w:rsidRPr="00386814">
        <w:rPr>
          <w:rStyle w:val="StyleUnderline"/>
          <w:highlight w:val="green"/>
        </w:rPr>
        <w:t>a</w:t>
      </w:r>
      <w:r w:rsidRPr="00386814">
        <w:rPr>
          <w:rStyle w:val="StyleUnderline"/>
        </w:rPr>
        <w:t xml:space="preserve"> historical </w:t>
      </w:r>
      <w:r w:rsidRPr="00386814">
        <w:rPr>
          <w:rStyle w:val="StyleUnderline"/>
          <w:highlight w:val="green"/>
        </w:rPr>
        <w:t>force that</w:t>
      </w:r>
      <w:r w:rsidRPr="00386814">
        <w:rPr>
          <w:rStyle w:val="StyleUnderline"/>
        </w:rPr>
        <w:t xml:space="preserve"> ultimately </w:t>
      </w:r>
      <w:r w:rsidRPr="00386814">
        <w:rPr>
          <w:rStyle w:val="StyleUnderline"/>
          <w:highlight w:val="green"/>
        </w:rPr>
        <w:t>derives from the</w:t>
      </w:r>
      <w:r w:rsidRPr="00386814">
        <w:rPr>
          <w:rStyle w:val="StyleUnderline"/>
        </w:rPr>
        <w:t xml:space="preserve"> primal </w:t>
      </w:r>
      <w:r w:rsidRPr="00386814">
        <w:rPr>
          <w:rStyle w:val="StyleUnderline"/>
          <w:highlight w:val="green"/>
        </w:rPr>
        <w:t>drive to expansion</w:t>
      </w:r>
      <w:r w:rsidRPr="00386814">
        <w:rPr>
          <w:rStyle w:val="StyleUnderline"/>
        </w:rPr>
        <w:t xml:space="preserve"> that is generally glossed as capitalism</w:t>
      </w:r>
      <w:r w:rsidRPr="00386814">
        <w:rPr>
          <w:sz w:val="16"/>
        </w:rPr>
        <w:t xml:space="preserve">” (167), and in “Settler Colonialism and the Elimination of the Native,” he observes that </w:t>
      </w:r>
      <w:r w:rsidRPr="00386814">
        <w:rPr>
          <w:rStyle w:val="StyleUnderline"/>
        </w:rPr>
        <w:t>“</w:t>
      </w:r>
      <w:r w:rsidRPr="00386814">
        <w:rPr>
          <w:rStyle w:val="StyleUnderline"/>
          <w:highlight w:val="green"/>
        </w:rPr>
        <w:t xml:space="preserve">elimination is an organizing principle </w:t>
      </w:r>
      <w:r w:rsidRPr="00386814">
        <w:rPr>
          <w:rStyle w:val="StyleUnderline"/>
        </w:rPr>
        <w:t>of settler-colonial society rather than a one-off (and superceded) occurrence”,</w:t>
      </w:r>
      <w:r w:rsidRPr="00386814">
        <w:rPr>
          <w:sz w:val="16"/>
        </w:rPr>
        <w:t xml:space="preserve"> adding, “</w:t>
      </w:r>
      <w:r w:rsidRPr="00386814">
        <w:rPr>
          <w:rStyle w:val="StyleUnderline"/>
        </w:rPr>
        <w:t>Settler colonialism destroys to replace</w:t>
      </w:r>
      <w:r w:rsidRPr="00386814">
        <w:rPr>
          <w:sz w:val="16"/>
        </w:rPr>
        <w:t xml:space="preserve">.” 6 </w:t>
      </w:r>
      <w:r w:rsidRPr="00386814">
        <w:rPr>
          <w:rStyle w:val="StyleUnderline"/>
        </w:rPr>
        <w:t xml:space="preserve">Rather than being superseded after an initial moment/period of conquest, however, colonization persists since “the logic of elimination marks a return whereby </w:t>
      </w:r>
      <w:r w:rsidRPr="00386814">
        <w:rPr>
          <w:rStyle w:val="StyleUnderline"/>
          <w:highlight w:val="green"/>
        </w:rPr>
        <w:t>the native repressed continues to structure settler</w:t>
      </w:r>
      <w:r w:rsidRPr="00386814">
        <w:rPr>
          <w:rStyle w:val="StyleUnderline"/>
        </w:rPr>
        <w:t xml:space="preserve">-colonial </w:t>
      </w:r>
      <w:r w:rsidRPr="00386814">
        <w:rPr>
          <w:rStyle w:val="StyleUnderline"/>
          <w:highlight w:val="green"/>
        </w:rPr>
        <w:t>society”</w:t>
      </w:r>
      <w:r w:rsidRPr="00386814">
        <w:rPr>
          <w:rStyle w:val="StyleUnderline"/>
        </w:rPr>
        <w:t xml:space="preserve"> (</w:t>
      </w:r>
      <w:r w:rsidRPr="00386814">
        <w:rPr>
          <w:sz w:val="16"/>
        </w:rPr>
        <w:t>390), and “</w:t>
      </w:r>
      <w:r w:rsidRPr="00386814">
        <w:rPr>
          <w:rStyle w:val="StyleUnderline"/>
        </w:rPr>
        <w:t>the process of replacement maintains the refractory imprint of the native counter-claim</w:t>
      </w:r>
      <w:r w:rsidRPr="00386814">
        <w:rPr>
          <w:sz w:val="16"/>
        </w:rPr>
        <w:t xml:space="preserve">” (389). Yet, when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superintendence, but doing so </w:t>
      </w:r>
      <w:r w:rsidRPr="00386814">
        <w:rPr>
          <w:sz w:val="16"/>
        </w:rPr>
        <w:lastRenderedPageBreak/>
        <w:t>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7816BF77" w14:textId="77777777" w:rsidR="004B6DA7" w:rsidRPr="00386814" w:rsidRDefault="004B6DA7" w:rsidP="004B6DA7">
      <w:pPr>
        <w:rPr>
          <w:sz w:val="16"/>
        </w:rPr>
      </w:pPr>
    </w:p>
    <w:p w14:paraId="1BBC2195" w14:textId="77777777" w:rsidR="004B6DA7" w:rsidRPr="00386814" w:rsidRDefault="004B6DA7" w:rsidP="004B6DA7">
      <w:pPr>
        <w:pStyle w:val="Heading4"/>
        <w:rPr>
          <w:rFonts w:cs="Calibri"/>
        </w:rPr>
      </w:pPr>
      <w:r w:rsidRPr="00386814">
        <w:rPr>
          <w:rFonts w:cs="Calibri"/>
        </w:rPr>
        <w:t>Ideal theory is a form of abstraction away from the material violence of settler colonialism – their view from nowhere is not only useless but actively props up settlerism.</w:t>
      </w:r>
    </w:p>
    <w:p w14:paraId="1B611398" w14:textId="77777777" w:rsidR="004B6DA7" w:rsidRPr="00386814" w:rsidRDefault="004B6DA7" w:rsidP="004B6DA7">
      <w:r w:rsidRPr="00386814">
        <w:rPr>
          <w:rStyle w:val="Style13ptBold"/>
        </w:rPr>
        <w:t xml:space="preserve">Nichols 13 </w:t>
      </w:r>
      <w:r w:rsidRPr="00386814">
        <w:t>Nichols, R. (2013). Indigeneity and the Settler Contract today. Philosophy &amp; Social Criticism, 39(2), 165–186. doi:10.1177/0191453712470359 SM</w:t>
      </w:r>
    </w:p>
    <w:p w14:paraId="7639661D" w14:textId="77777777" w:rsidR="004B6DA7" w:rsidRPr="00386814" w:rsidRDefault="004B6DA7" w:rsidP="004B6DA7">
      <w:r w:rsidRPr="00386814">
        <w:t>Throughout the 20th century, of course, these ‘</w:t>
      </w:r>
      <w:r w:rsidRPr="00386814">
        <w:rPr>
          <w:rStyle w:val="StyleUnderline"/>
        </w:rPr>
        <w:t xml:space="preserve">high theories’ of human development have come under considerable attack. </w:t>
      </w:r>
      <w:r w:rsidRPr="00386814">
        <w:t>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 For instance, one of the first demands of the former colonies in the United Nations was to insist on the removal of references from UN documents to members in terms of ‘</w:t>
      </w:r>
      <w:r w:rsidRPr="00386814">
        <w:rPr>
          <w:rStyle w:val="StyleUnderline"/>
          <w:highlight w:val="green"/>
        </w:rPr>
        <w:t>civilized’ versus ‘uncivilized’</w:t>
      </w:r>
      <w:r w:rsidRPr="00386814">
        <w:t xml:space="preserve">. The reason they gave was that this discourse </w:t>
      </w:r>
      <w:r w:rsidRPr="00386814">
        <w:rPr>
          <w:rStyle w:val="StyleUnderline"/>
          <w:highlight w:val="green"/>
        </w:rPr>
        <w:t>was a prevailing justification for</w:t>
      </w:r>
      <w:r w:rsidRPr="00386814">
        <w:rPr>
          <w:rStyle w:val="StyleUnderline"/>
        </w:rPr>
        <w:t xml:space="preserve"> western </w:t>
      </w:r>
      <w:r w:rsidRPr="00386814">
        <w:rPr>
          <w:rStyle w:val="StyleUnderline"/>
          <w:highlight w:val="green"/>
        </w:rPr>
        <w:t>imperialism</w:t>
      </w:r>
      <w:r w:rsidRPr="00386814">
        <w:rPr>
          <w:rStyle w:val="StyleUnderline"/>
        </w:rPr>
        <w:t xml:space="preserve"> in both its colonial and neo-colonial forms</w:t>
      </w:r>
      <w:r w:rsidRPr="00386814">
        <w:t xml:space="preserve"> and, by the end of the two world wars – themselves major blows to European pretensions to be the standard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386814">
        <w:rPr>
          <w:rStyle w:val="StyleUnderline"/>
          <w:highlight w:val="green"/>
        </w:rPr>
        <w:t>ideal theory</w:t>
      </w:r>
      <w:r w:rsidRPr="00386814">
        <w:rPr>
          <w:rStyle w:val="StyleUnderline"/>
        </w:rPr>
        <w:t xml:space="preserve"> came to predominate in the western academy</w:t>
      </w:r>
      <w:r w:rsidRPr="00386814">
        <w:t xml:space="preserve">.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STATE UNIV on March 18, 2015 </w:t>
      </w:r>
      <w:r w:rsidRPr="00386814">
        <w:rPr>
          <w:rStyle w:val="StyleUnderline"/>
        </w:rPr>
        <w:t>philosophers</w:t>
      </w:r>
      <w:r w:rsidRPr="00386814">
        <w:t xml:space="preserve"> after Rawls and Nozick </w:t>
      </w:r>
      <w:r w:rsidRPr="00386814">
        <w:rPr>
          <w:rStyle w:val="StyleUnderline"/>
          <w:highlight w:val="green"/>
        </w:rPr>
        <w:t>have been</w:t>
      </w:r>
      <w:r w:rsidRPr="00386814">
        <w:rPr>
          <w:rStyle w:val="StyleUnderline"/>
        </w:rPr>
        <w:t xml:space="preserve"> generally </w:t>
      </w:r>
      <w:r w:rsidRPr="00386814">
        <w:rPr>
          <w:rStyle w:val="StyleUnderline"/>
          <w:highlight w:val="green"/>
        </w:rPr>
        <w:t>reluctant to engage in</w:t>
      </w:r>
      <w:r w:rsidRPr="00386814">
        <w:rPr>
          <w:rStyle w:val="StyleUnderline"/>
        </w:rPr>
        <w:t xml:space="preserve"> the grand, complex </w:t>
      </w:r>
      <w:r w:rsidRPr="00386814">
        <w:rPr>
          <w:rStyle w:val="StyleUnderline"/>
          <w:highlight w:val="green"/>
        </w:rPr>
        <w:t>historical</w:t>
      </w:r>
      <w:r w:rsidRPr="00386814">
        <w:rPr>
          <w:rStyle w:val="StyleUnderline"/>
        </w:rPr>
        <w:t xml:space="preserve"> and anthropological </w:t>
      </w:r>
      <w:r w:rsidRPr="00386814">
        <w:rPr>
          <w:rStyle w:val="StyleUnderline"/>
          <w:highlight w:val="green"/>
        </w:rPr>
        <w:t>narratives</w:t>
      </w:r>
      <w:r w:rsidRPr="00386814">
        <w:t xml:space="preserve"> that characterized the work of, for instance, Hegel and Marx</w:t>
      </w:r>
      <w:r w:rsidRPr="00386814">
        <w:rPr>
          <w:rStyle w:val="StyleUnderline"/>
        </w:rPr>
        <w:t xml:space="preserve">. </w:t>
      </w:r>
      <w:r w:rsidRPr="00386814">
        <w:rPr>
          <w:rStyle w:val="StyleUnderline"/>
          <w:highlight w:val="green"/>
        </w:rPr>
        <w:t>Instead</w:t>
      </w:r>
      <w:r w:rsidRPr="00386814">
        <w:rPr>
          <w:rStyle w:val="StyleUnderline"/>
        </w:rPr>
        <w:t xml:space="preserve">, they </w:t>
      </w:r>
      <w:r w:rsidRPr="00386814">
        <w:rPr>
          <w:rStyle w:val="StyleUnderline"/>
          <w:highlight w:val="green"/>
        </w:rPr>
        <w:t>argued that</w:t>
      </w:r>
      <w:r w:rsidRPr="00386814">
        <w:rPr>
          <w:rStyle w:val="StyleUnderline"/>
        </w:rPr>
        <w:t xml:space="preserve"> guiding </w:t>
      </w:r>
      <w:r w:rsidRPr="00386814">
        <w:rPr>
          <w:rStyle w:val="StyleUnderline"/>
          <w:highlight w:val="green"/>
        </w:rPr>
        <w:t>principles for</w:t>
      </w:r>
      <w:r w:rsidRPr="00386814">
        <w:rPr>
          <w:rStyle w:val="StyleUnderline"/>
        </w:rPr>
        <w:t xml:space="preserve"> the organization of </w:t>
      </w:r>
      <w:r w:rsidRPr="00386814">
        <w:rPr>
          <w:rStyle w:val="StyleUnderline"/>
          <w:highlight w:val="green"/>
        </w:rPr>
        <w:t>a just society</w:t>
      </w:r>
      <w:r w:rsidRPr="00386814">
        <w:rPr>
          <w:rStyle w:val="StyleUnderline"/>
        </w:rPr>
        <w:t xml:space="preserve"> </w:t>
      </w:r>
      <w:r w:rsidRPr="00386814">
        <w:t>(and a just relationship between societies</w:t>
      </w:r>
      <w:r w:rsidRPr="00386814">
        <w:rPr>
          <w:rStyle w:val="StyleUnderline"/>
        </w:rPr>
        <w:t xml:space="preserve">) </w:t>
      </w:r>
      <w:r w:rsidRPr="00386814">
        <w:rPr>
          <w:rStyle w:val="StyleUnderline"/>
          <w:highlight w:val="green"/>
        </w:rPr>
        <w:t>can be generated by abstracting away</w:t>
      </w:r>
      <w:r w:rsidRPr="00386814">
        <w:rPr>
          <w:rStyle w:val="StyleUnderline"/>
        </w:rPr>
        <w:t xml:space="preserve"> from the specific historical and cultural conditions of the present</w:t>
      </w:r>
      <w:r w:rsidRPr="00386814">
        <w:t xml:space="preserve">. By imagining oneself in (to use Rawls’ parlance) an ‘original position’, behind a ‘veil of ignorance’ (i.e. without knowledge of one’s race, gender, culture, social location, etc.), it is possible to determine what first principles would be generally acceptable to all (regardless of the above qualifiers). </w:t>
      </w:r>
      <w:r w:rsidRPr="00386814">
        <w:rPr>
          <w:rStyle w:val="StyleUnderline"/>
        </w:rPr>
        <w:t xml:space="preserve">The notion of an original ‘contract’ between such individuals is thus used as a device of representation to generate a normative theory which can then be used to critically examine actually existing practices. This tradition and mode of philosophical reflection have come to replace the 19th-century historical-anthropological discourse as the prevailing manner in which philosophers and political theorists in the western academy (but especially in Anglo-American countries) analyse the possibility of a just relationship to non-western societies. </w:t>
      </w:r>
      <w:r w:rsidRPr="00386814">
        <w:t xml:space="preserve">The purpose of this article is to reflect not only upon the limitations, but more importantly upon the political function of </w:t>
      </w:r>
      <w:r w:rsidRPr="00386814">
        <w:rPr>
          <w:rStyle w:val="StyleUnderline"/>
        </w:rPr>
        <w:t>this approach</w:t>
      </w:r>
      <w:r w:rsidRPr="00386814">
        <w:t xml:space="preserve">, particularly when it </w:t>
      </w:r>
      <w:r w:rsidRPr="00386814">
        <w:rPr>
          <w:rStyle w:val="StyleUnderline"/>
        </w:rPr>
        <w:t xml:space="preserve">is deployed as a </w:t>
      </w:r>
      <w:r w:rsidRPr="00386814">
        <w:rPr>
          <w:rStyle w:val="StyleUnderline"/>
        </w:rPr>
        <w:lastRenderedPageBreak/>
        <w:t xml:space="preserve">resource for reflection on the political struggles and normative claims of the indigenous peoples in the settler-colonial societies </w:t>
      </w:r>
      <w:r w:rsidRPr="00386814">
        <w:t xml:space="preserve">of the Anglo-American world (e.g. Australia, Canada, New Zealand, the United States). In so doing, I hope to present a small slice of a much larger project comprising a genealogy of what I will refer to here asthe ‘Settler Contract’.4 In usingthe term ‘Settler Contract’ I am deliberately playing off of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Pateman’s The Sexual Contract and CharlesMills’TheRacialContract.In Pateman’s 1988 work, she rereadthe canon of western social contract theory in an attempt to demonstrate that </w:t>
      </w:r>
      <w:r w:rsidRPr="00386814">
        <w:rPr>
          <w:rStyle w:val="StyleUnderline"/>
          <w:highlight w:val="green"/>
        </w:rPr>
        <w:t>the presumptively neutral and ideal accounts of the origins of civil society</w:t>
      </w:r>
      <w:r w:rsidRPr="00386814">
        <w:t xml:space="preserve"> as presented in the works of, for instance, Hobbes, Locke and Rousseau, </w:t>
      </w:r>
      <w:r w:rsidRPr="00386814">
        <w:rPr>
          <w:rStyle w:val="StyleUnderline"/>
          <w:highlight w:val="green"/>
        </w:rPr>
        <w:t>were</w:t>
      </w:r>
      <w:r w:rsidRPr="00386814">
        <w:rPr>
          <w:rStyle w:val="StyleUnderline"/>
        </w:rPr>
        <w:t xml:space="preserve"> in fact </w:t>
      </w:r>
      <w:r w:rsidRPr="00386814">
        <w:rPr>
          <w:rStyle w:val="StyleUnderline"/>
          <w:highlight w:val="green"/>
        </w:rPr>
        <w:t>always</w:t>
      </w:r>
      <w:r w:rsidRPr="00386814">
        <w:rPr>
          <w:rStyle w:val="StyleUnderline"/>
        </w:rPr>
        <w:t xml:space="preserve"> (implicitly or explicitly) </w:t>
      </w:r>
      <w:r w:rsidRPr="00386814">
        <w:rPr>
          <w:rStyle w:val="StyleUnderline"/>
          <w:highlight w:val="green"/>
        </w:rPr>
        <w:t>sexual-patriarchal narratives that legitimized the subordination</w:t>
      </w:r>
      <w:r w:rsidRPr="00386814">
        <w:rPr>
          <w:rStyle w:val="StyleUnderline"/>
        </w:rPr>
        <w:t xml:space="preserve"> of women</w:t>
      </w:r>
      <w:r w:rsidRPr="00386814">
        <w:t xml:space="preserve">. In 1995, Charles Mills deliberately borrowed from Pateman in his project of unmasking the racial (or, more precisely, whitesupremacist)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subpersons, so that they have a subordinate civil standing in the white or white-ruled polities the whites either already inhabit or establish or in transactions as aligns with these polities, and </w:t>
      </w:r>
      <w:r w:rsidRPr="00386814">
        <w:rPr>
          <w:rStyle w:val="StyleUnderline"/>
        </w:rPr>
        <w:t>the moral and juridical rules normally regulating the behaviour of whites in their dealings with one another either do not apply at all in dealings with nonwhites or apply only in a qualified form</w:t>
      </w:r>
      <w:r w:rsidRPr="00386814">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386814">
        <w:rPr>
          <w:rStyle w:val="StyleUnderline"/>
          <w:highlight w:val="green"/>
        </w:rPr>
        <w:t>the ideal civil society is premised upon the extermination of indigenous peoples</w:t>
      </w:r>
      <w:r w:rsidRPr="00386814">
        <w:rPr>
          <w:rStyle w:val="StyleUnderline"/>
        </w:rPr>
        <w:t xml:space="preserve"> and/or the displacement of them from their lands</w:t>
      </w:r>
      <w:r w:rsidRPr="00386814">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386814">
        <w:rPr>
          <w:rStyle w:val="StyleUnderline"/>
        </w:rPr>
        <w:t xml:space="preserve">6 The Settler Contract’s </w:t>
      </w:r>
      <w:r w:rsidRPr="00386814">
        <w:rPr>
          <w:rStyle w:val="StyleUnderline"/>
          <w:highlight w:val="green"/>
        </w:rPr>
        <w:t>reactivation is used</w:t>
      </w:r>
      <w:r w:rsidRPr="00386814">
        <w:rPr>
          <w:rStyle w:val="StyleUnderline"/>
        </w:rPr>
        <w:t xml:space="preserve"> not </w:t>
      </w:r>
      <w:r w:rsidRPr="00386814">
        <w:rPr>
          <w:rStyle w:val="StyleUnderline"/>
          <w:highlight w:val="green"/>
        </w:rPr>
        <w:t>to</w:t>
      </w:r>
      <w:r w:rsidRPr="00386814">
        <w:rPr>
          <w:rStyle w:val="StyleUnderline"/>
        </w:rPr>
        <w:t xml:space="preserve"> deny the content of specific indigenous peoples’ claims, but rather to </w:t>
      </w:r>
      <w:r w:rsidRPr="00386814">
        <w:rPr>
          <w:rStyle w:val="StyleUnderline"/>
          <w:highlight w:val="green"/>
        </w:rPr>
        <w:t>shift the register of argumentation to a</w:t>
      </w:r>
      <w:r w:rsidRPr="00386814">
        <w:rPr>
          <w:rStyle w:val="StyleUnderline"/>
        </w:rPr>
        <w:t xml:space="preserve"> highly </w:t>
      </w:r>
      <w:r w:rsidRPr="00386814">
        <w:rPr>
          <w:rStyle w:val="StyleUnderline"/>
          <w:highlight w:val="green"/>
        </w:rPr>
        <w:t>abstract and counter-factual level, relieving the burden of proof from colonial states</w:t>
      </w:r>
      <w:r w:rsidRPr="00386814">
        <w:rPr>
          <w:rStyle w:val="StyleUnderline"/>
        </w:rPr>
        <w:t>.</w:t>
      </w:r>
      <w:r w:rsidRPr="00386814">
        <w:t xml:space="preserve"> In such a case, the original contract between white colonial settlers thus ‘simultaneously presupposes, extinguishes, and replaces a state of nature. A settled colony simultaneously presupposes and extinguishes a terra nullius.’ 7 The Settler Contract then refers to the dual legitimating function of the philosophical and historical-narrative device of the ‘original contract’ as the origins of societal order: </w:t>
      </w:r>
      <w:r w:rsidRPr="00386814">
        <w:rPr>
          <w:rStyle w:val="StyleUnderline"/>
        </w:rPr>
        <w:t xml:space="preserve">first, by presupposing no previous indigenous societies and second, by legitimizing the violence required to turn this fiction into reality. </w:t>
      </w:r>
      <w:r w:rsidRPr="00386814">
        <w:t xml:space="preserve">Although the Settler Contract has obvious similarities and points of overlap with the Racial Contract, and is constituted in gendered and sexualized practices, it is analysable as a distinct axis since it pertains more to issues related to land appropriation and the subordination of previously sovereign polities and societies. My </w:t>
      </w:r>
      <w:r w:rsidRPr="00386814">
        <w:lastRenderedPageBreak/>
        <w:t xml:space="preserve">specific contribution here is twofold. First, I am interested in expanding the scope of these critical genealogies to include the mode of argumentation or style of reasoning endemic to social contract theory. In order to explain what I mean by this it is helpful to look to a point of difference between Pateman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Pateman, on the other hand, has argued that </w:t>
      </w:r>
      <w:r w:rsidRPr="00386814">
        <w:rPr>
          <w:rStyle w:val="StyleUnderline"/>
        </w:rPr>
        <w:t xml:space="preserve">the theoretical device of </w:t>
      </w:r>
      <w:r w:rsidRPr="00386814">
        <w:rPr>
          <w:rStyle w:val="StyleUnderline"/>
          <w:highlight w:val="green"/>
        </w:rPr>
        <w:t>an appeal to the ‘ideal’</w:t>
      </w:r>
      <w:r w:rsidRPr="00386814">
        <w:t xml:space="preserve"> contract </w:t>
      </w:r>
      <w:r w:rsidRPr="00386814">
        <w:rPr>
          <w:rStyle w:val="StyleUnderline"/>
          <w:highlight w:val="green"/>
        </w:rPr>
        <w:t>is</w:t>
      </w:r>
      <w:r w:rsidRPr="00386814">
        <w:rPr>
          <w:rStyle w:val="StyleUnderline"/>
        </w:rPr>
        <w:t xml:space="preserve"> itself </w:t>
      </w:r>
      <w:r w:rsidRPr="00386814">
        <w:rPr>
          <w:rStyle w:val="StyleUnderline"/>
          <w:highlight w:val="green"/>
        </w:rPr>
        <w:t>inherently problematic</w:t>
      </w:r>
      <w:r w:rsidRPr="00386814">
        <w:t xml:space="preserve">. This is because Pateman, unlike Mills, sees contract theory as requiring the ‘fiction’ of property in the person. This theoretical presupposition is, according to Pateman, necessarily enabling of domination and oppression. She writes: Property in the person cannot be contracted out in the absence of the owner. If the worker’s services (property) are to be ‘employed’ in the manner required by the employer, the worker has to go with them. The property is useful to the employer only if the worker acts as the employer demands and, therefore, entry into the contract means that the work becomes a subordinate. The consequence of voluntary entry into a contract is not freedom but superiority and subordination.11 168 Philosophy and Social Criticism 39(2) Downloaded from psc.sagepub.com at NORTH CAROLINA STATE UNIV on March 18, 2015 Although Pateman’s more radical and comprehensive critique of social contract theory is instructive here, my contribution is different still. While I agree in general with Pateman’s assessment of the inherently problematic nature of contract theory, my aim is to bring to light another facet of this, one specifically related to colonization. As I will discuss in more length below, I am concerned to show how the </w:t>
      </w:r>
      <w:r w:rsidRPr="00386814">
        <w:rPr>
          <w:rStyle w:val="StyleUnderline"/>
          <w:highlight w:val="green"/>
        </w:rPr>
        <w:t>appeal to an ‘ideal’</w:t>
      </w:r>
      <w:r w:rsidRPr="00386814">
        <w:rPr>
          <w:rStyle w:val="StyleUnderline"/>
        </w:rPr>
        <w:t xml:space="preserve"> original contract, </w:t>
      </w:r>
      <w:r w:rsidRPr="00386814">
        <w:rPr>
          <w:rStyle w:val="StyleUnderline"/>
          <w:highlight w:val="green"/>
        </w:rPr>
        <w:t>even as a heuristic device</w:t>
      </w:r>
      <w:r w:rsidRPr="00386814">
        <w:rPr>
          <w:rStyle w:val="StyleUnderline"/>
        </w:rPr>
        <w:t xml:space="preserve"> for the generating of ‘first principles’, serves to </w:t>
      </w:r>
      <w:r w:rsidRPr="00386814">
        <w:rPr>
          <w:rStyle w:val="StyleUnderline"/>
          <w:highlight w:val="green"/>
        </w:rPr>
        <w:t xml:space="preserve">displace questions of </w:t>
      </w:r>
      <w:r w:rsidRPr="00386814">
        <w:rPr>
          <w:rStyle w:val="StyleUnderline"/>
        </w:rPr>
        <w:t xml:space="preserve">the historical instantiation of actual political societies and domains of </w:t>
      </w:r>
      <w:r w:rsidRPr="00386814">
        <w:rPr>
          <w:rStyle w:val="StyleUnderline"/>
          <w:highlight w:val="green"/>
        </w:rPr>
        <w:t>sovereignty and</w:t>
      </w:r>
      <w:r w:rsidRPr="00386814">
        <w:rPr>
          <w:rStyle w:val="StyleUnderline"/>
        </w:rPr>
        <w:t xml:space="preserve">, as such, has served and </w:t>
      </w:r>
      <w:r w:rsidRPr="00386814">
        <w:rPr>
          <w:rStyle w:val="StyleUnderline"/>
          <w:highlight w:val="green"/>
        </w:rPr>
        <w:t>continues to serve the function of justifying ongoing occupation</w:t>
      </w:r>
      <w:r w:rsidRPr="00386814">
        <w:rPr>
          <w:rStyle w:val="StyleUnderline"/>
        </w:rPr>
        <w:t xml:space="preserve"> of settler societies in indigenous territory</w:t>
      </w:r>
      <w:r w:rsidRPr="00386814">
        <w:t>. To do this, I draw upon a Foucaultian distinction between historico-political vs philosophico-juridical discourses of sovereignty and right as a means of complementing and augmenting previous work on the Settler Contract. Furthermore, I argue that the philosophico-juridical discourse of the Settler Contract has its origins – both in historical time and as an event repeated in contemporaneous time – at the moment in which the weight of the past cannot be borne. Contract theory can therefore be studied not merely in terms of the content of its claims (i.e. true or false depictions of indigenous peoples), but in terms of</w:t>
      </w:r>
      <w:r w:rsidRPr="00386814">
        <w:rPr>
          <w:rStyle w:val="StyleUnderline"/>
        </w:rPr>
        <w:t xml:space="preserve"> its strategic function in relieving the burden of the historical inheritance of conquest</w:t>
      </w:r>
      <w:r w:rsidRPr="00386814">
        <w:t xml:space="preserve">. When read in light of this function, I argue, contract theory </w:t>
      </w:r>
      <w:r w:rsidRPr="00386814">
        <w:rPr>
          <w:rStyle w:val="StyleUnderline"/>
        </w:rPr>
        <w:t>emerges as an inherently problematic framework for the adjudication of indigenous claims and, moreover, for the establishment of a non-colonial relationship between indigenous peoples and settler-colonial societies.</w:t>
      </w:r>
      <w:r w:rsidRPr="00386814">
        <w:t xml:space="preserve"> This also means, however, that unlike Pateman and Mills</w:t>
      </w:r>
      <w:r w:rsidRPr="00386814">
        <w:rPr>
          <w:rStyle w:val="StyleUnderline"/>
        </w:rPr>
        <w:t>, I am less interested in the specific content of, for instance, the racist and demeaning depictions of indigenous peoples as pre-political ‘savages’ in the works of contract theorists since it is my claim that even independent of any specifically negative portrayal of indigenous peoples within such work, social contract theory is still a vehicle for the displacement of such peoples, conceptually and in actual historical fact.</w:t>
      </w:r>
      <w:r w:rsidRPr="00386814">
        <w:t xml:space="preserve"> In fact, I want to argue, </w:t>
      </w:r>
      <w:r w:rsidRPr="00386814">
        <w:rPr>
          <w:rStyle w:val="StyleUnderline"/>
        </w:rPr>
        <w:t xml:space="preserve">it is in those places where </w:t>
      </w:r>
      <w:r w:rsidRPr="00386814">
        <w:rPr>
          <w:rStyle w:val="StyleUnderline"/>
        </w:rPr>
        <w:lastRenderedPageBreak/>
        <w:t xml:space="preserve">contract theory is at </w:t>
      </w:r>
      <w:r w:rsidRPr="00386814">
        <w:rPr>
          <w:rStyle w:val="StyleUnderline"/>
          <w:highlight w:val="green"/>
        </w:rPr>
        <w:t>its most abstract</w:t>
      </w:r>
      <w:r w:rsidRPr="00386814">
        <w:rPr>
          <w:rStyle w:val="StyleUnderline"/>
        </w:rPr>
        <w:t xml:space="preserve"> (purportedly </w:t>
      </w:r>
      <w:r w:rsidRPr="00386814">
        <w:rPr>
          <w:rStyle w:val="StyleUnderline"/>
          <w:highlight w:val="green"/>
        </w:rPr>
        <w:t xml:space="preserve">neutral and non-evaluative) </w:t>
      </w:r>
      <w:r w:rsidRPr="00386814">
        <w:rPr>
          <w:rStyle w:val="StyleUnderline"/>
        </w:rPr>
        <w:t xml:space="preserve">that it often </w:t>
      </w:r>
      <w:r w:rsidRPr="00386814">
        <w:rPr>
          <w:rStyle w:val="StyleUnderline"/>
          <w:highlight w:val="green"/>
        </w:rPr>
        <w:t>functions most effectively as a strategy of settler-colonial domination</w:t>
      </w:r>
      <w:r w:rsidRPr="00386814">
        <w:rPr>
          <w:rStyle w:val="StyleUnderline"/>
        </w:rPr>
        <w:t xml:space="preserve">. </w:t>
      </w:r>
      <w:r w:rsidRPr="00386814">
        <w:t xml:space="preserve">The second contribution to this discussion I would like to make is to demonstrate how </w:t>
      </w:r>
      <w:r w:rsidRPr="00386814">
        <w:rPr>
          <w:rStyle w:val="StyleUnderline"/>
        </w:rPr>
        <w:t>this form of theory continues to function today with respect to the claims of indigenous peoples</w:t>
      </w:r>
      <w:r w:rsidRPr="00386814">
        <w:t xml:space="preserve">. Thus, I am also less concerned here with the historical figures of Hobbes, Locke, Rousseau and Kant than Pateman or Mills, and more interested in those contemporary thinkers who explicitly work in this tradition – philosophers such as John Rawls, Robert Nozick and, the focus of this article, Jeremy Waldron. A few caveats before I proceed. First, it is not my claim that contemporary thinkers such as Rawls, Nozick, or Waldron necessarily intend to facilitate the logic of the Settler Contract (though I do not rule out this possibility either). I am not primarily interested in what specific authors intend to do with their arguments, but rather with how </w:t>
      </w:r>
      <w:r w:rsidRPr="00386814">
        <w:rPr>
          <w:rStyle w:val="StyleUnderline"/>
        </w:rPr>
        <w:t>a specific rhetorical structure or style of argumentation shapes the discursive space such that certain outcomes appear as the logical or necessary conclusion to an argument when, in fact, the debate has been skewed in this direction by the point of departure itself</w:t>
      </w:r>
      <w:r w:rsidRPr="00386814">
        <w:t>. Second, I acknowledge that my selection of authors is non-comprehensive. I have chosen here to focus on Jeremy Waldron’s recent application of the social contract tradition to the claims of indigenous peoples. This is in part because (as I said at the outset) this particular article is merely one small slice of a much larger genealogy. But it is also in Nichols 169 Downloaded from psc.sagepub.com at NORTH CAROLINA STATE UNIV on March 18, 2015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130F53B5" w14:textId="77777777" w:rsidR="004B6DA7" w:rsidRPr="00B354B6" w:rsidRDefault="004B6DA7" w:rsidP="004B6DA7">
      <w:pPr>
        <w:pStyle w:val="Heading4"/>
      </w:pPr>
      <w:r w:rsidRPr="00B354B6">
        <w:t>Civic republicanism isn’t radical- it attempts to “ground political legitimacy” via the State</w:t>
      </w:r>
    </w:p>
    <w:p w14:paraId="4E0B1341" w14:textId="77777777" w:rsidR="004B6DA7" w:rsidRDefault="004B6DA7" w:rsidP="004B6DA7">
      <w:pPr>
        <w:rPr>
          <w:rStyle w:val="Style13ptBold"/>
        </w:rPr>
      </w:pPr>
      <w:r>
        <w:rPr>
          <w:rStyle w:val="Style13ptBold"/>
        </w:rPr>
        <w:t>Dahl 14</w:t>
      </w:r>
    </w:p>
    <w:p w14:paraId="19EE8FEA" w14:textId="77777777" w:rsidR="004B6DA7" w:rsidRPr="00CA5E25" w:rsidRDefault="004B6DA7" w:rsidP="004B6DA7">
      <w:pPr>
        <w:rPr>
          <w:rStyle w:val="Style13ptBold"/>
          <w:sz w:val="20"/>
          <w:szCs w:val="20"/>
        </w:rPr>
      </w:pPr>
      <w:r w:rsidRPr="00CA5E25">
        <w:rPr>
          <w:rStyle w:val="Style13ptBold"/>
          <w:sz w:val="20"/>
          <w:szCs w:val="20"/>
        </w:rPr>
        <w:t>(Adam J. Dahl, Empire of the People: The Ideology of Democratic Empire in the Antebellum United States A Dissertation SUBMITTED TO THE FACULTY OF UNIVERSITY OF MINNESOTA, IN PARTIAL FULFILLMENT OF THE REQUIREMENTS FOR THE DEGREE OF DOCTOR OF PHILOSOPHY, July 2014, JKS)</w:t>
      </w:r>
    </w:p>
    <w:p w14:paraId="7013BBAD" w14:textId="77777777" w:rsidR="004B6DA7" w:rsidRPr="00CA5E25" w:rsidRDefault="004B6DA7" w:rsidP="004B6DA7">
      <w:pPr>
        <w:rPr>
          <w:rStyle w:val="StyleUnderline"/>
        </w:rPr>
      </w:pPr>
      <w:r w:rsidRPr="00CA5E25">
        <w:rPr>
          <w:rStyle w:val="StyleUnderline"/>
        </w:rPr>
        <w:t xml:space="preserve">Emerson also </w:t>
      </w:r>
      <w:r w:rsidRPr="00540930">
        <w:rPr>
          <w:rStyle w:val="StyleUnderline"/>
          <w:highlight w:val="green"/>
        </w:rPr>
        <w:t>justified colonization by minimizing the role of the imperial state in settler conquest</w:t>
      </w:r>
      <w:r w:rsidRPr="00CA5E25">
        <w:rPr>
          <w:sz w:val="14"/>
        </w:rPr>
        <w:t xml:space="preserve">. Much like O’Sullivan, he </w:t>
      </w:r>
      <w:r w:rsidRPr="00CA5E25">
        <w:rPr>
          <w:rStyle w:val="StyleUnderline"/>
        </w:rPr>
        <w:t>ideologically obscured the coercive and hierarchical implications of democratic empire by imagining colonization as a process of commercial and cultural expansion that occurs through the initiative of individuals acting together in civil society rather than a centralized state.</w:t>
      </w:r>
      <w:r w:rsidRPr="00CA5E25">
        <w:rPr>
          <w:sz w:val="14"/>
        </w:rPr>
        <w:t xml:space="preserve"> In Politics, Emerson wrote that “the state must follow and not lead the character and progress of the citizen.” The key to the progress of American civilization, for Emerson, lay in the moral and creative force of its individual citizens. </w:t>
      </w:r>
      <w:r w:rsidRPr="00CA5E25">
        <w:rPr>
          <w:rStyle w:val="StyleUnderline"/>
        </w:rPr>
        <w:t xml:space="preserve">Although Emerson’s Politics </w:t>
      </w:r>
      <w:r w:rsidRPr="00540930">
        <w:rPr>
          <w:rStyle w:val="StyleUnderline"/>
          <w:highlight w:val="green"/>
        </w:rPr>
        <w:t>disavow</w:t>
      </w:r>
      <w:r w:rsidRPr="00CA5E25">
        <w:rPr>
          <w:rStyle w:val="StyleUnderline"/>
        </w:rPr>
        <w:t xml:space="preserve">s </w:t>
      </w:r>
      <w:r w:rsidRPr="00540930">
        <w:rPr>
          <w:rStyle w:val="StyleUnderline"/>
          <w:highlight w:val="green"/>
        </w:rPr>
        <w:t>the role of the state in public life,</w:t>
      </w:r>
      <w:r w:rsidRPr="00CA5E25">
        <w:rPr>
          <w:rStyle w:val="StyleUnderline"/>
        </w:rPr>
        <w:t xml:space="preserve"> we should not conclude with Diggins that </w:t>
      </w:r>
      <w:r w:rsidRPr="00CA5E25">
        <w:rPr>
          <w:rStyle w:val="StyleUnderline"/>
        </w:rPr>
        <w:lastRenderedPageBreak/>
        <w:t xml:space="preserve">this entails a refutation of the very premise of </w:t>
      </w:r>
      <w:r w:rsidRPr="00540930">
        <w:rPr>
          <w:rStyle w:val="Emphasis"/>
          <w:highlight w:val="green"/>
        </w:rPr>
        <w:t>civic republicanism</w:t>
      </w:r>
      <w:r w:rsidRPr="00CA5E25">
        <w:rPr>
          <w:rStyle w:val="StyleUnderline"/>
        </w:rPr>
        <w:t>.</w:t>
      </w:r>
      <w:r w:rsidRPr="00CA5E25">
        <w:rPr>
          <w:sz w:val="14"/>
        </w:rPr>
        <w:t xml:space="preserve">60 Rather, </w:t>
      </w:r>
      <w:r w:rsidRPr="00CA5E25">
        <w:rPr>
          <w:rStyle w:val="StyleUnderline"/>
        </w:rPr>
        <w:t>what we see here is a democratic community without a state</w:t>
      </w:r>
      <w:r w:rsidRPr="00CA5E25">
        <w:rPr>
          <w:sz w:val="14"/>
        </w:rPr>
        <w:t xml:space="preserve">. </w:t>
      </w:r>
      <w:r w:rsidRPr="00CA5E25">
        <w:rPr>
          <w:rStyle w:val="StyleUnderline"/>
        </w:rPr>
        <w:t xml:space="preserve">Insofar as the </w:t>
      </w:r>
      <w:r w:rsidRPr="00B354B6">
        <w:rPr>
          <w:rStyle w:val="Emphasis"/>
        </w:rPr>
        <w:t xml:space="preserve">moral ethos </w:t>
      </w:r>
      <w:r w:rsidRPr="00540930">
        <w:rPr>
          <w:rStyle w:val="Emphasis"/>
          <w:highlight w:val="green"/>
        </w:rPr>
        <w:t>acquired through settler colonization</w:t>
      </w:r>
      <w:r w:rsidRPr="00540930">
        <w:rPr>
          <w:rStyle w:val="StyleUnderline"/>
          <w:highlight w:val="green"/>
        </w:rPr>
        <w:t xml:space="preserve"> reaches its apex with the territorial control of North America, the state withers away when democratic virtue is achieved among the citizenry</w:t>
      </w:r>
      <w:r w:rsidRPr="00CA5E25">
        <w:rPr>
          <w:rStyle w:val="StyleUnderline"/>
        </w:rPr>
        <w:t xml:space="preserve">. Democratic virtue, then, comes to govern relations among individuals in the absence of a state. </w:t>
      </w:r>
      <w:r w:rsidRPr="00540930">
        <w:rPr>
          <w:rStyle w:val="StyleUnderline"/>
          <w:highlight w:val="green"/>
        </w:rPr>
        <w:t>It is precisely in his disavowal of the state as having any part in colonization that</w:t>
      </w:r>
      <w:r w:rsidRPr="00CA5E25">
        <w:rPr>
          <w:rStyle w:val="StyleUnderline"/>
        </w:rPr>
        <w:t xml:space="preserve"> Emerson is able to also </w:t>
      </w:r>
      <w:r w:rsidRPr="00540930">
        <w:rPr>
          <w:rStyle w:val="StyleUnderline"/>
          <w:highlight w:val="green"/>
        </w:rPr>
        <w:t>disavow the role of settler conquest in shaping</w:t>
      </w:r>
      <w:r w:rsidRPr="00CA5E25">
        <w:rPr>
          <w:rStyle w:val="StyleUnderline"/>
        </w:rPr>
        <w:t xml:space="preserve"> </w:t>
      </w:r>
      <w:r w:rsidRPr="00CA5E25">
        <w:rPr>
          <w:sz w:val="14"/>
        </w:rPr>
        <w:t xml:space="preserve">the cultural dimensions of American </w:t>
      </w:r>
      <w:r w:rsidRPr="00540930">
        <w:rPr>
          <w:rStyle w:val="StyleUnderline"/>
          <w:highlight w:val="green"/>
        </w:rPr>
        <w:t>democracy.</w:t>
      </w:r>
      <w:r w:rsidRPr="00540930">
        <w:rPr>
          <w:sz w:val="14"/>
          <w:highlight w:val="green"/>
        </w:rPr>
        <w:t xml:space="preserve"> </w:t>
      </w:r>
      <w:r w:rsidRPr="00540930">
        <w:rPr>
          <w:rStyle w:val="StyleUnderline"/>
          <w:highlight w:val="green"/>
        </w:rPr>
        <w:t xml:space="preserve">As a means of </w:t>
      </w:r>
      <w:r w:rsidRPr="00540930">
        <w:rPr>
          <w:rStyle w:val="Emphasis"/>
          <w:highlight w:val="green"/>
        </w:rPr>
        <w:t>ideologically obscuring the contingent origins of modern democracy</w:t>
      </w:r>
      <w:r w:rsidRPr="00B354B6">
        <w:rPr>
          <w:rStyle w:val="Emphasis"/>
        </w:rPr>
        <w:t xml:space="preserve"> in land appropriation and dispossession</w:t>
      </w:r>
      <w:r w:rsidRPr="00CA5E25">
        <w:rPr>
          <w:sz w:val="14"/>
        </w:rPr>
        <w:t xml:space="preserve">, Emerson </w:t>
      </w:r>
      <w:r w:rsidRPr="00540930">
        <w:rPr>
          <w:rStyle w:val="StyleUnderline"/>
          <w:highlight w:val="green"/>
        </w:rPr>
        <w:t>constructed the individual as the primary agent of empire rather</w:t>
      </w:r>
      <w:r w:rsidRPr="00CA5E25">
        <w:rPr>
          <w:rStyle w:val="StyleUnderline"/>
        </w:rPr>
        <w:t xml:space="preserve"> than </w:t>
      </w:r>
      <w:r w:rsidRPr="00540930">
        <w:rPr>
          <w:rStyle w:val="StyleUnderline"/>
          <w:highlight w:val="green"/>
        </w:rPr>
        <w:t>the</w:t>
      </w:r>
      <w:r w:rsidRPr="00CA5E25">
        <w:rPr>
          <w:rStyle w:val="StyleUnderline"/>
        </w:rPr>
        <w:t xml:space="preserve"> centralized power of the imperial </w:t>
      </w:r>
      <w:r w:rsidRPr="00540930">
        <w:rPr>
          <w:rStyle w:val="StyleUnderline"/>
          <w:highlight w:val="green"/>
        </w:rPr>
        <w:t>state</w:t>
      </w:r>
      <w:r w:rsidRPr="00CA5E25">
        <w:rPr>
          <w:rStyle w:val="StyleUnderline"/>
        </w:rPr>
        <w:t>.</w:t>
      </w:r>
      <w:r w:rsidRPr="00CA5E25">
        <w:rPr>
          <w:sz w:val="14"/>
        </w:rPr>
        <w:t xml:space="preserve"> Quite similar to Tocqueville and Hegel’s reflections on the American state, Emerson thought that once man had reached a state of transcendence through the colonization of nature, the state would wither away, allowing democratic individuality to reach its highest potential. In a sense, </w:t>
      </w:r>
      <w:r w:rsidRPr="00095347">
        <w:rPr>
          <w:rStyle w:val="StyleUnderline"/>
        </w:rPr>
        <w:t>American individualism was characterized by</w:t>
      </w:r>
      <w:r w:rsidRPr="00CA5E25">
        <w:rPr>
          <w:rStyle w:val="StyleUnderline"/>
        </w:rPr>
        <w:t xml:space="preserve"> a form </w:t>
      </w:r>
      <w:r w:rsidRPr="00095347">
        <w:rPr>
          <w:rStyle w:val="StyleUnderline"/>
        </w:rPr>
        <w:t>of</w:t>
      </w:r>
      <w:r w:rsidRPr="00CA5E25">
        <w:rPr>
          <w:rStyle w:val="StyleUnderline"/>
        </w:rPr>
        <w:t xml:space="preserve"> </w:t>
      </w:r>
      <w:r w:rsidRPr="00095347">
        <w:rPr>
          <w:rStyle w:val="StyleUnderline"/>
        </w:rPr>
        <w:t>statelessness even as</w:t>
      </w:r>
      <w:r w:rsidRPr="00CA5E25">
        <w:rPr>
          <w:rStyle w:val="StyleUnderline"/>
        </w:rPr>
        <w:t xml:space="preserve"> it was </w:t>
      </w:r>
      <w:r w:rsidRPr="00095347">
        <w:rPr>
          <w:rStyle w:val="StyleUnderline"/>
        </w:rPr>
        <w:t>the state itself</w:t>
      </w:r>
      <w:r w:rsidRPr="00CA5E25">
        <w:rPr>
          <w:rStyle w:val="StyleUnderline"/>
        </w:rPr>
        <w:t xml:space="preserve"> that established the conditions of possibility for individual liberty to take hold.</w:t>
      </w:r>
    </w:p>
    <w:p w14:paraId="4013DA7A" w14:textId="77777777" w:rsidR="004B6DA7" w:rsidRDefault="004B6DA7" w:rsidP="004B6DA7">
      <w:pPr>
        <w:pStyle w:val="Heading4"/>
      </w:pPr>
      <w:r>
        <w:t>2 sections of their Waltman ev that prove the link:</w:t>
      </w:r>
    </w:p>
    <w:p w14:paraId="54B15342" w14:textId="77777777" w:rsidR="004B6DA7" w:rsidRPr="00C401BF" w:rsidRDefault="004B6DA7" w:rsidP="004B6DA7">
      <w:pPr>
        <w:pStyle w:val="Heading4"/>
      </w:pPr>
      <w:r>
        <w:t>1] Homogenizes Indigenous social structure – their FW presumes “civilization” is the only proper place for individuals – that A. erases Indigenous relationality to land rather than each other and B. naturalizes the legitimacy of governmental communities like the US</w:t>
      </w:r>
    </w:p>
    <w:p w14:paraId="31D3FC1F" w14:textId="77777777" w:rsidR="004B6DA7" w:rsidRPr="00C401BF" w:rsidRDefault="004B6DA7" w:rsidP="004B6DA7">
      <w:r>
        <w:rPr>
          <w:rStyle w:val="Style13ptBold"/>
        </w:rPr>
        <w:t xml:space="preserve">AC </w:t>
      </w:r>
      <w:r w:rsidRPr="00CD116C">
        <w:rPr>
          <w:rStyle w:val="Style13ptBold"/>
        </w:rPr>
        <w:t>Waltman 2</w:t>
      </w:r>
      <w:r w:rsidRPr="00CD116C">
        <w:t xml:space="preserve"> Jerry Waltman “Civic Republicanism, The Basic Income Guarantee, and the Living Wage.” USBIG Discussion Paper. No. 25, March 2002. </w:t>
      </w:r>
    </w:p>
    <w:p w14:paraId="2C7BEF61" w14:textId="77777777" w:rsidR="004B6DA7" w:rsidRDefault="004B6DA7" w:rsidP="004B6DA7">
      <w:pPr>
        <w:rPr>
          <w:rStyle w:val="StyleUnderline"/>
        </w:rPr>
      </w:pPr>
      <w:r w:rsidRPr="00C401BF">
        <w:rPr>
          <w:rFonts w:eastAsia="Calibri"/>
          <w:b/>
          <w:sz w:val="26"/>
          <w:szCs w:val="26"/>
          <w:u w:val="single"/>
        </w:rPr>
        <w:t xml:space="preserve">the </w:t>
      </w:r>
      <w:r w:rsidRPr="00C401BF">
        <w:rPr>
          <w:rStyle w:val="StyleUnderline"/>
          <w:highlight w:val="green"/>
        </w:rPr>
        <w:t>individual</w:t>
      </w:r>
      <w:r w:rsidRPr="00C401BF">
        <w:rPr>
          <w:rStyle w:val="StyleUnderline"/>
        </w:rPr>
        <w:t xml:space="preserve"> citizen </w:t>
      </w:r>
      <w:r w:rsidRPr="00C401BF">
        <w:rPr>
          <w:rStyle w:val="StyleUnderline"/>
          <w:highlight w:val="green"/>
        </w:rPr>
        <w:t>must be intimately connected to the community</w:t>
      </w:r>
      <w:r w:rsidRPr="00C401BF">
        <w:rPr>
          <w:rStyle w:val="StyleUnderline"/>
        </w:rPr>
        <w:t xml:space="preserve">. He </w:t>
      </w:r>
      <w:r w:rsidRPr="00C401BF">
        <w:rPr>
          <w:rStyle w:val="StyleUnderline"/>
          <w:highlight w:val="green"/>
        </w:rPr>
        <w:t>must believe</w:t>
      </w:r>
      <w:r w:rsidRPr="00C401BF">
        <w:rPr>
          <w:rStyle w:val="StyleUnderline"/>
        </w:rPr>
        <w:t xml:space="preserve"> that his [their] </w:t>
      </w:r>
      <w:r w:rsidRPr="00C401BF">
        <w:rPr>
          <w:rStyle w:val="StyleUnderline"/>
          <w:highlight w:val="green"/>
        </w:rPr>
        <w:t>interests are inseparable from those of the community, and</w:t>
      </w:r>
      <w:r w:rsidRPr="00C401BF">
        <w:rPr>
          <w:rStyle w:val="StyleUnderline"/>
        </w:rPr>
        <w:t xml:space="preserve"> that the </w:t>
      </w:r>
      <w:r w:rsidRPr="00C401BF">
        <w:rPr>
          <w:rStyle w:val="StyleUnderline"/>
          <w:highlight w:val="green"/>
        </w:rPr>
        <w:t>role of citizen is a natural part of life</w:t>
      </w:r>
    </w:p>
    <w:p w14:paraId="299B25F8" w14:textId="77777777" w:rsidR="004B6DA7" w:rsidRPr="00BD6F90" w:rsidRDefault="004B6DA7" w:rsidP="004B6DA7">
      <w:pPr>
        <w:pStyle w:val="Heading4"/>
      </w:pPr>
      <w:r w:rsidRPr="00BD6F90">
        <w:t>2]</w:t>
      </w:r>
      <w:r>
        <w:t xml:space="preserve"> Greenlight settler governance – their fw explicitly EXCLUDES settler governments from moral culpability because violations of individual agency can be justified for the greater good – even if they win their fw when applied to Indigenous people would be good, this ev proves it’s targeted against them</w:t>
      </w:r>
    </w:p>
    <w:p w14:paraId="400C6ABE" w14:textId="77777777" w:rsidR="004B6DA7" w:rsidRPr="00C401BF" w:rsidRDefault="004B6DA7" w:rsidP="004B6DA7">
      <w:pPr>
        <w:rPr>
          <w:rStyle w:val="StyleUnderline"/>
          <w:b w:val="0"/>
          <w:u w:val="none"/>
        </w:rPr>
      </w:pPr>
      <w:r>
        <w:rPr>
          <w:rStyle w:val="Style13ptBold"/>
        </w:rPr>
        <w:t xml:space="preserve">AC </w:t>
      </w:r>
      <w:r w:rsidRPr="00CD116C">
        <w:rPr>
          <w:rStyle w:val="Style13ptBold"/>
        </w:rPr>
        <w:t>Waltman 2</w:t>
      </w:r>
      <w:r w:rsidRPr="00CD116C">
        <w:t xml:space="preserve"> Jerry Waltman “Civic Republicanism, The Basic Income Guarantee, and the Living Wage.” USBIG Discussion Paper. No. 25, March 2002. </w:t>
      </w:r>
    </w:p>
    <w:p w14:paraId="3767D816" w14:textId="77777777" w:rsidR="004B6DA7" w:rsidRPr="00BD6F90" w:rsidRDefault="004B6DA7" w:rsidP="004B6DA7">
      <w:pPr>
        <w:rPr>
          <w:rStyle w:val="StyleUnderline"/>
        </w:rPr>
      </w:pPr>
      <w:r w:rsidRPr="00CD116C">
        <w:rPr>
          <w:rFonts w:eastAsia="Calibri"/>
          <w:b/>
          <w:sz w:val="26"/>
          <w:szCs w:val="26"/>
          <w:u w:val="single"/>
        </w:rPr>
        <w:t xml:space="preserve">Governmental power </w:t>
      </w:r>
      <w:r w:rsidRPr="00BD6F90">
        <w:rPr>
          <w:rStyle w:val="StyleUnderline"/>
        </w:rPr>
        <w:t xml:space="preserve">can of course be a source of domination also, for the enormous power of the s=tate is ever pregnant with the potential for domination. There is, however, a critical difference here. </w:t>
      </w:r>
      <w:r w:rsidRPr="00BD6F90">
        <w:rPr>
          <w:rStyle w:val="StyleUnderline"/>
          <w:highlight w:val="green"/>
        </w:rPr>
        <w:t>Where</w:t>
      </w:r>
      <w:r w:rsidRPr="00BD6F90">
        <w:rPr>
          <w:rStyle w:val="StyleUnderline"/>
        </w:rPr>
        <w:t xml:space="preserve">as </w:t>
      </w:r>
      <w:r w:rsidRPr="00BD6F90">
        <w:rPr>
          <w:rStyle w:val="StyleUnderline"/>
          <w:highlight w:val="green"/>
        </w:rPr>
        <w:t>interference</w:t>
      </w:r>
      <w:r w:rsidRPr="00BD6F90">
        <w:rPr>
          <w:rStyle w:val="StyleUnderline"/>
        </w:rPr>
        <w:t xml:space="preserve">, real or potential, </w:t>
      </w:r>
      <w:r w:rsidRPr="00BD6F90">
        <w:rPr>
          <w:rStyle w:val="StyleUnderline"/>
          <w:highlight w:val="green"/>
        </w:rPr>
        <w:t xml:space="preserve">by one individual </w:t>
      </w:r>
      <w:r w:rsidRPr="00BD6F90">
        <w:rPr>
          <w:rStyle w:val="StyleUnderline"/>
        </w:rPr>
        <w:t xml:space="preserve">over another's choices </w:t>
      </w:r>
      <w:r w:rsidRPr="00BD6F90">
        <w:rPr>
          <w:rStyle w:val="StyleUnderline"/>
          <w:highlight w:val="green"/>
        </w:rPr>
        <w:t>is</w:t>
      </w:r>
      <w:r w:rsidRPr="00BD6F90">
        <w:rPr>
          <w:rStyle w:val="StyleUnderline"/>
        </w:rPr>
        <w:t xml:space="preserve"> by its nature </w:t>
      </w:r>
      <w:r w:rsidRPr="00BD6F90">
        <w:rPr>
          <w:rStyle w:val="StyleUnderline"/>
          <w:highlight w:val="green"/>
        </w:rPr>
        <w:t>domination, government</w:t>
      </w:r>
      <w:r w:rsidRPr="00BD6F90">
        <w:rPr>
          <w:rStyle w:val="StyleUnderline"/>
        </w:rPr>
        <w:t xml:space="preserve">al </w:t>
      </w:r>
      <w:r w:rsidRPr="00BD6F90">
        <w:rPr>
          <w:rStyle w:val="StyleUnderline"/>
          <w:highlight w:val="green"/>
        </w:rPr>
        <w:t>interference</w:t>
      </w:r>
      <w:r w:rsidRPr="00BD6F90">
        <w:rPr>
          <w:rStyle w:val="StyleUnderline"/>
        </w:rPr>
        <w:t xml:space="preserve"> in one's affairs </w:t>
      </w:r>
      <w:r w:rsidRPr="00BD6F90">
        <w:rPr>
          <w:rStyle w:val="StyleUnderline"/>
          <w:highlight w:val="green"/>
        </w:rPr>
        <w:t>may</w:t>
      </w:r>
      <w:r w:rsidRPr="00BD6F90">
        <w:rPr>
          <w:rStyle w:val="StyleUnderline"/>
        </w:rPr>
        <w:t xml:space="preserve"> or may </w:t>
      </w:r>
      <w:r w:rsidRPr="00BD6F90">
        <w:rPr>
          <w:rStyle w:val="StyleUnderline"/>
          <w:highlight w:val="green"/>
        </w:rPr>
        <w:t>not be.</w:t>
      </w:r>
      <w:r w:rsidRPr="00BD6F90">
        <w:rPr>
          <w:rStyle w:val="StyleUnderline"/>
        </w:rPr>
        <w:t xml:space="preserve"> This is </w:t>
      </w:r>
      <w:r w:rsidRPr="00BD6F90">
        <w:rPr>
          <w:rStyle w:val="StyleUnderline"/>
          <w:highlight w:val="green"/>
        </w:rPr>
        <w:t>because liberty can only be</w:t>
      </w:r>
      <w:r w:rsidRPr="00BD6F90">
        <w:rPr>
          <w:rStyle w:val="StyleUnderline"/>
        </w:rPr>
        <w:t xml:space="preserve"> made </w:t>
      </w:r>
      <w:r w:rsidRPr="00BD6F90">
        <w:rPr>
          <w:rStyle w:val="StyleUnderline"/>
          <w:highlight w:val="green"/>
        </w:rPr>
        <w:t>meaningful in a community, and the needs of the community</w:t>
      </w:r>
      <w:r w:rsidRPr="00BD6F90">
        <w:rPr>
          <w:rStyle w:val="StyleUnderline"/>
        </w:rPr>
        <w:t xml:space="preserve"> </w:t>
      </w:r>
      <w:r w:rsidRPr="00BD6F90">
        <w:rPr>
          <w:rStyle w:val="StyleUnderline"/>
          <w:highlight w:val="green"/>
        </w:rPr>
        <w:t>will</w:t>
      </w:r>
      <w:r w:rsidRPr="00BD6F90">
        <w:rPr>
          <w:rStyle w:val="StyleUnderline"/>
        </w:rPr>
        <w:t xml:space="preserve"> necessarily at times </w:t>
      </w:r>
      <w:r w:rsidRPr="00BD6F90">
        <w:rPr>
          <w:rStyle w:val="StyleUnderline"/>
          <w:highlight w:val="green"/>
        </w:rPr>
        <w:t xml:space="preserve">come into conflict with </w:t>
      </w:r>
      <w:r w:rsidRPr="00BD6F90">
        <w:rPr>
          <w:rStyle w:val="StyleUnderline"/>
        </w:rPr>
        <w:t xml:space="preserve">one or more </w:t>
      </w:r>
      <w:r w:rsidRPr="00BD6F90">
        <w:rPr>
          <w:rStyle w:val="StyleUnderline"/>
          <w:highlight w:val="green"/>
        </w:rPr>
        <w:t>individuals' autonomy</w:t>
      </w:r>
      <w:r w:rsidRPr="00BD6F90">
        <w:rPr>
          <w:rStyle w:val="StyleUnderline"/>
        </w:rPr>
        <w:t>, or at least with individuals' autonomy as they would define it.</w:t>
      </w:r>
    </w:p>
    <w:p w14:paraId="25D98E66" w14:textId="77777777" w:rsidR="004B6DA7" w:rsidRPr="00386814" w:rsidRDefault="004B6DA7" w:rsidP="004B6DA7">
      <w:pPr>
        <w:pStyle w:val="Heading4"/>
        <w:rPr>
          <w:rFonts w:cs="Calibri"/>
        </w:rPr>
      </w:pPr>
      <w:r>
        <w:rPr>
          <w:rFonts w:cs="Calibri"/>
        </w:rPr>
        <w:lastRenderedPageBreak/>
        <w:t>**</w:t>
      </w:r>
      <w:r w:rsidRPr="00386814">
        <w:rPr>
          <w:rFonts w:cs="Calibri"/>
        </w:rPr>
        <w:t xml:space="preserve">Attempts to leverage extinction impacts as calls for action are fabricated by the logic of elimination - settlers have a psychological investment in imagining the end of the world to create a sense of white vulnerability at the expense of enacting decolonization. </w:t>
      </w:r>
    </w:p>
    <w:p w14:paraId="2638A0B2" w14:textId="77777777" w:rsidR="004B6DA7" w:rsidRPr="00386814" w:rsidRDefault="004B6DA7" w:rsidP="004B6DA7">
      <w:pPr>
        <w:rPr>
          <w:rStyle w:val="Style13ptBold"/>
        </w:rPr>
      </w:pPr>
      <w:r w:rsidRPr="00386814">
        <w:rPr>
          <w:rStyle w:val="Style13ptBold"/>
        </w:rPr>
        <w:t>Dalley 16</w:t>
      </w:r>
    </w:p>
    <w:p w14:paraId="657984A2" w14:textId="77777777" w:rsidR="004B6DA7" w:rsidRPr="00386814" w:rsidRDefault="004B6DA7" w:rsidP="004B6DA7">
      <w:pPr>
        <w:rPr>
          <w:rStyle w:val="Style13ptBold"/>
          <w:sz w:val="20"/>
          <w:szCs w:val="20"/>
        </w:rPr>
      </w:pPr>
      <w:r w:rsidRPr="00386814">
        <w:rPr>
          <w:rStyle w:val="Style13ptBold"/>
          <w:sz w:val="20"/>
          <w:szCs w:val="20"/>
        </w:rPr>
        <w:t>(Hamish Dalley received his Ph.D. from the Australian National University in 2013, and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01E22EFF" w14:textId="77777777" w:rsidR="004B6DA7" w:rsidRPr="00386814" w:rsidRDefault="004B6DA7" w:rsidP="004B6DA7">
      <w:pPr>
        <w:rPr>
          <w:sz w:val="16"/>
        </w:rPr>
      </w:pPr>
      <w:r w:rsidRPr="00386814">
        <w:rPr>
          <w:rStyle w:val="Emphasis"/>
          <w:highlight w:val="green"/>
        </w:rPr>
        <w:t>Settlers love to contemplate</w:t>
      </w:r>
      <w:r w:rsidRPr="00386814">
        <w:rPr>
          <w:rStyle w:val="Emphasis"/>
        </w:rPr>
        <w:t xml:space="preserve"> the possibility of </w:t>
      </w:r>
      <w:r w:rsidRPr="00386814">
        <w:rPr>
          <w:rStyle w:val="Emphasis"/>
          <w:highlight w:val="green"/>
        </w:rPr>
        <w:t>their own extinction</w:t>
      </w:r>
      <w:r w:rsidRPr="00386814">
        <w:rPr>
          <w:sz w:val="16"/>
        </w:rPr>
        <w:t xml:space="preserve">; </w:t>
      </w:r>
      <w:r w:rsidRPr="00386814">
        <w:rPr>
          <w:rStyle w:val="StyleUnderline"/>
        </w:rPr>
        <w:t xml:space="preserve">to read many contemporary </w:t>
      </w:r>
      <w:r w:rsidRPr="00386814">
        <w:rPr>
          <w:rStyle w:val="StyleUnderline"/>
          <w:highlight w:val="green"/>
        </w:rPr>
        <w:t>literary representations</w:t>
      </w:r>
      <w:r w:rsidRPr="00386814">
        <w:rPr>
          <w:rStyle w:val="StyleUnderline"/>
        </w:rPr>
        <w:t xml:space="preserve"> of settler colonialism is to find settlers strangely satisfied in dreaming </w:t>
      </w:r>
      <w:r w:rsidRPr="00386814">
        <w:rPr>
          <w:rStyle w:val="StyleUnderline"/>
          <w:highlight w:val="green"/>
        </w:rPr>
        <w:t>of ends that never come</w:t>
      </w:r>
      <w:r w:rsidRPr="00386814">
        <w:rPr>
          <w:rStyle w:val="StyleUnderline"/>
        </w:rPr>
        <w:t xml:space="preserve">. </w:t>
      </w:r>
      <w:r w:rsidRPr="00386814">
        <w:rPr>
          <w:sz w:val="16"/>
        </w:rPr>
        <w:t xml:space="preserve">This tendency is widely prevalent in English-language representations of settler colonialism produced since the 1980s: </w:t>
      </w:r>
      <w:r w:rsidRPr="00386814">
        <w:rPr>
          <w:rStyle w:val="StyleUnderline"/>
        </w:rPr>
        <w:t>the possibility of an ending – the likelihood that the settler race will one day die out – is a common theme</w:t>
      </w:r>
      <w:r w:rsidRPr="00386814">
        <w:rPr>
          <w:sz w:val="16"/>
        </w:rPr>
        <w:t xml:space="preserve"> in literary and pop culture considerations of colonialism’s future. Yet it has barely been remarked how surprising it is that this theme is so present. </w:t>
      </w:r>
      <w:r w:rsidRPr="00386814">
        <w:rPr>
          <w:rStyle w:val="StyleUnderline"/>
        </w:rPr>
        <w:t xml:space="preserve">For settlers, of all people, to obsessively ruminate on their own finitude is </w:t>
      </w:r>
      <w:r w:rsidRPr="00386814">
        <w:rPr>
          <w:rStyle w:val="StyleUnderline"/>
          <w:highlight w:val="green"/>
        </w:rPr>
        <w:t xml:space="preserve">counterintuitive, </w:t>
      </w:r>
      <w:r w:rsidRPr="00386814">
        <w:rPr>
          <w:rStyle w:val="StyleUnderline"/>
        </w:rPr>
        <w:t xml:space="preserve">for </w:t>
      </w:r>
      <w:r w:rsidRPr="00386814">
        <w:rPr>
          <w:rStyle w:val="StyleUnderline"/>
          <w:highlight w:val="green"/>
        </w:rPr>
        <w:t>few</w:t>
      </w:r>
      <w:r w:rsidRPr="00386814">
        <w:rPr>
          <w:rStyle w:val="StyleUnderline"/>
        </w:rPr>
        <w:t xml:space="preserve"> modern </w:t>
      </w:r>
      <w:r w:rsidRPr="00386814">
        <w:rPr>
          <w:rStyle w:val="StyleUnderline"/>
          <w:highlight w:val="green"/>
        </w:rPr>
        <w:t>social formations have been more resistant to change</w:t>
      </w:r>
      <w:r w:rsidRPr="00386814">
        <w:rPr>
          <w:rStyle w:val="StyleUnderline"/>
        </w:rPr>
        <w:t xml:space="preserve"> than settler colonialism</w:t>
      </w:r>
      <w:r w:rsidRPr="00386814">
        <w:rPr>
          <w:sz w:val="16"/>
        </w:rPr>
        <w:t>. With a few excep- tions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itical agency and rights – and they have done so notwithstanding the sustained resistance¶ that has been mounted whenever such an order has been built</w:t>
      </w:r>
      <w:r w:rsidRPr="00386814">
        <w:rPr>
          <w:rStyle w:val="StyleUnderline"/>
        </w:rPr>
        <w:t xml:space="preserve">. Settlers think all the time that they might one day end, even though </w:t>
      </w:r>
      <w:r w:rsidRPr="00386814">
        <w:rPr>
          <w:sz w:val="16"/>
        </w:rPr>
        <w:t xml:space="preserve">(perhaps because) </w:t>
      </w:r>
      <w:r w:rsidRPr="00386814">
        <w:rPr>
          <w:rStyle w:val="StyleUnderline"/>
        </w:rPr>
        <w:t>that ending seems unlikely ever to happen.</w:t>
      </w:r>
      <w:r w:rsidRPr="00386814">
        <w:rPr>
          <w:sz w:val="16"/>
        </w:rPr>
        <w:t xml:space="preserve"> The significance of this paradox for settler-colonial literature is the subject of this article.¶ </w:t>
      </w:r>
      <w:r w:rsidRPr="00386814">
        <w:rPr>
          <w:rStyle w:val="StyleUnderline"/>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386814">
        <w:rPr>
          <w:sz w:val="16"/>
        </w:rPr>
        <w:t xml:space="preserve">Settler colonialism, the argument goes, has a problem with historical narration that arises from a contradiction in its founding mythology. In Stephen Turner’s formulation, the settler subject is by definition one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spectre of the native, whose existence (which cannot be disavowed completely because it is needed to define the settler’s difference, superior- ity, and hence claim to the land) inscribes the settler’s foreignness, thus reinstating the gap between settler and colony that the narrative was meant to efface.1 </w:t>
      </w:r>
      <w:r w:rsidRPr="00386814">
        <w:rPr>
          <w:rStyle w:val="StyleUnderline"/>
          <w:highlight w:val="green"/>
        </w:rPr>
        <w:t>Settler-colonial narrative is</w:t>
      </w:r>
      <w:r w:rsidRPr="00386814">
        <w:rPr>
          <w:rStyle w:val="StyleUnderline"/>
        </w:rPr>
        <w:t xml:space="preserve"> thus </w:t>
      </w:r>
      <w:r w:rsidRPr="00386814">
        <w:rPr>
          <w:rStyle w:val="StyleUnderline"/>
          <w:highlight w:val="green"/>
        </w:rPr>
        <w:t xml:space="preserve">shaped </w:t>
      </w:r>
      <w:r w:rsidRPr="00386814">
        <w:rPr>
          <w:rStyle w:val="StyleUnderline"/>
        </w:rPr>
        <w:t xml:space="preserve">around its need </w:t>
      </w:r>
      <w:r w:rsidRPr="00386814">
        <w:rPr>
          <w:rStyle w:val="StyleUnderline"/>
          <w:highlight w:val="green"/>
        </w:rPr>
        <w:t>to erase and evoke the native</w:t>
      </w:r>
      <w:r w:rsidRPr="00386814">
        <w:rPr>
          <w:rStyle w:val="StyleUnderline"/>
        </w:rPr>
        <w:t>, to make the indigene both invisible and present in a contradictory pattern that prevents settlers from ever moving on from the moment of colonization.2</w:t>
      </w:r>
      <w:r w:rsidRPr="00386814">
        <w:rPr>
          <w:sz w:val="16"/>
        </w:rPr>
        <w:t xml:space="preserve"> </w:t>
      </w:r>
      <w:r w:rsidRPr="00386814">
        <w:rPr>
          <w:rStyle w:val="StyleUnderline"/>
        </w:rPr>
        <w:t xml:space="preserve">As evidence of this constitutive contradiction, </w:t>
      </w:r>
      <w:r w:rsidRPr="00386814">
        <w:rPr>
          <w:rStyle w:val="StyleUnderline"/>
          <w:highlight w:val="green"/>
        </w:rPr>
        <w:t>critics</w:t>
      </w:r>
      <w:r w:rsidRPr="00386814">
        <w:rPr>
          <w:rStyle w:val="StyleUnderline"/>
        </w:rPr>
        <w:t xml:space="preserve"> have </w:t>
      </w:r>
      <w:r w:rsidRPr="00386814">
        <w:rPr>
          <w:rStyle w:val="StyleUnderline"/>
          <w:highlight w:val="green"/>
        </w:rPr>
        <w:t>identified</w:t>
      </w:r>
      <w:r w:rsidRPr="00386814">
        <w:rPr>
          <w:rStyle w:val="StyleUnderline"/>
        </w:rPr>
        <w:t xml:space="preserve"> in settler-colonial discourse </w:t>
      </w:r>
      <w:r w:rsidRPr="00386814">
        <w:rPr>
          <w:rStyle w:val="StyleUnderline"/>
          <w:highlight w:val="green"/>
        </w:rPr>
        <w:t>symptoms of</w:t>
      </w:r>
      <w:r w:rsidRPr="00386814">
        <w:rPr>
          <w:rStyle w:val="StyleUnderline"/>
        </w:rPr>
        <w:t xml:space="preserve"> psychic distress such as disavowal, inversion, and repression.</w:t>
      </w:r>
      <w:r w:rsidRPr="00386814">
        <w:rPr>
          <w:sz w:val="16"/>
        </w:rPr>
        <w:t xml:space="preserve">3 Indeed, </w:t>
      </w:r>
      <w:r w:rsidRPr="00386814">
        <w:rPr>
          <w:rStyle w:val="StyleUnderline"/>
        </w:rPr>
        <w:t>the frozen temporality of settler-colonial narrative, fixated on the moment of the frontier, recalls nothing so much as Freud’s description of the ‘</w:t>
      </w:r>
      <w:r w:rsidRPr="00386814">
        <w:rPr>
          <w:rStyle w:val="StyleUnderline"/>
          <w:highlight w:val="green"/>
        </w:rPr>
        <w:t>repetition compulsion’</w:t>
      </w:r>
      <w:r w:rsidRPr="00386814">
        <w:rPr>
          <w:rStyle w:val="StyleUnderline"/>
        </w:rPr>
        <w:t xml:space="preserve"> attending trauma.</w:t>
      </w:r>
      <w:r w:rsidRPr="00386814">
        <w:rPr>
          <w:sz w:val="16"/>
        </w:rPr>
        <w:t>4 As Lorenzo Veracini puts it, because:¶ ‘</w:t>
      </w:r>
      <w:r w:rsidRPr="00386814">
        <w:rPr>
          <w:rStyle w:val="StyleUnderline"/>
        </w:rPr>
        <w:t>settler society’ can</w:t>
      </w:r>
      <w:r w:rsidRPr="00386814">
        <w:rPr>
          <w:sz w:val="16"/>
        </w:rPr>
        <w:t xml:space="preserve"> thus </w:t>
      </w:r>
      <w:r w:rsidRPr="00386814">
        <w:rPr>
          <w:rStyle w:val="StyleUnderline"/>
        </w:rPr>
        <w:t xml:space="preserve">be seen as a fantasy where a perception of a </w:t>
      </w:r>
      <w:r w:rsidRPr="00386814">
        <w:rPr>
          <w:rStyle w:val="StyleUnderline"/>
          <w:highlight w:val="green"/>
        </w:rPr>
        <w:t>constant struggle is juxtaposed against</w:t>
      </w:r>
      <w:r w:rsidRPr="00386814">
        <w:rPr>
          <w:rStyle w:val="StyleUnderline"/>
        </w:rPr>
        <w:t xml:space="preserve"> an ideal of ‘</w:t>
      </w:r>
      <w:r w:rsidRPr="00386814">
        <w:rPr>
          <w:rStyle w:val="StyleUnderline"/>
          <w:highlight w:val="green"/>
        </w:rPr>
        <w:t>peace’ that can never be reached</w:t>
      </w:r>
      <w:r w:rsidRPr="00386814">
        <w:rPr>
          <w:rStyle w:val="StyleUnderline"/>
        </w:rPr>
        <w:t xml:space="preserve">, settler projects embrace and reject violence at the same time. </w:t>
      </w:r>
      <w:r w:rsidRPr="00386814">
        <w:rPr>
          <w:rStyle w:val="Emphasis"/>
        </w:rPr>
        <w:t xml:space="preserve">The settler colonial situation is </w:t>
      </w:r>
      <w:r w:rsidRPr="00386814">
        <w:rPr>
          <w:sz w:val="16"/>
        </w:rPr>
        <w:t>thus a</w:t>
      </w:r>
      <w:r w:rsidRPr="00386814">
        <w:rPr>
          <w:rStyle w:val="Emphasis"/>
        </w:rPr>
        <w:t xml:space="preserve"> circumstance where the tension between contradictory impulses produces long-lasting psychic conflicts and </w:t>
      </w:r>
      <w:r w:rsidRPr="00386814">
        <w:rPr>
          <w:sz w:val="16"/>
        </w:rPr>
        <w:t>a number of associated</w:t>
      </w:r>
      <w:r w:rsidRPr="00386814">
        <w:rPr>
          <w:rStyle w:val="Emphasis"/>
        </w:rPr>
        <w:t xml:space="preserve"> psychopathologies</w:t>
      </w:r>
      <w:r w:rsidRPr="00386814">
        <w:rPr>
          <w:sz w:val="16"/>
        </w:rPr>
        <w:t xml:space="preserve">.5¶ Current scholarship has thus focused primarily on settler-colonial narrative’s view of the past, asking how such a </w:t>
      </w:r>
      <w:r w:rsidRPr="00386814">
        <w:rPr>
          <w:sz w:val="16"/>
        </w:rPr>
        <w:lastRenderedPageBreak/>
        <w:t xml:space="preserve">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386814">
        <w:rPr>
          <w:rStyle w:val="Emphasis"/>
          <w:highlight w:val="green"/>
        </w:rPr>
        <w:t>settler</w:t>
      </w:r>
      <w:r w:rsidRPr="00386814">
        <w:rPr>
          <w:rStyle w:val="Emphasis"/>
        </w:rPr>
        <w:t xml:space="preserve">s </w:t>
      </w:r>
      <w:r w:rsidRPr="00386814">
        <w:rPr>
          <w:sz w:val="16"/>
        </w:rPr>
        <w:t>do often</w:t>
      </w:r>
      <w:r w:rsidRPr="00386814">
        <w:rPr>
          <w:rStyle w:val="Emphasis"/>
        </w:rPr>
        <w:t xml:space="preserve"> try to imagine their </w:t>
      </w:r>
      <w:r w:rsidRPr="00386814">
        <w:rPr>
          <w:rStyle w:val="Emphasis"/>
          <w:highlight w:val="green"/>
        </w:rPr>
        <w:t>demise</w:t>
      </w:r>
      <w:r w:rsidRPr="00386814">
        <w:rPr>
          <w:rStyle w:val="Emphasis"/>
        </w:rPr>
        <w:t xml:space="preserve"> </w:t>
      </w:r>
      <w:r w:rsidRPr="00386814">
        <w:rPr>
          <w:sz w:val="16"/>
        </w:rPr>
        <w:t>– but they do so</w:t>
      </w:r>
      <w:r w:rsidRPr="00386814">
        <w:rPr>
          <w:rStyle w:val="Emphasis"/>
        </w:rPr>
        <w:t xml:space="preserve"> in a way that </w:t>
      </w:r>
      <w:r w:rsidRPr="00386814">
        <w:rPr>
          <w:rStyle w:val="Emphasis"/>
          <w:highlight w:val="green"/>
        </w:rPr>
        <w:t xml:space="preserve">reasserts </w:t>
      </w:r>
      <w:r w:rsidRPr="00386814">
        <w:rPr>
          <w:rStyle w:val="Emphasis"/>
        </w:rPr>
        <w:t xml:space="preserve">the paradoxes of </w:t>
      </w:r>
      <w:r w:rsidRPr="00386814">
        <w:rPr>
          <w:rStyle w:val="Emphasis"/>
          <w:highlight w:val="green"/>
        </w:rPr>
        <w:t>their founding ideology</w:t>
      </w:r>
      <w:r w:rsidRPr="00386814">
        <w:rPr>
          <w:rStyle w:val="Emphasis"/>
        </w:rPr>
        <w:t>, with the result that the radical potentiality of decolonization is undone even as it is invoked.</w:t>
      </w:r>
      <w:r w:rsidRPr="00386814">
        <w:rPr>
          <w:sz w:val="16"/>
        </w:rPr>
        <w:t xml:space="preserve">¶ I argue that, notwithstanding Veracini’s analysis, </w:t>
      </w:r>
      <w:r w:rsidRPr="00386814">
        <w:rPr>
          <w:rStyle w:val="StyleUnderline"/>
        </w:rPr>
        <w:t xml:space="preserve">there is a metaphor via which the end of settler colonialism unspools – the quasi-biological concept of </w:t>
      </w:r>
      <w:r w:rsidRPr="00386814">
        <w:rPr>
          <w:rStyle w:val="StyleUnderline"/>
          <w:highlight w:val="green"/>
        </w:rPr>
        <w:t>extinction</w:t>
      </w:r>
      <w:r w:rsidRPr="00386814">
        <w:rPr>
          <w:rStyle w:val="StyleUnderline"/>
        </w:rPr>
        <w:t xml:space="preserve">, which, when deployed </w:t>
      </w:r>
      <w:r w:rsidRPr="00386814">
        <w:rPr>
          <w:rStyle w:val="StyleUnderline"/>
          <w:highlight w:val="green"/>
        </w:rPr>
        <w:t>as a narrative trope, offers settlers a chance to</w:t>
      </w:r>
      <w:r w:rsidRPr="00386814">
        <w:rPr>
          <w:rStyle w:val="StyleUnderline"/>
        </w:rPr>
        <w:t xml:space="preserve"> consider and </w:t>
      </w:r>
      <w:r w:rsidRPr="00386814">
        <w:rPr>
          <w:rStyle w:val="StyleUnderline"/>
          <w:highlight w:val="green"/>
        </w:rPr>
        <w:t>disavow their demise</w:t>
      </w:r>
      <w:r w:rsidRPr="00386814">
        <w:rPr>
          <w:rStyle w:val="StyleUnderline"/>
        </w:rPr>
        <w:t xml:space="preserve">, just </w:t>
      </w:r>
      <w:r w:rsidRPr="00386814">
        <w:rPr>
          <w:rStyle w:val="StyleUnderline"/>
          <w:highlight w:val="green"/>
        </w:rPr>
        <w:t>as they</w:t>
      </w:r>
      <w:r w:rsidRPr="00386814">
        <w:rPr>
          <w:rStyle w:val="StyleUnderline"/>
        </w:rPr>
        <w:t xml:space="preserve"> consider and then </w:t>
      </w:r>
      <w:r w:rsidRPr="00386814">
        <w:rPr>
          <w:rStyle w:val="StyleUnderline"/>
          <w:highlight w:val="green"/>
        </w:rPr>
        <w:t>disavow the violence of their origins</w:t>
      </w:r>
      <w:r w:rsidRPr="00386814">
        <w:rPr>
          <w:sz w:val="16"/>
        </w:rPr>
        <w:t xml:space="preserve">. This article traces the importance of the trope of extinction for contemporary settler-colonial litera- ture, with a focus on South Africa, Canada, and Australia. It explores variations in how the death of settler colonialism is conceptualized, drawing a distinction between his- torio-civilizational narratives of the rise and fall of empires, </w:t>
      </w:r>
      <w:r w:rsidRPr="00386814">
        <w:rPr>
          <w:rStyle w:val="StyleUnderline"/>
        </w:rPr>
        <w:t xml:space="preserve">and a species-oriented notion of extinction </w:t>
      </w:r>
      <w:r w:rsidRPr="00386814">
        <w:rPr>
          <w:sz w:val="16"/>
        </w:rPr>
        <w:t>that draws force from public anxiety about climate change – an</w:t>
      </w:r>
      <w:r w:rsidRPr="00386814">
        <w:rPr>
          <w:rStyle w:val="StyleUnderline"/>
        </w:rPr>
        <w:t xml:space="preserve"> </w:t>
      </w:r>
      <w:r w:rsidRPr="00386814">
        <w:rPr>
          <w:sz w:val="16"/>
        </w:rPr>
        <w:t>invocation that</w:t>
      </w:r>
      <w:r w:rsidRPr="00386814">
        <w:rPr>
          <w:rStyle w:val="StyleUnderline"/>
        </w:rPr>
        <w:t xml:space="preserve"> adds another level of ambivalence by drawing on ‘rational’ fears for the future </w:t>
      </w:r>
      <w:r w:rsidRPr="00386814">
        <w:rPr>
          <w:sz w:val="16"/>
        </w:rPr>
        <w:t>(because climate change may well render the planet uninhabitable to humans</w:t>
      </w:r>
      <w:r w:rsidRPr="00386814">
        <w:rPr>
          <w:rStyle w:val="StyleUnderline"/>
        </w:rPr>
        <w:t>) in order to narrativize a form of social death that, strictly speaking, belongs to a different order of knowledge altogether</w:t>
      </w:r>
      <w:r w:rsidRPr="00386814">
        <w:rPr>
          <w:sz w:val="16"/>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literature.¶ </w:t>
      </w:r>
      <w:r w:rsidRPr="00386814">
        <w:rPr>
          <w:rStyle w:val="StyleUnderline"/>
        </w:rPr>
        <w:t>That ‘extinction’ should be a key word in the settler-colonial lexicon is no surprise. In Patrick Wolfe’s phrase,7 settler colonialism is predicated on a ‘</w:t>
      </w:r>
      <w:r w:rsidRPr="00386814">
        <w:rPr>
          <w:rStyle w:val="StyleUnderline"/>
          <w:highlight w:val="green"/>
        </w:rPr>
        <w:t>logic of elimination’</w:t>
      </w:r>
      <w:r w:rsidRPr="00386814">
        <w:rPr>
          <w:rStyle w:val="StyleUnderline"/>
        </w:rPr>
        <w:t xml:space="preserve"> that tends towards the extermination – by one means or another – of indigenous peoples</w:t>
      </w:r>
      <w:r w:rsidRPr="00386814">
        <w:rPr>
          <w:sz w:val="16"/>
        </w:rPr>
        <w:t xml:space="preserve">.8 This logic is apparent in archetypal settler narratives like James Fenimore Cooper’s The Last of the Mohicans (1826), a historical novel whose very title blends the melancholia and triumph </w:t>
      </w:r>
      <w:r w:rsidRPr="00386814">
        <w:rPr>
          <w:rStyle w:val="StyleUnderline"/>
        </w:rPr>
        <w:t>that demarcate settlers’ affective responses to the supposed inevitability of indigenous extinction</w:t>
      </w:r>
      <w:r w:rsidRPr="00386814">
        <w:rPr>
          <w:sz w:val="16"/>
        </w:rPr>
        <w:t xml:space="preserve">. </w:t>
      </w:r>
      <w:r w:rsidRPr="00386814">
        <w:rPr>
          <w:rStyle w:val="StyleUnderline"/>
        </w:rPr>
        <w:t>Concepts like</w:t>
      </w:r>
      <w:r w:rsidRPr="00386814">
        <w:rPr>
          <w:sz w:val="16"/>
        </w:rPr>
        <w:t xml:space="preserve"> ‘stadial development’ – by which societies progress through stages, progressively eliminating earlier social forms – and ‘fatal impact’ – </w:t>
      </w:r>
      <w:r w:rsidRPr="00386814">
        <w:rPr>
          <w:rStyle w:val="StyleUnderline"/>
        </w:rPr>
        <w:t>which names the biological inevitability of strong peoples supplanting weak – all contribute to the notion that settler colonialism is a kind of ‘ecological process’ that necessitates the extinction of inferior races.</w:t>
      </w:r>
      <w:r w:rsidRPr="00386814">
        <w:rPr>
          <w:sz w:val="16"/>
        </w:rPr>
        <w:t xml:space="preserve"> What is surprising, though, is how often </w:t>
      </w:r>
      <w:r w:rsidRPr="00386814">
        <w:rPr>
          <w:rStyle w:val="StyleUnderline"/>
        </w:rPr>
        <w:t>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w:t>
      </w:r>
      <w:r w:rsidRPr="00386814">
        <w:rPr>
          <w:sz w:val="16"/>
        </w:rPr>
        <w:t xml:space="preserve">.¶ The idea appears repeatedly in English-language literary treatments of settler colonial- 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 bitation but his knowledge comes freighted with an expected sense of biological super- iority, made apparent by his description of the ‘Bushman’s’ ‘yellow face’, and lack of mental self-awareness. What is not clear is why Waldo’s contemplation of colonial geno- cide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immi- nent loss’.11 The </w:t>
      </w:r>
      <w:r w:rsidRPr="00386814">
        <w:rPr>
          <w:rStyle w:val="StyleUnderline"/>
          <w:highlight w:val="green"/>
        </w:rPr>
        <w:t>fear of</w:t>
      </w:r>
      <w:r w:rsidRPr="00386814">
        <w:rPr>
          <w:rStyle w:val="StyleUnderline"/>
        </w:rPr>
        <w:t xml:space="preserve"> looming </w:t>
      </w:r>
      <w:r w:rsidRPr="00386814">
        <w:rPr>
          <w:rStyle w:val="StyleUnderline"/>
          <w:highlight w:val="green"/>
        </w:rPr>
        <w:t>annihilation</w:t>
      </w:r>
      <w:r w:rsidRPr="00386814">
        <w:rPr>
          <w:rStyle w:val="StyleUnderline"/>
        </w:rPr>
        <w:t xml:space="preserve"> serves a powerful ideological function in settler communities, working to </w:t>
      </w:r>
      <w:r w:rsidRPr="00386814">
        <w:rPr>
          <w:rStyle w:val="StyleUnderline"/>
          <w:highlight w:val="green"/>
        </w:rPr>
        <w:t xml:space="preserve">foster racial </w:t>
      </w:r>
      <w:r w:rsidRPr="00386814">
        <w:rPr>
          <w:rStyle w:val="StyleUnderline"/>
          <w:highlight w:val="green"/>
        </w:rPr>
        <w:lastRenderedPageBreak/>
        <w:t xml:space="preserve">solidarity, suppress dissent, and legitimate violence against indigenous populations </w:t>
      </w:r>
      <w:r w:rsidRPr="00386814">
        <w:rPr>
          <w:rStyle w:val="StyleUnderline"/>
        </w:rPr>
        <w:t>who, by any objective measure, are far more at risk of extermination than the settlers who fear them</w:t>
      </w:r>
      <w:r w:rsidRPr="00386814">
        <w:rPr>
          <w:sz w:val="16"/>
        </w:rPr>
        <w:t xml:space="preserve">. Ann Curthoys and Dirk Moses have traced this pattern in Australia and Israel-Palestine, respectively.12 </w:t>
      </w:r>
      <w:r w:rsidRPr="00386814">
        <w:rPr>
          <w:rStyle w:val="Emphasis"/>
        </w:rPr>
        <w:t>This scholarship suggests that narratives of settler extinction are acts of ideological mystification, obscuring the brutal inequalities of the frontier behind a mask of white vulnerability</w:t>
      </w:r>
      <w:r w:rsidRPr="00386814">
        <w:rPr>
          <w:sz w:val="16"/>
        </w:rPr>
        <w:t xml:space="preserve"> – an argument with which I sympathize. However, this article shows how there is more to settler-colonial extinction narratives than bad faith. I argue that </w:t>
      </w:r>
      <w:r w:rsidRPr="00386814">
        <w:rPr>
          <w:rStyle w:val="StyleUnderline"/>
        </w:rPr>
        <w:t>we need a more nuanced understanding of how they encode a specifically settler-colonial framework for imagining the future</w:t>
      </w:r>
      <w:r w:rsidRPr="00386814">
        <w:rPr>
          <w:sz w:val="16"/>
        </w:rPr>
        <w:t xml:space="preserve">, one that has implications for how we understand contemporary literatures from settler societies, and which allows us to see extinction as a genuine, if flawed, attempt to envisage social change.¶ </w:t>
      </w:r>
      <w:r w:rsidRPr="00386814">
        <w:rPr>
          <w:rStyle w:val="StyleUnderline"/>
        </w:rPr>
        <w:t>In the remainder of this paper I consider extinction’s function as a metaphor of decolonization</w:t>
      </w:r>
      <w:r w:rsidRPr="00386814">
        <w:rPr>
          <w:sz w:val="16"/>
        </w:rPr>
        <w:t xml:space="preserve">. I use this phrase to invoke, without completely endorsing, Tuck and Yang’s argu- ment that to treat decolonization figuratively, as I argue </w:t>
      </w:r>
      <w:r w:rsidRPr="00386814">
        <w:rPr>
          <w:rStyle w:val="Emphasis"/>
        </w:rPr>
        <w:t xml:space="preserve">extinction narratives </w:t>
      </w:r>
      <w:r w:rsidRPr="00386814">
        <w:rPr>
          <w:sz w:val="16"/>
        </w:rPr>
        <w:t>do, is necessarily to</w:t>
      </w:r>
      <w:r w:rsidRPr="00386814">
        <w:rPr>
          <w:rStyle w:val="Emphasis"/>
        </w:rPr>
        <w:t xml:space="preserve"> preclude radical change, creating opportunities for settler ‘moves to innocence’ that re-legitimate racial inequality</w:t>
      </w:r>
      <w:r w:rsidRPr="00386814">
        <w:rPr>
          <w:sz w:val="16"/>
        </w:rPr>
        <w:t xml:space="preserve">.13 The counterview to this pessimistic perspec- tive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Maddaddam trilogy (2003–2013). I advance four specific arguments. </w:t>
      </w:r>
      <w:r w:rsidRPr="00386814">
        <w:rPr>
          <w:rStyle w:val="StyleUnderline"/>
        </w:rPr>
        <w:t>First, 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extinction narratives rely on a more or less conscious slippage between ‘the settler’ and ‘the human’</w:t>
      </w:r>
      <w:r w:rsidRPr="00386814">
        <w:rPr>
          <w:sz w:val="16"/>
        </w:rPr>
        <w:t xml:space="preserve">. Third, </w:t>
      </w:r>
      <w:r w:rsidRPr="00386814">
        <w:rPr>
          <w:rStyle w:val="StyleUnderline"/>
        </w:rPr>
        <w:t xml:space="preserve">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 equivalent to humanity. </w:t>
      </w:r>
      <w:r w:rsidRPr="00386814">
        <w:rPr>
          <w:sz w:val="16"/>
        </w:rPr>
        <w:t xml:space="preserve">Fourth, </w:t>
      </w:r>
      <w:r w:rsidRPr="00386814">
        <w:rPr>
          <w:rStyle w:val="Emphasis"/>
        </w:rPr>
        <w:t xml:space="preserve">these ideological effects are mediated by gender, </w:t>
      </w:r>
      <w:r w:rsidRPr="00386814">
        <w:rPr>
          <w:sz w:val="16"/>
        </w:rPr>
        <w:t>insofar as</w:t>
      </w:r>
      <w:r w:rsidRPr="00386814">
        <w:rPr>
          <w:rStyle w:val="Emphasis"/>
        </w:rPr>
        <w:t xml:space="preserve"> extinction narratives invoke issues of biological reproduction, community protection, and violence that function to differentiate and reify masculine and feminine roles in the putative de-colonial future. </w:t>
      </w:r>
      <w:r w:rsidRPr="00386814">
        <w:rPr>
          <w:sz w:val="16"/>
        </w:rPr>
        <w:t>Overall, my central claim is that extinction is a core trope through which settler futurity emerges, one with crucial narrative and ideological effects that shape much of the contemporary literature emerging from white colonial settings.</w:t>
      </w:r>
    </w:p>
    <w:p w14:paraId="5D318E94" w14:textId="77777777" w:rsidR="004B6DA7" w:rsidRPr="00386814" w:rsidRDefault="004B6DA7" w:rsidP="004B6DA7">
      <w:pPr>
        <w:rPr>
          <w:sz w:val="16"/>
        </w:rPr>
      </w:pPr>
    </w:p>
    <w:p w14:paraId="5137A879" w14:textId="77777777" w:rsidR="004B6DA7" w:rsidRPr="00386814" w:rsidRDefault="004B6DA7" w:rsidP="004B6DA7">
      <w:pPr>
        <w:pStyle w:val="Heading4"/>
        <w:rPr>
          <w:rFonts w:cs="Calibri"/>
        </w:rPr>
      </w:pPr>
      <w:r w:rsidRPr="00386814">
        <w:rPr>
          <w:rFonts w:cs="Calibri"/>
        </w:rPr>
        <w:t>The alternative is a call for place-based education – this requires relating theorizing to present realities of injustice and acknowledging the ways settler colonialism creates those injustices to ground our strategies and normative theor</w:t>
      </w:r>
      <w:r>
        <w:rPr>
          <w:rFonts w:cs="Calibri"/>
        </w:rPr>
        <w:t>ies – the Alt is unconditional, it doesn’t fiat anything, and it’s not a floating pik – I dare you to find a coherent theory violation</w:t>
      </w:r>
    </w:p>
    <w:p w14:paraId="5F46F93B" w14:textId="77777777" w:rsidR="004B6DA7" w:rsidRPr="00386814" w:rsidRDefault="004B6DA7" w:rsidP="004B6DA7">
      <w:pPr>
        <w:rPr>
          <w:sz w:val="12"/>
          <w:szCs w:val="12"/>
        </w:rPr>
      </w:pPr>
      <w:r w:rsidRPr="00386814">
        <w:rPr>
          <w:sz w:val="12"/>
          <w:szCs w:val="12"/>
        </w:rPr>
        <w:t xml:space="preserve">Gardner </w:t>
      </w:r>
      <w:r w:rsidRPr="00386814">
        <w:rPr>
          <w:rFonts w:eastAsiaTheme="majorEastAsia"/>
          <w:b/>
          <w:bCs/>
          <w:szCs w:val="26"/>
        </w:rPr>
        <w:t xml:space="preserve">Seawright </w:t>
      </w:r>
      <w:r w:rsidRPr="00386814">
        <w:rPr>
          <w:sz w:val="12"/>
          <w:szCs w:val="12"/>
        </w:rPr>
        <w:t xml:space="preserve">is a </w:t>
      </w:r>
      <w:r w:rsidRPr="00386814">
        <w:rPr>
          <w:rFonts w:eastAsiaTheme="majorEastAsia"/>
          <w:b/>
          <w:bCs/>
          <w:szCs w:val="26"/>
        </w:rPr>
        <w:t xml:space="preserve">doctoral candidate </w:t>
      </w:r>
      <w:r w:rsidRPr="00386814">
        <w:rPr>
          <w:sz w:val="12"/>
          <w:szCs w:val="12"/>
        </w:rPr>
        <w:t>in the Education, Culture, and Society department at the University of Utah. “Settler Traditions of Place: Making Explicit the Epistemological Legacy of White Supremacy and Settler Colonialism for Place-Based Education.” EDUCATIONAL STUDIES, 50: 554–572, 20</w:t>
      </w:r>
      <w:r w:rsidRPr="00386814">
        <w:rPr>
          <w:rFonts w:eastAsiaTheme="majorEastAsia"/>
          <w:b/>
          <w:bCs/>
          <w:szCs w:val="26"/>
        </w:rPr>
        <w:t>14</w:t>
      </w:r>
      <w:r w:rsidRPr="00386814">
        <w:rPr>
          <w:sz w:val="12"/>
          <w:szCs w:val="12"/>
        </w:rPr>
        <w:t>, American Educational Studies Association. JJN</w:t>
      </w:r>
    </w:p>
    <w:p w14:paraId="40D42D04" w14:textId="77777777" w:rsidR="004B6DA7" w:rsidRPr="00386814" w:rsidRDefault="004B6DA7" w:rsidP="004B6DA7">
      <w:pPr>
        <w:rPr>
          <w:rStyle w:val="StyleUnderline"/>
        </w:rPr>
      </w:pPr>
      <w:r w:rsidRPr="00386814">
        <w:rPr>
          <w:sz w:val="14"/>
        </w:rPr>
        <w:lastRenderedPageBreak/>
        <w:t xml:space="preserve">As </w:t>
      </w:r>
      <w:r w:rsidRPr="00386814">
        <w:rPr>
          <w:rStyle w:val="StyleUnderline"/>
          <w:highlight w:val="green"/>
        </w:rPr>
        <w:t>place-based educators</w:t>
      </w:r>
      <w:r w:rsidRPr="00386814">
        <w:rPr>
          <w:sz w:val="14"/>
        </w:rPr>
        <w:t xml:space="preserve"> have worked to disrupt the norms of schooling, they </w:t>
      </w:r>
      <w:r w:rsidRPr="00386814">
        <w:rPr>
          <w:rStyle w:val="StyleUnderline"/>
        </w:rPr>
        <w:t xml:space="preserve">have started to </w:t>
      </w:r>
      <w:r w:rsidRPr="00386814">
        <w:rPr>
          <w:rStyle w:val="StyleUnderline"/>
          <w:highlight w:val="green"/>
        </w:rPr>
        <w:t>examine</w:t>
      </w:r>
      <w:r w:rsidRPr="00386814">
        <w:rPr>
          <w:rStyle w:val="StyleUnderline"/>
        </w:rPr>
        <w:t xml:space="preserve"> the normative </w:t>
      </w:r>
      <w:r w:rsidRPr="00386814">
        <w:rPr>
          <w:rStyle w:val="StyleUnderline"/>
          <w:highlight w:val="green"/>
        </w:rPr>
        <w:t>conception of place</w:t>
      </w:r>
      <w:r w:rsidRPr="00386814">
        <w:rPr>
          <w:rStyle w:val="StyleUnderline"/>
        </w:rPr>
        <w:t xml:space="preserve"> with</w:t>
      </w:r>
      <w:r w:rsidRPr="00386814">
        <w:rPr>
          <w:rStyle w:val="StyleUnderline"/>
          <w:highlight w:val="green"/>
        </w:rPr>
        <w:t>in</w:t>
      </w:r>
      <w:r w:rsidRPr="00386814">
        <w:rPr>
          <w:rStyle w:val="StyleUnderline"/>
        </w:rPr>
        <w:t xml:space="preserve"> the </w:t>
      </w:r>
      <w:r w:rsidRPr="00386814">
        <w:rPr>
          <w:rStyle w:val="StyleUnderline"/>
          <w:highlight w:val="green"/>
        </w:rPr>
        <w:t>Western knowledge</w:t>
      </w:r>
      <w:r w:rsidRPr="00386814">
        <w:rPr>
          <w:rStyle w:val="StyleUnderline"/>
        </w:rPr>
        <w:t xml:space="preserve"> system. </w:t>
      </w:r>
      <w:r w:rsidRPr="00386814">
        <w:rPr>
          <w:sz w:val="14"/>
        </w:rPr>
        <w:t xml:space="preserve">This, in turn, has led prominent scholars of place to sug- gest that </w:t>
      </w:r>
      <w:r w:rsidRPr="00386814">
        <w:rPr>
          <w:rStyle w:val="StyleUnderline"/>
        </w:rPr>
        <w:t xml:space="preserve">the </w:t>
      </w:r>
      <w:r w:rsidRPr="00386814">
        <w:rPr>
          <w:rStyle w:val="StyleUnderline"/>
          <w:highlight w:val="green"/>
        </w:rPr>
        <w:t>dominant understanding</w:t>
      </w:r>
      <w:r w:rsidRPr="00386814">
        <w:rPr>
          <w:rStyle w:val="StyleUnderline"/>
        </w:rPr>
        <w:t xml:space="preserve"> of place exists in an abstract capacity that </w:t>
      </w:r>
      <w:r w:rsidRPr="00386814">
        <w:rPr>
          <w:rStyle w:val="StyleUnderline"/>
          <w:highlight w:val="green"/>
        </w:rPr>
        <w:t>subordinates place</w:t>
      </w:r>
      <w:r w:rsidRPr="00386814">
        <w:rPr>
          <w:rStyle w:val="StyleUnderline"/>
        </w:rPr>
        <w:t xml:space="preserve"> to simplistic conceptualizations of land as </w:t>
      </w:r>
      <w:r w:rsidRPr="00386814">
        <w:rPr>
          <w:rStyle w:val="StyleUnderline"/>
          <w:highlight w:val="green"/>
        </w:rPr>
        <w:t>divorced from the personal and ontological</w:t>
      </w:r>
      <w:r w:rsidRPr="00386814">
        <w:rPr>
          <w:rStyle w:val="StyleUnderline"/>
        </w:rPr>
        <w:t xml:space="preserve">. </w:t>
      </w:r>
      <w:r w:rsidRPr="00386814">
        <w:rPr>
          <w:sz w:val="14"/>
        </w:rPr>
        <w:t xml:space="preserve">David Orr (2005) is emblematic of this perspective when he suggests, “Place has no particular standing in contemporary education” (87); all places have been relegated to “‘real estate’ or mere natural resources, their larger economic, ecological, social, political, and spiritual possibilities lost to the purely and narrowly utilitarian” (89). </w:t>
      </w:r>
      <w:r w:rsidRPr="00386814">
        <w:rPr>
          <w:rStyle w:val="StyleUnderline"/>
        </w:rPr>
        <w:t>Western epistemology, and subsequently Western schooling, has come to be seen as placeless</w:t>
      </w:r>
      <w:r w:rsidRPr="00386814">
        <w:rPr>
          <w:sz w:val="14"/>
        </w:rPr>
        <w:t xml:space="preserve"> (Greenwood 2009, 2013a; Marker 2006; Orr 2005; Sobel 2004). Marking the Western concept of place as “narrowly utilitarian” is rooted in an accurate understanding of the distorted realities imposed by capitalism, </w:t>
      </w:r>
      <w:r w:rsidRPr="00386814">
        <w:rPr>
          <w:rStyle w:val="StyleUnderline"/>
        </w:rPr>
        <w:t>but</w:t>
      </w:r>
      <w:r w:rsidRPr="00386814">
        <w:rPr>
          <w:sz w:val="14"/>
        </w:rPr>
        <w:t xml:space="preserve"> I argue that </w:t>
      </w:r>
      <w:r w:rsidRPr="00386814">
        <w:rPr>
          <w:rStyle w:val="StyleUnderline"/>
        </w:rPr>
        <w:t xml:space="preserve">Western </w:t>
      </w:r>
      <w:r w:rsidRPr="00386814">
        <w:rPr>
          <w:rStyle w:val="StyleUnderline"/>
          <w:highlight w:val="green"/>
        </w:rPr>
        <w:t>epistemology is not placeless</w:t>
      </w:r>
      <w:r w:rsidRPr="00386814">
        <w:rPr>
          <w:sz w:val="14"/>
        </w:rPr>
        <w:t xml:space="preserve"> and that, in addition to the distorted values of capitalism, </w:t>
      </w:r>
      <w:r w:rsidRPr="00386814">
        <w:rPr>
          <w:rStyle w:val="StyleUnderline"/>
        </w:rPr>
        <w:t xml:space="preserve">place operates in a more significant capacity by shaping and influencing the self. </w:t>
      </w:r>
      <w:r w:rsidRPr="00386814">
        <w:rPr>
          <w:rStyle w:val="StyleUnderline"/>
          <w:highlight w:val="green"/>
        </w:rPr>
        <w:t>Place</w:t>
      </w:r>
      <w:r w:rsidRPr="00386814">
        <w:rPr>
          <w:rStyle w:val="StyleUnderline"/>
        </w:rPr>
        <w:t xml:space="preserve">, as it is articulated </w:t>
      </w:r>
      <w:r w:rsidRPr="00386814">
        <w:rPr>
          <w:rStyle w:val="StyleUnderline"/>
          <w:highlight w:val="green"/>
        </w:rPr>
        <w:t>through</w:t>
      </w:r>
      <w:r w:rsidRPr="00386814">
        <w:rPr>
          <w:rStyle w:val="StyleUnderline"/>
        </w:rPr>
        <w:t xml:space="preserve"> a </w:t>
      </w:r>
      <w:r w:rsidRPr="00386814">
        <w:rPr>
          <w:rStyle w:val="StyleUnderline"/>
          <w:highlight w:val="green"/>
        </w:rPr>
        <w:t>Western knowledge</w:t>
      </w:r>
      <w:r w:rsidRPr="00386814">
        <w:rPr>
          <w:rStyle w:val="StyleUnderline"/>
        </w:rPr>
        <w:t xml:space="preserve"> system, intersects with a social epistemology that </w:t>
      </w:r>
      <w:r w:rsidRPr="00386814">
        <w:rPr>
          <w:rStyle w:val="StyleUnderline"/>
          <w:highlight w:val="green"/>
        </w:rPr>
        <w:t>normalizes domination</w:t>
      </w:r>
      <w:r w:rsidRPr="00386814">
        <w:rPr>
          <w:rStyle w:val="StyleUnderline"/>
        </w:rPr>
        <w:t xml:space="preserve"> </w:t>
      </w:r>
      <w:r w:rsidRPr="00386814">
        <w:rPr>
          <w:rStyle w:val="StyleUnderline"/>
          <w:highlight w:val="green"/>
        </w:rPr>
        <w:t>through</w:t>
      </w:r>
      <w:r w:rsidRPr="00386814">
        <w:rPr>
          <w:rStyle w:val="StyleUnderline"/>
        </w:rPr>
        <w:t xml:space="preserve"> </w:t>
      </w:r>
      <w:r w:rsidRPr="00386814">
        <w:rPr>
          <w:sz w:val="14"/>
        </w:rPr>
        <w:t>systems of white supremacy</w:t>
      </w:r>
      <w:r w:rsidRPr="00386814">
        <w:rPr>
          <w:rStyle w:val="StyleUnderline"/>
        </w:rPr>
        <w:t xml:space="preserve">, </w:t>
      </w:r>
      <w:r w:rsidRPr="00386814">
        <w:rPr>
          <w:rStyle w:val="StyleUnderline"/>
          <w:highlight w:val="green"/>
        </w:rPr>
        <w:t>settler colonialism</w:t>
      </w:r>
      <w:r w:rsidRPr="00386814">
        <w:rPr>
          <w:sz w:val="14"/>
        </w:rPr>
        <w:t xml:space="preserve">, heteropatriarchy, and anthropocentrism, among other modes of domination. As a result, </w:t>
      </w:r>
      <w:r w:rsidRPr="00386814">
        <w:rPr>
          <w:rStyle w:val="StyleUnderline"/>
        </w:rPr>
        <w:t xml:space="preserve">these </w:t>
      </w:r>
      <w:r w:rsidRPr="00386814">
        <w:rPr>
          <w:rStyle w:val="StyleUnderline"/>
          <w:highlight w:val="green"/>
        </w:rPr>
        <w:t>epistemic norms curate</w:t>
      </w:r>
      <w:r w:rsidRPr="00386814">
        <w:rPr>
          <w:rStyle w:val="StyleUnderline"/>
        </w:rPr>
        <w:t xml:space="preserve"> conceptions of place, and come to bear on the way one knows oneself, others, and </w:t>
      </w:r>
      <w:r w:rsidRPr="00386814">
        <w:rPr>
          <w:rStyle w:val="StyleUnderline"/>
          <w:highlight w:val="green"/>
        </w:rPr>
        <w:t>one’s relation to the</w:t>
      </w:r>
      <w:r w:rsidRPr="00386814">
        <w:rPr>
          <w:rStyle w:val="StyleUnderline"/>
        </w:rPr>
        <w:t xml:space="preserve"> natural </w:t>
      </w:r>
      <w:r w:rsidRPr="00386814">
        <w:rPr>
          <w:rStyle w:val="StyleUnderline"/>
          <w:highlight w:val="green"/>
        </w:rPr>
        <w:t>world</w:t>
      </w:r>
      <w:r w:rsidRPr="00386814">
        <w:rPr>
          <w:rStyle w:val="StyleUnderline"/>
        </w:rPr>
        <w:t>. Emerging from this normalized epistemological context</w:t>
      </w:r>
      <w:r w:rsidRPr="00386814">
        <w:rPr>
          <w:sz w:val="14"/>
        </w:rPr>
        <w:t xml:space="preserve">, this article focuses on how </w:t>
      </w:r>
      <w:r w:rsidRPr="00386814">
        <w:rPr>
          <w:rStyle w:val="StyleUnderline"/>
        </w:rPr>
        <w:t xml:space="preserve">Western social epistemologies constitute places in relation to the raced, classed, and gendered ontological possibilities embedded in the dominant knowl- edge system. </w:t>
      </w:r>
      <w:r w:rsidRPr="00386814">
        <w:rPr>
          <w:sz w:val="14"/>
        </w:rPr>
        <w:t xml:space="preserve">Of particular interest is the method by which this </w:t>
      </w:r>
      <w:r w:rsidRPr="00386814">
        <w:rPr>
          <w:rStyle w:val="StyleUnderline"/>
        </w:rPr>
        <w:t>oppressive epis- temology formulates an ideal social actor, an ideal social being that mirrors and reinforces the cognitive, moral, material, and spiritual norms of the operative modes of domination</w:t>
      </w:r>
      <w:r w:rsidRPr="00386814">
        <w:rPr>
          <w:sz w:val="14"/>
        </w:rPr>
        <w:t xml:space="preserve">. In this article, I pay specific attention to how this formula- tion of the ideal social actor is established upon a particular conception of place that is integral in perpetuating domination. This article is rooted in the idea that to envision a better and more just fu- ture, the nuances and reality of systemically imposed oppression and violence must be understood. Jose ́ Medina (2013) offers an example of a similar guid- ing principle in The Epistemology of Resistance, in which he uses an approach to epistemology that emerges from an understanding that the </w:t>
      </w:r>
      <w:r w:rsidRPr="00386814">
        <w:rPr>
          <w:rStyle w:val="StyleUnderline"/>
        </w:rPr>
        <w:t xml:space="preserve">prevailing social episte- mology operates from a normalized injustice. </w:t>
      </w:r>
      <w:r w:rsidRPr="00386814">
        <w:rPr>
          <w:sz w:val="14"/>
        </w:rPr>
        <w:t>Medina explains, “</w:t>
      </w:r>
      <w:r w:rsidRPr="00386814">
        <w:rPr>
          <w:rStyle w:val="StyleUnderline"/>
        </w:rPr>
        <w:t xml:space="preserve">If our </w:t>
      </w:r>
      <w:r w:rsidRPr="00386814">
        <w:rPr>
          <w:rStyle w:val="StyleUnderline"/>
          <w:highlight w:val="green"/>
        </w:rPr>
        <w:t>normative theories should start where we are</w:t>
      </w:r>
      <w:r w:rsidRPr="00386814">
        <w:rPr>
          <w:rStyle w:val="StyleUnderline"/>
        </w:rPr>
        <w:t>,</w:t>
      </w:r>
      <w:r w:rsidRPr="00386814">
        <w:rPr>
          <w:sz w:val="14"/>
        </w:rPr>
        <w:t xml:space="preserve"> in medias res, </w:t>
      </w:r>
      <w:r w:rsidRPr="00386814">
        <w:rPr>
          <w:rStyle w:val="StyleUnderline"/>
        </w:rPr>
        <w:t xml:space="preserve">we should start our theorizing by reflecting </w:t>
      </w:r>
      <w:r w:rsidRPr="00386814">
        <w:rPr>
          <w:rStyle w:val="StyleUnderline"/>
          <w:highlight w:val="green"/>
        </w:rPr>
        <w:t>on</w:t>
      </w:r>
      <w:r w:rsidRPr="00386814">
        <w:rPr>
          <w:rStyle w:val="StyleUnderline"/>
        </w:rPr>
        <w:t xml:space="preserve"> the details of the actual </w:t>
      </w:r>
      <w:r w:rsidRPr="00386814">
        <w:rPr>
          <w:rStyle w:val="StyleUnderline"/>
          <w:highlight w:val="green"/>
        </w:rPr>
        <w:t>injustices that surround us,</w:t>
      </w:r>
      <w:r w:rsidRPr="00386814">
        <w:rPr>
          <w:rStyle w:val="StyleUnderline"/>
        </w:rPr>
        <w:t xml:space="preserve"> </w:t>
      </w:r>
      <w:r w:rsidRPr="00386814">
        <w:rPr>
          <w:rStyle w:val="StyleUnderline"/>
          <w:highlight w:val="green"/>
        </w:rPr>
        <w:t>rather than</w:t>
      </w:r>
      <w:r w:rsidRPr="00386814">
        <w:rPr>
          <w:rStyle w:val="StyleUnderline"/>
        </w:rPr>
        <w:t xml:space="preserve"> by </w:t>
      </w:r>
      <w:r w:rsidRPr="00386814">
        <w:rPr>
          <w:rStyle w:val="StyleUnderline"/>
          <w:highlight w:val="green"/>
        </w:rPr>
        <w:t>speculating</w:t>
      </w:r>
      <w:r w:rsidRPr="00386814">
        <w:rPr>
          <w:rStyle w:val="StyleUnderline"/>
        </w:rPr>
        <w:t xml:space="preserve"> what </w:t>
      </w:r>
      <w:r w:rsidRPr="00386814">
        <w:rPr>
          <w:rStyle w:val="StyleUnderline"/>
          <w:highlight w:val="green"/>
        </w:rPr>
        <w:t>a perfect justice</w:t>
      </w:r>
      <w:r w:rsidRPr="00386814">
        <w:rPr>
          <w:rStyle w:val="StyleUnderline"/>
        </w:rPr>
        <w:t xml:space="preserve"> might be. We need a theory of injustice more than a theory of justice</w:t>
      </w:r>
      <w:r w:rsidRPr="00386814">
        <w:rPr>
          <w:sz w:val="14"/>
        </w:rPr>
        <w:t xml:space="preserve">” (12, emphasis in original). In response, Medina argues that </w:t>
      </w:r>
      <w:r w:rsidRPr="00386814">
        <w:rPr>
          <w:rStyle w:val="StyleUnderline"/>
          <w:highlight w:val="green"/>
        </w:rPr>
        <w:t>epistemologies of resistance must be</w:t>
      </w:r>
      <w:r w:rsidRPr="00386814">
        <w:rPr>
          <w:rStyle w:val="StyleUnderline"/>
        </w:rPr>
        <w:t xml:space="preserve"> </w:t>
      </w:r>
      <w:r w:rsidRPr="00386814">
        <w:rPr>
          <w:rStyle w:val="StyleUnderline"/>
          <w:highlight w:val="green"/>
        </w:rPr>
        <w:t>cultivated</w:t>
      </w:r>
      <w:r w:rsidRPr="00386814">
        <w:rPr>
          <w:rStyle w:val="StyleUnderline"/>
        </w:rPr>
        <w:t xml:space="preserve"> through critical understand- ings of how injustice is epistemically proliferated across social systems and must </w:t>
      </w:r>
      <w:r w:rsidRPr="00386814">
        <w:rPr>
          <w:rStyle w:val="StyleUnderline"/>
          <w:highlight w:val="green"/>
        </w:rPr>
        <w:t>begin with a structural account of domination</w:t>
      </w:r>
      <w:r w:rsidRPr="00386814">
        <w:rPr>
          <w:rStyle w:val="StyleUnderline"/>
        </w:rPr>
        <w:t xml:space="preserve">. </w:t>
      </w:r>
      <w:r w:rsidRPr="00386814">
        <w:rPr>
          <w:sz w:val="14"/>
        </w:rPr>
        <w:t xml:space="preserve">This article harbors a parallel spirit, and seeks to </w:t>
      </w:r>
      <w:r w:rsidRPr="00386814">
        <w:rPr>
          <w:rStyle w:val="StyleUnderline"/>
          <w:highlight w:val="green"/>
        </w:rPr>
        <w:t>elucidate</w:t>
      </w:r>
      <w:r w:rsidRPr="00386814">
        <w:rPr>
          <w:rStyle w:val="StyleUnderline"/>
        </w:rPr>
        <w:t xml:space="preserve"> the </w:t>
      </w:r>
      <w:r w:rsidRPr="00386814">
        <w:rPr>
          <w:rStyle w:val="StyleUnderline"/>
          <w:highlight w:val="green"/>
        </w:rPr>
        <w:t>epistemic mechanics of</w:t>
      </w:r>
      <w:r w:rsidRPr="00386814">
        <w:rPr>
          <w:rStyle w:val="StyleUnderline"/>
        </w:rPr>
        <w:t xml:space="preserve"> white supremacy and </w:t>
      </w:r>
      <w:r w:rsidRPr="00386814">
        <w:rPr>
          <w:rStyle w:val="StyleUnderline"/>
          <w:highlight w:val="green"/>
        </w:rPr>
        <w:t>settler colonialism,</w:t>
      </w:r>
      <w:r w:rsidRPr="00386814">
        <w:rPr>
          <w:rStyle w:val="StyleUnderline"/>
        </w:rPr>
        <w:t xml:space="preserve"> to consider the possibilities of building resistance, and to </w:t>
      </w:r>
      <w:r w:rsidRPr="00386814">
        <w:rPr>
          <w:rStyle w:val="StyleUnderline"/>
          <w:highlight w:val="green"/>
        </w:rPr>
        <w:t>encourage critical</w:t>
      </w:r>
      <w:r w:rsidRPr="00386814">
        <w:rPr>
          <w:rStyle w:val="StyleUnderline"/>
        </w:rPr>
        <w:t xml:space="preserve"> epistemic </w:t>
      </w:r>
      <w:r w:rsidRPr="00386814">
        <w:rPr>
          <w:rStyle w:val="StyleUnderline"/>
          <w:highlight w:val="green"/>
        </w:rPr>
        <w:t>interrogation</w:t>
      </w:r>
      <w:r w:rsidRPr="00386814">
        <w:rPr>
          <w:rStyle w:val="StyleUnderline"/>
        </w:rPr>
        <w:t xml:space="preserve"> and introspection </w:t>
      </w:r>
      <w:r w:rsidRPr="00386814">
        <w:rPr>
          <w:rStyle w:val="StyleUnderline"/>
          <w:highlight w:val="green"/>
        </w:rPr>
        <w:t>in place-based education</w:t>
      </w:r>
      <w:r w:rsidRPr="00386814">
        <w:rPr>
          <w:rStyle w:val="StyleUnderline"/>
        </w:rPr>
        <w:t>. Place is an appropriate point of departure for this critical epistemic interroga- tion because inherent to place-based models of learning is epistemic challenge—a shifting of perspective that dares to see and understand the world around us in new ways</w:t>
      </w:r>
      <w:r w:rsidRPr="00386814">
        <w:rPr>
          <w:sz w:val="14"/>
        </w:rPr>
        <w:t xml:space="preserve"> (Gruenewald 2003). Critical epistemic shifts can move conceptions of place beyond simplistic visions of geography and flattened understandings of the land or the environment to a point where the soil, streams, and multitudes of beings engaged in complex relationships can be seen on their own terms outside of economic utility. Following the path set by many place-based scholars, I also see critical potential in place (Basso 1996; Cajete 1994, 1999; Greenwood 2013a, 2013b; Kawagley and Barnhardt 1999; Pen ̃a 1998). </w:t>
      </w:r>
      <w:r w:rsidRPr="00386814">
        <w:rPr>
          <w:rStyle w:val="StyleUnderline"/>
        </w:rPr>
        <w:t>We all exist in place and we are all engaged in a subtle process of place-making: constituting and defining the places we exist in</w:t>
      </w:r>
      <w:r w:rsidRPr="00386814">
        <w:rPr>
          <w:sz w:val="14"/>
        </w:rPr>
        <w:t xml:space="preserve"> (Basso 1996), and </w:t>
      </w:r>
      <w:r w:rsidRPr="00386814">
        <w:rPr>
          <w:rStyle w:val="StyleUnderline"/>
        </w:rPr>
        <w:t xml:space="preserve">thus the potential of place-based learning to encourage a shift in awareness towards our most intimate environments. </w:t>
      </w:r>
      <w:r w:rsidRPr="00386814">
        <w:rPr>
          <w:sz w:val="14"/>
        </w:rPr>
        <w:t xml:space="preserve">As this article suggests, such </w:t>
      </w:r>
      <w:r w:rsidRPr="00386814">
        <w:rPr>
          <w:rStyle w:val="StyleUnderline"/>
        </w:rPr>
        <w:t>an epistemic shift can be pushed further to incorporate a critical awareness of how place intersects with race, gender, and colonialism</w:t>
      </w:r>
      <w:r w:rsidRPr="00386814">
        <w:rPr>
          <w:sz w:val="14"/>
        </w:rPr>
        <w:t xml:space="preserve">. How- ever, </w:t>
      </w:r>
      <w:r w:rsidRPr="00386814">
        <w:rPr>
          <w:rStyle w:val="StyleUnderline"/>
        </w:rPr>
        <w:t xml:space="preserve">epistemic interrogation cannot only </w:t>
      </w:r>
      <w:r w:rsidRPr="00386814">
        <w:rPr>
          <w:rStyle w:val="StyleUnderline"/>
        </w:rPr>
        <w:lastRenderedPageBreak/>
        <w:t xml:space="preserve">be comprised of an individual critically engaging structural aspects of epistemology. </w:t>
      </w:r>
      <w:r w:rsidRPr="00386814">
        <w:rPr>
          <w:rStyle w:val="StyleUnderline"/>
          <w:highlight w:val="green"/>
        </w:rPr>
        <w:t>Interrogation must</w:t>
      </w:r>
      <w:r w:rsidRPr="00386814">
        <w:rPr>
          <w:rStyle w:val="StyleUnderline"/>
        </w:rPr>
        <w:t xml:space="preserve"> also </w:t>
      </w:r>
      <w:r w:rsidRPr="00386814">
        <w:rPr>
          <w:rStyle w:val="StyleUnderline"/>
          <w:highlight w:val="green"/>
        </w:rPr>
        <w:t>forefront</w:t>
      </w:r>
      <w:r w:rsidRPr="00386814">
        <w:rPr>
          <w:rStyle w:val="StyleUnderline"/>
        </w:rPr>
        <w:t xml:space="preserve"> a process of “</w:t>
      </w:r>
      <w:r w:rsidRPr="00386814">
        <w:rPr>
          <w:rStyle w:val="StyleUnderline"/>
          <w:highlight w:val="green"/>
        </w:rPr>
        <w:t>self-estrangement</w:t>
      </w:r>
      <w:r w:rsidRPr="00386814">
        <w:rPr>
          <w:rStyle w:val="StyleUnderline"/>
        </w:rPr>
        <w:t>”</w:t>
      </w:r>
      <w:r w:rsidRPr="00386814">
        <w:rPr>
          <w:sz w:val="14"/>
        </w:rPr>
        <w:t xml:space="preserve"> (Medina 2013, 19), </w:t>
      </w:r>
      <w:r w:rsidRPr="00386814">
        <w:rPr>
          <w:rStyle w:val="StyleUnderline"/>
        </w:rPr>
        <w:t xml:space="preserve">in which epistemic </w:t>
      </w:r>
      <w:r w:rsidRPr="00386814">
        <w:rPr>
          <w:rStyle w:val="StyleUnderline"/>
          <w:highlight w:val="green"/>
        </w:rPr>
        <w:t>positional- ity is located</w:t>
      </w:r>
      <w:r w:rsidRPr="00386814">
        <w:rPr>
          <w:rStyle w:val="StyleUnderline"/>
        </w:rPr>
        <w:t xml:space="preserve">, and an individual seeks awareness of their relationship to epistemic structures and matrices of power. </w:t>
      </w:r>
      <w:r w:rsidRPr="00386814">
        <w:rPr>
          <w:sz w:val="14"/>
        </w:rPr>
        <w:t xml:space="preserve">Accordingly, </w:t>
      </w:r>
      <w:r w:rsidRPr="00386814">
        <w:rPr>
          <w:rStyle w:val="StyleUnderline"/>
        </w:rPr>
        <w:t xml:space="preserve">place-based inquiry needs to more thoroughly </w:t>
      </w:r>
      <w:r w:rsidRPr="00386814">
        <w:rPr>
          <w:rStyle w:val="StyleUnderline"/>
          <w:highlight w:val="green"/>
        </w:rPr>
        <w:t>engage the complex</w:t>
      </w:r>
      <w:r w:rsidRPr="00386814">
        <w:rPr>
          <w:rStyle w:val="StyleUnderline"/>
        </w:rPr>
        <w:t xml:space="preserve"> </w:t>
      </w:r>
      <w:r w:rsidRPr="00386814">
        <w:rPr>
          <w:rStyle w:val="StyleUnderline"/>
          <w:highlight w:val="green"/>
        </w:rPr>
        <w:t>epistemic relationship between modes of domi- nation</w:t>
      </w:r>
      <w:r w:rsidRPr="00386814">
        <w:rPr>
          <w:rStyle w:val="StyleUnderline"/>
        </w:rPr>
        <w:t xml:space="preserve">, conceptions of </w:t>
      </w:r>
      <w:r w:rsidRPr="00386814">
        <w:rPr>
          <w:rStyle w:val="StyleUnderline"/>
          <w:highlight w:val="green"/>
        </w:rPr>
        <w:t>the natural world, and</w:t>
      </w:r>
      <w:r w:rsidRPr="00386814">
        <w:rPr>
          <w:rStyle w:val="StyleUnderline"/>
        </w:rPr>
        <w:t xml:space="preserve"> the </w:t>
      </w:r>
      <w:r w:rsidRPr="00386814">
        <w:rPr>
          <w:rStyle w:val="StyleUnderline"/>
          <w:highlight w:val="green"/>
        </w:rPr>
        <w:t>politics of self</w:t>
      </w:r>
      <w:r w:rsidRPr="00386814">
        <w:rPr>
          <w:rStyle w:val="StyleUnderline"/>
        </w:rPr>
        <w:t>.</w:t>
      </w:r>
      <w:r w:rsidRPr="00386814">
        <w:rPr>
          <w:sz w:val="14"/>
        </w:rPr>
        <w:t xml:space="preserve"> The structural epistemologies that influence conceptions of the self are not only enmeshed with white supremacy and settler colonialism. As has been pointed out by many scholars, educators and activists, to truly understand domination it must be seen in its entirety, meaning that white supremacy and settler colonialism have to be understood alongside the likes of heteropatriarchy (Smith 2006) and anthropocentrism (Martusewicz, Edmundson, and Lupinacci 2011; Plumwood 2002). Although these modes of domination employ intersecting and mutually invested logics (e.g., a dependence on false dichotomies like man/woman, nature/culture, reason/passion, mind/body; Plumwood 2002), they do not always operate in the same manner, and thus need to be considered on their own terms and according to their epistemic uniqueness (Medina 2013). With that being said, this article’s primary focus is on the structural epistemic interactions between white supremacy, settler colonialism, and place, hence the spotlight on white settler epistemology. I do my best to honestly engage with the complexities inherent to conversations of structure, positionality, and identity, and to acknowledge the concomitant nature between white supremacy and other modes of domination and elucidate these intersections where possible. To build upon the critical possibilities of epistemic interrogation within place- based education, this article examines white settler epistemology in relation to the politics of place and politics of self. To properly situate the role of place within the white settler epistemology, I argue that </w:t>
      </w:r>
      <w:r w:rsidRPr="00386814">
        <w:rPr>
          <w:rStyle w:val="StyleUnderline"/>
          <w:highlight w:val="green"/>
        </w:rPr>
        <w:t>settler traditions of place are</w:t>
      </w:r>
      <w:r w:rsidRPr="00386814">
        <w:rPr>
          <w:rStyle w:val="StyleUnderline"/>
        </w:rPr>
        <w:t xml:space="preserve"> constituted by </w:t>
      </w:r>
      <w:r w:rsidRPr="00386814">
        <w:rPr>
          <w:rStyle w:val="StyleUnderline"/>
          <w:highlight w:val="green"/>
        </w:rPr>
        <w:t>normative habits</w:t>
      </w:r>
      <w:r w:rsidRPr="00386814">
        <w:rPr>
          <w:rStyle w:val="StyleUnderline"/>
        </w:rPr>
        <w:t xml:space="preserve"> and practices that have been </w:t>
      </w:r>
      <w:r w:rsidRPr="00386814">
        <w:rPr>
          <w:rStyle w:val="StyleUnderline"/>
          <w:highlight w:val="green"/>
        </w:rPr>
        <w:t>passed down</w:t>
      </w:r>
      <w:r w:rsidRPr="00386814">
        <w:rPr>
          <w:rStyle w:val="StyleUnderline"/>
        </w:rPr>
        <w:t xml:space="preserve"> for generations, encouraging particular relations to place, and ultimately </w:t>
      </w:r>
      <w:r w:rsidRPr="00386814">
        <w:rPr>
          <w:rStyle w:val="StyleUnderline"/>
          <w:highlight w:val="green"/>
        </w:rPr>
        <w:t>impacting the</w:t>
      </w:r>
      <w:r w:rsidRPr="00386814">
        <w:rPr>
          <w:rStyle w:val="StyleUnderline"/>
        </w:rPr>
        <w:t xml:space="preserve"> contemporary </w:t>
      </w:r>
      <w:r w:rsidRPr="00386814">
        <w:rPr>
          <w:rStyle w:val="StyleUnderline"/>
          <w:highlight w:val="green"/>
        </w:rPr>
        <w:t>potential of place-based education</w:t>
      </w:r>
      <w:r w:rsidRPr="00386814">
        <w:rPr>
          <w:rStyle w:val="StyleUnderline"/>
        </w:rPr>
        <w:t>. Addressing the function of place within both white supremacy and settler colonialism provides a look at some of the nuances of settler traditions of place.</w:t>
      </w:r>
      <w:r w:rsidRPr="00386814">
        <w:rPr>
          <w:sz w:val="14"/>
        </w:rPr>
        <w:t xml:space="preserve"> The work of John Locke, as an epistemic representative of the West, is analyzed to push the politics of place to incorporate the politics of self. Locke’s theory of land, nature, people, and labor brings to light the racist, sexist, and anthropocentric characteristics and values of the ideal social actor embedded in Western epistemology. </w:t>
      </w:r>
      <w:r w:rsidRPr="00386814">
        <w:rPr>
          <w:rStyle w:val="StyleUnderline"/>
        </w:rPr>
        <w:t>There is a radical potential in place-based education to promote productive epistemic friction and interrogation of the epistemic genealogy of the West.</w:t>
      </w:r>
      <w:r w:rsidRPr="00386814">
        <w:rPr>
          <w:sz w:val="14"/>
        </w:rPr>
        <w:t xml:space="preserve"> However, </w:t>
      </w:r>
      <w:r w:rsidRPr="00386814">
        <w:rPr>
          <w:rStyle w:val="StyleUnderline"/>
        </w:rPr>
        <w:t>a critical comprehension of how we are differentially incorporated into epistemic structures is required to fully realize its potential.</w:t>
      </w:r>
    </w:p>
    <w:p w14:paraId="26CFD177" w14:textId="77777777" w:rsidR="004B6DA7" w:rsidRPr="00386814" w:rsidRDefault="004B6DA7" w:rsidP="004B6DA7">
      <w:pPr>
        <w:rPr>
          <w:rStyle w:val="StyleUnderline"/>
        </w:rPr>
      </w:pPr>
    </w:p>
    <w:p w14:paraId="0DA381FF" w14:textId="77777777" w:rsidR="004B6DA7" w:rsidRPr="00386814" w:rsidRDefault="004B6DA7" w:rsidP="004B6DA7">
      <w:pPr>
        <w:rPr>
          <w:sz w:val="16"/>
        </w:rPr>
      </w:pPr>
    </w:p>
    <w:p w14:paraId="54BEDD37" w14:textId="77777777" w:rsidR="004B6DA7" w:rsidRPr="00386814" w:rsidRDefault="004B6DA7" w:rsidP="004B6DA7">
      <w:pPr>
        <w:pStyle w:val="Heading4"/>
        <w:rPr>
          <w:rFonts w:cs="Calibri"/>
        </w:rPr>
      </w:pPr>
      <w:bookmarkStart w:id="0" w:name="_Hlk54961156"/>
      <w:r w:rsidRPr="00386814">
        <w:rPr>
          <w:rFonts w:cs="Calibri"/>
        </w:rPr>
        <w:t>The discourse of the 1AC is what perpetuates settler traditions that are rooted in the logic of domination – centering Indigenous scholarship and questions of epistemology is your role as a judge</w:t>
      </w:r>
    </w:p>
    <w:p w14:paraId="39396F0E" w14:textId="77777777" w:rsidR="004B6DA7" w:rsidRPr="00386814" w:rsidRDefault="004B6DA7" w:rsidP="004B6DA7">
      <w:r w:rsidRPr="00386814">
        <w:rPr>
          <w:rStyle w:val="Style13ptBold"/>
        </w:rPr>
        <w:t xml:space="preserve">Seawright 14 </w:t>
      </w:r>
      <w:r w:rsidRPr="00386814">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6B665163" w14:textId="77777777" w:rsidR="004B6DA7" w:rsidRDefault="004B6DA7" w:rsidP="004B6DA7">
      <w:pPr>
        <w:rPr>
          <w:rStyle w:val="StyleUnderline"/>
        </w:rPr>
      </w:pPr>
      <w:r w:rsidRPr="00386814">
        <w:rPr>
          <w:sz w:val="14"/>
        </w:rPr>
        <w:t xml:space="preserve">Situating Settler Traditions </w:t>
      </w:r>
      <w:r w:rsidRPr="00386814">
        <w:rPr>
          <w:rStyle w:val="StyleUnderline"/>
          <w:highlight w:val="green"/>
        </w:rPr>
        <w:t>Settler traditions of place are an epistemic genealogy</w:t>
      </w:r>
      <w:r w:rsidRPr="00386814">
        <w:rPr>
          <w:rStyle w:val="StyleUnderline"/>
        </w:rPr>
        <w:t xml:space="preserve">—the </w:t>
      </w:r>
      <w:r w:rsidRPr="00386814">
        <w:rPr>
          <w:rStyle w:val="StyleUnderline"/>
          <w:highlight w:val="green"/>
        </w:rPr>
        <w:t>ethics, logics</w:t>
      </w:r>
      <w:r w:rsidRPr="00386814">
        <w:rPr>
          <w:rStyle w:val="StyleUnderline"/>
        </w:rPr>
        <w:t xml:space="preserve">, and </w:t>
      </w:r>
      <w:r w:rsidRPr="00386814">
        <w:rPr>
          <w:rStyle w:val="StyleUnderline"/>
          <w:highlight w:val="green"/>
        </w:rPr>
        <w:t xml:space="preserve">ideologies </w:t>
      </w:r>
      <w:r w:rsidRPr="00386814">
        <w:rPr>
          <w:rStyle w:val="StyleUnderline"/>
        </w:rPr>
        <w:t xml:space="preserve">foundational to a knowledge system that have been passed down across generations, </w:t>
      </w:r>
      <w:r w:rsidRPr="00386814">
        <w:rPr>
          <w:rStyle w:val="StyleUnderline"/>
          <w:highlight w:val="green"/>
        </w:rPr>
        <w:t>a</w:t>
      </w:r>
      <w:r w:rsidRPr="00386814">
        <w:rPr>
          <w:rStyle w:val="StyleUnderline"/>
        </w:rPr>
        <w:t xml:space="preserve"> knowledge </w:t>
      </w:r>
      <w:r w:rsidRPr="00386814">
        <w:rPr>
          <w:rStyle w:val="StyleUnderline"/>
          <w:highlight w:val="green"/>
        </w:rPr>
        <w:t xml:space="preserve">framework that establishes </w:t>
      </w:r>
      <w:r w:rsidRPr="00386814">
        <w:rPr>
          <w:rStyle w:val="StyleUnderline"/>
        </w:rPr>
        <w:t>what is known</w:t>
      </w:r>
      <w:r w:rsidRPr="00386814">
        <w:rPr>
          <w:sz w:val="14"/>
        </w:rPr>
        <w:t xml:space="preserve"> (the socially constructed commonsense of a culture), </w:t>
      </w:r>
      <w:r w:rsidRPr="00386814">
        <w:rPr>
          <w:rStyle w:val="StyleUnderline"/>
        </w:rPr>
        <w:t>how things come to be known</w:t>
      </w:r>
      <w:r w:rsidRPr="00386814">
        <w:rPr>
          <w:sz w:val="14"/>
        </w:rPr>
        <w:t xml:space="preserve"> (the process of attaining new knowledge), </w:t>
      </w:r>
      <w:r w:rsidRPr="00386814">
        <w:rPr>
          <w:rStyle w:val="StyleUnderline"/>
          <w:highlight w:val="green"/>
        </w:rPr>
        <w:t>how the world is to be interpreted</w:t>
      </w:r>
      <w:r w:rsidRPr="00386814">
        <w:rPr>
          <w:rStyle w:val="StyleUnderline"/>
        </w:rPr>
        <w:t xml:space="preserve"> according to what is known </w:t>
      </w:r>
      <w:r w:rsidRPr="00386814">
        <w:rPr>
          <w:sz w:val="14"/>
        </w:rPr>
        <w:t xml:space="preserve">(the social construction of reality), </w:t>
      </w:r>
      <w:r w:rsidRPr="00386814">
        <w:rPr>
          <w:rStyle w:val="StyleUnderline"/>
        </w:rPr>
        <w:t>and how the self is known in relation to perceived reality</w:t>
      </w:r>
      <w:r w:rsidRPr="00386814">
        <w:rPr>
          <w:sz w:val="14"/>
        </w:rPr>
        <w:t xml:space="preserve"> (the politics of self). </w:t>
      </w:r>
      <w:r w:rsidRPr="00386814">
        <w:rPr>
          <w:rStyle w:val="StyleUnderline"/>
          <w:highlight w:val="green"/>
        </w:rPr>
        <w:t>Tradition</w:t>
      </w:r>
      <w:r w:rsidRPr="00386814">
        <w:rPr>
          <w:rStyle w:val="StyleUnderline"/>
        </w:rPr>
        <w:t xml:space="preserve"> is used</w:t>
      </w:r>
      <w:r w:rsidRPr="00386814">
        <w:rPr>
          <w:sz w:val="14"/>
        </w:rPr>
        <w:t xml:space="preserve"> as a conceptual tool </w:t>
      </w:r>
      <w:r w:rsidRPr="00386814">
        <w:rPr>
          <w:rStyle w:val="StyleUnderline"/>
          <w:highlight w:val="green"/>
        </w:rPr>
        <w:t>allow</w:t>
      </w:r>
      <w:r w:rsidRPr="00386814">
        <w:rPr>
          <w:rStyle w:val="StyleUnderline"/>
        </w:rPr>
        <w:t xml:space="preserve">ing </w:t>
      </w:r>
      <w:r w:rsidRPr="00386814">
        <w:rPr>
          <w:rStyle w:val="StyleUnderline"/>
          <w:highlight w:val="green"/>
        </w:rPr>
        <w:t>for domination</w:t>
      </w:r>
      <w:r w:rsidRPr="00386814">
        <w:rPr>
          <w:rStyle w:val="StyleUnderline"/>
        </w:rPr>
        <w:t xml:space="preserve"> to be empha- sized </w:t>
      </w:r>
      <w:r w:rsidRPr="00386814">
        <w:rPr>
          <w:rStyle w:val="StyleUnderline"/>
          <w:highlight w:val="green"/>
        </w:rPr>
        <w:t>as an on-going historical process</w:t>
      </w:r>
      <w:r w:rsidRPr="00386814">
        <w:rPr>
          <w:rStyle w:val="StyleUnderline"/>
        </w:rPr>
        <w:t>, while also allowing</w:t>
      </w:r>
      <w:r w:rsidRPr="00386814">
        <w:rPr>
          <w:sz w:val="14"/>
        </w:rPr>
        <w:t xml:space="preserve"> for epistemology </w:t>
      </w:r>
      <w:r w:rsidRPr="00386814">
        <w:rPr>
          <w:rStyle w:val="StyleUnderline"/>
        </w:rPr>
        <w:t xml:space="preserve">as tradition to simultaneously be evolutionary and a cherished cultural artifact. </w:t>
      </w:r>
      <w:r w:rsidRPr="00386814">
        <w:rPr>
          <w:sz w:val="14"/>
        </w:rPr>
        <w:t xml:space="preserve">As a cultural product, </w:t>
      </w:r>
      <w:r w:rsidRPr="00386814">
        <w:rPr>
          <w:rStyle w:val="StyleUnderline"/>
          <w:highlight w:val="green"/>
        </w:rPr>
        <w:lastRenderedPageBreak/>
        <w:t>settler traditions of place</w:t>
      </w:r>
      <w:r w:rsidRPr="00386814">
        <w:rPr>
          <w:rStyle w:val="StyleUnderline"/>
        </w:rPr>
        <w:t xml:space="preserve"> are </w:t>
      </w:r>
      <w:r w:rsidRPr="00386814">
        <w:rPr>
          <w:rStyle w:val="StyleUnderline"/>
          <w:highlight w:val="green"/>
        </w:rPr>
        <w:t>transmitted</w:t>
      </w:r>
      <w:r w:rsidRPr="00386814">
        <w:rPr>
          <w:rStyle w:val="StyleUnderline"/>
        </w:rPr>
        <w:t xml:space="preserve"> across generations </w:t>
      </w:r>
      <w:r w:rsidRPr="00386814">
        <w:rPr>
          <w:rStyle w:val="StyleUnderline"/>
          <w:highlight w:val="green"/>
        </w:rPr>
        <w:t>through</w:t>
      </w:r>
      <w:r w:rsidRPr="00386814">
        <w:rPr>
          <w:rStyle w:val="StyleUnderline"/>
        </w:rPr>
        <w:t xml:space="preserve"> discipline, </w:t>
      </w:r>
      <w:r w:rsidRPr="00386814">
        <w:rPr>
          <w:rStyle w:val="StyleUnderline"/>
          <w:highlight w:val="green"/>
        </w:rPr>
        <w:t>teaching</w:t>
      </w:r>
      <w:r w:rsidRPr="00386814">
        <w:rPr>
          <w:rStyle w:val="StyleUnderline"/>
        </w:rPr>
        <w:t xml:space="preserve">, modeling and other forms of direct </w:t>
      </w:r>
      <w:r w:rsidRPr="00386814">
        <w:rPr>
          <w:rStyle w:val="StyleUnderline"/>
          <w:highlight w:val="green"/>
        </w:rPr>
        <w:t xml:space="preserve">and </w:t>
      </w:r>
      <w:r w:rsidRPr="00386814">
        <w:rPr>
          <w:rStyle w:val="StyleUnderline"/>
        </w:rPr>
        <w:t xml:space="preserve">subtle so- cial communication resulting in </w:t>
      </w:r>
      <w:r w:rsidRPr="00386814">
        <w:rPr>
          <w:rStyle w:val="StyleUnderline"/>
          <w:highlight w:val="green"/>
        </w:rPr>
        <w:t>normalize</w:t>
      </w:r>
      <w:r w:rsidRPr="00386814">
        <w:rPr>
          <w:rStyle w:val="StyleUnderline"/>
        </w:rPr>
        <w:t xml:space="preserve">d habits, beliefs, values, and </w:t>
      </w:r>
      <w:r w:rsidRPr="00386814">
        <w:rPr>
          <w:rStyle w:val="StyleUnderline"/>
          <w:highlight w:val="green"/>
        </w:rPr>
        <w:t>practices</w:t>
      </w:r>
      <w:r w:rsidRPr="00386814">
        <w:rPr>
          <w:rStyle w:val="StyleUnderline"/>
        </w:rPr>
        <w:t>.</w:t>
      </w:r>
      <w:r w:rsidRPr="00386814">
        <w:rPr>
          <w:sz w:val="14"/>
        </w:rPr>
        <w:t xml:space="preserve"> In speaking about “western cultural traditions,” Val Plumood (2002) argues that </w:t>
      </w:r>
      <w:r w:rsidRPr="00386814">
        <w:rPr>
          <w:rStyle w:val="StyleUnderline"/>
        </w:rPr>
        <w:t>there are “</w:t>
      </w:r>
      <w:r w:rsidRPr="00386814">
        <w:rPr>
          <w:rStyle w:val="StyleUnderline"/>
          <w:highlight w:val="green"/>
        </w:rPr>
        <w:t>epistemic</w:t>
      </w:r>
      <w:r w:rsidRPr="00386814">
        <w:rPr>
          <w:rStyle w:val="StyleUnderline"/>
        </w:rPr>
        <w:t xml:space="preserve"> and moral </w:t>
      </w:r>
      <w:r w:rsidRPr="00386814">
        <w:rPr>
          <w:rStyle w:val="StyleUnderline"/>
          <w:highlight w:val="green"/>
        </w:rPr>
        <w:t>limitations</w:t>
      </w:r>
      <w:r w:rsidRPr="00386814">
        <w:rPr>
          <w:rStyle w:val="StyleUnderline"/>
        </w:rPr>
        <w:t xml:space="preserve">” embedded </w:t>
      </w:r>
      <w:r w:rsidRPr="00386814">
        <w:rPr>
          <w:rStyle w:val="StyleUnderline"/>
          <w:highlight w:val="green"/>
        </w:rPr>
        <w:t>in</w:t>
      </w:r>
      <w:r w:rsidRPr="00386814">
        <w:rPr>
          <w:sz w:val="14"/>
        </w:rPr>
        <w:t xml:space="preserve"> these </w:t>
      </w:r>
      <w:r w:rsidRPr="00386814">
        <w:rPr>
          <w:rStyle w:val="StyleUnderline"/>
          <w:highlight w:val="green"/>
        </w:rPr>
        <w:t>traditions</w:t>
      </w:r>
      <w:r w:rsidRPr="00386814">
        <w:rPr>
          <w:rStyle w:val="StyleUnderline"/>
        </w:rPr>
        <w:t xml:space="preserve">—these normalized habits—that </w:t>
      </w:r>
      <w:r w:rsidRPr="00386814">
        <w:rPr>
          <w:rStyle w:val="StyleUnderline"/>
          <w:highlight w:val="green"/>
        </w:rPr>
        <w:t xml:space="preserve">perpetuate hierarchized </w:t>
      </w:r>
      <w:r w:rsidRPr="00386814">
        <w:rPr>
          <w:rStyle w:val="StyleUnderline"/>
        </w:rPr>
        <w:t>notions of the</w:t>
      </w:r>
      <w:r w:rsidRPr="00386814">
        <w:rPr>
          <w:rStyle w:val="StyleUnderline"/>
          <w:highlight w:val="green"/>
        </w:rPr>
        <w:t xml:space="preserve"> world</w:t>
      </w:r>
      <w:r w:rsidRPr="00386814">
        <w:rPr>
          <w:rStyle w:val="StyleUnderline"/>
        </w:rPr>
        <w:t xml:space="preserve"> that privi- lege white-hetero-landowning males</w:t>
      </w:r>
      <w:r w:rsidRPr="00386814">
        <w:rPr>
          <w:sz w:val="14"/>
        </w:rPr>
        <w:t xml:space="preserve"> (99). As Martusewicz et al. (2011) explain, </w:t>
      </w:r>
      <w:r w:rsidRPr="00386814">
        <w:rPr>
          <w:rStyle w:val="StyleUnderline"/>
        </w:rPr>
        <w:t xml:space="preserve">these subtle </w:t>
      </w:r>
      <w:r w:rsidRPr="00386814">
        <w:rPr>
          <w:rStyle w:val="StyleUnderline"/>
          <w:highlight w:val="green"/>
        </w:rPr>
        <w:t>discourses manifest as</w:t>
      </w:r>
      <w:r w:rsidRPr="00386814">
        <w:rPr>
          <w:rStyle w:val="StyleUnderline"/>
        </w:rPr>
        <w:t xml:space="preserve"> taken-for-granted </w:t>
      </w:r>
      <w:r w:rsidRPr="00386814">
        <w:rPr>
          <w:rStyle w:val="StyleUnderline"/>
          <w:highlight w:val="green"/>
        </w:rPr>
        <w:t>cultural assumptions</w:t>
      </w:r>
      <w:r w:rsidRPr="00386814">
        <w:rPr>
          <w:rStyle w:val="StyleUnderline"/>
        </w:rPr>
        <w:t xml:space="preserve"> that are rooted in racism, sexism, classism that intertwine with and reflect the cultivation of violent relationships with the more-than-human world and natural systems that we depend on for life</w:t>
      </w:r>
      <w:r w:rsidRPr="00386814">
        <w:rPr>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386814">
        <w:rPr>
          <w:rStyle w:val="StyleUnderline"/>
        </w:rPr>
        <w:t xml:space="preserve">epistemology can im- pact every aspect of life while remaining removed from a deterministic position. Embedded in discourse, tradition appears as ever-present; despite this, </w:t>
      </w:r>
      <w:r w:rsidRPr="00386814">
        <w:rPr>
          <w:rStyle w:val="StyleUnderline"/>
          <w:highlight w:val="green"/>
        </w:rPr>
        <w:t xml:space="preserve">individual </w:t>
      </w:r>
      <w:r w:rsidRPr="00386814">
        <w:rPr>
          <w:rStyle w:val="StyleUnderline"/>
        </w:rPr>
        <w:t xml:space="preserve">social </w:t>
      </w:r>
      <w:r w:rsidRPr="00386814">
        <w:rPr>
          <w:rStyle w:val="StyleUnderline"/>
          <w:highlight w:val="green"/>
        </w:rPr>
        <w:t>actors have the agency to break tradition</w:t>
      </w:r>
      <w:r w:rsidRPr="00386814">
        <w:rPr>
          <w:rStyle w:val="StyleUnderline"/>
        </w:rPr>
        <w:t>.</w:t>
      </w:r>
      <w:r w:rsidRPr="00386814">
        <w:rPr>
          <w:sz w:val="14"/>
        </w:rPr>
        <w:t xml:space="preserve"> Consequently, in the same way that an individual breaks from familial, cultural, or religious tradition and faces the ramifications for transgressing, epistemic transgression can also incur social fallout and cause friction. </w:t>
      </w:r>
      <w:r w:rsidRPr="00386814">
        <w:rPr>
          <w:rStyle w:val="StyleUnderline"/>
        </w:rPr>
        <w:t xml:space="preserve">When an individual </w:t>
      </w:r>
      <w:r w:rsidRPr="00386814">
        <w:rPr>
          <w:rStyle w:val="StyleUnderline"/>
          <w:highlight w:val="green"/>
        </w:rPr>
        <w:t>epistemic</w:t>
      </w:r>
      <w:r w:rsidRPr="00386814">
        <w:rPr>
          <w:rStyle w:val="StyleUnderline"/>
        </w:rPr>
        <w:t xml:space="preserve">ally </w:t>
      </w:r>
      <w:r w:rsidRPr="00386814">
        <w:rPr>
          <w:rStyle w:val="StyleUnderline"/>
          <w:highlight w:val="green"/>
        </w:rPr>
        <w:t>transgress</w:t>
      </w:r>
      <w:r w:rsidRPr="00386814">
        <w:rPr>
          <w:rStyle w:val="StyleUnderline"/>
        </w:rPr>
        <w:t xml:space="preserve">es, they employ an epistemic </w:t>
      </w:r>
      <w:r w:rsidRPr="00386814">
        <w:rPr>
          <w:rStyle w:val="StyleUnderline"/>
          <w:highlight w:val="green"/>
        </w:rPr>
        <w:t>praxis</w:t>
      </w:r>
      <w:r w:rsidRPr="00386814">
        <w:rPr>
          <w:sz w:val="14"/>
        </w:rPr>
        <w:t xml:space="preserve"> (the operationalization of an alternative or critical epistemology) </w:t>
      </w:r>
      <w:r w:rsidRPr="00386814">
        <w:rPr>
          <w:rStyle w:val="StyleUnderline"/>
          <w:highlight w:val="green"/>
        </w:rPr>
        <w:t>that goes against the grain</w:t>
      </w:r>
      <w:r w:rsidRPr="00386814">
        <w:rPr>
          <w:rStyle w:val="StyleUnderline"/>
        </w:rPr>
        <w:t xml:space="preserve"> and is counter to the tradition that defines the social environment. </w:t>
      </w:r>
      <w:r w:rsidRPr="00386814">
        <w:rPr>
          <w:sz w:val="14"/>
        </w:rPr>
        <w:t xml:space="preserve">For conversations concerning the cultivation of criticality (like the one herein) </w:t>
      </w:r>
      <w:r w:rsidRPr="00386814">
        <w:rPr>
          <w:rStyle w:val="StyleUnderline"/>
          <w:highlight w:val="green"/>
        </w:rPr>
        <w:t>this break</w:t>
      </w:r>
      <w:r w:rsidRPr="00386814">
        <w:rPr>
          <w:rStyle w:val="StyleUnderline"/>
        </w:rPr>
        <w:t xml:space="preserve"> in tradition is absolutely desirable and </w:t>
      </w:r>
      <w:r w:rsidRPr="00386814">
        <w:rPr>
          <w:rStyle w:val="StyleUnderline"/>
          <w:highlight w:val="green"/>
        </w:rPr>
        <w:t>can inspire</w:t>
      </w:r>
      <w:r w:rsidRPr="00386814">
        <w:rPr>
          <w:sz w:val="14"/>
        </w:rPr>
        <w:t xml:space="preserve"> what Jose ́ Medina (2013) calls </w:t>
      </w:r>
      <w:r w:rsidRPr="00386814">
        <w:rPr>
          <w:rStyle w:val="StyleUnderline"/>
          <w:highlight w:val="green"/>
        </w:rPr>
        <w:t>epistemic friction</w:t>
      </w:r>
      <w:r w:rsidRPr="00386814">
        <w:rPr>
          <w:rStyle w:val="StyleUnderline"/>
        </w:rPr>
        <w:t xml:space="preserve">. Epistemic friction is contained in </w:t>
      </w:r>
      <w:r w:rsidRPr="00386814">
        <w:rPr>
          <w:rStyle w:val="StyleUnderline"/>
          <w:highlight w:val="green"/>
        </w:rPr>
        <w:t>those uncomfortable moments</w:t>
      </w:r>
      <w:r w:rsidRPr="00386814">
        <w:rPr>
          <w:rStyle w:val="StyleUnderline"/>
        </w:rPr>
        <w:t xml:space="preserve"> in which our taken-for-granted </w:t>
      </w:r>
      <w:r w:rsidRPr="00386814">
        <w:rPr>
          <w:rStyle w:val="StyleUnderline"/>
          <w:highlight w:val="green"/>
        </w:rPr>
        <w:t>assumptions</w:t>
      </w:r>
      <w:r w:rsidRPr="00386814">
        <w:rPr>
          <w:rStyle w:val="StyleUnderline"/>
        </w:rPr>
        <w:t xml:space="preserve"> about the world </w:t>
      </w:r>
      <w:r w:rsidRPr="00386814">
        <w:rPr>
          <w:rStyle w:val="StyleUnderline"/>
          <w:highlight w:val="green"/>
        </w:rPr>
        <w:t>begin to crack</w:t>
      </w:r>
      <w:r w:rsidRPr="00386814">
        <w:rPr>
          <w:rStyle w:val="StyleUnderline"/>
        </w:rPr>
        <w:t>.</w:t>
      </w:r>
      <w:r w:rsidRPr="00386814">
        <w:rPr>
          <w:sz w:val="14"/>
        </w:rPr>
        <w:t xml:space="preserve"> </w:t>
      </w:r>
      <w:r w:rsidRPr="00386814">
        <w:rPr>
          <w:rStyle w:val="StyleUnderline"/>
        </w:rPr>
        <w:t xml:space="preserve">These moments can be transformative and </w:t>
      </w:r>
      <w:r w:rsidRPr="00386814">
        <w:rPr>
          <w:rStyle w:val="StyleUnderline"/>
          <w:highlight w:val="green"/>
        </w:rPr>
        <w:t>cat- alyze critical consciousness</w:t>
      </w:r>
      <w:r w:rsidRPr="00386814">
        <w:rPr>
          <w:rStyle w:val="StyleUnderline"/>
        </w:rPr>
        <w:t xml:space="preserve"> to imagine and hopefully actualize an alternative epistemology.</w:t>
      </w:r>
    </w:p>
    <w:p w14:paraId="4F4D32FB" w14:textId="77777777" w:rsidR="004B6DA7" w:rsidRDefault="004B6DA7" w:rsidP="004B6DA7">
      <w:pPr>
        <w:pStyle w:val="Heading4"/>
      </w:pPr>
      <w:r w:rsidRPr="00460287">
        <w:t>Noisecat flows neg – it concludes that an unyielding refusal of reformism is good and the only way to build progress – it points to standing rock as an instance of indigenous resistance that brought ab material change, which provides solvency for OUR alternative</w:t>
      </w:r>
    </w:p>
    <w:p w14:paraId="5FA9B64D" w14:textId="77777777" w:rsidR="004B6DA7" w:rsidRPr="00386814" w:rsidRDefault="004B6DA7" w:rsidP="004B6DA7">
      <w:pPr>
        <w:rPr>
          <w:sz w:val="26"/>
          <w:u w:val="single"/>
        </w:rPr>
      </w:pPr>
    </w:p>
    <w:bookmarkEnd w:id="0"/>
    <w:p w14:paraId="0CC39020" w14:textId="77777777" w:rsidR="004B6DA7" w:rsidRPr="00386814" w:rsidRDefault="004B6DA7" w:rsidP="004B6DA7">
      <w:pPr>
        <w:pStyle w:val="Heading2"/>
        <w:rPr>
          <w:rFonts w:cs="Calibri"/>
        </w:rPr>
      </w:pPr>
      <w:r w:rsidRPr="00386814">
        <w:rPr>
          <w:rFonts w:cs="Calibri"/>
        </w:rPr>
        <w:lastRenderedPageBreak/>
        <w:t>Case</w:t>
      </w:r>
    </w:p>
    <w:p w14:paraId="457CE188" w14:textId="77777777" w:rsidR="004B6DA7" w:rsidRPr="00386814" w:rsidRDefault="004B6DA7" w:rsidP="004B6DA7">
      <w:pPr>
        <w:pStyle w:val="Heading3"/>
        <w:rPr>
          <w:rFonts w:cs="Calibri"/>
        </w:rPr>
      </w:pPr>
      <w:r w:rsidRPr="00386814">
        <w:rPr>
          <w:rFonts w:cs="Calibri"/>
        </w:rPr>
        <w:lastRenderedPageBreak/>
        <w:t>Framing O/V</w:t>
      </w:r>
    </w:p>
    <w:p w14:paraId="62E50A4D" w14:textId="77777777" w:rsidR="004B6DA7" w:rsidRPr="00386814" w:rsidRDefault="004B6DA7" w:rsidP="004B6DA7">
      <w:pPr>
        <w:pStyle w:val="Heading4"/>
        <w:rPr>
          <w:rFonts w:cs="Calibri"/>
        </w:rPr>
      </w:pPr>
      <w:r w:rsidRPr="00386814">
        <w:rPr>
          <w:rFonts w:cs="Calibri"/>
        </w:rPr>
        <w:t xml:space="preserve">Top level framing issues – </w:t>
      </w:r>
    </w:p>
    <w:p w14:paraId="07C91B65" w14:textId="77777777" w:rsidR="004B6DA7" w:rsidRPr="00386814" w:rsidRDefault="004B6DA7" w:rsidP="004B6DA7"/>
    <w:p w14:paraId="492CA8FD" w14:textId="77777777" w:rsidR="004B6DA7" w:rsidRPr="00386814" w:rsidRDefault="004B6DA7" w:rsidP="004B6DA7">
      <w:pPr>
        <w:pStyle w:val="Heading4"/>
        <w:rPr>
          <w:rFonts w:cs="Calibri"/>
        </w:rPr>
      </w:pPr>
      <w:r w:rsidRPr="00386814">
        <w:rPr>
          <w:rFonts w:cs="Calibri"/>
        </w:rPr>
        <w:t xml:space="preserve">1] Every morally repugnant blip in the 1AC is an independent link that they shouldn’t be allowed to kick out of – a refusal to hold the aff accountable for the racist choices they made in the 1AC encourages students to knowingly blip out racist one liners for strategic gain and is a form of settler fluidity </w:t>
      </w:r>
    </w:p>
    <w:p w14:paraId="515BCDB2" w14:textId="77777777" w:rsidR="004B6DA7" w:rsidRPr="00386814" w:rsidRDefault="004B6DA7" w:rsidP="004B6DA7"/>
    <w:p w14:paraId="49EF130F" w14:textId="77777777" w:rsidR="004B6DA7" w:rsidRPr="00386814" w:rsidRDefault="004B6DA7" w:rsidP="004B6DA7">
      <w:pPr>
        <w:pStyle w:val="Heading4"/>
        <w:rPr>
          <w:rFonts w:cs="Calibri"/>
        </w:rPr>
      </w:pPr>
      <w:r w:rsidRPr="00386814">
        <w:rPr>
          <w:rFonts w:cs="Calibri"/>
        </w:rPr>
        <w:t>2] You should auto reject any aff FW arg that tries to claim the impacts of the K don’t matter – denying that things like genocide or racism matter makes the debate space unsafe and encourages the development of racist subjectivities – that outweighs – a] accessibility – maintaining a safe environment is a pre requisite to every other impact b] it disproves the conclusion of their theory even if you can’t pinpoint exactly where it fell apart</w:t>
      </w:r>
    </w:p>
    <w:p w14:paraId="73BB07C7" w14:textId="77777777" w:rsidR="004B6DA7" w:rsidRPr="00386814" w:rsidRDefault="004B6DA7" w:rsidP="004B6DA7"/>
    <w:p w14:paraId="69265B9F" w14:textId="77777777" w:rsidR="004B6DA7" w:rsidRPr="00386814" w:rsidRDefault="004B6DA7" w:rsidP="004B6DA7">
      <w:pPr>
        <w:pStyle w:val="Heading4"/>
        <w:rPr>
          <w:rFonts w:cs="Calibri"/>
        </w:rPr>
      </w:pPr>
      <w:r w:rsidRPr="00386814">
        <w:rPr>
          <w:rFonts w:cs="Calibri"/>
        </w:rPr>
        <w:t>3] We get new 2NR responses to spikes – anything else incentivizes the 1AC hiding blippy arguments to avoid clash which decks engagement and ends the debate after the 1AR which is educationally bankrupt and unfair</w:t>
      </w:r>
    </w:p>
    <w:p w14:paraId="7F95C630" w14:textId="77777777" w:rsidR="004B6DA7" w:rsidRPr="00386814" w:rsidRDefault="004B6DA7" w:rsidP="004B6DA7"/>
    <w:p w14:paraId="2FE12111" w14:textId="77777777" w:rsidR="004B6DA7" w:rsidRDefault="004B6DA7" w:rsidP="004B6DA7">
      <w:pPr>
        <w:pStyle w:val="Heading4"/>
        <w:rPr>
          <w:rFonts w:cs="Calibri"/>
        </w:rPr>
      </w:pPr>
      <w:r w:rsidRPr="00386814">
        <w:rPr>
          <w:rFonts w:cs="Calibri"/>
        </w:rPr>
        <w:t xml:space="preserve">4] I’m making this clear at the top – I am NOT going to read util and they can NOT extend their util offense – there are two </w:t>
      </w:r>
      <w:r>
        <w:rPr>
          <w:rFonts w:cs="Calibri"/>
        </w:rPr>
        <w:t>frameworks for evaluating impacts</w:t>
      </w:r>
      <w:r w:rsidRPr="00386814">
        <w:rPr>
          <w:rFonts w:cs="Calibri"/>
        </w:rPr>
        <w:t xml:space="preserve"> in the round – </w:t>
      </w:r>
      <w:r>
        <w:rPr>
          <w:rFonts w:cs="Calibri"/>
        </w:rPr>
        <w:t>civic republicanism</w:t>
      </w:r>
      <w:r w:rsidRPr="00386814">
        <w:rPr>
          <w:rFonts w:cs="Calibri"/>
        </w:rPr>
        <w:t xml:space="preserve"> and the K ROB – and if we win kant is wrong that means you should evaluate the K’s framing which is explicitly not utilitarian and is about the aff’s resesrach project </w:t>
      </w:r>
      <w:r>
        <w:rPr>
          <w:rFonts w:cs="Calibri"/>
        </w:rPr>
        <w:t>and method NOT</w:t>
      </w:r>
      <w:r w:rsidRPr="00386814">
        <w:rPr>
          <w:rFonts w:cs="Calibri"/>
        </w:rPr>
        <w:t xml:space="preserve"> the </w:t>
      </w:r>
      <w:r>
        <w:rPr>
          <w:rFonts w:cs="Calibri"/>
        </w:rPr>
        <w:t xml:space="preserve">fiated </w:t>
      </w:r>
      <w:r w:rsidRPr="00386814">
        <w:rPr>
          <w:rFonts w:cs="Calibri"/>
        </w:rPr>
        <w:t>consequences of the plan – no 1ar extinction outweighs bullshit</w:t>
      </w:r>
    </w:p>
    <w:p w14:paraId="6ABE45F1" w14:textId="77777777" w:rsidR="004B6DA7" w:rsidRDefault="004B6DA7" w:rsidP="004B6DA7"/>
    <w:p w14:paraId="208E144E" w14:textId="085A0F56" w:rsidR="004B6DA7" w:rsidRDefault="004B6DA7" w:rsidP="004B6DA7">
      <w:pPr>
        <w:pStyle w:val="Heading3"/>
      </w:pPr>
      <w:r>
        <w:lastRenderedPageBreak/>
        <w:t>Lbl</w:t>
      </w:r>
    </w:p>
    <w:p w14:paraId="05ADC171" w14:textId="77777777" w:rsidR="004B6DA7" w:rsidRDefault="004B6DA7" w:rsidP="004B6DA7">
      <w:pPr>
        <w:pStyle w:val="Heading4"/>
      </w:pPr>
      <w:r>
        <w:t>Toplevel – this framework is absolute garbage – it’s a mix of Kant and Civic Republicanism, not really either, and doesn’t have a complete syllogism – you shouldn’t let them leverage random claims of either theory that aren’t explicitly in the 1AC</w:t>
      </w:r>
    </w:p>
    <w:p w14:paraId="75E2BC00" w14:textId="77777777" w:rsidR="004B6DA7" w:rsidRDefault="004B6DA7" w:rsidP="004B6DA7"/>
    <w:p w14:paraId="165355CC" w14:textId="77777777" w:rsidR="004B6DA7" w:rsidRDefault="004B6DA7" w:rsidP="004B6DA7">
      <w:pPr>
        <w:pStyle w:val="Heading4"/>
      </w:pPr>
      <w:r>
        <w:t xml:space="preserve">Ethics shouldn’t begin from the apriori goodness of humanity but from a starting point of what we intuitively know is wrong – </w:t>
      </w:r>
    </w:p>
    <w:p w14:paraId="160F2816" w14:textId="77777777" w:rsidR="004B6DA7" w:rsidRDefault="004B6DA7" w:rsidP="004B6DA7">
      <w:pPr>
        <w:pStyle w:val="Heading4"/>
      </w:pPr>
      <w:r>
        <w:t>1] Beginning a priori assumes the position of a disembodied calculator that isn’t accessible to natives who are tied to their identity</w:t>
      </w:r>
    </w:p>
    <w:p w14:paraId="5E819793" w14:textId="77777777" w:rsidR="004B6DA7" w:rsidRDefault="004B6DA7" w:rsidP="004B6DA7">
      <w:pPr>
        <w:pStyle w:val="Heading4"/>
      </w:pPr>
      <w:r>
        <w:t>2] A priori knowledge can’t exist – if two people disagree about a priori claims you have to devolve to empirical claims to resolve them</w:t>
      </w:r>
    </w:p>
    <w:p w14:paraId="2CA0DC76" w14:textId="77777777" w:rsidR="004B6DA7" w:rsidRPr="00815358" w:rsidRDefault="004B6DA7" w:rsidP="004B6DA7">
      <w:pPr>
        <w:pStyle w:val="Heading4"/>
      </w:pPr>
      <w:r>
        <w:t>3] All of the ideal theory bad args answer this</w:t>
      </w:r>
    </w:p>
    <w:p w14:paraId="32367096" w14:textId="77777777" w:rsidR="004B6DA7" w:rsidRPr="008620B3" w:rsidRDefault="004B6DA7" w:rsidP="004B6DA7"/>
    <w:p w14:paraId="6D89FC89" w14:textId="77777777" w:rsidR="004B6DA7" w:rsidRDefault="004B6DA7" w:rsidP="004B6DA7">
      <w:pPr>
        <w:pStyle w:val="Heading4"/>
      </w:pPr>
      <w:r>
        <w:t xml:space="preserve">No </w:t>
      </w:r>
      <w:r w:rsidRPr="00925D23">
        <w:t>universality</w:t>
      </w:r>
      <w:r>
        <w:t xml:space="preserve"> – </w:t>
      </w:r>
    </w:p>
    <w:p w14:paraId="61AA1000" w14:textId="77777777" w:rsidR="004B6DA7" w:rsidRPr="00E65701" w:rsidRDefault="004B6DA7" w:rsidP="004B6DA7">
      <w:pPr>
        <w:pStyle w:val="Heading4"/>
      </w:pPr>
      <w:r>
        <w:rPr>
          <w:rFonts w:cs="Calibri"/>
        </w:rPr>
        <w:t>A]</w:t>
      </w:r>
      <w:r w:rsidRPr="0044659D">
        <w:rPr>
          <w:rFonts w:cs="Calibri"/>
        </w:rPr>
        <w:t xml:space="preserve"> </w:t>
      </w:r>
      <w:r>
        <w:t>Indigenous people are excluded from their conception of reason – indigenous agency destabilizes settler sovereignty which necessitates the relegation of the native to the nonhuman – the inevitable 1AR pivot to “we recognize ALL agency” is a settler ruse of inclusion that creates cruel optimism in the possibility of Western theory to provide liberation</w:t>
      </w:r>
    </w:p>
    <w:p w14:paraId="5434B022" w14:textId="77777777" w:rsidR="004B6DA7" w:rsidRPr="0044659D" w:rsidRDefault="004B6DA7" w:rsidP="004B6DA7">
      <w:pPr>
        <w:pStyle w:val="Heading4"/>
        <w:rPr>
          <w:rFonts w:cs="Calibri"/>
        </w:rPr>
      </w:pPr>
      <w:r>
        <w:rPr>
          <w:rFonts w:cs="Calibri"/>
        </w:rPr>
        <w:t>B] Reason fails – c</w:t>
      </w:r>
      <w:r w:rsidRPr="0044659D">
        <w:rPr>
          <w:rFonts w:cs="Calibri"/>
        </w:rPr>
        <w:t>hoice architecture like pulling on a push door proves instinct comes before rationality and maintaining it is an impossible burden</w:t>
      </w:r>
    </w:p>
    <w:p w14:paraId="0455E3EB" w14:textId="77777777" w:rsidR="004B6DA7" w:rsidRDefault="004B6DA7" w:rsidP="004B6DA7">
      <w:pPr>
        <w:pStyle w:val="Heading4"/>
        <w:rPr>
          <w:rFonts w:cs="Calibri"/>
        </w:rPr>
      </w:pPr>
      <w:r>
        <w:rPr>
          <w:rFonts w:cs="Calibri"/>
        </w:rPr>
        <w:t>C]</w:t>
      </w:r>
      <w:r w:rsidRPr="0044659D">
        <w:rPr>
          <w:rFonts w:cs="Calibri"/>
        </w:rPr>
        <w:t xml:space="preserve"> Tailoring objection—you can always tailor a maxim to be more and more particular to the point where every maxim is permissible</w:t>
      </w:r>
    </w:p>
    <w:p w14:paraId="6E15607F" w14:textId="77777777" w:rsidR="004B6DA7" w:rsidRPr="008620B3" w:rsidRDefault="004B6DA7" w:rsidP="004B6DA7"/>
    <w:p w14:paraId="4523D5D5" w14:textId="77777777" w:rsidR="004B6DA7" w:rsidRDefault="004B6DA7" w:rsidP="004B6DA7">
      <w:pPr>
        <w:pStyle w:val="Heading4"/>
        <w:rPr>
          <w:rFonts w:cs="Calibri"/>
        </w:rPr>
      </w:pPr>
      <w:r>
        <w:rPr>
          <w:rFonts w:cs="Calibri"/>
        </w:rPr>
        <w:t>Group the freedom models, Waltman, and standard text:</w:t>
      </w:r>
    </w:p>
    <w:p w14:paraId="0ACF2339" w14:textId="77777777" w:rsidR="004B6DA7" w:rsidRPr="00555A3A" w:rsidRDefault="004B6DA7" w:rsidP="004B6DA7">
      <w:pPr>
        <w:pStyle w:val="Heading4"/>
        <w:rPr>
          <w:rFonts w:cs="Calibri"/>
        </w:rPr>
      </w:pPr>
      <w:r>
        <w:rPr>
          <w:rFonts w:cs="Calibri"/>
        </w:rPr>
        <w:t>1</w:t>
      </w:r>
      <w:r w:rsidRPr="00555A3A">
        <w:rPr>
          <w:rFonts w:cs="Calibri"/>
        </w:rPr>
        <w:t xml:space="preserve">] Violations of freedom vary – eg a choice over who you marry matters more than a choice about which gerbil to get – the scale of violations mean that we have to rely on an external </w:t>
      </w:r>
      <w:r>
        <w:rPr>
          <w:rFonts w:cs="Calibri"/>
        </w:rPr>
        <w:t xml:space="preserve">metric </w:t>
      </w:r>
      <w:r w:rsidRPr="00555A3A">
        <w:rPr>
          <w:rFonts w:cs="Calibri"/>
        </w:rPr>
        <w:t>to weigh between violations</w:t>
      </w:r>
    </w:p>
    <w:p w14:paraId="47870930" w14:textId="77777777" w:rsidR="004B6DA7" w:rsidRPr="00555A3A" w:rsidRDefault="004B6DA7" w:rsidP="004B6DA7">
      <w:pPr>
        <w:pStyle w:val="Heading4"/>
        <w:spacing w:before="0"/>
        <w:rPr>
          <w:rFonts w:cs="Calibri"/>
        </w:rPr>
      </w:pPr>
      <w:r>
        <w:rPr>
          <w:rFonts w:cs="Calibri"/>
        </w:rPr>
        <w:t>2</w:t>
      </w:r>
      <w:r w:rsidRPr="00555A3A">
        <w:rPr>
          <w:rFonts w:cs="Calibri"/>
        </w:rPr>
        <w:t>] There’s no intrinsic value in freedo</w:t>
      </w:r>
      <w:r>
        <w:rPr>
          <w:rFonts w:cs="Calibri"/>
        </w:rPr>
        <w:t xml:space="preserve">m – </w:t>
      </w:r>
      <w:r w:rsidRPr="00555A3A">
        <w:rPr>
          <w:rFonts w:cs="Calibri"/>
        </w:rPr>
        <w:t>Chappell 05</w:t>
      </w:r>
    </w:p>
    <w:p w14:paraId="22785B38" w14:textId="77777777" w:rsidR="004B6DA7" w:rsidRPr="00555A3A" w:rsidRDefault="004B6DA7" w:rsidP="004B6DA7">
      <w:r w:rsidRPr="00555A3A">
        <w:t>Richard Chappell, PhD, Princeton University. Libertarian vs. Utilitarian Justice, Philosophy. June 2005. JC</w:t>
      </w:r>
    </w:p>
    <w:p w14:paraId="7E503294" w14:textId="77777777" w:rsidR="004B6DA7" w:rsidRDefault="004B6DA7" w:rsidP="004B6DA7">
      <w:pPr>
        <w:rPr>
          <w:sz w:val="12"/>
        </w:rPr>
      </w:pPr>
      <w:r w:rsidRPr="00555A3A">
        <w:rPr>
          <w:sz w:val="12"/>
        </w:rPr>
        <w:t>Libertarians hold that each person owns themselves, and others may not make use of their property (i.e. them) without their consent.[28] Just as others have no right to shelter a homeless man in my house, so they have no right to tax the products of my labour and redistribute to the needy. But the free market requires ownership rights over both self and external resources,[29] and we have seen that the latter is problematic. Moreover, </w:t>
      </w:r>
      <w:r w:rsidRPr="00555A3A">
        <w:rPr>
          <w:rStyle w:val="StyleUnderline"/>
          <w:highlight w:val="green"/>
        </w:rPr>
        <w:t>self-ownership is a merely ‘formal’ notion that does not guarantee substantive freedom</w:t>
      </w:r>
      <w:r w:rsidRPr="00555A3A">
        <w:rPr>
          <w:rStyle w:val="StyleUnderline"/>
        </w:rPr>
        <w:t xml:space="preserve"> or power over one’s own life.</w:t>
      </w:r>
      <w:r w:rsidRPr="00555A3A">
        <w:rPr>
          <w:sz w:val="12"/>
        </w:rPr>
        <w:t xml:space="preserve"> For suppose that natural resources are initially owned by everyone rather than no-one. On this view, a self-owning individual may not make use of the material world without others’ consent. But, as Kymlicka asks, “</w:t>
      </w:r>
      <w:r w:rsidRPr="00555A3A">
        <w:rPr>
          <w:rStyle w:val="StyleUnderline"/>
          <w:highlight w:val="green"/>
        </w:rPr>
        <w:t xml:space="preserve">how can I be </w:t>
      </w:r>
      <w:r w:rsidRPr="00555A3A">
        <w:rPr>
          <w:rStyle w:val="StyleUnderline"/>
          <w:highlight w:val="green"/>
        </w:rPr>
        <w:lastRenderedPageBreak/>
        <w:t>said to own myself if I may do nothing without the permission of others</w:t>
      </w:r>
      <w:r w:rsidRPr="00555A3A">
        <w:rPr>
          <w:sz w:val="12"/>
        </w:rPr>
        <w:t xml:space="preserve">?”[30] Such merely </w:t>
      </w:r>
      <w:r w:rsidRPr="00555A3A">
        <w:rPr>
          <w:rStyle w:val="StyleUnderline"/>
          <w:highlight w:val="green"/>
        </w:rPr>
        <w:t>formal freedom has no worth</w:t>
      </w:r>
      <w:r w:rsidRPr="00555A3A">
        <w:rPr>
          <w:sz w:val="12"/>
        </w:rPr>
        <w:t xml:space="preserve">. Yet </w:t>
      </w:r>
      <w:r w:rsidRPr="00555A3A">
        <w:rPr>
          <w:rStyle w:val="StyleUnderline"/>
          <w:highlight w:val="green"/>
        </w:rPr>
        <w:t>this is the position of the poor and disadvantaged</w:t>
      </w:r>
      <w:r w:rsidRPr="00555A3A">
        <w:rPr>
          <w:sz w:val="12"/>
        </w:rPr>
        <w:t xml:space="preserve"> within a libertarian capitalist society. </w:t>
      </w:r>
      <w:r w:rsidRPr="00555A3A">
        <w:rPr>
          <w:rStyle w:val="StyleUnderline"/>
        </w:rPr>
        <w:t xml:space="preserve">Once we recognize the importance of substantive rather than merely formal freedom, </w:t>
      </w:r>
      <w:r w:rsidRPr="00555A3A">
        <w:rPr>
          <w:rStyle w:val="StyleUnderline"/>
          <w:highlight w:val="green"/>
        </w:rPr>
        <w:t>our aim becomes to enable people to live the lives they want to live</w:t>
      </w:r>
      <w:r w:rsidRPr="00555A3A">
        <w:rPr>
          <w:sz w:val="12"/>
          <w:highlight w:val="green"/>
        </w:rPr>
        <w:t>.</w:t>
      </w:r>
      <w:r w:rsidRPr="00555A3A">
        <w:rPr>
          <w:sz w:val="12"/>
        </w:rPr>
        <w:t xml:space="preserve"> This commits us to ensuring access to education, healthcare, and basic human needs like food and shelter, since all of these are essential prerequisites to any form of freedom worth having. If provision of these goods requires us to compromise self-ownership, so be it. </w:t>
      </w:r>
    </w:p>
    <w:p w14:paraId="65B163A8" w14:textId="77777777" w:rsidR="004B6DA7" w:rsidRDefault="004B6DA7" w:rsidP="004B6DA7">
      <w:pPr>
        <w:rPr>
          <w:sz w:val="12"/>
        </w:rPr>
      </w:pPr>
    </w:p>
    <w:p w14:paraId="614902AA" w14:textId="77777777" w:rsidR="004B6DA7" w:rsidRDefault="004B6DA7" w:rsidP="004B6DA7">
      <w:pPr>
        <w:rPr>
          <w:sz w:val="12"/>
        </w:rPr>
      </w:pPr>
    </w:p>
    <w:p w14:paraId="48F81D68" w14:textId="77777777" w:rsidR="004B6DA7" w:rsidRPr="00555A3A" w:rsidRDefault="004B6DA7" w:rsidP="004B6DA7">
      <w:pPr>
        <w:rPr>
          <w:rStyle w:val="StyleUnderline"/>
        </w:rPr>
      </w:pPr>
      <w:r w:rsidRPr="00555A3A">
        <w:rPr>
          <w:rStyle w:val="StyleUnderline"/>
          <w:highlight w:val="green"/>
        </w:rPr>
        <w:t>The latter has no value in the absence of the former</w:t>
      </w:r>
      <w:r w:rsidRPr="00555A3A">
        <w:rPr>
          <w:rStyle w:val="StyleUnderline"/>
        </w:rPr>
        <w:t xml:space="preserve"> in any case. </w:t>
      </w:r>
      <w:r w:rsidRPr="00555A3A">
        <w:rPr>
          <w:rStyle w:val="StyleUnderline"/>
          <w:highlight w:val="green"/>
        </w:rPr>
        <w:t xml:space="preserve">We are thus led back in the direction of </w:t>
      </w:r>
      <w:r w:rsidRPr="00555A3A">
        <w:rPr>
          <w:rStyle w:val="Emphasis"/>
          <w:highlight w:val="green"/>
        </w:rPr>
        <w:t>utilitarianism</w:t>
      </w:r>
      <w:r w:rsidRPr="00555A3A">
        <w:rPr>
          <w:rStyle w:val="StyleUnderline"/>
          <w:highlight w:val="green"/>
        </w:rPr>
        <w:t>.</w:t>
      </w:r>
    </w:p>
    <w:p w14:paraId="718CFCF7" w14:textId="77777777" w:rsidR="004B6DA7" w:rsidRDefault="004B6DA7" w:rsidP="004B6DA7">
      <w:pPr>
        <w:pStyle w:val="Heading4"/>
        <w:rPr>
          <w:rFonts w:cs="Calibri"/>
        </w:rPr>
      </w:pPr>
      <w:r>
        <w:rPr>
          <w:rFonts w:cs="Calibri"/>
        </w:rPr>
        <w:t>3</w:t>
      </w:r>
      <w:r w:rsidRPr="00555A3A">
        <w:rPr>
          <w:rFonts w:cs="Calibri"/>
        </w:rPr>
        <w:t>] Fallacy of origin—just b/c freedom is a prereq doesn’t make it moral. Air is a prereq to life but it’s not moral.</w:t>
      </w:r>
    </w:p>
    <w:p w14:paraId="48D175EF" w14:textId="77777777" w:rsidR="004B6DA7" w:rsidRPr="008620B3" w:rsidRDefault="004B6DA7" w:rsidP="004B6DA7"/>
    <w:p w14:paraId="26A62260" w14:textId="77777777" w:rsidR="004B6DA7" w:rsidRDefault="004B6DA7" w:rsidP="004B6DA7">
      <w:pPr>
        <w:pStyle w:val="Heading4"/>
      </w:pPr>
      <w:r>
        <w:t>Consequences work – this arg is incredibly fucked up – it’s logical conclusion is that genocidal actions aren’t bad because we don’t know they’d result in genocide because iNdUcTiOn FaIls</w:t>
      </w:r>
    </w:p>
    <w:p w14:paraId="4E817A77" w14:textId="77777777" w:rsidR="004B6DA7" w:rsidRDefault="004B6DA7" w:rsidP="004B6DA7">
      <w:pPr>
        <w:pStyle w:val="Heading4"/>
      </w:pPr>
      <w:r>
        <w:t>1] No infinite conseq – the brain has finite capacity so we only evaluate what we can think thru and predict. Induction succeeds – we can be 99% sure that the past guides the future i.e. sun rises in the east and produces solar energy.</w:t>
      </w:r>
    </w:p>
    <w:p w14:paraId="58440CE8" w14:textId="77777777" w:rsidR="004B6DA7" w:rsidRDefault="004B6DA7" w:rsidP="004B6DA7">
      <w:pPr>
        <w:pStyle w:val="Heading4"/>
      </w:pPr>
      <w:r>
        <w:t>2] Predictions solve – we can make accurate scenarios like the K</w:t>
      </w:r>
    </w:p>
    <w:p w14:paraId="45B00CC7" w14:textId="77777777" w:rsidR="004B6DA7" w:rsidRPr="008620B3" w:rsidRDefault="004B6DA7" w:rsidP="004B6DA7">
      <w:pPr>
        <w:pStyle w:val="Heading4"/>
        <w:rPr>
          <w:rFonts w:cs="Calibri"/>
        </w:rPr>
      </w:pPr>
      <w:r>
        <w:t xml:space="preserve">3] </w:t>
      </w:r>
      <w:r>
        <w:rPr>
          <w:rFonts w:cs="Calibri"/>
        </w:rPr>
        <w:t xml:space="preserve">Induction doesn’t fail cuz </w:t>
      </w:r>
      <w:r w:rsidRPr="00E75E3F">
        <w:rPr>
          <w:rFonts w:cs="Calibri"/>
        </w:rPr>
        <w:t>good is good enough which means even if it’s hard to predict we just need to try our best.</w:t>
      </w:r>
      <w:r>
        <w:rPr>
          <w:rFonts w:cs="Calibri"/>
        </w:rPr>
        <w:t xml:space="preserve"> We also answered it above</w:t>
      </w:r>
    </w:p>
    <w:p w14:paraId="0DE708BC" w14:textId="77777777" w:rsidR="004B6DA7" w:rsidRDefault="004B6DA7" w:rsidP="004B6DA7">
      <w:pPr>
        <w:pStyle w:val="Heading4"/>
      </w:pPr>
      <w:r>
        <w:t>4] Calculus solves – half to the infinity power becomes so small that it equals 0 as per a limits function</w:t>
      </w:r>
    </w:p>
    <w:p w14:paraId="7346D0FC" w14:textId="77777777" w:rsidR="004B6DA7" w:rsidRDefault="004B6DA7" w:rsidP="004B6DA7">
      <w:pPr>
        <w:pStyle w:val="Heading4"/>
      </w:pPr>
      <w:r>
        <w:t>5] Naturalistic fallacy wrong because morality starts from the is to derive the ought which is our work above</w:t>
      </w:r>
    </w:p>
    <w:p w14:paraId="7ECC58B1" w14:textId="77777777" w:rsidR="004B6DA7" w:rsidRPr="0083743F" w:rsidRDefault="004B6DA7" w:rsidP="004B6DA7"/>
    <w:p w14:paraId="007375F7" w14:textId="77777777" w:rsidR="004B6DA7" w:rsidRPr="0083743F" w:rsidRDefault="004B6DA7" w:rsidP="004B6DA7">
      <w:pPr>
        <w:pStyle w:val="Heading4"/>
      </w:pPr>
      <w:r>
        <w:t>Farr is wrong:</w:t>
      </w:r>
    </w:p>
    <w:p w14:paraId="68813B5A" w14:textId="77777777" w:rsidR="004B6DA7" w:rsidRPr="00460287" w:rsidRDefault="004B6DA7" w:rsidP="004B6DA7">
      <w:pPr>
        <w:pStyle w:val="Heading4"/>
      </w:pPr>
      <w:r w:rsidRPr="00460287">
        <w:t xml:space="preserve">1] </w:t>
      </w:r>
      <w:r>
        <w:t>N</w:t>
      </w:r>
      <w:r w:rsidRPr="00460287">
        <w:t>atives have empirically been excluded from those notions of reason – their assumption relies on an ideal world where settlers respect native’s dignity which proves their disconnect from reality</w:t>
      </w:r>
    </w:p>
    <w:p w14:paraId="40CED57F" w14:textId="77777777" w:rsidR="004B6DA7" w:rsidRDefault="004B6DA7" w:rsidP="004B6DA7">
      <w:pPr>
        <w:pStyle w:val="Heading4"/>
      </w:pPr>
      <w:r w:rsidRPr="00460287">
        <w:t>2] They have it backwards – egalitarian inclusionism isn’t social justice, it’s the end goal of the settler project – settlers WANT to bring natives into the fold of universal reason – after all, it means less people who are culturally “native”</w:t>
      </w:r>
    </w:p>
    <w:p w14:paraId="59E13A5C" w14:textId="77777777" w:rsidR="004B6DA7" w:rsidRDefault="004B6DA7" w:rsidP="004B6DA7"/>
    <w:p w14:paraId="3088B15E" w14:textId="77777777" w:rsidR="004B6DA7" w:rsidRPr="00FA106E" w:rsidRDefault="004B6DA7" w:rsidP="004B6DA7">
      <w:pPr>
        <w:pStyle w:val="Heading4"/>
        <w:rPr>
          <w:rFonts w:cs="Calibri"/>
        </w:rPr>
      </w:pPr>
      <w:r>
        <w:rPr>
          <w:rFonts w:cs="Calibri"/>
        </w:rPr>
        <w:lastRenderedPageBreak/>
        <w:t>No performativity</w:t>
      </w:r>
    </w:p>
    <w:p w14:paraId="070923BE" w14:textId="77777777" w:rsidR="004B6DA7" w:rsidRDefault="004B6DA7" w:rsidP="004B6DA7">
      <w:pPr>
        <w:pStyle w:val="Heading4"/>
        <w:rPr>
          <w:rFonts w:cs="Calibri"/>
        </w:rPr>
      </w:pPr>
      <w:r>
        <w:rPr>
          <w:rFonts w:cs="Calibri"/>
        </w:rPr>
        <w:t>A] Empirically denied because prisoners can still revolt</w:t>
      </w:r>
    </w:p>
    <w:p w14:paraId="04ACD32B" w14:textId="77777777" w:rsidR="004B6DA7" w:rsidRPr="0044659D" w:rsidRDefault="004B6DA7" w:rsidP="004B6DA7">
      <w:pPr>
        <w:pStyle w:val="Heading4"/>
        <w:rPr>
          <w:rFonts w:cs="Calibri"/>
        </w:rPr>
      </w:pPr>
      <w:r>
        <w:rPr>
          <w:rFonts w:cs="Calibri"/>
        </w:rPr>
        <w:t>B] D</w:t>
      </w:r>
      <w:r w:rsidRPr="0044659D">
        <w:rPr>
          <w:rFonts w:cs="Calibri"/>
        </w:rPr>
        <w:t>eduction fails—it’s grounded in the transcendent world which means it never has an implication in our factitious world and no one would be held morally obligated for anything within a factitious world</w:t>
      </w:r>
    </w:p>
    <w:p w14:paraId="752DD35D" w14:textId="77777777" w:rsidR="004B6DA7" w:rsidRDefault="004B6DA7" w:rsidP="004B6DA7"/>
    <w:p w14:paraId="7A128035" w14:textId="77777777" w:rsidR="004B6DA7" w:rsidRDefault="004B6DA7" w:rsidP="004B6DA7">
      <w:pPr>
        <w:pStyle w:val="Heading4"/>
      </w:pPr>
      <w:r>
        <w:t>Reject TJFs – a) it incentivizes blippy fairness args over focusing on substantive points of clash between theories, b) proves our criticism of their usage of semantic fairness to avoid confronting an ethical obligation towards decolonization</w:t>
      </w:r>
    </w:p>
    <w:p w14:paraId="32CD60F9" w14:textId="77777777" w:rsidR="004B6DA7" w:rsidRPr="007E00AC" w:rsidRDefault="004B6DA7" w:rsidP="004B6DA7"/>
    <w:p w14:paraId="0C0E03B5" w14:textId="77777777" w:rsidR="004B6DA7" w:rsidRDefault="004B6DA7" w:rsidP="004B6DA7">
      <w:pPr>
        <w:pStyle w:val="Heading4"/>
      </w:pPr>
      <w:r>
        <w:t>Neg for accessibility – biggest internal link since it destroys any possibly of fairness and education if you can’t access debate – if we win their FW is racist it’s obviously bad for accessibility</w:t>
      </w:r>
    </w:p>
    <w:p w14:paraId="10B0E2AA" w14:textId="77777777" w:rsidR="004B6DA7" w:rsidRPr="008620B3" w:rsidRDefault="004B6DA7" w:rsidP="004B6DA7"/>
    <w:p w14:paraId="6CF4582A" w14:textId="77777777" w:rsidR="004B6DA7" w:rsidRDefault="004B6DA7" w:rsidP="004B6DA7">
      <w:pPr>
        <w:pStyle w:val="Heading4"/>
        <w:rPr>
          <w:color w:val="000000" w:themeColor="text1"/>
        </w:rPr>
      </w:pPr>
      <w:r>
        <w:rPr>
          <w:color w:val="000000" w:themeColor="text1"/>
        </w:rPr>
        <w:t>AT: Resource Disparities</w:t>
      </w:r>
    </w:p>
    <w:p w14:paraId="74E73D3D" w14:textId="77777777" w:rsidR="004B6DA7" w:rsidRPr="00726789" w:rsidRDefault="004B6DA7" w:rsidP="004B6DA7">
      <w:pPr>
        <w:pStyle w:val="Heading4"/>
        <w:rPr>
          <w:color w:val="000000" w:themeColor="text1"/>
        </w:rPr>
      </w:pPr>
      <w:r>
        <w:rPr>
          <w:color w:val="000000" w:themeColor="text1"/>
        </w:rPr>
        <w:t>A]</w:t>
      </w:r>
      <w:r w:rsidRPr="00726789">
        <w:rPr>
          <w:color w:val="000000" w:themeColor="text1"/>
        </w:rPr>
        <w:t xml:space="preserve"> Wiki solves – there are tons of good things that </w:t>
      </w:r>
      <w:r>
        <w:rPr>
          <w:color w:val="000000" w:themeColor="text1"/>
        </w:rPr>
        <w:t xml:space="preserve">large schools do </w:t>
      </w:r>
      <w:r w:rsidRPr="00726789">
        <w:rPr>
          <w:color w:val="000000" w:themeColor="text1"/>
        </w:rPr>
        <w:t>like uploading evidence and 1ars.</w:t>
      </w:r>
    </w:p>
    <w:p w14:paraId="66254245" w14:textId="77777777" w:rsidR="004B6DA7" w:rsidRDefault="004B6DA7" w:rsidP="004B6DA7">
      <w:pPr>
        <w:pStyle w:val="Heading4"/>
        <w:rPr>
          <w:color w:val="000000" w:themeColor="text1"/>
        </w:rPr>
      </w:pPr>
      <w:r>
        <w:rPr>
          <w:color w:val="000000" w:themeColor="text1"/>
        </w:rPr>
        <w:t>B] Can’t solve – c</w:t>
      </w:r>
      <w:r w:rsidRPr="00726789">
        <w:rPr>
          <w:color w:val="000000" w:themeColor="text1"/>
        </w:rPr>
        <w:t>omplex philosophies might not need evidence, but the analytics are foreign to people who don’t know what an abstract framework says</w:t>
      </w:r>
    </w:p>
    <w:p w14:paraId="3E6C4DAC" w14:textId="77777777" w:rsidR="004B6DA7" w:rsidRDefault="004B6DA7" w:rsidP="004B6DA7">
      <w:pPr>
        <w:pStyle w:val="Heading4"/>
        <w:rPr>
          <w:color w:val="000000" w:themeColor="text1"/>
        </w:rPr>
      </w:pPr>
      <w:r>
        <w:rPr>
          <w:color w:val="000000" w:themeColor="text1"/>
        </w:rPr>
        <w:t>C]</w:t>
      </w:r>
      <w:r w:rsidRPr="00726789">
        <w:rPr>
          <w:color w:val="000000" w:themeColor="text1"/>
        </w:rPr>
        <w:t xml:space="preserve"> Evidence doesn’t matter without proper spin – you can answer everything with good ethos or content knowledge – no evidence can convince a judge that your aff links to a disad that it just doesn’t link to.</w:t>
      </w:r>
    </w:p>
    <w:p w14:paraId="5BEC9BF2" w14:textId="77777777" w:rsidR="004B6DA7" w:rsidRDefault="004B6DA7" w:rsidP="004B6DA7"/>
    <w:p w14:paraId="2D0A82C4" w14:textId="77777777" w:rsidR="004B6DA7" w:rsidRPr="00A37970" w:rsidRDefault="004B6DA7" w:rsidP="004B6DA7"/>
    <w:p w14:paraId="0747548D" w14:textId="77777777" w:rsidR="004B6DA7" w:rsidRPr="00A37970" w:rsidRDefault="004B6DA7" w:rsidP="004B6DA7"/>
    <w:p w14:paraId="5683534D" w14:textId="77777777" w:rsidR="004B6DA7" w:rsidRPr="004431FC" w:rsidRDefault="004B6DA7" w:rsidP="004B6DA7"/>
    <w:p w14:paraId="68F9896B"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3B694B"/>
    <w:multiLevelType w:val="hybridMultilevel"/>
    <w:tmpl w:val="87F2D220"/>
    <w:lvl w:ilvl="0" w:tplc="CCB4BA46">
      <w:start w:val="2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E32148"/>
    <w:multiLevelType w:val="hybridMultilevel"/>
    <w:tmpl w:val="1E38B1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5B15E04"/>
    <w:multiLevelType w:val="hybridMultilevel"/>
    <w:tmpl w:val="A1908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8A74D3"/>
    <w:multiLevelType w:val="hybridMultilevel"/>
    <w:tmpl w:val="E294E0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9A0B5F"/>
    <w:multiLevelType w:val="hybridMultilevel"/>
    <w:tmpl w:val="B2AE3DFA"/>
    <w:lvl w:ilvl="0" w:tplc="D43825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1F4F94"/>
    <w:multiLevelType w:val="hybridMultilevel"/>
    <w:tmpl w:val="5F2A2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76199E"/>
    <w:multiLevelType w:val="hybridMultilevel"/>
    <w:tmpl w:val="B106E77E"/>
    <w:lvl w:ilvl="0" w:tplc="83A6E14C">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FB3CDA"/>
    <w:multiLevelType w:val="hybridMultilevel"/>
    <w:tmpl w:val="039E3310"/>
    <w:lvl w:ilvl="0" w:tplc="BE1CD2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062A85"/>
    <w:multiLevelType w:val="hybridMultilevel"/>
    <w:tmpl w:val="5D9CB196"/>
    <w:lvl w:ilvl="0" w:tplc="24762BFA">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083716"/>
    <w:multiLevelType w:val="hybridMultilevel"/>
    <w:tmpl w:val="50AEA082"/>
    <w:lvl w:ilvl="0" w:tplc="3F3EAA6A">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4C707C"/>
    <w:multiLevelType w:val="hybridMultilevel"/>
    <w:tmpl w:val="CAB87C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EF2FDD"/>
    <w:multiLevelType w:val="hybridMultilevel"/>
    <w:tmpl w:val="E30272BA"/>
    <w:lvl w:ilvl="0" w:tplc="BA12E6AC">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111C0E"/>
    <w:multiLevelType w:val="hybridMultilevel"/>
    <w:tmpl w:val="2E524408"/>
    <w:lvl w:ilvl="0" w:tplc="00CCDF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392A82"/>
    <w:multiLevelType w:val="hybridMultilevel"/>
    <w:tmpl w:val="61800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7074E3"/>
    <w:multiLevelType w:val="hybridMultilevel"/>
    <w:tmpl w:val="BA6E8246"/>
    <w:lvl w:ilvl="0" w:tplc="FF8EA86C">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BD37FC"/>
    <w:multiLevelType w:val="hybridMultilevel"/>
    <w:tmpl w:val="513AA1A0"/>
    <w:lvl w:ilvl="0" w:tplc="1ED29DCE">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6"/>
  </w:num>
  <w:num w:numId="14">
    <w:abstractNumId w:val="14"/>
  </w:num>
  <w:num w:numId="15">
    <w:abstractNumId w:val="21"/>
  </w:num>
  <w:num w:numId="16">
    <w:abstractNumId w:val="11"/>
  </w:num>
  <w:num w:numId="17">
    <w:abstractNumId w:val="17"/>
  </w:num>
  <w:num w:numId="18">
    <w:abstractNumId w:val="28"/>
  </w:num>
  <w:num w:numId="19">
    <w:abstractNumId w:val="26"/>
  </w:num>
  <w:num w:numId="20">
    <w:abstractNumId w:val="13"/>
  </w:num>
  <w:num w:numId="21">
    <w:abstractNumId w:val="25"/>
  </w:num>
  <w:num w:numId="22">
    <w:abstractNumId w:val="22"/>
  </w:num>
  <w:num w:numId="23">
    <w:abstractNumId w:val="19"/>
  </w:num>
  <w:num w:numId="24">
    <w:abstractNumId w:val="29"/>
  </w:num>
  <w:num w:numId="25">
    <w:abstractNumId w:val="12"/>
  </w:num>
  <w:num w:numId="26">
    <w:abstractNumId w:val="20"/>
  </w:num>
  <w:num w:numId="27">
    <w:abstractNumId w:val="24"/>
  </w:num>
  <w:num w:numId="28">
    <w:abstractNumId w:val="18"/>
  </w:num>
  <w:num w:numId="29">
    <w:abstractNumId w:val="15"/>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265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65A"/>
    <w:rsid w:val="00052FB1"/>
    <w:rsid w:val="00054276"/>
    <w:rsid w:val="000547B1"/>
    <w:rsid w:val="0006091E"/>
    <w:rsid w:val="000638C1"/>
    <w:rsid w:val="00065FEE"/>
    <w:rsid w:val="00066E3C"/>
    <w:rsid w:val="00072718"/>
    <w:rsid w:val="0007381E"/>
    <w:rsid w:val="00074DCC"/>
    <w:rsid w:val="00076094"/>
    <w:rsid w:val="0008785F"/>
    <w:rsid w:val="00090CBE"/>
    <w:rsid w:val="00094DEC"/>
    <w:rsid w:val="000A2D8A"/>
    <w:rsid w:val="000D26A6"/>
    <w:rsid w:val="000D2B90"/>
    <w:rsid w:val="000D6ED8"/>
    <w:rsid w:val="000D717B"/>
    <w:rsid w:val="00100B28"/>
    <w:rsid w:val="00116D81"/>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DA7"/>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4E5A"/>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6260E7"/>
  <w14:defaultImageDpi w14:val="300"/>
  <w15:docId w15:val="{E1F153D0-1EEC-E24D-AA9F-2A070A269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6DA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526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T"/>
    <w:basedOn w:val="Normal"/>
    <w:next w:val="Normal"/>
    <w:link w:val="Heading2Char"/>
    <w:uiPriority w:val="9"/>
    <w:unhideWhenUsed/>
    <w:qFormat/>
    <w:rsid w:val="000526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526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0526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26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265A"/>
  </w:style>
  <w:style w:type="character" w:customStyle="1" w:styleId="Heading1Char">
    <w:name w:val="Heading 1 Char"/>
    <w:aliases w:val="Pocket Char"/>
    <w:basedOn w:val="DefaultParagraphFont"/>
    <w:link w:val="Heading1"/>
    <w:uiPriority w:val="9"/>
    <w:rsid w:val="0005265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T Char"/>
    <w:basedOn w:val="DefaultParagraphFont"/>
    <w:link w:val="Heading2"/>
    <w:uiPriority w:val="9"/>
    <w:rsid w:val="0005265A"/>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05265A"/>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05265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05265A"/>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05265A"/>
    <w:rPr>
      <w:b/>
      <w:sz w:val="24"/>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05265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5265A"/>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uiPriority w:val="99"/>
    <w:unhideWhenUsed/>
    <w:rsid w:val="0005265A"/>
    <w:rPr>
      <w:color w:val="auto"/>
      <w:u w:val="none"/>
    </w:rPr>
  </w:style>
  <w:style w:type="paragraph" w:styleId="DocumentMap">
    <w:name w:val="Document Map"/>
    <w:basedOn w:val="Normal"/>
    <w:link w:val="DocumentMapChar"/>
    <w:uiPriority w:val="99"/>
    <w:semiHidden/>
    <w:unhideWhenUsed/>
    <w:rsid w:val="000526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265A"/>
    <w:rPr>
      <w:rFonts w:ascii="Lucida Grande" w:hAnsi="Lucida Grande" w:cs="Lucida Grande"/>
    </w:rPr>
  </w:style>
  <w:style w:type="paragraph" w:customStyle="1" w:styleId="textbold">
    <w:name w:val="text bold"/>
    <w:basedOn w:val="Normal"/>
    <w:link w:val="Emphasis"/>
    <w:uiPriority w:val="20"/>
    <w:qFormat/>
    <w:rsid w:val="004B6DA7"/>
    <w:pPr>
      <w:ind w:left="720"/>
      <w:jc w:val="both"/>
    </w:pPr>
    <w:rPr>
      <w:b/>
      <w:iCs/>
      <w:u w:val="single"/>
    </w:rPr>
  </w:style>
  <w:style w:type="paragraph" w:styleId="ListParagraph">
    <w:name w:val="List Paragraph"/>
    <w:aliases w:val="6 font"/>
    <w:basedOn w:val="Normal"/>
    <w:uiPriority w:val="99"/>
    <w:unhideWhenUsed/>
    <w:qFormat/>
    <w:rsid w:val="004B6DA7"/>
    <w:pPr>
      <w:ind w:left="720"/>
      <w:contextualSpacing/>
    </w:pPr>
  </w:style>
  <w:style w:type="paragraph" w:customStyle="1" w:styleId="Emphasis1">
    <w:name w:val="Emphasis1"/>
    <w:basedOn w:val="Normal"/>
    <w:autoRedefine/>
    <w:uiPriority w:val="7"/>
    <w:qFormat/>
    <w:rsid w:val="004B6DA7"/>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styleId="UnresolvedMention">
    <w:name w:val="Unresolved Mention"/>
    <w:basedOn w:val="DefaultParagraphFont"/>
    <w:uiPriority w:val="99"/>
    <w:semiHidden/>
    <w:unhideWhenUsed/>
    <w:rsid w:val="004B6DA7"/>
    <w:rPr>
      <w:color w:val="605E5C"/>
      <w:shd w:val="clear" w:color="auto" w:fill="E1DFDD"/>
    </w:rPr>
  </w:style>
  <w:style w:type="paragraph" w:styleId="Title">
    <w:name w:val="Title"/>
    <w:aliases w:val="Bold Underlined,UNDERLINE,Cites and Cards,title"/>
    <w:basedOn w:val="Normal"/>
    <w:next w:val="NoSpacing"/>
    <w:link w:val="TitleChar"/>
    <w:uiPriority w:val="5"/>
    <w:qFormat/>
    <w:rsid w:val="004B6DA7"/>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5"/>
    <w:qFormat/>
    <w:rsid w:val="004B6DA7"/>
    <w:rPr>
      <w:rFonts w:ascii="Calibri" w:eastAsia="SimSun" w:hAnsi="Calibri" w:cs="Mangal"/>
      <w:kern w:val="1"/>
      <w:sz w:val="22"/>
      <w:lang w:eastAsia="ja-JP" w:bidi="hi-IN"/>
    </w:rPr>
  </w:style>
  <w:style w:type="paragraph" w:styleId="NoSpacing">
    <w:name w:val="No Spacing"/>
    <w:aliases w:val="Card Format,ClearFormatting,Clear,DDI Tag,Tag Title,Dont use,Tag and Cite,No Spacing31,CD - Cite,No Spacing22,No Spacing41,No Spacing6,No Spacing7,No Spacing8,Dont u,No Spacing311,No Spacing111112,No Spacing51,No Spacing3,ca"/>
    <w:uiPriority w:val="99"/>
    <w:unhideWhenUsed/>
    <w:qFormat/>
    <w:rsid w:val="004B6DA7"/>
    <w:rPr>
      <w:rFonts w:ascii="Calibri" w:eastAsiaTheme="minorHAnsi" w:hAnsi="Calibri" w:cs="Calibri"/>
      <w:sz w:val="22"/>
      <w:szCs w:val="22"/>
    </w:rPr>
  </w:style>
  <w:style w:type="paragraph" w:customStyle="1" w:styleId="Emphasize">
    <w:name w:val="Emphasize"/>
    <w:basedOn w:val="Normal"/>
    <w:uiPriority w:val="7"/>
    <w:qFormat/>
    <w:rsid w:val="004B6DA7"/>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customStyle="1" w:styleId="Underline2">
    <w:name w:val="Underline2"/>
    <w:basedOn w:val="Normal"/>
    <w:link w:val="Underline2Char"/>
    <w:autoRedefine/>
    <w:uiPriority w:val="4"/>
    <w:qFormat/>
    <w:rsid w:val="004B6DA7"/>
    <w:rPr>
      <w:b/>
      <w:u w:val="single"/>
    </w:rPr>
  </w:style>
  <w:style w:type="character" w:customStyle="1" w:styleId="Underline2Char">
    <w:name w:val="Underline2 Char"/>
    <w:basedOn w:val="DefaultParagraphFont"/>
    <w:link w:val="Underline2"/>
    <w:uiPriority w:val="4"/>
    <w:rsid w:val="004B6DA7"/>
    <w:rPr>
      <w:rFonts w:ascii="Calibri" w:hAnsi="Calibri" w:cs="Calibri"/>
      <w:b/>
      <w:sz w:val="22"/>
      <w:u w:val="single"/>
    </w:rPr>
  </w:style>
  <w:style w:type="character" w:customStyle="1" w:styleId="underline">
    <w:name w:val="underline"/>
    <w:basedOn w:val="DefaultParagraphFont"/>
    <w:qFormat/>
    <w:rsid w:val="004B6DA7"/>
    <w:rPr>
      <w:rFonts w:ascii="Times New Roman" w:hAnsi="Times New Roman"/>
      <w:sz w:val="20"/>
      <w:u w:val="single"/>
    </w:rPr>
  </w:style>
  <w:style w:type="character" w:customStyle="1" w:styleId="UnderlineBold">
    <w:name w:val="Underline + Bold"/>
    <w:uiPriority w:val="1"/>
    <w:qFormat/>
    <w:rsid w:val="004B6DA7"/>
    <w:rPr>
      <w:b/>
      <w:sz w:val="20"/>
      <w:u w:val="single"/>
    </w:rPr>
  </w:style>
  <w:style w:type="character" w:customStyle="1" w:styleId="BoldUnderline">
    <w:name w:val="BoldUnderline"/>
    <w:basedOn w:val="DefaultParagraphFont"/>
    <w:uiPriority w:val="1"/>
    <w:qFormat/>
    <w:rsid w:val="004B6DA7"/>
    <w:rPr>
      <w:rFonts w:ascii="Arial" w:hAnsi="Arial"/>
      <w:b/>
      <w:sz w:val="20"/>
      <w:u w:val="single"/>
    </w:rPr>
  </w:style>
  <w:style w:type="character" w:customStyle="1" w:styleId="cardChar">
    <w:name w:val="card Char"/>
    <w:aliases w:val="Bold Cite Char Char,Speed Cite Char"/>
    <w:basedOn w:val="DefaultParagraphFont"/>
    <w:link w:val="card"/>
    <w:locked/>
    <w:rsid w:val="004B6DA7"/>
    <w:rPr>
      <w:rFonts w:ascii="Times New Roman" w:eastAsia="Times New Roman" w:hAnsi="Times New Roman" w:cs="Times New Roman"/>
      <w:kern w:val="32"/>
      <w:sz w:val="20"/>
      <w:szCs w:val="20"/>
    </w:rPr>
  </w:style>
  <w:style w:type="paragraph" w:customStyle="1" w:styleId="card">
    <w:name w:val="card"/>
    <w:basedOn w:val="Normal"/>
    <w:link w:val="cardChar"/>
    <w:qFormat/>
    <w:rsid w:val="004B6DA7"/>
    <w:pPr>
      <w:spacing w:line="256" w:lineRule="auto"/>
      <w:ind w:left="288" w:right="288"/>
    </w:pPr>
    <w:rPr>
      <w:rFonts w:ascii="Times New Roman" w:eastAsia="Times New Roman" w:hAnsi="Times New Roman" w:cs="Times New Roman"/>
      <w:kern w:val="32"/>
      <w:sz w:val="20"/>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B6DA7"/>
    <w:rPr>
      <w:b/>
      <w:sz w:val="26"/>
      <w:u w:val="single"/>
    </w:rPr>
  </w:style>
  <w:style w:type="paragraph" w:customStyle="1" w:styleId="Analytics">
    <w:name w:val="Analytics"/>
    <w:basedOn w:val="Heading4"/>
    <w:link w:val="AnalyticsChar"/>
    <w:uiPriority w:val="4"/>
    <w:qFormat/>
    <w:rsid w:val="004B6DA7"/>
    <w:rPr>
      <w:bCs w:val="0"/>
      <w:iCs/>
    </w:rPr>
  </w:style>
  <w:style w:type="character" w:customStyle="1" w:styleId="AnalyticsChar">
    <w:name w:val="Analytics Char"/>
    <w:basedOn w:val="DefaultParagraphFont"/>
    <w:link w:val="Analytics"/>
    <w:uiPriority w:val="4"/>
    <w:rsid w:val="004B6DA7"/>
    <w:rPr>
      <w:rFonts w:ascii="Calibri" w:eastAsiaTheme="majorEastAsia" w:hAnsi="Calibri" w:cstheme="majorBidi"/>
      <w:b/>
      <w:iCs/>
      <w:sz w:val="26"/>
      <w:szCs w:val="26"/>
    </w:rPr>
  </w:style>
  <w:style w:type="character" w:customStyle="1" w:styleId="BoldUnderlineCharChar">
    <w:name w:val="Bold Underline Char Char"/>
    <w:rsid w:val="004B6DA7"/>
    <w:rPr>
      <w:rFonts w:ascii="Arial" w:eastAsia="Times New Roman" w:hAnsi="Arial" w:cs="Arial"/>
      <w:b/>
      <w:sz w:val="20"/>
      <w:szCs w:val="20"/>
      <w:u w:val="single"/>
    </w:rPr>
  </w:style>
  <w:style w:type="paragraph" w:customStyle="1" w:styleId="CardCharChar">
    <w:name w:val="Card Char Char"/>
    <w:basedOn w:val="Normal"/>
    <w:next w:val="Normal"/>
    <w:link w:val="CardCharCharChar"/>
    <w:rsid w:val="004B6DA7"/>
    <w:pPr>
      <w:ind w:left="288" w:right="288"/>
    </w:pPr>
    <w:rPr>
      <w:rFonts w:eastAsia="Times New Roman"/>
      <w:sz w:val="20"/>
      <w:szCs w:val="20"/>
    </w:rPr>
  </w:style>
  <w:style w:type="character" w:customStyle="1" w:styleId="CardCharCharChar">
    <w:name w:val="Card Char Char Char"/>
    <w:basedOn w:val="DefaultParagraphFont"/>
    <w:link w:val="CardCharChar"/>
    <w:rsid w:val="004B6DA7"/>
    <w:rPr>
      <w:rFonts w:ascii="Calibri" w:eastAsia="Times New Roman" w:hAnsi="Calibri" w:cs="Calibri"/>
      <w:sz w:val="20"/>
      <w:szCs w:val="20"/>
    </w:rPr>
  </w:style>
  <w:style w:type="character" w:customStyle="1" w:styleId="TitleChar1">
    <w:name w:val="Title Char1"/>
    <w:basedOn w:val="DefaultParagraphFont"/>
    <w:uiPriority w:val="10"/>
    <w:rsid w:val="004B6DA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6DA7"/>
    <w:pPr>
      <w:numPr>
        <w:ilvl w:val="1"/>
      </w:numPr>
    </w:pPr>
    <w:rPr>
      <w:rFonts w:asciiTheme="minorHAnsi"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4B6DA7"/>
    <w:rPr>
      <w:color w:val="5A5A5A" w:themeColor="text1" w:themeTint="A5"/>
      <w:spacing w:val="15"/>
      <w:sz w:val="22"/>
    </w:rPr>
  </w:style>
  <w:style w:type="character" w:customStyle="1" w:styleId="gmail-style13ptbold">
    <w:name w:val="gmail-style13ptbold"/>
    <w:basedOn w:val="DefaultParagraphFont"/>
    <w:rsid w:val="004B6D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aseyper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19</Pages>
  <Words>9513</Words>
  <Characters>54229</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63615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Casey Perin</cp:lastModifiedBy>
  <cp:revision>2</cp:revision>
  <dcterms:created xsi:type="dcterms:W3CDTF">2021-12-10T20:08:00Z</dcterms:created>
  <dcterms:modified xsi:type="dcterms:W3CDTF">2021-12-10T20:09:00Z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