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96F9" w14:textId="77777777" w:rsidR="00771205" w:rsidRDefault="00771205" w:rsidP="00771205">
      <w:pPr>
        <w:pStyle w:val="Heading1"/>
      </w:pPr>
      <w:r>
        <w:t>1NC</w:t>
      </w:r>
    </w:p>
    <w:p w14:paraId="71229CC1" w14:textId="77777777" w:rsidR="00771205" w:rsidRPr="0092026C" w:rsidRDefault="00771205" w:rsidP="00771205">
      <w:pPr>
        <w:pStyle w:val="Heading3"/>
        <w:rPr>
          <w:rFonts w:cs="Calibri"/>
        </w:rPr>
      </w:pPr>
      <w:r>
        <w:rPr>
          <w:rFonts w:cs="Calibri"/>
        </w:rPr>
        <w:t>1</w:t>
      </w:r>
    </w:p>
    <w:p w14:paraId="57E49132" w14:textId="77777777" w:rsidR="00771205" w:rsidRPr="0092026C" w:rsidRDefault="00771205" w:rsidP="00771205">
      <w:pPr>
        <w:pStyle w:val="Heading4"/>
        <w:rPr>
          <w:rFonts w:cs="Calibri"/>
        </w:rPr>
      </w:pPr>
      <w:r w:rsidRPr="0092026C">
        <w:rPr>
          <w:rFonts w:cs="Calibri"/>
        </w:rPr>
        <w:t xml:space="preserve">Interp – the aff must only defend that the </w:t>
      </w:r>
      <w:r>
        <w:t>appropriation of outer space by private entities is unjust</w:t>
      </w:r>
      <w:r w:rsidRPr="0092026C">
        <w:rPr>
          <w:rFonts w:cs="Calibri"/>
        </w:rPr>
        <w:t>.</w:t>
      </w:r>
    </w:p>
    <w:p w14:paraId="76A31961" w14:textId="77777777" w:rsidR="00771205" w:rsidRPr="0092026C" w:rsidRDefault="00771205" w:rsidP="00771205">
      <w:pPr>
        <w:pStyle w:val="Heading4"/>
        <w:rPr>
          <w:rFonts w:cs="Calibri"/>
        </w:rPr>
      </w:pPr>
      <w:r w:rsidRPr="0092026C">
        <w:rPr>
          <w:rFonts w:cs="Calibri"/>
        </w:rPr>
        <w:t xml:space="preserve">Violation – they’re effects topical – </w:t>
      </w:r>
      <w:r>
        <w:rPr>
          <w:rFonts w:cs="Calibri"/>
        </w:rPr>
        <w:t>extension of the OST by states shows private appropriation is unjust</w:t>
      </w:r>
    </w:p>
    <w:p w14:paraId="6A11A5DB" w14:textId="77777777" w:rsidR="00771205" w:rsidRPr="0092026C" w:rsidRDefault="00771205" w:rsidP="00771205">
      <w:pPr>
        <w:pStyle w:val="Heading4"/>
        <w:rPr>
          <w:rFonts w:cs="Calibri"/>
        </w:rPr>
      </w:pPr>
      <w:r w:rsidRPr="0092026C">
        <w:rPr>
          <w:rFonts w:cs="Calibri"/>
        </w:rPr>
        <w:t>Vote neg for limits: FX T allows them to get out of PICs and disads while artificially causing the resolution to occur. Negs don’t have a topical advocacy to hold them to for links and 1ARs can reclarify the advantage – the counter-interp sets a precedent that the scope of aff fiat doesn’t have to be bounded by the resolution, which outweighs on magnitude.</w:t>
      </w:r>
    </w:p>
    <w:p w14:paraId="4214BA12" w14:textId="77777777" w:rsidR="00771205" w:rsidRPr="0092026C" w:rsidRDefault="00771205" w:rsidP="00771205">
      <w:pPr>
        <w:pStyle w:val="Heading4"/>
        <w:rPr>
          <w:rFonts w:cs="Calibri"/>
        </w:rPr>
      </w:pPr>
      <w:r w:rsidRPr="0092026C">
        <w:rPr>
          <w:rFonts w:cs="Calibri"/>
        </w:rPr>
        <w:t xml:space="preserve">Competing interpretations—it tells the negative what they do and do not have to prepare for. </w:t>
      </w:r>
    </w:p>
    <w:p w14:paraId="30331384" w14:textId="77777777" w:rsidR="00771205" w:rsidRPr="0092026C" w:rsidRDefault="00771205" w:rsidP="00771205">
      <w:pPr>
        <w:pStyle w:val="Heading4"/>
        <w:rPr>
          <w:rFonts w:cs="Calibri"/>
        </w:rPr>
      </w:pPr>
      <w:bookmarkStart w:id="0" w:name="_Hlk21386949"/>
      <w:r w:rsidRPr="0092026C">
        <w:rPr>
          <w:rFonts w:cs="Calibri"/>
        </w:rPr>
        <w:t>Drop the debater to deter future abuse and because the 2N doesn’t get new disads to whole rez so it’s permanently skewed.</w:t>
      </w:r>
    </w:p>
    <w:bookmarkEnd w:id="0"/>
    <w:p w14:paraId="328073AA" w14:textId="77777777" w:rsidR="00771205" w:rsidRDefault="00771205" w:rsidP="00771205">
      <w:pPr>
        <w:pStyle w:val="Heading3"/>
      </w:pPr>
      <w:r>
        <w:t>2</w:t>
      </w:r>
    </w:p>
    <w:p w14:paraId="04E209E4" w14:textId="77777777" w:rsidR="00771205" w:rsidRPr="00B82DCA" w:rsidRDefault="00771205" w:rsidP="00771205">
      <w:pPr>
        <w:pStyle w:val="Heading4"/>
      </w:pPr>
      <w:r w:rsidRPr="00B82DCA">
        <w:t xml:space="preserve">Recognizing that the appropriation of outer space by private entities is unjust, states </w:t>
      </w:r>
      <w:r>
        <w:t xml:space="preserve">excluding the Republic of India </w:t>
      </w:r>
      <w:r w:rsidRPr="00B82DCA">
        <w:t xml:space="preserve">ought to extend the non-appropriation principle of the Outer Space Treaty of 1967 to private entities. </w:t>
      </w:r>
    </w:p>
    <w:p w14:paraId="6EA22E17" w14:textId="77777777" w:rsidR="00771205" w:rsidRPr="00603AB0" w:rsidRDefault="00771205" w:rsidP="00771205"/>
    <w:p w14:paraId="5ECF2662" w14:textId="77777777" w:rsidR="00771205" w:rsidRDefault="00771205" w:rsidP="00771205">
      <w:pPr>
        <w:pStyle w:val="Heading4"/>
      </w:pPr>
      <w:r>
        <w:t xml:space="preserve">India Soft Power is </w:t>
      </w:r>
      <w:r>
        <w:rPr>
          <w:u w:val="single"/>
        </w:rPr>
        <w:t>high now</w:t>
      </w:r>
      <w:r>
        <w:t xml:space="preserve"> – space is key. </w:t>
      </w:r>
    </w:p>
    <w:p w14:paraId="4C006B85" w14:textId="77777777" w:rsidR="00771205" w:rsidRPr="007154AD" w:rsidRDefault="00771205" w:rsidP="00771205">
      <w:r w:rsidRPr="007154AD">
        <w:rPr>
          <w:rStyle w:val="Style13ptBold"/>
        </w:rPr>
        <w:t>Amaresh 21</w:t>
      </w:r>
      <w:r>
        <w:t xml:space="preserve"> </w:t>
      </w:r>
      <w:r w:rsidRPr="007154AD">
        <w:t>Preethi Amaresh 8-6-2021 "The rise of India as a global soft power"</w:t>
      </w:r>
      <w:r>
        <w:t xml:space="preserve"> </w:t>
      </w:r>
      <w:hyperlink r:id="rId6" w:history="1">
        <w:r w:rsidRPr="00FE7BC4">
          <w:rPr>
            <w:rStyle w:val="Hyperlink"/>
          </w:rPr>
          <w:t>https://www.bridgeindia.org.uk/the-rise-of-india-as-a-global-soft-power/</w:t>
        </w:r>
      </w:hyperlink>
      <w:r>
        <w:t xml:space="preserve"> (</w:t>
      </w:r>
      <w:r w:rsidRPr="007154AD">
        <w:t>political scientist and an author of the books, "Nihonomics" and "Nanmin". She is pursuing her doctoral degree in International Relations from Geneva School of Diplomacy, Switzerland.</w:t>
      </w:r>
      <w:r>
        <w:t xml:space="preserve">)//Elmer </w:t>
      </w:r>
    </w:p>
    <w:p w14:paraId="4729B910" w14:textId="77777777" w:rsidR="00771205" w:rsidRPr="00402750" w:rsidRDefault="00771205" w:rsidP="00771205">
      <w:pPr>
        <w:rPr>
          <w:sz w:val="16"/>
        </w:rPr>
      </w:pPr>
      <w:r w:rsidRPr="00402750">
        <w:rPr>
          <w:sz w:val="16"/>
        </w:rPr>
        <w:t xml:space="preserve">More innovative uses of soft power more recently </w:t>
      </w:r>
      <w:r w:rsidRPr="00402750">
        <w:rPr>
          <w:rStyle w:val="Emphasis"/>
          <w:highlight w:val="green"/>
        </w:rPr>
        <w:t xml:space="preserve">Soft power </w:t>
      </w:r>
      <w:r w:rsidRPr="00402750">
        <w:rPr>
          <w:u w:val="single"/>
        </w:rPr>
        <w:t xml:space="preserve">has been </w:t>
      </w:r>
      <w:r w:rsidRPr="00402750">
        <w:rPr>
          <w:rStyle w:val="Emphasis"/>
          <w:highlight w:val="green"/>
        </w:rPr>
        <w:t>expanded</w:t>
      </w:r>
      <w:r w:rsidRPr="00402750">
        <w:rPr>
          <w:highlight w:val="green"/>
          <w:u w:val="single"/>
        </w:rPr>
        <w:t xml:space="preserve"> </w:t>
      </w:r>
      <w:r w:rsidRPr="00402750">
        <w:rPr>
          <w:u w:val="single"/>
        </w:rPr>
        <w:t xml:space="preserve">in diverse forms </w:t>
      </w:r>
      <w:r w:rsidRPr="00402750">
        <w:rPr>
          <w:rStyle w:val="Emphasis"/>
          <w:highlight w:val="green"/>
        </w:rPr>
        <w:t>by</w:t>
      </w:r>
      <w:r w:rsidRPr="00402750">
        <w:rPr>
          <w:highlight w:val="green"/>
          <w:u w:val="single"/>
        </w:rPr>
        <w:t xml:space="preserve"> </w:t>
      </w:r>
      <w:r w:rsidRPr="00402750">
        <w:rPr>
          <w:u w:val="single"/>
        </w:rPr>
        <w:t xml:space="preserve">succeeding governments in </w:t>
      </w:r>
      <w:r w:rsidRPr="00402750">
        <w:rPr>
          <w:rStyle w:val="Emphasis"/>
          <w:highlight w:val="green"/>
        </w:rPr>
        <w:t>India</w:t>
      </w:r>
      <w:r w:rsidRPr="00402750">
        <w:rPr>
          <w:u w:val="single"/>
        </w:rPr>
        <w:t xml:space="preserve">. The government of Narendra </w:t>
      </w:r>
      <w:r w:rsidRPr="00402750">
        <w:rPr>
          <w:rStyle w:val="Emphasis"/>
          <w:highlight w:val="green"/>
        </w:rPr>
        <w:t>Modi</w:t>
      </w:r>
      <w:r w:rsidRPr="00402750">
        <w:rPr>
          <w:highlight w:val="green"/>
          <w:u w:val="single"/>
        </w:rPr>
        <w:t xml:space="preserve"> </w:t>
      </w:r>
      <w:r w:rsidRPr="00402750">
        <w:rPr>
          <w:u w:val="single"/>
        </w:rPr>
        <w:t xml:space="preserve">at present has been </w:t>
      </w:r>
      <w:r w:rsidRPr="00402750">
        <w:rPr>
          <w:rStyle w:val="Emphasis"/>
          <w:highlight w:val="green"/>
        </w:rPr>
        <w:t>creating</w:t>
      </w:r>
      <w:r w:rsidRPr="00402750">
        <w:rPr>
          <w:highlight w:val="green"/>
          <w:u w:val="single"/>
        </w:rPr>
        <w:t xml:space="preserve"> </w:t>
      </w:r>
      <w:r w:rsidRPr="00402750">
        <w:rPr>
          <w:rStyle w:val="Emphasis"/>
          <w:highlight w:val="green"/>
        </w:rPr>
        <w:t>innovative trends</w:t>
      </w:r>
      <w:r w:rsidRPr="00402750">
        <w:rPr>
          <w:highlight w:val="green"/>
          <w:u w:val="single"/>
        </w:rPr>
        <w:t xml:space="preserve"> </w:t>
      </w:r>
      <w:r w:rsidRPr="00402750">
        <w:rPr>
          <w:u w:val="single"/>
        </w:rPr>
        <w:t>in the realm of Indian diplomacy by blending contemporary elements of soft power.</w:t>
      </w:r>
      <w:r w:rsidRPr="00402750">
        <w:rPr>
          <w:sz w:val="16"/>
        </w:rPr>
        <w:t xml:space="preserve"> Today, the state has used specific soft power assets of India such as Diaspora, Yoga, Buddhism and economic support for accomplishing diplomatic triumphs and advancing the nation’s national interests. India’s Ministry of External Affairs (MEA) has determined to promote a “soft power matrix” to measure the effectiveness of the country’s soft power outreach. The goal of the MEA is going to be an indispensable test condition in the aforementioned regard. Initiatives such as ‘Destination India’ and ‘Know India’ have likewise been launched. Cultural centers like the Indian Council for Cultural Relations (ICCR) even organized a national convention ‘Destination India’ initiative for the first time in 2019 which believes that India can move up fast to be a leader of the global knowledge society. ‘Namaste diplomacy’ and ‘Medical diplomacy’ of India today has become the talk post-COVID-19. India’s supremacy in space statesmanship and technology is an added principally induced soft power means with endless prospects. </w:t>
      </w:r>
      <w:r w:rsidRPr="00402750">
        <w:rPr>
          <w:rStyle w:val="Emphasis"/>
          <w:highlight w:val="green"/>
        </w:rPr>
        <w:t>India’s regional diplomacy</w:t>
      </w:r>
      <w:r w:rsidRPr="00402750">
        <w:rPr>
          <w:sz w:val="16"/>
          <w:highlight w:val="green"/>
        </w:rPr>
        <w:t xml:space="preserve"> </w:t>
      </w:r>
      <w:r w:rsidRPr="00402750">
        <w:rPr>
          <w:sz w:val="16"/>
        </w:rPr>
        <w:t xml:space="preserve">has </w:t>
      </w:r>
      <w:r w:rsidRPr="00402750">
        <w:rPr>
          <w:rStyle w:val="Emphasis"/>
          <w:highlight w:val="green"/>
        </w:rPr>
        <w:t>reached outer space with the nation launching its GSAT-9</w:t>
      </w:r>
      <w:r w:rsidRPr="00402750">
        <w:rPr>
          <w:sz w:val="16"/>
        </w:rPr>
        <w:t xml:space="preserve">, also </w:t>
      </w:r>
      <w:r w:rsidRPr="00402750">
        <w:rPr>
          <w:rStyle w:val="Emphasis"/>
          <w:highlight w:val="green"/>
          <w:bdr w:val="single" w:sz="18" w:space="0" w:color="auto"/>
        </w:rPr>
        <w:t>known as the South Asia Satellite</w:t>
      </w:r>
      <w:r w:rsidRPr="00402750">
        <w:rPr>
          <w:sz w:val="16"/>
        </w:rPr>
        <w:t xml:space="preserve">, </w:t>
      </w:r>
      <w:r w:rsidRPr="00402750">
        <w:rPr>
          <w:rStyle w:val="Emphasis"/>
          <w:highlight w:val="green"/>
        </w:rPr>
        <w:t>that aimed to bestow</w:t>
      </w:r>
      <w:r w:rsidRPr="00402750">
        <w:rPr>
          <w:sz w:val="16"/>
          <w:highlight w:val="green"/>
        </w:rPr>
        <w:t xml:space="preserve"> </w:t>
      </w:r>
      <w:r w:rsidRPr="00402750">
        <w:rPr>
          <w:rStyle w:val="Emphasis"/>
          <w:highlight w:val="green"/>
        </w:rPr>
        <w:t>South Asian countries with space-enabled services.</w:t>
      </w:r>
      <w:r w:rsidRPr="00402750">
        <w:rPr>
          <w:sz w:val="16"/>
          <w:highlight w:val="green"/>
        </w:rPr>
        <w:t xml:space="preserve"> </w:t>
      </w:r>
      <w:r w:rsidRPr="00402750">
        <w:rPr>
          <w:sz w:val="16"/>
        </w:rPr>
        <w:t xml:space="preserve">As an ancient civilization, India has a throbbing democracy, the largest in the world, a secular spirit and a speedily developing marketplace that grew to become the 5th most booming economy in 2019, overtaking the United Kingdom and France. </w:t>
      </w:r>
      <w:r w:rsidRPr="00402750">
        <w:rPr>
          <w:rStyle w:val="Emphasis"/>
          <w:highlight w:val="green"/>
        </w:rPr>
        <w:t>India</w:t>
      </w:r>
      <w:r w:rsidRPr="00402750">
        <w:rPr>
          <w:rStyle w:val="StyleUnderline"/>
        </w:rPr>
        <w:t xml:space="preserve">, to boost its communication, tourism, culture and soft power, on the whole, </w:t>
      </w:r>
      <w:r w:rsidRPr="00402750">
        <w:rPr>
          <w:rStyle w:val="Emphasis"/>
          <w:highlight w:val="green"/>
        </w:rPr>
        <w:t>will have to forge multilateral and bilateral collaborations with different nations by enhancing its foreign policy and diplomacy</w:t>
      </w:r>
      <w:r w:rsidRPr="00402750">
        <w:rPr>
          <w:rStyle w:val="StyleUnderline"/>
        </w:rPr>
        <w:t xml:space="preserve">. </w:t>
      </w:r>
      <w:r w:rsidRPr="00402750">
        <w:rPr>
          <w:rStyle w:val="Emphasis"/>
          <w:highlight w:val="green"/>
        </w:rPr>
        <w:t>Due to</w:t>
      </w:r>
      <w:r w:rsidRPr="00402750">
        <w:rPr>
          <w:rStyle w:val="StyleUnderline"/>
        </w:rPr>
        <w:t xml:space="preserve"> the attractiveness of </w:t>
      </w:r>
      <w:r w:rsidRPr="00402750">
        <w:rPr>
          <w:rStyle w:val="Emphasis"/>
          <w:highlight w:val="green"/>
        </w:rPr>
        <w:t>India’s</w:t>
      </w:r>
      <w:r w:rsidRPr="00402750">
        <w:rPr>
          <w:rStyle w:val="StyleUnderline"/>
          <w:highlight w:val="green"/>
        </w:rPr>
        <w:t xml:space="preserve"> </w:t>
      </w:r>
      <w:r w:rsidRPr="00402750">
        <w:rPr>
          <w:rStyle w:val="StyleUnderline"/>
        </w:rPr>
        <w:t xml:space="preserve">culture, social values, and foreign policies in addition to the nation’s </w:t>
      </w:r>
      <w:r w:rsidRPr="00402750">
        <w:rPr>
          <w:rStyle w:val="Emphasis"/>
          <w:highlight w:val="green"/>
        </w:rPr>
        <w:t>economic and military might, India will be better placed to join the rank of</w:t>
      </w:r>
      <w:r w:rsidRPr="00402750">
        <w:rPr>
          <w:rStyle w:val="StyleUnderline"/>
          <w:highlight w:val="green"/>
        </w:rPr>
        <w:t xml:space="preserve"> </w:t>
      </w:r>
      <w:r w:rsidRPr="00402750">
        <w:rPr>
          <w:rStyle w:val="StyleUnderline"/>
        </w:rPr>
        <w:t xml:space="preserve">Asia’s </w:t>
      </w:r>
      <w:r w:rsidRPr="00402750">
        <w:rPr>
          <w:rStyle w:val="Emphasis"/>
          <w:highlight w:val="green"/>
        </w:rPr>
        <w:t>great powers</w:t>
      </w:r>
      <w:r w:rsidRPr="00402750">
        <w:rPr>
          <w:rStyle w:val="StyleUnderline"/>
        </w:rPr>
        <w:t>. India, which is expected to become a superpower by 2025, also</w:t>
      </w:r>
      <w:r w:rsidRPr="00402750">
        <w:rPr>
          <w:sz w:val="16"/>
        </w:rPr>
        <w:t xml:space="preserve"> </w:t>
      </w:r>
      <w:r w:rsidRPr="00402750">
        <w:rPr>
          <w:rStyle w:val="Emphasis"/>
          <w:highlight w:val="green"/>
        </w:rPr>
        <w:t>possesses</w:t>
      </w:r>
      <w:r w:rsidRPr="00402750">
        <w:rPr>
          <w:sz w:val="16"/>
          <w:highlight w:val="green"/>
        </w:rPr>
        <w:t xml:space="preserve"> </w:t>
      </w:r>
      <w:r w:rsidRPr="00402750">
        <w:rPr>
          <w:rStyle w:val="Emphasis"/>
          <w:highlight w:val="green"/>
          <w:bdr w:val="single" w:sz="18" w:space="0" w:color="auto"/>
        </w:rPr>
        <w:t>soft power advantage</w:t>
      </w:r>
      <w:r w:rsidRPr="00402750">
        <w:rPr>
          <w:sz w:val="16"/>
          <w:highlight w:val="green"/>
        </w:rPr>
        <w:t xml:space="preserve"> </w:t>
      </w:r>
      <w:r w:rsidRPr="00402750">
        <w:rPr>
          <w:sz w:val="16"/>
        </w:rPr>
        <w:t xml:space="preserve">having a democratic system compared to China’s communist belligerent system. </w:t>
      </w:r>
      <w:r w:rsidRPr="00402750">
        <w:rPr>
          <w:rStyle w:val="StyleUnderline"/>
        </w:rPr>
        <w:t>Since the last ten years, India has likewise elevated its indispensable resources in public diplomacy, by applying traditional and innovative channels to create and anchorage its soft power.</w:t>
      </w:r>
    </w:p>
    <w:p w14:paraId="26AD7C4C" w14:textId="77777777" w:rsidR="00771205" w:rsidRPr="00BF5632" w:rsidRDefault="00771205" w:rsidP="00771205">
      <w:pPr>
        <w:pStyle w:val="Heading4"/>
        <w:rPr>
          <w:rFonts w:cs="Calibri"/>
        </w:rPr>
      </w:pPr>
      <w:r w:rsidRPr="00BF5632">
        <w:rPr>
          <w:rFonts w:cs="Calibri"/>
        </w:rPr>
        <w:t xml:space="preserve">Private sector key to Indian space efforts </w:t>
      </w:r>
    </w:p>
    <w:p w14:paraId="68862F25" w14:textId="77777777" w:rsidR="00771205" w:rsidRPr="00BF5632" w:rsidRDefault="00771205" w:rsidP="00771205">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7ECB9FD7" w14:textId="77777777" w:rsidR="00771205" w:rsidRDefault="00771205" w:rsidP="00771205">
      <w:r w:rsidRPr="00BF5632">
        <w:t xml:space="preserve">Bengaluru: </w:t>
      </w:r>
      <w:r w:rsidRPr="00B62C30">
        <w:rPr>
          <w:rStyle w:val="StyleUnderline"/>
          <w:highlight w:val="cyan"/>
        </w:rPr>
        <w:t>India will</w:t>
      </w:r>
      <w:r w:rsidRPr="00BF5632">
        <w:rPr>
          <w:rStyle w:val="StyleUnderline"/>
        </w:rPr>
        <w:t xml:space="preserve"> draft a new space policy </w:t>
      </w:r>
      <w:r w:rsidRPr="00B62C30">
        <w:rPr>
          <w:rStyle w:val="StyleUnderline"/>
          <w:highlight w:val="cyan"/>
        </w:rPr>
        <w:t>aim</w:t>
      </w:r>
      <w:r w:rsidRPr="00BF5632">
        <w:rPr>
          <w:rStyle w:val="StyleUnderline"/>
        </w:rPr>
        <w:t xml:space="preserve">ed </w:t>
      </w:r>
      <w:r w:rsidRPr="00B62C30">
        <w:rPr>
          <w:rStyle w:val="StyleUnderline"/>
          <w:highlight w:val="cyan"/>
        </w:rPr>
        <w:t>at increasing private investments</w:t>
      </w:r>
      <w:r w:rsidRPr="00BF5632">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want to create competition and get multiple </w:t>
      </w:r>
      <w:r w:rsidRPr="00B62C30">
        <w:rPr>
          <w:rStyle w:val="StyleUnderline"/>
          <w:highlight w:val="cyan"/>
        </w:rPr>
        <w:t>companies in the space sector</w:t>
      </w:r>
      <w:r w:rsidRPr="00BF5632">
        <w:rPr>
          <w:rStyle w:val="StyleUnderline"/>
        </w:rPr>
        <w:t xml:space="preserve"> that </w:t>
      </w:r>
      <w:r w:rsidRPr="00B62C30">
        <w:rPr>
          <w:rStyle w:val="StyleUnderline"/>
          <w:highlight w:val="cyan"/>
        </w:rPr>
        <w:t>can grow as global leaders</w:t>
      </w:r>
      <w:r w:rsidRPr="00BF5632">
        <w:t xml:space="preserve">,” Sivan said. </w:t>
      </w:r>
      <w:r w:rsidRPr="00BF5632">
        <w:rPr>
          <w:rStyle w:val="StyleUnderline"/>
        </w:rPr>
        <w:t>Over 23 Indian and overseas companies have approached Isro</w:t>
      </w:r>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BF5632">
        <w:rPr>
          <w:rStyle w:val="Emphasis"/>
        </w:rPr>
        <w:t>Indian industries and help them commercialise these technologies,</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Agnikul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 xml:space="preserve">Indian </w:t>
      </w:r>
      <w:r w:rsidRPr="00B62C30">
        <w:rPr>
          <w:rStyle w:val="StyleUnderline"/>
          <w:highlight w:val="cyan"/>
        </w:rPr>
        <w:t>companies can now</w:t>
      </w:r>
      <w:r w:rsidRPr="00BF5632">
        <w:rPr>
          <w:rStyle w:val="StyleUnderline"/>
        </w:rPr>
        <w:t xml:space="preserve"> own and </w:t>
      </w:r>
      <w:r w:rsidRPr="00B62C30">
        <w:rPr>
          <w:rStyle w:val="StyleUnderline"/>
          <w:highlight w:val="cyan"/>
        </w:rPr>
        <w:t>operate satellites, build</w:t>
      </w:r>
      <w:r w:rsidRPr="00BF5632">
        <w:rPr>
          <w:rStyle w:val="StyleUnderline"/>
        </w:rPr>
        <w:t xml:space="preserve"> rockets </w:t>
      </w:r>
      <w:r w:rsidRPr="00B62C30">
        <w:rPr>
          <w:rStyle w:val="StyleUnderline"/>
          <w:highlight w:val="cyan"/>
        </w:rPr>
        <w:t>and launch</w:t>
      </w:r>
      <w:r w:rsidRPr="00BF5632">
        <w:rPr>
          <w:rStyle w:val="StyleUnderline"/>
        </w:rPr>
        <w:t xml:space="preserve"> them </w:t>
      </w:r>
      <w:r w:rsidRPr="00B62C30">
        <w:rPr>
          <w:rStyle w:val="StyleUnderline"/>
          <w:highlight w:val="cyan"/>
        </w:rPr>
        <w:t>from Indian soil and offer satellite</w:t>
      </w:r>
      <w:r w:rsidRPr="00BF5632">
        <w:rPr>
          <w:rStyle w:val="StyleUnderline"/>
        </w:rPr>
        <w:t>-based application</w:t>
      </w:r>
      <w:r w:rsidRPr="00B62C30">
        <w:rPr>
          <w:rStyle w:val="StyleUnderline"/>
          <w:highlight w:val="cyan"/>
        </w:rPr>
        <w:t>s to consumers.</w:t>
      </w:r>
      <w:r w:rsidRPr="00BF5632">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BF5632">
        <w:rPr>
          <w:rStyle w:val="StyleUnderline"/>
        </w:rPr>
        <w:t xml:space="preserve">India is </w:t>
      </w:r>
      <w:r w:rsidRPr="00B62C30">
        <w:rPr>
          <w:rStyle w:val="StyleUnderline"/>
          <w:highlight w:val="cyan"/>
        </w:rPr>
        <w:t>adopting the model of the US</w:t>
      </w:r>
      <w:r w:rsidRPr="00BF5632">
        <w:t xml:space="preserve"> space agency National Aeronautics and Space Administration (NASA), </w:t>
      </w:r>
      <w:r w:rsidRPr="00BF5632">
        <w:rPr>
          <w:rStyle w:val="StyleUnderline"/>
        </w:rPr>
        <w:t xml:space="preserve">which allowed private firms such as SpaceX to get access to its technology and facilities </w:t>
      </w:r>
      <w:r w:rsidRPr="00B62C30">
        <w:rPr>
          <w:rStyle w:val="StyleUnderline"/>
          <w:highlight w:val="cyan"/>
        </w:rPr>
        <w:t>to</w:t>
      </w:r>
      <w:r w:rsidRPr="00BF5632">
        <w:rPr>
          <w:rStyle w:val="StyleUnderline"/>
        </w:rPr>
        <w:t xml:space="preserve"> build reusable rockets </w:t>
      </w:r>
      <w:r w:rsidRPr="00BF5632">
        <w:rPr>
          <w:rStyle w:val="Emphasis"/>
        </w:rPr>
        <w:t>that have carried humans to space this year</w:t>
      </w:r>
      <w:r w:rsidRPr="00BF5632">
        <w:rPr>
          <w:rStyle w:val="StyleUnderline"/>
        </w:rPr>
        <w:t xml:space="preserve">. </w:t>
      </w:r>
      <w:r w:rsidRPr="00BF5632">
        <w:t xml:space="preserve">NASA also allows startups to compete and build vehicles and solutions for its programmes, including deep space missions. The policies are also designed to </w:t>
      </w:r>
      <w:r w:rsidRPr="00B62C30">
        <w:rPr>
          <w:rStyle w:val="Emphasis"/>
          <w:highlight w:val="cyan"/>
        </w:rPr>
        <w:t>make India a global hub for satellite</w:t>
      </w:r>
      <w:r w:rsidRPr="00B62C30">
        <w:rPr>
          <w:rStyle w:val="Emphasis"/>
        </w:rPr>
        <w:t xml:space="preserve"> </w:t>
      </w:r>
      <w:r w:rsidRPr="00BF5632">
        <w:rPr>
          <w:rStyle w:val="StyleUnderline"/>
        </w:rPr>
        <w:t>manufacturing and launche</w:t>
      </w:r>
      <w:r w:rsidRPr="00B62C30">
        <w:rPr>
          <w:rStyle w:val="StyleUnderline"/>
          <w:highlight w:val="cyan"/>
        </w:rPr>
        <w:t>s</w:t>
      </w:r>
      <w:r w:rsidRPr="00BF5632">
        <w:rPr>
          <w:rStyle w:val="StyleUnderline"/>
        </w:rPr>
        <w:t xml:space="preserve">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opened up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the last frontier before humanity has opened up to Indian talent</w:t>
      </w:r>
      <w:r w:rsidRPr="00BF5632">
        <w:t xml:space="preserve">,” Prime Minister Narendra Modi told a Pan IIT conference on Friday. </w:t>
      </w:r>
      <w:r w:rsidRPr="00B62C30">
        <w:rPr>
          <w:rStyle w:val="StyleUnderline"/>
          <w:highlight w:val="cyan"/>
        </w:rPr>
        <w:t>India has nearly 50 space startups</w:t>
      </w:r>
      <w:r w:rsidRPr="00BF5632">
        <w:rPr>
          <w:rStyle w:val="StyleUnderline"/>
        </w:rPr>
        <w:t xml:space="preserve"> in the sector </w:t>
      </w:r>
      <w:r w:rsidRPr="00B62C30">
        <w:rPr>
          <w:rStyle w:val="StyleUnderline"/>
          <w:highlight w:val="cyan"/>
        </w:rPr>
        <w:t>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which have been vendors to Isro, building systems and subsystems for the space programme.</w:t>
      </w:r>
      <w:r w:rsidRPr="00BF5632">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independent board is being set up and an approval is expected from the government by the end of December.</w:t>
      </w:r>
    </w:p>
    <w:p w14:paraId="64BFEF8B" w14:textId="77777777" w:rsidR="00771205" w:rsidRDefault="00771205" w:rsidP="00771205">
      <w:pPr>
        <w:pStyle w:val="Heading4"/>
      </w:pPr>
      <w:r>
        <w:t xml:space="preserve">Space amplifies </w:t>
      </w:r>
      <w:r>
        <w:rPr>
          <w:u w:val="single"/>
        </w:rPr>
        <w:t>other</w:t>
      </w:r>
      <w:r>
        <w:t xml:space="preserve"> aspects of India’s Soft Power Projection.</w:t>
      </w:r>
    </w:p>
    <w:p w14:paraId="32558BD4" w14:textId="77777777" w:rsidR="00771205" w:rsidRPr="007154AD" w:rsidRDefault="00771205" w:rsidP="00771205">
      <w:r w:rsidRPr="002609FE">
        <w:rPr>
          <w:rStyle w:val="Style13ptBold"/>
        </w:rPr>
        <w:t>Kathayat 20</w:t>
      </w:r>
      <w:r>
        <w:t xml:space="preserve"> </w:t>
      </w:r>
      <w:r w:rsidRPr="007154AD">
        <w:t>Sarthak Kathayat 11-1-2020 "Soft Power and India’s Space Diplomacy"</w:t>
      </w:r>
      <w:r>
        <w:t xml:space="preserve"> </w:t>
      </w:r>
      <w:hyperlink r:id="rId7" w:history="1">
        <w:r w:rsidRPr="00FE7BC4">
          <w:rPr>
            <w:rStyle w:val="Hyperlink"/>
          </w:rPr>
          <w:t>https://niice.org.np/archives/6420</w:t>
        </w:r>
      </w:hyperlink>
      <w:r>
        <w:t xml:space="preserve"> (</w:t>
      </w:r>
      <w:r w:rsidRPr="002609FE">
        <w:t>Media graduate from Guru Gobind Singh Indraprastha University</w:t>
      </w:r>
      <w:r>
        <w:t xml:space="preserve">)//Elmer </w:t>
      </w:r>
    </w:p>
    <w:p w14:paraId="16E1FFD0" w14:textId="77777777" w:rsidR="00771205" w:rsidRPr="001C717B" w:rsidRDefault="00771205" w:rsidP="00771205">
      <w:pPr>
        <w:rPr>
          <w:rStyle w:val="StyleUnderline"/>
        </w:rPr>
      </w:pPr>
      <w:r w:rsidRPr="005340F3">
        <w:rPr>
          <w:sz w:val="16"/>
        </w:rPr>
        <w:t xml:space="preserve">In international relations, </w:t>
      </w:r>
      <w:r w:rsidRPr="005340F3">
        <w:rPr>
          <w:rStyle w:val="Emphasis"/>
        </w:rPr>
        <w:t>soft power is the ability of any country to persuade other countries to do what it wants without the use of force</w:t>
      </w:r>
      <w:r w:rsidRPr="00402750">
        <w:rPr>
          <w:rStyle w:val="StyleUnderline"/>
        </w:rPr>
        <w:t>.</w:t>
      </w:r>
      <w:r w:rsidRPr="005340F3">
        <w:rPr>
          <w:sz w:val="16"/>
        </w:rPr>
        <w:t xml:space="preserve"> </w:t>
      </w:r>
      <w:r w:rsidRPr="00402750">
        <w:rPr>
          <w:rStyle w:val="StyleUnderline"/>
        </w:rPr>
        <w:t>According to Joseph Nye Jr., soft power is – getting others to want the outcomes that you want – co-opts people rather than coerces them</w:t>
      </w:r>
      <w:r w:rsidRPr="005340F3">
        <w:rPr>
          <w:sz w:val="16"/>
        </w:rPr>
        <w:t xml:space="preserve">. As compared to hard power, soft power takes relatively longer to built as its intangible resources develop over a long time. </w:t>
      </w:r>
      <w:r w:rsidRPr="00402750">
        <w:rPr>
          <w:rStyle w:val="StyleUnderline"/>
        </w:rPr>
        <w:t>Soft power tends to change other party’s attitude to the end where she acts voluntarily in a way which is different to her usual behaviour</w:t>
      </w:r>
      <w:r w:rsidRPr="005340F3">
        <w:rPr>
          <w:sz w:val="16"/>
        </w:rPr>
        <w:t xml:space="preserve">. Several characteristics of the current world order like globalisation driven economic interdependence, rise of transnational actors, resurgence of nationalism in weak states, the spread of military technology and the changed nature of international political problems have significantly reduced the effectiveness of hard power strategies. The most noteworthy example of a foreign policy misadventure based solely on hard power strategies is the 2003 US invasion of Iraq. Soft power also has its own weakness. However, the ineffectiveness of soft power strategies is an exception. </w:t>
      </w:r>
      <w:r w:rsidRPr="00402750">
        <w:rPr>
          <w:rStyle w:val="StyleUnderline"/>
        </w:rPr>
        <w:t xml:space="preserve">In longer-term, soft power strategies appear to be more effective in the contemporary world order than the hard power. </w:t>
      </w:r>
      <w:r w:rsidRPr="005340F3">
        <w:rPr>
          <w:rStyle w:val="Emphasis"/>
          <w:highlight w:val="green"/>
        </w:rPr>
        <w:t>One</w:t>
      </w:r>
      <w:r w:rsidRPr="005340F3">
        <w:rPr>
          <w:rStyle w:val="StyleUnderline"/>
          <w:highlight w:val="green"/>
        </w:rPr>
        <w:t xml:space="preserve"> </w:t>
      </w:r>
      <w:r w:rsidRPr="00402750">
        <w:rPr>
          <w:rStyle w:val="StyleUnderline"/>
        </w:rPr>
        <w:t xml:space="preserve">such </w:t>
      </w:r>
      <w:r w:rsidRPr="005340F3">
        <w:rPr>
          <w:rStyle w:val="Emphasis"/>
          <w:highlight w:val="green"/>
        </w:rPr>
        <w:t>tool</w:t>
      </w:r>
      <w:r w:rsidRPr="005340F3">
        <w:rPr>
          <w:rStyle w:val="StyleUnderline"/>
          <w:highlight w:val="green"/>
        </w:rPr>
        <w:t xml:space="preserve"> </w:t>
      </w:r>
      <w:r w:rsidRPr="005340F3">
        <w:rPr>
          <w:rStyle w:val="Emphasis"/>
          <w:highlight w:val="green"/>
        </w:rPr>
        <w:t>of soft power is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space technology</w:t>
      </w:r>
      <w:r w:rsidRPr="005340F3">
        <w:rPr>
          <w:rStyle w:val="StyleUnderline"/>
          <w:highlight w:val="green"/>
        </w:rPr>
        <w:t xml:space="preserve"> </w:t>
      </w:r>
      <w:r w:rsidRPr="00402750">
        <w:rPr>
          <w:rStyle w:val="StyleUnderline"/>
        </w:rPr>
        <w:t xml:space="preserve">and space diplomacy. Space technology are </w:t>
      </w:r>
      <w:r w:rsidRPr="005340F3">
        <w:rPr>
          <w:rStyle w:val="Emphasis"/>
          <w:highlight w:val="green"/>
        </w:rPr>
        <w:t>increasingly viewed as</w:t>
      </w:r>
      <w:r w:rsidRPr="005340F3">
        <w:rPr>
          <w:rStyle w:val="StyleUnderline"/>
          <w:highlight w:val="green"/>
        </w:rPr>
        <w:t xml:space="preserve"> </w:t>
      </w:r>
      <w:r w:rsidRPr="00402750">
        <w:rPr>
          <w:rStyle w:val="StyleUnderline"/>
        </w:rPr>
        <w:t xml:space="preserve">a </w:t>
      </w:r>
      <w:r w:rsidRPr="005340F3">
        <w:rPr>
          <w:rStyle w:val="Emphasis"/>
          <w:highlight w:val="green"/>
        </w:rPr>
        <w:t>crucial</w:t>
      </w:r>
      <w:r w:rsidRPr="005340F3">
        <w:rPr>
          <w:rStyle w:val="StyleUnderline"/>
          <w:highlight w:val="green"/>
        </w:rPr>
        <w:t xml:space="preserve"> </w:t>
      </w:r>
      <w:r w:rsidRPr="00402750">
        <w:rPr>
          <w:rStyle w:val="StyleUnderline"/>
        </w:rPr>
        <w:t xml:space="preserve">instrument of soft power as states have now understood the </w:t>
      </w:r>
      <w:r w:rsidRPr="005340F3">
        <w:rPr>
          <w:rStyle w:val="Emphasis"/>
          <w:highlight w:val="green"/>
        </w:rPr>
        <w:t>direct relation between</w:t>
      </w:r>
      <w:r w:rsidRPr="005340F3">
        <w:rPr>
          <w:rStyle w:val="StyleUnderline"/>
          <w:highlight w:val="green"/>
        </w:rPr>
        <w:t xml:space="preserve"> </w:t>
      </w:r>
      <w:r w:rsidRPr="00402750">
        <w:rPr>
          <w:rStyle w:val="StyleUnderline"/>
        </w:rPr>
        <w:t xml:space="preserve">the </w:t>
      </w:r>
      <w:r w:rsidRPr="005340F3">
        <w:rPr>
          <w:rStyle w:val="Emphasis"/>
          <w:highlight w:val="green"/>
        </w:rPr>
        <w:t>technological feats and global prestige</w:t>
      </w:r>
      <w:r w:rsidRPr="005340F3">
        <w:rPr>
          <w:rStyle w:val="StyleUnderline"/>
          <w:highlight w:val="green"/>
        </w:rPr>
        <w:t xml:space="preserve"> </w:t>
      </w:r>
      <w:r w:rsidRPr="00402750">
        <w:rPr>
          <w:rStyle w:val="StyleUnderline"/>
        </w:rPr>
        <w:t xml:space="preserve">that follows. Expertise in rocket science puts a state on a higher pedestal than the countries who are still struggling in the domain. Moreover, expertise in rocket science ensues significant strategic implications. The output delivered has noteworthy social and economic relevance with a massive growth potential. </w:t>
      </w:r>
      <w:r w:rsidRPr="005340F3">
        <w:rPr>
          <w:sz w:val="16"/>
        </w:rPr>
        <w:t xml:space="preserve">In a broadening concept of security that encompasses other dimensions such as economic, environmental and political, </w:t>
      </w:r>
      <w:r w:rsidRPr="005340F3">
        <w:rPr>
          <w:rStyle w:val="Emphasis"/>
          <w:highlight w:val="green"/>
        </w:rPr>
        <w:t>Indian space programme</w:t>
      </w:r>
      <w:r w:rsidRPr="005340F3">
        <w:rPr>
          <w:rStyle w:val="StyleUnderline"/>
          <w:highlight w:val="green"/>
        </w:rPr>
        <w:t xml:space="preserve"> </w:t>
      </w:r>
      <w:r w:rsidRPr="00402750">
        <w:rPr>
          <w:rStyle w:val="StyleUnderline"/>
        </w:rPr>
        <w:t>has been distinctive and lucid in the way it simultaneously addresses the requirements of the Indian citizenry and the state collectively in all the dimensions.</w:t>
      </w:r>
      <w:r w:rsidRPr="005340F3">
        <w:rPr>
          <w:sz w:val="16"/>
        </w:rPr>
        <w:t xml:space="preserve"> Despite being challenged by numerous embargoes and technology denial regimes during Cold War, </w:t>
      </w:r>
      <w:r w:rsidRPr="00402750">
        <w:rPr>
          <w:rStyle w:val="StyleUnderline"/>
        </w:rPr>
        <w:t xml:space="preserve">Indian space programme has </w:t>
      </w:r>
      <w:r w:rsidRPr="005340F3">
        <w:rPr>
          <w:rStyle w:val="Emphasis"/>
          <w:highlight w:val="green"/>
        </w:rPr>
        <w:t>emerged as</w:t>
      </w:r>
      <w:r w:rsidRPr="005340F3">
        <w:rPr>
          <w:rStyle w:val="StyleUnderline"/>
          <w:highlight w:val="green"/>
        </w:rPr>
        <w:t xml:space="preserve"> </w:t>
      </w:r>
      <w:r w:rsidRPr="00402750">
        <w:rPr>
          <w:rStyle w:val="StyleUnderline"/>
        </w:rPr>
        <w:t xml:space="preserve">the </w:t>
      </w:r>
      <w:r w:rsidRPr="005340F3">
        <w:rPr>
          <w:rStyle w:val="Emphasis"/>
          <w:highlight w:val="green"/>
          <w:bdr w:val="single" w:sz="18" w:space="0" w:color="auto"/>
        </w:rPr>
        <w:t>most cost-effective and successful space programme in the world</w:t>
      </w:r>
      <w:r w:rsidRPr="005340F3">
        <w:rPr>
          <w:sz w:val="16"/>
        </w:rPr>
        <w:t xml:space="preserve">. </w:t>
      </w:r>
      <w:r w:rsidRPr="00402750">
        <w:rPr>
          <w:rStyle w:val="StyleUnderline"/>
        </w:rPr>
        <w:t>India’s space programme has been a tremendous achievement for a developing country which despite being faced with many challenges used space as a crucial mechanism to lift its people out of poverty through education, social and economic programmes</w:t>
      </w:r>
      <w:r w:rsidRPr="005340F3">
        <w:rPr>
          <w:sz w:val="16"/>
        </w:rPr>
        <w:t xml:space="preserve">. With the course of time, </w:t>
      </w:r>
      <w:r w:rsidRPr="005340F3">
        <w:rPr>
          <w:rStyle w:val="Emphasis"/>
          <w:highlight w:val="green"/>
        </w:rPr>
        <w:t>India’s space policy</w:t>
      </w:r>
      <w:r w:rsidRPr="005340F3">
        <w:rPr>
          <w:rStyle w:val="StyleUnderline"/>
          <w:highlight w:val="green"/>
        </w:rPr>
        <w:t xml:space="preserve"> </w:t>
      </w:r>
      <w:r w:rsidRPr="00402750">
        <w:rPr>
          <w:rStyle w:val="StyleUnderline"/>
        </w:rPr>
        <w:t xml:space="preserve">has </w:t>
      </w:r>
      <w:r w:rsidRPr="005340F3">
        <w:rPr>
          <w:rStyle w:val="Emphasis"/>
          <w:highlight w:val="green"/>
        </w:rPr>
        <w:t>become</w:t>
      </w:r>
      <w:r w:rsidRPr="005340F3">
        <w:rPr>
          <w:rStyle w:val="StyleUnderline"/>
          <w:highlight w:val="green"/>
        </w:rPr>
        <w:t xml:space="preserve"> </w:t>
      </w:r>
      <w:r w:rsidRPr="00402750">
        <w:rPr>
          <w:rStyle w:val="StyleUnderline"/>
        </w:rPr>
        <w:t xml:space="preserve">an </w:t>
      </w:r>
      <w:r w:rsidRPr="005340F3">
        <w:rPr>
          <w:rStyle w:val="Emphasis"/>
          <w:highlight w:val="green"/>
          <w:bdr w:val="single" w:sz="18" w:space="0" w:color="auto"/>
        </w:rPr>
        <w:t>intrinsic part</w:t>
      </w:r>
      <w:r w:rsidRPr="005340F3">
        <w:rPr>
          <w:rStyle w:val="Emphasis"/>
          <w:highlight w:val="green"/>
        </w:rPr>
        <w:t xml:space="preserve"> of India’s foreign policy</w:t>
      </w:r>
      <w:r w:rsidRPr="005340F3">
        <w:rPr>
          <w:rStyle w:val="StyleUnderline"/>
          <w:highlight w:val="green"/>
        </w:rPr>
        <w:t xml:space="preserve"> </w:t>
      </w:r>
      <w:r w:rsidRPr="005340F3">
        <w:rPr>
          <w:rStyle w:val="Emphasis"/>
          <w:highlight w:val="green"/>
        </w:rPr>
        <w:t>to strengthen</w:t>
      </w:r>
      <w:r w:rsidRPr="005340F3">
        <w:rPr>
          <w:rStyle w:val="StyleUnderline"/>
          <w:highlight w:val="green"/>
        </w:rPr>
        <w:t xml:space="preserve"> </w:t>
      </w:r>
      <w:r w:rsidRPr="00402750">
        <w:rPr>
          <w:rStyle w:val="StyleUnderline"/>
        </w:rPr>
        <w:t xml:space="preserve">India’s </w:t>
      </w:r>
      <w:r w:rsidRPr="005340F3">
        <w:rPr>
          <w:rStyle w:val="Emphasis"/>
          <w:highlight w:val="green"/>
        </w:rPr>
        <w:t>position as a dominant power</w:t>
      </w:r>
      <w:r w:rsidRPr="005340F3">
        <w:rPr>
          <w:rStyle w:val="StyleUnderline"/>
          <w:highlight w:val="green"/>
        </w:rPr>
        <w:t xml:space="preserve"> </w:t>
      </w:r>
      <w:r w:rsidRPr="00402750">
        <w:rPr>
          <w:rStyle w:val="StyleUnderline"/>
        </w:rPr>
        <w:t>in South Asia</w:t>
      </w:r>
      <w:r w:rsidRPr="005340F3">
        <w:rPr>
          <w:sz w:val="16"/>
        </w:rPr>
        <w:t xml:space="preserve">. </w:t>
      </w:r>
      <w:r w:rsidRPr="00402750">
        <w:rPr>
          <w:rStyle w:val="StyleUnderline"/>
        </w:rPr>
        <w:t xml:space="preserve">Indian Space Programme India’s space programme has been seen making efforts in projecting soft power which is especially evident through its </w:t>
      </w:r>
      <w:r w:rsidRPr="005340F3">
        <w:rPr>
          <w:rStyle w:val="Emphasis"/>
          <w:highlight w:val="green"/>
        </w:rPr>
        <w:t>new commitment to planetary exploration and human spaceflight</w:t>
      </w:r>
      <w:r w:rsidRPr="005340F3">
        <w:rPr>
          <w:sz w:val="16"/>
        </w:rPr>
        <w:t xml:space="preserve">. The Chandrayaan-1 and Mangalyaan-1 mission cleared the fact that </w:t>
      </w:r>
      <w:r w:rsidRPr="005340F3">
        <w:rPr>
          <w:rStyle w:val="Emphasis"/>
        </w:rPr>
        <w:t>India now looks at space as a standard of global standing</w:t>
      </w:r>
      <w:r w:rsidRPr="00402750">
        <w:rPr>
          <w:rStyle w:val="StyleUnderline"/>
        </w:rPr>
        <w:t xml:space="preserve">. India’s soft power has witnessed a progression with an increasingly successful participation in global space economy through ISRO’s commercial arm, Antrix Corporation. India’s </w:t>
      </w:r>
      <w:r w:rsidRPr="005340F3">
        <w:rPr>
          <w:rStyle w:val="Emphasis"/>
          <w:highlight w:val="green"/>
        </w:rPr>
        <w:t>growing influence on the global space economy</w:t>
      </w:r>
      <w:r w:rsidRPr="005340F3">
        <w:rPr>
          <w:rStyle w:val="StyleUnderline"/>
          <w:highlight w:val="green"/>
        </w:rPr>
        <w:t xml:space="preserve"> </w:t>
      </w:r>
      <w:r w:rsidRPr="00402750">
        <w:rPr>
          <w:rStyle w:val="StyleUnderline"/>
        </w:rPr>
        <w:t xml:space="preserve">has been an indication of its changing stature in international arena. India has also been involved in </w:t>
      </w:r>
      <w:r w:rsidRPr="005340F3">
        <w:rPr>
          <w:rStyle w:val="Emphasis"/>
          <w:highlight w:val="green"/>
        </w:rPr>
        <w:t>capacity building initiatives</w:t>
      </w:r>
      <w:r w:rsidRPr="00402750">
        <w:rPr>
          <w:rStyle w:val="StyleUnderline"/>
        </w:rPr>
        <w:t>.</w:t>
      </w:r>
      <w:r w:rsidRPr="005340F3">
        <w:rPr>
          <w:sz w:val="16"/>
        </w:rPr>
        <w:t xml:space="preserve"> It has successfully established itself as a leader in terms of healthcare provisions through </w:t>
      </w:r>
      <w:r w:rsidRPr="005340F3">
        <w:rPr>
          <w:rStyle w:val="Emphasis"/>
          <w:highlight w:val="green"/>
        </w:rPr>
        <w:t>satellite-based telemedicine</w:t>
      </w:r>
      <w:r w:rsidRPr="005340F3">
        <w:rPr>
          <w:rStyle w:val="StyleUnderline"/>
        </w:rPr>
        <w:t>. India hosts the largest telemedicine network in South Asia which has also expanded to the African continent</w:t>
      </w:r>
      <w:r w:rsidRPr="005340F3">
        <w:rPr>
          <w:sz w:val="16"/>
        </w:rPr>
        <w:t xml:space="preserve">. A non-profit Indian organisation named Apollo Telemedicine Networking Foundation has been involved in telemedicine services with dedicated centres in Iraq, Yemen, Kazakhstan and Myanmar. </w:t>
      </w:r>
      <w:r w:rsidRPr="005340F3">
        <w:rPr>
          <w:rStyle w:val="StyleUnderline"/>
        </w:rPr>
        <w:t xml:space="preserve">India’s Space Diplomacy Further </w:t>
      </w:r>
      <w:r w:rsidRPr="005340F3">
        <w:rPr>
          <w:rStyle w:val="Emphasis"/>
          <w:highlight w:val="green"/>
        </w:rPr>
        <w:t>using space for diplomacy</w:t>
      </w:r>
      <w:r w:rsidRPr="005340F3">
        <w:rPr>
          <w:rStyle w:val="StyleUnderline"/>
          <w:highlight w:val="green"/>
        </w:rPr>
        <w:t xml:space="preserve"> </w:t>
      </w:r>
      <w:r w:rsidRPr="005340F3">
        <w:rPr>
          <w:rStyle w:val="StyleUnderline"/>
        </w:rPr>
        <w:t>in order to project its soft power across the globe, India has assisted countries like Colombia in launching its satellite which boosted India-Colombia relations</w:t>
      </w:r>
      <w:r w:rsidRPr="005340F3">
        <w:rPr>
          <w:sz w:val="16"/>
        </w:rPr>
        <w:t xml:space="preserve">. Many Latin American countries are often dependent on the US for space and military matters. However, after the launch, many countries like Argentina, Bolivia, Brazil, Chile, Ecuador, Mexico, Nicaragua and Venezuela have reached out to ISRO for launching or developing satellites. Similarly, India’s PSLV also launched Israel’s TecSar satellite in 2008 for remote sensing purposes. The launch boosted the political and strategic relations with Israel. </w:t>
      </w:r>
      <w:r w:rsidRPr="00402750">
        <w:rPr>
          <w:rStyle w:val="StyleUnderline"/>
        </w:rPr>
        <w:t xml:space="preserve">Once a recipient of space technology from developed countries, India has demonstrated the robustness of its own space programmes by setting up </w:t>
      </w:r>
      <w:r w:rsidRPr="005340F3">
        <w:rPr>
          <w:rStyle w:val="Emphasis"/>
          <w:highlight w:val="green"/>
        </w:rPr>
        <w:t>joint projects</w:t>
      </w:r>
      <w:r w:rsidRPr="005340F3">
        <w:rPr>
          <w:rStyle w:val="StyleUnderline"/>
          <w:highlight w:val="green"/>
        </w:rPr>
        <w:t xml:space="preserve"> </w:t>
      </w:r>
      <w:r w:rsidRPr="00402750">
        <w:rPr>
          <w:rStyle w:val="StyleUnderline"/>
        </w:rPr>
        <w:t>and even providing assistance at the time of disaster to a number of countries</w:t>
      </w:r>
      <w:r w:rsidRPr="005340F3">
        <w:rPr>
          <w:sz w:val="16"/>
        </w:rPr>
        <w:t xml:space="preserve">.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NovaSAR and S1-4 are a sign of what could come next. Britain is one of the EU’s biggest spender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‘Unispace Nanosatellite Assembly and Training (UNNATI)’. Under UNNATI, ISRO planned to train 45 countries in making Nano-satellites. Closer to home, India proposed a SAARC satellite in 2014 for the overall development of the region. The proposal was welcomed by SAARC nations but unfortunately the proposal couldn’t materialise as envisioned initially due to Pakistan’s backing out from the project. However, three years later, in 2017, ISRO launched the South Asia satellite or GSAT-9 to help India’s neighbouring countries in space communication. The idea of South Asia satellite ensured no political impediment as with the case of SAARC satellite. The positive spill over effect of the satellite’s launch on India’s “neighbourhood first” diplomacy was well demonstrated by the warm responses given by the leaders of South Asian countries. India’s space diplomacy with neighbours also extends on a bilateral basis. For instance, in Afghanistan, India included remote sensing satellite transmitters for acquiring space-based data in a USD 1.2 billion aid package. </w:t>
      </w:r>
      <w:r w:rsidRPr="001C717B">
        <w:rPr>
          <w:rStyle w:val="StyleUnderline"/>
        </w:rPr>
        <w:t xml:space="preserve">It is evident that </w:t>
      </w:r>
      <w:r w:rsidRPr="005340F3">
        <w:rPr>
          <w:rStyle w:val="Emphasis"/>
          <w:highlight w:val="green"/>
        </w:rPr>
        <w:t>soft power</w:t>
      </w:r>
      <w:r w:rsidRPr="005340F3">
        <w:rPr>
          <w:rStyle w:val="StyleUnderline"/>
          <w:highlight w:val="green"/>
        </w:rPr>
        <w:t xml:space="preserve"> </w:t>
      </w:r>
      <w:r w:rsidRPr="001C717B">
        <w:rPr>
          <w:rStyle w:val="StyleUnderline"/>
        </w:rPr>
        <w:t xml:space="preserve">strategies are </w:t>
      </w:r>
      <w:r w:rsidRPr="005340F3">
        <w:rPr>
          <w:rStyle w:val="Emphasis"/>
          <w:highlight w:val="green"/>
        </w:rPr>
        <w:t>more relevant than</w:t>
      </w:r>
      <w:r w:rsidRPr="005340F3">
        <w:rPr>
          <w:rStyle w:val="StyleUnderline"/>
          <w:highlight w:val="green"/>
        </w:rPr>
        <w:t xml:space="preserve"> </w:t>
      </w:r>
      <w:r w:rsidRPr="001C717B">
        <w:rPr>
          <w:rStyle w:val="StyleUnderline"/>
        </w:rPr>
        <w:t xml:space="preserve">the </w:t>
      </w:r>
      <w:r w:rsidRPr="005340F3">
        <w:rPr>
          <w:rStyle w:val="Emphasis"/>
          <w:highlight w:val="green"/>
        </w:rPr>
        <w:t>hard power</w:t>
      </w:r>
      <w:r w:rsidRPr="005340F3">
        <w:rPr>
          <w:rStyle w:val="StyleUnderline"/>
          <w:highlight w:val="green"/>
        </w:rPr>
        <w:t xml:space="preserve"> </w:t>
      </w:r>
      <w:r w:rsidRPr="001C717B">
        <w:rPr>
          <w:rStyle w:val="StyleUnderline"/>
        </w:rPr>
        <w:t>strategies, especially in the contemporary world order. The rise of China as an emerging superpower is backed with its economic and military might leave less avenues for other developing nations such as India to contest China</w:t>
      </w:r>
      <w:r w:rsidRPr="005340F3">
        <w:rPr>
          <w:sz w:val="16"/>
        </w:rPr>
        <w:t xml:space="preserve">. However, soft power strategies open up another dimension for the interaction of the </w:t>
      </w:r>
      <w:r w:rsidRPr="001C717B">
        <w:rPr>
          <w:rStyle w:val="StyleUnderline"/>
        </w:rPr>
        <w:t xml:space="preserve">nations. </w:t>
      </w:r>
      <w:r w:rsidRPr="005340F3">
        <w:rPr>
          <w:rStyle w:val="Emphasis"/>
          <w:highlight w:val="green"/>
        </w:rPr>
        <w:t>India</w:t>
      </w:r>
      <w:r w:rsidRPr="005340F3">
        <w:rPr>
          <w:rStyle w:val="StyleUnderline"/>
          <w:highlight w:val="green"/>
        </w:rPr>
        <w:t xml:space="preserve"> </w:t>
      </w:r>
      <w:r w:rsidRPr="001C717B">
        <w:rPr>
          <w:rStyle w:val="StyleUnderline"/>
        </w:rPr>
        <w:t xml:space="preserve">has </w:t>
      </w:r>
      <w:r w:rsidRPr="005340F3">
        <w:rPr>
          <w:rStyle w:val="Emphasis"/>
          <w:highlight w:val="green"/>
        </w:rPr>
        <w:t>utilised space as</w:t>
      </w:r>
      <w:r w:rsidRPr="005340F3">
        <w:rPr>
          <w:rStyle w:val="StyleUnderline"/>
          <w:highlight w:val="green"/>
        </w:rPr>
        <w:t xml:space="preserve"> </w:t>
      </w:r>
      <w:r w:rsidRPr="001C717B">
        <w:rPr>
          <w:rStyle w:val="StyleUnderline"/>
        </w:rPr>
        <w:t xml:space="preserve">a </w:t>
      </w:r>
      <w:r w:rsidRPr="005340F3">
        <w:rPr>
          <w:rStyle w:val="Emphasis"/>
          <w:highlight w:val="green"/>
          <w:bdr w:val="single" w:sz="18" w:space="0" w:color="auto"/>
        </w:rPr>
        <w:t>tool of its soft power</w:t>
      </w:r>
      <w:r w:rsidRPr="005340F3">
        <w:rPr>
          <w:rStyle w:val="StyleUnderline"/>
          <w:highlight w:val="green"/>
        </w:rPr>
        <w:t xml:space="preserve"> </w:t>
      </w:r>
      <w:r w:rsidRPr="001C717B">
        <w:rPr>
          <w:rStyle w:val="StyleUnderline"/>
        </w:rPr>
        <w:t>effectively in order to expand its clout. That space being an intrinsic part of India’s foreign policy has brought numerous achievements to the country, and is expected to remain an essential element for future course of India’s foreign policy.</w:t>
      </w:r>
    </w:p>
    <w:p w14:paraId="771F8016" w14:textId="77777777" w:rsidR="00771205" w:rsidRPr="00921E76" w:rsidRDefault="00771205" w:rsidP="00771205">
      <w:pPr>
        <w:pStyle w:val="Heading4"/>
        <w:rPr>
          <w:rFonts w:cs="Calibri"/>
        </w:rPr>
      </w:pPr>
      <w:r w:rsidRPr="00921E76">
        <w:rPr>
          <w:rFonts w:cs="Calibri"/>
        </w:rPr>
        <w:t>Indian leadership is key to stability in the South China Sea.</w:t>
      </w:r>
    </w:p>
    <w:p w14:paraId="0E81CEAC" w14:textId="77777777" w:rsidR="00771205" w:rsidRPr="00921E76" w:rsidRDefault="00771205" w:rsidP="00771205">
      <w:r w:rsidRPr="00921E76">
        <w:rPr>
          <w:rFonts w:eastAsiaTheme="majorEastAsia"/>
          <w:b/>
          <w:iCs/>
          <w:sz w:val="26"/>
        </w:rPr>
        <w:t>Bhalla 21</w:t>
      </w:r>
      <w:r w:rsidRPr="00921E76">
        <w:t xml:space="preserve"> [Abhishek Bhalla, Abhishek Bhalla is an Editor with India Today TV chasing news stories on defence, strategic affairs, security and conflict. His work takes him to military zones to report accurately on the ground realities. Working as a journalist since 2005, his experience spans working across platforms -- newspaper, magazine, broadcast and now trying new things on the digital space. In the past has extensively covered crime, investigationg agencies and courts. 6-16-2021, accessed on 11-2-2021, India Today, "India supports freedom of navigation in int’l waterways like South China Sea: Defence Minister Rajnath Singh ", </w:t>
      </w:r>
      <w:hyperlink r:id="rId8" w:history="1">
        <w:r w:rsidRPr="00921E76">
          <w:rPr>
            <w:rStyle w:val="Hyperlink"/>
          </w:rPr>
          <w:t>https://www.indiatoday.in/india/story/india-navigation-south-china-sea-defence-minister-rajnath-singh-china-1815476-2021-06-16</w:t>
        </w:r>
      </w:hyperlink>
      <w:r w:rsidRPr="00921E76">
        <w:t>] Adam</w:t>
      </w:r>
    </w:p>
    <w:p w14:paraId="24E24792" w14:textId="77777777" w:rsidR="00771205" w:rsidRDefault="00771205" w:rsidP="00771205">
      <w:pPr>
        <w:rPr>
          <w:rStyle w:val="StyleUnderline"/>
        </w:rPr>
      </w:pPr>
      <w:r w:rsidRPr="00D1750C">
        <w:rPr>
          <w:rStyle w:val="StyleUnderline"/>
          <w:highlight w:val="green"/>
        </w:rPr>
        <w:t>India</w:t>
      </w:r>
      <w:r w:rsidRPr="00921E76">
        <w:rPr>
          <w:rStyle w:val="StyleUnderline"/>
        </w:rPr>
        <w:t xml:space="preserve"> </w:t>
      </w:r>
      <w:r w:rsidRPr="00D1750C">
        <w:rPr>
          <w:rStyle w:val="StyleUnderline"/>
          <w:highlight w:val="green"/>
        </w:rPr>
        <w:t>supports</w:t>
      </w:r>
      <w:r w:rsidRPr="00921E76">
        <w:rPr>
          <w:rStyle w:val="StyleUnderline"/>
        </w:rPr>
        <w:t xml:space="preserve"> </w:t>
      </w:r>
      <w:r w:rsidRPr="00D1750C">
        <w:rPr>
          <w:rStyle w:val="StyleUnderline"/>
          <w:highlight w:val="green"/>
        </w:rPr>
        <w:t>f</w:t>
      </w:r>
      <w:r w:rsidRPr="00921E76">
        <w:rPr>
          <w:rStyle w:val="StyleUnderline"/>
        </w:rPr>
        <w:t xml:space="preserve">reedom </w:t>
      </w:r>
      <w:r w:rsidRPr="00D1750C">
        <w:rPr>
          <w:rStyle w:val="StyleUnderline"/>
          <w:highlight w:val="green"/>
        </w:rPr>
        <w:t>o</w:t>
      </w:r>
      <w:r w:rsidRPr="00921E76">
        <w:rPr>
          <w:rStyle w:val="StyleUnderline"/>
        </w:rPr>
        <w:t xml:space="preserve">f </w:t>
      </w:r>
      <w:r w:rsidRPr="00D1750C">
        <w:rPr>
          <w:rStyle w:val="StyleUnderline"/>
          <w:highlight w:val="green"/>
        </w:rPr>
        <w:t>n</w:t>
      </w:r>
      <w:r w:rsidRPr="00921E76">
        <w:rPr>
          <w:rStyle w:val="StyleUnderline"/>
        </w:rPr>
        <w:t xml:space="preserve">avigation, over flight, and </w:t>
      </w:r>
      <w:r w:rsidRPr="00D1750C">
        <w:rPr>
          <w:rStyle w:val="StyleUnderline"/>
          <w:highlight w:val="green"/>
        </w:rPr>
        <w:t>unimpeded commerce</w:t>
      </w:r>
      <w:r w:rsidRPr="00921E76">
        <w:rPr>
          <w:rStyle w:val="StyleUnderline"/>
        </w:rPr>
        <w:t xml:space="preserve"> in these international waterways,</w:t>
      </w:r>
      <w:r w:rsidRPr="002609FE">
        <w:rPr>
          <w:sz w:val="16"/>
        </w:rPr>
        <w:t xml:space="preserve"> Defence Minister Rajnath Singh said on Wednesday as he spoke about maritime </w:t>
      </w:r>
      <w:r w:rsidRPr="00921E76">
        <w:rPr>
          <w:rStyle w:val="StyleUnderline"/>
        </w:rPr>
        <w:t>security challenges</w:t>
      </w:r>
      <w:r w:rsidRPr="002609FE">
        <w:rPr>
          <w:sz w:val="16"/>
        </w:rPr>
        <w:t xml:space="preserve"> and made a reference to </w:t>
      </w:r>
      <w:r w:rsidRPr="00921E76">
        <w:rPr>
          <w:rStyle w:val="StyleUnderline"/>
        </w:rPr>
        <w:t>developments in the South China Sea</w:t>
      </w:r>
      <w:r w:rsidRPr="002609FE">
        <w:rPr>
          <w:sz w:val="16"/>
        </w:rPr>
        <w:t xml:space="preserve"> hinting at </w:t>
      </w:r>
      <w:r w:rsidRPr="00921E76">
        <w:rPr>
          <w:rStyle w:val="StyleUnderline"/>
        </w:rPr>
        <w:t>China’s expansionist policy</w:t>
      </w:r>
      <w:r w:rsidRPr="002609FE">
        <w:rPr>
          <w:sz w:val="16"/>
        </w:rPr>
        <w:t xml:space="preserve">. “The </w:t>
      </w:r>
      <w:r w:rsidRPr="00D1750C">
        <w:rPr>
          <w:rStyle w:val="StyleUnderline"/>
          <w:highlight w:val="green"/>
        </w:rPr>
        <w:t>sea</w:t>
      </w:r>
      <w:r w:rsidRPr="00921E76">
        <w:rPr>
          <w:rStyle w:val="StyleUnderline"/>
        </w:rPr>
        <w:t xml:space="preserve"> lanes of </w:t>
      </w:r>
      <w:r w:rsidRPr="00D1750C">
        <w:rPr>
          <w:rStyle w:val="StyleUnderline"/>
          <w:highlight w:val="green"/>
        </w:rPr>
        <w:t>communication</w:t>
      </w:r>
      <w:r w:rsidRPr="00921E76">
        <w:rPr>
          <w:rStyle w:val="StyleUnderline"/>
        </w:rPr>
        <w:t xml:space="preserve"> are </w:t>
      </w:r>
      <w:r w:rsidRPr="00D1750C">
        <w:rPr>
          <w:rStyle w:val="StyleUnderline"/>
          <w:highlight w:val="green"/>
        </w:rPr>
        <w:t>critical for peace</w:t>
      </w:r>
      <w:r w:rsidRPr="00921E76">
        <w:rPr>
          <w:rStyle w:val="StyleUnderline"/>
        </w:rPr>
        <w:t>, stability, prosperity and development of the Indo-Pacific region</w:t>
      </w:r>
      <w:r w:rsidRPr="002609FE">
        <w:rPr>
          <w:sz w:val="16"/>
        </w:rPr>
        <w:t xml:space="preserve">. In this regard, </w:t>
      </w:r>
      <w:r w:rsidRPr="00921E76">
        <w:rPr>
          <w:rStyle w:val="StyleUnderline"/>
        </w:rPr>
        <w:t>developments in the South China Sea have attracted attention in the region and beyond</w:t>
      </w:r>
      <w:r w:rsidRPr="002609FE">
        <w:rPr>
          <w:sz w:val="16"/>
        </w:rPr>
        <w:t xml:space="preserve">,” Rajnath Singh said in his address at the eighth meeting of defence ministers from the Association of Southeast Asian Nations (Asean). Rajnath Singh was referring to the </w:t>
      </w:r>
      <w:r w:rsidRPr="00D1750C">
        <w:rPr>
          <w:rStyle w:val="StyleUnderline"/>
          <w:highlight w:val="green"/>
        </w:rPr>
        <w:t>escalating</w:t>
      </w:r>
      <w:r w:rsidRPr="00921E76">
        <w:rPr>
          <w:rStyle w:val="StyleUnderline"/>
        </w:rPr>
        <w:t xml:space="preserve"> </w:t>
      </w:r>
      <w:r w:rsidRPr="00D1750C">
        <w:rPr>
          <w:rStyle w:val="StyleUnderline"/>
          <w:highlight w:val="green"/>
        </w:rPr>
        <w:t>territorial</w:t>
      </w:r>
      <w:r w:rsidRPr="00921E76">
        <w:rPr>
          <w:rStyle w:val="StyleUnderline"/>
        </w:rPr>
        <w:t xml:space="preserve"> </w:t>
      </w:r>
      <w:r w:rsidRPr="00D1750C">
        <w:rPr>
          <w:rStyle w:val="StyleUnderline"/>
          <w:highlight w:val="green"/>
        </w:rPr>
        <w:t>conflict</w:t>
      </w:r>
      <w:r w:rsidRPr="00921E76">
        <w:rPr>
          <w:rStyle w:val="StyleUnderline"/>
        </w:rPr>
        <w:t xml:space="preserve"> in the </w:t>
      </w:r>
      <w:r w:rsidRPr="00D1750C">
        <w:rPr>
          <w:rStyle w:val="StyleUnderline"/>
          <w:highlight w:val="green"/>
        </w:rPr>
        <w:t>S</w:t>
      </w:r>
      <w:r w:rsidRPr="00921E76">
        <w:rPr>
          <w:rStyle w:val="StyleUnderline"/>
        </w:rPr>
        <w:t xml:space="preserve">outh </w:t>
      </w:r>
      <w:r w:rsidRPr="00D1750C">
        <w:rPr>
          <w:rStyle w:val="StyleUnderline"/>
          <w:highlight w:val="green"/>
        </w:rPr>
        <w:t>C</w:t>
      </w:r>
      <w:r w:rsidRPr="00921E76">
        <w:rPr>
          <w:rStyle w:val="StyleUnderline"/>
        </w:rPr>
        <w:t xml:space="preserve">hina </w:t>
      </w:r>
      <w:r w:rsidRPr="00D1750C">
        <w:rPr>
          <w:rStyle w:val="StyleUnderline"/>
          <w:highlight w:val="green"/>
        </w:rPr>
        <w:t>S</w:t>
      </w:r>
      <w:r w:rsidRPr="00921E76">
        <w:rPr>
          <w:rStyle w:val="StyleUnderline"/>
        </w:rPr>
        <w:t>ea.</w:t>
      </w:r>
      <w:r w:rsidRPr="002609FE">
        <w:rPr>
          <w:sz w:val="16"/>
        </w:rPr>
        <w:t xml:space="preserve"> </w:t>
      </w:r>
      <w:r w:rsidRPr="00D1750C">
        <w:rPr>
          <w:rStyle w:val="StyleUnderline"/>
          <w:highlight w:val="green"/>
        </w:rPr>
        <w:t>China</w:t>
      </w:r>
      <w:r w:rsidRPr="00921E76">
        <w:rPr>
          <w:rStyle w:val="StyleUnderline"/>
        </w:rPr>
        <w:t xml:space="preserve"> lays claim to nearly all of South China leading to </w:t>
      </w:r>
      <w:r w:rsidRPr="00D1750C">
        <w:rPr>
          <w:rStyle w:val="StyleUnderline"/>
          <w:highlight w:val="green"/>
        </w:rPr>
        <w:t>tensions over territorial rights</w:t>
      </w:r>
      <w:r w:rsidRPr="002609FE">
        <w:rPr>
          <w:sz w:val="16"/>
        </w:rPr>
        <w:t xml:space="preserve"> in the waters </w:t>
      </w:r>
      <w:r w:rsidRPr="00D1750C">
        <w:rPr>
          <w:rStyle w:val="StyleUnderline"/>
          <w:highlight w:val="green"/>
        </w:rPr>
        <w:t>with</w:t>
      </w:r>
      <w:r w:rsidRPr="00921E76">
        <w:rPr>
          <w:rStyle w:val="StyleUnderline"/>
        </w:rPr>
        <w:t xml:space="preserve"> </w:t>
      </w:r>
      <w:r w:rsidRPr="00D1750C">
        <w:rPr>
          <w:rStyle w:val="StyleUnderline"/>
          <w:highlight w:val="green"/>
        </w:rPr>
        <w:t>Brunei</w:t>
      </w:r>
      <w:r w:rsidRPr="00921E76">
        <w:rPr>
          <w:rStyle w:val="StyleUnderline"/>
        </w:rPr>
        <w:t xml:space="preserve">, </w:t>
      </w:r>
      <w:r w:rsidRPr="00D1750C">
        <w:rPr>
          <w:rStyle w:val="StyleUnderline"/>
          <w:highlight w:val="green"/>
        </w:rPr>
        <w:t>Indonesia, Malaysia, Philippines, Taiwan</w:t>
      </w:r>
      <w:r w:rsidRPr="00921E76">
        <w:rPr>
          <w:rStyle w:val="StyleUnderline"/>
        </w:rPr>
        <w:t xml:space="preserve">, and </w:t>
      </w:r>
      <w:r w:rsidRPr="00D1750C">
        <w:rPr>
          <w:rStyle w:val="StyleUnderline"/>
          <w:highlight w:val="green"/>
        </w:rPr>
        <w:t>Vietnam</w:t>
      </w:r>
      <w:r w:rsidRPr="002609FE">
        <w:rPr>
          <w:sz w:val="16"/>
        </w:rPr>
        <w:t>. Earlier this month, Malaysia scrambled jets to intercept Chinese aircraft it accused of breaching its airspace. “</w:t>
      </w:r>
      <w:r w:rsidRPr="00921E76">
        <w:rPr>
          <w:rStyle w:val="StyleUnderline"/>
        </w:rPr>
        <w:t>India hopes that the Code of Conduct negotiations will lead to outcomes that are in keeping with international law</w:t>
      </w:r>
      <w:r w:rsidRPr="002609FE">
        <w:rPr>
          <w:sz w:val="16"/>
        </w:rPr>
        <w:t xml:space="preserve">, including the United Nations Convention on the Law of the Sea (UNCLOS) and do not prejudice the legitimate rights and interests of nations that are not a party to these discussions,” he said. </w:t>
      </w:r>
      <w:r w:rsidRPr="00921E76">
        <w:rPr>
          <w:rStyle w:val="StyleUnderline"/>
        </w:rPr>
        <w:t xml:space="preserve">India </w:t>
      </w:r>
      <w:r w:rsidRPr="00D1750C">
        <w:rPr>
          <w:rStyle w:val="StyleUnderline"/>
          <w:highlight w:val="green"/>
        </w:rPr>
        <w:t>calls</w:t>
      </w:r>
      <w:r w:rsidRPr="00921E76">
        <w:rPr>
          <w:rStyle w:val="StyleUnderline"/>
        </w:rPr>
        <w:t xml:space="preserve"> </w:t>
      </w:r>
      <w:r w:rsidRPr="00D1750C">
        <w:rPr>
          <w:rStyle w:val="StyleUnderline"/>
          <w:highlight w:val="green"/>
        </w:rPr>
        <w:t>for</w:t>
      </w:r>
      <w:r w:rsidRPr="00921E76">
        <w:rPr>
          <w:rStyle w:val="StyleUnderline"/>
        </w:rPr>
        <w:t xml:space="preserve"> a free, open and </w:t>
      </w:r>
      <w:r w:rsidRPr="00D1750C">
        <w:rPr>
          <w:rStyle w:val="StyleUnderline"/>
          <w:highlight w:val="green"/>
        </w:rPr>
        <w:t>inclusive order</w:t>
      </w:r>
      <w:r w:rsidRPr="00921E76">
        <w:rPr>
          <w:rStyle w:val="StyleUnderline"/>
        </w:rPr>
        <w:t xml:space="preserve"> in the Indo-Pacific</w:t>
      </w:r>
      <w:r w:rsidRPr="002609FE">
        <w:rPr>
          <w:sz w:val="16"/>
        </w:rPr>
        <w:t xml:space="preserve">, based </w:t>
      </w:r>
      <w:r w:rsidRPr="00921E76">
        <w:rPr>
          <w:rStyle w:val="StyleUnderline"/>
        </w:rPr>
        <w:t xml:space="preserve">upon </w:t>
      </w:r>
      <w:r w:rsidRPr="00D1750C">
        <w:rPr>
          <w:rStyle w:val="StyleUnderline"/>
          <w:highlight w:val="green"/>
        </w:rPr>
        <w:t>respect</w:t>
      </w:r>
      <w:r w:rsidRPr="00921E76">
        <w:rPr>
          <w:rStyle w:val="StyleUnderline"/>
        </w:rPr>
        <w:t xml:space="preserve"> </w:t>
      </w:r>
      <w:r w:rsidRPr="00D1750C">
        <w:rPr>
          <w:rStyle w:val="StyleUnderline"/>
          <w:highlight w:val="green"/>
        </w:rPr>
        <w:t>for sovereignty</w:t>
      </w:r>
      <w:r w:rsidRPr="00921E76">
        <w:rPr>
          <w:rStyle w:val="StyleUnderline"/>
        </w:rPr>
        <w:t xml:space="preserve"> and territorial integrity of nations</w:t>
      </w:r>
      <w:r w:rsidRPr="002609FE">
        <w:rPr>
          <w:sz w:val="16"/>
        </w:rPr>
        <w:t xml:space="preserve">, </w:t>
      </w:r>
      <w:r w:rsidRPr="00D1750C">
        <w:rPr>
          <w:rStyle w:val="StyleUnderline"/>
          <w:highlight w:val="green"/>
        </w:rPr>
        <w:t>peaceful resolution</w:t>
      </w:r>
      <w:r w:rsidRPr="00921E76">
        <w:rPr>
          <w:rStyle w:val="StyleUnderline"/>
        </w:rPr>
        <w:t xml:space="preserve"> </w:t>
      </w:r>
      <w:r w:rsidRPr="00D1750C">
        <w:rPr>
          <w:rStyle w:val="StyleUnderline"/>
          <w:highlight w:val="green"/>
        </w:rPr>
        <w:t>of disputes</w:t>
      </w:r>
      <w:r w:rsidRPr="002609FE">
        <w:rPr>
          <w:sz w:val="16"/>
        </w:rPr>
        <w:t xml:space="preserve"> </w:t>
      </w:r>
      <w:r w:rsidRPr="00921E76">
        <w:rPr>
          <w:rStyle w:val="StyleUnderline"/>
        </w:rPr>
        <w:t xml:space="preserve">through </w:t>
      </w:r>
      <w:r w:rsidRPr="00D1750C">
        <w:rPr>
          <w:rStyle w:val="StyleUnderline"/>
          <w:highlight w:val="green"/>
        </w:rPr>
        <w:t>dialogue</w:t>
      </w:r>
      <w:r w:rsidRPr="00921E76">
        <w:rPr>
          <w:rStyle w:val="StyleUnderline"/>
        </w:rPr>
        <w:t xml:space="preserve"> and </w:t>
      </w:r>
      <w:r w:rsidRPr="00D1750C">
        <w:rPr>
          <w:rStyle w:val="StyleUnderline"/>
          <w:highlight w:val="green"/>
        </w:rPr>
        <w:t>adherence to international</w:t>
      </w:r>
      <w:r w:rsidRPr="00921E76">
        <w:rPr>
          <w:rStyle w:val="StyleUnderline"/>
        </w:rPr>
        <w:t xml:space="preserve"> rules and </w:t>
      </w:r>
      <w:r w:rsidRPr="00D1750C">
        <w:rPr>
          <w:rStyle w:val="StyleUnderline"/>
          <w:highlight w:val="green"/>
        </w:rPr>
        <w:t>laws</w:t>
      </w:r>
      <w:r w:rsidRPr="002609FE">
        <w:rPr>
          <w:sz w:val="16"/>
        </w:rPr>
        <w:t>, Rajnath Singh said. The ministers gathered online for a meeting hosted by Brunei, this year's Asean chair. “</w:t>
      </w:r>
      <w:r w:rsidRPr="00921E76">
        <w:rPr>
          <w:rStyle w:val="StyleUnderline"/>
        </w:rPr>
        <w:t xml:space="preserve">India has </w:t>
      </w:r>
      <w:r w:rsidRPr="00D1750C">
        <w:rPr>
          <w:rStyle w:val="StyleUnderline"/>
          <w:highlight w:val="green"/>
        </w:rPr>
        <w:t>strengthened</w:t>
      </w:r>
      <w:r w:rsidRPr="00921E76">
        <w:rPr>
          <w:rStyle w:val="StyleUnderline"/>
        </w:rPr>
        <w:t xml:space="preserve"> its </w:t>
      </w:r>
      <w:r w:rsidRPr="00D1750C">
        <w:rPr>
          <w:rStyle w:val="StyleUnderline"/>
          <w:highlight w:val="green"/>
        </w:rPr>
        <w:t>cooperative engagements</w:t>
      </w:r>
      <w:r w:rsidRPr="00921E76">
        <w:rPr>
          <w:rStyle w:val="StyleUnderline"/>
        </w:rPr>
        <w:t xml:space="preserve"> in the Indo-Pacific </w:t>
      </w:r>
      <w:r w:rsidRPr="002609FE">
        <w:rPr>
          <w:sz w:val="16"/>
        </w:rPr>
        <w:t xml:space="preserve">based on </w:t>
      </w:r>
      <w:r w:rsidRPr="00921E76">
        <w:rPr>
          <w:rStyle w:val="StyleUnderline"/>
        </w:rPr>
        <w:t xml:space="preserve">converging visions and values for promotion of </w:t>
      </w:r>
      <w:r w:rsidRPr="00D1750C">
        <w:rPr>
          <w:rStyle w:val="StyleUnderline"/>
          <w:highlight w:val="green"/>
        </w:rPr>
        <w:t>peace, stability, and prosperity</w:t>
      </w:r>
      <w:r w:rsidRPr="002609FE">
        <w:rPr>
          <w:sz w:val="16"/>
        </w:rPr>
        <w:t xml:space="preserve"> in the region,” the minister said. The minister added that </w:t>
      </w:r>
      <w:r w:rsidRPr="00921E76">
        <w:rPr>
          <w:rStyle w:val="StyleUnderline"/>
        </w:rPr>
        <w:t xml:space="preserve">India </w:t>
      </w:r>
      <w:r w:rsidRPr="00D1750C">
        <w:rPr>
          <w:rStyle w:val="StyleUnderline"/>
          <w:highlight w:val="green"/>
        </w:rPr>
        <w:t>supports</w:t>
      </w:r>
      <w:r w:rsidRPr="00921E76">
        <w:rPr>
          <w:rStyle w:val="StyleUnderline"/>
        </w:rPr>
        <w:t xml:space="preserve"> the utilisation of </w:t>
      </w:r>
      <w:r w:rsidRPr="00D1750C">
        <w:rPr>
          <w:rStyle w:val="StyleUnderline"/>
          <w:highlight w:val="green"/>
        </w:rPr>
        <w:t>Asean</w:t>
      </w:r>
      <w:r w:rsidRPr="00921E76">
        <w:rPr>
          <w:rStyle w:val="StyleUnderline"/>
        </w:rPr>
        <w:t xml:space="preserve">-led mechanisms as important platforms for the implementation of our shared </w:t>
      </w:r>
      <w:r w:rsidRPr="00D1750C">
        <w:rPr>
          <w:rStyle w:val="StyleUnderline"/>
          <w:highlight w:val="green"/>
        </w:rPr>
        <w:t>vision for the Indo-Pacific</w:t>
      </w:r>
      <w:r w:rsidRPr="002609FE">
        <w:rPr>
          <w:sz w:val="16"/>
        </w:rPr>
        <w:t xml:space="preserve">. </w:t>
      </w:r>
      <w:r w:rsidRPr="00921E76">
        <w:rPr>
          <w:rStyle w:val="StyleUnderline"/>
        </w:rPr>
        <w:t>India’s engagement with the South East Asian region</w:t>
      </w:r>
      <w:r w:rsidRPr="002609FE">
        <w:rPr>
          <w:sz w:val="16"/>
        </w:rPr>
        <w:t xml:space="preserve">, of which ASEAN has been a primary component, is </w:t>
      </w:r>
      <w:r w:rsidRPr="00921E76">
        <w:rPr>
          <w:rStyle w:val="StyleUnderline"/>
        </w:rPr>
        <w:t>based on its ‘Act East Policy’</w:t>
      </w:r>
      <w:r w:rsidRPr="002609FE">
        <w:rPr>
          <w:sz w:val="16"/>
        </w:rPr>
        <w:t xml:space="preserve"> announced by PM Narendra Modi in November, 2014. Key elements of this policy are to </w:t>
      </w:r>
      <w:r w:rsidRPr="00D1750C">
        <w:rPr>
          <w:rStyle w:val="StyleUnderline"/>
          <w:highlight w:val="green"/>
        </w:rPr>
        <w:t>promote</w:t>
      </w:r>
      <w:r w:rsidRPr="00921E76">
        <w:rPr>
          <w:rStyle w:val="StyleUnderline"/>
        </w:rPr>
        <w:t xml:space="preserve"> </w:t>
      </w:r>
      <w:r w:rsidRPr="00D1750C">
        <w:rPr>
          <w:rStyle w:val="StyleUnderline"/>
          <w:highlight w:val="green"/>
        </w:rPr>
        <w:t>economic</w:t>
      </w:r>
      <w:r w:rsidRPr="00921E76">
        <w:rPr>
          <w:rStyle w:val="StyleUnderline"/>
        </w:rPr>
        <w:t xml:space="preserve"> </w:t>
      </w:r>
      <w:r w:rsidRPr="00D1750C">
        <w:rPr>
          <w:rStyle w:val="StyleUnderline"/>
          <w:highlight w:val="green"/>
        </w:rPr>
        <w:t>cooperation</w:t>
      </w:r>
      <w:r w:rsidRPr="002609FE">
        <w:rPr>
          <w:sz w:val="16"/>
        </w:rPr>
        <w:t xml:space="preserve">, </w:t>
      </w:r>
      <w:r w:rsidRPr="00921E76">
        <w:rPr>
          <w:rStyle w:val="StyleUnderline"/>
        </w:rPr>
        <w:t>cultural ties and</w:t>
      </w:r>
      <w:r w:rsidRPr="002609FE">
        <w:rPr>
          <w:sz w:val="16"/>
        </w:rPr>
        <w:t xml:space="preserve"> </w:t>
      </w:r>
      <w:r w:rsidRPr="00921E76">
        <w:rPr>
          <w:rStyle w:val="StyleUnderline"/>
        </w:rPr>
        <w:t xml:space="preserve">develop strategic relationships with countries </w:t>
      </w:r>
      <w:r w:rsidRPr="00D1750C">
        <w:rPr>
          <w:rStyle w:val="StyleUnderline"/>
          <w:highlight w:val="green"/>
        </w:rPr>
        <w:t>in</w:t>
      </w:r>
      <w:r w:rsidRPr="00921E76">
        <w:rPr>
          <w:rStyle w:val="StyleUnderline"/>
        </w:rPr>
        <w:t xml:space="preserve"> </w:t>
      </w:r>
      <w:r w:rsidRPr="00D1750C">
        <w:rPr>
          <w:rStyle w:val="StyleUnderline"/>
          <w:highlight w:val="green"/>
        </w:rPr>
        <w:t>the</w:t>
      </w:r>
      <w:r w:rsidRPr="00921E76">
        <w:rPr>
          <w:rStyle w:val="StyleUnderline"/>
        </w:rPr>
        <w:t xml:space="preserve"> Indo-Pacific </w:t>
      </w:r>
      <w:r w:rsidRPr="00D1750C">
        <w:rPr>
          <w:rStyle w:val="StyleUnderline"/>
          <w:highlight w:val="green"/>
        </w:rPr>
        <w:t>region</w:t>
      </w:r>
      <w:r w:rsidRPr="002609FE">
        <w:rPr>
          <w:sz w:val="16"/>
        </w:rPr>
        <w:t xml:space="preserve"> through </w:t>
      </w:r>
      <w:r w:rsidRPr="00921E76">
        <w:rPr>
          <w:rStyle w:val="StyleUnderline"/>
        </w:rPr>
        <w:t>continuous engagement at bilateral, regional and multilateral levels</w:t>
      </w:r>
      <w:r w:rsidRPr="002609FE">
        <w:rPr>
          <w:sz w:val="16"/>
        </w:rPr>
        <w:t xml:space="preserve">. Talking about terrorism, Singh said </w:t>
      </w:r>
      <w:r w:rsidRPr="00921E76">
        <w:rPr>
          <w:rStyle w:val="StyleUnderline"/>
        </w:rPr>
        <w:t>terrorism and radicalization are the gravest threats to peace and security</w:t>
      </w:r>
      <w:r w:rsidRPr="002609FE">
        <w:rPr>
          <w:sz w:val="16"/>
        </w:rPr>
        <w:t xml:space="preserve"> that the world is facing today. He said </w:t>
      </w:r>
      <w:r w:rsidRPr="00921E76">
        <w:rPr>
          <w:rStyle w:val="StyleUnderline"/>
        </w:rPr>
        <w:t>India shares global concerns about terrorism</w:t>
      </w:r>
      <w:r w:rsidRPr="002609FE">
        <w:rPr>
          <w:sz w:val="16"/>
        </w:rPr>
        <w:t xml:space="preserve"> and believes that in an era when </w:t>
      </w:r>
      <w:r w:rsidRPr="00921E76">
        <w:rPr>
          <w:rStyle w:val="StyleUnderline"/>
        </w:rPr>
        <w:t>networking amongst terrorists is reaching alarming proportions</w:t>
      </w:r>
      <w:r w:rsidRPr="002609FE">
        <w:rPr>
          <w:sz w:val="16"/>
        </w:rPr>
        <w:t xml:space="preserve">, only </w:t>
      </w:r>
      <w:r w:rsidRPr="00921E76">
        <w:rPr>
          <w:rStyle w:val="StyleUnderline"/>
        </w:rPr>
        <w:t>through collective cooperation can the terror organizations and their networks be fully disrupted</w:t>
      </w:r>
      <w:r w:rsidRPr="002609FE">
        <w:rPr>
          <w:sz w:val="16"/>
        </w:rPr>
        <w:t xml:space="preserve">, the perpetrators identified and held accountable, and strong measures are undertaken against those who encourage, support and finance terrorism and provide sanctuary to terrorists. “As a </w:t>
      </w:r>
      <w:r w:rsidRPr="00D1750C">
        <w:rPr>
          <w:rStyle w:val="StyleUnderline"/>
          <w:highlight w:val="green"/>
        </w:rPr>
        <w:t>member of</w:t>
      </w:r>
      <w:r w:rsidRPr="00921E76">
        <w:rPr>
          <w:rStyle w:val="StyleUnderline"/>
        </w:rPr>
        <w:t xml:space="preserve"> the Financial Action Task Force (</w:t>
      </w:r>
      <w:r w:rsidRPr="00D1750C">
        <w:rPr>
          <w:rStyle w:val="StyleUnderline"/>
          <w:highlight w:val="green"/>
        </w:rPr>
        <w:t>FATF</w:t>
      </w:r>
      <w:r w:rsidRPr="002609FE">
        <w:rPr>
          <w:sz w:val="16"/>
        </w:rPr>
        <w:t xml:space="preserve">), </w:t>
      </w:r>
      <w:r w:rsidRPr="00921E76">
        <w:rPr>
          <w:rStyle w:val="StyleUnderline"/>
        </w:rPr>
        <w:t xml:space="preserve">India remains </w:t>
      </w:r>
      <w:r w:rsidRPr="00D1750C">
        <w:rPr>
          <w:rStyle w:val="StyleUnderline"/>
          <w:highlight w:val="green"/>
        </w:rPr>
        <w:t>committed to</w:t>
      </w:r>
      <w:r w:rsidRPr="00921E76">
        <w:rPr>
          <w:rStyle w:val="StyleUnderline"/>
        </w:rPr>
        <w:t xml:space="preserve"> </w:t>
      </w:r>
      <w:r w:rsidRPr="00D1750C">
        <w:rPr>
          <w:rStyle w:val="StyleUnderline"/>
          <w:highlight w:val="green"/>
        </w:rPr>
        <w:t>combat</w:t>
      </w:r>
      <w:r w:rsidRPr="00921E76">
        <w:rPr>
          <w:rStyle w:val="StyleUnderline"/>
        </w:rPr>
        <w:t xml:space="preserve"> financing of </w:t>
      </w:r>
      <w:r w:rsidRPr="00D1750C">
        <w:rPr>
          <w:rStyle w:val="StyleUnderline"/>
          <w:highlight w:val="green"/>
        </w:rPr>
        <w:t>terrorism</w:t>
      </w:r>
      <w:r w:rsidRPr="002609FE">
        <w:rPr>
          <w:sz w:val="16"/>
        </w:rPr>
        <w:t xml:space="preserve">,” the minister said. He also asserted that </w:t>
      </w:r>
      <w:r w:rsidRPr="00921E76">
        <w:rPr>
          <w:rStyle w:val="StyleUnderline"/>
        </w:rPr>
        <w:t>cyber threats loom large</w:t>
      </w:r>
      <w:r w:rsidRPr="002609FE">
        <w:rPr>
          <w:sz w:val="16"/>
        </w:rPr>
        <w:t xml:space="preserve">, as demonstrated by incidents of ransomware, Wannacry attacks and cryptocurrency thefts and are a cause of concern. A </w:t>
      </w:r>
      <w:r w:rsidRPr="00921E76">
        <w:rPr>
          <w:rStyle w:val="StyleUnderline"/>
        </w:rPr>
        <w:t>multi-stakeholder approach, guided by democratic values, with a governance structure that is open and inclusive</w:t>
      </w:r>
      <w:r w:rsidRPr="002609FE">
        <w:rPr>
          <w:sz w:val="16"/>
        </w:rPr>
        <w:t xml:space="preserve"> and a </w:t>
      </w:r>
      <w:r w:rsidRPr="00921E76">
        <w:rPr>
          <w:rStyle w:val="StyleUnderline"/>
        </w:rPr>
        <w:t>secure, open and stable internet</w:t>
      </w:r>
      <w:r w:rsidRPr="002609FE">
        <w:rPr>
          <w:sz w:val="16"/>
        </w:rPr>
        <w:t xml:space="preserve"> with due respect to the sovereignty of countries, would </w:t>
      </w:r>
      <w:r w:rsidRPr="00921E76">
        <w:rPr>
          <w:rStyle w:val="StyleUnderline"/>
        </w:rPr>
        <w:t>drive the future of cyberspace</w:t>
      </w:r>
      <w:r w:rsidRPr="002609FE">
        <w:rPr>
          <w:sz w:val="16"/>
        </w:rPr>
        <w:t xml:space="preserve">, Singh said. He also said that </w:t>
      </w:r>
      <w:r w:rsidRPr="00D1750C">
        <w:rPr>
          <w:rStyle w:val="StyleUnderline"/>
          <w:highlight w:val="green"/>
        </w:rPr>
        <w:t>India</w:t>
      </w:r>
      <w:r w:rsidRPr="00921E76">
        <w:rPr>
          <w:rStyle w:val="StyleUnderline"/>
        </w:rPr>
        <w:t xml:space="preserve"> shares a deep connect with Asean</w:t>
      </w:r>
      <w:r w:rsidRPr="002609FE">
        <w:rPr>
          <w:sz w:val="16"/>
        </w:rPr>
        <w:t xml:space="preserve"> and has </w:t>
      </w:r>
      <w:r w:rsidRPr="00D1750C">
        <w:rPr>
          <w:rStyle w:val="StyleUnderline"/>
          <w:highlight w:val="green"/>
        </w:rPr>
        <w:t>continued</w:t>
      </w:r>
      <w:r w:rsidRPr="00921E76">
        <w:rPr>
          <w:rStyle w:val="StyleUnderline"/>
        </w:rPr>
        <w:t xml:space="preserve"> its active </w:t>
      </w:r>
      <w:r w:rsidRPr="00D1750C">
        <w:rPr>
          <w:rStyle w:val="StyleUnderline"/>
          <w:highlight w:val="green"/>
        </w:rPr>
        <w:t>engagement</w:t>
      </w:r>
      <w:r w:rsidRPr="00921E76">
        <w:rPr>
          <w:rStyle w:val="StyleUnderline"/>
        </w:rPr>
        <w:t xml:space="preserve"> in many areas </w:t>
      </w:r>
      <w:r w:rsidRPr="00D1750C">
        <w:rPr>
          <w:rStyle w:val="StyleUnderline"/>
          <w:highlight w:val="green"/>
        </w:rPr>
        <w:t>contributing to regional peace and stability</w:t>
      </w:r>
      <w:r w:rsidRPr="002609FE">
        <w:rPr>
          <w:sz w:val="16"/>
        </w:rPr>
        <w:t xml:space="preserve">, particularly </w:t>
      </w:r>
      <w:r w:rsidRPr="00D1750C">
        <w:rPr>
          <w:rStyle w:val="StyleUnderline"/>
          <w:highlight w:val="green"/>
        </w:rPr>
        <w:t>through</w:t>
      </w:r>
      <w:r w:rsidRPr="00921E76">
        <w:rPr>
          <w:rStyle w:val="StyleUnderline"/>
        </w:rPr>
        <w:t xml:space="preserve"> </w:t>
      </w:r>
      <w:r w:rsidRPr="00D1750C">
        <w:rPr>
          <w:rStyle w:val="StyleUnderline"/>
          <w:highlight w:val="green"/>
        </w:rPr>
        <w:t>Asean</w:t>
      </w:r>
      <w:r w:rsidRPr="00921E76">
        <w:rPr>
          <w:rStyle w:val="StyleUnderline"/>
        </w:rPr>
        <w:t xml:space="preserve">-led </w:t>
      </w:r>
      <w:r w:rsidRPr="00D1750C">
        <w:rPr>
          <w:rStyle w:val="StyleUnderline"/>
          <w:highlight w:val="green"/>
        </w:rPr>
        <w:t>mechanisms</w:t>
      </w:r>
      <w:r w:rsidRPr="00921E76">
        <w:rPr>
          <w:rStyle w:val="StyleUnderline"/>
        </w:rPr>
        <w:t>.</w:t>
      </w:r>
    </w:p>
    <w:p w14:paraId="17E07087" w14:textId="77777777" w:rsidR="00771205" w:rsidRDefault="00771205" w:rsidP="00771205">
      <w:pPr>
        <w:pStyle w:val="Heading4"/>
      </w:pPr>
      <w:r w:rsidRPr="00656F5A">
        <w:rPr>
          <w:u w:val="single"/>
        </w:rPr>
        <w:t>SCS</w:t>
      </w:r>
      <w:r>
        <w:t xml:space="preserve"> conflict goes </w:t>
      </w:r>
      <w:r w:rsidRPr="00656F5A">
        <w:rPr>
          <w:u w:val="single"/>
        </w:rPr>
        <w:t>nuclear</w:t>
      </w:r>
      <w:r>
        <w:t xml:space="preserve"> – threat’s </w:t>
      </w:r>
      <w:r>
        <w:rPr>
          <w:u w:val="single"/>
        </w:rPr>
        <w:t>underrated</w:t>
      </w:r>
      <w:r>
        <w:t>.</w:t>
      </w:r>
    </w:p>
    <w:p w14:paraId="18499F45" w14:textId="77777777" w:rsidR="00771205" w:rsidRPr="00065E2A" w:rsidRDefault="00771205" w:rsidP="00771205">
      <w:r w:rsidRPr="00065E2A">
        <w:rPr>
          <w:rStyle w:val="Style13ptBold"/>
        </w:rPr>
        <w:t>Talmadge 18</w:t>
      </w:r>
      <w:r>
        <w:t xml:space="preserve"> Caitlin Talmadge 10-15-2018 “</w:t>
      </w:r>
      <w:r w:rsidRPr="00065E2A">
        <w:t>Beijing’s Nuclear Option: Why a U.S.-Chinese War Could Spiral Out of Control</w:t>
      </w:r>
      <w:r>
        <w:t>” (</w:t>
      </w:r>
      <w:r w:rsidRPr="00AB15FF">
        <w:t>Associate Professor of Security Studies at the Edmund A. Walsh School of Foreign Service at Georgetown University</w:t>
      </w:r>
      <w:r>
        <w:t xml:space="preserve">)//Elmer </w:t>
      </w:r>
    </w:p>
    <w:p w14:paraId="5B6FE4B2" w14:textId="77777777" w:rsidR="00771205" w:rsidRDefault="00771205" w:rsidP="00771205">
      <w:pPr>
        <w:rPr>
          <w:sz w:val="16"/>
        </w:rPr>
      </w:pPr>
      <w:r w:rsidRPr="00D1750C">
        <w:rPr>
          <w:highlight w:val="green"/>
          <w:u w:val="single"/>
        </w:rPr>
        <w:t>As China’s power has grown</w:t>
      </w:r>
      <w:r w:rsidRPr="00AB15FF">
        <w:rPr>
          <w:sz w:val="16"/>
        </w:rPr>
        <w:t xml:space="preserve"> in recent years, </w:t>
      </w:r>
      <w:r w:rsidRPr="00D1750C">
        <w:rPr>
          <w:highlight w:val="green"/>
          <w:u w:val="single"/>
        </w:rPr>
        <w:t>so</w:t>
      </w:r>
      <w:r w:rsidRPr="00AB15FF">
        <w:rPr>
          <w:sz w:val="16"/>
        </w:rPr>
        <w:t xml:space="preserve">, too, </w:t>
      </w:r>
      <w:r w:rsidRPr="00D1750C">
        <w:rPr>
          <w:highlight w:val="green"/>
          <w:u w:val="single"/>
        </w:rPr>
        <w:t>has</w:t>
      </w:r>
      <w:r w:rsidRPr="007F0060">
        <w:rPr>
          <w:u w:val="single"/>
        </w:rPr>
        <w:t xml:space="preserve"> the </w:t>
      </w:r>
      <w:r w:rsidRPr="00D1750C">
        <w:rPr>
          <w:rStyle w:val="Emphasis"/>
          <w:highlight w:val="green"/>
        </w:rPr>
        <w:t>risk of war</w:t>
      </w:r>
      <w:r w:rsidRPr="00D1750C">
        <w:rPr>
          <w:highlight w:val="green"/>
          <w:u w:val="single"/>
        </w:rPr>
        <w:t xml:space="preserve"> with the </w:t>
      </w:r>
      <w:r w:rsidRPr="00D1750C">
        <w:rPr>
          <w:rStyle w:val="Emphasis"/>
          <w:highlight w:val="green"/>
        </w:rPr>
        <w:t>U</w:t>
      </w:r>
      <w:r w:rsidRPr="007F0060">
        <w:rPr>
          <w:u w:val="single"/>
        </w:rPr>
        <w:t xml:space="preserve">nited </w:t>
      </w:r>
      <w:r w:rsidRPr="00D1750C">
        <w:rPr>
          <w:rStyle w:val="Emphasis"/>
          <w:highlight w:val="green"/>
        </w:rPr>
        <w:t>S</w:t>
      </w:r>
      <w:r w:rsidRPr="007F0060">
        <w:rPr>
          <w:u w:val="single"/>
        </w:rPr>
        <w:t>tates</w:t>
      </w:r>
      <w:r w:rsidRPr="00AB15FF">
        <w:rPr>
          <w:sz w:val="16"/>
        </w:rPr>
        <w:t xml:space="preserve">. Under President Xi Jinping, </w:t>
      </w:r>
      <w:r w:rsidRPr="00D1750C">
        <w:rPr>
          <w:highlight w:val="green"/>
          <w:u w:val="single"/>
        </w:rPr>
        <w:t>China has</w:t>
      </w:r>
      <w:r w:rsidRPr="00AB15FF">
        <w:rPr>
          <w:sz w:val="16"/>
        </w:rPr>
        <w:t xml:space="preserve"> increased its political and economic pressure on Taiwan and </w:t>
      </w:r>
      <w:r w:rsidRPr="007F0060">
        <w:rPr>
          <w:u w:val="single"/>
        </w:rPr>
        <w:t xml:space="preserve">built </w:t>
      </w:r>
      <w:r w:rsidRPr="007F0060">
        <w:rPr>
          <w:rStyle w:val="Emphasis"/>
        </w:rPr>
        <w:t xml:space="preserve">military </w:t>
      </w:r>
      <w:r w:rsidRPr="00D1750C">
        <w:rPr>
          <w:rStyle w:val="Emphasis"/>
          <w:highlight w:val="green"/>
        </w:rPr>
        <w:t>installations</w:t>
      </w:r>
      <w:r w:rsidRPr="007F0060">
        <w:rPr>
          <w:u w:val="single"/>
        </w:rPr>
        <w:t xml:space="preserve"> on coral reefs </w:t>
      </w:r>
      <w:r w:rsidRPr="00D1750C">
        <w:rPr>
          <w:highlight w:val="green"/>
          <w:u w:val="single"/>
        </w:rPr>
        <w:t xml:space="preserve">in the </w:t>
      </w:r>
      <w:r w:rsidRPr="00D1750C">
        <w:rPr>
          <w:rStyle w:val="Emphasis"/>
          <w:highlight w:val="green"/>
        </w:rPr>
        <w:t>S</w:t>
      </w:r>
      <w:r w:rsidRPr="007F0060">
        <w:rPr>
          <w:u w:val="single"/>
        </w:rPr>
        <w:t xml:space="preserve">outh </w:t>
      </w:r>
      <w:r w:rsidRPr="00D1750C">
        <w:rPr>
          <w:rStyle w:val="Emphasis"/>
          <w:highlight w:val="green"/>
        </w:rPr>
        <w:t>C</w:t>
      </w:r>
      <w:r w:rsidRPr="007F0060">
        <w:rPr>
          <w:u w:val="single"/>
        </w:rPr>
        <w:t xml:space="preserve">hina </w:t>
      </w:r>
      <w:r w:rsidRPr="00D1750C">
        <w:rPr>
          <w:rStyle w:val="Emphasis"/>
          <w:highlight w:val="green"/>
        </w:rPr>
        <w:t>S</w:t>
      </w:r>
      <w:r w:rsidRPr="007F0060">
        <w:rPr>
          <w:u w:val="single"/>
        </w:rPr>
        <w:t>ea</w:t>
      </w:r>
      <w:r w:rsidRPr="00AB15FF">
        <w:rPr>
          <w:sz w:val="16"/>
        </w:rPr>
        <w:t xml:space="preserve">, </w:t>
      </w:r>
      <w:r w:rsidRPr="007F0060">
        <w:rPr>
          <w:u w:val="single"/>
        </w:rPr>
        <w:t xml:space="preserve">fueling </w:t>
      </w:r>
      <w:r w:rsidRPr="007F0060">
        <w:rPr>
          <w:rStyle w:val="Emphasis"/>
        </w:rPr>
        <w:t>Washington’s fears</w:t>
      </w:r>
      <w:r w:rsidRPr="007F0060">
        <w:rPr>
          <w:u w:val="single"/>
        </w:rPr>
        <w:t xml:space="preserve"> that </w:t>
      </w:r>
      <w:r w:rsidRPr="007F0060">
        <w:rPr>
          <w:rStyle w:val="Emphasis"/>
        </w:rPr>
        <w:t>Chinese expansionism</w:t>
      </w:r>
      <w:r w:rsidRPr="007F0060">
        <w:rPr>
          <w:u w:val="single"/>
        </w:rPr>
        <w:t xml:space="preserve"> will </w:t>
      </w:r>
      <w:r w:rsidRPr="007F0060">
        <w:rPr>
          <w:rStyle w:val="Emphasis"/>
        </w:rPr>
        <w:t>threaten</w:t>
      </w:r>
      <w:r w:rsidRPr="007F0060">
        <w:rPr>
          <w:u w:val="single"/>
        </w:rPr>
        <w:t xml:space="preserve"> U.S. </w:t>
      </w:r>
      <w:r w:rsidRPr="007F0060">
        <w:rPr>
          <w:rStyle w:val="Emphasis"/>
        </w:rPr>
        <w:t>allies</w:t>
      </w:r>
      <w:r w:rsidRPr="007F0060">
        <w:rPr>
          <w:u w:val="single"/>
        </w:rPr>
        <w:t xml:space="preserve"> and </w:t>
      </w:r>
      <w:r w:rsidRPr="007F0060">
        <w:rPr>
          <w:rStyle w:val="Emphasis"/>
        </w:rPr>
        <w:t>influence</w:t>
      </w:r>
      <w:r w:rsidRPr="007F0060">
        <w:rPr>
          <w:u w:val="single"/>
        </w:rPr>
        <w:t xml:space="preserve"> in the region</w:t>
      </w:r>
      <w:r w:rsidRPr="00AB15FF">
        <w:rPr>
          <w:sz w:val="16"/>
        </w:rPr>
        <w:t xml:space="preserve">. </w:t>
      </w:r>
      <w:r w:rsidRPr="007F0060">
        <w:rPr>
          <w:u w:val="single"/>
        </w:rPr>
        <w:t>U.S. destroyers have transited the Taiwan Strait</w:t>
      </w:r>
      <w:r w:rsidRPr="00AB15FF">
        <w:rPr>
          <w:sz w:val="16"/>
        </w:rPr>
        <w:t xml:space="preserve">, to loud protests from Beijing. American policymakers have wondered aloud whether they should send an aircraft carrier through the strait as well. </w:t>
      </w:r>
      <w:r w:rsidRPr="00D1750C">
        <w:rPr>
          <w:rStyle w:val="Emphasis"/>
          <w:highlight w:val="green"/>
        </w:rPr>
        <w:t>Chinese</w:t>
      </w:r>
      <w:r w:rsidRPr="007F0060">
        <w:rPr>
          <w:u w:val="single"/>
        </w:rPr>
        <w:t xml:space="preserve"> fighter </w:t>
      </w:r>
      <w:r w:rsidRPr="00D1750C">
        <w:rPr>
          <w:rStyle w:val="Emphasis"/>
          <w:highlight w:val="green"/>
        </w:rPr>
        <w:t>jets</w:t>
      </w:r>
      <w:r w:rsidRPr="007F0060">
        <w:rPr>
          <w:u w:val="single"/>
        </w:rPr>
        <w:t xml:space="preserve"> have </w:t>
      </w:r>
      <w:r w:rsidRPr="00D1750C">
        <w:rPr>
          <w:rStyle w:val="Emphasis"/>
          <w:highlight w:val="green"/>
        </w:rPr>
        <w:t>intercepted U.S. aircraft</w:t>
      </w:r>
      <w:r w:rsidRPr="007F0060">
        <w:rPr>
          <w:u w:val="single"/>
        </w:rPr>
        <w:t xml:space="preserve"> in the skies </w:t>
      </w:r>
      <w:r w:rsidRPr="00D1750C">
        <w:rPr>
          <w:highlight w:val="green"/>
          <w:u w:val="single"/>
        </w:rPr>
        <w:t xml:space="preserve">above the </w:t>
      </w:r>
      <w:r w:rsidRPr="00D1750C">
        <w:rPr>
          <w:rStyle w:val="Emphasis"/>
          <w:highlight w:val="green"/>
        </w:rPr>
        <w:t>S</w:t>
      </w:r>
      <w:r w:rsidRPr="007F0060">
        <w:rPr>
          <w:u w:val="single"/>
        </w:rPr>
        <w:t xml:space="preserve">outh </w:t>
      </w:r>
      <w:r w:rsidRPr="00D1750C">
        <w:rPr>
          <w:rStyle w:val="Emphasis"/>
          <w:highlight w:val="green"/>
        </w:rPr>
        <w:t>C</w:t>
      </w:r>
      <w:r w:rsidRPr="00145183">
        <w:rPr>
          <w:u w:val="single"/>
        </w:rPr>
        <w:t>h</w:t>
      </w:r>
      <w:r w:rsidRPr="007F0060">
        <w:rPr>
          <w:u w:val="single"/>
        </w:rPr>
        <w:t xml:space="preserve">ina </w:t>
      </w:r>
      <w:r w:rsidRPr="00D1750C">
        <w:rPr>
          <w:rStyle w:val="Emphasis"/>
          <w:highlight w:val="green"/>
        </w:rPr>
        <w:t>S</w:t>
      </w:r>
      <w:r w:rsidRPr="007F0060">
        <w:rPr>
          <w:u w:val="single"/>
        </w:rPr>
        <w:t>ea</w:t>
      </w:r>
      <w:r w:rsidRPr="00AB15FF">
        <w:rPr>
          <w:sz w:val="16"/>
        </w:rPr>
        <w:t xml:space="preserve">. Meanwhile, U.S. President Donald </w:t>
      </w:r>
      <w:r w:rsidRPr="00D1750C">
        <w:rPr>
          <w:rStyle w:val="Emphasis"/>
          <w:highlight w:val="green"/>
        </w:rPr>
        <w:t>Trump</w:t>
      </w:r>
      <w:r w:rsidRPr="00AB15FF">
        <w:rPr>
          <w:u w:val="single"/>
        </w:rPr>
        <w:t xml:space="preserve"> has </w:t>
      </w:r>
      <w:r w:rsidRPr="00D1750C">
        <w:rPr>
          <w:highlight w:val="green"/>
          <w:u w:val="single"/>
        </w:rPr>
        <w:t>brought</w:t>
      </w:r>
      <w:r w:rsidRPr="00AB15FF">
        <w:rPr>
          <w:u w:val="single"/>
        </w:rPr>
        <w:t xml:space="preserve"> long-</w:t>
      </w:r>
      <w:r w:rsidRPr="00D1750C">
        <w:rPr>
          <w:rStyle w:val="Emphasis"/>
          <w:highlight w:val="green"/>
        </w:rPr>
        <w:t>simmering</w:t>
      </w:r>
      <w:r w:rsidRPr="00AB15FF">
        <w:rPr>
          <w:rStyle w:val="Emphasis"/>
        </w:rPr>
        <w:t xml:space="preserve"> economic </w:t>
      </w:r>
      <w:r w:rsidRPr="00D1750C">
        <w:rPr>
          <w:rStyle w:val="Emphasis"/>
          <w:highlight w:val="green"/>
        </w:rPr>
        <w:t>disputes</w:t>
      </w:r>
      <w:r w:rsidRPr="00D1750C">
        <w:rPr>
          <w:highlight w:val="green"/>
          <w:u w:val="single"/>
        </w:rPr>
        <w:t xml:space="preserve"> to a </w:t>
      </w:r>
      <w:r w:rsidRPr="00D1750C">
        <w:rPr>
          <w:rStyle w:val="Emphasis"/>
          <w:highlight w:val="green"/>
        </w:rPr>
        <w:t>rolling boil</w:t>
      </w:r>
      <w:r w:rsidRPr="00AB15FF">
        <w:rPr>
          <w:sz w:val="16"/>
        </w:rPr>
        <w:t>.</w:t>
      </w:r>
      <w:r>
        <w:rPr>
          <w:sz w:val="16"/>
        </w:rPr>
        <w:t xml:space="preserve"> </w:t>
      </w:r>
      <w:r w:rsidRPr="00AB15FF">
        <w:rPr>
          <w:sz w:val="16"/>
        </w:rPr>
        <w:t xml:space="preserve">A war between the two countries remains unlikely, but </w:t>
      </w:r>
      <w:r w:rsidRPr="00D1750C">
        <w:rPr>
          <w:highlight w:val="green"/>
          <w:u w:val="single"/>
        </w:rPr>
        <w:t>the prospect of</w:t>
      </w:r>
      <w:r w:rsidRPr="00AB15FF">
        <w:rPr>
          <w:u w:val="single"/>
        </w:rPr>
        <w:t xml:space="preserve"> a </w:t>
      </w:r>
      <w:r w:rsidRPr="00D1750C">
        <w:rPr>
          <w:rStyle w:val="Emphasis"/>
          <w:highlight w:val="green"/>
        </w:rPr>
        <w:t>military confrontation</w:t>
      </w:r>
      <w:r w:rsidRPr="00AB15FF">
        <w:rPr>
          <w:sz w:val="16"/>
        </w:rPr>
        <w:t>—resulting, for example, from a Chinese campaign against Taiwan—</w:t>
      </w:r>
      <w:r w:rsidRPr="00D1750C">
        <w:rPr>
          <w:highlight w:val="green"/>
          <w:u w:val="single"/>
        </w:rPr>
        <w:t>no longer seems</w:t>
      </w:r>
      <w:r w:rsidRPr="00AB15FF">
        <w:rPr>
          <w:sz w:val="16"/>
        </w:rPr>
        <w:t xml:space="preserve"> as </w:t>
      </w:r>
      <w:r w:rsidRPr="00D1750C">
        <w:rPr>
          <w:highlight w:val="green"/>
          <w:u w:val="single"/>
        </w:rPr>
        <w:t>implausible</w:t>
      </w:r>
      <w:r w:rsidRPr="00AB15FF">
        <w:rPr>
          <w:sz w:val="16"/>
        </w:rPr>
        <w:t xml:space="preserve"> as it once did. And </w:t>
      </w:r>
      <w:r w:rsidRPr="00AB15FF">
        <w:rPr>
          <w:u w:val="single"/>
        </w:rPr>
        <w:t xml:space="preserve">the </w:t>
      </w:r>
      <w:r w:rsidRPr="00D1750C">
        <w:rPr>
          <w:rStyle w:val="Emphasis"/>
          <w:highlight w:val="green"/>
        </w:rPr>
        <w:t>odds</w:t>
      </w:r>
      <w:r w:rsidRPr="00D1750C">
        <w:rPr>
          <w:highlight w:val="green"/>
          <w:u w:val="single"/>
        </w:rPr>
        <w:t xml:space="preserve"> of</w:t>
      </w:r>
      <w:r w:rsidRPr="00AB15FF">
        <w:rPr>
          <w:u w:val="single"/>
        </w:rPr>
        <w:t xml:space="preserve"> such a </w:t>
      </w:r>
      <w:r w:rsidRPr="00D1750C">
        <w:rPr>
          <w:rStyle w:val="Emphasis"/>
          <w:highlight w:val="green"/>
        </w:rPr>
        <w:t>confrontation going nuclear</w:t>
      </w:r>
      <w:r w:rsidRPr="00D1750C">
        <w:rPr>
          <w:highlight w:val="green"/>
          <w:u w:val="single"/>
        </w:rPr>
        <w:t xml:space="preserve"> are </w:t>
      </w:r>
      <w:r w:rsidRPr="00D1750C">
        <w:rPr>
          <w:rStyle w:val="Emphasis"/>
          <w:highlight w:val="green"/>
        </w:rPr>
        <w:t>higher</w:t>
      </w:r>
      <w:r w:rsidRPr="00D1750C">
        <w:rPr>
          <w:highlight w:val="green"/>
          <w:u w:val="single"/>
        </w:rPr>
        <w:t xml:space="preserve"> than </w:t>
      </w:r>
      <w:r w:rsidRPr="00D1750C">
        <w:rPr>
          <w:rStyle w:val="Emphasis"/>
          <w:highlight w:val="green"/>
        </w:rPr>
        <w:t>most</w:t>
      </w:r>
      <w:r w:rsidRPr="00AB15FF">
        <w:rPr>
          <w:u w:val="single"/>
        </w:rPr>
        <w:t xml:space="preserve"> policymakers and </w:t>
      </w:r>
      <w:r w:rsidRPr="00AB15FF">
        <w:rPr>
          <w:rStyle w:val="Emphasis"/>
        </w:rPr>
        <w:t xml:space="preserve">analysts </w:t>
      </w:r>
      <w:r w:rsidRPr="00D1750C">
        <w:rPr>
          <w:rStyle w:val="Emphasis"/>
          <w:highlight w:val="green"/>
        </w:rPr>
        <w:t>think</w:t>
      </w:r>
      <w:r w:rsidRPr="00AB15FF">
        <w:rPr>
          <w:sz w:val="16"/>
        </w:rPr>
        <w:t>.</w:t>
      </w:r>
      <w:r>
        <w:rPr>
          <w:sz w:val="16"/>
        </w:rPr>
        <w:t xml:space="preserve"> </w:t>
      </w:r>
      <w:r w:rsidRPr="00AB15FF">
        <w:rPr>
          <w:sz w:val="16"/>
        </w:rPr>
        <w:t xml:space="preserve">Members of China’s strategic com­munity tend to dismiss such concerns. Likewise, </w:t>
      </w:r>
      <w:r w:rsidRPr="00AB15FF">
        <w:rPr>
          <w:u w:val="single"/>
        </w:rPr>
        <w:t xml:space="preserve">U.S. </w:t>
      </w:r>
      <w:r w:rsidRPr="00D1750C">
        <w:rPr>
          <w:rStyle w:val="Emphasis"/>
          <w:highlight w:val="green"/>
        </w:rPr>
        <w:t>studies</w:t>
      </w:r>
      <w:r w:rsidRPr="00D1750C">
        <w:rPr>
          <w:highlight w:val="green"/>
          <w:u w:val="single"/>
        </w:rPr>
        <w:t xml:space="preserve"> of</w:t>
      </w:r>
      <w:r w:rsidRPr="00AB15FF">
        <w:rPr>
          <w:u w:val="single"/>
        </w:rPr>
        <w:t xml:space="preserve"> a potential </w:t>
      </w:r>
      <w:r w:rsidRPr="00D1750C">
        <w:rPr>
          <w:rStyle w:val="Emphasis"/>
          <w:highlight w:val="green"/>
        </w:rPr>
        <w:t>war with China</w:t>
      </w:r>
      <w:r w:rsidRPr="00AB15FF">
        <w:rPr>
          <w:u w:val="single"/>
        </w:rPr>
        <w:t xml:space="preserve"> </w:t>
      </w:r>
      <w:r w:rsidRPr="00D1750C">
        <w:rPr>
          <w:highlight w:val="green"/>
          <w:u w:val="single"/>
        </w:rPr>
        <w:t xml:space="preserve">often </w:t>
      </w:r>
      <w:r w:rsidRPr="00D1750C">
        <w:rPr>
          <w:rStyle w:val="Emphasis"/>
          <w:highlight w:val="green"/>
        </w:rPr>
        <w:t>exclude nuclear weapons</w:t>
      </w:r>
      <w:r w:rsidRPr="00AB15FF">
        <w:rPr>
          <w:u w:val="single"/>
        </w:rPr>
        <w:t xml:space="preserve"> from the analysis entirely</w:t>
      </w:r>
      <w:r w:rsidRPr="00AB15FF">
        <w:rPr>
          <w:sz w:val="16"/>
        </w:rPr>
        <w:t>, treating them as basically irrelevant to the course of a conflict. Asked about the issue in 2015, Dennis Blair, the former commander of U.S. forces in the Indo-Pacific, estimated the likelihood of a U.S.-Chinese nuclear crisis as “somewhere between nil and zero.”</w:t>
      </w:r>
      <w:r>
        <w:rPr>
          <w:sz w:val="16"/>
        </w:rPr>
        <w:t xml:space="preserve"> </w:t>
      </w:r>
      <w:r w:rsidRPr="00D1750C">
        <w:rPr>
          <w:rStyle w:val="Emphasis"/>
          <w:highlight w:val="green"/>
        </w:rPr>
        <w:t>This</w:t>
      </w:r>
      <w:r w:rsidRPr="00AB15FF">
        <w:rPr>
          <w:rStyle w:val="Emphasis"/>
        </w:rPr>
        <w:t xml:space="preserve"> </w:t>
      </w:r>
      <w:r w:rsidRPr="00145183">
        <w:rPr>
          <w:rStyle w:val="Emphasis"/>
        </w:rPr>
        <w:t>assurance</w:t>
      </w:r>
      <w:r w:rsidRPr="00145183">
        <w:rPr>
          <w:u w:val="single"/>
        </w:rPr>
        <w:t xml:space="preserve"> </w:t>
      </w:r>
      <w:r w:rsidRPr="00D1750C">
        <w:rPr>
          <w:highlight w:val="green"/>
          <w:u w:val="single"/>
        </w:rPr>
        <w:t xml:space="preserve">is </w:t>
      </w:r>
      <w:r w:rsidRPr="00D1750C">
        <w:rPr>
          <w:rStyle w:val="Emphasis"/>
          <w:highlight w:val="green"/>
        </w:rPr>
        <w:t>misguided</w:t>
      </w:r>
      <w:r w:rsidRPr="00AB15FF">
        <w:rPr>
          <w:sz w:val="16"/>
        </w:rPr>
        <w:t xml:space="preserve">. If deployed </w:t>
      </w:r>
      <w:r w:rsidRPr="00AB15FF">
        <w:rPr>
          <w:u w:val="single"/>
        </w:rPr>
        <w:t>against China</w:t>
      </w:r>
      <w:r w:rsidRPr="00AB15FF">
        <w:rPr>
          <w:sz w:val="16"/>
        </w:rPr>
        <w:t xml:space="preserve">, </w:t>
      </w:r>
      <w:r w:rsidRPr="00D1750C">
        <w:rPr>
          <w:highlight w:val="green"/>
          <w:u w:val="single"/>
        </w:rPr>
        <w:t>the Pentagon’s</w:t>
      </w:r>
      <w:r w:rsidRPr="00AB15FF">
        <w:rPr>
          <w:u w:val="single"/>
        </w:rPr>
        <w:t xml:space="preserve"> preferred </w:t>
      </w:r>
      <w:r w:rsidRPr="00D1750C">
        <w:rPr>
          <w:highlight w:val="green"/>
          <w:u w:val="single"/>
        </w:rPr>
        <w:t xml:space="preserve">style of </w:t>
      </w:r>
      <w:r w:rsidRPr="00D1750C">
        <w:rPr>
          <w:rStyle w:val="Emphasis"/>
          <w:highlight w:val="green"/>
        </w:rPr>
        <w:t>conventional warfare</w:t>
      </w:r>
      <w:r w:rsidRPr="00D1750C">
        <w:rPr>
          <w:highlight w:val="green"/>
          <w:u w:val="single"/>
        </w:rPr>
        <w:t xml:space="preserve"> would be a</w:t>
      </w:r>
      <w:r w:rsidRPr="00AB15FF">
        <w:rPr>
          <w:u w:val="single"/>
        </w:rPr>
        <w:t xml:space="preserve"> potential </w:t>
      </w:r>
      <w:r w:rsidRPr="00D1750C">
        <w:rPr>
          <w:rStyle w:val="Emphasis"/>
          <w:highlight w:val="green"/>
        </w:rPr>
        <w:t>recipe</w:t>
      </w:r>
      <w:r w:rsidRPr="00D1750C">
        <w:rPr>
          <w:highlight w:val="green"/>
          <w:u w:val="single"/>
        </w:rPr>
        <w:t xml:space="preserve"> for </w:t>
      </w:r>
      <w:r w:rsidRPr="00D1750C">
        <w:rPr>
          <w:rStyle w:val="Emphasis"/>
          <w:highlight w:val="green"/>
        </w:rPr>
        <w:t>nuclear escalation</w:t>
      </w:r>
      <w:r w:rsidRPr="00AB15FF">
        <w:rPr>
          <w:sz w:val="16"/>
        </w:rPr>
        <w:t xml:space="preserve">. Since the end of the Cold War, </w:t>
      </w:r>
      <w:r w:rsidRPr="00AB15FF">
        <w:rPr>
          <w:u w:val="single"/>
        </w:rPr>
        <w:t>the United States’ signature approach to war has been simple: punch deep into enemy territory in order to rapidly knock out the opponent’s key military assets at minimal cost</w:t>
      </w:r>
      <w:r w:rsidRPr="00AB15FF">
        <w:rPr>
          <w:sz w:val="16"/>
        </w:rPr>
        <w:t xml:space="preserve">. But </w:t>
      </w:r>
      <w:r w:rsidRPr="00AB15FF">
        <w:rPr>
          <w:u w:val="single"/>
        </w:rPr>
        <w:t>the Pentagon developed this formula in wars against Afghanistan, Iraq, Libya, and Serbia, none of which was a nuclear power</w:t>
      </w:r>
      <w:r w:rsidRPr="00AB15FF">
        <w:rPr>
          <w:sz w:val="16"/>
        </w:rPr>
        <w:t xml:space="preserve">. </w:t>
      </w:r>
    </w:p>
    <w:p w14:paraId="6EA55734" w14:textId="77777777" w:rsidR="00771205" w:rsidRPr="005D198F" w:rsidRDefault="00771205" w:rsidP="00771205">
      <w:pPr>
        <w:pStyle w:val="Heading3"/>
        <w:rPr>
          <w:rFonts w:cs="Calibri"/>
        </w:rPr>
      </w:pPr>
      <w:r>
        <w:rPr>
          <w:rFonts w:cs="Calibri"/>
        </w:rPr>
        <w:t>3</w:t>
      </w:r>
    </w:p>
    <w:p w14:paraId="580F5E39" w14:textId="77777777" w:rsidR="00771205" w:rsidRDefault="00771205" w:rsidP="00771205">
      <w:pPr>
        <w:pStyle w:val="Heading3"/>
      </w:pPr>
      <w:r>
        <w:t>Case</w:t>
      </w:r>
    </w:p>
    <w:p w14:paraId="609EA61E" w14:textId="77777777" w:rsidR="00771205" w:rsidRPr="0092026C" w:rsidRDefault="00771205" w:rsidP="00771205">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4157BEF1" w14:textId="77777777" w:rsidR="00771205" w:rsidRPr="009C32C6" w:rsidRDefault="00771205" w:rsidP="00771205"/>
    <w:p w14:paraId="5E44E88F" w14:textId="77777777" w:rsidR="00771205" w:rsidRPr="0092026C" w:rsidRDefault="00771205" w:rsidP="00771205">
      <w:pPr>
        <w:pStyle w:val="Heading4"/>
        <w:rPr>
          <w:rFonts w:cs="Calibri"/>
        </w:rPr>
      </w:pPr>
      <w:r w:rsidRPr="0092026C">
        <w:rPr>
          <w:rFonts w:cs="Calibri"/>
        </w:rPr>
        <w:t>Framework – the role of the ballot is to determine whether the plan is a good idea through evaluation of consequences.</w:t>
      </w:r>
    </w:p>
    <w:p w14:paraId="149A9AF5" w14:textId="77777777" w:rsidR="00771205" w:rsidRPr="0092026C" w:rsidRDefault="00771205" w:rsidP="00771205">
      <w:pPr>
        <w:pStyle w:val="Heading4"/>
        <w:rPr>
          <w:rFonts w:cs="Calibri"/>
        </w:rPr>
      </w:pPr>
      <w:r w:rsidRPr="0092026C">
        <w:rPr>
          <w:rFonts w:cs="Calibri"/>
        </w:rPr>
        <w:t>1] Don’t let them weigh the sum total of their impact—they only get to weigh the unique amount solved by the affirmative. Filter the debate through scope of solvency—there’s no impact to root cause if they don’t solve it</w:t>
      </w:r>
      <w:r>
        <w:rPr>
          <w:rFonts w:cs="Calibri"/>
        </w:rPr>
        <w:t xml:space="preserve"> – answers Biswas</w:t>
      </w:r>
    </w:p>
    <w:p w14:paraId="0A3756CA" w14:textId="77777777" w:rsidR="00771205" w:rsidRPr="0092026C" w:rsidRDefault="00771205" w:rsidP="00771205">
      <w:pPr>
        <w:pStyle w:val="Heading4"/>
        <w:rPr>
          <w:rFonts w:cs="Calibri"/>
        </w:rPr>
      </w:pPr>
      <w:bookmarkStart w:id="1" w:name="_Hlk28943398"/>
      <w:r w:rsidRPr="0092026C">
        <w:rPr>
          <w:rFonts w:cs="Calibri"/>
        </w:rPr>
        <w:t>2] No performative or methodological offense, only offense from the plan—reject it cuz it explodes predictable limits, spiking out of neg ground making any discussion qualitatively worse</w:t>
      </w:r>
    </w:p>
    <w:bookmarkEnd w:id="1"/>
    <w:p w14:paraId="08093630" w14:textId="77777777" w:rsidR="00771205" w:rsidRPr="0092026C" w:rsidRDefault="00771205" w:rsidP="00771205">
      <w:pPr>
        <w:pStyle w:val="Heading4"/>
        <w:spacing w:line="276" w:lineRule="auto"/>
        <w:rPr>
          <w:rFonts w:cs="Calibri"/>
        </w:rPr>
      </w:pPr>
      <w:r w:rsidRPr="0092026C">
        <w:rPr>
          <w:rFonts w:cs="Calibri"/>
        </w:rPr>
        <w:t>3] Our impacts matter</w:t>
      </w:r>
    </w:p>
    <w:p w14:paraId="647088C1" w14:textId="77777777" w:rsidR="00771205" w:rsidRPr="0092026C" w:rsidRDefault="00771205" w:rsidP="00771205">
      <w:pPr>
        <w:pStyle w:val="Heading4"/>
        <w:spacing w:line="276" w:lineRule="auto"/>
        <w:rPr>
          <w:rFonts w:cs="Calibri"/>
        </w:rPr>
      </w:pPr>
      <w:r w:rsidRPr="0092026C">
        <w:rPr>
          <w:rFonts w:cs="Calibri"/>
        </w:rPr>
        <w:t xml:space="preserve">A] Existential threats </w:t>
      </w:r>
      <w:r w:rsidRPr="0092026C">
        <w:rPr>
          <w:rFonts w:cs="Calibri"/>
          <w:u w:val="single"/>
        </w:rPr>
        <w:t>outweigh</w:t>
      </w:r>
      <w:r w:rsidRPr="0092026C">
        <w:rPr>
          <w:rFonts w:cs="Calibri"/>
        </w:rPr>
        <w:t xml:space="preserve"> – all life has </w:t>
      </w:r>
      <w:r w:rsidRPr="0092026C">
        <w:rPr>
          <w:rFonts w:cs="Calibri"/>
          <w:u w:val="single"/>
        </w:rPr>
        <w:t>infinite value</w:t>
      </w:r>
      <w:r w:rsidRPr="0092026C">
        <w:rPr>
          <w:rFonts w:cs="Calibri"/>
        </w:rPr>
        <w:t xml:space="preserve"> and extinction </w:t>
      </w:r>
      <w:r w:rsidRPr="0092026C">
        <w:rPr>
          <w:rFonts w:cs="Calibri"/>
          <w:u w:val="single"/>
        </w:rPr>
        <w:t>eliminates the possibility</w:t>
      </w:r>
      <w:r w:rsidRPr="0092026C">
        <w:rPr>
          <w:rFonts w:cs="Calibri"/>
        </w:rPr>
        <w:t xml:space="preserve"> for future generations – err negative, because of innate </w:t>
      </w:r>
      <w:r w:rsidRPr="0092026C">
        <w:rPr>
          <w:rFonts w:cs="Calibri"/>
          <w:u w:val="single"/>
        </w:rPr>
        <w:t>cognitive biases</w:t>
      </w:r>
      <w:r w:rsidRPr="0092026C">
        <w:rPr>
          <w:rFonts w:cs="Calibri"/>
        </w:rPr>
        <w:t xml:space="preserve"> </w:t>
      </w:r>
    </w:p>
    <w:p w14:paraId="4C3B5298" w14:textId="77777777" w:rsidR="00771205" w:rsidRPr="0092026C" w:rsidRDefault="00771205" w:rsidP="00771205">
      <w:pPr>
        <w:spacing w:line="276" w:lineRule="auto"/>
      </w:pPr>
      <w:r w:rsidRPr="0092026C">
        <w:rPr>
          <w:rStyle w:val="Style13ptBold"/>
        </w:rPr>
        <w:t>GPP 17</w:t>
      </w:r>
      <w:r w:rsidRPr="0092026C">
        <w:t xml:space="preserve"> (Global Priorities Project, Future of Humanity Institute at the University of Oxford, Ministry for Foreign Affairs of Finland, “Existential Risk: Diplomacy and Governance,” Global Priorities Project, 2017, </w:t>
      </w:r>
      <w:hyperlink r:id="rId9" w:history="1">
        <w:r w:rsidRPr="0092026C">
          <w:rPr>
            <w:rStyle w:val="Hyperlink"/>
          </w:rPr>
          <w:t>https://www.fhi.ox.ac.uk/wp-content/uploads/Existential-Risks-2017-01-23.pdf</w:t>
        </w:r>
      </w:hyperlink>
      <w:r w:rsidRPr="0092026C">
        <w:t xml:space="preserve">, </w:t>
      </w:r>
    </w:p>
    <w:p w14:paraId="1ADC5C13" w14:textId="77777777" w:rsidR="00771205" w:rsidRDefault="00771205" w:rsidP="00771205">
      <w:pPr>
        <w:spacing w:line="276" w:lineRule="auto"/>
      </w:pPr>
      <w:r w:rsidRPr="0092026C">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26C">
        <w:rPr>
          <w:rStyle w:val="StyleUnderline"/>
        </w:rPr>
        <w:t xml:space="preserve">Compare three outcomes: (1) Peace. (2) A nuclear war that kills 99% of the world’s existing population. (3) A nuclear war that kills 100%. </w:t>
      </w:r>
      <w:r w:rsidRPr="0092026C">
        <w:t xml:space="preserve">(2) would be worse than (1), and (3) would be worse than (2). Which is the greater of these two differences? </w:t>
      </w:r>
      <w:r w:rsidRPr="0092026C">
        <w:rPr>
          <w:rStyle w:val="StyleUnderline"/>
        </w:rPr>
        <w:t>Most people believe that the greater difference is between (1) and (2).</w:t>
      </w:r>
      <w:r w:rsidRPr="0092026C">
        <w:t xml:space="preserve"> </w:t>
      </w:r>
      <w:r w:rsidRPr="0092026C">
        <w:rPr>
          <w:rStyle w:val="StyleUnderline"/>
        </w:rPr>
        <w:t>I believe that the difference between (2) and (3) is very much greater</w:t>
      </w:r>
      <w:r w:rsidRPr="0092026C">
        <w:t xml:space="preserve">. ... </w:t>
      </w:r>
      <w:r w:rsidRPr="0092026C">
        <w:rPr>
          <w:rStyle w:val="StyleUnderline"/>
        </w:rPr>
        <w:t xml:space="preserve">The Earth will remain habitable for </w:t>
      </w:r>
      <w:r w:rsidRPr="0092026C">
        <w:rPr>
          <w:rStyle w:val="Emphasis"/>
        </w:rPr>
        <w:t>at least another billion years</w:t>
      </w:r>
      <w:r w:rsidRPr="0092026C">
        <w:rPr>
          <w:rStyle w:val="StyleUnderline"/>
        </w:rPr>
        <w:t>.</w:t>
      </w:r>
      <w:r w:rsidRPr="0092026C">
        <w:t xml:space="preserve"> </w:t>
      </w:r>
      <w:r w:rsidRPr="0092026C">
        <w:rPr>
          <w:rStyle w:val="StyleUnderline"/>
        </w:rPr>
        <w:t>Civilization began only a few thousand years ago.</w:t>
      </w:r>
      <w:r w:rsidRPr="0092026C">
        <w:t xml:space="preserve"> </w:t>
      </w:r>
      <w:r w:rsidRPr="0092026C">
        <w:rPr>
          <w:rStyle w:val="StyleUnderline"/>
        </w:rPr>
        <w:t xml:space="preserve">If we do not destroy mankind, these few thousand years may be only </w:t>
      </w:r>
      <w:r w:rsidRPr="0092026C">
        <w:rPr>
          <w:rStyle w:val="Emphasis"/>
        </w:rPr>
        <w:t>a tiny fraction</w:t>
      </w:r>
      <w:r w:rsidRPr="0092026C">
        <w:rPr>
          <w:rStyle w:val="StyleUnderline"/>
        </w:rPr>
        <w:t xml:space="preserve"> of the whole of civilized human history.</w:t>
      </w:r>
      <w:r w:rsidRPr="0092026C">
        <w:t xml:space="preserve"> </w:t>
      </w:r>
      <w:r w:rsidRPr="0092026C">
        <w:rPr>
          <w:rStyle w:val="StyleUnderline"/>
        </w:rPr>
        <w:t>The difference between (2) and (3) may thus be the difference between this tiny fraction and all of the rest of this history.</w:t>
      </w:r>
      <w:r w:rsidRPr="0092026C">
        <w:t xml:space="preserve"> </w:t>
      </w:r>
      <w:r w:rsidRPr="0092026C">
        <w:rPr>
          <w:rStyle w:val="StyleUnderline"/>
        </w:rPr>
        <w:t xml:space="preserve">If we compare this possible history to a day, what has occurred so far is only a </w:t>
      </w:r>
      <w:r w:rsidRPr="0092026C">
        <w:rPr>
          <w:rStyle w:val="Emphasis"/>
        </w:rPr>
        <w:t>fraction of a second</w:t>
      </w:r>
      <w:r w:rsidRPr="0092026C">
        <w:rPr>
          <w:rStyle w:val="StyleUnderline"/>
        </w:rPr>
        <w:t>.65</w:t>
      </w:r>
      <w:r w:rsidRPr="0092026C">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92026C">
        <w:rPr>
          <w:rStyle w:val="StyleUnderline"/>
        </w:rPr>
        <w:t xml:space="preserve">What makes </w:t>
      </w:r>
      <w:r w:rsidRPr="00770C26">
        <w:rPr>
          <w:rStyle w:val="StyleUnderline"/>
          <w:highlight w:val="green"/>
        </w:rPr>
        <w:t>existential catastrophes</w:t>
      </w:r>
      <w:r w:rsidRPr="0092026C">
        <w:rPr>
          <w:rStyle w:val="StyleUnderline"/>
        </w:rPr>
        <w:t xml:space="preserve"> especially bad is that they </w:t>
      </w:r>
      <w:r w:rsidRPr="00770C26">
        <w:rPr>
          <w:rStyle w:val="StyleUnderline"/>
          <w:highlight w:val="green"/>
        </w:rPr>
        <w:t>would</w:t>
      </w:r>
      <w:r w:rsidRPr="0092026C">
        <w:rPr>
          <w:rStyle w:val="StyleUnderline"/>
        </w:rPr>
        <w:t xml:space="preserve"> “</w:t>
      </w:r>
      <w:r w:rsidRPr="00770C26">
        <w:rPr>
          <w:rStyle w:val="Emphasis"/>
          <w:highlight w:val="green"/>
        </w:rPr>
        <w:t>destroy the future</w:t>
      </w:r>
      <w:r w:rsidRPr="0092026C">
        <w:rPr>
          <w:rStyle w:val="StyleUnderline"/>
        </w:rPr>
        <w:t>,” as</w:t>
      </w:r>
      <w:r w:rsidRPr="0092026C">
        <w:t xml:space="preserve"> another Oxford philosopher, Nick </w:t>
      </w:r>
      <w:r w:rsidRPr="0092026C">
        <w:rPr>
          <w:rStyle w:val="StyleUnderline"/>
        </w:rPr>
        <w:t>Bostrom, puts it.</w:t>
      </w:r>
      <w:r w:rsidRPr="0092026C">
        <w:t xml:space="preserve">66 </w:t>
      </w:r>
      <w:r w:rsidRPr="00770C26">
        <w:rPr>
          <w:rStyle w:val="StyleUnderline"/>
          <w:highlight w:val="green"/>
        </w:rPr>
        <w:t>This future could</w:t>
      </w:r>
      <w:r w:rsidRPr="0092026C">
        <w:rPr>
          <w:rStyle w:val="StyleUnderline"/>
        </w:rPr>
        <w:t xml:space="preserve"> potentially </w:t>
      </w:r>
      <w:r w:rsidRPr="00770C26">
        <w:rPr>
          <w:rStyle w:val="StyleUnderline"/>
          <w:highlight w:val="green"/>
        </w:rPr>
        <w:t>be</w:t>
      </w:r>
      <w:r w:rsidRPr="0092026C">
        <w:rPr>
          <w:rStyle w:val="StyleUnderline"/>
        </w:rPr>
        <w:t xml:space="preserve"> extremely </w:t>
      </w:r>
      <w:r w:rsidRPr="00770C26">
        <w:rPr>
          <w:rStyle w:val="StyleUnderline"/>
          <w:highlight w:val="green"/>
        </w:rPr>
        <w:t>long</w:t>
      </w:r>
      <w:r w:rsidRPr="0092026C">
        <w:rPr>
          <w:rStyle w:val="StyleUnderline"/>
        </w:rPr>
        <w:t xml:space="preserve"> and full of </w:t>
      </w:r>
      <w:r w:rsidRPr="00770C26">
        <w:rPr>
          <w:rStyle w:val="StyleUnderline"/>
          <w:highlight w:val="green"/>
        </w:rPr>
        <w:t>flourishing, and</w:t>
      </w:r>
      <w:r w:rsidRPr="0092026C">
        <w:rPr>
          <w:rStyle w:val="StyleUnderline"/>
        </w:rPr>
        <w:t xml:space="preserve"> would therefore </w:t>
      </w:r>
      <w:r w:rsidRPr="00770C26">
        <w:rPr>
          <w:rStyle w:val="StyleUnderline"/>
          <w:highlight w:val="green"/>
        </w:rPr>
        <w:t>have</w:t>
      </w:r>
      <w:r w:rsidRPr="0092026C">
        <w:rPr>
          <w:rStyle w:val="StyleUnderline"/>
        </w:rPr>
        <w:t xml:space="preserve"> extremely </w:t>
      </w:r>
      <w:r w:rsidRPr="00770C26">
        <w:rPr>
          <w:rStyle w:val="StyleUnderline"/>
          <w:highlight w:val="green"/>
        </w:rPr>
        <w:t>large value</w:t>
      </w:r>
      <w:r w:rsidRPr="0092026C">
        <w:rPr>
          <w:rStyle w:val="StyleUnderline"/>
        </w:rPr>
        <w:t>.</w:t>
      </w:r>
      <w:r w:rsidRPr="0092026C">
        <w:t xml:space="preserve"> In standard risk analysis, when working out how to respond to risk, we work out the expected value of risk reduction, by weighing the probability that an action will prevent an adverse event against the severity of the event. </w:t>
      </w:r>
      <w:r w:rsidRPr="0092026C">
        <w:rPr>
          <w:rStyle w:val="StyleUnderline"/>
        </w:rPr>
        <w:t>Because the value of preventing existential catastrophe is so vast, even a tiny probability of prevention has huge expected value.</w:t>
      </w:r>
      <w:r w:rsidRPr="0092026C">
        <w:t xml:space="preserve">67 Of course, there is persisting reasonable disagreement about ethics and there are a number of ways one might resist this conclusion.68 Therefore, it would be unjustified to be overconfident in Parfit and Bostrom’s argument. </w:t>
      </w:r>
      <w:r w:rsidRPr="0092026C">
        <w:rPr>
          <w:rStyle w:val="StyleUnderline"/>
        </w:rPr>
        <w:t>In some areas, government policy does give significant weight to future generations.</w:t>
      </w:r>
      <w:r w:rsidRPr="0092026C">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2026C">
        <w:rPr>
          <w:rStyle w:val="StyleUnderline"/>
        </w:rPr>
        <w:t>However, when it comes to existential risk, it would seem that we fail to live up to principles of intergenerational equity.</w:t>
      </w:r>
      <w:r w:rsidRPr="0092026C">
        <w:t xml:space="preserve"> </w:t>
      </w:r>
      <w:r w:rsidRPr="00770C26">
        <w:rPr>
          <w:rStyle w:val="StyleUnderline"/>
          <w:highlight w:val="green"/>
        </w:rPr>
        <w:t>Existential catastrophe would</w:t>
      </w:r>
      <w:r w:rsidRPr="0092026C">
        <w:rPr>
          <w:rStyle w:val="StyleUnderline"/>
        </w:rPr>
        <w:t xml:space="preserve"> not only </w:t>
      </w:r>
      <w:r w:rsidRPr="00770C26">
        <w:rPr>
          <w:rStyle w:val="StyleUnderline"/>
          <w:highlight w:val="green"/>
        </w:rPr>
        <w:t>give future generations</w:t>
      </w:r>
      <w:r w:rsidRPr="0092026C">
        <w:rPr>
          <w:rStyle w:val="StyleUnderline"/>
        </w:rPr>
        <w:t xml:space="preserve"> less than the current generations; </w:t>
      </w:r>
      <w:r w:rsidRPr="0092026C">
        <w:rPr>
          <w:rStyle w:val="Emphasis"/>
        </w:rPr>
        <w:t xml:space="preserve">it would give them </w:t>
      </w:r>
      <w:r w:rsidRPr="00770C26">
        <w:rPr>
          <w:rStyle w:val="Emphasis"/>
          <w:highlight w:val="green"/>
        </w:rPr>
        <w:t>nothing</w:t>
      </w:r>
      <w:r w:rsidRPr="0092026C">
        <w:rPr>
          <w:rStyle w:val="StyleUnderline"/>
        </w:rPr>
        <w:t>.</w:t>
      </w:r>
      <w:r w:rsidRPr="0092026C">
        <w:t xml:space="preserve"> Indeed, </w:t>
      </w:r>
      <w:r w:rsidRPr="0092026C">
        <w:rPr>
          <w:rStyle w:val="StyleUnderline"/>
        </w:rPr>
        <w:t>reducing existential risk plausibly has a quite low cost for us in comparison with the huge expected value it has for future generations.</w:t>
      </w:r>
      <w:r w:rsidRPr="0092026C">
        <w:t xml:space="preserve"> In spite of this, relatively little is done to reduce existential risk. </w:t>
      </w:r>
      <w:r w:rsidRPr="0092026C">
        <w:rPr>
          <w:rStyle w:val="StyleUnderline"/>
        </w:rPr>
        <w:t xml:space="preserve">Unless we give up on norms of intergenerational equity, they give us a strong case for significantly increasing our efforts to reduce existential risks. </w:t>
      </w:r>
      <w:r w:rsidRPr="0092026C">
        <w:t xml:space="preserve">1.3. WHY EXISTENTIAL RISKS MAY BE SYSTEMATICALLY UNDERINVESTED IN, AND THE ROLE OF THE INTERNATIONAL COMMUNITY </w:t>
      </w:r>
      <w:r w:rsidRPr="0092026C">
        <w:rPr>
          <w:rStyle w:val="StyleUnderline"/>
        </w:rPr>
        <w:t xml:space="preserve">In spite of the importance of </w:t>
      </w:r>
      <w:r w:rsidRPr="00770C26">
        <w:rPr>
          <w:rStyle w:val="StyleUnderline"/>
          <w:highlight w:val="green"/>
        </w:rPr>
        <w:t>existential risk</w:t>
      </w:r>
      <w:r w:rsidRPr="0092026C">
        <w:rPr>
          <w:rStyle w:val="StyleUnderline"/>
        </w:rPr>
        <w:t xml:space="preserve"> reduction, it probably </w:t>
      </w:r>
      <w:r w:rsidRPr="00770C26">
        <w:rPr>
          <w:rStyle w:val="StyleUnderline"/>
          <w:highlight w:val="green"/>
        </w:rPr>
        <w:t>receives less attention than</w:t>
      </w:r>
      <w:r w:rsidRPr="0092026C">
        <w:rPr>
          <w:rStyle w:val="StyleUnderline"/>
        </w:rPr>
        <w:t xml:space="preserve"> is </w:t>
      </w:r>
      <w:r w:rsidRPr="00770C26">
        <w:rPr>
          <w:rStyle w:val="StyleUnderline"/>
          <w:highlight w:val="green"/>
        </w:rPr>
        <w:t>warranted</w:t>
      </w:r>
      <w:r w:rsidRPr="0092026C">
        <w:rPr>
          <w:rStyle w:val="StyleUnderline"/>
        </w:rPr>
        <w:t>.</w:t>
      </w:r>
      <w:r w:rsidRPr="0092026C">
        <w:t xml:space="preserve"> As a result, concerted international cooperation is required if we are to receive adequate protection from existential risks. 1.3.1. Why existential risks are likely to be underinvested in </w:t>
      </w:r>
      <w:r w:rsidRPr="0092026C">
        <w:rPr>
          <w:rStyle w:val="StyleUnderline"/>
        </w:rPr>
        <w:t>There are several reasons why existential risk reduction is likely to be underinvested in.</w:t>
      </w:r>
      <w:r w:rsidRPr="0092026C">
        <w:t xml:space="preserve"> </w:t>
      </w:r>
      <w:r w:rsidRPr="0092026C">
        <w:rPr>
          <w:rStyle w:val="StyleUnderline"/>
        </w:rPr>
        <w:t>Firstly, it is a global public good.</w:t>
      </w:r>
      <w:r w:rsidRPr="0092026C">
        <w:t xml:space="preserve"> </w:t>
      </w:r>
      <w:r w:rsidRPr="0092026C">
        <w:rPr>
          <w:rStyle w:val="StyleUnderline"/>
        </w:rPr>
        <w:t>Economic theory predicts that such goods tend to be underprovided.</w:t>
      </w:r>
      <w:r w:rsidRPr="0092026C">
        <w:t xml:space="preserve"> </w:t>
      </w:r>
      <w:r w:rsidRPr="0092026C">
        <w:rPr>
          <w:rStyle w:val="StyleUnderline"/>
        </w:rPr>
        <w:t>The benefits of existential risk reduction are widely and indivisibly dispersed around the globe from the countries responsible for taking action.</w:t>
      </w:r>
      <w:r w:rsidRPr="0092026C">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92026C">
        <w:rPr>
          <w:rStyle w:val="StyleUnderline"/>
        </w:rPr>
        <w:t>Secondly</w:t>
      </w:r>
      <w:r w:rsidRPr="0092026C">
        <w:t xml:space="preserve">, as already suggested above, </w:t>
      </w:r>
      <w:r w:rsidRPr="0092026C">
        <w:rPr>
          <w:rStyle w:val="StyleUnderline"/>
        </w:rPr>
        <w:t>existential risk reduction is an intergenerational public good: most of the benefits are enjoyed by future generations who have no say in the political process.</w:t>
      </w:r>
      <w:r w:rsidRPr="0092026C">
        <w:t xml:space="preserve"> </w:t>
      </w:r>
      <w:r w:rsidRPr="0092026C">
        <w:rPr>
          <w:rStyle w:val="StyleUnderline"/>
        </w:rPr>
        <w:t>For these goods, the problem is temporal free riding: the current generation enjoys the benefits of inaction while future generations bear the costs. Thirdly</w:t>
      </w:r>
      <w:r w:rsidRPr="0092026C">
        <w:t xml:space="preserve">, many </w:t>
      </w:r>
      <w:r w:rsidRPr="0092026C">
        <w:rPr>
          <w:rStyle w:val="StyleUnderline"/>
        </w:rPr>
        <w:t>existential risks</w:t>
      </w:r>
      <w:r w:rsidRPr="0092026C">
        <w:t xml:space="preserve">, such as machine superintelligence, engineered pandemics, and solar geoengineering, </w:t>
      </w:r>
      <w:r w:rsidRPr="0092026C">
        <w:rPr>
          <w:rStyle w:val="StyleUnderline"/>
        </w:rPr>
        <w:t>pose an unprecedented and uncertain future threat.</w:t>
      </w:r>
      <w:r w:rsidRPr="0092026C">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770C26">
        <w:rPr>
          <w:rStyle w:val="StyleUnderline"/>
          <w:highlight w:val="green"/>
        </w:rPr>
        <w:t>Cognitive biases also lead people to underestimate</w:t>
      </w:r>
      <w:r w:rsidRPr="0092026C">
        <w:rPr>
          <w:rStyle w:val="StyleUnderline"/>
        </w:rPr>
        <w:t xml:space="preserve"> existential </w:t>
      </w:r>
      <w:r w:rsidRPr="00770C26">
        <w:rPr>
          <w:rStyle w:val="StyleUnderline"/>
          <w:highlight w:val="green"/>
        </w:rPr>
        <w:t>risks</w:t>
      </w:r>
      <w:r w:rsidRPr="0092026C">
        <w:rPr>
          <w:rStyle w:val="StyleUnderline"/>
        </w:rPr>
        <w:t>.</w:t>
      </w:r>
      <w:r w:rsidRPr="0092026C">
        <w:t xml:space="preserve"> </w:t>
      </w:r>
      <w:r w:rsidRPr="00770C26">
        <w:rPr>
          <w:rStyle w:val="StyleUnderline"/>
          <w:highlight w:val="green"/>
        </w:rPr>
        <w:t>Since there have not been any catastrophes of this magnitude, these risks are not salient to politicians and the public</w:t>
      </w:r>
      <w:r w:rsidRPr="0092026C">
        <w:rPr>
          <w:rStyle w:val="StyleUnderline"/>
        </w:rPr>
        <w:t>.</w:t>
      </w:r>
      <w:r w:rsidRPr="0092026C">
        <w:t xml:space="preserve">72 This is an example of the misapplication of the availability heuristic, a mental shortcut which assumes that something is important only if it can be readily recalled. </w:t>
      </w:r>
      <w:r w:rsidRPr="00770C26">
        <w:rPr>
          <w:rStyle w:val="StyleUnderline"/>
          <w:highlight w:val="green"/>
        </w:rPr>
        <w:t>Another cognitive bias</w:t>
      </w:r>
      <w:r w:rsidRPr="0092026C">
        <w:rPr>
          <w:rStyle w:val="StyleUnderline"/>
        </w:rPr>
        <w:t xml:space="preserve"> affecting perceptions of existential risk </w:t>
      </w:r>
      <w:r w:rsidRPr="00770C26">
        <w:rPr>
          <w:rStyle w:val="StyleUnderline"/>
          <w:highlight w:val="green"/>
        </w:rPr>
        <w:t>is scope neglect</w:t>
      </w:r>
      <w:r w:rsidRPr="0092026C">
        <w:rPr>
          <w:rStyle w:val="StyleUnderline"/>
        </w:rPr>
        <w:t>.</w:t>
      </w:r>
      <w:r w:rsidRPr="0092026C">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770C26">
        <w:rPr>
          <w:rStyle w:val="StyleUnderline"/>
          <w:highlight w:val="green"/>
        </w:rPr>
        <w:t xml:space="preserve">People become numbed to </w:t>
      </w:r>
      <w:r w:rsidRPr="0092026C">
        <w:rPr>
          <w:rStyle w:val="StyleUnderline"/>
        </w:rPr>
        <w:t xml:space="preserve">the effect of </w:t>
      </w:r>
      <w:r w:rsidRPr="00770C26">
        <w:rPr>
          <w:rStyle w:val="StyleUnderline"/>
          <w:highlight w:val="green"/>
        </w:rPr>
        <w:t>saving lives when the numbers get too large</w:t>
      </w:r>
      <w:r w:rsidRPr="0092026C">
        <w:rPr>
          <w:rStyle w:val="StyleUnderline"/>
        </w:rPr>
        <w:t>.</w:t>
      </w:r>
      <w:r w:rsidRPr="0092026C">
        <w:t xml:space="preserve"> 74 </w:t>
      </w:r>
      <w:r w:rsidRPr="0092026C">
        <w:rPr>
          <w:rStyle w:val="StyleUnderline"/>
        </w:rPr>
        <w:t xml:space="preserve">Scope neglect is a </w:t>
      </w:r>
      <w:r w:rsidRPr="00770C26">
        <w:rPr>
          <w:rStyle w:val="StyleUnderline"/>
          <w:highlight w:val="green"/>
        </w:rPr>
        <w:t>particularly acute</w:t>
      </w:r>
      <w:r w:rsidRPr="0092026C">
        <w:rPr>
          <w:rStyle w:val="StyleUnderline"/>
        </w:rPr>
        <w:t xml:space="preserve"> problem </w:t>
      </w:r>
      <w:r w:rsidRPr="00770C26">
        <w:rPr>
          <w:rStyle w:val="StyleUnderline"/>
          <w:highlight w:val="green"/>
        </w:rPr>
        <w:t>for existential risk because</w:t>
      </w:r>
      <w:r w:rsidRPr="0092026C">
        <w:rPr>
          <w:rStyle w:val="StyleUnderline"/>
        </w:rPr>
        <w:t xml:space="preserve"> the </w:t>
      </w:r>
      <w:r w:rsidRPr="00770C26">
        <w:rPr>
          <w:rStyle w:val="StyleUnderline"/>
          <w:highlight w:val="green"/>
        </w:rPr>
        <w:t>numbers</w:t>
      </w:r>
      <w:r w:rsidRPr="0092026C">
        <w:rPr>
          <w:rStyle w:val="StyleUnderline"/>
        </w:rPr>
        <w:t xml:space="preserve"> at stake </w:t>
      </w:r>
      <w:r w:rsidRPr="00770C26">
        <w:rPr>
          <w:rStyle w:val="StyleUnderline"/>
          <w:highlight w:val="green"/>
        </w:rPr>
        <w:t xml:space="preserve">are </w:t>
      </w:r>
      <w:r w:rsidRPr="0092026C">
        <w:rPr>
          <w:rStyle w:val="StyleUnderline"/>
        </w:rPr>
        <w:t xml:space="preserve">so </w:t>
      </w:r>
      <w:r w:rsidRPr="00770C26">
        <w:rPr>
          <w:rStyle w:val="StyleUnderline"/>
          <w:highlight w:val="green"/>
        </w:rPr>
        <w:t>large</w:t>
      </w:r>
      <w:r w:rsidRPr="0092026C">
        <w:rPr>
          <w:rStyle w:val="StyleUnderline"/>
        </w:rPr>
        <w:t>.</w:t>
      </w:r>
      <w:r w:rsidRPr="0092026C">
        <w:t xml:space="preserve"> </w:t>
      </w:r>
      <w:r w:rsidRPr="0092026C">
        <w:rPr>
          <w:rStyle w:val="StyleUnderline"/>
        </w:rPr>
        <w:t>Due to scope neglect, decision-makers are prone to treat existential risks in a similar way to problems which are less severe by many orders of magnitude.</w:t>
      </w:r>
      <w:r w:rsidRPr="0092026C">
        <w:t xml:space="preserve"> A wide range of other cognitive biases are likely to affect the evaluation of existential risks.75</w:t>
      </w:r>
    </w:p>
    <w:p w14:paraId="12C509FD" w14:textId="77777777" w:rsidR="00771205" w:rsidRPr="00AB73C0" w:rsidRDefault="00771205" w:rsidP="00771205">
      <w:pPr>
        <w:pStyle w:val="Heading4"/>
        <w:rPr>
          <w:rFonts w:asciiTheme="minorHAnsi" w:hAnsiTheme="minorHAnsi" w:cstheme="minorHAnsi"/>
        </w:rPr>
      </w:pPr>
      <w:bookmarkStart w:id="2" w:name="_Hlk92932229"/>
      <w:r w:rsidRPr="00AB73C0">
        <w:rPr>
          <w:rFonts w:asciiTheme="minorHAnsi" w:hAnsiTheme="minorHAnsi" w:cstheme="minorHAnsi"/>
        </w:rPr>
        <w:t xml:space="preserve">Evaluate the plan before </w:t>
      </w:r>
      <w:r>
        <w:rPr>
          <w:rFonts w:asciiTheme="minorHAnsi" w:hAnsiTheme="minorHAnsi" w:cstheme="minorHAnsi"/>
        </w:rPr>
        <w:t>discourse</w:t>
      </w:r>
      <w:r w:rsidRPr="00AB73C0">
        <w:rPr>
          <w:rFonts w:asciiTheme="minorHAnsi" w:hAnsiTheme="minorHAnsi" w:cstheme="minorHAnsi"/>
        </w:rPr>
        <w:t xml:space="preserve">---focusing on their theory and requiring the Aff to defend every assumption collapses global progress </w:t>
      </w:r>
    </w:p>
    <w:p w14:paraId="2C1CF485" w14:textId="77777777" w:rsidR="00771205" w:rsidRPr="00AB73C0" w:rsidRDefault="00771205" w:rsidP="00771205">
      <w:pPr>
        <w:rPr>
          <w:rFonts w:asciiTheme="minorHAnsi" w:hAnsiTheme="minorHAnsi" w:cstheme="minorHAnsi"/>
        </w:rPr>
      </w:pPr>
      <w:r w:rsidRPr="00AB73C0">
        <w:rPr>
          <w:rFonts w:asciiTheme="minorHAnsi" w:hAnsiTheme="minorHAnsi" w:cstheme="minorHAnsi"/>
        </w:rPr>
        <w:t xml:space="preserve">David A. </w:t>
      </w:r>
      <w:r w:rsidRPr="00AB73C0">
        <w:rPr>
          <w:rStyle w:val="Style13ptBold"/>
          <w:rFonts w:asciiTheme="minorHAnsi" w:hAnsiTheme="minorHAnsi" w:cstheme="minorHAnsi"/>
        </w:rPr>
        <w:t>Lake 14</w:t>
      </w:r>
      <w:r w:rsidRPr="00AB73C0">
        <w:rPr>
          <w:rFonts w:asciiTheme="minorHAnsi" w:hAnsiTheme="minorHAnsi" w:cstheme="minorHAnsi"/>
        </w:rPr>
        <w:t>. University of California, San Diego, USA. “Theory is dead, long live theory: The end of the Great Debates and the rise of eclecticism in International Relations.” European Journal of International Relations 19(3) 567–587</w:t>
      </w:r>
    </w:p>
    <w:p w14:paraId="6DDD6256" w14:textId="77777777" w:rsidR="00771205" w:rsidRPr="00AB73C0" w:rsidRDefault="00771205" w:rsidP="00771205">
      <w:pPr>
        <w:rPr>
          <w:rStyle w:val="StyleUnderline"/>
          <w:rFonts w:asciiTheme="minorHAnsi" w:hAnsiTheme="minorHAnsi" w:cstheme="minorHAnsi"/>
        </w:rPr>
      </w:pPr>
      <w:r w:rsidRPr="00AB73C0">
        <w:rPr>
          <w:rFonts w:asciiTheme="minorHAnsi" w:hAnsiTheme="minorHAnsi" w:cstheme="minorHAnsi"/>
          <w:sz w:val="16"/>
        </w:rPr>
        <w:t xml:space="preserve">More important, as Kuhn (1970) first argued, </w:t>
      </w:r>
      <w:r w:rsidRPr="00AB73C0">
        <w:rPr>
          <w:rStyle w:val="Emphasis"/>
          <w:rFonts w:asciiTheme="minorHAnsi" w:hAnsiTheme="minorHAnsi" w:cstheme="minorHAnsi"/>
        </w:rPr>
        <w:t>progress</w:t>
      </w:r>
      <w:r w:rsidRPr="00AB73C0">
        <w:rPr>
          <w:rStyle w:val="StyleUnderline"/>
          <w:rFonts w:asciiTheme="minorHAnsi" w:hAnsiTheme="minorHAnsi" w:cstheme="minorHAnsi"/>
        </w:rPr>
        <w:t xml:space="preserve"> is only possible </w:t>
      </w:r>
      <w:r w:rsidRPr="00AB73C0">
        <w:rPr>
          <w:rStyle w:val="Emphasis"/>
          <w:rFonts w:asciiTheme="minorHAnsi" w:hAnsiTheme="minorHAnsi" w:cstheme="minorHAnsi"/>
        </w:rPr>
        <w:t>within paradigms</w:t>
      </w:r>
      <w:r w:rsidRPr="00AB73C0">
        <w:rPr>
          <w:rFonts w:asciiTheme="minorHAnsi" w:hAnsiTheme="minorHAnsi" w:cstheme="minorHAnsi"/>
          <w:sz w:val="16"/>
        </w:rPr>
        <w:t xml:space="preserve">. OEP and democratic peace theory, described above, made progress only through sets of shared assumptions and common epistemologies and ontologies that allowed theory to be extended to new topics, additional hypotheses to be deduced, and propositions confronted with evidence according to agreed-upon standards. </w:t>
      </w:r>
      <w:r w:rsidRPr="00B97E3C">
        <w:rPr>
          <w:rStyle w:val="Emphasis"/>
          <w:rFonts w:asciiTheme="minorHAnsi" w:hAnsiTheme="minorHAnsi" w:cstheme="minorHAnsi"/>
          <w:highlight w:val="green"/>
        </w:rPr>
        <w:t>Were researchers</w:t>
      </w:r>
      <w:r w:rsidRPr="00AB73C0">
        <w:rPr>
          <w:rStyle w:val="StyleUnderline"/>
          <w:rFonts w:asciiTheme="minorHAnsi" w:hAnsiTheme="minorHAnsi" w:cstheme="minorHAnsi"/>
        </w:rPr>
        <w:t xml:space="preserve"> in each area </w:t>
      </w:r>
      <w:r w:rsidRPr="00B97E3C">
        <w:rPr>
          <w:rStyle w:val="Emphasis"/>
          <w:rFonts w:asciiTheme="minorHAnsi" w:hAnsiTheme="minorHAnsi" w:cstheme="minorHAnsi"/>
          <w:highlight w:val="green"/>
        </w:rPr>
        <w:t>forced to defend</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their</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methodological</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epistemological</w:t>
      </w:r>
      <w:r w:rsidRPr="00AB73C0">
        <w:rPr>
          <w:rStyle w:val="StyleUnderline"/>
          <w:rFonts w:asciiTheme="minorHAnsi" w:hAnsiTheme="minorHAnsi" w:cstheme="minorHAnsi"/>
        </w:rPr>
        <w:t xml:space="preserve">, and </w:t>
      </w:r>
      <w:r w:rsidRPr="00AB73C0">
        <w:rPr>
          <w:rStyle w:val="Emphasis"/>
          <w:rFonts w:asciiTheme="minorHAnsi" w:hAnsiTheme="minorHAnsi" w:cstheme="minorHAnsi"/>
        </w:rPr>
        <w:t>ontological</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assumptions</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at </w:t>
      </w:r>
      <w:r w:rsidRPr="00B97E3C">
        <w:rPr>
          <w:rStyle w:val="Emphasis"/>
          <w:rFonts w:asciiTheme="minorHAnsi" w:hAnsiTheme="minorHAnsi" w:cstheme="minorHAnsi"/>
          <w:highlight w:val="green"/>
        </w:rPr>
        <w:t>every turn</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progress</w:t>
      </w:r>
      <w:r w:rsidRPr="00AB73C0">
        <w:rPr>
          <w:rStyle w:val="StyleUnderline"/>
          <w:rFonts w:asciiTheme="minorHAnsi" w:hAnsiTheme="minorHAnsi" w:cstheme="minorHAnsi"/>
        </w:rPr>
        <w:t xml:space="preserve"> within the approach </w:t>
      </w:r>
      <w:r w:rsidRPr="00B97E3C">
        <w:rPr>
          <w:rStyle w:val="StyleUnderline"/>
          <w:rFonts w:asciiTheme="minorHAnsi" w:hAnsiTheme="minorHAnsi" w:cstheme="minorHAnsi"/>
          <w:highlight w:val="green"/>
        </w:rPr>
        <w:t xml:space="preserve">would have been </w:t>
      </w:r>
      <w:r w:rsidRPr="00B97E3C">
        <w:rPr>
          <w:rStyle w:val="Emphasis"/>
          <w:rFonts w:asciiTheme="minorHAnsi" w:hAnsiTheme="minorHAnsi" w:cstheme="minorHAnsi"/>
          <w:highlight w:val="green"/>
        </w:rPr>
        <w:t>severely</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hampered</w:t>
      </w:r>
      <w:r w:rsidRPr="00AB73C0">
        <w:rPr>
          <w:rFonts w:asciiTheme="minorHAnsi" w:hAnsiTheme="minorHAnsi" w:cstheme="minorHAnsi"/>
          <w:sz w:val="16"/>
        </w:rPr>
        <w:t xml:space="preserve">. As these research programs have developed, they have been increasingly challenged by accumulated anomalies, as expected, and will either be revised or superseded by some future theory. Although I have not reviewed research in the postpositivist approach in similar detail in this article, and others are undoubtedly better qualified to address this question, I see similar progress in the feminist security studies program from the early works of Enloe (1990) that opened the political space to include women, to Tickner’s (1992) agenda-setting work, to more recent and substantive applications that reveal and highlight the ways in which gender deeply structures world politics (see Sjoberg, 2010; Sjoberg and Via, 2010; Towns, 2010). This too would have been even more difficult if researchers were forced to debate first principles at every turn. Within both positivist and post-positivist approaches, </w:t>
      </w:r>
      <w:r w:rsidRPr="00AB73C0">
        <w:rPr>
          <w:rStyle w:val="StyleUnderline"/>
          <w:rFonts w:asciiTheme="minorHAnsi" w:hAnsiTheme="minorHAnsi" w:cstheme="minorHAnsi"/>
        </w:rPr>
        <w:t>progress occurs within paradigms according to their own criteria for evaluating that progress</w:t>
      </w:r>
      <w:r w:rsidRPr="00AB73C0">
        <w:rPr>
          <w:rFonts w:asciiTheme="minorHAnsi" w:hAnsiTheme="minorHAnsi" w:cstheme="minorHAnsi"/>
          <w:sz w:val="16"/>
        </w:rPr>
        <w:t xml:space="preserve">. </w:t>
      </w:r>
      <w:r w:rsidRPr="00AB73C0">
        <w:rPr>
          <w:rStyle w:val="StyleUnderline"/>
          <w:rFonts w:asciiTheme="minorHAnsi" w:hAnsiTheme="minorHAnsi" w:cstheme="minorHAnsi"/>
        </w:rPr>
        <w:t>This suggests letting each paradigm develop on its own in its own fashion.</w:t>
      </w:r>
    </w:p>
    <w:p w14:paraId="61127D25" w14:textId="77777777" w:rsidR="00771205" w:rsidRPr="00AB73C0" w:rsidRDefault="00771205" w:rsidP="00771205">
      <w:pPr>
        <w:rPr>
          <w:rStyle w:val="StyleUnderline"/>
          <w:rFonts w:asciiTheme="minorHAnsi" w:hAnsiTheme="minorHAnsi" w:cstheme="minorHAnsi"/>
        </w:rPr>
      </w:pPr>
      <w:r w:rsidRPr="00AB73C0">
        <w:rPr>
          <w:rFonts w:asciiTheme="minorHAnsi" w:hAnsiTheme="minorHAnsi" w:cstheme="minorHAnsi"/>
          <w:sz w:val="16"/>
        </w:rPr>
        <w:t xml:space="preserve">In the end, </w:t>
      </w:r>
      <w:r w:rsidRPr="00AB73C0">
        <w:rPr>
          <w:rStyle w:val="StyleUnderline"/>
          <w:rFonts w:asciiTheme="minorHAnsi" w:hAnsiTheme="minorHAnsi" w:cstheme="minorHAnsi"/>
        </w:rPr>
        <w:t>I prefer progress within paradigms rather than war between paradigms</w:t>
      </w:r>
      <w:r w:rsidRPr="00AB73C0">
        <w:rPr>
          <w:rFonts w:asciiTheme="minorHAnsi" w:hAnsiTheme="minorHAnsi" w:cstheme="minorHAnsi"/>
          <w:sz w:val="16"/>
        </w:rPr>
        <w:t xml:space="preserve">, especially as the latter would be inconclusive. </w:t>
      </w:r>
      <w:r w:rsidRPr="00AB73C0">
        <w:rPr>
          <w:rStyle w:val="StyleUnderline"/>
          <w:rFonts w:asciiTheme="minorHAnsi" w:hAnsiTheme="minorHAnsi" w:cstheme="minorHAnsi"/>
        </w:rPr>
        <w:t>The human condition is precarious</w:t>
      </w:r>
      <w:r w:rsidRPr="00AB73C0">
        <w:rPr>
          <w:rFonts w:asciiTheme="minorHAnsi" w:hAnsiTheme="minorHAnsi" w:cstheme="minorHAnsi"/>
          <w:sz w:val="16"/>
        </w:rPr>
        <w:t xml:space="preserve">. </w:t>
      </w:r>
      <w:r w:rsidRPr="00B97E3C">
        <w:rPr>
          <w:rStyle w:val="StyleUnderline"/>
          <w:rFonts w:asciiTheme="minorHAnsi" w:hAnsiTheme="minorHAnsi" w:cstheme="minorHAnsi"/>
          <w:highlight w:val="green"/>
        </w:rPr>
        <w:t xml:space="preserve">This is still the </w:t>
      </w:r>
      <w:r w:rsidRPr="00B97E3C">
        <w:rPr>
          <w:rStyle w:val="Emphasis"/>
          <w:rFonts w:asciiTheme="minorHAnsi" w:hAnsiTheme="minorHAnsi" w:cstheme="minorHAnsi"/>
          <w:highlight w:val="green"/>
        </w:rPr>
        <w:t>age</w:t>
      </w:r>
      <w:r w:rsidRPr="00B97E3C">
        <w:rPr>
          <w:rStyle w:val="StyleUnderline"/>
          <w:rFonts w:asciiTheme="minorHAnsi" w:hAnsiTheme="minorHAnsi" w:cstheme="minorHAnsi"/>
          <w:highlight w:val="green"/>
        </w:rPr>
        <w:t xml:space="preserve"> of</w:t>
      </w:r>
      <w:r w:rsidRPr="00AB73C0">
        <w:rPr>
          <w:rStyle w:val="StyleUnderline"/>
          <w:rFonts w:asciiTheme="minorHAnsi" w:hAnsiTheme="minorHAnsi" w:cstheme="minorHAnsi"/>
        </w:rPr>
        <w:t xml:space="preserve"> </w:t>
      </w:r>
      <w:r w:rsidRPr="00AB73C0">
        <w:rPr>
          <w:rStyle w:val="Emphasis"/>
          <w:rFonts w:asciiTheme="minorHAnsi" w:hAnsiTheme="minorHAnsi" w:cstheme="minorHAnsi"/>
        </w:rPr>
        <w:t>thermo</w:t>
      </w:r>
      <w:r w:rsidRPr="00B97E3C">
        <w:rPr>
          <w:rStyle w:val="Emphasis"/>
          <w:rFonts w:asciiTheme="minorHAnsi" w:hAnsiTheme="minorHAnsi" w:cstheme="minorHAnsi"/>
          <w:highlight w:val="green"/>
        </w:rPr>
        <w:t>nuclear weapons</w:t>
      </w:r>
      <w:r w:rsidRPr="00AB73C0">
        <w:rPr>
          <w:rFonts w:asciiTheme="minorHAnsi" w:hAnsiTheme="minorHAnsi" w:cstheme="minorHAnsi"/>
          <w:sz w:val="16"/>
        </w:rPr>
        <w:t xml:space="preserve">. Globalization continues to disrupt lives as countries realign their economies on the basis of comparative advantage, production chains are disaggregated and wrapped around the globe, and </w:t>
      </w:r>
      <w:r w:rsidRPr="00B97E3C">
        <w:rPr>
          <w:rStyle w:val="Emphasis"/>
          <w:rFonts w:asciiTheme="minorHAnsi" w:hAnsiTheme="minorHAnsi" w:cstheme="minorHAnsi"/>
          <w:highlight w:val="green"/>
        </w:rPr>
        <w:t>financial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crises</w:t>
      </w:r>
      <w:r w:rsidRPr="00AB73C0">
        <w:rPr>
          <w:rStyle w:val="StyleUnderline"/>
          <w:rFonts w:asciiTheme="minorHAnsi" w:hAnsiTheme="minorHAnsi" w:cstheme="minorHAnsi"/>
        </w:rPr>
        <w:t xml:space="preserve"> in one country </w:t>
      </w:r>
      <w:r w:rsidRPr="00B97E3C">
        <w:rPr>
          <w:rStyle w:val="Emphasis"/>
          <w:rFonts w:asciiTheme="minorHAnsi" w:hAnsiTheme="minorHAnsi" w:cstheme="minorHAnsi"/>
          <w:highlight w:val="green"/>
        </w:rPr>
        <w:t>reverberate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around the planet</w:t>
      </w:r>
      <w:r w:rsidRPr="00AB73C0">
        <w:rPr>
          <w:rStyle w:val="StyleUnderline"/>
          <w:rFonts w:asciiTheme="minorHAnsi" w:hAnsiTheme="minorHAnsi" w:cstheme="minorHAnsi"/>
        </w:rPr>
        <w:t xml:space="preserve"> in minutes</w:t>
      </w:r>
      <w:r w:rsidRPr="00AB73C0">
        <w:rPr>
          <w:rFonts w:asciiTheme="minorHAnsi" w:hAnsiTheme="minorHAnsi" w:cstheme="minorHAnsi"/>
          <w:sz w:val="16"/>
        </w:rPr>
        <w:t xml:space="preserve">. </w:t>
      </w:r>
      <w:r w:rsidRPr="00AB73C0">
        <w:rPr>
          <w:rStyle w:val="StyleUnderline"/>
          <w:rFonts w:asciiTheme="minorHAnsi" w:hAnsiTheme="minorHAnsi" w:cstheme="minorHAnsi"/>
        </w:rPr>
        <w:t xml:space="preserve">Transnational </w:t>
      </w:r>
      <w:r w:rsidRPr="00B97E3C">
        <w:rPr>
          <w:rStyle w:val="StyleUnderline"/>
          <w:rFonts w:asciiTheme="minorHAnsi" w:hAnsiTheme="minorHAnsi" w:cstheme="minorHAnsi"/>
          <w:highlight w:val="green"/>
        </w:rPr>
        <w:t>terrorism</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threatens</w:t>
      </w:r>
      <w:r w:rsidRPr="00AB73C0">
        <w:rPr>
          <w:rStyle w:val="StyleUnderline"/>
          <w:rFonts w:asciiTheme="minorHAnsi" w:hAnsiTheme="minorHAnsi" w:cstheme="minorHAnsi"/>
        </w:rPr>
        <w:t xml:space="preserve"> to turn otherwise local disputes into </w:t>
      </w:r>
      <w:r w:rsidRPr="00B97E3C">
        <w:rPr>
          <w:rStyle w:val="StyleUnderline"/>
          <w:rFonts w:asciiTheme="minorHAnsi" w:hAnsiTheme="minorHAnsi" w:cstheme="minorHAnsi"/>
          <w:highlight w:val="green"/>
        </w:rPr>
        <w:t>global conflicts</w:t>
      </w:r>
      <w:r w:rsidRPr="00AB73C0">
        <w:rPr>
          <w:rStyle w:val="StyleUnderline"/>
          <w:rFonts w:asciiTheme="minorHAnsi" w:hAnsiTheme="minorHAnsi" w:cstheme="minorHAnsi"/>
        </w:rPr>
        <w:t>, and leave everyone everywhere feeling unsafe</w:t>
      </w:r>
      <w:r w:rsidRPr="00AB73C0">
        <w:rPr>
          <w:rFonts w:asciiTheme="minorHAnsi" w:hAnsiTheme="minorHAnsi" w:cstheme="minorHAnsi"/>
          <w:sz w:val="16"/>
        </w:rPr>
        <w:t xml:space="preserve">. And all the while, </w:t>
      </w:r>
      <w:r w:rsidRPr="00AB73C0">
        <w:rPr>
          <w:rStyle w:val="StyleUnderline"/>
          <w:rFonts w:asciiTheme="minorHAnsi" w:hAnsiTheme="minorHAnsi" w:cstheme="minorHAnsi"/>
        </w:rPr>
        <w:t>anthropomorphic change transforms the global climate with potentially catastrophic consequences</w:t>
      </w:r>
      <w:r w:rsidRPr="00AB73C0">
        <w:rPr>
          <w:rFonts w:asciiTheme="minorHAnsi" w:hAnsiTheme="minorHAnsi" w:cstheme="minorHAnsi"/>
          <w:sz w:val="16"/>
        </w:rPr>
        <w:t xml:space="preserve">. Under these circumstances, </w:t>
      </w:r>
      <w:r w:rsidRPr="00B97E3C">
        <w:rPr>
          <w:rStyle w:val="StyleUnderline"/>
          <w:rFonts w:asciiTheme="minorHAnsi" w:hAnsiTheme="minorHAnsi" w:cstheme="minorHAnsi"/>
          <w:highlight w:val="green"/>
        </w:rPr>
        <w:t>we as a</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society need all the help we can get</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monopoly</w:t>
      </w:r>
      <w:r w:rsidRPr="00B97E3C">
        <w:rPr>
          <w:rStyle w:val="StyleUnderline"/>
          <w:rFonts w:asciiTheme="minorHAnsi" w:hAnsiTheme="minorHAnsi" w:cstheme="minorHAnsi"/>
          <w:highlight w:val="green"/>
        </w:rPr>
        <w:t xml:space="preserve"> on </w:t>
      </w:r>
      <w:r w:rsidRPr="00B97E3C">
        <w:rPr>
          <w:rStyle w:val="Emphasis"/>
          <w:rFonts w:asciiTheme="minorHAnsi" w:hAnsiTheme="minorHAnsi" w:cstheme="minorHAnsi"/>
          <w:highlight w:val="green"/>
        </w:rPr>
        <w:t>knowledge</w:t>
      </w:r>
      <w:r w:rsidRPr="00AB73C0">
        <w:rPr>
          <w:rFonts w:asciiTheme="minorHAnsi" w:hAnsiTheme="minorHAnsi" w:cstheme="minorHAnsi"/>
          <w:sz w:val="16"/>
        </w:rPr>
        <w:t xml:space="preserve">. </w:t>
      </w:r>
      <w:r w:rsidRPr="00AB73C0">
        <w:rPr>
          <w:rStyle w:val="StyleUnderline"/>
          <w:rFonts w:asciiTheme="minorHAnsi" w:hAnsiTheme="minorHAnsi" w:cstheme="minorHAnsi"/>
        </w:rPr>
        <w:t xml:space="preserve">And </w:t>
      </w:r>
      <w:r w:rsidRPr="00B97E3C">
        <w:rPr>
          <w:rStyle w:val="StyleUnderline"/>
          <w:rFonts w:asciiTheme="minorHAnsi" w:hAnsiTheme="minorHAnsi" w:cstheme="minorHAnsi"/>
          <w:highlight w:val="green"/>
        </w:rPr>
        <w:t xml:space="preserve">there is </w:t>
      </w:r>
      <w:r w:rsidRPr="00B97E3C">
        <w:rPr>
          <w:rStyle w:val="Emphasis"/>
          <w:rFonts w:asciiTheme="minorHAnsi" w:hAnsiTheme="minorHAnsi" w:cstheme="minorHAnsi"/>
          <w:highlight w:val="green"/>
        </w:rPr>
        <w:t>no guarantee</w:t>
      </w:r>
      <w:r w:rsidRPr="00AB73C0">
        <w:rPr>
          <w:rStyle w:val="StyleUnderline"/>
          <w:rFonts w:asciiTheme="minorHAnsi" w:hAnsiTheme="minorHAnsi" w:cstheme="minorHAnsi"/>
        </w:rPr>
        <w:t xml:space="preserve"> that any </w:t>
      </w:r>
      <w:r w:rsidRPr="00B97E3C">
        <w:rPr>
          <w:rStyle w:val="Emphasis"/>
          <w:rFonts w:asciiTheme="minorHAnsi" w:hAnsiTheme="minorHAnsi" w:cstheme="minorHAnsi"/>
          <w:highlight w:val="green"/>
        </w:rPr>
        <w:t>one kind</w:t>
      </w:r>
      <w:r w:rsidRPr="00B97E3C">
        <w:rPr>
          <w:rStyle w:val="StyleUnderline"/>
          <w:rFonts w:asciiTheme="minorHAnsi" w:hAnsiTheme="minorHAnsi" w:cstheme="minorHAnsi"/>
          <w:highlight w:val="green"/>
        </w:rPr>
        <w:t xml:space="preserve"> of knowledge</w:t>
      </w:r>
      <w:r w:rsidRPr="00AB73C0">
        <w:rPr>
          <w:rStyle w:val="StyleUnderline"/>
          <w:rFonts w:asciiTheme="minorHAnsi" w:hAnsiTheme="minorHAnsi" w:cstheme="minorHAnsi"/>
        </w:rPr>
        <w:t xml:space="preserve"> generated and understood </w:t>
      </w:r>
      <w:r w:rsidRPr="00B97E3C">
        <w:rPr>
          <w:rStyle w:val="Emphasis"/>
          <w:rFonts w:asciiTheme="minorHAnsi" w:hAnsiTheme="minorHAnsi" w:cstheme="minorHAnsi"/>
          <w:highlight w:val="green"/>
        </w:rPr>
        <w:t>within</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any</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one epistemology</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or </w:t>
      </w:r>
      <w:r w:rsidRPr="00B97E3C">
        <w:rPr>
          <w:rStyle w:val="Emphasis"/>
          <w:rFonts w:asciiTheme="minorHAnsi" w:hAnsiTheme="minorHAnsi" w:cstheme="minorHAnsi"/>
          <w:highlight w:val="green"/>
        </w:rPr>
        <w:t>ontology</w:t>
      </w:r>
      <w:r w:rsidRPr="00B97E3C">
        <w:rPr>
          <w:rStyle w:val="StyleUnderline"/>
          <w:rFonts w:asciiTheme="minorHAnsi" w:hAnsiTheme="minorHAnsi" w:cstheme="minorHAnsi"/>
          <w:highlight w:val="green"/>
        </w:rPr>
        <w:t xml:space="preserve"> is </w:t>
      </w:r>
      <w:r w:rsidRPr="00B97E3C">
        <w:rPr>
          <w:rStyle w:val="Emphasis"/>
          <w:rFonts w:asciiTheme="minorHAnsi" w:hAnsiTheme="minorHAnsi" w:cstheme="minorHAnsi"/>
          <w:highlight w:val="green"/>
        </w:rPr>
        <w:t>always</w:t>
      </w:r>
      <w:r w:rsidRPr="00AB73C0">
        <w:rPr>
          <w:rStyle w:val="StyleUnderline"/>
          <w:rFonts w:asciiTheme="minorHAnsi" w:hAnsiTheme="minorHAnsi" w:cstheme="minorHAnsi"/>
        </w:rPr>
        <w:t xml:space="preserve"> and everywhere </w:t>
      </w:r>
      <w:r w:rsidRPr="00B97E3C">
        <w:rPr>
          <w:rStyle w:val="StyleUnderline"/>
          <w:rFonts w:asciiTheme="minorHAnsi" w:hAnsiTheme="minorHAnsi" w:cstheme="minorHAnsi"/>
          <w:highlight w:val="green"/>
        </w:rPr>
        <w:t xml:space="preserve">more </w:t>
      </w:r>
      <w:r w:rsidRPr="00B97E3C">
        <w:rPr>
          <w:rStyle w:val="Emphasis"/>
          <w:rFonts w:asciiTheme="minorHAnsi" w:hAnsiTheme="minorHAnsi" w:cstheme="minorHAnsi"/>
          <w:highlight w:val="green"/>
        </w:rPr>
        <w:t>useful</w:t>
      </w:r>
      <w:r w:rsidRPr="00AB73C0">
        <w:rPr>
          <w:rStyle w:val="StyleUnderline"/>
          <w:rFonts w:asciiTheme="minorHAnsi" w:hAnsiTheme="minorHAnsi" w:cstheme="minorHAnsi"/>
        </w:rPr>
        <w:t xml:space="preserve"> than another</w:t>
      </w:r>
      <w:r w:rsidRPr="00AB73C0">
        <w:rPr>
          <w:rFonts w:asciiTheme="minorHAnsi" w:hAnsiTheme="minorHAnsi" w:cstheme="minorHAnsi"/>
          <w:sz w:val="16"/>
        </w:rPr>
        <w:t xml:space="preserve">. </w:t>
      </w:r>
      <w:r w:rsidRPr="00AB73C0">
        <w:rPr>
          <w:rStyle w:val="StyleUnderline"/>
          <w:rFonts w:asciiTheme="minorHAnsi" w:hAnsiTheme="minorHAnsi" w:cstheme="minorHAnsi"/>
        </w:rPr>
        <w:t>To assert otherwise is an act of supreme intellectual hubris.</w:t>
      </w:r>
    </w:p>
    <w:p w14:paraId="1D57D0AE" w14:textId="77777777" w:rsidR="00771205" w:rsidRPr="00AB73C0" w:rsidRDefault="00771205" w:rsidP="00771205">
      <w:pPr>
        <w:rPr>
          <w:rFonts w:asciiTheme="minorHAnsi" w:hAnsiTheme="minorHAnsi" w:cstheme="minorHAnsi"/>
          <w:sz w:val="16"/>
        </w:rPr>
      </w:pPr>
      <w:r w:rsidRPr="00AB73C0">
        <w:rPr>
          <w:rStyle w:val="StyleUnderline"/>
          <w:rFonts w:asciiTheme="minorHAnsi" w:hAnsiTheme="minorHAnsi" w:cstheme="minorHAnsi"/>
        </w:rPr>
        <w:t>This is not a plea to let a hundred, a thousand, or ten thousand intellectual flowers bloom</w:t>
      </w:r>
      <w:r w:rsidRPr="00AB73C0">
        <w:rPr>
          <w:rFonts w:asciiTheme="minorHAnsi" w:hAnsiTheme="minorHAnsi" w:cstheme="minorHAnsi"/>
          <w:sz w:val="16"/>
        </w:rPr>
        <w:t xml:space="preserve">. </w:t>
      </w:r>
      <w:r w:rsidRPr="00AB73C0">
        <w:rPr>
          <w:rStyle w:val="StyleUnderline"/>
          <w:rFonts w:asciiTheme="minorHAnsi" w:hAnsiTheme="minorHAnsi" w:cstheme="minorHAnsi"/>
        </w:rPr>
        <w:t>Scholars working in cloistered isolation are not likely to produce great insights, especially when the social problems besetting us today are of such magnitude</w:t>
      </w:r>
      <w:r w:rsidRPr="00AB73C0">
        <w:rPr>
          <w:rFonts w:asciiTheme="minorHAnsi" w:hAnsiTheme="minorHAnsi" w:cstheme="minorHAnsi"/>
          <w:sz w:val="16"/>
        </w:rPr>
        <w:t xml:space="preserve">. </w:t>
      </w:r>
      <w:r w:rsidRPr="00B97E3C">
        <w:rPr>
          <w:rStyle w:val="Emphasis"/>
          <w:rFonts w:asciiTheme="minorHAnsi" w:hAnsiTheme="minorHAnsi" w:cstheme="minorHAnsi"/>
          <w:highlight w:val="green"/>
        </w:rPr>
        <w:t>All</w:t>
      </w:r>
      <w:r w:rsidRPr="00AB73C0">
        <w:rPr>
          <w:rStyle w:val="Emphasis"/>
          <w:rFonts w:asciiTheme="minorHAnsi" w:hAnsiTheme="minorHAnsi" w:cstheme="minorHAnsi"/>
        </w:rPr>
        <w:t xml:space="preserve"> </w:t>
      </w:r>
      <w:r w:rsidRPr="00B97E3C">
        <w:rPr>
          <w:rStyle w:val="Emphasis"/>
          <w:rFonts w:asciiTheme="minorHAnsi" w:hAnsiTheme="minorHAnsi" w:cstheme="minorHAnsi"/>
          <w:highlight w:val="green"/>
        </w:rPr>
        <w:t>knowledge</w:t>
      </w:r>
      <w:r w:rsidRPr="00AB73C0">
        <w:rPr>
          <w:rStyle w:val="StyleUnderline"/>
          <w:rFonts w:asciiTheme="minorHAnsi" w:hAnsiTheme="minorHAnsi" w:cstheme="minorHAnsi"/>
        </w:rPr>
        <w:t xml:space="preserve"> </w:t>
      </w:r>
      <w:r w:rsidRPr="00B97E3C">
        <w:rPr>
          <w:rStyle w:val="StyleUnderline"/>
          <w:rFonts w:asciiTheme="minorHAnsi" w:hAnsiTheme="minorHAnsi" w:cstheme="minorHAnsi"/>
          <w:highlight w:val="green"/>
        </w:rPr>
        <w:t xml:space="preserve">must be </w:t>
      </w:r>
      <w:r w:rsidRPr="00B97E3C">
        <w:rPr>
          <w:rStyle w:val="Emphasis"/>
          <w:rFonts w:asciiTheme="minorHAnsi" w:hAnsiTheme="minorHAnsi" w:cstheme="minorHAnsi"/>
          <w:highlight w:val="green"/>
        </w:rPr>
        <w:t>disciplined</w:t>
      </w:r>
      <w:r w:rsidRPr="00AB73C0">
        <w:rPr>
          <w:rFonts w:asciiTheme="minorHAnsi" w:hAnsiTheme="minorHAnsi" w:cstheme="minorHAnsi"/>
          <w:sz w:val="16"/>
        </w:rPr>
        <w:t xml:space="preserve">. That is, knowledge must be shared by and with others if it is to count as knowledge. </w:t>
      </w:r>
      <w:r w:rsidRPr="00AB73C0">
        <w:rPr>
          <w:rStyle w:val="StyleUnderline"/>
          <w:rFonts w:asciiTheme="minorHAnsi" w:hAnsiTheme="minorHAnsi" w:cstheme="minorHAnsi"/>
        </w:rPr>
        <w:t>Positivists and post-positivists are each working hard to improve and clarify the standards of knowledge within their respective paradigms. This is an important turn for both, as it will facilitate progress within each even as it raises barriers to exchange across approaches</w:t>
      </w:r>
      <w:r w:rsidRPr="00AB73C0">
        <w:rPr>
          <w:rFonts w:asciiTheme="minorHAnsi" w:hAnsiTheme="minorHAnsi" w:cstheme="minorHAnsi"/>
          <w:sz w:val="16"/>
        </w:rPr>
        <w:t>. So, if not a thousand flowers, it is perhaps better for teams of scholars to tend a small number of separate gardens, grow what they can best, and share when possible with the others and, especially, the broader societies of which they are part.</w:t>
      </w:r>
    </w:p>
    <w:p w14:paraId="4CED6DB0" w14:textId="77777777" w:rsidR="00771205" w:rsidRPr="00AB73C0" w:rsidRDefault="00771205" w:rsidP="00771205">
      <w:pPr>
        <w:rPr>
          <w:rFonts w:asciiTheme="minorHAnsi" w:hAnsiTheme="minorHAnsi" w:cstheme="minorHAnsi"/>
          <w:sz w:val="16"/>
        </w:rPr>
      </w:pPr>
      <w:r w:rsidRPr="00AB73C0">
        <w:rPr>
          <w:rStyle w:val="StyleUnderline"/>
          <w:rFonts w:asciiTheme="minorHAnsi" w:hAnsiTheme="minorHAnsi" w:cstheme="minorHAnsi"/>
        </w:rPr>
        <w:t>Do not mourn the end of theory</w:t>
      </w:r>
      <w:r w:rsidRPr="00AB73C0">
        <w:rPr>
          <w:rFonts w:asciiTheme="minorHAnsi" w:hAnsiTheme="minorHAnsi" w:cstheme="minorHAnsi"/>
          <w:sz w:val="16"/>
        </w:rPr>
        <w:t xml:space="preserve">, if by theory we mean the Great Debates in International Relations. Too often, the Great Debates and especially the paradigm wars became contests over the truth status of assumptions. </w:t>
      </w:r>
      <w:r w:rsidRPr="00B97E3C">
        <w:rPr>
          <w:rStyle w:val="Emphasis"/>
          <w:rFonts w:asciiTheme="minorHAnsi" w:hAnsiTheme="minorHAnsi" w:cstheme="minorHAnsi"/>
          <w:highlight w:val="green"/>
        </w:rPr>
        <w:t>Declarations</w:t>
      </w:r>
      <w:r w:rsidRPr="00AB73C0">
        <w:rPr>
          <w:rStyle w:val="StyleUnderline"/>
          <w:rFonts w:asciiTheme="minorHAnsi" w:hAnsiTheme="minorHAnsi" w:cstheme="minorHAnsi"/>
        </w:rPr>
        <w:t xml:space="preserve"> that ‘I am a realist’ or pronouncements that ‘As a liberal, I predict …’ </w:t>
      </w:r>
      <w:r w:rsidRPr="00B97E3C">
        <w:rPr>
          <w:rStyle w:val="StyleUnderline"/>
          <w:rFonts w:asciiTheme="minorHAnsi" w:hAnsiTheme="minorHAnsi" w:cstheme="minorHAnsi"/>
          <w:highlight w:val="green"/>
        </w:rPr>
        <w:t>were statements of</w:t>
      </w:r>
      <w:r w:rsidRPr="00AB73C0">
        <w:rPr>
          <w:rStyle w:val="StyleUnderline"/>
          <w:rFonts w:asciiTheme="minorHAnsi" w:hAnsiTheme="minorHAnsi" w:cstheme="minorHAnsi"/>
        </w:rPr>
        <w:t xml:space="preserve"> a near </w:t>
      </w:r>
      <w:r w:rsidRPr="00AB73C0">
        <w:rPr>
          <w:rStyle w:val="Emphasis"/>
          <w:rFonts w:asciiTheme="minorHAnsi" w:hAnsiTheme="minorHAnsi" w:cstheme="minorHAnsi"/>
        </w:rPr>
        <w:t xml:space="preserve">quasi-religious </w:t>
      </w:r>
      <w:r w:rsidRPr="00B97E3C">
        <w:rPr>
          <w:rStyle w:val="Emphasis"/>
          <w:rFonts w:asciiTheme="minorHAnsi" w:hAnsiTheme="minorHAnsi" w:cstheme="minorHAnsi"/>
          <w:highlight w:val="green"/>
        </w:rPr>
        <w:t>faith</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not</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conclusions</w:t>
      </w:r>
      <w:r w:rsidRPr="00AB73C0">
        <w:rPr>
          <w:rStyle w:val="StyleUnderline"/>
          <w:rFonts w:asciiTheme="minorHAnsi" w:hAnsiTheme="minorHAnsi" w:cstheme="minorHAnsi"/>
        </w:rPr>
        <w:t xml:space="preserve"> that </w:t>
      </w:r>
      <w:r w:rsidRPr="00B97E3C">
        <w:rPr>
          <w:rStyle w:val="StyleUnderline"/>
          <w:rFonts w:asciiTheme="minorHAnsi" w:hAnsiTheme="minorHAnsi" w:cstheme="minorHAnsi"/>
          <w:highlight w:val="green"/>
        </w:rPr>
        <w:t xml:space="preserve">followed </w:t>
      </w:r>
      <w:r w:rsidRPr="00B97E3C">
        <w:rPr>
          <w:rStyle w:val="Emphasis"/>
          <w:rFonts w:asciiTheme="minorHAnsi" w:hAnsiTheme="minorHAnsi" w:cstheme="minorHAnsi"/>
          <w:highlight w:val="green"/>
        </w:rPr>
        <w:t>from</w:t>
      </w:r>
      <w:r w:rsidRPr="00B97E3C">
        <w:rPr>
          <w:rStyle w:val="StyleUnderline"/>
          <w:rFonts w:asciiTheme="minorHAnsi" w:hAnsiTheme="minorHAnsi" w:cstheme="minorHAnsi"/>
          <w:highlight w:val="green"/>
        </w:rPr>
        <w:t xml:space="preserve"> a</w:t>
      </w:r>
      <w:r w:rsidRPr="00AB73C0">
        <w:rPr>
          <w:rStyle w:val="StyleUnderline"/>
          <w:rFonts w:asciiTheme="minorHAnsi" w:hAnsiTheme="minorHAnsi" w:cstheme="minorHAnsi"/>
        </w:rPr>
        <w:t xml:space="preserve"> </w:t>
      </w:r>
      <w:r w:rsidRPr="00B97E3C">
        <w:rPr>
          <w:rStyle w:val="Emphasis"/>
          <w:rFonts w:asciiTheme="minorHAnsi" w:hAnsiTheme="minorHAnsi" w:cstheme="minorHAnsi"/>
          <w:highlight w:val="green"/>
        </w:rPr>
        <w:t>falsifiable theory</w:t>
      </w:r>
      <w:r w:rsidRPr="00B97E3C">
        <w:rPr>
          <w:rStyle w:val="StyleUnderline"/>
          <w:rFonts w:asciiTheme="minorHAnsi" w:hAnsiTheme="minorHAnsi" w:cstheme="minorHAnsi"/>
          <w:highlight w:val="green"/>
        </w:rPr>
        <w:t xml:space="preserve"> </w:t>
      </w:r>
      <w:r w:rsidRPr="00B97E3C">
        <w:rPr>
          <w:rStyle w:val="Emphasis"/>
          <w:rFonts w:asciiTheme="minorHAnsi" w:hAnsiTheme="minorHAnsi" w:cstheme="minorHAnsi"/>
          <w:highlight w:val="green"/>
        </w:rPr>
        <w:t>with</w:t>
      </w:r>
      <w:r w:rsidRPr="00AB73C0">
        <w:rPr>
          <w:rStyle w:val="StyleUnderline"/>
          <w:rFonts w:asciiTheme="minorHAnsi" w:hAnsiTheme="minorHAnsi" w:cstheme="minorHAnsi"/>
        </w:rPr>
        <w:t xml:space="preserve"> stronger </w:t>
      </w:r>
      <w:r w:rsidRPr="00B97E3C">
        <w:rPr>
          <w:rStyle w:val="Emphasis"/>
          <w:rFonts w:asciiTheme="minorHAnsi" w:hAnsiTheme="minorHAnsi" w:cstheme="minorHAnsi"/>
          <w:highlight w:val="green"/>
        </w:rPr>
        <w:t>empirical support</w:t>
      </w:r>
      <w:r w:rsidRPr="00AB73C0">
        <w:rPr>
          <w:rFonts w:asciiTheme="minorHAnsi" w:hAnsiTheme="minorHAnsi" w:cstheme="minorHAnsi"/>
          <w:sz w:val="16"/>
        </w:rPr>
        <w:t>. Likewise, assertions that positivism or post-positivism is a better approach to understanding world politics are similarly blinding. The Great Debates were too often academic in the worst sense of that term. Mid-level theory flourished in the interstices of these debates for decades and now, with the waning of the paradigm wars, is coming into its own within the field. I regard this as an entirely positive development. We may be witnessing the demise of a particular kind of grand theory, but theory — in the plural — lives. Long may they reign.</w:t>
      </w:r>
    </w:p>
    <w:p w14:paraId="4B95E7E8" w14:textId="77777777" w:rsidR="00771205" w:rsidRPr="001736B8" w:rsidRDefault="00771205" w:rsidP="00771205">
      <w:pPr>
        <w:pStyle w:val="Heading4"/>
        <w:rPr>
          <w:rFonts w:cs="Calibri"/>
        </w:rPr>
      </w:pPr>
      <w:bookmarkStart w:id="3" w:name="_Hlk61679901"/>
      <w:bookmarkEnd w:id="2"/>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50EE897F" w14:textId="77777777" w:rsidR="00771205" w:rsidRPr="001736B8" w:rsidRDefault="00771205" w:rsidP="00771205">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0" w:history="1">
        <w:r w:rsidRPr="001736B8">
          <w:rPr>
            <w:rStyle w:val="Hyperlink"/>
          </w:rPr>
          <w:t>https://read.dukeupress.edu/american-literature/article/89/4/761/132823/Impossible-Futures-Fictions-of-Risk-in-the-Longue</w:t>
        </w:r>
      </w:hyperlink>
    </w:p>
    <w:p w14:paraId="6A1D9B49" w14:textId="77777777" w:rsidR="00771205" w:rsidRPr="001736B8" w:rsidRDefault="00771205" w:rsidP="00771205">
      <w:pPr>
        <w:pStyle w:val="ListParagraph"/>
        <w:numPr>
          <w:ilvl w:val="0"/>
          <w:numId w:val="11"/>
        </w:numPr>
      </w:pPr>
      <w:r w:rsidRPr="001736B8">
        <w:t>Squo power structures (i.e. what the K criticizes) paint themselves as stable/inevitable to project their power and maintain dominance</w:t>
      </w:r>
    </w:p>
    <w:p w14:paraId="0CDB2AAC" w14:textId="77777777" w:rsidR="00771205" w:rsidRPr="001736B8" w:rsidRDefault="00771205" w:rsidP="00771205">
      <w:pPr>
        <w:pStyle w:val="ListParagraph"/>
        <w:numPr>
          <w:ilvl w:val="0"/>
          <w:numId w:val="11"/>
        </w:numPr>
      </w:pPr>
      <w:r w:rsidRPr="001736B8">
        <w:t>Questioning that stability thru extinction narratives questions squo world orders bc it calls into ques the idea of squo world stability which allows us to envision alternative worlds/future i.e. one where it fails and causes extinction</w:t>
      </w:r>
    </w:p>
    <w:p w14:paraId="4F00B238" w14:textId="77777777" w:rsidR="00771205" w:rsidRPr="001736B8" w:rsidRDefault="00771205" w:rsidP="00771205">
      <w:pPr>
        <w:pStyle w:val="ListParagraph"/>
        <w:numPr>
          <w:ilvl w:val="0"/>
          <w:numId w:val="11"/>
        </w:numPr>
      </w:pPr>
      <w:r w:rsidRPr="001736B8">
        <w:t>Justifies extinction focus and preventing extinction in the name of changing those squo structures</w:t>
      </w:r>
    </w:p>
    <w:p w14:paraId="68C1EED9" w14:textId="77777777" w:rsidR="00771205" w:rsidRDefault="00771205" w:rsidP="00771205">
      <w:pPr>
        <w:rPr>
          <w:rStyle w:val="StyleUnderline"/>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(202-3). In a world of threat, Buell demands a realism that might help us see risks more clearly and aid our survival.</w:t>
      </w:r>
      <w:r w:rsidRPr="001736B8">
        <w:rPr>
          <w:sz w:val="12"/>
        </w:rPr>
        <w:t>¶</w:t>
      </w:r>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statu</w:t>
      </w:r>
      <w:r w:rsidRPr="00D03231">
        <w:rPr>
          <w:rStyle w:val="StyleUnderline"/>
          <w:highlight w:val="green"/>
        </w:rPr>
        <w:t>squo</w:t>
      </w:r>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p>
    <w:p w14:paraId="72F4F93C" w14:textId="77777777" w:rsidR="00771205" w:rsidRDefault="00771205" w:rsidP="00771205">
      <w:pPr>
        <w:rPr>
          <w:rStyle w:val="StyleUnderline"/>
        </w:rPr>
      </w:pPr>
    </w:p>
    <w:p w14:paraId="3B0A5D0C" w14:textId="77777777" w:rsidR="00771205" w:rsidRPr="001736B8" w:rsidRDefault="00771205" w:rsidP="00771205">
      <w:pPr>
        <w:rPr>
          <w:sz w:val="12"/>
        </w:rPr>
      </w:pP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The end of capitalism may yet become more thinkable than the end of the world. Just wait long enough. Stranger things will happen.</w:t>
      </w:r>
      <w:r w:rsidRPr="001736B8">
        <w:rPr>
          <w:sz w:val="12"/>
        </w:rPr>
        <w:t xml:space="preserve">¶ </w:t>
      </w:r>
    </w:p>
    <w:p w14:paraId="17A05EB8" w14:textId="77777777" w:rsidR="00771205" w:rsidRPr="001736B8" w:rsidRDefault="00771205" w:rsidP="00771205">
      <w:pPr>
        <w:rPr>
          <w:sz w:val="12"/>
        </w:rPr>
      </w:pPr>
    </w:p>
    <w:p w14:paraId="7E5E65A6" w14:textId="77777777" w:rsidR="00771205" w:rsidRPr="001736B8" w:rsidRDefault="00771205" w:rsidP="00771205">
      <w:bookmarkStart w:id="4" w:name="_Hlk61766079"/>
      <w:bookmarkEnd w:id="3"/>
    </w:p>
    <w:bookmarkEnd w:id="4"/>
    <w:p w14:paraId="066E82FA" w14:textId="77777777" w:rsidR="00771205" w:rsidRPr="009E6803" w:rsidRDefault="00771205" w:rsidP="00771205">
      <w:pPr>
        <w:pStyle w:val="Heading4"/>
      </w:pPr>
      <w:r w:rsidRPr="009E6803">
        <w:rPr>
          <w:u w:val="single"/>
        </w:rPr>
        <w:t>Empiricism</w:t>
      </w:r>
      <w:r w:rsidRPr="009E6803">
        <w:t xml:space="preserve"> is the </w:t>
      </w:r>
      <w:r w:rsidRPr="009E6803">
        <w:rPr>
          <w:u w:val="single"/>
        </w:rPr>
        <w:t>only way</w:t>
      </w:r>
      <w:r w:rsidRPr="009E6803">
        <w:t xml:space="preserve"> to understand the world---proves the K </w:t>
      </w:r>
      <w:r w:rsidRPr="009E6803">
        <w:rPr>
          <w:u w:val="single"/>
        </w:rPr>
        <w:t>doesn’t</w:t>
      </w:r>
      <w:r w:rsidRPr="009E6803">
        <w:t xml:space="preserve"> turn the case</w:t>
      </w:r>
      <w:r>
        <w:t xml:space="preserve"> and linear predictions are good</w:t>
      </w:r>
    </w:p>
    <w:p w14:paraId="58A35310" w14:textId="77777777" w:rsidR="00771205" w:rsidRPr="009E6803" w:rsidRDefault="00771205" w:rsidP="00771205">
      <w:pPr>
        <w:rPr>
          <w:rFonts w:asciiTheme="majorHAnsi" w:hAnsiTheme="majorHAnsi" w:cstheme="majorHAnsi"/>
        </w:rPr>
      </w:pPr>
      <w:r w:rsidRPr="009E6803">
        <w:rPr>
          <w:rFonts w:asciiTheme="majorHAnsi" w:hAnsiTheme="majorHAnsi" w:cstheme="majorHAnsi"/>
        </w:rPr>
        <w:t xml:space="preserve">Stephen </w:t>
      </w:r>
      <w:r w:rsidRPr="009E6803">
        <w:rPr>
          <w:rStyle w:val="Style13ptBold"/>
          <w:rFonts w:asciiTheme="majorHAnsi" w:hAnsiTheme="majorHAnsi" w:cstheme="majorHAnsi"/>
        </w:rPr>
        <w:t>Walt 2005</w:t>
      </w:r>
      <w:r w:rsidRPr="009E6803">
        <w:rPr>
          <w:rFonts w:asciiTheme="majorHAnsi" w:hAnsiTheme="majorHAnsi" w:cstheme="majorHAnsi"/>
        </w:rPr>
        <w:t xml:space="preserve">. “The Relationship Between Theory and Policy in International Relations.” Annual Review of Political Science 8: 23-48. Emory Libraries. </w:t>
      </w:r>
    </w:p>
    <w:p w14:paraId="0CB66708" w14:textId="77777777" w:rsidR="00771205" w:rsidRPr="009E6803" w:rsidRDefault="00771205" w:rsidP="00771205">
      <w:pPr>
        <w:rPr>
          <w:rFonts w:asciiTheme="majorHAnsi" w:hAnsiTheme="majorHAnsi" w:cstheme="majorHAnsi"/>
          <w:sz w:val="16"/>
        </w:rPr>
      </w:pPr>
      <w:r w:rsidRPr="009E6803">
        <w:rPr>
          <w:rStyle w:val="StyleUnderline"/>
          <w:rFonts w:asciiTheme="majorHAnsi" w:hAnsiTheme="majorHAnsi" w:cstheme="majorHAnsi"/>
        </w:rPr>
        <w:t>First</w:t>
      </w:r>
      <w:r w:rsidRPr="009E6803">
        <w:rPr>
          <w:rFonts w:asciiTheme="majorHAnsi" w:hAnsiTheme="majorHAnsi" w:cstheme="majorHAnsi"/>
          <w:sz w:val="16"/>
        </w:rPr>
        <w:t xml:space="preserve"> and most obviously, </w:t>
      </w:r>
      <w:r w:rsidRPr="009E6803">
        <w:rPr>
          <w:rStyle w:val="StyleUnderline"/>
          <w:rFonts w:asciiTheme="majorHAnsi" w:hAnsiTheme="majorHAnsi" w:cstheme="majorHAnsi"/>
        </w:rPr>
        <w:t xml:space="preserve">a </w:t>
      </w:r>
      <w:r w:rsidRPr="00D03231">
        <w:rPr>
          <w:rStyle w:val="StyleUnderline"/>
          <w:rFonts w:asciiTheme="majorHAnsi" w:hAnsiTheme="majorHAnsi" w:cstheme="majorHAnsi"/>
          <w:highlight w:val="green"/>
        </w:rPr>
        <w:t xml:space="preserve">good theory should be </w:t>
      </w:r>
      <w:r w:rsidRPr="00D03231">
        <w:rPr>
          <w:rStyle w:val="Emphasis"/>
          <w:rFonts w:asciiTheme="majorHAnsi" w:hAnsiTheme="majorHAnsi" w:cstheme="majorHAnsi"/>
          <w:highlight w:val="green"/>
        </w:rPr>
        <w:t>logically consistent and empirically valid</w:t>
      </w:r>
      <w:r w:rsidRPr="009E6803">
        <w:rPr>
          <w:rFonts w:asciiTheme="majorHAnsi" w:hAnsiTheme="majorHAnsi" w:cstheme="majorHAnsi"/>
          <w:sz w:val="16"/>
        </w:rPr>
        <w:t xml:space="preserve">, because a </w:t>
      </w:r>
      <w:r w:rsidRPr="009E6803">
        <w:rPr>
          <w:rStyle w:val="StyleUnderline"/>
          <w:rFonts w:asciiTheme="majorHAnsi" w:hAnsiTheme="majorHAnsi" w:cstheme="majorHAnsi"/>
        </w:rPr>
        <w:t xml:space="preserve">logical </w:t>
      </w:r>
      <w:r w:rsidRPr="00D03231">
        <w:rPr>
          <w:rStyle w:val="StyleUnderline"/>
          <w:rFonts w:asciiTheme="majorHAnsi" w:hAnsiTheme="majorHAnsi" w:cstheme="majorHAnsi"/>
          <w:highlight w:val="green"/>
        </w:rPr>
        <w:t>explanation</w:t>
      </w:r>
      <w:r w:rsidRPr="009E6803">
        <w:rPr>
          <w:rStyle w:val="StyleUnderline"/>
          <w:rFonts w:asciiTheme="majorHAnsi" w:hAnsiTheme="majorHAnsi" w:cstheme="majorHAnsi"/>
        </w:rPr>
        <w:t xml:space="preserve"> that is </w:t>
      </w:r>
      <w:r w:rsidRPr="00D03231">
        <w:rPr>
          <w:rStyle w:val="StyleUnderline"/>
          <w:rFonts w:asciiTheme="majorHAnsi" w:hAnsiTheme="majorHAnsi" w:cstheme="majorHAnsi"/>
          <w:highlight w:val="green"/>
        </w:rPr>
        <w:t>consistent with</w:t>
      </w:r>
      <w:r w:rsidRPr="009E6803">
        <w:rPr>
          <w:rStyle w:val="StyleUnderline"/>
          <w:rFonts w:asciiTheme="majorHAnsi" w:hAnsiTheme="majorHAnsi" w:cstheme="majorHAnsi"/>
        </w:rPr>
        <w:t xml:space="preserve"> the available </w:t>
      </w:r>
      <w:r w:rsidRPr="00D03231">
        <w:rPr>
          <w:rStyle w:val="StyleUnderline"/>
          <w:rFonts w:asciiTheme="majorHAnsi" w:hAnsiTheme="majorHAnsi" w:cstheme="majorHAnsi"/>
          <w:highlight w:val="green"/>
        </w:rPr>
        <w:t>evidence</w:t>
      </w:r>
      <w:r w:rsidRPr="009E6803">
        <w:rPr>
          <w:rStyle w:val="StyleUnderline"/>
          <w:rFonts w:asciiTheme="majorHAnsi" w:hAnsiTheme="majorHAnsi" w:cstheme="majorHAnsi"/>
        </w:rPr>
        <w:t xml:space="preserve"> is</w:t>
      </w:r>
      <w:r w:rsidRPr="009E6803">
        <w:rPr>
          <w:rFonts w:asciiTheme="majorHAnsi" w:hAnsiTheme="majorHAnsi" w:cstheme="majorHAnsi"/>
          <w:sz w:val="16"/>
        </w:rPr>
        <w:t xml:space="preserve"> more </w:t>
      </w:r>
      <w:r w:rsidRPr="009E6803">
        <w:rPr>
          <w:rStyle w:val="StyleUnderline"/>
          <w:rFonts w:asciiTheme="majorHAnsi" w:hAnsiTheme="majorHAnsi" w:cstheme="majorHAnsi"/>
        </w:rPr>
        <w:t xml:space="preserve">likely </w:t>
      </w:r>
      <w:r w:rsidRPr="00D03231">
        <w:rPr>
          <w:rStyle w:val="StyleUnderline"/>
          <w:rFonts w:asciiTheme="majorHAnsi" w:hAnsiTheme="majorHAnsi" w:cstheme="majorHAnsi"/>
          <w:highlight w:val="green"/>
        </w:rPr>
        <w:t xml:space="preserve">to provide an accurate guide to </w:t>
      </w:r>
      <w:r w:rsidRPr="009E6803">
        <w:rPr>
          <w:rStyle w:val="StyleUnderline"/>
          <w:rFonts w:asciiTheme="majorHAnsi" w:hAnsiTheme="majorHAnsi" w:cstheme="majorHAnsi"/>
        </w:rPr>
        <w:t xml:space="preserve">the </w:t>
      </w:r>
      <w:r w:rsidRPr="00D03231">
        <w:rPr>
          <w:rStyle w:val="StyleUnderline"/>
          <w:rFonts w:asciiTheme="majorHAnsi" w:hAnsiTheme="majorHAnsi" w:cstheme="majorHAnsi"/>
          <w:highlight w:val="green"/>
        </w:rPr>
        <w:t>causal connections that shape events</w:t>
      </w:r>
      <w:r w:rsidRPr="009E6803">
        <w:rPr>
          <w:rFonts w:asciiTheme="majorHAnsi" w:hAnsiTheme="majorHAnsi" w:cstheme="majorHAnsi"/>
          <w:sz w:val="16"/>
        </w:rPr>
        <w:t xml:space="preserve">. </w:t>
      </w:r>
    </w:p>
    <w:p w14:paraId="4C9B45B1" w14:textId="77777777" w:rsidR="00771205" w:rsidRPr="009E6803" w:rsidRDefault="00771205" w:rsidP="00771205">
      <w:pPr>
        <w:rPr>
          <w:rFonts w:asciiTheme="majorHAnsi" w:hAnsiTheme="majorHAnsi" w:cstheme="majorHAnsi"/>
          <w:sz w:val="16"/>
        </w:rPr>
      </w:pPr>
      <w:r w:rsidRPr="009E6803">
        <w:rPr>
          <w:rStyle w:val="StyleUnderline"/>
          <w:rFonts w:asciiTheme="majorHAnsi" w:hAnsiTheme="majorHAnsi" w:cstheme="majorHAnsi"/>
        </w:rPr>
        <w:t xml:space="preserve">Second, a </w:t>
      </w:r>
      <w:r w:rsidRPr="00D03231">
        <w:rPr>
          <w:rStyle w:val="StyleUnderline"/>
          <w:rFonts w:asciiTheme="majorHAnsi" w:hAnsiTheme="majorHAnsi" w:cstheme="majorHAnsi"/>
          <w:highlight w:val="green"/>
        </w:rPr>
        <w:t>good theory</w:t>
      </w:r>
      <w:r w:rsidRPr="009E6803">
        <w:rPr>
          <w:rStyle w:val="StyleUnderline"/>
          <w:rFonts w:asciiTheme="majorHAnsi" w:hAnsiTheme="majorHAnsi" w:cstheme="majorHAnsi"/>
        </w:rPr>
        <w:t xml:space="preserve"> is </w:t>
      </w:r>
      <w:r w:rsidRPr="009E6803">
        <w:rPr>
          <w:rStyle w:val="Emphasis"/>
          <w:rFonts w:asciiTheme="majorHAnsi" w:hAnsiTheme="majorHAnsi" w:cstheme="majorHAnsi"/>
        </w:rPr>
        <w:t>complete</w:t>
      </w:r>
      <w:r w:rsidRPr="009E6803">
        <w:rPr>
          <w:rStyle w:val="StyleUnderline"/>
          <w:rFonts w:asciiTheme="majorHAnsi" w:hAnsiTheme="majorHAnsi" w:cstheme="majorHAnsi"/>
        </w:rPr>
        <w:t xml:space="preserve">; it </w:t>
      </w:r>
      <w:r w:rsidRPr="00D03231">
        <w:rPr>
          <w:rStyle w:val="StyleUnderline"/>
          <w:rFonts w:asciiTheme="majorHAnsi" w:hAnsiTheme="majorHAnsi" w:cstheme="majorHAnsi"/>
          <w:highlight w:val="green"/>
        </w:rPr>
        <w:t>does not leave us wondering about</w:t>
      </w:r>
      <w:r w:rsidRPr="009E6803">
        <w:rPr>
          <w:rStyle w:val="StyleUnderline"/>
          <w:rFonts w:asciiTheme="majorHAnsi" w:hAnsiTheme="majorHAnsi" w:cstheme="majorHAnsi"/>
        </w:rPr>
        <w:t xml:space="preserve"> the causal </w:t>
      </w:r>
      <w:r w:rsidRPr="00D03231">
        <w:rPr>
          <w:rStyle w:val="StyleUnderline"/>
          <w:rFonts w:asciiTheme="majorHAnsi" w:hAnsiTheme="majorHAnsi" w:cstheme="majorHAnsi"/>
          <w:highlight w:val="green"/>
        </w:rPr>
        <w:t>relationships at work</w:t>
      </w:r>
      <w:r w:rsidRPr="009E6803">
        <w:rPr>
          <w:rFonts w:asciiTheme="majorHAnsi" w:hAnsiTheme="majorHAnsi" w:cstheme="majorHAnsi"/>
          <w:sz w:val="16"/>
        </w:rPr>
        <w:t xml:space="preserve"> (Van Evera 1997). For example, a theory stating that “national leaders go to war when the expected utility of doing so outweighs the expected utility of all alternative choices” (Bueno de Mesquita &amp; Lalman 1992) may be logically impeccable, but it does not tell us when leaders will reach this judgment. Similarly, </w:t>
      </w:r>
      <w:r w:rsidRPr="009E6803">
        <w:rPr>
          <w:rStyle w:val="StyleUnderline"/>
          <w:rFonts w:asciiTheme="majorHAnsi" w:hAnsiTheme="majorHAnsi" w:cstheme="majorHAnsi"/>
        </w:rPr>
        <w:t>a theory is unsatisfying when it identifies an important causal factor but not the factor(s) most responsible for determining outcomes</w:t>
      </w:r>
      <w:r w:rsidRPr="009E6803">
        <w:rPr>
          <w:rFonts w:asciiTheme="majorHAnsi" w:hAnsiTheme="majorHAnsi" w:cstheme="majorHAnsi"/>
          <w:sz w:val="16"/>
        </w:rPr>
        <w:t xml:space="preserve">. </w:t>
      </w:r>
      <w:r w:rsidRPr="00D03231">
        <w:rPr>
          <w:rStyle w:val="StyleUnderline"/>
          <w:rFonts w:asciiTheme="majorHAnsi" w:hAnsiTheme="majorHAnsi" w:cstheme="majorHAnsi"/>
          <w:highlight w:val="green"/>
        </w:rPr>
        <w:t>To say</w:t>
      </w:r>
      <w:r w:rsidRPr="009E6803">
        <w:rPr>
          <w:rStyle w:val="StyleUnderline"/>
          <w:rFonts w:asciiTheme="majorHAnsi" w:hAnsiTheme="majorHAnsi" w:cstheme="majorHAnsi"/>
        </w:rPr>
        <w:t xml:space="preserve"> that “</w:t>
      </w:r>
      <w:r w:rsidRPr="00D03231">
        <w:rPr>
          <w:rStyle w:val="StyleUnderline"/>
          <w:rFonts w:asciiTheme="majorHAnsi" w:hAnsiTheme="majorHAnsi" w:cstheme="majorHAnsi"/>
          <w:highlight w:val="green"/>
        </w:rPr>
        <w:t>human nature</w:t>
      </w:r>
      <w:r w:rsidRPr="009E6803">
        <w:rPr>
          <w:rStyle w:val="StyleUnderline"/>
          <w:rFonts w:asciiTheme="majorHAnsi" w:hAnsiTheme="majorHAnsi" w:cstheme="majorHAnsi"/>
        </w:rPr>
        <w:t xml:space="preserve"> causes war,” </w:t>
      </w:r>
      <w:r w:rsidRPr="00D03231">
        <w:rPr>
          <w:rStyle w:val="StyleUnderline"/>
          <w:rFonts w:asciiTheme="majorHAnsi" w:hAnsiTheme="majorHAnsi" w:cstheme="majorHAnsi"/>
          <w:highlight w:val="green"/>
        </w:rPr>
        <w:t>or</w:t>
      </w:r>
      <w:r w:rsidRPr="009E6803">
        <w:rPr>
          <w:rStyle w:val="StyleUnderline"/>
          <w:rFonts w:asciiTheme="majorHAnsi" w:hAnsiTheme="majorHAnsi" w:cstheme="majorHAnsi"/>
        </w:rPr>
        <w:t xml:space="preserve"> even that “</w:t>
      </w:r>
      <w:r w:rsidRPr="00D03231">
        <w:rPr>
          <w:rStyle w:val="StyleUnderline"/>
          <w:rFonts w:asciiTheme="majorHAnsi" w:hAnsiTheme="majorHAnsi" w:cstheme="majorHAnsi"/>
          <w:highlight w:val="green"/>
        </w:rPr>
        <w:t>oxygen causes war</w:t>
      </w:r>
      <w:r w:rsidRPr="009E6803">
        <w:rPr>
          <w:rStyle w:val="StyleUnderline"/>
          <w:rFonts w:asciiTheme="majorHAnsi" w:hAnsiTheme="majorHAnsi" w:cstheme="majorHAnsi"/>
        </w:rPr>
        <w:t>,” is true in the sense that war as we know it cannot occur in the absence of these elements</w:t>
      </w:r>
      <w:r w:rsidRPr="009E6803">
        <w:rPr>
          <w:rFonts w:asciiTheme="majorHAnsi" w:hAnsiTheme="majorHAnsi" w:cstheme="majorHAnsi"/>
          <w:sz w:val="16"/>
        </w:rPr>
        <w:t xml:space="preserve">. </w:t>
      </w:r>
      <w:r w:rsidRPr="009E6803">
        <w:rPr>
          <w:rStyle w:val="StyleUnderline"/>
          <w:rFonts w:asciiTheme="majorHAnsi" w:hAnsiTheme="majorHAnsi" w:cstheme="majorHAnsi"/>
        </w:rPr>
        <w:t xml:space="preserve">But such information </w:t>
      </w:r>
      <w:r w:rsidRPr="00D03231">
        <w:rPr>
          <w:rStyle w:val="StyleUnderline"/>
          <w:rFonts w:asciiTheme="majorHAnsi" w:hAnsiTheme="majorHAnsi" w:cstheme="majorHAnsi"/>
          <w:highlight w:val="green"/>
        </w:rPr>
        <w:t>does not help us understand</w:t>
      </w:r>
      <w:r w:rsidRPr="009E6803">
        <w:rPr>
          <w:rStyle w:val="StyleUnderline"/>
          <w:rFonts w:asciiTheme="majorHAnsi" w:hAnsiTheme="majorHAnsi" w:cstheme="majorHAnsi"/>
        </w:rPr>
        <w:t xml:space="preserve"> what we want to know</w:t>
      </w:r>
      <w:r w:rsidRPr="009E6803">
        <w:rPr>
          <w:rFonts w:asciiTheme="majorHAnsi" w:hAnsiTheme="majorHAnsi" w:cstheme="majorHAnsi"/>
          <w:sz w:val="16"/>
        </w:rPr>
        <w:t xml:space="preserve">, namely, </w:t>
      </w:r>
      <w:r w:rsidRPr="00D03231">
        <w:rPr>
          <w:rStyle w:val="StyleUnderline"/>
          <w:rFonts w:asciiTheme="majorHAnsi" w:hAnsiTheme="majorHAnsi" w:cstheme="majorHAnsi"/>
          <w:highlight w:val="green"/>
        </w:rPr>
        <w:t>when is war</w:t>
      </w:r>
      <w:r w:rsidRPr="009E6803">
        <w:rPr>
          <w:rStyle w:val="StyleUnderline"/>
          <w:rFonts w:asciiTheme="majorHAnsi" w:hAnsiTheme="majorHAnsi" w:cstheme="majorHAnsi"/>
        </w:rPr>
        <w:t xml:space="preserve"> more or less </w:t>
      </w:r>
      <w:r w:rsidRPr="00D03231">
        <w:rPr>
          <w:rStyle w:val="StyleUnderline"/>
          <w:rFonts w:asciiTheme="majorHAnsi" w:hAnsiTheme="majorHAnsi" w:cstheme="majorHAnsi"/>
          <w:highlight w:val="green"/>
        </w:rPr>
        <w:t>likely?</w:t>
      </w:r>
      <w:r w:rsidRPr="009E6803">
        <w:rPr>
          <w:rFonts w:asciiTheme="majorHAnsi" w:hAnsiTheme="majorHAnsi" w:cstheme="majorHAnsi"/>
          <w:sz w:val="16"/>
        </w:rPr>
        <w:t xml:space="preserve"> </w:t>
      </w:r>
      <w:r w:rsidRPr="009E6803">
        <w:rPr>
          <w:rStyle w:val="StyleUnderline"/>
          <w:rFonts w:asciiTheme="majorHAnsi" w:hAnsiTheme="majorHAnsi" w:cstheme="majorHAnsi"/>
        </w:rPr>
        <w:t>Completeness also implies that the theory has no “debilitating gaps,”</w:t>
      </w:r>
      <w:r w:rsidRPr="009E6803">
        <w:rPr>
          <w:rFonts w:asciiTheme="majorHAnsi" w:hAnsiTheme="majorHAnsi" w:cstheme="majorHAnsi"/>
          <w:sz w:val="16"/>
        </w:rPr>
        <w:t xml:space="preserve"> such as an omitted variable </w:t>
      </w:r>
      <w:r w:rsidRPr="009E6803">
        <w:rPr>
          <w:rStyle w:val="StyleUnderline"/>
          <w:rFonts w:asciiTheme="majorHAnsi" w:hAnsiTheme="majorHAnsi" w:cstheme="majorHAnsi"/>
        </w:rPr>
        <w:t>that</w:t>
      </w:r>
      <w:r w:rsidRPr="009E6803">
        <w:rPr>
          <w:rFonts w:asciiTheme="majorHAnsi" w:hAnsiTheme="majorHAnsi" w:cstheme="majorHAnsi"/>
          <w:sz w:val="16"/>
        </w:rPr>
        <w:t xml:space="preserve"> either </w:t>
      </w:r>
      <w:r w:rsidRPr="009E6803">
        <w:rPr>
          <w:rStyle w:val="StyleUnderline"/>
          <w:rFonts w:asciiTheme="majorHAnsi" w:hAnsiTheme="majorHAnsi" w:cstheme="majorHAnsi"/>
        </w:rPr>
        <w:t>makes its predictions</w:t>
      </w:r>
      <w:r w:rsidRPr="009E6803">
        <w:rPr>
          <w:rFonts w:asciiTheme="majorHAnsi" w:hAnsiTheme="majorHAnsi" w:cstheme="majorHAnsi"/>
          <w:sz w:val="16"/>
        </w:rPr>
        <w:t xml:space="preserve"> unacceptably </w:t>
      </w:r>
      <w:r w:rsidRPr="009E6803">
        <w:rPr>
          <w:rStyle w:val="StyleUnderline"/>
          <w:rFonts w:asciiTheme="majorHAnsi" w:hAnsiTheme="majorHAnsi" w:cstheme="majorHAnsi"/>
        </w:rPr>
        <w:t>imprecise or leads to biased inferences</w:t>
      </w:r>
      <w:r w:rsidRPr="009E6803">
        <w:rPr>
          <w:rFonts w:asciiTheme="majorHAnsi" w:hAnsiTheme="majorHAnsi" w:cstheme="majorHAnsi"/>
          <w:sz w:val="16"/>
        </w:rPr>
        <w:t xml:space="preserve"> about other factors (Nincic &amp; Lepgold 2000, p. 28). </w:t>
      </w:r>
    </w:p>
    <w:p w14:paraId="7BCD8272" w14:textId="77777777" w:rsidR="00771205" w:rsidRPr="009E6803" w:rsidRDefault="00771205" w:rsidP="00771205">
      <w:pPr>
        <w:rPr>
          <w:rFonts w:asciiTheme="majorHAnsi" w:hAnsiTheme="majorHAnsi" w:cstheme="majorHAnsi"/>
          <w:sz w:val="16"/>
        </w:rPr>
      </w:pPr>
      <w:r w:rsidRPr="009E6803">
        <w:rPr>
          <w:rFonts w:asciiTheme="majorHAnsi" w:hAnsiTheme="majorHAnsi" w:cstheme="majorHAnsi"/>
          <w:sz w:val="16"/>
        </w:rPr>
        <w:t xml:space="preserve">A </w:t>
      </w:r>
      <w:r w:rsidRPr="009E6803">
        <w:rPr>
          <w:rStyle w:val="StyleUnderline"/>
          <w:rFonts w:asciiTheme="majorHAnsi" w:hAnsiTheme="majorHAnsi" w:cstheme="majorHAnsi"/>
        </w:rPr>
        <w:t>third</w:t>
      </w:r>
      <w:r w:rsidRPr="009E6803">
        <w:rPr>
          <w:rFonts w:asciiTheme="majorHAnsi" w:hAnsiTheme="majorHAnsi" w:cstheme="majorHAnsi"/>
          <w:sz w:val="16"/>
        </w:rPr>
        <w:t xml:space="preserve"> desideratum </w:t>
      </w:r>
      <w:r w:rsidRPr="009E6803">
        <w:rPr>
          <w:rStyle w:val="StyleUnderline"/>
          <w:rFonts w:asciiTheme="majorHAnsi" w:hAnsiTheme="majorHAnsi" w:cstheme="majorHAnsi"/>
        </w:rPr>
        <w:t xml:space="preserve">is </w:t>
      </w:r>
      <w:r w:rsidRPr="009E6803">
        <w:rPr>
          <w:rStyle w:val="Emphasis"/>
          <w:rFonts w:asciiTheme="majorHAnsi" w:hAnsiTheme="majorHAnsi" w:cstheme="majorHAnsi"/>
        </w:rPr>
        <w:t>explanatory power</w:t>
      </w:r>
      <w:r w:rsidRPr="009E6803">
        <w:rPr>
          <w:rFonts w:asciiTheme="majorHAnsi" w:hAnsiTheme="majorHAnsi" w:cstheme="majorHAnsi"/>
          <w:sz w:val="16"/>
        </w:rPr>
        <w:t xml:space="preserve">. A theory’s explanatory power </w:t>
      </w:r>
      <w:r w:rsidRPr="009E6803">
        <w:rPr>
          <w:rStyle w:val="StyleUnderline"/>
          <w:rFonts w:asciiTheme="majorHAnsi" w:hAnsiTheme="majorHAnsi" w:cstheme="majorHAnsi"/>
        </w:rPr>
        <w:t>is its ability to account for phenomena that would otherwise seem mystifying</w:t>
      </w:r>
      <w:r w:rsidRPr="009E6803">
        <w:rPr>
          <w:rFonts w:asciiTheme="majorHAnsi" w:hAnsiTheme="majorHAnsi" w:cstheme="majorHAnsi"/>
          <w:sz w:val="16"/>
        </w:rPr>
        <w:t xml:space="preserve">. </w:t>
      </w:r>
      <w:r w:rsidRPr="00D03231">
        <w:rPr>
          <w:rStyle w:val="StyleUnderline"/>
          <w:rFonts w:asciiTheme="majorHAnsi" w:hAnsiTheme="majorHAnsi" w:cstheme="majorHAnsi"/>
          <w:highlight w:val="green"/>
        </w:rPr>
        <w:t>Theories are</w:t>
      </w:r>
      <w:r w:rsidRPr="009E6803">
        <w:rPr>
          <w:rFonts w:asciiTheme="majorHAnsi" w:hAnsiTheme="majorHAnsi" w:cstheme="majorHAnsi"/>
          <w:sz w:val="16"/>
        </w:rPr>
        <w:t xml:space="preserve"> especially </w:t>
      </w:r>
      <w:r w:rsidRPr="00D03231">
        <w:rPr>
          <w:rStyle w:val="StyleUnderline"/>
          <w:rFonts w:asciiTheme="majorHAnsi" w:hAnsiTheme="majorHAnsi" w:cstheme="majorHAnsi"/>
          <w:highlight w:val="green"/>
        </w:rPr>
        <w:t>valuable when they illuminate</w:t>
      </w:r>
      <w:r w:rsidRPr="009E6803">
        <w:rPr>
          <w:rStyle w:val="StyleUnderline"/>
          <w:rFonts w:asciiTheme="majorHAnsi" w:hAnsiTheme="majorHAnsi" w:cstheme="majorHAnsi"/>
        </w:rPr>
        <w:t xml:space="preserve"> a </w:t>
      </w:r>
      <w:r w:rsidRPr="00D03231">
        <w:rPr>
          <w:rStyle w:val="StyleUnderline"/>
          <w:rFonts w:asciiTheme="majorHAnsi" w:hAnsiTheme="majorHAnsi" w:cstheme="majorHAnsi"/>
          <w:highlight w:val="green"/>
        </w:rPr>
        <w:t>diverse</w:t>
      </w:r>
      <w:r w:rsidRPr="009E6803">
        <w:rPr>
          <w:rStyle w:val="StyleUnderline"/>
          <w:rFonts w:asciiTheme="majorHAnsi" w:hAnsiTheme="majorHAnsi" w:cstheme="majorHAnsi"/>
        </w:rPr>
        <w:t xml:space="preserve"> array of </w:t>
      </w:r>
      <w:r w:rsidRPr="00D03231">
        <w:rPr>
          <w:rStyle w:val="StyleUnderline"/>
          <w:rFonts w:asciiTheme="majorHAnsi" w:hAnsiTheme="majorHAnsi" w:cstheme="majorHAnsi"/>
          <w:highlight w:val="green"/>
        </w:rPr>
        <w:t>behavior that previously seemed unrelated</w:t>
      </w:r>
      <w:r w:rsidRPr="009E6803">
        <w:rPr>
          <w:rStyle w:val="StyleUnderline"/>
          <w:rFonts w:asciiTheme="majorHAnsi" w:hAnsiTheme="majorHAnsi" w:cstheme="majorHAnsi"/>
        </w:rPr>
        <w:t xml:space="preserve"> and perplexing</w:t>
      </w:r>
      <w:r w:rsidRPr="009E6803">
        <w:rPr>
          <w:rFonts w:asciiTheme="majorHAnsi" w:hAnsiTheme="majorHAnsi" w:cstheme="majorHAnsi"/>
          <w:sz w:val="16"/>
        </w:rPr>
        <w:t xml:space="preserve">, and they are most useful when they make apparently odd or surprising events seem comprehensible (Rapaport 1972). </w:t>
      </w:r>
      <w:r w:rsidRPr="009E6803">
        <w:rPr>
          <w:rStyle w:val="StyleUnderline"/>
          <w:rFonts w:asciiTheme="majorHAnsi" w:hAnsiTheme="majorHAnsi" w:cstheme="majorHAnsi"/>
        </w:rPr>
        <w:t>In physics, it seems contrary to common sense to think that light would be bent by gravity</w:t>
      </w:r>
      <w:r w:rsidRPr="009E6803">
        <w:rPr>
          <w:rFonts w:asciiTheme="majorHAnsi" w:hAnsiTheme="majorHAnsi" w:cstheme="majorHAnsi"/>
          <w:sz w:val="16"/>
        </w:rPr>
        <w:t xml:space="preserve">. </w:t>
      </w:r>
      <w:r w:rsidRPr="009E6803">
        <w:rPr>
          <w:rStyle w:val="StyleUnderline"/>
          <w:rFonts w:asciiTheme="majorHAnsi" w:hAnsiTheme="majorHAnsi" w:cstheme="majorHAnsi"/>
        </w:rPr>
        <w:t>Yet Einstein’s theory of relativity explains why this is so</w:t>
      </w:r>
      <w:r w:rsidRPr="009E6803">
        <w:rPr>
          <w:rFonts w:asciiTheme="majorHAnsi" w:hAnsiTheme="majorHAnsi" w:cstheme="majorHAnsi"/>
          <w:sz w:val="16"/>
        </w:rPr>
        <w:t xml:space="preserve">. In economics, it might seem counterintuitive to think that nations would be richer if they abolished barriers to trade and did not try to hoard specie (as mercantilist doctrines prescribed). The Smith/Ricardo theory of free trade tells us why, but it took several centuries before the argument was widely accepted (Irwin 1996). In international politics, it seems odd to believe that a country would be safer if it were unable to threaten its opponent’s nuclear forces, but deterrence theory explains why mutual vulnerability may be preferable to either side having a large capacity to threaten the other side’s forces (Wohlstetter 1957, Schelling 1960, Glaser 1990, Jervis 1990). This is what we mean by a powerful theory: </w:t>
      </w:r>
      <w:r w:rsidRPr="009E6803">
        <w:rPr>
          <w:rStyle w:val="StyleUnderline"/>
          <w:rFonts w:asciiTheme="majorHAnsi" w:hAnsiTheme="majorHAnsi" w:cstheme="majorHAnsi"/>
        </w:rPr>
        <w:t>Once we understand it, previously unconnected or baffling phenomena make sense</w:t>
      </w:r>
      <w:r w:rsidRPr="009E6803">
        <w:rPr>
          <w:rFonts w:asciiTheme="majorHAnsi" w:hAnsiTheme="majorHAnsi" w:cstheme="majorHAnsi"/>
          <w:sz w:val="16"/>
        </w:rPr>
        <w:t xml:space="preserve">. </w:t>
      </w:r>
    </w:p>
    <w:p w14:paraId="161245E1" w14:textId="77777777" w:rsidR="00771205" w:rsidRPr="009E6803" w:rsidRDefault="00771205" w:rsidP="00771205">
      <w:pPr>
        <w:rPr>
          <w:rFonts w:asciiTheme="majorHAnsi" w:hAnsiTheme="majorHAnsi" w:cstheme="majorHAnsi"/>
          <w:sz w:val="16"/>
        </w:rPr>
      </w:pPr>
      <w:r w:rsidRPr="009E6803">
        <w:rPr>
          <w:rFonts w:asciiTheme="majorHAnsi" w:hAnsiTheme="majorHAnsi" w:cstheme="majorHAnsi"/>
          <w:sz w:val="16"/>
        </w:rPr>
        <w:t>Fourth, at the risk of stating the obvious, we prefer theories that explain an important</w:t>
      </w:r>
      <w:r w:rsidRPr="009E6803">
        <w:rPr>
          <w:rStyle w:val="StyleUnderline"/>
          <w:rFonts w:asciiTheme="majorHAnsi" w:hAnsiTheme="majorHAnsi" w:cstheme="majorHAnsi"/>
        </w:rPr>
        <w:t xml:space="preserve"> </w:t>
      </w:r>
      <w:r w:rsidRPr="009E6803">
        <w:rPr>
          <w:rFonts w:asciiTheme="majorHAnsi" w:hAnsiTheme="majorHAnsi" w:cstheme="majorHAnsi"/>
          <w:sz w:val="16"/>
        </w:rPr>
        <w:t xml:space="preserve">phenomenon (i.e., something that is likely to affect the fates of many people). Individual scholars may disagree about the relative importance of different issues, but a theory that deals with a problem of some magnitude is likely to garner greater attention and/or respect than a theory that successfully addresses a puzzle of little intrinsic interest. Thus, a compelling yet flawed explanation for great power war or genocide is likely to command a larger place in the field than an impeccable theory that explains the musical characteristics of national anthems. </w:t>
      </w:r>
    </w:p>
    <w:p w14:paraId="560F82F5" w14:textId="77777777" w:rsidR="00771205" w:rsidRPr="009E6803" w:rsidRDefault="00771205" w:rsidP="00771205">
      <w:pPr>
        <w:rPr>
          <w:rFonts w:asciiTheme="majorHAnsi" w:hAnsiTheme="majorHAnsi" w:cstheme="majorHAnsi"/>
          <w:sz w:val="16"/>
        </w:rPr>
      </w:pPr>
      <w:r w:rsidRPr="009E6803">
        <w:rPr>
          <w:rStyle w:val="StyleUnderline"/>
          <w:rFonts w:asciiTheme="majorHAnsi" w:hAnsiTheme="majorHAnsi" w:cstheme="majorHAnsi"/>
        </w:rPr>
        <w:t xml:space="preserve">Fifth, a </w:t>
      </w:r>
      <w:r w:rsidRPr="00D03231">
        <w:rPr>
          <w:rStyle w:val="StyleUnderline"/>
          <w:rFonts w:asciiTheme="majorHAnsi" w:hAnsiTheme="majorHAnsi" w:cstheme="majorHAnsi"/>
          <w:highlight w:val="green"/>
        </w:rPr>
        <w:t>theory is</w:t>
      </w:r>
      <w:r w:rsidRPr="009E6803">
        <w:rPr>
          <w:rFonts w:asciiTheme="majorHAnsi" w:hAnsiTheme="majorHAnsi" w:cstheme="majorHAnsi"/>
          <w:sz w:val="16"/>
        </w:rPr>
        <w:t xml:space="preserve"> more </w:t>
      </w:r>
      <w:r w:rsidRPr="00D03231">
        <w:rPr>
          <w:rStyle w:val="StyleUnderline"/>
          <w:rFonts w:asciiTheme="majorHAnsi" w:hAnsiTheme="majorHAnsi" w:cstheme="majorHAnsi"/>
          <w:highlight w:val="green"/>
        </w:rPr>
        <w:t xml:space="preserve">useful when it is </w:t>
      </w:r>
      <w:r w:rsidRPr="00D03231">
        <w:rPr>
          <w:rStyle w:val="Emphasis"/>
          <w:rFonts w:asciiTheme="majorHAnsi" w:hAnsiTheme="majorHAnsi" w:cstheme="majorHAnsi"/>
          <w:highlight w:val="green"/>
        </w:rPr>
        <w:t>prescriptively rich</w:t>
      </w:r>
      <w:r w:rsidRPr="009E6803">
        <w:rPr>
          <w:rFonts w:asciiTheme="majorHAnsi" w:hAnsiTheme="majorHAnsi" w:cstheme="majorHAnsi"/>
          <w:sz w:val="16"/>
        </w:rPr>
        <w:t xml:space="preserve">, i.e., when it yields useful recommendations (Van Evera 1997). For this reason, George advises scholars to “include in their research designs variables over which policymakers have some leverage” (George 2000, p. xiv; also Glaser &amp; Strauss 1967, Stein 2000). Yet a theory that does not include manipulable variables may still be useful to policy makers. For example, a theory that explained why a given policy objective was impossible might be very useful if it convinced a policy maker not to pursue such an elusive goal. Similarly, </w:t>
      </w:r>
      <w:r w:rsidRPr="009E6803">
        <w:rPr>
          <w:rStyle w:val="StyleUnderline"/>
          <w:rFonts w:asciiTheme="majorHAnsi" w:hAnsiTheme="majorHAnsi" w:cstheme="majorHAnsi"/>
        </w:rPr>
        <w:t>a theory that accurately forecast the risk of war might provide a useful warning to policy makers even if the variables in the theory were not subject to manipulation</w:t>
      </w:r>
      <w:r w:rsidRPr="009E6803">
        <w:rPr>
          <w:rFonts w:asciiTheme="majorHAnsi" w:hAnsiTheme="majorHAnsi" w:cstheme="majorHAnsi"/>
          <w:sz w:val="16"/>
        </w:rPr>
        <w:t xml:space="preserve">. </w:t>
      </w:r>
    </w:p>
    <w:p w14:paraId="2C1FD004" w14:textId="77777777" w:rsidR="00771205" w:rsidRDefault="00771205" w:rsidP="00771205">
      <w:pPr>
        <w:rPr>
          <w:rFonts w:asciiTheme="majorHAnsi" w:hAnsiTheme="majorHAnsi" w:cstheme="majorHAnsi"/>
          <w:sz w:val="16"/>
        </w:rPr>
      </w:pPr>
      <w:r w:rsidRPr="009E6803">
        <w:rPr>
          <w:rStyle w:val="StyleUnderline"/>
          <w:rFonts w:asciiTheme="majorHAnsi" w:hAnsiTheme="majorHAnsi" w:cstheme="majorHAnsi"/>
        </w:rPr>
        <w:t xml:space="preserve">Finally, theories are more valuable when they are </w:t>
      </w:r>
      <w:r w:rsidRPr="009E6803">
        <w:rPr>
          <w:rStyle w:val="Emphasis"/>
          <w:rFonts w:asciiTheme="majorHAnsi" w:hAnsiTheme="majorHAnsi" w:cstheme="majorHAnsi"/>
        </w:rPr>
        <w:t>stated clearly</w:t>
      </w:r>
      <w:r w:rsidRPr="009E6803">
        <w:rPr>
          <w:rFonts w:asciiTheme="majorHAnsi" w:hAnsiTheme="majorHAnsi" w:cstheme="majorHAnsi"/>
          <w:sz w:val="16"/>
        </w:rPr>
        <w:t xml:space="preserve">. Ceteris paribus, </w:t>
      </w:r>
      <w:r w:rsidRPr="009E6803">
        <w:rPr>
          <w:rStyle w:val="StyleUnderline"/>
          <w:rFonts w:asciiTheme="majorHAnsi" w:hAnsiTheme="majorHAnsi" w:cstheme="majorHAnsi"/>
        </w:rPr>
        <w:t>a theory that is hard to understand is less useful simply because it takes more time for potential users to master it.</w:t>
      </w:r>
      <w:r w:rsidRPr="009E6803">
        <w:rPr>
          <w:rFonts w:asciiTheme="majorHAnsi" w:hAnsiTheme="majorHAnsi" w:cstheme="majorHAnsi"/>
          <w:sz w:val="16"/>
        </w:rPr>
        <w:t xml:space="preserve"> Although academics often like to be obscure (because </w:t>
      </w:r>
      <w:r w:rsidRPr="00D03231">
        <w:rPr>
          <w:rStyle w:val="StyleUnderline"/>
          <w:rFonts w:asciiTheme="majorHAnsi" w:hAnsiTheme="majorHAnsi" w:cstheme="majorHAnsi"/>
          <w:highlight w:val="green"/>
        </w:rPr>
        <w:t>incomprehensibility</w:t>
      </w:r>
      <w:r w:rsidRPr="009E6803">
        <w:rPr>
          <w:rStyle w:val="StyleUnderline"/>
          <w:rFonts w:asciiTheme="majorHAnsi" w:hAnsiTheme="majorHAnsi" w:cstheme="majorHAnsi"/>
        </w:rPr>
        <w:t xml:space="preserve"> can</w:t>
      </w:r>
      <w:r w:rsidRPr="009E6803">
        <w:rPr>
          <w:rFonts w:asciiTheme="majorHAnsi" w:hAnsiTheme="majorHAnsi" w:cstheme="majorHAnsi"/>
          <w:sz w:val="16"/>
        </w:rPr>
        <w:t xml:space="preserve"> both </w:t>
      </w:r>
      <w:r w:rsidRPr="00D03231">
        <w:rPr>
          <w:rStyle w:val="StyleUnderline"/>
          <w:rFonts w:asciiTheme="majorHAnsi" w:hAnsiTheme="majorHAnsi" w:cstheme="majorHAnsi"/>
          <w:highlight w:val="green"/>
        </w:rPr>
        <w:t>make scholarship seem</w:t>
      </w:r>
      <w:r w:rsidRPr="009E6803">
        <w:rPr>
          <w:rStyle w:val="StyleUnderline"/>
          <w:rFonts w:asciiTheme="majorHAnsi" w:hAnsiTheme="majorHAnsi" w:cstheme="majorHAnsi"/>
        </w:rPr>
        <w:t xml:space="preserve"> more </w:t>
      </w:r>
      <w:r w:rsidRPr="00D03231">
        <w:rPr>
          <w:rStyle w:val="StyleUnderline"/>
          <w:rFonts w:asciiTheme="majorHAnsi" w:hAnsiTheme="majorHAnsi" w:cstheme="majorHAnsi"/>
          <w:highlight w:val="green"/>
        </w:rPr>
        <w:t>profound and</w:t>
      </w:r>
      <w:r w:rsidRPr="009E6803">
        <w:rPr>
          <w:rStyle w:val="StyleUnderline"/>
          <w:rFonts w:asciiTheme="majorHAnsi" w:hAnsiTheme="majorHAnsi" w:cstheme="majorHAnsi"/>
        </w:rPr>
        <w:t xml:space="preserve"> make it </w:t>
      </w:r>
      <w:r w:rsidRPr="00D03231">
        <w:rPr>
          <w:rStyle w:val="StyleUnderline"/>
          <w:rFonts w:asciiTheme="majorHAnsi" w:hAnsiTheme="majorHAnsi" w:cstheme="majorHAnsi"/>
          <w:highlight w:val="green"/>
        </w:rPr>
        <w:t>harder to tell when</w:t>
      </w:r>
      <w:r w:rsidRPr="009E6803">
        <w:rPr>
          <w:rStyle w:val="StyleUnderline"/>
          <w:rFonts w:asciiTheme="majorHAnsi" w:hAnsiTheme="majorHAnsi" w:cstheme="majorHAnsi"/>
        </w:rPr>
        <w:t xml:space="preserve"> a particular </w:t>
      </w:r>
      <w:r w:rsidRPr="00D03231">
        <w:rPr>
          <w:rStyle w:val="StyleUnderline"/>
          <w:rFonts w:asciiTheme="majorHAnsi" w:hAnsiTheme="majorHAnsi" w:cstheme="majorHAnsi"/>
          <w:highlight w:val="green"/>
        </w:rPr>
        <w:t>argument is wrong</w:t>
      </w:r>
      <w:r w:rsidRPr="009E6803">
        <w:rPr>
          <w:rFonts w:asciiTheme="majorHAnsi" w:hAnsiTheme="majorHAnsi" w:cstheme="majorHAnsi"/>
          <w:sz w:val="16"/>
        </w:rPr>
        <w:t xml:space="preserve">), </w:t>
      </w:r>
      <w:r w:rsidRPr="00D03231">
        <w:rPr>
          <w:rStyle w:val="Emphasis"/>
          <w:rFonts w:asciiTheme="majorHAnsi" w:hAnsiTheme="majorHAnsi" w:cstheme="majorHAnsi"/>
          <w:highlight w:val="green"/>
        </w:rPr>
        <w:t>opacity</w:t>
      </w:r>
      <w:r w:rsidRPr="009E6803">
        <w:rPr>
          <w:rStyle w:val="Emphasis"/>
          <w:rFonts w:asciiTheme="majorHAnsi" w:hAnsiTheme="majorHAnsi" w:cstheme="majorHAnsi"/>
        </w:rPr>
        <w:t xml:space="preserve"> impedes</w:t>
      </w:r>
      <w:r w:rsidRPr="009E6803">
        <w:rPr>
          <w:rFonts w:asciiTheme="majorHAnsi" w:hAnsiTheme="majorHAnsi" w:cstheme="majorHAnsi"/>
          <w:sz w:val="16"/>
        </w:rPr>
        <w:t xml:space="preserve"> scientific </w:t>
      </w:r>
      <w:r w:rsidRPr="009E6803">
        <w:rPr>
          <w:rStyle w:val="Emphasis"/>
          <w:rFonts w:asciiTheme="majorHAnsi" w:hAnsiTheme="majorHAnsi" w:cstheme="majorHAnsi"/>
        </w:rPr>
        <w:t xml:space="preserve">progress and </w:t>
      </w:r>
      <w:r w:rsidRPr="00D03231">
        <w:rPr>
          <w:rStyle w:val="Emphasis"/>
          <w:rFonts w:asciiTheme="majorHAnsi" w:hAnsiTheme="majorHAnsi" w:cstheme="majorHAnsi"/>
          <w:highlight w:val="green"/>
        </w:rPr>
        <w:t>is not a virtue</w:t>
      </w:r>
      <w:r w:rsidRPr="009E6803">
        <w:rPr>
          <w:rFonts w:asciiTheme="majorHAnsi" w:hAnsiTheme="majorHAnsi" w:cstheme="majorHAnsi"/>
          <w:sz w:val="16"/>
        </w:rPr>
        <w:t xml:space="preserve"> in theoreticalwork. </w:t>
      </w:r>
      <w:r w:rsidRPr="009E6803">
        <w:rPr>
          <w:rStyle w:val="StyleUnderline"/>
          <w:rFonts w:asciiTheme="majorHAnsi" w:hAnsiTheme="majorHAnsi" w:cstheme="majorHAnsi"/>
        </w:rPr>
        <w:t xml:space="preserve">An </w:t>
      </w:r>
      <w:r w:rsidRPr="00D03231">
        <w:rPr>
          <w:rStyle w:val="StyleUnderline"/>
          <w:rFonts w:asciiTheme="majorHAnsi" w:hAnsiTheme="majorHAnsi" w:cstheme="majorHAnsi"/>
          <w:highlight w:val="green"/>
        </w:rPr>
        <w:t>obscure</w:t>
      </w:r>
      <w:r w:rsidRPr="009E6803">
        <w:rPr>
          <w:rStyle w:val="StyleUnderline"/>
          <w:rFonts w:asciiTheme="majorHAnsi" w:hAnsiTheme="majorHAnsi" w:cstheme="majorHAnsi"/>
        </w:rPr>
        <w:t xml:space="preserve"> and impenetrable </w:t>
      </w:r>
      <w:r w:rsidRPr="00D03231">
        <w:rPr>
          <w:rStyle w:val="StyleUnderline"/>
          <w:rFonts w:asciiTheme="majorHAnsi" w:hAnsiTheme="majorHAnsi" w:cstheme="majorHAnsi"/>
          <w:highlight w:val="green"/>
        </w:rPr>
        <w:t>theory is</w:t>
      </w:r>
      <w:r w:rsidRPr="009E6803">
        <w:rPr>
          <w:rStyle w:val="StyleUnderline"/>
          <w:rFonts w:asciiTheme="majorHAnsi" w:hAnsiTheme="majorHAnsi" w:cstheme="majorHAnsi"/>
        </w:rPr>
        <w:t xml:space="preserve"> also </w:t>
      </w:r>
      <w:r w:rsidRPr="00D03231">
        <w:rPr>
          <w:rStyle w:val="StyleUnderline"/>
          <w:rFonts w:asciiTheme="majorHAnsi" w:hAnsiTheme="majorHAnsi" w:cstheme="majorHAnsi"/>
          <w:highlight w:val="green"/>
        </w:rPr>
        <w:t>less likely to influence</w:t>
      </w:r>
      <w:r w:rsidRPr="009E6803">
        <w:rPr>
          <w:rFonts w:asciiTheme="majorHAnsi" w:hAnsiTheme="majorHAnsi" w:cstheme="majorHAnsi"/>
          <w:sz w:val="16"/>
        </w:rPr>
        <w:t xml:space="preserve"> busy </w:t>
      </w:r>
      <w:r w:rsidRPr="00D03231">
        <w:rPr>
          <w:rStyle w:val="StyleUnderline"/>
          <w:rFonts w:asciiTheme="majorHAnsi" w:hAnsiTheme="majorHAnsi" w:cstheme="majorHAnsi"/>
          <w:highlight w:val="green"/>
        </w:rPr>
        <w:t>policy</w:t>
      </w:r>
      <w:r w:rsidRPr="009E6803">
        <w:rPr>
          <w:rStyle w:val="StyleUnderline"/>
          <w:rFonts w:asciiTheme="majorHAnsi" w:hAnsiTheme="majorHAnsi" w:cstheme="majorHAnsi"/>
        </w:rPr>
        <w:t xml:space="preserve"> makers</w:t>
      </w:r>
      <w:r w:rsidRPr="009E6803">
        <w:rPr>
          <w:rFonts w:asciiTheme="majorHAnsi" w:hAnsiTheme="majorHAnsi" w:cstheme="majorHAnsi"/>
          <w:sz w:val="16"/>
        </w:rPr>
        <w:t>.</w:t>
      </w:r>
    </w:p>
    <w:p w14:paraId="5B7BE937" w14:textId="77777777" w:rsidR="00771205" w:rsidRPr="00B42C7B" w:rsidRDefault="00771205" w:rsidP="00771205"/>
    <w:p w14:paraId="3BAED2ED" w14:textId="77777777" w:rsidR="00771205" w:rsidRPr="00F35F0D" w:rsidRDefault="00771205" w:rsidP="00771205">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3CDE8FCF" w14:textId="77777777" w:rsidR="00771205" w:rsidRPr="00F35F0D" w:rsidRDefault="00771205" w:rsidP="00771205">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413FDD81" w14:textId="77777777" w:rsidR="00771205" w:rsidRPr="00F35F0D" w:rsidRDefault="00771205" w:rsidP="00771205">
      <w:pPr>
        <w:rPr>
          <w:sz w:val="16"/>
        </w:rPr>
      </w:pPr>
      <w:r w:rsidRPr="00F35F0D">
        <w:rPr>
          <w:u w:val="single"/>
        </w:rPr>
        <w:t>There’s been</w:t>
      </w:r>
      <w:r w:rsidRPr="00F35F0D">
        <w:rPr>
          <w:sz w:val="16"/>
        </w:rPr>
        <w:t xml:space="preserve"> increasing </w:t>
      </w:r>
      <w:r w:rsidRPr="00A53BF8">
        <w:rPr>
          <w:rStyle w:val="Emphasis"/>
          <w:highlight w:val="green"/>
        </w:rPr>
        <w:t>rhetoric</w:t>
      </w:r>
      <w:r w:rsidRPr="00F35F0D">
        <w:rPr>
          <w:sz w:val="16"/>
        </w:rPr>
        <w:t>...</w:t>
      </w:r>
      <w:r w:rsidRPr="00A53BF8">
        <w:rPr>
          <w:highlight w:val="green"/>
          <w:u w:val="single"/>
        </w:rPr>
        <w:t>about</w:t>
      </w:r>
      <w:r w:rsidRPr="00F35F0D">
        <w:rPr>
          <w:sz w:val="16"/>
        </w:rPr>
        <w:t xml:space="preserve"> the </w:t>
      </w:r>
      <w:r w:rsidRPr="00A53BF8">
        <w:rPr>
          <w:highlight w:val="green"/>
          <w:u w:val="single"/>
        </w:rPr>
        <w:t>militarization</w:t>
      </w:r>
      <w:r w:rsidRPr="00F35F0D">
        <w:rPr>
          <w:u w:val="single"/>
        </w:rPr>
        <w:t xml:space="preserve"> of space </w:t>
      </w:r>
      <w:r w:rsidRPr="00A53BF8">
        <w:rPr>
          <w:highlight w:val="green"/>
          <w:u w:val="single"/>
        </w:rPr>
        <w:t>and</w:t>
      </w:r>
      <w:r w:rsidRPr="00F35F0D">
        <w:rPr>
          <w:sz w:val="16"/>
        </w:rPr>
        <w:t xml:space="preserve"> the </w:t>
      </w:r>
      <w:r w:rsidRPr="00A53BF8">
        <w:rPr>
          <w:rStyle w:val="Emphasis"/>
          <w:highlight w:val="green"/>
        </w:rPr>
        <w:t>potential</w:t>
      </w:r>
      <w:r w:rsidRPr="00F35F0D">
        <w:rPr>
          <w:sz w:val="16"/>
        </w:rPr>
        <w:t xml:space="preserve"> for </w:t>
      </w:r>
      <w:r w:rsidRPr="00A53BF8">
        <w:rPr>
          <w:rStyle w:val="Emphasis"/>
          <w:highlight w:val="green"/>
        </w:rPr>
        <w:t>conflicts</w:t>
      </w:r>
      <w:r w:rsidRPr="00F35F0D">
        <w:rPr>
          <w:sz w:val="16"/>
        </w:rPr>
        <w:t xml:space="preserve"> </w:t>
      </w:r>
      <w:r w:rsidRPr="00F35F0D">
        <w:rPr>
          <w:u w:val="single"/>
        </w:rPr>
        <w:t xml:space="preserve">on Earth to extend </w:t>
      </w:r>
      <w:r w:rsidRPr="00A53BF8">
        <w:rPr>
          <w:highlight w:val="green"/>
          <w:u w:val="single"/>
        </w:rPr>
        <w:t>in</w:t>
      </w:r>
      <w:r w:rsidRPr="00F35F0D">
        <w:rPr>
          <w:u w:val="single"/>
        </w:rPr>
        <w:t xml:space="preserve">to </w:t>
      </w:r>
      <w:r w:rsidRPr="00A53BF8">
        <w:rPr>
          <w:highlight w:val="green"/>
          <w:u w:val="single"/>
        </w:rPr>
        <w:t>space</w:t>
      </w:r>
      <w:r w:rsidRPr="00F35F0D">
        <w:rPr>
          <w:sz w:val="16"/>
        </w:rPr>
        <w:t xml:space="preserve">. </w:t>
      </w:r>
      <w:r w:rsidRPr="00F35F0D">
        <w:rPr>
          <w:u w:val="single"/>
        </w:rPr>
        <w:t xml:space="preserve">That’s </w:t>
      </w:r>
      <w:r w:rsidRPr="00A53BF8">
        <w:rPr>
          <w:highlight w:val="green"/>
          <w:u w:val="single"/>
        </w:rPr>
        <w:t>driven</w:t>
      </w:r>
      <w:r w:rsidRPr="00F35F0D">
        <w:rPr>
          <w:u w:val="single"/>
        </w:rPr>
        <w:t xml:space="preserve"> in part </w:t>
      </w:r>
      <w:r w:rsidRPr="00A53BF8">
        <w:rPr>
          <w:highlight w:val="green"/>
          <w:u w:val="single"/>
        </w:rPr>
        <w:t>by reports</w:t>
      </w:r>
      <w:r w:rsidRPr="00F35F0D">
        <w:rPr>
          <w:u w:val="single"/>
        </w:rPr>
        <w:t xml:space="preserve"> </w:t>
      </w:r>
      <w:r w:rsidRPr="00A53BF8">
        <w:rPr>
          <w:highlight w:val="green"/>
          <w:u w:val="single"/>
        </w:rPr>
        <w:t>about</w:t>
      </w:r>
      <w:r w:rsidRPr="00F35F0D">
        <w:rPr>
          <w:u w:val="single"/>
        </w:rPr>
        <w:t xml:space="preserve"> anti-satellite </w:t>
      </w:r>
      <w:r w:rsidRPr="00A53BF8">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4A216784" w14:textId="77777777" w:rsidR="00771205" w:rsidRPr="00F35F0D" w:rsidRDefault="00771205" w:rsidP="00771205">
      <w:pPr>
        <w:rPr>
          <w:sz w:val="16"/>
        </w:rPr>
      </w:pPr>
      <w:r w:rsidRPr="00F35F0D">
        <w:rPr>
          <w:u w:val="single"/>
        </w:rPr>
        <w:t xml:space="preserve">A lot of what </w:t>
      </w:r>
      <w:r w:rsidRPr="00A53BF8">
        <w:rPr>
          <w:highlight w:val="green"/>
          <w:u w:val="single"/>
        </w:rPr>
        <w:t>you get</w:t>
      </w:r>
      <w:r w:rsidRPr="00F35F0D">
        <w:rPr>
          <w:u w:val="single"/>
        </w:rPr>
        <w:t xml:space="preserve"> are </w:t>
      </w:r>
      <w:r w:rsidRPr="00A53BF8">
        <w:rPr>
          <w:rStyle w:val="Emphasis"/>
          <w:highlight w:val="green"/>
        </w:rPr>
        <w:t>public statements</w:t>
      </w:r>
      <w:r w:rsidRPr="00A53BF8">
        <w:rPr>
          <w:highlight w:val="green"/>
          <w:u w:val="single"/>
        </w:rPr>
        <w:t xml:space="preserve"> from </w:t>
      </w:r>
      <w:r w:rsidRPr="00A53BF8">
        <w:rPr>
          <w:rStyle w:val="Emphasis"/>
          <w:highlight w:val="green"/>
        </w:rPr>
        <w:t>military leadership</w:t>
      </w:r>
      <w:r w:rsidRPr="00A53BF8">
        <w:rPr>
          <w:highlight w:val="green"/>
          <w:u w:val="single"/>
        </w:rPr>
        <w:t xml:space="preserve"> or </w:t>
      </w:r>
      <w:r w:rsidRPr="00A53BF8">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A53BF8">
        <w:rPr>
          <w:highlight w:val="green"/>
          <w:u w:val="single"/>
        </w:rPr>
        <w:t>Our goal was to dig into</w:t>
      </w:r>
      <w:r w:rsidRPr="00F35F0D">
        <w:rPr>
          <w:u w:val="single"/>
        </w:rPr>
        <w:t xml:space="preserve"> the </w:t>
      </w:r>
      <w:r w:rsidRPr="00A53BF8">
        <w:rPr>
          <w:highlight w:val="green"/>
          <w:u w:val="single"/>
        </w:rPr>
        <w:t>open source</w:t>
      </w:r>
      <w:r w:rsidRPr="00F35F0D">
        <w:rPr>
          <w:u w:val="single"/>
        </w:rPr>
        <w:t xml:space="preserve"> material </w:t>
      </w:r>
      <w:r w:rsidRPr="00A53BF8">
        <w:rPr>
          <w:highlight w:val="green"/>
          <w:u w:val="single"/>
        </w:rPr>
        <w:t>and</w:t>
      </w:r>
      <w:r w:rsidRPr="00F35F0D">
        <w:rPr>
          <w:u w:val="single"/>
        </w:rPr>
        <w:t xml:space="preserve"> see what we could </w:t>
      </w:r>
      <w:r w:rsidRPr="00A53BF8">
        <w:rPr>
          <w:highlight w:val="green"/>
          <w:u w:val="single"/>
        </w:rPr>
        <w:t>determine</w:t>
      </w:r>
      <w:r w:rsidRPr="00F35F0D">
        <w:rPr>
          <w:u w:val="single"/>
        </w:rPr>
        <w:t xml:space="preserve"> from </w:t>
      </w:r>
      <w:r w:rsidRPr="00A53BF8">
        <w:rPr>
          <w:highlight w:val="green"/>
          <w:u w:val="single"/>
        </w:rPr>
        <w:t xml:space="preserve">a </w:t>
      </w:r>
      <w:r w:rsidRPr="00A53BF8">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7E8D21FE" w14:textId="77777777" w:rsidR="00771205" w:rsidRPr="00F35F0D" w:rsidRDefault="00771205" w:rsidP="00771205">
      <w:pPr>
        <w:rPr>
          <w:sz w:val="16"/>
        </w:rPr>
      </w:pPr>
      <w:r w:rsidRPr="00F35F0D">
        <w:rPr>
          <w:sz w:val="16"/>
        </w:rPr>
        <w:t>Ultimately we hoped that would lead to a more informed debate about what U.S. strategy should be to address those threats.</w:t>
      </w:r>
    </w:p>
    <w:p w14:paraId="075E14D3" w14:textId="77777777" w:rsidR="00771205" w:rsidRPr="00F35F0D" w:rsidRDefault="00771205" w:rsidP="00771205">
      <w:pPr>
        <w:rPr>
          <w:sz w:val="16"/>
        </w:rPr>
      </w:pPr>
      <w:r w:rsidRPr="00F35F0D">
        <w:rPr>
          <w:sz w:val="16"/>
        </w:rPr>
        <w:t>What sort of feedback have you gotten so far?</w:t>
      </w:r>
    </w:p>
    <w:p w14:paraId="3F518665" w14:textId="77777777" w:rsidR="00771205" w:rsidRPr="00F35F0D" w:rsidRDefault="00771205" w:rsidP="00771205">
      <w:pPr>
        <w:rPr>
          <w:sz w:val="16"/>
        </w:rPr>
      </w:pPr>
      <w:r w:rsidRPr="00F35F0D">
        <w:rPr>
          <w:sz w:val="16"/>
        </w:rPr>
        <w:t>A lot of the feedback has been either informal or private because a lot of the issues we talk about, people in the government research using classified materials. So it’s difficult for them to give detailed feedback.</w:t>
      </w:r>
    </w:p>
    <w:p w14:paraId="359D9CD2" w14:textId="77777777" w:rsidR="00771205" w:rsidRPr="00F35F0D" w:rsidRDefault="00771205" w:rsidP="00771205">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7A95ECBE" w14:textId="77777777" w:rsidR="00771205" w:rsidRDefault="00771205" w:rsidP="00771205">
      <w:pPr>
        <w:rPr>
          <w:rStyle w:val="Emphasis"/>
        </w:rPr>
      </w:pPr>
      <w:r w:rsidRPr="00A53BF8">
        <w:rPr>
          <w:highlight w:val="green"/>
          <w:u w:val="single"/>
        </w:rPr>
        <w:t>Were</w:t>
      </w:r>
      <w:r w:rsidRPr="00F35F0D">
        <w:rPr>
          <w:u w:val="single"/>
        </w:rPr>
        <w:t xml:space="preserve"> your </w:t>
      </w:r>
      <w:r w:rsidRPr="00A53BF8">
        <w:rPr>
          <w:rStyle w:val="Emphasis"/>
          <w:highlight w:val="green"/>
        </w:rPr>
        <w:t>findings</w:t>
      </w:r>
      <w:r w:rsidRPr="00F35F0D">
        <w:rPr>
          <w:u w:val="single"/>
        </w:rPr>
        <w:t xml:space="preserve"> </w:t>
      </w:r>
      <w:r w:rsidRPr="00A53BF8">
        <w:rPr>
          <w:rStyle w:val="Emphasis"/>
          <w:highlight w:val="green"/>
        </w:rPr>
        <w:t>better or worse</w:t>
      </w:r>
      <w:r w:rsidRPr="00A53BF8">
        <w:rPr>
          <w:highlight w:val="green"/>
          <w:u w:val="single"/>
        </w:rPr>
        <w:t xml:space="preserve"> than the </w:t>
      </w:r>
      <w:r w:rsidRPr="00A53BF8">
        <w:rPr>
          <w:rStyle w:val="Emphasis"/>
          <w:highlight w:val="green"/>
        </w:rPr>
        <w:t>picture public</w:t>
      </w:r>
    </w:p>
    <w:p w14:paraId="64A827A9" w14:textId="77777777" w:rsidR="00771205" w:rsidRDefault="00771205" w:rsidP="00771205">
      <w:pPr>
        <w:rPr>
          <w:rStyle w:val="Emphasis"/>
        </w:rPr>
      </w:pPr>
    </w:p>
    <w:p w14:paraId="22067B4D" w14:textId="77777777" w:rsidR="00771205" w:rsidRDefault="00771205" w:rsidP="00771205">
      <w:pPr>
        <w:rPr>
          <w:rStyle w:val="Emphasis"/>
        </w:rPr>
      </w:pPr>
    </w:p>
    <w:p w14:paraId="6DB50AF1" w14:textId="77777777" w:rsidR="00771205" w:rsidRDefault="00771205" w:rsidP="00771205">
      <w:pPr>
        <w:rPr>
          <w:rStyle w:val="Emphasis"/>
        </w:rPr>
      </w:pPr>
    </w:p>
    <w:p w14:paraId="5571B4D0" w14:textId="77777777" w:rsidR="00771205" w:rsidRPr="00F35F0D" w:rsidRDefault="00771205" w:rsidP="00771205">
      <w:pPr>
        <w:rPr>
          <w:u w:val="single"/>
        </w:rPr>
      </w:pPr>
      <w:r w:rsidRPr="00F35F0D">
        <w:rPr>
          <w:u w:val="single"/>
        </w:rPr>
        <w:t xml:space="preserve"> discourse paints?</w:t>
      </w:r>
    </w:p>
    <w:p w14:paraId="063273BF" w14:textId="77777777" w:rsidR="00771205" w:rsidRPr="00F35F0D" w:rsidRDefault="00771205" w:rsidP="00771205">
      <w:pPr>
        <w:rPr>
          <w:sz w:val="16"/>
        </w:rPr>
      </w:pPr>
      <w:r w:rsidRPr="00F35F0D">
        <w:rPr>
          <w:sz w:val="16"/>
        </w:rPr>
        <w:t xml:space="preserve">In general, it’s a little bit </w:t>
      </w:r>
      <w:r w:rsidRPr="00A53BF8">
        <w:rPr>
          <w:rStyle w:val="Emphasis"/>
          <w:highlight w:val="green"/>
        </w:rPr>
        <w:t>better</w:t>
      </w:r>
      <w:r w:rsidRPr="00F35F0D">
        <w:rPr>
          <w:sz w:val="16"/>
        </w:rPr>
        <w:t xml:space="preserve">. </w:t>
      </w:r>
      <w:r w:rsidRPr="00F35F0D">
        <w:rPr>
          <w:u w:val="single"/>
        </w:rPr>
        <w:t xml:space="preserve">A lot of </w:t>
      </w:r>
      <w:r w:rsidRPr="00A53BF8">
        <w:rPr>
          <w:rStyle w:val="Emphasis"/>
          <w:highlight w:val="green"/>
        </w:rPr>
        <w:t>political rhetoric</w:t>
      </w:r>
      <w:r w:rsidRPr="00A53BF8">
        <w:rPr>
          <w:highlight w:val="green"/>
          <w:u w:val="single"/>
        </w:rPr>
        <w:t xml:space="preserve"> and </w:t>
      </w:r>
      <w:r w:rsidRPr="00A53BF8">
        <w:rPr>
          <w:rStyle w:val="Emphasis"/>
          <w:highlight w:val="green"/>
        </w:rPr>
        <w:t>news stories</w:t>
      </w:r>
      <w:r w:rsidRPr="00A53BF8">
        <w:rPr>
          <w:highlight w:val="green"/>
          <w:u w:val="single"/>
        </w:rPr>
        <w:t xml:space="preserve"> focus on</w:t>
      </w:r>
      <w:r w:rsidRPr="00F35F0D">
        <w:rPr>
          <w:u w:val="single"/>
        </w:rPr>
        <w:t xml:space="preserve"> the </w:t>
      </w:r>
      <w:r w:rsidRPr="00F35F0D">
        <w:rPr>
          <w:rStyle w:val="Emphasis"/>
        </w:rPr>
        <w:t xml:space="preserve">most </w:t>
      </w:r>
      <w:r w:rsidRPr="00A53BF8">
        <w:rPr>
          <w:rStyle w:val="Emphasis"/>
          <w:highlight w:val="green"/>
        </w:rPr>
        <w:t>extreme examples</w:t>
      </w:r>
      <w:r w:rsidRPr="00F35F0D">
        <w:rPr>
          <w:u w:val="single"/>
        </w:rPr>
        <w:t xml:space="preserve">, so </w:t>
      </w:r>
      <w:r w:rsidRPr="00A53BF8">
        <w:rPr>
          <w:highlight w:val="green"/>
          <w:u w:val="single"/>
        </w:rPr>
        <w:t xml:space="preserve">using </w:t>
      </w:r>
      <w:r w:rsidRPr="00A53BF8">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53BF8">
        <w:rPr>
          <w:rStyle w:val="Emphasis"/>
          <w:highlight w:val="green"/>
        </w:rPr>
        <w:t>there’s yet</w:t>
      </w:r>
      <w:r w:rsidRPr="00A53BF8">
        <w:rPr>
          <w:highlight w:val="green"/>
          <w:u w:val="single"/>
        </w:rPr>
        <w:t xml:space="preserve"> to be </w:t>
      </w:r>
      <w:r w:rsidRPr="00A53BF8">
        <w:rPr>
          <w:rStyle w:val="Emphasis"/>
          <w:highlight w:val="green"/>
        </w:rPr>
        <w:t>any</w:t>
      </w:r>
      <w:r w:rsidRPr="00F35F0D">
        <w:rPr>
          <w:u w:val="single"/>
        </w:rPr>
        <w:t xml:space="preserve"> publicly-known </w:t>
      </w:r>
      <w:r w:rsidRPr="00A53BF8">
        <w:rPr>
          <w:rStyle w:val="Emphasis"/>
          <w:highlight w:val="green"/>
        </w:rPr>
        <w:t>example</w:t>
      </w:r>
      <w:r w:rsidRPr="00A53BF8">
        <w:rPr>
          <w:highlight w:val="green"/>
          <w:u w:val="single"/>
        </w:rPr>
        <w:t xml:space="preserve"> of </w:t>
      </w:r>
      <w:r w:rsidRPr="00A53BF8">
        <w:rPr>
          <w:rStyle w:val="Emphasis"/>
          <w:highlight w:val="green"/>
        </w:rPr>
        <w:t>them being used</w:t>
      </w:r>
      <w:r w:rsidRPr="00F35F0D">
        <w:rPr>
          <w:sz w:val="16"/>
        </w:rPr>
        <w:t>.</w:t>
      </w:r>
    </w:p>
    <w:p w14:paraId="588F143E" w14:textId="77777777" w:rsidR="00771205" w:rsidRDefault="00771205" w:rsidP="00771205">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A53BF8">
        <w:rPr>
          <w:highlight w:val="green"/>
          <w:u w:val="single"/>
        </w:rPr>
        <w:t xml:space="preserve">The </w:t>
      </w:r>
      <w:r w:rsidRPr="00A53BF8">
        <w:rPr>
          <w:rStyle w:val="Emphasis"/>
          <w:highlight w:val="green"/>
        </w:rPr>
        <w:t>good news</w:t>
      </w:r>
      <w:r w:rsidRPr="00F35F0D">
        <w:rPr>
          <w:u w:val="single"/>
        </w:rPr>
        <w:t xml:space="preserve"> is </w:t>
      </w:r>
      <w:r w:rsidRPr="00A53BF8">
        <w:rPr>
          <w:highlight w:val="green"/>
          <w:u w:val="single"/>
        </w:rPr>
        <w:t xml:space="preserve">we have </w:t>
      </w:r>
      <w:r w:rsidRPr="00A53BF8">
        <w:rPr>
          <w:rStyle w:val="Emphasis"/>
          <w:highlight w:val="green"/>
        </w:rPr>
        <w:t>yet to see</w:t>
      </w:r>
      <w:r w:rsidRPr="00F35F0D">
        <w:rPr>
          <w:u w:val="single"/>
        </w:rPr>
        <w:t xml:space="preserve"> the most </w:t>
      </w:r>
      <w:r w:rsidRPr="00A53BF8">
        <w:rPr>
          <w:rStyle w:val="Emphasis"/>
          <w:highlight w:val="green"/>
        </w:rPr>
        <w:t>destructive kinetic attacks</w:t>
      </w:r>
      <w:r w:rsidRPr="00A53BF8">
        <w:rPr>
          <w:highlight w:val="green"/>
          <w:u w:val="single"/>
        </w:rPr>
        <w:t xml:space="preserve"> that</w:t>
      </w:r>
      <w:r w:rsidRPr="00F35F0D">
        <w:rPr>
          <w:u w:val="single"/>
        </w:rPr>
        <w:t xml:space="preserve"> can </w:t>
      </w:r>
      <w:r w:rsidRPr="00A53BF8">
        <w:rPr>
          <w:highlight w:val="green"/>
          <w:u w:val="single"/>
        </w:rPr>
        <w:t>cause</w:t>
      </w:r>
      <w:r w:rsidRPr="00F35F0D">
        <w:rPr>
          <w:u w:val="single"/>
        </w:rPr>
        <w:t xml:space="preserve"> really </w:t>
      </w:r>
      <w:r w:rsidRPr="00F35F0D">
        <w:rPr>
          <w:rStyle w:val="Emphasis"/>
        </w:rPr>
        <w:t xml:space="preserve">harmful </w:t>
      </w:r>
      <w:r w:rsidRPr="00A53BF8">
        <w:rPr>
          <w:rStyle w:val="Emphasis"/>
          <w:highlight w:val="green"/>
        </w:rPr>
        <w:t>long-term damage</w:t>
      </w:r>
      <w:r w:rsidRPr="00A53BF8">
        <w:rPr>
          <w:highlight w:val="green"/>
          <w:u w:val="single"/>
        </w:rPr>
        <w:t xml:space="preserve"> to</w:t>
      </w:r>
      <w:r w:rsidRPr="00F35F0D">
        <w:rPr>
          <w:u w:val="single"/>
        </w:rPr>
        <w:t xml:space="preserve"> the </w:t>
      </w:r>
      <w:r w:rsidRPr="00A53BF8">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6D7FC57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120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FC0"/>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71205"/>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A4524"/>
  <w15:chartTrackingRefBased/>
  <w15:docId w15:val="{720B71E3-A3C3-41A2-AB5B-E982A511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71205"/>
    <w:rPr>
      <w:rFonts w:ascii="Calibri" w:hAnsi="Calibri" w:cs="Calibri"/>
    </w:rPr>
  </w:style>
  <w:style w:type="paragraph" w:styleId="Heading1">
    <w:name w:val="heading 1"/>
    <w:aliases w:val="Pocket"/>
    <w:basedOn w:val="Normal"/>
    <w:next w:val="Normal"/>
    <w:link w:val="Heading1Char"/>
    <w:qFormat/>
    <w:rsid w:val="007712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12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7712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7712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12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205"/>
  </w:style>
  <w:style w:type="character" w:customStyle="1" w:styleId="Heading1Char">
    <w:name w:val="Heading 1 Char"/>
    <w:aliases w:val="Pocket Char"/>
    <w:basedOn w:val="DefaultParagraphFont"/>
    <w:link w:val="Heading1"/>
    <w:rsid w:val="007712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120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77120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771205"/>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7712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71205"/>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771205"/>
    <w:rPr>
      <w:b/>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71205"/>
    <w:rPr>
      <w:color w:val="auto"/>
      <w:u w:val="none"/>
    </w:rPr>
  </w:style>
  <w:style w:type="character" w:styleId="FollowedHyperlink">
    <w:name w:val="FollowedHyperlink"/>
    <w:basedOn w:val="DefaultParagraphFont"/>
    <w:uiPriority w:val="99"/>
    <w:semiHidden/>
    <w:unhideWhenUsed/>
    <w:rsid w:val="00771205"/>
    <w:rPr>
      <w:color w:val="auto"/>
      <w:u w:val="none"/>
    </w:rPr>
  </w:style>
  <w:style w:type="paragraph" w:customStyle="1" w:styleId="textbold">
    <w:name w:val="text bold"/>
    <w:basedOn w:val="Normal"/>
    <w:link w:val="Emphasis"/>
    <w:uiPriority w:val="7"/>
    <w:qFormat/>
    <w:rsid w:val="00771205"/>
    <w:pPr>
      <w:widowControl w:val="0"/>
      <w:ind w:left="720"/>
      <w:jc w:val="both"/>
    </w:pPr>
    <w:rPr>
      <w:b/>
      <w:iCs/>
      <w:u w:val="single"/>
    </w:rPr>
  </w:style>
  <w:style w:type="paragraph" w:styleId="ListParagraph">
    <w:name w:val="List Paragraph"/>
    <w:aliases w:val="6 font"/>
    <w:basedOn w:val="Normal"/>
    <w:uiPriority w:val="99"/>
    <w:unhideWhenUsed/>
    <w:qFormat/>
    <w:rsid w:val="00771205"/>
    <w:pPr>
      <w:ind w:left="720"/>
      <w:contextualSpacing/>
    </w:p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Card,card"/>
    <w:basedOn w:val="Heading1"/>
    <w:link w:val="Hyperlink"/>
    <w:autoRedefine/>
    <w:uiPriority w:val="99"/>
    <w:qFormat/>
    <w:rsid w:val="007712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iatoday.in/india/story/india-navigation-south-china-sea-defence-minister-rajnath-singh-china-1815476-2021-06-16" TargetMode="External"/><Relationship Id="rId3" Type="http://schemas.openxmlformats.org/officeDocument/2006/relationships/styles" Target="styles.xml"/><Relationship Id="rId7" Type="http://schemas.openxmlformats.org/officeDocument/2006/relationships/hyperlink" Target="https://niice.org.np/archives/642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idgeindia.org.uk/the-rise-of-india-as-a-global-soft-pow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ead.dukeupress.edu/american-literature/article/89/4/761/132823/Impossible-Futures-Fictions-of-Risk-in-the-Longue" TargetMode="External"/><Relationship Id="rId4" Type="http://schemas.openxmlformats.org/officeDocument/2006/relationships/settings" Target="settings.xml"/><Relationship Id="rId9" Type="http://schemas.openxmlformats.org/officeDocument/2006/relationships/hyperlink" Target="https://www.fhi.ox.ac.uk/wp-content/uploads/Existential-Risks-2017-01-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7606</Words>
  <Characters>43358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2022-01-16T22:03:00Z</dcterms:created>
  <dcterms:modified xsi:type="dcterms:W3CDTF">2022-01-16T22:03:00Z</dcterms:modified>
</cp:coreProperties>
</file>