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50C5B" w14:textId="12795E40" w:rsidR="00A95652" w:rsidRDefault="00885F3D" w:rsidP="00885F3D">
      <w:pPr>
        <w:pStyle w:val="Heading1"/>
      </w:pPr>
      <w:r>
        <w:t>HWL R3 Neg vs Harker KB</w:t>
      </w:r>
    </w:p>
    <w:p w14:paraId="55217AB1" w14:textId="370B93FA" w:rsidR="008F4E35" w:rsidRDefault="008F4E35" w:rsidP="008F4E35">
      <w:pPr>
        <w:pStyle w:val="Heading1"/>
      </w:pPr>
      <w:r>
        <w:t>1NC</w:t>
      </w:r>
    </w:p>
    <w:p w14:paraId="52389F62" w14:textId="4EC766E9" w:rsidR="002227C1" w:rsidRPr="002227C1" w:rsidRDefault="002227C1" w:rsidP="002227C1">
      <w:pPr>
        <w:pStyle w:val="Heading3"/>
      </w:pPr>
      <w:r>
        <w:t>AFF SCENARIOS</w:t>
      </w:r>
    </w:p>
    <w:p w14:paraId="335E780C" w14:textId="25E64500" w:rsidR="008F4E35" w:rsidRDefault="008F4E35" w:rsidP="008F4E35"/>
    <w:p w14:paraId="0DF1E778" w14:textId="1863652E" w:rsidR="00CF581A" w:rsidRDefault="002227C1" w:rsidP="002227C1">
      <w:pPr>
        <w:pStyle w:val="Heading3"/>
      </w:pPr>
      <w:r>
        <w:t>Allied Space War</w:t>
      </w:r>
    </w:p>
    <w:p w14:paraId="5CAAED33" w14:textId="021BA43E" w:rsidR="00500FA0" w:rsidRPr="00F35F0D" w:rsidRDefault="00500FA0" w:rsidP="00500FA0">
      <w:pPr>
        <w:pStyle w:val="Heading4"/>
        <w:rPr>
          <w:rFonts w:cs="Arial"/>
        </w:rPr>
      </w:pPr>
      <w:r>
        <w:rPr>
          <w:rFonts w:cs="Arial"/>
        </w:rPr>
        <w:t xml:space="preserve">2] </w:t>
      </w: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245A9858" w14:textId="77777777" w:rsidR="00500FA0" w:rsidRPr="00F35F0D" w:rsidRDefault="00500FA0" w:rsidP="00500FA0">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42932124" w14:textId="77777777" w:rsidR="00500FA0" w:rsidRDefault="00500FA0" w:rsidP="00500FA0">
      <w:pPr>
        <w:rPr>
          <w:sz w:val="16"/>
        </w:rPr>
      </w:pPr>
      <w:r w:rsidRPr="00F35F0D">
        <w:rPr>
          <w:sz w:val="16"/>
        </w:rPr>
        <w:t xml:space="preserve">But </w:t>
      </w:r>
      <w:r w:rsidRPr="002227C1">
        <w:rPr>
          <w:highlight w:val="green"/>
          <w:u w:val="single"/>
        </w:rPr>
        <w:t xml:space="preserve">while there </w:t>
      </w:r>
      <w:r w:rsidRPr="002227C1">
        <w:rPr>
          <w:rStyle w:val="Emphasis"/>
          <w:highlight w:val="green"/>
        </w:rPr>
        <w:t>may</w:t>
      </w:r>
      <w:r w:rsidRPr="002227C1">
        <w:rPr>
          <w:highlight w:val="green"/>
          <w:u w:val="single"/>
        </w:rPr>
        <w:t xml:space="preserve"> be </w:t>
      </w:r>
      <w:r w:rsidRPr="002227C1">
        <w:rPr>
          <w:rStyle w:val="Emphasis"/>
          <w:highlight w:val="green"/>
        </w:rPr>
        <w:t>clashes in space</w:t>
      </w:r>
      <w:r w:rsidRPr="00F35F0D">
        <w:rPr>
          <w:sz w:val="16"/>
        </w:rPr>
        <w:t xml:space="preserve">, </w:t>
      </w:r>
      <w:r w:rsidRPr="00F35F0D">
        <w:rPr>
          <w:u w:val="single"/>
        </w:rPr>
        <w:t xml:space="preserve">the </w:t>
      </w:r>
      <w:r w:rsidRPr="002227C1">
        <w:rPr>
          <w:rStyle w:val="Emphasis"/>
          <w:highlight w:val="green"/>
        </w:rPr>
        <w:t>actual source</w:t>
      </w:r>
      <w:r w:rsidRPr="002227C1">
        <w:rPr>
          <w:highlight w:val="green"/>
          <w:u w:val="single"/>
        </w:rPr>
        <w:t xml:space="preserve"> of any </w:t>
      </w:r>
      <w:r w:rsidRPr="002227C1">
        <w:rPr>
          <w:rStyle w:val="Emphasis"/>
          <w:highlight w:val="green"/>
        </w:rPr>
        <w:t>Sino-American conflict</w:t>
      </w:r>
      <w:r w:rsidRPr="002227C1">
        <w:rPr>
          <w:highlight w:val="green"/>
          <w:u w:val="single"/>
        </w:rPr>
        <w:t xml:space="preserve"> will remain </w:t>
      </w:r>
      <w:r w:rsidRPr="002227C1">
        <w:rPr>
          <w:rStyle w:val="Emphasis"/>
          <w:highlight w:val="green"/>
        </w:rPr>
        <w:t>earthbound</w:t>
      </w:r>
      <w:r w:rsidRPr="00F35F0D">
        <w:rPr>
          <w:sz w:val="16"/>
        </w:rPr>
        <w:t xml:space="preserve">, </w:t>
      </w:r>
      <w:r w:rsidRPr="002227C1">
        <w:rPr>
          <w:highlight w:val="green"/>
          <w:u w:val="single"/>
        </w:rPr>
        <w:t>most likely</w:t>
      </w:r>
      <w:r w:rsidRPr="00F35F0D">
        <w:rPr>
          <w:u w:val="single"/>
        </w:rPr>
        <w:t xml:space="preserve"> stemming </w:t>
      </w:r>
      <w:r w:rsidRPr="002227C1">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2227C1">
        <w:rPr>
          <w:rStyle w:val="Emphasis"/>
          <w:highlight w:val="green"/>
        </w:rPr>
        <w:t>E</w:t>
      </w:r>
      <w:r w:rsidRPr="00F35F0D">
        <w:rPr>
          <w:u w:val="single"/>
        </w:rPr>
        <w:t xml:space="preserve">ast </w:t>
      </w:r>
      <w:r w:rsidRPr="002227C1">
        <w:rPr>
          <w:rStyle w:val="Emphasis"/>
          <w:highlight w:val="green"/>
        </w:rPr>
        <w:t>C</w:t>
      </w:r>
      <w:r w:rsidRPr="00F35F0D">
        <w:rPr>
          <w:u w:val="single"/>
        </w:rPr>
        <w:t xml:space="preserve">hina </w:t>
      </w:r>
      <w:r w:rsidRPr="002227C1">
        <w:rPr>
          <w:rStyle w:val="Emphasis"/>
          <w:highlight w:val="green"/>
        </w:rPr>
        <w:t>S</w:t>
      </w:r>
      <w:r w:rsidRPr="00F35F0D">
        <w:rPr>
          <w:u w:val="single"/>
        </w:rPr>
        <w:t>ea</w:t>
      </w:r>
      <w:r w:rsidRPr="00F35F0D">
        <w:rPr>
          <w:sz w:val="16"/>
        </w:rPr>
        <w:t xml:space="preserve">, the </w:t>
      </w:r>
      <w:r w:rsidRPr="002227C1">
        <w:rPr>
          <w:rStyle w:val="Emphasis"/>
          <w:highlight w:val="green"/>
        </w:rPr>
        <w:t>Taiwan</w:t>
      </w:r>
      <w:r w:rsidRPr="00F35F0D">
        <w:rPr>
          <w:sz w:val="16"/>
        </w:rPr>
        <w:t xml:space="preserve"> Strait, </w:t>
      </w:r>
      <w:r w:rsidRPr="002227C1">
        <w:rPr>
          <w:highlight w:val="green"/>
          <w:u w:val="single"/>
        </w:rPr>
        <w:t>or</w:t>
      </w:r>
      <w:r w:rsidRPr="00F35F0D">
        <w:rPr>
          <w:u w:val="single"/>
        </w:rPr>
        <w:t xml:space="preserve"> the </w:t>
      </w:r>
      <w:r w:rsidRPr="002227C1">
        <w:rPr>
          <w:rStyle w:val="Emphasis"/>
          <w:highlight w:val="green"/>
        </w:rPr>
        <w:t>S</w:t>
      </w:r>
      <w:r w:rsidRPr="00F35F0D">
        <w:rPr>
          <w:u w:val="single"/>
        </w:rPr>
        <w:t xml:space="preserve">outh </w:t>
      </w:r>
      <w:r w:rsidRPr="002227C1">
        <w:rPr>
          <w:rStyle w:val="Emphasis"/>
          <w:highlight w:val="green"/>
        </w:rPr>
        <w:t>C</w:t>
      </w:r>
      <w:r w:rsidRPr="00F35F0D">
        <w:rPr>
          <w:u w:val="single"/>
        </w:rPr>
        <w:t xml:space="preserve">hina </w:t>
      </w:r>
      <w:r w:rsidRPr="002227C1">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2227C1">
        <w:rPr>
          <w:rStyle w:val="Emphasis"/>
          <w:highlight w:val="green"/>
        </w:rPr>
        <w:t>U.S.</w:t>
      </w:r>
      <w:r w:rsidRPr="00F35F0D">
        <w:rPr>
          <w:sz w:val="16"/>
        </w:rPr>
        <w:t xml:space="preserve"> and allied </w:t>
      </w:r>
      <w:r w:rsidRPr="002227C1">
        <w:rPr>
          <w:rStyle w:val="Emphasis"/>
          <w:highlight w:val="green"/>
        </w:rPr>
        <w:t>decisionmakers</w:t>
      </w:r>
      <w:r w:rsidRPr="00F35F0D">
        <w:rPr>
          <w:sz w:val="16"/>
        </w:rPr>
        <w:t xml:space="preserve"> (both in Asia and Europe) </w:t>
      </w:r>
      <w:r w:rsidRPr="002227C1">
        <w:rPr>
          <w:highlight w:val="green"/>
          <w:u w:val="single"/>
        </w:rPr>
        <w:t>should</w:t>
      </w:r>
      <w:r w:rsidRPr="00F35F0D">
        <w:rPr>
          <w:u w:val="single"/>
        </w:rPr>
        <w:t xml:space="preserve"> be </w:t>
      </w:r>
      <w:r w:rsidRPr="002227C1">
        <w:rPr>
          <w:highlight w:val="green"/>
          <w:u w:val="single"/>
        </w:rPr>
        <w:t>focus</w:t>
      </w:r>
      <w:r w:rsidRPr="00F35F0D">
        <w:rPr>
          <w:u w:val="single"/>
        </w:rPr>
        <w:t xml:space="preserve">ing </w:t>
      </w:r>
      <w:r w:rsidRPr="002227C1">
        <w:rPr>
          <w:highlight w:val="green"/>
          <w:u w:val="single"/>
        </w:rPr>
        <w:t>on</w:t>
      </w:r>
      <w:r w:rsidRPr="00F35F0D">
        <w:rPr>
          <w:u w:val="single"/>
        </w:rPr>
        <w:t xml:space="preserve"> deterring </w:t>
      </w:r>
      <w:r w:rsidRPr="002227C1">
        <w:rPr>
          <w:rStyle w:val="Emphasis"/>
          <w:highlight w:val="green"/>
        </w:rPr>
        <w:t>aggression in general</w:t>
      </w:r>
      <w:r w:rsidRPr="002227C1">
        <w:rPr>
          <w:sz w:val="16"/>
          <w:highlight w:val="green"/>
        </w:rPr>
        <w:t xml:space="preserve">, </w:t>
      </w:r>
      <w:r w:rsidRPr="002227C1">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2227C1">
        <w:rPr>
          <w:highlight w:val="green"/>
          <w:u w:val="single"/>
        </w:rPr>
        <w:t xml:space="preserve">trying to </w:t>
      </w:r>
      <w:r w:rsidRPr="002227C1">
        <w:rPr>
          <w:rStyle w:val="Emphasis"/>
          <w:highlight w:val="green"/>
        </w:rPr>
        <w:t>forestall actions</w:t>
      </w:r>
      <w:r w:rsidRPr="002227C1">
        <w:rPr>
          <w:highlight w:val="green"/>
          <w:u w:val="single"/>
        </w:rPr>
        <w:t xml:space="preserve"> in </w:t>
      </w:r>
      <w:r w:rsidRPr="002227C1">
        <w:rPr>
          <w:rStyle w:val="Emphasis"/>
          <w:highlight w:val="green"/>
        </w:rPr>
        <w:t>space</w:t>
      </w:r>
      <w:r w:rsidRPr="00F35F0D">
        <w:rPr>
          <w:sz w:val="16"/>
        </w:rPr>
        <w:t xml:space="preserve">. Indeed, </w:t>
      </w:r>
      <w:r w:rsidRPr="002227C1">
        <w:rPr>
          <w:highlight w:val="green"/>
          <w:u w:val="single"/>
        </w:rPr>
        <w:t xml:space="preserve">there is </w:t>
      </w:r>
      <w:r w:rsidRPr="002227C1">
        <w:rPr>
          <w:rStyle w:val="Emphasis"/>
          <w:highlight w:val="green"/>
        </w:rPr>
        <w:t>little evidence</w:t>
      </w:r>
      <w:r w:rsidRPr="00F35F0D">
        <w:rPr>
          <w:u w:val="single"/>
        </w:rPr>
        <w:t xml:space="preserve"> that </w:t>
      </w:r>
      <w:r w:rsidRPr="002227C1">
        <w:rPr>
          <w:rStyle w:val="Emphasis"/>
          <w:highlight w:val="green"/>
        </w:rPr>
        <w:t>Chinese military planners</w:t>
      </w:r>
      <w:r w:rsidRPr="002227C1">
        <w:rPr>
          <w:highlight w:val="green"/>
          <w:u w:val="single"/>
        </w:rPr>
        <w:t xml:space="preserve"> are </w:t>
      </w:r>
      <w:r w:rsidRPr="002227C1">
        <w:rPr>
          <w:rStyle w:val="Emphasis"/>
          <w:highlight w:val="green"/>
        </w:rPr>
        <w:t>contemplating</w:t>
      </w:r>
      <w:r w:rsidRPr="00F35F0D">
        <w:rPr>
          <w:u w:val="single"/>
        </w:rPr>
        <w:t xml:space="preserve"> a </w:t>
      </w:r>
      <w:r w:rsidRPr="002227C1">
        <w:rPr>
          <w:rStyle w:val="Emphasis"/>
          <w:highlight w:val="green"/>
        </w:rPr>
        <w:t>conflict</w:t>
      </w:r>
      <w:r w:rsidRPr="002227C1">
        <w:rPr>
          <w:highlight w:val="green"/>
          <w:u w:val="single"/>
        </w:rPr>
        <w:t xml:space="preserve"> limited to </w:t>
      </w:r>
      <w:r w:rsidRPr="002227C1">
        <w:rPr>
          <w:rStyle w:val="Emphasis"/>
          <w:highlight w:val="green"/>
        </w:rPr>
        <w:t>space</w:t>
      </w:r>
      <w:r w:rsidRPr="00F35F0D">
        <w:rPr>
          <w:sz w:val="16"/>
        </w:rPr>
        <w:t xml:space="preserve">. </w:t>
      </w:r>
      <w:r w:rsidRPr="00F35F0D">
        <w:rPr>
          <w:u w:val="single"/>
        </w:rPr>
        <w:t xml:space="preserve">While there may be actions against space systems, </w:t>
      </w:r>
      <w:r w:rsidRPr="002227C1">
        <w:rPr>
          <w:rStyle w:val="Emphasis"/>
          <w:highlight w:val="green"/>
        </w:rPr>
        <w:t>Chinese writings</w:t>
      </w:r>
      <w:r w:rsidRPr="00F35F0D">
        <w:rPr>
          <w:u w:val="single"/>
        </w:rPr>
        <w:t xml:space="preserve"> </w:t>
      </w:r>
      <w:r w:rsidRPr="002227C1">
        <w:rPr>
          <w:highlight w:val="green"/>
          <w:u w:val="single"/>
        </w:rPr>
        <w:t>suggest</w:t>
      </w:r>
      <w:r w:rsidRPr="00F35F0D">
        <w:rPr>
          <w:u w:val="single"/>
        </w:rPr>
        <w:t xml:space="preserve"> that </w:t>
      </w:r>
      <w:r w:rsidRPr="002227C1">
        <w:rPr>
          <w:highlight w:val="green"/>
          <w:u w:val="single"/>
        </w:rPr>
        <w:t>they would</w:t>
      </w:r>
      <w:r w:rsidRPr="00F35F0D">
        <w:rPr>
          <w:u w:val="single"/>
        </w:rPr>
        <w:t xml:space="preserve"> either </w:t>
      </w:r>
      <w:r w:rsidRPr="002227C1">
        <w:rPr>
          <w:highlight w:val="green"/>
          <w:u w:val="single"/>
        </w:rPr>
        <w:t>be</w:t>
      </w:r>
      <w:r w:rsidRPr="00F35F0D">
        <w:rPr>
          <w:u w:val="single"/>
        </w:rPr>
        <w:t xml:space="preserve"> </w:t>
      </w:r>
      <w:r w:rsidRPr="002227C1">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4BF7E997" w14:textId="5E9373C8" w:rsidR="00CF581A" w:rsidRDefault="00500FA0" w:rsidP="00500FA0">
      <w:pPr>
        <w:pStyle w:val="Heading4"/>
      </w:pPr>
      <w:r>
        <w:t>3] Presumes the US digs in to maintain supremacy in space – impact disappears if we win pursuit’s not inevitable</w:t>
      </w:r>
    </w:p>
    <w:p w14:paraId="0BBD7B65" w14:textId="77777777" w:rsidR="00500FA0" w:rsidRPr="00F35F0D" w:rsidRDefault="00500FA0" w:rsidP="00500FA0">
      <w:pPr>
        <w:pStyle w:val="Heading4"/>
        <w:rPr>
          <w:rFonts w:cs="Arial"/>
          <w:u w:val="single"/>
        </w:rPr>
      </w:pPr>
      <w:r>
        <w:t xml:space="preserve">4] </w:t>
      </w: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7F337E59" w14:textId="77777777" w:rsidR="00500FA0" w:rsidRPr="00F35F0D" w:rsidRDefault="00500FA0" w:rsidP="00500FA0">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75830B8F" w14:textId="77777777" w:rsidR="00500FA0" w:rsidRPr="00F35F0D" w:rsidRDefault="00500FA0" w:rsidP="00500FA0">
      <w:pPr>
        <w:rPr>
          <w:sz w:val="16"/>
        </w:rPr>
      </w:pPr>
      <w:r w:rsidRPr="00F35F0D">
        <w:rPr>
          <w:u w:val="single"/>
        </w:rPr>
        <w:t>There’s been</w:t>
      </w:r>
      <w:r w:rsidRPr="00F35F0D">
        <w:rPr>
          <w:sz w:val="16"/>
        </w:rPr>
        <w:t xml:space="preserve"> increasing </w:t>
      </w:r>
      <w:r w:rsidRPr="002227C1">
        <w:rPr>
          <w:rStyle w:val="Emphasis"/>
          <w:highlight w:val="green"/>
        </w:rPr>
        <w:t>rhetoric</w:t>
      </w:r>
      <w:r w:rsidRPr="00F35F0D">
        <w:rPr>
          <w:sz w:val="16"/>
        </w:rPr>
        <w:t>...</w:t>
      </w:r>
      <w:r w:rsidRPr="002227C1">
        <w:rPr>
          <w:highlight w:val="green"/>
          <w:u w:val="single"/>
        </w:rPr>
        <w:t>about</w:t>
      </w:r>
      <w:r w:rsidRPr="00F35F0D">
        <w:rPr>
          <w:sz w:val="16"/>
        </w:rPr>
        <w:t xml:space="preserve"> the </w:t>
      </w:r>
      <w:r w:rsidRPr="002227C1">
        <w:rPr>
          <w:highlight w:val="green"/>
          <w:u w:val="single"/>
        </w:rPr>
        <w:t>militarization</w:t>
      </w:r>
      <w:r w:rsidRPr="00F35F0D">
        <w:rPr>
          <w:u w:val="single"/>
        </w:rPr>
        <w:t xml:space="preserve"> of space </w:t>
      </w:r>
      <w:r w:rsidRPr="002227C1">
        <w:rPr>
          <w:highlight w:val="green"/>
          <w:u w:val="single"/>
        </w:rPr>
        <w:t>and</w:t>
      </w:r>
      <w:r w:rsidRPr="00F35F0D">
        <w:rPr>
          <w:sz w:val="16"/>
        </w:rPr>
        <w:t xml:space="preserve"> the </w:t>
      </w:r>
      <w:r w:rsidRPr="002227C1">
        <w:rPr>
          <w:rStyle w:val="Emphasis"/>
          <w:highlight w:val="green"/>
        </w:rPr>
        <w:t>potential</w:t>
      </w:r>
      <w:r w:rsidRPr="00F35F0D">
        <w:rPr>
          <w:sz w:val="16"/>
        </w:rPr>
        <w:t xml:space="preserve"> for </w:t>
      </w:r>
      <w:r w:rsidRPr="002227C1">
        <w:rPr>
          <w:rStyle w:val="Emphasis"/>
          <w:highlight w:val="green"/>
        </w:rPr>
        <w:t>conflicts</w:t>
      </w:r>
      <w:r w:rsidRPr="00F35F0D">
        <w:rPr>
          <w:sz w:val="16"/>
        </w:rPr>
        <w:t xml:space="preserve"> </w:t>
      </w:r>
      <w:r w:rsidRPr="00F35F0D">
        <w:rPr>
          <w:u w:val="single"/>
        </w:rPr>
        <w:t xml:space="preserve">on Earth to extend </w:t>
      </w:r>
      <w:r w:rsidRPr="002227C1">
        <w:rPr>
          <w:highlight w:val="green"/>
          <w:u w:val="single"/>
        </w:rPr>
        <w:t>in</w:t>
      </w:r>
      <w:r w:rsidRPr="00F35F0D">
        <w:rPr>
          <w:u w:val="single"/>
        </w:rPr>
        <w:t xml:space="preserve">to </w:t>
      </w:r>
      <w:r w:rsidRPr="002227C1">
        <w:rPr>
          <w:highlight w:val="green"/>
          <w:u w:val="single"/>
        </w:rPr>
        <w:t>space</w:t>
      </w:r>
      <w:r w:rsidRPr="00F35F0D">
        <w:rPr>
          <w:sz w:val="16"/>
        </w:rPr>
        <w:t xml:space="preserve">. </w:t>
      </w:r>
      <w:r w:rsidRPr="00F35F0D">
        <w:rPr>
          <w:u w:val="single"/>
        </w:rPr>
        <w:t xml:space="preserve">That’s </w:t>
      </w:r>
      <w:r w:rsidRPr="002227C1">
        <w:rPr>
          <w:highlight w:val="green"/>
          <w:u w:val="single"/>
        </w:rPr>
        <w:t>driven</w:t>
      </w:r>
      <w:r w:rsidRPr="00F35F0D">
        <w:rPr>
          <w:u w:val="single"/>
        </w:rPr>
        <w:t xml:space="preserve"> in part </w:t>
      </w:r>
      <w:r w:rsidRPr="002227C1">
        <w:rPr>
          <w:highlight w:val="green"/>
          <w:u w:val="single"/>
        </w:rPr>
        <w:t>by reports</w:t>
      </w:r>
      <w:r w:rsidRPr="00F35F0D">
        <w:rPr>
          <w:u w:val="single"/>
        </w:rPr>
        <w:t xml:space="preserve"> </w:t>
      </w:r>
      <w:r w:rsidRPr="002227C1">
        <w:rPr>
          <w:highlight w:val="green"/>
          <w:u w:val="single"/>
        </w:rPr>
        <w:t>about</w:t>
      </w:r>
      <w:r w:rsidRPr="00F35F0D">
        <w:rPr>
          <w:u w:val="single"/>
        </w:rPr>
        <w:t xml:space="preserve"> anti-satellite </w:t>
      </w:r>
      <w:r w:rsidRPr="002227C1">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3F5F72D9" w14:textId="77777777" w:rsidR="00500FA0" w:rsidRPr="00F35F0D" w:rsidRDefault="00500FA0" w:rsidP="00500FA0">
      <w:pPr>
        <w:rPr>
          <w:sz w:val="16"/>
        </w:rPr>
      </w:pPr>
      <w:r w:rsidRPr="00F35F0D">
        <w:rPr>
          <w:u w:val="single"/>
        </w:rPr>
        <w:t xml:space="preserve">A lot of what </w:t>
      </w:r>
      <w:r w:rsidRPr="002227C1">
        <w:rPr>
          <w:highlight w:val="green"/>
          <w:u w:val="single"/>
        </w:rPr>
        <w:t>you get</w:t>
      </w:r>
      <w:r w:rsidRPr="00F35F0D">
        <w:rPr>
          <w:u w:val="single"/>
        </w:rPr>
        <w:t xml:space="preserve"> are </w:t>
      </w:r>
      <w:r w:rsidRPr="002227C1">
        <w:rPr>
          <w:rStyle w:val="Emphasis"/>
          <w:highlight w:val="green"/>
        </w:rPr>
        <w:t>public statements</w:t>
      </w:r>
      <w:r w:rsidRPr="002227C1">
        <w:rPr>
          <w:highlight w:val="green"/>
          <w:u w:val="single"/>
        </w:rPr>
        <w:t xml:space="preserve"> from </w:t>
      </w:r>
      <w:r w:rsidRPr="002227C1">
        <w:rPr>
          <w:rStyle w:val="Emphasis"/>
          <w:highlight w:val="green"/>
        </w:rPr>
        <w:t>military leadership</w:t>
      </w:r>
      <w:r w:rsidRPr="002227C1">
        <w:rPr>
          <w:highlight w:val="green"/>
          <w:u w:val="single"/>
        </w:rPr>
        <w:t xml:space="preserve"> or </w:t>
      </w:r>
      <w:r w:rsidRPr="002227C1">
        <w:rPr>
          <w:rStyle w:val="Emphasis"/>
          <w:highlight w:val="green"/>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2227C1">
        <w:rPr>
          <w:highlight w:val="green"/>
          <w:u w:val="single"/>
        </w:rPr>
        <w:t>Our goal was to dig into</w:t>
      </w:r>
      <w:r w:rsidRPr="00F35F0D">
        <w:rPr>
          <w:u w:val="single"/>
        </w:rPr>
        <w:t xml:space="preserve"> the </w:t>
      </w:r>
      <w:proofErr w:type="gramStart"/>
      <w:r w:rsidRPr="002227C1">
        <w:rPr>
          <w:highlight w:val="green"/>
          <w:u w:val="single"/>
        </w:rPr>
        <w:t>open source</w:t>
      </w:r>
      <w:proofErr w:type="gramEnd"/>
      <w:r w:rsidRPr="00F35F0D">
        <w:rPr>
          <w:u w:val="single"/>
        </w:rPr>
        <w:t xml:space="preserve"> material </w:t>
      </w:r>
      <w:r w:rsidRPr="002227C1">
        <w:rPr>
          <w:highlight w:val="green"/>
          <w:u w:val="single"/>
        </w:rPr>
        <w:t>and</w:t>
      </w:r>
      <w:r w:rsidRPr="00F35F0D">
        <w:rPr>
          <w:u w:val="single"/>
        </w:rPr>
        <w:t xml:space="preserve"> see what we could </w:t>
      </w:r>
      <w:r w:rsidRPr="002227C1">
        <w:rPr>
          <w:highlight w:val="green"/>
          <w:u w:val="single"/>
        </w:rPr>
        <w:t>determine</w:t>
      </w:r>
      <w:r w:rsidRPr="00F35F0D">
        <w:rPr>
          <w:u w:val="single"/>
        </w:rPr>
        <w:t xml:space="preserve"> from </w:t>
      </w:r>
      <w:r w:rsidRPr="002227C1">
        <w:rPr>
          <w:highlight w:val="green"/>
          <w:u w:val="single"/>
        </w:rPr>
        <w:t xml:space="preserve">a </w:t>
      </w:r>
      <w:r w:rsidRPr="002227C1">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4BC5B916" w14:textId="77777777" w:rsidR="00500FA0" w:rsidRPr="00F35F0D" w:rsidRDefault="00500FA0" w:rsidP="00500FA0">
      <w:pPr>
        <w:rPr>
          <w:sz w:val="16"/>
        </w:rPr>
      </w:pPr>
      <w:proofErr w:type="gramStart"/>
      <w:r w:rsidRPr="00F35F0D">
        <w:rPr>
          <w:sz w:val="16"/>
        </w:rPr>
        <w:t>Ultimately</w:t>
      </w:r>
      <w:proofErr w:type="gramEnd"/>
      <w:r w:rsidRPr="00F35F0D">
        <w:rPr>
          <w:sz w:val="16"/>
        </w:rPr>
        <w:t xml:space="preserve"> we hoped that would lead to a more informed debate about what U.S. strategy should be to address those threats.</w:t>
      </w:r>
    </w:p>
    <w:p w14:paraId="7B5A5B0D" w14:textId="77777777" w:rsidR="00500FA0" w:rsidRPr="00F35F0D" w:rsidRDefault="00500FA0" w:rsidP="00500FA0">
      <w:pPr>
        <w:rPr>
          <w:sz w:val="16"/>
        </w:rPr>
      </w:pPr>
      <w:r w:rsidRPr="00F35F0D">
        <w:rPr>
          <w:sz w:val="16"/>
        </w:rPr>
        <w:t>What sort of feedback have you gotten so far?</w:t>
      </w:r>
    </w:p>
    <w:p w14:paraId="54640EA9" w14:textId="77777777" w:rsidR="00500FA0" w:rsidRPr="00F35F0D" w:rsidRDefault="00500FA0" w:rsidP="00500FA0">
      <w:pPr>
        <w:rPr>
          <w:sz w:val="16"/>
        </w:rPr>
      </w:pP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p>
    <w:p w14:paraId="1D935CDD" w14:textId="77777777" w:rsidR="00500FA0" w:rsidRPr="00F35F0D" w:rsidRDefault="00500FA0" w:rsidP="00500FA0">
      <w:pPr>
        <w:rPr>
          <w:sz w:val="16"/>
        </w:rPr>
      </w:pPr>
      <w:r w:rsidRPr="00F35F0D">
        <w:rPr>
          <w:sz w:val="16"/>
        </w:rPr>
        <w:t xml:space="preserve">In general, the feedback we’ve gotten has been </w:t>
      </w:r>
      <w:proofErr w:type="gramStart"/>
      <w:r w:rsidRPr="00F35F0D">
        <w:rPr>
          <w:sz w:val="16"/>
        </w:rPr>
        <w:t>pretty positive</w:t>
      </w:r>
      <w:proofErr w:type="gramEnd"/>
      <w:r w:rsidRPr="00F35F0D">
        <w:rPr>
          <w:sz w:val="16"/>
        </w:rPr>
        <w:t>. People have said they like the fact that this sort of stuff is being put in the public domain and encouraged us to continue.</w:t>
      </w:r>
    </w:p>
    <w:p w14:paraId="395E3A3D" w14:textId="77777777" w:rsidR="00500FA0" w:rsidRPr="00F35F0D" w:rsidRDefault="00500FA0" w:rsidP="00500FA0">
      <w:pPr>
        <w:rPr>
          <w:u w:val="single"/>
        </w:rPr>
      </w:pPr>
      <w:r w:rsidRPr="002227C1">
        <w:rPr>
          <w:highlight w:val="green"/>
          <w:u w:val="single"/>
        </w:rPr>
        <w:t>Were</w:t>
      </w:r>
      <w:r w:rsidRPr="00F35F0D">
        <w:rPr>
          <w:u w:val="single"/>
        </w:rPr>
        <w:t xml:space="preserve"> your </w:t>
      </w:r>
      <w:r w:rsidRPr="002227C1">
        <w:rPr>
          <w:rStyle w:val="Emphasis"/>
          <w:highlight w:val="green"/>
        </w:rPr>
        <w:t>findings</w:t>
      </w:r>
      <w:r w:rsidRPr="00F35F0D">
        <w:rPr>
          <w:u w:val="single"/>
        </w:rPr>
        <w:t xml:space="preserve"> </w:t>
      </w:r>
      <w:r w:rsidRPr="002227C1">
        <w:rPr>
          <w:rStyle w:val="Emphasis"/>
          <w:highlight w:val="green"/>
        </w:rPr>
        <w:t>better or worse</w:t>
      </w:r>
      <w:r w:rsidRPr="002227C1">
        <w:rPr>
          <w:highlight w:val="green"/>
          <w:u w:val="single"/>
        </w:rPr>
        <w:t xml:space="preserve"> than the </w:t>
      </w:r>
      <w:r w:rsidRPr="002227C1">
        <w:rPr>
          <w:rStyle w:val="Emphasis"/>
          <w:highlight w:val="green"/>
        </w:rPr>
        <w:t>picture public</w:t>
      </w:r>
      <w:r w:rsidRPr="00F35F0D">
        <w:rPr>
          <w:u w:val="single"/>
        </w:rPr>
        <w:t xml:space="preserve"> discourse paints?</w:t>
      </w:r>
    </w:p>
    <w:p w14:paraId="6EED1996" w14:textId="77777777" w:rsidR="00500FA0" w:rsidRPr="00F35F0D" w:rsidRDefault="00500FA0" w:rsidP="00500FA0">
      <w:pPr>
        <w:rPr>
          <w:sz w:val="16"/>
        </w:rPr>
      </w:pPr>
      <w:r w:rsidRPr="00F35F0D">
        <w:rPr>
          <w:sz w:val="16"/>
        </w:rPr>
        <w:t xml:space="preserve">In general, it’s a little bit </w:t>
      </w:r>
      <w:r w:rsidRPr="002227C1">
        <w:rPr>
          <w:rStyle w:val="Emphasis"/>
          <w:highlight w:val="green"/>
        </w:rPr>
        <w:t>better</w:t>
      </w:r>
      <w:r w:rsidRPr="00F35F0D">
        <w:rPr>
          <w:sz w:val="16"/>
        </w:rPr>
        <w:t xml:space="preserve">. </w:t>
      </w:r>
      <w:r w:rsidRPr="00F35F0D">
        <w:rPr>
          <w:u w:val="single"/>
        </w:rPr>
        <w:t xml:space="preserve">A lot of </w:t>
      </w:r>
      <w:r w:rsidRPr="002227C1">
        <w:rPr>
          <w:rStyle w:val="Emphasis"/>
          <w:highlight w:val="green"/>
        </w:rPr>
        <w:t>political rhetoric</w:t>
      </w:r>
      <w:r w:rsidRPr="002227C1">
        <w:rPr>
          <w:highlight w:val="green"/>
          <w:u w:val="single"/>
        </w:rPr>
        <w:t xml:space="preserve"> and </w:t>
      </w:r>
      <w:r w:rsidRPr="002227C1">
        <w:rPr>
          <w:rStyle w:val="Emphasis"/>
          <w:highlight w:val="green"/>
        </w:rPr>
        <w:t>news stories</w:t>
      </w:r>
      <w:r w:rsidRPr="002227C1">
        <w:rPr>
          <w:highlight w:val="green"/>
          <w:u w:val="single"/>
        </w:rPr>
        <w:t xml:space="preserve"> focus on</w:t>
      </w:r>
      <w:r w:rsidRPr="00F35F0D">
        <w:rPr>
          <w:u w:val="single"/>
        </w:rPr>
        <w:t xml:space="preserve"> the </w:t>
      </w:r>
      <w:r w:rsidRPr="00F35F0D">
        <w:rPr>
          <w:rStyle w:val="Emphasis"/>
        </w:rPr>
        <w:t xml:space="preserve">most </w:t>
      </w:r>
      <w:r w:rsidRPr="002227C1">
        <w:rPr>
          <w:rStyle w:val="Emphasis"/>
          <w:highlight w:val="green"/>
        </w:rPr>
        <w:t>extreme examples</w:t>
      </w:r>
      <w:r w:rsidRPr="00F35F0D">
        <w:rPr>
          <w:u w:val="single"/>
        </w:rPr>
        <w:t xml:space="preserve">, so </w:t>
      </w:r>
      <w:r w:rsidRPr="002227C1">
        <w:rPr>
          <w:highlight w:val="green"/>
          <w:u w:val="single"/>
        </w:rPr>
        <w:t xml:space="preserve">using </w:t>
      </w:r>
      <w:r w:rsidRPr="002227C1">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2227C1">
        <w:rPr>
          <w:rStyle w:val="Emphasis"/>
          <w:highlight w:val="green"/>
        </w:rPr>
        <w:t>there’s yet</w:t>
      </w:r>
      <w:r w:rsidRPr="002227C1">
        <w:rPr>
          <w:highlight w:val="green"/>
          <w:u w:val="single"/>
        </w:rPr>
        <w:t xml:space="preserve"> to be </w:t>
      </w:r>
      <w:r w:rsidRPr="002227C1">
        <w:rPr>
          <w:rStyle w:val="Emphasis"/>
          <w:highlight w:val="green"/>
        </w:rPr>
        <w:t>any</w:t>
      </w:r>
      <w:r w:rsidRPr="00F35F0D">
        <w:rPr>
          <w:u w:val="single"/>
        </w:rPr>
        <w:t xml:space="preserve"> </w:t>
      </w:r>
      <w:proofErr w:type="gramStart"/>
      <w:r w:rsidRPr="00F35F0D">
        <w:rPr>
          <w:u w:val="single"/>
        </w:rPr>
        <w:t>publicly-known</w:t>
      </w:r>
      <w:proofErr w:type="gramEnd"/>
      <w:r w:rsidRPr="00F35F0D">
        <w:rPr>
          <w:u w:val="single"/>
        </w:rPr>
        <w:t xml:space="preserve"> </w:t>
      </w:r>
      <w:r w:rsidRPr="002227C1">
        <w:rPr>
          <w:rStyle w:val="Emphasis"/>
          <w:highlight w:val="green"/>
        </w:rPr>
        <w:t>example</w:t>
      </w:r>
      <w:r w:rsidRPr="002227C1">
        <w:rPr>
          <w:highlight w:val="green"/>
          <w:u w:val="single"/>
        </w:rPr>
        <w:t xml:space="preserve"> of </w:t>
      </w:r>
      <w:r w:rsidRPr="002227C1">
        <w:rPr>
          <w:rStyle w:val="Emphasis"/>
          <w:highlight w:val="green"/>
        </w:rPr>
        <w:t>them being used</w:t>
      </w:r>
      <w:r w:rsidRPr="00F35F0D">
        <w:rPr>
          <w:sz w:val="16"/>
        </w:rPr>
        <w:t>.</w:t>
      </w:r>
    </w:p>
    <w:p w14:paraId="18FB911F" w14:textId="77777777" w:rsidR="00500FA0" w:rsidRDefault="00500FA0" w:rsidP="00500FA0">
      <w:pPr>
        <w:rPr>
          <w:sz w:val="16"/>
        </w:rPr>
      </w:pP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2227C1">
        <w:rPr>
          <w:highlight w:val="green"/>
          <w:u w:val="single"/>
        </w:rPr>
        <w:t xml:space="preserve">The </w:t>
      </w:r>
      <w:r w:rsidRPr="002227C1">
        <w:rPr>
          <w:rStyle w:val="Emphasis"/>
          <w:highlight w:val="green"/>
        </w:rPr>
        <w:t>good news</w:t>
      </w:r>
      <w:r w:rsidRPr="00F35F0D">
        <w:rPr>
          <w:u w:val="single"/>
        </w:rPr>
        <w:t xml:space="preserve"> is </w:t>
      </w:r>
      <w:r w:rsidRPr="002227C1">
        <w:rPr>
          <w:highlight w:val="green"/>
          <w:u w:val="single"/>
        </w:rPr>
        <w:t xml:space="preserve">we have </w:t>
      </w:r>
      <w:r w:rsidRPr="002227C1">
        <w:rPr>
          <w:rStyle w:val="Emphasis"/>
          <w:highlight w:val="green"/>
        </w:rPr>
        <w:t>yet to see</w:t>
      </w:r>
      <w:r w:rsidRPr="00F35F0D">
        <w:rPr>
          <w:u w:val="single"/>
        </w:rPr>
        <w:t xml:space="preserve"> the most </w:t>
      </w:r>
      <w:r w:rsidRPr="002227C1">
        <w:rPr>
          <w:rStyle w:val="Emphasis"/>
          <w:highlight w:val="green"/>
        </w:rPr>
        <w:t>destructive kinetic attacks</w:t>
      </w:r>
      <w:r w:rsidRPr="002227C1">
        <w:rPr>
          <w:highlight w:val="green"/>
          <w:u w:val="single"/>
        </w:rPr>
        <w:t xml:space="preserve"> that</w:t>
      </w:r>
      <w:r w:rsidRPr="00F35F0D">
        <w:rPr>
          <w:u w:val="single"/>
        </w:rPr>
        <w:t xml:space="preserve"> can </w:t>
      </w:r>
      <w:r w:rsidRPr="002227C1">
        <w:rPr>
          <w:highlight w:val="green"/>
          <w:u w:val="single"/>
        </w:rPr>
        <w:t>cause</w:t>
      </w:r>
      <w:r w:rsidRPr="00F35F0D">
        <w:rPr>
          <w:u w:val="single"/>
        </w:rPr>
        <w:t xml:space="preserve"> really </w:t>
      </w:r>
      <w:r w:rsidRPr="00F35F0D">
        <w:rPr>
          <w:rStyle w:val="Emphasis"/>
        </w:rPr>
        <w:t xml:space="preserve">harmful </w:t>
      </w:r>
      <w:r w:rsidRPr="002227C1">
        <w:rPr>
          <w:rStyle w:val="Emphasis"/>
          <w:highlight w:val="green"/>
        </w:rPr>
        <w:t>long-term damage</w:t>
      </w:r>
      <w:r w:rsidRPr="002227C1">
        <w:rPr>
          <w:highlight w:val="green"/>
          <w:u w:val="single"/>
        </w:rPr>
        <w:t xml:space="preserve"> to</w:t>
      </w:r>
      <w:r w:rsidRPr="00F35F0D">
        <w:rPr>
          <w:u w:val="single"/>
        </w:rPr>
        <w:t xml:space="preserve"> the </w:t>
      </w:r>
      <w:r w:rsidRPr="002227C1">
        <w:rPr>
          <w:rStyle w:val="Emphasis"/>
          <w:highlight w:val="green"/>
        </w:rPr>
        <w:t>space</w:t>
      </w:r>
      <w:r w:rsidRPr="00F35F0D">
        <w:rPr>
          <w:rStyle w:val="Emphasis"/>
        </w:rPr>
        <w:t xml:space="preserve"> environment</w:t>
      </w:r>
      <w:r w:rsidRPr="00F35F0D">
        <w:rPr>
          <w:sz w:val="16"/>
        </w:rPr>
        <w:t xml:space="preserve">, but </w:t>
      </w:r>
      <w:proofErr w:type="gramStart"/>
      <w:r w:rsidRPr="00F35F0D">
        <w:rPr>
          <w:sz w:val="16"/>
        </w:rPr>
        <w:t>unfortunately</w:t>
      </w:r>
      <w:proofErr w:type="gramEnd"/>
      <w:r w:rsidRPr="00F35F0D">
        <w:rPr>
          <w:sz w:val="16"/>
        </w:rPr>
        <w:t xml:space="preserve"> we are seeing non-kinetic attacks being used, and that’s likely to continue.</w:t>
      </w:r>
    </w:p>
    <w:p w14:paraId="0EB2A637" w14:textId="754B3D07" w:rsidR="00500FA0" w:rsidRPr="00F35F0D" w:rsidRDefault="00500FA0" w:rsidP="00500FA0">
      <w:pPr>
        <w:pStyle w:val="Heading4"/>
        <w:rPr>
          <w:rFonts w:cs="Arial"/>
        </w:rPr>
      </w:pPr>
      <w:r>
        <w:rPr>
          <w:rFonts w:cs="Arial"/>
        </w:rPr>
        <w:t xml:space="preserve">5] </w:t>
      </w:r>
      <w:r>
        <w:rPr>
          <w:rFonts w:cs="Arial"/>
        </w:rPr>
        <w:t>Space weapon deployment doesn’t cause an arms race or increase chance of war</w:t>
      </w:r>
    </w:p>
    <w:p w14:paraId="769F5003" w14:textId="77777777" w:rsidR="00500FA0" w:rsidRPr="00F35F0D" w:rsidRDefault="00500FA0" w:rsidP="00500FA0">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59CD984C" w14:textId="3B5DA875" w:rsidR="00500FA0" w:rsidRPr="00500FA0" w:rsidRDefault="00500FA0" w:rsidP="00500FA0">
      <w:pPr>
        <w:rPr>
          <w:sz w:val="16"/>
        </w:rPr>
      </w:pPr>
      <w:r w:rsidRPr="0049214A">
        <w:rPr>
          <w:u w:val="single"/>
        </w:rPr>
        <w:t>The previous discussion demonstrates</w:t>
      </w:r>
      <w:r w:rsidRPr="0049214A">
        <w:rPr>
          <w:sz w:val="16"/>
        </w:rPr>
        <w:t xml:space="preserve"> that </w:t>
      </w:r>
      <w:r w:rsidRPr="002227C1">
        <w:rPr>
          <w:highlight w:val="green"/>
          <w:u w:val="single"/>
        </w:rPr>
        <w:t>although</w:t>
      </w:r>
      <w:r w:rsidRPr="0049214A">
        <w:rPr>
          <w:u w:val="single"/>
        </w:rPr>
        <w:t xml:space="preserve"> a</w:t>
      </w:r>
      <w:r w:rsidRPr="0049214A">
        <w:rPr>
          <w:sz w:val="16"/>
        </w:rPr>
        <w:t xml:space="preserve"> globalized </w:t>
      </w:r>
      <w:r w:rsidRPr="002227C1">
        <w:rPr>
          <w:highlight w:val="green"/>
          <w:u w:val="single"/>
        </w:rPr>
        <w:t>space arms race could follow U.S. deployment</w:t>
      </w:r>
      <w:r w:rsidRPr="0049214A">
        <w:rPr>
          <w:u w:val="single"/>
        </w:rPr>
        <w:t xml:space="preserve"> of space weapons, </w:t>
      </w:r>
      <w:r w:rsidRPr="002227C1">
        <w:rPr>
          <w:highlight w:val="green"/>
          <w:u w:val="single"/>
        </w:rPr>
        <w:t>it is</w:t>
      </w:r>
      <w:r w:rsidRPr="0049214A">
        <w:rPr>
          <w:sz w:val="16"/>
        </w:rPr>
        <w:t xml:space="preserve"> also plausible and </w:t>
      </w:r>
      <w:r w:rsidRPr="002227C1">
        <w:rPr>
          <w:rStyle w:val="Emphasis"/>
          <w:highlight w:val="green"/>
        </w:rPr>
        <w:t>more</w:t>
      </w:r>
      <w:r w:rsidRPr="0049214A">
        <w:rPr>
          <w:rStyle w:val="Emphasis"/>
        </w:rPr>
        <w:t xml:space="preserve"> </w:t>
      </w:r>
      <w:r w:rsidRPr="002227C1">
        <w:rPr>
          <w:rStyle w:val="Emphasis"/>
          <w:highlight w:val="green"/>
        </w:rPr>
        <w:t>likely</w:t>
      </w:r>
      <w:r w:rsidRPr="0049214A">
        <w:rPr>
          <w:sz w:val="16"/>
        </w:rPr>
        <w:t xml:space="preserve"> that </w:t>
      </w:r>
      <w:r w:rsidRPr="002227C1">
        <w:rPr>
          <w:highlight w:val="green"/>
          <w:u w:val="single"/>
        </w:rPr>
        <w:t xml:space="preserve">it may </w:t>
      </w:r>
      <w:r w:rsidRPr="002227C1">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2227C1">
        <w:rPr>
          <w:highlight w:val="green"/>
          <w:u w:val="single"/>
        </w:rPr>
        <w:t xml:space="preserve">arguments are </w:t>
      </w:r>
      <w:r w:rsidRPr="002227C1">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2227C1">
        <w:rPr>
          <w:rStyle w:val="Emphasis"/>
          <w:highlight w:val="green"/>
        </w:rPr>
        <w:t>ASAT tests</w:t>
      </w:r>
      <w:r w:rsidRPr="002227C1">
        <w:rPr>
          <w:highlight w:val="green"/>
          <w:u w:val="single"/>
        </w:rPr>
        <w:t xml:space="preserve"> did </w:t>
      </w:r>
      <w:r w:rsidRPr="002227C1">
        <w:rPr>
          <w:rStyle w:val="Emphasis"/>
          <w:highlight w:val="green"/>
        </w:rPr>
        <w:t>not</w:t>
      </w:r>
      <w:r w:rsidRPr="002227C1">
        <w:rPr>
          <w:highlight w:val="green"/>
          <w:u w:val="single"/>
        </w:rPr>
        <w:t xml:space="preserve"> have this</w:t>
      </w:r>
      <w:r w:rsidRPr="0049214A">
        <w:rPr>
          <w:u w:val="single"/>
        </w:rPr>
        <w:t xml:space="preserve"> purported </w:t>
      </w:r>
      <w:r w:rsidRPr="0049214A">
        <w:rPr>
          <w:rStyle w:val="Emphasis"/>
        </w:rPr>
        <w:t xml:space="preserve">destabilizing </w:t>
      </w:r>
      <w:r w:rsidRPr="002227C1">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2227C1">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2227C1">
        <w:rPr>
          <w:highlight w:val="green"/>
          <w:u w:val="single"/>
        </w:rPr>
        <w:t xml:space="preserve">would </w:t>
      </w:r>
      <w:r w:rsidRPr="002227C1">
        <w:rPr>
          <w:rStyle w:val="Emphasis"/>
          <w:highlight w:val="green"/>
        </w:rPr>
        <w:t>not</w:t>
      </w:r>
      <w:r w:rsidRPr="002227C1">
        <w:rPr>
          <w:highlight w:val="green"/>
          <w:u w:val="single"/>
        </w:rPr>
        <w:t xml:space="preserve"> seek to </w:t>
      </w:r>
      <w:r w:rsidRPr="002227C1">
        <w:rPr>
          <w:rStyle w:val="Emphasis"/>
          <w:highlight w:val="green"/>
        </w:rPr>
        <w:t>deploy</w:t>
      </w:r>
      <w:r w:rsidRPr="002227C1">
        <w:rPr>
          <w:highlight w:val="green"/>
          <w:u w:val="single"/>
        </w:rPr>
        <w:t xml:space="preserve"> their </w:t>
      </w:r>
      <w:r w:rsidRPr="002227C1">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2227C1">
        <w:rPr>
          <w:rStyle w:val="Emphasis"/>
          <w:highlight w:val="green"/>
        </w:rPr>
        <w:t>weaponization</w:t>
      </w:r>
      <w:r w:rsidRPr="0049214A">
        <w:rPr>
          <w:u w:val="single"/>
        </w:rPr>
        <w:t xml:space="preserve"> of space </w:t>
      </w:r>
      <w:r w:rsidRPr="002227C1">
        <w:rPr>
          <w:highlight w:val="green"/>
          <w:u w:val="single"/>
        </w:rPr>
        <w:t xml:space="preserve">by the </w:t>
      </w:r>
      <w:r w:rsidRPr="002227C1">
        <w:rPr>
          <w:rStyle w:val="Emphasis"/>
          <w:highlight w:val="green"/>
        </w:rPr>
        <w:t>U</w:t>
      </w:r>
      <w:r w:rsidRPr="0049214A">
        <w:rPr>
          <w:u w:val="single"/>
        </w:rPr>
        <w:t xml:space="preserve">nited </w:t>
      </w:r>
      <w:r w:rsidRPr="002227C1">
        <w:rPr>
          <w:rStyle w:val="Emphasis"/>
          <w:highlight w:val="green"/>
        </w:rPr>
        <w:t>S</w:t>
      </w:r>
      <w:r w:rsidRPr="0049214A">
        <w:rPr>
          <w:u w:val="single"/>
        </w:rPr>
        <w:t xml:space="preserve">tates </w:t>
      </w:r>
      <w:r w:rsidRPr="002227C1">
        <w:rPr>
          <w:highlight w:val="green"/>
          <w:u w:val="single"/>
        </w:rPr>
        <w:t>would ‘‘</w:t>
      </w:r>
      <w:r w:rsidRPr="002227C1">
        <w:rPr>
          <w:rStyle w:val="Emphasis"/>
          <w:highlight w:val="green"/>
        </w:rPr>
        <w:t>decrease</w:t>
      </w:r>
      <w:r w:rsidRPr="0049214A">
        <w:rPr>
          <w:u w:val="single"/>
        </w:rPr>
        <w:t xml:space="preserve"> the </w:t>
      </w:r>
      <w:r w:rsidRPr="002227C1">
        <w:rPr>
          <w:rStyle w:val="Emphasis"/>
          <w:highlight w:val="green"/>
        </w:rPr>
        <w:t>likelihood</w:t>
      </w:r>
      <w:r w:rsidRPr="002227C1">
        <w:rPr>
          <w:highlight w:val="green"/>
          <w:u w:val="single"/>
        </w:rPr>
        <w:t xml:space="preserve"> of an </w:t>
      </w:r>
      <w:r w:rsidRPr="002227C1">
        <w:rPr>
          <w:rStyle w:val="Emphasis"/>
          <w:highlight w:val="green"/>
        </w:rPr>
        <w:t>arms race</w:t>
      </w:r>
      <w:r w:rsidRPr="002227C1">
        <w:rPr>
          <w:highlight w:val="green"/>
          <w:u w:val="single"/>
        </w:rPr>
        <w:t xml:space="preserve"> by </w:t>
      </w:r>
      <w:r w:rsidRPr="002227C1">
        <w:rPr>
          <w:rStyle w:val="Emphasis"/>
          <w:highlight w:val="green"/>
        </w:rPr>
        <w:t>shifting spending</w:t>
      </w:r>
      <w:r w:rsidRPr="0049214A">
        <w:rPr>
          <w:u w:val="single"/>
        </w:rPr>
        <w:t xml:space="preserve"> away </w:t>
      </w:r>
      <w:r w:rsidRPr="002227C1">
        <w:rPr>
          <w:highlight w:val="green"/>
          <w:u w:val="single"/>
        </w:rPr>
        <w:t xml:space="preserve">from </w:t>
      </w:r>
      <w:r w:rsidRPr="002227C1">
        <w:rPr>
          <w:rStyle w:val="Emphasis"/>
          <w:highlight w:val="green"/>
        </w:rPr>
        <w:t>conventional</w:t>
      </w:r>
      <w:r w:rsidRPr="0049214A">
        <w:rPr>
          <w:u w:val="single"/>
        </w:rPr>
        <w:t xml:space="preserve"> weapons </w:t>
      </w:r>
      <w:r w:rsidRPr="002227C1">
        <w:rPr>
          <w:rStyle w:val="Emphasis"/>
          <w:highlight w:val="green"/>
        </w:rPr>
        <w:t>systems</w:t>
      </w:r>
      <w:r w:rsidRPr="0049214A">
        <w:rPr>
          <w:sz w:val="16"/>
        </w:rPr>
        <w:t xml:space="preserve">,’’ </w:t>
      </w:r>
      <w:r w:rsidRPr="002227C1">
        <w:rPr>
          <w:highlight w:val="green"/>
          <w:u w:val="single"/>
        </w:rPr>
        <w:t>which would</w:t>
      </w:r>
      <w:r w:rsidRPr="0049214A">
        <w:rPr>
          <w:u w:val="single"/>
        </w:rPr>
        <w:t xml:space="preserve"> reduce U.S. capabilities in territorial occupation and</w:t>
      </w:r>
      <w:r w:rsidRPr="0049214A">
        <w:rPr>
          <w:sz w:val="16"/>
        </w:rPr>
        <w:t xml:space="preserve"> would thus </w:t>
      </w:r>
      <w:r w:rsidRPr="002227C1">
        <w:rPr>
          <w:highlight w:val="green"/>
          <w:u w:val="single"/>
        </w:rPr>
        <w:t xml:space="preserve">be perceived as </w:t>
      </w:r>
      <w:r w:rsidRPr="002227C1">
        <w:rPr>
          <w:rStyle w:val="Emphasis"/>
          <w:highlight w:val="green"/>
        </w:rPr>
        <w:t>less threatening</w:t>
      </w:r>
      <w:r w:rsidRPr="0049214A">
        <w:rPr>
          <w:sz w:val="16"/>
        </w:rPr>
        <w:t xml:space="preserve"> to other countries.72</w:t>
      </w:r>
    </w:p>
    <w:p w14:paraId="3E46E1B6" w14:textId="475A2309" w:rsidR="00500FA0" w:rsidRDefault="00500FA0" w:rsidP="00500FA0">
      <w:pPr>
        <w:pStyle w:val="Heading3"/>
      </w:pPr>
      <w:r>
        <w:t>Rise Bad</w:t>
      </w:r>
    </w:p>
    <w:p w14:paraId="746A2E03" w14:textId="01A7C6B1" w:rsidR="00500FA0" w:rsidRDefault="00AC78FE" w:rsidP="00500FA0">
      <w:pPr>
        <w:pStyle w:val="Heading4"/>
      </w:pPr>
      <w:r>
        <w:t xml:space="preserve">1] </w:t>
      </w:r>
      <w:r w:rsidR="00500FA0">
        <w:t>China rise is peaceful</w:t>
      </w:r>
    </w:p>
    <w:p w14:paraId="287419C9" w14:textId="77777777" w:rsidR="00500FA0" w:rsidRDefault="00500FA0" w:rsidP="00500FA0">
      <w:pPr>
        <w:pStyle w:val="ListParagraph"/>
        <w:numPr>
          <w:ilvl w:val="0"/>
          <w:numId w:val="11"/>
        </w:numPr>
      </w:pPr>
      <w:r>
        <w:t xml:space="preserve">China seeks </w:t>
      </w:r>
      <w:r>
        <w:rPr>
          <w:u w:val="single"/>
        </w:rPr>
        <w:t>limited predation</w:t>
      </w:r>
      <w:r>
        <w:t xml:space="preserve"> not outright competition</w:t>
      </w:r>
    </w:p>
    <w:p w14:paraId="090DEEB1" w14:textId="77777777" w:rsidR="00500FA0" w:rsidRDefault="00500FA0" w:rsidP="00500FA0">
      <w:pPr>
        <w:pStyle w:val="ListParagraph"/>
        <w:numPr>
          <w:ilvl w:val="0"/>
          <w:numId w:val="11"/>
        </w:numPr>
      </w:pPr>
      <w:r w:rsidRPr="001A5D75">
        <w:rPr>
          <w:u w:val="single"/>
        </w:rPr>
        <w:t>Strategy</w:t>
      </w:r>
      <w:r>
        <w:t xml:space="preserve"> and </w:t>
      </w:r>
      <w:r w:rsidRPr="001A5D75">
        <w:rPr>
          <w:u w:val="single"/>
        </w:rPr>
        <w:t xml:space="preserve">policy </w:t>
      </w:r>
      <w:proofErr w:type="gramStart"/>
      <w:r w:rsidRPr="001A5D75">
        <w:rPr>
          <w:u w:val="single"/>
        </w:rPr>
        <w:t>moves</w:t>
      </w:r>
      <w:proofErr w:type="gramEnd"/>
      <w:r>
        <w:t xml:space="preserve"> show </w:t>
      </w:r>
      <w:r w:rsidRPr="001A5D75">
        <w:rPr>
          <w:u w:val="single"/>
        </w:rPr>
        <w:t>coop over conflict</w:t>
      </w:r>
    </w:p>
    <w:p w14:paraId="768AB864" w14:textId="77777777" w:rsidR="00500FA0" w:rsidRDefault="00500FA0" w:rsidP="00500FA0">
      <w:pPr>
        <w:pStyle w:val="ListParagraph"/>
        <w:numPr>
          <w:ilvl w:val="0"/>
          <w:numId w:val="11"/>
        </w:numPr>
      </w:pPr>
      <w:r>
        <w:t xml:space="preserve">Care most about </w:t>
      </w:r>
      <w:r w:rsidRPr="001A5D75">
        <w:rPr>
          <w:u w:val="single"/>
        </w:rPr>
        <w:t>stability</w:t>
      </w:r>
    </w:p>
    <w:p w14:paraId="5E990C9F" w14:textId="77777777" w:rsidR="00500FA0" w:rsidRPr="001915FC" w:rsidRDefault="00500FA0" w:rsidP="00500FA0">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308609AD" w14:textId="3EE0F195" w:rsidR="00500FA0" w:rsidRDefault="00500FA0" w:rsidP="00500FA0">
      <w:pPr>
        <w:rPr>
          <w:sz w:val="16"/>
        </w:rPr>
      </w:pPr>
      <w:r w:rsidRPr="001915FC">
        <w:rPr>
          <w:sz w:val="16"/>
        </w:rPr>
        <w:t xml:space="preserve">In short, </w:t>
      </w:r>
      <w:r w:rsidRPr="002227C1">
        <w:rPr>
          <w:rStyle w:val="Emphasis"/>
          <w:highlight w:val="green"/>
        </w:rPr>
        <w:t>limited predation</w:t>
      </w:r>
      <w:r w:rsidRPr="002227C1">
        <w:rPr>
          <w:sz w:val="16"/>
          <w:highlight w:val="green"/>
        </w:rPr>
        <w:t>—</w:t>
      </w:r>
      <w:r w:rsidRPr="002227C1">
        <w:rPr>
          <w:rStyle w:val="Emphasis"/>
          <w:highlight w:val="green"/>
        </w:rPr>
        <w:t>not</w:t>
      </w:r>
      <w:r w:rsidRPr="001915FC">
        <w:rPr>
          <w:sz w:val="16"/>
        </w:rPr>
        <w:t xml:space="preserve"> an </w:t>
      </w:r>
      <w:r w:rsidRPr="00DC4E35">
        <w:rPr>
          <w:rStyle w:val="Emphasis"/>
        </w:rPr>
        <w:t xml:space="preserve">overt and </w:t>
      </w:r>
      <w:r w:rsidRPr="002227C1">
        <w:rPr>
          <w:rStyle w:val="Emphasis"/>
          <w:highlight w:val="green"/>
        </w:rPr>
        <w:t>outright</w:t>
      </w:r>
      <w:r w:rsidRPr="002227C1">
        <w:rPr>
          <w:highlight w:val="green"/>
          <w:u w:val="single"/>
        </w:rPr>
        <w:t xml:space="preserve"> push to</w:t>
      </w:r>
      <w:r w:rsidRPr="00DC4E35">
        <w:rPr>
          <w:u w:val="single"/>
        </w:rPr>
        <w:t xml:space="preserve"> overtake and </w:t>
      </w:r>
      <w:r w:rsidRPr="002227C1">
        <w:rPr>
          <w:highlight w:val="green"/>
          <w:u w:val="single"/>
        </w:rPr>
        <w:t xml:space="preserve">challenge the </w:t>
      </w:r>
      <w:r w:rsidRPr="002227C1">
        <w:rPr>
          <w:rStyle w:val="Emphasis"/>
          <w:highlight w:val="green"/>
        </w:rPr>
        <w:t>U</w:t>
      </w:r>
      <w:r w:rsidRPr="00DC4E35">
        <w:rPr>
          <w:u w:val="single"/>
        </w:rPr>
        <w:t xml:space="preserve">nited </w:t>
      </w:r>
      <w:r w:rsidRPr="002227C1">
        <w:rPr>
          <w:rStyle w:val="Emphasis"/>
          <w:highlight w:val="green"/>
        </w:rPr>
        <w:t>S</w:t>
      </w:r>
      <w:r w:rsidRPr="00DC4E35">
        <w:rPr>
          <w:u w:val="single"/>
        </w:rPr>
        <w:t>tates</w:t>
      </w:r>
      <w:r w:rsidRPr="001915FC">
        <w:rPr>
          <w:sz w:val="16"/>
        </w:rPr>
        <w:t>—</w:t>
      </w:r>
      <w:r w:rsidRPr="002227C1">
        <w:rPr>
          <w:highlight w:val="green"/>
          <w:u w:val="single"/>
        </w:rPr>
        <w:t>is the</w:t>
      </w:r>
      <w:r w:rsidRPr="00DC4E35">
        <w:rPr>
          <w:u w:val="single"/>
        </w:rPr>
        <w:t xml:space="preserve"> </w:t>
      </w:r>
      <w:r w:rsidRPr="002227C1">
        <w:rPr>
          <w:highlight w:val="green"/>
          <w:u w:val="single"/>
        </w:rPr>
        <w:t xml:space="preserve">name of </w:t>
      </w:r>
      <w:r w:rsidRPr="002227C1">
        <w:rPr>
          <w:rStyle w:val="Emphasis"/>
          <w:highlight w:val="green"/>
        </w:rPr>
        <w:t>China’s</w:t>
      </w:r>
      <w:r w:rsidRPr="00DC4E35">
        <w:rPr>
          <w:u w:val="single"/>
        </w:rPr>
        <w:t xml:space="preserve"> current and </w:t>
      </w:r>
      <w:r w:rsidRPr="00DC4E35">
        <w:rPr>
          <w:rStyle w:val="Emphasis"/>
        </w:rPr>
        <w:t xml:space="preserve">highly </w:t>
      </w:r>
      <w:r w:rsidRPr="002227C1">
        <w:rPr>
          <w:rStyle w:val="Emphasis"/>
          <w:highlight w:val="green"/>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2227C1">
        <w:rPr>
          <w:rStyle w:val="Emphasis"/>
          <w:highlight w:val="green"/>
        </w:rPr>
        <w:t>Chinese strategy</w:t>
      </w:r>
      <w:r w:rsidRPr="00DC4E35">
        <w:rPr>
          <w:u w:val="single"/>
        </w:rPr>
        <w:t xml:space="preserve"> still </w:t>
      </w:r>
      <w:r w:rsidRPr="002227C1">
        <w:rPr>
          <w:highlight w:val="green"/>
          <w:u w:val="single"/>
        </w:rPr>
        <w:t xml:space="preserve">seeks to </w:t>
      </w:r>
      <w:r w:rsidRPr="002227C1">
        <w:rPr>
          <w:rStyle w:val="Emphasis"/>
          <w:highlight w:val="green"/>
        </w:rPr>
        <w:t>avoid</w:t>
      </w:r>
      <w:r w:rsidRPr="00DC4E35">
        <w:rPr>
          <w:u w:val="single"/>
        </w:rPr>
        <w:t xml:space="preserve"> provoking </w:t>
      </w:r>
      <w:r w:rsidRPr="002227C1">
        <w:rPr>
          <w:rStyle w:val="Emphasis"/>
          <w:highlight w:val="green"/>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2227C1">
        <w:rPr>
          <w:highlight w:val="green"/>
          <w:u w:val="single"/>
        </w:rPr>
        <w:t>China’s decision to carve out a</w:t>
      </w:r>
      <w:r w:rsidRPr="00DC4E35">
        <w:rPr>
          <w:u w:val="single"/>
        </w:rPr>
        <w:t xml:space="preserve"> more prominent </w:t>
      </w:r>
      <w:r w:rsidRPr="002227C1">
        <w:rPr>
          <w:highlight w:val="green"/>
          <w:u w:val="single"/>
        </w:rPr>
        <w:t>role for itself</w:t>
      </w:r>
      <w:r w:rsidRPr="00DC4E35">
        <w:rPr>
          <w:u w:val="single"/>
        </w:rPr>
        <w:t xml:space="preserve"> in world politics </w:t>
      </w:r>
      <w:r w:rsidRPr="002227C1">
        <w:rPr>
          <w:highlight w:val="green"/>
          <w:u w:val="single"/>
        </w:rPr>
        <w:t>has been coupled with</w:t>
      </w:r>
      <w:r w:rsidRPr="00DC4E35">
        <w:rPr>
          <w:u w:val="single"/>
        </w:rPr>
        <w:t xml:space="preserve"> an </w:t>
      </w:r>
      <w:r w:rsidRPr="002227C1">
        <w:rPr>
          <w:highlight w:val="green"/>
          <w:u w:val="single"/>
        </w:rPr>
        <w:t xml:space="preserve">effort to </w:t>
      </w:r>
      <w:r w:rsidRPr="002227C1">
        <w:rPr>
          <w:rStyle w:val="Emphasis"/>
          <w:highlight w:val="green"/>
        </w:rPr>
        <w:t>reassure</w:t>
      </w:r>
      <w:r w:rsidRPr="002227C1">
        <w:rPr>
          <w:highlight w:val="green"/>
          <w:u w:val="single"/>
        </w:rPr>
        <w:t xml:space="preserve"> and </w:t>
      </w:r>
      <w:r w:rsidRPr="002227C1">
        <w:rPr>
          <w:rStyle w:val="Emphasis"/>
          <w:highlight w:val="green"/>
        </w:rPr>
        <w:t>engage</w:t>
      </w:r>
      <w:r w:rsidRPr="002227C1">
        <w:rPr>
          <w:highlight w:val="green"/>
          <w:u w:val="single"/>
        </w:rPr>
        <w:t xml:space="preserve"> the </w:t>
      </w:r>
      <w:r w:rsidRPr="002227C1">
        <w:rPr>
          <w:rStyle w:val="Emphasis"/>
          <w:highlight w:val="green"/>
        </w:rPr>
        <w:t>U</w:t>
      </w:r>
      <w:r w:rsidRPr="00DC4E35">
        <w:rPr>
          <w:u w:val="single"/>
        </w:rPr>
        <w:t xml:space="preserve">nited </w:t>
      </w:r>
      <w:r w:rsidRPr="002227C1">
        <w:rPr>
          <w:rStyle w:val="Emphasis"/>
          <w:highlight w:val="green"/>
        </w:rPr>
        <w:t>S</w:t>
      </w:r>
      <w:r w:rsidRPr="00DC4E35">
        <w:rPr>
          <w:u w:val="single"/>
        </w:rPr>
        <w:t>tates</w:t>
      </w:r>
      <w:r w:rsidRPr="001915FC">
        <w:rPr>
          <w:sz w:val="16"/>
        </w:rPr>
        <w:t xml:space="preserve"> so as </w:t>
      </w:r>
      <w:r w:rsidRPr="002227C1">
        <w:rPr>
          <w:highlight w:val="green"/>
          <w:u w:val="single"/>
        </w:rPr>
        <w:t xml:space="preserve">to </w:t>
      </w:r>
      <w:r w:rsidRPr="002227C1">
        <w:rPr>
          <w:rStyle w:val="Emphasis"/>
          <w:highlight w:val="green"/>
        </w:rPr>
        <w:t>avoid</w:t>
      </w:r>
      <w:r w:rsidRPr="00337C28">
        <w:rPr>
          <w:u w:val="single"/>
        </w:rPr>
        <w:t xml:space="preserve"> unneeded </w:t>
      </w:r>
      <w:r w:rsidRPr="002227C1">
        <w:rPr>
          <w:rStyle w:val="Emphasis"/>
          <w:highlight w:val="green"/>
        </w:rPr>
        <w:t>competition</w:t>
      </w:r>
      <w:r w:rsidRPr="001915FC">
        <w:rPr>
          <w:sz w:val="16"/>
        </w:rPr>
        <w:t xml:space="preserve"> </w:t>
      </w:r>
      <w:r w:rsidRPr="00337C28">
        <w:rPr>
          <w:u w:val="single"/>
        </w:rPr>
        <w:t xml:space="preserve">while </w:t>
      </w:r>
      <w:r w:rsidRPr="002227C1">
        <w:rPr>
          <w:rStyle w:val="Emphasis"/>
          <w:highlight w:val="green"/>
        </w:rPr>
        <w:t>facilitating stability</w:t>
      </w:r>
      <w:r w:rsidRPr="001915FC">
        <w:rPr>
          <w:sz w:val="16"/>
        </w:rPr>
        <w:t xml:space="preserve">.50 Chinese leaders echo these themes, with one senior official noting in 2014 that </w:t>
      </w:r>
      <w:r w:rsidRPr="002227C1">
        <w:rPr>
          <w:rStyle w:val="Emphasis"/>
          <w:highlight w:val="green"/>
        </w:rPr>
        <w:t>Chinese policy</w:t>
      </w:r>
      <w:r w:rsidRPr="002227C1">
        <w:rPr>
          <w:highlight w:val="green"/>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2227C1">
        <w:rPr>
          <w:rStyle w:val="Emphasis"/>
          <w:highlight w:val="green"/>
        </w:rPr>
        <w:t>coop</w:t>
      </w:r>
      <w:r w:rsidRPr="001915FC">
        <w:rPr>
          <w:sz w:val="16"/>
        </w:rPr>
        <w:t xml:space="preserve">eration </w:t>
      </w:r>
      <w:r w:rsidRPr="00337C28">
        <w:rPr>
          <w:u w:val="single"/>
        </w:rPr>
        <w:t>instead of confrontation</w:t>
      </w:r>
      <w:r w:rsidRPr="001915FC">
        <w:rPr>
          <w:sz w:val="16"/>
        </w:rPr>
        <w:t xml:space="preserve">al approaches.”51 </w:t>
      </w:r>
      <w:r w:rsidRPr="002227C1">
        <w:rPr>
          <w:rStyle w:val="Emphasis"/>
          <w:highlight w:val="green"/>
        </w:rPr>
        <w:t>Xi</w:t>
      </w:r>
      <w:r w:rsidRPr="001915FC">
        <w:rPr>
          <w:sz w:val="16"/>
        </w:rPr>
        <w:t xml:space="preserve"> Jinping </w:t>
      </w:r>
      <w:r w:rsidRPr="00337C28">
        <w:rPr>
          <w:u w:val="single"/>
        </w:rPr>
        <w:t xml:space="preserve">himself has </w:t>
      </w:r>
      <w:r w:rsidRPr="002227C1">
        <w:rPr>
          <w:highlight w:val="green"/>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2227C1">
        <w:rPr>
          <w:highlight w:val="green"/>
          <w:u w:val="single"/>
        </w:rPr>
        <w:t>there is “</w:t>
      </w:r>
      <w:r w:rsidRPr="002227C1">
        <w:rPr>
          <w:rStyle w:val="Emphasis"/>
          <w:highlight w:val="green"/>
        </w:rPr>
        <w:t>hardly evidence</w:t>
      </w:r>
      <w:r w:rsidRPr="00337C28">
        <w:rPr>
          <w:u w:val="single"/>
        </w:rPr>
        <w:t xml:space="preserve"> that</w:t>
      </w:r>
      <w:r w:rsidRPr="001915FC">
        <w:rPr>
          <w:sz w:val="16"/>
        </w:rPr>
        <w:t xml:space="preserve"> [... </w:t>
      </w:r>
      <w:r w:rsidRPr="002227C1">
        <w:rPr>
          <w:rStyle w:val="Emphasis"/>
          <w:highlight w:val="green"/>
        </w:rPr>
        <w:t>China</w:t>
      </w:r>
      <w:r w:rsidRPr="002227C1">
        <w:rPr>
          <w:highlight w:val="green"/>
          <w:u w:val="single"/>
        </w:rPr>
        <w:t xml:space="preserve"> has] begun to </w:t>
      </w:r>
      <w:r w:rsidRPr="002227C1">
        <w:rPr>
          <w:rStyle w:val="Emphasis"/>
          <w:highlight w:val="green"/>
        </w:rPr>
        <w:t>focus</w:t>
      </w:r>
      <w:r w:rsidRPr="002227C1">
        <w:rPr>
          <w:highlight w:val="green"/>
          <w:u w:val="single"/>
        </w:rPr>
        <w:t xml:space="preserve"> on </w:t>
      </w:r>
      <w:r w:rsidRPr="002227C1">
        <w:rPr>
          <w:rStyle w:val="Emphasis"/>
          <w:highlight w:val="green"/>
        </w:rPr>
        <w:t>hegemonic competition</w:t>
      </w:r>
      <w:r w:rsidRPr="001915FC">
        <w:rPr>
          <w:sz w:val="16"/>
        </w:rPr>
        <w:t xml:space="preserve">.”53 Put another way, </w:t>
      </w:r>
      <w:r w:rsidRPr="002227C1">
        <w:rPr>
          <w:rStyle w:val="Emphasis"/>
          <w:highlight w:val="green"/>
        </w:rPr>
        <w:t>China’s leaders</w:t>
      </w:r>
      <w:r w:rsidRPr="002227C1">
        <w:rPr>
          <w:highlight w:val="green"/>
          <w:u w:val="single"/>
        </w:rPr>
        <w:t xml:space="preserve"> appear </w:t>
      </w:r>
      <w:r w:rsidRPr="002227C1">
        <w:rPr>
          <w:rStyle w:val="Emphasis"/>
          <w:highlight w:val="green"/>
        </w:rPr>
        <w:t>aware of</w:t>
      </w:r>
      <w:r w:rsidRPr="00337C28">
        <w:rPr>
          <w:u w:val="single"/>
        </w:rPr>
        <w:t xml:space="preserve"> the </w:t>
      </w:r>
      <w:r w:rsidRPr="002227C1">
        <w:rPr>
          <w:rStyle w:val="Emphasis"/>
          <w:highlight w:val="green"/>
        </w:rPr>
        <w:t>risks</w:t>
      </w:r>
      <w:r w:rsidRPr="002227C1">
        <w:rPr>
          <w:highlight w:val="green"/>
          <w:u w:val="single"/>
        </w:rPr>
        <w:t xml:space="preserve"> of taking a</w:t>
      </w:r>
      <w:r w:rsidRPr="00337C28">
        <w:rPr>
          <w:u w:val="single"/>
        </w:rPr>
        <w:t xml:space="preserve">n overly </w:t>
      </w:r>
      <w:r w:rsidRPr="002227C1">
        <w:rPr>
          <w:highlight w:val="green"/>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6ECFD229" w14:textId="0B69AC4C" w:rsidR="002227C1" w:rsidRPr="00597016" w:rsidRDefault="00AC78FE" w:rsidP="002227C1">
      <w:pPr>
        <w:pStyle w:val="Heading4"/>
        <w:rPr>
          <w:rFonts w:cs="Calibri"/>
        </w:rPr>
      </w:pPr>
      <w:r>
        <w:rPr>
          <w:rFonts w:cs="Calibri"/>
        </w:rPr>
        <w:t xml:space="preserve">2] </w:t>
      </w:r>
      <w:r w:rsidR="002227C1">
        <w:rPr>
          <w:rFonts w:cs="Calibri"/>
        </w:rPr>
        <w:t>A bipolar alliance system will be peaceful</w:t>
      </w:r>
      <w:r w:rsidR="00F7182F">
        <w:rPr>
          <w:rFonts w:cs="Calibri"/>
        </w:rPr>
        <w:t xml:space="preserve"> – answers their question of what an alternative to unipolarity looks like from the </w:t>
      </w:r>
      <w:proofErr w:type="spellStart"/>
      <w:r w:rsidR="00F7182F">
        <w:rPr>
          <w:rFonts w:cs="Calibri"/>
        </w:rPr>
        <w:t>Liff</w:t>
      </w:r>
      <w:proofErr w:type="spellEnd"/>
      <w:r w:rsidR="00F7182F">
        <w:rPr>
          <w:rFonts w:cs="Calibri"/>
        </w:rPr>
        <w:t xml:space="preserve"> </w:t>
      </w:r>
      <w:proofErr w:type="spellStart"/>
      <w:r w:rsidR="00F7182F">
        <w:rPr>
          <w:rFonts w:cs="Calibri"/>
        </w:rPr>
        <w:t>ev</w:t>
      </w:r>
      <w:proofErr w:type="spellEnd"/>
    </w:p>
    <w:p w14:paraId="35BE6150" w14:textId="77777777" w:rsidR="002227C1" w:rsidRPr="00597016" w:rsidRDefault="002227C1" w:rsidP="002227C1">
      <w:pPr>
        <w:rPr>
          <w:rStyle w:val="Style13ptBold"/>
        </w:rPr>
      </w:pPr>
      <w:proofErr w:type="spellStart"/>
      <w:r w:rsidRPr="00597016">
        <w:rPr>
          <w:rStyle w:val="Style13ptBold"/>
        </w:rPr>
        <w:t>Xuetong</w:t>
      </w:r>
      <w:proofErr w:type="spellEnd"/>
      <w:r w:rsidRPr="00597016">
        <w:rPr>
          <w:rStyle w:val="Style13ptBold"/>
        </w:rPr>
        <w:t>, PhD, ‘19</w:t>
      </w:r>
    </w:p>
    <w:p w14:paraId="63A7FB9F" w14:textId="77777777" w:rsidR="002227C1" w:rsidRPr="00597016" w:rsidRDefault="002227C1" w:rsidP="002227C1">
      <w:pPr>
        <w:rPr>
          <w:sz w:val="16"/>
          <w:szCs w:val="16"/>
        </w:rPr>
      </w:pPr>
      <w:r w:rsidRPr="00597016">
        <w:rPr>
          <w:sz w:val="16"/>
          <w:szCs w:val="16"/>
        </w:rPr>
        <w:t xml:space="preserve">(Yan, </w:t>
      </w:r>
      <w:proofErr w:type="spellStart"/>
      <w:r w:rsidRPr="00597016">
        <w:rPr>
          <w:sz w:val="16"/>
          <w:szCs w:val="16"/>
        </w:rPr>
        <w:t>PoliSci@Berkeley</w:t>
      </w:r>
      <w:proofErr w:type="spellEnd"/>
      <w:r w:rsidRPr="00597016">
        <w:rPr>
          <w:sz w:val="16"/>
          <w:szCs w:val="16"/>
        </w:rPr>
        <w:t xml:space="preserve">, </w:t>
      </w:r>
      <w:proofErr w:type="spellStart"/>
      <w:r w:rsidRPr="00597016">
        <w:rPr>
          <w:sz w:val="16"/>
          <w:szCs w:val="16"/>
        </w:rPr>
        <w:t>ProfIR@TsinghuaUniversity</w:t>
      </w:r>
      <w:proofErr w:type="spellEnd"/>
      <w:r w:rsidRPr="00597016">
        <w:rPr>
          <w:sz w:val="16"/>
          <w:szCs w:val="16"/>
        </w:rPr>
        <w:t xml:space="preserve">, </w:t>
      </w:r>
      <w:hyperlink r:id="rId6" w:history="1">
        <w:r w:rsidRPr="00597016">
          <w:rPr>
            <w:rStyle w:val="Hyperlink"/>
            <w:sz w:val="16"/>
            <w:szCs w:val="16"/>
          </w:rPr>
          <w:t>https://www.foreignaffairs.com/articles/china/2018-12-11/age-uneasy-peace</w:t>
        </w:r>
      </w:hyperlink>
      <w:r w:rsidRPr="00597016">
        <w:rPr>
          <w:sz w:val="16"/>
          <w:szCs w:val="16"/>
        </w:rPr>
        <w:t>, January/February) BW</w:t>
      </w:r>
    </w:p>
    <w:p w14:paraId="3E6D007E" w14:textId="77777777" w:rsidR="002227C1" w:rsidRPr="00597016" w:rsidRDefault="002227C1" w:rsidP="002227C1">
      <w:pPr>
        <w:rPr>
          <w:rStyle w:val="StyleUnderline"/>
        </w:rPr>
      </w:pPr>
      <w:r w:rsidRPr="00597016">
        <w:rPr>
          <w:sz w:val="16"/>
        </w:rPr>
        <w:t xml:space="preserve">What kind of world order will this bring? </w:t>
      </w:r>
      <w:r w:rsidRPr="00597016">
        <w:rPr>
          <w:rStyle w:val="Emphasis"/>
        </w:rPr>
        <w:t>Contrary to</w:t>
      </w:r>
      <w:r w:rsidRPr="00597016">
        <w:rPr>
          <w:sz w:val="16"/>
        </w:rPr>
        <w:t xml:space="preserve"> what more </w:t>
      </w:r>
      <w:r w:rsidRPr="00597016">
        <w:rPr>
          <w:rStyle w:val="Emphasis"/>
        </w:rPr>
        <w:t>alarmist voices</w:t>
      </w:r>
      <w:r w:rsidRPr="00597016">
        <w:rPr>
          <w:sz w:val="16"/>
        </w:rPr>
        <w:t xml:space="preserve"> have suggested, </w:t>
      </w:r>
      <w:r w:rsidRPr="002227C1">
        <w:rPr>
          <w:rStyle w:val="Emphasis"/>
          <w:highlight w:val="green"/>
        </w:rPr>
        <w:t>a bipolar U.S.-Chinese world will not be</w:t>
      </w:r>
      <w:r w:rsidRPr="00597016">
        <w:rPr>
          <w:sz w:val="16"/>
        </w:rPr>
        <w:t xml:space="preserve"> a world </w:t>
      </w:r>
      <w:r w:rsidRPr="002227C1">
        <w:rPr>
          <w:rStyle w:val="Emphasis"/>
          <w:highlight w:val="green"/>
        </w:rPr>
        <w:t>on the brink of</w:t>
      </w:r>
      <w:r w:rsidRPr="00597016">
        <w:rPr>
          <w:rStyle w:val="Emphasis"/>
        </w:rPr>
        <w:t xml:space="preserve"> apocalyptic </w:t>
      </w:r>
      <w:r w:rsidRPr="002227C1">
        <w:rPr>
          <w:rStyle w:val="Emphasis"/>
          <w:highlight w:val="green"/>
        </w:rPr>
        <w:t>war</w:t>
      </w:r>
      <w:r w:rsidRPr="00597016">
        <w:rPr>
          <w:sz w:val="16"/>
        </w:rPr>
        <w:t xml:space="preserve">. This is in large part because </w:t>
      </w:r>
      <w:r w:rsidRPr="002227C1">
        <w:rPr>
          <w:rStyle w:val="StyleUnderline"/>
          <w:highlight w:val="green"/>
        </w:rPr>
        <w:t>China’s ambitions</w:t>
      </w:r>
      <w:r w:rsidRPr="00597016">
        <w:rPr>
          <w:sz w:val="16"/>
        </w:rPr>
        <w:t xml:space="preserve"> for the coming years </w:t>
      </w:r>
      <w:r w:rsidRPr="002227C1">
        <w:rPr>
          <w:rStyle w:val="StyleUnderline"/>
          <w:highlight w:val="green"/>
        </w:rPr>
        <w:t>are</w:t>
      </w:r>
      <w:r w:rsidRPr="00597016">
        <w:rPr>
          <w:rStyle w:val="StyleUnderline"/>
        </w:rPr>
        <w:t xml:space="preserve"> much </w:t>
      </w:r>
      <w:r w:rsidRPr="002227C1">
        <w:rPr>
          <w:rStyle w:val="StyleUnderline"/>
          <w:highlight w:val="green"/>
        </w:rPr>
        <w:t>narrow</w:t>
      </w:r>
      <w:r w:rsidRPr="00597016">
        <w:rPr>
          <w:rStyle w:val="StyleUnderline"/>
        </w:rPr>
        <w:t>er than many in the Western foreign policy establishment</w:t>
      </w:r>
      <w:r w:rsidRPr="00597016">
        <w:rPr>
          <w:sz w:val="16"/>
        </w:rPr>
        <w:t xml:space="preserve"> tend to </w:t>
      </w:r>
      <w:r w:rsidRPr="00597016">
        <w:rPr>
          <w:rStyle w:val="StyleUnderline"/>
        </w:rPr>
        <w:t>assume. Rather than unseating the United States</w:t>
      </w:r>
      <w:r w:rsidRPr="00597016">
        <w:rPr>
          <w:sz w:val="16"/>
        </w:rPr>
        <w:t xml:space="preserve"> as the world’s premier superpower, </w:t>
      </w:r>
      <w:r w:rsidRPr="002227C1">
        <w:rPr>
          <w:rStyle w:val="StyleUnderline"/>
          <w:highlight w:val="green"/>
        </w:rPr>
        <w:t>Chinese foreign policy</w:t>
      </w:r>
      <w:r w:rsidRPr="00597016">
        <w:rPr>
          <w:sz w:val="16"/>
        </w:rPr>
        <w:t xml:space="preserve"> in the coming decade </w:t>
      </w:r>
      <w:r w:rsidRPr="002227C1">
        <w:rPr>
          <w:rStyle w:val="StyleUnderline"/>
          <w:highlight w:val="green"/>
        </w:rPr>
        <w:t>will</w:t>
      </w:r>
      <w:r w:rsidRPr="00597016">
        <w:rPr>
          <w:sz w:val="16"/>
        </w:rPr>
        <w:t xml:space="preserve"> largely </w:t>
      </w:r>
      <w:r w:rsidRPr="002227C1">
        <w:rPr>
          <w:rStyle w:val="StyleUnderline"/>
          <w:highlight w:val="green"/>
        </w:rPr>
        <w:t>focus on</w:t>
      </w:r>
      <w:r w:rsidRPr="00597016">
        <w:rPr>
          <w:rStyle w:val="StyleUnderline"/>
        </w:rPr>
        <w:t xml:space="preserve"> maintaining</w:t>
      </w:r>
      <w:r w:rsidRPr="00597016">
        <w:rPr>
          <w:sz w:val="16"/>
        </w:rPr>
        <w:t xml:space="preserve"> the conditions necessary for the country’s continued </w:t>
      </w:r>
      <w:r w:rsidRPr="002227C1">
        <w:rPr>
          <w:rStyle w:val="StyleUnderline"/>
          <w:highlight w:val="green"/>
        </w:rPr>
        <w:t>economic growth</w:t>
      </w:r>
      <w:r w:rsidRPr="00597016">
        <w:rPr>
          <w:sz w:val="16"/>
        </w:rPr>
        <w:t xml:space="preserve">—a focus </w:t>
      </w:r>
      <w:r w:rsidRPr="002227C1">
        <w:rPr>
          <w:rStyle w:val="StyleUnderline"/>
          <w:highlight w:val="green"/>
        </w:rPr>
        <w:t>that will</w:t>
      </w:r>
      <w:r w:rsidRPr="00597016">
        <w:rPr>
          <w:sz w:val="16"/>
        </w:rPr>
        <w:t xml:space="preserve"> likely </w:t>
      </w:r>
      <w:r w:rsidRPr="002227C1">
        <w:rPr>
          <w:rStyle w:val="StyleUnderline"/>
          <w:highlight w:val="green"/>
        </w:rPr>
        <w:t>push leaders</w:t>
      </w:r>
      <w:r w:rsidRPr="00597016">
        <w:rPr>
          <w:rStyle w:val="StyleUnderline"/>
        </w:rPr>
        <w:t xml:space="preserve"> in Beijing </w:t>
      </w:r>
      <w:r w:rsidRPr="002227C1">
        <w:rPr>
          <w:rStyle w:val="StyleUnderline"/>
          <w:highlight w:val="green"/>
        </w:rPr>
        <w:t xml:space="preserve">to </w:t>
      </w:r>
      <w:r w:rsidRPr="002227C1">
        <w:rPr>
          <w:rStyle w:val="Emphasis"/>
          <w:highlight w:val="green"/>
        </w:rPr>
        <w:t>steer clear of</w:t>
      </w:r>
      <w:r w:rsidRPr="00597016">
        <w:rPr>
          <w:rStyle w:val="Emphasis"/>
        </w:rPr>
        <w:t xml:space="preserve"> open </w:t>
      </w:r>
      <w:r w:rsidRPr="002227C1">
        <w:rPr>
          <w:rStyle w:val="Emphasis"/>
          <w:highlight w:val="green"/>
        </w:rPr>
        <w:t>confrontation with the U</w:t>
      </w:r>
      <w:r w:rsidRPr="00597016">
        <w:rPr>
          <w:rStyle w:val="Emphasis"/>
        </w:rPr>
        <w:t xml:space="preserve">nited </w:t>
      </w:r>
      <w:r w:rsidRPr="002227C1">
        <w:rPr>
          <w:rStyle w:val="Emphasis"/>
          <w:highlight w:val="green"/>
        </w:rPr>
        <w:t>S</w:t>
      </w:r>
      <w:r w:rsidRPr="00597016">
        <w:rPr>
          <w:rStyle w:val="Emphasis"/>
        </w:rPr>
        <w:t>tates or its primary allies.</w:t>
      </w:r>
      <w:r w:rsidRPr="00597016">
        <w:rPr>
          <w:sz w:val="16"/>
        </w:rPr>
        <w:t xml:space="preserve"> Instead, </w:t>
      </w:r>
      <w:r w:rsidRPr="00597016">
        <w:rPr>
          <w:rStyle w:val="StyleUnderline"/>
        </w:rPr>
        <w:t xml:space="preserve">the </w:t>
      </w:r>
      <w:r w:rsidRPr="002227C1">
        <w:rPr>
          <w:rStyle w:val="StyleUnderline"/>
          <w:highlight w:val="green"/>
        </w:rPr>
        <w:t>coming bipolarity will be an era of uneasy peace</w:t>
      </w:r>
      <w:r w:rsidRPr="00597016">
        <w:rPr>
          <w:sz w:val="16"/>
        </w:rPr>
        <w:t xml:space="preserve"> between the two superpowers. </w:t>
      </w:r>
      <w:r w:rsidRPr="00597016">
        <w:rPr>
          <w:rStyle w:val="StyleUnderline"/>
        </w:rPr>
        <w:t>Both sides will</w:t>
      </w:r>
      <w:r w:rsidRPr="00597016">
        <w:rPr>
          <w:sz w:val="16"/>
        </w:rPr>
        <w:t xml:space="preserve"> build up their militaries but </w:t>
      </w:r>
      <w:r w:rsidRPr="00597016">
        <w:rPr>
          <w:rStyle w:val="StyleUnderline"/>
        </w:rPr>
        <w:t>remain careful to manage tensions</w:t>
      </w:r>
      <w:r w:rsidRPr="00597016">
        <w:rPr>
          <w:sz w:val="16"/>
        </w:rPr>
        <w:t xml:space="preserve"> before they boil over into outright conflict. And rather than vie for global supremacy through opposing alliances, </w:t>
      </w:r>
      <w:r w:rsidRPr="00597016">
        <w:rPr>
          <w:rStyle w:val="StyleUnderline"/>
        </w:rPr>
        <w:t>Beijing and Washington will largely carry out their competition in the economic and technological realms.</w:t>
      </w:r>
      <w:r w:rsidRPr="00597016">
        <w:rPr>
          <w:sz w:val="16"/>
        </w:rPr>
        <w:t xml:space="preserve"> At the same time, U.S.-Chinese bipolarity will likely spell the end of sustained multilateralism outside strictly economic realms, as the combination of nationalist populism in the West and China’s commitment to national sovereignty will leave little space for the kind of political integration and norm setting that was once the hallmark of liberal internationalism. WHAT CHINA WANTS China’s growing influence on the world stage has as much to do with the United States’ abdication of its global leadership under President Donald Trump as with China’s own economic rise. In material terms, the gap between the two countries has not narrowed by much in recent years: since 2015, China’s GDP growth has slowed to less than seven percent a year, and recent estimates put U.S. growth above the three percent mark. In the same period, the value of the renminbi has decreased by about ten percent against the U.S. dollar, undercutting China’s import capacity and its currency’s global strength. </w:t>
      </w:r>
      <w:r w:rsidRPr="002227C1">
        <w:rPr>
          <w:rStyle w:val="StyleUnderline"/>
          <w:highlight w:val="green"/>
        </w:rPr>
        <w:t>What has changed</w:t>
      </w:r>
      <w:r w:rsidRPr="00597016">
        <w:rPr>
          <w:rStyle w:val="StyleUnderline"/>
        </w:rPr>
        <w:t xml:space="preserve"> a great deal</w:t>
      </w:r>
      <w:r w:rsidRPr="00597016">
        <w:rPr>
          <w:sz w:val="16"/>
        </w:rPr>
        <w:t xml:space="preserve">, however, </w:t>
      </w:r>
      <w:r w:rsidRPr="002227C1">
        <w:rPr>
          <w:rStyle w:val="StyleUnderline"/>
          <w:highlight w:val="green"/>
        </w:rPr>
        <w:t>is the expectation that the U</w:t>
      </w:r>
      <w:r w:rsidRPr="00597016">
        <w:rPr>
          <w:rStyle w:val="StyleUnderline"/>
        </w:rPr>
        <w:t xml:space="preserve">nited </w:t>
      </w:r>
      <w:r w:rsidRPr="002227C1">
        <w:rPr>
          <w:rStyle w:val="StyleUnderline"/>
          <w:highlight w:val="green"/>
        </w:rPr>
        <w:t>S</w:t>
      </w:r>
      <w:r w:rsidRPr="00597016">
        <w:rPr>
          <w:rStyle w:val="StyleUnderline"/>
        </w:rPr>
        <w:t xml:space="preserve">tates </w:t>
      </w:r>
      <w:r w:rsidRPr="002227C1">
        <w:rPr>
          <w:rStyle w:val="StyleUnderline"/>
          <w:highlight w:val="green"/>
        </w:rPr>
        <w:t>will</w:t>
      </w:r>
      <w:r w:rsidRPr="00597016">
        <w:rPr>
          <w:rStyle w:val="StyleUnderline"/>
        </w:rPr>
        <w:t xml:space="preserve"> continue to </w:t>
      </w:r>
      <w:r w:rsidRPr="002227C1">
        <w:rPr>
          <w:rStyle w:val="StyleUnderline"/>
          <w:highlight w:val="green"/>
        </w:rPr>
        <w:t>promote</w:t>
      </w:r>
      <w:r w:rsidRPr="00597016">
        <w:rPr>
          <w:sz w:val="16"/>
        </w:rPr>
        <w:t>—through diplomacy and, if necessary, military power—</w:t>
      </w:r>
      <w:r w:rsidRPr="002227C1">
        <w:rPr>
          <w:rStyle w:val="StyleUnderline"/>
          <w:highlight w:val="green"/>
        </w:rPr>
        <w:t>an international order</w:t>
      </w:r>
      <w:r w:rsidRPr="00597016">
        <w:rPr>
          <w:sz w:val="16"/>
        </w:rPr>
        <w:t xml:space="preserve"> built for the most part around liberal internationalist principles. </w:t>
      </w:r>
      <w:r w:rsidRPr="002227C1">
        <w:rPr>
          <w:rStyle w:val="StyleUnderline"/>
          <w:highlight w:val="green"/>
        </w:rPr>
        <w:t>Under Trump, the country has broken with this tradition</w:t>
      </w:r>
      <w:r w:rsidRPr="00597016">
        <w:rPr>
          <w:rStyle w:val="StyleUnderline"/>
        </w:rPr>
        <w:t>, questioning</w:t>
      </w:r>
      <w:r w:rsidRPr="00597016">
        <w:rPr>
          <w:sz w:val="16"/>
        </w:rPr>
        <w:t xml:space="preserve"> the value of </w:t>
      </w:r>
      <w:r w:rsidRPr="00597016">
        <w:rPr>
          <w:rStyle w:val="StyleUnderline"/>
        </w:rPr>
        <w:t>free trade and embracing</w:t>
      </w:r>
      <w:r w:rsidRPr="00597016">
        <w:rPr>
          <w:sz w:val="16"/>
        </w:rPr>
        <w:t xml:space="preserve"> a virulent, no-holds-barred </w:t>
      </w:r>
      <w:r w:rsidRPr="00597016">
        <w:rPr>
          <w:rStyle w:val="StyleUnderline"/>
        </w:rPr>
        <w:t>nationalism.</w:t>
      </w:r>
      <w:r w:rsidRPr="00597016">
        <w:rPr>
          <w:sz w:val="16"/>
        </w:rPr>
        <w:t xml:space="preserve"> The Trump administration is </w:t>
      </w:r>
      <w:r w:rsidRPr="00597016">
        <w:rPr>
          <w:rStyle w:val="StyleUnderline"/>
        </w:rPr>
        <w:t>modernizing the</w:t>
      </w:r>
      <w:r w:rsidRPr="00597016">
        <w:rPr>
          <w:sz w:val="16"/>
        </w:rPr>
        <w:t xml:space="preserve"> U.S. </w:t>
      </w:r>
      <w:r w:rsidRPr="00597016">
        <w:rPr>
          <w:rStyle w:val="StyleUnderline"/>
        </w:rPr>
        <w:t>nuclear arsenal, attempting to strong-arm friends and foes alike, and withdrawing from</w:t>
      </w:r>
      <w:r w:rsidRPr="00597016">
        <w:rPr>
          <w:sz w:val="16"/>
        </w:rPr>
        <w:t xml:space="preserve"> several </w:t>
      </w:r>
      <w:r w:rsidRPr="00597016">
        <w:rPr>
          <w:rStyle w:val="StyleUnderline"/>
        </w:rPr>
        <w:t>international accords</w:t>
      </w:r>
      <w:r w:rsidRPr="00597016">
        <w:rPr>
          <w:sz w:val="16"/>
        </w:rPr>
        <w:t xml:space="preserve"> and institutions. </w:t>
      </w:r>
      <w:r w:rsidRPr="00597016">
        <w:rPr>
          <w:rStyle w:val="StyleUnderline"/>
        </w:rPr>
        <w:t>In 2018 alone,</w:t>
      </w:r>
      <w:r w:rsidRPr="00597016">
        <w:rPr>
          <w:sz w:val="16"/>
        </w:rPr>
        <w:t xml:space="preserve"> it ditched </w:t>
      </w:r>
      <w:r w:rsidRPr="00597016">
        <w:rPr>
          <w:rStyle w:val="StyleUnderline"/>
        </w:rPr>
        <w:t>the</w:t>
      </w:r>
      <w:r w:rsidRPr="00597016">
        <w:rPr>
          <w:sz w:val="16"/>
        </w:rPr>
        <w:t xml:space="preserve"> </w:t>
      </w:r>
      <w:r w:rsidRPr="00597016">
        <w:rPr>
          <w:rStyle w:val="StyleUnderline"/>
        </w:rPr>
        <w:t>I</w:t>
      </w:r>
      <w:r w:rsidRPr="00597016">
        <w:rPr>
          <w:sz w:val="16"/>
        </w:rPr>
        <w:t xml:space="preserve">ntermediate-Range </w:t>
      </w:r>
      <w:r w:rsidRPr="00597016">
        <w:rPr>
          <w:rStyle w:val="StyleUnderline"/>
        </w:rPr>
        <w:t>N</w:t>
      </w:r>
      <w:r w:rsidRPr="00597016">
        <w:rPr>
          <w:sz w:val="16"/>
        </w:rPr>
        <w:t xml:space="preserve">uclear </w:t>
      </w:r>
      <w:r w:rsidRPr="00597016">
        <w:rPr>
          <w:rStyle w:val="StyleUnderline"/>
        </w:rPr>
        <w:t>F</w:t>
      </w:r>
      <w:r w:rsidRPr="00597016">
        <w:rPr>
          <w:sz w:val="16"/>
        </w:rPr>
        <w:t xml:space="preserve">orces Treaty, the nuclear deal with </w:t>
      </w:r>
      <w:r w:rsidRPr="00597016">
        <w:rPr>
          <w:rStyle w:val="StyleUnderline"/>
        </w:rPr>
        <w:t>Iran, and the UN</w:t>
      </w:r>
      <w:r w:rsidRPr="00597016">
        <w:rPr>
          <w:sz w:val="16"/>
        </w:rPr>
        <w:t xml:space="preserve"> </w:t>
      </w:r>
      <w:r w:rsidRPr="00597016">
        <w:rPr>
          <w:rStyle w:val="StyleUnderline"/>
        </w:rPr>
        <w:t>H</w:t>
      </w:r>
      <w:r w:rsidRPr="00597016">
        <w:rPr>
          <w:sz w:val="16"/>
        </w:rPr>
        <w:t xml:space="preserve">uman </w:t>
      </w:r>
      <w:r w:rsidRPr="00597016">
        <w:rPr>
          <w:rStyle w:val="StyleUnderline"/>
        </w:rPr>
        <w:t>R</w:t>
      </w:r>
      <w:r w:rsidRPr="00597016">
        <w:rPr>
          <w:sz w:val="16"/>
        </w:rPr>
        <w:t xml:space="preserve">ights </w:t>
      </w:r>
      <w:r w:rsidRPr="00597016">
        <w:rPr>
          <w:rStyle w:val="StyleUnderline"/>
        </w:rPr>
        <w:t>C</w:t>
      </w:r>
      <w:r w:rsidRPr="00597016">
        <w:rPr>
          <w:sz w:val="16"/>
        </w:rPr>
        <w:t xml:space="preserve">ouncil. It is still unclear if this retrenchment is just a momentary lapse—a short-lived aberration from the norm—or a new U.S. foreign policy paradigm that could out-live Trump’s tenure. But </w:t>
      </w:r>
      <w:r w:rsidRPr="00597016">
        <w:rPr>
          <w:rStyle w:val="StyleUnderline"/>
        </w:rPr>
        <w:t xml:space="preserve">the global fallout of </w:t>
      </w:r>
      <w:r w:rsidRPr="002227C1">
        <w:rPr>
          <w:rStyle w:val="StyleUnderline"/>
          <w:highlight w:val="green"/>
        </w:rPr>
        <w:t xml:space="preserve">Trumpism has already </w:t>
      </w:r>
      <w:r w:rsidRPr="002227C1">
        <w:rPr>
          <w:rStyle w:val="Emphasis"/>
          <w:highlight w:val="green"/>
        </w:rPr>
        <w:t>pushed some countries toward China</w:t>
      </w:r>
      <w:r w:rsidRPr="00597016">
        <w:rPr>
          <w:rStyle w:val="StyleUnderline"/>
        </w:rPr>
        <w:t xml:space="preserve"> in ways that would have seemed inconceivable a few years ago.</w:t>
      </w:r>
      <w:r w:rsidRPr="00597016">
        <w:rPr>
          <w:sz w:val="16"/>
        </w:rPr>
        <w:t xml:space="preserve"> Take </w:t>
      </w:r>
      <w:r w:rsidRPr="00597016">
        <w:rPr>
          <w:rStyle w:val="StyleUnderline"/>
        </w:rPr>
        <w:t>Japanese</w:t>
      </w:r>
      <w:r w:rsidRPr="00597016">
        <w:rPr>
          <w:sz w:val="16"/>
        </w:rPr>
        <w:t xml:space="preserve"> </w:t>
      </w:r>
      <w:r w:rsidRPr="00597016">
        <w:rPr>
          <w:rStyle w:val="StyleUnderline"/>
        </w:rPr>
        <w:t>P</w:t>
      </w:r>
      <w:r w:rsidRPr="00597016">
        <w:rPr>
          <w:sz w:val="16"/>
        </w:rPr>
        <w:t xml:space="preserve">rime </w:t>
      </w:r>
      <w:r w:rsidRPr="00597016">
        <w:rPr>
          <w:rStyle w:val="StyleUnderline"/>
        </w:rPr>
        <w:t>M</w:t>
      </w:r>
      <w:r w:rsidRPr="00597016">
        <w:rPr>
          <w:sz w:val="16"/>
        </w:rPr>
        <w:t xml:space="preserve">inister Shinzo </w:t>
      </w:r>
      <w:r w:rsidRPr="00597016">
        <w:rPr>
          <w:rStyle w:val="StyleUnderline"/>
        </w:rPr>
        <w:t>Abe</w:t>
      </w:r>
      <w:r w:rsidRPr="00597016">
        <w:rPr>
          <w:sz w:val="16"/>
        </w:rPr>
        <w:t xml:space="preserve">, who effectively </w:t>
      </w:r>
      <w:r w:rsidRPr="00597016">
        <w:rPr>
          <w:rStyle w:val="StyleUnderline"/>
        </w:rPr>
        <w:t>reversed Japan’s relations with China</w:t>
      </w:r>
      <w:r w:rsidRPr="00597016">
        <w:rPr>
          <w:sz w:val="16"/>
        </w:rPr>
        <w:t xml:space="preserve">, from barely hidden hostility to cooperation, during a state visit to Beijing in October 2018, when China and Japan signed over 50 agreements on economic cooperation. Meanwhile, structural factors keep widening the gap between the two global front-runners, China and the United States, and the rest of the world. Already, </w:t>
      </w:r>
      <w:r w:rsidRPr="00597016">
        <w:rPr>
          <w:rStyle w:val="StyleUnderline"/>
        </w:rPr>
        <w:t>the two countries’ military spending dwarfs everybody else’s. By 2023, the U.S. defense budget may reach $800 billion, and the Chinese one may exceed $300 billion,</w:t>
      </w:r>
      <w:r w:rsidRPr="00597016">
        <w:rPr>
          <w:sz w:val="16"/>
        </w:rPr>
        <w:t xml:space="preserve"> whereas no other global power will spend more than $80 billion on its forces. </w:t>
      </w:r>
      <w:r w:rsidRPr="002227C1">
        <w:rPr>
          <w:rStyle w:val="StyleUnderline"/>
          <w:highlight w:val="green"/>
        </w:rPr>
        <w:t>The question</w:t>
      </w:r>
      <w:r w:rsidRPr="00597016">
        <w:rPr>
          <w:sz w:val="16"/>
        </w:rPr>
        <w:t xml:space="preserve">, then, </w:t>
      </w:r>
      <w:r w:rsidRPr="002227C1">
        <w:rPr>
          <w:rStyle w:val="StyleUnderline"/>
          <w:highlight w:val="green"/>
        </w:rPr>
        <w:t xml:space="preserve">is </w:t>
      </w:r>
      <w:r w:rsidRPr="002227C1">
        <w:rPr>
          <w:rStyle w:val="Emphasis"/>
          <w:highlight w:val="green"/>
        </w:rPr>
        <w:t>not</w:t>
      </w:r>
      <w:r w:rsidRPr="002227C1">
        <w:rPr>
          <w:rStyle w:val="StyleUnderline"/>
          <w:highlight w:val="green"/>
        </w:rPr>
        <w:t xml:space="preserve"> whether a bipolar U.S.-Chinese order </w:t>
      </w:r>
      <w:r w:rsidRPr="002227C1">
        <w:rPr>
          <w:rStyle w:val="Emphasis"/>
          <w:highlight w:val="green"/>
        </w:rPr>
        <w:t>will come</w:t>
      </w:r>
      <w:r w:rsidRPr="002227C1">
        <w:rPr>
          <w:rStyle w:val="StyleUnderline"/>
          <w:highlight w:val="green"/>
        </w:rPr>
        <w:t xml:space="preserve"> to be but what this order will look like</w:t>
      </w:r>
      <w:r w:rsidRPr="00597016">
        <w:rPr>
          <w:rStyle w:val="StyleUnderline"/>
        </w:rPr>
        <w:t>.</w:t>
      </w:r>
      <w:r w:rsidRPr="00597016">
        <w:rPr>
          <w:sz w:val="16"/>
        </w:rPr>
        <w:t xml:space="preserve"> </w:t>
      </w:r>
      <w:r w:rsidRPr="00597016">
        <w:rPr>
          <w:rStyle w:val="StyleUnderline"/>
        </w:rPr>
        <w:t>At the top of Beijing’s priorities is a liberal economic order built on free trade.</w:t>
      </w:r>
      <w:r w:rsidRPr="00597016">
        <w:rPr>
          <w:sz w:val="16"/>
        </w:rPr>
        <w:t xml:space="preserve"> China’s economic transformation over the past decades from an agricultural society to a major global powerhouse—and the world’s second-largest economy—was built on exports. The country has slowly worked its way up the value chain, its exports beginning to compete with those of highly advanced economies. Now as then, these </w:t>
      </w:r>
      <w:r w:rsidRPr="00597016">
        <w:rPr>
          <w:rStyle w:val="Emphasis"/>
        </w:rPr>
        <w:t>exports</w:t>
      </w:r>
      <w:r w:rsidRPr="00597016">
        <w:rPr>
          <w:rStyle w:val="StyleUnderline"/>
        </w:rPr>
        <w:t xml:space="preserve"> are the of the Chinese economy: they ensure a</w:t>
      </w:r>
      <w:r w:rsidRPr="00597016">
        <w:rPr>
          <w:sz w:val="16"/>
        </w:rPr>
        <w:t xml:space="preserve"> consistent trade </w:t>
      </w:r>
      <w:r w:rsidRPr="00597016">
        <w:rPr>
          <w:rStyle w:val="StyleUnderline"/>
        </w:rPr>
        <w:t>surplus, and the jobs</w:t>
      </w:r>
      <w:r w:rsidRPr="00597016">
        <w:rPr>
          <w:sz w:val="16"/>
        </w:rPr>
        <w:t xml:space="preserve"> they create </w:t>
      </w:r>
      <w:r w:rsidRPr="00597016">
        <w:rPr>
          <w:rStyle w:val="StyleUnderline"/>
        </w:rPr>
        <w:t>are a vital engine of</w:t>
      </w:r>
      <w:r w:rsidRPr="00597016">
        <w:rPr>
          <w:sz w:val="16"/>
        </w:rPr>
        <w:t xml:space="preserve"> domestic </w:t>
      </w:r>
      <w:r w:rsidRPr="00597016">
        <w:rPr>
          <w:rStyle w:val="StyleUnderline"/>
        </w:rPr>
        <w:t>social stability.</w:t>
      </w:r>
      <w:r w:rsidRPr="00597016">
        <w:rPr>
          <w:sz w:val="16"/>
        </w:rPr>
        <w:t xml:space="preserve"> There is no indication that this will change in the coming decade. Even amid escalating trade tensions between Beijing and Washington, China’s overall export volume continued to grow in 2018. U.S. tariffs may sting, but they will neither change Beijing’s fundamental incentives nor portend a general turn away from global free trade on its part. Quite to the contrary: </w:t>
      </w:r>
      <w:r w:rsidRPr="00597016">
        <w:rPr>
          <w:rStyle w:val="StyleUnderline"/>
        </w:rPr>
        <w:t>because China’s exports are vital to its economic and political success, one should expect Beijing to double down on</w:t>
      </w:r>
      <w:r w:rsidRPr="00597016">
        <w:rPr>
          <w:sz w:val="16"/>
        </w:rPr>
        <w:t xml:space="preserve"> its attempts to gain and maintain </w:t>
      </w:r>
      <w:r w:rsidRPr="00597016">
        <w:rPr>
          <w:rStyle w:val="StyleUnderline"/>
        </w:rPr>
        <w:t>access to foreign markets. This</w:t>
      </w:r>
      <w:r w:rsidRPr="00597016">
        <w:rPr>
          <w:sz w:val="16"/>
        </w:rPr>
        <w:t xml:space="preserve"> strategic impetus </w:t>
      </w:r>
      <w:r w:rsidRPr="00597016">
        <w:rPr>
          <w:rStyle w:val="StyleUnderline"/>
        </w:rPr>
        <w:t>is at the heart of the</w:t>
      </w:r>
      <w:r w:rsidRPr="00597016">
        <w:rPr>
          <w:sz w:val="16"/>
        </w:rPr>
        <w:t xml:space="preserve"> much-touted </w:t>
      </w:r>
      <w:r w:rsidRPr="00597016">
        <w:rPr>
          <w:rStyle w:val="StyleUnderline"/>
        </w:rPr>
        <w:t>Belt and Road Initiative,</w:t>
      </w:r>
      <w:r w:rsidRPr="00597016">
        <w:rPr>
          <w:sz w:val="16"/>
        </w:rPr>
        <w:t xml:space="preserve"> through which China hopes to develop a vast network of land and sea routes that will connect its export hubs to far-flung markets. As of August 2018, some 70 countries and organizations had signed contracts with China for projects related to the initiative, and this number is set to increase in the coming years. At its 2017 National Congress, the Chinese Communist Party went so far as to enshrine a commitment to the initiative in its constitution—a signal that the party views the infrastructure project as more than a regular foreign policy. China is also willing to further open its domestic markets to foreign goods in exchange for greater access abroad. Just in time for a major trade fair in Shanghai in November 2018—designed to showcase the country’s potential as a destination for foreign goods—China lowered its general tariff from 10.5 percent to 7.8 percent. Given this enthusiasm for the global economy, </w:t>
      </w:r>
      <w:r w:rsidRPr="00597016">
        <w:rPr>
          <w:rStyle w:val="StyleUnderline"/>
        </w:rPr>
        <w:t xml:space="preserve">the image of a </w:t>
      </w:r>
      <w:r w:rsidRPr="002227C1">
        <w:rPr>
          <w:rStyle w:val="StyleUnderline"/>
          <w:highlight w:val="green"/>
        </w:rPr>
        <w:t>revisionist China</w:t>
      </w:r>
      <w:r w:rsidRPr="00597016">
        <w:rPr>
          <w:sz w:val="16"/>
        </w:rPr>
        <w:t xml:space="preserve"> that has gained traction </w:t>
      </w:r>
      <w:r w:rsidRPr="00597016">
        <w:rPr>
          <w:sz w:val="16"/>
          <w:szCs w:val="16"/>
        </w:rPr>
        <w:t xml:space="preserve">in many Western capitals </w:t>
      </w:r>
      <w:r w:rsidRPr="002227C1">
        <w:rPr>
          <w:rStyle w:val="StyleUnderline"/>
          <w:highlight w:val="green"/>
        </w:rPr>
        <w:t xml:space="preserve">is </w:t>
      </w:r>
      <w:r w:rsidRPr="002227C1">
        <w:rPr>
          <w:rStyle w:val="Emphasis"/>
          <w:highlight w:val="green"/>
        </w:rPr>
        <w:t>misleading.</w:t>
      </w:r>
      <w:r w:rsidRPr="002227C1">
        <w:rPr>
          <w:rStyle w:val="StyleUnderline"/>
          <w:highlight w:val="green"/>
        </w:rPr>
        <w:t xml:space="preserve"> Beijing relies on</w:t>
      </w:r>
      <w:r w:rsidRPr="00597016">
        <w:rPr>
          <w:sz w:val="16"/>
        </w:rPr>
        <w:t xml:space="preserve"> a </w:t>
      </w:r>
      <w:r w:rsidRPr="002227C1">
        <w:rPr>
          <w:rStyle w:val="StyleUnderline"/>
          <w:highlight w:val="green"/>
        </w:rPr>
        <w:t>global</w:t>
      </w:r>
      <w:r w:rsidRPr="00597016">
        <w:rPr>
          <w:sz w:val="16"/>
        </w:rPr>
        <w:t xml:space="preserve"> network of </w:t>
      </w:r>
      <w:r w:rsidRPr="002227C1">
        <w:rPr>
          <w:rStyle w:val="StyleUnderline"/>
          <w:highlight w:val="green"/>
        </w:rPr>
        <w:t>trade ties</w:t>
      </w:r>
      <w:r w:rsidRPr="00597016">
        <w:rPr>
          <w:rStyle w:val="StyleUnderline"/>
        </w:rPr>
        <w:t>,</w:t>
      </w:r>
      <w:r w:rsidRPr="00597016">
        <w:rPr>
          <w:sz w:val="16"/>
        </w:rPr>
        <w:t xml:space="preserve"> so </w:t>
      </w:r>
      <w:r w:rsidRPr="0099657C">
        <w:rPr>
          <w:rStyle w:val="StyleUnderline"/>
        </w:rPr>
        <w:t xml:space="preserve">it is </w:t>
      </w:r>
      <w:r w:rsidRPr="0099657C">
        <w:rPr>
          <w:rStyle w:val="Emphasis"/>
        </w:rPr>
        <w:t>loath to court direct confrontation</w:t>
      </w:r>
      <w:r w:rsidRPr="00597016">
        <w:rPr>
          <w:rStyle w:val="StyleUnderline"/>
        </w:rPr>
        <w:t xml:space="preserve"> with the United States. Chinese </w:t>
      </w:r>
      <w:r w:rsidRPr="002227C1">
        <w:rPr>
          <w:rStyle w:val="StyleUnderline"/>
          <w:highlight w:val="green"/>
        </w:rPr>
        <w:t>leaders fear</w:t>
      </w:r>
      <w:r w:rsidRPr="00597016">
        <w:rPr>
          <w:sz w:val="16"/>
        </w:rPr>
        <w:t xml:space="preserve">—not without reason—that such a </w:t>
      </w:r>
      <w:r w:rsidRPr="002227C1">
        <w:rPr>
          <w:rStyle w:val="StyleUnderline"/>
          <w:highlight w:val="green"/>
        </w:rPr>
        <w:t>confrontation might cut off</w:t>
      </w:r>
      <w:r w:rsidRPr="00597016">
        <w:rPr>
          <w:sz w:val="16"/>
        </w:rPr>
        <w:t xml:space="preserve"> its access to </w:t>
      </w:r>
      <w:r w:rsidRPr="002227C1">
        <w:rPr>
          <w:rStyle w:val="StyleUnderline"/>
          <w:highlight w:val="green"/>
        </w:rPr>
        <w:t>U.S. markets</w:t>
      </w:r>
      <w:r w:rsidRPr="00597016">
        <w:rPr>
          <w:rStyle w:val="StyleUnderline"/>
        </w:rPr>
        <w:t xml:space="preserve"> and lead U.S. allies to band together</w:t>
      </w:r>
      <w:r w:rsidRPr="00597016">
        <w:rPr>
          <w:sz w:val="16"/>
        </w:rPr>
        <w:t xml:space="preserve"> against China rather than stay neutral, </w:t>
      </w:r>
      <w:r w:rsidRPr="002227C1">
        <w:rPr>
          <w:rStyle w:val="StyleUnderline"/>
          <w:highlight w:val="green"/>
        </w:rPr>
        <w:t>stripping</w:t>
      </w:r>
      <w:r w:rsidRPr="00597016">
        <w:rPr>
          <w:sz w:val="16"/>
        </w:rPr>
        <w:t xml:space="preserve"> it of </w:t>
      </w:r>
      <w:r w:rsidRPr="002227C1">
        <w:rPr>
          <w:rStyle w:val="StyleUnderline"/>
          <w:highlight w:val="green"/>
        </w:rPr>
        <w:t>important</w:t>
      </w:r>
      <w:r w:rsidRPr="00597016">
        <w:rPr>
          <w:rStyle w:val="StyleUnderline"/>
        </w:rPr>
        <w:t xml:space="preserve"> economic partnerships and</w:t>
      </w:r>
      <w:r w:rsidRPr="00597016">
        <w:rPr>
          <w:sz w:val="16"/>
        </w:rPr>
        <w:t xml:space="preserve"> valuable </w:t>
      </w:r>
      <w:r w:rsidRPr="002227C1">
        <w:rPr>
          <w:rStyle w:val="StyleUnderline"/>
          <w:highlight w:val="green"/>
        </w:rPr>
        <w:t>diplomatic connections</w:t>
      </w:r>
      <w:r w:rsidRPr="00597016">
        <w:rPr>
          <w:rStyle w:val="StyleUnderline"/>
        </w:rPr>
        <w:t>.</w:t>
      </w:r>
      <w:r w:rsidRPr="00597016">
        <w:rPr>
          <w:sz w:val="16"/>
        </w:rPr>
        <w:t xml:space="preserve"> As a result, </w:t>
      </w:r>
      <w:r w:rsidRPr="002227C1">
        <w:rPr>
          <w:rStyle w:val="Emphasis"/>
          <w:highlight w:val="green"/>
        </w:rPr>
        <w:t>caution, not</w:t>
      </w:r>
      <w:r w:rsidRPr="002227C1">
        <w:rPr>
          <w:sz w:val="16"/>
          <w:highlight w:val="green"/>
        </w:rPr>
        <w:t xml:space="preserve"> </w:t>
      </w:r>
      <w:r w:rsidRPr="0099657C">
        <w:rPr>
          <w:sz w:val="16"/>
        </w:rPr>
        <w:t>assertiveness</w:t>
      </w:r>
      <w:r w:rsidRPr="00597016">
        <w:rPr>
          <w:sz w:val="16"/>
        </w:rPr>
        <w:t xml:space="preserve"> or </w:t>
      </w:r>
      <w:r w:rsidRPr="002227C1">
        <w:rPr>
          <w:rStyle w:val="Emphasis"/>
          <w:highlight w:val="green"/>
        </w:rPr>
        <w:t>aggressiveness,</w:t>
      </w:r>
      <w:r w:rsidRPr="002227C1">
        <w:rPr>
          <w:rStyle w:val="StyleUnderline"/>
          <w:highlight w:val="green"/>
        </w:rPr>
        <w:t xml:space="preserve"> will be</w:t>
      </w:r>
      <w:r w:rsidRPr="00597016">
        <w:rPr>
          <w:sz w:val="16"/>
        </w:rPr>
        <w:t xml:space="preserve"> the order of the day in </w:t>
      </w:r>
      <w:r w:rsidRPr="002227C1">
        <w:rPr>
          <w:rStyle w:val="StyleUnderline"/>
          <w:highlight w:val="green"/>
        </w:rPr>
        <w:t>Beijing’s foreign policy</w:t>
      </w:r>
      <w:r w:rsidRPr="00597016">
        <w:rPr>
          <w:sz w:val="16"/>
        </w:rPr>
        <w:t xml:space="preserve"> in the coming years. </w:t>
      </w:r>
      <w:r w:rsidRPr="00597016">
        <w:rPr>
          <w:rStyle w:val="StyleUnderline"/>
        </w:rPr>
        <w:t xml:space="preserve">Even as it continues to modernize and expand its military, China will </w:t>
      </w:r>
      <w:r w:rsidRPr="00597016">
        <w:rPr>
          <w:rStyle w:val="Emphasis"/>
        </w:rPr>
        <w:t>carefully avoid pressing issues</w:t>
      </w:r>
      <w:r w:rsidRPr="00597016">
        <w:rPr>
          <w:rStyle w:val="StyleUnderline"/>
        </w:rPr>
        <w:t xml:space="preserve"> that might lead to war</w:t>
      </w:r>
      <w:r w:rsidRPr="00597016">
        <w:rPr>
          <w:sz w:val="16"/>
        </w:rPr>
        <w:t xml:space="preserve"> with the United States, </w:t>
      </w:r>
      <w:r w:rsidRPr="00597016">
        <w:rPr>
          <w:rStyle w:val="StyleUnderline"/>
        </w:rPr>
        <w:t>such as</w:t>
      </w:r>
      <w:r w:rsidRPr="00597016">
        <w:rPr>
          <w:sz w:val="16"/>
        </w:rPr>
        <w:t xml:space="preserve"> those related to </w:t>
      </w:r>
      <w:r w:rsidRPr="00597016">
        <w:rPr>
          <w:rStyle w:val="StyleUnderline"/>
        </w:rPr>
        <w:t>the South China Sea, cybersecurity, and the weaponization of space.</w:t>
      </w:r>
    </w:p>
    <w:p w14:paraId="0D843E7A" w14:textId="750B712E" w:rsidR="00B67FAA" w:rsidRDefault="00B67FAA" w:rsidP="00B67FAA">
      <w:pPr>
        <w:pStyle w:val="Heading4"/>
      </w:pPr>
      <w:r>
        <w:t>China-Russia coop is stable</w:t>
      </w:r>
    </w:p>
    <w:p w14:paraId="255D7B94" w14:textId="77777777" w:rsidR="00B67FAA" w:rsidRPr="009B239F" w:rsidRDefault="00B67FAA" w:rsidP="00B67FAA">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0E5AAB85" w14:textId="77777777" w:rsidR="00B67FAA" w:rsidRPr="00B70CE1" w:rsidRDefault="00B67FAA" w:rsidP="00B67FAA">
      <w:pPr>
        <w:rPr>
          <w:sz w:val="16"/>
        </w:rPr>
      </w:pPr>
      <w:r w:rsidRPr="00A37B38">
        <w:rPr>
          <w:rStyle w:val="StyleUnderline"/>
          <w:highlight w:val="green"/>
        </w:rPr>
        <w:t>China and Russia are the two largest</w:t>
      </w:r>
      <w:r w:rsidRPr="00B70CE1">
        <w:rPr>
          <w:sz w:val="16"/>
        </w:rPr>
        <w:t xml:space="preserve">—and </w:t>
      </w:r>
      <w:r w:rsidRPr="00A37B38">
        <w:rPr>
          <w:rStyle w:val="StyleUnderline"/>
          <w:highlight w:val="green"/>
        </w:rPr>
        <w:t>neighboring</w:t>
      </w:r>
      <w:r w:rsidRPr="00B70CE1">
        <w:rPr>
          <w:sz w:val="16"/>
        </w:rPr>
        <w:t>—</w:t>
      </w:r>
      <w:r w:rsidRPr="00A37B38">
        <w:rPr>
          <w:rStyle w:val="StyleUnderline"/>
          <w:highlight w:val="green"/>
        </w:rPr>
        <w:t>powers of</w:t>
      </w:r>
      <w:r w:rsidRPr="006E548B">
        <w:rPr>
          <w:rStyle w:val="StyleUnderline"/>
        </w:rPr>
        <w:t xml:space="preserve"> continental </w:t>
      </w:r>
      <w:r w:rsidRPr="00A37B38">
        <w:rPr>
          <w:rStyle w:val="StyleUnderline"/>
          <w:highlight w:val="green"/>
        </w:rPr>
        <w:t xml:space="preserve">Eurasia. </w:t>
      </w:r>
      <w:r w:rsidRPr="002227C1">
        <w:rPr>
          <w:rStyle w:val="StyleUnderline"/>
        </w:rPr>
        <w:t>Can two tigers share the same mountain, especially when</w:t>
      </w:r>
      <w:r w:rsidRPr="002227C1">
        <w:rPr>
          <w:sz w:val="16"/>
        </w:rPr>
        <w:t xml:space="preserve"> </w:t>
      </w:r>
      <w:r w:rsidRPr="002227C1">
        <w:rPr>
          <w:rStyle w:val="Emphasis"/>
        </w:rPr>
        <w:t>one</w:t>
      </w:r>
      <w:r w:rsidRPr="002227C1">
        <w:rPr>
          <w:rStyle w:val="StyleUnderline"/>
        </w:rPr>
        <w:t xml:space="preserve"> great power is </w:t>
      </w:r>
      <w:r w:rsidRPr="002227C1">
        <w:rPr>
          <w:rStyle w:val="Emphasis"/>
        </w:rPr>
        <w:t xml:space="preserve">rapidly gaining strength </w:t>
      </w:r>
      <w:r w:rsidRPr="002227C1">
        <w:rPr>
          <w:rStyle w:val="StyleUnderline"/>
        </w:rPr>
        <w:t xml:space="preserve">and the </w:t>
      </w:r>
      <w:r w:rsidRPr="002227C1">
        <w:rPr>
          <w:rStyle w:val="Emphasis"/>
        </w:rPr>
        <w:t>other is in relative decline</w:t>
      </w:r>
      <w:r w:rsidRPr="002227C1">
        <w:rPr>
          <w:rStyle w:val="StyleUnderline"/>
        </w:rPr>
        <w:t>?</w:t>
      </w:r>
      <w:r w:rsidRPr="002227C1">
        <w:rPr>
          <w:sz w:val="16"/>
        </w:rPr>
        <w:t xml:space="preserve"> And there </w:t>
      </w:r>
      <w:r w:rsidRPr="002227C1">
        <w:rPr>
          <w:rStyle w:val="StyleUnderline"/>
        </w:rPr>
        <w:t xml:space="preserve">seems to be a pattern in the history of international relations that two ambitious </w:t>
      </w:r>
      <w:r w:rsidRPr="002227C1">
        <w:rPr>
          <w:rStyle w:val="Emphasis"/>
        </w:rPr>
        <w:t>major powers that share a land border</w:t>
      </w:r>
      <w:r w:rsidRPr="002227C1">
        <w:rPr>
          <w:rStyle w:val="StyleUnderline"/>
        </w:rPr>
        <w:t xml:space="preserve"> are less likely to make an alliance, while they are more </w:t>
      </w:r>
      <w:r w:rsidRPr="002227C1">
        <w:rPr>
          <w:rStyle w:val="Emphasis"/>
        </w:rPr>
        <w:t>likely to engage in territorial disputes</w:t>
      </w:r>
      <w:r w:rsidRPr="002227C1">
        <w:rPr>
          <w:rStyle w:val="StyleUnderline"/>
        </w:rPr>
        <w:t xml:space="preserve"> with one another as well as rivalry over primacy</w:t>
      </w:r>
      <w:r w:rsidRPr="002227C1">
        <w:rPr>
          <w:sz w:val="16"/>
        </w:rPr>
        <w:t xml:space="preserve"> in their common neighborhood. There are at least </w:t>
      </w:r>
      <w:r w:rsidRPr="002227C1">
        <w:rPr>
          <w:rStyle w:val="StyleUnderline"/>
        </w:rPr>
        <w:t>three major parts of Eurasia—East Asia</w:t>
      </w:r>
      <w:r w:rsidRPr="002227C1">
        <w:rPr>
          <w:sz w:val="16"/>
        </w:rPr>
        <w:t xml:space="preserve">, the </w:t>
      </w:r>
      <w:r w:rsidRPr="002227C1">
        <w:rPr>
          <w:rStyle w:val="StyleUnderline"/>
        </w:rPr>
        <w:t>post-Soviet space</w:t>
      </w:r>
      <w:r w:rsidRPr="002227C1">
        <w:rPr>
          <w:sz w:val="16"/>
        </w:rPr>
        <w:t xml:space="preserve"> (mainly Central Asia), and </w:t>
      </w:r>
      <w:r w:rsidRPr="002227C1">
        <w:rPr>
          <w:rStyle w:val="StyleUnderline"/>
        </w:rPr>
        <w:t xml:space="preserve">the Arctic—where China’s and Russia’s geopolitical interests intersect, creating </w:t>
      </w:r>
      <w:r w:rsidRPr="002227C1">
        <w:rPr>
          <w:rStyle w:val="Emphasis"/>
        </w:rPr>
        <w:t>potential for competition and conflict</w:t>
      </w:r>
      <w:r w:rsidRPr="002227C1">
        <w:rPr>
          <w:sz w:val="16"/>
        </w:rPr>
        <w:t>. But, on</w:t>
      </w:r>
      <w:r w:rsidRPr="00B70CE1">
        <w:rPr>
          <w:sz w:val="16"/>
        </w:rPr>
        <w:t xml:space="preserve"> the other hand, </w:t>
      </w:r>
      <w:r w:rsidRPr="00A37B38">
        <w:rPr>
          <w:rStyle w:val="StyleUnderline"/>
          <w:highlight w:val="green"/>
        </w:rPr>
        <w:t>if managed wisely,</w:t>
      </w:r>
      <w:r w:rsidRPr="006E548B">
        <w:rPr>
          <w:rStyle w:val="StyleUnderline"/>
        </w:rPr>
        <w:t xml:space="preserve"> </w:t>
      </w:r>
      <w:r w:rsidRPr="00A37B38">
        <w:rPr>
          <w:rStyle w:val="StyleUnderline"/>
          <w:highlight w:val="green"/>
        </w:rPr>
        <w:t>overlapping interests</w:t>
      </w:r>
      <w:r w:rsidRPr="006E548B">
        <w:rPr>
          <w:rStyle w:val="StyleUnderline"/>
        </w:rPr>
        <w:t xml:space="preserve"> and stakes </w:t>
      </w:r>
      <w:r w:rsidRPr="00A37B38">
        <w:rPr>
          <w:rStyle w:val="StyleUnderline"/>
          <w:highlight w:val="green"/>
        </w:rPr>
        <w:t xml:space="preserve">can </w:t>
      </w:r>
      <w:r w:rsidRPr="000737A3">
        <w:rPr>
          <w:rStyle w:val="StyleUnderline"/>
        </w:rPr>
        <w:t>also</w:t>
      </w:r>
      <w:r w:rsidRPr="006E548B">
        <w:rPr>
          <w:rStyle w:val="StyleUnderline"/>
        </w:rPr>
        <w:t xml:space="preserve"> </w:t>
      </w:r>
      <w:r w:rsidRPr="00A37B38">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p>
    <w:p w14:paraId="4772BD1F" w14:textId="77777777" w:rsidR="00B67FAA" w:rsidRPr="00B70CE1" w:rsidRDefault="00B67FAA" w:rsidP="00B67FAA">
      <w:pPr>
        <w:rPr>
          <w:sz w:val="16"/>
        </w:rPr>
      </w:pPr>
      <w:r w:rsidRPr="00B70CE1">
        <w:rPr>
          <w:sz w:val="16"/>
        </w:rPr>
        <w:t xml:space="preserve">East Asia This is China’s ‘home region’, but also one where Russia, by virtue of possessing the Far Eastern territories, is a resident power. </w:t>
      </w:r>
      <w:r w:rsidRPr="00A37B38">
        <w:rPr>
          <w:rStyle w:val="StyleUnderline"/>
          <w:highlight w:val="green"/>
        </w:rPr>
        <w:t>Moscow</w:t>
      </w:r>
      <w:r w:rsidRPr="00B70CE1">
        <w:rPr>
          <w:sz w:val="16"/>
        </w:rPr>
        <w:t xml:space="preserve">, which has traditionally </w:t>
      </w:r>
      <w:r w:rsidRPr="00B70CE1">
        <w:rPr>
          <w:rStyle w:val="StyleUnderline"/>
        </w:rPr>
        <w:t xml:space="preserve">been </w:t>
      </w:r>
      <w:r w:rsidRPr="00A37B38">
        <w:rPr>
          <w:rStyle w:val="StyleUnderline"/>
          <w:highlight w:val="green"/>
        </w:rPr>
        <w:t>concerned with</w:t>
      </w:r>
      <w:r w:rsidRPr="00B70CE1">
        <w:rPr>
          <w:rStyle w:val="StyleUnderline"/>
        </w:rPr>
        <w:t xml:space="preserve"> keeping </w:t>
      </w:r>
      <w:r w:rsidRPr="00A37B38">
        <w:rPr>
          <w:rStyle w:val="StyleUnderline"/>
          <w:highlight w:val="green"/>
        </w:rPr>
        <w:t>sovereignty over</w:t>
      </w:r>
      <w:r w:rsidRPr="00B70CE1">
        <w:rPr>
          <w:rStyle w:val="StyleUnderline"/>
        </w:rPr>
        <w:t xml:space="preserve"> its vulnerable </w:t>
      </w:r>
      <w:r w:rsidRPr="00A37B38">
        <w:rPr>
          <w:rStyle w:val="StyleUnderline"/>
          <w:highlight w:val="green"/>
        </w:rPr>
        <w:t>Far East</w:t>
      </w:r>
      <w:r w:rsidRPr="00A37B38">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17CE23C2" w14:textId="77777777" w:rsidR="00B67FAA" w:rsidRPr="00B70CE1" w:rsidRDefault="00B67FAA" w:rsidP="00B67FAA">
      <w:pPr>
        <w:rPr>
          <w:sz w:val="16"/>
          <w:szCs w:val="16"/>
        </w:rPr>
      </w:pP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5A3E869E" w14:textId="77777777" w:rsidR="00B67FAA" w:rsidRPr="00B70CE1" w:rsidRDefault="00B67FAA" w:rsidP="00B67FAA">
      <w:pPr>
        <w:rPr>
          <w:sz w:val="16"/>
        </w:rPr>
      </w:pPr>
      <w:r w:rsidRPr="00A37B38">
        <w:rPr>
          <w:rStyle w:val="Emphasis"/>
          <w:highlight w:val="green"/>
        </w:rPr>
        <w:t>Russia shares</w:t>
      </w:r>
      <w:r w:rsidRPr="00B70CE1">
        <w:rPr>
          <w:rStyle w:val="Emphasis"/>
        </w:rPr>
        <w:t xml:space="preserve"> with </w:t>
      </w:r>
      <w:r w:rsidRPr="00A37B38">
        <w:rPr>
          <w:rStyle w:val="Emphasis"/>
          <w:highlight w:val="green"/>
        </w:rPr>
        <w:t>China</w:t>
      </w:r>
      <w:r w:rsidRPr="00B70CE1">
        <w:rPr>
          <w:rStyle w:val="Emphasis"/>
        </w:rPr>
        <w:t xml:space="preserve"> the </w:t>
      </w:r>
      <w:r w:rsidRPr="00A37B38">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A37B38">
        <w:rPr>
          <w:rStyle w:val="StyleUnderline"/>
          <w:highlight w:val="green"/>
        </w:rPr>
        <w:t>decision to assist China with</w:t>
      </w:r>
      <w:r w:rsidRPr="00B70CE1">
        <w:rPr>
          <w:rStyle w:val="StyleUnderline"/>
        </w:rPr>
        <w:t xml:space="preserve"> getting its own </w:t>
      </w:r>
      <w:r w:rsidRPr="00A37B38">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A37B38">
        <w:rPr>
          <w:rStyle w:val="StyleUnderline"/>
          <w:highlight w:val="green"/>
        </w:rPr>
        <w:t>motivated by the desire to strengthen</w:t>
      </w:r>
      <w:r w:rsidRPr="00B70CE1">
        <w:rPr>
          <w:rStyle w:val="StyleUnderline"/>
        </w:rPr>
        <w:t xml:space="preserve"> China </w:t>
      </w:r>
      <w:r w:rsidRPr="00A37B38">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p>
    <w:p w14:paraId="2BBF3DA2" w14:textId="77777777" w:rsidR="00B67FAA" w:rsidRPr="00B70CE1" w:rsidRDefault="00B67FAA" w:rsidP="00B67FAA">
      <w:pPr>
        <w:rPr>
          <w:sz w:val="16"/>
        </w:rPr>
      </w:pP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62AC2859" w14:textId="77777777" w:rsidR="00B67FAA" w:rsidRPr="00B70CE1" w:rsidRDefault="00B67FAA" w:rsidP="00B67FAA">
      <w:pPr>
        <w:rPr>
          <w:rStyle w:val="StyleUnderline"/>
        </w:rPr>
      </w:pP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A37B38">
        <w:rPr>
          <w:rStyle w:val="StyleUnderline"/>
          <w:highlight w:val="green"/>
        </w:rPr>
        <w:t>friction point</w:t>
      </w:r>
      <w:r w:rsidRPr="00B70CE1">
        <w:rPr>
          <w:rStyle w:val="StyleUnderline"/>
        </w:rPr>
        <w:t xml:space="preserve"> between Beijing and Moscow, the activities by Russian energy firms in the South China Sea are </w:t>
      </w:r>
      <w:r w:rsidRPr="00A37B38">
        <w:rPr>
          <w:rStyle w:val="StyleUnderline"/>
          <w:highlight w:val="green"/>
        </w:rPr>
        <w:t>unlikely to destabilize the</w:t>
      </w:r>
      <w:r w:rsidRPr="00B70CE1">
        <w:rPr>
          <w:rStyle w:val="StyleUnderline"/>
        </w:rPr>
        <w:t xml:space="preserve"> Sino-Russian </w:t>
      </w:r>
      <w:r w:rsidRPr="00A37B38">
        <w:rPr>
          <w:rStyle w:val="StyleUnderline"/>
          <w:highlight w:val="green"/>
        </w:rPr>
        <w:t>entente</w:t>
      </w:r>
      <w:r w:rsidRPr="00B70CE1">
        <w:rPr>
          <w:rStyle w:val="StyleUnderline"/>
        </w:rPr>
        <w:t>, since Moscow and Beijing need each other on much bigger issues.</w:t>
      </w:r>
    </w:p>
    <w:p w14:paraId="0194B687" w14:textId="77777777" w:rsidR="00B67FAA" w:rsidRPr="00B70CE1" w:rsidRDefault="00B67FAA" w:rsidP="00B67FAA">
      <w:pPr>
        <w:rPr>
          <w:sz w:val="16"/>
        </w:rPr>
      </w:pPr>
      <w:r w:rsidRPr="00B70CE1">
        <w:rPr>
          <w:sz w:val="16"/>
        </w:rPr>
        <w:t xml:space="preserve">The post-Soviet space </w:t>
      </w:r>
      <w:r w:rsidRPr="00A37B38">
        <w:rPr>
          <w:rStyle w:val="StyleUnderline"/>
          <w:highlight w:val="green"/>
        </w:rPr>
        <w:t xml:space="preserve">Russia has </w:t>
      </w:r>
      <w:r w:rsidRPr="00A37B38">
        <w:rPr>
          <w:rStyle w:val="Emphasis"/>
          <w:highlight w:val="green"/>
        </w:rPr>
        <w:t>vital stakes</w:t>
      </w:r>
      <w:r w:rsidRPr="00A37B38">
        <w:rPr>
          <w:rStyle w:val="StyleUnderline"/>
          <w:highlight w:val="green"/>
        </w:rPr>
        <w:t xml:space="preserve"> in the geopolitical space</w:t>
      </w:r>
      <w:r w:rsidRPr="00B70CE1">
        <w:rPr>
          <w:rStyle w:val="StyleUnderline"/>
        </w:rPr>
        <w:t xml:space="preserve"> formerly </w:t>
      </w:r>
      <w:r w:rsidRPr="00A37B38">
        <w:rPr>
          <w:rStyle w:val="StyleUnderline"/>
          <w:highlight w:val="green"/>
        </w:rPr>
        <w:t>occupied by the Soviet Union</w:t>
      </w:r>
      <w:r w:rsidRPr="00B70CE1">
        <w:rPr>
          <w:rStyle w:val="StyleUnderline"/>
        </w:rPr>
        <w:t xml:space="preserve"> and is </w:t>
      </w:r>
      <w:r w:rsidRPr="00A37B38">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p>
    <w:p w14:paraId="412B0480" w14:textId="77777777" w:rsidR="00B67FAA" w:rsidRPr="00B70CE1" w:rsidRDefault="00B67FAA" w:rsidP="00B67FAA">
      <w:pPr>
        <w:rPr>
          <w:sz w:val="16"/>
        </w:rPr>
      </w:pP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A37B38">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56A0B86B" w14:textId="77777777" w:rsidR="002227C1" w:rsidRDefault="002227C1" w:rsidP="00500FA0">
      <w:pPr>
        <w:rPr>
          <w:sz w:val="16"/>
        </w:rPr>
      </w:pPr>
    </w:p>
    <w:p w14:paraId="59BA431F" w14:textId="0A1B0D3F" w:rsidR="00500FA0" w:rsidRPr="00D03B16" w:rsidRDefault="00F7182F" w:rsidP="00500FA0">
      <w:pPr>
        <w:pStyle w:val="Heading4"/>
      </w:pPr>
      <w:r>
        <w:t>3</w:t>
      </w:r>
      <w:r w:rsidR="00AC78FE">
        <w:t xml:space="preserve">] </w:t>
      </w:r>
      <w:r w:rsidR="00500FA0">
        <w:t>Decline has popularized restraint – a bipartisan coalition formed to avoid the failures of liberal hegemony</w:t>
      </w:r>
    </w:p>
    <w:p w14:paraId="59ADF139" w14:textId="77777777" w:rsidR="00500FA0" w:rsidRPr="00D03B16" w:rsidRDefault="00500FA0" w:rsidP="00500FA0">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7" w:history="1">
        <w:r w:rsidRPr="00FE39F2">
          <w:rPr>
            <w:rStyle w:val="Hyperlink"/>
          </w:rPr>
          <w:t>https://www.foreignaffairs.com/articles/united-states/2021-08-24/strategies-restraint</w:t>
        </w:r>
      </w:hyperlink>
      <w:r>
        <w:t xml:space="preserve"> </w:t>
      </w:r>
      <w:proofErr w:type="spellStart"/>
      <w:r>
        <w:t>mvp</w:t>
      </w:r>
      <w:proofErr w:type="spellEnd"/>
    </w:p>
    <w:p w14:paraId="010C064E" w14:textId="77777777" w:rsidR="00500FA0" w:rsidRDefault="00500FA0" w:rsidP="00500FA0">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2227C1">
        <w:rPr>
          <w:rStyle w:val="StyleUnderline"/>
          <w:highlight w:val="green"/>
        </w:rPr>
        <w:t>A growing chorus of voices are advocating</w:t>
      </w:r>
      <w:r w:rsidRPr="00046EF7">
        <w:rPr>
          <w:rStyle w:val="StyleUnderline"/>
        </w:rPr>
        <w:t xml:space="preserve"> a strategy of </w:t>
      </w:r>
      <w:r w:rsidRPr="002227C1">
        <w:rPr>
          <w:rStyle w:val="StyleUnderline"/>
          <w:highlight w:val="green"/>
        </w:rPr>
        <w:t>restraint</w:t>
      </w:r>
      <w:r>
        <w:t xml:space="preserve">—a less activist approach that focuses on diplomatic and economic engagement over military intervention. </w:t>
      </w:r>
      <w:r w:rsidRPr="002227C1">
        <w:rPr>
          <w:rStyle w:val="StyleUnderline"/>
          <w:highlight w:val="green"/>
        </w:rPr>
        <w:t>And</w:t>
      </w:r>
      <w:r w:rsidRPr="00046EF7">
        <w:rPr>
          <w:rStyle w:val="StyleUnderline"/>
        </w:rPr>
        <w:t xml:space="preserve"> they </w:t>
      </w:r>
      <w:r w:rsidRPr="002227C1">
        <w:rPr>
          <w:rStyle w:val="StyleUnderline"/>
          <w:highlight w:val="green"/>
        </w:rPr>
        <w:t>have found a receptive audience</w:t>
      </w:r>
      <w:r w:rsidRPr="00046EF7">
        <w:rPr>
          <w:rStyle w:val="StyleUnderline"/>
        </w:rPr>
        <w:t>.</w:t>
      </w:r>
    </w:p>
    <w:p w14:paraId="455A95B5" w14:textId="77777777" w:rsidR="00500FA0" w:rsidRPr="00046EF7" w:rsidRDefault="00500FA0" w:rsidP="00500FA0">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3F2E2383" w14:textId="77777777" w:rsidR="00500FA0" w:rsidRPr="00046EF7" w:rsidRDefault="00500FA0" w:rsidP="00500FA0">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2227C1">
        <w:rPr>
          <w:rStyle w:val="StyleUnderline"/>
          <w:highlight w:val="green"/>
        </w:rPr>
        <w:t>Biden’s national security adviser, wrote</w:t>
      </w:r>
      <w:r>
        <w:t xml:space="preserve">, </w:t>
      </w:r>
      <w:r w:rsidRPr="00046EF7">
        <w:rPr>
          <w:rStyle w:val="StyleUnderline"/>
        </w:rPr>
        <w:t>“</w:t>
      </w:r>
      <w:r w:rsidRPr="002227C1">
        <w:rPr>
          <w:rStyle w:val="StyleUnderline"/>
          <w:highlight w:val="green"/>
        </w:rPr>
        <w:t>The U.S. must get better at seeing</w:t>
      </w:r>
      <w:r>
        <w:t xml:space="preserve"> both the possibilities and </w:t>
      </w:r>
      <w:r w:rsidRPr="002227C1">
        <w:rPr>
          <w:rStyle w:val="StyleUnderline"/>
          <w:highlight w:val="green"/>
        </w:rPr>
        <w:t>the limits of American power</w:t>
      </w:r>
      <w:r>
        <w:t xml:space="preserve">.” </w:t>
      </w:r>
      <w:r w:rsidRPr="00046EF7">
        <w:rPr>
          <w:rStyle w:val="StyleUnderline"/>
        </w:rPr>
        <w:t xml:space="preserve">That </w:t>
      </w:r>
      <w:r w:rsidRPr="002227C1">
        <w:rPr>
          <w:rStyle w:val="StyleUnderline"/>
          <w:highlight w:val="green"/>
        </w:rPr>
        <w:t>this sentiment is</w:t>
      </w:r>
      <w:r w:rsidRPr="00046EF7">
        <w:rPr>
          <w:rStyle w:val="StyleUnderline"/>
        </w:rPr>
        <w:t xml:space="preserve"> </w:t>
      </w:r>
      <w:r>
        <w:t xml:space="preserve">now </w:t>
      </w:r>
      <w:r w:rsidRPr="00046EF7">
        <w:rPr>
          <w:rStyle w:val="StyleUnderline"/>
        </w:rPr>
        <w:t>o</w:t>
      </w:r>
      <w:r w:rsidRPr="002227C1">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681526F6" w14:textId="77777777" w:rsidR="00500FA0" w:rsidRDefault="00500FA0" w:rsidP="00500FA0">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2227C1">
        <w:rPr>
          <w:rStyle w:val="StyleUnderline"/>
          <w:highlight w:val="green"/>
        </w:rPr>
        <w:t>the restraint community include a diversity</w:t>
      </w:r>
      <w:r w:rsidRPr="00046EF7">
        <w:rPr>
          <w:rStyle w:val="StyleUnderline"/>
        </w:rPr>
        <w:t xml:space="preserve"> of voices</w:t>
      </w:r>
      <w:r>
        <w:t xml:space="preserve">, running the gamut </w:t>
      </w:r>
      <w:r w:rsidRPr="002227C1">
        <w:rPr>
          <w:rStyle w:val="StyleUnderline"/>
          <w:highlight w:val="green"/>
        </w:rPr>
        <w:t>from</w:t>
      </w:r>
      <w:r w:rsidRPr="00046EF7">
        <w:rPr>
          <w:rStyle w:val="StyleUnderline"/>
        </w:rPr>
        <w:t xml:space="preserve"> left-wing </w:t>
      </w:r>
      <w:r w:rsidRPr="002227C1">
        <w:rPr>
          <w:rStyle w:val="StyleUnderline"/>
          <w:highlight w:val="green"/>
        </w:rPr>
        <w:t>antiwar activists to</w:t>
      </w:r>
      <w:r w:rsidRPr="00046EF7">
        <w:rPr>
          <w:rStyle w:val="StyleUnderline"/>
        </w:rPr>
        <w:t xml:space="preserve"> hard-nosed </w:t>
      </w:r>
      <w:r w:rsidRPr="002227C1">
        <w:rPr>
          <w:rStyle w:val="StyleUnderline"/>
          <w:highlight w:val="green"/>
        </w:rPr>
        <w:t>conservative realists</w:t>
      </w:r>
      <w:r>
        <w:t>. It should not be surprising that they disagree on much.</w:t>
      </w:r>
    </w:p>
    <w:p w14:paraId="0E84AB6C" w14:textId="77777777" w:rsidR="00500FA0" w:rsidRDefault="00500FA0" w:rsidP="00500FA0">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2227C1">
        <w:rPr>
          <w:rStyle w:val="StyleUnderline"/>
          <w:highlight w:val="green"/>
        </w:rPr>
        <w:t>there is</w:t>
      </w:r>
      <w:r w:rsidRPr="00046EF7">
        <w:rPr>
          <w:rStyle w:val="StyleUnderline"/>
        </w:rPr>
        <w:t xml:space="preserve"> a viable </w:t>
      </w:r>
      <w:r w:rsidRPr="002227C1">
        <w:rPr>
          <w:rStyle w:val="StyleUnderline"/>
          <w:highlight w:val="green"/>
        </w:rPr>
        <w:t>consensus, a path</w:t>
      </w:r>
      <w:r w:rsidRPr="00046EF7">
        <w:rPr>
          <w:rStyle w:val="StyleUnderline"/>
        </w:rPr>
        <w:t xml:space="preserve"> forward </w:t>
      </w:r>
      <w:r w:rsidRPr="002227C1">
        <w:rPr>
          <w:rStyle w:val="StyleUnderline"/>
          <w:highlight w:val="green"/>
        </w:rPr>
        <w:t>for restraint</w:t>
      </w:r>
      <w:r w:rsidRPr="00046EF7">
        <w:rPr>
          <w:rStyle w:val="StyleUnderline"/>
        </w:rPr>
        <w:t xml:space="preserve"> that </w:t>
      </w:r>
      <w:r w:rsidRPr="002227C1">
        <w:rPr>
          <w:rStyle w:val="StyleUnderline"/>
          <w:highlight w:val="green"/>
        </w:rPr>
        <w:t>can</w:t>
      </w:r>
      <w:r w:rsidRPr="00046EF7">
        <w:rPr>
          <w:rStyle w:val="StyleUnderline"/>
        </w:rPr>
        <w:t xml:space="preserve"> achieve the most important goals, </w:t>
      </w:r>
      <w:r w:rsidRPr="002227C1">
        <w:rPr>
          <w:rStyle w:val="StyleUnderline"/>
          <w:highlight w:val="green"/>
        </w:rPr>
        <w:t>alienate the fewest</w:t>
      </w:r>
      <w:r w:rsidRPr="00046EF7">
        <w:rPr>
          <w:rStyle w:val="StyleUnderline"/>
        </w:rPr>
        <w:t xml:space="preserve"> members </w:t>
      </w:r>
      <w:r w:rsidRPr="002227C1">
        <w:rPr>
          <w:rStyle w:val="StyleUnderline"/>
          <w:highlight w:val="green"/>
        </w:rPr>
        <w:t>of the coalition, and win new converts</w:t>
      </w:r>
      <w:r w:rsidRPr="00046EF7">
        <w:rPr>
          <w:rStyle w:val="StyleUnderline"/>
        </w:rPr>
        <w:t xml:space="preserve">. This more </w:t>
      </w:r>
      <w:r w:rsidRPr="002227C1">
        <w:rPr>
          <w:rStyle w:val="StyleUnderline"/>
          <w:highlight w:val="green"/>
        </w:rPr>
        <w:t>pragmatic strategy</w:t>
      </w:r>
      <w:r>
        <w:t xml:space="preserve">, which </w:t>
      </w:r>
      <w:r w:rsidRPr="00046EF7">
        <w:rPr>
          <w:rStyle w:val="StyleUnderline"/>
        </w:rPr>
        <w:t xml:space="preserve">would </w:t>
      </w:r>
      <w:r w:rsidRPr="002227C1">
        <w:rPr>
          <w:rStyle w:val="StyleUnderline"/>
          <w:highlight w:val="green"/>
        </w:rPr>
        <w:t>entail the gradual lessening of</w:t>
      </w:r>
      <w:r w:rsidRPr="00046EF7">
        <w:rPr>
          <w:rStyle w:val="StyleUnderline"/>
        </w:rPr>
        <w:t xml:space="preserve"> U.S. </w:t>
      </w:r>
      <w:r w:rsidRPr="002227C1">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12B111F9" w14:textId="77777777" w:rsidR="00500FA0" w:rsidRDefault="00500FA0" w:rsidP="00500FA0">
      <w:r>
        <w:t>A DEBATE REBORN</w:t>
      </w:r>
    </w:p>
    <w:p w14:paraId="2E0B38BA" w14:textId="77777777" w:rsidR="00500FA0" w:rsidRDefault="00500FA0" w:rsidP="00500FA0">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2227C1">
        <w:rPr>
          <w:rStyle w:val="StyleUnderline"/>
          <w:highlight w:val="green"/>
        </w:rPr>
        <w:t xml:space="preserve">the unipolar moment </w:t>
      </w:r>
      <w:r w:rsidRPr="00334959">
        <w:rPr>
          <w:rStyle w:val="StyleUnderline"/>
        </w:rPr>
        <w:t>has</w:t>
      </w:r>
      <w:r w:rsidRPr="00334959">
        <w:t xml:space="preserve"> largely </w:t>
      </w:r>
      <w:r w:rsidRPr="002227C1">
        <w:rPr>
          <w:rStyle w:val="StyleUnderline"/>
          <w:highlight w:val="green"/>
        </w:rPr>
        <w:t>failed</w:t>
      </w:r>
      <w:r w:rsidRPr="00046EF7">
        <w:rPr>
          <w:rStyle w:val="StyleUnderline"/>
        </w:rPr>
        <w:t xml:space="preserve"> to live up to expectations</w:t>
      </w:r>
      <w:r>
        <w:t xml:space="preserve">. Today, </w:t>
      </w:r>
      <w:r w:rsidRPr="002227C1">
        <w:rPr>
          <w:rStyle w:val="StyleUnderline"/>
          <w:highlight w:val="green"/>
        </w:rPr>
        <w:t>democracy is in decline, there are more state</w:t>
      </w:r>
      <w:r w:rsidRPr="00046EF7">
        <w:rPr>
          <w:rStyle w:val="StyleUnderline"/>
        </w:rPr>
        <w:t xml:space="preserve">-level </w:t>
      </w:r>
      <w:r w:rsidRPr="002227C1">
        <w:rPr>
          <w:rStyle w:val="StyleUnderline"/>
          <w:highlight w:val="green"/>
        </w:rPr>
        <w:t>conflicts than</w:t>
      </w:r>
      <w:r w:rsidRPr="00046EF7">
        <w:rPr>
          <w:rStyle w:val="StyleUnderline"/>
        </w:rPr>
        <w:t xml:space="preserve"> at </w:t>
      </w:r>
      <w:r w:rsidRPr="002227C1">
        <w:rPr>
          <w:rStyle w:val="StyleUnderline"/>
          <w:highlight w:val="green"/>
        </w:rPr>
        <w:t>any time since 1990, the war on terror</w:t>
      </w:r>
      <w:r w:rsidRPr="00046EF7">
        <w:rPr>
          <w:rStyle w:val="StyleUnderline"/>
        </w:rPr>
        <w:t xml:space="preserve">ism has largely </w:t>
      </w:r>
      <w:r w:rsidRPr="002227C1">
        <w:rPr>
          <w:rStyle w:val="StyleUnderline"/>
          <w:highlight w:val="green"/>
        </w:rPr>
        <w:t>failed</w:t>
      </w:r>
      <w:r w:rsidRPr="00334959">
        <w:rPr>
          <w:rStyle w:val="StyleUnderline"/>
        </w:rPr>
        <w:t>,</w:t>
      </w:r>
      <w:r w:rsidRPr="00046EF7">
        <w:rPr>
          <w:rStyle w:val="StyleUnderline"/>
        </w:rPr>
        <w:t xml:space="preserve"> and </w:t>
      </w:r>
      <w:r w:rsidRPr="002227C1">
        <w:rPr>
          <w:rStyle w:val="StyleUnderline"/>
          <w:highlight w:val="green"/>
        </w:rPr>
        <w:t>China’s rise</w:t>
      </w:r>
      <w:r w:rsidRPr="00046EF7">
        <w:rPr>
          <w:rStyle w:val="StyleUnderline"/>
        </w:rPr>
        <w:t xml:space="preserve"> has </w:t>
      </w:r>
      <w:r w:rsidRPr="002227C1">
        <w:rPr>
          <w:rStyle w:val="StyleUnderline"/>
          <w:highlight w:val="green"/>
        </w:rPr>
        <w:t>given</w:t>
      </w:r>
      <w:r w:rsidRPr="00046EF7">
        <w:rPr>
          <w:rStyle w:val="StyleUnderline"/>
        </w:rPr>
        <w:t xml:space="preserve"> the </w:t>
      </w:r>
      <w:r w:rsidRPr="002227C1">
        <w:rPr>
          <w:rStyle w:val="StyleUnderline"/>
          <w:highlight w:val="green"/>
        </w:rPr>
        <w:t>lie to the notion that the U</w:t>
      </w:r>
      <w:r w:rsidRPr="00046EF7">
        <w:rPr>
          <w:rStyle w:val="StyleUnderline"/>
        </w:rPr>
        <w:t xml:space="preserve">nited </w:t>
      </w:r>
      <w:r w:rsidRPr="002227C1">
        <w:rPr>
          <w:rStyle w:val="StyleUnderline"/>
          <w:highlight w:val="green"/>
        </w:rPr>
        <w:t>S</w:t>
      </w:r>
      <w:r w:rsidRPr="00046EF7">
        <w:rPr>
          <w:rStyle w:val="StyleUnderline"/>
        </w:rPr>
        <w:t xml:space="preserve">tates </w:t>
      </w:r>
      <w:r w:rsidRPr="002227C1">
        <w:rPr>
          <w:rStyle w:val="StyleUnderline"/>
          <w:highlight w:val="green"/>
        </w:rPr>
        <w:t>can prevent</w:t>
      </w:r>
      <w:r w:rsidRPr="00046EF7">
        <w:rPr>
          <w:rStyle w:val="StyleUnderline"/>
        </w:rPr>
        <w:t xml:space="preserve"> the </w:t>
      </w:r>
      <w:r w:rsidRPr="002227C1">
        <w:rPr>
          <w:rStyle w:val="StyleUnderline"/>
          <w:highlight w:val="green"/>
        </w:rPr>
        <w:t>emergence of peer competitors</w:t>
      </w:r>
      <w:r w:rsidRPr="00046EF7">
        <w:rPr>
          <w:rStyle w:val="StyleUnderline"/>
        </w:rPr>
        <w:t xml:space="preserve">. </w:t>
      </w:r>
      <w:r w:rsidRPr="002227C1">
        <w:rPr>
          <w:rStyle w:val="StyleUnderline"/>
          <w:highlight w:val="green"/>
        </w:rPr>
        <w:t>Washington</w:t>
      </w:r>
      <w:r>
        <w:t xml:space="preserve">’s foreign policy community now </w:t>
      </w:r>
      <w:r w:rsidRPr="00046EF7">
        <w:rPr>
          <w:rStyle w:val="StyleUnderline"/>
        </w:rPr>
        <w:t xml:space="preserve">appears to </w:t>
      </w:r>
      <w:r w:rsidRPr="002227C1">
        <w:rPr>
          <w:rStyle w:val="StyleUnderline"/>
          <w:highlight w:val="green"/>
        </w:rPr>
        <w:t>accept the need for</w:t>
      </w:r>
      <w:r w:rsidRPr="00334959">
        <w:rPr>
          <w:rStyle w:val="StyleUnderline"/>
        </w:rPr>
        <w:t xml:space="preserve"> a </w:t>
      </w:r>
      <w:r w:rsidRPr="002227C1">
        <w:rPr>
          <w:rStyle w:val="StyleUnderline"/>
          <w:highlight w:val="green"/>
        </w:rPr>
        <w:t>course correction</w:t>
      </w:r>
      <w:r>
        <w:t>, although it remains divided on the specifics.</w:t>
      </w:r>
    </w:p>
    <w:p w14:paraId="7F8C050B" w14:textId="77777777" w:rsidR="00500FA0" w:rsidRDefault="00500FA0" w:rsidP="00500FA0">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t>takes into account</w:t>
      </w:r>
      <w:proofErr w:type="gramEnd"/>
      <w:r>
        <w:t xml:space="preserve"> critiques of recent U.S. foreign policy and rejects parts of the war on terrorism.</w:t>
      </w:r>
    </w:p>
    <w:p w14:paraId="39AA7028" w14:textId="77777777" w:rsidR="00500FA0" w:rsidRDefault="00500FA0" w:rsidP="00500FA0">
      <w:r>
        <w:t xml:space="preserve">Because they are more aware of the limits of American power than their predecessors, advocates of this view are best described as liberal internationalists, rather than liberal interventionists. The scholars Mira Rapp-Hooper and Rebecca </w:t>
      </w:r>
      <w:proofErr w:type="spellStart"/>
      <w:r>
        <w:t>Lissner</w:t>
      </w:r>
      <w:proofErr w:type="spellEnd"/>
      <w:r>
        <w:t xml:space="preserve">—both of whom now serve on the National Security Council—belong to this camp. As they wrote in these pages in 2019, “Rather than wasting </w:t>
      </w:r>
      <w:proofErr w:type="spellStart"/>
      <w:r>
        <w:t>its</w:t>
      </w:r>
      <w:proofErr w:type="spellEnd"/>
      <w:r>
        <w:t xml:space="preserve"> still considerable power on quixotic bids to restore the liberal order or remake the world in its own image, the United States should focus on what it can realistically achieve.”</w:t>
      </w:r>
    </w:p>
    <w:p w14:paraId="5A9D7D6E" w14:textId="77777777" w:rsidR="00500FA0" w:rsidRDefault="00500FA0" w:rsidP="00500FA0">
      <w:r>
        <w:t>Restrainers have not offered a coherent alternative to today’s foreign policy.</w:t>
      </w:r>
    </w:p>
    <w:p w14:paraId="66E1C910" w14:textId="77777777" w:rsidR="00500FA0" w:rsidRDefault="00500FA0" w:rsidP="00500FA0">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7EEB5E6C" w14:textId="77777777" w:rsidR="00500FA0" w:rsidRDefault="00500FA0" w:rsidP="00500FA0">
      <w:r>
        <w:t xml:space="preserve">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t>Schadlow</w:t>
      </w:r>
      <w:proofErr w:type="spellEnd"/>
      <w:r>
        <w:t>, a veteran of the Trump White House, wrote in these pages in 2020, “Washington must let go of old illusions, move past the myths of liberal internationalism, and reconsider its views about the nature of the world order.”</w:t>
      </w:r>
    </w:p>
    <w:p w14:paraId="26925FDB" w14:textId="77777777" w:rsidR="00500FA0" w:rsidRDefault="00500FA0" w:rsidP="00500FA0">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58740988" w14:textId="77777777" w:rsidR="00500FA0" w:rsidRDefault="00500FA0" w:rsidP="00500FA0">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769E905A" w14:textId="77777777" w:rsidR="00500FA0" w:rsidRDefault="00500FA0" w:rsidP="00500FA0">
      <w:r>
        <w:t>RESTRAINT’S MOMENT</w:t>
      </w:r>
    </w:p>
    <w:p w14:paraId="3C14C6C1" w14:textId="77777777" w:rsidR="00500FA0" w:rsidRDefault="00500FA0" w:rsidP="00500FA0">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0419AFE9" w14:textId="77777777" w:rsidR="00500FA0" w:rsidRPr="00E03ACB" w:rsidRDefault="00500FA0" w:rsidP="00500FA0">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2227C1">
        <w:rPr>
          <w:rStyle w:val="StyleUnderline"/>
          <w:highlight w:val="green"/>
        </w:rPr>
        <w:t>Mearsheimer and</w:t>
      </w:r>
      <w:r w:rsidRPr="00E03ACB">
        <w:rPr>
          <w:rStyle w:val="StyleUnderline"/>
        </w:rPr>
        <w:t xml:space="preserve"> Stephen </w:t>
      </w:r>
      <w:r w:rsidRPr="002227C1">
        <w:rPr>
          <w:rStyle w:val="StyleUnderline"/>
          <w:highlight w:val="green"/>
        </w:rPr>
        <w:t>Walt</w:t>
      </w:r>
      <w:r w:rsidRPr="00E03ACB">
        <w:rPr>
          <w:rStyle w:val="StyleUnderline"/>
        </w:rPr>
        <w:t>—</w:t>
      </w:r>
      <w:r w:rsidRPr="002227C1">
        <w:rPr>
          <w:rStyle w:val="StyleUnderline"/>
          <w:highlight w:val="green"/>
        </w:rPr>
        <w:t>advocate</w:t>
      </w:r>
      <w:r w:rsidRPr="00E03ACB">
        <w:rPr>
          <w:rStyle w:val="StyleUnderline"/>
        </w:rPr>
        <w:t xml:space="preserve"> a grand strategy of </w:t>
      </w:r>
      <w:r w:rsidRPr="002227C1">
        <w:rPr>
          <w:rStyle w:val="StyleUnderline"/>
          <w:highlight w:val="green"/>
        </w:rPr>
        <w:t>offshore balancing</w:t>
      </w:r>
      <w:r w:rsidRPr="00E03ACB">
        <w:rPr>
          <w:rStyle w:val="StyleUnderline"/>
        </w:rPr>
        <w:t xml:space="preserve">, a distinct but related approach that also calls for </w:t>
      </w:r>
      <w:r w:rsidRPr="002227C1">
        <w:rPr>
          <w:rStyle w:val="StyleUnderline"/>
          <w:highlight w:val="green"/>
        </w:rPr>
        <w:t>downsizing the</w:t>
      </w:r>
      <w:r w:rsidRPr="00E03ACB">
        <w:rPr>
          <w:rStyle w:val="StyleUnderline"/>
        </w:rPr>
        <w:t xml:space="preserve"> United States’ </w:t>
      </w:r>
      <w:r w:rsidRPr="002227C1">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2227C1">
        <w:rPr>
          <w:rStyle w:val="StyleUnderline"/>
          <w:highlight w:val="green"/>
        </w:rPr>
        <w:t>the U</w:t>
      </w:r>
      <w:r w:rsidRPr="00334959">
        <w:rPr>
          <w:rStyle w:val="StyleUnderline"/>
        </w:rPr>
        <w:t xml:space="preserve">nited </w:t>
      </w:r>
      <w:r w:rsidRPr="002227C1">
        <w:rPr>
          <w:rStyle w:val="StyleUnderline"/>
          <w:highlight w:val="green"/>
        </w:rPr>
        <w:t>S</w:t>
      </w:r>
      <w:r w:rsidRPr="00334959">
        <w:rPr>
          <w:rStyle w:val="StyleUnderline"/>
        </w:rPr>
        <w:t xml:space="preserve">tates </w:t>
      </w:r>
      <w:r w:rsidRPr="002227C1">
        <w:rPr>
          <w:rStyle w:val="StyleUnderline"/>
          <w:highlight w:val="green"/>
        </w:rPr>
        <w:t>may occasionally</w:t>
      </w:r>
      <w:r w:rsidRPr="00334959">
        <w:rPr>
          <w:rStyle w:val="StyleUnderline"/>
        </w:rPr>
        <w:t xml:space="preserve"> need to </w:t>
      </w:r>
      <w:r w:rsidRPr="002227C1">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2227C1">
        <w:rPr>
          <w:rStyle w:val="StyleUnderline"/>
          <w:highlight w:val="green"/>
        </w:rPr>
        <w:t>they present internally coherent and fully formulated approaches</w:t>
      </w:r>
      <w:r w:rsidRPr="00E03ACB">
        <w:rPr>
          <w:rStyle w:val="StyleUnderline"/>
        </w:rPr>
        <w:t xml:space="preserve"> to the world.</w:t>
      </w:r>
    </w:p>
    <w:p w14:paraId="687E304B" w14:textId="77777777" w:rsidR="00500FA0" w:rsidRDefault="00500FA0" w:rsidP="00500FA0">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4C0FA55B" w14:textId="77777777" w:rsidR="00500FA0" w:rsidRDefault="00500FA0" w:rsidP="00500FA0">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0F47746B" w14:textId="77777777" w:rsidR="00500FA0" w:rsidRDefault="00500FA0" w:rsidP="00500FA0">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w:t>
      </w:r>
      <w:proofErr w:type="spellStart"/>
      <w:r w:rsidRPr="00E03ACB">
        <w:rPr>
          <w:rStyle w:val="StyleUnderline"/>
        </w:rPr>
        <w:t>Gaetz</w:t>
      </w:r>
      <w:proofErr w:type="spellEnd"/>
      <w:r w:rsidRPr="00E03ACB">
        <w:rPr>
          <w:rStyle w:val="StyleUnderline"/>
        </w:rPr>
        <w:t xml:space="preserve"> of Florida, a Republican devotee of Trump.</w:t>
      </w:r>
      <w:r>
        <w:t xml:space="preserve"> </w:t>
      </w:r>
      <w:r w:rsidRPr="002227C1">
        <w:rPr>
          <w:rStyle w:val="StyleUnderline"/>
          <w:highlight w:val="green"/>
        </w:rPr>
        <w:t xml:space="preserve">The </w:t>
      </w:r>
      <w:proofErr w:type="spellStart"/>
      <w:r w:rsidRPr="002227C1">
        <w:rPr>
          <w:rStyle w:val="StyleUnderline"/>
          <w:highlight w:val="green"/>
        </w:rPr>
        <w:t>transpartisan</w:t>
      </w:r>
      <w:proofErr w:type="spellEnd"/>
      <w:r w:rsidRPr="002227C1">
        <w:rPr>
          <w:rStyle w:val="StyleUnderline"/>
          <w:highlight w:val="green"/>
        </w:rPr>
        <w:t xml:space="preserve"> nature of the coalition</w:t>
      </w:r>
      <w:r w:rsidRPr="00E03ACB">
        <w:rPr>
          <w:rStyle w:val="StyleUnderline"/>
        </w:rPr>
        <w:t xml:space="preserve"> pushing for restraint </w:t>
      </w:r>
      <w:r w:rsidRPr="002227C1">
        <w:rPr>
          <w:rStyle w:val="StyleUnderline"/>
          <w:highlight w:val="green"/>
        </w:rPr>
        <w:t>is</w:t>
      </w:r>
      <w:r w:rsidRPr="00E03ACB">
        <w:rPr>
          <w:rStyle w:val="StyleUnderline"/>
        </w:rPr>
        <w:t xml:space="preserve"> one of </w:t>
      </w:r>
      <w:r w:rsidRPr="002227C1">
        <w:rPr>
          <w:rStyle w:val="StyleUnderline"/>
          <w:highlight w:val="green"/>
        </w:rPr>
        <w:t>its core strength</w:t>
      </w:r>
      <w:r w:rsidRPr="00B27E16">
        <w:rPr>
          <w:rStyle w:val="StyleUnderline"/>
        </w:rPr>
        <w:t>s</w:t>
      </w:r>
      <w:r w:rsidRPr="00E03ACB">
        <w:rPr>
          <w:rStyle w:val="StyleUnderline"/>
        </w:rPr>
        <w:t>.</w:t>
      </w:r>
    </w:p>
    <w:p w14:paraId="4D96C35D" w14:textId="77777777" w:rsidR="00500FA0" w:rsidRDefault="00500FA0" w:rsidP="00500FA0">
      <w:pPr>
        <w:pStyle w:val="Heading4"/>
      </w:pPr>
      <w:r>
        <w:t xml:space="preserve">Pursuit’s </w:t>
      </w:r>
      <w:r w:rsidRPr="00EE429F">
        <w:rPr>
          <w:u w:val="single"/>
        </w:rPr>
        <w:t>not</w:t>
      </w:r>
      <w:r>
        <w:t xml:space="preserve"> inevitable and decline’s happening now.</w:t>
      </w:r>
    </w:p>
    <w:p w14:paraId="2BD1AAE4" w14:textId="77777777" w:rsidR="00500FA0" w:rsidRPr="00452DC6" w:rsidRDefault="00500FA0" w:rsidP="00500FA0">
      <w:pPr>
        <w:rPr>
          <w:b/>
          <w:sz w:val="26"/>
          <w:u w:val="single"/>
        </w:rPr>
      </w:pPr>
      <w:r>
        <w:rPr>
          <w:rStyle w:val="Style13ptBold"/>
        </w:rPr>
        <w:t>Preble 16</w:t>
      </w:r>
      <w:r w:rsidRPr="00452DC6">
        <w:t xml:space="preserve"> </w:t>
      </w:r>
      <w:r w:rsidRPr="00452DC6">
        <w:rPr>
          <w:sz w:val="16"/>
          <w:szCs w:val="16"/>
        </w:rPr>
        <w:t>Christopher Preble is the vice president for defense and foreign-policy studies at the Cato Institute, The National Interest, December 21, 2016, “Will Donald Trump Really Bring an End to America's Global Leadership?”, http://nationalinterest.org/blog/the-skeptics/will-donald-trump-really-bring-end-americas-global-18815?page=show</w:t>
      </w:r>
    </w:p>
    <w:p w14:paraId="2595BA15" w14:textId="77777777" w:rsidR="00500FA0" w:rsidRPr="00452DC6" w:rsidRDefault="00500FA0" w:rsidP="00500FA0">
      <w:pPr>
        <w:rPr>
          <w:sz w:val="16"/>
        </w:rPr>
      </w:pPr>
      <w:r w:rsidRPr="00452DC6">
        <w:rPr>
          <w:sz w:val="16"/>
        </w:rPr>
        <w:t xml:space="preserve">And it’s not just Trump supporters who feel that way. </w:t>
      </w:r>
      <w:r w:rsidRPr="002227C1">
        <w:rPr>
          <w:rStyle w:val="StyleUnderline"/>
          <w:highlight w:val="green"/>
        </w:rPr>
        <w:t xml:space="preserve">Americans seem </w:t>
      </w:r>
      <w:r w:rsidRPr="002227C1">
        <w:rPr>
          <w:rStyle w:val="Emphasis"/>
          <w:highlight w:val="green"/>
        </w:rPr>
        <w:t>generally disinterested</w:t>
      </w:r>
      <w:r w:rsidRPr="002227C1">
        <w:rPr>
          <w:rStyle w:val="StyleUnderline"/>
          <w:highlight w:val="green"/>
        </w:rPr>
        <w:t xml:space="preserve"> in</w:t>
      </w:r>
      <w:r w:rsidRPr="00452DC6">
        <w:rPr>
          <w:rStyle w:val="StyleUnderline"/>
        </w:rPr>
        <w:t xml:space="preserve"> paying the costs of </w:t>
      </w:r>
      <w:r w:rsidRPr="002227C1">
        <w:rPr>
          <w:rStyle w:val="StyleUnderline"/>
          <w:highlight w:val="green"/>
        </w:rPr>
        <w:t>global leadership,</w:t>
      </w:r>
      <w:r w:rsidRPr="00452DC6">
        <w:rPr>
          <w:sz w:val="16"/>
        </w:rPr>
        <w:t xml:space="preserve"> especially if that means foregoing domestic priorities. </w:t>
      </w:r>
      <w:r w:rsidRPr="002227C1">
        <w:rPr>
          <w:rStyle w:val="StyleUnderline"/>
          <w:highlight w:val="green"/>
        </w:rPr>
        <w:t xml:space="preserve">Deficit spending </w:t>
      </w:r>
      <w:r w:rsidRPr="00452DC6">
        <w:rPr>
          <w:rStyle w:val="StyleUnderline"/>
        </w:rPr>
        <w:t xml:space="preserve">may </w:t>
      </w:r>
      <w:r w:rsidRPr="002227C1">
        <w:rPr>
          <w:rStyle w:val="StyleUnderline"/>
          <w:highlight w:val="green"/>
        </w:rPr>
        <w:t>conceal the cost of a </w:t>
      </w:r>
      <w:hyperlink r:id="rId8" w:tgtFrame="_blank" w:history="1">
        <w:r w:rsidRPr="002227C1">
          <w:rPr>
            <w:rStyle w:val="StyleUnderline"/>
            <w:highlight w:val="green"/>
          </w:rPr>
          <w:t xml:space="preserve">huge </w:t>
        </w:r>
        <w:r w:rsidRPr="002227C1">
          <w:rPr>
            <w:rStyle w:val="Emphasis"/>
            <w:highlight w:val="green"/>
          </w:rPr>
          <w:t>military buildup</w:t>
        </w:r>
      </w:hyperlink>
      <w:r w:rsidRPr="00452DC6">
        <w:rPr>
          <w:rStyle w:val="StyleUnderline"/>
        </w:rPr>
        <w:t> </w:t>
      </w:r>
      <w:r w:rsidRPr="00452DC6">
        <w:rPr>
          <w:sz w:val="16"/>
        </w:rPr>
        <w:t>combined with a </w:t>
      </w:r>
      <w:hyperlink r:id="rId9" w:tgtFrame="_blank" w:history="1">
        <w:r w:rsidRPr="00452DC6">
          <w:rPr>
            <w:sz w:val="16"/>
          </w:rPr>
          <w:t>massive infrastructure package</w:t>
        </w:r>
      </w:hyperlink>
      <w:r w:rsidRPr="00452DC6">
        <w:rPr>
          <w:sz w:val="16"/>
        </w:rPr>
        <w:t xml:space="preserve"> and a slew of other domestic giveaways, </w:t>
      </w:r>
      <w:r w:rsidRPr="00452DC6">
        <w:rPr>
          <w:rStyle w:val="StyleUnderline"/>
        </w:rPr>
        <w:t>but it’s not obvious that greater economic growth will eventually make up the difference</w:t>
      </w:r>
      <w:r w:rsidRPr="00452DC6">
        <w:rPr>
          <w:sz w:val="16"/>
        </w:rPr>
        <w:t>.</w:t>
      </w:r>
    </w:p>
    <w:p w14:paraId="7C107584" w14:textId="77777777" w:rsidR="00500FA0" w:rsidRPr="00452DC6" w:rsidRDefault="00500FA0" w:rsidP="00500FA0">
      <w:pPr>
        <w:rPr>
          <w:sz w:val="16"/>
          <w:szCs w:val="16"/>
        </w:rPr>
      </w:pPr>
      <w:r w:rsidRPr="00452DC6">
        <w:rPr>
          <w:sz w:val="16"/>
          <w:szCs w:val="16"/>
        </w:rPr>
        <w:t>On the other hand, perhaps American global leadership will persist? After all, the </w:t>
      </w:r>
      <w:hyperlink r:id="rId10" w:tgtFrame="_blank" w:history="1">
        <w:r w:rsidRPr="00452DC6">
          <w:rPr>
            <w:sz w:val="16"/>
            <w:szCs w:val="16"/>
          </w:rPr>
          <w:t>gap</w:t>
        </w:r>
      </w:hyperlink>
      <w:r w:rsidRPr="00452DC6">
        <w:rPr>
          <w:sz w:val="16"/>
          <w:szCs w:val="16"/>
        </w:rPr>
        <w:t> between what the public wants and what the elites are giving them is decades old, and we’ve sustained it before. The people who surround Trump may figure out a way to continue the status quo. Cato’s Ben Friedman </w:t>
      </w:r>
      <w:hyperlink r:id="rId11" w:tgtFrame="_blank" w:history="1">
        <w:r w:rsidRPr="00452DC6">
          <w:rPr>
            <w:sz w:val="16"/>
            <w:szCs w:val="16"/>
          </w:rPr>
          <w:t>argues</w:t>
        </w:r>
      </w:hyperlink>
      <w:r w:rsidRPr="00452DC6">
        <w:rPr>
          <w:sz w:val="16"/>
          <w:szCs w:val="16"/>
        </w:rPr>
        <w:t> that Trump will be hawkish. Ben and my former colleague Justin Logan contend that primacy (aka liberal hegemony or deep engagement) has, well, </w:t>
      </w:r>
      <w:hyperlink r:id="rId12" w:tgtFrame="_blank" w:history="1">
        <w:r w:rsidRPr="00452DC6">
          <w:rPr>
            <w:sz w:val="16"/>
            <w:szCs w:val="16"/>
          </w:rPr>
          <w:t>hegemonic control</w:t>
        </w:r>
      </w:hyperlink>
      <w:r w:rsidRPr="00452DC6">
        <w:rPr>
          <w:sz w:val="16"/>
          <w:szCs w:val="16"/>
        </w:rPr>
        <w:t xml:space="preserve"> over foreign-policy discourse among DC elites. </w:t>
      </w:r>
      <w:r w:rsidRPr="00452DC6">
        <w:rPr>
          <w:rStyle w:val="StyleUnderline"/>
        </w:rPr>
        <w:t xml:space="preserve">Academics debate the flaws and misconceptions of primacy all the time, but many in the </w:t>
      </w:r>
      <w:r w:rsidRPr="002227C1">
        <w:rPr>
          <w:rStyle w:val="StyleUnderline"/>
          <w:highlight w:val="green"/>
        </w:rPr>
        <w:t>foreign-policy establishment</w:t>
      </w:r>
      <w:r w:rsidRPr="00452DC6">
        <w:rPr>
          <w:rStyle w:val="StyleUnderline"/>
        </w:rPr>
        <w:t xml:space="preserve"> seem blissfully unaware of this academic debate, often even </w:t>
      </w:r>
      <w:r w:rsidRPr="002227C1">
        <w:rPr>
          <w:rStyle w:val="StyleUnderline"/>
          <w:highlight w:val="green"/>
        </w:rPr>
        <w:t>ignor</w:t>
      </w:r>
      <w:r w:rsidRPr="00452DC6">
        <w:rPr>
          <w:rStyle w:val="StyleUnderline"/>
        </w:rPr>
        <w:t xml:space="preserve">ing the </w:t>
      </w:r>
      <w:r w:rsidRPr="002227C1">
        <w:rPr>
          <w:rStyle w:val="StyleUnderline"/>
          <w:highlight w:val="green"/>
        </w:rPr>
        <w:t>scholars</w:t>
      </w:r>
      <w:r w:rsidRPr="00452DC6">
        <w:rPr>
          <w:sz w:val="16"/>
          <w:szCs w:val="16"/>
        </w:rPr>
        <w:t xml:space="preserve"> in the academy who agree with them.</w:t>
      </w:r>
    </w:p>
    <w:p w14:paraId="1E794A82" w14:textId="054D4531" w:rsidR="00500FA0" w:rsidRDefault="00500FA0" w:rsidP="00500FA0">
      <w:pPr>
        <w:rPr>
          <w:rStyle w:val="StyleUnderline"/>
        </w:rPr>
      </w:pPr>
      <w:r w:rsidRPr="002227C1">
        <w:rPr>
          <w:rStyle w:val="StyleUnderline"/>
          <w:highlight w:val="green"/>
        </w:rPr>
        <w:t>Trump</w:t>
      </w:r>
      <w:r w:rsidRPr="00452DC6">
        <w:rPr>
          <w:sz w:val="16"/>
        </w:rPr>
        <w:t xml:space="preserve"> and Trumpism </w:t>
      </w:r>
      <w:r w:rsidRPr="002227C1">
        <w:rPr>
          <w:rStyle w:val="Emphasis"/>
          <w:highlight w:val="green"/>
        </w:rPr>
        <w:t>may change all that</w:t>
      </w:r>
      <w:r w:rsidRPr="00452DC6">
        <w:rPr>
          <w:sz w:val="16"/>
        </w:rPr>
        <w:t xml:space="preserve">, compelling primacy advocates to </w:t>
      </w:r>
      <w:proofErr w:type="gramStart"/>
      <w:r w:rsidRPr="00452DC6">
        <w:rPr>
          <w:sz w:val="16"/>
        </w:rPr>
        <w:t>actually make</w:t>
      </w:r>
      <w:proofErr w:type="gramEnd"/>
      <w:r w:rsidRPr="00452DC6">
        <w:rPr>
          <w:sz w:val="16"/>
        </w:rPr>
        <w:t xml:space="preserve"> the case for their preferred strategy. Meanwhile, </w:t>
      </w:r>
      <w:r w:rsidRPr="002227C1">
        <w:rPr>
          <w:rStyle w:val="StyleUnderline"/>
          <w:highlight w:val="green"/>
        </w:rPr>
        <w:t>Trump’s emergence</w:t>
      </w:r>
      <w:r w:rsidRPr="00452DC6">
        <w:rPr>
          <w:sz w:val="16"/>
        </w:rPr>
        <w:t>—even if he doesn’t follow through on his most </w:t>
      </w:r>
      <w:hyperlink r:id="rId13" w:tgtFrame="_blank" w:history="1">
        <w:r w:rsidRPr="00452DC6">
          <w:rPr>
            <w:sz w:val="16"/>
          </w:rPr>
          <w:t>ham-fisted attempts</w:t>
        </w:r>
      </w:hyperlink>
      <w:r w:rsidRPr="00452DC6">
        <w:rPr>
          <w:sz w:val="16"/>
        </w:rPr>
        <w:t> at burden shifting—</w:t>
      </w:r>
      <w:r w:rsidRPr="002227C1">
        <w:rPr>
          <w:rStyle w:val="StyleUnderline"/>
          <w:highlight w:val="green"/>
        </w:rPr>
        <w:t>is already inducing</w:t>
      </w:r>
      <w:r w:rsidRPr="00452DC6">
        <w:rPr>
          <w:sz w:val="16"/>
        </w:rPr>
        <w:t xml:space="preserve"> a measure of </w:t>
      </w:r>
      <w:hyperlink r:id="rId14" w:tgtFrame="_blank" w:history="1">
        <w:r w:rsidRPr="002227C1">
          <w:rPr>
            <w:rStyle w:val="Emphasis"/>
            <w:highlight w:val="green"/>
          </w:rPr>
          <w:t>hedging</w:t>
        </w:r>
      </w:hyperlink>
      <w:r w:rsidRPr="002227C1">
        <w:rPr>
          <w:rStyle w:val="StyleUnderline"/>
          <w:highlight w:val="green"/>
        </w:rPr>
        <w:t> on the part of</w:t>
      </w:r>
      <w:r w:rsidRPr="00452DC6">
        <w:rPr>
          <w:rStyle w:val="StyleUnderline"/>
        </w:rPr>
        <w:t xml:space="preserve"> longtime U.S. </w:t>
      </w:r>
      <w:r w:rsidRPr="002227C1">
        <w:rPr>
          <w:rStyle w:val="StyleUnderline"/>
          <w:highlight w:val="green"/>
        </w:rPr>
        <w:t>allies</w:t>
      </w:r>
    </w:p>
    <w:p w14:paraId="00641FBA" w14:textId="643BAD20" w:rsidR="00F7182F" w:rsidRDefault="00F7182F" w:rsidP="00F7182F">
      <w:pPr>
        <w:pStyle w:val="Heading4"/>
      </w:pPr>
      <w:r w:rsidRPr="00F7182F">
        <w:t>Beckley</w:t>
      </w:r>
      <w:r>
        <w:t xml:space="preserve"> </w:t>
      </w:r>
      <w:proofErr w:type="spellStart"/>
      <w:r>
        <w:t>ev</w:t>
      </w:r>
      <w:proofErr w:type="spellEnd"/>
      <w:r>
        <w:t xml:space="preserve"> is bad:</w:t>
      </w:r>
    </w:p>
    <w:p w14:paraId="4745DEA2" w14:textId="486B50B7" w:rsidR="00F7182F" w:rsidRDefault="00F7182F" w:rsidP="00F7182F">
      <w:pPr>
        <w:pStyle w:val="Heading4"/>
      </w:pPr>
      <w:r>
        <w:t xml:space="preserve">A: </w:t>
      </w:r>
      <w:proofErr w:type="spellStart"/>
      <w:r>
        <w:t>Its</w:t>
      </w:r>
      <w:proofErr w:type="spellEnd"/>
      <w:r>
        <w:t xml:space="preserve"> purely theoretical – prefer analysis of existing state incentives over patterns of hegemonic transition</w:t>
      </w:r>
    </w:p>
    <w:p w14:paraId="58045FE9" w14:textId="3B5C6EB8" w:rsidR="00F7182F" w:rsidRPr="00F7182F" w:rsidRDefault="00F7182F" w:rsidP="00F7182F">
      <w:pPr>
        <w:pStyle w:val="Heading4"/>
      </w:pPr>
      <w:r>
        <w:t xml:space="preserve">B: </w:t>
      </w:r>
      <w:proofErr w:type="spellStart"/>
      <w:r>
        <w:t>Its</w:t>
      </w:r>
      <w:proofErr w:type="spellEnd"/>
      <w:r>
        <w:t xml:space="preserve"> from 2015 – </w:t>
      </w:r>
      <w:proofErr w:type="gramStart"/>
      <w:r>
        <w:t>cant</w:t>
      </w:r>
      <w:proofErr w:type="gramEnd"/>
      <w:r>
        <w:t xml:space="preserve"> account for the paradigm shift in foreign policy caused by Trump and </w:t>
      </w:r>
      <w:proofErr w:type="spellStart"/>
      <w:r>
        <w:t>ever</w:t>
      </w:r>
      <w:proofErr w:type="spellEnd"/>
      <w:r>
        <w:t xml:space="preserve"> other factor in the </w:t>
      </w:r>
      <w:proofErr w:type="spellStart"/>
      <w:r>
        <w:t>ashford</w:t>
      </w:r>
      <w:proofErr w:type="spellEnd"/>
      <w:r>
        <w:t xml:space="preserve"> evidence</w:t>
      </w:r>
    </w:p>
    <w:p w14:paraId="7D6BCE94" w14:textId="4AF071DF" w:rsidR="00500FA0" w:rsidRDefault="00F7182F" w:rsidP="00500FA0">
      <w:pPr>
        <w:pStyle w:val="Heading4"/>
      </w:pPr>
      <w:r>
        <w:t>4</w:t>
      </w:r>
      <w:r w:rsidR="00AC78FE">
        <w:t xml:space="preserve">] </w:t>
      </w:r>
      <w:r w:rsidR="00500FA0">
        <w:t>Even with the US out of the picture, no Taiwan invasion</w:t>
      </w:r>
      <w:r>
        <w:t xml:space="preserve"> or east Asian expansion</w:t>
      </w:r>
      <w:r w:rsidR="00500FA0">
        <w:t xml:space="preserve"> – g</w:t>
      </w:r>
      <w:r w:rsidR="00500FA0">
        <w:t>eography and unpredictability – answers their only scenario for nuclear escalation</w:t>
      </w:r>
    </w:p>
    <w:p w14:paraId="2BE0EF24" w14:textId="77777777" w:rsidR="00500FA0" w:rsidRPr="00FE19BD" w:rsidRDefault="00500FA0" w:rsidP="00500FA0">
      <w:r>
        <w:t xml:space="preserve">Michael A. Cohen, MA, 21 [Fellow @ The Century Foundation, Adjunct Lecturer in School of International and Public Affairs @ Columbia], "No, Neocons, China Is Not About to Invade Taiwan," New Republic, 11-19-2021 </w:t>
      </w:r>
      <w:hyperlink r:id="rId15" w:history="1">
        <w:r w:rsidRPr="00F77E98">
          <w:rPr>
            <w:rStyle w:val="Hyperlink"/>
          </w:rPr>
          <w:t>https://newrepublic.com/article/164485/why-china-will-not-invade-taiwan</w:t>
        </w:r>
      </w:hyperlink>
      <w:r>
        <w:t xml:space="preserve"> C.VC</w:t>
      </w:r>
    </w:p>
    <w:p w14:paraId="6F42F6CA" w14:textId="77777777" w:rsidR="00500FA0" w:rsidRDefault="00500FA0" w:rsidP="00500FA0">
      <w:pPr>
        <w:rPr>
          <w:rStyle w:val="StyleUnderline"/>
        </w:rPr>
      </w:pPr>
      <w:r w:rsidRPr="009F4A57">
        <w:rPr>
          <w:sz w:val="16"/>
        </w:rPr>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7702A4DB" w14:textId="77777777" w:rsidR="00500FA0" w:rsidRPr="009F4A57" w:rsidRDefault="00500FA0" w:rsidP="00500FA0">
      <w:pPr>
        <w:rPr>
          <w:sz w:val="16"/>
        </w:rPr>
      </w:pPr>
      <w:r w:rsidRPr="00E558BA">
        <w:rPr>
          <w:rStyle w:val="StyleUnderline"/>
        </w:rPr>
        <w:t xml:space="preserve">Large-scale </w:t>
      </w:r>
      <w:r w:rsidRPr="00B503FB">
        <w:rPr>
          <w:rStyle w:val="StyleUnderline"/>
        </w:rPr>
        <w:t xml:space="preserve">amphibious </w:t>
      </w:r>
      <w:r w:rsidRPr="002227C1">
        <w:rPr>
          <w:rStyle w:val="StyleUnderline"/>
          <w:highlight w:val="green"/>
        </w:rPr>
        <w:t xml:space="preserve">invasion is </w:t>
      </w:r>
      <w:r w:rsidRPr="00E558BA">
        <w:rPr>
          <w:rStyle w:val="StyleUnderline"/>
        </w:rPr>
        <w:t xml:space="preserve">one of the most </w:t>
      </w:r>
      <w:r w:rsidRPr="002227C1">
        <w:rPr>
          <w:rStyle w:val="StyleUnderline"/>
          <w:highlight w:val="green"/>
        </w:rPr>
        <w:t xml:space="preserve">complicated </w:t>
      </w:r>
      <w:r w:rsidRPr="00B503FB">
        <w:rPr>
          <w:rStyle w:val="StyleUnderline"/>
        </w:rPr>
        <w:t xml:space="preserve">and difficult </w:t>
      </w:r>
      <w:r w:rsidRPr="00E558BA">
        <w:rPr>
          <w:rStyle w:val="StyleUnderline"/>
        </w:rPr>
        <w:t xml:space="preserve">military operations, </w:t>
      </w:r>
      <w:r w:rsidRPr="002227C1">
        <w:rPr>
          <w:rStyle w:val="StyleUnderline"/>
          <w:highlight w:val="green"/>
        </w:rPr>
        <w:t>requiring air and maritime superiority</w:t>
      </w:r>
      <w:r w:rsidRPr="00E558BA">
        <w:rPr>
          <w:rStyle w:val="StyleUnderline"/>
        </w:rPr>
        <w:t xml:space="preserve">, the rapid buildup and sustainment of supplies onshore, and uninterrupted support. </w:t>
      </w:r>
      <w:r w:rsidRPr="002227C1">
        <w:rPr>
          <w:rStyle w:val="StyleUnderline"/>
          <w:highlight w:val="green"/>
        </w:rPr>
        <w:t xml:space="preserve">An attempt </w:t>
      </w:r>
      <w:r w:rsidRPr="00B503FB">
        <w:rPr>
          <w:rStyle w:val="StyleUnderline"/>
        </w:rPr>
        <w:t xml:space="preserve">to invade Taiwan </w:t>
      </w:r>
      <w:r w:rsidRPr="002227C1">
        <w:rPr>
          <w:rStyle w:val="StyleUnderline"/>
          <w:highlight w:val="green"/>
        </w:rPr>
        <w:t xml:space="preserve">would </w:t>
      </w:r>
      <w:r w:rsidRPr="00E558BA">
        <w:rPr>
          <w:rStyle w:val="StyleUnderline"/>
        </w:rPr>
        <w:t xml:space="preserve">likely </w:t>
      </w:r>
      <w:r w:rsidRPr="002227C1">
        <w:rPr>
          <w:rStyle w:val="Emphasis"/>
          <w:highlight w:val="green"/>
        </w:rPr>
        <w:t xml:space="preserve">strain PRC’s </w:t>
      </w:r>
      <w:r w:rsidRPr="009F4A57">
        <w:rPr>
          <w:rStyle w:val="Emphasis"/>
        </w:rPr>
        <w:t xml:space="preserve">armed </w:t>
      </w:r>
      <w:r w:rsidRPr="002227C1">
        <w:rPr>
          <w:rStyle w:val="Emphasis"/>
          <w:highlight w:val="green"/>
        </w:rPr>
        <w:t>forces</w:t>
      </w:r>
      <w:r w:rsidRPr="002227C1">
        <w:rPr>
          <w:rStyle w:val="StyleUnderline"/>
          <w:highlight w:val="green"/>
        </w:rPr>
        <w:t xml:space="preserve"> and invite </w:t>
      </w:r>
      <w:r w:rsidRPr="00B503FB">
        <w:rPr>
          <w:rStyle w:val="StyleUnderline"/>
        </w:rPr>
        <w:t xml:space="preserve">international </w:t>
      </w:r>
      <w:r w:rsidRPr="002227C1">
        <w:rPr>
          <w:rStyle w:val="StyleUnderline"/>
          <w:highlight w:val="green"/>
        </w:rPr>
        <w:t>intervention</w:t>
      </w:r>
      <w:r w:rsidRPr="00E558BA">
        <w:rPr>
          <w:rStyle w:val="StyleUnderline"/>
        </w:rPr>
        <w:t>. These stresses, combined with the PRC’s combat force attrition and the complexity of urban warfare and counterinsurgency, even assuming a successful landing and breakout, make an amphibious invasion of Taiwan a significant political and military risk</w:t>
      </w:r>
      <w:r w:rsidRPr="009F4A57">
        <w:rPr>
          <w:sz w:val="16"/>
        </w:rPr>
        <w:t>.</w:t>
      </w:r>
    </w:p>
    <w:p w14:paraId="3B7B60F7" w14:textId="77777777" w:rsidR="00500FA0" w:rsidRPr="009F4A57" w:rsidRDefault="00500FA0" w:rsidP="00500FA0">
      <w:pPr>
        <w:rPr>
          <w:sz w:val="16"/>
        </w:rPr>
      </w:pPr>
      <w:r w:rsidRPr="009F4A57">
        <w:rPr>
          <w:sz w:val="16"/>
        </w:rPr>
        <w:t>One might expect that a country intent on launching the largest and most difficult amphibious invasion in history would be making intense preparations. That’s not happening.</w:t>
      </w:r>
    </w:p>
    <w:p w14:paraId="0743C3DE" w14:textId="77777777" w:rsidR="00500FA0" w:rsidRPr="009F4A57" w:rsidRDefault="00500FA0" w:rsidP="00500FA0">
      <w:pPr>
        <w:rPr>
          <w:sz w:val="16"/>
        </w:rPr>
      </w:pPr>
      <w:r w:rsidRPr="009F4A57">
        <w:rPr>
          <w:sz w:val="16"/>
        </w:rPr>
        <w:t xml:space="preserve">As the Pentagon report notes, </w:t>
      </w:r>
      <w:r w:rsidRPr="00E558BA">
        <w:rPr>
          <w:rStyle w:val="StyleUnderline"/>
        </w:rPr>
        <w:t xml:space="preserve">Chinese </w:t>
      </w:r>
      <w:r w:rsidRPr="002227C1">
        <w:rPr>
          <w:rStyle w:val="StyleUnderline"/>
          <w:highlight w:val="green"/>
        </w:rPr>
        <w:t xml:space="preserve">naval investments have focused on building up </w:t>
      </w:r>
      <w:r w:rsidRPr="00E558BA">
        <w:rPr>
          <w:rStyle w:val="StyleUnderline"/>
        </w:rPr>
        <w:t>the capacity to launch</w:t>
      </w:r>
      <w:r w:rsidRPr="009F4A57">
        <w:rPr>
          <w:sz w:val="16"/>
        </w:rPr>
        <w:t xml:space="preserve"> “regional and eventually global </w:t>
      </w:r>
      <w:r w:rsidRPr="002227C1">
        <w:rPr>
          <w:rStyle w:val="StyleUnderline"/>
          <w:highlight w:val="green"/>
        </w:rPr>
        <w:t>expeditionary missions rather than</w:t>
      </w:r>
      <w:r w:rsidRPr="002227C1">
        <w:rPr>
          <w:sz w:val="16"/>
          <w:highlight w:val="green"/>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2227C1">
        <w:rPr>
          <w:rStyle w:val="StyleUnderline"/>
          <w:highlight w:val="green"/>
        </w:rPr>
        <w:t>beach assault</w:t>
      </w:r>
      <w:r w:rsidRPr="009F4A57">
        <w:rPr>
          <w:sz w:val="16"/>
        </w:rPr>
        <w:t>.” The Pentagon also finds that while China is focusing on conducting joint operations that involve forces from the army, navy, and air force, as of present it currently lacks such capabilities.</w:t>
      </w:r>
    </w:p>
    <w:p w14:paraId="4DBDD0D9" w14:textId="77777777" w:rsidR="00500FA0" w:rsidRPr="009F4A57" w:rsidRDefault="00500FA0" w:rsidP="00500FA0">
      <w:pPr>
        <w:rPr>
          <w:sz w:val="16"/>
        </w:rPr>
      </w:pPr>
      <w:r w:rsidRPr="001721F0">
        <w:rPr>
          <w:rStyle w:val="StyleUnderline"/>
        </w:rPr>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0601ED54" w14:textId="77777777" w:rsidR="00500FA0" w:rsidRDefault="00500FA0" w:rsidP="00500FA0">
      <w:pPr>
        <w:rPr>
          <w:sz w:val="16"/>
        </w:rPr>
      </w:pPr>
      <w:r w:rsidRPr="002227C1">
        <w:rPr>
          <w:rStyle w:val="StyleUnderline"/>
          <w:highlight w:val="green"/>
        </w:rPr>
        <w:t>China’s own media outlets have</w:t>
      </w:r>
      <w:r w:rsidRPr="009F4A57">
        <w:rPr>
          <w:sz w:val="16"/>
        </w:rPr>
        <w:t xml:space="preserve">, according to the Pentagon, </w:t>
      </w:r>
      <w:r w:rsidRPr="002227C1">
        <w:rPr>
          <w:rStyle w:val="StyleUnderline"/>
          <w:highlight w:val="green"/>
        </w:rPr>
        <w:t xml:space="preserve">noted </w:t>
      </w:r>
      <w:r w:rsidRPr="00B503FB">
        <w:rPr>
          <w:rStyle w:val="StyleUnderline"/>
        </w:rPr>
        <w:t xml:space="preserve">the </w:t>
      </w:r>
      <w:r w:rsidRPr="002227C1">
        <w:rPr>
          <w:rStyle w:val="StyleUnderline"/>
          <w:highlight w:val="green"/>
        </w:rPr>
        <w:t xml:space="preserve">PLA’s shortcomings, </w:t>
      </w:r>
      <w:r w:rsidRPr="00B503FB">
        <w:rPr>
          <w:rStyle w:val="StyleUnderline"/>
        </w:rPr>
        <w:t xml:space="preserve">which include </w:t>
      </w:r>
      <w:r w:rsidRPr="001721F0">
        <w:rPr>
          <w:rStyle w:val="StyleUnderline"/>
        </w:rPr>
        <w:t>that “</w:t>
      </w:r>
      <w:r w:rsidRPr="002227C1">
        <w:rPr>
          <w:rStyle w:val="StyleUnderline"/>
          <w:highlight w:val="green"/>
        </w:rPr>
        <w:t>commanders cannot (1) judge situations</w:t>
      </w:r>
      <w:r w:rsidRPr="001721F0">
        <w:rPr>
          <w:rStyle w:val="StyleUnderline"/>
        </w:rPr>
        <w:t xml:space="preserve">; (2) understand higher authorities’ intentions; (3) </w:t>
      </w:r>
      <w:r w:rsidRPr="002227C1">
        <w:rPr>
          <w:rStyle w:val="StyleUnderline"/>
          <w:highlight w:val="green"/>
        </w:rPr>
        <w:t>make operational decisions</w:t>
      </w:r>
      <w:r w:rsidRPr="001721F0">
        <w:rPr>
          <w:rStyle w:val="StyleUnderline"/>
        </w:rPr>
        <w:t xml:space="preserve">; (4) </w:t>
      </w:r>
      <w:r w:rsidRPr="002227C1">
        <w:rPr>
          <w:rStyle w:val="StyleUnderline"/>
          <w:highlight w:val="green"/>
        </w:rPr>
        <w:t xml:space="preserve">deploy forces; </w:t>
      </w:r>
      <w:proofErr w:type="gramStart"/>
      <w:r w:rsidRPr="002227C1">
        <w:rPr>
          <w:rStyle w:val="StyleUnderline"/>
          <w:highlight w:val="green"/>
        </w:rPr>
        <w:t>and</w:t>
      </w:r>
      <w:r w:rsidRPr="001721F0">
        <w:rPr>
          <w:rStyle w:val="StyleUnderline"/>
        </w:rPr>
        <w:t>,</w:t>
      </w:r>
      <w:proofErr w:type="gramEnd"/>
      <w:r w:rsidRPr="001721F0">
        <w:rPr>
          <w:rStyle w:val="StyleUnderline"/>
        </w:rPr>
        <w:t xml:space="preserve"> (5) </w:t>
      </w:r>
      <w:r w:rsidRPr="002227C1">
        <w:rPr>
          <w:rStyle w:val="StyleUnderline"/>
          <w:highlight w:val="green"/>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2227C1">
        <w:rPr>
          <w:rStyle w:val="StyleUnderline"/>
          <w:highlight w:val="green"/>
        </w:rPr>
        <w:t xml:space="preserve">invasion </w:t>
      </w:r>
      <w:r w:rsidRPr="00B503FB">
        <w:rPr>
          <w:rStyle w:val="StyleUnderline"/>
        </w:rPr>
        <w:t xml:space="preserve">of Taiwan, they </w:t>
      </w:r>
      <w:r w:rsidRPr="002227C1">
        <w:rPr>
          <w:rStyle w:val="StyleUnderline"/>
          <w:highlight w:val="green"/>
        </w:rPr>
        <w:t xml:space="preserve">would render </w:t>
      </w:r>
      <w:r w:rsidRPr="00B503FB">
        <w:rPr>
          <w:rStyle w:val="StyleUnderline"/>
        </w:rPr>
        <w:t xml:space="preserve">such </w:t>
      </w:r>
      <w:r w:rsidRPr="002227C1">
        <w:rPr>
          <w:rStyle w:val="StyleUnderline"/>
          <w:highlight w:val="green"/>
        </w:rPr>
        <w:t>efforts virtually impossible</w:t>
      </w:r>
      <w:r w:rsidRPr="009F4A57">
        <w:rPr>
          <w:sz w:val="16"/>
        </w:rPr>
        <w:t>.</w:t>
      </w:r>
    </w:p>
    <w:p w14:paraId="12FA507D" w14:textId="77777777" w:rsidR="00500FA0" w:rsidRDefault="00500FA0" w:rsidP="00500FA0">
      <w:pPr>
        <w:rPr>
          <w:sz w:val="16"/>
        </w:rPr>
      </w:pPr>
    </w:p>
    <w:p w14:paraId="27EE7BE4" w14:textId="77777777" w:rsidR="00500FA0" w:rsidRPr="009F4A57" w:rsidRDefault="00500FA0" w:rsidP="00500FA0">
      <w:pPr>
        <w:rPr>
          <w:sz w:val="16"/>
        </w:rPr>
      </w:pPr>
    </w:p>
    <w:p w14:paraId="0313A150" w14:textId="77777777" w:rsidR="00500FA0" w:rsidRPr="009F4A57" w:rsidRDefault="00500FA0" w:rsidP="00500FA0">
      <w:pPr>
        <w:rPr>
          <w:sz w:val="16"/>
        </w:rPr>
      </w:pPr>
      <w:r w:rsidRPr="009F4A57">
        <w:rPr>
          <w:sz w:val="16"/>
        </w:rPr>
        <w:t xml:space="preserve">One big reason is that </w:t>
      </w:r>
      <w:r w:rsidRPr="002227C1">
        <w:rPr>
          <w:rStyle w:val="StyleUnderline"/>
          <w:highlight w:val="green"/>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2227C1">
        <w:rPr>
          <w:rStyle w:val="StyleUnderline"/>
          <w:highlight w:val="green"/>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2E2C12F4" w14:textId="77777777" w:rsidR="00500FA0" w:rsidRDefault="00500FA0" w:rsidP="00500FA0">
      <w:pPr>
        <w:rPr>
          <w:rStyle w:val="StyleUnderline"/>
        </w:rPr>
      </w:pPr>
    </w:p>
    <w:p w14:paraId="67FEF3FF" w14:textId="493640ED" w:rsidR="00500FA0" w:rsidRDefault="002227C1" w:rsidP="002227C1">
      <w:pPr>
        <w:pStyle w:val="Heading3"/>
      </w:pPr>
      <w:proofErr w:type="spellStart"/>
      <w:r>
        <w:t>Heg</w:t>
      </w:r>
      <w:proofErr w:type="spellEnd"/>
    </w:p>
    <w:p w14:paraId="1F009C1F" w14:textId="630F6CCD" w:rsidR="002227C1" w:rsidRDefault="00AC78FE" w:rsidP="002227C1">
      <w:pPr>
        <w:pStyle w:val="Heading4"/>
      </w:pPr>
      <w:r>
        <w:t xml:space="preserve">1] </w:t>
      </w:r>
      <w:r w:rsidR="002227C1">
        <w:t xml:space="preserve">Empirics go neg – most qualified studies disprove hegemonic stability theories. </w:t>
      </w:r>
    </w:p>
    <w:p w14:paraId="75721645" w14:textId="77777777" w:rsidR="002227C1" w:rsidRPr="00B3303E" w:rsidRDefault="002227C1" w:rsidP="002227C1">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34CD3A12" w14:textId="77777777" w:rsidR="002227C1" w:rsidRDefault="002227C1" w:rsidP="002227C1">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2227C1">
        <w:rPr>
          <w:rStyle w:val="Emphasis"/>
          <w:highlight w:val="green"/>
        </w:rPr>
        <w:t>equally plausible explanations exist for stability</w:t>
      </w:r>
      <w:r w:rsidRPr="00B3303E">
        <w:rPr>
          <w:rStyle w:val="Emphasis"/>
        </w:rPr>
        <w:t xml:space="preserve"> in the first world, </w:t>
      </w:r>
      <w:r w:rsidRPr="002227C1">
        <w:rPr>
          <w:rStyle w:val="Emphasis"/>
          <w:highlight w:val="green"/>
        </w:rPr>
        <w:t>including</w:t>
      </w:r>
      <w:r w:rsidRPr="00B3303E">
        <w:rPr>
          <w:rStyle w:val="Emphasis"/>
        </w:rPr>
        <w:t xml:space="preserve"> the presence of a </w:t>
      </w:r>
      <w:r w:rsidRPr="002227C1">
        <w:rPr>
          <w:rStyle w:val="Emphasis"/>
          <w:highlight w:val="green"/>
        </w:rPr>
        <w:t>common enemy</w:t>
      </w:r>
      <w:r w:rsidRPr="00F46D67">
        <w:rPr>
          <w:rStyle w:val="Emphasis"/>
        </w:rPr>
        <w:t xml:space="preserve">, democracy, economic </w:t>
      </w:r>
      <w:r w:rsidRPr="002227C1">
        <w:rPr>
          <w:rStyle w:val="Emphasis"/>
          <w:highlight w:val="green"/>
        </w:rPr>
        <w:t>interdependence</w:t>
      </w:r>
      <w:r w:rsidRPr="00F46D67">
        <w:rPr>
          <w:rStyle w:val="Emphasis"/>
        </w:rPr>
        <w:t xml:space="preserve">, general </w:t>
      </w:r>
      <w:r w:rsidRPr="002227C1">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2227C1">
        <w:rPr>
          <w:b/>
          <w:highlight w:val="green"/>
          <w:u w:val="single"/>
        </w:rPr>
        <w:t>whether or not</w:t>
      </w:r>
      <w:proofErr w:type="gramEnd"/>
      <w:r w:rsidRPr="002227C1">
        <w:rPr>
          <w:b/>
          <w:highlight w:val="green"/>
          <w:u w:val="single"/>
        </w:rPr>
        <w:t xml:space="preserve"> this was due to US action is</w:t>
      </w:r>
      <w:r w:rsidRPr="00B3303E">
        <w:rPr>
          <w:b/>
          <w:u w:val="single"/>
        </w:rPr>
        <w:t xml:space="preserve"> again </w:t>
      </w:r>
      <w:r w:rsidRPr="002227C1">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2227C1">
        <w:rPr>
          <w:highlight w:val="green"/>
          <w:u w:val="single"/>
        </w:rPr>
        <w:t>There is less US intervention in</w:t>
      </w:r>
      <w:r w:rsidRPr="00B3303E">
        <w:rPr>
          <w:u w:val="single"/>
        </w:rPr>
        <w:t xml:space="preserve"> the political and military affairs of </w:t>
      </w:r>
      <w:r w:rsidRPr="002227C1">
        <w:rPr>
          <w:highlight w:val="green"/>
          <w:u w:val="single"/>
        </w:rPr>
        <w:t>Latin America</w:t>
      </w:r>
      <w:r w:rsidRPr="00B3303E">
        <w:rPr>
          <w:u w:val="single"/>
        </w:rPr>
        <w:t xml:space="preserve"> compared to any time in the twentieth century, for instance, </w:t>
      </w:r>
      <w:proofErr w:type="gramStart"/>
      <w:r w:rsidRPr="002227C1">
        <w:rPr>
          <w:highlight w:val="green"/>
          <w:u w:val="single"/>
        </w:rPr>
        <w:t>and also</w:t>
      </w:r>
      <w:proofErr w:type="gramEnd"/>
      <w:r w:rsidRPr="002227C1">
        <w:rPr>
          <w:highlight w:val="green"/>
          <w:u w:val="single"/>
        </w:rPr>
        <w:t xml:space="preserve"> less conflict. Warfare in Africa is</w:t>
      </w:r>
      <w:r w:rsidRPr="00B3303E">
        <w:rPr>
          <w:u w:val="single"/>
        </w:rPr>
        <w:t xml:space="preserve"> at an all-time </w:t>
      </w:r>
      <w:r w:rsidRPr="002227C1">
        <w:rPr>
          <w:highlight w:val="green"/>
          <w:u w:val="single"/>
        </w:rPr>
        <w:t>low, as is</w:t>
      </w:r>
      <w:r w:rsidRPr="00B3303E">
        <w:rPr>
          <w:u w:val="single"/>
        </w:rPr>
        <w:t xml:space="preserve"> relative </w:t>
      </w:r>
      <w:r w:rsidRPr="002227C1">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2227C1">
        <w:rPr>
          <w:b/>
          <w:highlight w:val="green"/>
          <w:u w:val="single"/>
        </w:rPr>
        <w:t>peace</w:t>
      </w:r>
      <w:r w:rsidRPr="00B3303E">
        <w:rPr>
          <w:b/>
          <w:u w:val="single"/>
        </w:rPr>
        <w:t xml:space="preserve"> and </w:t>
      </w:r>
      <w:r w:rsidRPr="00F46D67">
        <w:rPr>
          <w:b/>
          <w:u w:val="single"/>
        </w:rPr>
        <w:t xml:space="preserve">stability </w:t>
      </w:r>
      <w:r w:rsidRPr="002227C1">
        <w:rPr>
          <w:b/>
          <w:highlight w:val="green"/>
          <w:u w:val="single"/>
        </w:rPr>
        <w:t>exist where there is</w:t>
      </w:r>
      <w:r w:rsidRPr="00B3303E">
        <w:rPr>
          <w:b/>
          <w:u w:val="single"/>
        </w:rPr>
        <w:t xml:space="preserve"> US active </w:t>
      </w:r>
      <w:r w:rsidRPr="002227C1">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2227C1">
        <w:rPr>
          <w:b/>
          <w:highlight w:val="green"/>
          <w:u w:val="single"/>
        </w:rPr>
        <w:t>US</w:t>
      </w:r>
      <w:r w:rsidRPr="00F46D67">
        <w:rPr>
          <w:b/>
          <w:u w:val="single"/>
        </w:rPr>
        <w:t xml:space="preserve"> interest</w:t>
      </w:r>
      <w:r w:rsidRPr="00B3303E">
        <w:rPr>
          <w:b/>
          <w:u w:val="single"/>
        </w:rPr>
        <w:t xml:space="preserve"> and </w:t>
      </w:r>
      <w:r w:rsidRPr="002227C1">
        <w:rPr>
          <w:b/>
          <w:highlight w:val="green"/>
          <w:u w:val="single"/>
        </w:rPr>
        <w:t>activity has made the</w:t>
      </w:r>
      <w:r w:rsidRPr="00B3303E">
        <w:rPr>
          <w:b/>
          <w:u w:val="single"/>
        </w:rPr>
        <w:t xml:space="preserve"> security </w:t>
      </w:r>
      <w:r w:rsidRPr="002227C1">
        <w:rPr>
          <w:b/>
          <w:highlight w:val="green"/>
          <w:u w:val="single"/>
        </w:rPr>
        <w:t>situation in the</w:t>
      </w:r>
      <w:r w:rsidRPr="00B3303E">
        <w:rPr>
          <w:b/>
          <w:u w:val="single"/>
        </w:rPr>
        <w:t xml:space="preserve"> Persian Gulf and broader </w:t>
      </w:r>
      <w:r w:rsidRPr="002227C1">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2227C1">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2227C1">
        <w:rPr>
          <w:rStyle w:val="Emphasis"/>
          <w:highlight w:val="green"/>
        </w:rPr>
        <w:t>intervention choices have</w:t>
      </w:r>
      <w:r w:rsidRPr="00B3303E">
        <w:rPr>
          <w:rStyle w:val="Emphasis"/>
        </w:rPr>
        <w:t xml:space="preserve"> at best </w:t>
      </w:r>
      <w:r w:rsidRPr="002227C1">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2227C1">
        <w:rPr>
          <w:rStyle w:val="Emphasis"/>
          <w:highlight w:val="green"/>
        </w:rPr>
        <w:t>It seems hard to make the case that</w:t>
      </w:r>
      <w:r w:rsidRPr="00B3303E">
        <w:rPr>
          <w:rStyle w:val="Emphasis"/>
        </w:rPr>
        <w:t xml:space="preserve"> the relative </w:t>
      </w:r>
      <w:r w:rsidRPr="002227C1">
        <w:rPr>
          <w:rStyle w:val="Emphasis"/>
          <w:highlight w:val="green"/>
        </w:rPr>
        <w:t>peace</w:t>
      </w:r>
      <w:r w:rsidRPr="00B3303E">
        <w:rPr>
          <w:rStyle w:val="Emphasis"/>
        </w:rPr>
        <w:t xml:space="preserve"> that has descended on so many regions </w:t>
      </w:r>
      <w:r w:rsidRPr="002227C1">
        <w:rPr>
          <w:rStyle w:val="Emphasis"/>
          <w:highlight w:val="green"/>
        </w:rPr>
        <w:t>is primarily due to the</w:t>
      </w:r>
      <w:r w:rsidRPr="00B3303E">
        <w:rPr>
          <w:rStyle w:val="Emphasis"/>
        </w:rPr>
        <w:t xml:space="preserve"> kind of heavy hand of the neoconservative </w:t>
      </w:r>
      <w:r w:rsidRPr="002227C1">
        <w:rPr>
          <w:rStyle w:val="Emphasis"/>
          <w:highlight w:val="green"/>
        </w:rPr>
        <w:t>leviathan, or its</w:t>
      </w:r>
      <w:r w:rsidRPr="00B3303E">
        <w:rPr>
          <w:rStyle w:val="Emphasis"/>
        </w:rPr>
        <w:t xml:space="preserve"> lighter, </w:t>
      </w:r>
      <w:r w:rsidRPr="002227C1">
        <w:rPr>
          <w:rStyle w:val="Emphasis"/>
          <w:highlight w:val="green"/>
        </w:rPr>
        <w:t>more liberal cousin</w:t>
      </w:r>
      <w:r w:rsidRPr="00B3303E">
        <w:rPr>
          <w:rStyle w:val="Emphasis"/>
        </w:rPr>
        <w:t>.</w:t>
      </w:r>
      <w:r w:rsidRPr="005A251B">
        <w:rPr>
          <w:sz w:val="16"/>
        </w:rPr>
        <w:t xml:space="preserve"> Something else appears to be at work.</w:t>
      </w:r>
    </w:p>
    <w:p w14:paraId="5AFA92B7" w14:textId="77777777" w:rsidR="002227C1" w:rsidRPr="007858B8" w:rsidRDefault="002227C1" w:rsidP="002227C1">
      <w:pPr>
        <w:pStyle w:val="Heading4"/>
        <w:rPr>
          <w:rFonts w:cs="Calibri"/>
        </w:rPr>
      </w:pPr>
      <w:r w:rsidRPr="007858B8">
        <w:rPr>
          <w:rFonts w:cs="Calibri"/>
          <w:u w:val="single"/>
        </w:rPr>
        <w:t>Best data</w:t>
      </w:r>
      <w:r w:rsidRPr="007858B8">
        <w:rPr>
          <w:rFonts w:cs="Calibri"/>
        </w:rPr>
        <w:t xml:space="preserve"> proves unipolar systems are </w:t>
      </w:r>
      <w:r w:rsidRPr="007858B8">
        <w:rPr>
          <w:rFonts w:cs="Calibri"/>
          <w:u w:val="single"/>
        </w:rPr>
        <w:t>four times more war-prone</w:t>
      </w:r>
      <w:r w:rsidRPr="007858B8">
        <w:rPr>
          <w:rFonts w:cs="Calibri"/>
        </w:rPr>
        <w:t xml:space="preserve"> than multipolar alternatives </w:t>
      </w:r>
    </w:p>
    <w:p w14:paraId="59DB5DCE" w14:textId="77777777" w:rsidR="002227C1" w:rsidRPr="007858B8" w:rsidRDefault="002227C1" w:rsidP="002227C1">
      <w:r w:rsidRPr="007858B8">
        <w:t xml:space="preserve">Nuno P. </w:t>
      </w:r>
      <w:r w:rsidRPr="007858B8">
        <w:rPr>
          <w:rStyle w:val="Style13ptBold"/>
        </w:rPr>
        <w:t xml:space="preserve">Monteiro 12, </w:t>
      </w:r>
      <w:r w:rsidRPr="007858B8">
        <w:t>Assistant Professor of Political Science at Yale University, “Unrest Assured: Why Unipolarity is Not Peaceful,” International Security, Winter 2012, Vol. 36, No. 3, p. 9-40</w:t>
      </w:r>
    </w:p>
    <w:p w14:paraId="4FAA942E" w14:textId="77777777" w:rsidR="002227C1" w:rsidRPr="007858B8" w:rsidRDefault="002227C1" w:rsidP="002227C1">
      <w:pPr>
        <w:pStyle w:val="cardtext"/>
        <w:ind w:left="0"/>
        <w:rPr>
          <w:bCs/>
          <w:sz w:val="16"/>
        </w:rPr>
      </w:pPr>
      <w:r w:rsidRPr="007858B8">
        <w:rPr>
          <w:rStyle w:val="StyleUnderline"/>
        </w:rPr>
        <w:t>How well</w:t>
      </w:r>
      <w:r w:rsidRPr="007858B8">
        <w:rPr>
          <w:bCs/>
          <w:sz w:val="16"/>
        </w:rPr>
        <w:t xml:space="preserve">, then, </w:t>
      </w:r>
      <w:r w:rsidRPr="007858B8">
        <w:rPr>
          <w:rStyle w:val="StyleUnderline"/>
        </w:rPr>
        <w:t>does the argument that unipolar systems are peaceful account for the first two decades of unipolarity since the end of the Cold War?</w:t>
      </w:r>
      <w:r w:rsidRPr="007858B8">
        <w:rPr>
          <w:bCs/>
          <w:sz w:val="16"/>
        </w:rPr>
        <w:t xml:space="preserve"> Table 1 presents a list of great powers divided into three periods: 1816 to 1945, multipolarity; 1946 to 1989, bipolarity; and since 1990, unipolarity.46 Table 2 presents summary data about the incidence of war during each of these periods. </w:t>
      </w:r>
      <w:r w:rsidRPr="002227C1">
        <w:rPr>
          <w:rStyle w:val="Emphasis"/>
          <w:bCs/>
          <w:highlight w:val="green"/>
        </w:rPr>
        <w:t>Unipolarity</w:t>
      </w:r>
      <w:r w:rsidRPr="007858B8">
        <w:rPr>
          <w:rStyle w:val="Emphasis"/>
          <w:bCs/>
        </w:rPr>
        <w:t xml:space="preserve"> is </w:t>
      </w:r>
      <w:r w:rsidRPr="002227C1">
        <w:rPr>
          <w:rStyle w:val="Emphasis"/>
          <w:bCs/>
          <w:highlight w:val="green"/>
        </w:rPr>
        <w:t>the most conflict prone of all</w:t>
      </w:r>
      <w:r w:rsidRPr="007858B8">
        <w:rPr>
          <w:rStyle w:val="StyleUnderline"/>
        </w:rPr>
        <w:t xml:space="preserve"> the </w:t>
      </w:r>
      <w:r w:rsidRPr="007858B8">
        <w:rPr>
          <w:rStyle w:val="Emphasis"/>
          <w:bCs/>
        </w:rPr>
        <w:t>systems</w:t>
      </w:r>
      <w:r w:rsidRPr="007858B8">
        <w:rPr>
          <w:bCs/>
          <w:sz w:val="16"/>
        </w:rPr>
        <w:t xml:space="preserve">, </w:t>
      </w:r>
      <w:r w:rsidRPr="007858B8">
        <w:rPr>
          <w:rStyle w:val="StyleUnderline"/>
        </w:rPr>
        <w:t xml:space="preserve">according to at least two important criteria: the </w:t>
      </w:r>
      <w:r w:rsidRPr="002227C1">
        <w:rPr>
          <w:rStyle w:val="Emphasis"/>
          <w:bCs/>
          <w:highlight w:val="green"/>
        </w:rPr>
        <w:t>percentage of years</w:t>
      </w:r>
      <w:r w:rsidRPr="007858B8">
        <w:rPr>
          <w:rStyle w:val="StyleUnderline"/>
        </w:rPr>
        <w:t xml:space="preserve"> that </w:t>
      </w:r>
      <w:r w:rsidRPr="002227C1">
        <w:rPr>
          <w:rStyle w:val="Emphasis"/>
          <w:bCs/>
          <w:highlight w:val="green"/>
        </w:rPr>
        <w:t>great powers spend at war</w:t>
      </w:r>
      <w:r w:rsidRPr="002227C1">
        <w:rPr>
          <w:bCs/>
          <w:sz w:val="16"/>
          <w:highlight w:val="green"/>
        </w:rPr>
        <w:t xml:space="preserve"> </w:t>
      </w:r>
      <w:r w:rsidRPr="002227C1">
        <w:rPr>
          <w:rStyle w:val="StyleUnderline"/>
          <w:highlight w:val="green"/>
        </w:rPr>
        <w:t>and</w:t>
      </w:r>
      <w:r w:rsidRPr="007858B8">
        <w:rPr>
          <w:rStyle w:val="StyleUnderline"/>
        </w:rPr>
        <w:t xml:space="preserve"> the</w:t>
      </w:r>
      <w:r w:rsidRPr="007858B8">
        <w:rPr>
          <w:bCs/>
          <w:sz w:val="16"/>
        </w:rPr>
        <w:t xml:space="preserve"> </w:t>
      </w:r>
      <w:r w:rsidRPr="002227C1">
        <w:rPr>
          <w:rStyle w:val="Emphasis"/>
          <w:bCs/>
          <w:highlight w:val="green"/>
        </w:rPr>
        <w:t>incidence of war involving great powers</w:t>
      </w:r>
      <w:r w:rsidRPr="007858B8">
        <w:rPr>
          <w:bCs/>
          <w:sz w:val="16"/>
        </w:rPr>
        <w:t xml:space="preserve">. </w:t>
      </w:r>
      <w:r w:rsidRPr="007858B8">
        <w:rPr>
          <w:rStyle w:val="StyleUnderline"/>
        </w:rPr>
        <w:t xml:space="preserve">In </w:t>
      </w:r>
      <w:r w:rsidRPr="002227C1">
        <w:rPr>
          <w:rStyle w:val="StyleUnderline"/>
          <w:highlight w:val="green"/>
        </w:rPr>
        <w:t>multipolarity,</w:t>
      </w:r>
      <w:r w:rsidRPr="002227C1">
        <w:rPr>
          <w:b/>
          <w:bCs/>
          <w:sz w:val="16"/>
          <w:highlight w:val="green"/>
        </w:rPr>
        <w:t xml:space="preserve"> </w:t>
      </w:r>
      <w:r w:rsidRPr="002227C1">
        <w:rPr>
          <w:rStyle w:val="StyleUnderline"/>
          <w:highlight w:val="green"/>
        </w:rPr>
        <w:t>18 percent of great power years were spent at war</w:t>
      </w:r>
      <w:r w:rsidRPr="007858B8">
        <w:rPr>
          <w:rStyle w:val="StyleUnderline"/>
        </w:rPr>
        <w:t>.</w:t>
      </w:r>
      <w:r w:rsidRPr="007858B8">
        <w:rPr>
          <w:b/>
          <w:bCs/>
          <w:sz w:val="16"/>
        </w:rPr>
        <w:t xml:space="preserve"> </w:t>
      </w:r>
      <w:r w:rsidRPr="007858B8">
        <w:rPr>
          <w:rStyle w:val="StyleUnderline"/>
        </w:rPr>
        <w:t xml:space="preserve">In </w:t>
      </w:r>
      <w:r w:rsidRPr="002227C1">
        <w:rPr>
          <w:rStyle w:val="StyleUnderline"/>
          <w:highlight w:val="green"/>
        </w:rPr>
        <w:t>bipolarity</w:t>
      </w:r>
      <w:r w:rsidRPr="007858B8">
        <w:rPr>
          <w:rStyle w:val="StyleUnderline"/>
        </w:rPr>
        <w:t xml:space="preserve">, the ratio is </w:t>
      </w:r>
      <w:r w:rsidRPr="002227C1">
        <w:rPr>
          <w:rStyle w:val="StyleUnderline"/>
          <w:highlight w:val="green"/>
        </w:rPr>
        <w:t>16 percent</w:t>
      </w:r>
      <w:r w:rsidRPr="007858B8">
        <w:rPr>
          <w:b/>
          <w:bCs/>
          <w:sz w:val="16"/>
        </w:rPr>
        <w:t xml:space="preserve">. </w:t>
      </w:r>
      <w:r w:rsidRPr="007858B8">
        <w:rPr>
          <w:rStyle w:val="StyleUnderline"/>
        </w:rPr>
        <w:t xml:space="preserve">In </w:t>
      </w:r>
      <w:r w:rsidRPr="002227C1">
        <w:rPr>
          <w:rStyle w:val="StyleUnderline"/>
          <w:highlight w:val="green"/>
        </w:rPr>
        <w:t>unipolarity</w:t>
      </w:r>
      <w:r w:rsidRPr="007858B8">
        <w:rPr>
          <w:rStyle w:val="StyleUnderline"/>
        </w:rPr>
        <w:t>, however</w:t>
      </w:r>
      <w:r w:rsidRPr="007858B8">
        <w:rPr>
          <w:bCs/>
          <w:sz w:val="16"/>
        </w:rPr>
        <w:t xml:space="preserve">, </w:t>
      </w:r>
      <w:r w:rsidRPr="007858B8">
        <w:rPr>
          <w:rStyle w:val="StyleUnderline"/>
        </w:rPr>
        <w:t xml:space="preserve">a remarkable </w:t>
      </w:r>
      <w:r w:rsidRPr="002227C1">
        <w:rPr>
          <w:rStyle w:val="Emphasis"/>
          <w:bCs/>
          <w:highlight w:val="green"/>
        </w:rPr>
        <w:t>59 percent</w:t>
      </w:r>
      <w:r w:rsidRPr="002227C1">
        <w:rPr>
          <w:rStyle w:val="StyleUnderline"/>
          <w:highlight w:val="green"/>
        </w:rPr>
        <w:t xml:space="preserve"> of great power years</w:t>
      </w:r>
      <w:r w:rsidRPr="007858B8">
        <w:rPr>
          <w:rStyle w:val="StyleUnderline"/>
        </w:rPr>
        <w:t xml:space="preserve"> until now were </w:t>
      </w:r>
      <w:r w:rsidRPr="002227C1">
        <w:rPr>
          <w:rStyle w:val="StyleUnderline"/>
          <w:highlight w:val="green"/>
        </w:rPr>
        <w:t>spent at war</w:t>
      </w:r>
      <w:r w:rsidRPr="007858B8">
        <w:rPr>
          <w:bCs/>
          <w:sz w:val="16"/>
        </w:rPr>
        <w:t xml:space="preserve">. </w:t>
      </w:r>
      <w:r w:rsidRPr="007858B8">
        <w:rPr>
          <w:sz w:val="16"/>
          <w:szCs w:val="16"/>
        </w:rPr>
        <w:t>This is by far the highest percentage in all three systems. Furthermore,</w:t>
      </w:r>
      <w:r w:rsidRPr="007858B8">
        <w:rPr>
          <w:bCs/>
          <w:sz w:val="10"/>
          <w:szCs w:val="16"/>
        </w:rPr>
        <w:t xml:space="preserve"> </w:t>
      </w:r>
      <w:r w:rsidRPr="007858B8">
        <w:rPr>
          <w:rStyle w:val="StyleUnderline"/>
        </w:rPr>
        <w:t xml:space="preserve">during periods of </w:t>
      </w:r>
      <w:r w:rsidRPr="002227C1">
        <w:rPr>
          <w:rStyle w:val="StyleUnderline"/>
          <w:highlight w:val="green"/>
        </w:rPr>
        <w:t>multipolarity and bipolarity</w:t>
      </w:r>
      <w:r w:rsidRPr="002227C1">
        <w:rPr>
          <w:b/>
          <w:bCs/>
          <w:sz w:val="16"/>
          <w:highlight w:val="green"/>
        </w:rPr>
        <w:t>,</w:t>
      </w:r>
      <w:r w:rsidRPr="007858B8">
        <w:rPr>
          <w:b/>
          <w:bCs/>
          <w:sz w:val="16"/>
        </w:rPr>
        <w:t xml:space="preserve"> </w:t>
      </w:r>
      <w:r w:rsidRPr="007858B8">
        <w:rPr>
          <w:rStyle w:val="StyleUnderline"/>
        </w:rPr>
        <w:t xml:space="preserve">the </w:t>
      </w:r>
      <w:r w:rsidRPr="002227C1">
        <w:rPr>
          <w:rStyle w:val="StyleUnderline"/>
          <w:highlight w:val="green"/>
        </w:rPr>
        <w:t>probability</w:t>
      </w:r>
      <w:r w:rsidRPr="007858B8">
        <w:rPr>
          <w:rStyle w:val="StyleUnderline"/>
        </w:rPr>
        <w:t xml:space="preserve"> that </w:t>
      </w:r>
      <w:r w:rsidRPr="002227C1">
        <w:rPr>
          <w:rStyle w:val="StyleUnderline"/>
          <w:highlight w:val="green"/>
        </w:rPr>
        <w:t>war involving a great power would break out</w:t>
      </w:r>
      <w:r w:rsidRPr="007858B8">
        <w:rPr>
          <w:rStyle w:val="StyleUnderline"/>
        </w:rPr>
        <w:t xml:space="preserve"> in any given year </w:t>
      </w:r>
      <w:r w:rsidRPr="002227C1">
        <w:rPr>
          <w:rStyle w:val="StyleUnderline"/>
          <w:highlight w:val="green"/>
        </w:rPr>
        <w:t>was</w:t>
      </w:r>
      <w:r w:rsidRPr="002227C1">
        <w:rPr>
          <w:bCs/>
          <w:sz w:val="16"/>
          <w:highlight w:val="green"/>
        </w:rPr>
        <w:t>,</w:t>
      </w:r>
      <w:r w:rsidRPr="007858B8">
        <w:rPr>
          <w:bCs/>
          <w:sz w:val="16"/>
        </w:rPr>
        <w:t xml:space="preserve"> respectively, </w:t>
      </w:r>
      <w:r w:rsidRPr="002227C1">
        <w:rPr>
          <w:rStyle w:val="StyleUnderline"/>
          <w:highlight w:val="green"/>
        </w:rPr>
        <w:t>4.2</w:t>
      </w:r>
      <w:r w:rsidRPr="007858B8">
        <w:rPr>
          <w:bCs/>
          <w:sz w:val="16"/>
        </w:rPr>
        <w:t xml:space="preserve"> percent </w:t>
      </w:r>
      <w:r w:rsidRPr="007858B8">
        <w:rPr>
          <w:rStyle w:val="StyleUnderline"/>
        </w:rPr>
        <w:t>and 3.4 percent</w:t>
      </w:r>
      <w:r w:rsidRPr="007858B8">
        <w:rPr>
          <w:bCs/>
          <w:sz w:val="16"/>
        </w:rPr>
        <w:t xml:space="preserve">. </w:t>
      </w:r>
      <w:r w:rsidRPr="007858B8">
        <w:rPr>
          <w:rStyle w:val="Emphasis"/>
          <w:bCs/>
        </w:rPr>
        <w:t xml:space="preserve">Under </w:t>
      </w:r>
      <w:r w:rsidRPr="002227C1">
        <w:rPr>
          <w:rStyle w:val="Emphasis"/>
          <w:bCs/>
          <w:highlight w:val="green"/>
        </w:rPr>
        <w:t>unipolarity, it is 18</w:t>
      </w:r>
      <w:r w:rsidRPr="007858B8">
        <w:rPr>
          <w:bCs/>
          <w:sz w:val="16"/>
        </w:rPr>
        <w:t xml:space="preserve">.2 percent—or </w:t>
      </w:r>
      <w:r w:rsidRPr="007858B8">
        <w:rPr>
          <w:rStyle w:val="StyleUnderline"/>
        </w:rPr>
        <w:t>more than</w:t>
      </w:r>
      <w:r w:rsidRPr="007858B8">
        <w:rPr>
          <w:bCs/>
          <w:sz w:val="16"/>
        </w:rPr>
        <w:t xml:space="preserve"> </w:t>
      </w:r>
      <w:r w:rsidRPr="002227C1">
        <w:rPr>
          <w:rStyle w:val="Emphasis"/>
          <w:bCs/>
          <w:highlight w:val="green"/>
        </w:rPr>
        <w:t>four times higher</w:t>
      </w:r>
      <w:r w:rsidRPr="007858B8">
        <w:rPr>
          <w:bCs/>
          <w:sz w:val="16"/>
        </w:rPr>
        <w:t xml:space="preserve">.47 </w:t>
      </w:r>
      <w:r w:rsidRPr="007858B8">
        <w:rPr>
          <w:rStyle w:val="StyleUnderline"/>
        </w:rPr>
        <w:t>These figures provide</w:t>
      </w:r>
      <w:r w:rsidRPr="007858B8">
        <w:rPr>
          <w:bCs/>
          <w:sz w:val="16"/>
        </w:rPr>
        <w:t xml:space="preserve"> </w:t>
      </w:r>
      <w:r w:rsidRPr="002227C1">
        <w:rPr>
          <w:rStyle w:val="Emphasis"/>
          <w:bCs/>
          <w:highlight w:val="green"/>
        </w:rPr>
        <w:t>no evidence</w:t>
      </w:r>
      <w:r w:rsidRPr="002227C1">
        <w:rPr>
          <w:rStyle w:val="StyleUnderline"/>
          <w:highlight w:val="green"/>
        </w:rPr>
        <w:t xml:space="preserve"> that </w:t>
      </w:r>
      <w:r w:rsidRPr="002227C1">
        <w:rPr>
          <w:rStyle w:val="Emphasis"/>
          <w:bCs/>
          <w:highlight w:val="green"/>
        </w:rPr>
        <w:t>unipolarity is peaceful</w:t>
      </w:r>
      <w:r w:rsidRPr="00E4196D">
        <w:rPr>
          <w:bCs/>
          <w:sz w:val="16"/>
        </w:rPr>
        <w:t>.48</w:t>
      </w:r>
    </w:p>
    <w:p w14:paraId="3F8E5750" w14:textId="45A67454" w:rsidR="002227C1" w:rsidRPr="00597016" w:rsidRDefault="00AC78FE" w:rsidP="002227C1">
      <w:pPr>
        <w:pStyle w:val="Heading4"/>
        <w:rPr>
          <w:rFonts w:cs="Calibri"/>
        </w:rPr>
      </w:pPr>
      <w:r>
        <w:t xml:space="preserve">2] </w:t>
      </w:r>
      <w:r w:rsidR="002227C1">
        <w:t xml:space="preserve">We’ll concede decline causes proliferation – that’s their Hayes </w:t>
      </w:r>
      <w:proofErr w:type="spellStart"/>
      <w:r w:rsidR="002227C1">
        <w:t>ev</w:t>
      </w:r>
      <w:proofErr w:type="spellEnd"/>
      <w:r w:rsidR="002227C1">
        <w:t xml:space="preserve"> – </w:t>
      </w:r>
      <w:proofErr w:type="spellStart"/>
      <w:r w:rsidR="002227C1">
        <w:t>P</w:t>
      </w:r>
      <w:r w:rsidR="002227C1">
        <w:rPr>
          <w:rFonts w:cs="Calibri"/>
        </w:rPr>
        <w:t>rolif</w:t>
      </w:r>
      <w:proofErr w:type="spellEnd"/>
      <w:r w:rsidR="002227C1">
        <w:rPr>
          <w:rFonts w:cs="Calibri"/>
        </w:rPr>
        <w:t xml:space="preserve"> solves war – our NC impact scenarios were premised on a lack of a 1AC terminal to </w:t>
      </w:r>
      <w:proofErr w:type="spellStart"/>
      <w:r w:rsidR="002227C1">
        <w:rPr>
          <w:rFonts w:cs="Calibri"/>
        </w:rPr>
        <w:t>prolif</w:t>
      </w:r>
      <w:proofErr w:type="spellEnd"/>
      <w:r w:rsidR="002227C1">
        <w:rPr>
          <w:rFonts w:cs="Calibri"/>
        </w:rPr>
        <w:t xml:space="preserve"> so they shouldn’t get new terminals in the 1ar – it wrecks neg </w:t>
      </w:r>
      <w:proofErr w:type="spellStart"/>
      <w:r w:rsidR="002227C1">
        <w:rPr>
          <w:rFonts w:cs="Calibri"/>
        </w:rPr>
        <w:t>strat</w:t>
      </w:r>
      <w:proofErr w:type="spellEnd"/>
      <w:r w:rsidR="002227C1">
        <w:rPr>
          <w:rFonts w:cs="Calibri"/>
        </w:rPr>
        <w:t xml:space="preserve"> and encourages sandbagging</w:t>
      </w:r>
    </w:p>
    <w:p w14:paraId="52B86803" w14:textId="77777777" w:rsidR="002227C1" w:rsidRPr="00597016" w:rsidRDefault="002227C1" w:rsidP="002227C1">
      <w:pPr>
        <w:rPr>
          <w:rStyle w:val="Style13ptBold"/>
        </w:rPr>
      </w:pPr>
      <w:r w:rsidRPr="00597016">
        <w:rPr>
          <w:rStyle w:val="Style13ptBold"/>
        </w:rPr>
        <w:t>Cohen, PhD, ‘17</w:t>
      </w:r>
    </w:p>
    <w:p w14:paraId="077B0DAA" w14:textId="77777777" w:rsidR="002227C1" w:rsidRPr="00597016" w:rsidRDefault="002227C1" w:rsidP="002227C1">
      <w:pPr>
        <w:rPr>
          <w:sz w:val="16"/>
          <w:szCs w:val="16"/>
        </w:rPr>
      </w:pPr>
      <w:r w:rsidRPr="00597016">
        <w:rPr>
          <w:sz w:val="16"/>
          <w:szCs w:val="16"/>
        </w:rPr>
        <w:t xml:space="preserve">(Michael D., </w:t>
      </w:r>
      <w:proofErr w:type="spellStart"/>
      <w:r w:rsidRPr="00597016">
        <w:rPr>
          <w:sz w:val="16"/>
          <w:szCs w:val="16"/>
        </w:rPr>
        <w:t>PoliSci@BritishColumbia</w:t>
      </w:r>
      <w:proofErr w:type="spellEnd"/>
      <w:r w:rsidRPr="00597016">
        <w:rPr>
          <w:sz w:val="16"/>
          <w:szCs w:val="16"/>
        </w:rPr>
        <w:t xml:space="preserve">, </w:t>
      </w:r>
      <w:proofErr w:type="spellStart"/>
      <w:r w:rsidRPr="00597016">
        <w:rPr>
          <w:sz w:val="16"/>
          <w:szCs w:val="16"/>
        </w:rPr>
        <w:t>SeniorLecturerSecurityStudies@Macquarie</w:t>
      </w:r>
      <w:proofErr w:type="spellEnd"/>
      <w:r w:rsidRPr="00597016">
        <w:rPr>
          <w:sz w:val="16"/>
          <w:szCs w:val="16"/>
        </w:rPr>
        <w:t>, “How nuclear proliferation causes conflict: the case for optimistic pessimism,” The Nonproliferation Review, Volume 23, Issue 3-4) BW</w:t>
      </w:r>
    </w:p>
    <w:p w14:paraId="16C7ECAE" w14:textId="77777777" w:rsidR="002227C1" w:rsidRPr="00597016" w:rsidRDefault="002227C1" w:rsidP="002227C1">
      <w:pPr>
        <w:rPr>
          <w:sz w:val="16"/>
        </w:rPr>
      </w:pPr>
      <w:r w:rsidRPr="00597016">
        <w:rPr>
          <w:sz w:val="16"/>
        </w:rPr>
        <w:t xml:space="preserve">But </w:t>
      </w:r>
      <w:r w:rsidRPr="00597016">
        <w:rPr>
          <w:rStyle w:val="StyleUnderline"/>
        </w:rPr>
        <w:t>there is a systematic effect of experience with nuclear weapons on</w:t>
      </w:r>
      <w:r w:rsidRPr="00597016">
        <w:rPr>
          <w:sz w:val="16"/>
        </w:rPr>
        <w:t xml:space="preserve"> the </w:t>
      </w:r>
      <w:r w:rsidRPr="00597016">
        <w:rPr>
          <w:rStyle w:val="StyleUnderline"/>
        </w:rPr>
        <w:t>conflict propensity</w:t>
      </w:r>
      <w:r w:rsidRPr="00597016">
        <w:rPr>
          <w:sz w:val="16"/>
        </w:rPr>
        <w:t xml:space="preserve"> of </w:t>
      </w:r>
      <w:r w:rsidRPr="00B64B9F">
        <w:rPr>
          <w:sz w:val="16"/>
        </w:rPr>
        <w:t xml:space="preserve">states. </w:t>
      </w:r>
      <w:r w:rsidRPr="00B64B9F">
        <w:rPr>
          <w:rStyle w:val="StyleUnderline"/>
        </w:rPr>
        <w:t>The Soviet Union stopped challenging the status quo</w:t>
      </w:r>
      <w:r w:rsidRPr="00B64B9F">
        <w:rPr>
          <w:sz w:val="16"/>
        </w:rPr>
        <w:t xml:space="preserve"> in Berlin and Cuba </w:t>
      </w:r>
      <w:r w:rsidRPr="00B64B9F">
        <w:rPr>
          <w:rStyle w:val="StyleUnderline"/>
        </w:rPr>
        <w:t>after 1963.</w:t>
      </w:r>
      <w:r w:rsidRPr="00B64B9F">
        <w:rPr>
          <w:sz w:val="16"/>
        </w:rPr>
        <w:t xml:space="preserve"> The number of fatalities from terrorist violence in Kashmir in 2012 was almost that of 1989.83 </w:t>
      </w:r>
      <w:r w:rsidRPr="00B64B9F">
        <w:rPr>
          <w:rStyle w:val="StyleUnderline"/>
        </w:rPr>
        <w:t>Mao never again challenged Soviet forces after</w:t>
      </w:r>
      <w:r w:rsidRPr="00B64B9F">
        <w:rPr>
          <w:sz w:val="16"/>
        </w:rPr>
        <w:t xml:space="preserve"> the 1969 </w:t>
      </w:r>
      <w:proofErr w:type="spellStart"/>
      <w:r w:rsidRPr="00B64B9F">
        <w:rPr>
          <w:rStyle w:val="StyleUnderline"/>
        </w:rPr>
        <w:t>Zhenbao</w:t>
      </w:r>
      <w:proofErr w:type="spellEnd"/>
      <w:r w:rsidRPr="00B64B9F">
        <w:rPr>
          <w:sz w:val="16"/>
        </w:rPr>
        <w:t xml:space="preserve"> conflict. Rec</w:t>
      </w:r>
      <w:r w:rsidRPr="00597016">
        <w:rPr>
          <w:sz w:val="16"/>
        </w:rPr>
        <w:t xml:space="preserve">ent </w:t>
      </w:r>
      <w:r w:rsidRPr="002227C1">
        <w:rPr>
          <w:rStyle w:val="Emphasis"/>
          <w:highlight w:val="green"/>
        </w:rPr>
        <w:t>quantitative studies have</w:t>
      </w:r>
      <w:r w:rsidRPr="00597016">
        <w:rPr>
          <w:sz w:val="16"/>
        </w:rPr>
        <w:t xml:space="preserve"> also </w:t>
      </w:r>
      <w:r w:rsidRPr="002227C1">
        <w:rPr>
          <w:rStyle w:val="Emphasis"/>
          <w:highlight w:val="green"/>
        </w:rPr>
        <w:t>concluded that experience</w:t>
      </w:r>
      <w:r w:rsidRPr="00597016">
        <w:rPr>
          <w:sz w:val="16"/>
        </w:rPr>
        <w:t xml:space="preserve"> with nuclear weapons </w:t>
      </w:r>
      <w:r w:rsidRPr="002227C1">
        <w:rPr>
          <w:rStyle w:val="Emphasis"/>
          <w:highlight w:val="green"/>
        </w:rPr>
        <w:t>moderates</w:t>
      </w:r>
      <w:r w:rsidRPr="00597016">
        <w:rPr>
          <w:rStyle w:val="Emphasis"/>
        </w:rPr>
        <w:t xml:space="preserve"> the </w:t>
      </w:r>
      <w:r w:rsidRPr="002227C1">
        <w:rPr>
          <w:rStyle w:val="Emphasis"/>
          <w:highlight w:val="green"/>
        </w:rPr>
        <w:t>conflict propensity of new nuclear powers.</w:t>
      </w:r>
      <w:r w:rsidRPr="00597016">
        <w:rPr>
          <w:sz w:val="16"/>
        </w:rPr>
        <w:t xml:space="preserve"> Most </w:t>
      </w:r>
      <w:r w:rsidRPr="00597016">
        <w:rPr>
          <w:rStyle w:val="StyleUnderline"/>
        </w:rPr>
        <w:t xml:space="preserve">quantitative scholarship concludes that nuclear </w:t>
      </w:r>
      <w:r w:rsidRPr="002227C1">
        <w:rPr>
          <w:rStyle w:val="StyleUnderline"/>
          <w:highlight w:val="green"/>
        </w:rPr>
        <w:t>prolif</w:t>
      </w:r>
      <w:r w:rsidRPr="00597016">
        <w:rPr>
          <w:rStyle w:val="StyleUnderline"/>
        </w:rPr>
        <w:t xml:space="preserve">eration </w:t>
      </w:r>
      <w:r w:rsidRPr="002227C1">
        <w:rPr>
          <w:rStyle w:val="Emphasis"/>
          <w:highlight w:val="green"/>
        </w:rPr>
        <w:t>does not lead to conventional conflict</w:t>
      </w:r>
      <w:r w:rsidRPr="00597016">
        <w:rPr>
          <w:rStyle w:val="StyleUnderline"/>
        </w:rPr>
        <w:t xml:space="preserve"> because</w:t>
      </w:r>
      <w:r w:rsidRPr="00597016">
        <w:rPr>
          <w:sz w:val="16"/>
        </w:rPr>
        <w:t xml:space="preserve"> quantitative </w:t>
      </w:r>
      <w:r w:rsidRPr="00597016">
        <w:rPr>
          <w:rStyle w:val="StyleUnderline"/>
        </w:rPr>
        <w:t>tests showed no relationship</w:t>
      </w:r>
      <w:r w:rsidRPr="00597016">
        <w:rPr>
          <w:sz w:val="16"/>
        </w:rPr>
        <w:t xml:space="preserve"> between these variables.84 States that develop nuclear weapons are highly conflict prone, so a high propensity for conflict likely causes nuclear-weapon development and further conflict.</w:t>
      </w:r>
      <w:r w:rsidRPr="00B64B9F">
        <w:rPr>
          <w:sz w:val="16"/>
        </w:rPr>
        <w:t xml:space="preserve">85 But </w:t>
      </w:r>
      <w:r w:rsidRPr="00B64B9F">
        <w:rPr>
          <w:rStyle w:val="StyleUnderline"/>
        </w:rPr>
        <w:t>statistical research has ignored the role of experience</w:t>
      </w:r>
      <w:r w:rsidRPr="00B64B9F">
        <w:rPr>
          <w:sz w:val="16"/>
        </w:rPr>
        <w:t xml:space="preserve"> with</w:t>
      </w:r>
      <w:r w:rsidRPr="00597016">
        <w:rPr>
          <w:sz w:val="16"/>
        </w:rPr>
        <w:t xml:space="preserve"> nuclear weapons</w:t>
      </w:r>
      <w:r w:rsidRPr="008B7B03">
        <w:rPr>
          <w:sz w:val="16"/>
        </w:rPr>
        <w:t xml:space="preserve">. </w:t>
      </w:r>
      <w:r w:rsidRPr="008B7B03">
        <w:rPr>
          <w:rStyle w:val="StyleUnderline"/>
        </w:rPr>
        <w:t>Temporally disaggregating the effect</w:t>
      </w:r>
      <w:r w:rsidRPr="008B7B03">
        <w:rPr>
          <w:sz w:val="16"/>
        </w:rPr>
        <w:t xml:space="preserve"> of nuclear proliferation on state conflict </w:t>
      </w:r>
      <w:r w:rsidRPr="008B7B03">
        <w:rPr>
          <w:rStyle w:val="StyleUnderline"/>
        </w:rPr>
        <w:t xml:space="preserve">uncovers a </w:t>
      </w:r>
      <w:r w:rsidRPr="008B7B03">
        <w:rPr>
          <w:rStyle w:val="Emphasis"/>
        </w:rPr>
        <w:t>robust correlation</w:t>
      </w:r>
      <w:r w:rsidRPr="008B7B03">
        <w:rPr>
          <w:sz w:val="16"/>
        </w:rPr>
        <w:t xml:space="preserve"> between nuclear-weapon proliferation</w:t>
      </w:r>
      <w:r w:rsidRPr="00597016">
        <w:rPr>
          <w:sz w:val="16"/>
        </w:rPr>
        <w:t>, experience, and international dispute behavior.</w:t>
      </w:r>
    </w:p>
    <w:p w14:paraId="0ECF925A" w14:textId="77777777" w:rsidR="002227C1" w:rsidRPr="00597016" w:rsidRDefault="002227C1" w:rsidP="002227C1">
      <w:pPr>
        <w:rPr>
          <w:sz w:val="16"/>
        </w:rPr>
      </w:pPr>
      <w:r w:rsidRPr="00597016">
        <w:rPr>
          <w:rStyle w:val="StyleUnderline"/>
        </w:rPr>
        <w:t>U</w:t>
      </w:r>
      <w:r w:rsidRPr="00597016">
        <w:rPr>
          <w:sz w:val="16"/>
        </w:rPr>
        <w:t xml:space="preserve">niversity of </w:t>
      </w:r>
      <w:r w:rsidRPr="00597016">
        <w:rPr>
          <w:rStyle w:val="StyleUnderline"/>
        </w:rPr>
        <w:t>Penn</w:t>
      </w:r>
      <w:r w:rsidRPr="00597016">
        <w:rPr>
          <w:sz w:val="16"/>
        </w:rPr>
        <w:t>sylvania</w:t>
      </w:r>
      <w:r w:rsidRPr="00597016">
        <w:rPr>
          <w:rStyle w:val="StyleUnderline"/>
        </w:rPr>
        <w:t>’s</w:t>
      </w:r>
      <w:r w:rsidRPr="00597016">
        <w:rPr>
          <w:sz w:val="16"/>
        </w:rPr>
        <w:t xml:space="preserve"> Michael </w:t>
      </w:r>
      <w:r w:rsidRPr="00597016">
        <w:rPr>
          <w:rStyle w:val="StyleUnderline"/>
        </w:rPr>
        <w:t xml:space="preserve">Horowitz conducted a </w:t>
      </w:r>
      <w:r w:rsidRPr="00597016">
        <w:rPr>
          <w:rStyle w:val="Emphasis"/>
        </w:rPr>
        <w:t>statistical analysis</w:t>
      </w:r>
      <w:r w:rsidRPr="00597016">
        <w:rPr>
          <w:rStyle w:val="StyleUnderline"/>
        </w:rPr>
        <w:t xml:space="preserve"> and found that the </w:t>
      </w:r>
      <w:r w:rsidRPr="002227C1">
        <w:rPr>
          <w:rStyle w:val="StyleUnderline"/>
          <w:highlight w:val="green"/>
        </w:rPr>
        <w:t>probability of</w:t>
      </w:r>
      <w:r w:rsidRPr="00597016">
        <w:rPr>
          <w:rStyle w:val="StyleUnderline"/>
        </w:rPr>
        <w:t xml:space="preserve"> new nuclear states </w:t>
      </w:r>
      <w:r w:rsidRPr="002227C1">
        <w:rPr>
          <w:rStyle w:val="StyleUnderline"/>
          <w:highlight w:val="green"/>
        </w:rPr>
        <w:t>reciprocating disputes</w:t>
      </w:r>
      <w:r w:rsidRPr="00597016">
        <w:rPr>
          <w:sz w:val="16"/>
        </w:rPr>
        <w:t xml:space="preserve"> quickly increases and then </w:t>
      </w:r>
      <w:r w:rsidRPr="002227C1">
        <w:rPr>
          <w:rStyle w:val="Emphasis"/>
          <w:highlight w:val="green"/>
        </w:rPr>
        <w:t>decreases over time</w:t>
      </w:r>
      <w:r w:rsidRPr="00597016">
        <w:rPr>
          <w:sz w:val="16"/>
        </w:rPr>
        <w:t>.</w:t>
      </w:r>
    </w:p>
    <w:p w14:paraId="4C2E3094" w14:textId="77777777" w:rsidR="002227C1" w:rsidRPr="00597016" w:rsidRDefault="002227C1" w:rsidP="002227C1">
      <w:pPr>
        <w:rPr>
          <w:sz w:val="16"/>
        </w:rPr>
      </w:pPr>
      <w:r w:rsidRPr="00597016">
        <w:rPr>
          <w:sz w:val="16"/>
        </w:rPr>
        <w:t xml:space="preserve">The probability that a nuclear state will reciprocate a dispute with a non-nuclear </w:t>
      </w:r>
      <w:r w:rsidRPr="00B64B9F">
        <w:rPr>
          <w:sz w:val="16"/>
        </w:rPr>
        <w:t xml:space="preserve">state drops </w:t>
      </w:r>
      <w:r w:rsidRPr="00B64B9F">
        <w:rPr>
          <w:rStyle w:val="StyleUnderline"/>
        </w:rPr>
        <w:t>from .53 one year after</w:t>
      </w:r>
      <w:r w:rsidRPr="00B64B9F">
        <w:rPr>
          <w:sz w:val="16"/>
        </w:rPr>
        <w:t xml:space="preserve"> developing nuclear weapons </w:t>
      </w:r>
      <w:r w:rsidRPr="00B64B9F">
        <w:rPr>
          <w:rStyle w:val="StyleUnderline"/>
        </w:rPr>
        <w:t>to .23 in year 56.</w:t>
      </w:r>
      <w:r w:rsidRPr="00B64B9F">
        <w:rPr>
          <w:sz w:val="16"/>
        </w:rPr>
        <w:t xml:space="preserve"> Two new nuclear powers are 67 percent more likely to reciprocate a dispute</w:t>
      </w:r>
      <w:r w:rsidRPr="00597016">
        <w:rPr>
          <w:sz w:val="16"/>
        </w:rPr>
        <w:t xml:space="preserve"> than two average non-nuclear states. </w:t>
      </w:r>
      <w:r w:rsidRPr="00B64B9F">
        <w:rPr>
          <w:rStyle w:val="StyleUnderline"/>
        </w:rPr>
        <w:t xml:space="preserve">Two experienced nuclear powers are </w:t>
      </w:r>
      <w:r w:rsidRPr="00B64B9F">
        <w:rPr>
          <w:rStyle w:val="Emphasis"/>
        </w:rPr>
        <w:t>65 percent less</w:t>
      </w:r>
      <w:r w:rsidRPr="00B64B9F">
        <w:rPr>
          <w:rStyle w:val="StyleUnderline"/>
        </w:rPr>
        <w:t xml:space="preserve"> likely to reciprocate than two average non-nuclear states.</w:t>
      </w:r>
      <w:r w:rsidRPr="00B64B9F">
        <w:rPr>
          <w:sz w:val="16"/>
        </w:rPr>
        <w:t xml:space="preserve"> The probability</w:t>
      </w:r>
      <w:r w:rsidRPr="00597016">
        <w:rPr>
          <w:sz w:val="16"/>
        </w:rPr>
        <w:t xml:space="preserve"> of dispute reciprocation between an experienced and new nuclear power is 26 percent greater than two non-nuclear states, and the probability of a very experienced state and a somewhat experienced state reciprocating is 42 percent less than two non-nuclear states.86</w:t>
      </w:r>
    </w:p>
    <w:p w14:paraId="230A8C36" w14:textId="77777777" w:rsidR="002227C1" w:rsidRPr="00597016" w:rsidRDefault="002227C1" w:rsidP="002227C1">
      <w:pPr>
        <w:rPr>
          <w:sz w:val="16"/>
        </w:rPr>
      </w:pPr>
      <w:r w:rsidRPr="00597016">
        <w:rPr>
          <w:rStyle w:val="StyleUnderline"/>
        </w:rPr>
        <w:t>U</w:t>
      </w:r>
      <w:r w:rsidRPr="00597016">
        <w:rPr>
          <w:sz w:val="16"/>
        </w:rPr>
        <w:t xml:space="preserve">niversity of </w:t>
      </w:r>
      <w:r w:rsidRPr="00597016">
        <w:rPr>
          <w:rStyle w:val="StyleUnderline"/>
        </w:rPr>
        <w:t>C</w:t>
      </w:r>
      <w:r w:rsidRPr="00597016">
        <w:rPr>
          <w:sz w:val="16"/>
        </w:rPr>
        <w:t>alifornia-</w:t>
      </w:r>
      <w:r w:rsidRPr="00597016">
        <w:rPr>
          <w:rStyle w:val="StyleUnderline"/>
        </w:rPr>
        <w:t>San Diego’s</w:t>
      </w:r>
      <w:r w:rsidRPr="00597016">
        <w:rPr>
          <w:sz w:val="16"/>
        </w:rPr>
        <w:t xml:space="preserve"> Erik </w:t>
      </w:r>
      <w:r w:rsidRPr="00597016">
        <w:rPr>
          <w:rStyle w:val="StyleUnderline"/>
        </w:rPr>
        <w:t>Gartzke conducted a similar statistical test</w:t>
      </w:r>
      <w:r w:rsidRPr="00597016">
        <w:rPr>
          <w:sz w:val="16"/>
        </w:rPr>
        <w:t xml:space="preserve"> when the dependent variable was dispute initiation rather than reciprocation </w:t>
      </w:r>
      <w:r w:rsidRPr="00597016">
        <w:rPr>
          <w:rStyle w:val="StyleUnderline"/>
        </w:rPr>
        <w:t>and found</w:t>
      </w:r>
      <w:r w:rsidRPr="00597016">
        <w:rPr>
          <w:sz w:val="16"/>
        </w:rPr>
        <w:t xml:space="preserve"> similarly </w:t>
      </w:r>
      <w:r w:rsidRPr="00597016">
        <w:rPr>
          <w:rStyle w:val="StyleUnderline"/>
        </w:rPr>
        <w:t>robust results.</w:t>
      </w:r>
      <w:r w:rsidRPr="00597016">
        <w:rPr>
          <w:sz w:val="16"/>
        </w:rPr>
        <w:t xml:space="preserve">87 Gartzke found </w:t>
      </w:r>
      <w:r w:rsidRPr="008B7B03">
        <w:rPr>
          <w:sz w:val="16"/>
        </w:rPr>
        <w:t>t</w:t>
      </w:r>
      <w:r w:rsidRPr="00597016">
        <w:rPr>
          <w:sz w:val="16"/>
        </w:rPr>
        <w:t xml:space="preserve">hat, </w:t>
      </w:r>
      <w:r w:rsidRPr="002227C1">
        <w:rPr>
          <w:rStyle w:val="StyleUnderline"/>
          <w:highlight w:val="green"/>
        </w:rPr>
        <w:t>while the overall effect</w:t>
      </w:r>
      <w:r w:rsidRPr="00597016">
        <w:rPr>
          <w:rStyle w:val="StyleUnderline"/>
        </w:rPr>
        <w:t xml:space="preserve"> of</w:t>
      </w:r>
      <w:r w:rsidRPr="00597016">
        <w:rPr>
          <w:sz w:val="16"/>
        </w:rPr>
        <w:t xml:space="preserve"> nuclear </w:t>
      </w:r>
      <w:r w:rsidRPr="00597016">
        <w:rPr>
          <w:rStyle w:val="StyleUnderline"/>
        </w:rPr>
        <w:t>prolif</w:t>
      </w:r>
      <w:r w:rsidRPr="00597016">
        <w:rPr>
          <w:sz w:val="16"/>
        </w:rPr>
        <w:t xml:space="preserve">eration </w:t>
      </w:r>
      <w:r w:rsidRPr="00597016">
        <w:rPr>
          <w:rStyle w:val="StyleUnderline"/>
        </w:rPr>
        <w:t xml:space="preserve">on conflict propensity </w:t>
      </w:r>
      <w:r w:rsidRPr="002227C1">
        <w:rPr>
          <w:rStyle w:val="StyleUnderline"/>
          <w:highlight w:val="green"/>
        </w:rPr>
        <w:t>is neutral,</w:t>
      </w:r>
      <w:r w:rsidRPr="00597016">
        <w:rPr>
          <w:rStyle w:val="StyleUnderline"/>
        </w:rPr>
        <w:t xml:space="preserve"> there is variation</w:t>
      </w:r>
      <w:r w:rsidRPr="00597016">
        <w:rPr>
          <w:sz w:val="16"/>
        </w:rPr>
        <w:t xml:space="preserve"> in the effect of proliferation </w:t>
      </w:r>
      <w:r w:rsidRPr="00597016">
        <w:rPr>
          <w:rStyle w:val="StyleUnderline"/>
        </w:rPr>
        <w:t>over time.</w:t>
      </w:r>
      <w:r w:rsidRPr="00597016">
        <w:rPr>
          <w:sz w:val="16"/>
        </w:rPr>
        <w:t xml:space="preserve"> Nuclear proliferation influences the timing, rather than the occurrence, of disputes. While </w:t>
      </w:r>
      <w:r w:rsidRPr="00597016">
        <w:rPr>
          <w:rStyle w:val="Emphasis"/>
        </w:rPr>
        <w:t xml:space="preserve">new </w:t>
      </w:r>
      <w:r w:rsidRPr="002227C1">
        <w:rPr>
          <w:rStyle w:val="Emphasis"/>
          <w:highlight w:val="green"/>
        </w:rPr>
        <w:t>nuclear states</w:t>
      </w:r>
      <w:r w:rsidRPr="00597016">
        <w:rPr>
          <w:sz w:val="16"/>
        </w:rPr>
        <w:t xml:space="preserve"> are prone to initiate militarized </w:t>
      </w:r>
      <w:r w:rsidRPr="008B7B03">
        <w:rPr>
          <w:sz w:val="16"/>
        </w:rPr>
        <w:t xml:space="preserve">disputes, </w:t>
      </w:r>
      <w:r w:rsidRPr="008B7B03">
        <w:rPr>
          <w:rStyle w:val="Emphasis"/>
        </w:rPr>
        <w:t>over time</w:t>
      </w:r>
      <w:r w:rsidRPr="00597016">
        <w:rPr>
          <w:sz w:val="16"/>
        </w:rPr>
        <w:t xml:space="preserve"> they </w:t>
      </w:r>
      <w:r w:rsidRPr="002227C1">
        <w:rPr>
          <w:rStyle w:val="Emphasis"/>
          <w:highlight w:val="green"/>
        </w:rPr>
        <w:t>moderate</w:t>
      </w:r>
      <w:r w:rsidRPr="00597016">
        <w:rPr>
          <w:rStyle w:val="Emphasis"/>
        </w:rPr>
        <w:t xml:space="preserve"> their </w:t>
      </w:r>
      <w:r w:rsidRPr="002227C1">
        <w:rPr>
          <w:rStyle w:val="Emphasis"/>
          <w:highlight w:val="green"/>
        </w:rPr>
        <w:t>policies</w:t>
      </w:r>
      <w:r w:rsidRPr="00597016">
        <w:rPr>
          <w:rStyle w:val="StyleUnderline"/>
        </w:rPr>
        <w:t xml:space="preserve"> and become as likely to initiate disputes as they were before nuclear proliferation.</w:t>
      </w:r>
      <w:r w:rsidRPr="00597016">
        <w:rPr>
          <w:sz w:val="16"/>
        </w:rPr>
        <w:t xml:space="preserve">88 These effects wash out in statistical </w:t>
      </w:r>
      <w:r w:rsidRPr="00B64B9F">
        <w:rPr>
          <w:sz w:val="16"/>
        </w:rPr>
        <w:t>tests</w:t>
      </w:r>
      <w:r w:rsidRPr="00597016">
        <w:rPr>
          <w:sz w:val="16"/>
        </w:rPr>
        <w:t xml:space="preserve"> that do not control for experience with nuclear weapons. In short, </w:t>
      </w:r>
      <w:r w:rsidRPr="002227C1">
        <w:rPr>
          <w:rStyle w:val="Emphasis"/>
          <w:highlight w:val="green"/>
        </w:rPr>
        <w:t>if Iran and North Korea develop nuc</w:t>
      </w:r>
      <w:r w:rsidRPr="00B64B9F">
        <w:rPr>
          <w:rStyle w:val="Emphasis"/>
        </w:rPr>
        <w:t>lear weapon</w:t>
      </w:r>
      <w:r w:rsidRPr="002227C1">
        <w:rPr>
          <w:rStyle w:val="Emphasis"/>
          <w:highlight w:val="green"/>
        </w:rPr>
        <w:t xml:space="preserve">s and challenge </w:t>
      </w:r>
      <w:r w:rsidRPr="00B64B9F">
        <w:rPr>
          <w:rStyle w:val="Emphasis"/>
        </w:rPr>
        <w:t>their</w:t>
      </w:r>
      <w:r w:rsidRPr="00597016">
        <w:rPr>
          <w:rStyle w:val="Emphasis"/>
        </w:rPr>
        <w:t xml:space="preserve"> regional </w:t>
      </w:r>
      <w:r w:rsidRPr="002227C1">
        <w:rPr>
          <w:rStyle w:val="Emphasis"/>
          <w:highlight w:val="green"/>
        </w:rPr>
        <w:t xml:space="preserve">status quo, </w:t>
      </w:r>
      <w:r w:rsidRPr="00B64B9F">
        <w:rPr>
          <w:rStyle w:val="Emphasis"/>
        </w:rPr>
        <w:t xml:space="preserve">the historical record suggests that </w:t>
      </w:r>
      <w:r w:rsidRPr="002227C1">
        <w:rPr>
          <w:rStyle w:val="Emphasis"/>
          <w:highlight w:val="green"/>
        </w:rPr>
        <w:t>they will not do so for long.</w:t>
      </w:r>
      <w:r w:rsidRPr="00597016">
        <w:rPr>
          <w:sz w:val="16"/>
        </w:rPr>
        <w:t xml:space="preserve"> Thus James M. Lindsay and Ray </w:t>
      </w:r>
      <w:proofErr w:type="spellStart"/>
      <w:r w:rsidRPr="00597016">
        <w:rPr>
          <w:sz w:val="16"/>
        </w:rPr>
        <w:t>Takeyh</w:t>
      </w:r>
      <w:proofErr w:type="spellEnd"/>
      <w:r w:rsidRPr="00597016">
        <w:rPr>
          <w:sz w:val="16"/>
        </w:rPr>
        <w:t xml:space="preserve"> of the Council on Foreign Relations recently claimed that a nuclear Iran would be most dangerous “at first, when it would likely be at its most reckless.” </w:t>
      </w:r>
      <w:proofErr w:type="gramStart"/>
      <w:r w:rsidRPr="00597016">
        <w:rPr>
          <w:sz w:val="16"/>
        </w:rPr>
        <w:t>But,</w:t>
      </w:r>
      <w:proofErr w:type="gramEnd"/>
      <w:r w:rsidRPr="00597016">
        <w:rPr>
          <w:sz w:val="16"/>
        </w:rPr>
        <w:t xml:space="preserve"> </w:t>
      </w:r>
      <w:r w:rsidRPr="00597016">
        <w:rPr>
          <w:rStyle w:val="StyleUnderline"/>
        </w:rPr>
        <w:t>“like other nuclear aspirants before them</w:t>
      </w:r>
      <w:r w:rsidRPr="00B64B9F">
        <w:rPr>
          <w:rStyle w:val="StyleUnderline"/>
        </w:rPr>
        <w:t>, the guardians of the theocracy might discover that nuclear</w:t>
      </w:r>
      <w:r w:rsidRPr="00597016">
        <w:rPr>
          <w:rStyle w:val="StyleUnderline"/>
        </w:rPr>
        <w:t xml:space="preserve"> </w:t>
      </w:r>
      <w:r w:rsidRPr="002227C1">
        <w:rPr>
          <w:rStyle w:val="StyleUnderline"/>
          <w:highlight w:val="green"/>
        </w:rPr>
        <w:t xml:space="preserve">bombs are </w:t>
      </w:r>
      <w:r w:rsidRPr="002227C1">
        <w:rPr>
          <w:rStyle w:val="Emphasis"/>
          <w:highlight w:val="green"/>
        </w:rPr>
        <w:t>simply not good for</w:t>
      </w:r>
      <w:r w:rsidRPr="00597016">
        <w:rPr>
          <w:rStyle w:val="Emphasis"/>
        </w:rPr>
        <w:t xml:space="preserve"> diplomatic </w:t>
      </w:r>
      <w:r w:rsidRPr="002227C1">
        <w:rPr>
          <w:rStyle w:val="Emphasis"/>
          <w:highlight w:val="green"/>
        </w:rPr>
        <w:t xml:space="preserve">leverage </w:t>
      </w:r>
      <w:r w:rsidRPr="00B64B9F">
        <w:rPr>
          <w:rStyle w:val="Emphasis"/>
        </w:rPr>
        <w:t>or strategic aggrandizement.”</w:t>
      </w:r>
      <w:r w:rsidRPr="00B64B9F">
        <w:rPr>
          <w:sz w:val="16"/>
        </w:rPr>
        <w:t xml:space="preserve"> 89</w:t>
      </w:r>
    </w:p>
    <w:p w14:paraId="66B1C36A" w14:textId="77777777" w:rsidR="002227C1" w:rsidRPr="00B64B9F" w:rsidRDefault="002227C1" w:rsidP="002227C1">
      <w:pPr>
        <w:rPr>
          <w:sz w:val="16"/>
          <w:szCs w:val="16"/>
        </w:rPr>
      </w:pPr>
      <w:r w:rsidRPr="00597016">
        <w:rPr>
          <w:sz w:val="16"/>
          <w:szCs w:val="16"/>
        </w:rPr>
        <w:t xml:space="preserve">Conclusion: </w:t>
      </w:r>
      <w:r w:rsidRPr="00B64B9F">
        <w:rPr>
          <w:sz w:val="16"/>
          <w:szCs w:val="16"/>
        </w:rPr>
        <w:t>proliferation pessimism, Iran, and North Korea</w:t>
      </w:r>
    </w:p>
    <w:p w14:paraId="4CA2A481" w14:textId="77777777" w:rsidR="002227C1" w:rsidRPr="00597016" w:rsidRDefault="002227C1" w:rsidP="002227C1">
      <w:pPr>
        <w:rPr>
          <w:sz w:val="16"/>
        </w:rPr>
      </w:pPr>
      <w:r w:rsidRPr="00B64B9F">
        <w:rPr>
          <w:rStyle w:val="StyleUnderline"/>
        </w:rPr>
        <w:t>Three of</w:t>
      </w:r>
      <w:r w:rsidRPr="00B64B9F">
        <w:rPr>
          <w:sz w:val="16"/>
        </w:rPr>
        <w:t xml:space="preserve"> the </w:t>
      </w:r>
      <w:r w:rsidRPr="00B64B9F">
        <w:rPr>
          <w:rStyle w:val="StyleUnderline"/>
        </w:rPr>
        <w:t>four mechanisms</w:t>
      </w:r>
      <w:r w:rsidRPr="00B64B9F">
        <w:rPr>
          <w:sz w:val="16"/>
        </w:rPr>
        <w:t xml:space="preserve"> long </w:t>
      </w:r>
      <w:r w:rsidRPr="00B64B9F">
        <w:rPr>
          <w:rStyle w:val="StyleUnderline"/>
        </w:rPr>
        <w:t>alleged to make nuclear proliferation cause interstate conflict find</w:t>
      </w:r>
      <w:r w:rsidRPr="00B64B9F">
        <w:rPr>
          <w:sz w:val="16"/>
        </w:rPr>
        <w:t xml:space="preserve"> little to </w:t>
      </w:r>
      <w:r w:rsidRPr="00B64B9F">
        <w:rPr>
          <w:rStyle w:val="Emphasis"/>
        </w:rPr>
        <w:t>no empirical support</w:t>
      </w:r>
      <w:r w:rsidRPr="00B64B9F">
        <w:rPr>
          <w:rStyle w:val="StyleUnderline"/>
        </w:rPr>
        <w:t xml:space="preserve"> when</w:t>
      </w:r>
      <w:r w:rsidRPr="00597016">
        <w:rPr>
          <w:sz w:val="16"/>
        </w:rPr>
        <w:t xml:space="preserve"> the </w:t>
      </w:r>
      <w:r w:rsidRPr="00597016">
        <w:rPr>
          <w:rStyle w:val="StyleUnderline"/>
        </w:rPr>
        <w:t>endogeneity, omitted-variable bias, and conceptual-confusion issues</w:t>
      </w:r>
      <w:r w:rsidRPr="00597016">
        <w:rPr>
          <w:sz w:val="16"/>
        </w:rPr>
        <w:t xml:space="preserve"> addressed above </w:t>
      </w:r>
      <w:r w:rsidRPr="00597016">
        <w:rPr>
          <w:rStyle w:val="StyleUnderline"/>
        </w:rPr>
        <w:t>are recognized</w:t>
      </w:r>
      <w:r w:rsidRPr="00597016">
        <w:rPr>
          <w:sz w:val="16"/>
        </w:rPr>
        <w:t xml:space="preserve"> and applied to the evidence. </w:t>
      </w:r>
      <w:r w:rsidRPr="00597016">
        <w:rPr>
          <w:rStyle w:val="StyleUnderline"/>
        </w:rPr>
        <w:t>Preventive-</w:t>
      </w:r>
      <w:r w:rsidRPr="008B7B03">
        <w:rPr>
          <w:rStyle w:val="StyleUnderline"/>
        </w:rPr>
        <w:t>war motivations, nonsurvivable arsenals, and organiz</w:t>
      </w:r>
      <w:r w:rsidRPr="00597016">
        <w:rPr>
          <w:rStyle w:val="StyleUnderline"/>
        </w:rPr>
        <w:t xml:space="preserve">ational </w:t>
      </w:r>
      <w:r w:rsidRPr="002227C1">
        <w:rPr>
          <w:rStyle w:val="StyleUnderline"/>
          <w:highlight w:val="green"/>
        </w:rPr>
        <w:t xml:space="preserve">logics that lead to accidents </w:t>
      </w:r>
      <w:r w:rsidRPr="002227C1">
        <w:rPr>
          <w:rStyle w:val="Emphasis"/>
          <w:highlight w:val="green"/>
        </w:rPr>
        <w:t>do not cause</w:t>
      </w:r>
      <w:r w:rsidRPr="00597016">
        <w:rPr>
          <w:rStyle w:val="Emphasis"/>
        </w:rPr>
        <w:t xml:space="preserve"> armed </w:t>
      </w:r>
      <w:r w:rsidRPr="002227C1">
        <w:rPr>
          <w:rStyle w:val="Emphasis"/>
          <w:highlight w:val="green"/>
        </w:rPr>
        <w:t>conflict.</w:t>
      </w:r>
      <w:r w:rsidRPr="00597016">
        <w:rPr>
          <w:rStyle w:val="StyleUnderline"/>
        </w:rPr>
        <w:t xml:space="preserve"> </w:t>
      </w:r>
      <w:r w:rsidRPr="00B64B9F">
        <w:rPr>
          <w:rStyle w:val="StyleUnderline"/>
        </w:rPr>
        <w:t>The only mechanism that has</w:t>
      </w:r>
      <w:r w:rsidRPr="00B64B9F">
        <w:rPr>
          <w:sz w:val="16"/>
        </w:rPr>
        <w:t xml:space="preserve"> systematically </w:t>
      </w:r>
      <w:r w:rsidRPr="00B64B9F">
        <w:rPr>
          <w:rStyle w:val="StyleUnderline"/>
        </w:rPr>
        <w:t>led to conflict is conventional aggression by weak revisionists</w:t>
      </w:r>
      <w:r w:rsidRPr="00B64B9F">
        <w:rPr>
          <w:sz w:val="16"/>
        </w:rPr>
        <w:t xml:space="preserve"> after nuclea</w:t>
      </w:r>
      <w:r w:rsidRPr="00597016">
        <w:rPr>
          <w:sz w:val="16"/>
        </w:rPr>
        <w:t>r proliferation</w:t>
      </w:r>
      <w:r w:rsidRPr="00B64B9F">
        <w:rPr>
          <w:sz w:val="16"/>
        </w:rPr>
        <w:t xml:space="preserve">, </w:t>
      </w:r>
      <w:r w:rsidRPr="00B64B9F">
        <w:rPr>
          <w:rStyle w:val="StyleUnderline"/>
        </w:rPr>
        <w:t xml:space="preserve">but a few years of </w:t>
      </w:r>
      <w:r w:rsidRPr="00B64B9F">
        <w:rPr>
          <w:rStyle w:val="Emphasis"/>
        </w:rPr>
        <w:t>experience</w:t>
      </w:r>
      <w:r w:rsidRPr="00B64B9F">
        <w:rPr>
          <w:sz w:val="16"/>
        </w:rPr>
        <w:t xml:space="preserve"> with nuclear weapons </w:t>
      </w:r>
      <w:r w:rsidRPr="00B64B9F">
        <w:rPr>
          <w:rStyle w:val="Emphasis"/>
        </w:rPr>
        <w:t>moderates</w:t>
      </w:r>
      <w:r w:rsidRPr="00B64B9F">
        <w:rPr>
          <w:sz w:val="16"/>
        </w:rPr>
        <w:t xml:space="preserve"> the </w:t>
      </w:r>
      <w:r w:rsidRPr="00B64B9F">
        <w:rPr>
          <w:rStyle w:val="Emphasis"/>
        </w:rPr>
        <w:t>conflict propensity</w:t>
      </w:r>
      <w:r w:rsidRPr="00B64B9F">
        <w:rPr>
          <w:sz w:val="16"/>
        </w:rPr>
        <w:t xml:space="preserve"> of new nuclear sta</w:t>
      </w:r>
      <w:r w:rsidRPr="00597016">
        <w:rPr>
          <w:sz w:val="16"/>
        </w:rPr>
        <w:t>tes</w:t>
      </w:r>
      <w:r w:rsidRPr="00B64B9F">
        <w:rPr>
          <w:sz w:val="16"/>
        </w:rPr>
        <w:t xml:space="preserve">. </w:t>
      </w:r>
      <w:r w:rsidRPr="00B64B9F">
        <w:rPr>
          <w:rStyle w:val="StyleUnderline"/>
        </w:rPr>
        <w:t>By failing to specify how frequently we should observe</w:t>
      </w:r>
      <w:r w:rsidRPr="00B64B9F">
        <w:rPr>
          <w:sz w:val="16"/>
        </w:rPr>
        <w:t xml:space="preserve"> preventive</w:t>
      </w:r>
      <w:r w:rsidRPr="00597016">
        <w:rPr>
          <w:sz w:val="16"/>
        </w:rPr>
        <w:t xml:space="preserve"> </w:t>
      </w:r>
      <w:r w:rsidRPr="00597016">
        <w:rPr>
          <w:rStyle w:val="StyleUnderline"/>
        </w:rPr>
        <w:t>motivations</w:t>
      </w:r>
      <w:r w:rsidRPr="00597016">
        <w:rPr>
          <w:sz w:val="16"/>
        </w:rPr>
        <w:t xml:space="preserve">, their effect on nonsurvivable arsenals, </w:t>
      </w:r>
      <w:r w:rsidRPr="00597016">
        <w:rPr>
          <w:rStyle w:val="StyleUnderline"/>
        </w:rPr>
        <w:t>or</w:t>
      </w:r>
      <w:r w:rsidRPr="00597016">
        <w:rPr>
          <w:sz w:val="16"/>
        </w:rPr>
        <w:t xml:space="preserve"> how </w:t>
      </w:r>
      <w:r w:rsidRPr="00597016">
        <w:rPr>
          <w:rStyle w:val="StyleUnderline"/>
        </w:rPr>
        <w:t>organizational logics</w:t>
      </w:r>
      <w:r w:rsidRPr="00597016">
        <w:rPr>
          <w:sz w:val="16"/>
        </w:rPr>
        <w:t xml:space="preserve"> lead to conflict, accidents, and nuclear war, </w:t>
      </w:r>
      <w:r w:rsidRPr="002227C1">
        <w:rPr>
          <w:rStyle w:val="Emphasis"/>
          <w:highlight w:val="green"/>
        </w:rPr>
        <w:t>prolif</w:t>
      </w:r>
      <w:r w:rsidRPr="008B7B03">
        <w:rPr>
          <w:rStyle w:val="Emphasis"/>
        </w:rPr>
        <w:t xml:space="preserve">eration </w:t>
      </w:r>
      <w:r w:rsidRPr="002227C1">
        <w:rPr>
          <w:rStyle w:val="Emphasis"/>
          <w:highlight w:val="green"/>
        </w:rPr>
        <w:t>pessimist claims are unfalsifiable.</w:t>
      </w:r>
      <w:r w:rsidRPr="00597016">
        <w:rPr>
          <w:sz w:val="16"/>
        </w:rPr>
        <w:t xml:space="preserve"> Pessimist scholars need to specify how much longer we should observe them not leading to conflict before concluding that their threat has been greatly exaggerated.</w:t>
      </w:r>
    </w:p>
    <w:p w14:paraId="168DD164" w14:textId="77777777" w:rsidR="002227C1" w:rsidRPr="00597016" w:rsidRDefault="002227C1" w:rsidP="002227C1">
      <w:pPr>
        <w:rPr>
          <w:sz w:val="16"/>
        </w:rPr>
      </w:pPr>
      <w:r w:rsidRPr="00597016">
        <w:rPr>
          <w:sz w:val="16"/>
        </w:rPr>
        <w:t xml:space="preserve">The </w:t>
      </w:r>
      <w:r w:rsidRPr="00597016">
        <w:rPr>
          <w:rStyle w:val="StyleUnderline"/>
        </w:rPr>
        <w:t>undesirability</w:t>
      </w:r>
      <w:r w:rsidRPr="00597016">
        <w:rPr>
          <w:sz w:val="16"/>
        </w:rPr>
        <w:t xml:space="preserve"> of nuclear use </w:t>
      </w:r>
      <w:r w:rsidRPr="00597016">
        <w:rPr>
          <w:rStyle w:val="StyleUnderline"/>
        </w:rPr>
        <w:t>has prevented scholars from coming to terms with</w:t>
      </w:r>
      <w:r w:rsidRPr="00597016">
        <w:rPr>
          <w:sz w:val="16"/>
        </w:rPr>
        <w:t xml:space="preserve"> what </w:t>
      </w:r>
      <w:r w:rsidRPr="00597016">
        <w:rPr>
          <w:rStyle w:val="StyleUnderline"/>
        </w:rPr>
        <w:t>a more careful and systematic reading of the historical record</w:t>
      </w:r>
      <w:r w:rsidRPr="00597016">
        <w:rPr>
          <w:sz w:val="16"/>
        </w:rPr>
        <w:t xml:space="preserve"> suggests about the relationship between these mechanisms and conflict. Sagan has argued that proliferation fatalism and deterrence optimism reduce incentives to combat proliferation.90 But </w:t>
      </w:r>
      <w:r w:rsidRPr="00B64B9F">
        <w:rPr>
          <w:sz w:val="16"/>
        </w:rPr>
        <w:t xml:space="preserve">these same </w:t>
      </w:r>
      <w:r w:rsidRPr="00B64B9F">
        <w:rPr>
          <w:rStyle w:val="StyleUnderline"/>
        </w:rPr>
        <w:t xml:space="preserve">dynamics have led scholars to </w:t>
      </w:r>
      <w:r w:rsidRPr="00B64B9F">
        <w:rPr>
          <w:rStyle w:val="Emphasis"/>
        </w:rPr>
        <w:t>vastly exaggerate</w:t>
      </w:r>
      <w:r w:rsidRPr="00B64B9F">
        <w:rPr>
          <w:sz w:val="16"/>
        </w:rPr>
        <w:t xml:space="preserve"> the number of </w:t>
      </w:r>
      <w:r w:rsidRPr="00B64B9F">
        <w:rPr>
          <w:rStyle w:val="Emphasis"/>
        </w:rPr>
        <w:t>threats posed by the spread of nuclear weapons.</w:t>
      </w:r>
      <w:r w:rsidRPr="00B64B9F">
        <w:rPr>
          <w:sz w:val="16"/>
        </w:rPr>
        <w:t xml:space="preserve"> If</w:t>
      </w:r>
      <w:r w:rsidRPr="00597016">
        <w:rPr>
          <w:sz w:val="16"/>
        </w:rPr>
        <w:t xml:space="preserve"> the greatest danger posed by nuclear proliferation is conventional aggression in the short-term, </w:t>
      </w:r>
      <w:r w:rsidRPr="00597016">
        <w:rPr>
          <w:rStyle w:val="StyleUnderline"/>
        </w:rPr>
        <w:t xml:space="preserve">scholars need to rediscover </w:t>
      </w:r>
      <w:r w:rsidRPr="00B64B9F">
        <w:rPr>
          <w:rStyle w:val="StyleUnderline"/>
        </w:rPr>
        <w:t xml:space="preserve">how </w:t>
      </w:r>
      <w:r w:rsidRPr="00B64B9F">
        <w:rPr>
          <w:rStyle w:val="Emphasis"/>
        </w:rPr>
        <w:t>deterrence</w:t>
      </w:r>
      <w:r w:rsidRPr="00B64B9F">
        <w:rPr>
          <w:rStyle w:val="StyleUnderline"/>
        </w:rPr>
        <w:t xml:space="preserve"> can moderate</w:t>
      </w:r>
      <w:r w:rsidRPr="00B64B9F">
        <w:rPr>
          <w:sz w:val="16"/>
        </w:rPr>
        <w:t xml:space="preserve"> the </w:t>
      </w:r>
      <w:r w:rsidRPr="00B64B9F">
        <w:rPr>
          <w:rStyle w:val="StyleUnderline"/>
        </w:rPr>
        <w:t>high conflict propensity</w:t>
      </w:r>
      <w:r w:rsidRPr="00B64B9F">
        <w:rPr>
          <w:sz w:val="16"/>
        </w:rPr>
        <w:t xml:space="preserve"> of new nuclear states.91 Arguments about the frequency of nuclear escalation, however,</w:t>
      </w:r>
      <w:r w:rsidRPr="00597016">
        <w:rPr>
          <w:sz w:val="16"/>
        </w:rPr>
        <w:t xml:space="preserve"> say nothing about its cost. Isn’t the possibility of nuclear escalation on the Korean peninsula, for example, evidence against the arguments made throughout this paper? A few cases of accidental, unintentional, or deliberate nuclear escalation could show that the mechanisms offered by pessimist scholars linking nuclear proliferation and conflict survive the criticisms leveled at them here. A lower bar for the proliferation-pessimist theory to pass might be one case of nuclear escalation. But </w:t>
      </w:r>
      <w:r w:rsidRPr="002227C1">
        <w:rPr>
          <w:rStyle w:val="Emphasis"/>
          <w:highlight w:val="green"/>
        </w:rPr>
        <w:t>after seventy years, nuclear weapons have not once led to conflict</w:t>
      </w:r>
      <w:r w:rsidRPr="00597016">
        <w:rPr>
          <w:sz w:val="16"/>
        </w:rPr>
        <w:t xml:space="preserve"> through the mechanisms addressed here.</w:t>
      </w:r>
    </w:p>
    <w:p w14:paraId="5E039B93" w14:textId="77D810DB" w:rsidR="002227C1" w:rsidRPr="002227C1" w:rsidRDefault="002227C1" w:rsidP="002227C1">
      <w:pPr>
        <w:rPr>
          <w:sz w:val="16"/>
        </w:rPr>
      </w:pPr>
      <w:r w:rsidRPr="00597016">
        <w:rPr>
          <w:sz w:val="16"/>
        </w:rPr>
        <w:t xml:space="preserve">This is not the place for a lengthier treatment of how the United States and its allies should deal with the challenges posed by a North Korean (or possible Iranian) nuclear bomb. But </w:t>
      </w:r>
      <w:r w:rsidRPr="00597016">
        <w:rPr>
          <w:rStyle w:val="StyleUnderline"/>
        </w:rPr>
        <w:t xml:space="preserve">the historical record suggests that Israeli, South Korean, and others’ preventive motivations to strike will not lead to military action, and that </w:t>
      </w:r>
      <w:r w:rsidRPr="002227C1">
        <w:rPr>
          <w:rStyle w:val="Emphasis"/>
          <w:highlight w:val="green"/>
        </w:rPr>
        <w:t>any strike would</w:t>
      </w:r>
      <w:r w:rsidRPr="00597016">
        <w:rPr>
          <w:sz w:val="16"/>
        </w:rPr>
        <w:t xml:space="preserve"> likely </w:t>
      </w:r>
      <w:r w:rsidRPr="002227C1">
        <w:rPr>
          <w:rStyle w:val="Emphasis"/>
          <w:highlight w:val="green"/>
        </w:rPr>
        <w:t>not escalate</w:t>
      </w:r>
      <w:r w:rsidRPr="00597016">
        <w:rPr>
          <w:rStyle w:val="Emphasis"/>
        </w:rPr>
        <w:t xml:space="preserve"> to conflict</w:t>
      </w:r>
      <w:r w:rsidRPr="00597016">
        <w:rPr>
          <w:sz w:val="16"/>
        </w:rPr>
        <w:t xml:space="preserve"> unless the United States or its allies decide to topple the regimes in Tehran and Pyongyang. </w:t>
      </w:r>
      <w:r w:rsidRPr="00597016">
        <w:rPr>
          <w:rStyle w:val="StyleUnderline"/>
        </w:rPr>
        <w:t xml:space="preserve">The </w:t>
      </w:r>
      <w:proofErr w:type="spellStart"/>
      <w:r w:rsidRPr="002227C1">
        <w:rPr>
          <w:rStyle w:val="StyleUnderline"/>
          <w:highlight w:val="green"/>
        </w:rPr>
        <w:t>nonsurvivability</w:t>
      </w:r>
      <w:proofErr w:type="spellEnd"/>
      <w:r w:rsidRPr="00597016">
        <w:rPr>
          <w:rStyle w:val="StyleUnderline"/>
        </w:rPr>
        <w:t xml:space="preserve"> of an Iranian or North Korean arsenal </w:t>
      </w:r>
      <w:r w:rsidRPr="002227C1">
        <w:rPr>
          <w:rStyle w:val="StyleUnderline"/>
          <w:highlight w:val="green"/>
        </w:rPr>
        <w:t>will not tempt others</w:t>
      </w:r>
      <w:r w:rsidRPr="00597016">
        <w:rPr>
          <w:rStyle w:val="StyleUnderline"/>
        </w:rPr>
        <w:t xml:space="preserve"> to strike.</w:t>
      </w:r>
      <w:r w:rsidRPr="00597016">
        <w:rPr>
          <w:sz w:val="16"/>
        </w:rPr>
        <w:t xml:space="preserve"> The arguments made here have contrasting findings for preventive-strike considerations. </w:t>
      </w:r>
      <w:r w:rsidRPr="00597016">
        <w:rPr>
          <w:rStyle w:val="StyleUnderline"/>
        </w:rPr>
        <w:t>On the one hand, strikes</w:t>
      </w:r>
      <w:r w:rsidRPr="00597016">
        <w:rPr>
          <w:sz w:val="16"/>
        </w:rPr>
        <w:t xml:space="preserve"> are less costly than many believe because they </w:t>
      </w:r>
      <w:r w:rsidRPr="00597016">
        <w:rPr>
          <w:rStyle w:val="StyleUnderline"/>
        </w:rPr>
        <w:t xml:space="preserve">rarely cause escalation. On the </w:t>
      </w:r>
      <w:r w:rsidRPr="008B7B03">
        <w:rPr>
          <w:rStyle w:val="StyleUnderline"/>
        </w:rPr>
        <w:t>other</w:t>
      </w:r>
      <w:r w:rsidRPr="008B7B03">
        <w:rPr>
          <w:sz w:val="16"/>
        </w:rPr>
        <w:t xml:space="preserve"> hand, </w:t>
      </w:r>
      <w:r w:rsidRPr="008B7B03">
        <w:rPr>
          <w:rStyle w:val="StyleUnderline"/>
        </w:rPr>
        <w:t>strikes are less necessary than many believe because the costs of nuclear proliferation are much lower tha</w:t>
      </w:r>
      <w:r w:rsidRPr="00597016">
        <w:rPr>
          <w:rStyle w:val="StyleUnderline"/>
        </w:rPr>
        <w:t>n usually assumed.</w:t>
      </w:r>
      <w:r w:rsidRPr="00597016">
        <w:rPr>
          <w:sz w:val="16"/>
        </w:rPr>
        <w:t xml:space="preserve"> Nuclear accidents may occur, but these will likely only cause </w:t>
      </w:r>
      <w:r w:rsidRPr="00442B0B">
        <w:rPr>
          <w:sz w:val="16"/>
        </w:rPr>
        <w:t xml:space="preserve">conventional or nuclear escalation if Tehran or Pyongyang have already attempted to revise their status quo. The historical record also suggests that </w:t>
      </w:r>
      <w:r w:rsidRPr="00442B0B">
        <w:rPr>
          <w:rStyle w:val="StyleUnderline"/>
        </w:rPr>
        <w:t>a few years of experience</w:t>
      </w:r>
      <w:r w:rsidRPr="00442B0B">
        <w:rPr>
          <w:sz w:val="16"/>
        </w:rPr>
        <w:t xml:space="preserve"> with the bomb </w:t>
      </w:r>
      <w:r w:rsidRPr="00442B0B">
        <w:rPr>
          <w:rStyle w:val="StyleUnderline"/>
        </w:rPr>
        <w:t>will teach Tehran and Pyongyang the limits of nuclear coercion and</w:t>
      </w:r>
      <w:r w:rsidRPr="00442B0B">
        <w:rPr>
          <w:sz w:val="16"/>
        </w:rPr>
        <w:t xml:space="preserve"> that </w:t>
      </w:r>
      <w:r w:rsidRPr="00442B0B">
        <w:rPr>
          <w:rStyle w:val="Emphasis"/>
        </w:rPr>
        <w:t>any conflict will stop short of nuclear escalation.</w:t>
      </w:r>
      <w:r w:rsidRPr="00442B0B">
        <w:rPr>
          <w:sz w:val="16"/>
        </w:rPr>
        <w:t xml:space="preserve"> Future research should further refine proliferation pessimism and integrate it with optimist perspectives through addressing what causes new nuclear states to moderate their aggression and what policies by the United States and its allies might cause this. An optimistic pessimism toward the spread of nuclear weapons c</w:t>
      </w:r>
      <w:r w:rsidRPr="00597016">
        <w:rPr>
          <w:sz w:val="16"/>
        </w:rPr>
        <w:t>an better come to terms with how and when they lead to interstate conflict and form the basis for better policies to reduce the dangers.</w:t>
      </w:r>
      <w:r>
        <w:rPr>
          <w:sz w:val="16"/>
        </w:rPr>
        <w:br/>
      </w:r>
    </w:p>
    <w:p w14:paraId="0E5F63BC" w14:textId="7C81E501" w:rsidR="002227C1" w:rsidRPr="002227C1" w:rsidRDefault="002227C1" w:rsidP="002227C1">
      <w:pPr>
        <w:pStyle w:val="Heading3"/>
      </w:pPr>
      <w:r>
        <w:t>EXTERNAL OFFENSE</w:t>
      </w:r>
    </w:p>
    <w:p w14:paraId="5C191059" w14:textId="7BBBF943" w:rsidR="002227C1" w:rsidRDefault="00B67FAA" w:rsidP="002227C1">
      <w:pPr>
        <w:pStyle w:val="Heading4"/>
      </w:pPr>
      <w:r>
        <w:t>1</w:t>
      </w:r>
      <w:r w:rsidR="002227C1">
        <w:t xml:space="preserve">] </w:t>
      </w:r>
      <w:proofErr w:type="spellStart"/>
      <w:r>
        <w:t>SinoRussian</w:t>
      </w:r>
      <w:proofErr w:type="spellEnd"/>
      <w:r>
        <w:t xml:space="preserve"> coop is </w:t>
      </w:r>
      <w:r w:rsidR="002227C1">
        <w:t xml:space="preserve">the only thing keeping the Russian economy afloat. </w:t>
      </w:r>
    </w:p>
    <w:p w14:paraId="48951CF1" w14:textId="77777777" w:rsidR="002227C1" w:rsidRPr="005C3832" w:rsidRDefault="002227C1" w:rsidP="002227C1">
      <w:r>
        <w:t xml:space="preserve">Alexander </w:t>
      </w:r>
      <w:proofErr w:type="spellStart"/>
      <w:r>
        <w:t>Gabuev</w:t>
      </w:r>
      <w:proofErr w:type="spellEnd"/>
      <w:r>
        <w:t xml:space="preserve"> and Temur </w:t>
      </w:r>
      <w:r w:rsidRPr="005C3832">
        <w:rPr>
          <w:rStyle w:val="Style13ptBold"/>
        </w:rPr>
        <w:t>Umarov 20</w:t>
      </w:r>
      <w:r>
        <w:t xml:space="preserve"> {</w:t>
      </w:r>
      <w:proofErr w:type="spellStart"/>
      <w:r>
        <w:t>Gabuev</w:t>
      </w:r>
      <w:proofErr w:type="spellEnd"/>
      <w:r>
        <w:t xml:space="preserve"> is a senior fellow and the chair of the Russia in the Asia-Pacific Program at the Carnegie Moscow Center. Temur Umarov is an expert on China and Central Asia, and a consultant at Carnegie Moscow Center. 7-8-2020. “Will the Pandemic Increase Russia’s Economic Dependence on China?” https://carnegie.ru/2020/07/08/will-pandemic-increase-russia-s-economic-dependence-on-china-pub-81893}//JM</w:t>
      </w:r>
    </w:p>
    <w:p w14:paraId="1B8437FF" w14:textId="77777777" w:rsidR="002227C1" w:rsidRPr="0050128D" w:rsidRDefault="002227C1" w:rsidP="002227C1">
      <w:pPr>
        <w:rPr>
          <w:rStyle w:val="StyleUnderline"/>
        </w:rPr>
      </w:pPr>
      <w:r w:rsidRPr="009F0F20">
        <w:rPr>
          <w:sz w:val="16"/>
        </w:rPr>
        <w:t xml:space="preserve">The </w:t>
      </w:r>
      <w:r w:rsidRPr="00A37B38">
        <w:rPr>
          <w:rStyle w:val="StyleUnderline"/>
          <w:highlight w:val="green"/>
        </w:rPr>
        <w:t>coronavirus pandemic and</w:t>
      </w:r>
      <w:r w:rsidRPr="0050128D">
        <w:rPr>
          <w:rStyle w:val="StyleUnderline"/>
        </w:rPr>
        <w:t xml:space="preserve"> the </w:t>
      </w:r>
      <w:r w:rsidRPr="00A37B38">
        <w:rPr>
          <w:rStyle w:val="StyleUnderline"/>
          <w:highlight w:val="green"/>
        </w:rPr>
        <w:t>accompanying economic crisis</w:t>
      </w:r>
      <w:r w:rsidRPr="0050128D">
        <w:rPr>
          <w:rStyle w:val="StyleUnderline"/>
        </w:rPr>
        <w:t xml:space="preserve"> are </w:t>
      </w:r>
      <w:r w:rsidRPr="00A37B38">
        <w:rPr>
          <w:rStyle w:val="StyleUnderline"/>
          <w:highlight w:val="green"/>
        </w:rPr>
        <w:t>impacting Russia-China relations</w:t>
      </w:r>
      <w:r w:rsidRPr="009F0F20">
        <w:rPr>
          <w:sz w:val="16"/>
        </w:rPr>
        <w:t xml:space="preserve"> just like the 2014–2015 crisis unleashed by the war in Ukraine did: the bilateral relationship is not fundamentally changing, but existing trends are picking up speed. </w:t>
      </w:r>
      <w:r w:rsidRPr="0050128D">
        <w:rPr>
          <w:rStyle w:val="StyleUnderline"/>
        </w:rPr>
        <w:t xml:space="preserve">Russia’s </w:t>
      </w:r>
      <w:r w:rsidRPr="00A37B38">
        <w:rPr>
          <w:rStyle w:val="Emphasis"/>
          <w:highlight w:val="green"/>
        </w:rPr>
        <w:t>economic</w:t>
      </w:r>
      <w:r w:rsidRPr="0050128D">
        <w:rPr>
          <w:rStyle w:val="StyleUnderline"/>
        </w:rPr>
        <w:t xml:space="preserve"> and technological </w:t>
      </w:r>
      <w:r w:rsidRPr="00A37B38">
        <w:rPr>
          <w:rStyle w:val="Emphasis"/>
          <w:highlight w:val="green"/>
        </w:rPr>
        <w:t>development will become increasingly dependent on China</w:t>
      </w:r>
      <w:r w:rsidRPr="009F0F20">
        <w:rPr>
          <w:sz w:val="16"/>
        </w:rPr>
        <w:t xml:space="preserve">, and </w:t>
      </w:r>
      <w:r w:rsidRPr="00A37B38">
        <w:rPr>
          <w:rStyle w:val="StyleUnderline"/>
          <w:highlight w:val="green"/>
        </w:rPr>
        <w:t>U.S.-China tensions</w:t>
      </w:r>
      <w:r w:rsidRPr="009F0F20">
        <w:rPr>
          <w:sz w:val="16"/>
        </w:rPr>
        <w:t xml:space="preserve">, which are worsening as a result of the pandemic, </w:t>
      </w:r>
      <w:r w:rsidRPr="00A37B38">
        <w:rPr>
          <w:rStyle w:val="StyleUnderline"/>
          <w:highlight w:val="green"/>
        </w:rPr>
        <w:t>may soon make Moscow’s balancing act more precar</w:t>
      </w:r>
      <w:r w:rsidRPr="00D57ADC">
        <w:rPr>
          <w:rStyle w:val="StyleUnderline"/>
        </w:rPr>
        <w:t>i</w:t>
      </w:r>
      <w:r w:rsidRPr="00A37B38">
        <w:rPr>
          <w:rStyle w:val="StyleUnderline"/>
          <w:highlight w:val="green"/>
        </w:rPr>
        <w:t>ous</w:t>
      </w:r>
      <w:r w:rsidRPr="0050128D">
        <w:rPr>
          <w:rStyle w:val="StyleUnderline"/>
        </w:rPr>
        <w:t>.</w:t>
      </w:r>
    </w:p>
    <w:p w14:paraId="3A650170" w14:textId="77777777" w:rsidR="002227C1" w:rsidRPr="009F0F20" w:rsidRDefault="002227C1" w:rsidP="002227C1">
      <w:pPr>
        <w:rPr>
          <w:sz w:val="16"/>
        </w:rPr>
      </w:pPr>
      <w:r w:rsidRPr="009F0F20">
        <w:rPr>
          <w:sz w:val="16"/>
        </w:rPr>
        <w:t xml:space="preserve">Since 2014, far-reaching U.S.-EU sanctions have pushed the Kremlin to deepen Sino-Russian cooperation in multiple domains. Ever since, </w:t>
      </w:r>
      <w:r w:rsidRPr="00A37B38">
        <w:rPr>
          <w:rStyle w:val="StyleUnderline"/>
          <w:highlight w:val="green"/>
        </w:rPr>
        <w:t>Russia’s</w:t>
      </w:r>
      <w:r w:rsidRPr="009F0F20">
        <w:rPr>
          <w:rStyle w:val="StyleUnderline"/>
        </w:rPr>
        <w:t xml:space="preserve"> asymmetrical </w:t>
      </w:r>
      <w:r w:rsidRPr="00A37B38">
        <w:rPr>
          <w:rStyle w:val="StyleUnderline"/>
          <w:highlight w:val="green"/>
        </w:rPr>
        <w:t>dependence on the Chinese</w:t>
      </w:r>
      <w:r w:rsidRPr="009F0F20">
        <w:rPr>
          <w:rStyle w:val="StyleUnderline"/>
        </w:rPr>
        <w:t xml:space="preserve"> economy </w:t>
      </w:r>
      <w:r w:rsidRPr="00A37B38">
        <w:rPr>
          <w:rStyle w:val="StyleUnderline"/>
          <w:highlight w:val="green"/>
        </w:rPr>
        <w:t>has grown continuously</w:t>
      </w:r>
      <w:r w:rsidRPr="009F0F20">
        <w:rPr>
          <w:rStyle w:val="StyleUnderline"/>
        </w:rPr>
        <w:t xml:space="preserve">. </w:t>
      </w:r>
      <w:r w:rsidRPr="00A37B38">
        <w:rPr>
          <w:rStyle w:val="StyleUnderline"/>
          <w:highlight w:val="green"/>
        </w:rPr>
        <w:t>China’s share in Russia’s trade</w:t>
      </w:r>
      <w:r w:rsidRPr="009F0F20">
        <w:rPr>
          <w:rStyle w:val="StyleUnderline"/>
        </w:rPr>
        <w:t xml:space="preserve"> turnover </w:t>
      </w:r>
      <w:r w:rsidRPr="00A37B38">
        <w:rPr>
          <w:rStyle w:val="StyleUnderline"/>
          <w:highlight w:val="green"/>
        </w:rPr>
        <w:t>increased</w:t>
      </w:r>
      <w:r w:rsidRPr="009F0F20">
        <w:rPr>
          <w:rStyle w:val="StyleUnderline"/>
        </w:rPr>
        <w:t xml:space="preserve"> from 10.5 percent</w:t>
      </w:r>
      <w:r w:rsidRPr="009F0F20">
        <w:rPr>
          <w:sz w:val="16"/>
        </w:rPr>
        <w:t xml:space="preserve"> ($88.8 billion) in 2013 </w:t>
      </w:r>
      <w:r w:rsidRPr="009F0F20">
        <w:rPr>
          <w:rStyle w:val="Emphasis"/>
        </w:rPr>
        <w:t>to 15.7 percent</w:t>
      </w:r>
      <w:r w:rsidRPr="009F0F20">
        <w:rPr>
          <w:sz w:val="16"/>
        </w:rPr>
        <w:t xml:space="preserve"> ($108.3 billion) in 2019. Meanwhile, </w:t>
      </w:r>
      <w:r w:rsidRPr="009F0F20">
        <w:rPr>
          <w:rStyle w:val="StyleUnderline"/>
        </w:rPr>
        <w:t xml:space="preserve">Russia’s </w:t>
      </w:r>
      <w:r w:rsidRPr="00A37B38">
        <w:rPr>
          <w:rStyle w:val="StyleUnderline"/>
          <w:highlight w:val="green"/>
        </w:rPr>
        <w:t xml:space="preserve">central bank </w:t>
      </w:r>
      <w:r w:rsidRPr="00BA6455">
        <w:rPr>
          <w:rStyle w:val="StyleUnderline"/>
        </w:rPr>
        <w:t>has</w:t>
      </w:r>
      <w:r w:rsidRPr="009F0F20">
        <w:rPr>
          <w:rStyle w:val="StyleUnderline"/>
        </w:rPr>
        <w:t xml:space="preserve"> </w:t>
      </w:r>
      <w:r w:rsidRPr="00A37B38">
        <w:rPr>
          <w:rStyle w:val="Emphasis"/>
          <w:highlight w:val="green"/>
        </w:rPr>
        <w:t>increased</w:t>
      </w:r>
      <w:r w:rsidRPr="009F0F20">
        <w:rPr>
          <w:rStyle w:val="Emphasis"/>
        </w:rPr>
        <w:t xml:space="preserve"> the </w:t>
      </w:r>
      <w:r w:rsidRPr="00A37B38">
        <w:rPr>
          <w:rStyle w:val="Emphasis"/>
          <w:highlight w:val="green"/>
        </w:rPr>
        <w:t>proportion of the Chinese yua</w:t>
      </w:r>
      <w:r w:rsidRPr="00A37B38">
        <w:rPr>
          <w:rStyle w:val="StyleUnderline"/>
          <w:highlight w:val="green"/>
        </w:rPr>
        <w:t>n</w:t>
      </w:r>
      <w:r w:rsidRPr="009F0F20">
        <w:rPr>
          <w:sz w:val="16"/>
        </w:rPr>
        <w:t xml:space="preserve"> in its foreign currency reserves from 0.1 percent in 2015 to the current 13.2 percent. Moscow is </w:t>
      </w:r>
      <w:r w:rsidRPr="009F0F20">
        <w:rPr>
          <w:rStyle w:val="StyleUnderline"/>
        </w:rPr>
        <w:t xml:space="preserve">also </w:t>
      </w:r>
      <w:r w:rsidRPr="00A37B38">
        <w:rPr>
          <w:rStyle w:val="StyleUnderline"/>
          <w:highlight w:val="green"/>
        </w:rPr>
        <w:t>increasingly relying on Chinese technology</w:t>
      </w:r>
      <w:r w:rsidRPr="009F0F20">
        <w:rPr>
          <w:rStyle w:val="StyleUnderline"/>
        </w:rPr>
        <w:t>, and firms like Huawei</w:t>
      </w:r>
      <w:r w:rsidRPr="009F0F20">
        <w:rPr>
          <w:sz w:val="16"/>
        </w:rPr>
        <w:t xml:space="preserve"> are set to make major inroads in the Russian market as key decisions on 5G approach. In 2016, China for the </w:t>
      </w:r>
      <w:proofErr w:type="gramStart"/>
      <w:r w:rsidRPr="009F0F20">
        <w:rPr>
          <w:sz w:val="16"/>
        </w:rPr>
        <w:t>first time</w:t>
      </w:r>
      <w:proofErr w:type="gramEnd"/>
      <w:r w:rsidRPr="009F0F20">
        <w:rPr>
          <w:sz w:val="16"/>
        </w:rPr>
        <w:t xml:space="preserv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4FF4EA52" w14:textId="77777777" w:rsidR="002227C1" w:rsidRPr="009F0F20" w:rsidRDefault="002227C1" w:rsidP="002227C1">
      <w:pPr>
        <w:rPr>
          <w:rStyle w:val="StyleUnderline"/>
        </w:rPr>
      </w:pPr>
      <w:r w:rsidRPr="009F0F20">
        <w:rPr>
          <w:sz w:val="16"/>
        </w:rPr>
        <w:t xml:space="preserve">The </w:t>
      </w:r>
      <w:r w:rsidRPr="009F0F20">
        <w:rPr>
          <w:rStyle w:val="StyleUnderline"/>
        </w:rPr>
        <w:t xml:space="preserve">deepening of Sino-Russian ties </w:t>
      </w:r>
      <w:r w:rsidRPr="00A37B38">
        <w:rPr>
          <w:rStyle w:val="StyleUnderline"/>
          <w:highlight w:val="green"/>
        </w:rPr>
        <w:t>following the war in Ukraine</w:t>
      </w:r>
      <w:r w:rsidRPr="009F0F20">
        <w:rPr>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9F0F20">
        <w:rPr>
          <w:rStyle w:val="StyleUnderline"/>
        </w:rPr>
        <w:t xml:space="preserve">Moscow is </w:t>
      </w:r>
      <w:r w:rsidRPr="00A37B38">
        <w:rPr>
          <w:rStyle w:val="StyleUnderline"/>
          <w:highlight w:val="green"/>
        </w:rPr>
        <w:t>helping Beijing create its own missile early warning system</w:t>
      </w:r>
      <w:r w:rsidRPr="009F0F20">
        <w:rPr>
          <w:sz w:val="16"/>
        </w:rPr>
        <w:t>, thus tying China’s strategic nuclear deterrent to a Russian technological backbone.</w:t>
      </w:r>
    </w:p>
    <w:p w14:paraId="01CE3451" w14:textId="77777777" w:rsidR="002227C1" w:rsidRPr="009F0F20" w:rsidRDefault="002227C1" w:rsidP="002227C1">
      <w:pPr>
        <w:rPr>
          <w:rStyle w:val="StyleUnderline"/>
        </w:rPr>
      </w:pPr>
      <w:r w:rsidRPr="009F0F20">
        <w:rPr>
          <w:sz w:val="16"/>
        </w:rPr>
        <w:t xml:space="preserve">Crises aside, however, there are several objective reasons for the Sino-Russian rapprochement. The </w:t>
      </w:r>
      <w:r w:rsidRPr="00A37B38">
        <w:rPr>
          <w:rStyle w:val="StyleUnderline"/>
          <w:highlight w:val="green"/>
        </w:rPr>
        <w:t xml:space="preserve">structures of their </w:t>
      </w:r>
      <w:r w:rsidRPr="00A37B38">
        <w:rPr>
          <w:rStyle w:val="Emphasis"/>
          <w:highlight w:val="green"/>
        </w:rPr>
        <w:t>economies naturally complement</w:t>
      </w:r>
      <w:r w:rsidRPr="009F0F20">
        <w:rPr>
          <w:rStyle w:val="Emphasis"/>
        </w:rPr>
        <w:t xml:space="preserve"> each other</w:t>
      </w:r>
      <w:r w:rsidRPr="009F0F20">
        <w:rPr>
          <w:rStyle w:val="StyleUnderline"/>
        </w:rPr>
        <w:t>.</w:t>
      </w:r>
      <w:r w:rsidRPr="009F0F20">
        <w:rPr>
          <w:sz w:val="16"/>
        </w:rPr>
        <w:t xml:space="preserve"> The </w:t>
      </w:r>
      <w:r w:rsidRPr="009F0F20">
        <w:rPr>
          <w:rStyle w:val="StyleUnderline"/>
        </w:rPr>
        <w:t>political regimes are similar</w:t>
      </w:r>
      <w:r w:rsidRPr="009F0F20">
        <w:rPr>
          <w:sz w:val="16"/>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w:t>
      </w:r>
      <w:proofErr w:type="gramStart"/>
      <w:r w:rsidRPr="009F0F20">
        <w:rPr>
          <w:sz w:val="16"/>
        </w:rPr>
        <w:t>all of</w:t>
      </w:r>
      <w:proofErr w:type="gramEnd"/>
      <w:r w:rsidRPr="009F0F20">
        <w:rPr>
          <w:sz w:val="16"/>
        </w:rPr>
        <w:t xml:space="preserve"> these reasons, Moscow and Beijing were well-inclined toward each other and likely to become closer partners even </w:t>
      </w:r>
      <w:r w:rsidRPr="009F0F20">
        <w:rPr>
          <w:rStyle w:val="StyleUnderline"/>
        </w:rPr>
        <w:t>without</w:t>
      </w:r>
      <w:r w:rsidRPr="009F0F20">
        <w:rPr>
          <w:sz w:val="16"/>
        </w:rPr>
        <w:t xml:space="preserve"> a well-timed nudge from </w:t>
      </w:r>
      <w:r w:rsidRPr="009F0F20">
        <w:rPr>
          <w:rStyle w:val="StyleUnderline"/>
        </w:rPr>
        <w:t>recent crises</w:t>
      </w:r>
      <w:r w:rsidRPr="009F0F20">
        <w:rPr>
          <w:sz w:val="16"/>
        </w:rPr>
        <w:t xml:space="preserve">. But </w:t>
      </w:r>
      <w:r w:rsidRPr="009F0F20">
        <w:rPr>
          <w:rStyle w:val="StyleUnderline"/>
        </w:rPr>
        <w:t>their actions scarcely would have been as coordinated as they are now.</w:t>
      </w:r>
    </w:p>
    <w:p w14:paraId="5EB9C9D0" w14:textId="77777777" w:rsidR="002227C1" w:rsidRPr="009F0F20" w:rsidRDefault="002227C1" w:rsidP="002227C1">
      <w:pPr>
        <w:rPr>
          <w:sz w:val="16"/>
        </w:rPr>
      </w:pPr>
      <w:r w:rsidRPr="009F0F20">
        <w:rPr>
          <w:sz w:val="16"/>
        </w:rPr>
        <w:t xml:space="preserve">The </w:t>
      </w:r>
      <w:r w:rsidRPr="00A37B38">
        <w:rPr>
          <w:rStyle w:val="StyleUnderline"/>
          <w:highlight w:val="green"/>
        </w:rPr>
        <w:t>pandemic is accelerating</w:t>
      </w:r>
      <w:r w:rsidRPr="009F0F20">
        <w:rPr>
          <w:rStyle w:val="StyleUnderline"/>
        </w:rPr>
        <w:t xml:space="preserve"> a wide-ranging set of</w:t>
      </w:r>
      <w:r w:rsidRPr="009F0F20">
        <w:rPr>
          <w:sz w:val="16"/>
        </w:rPr>
        <w:t xml:space="preserve"> processes and </w:t>
      </w:r>
      <w:r w:rsidRPr="00A37B38">
        <w:rPr>
          <w:rStyle w:val="StyleUnderline"/>
          <w:highlight w:val="green"/>
        </w:rPr>
        <w:t>incentives</w:t>
      </w:r>
      <w:r w:rsidRPr="009F0F20">
        <w:rPr>
          <w:rStyle w:val="StyleUnderline"/>
        </w:rPr>
        <w:t xml:space="preserve"> inside both Russia and China that are helping pull the two largest Eurasian powers toward each other. </w:t>
      </w:r>
      <w:r w:rsidRPr="00A37B38">
        <w:rPr>
          <w:rStyle w:val="StyleUnderline"/>
          <w:highlight w:val="green"/>
        </w:rPr>
        <w:t>Unprecedented</w:t>
      </w:r>
      <w:r w:rsidRPr="009F0F20">
        <w:rPr>
          <w:sz w:val="16"/>
        </w:rPr>
        <w:t xml:space="preserve"> synchronized </w:t>
      </w:r>
      <w:r w:rsidRPr="00A37B38">
        <w:rPr>
          <w:rStyle w:val="StyleUnderline"/>
          <w:highlight w:val="green"/>
        </w:rPr>
        <w:t>global economic turbulence</w:t>
      </w:r>
      <w:r w:rsidRPr="009F0F20">
        <w:rPr>
          <w:sz w:val="16"/>
        </w:rPr>
        <w:t xml:space="preserve"> and the drop in oil and gas demand from locked-down economies set the stage for a period of painful adjustment for the Russian economy. </w:t>
      </w:r>
      <w:r w:rsidRPr="00A37B38">
        <w:rPr>
          <w:rStyle w:val="Emphasis"/>
          <w:highlight w:val="green"/>
        </w:rPr>
        <w:t>Trade with Beijing becomes increasingly important to offset</w:t>
      </w:r>
      <w:r w:rsidRPr="009F0F20">
        <w:rPr>
          <w:rStyle w:val="Emphasis"/>
        </w:rPr>
        <w:t xml:space="preserve"> the </w:t>
      </w:r>
      <w:r w:rsidRPr="00A37B38">
        <w:rPr>
          <w:rStyle w:val="Emphasis"/>
          <w:highlight w:val="green"/>
        </w:rPr>
        <w:t>immediate shocks</w:t>
      </w:r>
      <w:r w:rsidRPr="009F0F20">
        <w:rPr>
          <w:sz w:val="16"/>
        </w:rPr>
        <w:t xml:space="preserve">, as </w:t>
      </w:r>
      <w:r w:rsidRPr="00A37B38">
        <w:rPr>
          <w:rStyle w:val="StyleUnderline"/>
          <w:highlight w:val="green"/>
        </w:rPr>
        <w:t>China appears to be the first major economy to recover</w:t>
      </w:r>
      <w:r w:rsidRPr="009F0F20">
        <w:rPr>
          <w:rStyle w:val="StyleUnderline"/>
        </w:rPr>
        <w:t xml:space="preserve"> after the pandemic</w:t>
      </w:r>
      <w:r w:rsidRPr="009F0F20">
        <w:rPr>
          <w:sz w:val="16"/>
        </w:rPr>
        <w:t>.</w:t>
      </w:r>
    </w:p>
    <w:p w14:paraId="28440E13" w14:textId="3C92F7D4" w:rsidR="002227C1" w:rsidRDefault="002227C1" w:rsidP="002227C1">
      <w:pPr>
        <w:pStyle w:val="Heading4"/>
      </w:pPr>
      <w:r>
        <w:t>Goes nuclear</w:t>
      </w:r>
    </w:p>
    <w:p w14:paraId="55DCA885" w14:textId="77777777" w:rsidR="002227C1" w:rsidRPr="00D5677F" w:rsidRDefault="002227C1" w:rsidP="002227C1">
      <w:r>
        <w:t xml:space="preserve">Dr. Benjamin </w:t>
      </w:r>
      <w:proofErr w:type="spellStart"/>
      <w:r w:rsidRPr="00D5677F">
        <w:rPr>
          <w:rStyle w:val="Style13ptBold"/>
        </w:rPr>
        <w:t>Ståhl</w:t>
      </w:r>
      <w:proofErr w:type="spellEnd"/>
      <w:r w:rsidRPr="00D5677F">
        <w:rPr>
          <w:rStyle w:val="Style13ptBold"/>
        </w:rPr>
        <w:t xml:space="preserve">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0D39EA4F" w14:textId="77777777" w:rsidR="002227C1" w:rsidRPr="00D5677F" w:rsidRDefault="002227C1" w:rsidP="002227C1">
      <w:pPr>
        <w:rPr>
          <w:sz w:val="16"/>
        </w:rPr>
      </w:pPr>
      <w:r w:rsidRPr="00D5677F">
        <w:rPr>
          <w:sz w:val="16"/>
        </w:rPr>
        <w:t>Scenario 1: Disintegration</w:t>
      </w:r>
    </w:p>
    <w:p w14:paraId="01DE9313" w14:textId="77777777" w:rsidR="002227C1" w:rsidRPr="00D5677F" w:rsidRDefault="002227C1" w:rsidP="002227C1">
      <w:pPr>
        <w:rPr>
          <w:sz w:val="16"/>
        </w:rPr>
      </w:pPr>
      <w:r w:rsidRPr="00A37B38">
        <w:rPr>
          <w:rStyle w:val="StyleUnderline"/>
          <w:highlight w:val="green"/>
        </w:rPr>
        <w:t>If the Russian economy</w:t>
      </w:r>
      <w:r w:rsidRPr="00D5677F">
        <w:rPr>
          <w:rStyle w:val="StyleUnderline"/>
        </w:rPr>
        <w:t xml:space="preserve"> continues to </w:t>
      </w:r>
      <w:r w:rsidRPr="00A37B38">
        <w:rPr>
          <w:rStyle w:val="StyleUnderline"/>
          <w:highlight w:val="green"/>
        </w:rPr>
        <w:t>deteriorate</w:t>
      </w:r>
      <w:r w:rsidRPr="00D5677F">
        <w:rPr>
          <w:sz w:val="16"/>
        </w:rPr>
        <w:t xml:space="preserve"> and the regime continue to distance themselves from the West, </w:t>
      </w:r>
      <w:r w:rsidRPr="00A37B38">
        <w:rPr>
          <w:rStyle w:val="StyleUnderline"/>
          <w:highlight w:val="green"/>
        </w:rPr>
        <w:t xml:space="preserve">the </w:t>
      </w:r>
      <w:proofErr w:type="spellStart"/>
      <w:r w:rsidRPr="00A37B38">
        <w:rPr>
          <w:rStyle w:val="StyleUnderline"/>
          <w:highlight w:val="green"/>
        </w:rPr>
        <w:t>centre</w:t>
      </w:r>
      <w:proofErr w:type="spellEnd"/>
      <w:r w:rsidRPr="00A37B38">
        <w:rPr>
          <w:rStyle w:val="StyleUnderline"/>
          <w:highlight w:val="green"/>
        </w:rPr>
        <w:t xml:space="preserve"> may not</w:t>
      </w:r>
      <w:r w:rsidRPr="00D5677F">
        <w:rPr>
          <w:rStyle w:val="StyleUnderline"/>
        </w:rPr>
        <w:t xml:space="preserve"> be capable to maintain legitimacy and </w:t>
      </w:r>
      <w:r w:rsidRPr="00A37B38">
        <w:rPr>
          <w:rStyle w:val="StyleUnderline"/>
          <w:highlight w:val="green"/>
        </w:rPr>
        <w:t>keep the periphery together</w:t>
      </w:r>
      <w:r w:rsidRPr="00D5677F">
        <w:rPr>
          <w:rStyle w:val="StyleUnderline"/>
        </w:rPr>
        <w:t>. Already, some regions and counties are highly indebted</w:t>
      </w:r>
      <w:r w:rsidRPr="00D5677F">
        <w:rPr>
          <w:sz w:val="16"/>
        </w:rPr>
        <w:t>. In other parts, ethnic Russians are a minority. Regions in eastern Russia, rich in raw materials, may look to China for funding. It is, however, probable that Beijing will not want to undermine the stability in Russia.</w:t>
      </w:r>
    </w:p>
    <w:p w14:paraId="52BCE01F" w14:textId="77777777" w:rsidR="002227C1" w:rsidRPr="00D5677F" w:rsidRDefault="002227C1" w:rsidP="002227C1">
      <w:pPr>
        <w:rPr>
          <w:sz w:val="16"/>
        </w:rPr>
      </w:pPr>
      <w:r w:rsidRPr="00D5677F">
        <w:rPr>
          <w:sz w:val="16"/>
        </w:rPr>
        <w:t xml:space="preserve">Closer to the region in focus in this report, </w:t>
      </w:r>
      <w:r w:rsidRPr="00D5677F">
        <w:rPr>
          <w:rStyle w:val="StyleUnderline"/>
        </w:rPr>
        <w:t>Kaliningrad</w:t>
      </w:r>
      <w:r w:rsidRPr="00D5677F">
        <w:rPr>
          <w:sz w:val="16"/>
        </w:rPr>
        <w:t xml:space="preserve"> is an area that </w:t>
      </w:r>
      <w:r w:rsidRPr="00D5677F">
        <w:rPr>
          <w:rStyle w:val="StyleUnderline"/>
        </w:rPr>
        <w:t xml:space="preserve">could distance itself from the Kremlin. Economic </w:t>
      </w:r>
      <w:r w:rsidRPr="00A37B38">
        <w:rPr>
          <w:rStyle w:val="StyleUnderline"/>
          <w:highlight w:val="green"/>
        </w:rPr>
        <w:t>problems</w:t>
      </w:r>
      <w:r w:rsidRPr="00D5677F">
        <w:rPr>
          <w:sz w:val="16"/>
        </w:rPr>
        <w:t xml:space="preserve"> and security concerns form a background that </w:t>
      </w:r>
      <w:r w:rsidRPr="00D5677F">
        <w:rPr>
          <w:rStyle w:val="StyleUnderline"/>
        </w:rPr>
        <w:t xml:space="preserve">could </w:t>
      </w:r>
      <w:r w:rsidRPr="00A37B38">
        <w:rPr>
          <w:rStyle w:val="StyleUnderline"/>
          <w:highlight w:val="green"/>
        </w:rPr>
        <w:t>lead to a</w:t>
      </w:r>
      <w:r w:rsidRPr="00D5677F">
        <w:rPr>
          <w:rStyle w:val="StyleUnderline"/>
        </w:rPr>
        <w:t xml:space="preserve"> political </w:t>
      </w:r>
      <w:r w:rsidRPr="00A37B38">
        <w:rPr>
          <w:rStyle w:val="StyleUnderline"/>
          <w:highlight w:val="green"/>
        </w:rPr>
        <w:t>uprising</w:t>
      </w:r>
      <w:r w:rsidRPr="00D5677F">
        <w:rPr>
          <w:sz w:val="16"/>
        </w:rPr>
        <w:t>. A “Kaliningrad-Maidan” development is at the heart of this scenario. Triggers could also come from outside Kaliningrad, in or in the immediate surrounding of the Russian Federation, or from other factors such as severe pollution.</w:t>
      </w:r>
    </w:p>
    <w:p w14:paraId="32EEE326" w14:textId="77777777" w:rsidR="002227C1" w:rsidRPr="00D5677F" w:rsidRDefault="002227C1" w:rsidP="002227C1">
      <w:pPr>
        <w:rPr>
          <w:sz w:val="16"/>
        </w:rPr>
      </w:pPr>
      <w:r w:rsidRPr="00D5677F">
        <w:rPr>
          <w:sz w:val="16"/>
        </w:rPr>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D5677F">
        <w:rPr>
          <w:sz w:val="16"/>
        </w:rPr>
        <w:t>Storozjevoj</w:t>
      </w:r>
      <w:proofErr w:type="spellEnd"/>
      <w:r w:rsidRPr="00D5677F">
        <w:rPr>
          <w:sz w:val="16"/>
        </w:rPr>
        <w:t xml:space="preserve"> in November 1975 cannot be excluded.</w:t>
      </w:r>
    </w:p>
    <w:p w14:paraId="118D0A24" w14:textId="77777777" w:rsidR="002227C1" w:rsidRPr="00D5677F" w:rsidRDefault="002227C1" w:rsidP="002227C1">
      <w:pPr>
        <w:rPr>
          <w:sz w:val="16"/>
        </w:rPr>
      </w:pPr>
      <w:r w:rsidRPr="00D5677F">
        <w:rPr>
          <w:sz w:val="16"/>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6ACAB8AE" w14:textId="77777777" w:rsidR="002227C1" w:rsidRPr="00D5677F" w:rsidRDefault="002227C1" w:rsidP="002227C1">
      <w:pPr>
        <w:rPr>
          <w:sz w:val="16"/>
        </w:rPr>
      </w:pPr>
      <w:r w:rsidRPr="00D5677F">
        <w:rPr>
          <w:rStyle w:val="StyleUnderline"/>
        </w:rPr>
        <w:t xml:space="preserve">Attempts by </w:t>
      </w:r>
      <w:r w:rsidRPr="00A37B38">
        <w:rPr>
          <w:rStyle w:val="StyleUnderline"/>
          <w:highlight w:val="green"/>
        </w:rPr>
        <w:t>Russia</w:t>
      </w:r>
      <w:r w:rsidRPr="00D5677F">
        <w:rPr>
          <w:rStyle w:val="StyleUnderline"/>
        </w:rPr>
        <w:t xml:space="preserve"> to </w:t>
      </w:r>
      <w:r w:rsidRPr="00A37B38">
        <w:rPr>
          <w:rStyle w:val="StyleUnderline"/>
          <w:highlight w:val="green"/>
        </w:rPr>
        <w:t>influence</w:t>
      </w:r>
      <w:r w:rsidRPr="00D5677F">
        <w:rPr>
          <w:sz w:val="16"/>
        </w:rPr>
        <w:t xml:space="preserve"> certain members in </w:t>
      </w:r>
      <w:r w:rsidRPr="00D5677F">
        <w:rPr>
          <w:rStyle w:val="StyleUnderline"/>
        </w:rPr>
        <w:t xml:space="preserve">the EU, such as Hungary and Cyprus, </w:t>
      </w:r>
      <w:r w:rsidRPr="00A37B38">
        <w:rPr>
          <w:rStyle w:val="StyleUnderline"/>
          <w:highlight w:val="green"/>
        </w:rPr>
        <w:t xml:space="preserve">could </w:t>
      </w:r>
      <w:r w:rsidRPr="00A37B38">
        <w:rPr>
          <w:rStyle w:val="Emphasis"/>
          <w:highlight w:val="green"/>
        </w:rPr>
        <w:t>sow</w:t>
      </w:r>
      <w:r w:rsidRPr="00D5677F">
        <w:rPr>
          <w:rStyle w:val="Emphasis"/>
        </w:rPr>
        <w:t xml:space="preserve"> further </w:t>
      </w:r>
      <w:r w:rsidRPr="00A37B38">
        <w:rPr>
          <w:rStyle w:val="Emphasis"/>
          <w:highlight w:val="green"/>
        </w:rPr>
        <w:t>discord in the EU</w:t>
      </w:r>
      <w:r w:rsidRPr="00D5677F">
        <w:rPr>
          <w:sz w:val="16"/>
        </w:rPr>
        <w:t xml:space="preserve">. At the most severe levels of disintegration, France could adopt policies effectively blocking EU and NATO response in a time of increased tensions. Britain may opt out of the union </w:t>
      </w:r>
      <w:proofErr w:type="gramStart"/>
      <w:r w:rsidRPr="00D5677F">
        <w:rPr>
          <w:sz w:val="16"/>
        </w:rPr>
        <w:t>altogether, or</w:t>
      </w:r>
      <w:proofErr w:type="gramEnd"/>
      <w:r w:rsidRPr="00D5677F">
        <w:rPr>
          <w:sz w:val="16"/>
        </w:rPr>
        <w:t xml:space="preserve"> be forced out if their demands for special status is rejected by the other member states.</w:t>
      </w:r>
    </w:p>
    <w:p w14:paraId="7E1BCE7D" w14:textId="77777777" w:rsidR="002227C1" w:rsidRPr="00D5677F" w:rsidRDefault="002227C1" w:rsidP="002227C1">
      <w:pPr>
        <w:rPr>
          <w:sz w:val="16"/>
        </w:rPr>
      </w:pPr>
      <w:r w:rsidRPr="00D5677F">
        <w:rPr>
          <w:rStyle w:val="StyleUnderline"/>
        </w:rPr>
        <w:t>In</w:t>
      </w:r>
      <w:r w:rsidRPr="00D5677F">
        <w:rPr>
          <w:sz w:val="16"/>
        </w:rPr>
        <w:t xml:space="preserve"> all varieties of </w:t>
      </w:r>
      <w:r w:rsidRPr="00D5677F">
        <w:rPr>
          <w:rStyle w:val="StyleUnderline"/>
        </w:rPr>
        <w:t xml:space="preserve">disintegration, </w:t>
      </w:r>
      <w:r w:rsidRPr="00A37B38">
        <w:rPr>
          <w:rStyle w:val="StyleUnderline"/>
          <w:highlight w:val="green"/>
        </w:rPr>
        <w:t>uncertainty concerning</w:t>
      </w:r>
      <w:r w:rsidRPr="00D5677F">
        <w:rPr>
          <w:rStyle w:val="StyleUnderline"/>
        </w:rPr>
        <w:t xml:space="preserve"> the </w:t>
      </w:r>
      <w:r w:rsidRPr="00A37B38">
        <w:rPr>
          <w:rStyle w:val="Emphasis"/>
          <w:highlight w:val="green"/>
        </w:rPr>
        <w:t>control over</w:t>
      </w:r>
      <w:r w:rsidRPr="00D5677F">
        <w:rPr>
          <w:rStyle w:val="Emphasis"/>
        </w:rPr>
        <w:t xml:space="preserve"> the </w:t>
      </w:r>
      <w:r w:rsidRPr="00A37B38">
        <w:rPr>
          <w:rStyle w:val="Emphasis"/>
          <w:highlight w:val="green"/>
        </w:rPr>
        <w:t>nuclear arsenals</w:t>
      </w:r>
      <w:r w:rsidRPr="00D5677F">
        <w:rPr>
          <w:rStyle w:val="StyleUnderline"/>
        </w:rPr>
        <w:t xml:space="preserve"> will </w:t>
      </w:r>
      <w:r w:rsidRPr="00A37B38">
        <w:rPr>
          <w:rStyle w:val="StyleUnderline"/>
          <w:highlight w:val="green"/>
        </w:rPr>
        <w:t>increase</w:t>
      </w:r>
      <w:r w:rsidRPr="00D5677F">
        <w:rPr>
          <w:sz w:val="16"/>
        </w:rPr>
        <w:t>.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0BCD852E" w14:textId="77777777" w:rsidR="002227C1" w:rsidRPr="00D5677F" w:rsidRDefault="002227C1" w:rsidP="002227C1">
      <w:pPr>
        <w:rPr>
          <w:sz w:val="16"/>
        </w:rPr>
      </w:pPr>
      <w:r w:rsidRPr="00D5677F">
        <w:rPr>
          <w:sz w:val="16"/>
        </w:rPr>
        <w:t>Scenario 2: Ultra-nationalism</w:t>
      </w:r>
    </w:p>
    <w:p w14:paraId="667ADB3F" w14:textId="77777777" w:rsidR="002227C1" w:rsidRPr="00D5677F" w:rsidRDefault="002227C1" w:rsidP="002227C1">
      <w:pPr>
        <w:rPr>
          <w:sz w:val="16"/>
        </w:rPr>
      </w:pPr>
      <w:r w:rsidRPr="00D5677F">
        <w:rPr>
          <w:sz w:val="16"/>
        </w:rPr>
        <w:t xml:space="preserve">If Russian domestic and international policy continues to become more </w:t>
      </w:r>
      <w:proofErr w:type="spellStart"/>
      <w:r w:rsidRPr="00D5677F">
        <w:rPr>
          <w:sz w:val="16"/>
        </w:rPr>
        <w:t>radicalised</w:t>
      </w:r>
      <w:proofErr w:type="spellEnd"/>
      <w:r w:rsidRPr="00D5677F">
        <w:rPr>
          <w:sz w:val="16"/>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A37B38">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A37B38">
        <w:rPr>
          <w:rStyle w:val="StyleUnderline"/>
          <w:highlight w:val="green"/>
        </w:rPr>
        <w:t>could</w:t>
      </w:r>
      <w:r w:rsidRPr="00D5677F">
        <w:rPr>
          <w:rStyle w:val="StyleUnderline"/>
        </w:rPr>
        <w:t xml:space="preserve"> be used to </w:t>
      </w:r>
      <w:r w:rsidRPr="00A37B38">
        <w:rPr>
          <w:rStyle w:val="Emphasis"/>
          <w:highlight w:val="green"/>
        </w:rPr>
        <w:t>deflect</w:t>
      </w:r>
      <w:r w:rsidRPr="00D5677F">
        <w:rPr>
          <w:rStyle w:val="StyleUnderline"/>
        </w:rPr>
        <w:t xml:space="preserve"> growing discontentment</w:t>
      </w:r>
      <w:r w:rsidRPr="00D5677F">
        <w:rPr>
          <w:sz w:val="16"/>
        </w:rPr>
        <w:t>.</w:t>
      </w:r>
    </w:p>
    <w:p w14:paraId="123A002B" w14:textId="77777777" w:rsidR="002227C1" w:rsidRPr="00D5677F" w:rsidRDefault="002227C1" w:rsidP="002227C1">
      <w:pPr>
        <w:rPr>
          <w:sz w:val="16"/>
        </w:rPr>
      </w:pPr>
      <w:r w:rsidRPr="00D5677F">
        <w:rPr>
          <w:sz w:val="16"/>
        </w:rPr>
        <w:t xml:space="preserve">A logical target would be to “protect” zones which are perceived as Russian, </w:t>
      </w:r>
      <w:proofErr w:type="gramStart"/>
      <w:r w:rsidRPr="00D5677F">
        <w:rPr>
          <w:sz w:val="16"/>
        </w:rPr>
        <w:t>e.g.</w:t>
      </w:r>
      <w:proofErr w:type="gramEnd"/>
      <w:r w:rsidRPr="00D5677F">
        <w:rPr>
          <w:sz w:val="16"/>
        </w:rPr>
        <w:t xml:space="preserve"> where there are Russian ethnic minorities or even just Russian-speaking areas. Such rhetoric was and is used in the Ukraine.</w:t>
      </w:r>
    </w:p>
    <w:p w14:paraId="562523E6" w14:textId="77777777" w:rsidR="002227C1" w:rsidRPr="00D5677F" w:rsidRDefault="002227C1" w:rsidP="002227C1">
      <w:pPr>
        <w:rPr>
          <w:sz w:val="16"/>
        </w:rPr>
      </w:pPr>
      <w:r w:rsidRPr="00D5677F">
        <w:rPr>
          <w:sz w:val="16"/>
        </w:rPr>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D5677F">
        <w:rPr>
          <w:sz w:val="16"/>
        </w:rPr>
        <w:t>Kharkiv</w:t>
      </w:r>
      <w:proofErr w:type="spellEnd"/>
      <w:r w:rsidRPr="00D5677F">
        <w:rPr>
          <w:sz w:val="16"/>
        </w:rPr>
        <w:t xml:space="preserve"> or Odessa, are possible. </w:t>
      </w:r>
      <w:r w:rsidRPr="00A37B38">
        <w:rPr>
          <w:rStyle w:val="StyleUnderline"/>
          <w:highlight w:val="green"/>
        </w:rPr>
        <w:t xml:space="preserve">As a distraction, conflicts in </w:t>
      </w:r>
      <w:r w:rsidRPr="00A37B38">
        <w:rPr>
          <w:rStyle w:val="Emphasis"/>
          <w:highlight w:val="green"/>
        </w:rPr>
        <w:t>Moldavia</w:t>
      </w:r>
      <w:r w:rsidRPr="00D5677F">
        <w:rPr>
          <w:rStyle w:val="StyleUnderline"/>
        </w:rPr>
        <w:t xml:space="preserve"> can be </w:t>
      </w:r>
      <w:proofErr w:type="spellStart"/>
      <w:r w:rsidRPr="00D5677F">
        <w:rPr>
          <w:rStyle w:val="StyleUnderline"/>
        </w:rPr>
        <w:t>fuelled</w:t>
      </w:r>
      <w:proofErr w:type="spellEnd"/>
      <w:r w:rsidRPr="00D5677F">
        <w:rPr>
          <w:sz w:val="16"/>
        </w:rPr>
        <w:t>.</w:t>
      </w:r>
    </w:p>
    <w:p w14:paraId="69DF03D2" w14:textId="77777777" w:rsidR="002227C1" w:rsidRPr="00D5677F" w:rsidRDefault="002227C1" w:rsidP="002227C1">
      <w:pPr>
        <w:rPr>
          <w:sz w:val="16"/>
        </w:rPr>
      </w:pPr>
      <w:r w:rsidRPr="00D5677F">
        <w:rPr>
          <w:rStyle w:val="StyleUnderline"/>
        </w:rPr>
        <w:t>If the West</w:t>
      </w:r>
      <w:r w:rsidRPr="00D5677F">
        <w:rPr>
          <w:sz w:val="16"/>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A37B38">
        <w:rPr>
          <w:rStyle w:val="StyleUnderline"/>
          <w:highlight w:val="green"/>
        </w:rPr>
        <w:t>risk increases for</w:t>
      </w:r>
      <w:r w:rsidRPr="00D5677F">
        <w:rPr>
          <w:rStyle w:val="StyleUnderline"/>
        </w:rPr>
        <w:t xml:space="preserve"> </w:t>
      </w:r>
      <w:r w:rsidRPr="00D5677F">
        <w:rPr>
          <w:rStyle w:val="Emphasis"/>
        </w:rPr>
        <w:t xml:space="preserve">further </w:t>
      </w:r>
      <w:r w:rsidRPr="00A37B38">
        <w:rPr>
          <w:rStyle w:val="Emphasis"/>
          <w:highlight w:val="green"/>
        </w:rPr>
        <w:t>escalation</w:t>
      </w:r>
      <w:r w:rsidRPr="00D5677F">
        <w:rPr>
          <w:rStyle w:val="StyleUnderline"/>
        </w:rPr>
        <w:t xml:space="preserve"> of the conflict</w:t>
      </w:r>
      <w:r w:rsidRPr="00D5677F">
        <w:rPr>
          <w:sz w:val="16"/>
        </w:rPr>
        <w:t xml:space="preserve">. </w:t>
      </w:r>
      <w:r w:rsidRPr="00D5677F">
        <w:rPr>
          <w:rStyle w:val="StyleUnderline"/>
        </w:rPr>
        <w:t>Remaining passive, on the other hand, runs the risk that Russia perceives that it could act against other targets</w:t>
      </w:r>
      <w:r w:rsidRPr="00D5677F">
        <w:rPr>
          <w:sz w:val="16"/>
        </w:rPr>
        <w:t>.</w:t>
      </w:r>
    </w:p>
    <w:p w14:paraId="2BA28441" w14:textId="77777777" w:rsidR="002227C1" w:rsidRPr="00D5677F" w:rsidRDefault="002227C1" w:rsidP="002227C1">
      <w:pPr>
        <w:rPr>
          <w:sz w:val="16"/>
        </w:rPr>
      </w:pPr>
      <w:r w:rsidRPr="00A37B38">
        <w:rPr>
          <w:rStyle w:val="StyleUnderline"/>
          <w:highlight w:val="green"/>
        </w:rPr>
        <w:t>A second</w:t>
      </w:r>
      <w:r w:rsidRPr="00D5677F">
        <w:rPr>
          <w:rStyle w:val="StyleUnderline"/>
        </w:rPr>
        <w:t xml:space="preserve"> country that could be the </w:t>
      </w:r>
      <w:r w:rsidRPr="00A37B38">
        <w:rPr>
          <w:rStyle w:val="StyleUnderline"/>
          <w:highlight w:val="green"/>
        </w:rPr>
        <w:t>target</w:t>
      </w:r>
      <w:r w:rsidRPr="00D5677F">
        <w:rPr>
          <w:rStyle w:val="StyleUnderline"/>
        </w:rPr>
        <w:t xml:space="preserve"> of Russian nationalism </w:t>
      </w:r>
      <w:r w:rsidRPr="00A37B38">
        <w:rPr>
          <w:rStyle w:val="StyleUnderline"/>
          <w:highlight w:val="green"/>
        </w:rPr>
        <w:t xml:space="preserve">is </w:t>
      </w:r>
      <w:r w:rsidRPr="00A37B38">
        <w:rPr>
          <w:rStyle w:val="Emphasis"/>
          <w:highlight w:val="green"/>
        </w:rPr>
        <w:t>Belarus</w:t>
      </w:r>
      <w:r w:rsidRPr="00D5677F">
        <w:rPr>
          <w:sz w:val="16"/>
        </w:rPr>
        <w:t xml:space="preserve">. Judging by </w:t>
      </w:r>
      <w:proofErr w:type="gramStart"/>
      <w:r w:rsidRPr="00D5677F">
        <w:rPr>
          <w:sz w:val="16"/>
        </w:rPr>
        <w:t>president</w:t>
      </w:r>
      <w:proofErr w:type="gramEnd"/>
      <w:r w:rsidRPr="00D5677F">
        <w:rPr>
          <w:sz w:val="16"/>
        </w:rPr>
        <w:t xml:space="preserve"> Putin’s justification of the annexation of Crimea, Belarus would similarly be a legitimate candidate for “re-inclusion” in Russia.</w:t>
      </w:r>
    </w:p>
    <w:p w14:paraId="14B879D9" w14:textId="77777777" w:rsidR="002227C1" w:rsidRPr="00D5677F" w:rsidRDefault="002227C1" w:rsidP="002227C1">
      <w:pPr>
        <w:rPr>
          <w:sz w:val="14"/>
          <w:szCs w:val="20"/>
        </w:rPr>
      </w:pPr>
      <w:r w:rsidRPr="00D5677F">
        <w:rPr>
          <w:sz w:val="14"/>
          <w:szCs w:val="20"/>
        </w:rPr>
        <w:t xml:space="preserve">There are indications that the regime in Belarus </w:t>
      </w:r>
      <w:proofErr w:type="gramStart"/>
      <w:r w:rsidRPr="00D5677F">
        <w:rPr>
          <w:sz w:val="14"/>
          <w:szCs w:val="20"/>
        </w:rPr>
        <w:t>are</w:t>
      </w:r>
      <w:proofErr w:type="gramEnd"/>
      <w:r w:rsidRPr="00D5677F">
        <w:rPr>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D5677F">
        <w:rPr>
          <w:sz w:val="14"/>
          <w:szCs w:val="20"/>
        </w:rPr>
        <w:t>president</w:t>
      </w:r>
      <w:proofErr w:type="gramEnd"/>
      <w:r w:rsidRPr="00D5677F">
        <w:rPr>
          <w:sz w:val="14"/>
          <w:szCs w:val="20"/>
        </w:rPr>
        <w:t xml:space="preserve"> Putin to be greater than of Lukashenko himself.</w:t>
      </w:r>
    </w:p>
    <w:p w14:paraId="04273135" w14:textId="77777777" w:rsidR="002227C1" w:rsidRPr="00D5677F" w:rsidRDefault="002227C1" w:rsidP="002227C1">
      <w:pPr>
        <w:rPr>
          <w:sz w:val="14"/>
          <w:szCs w:val="20"/>
        </w:rPr>
      </w:pPr>
      <w:r w:rsidRPr="00D5677F">
        <w:rPr>
          <w:sz w:val="14"/>
          <w:szCs w:val="20"/>
        </w:rPr>
        <w:t xml:space="preserve">Belarus has also passed laws permitting prosecution of non-regular armed troops, </w:t>
      </w:r>
      <w:proofErr w:type="gramStart"/>
      <w:r w:rsidRPr="00D5677F">
        <w:rPr>
          <w:sz w:val="14"/>
          <w:szCs w:val="20"/>
        </w:rPr>
        <w:t>as a consequence of</w:t>
      </w:r>
      <w:proofErr w:type="gramEnd"/>
      <w:r w:rsidRPr="00D5677F">
        <w:rPr>
          <w:sz w:val="14"/>
          <w:szCs w:val="20"/>
        </w:rPr>
        <w:t xml:space="preserve"> the Russian method employed in the annexation of Crimea. In the economic sphere, Russia has complained that Belarus is profiting from sanctions against Russia.</w:t>
      </w:r>
    </w:p>
    <w:p w14:paraId="6E977AA5" w14:textId="77777777" w:rsidR="002227C1" w:rsidRPr="00D5677F" w:rsidRDefault="002227C1" w:rsidP="002227C1">
      <w:pPr>
        <w:rPr>
          <w:sz w:val="14"/>
          <w:szCs w:val="20"/>
        </w:rPr>
      </w:pPr>
      <w:r w:rsidRPr="00D5677F">
        <w:rPr>
          <w:sz w:val="14"/>
          <w:szCs w:val="20"/>
        </w:rPr>
        <w:t xml:space="preserve">Any attempts from Russia to enter Belarus’ with military means would probably not be met by any effective resistance from the Belorussian security apparatus. The opportunities for Russia are in some ways more </w:t>
      </w:r>
      <w:proofErr w:type="spellStart"/>
      <w:r w:rsidRPr="00D5677F">
        <w:rPr>
          <w:sz w:val="14"/>
          <w:szCs w:val="20"/>
        </w:rPr>
        <w:t>favourable</w:t>
      </w:r>
      <w:proofErr w:type="spellEnd"/>
      <w:r w:rsidRPr="00D5677F">
        <w:rPr>
          <w:sz w:val="14"/>
          <w:szCs w:val="20"/>
        </w:rPr>
        <w:t xml:space="preserve"> here than in Ukraine, due to the close cooperation between the countries’ armies and intelligence services. Passive resistance cannot be ruled out but would not mean much in a short-term.</w:t>
      </w:r>
    </w:p>
    <w:p w14:paraId="4448F537" w14:textId="77777777" w:rsidR="002227C1" w:rsidRPr="00D5677F" w:rsidRDefault="002227C1" w:rsidP="002227C1">
      <w:pPr>
        <w:rPr>
          <w:sz w:val="16"/>
        </w:rPr>
      </w:pPr>
      <w:r w:rsidRPr="00D5677F">
        <w:rPr>
          <w:sz w:val="16"/>
        </w:rPr>
        <w:t xml:space="preserve">However, </w:t>
      </w:r>
      <w:r w:rsidRPr="00D5677F">
        <w:rPr>
          <w:rStyle w:val="StyleUnderline"/>
        </w:rPr>
        <w:t>tensions</w:t>
      </w:r>
      <w:r w:rsidRPr="00D5677F">
        <w:rPr>
          <w:sz w:val="16"/>
        </w:rPr>
        <w:t xml:space="preserve"> with other former Soviet Union republics, </w:t>
      </w:r>
      <w:r w:rsidRPr="00D5677F">
        <w:rPr>
          <w:rStyle w:val="StyleUnderline"/>
        </w:rPr>
        <w:t>with the EU and</w:t>
      </w:r>
      <w:r w:rsidRPr="00D5677F">
        <w:rPr>
          <w:sz w:val="16"/>
        </w:rPr>
        <w:t xml:space="preserve"> with </w:t>
      </w:r>
      <w:r w:rsidRPr="00D5677F">
        <w:rPr>
          <w:rStyle w:val="StyleUnderline"/>
        </w:rPr>
        <w:t>NATO would surely increase</w:t>
      </w:r>
      <w:r w:rsidRPr="00D5677F">
        <w:rPr>
          <w:sz w:val="16"/>
        </w:rPr>
        <w:t xml:space="preserve">. Polish and Lithuanian forces would probably mobilize to counteract spillover effects. EU policy would be substantially revised. Belorussian citizens would attempt to flee, primarily to </w:t>
      </w:r>
      <w:proofErr w:type="spellStart"/>
      <w:r w:rsidRPr="00D5677F">
        <w:rPr>
          <w:sz w:val="16"/>
        </w:rPr>
        <w:t>neighbouring</w:t>
      </w:r>
      <w:proofErr w:type="spellEnd"/>
      <w:r w:rsidRPr="00D5677F">
        <w:rPr>
          <w:sz w:val="16"/>
        </w:rPr>
        <w:t xml:space="preserve"> Poland, Lithuania and Latvia.</w:t>
      </w:r>
    </w:p>
    <w:p w14:paraId="3DF420C3" w14:textId="77777777" w:rsidR="002227C1" w:rsidRPr="00D5677F" w:rsidRDefault="002227C1" w:rsidP="002227C1">
      <w:pPr>
        <w:rPr>
          <w:sz w:val="16"/>
        </w:rPr>
      </w:pPr>
      <w:r w:rsidRPr="00D5677F">
        <w:rPr>
          <w:sz w:val="16"/>
        </w:rPr>
        <w:t xml:space="preserve">The </w:t>
      </w:r>
      <w:r w:rsidRPr="00D5677F">
        <w:rPr>
          <w:rStyle w:val="StyleUnderline"/>
        </w:rPr>
        <w:t>Russia</w:t>
      </w:r>
      <w:r w:rsidRPr="00D5677F">
        <w:rPr>
          <w:sz w:val="16"/>
        </w:rPr>
        <w:t xml:space="preserve">n government </w:t>
      </w:r>
      <w:r w:rsidRPr="00D5677F">
        <w:rPr>
          <w:rStyle w:val="StyleUnderline"/>
        </w:rPr>
        <w:t>would</w:t>
      </w:r>
      <w:r w:rsidRPr="00D5677F">
        <w:rPr>
          <w:sz w:val="16"/>
        </w:rPr>
        <w:t xml:space="preserve"> also </w:t>
      </w:r>
      <w:r w:rsidRPr="00D5677F">
        <w:rPr>
          <w:rStyle w:val="StyleUnderline"/>
        </w:rPr>
        <w:t>threaten the Baltic states</w:t>
      </w:r>
      <w:r w:rsidRPr="00D5677F">
        <w:rPr>
          <w:sz w:val="16"/>
        </w:rPr>
        <w:t xml:space="preserve">, in order to undermine their economies and try to influence policy in these countries. Estonia, Latvia and Lithuania would be in a precarious situation. While they need to strengthen their civil and military </w:t>
      </w:r>
      <w:proofErr w:type="spellStart"/>
      <w:r w:rsidRPr="00D5677F">
        <w:rPr>
          <w:sz w:val="16"/>
        </w:rPr>
        <w:t>defence</w:t>
      </w:r>
      <w:proofErr w:type="spellEnd"/>
      <w:r w:rsidRPr="00D5677F">
        <w:rPr>
          <w:sz w:val="16"/>
        </w:rPr>
        <w:t>, they must retain credibility with their allies and not be perceived as to exaggerate the Russian threat. The higher the tensions, the more sensitive the world is to psychological influence.</w:t>
      </w:r>
    </w:p>
    <w:p w14:paraId="5999B440" w14:textId="77777777" w:rsidR="002227C1" w:rsidRPr="00D5677F" w:rsidRDefault="002227C1" w:rsidP="002227C1">
      <w:pPr>
        <w:rPr>
          <w:sz w:val="16"/>
        </w:rPr>
      </w:pPr>
      <w:r w:rsidRPr="00A37B38">
        <w:rPr>
          <w:rStyle w:val="StyleUnderline"/>
          <w:highlight w:val="green"/>
        </w:rPr>
        <w:t>Russia would</w:t>
      </w:r>
      <w:r w:rsidRPr="00D5677F">
        <w:rPr>
          <w:sz w:val="16"/>
        </w:rPr>
        <w:t xml:space="preserve">, in this scenario, also </w:t>
      </w:r>
      <w:r w:rsidRPr="00A37B38">
        <w:rPr>
          <w:rStyle w:val="StyleUnderline"/>
          <w:highlight w:val="green"/>
        </w:rPr>
        <w:t>fan nationalism in</w:t>
      </w:r>
      <w:r w:rsidRPr="00D5677F">
        <w:rPr>
          <w:sz w:val="16"/>
        </w:rPr>
        <w:t xml:space="preserve"> other parts of </w:t>
      </w:r>
      <w:r w:rsidRPr="00D5677F">
        <w:rPr>
          <w:rStyle w:val="StyleUnderline"/>
        </w:rPr>
        <w:t xml:space="preserve">Europe through political and financial support. </w:t>
      </w:r>
      <w:r w:rsidRPr="00A37B38">
        <w:rPr>
          <w:rStyle w:val="Emphasis"/>
          <w:highlight w:val="green"/>
        </w:rPr>
        <w:t>West Balkan</w:t>
      </w:r>
      <w:r w:rsidRPr="00D5677F">
        <w:rPr>
          <w:rStyle w:val="StyleUnderline"/>
        </w:rPr>
        <w:t xml:space="preserve"> is particularly vulnerable</w:t>
      </w:r>
      <w:r w:rsidRPr="00D5677F">
        <w:rPr>
          <w:sz w:val="16"/>
        </w:rPr>
        <w:t xml:space="preserve">, as the EU and the US have invested considerable political capital in the region with only mixed success. </w:t>
      </w:r>
      <w:r w:rsidRPr="00D5677F">
        <w:rPr>
          <w:rStyle w:val="StyleUnderline"/>
        </w:rPr>
        <w:t>Bosnia, Kosovo and Macedonia have stagnated</w:t>
      </w:r>
      <w:r w:rsidRPr="00D5677F">
        <w:rPr>
          <w:sz w:val="16"/>
        </w:rPr>
        <w:t xml:space="preserve"> in their political and economic development with high levels of unemployment, political </w:t>
      </w:r>
      <w:proofErr w:type="spellStart"/>
      <w:r w:rsidRPr="00D5677F">
        <w:rPr>
          <w:sz w:val="16"/>
        </w:rPr>
        <w:t>polarisation</w:t>
      </w:r>
      <w:proofErr w:type="spellEnd"/>
      <w:r w:rsidRPr="00D5677F">
        <w:rPr>
          <w:sz w:val="16"/>
        </w:rPr>
        <w:t xml:space="preserve"> and even the establishing of Islamic fundamentalist cells: </w:t>
      </w:r>
      <w:r w:rsidRPr="00D5677F">
        <w:rPr>
          <w:rStyle w:val="StyleUnderline"/>
        </w:rPr>
        <w:t>a fertile ground for nationalist movements</w:t>
      </w:r>
      <w:r w:rsidRPr="00D5677F">
        <w:rPr>
          <w:sz w:val="16"/>
        </w:rPr>
        <w:t>.</w:t>
      </w:r>
    </w:p>
    <w:p w14:paraId="78A4EC2A" w14:textId="77777777" w:rsidR="002227C1" w:rsidRPr="00D5677F" w:rsidRDefault="002227C1" w:rsidP="002227C1">
      <w:pPr>
        <w:rPr>
          <w:sz w:val="16"/>
        </w:rPr>
      </w:pPr>
      <w:r w:rsidRPr="00D5677F">
        <w:rPr>
          <w:sz w:val="16"/>
        </w:rPr>
        <w:t xml:space="preserve">Finally, </w:t>
      </w:r>
      <w:r w:rsidRPr="00D5677F">
        <w:rPr>
          <w:rStyle w:val="StyleUnderline"/>
        </w:rPr>
        <w:t>Russian ultra-nationalism would</w:t>
      </w:r>
      <w:r w:rsidRPr="00D5677F">
        <w:rPr>
          <w:sz w:val="16"/>
        </w:rPr>
        <w:t xml:space="preserve"> also </w:t>
      </w:r>
      <w:r w:rsidRPr="00D5677F">
        <w:rPr>
          <w:rStyle w:val="StyleUnderline"/>
        </w:rPr>
        <w:t>be directed inwards</w:t>
      </w:r>
      <w:r w:rsidRPr="00D5677F">
        <w:rPr>
          <w:sz w:val="16"/>
        </w:rPr>
        <w:t xml:space="preserve">, with an escalated persecution of the domestic political opposition, independent media, and </w:t>
      </w:r>
      <w:proofErr w:type="spellStart"/>
      <w:r w:rsidRPr="00D5677F">
        <w:rPr>
          <w:sz w:val="16"/>
        </w:rPr>
        <w:t>nationalisation</w:t>
      </w:r>
      <w:proofErr w:type="spellEnd"/>
      <w:r w:rsidRPr="00D5677F">
        <w:rPr>
          <w:sz w:val="16"/>
        </w:rPr>
        <w:t xml:space="preserve"> of foreign assets. This will be </w:t>
      </w:r>
      <w:r w:rsidRPr="00D5677F">
        <w:rPr>
          <w:rStyle w:val="StyleUnderline"/>
        </w:rPr>
        <w:t>combined with attacks on minority groups</w:t>
      </w:r>
      <w:r w:rsidRPr="00D5677F">
        <w:rPr>
          <w:sz w:val="16"/>
        </w:rPr>
        <w:t>, especially on Jews.</w:t>
      </w:r>
    </w:p>
    <w:p w14:paraId="6A04FD31" w14:textId="77777777" w:rsidR="002227C1" w:rsidRPr="00D5677F" w:rsidRDefault="002227C1" w:rsidP="002227C1">
      <w:pPr>
        <w:rPr>
          <w:sz w:val="16"/>
        </w:rPr>
      </w:pPr>
      <w:r w:rsidRPr="00D5677F">
        <w:rPr>
          <w:sz w:val="16"/>
        </w:rPr>
        <w:t>This scenario could happen separately or as a precursor to the final, and most dangerous, scenario.</w:t>
      </w:r>
    </w:p>
    <w:p w14:paraId="5C723D68" w14:textId="77777777" w:rsidR="002227C1" w:rsidRPr="00D5677F" w:rsidRDefault="002227C1" w:rsidP="002227C1">
      <w:pPr>
        <w:rPr>
          <w:sz w:val="16"/>
        </w:rPr>
      </w:pPr>
      <w:r w:rsidRPr="00D5677F">
        <w:rPr>
          <w:sz w:val="16"/>
        </w:rPr>
        <w:t>Scenario 3: Test of strength</w:t>
      </w:r>
    </w:p>
    <w:p w14:paraId="25AA9B3F" w14:textId="77777777" w:rsidR="002227C1" w:rsidRPr="005E18B1" w:rsidRDefault="002227C1" w:rsidP="002227C1">
      <w:pPr>
        <w:rPr>
          <w:sz w:val="12"/>
          <w:szCs w:val="18"/>
        </w:rPr>
      </w:pPr>
      <w:r w:rsidRPr="00D5677F">
        <w:rPr>
          <w:sz w:val="16"/>
        </w:rPr>
        <w:t xml:space="preserve">In this scenario, </w:t>
      </w:r>
      <w:r w:rsidRPr="00A37B38">
        <w:rPr>
          <w:rStyle w:val="StyleUnderline"/>
          <w:highlight w:val="green"/>
        </w:rPr>
        <w:t>Russia would</w:t>
      </w:r>
      <w:r w:rsidRPr="00D5677F">
        <w:rPr>
          <w:rStyle w:val="StyleUnderline"/>
        </w:rPr>
        <w:t xml:space="preserve"> attempt to </w:t>
      </w:r>
      <w:r w:rsidRPr="00A37B38">
        <w:rPr>
          <w:rStyle w:val="StyleUnderline"/>
          <w:highlight w:val="green"/>
        </w:rPr>
        <w:t>break NATO through challenging</w:t>
      </w:r>
      <w:r w:rsidRPr="00D5677F">
        <w:rPr>
          <w:sz w:val="16"/>
        </w:rPr>
        <w:t xml:space="preserve"> of one or more of </w:t>
      </w:r>
      <w:r w:rsidRPr="00D5677F">
        <w:rPr>
          <w:rStyle w:val="StyleUnderline"/>
        </w:rPr>
        <w:t xml:space="preserve">the </w:t>
      </w:r>
      <w:r w:rsidRPr="00A37B38">
        <w:rPr>
          <w:rStyle w:val="StyleUnderline"/>
          <w:highlight w:val="green"/>
        </w:rPr>
        <w:t>Baltic states</w:t>
      </w:r>
      <w:r w:rsidRPr="005E18B1">
        <w:rPr>
          <w:sz w:val="12"/>
          <w:szCs w:val="18"/>
        </w:rPr>
        <w:t>. The objective would be to demonstrate to alliance members that NATO’s response is too late and too weak.</w:t>
      </w:r>
    </w:p>
    <w:p w14:paraId="1D1278E9" w14:textId="77777777" w:rsidR="002227C1" w:rsidRPr="005E18B1" w:rsidRDefault="002227C1" w:rsidP="002227C1">
      <w:pPr>
        <w:rPr>
          <w:sz w:val="12"/>
          <w:szCs w:val="18"/>
        </w:rPr>
      </w:pPr>
      <w:r w:rsidRPr="005E18B1">
        <w:rPr>
          <w:sz w:val="12"/>
          <w:szCs w:val="18"/>
        </w:rPr>
        <w:t xml:space="preserve">A precondition for success is a distraction through a crisis by an intermediator, which would tie down especially American attention and resources. The distraction could come in many forms, </w:t>
      </w:r>
      <w:proofErr w:type="gramStart"/>
      <w:r w:rsidRPr="005E18B1">
        <w:rPr>
          <w:sz w:val="12"/>
          <w:szCs w:val="18"/>
        </w:rPr>
        <w:t>e.g.</w:t>
      </w:r>
      <w:proofErr w:type="gramEnd"/>
      <w:r w:rsidRPr="005E18B1">
        <w:rPr>
          <w:sz w:val="12"/>
          <w:szCs w:val="18"/>
        </w:rPr>
        <w:t xml:space="preserve"> by partnering with North Korea, fanning war in the Middle East, or even hidden support for terrorists.</w:t>
      </w:r>
    </w:p>
    <w:p w14:paraId="68B53EE2" w14:textId="77777777" w:rsidR="002227C1" w:rsidRPr="005E18B1" w:rsidRDefault="002227C1" w:rsidP="002227C1">
      <w:pPr>
        <w:rPr>
          <w:sz w:val="12"/>
          <w:szCs w:val="18"/>
        </w:rPr>
      </w:pPr>
      <w:r w:rsidRPr="005E18B1">
        <w:rPr>
          <w:sz w:val="12"/>
          <w:szCs w:val="18"/>
        </w:rPr>
        <w:t xml:space="preserve">If the current </w:t>
      </w:r>
      <w:proofErr w:type="spellStart"/>
      <w:r w:rsidRPr="005E18B1">
        <w:rPr>
          <w:sz w:val="12"/>
          <w:szCs w:val="18"/>
        </w:rPr>
        <w:t>polarisation</w:t>
      </w:r>
      <w:proofErr w:type="spellEnd"/>
      <w:r w:rsidRPr="005E18B1">
        <w:rPr>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0C3A65CE" w14:textId="77777777" w:rsidR="002227C1" w:rsidRPr="005E18B1" w:rsidRDefault="002227C1" w:rsidP="002227C1">
      <w:pPr>
        <w:rPr>
          <w:sz w:val="12"/>
          <w:szCs w:val="18"/>
        </w:rPr>
      </w:pPr>
      <w:r w:rsidRPr="005E18B1">
        <w:rPr>
          <w:sz w:val="12"/>
          <w:szCs w:val="18"/>
        </w:rPr>
        <w:t>An attack on any Baltic state would directly affect Swedish territory and air space. In the worst-case scenario, it will happen immediately before open conflict with NATO.</w:t>
      </w:r>
    </w:p>
    <w:p w14:paraId="3760536C" w14:textId="77777777" w:rsidR="002227C1" w:rsidRPr="005E18B1" w:rsidRDefault="002227C1" w:rsidP="002227C1">
      <w:pPr>
        <w:rPr>
          <w:sz w:val="12"/>
          <w:szCs w:val="18"/>
        </w:rPr>
      </w:pP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056D29EF" w14:textId="77777777" w:rsidR="002227C1" w:rsidRPr="005E18B1" w:rsidRDefault="002227C1" w:rsidP="002227C1">
      <w:pPr>
        <w:rPr>
          <w:sz w:val="12"/>
          <w:szCs w:val="18"/>
        </w:rPr>
      </w:pPr>
      <w:r w:rsidRPr="005E18B1">
        <w:rPr>
          <w:sz w:val="12"/>
          <w:szCs w:val="18"/>
        </w:rPr>
        <w:t xml:space="preserve">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5E18B1">
        <w:rPr>
          <w:sz w:val="12"/>
          <w:szCs w:val="18"/>
        </w:rPr>
        <w:t>legimize</w:t>
      </w:r>
      <w:proofErr w:type="spellEnd"/>
      <w:r w:rsidRPr="005E18B1">
        <w:rPr>
          <w:sz w:val="12"/>
          <w:szCs w:val="18"/>
        </w:rPr>
        <w:t xml:space="preserve"> action and as grounds for </w:t>
      </w:r>
      <w:proofErr w:type="spellStart"/>
      <w:r w:rsidRPr="005E18B1">
        <w:rPr>
          <w:sz w:val="12"/>
          <w:szCs w:val="18"/>
        </w:rPr>
        <w:t>destabilisation</w:t>
      </w:r>
      <w:proofErr w:type="spellEnd"/>
      <w:r w:rsidRPr="005E18B1">
        <w:rPr>
          <w:sz w:val="12"/>
          <w:szCs w:val="18"/>
        </w:rPr>
        <w:t xml:space="preserve">, especially around the border town </w:t>
      </w:r>
      <w:proofErr w:type="spellStart"/>
      <w:r w:rsidRPr="005E18B1">
        <w:rPr>
          <w:sz w:val="12"/>
          <w:szCs w:val="18"/>
        </w:rPr>
        <w:t>Narva</w:t>
      </w:r>
      <w:proofErr w:type="spellEnd"/>
      <w:r w:rsidRPr="005E18B1">
        <w:rPr>
          <w:sz w:val="12"/>
          <w:szCs w:val="18"/>
        </w:rPr>
        <w:t xml:space="preserve"> where more than 90% of the population is ethnic Russian.</w:t>
      </w:r>
    </w:p>
    <w:p w14:paraId="47EE652E" w14:textId="77777777" w:rsidR="002227C1" w:rsidRPr="005E18B1" w:rsidRDefault="002227C1" w:rsidP="002227C1">
      <w:pPr>
        <w:rPr>
          <w:sz w:val="12"/>
          <w:szCs w:val="18"/>
        </w:rPr>
      </w:pPr>
      <w:r w:rsidRPr="005E18B1">
        <w:rPr>
          <w:sz w:val="12"/>
          <w:szCs w:val="18"/>
        </w:rPr>
        <w:t xml:space="preserve">Latvia is the most vulnerable of the three states. The economy is weaker; the Russian minority is about the same as in Estonia; and Russian </w:t>
      </w:r>
      <w:proofErr w:type="spellStart"/>
      <w:r w:rsidRPr="005E18B1">
        <w:rPr>
          <w:sz w:val="12"/>
          <w:szCs w:val="18"/>
        </w:rPr>
        <w:t>organised</w:t>
      </w:r>
      <w:proofErr w:type="spellEnd"/>
      <w:r w:rsidRPr="005E18B1">
        <w:rPr>
          <w:sz w:val="12"/>
          <w:szCs w:val="18"/>
        </w:rPr>
        <w:t xml:space="preserve"> crime has a strong hold. Especially the eastern parts of the country are vulnerable to Russian influence.</w:t>
      </w:r>
    </w:p>
    <w:p w14:paraId="1FAC67C2" w14:textId="77777777" w:rsidR="002227C1" w:rsidRPr="005E18B1" w:rsidRDefault="002227C1" w:rsidP="002227C1">
      <w:pPr>
        <w:rPr>
          <w:sz w:val="12"/>
          <w:szCs w:val="18"/>
        </w:rPr>
      </w:pP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34155358" w14:textId="77777777" w:rsidR="002227C1" w:rsidRPr="005E18B1" w:rsidRDefault="002227C1" w:rsidP="002227C1">
      <w:pPr>
        <w:rPr>
          <w:sz w:val="12"/>
          <w:szCs w:val="18"/>
        </w:rPr>
      </w:pPr>
      <w:r w:rsidRPr="005E18B1">
        <w:rPr>
          <w:sz w:val="12"/>
          <w:szCs w:val="18"/>
        </w:rPr>
        <w:t xml:space="preserve">How fast Sweden will become involved depends on the extent of open, armed actions against one or </w:t>
      </w:r>
      <w:proofErr w:type="gramStart"/>
      <w:r w:rsidRPr="005E18B1">
        <w:rPr>
          <w:sz w:val="12"/>
          <w:szCs w:val="18"/>
        </w:rPr>
        <w:t>all of</w:t>
      </w:r>
      <w:proofErr w:type="gramEnd"/>
      <w:r w:rsidRPr="005E18B1">
        <w:rPr>
          <w:sz w:val="12"/>
          <w:szCs w:val="18"/>
        </w:rPr>
        <w:t xml:space="preserve"> the Baltic States.</w:t>
      </w:r>
    </w:p>
    <w:p w14:paraId="312B36F4" w14:textId="77777777" w:rsidR="002227C1" w:rsidRPr="005E18B1" w:rsidRDefault="002227C1" w:rsidP="002227C1">
      <w:pPr>
        <w:rPr>
          <w:sz w:val="12"/>
          <w:szCs w:val="18"/>
        </w:rPr>
      </w:pP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61E7FC44" w14:textId="77777777" w:rsidR="002227C1" w:rsidRPr="005E18B1" w:rsidRDefault="002227C1" w:rsidP="002227C1">
      <w:pPr>
        <w:rPr>
          <w:sz w:val="12"/>
          <w:szCs w:val="18"/>
        </w:rPr>
      </w:pPr>
      <w:r w:rsidRPr="005E18B1">
        <w:rPr>
          <w:sz w:val="12"/>
          <w:szCs w:val="18"/>
        </w:rPr>
        <w:t xml:space="preserve">NATO would try to respond in a controlled manner, </w:t>
      </w:r>
      <w:proofErr w:type="gramStart"/>
      <w:r w:rsidRPr="005E18B1">
        <w:rPr>
          <w:sz w:val="12"/>
          <w:szCs w:val="18"/>
        </w:rPr>
        <w:t>i.e.</w:t>
      </w:r>
      <w:proofErr w:type="gramEnd"/>
      <w:r w:rsidRPr="005E18B1">
        <w:rPr>
          <w:sz w:val="12"/>
          <w:szCs w:val="18"/>
        </w:rPr>
        <w:t xml:space="preserve"> prioritizing transports by air and sea. This would mean greatly increased traffic in and over the Baltic Sea. </w:t>
      </w:r>
      <w:r w:rsidRPr="00A37B38">
        <w:rPr>
          <w:rStyle w:val="StyleUnderline"/>
          <w:highlight w:val="green"/>
        </w:rPr>
        <w:t>Tensions</w:t>
      </w:r>
      <w:r w:rsidRPr="00D5677F">
        <w:rPr>
          <w:rStyle w:val="StyleUnderline"/>
        </w:rPr>
        <w:t xml:space="preserve"> will </w:t>
      </w:r>
      <w:r w:rsidRPr="00A37B38">
        <w:rPr>
          <w:rStyle w:val="StyleUnderline"/>
          <w:highlight w:val="green"/>
        </w:rPr>
        <w:t>rise drastically, with</w:t>
      </w:r>
      <w:r w:rsidRPr="00D5677F">
        <w:rPr>
          <w:rStyle w:val="StyleUnderline"/>
        </w:rPr>
        <w:t xml:space="preserve"> increased </w:t>
      </w:r>
      <w:r w:rsidRPr="00A37B38">
        <w:rPr>
          <w:rStyle w:val="StyleUnderline"/>
          <w:highlight w:val="green"/>
        </w:rPr>
        <w:t xml:space="preserve">risks of </w:t>
      </w:r>
      <w:r w:rsidRPr="00A37B38">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1BC59D70" w14:textId="77777777" w:rsidR="002227C1" w:rsidRPr="005E18B1" w:rsidRDefault="002227C1" w:rsidP="002227C1">
      <w:pPr>
        <w:rPr>
          <w:sz w:val="12"/>
          <w:szCs w:val="18"/>
        </w:rPr>
      </w:pP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07359846" w14:textId="77777777" w:rsidR="002227C1" w:rsidRPr="005E18B1" w:rsidRDefault="002227C1" w:rsidP="002227C1">
      <w:pPr>
        <w:rPr>
          <w:sz w:val="12"/>
          <w:szCs w:val="18"/>
        </w:rPr>
      </w:pPr>
      <w:r w:rsidRPr="005E18B1">
        <w:rPr>
          <w:sz w:val="12"/>
          <w:szCs w:val="18"/>
        </w:rPr>
        <w:t xml:space="preserve">In the worst-case scenario, Swedish and Finnish territory will become an arena for hostilities. As Russian readiness exercises have shown, airborne and marine infantry could rapidly and with surprise occupy parts of Gotland and </w:t>
      </w:r>
      <w:proofErr w:type="spellStart"/>
      <w:r w:rsidRPr="005E18B1">
        <w:rPr>
          <w:sz w:val="12"/>
          <w:szCs w:val="18"/>
        </w:rPr>
        <w:t>Åland</w:t>
      </w:r>
      <w:proofErr w:type="spellEnd"/>
      <w:r w:rsidRPr="005E18B1">
        <w:rPr>
          <w:sz w:val="12"/>
          <w:szCs w:val="18"/>
        </w:rPr>
        <w:t>. A possible option is also to mine the Danish Straits in connection with this.</w:t>
      </w:r>
    </w:p>
    <w:p w14:paraId="2E1F6CF4" w14:textId="77777777" w:rsidR="002227C1" w:rsidRPr="005E18B1" w:rsidRDefault="002227C1" w:rsidP="002227C1">
      <w:pPr>
        <w:rPr>
          <w:sz w:val="12"/>
          <w:szCs w:val="18"/>
        </w:rPr>
      </w:pPr>
      <w:r w:rsidRPr="005E18B1">
        <w:rPr>
          <w:sz w:val="12"/>
          <w:szCs w:val="18"/>
        </w:rPr>
        <w:t xml:space="preserve">By supplies of surface-to-air and anti-ship missiles, Russian forces can temporarily extend their air and coastal </w:t>
      </w:r>
      <w:proofErr w:type="spellStart"/>
      <w:r w:rsidRPr="005E18B1">
        <w:rPr>
          <w:sz w:val="12"/>
          <w:szCs w:val="18"/>
        </w:rPr>
        <w:t>defence</w:t>
      </w:r>
      <w:proofErr w:type="spellEnd"/>
      <w:r w:rsidRPr="005E18B1">
        <w:rPr>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06A396F9" w14:textId="77777777" w:rsidR="002227C1" w:rsidRPr="005E18B1" w:rsidRDefault="002227C1" w:rsidP="002227C1">
      <w:pPr>
        <w:rPr>
          <w:sz w:val="12"/>
          <w:szCs w:val="18"/>
        </w:rPr>
      </w:pPr>
      <w:r w:rsidRPr="005E18B1">
        <w:rPr>
          <w:sz w:val="12"/>
          <w:szCs w:val="18"/>
        </w:rPr>
        <w:t>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w:t>
      </w:r>
    </w:p>
    <w:p w14:paraId="4CE38920" w14:textId="77777777" w:rsidR="002227C1" w:rsidRPr="005E18B1" w:rsidRDefault="002227C1" w:rsidP="002227C1">
      <w:pPr>
        <w:rPr>
          <w:sz w:val="12"/>
          <w:szCs w:val="18"/>
        </w:rPr>
      </w:pPr>
      <w:r w:rsidRPr="005E18B1">
        <w:rPr>
          <w:sz w:val="12"/>
          <w:szCs w:val="18"/>
        </w:rPr>
        <w:t xml:space="preserve">Public announcement of the ultimatum would put immense pressure on the political system and weaken resistance. Such diplomatic tactics could be reinforced by forced </w:t>
      </w:r>
      <w:proofErr w:type="spellStart"/>
      <w:r w:rsidRPr="005E18B1">
        <w:rPr>
          <w:sz w:val="12"/>
          <w:szCs w:val="18"/>
        </w:rPr>
        <w:t>cyber attacks</w:t>
      </w:r>
      <w:proofErr w:type="spellEnd"/>
      <w:r w:rsidRPr="005E18B1">
        <w:rPr>
          <w:sz w:val="12"/>
          <w:szCs w:val="18"/>
        </w:rPr>
        <w:t xml:space="preserve"> on the electricity and telecommunication networks. During the coldest months of the year, the vulnerability would be the highest.</w:t>
      </w:r>
    </w:p>
    <w:p w14:paraId="50107315" w14:textId="77777777" w:rsidR="002227C1" w:rsidRPr="005E18B1" w:rsidRDefault="002227C1" w:rsidP="002227C1">
      <w:pPr>
        <w:rPr>
          <w:sz w:val="12"/>
          <w:szCs w:val="18"/>
        </w:rPr>
      </w:pPr>
      <w:r w:rsidRPr="005E18B1">
        <w:rPr>
          <w:sz w:val="12"/>
          <w:szCs w:val="18"/>
        </w:rPr>
        <w:t xml:space="preserve">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5E18B1">
        <w:rPr>
          <w:sz w:val="12"/>
          <w:szCs w:val="18"/>
        </w:rPr>
        <w:t>territory;</w:t>
      </w:r>
      <w:proofErr w:type="gramEnd"/>
      <w:r w:rsidRPr="005E18B1">
        <w:rPr>
          <w:sz w:val="12"/>
          <w:szCs w:val="18"/>
        </w:rPr>
        <w:t xml:space="preserve"> such as air support Norwegian air bases or aircraft carriers in the Norwegian Sea. There would also be demands to clear of mines in Oresund, and possibly for allowing equipment and troop transports to </w:t>
      </w:r>
      <w:proofErr w:type="spellStart"/>
      <w:r w:rsidRPr="005E18B1">
        <w:rPr>
          <w:sz w:val="12"/>
          <w:szCs w:val="18"/>
        </w:rPr>
        <w:t>harbours</w:t>
      </w:r>
      <w:proofErr w:type="spellEnd"/>
      <w:r w:rsidRPr="005E18B1">
        <w:rPr>
          <w:sz w:val="12"/>
          <w:szCs w:val="18"/>
        </w:rPr>
        <w:t xml:space="preserve"> on the east coast for further transport across the Baltic Sea. The Swedish to such demands would have consequences for generations to come.</w:t>
      </w:r>
    </w:p>
    <w:p w14:paraId="221BBA08" w14:textId="77777777" w:rsidR="002227C1" w:rsidRPr="005E18B1" w:rsidRDefault="002227C1" w:rsidP="002227C1">
      <w:pPr>
        <w:rPr>
          <w:sz w:val="12"/>
          <w:szCs w:val="18"/>
        </w:rPr>
      </w:pPr>
      <w:r w:rsidRPr="005E18B1">
        <w:rPr>
          <w:sz w:val="12"/>
          <w:szCs w:val="18"/>
        </w:rPr>
        <w:t>If Gotland would not be occupied by Russian forces, NATO would demand to set up bases on the island. The smallest indication of acquiescing to such demands would have the Russians racing to the island.</w:t>
      </w:r>
    </w:p>
    <w:p w14:paraId="1CBC90BC" w14:textId="77777777" w:rsidR="002227C1" w:rsidRPr="005E18B1" w:rsidRDefault="002227C1" w:rsidP="002227C1">
      <w:pPr>
        <w:rPr>
          <w:sz w:val="12"/>
          <w:szCs w:val="18"/>
        </w:rPr>
      </w:pPr>
      <w:r w:rsidRPr="005E18B1">
        <w:rPr>
          <w:sz w:val="12"/>
          <w:szCs w:val="18"/>
        </w:rPr>
        <w:t xml:space="preserve">Furthermore, Russia would coordinate activities in the far north, with submarines of all kinds and possibly even direct action in northern Finland and even in northern Sweden, in order to expand Russian air </w:t>
      </w:r>
      <w:proofErr w:type="spellStart"/>
      <w:r w:rsidRPr="005E18B1">
        <w:rPr>
          <w:sz w:val="12"/>
          <w:szCs w:val="18"/>
        </w:rPr>
        <w:t>defence</w:t>
      </w:r>
      <w:proofErr w:type="spellEnd"/>
      <w:r w:rsidRPr="005E18B1">
        <w:rPr>
          <w:sz w:val="12"/>
          <w:szCs w:val="18"/>
        </w:rPr>
        <w:t>.</w:t>
      </w:r>
    </w:p>
    <w:p w14:paraId="09094F3F" w14:textId="77777777" w:rsidR="002227C1" w:rsidRPr="005E18B1" w:rsidRDefault="002227C1" w:rsidP="002227C1">
      <w:pPr>
        <w:rPr>
          <w:sz w:val="12"/>
          <w:szCs w:val="18"/>
        </w:rPr>
      </w:pPr>
      <w:r w:rsidRPr="005E18B1">
        <w:rPr>
          <w:sz w:val="12"/>
          <w:szCs w:val="18"/>
        </w:rPr>
        <w:t xml:space="preserve">Faced with the risk of direct confrontations between Russian and American forces, Russia could mount </w:t>
      </w:r>
      <w:proofErr w:type="gramStart"/>
      <w:r w:rsidRPr="005E18B1">
        <w:rPr>
          <w:sz w:val="12"/>
          <w:szCs w:val="18"/>
        </w:rPr>
        <w:t>land-based</w:t>
      </w:r>
      <w:proofErr w:type="gramEnd"/>
      <w:r w:rsidRPr="005E18B1">
        <w:rPr>
          <w:sz w:val="12"/>
          <w:szCs w:val="18"/>
        </w:rPr>
        <w:t xml:space="preserve"> as well as amphibian operations in the north of Norway and on Svalbard, to improve the </w:t>
      </w:r>
      <w:proofErr w:type="spellStart"/>
      <w:r w:rsidRPr="005E18B1">
        <w:rPr>
          <w:sz w:val="12"/>
          <w:szCs w:val="18"/>
        </w:rPr>
        <w:t>defence</w:t>
      </w:r>
      <w:proofErr w:type="spellEnd"/>
      <w:r w:rsidRPr="005E18B1">
        <w:rPr>
          <w:sz w:val="12"/>
          <w:szCs w:val="18"/>
        </w:rPr>
        <w:t xml:space="preserve"> of Murmansk. Following a similar strategy, occupying parts of Bornholm would make it more difficult for NATO to support their members. This is probably not necessary, but it is a possible option.</w:t>
      </w:r>
    </w:p>
    <w:p w14:paraId="4531DA49" w14:textId="77777777" w:rsidR="002227C1" w:rsidRPr="005E18B1" w:rsidRDefault="002227C1" w:rsidP="002227C1">
      <w:pPr>
        <w:rPr>
          <w:sz w:val="12"/>
          <w:szCs w:val="18"/>
        </w:rPr>
      </w:pPr>
      <w:r w:rsidRPr="005E18B1">
        <w:rPr>
          <w:sz w:val="12"/>
          <w:szCs w:val="18"/>
        </w:rPr>
        <w:t xml:space="preserve">In most people’s minds, there is a sharp line between the Baltic states’ eastern borders and Russia, the crossing of which is unconceivable. By first gaining the control over Gotland and </w:t>
      </w:r>
      <w:proofErr w:type="spellStart"/>
      <w:r w:rsidRPr="005E18B1">
        <w:rPr>
          <w:sz w:val="12"/>
          <w:szCs w:val="18"/>
        </w:rPr>
        <w:t>Åland</w:t>
      </w:r>
      <w:proofErr w:type="spellEnd"/>
      <w:r w:rsidRPr="005E18B1">
        <w:rPr>
          <w:sz w:val="12"/>
          <w:szCs w:val="18"/>
        </w:rPr>
        <w:t>, the Russian General Army Staff could circumvent a mental Maginot line, in the same way as Germany attacked France through Benelux in May 1940.</w:t>
      </w:r>
    </w:p>
    <w:p w14:paraId="248FF76A" w14:textId="77777777" w:rsidR="002227C1" w:rsidRPr="005E18B1" w:rsidRDefault="002227C1" w:rsidP="002227C1">
      <w:pPr>
        <w:rPr>
          <w:sz w:val="12"/>
          <w:szCs w:val="18"/>
        </w:rPr>
      </w:pP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42136FA1" w14:textId="77777777" w:rsidR="002227C1" w:rsidRPr="00D5677F" w:rsidRDefault="002227C1" w:rsidP="002227C1">
      <w:pPr>
        <w:rPr>
          <w:sz w:val="16"/>
        </w:rPr>
      </w:pPr>
      <w:r w:rsidRPr="00A37B38">
        <w:rPr>
          <w:rStyle w:val="StyleUnderline"/>
          <w:highlight w:val="green"/>
        </w:rPr>
        <w:t>For</w:t>
      </w:r>
      <w:r w:rsidRPr="00D5677F">
        <w:rPr>
          <w:rStyle w:val="StyleUnderline"/>
        </w:rPr>
        <w:t xml:space="preserve"> the </w:t>
      </w:r>
      <w:r w:rsidRPr="00A37B38">
        <w:rPr>
          <w:rStyle w:val="StyleUnderline"/>
          <w:highlight w:val="green"/>
        </w:rPr>
        <w:t>US, it</w:t>
      </w:r>
      <w:r w:rsidRPr="00D5677F">
        <w:rPr>
          <w:sz w:val="16"/>
        </w:rPr>
        <w:t xml:space="preserve"> is not just the credibility of NATO that is at stake but also the unity of the EU. This </w:t>
      </w:r>
      <w:r w:rsidRPr="00A37B38">
        <w:rPr>
          <w:rStyle w:val="StyleUnderline"/>
          <w:highlight w:val="green"/>
        </w:rPr>
        <w:t xml:space="preserve">has </w:t>
      </w:r>
      <w:r w:rsidRPr="00A37B38">
        <w:rPr>
          <w:rStyle w:val="Emphasis"/>
          <w:highlight w:val="green"/>
        </w:rPr>
        <w:t>global connotations</w:t>
      </w:r>
      <w:r w:rsidRPr="00D5677F">
        <w:rPr>
          <w:rStyle w:val="StyleUnderline"/>
        </w:rPr>
        <w:t xml:space="preserve"> since allies (and </w:t>
      </w:r>
      <w:r w:rsidRPr="00A37B38">
        <w:rPr>
          <w:rStyle w:val="StyleUnderline"/>
          <w:highlight w:val="green"/>
        </w:rPr>
        <w:t>enemies) in</w:t>
      </w:r>
      <w:r w:rsidRPr="00D5677F">
        <w:rPr>
          <w:rStyle w:val="StyleUnderline"/>
        </w:rPr>
        <w:t xml:space="preserve"> the </w:t>
      </w:r>
      <w:r w:rsidRPr="00A37B38">
        <w:rPr>
          <w:rStyle w:val="Emphasis"/>
          <w:highlight w:val="green"/>
        </w:rPr>
        <w:t>Middle East</w:t>
      </w:r>
      <w:r w:rsidRPr="00A37B38">
        <w:rPr>
          <w:rStyle w:val="StyleUnderline"/>
          <w:highlight w:val="green"/>
        </w:rPr>
        <w:t xml:space="preserve"> and </w:t>
      </w:r>
      <w:r w:rsidRPr="00A37B38">
        <w:rPr>
          <w:rStyle w:val="Emphasis"/>
          <w:highlight w:val="green"/>
        </w:rPr>
        <w:t>Asia</w:t>
      </w:r>
      <w:r w:rsidRPr="00D5677F">
        <w:rPr>
          <w:rStyle w:val="StyleUnderline"/>
        </w:rPr>
        <w:t xml:space="preserve"> will</w:t>
      </w:r>
      <w:r w:rsidRPr="00D5677F">
        <w:rPr>
          <w:sz w:val="16"/>
        </w:rPr>
        <w:t xml:space="preserve"> also </w:t>
      </w:r>
      <w:r w:rsidRPr="00A37B38">
        <w:rPr>
          <w:rStyle w:val="StyleUnderline"/>
          <w:highlight w:val="green"/>
        </w:rPr>
        <w:t>form assumptions</w:t>
      </w:r>
      <w:r w:rsidRPr="00D5677F">
        <w:rPr>
          <w:rStyle w:val="StyleUnderline"/>
        </w:rPr>
        <w:t xml:space="preserve"> regarding the willingness and ability of the US to act in order to protect their allies. The risk is obviously that Russia </w:t>
      </w:r>
      <w:r w:rsidRPr="00D5677F">
        <w:rPr>
          <w:rStyle w:val="Emphasis"/>
        </w:rPr>
        <w:t>miscalculates</w:t>
      </w:r>
      <w:r w:rsidRPr="00D5677F">
        <w:rPr>
          <w:sz w:val="16"/>
        </w:rPr>
        <w:t xml:space="preserve"> and underestimates the difference between, for instance, the departing presidential administration perceptions of US security interests on the one hand with the wider US security establishment’s perception of these on the other.</w:t>
      </w:r>
    </w:p>
    <w:p w14:paraId="7EAE5052" w14:textId="77777777" w:rsidR="002227C1" w:rsidRDefault="002227C1" w:rsidP="002227C1">
      <w:pPr>
        <w:rPr>
          <w:sz w:val="16"/>
        </w:rPr>
      </w:pPr>
      <w:r w:rsidRPr="00D5677F">
        <w:rPr>
          <w:sz w:val="16"/>
        </w:rPr>
        <w:t xml:space="preserve">During the whole process, </w:t>
      </w:r>
      <w:r w:rsidRPr="00D5677F">
        <w:rPr>
          <w:rStyle w:val="StyleUnderline"/>
        </w:rPr>
        <w:t xml:space="preserve">the </w:t>
      </w:r>
      <w:r w:rsidRPr="00A37B38">
        <w:rPr>
          <w:rStyle w:val="StyleUnderline"/>
          <w:highlight w:val="green"/>
        </w:rPr>
        <w:t xml:space="preserve">threat of </w:t>
      </w:r>
      <w:r w:rsidRPr="00A37B38">
        <w:rPr>
          <w:rStyle w:val="Emphasis"/>
          <w:highlight w:val="green"/>
        </w:rPr>
        <w:t>nuclear strikes</w:t>
      </w:r>
      <w:r w:rsidRPr="00D5677F">
        <w:rPr>
          <w:rStyle w:val="StyleUnderline"/>
        </w:rPr>
        <w:t xml:space="preserve"> would </w:t>
      </w:r>
      <w:r w:rsidRPr="00A37B38">
        <w:rPr>
          <w:rStyle w:val="StyleUnderline"/>
          <w:highlight w:val="green"/>
        </w:rPr>
        <w:t>hover</w:t>
      </w:r>
      <w:r w:rsidRPr="00D5677F">
        <w:rPr>
          <w:sz w:val="16"/>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A37B38">
        <w:rPr>
          <w:rStyle w:val="Emphasis"/>
          <w:highlight w:val="green"/>
        </w:rPr>
        <w:t>deterrence could lose credibility</w:t>
      </w:r>
      <w:r w:rsidRPr="00D5677F">
        <w:rPr>
          <w:rStyle w:val="StyleUnderline"/>
        </w:rPr>
        <w:t xml:space="preserve"> over time</w:t>
      </w:r>
      <w:r w:rsidRPr="00D5677F">
        <w:rPr>
          <w:sz w:val="16"/>
        </w:rPr>
        <w:t xml:space="preserve">. Direct threats of using the nuclear weapons </w:t>
      </w:r>
      <w:proofErr w:type="gramStart"/>
      <w:r w:rsidRPr="00D5677F">
        <w:rPr>
          <w:sz w:val="16"/>
        </w:rPr>
        <w:t>is</w:t>
      </w:r>
      <w:proofErr w:type="gramEnd"/>
      <w:r w:rsidRPr="00D5677F">
        <w:rPr>
          <w:sz w:val="16"/>
        </w:rPr>
        <w:t>, however, completely excluded in this scenario</w:t>
      </w:r>
      <w:r>
        <w:rPr>
          <w:sz w:val="16"/>
        </w:rPr>
        <w:t>.</w:t>
      </w:r>
    </w:p>
    <w:p w14:paraId="47ECC532" w14:textId="527D0F74" w:rsidR="002227C1" w:rsidRDefault="00B67FAA" w:rsidP="002227C1">
      <w:pPr>
        <w:pStyle w:val="Heading4"/>
      </w:pPr>
      <w:r>
        <w:t>2</w:t>
      </w:r>
      <w:r w:rsidR="002227C1">
        <w:t xml:space="preserve">] </w:t>
      </w:r>
      <w:r w:rsidR="002227C1">
        <w:t xml:space="preserve">Coop solves Malaccan trade disruptions. </w:t>
      </w:r>
    </w:p>
    <w:p w14:paraId="6155DBA0" w14:textId="77777777" w:rsidR="002227C1" w:rsidRPr="00D4342C" w:rsidRDefault="002227C1" w:rsidP="002227C1">
      <w:r>
        <w:t xml:space="preserve">Dmitriy </w:t>
      </w:r>
      <w:proofErr w:type="spellStart"/>
      <w:r w:rsidRPr="005C3832">
        <w:rPr>
          <w:rStyle w:val="Style13ptBold"/>
        </w:rPr>
        <w:t>Frolovskiy</w:t>
      </w:r>
      <w:proofErr w:type="spellEnd"/>
      <w:r w:rsidRPr="005C3832">
        <w:rPr>
          <w:rStyle w:val="Style13ptBold"/>
        </w:rPr>
        <w:t xml:space="preserve"> 20</w:t>
      </w:r>
      <w:r>
        <w:t xml:space="preserve"> {Dmitriy </w:t>
      </w:r>
      <w:proofErr w:type="spellStart"/>
      <w:r>
        <w:t>Frolovskiy</w:t>
      </w:r>
      <w:proofErr w:type="spellEnd"/>
      <w:r>
        <w:t xml:space="preserve"> is a political analyst and independent journalist. He is a consultant on policy and </w:t>
      </w:r>
      <w:proofErr w:type="gramStart"/>
      <w:r>
        <w:t>strategy, and</w:t>
      </w:r>
      <w:proofErr w:type="gramEnd"/>
      <w:r>
        <w:t xml:space="preserve"> has written about Russia’s foreign policy. 8-25-2020. “Why China-Russia economic ties will emerge from the coronavirus pandemic stronger than ever.” https://www.scmp.com/comment/opinion/article/3098639/why-china-russia-economic-ties-will-emerge-coronavirus-pandemic}//JM</w:t>
      </w:r>
    </w:p>
    <w:p w14:paraId="35D78428" w14:textId="77777777" w:rsidR="002227C1" w:rsidRPr="00D4342C" w:rsidRDefault="002227C1" w:rsidP="002227C1">
      <w:pPr>
        <w:rPr>
          <w:sz w:val="16"/>
        </w:rPr>
      </w:pPr>
      <w:r w:rsidRPr="00D4342C">
        <w:rPr>
          <w:sz w:val="16"/>
        </w:rPr>
        <w:t>Disruption of global supply chains could further contribute to</w:t>
      </w:r>
      <w:r w:rsidRPr="00D4342C">
        <w:rPr>
          <w:rStyle w:val="StyleUnderline"/>
        </w:rPr>
        <w:t xml:space="preserve"> </w:t>
      </w:r>
      <w:r w:rsidRPr="00A37B38">
        <w:rPr>
          <w:rStyle w:val="Emphasis"/>
          <w:highlight w:val="green"/>
        </w:rPr>
        <w:t>greater Russia-China economic exchange</w:t>
      </w:r>
      <w:r w:rsidRPr="00D4342C">
        <w:rPr>
          <w:sz w:val="16"/>
        </w:rPr>
        <w:t xml:space="preserve">. As more Western companies have been or plan to shift away from </w:t>
      </w:r>
      <w:proofErr w:type="spellStart"/>
      <w:r w:rsidRPr="00D4342C">
        <w:rPr>
          <w:sz w:val="16"/>
        </w:rPr>
        <w:t>globalisation</w:t>
      </w:r>
      <w:proofErr w:type="spellEnd"/>
      <w:r w:rsidRPr="00D4342C">
        <w:rPr>
          <w:sz w:val="16"/>
        </w:rPr>
        <w:t xml:space="preserve"> and towards a more </w:t>
      </w:r>
      <w:proofErr w:type="spellStart"/>
      <w:r w:rsidRPr="00D4342C">
        <w:rPr>
          <w:sz w:val="16"/>
        </w:rPr>
        <w:t>localised</w:t>
      </w:r>
      <w:proofErr w:type="spellEnd"/>
      <w:r w:rsidRPr="00D4342C">
        <w:rPr>
          <w:sz w:val="16"/>
        </w:rPr>
        <w:t xml:space="preserve"> approach when it came to their supply chains, China might bear the biggest brunt. </w:t>
      </w:r>
      <w:r w:rsidRPr="00D4342C">
        <w:rPr>
          <w:rStyle w:val="StyleUnderline"/>
        </w:rPr>
        <w:t xml:space="preserve">Beijing might not only find </w:t>
      </w:r>
      <w:r w:rsidRPr="00A37B38">
        <w:rPr>
          <w:rStyle w:val="StyleUnderline"/>
          <w:highlight w:val="green"/>
        </w:rPr>
        <w:t xml:space="preserve">itself </w:t>
      </w:r>
      <w:proofErr w:type="gramStart"/>
      <w:r w:rsidRPr="00A37B38">
        <w:rPr>
          <w:rStyle w:val="StyleUnderline"/>
          <w:highlight w:val="green"/>
        </w:rPr>
        <w:t>in the midst of</w:t>
      </w:r>
      <w:proofErr w:type="gramEnd"/>
      <w:r w:rsidRPr="00D4342C">
        <w:rPr>
          <w:rStyle w:val="StyleUnderline"/>
        </w:rPr>
        <w:t xml:space="preserve"> irreparably disrupted supply chains, but also increasingly isolated from major markets due to the </w:t>
      </w:r>
      <w:r w:rsidRPr="00A37B38">
        <w:rPr>
          <w:rStyle w:val="StyleUnderline"/>
          <w:highlight w:val="green"/>
        </w:rPr>
        <w:t>confrontation with the West</w:t>
      </w:r>
      <w:r w:rsidRPr="00D4342C">
        <w:rPr>
          <w:rStyle w:val="StyleUnderline"/>
        </w:rPr>
        <w:t xml:space="preserve"> </w:t>
      </w:r>
      <w:r w:rsidRPr="00D4342C">
        <w:rPr>
          <w:sz w:val="16"/>
        </w:rPr>
        <w:t xml:space="preserve">that shows no signs of ending. Although the Power of Siberia pipeline aims to supply China with 38 billion cubic </w:t>
      </w:r>
      <w:proofErr w:type="spellStart"/>
      <w:r w:rsidRPr="00D4342C">
        <w:rPr>
          <w:sz w:val="16"/>
        </w:rPr>
        <w:t>metres</w:t>
      </w:r>
      <w:proofErr w:type="spellEnd"/>
      <w:r w:rsidRPr="00D4342C">
        <w:rPr>
          <w:sz w:val="16"/>
        </w:rPr>
        <w:t xml:space="preserve"> of natural gas annually, China currently imports more than 90 billion cubic </w:t>
      </w:r>
      <w:proofErr w:type="spellStart"/>
      <w:r w:rsidRPr="00D4342C">
        <w:rPr>
          <w:sz w:val="16"/>
        </w:rPr>
        <w:t>metres</w:t>
      </w:r>
      <w:proofErr w:type="spellEnd"/>
      <w:r w:rsidRPr="00D4342C">
        <w:rPr>
          <w:sz w:val="16"/>
        </w:rPr>
        <w:t xml:space="preserve"> a year, with most of its supply coming from Australia, Association of Southeast Asian Nation countries and Qatar. The </w:t>
      </w:r>
      <w:r w:rsidRPr="00A37B38">
        <w:rPr>
          <w:rStyle w:val="StyleUnderline"/>
          <w:highlight w:val="green"/>
        </w:rPr>
        <w:t>trade</w:t>
      </w:r>
      <w:r w:rsidRPr="00D4342C">
        <w:rPr>
          <w:rStyle w:val="StyleUnderline"/>
        </w:rPr>
        <w:t xml:space="preserve"> war and </w:t>
      </w:r>
      <w:r w:rsidRPr="00A37B38">
        <w:rPr>
          <w:rStyle w:val="StyleUnderline"/>
          <w:highlight w:val="green"/>
        </w:rPr>
        <w:t>disruptions of international routes such as</w:t>
      </w:r>
      <w:r w:rsidRPr="00D4342C">
        <w:rPr>
          <w:rStyle w:val="StyleUnderline"/>
        </w:rPr>
        <w:t xml:space="preserve"> the </w:t>
      </w:r>
      <w:r w:rsidRPr="00A37B38">
        <w:rPr>
          <w:rStyle w:val="Emphasis"/>
          <w:highlight w:val="green"/>
        </w:rPr>
        <w:t>Gulf of Aden and the Strait of Malacca</w:t>
      </w:r>
      <w:r w:rsidRPr="00D4342C">
        <w:rPr>
          <w:sz w:val="16"/>
        </w:rPr>
        <w:t xml:space="preserve"> in case of an open conflict </w:t>
      </w:r>
      <w:r w:rsidRPr="00A37B38">
        <w:rPr>
          <w:rStyle w:val="StyleUnderline"/>
          <w:highlight w:val="green"/>
        </w:rPr>
        <w:t>elevate the importance of</w:t>
      </w:r>
      <w:r w:rsidRPr="00D4342C">
        <w:rPr>
          <w:rStyle w:val="StyleUnderline"/>
        </w:rPr>
        <w:t xml:space="preserve"> </w:t>
      </w:r>
      <w:r w:rsidRPr="00A37B38">
        <w:rPr>
          <w:rStyle w:val="StyleUnderline"/>
          <w:highlight w:val="green"/>
        </w:rPr>
        <w:t>Russia</w:t>
      </w:r>
      <w:r w:rsidRPr="00D4342C">
        <w:rPr>
          <w:rStyle w:val="StyleUnderline"/>
        </w:rPr>
        <w:t xml:space="preserve"> as a core supplier, </w:t>
      </w:r>
      <w:r w:rsidRPr="00A37B38">
        <w:rPr>
          <w:rStyle w:val="StyleUnderline"/>
          <w:highlight w:val="green"/>
        </w:rPr>
        <w:t>thanks to the shared land border and resilient political ties</w:t>
      </w:r>
      <w:r w:rsidRPr="00D4342C">
        <w:rPr>
          <w:rStyle w:val="StyleUnderline"/>
        </w:rPr>
        <w:t>.</w:t>
      </w:r>
      <w:r>
        <w:rPr>
          <w:rStyle w:val="StyleUnderline"/>
        </w:rPr>
        <w:t xml:space="preserve"> </w:t>
      </w:r>
      <w:r w:rsidRPr="00D4342C">
        <w:rPr>
          <w:sz w:val="16"/>
        </w:rPr>
        <w:t xml:space="preserve">These </w:t>
      </w:r>
      <w:r w:rsidRPr="00A37B38">
        <w:rPr>
          <w:rStyle w:val="StyleUnderline"/>
          <w:highlight w:val="green"/>
        </w:rPr>
        <w:t>growing economic ties</w:t>
      </w:r>
      <w:r w:rsidRPr="00D4342C">
        <w:rPr>
          <w:rStyle w:val="StyleUnderline"/>
        </w:rPr>
        <w:t xml:space="preserve"> might </w:t>
      </w:r>
      <w:r w:rsidRPr="00A37B38">
        <w:rPr>
          <w:rStyle w:val="StyleUnderline"/>
          <w:highlight w:val="green"/>
        </w:rPr>
        <w:t xml:space="preserve">not only </w:t>
      </w:r>
      <w:r w:rsidRPr="00A37B38">
        <w:rPr>
          <w:rStyle w:val="Emphasis"/>
          <w:highlight w:val="green"/>
        </w:rPr>
        <w:t>decrease the chance of serious disruptions</w:t>
      </w:r>
      <w:r w:rsidRPr="00D4342C">
        <w:rPr>
          <w:rStyle w:val="StyleUnderline"/>
        </w:rPr>
        <w:t xml:space="preserve"> on the scale of the Sino-Soviet split in the past, </w:t>
      </w:r>
      <w:r w:rsidRPr="00A37B38">
        <w:rPr>
          <w:rStyle w:val="StyleUnderline"/>
          <w:highlight w:val="green"/>
        </w:rPr>
        <w:t xml:space="preserve">but also </w:t>
      </w:r>
      <w:r w:rsidRPr="00A37B38">
        <w:rPr>
          <w:rStyle w:val="Emphasis"/>
          <w:highlight w:val="green"/>
        </w:rPr>
        <w:t>contribute to economic and diplomatic interdependencies</w:t>
      </w:r>
      <w:r w:rsidRPr="00D4342C">
        <w:rPr>
          <w:rStyle w:val="Emphasis"/>
        </w:rPr>
        <w:t>.</w:t>
      </w:r>
      <w:r>
        <w:rPr>
          <w:rStyle w:val="Emphasis"/>
        </w:rPr>
        <w:t xml:space="preserve"> </w:t>
      </w:r>
      <w:r w:rsidRPr="00D4342C">
        <w:rPr>
          <w:sz w:val="16"/>
        </w:rPr>
        <w:t>It appears that as the world finally recovers from the coronavirus pandemic,</w:t>
      </w:r>
      <w:r w:rsidRPr="00D4342C">
        <w:rPr>
          <w:rStyle w:val="StyleUnderline"/>
        </w:rPr>
        <w:t xml:space="preserve"> Russia and China might end up being more integrated</w:t>
      </w:r>
      <w:r w:rsidRPr="00D4342C">
        <w:rPr>
          <w:sz w:val="16"/>
        </w:rPr>
        <w:t>, which will have far-reaching consequences for the global balance of power.</w:t>
      </w:r>
    </w:p>
    <w:p w14:paraId="38B22BD1" w14:textId="487D895E" w:rsidR="002227C1" w:rsidRDefault="002227C1" w:rsidP="002227C1">
      <w:pPr>
        <w:pStyle w:val="Heading4"/>
      </w:pPr>
      <w:r>
        <w:t>Chokepoints cause g</w:t>
      </w:r>
      <w:r>
        <w:t xml:space="preserve">lobal food shortage. </w:t>
      </w:r>
    </w:p>
    <w:p w14:paraId="2647BF3A" w14:textId="77777777" w:rsidR="002227C1" w:rsidRDefault="002227C1" w:rsidP="002227C1">
      <w:r w:rsidRPr="00477FB8">
        <w:rPr>
          <w:rStyle w:val="Style13ptBold"/>
        </w:rPr>
        <w:t>WEF</w:t>
      </w:r>
      <w:r>
        <w:t>,</w:t>
      </w:r>
      <w:r w:rsidRPr="00477FB8">
        <w:t xml:space="preserve"> based in </w:t>
      </w:r>
      <w:proofErr w:type="spellStart"/>
      <w:r w:rsidRPr="00477FB8">
        <w:t>Cologny</w:t>
      </w:r>
      <w:proofErr w:type="spellEnd"/>
      <w:r w:rsidRPr="00477FB8">
        <w:t xml:space="preserve">-Geneva, Switzerland, is an NGO, founded in 1971. The WEF's mission is cited as </w:t>
      </w:r>
      <w:r>
        <w:t>‘</w:t>
      </w:r>
      <w:r w:rsidRPr="00477FB8">
        <w:t>committed to improving the state of the world by engaging business, political, academic, and other leaders of society to shape global, regional, and industry agendas</w:t>
      </w:r>
      <w:r>
        <w:t>’, 11/27/</w:t>
      </w:r>
      <w:r w:rsidRPr="00477FB8">
        <w:rPr>
          <w:rStyle w:val="Style13ptBold"/>
        </w:rPr>
        <w:t>17</w:t>
      </w:r>
      <w:r>
        <w:t xml:space="preserve"> (World Economic Forum, “</w:t>
      </w:r>
      <w:r w:rsidRPr="00477FB8">
        <w:t>How trade chokepoints pose a growing threat to global food security</w:t>
      </w:r>
      <w:r>
        <w:t xml:space="preserve">”, </w:t>
      </w:r>
      <w:r w:rsidRPr="00477FB8">
        <w:t>https://www.weforum.org/agenda/2017/11/how-trade-chokepoints-pose-a-growing-threat-to-global-food-security/</w:t>
      </w:r>
      <w:r>
        <w:t>)//GA</w:t>
      </w:r>
    </w:p>
    <w:p w14:paraId="297FE6CB" w14:textId="77777777" w:rsidR="002227C1" w:rsidRPr="00E34EA1" w:rsidRDefault="002227C1" w:rsidP="002227C1">
      <w:pPr>
        <w:rPr>
          <w:sz w:val="16"/>
        </w:rPr>
      </w:pPr>
      <w:r w:rsidRPr="001D75D2">
        <w:rPr>
          <w:rStyle w:val="StyleUnderline"/>
        </w:rPr>
        <w:t>Three key crops</w:t>
      </w:r>
      <w:r w:rsidRPr="00E34EA1">
        <w:rPr>
          <w:sz w:val="16"/>
        </w:rPr>
        <w:t xml:space="preserve"> </w:t>
      </w:r>
      <w:r w:rsidRPr="00A37B38">
        <w:rPr>
          <w:rStyle w:val="Emphasis"/>
          <w:highlight w:val="green"/>
        </w:rPr>
        <w:t>Global food security is underpinned by trade in a few crops</w:t>
      </w:r>
      <w:r w:rsidRPr="00E34EA1">
        <w:rPr>
          <w:sz w:val="16"/>
        </w:rPr>
        <w:t xml:space="preserve"> and fertilizers. </w:t>
      </w:r>
      <w:r w:rsidRPr="001D75D2">
        <w:rPr>
          <w:rStyle w:val="StyleUnderline"/>
        </w:rPr>
        <w:t xml:space="preserve">Just three crops – </w:t>
      </w:r>
      <w:r w:rsidRPr="00A37B38">
        <w:rPr>
          <w:rStyle w:val="StyleUnderline"/>
          <w:highlight w:val="green"/>
        </w:rPr>
        <w:t>maize, wheat and rice</w:t>
      </w:r>
      <w:r w:rsidRPr="001D75D2">
        <w:rPr>
          <w:rStyle w:val="StyleUnderline"/>
        </w:rPr>
        <w:t xml:space="preserve"> – </w:t>
      </w:r>
      <w:r w:rsidRPr="00A37B38">
        <w:rPr>
          <w:rStyle w:val="StyleUnderline"/>
          <w:highlight w:val="green"/>
        </w:rPr>
        <w:t>account</w:t>
      </w:r>
      <w:r w:rsidRPr="001D75D2">
        <w:rPr>
          <w:rStyle w:val="StyleUnderline"/>
        </w:rPr>
        <w:t xml:space="preserve"> </w:t>
      </w:r>
      <w:r w:rsidRPr="00A37B38">
        <w:rPr>
          <w:rStyle w:val="StyleUnderline"/>
          <w:highlight w:val="green"/>
        </w:rPr>
        <w:t>for</w:t>
      </w:r>
      <w:r w:rsidRPr="001D75D2">
        <w:rPr>
          <w:rStyle w:val="StyleUnderline"/>
        </w:rPr>
        <w:t xml:space="preserve"> around </w:t>
      </w:r>
      <w:r w:rsidRPr="00A37B38">
        <w:rPr>
          <w:rStyle w:val="StyleUnderline"/>
          <w:highlight w:val="green"/>
        </w:rPr>
        <w:t>60% of global food</w:t>
      </w:r>
      <w:r w:rsidRPr="0078160F">
        <w:rPr>
          <w:rStyle w:val="StyleUnderline"/>
        </w:rPr>
        <w:t xml:space="preserve"> energy</w:t>
      </w:r>
      <w:r w:rsidRPr="001D75D2">
        <w:rPr>
          <w:rStyle w:val="StyleUnderline"/>
        </w:rPr>
        <w:t xml:space="preserve"> intake</w:t>
      </w:r>
      <w:r w:rsidRPr="00E34EA1">
        <w:rPr>
          <w:sz w:val="16"/>
        </w:rPr>
        <w:t xml:space="preserve">. A fourth crop, </w:t>
      </w:r>
      <w:r w:rsidRPr="00A37B38">
        <w:rPr>
          <w:rStyle w:val="StyleUnderline"/>
          <w:highlight w:val="green"/>
        </w:rPr>
        <w:t>soybean</w:t>
      </w:r>
      <w:r w:rsidRPr="00E34EA1">
        <w:rPr>
          <w:sz w:val="16"/>
        </w:rPr>
        <w:t xml:space="preserve">, </w:t>
      </w:r>
      <w:r w:rsidRPr="00A37B38">
        <w:rPr>
          <w:rStyle w:val="StyleUnderline"/>
          <w:highlight w:val="green"/>
        </w:rPr>
        <w:t>is</w:t>
      </w:r>
      <w:r w:rsidRPr="001D75D2">
        <w:rPr>
          <w:rStyle w:val="StyleUnderline"/>
        </w:rPr>
        <w:t xml:space="preserve"> the world’s </w:t>
      </w:r>
      <w:r w:rsidRPr="00A37B38">
        <w:rPr>
          <w:rStyle w:val="StyleUnderline"/>
          <w:highlight w:val="green"/>
        </w:rPr>
        <w:t>largest source of animal</w:t>
      </w:r>
      <w:r w:rsidRPr="001D75D2">
        <w:rPr>
          <w:rStyle w:val="StyleUnderline"/>
        </w:rPr>
        <w:t xml:space="preserve"> protein </w:t>
      </w:r>
      <w:r w:rsidRPr="00A37B38">
        <w:rPr>
          <w:rStyle w:val="StyleUnderline"/>
          <w:highlight w:val="green"/>
        </w:rPr>
        <w:t>feed</w:t>
      </w:r>
      <w:r w:rsidRPr="00E34EA1">
        <w:rPr>
          <w:sz w:val="16"/>
        </w:rPr>
        <w:t xml:space="preserve">, accounting for 65% of global protein feed supply. Each year, the world’s transport system moves enough maize, wheat, rice and soybean to feed approximately 2.8 billion people. Meanwhile, the 180 million </w:t>
      </w:r>
      <w:proofErr w:type="spellStart"/>
      <w:r w:rsidRPr="00E34EA1">
        <w:rPr>
          <w:sz w:val="16"/>
        </w:rPr>
        <w:t>tonnes</w:t>
      </w:r>
      <w:proofErr w:type="spellEnd"/>
      <w:r w:rsidRPr="00E34EA1">
        <w:rPr>
          <w:sz w:val="16"/>
        </w:rPr>
        <w:t xml:space="preserve"> of fertilizers applied to farmland annually play a vital role in helping us grow enough wheat, rice and maize to sustain our expanding populations. </w:t>
      </w:r>
      <w:r w:rsidRPr="00A37B38">
        <w:rPr>
          <w:rStyle w:val="StyleUnderline"/>
          <w:highlight w:val="green"/>
        </w:rPr>
        <w:t>International trade in these commodities is growing, increasing pressure on a small number of ‘chokepoints’</w:t>
      </w:r>
      <w:r w:rsidRPr="00E34EA1">
        <w:rPr>
          <w:sz w:val="16"/>
        </w:rPr>
        <w:t xml:space="preserve"> – critical junctures on transport routes through which exceptional volumes of trade pass. Three principal kinds of chokepoint are critical to global food security: maritime corridors such as straits and canals; coastal infrastructure in major crop-exporting regions; and inland transport infrastructure in major crop-exporting regions. A </w:t>
      </w:r>
      <w:r w:rsidRPr="00A37B38">
        <w:rPr>
          <w:rStyle w:val="StyleUnderline"/>
          <w:highlight w:val="green"/>
        </w:rPr>
        <w:t>serious interruption</w:t>
      </w:r>
      <w:r w:rsidRPr="005079EB">
        <w:rPr>
          <w:rStyle w:val="StyleUnderline"/>
        </w:rPr>
        <w:t xml:space="preserve"> </w:t>
      </w:r>
      <w:r w:rsidRPr="00A37B38">
        <w:rPr>
          <w:rStyle w:val="StyleUnderline"/>
          <w:highlight w:val="green"/>
        </w:rPr>
        <w:t>at</w:t>
      </w:r>
      <w:r w:rsidRPr="005079EB">
        <w:rPr>
          <w:rStyle w:val="StyleUnderline"/>
        </w:rPr>
        <w:t xml:space="preserve"> one</w:t>
      </w:r>
      <w:r w:rsidRPr="00E34EA1">
        <w:rPr>
          <w:sz w:val="16"/>
        </w:rPr>
        <w:t xml:space="preserve"> or more </w:t>
      </w:r>
      <w:r w:rsidRPr="005079EB">
        <w:rPr>
          <w:rStyle w:val="StyleUnderline"/>
        </w:rPr>
        <w:t xml:space="preserve">of these </w:t>
      </w:r>
      <w:r w:rsidRPr="00A37B38">
        <w:rPr>
          <w:rStyle w:val="StyleUnderline"/>
          <w:highlight w:val="green"/>
        </w:rPr>
        <w:t>chokepoints</w:t>
      </w:r>
      <w:r w:rsidRPr="005079EB">
        <w:rPr>
          <w:rStyle w:val="StyleUnderline"/>
        </w:rPr>
        <w:t xml:space="preserve"> </w:t>
      </w:r>
      <w:r w:rsidRPr="00A37B38">
        <w:rPr>
          <w:rStyle w:val="StyleUnderline"/>
          <w:highlight w:val="green"/>
        </w:rPr>
        <w:t>could</w:t>
      </w:r>
      <w:r w:rsidRPr="00E34EA1">
        <w:rPr>
          <w:sz w:val="16"/>
        </w:rPr>
        <w:t xml:space="preserve"> conceivably </w:t>
      </w:r>
      <w:r w:rsidRPr="00A37B38">
        <w:rPr>
          <w:rStyle w:val="StyleUnderline"/>
          <w:highlight w:val="green"/>
        </w:rPr>
        <w:t xml:space="preserve">lead to </w:t>
      </w:r>
      <w:r w:rsidRPr="00A37B38">
        <w:rPr>
          <w:rStyle w:val="Emphasis"/>
          <w:highlight w:val="green"/>
        </w:rPr>
        <w:t>supply shortfalls and price spikes</w:t>
      </w:r>
      <w:r w:rsidRPr="005079EB">
        <w:rPr>
          <w:rStyle w:val="StyleUnderline"/>
        </w:rPr>
        <w:t xml:space="preserve">, </w:t>
      </w:r>
      <w:r w:rsidRPr="00A37B38">
        <w:rPr>
          <w:rStyle w:val="Emphasis"/>
          <w:highlight w:val="green"/>
        </w:rPr>
        <w:t>with systemic consequences</w:t>
      </w:r>
      <w:r w:rsidRPr="005079EB">
        <w:rPr>
          <w:rStyle w:val="StyleUnderline"/>
        </w:rPr>
        <w:t xml:space="preserve"> that could reach beyond food markets</w:t>
      </w:r>
      <w:r w:rsidRPr="00E34EA1">
        <w:rPr>
          <w:sz w:val="16"/>
        </w:rPr>
        <w:t xml:space="preserve">. More commonplace disruptions may not in themselves trigger crises, but can add to delays, spoilage and transport costs, constraining market responsiveness and contributing to higher prices and increased volatility. The chokepoints on which global food security depends Chokepoints and Vulnerabilities in Global Food Trade offers a first-of-its-kind analysis of chokepoints in the global food system, combining trade data from the Chatham House Resource Trade Database with a purpose-built model to map bilateral commodity flows on to trade routes. It identifies 14 chokepoints that are critical to global food security, indicated in Figure 1. </w:t>
      </w:r>
      <w:r w:rsidRPr="003C3B69">
        <w:rPr>
          <w:rStyle w:val="StyleUnderline"/>
        </w:rPr>
        <w:t>Among the maritime chokepoints, the</w:t>
      </w:r>
      <w:r w:rsidRPr="00E34EA1">
        <w:rPr>
          <w:sz w:val="16"/>
        </w:rPr>
        <w:t xml:space="preserve"> Panama Canal and </w:t>
      </w:r>
      <w:r w:rsidRPr="00A37B38">
        <w:rPr>
          <w:rStyle w:val="Emphasis"/>
          <w:highlight w:val="green"/>
        </w:rPr>
        <w:t>Strait of Malacca see the most</w:t>
      </w:r>
      <w:r w:rsidRPr="003C1CEF">
        <w:rPr>
          <w:rStyle w:val="Emphasis"/>
        </w:rPr>
        <w:t xml:space="preserve"> significant </w:t>
      </w:r>
      <w:r w:rsidRPr="00A37B38">
        <w:rPr>
          <w:rStyle w:val="Emphasis"/>
          <w:highlight w:val="green"/>
        </w:rPr>
        <w:t>grain</w:t>
      </w:r>
      <w:r w:rsidRPr="003C3B69">
        <w:rPr>
          <w:rStyle w:val="StyleUnderline"/>
        </w:rPr>
        <w:t xml:space="preserve"> throughput due to their positions linking Western and Asian markets</w:t>
      </w:r>
      <w:r w:rsidRPr="00E34EA1">
        <w:rPr>
          <w:sz w:val="16"/>
        </w:rPr>
        <w:t xml:space="preserve">. </w:t>
      </w:r>
      <w:r w:rsidRPr="00A37B38">
        <w:rPr>
          <w:rStyle w:val="Emphasis"/>
          <w:highlight w:val="green"/>
        </w:rPr>
        <w:t>Over one-quarter of global soybean exports transit the Strait of Malacca</w:t>
      </w:r>
      <w:r w:rsidRPr="00E34EA1">
        <w:rPr>
          <w:sz w:val="16"/>
        </w:rPr>
        <w:t xml:space="preserve">, </w:t>
      </w:r>
      <w:r w:rsidRPr="00E34EA1">
        <w:rPr>
          <w:rStyle w:val="StyleUnderline"/>
        </w:rPr>
        <w:t>primarily to meet animal feed demand in China and Southeast Asia</w:t>
      </w:r>
      <w:r w:rsidRPr="00E34EA1">
        <w:rPr>
          <w:sz w:val="16"/>
        </w:rPr>
        <w:t>. The Turkish Straits are particularly critical for wheat – a fifth of global exports pass through them each year, largely from the Black Sea ‘breadbasket’ region.</w:t>
      </w:r>
    </w:p>
    <w:p w14:paraId="0E6E5CF2" w14:textId="5D2DD6D9" w:rsidR="002227C1" w:rsidRDefault="002227C1" w:rsidP="002227C1">
      <w:pPr>
        <w:pStyle w:val="Heading4"/>
      </w:pPr>
      <w:r>
        <w:t>Famine causes extinction</w:t>
      </w:r>
    </w:p>
    <w:p w14:paraId="3AF05D79" w14:textId="77777777" w:rsidR="002227C1" w:rsidRPr="008A4C5D" w:rsidRDefault="002227C1" w:rsidP="002227C1">
      <w:proofErr w:type="spellStart"/>
      <w:r w:rsidRPr="005F21EA">
        <w:t>Sinéad</w:t>
      </w:r>
      <w:proofErr w:type="spellEnd"/>
      <w:r w:rsidRPr="005F21EA">
        <w:t xml:space="preserve"> </w:t>
      </w:r>
      <w:proofErr w:type="spellStart"/>
      <w:r w:rsidRPr="006F3B8B">
        <w:rPr>
          <w:rStyle w:val="Style13ptBold"/>
        </w:rPr>
        <w:t>Lehane</w:t>
      </w:r>
      <w:proofErr w:type="spellEnd"/>
      <w:r w:rsidRPr="006F3B8B">
        <w:rPr>
          <w:rStyle w:val="Style13ptBold"/>
        </w:rPr>
        <w:t xml:space="preserve"> 17</w:t>
      </w:r>
      <w:r>
        <w:t>,</w:t>
      </w:r>
      <w:r w:rsidRPr="005F21EA">
        <w:t xml:space="preserve"> research manager for Future Directions International’s Global Food and Water Crises Research program. Her current research projects include Australia’s food system and water security in the Tibetan Plateau region. Shaping Conflict in the 21st Century—The Future of Food and Water Security. February 2, 2017.</w:t>
      </w:r>
      <w:r>
        <w:t xml:space="preserve"> </w:t>
      </w:r>
      <w:r w:rsidRPr="005F21EA">
        <w:t>www.hidropolitikakademi.org/shaping-conflict-in-the-21st-century-the-future-of-food-and-water-security.html</w:t>
      </w:r>
    </w:p>
    <w:p w14:paraId="323EAF38" w14:textId="77777777" w:rsidR="002227C1" w:rsidRDefault="002227C1" w:rsidP="002227C1">
      <w:pPr>
        <w:rPr>
          <w:sz w:val="14"/>
        </w:rPr>
      </w:pPr>
      <w:r w:rsidRPr="00077DA4">
        <w:rPr>
          <w:sz w:val="14"/>
        </w:rPr>
        <w:t xml:space="preserve">In his book, The Coming Famine, Julian Cribb writes that the </w:t>
      </w:r>
      <w:r w:rsidRPr="00A37B38">
        <w:rPr>
          <w:rStyle w:val="Emphasis"/>
          <w:highlight w:val="green"/>
        </w:rPr>
        <w:t>wars</w:t>
      </w:r>
      <w:r w:rsidRPr="00A37B38">
        <w:rPr>
          <w:highlight w:val="green"/>
          <w:u w:val="single"/>
        </w:rPr>
        <w:t xml:space="preserve"> of the </w:t>
      </w:r>
      <w:r w:rsidRPr="00A37B38">
        <w:rPr>
          <w:rStyle w:val="Emphasis"/>
          <w:highlight w:val="green"/>
        </w:rPr>
        <w:t>21st century</w:t>
      </w:r>
      <w:r w:rsidRPr="00A37B38">
        <w:rPr>
          <w:highlight w:val="green"/>
          <w:u w:val="single"/>
        </w:rPr>
        <w:t xml:space="preserve"> will involve </w:t>
      </w:r>
      <w:r w:rsidRPr="00A37B38">
        <w:rPr>
          <w:rStyle w:val="Emphasis"/>
          <w:highlight w:val="green"/>
        </w:rPr>
        <w:t>failed states</w:t>
      </w:r>
      <w:r w:rsidRPr="008E4AB5">
        <w:rPr>
          <w:u w:val="single"/>
        </w:rPr>
        <w:t xml:space="preserve">, </w:t>
      </w:r>
      <w:r w:rsidRPr="00A37B38">
        <w:rPr>
          <w:rStyle w:val="Emphasis"/>
          <w:highlight w:val="green"/>
        </w:rPr>
        <w:t>rebellions</w:t>
      </w:r>
      <w:r w:rsidRPr="008E4AB5">
        <w:rPr>
          <w:u w:val="single"/>
        </w:rPr>
        <w:t xml:space="preserve">, </w:t>
      </w:r>
      <w:r w:rsidRPr="00A37B38">
        <w:rPr>
          <w:rStyle w:val="Emphasis"/>
          <w:highlight w:val="green"/>
        </w:rPr>
        <w:t>civil conflict</w:t>
      </w:r>
      <w:r w:rsidRPr="008E4AB5">
        <w:rPr>
          <w:u w:val="single"/>
        </w:rPr>
        <w:t xml:space="preserve">, </w:t>
      </w:r>
      <w:r w:rsidRPr="00A37B38">
        <w:rPr>
          <w:rStyle w:val="Emphasis"/>
          <w:highlight w:val="green"/>
        </w:rPr>
        <w:t>insurgencies</w:t>
      </w:r>
      <w:r w:rsidRPr="00A37B38">
        <w:rPr>
          <w:highlight w:val="green"/>
          <w:u w:val="single"/>
        </w:rPr>
        <w:t xml:space="preserve"> and </w:t>
      </w:r>
      <w:r w:rsidRPr="00A37B38">
        <w:rPr>
          <w:rStyle w:val="Emphasis"/>
          <w:highlight w:val="green"/>
        </w:rPr>
        <w:t>terror</w:t>
      </w:r>
      <w:r w:rsidRPr="008E4AB5">
        <w:rPr>
          <w:rStyle w:val="Emphasis"/>
        </w:rPr>
        <w:t>ism</w:t>
      </w:r>
      <w:r w:rsidRPr="008E4AB5">
        <w:rPr>
          <w:u w:val="single"/>
        </w:rPr>
        <w:t xml:space="preserve">. </w:t>
      </w:r>
      <w:proofErr w:type="gramStart"/>
      <w:r w:rsidRPr="008E4AB5">
        <w:rPr>
          <w:u w:val="single"/>
        </w:rPr>
        <w:t>All of</w:t>
      </w:r>
      <w:proofErr w:type="gramEnd"/>
      <w:r w:rsidRPr="008E4AB5">
        <w:rPr>
          <w:u w:val="single"/>
        </w:rPr>
        <w:t xml:space="preserve"> </w:t>
      </w:r>
      <w:r w:rsidRPr="00A37B38">
        <w:rPr>
          <w:highlight w:val="green"/>
          <w:u w:val="single"/>
        </w:rPr>
        <w:t>these</w:t>
      </w:r>
      <w:r w:rsidRPr="008E4AB5">
        <w:rPr>
          <w:u w:val="single"/>
        </w:rPr>
        <w:t xml:space="preserve"> elements </w:t>
      </w:r>
      <w:r w:rsidRPr="00A37B38">
        <w:rPr>
          <w:highlight w:val="green"/>
          <w:u w:val="single"/>
        </w:rPr>
        <w:t>will be triggered by</w:t>
      </w:r>
      <w:r w:rsidRPr="008E4AB5">
        <w:rPr>
          <w:u w:val="single"/>
        </w:rPr>
        <w:t xml:space="preserve"> competition over </w:t>
      </w:r>
      <w:r w:rsidRPr="008E4AB5">
        <w:rPr>
          <w:rStyle w:val="Emphasis"/>
        </w:rPr>
        <w:t xml:space="preserve">dwindling </w:t>
      </w:r>
      <w:r w:rsidRPr="00A37B38">
        <w:rPr>
          <w:rStyle w:val="Emphasis"/>
          <w:highlight w:val="green"/>
        </w:rPr>
        <w:t>resources</w:t>
      </w:r>
      <w:r w:rsidRPr="008E4AB5">
        <w:rPr>
          <w:u w:val="single"/>
        </w:rPr>
        <w:t xml:space="preserve">, </w:t>
      </w:r>
      <w:r w:rsidRPr="008E4AB5">
        <w:rPr>
          <w:rStyle w:val="Emphasis"/>
        </w:rPr>
        <w:t>rather than global conflicts</w:t>
      </w:r>
      <w:r w:rsidRPr="008E4AB5">
        <w:rPr>
          <w:u w:val="single"/>
        </w:rPr>
        <w:t xml:space="preserve"> with </w:t>
      </w:r>
      <w:r w:rsidRPr="008E4AB5">
        <w:rPr>
          <w:rStyle w:val="Emphasis"/>
        </w:rPr>
        <w:t>clearly defined sides</w:t>
      </w:r>
      <w:r w:rsidRPr="00077DA4">
        <w:rPr>
          <w:sz w:val="14"/>
        </w:rPr>
        <w:t>.</w:t>
      </w:r>
      <w:r>
        <w:rPr>
          <w:rStyle w:val="Emphasis"/>
        </w:rPr>
        <w:t xml:space="preserve"> </w:t>
      </w:r>
      <w:r w:rsidRPr="008E4AB5">
        <w:rPr>
          <w:u w:val="single"/>
        </w:rPr>
        <w:t>More than 40 countries experienced civil unrest following the food price crisis in 2008</w:t>
      </w:r>
      <w:r w:rsidRPr="00077DA4">
        <w:rPr>
          <w:sz w:val="14"/>
        </w:rPr>
        <w:t xml:space="preserve">. </w:t>
      </w:r>
      <w:r w:rsidRPr="008E4AB5">
        <w:rPr>
          <w:u w:val="single"/>
        </w:rPr>
        <w:t xml:space="preserve">The rapid increase in grain prices and prevailing food insecurity in many states is linked to the outbreak of protests, food riots and the </w:t>
      </w:r>
      <w:r w:rsidRPr="008E4AB5">
        <w:rPr>
          <w:rStyle w:val="Emphasis"/>
        </w:rPr>
        <w:t>breakdown of governance</w:t>
      </w:r>
      <w:r w:rsidRPr="00077DA4">
        <w:rPr>
          <w:sz w:val="14"/>
        </w:rPr>
        <w:t xml:space="preserve">. </w:t>
      </w:r>
      <w:r w:rsidRPr="008E4AB5">
        <w:rPr>
          <w:u w:val="single"/>
        </w:rPr>
        <w:t>Widespread food insecurity is a driving factor in creating a disaffected population ripe for rebellion</w:t>
      </w:r>
      <w:r w:rsidRPr="00077DA4">
        <w:rPr>
          <w:sz w:val="14"/>
        </w:rPr>
        <w:t xml:space="preserve">. </w:t>
      </w:r>
      <w:r w:rsidRPr="002B6F2D">
        <w:rPr>
          <w:u w:val="single"/>
        </w:rPr>
        <w:t>Given</w:t>
      </w:r>
      <w:r w:rsidRPr="008E4AB5">
        <w:rPr>
          <w:u w:val="single"/>
        </w:rPr>
        <w:t xml:space="preserve"> the </w:t>
      </w:r>
      <w:r w:rsidRPr="002B6F2D">
        <w:rPr>
          <w:rStyle w:val="Emphasis"/>
        </w:rPr>
        <w:t>interconnectivity</w:t>
      </w:r>
      <w:r w:rsidRPr="002B6F2D">
        <w:rPr>
          <w:u w:val="single"/>
        </w:rPr>
        <w:t xml:space="preserve"> of </w:t>
      </w:r>
      <w:r w:rsidRPr="002B6F2D">
        <w:rPr>
          <w:rStyle w:val="Emphasis"/>
        </w:rPr>
        <w:t>food security</w:t>
      </w:r>
      <w:r w:rsidRPr="002B6F2D">
        <w:rPr>
          <w:u w:val="single"/>
        </w:rPr>
        <w:t xml:space="preserve"> and </w:t>
      </w:r>
      <w:r w:rsidRPr="002B6F2D">
        <w:rPr>
          <w:rStyle w:val="Emphasis"/>
        </w:rPr>
        <w:t>political stability</w:t>
      </w:r>
      <w:r w:rsidRPr="008E4AB5">
        <w:rPr>
          <w:u w:val="single"/>
        </w:rPr>
        <w:t xml:space="preserve">, it is likely </w:t>
      </w:r>
      <w:r w:rsidRPr="00A37B38">
        <w:rPr>
          <w:highlight w:val="green"/>
          <w:u w:val="single"/>
        </w:rPr>
        <w:t>food will continue to act as a</w:t>
      </w:r>
      <w:r w:rsidRPr="008E4AB5">
        <w:rPr>
          <w:u w:val="single"/>
        </w:rPr>
        <w:t xml:space="preserve"> political </w:t>
      </w:r>
      <w:r w:rsidRPr="00A37B38">
        <w:rPr>
          <w:rStyle w:val="Emphasis"/>
          <w:highlight w:val="green"/>
        </w:rPr>
        <w:t>stressor</w:t>
      </w:r>
      <w:r w:rsidRPr="008E4AB5">
        <w:rPr>
          <w:u w:val="single"/>
        </w:rPr>
        <w:t xml:space="preserve"> on regimes </w:t>
      </w:r>
      <w:r w:rsidRPr="00A37B38">
        <w:rPr>
          <w:highlight w:val="green"/>
          <w:u w:val="single"/>
        </w:rPr>
        <w:t xml:space="preserve">in the </w:t>
      </w:r>
      <w:r w:rsidRPr="00A37B38">
        <w:rPr>
          <w:rStyle w:val="Emphasis"/>
          <w:highlight w:val="green"/>
        </w:rPr>
        <w:t>Mid</w:t>
      </w:r>
      <w:r w:rsidRPr="008E4AB5">
        <w:rPr>
          <w:rStyle w:val="Emphasis"/>
        </w:rPr>
        <w:t xml:space="preserve">dle </w:t>
      </w:r>
      <w:r w:rsidRPr="00A37B38">
        <w:rPr>
          <w:rStyle w:val="Emphasis"/>
          <w:highlight w:val="green"/>
        </w:rPr>
        <w:t>East</w:t>
      </w:r>
      <w:r w:rsidRPr="00A37B38">
        <w:rPr>
          <w:highlight w:val="green"/>
          <w:u w:val="single"/>
        </w:rPr>
        <w:t xml:space="preserve"> and </w:t>
      </w:r>
      <w:r w:rsidRPr="00A37B38">
        <w:rPr>
          <w:rStyle w:val="Emphasis"/>
          <w:highlight w:val="green"/>
        </w:rPr>
        <w:t>elsewhere</w:t>
      </w:r>
      <w:r w:rsidRPr="00077DA4">
        <w:rPr>
          <w:sz w:val="14"/>
        </w:rPr>
        <w:t>.</w:t>
      </w:r>
      <w:r>
        <w:rPr>
          <w:sz w:val="14"/>
        </w:rPr>
        <w:t xml:space="preserve"> </w:t>
      </w:r>
      <w:r w:rsidRPr="00077DA4">
        <w:rPr>
          <w:sz w:val="14"/>
        </w:rPr>
        <w:t>Addressing Insecurity</w:t>
      </w:r>
      <w:r>
        <w:rPr>
          <w:sz w:val="14"/>
        </w:rPr>
        <w:t xml:space="preserve"> </w:t>
      </w:r>
      <w:r w:rsidRPr="00A37B38">
        <w:rPr>
          <w:highlight w:val="green"/>
          <w:u w:val="single"/>
        </w:rPr>
        <w:t>Improving food</w:t>
      </w:r>
      <w:r w:rsidRPr="00077DA4">
        <w:rPr>
          <w:sz w:val="14"/>
        </w:rPr>
        <w:t xml:space="preserve"> and water </w:t>
      </w:r>
      <w:r w:rsidRPr="00A37B38">
        <w:rPr>
          <w:highlight w:val="green"/>
          <w:u w:val="single"/>
        </w:rPr>
        <w:t>security</w:t>
      </w:r>
      <w:r w:rsidRPr="00077DA4">
        <w:rPr>
          <w:sz w:val="14"/>
        </w:rPr>
        <w:t xml:space="preserve"> and encouraging resource sharing </w:t>
      </w:r>
      <w:r w:rsidRPr="00A37B38">
        <w:rPr>
          <w:highlight w:val="green"/>
          <w:u w:val="single"/>
        </w:rPr>
        <w:t>is critical to</w:t>
      </w:r>
      <w:r w:rsidRPr="002F2ABD">
        <w:rPr>
          <w:u w:val="single"/>
        </w:rPr>
        <w:t xml:space="preserve"> creating </w:t>
      </w:r>
      <w:r w:rsidRPr="00A37B38">
        <w:rPr>
          <w:highlight w:val="green"/>
          <w:u w:val="single"/>
        </w:rPr>
        <w:t>a</w:t>
      </w:r>
      <w:r w:rsidRPr="002F2ABD">
        <w:rPr>
          <w:u w:val="single"/>
        </w:rPr>
        <w:t xml:space="preserve"> </w:t>
      </w:r>
      <w:r w:rsidRPr="008E4AB5">
        <w:rPr>
          <w:rStyle w:val="Emphasis"/>
        </w:rPr>
        <w:t>stable</w:t>
      </w:r>
      <w:r w:rsidRPr="008E4AB5">
        <w:rPr>
          <w:u w:val="single"/>
        </w:rPr>
        <w:t xml:space="preserve"> and </w:t>
      </w:r>
      <w:r w:rsidRPr="00A37B38">
        <w:rPr>
          <w:rStyle w:val="Emphasis"/>
          <w:highlight w:val="green"/>
        </w:rPr>
        <w:t>secure global environment</w:t>
      </w:r>
      <w:r w:rsidRPr="00077DA4">
        <w:rPr>
          <w:sz w:val="14"/>
        </w:rPr>
        <w:t xml:space="preserve">. </w:t>
      </w:r>
      <w:r w:rsidRPr="00A37B38">
        <w:rPr>
          <w:highlight w:val="green"/>
          <w:u w:val="single"/>
        </w:rPr>
        <w:t>While food</w:t>
      </w:r>
      <w:r w:rsidRPr="008E4AB5">
        <w:rPr>
          <w:u w:val="single"/>
        </w:rPr>
        <w:t xml:space="preserve"> </w:t>
      </w:r>
      <w:r w:rsidRPr="00077DA4">
        <w:rPr>
          <w:sz w:val="14"/>
        </w:rPr>
        <w:t xml:space="preserve">and water </w:t>
      </w:r>
      <w:r w:rsidRPr="00A37B38">
        <w:rPr>
          <w:rStyle w:val="StyleUnderline"/>
          <w:highlight w:val="green"/>
        </w:rPr>
        <w:t>shortages</w:t>
      </w:r>
      <w:r w:rsidRPr="00A37B38">
        <w:rPr>
          <w:highlight w:val="green"/>
          <w:u w:val="single"/>
        </w:rPr>
        <w:t xml:space="preserve"> </w:t>
      </w:r>
      <w:r w:rsidRPr="00A37B38">
        <w:rPr>
          <w:rStyle w:val="Emphasis"/>
          <w:highlight w:val="green"/>
        </w:rPr>
        <w:t>contribute</w:t>
      </w:r>
      <w:r w:rsidRPr="00A37B38">
        <w:rPr>
          <w:highlight w:val="green"/>
          <w:u w:val="single"/>
        </w:rPr>
        <w:t xml:space="preserve"> to</w:t>
      </w:r>
      <w:r w:rsidRPr="008E4AB5">
        <w:rPr>
          <w:u w:val="single"/>
        </w:rPr>
        <w:t xml:space="preserve"> a </w:t>
      </w:r>
      <w:r w:rsidRPr="00A37B38">
        <w:rPr>
          <w:rStyle w:val="Emphasis"/>
          <w:highlight w:val="green"/>
        </w:rPr>
        <w:t>rising cycle of violence</w:t>
      </w:r>
      <w:r w:rsidRPr="00A37B38">
        <w:rPr>
          <w:highlight w:val="green"/>
          <w:u w:val="single"/>
        </w:rPr>
        <w:t>, improving food</w:t>
      </w:r>
      <w:r w:rsidRPr="00077DA4">
        <w:rPr>
          <w:sz w:val="14"/>
        </w:rPr>
        <w:t xml:space="preserve"> and water </w:t>
      </w:r>
      <w:r w:rsidRPr="00A37B38">
        <w:rPr>
          <w:highlight w:val="green"/>
          <w:u w:val="single"/>
        </w:rPr>
        <w:t>security</w:t>
      </w:r>
      <w:r w:rsidRPr="008E4AB5">
        <w:rPr>
          <w:u w:val="single"/>
        </w:rPr>
        <w:t xml:space="preserve"> outcomes can </w:t>
      </w:r>
      <w:r w:rsidRPr="002F2ABD">
        <w:rPr>
          <w:u w:val="single"/>
        </w:rPr>
        <w:t>trigger</w:t>
      </w:r>
      <w:r w:rsidRPr="008E4AB5">
        <w:rPr>
          <w:u w:val="single"/>
        </w:rPr>
        <w:t xml:space="preserve"> the </w:t>
      </w:r>
      <w:r w:rsidRPr="008E4AB5">
        <w:rPr>
          <w:rStyle w:val="Emphasis"/>
        </w:rPr>
        <w:t>opposite</w:t>
      </w:r>
      <w:r w:rsidRPr="008E4AB5">
        <w:rPr>
          <w:u w:val="single"/>
        </w:rPr>
        <w:t xml:space="preserve"> and </w:t>
      </w:r>
      <w:r w:rsidRPr="00A37B38">
        <w:rPr>
          <w:rStyle w:val="Emphasis"/>
          <w:highlight w:val="green"/>
        </w:rPr>
        <w:t>reduce</w:t>
      </w:r>
      <w:r w:rsidRPr="008E4AB5">
        <w:rPr>
          <w:u w:val="single"/>
        </w:rPr>
        <w:t xml:space="preserve"> the potential for </w:t>
      </w:r>
      <w:r w:rsidRPr="00A37B38">
        <w:rPr>
          <w:rStyle w:val="Emphasis"/>
          <w:highlight w:val="green"/>
        </w:rPr>
        <w:t>conflict</w:t>
      </w:r>
      <w:r w:rsidRPr="00077DA4">
        <w:rPr>
          <w:sz w:val="14"/>
        </w:rPr>
        <w:t>.</w:t>
      </w:r>
      <w:r>
        <w:rPr>
          <w:rStyle w:val="Emphasis"/>
        </w:rPr>
        <w:t xml:space="preserve"> </w:t>
      </w:r>
      <w:r w:rsidRPr="00077DA4">
        <w:rPr>
          <w:sz w:val="14"/>
        </w:rPr>
        <w:t xml:space="preserve">With the global population expected to reach 9 billion by 2040, </w:t>
      </w:r>
      <w:r w:rsidRPr="002F2ABD">
        <w:rPr>
          <w:u w:val="single"/>
        </w:rPr>
        <w:t xml:space="preserve">the </w:t>
      </w:r>
      <w:r w:rsidRPr="00A37B38">
        <w:rPr>
          <w:rStyle w:val="Emphasis"/>
          <w:highlight w:val="green"/>
        </w:rPr>
        <w:t>likelihood of conflict</w:t>
      </w:r>
      <w:r w:rsidRPr="00A37B38">
        <w:rPr>
          <w:highlight w:val="green"/>
          <w:u w:val="single"/>
        </w:rPr>
        <w:t xml:space="preserve"> exacerbated by scarcity</w:t>
      </w:r>
      <w:r w:rsidRPr="008E4AB5">
        <w:rPr>
          <w:u w:val="single"/>
        </w:rPr>
        <w:t xml:space="preserve"> over the next century </w:t>
      </w:r>
      <w:r w:rsidRPr="00A37B38">
        <w:rPr>
          <w:highlight w:val="green"/>
          <w:u w:val="single"/>
        </w:rPr>
        <w:t xml:space="preserve">is </w:t>
      </w:r>
      <w:r w:rsidRPr="00A37B38">
        <w:rPr>
          <w:rStyle w:val="Emphasis"/>
          <w:highlight w:val="green"/>
        </w:rPr>
        <w:t>growing</w:t>
      </w:r>
      <w:r w:rsidRPr="00077DA4">
        <w:rPr>
          <w:sz w:val="14"/>
        </w:rPr>
        <w:t xml:space="preserve">. </w:t>
      </w:r>
      <w:r w:rsidRPr="008E4AB5">
        <w:rPr>
          <w:u w:val="single"/>
        </w:rPr>
        <w:t xml:space="preserve">Conflict is likely to be driven by </w:t>
      </w:r>
      <w:proofErr w:type="gramStart"/>
      <w:r w:rsidRPr="008E4AB5">
        <w:rPr>
          <w:u w:val="single"/>
        </w:rPr>
        <w:t>a number of</w:t>
      </w:r>
      <w:proofErr w:type="gramEnd"/>
      <w:r w:rsidRPr="008E4AB5">
        <w:rPr>
          <w:u w:val="single"/>
        </w:rPr>
        <w:t xml:space="preserve"> factors and </w:t>
      </w:r>
      <w:r w:rsidRPr="00A37B38">
        <w:rPr>
          <w:rStyle w:val="Emphasis"/>
          <w:highlight w:val="green"/>
        </w:rPr>
        <w:t>difficult to address</w:t>
      </w:r>
      <w:r w:rsidRPr="00A37B38">
        <w:rPr>
          <w:highlight w:val="green"/>
          <w:u w:val="single"/>
        </w:rPr>
        <w:t xml:space="preserve"> through </w:t>
      </w:r>
      <w:r w:rsidRPr="00A37B38">
        <w:rPr>
          <w:rStyle w:val="Emphasis"/>
          <w:highlight w:val="green"/>
        </w:rPr>
        <w:t>diplomacy or</w:t>
      </w:r>
      <w:r w:rsidRPr="008E4AB5">
        <w:rPr>
          <w:u w:val="single"/>
        </w:rPr>
        <w:t xml:space="preserve"> military </w:t>
      </w:r>
      <w:r w:rsidRPr="00A37B38">
        <w:rPr>
          <w:rStyle w:val="Emphasis"/>
          <w:highlight w:val="green"/>
        </w:rPr>
        <w:t>force</w:t>
      </w:r>
      <w:r w:rsidRPr="00077DA4">
        <w:rPr>
          <w:sz w:val="14"/>
        </w:rPr>
        <w:t xml:space="preserve">. </w:t>
      </w:r>
      <w:r w:rsidRPr="008E4AB5">
        <w:rPr>
          <w:u w:val="single"/>
        </w:rPr>
        <w:t xml:space="preserve">Population pressures, changing weather, urbanization, migration, a loss of arable land and freshwater resources are just some of the </w:t>
      </w:r>
      <w:r w:rsidRPr="008E4AB5">
        <w:rPr>
          <w:rStyle w:val="Emphasis"/>
        </w:rPr>
        <w:t>multi-layered stressors</w:t>
      </w:r>
      <w:r w:rsidRPr="008E4AB5">
        <w:rPr>
          <w:u w:val="single"/>
        </w:rPr>
        <w:t xml:space="preserve"> present in many states</w:t>
      </w:r>
      <w:r w:rsidRPr="00077DA4">
        <w:rPr>
          <w:sz w:val="14"/>
        </w:rPr>
        <w:t xml:space="preserve">. </w:t>
      </w:r>
      <w:r w:rsidRPr="008E4AB5">
        <w:rPr>
          <w:u w:val="single"/>
        </w:rPr>
        <w:t>Future inter-state conflict will move further away from the traditional, clear lines of military conflict</w:t>
      </w:r>
      <w:r w:rsidRPr="00077DA4">
        <w:rPr>
          <w:sz w:val="14"/>
        </w:rPr>
        <w:t xml:space="preserve"> and more towards economic control and influence.</w:t>
      </w:r>
    </w:p>
    <w:p w14:paraId="2630CF47" w14:textId="3E3BD8F1" w:rsidR="002227C1" w:rsidRPr="00C65141" w:rsidRDefault="00B67FAA" w:rsidP="002227C1">
      <w:pPr>
        <w:pStyle w:val="Heading4"/>
      </w:pPr>
      <w:r>
        <w:t>3</w:t>
      </w:r>
      <w:r w:rsidR="002227C1">
        <w:t xml:space="preserve">] </w:t>
      </w:r>
      <w:r w:rsidR="002227C1">
        <w:t xml:space="preserve"> </w:t>
      </w:r>
      <w:r w:rsidR="002227C1" w:rsidRPr="00C65141">
        <w:t xml:space="preserve">Unipolarity is responsible </w:t>
      </w:r>
      <w:r w:rsidR="002227C1">
        <w:t xml:space="preserve">for the </w:t>
      </w:r>
      <w:r w:rsidR="002227C1" w:rsidRPr="00280328">
        <w:rPr>
          <w:u w:val="single"/>
        </w:rPr>
        <w:t>globalization</w:t>
      </w:r>
      <w:r w:rsidR="002227C1" w:rsidRPr="00C65141">
        <w:t xml:space="preserve"> </w:t>
      </w:r>
      <w:r w:rsidR="002227C1">
        <w:t>of extremism.</w:t>
      </w:r>
    </w:p>
    <w:p w14:paraId="398C8B78" w14:textId="77777777" w:rsidR="002227C1" w:rsidRDefault="002227C1" w:rsidP="002227C1">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6" w:history="1">
        <w:r w:rsidRPr="00B83DDD">
          <w:rPr>
            <w:rStyle w:val="Hyperlink"/>
          </w:rPr>
          <w:t>https://www.tandfonline.com/doi/pdf/10.1080/17467586.2018.1428763?needAccess=true)</w:t>
        </w:r>
      </w:hyperlink>
    </w:p>
    <w:p w14:paraId="5FCF48AB" w14:textId="77777777" w:rsidR="002227C1" w:rsidRPr="00632AEB" w:rsidRDefault="002227C1" w:rsidP="002227C1">
      <w:pPr>
        <w:pStyle w:val="ListParagraph"/>
        <w:numPr>
          <w:ilvl w:val="0"/>
          <w:numId w:val="12"/>
        </w:numPr>
        <w:spacing w:after="0" w:line="240" w:lineRule="auto"/>
        <w:rPr>
          <w:rFonts w:ascii="Calibri" w:hAnsi="Calibri"/>
          <w:sz w:val="16"/>
          <w:szCs w:val="16"/>
        </w:rPr>
      </w:pPr>
      <w:r w:rsidRPr="00632AEB">
        <w:rPr>
          <w:rFonts w:ascii="Calibri" w:hAnsi="Calibri"/>
          <w:sz w:val="16"/>
          <w:szCs w:val="16"/>
        </w:rPr>
        <w:t>JSG = Jihadi-Salafi Groups</w:t>
      </w:r>
    </w:p>
    <w:p w14:paraId="2E23AC4D" w14:textId="77777777" w:rsidR="002227C1" w:rsidRDefault="002227C1" w:rsidP="002227C1">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2995DA32" w14:textId="77777777" w:rsidR="002227C1" w:rsidRDefault="002227C1" w:rsidP="002227C1">
      <w:pPr>
        <w:rPr>
          <w:sz w:val="16"/>
        </w:rPr>
      </w:pPr>
    </w:p>
    <w:p w14:paraId="4824910E" w14:textId="4B43F0E5" w:rsidR="002227C1" w:rsidRPr="00EB533F" w:rsidRDefault="002227C1" w:rsidP="002227C1">
      <w:pPr>
        <w:pStyle w:val="Heading4"/>
        <w:rPr>
          <w:rFonts w:cs="Calibri"/>
        </w:rPr>
      </w:pPr>
      <w:r w:rsidRPr="00EB533F">
        <w:rPr>
          <w:rFonts w:cs="Calibri"/>
        </w:rPr>
        <w:t xml:space="preserve">Terrorists get and detonate nuclear weapons – they have </w:t>
      </w:r>
      <w:r w:rsidRPr="00EB533F">
        <w:rPr>
          <w:rFonts w:cs="Calibri"/>
          <w:u w:val="single"/>
        </w:rPr>
        <w:t>means</w:t>
      </w:r>
      <w:r w:rsidRPr="00EB533F">
        <w:rPr>
          <w:rFonts w:cs="Calibri"/>
        </w:rPr>
        <w:t xml:space="preserve">, </w:t>
      </w:r>
      <w:r w:rsidRPr="00EB533F">
        <w:rPr>
          <w:rFonts w:cs="Calibri"/>
          <w:u w:val="single"/>
        </w:rPr>
        <w:t>motive</w:t>
      </w:r>
      <w:r w:rsidRPr="00EB533F">
        <w:rPr>
          <w:rFonts w:cs="Calibri"/>
        </w:rPr>
        <w:t xml:space="preserve">, and </w:t>
      </w:r>
      <w:r w:rsidRPr="00EB533F">
        <w:rPr>
          <w:rFonts w:cs="Calibri"/>
          <w:u w:val="single"/>
        </w:rPr>
        <w:t>opportunity</w:t>
      </w:r>
      <w:r w:rsidRPr="00EB533F">
        <w:rPr>
          <w:rFonts w:cs="Calibri"/>
        </w:rPr>
        <w:t xml:space="preserve"> – most </w:t>
      </w:r>
      <w:r w:rsidRPr="00EB533F">
        <w:rPr>
          <w:rFonts w:cs="Calibri"/>
          <w:u w:val="single"/>
        </w:rPr>
        <w:t>recent</w:t>
      </w:r>
      <w:r w:rsidRPr="00EB533F">
        <w:rPr>
          <w:rFonts w:cs="Calibri"/>
        </w:rPr>
        <w:t xml:space="preserve"> and </w:t>
      </w:r>
      <w:r w:rsidRPr="00EB533F">
        <w:rPr>
          <w:rFonts w:cs="Calibri"/>
          <w:u w:val="single"/>
        </w:rPr>
        <w:t>predictive</w:t>
      </w:r>
      <w:r w:rsidRPr="00EB533F">
        <w:rPr>
          <w:rFonts w:cs="Calibri"/>
        </w:rPr>
        <w:t xml:space="preserve"> evidence that </w:t>
      </w:r>
      <w:proofErr w:type="gramStart"/>
      <w:r w:rsidRPr="00EB533F">
        <w:rPr>
          <w:rFonts w:cs="Calibri"/>
        </w:rPr>
        <w:t>takes into account</w:t>
      </w:r>
      <w:proofErr w:type="gramEnd"/>
      <w:r w:rsidRPr="00EB533F">
        <w:rPr>
          <w:rFonts w:cs="Calibri"/>
        </w:rPr>
        <w:t xml:space="preserve"> </w:t>
      </w:r>
      <w:r w:rsidRPr="00EB533F">
        <w:rPr>
          <w:rFonts w:cs="Calibri"/>
          <w:u w:val="single"/>
        </w:rPr>
        <w:t>technological advances</w:t>
      </w:r>
    </w:p>
    <w:p w14:paraId="3DDD92F6" w14:textId="77777777" w:rsidR="002227C1" w:rsidRPr="00EB533F" w:rsidRDefault="002227C1" w:rsidP="002227C1">
      <w:r w:rsidRPr="00EB533F">
        <w:rPr>
          <w:rStyle w:val="Style13ptBold"/>
        </w:rPr>
        <w:t>Bunn et al 19</w:t>
      </w:r>
      <w:r w:rsidRPr="00EB533F">
        <w:t xml:space="preserve"> – Matthew Bunn is a Professor of Practice at Harvard University’s John F. Kennedy School of Government, and the faculty leader of the Project on Managing the Atom. Nickolas Roth is a Research Associate at the </w:t>
      </w:r>
      <w:proofErr w:type="spellStart"/>
      <w:r w:rsidRPr="00EB533F">
        <w:t>Belfer</w:t>
      </w:r>
      <w:proofErr w:type="spellEnd"/>
      <w:r w:rsidRPr="00EB533F">
        <w:t xml:space="preserve"> Center’s Project on Managing the Atom. William H. Tobey is a Senior Fellow at the </w:t>
      </w:r>
      <w:proofErr w:type="spellStart"/>
      <w:r w:rsidRPr="00EB533F">
        <w:t>Belfer</w:t>
      </w:r>
      <w:proofErr w:type="spellEnd"/>
      <w:r w:rsidRPr="00EB533F">
        <w:t xml:space="preserve"> Center for Science and International Affairs at Harvard Kennedy School. (“Revitalizing Nuclear Security in an Era of Uncertainty”, Harvard </w:t>
      </w:r>
      <w:proofErr w:type="spellStart"/>
      <w:r w:rsidRPr="00EB533F">
        <w:t>Belfer</w:t>
      </w:r>
      <w:proofErr w:type="spellEnd"/>
      <w:r w:rsidRPr="00EB533F">
        <w:t xml:space="preserve"> Center for International Affairs, Jan 2019, https://scholar.harvard.edu/files/matthew_bunn/files/bunn_revitalizing_nuclear_security_in_an_era_of_uncertainty_2019.pdf)</w:t>
      </w:r>
    </w:p>
    <w:p w14:paraId="785BCF24" w14:textId="77777777" w:rsidR="002227C1" w:rsidRPr="00EB533F" w:rsidRDefault="002227C1" w:rsidP="002227C1">
      <w:pPr>
        <w:rPr>
          <w:sz w:val="14"/>
        </w:rPr>
      </w:pPr>
      <w:r w:rsidRPr="00EB533F">
        <w:rPr>
          <w:rStyle w:val="Emphasis"/>
        </w:rPr>
        <w:t xml:space="preserve">The </w:t>
      </w:r>
      <w:r w:rsidRPr="00EB533F">
        <w:rPr>
          <w:rStyle w:val="Emphasis"/>
          <w:highlight w:val="green"/>
        </w:rPr>
        <w:t>risk that terrorists could get and use a nuclear bomb</w:t>
      </w:r>
      <w:r w:rsidRPr="00EB533F">
        <w:rPr>
          <w:sz w:val="14"/>
        </w:rPr>
        <w:t>—</w:t>
      </w:r>
      <w:r w:rsidRPr="00EB533F">
        <w:rPr>
          <w:rStyle w:val="StyleUnderline"/>
        </w:rPr>
        <w:t>turning the heart of a modern city into a smoldering radioactive ruin</w:t>
      </w:r>
      <w:r w:rsidRPr="00EB533F">
        <w:rPr>
          <w:sz w:val="14"/>
        </w:rPr>
        <w:t>—</w:t>
      </w:r>
      <w:r w:rsidRPr="00EB533F">
        <w:rPr>
          <w:rStyle w:val="Emphasis"/>
          <w:highlight w:val="green"/>
        </w:rPr>
        <w:t>remains very real</w:t>
      </w:r>
      <w:r w:rsidRPr="00EB533F">
        <w:rPr>
          <w:sz w:val="14"/>
          <w:highlight w:val="green"/>
        </w:rPr>
        <w:t xml:space="preserve">. </w:t>
      </w:r>
      <w:r w:rsidRPr="00EB533F">
        <w:rPr>
          <w:rStyle w:val="Emphasis"/>
          <w:highlight w:val="green"/>
        </w:rPr>
        <w:t>Sabotage of major nuclear facilities</w:t>
      </w:r>
      <w:r w:rsidRPr="00EB533F">
        <w:rPr>
          <w:sz w:val="14"/>
          <w:highlight w:val="green"/>
        </w:rPr>
        <w:t xml:space="preserve"> </w:t>
      </w:r>
      <w:r w:rsidRPr="00EB533F">
        <w:rPr>
          <w:rStyle w:val="StyleUnderline"/>
          <w:highlight w:val="green"/>
        </w:rPr>
        <w:t>or</w:t>
      </w:r>
      <w:r w:rsidRPr="00EB533F">
        <w:rPr>
          <w:sz w:val="14"/>
        </w:rPr>
        <w:t xml:space="preserve"> </w:t>
      </w:r>
      <w:r w:rsidRPr="00EB533F">
        <w:rPr>
          <w:rStyle w:val="Emphasis"/>
        </w:rPr>
        <w:t xml:space="preserve">dispersal of radioactive material in </w:t>
      </w:r>
      <w:r w:rsidRPr="00EB533F">
        <w:rPr>
          <w:rStyle w:val="Emphasis"/>
          <w:highlight w:val="green"/>
        </w:rPr>
        <w:t>a</w:t>
      </w:r>
      <w:r w:rsidRPr="00EB533F">
        <w:rPr>
          <w:rStyle w:val="Emphasis"/>
        </w:rPr>
        <w:t xml:space="preserve"> disruptive “</w:t>
      </w:r>
      <w:r w:rsidRPr="00EB533F">
        <w:rPr>
          <w:rStyle w:val="Emphasis"/>
          <w:highlight w:val="green"/>
        </w:rPr>
        <w:t>dirty bomb</w:t>
      </w:r>
      <w:r w:rsidRPr="00EB533F">
        <w:rPr>
          <w:rStyle w:val="Emphasis"/>
        </w:rPr>
        <w:t>”</w:t>
      </w:r>
      <w:r w:rsidRPr="00EB533F">
        <w:rPr>
          <w:sz w:val="14"/>
        </w:rPr>
        <w:t xml:space="preserve"> </w:t>
      </w:r>
      <w:r w:rsidRPr="00EB533F">
        <w:rPr>
          <w:rStyle w:val="StyleUnderline"/>
        </w:rPr>
        <w:t xml:space="preserve">also </w:t>
      </w:r>
      <w:r w:rsidRPr="00EB533F">
        <w:rPr>
          <w:rStyle w:val="StyleUnderline"/>
          <w:highlight w:val="green"/>
        </w:rPr>
        <w:t xml:space="preserve">remain </w:t>
      </w:r>
      <w:r w:rsidRPr="00EB533F">
        <w:rPr>
          <w:rStyle w:val="Emphasis"/>
          <w:highlight w:val="green"/>
        </w:rPr>
        <w:t>real risks</w:t>
      </w:r>
      <w:r w:rsidRPr="00EB533F">
        <w:rPr>
          <w:sz w:val="14"/>
        </w:rPr>
        <w:t>.</w:t>
      </w:r>
    </w:p>
    <w:p w14:paraId="752687DE" w14:textId="77777777" w:rsidR="002227C1" w:rsidRPr="00EB533F" w:rsidRDefault="002227C1" w:rsidP="002227C1">
      <w:pPr>
        <w:rPr>
          <w:sz w:val="14"/>
        </w:rPr>
      </w:pPr>
      <w:r w:rsidRPr="00EB533F">
        <w:rPr>
          <w:rStyle w:val="Emphasis"/>
          <w:highlight w:val="green"/>
        </w:rPr>
        <w:t>Motive</w:t>
      </w:r>
      <w:r w:rsidRPr="00EB533F">
        <w:rPr>
          <w:sz w:val="14"/>
          <w:highlight w:val="green"/>
        </w:rPr>
        <w:t xml:space="preserve">. </w:t>
      </w:r>
      <w:r w:rsidRPr="00EB533F">
        <w:rPr>
          <w:rStyle w:val="StyleUnderline"/>
          <w:highlight w:val="green"/>
        </w:rPr>
        <w:t>Apocalyptic visions</w:t>
      </w:r>
      <w:r w:rsidRPr="00EB533F">
        <w:rPr>
          <w:rStyle w:val="StyleUnderline"/>
        </w:rPr>
        <w:t xml:space="preserve"> or global ambitions </w:t>
      </w:r>
      <w:r w:rsidRPr="00EB533F">
        <w:rPr>
          <w:rStyle w:val="StyleUnderline"/>
          <w:highlight w:val="green"/>
        </w:rPr>
        <w:t>drove</w:t>
      </w:r>
      <w:r w:rsidRPr="00EB533F">
        <w:rPr>
          <w:rStyle w:val="StyleUnderline"/>
        </w:rPr>
        <w:t xml:space="preserve"> groups such as </w:t>
      </w:r>
      <w:r w:rsidRPr="00EB533F">
        <w:rPr>
          <w:rStyle w:val="StyleUnderline"/>
          <w:highlight w:val="green"/>
        </w:rPr>
        <w:t>al Qaeda</w:t>
      </w:r>
      <w:r w:rsidRPr="00EB533F">
        <w:rPr>
          <w:rStyle w:val="StyleUnderline"/>
        </w:rPr>
        <w:t xml:space="preserve"> and the Japanese terror cult Aum Shinrikyo to seek nuclear weapons</w:t>
      </w:r>
      <w:r w:rsidRPr="00EB533F">
        <w:rPr>
          <w:sz w:val="14"/>
        </w:rPr>
        <w:t xml:space="preserve">. </w:t>
      </w:r>
      <w:r w:rsidRPr="00EB533F">
        <w:rPr>
          <w:rStyle w:val="StyleUnderline"/>
        </w:rPr>
        <w:t xml:space="preserve">From the </w:t>
      </w:r>
      <w:r w:rsidRPr="00EB533F">
        <w:rPr>
          <w:rStyle w:val="Emphasis"/>
        </w:rPr>
        <w:t>9/11 attackers</w:t>
      </w:r>
      <w:r w:rsidRPr="00EB533F">
        <w:rPr>
          <w:rStyle w:val="StyleUnderline"/>
        </w:rPr>
        <w:t xml:space="preserve"> to </w:t>
      </w:r>
      <w:r w:rsidRPr="00EB533F">
        <w:rPr>
          <w:rStyle w:val="Emphasis"/>
        </w:rPr>
        <w:t>Chechen rebels</w:t>
      </w:r>
      <w:r w:rsidRPr="00EB533F">
        <w:rPr>
          <w:sz w:val="14"/>
        </w:rPr>
        <w:t xml:space="preserve">, who killed hundreds of children and their parents at a school in Beslan, Russia, </w:t>
      </w:r>
      <w:r w:rsidRPr="00EB533F">
        <w:rPr>
          <w:rStyle w:val="StyleUnderline"/>
        </w:rPr>
        <w:t xml:space="preserve">to </w:t>
      </w:r>
      <w:r w:rsidRPr="00EB533F">
        <w:rPr>
          <w:rStyle w:val="StyleUnderline"/>
          <w:highlight w:val="green"/>
        </w:rPr>
        <w:t>the</w:t>
      </w:r>
      <w:r w:rsidRPr="00EB533F">
        <w:rPr>
          <w:sz w:val="14"/>
          <w:highlight w:val="green"/>
        </w:rPr>
        <w:t xml:space="preserve"> </w:t>
      </w:r>
      <w:r w:rsidRPr="00EB533F">
        <w:rPr>
          <w:rStyle w:val="Emphasis"/>
          <w:highlight w:val="green"/>
        </w:rPr>
        <w:t>Islamic State</w:t>
      </w:r>
      <w:r w:rsidRPr="00EB533F">
        <w:rPr>
          <w:sz w:val="14"/>
        </w:rPr>
        <w:t xml:space="preserve">, </w:t>
      </w:r>
      <w:r w:rsidRPr="00EB533F">
        <w:rPr>
          <w:rStyle w:val="StyleUnderline"/>
        </w:rPr>
        <w:t xml:space="preserve">which regularly </w:t>
      </w:r>
      <w:r w:rsidRPr="00EB533F">
        <w:rPr>
          <w:rStyle w:val="StyleUnderline"/>
          <w:highlight w:val="green"/>
        </w:rPr>
        <w:t>televised</w:t>
      </w:r>
      <w:r w:rsidRPr="00EB533F">
        <w:rPr>
          <w:rStyle w:val="StyleUnderline"/>
        </w:rPr>
        <w:t xml:space="preserve"> its </w:t>
      </w:r>
      <w:r w:rsidRPr="00EB533F">
        <w:rPr>
          <w:rStyle w:val="StyleUnderline"/>
          <w:highlight w:val="green"/>
        </w:rPr>
        <w:t>atrocities</w:t>
      </w:r>
      <w:r w:rsidRPr="00EB533F">
        <w:rPr>
          <w:sz w:val="14"/>
        </w:rPr>
        <w:t xml:space="preserve">, </w:t>
      </w:r>
      <w:proofErr w:type="gramStart"/>
      <w:r w:rsidRPr="00EB533F">
        <w:rPr>
          <w:rStyle w:val="StyleUnderline"/>
        </w:rPr>
        <w:t>it is clear that some</w:t>
      </w:r>
      <w:proofErr w:type="gramEnd"/>
      <w:r w:rsidRPr="00EB533F">
        <w:rPr>
          <w:rStyle w:val="StyleUnderline"/>
        </w:rPr>
        <w:t xml:space="preserve"> terrorist groups seek to inflict as many casualties as possible, as cruelly as possible</w:t>
      </w:r>
      <w:r w:rsidRPr="00EB533F">
        <w:rPr>
          <w:sz w:val="14"/>
        </w:rPr>
        <w:t>.</w:t>
      </w:r>
    </w:p>
    <w:p w14:paraId="62375026" w14:textId="77777777" w:rsidR="002227C1" w:rsidRPr="00EB533F" w:rsidRDefault="002227C1" w:rsidP="002227C1">
      <w:pPr>
        <w:rPr>
          <w:sz w:val="14"/>
        </w:rPr>
      </w:pPr>
      <w:r w:rsidRPr="00EB533F">
        <w:rPr>
          <w:rStyle w:val="Emphasis"/>
          <w:highlight w:val="green"/>
        </w:rPr>
        <w:t>Means</w:t>
      </w:r>
      <w:r w:rsidRPr="00EB533F">
        <w:rPr>
          <w:sz w:val="14"/>
          <w:highlight w:val="green"/>
        </w:rPr>
        <w:t xml:space="preserve">. </w:t>
      </w:r>
      <w:r w:rsidRPr="00EB533F">
        <w:rPr>
          <w:rStyle w:val="Emphasis"/>
        </w:rPr>
        <w:t xml:space="preserve">There have been </w:t>
      </w:r>
      <w:r w:rsidRPr="00EB533F">
        <w:rPr>
          <w:rStyle w:val="Emphasis"/>
          <w:highlight w:val="green"/>
        </w:rPr>
        <w:t>repeated cases of seizure of</w:t>
      </w:r>
      <w:r w:rsidRPr="00EB533F">
        <w:rPr>
          <w:rStyle w:val="Emphasis"/>
        </w:rPr>
        <w:t xml:space="preserve"> stolen HEU or </w:t>
      </w:r>
      <w:r w:rsidRPr="00EB533F">
        <w:rPr>
          <w:rStyle w:val="Emphasis"/>
          <w:highlight w:val="green"/>
        </w:rPr>
        <w:t>plutonium</w:t>
      </w:r>
      <w:r w:rsidRPr="00EB533F">
        <w:rPr>
          <w:sz w:val="14"/>
        </w:rPr>
        <w:t xml:space="preserve">. While there have been no such seizures since 2011, </w:t>
      </w:r>
      <w:r w:rsidRPr="00EB533F">
        <w:rPr>
          <w:rStyle w:val="StyleUnderline"/>
          <w:highlight w:val="green"/>
        </w:rPr>
        <w:t>security assessments</w:t>
      </w:r>
      <w:r w:rsidRPr="00EB533F">
        <w:rPr>
          <w:rStyle w:val="StyleUnderline"/>
        </w:rPr>
        <w:t xml:space="preserve"> and tests </w:t>
      </w:r>
      <w:r w:rsidRPr="00EB533F">
        <w:rPr>
          <w:rStyle w:val="StyleUnderline"/>
          <w:highlight w:val="green"/>
        </w:rPr>
        <w:t xml:space="preserve">continue to reveal </w:t>
      </w:r>
      <w:r w:rsidRPr="00EB533F">
        <w:rPr>
          <w:rStyle w:val="StyleUnderline"/>
        </w:rPr>
        <w:t xml:space="preserve">important </w:t>
      </w:r>
      <w:r w:rsidRPr="00EB533F">
        <w:rPr>
          <w:rStyle w:val="StyleUnderline"/>
          <w:highlight w:val="green"/>
        </w:rPr>
        <w:t>vulnerabilities</w:t>
      </w:r>
      <w:r w:rsidRPr="00EB533F">
        <w:rPr>
          <w:sz w:val="14"/>
        </w:rPr>
        <w:t xml:space="preserve">, </w:t>
      </w:r>
      <w:r w:rsidRPr="00EB533F">
        <w:rPr>
          <w:rStyle w:val="StyleUnderline"/>
        </w:rPr>
        <w:t>in the United States and elsewhere</w:t>
      </w:r>
      <w:r w:rsidRPr="00EB533F">
        <w:rPr>
          <w:sz w:val="14"/>
        </w:rPr>
        <w:t xml:space="preserve">. Moreover, </w:t>
      </w:r>
      <w:r w:rsidRPr="00EB533F">
        <w:rPr>
          <w:rStyle w:val="StyleUnderline"/>
        </w:rPr>
        <w:t>non-nuclear criminal thefts and terrorist attacks continue to occur that use tactics and capabilities that the security systems at many nuclear facilities would be hard-pressed to defend against</w:t>
      </w:r>
      <w:r w:rsidRPr="00EB533F">
        <w:rPr>
          <w:sz w:val="14"/>
        </w:rPr>
        <w:t xml:space="preserve">—ranging </w:t>
      </w:r>
      <w:proofErr w:type="gramStart"/>
      <w:r w:rsidRPr="00EB533F">
        <w:rPr>
          <w:sz w:val="14"/>
        </w:rPr>
        <w:t xml:space="preserve">from </w:t>
      </w:r>
      <w:r w:rsidRPr="00EB533F">
        <w:rPr>
          <w:rStyle w:val="Emphasis"/>
        </w:rPr>
        <w:t xml:space="preserve">substantial </w:t>
      </w:r>
      <w:r w:rsidRPr="00EB533F">
        <w:rPr>
          <w:rStyle w:val="Emphasis"/>
          <w:highlight w:val="green"/>
        </w:rPr>
        <w:t>teams of heavily armed, well-trained attackers</w:t>
      </w:r>
      <w:r w:rsidRPr="00EB533F">
        <w:rPr>
          <w:sz w:val="14"/>
        </w:rPr>
        <w:t>,</w:t>
      </w:r>
      <w:proofErr w:type="gramEnd"/>
      <w:r w:rsidRPr="00EB533F">
        <w:rPr>
          <w:sz w:val="14"/>
        </w:rPr>
        <w:t xml:space="preserve"> to </w:t>
      </w:r>
      <w:r w:rsidRPr="00EB533F">
        <w:rPr>
          <w:rStyle w:val="Emphasis"/>
          <w:highlight w:val="green"/>
        </w:rPr>
        <w:t>insider conspiracies</w:t>
      </w:r>
      <w:r w:rsidRPr="00EB533F">
        <w:rPr>
          <w:sz w:val="14"/>
        </w:rPr>
        <w:t xml:space="preserve">, to </w:t>
      </w:r>
      <w:r w:rsidRPr="00EB533F">
        <w:rPr>
          <w:rStyle w:val="Emphasis"/>
        </w:rPr>
        <w:t>the use of vehicles such as helicopters to get past multiple layers of site security systems</w:t>
      </w:r>
      <w:r w:rsidRPr="00EB533F">
        <w:rPr>
          <w:sz w:val="14"/>
        </w:rPr>
        <w:t>.</w:t>
      </w:r>
    </w:p>
    <w:p w14:paraId="7F0AAF6C" w14:textId="77777777" w:rsidR="002227C1" w:rsidRPr="00EB533F" w:rsidRDefault="002227C1" w:rsidP="002227C1">
      <w:pPr>
        <w:rPr>
          <w:sz w:val="14"/>
        </w:rPr>
      </w:pPr>
      <w:r w:rsidRPr="00EB533F">
        <w:rPr>
          <w:rStyle w:val="Emphasis"/>
          <w:highlight w:val="green"/>
        </w:rPr>
        <w:t>Opportunity</w:t>
      </w:r>
      <w:r w:rsidRPr="00EB533F">
        <w:rPr>
          <w:sz w:val="14"/>
        </w:rPr>
        <w:t xml:space="preserve">. </w:t>
      </w:r>
      <w:r w:rsidRPr="00EB533F">
        <w:rPr>
          <w:rStyle w:val="StyleUnderline"/>
        </w:rPr>
        <w:t>Government studies in multiple countries have concluded that sophisticated terrorist groups could plausibly make a crude nuclear device</w:t>
      </w:r>
      <w:r w:rsidRPr="00EB533F">
        <w:rPr>
          <w:sz w:val="14"/>
        </w:rPr>
        <w:t xml:space="preserve">. </w:t>
      </w:r>
      <w:r w:rsidRPr="00EB533F">
        <w:rPr>
          <w:rStyle w:val="Emphasis"/>
          <w:highlight w:val="green"/>
        </w:rPr>
        <w:t>Stopping such a device from being brought into a country</w:t>
      </w:r>
      <w:r w:rsidRPr="00EB533F">
        <w:rPr>
          <w:rStyle w:val="Emphasis"/>
        </w:rPr>
        <w:t xml:space="preserve"> and detonated </w:t>
      </w:r>
      <w:r w:rsidRPr="00EB533F">
        <w:rPr>
          <w:rStyle w:val="Emphasis"/>
          <w:highlight w:val="green"/>
        </w:rPr>
        <w:t>remains</w:t>
      </w:r>
      <w:r w:rsidRPr="00EB533F">
        <w:rPr>
          <w:rStyle w:val="Emphasis"/>
        </w:rPr>
        <w:t xml:space="preserve"> a </w:t>
      </w:r>
      <w:r w:rsidRPr="00EB533F">
        <w:rPr>
          <w:rStyle w:val="Emphasis"/>
          <w:highlight w:val="green"/>
        </w:rPr>
        <w:t>very challenging</w:t>
      </w:r>
      <w:r w:rsidRPr="00EB533F">
        <w:rPr>
          <w:rStyle w:val="Emphasis"/>
        </w:rPr>
        <w:t xml:space="preserve"> task</w:t>
      </w:r>
      <w:r w:rsidRPr="00EB533F">
        <w:rPr>
          <w:sz w:val="14"/>
        </w:rPr>
        <w:t xml:space="preserve">, </w:t>
      </w:r>
      <w:r w:rsidRPr="00EB533F">
        <w:rPr>
          <w:rStyle w:val="StyleUnderline"/>
        </w:rPr>
        <w:t xml:space="preserve">given </w:t>
      </w:r>
      <w:r w:rsidRPr="00EB533F">
        <w:rPr>
          <w:rStyle w:val="StyleUnderline"/>
          <w:highlight w:val="green"/>
        </w:rPr>
        <w:t xml:space="preserve">the </w:t>
      </w:r>
      <w:r w:rsidRPr="00EB533F">
        <w:rPr>
          <w:rStyle w:val="Emphasis"/>
          <w:highlight w:val="green"/>
        </w:rPr>
        <w:t>huge length of national borders</w:t>
      </w:r>
      <w:r w:rsidRPr="00EB533F">
        <w:rPr>
          <w:sz w:val="14"/>
        </w:rPr>
        <w:t xml:space="preserve">, </w:t>
      </w:r>
      <w:r w:rsidRPr="00EB533F">
        <w:rPr>
          <w:rStyle w:val="StyleUnderline"/>
        </w:rPr>
        <w:t>the immensity of normal traffic across them</w:t>
      </w:r>
      <w:r w:rsidRPr="00EB533F">
        <w:rPr>
          <w:sz w:val="14"/>
        </w:rPr>
        <w:t xml:space="preserve">, </w:t>
      </w:r>
      <w:r w:rsidRPr="00EB533F">
        <w:rPr>
          <w:rStyle w:val="StyleUnderline"/>
        </w:rPr>
        <w:t xml:space="preserve">and the </w:t>
      </w:r>
      <w:r w:rsidRPr="00EB533F">
        <w:rPr>
          <w:rStyle w:val="StyleUnderline"/>
          <w:highlight w:val="green"/>
        </w:rPr>
        <w:t>small size and weak radiation of</w:t>
      </w:r>
      <w:r w:rsidRPr="00EB533F">
        <w:rPr>
          <w:rStyle w:val="StyleUnderline"/>
        </w:rPr>
        <w:t xml:space="preserve"> the </w:t>
      </w:r>
      <w:r w:rsidRPr="00EB533F">
        <w:rPr>
          <w:rStyle w:val="StyleUnderline"/>
          <w:highlight w:val="green"/>
        </w:rPr>
        <w:t>materials needed</w:t>
      </w:r>
      <w:r w:rsidRPr="00EB533F">
        <w:rPr>
          <w:rStyle w:val="StyleUnderline"/>
        </w:rPr>
        <w:t xml:space="preserve"> for a nuclear bomb</w:t>
      </w:r>
      <w:r w:rsidRPr="00EB533F">
        <w:rPr>
          <w:sz w:val="14"/>
        </w:rPr>
        <w:t>.</w:t>
      </w:r>
    </w:p>
    <w:p w14:paraId="57F8B878" w14:textId="77777777" w:rsidR="002227C1" w:rsidRPr="00EB533F" w:rsidRDefault="002227C1" w:rsidP="002227C1">
      <w:pPr>
        <w:rPr>
          <w:sz w:val="14"/>
        </w:rPr>
      </w:pPr>
      <w:r w:rsidRPr="00EB533F">
        <w:rPr>
          <w:sz w:val="14"/>
        </w:rPr>
        <w:t>Since our last report in 2016:</w:t>
      </w:r>
    </w:p>
    <w:p w14:paraId="7BC9C5B5" w14:textId="77777777" w:rsidR="002227C1" w:rsidRPr="00EB533F" w:rsidRDefault="002227C1" w:rsidP="002227C1">
      <w:pPr>
        <w:rPr>
          <w:sz w:val="14"/>
        </w:rPr>
      </w:pPr>
      <w:r w:rsidRPr="00EB533F">
        <w:rPr>
          <w:sz w:val="14"/>
        </w:rPr>
        <w:t xml:space="preserve">• Al Qaeda and particularly the Islamic State have suffered numerous defeats which must necessarily make it more difficult for them to mount the organized effort necessary to perpetrate nuclear terrorism, although their intent to inflict massive damage </w:t>
      </w:r>
      <w:proofErr w:type="gramStart"/>
      <w:r w:rsidRPr="00EB533F">
        <w:rPr>
          <w:sz w:val="14"/>
        </w:rPr>
        <w:t>abides;</w:t>
      </w:r>
      <w:proofErr w:type="gramEnd"/>
    </w:p>
    <w:p w14:paraId="06B2A319" w14:textId="77777777" w:rsidR="002227C1" w:rsidRPr="00EB533F" w:rsidRDefault="002227C1" w:rsidP="002227C1">
      <w:pPr>
        <w:rPr>
          <w:sz w:val="14"/>
        </w:rPr>
      </w:pPr>
      <w:r w:rsidRPr="00EB533F">
        <w:rPr>
          <w:sz w:val="14"/>
        </w:rPr>
        <w:t xml:space="preserve">• </w:t>
      </w:r>
      <w:r w:rsidRPr="00EB533F">
        <w:rPr>
          <w:rStyle w:val="Emphasis"/>
          <w:highlight w:val="green"/>
        </w:rPr>
        <w:t>Rapid</w:t>
      </w:r>
      <w:r w:rsidRPr="00EB533F">
        <w:rPr>
          <w:rStyle w:val="StyleUnderline"/>
        </w:rPr>
        <w:t xml:space="preserve"> and </w:t>
      </w:r>
      <w:r w:rsidRPr="00EB533F">
        <w:rPr>
          <w:rStyle w:val="Emphasis"/>
          <w:highlight w:val="green"/>
        </w:rPr>
        <w:t>clandestine radicalization of insiders</w:t>
      </w:r>
      <w:r w:rsidRPr="00EB533F">
        <w:rPr>
          <w:rStyle w:val="StyleUnderline"/>
          <w:highlight w:val="green"/>
        </w:rPr>
        <w:t xml:space="preserve"> has continued to present a threat</w:t>
      </w:r>
      <w:r w:rsidRPr="00EB533F">
        <w:rPr>
          <w:rStyle w:val="StyleUnderline"/>
        </w:rPr>
        <w:t xml:space="preserve"> that most personnel reliability programs have been </w:t>
      </w:r>
      <w:r w:rsidRPr="00EB533F">
        <w:rPr>
          <w:rStyle w:val="Emphasis"/>
        </w:rPr>
        <w:t xml:space="preserve">unable to address </w:t>
      </w:r>
      <w:proofErr w:type="gramStart"/>
      <w:r w:rsidRPr="00EB533F">
        <w:rPr>
          <w:rStyle w:val="Emphasis"/>
        </w:rPr>
        <w:t>successfully</w:t>
      </w:r>
      <w:r w:rsidRPr="00EB533F">
        <w:rPr>
          <w:sz w:val="14"/>
        </w:rPr>
        <w:t>;</w:t>
      </w:r>
      <w:proofErr w:type="gramEnd"/>
    </w:p>
    <w:p w14:paraId="0E27B0C1" w14:textId="77777777" w:rsidR="002227C1" w:rsidRPr="00EB533F" w:rsidRDefault="002227C1" w:rsidP="002227C1">
      <w:pPr>
        <w:rPr>
          <w:sz w:val="14"/>
        </w:rPr>
      </w:pPr>
      <w:r w:rsidRPr="00EB533F">
        <w:rPr>
          <w:sz w:val="14"/>
        </w:rPr>
        <w:t xml:space="preserve">• The pace of seizures of fissile material outside of authorized control appears to have slowed, although what is known publicly about earlier cases offers little confidence that the leaks have been </w:t>
      </w:r>
      <w:proofErr w:type="gramStart"/>
      <w:r w:rsidRPr="00EB533F">
        <w:rPr>
          <w:sz w:val="14"/>
        </w:rPr>
        <w:t>plugged;</w:t>
      </w:r>
      <w:proofErr w:type="gramEnd"/>
    </w:p>
    <w:p w14:paraId="23B49835" w14:textId="77777777" w:rsidR="002227C1" w:rsidRPr="00EB533F" w:rsidRDefault="002227C1" w:rsidP="002227C1">
      <w:pPr>
        <w:rPr>
          <w:sz w:val="14"/>
        </w:rPr>
      </w:pPr>
      <w:r w:rsidRPr="00EB533F">
        <w:rPr>
          <w:sz w:val="14"/>
        </w:rPr>
        <w:t xml:space="preserve">• </w:t>
      </w:r>
      <w:r w:rsidRPr="00EB533F">
        <w:rPr>
          <w:rStyle w:val="StyleUnderline"/>
        </w:rPr>
        <w:t xml:space="preserve">New technologies such as </w:t>
      </w:r>
      <w:r w:rsidRPr="00EB533F">
        <w:rPr>
          <w:rStyle w:val="Emphasis"/>
        </w:rPr>
        <w:t>drones</w:t>
      </w:r>
      <w:r w:rsidRPr="00EB533F">
        <w:rPr>
          <w:rStyle w:val="StyleUnderline"/>
        </w:rPr>
        <w:t xml:space="preserve"> and </w:t>
      </w:r>
      <w:r w:rsidRPr="00EB533F">
        <w:rPr>
          <w:rStyle w:val="Emphasis"/>
        </w:rPr>
        <w:t>cyber</w:t>
      </w:r>
      <w:r w:rsidRPr="00EB533F">
        <w:rPr>
          <w:sz w:val="14"/>
        </w:rPr>
        <w:t xml:space="preserve">, </w:t>
      </w:r>
      <w:r w:rsidRPr="00EB533F">
        <w:rPr>
          <w:rStyle w:val="StyleUnderline"/>
        </w:rPr>
        <w:t xml:space="preserve">expanded deployments of </w:t>
      </w:r>
      <w:r w:rsidRPr="00EB533F">
        <w:rPr>
          <w:rStyle w:val="Emphasis"/>
        </w:rPr>
        <w:t>small</w:t>
      </w:r>
      <w:r w:rsidRPr="00EB533F">
        <w:rPr>
          <w:sz w:val="14"/>
        </w:rPr>
        <w:t xml:space="preserve">, </w:t>
      </w:r>
      <w:r w:rsidRPr="00EB533F">
        <w:rPr>
          <w:rStyle w:val="Emphasis"/>
        </w:rPr>
        <w:t>mobile nuclear weapons</w:t>
      </w:r>
      <w:r w:rsidRPr="00EB533F">
        <w:rPr>
          <w:sz w:val="14"/>
        </w:rPr>
        <w:t xml:space="preserve">, and construction of </w:t>
      </w:r>
      <w:r w:rsidRPr="00EB533F">
        <w:rPr>
          <w:rStyle w:val="Emphasis"/>
        </w:rPr>
        <w:t>bulk processing facilities</w:t>
      </w:r>
      <w:r w:rsidRPr="00EB533F">
        <w:rPr>
          <w:sz w:val="14"/>
        </w:rPr>
        <w:t xml:space="preserve"> </w:t>
      </w:r>
      <w:r w:rsidRPr="00EB533F">
        <w:rPr>
          <w:rStyle w:val="StyleUnderline"/>
        </w:rPr>
        <w:t xml:space="preserve">will offer </w:t>
      </w:r>
      <w:r w:rsidRPr="00EB533F">
        <w:rPr>
          <w:rStyle w:val="Emphasis"/>
        </w:rPr>
        <w:t>new opportunities</w:t>
      </w:r>
      <w:r w:rsidRPr="00EB533F">
        <w:rPr>
          <w:rStyle w:val="StyleUnderline"/>
        </w:rPr>
        <w:t xml:space="preserve"> for terrorists to strike</w:t>
      </w:r>
      <w:r w:rsidRPr="00EB533F">
        <w:rPr>
          <w:sz w:val="14"/>
        </w:rPr>
        <w:t xml:space="preserve"> and present new challenges for those attempting to defend against them.</w:t>
      </w:r>
    </w:p>
    <w:p w14:paraId="623FF6A7" w14:textId="77777777" w:rsidR="002227C1" w:rsidRPr="00EB533F" w:rsidRDefault="002227C1" w:rsidP="002227C1">
      <w:pPr>
        <w:rPr>
          <w:sz w:val="14"/>
        </w:rPr>
      </w:pPr>
      <w:r w:rsidRPr="00EB533F">
        <w:rPr>
          <w:sz w:val="14"/>
        </w:rPr>
        <w:t xml:space="preserve">On balance, the combination of nuclear terrorist means, motives, and opportunities presents somewhat less of a threat than it did two years ago. But as </w:t>
      </w:r>
      <w:proofErr w:type="gramStart"/>
      <w:r w:rsidRPr="00EB533F">
        <w:rPr>
          <w:sz w:val="14"/>
        </w:rPr>
        <w:t>past experience</w:t>
      </w:r>
      <w:proofErr w:type="gramEnd"/>
      <w:r w:rsidRPr="00EB533F">
        <w:rPr>
          <w:sz w:val="14"/>
        </w:rPr>
        <w:t xml:space="preserve"> makes clear, </w:t>
      </w:r>
      <w:r w:rsidRPr="00EB533F">
        <w:rPr>
          <w:rStyle w:val="Emphasis"/>
        </w:rPr>
        <w:t xml:space="preserve">the </w:t>
      </w:r>
      <w:r w:rsidRPr="00EB533F">
        <w:rPr>
          <w:rStyle w:val="Emphasis"/>
          <w:highlight w:val="green"/>
        </w:rPr>
        <w:t>future is highly uncertain</w:t>
      </w:r>
      <w:r w:rsidRPr="00EB533F">
        <w:rPr>
          <w:sz w:val="14"/>
        </w:rPr>
        <w:t xml:space="preserve">; </w:t>
      </w:r>
      <w:r w:rsidRPr="00EB533F">
        <w:rPr>
          <w:rStyle w:val="Emphasis"/>
        </w:rPr>
        <w:t>the world has likely not seen the last of powerful terrorist groups bent on mass destruction</w:t>
      </w:r>
      <w:r w:rsidRPr="00EB533F">
        <w:rPr>
          <w:sz w:val="14"/>
        </w:rPr>
        <w:t xml:space="preserve">. </w:t>
      </w:r>
      <w:r w:rsidRPr="00EB533F">
        <w:rPr>
          <w:rStyle w:val="StyleUnderline"/>
        </w:rPr>
        <w:t xml:space="preserve">And as adversaries make increasingly sophisticated use of technologies such as </w:t>
      </w:r>
      <w:r w:rsidRPr="00EB533F">
        <w:rPr>
          <w:rStyle w:val="Emphasis"/>
        </w:rPr>
        <w:t>cyber</w:t>
      </w:r>
      <w:r w:rsidRPr="00EB533F">
        <w:rPr>
          <w:rStyle w:val="StyleUnderline"/>
        </w:rPr>
        <w:t xml:space="preserve"> and </w:t>
      </w:r>
      <w:r w:rsidRPr="00EB533F">
        <w:rPr>
          <w:rStyle w:val="Emphasis"/>
        </w:rPr>
        <w:t>drones</w:t>
      </w:r>
      <w:r w:rsidRPr="00EB533F">
        <w:rPr>
          <w:rStyle w:val="StyleUnderline"/>
        </w:rPr>
        <w:t xml:space="preserve"> in the future</w:t>
      </w:r>
      <w:r w:rsidRPr="00EB533F">
        <w:rPr>
          <w:sz w:val="14"/>
        </w:rPr>
        <w:t xml:space="preserve">, </w:t>
      </w:r>
      <w:r w:rsidRPr="00EB533F">
        <w:rPr>
          <w:rStyle w:val="Emphasis"/>
        </w:rPr>
        <w:t xml:space="preserve">the </w:t>
      </w:r>
      <w:r w:rsidRPr="00EB533F">
        <w:rPr>
          <w:rStyle w:val="Emphasis"/>
          <w:highlight w:val="green"/>
        </w:rPr>
        <w:t>threat to nuclear weapons</w:t>
      </w:r>
      <w:r w:rsidRPr="00EB533F">
        <w:rPr>
          <w:sz w:val="14"/>
        </w:rPr>
        <w:t xml:space="preserve">, materials, and facilities </w:t>
      </w:r>
      <w:r w:rsidRPr="00EB533F">
        <w:rPr>
          <w:rStyle w:val="Emphasis"/>
          <w:highlight w:val="green"/>
        </w:rPr>
        <w:t>could increase</w:t>
      </w:r>
      <w:r w:rsidRPr="00EB533F">
        <w:rPr>
          <w:sz w:val="14"/>
        </w:rPr>
        <w:t>. To minimize risk in this uncertain future, continuous and determined efforts to improve security remain essential.</w:t>
      </w:r>
    </w:p>
    <w:p w14:paraId="4AE656DC" w14:textId="77777777" w:rsidR="002227C1" w:rsidRDefault="002227C1" w:rsidP="002227C1">
      <w:pPr>
        <w:rPr>
          <w:sz w:val="16"/>
        </w:rPr>
      </w:pPr>
    </w:p>
    <w:p w14:paraId="019F08DF" w14:textId="77777777" w:rsidR="002227C1" w:rsidRDefault="002227C1" w:rsidP="002227C1">
      <w:pPr>
        <w:rPr>
          <w:sz w:val="16"/>
        </w:rPr>
      </w:pPr>
    </w:p>
    <w:p w14:paraId="4D240969" w14:textId="77777777" w:rsidR="002227C1" w:rsidRDefault="002227C1" w:rsidP="002227C1">
      <w:pPr>
        <w:rPr>
          <w:sz w:val="16"/>
        </w:rPr>
      </w:pPr>
    </w:p>
    <w:p w14:paraId="7A89D609" w14:textId="77777777" w:rsidR="002227C1" w:rsidRPr="00774BE4" w:rsidRDefault="002227C1" w:rsidP="002227C1">
      <w:pPr>
        <w:rPr>
          <w:sz w:val="16"/>
        </w:rPr>
      </w:pPr>
    </w:p>
    <w:p w14:paraId="049DF7A5" w14:textId="729151AE" w:rsidR="002227C1" w:rsidRPr="00553AB0" w:rsidRDefault="00B67FAA" w:rsidP="002227C1">
      <w:pPr>
        <w:pStyle w:val="Heading4"/>
        <w:rPr>
          <w:rFonts w:cs="Calibri"/>
        </w:rPr>
      </w:pPr>
      <w:r>
        <w:rPr>
          <w:rFonts w:cs="Calibri"/>
        </w:rPr>
        <w:t>4</w:t>
      </w:r>
      <w:r w:rsidR="002227C1">
        <w:rPr>
          <w:rFonts w:cs="Calibri"/>
        </w:rPr>
        <w:t xml:space="preserve">] </w:t>
      </w:r>
      <w:r w:rsidR="002227C1" w:rsidRPr="00553AB0">
        <w:rPr>
          <w:rFonts w:cs="Calibri"/>
        </w:rPr>
        <w:t>The risk of entrapment for a hegemon is very high – aff evidence will rely on Cold War data</w:t>
      </w:r>
      <w:r w:rsidR="002227C1">
        <w:rPr>
          <w:rFonts w:cs="Calibri"/>
        </w:rPr>
        <w:t xml:space="preserve"> or flawed methodology that mis </w:t>
      </w:r>
      <w:proofErr w:type="gramStart"/>
      <w:r w:rsidR="002227C1">
        <w:rPr>
          <w:rFonts w:cs="Calibri"/>
        </w:rPr>
        <w:t>defines</w:t>
      </w:r>
      <w:proofErr w:type="gramEnd"/>
      <w:r w:rsidR="002227C1">
        <w:rPr>
          <w:rFonts w:cs="Calibri"/>
        </w:rPr>
        <w:t xml:space="preserve"> entrapment</w:t>
      </w:r>
    </w:p>
    <w:p w14:paraId="3B322E56" w14:textId="77777777" w:rsidR="002227C1" w:rsidRPr="00553AB0" w:rsidRDefault="002227C1" w:rsidP="002227C1">
      <w:pPr>
        <w:rPr>
          <w:rStyle w:val="Style13ptBold"/>
          <w:b w:val="0"/>
          <w:bCs w:val="0"/>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bCs w:val="0"/>
          <w:sz w:val="20"/>
          <w:szCs w:val="20"/>
        </w:rPr>
        <w:t xml:space="preserve">[David M. Edelstein - Associate Professor of International Affairs in the Edmund A. Walsh School of Foreign Service, Center for Security Studies, and Department of Government at Georgetown University; Joshua R. </w:t>
      </w:r>
      <w:proofErr w:type="spellStart"/>
      <w:r w:rsidRPr="00553AB0">
        <w:rPr>
          <w:rStyle w:val="Style13ptBold"/>
          <w:b w:val="0"/>
          <w:bCs w:val="0"/>
          <w:sz w:val="20"/>
          <w:szCs w:val="20"/>
        </w:rPr>
        <w:t>Itzkowitz</w:t>
      </w:r>
      <w:proofErr w:type="spellEnd"/>
      <w:r w:rsidRPr="00553AB0">
        <w:rPr>
          <w:rStyle w:val="Style13ptBold"/>
          <w:b w:val="0"/>
          <w:bCs w:val="0"/>
          <w:sz w:val="20"/>
          <w:szCs w:val="20"/>
        </w:rPr>
        <w:t xml:space="preserve"> </w:t>
      </w:r>
      <w:proofErr w:type="spellStart"/>
      <w:r w:rsidRPr="00553AB0">
        <w:rPr>
          <w:rStyle w:val="Style13ptBold"/>
          <w:b w:val="0"/>
          <w:bCs w:val="0"/>
          <w:sz w:val="20"/>
          <w:szCs w:val="20"/>
        </w:rPr>
        <w:t>Shifrinson</w:t>
      </w:r>
      <w:proofErr w:type="spellEnd"/>
      <w:r w:rsidRPr="00553AB0">
        <w:rPr>
          <w:rStyle w:val="Style13ptBold"/>
          <w:b w:val="0"/>
          <w:bCs w:val="0"/>
          <w:sz w:val="20"/>
          <w:szCs w:val="20"/>
        </w:rPr>
        <w:t xml:space="preserve"> - BA </w:t>
      </w:r>
      <w:r w:rsidRPr="00ED40B5">
        <w:rPr>
          <w:rStyle w:val="Style13ptBold"/>
          <w:b w:val="0"/>
          <w:bCs w:val="0"/>
          <w:sz w:val="20"/>
          <w:szCs w:val="20"/>
        </w:rPr>
        <w:t>Brandeis University, PhD Massachusetts Institute of Technology, He has special expertise in great power politics since 1945 and U.S. engageme</w:t>
      </w:r>
      <w:r w:rsidRPr="00553AB0">
        <w:rPr>
          <w:rStyle w:val="Style13ptBold"/>
          <w:b w:val="0"/>
          <w:bCs w:val="0"/>
          <w:sz w:val="20"/>
          <w:szCs w:val="20"/>
        </w:rPr>
        <w:t xml:space="preserve">nt in Europe and Asia; </w:t>
      </w:r>
      <w:r w:rsidRPr="00553AB0">
        <w:rPr>
          <w:rStyle w:val="Style13ptBold"/>
          <w:b w:val="0"/>
          <w:bCs w:val="0"/>
          <w:i/>
          <w:iCs/>
          <w:sz w:val="20"/>
          <w:szCs w:val="20"/>
        </w:rPr>
        <w:t>U.S. Grand Strategy in the 21</w:t>
      </w:r>
      <w:r w:rsidRPr="00553AB0">
        <w:rPr>
          <w:rStyle w:val="Style13ptBold"/>
          <w:b w:val="0"/>
          <w:bCs w:val="0"/>
          <w:i/>
          <w:iCs/>
          <w:sz w:val="20"/>
          <w:szCs w:val="20"/>
          <w:vertAlign w:val="superscript"/>
        </w:rPr>
        <w:t>st</w:t>
      </w:r>
      <w:r w:rsidRPr="00553AB0">
        <w:rPr>
          <w:rStyle w:val="Style13ptBold"/>
          <w:b w:val="0"/>
          <w:bCs w:val="0"/>
          <w:i/>
          <w:iCs/>
          <w:sz w:val="20"/>
          <w:szCs w:val="20"/>
        </w:rPr>
        <w:t xml:space="preserve"> Century: The Case for Restraint</w:t>
      </w:r>
      <w:r w:rsidRPr="00553AB0">
        <w:rPr>
          <w:rStyle w:val="Style13ptBold"/>
          <w:b w:val="0"/>
          <w:bCs w:val="0"/>
          <w:sz w:val="20"/>
          <w:szCs w:val="20"/>
        </w:rPr>
        <w:t xml:space="preserve">; “Chapter 2: It’s a Trap”; pg. 19-21; Published by </w:t>
      </w:r>
      <w:r w:rsidRPr="00553AB0">
        <w:rPr>
          <w:rStyle w:val="Style13ptBold"/>
          <w:b w:val="0"/>
          <w:bCs w:val="0"/>
          <w:i/>
          <w:iCs/>
          <w:sz w:val="20"/>
          <w:szCs w:val="20"/>
        </w:rPr>
        <w:t>Routledge</w:t>
      </w:r>
      <w:r w:rsidRPr="00553AB0">
        <w:rPr>
          <w:rStyle w:val="Style13ptBold"/>
          <w:b w:val="0"/>
          <w:bCs w:val="0"/>
          <w:sz w:val="20"/>
          <w:szCs w:val="20"/>
        </w:rPr>
        <w:t xml:space="preserve"> // Brower]</w:t>
      </w:r>
    </w:p>
    <w:p w14:paraId="0F287854" w14:textId="77777777" w:rsidR="002227C1" w:rsidRPr="00553AB0" w:rsidRDefault="002227C1" w:rsidP="002227C1">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1E9CF540" w14:textId="77777777" w:rsidR="002227C1" w:rsidRPr="00553AB0" w:rsidRDefault="002227C1" w:rsidP="002227C1">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w:t>
      </w:r>
      <w:proofErr w:type="gramStart"/>
      <w:r w:rsidRPr="00ED40B5">
        <w:rPr>
          <w:rStyle w:val="Emphasis"/>
        </w:rPr>
        <w:t xml:space="preserve">if and </w:t>
      </w:r>
      <w:r w:rsidRPr="00ED40B5">
        <w:rPr>
          <w:rStyle w:val="Emphasis"/>
          <w:highlight w:val="green"/>
        </w:rPr>
        <w:t>when</w:t>
      </w:r>
      <w:proofErr w:type="gramEnd"/>
      <w:r w:rsidRPr="00ED40B5">
        <w:rPr>
          <w:rStyle w:val="Emphasis"/>
          <w:highlight w:val="green"/>
        </w:rPr>
        <w:t xml:space="preserve">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14:paraId="06795DB6" w14:textId="77777777" w:rsidR="002227C1" w:rsidRPr="00553AB0" w:rsidRDefault="002227C1" w:rsidP="002227C1">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 xml:space="preserve">Multipolar entrapment is easily understood (and much studied) - needing allies for a workable balance of power, states are entrapped into costly foreign adventures out of fears of being isolated and left strategically vulnerable. Studies of Europe's </w:t>
      </w:r>
      <w:proofErr w:type="gramStart"/>
      <w:r w:rsidRPr="00ED40B5">
        <w:t>pre-World</w:t>
      </w:r>
      <w:proofErr w:type="gramEnd"/>
      <w:r w:rsidRPr="00ED40B5">
        <w:t xml:space="preserve"> War I system make this point (Snyder 1984: 471-483; Schroeder 1972; Van </w:t>
      </w:r>
      <w:proofErr w:type="spellStart"/>
      <w:r w:rsidRPr="00ED40B5">
        <w:t>Evera</w:t>
      </w:r>
      <w:proofErr w:type="spellEnd"/>
      <w:r w:rsidRPr="00553AB0">
        <w:t xml:space="preserve"> 1984: 96--101). </w:t>
      </w:r>
      <w:r w:rsidRPr="00553AB0">
        <w:rPr>
          <w:rStyle w:val="Emphasis"/>
        </w:rPr>
        <w:t>Unipolarity</w:t>
      </w:r>
      <w:r w:rsidRPr="00553AB0">
        <w:t xml:space="preserve">, on the other hand, is less determinant but, 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553AB0">
        <w:t>(</w:t>
      </w:r>
      <w:proofErr w:type="spellStart"/>
      <w:r w:rsidRPr="00553AB0">
        <w:t>Kuperman</w:t>
      </w:r>
      <w:proofErr w:type="spellEnd"/>
      <w:r w:rsidRPr="00553AB0">
        <w:t xml:space="preserve">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situation where </w:t>
      </w:r>
      <w:r w:rsidRPr="00553AB0">
        <w:rPr>
          <w:rStyle w:val="Emphasis"/>
        </w:rPr>
        <w:t>the United States' large power advantages over allies and prospective rivals may make it especially vulnerable to entrapment.</w:t>
      </w:r>
    </w:p>
    <w:p w14:paraId="790CD133" w14:textId="77777777" w:rsidR="002227C1" w:rsidRPr="00553AB0" w:rsidRDefault="002227C1" w:rsidP="002227C1">
      <w:pPr>
        <w:rPr>
          <w:rStyle w:val="StyleUnderline"/>
        </w:rPr>
      </w:pPr>
      <w:r w:rsidRPr="00553AB0">
        <w:t xml:space="preserve">Together, these dynamics bolster the case for a more restrained US grand strategy and help undercut a key prop used by those advocating for </w:t>
      </w:r>
      <w:proofErr w:type="spellStart"/>
      <w:r w:rsidRPr="00553AB0">
        <w:t>primacist</w:t>
      </w:r>
      <w:proofErr w:type="spellEnd"/>
      <w:r w:rsidRPr="00553AB0">
        <w:t xml:space="preserve">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385CB0C7" w14:textId="77777777" w:rsidR="00CF581A" w:rsidRPr="00CF581A" w:rsidRDefault="00CF581A" w:rsidP="003C2694">
      <w:pPr>
        <w:pStyle w:val="Heading4"/>
      </w:pPr>
    </w:p>
    <w:sectPr w:rsidR="00CF581A" w:rsidRPr="00CF5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717CE"/>
    <w:rsid w:val="000139A3"/>
    <w:rsid w:val="00092DF7"/>
    <w:rsid w:val="00100833"/>
    <w:rsid w:val="00104529"/>
    <w:rsid w:val="00105942"/>
    <w:rsid w:val="00107396"/>
    <w:rsid w:val="00144A4C"/>
    <w:rsid w:val="00176AB0"/>
    <w:rsid w:val="00177B7D"/>
    <w:rsid w:val="0018322D"/>
    <w:rsid w:val="001B5776"/>
    <w:rsid w:val="001E527A"/>
    <w:rsid w:val="001F78CE"/>
    <w:rsid w:val="002227C1"/>
    <w:rsid w:val="00251FC7"/>
    <w:rsid w:val="002855A7"/>
    <w:rsid w:val="002B146A"/>
    <w:rsid w:val="002B5E17"/>
    <w:rsid w:val="00315690"/>
    <w:rsid w:val="00316B75"/>
    <w:rsid w:val="00325646"/>
    <w:rsid w:val="003460F2"/>
    <w:rsid w:val="003717CE"/>
    <w:rsid w:val="0038158C"/>
    <w:rsid w:val="003902BA"/>
    <w:rsid w:val="003A09E2"/>
    <w:rsid w:val="003C2694"/>
    <w:rsid w:val="00407037"/>
    <w:rsid w:val="004605D6"/>
    <w:rsid w:val="004C60E8"/>
    <w:rsid w:val="004E3579"/>
    <w:rsid w:val="004E728B"/>
    <w:rsid w:val="004F39E0"/>
    <w:rsid w:val="00500FA0"/>
    <w:rsid w:val="00537BD5"/>
    <w:rsid w:val="0055392C"/>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5F3D"/>
    <w:rsid w:val="008B3ECB"/>
    <w:rsid w:val="008B4E85"/>
    <w:rsid w:val="008C1B2E"/>
    <w:rsid w:val="008F4E35"/>
    <w:rsid w:val="0091627E"/>
    <w:rsid w:val="0097032B"/>
    <w:rsid w:val="00975E1E"/>
    <w:rsid w:val="009D2EAD"/>
    <w:rsid w:val="009D54B2"/>
    <w:rsid w:val="009E1922"/>
    <w:rsid w:val="009F7ED2"/>
    <w:rsid w:val="00A93661"/>
    <w:rsid w:val="00A95652"/>
    <w:rsid w:val="00AC0AB8"/>
    <w:rsid w:val="00AC78FE"/>
    <w:rsid w:val="00B33C6D"/>
    <w:rsid w:val="00B4508F"/>
    <w:rsid w:val="00B55AD5"/>
    <w:rsid w:val="00B67FAA"/>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81A"/>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182F"/>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93D9B"/>
  <w15:chartTrackingRefBased/>
  <w15:docId w15:val="{EB74CC51-7AC5-441C-AC24-AE3E1D32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17CE"/>
    <w:rPr>
      <w:rFonts w:ascii="Calibri" w:hAnsi="Calibri" w:cs="Calibri"/>
    </w:rPr>
  </w:style>
  <w:style w:type="paragraph" w:styleId="Heading1">
    <w:name w:val="heading 1"/>
    <w:aliases w:val="Pocket"/>
    <w:basedOn w:val="Normal"/>
    <w:next w:val="Normal"/>
    <w:link w:val="Heading1Char"/>
    <w:qFormat/>
    <w:rsid w:val="003717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17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17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3717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17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7CE"/>
  </w:style>
  <w:style w:type="character" w:customStyle="1" w:styleId="Heading1Char">
    <w:name w:val="Heading 1 Char"/>
    <w:aliases w:val="Pocket Char"/>
    <w:basedOn w:val="DefaultParagraphFont"/>
    <w:link w:val="Heading1"/>
    <w:rsid w:val="003717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17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717C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3717C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3717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717C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3717CE"/>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
    <w:basedOn w:val="DefaultParagraphFont"/>
    <w:link w:val="NoSpacing"/>
    <w:uiPriority w:val="99"/>
    <w:unhideWhenUsed/>
    <w:rsid w:val="003717CE"/>
    <w:rPr>
      <w:color w:val="auto"/>
      <w:u w:val="none"/>
    </w:rPr>
  </w:style>
  <w:style w:type="character" w:styleId="FollowedHyperlink">
    <w:name w:val="FollowedHyperlink"/>
    <w:basedOn w:val="DefaultParagraphFont"/>
    <w:uiPriority w:val="99"/>
    <w:semiHidden/>
    <w:unhideWhenUsed/>
    <w:rsid w:val="003717CE"/>
    <w:rPr>
      <w:color w:val="auto"/>
      <w:u w:val="none"/>
    </w:rPr>
  </w:style>
  <w:style w:type="paragraph" w:customStyle="1" w:styleId="Emphasis1">
    <w:name w:val="Emphasis1"/>
    <w:basedOn w:val="Normal"/>
    <w:link w:val="Emphasis"/>
    <w:autoRedefine/>
    <w:uiPriority w:val="7"/>
    <w:qFormat/>
    <w:rsid w:val="00CF581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F581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CF581A"/>
    <w:rPr>
      <w:b/>
      <w:iCs/>
      <w:u w:val="single"/>
    </w:rPr>
  </w:style>
  <w:style w:type="paragraph" w:styleId="ListParagraph">
    <w:name w:val="List Paragraph"/>
    <w:aliases w:val="6 font"/>
    <w:basedOn w:val="Normal"/>
    <w:uiPriority w:val="99"/>
    <w:qFormat/>
    <w:rsid w:val="00500FA0"/>
    <w:pPr>
      <w:ind w:left="720"/>
      <w:contextualSpacing/>
    </w:pPr>
    <w:rPr>
      <w:rFonts w:ascii="Times New Roman" w:hAnsi="Times New Roman" w:cs="Times New Roman"/>
    </w:rPr>
  </w:style>
  <w:style w:type="paragraph" w:customStyle="1" w:styleId="cardtext">
    <w:name w:val="card text"/>
    <w:basedOn w:val="Normal"/>
    <w:link w:val="cardtextChar"/>
    <w:qFormat/>
    <w:rsid w:val="002227C1"/>
    <w:pPr>
      <w:ind w:left="288" w:right="288"/>
    </w:pPr>
    <w:rPr>
      <w:rFonts w:eastAsia="Times New Roman"/>
    </w:rPr>
  </w:style>
  <w:style w:type="character" w:customStyle="1" w:styleId="cardtextChar">
    <w:name w:val="card text Char"/>
    <w:link w:val="cardtext"/>
    <w:rsid w:val="002227C1"/>
    <w:rPr>
      <w:rFonts w:ascii="Calibri" w:eastAsia="Times New Roman" w:hAnsi="Calibri" w:cs="Calibri"/>
    </w:rPr>
  </w:style>
  <w:style w:type="paragraph" w:customStyle="1" w:styleId="Emphasize">
    <w:name w:val="Emphasize"/>
    <w:basedOn w:val="Normal"/>
    <w:uiPriority w:val="7"/>
    <w:qFormat/>
    <w:rsid w:val="002227C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2227C1"/>
    <w:rPr>
      <w:b/>
      <w:u w:val="single"/>
    </w:rPr>
  </w:style>
  <w:style w:type="paragraph" w:styleId="Title">
    <w:name w:val="Title"/>
    <w:aliases w:val="UNDERLINE,Cites and Cards,Bold Underlined,title,Block Heading,Read This,Debate Normal"/>
    <w:basedOn w:val="Normal"/>
    <w:next w:val="Normal"/>
    <w:link w:val="TitleChar"/>
    <w:uiPriority w:val="1"/>
    <w:qFormat/>
    <w:rsid w:val="002227C1"/>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2227C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eignpolicy.com/2016/11/17/military-experts-trump-defense-spending-plans-would-break-the-budget/" TargetMode="External"/><Relationship Id="rId13" Type="http://schemas.openxmlformats.org/officeDocument/2006/relationships/hyperlink" Target="https://www.bostonglobe.com/news/politics/2016/03/26/trump-proposes-putting-first-unless-allies-pay/LW4UEvGnzNYTenwtUNCnRM/story.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foreignaffairs.com/articles/united-states/2021-08-24/strategies-restraint" TargetMode="External"/><Relationship Id="rId12" Type="http://schemas.openxmlformats.org/officeDocument/2006/relationships/hyperlink" Target="https://object.cato.org/sites/cato.org/files/articles/ssq_1216_friedma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andfonline.com/doi/pdf/10.1080/17467586.2018.1428763?needAccess=true)" TargetMode="External"/><Relationship Id="rId1" Type="http://schemas.openxmlformats.org/officeDocument/2006/relationships/customXml" Target="../customXml/item1.xml"/><Relationship Id="rId6" Type="http://schemas.openxmlformats.org/officeDocument/2006/relationships/hyperlink" Target="https://www.foreignaffairs.com/articles/china/2018-12-11/age-uneasy-peace" TargetMode="External"/><Relationship Id="rId11" Type="http://schemas.openxmlformats.org/officeDocument/2006/relationships/hyperlink" Target="http://warontherocks.com/2016/11/the-trump-administration-will-be-hawkish/" TargetMode="External"/><Relationship Id="rId5" Type="http://schemas.openxmlformats.org/officeDocument/2006/relationships/webSettings" Target="webSettings.xml"/><Relationship Id="rId15" Type="http://schemas.openxmlformats.org/officeDocument/2006/relationships/hyperlink" Target="https://newrepublic.com/article/164485/why-china-will-not-invade-taiwan" TargetMode="External"/><Relationship Id="rId10" Type="http://schemas.openxmlformats.org/officeDocument/2006/relationships/hyperlink" Target="http://warontherocks.com/2015/03/our-unrealistic-foreign-policy/" TargetMode="External"/><Relationship Id="rId4" Type="http://schemas.openxmlformats.org/officeDocument/2006/relationships/settings" Target="settings.xml"/><Relationship Id="rId9" Type="http://schemas.openxmlformats.org/officeDocument/2006/relationships/hyperlink" Target="http://www.cnn.com/2016/11/17/politics/donald-trump-infrastructure-plan-congress/" TargetMode="External"/><Relationship Id="rId14" Type="http://schemas.openxmlformats.org/officeDocument/2006/relationships/hyperlink" Target="http://www.gmfus.org/publications/us-domestic-politics-and-future-prim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14467</Words>
  <Characters>82464</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7</cp:revision>
  <dcterms:created xsi:type="dcterms:W3CDTF">2022-01-15T22:04:00Z</dcterms:created>
  <dcterms:modified xsi:type="dcterms:W3CDTF">2022-01-16T00:30:00Z</dcterms:modified>
</cp:coreProperties>
</file>