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DF4DD" w14:textId="77777777" w:rsidR="00585A4E" w:rsidRDefault="00585A4E" w:rsidP="00585A4E">
      <w:pPr>
        <w:pStyle w:val="Heading1"/>
      </w:pPr>
      <w:r>
        <w:t>HWL Doubles Neg vs Northland LB</w:t>
      </w:r>
    </w:p>
    <w:p w14:paraId="7897A69C" w14:textId="77777777" w:rsidR="00585A4E" w:rsidRDefault="00585A4E" w:rsidP="00585A4E"/>
    <w:p w14:paraId="6CDFB730" w14:textId="77777777" w:rsidR="00585A4E" w:rsidRDefault="00585A4E" w:rsidP="00585A4E">
      <w:pPr>
        <w:pStyle w:val="Heading3"/>
      </w:pPr>
      <w:r>
        <w:t>1</w:t>
      </w:r>
    </w:p>
    <w:p w14:paraId="5D83AAD7" w14:textId="77777777" w:rsidR="00585A4E" w:rsidRPr="009A0BAF" w:rsidRDefault="00585A4E" w:rsidP="00585A4E">
      <w:pPr>
        <w:pStyle w:val="Heading4"/>
        <w:rPr>
          <w:rFonts w:cs="Calibri"/>
        </w:rPr>
      </w:pPr>
      <w:r w:rsidRPr="009A0BAF">
        <w:rPr>
          <w:rFonts w:cs="Calibri"/>
        </w:rPr>
        <w:t xml:space="preserve">Interpretation: </w:t>
      </w:r>
      <w:r>
        <w:rPr>
          <w:rFonts w:cs="Calibri"/>
        </w:rPr>
        <w:t>At the 2022 Harvard Westlake Debates, d</w:t>
      </w:r>
      <w:r w:rsidRPr="009A0BAF">
        <w:rPr>
          <w:rFonts w:cs="Calibri"/>
        </w:rPr>
        <w:t xml:space="preserve">ebaters must </w:t>
      </w:r>
      <w:r>
        <w:rPr>
          <w:rFonts w:cs="Calibri"/>
        </w:rPr>
        <w:t xml:space="preserve">open source </w:t>
      </w:r>
      <w:r w:rsidRPr="009A0BAF">
        <w:rPr>
          <w:rFonts w:cs="Calibri"/>
        </w:rPr>
        <w:t xml:space="preserve">disclose all </w:t>
      </w:r>
      <w:r>
        <w:rPr>
          <w:rFonts w:cs="Calibri"/>
        </w:rPr>
        <w:t>speech documents</w:t>
      </w:r>
      <w:r w:rsidRPr="009A0BAF">
        <w:rPr>
          <w:rFonts w:cs="Calibri"/>
        </w:rPr>
        <w:t xml:space="preserve"> on the </w:t>
      </w:r>
      <w:r>
        <w:rPr>
          <w:rFonts w:cs="Calibri"/>
        </w:rPr>
        <w:t>2020</w:t>
      </w:r>
      <w:r w:rsidRPr="009A0BAF">
        <w:rPr>
          <w:rFonts w:cs="Calibri"/>
        </w:rPr>
        <w:t>-</w:t>
      </w:r>
      <w:r>
        <w:rPr>
          <w:rFonts w:cs="Calibri"/>
        </w:rPr>
        <w:t>21</w:t>
      </w:r>
      <w:r w:rsidRPr="009A0BAF">
        <w:rPr>
          <w:rFonts w:cs="Calibri"/>
        </w:rPr>
        <w:t xml:space="preserve"> NDCA LD wiki after the round in which they read them</w:t>
      </w:r>
      <w:r>
        <w:rPr>
          <w:rFonts w:cs="Calibri"/>
        </w:rPr>
        <w:t xml:space="preserve"> and before the next round they debate</w:t>
      </w:r>
      <w:r w:rsidRPr="009A0BAF">
        <w:rPr>
          <w:rFonts w:cs="Calibri"/>
        </w:rPr>
        <w:t xml:space="preserve">. </w:t>
      </w:r>
    </w:p>
    <w:p w14:paraId="1F3DE46E" w14:textId="77777777" w:rsidR="00585A4E" w:rsidRDefault="00585A4E" w:rsidP="00585A4E">
      <w:pPr>
        <w:pStyle w:val="Heading4"/>
        <w:rPr>
          <w:rFonts w:cs="Calibri"/>
        </w:rPr>
      </w:pPr>
      <w:r w:rsidRPr="009A0BAF">
        <w:rPr>
          <w:rFonts w:cs="Calibri"/>
        </w:rPr>
        <w:t>Violation –</w:t>
      </w:r>
      <w:r>
        <w:rPr>
          <w:rFonts w:cs="Calibri"/>
        </w:rPr>
        <w:t xml:space="preserve"> they don’t – missing speech docs from all aff prelims</w:t>
      </w:r>
    </w:p>
    <w:p w14:paraId="24712023" w14:textId="77777777" w:rsidR="00585A4E" w:rsidRDefault="00585A4E" w:rsidP="00585A4E">
      <w:r w:rsidRPr="001E6905">
        <w:rPr>
          <w:noProof/>
        </w:rPr>
        <w:drawing>
          <wp:inline distT="0" distB="0" distL="0" distR="0" wp14:anchorId="44221553" wp14:editId="6A98F7E0">
            <wp:extent cx="6080712" cy="3346589"/>
            <wp:effectExtent l="0" t="0" r="0" b="635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6"/>
                    <a:stretch>
                      <a:fillRect/>
                    </a:stretch>
                  </pic:blipFill>
                  <pic:spPr>
                    <a:xfrm>
                      <a:off x="0" y="0"/>
                      <a:ext cx="6088742" cy="3351008"/>
                    </a:xfrm>
                    <a:prstGeom prst="rect">
                      <a:avLst/>
                    </a:prstGeom>
                  </pic:spPr>
                </pic:pic>
              </a:graphicData>
            </a:graphic>
          </wp:inline>
        </w:drawing>
      </w:r>
    </w:p>
    <w:p w14:paraId="22EA9FD4" w14:textId="77777777" w:rsidR="00585A4E" w:rsidRPr="001E6905" w:rsidRDefault="00585A4E" w:rsidP="00585A4E">
      <w:pPr>
        <w:pStyle w:val="Heading4"/>
      </w:pPr>
      <w:r>
        <w:t xml:space="preserve">1] Tournament rules – speech documents on the wiki </w:t>
      </w:r>
      <w:r>
        <w:rPr>
          <w:u w:val="single"/>
        </w:rPr>
        <w:t>after each round</w:t>
      </w:r>
      <w:r>
        <w:t xml:space="preserve"> – </w:t>
      </w:r>
      <w:r w:rsidRPr="00B516B1">
        <w:rPr>
          <w:u w:val="single"/>
        </w:rPr>
        <w:t>judges have empowered jurisdiction</w:t>
      </w:r>
      <w:r>
        <w:t xml:space="preserve"> to uphold tournament policy – makes it a </w:t>
      </w:r>
      <w:r w:rsidRPr="00B516B1">
        <w:rPr>
          <w:u w:val="single"/>
        </w:rPr>
        <w:t>D rule</w:t>
      </w:r>
    </w:p>
    <w:p w14:paraId="1E025BF0" w14:textId="77777777" w:rsidR="00585A4E" w:rsidRDefault="00585A4E" w:rsidP="00585A4E">
      <w:r w:rsidRPr="001E6905">
        <w:rPr>
          <w:rStyle w:val="StyleUnderline"/>
        </w:rPr>
        <w:t>Harvard Westlake Tabroom 22</w:t>
      </w:r>
      <w:r>
        <w:t xml:space="preserve"> “Varsity Lincoln-Douglas” Harvard Westlake Debates, Tabroom, 2022, </w:t>
      </w:r>
      <w:hyperlink r:id="rId7" w:history="1">
        <w:r w:rsidRPr="00D61440">
          <w:rPr>
            <w:rStyle w:val="Hyperlink"/>
          </w:rPr>
          <w:t>https://www.tabroom.com/index/tourn/index.mhtml?webpage_id=16539&amp;tourn_id=20436</w:t>
        </w:r>
      </w:hyperlink>
      <w:r>
        <w:t xml:space="preserve"> TG</w:t>
      </w:r>
    </w:p>
    <w:p w14:paraId="5B8DCA72" w14:textId="77777777" w:rsidR="00585A4E" w:rsidRPr="001E6905" w:rsidRDefault="00585A4E" w:rsidP="00585A4E">
      <w:r w:rsidRPr="001E6905">
        <w:rPr>
          <w:rStyle w:val="StyleUnderline"/>
          <w:highlight w:val="green"/>
        </w:rPr>
        <w:t>Our tournament</w:t>
      </w:r>
      <w:r w:rsidRPr="001E6905">
        <w:rPr>
          <w:rStyle w:val="StyleUnderline"/>
        </w:rPr>
        <w:t xml:space="preserve"> will continue with the tradition of </w:t>
      </w:r>
      <w:r w:rsidRPr="001E6905">
        <w:rPr>
          <w:rStyle w:val="StyleUnderline"/>
          <w:highlight w:val="green"/>
        </w:rPr>
        <w:t>mandating Opensource disclosure in</w:t>
      </w:r>
      <w:r w:rsidRPr="001E6905">
        <w:rPr>
          <w:rStyle w:val="StyleUnderline"/>
        </w:rPr>
        <w:t xml:space="preserve"> the </w:t>
      </w:r>
      <w:r w:rsidRPr="001E6905">
        <w:rPr>
          <w:rStyle w:val="StyleUnderline"/>
          <w:highlight w:val="green"/>
        </w:rPr>
        <w:t>VLD</w:t>
      </w:r>
      <w:r w:rsidRPr="001E6905">
        <w:rPr>
          <w:rStyle w:val="StyleUnderline"/>
        </w:rPr>
        <w:t xml:space="preserve"> division. This is </w:t>
      </w:r>
      <w:r w:rsidRPr="001E6905">
        <w:rPr>
          <w:rStyle w:val="StyleUnderline"/>
          <w:highlight w:val="green"/>
        </w:rPr>
        <w:t>non-negotiable</w:t>
      </w:r>
      <w:r w:rsidRPr="001E6905">
        <w:rPr>
          <w:rStyle w:val="StyleUnderline"/>
        </w:rPr>
        <w:t xml:space="preserve">. ALL varsity LD debaters </w:t>
      </w:r>
      <w:r w:rsidRPr="001E6905">
        <w:rPr>
          <w:rStyle w:val="StyleUnderline"/>
          <w:highlight w:val="green"/>
        </w:rPr>
        <w:t>must post</w:t>
      </w:r>
      <w:r w:rsidRPr="001E6905">
        <w:rPr>
          <w:rStyle w:val="StyleUnderline"/>
        </w:rPr>
        <w:t xml:space="preserve"> their </w:t>
      </w:r>
      <w:r w:rsidRPr="001E6905">
        <w:rPr>
          <w:rStyle w:val="StyleUnderline"/>
          <w:highlight w:val="green"/>
        </w:rPr>
        <w:t>speech documents to</w:t>
      </w:r>
      <w:r w:rsidRPr="001E6905">
        <w:rPr>
          <w:rStyle w:val="StyleUnderline"/>
        </w:rPr>
        <w:t xml:space="preserve"> the </w:t>
      </w:r>
      <w:r w:rsidRPr="001E6905">
        <w:rPr>
          <w:rStyle w:val="StyleUnderline"/>
          <w:highlight w:val="green"/>
        </w:rPr>
        <w:t>NDCA Wiki in a timely manner after each round</w:t>
      </w:r>
      <w:r w:rsidRPr="001E6905">
        <w:rPr>
          <w:rStyle w:val="StyleUnderline"/>
        </w:rPr>
        <w:t>.</w:t>
      </w:r>
      <w:r w:rsidRPr="001E6905">
        <w:t xml:space="preserve"> Jasmine will be monitoring the Wiki throughout the tournament to ensure teams are following our policy. </w:t>
      </w:r>
      <w:r w:rsidRPr="001E6905">
        <w:rPr>
          <w:rStyle w:val="StyleUnderline"/>
        </w:rPr>
        <w:t xml:space="preserve">To be clear, you must Opensource your speech documents. If we determine that a </w:t>
      </w:r>
      <w:r w:rsidRPr="001E6905">
        <w:rPr>
          <w:rStyle w:val="StyleUnderline"/>
          <w:highlight w:val="green"/>
        </w:rPr>
        <w:t>student</w:t>
      </w:r>
      <w:r w:rsidRPr="001E6905">
        <w:rPr>
          <w:rStyle w:val="StyleUnderline"/>
        </w:rPr>
        <w:t xml:space="preserve"> is violating or evading this policy for whatever reason, they </w:t>
      </w:r>
      <w:r w:rsidRPr="001E6905">
        <w:rPr>
          <w:rStyle w:val="StyleUnderline"/>
          <w:highlight w:val="green"/>
        </w:rPr>
        <w:t>may be disqualified</w:t>
      </w:r>
      <w:r w:rsidRPr="001E6905">
        <w:rPr>
          <w:rStyle w:val="StyleUnderline"/>
        </w:rPr>
        <w:t xml:space="preserve"> from the tournament. </w:t>
      </w:r>
      <w:r w:rsidRPr="001E6905">
        <w:rPr>
          <w:rStyle w:val="StyleUnderline"/>
          <w:highlight w:val="green"/>
        </w:rPr>
        <w:t>Judges</w:t>
      </w:r>
      <w:r w:rsidRPr="001E6905">
        <w:rPr>
          <w:rStyle w:val="StyleUnderline"/>
        </w:rPr>
        <w:t xml:space="preserve"> should feel </w:t>
      </w:r>
      <w:r w:rsidRPr="001E6905">
        <w:rPr>
          <w:rStyle w:val="StyleUnderline"/>
          <w:highlight w:val="green"/>
        </w:rPr>
        <w:t>empowered to uphold this policy</w:t>
      </w:r>
      <w:r w:rsidRPr="001E6905">
        <w:rPr>
          <w:rStyle w:val="StyleUnderline"/>
        </w:rPr>
        <w:t>.</w:t>
      </w:r>
      <w:r w:rsidRPr="001E6905">
        <w:t xml:space="preserve"> After the first offense, you will be contacted by Tabroom in hopes of fixing the error. If the problem persists, the Tabroom will intervene. Additionally, if a student tries to evade this policy by misdisclosing, not specifying which affirmative they will be reading, or other similar antics, the disqualification rule still applies. Misdisclosure is considered a form of cheating. We firmly believe that debate is ultimately better for everyone when we make our evidence transparent and easily accessible. If you are someone who is against Opensource generally, you can always delete your speech documents after the tournament. </w:t>
      </w:r>
      <w:r w:rsidRPr="001E6905">
        <w:rPr>
          <w:rStyle w:val="StyleUnderline"/>
        </w:rPr>
        <w:t>During the HW tournament, however, you must post all speech documents to the NDCA Wiki.</w:t>
      </w:r>
      <w:r w:rsidRPr="001E6905">
        <w:t xml:space="preserve"> If you have questions, please reach out to Jasmine.</w:t>
      </w:r>
    </w:p>
    <w:p w14:paraId="699C6375" w14:textId="77777777" w:rsidR="00585A4E" w:rsidRPr="001E6905" w:rsidRDefault="00585A4E" w:rsidP="00585A4E">
      <w:pPr>
        <w:pStyle w:val="Heading4"/>
      </w:pPr>
      <w:r>
        <w:t>It's also been in like 5 of Jasmine’s reminder emails</w:t>
      </w:r>
    </w:p>
    <w:p w14:paraId="2FA07CDC" w14:textId="77777777" w:rsidR="00585A4E" w:rsidRDefault="00585A4E" w:rsidP="00585A4E">
      <w:pPr>
        <w:pStyle w:val="Heading4"/>
        <w:rPr>
          <w:rFonts w:cs="Calibri"/>
        </w:rPr>
      </w:pPr>
      <w:r>
        <w:rPr>
          <w:rFonts w:cs="Calibri"/>
        </w:rPr>
        <w:t>2</w:t>
      </w:r>
      <w:r w:rsidRPr="47CB8AD5">
        <w:rPr>
          <w:rFonts w:cs="Calibri"/>
        </w:rPr>
        <w:t xml:space="preserve">] </w:t>
      </w:r>
      <w:r>
        <w:rPr>
          <w:rFonts w:cs="Calibri"/>
        </w:rPr>
        <w:t>No offense for open source bad – they’ve disclosed other open source docs in the screenshot including this affirmative, just not all speech documents during Harvard Westlake per tournament rules</w:t>
      </w:r>
    </w:p>
    <w:p w14:paraId="3AE2D957" w14:textId="77777777" w:rsidR="00585A4E" w:rsidRPr="0092026C" w:rsidRDefault="00585A4E" w:rsidP="00585A4E">
      <w:pPr>
        <w:pStyle w:val="Heading4"/>
        <w:rPr>
          <w:rFonts w:cs="Calibri"/>
        </w:rPr>
      </w:pPr>
      <w:r w:rsidRPr="0092026C">
        <w:rPr>
          <w:rFonts w:cs="Calibri"/>
        </w:rPr>
        <w:t>No RVIs – a) illogical – you shouldn’t win for being fair – it’s a litmus test for engaging in substance, 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w:t>
      </w:r>
    </w:p>
    <w:p w14:paraId="2BB8BB25" w14:textId="77777777" w:rsidR="00585A4E" w:rsidRPr="001E6905" w:rsidRDefault="00585A4E" w:rsidP="00585A4E"/>
    <w:p w14:paraId="68F03A6E" w14:textId="77777777" w:rsidR="00585A4E" w:rsidRDefault="00585A4E" w:rsidP="00585A4E">
      <w:pPr>
        <w:pStyle w:val="Heading3"/>
      </w:pPr>
      <w:r>
        <w:t>Asats advantage</w:t>
      </w:r>
    </w:p>
    <w:p w14:paraId="62FE6C72" w14:textId="77777777" w:rsidR="00585A4E" w:rsidRDefault="00585A4E" w:rsidP="00585A4E">
      <w:pPr>
        <w:pStyle w:val="Heading4"/>
      </w:pPr>
      <w:r>
        <w:t xml:space="preserve">China’s ASATs are operated by the Strategic Support Force – proven by 1AC Chow and Kelley.  </w:t>
      </w:r>
    </w:p>
    <w:p w14:paraId="55932D20" w14:textId="77777777" w:rsidR="00585A4E" w:rsidRDefault="00585A4E" w:rsidP="00585A4E">
      <w:pPr>
        <w:pStyle w:val="Heading4"/>
      </w:pPr>
      <w:r>
        <w:t xml:space="preserve">The SSF is a </w:t>
      </w:r>
      <w:r>
        <w:rPr>
          <w:u w:val="single"/>
        </w:rPr>
        <w:t>governmental entity</w:t>
      </w:r>
      <w:r>
        <w:t xml:space="preserve"> – they’re not a private actor. </w:t>
      </w:r>
    </w:p>
    <w:p w14:paraId="0A370B0E" w14:textId="77777777" w:rsidR="00585A4E" w:rsidRPr="0088419D" w:rsidRDefault="00585A4E" w:rsidP="00585A4E">
      <w:r w:rsidRPr="0088419D">
        <w:rPr>
          <w:rStyle w:val="Style13ptBold"/>
        </w:rPr>
        <w:t>Pollpeter et Al 17</w:t>
      </w:r>
      <w:r>
        <w:t xml:space="preserve"> </w:t>
      </w:r>
      <w:r w:rsidRPr="0088419D">
        <w:t>Pollpeter, Kevin L., Michael S. Chase, and Eric Heginbotham. The creation of the PLA strategic support force and its implications for Chinese Military Space Operations. RAND Corporation Santa Monica United States, 2017.</w:t>
      </w:r>
      <w:r>
        <w:t xml:space="preserve"> (Analyst at Rand)//Elmer </w:t>
      </w:r>
    </w:p>
    <w:p w14:paraId="7CAFD72C" w14:textId="77777777" w:rsidR="00585A4E" w:rsidRDefault="00585A4E" w:rsidP="00585A4E">
      <w:pPr>
        <w:rPr>
          <w:sz w:val="16"/>
        </w:rPr>
      </w:pPr>
      <w:r w:rsidRPr="00FF44C4">
        <w:rPr>
          <w:sz w:val="16"/>
        </w:rPr>
        <w:t xml:space="preserve">This report explores the missions and organization of </w:t>
      </w:r>
      <w:r w:rsidRPr="00FF44C4">
        <w:rPr>
          <w:rStyle w:val="Emphasis"/>
          <w:highlight w:val="green"/>
        </w:rPr>
        <w:t>China's</w:t>
      </w:r>
      <w:r w:rsidRPr="00FF44C4">
        <w:rPr>
          <w:sz w:val="16"/>
          <w:highlight w:val="green"/>
        </w:rPr>
        <w:t xml:space="preserve"> </w:t>
      </w:r>
      <w:r w:rsidRPr="00FF44C4">
        <w:rPr>
          <w:sz w:val="16"/>
        </w:rPr>
        <w:t xml:space="preserve">military space enterprise, focusing on the </w:t>
      </w:r>
      <w:r w:rsidRPr="00FF44C4">
        <w:rPr>
          <w:rStyle w:val="Emphasis"/>
          <w:highlight w:val="green"/>
        </w:rPr>
        <w:t>organizational structure of the</w:t>
      </w:r>
      <w:r w:rsidRPr="00FF44C4">
        <w:rPr>
          <w:sz w:val="16"/>
          <w:highlight w:val="green"/>
        </w:rPr>
        <w:t xml:space="preserve"> </w:t>
      </w:r>
      <w:r w:rsidRPr="00FF44C4">
        <w:rPr>
          <w:sz w:val="16"/>
        </w:rPr>
        <w:t>People's Liberation Army (</w:t>
      </w:r>
      <w:r w:rsidRPr="00FF44C4">
        <w:rPr>
          <w:rStyle w:val="Emphasis"/>
          <w:highlight w:val="green"/>
        </w:rPr>
        <w:t>PLA</w:t>
      </w:r>
      <w:r w:rsidRPr="00FF44C4">
        <w:rPr>
          <w:sz w:val="16"/>
        </w:rPr>
        <w:t xml:space="preserve">) </w:t>
      </w:r>
      <w:r w:rsidRPr="00FF44C4">
        <w:rPr>
          <w:rStyle w:val="StyleUnderline"/>
        </w:rPr>
        <w:t>Strategic Support Force</w:t>
      </w:r>
      <w:r w:rsidRPr="00FF44C4">
        <w:rPr>
          <w:sz w:val="16"/>
        </w:rPr>
        <w:t xml:space="preserve"> (</w:t>
      </w:r>
      <w:r w:rsidRPr="00FF44C4">
        <w:rPr>
          <w:rStyle w:val="Emphasis"/>
          <w:highlight w:val="green"/>
        </w:rPr>
        <w:t>SSF</w:t>
      </w:r>
      <w:r w:rsidRPr="00FF44C4">
        <w:rPr>
          <w:sz w:val="16"/>
        </w:rPr>
        <w:t xml:space="preserve">). Created on December 31, 2015, as part of a major </w:t>
      </w:r>
      <w:r w:rsidRPr="00FF44C4">
        <w:rPr>
          <w:rStyle w:val="Emphasis"/>
          <w:highlight w:val="green"/>
        </w:rPr>
        <w:t>reorganization of China's military</w:t>
      </w:r>
      <w:r w:rsidRPr="00FF44C4">
        <w:rPr>
          <w:sz w:val="16"/>
        </w:rPr>
        <w:t>,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00DEB0F1" w14:textId="77777777" w:rsidR="00585A4E" w:rsidRDefault="00585A4E" w:rsidP="00585A4E">
      <w:pPr>
        <w:pStyle w:val="Heading4"/>
      </w:pPr>
      <w:r>
        <w:t xml:space="preserve">This means the Aff </w:t>
      </w:r>
      <w:r>
        <w:rPr>
          <w:u w:val="single"/>
        </w:rPr>
        <w:t>doesn’t</w:t>
      </w:r>
      <w:r>
        <w:t xml:space="preserve"> effect ASATs – they will say Commercial Sectors </w:t>
      </w:r>
      <w:r>
        <w:rPr>
          <w:u w:val="single"/>
        </w:rPr>
        <w:t>produce</w:t>
      </w:r>
      <w:r>
        <w:t xml:space="preserve"> them, that’s irrelevant since the PLA </w:t>
      </w:r>
      <w:r>
        <w:rPr>
          <w:u w:val="single"/>
        </w:rPr>
        <w:t>operates</w:t>
      </w:r>
      <w:r>
        <w:t xml:space="preserve"> them as an act of appropriation which isn’t effected by the plan. </w:t>
      </w:r>
    </w:p>
    <w:p w14:paraId="7A36CE10" w14:textId="77777777" w:rsidR="00585A4E" w:rsidRPr="00F76880" w:rsidRDefault="00585A4E" w:rsidP="00585A4E">
      <w:pPr>
        <w:pStyle w:val="Heading4"/>
      </w:pPr>
      <w:r>
        <w:t>Russia thumps the aff – their ev say they develop same co orbital dual use tech</w:t>
      </w:r>
    </w:p>
    <w:p w14:paraId="238C24B7" w14:textId="77777777" w:rsidR="00585A4E" w:rsidRDefault="00585A4E" w:rsidP="00585A4E">
      <w:pPr>
        <w:pStyle w:val="Heading4"/>
        <w:rPr>
          <w:u w:val="single"/>
        </w:rPr>
      </w:pPr>
      <w:r>
        <w:t xml:space="preserve">No space war – it’s </w:t>
      </w:r>
      <w:r w:rsidRPr="0054154A">
        <w:rPr>
          <w:u w:val="single"/>
        </w:rPr>
        <w:t>hype</w:t>
      </w:r>
      <w:r>
        <w:t xml:space="preserve"> and </w:t>
      </w:r>
      <w:r w:rsidRPr="0054154A">
        <w:rPr>
          <w:u w:val="single"/>
        </w:rPr>
        <w:t>systems are redundant</w:t>
      </w:r>
    </w:p>
    <w:p w14:paraId="52694AE2" w14:textId="77777777" w:rsidR="00585A4E" w:rsidRPr="000600AC" w:rsidRDefault="00585A4E" w:rsidP="00585A4E">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szCs w:val="24"/>
        </w:rPr>
        <w:t>]</w:t>
      </w:r>
    </w:p>
    <w:p w14:paraId="2C6AA81B" w14:textId="77777777" w:rsidR="00585A4E" w:rsidRPr="004D120B" w:rsidRDefault="00585A4E" w:rsidP="00585A4E">
      <w:pPr>
        <w:rPr>
          <w:sz w:val="16"/>
        </w:rPr>
      </w:pPr>
      <w:r w:rsidRPr="004D120B">
        <w:rPr>
          <w:sz w:val="16"/>
        </w:rPr>
        <w:t xml:space="preserve">In the last two years, </w:t>
      </w:r>
      <w:r w:rsidRPr="00A53BF8">
        <w:rPr>
          <w:highlight w:val="green"/>
          <w:u w:val="single"/>
        </w:rPr>
        <w:t>we’ve seen</w:t>
      </w:r>
      <w:r w:rsidRPr="004D120B">
        <w:rPr>
          <w:sz w:val="16"/>
        </w:rPr>
        <w:t xml:space="preserve"> rising </w:t>
      </w:r>
      <w:r w:rsidRPr="00A53BF8">
        <w:rPr>
          <w:rStyle w:val="Emphasis"/>
          <w:highlight w:val="green"/>
        </w:rPr>
        <w:t>hysteria</w:t>
      </w:r>
      <w:r w:rsidRPr="00A53BF8">
        <w:rPr>
          <w:sz w:val="16"/>
          <w:highlight w:val="green"/>
        </w:rPr>
        <w:t xml:space="preserve"> </w:t>
      </w:r>
      <w:r w:rsidRPr="00A53BF8">
        <w:rPr>
          <w:highlight w:val="green"/>
          <w:u w:val="single"/>
        </w:rPr>
        <w:t>over</w:t>
      </w:r>
      <w:r w:rsidRPr="004D120B">
        <w:rPr>
          <w:u w:val="single"/>
        </w:rPr>
        <w:t xml:space="preserve"> a future </w:t>
      </w:r>
      <w:r w:rsidRPr="00A53BF8">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A53BF8">
        <w:rPr>
          <w:highlight w:val="green"/>
          <w:u w:val="single"/>
        </w:rPr>
        <w:t>from the</w:t>
      </w:r>
      <w:r w:rsidRPr="004D120B">
        <w:rPr>
          <w:u w:val="single"/>
        </w:rPr>
        <w:t xml:space="preserve"> US </w:t>
      </w:r>
      <w:r w:rsidRPr="00A53BF8">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A53BF8">
        <w:rPr>
          <w:highlight w:val="green"/>
          <w:u w:val="single"/>
        </w:rPr>
        <w:t>and</w:t>
      </w:r>
      <w:r w:rsidRPr="004D120B">
        <w:rPr>
          <w:sz w:val="16"/>
        </w:rPr>
        <w:t xml:space="preserve"> </w:t>
      </w:r>
      <w:r w:rsidRPr="004D120B">
        <w:rPr>
          <w:rStyle w:val="Emphasis"/>
        </w:rPr>
        <w:t xml:space="preserve">credulous </w:t>
      </w:r>
      <w:r w:rsidRPr="00A53BF8">
        <w:rPr>
          <w:rStyle w:val="Emphasis"/>
          <w:highlight w:val="green"/>
        </w:rPr>
        <w:t>press</w:t>
      </w:r>
      <w:r w:rsidRPr="004D120B">
        <w:rPr>
          <w:sz w:val="16"/>
        </w:rPr>
        <w:t xml:space="preserve">. </w:t>
      </w:r>
      <w:r w:rsidRPr="00A53BF8">
        <w:rPr>
          <w:highlight w:val="green"/>
          <w:u w:val="single"/>
        </w:rPr>
        <w:t>This</w:t>
      </w:r>
      <w:r w:rsidRPr="004D120B">
        <w:rPr>
          <w:u w:val="single"/>
        </w:rPr>
        <w:t xml:space="preserve"> reporting</w:t>
      </w:r>
      <w:r w:rsidRPr="004D120B">
        <w:rPr>
          <w:sz w:val="16"/>
        </w:rPr>
        <w:t xml:space="preserve"> doesn’t only </w:t>
      </w:r>
      <w:r w:rsidRPr="00A53BF8">
        <w:rPr>
          <w:rStyle w:val="Emphasis"/>
          <w:highlight w:val="green"/>
        </w:rPr>
        <w:t>muddy</w:t>
      </w:r>
      <w:r w:rsidRPr="004D120B">
        <w:rPr>
          <w:rStyle w:val="Emphasis"/>
        </w:rPr>
        <w:t xml:space="preserve"> public </w:t>
      </w:r>
      <w:r w:rsidRPr="00A53BF8">
        <w:rPr>
          <w:rStyle w:val="Emphasis"/>
          <w:highlight w:val="green"/>
        </w:rPr>
        <w:t>debate</w:t>
      </w:r>
      <w:r w:rsidRPr="00A53BF8">
        <w:rPr>
          <w:sz w:val="16"/>
          <w:highlight w:val="green"/>
        </w:rPr>
        <w:t xml:space="preserve"> </w:t>
      </w:r>
      <w:r w:rsidRPr="00A53BF8">
        <w:rPr>
          <w:highlight w:val="green"/>
          <w:u w:val="single"/>
        </w:rPr>
        <w:t>over</w:t>
      </w:r>
      <w:r w:rsidRPr="004D120B">
        <w:rPr>
          <w:sz w:val="16"/>
        </w:rPr>
        <w:t xml:space="preserve"> whether we really need expensive systems. It could also become a self-fulfilling prophecy. The irony is that nothing makes </w:t>
      </w:r>
      <w:r w:rsidRPr="00A53BF8">
        <w:rPr>
          <w:highlight w:val="green"/>
          <w:u w:val="single"/>
        </w:rPr>
        <w:t>the</w:t>
      </w:r>
      <w:r w:rsidRPr="004D120B">
        <w:rPr>
          <w:sz w:val="16"/>
        </w:rPr>
        <w:t xml:space="preserve"> currently </w:t>
      </w:r>
      <w:r w:rsidRPr="00A53BF8">
        <w:rPr>
          <w:rStyle w:val="Emphasis"/>
          <w:highlight w:val="green"/>
        </w:rPr>
        <w:t>slim possibility</w:t>
      </w:r>
      <w:r w:rsidRPr="00A53BF8">
        <w:rPr>
          <w:highlight w:val="green"/>
          <w:u w:val="single"/>
        </w:rPr>
        <w:t xml:space="preserve"> of </w:t>
      </w:r>
      <w:r w:rsidRPr="00A53BF8">
        <w:rPr>
          <w:rStyle w:val="Emphasis"/>
          <w:highlight w:val="green"/>
        </w:rPr>
        <w:t>war in space</w:t>
      </w:r>
      <w:r w:rsidRPr="004D120B">
        <w:rPr>
          <w:sz w:val="16"/>
        </w:rPr>
        <w:t xml:space="preserve"> more likely than fearmongering over the threat of war in space.</w:t>
      </w:r>
    </w:p>
    <w:p w14:paraId="12BFCBC8" w14:textId="77777777" w:rsidR="00585A4E" w:rsidRPr="004D120B" w:rsidRDefault="00585A4E" w:rsidP="00585A4E">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62F9856E" w14:textId="77777777" w:rsidR="00585A4E" w:rsidRPr="004D120B" w:rsidRDefault="00585A4E" w:rsidP="00585A4E">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1980BBA2" w14:textId="77777777" w:rsidR="00585A4E" w:rsidRPr="004D120B" w:rsidRDefault="00585A4E" w:rsidP="00585A4E">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7AAAF430" w14:textId="77777777" w:rsidR="00585A4E" w:rsidRPr="004D120B" w:rsidRDefault="00585A4E" w:rsidP="00585A4E">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0B66DA70" w14:textId="77777777" w:rsidR="00585A4E" w:rsidRPr="004D120B" w:rsidRDefault="00585A4E" w:rsidP="00585A4E">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A53BF8">
        <w:rPr>
          <w:rStyle w:val="Emphasis"/>
          <w:highlight w:val="green"/>
        </w:rPr>
        <w:t>no country</w:t>
      </w:r>
      <w:r w:rsidRPr="004D120B">
        <w:rPr>
          <w:u w:val="single"/>
        </w:rPr>
        <w:t xml:space="preserve"> in the world </w:t>
      </w:r>
      <w:r w:rsidRPr="00A53BF8">
        <w:rPr>
          <w:highlight w:val="green"/>
          <w:u w:val="single"/>
        </w:rPr>
        <w:t>has</w:t>
      </w:r>
      <w:r w:rsidRPr="004D120B">
        <w:rPr>
          <w:u w:val="single"/>
        </w:rPr>
        <w:t xml:space="preserve"> yet </w:t>
      </w:r>
      <w:r w:rsidRPr="00A53BF8">
        <w:rPr>
          <w:rStyle w:val="Emphasis"/>
          <w:highlight w:val="green"/>
        </w:rPr>
        <w:t>weaponized space</w:t>
      </w:r>
      <w:r w:rsidRPr="004D120B">
        <w:rPr>
          <w:sz w:val="16"/>
        </w:rPr>
        <w:t xml:space="preserve">. Contrary to CNN, </w:t>
      </w:r>
      <w:r w:rsidRPr="00A53BF8">
        <w:rPr>
          <w:rStyle w:val="Emphasis"/>
          <w:highlight w:val="green"/>
        </w:rPr>
        <w:t>stock</w:t>
      </w:r>
      <w:r w:rsidRPr="004D120B">
        <w:rPr>
          <w:u w:val="single"/>
        </w:rPr>
        <w:t xml:space="preserve"> market </w:t>
      </w:r>
      <w:r w:rsidRPr="00A53BF8">
        <w:rPr>
          <w:rStyle w:val="Emphasis"/>
          <w:highlight w:val="green"/>
        </w:rPr>
        <w:t>transactions</w:t>
      </w:r>
      <w:r w:rsidRPr="00A53BF8">
        <w:rPr>
          <w:highlight w:val="green"/>
          <w:u w:val="single"/>
        </w:rPr>
        <w:t xml:space="preserve"> are </w:t>
      </w:r>
      <w:r w:rsidRPr="00A53BF8">
        <w:rPr>
          <w:rStyle w:val="Emphasis"/>
          <w:highlight w:val="green"/>
        </w:rPr>
        <w:t>not</w:t>
      </w:r>
      <w:r w:rsidRPr="004D120B">
        <w:rPr>
          <w:u w:val="single"/>
        </w:rPr>
        <w:t xml:space="preserve"> </w:t>
      </w:r>
      <w:r w:rsidRPr="004D120B">
        <w:rPr>
          <w:sz w:val="16"/>
        </w:rPr>
        <w:t xml:space="preserve">timed nor </w:t>
      </w:r>
      <w:r w:rsidRPr="00A53BF8">
        <w:rPr>
          <w:highlight w:val="green"/>
          <w:u w:val="single"/>
        </w:rPr>
        <w:t xml:space="preserve">synchronized through </w:t>
      </w:r>
      <w:r w:rsidRPr="00A53BF8">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A53BF8">
        <w:rPr>
          <w:rStyle w:val="Emphasis"/>
          <w:highlight w:val="green"/>
        </w:rPr>
        <w:t>missiles</w:t>
      </w:r>
      <w:r w:rsidRPr="004D120B">
        <w:rPr>
          <w:u w:val="single"/>
        </w:rPr>
        <w:t xml:space="preserve"> can </w:t>
      </w:r>
      <w:r w:rsidRPr="00A53BF8">
        <w:rPr>
          <w:highlight w:val="green"/>
          <w:u w:val="single"/>
        </w:rPr>
        <w:t>find their targets</w:t>
      </w:r>
      <w:r w:rsidRPr="004D120B">
        <w:rPr>
          <w:sz w:val="16"/>
        </w:rPr>
        <w:t xml:space="preserve"> even </w:t>
      </w:r>
      <w:r w:rsidRPr="00A53BF8">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A53BF8">
        <w:rPr>
          <w:rStyle w:val="Emphasis"/>
          <w:highlight w:val="green"/>
        </w:rPr>
        <w:t>IMUs don’t rely</w:t>
      </w:r>
      <w:r w:rsidRPr="00A53BF8">
        <w:rPr>
          <w:highlight w:val="green"/>
          <w:u w:val="single"/>
        </w:rPr>
        <w:t xml:space="preserve"> on </w:t>
      </w:r>
      <w:r w:rsidRPr="00A53BF8">
        <w:rPr>
          <w:rStyle w:val="Emphasis"/>
          <w:highlight w:val="green"/>
        </w:rPr>
        <w:t>sat</w:t>
      </w:r>
      <w:r w:rsidRPr="004D120B">
        <w:rPr>
          <w:u w:val="single"/>
        </w:rPr>
        <w:t xml:space="preserve">ellite </w:t>
      </w:r>
      <w:r w:rsidRPr="00A53BF8">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03D6BE0D" w14:textId="77777777" w:rsidR="00585A4E" w:rsidRPr="004D120B" w:rsidRDefault="00585A4E" w:rsidP="00585A4E">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045B783" w14:textId="77777777" w:rsidR="00585A4E" w:rsidRPr="004D120B" w:rsidRDefault="00585A4E" w:rsidP="00585A4E">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6D9DFEAB" w14:textId="77777777" w:rsidR="00585A4E" w:rsidRPr="004D120B" w:rsidRDefault="00585A4E" w:rsidP="00585A4E">
      <w:pPr>
        <w:rPr>
          <w:sz w:val="16"/>
        </w:rPr>
      </w:pPr>
      <w:r w:rsidRPr="004D120B">
        <w:rPr>
          <w:sz w:val="16"/>
        </w:rPr>
        <w:t>The Reality</w:t>
      </w:r>
    </w:p>
    <w:p w14:paraId="613FDD68" w14:textId="77777777" w:rsidR="00585A4E" w:rsidRPr="004D120B" w:rsidRDefault="00585A4E" w:rsidP="00585A4E">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6A1DBF36" w14:textId="77777777" w:rsidR="00585A4E" w:rsidRPr="004D120B" w:rsidRDefault="00585A4E" w:rsidP="00585A4E">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123D720E" w14:textId="77777777" w:rsidR="00585A4E" w:rsidRPr="004D120B" w:rsidRDefault="00585A4E" w:rsidP="00585A4E">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5A4D4B17" w14:textId="77777777" w:rsidR="00585A4E" w:rsidRPr="004D120B" w:rsidRDefault="00585A4E" w:rsidP="00585A4E">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6246A08C" w14:textId="77777777" w:rsidR="00585A4E" w:rsidRPr="004D120B" w:rsidRDefault="00585A4E" w:rsidP="00585A4E">
      <w:pPr>
        <w:rPr>
          <w:sz w:val="16"/>
        </w:rPr>
      </w:pPr>
      <w:r w:rsidRPr="004D120B">
        <w:rPr>
          <w:sz w:val="16"/>
        </w:rPr>
        <w:t xml:space="preserve">Further, </w:t>
      </w:r>
      <w:r w:rsidRPr="004D120B">
        <w:rPr>
          <w:u w:val="single"/>
        </w:rPr>
        <w:t xml:space="preserve">the </w:t>
      </w:r>
      <w:r w:rsidRPr="00A53BF8">
        <w:rPr>
          <w:rStyle w:val="Emphasis"/>
          <w:highlight w:val="green"/>
        </w:rPr>
        <w:t>U</w:t>
      </w:r>
      <w:r w:rsidRPr="004D120B">
        <w:rPr>
          <w:u w:val="single"/>
        </w:rPr>
        <w:t xml:space="preserve">nited </w:t>
      </w:r>
      <w:r w:rsidRPr="00A53BF8">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A53BF8">
        <w:rPr>
          <w:rStyle w:val="Emphasis"/>
          <w:highlight w:val="green"/>
        </w:rPr>
        <w:t>sat</w:t>
      </w:r>
      <w:r w:rsidRPr="004D120B">
        <w:rPr>
          <w:sz w:val="16"/>
        </w:rPr>
        <w:t>ellite</w:t>
      </w:r>
      <w:r w:rsidRPr="00A53BF8">
        <w:rPr>
          <w:rStyle w:val="Emphasis"/>
          <w:highlight w:val="green"/>
        </w:rPr>
        <w:t>s</w:t>
      </w:r>
      <w:r w:rsidRPr="004D120B">
        <w:rPr>
          <w:sz w:val="16"/>
        </w:rPr>
        <w:t xml:space="preserve">, </w:t>
      </w:r>
      <w:r w:rsidRPr="00A53BF8">
        <w:rPr>
          <w:highlight w:val="green"/>
          <w:u w:val="single"/>
        </w:rPr>
        <w:t xml:space="preserve">have </w:t>
      </w:r>
      <w:r w:rsidRPr="00A53BF8">
        <w:rPr>
          <w:rStyle w:val="Emphasis"/>
          <w:highlight w:val="green"/>
        </w:rPr>
        <w:t>capabilities to maneuver</w:t>
      </w:r>
      <w:r w:rsidRPr="004D120B">
        <w:rPr>
          <w:sz w:val="16"/>
        </w:rPr>
        <w:t xml:space="preserve">. </w:t>
      </w:r>
      <w:r w:rsidRPr="00A53BF8">
        <w:rPr>
          <w:highlight w:val="green"/>
          <w:u w:val="single"/>
        </w:rPr>
        <w:t xml:space="preserve">Many are </w:t>
      </w:r>
      <w:r w:rsidRPr="00A53BF8">
        <w:rPr>
          <w:rStyle w:val="Emphasis"/>
          <w:highlight w:val="green"/>
        </w:rPr>
        <w:t>hardened</w:t>
      </w:r>
      <w:r w:rsidRPr="00A53BF8">
        <w:rPr>
          <w:sz w:val="16"/>
          <w:highlight w:val="green"/>
        </w:rPr>
        <w:t xml:space="preserve"> </w:t>
      </w:r>
      <w:r w:rsidRPr="00A53BF8">
        <w:rPr>
          <w:highlight w:val="green"/>
          <w:u w:val="single"/>
        </w:rPr>
        <w:t xml:space="preserve">against </w:t>
      </w:r>
      <w:r w:rsidRPr="00A53BF8">
        <w:rPr>
          <w:rStyle w:val="Emphasis"/>
          <w:highlight w:val="green"/>
        </w:rPr>
        <w:t>e</w:t>
      </w:r>
      <w:r w:rsidRPr="004D120B">
        <w:rPr>
          <w:u w:val="single"/>
        </w:rPr>
        <w:t>lectro-</w:t>
      </w:r>
      <w:r w:rsidRPr="00A53BF8">
        <w:rPr>
          <w:rStyle w:val="Emphasis"/>
          <w:highlight w:val="green"/>
        </w:rPr>
        <w:t>m</w:t>
      </w:r>
      <w:r w:rsidRPr="004D120B">
        <w:rPr>
          <w:u w:val="single"/>
        </w:rPr>
        <w:t xml:space="preserve">agnetic </w:t>
      </w:r>
      <w:r w:rsidRPr="00A53BF8">
        <w:rPr>
          <w:rStyle w:val="Emphasis"/>
          <w:highlight w:val="green"/>
        </w:rPr>
        <w:t>p</w:t>
      </w:r>
      <w:r w:rsidRPr="004D120B">
        <w:rPr>
          <w:u w:val="single"/>
        </w:rPr>
        <w:t>ulse</w:t>
      </w:r>
      <w:r w:rsidRPr="004D120B">
        <w:rPr>
          <w:sz w:val="16"/>
        </w:rPr>
        <w:t xml:space="preserve">, </w:t>
      </w:r>
      <w:r w:rsidRPr="00A53BF8">
        <w:rPr>
          <w:highlight w:val="green"/>
          <w:u w:val="single"/>
        </w:rPr>
        <w:t xml:space="preserve">sport </w:t>
      </w:r>
      <w:r w:rsidRPr="00A53BF8">
        <w:rPr>
          <w:rStyle w:val="Emphasis"/>
          <w:highlight w:val="green"/>
        </w:rPr>
        <w:t>“shutters”</w:t>
      </w:r>
      <w:r w:rsidRPr="00A53BF8">
        <w:rPr>
          <w:highlight w:val="green"/>
          <w:u w:val="single"/>
        </w:rPr>
        <w:t xml:space="preserve"> to protect</w:t>
      </w:r>
      <w:r w:rsidRPr="004D120B">
        <w:rPr>
          <w:u w:val="single"/>
        </w:rPr>
        <w:t xml:space="preserve"> optical “eyes” </w:t>
      </w:r>
      <w:r w:rsidRPr="00A53BF8">
        <w:rPr>
          <w:highlight w:val="green"/>
          <w:u w:val="single"/>
        </w:rPr>
        <w:t>from</w:t>
      </w:r>
      <w:r w:rsidRPr="004D120B">
        <w:rPr>
          <w:u w:val="single"/>
        </w:rPr>
        <w:t xml:space="preserve"> solar </w:t>
      </w:r>
      <w:r w:rsidRPr="00A53BF8">
        <w:rPr>
          <w:rStyle w:val="Emphasis"/>
          <w:highlight w:val="green"/>
        </w:rPr>
        <w:t>flares and lasers</w:t>
      </w:r>
      <w:r w:rsidRPr="00A53BF8">
        <w:rPr>
          <w:highlight w:val="green"/>
          <w:u w:val="single"/>
        </w:rPr>
        <w:t>, and</w:t>
      </w:r>
      <w:r w:rsidRPr="004D120B">
        <w:rPr>
          <w:u w:val="single"/>
        </w:rPr>
        <w:t xml:space="preserve"> use radio </w:t>
      </w:r>
      <w:r w:rsidRPr="00A53BF8">
        <w:rPr>
          <w:rStyle w:val="Emphasis"/>
          <w:highlight w:val="green"/>
        </w:rPr>
        <w:t>frequency hop</w:t>
      </w:r>
      <w:r w:rsidRPr="004D120B">
        <w:rPr>
          <w:u w:val="single"/>
        </w:rPr>
        <w:t xml:space="preserve">ping </w:t>
      </w:r>
      <w:r w:rsidRPr="00A53BF8">
        <w:rPr>
          <w:highlight w:val="green"/>
          <w:u w:val="single"/>
        </w:rPr>
        <w:t xml:space="preserve">to </w:t>
      </w:r>
      <w:r w:rsidRPr="00A53BF8">
        <w:rPr>
          <w:rStyle w:val="Emphasis"/>
          <w:highlight w:val="green"/>
        </w:rPr>
        <w:t>resist jamming</w:t>
      </w:r>
      <w:r w:rsidRPr="004D120B">
        <w:rPr>
          <w:sz w:val="16"/>
        </w:rPr>
        <w:t>.</w:t>
      </w:r>
    </w:p>
    <w:p w14:paraId="4A8A09FA" w14:textId="77777777" w:rsidR="00585A4E" w:rsidRPr="004D120B" w:rsidRDefault="00585A4E" w:rsidP="00585A4E">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2CADA3F9" w14:textId="77777777" w:rsidR="00585A4E" w:rsidRPr="004D120B" w:rsidRDefault="00585A4E" w:rsidP="00585A4E">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1C784D5E" w14:textId="77777777" w:rsidR="00585A4E" w:rsidRDefault="00585A4E" w:rsidP="00585A4E">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A53BF8">
        <w:rPr>
          <w:rStyle w:val="Emphasis"/>
          <w:highlight w:val="green"/>
        </w:rPr>
        <w:t>No</w:t>
      </w:r>
      <w:r w:rsidRPr="004D120B">
        <w:rPr>
          <w:sz w:val="16"/>
        </w:rPr>
        <w:t xml:space="preserve"> potential </w:t>
      </w:r>
      <w:r w:rsidRPr="00A53BF8">
        <w:rPr>
          <w:rStyle w:val="Emphasis"/>
          <w:highlight w:val="green"/>
        </w:rPr>
        <w:t>adversary</w:t>
      </w:r>
      <w:r w:rsidRPr="00A53BF8">
        <w:rPr>
          <w:sz w:val="16"/>
          <w:highlight w:val="green"/>
        </w:rPr>
        <w:t xml:space="preserve"> </w:t>
      </w:r>
      <w:r w:rsidRPr="00A53BF8">
        <w:rPr>
          <w:highlight w:val="green"/>
          <w:u w:val="single"/>
        </w:rPr>
        <w:t>has</w:t>
      </w:r>
      <w:r w:rsidRPr="004D120B">
        <w:rPr>
          <w:sz w:val="16"/>
        </w:rPr>
        <w:t xml:space="preserve"> such </w:t>
      </w:r>
      <w:r w:rsidRPr="00A53BF8">
        <w:rPr>
          <w:highlight w:val="green"/>
          <w:u w:val="single"/>
        </w:rPr>
        <w:t>capabilities</w:t>
      </w:r>
      <w:r w:rsidRPr="00A53BF8">
        <w:rPr>
          <w:sz w:val="16"/>
          <w:highlight w:val="green"/>
        </w:rPr>
        <w:t xml:space="preserve">, </w:t>
      </w:r>
      <w:r w:rsidRPr="00A53BF8">
        <w:rPr>
          <w:highlight w:val="green"/>
          <w:u w:val="single"/>
        </w:rPr>
        <w:t xml:space="preserve">nor will they </w:t>
      </w:r>
      <w:r w:rsidRPr="00A53BF8">
        <w:rPr>
          <w:rStyle w:val="Emphasis"/>
          <w:highlight w:val="green"/>
        </w:rPr>
        <w:t>ever</w:t>
      </w:r>
      <w:r w:rsidRPr="004D120B">
        <w:rPr>
          <w:u w:val="single"/>
        </w:rPr>
        <w:t xml:space="preserve"> likely do so</w:t>
      </w:r>
      <w:r w:rsidRPr="004D120B">
        <w:rPr>
          <w:sz w:val="16"/>
        </w:rPr>
        <w:t xml:space="preserve">. </w:t>
      </w:r>
      <w:r w:rsidRPr="00A53BF8">
        <w:rPr>
          <w:highlight w:val="green"/>
          <w:u w:val="single"/>
        </w:rPr>
        <w:t>There is</w:t>
      </w:r>
      <w:r w:rsidRPr="004D120B">
        <w:rPr>
          <w:u w:val="single"/>
        </w:rPr>
        <w:t xml:space="preserve"> just </w:t>
      </w:r>
      <w:r w:rsidRPr="00A53BF8">
        <w:rPr>
          <w:rStyle w:val="Emphasis"/>
          <w:highlight w:val="green"/>
        </w:rPr>
        <w:t>too much redundancy</w:t>
      </w:r>
      <w:r w:rsidRPr="004D120B">
        <w:rPr>
          <w:u w:val="single"/>
        </w:rPr>
        <w:t xml:space="preserve"> in the system</w:t>
      </w:r>
      <w:r w:rsidRPr="004D120B">
        <w:rPr>
          <w:sz w:val="16"/>
        </w:rPr>
        <w:t>.</w:t>
      </w:r>
    </w:p>
    <w:p w14:paraId="4E3CD4AE" w14:textId="77777777" w:rsidR="00585A4E" w:rsidRPr="00F35F0D" w:rsidRDefault="00585A4E" w:rsidP="00585A4E">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0EB806A2" w14:textId="77777777" w:rsidR="00585A4E" w:rsidRPr="00F35F0D" w:rsidRDefault="00585A4E" w:rsidP="00585A4E">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44E32C26" w14:textId="77777777" w:rsidR="00585A4E" w:rsidRDefault="00585A4E" w:rsidP="00585A4E">
      <w:pPr>
        <w:rPr>
          <w:sz w:val="16"/>
        </w:rPr>
      </w:pPr>
      <w:r w:rsidRPr="00F35F0D">
        <w:rPr>
          <w:sz w:val="16"/>
        </w:rPr>
        <w:t xml:space="preserve">But </w:t>
      </w:r>
      <w:r w:rsidRPr="00A53BF8">
        <w:rPr>
          <w:highlight w:val="green"/>
          <w:u w:val="single"/>
        </w:rPr>
        <w:t xml:space="preserve">while there </w:t>
      </w:r>
      <w:r w:rsidRPr="00A53BF8">
        <w:rPr>
          <w:rStyle w:val="Emphasis"/>
          <w:highlight w:val="green"/>
        </w:rPr>
        <w:t>may</w:t>
      </w:r>
      <w:r w:rsidRPr="00A53BF8">
        <w:rPr>
          <w:highlight w:val="green"/>
          <w:u w:val="single"/>
        </w:rPr>
        <w:t xml:space="preserve"> be </w:t>
      </w:r>
      <w:r w:rsidRPr="00A53BF8">
        <w:rPr>
          <w:rStyle w:val="Emphasis"/>
          <w:highlight w:val="green"/>
        </w:rPr>
        <w:t>clashes in space</w:t>
      </w:r>
      <w:r w:rsidRPr="00F35F0D">
        <w:rPr>
          <w:sz w:val="16"/>
        </w:rPr>
        <w:t xml:space="preserve">, </w:t>
      </w:r>
      <w:r w:rsidRPr="00F35F0D">
        <w:rPr>
          <w:u w:val="single"/>
        </w:rPr>
        <w:t xml:space="preserve">the </w:t>
      </w:r>
      <w:r w:rsidRPr="00A53BF8">
        <w:rPr>
          <w:rStyle w:val="Emphasis"/>
          <w:highlight w:val="green"/>
        </w:rPr>
        <w:t>actual source</w:t>
      </w:r>
      <w:r w:rsidRPr="00A53BF8">
        <w:rPr>
          <w:highlight w:val="green"/>
          <w:u w:val="single"/>
        </w:rPr>
        <w:t xml:space="preserve"> of any </w:t>
      </w:r>
      <w:r w:rsidRPr="00A53BF8">
        <w:rPr>
          <w:rStyle w:val="Emphasis"/>
          <w:highlight w:val="green"/>
        </w:rPr>
        <w:t>Sino-American conflict</w:t>
      </w:r>
      <w:r w:rsidRPr="00A53BF8">
        <w:rPr>
          <w:highlight w:val="green"/>
          <w:u w:val="single"/>
        </w:rPr>
        <w:t xml:space="preserve"> will remain </w:t>
      </w:r>
      <w:r w:rsidRPr="00A53BF8">
        <w:rPr>
          <w:rStyle w:val="Emphasis"/>
          <w:highlight w:val="green"/>
        </w:rPr>
        <w:t>earthbound</w:t>
      </w:r>
      <w:r w:rsidRPr="00F35F0D">
        <w:rPr>
          <w:sz w:val="16"/>
        </w:rPr>
        <w:t xml:space="preserve">, </w:t>
      </w:r>
      <w:r w:rsidRPr="00A53BF8">
        <w:rPr>
          <w:highlight w:val="green"/>
          <w:u w:val="single"/>
        </w:rPr>
        <w:t>most likely</w:t>
      </w:r>
      <w:r w:rsidRPr="00F35F0D">
        <w:rPr>
          <w:u w:val="single"/>
        </w:rPr>
        <w:t xml:space="preserve"> stemming </w:t>
      </w:r>
      <w:r w:rsidRPr="00A53BF8">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A53BF8">
        <w:rPr>
          <w:rStyle w:val="Emphasis"/>
          <w:highlight w:val="green"/>
        </w:rPr>
        <w:t>E</w:t>
      </w:r>
      <w:r w:rsidRPr="00F35F0D">
        <w:rPr>
          <w:u w:val="single"/>
        </w:rPr>
        <w:t xml:space="preserve">ast </w:t>
      </w:r>
      <w:r w:rsidRPr="00A53BF8">
        <w:rPr>
          <w:rStyle w:val="Emphasis"/>
          <w:highlight w:val="green"/>
        </w:rPr>
        <w:t>C</w:t>
      </w:r>
      <w:r w:rsidRPr="00F35F0D">
        <w:rPr>
          <w:u w:val="single"/>
        </w:rPr>
        <w:t xml:space="preserve">hina </w:t>
      </w:r>
      <w:r w:rsidRPr="00A53BF8">
        <w:rPr>
          <w:rStyle w:val="Emphasis"/>
          <w:highlight w:val="green"/>
        </w:rPr>
        <w:t>S</w:t>
      </w:r>
      <w:r w:rsidRPr="00F35F0D">
        <w:rPr>
          <w:u w:val="single"/>
        </w:rPr>
        <w:t>ea</w:t>
      </w:r>
      <w:r w:rsidRPr="00F35F0D">
        <w:rPr>
          <w:sz w:val="16"/>
        </w:rPr>
        <w:t xml:space="preserve">, the </w:t>
      </w:r>
      <w:r w:rsidRPr="00A53BF8">
        <w:rPr>
          <w:rStyle w:val="Emphasis"/>
          <w:highlight w:val="green"/>
        </w:rPr>
        <w:t>Taiwan</w:t>
      </w:r>
      <w:r w:rsidRPr="00F35F0D">
        <w:rPr>
          <w:sz w:val="16"/>
        </w:rPr>
        <w:t xml:space="preserve"> Strait, </w:t>
      </w:r>
      <w:r w:rsidRPr="00A53BF8">
        <w:rPr>
          <w:highlight w:val="green"/>
          <w:u w:val="single"/>
        </w:rPr>
        <w:t>or</w:t>
      </w:r>
      <w:r w:rsidRPr="00F35F0D">
        <w:rPr>
          <w:u w:val="single"/>
        </w:rPr>
        <w:t xml:space="preserve"> the </w:t>
      </w:r>
      <w:r w:rsidRPr="00A53BF8">
        <w:rPr>
          <w:rStyle w:val="Emphasis"/>
          <w:highlight w:val="green"/>
        </w:rPr>
        <w:t>S</w:t>
      </w:r>
      <w:r w:rsidRPr="00F35F0D">
        <w:rPr>
          <w:u w:val="single"/>
        </w:rPr>
        <w:t xml:space="preserve">outh </w:t>
      </w:r>
      <w:r w:rsidRPr="00A53BF8">
        <w:rPr>
          <w:rStyle w:val="Emphasis"/>
          <w:highlight w:val="green"/>
        </w:rPr>
        <w:t>C</w:t>
      </w:r>
      <w:r w:rsidRPr="00F35F0D">
        <w:rPr>
          <w:u w:val="single"/>
        </w:rPr>
        <w:t xml:space="preserve">hina </w:t>
      </w:r>
      <w:r w:rsidRPr="00A53BF8">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A53BF8">
        <w:rPr>
          <w:rStyle w:val="Emphasis"/>
          <w:highlight w:val="green"/>
        </w:rPr>
        <w:t>U.S.</w:t>
      </w:r>
      <w:r w:rsidRPr="00F35F0D">
        <w:rPr>
          <w:sz w:val="16"/>
        </w:rPr>
        <w:t xml:space="preserve"> and allied </w:t>
      </w:r>
      <w:r w:rsidRPr="00A53BF8">
        <w:rPr>
          <w:rStyle w:val="Emphasis"/>
          <w:highlight w:val="green"/>
        </w:rPr>
        <w:t>decisionmakers</w:t>
      </w:r>
      <w:r w:rsidRPr="00F35F0D">
        <w:rPr>
          <w:sz w:val="16"/>
        </w:rPr>
        <w:t xml:space="preserve"> (both in Asia and Europe) </w:t>
      </w:r>
      <w:r w:rsidRPr="00A53BF8">
        <w:rPr>
          <w:highlight w:val="green"/>
          <w:u w:val="single"/>
        </w:rPr>
        <w:t>should</w:t>
      </w:r>
      <w:r w:rsidRPr="00F35F0D">
        <w:rPr>
          <w:u w:val="single"/>
        </w:rPr>
        <w:t xml:space="preserve"> be </w:t>
      </w:r>
      <w:r w:rsidRPr="00A53BF8">
        <w:rPr>
          <w:highlight w:val="green"/>
          <w:u w:val="single"/>
        </w:rPr>
        <w:t>focus</w:t>
      </w:r>
      <w:r w:rsidRPr="00F35F0D">
        <w:rPr>
          <w:u w:val="single"/>
        </w:rPr>
        <w:t xml:space="preserve">ing </w:t>
      </w:r>
      <w:r w:rsidRPr="00A53BF8">
        <w:rPr>
          <w:highlight w:val="green"/>
          <w:u w:val="single"/>
        </w:rPr>
        <w:t>on</w:t>
      </w:r>
      <w:r w:rsidRPr="00F35F0D">
        <w:rPr>
          <w:u w:val="single"/>
        </w:rPr>
        <w:t xml:space="preserve"> deterring </w:t>
      </w:r>
      <w:r w:rsidRPr="00A53BF8">
        <w:rPr>
          <w:rStyle w:val="Emphasis"/>
          <w:highlight w:val="green"/>
        </w:rPr>
        <w:t>aggression in general</w:t>
      </w:r>
      <w:r w:rsidRPr="00A53BF8">
        <w:rPr>
          <w:sz w:val="16"/>
          <w:highlight w:val="green"/>
        </w:rPr>
        <w:t xml:space="preserve">, </w:t>
      </w:r>
      <w:r w:rsidRPr="00A53BF8">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A53BF8">
        <w:rPr>
          <w:highlight w:val="green"/>
          <w:u w:val="single"/>
        </w:rPr>
        <w:t xml:space="preserve">trying to </w:t>
      </w:r>
      <w:r w:rsidRPr="00A53BF8">
        <w:rPr>
          <w:rStyle w:val="Emphasis"/>
          <w:highlight w:val="green"/>
        </w:rPr>
        <w:t>forestall actions</w:t>
      </w:r>
      <w:r w:rsidRPr="00A53BF8">
        <w:rPr>
          <w:highlight w:val="green"/>
          <w:u w:val="single"/>
        </w:rPr>
        <w:t xml:space="preserve"> in </w:t>
      </w:r>
      <w:r w:rsidRPr="00A53BF8">
        <w:rPr>
          <w:rStyle w:val="Emphasis"/>
          <w:highlight w:val="green"/>
        </w:rPr>
        <w:t>space</w:t>
      </w:r>
      <w:r w:rsidRPr="00F35F0D">
        <w:rPr>
          <w:sz w:val="16"/>
        </w:rPr>
        <w:t xml:space="preserve">. Indeed, </w:t>
      </w:r>
      <w:r w:rsidRPr="00A53BF8">
        <w:rPr>
          <w:highlight w:val="green"/>
          <w:u w:val="single"/>
        </w:rPr>
        <w:t xml:space="preserve">there is </w:t>
      </w:r>
      <w:r w:rsidRPr="00A53BF8">
        <w:rPr>
          <w:rStyle w:val="Emphasis"/>
          <w:highlight w:val="green"/>
        </w:rPr>
        <w:t>little evidence</w:t>
      </w:r>
      <w:r w:rsidRPr="00F35F0D">
        <w:rPr>
          <w:u w:val="single"/>
        </w:rPr>
        <w:t xml:space="preserve"> that </w:t>
      </w:r>
      <w:r w:rsidRPr="00A53BF8">
        <w:rPr>
          <w:rStyle w:val="Emphasis"/>
          <w:highlight w:val="green"/>
        </w:rPr>
        <w:t>Chinese military planners</w:t>
      </w:r>
      <w:r w:rsidRPr="00A53BF8">
        <w:rPr>
          <w:highlight w:val="green"/>
          <w:u w:val="single"/>
        </w:rPr>
        <w:t xml:space="preserve"> are </w:t>
      </w:r>
      <w:r w:rsidRPr="00A53BF8">
        <w:rPr>
          <w:rStyle w:val="Emphasis"/>
          <w:highlight w:val="green"/>
        </w:rPr>
        <w:t>contemplating</w:t>
      </w:r>
      <w:r w:rsidRPr="00F35F0D">
        <w:rPr>
          <w:u w:val="single"/>
        </w:rPr>
        <w:t xml:space="preserve"> a </w:t>
      </w:r>
      <w:r w:rsidRPr="00A53BF8">
        <w:rPr>
          <w:rStyle w:val="Emphasis"/>
          <w:highlight w:val="green"/>
        </w:rPr>
        <w:t>conflict</w:t>
      </w:r>
      <w:r w:rsidRPr="00A53BF8">
        <w:rPr>
          <w:highlight w:val="green"/>
          <w:u w:val="single"/>
        </w:rPr>
        <w:t xml:space="preserve"> limited to </w:t>
      </w:r>
      <w:r w:rsidRPr="00A53BF8">
        <w:rPr>
          <w:rStyle w:val="Emphasis"/>
          <w:highlight w:val="green"/>
        </w:rPr>
        <w:t>space</w:t>
      </w:r>
      <w:r w:rsidRPr="00F35F0D">
        <w:rPr>
          <w:sz w:val="16"/>
        </w:rPr>
        <w:t xml:space="preserve">. </w:t>
      </w:r>
      <w:r w:rsidRPr="00F35F0D">
        <w:rPr>
          <w:u w:val="single"/>
        </w:rPr>
        <w:t xml:space="preserve">While there may be actions against space systems, </w:t>
      </w:r>
      <w:r w:rsidRPr="00A53BF8">
        <w:rPr>
          <w:rStyle w:val="Emphasis"/>
          <w:highlight w:val="green"/>
        </w:rPr>
        <w:t>Chinese writings</w:t>
      </w:r>
      <w:r w:rsidRPr="00F35F0D">
        <w:rPr>
          <w:u w:val="single"/>
        </w:rPr>
        <w:t xml:space="preserve"> </w:t>
      </w:r>
      <w:r w:rsidRPr="00A53BF8">
        <w:rPr>
          <w:highlight w:val="green"/>
          <w:u w:val="single"/>
        </w:rPr>
        <w:t>suggest</w:t>
      </w:r>
      <w:r w:rsidRPr="00F35F0D">
        <w:rPr>
          <w:u w:val="single"/>
        </w:rPr>
        <w:t xml:space="preserve"> that </w:t>
      </w:r>
      <w:r w:rsidRPr="00A53BF8">
        <w:rPr>
          <w:highlight w:val="green"/>
          <w:u w:val="single"/>
        </w:rPr>
        <w:t>they would</w:t>
      </w:r>
      <w:r w:rsidRPr="00F35F0D">
        <w:rPr>
          <w:u w:val="single"/>
        </w:rPr>
        <w:t xml:space="preserve"> either </w:t>
      </w:r>
      <w:r w:rsidRPr="00A53BF8">
        <w:rPr>
          <w:highlight w:val="green"/>
          <w:u w:val="single"/>
        </w:rPr>
        <w:t>be</w:t>
      </w:r>
      <w:r w:rsidRPr="00F35F0D">
        <w:rPr>
          <w:u w:val="single"/>
        </w:rPr>
        <w:t xml:space="preserve"> </w:t>
      </w:r>
      <w:r w:rsidRPr="00A53BF8">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5A218997" w14:textId="77777777" w:rsidR="00585A4E" w:rsidRPr="00F76880" w:rsidRDefault="00585A4E" w:rsidP="00585A4E"/>
    <w:p w14:paraId="53A85340" w14:textId="77777777" w:rsidR="00585A4E" w:rsidRPr="00F76880" w:rsidRDefault="00585A4E" w:rsidP="00585A4E"/>
    <w:p w14:paraId="7B8E9F94" w14:textId="77777777" w:rsidR="00585A4E" w:rsidRPr="00473C7A" w:rsidRDefault="00585A4E" w:rsidP="00585A4E"/>
    <w:p w14:paraId="298CEF19" w14:textId="77777777" w:rsidR="00585A4E" w:rsidRPr="00F47997" w:rsidRDefault="00585A4E" w:rsidP="00585A4E"/>
    <w:p w14:paraId="1EBD4F27" w14:textId="77777777" w:rsidR="00585A4E" w:rsidRPr="00F47997" w:rsidRDefault="00585A4E" w:rsidP="00585A4E"/>
    <w:p w14:paraId="5F924011" w14:textId="77777777" w:rsidR="00585A4E" w:rsidRPr="008322E7" w:rsidRDefault="00585A4E" w:rsidP="00585A4E"/>
    <w:p w14:paraId="08B0AF29" w14:textId="77777777" w:rsidR="00585A4E" w:rsidRDefault="00585A4E" w:rsidP="00585A4E">
      <w:pPr>
        <w:pStyle w:val="Heading3"/>
      </w:pPr>
      <w:r>
        <w:t>Alt</w:t>
      </w:r>
    </w:p>
    <w:p w14:paraId="7D3C6958" w14:textId="77777777" w:rsidR="00585A4E" w:rsidRDefault="00585A4E" w:rsidP="00585A4E">
      <w:pPr>
        <w:pStyle w:val="Heading4"/>
      </w:pPr>
      <w:r>
        <w:t>Restraint works – only offshore balancing locks in primacy, ensures domestic development, and checks terrorism and proliferation</w:t>
      </w:r>
    </w:p>
    <w:p w14:paraId="11A250AE" w14:textId="77777777" w:rsidR="00585A4E" w:rsidRPr="009D73F3" w:rsidRDefault="00585A4E" w:rsidP="00585A4E">
      <w:r w:rsidRPr="009D73F3">
        <w:rPr>
          <w:rStyle w:val="Style13ptBold"/>
        </w:rPr>
        <w:t>Walt &amp; Mearsheimer 16</w:t>
      </w:r>
      <w:r>
        <w:t xml:space="preserve"> JOHN J. MEARSHEIMER is R. Wendell Harrison Distinguished Service Professor of Political Science at the University of Chicago. STEPHEN M. WALT is Robert and Renee Belfer Professor of International Affairs at the Harvard Kennedy School, July/August 2016, "The Case for Offshore Balancing," Foreign Affairs, </w:t>
      </w:r>
      <w:hyperlink r:id="rId8" w:history="1">
        <w:r w:rsidRPr="00FE39F2">
          <w:rPr>
            <w:rStyle w:val="Hyperlink"/>
          </w:rPr>
          <w:t>https://www.foreignaffairs.com/articles/united-states/2016-06-13/case-offshore-balancing</w:t>
        </w:r>
      </w:hyperlink>
      <w:r>
        <w:t xml:space="preserve"> mvp</w:t>
      </w:r>
    </w:p>
    <w:p w14:paraId="1AFDD27E" w14:textId="77777777" w:rsidR="00585A4E" w:rsidRPr="009D73F3" w:rsidRDefault="00585A4E" w:rsidP="00585A4E">
      <w:pPr>
        <w:rPr>
          <w:rStyle w:val="StyleUnderline"/>
        </w:rPr>
      </w:pPr>
      <w:r w:rsidRPr="009D73F3">
        <w:rPr>
          <w:rStyle w:val="StyleUnderline"/>
        </w:rPr>
        <w:t>Americans’ distaste for the prevailing grand strategy should come as no surprise, given its abysmal record over the past quarter century</w:t>
      </w:r>
      <w:r>
        <w:t>. In Asia</w:t>
      </w:r>
      <w:r w:rsidRPr="009D73F3">
        <w:rPr>
          <w:rStyle w:val="StyleUnderline"/>
        </w:rPr>
        <w:t xml:space="preserve">, India, Pakistan, and North Korea </w:t>
      </w:r>
      <w:r w:rsidRPr="001E3B1C">
        <w:rPr>
          <w:rStyle w:val="StyleUnderline"/>
        </w:rPr>
        <w:t>are expanding their nuclear arsenals</w:t>
      </w:r>
      <w:r w:rsidRPr="001E3B1C">
        <w:t xml:space="preserve">, and </w:t>
      </w:r>
      <w:r w:rsidRPr="001E3B1C">
        <w:rPr>
          <w:rStyle w:val="StyleUnderline"/>
        </w:rPr>
        <w:t>China is challenging the status quo in regional waters</w:t>
      </w:r>
      <w:r w:rsidRPr="001E3B1C">
        <w:t xml:space="preserve">. In Europe, </w:t>
      </w:r>
      <w:r w:rsidRPr="001E3B1C">
        <w:rPr>
          <w:rStyle w:val="StyleUnderline"/>
        </w:rPr>
        <w:t>Russia has annexed Crimea</w:t>
      </w:r>
      <w:r w:rsidRPr="001E3B1C">
        <w:t xml:space="preserve">, and </w:t>
      </w:r>
      <w:r w:rsidRPr="001E3B1C">
        <w:rPr>
          <w:rStyle w:val="StyleUnderline"/>
        </w:rPr>
        <w:t>U.S. relations with Moscow have sunk to new lows since the Cold War</w:t>
      </w:r>
      <w:r w:rsidRPr="001E3B1C">
        <w:t xml:space="preserve">. </w:t>
      </w:r>
      <w:r w:rsidRPr="001E3B1C">
        <w:rPr>
          <w:rStyle w:val="StyleUnderline"/>
        </w:rPr>
        <w:t>U.S. forces are still fighting in Afghanistan and Iraq,</w:t>
      </w:r>
      <w:r w:rsidRPr="009D73F3">
        <w:rPr>
          <w:rStyle w:val="StyleUnderline"/>
        </w:rPr>
        <w:t xml:space="preserve"> with no victory in sight.</w:t>
      </w:r>
      <w:r>
        <w:t xml:space="preserve"> Despite losing most of its original leaders, </w:t>
      </w:r>
      <w:r w:rsidRPr="009D73F3">
        <w:rPr>
          <w:rStyle w:val="StyleUnderline"/>
        </w:rPr>
        <w:t>al Qaeda has metastasized across the region. The Arab world has fallen into turmoil</w:t>
      </w:r>
      <w:r>
        <w:t>—</w:t>
      </w:r>
      <w:r w:rsidRPr="009D73F3">
        <w:rPr>
          <w:rStyle w:val="StyleUnderline"/>
        </w:rPr>
        <w:t>in good part due to the United States’ decisions to effect regime change in Iraq and Libya</w:t>
      </w:r>
      <w:r>
        <w:t xml:space="preserve"> and its modest efforts to do the same in Syria—and the Islamic State, or </w:t>
      </w:r>
      <w:r w:rsidRPr="009D73F3">
        <w:rPr>
          <w:rStyle w:val="StyleUnderline"/>
        </w:rPr>
        <w:t>ISIS, has emerged out of the chaos</w:t>
      </w:r>
      <w:r>
        <w:t xml:space="preserve">. Repeated U.S. </w:t>
      </w:r>
      <w:r w:rsidRPr="009D73F3">
        <w:rPr>
          <w:rStyle w:val="StyleUnderline"/>
        </w:rPr>
        <w:t>attempts to broker Israeli-Palestinian peace have failed</w:t>
      </w:r>
      <w:r>
        <w:t xml:space="preserve">, leaving a two-state solution further away than ever. Meanwhile, </w:t>
      </w:r>
      <w:r w:rsidRPr="009D73F3">
        <w:rPr>
          <w:rStyle w:val="StyleUnderline"/>
        </w:rPr>
        <w:t>democracy has been in retreat worldwide, and the United States’ use of torture, targeted killings, and other morally dubious practices has tarnished its image as a defender of human rights and international law.</w:t>
      </w:r>
    </w:p>
    <w:p w14:paraId="1680F6DB" w14:textId="77777777" w:rsidR="00585A4E" w:rsidRPr="009D73F3" w:rsidRDefault="00585A4E" w:rsidP="00585A4E">
      <w:pPr>
        <w:rPr>
          <w:rStyle w:val="StyleUnderline"/>
        </w:rPr>
      </w:pPr>
      <w:r>
        <w:t xml:space="preserve">The United States does not bear sole responsibility for all these costly debacles, but it has had a hand in most of them. The </w:t>
      </w:r>
      <w:r w:rsidRPr="009D73F3">
        <w:rPr>
          <w:rStyle w:val="StyleUnderline"/>
        </w:rPr>
        <w:t>setbacks are the natural consequence of the misguided grand strategy of liberal hegemony</w:t>
      </w:r>
      <w:r>
        <w:t xml:space="preserve"> that Democrats and Republicans have pursued for years. </w:t>
      </w:r>
      <w:r w:rsidRPr="009D73F3">
        <w:rPr>
          <w:rStyle w:val="StyleUnderline"/>
        </w:rPr>
        <w:t>This approach holds that the United States must use its power not only to solve global problems but also to promote a world order based on international institutions, representative governments, open markets, and respect for human rights</w:t>
      </w:r>
      <w:r>
        <w:t>. As “the indispensable nation,” the logic goes, the United States has the right, responsibility, and wisdom to manage local politics almost everywhere. At its core, l</w:t>
      </w:r>
      <w:r w:rsidRPr="009D73F3">
        <w:rPr>
          <w:rStyle w:val="StyleUnderline"/>
        </w:rPr>
        <w:t>iberal hegemony is a revisionist grand strategy: instead of calling on the United States to merely uphold the balance of power in key regions, it commits American might to promoting democracy everywhere and defending human rights whenever they are threatened.</w:t>
      </w:r>
    </w:p>
    <w:p w14:paraId="6C8AE32F" w14:textId="77777777" w:rsidR="00585A4E" w:rsidRDefault="00585A4E" w:rsidP="00585A4E">
      <w:r>
        <w:t xml:space="preserve">By husbanding U.S. strength, </w:t>
      </w:r>
      <w:r w:rsidRPr="009D73F3">
        <w:rPr>
          <w:rStyle w:val="StyleUnderline"/>
        </w:rPr>
        <w:t xml:space="preserve">an </w:t>
      </w:r>
      <w:r w:rsidRPr="001E3B1C">
        <w:rPr>
          <w:rStyle w:val="StyleUnderline"/>
          <w:highlight w:val="green"/>
        </w:rPr>
        <w:t>offshore-balancing</w:t>
      </w:r>
      <w:r w:rsidRPr="009D73F3">
        <w:rPr>
          <w:rStyle w:val="StyleUnderline"/>
        </w:rPr>
        <w:t xml:space="preserve"> strategy </w:t>
      </w:r>
      <w:r w:rsidRPr="001E3B1C">
        <w:rPr>
          <w:rStyle w:val="StyleUnderline"/>
          <w:highlight w:val="green"/>
        </w:rPr>
        <w:t>would preserve U.S. primacy</w:t>
      </w:r>
      <w:r w:rsidRPr="009D73F3">
        <w:rPr>
          <w:rStyle w:val="StyleUnderline"/>
        </w:rPr>
        <w:t xml:space="preserve"> far into the future.</w:t>
      </w:r>
    </w:p>
    <w:p w14:paraId="273A61AF" w14:textId="77777777" w:rsidR="00585A4E" w:rsidRDefault="00585A4E" w:rsidP="00585A4E">
      <w:r>
        <w:t xml:space="preserve">There is a better way. </w:t>
      </w:r>
      <w:r w:rsidRPr="009D73F3">
        <w:rPr>
          <w:rStyle w:val="StyleUnderline"/>
        </w:rPr>
        <w:t>By pursuing a strategy of “offshore balancing,” Washington would</w:t>
      </w:r>
      <w:r>
        <w:t xml:space="preserve"> forgo ambitious efforts to remake other societies and </w:t>
      </w:r>
      <w:r w:rsidRPr="001E3B1C">
        <w:rPr>
          <w:rStyle w:val="StyleUnderline"/>
          <w:highlight w:val="green"/>
        </w:rPr>
        <w:t>concentrate on</w:t>
      </w:r>
      <w:r w:rsidRPr="009D73F3">
        <w:rPr>
          <w:rStyle w:val="StyleUnderline"/>
        </w:rPr>
        <w:t xml:space="preserve"> what really matters: </w:t>
      </w:r>
      <w:r w:rsidRPr="001E3B1C">
        <w:rPr>
          <w:rStyle w:val="StyleUnderline"/>
          <w:highlight w:val="green"/>
        </w:rPr>
        <w:t>pre­serving U.S. dominance in the Western Hemisphere and countering potential hegemons</w:t>
      </w:r>
      <w:r>
        <w:t xml:space="preserve"> in Europe, Northeast Asia, and the Persian Gulf. </w:t>
      </w:r>
      <w:r w:rsidRPr="009D73F3">
        <w:rPr>
          <w:rStyle w:val="StyleUnderline"/>
        </w:rPr>
        <w:t xml:space="preserve">Instead of policing the world, </w:t>
      </w:r>
      <w:r w:rsidRPr="001E3B1C">
        <w:rPr>
          <w:rStyle w:val="StyleUnderline"/>
          <w:highlight w:val="green"/>
        </w:rPr>
        <w:t>the U</w:t>
      </w:r>
      <w:r w:rsidRPr="009D73F3">
        <w:rPr>
          <w:rStyle w:val="StyleUnderline"/>
        </w:rPr>
        <w:t xml:space="preserve">nited </w:t>
      </w:r>
      <w:r w:rsidRPr="001E3B1C">
        <w:rPr>
          <w:rStyle w:val="StyleUnderline"/>
          <w:highlight w:val="green"/>
        </w:rPr>
        <w:t>S</w:t>
      </w:r>
      <w:r w:rsidRPr="009D73F3">
        <w:rPr>
          <w:rStyle w:val="StyleUnderline"/>
        </w:rPr>
        <w:t xml:space="preserve">tates </w:t>
      </w:r>
      <w:r w:rsidRPr="001E3B1C">
        <w:rPr>
          <w:rStyle w:val="StyleUnderline"/>
          <w:highlight w:val="green"/>
        </w:rPr>
        <w:t>would encourage other countries to</w:t>
      </w:r>
      <w:r w:rsidRPr="009D73F3">
        <w:rPr>
          <w:rStyle w:val="StyleUnderline"/>
        </w:rPr>
        <w:t xml:space="preserve"> take the lead in </w:t>
      </w:r>
      <w:r w:rsidRPr="001E3B1C">
        <w:rPr>
          <w:rStyle w:val="StyleUnderline"/>
          <w:highlight w:val="green"/>
        </w:rPr>
        <w:t>check</w:t>
      </w:r>
      <w:r>
        <w:rPr>
          <w:rStyle w:val="StyleUnderline"/>
        </w:rPr>
        <w:t>i</w:t>
      </w:r>
      <w:r w:rsidRPr="009D73F3">
        <w:rPr>
          <w:rStyle w:val="StyleUnderline"/>
        </w:rPr>
        <w:t xml:space="preserve">ng </w:t>
      </w:r>
      <w:r w:rsidRPr="001E3B1C">
        <w:rPr>
          <w:rStyle w:val="StyleUnderline"/>
          <w:highlight w:val="green"/>
        </w:rPr>
        <w:t>rising powers</w:t>
      </w:r>
      <w:r w:rsidRPr="009D73F3">
        <w:rPr>
          <w:rStyle w:val="StyleUnderline"/>
        </w:rPr>
        <w:t>, intervening</w:t>
      </w:r>
      <w:r>
        <w:t xml:space="preserve"> itself </w:t>
      </w:r>
      <w:r w:rsidRPr="009D73F3">
        <w:rPr>
          <w:rStyle w:val="StyleUnderline"/>
        </w:rPr>
        <w:t>only when necessary.</w:t>
      </w:r>
      <w:r>
        <w:t xml:space="preserve"> </w:t>
      </w:r>
      <w:r w:rsidRPr="001E3B1C">
        <w:rPr>
          <w:rStyle w:val="StyleUnderline"/>
          <w:highlight w:val="green"/>
        </w:rPr>
        <w:t>This does not mean</w:t>
      </w:r>
      <w:r w:rsidRPr="009D73F3">
        <w:rPr>
          <w:rStyle w:val="StyleUnderline"/>
        </w:rPr>
        <w:t xml:space="preserve"> </w:t>
      </w:r>
      <w:r>
        <w:t xml:space="preserve">abandoning the United States’ position as the world’s sole superpower or </w:t>
      </w:r>
      <w:r w:rsidRPr="009D73F3">
        <w:rPr>
          <w:rStyle w:val="StyleUnderline"/>
        </w:rPr>
        <w:t>retreating to “</w:t>
      </w:r>
      <w:r w:rsidRPr="001E3B1C">
        <w:rPr>
          <w:rStyle w:val="StyleUnderline"/>
          <w:highlight w:val="green"/>
        </w:rPr>
        <w:t>Fortress America</w:t>
      </w:r>
      <w:r w:rsidRPr="009D73F3">
        <w:rPr>
          <w:rStyle w:val="StyleUnderline"/>
        </w:rPr>
        <w:t xml:space="preserve">.” </w:t>
      </w:r>
      <w:r>
        <w:t>Rather, by husbanding U.S. strength, offshore balancing would preserve U.S. primacy far into the future and safeguard liberty at home.</w:t>
      </w:r>
    </w:p>
    <w:p w14:paraId="05C247BA" w14:textId="77777777" w:rsidR="00585A4E" w:rsidRDefault="00585A4E" w:rsidP="00585A4E">
      <w:r>
        <w:t>SETTING THE RIGHT GOALS</w:t>
      </w:r>
    </w:p>
    <w:p w14:paraId="0946532F" w14:textId="77777777" w:rsidR="00585A4E" w:rsidRPr="009D73F3" w:rsidRDefault="00585A4E" w:rsidP="00585A4E">
      <w:pPr>
        <w:rPr>
          <w:rStyle w:val="StyleUnderline"/>
        </w:rPr>
      </w:pPr>
      <w:r w:rsidRPr="009D73F3">
        <w:rPr>
          <w:rStyle w:val="StyleUnderline"/>
        </w:rPr>
        <w:t>The United States is the luckiest great power in modern history. Other leading states have had to live with threatening adversaries in their own backyards</w:t>
      </w:r>
      <w:r>
        <w:t xml:space="preserve">—even the United Kingdom faced the prospect of an invasion from across the English Channel on several occasions—but for more than two centuries, </w:t>
      </w:r>
      <w:r w:rsidRPr="009D73F3">
        <w:rPr>
          <w:rStyle w:val="StyleUnderline"/>
        </w:rPr>
        <w:t>the United States has not. Nor do distant powers pose much of a threat, because two giant oceans are in the way</w:t>
      </w:r>
      <w:r>
        <w:t xml:space="preserve">. As Jean-Jules Jusserand, the French ambassador to the United States from 1902 to 1924, once put it, “On the north, she has a weak neighbor; on the south, another weak neighbor; on the east, fish, and the west, fish.” Furthermore, </w:t>
      </w:r>
      <w:r w:rsidRPr="009D73F3">
        <w:rPr>
          <w:rStyle w:val="StyleUnderline"/>
        </w:rPr>
        <w:t>the United States boasts an abundance of land and natural resources and a large and energetic population, which have enabled it to develop the world’s biggest economy and most capable military. It also has thousands of nuclear weapons, which makes an attack on the American homeland even less likely.</w:t>
      </w:r>
    </w:p>
    <w:p w14:paraId="69F1F6C8" w14:textId="77777777" w:rsidR="00585A4E" w:rsidRPr="009D73F3" w:rsidRDefault="00585A4E" w:rsidP="00585A4E">
      <w:pPr>
        <w:rPr>
          <w:rStyle w:val="StyleUnderline"/>
        </w:rPr>
      </w:pPr>
      <w:r w:rsidRPr="009D73F3">
        <w:rPr>
          <w:rStyle w:val="StyleUnderline"/>
        </w:rPr>
        <w:t xml:space="preserve">These </w:t>
      </w:r>
      <w:r w:rsidRPr="001E3B1C">
        <w:rPr>
          <w:rStyle w:val="StyleUnderline"/>
          <w:highlight w:val="green"/>
        </w:rPr>
        <w:t>geopolitical blessings</w:t>
      </w:r>
      <w:r w:rsidRPr="001E3B1C">
        <w:rPr>
          <w:rStyle w:val="StyleUnderline"/>
        </w:rPr>
        <w:t xml:space="preserve"> give the United States enormous latitude for error</w:t>
      </w:r>
      <w:r>
        <w:t xml:space="preserve">; indeed, only a country as secure as it would have the temerity to try to remake the world in its own image. </w:t>
      </w:r>
      <w:r w:rsidRPr="001E3B1C">
        <w:rPr>
          <w:rStyle w:val="StyleUnderline"/>
        </w:rPr>
        <w:t xml:space="preserve">But they also </w:t>
      </w:r>
      <w:r w:rsidRPr="001E3B1C">
        <w:rPr>
          <w:rStyle w:val="StyleUnderline"/>
          <w:highlight w:val="green"/>
        </w:rPr>
        <w:t>allow it to remain powerful</w:t>
      </w:r>
      <w:r w:rsidRPr="009D73F3">
        <w:rPr>
          <w:rStyle w:val="StyleUnderline"/>
        </w:rPr>
        <w:t xml:space="preserve"> and secure </w:t>
      </w:r>
      <w:r w:rsidRPr="001E3B1C">
        <w:rPr>
          <w:rStyle w:val="StyleUnderline"/>
          <w:highlight w:val="green"/>
        </w:rPr>
        <w:t>without</w:t>
      </w:r>
      <w:r w:rsidRPr="009D73F3">
        <w:rPr>
          <w:rStyle w:val="StyleUnderline"/>
        </w:rPr>
        <w:t xml:space="preserve"> pursuing a costly </w:t>
      </w:r>
      <w:r w:rsidRPr="001E3B1C">
        <w:rPr>
          <w:rStyle w:val="StyleUnderline"/>
          <w:highlight w:val="green"/>
        </w:rPr>
        <w:t>an</w:t>
      </w:r>
      <w:r w:rsidRPr="009D73F3">
        <w:rPr>
          <w:rStyle w:val="StyleUnderline"/>
        </w:rPr>
        <w:t xml:space="preserve">d </w:t>
      </w:r>
      <w:r w:rsidRPr="001E3B1C">
        <w:rPr>
          <w:rStyle w:val="StyleUnderline"/>
          <w:highlight w:val="green"/>
        </w:rPr>
        <w:t>expansive grand strategy</w:t>
      </w:r>
      <w:r w:rsidRPr="009D73F3">
        <w:rPr>
          <w:rStyle w:val="StyleUnderline"/>
        </w:rPr>
        <w:t>. Offshore balancing would do just that. Its principal concern would be to keep the United States as powerful as possible—ideally, the dominant state on the planet. Above all, that means main­taining hegemony in the Western Hemisphere.</w:t>
      </w:r>
    </w:p>
    <w:p w14:paraId="02954627" w14:textId="77777777" w:rsidR="00585A4E" w:rsidRPr="008D6B27" w:rsidRDefault="00585A4E" w:rsidP="00585A4E">
      <w:pPr>
        <w:rPr>
          <w:rStyle w:val="StyleUnderline"/>
        </w:rPr>
      </w:pPr>
      <w:r w:rsidRPr="008D6B27">
        <w:rPr>
          <w:rStyle w:val="StyleUnderline"/>
        </w:rPr>
        <w:t>Unlike isolationists</w:t>
      </w:r>
      <w:r>
        <w:t xml:space="preserve">, however, </w:t>
      </w:r>
      <w:r w:rsidRPr="008D6B27">
        <w:rPr>
          <w:rStyle w:val="StyleUnderline"/>
        </w:rPr>
        <w:t>offshore balancers believe that there are regions outside the Western Hemisphere that are worth expending American blood and treasure to defend</w:t>
      </w:r>
      <w:r>
        <w:t xml:space="preserve">. Today, three other areas matter to the </w:t>
      </w:r>
      <w:r w:rsidRPr="008D6B27">
        <w:t>United States: Europe, Northeast Asia, and the Persian Gulf. The first two are key centers of industrial power and home to the world’s other great powers, and the third produces roughly 30 percent of the world’s oil.</w:t>
      </w:r>
    </w:p>
    <w:p w14:paraId="33B1046F" w14:textId="77777777" w:rsidR="00585A4E" w:rsidRDefault="00585A4E" w:rsidP="00585A4E">
      <w:r>
        <w:t xml:space="preserve">In Europe and Northeast Asia, the chief concern is the rise of a regional hegemon that would dominate its region, much as the United States dominates the Western Hemisphere. Such a state would have abundant economic clout, the ability to develop sophisticated weaponry, the potential to project power around the globe, and perhaps even the wherewithal to outspend the United States in an arms race. Such a state might even ally with countries in the Western Hemisphere and interfere close to U.S. soil. Thus, </w:t>
      </w:r>
      <w:r w:rsidRPr="008D6B27">
        <w:rPr>
          <w:rStyle w:val="StyleUnderline"/>
        </w:rPr>
        <w:t xml:space="preserve">the United </w:t>
      </w:r>
      <w:r w:rsidRPr="001E4988">
        <w:rPr>
          <w:rStyle w:val="StyleUnderline"/>
        </w:rPr>
        <w:t>States’ principal aim in Europe and Northeast Asia should be to maintain the regional balance of power so that the most powerful state in each region—for now, Russia and China, respectively—remains too worried about its neighbors to roam into the Western Hemisphere</w:t>
      </w:r>
      <w:r>
        <w:t>. In the Gulf, meanwhile, the United States has an interest in blocking the rise of a hegemon that could interfere with the flow of oil from that region, thereby damaging the world economy and threatening U.S. prosperity.</w:t>
      </w:r>
    </w:p>
    <w:p w14:paraId="2903EDFF" w14:textId="77777777" w:rsidR="00585A4E" w:rsidRDefault="00585A4E" w:rsidP="00585A4E">
      <w:r w:rsidRPr="008D6B27">
        <w:rPr>
          <w:rStyle w:val="StyleUnderline"/>
        </w:rPr>
        <w:t xml:space="preserve">Offshore balancing is a realist grand strategy, and its </w:t>
      </w:r>
      <w:r w:rsidRPr="001E4988">
        <w:rPr>
          <w:rStyle w:val="StyleUnderline"/>
          <w:highlight w:val="green"/>
        </w:rPr>
        <w:t>aims are limited. Promoting peace</w:t>
      </w:r>
      <w:r w:rsidRPr="008D6B27">
        <w:rPr>
          <w:rStyle w:val="StyleUnderline"/>
        </w:rPr>
        <w:t xml:space="preserve">, although desirable, </w:t>
      </w:r>
      <w:r w:rsidRPr="001E4988">
        <w:rPr>
          <w:rStyle w:val="StyleUnderline"/>
          <w:highlight w:val="green"/>
        </w:rPr>
        <w:t>is not among them</w:t>
      </w:r>
      <w:r>
        <w:t>. This is not to say that Washington should welcome conflict anywhere in the world, or that it cannot use diplomatic or economic means to discourage war. But it should not commit U.S. military forces for that purpose alone. Nor is it a goal of offshore balancing to halt genocides, such as the one that befell Rwanda in 1994. Adopting this strategy would not preclude such operations, however, provided the need is clear, the mission is feasible, and U.S. leaders are confident that intervention will not make matters worse.</w:t>
      </w:r>
    </w:p>
    <w:p w14:paraId="16CE07B0" w14:textId="77777777" w:rsidR="00585A4E" w:rsidRDefault="00585A4E" w:rsidP="00585A4E">
      <w:r>
        <w:t>HOW WOULD IT WORK?</w:t>
      </w:r>
    </w:p>
    <w:p w14:paraId="79099951" w14:textId="77777777" w:rsidR="00585A4E" w:rsidRDefault="00585A4E" w:rsidP="00585A4E">
      <w:r>
        <w:t xml:space="preserve">Under offshore balancing, </w:t>
      </w:r>
      <w:r w:rsidRPr="008D6B27">
        <w:rPr>
          <w:rStyle w:val="StyleUnderline"/>
        </w:rPr>
        <w:t xml:space="preserve">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would calibrate its military</w:t>
      </w:r>
      <w:r w:rsidRPr="008D6B27">
        <w:rPr>
          <w:rStyle w:val="StyleUnderline"/>
        </w:rPr>
        <w:t xml:space="preserve"> posture according </w:t>
      </w:r>
      <w:r w:rsidRPr="001E4988">
        <w:rPr>
          <w:rStyle w:val="StyleUnderline"/>
          <w:highlight w:val="green"/>
        </w:rPr>
        <w:t>to the distribution of power</w:t>
      </w:r>
      <w:r w:rsidRPr="008D6B27">
        <w:rPr>
          <w:rStyle w:val="StyleUnderline"/>
        </w:rPr>
        <w:t xml:space="preserve"> in</w:t>
      </w:r>
      <w:r>
        <w:t xml:space="preserve"> the three </w:t>
      </w:r>
      <w:r w:rsidRPr="008D6B27">
        <w:rPr>
          <w:rStyle w:val="StyleUnderline"/>
        </w:rPr>
        <w:t xml:space="preserve">key regions. </w:t>
      </w:r>
      <w:r w:rsidRPr="001E4988">
        <w:rPr>
          <w:rStyle w:val="StyleUnderline"/>
          <w:highlight w:val="green"/>
        </w:rPr>
        <w:t>If there is no potential hegemon in sight</w:t>
      </w:r>
      <w:r w:rsidRPr="008D6B27">
        <w:rPr>
          <w:rStyle w:val="StyleUnderline"/>
        </w:rPr>
        <w:t xml:space="preserve"> in Europe, Northeast Asia, or the Gulf, then </w:t>
      </w:r>
      <w:r w:rsidRPr="001E4988">
        <w:rPr>
          <w:rStyle w:val="StyleUnderline"/>
          <w:highlight w:val="green"/>
        </w:rPr>
        <w:t>there is no reason to deploy</w:t>
      </w:r>
      <w:r w:rsidRPr="008D6B27">
        <w:rPr>
          <w:rStyle w:val="StyleUnderline"/>
        </w:rPr>
        <w:t xml:space="preserve"> ground or air forces there and little need for a large military establishment at home</w:t>
      </w:r>
      <w:r>
        <w:t>. And because it takes many years for any country to acquire the capacity to dominate its region, Washington would see it coming and have time to respond.</w:t>
      </w:r>
    </w:p>
    <w:p w14:paraId="004BA2FA" w14:textId="77777777" w:rsidR="00585A4E" w:rsidRPr="008D6B27" w:rsidRDefault="00585A4E" w:rsidP="00585A4E">
      <w:pPr>
        <w:rPr>
          <w:rStyle w:val="StyleUnderline"/>
        </w:rPr>
      </w:pPr>
      <w:r>
        <w:t xml:space="preserve">In that event, </w:t>
      </w:r>
      <w:r w:rsidRPr="008D6B27">
        <w:rPr>
          <w:rStyle w:val="StyleUnderline"/>
        </w:rPr>
        <w:t>the United States should turn to regional forces as the first line of defense, letting them uphold the balance of power in their own neighborhood.</w:t>
      </w:r>
      <w:r>
        <w:t xml:space="preserve"> Although Washington could provide assistance to allies and pledge to support them if they were in danger of being conquered, </w:t>
      </w:r>
      <w:r w:rsidRPr="008D6B27">
        <w:rPr>
          <w:rStyle w:val="StyleUnderline"/>
        </w:rPr>
        <w:t>it should refrain from deploying large numbers of U.S. forces abroad</w:t>
      </w:r>
      <w:r>
        <w:t xml:space="preserve">. It may occasionally make sense to keep certain assets overseas, such as small military contingents, intelligence-gathering facilities, or prepositioned equipment, but in general, Washington should pass the buck to </w:t>
      </w:r>
      <w:r w:rsidRPr="008D6B27">
        <w:rPr>
          <w:rStyle w:val="StyleUnderline"/>
        </w:rPr>
        <w:t>regional powers</w:t>
      </w:r>
      <w:r>
        <w:t xml:space="preserve">, as they </w:t>
      </w:r>
      <w:r w:rsidRPr="008D6B27">
        <w:rPr>
          <w:rStyle w:val="StyleUnderline"/>
        </w:rPr>
        <w:t>have a far greater interest in preventing any state from dominating them.</w:t>
      </w:r>
    </w:p>
    <w:p w14:paraId="70B80FAF" w14:textId="77777777" w:rsidR="00585A4E" w:rsidRDefault="00585A4E" w:rsidP="00585A4E">
      <w:r>
        <w:t>If those powers cannot contain a potential hegemon on their own, however, the United States must help get the job done, deploying enough firepower to the region to shift the balance in its favor. Sometimes, that may mean sending in forces before war breaks out. During the Cold War, for example, the United States kept large numbers of ground and air forces in Europe out of the belief that Western European countries could not contain the Soviet Union on their own. At other times, the United States might wait to intervene after a war starts, if one side seems likely to emerge as a regional hegemon. Such was the case during both world wars: the United States came in only after Germany seemed likely to dominate Europe.</w:t>
      </w:r>
    </w:p>
    <w:p w14:paraId="603E95A0" w14:textId="77777777" w:rsidR="00585A4E" w:rsidRPr="008D6B27" w:rsidRDefault="00585A4E" w:rsidP="00585A4E">
      <w:pPr>
        <w:rPr>
          <w:rStyle w:val="StyleUnderline"/>
        </w:rPr>
      </w:pPr>
      <w:r>
        <w:t xml:space="preserve">In essence, </w:t>
      </w:r>
      <w:r w:rsidRPr="001E4988">
        <w:rPr>
          <w:rStyle w:val="StyleUnderline"/>
          <w:highlight w:val="green"/>
        </w:rPr>
        <w:t>the aim is to remain offshore as long as possible</w:t>
      </w:r>
      <w:r w:rsidRPr="008D6B27">
        <w:rPr>
          <w:rStyle w:val="StyleUnderline"/>
        </w:rPr>
        <w:t xml:space="preserve">, while recognizing that </w:t>
      </w:r>
      <w:r w:rsidRPr="001E4988">
        <w:rPr>
          <w:rStyle w:val="StyleUnderline"/>
          <w:highlight w:val="green"/>
        </w:rPr>
        <w:t>it is sometimes necessary to come onshore</w:t>
      </w:r>
      <w:r w:rsidRPr="008D6B27">
        <w:rPr>
          <w:rStyle w:val="StyleUnderline"/>
        </w:rPr>
        <w:t xml:space="preserve">. If that happens, however, </w:t>
      </w:r>
      <w:r w:rsidRPr="001E4988">
        <w:rPr>
          <w:rStyle w:val="StyleUnderline"/>
          <w:highlight w:val="green"/>
        </w:rPr>
        <w:t>the 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should make</w:t>
      </w:r>
      <w:r w:rsidRPr="008D6B27">
        <w:rPr>
          <w:rStyle w:val="StyleUnderline"/>
        </w:rPr>
        <w:t xml:space="preserve"> its </w:t>
      </w:r>
      <w:r w:rsidRPr="001E4988">
        <w:rPr>
          <w:rStyle w:val="StyleUnderline"/>
          <w:highlight w:val="green"/>
        </w:rPr>
        <w:t>allies do as much of the heavy lifting as possible</w:t>
      </w:r>
      <w:r w:rsidRPr="008D6B27">
        <w:rPr>
          <w:rStyle w:val="StyleUnderline"/>
        </w:rPr>
        <w:t xml:space="preserve"> and remove its own forces as soon as it can.</w:t>
      </w:r>
    </w:p>
    <w:p w14:paraId="5BFEF650" w14:textId="77777777" w:rsidR="00585A4E" w:rsidRDefault="00585A4E" w:rsidP="00585A4E">
      <w:r>
        <w:t xml:space="preserve">Offshore balancing has many virtues. </w:t>
      </w:r>
      <w:r w:rsidRPr="008D6B27">
        <w:rPr>
          <w:rStyle w:val="StyleUnderline"/>
        </w:rPr>
        <w:t>By limiting the areas the U.S. military was committed to defending and forcing other states to pull their own weight, it would reduce the resources Washington must devote to defense, allow for greater investment and consumption at home</w:t>
      </w:r>
      <w:r>
        <w:t xml:space="preserve">, and put fewer American lives in harm’s way. Today, </w:t>
      </w:r>
      <w:r w:rsidRPr="001E4988">
        <w:rPr>
          <w:rStyle w:val="StyleUnderline"/>
          <w:highlight w:val="green"/>
        </w:rPr>
        <w:t>allies routinely free-ride</w:t>
      </w:r>
      <w:r w:rsidRPr="008D6B27">
        <w:rPr>
          <w:rStyle w:val="StyleUnderline"/>
        </w:rPr>
        <w:t xml:space="preserve"> on American protection, a problem that has only grown since the Cold War ended. </w:t>
      </w:r>
      <w:r w:rsidRPr="001E4988">
        <w:rPr>
          <w:rStyle w:val="StyleUnderline"/>
          <w:highlight w:val="green"/>
        </w:rPr>
        <w:t>Within NATO</w:t>
      </w:r>
      <w:r w:rsidRPr="008D6B27">
        <w:rPr>
          <w:rStyle w:val="StyleUnderline"/>
        </w:rPr>
        <w:t xml:space="preserve">, for example, 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accounts for 46 percent of</w:t>
      </w:r>
      <w:r w:rsidRPr="008D6B27">
        <w:rPr>
          <w:rStyle w:val="StyleUnderline"/>
        </w:rPr>
        <w:t xml:space="preserve"> the alliance’s aggregate </w:t>
      </w:r>
      <w:r w:rsidRPr="001E4988">
        <w:rPr>
          <w:rStyle w:val="StyleUnderline"/>
          <w:highlight w:val="green"/>
        </w:rPr>
        <w:t>GDP yet</w:t>
      </w:r>
      <w:r w:rsidRPr="008D6B27">
        <w:rPr>
          <w:rStyle w:val="StyleUnderline"/>
        </w:rPr>
        <w:t xml:space="preserve"> contributes </w:t>
      </w:r>
      <w:r w:rsidRPr="001E4988">
        <w:rPr>
          <w:rStyle w:val="StyleUnderline"/>
          <w:highlight w:val="green"/>
        </w:rPr>
        <w:t>about 75 percent of</w:t>
      </w:r>
      <w:r w:rsidRPr="008D6B27">
        <w:rPr>
          <w:rStyle w:val="StyleUnderline"/>
        </w:rPr>
        <w:t xml:space="preserve"> its </w:t>
      </w:r>
      <w:r w:rsidRPr="001E4988">
        <w:rPr>
          <w:rStyle w:val="StyleUnderline"/>
          <w:highlight w:val="green"/>
        </w:rPr>
        <w:t>military</w:t>
      </w:r>
      <w:r w:rsidRPr="008D6B27">
        <w:rPr>
          <w:rStyle w:val="StyleUnderline"/>
        </w:rPr>
        <w:t xml:space="preserve"> spending</w:t>
      </w:r>
      <w:r>
        <w:t>. As the political scientist Barry Posen has quipped, “This is welfare for the rich.”</w:t>
      </w:r>
    </w:p>
    <w:p w14:paraId="5F3C3713" w14:textId="77777777" w:rsidR="00585A4E" w:rsidRDefault="00585A4E" w:rsidP="00585A4E">
      <w:r>
        <w:t>The aim is to remain offshore as long as possible, while recognizing that it is sometimes necessary to come onshore.</w:t>
      </w:r>
    </w:p>
    <w:p w14:paraId="2419AFD7" w14:textId="77777777" w:rsidR="00585A4E" w:rsidRDefault="00585A4E" w:rsidP="00585A4E">
      <w:r w:rsidRPr="001E4988">
        <w:rPr>
          <w:rStyle w:val="StyleUnderline"/>
          <w:highlight w:val="green"/>
        </w:rPr>
        <w:t>Offshore balancing would</w:t>
      </w:r>
      <w:r w:rsidRPr="008D6B27">
        <w:rPr>
          <w:rStyle w:val="StyleUnderline"/>
        </w:rPr>
        <w:t xml:space="preserve"> also </w:t>
      </w:r>
      <w:r w:rsidRPr="001E4988">
        <w:rPr>
          <w:rStyle w:val="StyleUnderline"/>
          <w:highlight w:val="green"/>
        </w:rPr>
        <w:t>reduce</w:t>
      </w:r>
      <w:r w:rsidRPr="008D6B27">
        <w:rPr>
          <w:rStyle w:val="StyleUnderline"/>
        </w:rPr>
        <w:t xml:space="preserve"> the risk of </w:t>
      </w:r>
      <w:r w:rsidRPr="001E4988">
        <w:rPr>
          <w:rStyle w:val="StyleUnderline"/>
          <w:highlight w:val="green"/>
        </w:rPr>
        <w:t>terrorism. Liberal hegemony commits</w:t>
      </w:r>
      <w:r w:rsidRPr="008D6B27">
        <w:rPr>
          <w:rStyle w:val="StyleUnderline"/>
        </w:rPr>
        <w:t xml:space="preserve"> the United States </w:t>
      </w:r>
      <w:r w:rsidRPr="001E4988">
        <w:rPr>
          <w:rStyle w:val="StyleUnderline"/>
          <w:highlight w:val="green"/>
        </w:rPr>
        <w:t>to spreading democracy in unfamiliar places</w:t>
      </w:r>
      <w:r>
        <w:t xml:space="preserve">, which sometimes requires military occupation </w:t>
      </w:r>
      <w:r w:rsidRPr="008D6B27">
        <w:rPr>
          <w:rStyle w:val="StyleUnderline"/>
        </w:rPr>
        <w:t xml:space="preserve">and always involves interfering with local political arrangements. Such </w:t>
      </w:r>
      <w:r w:rsidRPr="001E4988">
        <w:rPr>
          <w:rStyle w:val="StyleUnderline"/>
          <w:highlight w:val="green"/>
        </w:rPr>
        <w:t>efforts</w:t>
      </w:r>
      <w:r w:rsidRPr="008D6B27">
        <w:rPr>
          <w:rStyle w:val="StyleUnderline"/>
        </w:rPr>
        <w:t xml:space="preserve"> invariably </w:t>
      </w:r>
      <w:r w:rsidRPr="001E4988">
        <w:rPr>
          <w:rStyle w:val="StyleUnderline"/>
          <w:highlight w:val="green"/>
        </w:rPr>
        <w:t>foster nationalist resentment</w:t>
      </w:r>
      <w:r>
        <w:t>, and because the opponents are too weak to confront the United States directly, they sometimes turn to terrorism. (</w:t>
      </w:r>
      <w:r w:rsidRPr="008D6B27">
        <w:rPr>
          <w:rStyle w:val="StyleUnderline"/>
        </w:rPr>
        <w:t>It is worth remembering that Osama bin Laden was motivated in good part by the presence of U.S. troops in his homeland of Saudi Arabia</w:t>
      </w:r>
      <w:r>
        <w:t>.) In addition to inspiring terrorists, liberal hegemony facilitates their operations: using regime change to spread American values undermines local institutions and creates ungoverned spaces where violent extremists can flourish.</w:t>
      </w:r>
    </w:p>
    <w:p w14:paraId="087BA014" w14:textId="77777777" w:rsidR="00585A4E" w:rsidRPr="008D6B27" w:rsidRDefault="00585A4E" w:rsidP="00585A4E">
      <w:pPr>
        <w:rPr>
          <w:rStyle w:val="StyleUnderline"/>
        </w:rPr>
      </w:pPr>
      <w:r>
        <w:t xml:space="preserve">Offshore balancing would alleviate this problem by eschewing social engineering and minimizing the United States’ military foot­print. </w:t>
      </w:r>
      <w:r w:rsidRPr="008D6B27">
        <w:rPr>
          <w:rStyle w:val="StyleUnderline"/>
        </w:rPr>
        <w:t xml:space="preserve">U.S. troops would be stationed on foreign soil only when a country was in a vital region and threatened by a would-be hegemon. In that case, the potential victim would view the United States as a savior rather than an occupier. And once the threat had been dealt with, U.S. military forces could go back over the horizon and not stay behind to meddle in local politics. </w:t>
      </w:r>
      <w:r w:rsidRPr="001E4988">
        <w:rPr>
          <w:rStyle w:val="StyleUnderline"/>
          <w:highlight w:val="green"/>
        </w:rPr>
        <w:t>By respecting</w:t>
      </w:r>
      <w:r w:rsidRPr="008D6B27">
        <w:rPr>
          <w:rStyle w:val="StyleUnderline"/>
        </w:rPr>
        <w:t xml:space="preserve"> the </w:t>
      </w:r>
      <w:r w:rsidRPr="001E4988">
        <w:rPr>
          <w:rStyle w:val="StyleUnderline"/>
          <w:highlight w:val="green"/>
        </w:rPr>
        <w:t>sovereignty</w:t>
      </w:r>
      <w:r w:rsidRPr="008D6B27">
        <w:rPr>
          <w:rStyle w:val="StyleUnderline"/>
        </w:rPr>
        <w:t xml:space="preserve"> of other states, offshore </w:t>
      </w:r>
      <w:r w:rsidRPr="001E4988">
        <w:rPr>
          <w:rStyle w:val="StyleUnderline"/>
          <w:highlight w:val="green"/>
        </w:rPr>
        <w:t>balancing would be less likely to foster</w:t>
      </w:r>
      <w:r w:rsidRPr="008D6B27">
        <w:rPr>
          <w:rStyle w:val="StyleUnderline"/>
        </w:rPr>
        <w:t xml:space="preserve"> anti-American </w:t>
      </w:r>
      <w:r w:rsidRPr="001E4988">
        <w:rPr>
          <w:rStyle w:val="StyleUnderline"/>
          <w:highlight w:val="green"/>
        </w:rPr>
        <w:t>terrorism.</w:t>
      </w:r>
    </w:p>
    <w:p w14:paraId="09B8D1FF" w14:textId="77777777" w:rsidR="00585A4E" w:rsidRPr="001E4988" w:rsidRDefault="00585A4E" w:rsidP="00585A4E">
      <w:pPr>
        <w:rPr>
          <w:sz w:val="10"/>
          <w:szCs w:val="10"/>
        </w:rPr>
      </w:pPr>
      <w:r w:rsidRPr="001E4988">
        <w:rPr>
          <w:sz w:val="10"/>
          <w:szCs w:val="10"/>
        </w:rPr>
        <w:t>A REASSURING HISTORY</w:t>
      </w:r>
    </w:p>
    <w:p w14:paraId="125CD5FE" w14:textId="77777777" w:rsidR="00585A4E" w:rsidRPr="001E4988" w:rsidRDefault="00585A4E" w:rsidP="00585A4E">
      <w:pPr>
        <w:rPr>
          <w:sz w:val="10"/>
          <w:szCs w:val="10"/>
        </w:rPr>
      </w:pPr>
      <w:r w:rsidRPr="001E4988">
        <w:rPr>
          <w:sz w:val="10"/>
          <w:szCs w:val="10"/>
        </w:rPr>
        <w:t>Offshore balancing may seem like a radical strategy today, but it provided the guiding logic of U.S. foreign policy for many decades and served the country well. During the nineteenth century, the United States was preoccupied with expanding across North America, building a powerful state, and establishing hegemony in the Western Hemisphere. After it completed these tasks at the end of the century, it soon became interested in preserving the balance of power in Europe and Northeast Asia. Nonetheless, it let the great powers in those regions check one another, intervening militarily only when the balance of power broke down, as during both world wars.</w:t>
      </w:r>
    </w:p>
    <w:p w14:paraId="0E8A2726" w14:textId="77777777" w:rsidR="00585A4E" w:rsidRPr="001E4988" w:rsidRDefault="00585A4E" w:rsidP="00585A4E">
      <w:pPr>
        <w:rPr>
          <w:sz w:val="10"/>
          <w:szCs w:val="10"/>
        </w:rPr>
      </w:pPr>
      <w:r w:rsidRPr="001E4988">
        <w:rPr>
          <w:sz w:val="10"/>
          <w:szCs w:val="10"/>
        </w:rPr>
        <w:t>During the Cold War, the United States had no choice but to go onshore in Europe and Northeast Asia, as its allies in those regions could not contain the Soviet Union by themselves. So Washington forged alliances and stationed military forces in both regions, and it fought the Korean War to contain Soviet influence in Northeast Asia.</w:t>
      </w:r>
    </w:p>
    <w:p w14:paraId="650CA748" w14:textId="77777777" w:rsidR="00585A4E" w:rsidRPr="001E4988" w:rsidRDefault="00585A4E" w:rsidP="00585A4E">
      <w:pPr>
        <w:rPr>
          <w:sz w:val="10"/>
          <w:szCs w:val="10"/>
        </w:rPr>
      </w:pPr>
      <w:r w:rsidRPr="001E4988">
        <w:rPr>
          <w:sz w:val="10"/>
          <w:szCs w:val="10"/>
        </w:rPr>
        <w:t>In the Persian Gulf, however, the United States stayed offshore, letting the United Kingdom take the lead in preventing any state from dominating that oil-rich region. After the British announced their withdrawal from the Gulf in 1968, the United States turned to the shah of Iran and the Saudi monarchy to do the job. When the shah fell in 1979, the Carter administration began building the Rapid Deployment Force, an offshore military capability designed to prevent Iran or the Soviet Union from dominating the region. The Reagan administration aided Iraq during that country’s 1980–88 war with Iran for similar reasons. The U.S. military stayed offshore until 1990, when Saddam Hussein’s seizure of Kuwait threatened to enhance Iraq’s power and place Saudi Arabia and other Gulf oil producers at risk. To restore the regional balance of power, the George H. W. Bush admin­istration sent an expeditionary force to liberate Kuwait and smash Saddam’s military machine.</w:t>
      </w:r>
    </w:p>
    <w:p w14:paraId="317A6420" w14:textId="77777777" w:rsidR="00585A4E" w:rsidRPr="001E4988" w:rsidRDefault="00585A4E" w:rsidP="00585A4E">
      <w:pPr>
        <w:rPr>
          <w:sz w:val="10"/>
          <w:szCs w:val="10"/>
        </w:rPr>
      </w:pPr>
      <w:r w:rsidRPr="001E4988">
        <w:rPr>
          <w:sz w:val="10"/>
          <w:szCs w:val="10"/>
        </w:rPr>
        <w:t>For nearly a century, in short, offshore balancing prevented the emergence of dangerous regional hegemons and pre­served a global balance of power that enhanced American security. Tellingly, when U.S. policymakers deviated from that strategy—as they did in Vietnam, where the United States had no vital interests—the result was a costly failure.</w:t>
      </w:r>
    </w:p>
    <w:p w14:paraId="3F5FF9D7" w14:textId="77777777" w:rsidR="00585A4E" w:rsidRPr="001E4988" w:rsidRDefault="00585A4E" w:rsidP="00585A4E">
      <w:pPr>
        <w:rPr>
          <w:sz w:val="10"/>
          <w:szCs w:val="10"/>
        </w:rPr>
      </w:pPr>
      <w:r w:rsidRPr="001E4988">
        <w:rPr>
          <w:sz w:val="10"/>
          <w:szCs w:val="10"/>
        </w:rPr>
        <w:t>Events since the end of the Cold War teach the same lesson. In Europe, once the Soviet Union collapsed, the region no longer had a dominant power. The United States should have steadily reduced its military presence, cultivated amicable relations with Russia, and turned European security over to the Europeans. Instead, it expanded NATO and ignored Russian interests, helping spark the conflict over Ukraine and driving Moscow closer to China.</w:t>
      </w:r>
    </w:p>
    <w:p w14:paraId="60007B41" w14:textId="77777777" w:rsidR="00585A4E" w:rsidRPr="001E4988" w:rsidRDefault="00585A4E" w:rsidP="00585A4E">
      <w:pPr>
        <w:rPr>
          <w:sz w:val="10"/>
          <w:szCs w:val="10"/>
        </w:rPr>
      </w:pPr>
      <w:r w:rsidRPr="001E4988">
        <w:rPr>
          <w:sz w:val="10"/>
          <w:szCs w:val="10"/>
        </w:rPr>
        <w:t>In the Middle East, likewise, the United States should have moved back offshore after the Gulf War and let Iran and Iraq balance each other. Instead, the Clinton administration adopted the policy of “dual containment,” which required keeping ground and air forces in Saudi Arabia to check Iran and Iraq simultaneously. The George W. Bush administration then adopted an even more ambitious strategy, dubbed “regional transformation,” which produced costly failures in Afghanistan and Iraq. The Obama administration repeated the error when it helped topple Muammar al-Qaddafi in Libya and when it exacerbated the chaos in Syria by insisting that Bashar al-Assad “must go” and backing some of his opponents. Abandoning offshore balancing after the Cold War has been a recipe for failure.</w:t>
      </w:r>
    </w:p>
    <w:p w14:paraId="0D8557C4" w14:textId="77777777" w:rsidR="00585A4E" w:rsidRPr="001E4988" w:rsidRDefault="00585A4E" w:rsidP="00585A4E">
      <w:pPr>
        <w:rPr>
          <w:sz w:val="10"/>
          <w:szCs w:val="10"/>
        </w:rPr>
      </w:pPr>
      <w:r w:rsidRPr="001E4988">
        <w:rPr>
          <w:sz w:val="10"/>
          <w:szCs w:val="10"/>
        </w:rPr>
        <w:t>HEGEMONY’S HOLLOW HOPES</w:t>
      </w:r>
    </w:p>
    <w:p w14:paraId="4F84A3F0" w14:textId="77777777" w:rsidR="00585A4E" w:rsidRPr="001E4988" w:rsidRDefault="00585A4E" w:rsidP="00585A4E">
      <w:pPr>
        <w:rPr>
          <w:sz w:val="10"/>
          <w:szCs w:val="10"/>
        </w:rPr>
      </w:pPr>
      <w:r w:rsidRPr="001E4988">
        <w:rPr>
          <w:sz w:val="10"/>
          <w:szCs w:val="10"/>
        </w:rPr>
        <w:t>Defenders of liberal hegemony marshal a number of unpersuasive arguments to make their case. One familiar claim is that only vigorous U.S. leadership can keep order around the globe. But global leadership is not an end in itself; it is desirable only insofar as it benefits the United States directly.</w:t>
      </w:r>
    </w:p>
    <w:p w14:paraId="2E920EB2" w14:textId="77777777" w:rsidR="00585A4E" w:rsidRPr="001E4988" w:rsidRDefault="00585A4E" w:rsidP="00585A4E">
      <w:pPr>
        <w:rPr>
          <w:sz w:val="10"/>
          <w:szCs w:val="10"/>
        </w:rPr>
      </w:pPr>
      <w:r w:rsidRPr="001E4988">
        <w:rPr>
          <w:sz w:val="10"/>
          <w:szCs w:val="10"/>
        </w:rPr>
        <w:t>One might further argue that U.S. leadership is necessary to overcome the collective-action problem of local actors failing to balance against a potential hegemon. Offshore balancing recognizes this danger, however, and calls for Washington to step in if needed. Nor does it prohibit Washington from giving friendly states in the key regions advice or material aid.</w:t>
      </w:r>
    </w:p>
    <w:p w14:paraId="344A9AB5" w14:textId="77777777" w:rsidR="00585A4E" w:rsidRPr="001E4988" w:rsidRDefault="00585A4E" w:rsidP="00585A4E">
      <w:pPr>
        <w:rPr>
          <w:sz w:val="10"/>
          <w:szCs w:val="10"/>
        </w:rPr>
      </w:pPr>
      <w:r w:rsidRPr="001E4988">
        <w:rPr>
          <w:sz w:val="10"/>
          <w:szCs w:val="10"/>
        </w:rPr>
        <w:t>Other defenders of liberal hegemony argue that U.S. leadership is necessary to deal with new, transnational threats that arise from failed states, terrorism, criminal networks, refugee flows, and the like. Not only do the Atlantic and Pacific Oceans offer inadequate protection against these dangers, they claim, but modern military technology also makes it easier for the United States to project power around the world and address them. Today’s “global village,” in short, is more dan­gerous yet easier to manage.</w:t>
      </w:r>
    </w:p>
    <w:p w14:paraId="2D1DD5A4" w14:textId="77777777" w:rsidR="00585A4E" w:rsidRPr="001E4988" w:rsidRDefault="00585A4E" w:rsidP="00585A4E">
      <w:pPr>
        <w:rPr>
          <w:sz w:val="10"/>
          <w:szCs w:val="10"/>
        </w:rPr>
      </w:pPr>
      <w:r w:rsidRPr="001E4988">
        <w:rPr>
          <w:sz w:val="10"/>
          <w:szCs w:val="10"/>
        </w:rPr>
        <w:t>This view exaggerates these threats and overstates Washington’s ability to eliminate them. Crime, terrorism, and similar problems can be a nuisance, but they are hardly existential threats and rarely lend themselves to military solutions. Indeed, constant interference in the affairs of other states—and especially repeated military interventions—generates local resentment and fosters corruption, thereby making these transnational dangers worse. The long-term solution to the problems can only be competent local governance, not heavy-handed U.S. efforts to police the world.</w:t>
      </w:r>
    </w:p>
    <w:p w14:paraId="6C99BDC8" w14:textId="77777777" w:rsidR="00585A4E" w:rsidRPr="001E4988" w:rsidRDefault="00585A4E" w:rsidP="00585A4E">
      <w:pPr>
        <w:rPr>
          <w:sz w:val="10"/>
          <w:szCs w:val="10"/>
        </w:rPr>
      </w:pPr>
      <w:r w:rsidRPr="001E4988">
        <w:rPr>
          <w:sz w:val="10"/>
          <w:szCs w:val="10"/>
        </w:rPr>
        <w:t>Nor is policing the world as cheap as defenders of liberal hegemony contend, either in dollars spent or in lives lost. The wars in Afghanistan and Iraq cost between $4 trillion and $6 trillion and killed nearly 7,000 U.S. soldiers and wounded more than 50,000. Veterans of these conflicts exhibit high rates of depression and suicide, yet the United States has little to show for their sacrifices.</w:t>
      </w:r>
    </w:p>
    <w:p w14:paraId="61128D40" w14:textId="77777777" w:rsidR="00585A4E" w:rsidRPr="001E3B1C" w:rsidRDefault="00585A4E" w:rsidP="00585A4E">
      <w:pPr>
        <w:rPr>
          <w:rStyle w:val="StyleUnderline"/>
        </w:rPr>
      </w:pPr>
      <w:r>
        <w:t xml:space="preserve">Defenders of the status quo also fear that offshore balancing would allow other states to replace the United States at the pinnacle of global power. On the contrary, the strategy would prolong the country’s domi­nance by refocusing its efforts on core goals. </w:t>
      </w:r>
      <w:r w:rsidRPr="001E3B1C">
        <w:rPr>
          <w:rStyle w:val="StyleUnderline"/>
        </w:rPr>
        <w:t xml:space="preserve">Unlike liberal hegemony, offshore </w:t>
      </w:r>
      <w:r w:rsidRPr="001E4988">
        <w:rPr>
          <w:rStyle w:val="StyleUnderline"/>
          <w:highlight w:val="green"/>
        </w:rPr>
        <w:t>balancing avoids squandering resources</w:t>
      </w:r>
      <w:r w:rsidRPr="001E3B1C">
        <w:rPr>
          <w:rStyle w:val="StyleUnderline"/>
        </w:rPr>
        <w:t xml:space="preserve"> on costly and counterproductive crusades, </w:t>
      </w:r>
      <w:r w:rsidRPr="001E4988">
        <w:rPr>
          <w:rStyle w:val="StyleUnderline"/>
          <w:highlight w:val="green"/>
        </w:rPr>
        <w:t>which would allow</w:t>
      </w:r>
      <w:r w:rsidRPr="001E3B1C">
        <w:rPr>
          <w:rStyle w:val="StyleUnderline"/>
        </w:rPr>
        <w:t xml:space="preserve"> the </w:t>
      </w:r>
      <w:r w:rsidRPr="001E4988">
        <w:rPr>
          <w:rStyle w:val="StyleUnderline"/>
          <w:highlight w:val="green"/>
        </w:rPr>
        <w:t>government to invest</w:t>
      </w:r>
      <w:r w:rsidRPr="001E3B1C">
        <w:rPr>
          <w:rStyle w:val="StyleUnderline"/>
        </w:rPr>
        <w:t xml:space="preserve"> more </w:t>
      </w:r>
      <w:r w:rsidRPr="001E4988">
        <w:rPr>
          <w:rStyle w:val="StyleUnderline"/>
          <w:highlight w:val="green"/>
        </w:rPr>
        <w:t>in</w:t>
      </w:r>
      <w:r w:rsidRPr="001E3B1C">
        <w:rPr>
          <w:rStyle w:val="StyleUnderline"/>
        </w:rPr>
        <w:t xml:space="preserve"> the long-term ingredients of power and prosperity: </w:t>
      </w:r>
      <w:r w:rsidRPr="001E4988">
        <w:rPr>
          <w:rStyle w:val="StyleUnderline"/>
          <w:highlight w:val="green"/>
        </w:rPr>
        <w:t>education, infrastructure, and r</w:t>
      </w:r>
      <w:r w:rsidRPr="001E3B1C">
        <w:rPr>
          <w:rStyle w:val="StyleUnderline"/>
        </w:rPr>
        <w:t xml:space="preserve">esearch </w:t>
      </w:r>
      <w:r w:rsidRPr="001E4988">
        <w:rPr>
          <w:rStyle w:val="StyleUnderline"/>
          <w:highlight w:val="green"/>
        </w:rPr>
        <w:t>and d</w:t>
      </w:r>
      <w:r w:rsidRPr="001E3B1C">
        <w:rPr>
          <w:rStyle w:val="StyleUnderline"/>
        </w:rPr>
        <w:t>evelopment. Remember, the United States became a great power by staying out of foreign wars and building a world-class economy, which is the same strategy China has pursued over the past three decades. Meanwhile, the United States has wasted trillions of dollars and put its long-term primacy at risk.</w:t>
      </w:r>
    </w:p>
    <w:p w14:paraId="1FC1CA29" w14:textId="77777777" w:rsidR="00585A4E" w:rsidRPr="001E4988" w:rsidRDefault="00585A4E" w:rsidP="00585A4E">
      <w:pPr>
        <w:rPr>
          <w:sz w:val="10"/>
          <w:szCs w:val="10"/>
        </w:rPr>
      </w:pPr>
      <w:r w:rsidRPr="001E4988">
        <w:rPr>
          <w:sz w:val="10"/>
          <w:szCs w:val="10"/>
        </w:rPr>
        <w:t>Another argument holds that the U.S. military must garrison the world to keep the peace and preserve an open world economy. Retrenchment, the logic goes, would renew great-power competition, invite ruinous economic rivalries, and eventually spark a major war from which the United States could not remain aloof. Better to keep playing global policeman than risk a repeat of the 1930s.</w:t>
      </w:r>
    </w:p>
    <w:p w14:paraId="68754EAC" w14:textId="77777777" w:rsidR="00585A4E" w:rsidRPr="001E4988" w:rsidRDefault="00585A4E" w:rsidP="00585A4E">
      <w:pPr>
        <w:rPr>
          <w:sz w:val="10"/>
          <w:szCs w:val="10"/>
        </w:rPr>
      </w:pPr>
      <w:r w:rsidRPr="001E4988">
        <w:rPr>
          <w:sz w:val="10"/>
          <w:szCs w:val="10"/>
        </w:rPr>
        <w:t>Such fears are unconvincing. For starters, this argument assumes that deeper U.S. engagement in Europe would have prevented World War II, a claim hard to square with Adolf Hitler’s unshakable desire for war. Regional conflicts will sometimes occur no matter what Washington does, but it need not get involved unless vital U.S. interests are at stake. Indeed, the United States has sometimes stayed out of regional conflicts—such as the Russo-Japanese War, the Iran-Iraq War, and the current war in Ukraine—belying the claim that it inevitably gets dragged in. And if the country is forced to fight another great power, better to arrive late and let other countries bear the brunt of the costs. As the last major power to enter both world wars, the United States emerged stronger from each for having waited.</w:t>
      </w:r>
    </w:p>
    <w:p w14:paraId="77581D22" w14:textId="77777777" w:rsidR="00585A4E" w:rsidRPr="001E4988" w:rsidRDefault="00585A4E" w:rsidP="00585A4E">
      <w:pPr>
        <w:rPr>
          <w:sz w:val="10"/>
          <w:szCs w:val="10"/>
        </w:rPr>
      </w:pPr>
      <w:r w:rsidRPr="001E4988">
        <w:rPr>
          <w:sz w:val="10"/>
          <w:szCs w:val="10"/>
        </w:rPr>
        <w:t>Furthermore, recent history casts doubt on the claim that U.S. leadership preserves peace. Over the past 25 years, Washington has caused or supported several wars in the Middle East and fueled minor conflicts elsewhere. If liberal hegemony is supposed to enhance global stability, it has done a poor job.</w:t>
      </w:r>
    </w:p>
    <w:p w14:paraId="0A629CD6" w14:textId="77777777" w:rsidR="00585A4E" w:rsidRPr="001E4988" w:rsidRDefault="00585A4E" w:rsidP="00585A4E">
      <w:pPr>
        <w:rPr>
          <w:sz w:val="10"/>
          <w:szCs w:val="10"/>
        </w:rPr>
      </w:pPr>
      <w:r w:rsidRPr="001E4988">
        <w:rPr>
          <w:sz w:val="10"/>
          <w:szCs w:val="10"/>
        </w:rPr>
        <w:t>Nor has the strategy produced much in the way of economic benefits. Given its protected position in the Western Hemisphere, the United States is free to trade and invest wherever profitable opportu­nities exist. Because all countries have a shared interest in such activity, Washington does not need to play global policeman in order to remain economically engaged with others. In fact, the U.S. economy would be in better shape today if the government were not spending so much money trying to run the world.</w:t>
      </w:r>
    </w:p>
    <w:p w14:paraId="04277E69" w14:textId="77777777" w:rsidR="00585A4E" w:rsidRPr="001E4988" w:rsidRDefault="00585A4E" w:rsidP="00585A4E">
      <w:pPr>
        <w:rPr>
          <w:sz w:val="10"/>
          <w:szCs w:val="10"/>
        </w:rPr>
      </w:pPr>
      <w:r w:rsidRPr="001E4988">
        <w:rPr>
          <w:sz w:val="10"/>
          <w:szCs w:val="10"/>
        </w:rPr>
        <w:t>Offshore balancing may seem like a radical strategy today, but it provided the guiding logic of U.S. foreign policy for many decades.</w:t>
      </w:r>
    </w:p>
    <w:p w14:paraId="7A292C40" w14:textId="77777777" w:rsidR="00585A4E" w:rsidRPr="001E4988" w:rsidRDefault="00585A4E" w:rsidP="00585A4E">
      <w:pPr>
        <w:rPr>
          <w:sz w:val="10"/>
          <w:szCs w:val="10"/>
        </w:rPr>
      </w:pPr>
      <w:r w:rsidRPr="001E4988">
        <w:rPr>
          <w:sz w:val="10"/>
          <w:szCs w:val="10"/>
        </w:rPr>
        <w:t>Proponents of liberal hegemony also claim that the United States must remain committed all over the world to prevent nuclear proliferation. If it reduces its role in key regions or withdraws entirely, the argument runs, countries accustomed to U.S. protection will have no choice but to protect themselves by obtaining nuclear weapons.</w:t>
      </w:r>
    </w:p>
    <w:p w14:paraId="1893969A" w14:textId="77777777" w:rsidR="00585A4E" w:rsidRPr="001E3B1C" w:rsidRDefault="00585A4E" w:rsidP="00585A4E">
      <w:pPr>
        <w:rPr>
          <w:rStyle w:val="StyleUnderline"/>
        </w:rPr>
      </w:pPr>
      <w:r w:rsidRPr="001E3B1C">
        <w:rPr>
          <w:rStyle w:val="StyleUnderline"/>
        </w:rPr>
        <w:t xml:space="preserve">No grand strategy is likely to prove wholly successful at preventing proliferation, but offshore balancing would do a better job than </w:t>
      </w:r>
      <w:r w:rsidRPr="001E4988">
        <w:rPr>
          <w:rStyle w:val="StyleUnderline"/>
          <w:highlight w:val="green"/>
        </w:rPr>
        <w:t>liberal hegemony</w:t>
      </w:r>
      <w:r>
        <w:t xml:space="preserve">. After all, </w:t>
      </w:r>
      <w:r w:rsidRPr="001E3B1C">
        <w:rPr>
          <w:rStyle w:val="StyleUnderline"/>
        </w:rPr>
        <w:t xml:space="preserve">that strategy </w:t>
      </w:r>
      <w:r w:rsidRPr="001E4988">
        <w:rPr>
          <w:rStyle w:val="StyleUnderline"/>
          <w:highlight w:val="green"/>
        </w:rPr>
        <w:t>failed to stop</w:t>
      </w:r>
      <w:r w:rsidRPr="001E3B1C">
        <w:rPr>
          <w:rStyle w:val="StyleUnderline"/>
        </w:rPr>
        <w:t xml:space="preserve"> India and Pakistan </w:t>
      </w:r>
      <w:r w:rsidRPr="001E4988">
        <w:rPr>
          <w:rStyle w:val="StyleUnderline"/>
        </w:rPr>
        <w:t>from</w:t>
      </w:r>
      <w:r w:rsidRPr="001E4988">
        <w:rPr>
          <w:rStyle w:val="StyleUnderline"/>
          <w:highlight w:val="green"/>
        </w:rPr>
        <w:t xml:space="preserve"> ramping up</w:t>
      </w:r>
      <w:r w:rsidRPr="001E3B1C">
        <w:rPr>
          <w:rStyle w:val="StyleUnderline"/>
        </w:rPr>
        <w:t xml:space="preserve"> their </w:t>
      </w:r>
      <w:r w:rsidRPr="001E4988">
        <w:rPr>
          <w:rStyle w:val="StyleUnderline"/>
          <w:highlight w:val="green"/>
        </w:rPr>
        <w:t>nuclear capabilities</w:t>
      </w:r>
      <w:r w:rsidRPr="001E3B1C">
        <w:rPr>
          <w:rStyle w:val="StyleUnderline"/>
        </w:rPr>
        <w:t xml:space="preserve">, North Korea from becoming the newest member of the nuclear club, and Iran from making major progress with its nuclear program. </w:t>
      </w:r>
      <w:r w:rsidRPr="001E4988">
        <w:rPr>
          <w:rStyle w:val="StyleUnderline"/>
          <w:highlight w:val="green"/>
        </w:rPr>
        <w:t>Countries</w:t>
      </w:r>
      <w:r w:rsidRPr="001E3B1C">
        <w:rPr>
          <w:rStyle w:val="StyleUnderline"/>
        </w:rPr>
        <w:t xml:space="preserve"> usually </w:t>
      </w:r>
      <w:r w:rsidRPr="001E4988">
        <w:rPr>
          <w:rStyle w:val="StyleUnderline"/>
          <w:highlight w:val="green"/>
        </w:rPr>
        <w:t>seek the bomb because they fear</w:t>
      </w:r>
      <w:r w:rsidRPr="001E3B1C">
        <w:rPr>
          <w:rStyle w:val="StyleUnderline"/>
        </w:rPr>
        <w:t xml:space="preserve"> being </w:t>
      </w:r>
      <w:r w:rsidRPr="001E4988">
        <w:rPr>
          <w:rStyle w:val="StyleUnderline"/>
          <w:highlight w:val="green"/>
        </w:rPr>
        <w:t>attack</w:t>
      </w:r>
      <w:r w:rsidRPr="001E3B1C">
        <w:rPr>
          <w:rStyle w:val="StyleUnderline"/>
        </w:rPr>
        <w:t xml:space="preserve">ed, and </w:t>
      </w:r>
      <w:r w:rsidRPr="001E4988">
        <w:rPr>
          <w:rStyle w:val="StyleUnderline"/>
          <w:highlight w:val="green"/>
        </w:rPr>
        <w:t>U.S.</w:t>
      </w:r>
      <w:r w:rsidRPr="001E3B1C">
        <w:rPr>
          <w:rStyle w:val="StyleUnderline"/>
        </w:rPr>
        <w:t xml:space="preserve"> efforts at </w:t>
      </w:r>
      <w:r w:rsidRPr="001E4988">
        <w:rPr>
          <w:rStyle w:val="StyleUnderline"/>
          <w:highlight w:val="green"/>
        </w:rPr>
        <w:t>regime change</w:t>
      </w:r>
      <w:r w:rsidRPr="001E3B1C">
        <w:rPr>
          <w:rStyle w:val="StyleUnderline"/>
        </w:rPr>
        <w:t xml:space="preserve"> only </w:t>
      </w:r>
      <w:r w:rsidRPr="001E4988">
        <w:rPr>
          <w:rStyle w:val="StyleUnderline"/>
          <w:highlight w:val="green"/>
        </w:rPr>
        <w:t>heighten such concerns</w:t>
      </w:r>
      <w:r w:rsidRPr="001E3B1C">
        <w:rPr>
          <w:rStyle w:val="StyleUnderline"/>
        </w:rPr>
        <w:t xml:space="preserve">. By eschewing regime change and reducing the United States’ military footprint, offshore </w:t>
      </w:r>
      <w:r w:rsidRPr="001E4988">
        <w:rPr>
          <w:rStyle w:val="StyleUnderline"/>
          <w:highlight w:val="green"/>
        </w:rPr>
        <w:t>balancing would give</w:t>
      </w:r>
      <w:r w:rsidRPr="001E3B1C">
        <w:rPr>
          <w:rStyle w:val="StyleUnderline"/>
        </w:rPr>
        <w:t xml:space="preserve"> potential </w:t>
      </w:r>
      <w:r w:rsidRPr="001E4988">
        <w:rPr>
          <w:rStyle w:val="StyleUnderline"/>
          <w:highlight w:val="green"/>
        </w:rPr>
        <w:t>proliferators less reason to go nuclear.</w:t>
      </w:r>
    </w:p>
    <w:p w14:paraId="71055574" w14:textId="77777777" w:rsidR="00585A4E" w:rsidRPr="001E4988" w:rsidRDefault="00585A4E" w:rsidP="00585A4E">
      <w:pPr>
        <w:rPr>
          <w:b/>
          <w:sz w:val="24"/>
          <w:u w:val="single"/>
        </w:rPr>
      </w:pPr>
      <w:r>
        <w:t xml:space="preserve">Moreover, </w:t>
      </w:r>
      <w:r w:rsidRPr="001E3B1C">
        <w:rPr>
          <w:rStyle w:val="StyleUnderline"/>
        </w:rPr>
        <w:t>military action cannot prevent a determined country from eventually obtaining nuclear weapons; it can only buy time. The recent deal with Iran serves as a reminder that coordinated multi­lateral pressure and tough economic sanctions are a better way to discourage proliferation than preventive war or regime change.</w:t>
      </w:r>
    </w:p>
    <w:p w14:paraId="74AC363A" w14:textId="77777777" w:rsidR="00585A4E" w:rsidRPr="001E4988" w:rsidRDefault="00585A4E" w:rsidP="00585A4E">
      <w:pPr>
        <w:rPr>
          <w:sz w:val="10"/>
          <w:szCs w:val="10"/>
        </w:rPr>
      </w:pPr>
      <w:r w:rsidRPr="001E4988">
        <w:rPr>
          <w:sz w:val="10"/>
          <w:szCs w:val="10"/>
        </w:rPr>
        <w:t>To be sure, if the United States did scale back its security guarantees, a few vulnerable states might seek their own nuclear deterrents. That outcome is not desirable, but all-out efforts to prevent it would almost certainly be costly and probably be unsuccessful. Besides, the down­sides may not be as grave as pessimists fear. Getting the bomb does not transform weak countries into great powers or enable them to blackmail rival states. Ten states have crossed the nuclear threshold since 1945, and the world has not turned upside down. Nuclear proliferation will remain a concern no matter what the United States does, but offshore balancing provides the best strategy for dealing with it.</w:t>
      </w:r>
    </w:p>
    <w:p w14:paraId="0DA94F47" w14:textId="77777777" w:rsidR="00585A4E" w:rsidRPr="001E4988" w:rsidRDefault="00585A4E" w:rsidP="00585A4E">
      <w:pPr>
        <w:rPr>
          <w:sz w:val="10"/>
          <w:szCs w:val="10"/>
        </w:rPr>
      </w:pPr>
      <w:r w:rsidRPr="001E4988">
        <w:rPr>
          <w:sz w:val="10"/>
          <w:szCs w:val="10"/>
        </w:rPr>
        <w:t>THE DEMOCRACY DELUSION</w:t>
      </w:r>
    </w:p>
    <w:p w14:paraId="3353022D" w14:textId="77777777" w:rsidR="00585A4E" w:rsidRPr="001E4988" w:rsidRDefault="00585A4E" w:rsidP="00585A4E">
      <w:pPr>
        <w:rPr>
          <w:sz w:val="10"/>
          <w:szCs w:val="10"/>
        </w:rPr>
      </w:pPr>
      <w:r w:rsidRPr="001E4988">
        <w:rPr>
          <w:sz w:val="10"/>
          <w:szCs w:val="10"/>
        </w:rPr>
        <w:t>Other critics reject offshore balancing because they believe the United States has a moral and strategic imperative to promote freedom and protect human rights. As they see it, spreading democracy will largely rid the world of war and atrocities, keeping the United States secure and alleviating suffering.</w:t>
      </w:r>
    </w:p>
    <w:p w14:paraId="128758B5" w14:textId="77777777" w:rsidR="00585A4E" w:rsidRPr="001E4988" w:rsidRDefault="00585A4E" w:rsidP="00585A4E">
      <w:pPr>
        <w:rPr>
          <w:sz w:val="10"/>
          <w:szCs w:val="10"/>
        </w:rPr>
      </w:pPr>
      <w:r w:rsidRPr="001E4988">
        <w:rPr>
          <w:sz w:val="10"/>
          <w:szCs w:val="10"/>
        </w:rPr>
        <w:t>No one knows if a world composed solely of liberal democracies would in fact prove peaceful, but spreading democracy at the point of a gun rarely works, and fledgling democracies are especially prone to conflict. Instead of promoting peace, the United States just ends up fighting endless wars. Even worse, force-feeding liberal values abroad can compromise them at home. The global war on terrorism and the related effort to implant democracy in Afghanistan and Iraq have led to tortured prisoners, targeted killings, and vast electronic surveillance of U.S. citizens.</w:t>
      </w:r>
    </w:p>
    <w:p w14:paraId="6D62E1DB" w14:textId="77777777" w:rsidR="00585A4E" w:rsidRPr="001E4988" w:rsidRDefault="00585A4E" w:rsidP="00585A4E">
      <w:pPr>
        <w:rPr>
          <w:sz w:val="10"/>
          <w:szCs w:val="10"/>
        </w:rPr>
      </w:pPr>
      <w:r w:rsidRPr="001E4988">
        <w:rPr>
          <w:sz w:val="10"/>
          <w:szCs w:val="10"/>
        </w:rPr>
        <w:t>Some defenders of liberal hegemony hold that a subtler version of the strategy could avoid the sorts of disasters that occurred in Afghanistan, Iraq, and Libya. They are deluding themselves. Democracy promotion requires large-scale social engineering in foreign societies that Americans understand poorly, which helps explain why Washing­ton’s efforts usually fail. Dismantling and replacing existing political institutions inevitably creates winners and losers, and the latter often take up arms in opposition. When that happens, U.S. officials, believing their country’s credibility is now at stake, are tempted to use the United States’ awesome military might to fix the problem, thus drawing the country into more conflicts.</w:t>
      </w:r>
    </w:p>
    <w:p w14:paraId="057F810E" w14:textId="77777777" w:rsidR="00585A4E" w:rsidRPr="001E4988" w:rsidRDefault="00585A4E" w:rsidP="00585A4E">
      <w:pPr>
        <w:rPr>
          <w:sz w:val="10"/>
          <w:szCs w:val="10"/>
        </w:rPr>
      </w:pPr>
      <w:r w:rsidRPr="001E4988">
        <w:rPr>
          <w:sz w:val="10"/>
          <w:szCs w:val="10"/>
        </w:rPr>
        <w:t>If the American people want to encourage the spread of liberal democracy, the best way to do so is to set a good example. Other countries will more likely emulate the United States if they see it as a just, prosperous, and open society. And that means doing more to improve conditions at home and less to manipulate politics abroad.</w:t>
      </w:r>
    </w:p>
    <w:p w14:paraId="0786982F" w14:textId="77777777" w:rsidR="00585A4E" w:rsidRPr="001E4988" w:rsidRDefault="00585A4E" w:rsidP="00585A4E">
      <w:pPr>
        <w:rPr>
          <w:sz w:val="10"/>
          <w:szCs w:val="10"/>
        </w:rPr>
      </w:pPr>
      <w:r w:rsidRPr="001E4988">
        <w:rPr>
          <w:sz w:val="10"/>
          <w:szCs w:val="10"/>
        </w:rPr>
        <w:t>THE PROBLEMATIC PACIFIER</w:t>
      </w:r>
    </w:p>
    <w:p w14:paraId="5188E8FD" w14:textId="77777777" w:rsidR="00585A4E" w:rsidRPr="001E4988" w:rsidRDefault="00585A4E" w:rsidP="00585A4E">
      <w:pPr>
        <w:rPr>
          <w:sz w:val="10"/>
          <w:szCs w:val="10"/>
        </w:rPr>
      </w:pPr>
      <w:r w:rsidRPr="001E4988">
        <w:rPr>
          <w:sz w:val="10"/>
          <w:szCs w:val="10"/>
        </w:rPr>
        <w:t>Then there are those who believe that Washington should reject liberal hegemony but keep sizable U.S. forces in Europe, Northeast Asia, and the Persian Gulf solely to prevent trouble from breaking out. This low-cost insurance policy, they argue, would save lives and money in the long run, because the United States wouldn’t have to ride to the rescue after a conflict broke out. This approach—sometimes called “selective engagement”—sounds appealing but would not work either.</w:t>
      </w:r>
    </w:p>
    <w:p w14:paraId="0C5F084E" w14:textId="77777777" w:rsidR="00585A4E" w:rsidRPr="001E4988" w:rsidRDefault="00585A4E" w:rsidP="00585A4E">
      <w:pPr>
        <w:rPr>
          <w:sz w:val="10"/>
          <w:szCs w:val="10"/>
        </w:rPr>
      </w:pPr>
      <w:r w:rsidRPr="001E4988">
        <w:rPr>
          <w:sz w:val="10"/>
          <w:szCs w:val="10"/>
        </w:rPr>
        <w:t>For starters, it would likely revert back to liberal hegemony. Once committed to preserving peace in key regions, U.S. leaders would be sorely tempted to spread democracy, too, based on the widespread belief that democracies don’t fight one another. This was the main rationale for expanding NATO after the Cold War, with the stated goal of “a Europe whole and free.” In the real world, the line separating selective engagement from liberal hegemony is easily erased.</w:t>
      </w:r>
    </w:p>
    <w:p w14:paraId="34CE5C5F" w14:textId="77777777" w:rsidR="00585A4E" w:rsidRPr="001E4988" w:rsidRDefault="00585A4E" w:rsidP="00585A4E">
      <w:pPr>
        <w:rPr>
          <w:sz w:val="10"/>
          <w:szCs w:val="10"/>
        </w:rPr>
      </w:pPr>
      <w:r w:rsidRPr="001E4988">
        <w:rPr>
          <w:sz w:val="10"/>
          <w:szCs w:val="10"/>
        </w:rPr>
        <w:t>There is no good reason to keep U.S. forces in Europe, as no country there has the capability to dominate that region.</w:t>
      </w:r>
    </w:p>
    <w:p w14:paraId="6BBA7FA7" w14:textId="77777777" w:rsidR="00585A4E" w:rsidRPr="001E4988" w:rsidRDefault="00585A4E" w:rsidP="00585A4E">
      <w:pPr>
        <w:rPr>
          <w:sz w:val="10"/>
          <w:szCs w:val="10"/>
        </w:rPr>
      </w:pPr>
      <w:r w:rsidRPr="001E4988">
        <w:rPr>
          <w:sz w:val="10"/>
          <w:szCs w:val="10"/>
        </w:rPr>
        <w:t>Advocates of selective engagement also assume that the mere presence of U.S. forces in various regions will guarantee peace, and so Americans need not worry about being dragged into distant conflicts. In other words, extending security commitments far and wide poses few risks, because they will never have to be honored.</w:t>
      </w:r>
    </w:p>
    <w:p w14:paraId="6CC00D05" w14:textId="77777777" w:rsidR="00585A4E" w:rsidRPr="001E4988" w:rsidRDefault="00585A4E" w:rsidP="00585A4E">
      <w:pPr>
        <w:rPr>
          <w:sz w:val="10"/>
          <w:szCs w:val="10"/>
        </w:rPr>
      </w:pPr>
      <w:r w:rsidRPr="001E4988">
        <w:rPr>
          <w:sz w:val="10"/>
          <w:szCs w:val="10"/>
        </w:rPr>
        <w:t>But this assumption is overly optimistic: allies may act recklessly, and the United States may provoke conflicts itself. Indeed, in Europe, the American pacifier failed to prevent the Balkan wars of the 1990s, the Russo-Georgian war in 2008, and the current conflict in Ukraine. In the Middle East, Washington is largely responsible for several recent wars. And in the South China Sea, conflict is now a real possibility despite the U.S. Navy’s substantial regional role. Stationing U.S. forces around the world does not automatically ensure peace.</w:t>
      </w:r>
    </w:p>
    <w:p w14:paraId="1EC073A0" w14:textId="77777777" w:rsidR="00585A4E" w:rsidRPr="001E4988" w:rsidRDefault="00585A4E" w:rsidP="00585A4E">
      <w:pPr>
        <w:rPr>
          <w:sz w:val="10"/>
          <w:szCs w:val="10"/>
        </w:rPr>
      </w:pPr>
      <w:r w:rsidRPr="001E4988">
        <w:rPr>
          <w:sz w:val="10"/>
          <w:szCs w:val="10"/>
        </w:rPr>
        <w:t>Nor does selective engagement address the problem of buck-passing. Consider that the United Kingdom is now withdrawing its army from continental Europe, at a time when NATO faces what it considers a growing threat from Russia. Once again, Washington is expected to deal with the problem, even though peace in Europe should matter far more to the region’s own powers.</w:t>
      </w:r>
    </w:p>
    <w:p w14:paraId="58208FE0" w14:textId="77777777" w:rsidR="00585A4E" w:rsidRDefault="00585A4E" w:rsidP="00585A4E">
      <w:r>
        <w:t>THE STRATEGY IN ACTION</w:t>
      </w:r>
    </w:p>
    <w:p w14:paraId="743C5A8A" w14:textId="77777777" w:rsidR="00585A4E" w:rsidRPr="001E4988" w:rsidRDefault="00585A4E" w:rsidP="00585A4E">
      <w:pPr>
        <w:rPr>
          <w:rStyle w:val="StyleUnderline"/>
        </w:rPr>
      </w:pPr>
      <w:r w:rsidRPr="001E4988">
        <w:rPr>
          <w:rStyle w:val="StyleUnderline"/>
        </w:rPr>
        <w:t>What would offshore balancing look like in today’s world</w:t>
      </w:r>
      <w:r>
        <w:t xml:space="preserve">? The good news is that it is hard to foresee a serious challenge to American hegemony in the Western Hemisphere, and for now, </w:t>
      </w:r>
      <w:r w:rsidRPr="001E4988">
        <w:rPr>
          <w:rStyle w:val="StyleUnderline"/>
          <w:highlight w:val="green"/>
        </w:rPr>
        <w:t>no potential hegemon lurks in Europe or the Persian Gulf</w:t>
      </w:r>
      <w:r>
        <w:t>. Now for the bad news</w:t>
      </w:r>
      <w:r w:rsidRPr="001E4988">
        <w:rPr>
          <w:rStyle w:val="StyleUnderline"/>
        </w:rPr>
        <w:t xml:space="preserve">: if </w:t>
      </w:r>
      <w:r w:rsidRPr="001E4988">
        <w:rPr>
          <w:rStyle w:val="StyleUnderline"/>
          <w:highlight w:val="green"/>
        </w:rPr>
        <w:t>China continues it</w:t>
      </w:r>
      <w:r w:rsidRPr="001E4988">
        <w:rPr>
          <w:rStyle w:val="StyleUnderline"/>
        </w:rPr>
        <w:t xml:space="preserve">s impressive </w:t>
      </w:r>
      <w:r w:rsidRPr="001E4988">
        <w:rPr>
          <w:rStyle w:val="StyleUnderline"/>
          <w:highlight w:val="green"/>
        </w:rPr>
        <w:t>rise</w:t>
      </w:r>
      <w:r w:rsidRPr="001E4988">
        <w:rPr>
          <w:rStyle w:val="StyleUnderline"/>
        </w:rPr>
        <w:t>, it is likely to seek hegemony in Asia. The United States should undertake a major effort to prevent it from succeeding.</w:t>
      </w:r>
    </w:p>
    <w:p w14:paraId="4A6A5BFD" w14:textId="77777777" w:rsidR="00585A4E" w:rsidRPr="001E4988" w:rsidRDefault="00585A4E" w:rsidP="00585A4E">
      <w:pPr>
        <w:rPr>
          <w:rStyle w:val="StyleUnderline"/>
        </w:rPr>
      </w:pPr>
      <w:r w:rsidRPr="001E4988">
        <w:rPr>
          <w:rStyle w:val="StyleUnderline"/>
        </w:rPr>
        <w:t xml:space="preserve">Ideally, Washington would rely on local powers to contain China, but that strategy might not work. Not only is China likely to be much more powerful than its neighbors, but these states are also located far from one another, making it harder to form an effective balancing coalition. </w:t>
      </w:r>
      <w:r w:rsidRPr="001E4988">
        <w:rPr>
          <w:rStyle w:val="StyleUnderline"/>
          <w:highlight w:val="green"/>
        </w:rPr>
        <w:t>The U</w:t>
      </w:r>
      <w:r w:rsidRPr="001E4988">
        <w:rPr>
          <w:rStyle w:val="StyleUnderline"/>
        </w:rPr>
        <w:t xml:space="preserve">nited </w:t>
      </w:r>
      <w:r w:rsidRPr="001E4988">
        <w:rPr>
          <w:rStyle w:val="StyleUnderline"/>
          <w:highlight w:val="green"/>
        </w:rPr>
        <w:t>S</w:t>
      </w:r>
      <w:r w:rsidRPr="001E4988">
        <w:rPr>
          <w:rStyle w:val="StyleUnderline"/>
        </w:rPr>
        <w:t xml:space="preserve">tates </w:t>
      </w:r>
      <w:r w:rsidRPr="001E4988">
        <w:rPr>
          <w:rStyle w:val="StyleUnderline"/>
          <w:highlight w:val="green"/>
        </w:rPr>
        <w:t>will have to coordinate</w:t>
      </w:r>
      <w:r w:rsidRPr="001E4988">
        <w:rPr>
          <w:rStyle w:val="StyleUnderline"/>
        </w:rPr>
        <w:t xml:space="preserve"> their </w:t>
      </w:r>
      <w:r w:rsidRPr="001E4988">
        <w:rPr>
          <w:rStyle w:val="StyleUnderline"/>
          <w:highlight w:val="green"/>
        </w:rPr>
        <w:t>efforts and</w:t>
      </w:r>
      <w:r w:rsidRPr="001E4988">
        <w:rPr>
          <w:rStyle w:val="StyleUnderline"/>
        </w:rPr>
        <w:t xml:space="preserve"> may have to </w:t>
      </w:r>
      <w:r w:rsidRPr="001E4988">
        <w:rPr>
          <w:rStyle w:val="StyleUnderline"/>
          <w:highlight w:val="green"/>
        </w:rPr>
        <w:t>throw</w:t>
      </w:r>
      <w:r w:rsidRPr="001E4988">
        <w:rPr>
          <w:rStyle w:val="StyleUnderline"/>
        </w:rPr>
        <w:t xml:space="preserve"> its </w:t>
      </w:r>
      <w:r w:rsidRPr="001E4988">
        <w:rPr>
          <w:rStyle w:val="StyleUnderline"/>
          <w:highlight w:val="green"/>
        </w:rPr>
        <w:t>considerable weight behind them</w:t>
      </w:r>
      <w:r w:rsidRPr="001E4988">
        <w:rPr>
          <w:rStyle w:val="StyleUnderline"/>
        </w:rPr>
        <w:t>. In Asia, the United States may indeed be the indispensable nation.</w:t>
      </w:r>
    </w:p>
    <w:p w14:paraId="6D57DC7D" w14:textId="77777777" w:rsidR="00585A4E" w:rsidRDefault="00585A4E" w:rsidP="00585A4E"/>
    <w:p w14:paraId="5EB2909C" w14:textId="77777777" w:rsidR="00585A4E" w:rsidRPr="00553AB0" w:rsidRDefault="00585A4E" w:rsidP="00585A4E">
      <w:pPr>
        <w:pStyle w:val="Heading4"/>
        <w:rPr>
          <w:rFonts w:cs="Calibri"/>
        </w:rPr>
      </w:pPr>
      <w:r>
        <w:rPr>
          <w:rFonts w:cs="Calibri"/>
        </w:rPr>
        <w:t>Regional institutions – maintains a rules based order and avoids transition wars</w:t>
      </w:r>
    </w:p>
    <w:p w14:paraId="03628B6A" w14:textId="77777777" w:rsidR="00585A4E" w:rsidRPr="00553AB0" w:rsidRDefault="00585A4E" w:rsidP="00585A4E">
      <w:r w:rsidRPr="00553AB0">
        <w:rPr>
          <w:rStyle w:val="Style13ptBold"/>
        </w:rPr>
        <w:t>Acharya 17</w:t>
      </w:r>
      <w:r w:rsidRPr="00553AB0">
        <w:t xml:space="preserve"> Amitav Acharya, Amitav Acharya is Distinguished Professor of international relations at American University, Washington, D.C. He has taught at York University, the University of Bristol, and Nanyang Technological University, and held visiting appointments at Rhodes University, University of Oxford, and Harvard University. His books include Agency and Change in World Politics: Constructing Global Order (forthcoming); Rethinking Power, Institutions and Ideas in World Politics (2014); The End of American World Order(2014); and Whose Ideas Matter? Agency and Power in Asian Regionalism(2009). He is also editor of Why Govern? Rethinking Demand and Progress in Global Governance (2016). His articles have appeared in International Organization, International Security, International Studies Quarterly, World Politics, and The National Interest, and he frequently writes op-eds for the Washington Post (Monkey Cage), the Financial Times, and Foreign Affairs Today. “</w:t>
      </w:r>
      <w:hyperlink r:id="rId9" w:tooltip="Permanent Link to After Liberal Hegemony: The Advent of a Multiplex World Order" w:history="1">
        <w:r w:rsidRPr="00553AB0">
          <w:rPr>
            <w:rStyle w:val="Hyperlink"/>
          </w:rPr>
          <w:t>After Liberal Hegemony: The Advent of a Multiplex World Order</w:t>
        </w:r>
      </w:hyperlink>
      <w:r w:rsidRPr="00553AB0">
        <w:t>.” Ethics &amp; International Affairs. September 8, 2017. https://www.ethicsandinternationalaffairs.org/2017/multiplex-world-order/</w:t>
      </w:r>
    </w:p>
    <w:p w14:paraId="768B13B5" w14:textId="77777777" w:rsidR="00585A4E" w:rsidRPr="00553AB0" w:rsidRDefault="00585A4E" w:rsidP="00585A4E"/>
    <w:p w14:paraId="507FFB6B" w14:textId="77777777" w:rsidR="00585A4E" w:rsidRPr="00553AB0" w:rsidRDefault="00585A4E" w:rsidP="00585A4E">
      <w:pPr>
        <w:rPr>
          <w:rStyle w:val="Emphasis"/>
        </w:rPr>
      </w:pPr>
      <w:r w:rsidRPr="00553AB0">
        <w:rPr>
          <w:rStyle w:val="StyleUnderline"/>
        </w:rPr>
        <w:t xml:space="preserve">The maintenance of </w:t>
      </w:r>
      <w:r w:rsidRPr="00553AB0">
        <w:rPr>
          <w:rStyle w:val="StyleUnderline"/>
          <w:highlight w:val="green"/>
        </w:rPr>
        <w:t>world order depends on regional orders</w:t>
      </w:r>
      <w:r w:rsidRPr="00553AB0">
        <w:t>. As Henry Kissinger argues, “</w:t>
      </w:r>
      <w:r w:rsidRPr="00553AB0">
        <w:rPr>
          <w:rStyle w:val="StyleUnderline"/>
        </w:rPr>
        <w:t>The contemporary quest for world order will require a coherent strategy to establish a concept of order within the various regions and to relate these regional orders to one another</w:t>
      </w:r>
      <w:r w:rsidRPr="00553AB0">
        <w:t>.”</w:t>
      </w:r>
      <w:hyperlink r:id="rId10" w:anchor="fn-12859-22" w:history="1">
        <w:r w:rsidRPr="00553AB0">
          <w:rPr>
            <w:rStyle w:val="Hyperlink"/>
          </w:rPr>
          <w:t>22</w:t>
        </w:r>
      </w:hyperlink>
      <w:r w:rsidRPr="00553AB0">
        <w:t xml:space="preserve"> Yet developing such inclusive, open regional orders is a critical challenge. This would require creating new regional mechanisms and supporting those that already exist but are constrained by a lack of resources. </w:t>
      </w:r>
      <w:r w:rsidRPr="00553AB0">
        <w:rPr>
          <w:rStyle w:val="StyleUnderline"/>
        </w:rPr>
        <w:t>While some liberal thinkers see regionalism</w:t>
      </w:r>
      <w:r w:rsidRPr="00553AB0">
        <w:t xml:space="preserve"> (not including the European Union) </w:t>
      </w:r>
      <w:r w:rsidRPr="00553AB0">
        <w:rPr>
          <w:rStyle w:val="StyleUnderline"/>
        </w:rPr>
        <w:t xml:space="preserve">as a threat to world order, there are </w:t>
      </w:r>
      <w:r w:rsidRPr="00553AB0">
        <w:rPr>
          <w:rStyle w:val="StyleUnderline"/>
          <w:highlight w:val="green"/>
        </w:rPr>
        <w:t>many regional initiatives</w:t>
      </w:r>
      <w:r w:rsidRPr="00553AB0">
        <w:rPr>
          <w:rStyle w:val="StyleUnderline"/>
        </w:rPr>
        <w:t xml:space="preserve"> that</w:t>
      </w:r>
      <w:r w:rsidRPr="00553AB0">
        <w:t xml:space="preserve">, if recognized and strengthened, </w:t>
      </w:r>
      <w:r w:rsidRPr="00553AB0">
        <w:rPr>
          <w:rStyle w:val="StyleUnderline"/>
        </w:rPr>
        <w:t xml:space="preserve">could actually </w:t>
      </w:r>
      <w:r w:rsidRPr="00553AB0">
        <w:rPr>
          <w:rStyle w:val="StyleUnderline"/>
          <w:highlight w:val="green"/>
        </w:rPr>
        <w:t>support world order</w:t>
      </w:r>
      <w:r w:rsidRPr="00553AB0">
        <w:t xml:space="preserve">. For example, </w:t>
      </w:r>
      <w:r w:rsidRPr="00553AB0">
        <w:rPr>
          <w:rStyle w:val="StyleUnderline"/>
          <w:highlight w:val="green"/>
        </w:rPr>
        <w:t>ASEAN</w:t>
      </w:r>
      <w:r w:rsidRPr="00553AB0">
        <w:t xml:space="preserve">+3’s </w:t>
      </w:r>
      <w:r w:rsidRPr="00553AB0">
        <w:rPr>
          <w:rStyle w:val="StyleUnderline"/>
        </w:rPr>
        <w:t xml:space="preserve">Chiang Mai initiative on finance has </w:t>
      </w:r>
      <w:r w:rsidRPr="00553AB0">
        <w:rPr>
          <w:rStyle w:val="StyleUnderline"/>
          <w:highlight w:val="green"/>
        </w:rPr>
        <w:t>allowed</w:t>
      </w:r>
      <w:r w:rsidRPr="00553AB0">
        <w:rPr>
          <w:rStyle w:val="StyleUnderline"/>
        </w:rPr>
        <w:t xml:space="preserve"> those </w:t>
      </w:r>
      <w:r w:rsidRPr="00553AB0">
        <w:rPr>
          <w:rStyle w:val="StyleUnderline"/>
          <w:highlight w:val="green"/>
        </w:rPr>
        <w:t>countries to better cope with short-term liquidity problems</w:t>
      </w:r>
      <w:r w:rsidRPr="00553AB0">
        <w:rPr>
          <w:rStyle w:val="StyleUnderline"/>
        </w:rPr>
        <w:t>, supplementing</w:t>
      </w:r>
      <w:r w:rsidRPr="00553AB0">
        <w:t xml:space="preserve"> the existing capacity of the </w:t>
      </w:r>
      <w:r w:rsidRPr="00553AB0">
        <w:rPr>
          <w:rStyle w:val="StyleUnderline"/>
        </w:rPr>
        <w:t>I</w:t>
      </w:r>
      <w:r w:rsidRPr="00553AB0">
        <w:t xml:space="preserve">nternational </w:t>
      </w:r>
      <w:r w:rsidRPr="00553AB0">
        <w:rPr>
          <w:rStyle w:val="StyleUnderline"/>
        </w:rPr>
        <w:t>M</w:t>
      </w:r>
      <w:r w:rsidRPr="00553AB0">
        <w:t xml:space="preserve">onetary </w:t>
      </w:r>
      <w:r w:rsidRPr="00553AB0">
        <w:rPr>
          <w:rStyle w:val="StyleUnderline"/>
        </w:rPr>
        <w:t>F</w:t>
      </w:r>
      <w:r w:rsidRPr="00553AB0">
        <w:t>und.</w:t>
      </w:r>
      <w:hyperlink r:id="rId11" w:anchor="fn-12859-23" w:history="1">
        <w:r w:rsidRPr="00553AB0">
          <w:rPr>
            <w:rStyle w:val="Hyperlink"/>
          </w:rPr>
          <w:t>23</w:t>
        </w:r>
      </w:hyperlink>
      <w:r w:rsidRPr="00553AB0">
        <w:t xml:space="preserve"> As another example, </w:t>
      </w:r>
      <w:r w:rsidRPr="00553AB0">
        <w:rPr>
          <w:rStyle w:val="StyleUnderline"/>
        </w:rPr>
        <w:t>though the Obama administration feared the</w:t>
      </w:r>
      <w:r w:rsidRPr="00553AB0">
        <w:t xml:space="preserve"> Chinese-inspired </w:t>
      </w:r>
      <w:r w:rsidRPr="00553AB0">
        <w:rPr>
          <w:rStyle w:val="StyleUnderline"/>
          <w:highlight w:val="green"/>
        </w:rPr>
        <w:t>AIIB</w:t>
      </w:r>
      <w:r w:rsidRPr="00553AB0">
        <w:rPr>
          <w:rStyle w:val="StyleUnderline"/>
        </w:rPr>
        <w:t xml:space="preserve"> would be a competitor to the World Bank, its </w:t>
      </w:r>
      <w:r w:rsidRPr="00553AB0">
        <w:rPr>
          <w:rStyle w:val="StyleUnderline"/>
          <w:highlight w:val="green"/>
        </w:rPr>
        <w:t>structure and rules mimic those of established multilateral institutions</w:t>
      </w:r>
      <w:r w:rsidRPr="00553AB0">
        <w:rPr>
          <w:rStyle w:val="StyleUnderline"/>
        </w:rPr>
        <w:t>, and its management includes persons from Western countries</w:t>
      </w:r>
      <w:r w:rsidRPr="00553AB0">
        <w:t xml:space="preserve">. Thus, </w:t>
      </w:r>
      <w:r w:rsidRPr="00553AB0">
        <w:rPr>
          <w:rStyle w:val="StyleUnderline"/>
        </w:rPr>
        <w:t xml:space="preserve">it is more likely </w:t>
      </w:r>
      <w:r w:rsidRPr="00553AB0">
        <w:rPr>
          <w:rStyle w:val="StyleUnderline"/>
          <w:highlight w:val="green"/>
        </w:rPr>
        <w:t>to complement</w:t>
      </w:r>
      <w:r w:rsidRPr="00553AB0">
        <w:rPr>
          <w:rStyle w:val="StyleUnderline"/>
        </w:rPr>
        <w:t xml:space="preserve"> rather than compete with </w:t>
      </w:r>
      <w:r w:rsidRPr="00553AB0">
        <w:rPr>
          <w:rStyle w:val="StyleUnderline"/>
          <w:highlight w:val="green"/>
        </w:rPr>
        <w:t>the World Ban</w:t>
      </w:r>
      <w:r w:rsidRPr="00553AB0">
        <w:rPr>
          <w:highlight w:val="green"/>
        </w:rPr>
        <w:t>k</w:t>
      </w:r>
      <w:r w:rsidRPr="00553AB0">
        <w:t xml:space="preserve"> or Asian Development Bank</w:t>
      </w:r>
      <w:r w:rsidRPr="00553AB0">
        <w:rPr>
          <w:rStyle w:val="StyleUnderline"/>
        </w:rPr>
        <w:t xml:space="preserve">. In a fragmented and pluralistic world, exploring local and regional initiatives in diverse issue areas that complement older but </w:t>
      </w:r>
      <w:r w:rsidRPr="00553AB0">
        <w:rPr>
          <w:rStyle w:val="Emphasis"/>
          <w:highlight w:val="green"/>
        </w:rPr>
        <w:t>fragmenting global institutions could be one of the most promising ways to build world order in the twenty-first century.</w:t>
      </w:r>
    </w:p>
    <w:p w14:paraId="58DD0AAA" w14:textId="77777777" w:rsidR="00585A4E" w:rsidRPr="00553AB0" w:rsidRDefault="00585A4E" w:rsidP="00585A4E">
      <w:r w:rsidRPr="00553AB0">
        <w:rPr>
          <w:rStyle w:val="StyleUnderline"/>
          <w:highlight w:val="green"/>
        </w:rPr>
        <w:t>A multiplex world</w:t>
      </w:r>
      <w:r w:rsidRPr="00553AB0">
        <w:rPr>
          <w:rStyle w:val="StyleUnderline"/>
        </w:rPr>
        <w:t xml:space="preserve"> will not be free from disorder, but </w:t>
      </w:r>
      <w:r w:rsidRPr="00553AB0">
        <w:rPr>
          <w:rStyle w:val="Emphasis"/>
        </w:rPr>
        <w:t xml:space="preserve">it </w:t>
      </w:r>
      <w:r w:rsidRPr="00553AB0">
        <w:rPr>
          <w:rStyle w:val="Emphasis"/>
          <w:highlight w:val="green"/>
        </w:rPr>
        <w:t>is</w:t>
      </w:r>
      <w:r w:rsidRPr="00553AB0">
        <w:rPr>
          <w:rStyle w:val="Emphasis"/>
        </w:rPr>
        <w:t xml:space="preserve"> also </w:t>
      </w:r>
      <w:r w:rsidRPr="00553AB0">
        <w:rPr>
          <w:rStyle w:val="Emphasis"/>
          <w:highlight w:val="green"/>
        </w:rPr>
        <w:t>not necessarily doomed</w:t>
      </w:r>
      <w:r w:rsidRPr="00553AB0">
        <w:rPr>
          <w:rStyle w:val="StyleUnderline"/>
          <w:highlight w:val="green"/>
        </w:rPr>
        <w:t xml:space="preserve"> to be</w:t>
      </w:r>
      <w:r w:rsidRPr="00553AB0">
        <w:t xml:space="preserve"> what Ian Bremmer and Nouriel Roubini call </w:t>
      </w:r>
      <w:r w:rsidRPr="00553AB0">
        <w:rPr>
          <w:rStyle w:val="StyleUnderline"/>
        </w:rPr>
        <w:t xml:space="preserve">a </w:t>
      </w:r>
      <w:r w:rsidRPr="00553AB0">
        <w:rPr>
          <w:rStyle w:val="StyleUnderline"/>
          <w:highlight w:val="green"/>
        </w:rPr>
        <w:t>G-Zero</w:t>
      </w:r>
      <w:r w:rsidRPr="00553AB0">
        <w:rPr>
          <w:rStyle w:val="StyleUnderline"/>
        </w:rPr>
        <w:t xml:space="preserve"> World—“one </w:t>
      </w:r>
      <w:r w:rsidRPr="00553AB0">
        <w:rPr>
          <w:rStyle w:val="StyleUnderline"/>
          <w:highlight w:val="green"/>
        </w:rPr>
        <w:t>in which no single country</w:t>
      </w:r>
      <w:r w:rsidRPr="00553AB0">
        <w:t xml:space="preserve"> or bloc of countries </w:t>
      </w:r>
      <w:r w:rsidRPr="00553AB0">
        <w:rPr>
          <w:rStyle w:val="StyleUnderline"/>
          <w:highlight w:val="green"/>
        </w:rPr>
        <w:t>has</w:t>
      </w:r>
      <w:r w:rsidRPr="00553AB0">
        <w:rPr>
          <w:rStyle w:val="StyleUnderline"/>
        </w:rPr>
        <w:t xml:space="preserve"> the political</w:t>
      </w:r>
      <w:r w:rsidRPr="00553AB0">
        <w:t xml:space="preserve"> and economic </w:t>
      </w:r>
      <w:r w:rsidRPr="00553AB0">
        <w:rPr>
          <w:rStyle w:val="StyleUnderline"/>
          <w:highlight w:val="green"/>
        </w:rPr>
        <w:t>leverage</w:t>
      </w:r>
      <w:r w:rsidRPr="00553AB0">
        <w:rPr>
          <w:rStyle w:val="StyleUnderline"/>
        </w:rPr>
        <w:t>—or the will—to drive a truly international agenda</w:t>
      </w:r>
      <w:r w:rsidRPr="00553AB0">
        <w:t>”</w:t>
      </w:r>
      <w:hyperlink r:id="rId12" w:anchor="fn-12859-24" w:history="1">
        <w:r w:rsidRPr="00553AB0">
          <w:rPr>
            <w:rStyle w:val="Hyperlink"/>
          </w:rPr>
          <w:t>24</w:t>
        </w:r>
      </w:hyperlink>
      <w:r w:rsidRPr="00553AB0">
        <w:t>—</w:t>
      </w:r>
      <w:r w:rsidRPr="00553AB0">
        <w:rPr>
          <w:rStyle w:val="StyleUnderline"/>
        </w:rPr>
        <w:t>simply because of the loss of a predominant U.S. leadership role</w:t>
      </w:r>
      <w:r w:rsidRPr="00553AB0">
        <w:t xml:space="preserve">. </w:t>
      </w:r>
      <w:r w:rsidRPr="00553AB0">
        <w:rPr>
          <w:rStyle w:val="StyleUnderline"/>
        </w:rPr>
        <w:t>Leadership-sharing between the Western powers and the emerging powers is more attainable</w:t>
      </w:r>
      <w:r w:rsidRPr="00553AB0">
        <w:t xml:space="preserve"> than (hard) power-sharing. </w:t>
      </w:r>
      <w:r w:rsidRPr="00553AB0">
        <w:rPr>
          <w:rStyle w:val="StyleUnderline"/>
        </w:rPr>
        <w:t>A world less dependent on U.S. leadership—but without a complete U.S. retreat into isolationism—will still find ways to cooperate.</w:t>
      </w:r>
      <w:r w:rsidRPr="00553AB0">
        <w:t xml:space="preserve"> </w:t>
      </w:r>
      <w:r w:rsidRPr="00553AB0">
        <w:rPr>
          <w:rStyle w:val="Emphasis"/>
          <w:highlight w:val="green"/>
        </w:rPr>
        <w:t>It will still come together in crisis</w:t>
      </w:r>
      <w:r w:rsidRPr="00553AB0">
        <w:rPr>
          <w:rStyle w:val="StyleUnderline"/>
          <w:highlight w:val="green"/>
        </w:rPr>
        <w:t>, as happened</w:t>
      </w:r>
      <w:r w:rsidRPr="00553AB0">
        <w:rPr>
          <w:rStyle w:val="StyleUnderline"/>
        </w:rPr>
        <w:t xml:space="preserve"> at the G-20 summit </w:t>
      </w:r>
      <w:r w:rsidRPr="00553AB0">
        <w:rPr>
          <w:rStyle w:val="StyleUnderline"/>
          <w:highlight w:val="green"/>
        </w:rPr>
        <w:t>after</w:t>
      </w:r>
      <w:r w:rsidRPr="00553AB0">
        <w:rPr>
          <w:rStyle w:val="StyleUnderline"/>
        </w:rPr>
        <w:t xml:space="preserve"> the </w:t>
      </w:r>
      <w:r w:rsidRPr="00553AB0">
        <w:rPr>
          <w:rStyle w:val="StyleUnderline"/>
          <w:highlight w:val="green"/>
        </w:rPr>
        <w:t>2008</w:t>
      </w:r>
      <w:r w:rsidRPr="00553AB0">
        <w:rPr>
          <w:rStyle w:val="StyleUnderline"/>
        </w:rPr>
        <w:t xml:space="preserve"> global financial crisis, or to combat common perils, as happened with the 2015 Paris Agreement</w:t>
      </w:r>
      <w:r w:rsidRPr="00553AB0">
        <w:t xml:space="preserve"> on climate change.</w:t>
      </w:r>
      <w:hyperlink r:id="rId13" w:anchor="fn-12859-25" w:history="1">
        <w:r w:rsidRPr="00553AB0">
          <w:rPr>
            <w:rStyle w:val="Hyperlink"/>
          </w:rPr>
          <w:t>25</w:t>
        </w:r>
      </w:hyperlink>
      <w:r w:rsidRPr="00553AB0">
        <w:t> </w:t>
      </w:r>
      <w:r w:rsidRPr="00553AB0">
        <w:rPr>
          <w:rStyle w:val="StyleUnderline"/>
        </w:rPr>
        <w:t xml:space="preserve">The latter was </w:t>
      </w:r>
      <w:r w:rsidRPr="00553AB0">
        <w:rPr>
          <w:rStyle w:val="StyleUnderline"/>
          <w:highlight w:val="green"/>
        </w:rPr>
        <w:t xml:space="preserve">made possible </w:t>
      </w:r>
      <w:r w:rsidRPr="00553AB0">
        <w:rPr>
          <w:rStyle w:val="Emphasis"/>
          <w:highlight w:val="green"/>
        </w:rPr>
        <w:t>not because of</w:t>
      </w:r>
      <w:r w:rsidRPr="00553AB0">
        <w:rPr>
          <w:rStyle w:val="Emphasis"/>
        </w:rPr>
        <w:t xml:space="preserve"> proactive U</w:t>
      </w:r>
      <w:r w:rsidRPr="00553AB0">
        <w:rPr>
          <w:rStyle w:val="Emphasis"/>
          <w:highlight w:val="green"/>
        </w:rPr>
        <w:t>.S. leadership</w:t>
      </w:r>
      <w:r w:rsidRPr="00553AB0">
        <w:rPr>
          <w:rStyle w:val="StyleUnderline"/>
          <w:highlight w:val="green"/>
        </w:rPr>
        <w:t xml:space="preserve"> but because of common understanding among</w:t>
      </w:r>
      <w:r w:rsidRPr="00553AB0">
        <w:rPr>
          <w:rStyle w:val="StyleUnderline"/>
        </w:rPr>
        <w:t xml:space="preserve"> the Western </w:t>
      </w:r>
      <w:r w:rsidRPr="00553AB0">
        <w:rPr>
          <w:rStyle w:val="StyleUnderline"/>
          <w:highlight w:val="green"/>
        </w:rPr>
        <w:t>nations</w:t>
      </w:r>
      <w:r w:rsidRPr="00553AB0">
        <w:rPr>
          <w:rStyle w:val="StyleUnderline"/>
        </w:rPr>
        <w:t>, the emerging powers (led by China), and civil society groups</w:t>
      </w:r>
      <w:r w:rsidRPr="00553AB0">
        <w:t xml:space="preserve">. Importantly, </w:t>
      </w:r>
      <w:r w:rsidRPr="00553AB0">
        <w:rPr>
          <w:rStyle w:val="StyleUnderline"/>
        </w:rPr>
        <w:t>the agreement avoided the traditional Western legalistic sanction-based approach in favor of a softer, voluntaristic approach</w:t>
      </w:r>
      <w:r w:rsidRPr="00553AB0">
        <w:t xml:space="preserve"> that is characteristic of the Association of Southeast Asian Nations.</w:t>
      </w:r>
    </w:p>
    <w:p w14:paraId="32EF10F2" w14:textId="77777777" w:rsidR="00585A4E" w:rsidRPr="00553AB0" w:rsidRDefault="00585A4E" w:rsidP="00585A4E">
      <w:r w:rsidRPr="00553AB0">
        <w:rPr>
          <w:rStyle w:val="Emphasis"/>
        </w:rPr>
        <w:t>A multiplex world is a G-Plus world</w:t>
      </w:r>
      <w:r w:rsidRPr="00553AB0">
        <w:rPr>
          <w:rStyle w:val="StyleUnderline"/>
        </w:rPr>
        <w:t>, featuring established and emerging powers</w:t>
      </w:r>
      <w:r w:rsidRPr="00553AB0">
        <w:t>, global and regional institutions and actors, states, social movements, corporations, private foundations, and various kinds of partnerships among them.</w:t>
      </w:r>
    </w:p>
    <w:p w14:paraId="1869F10D" w14:textId="77777777" w:rsidR="00585A4E" w:rsidRPr="00DC60A8" w:rsidRDefault="00585A4E" w:rsidP="00585A4E"/>
    <w:p w14:paraId="33515119" w14:textId="77777777" w:rsidR="00585A4E" w:rsidRPr="00D03B16" w:rsidRDefault="00585A4E" w:rsidP="00585A4E">
      <w:pPr>
        <w:pStyle w:val="Heading4"/>
      </w:pPr>
      <w:r>
        <w:t>Decline has popularized restraint – a bipartisan coalition formed to avoid the failures of liberal hegemony</w:t>
      </w:r>
    </w:p>
    <w:p w14:paraId="51A0E999" w14:textId="77777777" w:rsidR="00585A4E" w:rsidRPr="00D03B16" w:rsidRDefault="00585A4E" w:rsidP="00585A4E">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14" w:history="1">
        <w:r w:rsidRPr="00FE39F2">
          <w:rPr>
            <w:rStyle w:val="Hyperlink"/>
          </w:rPr>
          <w:t>https://www.foreignaffairs.com/articles/united-states/2021-08-24/strategies-restraint</w:t>
        </w:r>
      </w:hyperlink>
      <w:r>
        <w:t xml:space="preserve"> mvp</w:t>
      </w:r>
    </w:p>
    <w:p w14:paraId="252E714B" w14:textId="77777777" w:rsidR="00585A4E" w:rsidRDefault="00585A4E" w:rsidP="00585A4E">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01BD1481" w14:textId="77777777" w:rsidR="00585A4E" w:rsidRPr="00046EF7" w:rsidRDefault="00585A4E" w:rsidP="00585A4E">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r w:rsidRPr="00334959">
        <w:rPr>
          <w:rStyle w:val="StyleUnderline"/>
        </w:rPr>
        <w:t>States’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4DC84C90" w14:textId="77777777" w:rsidR="00585A4E" w:rsidRPr="00046EF7" w:rsidRDefault="00585A4E" w:rsidP="00585A4E">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182E16E5" w14:textId="77777777" w:rsidR="00585A4E" w:rsidRDefault="00585A4E" w:rsidP="00585A4E">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3B310CDC" w14:textId="77777777" w:rsidR="00585A4E" w:rsidRDefault="00585A4E" w:rsidP="00585A4E">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63C71A34" w14:textId="77777777" w:rsidR="00585A4E" w:rsidRDefault="00585A4E" w:rsidP="00585A4E">
      <w:r>
        <w:t>A DEBATE REBORN</w:t>
      </w:r>
    </w:p>
    <w:p w14:paraId="68452543" w14:textId="77777777" w:rsidR="00585A4E" w:rsidRDefault="00585A4E" w:rsidP="00585A4E">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3FB37C84" w14:textId="77777777" w:rsidR="00585A4E" w:rsidRDefault="00585A4E" w:rsidP="00585A4E">
      <w:r>
        <w:t>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takes into account critiques of recent U.S. foreign policy and rejects parts of the war on terrorism.</w:t>
      </w:r>
    </w:p>
    <w:p w14:paraId="63BCB37C" w14:textId="77777777" w:rsidR="00585A4E" w:rsidRDefault="00585A4E" w:rsidP="00585A4E">
      <w:r>
        <w:t>Because they are more aware of the limits of American power than their predecessors, advocates of this view are best described as liberal internationalists, rather than liberal interventionists. The scholars Mira Rapp-Hooper and Rebecca Lissner—both of whom now serve on the National Security Council—belong to this camp. As they wrote in these pages in 2019, “Rather than wasting its still considerable power on quixotic bids to restore the liberal order or remake the world in its own image, the United States should focus on what it can realistically achieve.”</w:t>
      </w:r>
    </w:p>
    <w:p w14:paraId="593E8C97" w14:textId="77777777" w:rsidR="00585A4E" w:rsidRDefault="00585A4E" w:rsidP="00585A4E">
      <w:r>
        <w:t>Restrainers have not offered a coherent alternative to today’s foreign policy.</w:t>
      </w:r>
    </w:p>
    <w:p w14:paraId="4FA44FF3" w14:textId="77777777" w:rsidR="00585A4E" w:rsidRDefault="00585A4E" w:rsidP="00585A4E">
      <w: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6D9C07F9" w14:textId="77777777" w:rsidR="00585A4E" w:rsidRDefault="00585A4E" w:rsidP="00585A4E">
      <w:r>
        <w:t>They also reject some of the core liberal components of the old consensus, spurning diplomacy and arms control, fetishizing sovereignty, and preferring American solutions to global problems over multilateral solutions. For them, the liberal order is a mirage. As Nadia Schadlow, a veteran of the Trump White House, wrote in these pages in 2020, “Washington must let go of old illusions, move past the myths of liberal internationalism, and reconsider its views about the nature of the world order.”</w:t>
      </w:r>
    </w:p>
    <w:p w14:paraId="15EACE7A" w14:textId="77777777" w:rsidR="00585A4E" w:rsidRDefault="00585A4E" w:rsidP="00585A4E">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6BFFCAE6" w14:textId="77777777" w:rsidR="00585A4E" w:rsidRDefault="00585A4E" w:rsidP="00585A4E">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4F17DCAE" w14:textId="77777777" w:rsidR="00585A4E" w:rsidRDefault="00585A4E" w:rsidP="00585A4E">
      <w:r>
        <w:t>RESTRAINT’S MOMENT</w:t>
      </w:r>
    </w:p>
    <w:p w14:paraId="6179D441" w14:textId="77777777" w:rsidR="00585A4E" w:rsidRDefault="00585A4E" w:rsidP="00585A4E">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19D0A1AD" w14:textId="77777777" w:rsidR="00585A4E" w:rsidRPr="00E03ACB" w:rsidRDefault="00585A4E" w:rsidP="00585A4E">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73D71813" w14:textId="77777777" w:rsidR="00585A4E" w:rsidRDefault="00585A4E" w:rsidP="00585A4E">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1DC393E1" w14:textId="77777777" w:rsidR="00585A4E" w:rsidRDefault="00585A4E" w:rsidP="00585A4E">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730CE5B1" w14:textId="77777777" w:rsidR="00585A4E" w:rsidRDefault="00585A4E" w:rsidP="00585A4E">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Gaetz of Florida, a Republican devotee of Trump.</w:t>
      </w:r>
      <w:r>
        <w:t xml:space="preserve"> </w:t>
      </w:r>
      <w:r w:rsidRPr="00B27E16">
        <w:rPr>
          <w:rStyle w:val="StyleUnderline"/>
          <w:highlight w:val="green"/>
        </w:rPr>
        <w:t>The transpartisan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50D4B807" w14:textId="77777777" w:rsidR="00585A4E" w:rsidRPr="00D03B16" w:rsidRDefault="00585A4E" w:rsidP="00585A4E">
      <w:pPr>
        <w:pStyle w:val="Heading4"/>
      </w:pPr>
      <w:r>
        <w:t>Biden’s not a hawk and is glad to see the end of foreign policy orthodoxy – he’s a pragmatic realist interested in stabilizing relations with peer competitors and reducing offshore commitments</w:t>
      </w:r>
    </w:p>
    <w:p w14:paraId="0BA4C0C9" w14:textId="77777777" w:rsidR="00585A4E" w:rsidRPr="00D03B16" w:rsidRDefault="00585A4E" w:rsidP="00585A4E">
      <w:r w:rsidRPr="00D03B16">
        <w:rPr>
          <w:rStyle w:val="Style13ptBold"/>
        </w:rPr>
        <w:t xml:space="preserve">Wertheim &amp; Shifrinson 21 </w:t>
      </w:r>
      <w:r>
        <w:t xml:space="preserve">JOSHUA SHIFRINSON is Associate Professor of International Relations at Boston University and the author of Rising Titans, Falling Giants: How Great Powers Exploit Power Shifts. STEPHEN WERTHEIM is Senior Fellow in the American Statecraft Program at the Carnegie Endowment for International Peace and the author of Tomorrow, the World: The Birth of U.S. Global Supremacy., 9-9-2021, "Biden the Realist," Foreign Affairs, </w:t>
      </w:r>
      <w:hyperlink r:id="rId15" w:history="1">
        <w:r w:rsidRPr="00FE39F2">
          <w:rPr>
            <w:rStyle w:val="Hyperlink"/>
          </w:rPr>
          <w:t>https://www.foreignaffairs.com/articles/united-states/2021-09-09/biden-realist</w:t>
        </w:r>
      </w:hyperlink>
      <w:r>
        <w:t xml:space="preserve"> mvp</w:t>
      </w:r>
    </w:p>
    <w:p w14:paraId="4A848322" w14:textId="77777777" w:rsidR="00585A4E" w:rsidRDefault="00585A4E" w:rsidP="00585A4E">
      <w:r>
        <w:t xml:space="preserve">But </w:t>
      </w:r>
      <w:r w:rsidRPr="00376C6F">
        <w:rPr>
          <w:rStyle w:val="StyleUnderline"/>
        </w:rPr>
        <w:t xml:space="preserve">Biden’s decision </w:t>
      </w:r>
      <w:r w:rsidRPr="00CD3D9B">
        <w:rPr>
          <w:rStyle w:val="StyleUnderline"/>
          <w:highlight w:val="green"/>
        </w:rPr>
        <w:t>to terminate the</w:t>
      </w:r>
      <w:r w:rsidRPr="00376C6F">
        <w:rPr>
          <w:rStyle w:val="StyleUnderline"/>
        </w:rPr>
        <w:t xml:space="preserve"> U.S. </w:t>
      </w:r>
      <w:r w:rsidRPr="00CD3D9B">
        <w:rPr>
          <w:rStyle w:val="StyleUnderline"/>
          <w:highlight w:val="green"/>
        </w:rPr>
        <w:t>war in Afghanistan</w:t>
      </w:r>
      <w:r w:rsidRPr="00376C6F">
        <w:rPr>
          <w:rStyle w:val="StyleUnderline"/>
        </w:rPr>
        <w:t xml:space="preserve"> has revealed another side of the United States’ 46th president</w:t>
      </w:r>
      <w:r>
        <w:t>. In ending the two-decades-long war,</w:t>
      </w:r>
      <w:r w:rsidRPr="00CD3D9B">
        <w:rPr>
          <w:rStyle w:val="StyleUnderline"/>
        </w:rPr>
        <w:t xml:space="preserve"> </w:t>
      </w:r>
      <w:r w:rsidRPr="00CD3D9B">
        <w:rPr>
          <w:rStyle w:val="StyleUnderline"/>
          <w:highlight w:val="green"/>
        </w:rPr>
        <w:t>Biden rejected every “liberal internationalist” premise</w:t>
      </w:r>
      <w:r w:rsidRPr="00376C6F">
        <w:rPr>
          <w:rStyle w:val="StyleUnderline"/>
        </w:rPr>
        <w:t xml:space="preserve"> of the enterprise, including the notion that building a democratic Afghanistan and transforming the region served U.S. interests or advanced universal values. He repeatedly argued that the United States had only one valid reason to use force there: to “get the terrorists who attacked us on 9/11” and might attack again. Once that objective had been achieved, the United States had no business waging war</w:t>
      </w:r>
      <w:r>
        <w:t>. It was for “the Afghan people alone to decide their future,” he said, including whether they would live in a Western-style democracy or under Taliban rule.</w:t>
      </w:r>
    </w:p>
    <w:p w14:paraId="58A79E52" w14:textId="77777777" w:rsidR="00585A4E" w:rsidRDefault="00585A4E" w:rsidP="00585A4E">
      <w:r w:rsidRPr="00CD3D9B">
        <w:rPr>
          <w:rStyle w:val="StyleUnderline"/>
          <w:highlight w:val="green"/>
        </w:rPr>
        <w:t>The Taliban’s</w:t>
      </w:r>
      <w:r w:rsidRPr="00376C6F">
        <w:rPr>
          <w:rStyle w:val="StyleUnderline"/>
        </w:rPr>
        <w:t xml:space="preserve"> swift </w:t>
      </w:r>
      <w:r w:rsidRPr="00CD3D9B">
        <w:rPr>
          <w:rStyle w:val="StyleUnderline"/>
          <w:highlight w:val="green"/>
        </w:rPr>
        <w:t>takeover</w:t>
      </w:r>
      <w:r w:rsidRPr="00376C6F">
        <w:rPr>
          <w:rStyle w:val="StyleUnderline"/>
        </w:rPr>
        <w:t xml:space="preserve">, far from changing Biden’s mind, seems to have only </w:t>
      </w:r>
      <w:r w:rsidRPr="00CD3D9B">
        <w:rPr>
          <w:rStyle w:val="StyleUnderline"/>
          <w:highlight w:val="green"/>
        </w:rPr>
        <w:t>affirmed his views about the limits of</w:t>
      </w:r>
      <w:r w:rsidRPr="00376C6F">
        <w:rPr>
          <w:rStyle w:val="StyleUnderline"/>
        </w:rPr>
        <w:t xml:space="preserve"> U.S. </w:t>
      </w:r>
      <w:r w:rsidRPr="00CD3D9B">
        <w:rPr>
          <w:rStyle w:val="StyleUnderline"/>
          <w:highlight w:val="green"/>
        </w:rPr>
        <w:t>military power</w:t>
      </w:r>
      <w:r w:rsidRPr="00376C6F">
        <w:rPr>
          <w:rStyle w:val="StyleUnderline"/>
        </w:rPr>
        <w:t xml:space="preserve">—in Afghanistan and </w:t>
      </w:r>
      <w:r w:rsidRPr="00CD3D9B">
        <w:rPr>
          <w:rStyle w:val="StyleUnderline"/>
          <w:highlight w:val="green"/>
        </w:rPr>
        <w:t>elsewhere.</w:t>
      </w:r>
      <w:r w:rsidRPr="00376C6F">
        <w:rPr>
          <w:rStyle w:val="StyleUnderline"/>
        </w:rPr>
        <w:t xml:space="preserve"> Ending the war was “about </w:t>
      </w:r>
      <w:r w:rsidRPr="00CD3D9B">
        <w:rPr>
          <w:rStyle w:val="StyleUnderline"/>
          <w:highlight w:val="green"/>
        </w:rPr>
        <w:t>ending an era of</w:t>
      </w:r>
      <w:r w:rsidRPr="00376C6F">
        <w:rPr>
          <w:rStyle w:val="StyleUnderline"/>
        </w:rPr>
        <w:t xml:space="preserve"> major </w:t>
      </w:r>
      <w:r w:rsidRPr="00CD3D9B">
        <w:rPr>
          <w:rStyle w:val="StyleUnderline"/>
          <w:highlight w:val="green"/>
        </w:rPr>
        <w:t>military operations to remake</w:t>
      </w:r>
      <w:r w:rsidRPr="00376C6F">
        <w:rPr>
          <w:rStyle w:val="StyleUnderline"/>
        </w:rPr>
        <w:t xml:space="preserve"> other </w:t>
      </w:r>
      <w:r w:rsidRPr="00CD3D9B">
        <w:rPr>
          <w:rStyle w:val="StyleUnderline"/>
          <w:highlight w:val="green"/>
        </w:rPr>
        <w:t>countries</w:t>
      </w:r>
      <w:r w:rsidRPr="00376C6F">
        <w:rPr>
          <w:rStyle w:val="StyleUnderline"/>
        </w:rPr>
        <w:t xml:space="preserve">,” he said </w:t>
      </w:r>
      <w:r>
        <w:t>after the last U.S. soldier left Afghanistan.</w:t>
      </w:r>
    </w:p>
    <w:p w14:paraId="31718A01" w14:textId="77777777" w:rsidR="00585A4E" w:rsidRDefault="00585A4E" w:rsidP="00585A4E">
      <w:r>
        <w:t xml:space="preserve">All this might surprise those who detect a “Biden doctrine” aiming to assert American power and defend democracy across the globe. Yet </w:t>
      </w:r>
      <w:r w:rsidRPr="00376C6F">
        <w:rPr>
          <w:rStyle w:val="StyleUnderline"/>
        </w:rPr>
        <w:t>the Biden who terminated the United States’ longest war has been hiding in plain sight.</w:t>
      </w:r>
      <w:r>
        <w:t xml:space="preserve"> Throughout his career, </w:t>
      </w:r>
      <w:r w:rsidRPr="00376C6F">
        <w:rPr>
          <w:rStyle w:val="StyleUnderline"/>
        </w:rPr>
        <w:t>Biden has put the pragmatic pursuit of national security over foreign policy orthodoxy</w:t>
      </w:r>
      <w:r>
        <w:t>. For more than a decade, that calculus has made him a critic of regime-change wars and other efforts to promote American values by military force.</w:t>
      </w:r>
    </w:p>
    <w:p w14:paraId="6BC81683" w14:textId="77777777" w:rsidR="00585A4E" w:rsidRDefault="00585A4E" w:rsidP="00585A4E">
      <w:r>
        <w:t xml:space="preserve">Although his predecessor, Donald </w:t>
      </w:r>
      <w:r w:rsidRPr="00917D26">
        <w:rPr>
          <w:rStyle w:val="StyleUnderline"/>
          <w:highlight w:val="green"/>
        </w:rPr>
        <w:t>Trump, gave voice to similar impulses</w:t>
      </w:r>
      <w:r>
        <w:t xml:space="preserve">, it is </w:t>
      </w:r>
      <w:r w:rsidRPr="00917D26">
        <w:rPr>
          <w:rStyle w:val="StyleUnderline"/>
          <w:highlight w:val="green"/>
        </w:rPr>
        <w:t>Biden</w:t>
      </w:r>
      <w:r w:rsidRPr="00376C6F">
        <w:rPr>
          <w:rStyle w:val="StyleUnderline"/>
        </w:rPr>
        <w:t xml:space="preserve"> </w:t>
      </w:r>
      <w:r>
        <w:t xml:space="preserve">who </w:t>
      </w:r>
      <w:r w:rsidRPr="00917D26">
        <w:rPr>
          <w:rStyle w:val="StyleUnderline"/>
          <w:highlight w:val="green"/>
        </w:rPr>
        <w:t>offers a more coherent</w:t>
      </w:r>
      <w:r w:rsidRPr="00376C6F">
        <w:rPr>
          <w:rStyle w:val="StyleUnderline"/>
        </w:rPr>
        <w:t xml:space="preserve"> version of </w:t>
      </w:r>
      <w:r w:rsidRPr="00917D26">
        <w:rPr>
          <w:rStyle w:val="StyleUnderline"/>
          <w:highlight w:val="green"/>
        </w:rPr>
        <w:t>pragmatic realism</w:t>
      </w:r>
      <w:r>
        <w:t xml:space="preserve">—a mode of thought that prizes the advancement of tangible U.S. interests, expects other states to follow their own interests, and changes course to get what the United States needs in a competitive world. </w:t>
      </w:r>
      <w:r w:rsidRPr="00917D26">
        <w:rPr>
          <w:rStyle w:val="StyleUnderline"/>
        </w:rPr>
        <w:t xml:space="preserve">If Biden continues to apply this vision, he will deliver a welcome change from decades of overassertive U.S. foreign policy </w:t>
      </w:r>
      <w:r w:rsidRPr="00917D26">
        <w:t>that</w:t>
      </w:r>
      <w:r>
        <w:t xml:space="preserve"> has squandered lives and resources in pursuit of unachievable goals.</w:t>
      </w:r>
    </w:p>
    <w:p w14:paraId="76148ABC" w14:textId="77777777" w:rsidR="00585A4E" w:rsidRDefault="00585A4E" w:rsidP="00585A4E">
      <w:r>
        <w:t>LEARNING FROM EXPERIENCE</w:t>
      </w:r>
    </w:p>
    <w:p w14:paraId="0D1B44E9" w14:textId="77777777" w:rsidR="00585A4E" w:rsidRDefault="00585A4E" w:rsidP="00585A4E">
      <w:r>
        <w:t>Since entering the Senate in 1973, Biden has stood out for adapting his foreign policy views to changing domestic and international circumstances. He struck a moderate line early in his national political career when confronted with Americans’ weariness with the war in Vietnam in the 1970s and mounting tensions with the Soviet Union in the 1980s. He opposed sending additional military aid to South Vietnam in 1975 as North Vietnam launched its final offensive. And when President Ronald Reagan launched a massive military buildup to increase pressure on the Soviet Union, he voted against many of the administration’s top priorities.</w:t>
      </w:r>
    </w:p>
    <w:p w14:paraId="6A2F66CC" w14:textId="77777777" w:rsidR="00585A4E" w:rsidRDefault="00585A4E" w:rsidP="00585A4E">
      <w:r>
        <w:t xml:space="preserve">Notably, </w:t>
      </w:r>
      <w:r w:rsidRPr="00376C6F">
        <w:rPr>
          <w:rStyle w:val="StyleUnderline"/>
        </w:rPr>
        <w:t xml:space="preserve">Biden </w:t>
      </w:r>
      <w:r w:rsidRPr="00917D26">
        <w:rPr>
          <w:rStyle w:val="StyleUnderline"/>
          <w:highlight w:val="green"/>
        </w:rPr>
        <w:t>voted against the</w:t>
      </w:r>
      <w:r w:rsidRPr="00376C6F">
        <w:rPr>
          <w:rStyle w:val="StyleUnderline"/>
        </w:rPr>
        <w:t xml:space="preserve"> 1991 </w:t>
      </w:r>
      <w:r w:rsidRPr="00917D26">
        <w:rPr>
          <w:rStyle w:val="StyleUnderline"/>
          <w:highlight w:val="green"/>
        </w:rPr>
        <w:t>Gulf War</w:t>
      </w:r>
      <w:r w:rsidRPr="00376C6F">
        <w:rPr>
          <w:rStyle w:val="StyleUnderline"/>
        </w:rPr>
        <w:t xml:space="preserve"> against Iraq.</w:t>
      </w:r>
      <w:r>
        <w:t xml:space="preserve"> “What vital interests of the United States justify sending Americans to their deaths in the sands of Saudi Arabia?” he asked. </w:t>
      </w:r>
      <w:r w:rsidRPr="00376C6F">
        <w:rPr>
          <w:rStyle w:val="StyleUnderline"/>
        </w:rPr>
        <w:t>He</w:t>
      </w:r>
      <w:r>
        <w:t xml:space="preserve"> also </w:t>
      </w:r>
      <w:r w:rsidRPr="00376C6F">
        <w:rPr>
          <w:rStyle w:val="StyleUnderline"/>
        </w:rPr>
        <w:t>worried that U.S. troops would unfairly shoulder most of the casualties</w:t>
      </w:r>
      <w:r>
        <w:t xml:space="preserve"> and that “the enmity of the Arab world” would be directed toward the United States.</w:t>
      </w:r>
    </w:p>
    <w:p w14:paraId="37879D3E" w14:textId="77777777" w:rsidR="00585A4E" w:rsidRDefault="00585A4E" w:rsidP="00585A4E">
      <w:r>
        <w:t>Biden’s views shifted, however, after the Soviet Union collapsed and the United States attained unipolar dominance. As the ranking Democrat on the Senate Foreign Relations Committee, Biden emerged as a leading proponent of enlarging NATO—a policy that created new, open-ended security commitments for the United States at the time when the “vital interests” involved were highly debatable. He contended that enlargement would guarantee “another 50 years of peace” in Europe as well as redress the “historical injustice” of Stalinist domination in Eastern Europe. Recanting his opposition to the earlier Gulf War, Biden championed U.S.-led military intervention against Serbia in the Bosnian war and the Kosovo crisis. After the 9/11 attacks, Biden voted to authorize the war in Afghanistan and, with some reservations, the war in Iraq. One week into the United States’ “shock and awe” campaign, he expressed hope that the invasion would “put Iraq on the path to a pluralistic and democratic society.”</w:t>
      </w:r>
    </w:p>
    <w:p w14:paraId="68A81409" w14:textId="77777777" w:rsidR="00585A4E" w:rsidRDefault="00585A4E" w:rsidP="00585A4E">
      <w:r>
        <w:t xml:space="preserve">Yet once the wars faltered, </w:t>
      </w:r>
      <w:r w:rsidRPr="00376C6F">
        <w:rPr>
          <w:rStyle w:val="StyleUnderline"/>
        </w:rPr>
        <w:t>Biden adapted again</w:t>
      </w:r>
      <w:r>
        <w:t xml:space="preserve">. In the face of insurgencies in Afghanistan and Iraq, </w:t>
      </w:r>
      <w:r w:rsidRPr="00376C6F">
        <w:rPr>
          <w:rStyle w:val="StyleUnderline"/>
        </w:rPr>
        <w:t xml:space="preserve">he </w:t>
      </w:r>
      <w:r w:rsidRPr="00917D26">
        <w:rPr>
          <w:rStyle w:val="StyleUnderline"/>
          <w:highlight w:val="green"/>
        </w:rPr>
        <w:t>grew skeptical of</w:t>
      </w:r>
      <w:r>
        <w:t xml:space="preserve"> both </w:t>
      </w:r>
      <w:r w:rsidRPr="00376C6F">
        <w:rPr>
          <w:rStyle w:val="StyleUnderline"/>
        </w:rPr>
        <w:t xml:space="preserve">U.S. </w:t>
      </w:r>
      <w:r w:rsidRPr="00917D26">
        <w:rPr>
          <w:rStyle w:val="StyleUnderline"/>
          <w:highlight w:val="green"/>
        </w:rPr>
        <w:t>state-building</w:t>
      </w:r>
      <w:r w:rsidRPr="00376C6F">
        <w:rPr>
          <w:rStyle w:val="StyleUnderline"/>
        </w:rPr>
        <w:t xml:space="preserve"> missions</w:t>
      </w:r>
      <w:r>
        <w:t xml:space="preserve">. In 2006, Biden put forward his most distinctive foreign policy proposal to that point: he advocated dividing Iraq into a federal system along sectarian lines, paving the way for the U.S. military’s withdrawal from the country. Without acquiring an antiwar reputation, Biden was looking for an exit from Iraq. Accordingly, </w:t>
      </w:r>
      <w:r w:rsidRPr="00376C6F">
        <w:rPr>
          <w:rStyle w:val="StyleUnderline"/>
        </w:rPr>
        <w:t xml:space="preserve">he </w:t>
      </w:r>
      <w:r w:rsidRPr="00917D26">
        <w:rPr>
          <w:rStyle w:val="StyleUnderline"/>
          <w:highlight w:val="green"/>
        </w:rPr>
        <w:t>bluntly opposed the</w:t>
      </w:r>
      <w:r w:rsidRPr="00376C6F">
        <w:rPr>
          <w:rStyle w:val="StyleUnderline"/>
        </w:rPr>
        <w:t xml:space="preserve"> U.S. “</w:t>
      </w:r>
      <w:r w:rsidRPr="00917D26">
        <w:rPr>
          <w:rStyle w:val="StyleUnderline"/>
          <w:highlight w:val="green"/>
        </w:rPr>
        <w:t>surge</w:t>
      </w:r>
      <w:r w:rsidRPr="00376C6F">
        <w:rPr>
          <w:rStyle w:val="StyleUnderline"/>
        </w:rPr>
        <w:t xml:space="preserve">” of troops </w:t>
      </w:r>
      <w:r w:rsidRPr="00917D26">
        <w:rPr>
          <w:rStyle w:val="StyleUnderline"/>
          <w:highlight w:val="green"/>
        </w:rPr>
        <w:t>in</w:t>
      </w:r>
      <w:r w:rsidRPr="00376C6F">
        <w:rPr>
          <w:rStyle w:val="StyleUnderline"/>
        </w:rPr>
        <w:t xml:space="preserve">to </w:t>
      </w:r>
      <w:r w:rsidRPr="00917D26">
        <w:rPr>
          <w:rStyle w:val="StyleUnderline"/>
          <w:highlight w:val="green"/>
        </w:rPr>
        <w:t>Iraq</w:t>
      </w:r>
      <w:r>
        <w:t xml:space="preserve"> when it was first floated in 2006, describing it as “the absolute wrong strategy.”</w:t>
      </w:r>
    </w:p>
    <w:p w14:paraId="1315862C" w14:textId="77777777" w:rsidR="00585A4E" w:rsidRDefault="00585A4E" w:rsidP="00585A4E">
      <w:r>
        <w:t>Biden has consistently put the pragmatic pursuit of U.S. national security over foreign policy orthodoxy.</w:t>
      </w:r>
    </w:p>
    <w:p w14:paraId="3BC904DA" w14:textId="77777777" w:rsidR="00585A4E" w:rsidRDefault="00585A4E" w:rsidP="00585A4E">
      <w:r>
        <w:t xml:space="preserve">Biden’s opposition to large wars with inflated goals only deepened as vice president. </w:t>
      </w:r>
      <w:r w:rsidRPr="00376C6F">
        <w:rPr>
          <w:rStyle w:val="StyleUnderline"/>
        </w:rPr>
        <w:t xml:space="preserve">He was </w:t>
      </w:r>
      <w:r w:rsidRPr="00917D26">
        <w:rPr>
          <w:rStyle w:val="StyleUnderline"/>
          <w:highlight w:val="green"/>
        </w:rPr>
        <w:t>nearly alone</w:t>
      </w:r>
      <w:r w:rsidRPr="00376C6F">
        <w:rPr>
          <w:rStyle w:val="StyleUnderline"/>
        </w:rPr>
        <w:t xml:space="preserve"> among President Barack Obama’s senior advisers </w:t>
      </w:r>
      <w:r w:rsidRPr="00917D26">
        <w:rPr>
          <w:rStyle w:val="StyleUnderline"/>
          <w:highlight w:val="green"/>
        </w:rPr>
        <w:t>in dissenting from the</w:t>
      </w:r>
      <w:r>
        <w:t xml:space="preserve"> administration’s </w:t>
      </w:r>
      <w:r w:rsidRPr="00376C6F">
        <w:rPr>
          <w:rStyle w:val="StyleUnderline"/>
        </w:rPr>
        <w:t xml:space="preserve">decision to </w:t>
      </w:r>
      <w:r w:rsidRPr="00917D26">
        <w:rPr>
          <w:rStyle w:val="StyleUnderline"/>
          <w:highlight w:val="green"/>
        </w:rPr>
        <w:t>surge</w:t>
      </w:r>
      <w:r w:rsidRPr="00376C6F">
        <w:rPr>
          <w:rStyle w:val="StyleUnderline"/>
        </w:rPr>
        <w:t xml:space="preserve"> U.S. forces </w:t>
      </w:r>
      <w:r w:rsidRPr="00917D26">
        <w:rPr>
          <w:rStyle w:val="StyleUnderline"/>
          <w:highlight w:val="green"/>
        </w:rPr>
        <w:t>in</w:t>
      </w:r>
      <w:r w:rsidRPr="00376C6F">
        <w:rPr>
          <w:rStyle w:val="StyleUnderline"/>
        </w:rPr>
        <w:t xml:space="preserve">to </w:t>
      </w:r>
      <w:r w:rsidRPr="00917D26">
        <w:rPr>
          <w:rStyle w:val="StyleUnderline"/>
          <w:highlight w:val="green"/>
        </w:rPr>
        <w:t>Afghanistan</w:t>
      </w:r>
      <w:r>
        <w:t xml:space="preserve"> </w:t>
      </w:r>
      <w:r w:rsidRPr="00376C6F">
        <w:rPr>
          <w:rStyle w:val="StyleUnderline"/>
        </w:rPr>
        <w:t>from 2009 to 2011</w:t>
      </w:r>
      <w:r>
        <w:t>. Biden reasoned that the U.S.-backed Afghan government had insuperable flaws that made a complete victory over the Taliban insurgency impossible. He instead counseled a narrow counterterrorism mission targeting al Qaeda and related groups.</w:t>
      </w:r>
    </w:p>
    <w:p w14:paraId="29CBE1E2" w14:textId="77777777" w:rsidR="00585A4E" w:rsidRDefault="00585A4E" w:rsidP="00585A4E">
      <w:r w:rsidRPr="00376C6F">
        <w:rPr>
          <w:rStyle w:val="StyleUnderline"/>
        </w:rPr>
        <w:t xml:space="preserve">It is possible </w:t>
      </w:r>
      <w:r w:rsidRPr="00917D26">
        <w:rPr>
          <w:rStyle w:val="StyleUnderline"/>
          <w:highlight w:val="green"/>
        </w:rPr>
        <w:t>Biden wanted to go even further</w:t>
      </w:r>
      <w:r>
        <w:t xml:space="preserve">. In his diary, </w:t>
      </w:r>
      <w:r w:rsidRPr="00376C6F">
        <w:rPr>
          <w:rStyle w:val="StyleUnderline"/>
        </w:rPr>
        <w:t>U.S. envoy Richard Holbrooke recounted</w:t>
      </w:r>
      <w:r>
        <w:t xml:space="preserve"> that </w:t>
      </w:r>
      <w:r w:rsidRPr="00376C6F">
        <w:rPr>
          <w:rStyle w:val="StyleUnderline"/>
        </w:rPr>
        <w:t>Biden wanted to withdraw from Afghanistan entirely</w:t>
      </w:r>
      <w:r>
        <w:t>. During one particularly contentious debate, Holbrooke recounted Biden yelling, “I am not sending my boy back there to risk his life on behalf of women’s rights!” Advancing liberal values at gunpoint, he explained, “just won’t work, that’s not what [U.S. troops are] there for.”</w:t>
      </w:r>
    </w:p>
    <w:p w14:paraId="0DA567E8" w14:textId="77777777" w:rsidR="00585A4E" w:rsidRDefault="00585A4E" w:rsidP="00585A4E">
      <w:r>
        <w:t xml:space="preserve">Biden also appears to have been a voice of caution within the Obama administration on other foreign policy debates. He expressed concern about launching the 2011 Navy SEAL raid that ultimately killed Osama bin Laden, suggesting that the United States gather additional intelligence before taking a step that could imperil relations with Pakistan. </w:t>
      </w:r>
      <w:r w:rsidRPr="00376C6F">
        <w:rPr>
          <w:rStyle w:val="StyleUnderline"/>
        </w:rPr>
        <w:t xml:space="preserve">Biden </w:t>
      </w:r>
      <w:r>
        <w:t xml:space="preserve">also claims to have </w:t>
      </w:r>
      <w:r w:rsidRPr="00917D26">
        <w:rPr>
          <w:rStyle w:val="StyleUnderline"/>
          <w:highlight w:val="green"/>
        </w:rPr>
        <w:t>opposed the bombing of Libya</w:t>
      </w:r>
      <w:r>
        <w:t xml:space="preserve"> that same year. At the time</w:t>
      </w:r>
      <w:r w:rsidRPr="00376C6F">
        <w:rPr>
          <w:rStyle w:val="StyleUnderline"/>
        </w:rPr>
        <w:t xml:space="preserve">, he publicly </w:t>
      </w:r>
      <w:r w:rsidRPr="00917D26">
        <w:rPr>
          <w:rStyle w:val="StyleUnderline"/>
          <w:highlight w:val="green"/>
        </w:rPr>
        <w:t>urged</w:t>
      </w:r>
      <w:r w:rsidRPr="00376C6F">
        <w:rPr>
          <w:rStyle w:val="StyleUnderline"/>
        </w:rPr>
        <w:t xml:space="preserve"> U.S. </w:t>
      </w:r>
      <w:r w:rsidRPr="00917D26">
        <w:rPr>
          <w:rStyle w:val="StyleUnderline"/>
          <w:highlight w:val="green"/>
        </w:rPr>
        <w:t>NATO allies to take over the mission</w:t>
      </w:r>
      <w:r>
        <w:t xml:space="preserve"> from the United States. “We can’t do it all,” Biden said, underscoring that Libya was peripheral to “our strategic interest” in the region.</w:t>
      </w:r>
    </w:p>
    <w:p w14:paraId="1D8FE9BA" w14:textId="77777777" w:rsidR="00585A4E" w:rsidRPr="00376C6F" w:rsidRDefault="00585A4E" w:rsidP="00585A4E">
      <w:pPr>
        <w:rPr>
          <w:rStyle w:val="StyleUnderline"/>
        </w:rPr>
      </w:pPr>
      <w:r>
        <w:t xml:space="preserve">To Biden’s critics, his shifts on foreign policy no doubt seem opportunistic. His supporters, meanwhile, can herald his willingness to learn from experience. But Biden’s trajectory from Cold War moderate to liberal-hegemony enthusiast to nation-building skeptic contains a through line: </w:t>
      </w:r>
      <w:r w:rsidRPr="00376C6F">
        <w:rPr>
          <w:rStyle w:val="StyleUnderline"/>
        </w:rPr>
        <w:t>he has always regarded U.S. security as the paramount basis of foreign policy, and</w:t>
      </w:r>
      <w:r>
        <w:t xml:space="preserve"> has been willing to reassess how to advance American interests in light of new conditions and stubborn realities. And </w:t>
      </w:r>
      <w:r w:rsidRPr="00917D26">
        <w:rPr>
          <w:rStyle w:val="StyleUnderline"/>
          <w:highlight w:val="green"/>
        </w:rPr>
        <w:t>this pragmatic realism may augur</w:t>
      </w:r>
      <w:r w:rsidRPr="00376C6F">
        <w:rPr>
          <w:rStyle w:val="StyleUnderline"/>
        </w:rPr>
        <w:t xml:space="preserve"> even more </w:t>
      </w:r>
      <w:r w:rsidRPr="00917D26">
        <w:rPr>
          <w:rStyle w:val="StyleUnderline"/>
          <w:highlight w:val="green"/>
        </w:rPr>
        <w:t>sweeping changes to American foreign policy</w:t>
      </w:r>
      <w:r w:rsidRPr="00376C6F">
        <w:rPr>
          <w:rStyle w:val="StyleUnderline"/>
        </w:rPr>
        <w:t xml:space="preserve"> now that he resides </w:t>
      </w:r>
      <w:r w:rsidRPr="00917D26">
        <w:rPr>
          <w:rStyle w:val="StyleUnderline"/>
          <w:highlight w:val="green"/>
        </w:rPr>
        <w:t>in the White House.</w:t>
      </w:r>
    </w:p>
    <w:p w14:paraId="3506521F" w14:textId="77777777" w:rsidR="00585A4E" w:rsidRDefault="00585A4E" w:rsidP="00585A4E">
      <w:r>
        <w:t>AFTER AFGHANISTAN</w:t>
      </w:r>
    </w:p>
    <w:p w14:paraId="4E894906" w14:textId="77777777" w:rsidR="00585A4E" w:rsidRDefault="00585A4E" w:rsidP="00585A4E">
      <w:r w:rsidRPr="00046EF7">
        <w:rPr>
          <w:rStyle w:val="StyleUnderline"/>
        </w:rPr>
        <w:t>Afghanistan represents the starkest example of Biden’s pragmatic realist streak.</w:t>
      </w:r>
      <w:r>
        <w:t xml:space="preserve"> He ended the war swiftly after concluding that doing so would benefit the United States, heeding the strong preference of the U.S. public and </w:t>
      </w:r>
      <w:r w:rsidRPr="00046EF7">
        <w:rPr>
          <w:rStyle w:val="StyleUnderline"/>
        </w:rPr>
        <w:t>resisting pressure from the Pentagon and many foreign policy elites</w:t>
      </w:r>
      <w:r>
        <w:t xml:space="preserve"> to renew the U.S. state-building project. In justifying his decision, Biden insisted that U.S. service members should be sent into combat only to defend the United States. As an animated Biden told an interviewer during his presidential campaign, “The responsibility I have is to protect America’s national self-interest and not put our women and men in harm’s way to try to solve every single problem in the world by use of force.”</w:t>
      </w:r>
    </w:p>
    <w:p w14:paraId="03C35C40" w14:textId="77777777" w:rsidR="00585A4E" w:rsidRDefault="00585A4E" w:rsidP="00585A4E">
      <w:r w:rsidRPr="00046EF7">
        <w:rPr>
          <w:rStyle w:val="StyleUnderline"/>
        </w:rPr>
        <w:t xml:space="preserve">Afghanistan may be just the beginning. </w:t>
      </w:r>
      <w:r w:rsidRPr="00917D26">
        <w:rPr>
          <w:rStyle w:val="StyleUnderline"/>
          <w:highlight w:val="green"/>
        </w:rPr>
        <w:t>Biden</w:t>
      </w:r>
      <w:r w:rsidRPr="00046EF7">
        <w:rPr>
          <w:rStyle w:val="StyleUnderline"/>
        </w:rPr>
        <w:t xml:space="preserve"> has ordered the Defense Department to </w:t>
      </w:r>
      <w:r w:rsidRPr="00917D26">
        <w:rPr>
          <w:rStyle w:val="StyleUnderline"/>
          <w:highlight w:val="green"/>
        </w:rPr>
        <w:t>conduct a “global posture review” of</w:t>
      </w:r>
      <w:r w:rsidRPr="00046EF7">
        <w:rPr>
          <w:rStyle w:val="StyleUnderline"/>
        </w:rPr>
        <w:t xml:space="preserve"> the United States’ </w:t>
      </w:r>
      <w:r w:rsidRPr="00917D26">
        <w:rPr>
          <w:rStyle w:val="StyleUnderline"/>
          <w:highlight w:val="green"/>
        </w:rPr>
        <w:t>forward deployments</w:t>
      </w:r>
      <w:r>
        <w:t xml:space="preserve">. If the review acts on the insight of General Mark Milley, the chairman of the joint chiefs of staff, that many existing deployments were “developed during the Cold War,” </w:t>
      </w:r>
      <w:r w:rsidRPr="00046EF7">
        <w:rPr>
          <w:rStyle w:val="StyleUnderline"/>
        </w:rPr>
        <w:t xml:space="preserve">it could </w:t>
      </w:r>
      <w:r w:rsidRPr="00917D26">
        <w:rPr>
          <w:rStyle w:val="StyleUnderline"/>
          <w:highlight w:val="green"/>
        </w:rPr>
        <w:t>recommend a significant restructuring of the</w:t>
      </w:r>
      <w:r w:rsidRPr="00046EF7">
        <w:rPr>
          <w:rStyle w:val="StyleUnderline"/>
        </w:rPr>
        <w:t xml:space="preserve"> U.S. </w:t>
      </w:r>
      <w:r w:rsidRPr="00917D26">
        <w:rPr>
          <w:rStyle w:val="StyleUnderline"/>
          <w:highlight w:val="green"/>
        </w:rPr>
        <w:t>military</w:t>
      </w:r>
      <w:r w:rsidRPr="00046EF7">
        <w:rPr>
          <w:rStyle w:val="StyleUnderline"/>
        </w:rPr>
        <w:t xml:space="preserve"> footprint</w:t>
      </w:r>
      <w:r>
        <w:t xml:space="preserve">. </w:t>
      </w:r>
      <w:r w:rsidRPr="00046EF7">
        <w:rPr>
          <w:rStyle w:val="StyleUnderline"/>
        </w:rPr>
        <w:t>The administration has already signaled its intention to “right-size” the U.S. military presence in the Middle East and has recently begun</w:t>
      </w:r>
      <w:r>
        <w:t xml:space="preserve"> that process by </w:t>
      </w:r>
      <w:r w:rsidRPr="00046EF7">
        <w:rPr>
          <w:rStyle w:val="StyleUnderline"/>
        </w:rPr>
        <w:t>pulling antimissile systems out of Iraq, Jordan, Kuwait, and Saudi Arabia. Biden may</w:t>
      </w:r>
      <w:r>
        <w:t xml:space="preserve"> also </w:t>
      </w:r>
      <w:r w:rsidRPr="00046EF7">
        <w:rPr>
          <w:rStyle w:val="StyleUnderline"/>
        </w:rPr>
        <w:t>become the first president in three decades to avoid the enlargement of NATO</w:t>
      </w:r>
      <w:r>
        <w:t>: he has soft-pedaled talk of extending NATO membership to Ukraine, although he has continued to send military aid to the country.</w:t>
      </w:r>
    </w:p>
    <w:p w14:paraId="78B6BA65" w14:textId="77777777" w:rsidR="00585A4E" w:rsidRDefault="00585A4E" w:rsidP="00585A4E">
      <w:r>
        <w:t xml:space="preserve">To be sure, Biden has often framed U.S. relations with China and Russia in ideological terms. He has vowed to disprove the notion that “autocracy is the wave of the future” by demonstrating the continued vitality of American democratic institutions. Yet Biden’s actual policies toward the two powers betray his pragmatic bent. </w:t>
      </w:r>
      <w:r w:rsidRPr="00046EF7">
        <w:rPr>
          <w:rStyle w:val="StyleUnderline"/>
        </w:rPr>
        <w:t xml:space="preserve">Rather than merge the countries into a single specter of an authoritarian menace, Biden has </w:t>
      </w:r>
      <w:r w:rsidRPr="00917D26">
        <w:rPr>
          <w:rStyle w:val="StyleUnderline"/>
          <w:highlight w:val="green"/>
        </w:rPr>
        <w:t>prioritized competition with</w:t>
      </w:r>
      <w:r w:rsidRPr="00046EF7">
        <w:rPr>
          <w:rStyle w:val="StyleUnderline"/>
        </w:rPr>
        <w:t xml:space="preserve"> a rising </w:t>
      </w:r>
      <w:r w:rsidRPr="00917D26">
        <w:rPr>
          <w:rStyle w:val="StyleUnderline"/>
          <w:highlight w:val="green"/>
        </w:rPr>
        <w:t>China well above</w:t>
      </w:r>
      <w:r w:rsidRPr="00046EF7">
        <w:rPr>
          <w:rStyle w:val="StyleUnderline"/>
        </w:rPr>
        <w:t xml:space="preserve"> that with </w:t>
      </w:r>
      <w:r w:rsidRPr="00917D26">
        <w:rPr>
          <w:rStyle w:val="StyleUnderline"/>
          <w:highlight w:val="green"/>
        </w:rPr>
        <w:t>a weaker Russia</w:t>
      </w:r>
      <w:r w:rsidRPr="00046EF7">
        <w:rPr>
          <w:rStyle w:val="StyleUnderline"/>
        </w:rPr>
        <w:t xml:space="preserve">. He has aimed to establish a “stable and predictable relationship” with the latter, an approach that seeks to limit bilateral tensions </w:t>
      </w:r>
      <w:r>
        <w:t>and potentially enable the United States to focus on counterbalancing China.</w:t>
      </w:r>
    </w:p>
    <w:p w14:paraId="1519A8E8" w14:textId="77777777" w:rsidR="00585A4E" w:rsidRDefault="00585A4E" w:rsidP="00585A4E">
      <w:r>
        <w:t>If Biden continues to apply this vision, he will deliver a welcome change from decades of overassertive U.S. foreign policy.</w:t>
      </w:r>
    </w:p>
    <w:p w14:paraId="14719BA2" w14:textId="77777777" w:rsidR="00585A4E" w:rsidRDefault="00585A4E" w:rsidP="00585A4E">
      <w:r>
        <w:t>As he did during the Cold War, Biden has taken steps designed to open the door to negotiated resolutions to disputes with the United States’ geopolitical rivals. He chose to hold his first major bilateral summit with Russian President Vladimir Putin and has also signaled his interest in meeting with Chinese President Xi Jinping. Diplomacy, he said after his summit with Putin, does not depend on trusting the other party. It requires merely that both sides have mutual interests and establish understandings based on those interests. “This is about self-interest and verification of self-interest,” Biden emphasized. “It’s just pure business.”</w:t>
      </w:r>
    </w:p>
    <w:p w14:paraId="656C570A" w14:textId="77777777" w:rsidR="00585A4E" w:rsidRDefault="00585A4E" w:rsidP="00585A4E">
      <w:r>
        <w:t>At times, Biden’s own rhetoric can obscure his most distinctive foreign policy instincts. He has expressed revulsion at Trump for embracing “all the thugs in the world” and vowed that “human rights will be the center of our foreign policy”—a claim that is hard to square with his unapologetic defense of vital national interests as the sole grounds for war. And in December, he plans to hold the first of two “Summits for Democracy” intended to help the world’s democracies defend against authoritarianism and show they can deliver for their citizens. Contrasted with Trump and his affinity for autocrats, Biden may sound like he is returning to the United States’ muscular promotion of liberalism and democracy abroad.</w:t>
      </w:r>
    </w:p>
    <w:p w14:paraId="0853F586" w14:textId="77777777" w:rsidR="00585A4E" w:rsidRPr="00046EF7" w:rsidRDefault="00585A4E" w:rsidP="00585A4E">
      <w:pPr>
        <w:rPr>
          <w:rStyle w:val="StyleUnderline"/>
        </w:rPr>
      </w:pPr>
      <w:r>
        <w:t xml:space="preserve">Still, </w:t>
      </w:r>
      <w:r w:rsidRPr="00046EF7">
        <w:rPr>
          <w:rStyle w:val="StyleUnderline"/>
        </w:rPr>
        <w:t xml:space="preserve">most of </w:t>
      </w:r>
      <w:r w:rsidRPr="00917D26">
        <w:rPr>
          <w:rStyle w:val="StyleUnderline"/>
          <w:highlight w:val="green"/>
        </w:rPr>
        <w:t>Biden’s</w:t>
      </w:r>
      <w:r w:rsidRPr="00046EF7">
        <w:rPr>
          <w:rStyle w:val="StyleUnderline"/>
        </w:rPr>
        <w:t xml:space="preserve"> statements and </w:t>
      </w:r>
      <w:r w:rsidRPr="00917D26">
        <w:rPr>
          <w:rStyle w:val="StyleUnderline"/>
          <w:highlight w:val="green"/>
        </w:rPr>
        <w:t>actions</w:t>
      </w:r>
      <w:r w:rsidRPr="00046EF7">
        <w:rPr>
          <w:rStyle w:val="StyleUnderline"/>
        </w:rPr>
        <w:t xml:space="preserve"> are consistent with an outlook that </w:t>
      </w:r>
      <w:r w:rsidRPr="00917D26">
        <w:rPr>
          <w:rStyle w:val="StyleUnderline"/>
          <w:highlight w:val="green"/>
        </w:rPr>
        <w:t>put</w:t>
      </w:r>
      <w:r w:rsidRPr="00046EF7">
        <w:rPr>
          <w:rStyle w:val="StyleUnderline"/>
        </w:rPr>
        <w:t xml:space="preserve">s </w:t>
      </w:r>
      <w:r w:rsidRPr="00917D26">
        <w:rPr>
          <w:rStyle w:val="StyleUnderline"/>
          <w:highlight w:val="green"/>
        </w:rPr>
        <w:t>national security above all other</w:t>
      </w:r>
      <w:r w:rsidRPr="00046EF7">
        <w:rPr>
          <w:rStyle w:val="StyleUnderline"/>
        </w:rPr>
        <w:t xml:space="preserve"> considerations</w:t>
      </w:r>
      <w:r>
        <w:t>. Likewise, the Summits for Democracy so far do not reflect a substantial effort either to expand U.S. alliances with democracies or to restrict U.S. alliances to liberal states. After all</w:t>
      </w:r>
      <w:r w:rsidRPr="00046EF7">
        <w:rPr>
          <w:rStyle w:val="StyleUnderline"/>
        </w:rPr>
        <w:t xml:space="preserve">, </w:t>
      </w:r>
      <w:r w:rsidRPr="00917D26">
        <w:rPr>
          <w:rStyle w:val="StyleUnderline"/>
          <w:highlight w:val="green"/>
        </w:rPr>
        <w:t>pro-democracy rhetoric has not precluded</w:t>
      </w:r>
      <w:r w:rsidRPr="00046EF7">
        <w:rPr>
          <w:rStyle w:val="StyleUnderline"/>
        </w:rPr>
        <w:t xml:space="preserve"> the Biden administration from </w:t>
      </w:r>
      <w:r w:rsidRPr="00917D26">
        <w:rPr>
          <w:rStyle w:val="StyleUnderline"/>
          <w:highlight w:val="green"/>
        </w:rPr>
        <w:t>deepening ties with authoritarian states</w:t>
      </w:r>
      <w:r w:rsidRPr="00046EF7">
        <w:rPr>
          <w:rStyle w:val="StyleUnderline"/>
        </w:rPr>
        <w:t xml:space="preserve"> such as Thailand and Vietnam </w:t>
      </w:r>
      <w:r w:rsidRPr="00917D26">
        <w:rPr>
          <w:rStyle w:val="StyleUnderline"/>
          <w:highlight w:val="green"/>
        </w:rPr>
        <w:t>and</w:t>
      </w:r>
      <w:r w:rsidRPr="00046EF7">
        <w:rPr>
          <w:rStyle w:val="StyleUnderline"/>
        </w:rPr>
        <w:t xml:space="preserve"> increasingly </w:t>
      </w:r>
      <w:r w:rsidRPr="00917D26">
        <w:rPr>
          <w:rStyle w:val="StyleUnderline"/>
          <w:highlight w:val="green"/>
        </w:rPr>
        <w:t>illiberal democracies</w:t>
      </w:r>
      <w:r w:rsidRPr="00046EF7">
        <w:rPr>
          <w:rStyle w:val="StyleUnderline"/>
        </w:rPr>
        <w:t xml:space="preserve"> such as India and the Philippines.</w:t>
      </w:r>
      <w:r>
        <w:t xml:space="preserve"> The summits may simply reflect the fact that </w:t>
      </w:r>
      <w:r w:rsidRPr="00046EF7">
        <w:rPr>
          <w:rStyle w:val="StyleUnderline"/>
        </w:rPr>
        <w:t xml:space="preserve">Biden </w:t>
      </w:r>
      <w:r w:rsidRPr="00917D26">
        <w:rPr>
          <w:rStyle w:val="StyleUnderline"/>
          <w:highlight w:val="green"/>
        </w:rPr>
        <w:t>supports</w:t>
      </w:r>
      <w:r w:rsidRPr="00046EF7">
        <w:rPr>
          <w:rStyle w:val="StyleUnderline"/>
        </w:rPr>
        <w:t xml:space="preserve"> democracy, </w:t>
      </w:r>
      <w:r w:rsidRPr="00917D26">
        <w:rPr>
          <w:rStyle w:val="StyleUnderline"/>
          <w:highlight w:val="green"/>
        </w:rPr>
        <w:t>liberal values</w:t>
      </w:r>
      <w:r w:rsidRPr="00046EF7">
        <w:rPr>
          <w:rStyle w:val="StyleUnderline"/>
        </w:rPr>
        <w:t>, and human rights—</w:t>
      </w:r>
      <w:r w:rsidRPr="00917D26">
        <w:rPr>
          <w:rStyle w:val="StyleUnderline"/>
          <w:highlight w:val="green"/>
        </w:rPr>
        <w:t>without thinking they should</w:t>
      </w:r>
      <w:r w:rsidRPr="00046EF7">
        <w:rPr>
          <w:rStyle w:val="StyleUnderline"/>
        </w:rPr>
        <w:t xml:space="preserve"> be promoted at the point of a gun or </w:t>
      </w:r>
      <w:r w:rsidRPr="00917D26">
        <w:rPr>
          <w:rStyle w:val="StyleUnderline"/>
          <w:highlight w:val="green"/>
        </w:rPr>
        <w:t>dictate</w:t>
      </w:r>
      <w:r w:rsidRPr="00046EF7">
        <w:rPr>
          <w:rStyle w:val="StyleUnderline"/>
        </w:rPr>
        <w:t xml:space="preserve"> U.S. </w:t>
      </w:r>
      <w:r w:rsidRPr="00917D26">
        <w:rPr>
          <w:rStyle w:val="StyleUnderline"/>
          <w:highlight w:val="green"/>
        </w:rPr>
        <w:t>defense obligations</w:t>
      </w:r>
      <w:r w:rsidRPr="00046EF7">
        <w:rPr>
          <w:rStyle w:val="StyleUnderline"/>
        </w:rPr>
        <w:t>.</w:t>
      </w:r>
    </w:p>
    <w:p w14:paraId="17FED5D2" w14:textId="77777777" w:rsidR="00585A4E" w:rsidRDefault="00585A4E" w:rsidP="00585A4E">
      <w:r>
        <w:t>RESHAPING AMERICAN FOREIGN POLICY</w:t>
      </w:r>
    </w:p>
    <w:p w14:paraId="265D9F59" w14:textId="77777777" w:rsidR="00585A4E" w:rsidRDefault="00585A4E" w:rsidP="00585A4E">
      <w:r>
        <w:t xml:space="preserve">If the Biden administration continues to prize pragmatic realism above liberal primacy, far-reaching changes may be in store for U.S. foreign policy. </w:t>
      </w:r>
      <w:r w:rsidRPr="00046EF7">
        <w:rPr>
          <w:rStyle w:val="StyleUnderline"/>
        </w:rPr>
        <w:t>The security-focused analysis that Biden applied to Afghanistan would also lead to force reductions elsewhere in the world</w:t>
      </w:r>
      <w:r>
        <w:t>. The thousands of ground troops currently in Iraq and Syria to prevent a future resurgence of the Islamic State (also known as ISIS) are an obvious place to start. Their deployment violates Biden’s stated requirement to “set missions with clear, achievable goals” because success can never be verifiably achieved.</w:t>
      </w:r>
    </w:p>
    <w:p w14:paraId="70B6ECCD" w14:textId="77777777" w:rsidR="00585A4E" w:rsidRDefault="00585A4E" w:rsidP="00585A4E">
      <w:r>
        <w:t>For the same reason, Biden ought to assess whether the United States’ counterterrorism operations are targeting only those groups with the capability and intent to attack the United States. In recent years, the United States has engaged in anti-terror strikes, exercises, and training missions in approximately 85 countries across the globe. Although many efforts targeted al Qaeda and other groups that threaten the U.S. homeland, some targeted organizations such as the Somalia-based al Shabab and groups in the Sahel and Latin America that are less clearly able to attack the United States. If Biden’s assessment yields even a murky result, then he should wind down the “war on terror,” lest he hand an “open-ended mission,” as he described the Afghanistan war, to his successor.</w:t>
      </w:r>
    </w:p>
    <w:p w14:paraId="34A75BA6" w14:textId="77777777" w:rsidR="00585A4E" w:rsidRDefault="00585A4E" w:rsidP="00585A4E">
      <w:pPr>
        <w:rPr>
          <w:rStyle w:val="StyleUnderline"/>
        </w:rPr>
      </w:pPr>
    </w:p>
    <w:p w14:paraId="1373CDCB" w14:textId="77777777" w:rsidR="00585A4E" w:rsidRPr="00452FC4" w:rsidRDefault="00585A4E" w:rsidP="00585A4E">
      <w:pPr>
        <w:pStyle w:val="Heading4"/>
        <w:rPr>
          <w:rFonts w:cs="Calibri"/>
        </w:rPr>
      </w:pPr>
      <w:r>
        <w:rPr>
          <w:rFonts w:cs="Calibri"/>
        </w:rPr>
        <w:t xml:space="preserve">China is </w:t>
      </w:r>
      <w:r>
        <w:rPr>
          <w:rFonts w:cs="Calibri"/>
          <w:u w:val="single"/>
        </w:rPr>
        <w:t>reactionary</w:t>
      </w:r>
      <w:r>
        <w:rPr>
          <w:rFonts w:cs="Calibri"/>
        </w:rPr>
        <w:t xml:space="preserve"> not pre-emptively </w:t>
      </w:r>
      <w:r>
        <w:rPr>
          <w:rFonts w:cs="Calibri"/>
          <w:u w:val="single"/>
        </w:rPr>
        <w:t>aggressive</w:t>
      </w:r>
      <w:r>
        <w:rPr>
          <w:rFonts w:cs="Calibri"/>
        </w:rPr>
        <w:t xml:space="preserve"> – US has to be the first mover</w:t>
      </w:r>
    </w:p>
    <w:p w14:paraId="5CAA9A18" w14:textId="77777777" w:rsidR="00585A4E" w:rsidRDefault="00585A4E" w:rsidP="00585A4E">
      <w:r w:rsidRPr="006047C9">
        <w:rPr>
          <w:rStyle w:val="Style13ptBold"/>
        </w:rPr>
        <w:t>Prueher 16</w:t>
      </w:r>
      <w:r w:rsidRPr="006047C9">
        <w:t xml:space="preserve"> Joseph Prueher 12-12-2016 “How America Can Lead in Asia” </w:t>
      </w:r>
      <w:hyperlink r:id="rId16" w:history="1">
        <w:r w:rsidRPr="006047C9">
          <w:rPr>
            <w:rStyle w:val="Hyperlink"/>
          </w:rPr>
          <w:t>https://nationalinterest.org/feature/how-america-can-lead-asia-18720?nopaging=1,%2520Accessed%252012-15-2016</w:t>
        </w:r>
      </w:hyperlink>
      <w:r w:rsidRPr="006047C9">
        <w:t xml:space="preserve"> (former career U.S. Naval officer, having served as Commander of the Pacific Command, along with J. Stapleton Roy who is a former senior career U.S. diplomat specializing in Asian affairs, Paul Heer who is a former career U.S. intelligence official who served as National Intelligence Officer for East Asia, David M. Lampton who is Professor and Director of China Studies at Johns Hopkins School of Advanced International Studies, Michael D. Swaine who is a career policy analyst specializing in Asian security issues, especially those involving the U.S.-China relationship, and Ezra Vogel who is Henry Ford II Professor of the Social Sciences Emeritus at Harvard University)//Elmer</w:t>
      </w:r>
    </w:p>
    <w:p w14:paraId="17E67126" w14:textId="77777777" w:rsidR="00585A4E" w:rsidRDefault="00585A4E" w:rsidP="00585A4E">
      <w:pPr>
        <w:rPr>
          <w:sz w:val="16"/>
        </w:rPr>
      </w:pPr>
      <w:r w:rsidRPr="006047C9">
        <w:rPr>
          <w:sz w:val="16"/>
        </w:rPr>
        <w:t xml:space="preserve">In the security realm, for the first time in modern history, China is developing military capabilities that significantly improve its ability to defend its interests within at least the “first island chain” that extends from Japan through Taiwan and the Philippines to continental Southeast Asia. This represents a challenge to traditional U.S. air and sea superiority in the western Pacific, a status that the United States has enjoyed since the end of World War II. In particular, China’s growing military capabilities directly impact U.S. defense alliances with Japan, the Republic of Korea and the Philippines, and U.S. security commitments with respect to Taiwan. </w:t>
      </w:r>
      <w:r w:rsidRPr="006047C9">
        <w:rPr>
          <w:rStyle w:val="StyleUnderline"/>
        </w:rPr>
        <w:t xml:space="preserve">While </w:t>
      </w:r>
      <w:r w:rsidRPr="00492988">
        <w:rPr>
          <w:rStyle w:val="StyleUnderline"/>
          <w:highlight w:val="green"/>
        </w:rPr>
        <w:t xml:space="preserve">China’s growing military capabilities </w:t>
      </w:r>
      <w:r w:rsidRPr="006047C9">
        <w:rPr>
          <w:rStyle w:val="StyleUnderline"/>
        </w:rPr>
        <w:t>and ambitions certainly create challenges for the United States,</w:t>
      </w:r>
      <w:r w:rsidRPr="006047C9">
        <w:rPr>
          <w:sz w:val="16"/>
        </w:rPr>
        <w:t xml:space="preserve"> </w:t>
      </w:r>
      <w:r w:rsidRPr="006047C9">
        <w:rPr>
          <w:rStyle w:val="StyleUnderline"/>
        </w:rPr>
        <w:t xml:space="preserve">they </w:t>
      </w:r>
      <w:r w:rsidRPr="00492988">
        <w:rPr>
          <w:rStyle w:val="Emphasis"/>
          <w:highlight w:val="green"/>
        </w:rPr>
        <w:t>do not</w:t>
      </w:r>
      <w:r w:rsidRPr="00492988">
        <w:rPr>
          <w:rStyle w:val="StyleUnderline"/>
          <w:highlight w:val="green"/>
        </w:rPr>
        <w:t xml:space="preserve"> </w:t>
      </w:r>
      <w:r w:rsidRPr="006047C9">
        <w:rPr>
          <w:rStyle w:val="StyleUnderline"/>
        </w:rPr>
        <w:t>necessarily</w:t>
      </w:r>
      <w:r w:rsidRPr="006047C9">
        <w:rPr>
          <w:sz w:val="16"/>
        </w:rPr>
        <w:t xml:space="preserve"> </w:t>
      </w:r>
      <w:r w:rsidRPr="00492988">
        <w:rPr>
          <w:rStyle w:val="StyleUnderline"/>
          <w:highlight w:val="green"/>
        </w:rPr>
        <w:t>reflect</w:t>
      </w:r>
      <w:r w:rsidRPr="00492988">
        <w:rPr>
          <w:sz w:val="16"/>
          <w:highlight w:val="green"/>
        </w:rPr>
        <w:t xml:space="preserve"> </w:t>
      </w:r>
      <w:r w:rsidRPr="006047C9">
        <w:rPr>
          <w:rStyle w:val="Emphasis"/>
        </w:rPr>
        <w:t>aggressive</w:t>
      </w:r>
      <w:r w:rsidRPr="006047C9">
        <w:rPr>
          <w:sz w:val="16"/>
        </w:rPr>
        <w:t xml:space="preserve"> </w:t>
      </w:r>
      <w:r w:rsidRPr="006047C9">
        <w:rPr>
          <w:rStyle w:val="StyleUnderline"/>
        </w:rPr>
        <w:t>or</w:t>
      </w:r>
      <w:r w:rsidRPr="006047C9">
        <w:rPr>
          <w:sz w:val="16"/>
        </w:rPr>
        <w:t xml:space="preserve"> </w:t>
      </w:r>
      <w:r w:rsidRPr="00492988">
        <w:rPr>
          <w:rStyle w:val="Emphasis"/>
          <w:highlight w:val="green"/>
        </w:rPr>
        <w:t>expansionist</w:t>
      </w:r>
      <w:r w:rsidRPr="00492988">
        <w:rPr>
          <w:sz w:val="16"/>
          <w:highlight w:val="green"/>
        </w:rPr>
        <w:t xml:space="preserve"> </w:t>
      </w:r>
      <w:r w:rsidRPr="00492988">
        <w:rPr>
          <w:rStyle w:val="StyleUnderline"/>
          <w:highlight w:val="green"/>
        </w:rPr>
        <w:t>intentions</w:t>
      </w:r>
      <w:r w:rsidRPr="006047C9">
        <w:rPr>
          <w:sz w:val="16"/>
        </w:rPr>
        <w:t xml:space="preserve"> </w:t>
      </w:r>
      <w:r w:rsidRPr="006047C9">
        <w:rPr>
          <w:rStyle w:val="StyleUnderline"/>
        </w:rPr>
        <w:t xml:space="preserve">and </w:t>
      </w:r>
      <w:r w:rsidRPr="006047C9">
        <w:rPr>
          <w:rStyle w:val="Emphasis"/>
        </w:rPr>
        <w:t>instead</w:t>
      </w:r>
      <w:r w:rsidRPr="006047C9">
        <w:rPr>
          <w:rStyle w:val="StyleUnderline"/>
        </w:rPr>
        <w:t xml:space="preserve"> </w:t>
      </w:r>
      <w:r w:rsidRPr="00492988">
        <w:rPr>
          <w:rStyle w:val="StyleUnderline"/>
          <w:highlight w:val="green"/>
        </w:rPr>
        <w:t>derive</w:t>
      </w:r>
      <w:r w:rsidRPr="006047C9">
        <w:rPr>
          <w:rStyle w:val="StyleUnderline"/>
        </w:rPr>
        <w:t xml:space="preserve"> largely </w:t>
      </w:r>
      <w:r w:rsidRPr="00492988">
        <w:rPr>
          <w:rStyle w:val="StyleUnderline"/>
          <w:highlight w:val="green"/>
        </w:rPr>
        <w:t xml:space="preserve">from Beijing’s </w:t>
      </w:r>
      <w:r w:rsidRPr="006047C9">
        <w:rPr>
          <w:rStyle w:val="Emphasis"/>
        </w:rPr>
        <w:t xml:space="preserve">difficult </w:t>
      </w:r>
      <w:r w:rsidRPr="00492988">
        <w:rPr>
          <w:rStyle w:val="Emphasis"/>
          <w:highlight w:val="green"/>
          <w:bdr w:val="single" w:sz="4" w:space="0" w:color="auto"/>
        </w:rPr>
        <w:t xml:space="preserve">security </w:t>
      </w:r>
      <w:r w:rsidRPr="006047C9">
        <w:rPr>
          <w:rStyle w:val="Emphasis"/>
          <w:bdr w:val="single" w:sz="4" w:space="0" w:color="auto"/>
        </w:rPr>
        <w:t>environment</w:t>
      </w:r>
      <w:r w:rsidRPr="006047C9">
        <w:rPr>
          <w:rStyle w:val="StyleUnderline"/>
          <w:bdr w:val="single" w:sz="4" w:space="0" w:color="auto"/>
        </w:rPr>
        <w:t xml:space="preserve"> </w:t>
      </w:r>
      <w:r w:rsidRPr="00492988">
        <w:rPr>
          <w:rStyle w:val="StyleUnderline"/>
          <w:highlight w:val="green"/>
          <w:bdr w:val="single" w:sz="4" w:space="0" w:color="auto"/>
        </w:rPr>
        <w:t xml:space="preserve">and </w:t>
      </w:r>
      <w:r w:rsidRPr="00492988">
        <w:rPr>
          <w:rStyle w:val="Emphasis"/>
          <w:highlight w:val="green"/>
          <w:bdr w:val="single" w:sz="4" w:space="0" w:color="auto"/>
        </w:rPr>
        <w:t>historical experience</w:t>
      </w:r>
      <w:r w:rsidRPr="006047C9">
        <w:rPr>
          <w:rStyle w:val="StyleUnderline"/>
        </w:rPr>
        <w:t xml:space="preserve">. </w:t>
      </w:r>
      <w:r w:rsidRPr="006047C9">
        <w:rPr>
          <w:sz w:val="16"/>
        </w:rPr>
        <w:t xml:space="preserve">China has land borders with fourteen countries, some small and inconsequential but others, like Russia and India, wielding significant power and resources. Four of these neighbors have nuclear weapons, and the United States has a nuclear umbrella over Japan and South Korea. China's “near abroad” also includes major countries such as Indonesia and Iran. While China can develop formidable naval capabilities along its coastal areas, it lacks unfettered access to the open seas, whether the Pacific, Indian, or Arctic Oceans. It does not control the island chains on its eastern flanks, and narrow straits restrict its naval access to the Indian Ocean. In this sense, anti-access and area denial, a concept often applied to China’s military strategy along its maritime periphery, can also work against it. </w:t>
      </w:r>
      <w:r w:rsidRPr="006047C9">
        <w:rPr>
          <w:rStyle w:val="StyleUnderline"/>
        </w:rPr>
        <w:t xml:space="preserve">Modern </w:t>
      </w:r>
      <w:r w:rsidRPr="00492988">
        <w:rPr>
          <w:rStyle w:val="StyleUnderline"/>
          <w:highlight w:val="green"/>
        </w:rPr>
        <w:t xml:space="preserve">history </w:t>
      </w:r>
      <w:r w:rsidRPr="00492988">
        <w:rPr>
          <w:rStyle w:val="Emphasis"/>
          <w:highlight w:val="green"/>
          <w:bdr w:val="single" w:sz="4" w:space="0" w:color="auto"/>
        </w:rPr>
        <w:t>has not been kind</w:t>
      </w:r>
      <w:r w:rsidRPr="006047C9">
        <w:rPr>
          <w:rStyle w:val="Emphasis"/>
        </w:rPr>
        <w:t xml:space="preserve"> to China</w:t>
      </w:r>
      <w:r w:rsidRPr="006047C9">
        <w:rPr>
          <w:sz w:val="16"/>
        </w:rPr>
        <w:t xml:space="preserve">. </w:t>
      </w:r>
      <w:r w:rsidRPr="00492988">
        <w:rPr>
          <w:rStyle w:val="StyleUnderline"/>
          <w:highlight w:val="green"/>
        </w:rPr>
        <w:t>It lost</w:t>
      </w:r>
      <w:r w:rsidRPr="006047C9">
        <w:rPr>
          <w:rStyle w:val="StyleUnderline"/>
        </w:rPr>
        <w:t xml:space="preserve"> </w:t>
      </w:r>
      <w:r w:rsidRPr="006047C9">
        <w:rPr>
          <w:rStyle w:val="Emphasis"/>
        </w:rPr>
        <w:t xml:space="preserve">vast swathes of its </w:t>
      </w:r>
      <w:r w:rsidRPr="00492988">
        <w:rPr>
          <w:rStyle w:val="Emphasis"/>
          <w:highlight w:val="green"/>
        </w:rPr>
        <w:t>territory</w:t>
      </w:r>
      <w:r w:rsidRPr="006047C9">
        <w:rPr>
          <w:sz w:val="16"/>
        </w:rPr>
        <w:t xml:space="preserve"> </w:t>
      </w:r>
      <w:r w:rsidRPr="006047C9">
        <w:rPr>
          <w:rStyle w:val="StyleUnderline"/>
        </w:rPr>
        <w:t xml:space="preserve">because of its earlier weakness, </w:t>
      </w:r>
      <w:r w:rsidRPr="00492988">
        <w:rPr>
          <w:rStyle w:val="StyleUnderline"/>
          <w:highlight w:val="green"/>
        </w:rPr>
        <w:t xml:space="preserve">and it </w:t>
      </w:r>
      <w:r w:rsidRPr="00492988">
        <w:rPr>
          <w:rStyle w:val="Emphasis"/>
          <w:highlight w:val="green"/>
        </w:rPr>
        <w:t>lagged behind Japan</w:t>
      </w:r>
      <w:r w:rsidRPr="006047C9">
        <w:rPr>
          <w:rStyle w:val="StyleUnderline"/>
        </w:rPr>
        <w:t xml:space="preserve"> in modernization</w:t>
      </w:r>
      <w:r w:rsidRPr="006047C9">
        <w:rPr>
          <w:sz w:val="16"/>
        </w:rPr>
        <w:t xml:space="preserve">. </w:t>
      </w:r>
      <w:r w:rsidRPr="006047C9">
        <w:rPr>
          <w:rStyle w:val="StyleUnderline"/>
        </w:rPr>
        <w:t xml:space="preserve">In the 19th and 20th centuries, </w:t>
      </w:r>
      <w:r w:rsidRPr="006047C9">
        <w:rPr>
          <w:rStyle w:val="Emphasis"/>
        </w:rPr>
        <w:t>multiple wars</w:t>
      </w:r>
      <w:r w:rsidRPr="006047C9">
        <w:rPr>
          <w:rStyle w:val="StyleUnderline"/>
        </w:rPr>
        <w:t xml:space="preserve"> were fought inside China</w:t>
      </w:r>
      <w:r w:rsidRPr="006047C9">
        <w:rPr>
          <w:sz w:val="16"/>
        </w:rPr>
        <w:t xml:space="preserve"> or </w:t>
      </w:r>
      <w:r w:rsidRPr="006047C9">
        <w:rPr>
          <w:rStyle w:val="StyleUnderline"/>
        </w:rPr>
        <w:t>on its borders.</w:t>
      </w:r>
      <w:r w:rsidRPr="006047C9">
        <w:rPr>
          <w:sz w:val="16"/>
        </w:rPr>
        <w:t xml:space="preserve"> In addition, </w:t>
      </w:r>
      <w:r w:rsidRPr="006047C9">
        <w:rPr>
          <w:rStyle w:val="StyleUnderline"/>
        </w:rPr>
        <w:t xml:space="preserve">vast sweeps of </w:t>
      </w:r>
      <w:r w:rsidRPr="00492988">
        <w:rPr>
          <w:rStyle w:val="StyleUnderline"/>
          <w:highlight w:val="green"/>
        </w:rPr>
        <w:t>China's western regions are occupied by ethnic minorities</w:t>
      </w:r>
      <w:r w:rsidRPr="00492988">
        <w:rPr>
          <w:sz w:val="16"/>
          <w:highlight w:val="green"/>
        </w:rPr>
        <w:t>,</w:t>
      </w:r>
      <w:r w:rsidRPr="006047C9">
        <w:rPr>
          <w:sz w:val="16"/>
        </w:rPr>
        <w:t xml:space="preserve"> such as the Tibetans and the Uighurs in Xinjiang, </w:t>
      </w:r>
      <w:r w:rsidRPr="006047C9">
        <w:rPr>
          <w:rStyle w:val="StyleUnderline"/>
        </w:rPr>
        <w:t xml:space="preserve">living in their historic homelands. These regions are </w:t>
      </w:r>
      <w:r w:rsidRPr="00492988">
        <w:rPr>
          <w:rStyle w:val="Emphasis"/>
          <w:highlight w:val="green"/>
        </w:rPr>
        <w:t>vulnerable to separatist sentiments</w:t>
      </w:r>
      <w:r w:rsidRPr="006047C9">
        <w:rPr>
          <w:sz w:val="16"/>
        </w:rPr>
        <w:t xml:space="preserve">, </w:t>
      </w:r>
      <w:r w:rsidRPr="006047C9">
        <w:rPr>
          <w:rStyle w:val="StyleUnderline"/>
        </w:rPr>
        <w:t xml:space="preserve">which </w:t>
      </w:r>
      <w:r w:rsidRPr="006047C9">
        <w:rPr>
          <w:rStyle w:val="Emphasis"/>
        </w:rPr>
        <w:t>reinforces</w:t>
      </w:r>
      <w:r w:rsidRPr="006047C9">
        <w:rPr>
          <w:rStyle w:val="StyleUnderline"/>
        </w:rPr>
        <w:t xml:space="preserve"> the </w:t>
      </w:r>
      <w:r w:rsidRPr="006047C9">
        <w:rPr>
          <w:rStyle w:val="Emphasis"/>
        </w:rPr>
        <w:t>importance</w:t>
      </w:r>
      <w:r w:rsidRPr="006047C9">
        <w:rPr>
          <w:sz w:val="16"/>
        </w:rPr>
        <w:t xml:space="preserve"> </w:t>
      </w:r>
      <w:r w:rsidRPr="006047C9">
        <w:rPr>
          <w:rStyle w:val="StyleUnderline"/>
        </w:rPr>
        <w:t xml:space="preserve">China attaches to </w:t>
      </w:r>
      <w:r w:rsidRPr="006047C9">
        <w:rPr>
          <w:rStyle w:val="Emphasis"/>
        </w:rPr>
        <w:t>preserving national unity</w:t>
      </w:r>
      <w:r w:rsidRPr="006047C9">
        <w:rPr>
          <w:sz w:val="16"/>
        </w:rPr>
        <w:t xml:space="preserve"> and territorial integrity. </w:t>
      </w:r>
      <w:r w:rsidRPr="006047C9">
        <w:rPr>
          <w:rStyle w:val="Emphasis"/>
        </w:rPr>
        <w:t>Understandably</w:t>
      </w:r>
      <w:r w:rsidRPr="006047C9">
        <w:rPr>
          <w:sz w:val="16"/>
        </w:rPr>
        <w:t xml:space="preserve">, </w:t>
      </w:r>
      <w:r w:rsidRPr="006047C9">
        <w:rPr>
          <w:rStyle w:val="StyleUnderline"/>
        </w:rPr>
        <w:t xml:space="preserve">the </w:t>
      </w:r>
      <w:r w:rsidRPr="00492988">
        <w:rPr>
          <w:rStyle w:val="StyleUnderline"/>
          <w:highlight w:val="green"/>
        </w:rPr>
        <w:t>Chinese believe</w:t>
      </w:r>
      <w:r w:rsidRPr="006047C9">
        <w:rPr>
          <w:rStyle w:val="StyleUnderline"/>
        </w:rPr>
        <w:t xml:space="preserve"> that over the last two hundred years </w:t>
      </w:r>
      <w:r w:rsidRPr="00492988">
        <w:rPr>
          <w:rStyle w:val="StyleUnderline"/>
          <w:highlight w:val="green"/>
        </w:rPr>
        <w:t xml:space="preserve">they have been </w:t>
      </w:r>
      <w:r w:rsidRPr="00492988">
        <w:rPr>
          <w:rStyle w:val="Emphasis"/>
          <w:highlight w:val="green"/>
        </w:rPr>
        <w:t>bullied</w:t>
      </w:r>
      <w:r w:rsidRPr="006047C9">
        <w:rPr>
          <w:sz w:val="16"/>
        </w:rPr>
        <w:t xml:space="preserve"> </w:t>
      </w:r>
      <w:r w:rsidRPr="006047C9">
        <w:rPr>
          <w:rStyle w:val="StyleUnderline"/>
        </w:rPr>
        <w:t>and</w:t>
      </w:r>
      <w:r w:rsidRPr="006047C9">
        <w:rPr>
          <w:sz w:val="16"/>
        </w:rPr>
        <w:t xml:space="preserve"> </w:t>
      </w:r>
      <w:r w:rsidRPr="006047C9">
        <w:rPr>
          <w:rStyle w:val="Emphasis"/>
        </w:rPr>
        <w:t>victimized</w:t>
      </w:r>
      <w:r w:rsidRPr="006047C9">
        <w:rPr>
          <w:sz w:val="16"/>
        </w:rPr>
        <w:t xml:space="preserve"> </w:t>
      </w:r>
      <w:r w:rsidRPr="006047C9">
        <w:rPr>
          <w:rStyle w:val="StyleUnderline"/>
        </w:rPr>
        <w:t>by stronger powers.</w:t>
      </w:r>
      <w:r w:rsidRPr="006047C9">
        <w:rPr>
          <w:sz w:val="16"/>
        </w:rPr>
        <w:t xml:space="preserve"> </w:t>
      </w:r>
      <w:r w:rsidRPr="006047C9">
        <w:rPr>
          <w:rStyle w:val="StyleUnderline"/>
        </w:rPr>
        <w:t xml:space="preserve">They are </w:t>
      </w:r>
      <w:r w:rsidRPr="006047C9">
        <w:rPr>
          <w:rStyle w:val="Emphasis"/>
        </w:rPr>
        <w:t>determined not to let this happen again</w:t>
      </w:r>
      <w:r w:rsidRPr="006047C9">
        <w:rPr>
          <w:sz w:val="16"/>
        </w:rPr>
        <w:t xml:space="preserve">, </w:t>
      </w:r>
      <w:r w:rsidRPr="006047C9">
        <w:rPr>
          <w:rStyle w:val="StyleUnderline"/>
        </w:rPr>
        <w:t xml:space="preserve">and </w:t>
      </w:r>
      <w:r w:rsidRPr="006047C9">
        <w:rPr>
          <w:rStyle w:val="Emphasis"/>
        </w:rPr>
        <w:t>genuinely believe</w:t>
      </w:r>
      <w:r w:rsidRPr="006047C9">
        <w:rPr>
          <w:rStyle w:val="StyleUnderline"/>
        </w:rPr>
        <w:t xml:space="preserve"> their own rhetoric that </w:t>
      </w:r>
      <w:r w:rsidRPr="00492988">
        <w:rPr>
          <w:rStyle w:val="StyleUnderline"/>
          <w:highlight w:val="green"/>
        </w:rPr>
        <w:t xml:space="preserve">their goal </w:t>
      </w:r>
      <w:r w:rsidRPr="00492988">
        <w:rPr>
          <w:rStyle w:val="Emphasis"/>
          <w:highlight w:val="green"/>
          <w:bdr w:val="single" w:sz="4" w:space="0" w:color="auto"/>
        </w:rPr>
        <w:t>is not to dominate</w:t>
      </w:r>
      <w:r w:rsidRPr="00492988">
        <w:rPr>
          <w:rStyle w:val="StyleUnderline"/>
          <w:highlight w:val="green"/>
          <w:bdr w:val="single" w:sz="4" w:space="0" w:color="auto"/>
        </w:rPr>
        <w:t xml:space="preserve"> but to </w:t>
      </w:r>
      <w:r w:rsidRPr="00492988">
        <w:rPr>
          <w:rStyle w:val="Emphasis"/>
          <w:highlight w:val="green"/>
          <w:bdr w:val="single" w:sz="4" w:space="0" w:color="auto"/>
        </w:rPr>
        <w:t>avoid being dominated</w:t>
      </w:r>
      <w:r w:rsidRPr="006047C9">
        <w:rPr>
          <w:sz w:val="16"/>
        </w:rPr>
        <w:t>. Their neighbors, not surprisingly, are skeptical of this claim. Moreover, the Chinese may be poor judges of their own future behavior since their military modernization gives them growing capabilities to bully weaker countries around their periphery.</w:t>
      </w:r>
    </w:p>
    <w:p w14:paraId="7E8F7DE4" w14:textId="77777777" w:rsidR="00585A4E" w:rsidRPr="00DE588C" w:rsidRDefault="00585A4E" w:rsidP="00585A4E">
      <w:pPr>
        <w:pStyle w:val="Heading4"/>
        <w:rPr>
          <w:rFonts w:cs="Calibri"/>
        </w:rPr>
      </w:pPr>
      <w:r w:rsidRPr="00DE588C">
        <w:rPr>
          <w:rFonts w:cs="Calibri"/>
        </w:rPr>
        <w:t xml:space="preserve">China’s drive for regional hegemony is </w:t>
      </w:r>
      <w:r w:rsidRPr="00DE588C">
        <w:rPr>
          <w:rFonts w:cs="Calibri"/>
          <w:u w:val="single"/>
        </w:rPr>
        <w:t>peaceful</w:t>
      </w:r>
      <w:r w:rsidRPr="00DE588C">
        <w:rPr>
          <w:rFonts w:cs="Calibri"/>
        </w:rPr>
        <w:t xml:space="preserve"> and </w:t>
      </w:r>
      <w:r w:rsidRPr="00DE588C">
        <w:rPr>
          <w:rFonts w:cs="Calibri"/>
          <w:u w:val="single"/>
        </w:rPr>
        <w:t>not</w:t>
      </w:r>
      <w:r w:rsidRPr="00DE588C">
        <w:rPr>
          <w:rFonts w:cs="Calibri"/>
        </w:rPr>
        <w:t xml:space="preserve"> zero-sum with the US – aggressive containment increases risk of war </w:t>
      </w:r>
    </w:p>
    <w:p w14:paraId="61DD91C8" w14:textId="77777777" w:rsidR="00585A4E" w:rsidRPr="00DE588C" w:rsidRDefault="00585A4E" w:rsidP="00585A4E">
      <w:r w:rsidRPr="00DE588C">
        <w:rPr>
          <w:rStyle w:val="Style13ptBold"/>
        </w:rPr>
        <w:t>Heer 19</w:t>
      </w:r>
      <w:r w:rsidRPr="00DE588C">
        <w:t xml:space="preserve"> [Paul,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Affairs, Jan 8, 2019, “Rethinking U.S. Primacy in East Asia,” </w:t>
      </w:r>
      <w:hyperlink r:id="rId17" w:history="1">
        <w:r w:rsidRPr="00DE588C">
          <w:rPr>
            <w:rStyle w:val="Hyperlink"/>
          </w:rPr>
          <w:t>https://nationalinterest.org/print/blog/skeptics/rethinking-us-primacy-east-asia-40972</w:t>
        </w:r>
      </w:hyperlink>
      <w:r w:rsidRPr="00DE588C">
        <w:rPr>
          <w:rStyle w:val="Hyperlink"/>
        </w:rPr>
        <w:t>]</w:t>
      </w:r>
    </w:p>
    <w:p w14:paraId="0C2E8C89" w14:textId="77777777" w:rsidR="00585A4E" w:rsidRPr="00DE588C" w:rsidRDefault="00585A4E" w:rsidP="00585A4E">
      <w:r w:rsidRPr="00DE588C">
        <w:t xml:space="preserve">First, </w:t>
      </w:r>
      <w:r w:rsidRPr="00DE588C">
        <w:rPr>
          <w:rStyle w:val="StyleUnderline"/>
          <w:highlight w:val="green"/>
        </w:rPr>
        <w:t>China is pursuing hegemony in East Asia</w:t>
      </w:r>
      <w:r w:rsidRPr="00DE588C">
        <w:rPr>
          <w:rStyle w:val="StyleUnderline"/>
        </w:rPr>
        <w:t xml:space="preserve">, but </w:t>
      </w:r>
      <w:r w:rsidRPr="00DE588C">
        <w:rPr>
          <w:rStyle w:val="Emphasis"/>
          <w:highlight w:val="green"/>
        </w:rPr>
        <w:t>not an exclusive hostile hegemony</w:t>
      </w:r>
      <w:r w:rsidRPr="00DE588C">
        <w:rPr>
          <w:rStyle w:val="StyleUnderline"/>
        </w:rPr>
        <w:t xml:space="preserve">. It is </w:t>
      </w:r>
      <w:r w:rsidRPr="00DE588C">
        <w:rPr>
          <w:rStyle w:val="Emphasis"/>
          <w:highlight w:val="green"/>
        </w:rPr>
        <w:t>not trying to extrude the U</w:t>
      </w:r>
      <w:r w:rsidRPr="00DE588C">
        <w:t xml:space="preserve">nited </w:t>
      </w:r>
      <w:r w:rsidRPr="00DE588C">
        <w:rPr>
          <w:rStyle w:val="Emphasis"/>
          <w:highlight w:val="green"/>
        </w:rPr>
        <w:t>S</w:t>
      </w:r>
      <w:r w:rsidRPr="00DE588C">
        <w:t xml:space="preserve">tates </w:t>
      </w:r>
      <w:r w:rsidRPr="00DE588C">
        <w:rPr>
          <w:rStyle w:val="StyleUnderline"/>
        </w:rPr>
        <w:t>from the region or deny American access</w:t>
      </w:r>
      <w:r w:rsidRPr="00DE588C">
        <w:t xml:space="preserve"> there. </w:t>
      </w:r>
      <w:r w:rsidRPr="00DE588C">
        <w:rPr>
          <w:rStyle w:val="StyleUnderline"/>
          <w:highlight w:val="green"/>
        </w:rPr>
        <w:t>The Chinese</w:t>
      </w:r>
      <w:r w:rsidRPr="00DE588C">
        <w:rPr>
          <w:rStyle w:val="StyleUnderline"/>
        </w:rPr>
        <w:t xml:space="preserve"> have </w:t>
      </w:r>
      <w:r w:rsidRPr="00DE588C">
        <w:rPr>
          <w:rStyle w:val="StyleUnderline"/>
          <w:highlight w:val="green"/>
        </w:rPr>
        <w:t>long recognized the utility</w:t>
      </w:r>
      <w:r w:rsidRPr="00DE588C">
        <w:t>—</w:t>
      </w:r>
      <w:r w:rsidRPr="00DE588C">
        <w:rPr>
          <w:rStyle w:val="StyleUnderline"/>
        </w:rPr>
        <w:t>and the benefits to China</w:t>
      </w:r>
      <w:r w:rsidRPr="00DE588C">
        <w:t xml:space="preserve"> itself—</w:t>
      </w:r>
      <w:r w:rsidRPr="00DE588C">
        <w:rPr>
          <w:rStyle w:val="StyleUnderline"/>
          <w:highlight w:val="green"/>
        </w:rPr>
        <w:t>of U.S. engagement</w:t>
      </w:r>
      <w:r w:rsidRPr="00DE588C">
        <w:rPr>
          <w:rStyle w:val="StyleUnderline"/>
        </w:rPr>
        <w:t xml:space="preserve"> with the region, </w:t>
      </w:r>
      <w:r w:rsidRPr="00DE588C">
        <w:rPr>
          <w:rStyle w:val="StyleUnderline"/>
          <w:highlight w:val="green"/>
        </w:rPr>
        <w:t>and</w:t>
      </w:r>
      <w:r w:rsidRPr="00DE588C">
        <w:t xml:space="preserve"> they </w:t>
      </w:r>
      <w:r w:rsidRPr="00DE588C">
        <w:rPr>
          <w:rStyle w:val="StyleUnderline"/>
        </w:rPr>
        <w:t xml:space="preserve">have </w:t>
      </w:r>
      <w:r w:rsidRPr="00DE588C">
        <w:rPr>
          <w:rStyle w:val="StyleUnderline"/>
          <w:highlight w:val="green"/>
        </w:rPr>
        <w:t>indicated</w:t>
      </w:r>
      <w:r w:rsidRPr="00DE588C">
        <w:rPr>
          <w:rStyle w:val="StyleUnderline"/>
        </w:rPr>
        <w:t xml:space="preserve"> </w:t>
      </w:r>
      <w:r w:rsidRPr="00DE588C">
        <w:rPr>
          <w:rStyle w:val="Emphasis"/>
        </w:rPr>
        <w:t xml:space="preserve">receptivity to </w:t>
      </w:r>
      <w:r w:rsidRPr="00DE588C">
        <w:rPr>
          <w:rStyle w:val="Emphasis"/>
          <w:highlight w:val="green"/>
        </w:rPr>
        <w:t>peaceful coexistence</w:t>
      </w:r>
      <w:r w:rsidRPr="00DE588C">
        <w:rPr>
          <w:rStyle w:val="StyleUnderline"/>
        </w:rPr>
        <w:t xml:space="preserve"> and overlapping spheres of influence</w:t>
      </w:r>
      <w:r w:rsidRPr="00DE588C">
        <w:t xml:space="preserve"> with the United States there. Moreover, </w:t>
      </w:r>
      <w:r w:rsidRPr="00DE588C">
        <w:rPr>
          <w:rStyle w:val="StyleUnderline"/>
          <w:highlight w:val="green"/>
        </w:rPr>
        <w:t>China</w:t>
      </w:r>
      <w:r w:rsidRPr="00DE588C">
        <w:rPr>
          <w:rStyle w:val="StyleUnderline"/>
        </w:rPr>
        <w:t xml:space="preserve"> is not trying to impose its political or economic system on its neighbors, and it </w:t>
      </w:r>
      <w:r w:rsidRPr="00DE588C">
        <w:rPr>
          <w:rStyle w:val="StyleUnderline"/>
          <w:highlight w:val="green"/>
        </w:rPr>
        <w:t>does not</w:t>
      </w:r>
      <w:r w:rsidRPr="00DE588C">
        <w:rPr>
          <w:rStyle w:val="StyleUnderline"/>
        </w:rPr>
        <w:t xml:space="preserve"> seek to </w:t>
      </w:r>
      <w:r w:rsidRPr="00DE588C">
        <w:rPr>
          <w:rStyle w:val="StyleUnderline"/>
          <w:highlight w:val="green"/>
        </w:rPr>
        <w:t>obstruct commercial freedom</w:t>
      </w:r>
      <w:r w:rsidRPr="00DE588C">
        <w:rPr>
          <w:rStyle w:val="StyleUnderline"/>
        </w:rPr>
        <w:t xml:space="preserve"> of navigation</w:t>
      </w:r>
      <w:r w:rsidRPr="00DE588C">
        <w:t xml:space="preserve"> in the region (</w:t>
      </w:r>
      <w:r w:rsidRPr="00DE588C">
        <w:rPr>
          <w:rStyle w:val="StyleUnderline"/>
        </w:rPr>
        <w:t xml:space="preserve">because </w:t>
      </w:r>
      <w:r w:rsidRPr="00DE588C">
        <w:rPr>
          <w:rStyle w:val="Emphasis"/>
          <w:highlight w:val="green"/>
        </w:rPr>
        <w:t>no country is more dependent</w:t>
      </w:r>
      <w:r w:rsidRPr="00DE588C">
        <w:rPr>
          <w:rStyle w:val="StyleUnderline"/>
          <w:highlight w:val="green"/>
        </w:rPr>
        <w:t xml:space="preserve"> on</w:t>
      </w:r>
      <w:r w:rsidRPr="00DE588C">
        <w:rPr>
          <w:rStyle w:val="StyleUnderline"/>
        </w:rPr>
        <w:t xml:space="preserve"> freedom of </w:t>
      </w:r>
      <w:r w:rsidRPr="00DE588C">
        <w:rPr>
          <w:rStyle w:val="StyleUnderline"/>
          <w:highlight w:val="green"/>
        </w:rPr>
        <w:t>the seas</w:t>
      </w:r>
      <w:r w:rsidRPr="00DE588C">
        <w:rPr>
          <w:rStyle w:val="StyleUnderline"/>
        </w:rPr>
        <w:t xml:space="preserve"> than China</w:t>
      </w:r>
      <w:r w:rsidRPr="00DE588C">
        <w:t xml:space="preserve"> itself). In short, </w:t>
      </w:r>
      <w:r w:rsidRPr="00DE588C">
        <w:rPr>
          <w:rStyle w:val="StyleUnderline"/>
          <w:highlight w:val="green"/>
        </w:rPr>
        <w:t>Beijing wants</w:t>
      </w:r>
      <w:r w:rsidRPr="00DE588C">
        <w:rPr>
          <w:rStyle w:val="StyleUnderline"/>
        </w:rPr>
        <w:t xml:space="preserve"> to extend its power and influence within East Asia, but </w:t>
      </w:r>
      <w:r w:rsidRPr="00DE588C">
        <w:rPr>
          <w:rStyle w:val="Emphasis"/>
        </w:rPr>
        <w:t>not as part of a “winner-take-all” contest</w:t>
      </w:r>
      <w:r w:rsidRPr="00DE588C">
        <w:t>.</w:t>
      </w:r>
    </w:p>
    <w:p w14:paraId="70D2264E" w14:textId="77777777" w:rsidR="00585A4E" w:rsidRPr="00DE588C" w:rsidRDefault="00585A4E" w:rsidP="00585A4E">
      <w:r w:rsidRPr="00DE588C">
        <w:rPr>
          <w:rStyle w:val="StyleUnderline"/>
        </w:rPr>
        <w:t>China does have unsettled and vexing sovereignty claims</w:t>
      </w:r>
      <w:r w:rsidRPr="00DE588C">
        <w:t xml:space="preserve"> over Taiwan, most of the islands and other features in the East and South China Seas, and their adjacent waters. </w:t>
      </w:r>
      <w:r w:rsidRPr="00DE588C">
        <w:rPr>
          <w:rStyle w:val="StyleUnderline"/>
          <w:highlight w:val="green"/>
        </w:rPr>
        <w:t>Although Beijing</w:t>
      </w:r>
      <w:r w:rsidRPr="00DE588C">
        <w:rPr>
          <w:rStyle w:val="StyleUnderline"/>
        </w:rPr>
        <w:t xml:space="preserve"> has </w:t>
      </w:r>
      <w:r w:rsidRPr="00DE588C">
        <w:rPr>
          <w:rStyle w:val="StyleUnderline"/>
          <w:highlight w:val="green"/>
        </w:rPr>
        <w:t>demonstrated</w:t>
      </w:r>
      <w:r w:rsidRPr="00DE588C">
        <w:rPr>
          <w:rStyle w:val="StyleUnderline"/>
        </w:rPr>
        <w:t xml:space="preserve"> a </w:t>
      </w:r>
      <w:r w:rsidRPr="00DE588C">
        <w:rPr>
          <w:rStyle w:val="StyleUnderline"/>
          <w:highlight w:val="green"/>
        </w:rPr>
        <w:t>willingness to use force</w:t>
      </w:r>
      <w:r w:rsidRPr="00DE588C">
        <w:t xml:space="preserve"> in defense or pursuit of these claims, </w:t>
      </w:r>
      <w:r w:rsidRPr="00DE588C">
        <w:rPr>
          <w:rStyle w:val="Emphasis"/>
          <w:highlight w:val="green"/>
        </w:rPr>
        <w:t>it is not looking for excuses to do so</w:t>
      </w:r>
      <w:r w:rsidRPr="00DE588C">
        <w:t xml:space="preserve">. Whether these disputes can be managed or resolved in a way that is mutually acceptable to the relevant parties and consistent with U.S. interests in the region is an open, long-term question. But that possibility should not be ruled out on the basis of—or made more difficult by—false assumptions of irreconcilable interests. On the contrary, it should be pursued on the basis of a recognition that </w:t>
      </w:r>
      <w:r w:rsidRPr="00DE588C">
        <w:rPr>
          <w:rStyle w:val="StyleUnderline"/>
        </w:rPr>
        <w:t>all the parties want to avoid conflict</w:t>
      </w:r>
      <w:r w:rsidRPr="00DE588C">
        <w:t xml:space="preserve">—and that the sovereignty disputes in the region ultimately are not military problems requiring military solutions. And </w:t>
      </w:r>
      <w:r w:rsidRPr="00DE588C">
        <w:rPr>
          <w:rStyle w:val="StyleUnderline"/>
        </w:rPr>
        <w:t>since Washington</w:t>
      </w:r>
      <w:r w:rsidRPr="00DE588C">
        <w:t xml:space="preserve"> has never been opposed in principle to reunification between China and Taiwan as long as it is peaceful, and similarly </w:t>
      </w:r>
      <w:r w:rsidRPr="00DE588C">
        <w:rPr>
          <w:rStyle w:val="Emphasis"/>
        </w:rPr>
        <w:t>takes no position</w:t>
      </w:r>
      <w:r w:rsidRPr="00DE588C">
        <w:rPr>
          <w:rStyle w:val="StyleUnderline"/>
        </w:rPr>
        <w:t xml:space="preserve"> on the ultimate sovereignty of the other disputed features, their long-term disposition need not be the litmus test of either U.S. or Chinese hegemony</w:t>
      </w:r>
      <w:r w:rsidRPr="00DE588C">
        <w:t xml:space="preserve"> in the region.</w:t>
      </w:r>
    </w:p>
    <w:p w14:paraId="49146390" w14:textId="77777777" w:rsidR="00585A4E" w:rsidRPr="00DE588C" w:rsidRDefault="00585A4E" w:rsidP="00585A4E">
      <w:r w:rsidRPr="00DE588C">
        <w:t xml:space="preserve">Of course, China would prefer not to have forward-deployed U.S. military forces in the Western Pacific that could be used against it, but </w:t>
      </w:r>
      <w:r w:rsidRPr="00DE588C">
        <w:rPr>
          <w:rStyle w:val="StyleUnderline"/>
        </w:rPr>
        <w:t>Beijing has long tolerated and</w:t>
      </w:r>
      <w:r w:rsidRPr="00DE588C">
        <w:t xml:space="preserve"> arguably </w:t>
      </w:r>
      <w:r w:rsidRPr="00DE588C">
        <w:rPr>
          <w:rStyle w:val="Emphasis"/>
        </w:rPr>
        <w:t>could indefinitely tolerate</w:t>
      </w:r>
      <w:r w:rsidRPr="00DE588C">
        <w:rPr>
          <w:rStyle w:val="StyleUnderline"/>
        </w:rPr>
        <w:t xml:space="preserve"> an American military presence in the region</w:t>
      </w:r>
      <w:r w:rsidRPr="00DE588C">
        <w:t>—</w:t>
      </w:r>
      <w:r w:rsidRPr="00DE588C">
        <w:rPr>
          <w:rStyle w:val="StyleUnderline"/>
        </w:rPr>
        <w:t>unless that presence is clearly and exclusively aimed at coercing or containing China</w:t>
      </w:r>
      <w:r w:rsidRPr="00DE588C">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DE588C">
        <w:rPr>
          <w:rStyle w:val="StyleUnderline"/>
        </w:rPr>
        <w:t xml:space="preserve">The </w:t>
      </w:r>
      <w:r w:rsidRPr="00DE588C">
        <w:rPr>
          <w:rStyle w:val="StyleUnderline"/>
          <w:highlight w:val="green"/>
        </w:rPr>
        <w:t>Chinese</w:t>
      </w:r>
      <w:r w:rsidRPr="00DE588C">
        <w:t xml:space="preserve"> almost certainly </w:t>
      </w:r>
      <w:r w:rsidRPr="00DE588C">
        <w:rPr>
          <w:rStyle w:val="StyleUnderline"/>
          <w:highlight w:val="green"/>
        </w:rPr>
        <w:t>recognize</w:t>
      </w:r>
      <w:r w:rsidRPr="00DE588C">
        <w:t xml:space="preserve"> that </w:t>
      </w:r>
      <w:r w:rsidRPr="00DE588C">
        <w:rPr>
          <w:rStyle w:val="StyleUnderline"/>
          <w:highlight w:val="green"/>
        </w:rPr>
        <w:t>exclusive control</w:t>
      </w:r>
      <w:r w:rsidRPr="00DE588C">
        <w:rPr>
          <w:rStyle w:val="StyleUnderline"/>
        </w:rPr>
        <w:t xml:space="preserve"> or “domination” </w:t>
      </w:r>
      <w:r w:rsidRPr="00DE588C">
        <w:rPr>
          <w:rStyle w:val="StyleUnderline"/>
          <w:highlight w:val="green"/>
        </w:rPr>
        <w:t>of the neighborhood is not achievable</w:t>
      </w:r>
      <w:r w:rsidRPr="00DE588C">
        <w:t xml:space="preserve"> at any reasonable cost, and that pursuing it would be counterproductive by inviting pushback and challenges that would negate the objective.</w:t>
      </w:r>
    </w:p>
    <w:p w14:paraId="2E3C7470" w14:textId="77777777" w:rsidR="00585A4E" w:rsidRPr="00DE588C" w:rsidRDefault="00585A4E" w:rsidP="00585A4E">
      <w:r w:rsidRPr="00DE588C">
        <w:t>So what would Chinese “hegemony” in East Asia mean or look like? Beijing probably thinks in terms of something much like American primacy in the Western Hemisphere: a model in which China is generally recognized and acknowledged as the de facto central or primary power in the region, but has little need or incentive for militarily adventurism because the mutual benefits of economic interdependence prevail and the neighbors have no reason—and inherent disincentives—to challenge China’s vital interests or security. And as a parallel to China’s economic and diplomatic engagement in Latin America, Beijing would neither exclude nor be hostile to continued U.S. engagement in East Asia.</w:t>
      </w:r>
    </w:p>
    <w:p w14:paraId="604BC075" w14:textId="77777777" w:rsidR="00585A4E" w:rsidRPr="00DE588C" w:rsidRDefault="00585A4E" w:rsidP="00585A4E">
      <w:pPr>
        <w:rPr>
          <w:b/>
          <w:sz w:val="26"/>
          <w:highlight w:val="green"/>
          <w:u w:val="single"/>
        </w:rPr>
      </w:pPr>
      <w:r w:rsidRPr="00DE588C">
        <w:rPr>
          <w:rStyle w:val="StyleUnderline"/>
        </w:rPr>
        <w:t>A standard counterargument</w:t>
      </w:r>
      <w:r w:rsidRPr="00DE588C">
        <w:t xml:space="preserve"> to this relatively benign scenario </w:t>
      </w:r>
      <w:r w:rsidRPr="00DE588C">
        <w:rPr>
          <w:rStyle w:val="StyleUnderline"/>
        </w:rPr>
        <w:t>is</w:t>
      </w:r>
      <w:r w:rsidRPr="00DE588C">
        <w:t xml:space="preserve"> that </w:t>
      </w:r>
      <w:r w:rsidRPr="00DE588C">
        <w:rPr>
          <w:rStyle w:val="Emphasis"/>
        </w:rPr>
        <w:t>Beijing would not be content</w:t>
      </w:r>
      <w:r w:rsidRPr="00DE588C">
        <w:t xml:space="preserve"> with it </w:t>
      </w:r>
      <w:r w:rsidRPr="00DE588C">
        <w:rPr>
          <w:rStyle w:val="Emphasis"/>
        </w:rPr>
        <w:t>for long</w:t>
      </w:r>
      <w:r w:rsidRPr="00DE588C">
        <w:rPr>
          <w:rStyle w:val="StyleUnderline"/>
        </w:rPr>
        <w:t xml:space="preserve"> because China’s strategic ambitions will expand as its capabilities grow. This</w:t>
      </w:r>
      <w:r w:rsidRPr="00DE588C">
        <w:t xml:space="preserve"> is a valid hypothesis, but it usually </w:t>
      </w:r>
      <w:r w:rsidRPr="00DE588C">
        <w:rPr>
          <w:rStyle w:val="Emphasis"/>
        </w:rPr>
        <w:t>overlooks the greater possibility</w:t>
      </w:r>
      <w:r w:rsidRPr="00DE588C">
        <w:t xml:space="preserve"> that </w:t>
      </w:r>
      <w:r w:rsidRPr="00DE588C">
        <w:rPr>
          <w:rStyle w:val="StyleUnderline"/>
          <w:highlight w:val="green"/>
        </w:rPr>
        <w:t>China’s</w:t>
      </w:r>
      <w:r w:rsidRPr="00DE588C">
        <w:rPr>
          <w:rStyle w:val="StyleUnderline"/>
        </w:rPr>
        <w:t xml:space="preserve"> external </w:t>
      </w:r>
      <w:r w:rsidRPr="00DE588C">
        <w:rPr>
          <w:rStyle w:val="StyleUnderline"/>
          <w:highlight w:val="green"/>
        </w:rPr>
        <w:t>ambitions will expand not because</w:t>
      </w:r>
      <w:r w:rsidRPr="00DE588C">
        <w:rPr>
          <w:rStyle w:val="StyleUnderline"/>
        </w:rPr>
        <w:t xml:space="preserve"> its inherent </w:t>
      </w:r>
      <w:r w:rsidRPr="00DE588C">
        <w:rPr>
          <w:rStyle w:val="StyleUnderline"/>
          <w:highlight w:val="green"/>
        </w:rPr>
        <w:t>capabilities have grown, but</w:t>
      </w:r>
      <w:r w:rsidRPr="00DE588C">
        <w:rPr>
          <w:rStyle w:val="StyleUnderline"/>
        </w:rPr>
        <w:t xml:space="preserve"> because </w:t>
      </w:r>
      <w:r w:rsidRPr="00DE588C">
        <w:rPr>
          <w:rStyle w:val="StyleUnderline"/>
          <w:highlight w:val="green"/>
        </w:rPr>
        <w:t>Beijing sees</w:t>
      </w:r>
      <w:r w:rsidRPr="00DE588C">
        <w:rPr>
          <w:rStyle w:val="StyleUnderline"/>
        </w:rPr>
        <w:t xml:space="preserve"> the </w:t>
      </w:r>
      <w:r w:rsidRPr="00DE588C">
        <w:rPr>
          <w:rStyle w:val="StyleUnderline"/>
          <w:highlight w:val="green"/>
        </w:rPr>
        <w:t>need to be</w:t>
      </w:r>
      <w:r w:rsidRPr="00DE588C">
        <w:rPr>
          <w:rStyle w:val="StyleUnderline"/>
        </w:rPr>
        <w:t xml:space="preserve"> more </w:t>
      </w:r>
      <w:r w:rsidRPr="00DE588C">
        <w:rPr>
          <w:rStyle w:val="StyleUnderline"/>
          <w:highlight w:val="green"/>
        </w:rPr>
        <w:t xml:space="preserve">assertive </w:t>
      </w:r>
      <w:r w:rsidRPr="00DE588C">
        <w:rPr>
          <w:rStyle w:val="Emphasis"/>
          <w:highlight w:val="green"/>
        </w:rPr>
        <w:t>in response to external challenges</w:t>
      </w:r>
      <w:r w:rsidRPr="00DE588C">
        <w:rPr>
          <w:rStyle w:val="Emphasis"/>
        </w:rPr>
        <w:t xml:space="preserve"> to Chinese interests or security</w:t>
      </w:r>
      <w:r w:rsidRPr="00DE588C">
        <w:t xml:space="preserve">. Indeed, </w:t>
      </w:r>
      <w:r w:rsidRPr="00DE588C">
        <w:rPr>
          <w:rStyle w:val="StyleUnderline"/>
        </w:rPr>
        <w:t xml:space="preserve">much of </w:t>
      </w:r>
      <w:r w:rsidRPr="00DE588C">
        <w:rPr>
          <w:rStyle w:val="StyleUnderline"/>
          <w:highlight w:val="green"/>
        </w:rPr>
        <w:t>China’s “assertiveness</w:t>
      </w:r>
      <w:r w:rsidRPr="00DE588C">
        <w:rPr>
          <w:rStyle w:val="StyleUnderline"/>
        </w:rPr>
        <w:t>” within East Asia</w:t>
      </w:r>
      <w:r w:rsidRPr="00DE588C">
        <w:t xml:space="preserve"> over the past decade—when Beijing probably would prefer to focus on domestic priorities—</w:t>
      </w:r>
      <w:r w:rsidRPr="00DE588C">
        <w:rPr>
          <w:rStyle w:val="StyleUnderline"/>
          <w:highlight w:val="green"/>
        </w:rPr>
        <w:t xml:space="preserve">has been a </w:t>
      </w:r>
      <w:r w:rsidRPr="00DE588C">
        <w:rPr>
          <w:rStyle w:val="Emphasis"/>
          <w:highlight w:val="green"/>
        </w:rPr>
        <w:t>reaction to</w:t>
      </w:r>
      <w:r w:rsidRPr="00DE588C">
        <w:rPr>
          <w:rStyle w:val="Emphasis"/>
        </w:rPr>
        <w:t xml:space="preserve"> such </w:t>
      </w:r>
      <w:r w:rsidRPr="00DE588C">
        <w:rPr>
          <w:rStyle w:val="Emphasis"/>
          <w:highlight w:val="green"/>
        </w:rPr>
        <w:t>perceived challenges</w:t>
      </w:r>
      <w:r w:rsidRPr="00DE588C">
        <w:t xml:space="preserve">. Accordingly, </w:t>
      </w:r>
      <w:r w:rsidRPr="00DE588C">
        <w:rPr>
          <w:rStyle w:val="StyleUnderline"/>
        </w:rPr>
        <w:t xml:space="preserve">Beijing’s </w:t>
      </w:r>
      <w:r w:rsidRPr="00DE588C">
        <w:rPr>
          <w:rStyle w:val="StyleUnderline"/>
          <w:highlight w:val="green"/>
        </w:rPr>
        <w:t>willingness to settle for</w:t>
      </w:r>
      <w:r w:rsidRPr="00DE588C">
        <w:rPr>
          <w:rStyle w:val="StyleUnderline"/>
        </w:rPr>
        <w:t xml:space="preserve"> a narrowly-defined, </w:t>
      </w:r>
      <w:r w:rsidRPr="00DE588C">
        <w:rPr>
          <w:rStyle w:val="StyleUnderline"/>
          <w:highlight w:val="green"/>
        </w:rPr>
        <w:t>peaceable</w:t>
      </w:r>
      <w:r w:rsidRPr="00DE588C">
        <w:rPr>
          <w:rStyle w:val="StyleUnderline"/>
        </w:rPr>
        <w:t xml:space="preserve"> version of regional </w:t>
      </w:r>
      <w:r w:rsidRPr="00DE588C">
        <w:rPr>
          <w:rStyle w:val="StyleUnderline"/>
          <w:highlight w:val="green"/>
        </w:rPr>
        <w:t xml:space="preserve">preeminence will </w:t>
      </w:r>
      <w:r w:rsidRPr="00DE588C">
        <w:rPr>
          <w:rStyle w:val="Emphasis"/>
          <w:sz w:val="24"/>
          <w:highlight w:val="green"/>
        </w:rPr>
        <w:t>depend heavily on whether it perceives</w:t>
      </w:r>
      <w:r w:rsidRPr="00DE588C">
        <w:t xml:space="preserve"> other countries—especially </w:t>
      </w:r>
      <w:r w:rsidRPr="00DE588C">
        <w:rPr>
          <w:rStyle w:val="Emphasis"/>
          <w:sz w:val="24"/>
          <w:highlight w:val="green"/>
        </w:rPr>
        <w:t>the U</w:t>
      </w:r>
      <w:r w:rsidRPr="00DE588C">
        <w:t xml:space="preserve">nited </w:t>
      </w:r>
      <w:r w:rsidRPr="00DE588C">
        <w:rPr>
          <w:rStyle w:val="Emphasis"/>
          <w:sz w:val="24"/>
          <w:highlight w:val="green"/>
        </w:rPr>
        <w:t>S</w:t>
      </w:r>
      <w:r w:rsidRPr="00DE588C">
        <w:t>tates—</w:t>
      </w:r>
      <w:r w:rsidRPr="00DE588C">
        <w:rPr>
          <w:rStyle w:val="Emphasis"/>
          <w:sz w:val="24"/>
          <w:highlight w:val="green"/>
        </w:rPr>
        <w:t>as trying to deny China this option</w:t>
      </w:r>
      <w:r w:rsidRPr="00DE588C">
        <w:t xml:space="preserve"> and instead obstruct Chinese interests or security in the region.</w:t>
      </w:r>
    </w:p>
    <w:p w14:paraId="55232530" w14:textId="77777777" w:rsidR="00585A4E" w:rsidRDefault="00585A4E" w:rsidP="00585A4E">
      <w:pPr>
        <w:pStyle w:val="Heading4"/>
      </w:pPr>
      <w:r>
        <w:t>Even if it rises, it’s peaceful</w:t>
      </w:r>
    </w:p>
    <w:p w14:paraId="405696BA" w14:textId="77777777" w:rsidR="00585A4E" w:rsidRDefault="00585A4E" w:rsidP="00585A4E">
      <w:pPr>
        <w:pStyle w:val="ListParagraph"/>
        <w:numPr>
          <w:ilvl w:val="0"/>
          <w:numId w:val="11"/>
        </w:numPr>
      </w:pPr>
      <w:r>
        <w:t xml:space="preserve">China seeks </w:t>
      </w:r>
      <w:r>
        <w:rPr>
          <w:u w:val="single"/>
        </w:rPr>
        <w:t>limited predation</w:t>
      </w:r>
      <w:r>
        <w:t xml:space="preserve"> not outright competition</w:t>
      </w:r>
    </w:p>
    <w:p w14:paraId="54E133D0" w14:textId="77777777" w:rsidR="00585A4E" w:rsidRDefault="00585A4E" w:rsidP="00585A4E">
      <w:pPr>
        <w:pStyle w:val="ListParagraph"/>
        <w:numPr>
          <w:ilvl w:val="0"/>
          <w:numId w:val="11"/>
        </w:numPr>
      </w:pPr>
      <w:r w:rsidRPr="001A5D75">
        <w:rPr>
          <w:u w:val="single"/>
        </w:rPr>
        <w:t>Strategy</w:t>
      </w:r>
      <w:r>
        <w:t xml:space="preserve"> and </w:t>
      </w:r>
      <w:r w:rsidRPr="001A5D75">
        <w:rPr>
          <w:u w:val="single"/>
        </w:rPr>
        <w:t>policy moves</w:t>
      </w:r>
      <w:r>
        <w:t xml:space="preserve"> show </w:t>
      </w:r>
      <w:r w:rsidRPr="001A5D75">
        <w:rPr>
          <w:u w:val="single"/>
        </w:rPr>
        <w:t>coop over conflict</w:t>
      </w:r>
    </w:p>
    <w:p w14:paraId="5E8D8F06" w14:textId="77777777" w:rsidR="00585A4E" w:rsidRDefault="00585A4E" w:rsidP="00585A4E">
      <w:pPr>
        <w:pStyle w:val="ListParagraph"/>
        <w:numPr>
          <w:ilvl w:val="0"/>
          <w:numId w:val="11"/>
        </w:numPr>
      </w:pPr>
      <w:r>
        <w:t xml:space="preserve">Care most about </w:t>
      </w:r>
      <w:r w:rsidRPr="001A5D75">
        <w:rPr>
          <w:u w:val="single"/>
        </w:rPr>
        <w:t>stability</w:t>
      </w:r>
    </w:p>
    <w:p w14:paraId="77B4B88F" w14:textId="77777777" w:rsidR="00585A4E" w:rsidRPr="001915FC" w:rsidRDefault="00585A4E" w:rsidP="00585A4E">
      <w:r w:rsidRPr="001915FC">
        <w:rPr>
          <w:rStyle w:val="Style13ptBold"/>
        </w:rPr>
        <w:t>Shifrinson 19</w:t>
      </w:r>
      <w:r w:rsidRPr="001915FC">
        <w:t xml:space="preserve"> [Joshua Shifrinson is an Assistant Professor of International Relations with the Pardee School of Global Affairs at Boston University. Should the United States Fear China’s Rise? Winter 2019. www.bu.edu/pardeeschool/files/2019/01/Winter-2019_Shifrinson_0.pdf</w:t>
      </w:r>
      <w:r>
        <w:t>]</w:t>
      </w:r>
    </w:p>
    <w:p w14:paraId="6B194EEA" w14:textId="77777777" w:rsidR="00585A4E" w:rsidRDefault="00585A4E" w:rsidP="00585A4E">
      <w:pPr>
        <w:rPr>
          <w:sz w:val="16"/>
        </w:rPr>
      </w:pPr>
      <w:r w:rsidRPr="001915FC">
        <w:rPr>
          <w:sz w:val="16"/>
        </w:rPr>
        <w:t xml:space="preserve">In short, </w:t>
      </w:r>
      <w:r w:rsidRPr="002227C1">
        <w:rPr>
          <w:rStyle w:val="Emphasis"/>
          <w:highlight w:val="green"/>
        </w:rPr>
        <w:t>limited predation</w:t>
      </w:r>
      <w:r w:rsidRPr="002227C1">
        <w:rPr>
          <w:sz w:val="16"/>
          <w:highlight w:val="green"/>
        </w:rPr>
        <w:t>—</w:t>
      </w:r>
      <w:r w:rsidRPr="002227C1">
        <w:rPr>
          <w:rStyle w:val="Emphasis"/>
          <w:highlight w:val="green"/>
        </w:rPr>
        <w:t>not</w:t>
      </w:r>
      <w:r w:rsidRPr="001915FC">
        <w:rPr>
          <w:sz w:val="16"/>
        </w:rPr>
        <w:t xml:space="preserve"> an </w:t>
      </w:r>
      <w:r w:rsidRPr="00DC4E35">
        <w:rPr>
          <w:rStyle w:val="Emphasis"/>
        </w:rPr>
        <w:t xml:space="preserve">overt and </w:t>
      </w:r>
      <w:r w:rsidRPr="002227C1">
        <w:rPr>
          <w:rStyle w:val="Emphasis"/>
          <w:highlight w:val="green"/>
        </w:rPr>
        <w:t>outright</w:t>
      </w:r>
      <w:r w:rsidRPr="002227C1">
        <w:rPr>
          <w:highlight w:val="green"/>
          <w:u w:val="single"/>
        </w:rPr>
        <w:t xml:space="preserve"> push to</w:t>
      </w:r>
      <w:r w:rsidRPr="00DC4E35">
        <w:rPr>
          <w:u w:val="single"/>
        </w:rPr>
        <w:t xml:space="preserve"> overtake and </w:t>
      </w:r>
      <w:r w:rsidRPr="002227C1">
        <w:rPr>
          <w:highlight w:val="green"/>
          <w:u w:val="single"/>
        </w:rPr>
        <w:t xml:space="preserve">challenge the </w:t>
      </w:r>
      <w:r w:rsidRPr="002227C1">
        <w:rPr>
          <w:rStyle w:val="Emphasis"/>
          <w:highlight w:val="green"/>
        </w:rPr>
        <w:t>U</w:t>
      </w:r>
      <w:r w:rsidRPr="00DC4E35">
        <w:rPr>
          <w:u w:val="single"/>
        </w:rPr>
        <w:t xml:space="preserve">nited </w:t>
      </w:r>
      <w:r w:rsidRPr="002227C1">
        <w:rPr>
          <w:rStyle w:val="Emphasis"/>
          <w:highlight w:val="green"/>
        </w:rPr>
        <w:t>S</w:t>
      </w:r>
      <w:r w:rsidRPr="00DC4E35">
        <w:rPr>
          <w:u w:val="single"/>
        </w:rPr>
        <w:t>tates</w:t>
      </w:r>
      <w:r w:rsidRPr="001915FC">
        <w:rPr>
          <w:sz w:val="16"/>
        </w:rPr>
        <w:t>—</w:t>
      </w:r>
      <w:r w:rsidRPr="002227C1">
        <w:rPr>
          <w:highlight w:val="green"/>
          <w:u w:val="single"/>
        </w:rPr>
        <w:t>is the</w:t>
      </w:r>
      <w:r w:rsidRPr="00DC4E35">
        <w:rPr>
          <w:u w:val="single"/>
        </w:rPr>
        <w:t xml:space="preserve"> </w:t>
      </w:r>
      <w:r w:rsidRPr="002227C1">
        <w:rPr>
          <w:highlight w:val="green"/>
          <w:u w:val="single"/>
        </w:rPr>
        <w:t xml:space="preserve">name of </w:t>
      </w:r>
      <w:r w:rsidRPr="002227C1">
        <w:rPr>
          <w:rStyle w:val="Emphasis"/>
          <w:highlight w:val="green"/>
        </w:rPr>
        <w:t>China’s</w:t>
      </w:r>
      <w:r w:rsidRPr="00DC4E35">
        <w:rPr>
          <w:u w:val="single"/>
        </w:rPr>
        <w:t xml:space="preserve"> current and </w:t>
      </w:r>
      <w:r w:rsidRPr="00DC4E35">
        <w:rPr>
          <w:rStyle w:val="Emphasis"/>
        </w:rPr>
        <w:t xml:space="preserve">highly </w:t>
      </w:r>
      <w:r w:rsidRPr="002227C1">
        <w:rPr>
          <w:rStyle w:val="Emphasis"/>
          <w:highlight w:val="green"/>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2227C1">
        <w:rPr>
          <w:rStyle w:val="Emphasis"/>
          <w:highlight w:val="green"/>
        </w:rPr>
        <w:t>Chinese strategy</w:t>
      </w:r>
      <w:r w:rsidRPr="00DC4E35">
        <w:rPr>
          <w:u w:val="single"/>
        </w:rPr>
        <w:t xml:space="preserve"> still </w:t>
      </w:r>
      <w:r w:rsidRPr="002227C1">
        <w:rPr>
          <w:highlight w:val="green"/>
          <w:u w:val="single"/>
        </w:rPr>
        <w:t xml:space="preserve">seeks to </w:t>
      </w:r>
      <w:r w:rsidRPr="002227C1">
        <w:rPr>
          <w:rStyle w:val="Emphasis"/>
          <w:highlight w:val="green"/>
        </w:rPr>
        <w:t>avoid</w:t>
      </w:r>
      <w:r w:rsidRPr="00DC4E35">
        <w:rPr>
          <w:u w:val="single"/>
        </w:rPr>
        <w:t xml:space="preserve"> provoking </w:t>
      </w:r>
      <w:r w:rsidRPr="002227C1">
        <w:rPr>
          <w:rStyle w:val="Emphasis"/>
          <w:highlight w:val="green"/>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2227C1">
        <w:rPr>
          <w:highlight w:val="green"/>
          <w:u w:val="single"/>
        </w:rPr>
        <w:t>China’s decision to carve out a</w:t>
      </w:r>
      <w:r w:rsidRPr="00DC4E35">
        <w:rPr>
          <w:u w:val="single"/>
        </w:rPr>
        <w:t xml:space="preserve"> more prominent </w:t>
      </w:r>
      <w:r w:rsidRPr="002227C1">
        <w:rPr>
          <w:highlight w:val="green"/>
          <w:u w:val="single"/>
        </w:rPr>
        <w:t>role for itself</w:t>
      </w:r>
      <w:r w:rsidRPr="00DC4E35">
        <w:rPr>
          <w:u w:val="single"/>
        </w:rPr>
        <w:t xml:space="preserve"> in world politics </w:t>
      </w:r>
      <w:r w:rsidRPr="002227C1">
        <w:rPr>
          <w:highlight w:val="green"/>
          <w:u w:val="single"/>
        </w:rPr>
        <w:t>has been coupled with</w:t>
      </w:r>
      <w:r w:rsidRPr="00DC4E35">
        <w:rPr>
          <w:u w:val="single"/>
        </w:rPr>
        <w:t xml:space="preserve"> an </w:t>
      </w:r>
      <w:r w:rsidRPr="002227C1">
        <w:rPr>
          <w:highlight w:val="green"/>
          <w:u w:val="single"/>
        </w:rPr>
        <w:t xml:space="preserve">effort to </w:t>
      </w:r>
      <w:r w:rsidRPr="002227C1">
        <w:rPr>
          <w:rStyle w:val="Emphasis"/>
          <w:highlight w:val="green"/>
        </w:rPr>
        <w:t>reassure</w:t>
      </w:r>
      <w:r w:rsidRPr="002227C1">
        <w:rPr>
          <w:highlight w:val="green"/>
          <w:u w:val="single"/>
        </w:rPr>
        <w:t xml:space="preserve"> and </w:t>
      </w:r>
      <w:r w:rsidRPr="002227C1">
        <w:rPr>
          <w:rStyle w:val="Emphasis"/>
          <w:highlight w:val="green"/>
        </w:rPr>
        <w:t>engage</w:t>
      </w:r>
      <w:r w:rsidRPr="002227C1">
        <w:rPr>
          <w:highlight w:val="green"/>
          <w:u w:val="single"/>
        </w:rPr>
        <w:t xml:space="preserve"> the </w:t>
      </w:r>
      <w:r w:rsidRPr="002227C1">
        <w:rPr>
          <w:rStyle w:val="Emphasis"/>
          <w:highlight w:val="green"/>
        </w:rPr>
        <w:t>U</w:t>
      </w:r>
      <w:r w:rsidRPr="00DC4E35">
        <w:rPr>
          <w:u w:val="single"/>
        </w:rPr>
        <w:t xml:space="preserve">nited </w:t>
      </w:r>
      <w:r w:rsidRPr="002227C1">
        <w:rPr>
          <w:rStyle w:val="Emphasis"/>
          <w:highlight w:val="green"/>
        </w:rPr>
        <w:t>S</w:t>
      </w:r>
      <w:r w:rsidRPr="00DC4E35">
        <w:rPr>
          <w:u w:val="single"/>
        </w:rPr>
        <w:t>tates</w:t>
      </w:r>
      <w:r w:rsidRPr="001915FC">
        <w:rPr>
          <w:sz w:val="16"/>
        </w:rPr>
        <w:t xml:space="preserve"> so as </w:t>
      </w:r>
      <w:r w:rsidRPr="002227C1">
        <w:rPr>
          <w:highlight w:val="green"/>
          <w:u w:val="single"/>
        </w:rPr>
        <w:t xml:space="preserve">to </w:t>
      </w:r>
      <w:r w:rsidRPr="002227C1">
        <w:rPr>
          <w:rStyle w:val="Emphasis"/>
          <w:highlight w:val="green"/>
        </w:rPr>
        <w:t>avoid</w:t>
      </w:r>
      <w:r w:rsidRPr="00337C28">
        <w:rPr>
          <w:u w:val="single"/>
        </w:rPr>
        <w:t xml:space="preserve"> unneeded </w:t>
      </w:r>
      <w:r w:rsidRPr="002227C1">
        <w:rPr>
          <w:rStyle w:val="Emphasis"/>
          <w:highlight w:val="green"/>
        </w:rPr>
        <w:t>competition</w:t>
      </w:r>
      <w:r w:rsidRPr="001915FC">
        <w:rPr>
          <w:sz w:val="16"/>
        </w:rPr>
        <w:t xml:space="preserve"> </w:t>
      </w:r>
      <w:r w:rsidRPr="00337C28">
        <w:rPr>
          <w:u w:val="single"/>
        </w:rPr>
        <w:t xml:space="preserve">while </w:t>
      </w:r>
      <w:r w:rsidRPr="002227C1">
        <w:rPr>
          <w:rStyle w:val="Emphasis"/>
          <w:highlight w:val="green"/>
        </w:rPr>
        <w:t>facilitating stability</w:t>
      </w:r>
      <w:r w:rsidRPr="001915FC">
        <w:rPr>
          <w:sz w:val="16"/>
        </w:rPr>
        <w:t xml:space="preserve">.50 Chinese leaders echo these themes, with one senior official noting in 2014 that </w:t>
      </w:r>
      <w:r w:rsidRPr="002227C1">
        <w:rPr>
          <w:rStyle w:val="Emphasis"/>
          <w:highlight w:val="green"/>
        </w:rPr>
        <w:t>Chinese policy</w:t>
      </w:r>
      <w:r w:rsidRPr="002227C1">
        <w:rPr>
          <w:highlight w:val="green"/>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2227C1">
        <w:rPr>
          <w:rStyle w:val="Emphasis"/>
          <w:highlight w:val="green"/>
        </w:rPr>
        <w:t>coop</w:t>
      </w:r>
      <w:r w:rsidRPr="001915FC">
        <w:rPr>
          <w:sz w:val="16"/>
        </w:rPr>
        <w:t xml:space="preserve">eration </w:t>
      </w:r>
      <w:r w:rsidRPr="00337C28">
        <w:rPr>
          <w:u w:val="single"/>
        </w:rPr>
        <w:t>instead of confrontation</w:t>
      </w:r>
      <w:r w:rsidRPr="001915FC">
        <w:rPr>
          <w:sz w:val="16"/>
        </w:rPr>
        <w:t xml:space="preserve">al approaches.”51 </w:t>
      </w:r>
      <w:r w:rsidRPr="002227C1">
        <w:rPr>
          <w:rStyle w:val="Emphasis"/>
          <w:highlight w:val="green"/>
        </w:rPr>
        <w:t>Xi</w:t>
      </w:r>
      <w:r w:rsidRPr="001915FC">
        <w:rPr>
          <w:sz w:val="16"/>
        </w:rPr>
        <w:t xml:space="preserve"> Jinping </w:t>
      </w:r>
      <w:r w:rsidRPr="00337C28">
        <w:rPr>
          <w:u w:val="single"/>
        </w:rPr>
        <w:t xml:space="preserve">himself has </w:t>
      </w:r>
      <w:r w:rsidRPr="002227C1">
        <w:rPr>
          <w:highlight w:val="green"/>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2227C1">
        <w:rPr>
          <w:highlight w:val="green"/>
          <w:u w:val="single"/>
        </w:rPr>
        <w:t>there is “</w:t>
      </w:r>
      <w:r w:rsidRPr="002227C1">
        <w:rPr>
          <w:rStyle w:val="Emphasis"/>
          <w:highlight w:val="green"/>
        </w:rPr>
        <w:t>hardly evidence</w:t>
      </w:r>
      <w:r w:rsidRPr="00337C28">
        <w:rPr>
          <w:u w:val="single"/>
        </w:rPr>
        <w:t xml:space="preserve"> that</w:t>
      </w:r>
      <w:r w:rsidRPr="001915FC">
        <w:rPr>
          <w:sz w:val="16"/>
        </w:rPr>
        <w:t xml:space="preserve"> [... </w:t>
      </w:r>
      <w:r w:rsidRPr="002227C1">
        <w:rPr>
          <w:rStyle w:val="Emphasis"/>
          <w:highlight w:val="green"/>
        </w:rPr>
        <w:t>China</w:t>
      </w:r>
      <w:r w:rsidRPr="002227C1">
        <w:rPr>
          <w:highlight w:val="green"/>
          <w:u w:val="single"/>
        </w:rPr>
        <w:t xml:space="preserve"> has] begun to </w:t>
      </w:r>
      <w:r w:rsidRPr="002227C1">
        <w:rPr>
          <w:rStyle w:val="Emphasis"/>
          <w:highlight w:val="green"/>
        </w:rPr>
        <w:t>focus</w:t>
      </w:r>
      <w:r w:rsidRPr="002227C1">
        <w:rPr>
          <w:highlight w:val="green"/>
          <w:u w:val="single"/>
        </w:rPr>
        <w:t xml:space="preserve"> on </w:t>
      </w:r>
      <w:r w:rsidRPr="002227C1">
        <w:rPr>
          <w:rStyle w:val="Emphasis"/>
          <w:highlight w:val="green"/>
        </w:rPr>
        <w:t>hegemonic competition</w:t>
      </w:r>
      <w:r w:rsidRPr="001915FC">
        <w:rPr>
          <w:sz w:val="16"/>
        </w:rPr>
        <w:t xml:space="preserve">.”53 Put another way, </w:t>
      </w:r>
      <w:r w:rsidRPr="002227C1">
        <w:rPr>
          <w:rStyle w:val="Emphasis"/>
          <w:highlight w:val="green"/>
        </w:rPr>
        <w:t>China’s leaders</w:t>
      </w:r>
      <w:r w:rsidRPr="002227C1">
        <w:rPr>
          <w:highlight w:val="green"/>
          <w:u w:val="single"/>
        </w:rPr>
        <w:t xml:space="preserve"> appear </w:t>
      </w:r>
      <w:r w:rsidRPr="002227C1">
        <w:rPr>
          <w:rStyle w:val="Emphasis"/>
          <w:highlight w:val="green"/>
        </w:rPr>
        <w:t>aware of</w:t>
      </w:r>
      <w:r w:rsidRPr="00337C28">
        <w:rPr>
          <w:u w:val="single"/>
        </w:rPr>
        <w:t xml:space="preserve"> the </w:t>
      </w:r>
      <w:r w:rsidRPr="002227C1">
        <w:rPr>
          <w:rStyle w:val="Emphasis"/>
          <w:highlight w:val="green"/>
        </w:rPr>
        <w:t>risks</w:t>
      </w:r>
      <w:r w:rsidRPr="002227C1">
        <w:rPr>
          <w:highlight w:val="green"/>
          <w:u w:val="single"/>
        </w:rPr>
        <w:t xml:space="preserve"> of taking a</w:t>
      </w:r>
      <w:r w:rsidRPr="00337C28">
        <w:rPr>
          <w:u w:val="single"/>
        </w:rPr>
        <w:t xml:space="preserve">n overly </w:t>
      </w:r>
      <w:r w:rsidRPr="002227C1">
        <w:rPr>
          <w:highlight w:val="green"/>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44F568B5" w14:textId="77777777" w:rsidR="00585A4E" w:rsidRDefault="00585A4E" w:rsidP="00585A4E">
      <w:pPr>
        <w:rPr>
          <w:sz w:val="16"/>
        </w:rPr>
      </w:pPr>
    </w:p>
    <w:p w14:paraId="15BED1C8" w14:textId="77777777" w:rsidR="00585A4E" w:rsidRPr="00452FC4" w:rsidRDefault="00585A4E" w:rsidP="00585A4E">
      <w:pPr>
        <w:pStyle w:val="Heading4"/>
        <w:rPr>
          <w:rStyle w:val="StyleUnderline"/>
          <w:u w:val="none"/>
        </w:rPr>
      </w:pPr>
      <w:r>
        <w:t xml:space="preserve">Their China Alternative card is </w:t>
      </w:r>
      <w:r>
        <w:rPr>
          <w:u w:val="single"/>
        </w:rPr>
        <w:t>power-tagged</w:t>
      </w:r>
      <w:r>
        <w:t xml:space="preserve"> – it says China’s a candidate but they’re focused domestically - here’s a </w:t>
      </w:r>
      <w:r>
        <w:rPr>
          <w:u w:val="single"/>
        </w:rPr>
        <w:t>re-cutting</w:t>
      </w:r>
      <w:r>
        <w:t xml:space="preserve"> – sage in Green</w:t>
      </w:r>
    </w:p>
    <w:p w14:paraId="548299F5" w14:textId="77777777" w:rsidR="00585A4E" w:rsidRPr="006E3422" w:rsidRDefault="00585A4E" w:rsidP="00585A4E">
      <w:pPr>
        <w:rPr>
          <w:rFonts w:eastAsia="Calibri" w:cs="Times New Roman"/>
          <w:sz w:val="14"/>
        </w:rPr>
      </w:pPr>
      <w:r>
        <w:rPr>
          <w:rStyle w:val="Style13ptBold"/>
        </w:rPr>
        <w:t xml:space="preserve">1AC </w:t>
      </w:r>
      <w:r w:rsidRPr="00452FC4">
        <w:rPr>
          <w:rStyle w:val="Style13ptBold"/>
        </w:rPr>
        <w:t>Haass 17</w:t>
      </w:r>
      <w:r w:rsidRPr="006E3422">
        <w:rPr>
          <w:rFonts w:eastAsia="Calibri" w:cs="Times New Roman"/>
          <w:sz w:val="14"/>
        </w:rPr>
        <w:t xml:space="preserve"> </w:t>
      </w:r>
      <w:r w:rsidRPr="006E3422">
        <w:rPr>
          <w:rFonts w:eastAsia="Calibri" w:cs="Times New Roman"/>
          <w:sz w:val="14"/>
          <w:szCs w:val="16"/>
        </w:rPr>
        <w:t>Richard Haass is President of the Council on Foreign Relations. “Who Will Fill America’s Shoes?” Project Syndicate. June 21</w:t>
      </w:r>
      <w:r w:rsidRPr="006E3422">
        <w:rPr>
          <w:rFonts w:eastAsia="Calibri" w:cs="Times New Roman"/>
          <w:sz w:val="14"/>
          <w:szCs w:val="16"/>
          <w:vertAlign w:val="superscript"/>
        </w:rPr>
        <w:t>st</w:t>
      </w:r>
      <w:r w:rsidRPr="006E3422">
        <w:rPr>
          <w:rFonts w:eastAsia="Calibri" w:cs="Times New Roman"/>
          <w:sz w:val="14"/>
          <w:szCs w:val="16"/>
        </w:rPr>
        <w:t>, 2017. https://www.project-syndicate.org/commentary/global-leadership-successor-to-america-by-richard-n--haass-2017-06</w:t>
      </w:r>
    </w:p>
    <w:p w14:paraId="31591D9A" w14:textId="77777777" w:rsidR="00585A4E" w:rsidRDefault="00585A4E" w:rsidP="00585A4E">
      <w:pPr>
        <w:rPr>
          <w:rFonts w:eastAsia="Calibri" w:cs="Times New Roman"/>
          <w:sz w:val="16"/>
          <w:szCs w:val="16"/>
        </w:rPr>
      </w:pPr>
      <w:r w:rsidRPr="0014286A">
        <w:rPr>
          <w:rFonts w:eastAsia="Calibri" w:cs="Times New Roman"/>
          <w:u w:val="single"/>
        </w:rPr>
        <w:t xml:space="preserve">Still, a </w:t>
      </w:r>
      <w:r w:rsidRPr="00473C7A">
        <w:rPr>
          <w:rStyle w:val="Emphasis"/>
          <w:highlight w:val="green"/>
        </w:rPr>
        <w:t>shift away from a US-dominated world</w:t>
      </w:r>
      <w:r w:rsidRPr="00473C7A">
        <w:rPr>
          <w:rFonts w:eastAsia="Calibri" w:cs="Times New Roman"/>
          <w:highlight w:val="green"/>
          <w:u w:val="single"/>
        </w:rPr>
        <w:t xml:space="preserve"> </w:t>
      </w:r>
      <w:r w:rsidRPr="0014286A">
        <w:rPr>
          <w:rFonts w:eastAsia="Calibri" w:cs="Times New Roman"/>
          <w:u w:val="single"/>
        </w:rPr>
        <w:t>of structured relationships and standing institutions and toward something else is under way. What this alternative will be, however, remains largely unknowable</w:t>
      </w:r>
      <w:r w:rsidRPr="00473C7A">
        <w:rPr>
          <w:rFonts w:eastAsia="Calibri" w:cs="Times New Roman"/>
          <w:sz w:val="16"/>
          <w:szCs w:val="16"/>
        </w:rPr>
        <w:t xml:space="preserve">. What we do know is that there is no alternative great power willing and able to step in and assume what had been the US role. </w:t>
      </w:r>
      <w:r w:rsidRPr="00473C7A">
        <w:rPr>
          <w:rStyle w:val="Emphasis"/>
          <w:highlight w:val="green"/>
          <w:bdr w:val="single" w:sz="18" w:space="0" w:color="auto"/>
        </w:rPr>
        <w:t>China is a frequently mentioned candidate</w:t>
      </w:r>
      <w:r w:rsidRPr="00473C7A">
        <w:rPr>
          <w:rFonts w:eastAsia="Calibri" w:cs="Times New Roman"/>
          <w:sz w:val="16"/>
          <w:szCs w:val="16"/>
          <w:bdr w:val="single" w:sz="18" w:space="0" w:color="auto"/>
        </w:rPr>
        <w:t xml:space="preserve">, </w:t>
      </w:r>
      <w:r w:rsidRPr="00473C7A">
        <w:rPr>
          <w:rStyle w:val="Emphasis"/>
          <w:highlight w:val="green"/>
          <w:bdr w:val="single" w:sz="18" w:space="0" w:color="auto"/>
        </w:rPr>
        <w:t>but its leadership is focused mostly on consolidating domestic order</w:t>
      </w:r>
      <w:r w:rsidRPr="00473C7A">
        <w:rPr>
          <w:rFonts w:eastAsia="Calibri" w:cs="Times New Roman"/>
          <w:sz w:val="16"/>
          <w:szCs w:val="16"/>
          <w:highlight w:val="green"/>
          <w:bdr w:val="single" w:sz="18" w:space="0" w:color="auto"/>
        </w:rPr>
        <w:t xml:space="preserve"> </w:t>
      </w:r>
      <w:r w:rsidRPr="00473C7A">
        <w:rPr>
          <w:rStyle w:val="Emphasis"/>
          <w:highlight w:val="green"/>
          <w:bdr w:val="single" w:sz="18" w:space="0" w:color="auto"/>
        </w:rPr>
        <w:t>and maintaining artificially high economic-growth rates to stave off popular unrest.</w:t>
      </w:r>
      <w:r w:rsidRPr="00473C7A">
        <w:rPr>
          <w:rFonts w:eastAsia="Calibri" w:cs="Times New Roman"/>
          <w:sz w:val="16"/>
          <w:szCs w:val="16"/>
        </w:rPr>
        <w:t xml:space="preserve"> </w:t>
      </w:r>
      <w:r w:rsidRPr="006E3422">
        <w:rPr>
          <w:rFonts w:eastAsia="Calibri" w:cs="Times New Roman"/>
          <w:highlight w:val="cyan"/>
          <w:u w:val="single"/>
        </w:rPr>
        <w:t xml:space="preserve">China’s </w:t>
      </w:r>
      <w:r w:rsidRPr="00473C7A">
        <w:rPr>
          <w:rStyle w:val="Emphasis"/>
          <w:highlight w:val="green"/>
        </w:rPr>
        <w:t>interest</w:t>
      </w:r>
      <w:r w:rsidRPr="00473C7A">
        <w:rPr>
          <w:rFonts w:eastAsia="Calibri" w:cs="Times New Roman"/>
          <w:highlight w:val="green"/>
          <w:u w:val="single"/>
        </w:rPr>
        <w:t xml:space="preserve"> </w:t>
      </w:r>
      <w:r w:rsidRPr="00473C7A">
        <w:rPr>
          <w:rStyle w:val="Emphasis"/>
          <w:highlight w:val="green"/>
        </w:rPr>
        <w:t>in</w:t>
      </w:r>
      <w:r w:rsidRPr="00473C7A">
        <w:rPr>
          <w:rFonts w:eastAsia="Calibri" w:cs="Times New Roman"/>
          <w:highlight w:val="green"/>
          <w:u w:val="single"/>
        </w:rPr>
        <w:t xml:space="preserve"> </w:t>
      </w:r>
      <w:r w:rsidRPr="006E3422">
        <w:rPr>
          <w:rFonts w:eastAsia="Calibri" w:cs="Times New Roman"/>
          <w:highlight w:val="cyan"/>
          <w:u w:val="single"/>
        </w:rPr>
        <w:t>regional</w:t>
      </w:r>
      <w:r w:rsidRPr="0014286A">
        <w:rPr>
          <w:rFonts w:eastAsia="Calibri" w:cs="Times New Roman"/>
          <w:u w:val="single"/>
        </w:rPr>
        <w:t xml:space="preserve"> and </w:t>
      </w:r>
      <w:r w:rsidRPr="00473C7A">
        <w:rPr>
          <w:rStyle w:val="Emphasis"/>
          <w:highlight w:val="green"/>
        </w:rPr>
        <w:t>global institutions</w:t>
      </w:r>
      <w:r w:rsidRPr="00473C7A">
        <w:rPr>
          <w:rFonts w:eastAsia="Calibri" w:cs="Times New Roman"/>
          <w:highlight w:val="green"/>
          <w:u w:val="single"/>
        </w:rPr>
        <w:t xml:space="preserve"> </w:t>
      </w:r>
      <w:r w:rsidRPr="00473C7A">
        <w:rPr>
          <w:rStyle w:val="Emphasis"/>
          <w:highlight w:val="green"/>
        </w:rPr>
        <w:t>seems designed mostly to bolster its</w:t>
      </w:r>
      <w:r w:rsidRPr="00473C7A">
        <w:rPr>
          <w:rFonts w:eastAsia="Calibri" w:cs="Times New Roman"/>
          <w:highlight w:val="green"/>
          <w:u w:val="single"/>
        </w:rPr>
        <w:t xml:space="preserve"> </w:t>
      </w:r>
      <w:r w:rsidRPr="0014286A">
        <w:rPr>
          <w:rFonts w:eastAsia="Calibri" w:cs="Times New Roman"/>
          <w:u w:val="single"/>
        </w:rPr>
        <w:t xml:space="preserve">economy and </w:t>
      </w:r>
      <w:r w:rsidRPr="008D29D9">
        <w:rPr>
          <w:rFonts w:eastAsia="Calibri" w:cs="Times New Roman"/>
          <w:highlight w:val="cyan"/>
          <w:u w:val="single"/>
        </w:rPr>
        <w:t>geopolitical</w:t>
      </w:r>
      <w:r w:rsidRPr="0014286A">
        <w:rPr>
          <w:rFonts w:eastAsia="Calibri" w:cs="Times New Roman"/>
          <w:u w:val="single"/>
        </w:rPr>
        <w:t xml:space="preserve"> </w:t>
      </w:r>
      <w:r w:rsidRPr="00473C7A">
        <w:rPr>
          <w:rStyle w:val="Emphasis"/>
          <w:highlight w:val="green"/>
        </w:rPr>
        <w:t>influence</w:t>
      </w:r>
      <w:r w:rsidRPr="0014286A">
        <w:rPr>
          <w:rFonts w:eastAsia="Calibri" w:cs="Times New Roman"/>
          <w:u w:val="single"/>
        </w:rPr>
        <w:t xml:space="preserve">, </w:t>
      </w:r>
      <w:r w:rsidRPr="00473C7A">
        <w:rPr>
          <w:rStyle w:val="Emphasis"/>
          <w:highlight w:val="green"/>
          <w:bdr w:val="single" w:sz="18" w:space="0" w:color="auto"/>
        </w:rPr>
        <w:t xml:space="preserve">rather than to help set rules </w:t>
      </w:r>
      <w:r w:rsidRPr="0014286A">
        <w:rPr>
          <w:rFonts w:eastAsia="Calibri" w:cs="Times New Roman"/>
          <w:u w:val="single"/>
        </w:rPr>
        <w:t xml:space="preserve">and create broadly beneficial arrangements. </w:t>
      </w:r>
      <w:r w:rsidRPr="00473C7A">
        <w:rPr>
          <w:rFonts w:eastAsia="Calibri" w:cs="Times New Roman"/>
          <w:sz w:val="16"/>
          <w:szCs w:val="16"/>
          <w:highlight w:val="cyan"/>
        </w:rPr>
        <w:t>Likewise</w:t>
      </w:r>
      <w:r w:rsidRPr="00473C7A">
        <w:rPr>
          <w:rFonts w:eastAsia="Calibri" w:cs="Times New Roman"/>
          <w:sz w:val="16"/>
          <w:szCs w:val="16"/>
        </w:rPr>
        <w:t xml:space="preserve">, Russia is a country with a narrowly-based economy led by a government focused on retaining power at home and re-establishing Russian influence in the Middle East and Europe. India is preoccupied with the challenge of economic development and is tied down by its problematic relationship with Pakistan. Japan is held back by its declining population, domestic political and economic constraints, and its neighbors’ suspicions. Europe, for its part, is distracted by questions surrounding the relationship between member states and the European Union. As a result, the whole of the continent is less than the sum of its parts – none of which is large enough to succeed America on the world stage. But the absence of a single successor to the US does not mean that what awaits is chaos. At least in principle, the world’s most powerful countries could come together to fill America’s shoes. In practice, though, this will not happen, as these countries lack the capabilities, experience, and, above all, a consensus on what needs doing and who needs to do it. A more likely development is the emergence of a mix of order and disorder at both the regional and global level. </w:t>
      </w:r>
      <w:r w:rsidRPr="0014286A">
        <w:rPr>
          <w:rFonts w:eastAsia="Calibri" w:cs="Times New Roman"/>
          <w:u w:val="single"/>
        </w:rPr>
        <w:t>China will promote various trade, infrastructure, and security mechanisms in Asia</w:t>
      </w:r>
      <w:r w:rsidRPr="00473C7A">
        <w:rPr>
          <w:rFonts w:eastAsia="Calibri" w:cs="Times New Roman"/>
          <w:sz w:val="16"/>
          <w:szCs w:val="16"/>
        </w:rPr>
        <w:t xml:space="preserve">. The 11 remaining members of the Trans-Pacific Partnership may launch their trade pact without the US. </w:t>
      </w:r>
      <w:r w:rsidRPr="008D29D9">
        <w:rPr>
          <w:rFonts w:eastAsia="Calibri" w:cs="Times New Roman"/>
          <w:highlight w:val="cyan"/>
          <w:u w:val="single"/>
        </w:rPr>
        <w:t>Less clear is</w:t>
      </w:r>
      <w:r w:rsidRPr="0014286A">
        <w:rPr>
          <w:rFonts w:eastAsia="Calibri" w:cs="Times New Roman"/>
          <w:u w:val="single"/>
        </w:rPr>
        <w:t xml:space="preserve"> whether </w:t>
      </w:r>
      <w:r w:rsidRPr="008D29D9">
        <w:rPr>
          <w:rFonts w:eastAsia="Calibri" w:cs="Times New Roman"/>
          <w:highlight w:val="cyan"/>
          <w:u w:val="single"/>
        </w:rPr>
        <w:t>China</w:t>
      </w:r>
      <w:r w:rsidRPr="0014286A">
        <w:rPr>
          <w:rFonts w:eastAsia="Calibri" w:cs="Times New Roman"/>
          <w:u w:val="single"/>
        </w:rPr>
        <w:t xml:space="preserve"> is </w:t>
      </w:r>
      <w:r w:rsidRPr="008D29D9">
        <w:rPr>
          <w:rFonts w:eastAsia="Calibri" w:cs="Times New Roman"/>
          <w:highlight w:val="cyan"/>
          <w:u w:val="single"/>
        </w:rPr>
        <w:t>prepared to</w:t>
      </w:r>
      <w:r w:rsidRPr="0014286A">
        <w:rPr>
          <w:rFonts w:eastAsia="Calibri" w:cs="Times New Roman"/>
          <w:u w:val="single"/>
        </w:rPr>
        <w:t xml:space="preserve"> use its influence to </w:t>
      </w:r>
      <w:r w:rsidRPr="008D29D9">
        <w:rPr>
          <w:rFonts w:eastAsia="Calibri" w:cs="Times New Roman"/>
          <w:b/>
          <w:iCs/>
          <w:highlight w:val="cyan"/>
          <w:u w:val="single"/>
        </w:rPr>
        <w:t>restrain North Korea</w:t>
      </w:r>
      <w:r w:rsidRPr="008D29D9">
        <w:rPr>
          <w:rFonts w:eastAsia="Calibri" w:cs="Times New Roman"/>
          <w:highlight w:val="cyan"/>
          <w:u w:val="single"/>
        </w:rPr>
        <w:t>,</w:t>
      </w:r>
      <w:r w:rsidRPr="0014286A">
        <w:rPr>
          <w:rFonts w:eastAsia="Calibri" w:cs="Times New Roman"/>
          <w:u w:val="single"/>
        </w:rPr>
        <w:t xml:space="preserve"> </w:t>
      </w:r>
      <w:r w:rsidRPr="0014286A">
        <w:rPr>
          <w:rFonts w:eastAsia="Calibri" w:cs="Times New Roman"/>
          <w:b/>
          <w:iCs/>
          <w:u w:val="single"/>
        </w:rPr>
        <w:t xml:space="preserve">how </w:t>
      </w:r>
      <w:r w:rsidRPr="008D29D9">
        <w:rPr>
          <w:rFonts w:eastAsia="Calibri" w:cs="Times New Roman"/>
          <w:b/>
          <w:iCs/>
          <w:highlight w:val="cyan"/>
          <w:u w:val="single"/>
        </w:rPr>
        <w:t>India and Pakistan</w:t>
      </w:r>
      <w:r w:rsidRPr="0014286A">
        <w:rPr>
          <w:rFonts w:eastAsia="Calibri" w:cs="Times New Roman"/>
          <w:b/>
          <w:iCs/>
          <w:u w:val="single"/>
        </w:rPr>
        <w:t xml:space="preserve"> will avoid conflict</w:t>
      </w:r>
      <w:r w:rsidRPr="0014286A">
        <w:rPr>
          <w:rFonts w:eastAsia="Calibri" w:cs="Times New Roman"/>
          <w:u w:val="single"/>
        </w:rPr>
        <w:t xml:space="preserve">, and the resolution of Asia’s many </w:t>
      </w:r>
      <w:r w:rsidRPr="008D29D9">
        <w:rPr>
          <w:rFonts w:eastAsia="Calibri" w:cs="Times New Roman"/>
          <w:b/>
          <w:iCs/>
          <w:highlight w:val="cyan"/>
          <w:u w:val="single"/>
        </w:rPr>
        <w:t>territorial</w:t>
      </w:r>
      <w:r w:rsidRPr="0014286A">
        <w:rPr>
          <w:rFonts w:eastAsia="Calibri" w:cs="Times New Roman"/>
          <w:b/>
          <w:iCs/>
          <w:u w:val="single"/>
        </w:rPr>
        <w:t xml:space="preserve"> </w:t>
      </w:r>
      <w:r w:rsidRPr="008D29D9">
        <w:rPr>
          <w:rFonts w:eastAsia="Calibri" w:cs="Times New Roman"/>
          <w:b/>
          <w:iCs/>
          <w:highlight w:val="cyan"/>
          <w:u w:val="single"/>
        </w:rPr>
        <w:t>disputes</w:t>
      </w:r>
      <w:r w:rsidRPr="0014286A">
        <w:rPr>
          <w:rFonts w:eastAsia="Calibri" w:cs="Times New Roman"/>
          <w:b/>
          <w:iCs/>
          <w:u w:val="single"/>
        </w:rPr>
        <w:t>.</w:t>
      </w:r>
      <w:r w:rsidRPr="0014286A">
        <w:rPr>
          <w:rFonts w:eastAsia="Calibri" w:cs="Times New Roman"/>
          <w:u w:val="single"/>
        </w:rPr>
        <w:t xml:space="preserve"> It is all too easy to imagine an Asian and Pacific future characterized by hi</w:t>
      </w:r>
      <w:r w:rsidRPr="008D29D9">
        <w:rPr>
          <w:rFonts w:eastAsia="Calibri" w:cs="Times New Roman"/>
          <w:highlight w:val="cyan"/>
          <w:u w:val="single"/>
        </w:rPr>
        <w:t>gher</w:t>
      </w:r>
      <w:r w:rsidRPr="0014286A">
        <w:rPr>
          <w:rFonts w:eastAsia="Calibri" w:cs="Times New Roman"/>
          <w:u w:val="single"/>
        </w:rPr>
        <w:t xml:space="preserve"> </w:t>
      </w:r>
      <w:r w:rsidRPr="008D29D9">
        <w:rPr>
          <w:rFonts w:eastAsia="Calibri" w:cs="Times New Roman"/>
          <w:highlight w:val="cyan"/>
          <w:u w:val="single"/>
        </w:rPr>
        <w:t>spending on arms</w:t>
      </w:r>
      <w:r w:rsidRPr="0014286A">
        <w:rPr>
          <w:rFonts w:eastAsia="Calibri" w:cs="Times New Roman"/>
          <w:u w:val="single"/>
        </w:rPr>
        <w:t xml:space="preserve"> of all types – and thus </w:t>
      </w:r>
      <w:r w:rsidRPr="0014286A">
        <w:rPr>
          <w:rFonts w:eastAsia="Calibri" w:cs="Times New Roman"/>
          <w:b/>
          <w:iCs/>
          <w:u w:val="single"/>
        </w:rPr>
        <w:t xml:space="preserve">more </w:t>
      </w:r>
      <w:r w:rsidRPr="008D29D9">
        <w:rPr>
          <w:rFonts w:eastAsia="Calibri" w:cs="Times New Roman"/>
          <w:b/>
          <w:iCs/>
          <w:highlight w:val="cyan"/>
          <w:u w:val="single"/>
        </w:rPr>
        <w:t>susceptible to violent conflict</w:t>
      </w:r>
      <w:r w:rsidRPr="0014286A">
        <w:rPr>
          <w:rFonts w:eastAsia="Calibri" w:cs="Times New Roman"/>
          <w:u w:val="single"/>
        </w:rPr>
        <w:t xml:space="preserve">. The </w:t>
      </w:r>
      <w:r w:rsidRPr="008D29D9">
        <w:rPr>
          <w:rFonts w:eastAsia="Calibri" w:cs="Times New Roman"/>
          <w:highlight w:val="cyan"/>
          <w:u w:val="single"/>
        </w:rPr>
        <w:t xml:space="preserve">Middle East </w:t>
      </w:r>
      <w:r w:rsidRPr="008D29D9">
        <w:rPr>
          <w:rFonts w:eastAsia="Calibri" w:cs="Times New Roman"/>
          <w:u w:val="single"/>
        </w:rPr>
        <w:t>is</w:t>
      </w:r>
      <w:r w:rsidRPr="0014286A">
        <w:rPr>
          <w:rFonts w:eastAsia="Calibri" w:cs="Times New Roman"/>
          <w:u w:val="single"/>
        </w:rPr>
        <w:t xml:space="preserve"> already suffering </w:t>
      </w:r>
      <w:r w:rsidRPr="008D29D9">
        <w:rPr>
          <w:rFonts w:eastAsia="Calibri" w:cs="Times New Roman"/>
          <w:b/>
          <w:iCs/>
          <w:highlight w:val="cyan"/>
          <w:u w:val="single"/>
        </w:rPr>
        <w:t>unprecedented instability</w:t>
      </w:r>
      <w:r w:rsidRPr="00473C7A">
        <w:rPr>
          <w:rFonts w:eastAsia="Calibri" w:cs="Times New Roman"/>
          <w:sz w:val="16"/>
          <w:szCs w:val="16"/>
        </w:rPr>
        <w:t>, the result of local rivalries and realities, and of 15 years during which the US arguably first did too much and then too little to shape the region’s future. The immediate danger is not just further deterioration in failed states such as Yemen, Syria, and Libya, but also direct conflict between Saudi Arabia and Iran.</w:t>
      </w:r>
    </w:p>
    <w:p w14:paraId="42D16F5E" w14:textId="77777777" w:rsidR="00585A4E" w:rsidRPr="00473C7A" w:rsidRDefault="00585A4E" w:rsidP="00585A4E">
      <w:pPr>
        <w:pStyle w:val="Heading4"/>
        <w:rPr>
          <w:rFonts w:eastAsia="Calibri"/>
        </w:rPr>
      </w:pPr>
      <w:r>
        <w:rPr>
          <w:rFonts w:eastAsia="Calibri"/>
        </w:rPr>
        <w:t>Yes china is revisionist in a regional sense – that’s why their ev indicates its taken an adversarial stance when contested in the scs/ecs – BUT 0 warrants why global primacy is their end game</w:t>
      </w:r>
    </w:p>
    <w:p w14:paraId="77AA3B7E" w14:textId="77777777" w:rsidR="00585A4E" w:rsidRDefault="00585A4E" w:rsidP="00585A4E">
      <w:pPr>
        <w:pStyle w:val="Heading3"/>
      </w:pPr>
      <w:r>
        <w:t>Heg</w:t>
      </w:r>
    </w:p>
    <w:p w14:paraId="58B94283" w14:textId="77777777" w:rsidR="00585A4E" w:rsidRDefault="00585A4E" w:rsidP="00585A4E">
      <w:pPr>
        <w:pStyle w:val="Heading4"/>
      </w:pPr>
      <w:r>
        <w:t xml:space="preserve">1] Empirics go neg – most qualified studies disprove hegemonic stability theories. </w:t>
      </w:r>
    </w:p>
    <w:p w14:paraId="5639919A" w14:textId="77777777" w:rsidR="00585A4E" w:rsidRPr="00B3303E" w:rsidRDefault="00585A4E" w:rsidP="00585A4E">
      <w:r w:rsidRPr="00B3303E">
        <w:rPr>
          <w:rStyle w:val="Style13ptBold"/>
        </w:rPr>
        <w:t>Fettweis 17 –</w:t>
      </w:r>
      <w:r w:rsidRPr="00B3303E">
        <w:t xml:space="preserve">Christopher J. Fettweis is an American political scientist and the Associate Professor of Political Science at Tulane University. </w:t>
      </w:r>
      <w:r>
        <w:t>“Unipolarity, Hegemony, and the New Peace, Security Studies” 26:3, 423-451; EG)</w:t>
      </w:r>
    </w:p>
    <w:p w14:paraId="79939E01" w14:textId="77777777" w:rsidR="00585A4E" w:rsidRDefault="00585A4E" w:rsidP="00585A4E">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2227C1">
        <w:rPr>
          <w:rStyle w:val="Emphasis"/>
          <w:highlight w:val="green"/>
        </w:rPr>
        <w:t>equally plausible explanations exist for stability</w:t>
      </w:r>
      <w:r w:rsidRPr="00B3303E">
        <w:rPr>
          <w:rStyle w:val="Emphasis"/>
        </w:rPr>
        <w:t xml:space="preserve"> in the first world, </w:t>
      </w:r>
      <w:r w:rsidRPr="002227C1">
        <w:rPr>
          <w:rStyle w:val="Emphasis"/>
          <w:highlight w:val="green"/>
        </w:rPr>
        <w:t>including</w:t>
      </w:r>
      <w:r w:rsidRPr="00B3303E">
        <w:rPr>
          <w:rStyle w:val="Emphasis"/>
        </w:rPr>
        <w:t xml:space="preserve"> the presence of a </w:t>
      </w:r>
      <w:r w:rsidRPr="002227C1">
        <w:rPr>
          <w:rStyle w:val="Emphasis"/>
          <w:highlight w:val="green"/>
        </w:rPr>
        <w:t>common enemy</w:t>
      </w:r>
      <w:r w:rsidRPr="00F46D67">
        <w:rPr>
          <w:rStyle w:val="Emphasis"/>
        </w:rPr>
        <w:t xml:space="preserve">, democracy, economic </w:t>
      </w:r>
      <w:r w:rsidRPr="002227C1">
        <w:rPr>
          <w:rStyle w:val="Emphasis"/>
          <w:highlight w:val="green"/>
        </w:rPr>
        <w:t>interdependence</w:t>
      </w:r>
      <w:r w:rsidRPr="00F46D67">
        <w:rPr>
          <w:rStyle w:val="Emphasis"/>
        </w:rPr>
        <w:t xml:space="preserve">, general </w:t>
      </w:r>
      <w:r w:rsidRPr="002227C1">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r w:rsidRPr="002227C1">
        <w:rPr>
          <w:b/>
          <w:highlight w:val="green"/>
          <w:u w:val="single"/>
        </w:rPr>
        <w:t>whether or not this was due to US action is</w:t>
      </w:r>
      <w:r w:rsidRPr="00B3303E">
        <w:rPr>
          <w:b/>
          <w:u w:val="single"/>
        </w:rPr>
        <w:t xml:space="preserve"> again </w:t>
      </w:r>
      <w:r w:rsidRPr="002227C1">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2227C1">
        <w:rPr>
          <w:highlight w:val="green"/>
          <w:u w:val="single"/>
        </w:rPr>
        <w:t>There is less US intervention in</w:t>
      </w:r>
      <w:r w:rsidRPr="00B3303E">
        <w:rPr>
          <w:u w:val="single"/>
        </w:rPr>
        <w:t xml:space="preserve"> the political and military affairs of </w:t>
      </w:r>
      <w:r w:rsidRPr="002227C1">
        <w:rPr>
          <w:highlight w:val="green"/>
          <w:u w:val="single"/>
        </w:rPr>
        <w:t>Latin America</w:t>
      </w:r>
      <w:r w:rsidRPr="00B3303E">
        <w:rPr>
          <w:u w:val="single"/>
        </w:rPr>
        <w:t xml:space="preserve"> compared to any time in the twentieth century, for instance, </w:t>
      </w:r>
      <w:r w:rsidRPr="002227C1">
        <w:rPr>
          <w:highlight w:val="green"/>
          <w:u w:val="single"/>
        </w:rPr>
        <w:t>and also less conflict. Warfare in Africa is</w:t>
      </w:r>
      <w:r w:rsidRPr="00B3303E">
        <w:rPr>
          <w:u w:val="single"/>
        </w:rPr>
        <w:t xml:space="preserve"> at an all-time </w:t>
      </w:r>
      <w:r w:rsidRPr="002227C1">
        <w:rPr>
          <w:highlight w:val="green"/>
          <w:u w:val="single"/>
        </w:rPr>
        <w:t>low, as is</w:t>
      </w:r>
      <w:r w:rsidRPr="00B3303E">
        <w:rPr>
          <w:u w:val="single"/>
        </w:rPr>
        <w:t xml:space="preserve"> relative </w:t>
      </w:r>
      <w:r w:rsidRPr="002227C1">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2227C1">
        <w:rPr>
          <w:b/>
          <w:highlight w:val="green"/>
          <w:u w:val="single"/>
        </w:rPr>
        <w:t>peace</w:t>
      </w:r>
      <w:r w:rsidRPr="00B3303E">
        <w:rPr>
          <w:b/>
          <w:u w:val="single"/>
        </w:rPr>
        <w:t xml:space="preserve"> and </w:t>
      </w:r>
      <w:r w:rsidRPr="00F46D67">
        <w:rPr>
          <w:b/>
          <w:u w:val="single"/>
        </w:rPr>
        <w:t xml:space="preserve">stability </w:t>
      </w:r>
      <w:r w:rsidRPr="002227C1">
        <w:rPr>
          <w:b/>
          <w:highlight w:val="green"/>
          <w:u w:val="single"/>
        </w:rPr>
        <w:t>exist where there is</w:t>
      </w:r>
      <w:r w:rsidRPr="00B3303E">
        <w:rPr>
          <w:b/>
          <w:u w:val="single"/>
        </w:rPr>
        <w:t xml:space="preserve"> US active </w:t>
      </w:r>
      <w:r w:rsidRPr="002227C1">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relative, because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2227C1">
        <w:rPr>
          <w:b/>
          <w:highlight w:val="green"/>
          <w:u w:val="single"/>
        </w:rPr>
        <w:t>US</w:t>
      </w:r>
      <w:r w:rsidRPr="00F46D67">
        <w:rPr>
          <w:b/>
          <w:u w:val="single"/>
        </w:rPr>
        <w:t xml:space="preserve"> interest</w:t>
      </w:r>
      <w:r w:rsidRPr="00B3303E">
        <w:rPr>
          <w:b/>
          <w:u w:val="single"/>
        </w:rPr>
        <w:t xml:space="preserve"> and </w:t>
      </w:r>
      <w:r w:rsidRPr="002227C1">
        <w:rPr>
          <w:b/>
          <w:highlight w:val="green"/>
          <w:u w:val="single"/>
        </w:rPr>
        <w:t>activity has made the</w:t>
      </w:r>
      <w:r w:rsidRPr="00B3303E">
        <w:rPr>
          <w:b/>
          <w:u w:val="single"/>
        </w:rPr>
        <w:t xml:space="preserve"> security </w:t>
      </w:r>
      <w:r w:rsidRPr="002227C1">
        <w:rPr>
          <w:b/>
          <w:highlight w:val="green"/>
          <w:u w:val="single"/>
        </w:rPr>
        <w:t>situation in the</w:t>
      </w:r>
      <w:r w:rsidRPr="00B3303E">
        <w:rPr>
          <w:b/>
          <w:u w:val="single"/>
        </w:rPr>
        <w:t xml:space="preserve"> Persian Gulf and broader </w:t>
      </w:r>
      <w:r w:rsidRPr="002227C1">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2227C1">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particular rules.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2227C1">
        <w:rPr>
          <w:rStyle w:val="Emphasis"/>
          <w:highlight w:val="green"/>
        </w:rPr>
        <w:t>intervention choices have</w:t>
      </w:r>
      <w:r w:rsidRPr="00B3303E">
        <w:rPr>
          <w:rStyle w:val="Emphasis"/>
        </w:rPr>
        <w:t xml:space="preserve"> at best </w:t>
      </w:r>
      <w:r w:rsidRPr="002227C1">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2227C1">
        <w:rPr>
          <w:rStyle w:val="Emphasis"/>
          <w:highlight w:val="green"/>
        </w:rPr>
        <w:t>It seems hard to make the case that</w:t>
      </w:r>
      <w:r w:rsidRPr="00B3303E">
        <w:rPr>
          <w:rStyle w:val="Emphasis"/>
        </w:rPr>
        <w:t xml:space="preserve"> the relative </w:t>
      </w:r>
      <w:r w:rsidRPr="002227C1">
        <w:rPr>
          <w:rStyle w:val="Emphasis"/>
          <w:highlight w:val="green"/>
        </w:rPr>
        <w:t>peace</w:t>
      </w:r>
      <w:r w:rsidRPr="00B3303E">
        <w:rPr>
          <w:rStyle w:val="Emphasis"/>
        </w:rPr>
        <w:t xml:space="preserve"> that has descended on so many regions </w:t>
      </w:r>
      <w:r w:rsidRPr="002227C1">
        <w:rPr>
          <w:rStyle w:val="Emphasis"/>
          <w:highlight w:val="green"/>
        </w:rPr>
        <w:t>is primarily due to the</w:t>
      </w:r>
      <w:r w:rsidRPr="00B3303E">
        <w:rPr>
          <w:rStyle w:val="Emphasis"/>
        </w:rPr>
        <w:t xml:space="preserve"> kind of heavy hand of the neoconservative </w:t>
      </w:r>
      <w:r w:rsidRPr="002227C1">
        <w:rPr>
          <w:rStyle w:val="Emphasis"/>
          <w:highlight w:val="green"/>
        </w:rPr>
        <w:t>leviathan, or its</w:t>
      </w:r>
      <w:r w:rsidRPr="00B3303E">
        <w:rPr>
          <w:rStyle w:val="Emphasis"/>
        </w:rPr>
        <w:t xml:space="preserve"> lighter, </w:t>
      </w:r>
      <w:r w:rsidRPr="002227C1">
        <w:rPr>
          <w:rStyle w:val="Emphasis"/>
          <w:highlight w:val="green"/>
        </w:rPr>
        <w:t>more liberal cousin</w:t>
      </w:r>
      <w:r w:rsidRPr="00B3303E">
        <w:rPr>
          <w:rStyle w:val="Emphasis"/>
        </w:rPr>
        <w:t>.</w:t>
      </w:r>
      <w:r w:rsidRPr="005A251B">
        <w:rPr>
          <w:sz w:val="16"/>
        </w:rPr>
        <w:t xml:space="preserve"> Something else appears to be at work.</w:t>
      </w:r>
    </w:p>
    <w:p w14:paraId="2F217D22" w14:textId="77777777" w:rsidR="00585A4E" w:rsidRPr="007858B8" w:rsidRDefault="00585A4E" w:rsidP="00585A4E">
      <w:pPr>
        <w:pStyle w:val="Heading4"/>
        <w:rPr>
          <w:rFonts w:cs="Calibri"/>
        </w:rPr>
      </w:pPr>
      <w:r w:rsidRPr="007858B8">
        <w:rPr>
          <w:rFonts w:cs="Calibri"/>
          <w:u w:val="single"/>
        </w:rPr>
        <w:t>Best data</w:t>
      </w:r>
      <w:r w:rsidRPr="007858B8">
        <w:rPr>
          <w:rFonts w:cs="Calibri"/>
        </w:rPr>
        <w:t xml:space="preserve"> proves unipolar systems are </w:t>
      </w:r>
      <w:r w:rsidRPr="007858B8">
        <w:rPr>
          <w:rFonts w:cs="Calibri"/>
          <w:u w:val="single"/>
        </w:rPr>
        <w:t>four times more war-prone</w:t>
      </w:r>
      <w:r w:rsidRPr="007858B8">
        <w:rPr>
          <w:rFonts w:cs="Calibri"/>
        </w:rPr>
        <w:t xml:space="preserve"> than multipolar alternatives </w:t>
      </w:r>
    </w:p>
    <w:p w14:paraId="32CA4311" w14:textId="77777777" w:rsidR="00585A4E" w:rsidRPr="007858B8" w:rsidRDefault="00585A4E" w:rsidP="00585A4E">
      <w:r w:rsidRPr="007858B8">
        <w:t xml:space="preserve">Nuno P. </w:t>
      </w:r>
      <w:r w:rsidRPr="007858B8">
        <w:rPr>
          <w:rStyle w:val="Style13ptBold"/>
        </w:rPr>
        <w:t xml:space="preserve">Monteiro 12, </w:t>
      </w:r>
      <w:r w:rsidRPr="007858B8">
        <w:t>Assistant Professor of Political Science at Yale University, “Unrest Assured: Why Unipolarity is Not Peaceful,” International Security, Winter 2012, Vol. 36, No. 3, p. 9-40</w:t>
      </w:r>
    </w:p>
    <w:p w14:paraId="147BA21E" w14:textId="77777777" w:rsidR="00585A4E" w:rsidRPr="007858B8" w:rsidRDefault="00585A4E" w:rsidP="00585A4E">
      <w:pPr>
        <w:pStyle w:val="cardtext"/>
        <w:ind w:left="0"/>
        <w:rPr>
          <w:bCs/>
          <w:sz w:val="16"/>
        </w:rPr>
      </w:pPr>
      <w:r w:rsidRPr="007858B8">
        <w:rPr>
          <w:rStyle w:val="StyleUnderline"/>
        </w:rPr>
        <w:t>How well</w:t>
      </w:r>
      <w:r w:rsidRPr="007858B8">
        <w:rPr>
          <w:bCs/>
          <w:sz w:val="16"/>
        </w:rPr>
        <w:t xml:space="preserve">, then, </w:t>
      </w:r>
      <w:r w:rsidRPr="007858B8">
        <w:rPr>
          <w:rStyle w:val="StyleUnderline"/>
        </w:rPr>
        <w:t>does the argument that unipolar systems are peaceful account for the first two decades of unipolarity since the end of the Cold War?</w:t>
      </w:r>
      <w:r w:rsidRPr="007858B8">
        <w:rPr>
          <w:bCs/>
          <w:sz w:val="16"/>
        </w:rPr>
        <w:t xml:space="preserve"> Table 1 presents a list of great powers divided into three periods: 1816 to 1945, multipolarity; 1946 to 1989, bipolarity; and since 1990, unipolarity.46 Table 2 presents summary data about the incidence of war during each of these periods. </w:t>
      </w:r>
      <w:r w:rsidRPr="002227C1">
        <w:rPr>
          <w:rStyle w:val="Emphasis"/>
          <w:bCs/>
          <w:highlight w:val="green"/>
        </w:rPr>
        <w:t>Unipolarity</w:t>
      </w:r>
      <w:r w:rsidRPr="007858B8">
        <w:rPr>
          <w:rStyle w:val="Emphasis"/>
          <w:bCs/>
        </w:rPr>
        <w:t xml:space="preserve"> is </w:t>
      </w:r>
      <w:r w:rsidRPr="002227C1">
        <w:rPr>
          <w:rStyle w:val="Emphasis"/>
          <w:bCs/>
          <w:highlight w:val="green"/>
        </w:rPr>
        <w:t>the most conflict prone of all</w:t>
      </w:r>
      <w:r w:rsidRPr="007858B8">
        <w:rPr>
          <w:rStyle w:val="StyleUnderline"/>
        </w:rPr>
        <w:t xml:space="preserve"> the </w:t>
      </w:r>
      <w:r w:rsidRPr="007858B8">
        <w:rPr>
          <w:rStyle w:val="Emphasis"/>
          <w:bCs/>
        </w:rPr>
        <w:t>systems</w:t>
      </w:r>
      <w:r w:rsidRPr="007858B8">
        <w:rPr>
          <w:bCs/>
          <w:sz w:val="16"/>
        </w:rPr>
        <w:t xml:space="preserve">, </w:t>
      </w:r>
      <w:r w:rsidRPr="007858B8">
        <w:rPr>
          <w:rStyle w:val="StyleUnderline"/>
        </w:rPr>
        <w:t xml:space="preserve">according to at least two important criteria: the </w:t>
      </w:r>
      <w:r w:rsidRPr="002227C1">
        <w:rPr>
          <w:rStyle w:val="Emphasis"/>
          <w:bCs/>
          <w:highlight w:val="green"/>
        </w:rPr>
        <w:t>percentage of years</w:t>
      </w:r>
      <w:r w:rsidRPr="007858B8">
        <w:rPr>
          <w:rStyle w:val="StyleUnderline"/>
        </w:rPr>
        <w:t xml:space="preserve"> that </w:t>
      </w:r>
      <w:r w:rsidRPr="002227C1">
        <w:rPr>
          <w:rStyle w:val="Emphasis"/>
          <w:bCs/>
          <w:highlight w:val="green"/>
        </w:rPr>
        <w:t>great powers spend at war</w:t>
      </w:r>
      <w:r w:rsidRPr="002227C1">
        <w:rPr>
          <w:bCs/>
          <w:sz w:val="16"/>
          <w:highlight w:val="green"/>
        </w:rPr>
        <w:t xml:space="preserve"> </w:t>
      </w:r>
      <w:r w:rsidRPr="002227C1">
        <w:rPr>
          <w:rStyle w:val="StyleUnderline"/>
          <w:highlight w:val="green"/>
        </w:rPr>
        <w:t>and</w:t>
      </w:r>
      <w:r w:rsidRPr="007858B8">
        <w:rPr>
          <w:rStyle w:val="StyleUnderline"/>
        </w:rPr>
        <w:t xml:space="preserve"> the</w:t>
      </w:r>
      <w:r w:rsidRPr="007858B8">
        <w:rPr>
          <w:bCs/>
          <w:sz w:val="16"/>
        </w:rPr>
        <w:t xml:space="preserve"> </w:t>
      </w:r>
      <w:r w:rsidRPr="002227C1">
        <w:rPr>
          <w:rStyle w:val="Emphasis"/>
          <w:bCs/>
          <w:highlight w:val="green"/>
        </w:rPr>
        <w:t>incidence of war involving great powers</w:t>
      </w:r>
      <w:r w:rsidRPr="007858B8">
        <w:rPr>
          <w:bCs/>
          <w:sz w:val="16"/>
        </w:rPr>
        <w:t xml:space="preserve">. </w:t>
      </w:r>
      <w:r w:rsidRPr="007858B8">
        <w:rPr>
          <w:rStyle w:val="StyleUnderline"/>
        </w:rPr>
        <w:t xml:space="preserve">In </w:t>
      </w:r>
      <w:r w:rsidRPr="002227C1">
        <w:rPr>
          <w:rStyle w:val="StyleUnderline"/>
          <w:highlight w:val="green"/>
        </w:rPr>
        <w:t>multipolarity,</w:t>
      </w:r>
      <w:r w:rsidRPr="002227C1">
        <w:rPr>
          <w:b/>
          <w:bCs/>
          <w:sz w:val="16"/>
          <w:highlight w:val="green"/>
        </w:rPr>
        <w:t xml:space="preserve"> </w:t>
      </w:r>
      <w:r w:rsidRPr="002227C1">
        <w:rPr>
          <w:rStyle w:val="StyleUnderline"/>
          <w:highlight w:val="green"/>
        </w:rPr>
        <w:t>18 percent of great power years were spent at war</w:t>
      </w:r>
      <w:r w:rsidRPr="007858B8">
        <w:rPr>
          <w:rStyle w:val="StyleUnderline"/>
        </w:rPr>
        <w:t>.</w:t>
      </w:r>
      <w:r w:rsidRPr="007858B8">
        <w:rPr>
          <w:b/>
          <w:bCs/>
          <w:sz w:val="16"/>
        </w:rPr>
        <w:t xml:space="preserve"> </w:t>
      </w:r>
      <w:r w:rsidRPr="007858B8">
        <w:rPr>
          <w:rStyle w:val="StyleUnderline"/>
        </w:rPr>
        <w:t xml:space="preserve">In </w:t>
      </w:r>
      <w:r w:rsidRPr="002227C1">
        <w:rPr>
          <w:rStyle w:val="StyleUnderline"/>
          <w:highlight w:val="green"/>
        </w:rPr>
        <w:t>bipolarity</w:t>
      </w:r>
      <w:r w:rsidRPr="007858B8">
        <w:rPr>
          <w:rStyle w:val="StyleUnderline"/>
        </w:rPr>
        <w:t xml:space="preserve">, the ratio is </w:t>
      </w:r>
      <w:r w:rsidRPr="002227C1">
        <w:rPr>
          <w:rStyle w:val="StyleUnderline"/>
          <w:highlight w:val="green"/>
        </w:rPr>
        <w:t>16 percent</w:t>
      </w:r>
      <w:r w:rsidRPr="007858B8">
        <w:rPr>
          <w:b/>
          <w:bCs/>
          <w:sz w:val="16"/>
        </w:rPr>
        <w:t xml:space="preserve">. </w:t>
      </w:r>
      <w:r w:rsidRPr="007858B8">
        <w:rPr>
          <w:rStyle w:val="StyleUnderline"/>
        </w:rPr>
        <w:t xml:space="preserve">In </w:t>
      </w:r>
      <w:r w:rsidRPr="002227C1">
        <w:rPr>
          <w:rStyle w:val="StyleUnderline"/>
          <w:highlight w:val="green"/>
        </w:rPr>
        <w:t>unipolarity</w:t>
      </w:r>
      <w:r w:rsidRPr="007858B8">
        <w:rPr>
          <w:rStyle w:val="StyleUnderline"/>
        </w:rPr>
        <w:t>, however</w:t>
      </w:r>
      <w:r w:rsidRPr="007858B8">
        <w:rPr>
          <w:bCs/>
          <w:sz w:val="16"/>
        </w:rPr>
        <w:t xml:space="preserve">, </w:t>
      </w:r>
      <w:r w:rsidRPr="007858B8">
        <w:rPr>
          <w:rStyle w:val="StyleUnderline"/>
        </w:rPr>
        <w:t xml:space="preserve">a remarkable </w:t>
      </w:r>
      <w:r w:rsidRPr="002227C1">
        <w:rPr>
          <w:rStyle w:val="Emphasis"/>
          <w:bCs/>
          <w:highlight w:val="green"/>
        </w:rPr>
        <w:t>59 percent</w:t>
      </w:r>
      <w:r w:rsidRPr="002227C1">
        <w:rPr>
          <w:rStyle w:val="StyleUnderline"/>
          <w:highlight w:val="green"/>
        </w:rPr>
        <w:t xml:space="preserve"> of great power years</w:t>
      </w:r>
      <w:r w:rsidRPr="007858B8">
        <w:rPr>
          <w:rStyle w:val="StyleUnderline"/>
        </w:rPr>
        <w:t xml:space="preserve"> until now were </w:t>
      </w:r>
      <w:r w:rsidRPr="002227C1">
        <w:rPr>
          <w:rStyle w:val="StyleUnderline"/>
          <w:highlight w:val="green"/>
        </w:rPr>
        <w:t>spent at war</w:t>
      </w:r>
      <w:r w:rsidRPr="007858B8">
        <w:rPr>
          <w:bCs/>
          <w:sz w:val="16"/>
        </w:rPr>
        <w:t xml:space="preserve">. </w:t>
      </w:r>
      <w:r w:rsidRPr="007858B8">
        <w:rPr>
          <w:sz w:val="16"/>
          <w:szCs w:val="16"/>
        </w:rPr>
        <w:t>This is by far the highest percentage in all three systems. Furthermore,</w:t>
      </w:r>
      <w:r w:rsidRPr="007858B8">
        <w:rPr>
          <w:bCs/>
          <w:sz w:val="10"/>
          <w:szCs w:val="16"/>
        </w:rPr>
        <w:t xml:space="preserve"> </w:t>
      </w:r>
      <w:r w:rsidRPr="007858B8">
        <w:rPr>
          <w:rStyle w:val="StyleUnderline"/>
        </w:rPr>
        <w:t xml:space="preserve">during periods of </w:t>
      </w:r>
      <w:r w:rsidRPr="002227C1">
        <w:rPr>
          <w:rStyle w:val="StyleUnderline"/>
          <w:highlight w:val="green"/>
        </w:rPr>
        <w:t>multipolarity and bipolarity</w:t>
      </w:r>
      <w:r w:rsidRPr="002227C1">
        <w:rPr>
          <w:b/>
          <w:bCs/>
          <w:sz w:val="16"/>
          <w:highlight w:val="green"/>
        </w:rPr>
        <w:t>,</w:t>
      </w:r>
      <w:r w:rsidRPr="007858B8">
        <w:rPr>
          <w:b/>
          <w:bCs/>
          <w:sz w:val="16"/>
        </w:rPr>
        <w:t xml:space="preserve"> </w:t>
      </w:r>
      <w:r w:rsidRPr="007858B8">
        <w:rPr>
          <w:rStyle w:val="StyleUnderline"/>
        </w:rPr>
        <w:t xml:space="preserve">the </w:t>
      </w:r>
      <w:r w:rsidRPr="002227C1">
        <w:rPr>
          <w:rStyle w:val="StyleUnderline"/>
          <w:highlight w:val="green"/>
        </w:rPr>
        <w:t>probability</w:t>
      </w:r>
      <w:r w:rsidRPr="007858B8">
        <w:rPr>
          <w:rStyle w:val="StyleUnderline"/>
        </w:rPr>
        <w:t xml:space="preserve"> that </w:t>
      </w:r>
      <w:r w:rsidRPr="002227C1">
        <w:rPr>
          <w:rStyle w:val="StyleUnderline"/>
          <w:highlight w:val="green"/>
        </w:rPr>
        <w:t>war involving a great power would break out</w:t>
      </w:r>
      <w:r w:rsidRPr="007858B8">
        <w:rPr>
          <w:rStyle w:val="StyleUnderline"/>
        </w:rPr>
        <w:t xml:space="preserve"> in any given year </w:t>
      </w:r>
      <w:r w:rsidRPr="002227C1">
        <w:rPr>
          <w:rStyle w:val="StyleUnderline"/>
          <w:highlight w:val="green"/>
        </w:rPr>
        <w:t>was</w:t>
      </w:r>
      <w:r w:rsidRPr="002227C1">
        <w:rPr>
          <w:bCs/>
          <w:sz w:val="16"/>
          <w:highlight w:val="green"/>
        </w:rPr>
        <w:t>,</w:t>
      </w:r>
      <w:r w:rsidRPr="007858B8">
        <w:rPr>
          <w:bCs/>
          <w:sz w:val="16"/>
        </w:rPr>
        <w:t xml:space="preserve"> respectively, </w:t>
      </w:r>
      <w:r w:rsidRPr="002227C1">
        <w:rPr>
          <w:rStyle w:val="StyleUnderline"/>
          <w:highlight w:val="green"/>
        </w:rPr>
        <w:t>4.2</w:t>
      </w:r>
      <w:r w:rsidRPr="007858B8">
        <w:rPr>
          <w:bCs/>
          <w:sz w:val="16"/>
        </w:rPr>
        <w:t xml:space="preserve"> percent </w:t>
      </w:r>
      <w:r w:rsidRPr="007858B8">
        <w:rPr>
          <w:rStyle w:val="StyleUnderline"/>
        </w:rPr>
        <w:t>and 3.4 percent</w:t>
      </w:r>
      <w:r w:rsidRPr="007858B8">
        <w:rPr>
          <w:bCs/>
          <w:sz w:val="16"/>
        </w:rPr>
        <w:t xml:space="preserve">. </w:t>
      </w:r>
      <w:r w:rsidRPr="007858B8">
        <w:rPr>
          <w:rStyle w:val="Emphasis"/>
          <w:bCs/>
        </w:rPr>
        <w:t xml:space="preserve">Under </w:t>
      </w:r>
      <w:r w:rsidRPr="002227C1">
        <w:rPr>
          <w:rStyle w:val="Emphasis"/>
          <w:bCs/>
          <w:highlight w:val="green"/>
        </w:rPr>
        <w:t>unipolarity, it is 18</w:t>
      </w:r>
      <w:r w:rsidRPr="007858B8">
        <w:rPr>
          <w:bCs/>
          <w:sz w:val="16"/>
        </w:rPr>
        <w:t xml:space="preserve">.2 percent—or </w:t>
      </w:r>
      <w:r w:rsidRPr="007858B8">
        <w:rPr>
          <w:rStyle w:val="StyleUnderline"/>
        </w:rPr>
        <w:t>more than</w:t>
      </w:r>
      <w:r w:rsidRPr="007858B8">
        <w:rPr>
          <w:bCs/>
          <w:sz w:val="16"/>
        </w:rPr>
        <w:t xml:space="preserve"> </w:t>
      </w:r>
      <w:r w:rsidRPr="002227C1">
        <w:rPr>
          <w:rStyle w:val="Emphasis"/>
          <w:bCs/>
          <w:highlight w:val="green"/>
        </w:rPr>
        <w:t>four times higher</w:t>
      </w:r>
      <w:r w:rsidRPr="007858B8">
        <w:rPr>
          <w:bCs/>
          <w:sz w:val="16"/>
        </w:rPr>
        <w:t xml:space="preserve">.47 </w:t>
      </w:r>
      <w:r w:rsidRPr="007858B8">
        <w:rPr>
          <w:rStyle w:val="StyleUnderline"/>
        </w:rPr>
        <w:t>These figures provide</w:t>
      </w:r>
      <w:r w:rsidRPr="007858B8">
        <w:rPr>
          <w:bCs/>
          <w:sz w:val="16"/>
        </w:rPr>
        <w:t xml:space="preserve"> </w:t>
      </w:r>
      <w:r w:rsidRPr="002227C1">
        <w:rPr>
          <w:rStyle w:val="Emphasis"/>
          <w:bCs/>
          <w:highlight w:val="green"/>
        </w:rPr>
        <w:t>no evidence</w:t>
      </w:r>
      <w:r w:rsidRPr="002227C1">
        <w:rPr>
          <w:rStyle w:val="StyleUnderline"/>
          <w:highlight w:val="green"/>
        </w:rPr>
        <w:t xml:space="preserve"> that </w:t>
      </w:r>
      <w:r w:rsidRPr="002227C1">
        <w:rPr>
          <w:rStyle w:val="Emphasis"/>
          <w:bCs/>
          <w:highlight w:val="green"/>
        </w:rPr>
        <w:t>unipolarity is peaceful</w:t>
      </w:r>
      <w:r w:rsidRPr="00E4196D">
        <w:rPr>
          <w:bCs/>
          <w:sz w:val="16"/>
        </w:rPr>
        <w:t>.48</w:t>
      </w:r>
    </w:p>
    <w:p w14:paraId="6607228D" w14:textId="77777777" w:rsidR="00585A4E" w:rsidRDefault="00585A4E" w:rsidP="00585A4E">
      <w:pPr>
        <w:pStyle w:val="Heading3"/>
      </w:pPr>
      <w:r>
        <w:t>External Offense</w:t>
      </w:r>
    </w:p>
    <w:p w14:paraId="3AC56A44" w14:textId="77777777" w:rsidR="00585A4E" w:rsidRPr="00122D3D" w:rsidRDefault="00585A4E" w:rsidP="00585A4E">
      <w:pPr>
        <w:pStyle w:val="Heading4"/>
      </w:pPr>
      <w:r>
        <w:t>1] We’ll link turn counterbalancing – regional spheres only escalate if they’re oriented against a hostile hegemon – that doesn’t assume transition</w:t>
      </w:r>
    </w:p>
    <w:p w14:paraId="428A93E3" w14:textId="77777777" w:rsidR="00585A4E" w:rsidRPr="00706F1C" w:rsidRDefault="00585A4E" w:rsidP="00585A4E">
      <w:pPr>
        <w:pStyle w:val="Heading4"/>
      </w:pPr>
      <w:r>
        <w:t>BUT p</w:t>
      </w:r>
      <w:r w:rsidRPr="00706F1C">
        <w:t xml:space="preserve">ursuit of hegemony leads to </w:t>
      </w:r>
      <w:r>
        <w:t>Sino-Russia alliance and is unsustainable</w:t>
      </w:r>
      <w:r w:rsidRPr="00706F1C">
        <w:t>.</w:t>
      </w:r>
    </w:p>
    <w:p w14:paraId="5958357E" w14:textId="77777777" w:rsidR="00585A4E" w:rsidRPr="00706F1C" w:rsidRDefault="00585A4E" w:rsidP="00585A4E">
      <w:pPr>
        <w:rPr>
          <w:rStyle w:val="Style13ptBold"/>
        </w:rPr>
      </w:pPr>
      <w:r w:rsidRPr="00706F1C">
        <w:rPr>
          <w:rStyle w:val="Style13ptBold"/>
        </w:rPr>
        <w:t>Porter, DPhil, 19</w:t>
      </w:r>
    </w:p>
    <w:p w14:paraId="28090E4C" w14:textId="77777777" w:rsidR="00585A4E" w:rsidRPr="00706F1C" w:rsidRDefault="00585A4E" w:rsidP="00585A4E">
      <w:pPr>
        <w:rPr>
          <w:sz w:val="16"/>
        </w:rPr>
      </w:pPr>
      <w:r w:rsidRPr="00706F1C">
        <w:rPr>
          <w:sz w:val="16"/>
        </w:rPr>
        <w:t xml:space="preserve">(Patrick, </w:t>
      </w:r>
      <w:r w:rsidRPr="00706F1C">
        <w:rPr>
          <w:sz w:val="16"/>
          <w:szCs w:val="16"/>
        </w:rPr>
        <w:t>ModernHistory@Oxford, ProfInternationalSecurityAndStrategy@Birmingham</w:t>
      </w:r>
      <w:r w:rsidRPr="00706F1C">
        <w:rPr>
          <w:sz w:val="16"/>
        </w:rPr>
        <w:t>, Advice for a Dark Age: Managing Great Power Competition, The Washington Quarterly, 42:1, 7-25)</w:t>
      </w:r>
    </w:p>
    <w:p w14:paraId="7E76462F" w14:textId="77777777" w:rsidR="00585A4E" w:rsidRDefault="00585A4E" w:rsidP="00585A4E">
      <w:pPr>
        <w:rPr>
          <w:rStyle w:val="StyleUnderlin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split American resources, attention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1A6F6B58" w14:textId="77777777" w:rsidR="00585A4E" w:rsidRPr="00706F1C" w:rsidRDefault="00585A4E" w:rsidP="00585A4E">
      <w:pPr>
        <w:rPr>
          <w:u w:val="single"/>
        </w:rPr>
      </w:pPr>
    </w:p>
    <w:p w14:paraId="3F75C298" w14:textId="77777777" w:rsidR="00585A4E" w:rsidRDefault="00585A4E" w:rsidP="00585A4E">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23B720D4" w14:textId="77777777" w:rsidR="00585A4E" w:rsidRPr="00811267" w:rsidRDefault="00585A4E" w:rsidP="00585A4E">
      <w:r w:rsidRPr="00811267">
        <w:rPr>
          <w:rStyle w:val="Style13ptBold"/>
        </w:rPr>
        <w:t>Klare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4373362A" w14:textId="77777777" w:rsidR="00585A4E" w:rsidRDefault="00585A4E" w:rsidP="00585A4E">
      <w:pPr>
        <w:rPr>
          <w:rFonts w:cs="Times New Roman"/>
          <w:sz w:val="16"/>
        </w:rPr>
      </w:pPr>
      <w:r w:rsidRPr="00B5134B">
        <w:rPr>
          <w:rFonts w:cs="Times New Roman"/>
          <w:sz w:val="16"/>
        </w:rPr>
        <w:t>In relatively swift fashion</w:t>
      </w:r>
      <w:r w:rsidRPr="005C3B6C">
        <w:rPr>
          <w:rStyle w:val="StyleUnderline"/>
        </w:rPr>
        <w:t>, American military leaders have followed up their claim that the U.S. is in a new long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r w:rsidRPr="00743FAE">
        <w:rPr>
          <w:rStyle w:val="Emphasis"/>
          <w:highlight w:val="green"/>
        </w:rPr>
        <w:t>cyber attacks</w:t>
      </w:r>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heavily-equipped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at the moment — is: </w:t>
      </w:r>
      <w:r w:rsidRPr="005C3B6C">
        <w:rPr>
          <w:rStyle w:val="StyleUnderline"/>
        </w:rPr>
        <w:t>Why pursue such a policy in the first place? Are there not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35F1B83C" w14:textId="77777777" w:rsidR="00585A4E" w:rsidRPr="00122D3D" w:rsidRDefault="00585A4E" w:rsidP="00585A4E"/>
    <w:p w14:paraId="15359A82" w14:textId="77777777" w:rsidR="00585A4E" w:rsidRPr="00C65141" w:rsidRDefault="00585A4E" w:rsidP="00585A4E">
      <w:pPr>
        <w:pStyle w:val="Heading4"/>
      </w:pPr>
      <w:r>
        <w:t xml:space="preserve">2]  </w:t>
      </w:r>
      <w:r w:rsidRPr="00C65141">
        <w:t xml:space="preserve">Unipolarity is responsible </w:t>
      </w:r>
      <w:r>
        <w:t xml:space="preserve">for the </w:t>
      </w:r>
      <w:r w:rsidRPr="00280328">
        <w:rPr>
          <w:u w:val="single"/>
        </w:rPr>
        <w:t>globalization</w:t>
      </w:r>
      <w:r w:rsidRPr="00C65141">
        <w:t xml:space="preserve"> </w:t>
      </w:r>
      <w:r>
        <w:t>of extremism.</w:t>
      </w:r>
    </w:p>
    <w:p w14:paraId="4475365B" w14:textId="77777777" w:rsidR="00585A4E" w:rsidRDefault="00585A4E" w:rsidP="00585A4E">
      <w:r w:rsidRPr="00C65141">
        <w:rPr>
          <w:rStyle w:val="Style13ptBold"/>
        </w:rPr>
        <w:t>Ibrahimi 18</w:t>
      </w:r>
      <w:r>
        <w:t xml:space="preserve"> (2/19/18; S. Yaqub Ibrahimi, [researcher and instructor of political science. PhD @ Carleton University] “Unipolar politics and global peace: a structural explanation of the globalizing jihad”; taylor and francis </w:t>
      </w:r>
      <w:hyperlink r:id="rId18" w:history="1">
        <w:r w:rsidRPr="00B83DDD">
          <w:rPr>
            <w:rStyle w:val="Hyperlink"/>
          </w:rPr>
          <w:t>https://www.tandfonline.com/doi/pdf/10.1080/17467586.2018.1428763?needAccess=true)</w:t>
        </w:r>
      </w:hyperlink>
    </w:p>
    <w:p w14:paraId="5FB325B0" w14:textId="77777777" w:rsidR="00585A4E" w:rsidRPr="00632AEB" w:rsidRDefault="00585A4E" w:rsidP="00585A4E">
      <w:pPr>
        <w:pStyle w:val="ListParagraph"/>
        <w:numPr>
          <w:ilvl w:val="0"/>
          <w:numId w:val="12"/>
        </w:numPr>
        <w:spacing w:after="0" w:line="240" w:lineRule="auto"/>
        <w:rPr>
          <w:rFonts w:ascii="Calibri" w:hAnsi="Calibri"/>
          <w:sz w:val="16"/>
          <w:szCs w:val="16"/>
        </w:rPr>
      </w:pPr>
      <w:r w:rsidRPr="00632AEB">
        <w:rPr>
          <w:rFonts w:ascii="Calibri" w:hAnsi="Calibri"/>
          <w:sz w:val="16"/>
          <w:szCs w:val="16"/>
        </w:rPr>
        <w:t>JSG = Jihadi-Salafi Groups</w:t>
      </w:r>
    </w:p>
    <w:p w14:paraId="76B9A89A" w14:textId="77777777" w:rsidR="00585A4E" w:rsidRDefault="00585A4E" w:rsidP="00585A4E">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4B8609B7" w14:textId="77777777" w:rsidR="00585A4E" w:rsidRDefault="00585A4E" w:rsidP="00585A4E">
      <w:pPr>
        <w:rPr>
          <w:sz w:val="16"/>
        </w:rPr>
      </w:pPr>
    </w:p>
    <w:p w14:paraId="702F8F5D" w14:textId="77777777" w:rsidR="00585A4E" w:rsidRPr="00EB533F" w:rsidRDefault="00585A4E" w:rsidP="00585A4E">
      <w:pPr>
        <w:pStyle w:val="Heading4"/>
        <w:rPr>
          <w:rFonts w:cs="Calibri"/>
        </w:rPr>
      </w:pPr>
      <w:r w:rsidRPr="00EB533F">
        <w:rPr>
          <w:rFonts w:cs="Calibri"/>
        </w:rPr>
        <w:t xml:space="preserve">Terrorists get and detonate nuclear weapons – they have </w:t>
      </w:r>
      <w:r w:rsidRPr="00EB533F">
        <w:rPr>
          <w:rFonts w:cs="Calibri"/>
          <w:u w:val="single"/>
        </w:rPr>
        <w:t>means</w:t>
      </w:r>
      <w:r w:rsidRPr="00EB533F">
        <w:rPr>
          <w:rFonts w:cs="Calibri"/>
        </w:rPr>
        <w:t xml:space="preserve">, </w:t>
      </w:r>
      <w:r w:rsidRPr="00EB533F">
        <w:rPr>
          <w:rFonts w:cs="Calibri"/>
          <w:u w:val="single"/>
        </w:rPr>
        <w:t>motive</w:t>
      </w:r>
      <w:r w:rsidRPr="00EB533F">
        <w:rPr>
          <w:rFonts w:cs="Calibri"/>
        </w:rPr>
        <w:t xml:space="preserve">, and </w:t>
      </w:r>
      <w:r w:rsidRPr="00EB533F">
        <w:rPr>
          <w:rFonts w:cs="Calibri"/>
          <w:u w:val="single"/>
        </w:rPr>
        <w:t>opportunity</w:t>
      </w:r>
      <w:r w:rsidRPr="00EB533F">
        <w:rPr>
          <w:rFonts w:cs="Calibri"/>
        </w:rPr>
        <w:t xml:space="preserve"> – most </w:t>
      </w:r>
      <w:r w:rsidRPr="00EB533F">
        <w:rPr>
          <w:rFonts w:cs="Calibri"/>
          <w:u w:val="single"/>
        </w:rPr>
        <w:t>recent</w:t>
      </w:r>
      <w:r w:rsidRPr="00EB533F">
        <w:rPr>
          <w:rFonts w:cs="Calibri"/>
        </w:rPr>
        <w:t xml:space="preserve"> and </w:t>
      </w:r>
      <w:r w:rsidRPr="00EB533F">
        <w:rPr>
          <w:rFonts w:cs="Calibri"/>
          <w:u w:val="single"/>
        </w:rPr>
        <w:t>predictive</w:t>
      </w:r>
      <w:r w:rsidRPr="00EB533F">
        <w:rPr>
          <w:rFonts w:cs="Calibri"/>
        </w:rPr>
        <w:t xml:space="preserve"> evidence that takes into account </w:t>
      </w:r>
      <w:r w:rsidRPr="00EB533F">
        <w:rPr>
          <w:rFonts w:cs="Calibri"/>
          <w:u w:val="single"/>
        </w:rPr>
        <w:t>technological advances</w:t>
      </w:r>
    </w:p>
    <w:p w14:paraId="6B9BD37A" w14:textId="77777777" w:rsidR="00585A4E" w:rsidRPr="00EB533F" w:rsidRDefault="00585A4E" w:rsidP="00585A4E">
      <w:r w:rsidRPr="00EB533F">
        <w:rPr>
          <w:rStyle w:val="Style13ptBold"/>
        </w:rPr>
        <w:t>Bunn et al 19</w:t>
      </w:r>
      <w:r w:rsidRPr="00EB533F">
        <w:t xml:space="preserve"> – Matthew Bunn is a Professor of Practice at Harvard University’s John F. Kennedy School of Government, and the faculty leader of the Project on Managing the Atom. Nickolas Roth is a Research Associate at the Belfer Center’s Project on Managing the Atom. William H. Tobey is a Senior Fellow at the Belfer Center for Science and International Affairs at Harvard Kennedy School. (“Revitalizing Nuclear Security in an Era of Uncertainty”, Harvard Belfer Center for International Affairs, Jan 2019, https://scholar.harvard.edu/files/matthew_bunn/files/bunn_revitalizing_nuclear_security_in_an_era_of_uncertainty_2019.pdf)</w:t>
      </w:r>
    </w:p>
    <w:p w14:paraId="540CD05A" w14:textId="77777777" w:rsidR="00585A4E" w:rsidRPr="00EB533F" w:rsidRDefault="00585A4E" w:rsidP="00585A4E">
      <w:pPr>
        <w:rPr>
          <w:sz w:val="14"/>
        </w:rPr>
      </w:pPr>
      <w:r w:rsidRPr="00EB533F">
        <w:rPr>
          <w:rStyle w:val="Emphasis"/>
        </w:rPr>
        <w:t xml:space="preserve">The </w:t>
      </w:r>
      <w:r w:rsidRPr="00EB533F">
        <w:rPr>
          <w:rStyle w:val="Emphasis"/>
          <w:highlight w:val="green"/>
        </w:rPr>
        <w:t>risk that terrorists could get and use a nuclear bomb</w:t>
      </w:r>
      <w:r w:rsidRPr="00EB533F">
        <w:rPr>
          <w:sz w:val="14"/>
        </w:rPr>
        <w:t>—</w:t>
      </w:r>
      <w:r w:rsidRPr="00EB533F">
        <w:rPr>
          <w:rStyle w:val="StyleUnderline"/>
        </w:rPr>
        <w:t>turning the heart of a modern city into a smoldering radioactive ruin</w:t>
      </w:r>
      <w:r w:rsidRPr="00EB533F">
        <w:rPr>
          <w:sz w:val="14"/>
        </w:rPr>
        <w:t>—</w:t>
      </w:r>
      <w:r w:rsidRPr="00EB533F">
        <w:rPr>
          <w:rStyle w:val="Emphasis"/>
          <w:highlight w:val="green"/>
        </w:rPr>
        <w:t>remains very real</w:t>
      </w:r>
      <w:r w:rsidRPr="00EB533F">
        <w:rPr>
          <w:sz w:val="14"/>
          <w:highlight w:val="green"/>
        </w:rPr>
        <w:t xml:space="preserve">. </w:t>
      </w:r>
      <w:r w:rsidRPr="00EB533F">
        <w:rPr>
          <w:rStyle w:val="Emphasis"/>
          <w:highlight w:val="green"/>
        </w:rPr>
        <w:t>Sabotage of major nuclear facilities</w:t>
      </w:r>
      <w:r w:rsidRPr="00EB533F">
        <w:rPr>
          <w:sz w:val="14"/>
          <w:highlight w:val="green"/>
        </w:rPr>
        <w:t xml:space="preserve"> </w:t>
      </w:r>
      <w:r w:rsidRPr="00EB533F">
        <w:rPr>
          <w:rStyle w:val="StyleUnderline"/>
          <w:highlight w:val="green"/>
        </w:rPr>
        <w:t>or</w:t>
      </w:r>
      <w:r w:rsidRPr="00EB533F">
        <w:rPr>
          <w:sz w:val="14"/>
        </w:rPr>
        <w:t xml:space="preserve"> </w:t>
      </w:r>
      <w:r w:rsidRPr="00EB533F">
        <w:rPr>
          <w:rStyle w:val="Emphasis"/>
        </w:rPr>
        <w:t xml:space="preserve">dispersal of radioactive material in </w:t>
      </w:r>
      <w:r w:rsidRPr="00EB533F">
        <w:rPr>
          <w:rStyle w:val="Emphasis"/>
          <w:highlight w:val="green"/>
        </w:rPr>
        <w:t>a</w:t>
      </w:r>
      <w:r w:rsidRPr="00EB533F">
        <w:rPr>
          <w:rStyle w:val="Emphasis"/>
        </w:rPr>
        <w:t xml:space="preserve"> disruptive “</w:t>
      </w:r>
      <w:r w:rsidRPr="00EB533F">
        <w:rPr>
          <w:rStyle w:val="Emphasis"/>
          <w:highlight w:val="green"/>
        </w:rPr>
        <w:t>dirty bomb</w:t>
      </w:r>
      <w:r w:rsidRPr="00EB533F">
        <w:rPr>
          <w:rStyle w:val="Emphasis"/>
        </w:rPr>
        <w:t>”</w:t>
      </w:r>
      <w:r w:rsidRPr="00EB533F">
        <w:rPr>
          <w:sz w:val="14"/>
        </w:rPr>
        <w:t xml:space="preserve"> </w:t>
      </w:r>
      <w:r w:rsidRPr="00EB533F">
        <w:rPr>
          <w:rStyle w:val="StyleUnderline"/>
        </w:rPr>
        <w:t xml:space="preserve">also </w:t>
      </w:r>
      <w:r w:rsidRPr="00EB533F">
        <w:rPr>
          <w:rStyle w:val="StyleUnderline"/>
          <w:highlight w:val="green"/>
        </w:rPr>
        <w:t xml:space="preserve">remain </w:t>
      </w:r>
      <w:r w:rsidRPr="00EB533F">
        <w:rPr>
          <w:rStyle w:val="Emphasis"/>
          <w:highlight w:val="green"/>
        </w:rPr>
        <w:t>real risks</w:t>
      </w:r>
      <w:r w:rsidRPr="00EB533F">
        <w:rPr>
          <w:sz w:val="14"/>
        </w:rPr>
        <w:t>.</w:t>
      </w:r>
    </w:p>
    <w:p w14:paraId="0AA1EF3B" w14:textId="77777777" w:rsidR="00585A4E" w:rsidRPr="00EB533F" w:rsidRDefault="00585A4E" w:rsidP="00585A4E">
      <w:pPr>
        <w:rPr>
          <w:sz w:val="14"/>
        </w:rPr>
      </w:pPr>
      <w:r w:rsidRPr="00EB533F">
        <w:rPr>
          <w:rStyle w:val="Emphasis"/>
          <w:highlight w:val="green"/>
        </w:rPr>
        <w:t>Motive</w:t>
      </w:r>
      <w:r w:rsidRPr="00EB533F">
        <w:rPr>
          <w:sz w:val="14"/>
          <w:highlight w:val="green"/>
        </w:rPr>
        <w:t xml:space="preserve">. </w:t>
      </w:r>
      <w:r w:rsidRPr="00EB533F">
        <w:rPr>
          <w:rStyle w:val="StyleUnderline"/>
          <w:highlight w:val="green"/>
        </w:rPr>
        <w:t>Apocalyptic visions</w:t>
      </w:r>
      <w:r w:rsidRPr="00EB533F">
        <w:rPr>
          <w:rStyle w:val="StyleUnderline"/>
        </w:rPr>
        <w:t xml:space="preserve"> or global ambitions </w:t>
      </w:r>
      <w:r w:rsidRPr="00EB533F">
        <w:rPr>
          <w:rStyle w:val="StyleUnderline"/>
          <w:highlight w:val="green"/>
        </w:rPr>
        <w:t>drove</w:t>
      </w:r>
      <w:r w:rsidRPr="00EB533F">
        <w:rPr>
          <w:rStyle w:val="StyleUnderline"/>
        </w:rPr>
        <w:t xml:space="preserve"> groups such as </w:t>
      </w:r>
      <w:r w:rsidRPr="00EB533F">
        <w:rPr>
          <w:rStyle w:val="StyleUnderline"/>
          <w:highlight w:val="green"/>
        </w:rPr>
        <w:t>al Qaeda</w:t>
      </w:r>
      <w:r w:rsidRPr="00EB533F">
        <w:rPr>
          <w:rStyle w:val="StyleUnderline"/>
        </w:rPr>
        <w:t xml:space="preserve"> and the Japanese terror cult Aum Shinrikyo to seek nuclear weapons</w:t>
      </w:r>
      <w:r w:rsidRPr="00EB533F">
        <w:rPr>
          <w:sz w:val="14"/>
        </w:rPr>
        <w:t xml:space="preserve">. </w:t>
      </w:r>
      <w:r w:rsidRPr="00EB533F">
        <w:rPr>
          <w:rStyle w:val="StyleUnderline"/>
        </w:rPr>
        <w:t xml:space="preserve">From the </w:t>
      </w:r>
      <w:r w:rsidRPr="00EB533F">
        <w:rPr>
          <w:rStyle w:val="Emphasis"/>
        </w:rPr>
        <w:t>9/11 attackers</w:t>
      </w:r>
      <w:r w:rsidRPr="00EB533F">
        <w:rPr>
          <w:rStyle w:val="StyleUnderline"/>
        </w:rPr>
        <w:t xml:space="preserve"> to </w:t>
      </w:r>
      <w:r w:rsidRPr="00EB533F">
        <w:rPr>
          <w:rStyle w:val="Emphasis"/>
        </w:rPr>
        <w:t>Chechen rebels</w:t>
      </w:r>
      <w:r w:rsidRPr="00EB533F">
        <w:rPr>
          <w:sz w:val="14"/>
        </w:rPr>
        <w:t xml:space="preserve">, who killed hundreds of children and their parents at a school in Beslan, Russia, </w:t>
      </w:r>
      <w:r w:rsidRPr="00EB533F">
        <w:rPr>
          <w:rStyle w:val="StyleUnderline"/>
        </w:rPr>
        <w:t xml:space="preserve">to </w:t>
      </w:r>
      <w:r w:rsidRPr="00EB533F">
        <w:rPr>
          <w:rStyle w:val="StyleUnderline"/>
          <w:highlight w:val="green"/>
        </w:rPr>
        <w:t>the</w:t>
      </w:r>
      <w:r w:rsidRPr="00EB533F">
        <w:rPr>
          <w:sz w:val="14"/>
          <w:highlight w:val="green"/>
        </w:rPr>
        <w:t xml:space="preserve"> </w:t>
      </w:r>
      <w:r w:rsidRPr="00EB533F">
        <w:rPr>
          <w:rStyle w:val="Emphasis"/>
          <w:highlight w:val="green"/>
        </w:rPr>
        <w:t>Islamic State</w:t>
      </w:r>
      <w:r w:rsidRPr="00EB533F">
        <w:rPr>
          <w:sz w:val="14"/>
        </w:rPr>
        <w:t xml:space="preserve">, </w:t>
      </w:r>
      <w:r w:rsidRPr="00EB533F">
        <w:rPr>
          <w:rStyle w:val="StyleUnderline"/>
        </w:rPr>
        <w:t xml:space="preserve">which regularly </w:t>
      </w:r>
      <w:r w:rsidRPr="00EB533F">
        <w:rPr>
          <w:rStyle w:val="StyleUnderline"/>
          <w:highlight w:val="green"/>
        </w:rPr>
        <w:t>televised</w:t>
      </w:r>
      <w:r w:rsidRPr="00EB533F">
        <w:rPr>
          <w:rStyle w:val="StyleUnderline"/>
        </w:rPr>
        <w:t xml:space="preserve"> its </w:t>
      </w:r>
      <w:r w:rsidRPr="00EB533F">
        <w:rPr>
          <w:rStyle w:val="StyleUnderline"/>
          <w:highlight w:val="green"/>
        </w:rPr>
        <w:t>atrocities</w:t>
      </w:r>
      <w:r w:rsidRPr="00EB533F">
        <w:rPr>
          <w:sz w:val="14"/>
        </w:rPr>
        <w:t xml:space="preserve">, </w:t>
      </w:r>
      <w:r w:rsidRPr="00EB533F">
        <w:rPr>
          <w:rStyle w:val="StyleUnderline"/>
        </w:rPr>
        <w:t>it is clear that some terrorist groups seek to inflict as many casualties as possible, as cruelly as possible</w:t>
      </w:r>
      <w:r w:rsidRPr="00EB533F">
        <w:rPr>
          <w:sz w:val="14"/>
        </w:rPr>
        <w:t>.</w:t>
      </w:r>
    </w:p>
    <w:p w14:paraId="01635872" w14:textId="77777777" w:rsidR="00585A4E" w:rsidRPr="00EB533F" w:rsidRDefault="00585A4E" w:rsidP="00585A4E">
      <w:pPr>
        <w:rPr>
          <w:sz w:val="14"/>
        </w:rPr>
      </w:pPr>
      <w:r w:rsidRPr="00EB533F">
        <w:rPr>
          <w:rStyle w:val="Emphasis"/>
          <w:highlight w:val="green"/>
        </w:rPr>
        <w:t>Means</w:t>
      </w:r>
      <w:r w:rsidRPr="00EB533F">
        <w:rPr>
          <w:sz w:val="14"/>
          <w:highlight w:val="green"/>
        </w:rPr>
        <w:t xml:space="preserve">. </w:t>
      </w:r>
      <w:r w:rsidRPr="00EB533F">
        <w:rPr>
          <w:rStyle w:val="Emphasis"/>
        </w:rPr>
        <w:t xml:space="preserve">There have been </w:t>
      </w:r>
      <w:r w:rsidRPr="00EB533F">
        <w:rPr>
          <w:rStyle w:val="Emphasis"/>
          <w:highlight w:val="green"/>
        </w:rPr>
        <w:t>repeated cases of seizure of</w:t>
      </w:r>
      <w:r w:rsidRPr="00EB533F">
        <w:rPr>
          <w:rStyle w:val="Emphasis"/>
        </w:rPr>
        <w:t xml:space="preserve"> stolen HEU or </w:t>
      </w:r>
      <w:r w:rsidRPr="00EB533F">
        <w:rPr>
          <w:rStyle w:val="Emphasis"/>
          <w:highlight w:val="green"/>
        </w:rPr>
        <w:t>plutonium</w:t>
      </w:r>
      <w:r w:rsidRPr="00EB533F">
        <w:rPr>
          <w:sz w:val="14"/>
        </w:rPr>
        <w:t xml:space="preserve">. While there have been no such seizures since 2011, </w:t>
      </w:r>
      <w:r w:rsidRPr="00EB533F">
        <w:rPr>
          <w:rStyle w:val="StyleUnderline"/>
          <w:highlight w:val="green"/>
        </w:rPr>
        <w:t>security assessments</w:t>
      </w:r>
      <w:r w:rsidRPr="00EB533F">
        <w:rPr>
          <w:rStyle w:val="StyleUnderline"/>
        </w:rPr>
        <w:t xml:space="preserve"> and tests </w:t>
      </w:r>
      <w:r w:rsidRPr="00EB533F">
        <w:rPr>
          <w:rStyle w:val="StyleUnderline"/>
          <w:highlight w:val="green"/>
        </w:rPr>
        <w:t xml:space="preserve">continue to reveal </w:t>
      </w:r>
      <w:r w:rsidRPr="00EB533F">
        <w:rPr>
          <w:rStyle w:val="StyleUnderline"/>
        </w:rPr>
        <w:t xml:space="preserve">important </w:t>
      </w:r>
      <w:r w:rsidRPr="00EB533F">
        <w:rPr>
          <w:rStyle w:val="StyleUnderline"/>
          <w:highlight w:val="green"/>
        </w:rPr>
        <w:t>vulnerabilities</w:t>
      </w:r>
      <w:r w:rsidRPr="00EB533F">
        <w:rPr>
          <w:sz w:val="14"/>
        </w:rPr>
        <w:t xml:space="preserve">, </w:t>
      </w:r>
      <w:r w:rsidRPr="00EB533F">
        <w:rPr>
          <w:rStyle w:val="StyleUnderline"/>
        </w:rPr>
        <w:t>in the United States and elsewhere</w:t>
      </w:r>
      <w:r w:rsidRPr="00EB533F">
        <w:rPr>
          <w:sz w:val="14"/>
        </w:rPr>
        <w:t xml:space="preserve">. Moreover, </w:t>
      </w:r>
      <w:r w:rsidRPr="00EB533F">
        <w:rPr>
          <w:rStyle w:val="StyleUnderline"/>
        </w:rPr>
        <w:t>non-nuclear criminal thefts and terrorist attacks continue to occur that use tactics and capabilities that the security systems at many nuclear facilities would be hard-pressed to defend against</w:t>
      </w:r>
      <w:r w:rsidRPr="00EB533F">
        <w:rPr>
          <w:sz w:val="14"/>
        </w:rPr>
        <w:t xml:space="preserve">—ranging from </w:t>
      </w:r>
      <w:r w:rsidRPr="00EB533F">
        <w:rPr>
          <w:rStyle w:val="Emphasis"/>
        </w:rPr>
        <w:t xml:space="preserve">substantial </w:t>
      </w:r>
      <w:r w:rsidRPr="00EB533F">
        <w:rPr>
          <w:rStyle w:val="Emphasis"/>
          <w:highlight w:val="green"/>
        </w:rPr>
        <w:t>teams of heavily armed, well-trained attackers</w:t>
      </w:r>
      <w:r w:rsidRPr="00EB533F">
        <w:rPr>
          <w:sz w:val="14"/>
        </w:rPr>
        <w:t xml:space="preserve">, to </w:t>
      </w:r>
      <w:r w:rsidRPr="00EB533F">
        <w:rPr>
          <w:rStyle w:val="Emphasis"/>
          <w:highlight w:val="green"/>
        </w:rPr>
        <w:t>insider conspiracies</w:t>
      </w:r>
      <w:r w:rsidRPr="00EB533F">
        <w:rPr>
          <w:sz w:val="14"/>
        </w:rPr>
        <w:t xml:space="preserve">, to </w:t>
      </w:r>
      <w:r w:rsidRPr="00EB533F">
        <w:rPr>
          <w:rStyle w:val="Emphasis"/>
        </w:rPr>
        <w:t>the use of vehicles such as helicopters to get past multiple layers of site security systems</w:t>
      </w:r>
      <w:r w:rsidRPr="00EB533F">
        <w:rPr>
          <w:sz w:val="14"/>
        </w:rPr>
        <w:t>.</w:t>
      </w:r>
    </w:p>
    <w:p w14:paraId="5B44AEC1" w14:textId="77777777" w:rsidR="00585A4E" w:rsidRPr="00EB533F" w:rsidRDefault="00585A4E" w:rsidP="00585A4E">
      <w:pPr>
        <w:rPr>
          <w:sz w:val="14"/>
        </w:rPr>
      </w:pPr>
      <w:r w:rsidRPr="00EB533F">
        <w:rPr>
          <w:rStyle w:val="Emphasis"/>
          <w:highlight w:val="green"/>
        </w:rPr>
        <w:t>Opportunity</w:t>
      </w:r>
      <w:r w:rsidRPr="00EB533F">
        <w:rPr>
          <w:sz w:val="14"/>
        </w:rPr>
        <w:t xml:space="preserve">. </w:t>
      </w:r>
      <w:r w:rsidRPr="00EB533F">
        <w:rPr>
          <w:rStyle w:val="StyleUnderline"/>
        </w:rPr>
        <w:t>Government studies in multiple countries have concluded that sophisticated terrorist groups could plausibly make a crude nuclear device</w:t>
      </w:r>
      <w:r w:rsidRPr="00EB533F">
        <w:rPr>
          <w:sz w:val="14"/>
        </w:rPr>
        <w:t xml:space="preserve">. </w:t>
      </w:r>
      <w:r w:rsidRPr="00EB533F">
        <w:rPr>
          <w:rStyle w:val="Emphasis"/>
          <w:highlight w:val="green"/>
        </w:rPr>
        <w:t>Stopping such a device from being brought into a country</w:t>
      </w:r>
      <w:r w:rsidRPr="00EB533F">
        <w:rPr>
          <w:rStyle w:val="Emphasis"/>
        </w:rPr>
        <w:t xml:space="preserve"> and detonated </w:t>
      </w:r>
      <w:r w:rsidRPr="00EB533F">
        <w:rPr>
          <w:rStyle w:val="Emphasis"/>
          <w:highlight w:val="green"/>
        </w:rPr>
        <w:t>remains</w:t>
      </w:r>
      <w:r w:rsidRPr="00EB533F">
        <w:rPr>
          <w:rStyle w:val="Emphasis"/>
        </w:rPr>
        <w:t xml:space="preserve"> a </w:t>
      </w:r>
      <w:r w:rsidRPr="00EB533F">
        <w:rPr>
          <w:rStyle w:val="Emphasis"/>
          <w:highlight w:val="green"/>
        </w:rPr>
        <w:t>very challenging</w:t>
      </w:r>
      <w:r w:rsidRPr="00EB533F">
        <w:rPr>
          <w:rStyle w:val="Emphasis"/>
        </w:rPr>
        <w:t xml:space="preserve"> task</w:t>
      </w:r>
      <w:r w:rsidRPr="00EB533F">
        <w:rPr>
          <w:sz w:val="14"/>
        </w:rPr>
        <w:t xml:space="preserve">, </w:t>
      </w:r>
      <w:r w:rsidRPr="00EB533F">
        <w:rPr>
          <w:rStyle w:val="StyleUnderline"/>
        </w:rPr>
        <w:t xml:space="preserve">given </w:t>
      </w:r>
      <w:r w:rsidRPr="00EB533F">
        <w:rPr>
          <w:rStyle w:val="StyleUnderline"/>
          <w:highlight w:val="green"/>
        </w:rPr>
        <w:t xml:space="preserve">the </w:t>
      </w:r>
      <w:r w:rsidRPr="00EB533F">
        <w:rPr>
          <w:rStyle w:val="Emphasis"/>
          <w:highlight w:val="green"/>
        </w:rPr>
        <w:t>huge length of national borders</w:t>
      </w:r>
      <w:r w:rsidRPr="00EB533F">
        <w:rPr>
          <w:sz w:val="14"/>
        </w:rPr>
        <w:t xml:space="preserve">, </w:t>
      </w:r>
      <w:r w:rsidRPr="00EB533F">
        <w:rPr>
          <w:rStyle w:val="StyleUnderline"/>
        </w:rPr>
        <w:t>the immensity of normal traffic across them</w:t>
      </w:r>
      <w:r w:rsidRPr="00EB533F">
        <w:rPr>
          <w:sz w:val="14"/>
        </w:rPr>
        <w:t xml:space="preserve">, </w:t>
      </w:r>
      <w:r w:rsidRPr="00EB533F">
        <w:rPr>
          <w:rStyle w:val="StyleUnderline"/>
        </w:rPr>
        <w:t xml:space="preserve">and the </w:t>
      </w:r>
      <w:r w:rsidRPr="00EB533F">
        <w:rPr>
          <w:rStyle w:val="StyleUnderline"/>
          <w:highlight w:val="green"/>
        </w:rPr>
        <w:t>small size and weak radiation of</w:t>
      </w:r>
      <w:r w:rsidRPr="00EB533F">
        <w:rPr>
          <w:rStyle w:val="StyleUnderline"/>
        </w:rPr>
        <w:t xml:space="preserve"> the </w:t>
      </w:r>
      <w:r w:rsidRPr="00EB533F">
        <w:rPr>
          <w:rStyle w:val="StyleUnderline"/>
          <w:highlight w:val="green"/>
        </w:rPr>
        <w:t>materials needed</w:t>
      </w:r>
      <w:r w:rsidRPr="00EB533F">
        <w:rPr>
          <w:rStyle w:val="StyleUnderline"/>
        </w:rPr>
        <w:t xml:space="preserve"> for a nuclear bomb</w:t>
      </w:r>
      <w:r w:rsidRPr="00EB533F">
        <w:rPr>
          <w:sz w:val="14"/>
        </w:rPr>
        <w:t>.</w:t>
      </w:r>
    </w:p>
    <w:p w14:paraId="74F11BCC" w14:textId="77777777" w:rsidR="00585A4E" w:rsidRPr="00EB533F" w:rsidRDefault="00585A4E" w:rsidP="00585A4E">
      <w:pPr>
        <w:rPr>
          <w:sz w:val="14"/>
        </w:rPr>
      </w:pPr>
      <w:r w:rsidRPr="00EB533F">
        <w:rPr>
          <w:sz w:val="14"/>
        </w:rPr>
        <w:t>Since our last report in 2016:</w:t>
      </w:r>
    </w:p>
    <w:p w14:paraId="60C445D0" w14:textId="77777777" w:rsidR="00585A4E" w:rsidRPr="00EB533F" w:rsidRDefault="00585A4E" w:rsidP="00585A4E">
      <w:pPr>
        <w:rPr>
          <w:sz w:val="14"/>
        </w:rPr>
      </w:pPr>
      <w:r w:rsidRPr="00EB533F">
        <w:rPr>
          <w:sz w:val="14"/>
        </w:rPr>
        <w:t>• Al Qaeda and particularly the Islamic State have suffered numerous defeats which must necessarily make it more difficult for them to mount the organized effort necessary to perpetrate nuclear terrorism, although their intent to inflict massive damage abides;</w:t>
      </w:r>
    </w:p>
    <w:p w14:paraId="64B71B32" w14:textId="77777777" w:rsidR="00585A4E" w:rsidRPr="00EB533F" w:rsidRDefault="00585A4E" w:rsidP="00585A4E">
      <w:pPr>
        <w:rPr>
          <w:sz w:val="14"/>
        </w:rPr>
      </w:pPr>
      <w:r w:rsidRPr="00EB533F">
        <w:rPr>
          <w:sz w:val="14"/>
        </w:rPr>
        <w:t xml:space="preserve">• </w:t>
      </w:r>
      <w:r w:rsidRPr="00EB533F">
        <w:rPr>
          <w:rStyle w:val="Emphasis"/>
          <w:highlight w:val="green"/>
        </w:rPr>
        <w:t>Rapid</w:t>
      </w:r>
      <w:r w:rsidRPr="00EB533F">
        <w:rPr>
          <w:rStyle w:val="StyleUnderline"/>
        </w:rPr>
        <w:t xml:space="preserve"> and </w:t>
      </w:r>
      <w:r w:rsidRPr="00EB533F">
        <w:rPr>
          <w:rStyle w:val="Emphasis"/>
          <w:highlight w:val="green"/>
        </w:rPr>
        <w:t>clandestine radicalization of insiders</w:t>
      </w:r>
      <w:r w:rsidRPr="00EB533F">
        <w:rPr>
          <w:rStyle w:val="StyleUnderline"/>
          <w:highlight w:val="green"/>
        </w:rPr>
        <w:t xml:space="preserve"> has continued to present a threat</w:t>
      </w:r>
      <w:r w:rsidRPr="00EB533F">
        <w:rPr>
          <w:rStyle w:val="StyleUnderline"/>
        </w:rPr>
        <w:t xml:space="preserve"> that most personnel reliability programs have been </w:t>
      </w:r>
      <w:r w:rsidRPr="00EB533F">
        <w:rPr>
          <w:rStyle w:val="Emphasis"/>
        </w:rPr>
        <w:t>unable to address successfully</w:t>
      </w:r>
      <w:r w:rsidRPr="00EB533F">
        <w:rPr>
          <w:sz w:val="14"/>
        </w:rPr>
        <w:t>;</w:t>
      </w:r>
    </w:p>
    <w:p w14:paraId="5F9B36D0" w14:textId="77777777" w:rsidR="00585A4E" w:rsidRPr="00EB533F" w:rsidRDefault="00585A4E" w:rsidP="00585A4E">
      <w:pPr>
        <w:rPr>
          <w:sz w:val="14"/>
        </w:rPr>
      </w:pPr>
      <w:r w:rsidRPr="00EB533F">
        <w:rPr>
          <w:sz w:val="14"/>
        </w:rPr>
        <w:t>• The pace of seizures of fissile material outside of authorized control appears to have slowed, although what is known publicly about earlier cases offers little confidence that the leaks have been plugged;</w:t>
      </w:r>
    </w:p>
    <w:p w14:paraId="6092A7BF" w14:textId="77777777" w:rsidR="00585A4E" w:rsidRPr="00EB533F" w:rsidRDefault="00585A4E" w:rsidP="00585A4E">
      <w:pPr>
        <w:rPr>
          <w:sz w:val="14"/>
        </w:rPr>
      </w:pPr>
      <w:r w:rsidRPr="00EB533F">
        <w:rPr>
          <w:sz w:val="14"/>
        </w:rPr>
        <w:t xml:space="preserve">• </w:t>
      </w:r>
      <w:r w:rsidRPr="00EB533F">
        <w:rPr>
          <w:rStyle w:val="StyleUnderline"/>
        </w:rPr>
        <w:t xml:space="preserve">New technologies such as </w:t>
      </w:r>
      <w:r w:rsidRPr="00EB533F">
        <w:rPr>
          <w:rStyle w:val="Emphasis"/>
        </w:rPr>
        <w:t>drones</w:t>
      </w:r>
      <w:r w:rsidRPr="00EB533F">
        <w:rPr>
          <w:rStyle w:val="StyleUnderline"/>
        </w:rPr>
        <w:t xml:space="preserve"> and </w:t>
      </w:r>
      <w:r w:rsidRPr="00EB533F">
        <w:rPr>
          <w:rStyle w:val="Emphasis"/>
        </w:rPr>
        <w:t>cyber</w:t>
      </w:r>
      <w:r w:rsidRPr="00EB533F">
        <w:rPr>
          <w:sz w:val="14"/>
        </w:rPr>
        <w:t xml:space="preserve">, </w:t>
      </w:r>
      <w:r w:rsidRPr="00EB533F">
        <w:rPr>
          <w:rStyle w:val="StyleUnderline"/>
        </w:rPr>
        <w:t xml:space="preserve">expanded deployments of </w:t>
      </w:r>
      <w:r w:rsidRPr="00EB533F">
        <w:rPr>
          <w:rStyle w:val="Emphasis"/>
        </w:rPr>
        <w:t>small</w:t>
      </w:r>
      <w:r w:rsidRPr="00EB533F">
        <w:rPr>
          <w:sz w:val="14"/>
        </w:rPr>
        <w:t xml:space="preserve">, </w:t>
      </w:r>
      <w:r w:rsidRPr="00EB533F">
        <w:rPr>
          <w:rStyle w:val="Emphasis"/>
        </w:rPr>
        <w:t>mobile nuclear weapons</w:t>
      </w:r>
      <w:r w:rsidRPr="00EB533F">
        <w:rPr>
          <w:sz w:val="14"/>
        </w:rPr>
        <w:t xml:space="preserve">, and construction of </w:t>
      </w:r>
      <w:r w:rsidRPr="00EB533F">
        <w:rPr>
          <w:rStyle w:val="Emphasis"/>
        </w:rPr>
        <w:t>bulk processing facilities</w:t>
      </w:r>
      <w:r w:rsidRPr="00EB533F">
        <w:rPr>
          <w:sz w:val="14"/>
        </w:rPr>
        <w:t xml:space="preserve"> </w:t>
      </w:r>
      <w:r w:rsidRPr="00EB533F">
        <w:rPr>
          <w:rStyle w:val="StyleUnderline"/>
        </w:rPr>
        <w:t xml:space="preserve">will offer </w:t>
      </w:r>
      <w:r w:rsidRPr="00EB533F">
        <w:rPr>
          <w:rStyle w:val="Emphasis"/>
        </w:rPr>
        <w:t>new opportunities</w:t>
      </w:r>
      <w:r w:rsidRPr="00EB533F">
        <w:rPr>
          <w:rStyle w:val="StyleUnderline"/>
        </w:rPr>
        <w:t xml:space="preserve"> for terrorists to strike</w:t>
      </w:r>
      <w:r w:rsidRPr="00EB533F">
        <w:rPr>
          <w:sz w:val="14"/>
        </w:rPr>
        <w:t xml:space="preserve"> and present new challenges for those attempting to defend against them.</w:t>
      </w:r>
    </w:p>
    <w:p w14:paraId="753A3096" w14:textId="77777777" w:rsidR="00585A4E" w:rsidRPr="00EB533F" w:rsidRDefault="00585A4E" w:rsidP="00585A4E">
      <w:pPr>
        <w:rPr>
          <w:sz w:val="14"/>
        </w:rPr>
      </w:pPr>
      <w:r w:rsidRPr="00EB533F">
        <w:rPr>
          <w:sz w:val="14"/>
        </w:rPr>
        <w:t xml:space="preserve">On balance, the combination of nuclear terrorist means, motives, and opportunities presents somewhat less of a threat than it did two years ago. But as past experience makes clear, </w:t>
      </w:r>
      <w:r w:rsidRPr="00EB533F">
        <w:rPr>
          <w:rStyle w:val="Emphasis"/>
        </w:rPr>
        <w:t xml:space="preserve">the </w:t>
      </w:r>
      <w:r w:rsidRPr="00EB533F">
        <w:rPr>
          <w:rStyle w:val="Emphasis"/>
          <w:highlight w:val="green"/>
        </w:rPr>
        <w:t>future is highly uncertain</w:t>
      </w:r>
      <w:r w:rsidRPr="00EB533F">
        <w:rPr>
          <w:sz w:val="14"/>
        </w:rPr>
        <w:t xml:space="preserve">; </w:t>
      </w:r>
      <w:r w:rsidRPr="00EB533F">
        <w:rPr>
          <w:rStyle w:val="Emphasis"/>
        </w:rPr>
        <w:t>the world has likely not seen the last of powerful terrorist groups bent on mass destruction</w:t>
      </w:r>
      <w:r w:rsidRPr="00EB533F">
        <w:rPr>
          <w:sz w:val="14"/>
        </w:rPr>
        <w:t xml:space="preserve">. </w:t>
      </w:r>
      <w:r w:rsidRPr="00EB533F">
        <w:rPr>
          <w:rStyle w:val="StyleUnderline"/>
        </w:rPr>
        <w:t xml:space="preserve">And as adversaries make increasingly sophisticated use of technologies such as </w:t>
      </w:r>
      <w:r w:rsidRPr="00EB533F">
        <w:rPr>
          <w:rStyle w:val="Emphasis"/>
        </w:rPr>
        <w:t>cyber</w:t>
      </w:r>
      <w:r w:rsidRPr="00EB533F">
        <w:rPr>
          <w:rStyle w:val="StyleUnderline"/>
        </w:rPr>
        <w:t xml:space="preserve"> and </w:t>
      </w:r>
      <w:r w:rsidRPr="00EB533F">
        <w:rPr>
          <w:rStyle w:val="Emphasis"/>
        </w:rPr>
        <w:t>drones</w:t>
      </w:r>
      <w:r w:rsidRPr="00EB533F">
        <w:rPr>
          <w:rStyle w:val="StyleUnderline"/>
        </w:rPr>
        <w:t xml:space="preserve"> in the future</w:t>
      </w:r>
      <w:r w:rsidRPr="00EB533F">
        <w:rPr>
          <w:sz w:val="14"/>
        </w:rPr>
        <w:t xml:space="preserve">, </w:t>
      </w:r>
      <w:r w:rsidRPr="00EB533F">
        <w:rPr>
          <w:rStyle w:val="Emphasis"/>
        </w:rPr>
        <w:t xml:space="preserve">the </w:t>
      </w:r>
      <w:r w:rsidRPr="00EB533F">
        <w:rPr>
          <w:rStyle w:val="Emphasis"/>
          <w:highlight w:val="green"/>
        </w:rPr>
        <w:t>threat to nuclear weapons</w:t>
      </w:r>
      <w:r w:rsidRPr="00EB533F">
        <w:rPr>
          <w:sz w:val="14"/>
        </w:rPr>
        <w:t xml:space="preserve">, materials, and facilities </w:t>
      </w:r>
      <w:r w:rsidRPr="00EB533F">
        <w:rPr>
          <w:rStyle w:val="Emphasis"/>
          <w:highlight w:val="green"/>
        </w:rPr>
        <w:t>could increase</w:t>
      </w:r>
      <w:r w:rsidRPr="00EB533F">
        <w:rPr>
          <w:sz w:val="14"/>
        </w:rPr>
        <w:t>. To minimize risk in this uncertain future, continuous and determined efforts to improve security remain essential.</w:t>
      </w:r>
    </w:p>
    <w:p w14:paraId="5466E167" w14:textId="77777777" w:rsidR="00585A4E" w:rsidRDefault="00585A4E" w:rsidP="00585A4E">
      <w:pPr>
        <w:rPr>
          <w:sz w:val="16"/>
        </w:rPr>
      </w:pPr>
    </w:p>
    <w:p w14:paraId="09E21073" w14:textId="77777777" w:rsidR="00585A4E" w:rsidRDefault="00585A4E" w:rsidP="00585A4E">
      <w:pPr>
        <w:rPr>
          <w:sz w:val="16"/>
        </w:rPr>
      </w:pPr>
    </w:p>
    <w:p w14:paraId="409DD20F" w14:textId="77777777" w:rsidR="00585A4E" w:rsidRDefault="00585A4E" w:rsidP="00585A4E">
      <w:pPr>
        <w:rPr>
          <w:sz w:val="16"/>
        </w:rPr>
      </w:pPr>
    </w:p>
    <w:p w14:paraId="019071D4" w14:textId="77777777" w:rsidR="00585A4E" w:rsidRPr="00774BE4" w:rsidRDefault="00585A4E" w:rsidP="00585A4E">
      <w:pPr>
        <w:rPr>
          <w:sz w:val="16"/>
        </w:rPr>
      </w:pPr>
    </w:p>
    <w:p w14:paraId="1D6B8678" w14:textId="77777777" w:rsidR="00585A4E" w:rsidRPr="00553AB0" w:rsidRDefault="00585A4E" w:rsidP="00585A4E">
      <w:pPr>
        <w:pStyle w:val="Heading4"/>
        <w:rPr>
          <w:rFonts w:cs="Calibri"/>
        </w:rPr>
      </w:pPr>
      <w:r>
        <w:rPr>
          <w:rFonts w:cs="Calibri"/>
        </w:rPr>
        <w:t xml:space="preserve">3] </w:t>
      </w:r>
      <w:r w:rsidRPr="00553AB0">
        <w:rPr>
          <w:rFonts w:cs="Calibri"/>
        </w:rPr>
        <w:t>The risk of entrapment for a hegemon is very high – aff evidence will rely on Cold War data</w:t>
      </w:r>
      <w:r>
        <w:rPr>
          <w:rFonts w:cs="Calibri"/>
        </w:rPr>
        <w:t xml:space="preserve"> or flawed methodology that mis defines entrapment</w:t>
      </w:r>
    </w:p>
    <w:p w14:paraId="411262C4" w14:textId="77777777" w:rsidR="00585A4E" w:rsidRPr="00553AB0" w:rsidRDefault="00585A4E" w:rsidP="00585A4E">
      <w:pPr>
        <w:rPr>
          <w:rStyle w:val="Style13ptBold"/>
          <w:b w:val="0"/>
          <w:bCs w:val="0"/>
          <w:i/>
          <w:iCs/>
          <w:sz w:val="20"/>
          <w:szCs w:val="20"/>
        </w:rPr>
      </w:pPr>
      <w:r w:rsidRPr="00553AB0">
        <w:rPr>
          <w:rStyle w:val="Style13ptBold"/>
        </w:rPr>
        <w:t xml:space="preserve">Edelstein &amp; Shifrinson 18 </w:t>
      </w:r>
      <w:r w:rsidRPr="00553AB0">
        <w:rPr>
          <w:rStyle w:val="Style13ptBold"/>
          <w:b w:val="0"/>
          <w:bCs w:val="0"/>
          <w:sz w:val="20"/>
          <w:szCs w:val="20"/>
        </w:rPr>
        <w:t xml:space="preserve">[David M. Edelstein - Associate Professor of International Affairs in the Edmund A. Walsh School of Foreign Service, Center for Security Studies, and Department of Government at Georgetown University; Joshua R. Itzkowitz Shifrinson - BA </w:t>
      </w:r>
      <w:r w:rsidRPr="00ED40B5">
        <w:rPr>
          <w:rStyle w:val="Style13ptBold"/>
          <w:b w:val="0"/>
          <w:bCs w:val="0"/>
          <w:sz w:val="20"/>
          <w:szCs w:val="20"/>
        </w:rPr>
        <w:t>Brandeis University, PhD Massachusetts Institute of Technology, He has special expertise in great power politics since 1945 and U.S. engageme</w:t>
      </w:r>
      <w:r w:rsidRPr="00553AB0">
        <w:rPr>
          <w:rStyle w:val="Style13ptBold"/>
          <w:b w:val="0"/>
          <w:bCs w:val="0"/>
          <w:sz w:val="20"/>
          <w:szCs w:val="20"/>
        </w:rPr>
        <w:t xml:space="preserve">nt in Europe and Asia; </w:t>
      </w:r>
      <w:r w:rsidRPr="00553AB0">
        <w:rPr>
          <w:rStyle w:val="Style13ptBold"/>
          <w:b w:val="0"/>
          <w:bCs w:val="0"/>
          <w:i/>
          <w:iCs/>
          <w:sz w:val="20"/>
          <w:szCs w:val="20"/>
        </w:rPr>
        <w:t>U.S. Grand Strategy in the 21</w:t>
      </w:r>
      <w:r w:rsidRPr="00553AB0">
        <w:rPr>
          <w:rStyle w:val="Style13ptBold"/>
          <w:b w:val="0"/>
          <w:bCs w:val="0"/>
          <w:i/>
          <w:iCs/>
          <w:sz w:val="20"/>
          <w:szCs w:val="20"/>
          <w:vertAlign w:val="superscript"/>
        </w:rPr>
        <w:t>st</w:t>
      </w:r>
      <w:r w:rsidRPr="00553AB0">
        <w:rPr>
          <w:rStyle w:val="Style13ptBold"/>
          <w:b w:val="0"/>
          <w:bCs w:val="0"/>
          <w:i/>
          <w:iCs/>
          <w:sz w:val="20"/>
          <w:szCs w:val="20"/>
        </w:rPr>
        <w:t xml:space="preserve"> Century: The Case for Restraint</w:t>
      </w:r>
      <w:r w:rsidRPr="00553AB0">
        <w:rPr>
          <w:rStyle w:val="Style13ptBold"/>
          <w:b w:val="0"/>
          <w:bCs w:val="0"/>
          <w:sz w:val="20"/>
          <w:szCs w:val="20"/>
        </w:rPr>
        <w:t xml:space="preserve">; “Chapter 2: It’s a Trap”; pg. 19-21; Published by </w:t>
      </w:r>
      <w:r w:rsidRPr="00553AB0">
        <w:rPr>
          <w:rStyle w:val="Style13ptBold"/>
          <w:b w:val="0"/>
          <w:bCs w:val="0"/>
          <w:i/>
          <w:iCs/>
          <w:sz w:val="20"/>
          <w:szCs w:val="20"/>
        </w:rPr>
        <w:t>Routledge</w:t>
      </w:r>
      <w:r w:rsidRPr="00553AB0">
        <w:rPr>
          <w:rStyle w:val="Style13ptBold"/>
          <w:b w:val="0"/>
          <w:bCs w:val="0"/>
          <w:sz w:val="20"/>
          <w:szCs w:val="20"/>
        </w:rPr>
        <w:t xml:space="preserve"> // Brower]</w:t>
      </w:r>
    </w:p>
    <w:p w14:paraId="7963CEE1" w14:textId="77777777" w:rsidR="00585A4E" w:rsidRPr="00553AB0" w:rsidRDefault="00585A4E" w:rsidP="00585A4E">
      <w:r w:rsidRPr="00553AB0">
        <w:t xml:space="preserve">In this chapter, building on the foundational work of Jack Snyder and Thomas J. Christensen (Snyder 1984; Christensen and Snyder 1990), we contend that </w:t>
      </w:r>
      <w:r w:rsidRPr="00553AB0">
        <w:rPr>
          <w:rStyle w:val="Emphasis"/>
        </w:rPr>
        <w:t xml:space="preserve">the </w:t>
      </w:r>
      <w:r w:rsidRPr="00ED40B5">
        <w:rPr>
          <w:rStyle w:val="Emphasis"/>
          <w:highlight w:val="green"/>
        </w:rPr>
        <w:t>risks</w:t>
      </w:r>
      <w:r w:rsidRPr="00553AB0">
        <w:rPr>
          <w:rStyle w:val="Emphasis"/>
        </w:rPr>
        <w:t xml:space="preserve"> of entrapment for the contemporary United States </w:t>
      </w:r>
      <w:r w:rsidRPr="00ED40B5">
        <w:rPr>
          <w:rStyle w:val="Emphasis"/>
          <w:highlight w:val="green"/>
        </w:rPr>
        <w:t>are significant.</w:t>
      </w:r>
      <w:r w:rsidRPr="00553AB0">
        <w:t xml:space="preserve"> More specifically, we make two arguments. First, </w:t>
      </w:r>
      <w:r w:rsidRPr="00553AB0">
        <w:rPr>
          <w:rStyle w:val="Emphasis"/>
        </w:rPr>
        <w:t xml:space="preserve">much of the entrapment debate thus far has been a game of shadow boxing. </w:t>
      </w:r>
      <w:r w:rsidRPr="00553AB0">
        <w:t xml:space="preserve">As elaborated below, </w:t>
      </w:r>
      <w:r w:rsidRPr="00553AB0">
        <w:rPr>
          <w:rStyle w:val="StyleUnderline"/>
        </w:rPr>
        <w:t xml:space="preserve">current </w:t>
      </w:r>
      <w:r w:rsidRPr="00ED40B5">
        <w:rPr>
          <w:rStyle w:val="StyleUnderline"/>
          <w:highlight w:val="green"/>
        </w:rPr>
        <w:t>efforts to study</w:t>
      </w:r>
      <w:r w:rsidRPr="00553AB0">
        <w:rPr>
          <w:rStyle w:val="StyleUnderline"/>
        </w:rPr>
        <w:t xml:space="preserve"> the frequency and </w:t>
      </w:r>
      <w:r w:rsidRPr="00ED40B5">
        <w:rPr>
          <w:rStyle w:val="StyleUnderline"/>
          <w:highlight w:val="green"/>
        </w:rPr>
        <w:t>risks of entrapment</w:t>
      </w:r>
      <w:r w:rsidRPr="00553AB0">
        <w:rPr>
          <w:rStyle w:val="StyleUnderline"/>
        </w:rPr>
        <w:t xml:space="preserve"> have virtually </w:t>
      </w:r>
      <w:r w:rsidRPr="00ED40B5">
        <w:rPr>
          <w:rStyle w:val="StyleUnderline"/>
          <w:highlight w:val="green"/>
        </w:rPr>
        <w:t>defined the problem away</w:t>
      </w:r>
      <w:r w:rsidRPr="00553AB0">
        <w:rPr>
          <w:rStyle w:val="StyleUnderline"/>
        </w:rPr>
        <w:t xml:space="preserve"> by treating entrapment </w:t>
      </w:r>
      <w:r w:rsidRPr="00ED40B5">
        <w:rPr>
          <w:rStyle w:val="StyleUnderline"/>
          <w:highlight w:val="green"/>
        </w:rPr>
        <w:t>as</w:t>
      </w:r>
      <w:r w:rsidRPr="00553AB0">
        <w:rPr>
          <w:rStyle w:val="StyleUnderline"/>
        </w:rPr>
        <w:t xml:space="preserve"> solely occurring </w:t>
      </w:r>
      <w:r w:rsidRPr="00ED40B5">
        <w:rPr>
          <w:rStyle w:val="StyleUnderline"/>
          <w:highlight w:val="green"/>
        </w:rPr>
        <w:t>when one ally goes to war for the sake of a partner when the first</w:t>
      </w:r>
      <w:r w:rsidRPr="00553AB0">
        <w:rPr>
          <w:rStyle w:val="StyleUnderline"/>
        </w:rPr>
        <w:t xml:space="preserve"> ally </w:t>
      </w:r>
      <w:r w:rsidRPr="00ED40B5">
        <w:rPr>
          <w:rStyle w:val="StyleUnderline"/>
          <w:highlight w:val="green"/>
        </w:rPr>
        <w:t>would prefer to avoid conflict</w:t>
      </w:r>
      <w:r w:rsidRPr="00553AB0">
        <w:t xml:space="preserve">. Although this is indeed the most concerning form of entrapment, it </w:t>
      </w:r>
      <w:r w:rsidRPr="00553AB0">
        <w:rPr>
          <w:rStyle w:val="Emphasis"/>
        </w:rPr>
        <w:t xml:space="preserve">misses that entrapment does not necessarily manifest in an either/ or choice in which a state clearly takes a step it avowedly prefers to avoid. Instead, </w:t>
      </w:r>
      <w:r w:rsidRPr="00ED40B5">
        <w:rPr>
          <w:rStyle w:val="Emphasis"/>
          <w:highlight w:val="green"/>
        </w:rPr>
        <w:t>entrapment</w:t>
      </w:r>
      <w:r w:rsidRPr="00553AB0">
        <w:rPr>
          <w:rStyle w:val="Emphasis"/>
        </w:rPr>
        <w:t xml:space="preserve"> can also </w:t>
      </w:r>
      <w:r w:rsidRPr="00ED40B5">
        <w:rPr>
          <w:rStyle w:val="Emphasis"/>
          <w:highlight w:val="green"/>
        </w:rPr>
        <w:t>manifest in critical decisions</w:t>
      </w:r>
      <w:r w:rsidRPr="00553AB0">
        <w:rPr>
          <w:rStyle w:val="Emphasis"/>
        </w:rPr>
        <w:t xml:space="preserve"> states make </w:t>
      </w:r>
      <w:r w:rsidRPr="00ED40B5">
        <w:rPr>
          <w:rStyle w:val="Emphasis"/>
          <w:highlight w:val="green"/>
        </w:rPr>
        <w:t>when confronting an adversary</w:t>
      </w:r>
      <w:r w:rsidRPr="00553AB0">
        <w:rPr>
          <w:rStyle w:val="Emphasis"/>
        </w:rPr>
        <w:t xml:space="preserve"> that involve the </w:t>
      </w:r>
      <w:r w:rsidRPr="00E4196D">
        <w:rPr>
          <w:rStyle w:val="Emphasis"/>
          <w:highlight w:val="green"/>
        </w:rPr>
        <w:t>timing of confrontation</w:t>
      </w:r>
      <w:r w:rsidRPr="00553AB0">
        <w:rPr>
          <w:rStyle w:val="Emphasis"/>
        </w:rPr>
        <w:t xml:space="preserve">, the relative </w:t>
      </w:r>
      <w:r w:rsidRPr="00E4196D">
        <w:rPr>
          <w:rStyle w:val="Emphasis"/>
          <w:highlight w:val="green"/>
        </w:rPr>
        <w:t>resources</w:t>
      </w:r>
      <w:r w:rsidRPr="00553AB0">
        <w:rPr>
          <w:rStyle w:val="Emphasis"/>
        </w:rPr>
        <w:t xml:space="preserve"> contributed to the effort, </w:t>
      </w:r>
      <w:r w:rsidRPr="00E4196D">
        <w:rPr>
          <w:rStyle w:val="Emphasis"/>
          <w:highlight w:val="green"/>
        </w:rPr>
        <w:t>and</w:t>
      </w:r>
      <w:r w:rsidRPr="00553AB0">
        <w:rPr>
          <w:rStyle w:val="Emphasis"/>
        </w:rPr>
        <w:t xml:space="preserve"> the </w:t>
      </w:r>
      <w:r w:rsidRPr="00E4196D">
        <w:rPr>
          <w:rStyle w:val="Emphasis"/>
          <w:highlight w:val="green"/>
        </w:rPr>
        <w:t>objectives</w:t>
      </w:r>
      <w:r w:rsidRPr="00553AB0">
        <w:rPr>
          <w:rStyle w:val="Emphasis"/>
        </w:rPr>
        <w:t xml:space="preserve"> involved</w:t>
      </w:r>
      <w:r w:rsidRPr="00553AB0">
        <w:t xml:space="preserve">. </w:t>
      </w:r>
      <w:r w:rsidRPr="00553AB0">
        <w:rPr>
          <w:rStyle w:val="StyleUnderline"/>
        </w:rPr>
        <w:t>These different decisions on the road to deterrence and reassurance - and war - are crucial, as they help explain why states can be entrapped even if they agree that confronting an opponent is generally in their "national interest."</w:t>
      </w:r>
    </w:p>
    <w:p w14:paraId="050495D0" w14:textId="77777777" w:rsidR="00585A4E" w:rsidRPr="00553AB0" w:rsidRDefault="00585A4E" w:rsidP="00585A4E">
      <w:r w:rsidRPr="00553AB0">
        <w:t xml:space="preserve">Second, </w:t>
      </w:r>
      <w:r w:rsidRPr="00553AB0">
        <w:rPr>
          <w:rStyle w:val="Emphasis"/>
        </w:rPr>
        <w:t xml:space="preserve">all forms of </w:t>
      </w:r>
      <w:r w:rsidRPr="00ED40B5">
        <w:rPr>
          <w:rStyle w:val="Emphasis"/>
        </w:rPr>
        <w:t xml:space="preserve">entrapment are </w:t>
      </w:r>
      <w:r w:rsidRPr="00ED40B5">
        <w:rPr>
          <w:rStyle w:val="Emphasis"/>
          <w:highlight w:val="green"/>
        </w:rPr>
        <w:t>more likely</w:t>
      </w:r>
      <w:r w:rsidRPr="00ED40B5">
        <w:rPr>
          <w:rStyle w:val="Emphasis"/>
        </w:rPr>
        <w:t xml:space="preserve"> to occur </w:t>
      </w:r>
      <w:r w:rsidRPr="00ED40B5">
        <w:rPr>
          <w:rStyle w:val="Emphasis"/>
          <w:highlight w:val="green"/>
        </w:rPr>
        <w:t>in today's unipolar world, and</w:t>
      </w:r>
      <w:r w:rsidRPr="00ED40B5">
        <w:rPr>
          <w:rStyle w:val="Emphasis"/>
        </w:rPr>
        <w:t xml:space="preserve"> to be especially prevalent if and </w:t>
      </w:r>
      <w:r w:rsidRPr="00ED40B5">
        <w:rPr>
          <w:rStyle w:val="Emphasis"/>
          <w:highlight w:val="green"/>
        </w:rPr>
        <w:t>when unipolarity begins to wane</w:t>
      </w:r>
      <w:r w:rsidRPr="00ED40B5">
        <w:t>. This is significant because</w:t>
      </w:r>
      <w:r w:rsidRPr="00553AB0">
        <w:t xml:space="preserve"> </w:t>
      </w:r>
      <w:r w:rsidRPr="00ED40B5">
        <w:rPr>
          <w:rStyle w:val="Emphasis"/>
          <w:highlight w:val="green"/>
        </w:rPr>
        <w:t>evidence that entrapment is uncommon</w:t>
      </w:r>
      <w:r w:rsidRPr="00553AB0">
        <w:rPr>
          <w:rStyle w:val="Emphasis"/>
        </w:rPr>
        <w:t xml:space="preserve"> - and thus current US grand strategy sustainable - has almost exclusively been </w:t>
      </w:r>
      <w:r w:rsidRPr="00ED40B5">
        <w:rPr>
          <w:rStyle w:val="Emphasis"/>
          <w:highlight w:val="green"/>
        </w:rPr>
        <w:t>drawn from the bipolar</w:t>
      </w:r>
      <w:r w:rsidRPr="00553AB0">
        <w:rPr>
          <w:rStyle w:val="Emphasis"/>
        </w:rPr>
        <w:t xml:space="preserve"> world of the </w:t>
      </w:r>
      <w:r w:rsidRPr="00ED40B5">
        <w:rPr>
          <w:rStyle w:val="Emphasis"/>
          <w:highlight w:val="green"/>
        </w:rPr>
        <w:t>Cold War</w:t>
      </w:r>
      <w:r w:rsidRPr="00553AB0">
        <w:t xml:space="preserve">. Yet, </w:t>
      </w:r>
      <w:r w:rsidRPr="00553AB0">
        <w:rPr>
          <w:rStyle w:val="Emphasis"/>
        </w:rPr>
        <w:t xml:space="preserve">because the two great </w:t>
      </w:r>
      <w:r w:rsidRPr="00ED40B5">
        <w:rPr>
          <w:rStyle w:val="Emphasis"/>
          <w:highlight w:val="green"/>
        </w:rPr>
        <w:t>powers in bipolar systems do not need allies to establish a</w:t>
      </w:r>
      <w:r w:rsidRPr="00553AB0">
        <w:rPr>
          <w:rStyle w:val="Emphasis"/>
        </w:rPr>
        <w:t xml:space="preserve"> workable </w:t>
      </w:r>
      <w:r w:rsidRPr="00ED40B5">
        <w:rPr>
          <w:rStyle w:val="Emphasis"/>
          <w:highlight w:val="green"/>
        </w:rPr>
        <w:t>balance,</w:t>
      </w:r>
      <w:r w:rsidRPr="00553AB0">
        <w:rPr>
          <w:rStyle w:val="Emphasis"/>
        </w:rPr>
        <w:t xml:space="preserve"> the Cold War is among the least likely of all situations for entrapment to occur</w:t>
      </w:r>
      <w:r w:rsidRPr="00553AB0">
        <w:t xml:space="preserve"> (Waltz 1979).</w:t>
      </w:r>
    </w:p>
    <w:p w14:paraId="1BF3FAA5" w14:textId="77777777" w:rsidR="00585A4E" w:rsidRPr="00553AB0" w:rsidRDefault="00585A4E" w:rsidP="00585A4E">
      <w:pPr>
        <w:rPr>
          <w:rStyle w:val="Emphasis"/>
        </w:rPr>
      </w:pPr>
      <w:r w:rsidRPr="00553AB0">
        <w:t xml:space="preserve">Instead, </w:t>
      </w:r>
      <w:r w:rsidRPr="00553AB0">
        <w:rPr>
          <w:rStyle w:val="Emphasis"/>
        </w:rPr>
        <w:t>alliances in multipolar and unipolar systems are likely to carry greater entrapment risks</w:t>
      </w:r>
      <w:r w:rsidRPr="00553AB0">
        <w:t xml:space="preserve">. </w:t>
      </w:r>
      <w:r w:rsidRPr="00ED40B5">
        <w:t>Multipolar entrapment is easily understood (and much studied) - needing allies for a workable balance of power, states are entrapped into costly foreign adventures out of fears of being isolated and left strategically vulnerable. Studies of Europe's pre-World War I system make this point (Snyder 1984: 471-483; Schroeder 1972; Van Evera</w:t>
      </w:r>
      <w:r w:rsidRPr="00553AB0">
        <w:t xml:space="preserve"> 1984: 96--101). </w:t>
      </w:r>
      <w:r w:rsidRPr="00553AB0">
        <w:rPr>
          <w:rStyle w:val="Emphasis"/>
        </w:rPr>
        <w:t>Unipolarity</w:t>
      </w:r>
      <w:r w:rsidRPr="00553AB0">
        <w:t xml:space="preserve">, on the other hand, is less determinant but, on balance, we argue that it </w:t>
      </w:r>
      <w:r w:rsidRPr="00553AB0">
        <w:rPr>
          <w:rStyle w:val="Emphasis"/>
        </w:rPr>
        <w:t xml:space="preserve">generates entrapment risks falling between unipolar and bipolar systems. </w:t>
      </w:r>
      <w:r w:rsidRPr="00553AB0">
        <w:t xml:space="preserve">Here, and although </w:t>
      </w:r>
      <w:r w:rsidRPr="00ED40B5">
        <w:rPr>
          <w:rStyle w:val="StyleUnderline"/>
          <w:highlight w:val="green"/>
        </w:rPr>
        <w:t>unipolarity</w:t>
      </w:r>
      <w:r w:rsidRPr="00553AB0">
        <w:t xml:space="preserve"> limits a great power's need for allies for balance-of-power reasons, it </w:t>
      </w:r>
      <w:r w:rsidRPr="00ED40B5">
        <w:rPr>
          <w:rStyle w:val="StyleUnderline"/>
          <w:highlight w:val="green"/>
        </w:rPr>
        <w:t>reifies the need for allies to forestall</w:t>
      </w:r>
      <w:r w:rsidRPr="00553AB0">
        <w:rPr>
          <w:rStyle w:val="StyleUnderline"/>
        </w:rPr>
        <w:t xml:space="preserve"> the </w:t>
      </w:r>
      <w:r w:rsidRPr="00ED40B5">
        <w:rPr>
          <w:rStyle w:val="StyleUnderline"/>
          <w:highlight w:val="green"/>
        </w:rPr>
        <w:t>emergence of new</w:t>
      </w:r>
      <w:r w:rsidRPr="00553AB0">
        <w:rPr>
          <w:rStyle w:val="StyleUnderline"/>
        </w:rPr>
        <w:t xml:space="preserve"> great </w:t>
      </w:r>
      <w:r w:rsidRPr="00ED40B5">
        <w:rPr>
          <w:rStyle w:val="StyleUnderline"/>
          <w:highlight w:val="green"/>
        </w:rPr>
        <w:t>powers</w:t>
      </w:r>
      <w:r w:rsidRPr="00553AB0">
        <w:t xml:space="preserve">. In the process, </w:t>
      </w:r>
      <w:r w:rsidRPr="00553AB0">
        <w:rPr>
          <w:rStyle w:val="Emphasis"/>
        </w:rPr>
        <w:t xml:space="preserve">unipolar </w:t>
      </w:r>
      <w:r w:rsidRPr="00ED40B5">
        <w:rPr>
          <w:rStyle w:val="Emphasis"/>
          <w:highlight w:val="green"/>
        </w:rPr>
        <w:t>alliances make moral hazard</w:t>
      </w:r>
      <w:r w:rsidRPr="00553AB0">
        <w:rPr>
          <w:rStyle w:val="Emphasis"/>
        </w:rPr>
        <w:t xml:space="preserve"> - the tendency for allies to adopt </w:t>
      </w:r>
      <w:r w:rsidRPr="00ED40B5">
        <w:rPr>
          <w:rStyle w:val="Emphasis"/>
          <w:highlight w:val="green"/>
        </w:rPr>
        <w:t>progressively riskier policies</w:t>
      </w:r>
      <w:r w:rsidRPr="00553AB0">
        <w:rPr>
          <w:rStyle w:val="Emphasis"/>
        </w:rPr>
        <w:t xml:space="preserve"> in contravention of the formal or informal terms of an alliance with a Stronger actor- particularly likely </w:t>
      </w:r>
      <w:r w:rsidRPr="00553AB0">
        <w:t xml:space="preserve">(Kuperman 2008). </w:t>
      </w:r>
      <w:r w:rsidRPr="00553AB0">
        <w:rPr>
          <w:rStyle w:val="Emphasis"/>
        </w:rPr>
        <w:t>Unipolar alliances thus carry real entrapment risks</w:t>
      </w:r>
      <w:r w:rsidRPr="00553AB0">
        <w:t xml:space="preserve">, </w:t>
      </w:r>
      <w:r w:rsidRPr="00553AB0">
        <w:rPr>
          <w:rStyle w:val="StyleUnderline"/>
        </w:rPr>
        <w:t>as a hegemon may need to go to war for allies to sustain its current dominance in the international system.</w:t>
      </w:r>
      <w:r w:rsidRPr="00553AB0">
        <w:t xml:space="preserve"> The net result, therefore, is a situation where </w:t>
      </w:r>
      <w:r w:rsidRPr="00553AB0">
        <w:rPr>
          <w:rStyle w:val="Emphasis"/>
        </w:rPr>
        <w:t>the United States' large power advantages over allies and prospective rivals may make it especially vulnerable to entrapment.</w:t>
      </w:r>
    </w:p>
    <w:p w14:paraId="79E35A9D" w14:textId="77777777" w:rsidR="00585A4E" w:rsidRDefault="00585A4E" w:rsidP="00585A4E">
      <w:r w:rsidRPr="00553AB0">
        <w:t xml:space="preserve">Together, these dynamics bolster the case for a more restrained US grand strategy and help undercut a key prop used by those advocating for primacist or "deep engagement" strategies. </w:t>
      </w:r>
      <w:r w:rsidRPr="00553AB0">
        <w:rPr>
          <w:rStyle w:val="Emphasis"/>
        </w:rPr>
        <w:t>Alliances are not a free lunch</w:t>
      </w:r>
      <w:r w:rsidRPr="00553AB0">
        <w:t xml:space="preserve"> for the United States.</w:t>
      </w:r>
      <w:r w:rsidRPr="00553AB0">
        <w:rPr>
          <w:rStyle w:val="Emphasis"/>
        </w:rPr>
        <w:t xml:space="preserve"> Although the United States' alliances may be good for many things, helping the United States avoid conflicts is not one of them</w:t>
      </w:r>
      <w:r w:rsidRPr="00553AB0">
        <w:t xml:space="preserve">. </w:t>
      </w:r>
      <w:r w:rsidRPr="00553AB0">
        <w:rPr>
          <w:rStyle w:val="StyleUnderline"/>
        </w:rPr>
        <w:t>Alliances carry greater entrapment risks than often appreciated. Ultimately, e</w:t>
      </w:r>
      <w:r w:rsidRPr="00ED40B5">
        <w:rPr>
          <w:rStyle w:val="StyleUnderline"/>
          <w:highlight w:val="green"/>
        </w:rPr>
        <w:t>ven if some crises are deterred</w:t>
      </w:r>
      <w:r w:rsidRPr="00553AB0">
        <w:rPr>
          <w:rStyle w:val="StyleUnderline"/>
        </w:rPr>
        <w:t xml:space="preserve"> or foreclosed, the process of </w:t>
      </w:r>
      <w:r w:rsidRPr="00ED40B5">
        <w:rPr>
          <w:rStyle w:val="StyleUnderline"/>
          <w:highlight w:val="green"/>
        </w:rPr>
        <w:t>doing so creates new potential conflicts</w:t>
      </w:r>
      <w:r w:rsidRPr="00553AB0">
        <w:rPr>
          <w:rStyle w:val="StyleUnderline"/>
        </w:rPr>
        <w:t>.</w:t>
      </w:r>
    </w:p>
    <w:p w14:paraId="22182E9A" w14:textId="77777777" w:rsidR="00585A4E" w:rsidRPr="00553AB0" w:rsidRDefault="00585A4E" w:rsidP="00585A4E">
      <w:pPr>
        <w:pStyle w:val="Heading4"/>
        <w:rPr>
          <w:rFonts w:cs="Calibri"/>
        </w:rPr>
      </w:pPr>
      <w:bookmarkStart w:id="0" w:name="_Hlk83992383"/>
      <w:r w:rsidRPr="00553AB0">
        <w:rPr>
          <w:rFonts w:cs="Calibri"/>
        </w:rPr>
        <w:t>Because of US security, our allies have been increasingly challenging China – risks miscalc</w:t>
      </w:r>
    </w:p>
    <w:p w14:paraId="14C07D46" w14:textId="77777777" w:rsidR="00585A4E" w:rsidRPr="00553AB0" w:rsidRDefault="00585A4E" w:rsidP="00585A4E">
      <w:pPr>
        <w:rPr>
          <w:i/>
          <w:iCs/>
          <w:sz w:val="20"/>
          <w:szCs w:val="20"/>
        </w:rPr>
      </w:pPr>
      <w:r w:rsidRPr="00553AB0">
        <w:rPr>
          <w:rStyle w:val="Style13ptBold"/>
        </w:rPr>
        <w:t xml:space="preserve">Edelstein &amp; Shifrinson 18 </w:t>
      </w:r>
      <w:r w:rsidRPr="00DF3D21">
        <w:t>[David M. Edelstein - Associate Professor of International Affairs in the Edmund A. Walsh School of Foreign Service, Center for Security Studies, and Department of Government at Georgetown University; Joshua R. Itzkowitz Shifrinson - BA Brandeis University, PhD Massachusetts Institute of Technology, He has special expertise in great power politics since 1945 and U.S. engagement in Europe and Asia; U.S. Grand Strategy in the 21st Century: The Case for Restraint; “Chapter 2: It’s a Trap”; pg. 35-36; Published by Routledge // Brower]</w:t>
      </w:r>
    </w:p>
    <w:p w14:paraId="3792AA2A" w14:textId="77777777" w:rsidR="00585A4E" w:rsidRPr="00553AB0" w:rsidRDefault="00585A4E" w:rsidP="00585A4E">
      <w:pPr>
        <w:rPr>
          <w:rStyle w:val="Emphasis"/>
        </w:rPr>
      </w:pPr>
      <w:r w:rsidRPr="00643AC4">
        <w:rPr>
          <w:rStyle w:val="StyleUnderline"/>
        </w:rPr>
        <w:t xml:space="preserve">The second driver of entrapment comes from the response by East Asian countries themselves. </w:t>
      </w:r>
      <w:r w:rsidRPr="00643AC4">
        <w:t>It will be some time before we have detailed evidence on what was said to whom that convinced the Obama administration to pivot to East</w:t>
      </w:r>
      <w:r w:rsidRPr="00553AB0">
        <w:t xml:space="preserve"> Asia. Nevertheless, </w:t>
      </w:r>
      <w:r w:rsidRPr="00553AB0">
        <w:rPr>
          <w:rStyle w:val="Emphasis"/>
        </w:rPr>
        <w:t xml:space="preserve">the East Asian response since 2010--2011 suggests that moral hazard is increasing risks for the United States. One of the most striking trends in East Asia since the pivot is the </w:t>
      </w:r>
      <w:r w:rsidRPr="00643AC4">
        <w:rPr>
          <w:rStyle w:val="Emphasis"/>
          <w:highlight w:val="green"/>
        </w:rPr>
        <w:t>renewed assertiveness of East Asian states in dealing with China</w:t>
      </w:r>
      <w:r w:rsidRPr="00553AB0">
        <w:rPr>
          <w:rStyle w:val="Emphasis"/>
        </w:rPr>
        <w:t xml:space="preserve"> </w:t>
      </w:r>
      <w:r w:rsidRPr="00553AB0">
        <w:t xml:space="preserve">(Johnston 2013; Associated Press 2015). </w:t>
      </w:r>
      <w:r w:rsidRPr="00553AB0">
        <w:rPr>
          <w:rStyle w:val="StyleUnderline"/>
        </w:rPr>
        <w:t xml:space="preserve">This trend includes independent action by the Japanese, Filipino, Vietnamese, and other </w:t>
      </w:r>
      <w:r w:rsidRPr="00643AC4">
        <w:rPr>
          <w:rStyle w:val="StyleUnderline"/>
          <w:highlight w:val="green"/>
        </w:rPr>
        <w:t>military forces</w:t>
      </w:r>
      <w:r w:rsidRPr="00553AB0">
        <w:rPr>
          <w:rStyle w:val="StyleUnderline"/>
        </w:rPr>
        <w:t xml:space="preserve"> to </w:t>
      </w:r>
      <w:r w:rsidRPr="00643AC4">
        <w:rPr>
          <w:rStyle w:val="StyleUnderline"/>
          <w:highlight w:val="green"/>
        </w:rPr>
        <w:t>take a forward-leaning stance on maritime disputes</w:t>
      </w:r>
      <w:r w:rsidRPr="00553AB0">
        <w:rPr>
          <w:rStyle w:val="StyleUnderline"/>
        </w:rPr>
        <w:t xml:space="preserve"> that, at minimum, </w:t>
      </w:r>
      <w:r w:rsidRPr="00643AC4">
        <w:rPr>
          <w:rStyle w:val="StyleUnderline"/>
          <w:highlight w:val="green"/>
        </w:rPr>
        <w:t>helps</w:t>
      </w:r>
      <w:r w:rsidRPr="00553AB0">
        <w:rPr>
          <w:rStyle w:val="StyleUnderline"/>
        </w:rPr>
        <w:t xml:space="preserve"> to </w:t>
      </w:r>
      <w:r w:rsidRPr="00643AC4">
        <w:rPr>
          <w:rStyle w:val="StyleUnderline"/>
          <w:highlight w:val="green"/>
        </w:rPr>
        <w:t>justify a Chinese response</w:t>
      </w:r>
      <w:r w:rsidRPr="00553AB0">
        <w:t xml:space="preserve">. </w:t>
      </w:r>
      <w:r w:rsidRPr="00553AB0">
        <w:rPr>
          <w:rStyle w:val="Emphasis"/>
        </w:rPr>
        <w:t xml:space="preserve">Japan, Korea, and others lobbied for the pivot for the </w:t>
      </w:r>
      <w:r w:rsidRPr="00643AC4">
        <w:rPr>
          <w:rStyle w:val="Emphasis"/>
        </w:rPr>
        <w:t>express purpose of having the United States help them manage the rise of China - the implication being that, without an active American role, they would either bandwagon with</w:t>
      </w:r>
      <w:r w:rsidRPr="00553AB0">
        <w:rPr>
          <w:rStyle w:val="Emphasis"/>
        </w:rPr>
        <w:t xml:space="preserve"> China or engage in increasingly aggressive policies with a large risk of war.</w:t>
      </w:r>
    </w:p>
    <w:p w14:paraId="1096EEE5" w14:textId="77777777" w:rsidR="00585A4E" w:rsidRDefault="00585A4E" w:rsidP="00585A4E">
      <w:pPr>
        <w:rPr>
          <w:rStyle w:val="Emphasis"/>
          <w:highlight w:val="green"/>
        </w:rPr>
      </w:pPr>
      <w:r w:rsidRPr="00553AB0">
        <w:t xml:space="preserve">As things stand, </w:t>
      </w:r>
      <w:r w:rsidRPr="00553AB0">
        <w:rPr>
          <w:rStyle w:val="Emphasis"/>
        </w:rPr>
        <w:t xml:space="preserve">East Asia is already witness to an </w:t>
      </w:r>
      <w:r w:rsidRPr="00643AC4">
        <w:rPr>
          <w:rStyle w:val="Emphasis"/>
          <w:highlight w:val="green"/>
        </w:rPr>
        <w:t>arms race and militarized interstate disputes: Japan</w:t>
      </w:r>
      <w:r w:rsidRPr="00553AB0">
        <w:rPr>
          <w:rStyle w:val="Emphasis"/>
        </w:rPr>
        <w:t xml:space="preserve"> is taking </w:t>
      </w:r>
      <w:r w:rsidRPr="00643AC4">
        <w:rPr>
          <w:rStyle w:val="Emphasis"/>
          <w:highlight w:val="green"/>
        </w:rPr>
        <w:t>increasing military measures to confront Chinese incursions</w:t>
      </w:r>
    </w:p>
    <w:p w14:paraId="09576E4F" w14:textId="77777777" w:rsidR="00585A4E" w:rsidRDefault="00585A4E" w:rsidP="00585A4E">
      <w:pPr>
        <w:rPr>
          <w:rStyle w:val="Emphasis"/>
          <w:highlight w:val="green"/>
        </w:rPr>
      </w:pPr>
    </w:p>
    <w:p w14:paraId="7A2F7921" w14:textId="77777777" w:rsidR="00585A4E" w:rsidRDefault="00585A4E" w:rsidP="00585A4E">
      <w:pPr>
        <w:rPr>
          <w:rStyle w:val="Emphasis"/>
          <w:highlight w:val="green"/>
        </w:rPr>
      </w:pPr>
    </w:p>
    <w:p w14:paraId="0A46DC2E" w14:textId="77777777" w:rsidR="00585A4E" w:rsidRDefault="00585A4E" w:rsidP="00585A4E">
      <w:pPr>
        <w:rPr>
          <w:rStyle w:val="Emphasis"/>
          <w:highlight w:val="green"/>
        </w:rPr>
      </w:pPr>
    </w:p>
    <w:p w14:paraId="5B79877B" w14:textId="77777777" w:rsidR="00585A4E" w:rsidRDefault="00585A4E" w:rsidP="00585A4E">
      <w:pPr>
        <w:rPr>
          <w:rStyle w:val="Emphasis"/>
          <w:highlight w:val="green"/>
        </w:rPr>
      </w:pPr>
    </w:p>
    <w:p w14:paraId="604F716B" w14:textId="77777777" w:rsidR="00585A4E" w:rsidRPr="00553AB0" w:rsidRDefault="00585A4E" w:rsidP="00585A4E">
      <w:pPr>
        <w:rPr>
          <w:rStyle w:val="StyleUnderline"/>
        </w:rPr>
      </w:pPr>
      <w:r w:rsidRPr="00643AC4">
        <w:rPr>
          <w:rStyle w:val="Emphasis"/>
          <w:highlight w:val="green"/>
        </w:rPr>
        <w:t xml:space="preserve"> in</w:t>
      </w:r>
      <w:r w:rsidRPr="00553AB0">
        <w:rPr>
          <w:rStyle w:val="Emphasis"/>
        </w:rPr>
        <w:t xml:space="preserve">to the disputed </w:t>
      </w:r>
      <w:r w:rsidRPr="00643AC4">
        <w:rPr>
          <w:rStyle w:val="Emphasis"/>
          <w:highlight w:val="green"/>
        </w:rPr>
        <w:t>Senkakus</w:t>
      </w:r>
      <w:r w:rsidRPr="00553AB0">
        <w:rPr>
          <w:rStyle w:val="Emphasis"/>
        </w:rPr>
        <w:t>, including regularly confronting Chinese aircraft flying over the disputed region</w:t>
      </w:r>
      <w:r w:rsidRPr="00553AB0">
        <w:t xml:space="preserve"> (Gady 2015; Reuters 2016a; Kazianis 2016; Reynolds 2015);</w:t>
      </w:r>
      <w:r w:rsidRPr="00643AC4">
        <w:rPr>
          <w:rStyle w:val="Emphasis"/>
          <w:highlight w:val="green"/>
        </w:rPr>
        <w:t>Vietnam and</w:t>
      </w:r>
      <w:r w:rsidRPr="00553AB0">
        <w:rPr>
          <w:rStyle w:val="Emphasis"/>
        </w:rPr>
        <w:t xml:space="preserve"> the </w:t>
      </w:r>
      <w:r w:rsidRPr="00643AC4">
        <w:rPr>
          <w:rStyle w:val="Emphasis"/>
          <w:highlight w:val="green"/>
        </w:rPr>
        <w:t>Philippines</w:t>
      </w:r>
      <w:r w:rsidRPr="00553AB0">
        <w:rPr>
          <w:rStyle w:val="Emphasis"/>
        </w:rPr>
        <w:t xml:space="preserve"> have grown increasingly willing to </w:t>
      </w:r>
      <w:r w:rsidRPr="00643AC4">
        <w:rPr>
          <w:rStyle w:val="Emphasis"/>
          <w:highlight w:val="green"/>
        </w:rPr>
        <w:t>confront China in</w:t>
      </w:r>
      <w:r w:rsidRPr="00553AB0">
        <w:rPr>
          <w:rStyle w:val="Emphasis"/>
        </w:rPr>
        <w:t xml:space="preserve"> the </w:t>
      </w:r>
      <w:r w:rsidRPr="00643AC4">
        <w:rPr>
          <w:rStyle w:val="Emphasis"/>
          <w:highlight w:val="green"/>
        </w:rPr>
        <w:t>S</w:t>
      </w:r>
      <w:r w:rsidRPr="00553AB0">
        <w:rPr>
          <w:rStyle w:val="Emphasis"/>
        </w:rPr>
        <w:t xml:space="preserve">outh </w:t>
      </w:r>
      <w:r w:rsidRPr="00643AC4">
        <w:rPr>
          <w:rStyle w:val="Emphasis"/>
          <w:highlight w:val="green"/>
        </w:rPr>
        <w:t>C</w:t>
      </w:r>
      <w:r w:rsidRPr="00553AB0">
        <w:rPr>
          <w:rStyle w:val="Emphasis"/>
        </w:rPr>
        <w:t xml:space="preserve">hina </w:t>
      </w:r>
      <w:r w:rsidRPr="00643AC4">
        <w:rPr>
          <w:rStyle w:val="Emphasis"/>
          <w:highlight w:val="green"/>
        </w:rPr>
        <w:t>S</w:t>
      </w:r>
      <w:r w:rsidRPr="00553AB0">
        <w:rPr>
          <w:rStyle w:val="Emphasis"/>
        </w:rPr>
        <w:t xml:space="preserve">ea while deepening military ties with other countries challenged by China </w:t>
      </w:r>
      <w:r w:rsidRPr="00553AB0">
        <w:t xml:space="preserve">(Torode 2015;Vietnam Right Now 2015; Bowcott 2015; Reuters 20166); and </w:t>
      </w:r>
      <w:r w:rsidRPr="00643AC4">
        <w:rPr>
          <w:rStyle w:val="Emphasis"/>
          <w:highlight w:val="green"/>
        </w:rPr>
        <w:t>even Australia</w:t>
      </w:r>
      <w:r w:rsidRPr="00553AB0">
        <w:rPr>
          <w:rStyle w:val="Emphasis"/>
        </w:rPr>
        <w:t xml:space="preserve"> - which has no maritime disputes with China - has taken to militarily challenging Chinese maritime claims </w:t>
      </w:r>
      <w:r w:rsidRPr="00553AB0">
        <w:t xml:space="preserve">(Defense News 2015; News.com.au 2015). Independently, </w:t>
      </w:r>
      <w:r w:rsidRPr="00643AC4">
        <w:rPr>
          <w:rStyle w:val="Emphasis"/>
          <w:highlight w:val="green"/>
        </w:rPr>
        <w:t>none</w:t>
      </w:r>
      <w:r w:rsidRPr="00553AB0">
        <w:rPr>
          <w:rStyle w:val="Emphasis"/>
        </w:rPr>
        <w:t xml:space="preserve"> of these countries (except perhaps Japan) </w:t>
      </w:r>
      <w:r w:rsidRPr="00643AC4">
        <w:rPr>
          <w:rStyle w:val="Emphasis"/>
          <w:highlight w:val="green"/>
        </w:rPr>
        <w:t>has</w:t>
      </w:r>
      <w:r w:rsidRPr="00553AB0">
        <w:rPr>
          <w:rStyle w:val="Emphasis"/>
        </w:rPr>
        <w:t xml:space="preserve"> the </w:t>
      </w:r>
      <w:r w:rsidRPr="00643AC4">
        <w:rPr>
          <w:rStyle w:val="Emphasis"/>
          <w:highlight w:val="green"/>
        </w:rPr>
        <w:t>wherewithal to defeat China</w:t>
      </w:r>
      <w:r w:rsidRPr="00553AB0">
        <w:rPr>
          <w:rStyle w:val="Emphasis"/>
        </w:rPr>
        <w:t xml:space="preserve">. These actions are almost certainly </w:t>
      </w:r>
      <w:r w:rsidRPr="00643AC4">
        <w:rPr>
          <w:rStyle w:val="Emphasis"/>
          <w:highlight w:val="green"/>
        </w:rPr>
        <w:t>born of the expectation</w:t>
      </w:r>
      <w:r w:rsidRPr="00553AB0">
        <w:rPr>
          <w:rStyle w:val="Emphasis"/>
        </w:rPr>
        <w:t xml:space="preserve"> that the </w:t>
      </w:r>
      <w:r w:rsidRPr="00643AC4">
        <w:rPr>
          <w:rStyle w:val="Emphasis"/>
          <w:highlight w:val="green"/>
        </w:rPr>
        <w:t>U</w:t>
      </w:r>
      <w:r w:rsidRPr="00553AB0">
        <w:rPr>
          <w:rStyle w:val="Emphasis"/>
        </w:rPr>
        <w:t xml:space="preserve">nited </w:t>
      </w:r>
      <w:r w:rsidRPr="00643AC4">
        <w:rPr>
          <w:rStyle w:val="Emphasis"/>
          <w:highlight w:val="green"/>
        </w:rPr>
        <w:t>S</w:t>
      </w:r>
      <w:r w:rsidRPr="00553AB0">
        <w:rPr>
          <w:rStyle w:val="Emphasis"/>
        </w:rPr>
        <w:t xml:space="preserve">tates </w:t>
      </w:r>
      <w:r w:rsidRPr="00643AC4">
        <w:rPr>
          <w:rStyle w:val="Emphasis"/>
          <w:highlight w:val="green"/>
        </w:rPr>
        <w:t>will</w:t>
      </w:r>
      <w:r w:rsidRPr="00553AB0">
        <w:rPr>
          <w:rStyle w:val="Emphasis"/>
        </w:rPr>
        <w:t xml:space="preserve"> come to their </w:t>
      </w:r>
      <w:r w:rsidRPr="00643AC4">
        <w:rPr>
          <w:rStyle w:val="Emphasis"/>
          <w:highlight w:val="green"/>
        </w:rPr>
        <w:t>aid</w:t>
      </w:r>
      <w:r w:rsidRPr="00553AB0">
        <w:rPr>
          <w:rStyle w:val="Emphasis"/>
        </w:rPr>
        <w:t xml:space="preserve"> if a dispute escalates to war.</w:t>
      </w:r>
      <w:r w:rsidRPr="00553AB0">
        <w:t>4Thus, unless the pivot has had no effect on allied behavior, then its main influence has been to (1) avoid bandwagoning, but (2) allow the very assertiveness the United States nominally sought to avoid in the first place! To put the issue differently,</w:t>
      </w:r>
      <w:r w:rsidRPr="00553AB0">
        <w:rPr>
          <w:rStyle w:val="StyleUnderline"/>
        </w:rPr>
        <w:t xml:space="preserve"> the claims employed by Asian allies and partners to push what became the pivot strongly suggest that it encouraged their over-assertiveness. This is moral hazard: </w:t>
      </w:r>
      <w:r w:rsidRPr="00643AC4">
        <w:rPr>
          <w:rStyle w:val="StyleUnderline"/>
          <w:highlight w:val="green"/>
        </w:rPr>
        <w:t>take away</w:t>
      </w:r>
      <w:r w:rsidRPr="00553AB0">
        <w:rPr>
          <w:rStyle w:val="StyleUnderline"/>
        </w:rPr>
        <w:t xml:space="preserve"> the </w:t>
      </w:r>
      <w:r w:rsidRPr="00643AC4">
        <w:rPr>
          <w:rStyle w:val="StyleUnderline"/>
          <w:highlight w:val="green"/>
        </w:rPr>
        <w:t>United States'</w:t>
      </w:r>
      <w:r w:rsidRPr="00553AB0">
        <w:rPr>
          <w:rStyle w:val="StyleUnderline"/>
        </w:rPr>
        <w:t xml:space="preserve"> post-pivot policy, </w:t>
      </w:r>
      <w:r w:rsidRPr="00643AC4">
        <w:rPr>
          <w:rStyle w:val="StyleUnderline"/>
          <w:highlight w:val="green"/>
        </w:rPr>
        <w:t>and</w:t>
      </w:r>
      <w:r w:rsidRPr="00553AB0">
        <w:rPr>
          <w:rStyle w:val="StyleUnderline"/>
        </w:rPr>
        <w:t xml:space="preserve"> the </w:t>
      </w:r>
      <w:r w:rsidRPr="00643AC4">
        <w:rPr>
          <w:rStyle w:val="StyleUnderline"/>
          <w:highlight w:val="green"/>
        </w:rPr>
        <w:t>East Asian allies</w:t>
      </w:r>
      <w:r w:rsidRPr="00553AB0">
        <w:rPr>
          <w:rStyle w:val="StyleUnderline"/>
        </w:rPr>
        <w:t xml:space="preserve"> would almost certainly </w:t>
      </w:r>
      <w:r w:rsidRPr="00643AC4">
        <w:rPr>
          <w:rStyle w:val="StyleUnderline"/>
          <w:highlight w:val="green"/>
        </w:rPr>
        <w:t>not</w:t>
      </w:r>
      <w:r w:rsidRPr="00553AB0">
        <w:rPr>
          <w:rStyle w:val="StyleUnderline"/>
        </w:rPr>
        <w:t xml:space="preserve"> be </w:t>
      </w:r>
      <w:r w:rsidRPr="00643AC4">
        <w:rPr>
          <w:rStyle w:val="StyleUnderline"/>
          <w:highlight w:val="green"/>
        </w:rPr>
        <w:t>tilting with China</w:t>
      </w:r>
      <w:r w:rsidRPr="00553AB0">
        <w:rPr>
          <w:rStyle w:val="StyleUnderline"/>
        </w:rPr>
        <w:t xml:space="preserve"> to the same extent. Some smaller allies, in fact, might bandwagon altogether. If so, this suggests the extent to which entrapment dynamics are at play.</w:t>
      </w:r>
    </w:p>
    <w:p w14:paraId="62BEF9C0" w14:textId="77777777" w:rsidR="00585A4E" w:rsidRPr="00553AB0" w:rsidRDefault="00585A4E" w:rsidP="00585A4E">
      <w:pPr>
        <w:rPr>
          <w:rStyle w:val="Emphasis"/>
        </w:rPr>
      </w:pPr>
      <w:r w:rsidRPr="00643AC4">
        <w:t xml:space="preserve">In sum, </w:t>
      </w:r>
      <w:r w:rsidRPr="00643AC4">
        <w:rPr>
          <w:rStyle w:val="Emphasis"/>
        </w:rPr>
        <w:t>entrapment is alive and well in terms of both the arguments employed and the policies adopted by the United States and its allies since the late 2000s. No war has occurred, but</w:t>
      </w:r>
      <w:r w:rsidRPr="00553AB0">
        <w:rPr>
          <w:rStyle w:val="Emphasis"/>
        </w:rPr>
        <w:t xml:space="preserve"> crises are ongoing, and the intensity of American backing for its East Asian clients is growing. This is a </w:t>
      </w:r>
      <w:r w:rsidRPr="00643AC4">
        <w:rPr>
          <w:rStyle w:val="Emphasis"/>
          <w:highlight w:val="green"/>
        </w:rPr>
        <w:t>recipe for miscalc</w:t>
      </w:r>
      <w:r w:rsidRPr="00553AB0">
        <w:rPr>
          <w:rStyle w:val="Emphasis"/>
        </w:rPr>
        <w:t>ulation.</w:t>
      </w:r>
      <w:r w:rsidRPr="00553AB0">
        <w:rPr>
          <w:rStyle w:val="StyleUnderline"/>
        </w:rPr>
        <w:t xml:space="preserve"> As American forces continue to move into the region, as American diplomacy continues to take an anti-China flavor, and as </w:t>
      </w:r>
      <w:r w:rsidRPr="00643AC4">
        <w:rPr>
          <w:rStyle w:val="StyleUnderline"/>
          <w:highlight w:val="green"/>
        </w:rPr>
        <w:t>allies</w:t>
      </w:r>
      <w:r w:rsidRPr="00553AB0">
        <w:rPr>
          <w:rStyle w:val="StyleUnderline"/>
        </w:rPr>
        <w:t xml:space="preserve"> simultaneously </w:t>
      </w:r>
      <w:r w:rsidRPr="00643AC4">
        <w:rPr>
          <w:rStyle w:val="StyleUnderline"/>
          <w:highlight w:val="green"/>
        </w:rPr>
        <w:t>spur</w:t>
      </w:r>
      <w:r w:rsidRPr="00553AB0">
        <w:rPr>
          <w:rStyle w:val="StyleUnderline"/>
        </w:rPr>
        <w:t xml:space="preserve"> and build upon these trends, </w:t>
      </w:r>
      <w:r w:rsidRPr="00553AB0">
        <w:rPr>
          <w:rStyle w:val="Emphasis"/>
        </w:rPr>
        <w:t xml:space="preserve">the </w:t>
      </w:r>
      <w:r w:rsidRPr="00643AC4">
        <w:rPr>
          <w:rStyle w:val="Emphasis"/>
          <w:highlight w:val="green"/>
        </w:rPr>
        <w:t>United States</w:t>
      </w:r>
      <w:r w:rsidRPr="00553AB0">
        <w:rPr>
          <w:rStyle w:val="Emphasis"/>
        </w:rPr>
        <w:t xml:space="preserve"> is </w:t>
      </w:r>
      <w:r w:rsidRPr="00643AC4">
        <w:rPr>
          <w:rStyle w:val="Emphasis"/>
        </w:rPr>
        <w:t xml:space="preserve">approaching </w:t>
      </w:r>
      <w:r w:rsidRPr="00643AC4">
        <w:rPr>
          <w:rStyle w:val="Emphasis"/>
          <w:highlight w:val="green"/>
        </w:rPr>
        <w:t>active involvement</w:t>
      </w:r>
      <w:r w:rsidRPr="00643AC4">
        <w:rPr>
          <w:rStyle w:val="Emphasis"/>
        </w:rPr>
        <w:t xml:space="preserve"> in the wrong conflicts, at the wrong time, and in the wrong place.</w:t>
      </w:r>
      <w:r w:rsidRPr="00643AC4">
        <w:rPr>
          <w:rStyle w:val="StyleUnderline"/>
        </w:rPr>
        <w:t xml:space="preserve"> </w:t>
      </w:r>
      <w:r w:rsidRPr="00643AC4">
        <w:t>The United States has an interest in maintaining japan and other major states as independent actors friendly to the United States, noting their particular island disputes with China.</w:t>
      </w:r>
      <w:r w:rsidRPr="00553AB0">
        <w:t xml:space="preserve"> </w:t>
      </w:r>
      <w:r w:rsidRPr="00553AB0">
        <w:rPr>
          <w:rStyle w:val="Emphasis"/>
        </w:rPr>
        <w:t>Entrapment is alive and well</w:t>
      </w:r>
      <w:r w:rsidRPr="00553AB0">
        <w:t xml:space="preserve"> as the United States mistakes the latter for the former. And, importantly, </w:t>
      </w:r>
      <w:r w:rsidRPr="00553AB0">
        <w:rPr>
          <w:rStyle w:val="Emphasis"/>
        </w:rPr>
        <w:t xml:space="preserve">even if the United States decides at some point that conflict with China is necessary to protect its national interests, the </w:t>
      </w:r>
      <w:r w:rsidRPr="00643AC4">
        <w:rPr>
          <w:rStyle w:val="Emphasis"/>
          <w:highlight w:val="green"/>
        </w:rPr>
        <w:t>US</w:t>
      </w:r>
      <w:r w:rsidRPr="00553AB0">
        <w:rPr>
          <w:rStyle w:val="Emphasis"/>
        </w:rPr>
        <w:t xml:space="preserve"> could still be </w:t>
      </w:r>
      <w:r w:rsidRPr="00643AC4">
        <w:rPr>
          <w:rStyle w:val="Emphasis"/>
          <w:highlight w:val="green"/>
        </w:rPr>
        <w:t>entrapped by</w:t>
      </w:r>
      <w:r w:rsidRPr="00553AB0">
        <w:rPr>
          <w:rStyle w:val="Emphasis"/>
        </w:rPr>
        <w:t xml:space="preserve"> its </w:t>
      </w:r>
      <w:r w:rsidRPr="00643AC4">
        <w:rPr>
          <w:rStyle w:val="Emphasis"/>
          <w:highlight w:val="green"/>
        </w:rPr>
        <w:t>allies into fighting</w:t>
      </w:r>
      <w:r w:rsidRPr="00553AB0">
        <w:rPr>
          <w:rStyle w:val="Emphasis"/>
        </w:rPr>
        <w:t xml:space="preserve"> that </w:t>
      </w:r>
      <w:r w:rsidRPr="00643AC4">
        <w:rPr>
          <w:rStyle w:val="Emphasis"/>
          <w:highlight w:val="green"/>
        </w:rPr>
        <w:t>conflict</w:t>
      </w:r>
      <w:r w:rsidRPr="00553AB0">
        <w:rPr>
          <w:rStyle w:val="Emphasis"/>
        </w:rPr>
        <w:t xml:space="preserve"> at an </w:t>
      </w:r>
      <w:r w:rsidRPr="00643AC4">
        <w:rPr>
          <w:rStyle w:val="Emphasis"/>
          <w:highlight w:val="green"/>
        </w:rPr>
        <w:t>unwelcome</w:t>
      </w:r>
      <w:r w:rsidRPr="00553AB0">
        <w:rPr>
          <w:rStyle w:val="Emphasis"/>
        </w:rPr>
        <w:t xml:space="preserve"> time </w:t>
      </w:r>
      <w:r w:rsidRPr="00643AC4">
        <w:rPr>
          <w:rStyle w:val="Emphasis"/>
          <w:highlight w:val="green"/>
        </w:rPr>
        <w:t>with unattractive goals</w:t>
      </w:r>
      <w:r w:rsidRPr="00553AB0">
        <w:rPr>
          <w:rStyle w:val="Emphasis"/>
        </w:rPr>
        <w:t xml:space="preserve"> and using extraordinary means. In short, the US need not be drawn into a wholly unwelcome war for entrapment to nonetheless occur.</w:t>
      </w:r>
    </w:p>
    <w:bookmarkEnd w:id="0"/>
    <w:p w14:paraId="53801975" w14:textId="77777777" w:rsidR="00585A4E" w:rsidRDefault="00585A4E" w:rsidP="00585A4E"/>
    <w:p w14:paraId="745D8E1E" w14:textId="77777777" w:rsidR="00585A4E" w:rsidRPr="00F47997" w:rsidRDefault="00585A4E" w:rsidP="00585A4E">
      <w:pPr>
        <w:pStyle w:val="Heading1"/>
      </w:pPr>
      <w:r>
        <w:t>2NR</w:t>
      </w:r>
    </w:p>
    <w:p w14:paraId="3AE7D48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1"/>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85A4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0FC0"/>
    <w:rsid w:val="00407037"/>
    <w:rsid w:val="004605D6"/>
    <w:rsid w:val="004C60E8"/>
    <w:rsid w:val="004E3579"/>
    <w:rsid w:val="004E728B"/>
    <w:rsid w:val="004F39E0"/>
    <w:rsid w:val="00537BD5"/>
    <w:rsid w:val="0057268A"/>
    <w:rsid w:val="00582AE3"/>
    <w:rsid w:val="00585A4E"/>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ED7CA"/>
  <w15:chartTrackingRefBased/>
  <w15:docId w15:val="{D6707A1A-9D87-4C43-970E-B91679299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5A4E"/>
    <w:rPr>
      <w:rFonts w:ascii="Calibri" w:hAnsi="Calibri" w:cs="Calibri"/>
    </w:rPr>
  </w:style>
  <w:style w:type="paragraph" w:styleId="Heading1">
    <w:name w:val="heading 1"/>
    <w:aliases w:val="Pocket"/>
    <w:basedOn w:val="Normal"/>
    <w:next w:val="Normal"/>
    <w:link w:val="Heading1Char"/>
    <w:qFormat/>
    <w:rsid w:val="00585A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85A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85A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585A4E"/>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
    <w:semiHidden/>
    <w:unhideWhenUsed/>
    <w:qFormat/>
    <w:rsid w:val="00585A4E"/>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rsid w:val="00585A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5A4E"/>
  </w:style>
  <w:style w:type="character" w:customStyle="1" w:styleId="Heading1Char">
    <w:name w:val="Heading 1 Char"/>
    <w:aliases w:val="Pocket Char"/>
    <w:basedOn w:val="DefaultParagraphFont"/>
    <w:link w:val="Heading1"/>
    <w:rsid w:val="00585A4E"/>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1"/>
    <w:rsid w:val="00585A4E"/>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585A4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585A4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585A4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85A4E"/>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585A4E"/>
    <w:rPr>
      <w:b/>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Read,C"/>
    <w:basedOn w:val="DefaultParagraphFont"/>
    <w:link w:val="NoSpacing"/>
    <w:uiPriority w:val="99"/>
    <w:unhideWhenUsed/>
    <w:rsid w:val="00585A4E"/>
    <w:rPr>
      <w:color w:val="auto"/>
      <w:u w:val="none"/>
    </w:rPr>
  </w:style>
  <w:style w:type="character" w:styleId="FollowedHyperlink">
    <w:name w:val="FollowedHyperlink"/>
    <w:basedOn w:val="DefaultParagraphFont"/>
    <w:uiPriority w:val="99"/>
    <w:semiHidden/>
    <w:unhideWhenUsed/>
    <w:rsid w:val="00585A4E"/>
    <w:rPr>
      <w:color w:val="auto"/>
      <w:u w:val="none"/>
    </w:rPr>
  </w:style>
  <w:style w:type="character" w:customStyle="1" w:styleId="Heading6Char">
    <w:name w:val="Heading 6 Char"/>
    <w:basedOn w:val="DefaultParagraphFont"/>
    <w:link w:val="Heading6"/>
    <w:uiPriority w:val="9"/>
    <w:semiHidden/>
    <w:rsid w:val="00585A4E"/>
    <w:rPr>
      <w:rFonts w:asciiTheme="majorHAnsi" w:eastAsiaTheme="majorEastAsia" w:hAnsiTheme="majorHAnsi" w:cstheme="majorBidi"/>
      <w:i/>
      <w:iCs/>
      <w:color w:val="1F4D78" w:themeColor="accent1" w:themeShade="7F"/>
    </w:rPr>
  </w:style>
  <w:style w:type="paragraph" w:customStyle="1" w:styleId="Emphasis1">
    <w:name w:val="Emphasis1"/>
    <w:basedOn w:val="Normal"/>
    <w:link w:val="Emphasis"/>
    <w:autoRedefine/>
    <w:uiPriority w:val="7"/>
    <w:qFormat/>
    <w:rsid w:val="00585A4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ca"/>
    <w:basedOn w:val="Heading1"/>
    <w:link w:val="Hyperlink"/>
    <w:autoRedefine/>
    <w:uiPriority w:val="99"/>
    <w:qFormat/>
    <w:rsid w:val="00585A4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585A4E"/>
    <w:rPr>
      <w:b/>
      <w:iCs/>
      <w:u w:val="single"/>
    </w:rPr>
  </w:style>
  <w:style w:type="paragraph" w:styleId="ListParagraph">
    <w:name w:val="List Paragraph"/>
    <w:aliases w:val="6 font"/>
    <w:basedOn w:val="Normal"/>
    <w:uiPriority w:val="34"/>
    <w:qFormat/>
    <w:rsid w:val="00585A4E"/>
    <w:pPr>
      <w:ind w:left="720"/>
      <w:contextualSpacing/>
    </w:pPr>
    <w:rPr>
      <w:rFonts w:ascii="Times New Roman" w:hAnsi="Times New Roman" w:cs="Times New Roman"/>
    </w:rPr>
  </w:style>
  <w:style w:type="paragraph" w:customStyle="1" w:styleId="cardtext">
    <w:name w:val="card text"/>
    <w:basedOn w:val="Normal"/>
    <w:link w:val="cardtextChar"/>
    <w:qFormat/>
    <w:rsid w:val="00585A4E"/>
    <w:pPr>
      <w:ind w:left="288" w:right="288"/>
    </w:pPr>
    <w:rPr>
      <w:rFonts w:eastAsia="Times New Roman"/>
    </w:rPr>
  </w:style>
  <w:style w:type="character" w:customStyle="1" w:styleId="cardtextChar">
    <w:name w:val="card text Char"/>
    <w:link w:val="cardtext"/>
    <w:rsid w:val="00585A4E"/>
    <w:rPr>
      <w:rFonts w:ascii="Calibri" w:eastAsia="Times New Roman" w:hAnsi="Calibri" w:cs="Calibri"/>
    </w:rPr>
  </w:style>
  <w:style w:type="paragraph" w:customStyle="1" w:styleId="Emphasize">
    <w:name w:val="Emphasize"/>
    <w:basedOn w:val="Normal"/>
    <w:uiPriority w:val="7"/>
    <w:qFormat/>
    <w:rsid w:val="00585A4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TitleChar">
    <w:name w:val="Title Char"/>
    <w:aliases w:val="UNDERLINE Char,Cites and Cards Char,Bold Underlined Char,title Char,Block Heading Char,Read This Char,Debate Normal Char"/>
    <w:basedOn w:val="DefaultParagraphFont"/>
    <w:link w:val="Title"/>
    <w:uiPriority w:val="5"/>
    <w:qFormat/>
    <w:rsid w:val="00585A4E"/>
    <w:rPr>
      <w:b/>
      <w:u w:val="single"/>
    </w:rPr>
  </w:style>
  <w:style w:type="paragraph" w:styleId="Title">
    <w:name w:val="Title"/>
    <w:aliases w:val="UNDERLINE,Cites and Cards,Bold Underlined,title,Block Heading,Read This,Debate Normal"/>
    <w:basedOn w:val="Normal"/>
    <w:next w:val="Normal"/>
    <w:link w:val="TitleChar"/>
    <w:uiPriority w:val="5"/>
    <w:qFormat/>
    <w:rsid w:val="00585A4E"/>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rsid w:val="00585A4E"/>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585A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5A4E"/>
    <w:rPr>
      <w:rFonts w:ascii="Lucida Grande" w:hAnsi="Lucida Grande" w:cs="Lucida Grande"/>
      <w:sz w:val="24"/>
    </w:rPr>
  </w:style>
  <w:style w:type="character" w:customStyle="1" w:styleId="apple-converted-space">
    <w:name w:val="apple-converted-space"/>
    <w:basedOn w:val="DefaultParagraphFont"/>
    <w:rsid w:val="00585A4E"/>
  </w:style>
  <w:style w:type="paragraph" w:customStyle="1" w:styleId="Analytics">
    <w:name w:val="Analytics"/>
    <w:basedOn w:val="Heading4"/>
    <w:link w:val="AnalyticsChar"/>
    <w:uiPriority w:val="4"/>
    <w:qFormat/>
    <w:rsid w:val="00585A4E"/>
    <w:rPr>
      <w:rFonts w:ascii="Times New Roman" w:hAnsi="Times New Roman"/>
      <w:bCs/>
      <w:iCs w:val="0"/>
    </w:rPr>
  </w:style>
  <w:style w:type="character" w:customStyle="1" w:styleId="AnalyticsChar">
    <w:name w:val="Analytics Char"/>
    <w:basedOn w:val="DefaultParagraphFont"/>
    <w:link w:val="Analytics"/>
    <w:uiPriority w:val="4"/>
    <w:rsid w:val="00585A4E"/>
    <w:rPr>
      <w:rFonts w:ascii="Times New Roman" w:eastAsiaTheme="majorEastAsia" w:hAnsi="Times New Roman" w:cstheme="majorBidi"/>
      <w:b/>
      <w:bCs/>
      <w:sz w:val="26"/>
    </w:rPr>
  </w:style>
  <w:style w:type="character" w:customStyle="1" w:styleId="Style11pt">
    <w:name w:val="Style 11 pt"/>
    <w:basedOn w:val="DefaultParagraphFont"/>
    <w:rsid w:val="00585A4E"/>
    <w:rPr>
      <w:sz w:val="20"/>
    </w:rPr>
  </w:style>
  <w:style w:type="character" w:customStyle="1" w:styleId="StyleStyle4CharTimesNewRoman11pt">
    <w:name w:val="Style Style4 Char + Times New Roman 11 pt"/>
    <w:basedOn w:val="DefaultParagraphFont"/>
    <w:rsid w:val="00585A4E"/>
    <w:rPr>
      <w:rFonts w:ascii="Times New Roman" w:hAnsi="Times New Roman"/>
      <w:sz w:val="20"/>
      <w:szCs w:val="24"/>
      <w:u w:val="single"/>
      <w:lang w:val="en-US" w:eastAsia="en-US" w:bidi="ar-SA"/>
    </w:rPr>
  </w:style>
  <w:style w:type="paragraph" w:styleId="BalloonText">
    <w:name w:val="Balloon Text"/>
    <w:basedOn w:val="Normal"/>
    <w:link w:val="BalloonTextChar"/>
    <w:uiPriority w:val="99"/>
    <w:semiHidden/>
    <w:unhideWhenUsed/>
    <w:rsid w:val="00585A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5A4E"/>
    <w:rPr>
      <w:rFonts w:ascii="Lucida Grande" w:hAnsi="Lucida Grande" w:cs="Lucida Grande"/>
      <w:sz w:val="18"/>
      <w:szCs w:val="18"/>
    </w:rPr>
  </w:style>
  <w:style w:type="paragraph" w:customStyle="1" w:styleId="Cards">
    <w:name w:val="Cards"/>
    <w:basedOn w:val="Normal"/>
    <w:link w:val="CardsChar"/>
    <w:qFormat/>
    <w:rsid w:val="00585A4E"/>
    <w:pPr>
      <w:autoSpaceDE w:val="0"/>
      <w:autoSpaceDN w:val="0"/>
      <w:adjustRightInd w:val="0"/>
      <w:ind w:left="432" w:right="432"/>
    </w:pPr>
    <w:rPr>
      <w:szCs w:val="20"/>
    </w:rPr>
  </w:style>
  <w:style w:type="character" w:customStyle="1" w:styleId="LDUnderline">
    <w:name w:val="LD Underline"/>
    <w:basedOn w:val="DefaultParagraphFont"/>
    <w:uiPriority w:val="1"/>
    <w:qFormat/>
    <w:rsid w:val="00585A4E"/>
    <w:rPr>
      <w:rFonts w:ascii="Times New Roman" w:hAnsi="Times New Roman" w:cs="Times New Roman"/>
      <w:b/>
      <w:color w:val="auto"/>
      <w:sz w:val="24"/>
      <w:u w:val="single"/>
    </w:rPr>
  </w:style>
  <w:style w:type="character" w:customStyle="1" w:styleId="LDCut">
    <w:name w:val="LD Cut"/>
    <w:basedOn w:val="DefaultParagraphFont"/>
    <w:uiPriority w:val="1"/>
    <w:qFormat/>
    <w:rsid w:val="00585A4E"/>
    <w:rPr>
      <w:rFonts w:ascii="Times New Roman" w:hAnsi="Times New Roman"/>
      <w:b w:val="0"/>
      <w:color w:val="auto"/>
      <w:sz w:val="12"/>
    </w:rPr>
  </w:style>
  <w:style w:type="character" w:customStyle="1" w:styleId="CardsChar">
    <w:name w:val="Cards Char"/>
    <w:basedOn w:val="DefaultParagraphFont"/>
    <w:link w:val="Cards"/>
    <w:rsid w:val="00585A4E"/>
    <w:rPr>
      <w:rFonts w:ascii="Calibri" w:hAnsi="Calibri" w:cs="Calibri"/>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585A4E"/>
    <w:pPr>
      <w:spacing w:before="100" w:beforeAutospacing="1" w:after="100" w:afterAutospacing="1"/>
    </w:pPr>
  </w:style>
  <w:style w:type="character" w:customStyle="1" w:styleId="UnresolvedMention1">
    <w:name w:val="Unresolved Mention1"/>
    <w:basedOn w:val="DefaultParagraphFont"/>
    <w:uiPriority w:val="99"/>
    <w:rsid w:val="00585A4E"/>
    <w:rPr>
      <w:color w:val="605E5C"/>
      <w:shd w:val="clear" w:color="auto" w:fill="E1DFDD"/>
    </w:rPr>
  </w:style>
  <w:style w:type="paragraph" w:customStyle="1" w:styleId="Cardtext0">
    <w:name w:val="Card text"/>
    <w:link w:val="CardtextChar0"/>
    <w:rsid w:val="00585A4E"/>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character" w:customStyle="1" w:styleId="CardtextChar0">
    <w:name w:val="Card text Char"/>
    <w:basedOn w:val="DefaultParagraphFont"/>
    <w:link w:val="Cardtext0"/>
    <w:rsid w:val="00585A4E"/>
    <w:rPr>
      <w:rFonts w:ascii="Arial Narrow" w:eastAsia="Times New Roman" w:hAnsi="Arial Narrow" w:cs="Times New Roman"/>
      <w:sz w:val="24"/>
      <w:szCs w:val="20"/>
      <w:u w:val="single"/>
    </w:rPr>
  </w:style>
  <w:style w:type="paragraph" w:customStyle="1" w:styleId="css-1ygdjhk">
    <w:name w:val="css-1ygdjhk"/>
    <w:basedOn w:val="Normal"/>
    <w:rsid w:val="00585A4E"/>
    <w:pPr>
      <w:spacing w:before="100" w:beforeAutospacing="1" w:after="100" w:afterAutospacing="1"/>
    </w:p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
    <w:basedOn w:val="DefaultParagraphFont"/>
    <w:link w:val="FUCKTHISFONT"/>
    <w:uiPriority w:val="6"/>
    <w:qFormat/>
    <w:rsid w:val="00585A4E"/>
    <w:rPr>
      <w:b/>
      <w:sz w:val="26"/>
      <w:u w:val="single"/>
    </w:rPr>
  </w:style>
  <w:style w:type="character" w:customStyle="1" w:styleId="m-8497948306993107372gmail-style13ptbold">
    <w:name w:val="m_-8497948306993107372gmail-style13ptbold"/>
    <w:basedOn w:val="DefaultParagraphFont"/>
    <w:rsid w:val="00585A4E"/>
  </w:style>
  <w:style w:type="paragraph" w:customStyle="1" w:styleId="UnderlinePara">
    <w:name w:val="Underline Para"/>
    <w:basedOn w:val="Normal"/>
    <w:uiPriority w:val="1"/>
    <w:qFormat/>
    <w:rsid w:val="00585A4E"/>
    <w:pPr>
      <w:widowControl w:val="0"/>
      <w:suppressAutoHyphens/>
      <w:spacing w:after="200" w:line="256" w:lineRule="auto"/>
      <w:contextualSpacing/>
    </w:pPr>
    <w:rPr>
      <w:rFonts w:asciiTheme="minorHAnsi" w:hAnsiTheme="minorHAnsi"/>
      <w:b/>
      <w:u w:val="single"/>
    </w:rPr>
  </w:style>
  <w:style w:type="character" w:styleId="FootnoteReference">
    <w:name w:val="footnote reference"/>
    <w:aliases w:val="FN Ref,footnote reference,fr,o,FR,(NECG) Footnote Reference"/>
    <w:basedOn w:val="DefaultParagraphFont"/>
    <w:uiPriority w:val="99"/>
    <w:unhideWhenUsed/>
    <w:qFormat/>
    <w:rsid w:val="00585A4E"/>
    <w:rPr>
      <w:vertAlign w:val="superscript"/>
    </w:rPr>
  </w:style>
  <w:style w:type="paragraph" w:styleId="FootnoteText">
    <w:name w:val="footnote text"/>
    <w:link w:val="FootnoteTextChar"/>
    <w:uiPriority w:val="99"/>
    <w:qFormat/>
    <w:rsid w:val="00585A4E"/>
    <w:pPr>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585A4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585A4E"/>
    <w:rPr>
      <w:rFonts w:ascii="Georgia" w:hAnsi="Georgia"/>
      <w:b/>
      <w:bdr w:val="single" w:sz="12" w:space="0" w:color="auto"/>
    </w:rPr>
  </w:style>
  <w:style w:type="character" w:customStyle="1" w:styleId="underline">
    <w:name w:val="underline"/>
    <w:basedOn w:val="DefaultParagraphFont"/>
    <w:qFormat/>
    <w:rsid w:val="00585A4E"/>
    <w:rPr>
      <w:b/>
      <w:bCs w:val="0"/>
      <w:u w:val="single"/>
    </w:rPr>
  </w:style>
  <w:style w:type="character" w:styleId="Strong">
    <w:name w:val="Strong"/>
    <w:basedOn w:val="DefaultParagraphFont"/>
    <w:uiPriority w:val="22"/>
    <w:qFormat/>
    <w:rsid w:val="00585A4E"/>
    <w:rPr>
      <w:b/>
      <w:bCs/>
    </w:rPr>
  </w:style>
  <w:style w:type="character" w:customStyle="1" w:styleId="wikiexternallink">
    <w:name w:val="wikiexternallink"/>
    <w:basedOn w:val="DefaultParagraphFont"/>
    <w:rsid w:val="00585A4E"/>
  </w:style>
  <w:style w:type="character" w:customStyle="1" w:styleId="wikigeneratedlinkcontent">
    <w:name w:val="wikigeneratedlinkcontent"/>
    <w:basedOn w:val="DefaultParagraphFont"/>
    <w:rsid w:val="00585A4E"/>
  </w:style>
  <w:style w:type="character" w:customStyle="1" w:styleId="m-6319868430541246662gmail-heading4char">
    <w:name w:val="m_-6319868430541246662gmail-heading4char"/>
    <w:basedOn w:val="DefaultParagraphFont"/>
    <w:rsid w:val="00585A4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85A4E"/>
    <w:pPr>
      <w:pBdr>
        <w:top w:val="single" w:sz="12" w:space="1" w:color="auto"/>
        <w:left w:val="single" w:sz="12" w:space="4" w:color="auto"/>
        <w:bottom w:val="single" w:sz="12" w:space="1" w:color="auto"/>
        <w:right w:val="single" w:sz="12" w:space="4" w:color="auto"/>
      </w:pBdr>
      <w:spacing w:after="0" w:line="240" w:lineRule="auto"/>
    </w:pPr>
    <w:rPr>
      <w:b/>
      <w:sz w:val="24"/>
      <w:u w:val="single"/>
    </w:rPr>
  </w:style>
  <w:style w:type="character" w:customStyle="1" w:styleId="cardChar">
    <w:name w:val="card Char"/>
    <w:aliases w:val="Bold Cite Char Char,Speed Cite Char"/>
    <w:uiPriority w:val="99"/>
    <w:rsid w:val="00585A4E"/>
    <w:rPr>
      <w:rFonts w:eastAsiaTheme="minorHAnsi"/>
      <w:sz w:val="22"/>
      <w:szCs w:val="22"/>
      <w:u w:val="single"/>
    </w:rPr>
  </w:style>
  <w:style w:type="character" w:customStyle="1" w:styleId="BoldUnderline">
    <w:name w:val="Bold.Underline"/>
    <w:uiPriority w:val="1"/>
    <w:qFormat/>
    <w:rsid w:val="00585A4E"/>
    <w:rPr>
      <w:b/>
      <w:u w:val="single"/>
    </w:rPr>
  </w:style>
  <w:style w:type="character" w:customStyle="1" w:styleId="Minimize">
    <w:name w:val="Minimize"/>
    <w:uiPriority w:val="1"/>
    <w:qFormat/>
    <w:rsid w:val="00585A4E"/>
    <w:rPr>
      <w:rFonts w:asciiTheme="minorHAnsi" w:hAnsiTheme="minorHAnsi"/>
      <w:sz w:val="16"/>
    </w:rPr>
  </w:style>
  <w:style w:type="character" w:customStyle="1" w:styleId="grame">
    <w:name w:val="grame"/>
    <w:basedOn w:val="DefaultParagraphFont"/>
    <w:rsid w:val="00585A4E"/>
  </w:style>
  <w:style w:type="character" w:customStyle="1" w:styleId="spelle">
    <w:name w:val="spelle"/>
    <w:basedOn w:val="DefaultParagraphFont"/>
    <w:rsid w:val="00585A4E"/>
  </w:style>
  <w:style w:type="character" w:customStyle="1" w:styleId="LDDebateCard">
    <w:name w:val="LD Debate Card"/>
    <w:qFormat/>
    <w:rsid w:val="00585A4E"/>
    <w:rPr>
      <w:rFonts w:ascii="Times New Roman" w:hAnsi="Times New Roman"/>
      <w:b/>
      <w:color w:val="000000"/>
      <w:sz w:val="24"/>
      <w:u w:val="single"/>
    </w:rPr>
  </w:style>
  <w:style w:type="paragraph" w:customStyle="1" w:styleId="Nothing">
    <w:name w:val="Nothing"/>
    <w:link w:val="NothingChar"/>
    <w:rsid w:val="00585A4E"/>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rsid w:val="00585A4E"/>
    <w:rPr>
      <w:rFonts w:ascii="Times New Roman" w:eastAsia="Calibri" w:hAnsi="Times New Roman" w:cs="Times New Roman"/>
      <w:sz w:val="20"/>
      <w:szCs w:val="20"/>
    </w:rPr>
  </w:style>
  <w:style w:type="paragraph" w:customStyle="1" w:styleId="generic-articlebody">
    <w:name w:val="generic-article__body"/>
    <w:basedOn w:val="Normal"/>
    <w:rsid w:val="00585A4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585A4E"/>
    <w:pPr>
      <w:ind w:left="288"/>
    </w:pPr>
  </w:style>
  <w:style w:type="character" w:customStyle="1" w:styleId="CardIndentedChar">
    <w:name w:val="Card (Indented) Char"/>
    <w:basedOn w:val="DefaultParagraphFont"/>
    <w:link w:val="CardIndented"/>
    <w:rsid w:val="00585A4E"/>
    <w:rPr>
      <w:rFonts w:ascii="Calibri" w:hAnsi="Calibri" w:cs="Calibri"/>
    </w:rPr>
  </w:style>
  <w:style w:type="paragraph" w:customStyle="1" w:styleId="paragraph">
    <w:name w:val="paragraph"/>
    <w:basedOn w:val="Normal"/>
    <w:rsid w:val="00585A4E"/>
    <w:pPr>
      <w:spacing w:before="100" w:beforeAutospacing="1" w:after="100" w:afterAutospacing="1"/>
    </w:pPr>
  </w:style>
  <w:style w:type="character" w:customStyle="1" w:styleId="normaltextrun">
    <w:name w:val="normaltextrun"/>
    <w:basedOn w:val="DefaultParagraphFont"/>
    <w:rsid w:val="00585A4E"/>
  </w:style>
  <w:style w:type="character" w:customStyle="1" w:styleId="eop">
    <w:name w:val="eop"/>
    <w:basedOn w:val="DefaultParagraphFont"/>
    <w:rsid w:val="00585A4E"/>
  </w:style>
  <w:style w:type="paragraph" w:customStyle="1" w:styleId="evidencetext">
    <w:name w:val="evidence text"/>
    <w:basedOn w:val="Normal"/>
    <w:next w:val="Normal"/>
    <w:link w:val="evidencetextChar1"/>
    <w:qFormat/>
    <w:rsid w:val="00585A4E"/>
    <w:pPr>
      <w:ind w:left="432" w:right="432"/>
    </w:pPr>
    <w:rPr>
      <w:rFonts w:ascii="Arial" w:hAnsi="Arial"/>
      <w:color w:val="000000"/>
      <w:sz w:val="16"/>
    </w:rPr>
  </w:style>
  <w:style w:type="character" w:customStyle="1" w:styleId="highlight2">
    <w:name w:val="highlight2"/>
    <w:rsid w:val="00585A4E"/>
    <w:rPr>
      <w:rFonts w:ascii="Arial" w:hAnsi="Arial"/>
      <w:b/>
      <w:sz w:val="19"/>
      <w:u w:val="thick"/>
      <w:bdr w:val="none" w:sz="0" w:space="0" w:color="auto"/>
      <w:shd w:val="clear" w:color="auto" w:fill="auto"/>
    </w:rPr>
  </w:style>
  <w:style w:type="character" w:customStyle="1" w:styleId="evidencetextChar1">
    <w:name w:val="evidence text Char1"/>
    <w:link w:val="evidencetext"/>
    <w:rsid w:val="00585A4E"/>
    <w:rPr>
      <w:rFonts w:ascii="Arial" w:hAnsi="Arial" w:cs="Calibri"/>
      <w:color w:val="000000"/>
      <w:sz w:val="16"/>
    </w:rPr>
  </w:style>
  <w:style w:type="character" w:customStyle="1" w:styleId="m-4510396277978220598style13ptbold">
    <w:name w:val="m_-4510396277978220598style13ptbold"/>
    <w:basedOn w:val="DefaultParagraphFont"/>
    <w:rsid w:val="00585A4E"/>
  </w:style>
  <w:style w:type="character" w:customStyle="1" w:styleId="Emph">
    <w:name w:val="Emph"/>
    <w:basedOn w:val="DefaultParagraphFont"/>
    <w:uiPriority w:val="1"/>
    <w:qFormat/>
    <w:rsid w:val="00585A4E"/>
    <w:rPr>
      <w:rFonts w:ascii="Arial" w:hAnsi="Arial"/>
      <w:b/>
      <w:sz w:val="20"/>
      <w:u w:val="single"/>
      <w:bdr w:val="single" w:sz="8" w:space="0" w:color="auto"/>
    </w:rPr>
  </w:style>
  <w:style w:type="character" w:customStyle="1" w:styleId="pull-quote">
    <w:name w:val="pull-quote"/>
    <w:basedOn w:val="DefaultParagraphFont"/>
    <w:rsid w:val="00585A4E"/>
  </w:style>
  <w:style w:type="paragraph" w:customStyle="1" w:styleId="FUCKTHISFONT">
    <w:name w:val="FUCK THIS FONT"/>
    <w:basedOn w:val="Normal"/>
    <w:link w:val="IntenseEmphasis"/>
    <w:uiPriority w:val="6"/>
    <w:rsid w:val="00585A4E"/>
    <w:pPr>
      <w:autoSpaceDE w:val="0"/>
      <w:autoSpaceDN w:val="0"/>
      <w:adjustRightInd w:val="0"/>
      <w:jc w:val="both"/>
    </w:pPr>
    <w:rPr>
      <w:rFonts w:asciiTheme="minorHAnsi" w:hAnsiTheme="minorHAnsi" w:cstheme="minorBidi"/>
      <w:b/>
      <w:sz w:val="26"/>
      <w:u w:val="single"/>
    </w:rPr>
  </w:style>
  <w:style w:type="paragraph" w:customStyle="1" w:styleId="trt0xe">
    <w:name w:val="trt0xe"/>
    <w:basedOn w:val="Normal"/>
    <w:rsid w:val="00585A4E"/>
    <w:pPr>
      <w:spacing w:before="100" w:beforeAutospacing="1" w:after="100" w:afterAutospacing="1"/>
    </w:pPr>
  </w:style>
  <w:style w:type="character" w:styleId="UnresolvedMention">
    <w:name w:val="Unresolved Mention"/>
    <w:basedOn w:val="DefaultParagraphFont"/>
    <w:uiPriority w:val="99"/>
    <w:semiHidden/>
    <w:unhideWhenUsed/>
    <w:rsid w:val="00585A4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585A4E"/>
    <w:rPr>
      <w:rFonts w:ascii="Calibri" w:hAnsi="Calibri" w:cs="Calibri"/>
    </w:rPr>
  </w:style>
  <w:style w:type="paragraph" w:customStyle="1" w:styleId="dx-doi">
    <w:name w:val="dx-doi"/>
    <w:basedOn w:val="Normal"/>
    <w:rsid w:val="00585A4E"/>
    <w:pPr>
      <w:spacing w:before="100" w:beforeAutospacing="1" w:after="100" w:afterAutospacing="1"/>
    </w:pPr>
  </w:style>
  <w:style w:type="character" w:customStyle="1" w:styleId="authors">
    <w:name w:val="authors"/>
    <w:basedOn w:val="DefaultParagraphFont"/>
    <w:rsid w:val="00585A4E"/>
  </w:style>
  <w:style w:type="character" w:customStyle="1" w:styleId="Date1">
    <w:name w:val="Date1"/>
    <w:basedOn w:val="DefaultParagraphFont"/>
    <w:rsid w:val="00585A4E"/>
  </w:style>
  <w:style w:type="character" w:customStyle="1" w:styleId="arttitle">
    <w:name w:val="art_title"/>
    <w:basedOn w:val="DefaultParagraphFont"/>
    <w:rsid w:val="00585A4E"/>
  </w:style>
  <w:style w:type="character" w:customStyle="1" w:styleId="serialtitle">
    <w:name w:val="serial_title"/>
    <w:basedOn w:val="DefaultParagraphFont"/>
    <w:rsid w:val="00585A4E"/>
  </w:style>
  <w:style w:type="character" w:customStyle="1" w:styleId="volumeissue">
    <w:name w:val="volume_issue"/>
    <w:basedOn w:val="DefaultParagraphFont"/>
    <w:rsid w:val="00585A4E"/>
  </w:style>
  <w:style w:type="character" w:customStyle="1" w:styleId="pagerange">
    <w:name w:val="page_range"/>
    <w:basedOn w:val="DefaultParagraphFont"/>
    <w:rsid w:val="00585A4E"/>
  </w:style>
  <w:style w:type="character" w:customStyle="1" w:styleId="doilink">
    <w:name w:val="doi_link"/>
    <w:basedOn w:val="DefaultParagraphFont"/>
    <w:rsid w:val="00585A4E"/>
  </w:style>
  <w:style w:type="character" w:customStyle="1" w:styleId="subtitle-colon">
    <w:name w:val="subtitle-colon"/>
    <w:basedOn w:val="DefaultParagraphFont"/>
    <w:rsid w:val="00585A4E"/>
  </w:style>
  <w:style w:type="character" w:customStyle="1" w:styleId="Subtitle1">
    <w:name w:val="Subtitle1"/>
    <w:basedOn w:val="DefaultParagraphFont"/>
    <w:rsid w:val="00585A4E"/>
  </w:style>
  <w:style w:type="paragraph" w:styleId="BodyText">
    <w:name w:val="Body Text"/>
    <w:basedOn w:val="Normal"/>
    <w:link w:val="BodyTextChar"/>
    <w:rsid w:val="00585A4E"/>
    <w:pPr>
      <w:spacing w:after="140" w:line="276" w:lineRule="auto"/>
    </w:pPr>
    <w:rPr>
      <w:rFonts w:eastAsia="Calibri" w:cs="Times New Roman"/>
    </w:rPr>
  </w:style>
  <w:style w:type="character" w:customStyle="1" w:styleId="BodyTextChar">
    <w:name w:val="Body Text Char"/>
    <w:basedOn w:val="DefaultParagraphFont"/>
    <w:link w:val="BodyText"/>
    <w:rsid w:val="00585A4E"/>
    <w:rPr>
      <w:rFonts w:ascii="Calibri" w:eastAsia="Calibri" w:hAnsi="Calibri" w:cs="Times New Roman"/>
    </w:rPr>
  </w:style>
  <w:style w:type="paragraph" w:customStyle="1" w:styleId="font--body">
    <w:name w:val="font--body"/>
    <w:basedOn w:val="Normal"/>
    <w:rsid w:val="00585A4E"/>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585A4E"/>
    <w:rPr>
      <w:b/>
      <w:u w:val="single"/>
    </w:rPr>
  </w:style>
  <w:style w:type="character" w:customStyle="1" w:styleId="Underline2Char">
    <w:name w:val="Underline2 Char"/>
    <w:basedOn w:val="DefaultParagraphFont"/>
    <w:link w:val="Underline2"/>
    <w:uiPriority w:val="4"/>
    <w:rsid w:val="00585A4E"/>
    <w:rPr>
      <w:rFonts w:ascii="Calibri" w:hAnsi="Calibri" w:cs="Calibri"/>
      <w:b/>
      <w:u w:val="single"/>
    </w:rPr>
  </w:style>
  <w:style w:type="paragraph" w:customStyle="1" w:styleId="Cites">
    <w:name w:val="Cites"/>
    <w:rsid w:val="00585A4E"/>
    <w:pPr>
      <w:spacing w:after="0" w:line="240" w:lineRule="auto"/>
    </w:pPr>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585A4E"/>
    <w:rPr>
      <w:rFonts w:ascii="Arial" w:hAnsi="Arial"/>
      <w:b/>
      <w:sz w:val="20"/>
      <w:u w:val="single"/>
    </w:rPr>
  </w:style>
  <w:style w:type="character" w:customStyle="1" w:styleId="BoldUnderlineChar">
    <w:name w:val="Bold Underline Char"/>
    <w:basedOn w:val="DefaultParagraphFont"/>
    <w:uiPriority w:val="4"/>
    <w:rsid w:val="00585A4E"/>
    <w:rPr>
      <w:rFonts w:ascii="Arial" w:hAnsi="Arial" w:cs="Arial"/>
      <w:b/>
      <w:u w:val="single"/>
    </w:rPr>
  </w:style>
  <w:style w:type="character" w:customStyle="1" w:styleId="Author-Date">
    <w:name w:val="Author-Date"/>
    <w:rsid w:val="00585A4E"/>
    <w:rPr>
      <w:b/>
      <w:sz w:val="24"/>
    </w:rPr>
  </w:style>
  <w:style w:type="character" w:customStyle="1" w:styleId="CardsChar1">
    <w:name w:val="Cards Char1"/>
    <w:locked/>
    <w:rsid w:val="00585A4E"/>
    <w:rPr>
      <w:rFonts w:ascii="Times New Roman" w:eastAsia="Times New Roman" w:hAnsi="Times New Roman" w:cs="Times New Roman"/>
    </w:rPr>
  </w:style>
  <w:style w:type="paragraph" w:customStyle="1" w:styleId="CiteSpacing">
    <w:name w:val="Cite Spacing"/>
    <w:basedOn w:val="Normal"/>
    <w:uiPriority w:val="4"/>
    <w:qFormat/>
    <w:rsid w:val="00585A4E"/>
    <w:pPr>
      <w:spacing w:before="60" w:after="60"/>
    </w:pPr>
  </w:style>
  <w:style w:type="character" w:customStyle="1" w:styleId="BoldUnderlineChar0">
    <w:name w:val="BoldUnderline Char"/>
    <w:locked/>
    <w:rsid w:val="00585A4E"/>
    <w:rPr>
      <w:rFonts w:cs="Times New Roman"/>
      <w:b/>
      <w:sz w:val="24"/>
      <w:szCs w:val="24"/>
      <w:u w:val="single"/>
      <w:lang w:val="en-US" w:eastAsia="en-US" w:bidi="ar-SA"/>
    </w:rPr>
  </w:style>
  <w:style w:type="character" w:customStyle="1" w:styleId="LDDebateCut">
    <w:name w:val="LD Debate Cut"/>
    <w:rsid w:val="00585A4E"/>
    <w:rPr>
      <w:rFonts w:ascii="Times New Roman" w:hAnsi="Times New Roman" w:hint="default"/>
      <w:color w:val="808080"/>
      <w:sz w:val="14"/>
    </w:rPr>
  </w:style>
  <w:style w:type="character" w:customStyle="1" w:styleId="A0">
    <w:name w:val="A0"/>
    <w:uiPriority w:val="99"/>
    <w:rsid w:val="00585A4E"/>
    <w:rPr>
      <w:rFonts w:ascii="Scala" w:hAnsi="Scala" w:cs="Scala" w:hint="default"/>
      <w:color w:val="000000"/>
      <w:sz w:val="16"/>
      <w:szCs w:val="16"/>
    </w:rPr>
  </w:style>
  <w:style w:type="paragraph" w:styleId="Header">
    <w:name w:val="header"/>
    <w:basedOn w:val="Normal"/>
    <w:link w:val="HeaderChar"/>
    <w:uiPriority w:val="99"/>
    <w:unhideWhenUsed/>
    <w:rsid w:val="00585A4E"/>
    <w:pPr>
      <w:tabs>
        <w:tab w:val="center" w:pos="4320"/>
        <w:tab w:val="right" w:pos="8640"/>
      </w:tabs>
      <w:spacing w:after="0" w:line="240" w:lineRule="auto"/>
    </w:pPr>
    <w:rPr>
      <w:rFonts w:asciiTheme="minorHAnsi" w:hAnsiTheme="minorHAnsi"/>
    </w:rPr>
  </w:style>
  <w:style w:type="character" w:customStyle="1" w:styleId="HeaderChar">
    <w:name w:val="Header Char"/>
    <w:basedOn w:val="DefaultParagraphFont"/>
    <w:link w:val="Header"/>
    <w:uiPriority w:val="99"/>
    <w:rsid w:val="00585A4E"/>
    <w:rPr>
      <w:rFonts w:cs="Calibri"/>
    </w:rPr>
  </w:style>
  <w:style w:type="paragraph" w:customStyle="1" w:styleId="Body">
    <w:name w:val="Body"/>
    <w:rsid w:val="00585A4E"/>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rPr>
  </w:style>
  <w:style w:type="paragraph" w:customStyle="1" w:styleId="css-158dogj">
    <w:name w:val="css-158dogj"/>
    <w:basedOn w:val="Normal"/>
    <w:rsid w:val="00585A4E"/>
    <w:pPr>
      <w:spacing w:before="100" w:beforeAutospacing="1" w:after="100" w:afterAutospacing="1"/>
    </w:pPr>
  </w:style>
  <w:style w:type="paragraph" w:customStyle="1" w:styleId="selectionshareable">
    <w:name w:val="selectionshareable"/>
    <w:basedOn w:val="Normal"/>
    <w:rsid w:val="00585A4E"/>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585A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A4E"/>
    <w:rPr>
      <w:rFonts w:ascii="Calibri" w:hAnsi="Calibri" w:cs="Calibri"/>
    </w:rPr>
  </w:style>
  <w:style w:type="character" w:customStyle="1" w:styleId="ticker-green">
    <w:name w:val="ticker-green"/>
    <w:basedOn w:val="DefaultParagraphFont"/>
    <w:rsid w:val="00585A4E"/>
  </w:style>
  <w:style w:type="character" w:customStyle="1" w:styleId="acopre">
    <w:name w:val="acopre"/>
    <w:basedOn w:val="DefaultParagraphFont"/>
    <w:rsid w:val="00585A4E"/>
  </w:style>
  <w:style w:type="paragraph" w:customStyle="1" w:styleId="font-xxs">
    <w:name w:val="font-xxs"/>
    <w:basedOn w:val="Normal"/>
    <w:rsid w:val="00585A4E"/>
    <w:pPr>
      <w:spacing w:before="100" w:beforeAutospacing="1" w:after="100" w:afterAutospacing="1" w:line="240" w:lineRule="auto"/>
    </w:pPr>
    <w:rPr>
      <w:rFonts w:ascii="Times New Roman" w:eastAsia="Times New Roman" w:hAnsi="Times New Roman" w:cs="Times New Roman"/>
      <w:sz w:val="24"/>
    </w:rPr>
  </w:style>
  <w:style w:type="paragraph" w:customStyle="1" w:styleId="mt-xs">
    <w:name w:val="mt-xs"/>
    <w:basedOn w:val="Normal"/>
    <w:rsid w:val="00585A4E"/>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sc-1tqpf5s-0">
    <w:name w:val="paragraph-sc-1tqpf5s-0"/>
    <w:basedOn w:val="Normal"/>
    <w:rsid w:val="00585A4E"/>
    <w:pPr>
      <w:spacing w:before="100" w:beforeAutospacing="1" w:after="100" w:afterAutospacing="1" w:line="240" w:lineRule="auto"/>
    </w:pPr>
    <w:rPr>
      <w:rFonts w:ascii="Times New Roman" w:eastAsia="Times New Roman" w:hAnsi="Times New Roman" w:cs="Times New Roman"/>
      <w:sz w:val="24"/>
    </w:rPr>
  </w:style>
  <w:style w:type="character" w:customStyle="1" w:styleId="educationitem">
    <w:name w:val="education__item"/>
    <w:basedOn w:val="DefaultParagraphFont"/>
    <w:rsid w:val="00585A4E"/>
  </w:style>
  <w:style w:type="character" w:customStyle="1" w:styleId="css-901oao">
    <w:name w:val="css-901oao"/>
    <w:basedOn w:val="DefaultParagraphFont"/>
    <w:rsid w:val="00585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ignaffairs.com/articles/united-states/2016-06-13/case-offshore-balancing" TargetMode="External"/><Relationship Id="rId13" Type="http://schemas.openxmlformats.org/officeDocument/2006/relationships/hyperlink" Target="https://www.ethicsandinternationalaffairs.org/2017/multiplex-world-order/" TargetMode="External"/><Relationship Id="rId18" Type="http://schemas.openxmlformats.org/officeDocument/2006/relationships/hyperlink" Target="https://www.tandfonline.com/doi/pdf/10.1080/17467586.2018.1428763?needAccess=true)" TargetMode="External"/><Relationship Id="rId3" Type="http://schemas.openxmlformats.org/officeDocument/2006/relationships/styles" Target="styles.xml"/><Relationship Id="rId7" Type="http://schemas.openxmlformats.org/officeDocument/2006/relationships/hyperlink" Target="https://www.tabroom.com/index/tourn/index.mhtml?webpage_id=16539&amp;tourn_id=20436" TargetMode="External"/><Relationship Id="rId12" Type="http://schemas.openxmlformats.org/officeDocument/2006/relationships/hyperlink" Target="https://www.ethicsandinternationalaffairs.org/2017/multiplex-world-order/" TargetMode="External"/><Relationship Id="rId17" Type="http://schemas.openxmlformats.org/officeDocument/2006/relationships/hyperlink" Target="https://nationalinterest.org/print/blog/skeptics/rethinking-us-primacy-east-asia-40972" TargetMode="External"/><Relationship Id="rId2" Type="http://schemas.openxmlformats.org/officeDocument/2006/relationships/numbering" Target="numbering.xml"/><Relationship Id="rId16" Type="http://schemas.openxmlformats.org/officeDocument/2006/relationships/hyperlink" Target="https://nationalinterest.org/feature/how-america-can-lead-asia-18720?nopaging=1,%2520Accessed%252012-15-201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ethicsandinternationalaffairs.org/2017/multiplex-world-order/" TargetMode="External"/><Relationship Id="rId5" Type="http://schemas.openxmlformats.org/officeDocument/2006/relationships/webSettings" Target="webSettings.xml"/><Relationship Id="rId15" Type="http://schemas.openxmlformats.org/officeDocument/2006/relationships/hyperlink" Target="https://www.foreignaffairs.com/articles/united-states/2021-09-09/biden-realist" TargetMode="External"/><Relationship Id="rId10" Type="http://schemas.openxmlformats.org/officeDocument/2006/relationships/hyperlink" Target="https://www.ethicsandinternationalaffairs.org/2017/multiplex-world-orde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thicsandinternationalaffairs.org/2017/multiplex-world-order/" TargetMode="External"/><Relationship Id="rId14" Type="http://schemas.openxmlformats.org/officeDocument/2006/relationships/hyperlink" Target="https://www.foreignaffairs.com/articles/united-states/2021-08-24/strategies-restra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17684</Words>
  <Characters>100805</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2022-01-17T01:28:00Z</dcterms:created>
  <dcterms:modified xsi:type="dcterms:W3CDTF">2022-01-17T01:28:00Z</dcterms:modified>
</cp:coreProperties>
</file>