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BB56E" w14:textId="77777777" w:rsidR="00DB504B" w:rsidRDefault="00DB504B" w:rsidP="00DB504B">
      <w:pPr>
        <w:pStyle w:val="Heading1"/>
      </w:pPr>
      <w:r>
        <w:t>Harrison RR R3 Neg vs Northland LB</w:t>
      </w:r>
    </w:p>
    <w:p w14:paraId="4BBC08A3" w14:textId="77777777" w:rsidR="00DB504B" w:rsidRDefault="00DB504B" w:rsidP="00DB504B">
      <w:pPr>
        <w:pStyle w:val="Heading1"/>
      </w:pPr>
      <w:r>
        <w:t>1NC</w:t>
      </w:r>
    </w:p>
    <w:p w14:paraId="07A44097" w14:textId="77777777" w:rsidR="00DB504B" w:rsidRPr="005267EF" w:rsidRDefault="00DB504B" w:rsidP="00DB504B"/>
    <w:p w14:paraId="434E9F7F" w14:textId="77777777" w:rsidR="00DB504B" w:rsidRDefault="00DB504B" w:rsidP="00DB504B">
      <w:pPr>
        <w:pStyle w:val="Heading3"/>
      </w:pPr>
      <w:r>
        <w:t>Case</w:t>
      </w:r>
    </w:p>
    <w:p w14:paraId="3A499F48" w14:textId="77777777" w:rsidR="00DB504B" w:rsidRDefault="00DB504B" w:rsidP="00DB504B">
      <w:pPr>
        <w:pStyle w:val="Heading3"/>
      </w:pPr>
      <w:r>
        <w:t>Asats advantage</w:t>
      </w:r>
    </w:p>
    <w:p w14:paraId="35706652" w14:textId="77777777" w:rsidR="00DB504B" w:rsidRDefault="00DB504B" w:rsidP="00DB504B">
      <w:pPr>
        <w:pStyle w:val="Heading4"/>
      </w:pPr>
      <w:r>
        <w:t xml:space="preserve">China’s ASATs are operated by the Strategic Support Force – proven by 1AC Chow and Kelley.  </w:t>
      </w:r>
    </w:p>
    <w:p w14:paraId="34123779" w14:textId="77777777" w:rsidR="00DB504B" w:rsidRDefault="00DB504B" w:rsidP="00DB504B">
      <w:pPr>
        <w:pStyle w:val="Heading4"/>
      </w:pPr>
      <w:r>
        <w:t xml:space="preserve">The SSF is a </w:t>
      </w:r>
      <w:r>
        <w:rPr>
          <w:u w:val="single"/>
        </w:rPr>
        <w:t>governmental entity</w:t>
      </w:r>
      <w:r>
        <w:t xml:space="preserve"> – they’re not a private actor. </w:t>
      </w:r>
    </w:p>
    <w:p w14:paraId="39E6F513" w14:textId="77777777" w:rsidR="00DB504B" w:rsidRPr="0088419D" w:rsidRDefault="00DB504B" w:rsidP="00DB504B">
      <w:r w:rsidRPr="0088419D">
        <w:rPr>
          <w:rStyle w:val="Style13ptBold"/>
        </w:rPr>
        <w:t>Pollpeter et Al 17</w:t>
      </w:r>
      <w:r>
        <w:t xml:space="preserve"> </w:t>
      </w:r>
      <w:r w:rsidRPr="0088419D">
        <w:t>Pollpeter, Kevin L., Michael S. Chase, and Eric Heginbotham. The creation of the PLA strategic support force and its implications for Chinese Military Space Operations. RAND Corporation Santa Monica United States, 2017.</w:t>
      </w:r>
      <w:r>
        <w:t xml:space="preserve"> (Analyst at Rand)//Elmer </w:t>
      </w:r>
    </w:p>
    <w:p w14:paraId="6C54A4C1" w14:textId="77777777" w:rsidR="00DB504B" w:rsidRDefault="00DB504B" w:rsidP="00DB504B">
      <w:pPr>
        <w:rPr>
          <w:sz w:val="16"/>
        </w:rPr>
      </w:pPr>
      <w:r w:rsidRPr="00FF44C4">
        <w:rPr>
          <w:sz w:val="16"/>
        </w:rPr>
        <w:t xml:space="preserve">This report explores the missions and organization of </w:t>
      </w:r>
      <w:r w:rsidRPr="00FF44C4">
        <w:rPr>
          <w:rStyle w:val="Emphasis"/>
          <w:highlight w:val="green"/>
        </w:rPr>
        <w:t>China's</w:t>
      </w:r>
      <w:r w:rsidRPr="00FF44C4">
        <w:rPr>
          <w:sz w:val="16"/>
          <w:highlight w:val="green"/>
        </w:rPr>
        <w:t xml:space="preserve"> </w:t>
      </w:r>
      <w:r w:rsidRPr="00FF44C4">
        <w:rPr>
          <w:sz w:val="16"/>
        </w:rPr>
        <w:t xml:space="preserve">military space enterprise, focusing on the </w:t>
      </w:r>
      <w:r w:rsidRPr="00FF44C4">
        <w:rPr>
          <w:rStyle w:val="Emphasis"/>
          <w:highlight w:val="green"/>
        </w:rPr>
        <w:t>organizational structure of the</w:t>
      </w:r>
      <w:r w:rsidRPr="00FF44C4">
        <w:rPr>
          <w:sz w:val="16"/>
          <w:highlight w:val="green"/>
        </w:rPr>
        <w:t xml:space="preserve"> </w:t>
      </w:r>
      <w:r w:rsidRPr="00FF44C4">
        <w:rPr>
          <w:sz w:val="16"/>
        </w:rPr>
        <w:t>People's Liberation Army (</w:t>
      </w:r>
      <w:r w:rsidRPr="00FF44C4">
        <w:rPr>
          <w:rStyle w:val="Emphasis"/>
          <w:highlight w:val="green"/>
        </w:rPr>
        <w:t>PLA</w:t>
      </w:r>
      <w:r w:rsidRPr="00FF44C4">
        <w:rPr>
          <w:sz w:val="16"/>
        </w:rPr>
        <w:t xml:space="preserve">) </w:t>
      </w:r>
      <w:r w:rsidRPr="00FF44C4">
        <w:rPr>
          <w:rStyle w:val="StyleUnderline"/>
        </w:rPr>
        <w:t>Strategic Support Force</w:t>
      </w:r>
      <w:r w:rsidRPr="00FF44C4">
        <w:rPr>
          <w:sz w:val="16"/>
        </w:rPr>
        <w:t xml:space="preserve"> (</w:t>
      </w:r>
      <w:r w:rsidRPr="00FF44C4">
        <w:rPr>
          <w:rStyle w:val="Emphasis"/>
          <w:highlight w:val="green"/>
        </w:rPr>
        <w:t>SSF</w:t>
      </w:r>
      <w:r w:rsidRPr="00FF44C4">
        <w:rPr>
          <w:sz w:val="16"/>
        </w:rPr>
        <w:t xml:space="preserve">). Created on December 31, 2015, as part of a major </w:t>
      </w:r>
      <w:r w:rsidRPr="00FF44C4">
        <w:rPr>
          <w:rStyle w:val="Emphasis"/>
          <w:highlight w:val="green"/>
        </w:rPr>
        <w:t>reorganization of China's military</w:t>
      </w:r>
      <w:r w:rsidRPr="00FF44C4">
        <w:rPr>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06416B90" w14:textId="77777777" w:rsidR="00DB504B" w:rsidRDefault="00DB504B" w:rsidP="00DB504B">
      <w:pPr>
        <w:pStyle w:val="Heading4"/>
      </w:pPr>
      <w:r>
        <w:t xml:space="preserve">This means the Aff </w:t>
      </w:r>
      <w:r>
        <w:rPr>
          <w:u w:val="single"/>
        </w:rPr>
        <w:t>doesn’t</w:t>
      </w:r>
      <w:r>
        <w:t xml:space="preserve"> effect ASATs – they will say Commercial Sectors </w:t>
      </w:r>
      <w:r>
        <w:rPr>
          <w:u w:val="single"/>
        </w:rPr>
        <w:t>produce</w:t>
      </w:r>
      <w:r>
        <w:t xml:space="preserve"> them, that’s irrelevant since the PLA </w:t>
      </w:r>
      <w:r>
        <w:rPr>
          <w:u w:val="single"/>
        </w:rPr>
        <w:t>operates</w:t>
      </w:r>
      <w:r>
        <w:t xml:space="preserve"> them as an act of appropriation which isn’t effected by the plan. </w:t>
      </w:r>
    </w:p>
    <w:p w14:paraId="16C83913" w14:textId="77777777" w:rsidR="00DB504B" w:rsidRPr="00BF2AE4" w:rsidRDefault="00DB504B" w:rsidP="00DB504B">
      <w:pPr>
        <w:pStyle w:val="Heading4"/>
      </w:pPr>
      <w:r>
        <w:t xml:space="preserve">Sino-Russian Alliance collapses </w:t>
      </w:r>
      <w:r w:rsidRPr="00B4042E">
        <w:rPr>
          <w:u w:val="single"/>
        </w:rPr>
        <w:t>inevitably</w:t>
      </w:r>
      <w:r>
        <w:t xml:space="preserve"> </w:t>
      </w:r>
      <w:r w:rsidRPr="00B4042E">
        <w:t>due</w:t>
      </w:r>
      <w:r>
        <w:t xml:space="preserve"> to Lack of Will. </w:t>
      </w:r>
    </w:p>
    <w:p w14:paraId="1A424580" w14:textId="77777777" w:rsidR="00DB504B" w:rsidRPr="00BF2AE4" w:rsidRDefault="00DB504B" w:rsidP="00DB504B">
      <w:r w:rsidRPr="00BF2AE4">
        <w:rPr>
          <w:rStyle w:val="Style13ptBold"/>
        </w:rPr>
        <w:t>Rome 21</w:t>
      </w:r>
      <w:r w:rsidRPr="00BF2AE4">
        <w:t xml:space="preserve"> [Nathaniel Rome (the associate editor for technology and security at the Georgetown Security Studies Review). "A Chinese-Russian Moon Base? Not So Fast." Foreign Policy. October 17, 2021. Accessed 1/22/2022. </w:t>
      </w:r>
      <w:hyperlink r:id="rId6" w:tgtFrame="_blank" w:tooltip="https://foreignpolicy.com/2021/10/17/moon-base-china-russia-lunar-space-nasa/" w:history="1">
        <w:r w:rsidRPr="00BF2AE4">
          <w:rPr>
            <w:rStyle w:val="Hyperlink"/>
          </w:rPr>
          <w:t>https://foreignpolicy.com/2021/10/17/moon-base-china-russia-lunar-space-nasa/</w:t>
        </w:r>
      </w:hyperlink>
      <w:r w:rsidRPr="00BF2AE4">
        <w:t xml:space="preserve"> //Xu]</w:t>
      </w:r>
    </w:p>
    <w:p w14:paraId="7B7110CB" w14:textId="77777777" w:rsidR="00DB504B" w:rsidRDefault="00DB504B" w:rsidP="00DB504B">
      <w:pPr>
        <w:rPr>
          <w:rStyle w:val="StyleUnderline"/>
        </w:rPr>
      </w:pPr>
      <w:r w:rsidRPr="0070539D">
        <w:rPr>
          <w:sz w:val="16"/>
        </w:rPr>
        <w:t xml:space="preserve">In June, </w:t>
      </w:r>
      <w:r w:rsidRPr="00A34483">
        <w:rPr>
          <w:rStyle w:val="Emphasis"/>
          <w:b w:val="0"/>
          <w:bCs/>
          <w:highlight w:val="green"/>
        </w:rPr>
        <w:t>China and Russia unveiled</w:t>
      </w:r>
      <w:r w:rsidRPr="0070539D">
        <w:rPr>
          <w:rStyle w:val="StyleUnderline"/>
          <w:highlight w:val="green"/>
        </w:rPr>
        <w:t xml:space="preserve"> </w:t>
      </w:r>
      <w:r w:rsidRPr="00CC7088">
        <w:rPr>
          <w:rStyle w:val="StyleUnderline"/>
        </w:rPr>
        <w:t xml:space="preserve">a road map for a </w:t>
      </w:r>
      <w:r w:rsidRPr="00A34483">
        <w:rPr>
          <w:rStyle w:val="Emphasis"/>
          <w:b w:val="0"/>
          <w:bCs/>
          <w:highlight w:val="green"/>
        </w:rPr>
        <w:t>plan</w:t>
      </w:r>
      <w:r w:rsidRPr="00A34483">
        <w:rPr>
          <w:rStyle w:val="StyleUnderline"/>
          <w:highlight w:val="green"/>
        </w:rPr>
        <w:t xml:space="preserve"> </w:t>
      </w:r>
      <w:r w:rsidRPr="00A34483">
        <w:rPr>
          <w:rStyle w:val="Emphasis"/>
          <w:b w:val="0"/>
          <w:bCs/>
          <w:highlight w:val="green"/>
        </w:rPr>
        <w:t>for</w:t>
      </w:r>
      <w:r w:rsidRPr="0070539D">
        <w:rPr>
          <w:rStyle w:val="StyleUnderline"/>
          <w:highlight w:val="green"/>
        </w:rPr>
        <w:t xml:space="preserve"> </w:t>
      </w:r>
      <w:r w:rsidRPr="00CC7088">
        <w:rPr>
          <w:rStyle w:val="StyleUnderline"/>
        </w:rPr>
        <w:t xml:space="preserve">a joint moon base dubbed the International Lunar Research Station, the latest example of burgeoning Sino-Russian cooperation and a direct challenge to the United States’ own plan for a </w:t>
      </w:r>
      <w:r w:rsidRPr="00A34483">
        <w:rPr>
          <w:rStyle w:val="Emphasis"/>
          <w:b w:val="0"/>
          <w:bCs/>
          <w:highlight w:val="green"/>
        </w:rPr>
        <w:t>moon base</w:t>
      </w:r>
      <w:r w:rsidRPr="00CC7088">
        <w:rPr>
          <w:rStyle w:val="StyleUnderline"/>
        </w:rPr>
        <w:t>. “</w:t>
      </w:r>
      <w:r w:rsidRPr="0070539D">
        <w:rPr>
          <w:sz w:val="16"/>
        </w:rPr>
        <w:t xml:space="preserve">More than six decades ago, brave men began their exploration of the moon.” the Chinese-Russian announcement video said. “This time we come with greater courage, stronger determination, and more ambitious goals.” </w:t>
      </w:r>
      <w:r w:rsidRPr="00CC7088">
        <w:rPr>
          <w:rStyle w:val="StyleUnderline"/>
        </w:rPr>
        <w:t>The plan is stunning in its ambition—a multidecade, multilateral effort consisting of 14 missions and culminating in a potential manned base—making it the largest cooperative project between China and Russia in space</w:t>
      </w:r>
      <w:r w:rsidRPr="0070539D">
        <w:rPr>
          <w:sz w:val="16"/>
        </w:rPr>
        <w:t xml:space="preserve">. This effort follows a trend of increased Sino-Russian cooperation in economic, military, and diplomatic spheres. To Americans, it is a challenge: The two primary U.S. adversaries are collaborating on a high-tech endeavor in an attempt to outmatch NASA’s lunar base plans—part of the Artemis program—and wrest leadership in space exploration away from the United States. The Sino-Russian lunar base and the Artemis program both aim to recruit a global coalition of states to construct a lunar research base on the moon’s south pole. Beyond science and exploration, these efforts are about national prestige, spurring new technologies and industry, experimenting with resource extraction, and setting the groundwork for other missions to the moon </w:t>
      </w:r>
      <w:r w:rsidRPr="00B4042E">
        <w:rPr>
          <w:sz w:val="16"/>
        </w:rPr>
        <w:t xml:space="preserve">and to Mars. </w:t>
      </w:r>
      <w:r w:rsidRPr="00B4042E">
        <w:rPr>
          <w:rStyle w:val="StyleUnderline"/>
        </w:rPr>
        <w:t xml:space="preserve">There has been </w:t>
      </w:r>
      <w:r w:rsidRPr="00B4042E">
        <w:rPr>
          <w:rStyle w:val="Emphasis"/>
          <w:b w:val="0"/>
          <w:bCs/>
        </w:rPr>
        <w:t>minimal response</w:t>
      </w:r>
      <w:r w:rsidRPr="00B4042E">
        <w:rPr>
          <w:rStyle w:val="StyleUnderline"/>
        </w:rPr>
        <w:t xml:space="preserve"> from governments around the world, and </w:t>
      </w:r>
      <w:r w:rsidRPr="00B4042E">
        <w:rPr>
          <w:rStyle w:val="Emphasis"/>
          <w:b w:val="0"/>
          <w:bCs/>
        </w:rPr>
        <w:t>no country</w:t>
      </w:r>
      <w:r w:rsidRPr="00B4042E">
        <w:rPr>
          <w:rStyle w:val="StyleUnderline"/>
        </w:rPr>
        <w:t xml:space="preserve"> has yet </w:t>
      </w:r>
      <w:r w:rsidRPr="00B4042E">
        <w:rPr>
          <w:rStyle w:val="Emphasis"/>
          <w:b w:val="0"/>
          <w:bCs/>
        </w:rPr>
        <w:t>taken up China and Russia</w:t>
      </w:r>
      <w:r w:rsidRPr="00B4042E">
        <w:rPr>
          <w:rStyle w:val="Emphasis"/>
        </w:rPr>
        <w:t xml:space="preserve"> </w:t>
      </w:r>
      <w:r w:rsidRPr="00B4042E">
        <w:rPr>
          <w:rStyle w:val="Emphasis"/>
          <w:bdr w:val="single" w:sz="18" w:space="0" w:color="auto"/>
        </w:rPr>
        <w:t>on their invitation</w:t>
      </w:r>
      <w:r w:rsidRPr="00B4042E">
        <w:rPr>
          <w:rStyle w:val="StyleUnderline"/>
        </w:rPr>
        <w:t xml:space="preserve"> to participate in the lunar research station. Governments considering a response—such as European countries that are reportedly “discussing the proposal”—are presumably occupied with the same question: Will this plan succeed, or is it hot air from propagandists</w:t>
      </w:r>
      <w:r w:rsidRPr="00E45D48">
        <w:rPr>
          <w:rStyle w:val="StyleUnderline"/>
        </w:rPr>
        <w:t xml:space="preserve"> in Beijing and Moscow?</w:t>
      </w:r>
      <w:r w:rsidRPr="0070539D">
        <w:rPr>
          <w:sz w:val="16"/>
        </w:rPr>
        <w:t xml:space="preserve"> A detailed look at the plan </w:t>
      </w:r>
      <w:r w:rsidRPr="00E45D48">
        <w:rPr>
          <w:rStyle w:val="StyleUnderline"/>
        </w:rPr>
        <w:t xml:space="preserve">reveals that it faces </w:t>
      </w:r>
      <w:r w:rsidRPr="00A34483">
        <w:rPr>
          <w:rStyle w:val="Emphasis"/>
          <w:b w:val="0"/>
          <w:bCs/>
          <w:highlight w:val="green"/>
        </w:rPr>
        <w:t>numerous significant hurdles</w:t>
      </w:r>
      <w:r w:rsidRPr="0070539D">
        <w:rPr>
          <w:rStyle w:val="StyleUnderline"/>
          <w:highlight w:val="green"/>
        </w:rPr>
        <w:t xml:space="preserve"> </w:t>
      </w:r>
      <w:r w:rsidRPr="00E45D48">
        <w:rPr>
          <w:rStyle w:val="StyleUnderline"/>
        </w:rPr>
        <w:t xml:space="preserve">judging from the </w:t>
      </w:r>
      <w:r w:rsidRPr="00A34483">
        <w:rPr>
          <w:rStyle w:val="Emphasis"/>
          <w:b w:val="0"/>
          <w:bCs/>
          <w:highlight w:val="green"/>
        </w:rPr>
        <w:t>checkered history of Sino-Russian space cooperation</w:t>
      </w:r>
      <w:r w:rsidRPr="00A34483">
        <w:rPr>
          <w:rStyle w:val="StyleUnderline"/>
        </w:rPr>
        <w:t>,</w:t>
      </w:r>
      <w:r w:rsidRPr="00E45D48">
        <w:rPr>
          <w:rStyle w:val="StyleUnderline"/>
        </w:rPr>
        <w:t xml:space="preserve"> the daunting </w:t>
      </w:r>
      <w:r w:rsidRPr="00A34483">
        <w:rPr>
          <w:rStyle w:val="Emphasis"/>
          <w:b w:val="0"/>
          <w:bCs/>
          <w:highlight w:val="green"/>
        </w:rPr>
        <w:t>technical barriers</w:t>
      </w:r>
      <w:r w:rsidRPr="0070539D">
        <w:rPr>
          <w:rStyle w:val="StyleUnderline"/>
          <w:highlight w:val="green"/>
        </w:rPr>
        <w:t xml:space="preserve"> </w:t>
      </w:r>
      <w:r w:rsidRPr="00E45D48">
        <w:rPr>
          <w:rStyle w:val="StyleUnderline"/>
        </w:rPr>
        <w:t xml:space="preserve">the plan faces, and the </w:t>
      </w:r>
      <w:r w:rsidRPr="00A34483">
        <w:rPr>
          <w:rStyle w:val="Emphasis"/>
          <w:b w:val="0"/>
          <w:bCs/>
          <w:highlight w:val="green"/>
        </w:rPr>
        <w:t>delicate political balance</w:t>
      </w:r>
      <w:r w:rsidRPr="0070539D">
        <w:rPr>
          <w:rStyle w:val="StyleUnderline"/>
          <w:highlight w:val="green"/>
        </w:rPr>
        <w:t xml:space="preserve"> </w:t>
      </w:r>
      <w:r w:rsidRPr="00E45D48">
        <w:rPr>
          <w:rStyle w:val="StyleUnderline"/>
        </w:rPr>
        <w:t>that must continue for the project to succeed.</w:t>
      </w:r>
      <w:r w:rsidRPr="0070539D">
        <w:rPr>
          <w:sz w:val="16"/>
        </w:rPr>
        <w:t xml:space="preserve"> The proposed lunar base would be the </w:t>
      </w:r>
      <w:r w:rsidRPr="00E45D48">
        <w:rPr>
          <w:rStyle w:val="StyleUnderline"/>
        </w:rPr>
        <w:t>most significant Sino-Russian cooperative venture in space—by a considerable margin</w:t>
      </w:r>
      <w:r w:rsidRPr="0070539D">
        <w:rPr>
          <w:sz w:val="16"/>
        </w:rPr>
        <w:t xml:space="preserve">. </w:t>
      </w:r>
      <w:r w:rsidRPr="00A34483">
        <w:rPr>
          <w:rStyle w:val="Emphasis"/>
          <w:b w:val="0"/>
          <w:bCs/>
          <w:highlight w:val="green"/>
        </w:rPr>
        <w:t>Previous cooperation</w:t>
      </w:r>
      <w:r w:rsidRPr="0070539D">
        <w:rPr>
          <w:rStyle w:val="StyleUnderline"/>
          <w:highlight w:val="green"/>
        </w:rPr>
        <w:t xml:space="preserve"> </w:t>
      </w:r>
      <w:r w:rsidRPr="00E45D48">
        <w:rPr>
          <w:rStyle w:val="StyleUnderline"/>
        </w:rPr>
        <w:t xml:space="preserve">between the two powers has yielded </w:t>
      </w:r>
      <w:r w:rsidRPr="00A34483">
        <w:rPr>
          <w:rStyle w:val="Emphasis"/>
          <w:highlight w:val="green"/>
          <w:bdr w:val="single" w:sz="18" w:space="0" w:color="auto"/>
        </w:rPr>
        <w:t>mixed success</w:t>
      </w:r>
      <w:r w:rsidRPr="00E45D48">
        <w:rPr>
          <w:rStyle w:val="StyleUnderline"/>
        </w:rPr>
        <w:t>.</w:t>
      </w:r>
      <w:r w:rsidRPr="0070539D">
        <w:rPr>
          <w:sz w:val="16"/>
        </w:rPr>
        <w:t xml:space="preserve"> </w:t>
      </w:r>
      <w:r w:rsidRPr="00E45D48">
        <w:rPr>
          <w:rStyle w:val="StyleUnderline"/>
        </w:rPr>
        <w:t>In 1957, the Soviet Union and China signed the New Defense Technical Accord, whereby Moscow provided Beijing with nuclear and missile-related capabilities. Chinese scientists, directed by Mao Zedong, began researching satellites and expected Russian assistance</w:t>
      </w:r>
      <w:r w:rsidRPr="0070539D">
        <w:rPr>
          <w:sz w:val="16"/>
        </w:rPr>
        <w:t xml:space="preserve">. In 1958, the CIA speculated that substantial Russian assistance could allow China to launch a satellite by 1959 or 1960. </w:t>
      </w:r>
      <w:r w:rsidRPr="00E45D48">
        <w:rPr>
          <w:rStyle w:val="StyleUnderline"/>
        </w:rPr>
        <w:t xml:space="preserve">However, </w:t>
      </w:r>
      <w:r w:rsidRPr="00B4042E">
        <w:rPr>
          <w:rStyle w:val="Emphasis"/>
          <w:highlight w:val="green"/>
        </w:rPr>
        <w:t>when Chinese scientists visited</w:t>
      </w:r>
      <w:r w:rsidRPr="00B4042E">
        <w:rPr>
          <w:rStyle w:val="StyleUnderline"/>
          <w:highlight w:val="green"/>
        </w:rPr>
        <w:t xml:space="preserve"> </w:t>
      </w:r>
      <w:r w:rsidRPr="00B4042E">
        <w:rPr>
          <w:rStyle w:val="Emphasis"/>
          <w:highlight w:val="green"/>
        </w:rPr>
        <w:t>Moscow</w:t>
      </w:r>
      <w:r w:rsidRPr="00B4042E">
        <w:rPr>
          <w:rStyle w:val="StyleUnderline"/>
          <w:highlight w:val="green"/>
        </w:rPr>
        <w:t xml:space="preserve"> </w:t>
      </w:r>
      <w:r w:rsidRPr="00E45D48">
        <w:rPr>
          <w:rStyle w:val="StyleUnderline"/>
        </w:rPr>
        <w:t xml:space="preserve">a few months later, </w:t>
      </w:r>
      <w:r w:rsidRPr="00B4042E">
        <w:rPr>
          <w:rStyle w:val="Emphasis"/>
          <w:highlight w:val="green"/>
          <w:bdr w:val="single" w:sz="18" w:space="0" w:color="auto"/>
        </w:rPr>
        <w:t>they were given the cold shoulder</w:t>
      </w:r>
      <w:r w:rsidRPr="00E45D48">
        <w:rPr>
          <w:rStyle w:val="StyleUnderline"/>
        </w:rPr>
        <w:t>: They were not allowed to view satellite designs or launch sites and were advised to give up on satellites</w:t>
      </w:r>
      <w:r w:rsidRPr="0070539D">
        <w:rPr>
          <w:sz w:val="16"/>
        </w:rPr>
        <w:t xml:space="preserve">. By 1960, Soviet advisors left China due to the deepening political fissure between the two leading communist states, ending hopes for space cooperation. Over the succeeding decades, the Soviet Union’s focus was squarely on competition with the United States while China advanced its own indigenous space program. The next period of cooperation was in the mid-1990s, when Russia sold space technology—including designs for the Soyuz capsule—which accelerated China’s development of a manned space program. In 2007, China and Russia signed an agreement for “joint Chinese-Russian exploration of Mars,” culminating in a 2011 launch of a Mars orbiter and landing craft. However, </w:t>
      </w:r>
      <w:r w:rsidRPr="00B4042E">
        <w:rPr>
          <w:sz w:val="16"/>
        </w:rPr>
        <w:t xml:space="preserve">the Russian rocket malfunctioned, causing Russian and Chinese spacecraft to come crashing back down to Earth, an embarrassing conclusion to both countries’ first attempt to reach the red planet. </w:t>
      </w:r>
      <w:r w:rsidRPr="00B4042E">
        <w:rPr>
          <w:rStyle w:val="Emphasis"/>
          <w:b w:val="0"/>
          <w:bCs/>
        </w:rPr>
        <w:t>Building</w:t>
      </w:r>
      <w:r w:rsidRPr="00B4042E">
        <w:rPr>
          <w:rStyle w:val="StyleUnderline"/>
        </w:rPr>
        <w:t xml:space="preserve"> and maintaining </w:t>
      </w:r>
      <w:r w:rsidRPr="00B4042E">
        <w:rPr>
          <w:rStyle w:val="Emphasis"/>
          <w:b w:val="0"/>
          <w:bCs/>
        </w:rPr>
        <w:t>a lunar base would</w:t>
      </w:r>
      <w:r w:rsidRPr="00B4042E">
        <w:rPr>
          <w:rStyle w:val="StyleUnderline"/>
        </w:rPr>
        <w:t xml:space="preserve"> </w:t>
      </w:r>
      <w:r w:rsidRPr="00B4042E">
        <w:rPr>
          <w:rStyle w:val="Emphasis"/>
          <w:b w:val="0"/>
          <w:bCs/>
        </w:rPr>
        <w:t>require massive financial investment</w:t>
      </w:r>
      <w:r w:rsidRPr="00B4042E">
        <w:rPr>
          <w:rStyle w:val="StyleUnderline"/>
        </w:rPr>
        <w:t>, the development of new technologies, and substantial advances in rocket technology by both China and Russia</w:t>
      </w:r>
      <w:r w:rsidRPr="00B4042E">
        <w:rPr>
          <w:sz w:val="16"/>
        </w:rPr>
        <w:t xml:space="preserve">. </w:t>
      </w:r>
      <w:r w:rsidRPr="00B4042E">
        <w:rPr>
          <w:rStyle w:val="StyleUnderline"/>
        </w:rPr>
        <w:t xml:space="preserve">There is </w:t>
      </w:r>
      <w:r w:rsidRPr="00B4042E">
        <w:rPr>
          <w:rStyle w:val="Emphasis"/>
          <w:bdr w:val="single" w:sz="18" w:space="0" w:color="auto"/>
        </w:rPr>
        <w:t>no public budget</w:t>
      </w:r>
      <w:r w:rsidRPr="00B4042E">
        <w:rPr>
          <w:rStyle w:val="StyleUnderline"/>
        </w:rPr>
        <w:t xml:space="preserve"> for the project, but it would surely require tens of billions of dollars. For comparison, NASA estimates that the Artemis program will cost $86 billion by 2025</w:t>
      </w:r>
      <w:r w:rsidRPr="00B4042E">
        <w:rPr>
          <w:sz w:val="16"/>
        </w:rPr>
        <w:t xml:space="preserve">. </w:t>
      </w:r>
      <w:r w:rsidRPr="00B4042E">
        <w:rPr>
          <w:rStyle w:val="Emphasis"/>
          <w:b w:val="0"/>
          <w:bCs/>
        </w:rPr>
        <w:t>Russia’s space program</w:t>
      </w:r>
      <w:r w:rsidRPr="00B4042E">
        <w:rPr>
          <w:rStyle w:val="StyleUnderline"/>
        </w:rPr>
        <w:t xml:space="preserve"> is severely </w:t>
      </w:r>
      <w:r w:rsidRPr="00B4042E">
        <w:rPr>
          <w:rStyle w:val="Emphasis"/>
          <w:b w:val="0"/>
          <w:bCs/>
        </w:rPr>
        <w:t>cash-strapped</w:t>
      </w:r>
      <w:r w:rsidRPr="00B4042E">
        <w:rPr>
          <w:rStyle w:val="StyleUnderline"/>
        </w:rPr>
        <w:t xml:space="preserve"> and has seen it’s budget fall 18 percent since 2014, with deeper cuts planned over the next three years. Funding difficulties have undermined Russian space priorities such as their flagship post-Soviet rocket, the Angara, which is already 16 years behind schedule</w:t>
      </w:r>
      <w:r w:rsidRPr="00B4042E">
        <w:rPr>
          <w:sz w:val="16"/>
        </w:rPr>
        <w:t xml:space="preserve">. China’s space program is better resourced—second only to the United States’ among national initiatives—and would probably finance most of the joint project, as Russian commentators have gleefully noted. </w:t>
      </w:r>
      <w:r w:rsidRPr="00B4042E">
        <w:rPr>
          <w:rStyle w:val="StyleUnderline"/>
        </w:rPr>
        <w:t xml:space="preserve">But </w:t>
      </w:r>
      <w:r w:rsidRPr="00B4042E">
        <w:rPr>
          <w:rStyle w:val="Emphasis"/>
          <w:b w:val="0"/>
          <w:bCs/>
        </w:rPr>
        <w:t>Beijing</w:t>
      </w:r>
      <w:r w:rsidRPr="00B4042E">
        <w:rPr>
          <w:rStyle w:val="StyleUnderline"/>
        </w:rPr>
        <w:t xml:space="preserve"> </w:t>
      </w:r>
      <w:r w:rsidRPr="00B4042E">
        <w:rPr>
          <w:rStyle w:val="Emphasis"/>
          <w:b w:val="0"/>
          <w:bCs/>
        </w:rPr>
        <w:t>may prefer to finance other ongoing initiatives</w:t>
      </w:r>
      <w:r w:rsidRPr="00B4042E">
        <w:rPr>
          <w:rStyle w:val="StyleUnderline"/>
        </w:rPr>
        <w:t xml:space="preserve"> such as the Tiangong space station and its own high-profile Mars and lunar missions; similarly, Russia may allocate its limited resources toward a planned multibillion-dollar space station</w:t>
      </w:r>
      <w:r w:rsidRPr="00B4042E">
        <w:rPr>
          <w:sz w:val="16"/>
        </w:rPr>
        <w:t xml:space="preserve">. The lunar station plan would require both countries to develop new advanced modules. Extrapolating from the proposed diagram and Chinese academic writing on the subject, the project would require the development of space nuclear power, tunneling rovers, swarms of small autonomous robots, long-range communications systems, moon-based telescopes, resource extraction capabilities, and—if it is to support humans—a whole host of habitation technologies. These are ambitious capabilities for two countries that have only ever landed rovers on the moon. This plan would also require China and Russia to successfully field new heavy-lift rockets in the early 2030s. China plans to use the Long March 9, which has been under development since 2011. China aims to have the system ready by 2030, leaving little margin for delays. </w:t>
      </w:r>
      <w:r w:rsidRPr="00B4042E">
        <w:rPr>
          <w:rStyle w:val="StyleUnderline"/>
        </w:rPr>
        <w:t>A bigger issue is Russia’s heavy-lift rocket. The project’s road map depicts a Russian Angara-class rocket that appears to be ar</w:t>
      </w:r>
      <w:r w:rsidRPr="00E45D48">
        <w:rPr>
          <w:rStyle w:val="StyleUnderline"/>
        </w:rPr>
        <w:t>ound 300 feet tall. No such rocket exists</w:t>
      </w:r>
      <w:r w:rsidRPr="0070539D">
        <w:rPr>
          <w:sz w:val="16"/>
        </w:rPr>
        <w:t xml:space="preserve">. In fact, the rocket seems to be a recycled and rescaled diagram of a long-discarded Angara rocket configuration. This suggests that either a new heavy-lift rocket will be constructed within the struggling Angara program or the diagram is a misleading placeholder for another developmental rocket. </w:t>
      </w:r>
      <w:r w:rsidRPr="00E45D48">
        <w:rPr>
          <w:rStyle w:val="StyleUnderline"/>
        </w:rPr>
        <w:t xml:space="preserve">Neither scenario inspires confidence. In any joint project, the </w:t>
      </w:r>
      <w:r w:rsidRPr="00A34483">
        <w:rPr>
          <w:rStyle w:val="Emphasis"/>
          <w:b w:val="0"/>
          <w:bCs/>
          <w:highlight w:val="green"/>
        </w:rPr>
        <w:t>most important determinant</w:t>
      </w:r>
      <w:r w:rsidRPr="0070539D">
        <w:rPr>
          <w:rStyle w:val="StyleUnderline"/>
          <w:highlight w:val="green"/>
        </w:rPr>
        <w:t xml:space="preserve"> </w:t>
      </w:r>
      <w:r w:rsidRPr="00E45D48">
        <w:rPr>
          <w:rStyle w:val="StyleUnderline"/>
        </w:rPr>
        <w:t xml:space="preserve">of success is the </w:t>
      </w:r>
      <w:r w:rsidRPr="00A34483">
        <w:rPr>
          <w:rStyle w:val="Emphasis"/>
          <w:b w:val="0"/>
          <w:bCs/>
          <w:highlight w:val="green"/>
        </w:rPr>
        <w:t>political will</w:t>
      </w:r>
      <w:r w:rsidRPr="0070539D">
        <w:rPr>
          <w:rStyle w:val="Emphasis"/>
          <w:highlight w:val="green"/>
        </w:rPr>
        <w:t xml:space="preserve"> </w:t>
      </w:r>
      <w:r w:rsidRPr="00E45D48">
        <w:rPr>
          <w:rStyle w:val="StyleUnderline"/>
        </w:rPr>
        <w:t xml:space="preserve">of both parties, which could be </w:t>
      </w:r>
      <w:r w:rsidRPr="00A34483">
        <w:rPr>
          <w:rStyle w:val="Emphasis"/>
          <w:b w:val="0"/>
          <w:bCs/>
          <w:highlight w:val="green"/>
        </w:rPr>
        <w:t>undermined in three</w:t>
      </w:r>
      <w:r w:rsidRPr="0070539D">
        <w:rPr>
          <w:rStyle w:val="Emphasis"/>
          <w:highlight w:val="green"/>
        </w:rPr>
        <w:t xml:space="preserve"> </w:t>
      </w:r>
      <w:r w:rsidRPr="00E45D48">
        <w:rPr>
          <w:rStyle w:val="StyleUnderline"/>
        </w:rPr>
        <w:t xml:space="preserve">main </w:t>
      </w:r>
      <w:r w:rsidRPr="00A34483">
        <w:rPr>
          <w:rStyle w:val="Emphasis"/>
          <w:b w:val="0"/>
          <w:bCs/>
          <w:highlight w:val="green"/>
        </w:rPr>
        <w:t>ways</w:t>
      </w:r>
      <w:r w:rsidRPr="0070539D">
        <w:rPr>
          <w:sz w:val="16"/>
        </w:rPr>
        <w:t xml:space="preserve">. </w:t>
      </w:r>
      <w:r w:rsidRPr="00E45D48">
        <w:rPr>
          <w:rStyle w:val="StyleUnderline"/>
        </w:rPr>
        <w:t xml:space="preserve">The first is the </w:t>
      </w:r>
      <w:r w:rsidRPr="00A34483">
        <w:rPr>
          <w:rStyle w:val="Emphasis"/>
          <w:b w:val="0"/>
          <w:bCs/>
          <w:highlight w:val="green"/>
        </w:rPr>
        <w:t>domestic political situation</w:t>
      </w:r>
      <w:r w:rsidRPr="0070539D">
        <w:rPr>
          <w:rStyle w:val="StyleUnderline"/>
          <w:highlight w:val="green"/>
        </w:rPr>
        <w:t xml:space="preserve"> </w:t>
      </w:r>
      <w:r w:rsidRPr="00E45D48">
        <w:rPr>
          <w:rStyle w:val="StyleUnderline"/>
        </w:rPr>
        <w:t>in each country: Will other priorities take precedent over a joint lunar base and prompt either party to miss timelines or suspend participation, particularly since both countries will probably experience leadership changes over the decadeslong project?</w:t>
      </w:r>
      <w:r w:rsidRPr="0070539D">
        <w:rPr>
          <w:sz w:val="16"/>
        </w:rPr>
        <w:t xml:space="preserve"> </w:t>
      </w:r>
      <w:r w:rsidRPr="00E45D48">
        <w:rPr>
          <w:rStyle w:val="StyleUnderline"/>
        </w:rPr>
        <w:t xml:space="preserve">The second consideration is the </w:t>
      </w:r>
      <w:r w:rsidRPr="00A34483">
        <w:rPr>
          <w:rStyle w:val="Emphasis"/>
          <w:b w:val="0"/>
          <w:bCs/>
          <w:highlight w:val="green"/>
        </w:rPr>
        <w:t>power dynamic</w:t>
      </w:r>
      <w:r w:rsidRPr="0070539D">
        <w:rPr>
          <w:rStyle w:val="StyleUnderline"/>
          <w:highlight w:val="green"/>
        </w:rPr>
        <w:t xml:space="preserve"> </w:t>
      </w:r>
      <w:r w:rsidRPr="00E45D48">
        <w:rPr>
          <w:rStyle w:val="StyleUnderline"/>
        </w:rPr>
        <w:t>between Beijing and Moscow, and how it evolves over the project’s duration of more than 20 years</w:t>
      </w:r>
      <w:r w:rsidRPr="0070539D">
        <w:rPr>
          <w:sz w:val="16"/>
        </w:rPr>
        <w:t xml:space="preserve">. It is no secret that Beijing is the senior party in project, has a better resourced space program, and is advancing at a faster rate. China had been discussing this lunar base since 2016 before inviting Russia to participate. </w:t>
      </w:r>
      <w:r w:rsidRPr="00A34483">
        <w:rPr>
          <w:rStyle w:val="Emphasis"/>
          <w:b w:val="0"/>
          <w:bCs/>
          <w:highlight w:val="green"/>
        </w:rPr>
        <w:t>Will China tolerate Russian partnership if Moscow’s</w:t>
      </w:r>
      <w:r w:rsidRPr="00A34483">
        <w:rPr>
          <w:rStyle w:val="StyleUnderline"/>
          <w:highlight w:val="green"/>
        </w:rPr>
        <w:t xml:space="preserve"> </w:t>
      </w:r>
      <w:r w:rsidRPr="00A34483">
        <w:rPr>
          <w:rStyle w:val="Emphasis"/>
          <w:b w:val="0"/>
          <w:bCs/>
          <w:highlight w:val="green"/>
        </w:rPr>
        <w:t>tasks are persistently delayed</w:t>
      </w:r>
      <w:r w:rsidRPr="00E45D48">
        <w:rPr>
          <w:rStyle w:val="StyleUnderline"/>
        </w:rPr>
        <w:t>?</w:t>
      </w:r>
      <w:r w:rsidRPr="0070539D">
        <w:rPr>
          <w:sz w:val="16"/>
        </w:rPr>
        <w:t xml:space="preserve"> </w:t>
      </w:r>
      <w:r w:rsidRPr="00E45D48">
        <w:rPr>
          <w:rStyle w:val="StyleUnderline"/>
        </w:rPr>
        <w:t xml:space="preserve">In an ominous start, </w:t>
      </w:r>
      <w:r w:rsidRPr="00A34483">
        <w:rPr>
          <w:rStyle w:val="Emphasis"/>
          <w:b w:val="0"/>
          <w:bCs/>
          <w:highlight w:val="green"/>
        </w:rPr>
        <w:t>Russia’s first contribution</w:t>
      </w:r>
      <w:r w:rsidRPr="00E45D48">
        <w:rPr>
          <w:rStyle w:val="StyleUnderline"/>
        </w:rPr>
        <w:t xml:space="preserve">, the Luna-25 mission, has encountered “problems” and has been </w:t>
      </w:r>
      <w:r w:rsidRPr="0070539D">
        <w:rPr>
          <w:rStyle w:val="Emphasis"/>
          <w:highlight w:val="green"/>
          <w:bdr w:val="single" w:sz="18" w:space="0" w:color="auto"/>
        </w:rPr>
        <w:t>delayed seven months</w:t>
      </w:r>
      <w:r w:rsidRPr="0070539D">
        <w:rPr>
          <w:sz w:val="16"/>
        </w:rPr>
        <w:t xml:space="preserve">. On the flip side, will Russia—with its proud history of space exploration—tolerate playing second fiddle to the Chinese upstarts? </w:t>
      </w:r>
      <w:r w:rsidRPr="00E45D48">
        <w:rPr>
          <w:rStyle w:val="StyleUnderline"/>
        </w:rPr>
        <w:t xml:space="preserve">The </w:t>
      </w:r>
      <w:r w:rsidRPr="00B4042E">
        <w:rPr>
          <w:rStyle w:val="Emphasis"/>
          <w:highlight w:val="green"/>
        </w:rPr>
        <w:t>third variable is whether both Russia and China will continue to view the United States as their primary geopolitical competitor in the coming decades</w:t>
      </w:r>
      <w:r w:rsidRPr="00E45D48">
        <w:rPr>
          <w:rStyle w:val="StyleUnderline"/>
        </w:rPr>
        <w:t>. Mutual opposition to perceived U.S. space dominance has been the primary driver of cooperation between Moscow and Beijing.</w:t>
      </w:r>
      <w:r w:rsidRPr="0070539D">
        <w:rPr>
          <w:sz w:val="16"/>
        </w:rPr>
        <w:t xml:space="preserve"> </w:t>
      </w:r>
      <w:r w:rsidRPr="00B4042E">
        <w:rPr>
          <w:rStyle w:val="Emphasis"/>
          <w:highlight w:val="green"/>
        </w:rPr>
        <w:t>Forecasting power dynamics</w:t>
      </w:r>
      <w:r w:rsidRPr="00B4042E">
        <w:rPr>
          <w:sz w:val="16"/>
          <w:highlight w:val="green"/>
        </w:rPr>
        <w:t xml:space="preserve"> </w:t>
      </w:r>
      <w:r w:rsidRPr="0070539D">
        <w:rPr>
          <w:sz w:val="16"/>
        </w:rPr>
        <w:t xml:space="preserve">between great powers over a 20-year timeframe </w:t>
      </w:r>
      <w:r w:rsidRPr="00B4042E">
        <w:rPr>
          <w:rStyle w:val="Emphasis"/>
          <w:highlight w:val="green"/>
        </w:rPr>
        <w:t>is</w:t>
      </w:r>
      <w:r w:rsidRPr="00B4042E">
        <w:rPr>
          <w:sz w:val="16"/>
          <w:highlight w:val="green"/>
        </w:rPr>
        <w:t xml:space="preserve"> </w:t>
      </w:r>
      <w:r w:rsidRPr="0070539D">
        <w:rPr>
          <w:sz w:val="16"/>
        </w:rPr>
        <w:t xml:space="preserve">an </w:t>
      </w:r>
      <w:r w:rsidRPr="00B4042E">
        <w:rPr>
          <w:rStyle w:val="Emphasis"/>
          <w:highlight w:val="green"/>
        </w:rPr>
        <w:t>incredibly difficult</w:t>
      </w:r>
      <w:r w:rsidRPr="0070539D">
        <w:rPr>
          <w:sz w:val="16"/>
        </w:rPr>
        <w:t xml:space="preserve">—perhaps futile—effort, but one cannot simply assume stasis. China and Russia are quick to promote their ambitious joint lunar project to the world, saying it will “benefit all mankind.” </w:t>
      </w:r>
      <w:r w:rsidRPr="00E45D48">
        <w:rPr>
          <w:rStyle w:val="StyleUnderline"/>
        </w:rPr>
        <w:t xml:space="preserve">But the plan faces </w:t>
      </w:r>
      <w:r w:rsidRPr="00A34483">
        <w:rPr>
          <w:rStyle w:val="Emphasis"/>
          <w:b w:val="0"/>
          <w:bCs/>
          <w:highlight w:val="green"/>
        </w:rPr>
        <w:t>substantial</w:t>
      </w:r>
      <w:r w:rsidRPr="0070539D">
        <w:rPr>
          <w:sz w:val="16"/>
        </w:rPr>
        <w:t xml:space="preserve">, though not insurmountable, </w:t>
      </w:r>
      <w:r w:rsidRPr="00A34483">
        <w:rPr>
          <w:rStyle w:val="Emphasis"/>
          <w:b w:val="0"/>
          <w:bCs/>
          <w:highlight w:val="green"/>
        </w:rPr>
        <w:t>challenges</w:t>
      </w:r>
      <w:r w:rsidRPr="0070539D">
        <w:rPr>
          <w:sz w:val="16"/>
        </w:rPr>
        <w:t xml:space="preserve">, </w:t>
      </w:r>
      <w:r w:rsidRPr="0070539D">
        <w:rPr>
          <w:rStyle w:val="Emphasis"/>
        </w:rPr>
        <w:t>judging from the lackluster history of Sino-Russian space cooperation, financial and technical barriers, and the delicate political balance that the project requires</w:t>
      </w:r>
      <w:r w:rsidRPr="0070539D">
        <w:rPr>
          <w:sz w:val="16"/>
        </w:rPr>
        <w:t xml:space="preserve">. Other governments eyeing </w:t>
      </w:r>
      <w:r w:rsidRPr="00E45D48">
        <w:rPr>
          <w:rStyle w:val="StyleUnderline"/>
        </w:rPr>
        <w:t>the Sino-Russian moon base as a competitive alternative to the Artemis program would do well to look again at the proposal’s viability and practical value.</w:t>
      </w:r>
    </w:p>
    <w:p w14:paraId="3B9E3F05" w14:textId="77777777" w:rsidR="00DB504B" w:rsidRPr="00F76880" w:rsidRDefault="00DB504B" w:rsidP="00DB504B">
      <w:r>
        <w:t xml:space="preserve"> </w:t>
      </w:r>
    </w:p>
    <w:p w14:paraId="40E485A6" w14:textId="77777777" w:rsidR="00DB504B" w:rsidRDefault="00DB504B" w:rsidP="00DB504B">
      <w:pPr>
        <w:pStyle w:val="Heading4"/>
        <w:rPr>
          <w:u w:val="single"/>
        </w:rPr>
      </w:pPr>
      <w:r>
        <w:t xml:space="preserve">No space war – it’s </w:t>
      </w:r>
      <w:r w:rsidRPr="0054154A">
        <w:rPr>
          <w:u w:val="single"/>
        </w:rPr>
        <w:t>hype</w:t>
      </w:r>
      <w:r>
        <w:t xml:space="preserve"> and </w:t>
      </w:r>
      <w:r w:rsidRPr="0054154A">
        <w:rPr>
          <w:u w:val="single"/>
        </w:rPr>
        <w:t>systems are redundant</w:t>
      </w:r>
    </w:p>
    <w:p w14:paraId="19E7FB30" w14:textId="77777777" w:rsidR="00DB504B" w:rsidRPr="000600AC" w:rsidRDefault="00DB504B" w:rsidP="00DB504B">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szCs w:val="24"/>
        </w:rPr>
        <w:t>]</w:t>
      </w:r>
    </w:p>
    <w:p w14:paraId="739C17A8" w14:textId="77777777" w:rsidR="00DB504B" w:rsidRPr="004D120B" w:rsidRDefault="00DB504B" w:rsidP="00DB504B">
      <w:pPr>
        <w:rPr>
          <w:sz w:val="16"/>
        </w:rPr>
      </w:pPr>
      <w:r w:rsidRPr="004D120B">
        <w:rPr>
          <w:sz w:val="16"/>
        </w:rPr>
        <w:t xml:space="preserve">In the last two years, </w:t>
      </w:r>
      <w:r w:rsidRPr="00A53BF8">
        <w:rPr>
          <w:highlight w:val="green"/>
          <w:u w:val="single"/>
        </w:rPr>
        <w:t>we’ve seen</w:t>
      </w:r>
      <w:r w:rsidRPr="004D120B">
        <w:rPr>
          <w:sz w:val="16"/>
        </w:rPr>
        <w:t xml:space="preserve"> rising </w:t>
      </w:r>
      <w:r w:rsidRPr="00A53BF8">
        <w:rPr>
          <w:rStyle w:val="Emphasis"/>
          <w:highlight w:val="green"/>
        </w:rPr>
        <w:t>hysteria</w:t>
      </w:r>
      <w:r w:rsidRPr="00A53BF8">
        <w:rPr>
          <w:sz w:val="16"/>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A53BF8">
        <w:rPr>
          <w:highlight w:val="green"/>
          <w:u w:val="single"/>
        </w:rPr>
        <w:t>and</w:t>
      </w:r>
      <w:r w:rsidRPr="004D120B">
        <w:rPr>
          <w:sz w:val="16"/>
        </w:rPr>
        <w:t xml:space="preserve"> </w:t>
      </w:r>
      <w:r w:rsidRPr="004D120B">
        <w:rPr>
          <w:rStyle w:val="Emphasis"/>
        </w:rPr>
        <w:t xml:space="preserve">credulous </w:t>
      </w:r>
      <w:r w:rsidRPr="00A53BF8">
        <w:rPr>
          <w:rStyle w:val="Emphasis"/>
          <w:highlight w:val="green"/>
        </w:rPr>
        <w:t>press</w:t>
      </w:r>
      <w:r w:rsidRPr="004D120B">
        <w:rPr>
          <w:sz w:val="16"/>
        </w:rPr>
        <w:t xml:space="preserve">. </w:t>
      </w:r>
      <w:r w:rsidRPr="00A53BF8">
        <w:rPr>
          <w:highlight w:val="green"/>
          <w:u w:val="single"/>
        </w:rPr>
        <w:t>This</w:t>
      </w:r>
      <w:r w:rsidRPr="004D120B">
        <w:rPr>
          <w:u w:val="single"/>
        </w:rPr>
        <w:t xml:space="preserve"> reporting</w:t>
      </w:r>
      <w:r w:rsidRPr="004D120B">
        <w:rPr>
          <w:sz w:val="16"/>
        </w:rPr>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sz w:val="16"/>
          <w:highlight w:val="green"/>
        </w:rPr>
        <w:t xml:space="preserve"> </w:t>
      </w:r>
      <w:r w:rsidRPr="00A53BF8">
        <w:rPr>
          <w:highlight w:val="green"/>
          <w:u w:val="single"/>
        </w:rPr>
        <w:t>over</w:t>
      </w:r>
      <w:r w:rsidRPr="004D120B">
        <w:rPr>
          <w:sz w:val="16"/>
        </w:rPr>
        <w:t xml:space="preserve"> whether we really need expensive systems. It could also become a self-fulfilling prophecy. The irony is that nothing makes </w:t>
      </w:r>
      <w:r w:rsidRPr="00A53BF8">
        <w:rPr>
          <w:highlight w:val="green"/>
          <w:u w:val="single"/>
        </w:rPr>
        <w:t>the</w:t>
      </w:r>
      <w:r w:rsidRPr="004D120B">
        <w:rPr>
          <w:sz w:val="16"/>
        </w:rPr>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rPr>
          <w:sz w:val="16"/>
        </w:rPr>
        <w:t xml:space="preserve"> more likely than fearmongering over the threat of war in space.</w:t>
      </w:r>
    </w:p>
    <w:p w14:paraId="46448337" w14:textId="77777777" w:rsidR="00DB504B" w:rsidRPr="004D120B" w:rsidRDefault="00DB504B" w:rsidP="00DB504B">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4D6AA022" w14:textId="77777777" w:rsidR="00DB504B" w:rsidRPr="004D120B" w:rsidRDefault="00DB504B" w:rsidP="00DB504B">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0E8E1950" w14:textId="77777777" w:rsidR="00DB504B" w:rsidRPr="004D120B" w:rsidRDefault="00DB504B" w:rsidP="00DB504B">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7C6DC72F" w14:textId="77777777" w:rsidR="00DB504B" w:rsidRPr="004D120B" w:rsidRDefault="00DB504B" w:rsidP="00DB504B">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1A7F4DF6" w14:textId="77777777" w:rsidR="00DB504B" w:rsidRPr="004D120B" w:rsidRDefault="00DB504B" w:rsidP="00DB504B">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rPr>
          <w:sz w:val="16"/>
        </w:rPr>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rPr>
          <w:sz w:val="16"/>
        </w:rPr>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rPr>
          <w:sz w:val="16"/>
        </w:rPr>
        <w:t xml:space="preserve"> even </w:t>
      </w:r>
      <w:r w:rsidRPr="00A53BF8">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20DEA1D2" w14:textId="77777777" w:rsidR="00DB504B" w:rsidRPr="004D120B" w:rsidRDefault="00DB504B" w:rsidP="00DB504B">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17F2CBC2" w14:textId="77777777" w:rsidR="00DB504B" w:rsidRPr="004D120B" w:rsidRDefault="00DB504B" w:rsidP="00DB504B">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587F9C7B" w14:textId="77777777" w:rsidR="00DB504B" w:rsidRPr="004D120B" w:rsidRDefault="00DB504B" w:rsidP="00DB504B">
      <w:pPr>
        <w:rPr>
          <w:sz w:val="16"/>
        </w:rPr>
      </w:pPr>
      <w:r w:rsidRPr="004D120B">
        <w:rPr>
          <w:sz w:val="16"/>
        </w:rPr>
        <w:t>The Reality</w:t>
      </w:r>
    </w:p>
    <w:p w14:paraId="32A2EDB5" w14:textId="77777777" w:rsidR="00DB504B" w:rsidRPr="004D120B" w:rsidRDefault="00DB504B" w:rsidP="00DB504B">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2F85F61F" w14:textId="77777777" w:rsidR="00DB504B" w:rsidRPr="004D120B" w:rsidRDefault="00DB504B" w:rsidP="00DB504B">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413FD409" w14:textId="77777777" w:rsidR="00DB504B" w:rsidRPr="004D120B" w:rsidRDefault="00DB504B" w:rsidP="00DB504B">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48B62FC4" w14:textId="77777777" w:rsidR="00DB504B" w:rsidRPr="004D120B" w:rsidRDefault="00DB504B" w:rsidP="00DB504B">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10534B85" w14:textId="77777777" w:rsidR="00DB504B" w:rsidRPr="004D120B" w:rsidRDefault="00DB504B" w:rsidP="00DB504B">
      <w:pPr>
        <w:rPr>
          <w:sz w:val="16"/>
        </w:rPr>
      </w:pPr>
      <w:r w:rsidRPr="004D120B">
        <w:rPr>
          <w:sz w:val="16"/>
        </w:rPr>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A53BF8">
        <w:rPr>
          <w:rStyle w:val="Emphasis"/>
          <w:highlight w:val="green"/>
        </w:rPr>
        <w:t>sat</w:t>
      </w:r>
      <w:r w:rsidRPr="004D120B">
        <w:rPr>
          <w:sz w:val="16"/>
        </w:rPr>
        <w:t>ellite</w:t>
      </w:r>
      <w:r w:rsidRPr="00A53BF8">
        <w:rPr>
          <w:rStyle w:val="Emphasis"/>
          <w:highlight w:val="green"/>
        </w:rPr>
        <w:t>s</w:t>
      </w:r>
      <w:r w:rsidRPr="004D120B">
        <w:rPr>
          <w:sz w:val="16"/>
        </w:rPr>
        <w:t xml:space="preserve">, </w:t>
      </w:r>
      <w:r w:rsidRPr="00A53BF8">
        <w:rPr>
          <w:highlight w:val="green"/>
          <w:u w:val="single"/>
        </w:rPr>
        <w:t xml:space="preserve">have </w:t>
      </w:r>
      <w:r w:rsidRPr="00A53BF8">
        <w:rPr>
          <w:rStyle w:val="Emphasis"/>
          <w:highlight w:val="green"/>
        </w:rPr>
        <w:t>capabilities to maneuver</w:t>
      </w:r>
      <w:r w:rsidRPr="004D120B">
        <w:rPr>
          <w:sz w:val="16"/>
        </w:rPr>
        <w:t xml:space="preserve">. </w:t>
      </w:r>
      <w:r w:rsidRPr="00A53BF8">
        <w:rPr>
          <w:highlight w:val="green"/>
          <w:u w:val="single"/>
        </w:rPr>
        <w:t xml:space="preserve">Many are </w:t>
      </w:r>
      <w:r w:rsidRPr="00A53BF8">
        <w:rPr>
          <w:rStyle w:val="Emphasis"/>
          <w:highlight w:val="green"/>
        </w:rPr>
        <w:t>hardened</w:t>
      </w:r>
      <w:r w:rsidRPr="00A53BF8">
        <w:rPr>
          <w:sz w:val="16"/>
          <w:highlight w:val="green"/>
        </w:rPr>
        <w:t xml:space="preserve"> </w:t>
      </w:r>
      <w:r w:rsidRPr="00A53BF8">
        <w:rPr>
          <w:highlight w:val="green"/>
          <w:u w:val="single"/>
        </w:rPr>
        <w:t xml:space="preserve">against </w:t>
      </w:r>
      <w:r w:rsidRPr="00A53BF8">
        <w:rPr>
          <w:rStyle w:val="Emphasis"/>
          <w:highlight w:val="green"/>
        </w:rPr>
        <w:t>e</w:t>
      </w:r>
      <w:r w:rsidRPr="004D120B">
        <w:rPr>
          <w:u w:val="single"/>
        </w:rPr>
        <w:t>lectro-</w:t>
      </w:r>
      <w:r w:rsidRPr="00A53BF8">
        <w:rPr>
          <w:rStyle w:val="Emphasis"/>
          <w:highlight w:val="green"/>
        </w:rPr>
        <w:t>m</w:t>
      </w:r>
      <w:r w:rsidRPr="004D120B">
        <w:rPr>
          <w:u w:val="single"/>
        </w:rPr>
        <w:t xml:space="preserve">agnetic </w:t>
      </w:r>
      <w:r w:rsidRPr="00A53BF8">
        <w:rPr>
          <w:rStyle w:val="Emphasis"/>
          <w:highlight w:val="green"/>
        </w:rPr>
        <w:t>p</w:t>
      </w:r>
      <w:r w:rsidRPr="004D120B">
        <w:rPr>
          <w:u w:val="single"/>
        </w:rPr>
        <w:t>ulse</w:t>
      </w:r>
      <w:r w:rsidRPr="004D120B">
        <w:rPr>
          <w:sz w:val="16"/>
        </w:rPr>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flares and lasers</w:t>
      </w:r>
      <w:r w:rsidRPr="00A53BF8">
        <w:rPr>
          <w:highlight w:val="green"/>
          <w:u w:val="single"/>
        </w:rPr>
        <w:t>, and</w:t>
      </w:r>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rPr>
          <w:sz w:val="16"/>
        </w:rPr>
        <w:t>.</w:t>
      </w:r>
    </w:p>
    <w:p w14:paraId="6684F492" w14:textId="77777777" w:rsidR="00DB504B" w:rsidRPr="004D120B" w:rsidRDefault="00DB504B" w:rsidP="00DB504B">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5A77B47" w14:textId="77777777" w:rsidR="00DB504B" w:rsidRPr="004D120B" w:rsidRDefault="00DB504B" w:rsidP="00DB504B">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55311E65" w14:textId="77777777" w:rsidR="00DB504B" w:rsidRDefault="00DB504B" w:rsidP="00DB504B">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rPr>
          <w:sz w:val="16"/>
        </w:rPr>
        <w:t xml:space="preserve"> potential </w:t>
      </w:r>
      <w:r w:rsidRPr="00A53BF8">
        <w:rPr>
          <w:rStyle w:val="Emphasis"/>
          <w:highlight w:val="green"/>
        </w:rPr>
        <w:t>adversary</w:t>
      </w:r>
      <w:r w:rsidRPr="00A53BF8">
        <w:rPr>
          <w:sz w:val="16"/>
          <w:highlight w:val="green"/>
        </w:rPr>
        <w:t xml:space="preserve"> </w:t>
      </w:r>
      <w:r w:rsidRPr="00A53BF8">
        <w:rPr>
          <w:highlight w:val="green"/>
          <w:u w:val="single"/>
        </w:rPr>
        <w:t>has</w:t>
      </w:r>
      <w:r w:rsidRPr="004D120B">
        <w:rPr>
          <w:sz w:val="16"/>
        </w:rPr>
        <w:t xml:space="preserve"> such </w:t>
      </w:r>
      <w:r w:rsidRPr="00A53BF8">
        <w:rPr>
          <w:highlight w:val="green"/>
          <w:u w:val="single"/>
        </w:rPr>
        <w:t>capabilities</w:t>
      </w:r>
      <w:r w:rsidRPr="00A53BF8">
        <w:rPr>
          <w:sz w:val="16"/>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rPr>
          <w:sz w:val="16"/>
        </w:rPr>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rPr>
          <w:sz w:val="16"/>
        </w:rPr>
        <w:t>.</w:t>
      </w:r>
    </w:p>
    <w:p w14:paraId="5867ED18" w14:textId="77777777" w:rsidR="00DB504B" w:rsidRPr="00F35F0D" w:rsidRDefault="00DB504B" w:rsidP="00DB504B">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25FF9AD8" w14:textId="77777777" w:rsidR="00DB504B" w:rsidRPr="00F35F0D" w:rsidRDefault="00DB504B" w:rsidP="00DB504B">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59E4243D" w14:textId="77777777" w:rsidR="00DB504B" w:rsidRDefault="00DB504B" w:rsidP="00DB504B">
      <w:pPr>
        <w:rPr>
          <w:sz w:val="16"/>
        </w:rPr>
      </w:pPr>
      <w:r w:rsidRPr="00F35F0D">
        <w:rPr>
          <w:sz w:val="16"/>
        </w:rPr>
        <w:t xml:space="preserve">But </w:t>
      </w:r>
      <w:r w:rsidRPr="00A53BF8">
        <w:rPr>
          <w:highlight w:val="green"/>
          <w:u w:val="single"/>
        </w:rPr>
        <w:t xml:space="preserve">while there </w:t>
      </w:r>
      <w:r w:rsidRPr="00A53BF8">
        <w:rPr>
          <w:rStyle w:val="Emphasis"/>
          <w:highlight w:val="green"/>
        </w:rPr>
        <w:t>may</w:t>
      </w:r>
      <w:r w:rsidRPr="00A53BF8">
        <w:rPr>
          <w:highlight w:val="green"/>
          <w:u w:val="single"/>
        </w:rPr>
        <w:t xml:space="preserve"> be </w:t>
      </w:r>
      <w:r w:rsidRPr="00A53BF8">
        <w:rPr>
          <w:rStyle w:val="Emphasis"/>
          <w:highlight w:val="green"/>
        </w:rPr>
        <w:t>clashes in space</w:t>
      </w:r>
      <w:r w:rsidRPr="00F35F0D">
        <w:rPr>
          <w:sz w:val="16"/>
        </w:rPr>
        <w:t xml:space="preserve">, </w:t>
      </w:r>
      <w:r w:rsidRPr="00F35F0D">
        <w:rPr>
          <w:u w:val="single"/>
        </w:rPr>
        <w:t xml:space="preserve">the </w:t>
      </w:r>
      <w:r w:rsidRPr="00A53BF8">
        <w:rPr>
          <w:rStyle w:val="Emphasis"/>
          <w:highlight w:val="green"/>
        </w:rPr>
        <w:t>actual source</w:t>
      </w:r>
      <w:r w:rsidRPr="00A53BF8">
        <w:rPr>
          <w:highlight w:val="green"/>
          <w:u w:val="single"/>
        </w:rPr>
        <w:t xml:space="preserve"> of any </w:t>
      </w:r>
      <w:r w:rsidRPr="00A53BF8">
        <w:rPr>
          <w:rStyle w:val="Emphasis"/>
          <w:highlight w:val="green"/>
        </w:rPr>
        <w:t>Sino-American conflict</w:t>
      </w:r>
      <w:r w:rsidRPr="00A53BF8">
        <w:rPr>
          <w:highlight w:val="green"/>
          <w:u w:val="single"/>
        </w:rPr>
        <w:t xml:space="preserve"> will remain </w:t>
      </w:r>
      <w:r w:rsidRPr="00A53BF8">
        <w:rPr>
          <w:rStyle w:val="Emphasis"/>
          <w:highlight w:val="green"/>
        </w:rPr>
        <w:t>earthbound</w:t>
      </w:r>
      <w:r w:rsidRPr="00F35F0D">
        <w:rPr>
          <w:sz w:val="16"/>
        </w:rPr>
        <w:t xml:space="preserve">, </w:t>
      </w:r>
      <w:r w:rsidRPr="00A53BF8">
        <w:rPr>
          <w:highlight w:val="green"/>
          <w:u w:val="single"/>
        </w:rPr>
        <w:t>most likely</w:t>
      </w:r>
      <w:r w:rsidRPr="00F35F0D">
        <w:rPr>
          <w:u w:val="single"/>
        </w:rPr>
        <w:t xml:space="preserve"> stemming </w:t>
      </w:r>
      <w:r w:rsidRPr="00A53BF8">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A53BF8">
        <w:rPr>
          <w:rStyle w:val="Emphasis"/>
          <w:highlight w:val="green"/>
        </w:rPr>
        <w:t>E</w:t>
      </w:r>
      <w:r w:rsidRPr="00F35F0D">
        <w:rPr>
          <w:u w:val="single"/>
        </w:rPr>
        <w:t xml:space="preserve">ast </w:t>
      </w:r>
      <w:r w:rsidRPr="00A53BF8">
        <w:rPr>
          <w:rStyle w:val="Emphasis"/>
          <w:highlight w:val="green"/>
        </w:rPr>
        <w:t>C</w:t>
      </w:r>
      <w:r w:rsidRPr="00F35F0D">
        <w:rPr>
          <w:u w:val="single"/>
        </w:rPr>
        <w:t xml:space="preserve">hina </w:t>
      </w:r>
      <w:r w:rsidRPr="00A53BF8">
        <w:rPr>
          <w:rStyle w:val="Emphasis"/>
          <w:highlight w:val="green"/>
        </w:rPr>
        <w:t>S</w:t>
      </w:r>
      <w:r w:rsidRPr="00F35F0D">
        <w:rPr>
          <w:u w:val="single"/>
        </w:rPr>
        <w:t>ea</w:t>
      </w:r>
      <w:r w:rsidRPr="00F35F0D">
        <w:rPr>
          <w:sz w:val="16"/>
        </w:rPr>
        <w:t xml:space="preserve">, the </w:t>
      </w:r>
      <w:r w:rsidRPr="00A53BF8">
        <w:rPr>
          <w:rStyle w:val="Emphasis"/>
          <w:highlight w:val="green"/>
        </w:rPr>
        <w:t>Taiwan</w:t>
      </w:r>
      <w:r w:rsidRPr="00F35F0D">
        <w:rPr>
          <w:sz w:val="16"/>
        </w:rPr>
        <w:t xml:space="preserve"> Strait, </w:t>
      </w:r>
      <w:r w:rsidRPr="00A53BF8">
        <w:rPr>
          <w:highlight w:val="green"/>
          <w:u w:val="single"/>
        </w:rPr>
        <w:t>or</w:t>
      </w:r>
      <w:r w:rsidRPr="00F35F0D">
        <w:rPr>
          <w:u w:val="single"/>
        </w:rPr>
        <w:t xml:space="preserve"> the </w:t>
      </w:r>
      <w:r w:rsidRPr="00A53BF8">
        <w:rPr>
          <w:rStyle w:val="Emphasis"/>
          <w:highlight w:val="green"/>
        </w:rPr>
        <w:t>S</w:t>
      </w:r>
      <w:r w:rsidRPr="00F35F0D">
        <w:rPr>
          <w:u w:val="single"/>
        </w:rPr>
        <w:t xml:space="preserve">outh </w:t>
      </w:r>
      <w:r w:rsidRPr="00A53BF8">
        <w:rPr>
          <w:rStyle w:val="Emphasis"/>
          <w:highlight w:val="green"/>
        </w:rPr>
        <w:t>C</w:t>
      </w:r>
      <w:r w:rsidRPr="00F35F0D">
        <w:rPr>
          <w:u w:val="single"/>
        </w:rPr>
        <w:t xml:space="preserve">hina </w:t>
      </w:r>
      <w:r w:rsidRPr="00A53BF8">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A53BF8">
        <w:rPr>
          <w:rStyle w:val="Emphasis"/>
          <w:highlight w:val="green"/>
        </w:rPr>
        <w:t>U.S.</w:t>
      </w:r>
      <w:r w:rsidRPr="00F35F0D">
        <w:rPr>
          <w:sz w:val="16"/>
        </w:rPr>
        <w:t xml:space="preserve"> and allied </w:t>
      </w:r>
      <w:r w:rsidRPr="00A53BF8">
        <w:rPr>
          <w:rStyle w:val="Emphasis"/>
          <w:highlight w:val="green"/>
        </w:rPr>
        <w:t>decisionmakers</w:t>
      </w:r>
      <w:r w:rsidRPr="00F35F0D">
        <w:rPr>
          <w:sz w:val="16"/>
        </w:rPr>
        <w:t xml:space="preserve"> (both in Asia and Europe) </w:t>
      </w:r>
      <w:r w:rsidRPr="00A53BF8">
        <w:rPr>
          <w:highlight w:val="green"/>
          <w:u w:val="single"/>
        </w:rPr>
        <w:t>should</w:t>
      </w:r>
      <w:r w:rsidRPr="00F35F0D">
        <w:rPr>
          <w:u w:val="single"/>
        </w:rPr>
        <w:t xml:space="preserve"> be </w:t>
      </w:r>
      <w:r w:rsidRPr="00A53BF8">
        <w:rPr>
          <w:highlight w:val="green"/>
          <w:u w:val="single"/>
        </w:rPr>
        <w:t>focus</w:t>
      </w:r>
      <w:r w:rsidRPr="00F35F0D">
        <w:rPr>
          <w:u w:val="single"/>
        </w:rPr>
        <w:t xml:space="preserve">ing </w:t>
      </w:r>
      <w:r w:rsidRPr="00A53BF8">
        <w:rPr>
          <w:highlight w:val="green"/>
          <w:u w:val="single"/>
        </w:rPr>
        <w:t>on</w:t>
      </w:r>
      <w:r w:rsidRPr="00F35F0D">
        <w:rPr>
          <w:u w:val="single"/>
        </w:rPr>
        <w:t xml:space="preserve"> deterring </w:t>
      </w:r>
      <w:r w:rsidRPr="00A53BF8">
        <w:rPr>
          <w:rStyle w:val="Emphasis"/>
          <w:highlight w:val="green"/>
        </w:rPr>
        <w:t>aggression in general</w:t>
      </w:r>
      <w:r w:rsidRPr="00A53BF8">
        <w:rPr>
          <w:sz w:val="16"/>
          <w:highlight w:val="green"/>
        </w:rPr>
        <w:t xml:space="preserve">, </w:t>
      </w:r>
      <w:r w:rsidRPr="00A53BF8">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A53BF8">
        <w:rPr>
          <w:highlight w:val="green"/>
          <w:u w:val="single"/>
        </w:rPr>
        <w:t xml:space="preserve">trying to </w:t>
      </w:r>
      <w:r w:rsidRPr="00A53BF8">
        <w:rPr>
          <w:rStyle w:val="Emphasis"/>
          <w:highlight w:val="green"/>
        </w:rPr>
        <w:t>forestall actions</w:t>
      </w:r>
      <w:r w:rsidRPr="00A53BF8">
        <w:rPr>
          <w:highlight w:val="green"/>
          <w:u w:val="single"/>
        </w:rPr>
        <w:t xml:space="preserve"> in </w:t>
      </w:r>
      <w:r w:rsidRPr="00A53BF8">
        <w:rPr>
          <w:rStyle w:val="Emphasis"/>
          <w:highlight w:val="green"/>
        </w:rPr>
        <w:t>space</w:t>
      </w:r>
      <w:r w:rsidRPr="00F35F0D">
        <w:rPr>
          <w:sz w:val="16"/>
        </w:rPr>
        <w:t xml:space="preserve">. Indeed, </w:t>
      </w:r>
      <w:r w:rsidRPr="00A53BF8">
        <w:rPr>
          <w:highlight w:val="green"/>
          <w:u w:val="single"/>
        </w:rPr>
        <w:t xml:space="preserve">there is </w:t>
      </w:r>
      <w:r w:rsidRPr="00A53BF8">
        <w:rPr>
          <w:rStyle w:val="Emphasis"/>
          <w:highlight w:val="green"/>
        </w:rPr>
        <w:t>little evidence</w:t>
      </w:r>
      <w:r w:rsidRPr="00F35F0D">
        <w:rPr>
          <w:u w:val="single"/>
        </w:rPr>
        <w:t xml:space="preserve"> that </w:t>
      </w:r>
      <w:r w:rsidRPr="00A53BF8">
        <w:rPr>
          <w:rStyle w:val="Emphasis"/>
          <w:highlight w:val="green"/>
        </w:rPr>
        <w:t>Chinese military planners</w:t>
      </w:r>
      <w:r w:rsidRPr="00A53BF8">
        <w:rPr>
          <w:highlight w:val="green"/>
          <w:u w:val="single"/>
        </w:rPr>
        <w:t xml:space="preserve"> are </w:t>
      </w:r>
      <w:r w:rsidRPr="00A53BF8">
        <w:rPr>
          <w:rStyle w:val="Emphasis"/>
          <w:highlight w:val="green"/>
        </w:rPr>
        <w:t>contemplating</w:t>
      </w:r>
      <w:r w:rsidRPr="00F35F0D">
        <w:rPr>
          <w:u w:val="single"/>
        </w:rPr>
        <w:t xml:space="preserve"> a </w:t>
      </w:r>
      <w:r w:rsidRPr="00A53BF8">
        <w:rPr>
          <w:rStyle w:val="Emphasis"/>
          <w:highlight w:val="green"/>
        </w:rPr>
        <w:t>conflict</w:t>
      </w:r>
      <w:r w:rsidRPr="00A53BF8">
        <w:rPr>
          <w:highlight w:val="green"/>
          <w:u w:val="single"/>
        </w:rPr>
        <w:t xml:space="preserve"> limited to </w:t>
      </w:r>
      <w:r w:rsidRPr="00A53BF8">
        <w:rPr>
          <w:rStyle w:val="Emphasis"/>
          <w:highlight w:val="green"/>
        </w:rPr>
        <w:t>space</w:t>
      </w:r>
      <w:r w:rsidRPr="00F35F0D">
        <w:rPr>
          <w:sz w:val="16"/>
        </w:rPr>
        <w:t xml:space="preserve">. </w:t>
      </w:r>
      <w:r w:rsidRPr="00F35F0D">
        <w:rPr>
          <w:u w:val="single"/>
        </w:rPr>
        <w:t xml:space="preserve">While there may be actions against space systems, </w:t>
      </w:r>
      <w:r w:rsidRPr="00A53BF8">
        <w:rPr>
          <w:rStyle w:val="Emphasis"/>
          <w:highlight w:val="green"/>
        </w:rPr>
        <w:t>Chinese writings</w:t>
      </w:r>
      <w:r w:rsidRPr="00F35F0D">
        <w:rPr>
          <w:u w:val="single"/>
        </w:rPr>
        <w:t xml:space="preserve"> </w:t>
      </w:r>
      <w:r w:rsidRPr="00A53BF8">
        <w:rPr>
          <w:highlight w:val="green"/>
          <w:u w:val="single"/>
        </w:rPr>
        <w:t>suggest</w:t>
      </w:r>
      <w:r w:rsidRPr="00F35F0D">
        <w:rPr>
          <w:u w:val="single"/>
        </w:rPr>
        <w:t xml:space="preserve"> that </w:t>
      </w:r>
      <w:r w:rsidRPr="00A53BF8">
        <w:rPr>
          <w:highlight w:val="green"/>
          <w:u w:val="single"/>
        </w:rPr>
        <w:t>they would</w:t>
      </w:r>
      <w:r w:rsidRPr="00F35F0D">
        <w:rPr>
          <w:u w:val="single"/>
        </w:rPr>
        <w:t xml:space="preserve"> either </w:t>
      </w:r>
      <w:r w:rsidRPr="00A53BF8">
        <w:rPr>
          <w:highlight w:val="green"/>
          <w:u w:val="single"/>
        </w:rPr>
        <w:t>be</w:t>
      </w:r>
      <w:r w:rsidRPr="00F35F0D">
        <w:rPr>
          <w:u w:val="single"/>
        </w:rPr>
        <w:t xml:space="preserve"> </w:t>
      </w:r>
      <w:r w:rsidRPr="00A53BF8">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204F14D9" w14:textId="77777777" w:rsidR="00DB504B" w:rsidRPr="00F76880" w:rsidRDefault="00DB504B" w:rsidP="00DB504B"/>
    <w:p w14:paraId="14DF96C3" w14:textId="77777777" w:rsidR="00DB504B" w:rsidRPr="00F76880" w:rsidRDefault="00DB504B" w:rsidP="00DB504B"/>
    <w:p w14:paraId="60A766B8" w14:textId="77777777" w:rsidR="00DB504B" w:rsidRPr="00473C7A" w:rsidRDefault="00DB504B" w:rsidP="00DB504B"/>
    <w:p w14:paraId="111C7D4F" w14:textId="77777777" w:rsidR="00DB504B" w:rsidRPr="00F47997" w:rsidRDefault="00DB504B" w:rsidP="00DB504B"/>
    <w:p w14:paraId="0CFFF8B9" w14:textId="77777777" w:rsidR="00DB504B" w:rsidRPr="00F47997" w:rsidRDefault="00DB504B" w:rsidP="00DB504B"/>
    <w:p w14:paraId="52F58D73" w14:textId="77777777" w:rsidR="00DB504B" w:rsidRPr="008322E7" w:rsidRDefault="00DB504B" w:rsidP="00DB504B"/>
    <w:p w14:paraId="3140501E" w14:textId="77777777" w:rsidR="00DB504B" w:rsidRDefault="00DB504B" w:rsidP="00DB504B">
      <w:pPr>
        <w:pStyle w:val="Heading3"/>
      </w:pPr>
      <w:r>
        <w:t>Heg</w:t>
      </w:r>
    </w:p>
    <w:p w14:paraId="0B4E527D" w14:textId="77777777" w:rsidR="00DB504B" w:rsidRDefault="00DB504B" w:rsidP="00DB504B">
      <w:pPr>
        <w:pStyle w:val="Heading4"/>
      </w:pPr>
      <w:r>
        <w:t>Restraint works – only offshore balancing locks in primacy, ensures domestic development, and checks terrorism and proliferation</w:t>
      </w:r>
    </w:p>
    <w:p w14:paraId="56BF32BE" w14:textId="77777777" w:rsidR="00DB504B" w:rsidRPr="009D73F3" w:rsidRDefault="00DB504B" w:rsidP="00DB504B">
      <w:r w:rsidRPr="009D73F3">
        <w:rPr>
          <w:rStyle w:val="Style13ptBold"/>
        </w:rPr>
        <w:t>Walt &amp; Mearsheimer 16</w:t>
      </w:r>
      <w:r>
        <w:t xml:space="preserve"> JOHN J. MEARSHEIMER is R. Wendell Harrison Distinguished Service Professor of Political Science at the University of Chicago. STEPHEN M. WALT is Robert and Renee Belfer Professor of International Affairs at the Harvard Kennedy School, July/August 2016, "The Case for Offshore Balancing," Foreign Affairs, </w:t>
      </w:r>
      <w:hyperlink r:id="rId7" w:history="1">
        <w:r w:rsidRPr="00FE39F2">
          <w:rPr>
            <w:rStyle w:val="Hyperlink"/>
          </w:rPr>
          <w:t>https://www.foreignaffairs.com/articles/united-states/2016-06-13/case-offshore-balancing</w:t>
        </w:r>
      </w:hyperlink>
      <w:r>
        <w:t xml:space="preserve"> mvp</w:t>
      </w:r>
    </w:p>
    <w:p w14:paraId="000A78BF" w14:textId="77777777" w:rsidR="00DB504B" w:rsidRPr="009D73F3" w:rsidRDefault="00DB504B" w:rsidP="00DB504B">
      <w:pPr>
        <w:rPr>
          <w:rStyle w:val="StyleUnderline"/>
        </w:rPr>
      </w:pPr>
      <w:r w:rsidRPr="009D73F3">
        <w:rPr>
          <w:rStyle w:val="StyleUnderline"/>
        </w:rPr>
        <w:t>Americans’ distaste for the prevailing grand strategy should come as no surprise, given its abysmal record over the past quarter century</w:t>
      </w:r>
      <w:r>
        <w:t>. In Asia</w:t>
      </w:r>
      <w:r w:rsidRPr="009D73F3">
        <w:rPr>
          <w:rStyle w:val="StyleUnderline"/>
        </w:rPr>
        <w:t xml:space="preserve">, India, Pakistan, and North Korea </w:t>
      </w:r>
      <w:r w:rsidRPr="001E3B1C">
        <w:rPr>
          <w:rStyle w:val="StyleUnderline"/>
        </w:rPr>
        <w:t>are expanding their nuclear arsenals</w:t>
      </w:r>
      <w:r w:rsidRPr="001E3B1C">
        <w:t xml:space="preserve">, and </w:t>
      </w:r>
      <w:r w:rsidRPr="001E3B1C">
        <w:rPr>
          <w:rStyle w:val="StyleUnderline"/>
        </w:rPr>
        <w:t>China is challenging the status quo in regional waters</w:t>
      </w:r>
      <w:r w:rsidRPr="001E3B1C">
        <w:t xml:space="preserve">. In Europe, </w:t>
      </w:r>
      <w:r w:rsidRPr="001E3B1C">
        <w:rPr>
          <w:rStyle w:val="StyleUnderline"/>
        </w:rPr>
        <w:t>Russia has annexed Crimea</w:t>
      </w:r>
      <w:r w:rsidRPr="001E3B1C">
        <w:t xml:space="preserve">, and </w:t>
      </w:r>
      <w:r w:rsidRPr="001E3B1C">
        <w:rPr>
          <w:rStyle w:val="StyleUnderline"/>
        </w:rPr>
        <w:t>U.S. relations with Moscow have sunk to new lows since the Cold War</w:t>
      </w:r>
      <w:r w:rsidRPr="001E3B1C">
        <w:t xml:space="preserve">. </w:t>
      </w:r>
      <w:r w:rsidRPr="001E3B1C">
        <w:rPr>
          <w:rStyle w:val="StyleUnderline"/>
        </w:rPr>
        <w:t>U.S. forces are still fighting in Afghanistan and Iraq,</w:t>
      </w:r>
      <w:r w:rsidRPr="009D73F3">
        <w:rPr>
          <w:rStyle w:val="StyleUnderline"/>
        </w:rPr>
        <w:t xml:space="preserve"> with no victory in sight.</w:t>
      </w:r>
      <w:r>
        <w:t xml:space="preserve"> Despite losing most of its original leaders, </w:t>
      </w:r>
      <w:r w:rsidRPr="009D73F3">
        <w:rPr>
          <w:rStyle w:val="StyleUnderline"/>
        </w:rPr>
        <w:t>al Qaeda has metastasized across the region. The Arab world has fallen into turmoil</w:t>
      </w:r>
      <w:r>
        <w:t>—</w:t>
      </w:r>
      <w:r w:rsidRPr="009D73F3">
        <w:rPr>
          <w:rStyle w:val="StyleUnderline"/>
        </w:rPr>
        <w:t>in good part due to the United States’ decisions to effect regime change in Iraq and Libya</w:t>
      </w:r>
      <w:r>
        <w:t xml:space="preserve"> and its modest efforts to do the same in Syria—and the Islamic State, or </w:t>
      </w:r>
      <w:r w:rsidRPr="009D73F3">
        <w:rPr>
          <w:rStyle w:val="StyleUnderline"/>
        </w:rPr>
        <w:t>ISIS, has emerged out of the chaos</w:t>
      </w:r>
      <w:r>
        <w:t xml:space="preserve">. Repeated U.S. </w:t>
      </w:r>
      <w:r w:rsidRPr="009D73F3">
        <w:rPr>
          <w:rStyle w:val="StyleUnderline"/>
        </w:rPr>
        <w:t>attempts to broker Israeli-Palestinian peace have failed</w:t>
      </w:r>
      <w:r>
        <w:t xml:space="preserve">, leaving a two-state solution further away than ever. Meanwhile, </w:t>
      </w:r>
      <w:r w:rsidRPr="009D73F3">
        <w:rPr>
          <w:rStyle w:val="StyleUnderline"/>
        </w:rPr>
        <w:t>democracy has been in retreat worldwide, and the United States’ use of torture, targeted killings, and other morally dubious practices has tarnished its image as a defender of human rights and international law.</w:t>
      </w:r>
    </w:p>
    <w:p w14:paraId="2CC6E312" w14:textId="77777777" w:rsidR="00DB504B" w:rsidRPr="009D73F3" w:rsidRDefault="00DB504B" w:rsidP="00DB504B">
      <w:pPr>
        <w:rPr>
          <w:rStyle w:val="StyleUnderline"/>
        </w:rPr>
      </w:pPr>
      <w:r>
        <w:t xml:space="preserve">The United States does not bear sole responsibility for all these costly debacles, but it has had a hand in most of them. The </w:t>
      </w:r>
      <w:r w:rsidRPr="009D73F3">
        <w:rPr>
          <w:rStyle w:val="StyleUnderline"/>
        </w:rPr>
        <w:t>setbacks are the natural consequence of the misguided grand strategy of liberal hegemony</w:t>
      </w:r>
      <w:r>
        <w:t xml:space="preserve"> that Democrats and Republicans have pursued for years. </w:t>
      </w:r>
      <w:r w:rsidRPr="009D73F3">
        <w:rPr>
          <w:rStyle w:val="StyleUnderline"/>
        </w:rPr>
        <w:t>This approach holds that the United States must use its power not only to solve global problems but also to promote a world order based on international institutions, representative governments, open markets, and respect for human rights</w:t>
      </w:r>
      <w:r>
        <w:t>. As “the indispensable nation,” the logic goes, the United States has the right, responsibility, and wisdom to manage local politics almost everywhere. At its core, l</w:t>
      </w:r>
      <w:r w:rsidRPr="009D73F3">
        <w:rPr>
          <w:rStyle w:val="StyleUnderline"/>
        </w:rPr>
        <w:t>iberal hegemony is a revisionist grand strategy: instead of calling on the United States to merely uphold the balance of power in key regions, it commits American might to promoting democracy everywhere and defending human rights whenever they are threatened.</w:t>
      </w:r>
    </w:p>
    <w:p w14:paraId="6501FF68" w14:textId="77777777" w:rsidR="00DB504B" w:rsidRDefault="00DB504B" w:rsidP="00DB504B">
      <w:r>
        <w:t xml:space="preserve">By husbanding U.S. strength, </w:t>
      </w:r>
      <w:r w:rsidRPr="009D73F3">
        <w:rPr>
          <w:rStyle w:val="StyleUnderline"/>
        </w:rPr>
        <w:t xml:space="preserve">an </w:t>
      </w:r>
      <w:r w:rsidRPr="001E3B1C">
        <w:rPr>
          <w:rStyle w:val="StyleUnderline"/>
          <w:highlight w:val="green"/>
        </w:rPr>
        <w:t>offshore-balancing</w:t>
      </w:r>
      <w:r w:rsidRPr="009D73F3">
        <w:rPr>
          <w:rStyle w:val="StyleUnderline"/>
        </w:rPr>
        <w:t xml:space="preserve"> strategy </w:t>
      </w:r>
      <w:r w:rsidRPr="001E3B1C">
        <w:rPr>
          <w:rStyle w:val="StyleUnderline"/>
          <w:highlight w:val="green"/>
        </w:rPr>
        <w:t>would preserve U.S. primacy</w:t>
      </w:r>
      <w:r w:rsidRPr="009D73F3">
        <w:rPr>
          <w:rStyle w:val="StyleUnderline"/>
        </w:rPr>
        <w:t xml:space="preserve"> far into the future.</w:t>
      </w:r>
    </w:p>
    <w:p w14:paraId="18B02667" w14:textId="77777777" w:rsidR="00DB504B" w:rsidRDefault="00DB504B" w:rsidP="00DB504B">
      <w:r>
        <w:t xml:space="preserve">There is a better way. </w:t>
      </w:r>
      <w:r w:rsidRPr="009D73F3">
        <w:rPr>
          <w:rStyle w:val="StyleUnderline"/>
        </w:rPr>
        <w:t>By pursuing a strategy of “offshore balancing,” Washington would</w:t>
      </w:r>
      <w:r>
        <w:t xml:space="preserve"> forgo ambitious efforts to remake other societies and </w:t>
      </w:r>
      <w:r w:rsidRPr="001E3B1C">
        <w:rPr>
          <w:rStyle w:val="StyleUnderline"/>
          <w:highlight w:val="green"/>
        </w:rPr>
        <w:t>concentrate on</w:t>
      </w:r>
      <w:r w:rsidRPr="009D73F3">
        <w:rPr>
          <w:rStyle w:val="StyleUnderline"/>
        </w:rPr>
        <w:t xml:space="preserve"> what really matters: </w:t>
      </w:r>
      <w:r w:rsidRPr="001E3B1C">
        <w:rPr>
          <w:rStyle w:val="StyleUnderline"/>
          <w:highlight w:val="green"/>
        </w:rPr>
        <w:t>pre­serving U.S. dominance in the Western Hemisphere and countering potential hegemons</w:t>
      </w:r>
      <w:r>
        <w:t xml:space="preserve"> in Europe, Northeast Asia, and the Persian Gulf. </w:t>
      </w:r>
      <w:r w:rsidRPr="009D73F3">
        <w:rPr>
          <w:rStyle w:val="StyleUnderline"/>
        </w:rPr>
        <w:t xml:space="preserve">Instead of policing the world, </w:t>
      </w:r>
      <w:r w:rsidRPr="001E3B1C">
        <w:rPr>
          <w:rStyle w:val="StyleUnderline"/>
          <w:highlight w:val="green"/>
        </w:rPr>
        <w:t>the U</w:t>
      </w:r>
      <w:r w:rsidRPr="009D73F3">
        <w:rPr>
          <w:rStyle w:val="StyleUnderline"/>
        </w:rPr>
        <w:t xml:space="preserve">nited </w:t>
      </w:r>
      <w:r w:rsidRPr="001E3B1C">
        <w:rPr>
          <w:rStyle w:val="StyleUnderline"/>
          <w:highlight w:val="green"/>
        </w:rPr>
        <w:t>S</w:t>
      </w:r>
      <w:r w:rsidRPr="009D73F3">
        <w:rPr>
          <w:rStyle w:val="StyleUnderline"/>
        </w:rPr>
        <w:t xml:space="preserve">tates </w:t>
      </w:r>
      <w:r w:rsidRPr="001E3B1C">
        <w:rPr>
          <w:rStyle w:val="StyleUnderline"/>
          <w:highlight w:val="green"/>
        </w:rPr>
        <w:t>would encourage other countries to</w:t>
      </w:r>
      <w:r w:rsidRPr="009D73F3">
        <w:rPr>
          <w:rStyle w:val="StyleUnderline"/>
        </w:rPr>
        <w:t xml:space="preserve"> take the lead in </w:t>
      </w:r>
      <w:r w:rsidRPr="001E3B1C">
        <w:rPr>
          <w:rStyle w:val="StyleUnderline"/>
          <w:highlight w:val="green"/>
        </w:rPr>
        <w:t>check</w:t>
      </w:r>
      <w:r>
        <w:rPr>
          <w:rStyle w:val="StyleUnderline"/>
        </w:rPr>
        <w:t>i</w:t>
      </w:r>
      <w:r w:rsidRPr="009D73F3">
        <w:rPr>
          <w:rStyle w:val="StyleUnderline"/>
        </w:rPr>
        <w:t xml:space="preserve">ng </w:t>
      </w:r>
      <w:r w:rsidRPr="001E3B1C">
        <w:rPr>
          <w:rStyle w:val="StyleUnderline"/>
          <w:highlight w:val="green"/>
        </w:rPr>
        <w:t>rising powers</w:t>
      </w:r>
      <w:r w:rsidRPr="009D73F3">
        <w:rPr>
          <w:rStyle w:val="StyleUnderline"/>
        </w:rPr>
        <w:t>, intervening</w:t>
      </w:r>
      <w:r>
        <w:t xml:space="preserve"> itself </w:t>
      </w:r>
      <w:r w:rsidRPr="009D73F3">
        <w:rPr>
          <w:rStyle w:val="StyleUnderline"/>
        </w:rPr>
        <w:t>only when necessary.</w:t>
      </w:r>
      <w:r>
        <w:t xml:space="preserve"> </w:t>
      </w:r>
      <w:r w:rsidRPr="001E3B1C">
        <w:rPr>
          <w:rStyle w:val="StyleUnderline"/>
          <w:highlight w:val="green"/>
        </w:rPr>
        <w:t>This does not mean</w:t>
      </w:r>
      <w:r w:rsidRPr="009D73F3">
        <w:rPr>
          <w:rStyle w:val="StyleUnderline"/>
        </w:rPr>
        <w:t xml:space="preserve"> </w:t>
      </w:r>
      <w:r>
        <w:t xml:space="preserve">abandoning the United States’ position as the world’s sole superpower or </w:t>
      </w:r>
      <w:r w:rsidRPr="009D73F3">
        <w:rPr>
          <w:rStyle w:val="StyleUnderline"/>
        </w:rPr>
        <w:t>retreating to “</w:t>
      </w:r>
      <w:r w:rsidRPr="001E3B1C">
        <w:rPr>
          <w:rStyle w:val="StyleUnderline"/>
          <w:highlight w:val="green"/>
        </w:rPr>
        <w:t>Fortress America</w:t>
      </w:r>
      <w:r w:rsidRPr="009D73F3">
        <w:rPr>
          <w:rStyle w:val="StyleUnderline"/>
        </w:rPr>
        <w:t xml:space="preserve">.” </w:t>
      </w:r>
      <w:r>
        <w:t>Rather, by husbanding U.S. strength, offshore balancing would preserve U.S. primacy far into the future and safeguard liberty at home.</w:t>
      </w:r>
    </w:p>
    <w:p w14:paraId="38BE0D4B" w14:textId="77777777" w:rsidR="00DB504B" w:rsidRDefault="00DB504B" w:rsidP="00DB504B">
      <w:r>
        <w:t>SETTING THE RIGHT GOALS</w:t>
      </w:r>
    </w:p>
    <w:p w14:paraId="6E10C1D9" w14:textId="77777777" w:rsidR="00DB504B" w:rsidRPr="009D73F3" w:rsidRDefault="00DB504B" w:rsidP="00DB504B">
      <w:pPr>
        <w:rPr>
          <w:rStyle w:val="StyleUnderline"/>
        </w:rPr>
      </w:pPr>
      <w:r w:rsidRPr="009D73F3">
        <w:rPr>
          <w:rStyle w:val="StyleUnderline"/>
        </w:rPr>
        <w:t>The United States is the luckiest great power in modern history. Other leading states have had to live with threatening adversaries in their own backyards</w:t>
      </w:r>
      <w:r>
        <w:t xml:space="preserve">—even the United Kingdom faced the prospect of an invasion from across the English Channel on several occasions—but for more than two centuries, </w:t>
      </w:r>
      <w:r w:rsidRPr="009D73F3">
        <w:rPr>
          <w:rStyle w:val="StyleUnderline"/>
        </w:rPr>
        <w:t>the United States has not. Nor do distant powers pose much of a threat, because two giant oceans are in the way</w:t>
      </w:r>
      <w:r>
        <w:t xml:space="preserve">. As Jean-Jules Jusserand, the French ambassador to the United States from 1902 to 1924, once put it, “On the north, she has a weak neighbor; on the south, another weak neighbor; on the east, fish, and the west, fish.” Furthermore, </w:t>
      </w:r>
      <w:r w:rsidRPr="009D73F3">
        <w:rPr>
          <w:rStyle w:val="StyleUnderline"/>
        </w:rPr>
        <w:t>the United States boasts an abundance of land and natural resources and a large and energetic population, which have enabled it to develop the world’s biggest economy and most capable military. It also has thousands of nuclear weapons, which makes an attack on the American homeland even less likely.</w:t>
      </w:r>
    </w:p>
    <w:p w14:paraId="13E9863D" w14:textId="77777777" w:rsidR="00DB504B" w:rsidRPr="009D73F3" w:rsidRDefault="00DB504B" w:rsidP="00DB504B">
      <w:pPr>
        <w:rPr>
          <w:rStyle w:val="StyleUnderline"/>
        </w:rPr>
      </w:pPr>
      <w:r w:rsidRPr="009D73F3">
        <w:rPr>
          <w:rStyle w:val="StyleUnderline"/>
        </w:rPr>
        <w:t xml:space="preserve">These </w:t>
      </w:r>
      <w:r w:rsidRPr="001E3B1C">
        <w:rPr>
          <w:rStyle w:val="StyleUnderline"/>
          <w:highlight w:val="green"/>
        </w:rPr>
        <w:t>geopolitical blessings</w:t>
      </w:r>
      <w:r w:rsidRPr="001E3B1C">
        <w:rPr>
          <w:rStyle w:val="StyleUnderline"/>
        </w:rPr>
        <w:t xml:space="preserve"> give the United States enormous latitude for error</w:t>
      </w:r>
      <w:r>
        <w:t xml:space="preserve">; indeed, only a country as secure as it would have the temerity to try to remake the world in its own image. </w:t>
      </w:r>
      <w:r w:rsidRPr="001E3B1C">
        <w:rPr>
          <w:rStyle w:val="StyleUnderline"/>
        </w:rPr>
        <w:t xml:space="preserve">But they also </w:t>
      </w:r>
      <w:r w:rsidRPr="001E3B1C">
        <w:rPr>
          <w:rStyle w:val="StyleUnderline"/>
          <w:highlight w:val="green"/>
        </w:rPr>
        <w:t>allow it to remain powerful</w:t>
      </w:r>
      <w:r w:rsidRPr="009D73F3">
        <w:rPr>
          <w:rStyle w:val="StyleUnderline"/>
        </w:rPr>
        <w:t xml:space="preserve"> and secure </w:t>
      </w:r>
      <w:r w:rsidRPr="001E3B1C">
        <w:rPr>
          <w:rStyle w:val="StyleUnderline"/>
          <w:highlight w:val="green"/>
        </w:rPr>
        <w:t>without</w:t>
      </w:r>
      <w:r w:rsidRPr="009D73F3">
        <w:rPr>
          <w:rStyle w:val="StyleUnderline"/>
        </w:rPr>
        <w:t xml:space="preserve"> pursuing a costly </w:t>
      </w:r>
      <w:r w:rsidRPr="001E3B1C">
        <w:rPr>
          <w:rStyle w:val="StyleUnderline"/>
          <w:highlight w:val="green"/>
        </w:rPr>
        <w:t>an</w:t>
      </w:r>
      <w:r w:rsidRPr="009D73F3">
        <w:rPr>
          <w:rStyle w:val="StyleUnderline"/>
        </w:rPr>
        <w:t xml:space="preserve">d </w:t>
      </w:r>
      <w:r w:rsidRPr="001E3B1C">
        <w:rPr>
          <w:rStyle w:val="StyleUnderline"/>
          <w:highlight w:val="green"/>
        </w:rPr>
        <w:t>expansive grand strategy</w:t>
      </w:r>
      <w:r w:rsidRPr="009D73F3">
        <w:rPr>
          <w:rStyle w:val="StyleUnderline"/>
        </w:rPr>
        <w:t>. Offshore balancing would do just that. Its principal concern would be to keep the United States as powerful as possible—ideally, the dominant state on the planet. Above all, that means main­taining hegemony in the Western Hemisphere.</w:t>
      </w:r>
    </w:p>
    <w:p w14:paraId="00CF94ED" w14:textId="77777777" w:rsidR="00DB504B" w:rsidRPr="008D6B27" w:rsidRDefault="00DB504B" w:rsidP="00DB504B">
      <w:pPr>
        <w:rPr>
          <w:rStyle w:val="StyleUnderline"/>
        </w:rPr>
      </w:pPr>
      <w:r w:rsidRPr="008D6B27">
        <w:rPr>
          <w:rStyle w:val="StyleUnderline"/>
        </w:rPr>
        <w:t>Unlike isolationists</w:t>
      </w:r>
      <w:r>
        <w:t xml:space="preserve">, however, </w:t>
      </w:r>
      <w:r w:rsidRPr="008D6B27">
        <w:rPr>
          <w:rStyle w:val="StyleUnderline"/>
        </w:rPr>
        <w:t>offshore balancers believe that there are regions outside the Western Hemisphere that are worth expending American blood and treasure to defend</w:t>
      </w:r>
      <w:r>
        <w:t xml:space="preserve">. Today, three other areas matter to the </w:t>
      </w:r>
      <w:r w:rsidRPr="008D6B27">
        <w:t>United States: Europe, Northeast Asia, and the Persian Gulf. The first two are key centers of industrial power and home to the world’s other great powers, and the third produces roughly 30 percent of the world’s oil.</w:t>
      </w:r>
    </w:p>
    <w:p w14:paraId="3690F581" w14:textId="77777777" w:rsidR="00DB504B" w:rsidRDefault="00DB504B" w:rsidP="00DB504B">
      <w:r>
        <w:t xml:space="preserve">In Europe and Northeast Asia, the chief concern is the rise of a regional hegemon that would dominate its region, much as the United States dominates the Western Hemisphere. Such a state would have abundant economic clout, the ability to develop sophisticated weaponry, the potential to project power around the globe, and perhaps even the wherewithal to outspend the United States in an arms race. Such a state might even ally with countries in the Western Hemisphere and interfere close to U.S. soil. Thus, </w:t>
      </w:r>
      <w:r w:rsidRPr="008D6B27">
        <w:rPr>
          <w:rStyle w:val="StyleUnderline"/>
        </w:rPr>
        <w:t xml:space="preserve">the United </w:t>
      </w:r>
      <w:r w:rsidRPr="001E4988">
        <w:rPr>
          <w:rStyle w:val="StyleUnderline"/>
        </w:rPr>
        <w:t>States’ principal aim in Europe and Northeast Asia should be to maintain the regional balance of power so that the most powerful state in each region—for now, Russia and China, respectively—remains too worried about its neighbors to roam into the Western Hemisphere</w:t>
      </w:r>
      <w:r>
        <w:t>. In the Gulf, meanwhile, the United States has an interest in blocking the rise of a hegemon that could interfere with the flow of oil from that region, thereby damaging the world economy and threatening U.S. prosperity.</w:t>
      </w:r>
    </w:p>
    <w:p w14:paraId="7227328C" w14:textId="77777777" w:rsidR="00DB504B" w:rsidRDefault="00DB504B" w:rsidP="00DB504B">
      <w:r w:rsidRPr="008D6B27">
        <w:rPr>
          <w:rStyle w:val="StyleUnderline"/>
        </w:rPr>
        <w:t xml:space="preserve">Offshore balancing is a realist grand strategy, and its </w:t>
      </w:r>
      <w:r w:rsidRPr="001E4988">
        <w:rPr>
          <w:rStyle w:val="StyleUnderline"/>
          <w:highlight w:val="green"/>
        </w:rPr>
        <w:t>aims are limited. Promoting peace</w:t>
      </w:r>
      <w:r w:rsidRPr="008D6B27">
        <w:rPr>
          <w:rStyle w:val="StyleUnderline"/>
        </w:rPr>
        <w:t xml:space="preserve">, although desirable, </w:t>
      </w:r>
      <w:r w:rsidRPr="001E4988">
        <w:rPr>
          <w:rStyle w:val="StyleUnderline"/>
          <w:highlight w:val="green"/>
        </w:rPr>
        <w:t>is not among them</w:t>
      </w:r>
      <w:r>
        <w:t>. This is not to say that Washington should welcome conflict anywhere in the world, or that it cannot use diplomatic or economic means to discourage war. But it should not commit U.S. military forces for that purpose alone. Nor is it a goal of offshore balancing to halt genocides, such as the one that befell Rwanda in 1994. Adopting this strategy would not preclude such operations, however, provided the need is clear, the mission is feasible, and U.S. leaders are confident that intervention will not make matters worse.</w:t>
      </w:r>
    </w:p>
    <w:p w14:paraId="64CB249C" w14:textId="77777777" w:rsidR="00DB504B" w:rsidRDefault="00DB504B" w:rsidP="00DB504B">
      <w:r>
        <w:t>HOW WOULD IT WORK?</w:t>
      </w:r>
    </w:p>
    <w:p w14:paraId="60486955" w14:textId="77777777" w:rsidR="00DB504B" w:rsidRDefault="00DB504B" w:rsidP="00DB504B">
      <w:r>
        <w:t xml:space="preserve">Under offshore balancing, </w:t>
      </w:r>
      <w:r w:rsidRPr="008D6B27">
        <w:rPr>
          <w:rStyle w:val="StyleUnderline"/>
        </w:rPr>
        <w:t xml:space="preserve">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would calibrate its military</w:t>
      </w:r>
      <w:r w:rsidRPr="008D6B27">
        <w:rPr>
          <w:rStyle w:val="StyleUnderline"/>
        </w:rPr>
        <w:t xml:space="preserve"> posture according </w:t>
      </w:r>
      <w:r w:rsidRPr="001E4988">
        <w:rPr>
          <w:rStyle w:val="StyleUnderline"/>
          <w:highlight w:val="green"/>
        </w:rPr>
        <w:t>to the distribution of power</w:t>
      </w:r>
      <w:r w:rsidRPr="008D6B27">
        <w:rPr>
          <w:rStyle w:val="StyleUnderline"/>
        </w:rPr>
        <w:t xml:space="preserve"> in</w:t>
      </w:r>
      <w:r>
        <w:t xml:space="preserve"> the three </w:t>
      </w:r>
      <w:r w:rsidRPr="008D6B27">
        <w:rPr>
          <w:rStyle w:val="StyleUnderline"/>
        </w:rPr>
        <w:t xml:space="preserve">key regions. </w:t>
      </w:r>
      <w:r w:rsidRPr="001E4988">
        <w:rPr>
          <w:rStyle w:val="StyleUnderline"/>
          <w:highlight w:val="green"/>
        </w:rPr>
        <w:t>If there is no potential hegemon in sight</w:t>
      </w:r>
      <w:r w:rsidRPr="008D6B27">
        <w:rPr>
          <w:rStyle w:val="StyleUnderline"/>
        </w:rPr>
        <w:t xml:space="preserve"> in Europe, Northeast Asia, or the Gulf, then </w:t>
      </w:r>
      <w:r w:rsidRPr="001E4988">
        <w:rPr>
          <w:rStyle w:val="StyleUnderline"/>
          <w:highlight w:val="green"/>
        </w:rPr>
        <w:t>there is no reason to deploy</w:t>
      </w:r>
      <w:r w:rsidRPr="008D6B27">
        <w:rPr>
          <w:rStyle w:val="StyleUnderline"/>
        </w:rPr>
        <w:t xml:space="preserve"> ground or air forces there and little need for a large military establishment at home</w:t>
      </w:r>
      <w:r>
        <w:t>. And because it takes many years for any country to acquire the capacity to dominate its region, Washington would see it coming and have time to respond.</w:t>
      </w:r>
    </w:p>
    <w:p w14:paraId="54FDDAF6" w14:textId="77777777" w:rsidR="00DB504B" w:rsidRPr="008D6B27" w:rsidRDefault="00DB504B" w:rsidP="00DB504B">
      <w:pPr>
        <w:rPr>
          <w:rStyle w:val="StyleUnderline"/>
        </w:rPr>
      </w:pPr>
      <w:r>
        <w:t xml:space="preserve">In that event, </w:t>
      </w:r>
      <w:r w:rsidRPr="008D6B27">
        <w:rPr>
          <w:rStyle w:val="StyleUnderline"/>
        </w:rPr>
        <w:t>the United States should turn to regional forces as the first line of defense, letting them uphold the balance of power in their own neighborhood.</w:t>
      </w:r>
      <w:r>
        <w:t xml:space="preserve"> Although Washington could provide assistance to allies and pledge to support them if they were in danger of being conquered, </w:t>
      </w:r>
      <w:r w:rsidRPr="008D6B27">
        <w:rPr>
          <w:rStyle w:val="StyleUnderline"/>
        </w:rPr>
        <w:t>it should refrain from deploying large numbers of U.S. forces abroad</w:t>
      </w:r>
      <w:r>
        <w:t xml:space="preserve">. It may occasionally make sense to keep certain assets overseas, such as small military contingents, intelligence-gathering facilities, or prepositioned equipment, but in general, Washington should pass the buck to </w:t>
      </w:r>
      <w:r w:rsidRPr="008D6B27">
        <w:rPr>
          <w:rStyle w:val="StyleUnderline"/>
        </w:rPr>
        <w:t>regional powers</w:t>
      </w:r>
      <w:r>
        <w:t xml:space="preserve">, as they </w:t>
      </w:r>
      <w:r w:rsidRPr="008D6B27">
        <w:rPr>
          <w:rStyle w:val="StyleUnderline"/>
        </w:rPr>
        <w:t>have a far greater interest in preventing any state from dominating them.</w:t>
      </w:r>
    </w:p>
    <w:p w14:paraId="29C5FD97" w14:textId="77777777" w:rsidR="00DB504B" w:rsidRDefault="00DB504B" w:rsidP="00DB504B">
      <w:r>
        <w:t>If those powers cannot contain a potential hegemon on their own, however, the United States must help get the job done, deploying enough firepower to the region to shift the balance in its favor. Sometimes, that may mean sending in forces before war breaks out. During the Cold War, for example, the United States kept large numbers of ground and air forces in Europe out of the belief that Western European countries could not contain the Soviet Union on their own. At other times, the United States might wait to intervene after a war starts, if one side seems likely to emerge as a regional hegemon. Such was the case during both world wars: the United States came in only after Germany seemed likely to dominate Europe.</w:t>
      </w:r>
    </w:p>
    <w:p w14:paraId="2B9E44C0" w14:textId="77777777" w:rsidR="00DB504B" w:rsidRPr="008D6B27" w:rsidRDefault="00DB504B" w:rsidP="00DB504B">
      <w:pPr>
        <w:rPr>
          <w:rStyle w:val="StyleUnderline"/>
        </w:rPr>
      </w:pPr>
      <w:r>
        <w:t xml:space="preserve">In essence, </w:t>
      </w:r>
      <w:r w:rsidRPr="001E4988">
        <w:rPr>
          <w:rStyle w:val="StyleUnderline"/>
          <w:highlight w:val="green"/>
        </w:rPr>
        <w:t>the aim is to remain offshore as long as possible</w:t>
      </w:r>
      <w:r w:rsidRPr="008D6B27">
        <w:rPr>
          <w:rStyle w:val="StyleUnderline"/>
        </w:rPr>
        <w:t xml:space="preserve">, while recognizing that </w:t>
      </w:r>
      <w:r w:rsidRPr="001E4988">
        <w:rPr>
          <w:rStyle w:val="StyleUnderline"/>
          <w:highlight w:val="green"/>
        </w:rPr>
        <w:t>it is sometimes necessary to come onshore</w:t>
      </w:r>
      <w:r w:rsidRPr="008D6B27">
        <w:rPr>
          <w:rStyle w:val="StyleUnderline"/>
        </w:rPr>
        <w:t xml:space="preserve">. If that happens, however, </w:t>
      </w:r>
      <w:r w:rsidRPr="001E4988">
        <w:rPr>
          <w:rStyle w:val="StyleUnderline"/>
          <w:highlight w:val="green"/>
        </w:rPr>
        <w:t>the 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should make</w:t>
      </w:r>
      <w:r w:rsidRPr="008D6B27">
        <w:rPr>
          <w:rStyle w:val="StyleUnderline"/>
        </w:rPr>
        <w:t xml:space="preserve"> its </w:t>
      </w:r>
      <w:r w:rsidRPr="001E4988">
        <w:rPr>
          <w:rStyle w:val="StyleUnderline"/>
          <w:highlight w:val="green"/>
        </w:rPr>
        <w:t>allies do as much of the heavy lifting as possible</w:t>
      </w:r>
      <w:r w:rsidRPr="008D6B27">
        <w:rPr>
          <w:rStyle w:val="StyleUnderline"/>
        </w:rPr>
        <w:t xml:space="preserve"> and remove its own forces as soon as it can.</w:t>
      </w:r>
    </w:p>
    <w:p w14:paraId="71C04ABF" w14:textId="77777777" w:rsidR="00DB504B" w:rsidRDefault="00DB504B" w:rsidP="00DB504B">
      <w:r>
        <w:t xml:space="preserve">Offshore balancing has many virtues. </w:t>
      </w:r>
      <w:r w:rsidRPr="008D6B27">
        <w:rPr>
          <w:rStyle w:val="StyleUnderline"/>
        </w:rPr>
        <w:t>By limiting the areas the U.S. military was committed to defending and forcing other states to pull their own weight, it would reduce the resources Washington must devote to defense, allow for greater investment and consumption at home</w:t>
      </w:r>
      <w:r>
        <w:t xml:space="preserve">, and put fewer American lives in harm’s way. Today, </w:t>
      </w:r>
      <w:r w:rsidRPr="001E4988">
        <w:rPr>
          <w:rStyle w:val="StyleUnderline"/>
          <w:highlight w:val="green"/>
        </w:rPr>
        <w:t>allies routinely free-ride</w:t>
      </w:r>
      <w:r w:rsidRPr="008D6B27">
        <w:rPr>
          <w:rStyle w:val="StyleUnderline"/>
        </w:rPr>
        <w:t xml:space="preserve"> on American protection, a problem that has only grown since the Cold War ended. </w:t>
      </w:r>
      <w:r w:rsidRPr="001E4988">
        <w:rPr>
          <w:rStyle w:val="StyleUnderline"/>
          <w:highlight w:val="green"/>
        </w:rPr>
        <w:t>Within NATO</w:t>
      </w:r>
      <w:r w:rsidRPr="008D6B27">
        <w:rPr>
          <w:rStyle w:val="StyleUnderline"/>
        </w:rPr>
        <w:t xml:space="preserve">, for example, 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accounts for 46 percent of</w:t>
      </w:r>
      <w:r w:rsidRPr="008D6B27">
        <w:rPr>
          <w:rStyle w:val="StyleUnderline"/>
        </w:rPr>
        <w:t xml:space="preserve"> the alliance’s aggregate </w:t>
      </w:r>
      <w:r w:rsidRPr="001E4988">
        <w:rPr>
          <w:rStyle w:val="StyleUnderline"/>
          <w:highlight w:val="green"/>
        </w:rPr>
        <w:t>GDP yet</w:t>
      </w:r>
      <w:r w:rsidRPr="008D6B27">
        <w:rPr>
          <w:rStyle w:val="StyleUnderline"/>
        </w:rPr>
        <w:t xml:space="preserve"> contributes </w:t>
      </w:r>
      <w:r w:rsidRPr="001E4988">
        <w:rPr>
          <w:rStyle w:val="StyleUnderline"/>
          <w:highlight w:val="green"/>
        </w:rPr>
        <w:t>about 75 percent of</w:t>
      </w:r>
      <w:r w:rsidRPr="008D6B27">
        <w:rPr>
          <w:rStyle w:val="StyleUnderline"/>
        </w:rPr>
        <w:t xml:space="preserve"> its </w:t>
      </w:r>
      <w:r w:rsidRPr="001E4988">
        <w:rPr>
          <w:rStyle w:val="StyleUnderline"/>
          <w:highlight w:val="green"/>
        </w:rPr>
        <w:t>military</w:t>
      </w:r>
      <w:r w:rsidRPr="008D6B27">
        <w:rPr>
          <w:rStyle w:val="StyleUnderline"/>
        </w:rPr>
        <w:t xml:space="preserve"> spending</w:t>
      </w:r>
      <w:r>
        <w:t>. As the political scientist Barry Posen has quipped, “This is welfare for the rich.”</w:t>
      </w:r>
    </w:p>
    <w:p w14:paraId="790068C9" w14:textId="77777777" w:rsidR="00DB504B" w:rsidRDefault="00DB504B" w:rsidP="00DB504B">
      <w:r>
        <w:t>The aim is to remain offshore as long as possible, while recognizing that it is sometimes necessary to come onshore.</w:t>
      </w:r>
    </w:p>
    <w:p w14:paraId="1FC0DA56" w14:textId="77777777" w:rsidR="00DB504B" w:rsidRDefault="00DB504B" w:rsidP="00DB504B">
      <w:r w:rsidRPr="001E4988">
        <w:rPr>
          <w:rStyle w:val="StyleUnderline"/>
          <w:highlight w:val="green"/>
        </w:rPr>
        <w:t>Offshore balancing would</w:t>
      </w:r>
      <w:r w:rsidRPr="008D6B27">
        <w:rPr>
          <w:rStyle w:val="StyleUnderline"/>
        </w:rPr>
        <w:t xml:space="preserve"> also </w:t>
      </w:r>
      <w:r w:rsidRPr="001E4988">
        <w:rPr>
          <w:rStyle w:val="StyleUnderline"/>
          <w:highlight w:val="green"/>
        </w:rPr>
        <w:t>reduce</w:t>
      </w:r>
      <w:r w:rsidRPr="008D6B27">
        <w:rPr>
          <w:rStyle w:val="StyleUnderline"/>
        </w:rPr>
        <w:t xml:space="preserve"> the risk of </w:t>
      </w:r>
      <w:r w:rsidRPr="001E4988">
        <w:rPr>
          <w:rStyle w:val="StyleUnderline"/>
          <w:highlight w:val="green"/>
        </w:rPr>
        <w:t>terrorism. Liberal hegemony commits</w:t>
      </w:r>
      <w:r w:rsidRPr="008D6B27">
        <w:rPr>
          <w:rStyle w:val="StyleUnderline"/>
        </w:rPr>
        <w:t xml:space="preserve"> the United States </w:t>
      </w:r>
      <w:r w:rsidRPr="001E4988">
        <w:rPr>
          <w:rStyle w:val="StyleUnderline"/>
          <w:highlight w:val="green"/>
        </w:rPr>
        <w:t>to spreading democracy in unfamiliar places</w:t>
      </w:r>
      <w:r>
        <w:t xml:space="preserve">, which sometimes requires military occupation </w:t>
      </w:r>
      <w:r w:rsidRPr="008D6B27">
        <w:rPr>
          <w:rStyle w:val="StyleUnderline"/>
        </w:rPr>
        <w:t xml:space="preserve">and always involves interfering with local political arrangements. Such </w:t>
      </w:r>
      <w:r w:rsidRPr="001E4988">
        <w:rPr>
          <w:rStyle w:val="StyleUnderline"/>
          <w:highlight w:val="green"/>
        </w:rPr>
        <w:t>efforts</w:t>
      </w:r>
      <w:r w:rsidRPr="008D6B27">
        <w:rPr>
          <w:rStyle w:val="StyleUnderline"/>
        </w:rPr>
        <w:t xml:space="preserve"> invariably </w:t>
      </w:r>
      <w:r w:rsidRPr="001E4988">
        <w:rPr>
          <w:rStyle w:val="StyleUnderline"/>
          <w:highlight w:val="green"/>
        </w:rPr>
        <w:t>foster nationalist resentment</w:t>
      </w:r>
      <w:r>
        <w:t>, and because the opponents are too weak to confront the United States directly, they sometimes turn to terrorism. (</w:t>
      </w:r>
      <w:r w:rsidRPr="008D6B27">
        <w:rPr>
          <w:rStyle w:val="StyleUnderline"/>
        </w:rPr>
        <w:t>It is worth remembering that Osama bin Laden was motivated in good part by the presence of U.S. troops in his homeland of Saudi Arabia</w:t>
      </w:r>
      <w:r>
        <w:t>.) In addition to inspiring terrorists, liberal hegemony facilitates their operations: using regime change to spread American values undermines local institutions and creates ungoverned spaces where violent extremists can flourish.</w:t>
      </w:r>
    </w:p>
    <w:p w14:paraId="4484DDB3" w14:textId="77777777" w:rsidR="00DB504B" w:rsidRPr="008D6B27" w:rsidRDefault="00DB504B" w:rsidP="00DB504B">
      <w:pPr>
        <w:rPr>
          <w:rStyle w:val="StyleUnderline"/>
        </w:rPr>
      </w:pPr>
      <w:r>
        <w:t xml:space="preserve">Offshore balancing would alleviate this problem by eschewing social engineering and minimizing the United States’ military foot­print. </w:t>
      </w:r>
      <w:r w:rsidRPr="008D6B27">
        <w:rPr>
          <w:rStyle w:val="StyleUnderline"/>
        </w:rPr>
        <w:t xml:space="preserve">U.S. troops would be stationed on foreign soil only when a country was in a vital region and threatened by a would-be hegemon. In that case, the potential victim would view the United States as a savior rather than an occupier. And once the threat had been dealt with, U.S. military forces could go back over the horizon and not stay behind to meddle in local politics. </w:t>
      </w:r>
      <w:r w:rsidRPr="001E4988">
        <w:rPr>
          <w:rStyle w:val="StyleUnderline"/>
          <w:highlight w:val="green"/>
        </w:rPr>
        <w:t>By respecting</w:t>
      </w:r>
      <w:r w:rsidRPr="008D6B27">
        <w:rPr>
          <w:rStyle w:val="StyleUnderline"/>
        </w:rPr>
        <w:t xml:space="preserve"> the </w:t>
      </w:r>
      <w:r w:rsidRPr="001E4988">
        <w:rPr>
          <w:rStyle w:val="StyleUnderline"/>
          <w:highlight w:val="green"/>
        </w:rPr>
        <w:t>sovereignty</w:t>
      </w:r>
      <w:r w:rsidRPr="008D6B27">
        <w:rPr>
          <w:rStyle w:val="StyleUnderline"/>
        </w:rPr>
        <w:t xml:space="preserve"> of other states, offshore </w:t>
      </w:r>
      <w:r w:rsidRPr="001E4988">
        <w:rPr>
          <w:rStyle w:val="StyleUnderline"/>
          <w:highlight w:val="green"/>
        </w:rPr>
        <w:t>balancing would be less likely to foster</w:t>
      </w:r>
      <w:r w:rsidRPr="008D6B27">
        <w:rPr>
          <w:rStyle w:val="StyleUnderline"/>
        </w:rPr>
        <w:t xml:space="preserve"> anti-American </w:t>
      </w:r>
      <w:r w:rsidRPr="001E4988">
        <w:rPr>
          <w:rStyle w:val="StyleUnderline"/>
          <w:highlight w:val="green"/>
        </w:rPr>
        <w:t>terrorism.</w:t>
      </w:r>
    </w:p>
    <w:p w14:paraId="3839E84E" w14:textId="77777777" w:rsidR="00DB504B" w:rsidRPr="001E4988" w:rsidRDefault="00DB504B" w:rsidP="00DB504B">
      <w:pPr>
        <w:rPr>
          <w:sz w:val="10"/>
          <w:szCs w:val="10"/>
        </w:rPr>
      </w:pPr>
      <w:r w:rsidRPr="001E4988">
        <w:rPr>
          <w:sz w:val="10"/>
          <w:szCs w:val="10"/>
        </w:rPr>
        <w:t>A REASSURING HISTORY</w:t>
      </w:r>
    </w:p>
    <w:p w14:paraId="2091CEBB" w14:textId="77777777" w:rsidR="00DB504B" w:rsidRPr="001E4988" w:rsidRDefault="00DB504B" w:rsidP="00DB504B">
      <w:pPr>
        <w:rPr>
          <w:sz w:val="10"/>
          <w:szCs w:val="10"/>
        </w:rPr>
      </w:pPr>
      <w:r w:rsidRPr="001E4988">
        <w:rPr>
          <w:sz w:val="10"/>
          <w:szCs w:val="10"/>
        </w:rPr>
        <w:t>Offshore balancing may seem like a radical strategy today, but it provided the guiding logic of U.S. foreign policy for many decades and served the country well. During the nineteenth century, the United States was preoccupied with expanding across North America, building a powerful state, and establishing hegemony in the Western Hemisphere. After it completed these tasks at the end of the century, it soon became interested in preserving the balance of power in Europe and Northeast Asia. Nonetheless, it let the great powers in those regions check one another, intervening militarily only when the balance of power broke down, as during both world wars.</w:t>
      </w:r>
    </w:p>
    <w:p w14:paraId="14B49FF9" w14:textId="77777777" w:rsidR="00DB504B" w:rsidRPr="001E4988" w:rsidRDefault="00DB504B" w:rsidP="00DB504B">
      <w:pPr>
        <w:rPr>
          <w:sz w:val="10"/>
          <w:szCs w:val="10"/>
        </w:rPr>
      </w:pPr>
      <w:r w:rsidRPr="001E4988">
        <w:rPr>
          <w:sz w:val="10"/>
          <w:szCs w:val="10"/>
        </w:rPr>
        <w:t>During the Cold War, the United States had no choice but to go onshore in Europe and Northeast Asia, as its allies in those regions could not contain the Soviet Union by themselves. So Washington forged alliances and stationed military forces in both regions, and it fought the Korean War to contain Soviet influence in Northeast Asia.</w:t>
      </w:r>
    </w:p>
    <w:p w14:paraId="7069C43C" w14:textId="77777777" w:rsidR="00DB504B" w:rsidRPr="001E4988" w:rsidRDefault="00DB504B" w:rsidP="00DB504B">
      <w:pPr>
        <w:rPr>
          <w:sz w:val="10"/>
          <w:szCs w:val="10"/>
        </w:rPr>
      </w:pPr>
      <w:r w:rsidRPr="001E4988">
        <w:rPr>
          <w:sz w:val="10"/>
          <w:szCs w:val="10"/>
        </w:rPr>
        <w:t>In the Persian Gulf, however, the United States stayed offshore, letting the United Kingdom take the lead in preventing any state from dominating that oil-rich region. After the British announced their withdrawal from the Gulf in 1968, the United States turned to the shah of Iran and the Saudi monarchy to do the job. When the shah fell in 1979, the Carter administration began building the Rapid Deployment Force, an offshore military capability designed to prevent Iran or the Soviet Union from dominating the region. The Reagan administration aided Iraq during that country’s 1980–88 war with Iran for similar reasons. The U.S. military stayed offshore until 1990, when Saddam Hussein’s seizure of Kuwait threatened to enhance Iraq’s power and place Saudi Arabia and other Gulf oil producers at risk. To restore the regional balance of power, the George H. W. Bush admin­istration sent an expeditionary force to liberate Kuwait and smash Saddam’s military machine.</w:t>
      </w:r>
    </w:p>
    <w:p w14:paraId="249A1527" w14:textId="77777777" w:rsidR="00DB504B" w:rsidRPr="001E4988" w:rsidRDefault="00DB504B" w:rsidP="00DB504B">
      <w:pPr>
        <w:rPr>
          <w:sz w:val="10"/>
          <w:szCs w:val="10"/>
        </w:rPr>
      </w:pPr>
      <w:r w:rsidRPr="001E4988">
        <w:rPr>
          <w:sz w:val="10"/>
          <w:szCs w:val="10"/>
        </w:rPr>
        <w:t>For nearly a century, in short, offshore balancing prevented the emergence of dangerous regional hegemons and pre­served a global balance of power that enhanced American security. Tellingly, when U.S. policymakers deviated from that strategy—as they did in Vietnam, where the United States had no vital interests—the result was a costly failure.</w:t>
      </w:r>
    </w:p>
    <w:p w14:paraId="462A4D9D" w14:textId="77777777" w:rsidR="00DB504B" w:rsidRPr="001E4988" w:rsidRDefault="00DB504B" w:rsidP="00DB504B">
      <w:pPr>
        <w:rPr>
          <w:sz w:val="10"/>
          <w:szCs w:val="10"/>
        </w:rPr>
      </w:pPr>
      <w:r w:rsidRPr="001E4988">
        <w:rPr>
          <w:sz w:val="10"/>
          <w:szCs w:val="10"/>
        </w:rPr>
        <w:t>Events since the end of the Cold War teach the same lesson. In Europe, once the Soviet Union collapsed, the region no longer had a dominant power. The United States should have steadily reduced its military presence, cultivated amicable relations with Russia, and turned European security over to the Europeans. Instead, it expanded NATO and ignored Russian interests, helping spark the conflict over Ukraine and driving Moscow closer to China.</w:t>
      </w:r>
    </w:p>
    <w:p w14:paraId="5FF04EB5" w14:textId="77777777" w:rsidR="00DB504B" w:rsidRPr="001E4988" w:rsidRDefault="00DB504B" w:rsidP="00DB504B">
      <w:pPr>
        <w:rPr>
          <w:sz w:val="10"/>
          <w:szCs w:val="10"/>
        </w:rPr>
      </w:pPr>
      <w:r w:rsidRPr="001E4988">
        <w:rPr>
          <w:sz w:val="10"/>
          <w:szCs w:val="10"/>
        </w:rPr>
        <w:t>In the Middle East, likewise, the United States should have moved back offshore after the Gulf War and let Iran and Iraq balance each other. Instead, the Clinton administration adopted the policy of “dual containment,” which required keeping ground and air forces in Saudi Arabia to check Iran and Iraq simultaneously. The George W. Bush administration then adopted an even more ambitious strategy, dubbed “regional transformation,” which produced costly failures in Afghanistan and Iraq. The Obama administration repeated the error when it helped topple Muammar al-Qaddafi in Libya and when it exacerbated the chaos in Syria by insisting that Bashar al-Assad “must go” and backing some of his opponents. Abandoning offshore balancing after the Cold War has been a recipe for failure.</w:t>
      </w:r>
    </w:p>
    <w:p w14:paraId="21086B52" w14:textId="77777777" w:rsidR="00DB504B" w:rsidRPr="001E4988" w:rsidRDefault="00DB504B" w:rsidP="00DB504B">
      <w:pPr>
        <w:rPr>
          <w:sz w:val="10"/>
          <w:szCs w:val="10"/>
        </w:rPr>
      </w:pPr>
      <w:r w:rsidRPr="001E4988">
        <w:rPr>
          <w:sz w:val="10"/>
          <w:szCs w:val="10"/>
        </w:rPr>
        <w:t>HEGEMONY’S HOLLOW HOPES</w:t>
      </w:r>
    </w:p>
    <w:p w14:paraId="5B09DC0A" w14:textId="77777777" w:rsidR="00DB504B" w:rsidRPr="001E4988" w:rsidRDefault="00DB504B" w:rsidP="00DB504B">
      <w:pPr>
        <w:rPr>
          <w:sz w:val="10"/>
          <w:szCs w:val="10"/>
        </w:rPr>
      </w:pPr>
      <w:r w:rsidRPr="001E4988">
        <w:rPr>
          <w:sz w:val="10"/>
          <w:szCs w:val="10"/>
        </w:rPr>
        <w:t>Defenders of liberal hegemony marshal a number of unpersuasive arguments to make their case. One familiar claim is that only vigorous U.S. leadership can keep order around the globe. But global leadership is not an end in itself; it is desirable only insofar as it benefits the United States directly.</w:t>
      </w:r>
    </w:p>
    <w:p w14:paraId="244B4EC4" w14:textId="77777777" w:rsidR="00DB504B" w:rsidRPr="001E4988" w:rsidRDefault="00DB504B" w:rsidP="00DB504B">
      <w:pPr>
        <w:rPr>
          <w:sz w:val="10"/>
          <w:szCs w:val="10"/>
        </w:rPr>
      </w:pPr>
      <w:r w:rsidRPr="001E4988">
        <w:rPr>
          <w:sz w:val="10"/>
          <w:szCs w:val="10"/>
        </w:rPr>
        <w:t>One might further argue that U.S. leadership is necessary to overcome the collective-action problem of local actors failing to balance against a potential hegemon. Offshore balancing recognizes this danger, however, and calls for Washington to step in if needed. Nor does it prohibit Washington from giving friendly states in the key regions advice or material aid.</w:t>
      </w:r>
    </w:p>
    <w:p w14:paraId="78197497" w14:textId="77777777" w:rsidR="00DB504B" w:rsidRPr="001E4988" w:rsidRDefault="00DB504B" w:rsidP="00DB504B">
      <w:pPr>
        <w:rPr>
          <w:sz w:val="10"/>
          <w:szCs w:val="10"/>
        </w:rPr>
      </w:pPr>
      <w:r w:rsidRPr="001E4988">
        <w:rPr>
          <w:sz w:val="10"/>
          <w:szCs w:val="10"/>
        </w:rPr>
        <w:t>Other defenders of liberal hegemony argue that U.S. leadership is necessary to deal with new, transnational threats that arise from failed states, terrorism, criminal networks, refugee flows, and the like. Not only do the Atlantic and Pacific Oceans offer inadequate protection against these dangers, they claim, but modern military technology also makes it easier for the United States to project power around the world and address them. Today’s “global village,” in short, is more dan­gerous yet easier to manage.</w:t>
      </w:r>
    </w:p>
    <w:p w14:paraId="039AB853" w14:textId="77777777" w:rsidR="00DB504B" w:rsidRPr="001E4988" w:rsidRDefault="00DB504B" w:rsidP="00DB504B">
      <w:pPr>
        <w:rPr>
          <w:sz w:val="10"/>
          <w:szCs w:val="10"/>
        </w:rPr>
      </w:pPr>
      <w:r w:rsidRPr="001E4988">
        <w:rPr>
          <w:sz w:val="10"/>
          <w:szCs w:val="10"/>
        </w:rPr>
        <w:t>This view exaggerates these threats and overstates Washington’s ability to eliminate them. Crime, terrorism, and similar problems can be a nuisance, but they are hardly existential threats and rarely lend themselves to military solutions. Indeed, constant interference in the affairs of other states—and especially repeated military interventions—generates local resentment and fosters corruption, thereby making these transnational dangers worse. The long-term solution to the problems can only be competent local governance, not heavy-handed U.S. efforts to police the world.</w:t>
      </w:r>
    </w:p>
    <w:p w14:paraId="619DF82E" w14:textId="77777777" w:rsidR="00DB504B" w:rsidRPr="001E4988" w:rsidRDefault="00DB504B" w:rsidP="00DB504B">
      <w:pPr>
        <w:rPr>
          <w:sz w:val="10"/>
          <w:szCs w:val="10"/>
        </w:rPr>
      </w:pPr>
      <w:r w:rsidRPr="001E4988">
        <w:rPr>
          <w:sz w:val="10"/>
          <w:szCs w:val="10"/>
        </w:rPr>
        <w:t>Nor is policing the world as cheap as defenders of liberal hegemony contend, either in dollars spent or in lives lost. The wars in Afghanistan and Iraq cost between $4 trillion and $6 trillion and killed nearly 7,000 U.S. soldiers and wounded more than 50,000. Veterans of these conflicts exhibit high rates of depression and suicide, yet the United States has little to show for their sacrifices.</w:t>
      </w:r>
    </w:p>
    <w:p w14:paraId="0446E71D" w14:textId="77777777" w:rsidR="00DB504B" w:rsidRPr="001E3B1C" w:rsidRDefault="00DB504B" w:rsidP="00DB504B">
      <w:pPr>
        <w:rPr>
          <w:rStyle w:val="StyleUnderline"/>
        </w:rPr>
      </w:pPr>
      <w:r>
        <w:t xml:space="preserve">Defenders of the status quo also fear that offshore balancing would allow other states to replace the United States at the pinnacle of global power. On the contrary, the strategy would prolong the country’s domi­nance by refocusing its efforts on core goals. </w:t>
      </w:r>
      <w:r w:rsidRPr="001E3B1C">
        <w:rPr>
          <w:rStyle w:val="StyleUnderline"/>
        </w:rPr>
        <w:t xml:space="preserve">Unlike liberal hegemony, offshore </w:t>
      </w:r>
      <w:r w:rsidRPr="001E4988">
        <w:rPr>
          <w:rStyle w:val="StyleUnderline"/>
          <w:highlight w:val="green"/>
        </w:rPr>
        <w:t>balancing avoids squandering resources</w:t>
      </w:r>
      <w:r w:rsidRPr="001E3B1C">
        <w:rPr>
          <w:rStyle w:val="StyleUnderline"/>
        </w:rPr>
        <w:t xml:space="preserve"> on costly and counterproductive crusades, </w:t>
      </w:r>
      <w:r w:rsidRPr="001E4988">
        <w:rPr>
          <w:rStyle w:val="StyleUnderline"/>
          <w:highlight w:val="green"/>
        </w:rPr>
        <w:t>which would allow</w:t>
      </w:r>
      <w:r w:rsidRPr="001E3B1C">
        <w:rPr>
          <w:rStyle w:val="StyleUnderline"/>
        </w:rPr>
        <w:t xml:space="preserve"> the </w:t>
      </w:r>
      <w:r w:rsidRPr="001E4988">
        <w:rPr>
          <w:rStyle w:val="StyleUnderline"/>
          <w:highlight w:val="green"/>
        </w:rPr>
        <w:t>government to invest</w:t>
      </w:r>
      <w:r w:rsidRPr="001E3B1C">
        <w:rPr>
          <w:rStyle w:val="StyleUnderline"/>
        </w:rPr>
        <w:t xml:space="preserve"> more </w:t>
      </w:r>
      <w:r w:rsidRPr="001E4988">
        <w:rPr>
          <w:rStyle w:val="StyleUnderline"/>
          <w:highlight w:val="green"/>
        </w:rPr>
        <w:t>in</w:t>
      </w:r>
      <w:r w:rsidRPr="001E3B1C">
        <w:rPr>
          <w:rStyle w:val="StyleUnderline"/>
        </w:rPr>
        <w:t xml:space="preserve"> the long-term ingredients of power and prosperity: </w:t>
      </w:r>
      <w:r w:rsidRPr="001E4988">
        <w:rPr>
          <w:rStyle w:val="StyleUnderline"/>
          <w:highlight w:val="green"/>
        </w:rPr>
        <w:t>education, infrastructure, and r</w:t>
      </w:r>
      <w:r w:rsidRPr="001E3B1C">
        <w:rPr>
          <w:rStyle w:val="StyleUnderline"/>
        </w:rPr>
        <w:t xml:space="preserve">esearch </w:t>
      </w:r>
      <w:r w:rsidRPr="001E4988">
        <w:rPr>
          <w:rStyle w:val="StyleUnderline"/>
          <w:highlight w:val="green"/>
        </w:rPr>
        <w:t>and d</w:t>
      </w:r>
      <w:r w:rsidRPr="001E3B1C">
        <w:rPr>
          <w:rStyle w:val="StyleUnderline"/>
        </w:rPr>
        <w:t>evelopment. Remember, the United States became a great power by staying out of foreign wars and building a world-class economy, which is the same strategy China has pursued over the past three decades. Meanwhile, the United States has wasted trillions of dollars and put its long-term primacy at risk.</w:t>
      </w:r>
    </w:p>
    <w:p w14:paraId="2F1CF451" w14:textId="77777777" w:rsidR="00DB504B" w:rsidRPr="001E4988" w:rsidRDefault="00DB504B" w:rsidP="00DB504B">
      <w:pPr>
        <w:rPr>
          <w:sz w:val="10"/>
          <w:szCs w:val="10"/>
        </w:rPr>
      </w:pPr>
      <w:r w:rsidRPr="001E4988">
        <w:rPr>
          <w:sz w:val="10"/>
          <w:szCs w:val="10"/>
        </w:rPr>
        <w:t>Another argument holds that the U.S. military must garrison the world to keep the peace and preserve an open world economy. Retrenchment, the logic goes, would renew great-power competition, invite ruinous economic rivalries, and eventually spark a major war from which the United States could not remain aloof. Better to keep playing global policeman than risk a repeat of the 1930s.</w:t>
      </w:r>
    </w:p>
    <w:p w14:paraId="04D5846C" w14:textId="77777777" w:rsidR="00DB504B" w:rsidRPr="001E4988" w:rsidRDefault="00DB504B" w:rsidP="00DB504B">
      <w:pPr>
        <w:rPr>
          <w:sz w:val="10"/>
          <w:szCs w:val="10"/>
        </w:rPr>
      </w:pPr>
      <w:r w:rsidRPr="001E4988">
        <w:rPr>
          <w:sz w:val="10"/>
          <w:szCs w:val="10"/>
        </w:rPr>
        <w:t>Such fears are unconvincing. For starters, this argument assumes that deeper U.S. engagement in Europe would have prevented World War II, a claim hard to square with Adolf Hitler’s unshakable desire for war. Regional conflicts will sometimes occur no matter what Washington does, but it need not get involved unless vital U.S. interests are at stake. Indeed, the United States has sometimes stayed out of regional conflicts—such as the Russo-Japanese War, the Iran-Iraq War, and the current war in Ukraine—belying the claim that it inevitably gets dragged in. And if the country is forced to fight another great power, better to arrive late and let other countries bear the brunt of the costs. As the last major power to enter both world wars, the United States emerged stronger from each for having waited.</w:t>
      </w:r>
    </w:p>
    <w:p w14:paraId="0E45D12B" w14:textId="77777777" w:rsidR="00DB504B" w:rsidRPr="001E4988" w:rsidRDefault="00DB504B" w:rsidP="00DB504B">
      <w:pPr>
        <w:rPr>
          <w:sz w:val="10"/>
          <w:szCs w:val="10"/>
        </w:rPr>
      </w:pPr>
      <w:r w:rsidRPr="001E4988">
        <w:rPr>
          <w:sz w:val="10"/>
          <w:szCs w:val="10"/>
        </w:rPr>
        <w:t>Furthermore, recent history casts doubt on the claim that U.S. leadership preserves peace. Over the past 25 years, Washington has caused or supported several wars in the Middle East and fueled minor conflicts elsewhere. If liberal hegemony is supposed to enhance global stability, it has done a poor job.</w:t>
      </w:r>
    </w:p>
    <w:p w14:paraId="27761F5C" w14:textId="77777777" w:rsidR="00DB504B" w:rsidRPr="001E4988" w:rsidRDefault="00DB504B" w:rsidP="00DB504B">
      <w:pPr>
        <w:rPr>
          <w:sz w:val="10"/>
          <w:szCs w:val="10"/>
        </w:rPr>
      </w:pPr>
      <w:r w:rsidRPr="001E4988">
        <w:rPr>
          <w:sz w:val="10"/>
          <w:szCs w:val="10"/>
        </w:rPr>
        <w:t>Nor has the strategy produced much in the way of economic benefits. Given its protected position in the Western Hemisphere, the United States is free to trade and invest wherever profitable opportu­nities exist. Because all countries have a shared interest in such activity, Washington does not need to play global policeman in order to remain economically engaged with others. In fact, the U.S. economy would be in better shape today if the government were not spending so much money trying to run the world.</w:t>
      </w:r>
    </w:p>
    <w:p w14:paraId="799DE3DC" w14:textId="77777777" w:rsidR="00DB504B" w:rsidRPr="001E4988" w:rsidRDefault="00DB504B" w:rsidP="00DB504B">
      <w:pPr>
        <w:rPr>
          <w:sz w:val="10"/>
          <w:szCs w:val="10"/>
        </w:rPr>
      </w:pPr>
      <w:r w:rsidRPr="001E4988">
        <w:rPr>
          <w:sz w:val="10"/>
          <w:szCs w:val="10"/>
        </w:rPr>
        <w:t>Offshore balancing may seem like a radical strategy today, but it provided the guiding logic of U.S. foreign policy for many decades.</w:t>
      </w:r>
    </w:p>
    <w:p w14:paraId="393B6E27" w14:textId="77777777" w:rsidR="00DB504B" w:rsidRPr="001E4988" w:rsidRDefault="00DB504B" w:rsidP="00DB504B">
      <w:pPr>
        <w:rPr>
          <w:sz w:val="10"/>
          <w:szCs w:val="10"/>
        </w:rPr>
      </w:pPr>
      <w:r w:rsidRPr="001E4988">
        <w:rPr>
          <w:sz w:val="10"/>
          <w:szCs w:val="10"/>
        </w:rPr>
        <w:t>Proponents of liberal hegemony also claim that the United States must remain committed all over the world to prevent nuclear proliferation. If it reduces its role in key regions or withdraws entirely, the argument runs, countries accustomed to U.S. protection will have no choice but to protect themselves by obtaining nuclear weapons.</w:t>
      </w:r>
    </w:p>
    <w:p w14:paraId="37FD9221" w14:textId="77777777" w:rsidR="00DB504B" w:rsidRPr="001E3B1C" w:rsidRDefault="00DB504B" w:rsidP="00DB504B">
      <w:pPr>
        <w:rPr>
          <w:rStyle w:val="StyleUnderline"/>
        </w:rPr>
      </w:pPr>
      <w:r w:rsidRPr="001E3B1C">
        <w:rPr>
          <w:rStyle w:val="StyleUnderline"/>
        </w:rPr>
        <w:t xml:space="preserve">No grand strategy is likely to prove wholly successful at preventing proliferation, but offshore balancing would do a better job than </w:t>
      </w:r>
      <w:r w:rsidRPr="001E4988">
        <w:rPr>
          <w:rStyle w:val="StyleUnderline"/>
          <w:highlight w:val="green"/>
        </w:rPr>
        <w:t>liberal hegemony</w:t>
      </w:r>
      <w:r>
        <w:t xml:space="preserve">. After all, </w:t>
      </w:r>
      <w:r w:rsidRPr="001E3B1C">
        <w:rPr>
          <w:rStyle w:val="StyleUnderline"/>
        </w:rPr>
        <w:t xml:space="preserve">that strategy </w:t>
      </w:r>
      <w:r w:rsidRPr="001E4988">
        <w:rPr>
          <w:rStyle w:val="StyleUnderline"/>
          <w:highlight w:val="green"/>
        </w:rPr>
        <w:t>failed to stop</w:t>
      </w:r>
      <w:r w:rsidRPr="001E3B1C">
        <w:rPr>
          <w:rStyle w:val="StyleUnderline"/>
        </w:rPr>
        <w:t xml:space="preserve"> India and Pakistan </w:t>
      </w:r>
      <w:r w:rsidRPr="001E4988">
        <w:rPr>
          <w:rStyle w:val="StyleUnderline"/>
        </w:rPr>
        <w:t>from</w:t>
      </w:r>
      <w:r w:rsidRPr="001E4988">
        <w:rPr>
          <w:rStyle w:val="StyleUnderline"/>
          <w:highlight w:val="green"/>
        </w:rPr>
        <w:t xml:space="preserve"> ramping up</w:t>
      </w:r>
      <w:r w:rsidRPr="001E3B1C">
        <w:rPr>
          <w:rStyle w:val="StyleUnderline"/>
        </w:rPr>
        <w:t xml:space="preserve"> their </w:t>
      </w:r>
      <w:r w:rsidRPr="001E4988">
        <w:rPr>
          <w:rStyle w:val="StyleUnderline"/>
          <w:highlight w:val="green"/>
        </w:rPr>
        <w:t>nuclear capabilities</w:t>
      </w:r>
      <w:r w:rsidRPr="001E3B1C">
        <w:rPr>
          <w:rStyle w:val="StyleUnderline"/>
        </w:rPr>
        <w:t xml:space="preserve">, North Korea from becoming the newest member of the nuclear club, and Iran from making major progress with its nuclear program. </w:t>
      </w:r>
      <w:r w:rsidRPr="001E4988">
        <w:rPr>
          <w:rStyle w:val="StyleUnderline"/>
          <w:highlight w:val="green"/>
        </w:rPr>
        <w:t>Countries</w:t>
      </w:r>
      <w:r w:rsidRPr="001E3B1C">
        <w:rPr>
          <w:rStyle w:val="StyleUnderline"/>
        </w:rPr>
        <w:t xml:space="preserve"> usually </w:t>
      </w:r>
      <w:r w:rsidRPr="001E4988">
        <w:rPr>
          <w:rStyle w:val="StyleUnderline"/>
          <w:highlight w:val="green"/>
        </w:rPr>
        <w:t>seek the bomb because they fear</w:t>
      </w:r>
      <w:r w:rsidRPr="001E3B1C">
        <w:rPr>
          <w:rStyle w:val="StyleUnderline"/>
        </w:rPr>
        <w:t xml:space="preserve"> being </w:t>
      </w:r>
      <w:r w:rsidRPr="001E4988">
        <w:rPr>
          <w:rStyle w:val="StyleUnderline"/>
          <w:highlight w:val="green"/>
        </w:rPr>
        <w:t>attack</w:t>
      </w:r>
      <w:r w:rsidRPr="001E3B1C">
        <w:rPr>
          <w:rStyle w:val="StyleUnderline"/>
        </w:rPr>
        <w:t xml:space="preserve">ed, and </w:t>
      </w:r>
      <w:r w:rsidRPr="001E4988">
        <w:rPr>
          <w:rStyle w:val="StyleUnderline"/>
          <w:highlight w:val="green"/>
        </w:rPr>
        <w:t>U.S.</w:t>
      </w:r>
      <w:r w:rsidRPr="001E3B1C">
        <w:rPr>
          <w:rStyle w:val="StyleUnderline"/>
        </w:rPr>
        <w:t xml:space="preserve"> efforts at </w:t>
      </w:r>
      <w:r w:rsidRPr="001E4988">
        <w:rPr>
          <w:rStyle w:val="StyleUnderline"/>
          <w:highlight w:val="green"/>
        </w:rPr>
        <w:t>regime change</w:t>
      </w:r>
      <w:r w:rsidRPr="001E3B1C">
        <w:rPr>
          <w:rStyle w:val="StyleUnderline"/>
        </w:rPr>
        <w:t xml:space="preserve"> only </w:t>
      </w:r>
      <w:r w:rsidRPr="001E4988">
        <w:rPr>
          <w:rStyle w:val="StyleUnderline"/>
          <w:highlight w:val="green"/>
        </w:rPr>
        <w:t>heighten such concerns</w:t>
      </w:r>
      <w:r w:rsidRPr="001E3B1C">
        <w:rPr>
          <w:rStyle w:val="StyleUnderline"/>
        </w:rPr>
        <w:t xml:space="preserve">. By eschewing regime change and reducing the United States’ military footprint, offshore </w:t>
      </w:r>
      <w:r w:rsidRPr="001E4988">
        <w:rPr>
          <w:rStyle w:val="StyleUnderline"/>
          <w:highlight w:val="green"/>
        </w:rPr>
        <w:t>balancing would give</w:t>
      </w:r>
      <w:r w:rsidRPr="001E3B1C">
        <w:rPr>
          <w:rStyle w:val="StyleUnderline"/>
        </w:rPr>
        <w:t xml:space="preserve"> potential </w:t>
      </w:r>
      <w:r w:rsidRPr="001E4988">
        <w:rPr>
          <w:rStyle w:val="StyleUnderline"/>
          <w:highlight w:val="green"/>
        </w:rPr>
        <w:t>proliferators less reason to go nuclear.</w:t>
      </w:r>
    </w:p>
    <w:p w14:paraId="15DBCC2A" w14:textId="77777777" w:rsidR="00DB504B" w:rsidRPr="001E4988" w:rsidRDefault="00DB504B" w:rsidP="00DB504B">
      <w:pPr>
        <w:rPr>
          <w:b/>
          <w:sz w:val="24"/>
          <w:u w:val="single"/>
        </w:rPr>
      </w:pPr>
      <w:r>
        <w:t xml:space="preserve">Moreover, </w:t>
      </w:r>
      <w:r w:rsidRPr="001E3B1C">
        <w:rPr>
          <w:rStyle w:val="StyleUnderline"/>
        </w:rPr>
        <w:t>military action cannot prevent a determined country from eventually obtaining nuclear weapons; it can only buy time. The recent deal with Iran serves as a reminder that coordinated multi­lateral pressure and tough economic sanctions are a better way to discourage proliferation than preventive war or regime change.</w:t>
      </w:r>
    </w:p>
    <w:p w14:paraId="2C34285F" w14:textId="77777777" w:rsidR="00DB504B" w:rsidRPr="001E4988" w:rsidRDefault="00DB504B" w:rsidP="00DB504B">
      <w:pPr>
        <w:rPr>
          <w:sz w:val="10"/>
          <w:szCs w:val="10"/>
        </w:rPr>
      </w:pPr>
      <w:r w:rsidRPr="001E4988">
        <w:rPr>
          <w:sz w:val="10"/>
          <w:szCs w:val="10"/>
        </w:rPr>
        <w:t>To be sure, if the United States did scale back its security guarantees, a few vulnerable states might seek their own nuclear deterrents. That outcome is not desirable, but all-out efforts to prevent it would almost certainly be costly and probably be unsuccessful. Besides, the down­sides may not be as grave as pessimists fear. Getting the bomb does not transform weak countries into great powers or enable them to blackmail rival states. Ten states have crossed the nuclear threshold since 1945, and the world has not turned upside down. Nuclear proliferation will remain a concern no matter what the United States does, but offshore balancing provides the best strategy for dealing with it.</w:t>
      </w:r>
    </w:p>
    <w:p w14:paraId="67FD986E" w14:textId="77777777" w:rsidR="00DB504B" w:rsidRPr="001E4988" w:rsidRDefault="00DB504B" w:rsidP="00DB504B">
      <w:pPr>
        <w:rPr>
          <w:sz w:val="10"/>
          <w:szCs w:val="10"/>
        </w:rPr>
      </w:pPr>
      <w:r w:rsidRPr="001E4988">
        <w:rPr>
          <w:sz w:val="10"/>
          <w:szCs w:val="10"/>
        </w:rPr>
        <w:t>THE DEMOCRACY DELUSION</w:t>
      </w:r>
    </w:p>
    <w:p w14:paraId="06CD9E96" w14:textId="77777777" w:rsidR="00DB504B" w:rsidRPr="001E4988" w:rsidRDefault="00DB504B" w:rsidP="00DB504B">
      <w:pPr>
        <w:rPr>
          <w:sz w:val="10"/>
          <w:szCs w:val="10"/>
        </w:rPr>
      </w:pPr>
      <w:r w:rsidRPr="001E4988">
        <w:rPr>
          <w:sz w:val="10"/>
          <w:szCs w:val="10"/>
        </w:rPr>
        <w:t>Other critics reject offshore balancing because they believe the United States has a moral and strategic imperative to promote freedom and protect human rights. As they see it, spreading democracy will largely rid the world of war and atrocities, keeping the United States secure and alleviating suffering.</w:t>
      </w:r>
    </w:p>
    <w:p w14:paraId="1949A62E" w14:textId="77777777" w:rsidR="00DB504B" w:rsidRPr="001E4988" w:rsidRDefault="00DB504B" w:rsidP="00DB504B">
      <w:pPr>
        <w:rPr>
          <w:sz w:val="10"/>
          <w:szCs w:val="10"/>
        </w:rPr>
      </w:pPr>
      <w:r w:rsidRPr="001E4988">
        <w:rPr>
          <w:sz w:val="10"/>
          <w:szCs w:val="10"/>
        </w:rPr>
        <w:t>No one knows if a world composed solely of liberal democracies would in fact prove peaceful, but spreading democracy at the point of a gun rarely works, and fledgling democracies are especially prone to conflict. Instead of promoting peace, the United States just ends up fighting endless wars. Even worse, force-feeding liberal values abroad can compromise them at home. The global war on terrorism and the related effort to implant democracy in Afghanistan and Iraq have led to tortured prisoners, targeted killings, and vast electronic surveillance of U.S. citizens.</w:t>
      </w:r>
    </w:p>
    <w:p w14:paraId="3978E357" w14:textId="77777777" w:rsidR="00DB504B" w:rsidRPr="001E4988" w:rsidRDefault="00DB504B" w:rsidP="00DB504B">
      <w:pPr>
        <w:rPr>
          <w:sz w:val="10"/>
          <w:szCs w:val="10"/>
        </w:rPr>
      </w:pPr>
      <w:r w:rsidRPr="001E4988">
        <w:rPr>
          <w:sz w:val="10"/>
          <w:szCs w:val="10"/>
        </w:rPr>
        <w:t>Some defenders of liberal hegemony hold that a subtler version of the strategy could avoid the sorts of disasters that occurred in Afghanistan, Iraq, and Libya. They are deluding themselves. Democracy promotion requires large-scale social engineering in foreign societies that Americans understand poorly, which helps explain why Washing­ton’s efforts usually fail. Dismantling and replacing existing political institutions inevitably creates winners and losers, and the latter often take up arms in opposition. When that happens, U.S. officials, believing their country’s credibility is now at stake, are tempted to use the United States’ awesome military might to fix the problem, thus drawing the country into more conflicts.</w:t>
      </w:r>
    </w:p>
    <w:p w14:paraId="6DB65605" w14:textId="77777777" w:rsidR="00DB504B" w:rsidRPr="001E4988" w:rsidRDefault="00DB504B" w:rsidP="00DB504B">
      <w:pPr>
        <w:rPr>
          <w:sz w:val="10"/>
          <w:szCs w:val="10"/>
        </w:rPr>
      </w:pPr>
      <w:r w:rsidRPr="001E4988">
        <w:rPr>
          <w:sz w:val="10"/>
          <w:szCs w:val="10"/>
        </w:rPr>
        <w:t>If the American people want to encourage the spread of liberal democracy, the best way to do so is to set a good example. Other countries will more likely emulate the United States if they see it as a just, prosperous, and open society. And that means doing more to improve conditions at home and less to manipulate politics abroad.</w:t>
      </w:r>
    </w:p>
    <w:p w14:paraId="070F00B8" w14:textId="77777777" w:rsidR="00DB504B" w:rsidRPr="001E4988" w:rsidRDefault="00DB504B" w:rsidP="00DB504B">
      <w:pPr>
        <w:rPr>
          <w:sz w:val="10"/>
          <w:szCs w:val="10"/>
        </w:rPr>
      </w:pPr>
      <w:r w:rsidRPr="001E4988">
        <w:rPr>
          <w:sz w:val="10"/>
          <w:szCs w:val="10"/>
        </w:rPr>
        <w:t>THE PROBLEMATIC PACIFIER</w:t>
      </w:r>
    </w:p>
    <w:p w14:paraId="659B52E8" w14:textId="77777777" w:rsidR="00DB504B" w:rsidRPr="001E4988" w:rsidRDefault="00DB504B" w:rsidP="00DB504B">
      <w:pPr>
        <w:rPr>
          <w:sz w:val="10"/>
          <w:szCs w:val="10"/>
        </w:rPr>
      </w:pPr>
      <w:r w:rsidRPr="001E4988">
        <w:rPr>
          <w:sz w:val="10"/>
          <w:szCs w:val="10"/>
        </w:rPr>
        <w:t>Then there are those who believe that Washington should reject liberal hegemony but keep sizable U.S. forces in Europe, Northeast Asia, and the Persian Gulf solely to prevent trouble from breaking out. This low-cost insurance policy, they argue, would save lives and money in the long run, because the United States wouldn’t have to ride to the rescue after a conflict broke out. This approach—sometimes called “selective engagement”—sounds appealing but would not work either.</w:t>
      </w:r>
    </w:p>
    <w:p w14:paraId="12C873BD" w14:textId="77777777" w:rsidR="00DB504B" w:rsidRPr="001E4988" w:rsidRDefault="00DB504B" w:rsidP="00DB504B">
      <w:pPr>
        <w:rPr>
          <w:sz w:val="10"/>
          <w:szCs w:val="10"/>
        </w:rPr>
      </w:pPr>
      <w:r w:rsidRPr="001E4988">
        <w:rPr>
          <w:sz w:val="10"/>
          <w:szCs w:val="10"/>
        </w:rPr>
        <w:t>For starters, it would likely revert back to liberal hegemony. Once committed to preserving peace in key regions, U.S. leaders would be sorely tempted to spread democracy, too, based on the widespread belief that democracies don’t fight one another. This was the main rationale for expanding NATO after the Cold War, with the stated goal of “a Europe whole and free.” In the real world, the line separating selective engagement from liberal hegemony is easily erased.</w:t>
      </w:r>
    </w:p>
    <w:p w14:paraId="2F0CCAE4" w14:textId="77777777" w:rsidR="00DB504B" w:rsidRPr="001E4988" w:rsidRDefault="00DB504B" w:rsidP="00DB504B">
      <w:pPr>
        <w:rPr>
          <w:sz w:val="10"/>
          <w:szCs w:val="10"/>
        </w:rPr>
      </w:pPr>
      <w:r w:rsidRPr="001E4988">
        <w:rPr>
          <w:sz w:val="10"/>
          <w:szCs w:val="10"/>
        </w:rPr>
        <w:t>There is no good reason to keep U.S. forces in Europe, as no country there has the capability to dominate that region.</w:t>
      </w:r>
    </w:p>
    <w:p w14:paraId="18D04D45" w14:textId="77777777" w:rsidR="00DB504B" w:rsidRPr="001E4988" w:rsidRDefault="00DB504B" w:rsidP="00DB504B">
      <w:pPr>
        <w:rPr>
          <w:sz w:val="10"/>
          <w:szCs w:val="10"/>
        </w:rPr>
      </w:pPr>
      <w:r w:rsidRPr="001E4988">
        <w:rPr>
          <w:sz w:val="10"/>
          <w:szCs w:val="10"/>
        </w:rPr>
        <w:t>Advocates of selective engagement also assume that the mere presence of U.S. forces in various regions will guarantee peace, and so Americans need not worry about being dragged into distant conflicts. In other words, extending security commitments far and wide poses few risks, because they will never have to be honored.</w:t>
      </w:r>
    </w:p>
    <w:p w14:paraId="0A310BA3" w14:textId="77777777" w:rsidR="00DB504B" w:rsidRPr="001E4988" w:rsidRDefault="00DB504B" w:rsidP="00DB504B">
      <w:pPr>
        <w:rPr>
          <w:sz w:val="10"/>
          <w:szCs w:val="10"/>
        </w:rPr>
      </w:pPr>
      <w:r w:rsidRPr="001E4988">
        <w:rPr>
          <w:sz w:val="10"/>
          <w:szCs w:val="10"/>
        </w:rPr>
        <w:t>But this assumption is overly optimistic: allies may act recklessly, and the United States may provoke conflicts itself. Indeed, in Europe, the American pacifier failed to prevent the Balkan wars of the 1990s, the Russo-Georgian war in 2008, and the current conflict in Ukraine. In the Middle East, Washington is largely responsible for several recent wars. And in the South China Sea, conflict is now a real possibility despite the U.S. Navy’s substantial regional role. Stationing U.S. forces around the world does not automatically ensure peace.</w:t>
      </w:r>
    </w:p>
    <w:p w14:paraId="16982F34" w14:textId="77777777" w:rsidR="00DB504B" w:rsidRPr="001E4988" w:rsidRDefault="00DB504B" w:rsidP="00DB504B">
      <w:pPr>
        <w:rPr>
          <w:sz w:val="10"/>
          <w:szCs w:val="10"/>
        </w:rPr>
      </w:pPr>
      <w:r w:rsidRPr="001E4988">
        <w:rPr>
          <w:sz w:val="10"/>
          <w:szCs w:val="10"/>
        </w:rPr>
        <w:t>Nor does selective engagement address the problem of buck-passing. Consider that the United Kingdom is now withdrawing its army from continental Europe, at a time when NATO faces what it considers a growing threat from Russia. Once again, Washington is expected to deal with the problem, even though peace in Europe should matter far more to the region’s own powers.</w:t>
      </w:r>
    </w:p>
    <w:p w14:paraId="6757A033" w14:textId="77777777" w:rsidR="00DB504B" w:rsidRDefault="00DB504B" w:rsidP="00DB504B">
      <w:r>
        <w:t>THE STRATEGY IN ACTION</w:t>
      </w:r>
    </w:p>
    <w:p w14:paraId="27A9BB37" w14:textId="77777777" w:rsidR="00DB504B" w:rsidRPr="001E4988" w:rsidRDefault="00DB504B" w:rsidP="00DB504B">
      <w:pPr>
        <w:rPr>
          <w:rStyle w:val="StyleUnderline"/>
        </w:rPr>
      </w:pPr>
      <w:r w:rsidRPr="001E4988">
        <w:rPr>
          <w:rStyle w:val="StyleUnderline"/>
        </w:rPr>
        <w:t>What would offshore balancing look like in today’s world</w:t>
      </w:r>
      <w:r>
        <w:t xml:space="preserve">? The good news is that it is hard to foresee a serious challenge to American hegemony in the Western Hemisphere, and for now, </w:t>
      </w:r>
      <w:r w:rsidRPr="001E4988">
        <w:rPr>
          <w:rStyle w:val="StyleUnderline"/>
          <w:highlight w:val="green"/>
        </w:rPr>
        <w:t>no potential hegemon lurks in Europe or the Persian Gulf</w:t>
      </w:r>
      <w:r>
        <w:t>. Now for the bad news</w:t>
      </w:r>
      <w:r w:rsidRPr="001E4988">
        <w:rPr>
          <w:rStyle w:val="StyleUnderline"/>
        </w:rPr>
        <w:t xml:space="preserve">: if </w:t>
      </w:r>
      <w:r w:rsidRPr="001E4988">
        <w:rPr>
          <w:rStyle w:val="StyleUnderline"/>
          <w:highlight w:val="green"/>
        </w:rPr>
        <w:t>China continues it</w:t>
      </w:r>
      <w:r w:rsidRPr="001E4988">
        <w:rPr>
          <w:rStyle w:val="StyleUnderline"/>
        </w:rPr>
        <w:t xml:space="preserve">s impressive </w:t>
      </w:r>
      <w:r w:rsidRPr="001E4988">
        <w:rPr>
          <w:rStyle w:val="StyleUnderline"/>
          <w:highlight w:val="green"/>
        </w:rPr>
        <w:t>rise</w:t>
      </w:r>
      <w:r w:rsidRPr="001E4988">
        <w:rPr>
          <w:rStyle w:val="StyleUnderline"/>
        </w:rPr>
        <w:t>, it is likely to seek hegemony in Asia. The United States should undertake a major effort to prevent it from succeeding.</w:t>
      </w:r>
    </w:p>
    <w:p w14:paraId="357FFC08" w14:textId="77777777" w:rsidR="00DB504B" w:rsidRPr="001E4988" w:rsidRDefault="00DB504B" w:rsidP="00DB504B">
      <w:pPr>
        <w:rPr>
          <w:rStyle w:val="StyleUnderline"/>
        </w:rPr>
      </w:pPr>
      <w:r w:rsidRPr="001E4988">
        <w:rPr>
          <w:rStyle w:val="StyleUnderline"/>
        </w:rPr>
        <w:t xml:space="preserve">Ideally, Washington would rely on local powers to contain China, but that strategy might not work. Not only is China likely to be much more powerful than its neighbors, but these states are also located far from one another, making it harder to form an effective balancing coalition. </w:t>
      </w:r>
      <w:r w:rsidRPr="001E4988">
        <w:rPr>
          <w:rStyle w:val="StyleUnderline"/>
          <w:highlight w:val="green"/>
        </w:rPr>
        <w:t>The U</w:t>
      </w:r>
      <w:r w:rsidRPr="001E4988">
        <w:rPr>
          <w:rStyle w:val="StyleUnderline"/>
        </w:rPr>
        <w:t xml:space="preserve">nited </w:t>
      </w:r>
      <w:r w:rsidRPr="001E4988">
        <w:rPr>
          <w:rStyle w:val="StyleUnderline"/>
          <w:highlight w:val="green"/>
        </w:rPr>
        <w:t>S</w:t>
      </w:r>
      <w:r w:rsidRPr="001E4988">
        <w:rPr>
          <w:rStyle w:val="StyleUnderline"/>
        </w:rPr>
        <w:t xml:space="preserve">tates </w:t>
      </w:r>
      <w:r w:rsidRPr="001E4988">
        <w:rPr>
          <w:rStyle w:val="StyleUnderline"/>
          <w:highlight w:val="green"/>
        </w:rPr>
        <w:t>will have to coordinate</w:t>
      </w:r>
      <w:r w:rsidRPr="001E4988">
        <w:rPr>
          <w:rStyle w:val="StyleUnderline"/>
        </w:rPr>
        <w:t xml:space="preserve"> their </w:t>
      </w:r>
      <w:r w:rsidRPr="001E4988">
        <w:rPr>
          <w:rStyle w:val="StyleUnderline"/>
          <w:highlight w:val="green"/>
        </w:rPr>
        <w:t>efforts and</w:t>
      </w:r>
      <w:r w:rsidRPr="001E4988">
        <w:rPr>
          <w:rStyle w:val="StyleUnderline"/>
        </w:rPr>
        <w:t xml:space="preserve"> may have to </w:t>
      </w:r>
      <w:r w:rsidRPr="001E4988">
        <w:rPr>
          <w:rStyle w:val="StyleUnderline"/>
          <w:highlight w:val="green"/>
        </w:rPr>
        <w:t>throw</w:t>
      </w:r>
      <w:r w:rsidRPr="001E4988">
        <w:rPr>
          <w:rStyle w:val="StyleUnderline"/>
        </w:rPr>
        <w:t xml:space="preserve"> its </w:t>
      </w:r>
      <w:r w:rsidRPr="001E4988">
        <w:rPr>
          <w:rStyle w:val="StyleUnderline"/>
          <w:highlight w:val="green"/>
        </w:rPr>
        <w:t>considerable weight behind them</w:t>
      </w:r>
      <w:r w:rsidRPr="001E4988">
        <w:rPr>
          <w:rStyle w:val="StyleUnderline"/>
        </w:rPr>
        <w:t>. In Asia, the United States may indeed be the indispensable nation.</w:t>
      </w:r>
    </w:p>
    <w:p w14:paraId="09F48A96" w14:textId="77777777" w:rsidR="00DB504B" w:rsidRDefault="00DB504B" w:rsidP="00DB504B"/>
    <w:p w14:paraId="05756181" w14:textId="77777777" w:rsidR="00DB504B" w:rsidRPr="00553AB0" w:rsidRDefault="00DB504B" w:rsidP="00DB504B">
      <w:pPr>
        <w:pStyle w:val="Heading4"/>
        <w:rPr>
          <w:rFonts w:cs="Calibri"/>
        </w:rPr>
      </w:pPr>
      <w:r>
        <w:rPr>
          <w:rFonts w:cs="Calibri"/>
        </w:rPr>
        <w:t>Regional institutions – maintains a rules based order and avoids transition wars</w:t>
      </w:r>
    </w:p>
    <w:p w14:paraId="032A5082" w14:textId="77777777" w:rsidR="00DB504B" w:rsidRPr="00553AB0" w:rsidRDefault="00DB504B" w:rsidP="00DB504B">
      <w:r w:rsidRPr="00553AB0">
        <w:rPr>
          <w:rStyle w:val="Style13ptBold"/>
        </w:rPr>
        <w:t>Acharya 17</w:t>
      </w:r>
      <w:r w:rsidRPr="00553AB0">
        <w:t xml:space="preserve"> Amitav Acharya, Amitav Acharya is Distinguished Professor of international relations at American University, Washington, D.C. He has taught at York University, the University of Bristol, and Nanyang Technological University, and held visiting appointments at Rhodes University, University of Oxford, and Harvard University. His books include Agency and Change in World Politics: Constructing Global Order (forthcoming); Rethinking Power, Institutions and Ideas in World Politics (2014); The End of American World Order(2014); and Whose Ideas Matter? Agency and Power in Asian Regionalism(2009). He is also editor of Why Govern? Rethinking Demand and Progress in Global Governance (2016). His articles have appeared in International Organization, International Security, International Studies Quarterly, World Politics, and The National Interest, and he frequently writes op-eds for the Washington Post (Monkey Cage), the Financial Times, and Foreign Affairs Today. “</w:t>
      </w:r>
      <w:hyperlink r:id="rId8" w:tooltip="Permanent Link to After Liberal Hegemony: The Advent of a Multiplex World Order" w:history="1">
        <w:r w:rsidRPr="00553AB0">
          <w:rPr>
            <w:rStyle w:val="Hyperlink"/>
          </w:rPr>
          <w:t>After Liberal Hegemony: The Advent of a Multiplex World Order</w:t>
        </w:r>
      </w:hyperlink>
      <w:r w:rsidRPr="00553AB0">
        <w:t>.” Ethics &amp; International Affairs. September 8, 2017. https://www.ethicsandinternationalaffairs.org/2017/multiplex-world-order/</w:t>
      </w:r>
    </w:p>
    <w:p w14:paraId="095F3903" w14:textId="77777777" w:rsidR="00DB504B" w:rsidRPr="00553AB0" w:rsidRDefault="00DB504B" w:rsidP="00DB504B"/>
    <w:p w14:paraId="251ADAE5" w14:textId="77777777" w:rsidR="00DB504B" w:rsidRPr="00553AB0" w:rsidRDefault="00DB504B" w:rsidP="00DB504B">
      <w:pPr>
        <w:rPr>
          <w:rStyle w:val="Emphasis"/>
        </w:rPr>
      </w:pPr>
      <w:r w:rsidRPr="00553AB0">
        <w:rPr>
          <w:rStyle w:val="StyleUnderline"/>
        </w:rPr>
        <w:t xml:space="preserve">The maintenance of </w:t>
      </w:r>
      <w:r w:rsidRPr="00553AB0">
        <w:rPr>
          <w:rStyle w:val="StyleUnderline"/>
          <w:highlight w:val="green"/>
        </w:rPr>
        <w:t>world order depends on regional orders</w:t>
      </w:r>
      <w:r w:rsidRPr="00553AB0">
        <w:t>. As Henry Kissinger argues, “</w:t>
      </w:r>
      <w:r w:rsidRPr="00553AB0">
        <w:rPr>
          <w:rStyle w:val="StyleUnderline"/>
        </w:rPr>
        <w:t>The contemporary quest for world order will require a coherent strategy to establish a concept of order within the various regions and to relate these regional orders to one another</w:t>
      </w:r>
      <w:r w:rsidRPr="00553AB0">
        <w:t>.”</w:t>
      </w:r>
      <w:hyperlink r:id="rId9" w:anchor="fn-12859-22" w:history="1">
        <w:r w:rsidRPr="00553AB0">
          <w:rPr>
            <w:rStyle w:val="Hyperlink"/>
          </w:rPr>
          <w:t>22</w:t>
        </w:r>
      </w:hyperlink>
      <w:r w:rsidRPr="00553AB0">
        <w:t xml:space="preserve"> Yet developing such inclusive, open regional orders is a critical challenge. This would require creating new regional mechanisms and supporting those that already exist but are constrained by a lack of resources. </w:t>
      </w:r>
      <w:r w:rsidRPr="00553AB0">
        <w:rPr>
          <w:rStyle w:val="StyleUnderline"/>
        </w:rPr>
        <w:t>While some liberal thinkers see regionalism</w:t>
      </w:r>
      <w:r w:rsidRPr="00553AB0">
        <w:t xml:space="preserve"> (not including the European Union) </w:t>
      </w:r>
      <w:r w:rsidRPr="00553AB0">
        <w:rPr>
          <w:rStyle w:val="StyleUnderline"/>
        </w:rPr>
        <w:t xml:space="preserve">as a threat to world order, there are </w:t>
      </w:r>
      <w:r w:rsidRPr="00553AB0">
        <w:rPr>
          <w:rStyle w:val="StyleUnderline"/>
          <w:highlight w:val="green"/>
        </w:rPr>
        <w:t>many regional initiatives</w:t>
      </w:r>
      <w:r w:rsidRPr="00553AB0">
        <w:rPr>
          <w:rStyle w:val="StyleUnderline"/>
        </w:rPr>
        <w:t xml:space="preserve"> that</w:t>
      </w:r>
      <w:r w:rsidRPr="00553AB0">
        <w:t xml:space="preserve">, if recognized and strengthened, </w:t>
      </w:r>
      <w:r w:rsidRPr="00553AB0">
        <w:rPr>
          <w:rStyle w:val="StyleUnderline"/>
        </w:rPr>
        <w:t xml:space="preserve">could actually </w:t>
      </w:r>
      <w:r w:rsidRPr="00553AB0">
        <w:rPr>
          <w:rStyle w:val="StyleUnderline"/>
          <w:highlight w:val="green"/>
        </w:rPr>
        <w:t>support world order</w:t>
      </w:r>
      <w:r w:rsidRPr="00553AB0">
        <w:t xml:space="preserve">. For example, </w:t>
      </w:r>
      <w:r w:rsidRPr="00553AB0">
        <w:rPr>
          <w:rStyle w:val="StyleUnderline"/>
          <w:highlight w:val="green"/>
        </w:rPr>
        <w:t>ASEAN</w:t>
      </w:r>
      <w:r w:rsidRPr="00553AB0">
        <w:t xml:space="preserve">+3’s </w:t>
      </w:r>
      <w:r w:rsidRPr="00553AB0">
        <w:rPr>
          <w:rStyle w:val="StyleUnderline"/>
        </w:rPr>
        <w:t xml:space="preserve">Chiang Mai initiative on finance has </w:t>
      </w:r>
      <w:r w:rsidRPr="00553AB0">
        <w:rPr>
          <w:rStyle w:val="StyleUnderline"/>
          <w:highlight w:val="green"/>
        </w:rPr>
        <w:t>allowed</w:t>
      </w:r>
      <w:r w:rsidRPr="00553AB0">
        <w:rPr>
          <w:rStyle w:val="StyleUnderline"/>
        </w:rPr>
        <w:t xml:space="preserve"> those </w:t>
      </w:r>
      <w:r w:rsidRPr="00553AB0">
        <w:rPr>
          <w:rStyle w:val="StyleUnderline"/>
          <w:highlight w:val="green"/>
        </w:rPr>
        <w:t>countries to better cope with short-term liquidity problems</w:t>
      </w:r>
      <w:r w:rsidRPr="00553AB0">
        <w:rPr>
          <w:rStyle w:val="StyleUnderline"/>
        </w:rPr>
        <w:t>, supplementing</w:t>
      </w:r>
      <w:r w:rsidRPr="00553AB0">
        <w:t xml:space="preserve"> the existing capacity of the </w:t>
      </w:r>
      <w:r w:rsidRPr="00553AB0">
        <w:rPr>
          <w:rStyle w:val="StyleUnderline"/>
        </w:rPr>
        <w:t>I</w:t>
      </w:r>
      <w:r w:rsidRPr="00553AB0">
        <w:t xml:space="preserve">nternational </w:t>
      </w:r>
      <w:r w:rsidRPr="00553AB0">
        <w:rPr>
          <w:rStyle w:val="StyleUnderline"/>
        </w:rPr>
        <w:t>M</w:t>
      </w:r>
      <w:r w:rsidRPr="00553AB0">
        <w:t xml:space="preserve">onetary </w:t>
      </w:r>
      <w:r w:rsidRPr="00553AB0">
        <w:rPr>
          <w:rStyle w:val="StyleUnderline"/>
        </w:rPr>
        <w:t>F</w:t>
      </w:r>
      <w:r w:rsidRPr="00553AB0">
        <w:t>und.</w:t>
      </w:r>
      <w:hyperlink r:id="rId10" w:anchor="fn-12859-23" w:history="1">
        <w:r w:rsidRPr="00553AB0">
          <w:rPr>
            <w:rStyle w:val="Hyperlink"/>
          </w:rPr>
          <w:t>23</w:t>
        </w:r>
      </w:hyperlink>
      <w:r w:rsidRPr="00553AB0">
        <w:t xml:space="preserve"> As another example, </w:t>
      </w:r>
      <w:r w:rsidRPr="00553AB0">
        <w:rPr>
          <w:rStyle w:val="StyleUnderline"/>
        </w:rPr>
        <w:t>though the Obama administration feared the</w:t>
      </w:r>
      <w:r w:rsidRPr="00553AB0">
        <w:t xml:space="preserve"> Chinese-inspired </w:t>
      </w:r>
      <w:r w:rsidRPr="00553AB0">
        <w:rPr>
          <w:rStyle w:val="StyleUnderline"/>
          <w:highlight w:val="green"/>
        </w:rPr>
        <w:t>AIIB</w:t>
      </w:r>
      <w:r w:rsidRPr="00553AB0">
        <w:rPr>
          <w:rStyle w:val="StyleUnderline"/>
        </w:rPr>
        <w:t xml:space="preserve"> would be a competitor to the World Bank, its </w:t>
      </w:r>
      <w:r w:rsidRPr="00553AB0">
        <w:rPr>
          <w:rStyle w:val="StyleUnderline"/>
          <w:highlight w:val="green"/>
        </w:rPr>
        <w:t>structure and rules mimic those of established multilateral institutions</w:t>
      </w:r>
      <w:r w:rsidRPr="00553AB0">
        <w:rPr>
          <w:rStyle w:val="StyleUnderline"/>
        </w:rPr>
        <w:t>, and its management includes persons from Western countries</w:t>
      </w:r>
      <w:r w:rsidRPr="00553AB0">
        <w:t xml:space="preserve">. Thus, </w:t>
      </w:r>
      <w:r w:rsidRPr="00553AB0">
        <w:rPr>
          <w:rStyle w:val="StyleUnderline"/>
        </w:rPr>
        <w:t xml:space="preserve">it is more likely </w:t>
      </w:r>
      <w:r w:rsidRPr="00553AB0">
        <w:rPr>
          <w:rStyle w:val="StyleUnderline"/>
          <w:highlight w:val="green"/>
        </w:rPr>
        <w:t>to complement</w:t>
      </w:r>
      <w:r w:rsidRPr="00553AB0">
        <w:rPr>
          <w:rStyle w:val="StyleUnderline"/>
        </w:rPr>
        <w:t xml:space="preserve"> rather than compete with </w:t>
      </w:r>
      <w:r w:rsidRPr="00553AB0">
        <w:rPr>
          <w:rStyle w:val="StyleUnderline"/>
          <w:highlight w:val="green"/>
        </w:rPr>
        <w:t>the World Ban</w:t>
      </w:r>
      <w:r w:rsidRPr="00553AB0">
        <w:rPr>
          <w:highlight w:val="green"/>
        </w:rPr>
        <w:t>k</w:t>
      </w:r>
      <w:r w:rsidRPr="00553AB0">
        <w:t xml:space="preserve"> or Asian Development Bank</w:t>
      </w:r>
      <w:r w:rsidRPr="00553AB0">
        <w:rPr>
          <w:rStyle w:val="StyleUnderline"/>
        </w:rPr>
        <w:t xml:space="preserve">. In a fragmented and pluralistic world, exploring local and regional initiatives in diverse issue areas that complement older but </w:t>
      </w:r>
      <w:r w:rsidRPr="00553AB0">
        <w:rPr>
          <w:rStyle w:val="Emphasis"/>
          <w:highlight w:val="green"/>
        </w:rPr>
        <w:t>fragmenting global institutions could be one of the most promising ways to build world order in the twenty-first century.</w:t>
      </w:r>
    </w:p>
    <w:p w14:paraId="124C5382" w14:textId="77777777" w:rsidR="00DB504B" w:rsidRPr="00553AB0" w:rsidRDefault="00DB504B" w:rsidP="00DB504B">
      <w:r w:rsidRPr="00553AB0">
        <w:rPr>
          <w:rStyle w:val="StyleUnderline"/>
          <w:highlight w:val="green"/>
        </w:rPr>
        <w:t>A multiplex world</w:t>
      </w:r>
      <w:r w:rsidRPr="00553AB0">
        <w:rPr>
          <w:rStyle w:val="StyleUnderline"/>
        </w:rPr>
        <w:t xml:space="preserve"> will not be free from disorder, but </w:t>
      </w:r>
      <w:r w:rsidRPr="00553AB0">
        <w:rPr>
          <w:rStyle w:val="Emphasis"/>
        </w:rPr>
        <w:t xml:space="preserve">it </w:t>
      </w:r>
      <w:r w:rsidRPr="00553AB0">
        <w:rPr>
          <w:rStyle w:val="Emphasis"/>
          <w:highlight w:val="green"/>
        </w:rPr>
        <w:t>is</w:t>
      </w:r>
      <w:r w:rsidRPr="00553AB0">
        <w:rPr>
          <w:rStyle w:val="Emphasis"/>
        </w:rPr>
        <w:t xml:space="preserve"> also </w:t>
      </w:r>
      <w:r w:rsidRPr="00553AB0">
        <w:rPr>
          <w:rStyle w:val="Emphasis"/>
          <w:highlight w:val="green"/>
        </w:rPr>
        <w:t>not necessarily doomed</w:t>
      </w:r>
      <w:r w:rsidRPr="00553AB0">
        <w:rPr>
          <w:rStyle w:val="StyleUnderline"/>
          <w:highlight w:val="green"/>
        </w:rPr>
        <w:t xml:space="preserve"> to be</w:t>
      </w:r>
      <w:r w:rsidRPr="00553AB0">
        <w:t xml:space="preserve"> what Ian Bremmer and Nouriel Roubini call </w:t>
      </w:r>
      <w:r w:rsidRPr="00553AB0">
        <w:rPr>
          <w:rStyle w:val="StyleUnderline"/>
        </w:rPr>
        <w:t xml:space="preserve">a </w:t>
      </w:r>
      <w:r w:rsidRPr="00553AB0">
        <w:rPr>
          <w:rStyle w:val="StyleUnderline"/>
          <w:highlight w:val="green"/>
        </w:rPr>
        <w:t>G-Zero</w:t>
      </w:r>
      <w:r w:rsidRPr="00553AB0">
        <w:rPr>
          <w:rStyle w:val="StyleUnderline"/>
        </w:rPr>
        <w:t xml:space="preserve"> World—“one </w:t>
      </w:r>
      <w:r w:rsidRPr="00553AB0">
        <w:rPr>
          <w:rStyle w:val="StyleUnderline"/>
          <w:highlight w:val="green"/>
        </w:rPr>
        <w:t>in which no single country</w:t>
      </w:r>
      <w:r w:rsidRPr="00553AB0">
        <w:t xml:space="preserve"> or bloc of countries </w:t>
      </w:r>
      <w:r w:rsidRPr="00553AB0">
        <w:rPr>
          <w:rStyle w:val="StyleUnderline"/>
          <w:highlight w:val="green"/>
        </w:rPr>
        <w:t>has</w:t>
      </w:r>
      <w:r w:rsidRPr="00553AB0">
        <w:rPr>
          <w:rStyle w:val="StyleUnderline"/>
        </w:rPr>
        <w:t xml:space="preserve"> the political</w:t>
      </w:r>
      <w:r w:rsidRPr="00553AB0">
        <w:t xml:space="preserve"> and economic </w:t>
      </w:r>
      <w:r w:rsidRPr="00553AB0">
        <w:rPr>
          <w:rStyle w:val="StyleUnderline"/>
          <w:highlight w:val="green"/>
        </w:rPr>
        <w:t>leverage</w:t>
      </w:r>
      <w:r w:rsidRPr="00553AB0">
        <w:rPr>
          <w:rStyle w:val="StyleUnderline"/>
        </w:rPr>
        <w:t>—or the will—to drive a truly international agenda</w:t>
      </w:r>
      <w:r w:rsidRPr="00553AB0">
        <w:t>”</w:t>
      </w:r>
      <w:hyperlink r:id="rId11" w:anchor="fn-12859-24" w:history="1">
        <w:r w:rsidRPr="00553AB0">
          <w:rPr>
            <w:rStyle w:val="Hyperlink"/>
          </w:rPr>
          <w:t>24</w:t>
        </w:r>
      </w:hyperlink>
      <w:r w:rsidRPr="00553AB0">
        <w:t>—</w:t>
      </w:r>
      <w:r w:rsidRPr="00553AB0">
        <w:rPr>
          <w:rStyle w:val="StyleUnderline"/>
        </w:rPr>
        <w:t>simply because of the loss of a predominant U.S. leadership role</w:t>
      </w:r>
      <w:r w:rsidRPr="00553AB0">
        <w:t xml:space="preserve">. </w:t>
      </w:r>
      <w:r w:rsidRPr="00553AB0">
        <w:rPr>
          <w:rStyle w:val="StyleUnderline"/>
        </w:rPr>
        <w:t>Leadership-sharing between the Western powers and the emerging powers is more attainable</w:t>
      </w:r>
      <w:r w:rsidRPr="00553AB0">
        <w:t xml:space="preserve"> than (hard) power-sharing. </w:t>
      </w:r>
      <w:r w:rsidRPr="00553AB0">
        <w:rPr>
          <w:rStyle w:val="StyleUnderline"/>
        </w:rPr>
        <w:t>A world less dependent on U.S. leadership—but without a complete U.S. retreat into isolationism—will still find ways to cooperate.</w:t>
      </w:r>
      <w:r w:rsidRPr="00553AB0">
        <w:t xml:space="preserve"> </w:t>
      </w:r>
      <w:r w:rsidRPr="00553AB0">
        <w:rPr>
          <w:rStyle w:val="Emphasis"/>
          <w:highlight w:val="green"/>
        </w:rPr>
        <w:t>It will still come together in crisis</w:t>
      </w:r>
      <w:r w:rsidRPr="00553AB0">
        <w:rPr>
          <w:rStyle w:val="StyleUnderline"/>
          <w:highlight w:val="green"/>
        </w:rPr>
        <w:t>, as happened</w:t>
      </w:r>
      <w:r w:rsidRPr="00553AB0">
        <w:rPr>
          <w:rStyle w:val="StyleUnderline"/>
        </w:rPr>
        <w:t xml:space="preserve"> at the G-20 summit </w:t>
      </w:r>
      <w:r w:rsidRPr="00553AB0">
        <w:rPr>
          <w:rStyle w:val="StyleUnderline"/>
          <w:highlight w:val="green"/>
        </w:rPr>
        <w:t>after</w:t>
      </w:r>
      <w:r w:rsidRPr="00553AB0">
        <w:rPr>
          <w:rStyle w:val="StyleUnderline"/>
        </w:rPr>
        <w:t xml:space="preserve"> the </w:t>
      </w:r>
      <w:r w:rsidRPr="00553AB0">
        <w:rPr>
          <w:rStyle w:val="StyleUnderline"/>
          <w:highlight w:val="green"/>
        </w:rPr>
        <w:t>2008</w:t>
      </w:r>
      <w:r w:rsidRPr="00553AB0">
        <w:rPr>
          <w:rStyle w:val="StyleUnderline"/>
        </w:rPr>
        <w:t xml:space="preserve"> global financial crisis, or to combat common perils, as happened with the 2015 Paris Agreement</w:t>
      </w:r>
      <w:r w:rsidRPr="00553AB0">
        <w:t xml:space="preserve"> on climate change.</w:t>
      </w:r>
      <w:hyperlink r:id="rId12" w:anchor="fn-12859-25" w:history="1">
        <w:r w:rsidRPr="00553AB0">
          <w:rPr>
            <w:rStyle w:val="Hyperlink"/>
          </w:rPr>
          <w:t>25</w:t>
        </w:r>
      </w:hyperlink>
      <w:r w:rsidRPr="00553AB0">
        <w:t> </w:t>
      </w:r>
      <w:r w:rsidRPr="00553AB0">
        <w:rPr>
          <w:rStyle w:val="StyleUnderline"/>
        </w:rPr>
        <w:t xml:space="preserve">The latter was </w:t>
      </w:r>
      <w:r w:rsidRPr="00553AB0">
        <w:rPr>
          <w:rStyle w:val="StyleUnderline"/>
          <w:highlight w:val="green"/>
        </w:rPr>
        <w:t xml:space="preserve">made possible </w:t>
      </w:r>
      <w:r w:rsidRPr="00553AB0">
        <w:rPr>
          <w:rStyle w:val="Emphasis"/>
          <w:highlight w:val="green"/>
        </w:rPr>
        <w:t>not because of</w:t>
      </w:r>
      <w:r w:rsidRPr="00553AB0">
        <w:rPr>
          <w:rStyle w:val="Emphasis"/>
        </w:rPr>
        <w:t xml:space="preserve"> proactive U</w:t>
      </w:r>
      <w:r w:rsidRPr="00553AB0">
        <w:rPr>
          <w:rStyle w:val="Emphasis"/>
          <w:highlight w:val="green"/>
        </w:rPr>
        <w:t>.S. leadership</w:t>
      </w:r>
      <w:r w:rsidRPr="00553AB0">
        <w:rPr>
          <w:rStyle w:val="StyleUnderline"/>
          <w:highlight w:val="green"/>
        </w:rPr>
        <w:t xml:space="preserve"> but because of common understanding among</w:t>
      </w:r>
      <w:r w:rsidRPr="00553AB0">
        <w:rPr>
          <w:rStyle w:val="StyleUnderline"/>
        </w:rPr>
        <w:t xml:space="preserve"> the Western </w:t>
      </w:r>
      <w:r w:rsidRPr="00553AB0">
        <w:rPr>
          <w:rStyle w:val="StyleUnderline"/>
          <w:highlight w:val="green"/>
        </w:rPr>
        <w:t>nations</w:t>
      </w:r>
      <w:r w:rsidRPr="00553AB0">
        <w:rPr>
          <w:rStyle w:val="StyleUnderline"/>
        </w:rPr>
        <w:t>, the emerging powers (led by China), and civil society groups</w:t>
      </w:r>
      <w:r w:rsidRPr="00553AB0">
        <w:t xml:space="preserve">. Importantly, </w:t>
      </w:r>
      <w:r w:rsidRPr="00553AB0">
        <w:rPr>
          <w:rStyle w:val="StyleUnderline"/>
        </w:rPr>
        <w:t>the agreement avoided the traditional Western legalistic sanction-based approach in favor of a softer, voluntaristic approach</w:t>
      </w:r>
      <w:r w:rsidRPr="00553AB0">
        <w:t xml:space="preserve"> that is characteristic of the Association of Southeast Asian Nations.</w:t>
      </w:r>
    </w:p>
    <w:p w14:paraId="152C6208" w14:textId="77777777" w:rsidR="00DB504B" w:rsidRPr="00553AB0" w:rsidRDefault="00DB504B" w:rsidP="00DB504B">
      <w:r w:rsidRPr="00553AB0">
        <w:rPr>
          <w:rStyle w:val="Emphasis"/>
        </w:rPr>
        <w:t>A multiplex world is a G-Plus world</w:t>
      </w:r>
      <w:r w:rsidRPr="00553AB0">
        <w:rPr>
          <w:rStyle w:val="StyleUnderline"/>
        </w:rPr>
        <w:t>, featuring established and emerging powers</w:t>
      </w:r>
      <w:r w:rsidRPr="00553AB0">
        <w:t>, global and regional institutions and actors, states, social movements, corporations, private foundations, and various kinds of partnerships among them.</w:t>
      </w:r>
    </w:p>
    <w:p w14:paraId="62B986C9" w14:textId="77777777" w:rsidR="00DB504B" w:rsidRPr="00DC60A8" w:rsidRDefault="00DB504B" w:rsidP="00DB504B"/>
    <w:p w14:paraId="0274C638" w14:textId="77777777" w:rsidR="00DB504B" w:rsidRPr="00D03B16" w:rsidRDefault="00DB504B" w:rsidP="00DB504B">
      <w:pPr>
        <w:pStyle w:val="Heading4"/>
      </w:pPr>
      <w:r>
        <w:t>Decline has popularized restraint – a bipartisan coalition formed to avoid the failures of liberal hegemony – no pursuit creates peaceful transition</w:t>
      </w:r>
    </w:p>
    <w:p w14:paraId="54E5116F" w14:textId="77777777" w:rsidR="00DB504B" w:rsidRPr="00D03B16" w:rsidRDefault="00DB504B" w:rsidP="00DB504B">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3" w:history="1">
        <w:r w:rsidRPr="00FE39F2">
          <w:rPr>
            <w:rStyle w:val="Hyperlink"/>
          </w:rPr>
          <w:t>https://www.foreignaffairs.com/articles/united-states/2021-08-24/strategies-restraint</w:t>
        </w:r>
      </w:hyperlink>
      <w:r>
        <w:t xml:space="preserve"> mvp</w:t>
      </w:r>
    </w:p>
    <w:p w14:paraId="72DAA6EA" w14:textId="77777777" w:rsidR="00DB504B" w:rsidRDefault="00DB504B" w:rsidP="00DB504B">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49425CD0" w14:textId="77777777" w:rsidR="00DB504B" w:rsidRPr="00046EF7" w:rsidRDefault="00DB504B" w:rsidP="00DB504B">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r w:rsidRPr="00334959">
        <w:rPr>
          <w:rStyle w:val="StyleUnderline"/>
        </w:rPr>
        <w:t>States’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11EF7081" w14:textId="77777777" w:rsidR="00DB504B" w:rsidRPr="00046EF7" w:rsidRDefault="00DB504B" w:rsidP="00DB504B">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29BBCFA5" w14:textId="77777777" w:rsidR="00DB504B" w:rsidRDefault="00DB504B" w:rsidP="00DB504B">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2519AB0F" w14:textId="77777777" w:rsidR="00DB504B" w:rsidRDefault="00DB504B" w:rsidP="00DB504B">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64C4282D" w14:textId="77777777" w:rsidR="00DB504B" w:rsidRDefault="00DB504B" w:rsidP="00DB504B">
      <w:r>
        <w:t>A DEBATE REBORN</w:t>
      </w:r>
    </w:p>
    <w:p w14:paraId="54463C5C" w14:textId="77777777" w:rsidR="00DB504B" w:rsidRDefault="00DB504B" w:rsidP="00DB504B">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2586727C" w14:textId="77777777" w:rsidR="00DB504B" w:rsidRDefault="00DB504B" w:rsidP="00DB504B">
      <w:r>
        <w:t>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takes into account critiques of recent U.S. foreign policy and rejects parts of the war on terrorism.</w:t>
      </w:r>
    </w:p>
    <w:p w14:paraId="31E2C974" w14:textId="77777777" w:rsidR="00DB504B" w:rsidRDefault="00DB504B" w:rsidP="00DB504B">
      <w:r>
        <w:t>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its still considerable power on quixotic bids to restore the liberal order or remake the world in its own image, the United States should focus on what it can realistically achieve.”</w:t>
      </w:r>
    </w:p>
    <w:p w14:paraId="645728C7" w14:textId="77777777" w:rsidR="00DB504B" w:rsidRDefault="00DB504B" w:rsidP="00DB504B">
      <w:r>
        <w:t>Restrainers have not offered a coherent alternative to today’s foreign policy.</w:t>
      </w:r>
    </w:p>
    <w:p w14:paraId="7EC438A0" w14:textId="77777777" w:rsidR="00DB504B" w:rsidRDefault="00DB504B" w:rsidP="00DB504B">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48BD4643" w14:textId="77777777" w:rsidR="00DB504B" w:rsidRDefault="00DB504B" w:rsidP="00DB504B">
      <w:r>
        <w:t>They also reject some of the core liberal components of the old consensus, spurning diplomacy and arms control, fetishizing sovereignty, and preferring American solutions to global problems over multilateral solutions. For them, the liberal order is a mirage. As Nadia Schadlow, a veteran of the Trump White House, wrote in these pages in 2020, “Washington must let go of old illusions, move past the myths of liberal internationalism, and reconsider its views about the nature of the world order.”</w:t>
      </w:r>
    </w:p>
    <w:p w14:paraId="203D6729" w14:textId="77777777" w:rsidR="00DB504B" w:rsidRDefault="00DB504B" w:rsidP="00DB504B">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6EAB5C2B" w14:textId="77777777" w:rsidR="00DB504B" w:rsidRDefault="00DB504B" w:rsidP="00DB504B">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3EFBDA61" w14:textId="77777777" w:rsidR="00DB504B" w:rsidRDefault="00DB504B" w:rsidP="00DB504B">
      <w:r>
        <w:t>RESTRAINT’S MOMENT</w:t>
      </w:r>
    </w:p>
    <w:p w14:paraId="5EF57F59" w14:textId="77777777" w:rsidR="00DB504B" w:rsidRDefault="00DB504B" w:rsidP="00DB504B">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0B235772" w14:textId="77777777" w:rsidR="00DB504B" w:rsidRPr="00E03ACB" w:rsidRDefault="00DB504B" w:rsidP="00DB504B">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65DE6948" w14:textId="77777777" w:rsidR="00DB504B" w:rsidRDefault="00DB504B" w:rsidP="00DB504B">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2079EA31" w14:textId="77777777" w:rsidR="00DB504B" w:rsidRDefault="00DB504B" w:rsidP="00DB504B">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001A1705" w14:textId="77777777" w:rsidR="00DB504B" w:rsidRDefault="00DB504B" w:rsidP="00DB504B">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t xml:space="preserve"> </w:t>
      </w:r>
      <w:r w:rsidRPr="00B27E16">
        <w:rPr>
          <w:rStyle w:val="StyleUnderline"/>
          <w:highlight w:val="green"/>
        </w:rPr>
        <w:t>The transpartisan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03F1DDA8" w14:textId="77777777" w:rsidR="00DB504B" w:rsidRPr="00452FC4" w:rsidRDefault="00DB504B" w:rsidP="00DB504B">
      <w:pPr>
        <w:pStyle w:val="Heading4"/>
        <w:rPr>
          <w:rFonts w:cs="Calibri"/>
        </w:rPr>
      </w:pPr>
      <w:r>
        <w:rPr>
          <w:rFonts w:cs="Calibri"/>
        </w:rPr>
        <w:t xml:space="preserve">China is </w:t>
      </w:r>
      <w:r>
        <w:rPr>
          <w:rFonts w:cs="Calibri"/>
          <w:u w:val="single"/>
        </w:rPr>
        <w:t>reactionary</w:t>
      </w:r>
      <w:r>
        <w:rPr>
          <w:rFonts w:cs="Calibri"/>
        </w:rPr>
        <w:t xml:space="preserve"> not pre-emptively </w:t>
      </w:r>
      <w:r>
        <w:rPr>
          <w:rFonts w:cs="Calibri"/>
          <w:u w:val="single"/>
        </w:rPr>
        <w:t>aggressive</w:t>
      </w:r>
      <w:r>
        <w:rPr>
          <w:rFonts w:cs="Calibri"/>
        </w:rPr>
        <w:t xml:space="preserve"> – US has to be the first mover</w:t>
      </w:r>
    </w:p>
    <w:p w14:paraId="70D12A68" w14:textId="77777777" w:rsidR="00DB504B" w:rsidRDefault="00DB504B" w:rsidP="00DB504B">
      <w:r w:rsidRPr="006047C9">
        <w:rPr>
          <w:rStyle w:val="Style13ptBold"/>
        </w:rPr>
        <w:t>Prueher 16</w:t>
      </w:r>
      <w:r w:rsidRPr="006047C9">
        <w:t xml:space="preserve"> Joseph Prueher 12-12-2016 “How America Can Lead in Asia” </w:t>
      </w:r>
      <w:hyperlink r:id="rId14" w:history="1">
        <w:r w:rsidRPr="006047C9">
          <w:rPr>
            <w:rStyle w:val="Hyperlink"/>
          </w:rPr>
          <w:t>https://nationalinterest.org/feature/how-america-can-lead-asia-18720?nopaging=1,%2520Accessed%252012-15-2016</w:t>
        </w:r>
      </w:hyperlink>
      <w:r w:rsidRPr="006047C9">
        <w:t xml:space="preserve"> (former career U.S. Naval officer, having served as Commander of the Pacific Command, along with J. Stapleton Roy who is a former senior career U.S. diplomat specializing in Asian affairs, Paul Heer who is a former career U.S. intelligence official who served as National Intelligence Officer for East Asia, David M. Lampton who is Professor and Director of China Studies at Johns Hopkins School of Advanced International Studies, Michael D. Swaine who is a career policy analyst specializing in Asian security issues, especially those involving the U.S.-China relationship, and Ezra Vogel who is Henry Ford II Professor of the Social Sciences Emeritus at Harvard University)//Elmer</w:t>
      </w:r>
    </w:p>
    <w:p w14:paraId="2354BEB9" w14:textId="77777777" w:rsidR="00DB504B" w:rsidRDefault="00DB504B" w:rsidP="00DB504B">
      <w:pPr>
        <w:rPr>
          <w:sz w:val="16"/>
        </w:rPr>
      </w:pPr>
      <w:r w:rsidRPr="006047C9">
        <w:rPr>
          <w:sz w:val="16"/>
        </w:rPr>
        <w:t xml:space="preserve">In the security realm, for the first time in modern history, China is developing military capabilities that significantly improve its ability to defend its interests within at least the “first island chain” that extends from Japan through Taiwan and the Philippines to continental Southeast Asia. This represents a challenge to traditional U.S. air and sea superiority in the western Pacific, a status that the United States has enjoyed since the end of World War II. In particular, China’s growing military capabilities directly impact U.S. defense alliances with Japan, the Republic of Korea and the Philippines, and U.S. security commitments with respect to Taiwan. </w:t>
      </w:r>
      <w:r w:rsidRPr="006047C9">
        <w:rPr>
          <w:rStyle w:val="StyleUnderline"/>
        </w:rPr>
        <w:t xml:space="preserve">While </w:t>
      </w:r>
      <w:r w:rsidRPr="00492988">
        <w:rPr>
          <w:rStyle w:val="StyleUnderline"/>
          <w:highlight w:val="green"/>
        </w:rPr>
        <w:t xml:space="preserve">China’s growing military capabilities </w:t>
      </w:r>
      <w:r w:rsidRPr="006047C9">
        <w:rPr>
          <w:rStyle w:val="StyleUnderline"/>
        </w:rPr>
        <w:t>and ambitions certainly create challenges for the United States,</w:t>
      </w:r>
      <w:r w:rsidRPr="006047C9">
        <w:rPr>
          <w:sz w:val="16"/>
        </w:rPr>
        <w:t xml:space="preserve"> </w:t>
      </w:r>
      <w:r w:rsidRPr="006047C9">
        <w:rPr>
          <w:rStyle w:val="StyleUnderline"/>
        </w:rPr>
        <w:t xml:space="preserve">they </w:t>
      </w:r>
      <w:r w:rsidRPr="00492988">
        <w:rPr>
          <w:rStyle w:val="Emphasis"/>
          <w:highlight w:val="green"/>
        </w:rPr>
        <w:t>do not</w:t>
      </w:r>
      <w:r w:rsidRPr="00492988">
        <w:rPr>
          <w:rStyle w:val="StyleUnderline"/>
          <w:highlight w:val="green"/>
        </w:rPr>
        <w:t xml:space="preserve"> </w:t>
      </w:r>
      <w:r w:rsidRPr="006047C9">
        <w:rPr>
          <w:rStyle w:val="StyleUnderline"/>
        </w:rPr>
        <w:t>necessarily</w:t>
      </w:r>
      <w:r w:rsidRPr="006047C9">
        <w:rPr>
          <w:sz w:val="16"/>
        </w:rPr>
        <w:t xml:space="preserve"> </w:t>
      </w:r>
      <w:r w:rsidRPr="00492988">
        <w:rPr>
          <w:rStyle w:val="StyleUnderline"/>
          <w:highlight w:val="green"/>
        </w:rPr>
        <w:t>reflect</w:t>
      </w:r>
      <w:r w:rsidRPr="00492988">
        <w:rPr>
          <w:sz w:val="16"/>
          <w:highlight w:val="green"/>
        </w:rPr>
        <w:t xml:space="preserve"> </w:t>
      </w:r>
      <w:r w:rsidRPr="006047C9">
        <w:rPr>
          <w:rStyle w:val="Emphasis"/>
        </w:rPr>
        <w:t>aggressive</w:t>
      </w:r>
      <w:r w:rsidRPr="006047C9">
        <w:rPr>
          <w:sz w:val="16"/>
        </w:rPr>
        <w:t xml:space="preserve"> </w:t>
      </w:r>
      <w:r w:rsidRPr="006047C9">
        <w:rPr>
          <w:rStyle w:val="StyleUnderline"/>
        </w:rPr>
        <w:t>or</w:t>
      </w:r>
      <w:r w:rsidRPr="006047C9">
        <w:rPr>
          <w:sz w:val="16"/>
        </w:rPr>
        <w:t xml:space="preserve"> </w:t>
      </w:r>
      <w:r w:rsidRPr="00492988">
        <w:rPr>
          <w:rStyle w:val="Emphasis"/>
          <w:highlight w:val="green"/>
        </w:rPr>
        <w:t>expansionist</w:t>
      </w:r>
      <w:r w:rsidRPr="00492988">
        <w:rPr>
          <w:sz w:val="16"/>
          <w:highlight w:val="green"/>
        </w:rPr>
        <w:t xml:space="preserve"> </w:t>
      </w:r>
      <w:r w:rsidRPr="00492988">
        <w:rPr>
          <w:rStyle w:val="StyleUnderline"/>
          <w:highlight w:val="green"/>
        </w:rPr>
        <w:t>intentions</w:t>
      </w:r>
      <w:r w:rsidRPr="006047C9">
        <w:rPr>
          <w:sz w:val="16"/>
        </w:rPr>
        <w:t xml:space="preserve"> </w:t>
      </w:r>
      <w:r w:rsidRPr="006047C9">
        <w:rPr>
          <w:rStyle w:val="StyleUnderline"/>
        </w:rPr>
        <w:t xml:space="preserve">and </w:t>
      </w:r>
      <w:r w:rsidRPr="006047C9">
        <w:rPr>
          <w:rStyle w:val="Emphasis"/>
        </w:rPr>
        <w:t>instead</w:t>
      </w:r>
      <w:r w:rsidRPr="006047C9">
        <w:rPr>
          <w:rStyle w:val="StyleUnderline"/>
        </w:rPr>
        <w:t xml:space="preserve"> </w:t>
      </w:r>
      <w:r w:rsidRPr="00492988">
        <w:rPr>
          <w:rStyle w:val="StyleUnderline"/>
          <w:highlight w:val="green"/>
        </w:rPr>
        <w:t>derive</w:t>
      </w:r>
      <w:r w:rsidRPr="006047C9">
        <w:rPr>
          <w:rStyle w:val="StyleUnderline"/>
        </w:rPr>
        <w:t xml:space="preserve"> largely </w:t>
      </w:r>
      <w:r w:rsidRPr="00492988">
        <w:rPr>
          <w:rStyle w:val="StyleUnderline"/>
          <w:highlight w:val="green"/>
        </w:rPr>
        <w:t xml:space="preserve">from Beijing’s </w:t>
      </w:r>
      <w:r w:rsidRPr="006047C9">
        <w:rPr>
          <w:rStyle w:val="Emphasis"/>
        </w:rPr>
        <w:t xml:space="preserve">difficult </w:t>
      </w:r>
      <w:r w:rsidRPr="00492988">
        <w:rPr>
          <w:rStyle w:val="Emphasis"/>
          <w:highlight w:val="green"/>
          <w:bdr w:val="single" w:sz="4" w:space="0" w:color="auto"/>
        </w:rPr>
        <w:t xml:space="preserve">security </w:t>
      </w:r>
      <w:r w:rsidRPr="006047C9">
        <w:rPr>
          <w:rStyle w:val="Emphasis"/>
          <w:bdr w:val="single" w:sz="4" w:space="0" w:color="auto"/>
        </w:rPr>
        <w:t>environment</w:t>
      </w:r>
      <w:r w:rsidRPr="006047C9">
        <w:rPr>
          <w:rStyle w:val="StyleUnderline"/>
          <w:bdr w:val="single" w:sz="4" w:space="0" w:color="auto"/>
        </w:rPr>
        <w:t xml:space="preserve"> </w:t>
      </w:r>
      <w:r w:rsidRPr="00492988">
        <w:rPr>
          <w:rStyle w:val="StyleUnderline"/>
          <w:highlight w:val="green"/>
          <w:bdr w:val="single" w:sz="4" w:space="0" w:color="auto"/>
        </w:rPr>
        <w:t xml:space="preserve">and </w:t>
      </w:r>
      <w:r w:rsidRPr="00492988">
        <w:rPr>
          <w:rStyle w:val="Emphasis"/>
          <w:highlight w:val="green"/>
          <w:bdr w:val="single" w:sz="4" w:space="0" w:color="auto"/>
        </w:rPr>
        <w:t>historical experience</w:t>
      </w:r>
      <w:r w:rsidRPr="006047C9">
        <w:rPr>
          <w:rStyle w:val="StyleUnderline"/>
        </w:rPr>
        <w:t xml:space="preserve">. </w:t>
      </w:r>
      <w:r w:rsidRPr="006047C9">
        <w:rPr>
          <w:sz w:val="16"/>
        </w:rPr>
        <w:t xml:space="preserve">China has land borders with fourteen countries, some small and inconsequential but others, like Russia and India, wielding significant power and resources. Four of these neighbors have nuclear weapons, and the United States has a nuclear umbrella over Japan and South Korea. China's “near abroad” also includes major countries such as Indonesia and Iran. While China can develop formidable naval capabilities along its coastal areas, it lacks unfettered access to the open seas, whether the Pacific, Indian, or Arctic Oceans. It does not control the island chains on its eastern flanks, and narrow straits restrict its naval access to the Indian Ocean. In this sense, anti-access and area denial, a concept often applied to China’s military strategy along its maritime periphery, can also work against it. </w:t>
      </w:r>
      <w:r w:rsidRPr="006047C9">
        <w:rPr>
          <w:rStyle w:val="StyleUnderline"/>
        </w:rPr>
        <w:t xml:space="preserve">Modern </w:t>
      </w:r>
      <w:r w:rsidRPr="00492988">
        <w:rPr>
          <w:rStyle w:val="StyleUnderline"/>
          <w:highlight w:val="green"/>
        </w:rPr>
        <w:t xml:space="preserve">history </w:t>
      </w:r>
      <w:r w:rsidRPr="00492988">
        <w:rPr>
          <w:rStyle w:val="Emphasis"/>
          <w:highlight w:val="green"/>
          <w:bdr w:val="single" w:sz="4" w:space="0" w:color="auto"/>
        </w:rPr>
        <w:t>has not been kind</w:t>
      </w:r>
      <w:r w:rsidRPr="006047C9">
        <w:rPr>
          <w:rStyle w:val="Emphasis"/>
        </w:rPr>
        <w:t xml:space="preserve"> to China</w:t>
      </w:r>
      <w:r w:rsidRPr="006047C9">
        <w:rPr>
          <w:sz w:val="16"/>
        </w:rPr>
        <w:t xml:space="preserve">. </w:t>
      </w:r>
      <w:r w:rsidRPr="00492988">
        <w:rPr>
          <w:rStyle w:val="StyleUnderline"/>
          <w:highlight w:val="green"/>
        </w:rPr>
        <w:t>It lost</w:t>
      </w:r>
      <w:r w:rsidRPr="006047C9">
        <w:rPr>
          <w:rStyle w:val="StyleUnderline"/>
        </w:rPr>
        <w:t xml:space="preserve"> </w:t>
      </w:r>
      <w:r w:rsidRPr="006047C9">
        <w:rPr>
          <w:rStyle w:val="Emphasis"/>
        </w:rPr>
        <w:t xml:space="preserve">vast swathes of its </w:t>
      </w:r>
      <w:r w:rsidRPr="00492988">
        <w:rPr>
          <w:rStyle w:val="Emphasis"/>
          <w:highlight w:val="green"/>
        </w:rPr>
        <w:t>territory</w:t>
      </w:r>
      <w:r w:rsidRPr="006047C9">
        <w:rPr>
          <w:sz w:val="16"/>
        </w:rPr>
        <w:t xml:space="preserve"> </w:t>
      </w:r>
      <w:r w:rsidRPr="006047C9">
        <w:rPr>
          <w:rStyle w:val="StyleUnderline"/>
        </w:rPr>
        <w:t xml:space="preserve">because of its earlier weakness, </w:t>
      </w:r>
      <w:r w:rsidRPr="00492988">
        <w:rPr>
          <w:rStyle w:val="StyleUnderline"/>
          <w:highlight w:val="green"/>
        </w:rPr>
        <w:t xml:space="preserve">and it </w:t>
      </w:r>
      <w:r w:rsidRPr="00492988">
        <w:rPr>
          <w:rStyle w:val="Emphasis"/>
          <w:highlight w:val="green"/>
        </w:rPr>
        <w:t>lagged behind Japan</w:t>
      </w:r>
      <w:r w:rsidRPr="006047C9">
        <w:rPr>
          <w:rStyle w:val="StyleUnderline"/>
        </w:rPr>
        <w:t xml:space="preserve"> in modernization</w:t>
      </w:r>
      <w:r w:rsidRPr="006047C9">
        <w:rPr>
          <w:sz w:val="16"/>
        </w:rPr>
        <w:t xml:space="preserve">. </w:t>
      </w:r>
      <w:r w:rsidRPr="006047C9">
        <w:rPr>
          <w:rStyle w:val="StyleUnderline"/>
        </w:rPr>
        <w:t xml:space="preserve">In the 19th and 20th centuries, </w:t>
      </w:r>
      <w:r w:rsidRPr="006047C9">
        <w:rPr>
          <w:rStyle w:val="Emphasis"/>
        </w:rPr>
        <w:t>multiple wars</w:t>
      </w:r>
      <w:r w:rsidRPr="006047C9">
        <w:rPr>
          <w:rStyle w:val="StyleUnderline"/>
        </w:rPr>
        <w:t xml:space="preserve"> were fought inside China</w:t>
      </w:r>
      <w:r w:rsidRPr="006047C9">
        <w:rPr>
          <w:sz w:val="16"/>
        </w:rPr>
        <w:t xml:space="preserve"> or </w:t>
      </w:r>
      <w:r w:rsidRPr="006047C9">
        <w:rPr>
          <w:rStyle w:val="StyleUnderline"/>
        </w:rPr>
        <w:t>on its borders.</w:t>
      </w:r>
      <w:r w:rsidRPr="006047C9">
        <w:rPr>
          <w:sz w:val="16"/>
        </w:rPr>
        <w:t xml:space="preserve"> In addition, </w:t>
      </w:r>
      <w:r w:rsidRPr="006047C9">
        <w:rPr>
          <w:rStyle w:val="StyleUnderline"/>
        </w:rPr>
        <w:t xml:space="preserve">vast sweeps of </w:t>
      </w:r>
      <w:r w:rsidRPr="00492988">
        <w:rPr>
          <w:rStyle w:val="StyleUnderline"/>
          <w:highlight w:val="green"/>
        </w:rPr>
        <w:t>China's western regions are occupied by ethnic minorities</w:t>
      </w:r>
      <w:r w:rsidRPr="00492988">
        <w:rPr>
          <w:sz w:val="16"/>
          <w:highlight w:val="green"/>
        </w:rPr>
        <w:t>,</w:t>
      </w:r>
      <w:r w:rsidRPr="006047C9">
        <w:rPr>
          <w:sz w:val="16"/>
        </w:rPr>
        <w:t xml:space="preserve"> such as the Tibetans and the Uighurs in Xinjiang, </w:t>
      </w:r>
      <w:r w:rsidRPr="006047C9">
        <w:rPr>
          <w:rStyle w:val="StyleUnderline"/>
        </w:rPr>
        <w:t xml:space="preserve">living in their historic homelands. These regions are </w:t>
      </w:r>
      <w:r w:rsidRPr="00492988">
        <w:rPr>
          <w:rStyle w:val="Emphasis"/>
          <w:highlight w:val="green"/>
        </w:rPr>
        <w:t>vulnerable to separatist sentiments</w:t>
      </w:r>
      <w:r w:rsidRPr="006047C9">
        <w:rPr>
          <w:sz w:val="16"/>
        </w:rPr>
        <w:t xml:space="preserve">, </w:t>
      </w:r>
      <w:r w:rsidRPr="006047C9">
        <w:rPr>
          <w:rStyle w:val="StyleUnderline"/>
        </w:rPr>
        <w:t xml:space="preserve">which </w:t>
      </w:r>
      <w:r w:rsidRPr="006047C9">
        <w:rPr>
          <w:rStyle w:val="Emphasis"/>
        </w:rPr>
        <w:t>reinforces</w:t>
      </w:r>
      <w:r w:rsidRPr="006047C9">
        <w:rPr>
          <w:rStyle w:val="StyleUnderline"/>
        </w:rPr>
        <w:t xml:space="preserve"> the </w:t>
      </w:r>
      <w:r w:rsidRPr="006047C9">
        <w:rPr>
          <w:rStyle w:val="Emphasis"/>
        </w:rPr>
        <w:t>importance</w:t>
      </w:r>
      <w:r w:rsidRPr="006047C9">
        <w:rPr>
          <w:sz w:val="16"/>
        </w:rPr>
        <w:t xml:space="preserve"> </w:t>
      </w:r>
      <w:r w:rsidRPr="006047C9">
        <w:rPr>
          <w:rStyle w:val="StyleUnderline"/>
        </w:rPr>
        <w:t xml:space="preserve">China attaches to </w:t>
      </w:r>
      <w:r w:rsidRPr="006047C9">
        <w:rPr>
          <w:rStyle w:val="Emphasis"/>
        </w:rPr>
        <w:t>preserving national unity</w:t>
      </w:r>
      <w:r w:rsidRPr="006047C9">
        <w:rPr>
          <w:sz w:val="16"/>
        </w:rPr>
        <w:t xml:space="preserve"> and territorial integrity. </w:t>
      </w:r>
      <w:r w:rsidRPr="006047C9">
        <w:rPr>
          <w:rStyle w:val="Emphasis"/>
        </w:rPr>
        <w:t>Understandably</w:t>
      </w:r>
      <w:r w:rsidRPr="006047C9">
        <w:rPr>
          <w:sz w:val="16"/>
        </w:rPr>
        <w:t xml:space="preserve">, </w:t>
      </w:r>
      <w:r w:rsidRPr="006047C9">
        <w:rPr>
          <w:rStyle w:val="StyleUnderline"/>
        </w:rPr>
        <w:t xml:space="preserve">the </w:t>
      </w:r>
      <w:r w:rsidRPr="00492988">
        <w:rPr>
          <w:rStyle w:val="StyleUnderline"/>
          <w:highlight w:val="green"/>
        </w:rPr>
        <w:t>Chinese believe</w:t>
      </w:r>
      <w:r w:rsidRPr="006047C9">
        <w:rPr>
          <w:rStyle w:val="StyleUnderline"/>
        </w:rPr>
        <w:t xml:space="preserve"> that over the last two hundred years </w:t>
      </w:r>
      <w:r w:rsidRPr="00492988">
        <w:rPr>
          <w:rStyle w:val="StyleUnderline"/>
          <w:highlight w:val="green"/>
        </w:rPr>
        <w:t xml:space="preserve">they have been </w:t>
      </w:r>
      <w:r w:rsidRPr="00492988">
        <w:rPr>
          <w:rStyle w:val="Emphasis"/>
          <w:highlight w:val="green"/>
        </w:rPr>
        <w:t>bullied</w:t>
      </w:r>
      <w:r w:rsidRPr="006047C9">
        <w:rPr>
          <w:sz w:val="16"/>
        </w:rPr>
        <w:t xml:space="preserve"> </w:t>
      </w:r>
      <w:r w:rsidRPr="006047C9">
        <w:rPr>
          <w:rStyle w:val="StyleUnderline"/>
        </w:rPr>
        <w:t>and</w:t>
      </w:r>
      <w:r w:rsidRPr="006047C9">
        <w:rPr>
          <w:sz w:val="16"/>
        </w:rPr>
        <w:t xml:space="preserve"> </w:t>
      </w:r>
      <w:r w:rsidRPr="006047C9">
        <w:rPr>
          <w:rStyle w:val="Emphasis"/>
        </w:rPr>
        <w:t>victimized</w:t>
      </w:r>
      <w:r w:rsidRPr="006047C9">
        <w:rPr>
          <w:sz w:val="16"/>
        </w:rPr>
        <w:t xml:space="preserve"> </w:t>
      </w:r>
      <w:r w:rsidRPr="006047C9">
        <w:rPr>
          <w:rStyle w:val="StyleUnderline"/>
        </w:rPr>
        <w:t>by stronger powers.</w:t>
      </w:r>
      <w:r w:rsidRPr="006047C9">
        <w:rPr>
          <w:sz w:val="16"/>
        </w:rPr>
        <w:t xml:space="preserve"> </w:t>
      </w:r>
      <w:r w:rsidRPr="006047C9">
        <w:rPr>
          <w:rStyle w:val="StyleUnderline"/>
        </w:rPr>
        <w:t xml:space="preserve">They are </w:t>
      </w:r>
      <w:r w:rsidRPr="006047C9">
        <w:rPr>
          <w:rStyle w:val="Emphasis"/>
        </w:rPr>
        <w:t>determined not to let this happen again</w:t>
      </w:r>
      <w:r w:rsidRPr="006047C9">
        <w:rPr>
          <w:sz w:val="16"/>
        </w:rPr>
        <w:t xml:space="preserve">, </w:t>
      </w:r>
      <w:r w:rsidRPr="006047C9">
        <w:rPr>
          <w:rStyle w:val="StyleUnderline"/>
        </w:rPr>
        <w:t xml:space="preserve">and </w:t>
      </w:r>
      <w:r w:rsidRPr="006047C9">
        <w:rPr>
          <w:rStyle w:val="Emphasis"/>
        </w:rPr>
        <w:t>genuinely believe</w:t>
      </w:r>
      <w:r w:rsidRPr="006047C9">
        <w:rPr>
          <w:rStyle w:val="StyleUnderline"/>
        </w:rPr>
        <w:t xml:space="preserve"> their own rhetoric that </w:t>
      </w:r>
      <w:r w:rsidRPr="00492988">
        <w:rPr>
          <w:rStyle w:val="StyleUnderline"/>
          <w:highlight w:val="green"/>
        </w:rPr>
        <w:t xml:space="preserve">their goal </w:t>
      </w:r>
      <w:r w:rsidRPr="00492988">
        <w:rPr>
          <w:rStyle w:val="Emphasis"/>
          <w:highlight w:val="green"/>
          <w:bdr w:val="single" w:sz="4" w:space="0" w:color="auto"/>
        </w:rPr>
        <w:t>is not to dominate</w:t>
      </w:r>
      <w:r w:rsidRPr="00492988">
        <w:rPr>
          <w:rStyle w:val="StyleUnderline"/>
          <w:highlight w:val="green"/>
          <w:bdr w:val="single" w:sz="4" w:space="0" w:color="auto"/>
        </w:rPr>
        <w:t xml:space="preserve"> but to </w:t>
      </w:r>
      <w:r w:rsidRPr="00492988">
        <w:rPr>
          <w:rStyle w:val="Emphasis"/>
          <w:highlight w:val="green"/>
          <w:bdr w:val="single" w:sz="4" w:space="0" w:color="auto"/>
        </w:rPr>
        <w:t>avoid being dominated</w:t>
      </w:r>
      <w:r w:rsidRPr="006047C9">
        <w:rPr>
          <w:sz w:val="16"/>
        </w:rPr>
        <w:t>. Their neighbors, not surprisingly, are skeptical of this claim. Moreover, the Chinese may be poor judges of their own future behavior since their military modernization gives them growing capabilities to bully weaker countries around their periphery.</w:t>
      </w:r>
    </w:p>
    <w:p w14:paraId="052571F0" w14:textId="77777777" w:rsidR="00DB504B" w:rsidRPr="00DE588C" w:rsidRDefault="00DB504B" w:rsidP="00DB504B">
      <w:pPr>
        <w:pStyle w:val="Heading4"/>
        <w:rPr>
          <w:rFonts w:cs="Calibri"/>
        </w:rPr>
      </w:pPr>
      <w:r w:rsidRPr="00DE588C">
        <w:rPr>
          <w:rFonts w:cs="Calibri"/>
        </w:rPr>
        <w:t xml:space="preserve">China’s drive for regional hegemony is </w:t>
      </w:r>
      <w:r w:rsidRPr="00DE588C">
        <w:rPr>
          <w:rFonts w:cs="Calibri"/>
          <w:u w:val="single"/>
        </w:rPr>
        <w:t>peaceful</w:t>
      </w:r>
      <w:r w:rsidRPr="00DE588C">
        <w:rPr>
          <w:rFonts w:cs="Calibri"/>
        </w:rPr>
        <w:t xml:space="preserve"> and </w:t>
      </w:r>
      <w:r w:rsidRPr="00DE588C">
        <w:rPr>
          <w:rFonts w:cs="Calibri"/>
          <w:u w:val="single"/>
        </w:rPr>
        <w:t>not</w:t>
      </w:r>
      <w:r w:rsidRPr="00DE588C">
        <w:rPr>
          <w:rFonts w:cs="Calibri"/>
        </w:rPr>
        <w:t xml:space="preserve"> zero-sum with the US – aggressive containment increases risk of war </w:t>
      </w:r>
    </w:p>
    <w:p w14:paraId="0890B68B" w14:textId="77777777" w:rsidR="00DB504B" w:rsidRPr="00DE588C" w:rsidRDefault="00DB504B" w:rsidP="00DB504B">
      <w:r w:rsidRPr="00DE588C">
        <w:rPr>
          <w:rStyle w:val="Style13ptBold"/>
        </w:rPr>
        <w:t>Heer 19</w:t>
      </w:r>
      <w:r w:rsidRPr="00DE588C">
        <w:t xml:space="preserve"> [Paul,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Jan 8, 2019, “Rethinking U.S. Primacy in East Asia,” </w:t>
      </w:r>
      <w:hyperlink r:id="rId15" w:history="1">
        <w:r w:rsidRPr="00DE588C">
          <w:rPr>
            <w:rStyle w:val="Hyperlink"/>
          </w:rPr>
          <w:t>https://nationalinterest.org/print/blog/skeptics/rethinking-us-primacy-east-asia-40972</w:t>
        </w:r>
      </w:hyperlink>
      <w:r w:rsidRPr="00DE588C">
        <w:rPr>
          <w:rStyle w:val="Hyperlink"/>
        </w:rPr>
        <w:t>]</w:t>
      </w:r>
    </w:p>
    <w:p w14:paraId="32B7A85F" w14:textId="77777777" w:rsidR="00DB504B" w:rsidRPr="00DE588C" w:rsidRDefault="00DB504B" w:rsidP="00DB504B">
      <w:r w:rsidRPr="00DE588C">
        <w:t xml:space="preserve">First, </w:t>
      </w:r>
      <w:r w:rsidRPr="00DE588C">
        <w:rPr>
          <w:rStyle w:val="StyleUnderline"/>
          <w:highlight w:val="green"/>
        </w:rPr>
        <w:t>China is pursuing hegemony in East Asia</w:t>
      </w:r>
      <w:r w:rsidRPr="00DE588C">
        <w:rPr>
          <w:rStyle w:val="StyleUnderline"/>
        </w:rPr>
        <w:t xml:space="preserve">, but </w:t>
      </w:r>
      <w:r w:rsidRPr="00DE588C">
        <w:rPr>
          <w:rStyle w:val="Emphasis"/>
          <w:highlight w:val="green"/>
        </w:rPr>
        <w:t>not an exclusive hostile hegemony</w:t>
      </w:r>
      <w:r w:rsidRPr="00DE588C">
        <w:rPr>
          <w:rStyle w:val="StyleUnderline"/>
        </w:rPr>
        <w:t xml:space="preserve">. It is </w:t>
      </w:r>
      <w:r w:rsidRPr="00DE588C">
        <w:rPr>
          <w:rStyle w:val="Emphasis"/>
          <w:highlight w:val="green"/>
        </w:rPr>
        <w:t>not trying to extrude the U</w:t>
      </w:r>
      <w:r w:rsidRPr="00DE588C">
        <w:t xml:space="preserve">nited </w:t>
      </w:r>
      <w:r w:rsidRPr="00DE588C">
        <w:rPr>
          <w:rStyle w:val="Emphasis"/>
          <w:highlight w:val="green"/>
        </w:rPr>
        <w:t>S</w:t>
      </w:r>
      <w:r w:rsidRPr="00DE588C">
        <w:t xml:space="preserve">tates </w:t>
      </w:r>
      <w:r w:rsidRPr="00DE588C">
        <w:rPr>
          <w:rStyle w:val="StyleUnderline"/>
        </w:rPr>
        <w:t>from the region or deny American access</w:t>
      </w:r>
      <w:r w:rsidRPr="00DE588C">
        <w:t xml:space="preserve"> there. </w:t>
      </w:r>
      <w:r w:rsidRPr="00DE588C">
        <w:rPr>
          <w:rStyle w:val="StyleUnderline"/>
          <w:highlight w:val="green"/>
        </w:rPr>
        <w:t>The Chinese</w:t>
      </w:r>
      <w:r w:rsidRPr="00DE588C">
        <w:rPr>
          <w:rStyle w:val="StyleUnderline"/>
        </w:rPr>
        <w:t xml:space="preserve"> have </w:t>
      </w:r>
      <w:r w:rsidRPr="00DE588C">
        <w:rPr>
          <w:rStyle w:val="StyleUnderline"/>
          <w:highlight w:val="green"/>
        </w:rPr>
        <w:t>long recognized the utility</w:t>
      </w:r>
      <w:r w:rsidRPr="00DE588C">
        <w:t>—</w:t>
      </w:r>
      <w:r w:rsidRPr="00DE588C">
        <w:rPr>
          <w:rStyle w:val="StyleUnderline"/>
        </w:rPr>
        <w:t>and the benefits to China</w:t>
      </w:r>
      <w:r w:rsidRPr="00DE588C">
        <w:t xml:space="preserve"> itself—</w:t>
      </w:r>
      <w:r w:rsidRPr="00DE588C">
        <w:rPr>
          <w:rStyle w:val="StyleUnderline"/>
          <w:highlight w:val="green"/>
        </w:rPr>
        <w:t>of U.S. engagement</w:t>
      </w:r>
      <w:r w:rsidRPr="00DE588C">
        <w:rPr>
          <w:rStyle w:val="StyleUnderline"/>
        </w:rPr>
        <w:t xml:space="preserve"> with the region, </w:t>
      </w:r>
      <w:r w:rsidRPr="00DE588C">
        <w:rPr>
          <w:rStyle w:val="StyleUnderline"/>
          <w:highlight w:val="green"/>
        </w:rPr>
        <w:t>and</w:t>
      </w:r>
      <w:r w:rsidRPr="00DE588C">
        <w:t xml:space="preserve"> they </w:t>
      </w:r>
      <w:r w:rsidRPr="00DE588C">
        <w:rPr>
          <w:rStyle w:val="StyleUnderline"/>
        </w:rPr>
        <w:t xml:space="preserve">have </w:t>
      </w:r>
      <w:r w:rsidRPr="00DE588C">
        <w:rPr>
          <w:rStyle w:val="StyleUnderline"/>
          <w:highlight w:val="green"/>
        </w:rPr>
        <w:t>indicated</w:t>
      </w:r>
      <w:r w:rsidRPr="00DE588C">
        <w:rPr>
          <w:rStyle w:val="StyleUnderline"/>
        </w:rPr>
        <w:t xml:space="preserve"> </w:t>
      </w:r>
      <w:r w:rsidRPr="00DE588C">
        <w:rPr>
          <w:rStyle w:val="Emphasis"/>
        </w:rPr>
        <w:t xml:space="preserve">receptivity to </w:t>
      </w:r>
      <w:r w:rsidRPr="00DE588C">
        <w:rPr>
          <w:rStyle w:val="Emphasis"/>
          <w:highlight w:val="green"/>
        </w:rPr>
        <w:t>peaceful coexistence</w:t>
      </w:r>
      <w:r w:rsidRPr="00DE588C">
        <w:rPr>
          <w:rStyle w:val="StyleUnderline"/>
        </w:rPr>
        <w:t xml:space="preserve"> and overlapping spheres of influence</w:t>
      </w:r>
      <w:r w:rsidRPr="00DE588C">
        <w:t xml:space="preserve"> with the United States there. Moreover, </w:t>
      </w:r>
      <w:r w:rsidRPr="00DE588C">
        <w:rPr>
          <w:rStyle w:val="StyleUnderline"/>
          <w:highlight w:val="green"/>
        </w:rPr>
        <w:t>China</w:t>
      </w:r>
      <w:r w:rsidRPr="00DE588C">
        <w:rPr>
          <w:rStyle w:val="StyleUnderline"/>
        </w:rPr>
        <w:t xml:space="preserve"> is not trying to impose its political or economic system on its neighbors, and it </w:t>
      </w:r>
      <w:r w:rsidRPr="00DE588C">
        <w:rPr>
          <w:rStyle w:val="StyleUnderline"/>
          <w:highlight w:val="green"/>
        </w:rPr>
        <w:t>does not</w:t>
      </w:r>
      <w:r w:rsidRPr="00DE588C">
        <w:rPr>
          <w:rStyle w:val="StyleUnderline"/>
        </w:rPr>
        <w:t xml:space="preserve"> seek to </w:t>
      </w:r>
      <w:r w:rsidRPr="00DE588C">
        <w:rPr>
          <w:rStyle w:val="StyleUnderline"/>
          <w:highlight w:val="green"/>
        </w:rPr>
        <w:t>obstruct commercial freedom</w:t>
      </w:r>
      <w:r w:rsidRPr="00DE588C">
        <w:rPr>
          <w:rStyle w:val="StyleUnderline"/>
        </w:rPr>
        <w:t xml:space="preserve"> of navigation</w:t>
      </w:r>
      <w:r w:rsidRPr="00DE588C">
        <w:t xml:space="preserve"> in the region (</w:t>
      </w:r>
      <w:r w:rsidRPr="00DE588C">
        <w:rPr>
          <w:rStyle w:val="StyleUnderline"/>
        </w:rPr>
        <w:t xml:space="preserve">because </w:t>
      </w:r>
      <w:r w:rsidRPr="00DE588C">
        <w:rPr>
          <w:rStyle w:val="Emphasis"/>
          <w:highlight w:val="green"/>
        </w:rPr>
        <w:t>no country is more dependent</w:t>
      </w:r>
      <w:r w:rsidRPr="00DE588C">
        <w:rPr>
          <w:rStyle w:val="StyleUnderline"/>
          <w:highlight w:val="green"/>
        </w:rPr>
        <w:t xml:space="preserve"> on</w:t>
      </w:r>
      <w:r w:rsidRPr="00DE588C">
        <w:rPr>
          <w:rStyle w:val="StyleUnderline"/>
        </w:rPr>
        <w:t xml:space="preserve"> freedom of </w:t>
      </w:r>
      <w:r w:rsidRPr="00DE588C">
        <w:rPr>
          <w:rStyle w:val="StyleUnderline"/>
          <w:highlight w:val="green"/>
        </w:rPr>
        <w:t>the seas</w:t>
      </w:r>
      <w:r w:rsidRPr="00DE588C">
        <w:rPr>
          <w:rStyle w:val="StyleUnderline"/>
        </w:rPr>
        <w:t xml:space="preserve"> than China</w:t>
      </w:r>
      <w:r w:rsidRPr="00DE588C">
        <w:t xml:space="preserve"> itself). In short, </w:t>
      </w:r>
      <w:r w:rsidRPr="00DE588C">
        <w:rPr>
          <w:rStyle w:val="StyleUnderline"/>
          <w:highlight w:val="green"/>
        </w:rPr>
        <w:t>Beijing wants</w:t>
      </w:r>
      <w:r w:rsidRPr="00DE588C">
        <w:rPr>
          <w:rStyle w:val="StyleUnderline"/>
        </w:rPr>
        <w:t xml:space="preserve"> to extend its power and influence within East Asia, but </w:t>
      </w:r>
      <w:r w:rsidRPr="00DE588C">
        <w:rPr>
          <w:rStyle w:val="Emphasis"/>
        </w:rPr>
        <w:t>not as part of a “winner-take-all” contest</w:t>
      </w:r>
      <w:r w:rsidRPr="00DE588C">
        <w:t>.</w:t>
      </w:r>
    </w:p>
    <w:p w14:paraId="4AC30EFD" w14:textId="77777777" w:rsidR="00DB504B" w:rsidRPr="00DE588C" w:rsidRDefault="00DB504B" w:rsidP="00DB504B">
      <w:r w:rsidRPr="00DE588C">
        <w:rPr>
          <w:rStyle w:val="StyleUnderline"/>
        </w:rPr>
        <w:t>China does have unsettled and vexing sovereignty claims</w:t>
      </w:r>
      <w:r w:rsidRPr="00DE588C">
        <w:t xml:space="preserve"> over Taiwan, most of the islands and other features in the East and South China Seas, and their adjacent waters. </w:t>
      </w:r>
      <w:r w:rsidRPr="00DE588C">
        <w:rPr>
          <w:rStyle w:val="StyleUnderline"/>
          <w:highlight w:val="green"/>
        </w:rPr>
        <w:t>Although Beijing</w:t>
      </w:r>
      <w:r w:rsidRPr="00DE588C">
        <w:rPr>
          <w:rStyle w:val="StyleUnderline"/>
        </w:rPr>
        <w:t xml:space="preserve"> has </w:t>
      </w:r>
      <w:r w:rsidRPr="00DE588C">
        <w:rPr>
          <w:rStyle w:val="StyleUnderline"/>
          <w:highlight w:val="green"/>
        </w:rPr>
        <w:t>demonstrated</w:t>
      </w:r>
      <w:r w:rsidRPr="00DE588C">
        <w:rPr>
          <w:rStyle w:val="StyleUnderline"/>
        </w:rPr>
        <w:t xml:space="preserve"> a </w:t>
      </w:r>
      <w:r w:rsidRPr="00DE588C">
        <w:rPr>
          <w:rStyle w:val="StyleUnderline"/>
          <w:highlight w:val="green"/>
        </w:rPr>
        <w:t>willingness to use force</w:t>
      </w:r>
      <w:r w:rsidRPr="00DE588C">
        <w:t xml:space="preserve"> in defense or pursuit of these claims, </w:t>
      </w:r>
      <w:r w:rsidRPr="00DE588C">
        <w:rPr>
          <w:rStyle w:val="Emphasis"/>
          <w:highlight w:val="green"/>
        </w:rPr>
        <w:t>it is not looking for excuses to do so</w:t>
      </w:r>
      <w:r w:rsidRPr="00DE588C">
        <w:t xml:space="preserve">. Whether these disputes can be managed or resolved in a way that is mutually acceptable to the relevant parties and consistent with U.S. interests in the region is an open, long-term question. But that possibility should not be ruled out on the basis of—or made more difficult by—false assumptions of irreconcilable interests. On the contrary, it should be pursued on the basis of a recognition that </w:t>
      </w:r>
      <w:r w:rsidRPr="00DE588C">
        <w:rPr>
          <w:rStyle w:val="StyleUnderline"/>
        </w:rPr>
        <w:t>all the parties want to avoid conflict</w:t>
      </w:r>
      <w:r w:rsidRPr="00DE588C">
        <w:t xml:space="preserve">—and that the sovereignty disputes in the region ultimately are not military problems requiring military solutions. And </w:t>
      </w:r>
      <w:r w:rsidRPr="00DE588C">
        <w:rPr>
          <w:rStyle w:val="StyleUnderline"/>
        </w:rPr>
        <w:t>since Washington</w:t>
      </w:r>
      <w:r w:rsidRPr="00DE588C">
        <w:t xml:space="preserve"> has never been opposed in principle to reunification between China and Taiwan as long as it is peaceful, and similarly </w:t>
      </w:r>
      <w:r w:rsidRPr="00DE588C">
        <w:rPr>
          <w:rStyle w:val="Emphasis"/>
        </w:rPr>
        <w:t>takes no position</w:t>
      </w:r>
      <w:r w:rsidRPr="00DE588C">
        <w:rPr>
          <w:rStyle w:val="StyleUnderline"/>
        </w:rPr>
        <w:t xml:space="preserve"> on the ultimate sovereignty of the other disputed features, their long-term disposition need not be the litmus test of either U.S. or Chinese hegemony</w:t>
      </w:r>
      <w:r w:rsidRPr="00DE588C">
        <w:t xml:space="preserve"> in the region.</w:t>
      </w:r>
    </w:p>
    <w:p w14:paraId="3822EEE1" w14:textId="77777777" w:rsidR="00DB504B" w:rsidRPr="00DE588C" w:rsidRDefault="00DB504B" w:rsidP="00DB504B">
      <w:r w:rsidRPr="00DE588C">
        <w:t xml:space="preserve">Of course, China would prefer not to have forward-deployed U.S. military forces in the Western Pacific that could be used against it, but </w:t>
      </w:r>
      <w:r w:rsidRPr="00DE588C">
        <w:rPr>
          <w:rStyle w:val="StyleUnderline"/>
        </w:rPr>
        <w:t>Beijing has long tolerated and</w:t>
      </w:r>
      <w:r w:rsidRPr="00DE588C">
        <w:t xml:space="preserve"> arguably </w:t>
      </w:r>
      <w:r w:rsidRPr="00DE588C">
        <w:rPr>
          <w:rStyle w:val="Emphasis"/>
        </w:rPr>
        <w:t>could indefinitely tolerate</w:t>
      </w:r>
      <w:r w:rsidRPr="00DE588C">
        <w:rPr>
          <w:rStyle w:val="StyleUnderline"/>
        </w:rPr>
        <w:t xml:space="preserve"> an American military presence in the region</w:t>
      </w:r>
      <w:r w:rsidRPr="00DE588C">
        <w:t>—</w:t>
      </w:r>
      <w:r w:rsidRPr="00DE588C">
        <w:rPr>
          <w:rStyle w:val="StyleUnderline"/>
        </w:rPr>
        <w:t>unless that presence is clearly and exclusively aimed at coercing or containing China</w:t>
      </w:r>
      <w:r w:rsidRPr="00DE588C">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DE588C">
        <w:rPr>
          <w:rStyle w:val="StyleUnderline"/>
        </w:rPr>
        <w:t xml:space="preserve">The </w:t>
      </w:r>
      <w:r w:rsidRPr="00DE588C">
        <w:rPr>
          <w:rStyle w:val="StyleUnderline"/>
          <w:highlight w:val="green"/>
        </w:rPr>
        <w:t>Chinese</w:t>
      </w:r>
      <w:r w:rsidRPr="00DE588C">
        <w:t xml:space="preserve"> almost certainly </w:t>
      </w:r>
      <w:r w:rsidRPr="00DE588C">
        <w:rPr>
          <w:rStyle w:val="StyleUnderline"/>
          <w:highlight w:val="green"/>
        </w:rPr>
        <w:t>recognize</w:t>
      </w:r>
      <w:r w:rsidRPr="00DE588C">
        <w:t xml:space="preserve"> that </w:t>
      </w:r>
      <w:r w:rsidRPr="00DE588C">
        <w:rPr>
          <w:rStyle w:val="StyleUnderline"/>
          <w:highlight w:val="green"/>
        </w:rPr>
        <w:t>exclusive control</w:t>
      </w:r>
      <w:r w:rsidRPr="00DE588C">
        <w:rPr>
          <w:rStyle w:val="StyleUnderline"/>
        </w:rPr>
        <w:t xml:space="preserve"> or “domination” </w:t>
      </w:r>
      <w:r w:rsidRPr="00DE588C">
        <w:rPr>
          <w:rStyle w:val="StyleUnderline"/>
          <w:highlight w:val="green"/>
        </w:rPr>
        <w:t>of the neighborhood is not achievable</w:t>
      </w:r>
      <w:r w:rsidRPr="00DE588C">
        <w:t xml:space="preserve"> at any reasonable cost, and that pursuing it would be counterproductive by inviting pushback and challenges that would negate the objective.</w:t>
      </w:r>
    </w:p>
    <w:p w14:paraId="2F3307F4" w14:textId="77777777" w:rsidR="00DB504B" w:rsidRPr="00DE588C" w:rsidRDefault="00DB504B" w:rsidP="00DB504B">
      <w:r w:rsidRPr="00DE588C">
        <w:t>So what would Chinese “hegemony” in East Asia mean or look like? Beijing probably thinks in terms of something much like American primacy in the Western Hemisphere: a model in which China is generally recognized and acknowledged as the de facto central or primary power in the region, but has little need or incentive for militarily adventurism because the mutual benefits of economic interdependence prevail and the neighbors have no reason—and inherent disincentives—to challenge China’s vital interests or security. And as a parallel to China’s economic and diplomatic engagement in Latin America, Beijing would neither exclude nor be hostile to continued U.S. engagement in East Asia.</w:t>
      </w:r>
    </w:p>
    <w:p w14:paraId="53C4E9CA" w14:textId="77777777" w:rsidR="00DB504B" w:rsidRPr="00DE588C" w:rsidRDefault="00DB504B" w:rsidP="00DB504B">
      <w:pPr>
        <w:rPr>
          <w:b/>
          <w:sz w:val="26"/>
          <w:highlight w:val="green"/>
          <w:u w:val="single"/>
        </w:rPr>
      </w:pPr>
      <w:r w:rsidRPr="00DE588C">
        <w:rPr>
          <w:rStyle w:val="StyleUnderline"/>
        </w:rPr>
        <w:t>A standard counterargument</w:t>
      </w:r>
      <w:r w:rsidRPr="00DE588C">
        <w:t xml:space="preserve"> to this relatively benign scenario </w:t>
      </w:r>
      <w:r w:rsidRPr="00DE588C">
        <w:rPr>
          <w:rStyle w:val="StyleUnderline"/>
        </w:rPr>
        <w:t>is</w:t>
      </w:r>
      <w:r w:rsidRPr="00DE588C">
        <w:t xml:space="preserve"> that </w:t>
      </w:r>
      <w:r w:rsidRPr="00DE588C">
        <w:rPr>
          <w:rStyle w:val="Emphasis"/>
        </w:rPr>
        <w:t>Beijing would not be content</w:t>
      </w:r>
      <w:r w:rsidRPr="00DE588C">
        <w:t xml:space="preserve"> with it </w:t>
      </w:r>
      <w:r w:rsidRPr="00DE588C">
        <w:rPr>
          <w:rStyle w:val="Emphasis"/>
        </w:rPr>
        <w:t>for long</w:t>
      </w:r>
      <w:r w:rsidRPr="00DE588C">
        <w:rPr>
          <w:rStyle w:val="StyleUnderline"/>
        </w:rPr>
        <w:t xml:space="preserve"> because China’s strategic ambitions will expand as its capabilities grow. This</w:t>
      </w:r>
      <w:r w:rsidRPr="00DE588C">
        <w:t xml:space="preserve"> is a valid hypothesis, but it usually </w:t>
      </w:r>
      <w:r w:rsidRPr="00DE588C">
        <w:rPr>
          <w:rStyle w:val="Emphasis"/>
        </w:rPr>
        <w:t>overlooks the greater possibility</w:t>
      </w:r>
      <w:r w:rsidRPr="00DE588C">
        <w:t xml:space="preserve"> that </w:t>
      </w:r>
      <w:r w:rsidRPr="00DE588C">
        <w:rPr>
          <w:rStyle w:val="StyleUnderline"/>
          <w:highlight w:val="green"/>
        </w:rPr>
        <w:t>China’s</w:t>
      </w:r>
      <w:r w:rsidRPr="00DE588C">
        <w:rPr>
          <w:rStyle w:val="StyleUnderline"/>
        </w:rPr>
        <w:t xml:space="preserve"> external </w:t>
      </w:r>
      <w:r w:rsidRPr="00DE588C">
        <w:rPr>
          <w:rStyle w:val="StyleUnderline"/>
          <w:highlight w:val="green"/>
        </w:rPr>
        <w:t>ambitions will expand not because</w:t>
      </w:r>
      <w:r w:rsidRPr="00DE588C">
        <w:rPr>
          <w:rStyle w:val="StyleUnderline"/>
        </w:rPr>
        <w:t xml:space="preserve"> its inherent </w:t>
      </w:r>
      <w:r w:rsidRPr="00DE588C">
        <w:rPr>
          <w:rStyle w:val="StyleUnderline"/>
          <w:highlight w:val="green"/>
        </w:rPr>
        <w:t>capabilities have grown, but</w:t>
      </w:r>
      <w:r w:rsidRPr="00DE588C">
        <w:rPr>
          <w:rStyle w:val="StyleUnderline"/>
        </w:rPr>
        <w:t xml:space="preserve"> because </w:t>
      </w:r>
      <w:r w:rsidRPr="00DE588C">
        <w:rPr>
          <w:rStyle w:val="StyleUnderline"/>
          <w:highlight w:val="green"/>
        </w:rPr>
        <w:t>Beijing sees</w:t>
      </w:r>
      <w:r w:rsidRPr="00DE588C">
        <w:rPr>
          <w:rStyle w:val="StyleUnderline"/>
        </w:rPr>
        <w:t xml:space="preserve"> the </w:t>
      </w:r>
      <w:r w:rsidRPr="00DE588C">
        <w:rPr>
          <w:rStyle w:val="StyleUnderline"/>
          <w:highlight w:val="green"/>
        </w:rPr>
        <w:t>need to be</w:t>
      </w:r>
      <w:r w:rsidRPr="00DE588C">
        <w:rPr>
          <w:rStyle w:val="StyleUnderline"/>
        </w:rPr>
        <w:t xml:space="preserve"> more </w:t>
      </w:r>
      <w:r w:rsidRPr="00DE588C">
        <w:rPr>
          <w:rStyle w:val="StyleUnderline"/>
          <w:highlight w:val="green"/>
        </w:rPr>
        <w:t xml:space="preserve">assertive </w:t>
      </w:r>
      <w:r w:rsidRPr="00DE588C">
        <w:rPr>
          <w:rStyle w:val="Emphasis"/>
          <w:highlight w:val="green"/>
        </w:rPr>
        <w:t>in response to external challenges</w:t>
      </w:r>
      <w:r w:rsidRPr="00DE588C">
        <w:rPr>
          <w:rStyle w:val="Emphasis"/>
        </w:rPr>
        <w:t xml:space="preserve"> to Chinese interests or security</w:t>
      </w:r>
      <w:r w:rsidRPr="00DE588C">
        <w:t xml:space="preserve">. Indeed, </w:t>
      </w:r>
      <w:r w:rsidRPr="00DE588C">
        <w:rPr>
          <w:rStyle w:val="StyleUnderline"/>
        </w:rPr>
        <w:t xml:space="preserve">much of </w:t>
      </w:r>
      <w:r w:rsidRPr="00DE588C">
        <w:rPr>
          <w:rStyle w:val="StyleUnderline"/>
          <w:highlight w:val="green"/>
        </w:rPr>
        <w:t>China’s “assertiveness</w:t>
      </w:r>
      <w:r w:rsidRPr="00DE588C">
        <w:rPr>
          <w:rStyle w:val="StyleUnderline"/>
        </w:rPr>
        <w:t>” within East Asia</w:t>
      </w:r>
      <w:r w:rsidRPr="00DE588C">
        <w:t xml:space="preserve"> over the past decade—when Beijing probably would prefer to focus on domestic priorities—</w:t>
      </w:r>
      <w:r w:rsidRPr="00DE588C">
        <w:rPr>
          <w:rStyle w:val="StyleUnderline"/>
          <w:highlight w:val="green"/>
        </w:rPr>
        <w:t xml:space="preserve">has been a </w:t>
      </w:r>
      <w:r w:rsidRPr="00DE588C">
        <w:rPr>
          <w:rStyle w:val="Emphasis"/>
          <w:highlight w:val="green"/>
        </w:rPr>
        <w:t>reaction to</w:t>
      </w:r>
      <w:r w:rsidRPr="00DE588C">
        <w:rPr>
          <w:rStyle w:val="Emphasis"/>
        </w:rPr>
        <w:t xml:space="preserve"> such </w:t>
      </w:r>
      <w:r w:rsidRPr="00DE588C">
        <w:rPr>
          <w:rStyle w:val="Emphasis"/>
          <w:highlight w:val="green"/>
        </w:rPr>
        <w:t>perceived challenges</w:t>
      </w:r>
      <w:r w:rsidRPr="00DE588C">
        <w:t xml:space="preserve">. Accordingly, </w:t>
      </w:r>
      <w:r w:rsidRPr="00DE588C">
        <w:rPr>
          <w:rStyle w:val="StyleUnderline"/>
        </w:rPr>
        <w:t xml:space="preserve">Beijing’s </w:t>
      </w:r>
      <w:r w:rsidRPr="00DE588C">
        <w:rPr>
          <w:rStyle w:val="StyleUnderline"/>
          <w:highlight w:val="green"/>
        </w:rPr>
        <w:t>willingness to settle for</w:t>
      </w:r>
      <w:r w:rsidRPr="00DE588C">
        <w:rPr>
          <w:rStyle w:val="StyleUnderline"/>
        </w:rPr>
        <w:t xml:space="preserve"> a narrowly-defined, </w:t>
      </w:r>
      <w:r w:rsidRPr="00DE588C">
        <w:rPr>
          <w:rStyle w:val="StyleUnderline"/>
          <w:highlight w:val="green"/>
        </w:rPr>
        <w:t>peaceable</w:t>
      </w:r>
      <w:r w:rsidRPr="00DE588C">
        <w:rPr>
          <w:rStyle w:val="StyleUnderline"/>
        </w:rPr>
        <w:t xml:space="preserve"> version of regional </w:t>
      </w:r>
      <w:r w:rsidRPr="00DE588C">
        <w:rPr>
          <w:rStyle w:val="StyleUnderline"/>
          <w:highlight w:val="green"/>
        </w:rPr>
        <w:t xml:space="preserve">preeminence will </w:t>
      </w:r>
      <w:r w:rsidRPr="00DE588C">
        <w:rPr>
          <w:rStyle w:val="Emphasis"/>
          <w:sz w:val="24"/>
          <w:highlight w:val="green"/>
        </w:rPr>
        <w:t>depend heavily on whether it perceives</w:t>
      </w:r>
      <w:r w:rsidRPr="00DE588C">
        <w:t xml:space="preserve"> other countries—especially </w:t>
      </w:r>
      <w:r w:rsidRPr="00DE588C">
        <w:rPr>
          <w:rStyle w:val="Emphasis"/>
          <w:sz w:val="24"/>
          <w:highlight w:val="green"/>
        </w:rPr>
        <w:t>the U</w:t>
      </w:r>
      <w:r w:rsidRPr="00DE588C">
        <w:t xml:space="preserve">nited </w:t>
      </w:r>
      <w:r w:rsidRPr="00DE588C">
        <w:rPr>
          <w:rStyle w:val="Emphasis"/>
          <w:sz w:val="24"/>
          <w:highlight w:val="green"/>
        </w:rPr>
        <w:t>S</w:t>
      </w:r>
      <w:r w:rsidRPr="00DE588C">
        <w:t>tates—</w:t>
      </w:r>
      <w:r w:rsidRPr="00DE588C">
        <w:rPr>
          <w:rStyle w:val="Emphasis"/>
          <w:sz w:val="24"/>
          <w:highlight w:val="green"/>
        </w:rPr>
        <w:t>as trying to deny China this option</w:t>
      </w:r>
      <w:r w:rsidRPr="00DE588C">
        <w:t xml:space="preserve"> and instead obstruct Chinese interests or security in the region.</w:t>
      </w:r>
    </w:p>
    <w:p w14:paraId="4449D588" w14:textId="77777777" w:rsidR="00DB504B" w:rsidRDefault="00DB504B" w:rsidP="00DB504B">
      <w:pPr>
        <w:rPr>
          <w:sz w:val="16"/>
        </w:rPr>
      </w:pPr>
    </w:p>
    <w:p w14:paraId="5F919281" w14:textId="77777777" w:rsidR="00DB504B" w:rsidRDefault="00DB504B" w:rsidP="00DB504B">
      <w:pPr>
        <w:pStyle w:val="Heading4"/>
        <w:rPr>
          <w:rFonts w:eastAsia="Calibri"/>
        </w:rPr>
      </w:pPr>
      <w:r>
        <w:rPr>
          <w:rFonts w:eastAsia="Calibri"/>
        </w:rPr>
        <w:t>Yes china is revisionist in a regional sense – that’s why their ev indicates its taken an adversarial stance when contested in the scs/ecs – BUT 0 warrants why global primacy is their end game</w:t>
      </w:r>
    </w:p>
    <w:p w14:paraId="6EAE3F5E" w14:textId="77777777" w:rsidR="00DB504B" w:rsidRPr="005267EF" w:rsidRDefault="00DB504B" w:rsidP="00DB504B"/>
    <w:p w14:paraId="2DC1F78E" w14:textId="77777777" w:rsidR="00DB504B" w:rsidRDefault="00DB504B" w:rsidP="00DB504B">
      <w:pPr>
        <w:pStyle w:val="Heading4"/>
      </w:pPr>
      <w:r>
        <w:t xml:space="preserve">1] Empirics go neg – most qualified studies disprove hegemonic stability theories. </w:t>
      </w:r>
    </w:p>
    <w:p w14:paraId="0542C68D" w14:textId="77777777" w:rsidR="00DB504B" w:rsidRPr="00B3303E" w:rsidRDefault="00DB504B" w:rsidP="00DB504B">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6DC7B908" w14:textId="77777777" w:rsidR="00DB504B" w:rsidRDefault="00DB504B" w:rsidP="00DB504B">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2227C1">
        <w:rPr>
          <w:rStyle w:val="Emphasis"/>
          <w:highlight w:val="green"/>
        </w:rPr>
        <w:t>equally plausible explanations exist for stability</w:t>
      </w:r>
      <w:r w:rsidRPr="00B3303E">
        <w:rPr>
          <w:rStyle w:val="Emphasis"/>
        </w:rPr>
        <w:t xml:space="preserve"> in the first world, </w:t>
      </w:r>
      <w:r w:rsidRPr="002227C1">
        <w:rPr>
          <w:rStyle w:val="Emphasis"/>
          <w:highlight w:val="green"/>
        </w:rPr>
        <w:t>including</w:t>
      </w:r>
      <w:r w:rsidRPr="00B3303E">
        <w:rPr>
          <w:rStyle w:val="Emphasis"/>
        </w:rPr>
        <w:t xml:space="preserve"> the presence of a </w:t>
      </w:r>
      <w:r w:rsidRPr="002227C1">
        <w:rPr>
          <w:rStyle w:val="Emphasis"/>
          <w:highlight w:val="green"/>
        </w:rPr>
        <w:t>common enemy</w:t>
      </w:r>
      <w:r w:rsidRPr="00F46D67">
        <w:rPr>
          <w:rStyle w:val="Emphasis"/>
        </w:rPr>
        <w:t xml:space="preserve">, democracy, economic </w:t>
      </w:r>
      <w:r w:rsidRPr="002227C1">
        <w:rPr>
          <w:rStyle w:val="Emphasis"/>
          <w:highlight w:val="green"/>
        </w:rPr>
        <w:t>interdependence</w:t>
      </w:r>
      <w:r w:rsidRPr="00F46D67">
        <w:rPr>
          <w:rStyle w:val="Emphasis"/>
        </w:rPr>
        <w:t xml:space="preserve">, general </w:t>
      </w:r>
      <w:r w:rsidRPr="002227C1">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r w:rsidRPr="002227C1">
        <w:rPr>
          <w:b/>
          <w:highlight w:val="green"/>
          <w:u w:val="single"/>
        </w:rPr>
        <w:t>whether or not this was due to US action is</w:t>
      </w:r>
      <w:r w:rsidRPr="00B3303E">
        <w:rPr>
          <w:b/>
          <w:u w:val="single"/>
        </w:rPr>
        <w:t xml:space="preserve"> again </w:t>
      </w:r>
      <w:r w:rsidRPr="002227C1">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2227C1">
        <w:rPr>
          <w:highlight w:val="green"/>
          <w:u w:val="single"/>
        </w:rPr>
        <w:t>There is less US intervention in</w:t>
      </w:r>
      <w:r w:rsidRPr="00B3303E">
        <w:rPr>
          <w:u w:val="single"/>
        </w:rPr>
        <w:t xml:space="preserve"> the political and military affairs of </w:t>
      </w:r>
      <w:r w:rsidRPr="002227C1">
        <w:rPr>
          <w:highlight w:val="green"/>
          <w:u w:val="single"/>
        </w:rPr>
        <w:t>Latin America</w:t>
      </w:r>
      <w:r w:rsidRPr="00B3303E">
        <w:rPr>
          <w:u w:val="single"/>
        </w:rPr>
        <w:t xml:space="preserve"> compared to any time in the twentieth century, for instance, </w:t>
      </w:r>
      <w:r w:rsidRPr="002227C1">
        <w:rPr>
          <w:highlight w:val="green"/>
          <w:u w:val="single"/>
        </w:rPr>
        <w:t>and also less conflict. Warfare in Africa is</w:t>
      </w:r>
      <w:r w:rsidRPr="00B3303E">
        <w:rPr>
          <w:u w:val="single"/>
        </w:rPr>
        <w:t xml:space="preserve"> at an all-time </w:t>
      </w:r>
      <w:r w:rsidRPr="002227C1">
        <w:rPr>
          <w:highlight w:val="green"/>
          <w:u w:val="single"/>
        </w:rPr>
        <w:t>low, as is</w:t>
      </w:r>
      <w:r w:rsidRPr="00B3303E">
        <w:rPr>
          <w:u w:val="single"/>
        </w:rPr>
        <w:t xml:space="preserve"> relative </w:t>
      </w:r>
      <w:r w:rsidRPr="002227C1">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2227C1">
        <w:rPr>
          <w:b/>
          <w:highlight w:val="green"/>
          <w:u w:val="single"/>
        </w:rPr>
        <w:t>peace</w:t>
      </w:r>
      <w:r w:rsidRPr="00B3303E">
        <w:rPr>
          <w:b/>
          <w:u w:val="single"/>
        </w:rPr>
        <w:t xml:space="preserve"> and </w:t>
      </w:r>
      <w:r w:rsidRPr="00F46D67">
        <w:rPr>
          <w:b/>
          <w:u w:val="single"/>
        </w:rPr>
        <w:t xml:space="preserve">stability </w:t>
      </w:r>
      <w:r w:rsidRPr="002227C1">
        <w:rPr>
          <w:b/>
          <w:highlight w:val="green"/>
          <w:u w:val="single"/>
        </w:rPr>
        <w:t>exist where there is</w:t>
      </w:r>
      <w:r w:rsidRPr="00B3303E">
        <w:rPr>
          <w:b/>
          <w:u w:val="single"/>
        </w:rPr>
        <w:t xml:space="preserve"> US active </w:t>
      </w:r>
      <w:r w:rsidRPr="002227C1">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2227C1">
        <w:rPr>
          <w:b/>
          <w:highlight w:val="green"/>
          <w:u w:val="single"/>
        </w:rPr>
        <w:t>US</w:t>
      </w:r>
      <w:r w:rsidRPr="00F46D67">
        <w:rPr>
          <w:b/>
          <w:u w:val="single"/>
        </w:rPr>
        <w:t xml:space="preserve"> interest</w:t>
      </w:r>
      <w:r w:rsidRPr="00B3303E">
        <w:rPr>
          <w:b/>
          <w:u w:val="single"/>
        </w:rPr>
        <w:t xml:space="preserve"> and </w:t>
      </w:r>
      <w:r w:rsidRPr="002227C1">
        <w:rPr>
          <w:b/>
          <w:highlight w:val="green"/>
          <w:u w:val="single"/>
        </w:rPr>
        <w:t>activity has made the</w:t>
      </w:r>
      <w:r w:rsidRPr="00B3303E">
        <w:rPr>
          <w:b/>
          <w:u w:val="single"/>
        </w:rPr>
        <w:t xml:space="preserve"> security </w:t>
      </w:r>
      <w:r w:rsidRPr="002227C1">
        <w:rPr>
          <w:b/>
          <w:highlight w:val="green"/>
          <w:u w:val="single"/>
        </w:rPr>
        <w:t>situation in the</w:t>
      </w:r>
      <w:r w:rsidRPr="00B3303E">
        <w:rPr>
          <w:b/>
          <w:u w:val="single"/>
        </w:rPr>
        <w:t xml:space="preserve"> Persian Gulf and broader </w:t>
      </w:r>
      <w:r w:rsidRPr="002227C1">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2227C1">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particular rules.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2227C1">
        <w:rPr>
          <w:rStyle w:val="Emphasis"/>
          <w:highlight w:val="green"/>
        </w:rPr>
        <w:t>intervention choices have</w:t>
      </w:r>
      <w:r w:rsidRPr="00B3303E">
        <w:rPr>
          <w:rStyle w:val="Emphasis"/>
        </w:rPr>
        <w:t xml:space="preserve"> at best </w:t>
      </w:r>
      <w:r w:rsidRPr="002227C1">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2227C1">
        <w:rPr>
          <w:rStyle w:val="Emphasis"/>
          <w:highlight w:val="green"/>
        </w:rPr>
        <w:t>It seems hard to make the case that</w:t>
      </w:r>
      <w:r w:rsidRPr="00B3303E">
        <w:rPr>
          <w:rStyle w:val="Emphasis"/>
        </w:rPr>
        <w:t xml:space="preserve"> the relative </w:t>
      </w:r>
      <w:r w:rsidRPr="002227C1">
        <w:rPr>
          <w:rStyle w:val="Emphasis"/>
          <w:highlight w:val="green"/>
        </w:rPr>
        <w:t>peace</w:t>
      </w:r>
      <w:r w:rsidRPr="00B3303E">
        <w:rPr>
          <w:rStyle w:val="Emphasis"/>
        </w:rPr>
        <w:t xml:space="preserve"> that has descended on so many regions </w:t>
      </w:r>
      <w:r w:rsidRPr="002227C1">
        <w:rPr>
          <w:rStyle w:val="Emphasis"/>
          <w:highlight w:val="green"/>
        </w:rPr>
        <w:t>is primarily due to the</w:t>
      </w:r>
      <w:r w:rsidRPr="00B3303E">
        <w:rPr>
          <w:rStyle w:val="Emphasis"/>
        </w:rPr>
        <w:t xml:space="preserve"> kind of heavy hand of the neoconservative </w:t>
      </w:r>
      <w:r w:rsidRPr="002227C1">
        <w:rPr>
          <w:rStyle w:val="Emphasis"/>
          <w:highlight w:val="green"/>
        </w:rPr>
        <w:t>leviathan, or its</w:t>
      </w:r>
      <w:r w:rsidRPr="00B3303E">
        <w:rPr>
          <w:rStyle w:val="Emphasis"/>
        </w:rPr>
        <w:t xml:space="preserve"> lighter, </w:t>
      </w:r>
      <w:r w:rsidRPr="002227C1">
        <w:rPr>
          <w:rStyle w:val="Emphasis"/>
          <w:highlight w:val="green"/>
        </w:rPr>
        <w:t>more liberal cousin</w:t>
      </w:r>
      <w:r w:rsidRPr="00B3303E">
        <w:rPr>
          <w:rStyle w:val="Emphasis"/>
        </w:rPr>
        <w:t>.</w:t>
      </w:r>
      <w:r w:rsidRPr="005A251B">
        <w:rPr>
          <w:sz w:val="16"/>
        </w:rPr>
        <w:t xml:space="preserve"> Something else appears to be at work.</w:t>
      </w:r>
    </w:p>
    <w:p w14:paraId="22124F62" w14:textId="77777777" w:rsidR="00DB504B" w:rsidRPr="007D3BC0" w:rsidRDefault="00DB504B" w:rsidP="00DB504B">
      <w:pPr>
        <w:pStyle w:val="Heading4"/>
      </w:pPr>
      <w:r>
        <w:t>Abandoning commitments and low-level conflicts doesn’t aggravate allies – barebones security guarantees keep them at bay</w:t>
      </w:r>
    </w:p>
    <w:p w14:paraId="337C3699" w14:textId="77777777" w:rsidR="00DB504B" w:rsidRPr="007D3BC0" w:rsidRDefault="00DB504B" w:rsidP="00DB504B">
      <w:r w:rsidRPr="007D3BC0">
        <w:rPr>
          <w:rStyle w:val="Style13ptBold"/>
        </w:rPr>
        <w:t>Kelly &amp; Poast 22</w:t>
      </w:r>
      <w:r>
        <w:t xml:space="preserve"> ROBERT E. KELLY is Professor of Political Science at Pusan National University., PAUL POAST is Associate Professor of Political Science at the University of Chicago and a Nonresident Fellow at the Chicago Council on Global Affairs., "The Allies Are Alright: Why America Can Get Away With Bullying Its Friends," Foreign Affairs, March/April 2022, </w:t>
      </w:r>
      <w:hyperlink r:id="rId16" w:history="1">
        <w:r w:rsidRPr="008C430A">
          <w:rPr>
            <w:rStyle w:val="Hyperlink"/>
          </w:rPr>
          <w:t>https://www.foreignaffairs.com/articles/united-states/2022-02-22/allies-are-alright</w:t>
        </w:r>
      </w:hyperlink>
      <w:r>
        <w:t xml:space="preserve"> mvp</w:t>
      </w:r>
    </w:p>
    <w:p w14:paraId="3F4756CF" w14:textId="77777777" w:rsidR="00DB504B" w:rsidRDefault="00DB504B" w:rsidP="00DB504B">
      <w:r>
        <w:t xml:space="preserve">The presidency of </w:t>
      </w:r>
      <w:r w:rsidRPr="007D3BC0">
        <w:rPr>
          <w:rStyle w:val="StyleUnderline"/>
        </w:rPr>
        <w:t>Donald Trump seemed to throw the U.S. alliance system into disarray</w:t>
      </w:r>
      <w:r>
        <w:t xml:space="preserve">. In 2016, when still a candidate, </w:t>
      </w:r>
      <w:r w:rsidRPr="003A1B40">
        <w:rPr>
          <w:rStyle w:val="StyleUnderline"/>
          <w:highlight w:val="green"/>
        </w:rPr>
        <w:t>Trump disparaged</w:t>
      </w:r>
      <w:r w:rsidRPr="007D3BC0">
        <w:rPr>
          <w:rStyle w:val="StyleUnderline"/>
        </w:rPr>
        <w:t xml:space="preserve"> Washington’s traditional </w:t>
      </w:r>
      <w:r w:rsidRPr="003A1B40">
        <w:rPr>
          <w:rStyle w:val="StyleUnderline"/>
          <w:highlight w:val="green"/>
        </w:rPr>
        <w:t>allies, dismissed NATO as “obsolete</w:t>
      </w:r>
      <w:r w:rsidRPr="007D3BC0">
        <w:rPr>
          <w:rStyle w:val="StyleUnderline"/>
        </w:rPr>
        <w:t xml:space="preserve">,” and </w:t>
      </w:r>
      <w:r w:rsidRPr="003A1B40">
        <w:rPr>
          <w:rStyle w:val="StyleUnderline"/>
          <w:highlight w:val="green"/>
        </w:rPr>
        <w:t>claimed</w:t>
      </w:r>
      <w:r w:rsidRPr="007D3BC0">
        <w:rPr>
          <w:rStyle w:val="StyleUnderline"/>
        </w:rPr>
        <w:t xml:space="preserve"> that maintaining </w:t>
      </w:r>
      <w:r w:rsidRPr="003A1B40">
        <w:rPr>
          <w:rStyle w:val="StyleUnderline"/>
          <w:highlight w:val="green"/>
        </w:rPr>
        <w:t>military</w:t>
      </w:r>
      <w:r w:rsidRPr="007D3BC0">
        <w:rPr>
          <w:rStyle w:val="StyleUnderline"/>
        </w:rPr>
        <w:t xml:space="preserve"> and financial </w:t>
      </w:r>
      <w:r w:rsidRPr="003A1B40">
        <w:rPr>
          <w:rStyle w:val="StyleUnderline"/>
          <w:highlight w:val="green"/>
        </w:rPr>
        <w:t>commitments</w:t>
      </w:r>
      <w:r w:rsidRPr="007D3BC0">
        <w:rPr>
          <w:rStyle w:val="StyleUnderline"/>
        </w:rPr>
        <w:t xml:space="preserve"> in Europe and elsewhere </w:t>
      </w:r>
      <w:r w:rsidRPr="003A1B40">
        <w:rPr>
          <w:rStyle w:val="StyleUnderline"/>
          <w:highlight w:val="green"/>
        </w:rPr>
        <w:t>was “bankrupting</w:t>
      </w:r>
      <w:r>
        <w:t xml:space="preserve">” the United States. This tough rhetoric continued during his administration. After his </w:t>
      </w:r>
      <w:r w:rsidRPr="003A1B40">
        <w:rPr>
          <w:rStyle w:val="StyleUnderline"/>
          <w:highlight w:val="green"/>
        </w:rPr>
        <w:t>withdrawal</w:t>
      </w:r>
      <w:r w:rsidRPr="007D3BC0">
        <w:rPr>
          <w:rStyle w:val="StyleUnderline"/>
        </w:rPr>
        <w:t xml:space="preserve"> from a host of international accords, including the </w:t>
      </w:r>
      <w:r w:rsidRPr="003A1B40">
        <w:rPr>
          <w:rStyle w:val="StyleUnderline"/>
          <w:highlight w:val="green"/>
        </w:rPr>
        <w:t>Paris</w:t>
      </w:r>
      <w:r w:rsidRPr="007D3BC0">
        <w:rPr>
          <w:rStyle w:val="StyleUnderline"/>
        </w:rPr>
        <w:t xml:space="preserve"> climate agreement </w:t>
      </w:r>
      <w:r w:rsidRPr="003A1B40">
        <w:rPr>
          <w:rStyle w:val="StyleUnderline"/>
          <w:highlight w:val="green"/>
        </w:rPr>
        <w:t>and the Iran nuclear deal</w:t>
      </w:r>
      <w:r>
        <w:t xml:space="preserve">, </w:t>
      </w:r>
      <w:r w:rsidRPr="007D3BC0">
        <w:rPr>
          <w:rStyle w:val="StyleUnderline"/>
        </w:rPr>
        <w:t>it seemed possible that Trump would also fail to fulfill long-standing commitments to U.S. allies in Europe and East Asia.</w:t>
      </w:r>
      <w:r>
        <w:t xml:space="preserve"> The U.S. foreign policy establishment feared that the alliances underpinning the so-called liberal international order were in jeopardy.</w:t>
      </w:r>
    </w:p>
    <w:p w14:paraId="2EDA2B20" w14:textId="77777777" w:rsidR="00DB504B" w:rsidRDefault="00DB504B" w:rsidP="00DB504B">
      <w:r>
        <w:t>So traumatic were these years believed to be that, on taking office, President Joe Biden, along with many in the Washington foreign policy community, rushed to reassure U.S. allies that order had been restored. “America is back,” declared Biden in February 2021. “We must recommit to our alliances,” asserted Secretary of State Antony Blinken at NATO headquarters in March. Chuck Hagel, Malcolm Rifkind, Kevin Rudd, and Ivo Daalder, two U.S. and two allied former statesmen and foreign policy elites, called for “a return to fundamentals” to reassure wary U.S. allies. In other words, the United States needed to undertake what Secretary of State George Shultz once called “gardening”: grooming allies, soothing their sensitivities, and signaling solidarity and cooperation.</w:t>
      </w:r>
    </w:p>
    <w:p w14:paraId="02B541FF" w14:textId="77777777" w:rsidR="00DB504B" w:rsidRDefault="00DB504B" w:rsidP="00DB504B">
      <w:r>
        <w:t>But those calling for Biden to carefully minister to wounded U.S. alliances misunderstood what really happened during Trump’s presidency</w:t>
      </w:r>
      <w:r w:rsidRPr="003A1B40">
        <w:t xml:space="preserve">. </w:t>
      </w:r>
      <w:r w:rsidRPr="003A1B40">
        <w:rPr>
          <w:rStyle w:val="StyleUnderline"/>
          <w:highlight w:val="green"/>
        </w:rPr>
        <w:t>The</w:t>
      </w:r>
      <w:r w:rsidRPr="007D3BC0">
        <w:rPr>
          <w:rStyle w:val="StyleUnderline"/>
        </w:rPr>
        <w:t xml:space="preserve"> ostensibly great </w:t>
      </w:r>
      <w:r w:rsidRPr="003A1B40">
        <w:rPr>
          <w:rStyle w:val="StyleUnderline"/>
          <w:highlight w:val="green"/>
        </w:rPr>
        <w:t>threat</w:t>
      </w:r>
      <w:r w:rsidRPr="007D3BC0">
        <w:rPr>
          <w:rStyle w:val="StyleUnderline"/>
        </w:rPr>
        <w:t xml:space="preserve"> of Trump </w:t>
      </w:r>
      <w:r w:rsidRPr="003A1B40">
        <w:rPr>
          <w:rStyle w:val="StyleUnderline"/>
          <w:highlight w:val="green"/>
        </w:rPr>
        <w:t xml:space="preserve">had little effect </w:t>
      </w:r>
      <w:r w:rsidRPr="003A1B40">
        <w:rPr>
          <w:rStyle w:val="StyleUnderline"/>
        </w:rPr>
        <w:t>on</w:t>
      </w:r>
      <w:r w:rsidRPr="007D3BC0">
        <w:rPr>
          <w:rStyle w:val="StyleUnderline"/>
        </w:rPr>
        <w:t xml:space="preserve"> Washington’s major allies</w:t>
      </w:r>
      <w:r>
        <w:t xml:space="preserve">. </w:t>
      </w:r>
      <w:r w:rsidRPr="003A1B40">
        <w:rPr>
          <w:rStyle w:val="StyleUnderline"/>
          <w:highlight w:val="green"/>
        </w:rPr>
        <w:t>The Trump years did not alienate</w:t>
      </w:r>
      <w:r w:rsidRPr="007D3BC0">
        <w:rPr>
          <w:rStyle w:val="StyleUnderline"/>
        </w:rPr>
        <w:t xml:space="preserve"> traditional U.S. </w:t>
      </w:r>
      <w:r w:rsidRPr="003A1B40">
        <w:rPr>
          <w:rStyle w:val="StyleUnderline"/>
          <w:highlight w:val="green"/>
        </w:rPr>
        <w:t>allies so much as</w:t>
      </w:r>
      <w:r w:rsidRPr="007D3BC0">
        <w:rPr>
          <w:rStyle w:val="StyleUnderline"/>
        </w:rPr>
        <w:t xml:space="preserve"> it </w:t>
      </w:r>
      <w:r w:rsidRPr="003A1B40">
        <w:rPr>
          <w:rStyle w:val="StyleUnderline"/>
          <w:highlight w:val="green"/>
        </w:rPr>
        <w:t>expose</w:t>
      </w:r>
      <w:r w:rsidRPr="007D3BC0">
        <w:rPr>
          <w:rStyle w:val="StyleUnderline"/>
        </w:rPr>
        <w:t xml:space="preserve">d </w:t>
      </w:r>
      <w:r w:rsidRPr="003A1B40">
        <w:rPr>
          <w:rStyle w:val="StyleUnderline"/>
          <w:highlight w:val="green"/>
        </w:rPr>
        <w:t>their</w:t>
      </w:r>
      <w:r w:rsidRPr="007D3BC0">
        <w:rPr>
          <w:rStyle w:val="StyleUnderline"/>
        </w:rPr>
        <w:t xml:space="preserve"> chronic weakness and their </w:t>
      </w:r>
      <w:r w:rsidRPr="003A1B40">
        <w:rPr>
          <w:rStyle w:val="StyleUnderline"/>
          <w:highlight w:val="green"/>
        </w:rPr>
        <w:t>reluctance to push</w:t>
      </w:r>
      <w:r w:rsidRPr="007D3BC0">
        <w:rPr>
          <w:rStyle w:val="StyleUnderline"/>
        </w:rPr>
        <w:t xml:space="preserve"> back </w:t>
      </w:r>
      <w:r w:rsidRPr="003A1B40">
        <w:rPr>
          <w:rStyle w:val="StyleUnderline"/>
          <w:highlight w:val="green"/>
        </w:rPr>
        <w:t>against the U</w:t>
      </w:r>
      <w:r w:rsidRPr="007D3BC0">
        <w:rPr>
          <w:rStyle w:val="StyleUnderline"/>
        </w:rPr>
        <w:t xml:space="preserve">nited </w:t>
      </w:r>
      <w:r w:rsidRPr="003A1B40">
        <w:rPr>
          <w:rStyle w:val="StyleUnderline"/>
          <w:highlight w:val="green"/>
        </w:rPr>
        <w:t>S</w:t>
      </w:r>
      <w:r w:rsidRPr="007D3BC0">
        <w:rPr>
          <w:rStyle w:val="StyleUnderline"/>
        </w:rPr>
        <w:t>tates</w:t>
      </w:r>
      <w:r>
        <w:t xml:space="preserve">. Trump’s brazen and often distasteful behavior revealed a bald truth: </w:t>
      </w:r>
      <w:r w:rsidRPr="007D3BC0">
        <w:rPr>
          <w:rStyle w:val="StyleUnderline"/>
        </w:rPr>
        <w:t xml:space="preserve">U.S. </w:t>
      </w:r>
      <w:r w:rsidRPr="00552EDF">
        <w:rPr>
          <w:rStyle w:val="StyleUnderline"/>
          <w:highlight w:val="green"/>
        </w:rPr>
        <w:t>allies will put up with more</w:t>
      </w:r>
      <w:r w:rsidRPr="007D3BC0">
        <w:rPr>
          <w:rStyle w:val="StyleUnderline"/>
        </w:rPr>
        <w:t xml:space="preserve"> capriciousness, browbeating, and </w:t>
      </w:r>
      <w:r w:rsidRPr="00552EDF">
        <w:rPr>
          <w:rStyle w:val="StyleUnderline"/>
          <w:highlight w:val="green"/>
        </w:rPr>
        <w:t>neglect than anyone expected</w:t>
      </w:r>
      <w:r w:rsidRPr="007D3BC0">
        <w:rPr>
          <w:rStyle w:val="StyleUnderline"/>
        </w:rPr>
        <w:t>.</w:t>
      </w:r>
    </w:p>
    <w:p w14:paraId="7EB17F2B" w14:textId="77777777" w:rsidR="00DB504B" w:rsidRPr="0099236D" w:rsidRDefault="00DB504B" w:rsidP="00DB504B">
      <w:pPr>
        <w:rPr>
          <w:rStyle w:val="StyleUnderline"/>
        </w:rPr>
      </w:pPr>
      <w:r>
        <w:t xml:space="preserve">The U.S. alliance system is built on hierarchy, dependency, and the stubborn persistence of American power. This network benefits the United States by supporting its efforts to achieve and maintain global influence, and it benefits U.S. allies by dramatically reducing their defense costs and increasing their trade gains. As a result, </w:t>
      </w:r>
      <w:r w:rsidRPr="0099236D">
        <w:rPr>
          <w:rStyle w:val="StyleUnderline"/>
        </w:rPr>
        <w:t>these countries are willing to tolerate U.S. actions that deviate from Washington’s traditional liberalism and multilateralism</w:t>
      </w:r>
      <w:r>
        <w:t xml:space="preserve">—such as Trump’s abuse and tariffs or Biden’s unilateral withdrawal from Afghanistan. There was also no sign that the allies feared abandonment or sensed a major decline in the relative power of the United States. Despite the sound and fury of recent years, U.S. alliances remain quite robust. </w:t>
      </w:r>
      <w:r w:rsidRPr="0099236D">
        <w:rPr>
          <w:rStyle w:val="StyleUnderline"/>
        </w:rPr>
        <w:t xml:space="preserve">The rhetorical agonizing over </w:t>
      </w:r>
      <w:r w:rsidRPr="00552EDF">
        <w:rPr>
          <w:rStyle w:val="StyleUnderline"/>
          <w:highlight w:val="green"/>
        </w:rPr>
        <w:t>the need to assuage allies is unnecessary</w:t>
      </w:r>
      <w:r w:rsidRPr="0099236D">
        <w:rPr>
          <w:rStyle w:val="StyleUnderline"/>
        </w:rPr>
        <w:t>: the United States can pressure its allies far more than anyone imagined it could. No reassurance is required.</w:t>
      </w:r>
    </w:p>
    <w:p w14:paraId="7A6882EA" w14:textId="77777777" w:rsidR="00DB504B" w:rsidRDefault="00DB504B" w:rsidP="00DB504B">
      <w:r>
        <w:t>PROTÉGÉS, NOT FRIENDS</w:t>
      </w:r>
    </w:p>
    <w:p w14:paraId="16734A50" w14:textId="77777777" w:rsidR="00DB504B" w:rsidRPr="0099236D" w:rsidRDefault="00DB504B" w:rsidP="00DB504B">
      <w:pPr>
        <w:rPr>
          <w:rStyle w:val="StyleUnderline"/>
        </w:rPr>
      </w:pPr>
      <w:r>
        <w:t xml:space="preserve">The United States’ alliances—whether multilateral arrangements such as NATO or bilateral agreements with states such as Japan and South Korea—are strikingly unequal. Diplomatic politesse about “friendship” or “partnership” obscures U.S. military dominance in all these relationships. U.S. allies—particularly those whose military capabilities have atrophied since the Cold War—are more accurately described as junior members of a patron-protégé relationship in which the patron can be simultaneously demanding and neglectful of its protégés. </w:t>
      </w:r>
      <w:r w:rsidRPr="00552EDF">
        <w:rPr>
          <w:rStyle w:val="StyleUnderline"/>
          <w:highlight w:val="green"/>
        </w:rPr>
        <w:t>The</w:t>
      </w:r>
      <w:r w:rsidRPr="0099236D">
        <w:rPr>
          <w:rStyle w:val="StyleUnderline"/>
        </w:rPr>
        <w:t xml:space="preserve"> substantial </w:t>
      </w:r>
      <w:r w:rsidRPr="00552EDF">
        <w:rPr>
          <w:rStyle w:val="StyleUnderline"/>
          <w:highlight w:val="green"/>
        </w:rPr>
        <w:t>gulf in economic</w:t>
      </w:r>
      <w:r w:rsidRPr="0099236D">
        <w:rPr>
          <w:rStyle w:val="StyleUnderline"/>
        </w:rPr>
        <w:t xml:space="preserve"> capacity </w:t>
      </w:r>
      <w:r w:rsidRPr="00552EDF">
        <w:rPr>
          <w:rStyle w:val="StyleUnderline"/>
          <w:highlight w:val="green"/>
        </w:rPr>
        <w:t>and military capability</w:t>
      </w:r>
      <w:r w:rsidRPr="0099236D">
        <w:rPr>
          <w:rStyle w:val="StyleUnderline"/>
        </w:rPr>
        <w:t xml:space="preserve"> between the United States and its allies </w:t>
      </w:r>
      <w:r w:rsidRPr="00552EDF">
        <w:rPr>
          <w:rStyle w:val="StyleUnderline"/>
          <w:highlight w:val="green"/>
        </w:rPr>
        <w:t>pushes</w:t>
      </w:r>
      <w:r w:rsidRPr="0099236D">
        <w:rPr>
          <w:rStyle w:val="StyleUnderline"/>
        </w:rPr>
        <w:t xml:space="preserve"> these </w:t>
      </w:r>
      <w:r w:rsidRPr="00552EDF">
        <w:rPr>
          <w:rStyle w:val="StyleUnderline"/>
          <w:highlight w:val="green"/>
        </w:rPr>
        <w:t>associations toward hierarchy</w:t>
      </w:r>
      <w:r w:rsidRPr="0099236D">
        <w:rPr>
          <w:rStyle w:val="StyleUnderline"/>
        </w:rPr>
        <w:t xml:space="preserve"> in practice</w:t>
      </w:r>
      <w:r>
        <w:t xml:space="preserve">, if not in form. </w:t>
      </w:r>
      <w:r w:rsidRPr="00552EDF">
        <w:rPr>
          <w:rStyle w:val="StyleUnderline"/>
          <w:highlight w:val="green"/>
        </w:rPr>
        <w:t>That</w:t>
      </w:r>
      <w:r w:rsidRPr="0099236D">
        <w:rPr>
          <w:rStyle w:val="StyleUnderline"/>
        </w:rPr>
        <w:t xml:space="preserve"> hierarchy, in turn, </w:t>
      </w:r>
      <w:r w:rsidRPr="00552EDF">
        <w:rPr>
          <w:rStyle w:val="StyleUnderline"/>
          <w:highlight w:val="green"/>
        </w:rPr>
        <w:t>creates</w:t>
      </w:r>
      <w:r w:rsidRPr="0099236D">
        <w:rPr>
          <w:rStyle w:val="StyleUnderline"/>
        </w:rPr>
        <w:t xml:space="preserve"> a </w:t>
      </w:r>
      <w:r w:rsidRPr="00552EDF">
        <w:rPr>
          <w:rStyle w:val="StyleUnderline"/>
          <w:highlight w:val="green"/>
        </w:rPr>
        <w:t>dependency</w:t>
      </w:r>
      <w:r w:rsidRPr="0099236D">
        <w:rPr>
          <w:rStyle w:val="StyleUnderline"/>
        </w:rPr>
        <w:t xml:space="preserve"> on U.S. power, permitting Washington to ignore militarily weak allies when it suits U.S. interests. There is little the neglected allies can do about it.</w:t>
      </w:r>
    </w:p>
    <w:p w14:paraId="5FF6A9EA" w14:textId="77777777" w:rsidR="00DB504B" w:rsidRDefault="00DB504B" w:rsidP="00DB504B">
      <w:r>
        <w:t>States around the world join and value alliances with the United States for two reasons: they face military threats on their borders, and they want access to U.S. markets. The United States is economically and militarily strong enough to act as an importer of last resort for smaller economies and to project power to defend weaker countries. Geographically distant enough to not pose a direct military threat itself, it is the ideal state for shifting local balances of power in favor of weaker states under threat.</w:t>
      </w:r>
    </w:p>
    <w:p w14:paraId="14E16175" w14:textId="77777777" w:rsidR="00DB504B" w:rsidRDefault="00DB504B" w:rsidP="00DB504B">
      <w:r>
        <w:t>The United States can pressure its allies far more than anyone imagined it could.</w:t>
      </w:r>
    </w:p>
    <w:p w14:paraId="25648B1D" w14:textId="77777777" w:rsidR="00DB504B" w:rsidRDefault="00DB504B" w:rsidP="00DB504B">
      <w:r>
        <w:t xml:space="preserve">For this reason, U.S. alliances have weathered many past storms, from seemingly endless trade disputes between Japan and the United States since the 1970s to French and German opposition to the U.S.-led invasion of Iraq in 2003. </w:t>
      </w:r>
      <w:r w:rsidRPr="0099236D">
        <w:rPr>
          <w:rStyle w:val="StyleUnderline"/>
        </w:rPr>
        <w:t xml:space="preserve">U.S. </w:t>
      </w:r>
      <w:r w:rsidRPr="00552EDF">
        <w:rPr>
          <w:rStyle w:val="StyleUnderline"/>
          <w:highlight w:val="green"/>
        </w:rPr>
        <w:t>allies tolerate Washington’s abuse of</w:t>
      </w:r>
      <w:r w:rsidRPr="0099236D">
        <w:rPr>
          <w:rStyle w:val="StyleUnderline"/>
        </w:rPr>
        <w:t xml:space="preserve"> its position of </w:t>
      </w:r>
      <w:r w:rsidRPr="00552EDF">
        <w:rPr>
          <w:rStyle w:val="StyleUnderline"/>
          <w:highlight w:val="green"/>
        </w:rPr>
        <w:t>strength because</w:t>
      </w:r>
      <w:r w:rsidRPr="0099236D">
        <w:rPr>
          <w:rStyle w:val="StyleUnderline"/>
        </w:rPr>
        <w:t>, from their perspective</w:t>
      </w:r>
      <w:r w:rsidRPr="00552EDF">
        <w:rPr>
          <w:rStyle w:val="StyleUnderline"/>
          <w:highlight w:val="green"/>
        </w:rPr>
        <w:t>, it is worth the cost</w:t>
      </w:r>
      <w:r w:rsidRPr="0099236D">
        <w:rPr>
          <w:rStyle w:val="StyleUnderline"/>
        </w:rPr>
        <w:t>.</w:t>
      </w:r>
      <w:r>
        <w:t xml:space="preserve"> The benefits of a world-class security guarantee and access to the world’s leading economy vastly outweigh the humiliations of Trump’s browbeating or the political costs of occasionally being pressed into unwanted foreign policy ventures, such as the so-called war on terror. </w:t>
      </w:r>
      <w:r w:rsidRPr="0099236D">
        <w:rPr>
          <w:rStyle w:val="StyleUnderline"/>
        </w:rPr>
        <w:t xml:space="preserve">The alternative—the massive cost of </w:t>
      </w:r>
      <w:r w:rsidRPr="00552EDF">
        <w:rPr>
          <w:rStyle w:val="StyleUnderline"/>
          <w:highlight w:val="green"/>
        </w:rPr>
        <w:t>self-defense and the vulnerability</w:t>
      </w:r>
      <w:r w:rsidRPr="0099236D">
        <w:rPr>
          <w:rStyle w:val="StyleUnderline"/>
        </w:rPr>
        <w:t xml:space="preserve"> of standing alone </w:t>
      </w:r>
      <w:r w:rsidRPr="00552EDF">
        <w:rPr>
          <w:rStyle w:val="StyleUnderline"/>
          <w:highlight w:val="green"/>
        </w:rPr>
        <w:t>against</w:t>
      </w:r>
      <w:r w:rsidRPr="0099236D">
        <w:rPr>
          <w:rStyle w:val="StyleUnderline"/>
        </w:rPr>
        <w:t xml:space="preserve"> the likes of </w:t>
      </w:r>
      <w:r w:rsidRPr="00552EDF">
        <w:rPr>
          <w:rStyle w:val="StyleUnderline"/>
          <w:highlight w:val="green"/>
        </w:rPr>
        <w:t>China or Russia—is worse</w:t>
      </w:r>
      <w:r w:rsidRPr="0099236D">
        <w:rPr>
          <w:rStyle w:val="StyleUnderline"/>
        </w:rPr>
        <w:t xml:space="preserve">. </w:t>
      </w:r>
      <w:r w:rsidRPr="003A1B40">
        <w:t>It</w:t>
      </w:r>
      <w:r>
        <w:t xml:space="preserve"> is in this sense that the United States is what former Secretary of State Madeleine Albright called “the indispensable nation.” But this indispensability does not derive from the country’s adherence to democratic values or liberal norms. Instead, it comes from American power and the benefits gained from aligning with that power.</w:t>
      </w:r>
    </w:p>
    <w:p w14:paraId="1D39A790" w14:textId="77777777" w:rsidR="00DB504B" w:rsidRDefault="00DB504B" w:rsidP="00DB504B"/>
    <w:p w14:paraId="47DDF27D" w14:textId="77777777" w:rsidR="00DB504B" w:rsidRDefault="00DB504B" w:rsidP="00DB504B">
      <w:pPr>
        <w:pStyle w:val="Heading4"/>
      </w:pPr>
      <w:r>
        <w:t>AT Twining revisionist powers – China we put defense on, nuclear deterrence checks Iran, and allied commitments clearly aren’t deterring Russia read the news</w:t>
      </w:r>
    </w:p>
    <w:p w14:paraId="28AC8193" w14:textId="77777777" w:rsidR="00DB504B" w:rsidRPr="005267EF" w:rsidRDefault="00DB504B" w:rsidP="00DB504B"/>
    <w:p w14:paraId="7CF3A7E9" w14:textId="77777777" w:rsidR="00DB504B" w:rsidRDefault="00DB504B" w:rsidP="00DB504B">
      <w:pPr>
        <w:pStyle w:val="Heading4"/>
      </w:pPr>
      <w:r>
        <w:t>Offense</w:t>
      </w:r>
    </w:p>
    <w:p w14:paraId="2A7D88BC" w14:textId="77777777" w:rsidR="00DB504B" w:rsidRPr="00553AB0" w:rsidRDefault="00DB504B" w:rsidP="00DB504B">
      <w:pPr>
        <w:pStyle w:val="Heading4"/>
        <w:rPr>
          <w:rFonts w:cs="Calibri"/>
        </w:rPr>
      </w:pPr>
      <w:r>
        <w:rPr>
          <w:rFonts w:cs="Calibri"/>
        </w:rPr>
        <w:t xml:space="preserve">1] </w:t>
      </w:r>
      <w:r w:rsidRPr="00553AB0">
        <w:rPr>
          <w:rFonts w:cs="Calibri"/>
        </w:rPr>
        <w:t>The risk of entrapment for a hegemon is very high – aff evidence will rely on Cold War data</w:t>
      </w:r>
      <w:r>
        <w:rPr>
          <w:rFonts w:cs="Calibri"/>
        </w:rPr>
        <w:t xml:space="preserve"> or flawed methodology that mis defines entrapment</w:t>
      </w:r>
    </w:p>
    <w:p w14:paraId="2CF36E23" w14:textId="77777777" w:rsidR="00DB504B" w:rsidRPr="00553AB0" w:rsidRDefault="00DB504B" w:rsidP="00DB504B">
      <w:pPr>
        <w:rPr>
          <w:rStyle w:val="Style13ptBold"/>
          <w:b w:val="0"/>
          <w:bCs w:val="0"/>
          <w:i/>
          <w:iCs/>
          <w:sz w:val="20"/>
          <w:szCs w:val="20"/>
        </w:rPr>
      </w:pPr>
      <w:r w:rsidRPr="00553AB0">
        <w:rPr>
          <w:rStyle w:val="Style13ptBold"/>
        </w:rPr>
        <w:t xml:space="preserve">Edelstein &amp; Shifrinson 18 </w:t>
      </w:r>
      <w:r w:rsidRPr="00553AB0">
        <w:rPr>
          <w:rStyle w:val="Style13ptBold"/>
          <w:b w:val="0"/>
          <w:bCs w:val="0"/>
          <w:sz w:val="20"/>
          <w:szCs w:val="20"/>
        </w:rPr>
        <w:t xml:space="preserve">[David M. Edelstein - Associate Professor of International Affairs in the Edmund A. Walsh School of Foreign Service, Center for Security Studies, and Department of Government at Georgetown University; Joshua R. Itzkowitz Shifrinson - BA </w:t>
      </w:r>
      <w:r w:rsidRPr="00ED40B5">
        <w:rPr>
          <w:rStyle w:val="Style13ptBold"/>
          <w:b w:val="0"/>
          <w:bCs w:val="0"/>
          <w:sz w:val="20"/>
          <w:szCs w:val="20"/>
        </w:rPr>
        <w:t>Brandeis University, PhD Massachusetts Institute of Technology, He has special expertise in great power politics since 1945 and U.S. engageme</w:t>
      </w:r>
      <w:r w:rsidRPr="00553AB0">
        <w:rPr>
          <w:rStyle w:val="Style13ptBold"/>
          <w:b w:val="0"/>
          <w:bCs w:val="0"/>
          <w:sz w:val="20"/>
          <w:szCs w:val="20"/>
        </w:rPr>
        <w:t xml:space="preserve">nt in Europe and Asia; </w:t>
      </w:r>
      <w:r w:rsidRPr="00553AB0">
        <w:rPr>
          <w:rStyle w:val="Style13ptBold"/>
          <w:b w:val="0"/>
          <w:bCs w:val="0"/>
          <w:i/>
          <w:iCs/>
          <w:sz w:val="20"/>
          <w:szCs w:val="20"/>
        </w:rPr>
        <w:t>U.S. Grand Strategy in the 21</w:t>
      </w:r>
      <w:r w:rsidRPr="00553AB0">
        <w:rPr>
          <w:rStyle w:val="Style13ptBold"/>
          <w:b w:val="0"/>
          <w:bCs w:val="0"/>
          <w:i/>
          <w:iCs/>
          <w:sz w:val="20"/>
          <w:szCs w:val="20"/>
          <w:vertAlign w:val="superscript"/>
        </w:rPr>
        <w:t>st</w:t>
      </w:r>
      <w:r w:rsidRPr="00553AB0">
        <w:rPr>
          <w:rStyle w:val="Style13ptBold"/>
          <w:b w:val="0"/>
          <w:bCs w:val="0"/>
          <w:i/>
          <w:iCs/>
          <w:sz w:val="20"/>
          <w:szCs w:val="20"/>
        </w:rPr>
        <w:t xml:space="preserve"> Century: The Case for Restraint</w:t>
      </w:r>
      <w:r w:rsidRPr="00553AB0">
        <w:rPr>
          <w:rStyle w:val="Style13ptBold"/>
          <w:b w:val="0"/>
          <w:bCs w:val="0"/>
          <w:sz w:val="20"/>
          <w:szCs w:val="20"/>
        </w:rPr>
        <w:t xml:space="preserve">; “Chapter 2: It’s a Trap”; pg. 19-21; Published by </w:t>
      </w:r>
      <w:r w:rsidRPr="00553AB0">
        <w:rPr>
          <w:rStyle w:val="Style13ptBold"/>
          <w:b w:val="0"/>
          <w:bCs w:val="0"/>
          <w:i/>
          <w:iCs/>
          <w:sz w:val="20"/>
          <w:szCs w:val="20"/>
        </w:rPr>
        <w:t>Routledge</w:t>
      </w:r>
      <w:r w:rsidRPr="00553AB0">
        <w:rPr>
          <w:rStyle w:val="Style13ptBold"/>
          <w:b w:val="0"/>
          <w:bCs w:val="0"/>
          <w:sz w:val="20"/>
          <w:szCs w:val="20"/>
        </w:rPr>
        <w:t xml:space="preserve"> // Brower]</w:t>
      </w:r>
    </w:p>
    <w:p w14:paraId="11D50664" w14:textId="77777777" w:rsidR="00DB504B" w:rsidRPr="00553AB0" w:rsidRDefault="00DB504B" w:rsidP="00DB504B">
      <w:r w:rsidRPr="00553AB0">
        <w:t xml:space="preserve">In this chapter, building on the foundational work of Jack Snyder and Thomas J. Christensen (Snyder 1984; Christensen and Snyder 1990), we contend that </w:t>
      </w:r>
      <w:r w:rsidRPr="00553AB0">
        <w:rPr>
          <w:rStyle w:val="Emphasis"/>
        </w:rPr>
        <w:t xml:space="preserve">the </w:t>
      </w:r>
      <w:r w:rsidRPr="00ED40B5">
        <w:rPr>
          <w:rStyle w:val="Emphasis"/>
          <w:highlight w:val="green"/>
        </w:rPr>
        <w:t>risks</w:t>
      </w:r>
      <w:r w:rsidRPr="00553AB0">
        <w:rPr>
          <w:rStyle w:val="Emphasis"/>
        </w:rPr>
        <w:t xml:space="preserve"> of entrapment for the contemporary United States </w:t>
      </w:r>
      <w:r w:rsidRPr="00ED40B5">
        <w:rPr>
          <w:rStyle w:val="Emphasis"/>
          <w:highlight w:val="green"/>
        </w:rPr>
        <w:t>are significant.</w:t>
      </w:r>
      <w:r w:rsidRPr="00553AB0">
        <w:t xml:space="preserve"> More specifically, we make two arguments. First, </w:t>
      </w:r>
      <w:r w:rsidRPr="00553AB0">
        <w:rPr>
          <w:rStyle w:val="Emphasis"/>
        </w:rPr>
        <w:t xml:space="preserve">much of the entrapment debate thus far has been a game of shadow boxing. </w:t>
      </w:r>
      <w:r w:rsidRPr="00553AB0">
        <w:t xml:space="preserve">As elaborated below, </w:t>
      </w:r>
      <w:r w:rsidRPr="00553AB0">
        <w:rPr>
          <w:rStyle w:val="StyleUnderline"/>
        </w:rPr>
        <w:t xml:space="preserve">current </w:t>
      </w:r>
      <w:r w:rsidRPr="00ED40B5">
        <w:rPr>
          <w:rStyle w:val="StyleUnderline"/>
          <w:highlight w:val="green"/>
        </w:rPr>
        <w:t>efforts to study</w:t>
      </w:r>
      <w:r w:rsidRPr="00553AB0">
        <w:rPr>
          <w:rStyle w:val="StyleUnderline"/>
        </w:rPr>
        <w:t xml:space="preserve"> the frequency and </w:t>
      </w:r>
      <w:r w:rsidRPr="00ED40B5">
        <w:rPr>
          <w:rStyle w:val="StyleUnderline"/>
          <w:highlight w:val="green"/>
        </w:rPr>
        <w:t>risks of entrapment</w:t>
      </w:r>
      <w:r w:rsidRPr="00553AB0">
        <w:rPr>
          <w:rStyle w:val="StyleUnderline"/>
        </w:rPr>
        <w:t xml:space="preserve"> have virtually </w:t>
      </w:r>
      <w:r w:rsidRPr="00ED40B5">
        <w:rPr>
          <w:rStyle w:val="StyleUnderline"/>
          <w:highlight w:val="green"/>
        </w:rPr>
        <w:t>defined the problem away</w:t>
      </w:r>
      <w:r w:rsidRPr="00553AB0">
        <w:rPr>
          <w:rStyle w:val="StyleUnderline"/>
        </w:rPr>
        <w:t xml:space="preserve"> by treating entrapment </w:t>
      </w:r>
      <w:r w:rsidRPr="00ED40B5">
        <w:rPr>
          <w:rStyle w:val="StyleUnderline"/>
          <w:highlight w:val="green"/>
        </w:rPr>
        <w:t>as</w:t>
      </w:r>
      <w:r w:rsidRPr="00553AB0">
        <w:rPr>
          <w:rStyle w:val="StyleUnderline"/>
        </w:rPr>
        <w:t xml:space="preserve"> solely occurring </w:t>
      </w:r>
      <w:r w:rsidRPr="00ED40B5">
        <w:rPr>
          <w:rStyle w:val="StyleUnderline"/>
          <w:highlight w:val="green"/>
        </w:rPr>
        <w:t>when one ally goes to war for the sake of a partner when the first</w:t>
      </w:r>
      <w:r w:rsidRPr="00553AB0">
        <w:rPr>
          <w:rStyle w:val="StyleUnderline"/>
        </w:rPr>
        <w:t xml:space="preserve"> ally </w:t>
      </w:r>
      <w:r w:rsidRPr="00ED40B5">
        <w:rPr>
          <w:rStyle w:val="StyleUnderline"/>
          <w:highlight w:val="green"/>
        </w:rPr>
        <w:t>would prefer to avoid conflict</w:t>
      </w:r>
      <w:r w:rsidRPr="00553AB0">
        <w:t xml:space="preserve">. Although this is indeed the most concerning form of entrapment, it </w:t>
      </w:r>
      <w:r w:rsidRPr="00553AB0">
        <w:rPr>
          <w:rStyle w:val="Emphasis"/>
        </w:rPr>
        <w:t xml:space="preserve">misses that entrapment does not necessarily manifest in an either/ or choice in which a state clearly takes a step it avowedly prefers to avoid. Instead, </w:t>
      </w:r>
      <w:r w:rsidRPr="00ED40B5">
        <w:rPr>
          <w:rStyle w:val="Emphasis"/>
          <w:highlight w:val="green"/>
        </w:rPr>
        <w:t>entrapment</w:t>
      </w:r>
      <w:r w:rsidRPr="00553AB0">
        <w:rPr>
          <w:rStyle w:val="Emphasis"/>
        </w:rPr>
        <w:t xml:space="preserve"> can also </w:t>
      </w:r>
      <w:r w:rsidRPr="00ED40B5">
        <w:rPr>
          <w:rStyle w:val="Emphasis"/>
          <w:highlight w:val="green"/>
        </w:rPr>
        <w:t>manifest in critical decisions</w:t>
      </w:r>
      <w:r w:rsidRPr="00553AB0">
        <w:rPr>
          <w:rStyle w:val="Emphasis"/>
        </w:rPr>
        <w:t xml:space="preserve"> states make </w:t>
      </w:r>
      <w:r w:rsidRPr="00ED40B5">
        <w:rPr>
          <w:rStyle w:val="Emphasis"/>
          <w:highlight w:val="green"/>
        </w:rPr>
        <w:t>when confronting an adversary</w:t>
      </w:r>
      <w:r w:rsidRPr="00553AB0">
        <w:rPr>
          <w:rStyle w:val="Emphasis"/>
        </w:rPr>
        <w:t xml:space="preserve"> that involve the </w:t>
      </w:r>
      <w:r w:rsidRPr="00E4196D">
        <w:rPr>
          <w:rStyle w:val="Emphasis"/>
          <w:highlight w:val="green"/>
        </w:rPr>
        <w:t>timing of confrontation</w:t>
      </w:r>
      <w:r w:rsidRPr="00553AB0">
        <w:rPr>
          <w:rStyle w:val="Emphasis"/>
        </w:rPr>
        <w:t xml:space="preserve">, the relative </w:t>
      </w:r>
      <w:r w:rsidRPr="00E4196D">
        <w:rPr>
          <w:rStyle w:val="Emphasis"/>
          <w:highlight w:val="green"/>
        </w:rPr>
        <w:t>resources</w:t>
      </w:r>
      <w:r w:rsidRPr="00553AB0">
        <w:rPr>
          <w:rStyle w:val="Emphasis"/>
        </w:rPr>
        <w:t xml:space="preserve"> contributed to the effort, </w:t>
      </w:r>
      <w:r w:rsidRPr="00E4196D">
        <w:rPr>
          <w:rStyle w:val="Emphasis"/>
          <w:highlight w:val="green"/>
        </w:rPr>
        <w:t>and</w:t>
      </w:r>
      <w:r w:rsidRPr="00553AB0">
        <w:rPr>
          <w:rStyle w:val="Emphasis"/>
        </w:rPr>
        <w:t xml:space="preserve"> the </w:t>
      </w:r>
      <w:r w:rsidRPr="00E4196D">
        <w:rPr>
          <w:rStyle w:val="Emphasis"/>
          <w:highlight w:val="green"/>
        </w:rPr>
        <w:t>objectives</w:t>
      </w:r>
      <w:r w:rsidRPr="00553AB0">
        <w:rPr>
          <w:rStyle w:val="Emphasis"/>
        </w:rPr>
        <w:t xml:space="preserve"> involved</w:t>
      </w:r>
      <w:r w:rsidRPr="00553AB0">
        <w:t xml:space="preserve">. </w:t>
      </w:r>
      <w:r w:rsidRPr="00553AB0">
        <w:rPr>
          <w:rStyle w:val="StyleUnderline"/>
        </w:rPr>
        <w:t>These different decisions on the road to deterrence and reassurance - and war - are crucial, as they help explain why states can be entrapped even if they agree that confronting an opponent is generally in their "national interest."</w:t>
      </w:r>
    </w:p>
    <w:p w14:paraId="3462DD5B" w14:textId="77777777" w:rsidR="00DB504B" w:rsidRPr="00553AB0" w:rsidRDefault="00DB504B" w:rsidP="00DB504B">
      <w:r w:rsidRPr="00553AB0">
        <w:t xml:space="preserve">Second, </w:t>
      </w:r>
      <w:r w:rsidRPr="00553AB0">
        <w:rPr>
          <w:rStyle w:val="Emphasis"/>
        </w:rPr>
        <w:t xml:space="preserve">all forms of </w:t>
      </w:r>
      <w:r w:rsidRPr="00ED40B5">
        <w:rPr>
          <w:rStyle w:val="Emphasis"/>
        </w:rPr>
        <w:t xml:space="preserve">entrapment are </w:t>
      </w:r>
      <w:r w:rsidRPr="00ED40B5">
        <w:rPr>
          <w:rStyle w:val="Emphasis"/>
          <w:highlight w:val="green"/>
        </w:rPr>
        <w:t>more likely</w:t>
      </w:r>
      <w:r w:rsidRPr="00ED40B5">
        <w:rPr>
          <w:rStyle w:val="Emphasis"/>
        </w:rPr>
        <w:t xml:space="preserve"> to occur </w:t>
      </w:r>
      <w:r w:rsidRPr="00ED40B5">
        <w:rPr>
          <w:rStyle w:val="Emphasis"/>
          <w:highlight w:val="green"/>
        </w:rPr>
        <w:t>in today's unipolar world, and</w:t>
      </w:r>
      <w:r w:rsidRPr="00ED40B5">
        <w:rPr>
          <w:rStyle w:val="Emphasis"/>
        </w:rPr>
        <w:t xml:space="preserve"> to be especially prevalent if and </w:t>
      </w:r>
      <w:r w:rsidRPr="00ED40B5">
        <w:rPr>
          <w:rStyle w:val="Emphasis"/>
          <w:highlight w:val="green"/>
        </w:rPr>
        <w:t>when unipolarity begins to wane</w:t>
      </w:r>
      <w:r w:rsidRPr="00ED40B5">
        <w:t>. This is significant because</w:t>
      </w:r>
      <w:r w:rsidRPr="00553AB0">
        <w:t xml:space="preserve"> </w:t>
      </w:r>
      <w:r w:rsidRPr="00ED40B5">
        <w:rPr>
          <w:rStyle w:val="Emphasis"/>
          <w:highlight w:val="green"/>
        </w:rPr>
        <w:t>evidence that entrapment is uncommon</w:t>
      </w:r>
      <w:r w:rsidRPr="00553AB0">
        <w:rPr>
          <w:rStyle w:val="Emphasis"/>
        </w:rPr>
        <w:t xml:space="preserve"> - and thus current US grand strategy sustainable - has almost exclusively been </w:t>
      </w:r>
      <w:r w:rsidRPr="00ED40B5">
        <w:rPr>
          <w:rStyle w:val="Emphasis"/>
          <w:highlight w:val="green"/>
        </w:rPr>
        <w:t>drawn from the bipolar</w:t>
      </w:r>
      <w:r w:rsidRPr="00553AB0">
        <w:rPr>
          <w:rStyle w:val="Emphasis"/>
        </w:rPr>
        <w:t xml:space="preserve"> world of the </w:t>
      </w:r>
      <w:r w:rsidRPr="00ED40B5">
        <w:rPr>
          <w:rStyle w:val="Emphasis"/>
          <w:highlight w:val="green"/>
        </w:rPr>
        <w:t>Cold War</w:t>
      </w:r>
      <w:r w:rsidRPr="00553AB0">
        <w:t xml:space="preserve">. Yet, </w:t>
      </w:r>
      <w:r w:rsidRPr="00553AB0">
        <w:rPr>
          <w:rStyle w:val="Emphasis"/>
        </w:rPr>
        <w:t xml:space="preserve">because the two great </w:t>
      </w:r>
      <w:r w:rsidRPr="00ED40B5">
        <w:rPr>
          <w:rStyle w:val="Emphasis"/>
          <w:highlight w:val="green"/>
        </w:rPr>
        <w:t>powers in bipolar systems do not need allies to establish a</w:t>
      </w:r>
      <w:r w:rsidRPr="00553AB0">
        <w:rPr>
          <w:rStyle w:val="Emphasis"/>
        </w:rPr>
        <w:t xml:space="preserve"> workable </w:t>
      </w:r>
      <w:r w:rsidRPr="00ED40B5">
        <w:rPr>
          <w:rStyle w:val="Emphasis"/>
          <w:highlight w:val="green"/>
        </w:rPr>
        <w:t>balance,</w:t>
      </w:r>
      <w:r w:rsidRPr="00553AB0">
        <w:rPr>
          <w:rStyle w:val="Emphasis"/>
        </w:rPr>
        <w:t xml:space="preserve"> the Cold War is among the least likely of all situations for entrapment to occur</w:t>
      </w:r>
      <w:r w:rsidRPr="00553AB0">
        <w:t xml:space="preserve"> (Waltz 1979).</w:t>
      </w:r>
    </w:p>
    <w:p w14:paraId="4FD2BA48" w14:textId="77777777" w:rsidR="00DB504B" w:rsidRPr="00553AB0" w:rsidRDefault="00DB504B" w:rsidP="00DB504B">
      <w:pPr>
        <w:rPr>
          <w:rStyle w:val="Emphasis"/>
        </w:rPr>
      </w:pPr>
      <w:r w:rsidRPr="00553AB0">
        <w:t xml:space="preserve">Instead, </w:t>
      </w:r>
      <w:r w:rsidRPr="00553AB0">
        <w:rPr>
          <w:rStyle w:val="Emphasis"/>
        </w:rPr>
        <w:t>alliances in multipolar and unipolar systems are likely to carry greater entrapment risks</w:t>
      </w:r>
      <w:r w:rsidRPr="00553AB0">
        <w:t xml:space="preserve">. </w:t>
      </w:r>
      <w:r w:rsidRPr="00ED40B5">
        <w:t>Multipolar entrapment is easily understood (and much studied) - needing allies for a workable balance of power, states are entrapped into costly foreign adventures out of fears of being isolated and left strategically vulnerable. Studies of Europe's pre-World War I system make this point (Snyder 1984: 471-483; Schroeder 1972; Van Evera</w:t>
      </w:r>
      <w:r w:rsidRPr="00553AB0">
        <w:t xml:space="preserve"> 1984: 96--101). </w:t>
      </w:r>
      <w:r w:rsidRPr="00553AB0">
        <w:rPr>
          <w:rStyle w:val="Emphasis"/>
        </w:rPr>
        <w:t>Unipolarity</w:t>
      </w:r>
      <w:r w:rsidRPr="00553AB0">
        <w:t xml:space="preserve">, on the other hand, is less determinant but, on balance, we argue that it </w:t>
      </w:r>
      <w:r w:rsidRPr="00553AB0">
        <w:rPr>
          <w:rStyle w:val="Emphasis"/>
        </w:rPr>
        <w:t xml:space="preserve">generates entrapment risks falling between unipolar and bipolar systems. </w:t>
      </w:r>
      <w:r w:rsidRPr="00553AB0">
        <w:t xml:space="preserve">Here, and although </w:t>
      </w:r>
      <w:r w:rsidRPr="00ED40B5">
        <w:rPr>
          <w:rStyle w:val="StyleUnderline"/>
          <w:highlight w:val="green"/>
        </w:rPr>
        <w:t>unipolarity</w:t>
      </w:r>
      <w:r w:rsidRPr="00553AB0">
        <w:t xml:space="preserve"> limits a great power's need for allies for balance-of-power reasons, it </w:t>
      </w:r>
      <w:r w:rsidRPr="00ED40B5">
        <w:rPr>
          <w:rStyle w:val="StyleUnderline"/>
          <w:highlight w:val="green"/>
        </w:rPr>
        <w:t>reifies the need for allies to forestall</w:t>
      </w:r>
      <w:r w:rsidRPr="00553AB0">
        <w:rPr>
          <w:rStyle w:val="StyleUnderline"/>
        </w:rPr>
        <w:t xml:space="preserve"> the </w:t>
      </w:r>
      <w:r w:rsidRPr="00ED40B5">
        <w:rPr>
          <w:rStyle w:val="StyleUnderline"/>
          <w:highlight w:val="green"/>
        </w:rPr>
        <w:t>emergence of new</w:t>
      </w:r>
      <w:r w:rsidRPr="00553AB0">
        <w:rPr>
          <w:rStyle w:val="StyleUnderline"/>
        </w:rPr>
        <w:t xml:space="preserve"> great </w:t>
      </w:r>
      <w:r w:rsidRPr="00ED40B5">
        <w:rPr>
          <w:rStyle w:val="StyleUnderline"/>
          <w:highlight w:val="green"/>
        </w:rPr>
        <w:t>powers</w:t>
      </w:r>
      <w:r w:rsidRPr="00553AB0">
        <w:t xml:space="preserve">. In the process, </w:t>
      </w:r>
      <w:r w:rsidRPr="00553AB0">
        <w:rPr>
          <w:rStyle w:val="Emphasis"/>
        </w:rPr>
        <w:t xml:space="preserve">unipolar </w:t>
      </w:r>
      <w:r w:rsidRPr="00ED40B5">
        <w:rPr>
          <w:rStyle w:val="Emphasis"/>
          <w:highlight w:val="green"/>
        </w:rPr>
        <w:t>alliances make moral hazard</w:t>
      </w:r>
      <w:r w:rsidRPr="00553AB0">
        <w:rPr>
          <w:rStyle w:val="Emphasis"/>
        </w:rPr>
        <w:t xml:space="preserve"> - the tendency for allies to adopt </w:t>
      </w:r>
      <w:r w:rsidRPr="00ED40B5">
        <w:rPr>
          <w:rStyle w:val="Emphasis"/>
          <w:highlight w:val="green"/>
        </w:rPr>
        <w:t>progressively riskier policies</w:t>
      </w:r>
      <w:r w:rsidRPr="00553AB0">
        <w:rPr>
          <w:rStyle w:val="Emphasis"/>
        </w:rPr>
        <w:t xml:space="preserve"> in contravention of the formal or informal terms of an alliance with a Stronger actor- particularly likely </w:t>
      </w:r>
      <w:r w:rsidRPr="00553AB0">
        <w:t xml:space="preserve">(Kuperman 2008). </w:t>
      </w:r>
      <w:r w:rsidRPr="00553AB0">
        <w:rPr>
          <w:rStyle w:val="Emphasis"/>
        </w:rPr>
        <w:t>Unipolar alliances thus carry real entrapment risks</w:t>
      </w:r>
      <w:r w:rsidRPr="00553AB0">
        <w:t xml:space="preserve">, </w:t>
      </w:r>
      <w:r w:rsidRPr="00553AB0">
        <w:rPr>
          <w:rStyle w:val="StyleUnderline"/>
        </w:rPr>
        <w:t>as a hegemon may need to go to war for allies to sustain its current dominance in the international system.</w:t>
      </w:r>
      <w:r w:rsidRPr="00553AB0">
        <w:t xml:space="preserve"> The net result, therefore, is a situation where </w:t>
      </w:r>
      <w:r w:rsidRPr="00553AB0">
        <w:rPr>
          <w:rStyle w:val="Emphasis"/>
        </w:rPr>
        <w:t>the United States' large power advantages over allies and prospective rivals may make it especially vulnerable to entrapment.</w:t>
      </w:r>
    </w:p>
    <w:p w14:paraId="62414E45" w14:textId="77777777" w:rsidR="00DB504B" w:rsidRDefault="00DB504B" w:rsidP="00DB504B">
      <w:r w:rsidRPr="00553AB0">
        <w:t xml:space="preserve">Together, these dynamics bolster the case for a more restrained US grand strategy and help undercut a key prop used by those advocating for primacist or "deep engagement" strategies. </w:t>
      </w:r>
      <w:r w:rsidRPr="00553AB0">
        <w:rPr>
          <w:rStyle w:val="Emphasis"/>
        </w:rPr>
        <w:t>Alliances are not a free lunch</w:t>
      </w:r>
      <w:r w:rsidRPr="00553AB0">
        <w:t xml:space="preserve"> for the United States.</w:t>
      </w:r>
      <w:r w:rsidRPr="00553AB0">
        <w:rPr>
          <w:rStyle w:val="Emphasis"/>
        </w:rPr>
        <w:t xml:space="preserve"> Although the United States' alliances may be good for many things, helping the United States avoid conflicts is not one of them</w:t>
      </w:r>
      <w:r w:rsidRPr="00553AB0">
        <w:t xml:space="preserve">. </w:t>
      </w:r>
      <w:r w:rsidRPr="00553AB0">
        <w:rPr>
          <w:rStyle w:val="StyleUnderline"/>
        </w:rPr>
        <w:t>Alliances carry greater entrapment risks than often appreciated. Ultimately, e</w:t>
      </w:r>
      <w:r w:rsidRPr="00ED40B5">
        <w:rPr>
          <w:rStyle w:val="StyleUnderline"/>
          <w:highlight w:val="green"/>
        </w:rPr>
        <w:t>ven if some crises are deterred</w:t>
      </w:r>
      <w:r w:rsidRPr="00553AB0">
        <w:rPr>
          <w:rStyle w:val="StyleUnderline"/>
        </w:rPr>
        <w:t xml:space="preserve"> or foreclosed, the process of </w:t>
      </w:r>
      <w:r w:rsidRPr="00ED40B5">
        <w:rPr>
          <w:rStyle w:val="StyleUnderline"/>
          <w:highlight w:val="green"/>
        </w:rPr>
        <w:t>doing so creates new potential conflicts</w:t>
      </w:r>
      <w:r w:rsidRPr="00553AB0">
        <w:rPr>
          <w:rStyle w:val="StyleUnderline"/>
        </w:rPr>
        <w:t>.</w:t>
      </w:r>
    </w:p>
    <w:p w14:paraId="7E649F67" w14:textId="77777777" w:rsidR="00DB504B" w:rsidRPr="00122D3D" w:rsidRDefault="00DB504B" w:rsidP="00DB504B"/>
    <w:p w14:paraId="754439A9" w14:textId="77777777" w:rsidR="00DB504B" w:rsidRPr="00C65141" w:rsidRDefault="00DB504B" w:rsidP="00DB504B">
      <w:pPr>
        <w:pStyle w:val="Heading4"/>
      </w:pPr>
      <w:r>
        <w:t xml:space="preserve">3]  </w:t>
      </w:r>
      <w:r w:rsidRPr="00C65141">
        <w:t xml:space="preserve">Unipolarity is responsible </w:t>
      </w:r>
      <w:r>
        <w:t xml:space="preserve">for the </w:t>
      </w:r>
      <w:r w:rsidRPr="00280328">
        <w:rPr>
          <w:u w:val="single"/>
        </w:rPr>
        <w:t>globalization</w:t>
      </w:r>
      <w:r w:rsidRPr="00C65141">
        <w:t xml:space="preserve"> </w:t>
      </w:r>
      <w:r>
        <w:t>of extremism.</w:t>
      </w:r>
    </w:p>
    <w:p w14:paraId="5565035A" w14:textId="77777777" w:rsidR="00DB504B" w:rsidRDefault="00DB504B" w:rsidP="00DB504B">
      <w:r w:rsidRPr="00C65141">
        <w:rPr>
          <w:rStyle w:val="Style13ptBold"/>
        </w:rPr>
        <w:t>Ibrahimi 18</w:t>
      </w:r>
      <w:r>
        <w:t xml:space="preserve"> (2/19/18; S. Yaqub Ibrahimi, [researcher and instructor of political science. PhD @ Carleton University] “Unipolar politics and global peace: a structural explanation of the globalizing jihad”; taylor and francis </w:t>
      </w:r>
      <w:hyperlink r:id="rId17" w:history="1">
        <w:r w:rsidRPr="00B83DDD">
          <w:rPr>
            <w:rStyle w:val="Hyperlink"/>
          </w:rPr>
          <w:t>https://www.tandfonline.com/doi/pdf/10.1080/17467586.2018.1428763?needAccess=true)</w:t>
        </w:r>
      </w:hyperlink>
    </w:p>
    <w:p w14:paraId="1F3E7062" w14:textId="77777777" w:rsidR="00DB504B" w:rsidRPr="00632AEB" w:rsidRDefault="00DB504B" w:rsidP="00DB504B">
      <w:pPr>
        <w:pStyle w:val="ListParagraph"/>
        <w:numPr>
          <w:ilvl w:val="0"/>
          <w:numId w:val="12"/>
        </w:numPr>
        <w:spacing w:after="0" w:line="240" w:lineRule="auto"/>
        <w:rPr>
          <w:rFonts w:ascii="Calibri" w:hAnsi="Calibri"/>
          <w:sz w:val="16"/>
          <w:szCs w:val="16"/>
        </w:rPr>
      </w:pPr>
      <w:r w:rsidRPr="00632AEB">
        <w:rPr>
          <w:rFonts w:ascii="Calibri" w:hAnsi="Calibri"/>
          <w:sz w:val="16"/>
          <w:szCs w:val="16"/>
        </w:rPr>
        <w:t>JSG = Jihadi-Salafi Groups</w:t>
      </w:r>
    </w:p>
    <w:p w14:paraId="396A2D87" w14:textId="77777777" w:rsidR="00DB504B" w:rsidRDefault="00DB504B" w:rsidP="00DB504B">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39616A49" w14:textId="77777777" w:rsidR="00DB504B" w:rsidRDefault="00DB504B" w:rsidP="00DB504B">
      <w:pPr>
        <w:rPr>
          <w:sz w:val="16"/>
        </w:rPr>
      </w:pPr>
    </w:p>
    <w:p w14:paraId="69374EFB" w14:textId="77777777" w:rsidR="00DB504B" w:rsidRPr="00EB533F" w:rsidRDefault="00DB504B" w:rsidP="00DB504B">
      <w:pPr>
        <w:pStyle w:val="Heading4"/>
        <w:rPr>
          <w:rFonts w:cs="Calibri"/>
        </w:rPr>
      </w:pPr>
      <w:r w:rsidRPr="00EB533F">
        <w:rPr>
          <w:rFonts w:cs="Calibri"/>
        </w:rPr>
        <w:t xml:space="preserve">Terrorists get and detonate nuclear weapons – they have </w:t>
      </w:r>
      <w:r w:rsidRPr="00EB533F">
        <w:rPr>
          <w:rFonts w:cs="Calibri"/>
          <w:u w:val="single"/>
        </w:rPr>
        <w:t>means</w:t>
      </w:r>
      <w:r w:rsidRPr="00EB533F">
        <w:rPr>
          <w:rFonts w:cs="Calibri"/>
        </w:rPr>
        <w:t xml:space="preserve">, </w:t>
      </w:r>
      <w:r w:rsidRPr="00EB533F">
        <w:rPr>
          <w:rFonts w:cs="Calibri"/>
          <w:u w:val="single"/>
        </w:rPr>
        <w:t>motive</w:t>
      </w:r>
      <w:r w:rsidRPr="00EB533F">
        <w:rPr>
          <w:rFonts w:cs="Calibri"/>
        </w:rPr>
        <w:t xml:space="preserve">, and </w:t>
      </w:r>
      <w:r w:rsidRPr="00EB533F">
        <w:rPr>
          <w:rFonts w:cs="Calibri"/>
          <w:u w:val="single"/>
        </w:rPr>
        <w:t>opportunity</w:t>
      </w:r>
      <w:r w:rsidRPr="00EB533F">
        <w:rPr>
          <w:rFonts w:cs="Calibri"/>
        </w:rPr>
        <w:t xml:space="preserve"> – most </w:t>
      </w:r>
      <w:r w:rsidRPr="00EB533F">
        <w:rPr>
          <w:rFonts w:cs="Calibri"/>
          <w:u w:val="single"/>
        </w:rPr>
        <w:t>recent</w:t>
      </w:r>
      <w:r w:rsidRPr="00EB533F">
        <w:rPr>
          <w:rFonts w:cs="Calibri"/>
        </w:rPr>
        <w:t xml:space="preserve"> and </w:t>
      </w:r>
      <w:r w:rsidRPr="00EB533F">
        <w:rPr>
          <w:rFonts w:cs="Calibri"/>
          <w:u w:val="single"/>
        </w:rPr>
        <w:t>predictive</w:t>
      </w:r>
      <w:r w:rsidRPr="00EB533F">
        <w:rPr>
          <w:rFonts w:cs="Calibri"/>
        </w:rPr>
        <w:t xml:space="preserve"> evidence that takes into account </w:t>
      </w:r>
      <w:r w:rsidRPr="00EB533F">
        <w:rPr>
          <w:rFonts w:cs="Calibri"/>
          <w:u w:val="single"/>
        </w:rPr>
        <w:t>technological advances</w:t>
      </w:r>
    </w:p>
    <w:p w14:paraId="09DDD292" w14:textId="77777777" w:rsidR="00DB504B" w:rsidRPr="00EB533F" w:rsidRDefault="00DB504B" w:rsidP="00DB504B">
      <w:r w:rsidRPr="00EB533F">
        <w:rPr>
          <w:rStyle w:val="Style13ptBold"/>
        </w:rPr>
        <w:t>Bunn et al 19</w:t>
      </w:r>
      <w:r w:rsidRPr="00EB533F">
        <w:t xml:space="preserve"> – Matthew Bunn is a Professor of Practice at Harvard University’s John F. Kennedy School of Government, and the faculty leader of the Project on Managing the Atom. Nickolas Roth is a Research Associate at the Belfer Center’s Project on Managing the Atom. William H. Tobey is a Senior Fellow at the Belfer Center for Science and International Affairs at Harvard Kennedy School. (“Revitalizing Nuclear Security in an Era of Uncertainty”, Harvard Belfer Center for International Affairs, Jan 2019, https://scholar.harvard.edu/files/matthew_bunn/files/bunn_revitalizing_nuclear_security_in_an_era_of_uncertainty_2019.pdf)</w:t>
      </w:r>
    </w:p>
    <w:p w14:paraId="1DE3E749" w14:textId="77777777" w:rsidR="00DB504B" w:rsidRPr="00EB533F" w:rsidRDefault="00DB504B" w:rsidP="00DB504B">
      <w:pPr>
        <w:rPr>
          <w:sz w:val="14"/>
        </w:rPr>
      </w:pPr>
      <w:r w:rsidRPr="00EB533F">
        <w:rPr>
          <w:rStyle w:val="Emphasis"/>
        </w:rPr>
        <w:t xml:space="preserve">The </w:t>
      </w:r>
      <w:r w:rsidRPr="00EB533F">
        <w:rPr>
          <w:rStyle w:val="Emphasis"/>
          <w:highlight w:val="green"/>
        </w:rPr>
        <w:t>risk that terrorists could get and use a nuclear bomb</w:t>
      </w:r>
      <w:r w:rsidRPr="00EB533F">
        <w:rPr>
          <w:sz w:val="14"/>
        </w:rPr>
        <w:t>—</w:t>
      </w:r>
      <w:r w:rsidRPr="00EB533F">
        <w:rPr>
          <w:rStyle w:val="StyleUnderline"/>
        </w:rPr>
        <w:t>turning the heart of a modern city into a smoldering radioactive ruin</w:t>
      </w:r>
      <w:r w:rsidRPr="00EB533F">
        <w:rPr>
          <w:sz w:val="14"/>
        </w:rPr>
        <w:t>—</w:t>
      </w:r>
      <w:r w:rsidRPr="00EB533F">
        <w:rPr>
          <w:rStyle w:val="Emphasis"/>
          <w:highlight w:val="green"/>
        </w:rPr>
        <w:t>remains very real</w:t>
      </w:r>
      <w:r w:rsidRPr="00EB533F">
        <w:rPr>
          <w:sz w:val="14"/>
          <w:highlight w:val="green"/>
        </w:rPr>
        <w:t xml:space="preserve">. </w:t>
      </w:r>
      <w:r w:rsidRPr="00EB533F">
        <w:rPr>
          <w:rStyle w:val="Emphasis"/>
          <w:highlight w:val="green"/>
        </w:rPr>
        <w:t>Sabotage of major nuclear facilities</w:t>
      </w:r>
      <w:r w:rsidRPr="00EB533F">
        <w:rPr>
          <w:sz w:val="14"/>
          <w:highlight w:val="green"/>
        </w:rPr>
        <w:t xml:space="preserve"> </w:t>
      </w:r>
      <w:r w:rsidRPr="00EB533F">
        <w:rPr>
          <w:rStyle w:val="StyleUnderline"/>
          <w:highlight w:val="green"/>
        </w:rPr>
        <w:t>or</w:t>
      </w:r>
      <w:r w:rsidRPr="00EB533F">
        <w:rPr>
          <w:sz w:val="14"/>
        </w:rPr>
        <w:t xml:space="preserve"> </w:t>
      </w:r>
      <w:r w:rsidRPr="00EB533F">
        <w:rPr>
          <w:rStyle w:val="Emphasis"/>
        </w:rPr>
        <w:t xml:space="preserve">dispersal of radioactive material in </w:t>
      </w:r>
      <w:r w:rsidRPr="00EB533F">
        <w:rPr>
          <w:rStyle w:val="Emphasis"/>
          <w:highlight w:val="green"/>
        </w:rPr>
        <w:t>a</w:t>
      </w:r>
      <w:r w:rsidRPr="00EB533F">
        <w:rPr>
          <w:rStyle w:val="Emphasis"/>
        </w:rPr>
        <w:t xml:space="preserve"> disruptive “</w:t>
      </w:r>
      <w:r w:rsidRPr="00EB533F">
        <w:rPr>
          <w:rStyle w:val="Emphasis"/>
          <w:highlight w:val="green"/>
        </w:rPr>
        <w:t>dirty bomb</w:t>
      </w:r>
      <w:r w:rsidRPr="00EB533F">
        <w:rPr>
          <w:rStyle w:val="Emphasis"/>
        </w:rPr>
        <w:t>”</w:t>
      </w:r>
      <w:r w:rsidRPr="00EB533F">
        <w:rPr>
          <w:sz w:val="14"/>
        </w:rPr>
        <w:t xml:space="preserve"> </w:t>
      </w:r>
      <w:r w:rsidRPr="00EB533F">
        <w:rPr>
          <w:rStyle w:val="StyleUnderline"/>
        </w:rPr>
        <w:t xml:space="preserve">also </w:t>
      </w:r>
      <w:r w:rsidRPr="00EB533F">
        <w:rPr>
          <w:rStyle w:val="StyleUnderline"/>
          <w:highlight w:val="green"/>
        </w:rPr>
        <w:t xml:space="preserve">remain </w:t>
      </w:r>
      <w:r w:rsidRPr="00EB533F">
        <w:rPr>
          <w:rStyle w:val="Emphasis"/>
          <w:highlight w:val="green"/>
        </w:rPr>
        <w:t>real risks</w:t>
      </w:r>
      <w:r w:rsidRPr="00EB533F">
        <w:rPr>
          <w:sz w:val="14"/>
        </w:rPr>
        <w:t>.</w:t>
      </w:r>
    </w:p>
    <w:p w14:paraId="4B2C907E" w14:textId="77777777" w:rsidR="00DB504B" w:rsidRPr="00EB533F" w:rsidRDefault="00DB504B" w:rsidP="00DB504B">
      <w:pPr>
        <w:rPr>
          <w:sz w:val="14"/>
        </w:rPr>
      </w:pPr>
      <w:r w:rsidRPr="00EB533F">
        <w:rPr>
          <w:rStyle w:val="Emphasis"/>
          <w:highlight w:val="green"/>
        </w:rPr>
        <w:t>Motive</w:t>
      </w:r>
      <w:r w:rsidRPr="00EB533F">
        <w:rPr>
          <w:sz w:val="14"/>
          <w:highlight w:val="green"/>
        </w:rPr>
        <w:t xml:space="preserve">. </w:t>
      </w:r>
      <w:r w:rsidRPr="00EB533F">
        <w:rPr>
          <w:rStyle w:val="StyleUnderline"/>
          <w:highlight w:val="green"/>
        </w:rPr>
        <w:t>Apocalyptic visions</w:t>
      </w:r>
      <w:r w:rsidRPr="00EB533F">
        <w:rPr>
          <w:rStyle w:val="StyleUnderline"/>
        </w:rPr>
        <w:t xml:space="preserve"> or global ambitions </w:t>
      </w:r>
      <w:r w:rsidRPr="00EB533F">
        <w:rPr>
          <w:rStyle w:val="StyleUnderline"/>
          <w:highlight w:val="green"/>
        </w:rPr>
        <w:t>drove</w:t>
      </w:r>
      <w:r w:rsidRPr="00EB533F">
        <w:rPr>
          <w:rStyle w:val="StyleUnderline"/>
        </w:rPr>
        <w:t xml:space="preserve"> groups such as </w:t>
      </w:r>
      <w:r w:rsidRPr="00EB533F">
        <w:rPr>
          <w:rStyle w:val="StyleUnderline"/>
          <w:highlight w:val="green"/>
        </w:rPr>
        <w:t>al Qaeda</w:t>
      </w:r>
      <w:r w:rsidRPr="00EB533F">
        <w:rPr>
          <w:rStyle w:val="StyleUnderline"/>
        </w:rPr>
        <w:t xml:space="preserve"> and the Japanese terror cult Aum Shinrikyo to seek nuclear weapons</w:t>
      </w:r>
      <w:r w:rsidRPr="00EB533F">
        <w:rPr>
          <w:sz w:val="14"/>
        </w:rPr>
        <w:t xml:space="preserve">. </w:t>
      </w:r>
      <w:r w:rsidRPr="00EB533F">
        <w:rPr>
          <w:rStyle w:val="StyleUnderline"/>
        </w:rPr>
        <w:t xml:space="preserve">From the </w:t>
      </w:r>
      <w:r w:rsidRPr="00EB533F">
        <w:rPr>
          <w:rStyle w:val="Emphasis"/>
        </w:rPr>
        <w:t>9/11 attackers</w:t>
      </w:r>
      <w:r w:rsidRPr="00EB533F">
        <w:rPr>
          <w:rStyle w:val="StyleUnderline"/>
        </w:rPr>
        <w:t xml:space="preserve"> to </w:t>
      </w:r>
      <w:r w:rsidRPr="00EB533F">
        <w:rPr>
          <w:rStyle w:val="Emphasis"/>
        </w:rPr>
        <w:t>Chechen rebels</w:t>
      </w:r>
      <w:r w:rsidRPr="00EB533F">
        <w:rPr>
          <w:sz w:val="14"/>
        </w:rPr>
        <w:t xml:space="preserve">, who killed hundreds of children and their parents at a school in Beslan, Russia, </w:t>
      </w:r>
      <w:r w:rsidRPr="00EB533F">
        <w:rPr>
          <w:rStyle w:val="StyleUnderline"/>
        </w:rPr>
        <w:t xml:space="preserve">to </w:t>
      </w:r>
      <w:r w:rsidRPr="00EB533F">
        <w:rPr>
          <w:rStyle w:val="StyleUnderline"/>
          <w:highlight w:val="green"/>
        </w:rPr>
        <w:t>the</w:t>
      </w:r>
      <w:r w:rsidRPr="00EB533F">
        <w:rPr>
          <w:sz w:val="14"/>
          <w:highlight w:val="green"/>
        </w:rPr>
        <w:t xml:space="preserve"> </w:t>
      </w:r>
      <w:r w:rsidRPr="00EB533F">
        <w:rPr>
          <w:rStyle w:val="Emphasis"/>
          <w:highlight w:val="green"/>
        </w:rPr>
        <w:t>Islamic State</w:t>
      </w:r>
      <w:r w:rsidRPr="00EB533F">
        <w:rPr>
          <w:sz w:val="14"/>
        </w:rPr>
        <w:t xml:space="preserve">, </w:t>
      </w:r>
      <w:r w:rsidRPr="00EB533F">
        <w:rPr>
          <w:rStyle w:val="StyleUnderline"/>
        </w:rPr>
        <w:t xml:space="preserve">which regularly </w:t>
      </w:r>
      <w:r w:rsidRPr="00EB533F">
        <w:rPr>
          <w:rStyle w:val="StyleUnderline"/>
          <w:highlight w:val="green"/>
        </w:rPr>
        <w:t>televised</w:t>
      </w:r>
      <w:r w:rsidRPr="00EB533F">
        <w:rPr>
          <w:rStyle w:val="StyleUnderline"/>
        </w:rPr>
        <w:t xml:space="preserve"> its </w:t>
      </w:r>
      <w:r w:rsidRPr="00EB533F">
        <w:rPr>
          <w:rStyle w:val="StyleUnderline"/>
          <w:highlight w:val="green"/>
        </w:rPr>
        <w:t>atrocities</w:t>
      </w:r>
      <w:r w:rsidRPr="00EB533F">
        <w:rPr>
          <w:sz w:val="14"/>
        </w:rPr>
        <w:t xml:space="preserve">, </w:t>
      </w:r>
      <w:r w:rsidRPr="00EB533F">
        <w:rPr>
          <w:rStyle w:val="StyleUnderline"/>
        </w:rPr>
        <w:t>it is clear that some terrorist groups seek to inflict as many casualties as possible, as cruelly as possible</w:t>
      </w:r>
      <w:r w:rsidRPr="00EB533F">
        <w:rPr>
          <w:sz w:val="14"/>
        </w:rPr>
        <w:t>.</w:t>
      </w:r>
    </w:p>
    <w:p w14:paraId="07B01BBA" w14:textId="77777777" w:rsidR="00DB504B" w:rsidRDefault="00DB504B" w:rsidP="00DB504B">
      <w:pPr>
        <w:rPr>
          <w:rStyle w:val="StyleUnderline"/>
        </w:rPr>
      </w:pPr>
      <w:r w:rsidRPr="00EB533F">
        <w:rPr>
          <w:rStyle w:val="Emphasis"/>
          <w:highlight w:val="green"/>
        </w:rPr>
        <w:t>Means</w:t>
      </w:r>
      <w:r w:rsidRPr="00EB533F">
        <w:rPr>
          <w:sz w:val="14"/>
          <w:highlight w:val="green"/>
        </w:rPr>
        <w:t xml:space="preserve">. </w:t>
      </w:r>
      <w:r w:rsidRPr="00EB533F">
        <w:rPr>
          <w:rStyle w:val="Emphasis"/>
        </w:rPr>
        <w:t xml:space="preserve">There have been </w:t>
      </w:r>
      <w:r w:rsidRPr="00EB533F">
        <w:rPr>
          <w:rStyle w:val="Emphasis"/>
          <w:highlight w:val="green"/>
        </w:rPr>
        <w:t>repeated cases of seizure of</w:t>
      </w:r>
      <w:r w:rsidRPr="00EB533F">
        <w:rPr>
          <w:rStyle w:val="Emphasis"/>
        </w:rPr>
        <w:t xml:space="preserve"> stolen HEU or </w:t>
      </w:r>
      <w:r w:rsidRPr="00EB533F">
        <w:rPr>
          <w:rStyle w:val="Emphasis"/>
          <w:highlight w:val="green"/>
        </w:rPr>
        <w:t>plutonium</w:t>
      </w:r>
      <w:r w:rsidRPr="00EB533F">
        <w:rPr>
          <w:sz w:val="14"/>
        </w:rPr>
        <w:t xml:space="preserve">. While there have been no such seizures since 2011, </w:t>
      </w:r>
      <w:r w:rsidRPr="00EB533F">
        <w:rPr>
          <w:rStyle w:val="StyleUnderline"/>
          <w:highlight w:val="green"/>
        </w:rPr>
        <w:t>security assessments</w:t>
      </w:r>
      <w:r w:rsidRPr="00EB533F">
        <w:rPr>
          <w:rStyle w:val="StyleUnderline"/>
        </w:rPr>
        <w:t xml:space="preserve"> and tests </w:t>
      </w:r>
      <w:r w:rsidRPr="00EB533F">
        <w:rPr>
          <w:rStyle w:val="StyleUnderline"/>
          <w:highlight w:val="green"/>
        </w:rPr>
        <w:t xml:space="preserve">continue to reveal </w:t>
      </w:r>
      <w:r w:rsidRPr="00EB533F">
        <w:rPr>
          <w:rStyle w:val="StyleUnderline"/>
        </w:rPr>
        <w:t xml:space="preserve">important </w:t>
      </w:r>
      <w:r w:rsidRPr="00EB533F">
        <w:rPr>
          <w:rStyle w:val="StyleUnderline"/>
          <w:highlight w:val="green"/>
        </w:rPr>
        <w:t>vulnerabilities</w:t>
      </w:r>
      <w:r w:rsidRPr="00EB533F">
        <w:rPr>
          <w:sz w:val="14"/>
        </w:rPr>
        <w:t xml:space="preserve">, </w:t>
      </w:r>
      <w:r w:rsidRPr="00EB533F">
        <w:rPr>
          <w:rStyle w:val="StyleUnderline"/>
        </w:rPr>
        <w:t>i</w:t>
      </w:r>
    </w:p>
    <w:p w14:paraId="0A245BE8" w14:textId="77777777" w:rsidR="00DB504B" w:rsidRDefault="00DB504B" w:rsidP="00DB504B">
      <w:pPr>
        <w:rPr>
          <w:rStyle w:val="StyleUnderline"/>
        </w:rPr>
      </w:pPr>
    </w:p>
    <w:p w14:paraId="2FE682A3" w14:textId="77777777" w:rsidR="00DB504B" w:rsidRDefault="00DB504B" w:rsidP="00DB504B">
      <w:pPr>
        <w:rPr>
          <w:rStyle w:val="StyleUnderline"/>
        </w:rPr>
      </w:pPr>
    </w:p>
    <w:p w14:paraId="392E7943" w14:textId="77777777" w:rsidR="00DB504B" w:rsidRDefault="00DB504B" w:rsidP="00DB504B">
      <w:pPr>
        <w:rPr>
          <w:rStyle w:val="StyleUnderline"/>
        </w:rPr>
      </w:pPr>
    </w:p>
    <w:p w14:paraId="46EED535" w14:textId="77777777" w:rsidR="00DB504B" w:rsidRPr="00EB533F" w:rsidRDefault="00DB504B" w:rsidP="00DB504B">
      <w:pPr>
        <w:rPr>
          <w:sz w:val="14"/>
        </w:rPr>
      </w:pPr>
      <w:r w:rsidRPr="00EB533F">
        <w:rPr>
          <w:rStyle w:val="StyleUnderline"/>
        </w:rPr>
        <w:t>n the United States and elsewhere</w:t>
      </w:r>
      <w:r w:rsidRPr="00EB533F">
        <w:rPr>
          <w:sz w:val="14"/>
        </w:rPr>
        <w:t xml:space="preserve">. Moreover, </w:t>
      </w:r>
      <w:r w:rsidRPr="00EB533F">
        <w:rPr>
          <w:rStyle w:val="StyleUnderline"/>
        </w:rPr>
        <w:t>non-nuclear criminal thefts and terrorist attacks continue to occur that use tactics and capabilities that the security systems at many nuclear facilities would be hard-pressed to defend against</w:t>
      </w:r>
      <w:r w:rsidRPr="00EB533F">
        <w:rPr>
          <w:sz w:val="14"/>
        </w:rPr>
        <w:t xml:space="preserve">—ranging from </w:t>
      </w:r>
      <w:r w:rsidRPr="00EB533F">
        <w:rPr>
          <w:rStyle w:val="Emphasis"/>
        </w:rPr>
        <w:t xml:space="preserve">substantial </w:t>
      </w:r>
      <w:r w:rsidRPr="00EB533F">
        <w:rPr>
          <w:rStyle w:val="Emphasis"/>
          <w:highlight w:val="green"/>
        </w:rPr>
        <w:t>teams of heavily armed, well-trained attackers</w:t>
      </w:r>
      <w:r w:rsidRPr="00EB533F">
        <w:rPr>
          <w:sz w:val="14"/>
        </w:rPr>
        <w:t xml:space="preserve">, to </w:t>
      </w:r>
      <w:r w:rsidRPr="00EB533F">
        <w:rPr>
          <w:rStyle w:val="Emphasis"/>
          <w:highlight w:val="green"/>
        </w:rPr>
        <w:t>insider conspiracies</w:t>
      </w:r>
      <w:r w:rsidRPr="00EB533F">
        <w:rPr>
          <w:sz w:val="14"/>
        </w:rPr>
        <w:t xml:space="preserve">, to </w:t>
      </w:r>
      <w:r w:rsidRPr="00EB533F">
        <w:rPr>
          <w:rStyle w:val="Emphasis"/>
        </w:rPr>
        <w:t>the use of vehicles such as helicopters to get past multiple layers of site security systems</w:t>
      </w:r>
      <w:r w:rsidRPr="00EB533F">
        <w:rPr>
          <w:sz w:val="14"/>
        </w:rPr>
        <w:t>.</w:t>
      </w:r>
    </w:p>
    <w:p w14:paraId="5376323C" w14:textId="77777777" w:rsidR="00DB504B" w:rsidRPr="00EB533F" w:rsidRDefault="00DB504B" w:rsidP="00DB504B">
      <w:pPr>
        <w:rPr>
          <w:sz w:val="14"/>
        </w:rPr>
      </w:pPr>
      <w:r w:rsidRPr="00EB533F">
        <w:rPr>
          <w:rStyle w:val="Emphasis"/>
          <w:highlight w:val="green"/>
        </w:rPr>
        <w:t>Opportunity</w:t>
      </w:r>
      <w:r w:rsidRPr="00EB533F">
        <w:rPr>
          <w:sz w:val="14"/>
        </w:rPr>
        <w:t xml:space="preserve">. </w:t>
      </w:r>
      <w:r w:rsidRPr="00EB533F">
        <w:rPr>
          <w:rStyle w:val="StyleUnderline"/>
        </w:rPr>
        <w:t>Government studies in multiple countries have concluded that sophisticated terrorist groups could plausibly make a crude nuclear device</w:t>
      </w:r>
      <w:r w:rsidRPr="00EB533F">
        <w:rPr>
          <w:sz w:val="14"/>
        </w:rPr>
        <w:t xml:space="preserve">. </w:t>
      </w:r>
      <w:r w:rsidRPr="00EB533F">
        <w:rPr>
          <w:rStyle w:val="Emphasis"/>
          <w:highlight w:val="green"/>
        </w:rPr>
        <w:t>Stopping such a device from being brought into a country</w:t>
      </w:r>
      <w:r w:rsidRPr="00EB533F">
        <w:rPr>
          <w:rStyle w:val="Emphasis"/>
        </w:rPr>
        <w:t xml:space="preserve"> and detonated </w:t>
      </w:r>
      <w:r w:rsidRPr="00EB533F">
        <w:rPr>
          <w:rStyle w:val="Emphasis"/>
          <w:highlight w:val="green"/>
        </w:rPr>
        <w:t>remains</w:t>
      </w:r>
      <w:r w:rsidRPr="00EB533F">
        <w:rPr>
          <w:rStyle w:val="Emphasis"/>
        </w:rPr>
        <w:t xml:space="preserve"> a </w:t>
      </w:r>
      <w:r w:rsidRPr="00EB533F">
        <w:rPr>
          <w:rStyle w:val="Emphasis"/>
          <w:highlight w:val="green"/>
        </w:rPr>
        <w:t>very challenging</w:t>
      </w:r>
      <w:r w:rsidRPr="00EB533F">
        <w:rPr>
          <w:rStyle w:val="Emphasis"/>
        </w:rPr>
        <w:t xml:space="preserve"> task</w:t>
      </w:r>
      <w:r w:rsidRPr="00EB533F">
        <w:rPr>
          <w:sz w:val="14"/>
        </w:rPr>
        <w:t xml:space="preserve">, </w:t>
      </w:r>
      <w:r w:rsidRPr="00EB533F">
        <w:rPr>
          <w:rStyle w:val="StyleUnderline"/>
        </w:rPr>
        <w:t xml:space="preserve">given </w:t>
      </w:r>
      <w:r w:rsidRPr="00EB533F">
        <w:rPr>
          <w:rStyle w:val="StyleUnderline"/>
          <w:highlight w:val="green"/>
        </w:rPr>
        <w:t xml:space="preserve">the </w:t>
      </w:r>
      <w:r w:rsidRPr="00EB533F">
        <w:rPr>
          <w:rStyle w:val="Emphasis"/>
          <w:highlight w:val="green"/>
        </w:rPr>
        <w:t>huge length of national borders</w:t>
      </w:r>
      <w:r w:rsidRPr="00EB533F">
        <w:rPr>
          <w:sz w:val="14"/>
        </w:rPr>
        <w:t xml:space="preserve">, </w:t>
      </w:r>
      <w:r w:rsidRPr="00EB533F">
        <w:rPr>
          <w:rStyle w:val="StyleUnderline"/>
        </w:rPr>
        <w:t>the immensity of normal traffic across them</w:t>
      </w:r>
      <w:r w:rsidRPr="00EB533F">
        <w:rPr>
          <w:sz w:val="14"/>
        </w:rPr>
        <w:t xml:space="preserve">, </w:t>
      </w:r>
      <w:r w:rsidRPr="00EB533F">
        <w:rPr>
          <w:rStyle w:val="StyleUnderline"/>
        </w:rPr>
        <w:t xml:space="preserve">and the </w:t>
      </w:r>
      <w:r w:rsidRPr="00EB533F">
        <w:rPr>
          <w:rStyle w:val="StyleUnderline"/>
          <w:highlight w:val="green"/>
        </w:rPr>
        <w:t>small size and weak radiation of</w:t>
      </w:r>
      <w:r w:rsidRPr="00EB533F">
        <w:rPr>
          <w:rStyle w:val="StyleUnderline"/>
        </w:rPr>
        <w:t xml:space="preserve"> the </w:t>
      </w:r>
      <w:r w:rsidRPr="00EB533F">
        <w:rPr>
          <w:rStyle w:val="StyleUnderline"/>
          <w:highlight w:val="green"/>
        </w:rPr>
        <w:t>materials needed</w:t>
      </w:r>
      <w:r w:rsidRPr="00EB533F">
        <w:rPr>
          <w:rStyle w:val="StyleUnderline"/>
        </w:rPr>
        <w:t xml:space="preserve"> for a nuclear bomb</w:t>
      </w:r>
      <w:r w:rsidRPr="00EB533F">
        <w:rPr>
          <w:sz w:val="14"/>
        </w:rPr>
        <w:t>.</w:t>
      </w:r>
    </w:p>
    <w:p w14:paraId="78721BC8" w14:textId="77777777" w:rsidR="00DB504B" w:rsidRPr="00EB533F" w:rsidRDefault="00DB504B" w:rsidP="00DB504B">
      <w:pPr>
        <w:rPr>
          <w:sz w:val="14"/>
        </w:rPr>
      </w:pPr>
      <w:r w:rsidRPr="00EB533F">
        <w:rPr>
          <w:sz w:val="14"/>
        </w:rPr>
        <w:t>Since our last report in 2016:</w:t>
      </w:r>
    </w:p>
    <w:p w14:paraId="4CA0CEC0" w14:textId="77777777" w:rsidR="00DB504B" w:rsidRPr="00EB533F" w:rsidRDefault="00DB504B" w:rsidP="00DB504B">
      <w:pPr>
        <w:rPr>
          <w:sz w:val="14"/>
        </w:rPr>
      </w:pPr>
      <w:r w:rsidRPr="00EB533F">
        <w:rPr>
          <w:sz w:val="14"/>
        </w:rPr>
        <w:t>• Al Qaeda and particularly the Islamic State have suffered numerous defeats which must necessarily make it more difficult for them to mount the organized effort necessary to perpetrate nuclear terrorism, although their intent to inflict massive damage abides;</w:t>
      </w:r>
    </w:p>
    <w:p w14:paraId="502888C5" w14:textId="77777777" w:rsidR="00DB504B" w:rsidRPr="00EB533F" w:rsidRDefault="00DB504B" w:rsidP="00DB504B">
      <w:pPr>
        <w:rPr>
          <w:sz w:val="14"/>
        </w:rPr>
      </w:pPr>
      <w:r w:rsidRPr="00EB533F">
        <w:rPr>
          <w:sz w:val="14"/>
        </w:rPr>
        <w:t xml:space="preserve">• </w:t>
      </w:r>
      <w:r w:rsidRPr="00EB533F">
        <w:rPr>
          <w:rStyle w:val="Emphasis"/>
          <w:highlight w:val="green"/>
        </w:rPr>
        <w:t>Rapid</w:t>
      </w:r>
      <w:r w:rsidRPr="00EB533F">
        <w:rPr>
          <w:rStyle w:val="StyleUnderline"/>
        </w:rPr>
        <w:t xml:space="preserve"> and </w:t>
      </w:r>
      <w:r w:rsidRPr="00EB533F">
        <w:rPr>
          <w:rStyle w:val="Emphasis"/>
          <w:highlight w:val="green"/>
        </w:rPr>
        <w:t>clandestine radicalization of insiders</w:t>
      </w:r>
      <w:r w:rsidRPr="00EB533F">
        <w:rPr>
          <w:rStyle w:val="StyleUnderline"/>
          <w:highlight w:val="green"/>
        </w:rPr>
        <w:t xml:space="preserve"> has continued to present a threat</w:t>
      </w:r>
      <w:r w:rsidRPr="00EB533F">
        <w:rPr>
          <w:rStyle w:val="StyleUnderline"/>
        </w:rPr>
        <w:t xml:space="preserve"> that most personnel reliability programs have been </w:t>
      </w:r>
      <w:r w:rsidRPr="00EB533F">
        <w:rPr>
          <w:rStyle w:val="Emphasis"/>
        </w:rPr>
        <w:t>unable to address successfully</w:t>
      </w:r>
      <w:r w:rsidRPr="00EB533F">
        <w:rPr>
          <w:sz w:val="14"/>
        </w:rPr>
        <w:t>;</w:t>
      </w:r>
    </w:p>
    <w:p w14:paraId="3E13D26C" w14:textId="77777777" w:rsidR="00DB504B" w:rsidRPr="00EB533F" w:rsidRDefault="00DB504B" w:rsidP="00DB504B">
      <w:pPr>
        <w:rPr>
          <w:sz w:val="14"/>
        </w:rPr>
      </w:pPr>
      <w:r w:rsidRPr="00EB533F">
        <w:rPr>
          <w:sz w:val="14"/>
        </w:rPr>
        <w:t>• The pace of seizures of fissile material outside of authorized control appears to have slowed, although what is known publicly about earlier cases offers little confidence that the leaks have been plugged;</w:t>
      </w:r>
    </w:p>
    <w:p w14:paraId="197C3F72" w14:textId="77777777" w:rsidR="00DB504B" w:rsidRPr="00EB533F" w:rsidRDefault="00DB504B" w:rsidP="00DB504B">
      <w:pPr>
        <w:rPr>
          <w:sz w:val="14"/>
        </w:rPr>
      </w:pPr>
      <w:r w:rsidRPr="00EB533F">
        <w:rPr>
          <w:sz w:val="14"/>
        </w:rPr>
        <w:t xml:space="preserve">• </w:t>
      </w:r>
      <w:r w:rsidRPr="00EB533F">
        <w:rPr>
          <w:rStyle w:val="StyleUnderline"/>
        </w:rPr>
        <w:t xml:space="preserve">New technologies such as </w:t>
      </w:r>
      <w:r w:rsidRPr="00EB533F">
        <w:rPr>
          <w:rStyle w:val="Emphasis"/>
        </w:rPr>
        <w:t>drones</w:t>
      </w:r>
      <w:r w:rsidRPr="00EB533F">
        <w:rPr>
          <w:rStyle w:val="StyleUnderline"/>
        </w:rPr>
        <w:t xml:space="preserve"> and </w:t>
      </w:r>
      <w:r w:rsidRPr="00EB533F">
        <w:rPr>
          <w:rStyle w:val="Emphasis"/>
        </w:rPr>
        <w:t>cyber</w:t>
      </w:r>
      <w:r w:rsidRPr="00EB533F">
        <w:rPr>
          <w:sz w:val="14"/>
        </w:rPr>
        <w:t xml:space="preserve">, </w:t>
      </w:r>
      <w:r w:rsidRPr="00EB533F">
        <w:rPr>
          <w:rStyle w:val="StyleUnderline"/>
        </w:rPr>
        <w:t xml:space="preserve">expanded deployments of </w:t>
      </w:r>
      <w:r w:rsidRPr="00EB533F">
        <w:rPr>
          <w:rStyle w:val="Emphasis"/>
        </w:rPr>
        <w:t>small</w:t>
      </w:r>
      <w:r w:rsidRPr="00EB533F">
        <w:rPr>
          <w:sz w:val="14"/>
        </w:rPr>
        <w:t xml:space="preserve">, </w:t>
      </w:r>
      <w:r w:rsidRPr="00EB533F">
        <w:rPr>
          <w:rStyle w:val="Emphasis"/>
        </w:rPr>
        <w:t>mobile nuclear weapons</w:t>
      </w:r>
      <w:r w:rsidRPr="00EB533F">
        <w:rPr>
          <w:sz w:val="14"/>
        </w:rPr>
        <w:t xml:space="preserve">, and construction of </w:t>
      </w:r>
      <w:r w:rsidRPr="00EB533F">
        <w:rPr>
          <w:rStyle w:val="Emphasis"/>
        </w:rPr>
        <w:t>bulk processing facilities</w:t>
      </w:r>
      <w:r w:rsidRPr="00EB533F">
        <w:rPr>
          <w:sz w:val="14"/>
        </w:rPr>
        <w:t xml:space="preserve"> </w:t>
      </w:r>
      <w:r w:rsidRPr="00EB533F">
        <w:rPr>
          <w:rStyle w:val="StyleUnderline"/>
        </w:rPr>
        <w:t xml:space="preserve">will offer </w:t>
      </w:r>
      <w:r w:rsidRPr="00EB533F">
        <w:rPr>
          <w:rStyle w:val="Emphasis"/>
        </w:rPr>
        <w:t>new opportunities</w:t>
      </w:r>
      <w:r w:rsidRPr="00EB533F">
        <w:rPr>
          <w:rStyle w:val="StyleUnderline"/>
        </w:rPr>
        <w:t xml:space="preserve"> for terrorists to strike</w:t>
      </w:r>
      <w:r w:rsidRPr="00EB533F">
        <w:rPr>
          <w:sz w:val="14"/>
        </w:rPr>
        <w:t xml:space="preserve"> and present new challenges for those attempting to defend against them.</w:t>
      </w:r>
    </w:p>
    <w:p w14:paraId="4E9AB375" w14:textId="77777777" w:rsidR="00DB504B" w:rsidRPr="00EB533F" w:rsidRDefault="00DB504B" w:rsidP="00DB504B">
      <w:pPr>
        <w:rPr>
          <w:sz w:val="14"/>
        </w:rPr>
      </w:pPr>
      <w:r w:rsidRPr="00EB533F">
        <w:rPr>
          <w:sz w:val="14"/>
        </w:rPr>
        <w:t xml:space="preserve">On balance, the combination of nuclear terrorist means, motives, and opportunities presents somewhat less of a threat than it did two years ago. But as past experience makes clear, </w:t>
      </w:r>
      <w:r w:rsidRPr="00EB533F">
        <w:rPr>
          <w:rStyle w:val="Emphasis"/>
        </w:rPr>
        <w:t xml:space="preserve">the </w:t>
      </w:r>
      <w:r w:rsidRPr="00EB533F">
        <w:rPr>
          <w:rStyle w:val="Emphasis"/>
          <w:highlight w:val="green"/>
        </w:rPr>
        <w:t>future is highly uncertain</w:t>
      </w:r>
      <w:r w:rsidRPr="00EB533F">
        <w:rPr>
          <w:sz w:val="14"/>
        </w:rPr>
        <w:t xml:space="preserve">; </w:t>
      </w:r>
      <w:r w:rsidRPr="00EB533F">
        <w:rPr>
          <w:rStyle w:val="Emphasis"/>
        </w:rPr>
        <w:t>the world has likely not seen the last of powerful terrorist groups bent on mass destruction</w:t>
      </w:r>
      <w:r w:rsidRPr="00EB533F">
        <w:rPr>
          <w:sz w:val="14"/>
        </w:rPr>
        <w:t xml:space="preserve">. </w:t>
      </w:r>
      <w:r w:rsidRPr="00EB533F">
        <w:rPr>
          <w:rStyle w:val="StyleUnderline"/>
        </w:rPr>
        <w:t xml:space="preserve">And as adversaries make increasingly sophisticated use of technologies such as </w:t>
      </w:r>
      <w:r w:rsidRPr="00EB533F">
        <w:rPr>
          <w:rStyle w:val="Emphasis"/>
        </w:rPr>
        <w:t>cyber</w:t>
      </w:r>
      <w:r w:rsidRPr="00EB533F">
        <w:rPr>
          <w:rStyle w:val="StyleUnderline"/>
        </w:rPr>
        <w:t xml:space="preserve"> and </w:t>
      </w:r>
      <w:r w:rsidRPr="00EB533F">
        <w:rPr>
          <w:rStyle w:val="Emphasis"/>
        </w:rPr>
        <w:t>drones</w:t>
      </w:r>
      <w:r w:rsidRPr="00EB533F">
        <w:rPr>
          <w:rStyle w:val="StyleUnderline"/>
        </w:rPr>
        <w:t xml:space="preserve"> in the future</w:t>
      </w:r>
      <w:r w:rsidRPr="00EB533F">
        <w:rPr>
          <w:sz w:val="14"/>
        </w:rPr>
        <w:t xml:space="preserve">, </w:t>
      </w:r>
      <w:r w:rsidRPr="00EB533F">
        <w:rPr>
          <w:rStyle w:val="Emphasis"/>
        </w:rPr>
        <w:t xml:space="preserve">the </w:t>
      </w:r>
      <w:r w:rsidRPr="00EB533F">
        <w:rPr>
          <w:rStyle w:val="Emphasis"/>
          <w:highlight w:val="green"/>
        </w:rPr>
        <w:t>threat to nuclear weapons</w:t>
      </w:r>
      <w:r w:rsidRPr="00EB533F">
        <w:rPr>
          <w:sz w:val="14"/>
        </w:rPr>
        <w:t xml:space="preserve">, materials, and facilities </w:t>
      </w:r>
      <w:r w:rsidRPr="00EB533F">
        <w:rPr>
          <w:rStyle w:val="Emphasis"/>
          <w:highlight w:val="green"/>
        </w:rPr>
        <w:t>could increase</w:t>
      </w:r>
      <w:r w:rsidRPr="00EB533F">
        <w:rPr>
          <w:sz w:val="14"/>
        </w:rPr>
        <w:t>. To minimize risk in this uncertain future, continuous and determined efforts to improve security remain essential.</w:t>
      </w:r>
    </w:p>
    <w:p w14:paraId="1FE36E71" w14:textId="77777777" w:rsidR="00DB504B" w:rsidRPr="00774BE4" w:rsidRDefault="00DB504B" w:rsidP="00DB504B">
      <w:pPr>
        <w:rPr>
          <w:sz w:val="16"/>
        </w:rPr>
      </w:pPr>
    </w:p>
    <w:p w14:paraId="73109DD8" w14:textId="77777777" w:rsidR="00DB504B" w:rsidRDefault="00DB504B" w:rsidP="00DB504B">
      <w:pPr>
        <w:pStyle w:val="Heading3"/>
      </w:pPr>
      <w:r>
        <w:t>Econ</w:t>
      </w:r>
    </w:p>
    <w:p w14:paraId="5F845B88" w14:textId="77777777" w:rsidR="00DB504B" w:rsidRPr="00274B4B" w:rsidRDefault="00DB504B" w:rsidP="00DB504B">
      <w:pPr>
        <w:pStyle w:val="Heading4"/>
      </w:pPr>
      <w:r>
        <w:t>Lol free dedev link – Sage reads blue – no new 1ar evidence – our strategy was premised on the 1AC forgetting to read an impact</w:t>
      </w:r>
    </w:p>
    <w:p w14:paraId="73B8582E" w14:textId="77777777" w:rsidR="00DB504B" w:rsidRPr="00274B4B" w:rsidRDefault="00DB504B" w:rsidP="00DB504B">
      <w:pPr>
        <w:rPr>
          <w:sz w:val="16"/>
        </w:rPr>
      </w:pPr>
      <w:r w:rsidRPr="00274B4B">
        <w:rPr>
          <w:rFonts w:eastAsiaTheme="majorEastAsia" w:cstheme="majorBidi"/>
          <w:b/>
          <w:bCs/>
          <w:sz w:val="26"/>
          <w:szCs w:val="26"/>
          <w:u w:val="single"/>
        </w:rPr>
        <w:t>Gilliard 19</w:t>
      </w:r>
      <w:r w:rsidRPr="00274B4B">
        <w:rPr>
          <w:rFonts w:eastAsiaTheme="majorEastAsia" w:cstheme="majorBidi"/>
          <w:sz w:val="26"/>
          <w:szCs w:val="26"/>
          <w:u w:val="single"/>
        </w:rPr>
        <w:t>,</w:t>
      </w:r>
      <w:r w:rsidRPr="00274B4B">
        <w:rPr>
          <w:sz w:val="16"/>
          <w:szCs w:val="26"/>
        </w:rPr>
        <w:t xml:space="preserve"> Alexandra. </w:t>
      </w:r>
      <w:r w:rsidRPr="00274B4B">
        <w:rPr>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274B4B">
        <w:rPr>
          <w:sz w:val="16"/>
          <w:szCs w:val="26"/>
        </w:rPr>
        <w:t xml:space="preserve"> “What Are the Consequences of Militarizing Outer Space?” Global Security Review, 10 June 2019, https://globalsecurityreview.com/consequences-militarization-space/. //JQ</w:t>
      </w:r>
    </w:p>
    <w:p w14:paraId="021BCC82" w14:textId="77777777" w:rsidR="00DB504B" w:rsidRPr="00274B4B" w:rsidRDefault="00DB504B" w:rsidP="00DB504B">
      <w:pPr>
        <w:rPr>
          <w:u w:val="single"/>
        </w:rPr>
      </w:pPr>
      <w:r w:rsidRPr="00274B4B">
        <w:rPr>
          <w:u w:val="single"/>
        </w:rPr>
        <w:t>Consequences of Armament and Aggression in Space</w:t>
      </w:r>
    </w:p>
    <w:p w14:paraId="7F814B00" w14:textId="77777777" w:rsidR="00DB504B" w:rsidRPr="00274B4B" w:rsidRDefault="00DB504B" w:rsidP="00DB504B">
      <w:pPr>
        <w:rPr>
          <w:sz w:val="16"/>
          <w:szCs w:val="16"/>
        </w:rPr>
      </w:pPr>
      <w:r w:rsidRPr="00274B4B">
        <w:rPr>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1E272C8D" w14:textId="77777777" w:rsidR="00DB504B" w:rsidRPr="00274B4B" w:rsidRDefault="00DB504B" w:rsidP="00DB504B">
      <w:pPr>
        <w:rPr>
          <w:u w:val="single"/>
        </w:rPr>
      </w:pPr>
      <w:r w:rsidRPr="00274B4B">
        <w:rPr>
          <w:u w:val="single"/>
        </w:rPr>
        <w:t>The destruction of satellites</w:t>
      </w:r>
    </w:p>
    <w:p w14:paraId="5FE4D6D7" w14:textId="77777777" w:rsidR="00DB504B" w:rsidRPr="00274B4B" w:rsidRDefault="00DB504B" w:rsidP="00DB504B">
      <w:pPr>
        <w:rPr>
          <w:u w:val="single"/>
        </w:rPr>
      </w:pPr>
      <w:r w:rsidRPr="00274B4B">
        <w:rPr>
          <w:u w:val="single"/>
        </w:rPr>
        <w:t>As both financial and technological barriers to the space services industry have decreased, the number of</w:t>
      </w:r>
      <w:r w:rsidRPr="00274B4B">
        <w:rPr>
          <w:sz w:val="16"/>
        </w:rPr>
        <w:t xml:space="preserve"> </w:t>
      </w:r>
      <w:r w:rsidRPr="00274B4B">
        <w:rPr>
          <w:u w:val="single"/>
        </w:rPr>
        <w:t>governmental and</w:t>
      </w:r>
      <w:r w:rsidRPr="00274B4B">
        <w:rPr>
          <w:sz w:val="16"/>
        </w:rPr>
        <w:t xml:space="preserve"> </w:t>
      </w:r>
      <w:r w:rsidRPr="00274B4B">
        <w:rPr>
          <w:u w:val="single"/>
        </w:rPr>
        <w:t>private investors with assets in space has inevitably increased</w:t>
      </w:r>
      <w:r w:rsidRPr="00274B4B">
        <w:rPr>
          <w:sz w:val="16"/>
        </w:rPr>
        <w:t xml:space="preserve">. There is now an </w:t>
      </w:r>
      <w:r w:rsidRPr="00274B4B">
        <w:rPr>
          <w:u w:val="single"/>
        </w:rPr>
        <w:t>abundance of satellites in space owned by multiple</w:t>
      </w:r>
      <w:r w:rsidRPr="00274B4B">
        <w:rPr>
          <w:sz w:val="16"/>
        </w:rPr>
        <w:t xml:space="preserve"> </w:t>
      </w:r>
      <w:r w:rsidRPr="00274B4B">
        <w:rPr>
          <w:u w:val="single"/>
        </w:rPr>
        <w:t>states and</w:t>
      </w:r>
      <w:r w:rsidRPr="00274B4B">
        <w:rPr>
          <w:sz w:val="16"/>
        </w:rPr>
        <w:t xml:space="preserve"> </w:t>
      </w:r>
      <w:r w:rsidRPr="00274B4B">
        <w:rPr>
          <w:u w:val="single"/>
        </w:rPr>
        <w:t>corporations</w:t>
      </w:r>
      <w:r w:rsidRPr="00274B4B">
        <w:rPr>
          <w:sz w:val="16"/>
        </w:rPr>
        <w:t xml:space="preserve">. </w:t>
      </w:r>
      <w:r w:rsidRPr="00274B4B">
        <w:rPr>
          <w:u w:val="single"/>
        </w:rPr>
        <w:t>These satellites are used to not only coordinate military actions, but to perform more mundane tasks, like obtaining weather reports, or managing on-ground communications, and navigation.</w:t>
      </w:r>
    </w:p>
    <w:p w14:paraId="6912EA18" w14:textId="77777777" w:rsidR="00DB504B" w:rsidRPr="00274B4B" w:rsidRDefault="00DB504B" w:rsidP="00DB504B">
      <w:pPr>
        <w:rPr>
          <w:u w:val="single"/>
        </w:rPr>
      </w:pPr>
      <w:r w:rsidRPr="00274B4B">
        <w:rPr>
          <w:sz w:val="16"/>
        </w:rPr>
        <w:t xml:space="preserve">Should states begin weapons testing in space, debris could cloud the orbit and make positioning new satellites impossible, disrupting our current way of life. More pressing, however, is that </w:t>
      </w:r>
      <w:r w:rsidRPr="00274B4B">
        <w:rPr>
          <w:u w:val="single"/>
        </w:rPr>
        <w:t xml:space="preserve">if a country’s satellites are successfully destroyed by an enemy state, military capabilities can be severely hindered or destroyed, leaving the country vulnerable to attack and unable to coordinate its military forces on the ground. </w:t>
      </w:r>
    </w:p>
    <w:p w14:paraId="15AB7B74" w14:textId="77777777" w:rsidR="00DB504B" w:rsidRPr="00274B4B" w:rsidRDefault="00DB504B" w:rsidP="00DB504B">
      <w:pPr>
        <w:rPr>
          <w:sz w:val="16"/>
          <w:szCs w:val="16"/>
        </w:rPr>
      </w:pPr>
      <w:r w:rsidRPr="00274B4B">
        <w:rPr>
          <w:sz w:val="16"/>
          <w:szCs w:val="16"/>
        </w:rPr>
        <w:t>Diminished future use of near space</w:t>
      </w:r>
    </w:p>
    <w:p w14:paraId="6EABD7B8" w14:textId="77777777" w:rsidR="00DB504B" w:rsidRPr="00274B4B" w:rsidRDefault="00DB504B" w:rsidP="00DB504B">
      <w:r w:rsidRPr="005155D2">
        <w:rPr>
          <w:highlight w:val="cyan"/>
          <w:u w:val="single"/>
        </w:rPr>
        <w:t>Whether caused by weapons testing or actual aggression</w:t>
      </w:r>
      <w:r w:rsidRPr="00274B4B">
        <w:rPr>
          <w:u w:val="single"/>
        </w:rPr>
        <w:t xml:space="preserve">, the </w:t>
      </w:r>
      <w:r w:rsidRPr="005155D2">
        <w:rPr>
          <w:highlight w:val="cyan"/>
          <w:u w:val="single"/>
        </w:rPr>
        <w:t>subsequent proliferation of debris</w:t>
      </w:r>
      <w:r w:rsidRPr="00274B4B">
        <w:rPr>
          <w:u w:val="single"/>
        </w:rPr>
        <w:t xml:space="preserve"> around the planet would damage our future ability to access space. Not only would debris act as shrapnel to preexisting assets in space, but it would also become much more difficult to launch satellites or rockets, hindering scientific research, space exploration, and commercial operations</w:t>
      </w:r>
      <w:r w:rsidRPr="00274B4B">
        <w:t>.</w:t>
      </w:r>
    </w:p>
    <w:p w14:paraId="517FB217" w14:textId="77777777" w:rsidR="00DB504B" w:rsidRPr="00274B4B" w:rsidRDefault="00DB504B" w:rsidP="00DB504B">
      <w:pPr>
        <w:rPr>
          <w:sz w:val="16"/>
          <w:szCs w:val="16"/>
          <w:u w:val="single"/>
        </w:rPr>
      </w:pPr>
      <w:r w:rsidRPr="00274B4B">
        <w:rPr>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274B4B">
        <w:rPr>
          <w:szCs w:val="26"/>
          <w:u w:val="single"/>
        </w:rPr>
        <w:t xml:space="preserve">If greater pollution were to occur, </w:t>
      </w:r>
      <w:r w:rsidRPr="005155D2">
        <w:rPr>
          <w:szCs w:val="26"/>
          <w:highlight w:val="cyan"/>
          <w:u w:val="single"/>
        </w:rPr>
        <w:t>space itself could be become unusable</w:t>
      </w:r>
      <w:r w:rsidRPr="00274B4B">
        <w:rPr>
          <w:szCs w:val="26"/>
          <w:u w:val="single"/>
        </w:rPr>
        <w:t xml:space="preserve">, </w:t>
      </w:r>
      <w:r w:rsidRPr="005155D2">
        <w:rPr>
          <w:szCs w:val="26"/>
          <w:highlight w:val="cyan"/>
          <w:u w:val="single"/>
        </w:rPr>
        <w:t>resulting in the collapse of the global economic system</w:t>
      </w:r>
      <w:r w:rsidRPr="00274B4B">
        <w:rPr>
          <w:szCs w:val="26"/>
          <w:u w:val="single"/>
        </w:rPr>
        <w:t>, air travel, and various communications.</w:t>
      </w:r>
    </w:p>
    <w:p w14:paraId="2AE00D20" w14:textId="77777777" w:rsidR="00DB504B" w:rsidRPr="00274B4B" w:rsidRDefault="00DB504B" w:rsidP="00DB504B">
      <w:pPr>
        <w:rPr>
          <w:sz w:val="16"/>
          <w:szCs w:val="16"/>
        </w:rPr>
      </w:pPr>
      <w:r w:rsidRPr="00274B4B">
        <w:rPr>
          <w:sz w:val="16"/>
          <w:szCs w:val="16"/>
        </w:rPr>
        <w:t>Power imbalances and proliferation on the ground</w:t>
      </w:r>
    </w:p>
    <w:p w14:paraId="70644642" w14:textId="77777777" w:rsidR="00DB504B" w:rsidRPr="00274B4B" w:rsidRDefault="00DB504B" w:rsidP="00DB504B">
      <w:pPr>
        <w:rPr>
          <w:u w:val="single"/>
        </w:rPr>
      </w:pPr>
      <w:r w:rsidRPr="00274B4B">
        <w:rPr>
          <w:sz w:val="16"/>
        </w:rPr>
        <w:t xml:space="preserve">Only so many states currently have access to space—which means any </w:t>
      </w:r>
      <w:r w:rsidRPr="00274B4B">
        <w:rPr>
          <w:u w:val="single"/>
        </w:rPr>
        <w:t>militarization be by the few, while other states would be left to fend for themselves. This would establish a clear power imbalance that could breed distrust among nations, resulting in a more insecure world and a veritable power keg primed for war</w:t>
      </w:r>
      <w:r w:rsidRPr="00274B4B">
        <w:rPr>
          <w:sz w:val="16"/>
        </w:rPr>
        <w:t xml:space="preserve">. Additionally, </w:t>
      </w:r>
      <w:r w:rsidRPr="00274B4B">
        <w:rPr>
          <w:u w:val="single"/>
        </w:rPr>
        <w:t>deterrence measures taken by states with access to space would escalate, attempting to build up weapons caches not dissimilar to the nuclear weapons stockpiling activities of the Cold War.</w:t>
      </w:r>
    </w:p>
    <w:p w14:paraId="51E856AC" w14:textId="77777777" w:rsidR="00DB504B" w:rsidRPr="00274B4B" w:rsidRDefault="00DB504B" w:rsidP="00DB504B">
      <w:pPr>
        <w:rPr>
          <w:u w:val="single"/>
        </w:rPr>
      </w:pPr>
      <w:r w:rsidRPr="00274B4B">
        <w:rPr>
          <w:u w:val="single"/>
        </w:rPr>
        <w:t>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equally-advanced weaponry.</w:t>
      </w:r>
    </w:p>
    <w:p w14:paraId="5951F8B2" w14:textId="77777777" w:rsidR="00DB504B" w:rsidRPr="00A640D8" w:rsidRDefault="00DB504B" w:rsidP="00DB504B">
      <w:pPr>
        <w:pStyle w:val="Heading4"/>
        <w:rPr>
          <w:rFonts w:cs="Calibri"/>
        </w:rPr>
      </w:pPr>
      <w:r w:rsidRPr="00A640D8">
        <w:rPr>
          <w:rFonts w:cs="Calibri"/>
        </w:rPr>
        <w:t xml:space="preserve">Stopping growth solves </w:t>
      </w:r>
      <w:r w:rsidRPr="00A640D8">
        <w:rPr>
          <w:rFonts w:cs="Calibri"/>
          <w:u w:val="single"/>
        </w:rPr>
        <w:t>extinction</w:t>
      </w:r>
      <w:r w:rsidRPr="00A640D8">
        <w:rPr>
          <w:rFonts w:cs="Calibri"/>
        </w:rPr>
        <w:t xml:space="preserve"> from </w:t>
      </w:r>
      <w:r w:rsidRPr="00A640D8">
        <w:rPr>
          <w:rFonts w:cs="Calibri"/>
          <w:u w:val="single"/>
        </w:rPr>
        <w:t>eco collapse</w:t>
      </w:r>
      <w:r w:rsidRPr="00A640D8">
        <w:rPr>
          <w:rFonts w:cs="Calibri"/>
        </w:rPr>
        <w:t xml:space="preserve"> </w:t>
      </w:r>
      <w:r w:rsidRPr="00A640D8">
        <w:rPr>
          <w:rFonts w:cs="Calibri"/>
          <w:b w:val="0"/>
        </w:rPr>
        <w:t xml:space="preserve">– </w:t>
      </w:r>
      <w:r w:rsidRPr="00A640D8">
        <w:rPr>
          <w:rFonts w:cs="Calibri"/>
        </w:rPr>
        <w:t xml:space="preserve">decoupling is impossible even under </w:t>
      </w:r>
      <w:r w:rsidRPr="00A640D8">
        <w:rPr>
          <w:rFonts w:cs="Calibri"/>
          <w:u w:val="single"/>
        </w:rPr>
        <w:t>perfect conditions</w:t>
      </w:r>
      <w:r w:rsidRPr="00A640D8">
        <w:rPr>
          <w:rFonts w:cs="Calibri"/>
        </w:rPr>
        <w:t>, and transition dangers are overhyped</w:t>
      </w:r>
      <w:r>
        <w:rPr>
          <w:rFonts w:cs="Calibri"/>
        </w:rPr>
        <w:t xml:space="preserve"> but economic collapse is inevitable</w:t>
      </w:r>
    </w:p>
    <w:p w14:paraId="38BEBA4D" w14:textId="77777777" w:rsidR="00DB504B" w:rsidRPr="00A640D8" w:rsidRDefault="00DB504B" w:rsidP="00DB504B">
      <w:r w:rsidRPr="00A640D8">
        <w:rPr>
          <w:rStyle w:val="Style13ptBold"/>
        </w:rPr>
        <w:t>Hickel 18</w:t>
      </w:r>
      <w:r w:rsidRPr="00A640D8">
        <w:t xml:space="preserve"> [Jason Hickel is an anthropologist, author, and a fellow of the Royal Society of Arts. Why Growth Can’t Be Green. Foreign Policy Magazine. September 12, 2018. https://foreignpolicy.com/2018/09/12/why-growth-cant-be-green/]</w:t>
      </w:r>
    </w:p>
    <w:p w14:paraId="07FDFC8F" w14:textId="77777777" w:rsidR="00DB504B" w:rsidRPr="00A640D8" w:rsidRDefault="00DB504B" w:rsidP="00DB504B">
      <w:pPr>
        <w:rPr>
          <w:szCs w:val="26"/>
        </w:rPr>
      </w:pPr>
      <w:r w:rsidRPr="00A640D8">
        <w:rPr>
          <w:sz w:val="26"/>
          <w:szCs w:val="26"/>
          <w:u w:val="single"/>
        </w:rPr>
        <w:t xml:space="preserve">Warnings about </w:t>
      </w:r>
      <w:r w:rsidRPr="003354CD">
        <w:rPr>
          <w:rStyle w:val="Emphasis"/>
          <w:szCs w:val="26"/>
          <w:highlight w:val="green"/>
        </w:rPr>
        <w:t>eco</w:t>
      </w:r>
      <w:r w:rsidRPr="00A640D8">
        <w:rPr>
          <w:rStyle w:val="Emphasis"/>
          <w:szCs w:val="26"/>
        </w:rPr>
        <w:t xml:space="preserve">logical </w:t>
      </w:r>
      <w:r w:rsidRPr="003354CD">
        <w:rPr>
          <w:rStyle w:val="Emphasis"/>
          <w:szCs w:val="26"/>
          <w:highlight w:val="green"/>
        </w:rPr>
        <w:t>breakdown</w:t>
      </w:r>
      <w:r w:rsidRPr="00A640D8">
        <w:rPr>
          <w:sz w:val="26"/>
          <w:szCs w:val="26"/>
          <w:u w:val="single"/>
        </w:rPr>
        <w:t xml:space="preserve"> have become ubiquitous</w:t>
      </w:r>
      <w:r w:rsidRPr="00A640D8">
        <w:rPr>
          <w:szCs w:val="26"/>
        </w:rPr>
        <w:t xml:space="preserve">. Over the past few years, major newspapers, including the Guardian and the New York Times, have carried alarming stories on </w:t>
      </w:r>
      <w:r w:rsidRPr="003354CD">
        <w:rPr>
          <w:rStyle w:val="Emphasis"/>
          <w:szCs w:val="26"/>
          <w:highlight w:val="green"/>
        </w:rPr>
        <w:t>soil depletion</w:t>
      </w:r>
      <w:r w:rsidRPr="00A640D8">
        <w:rPr>
          <w:sz w:val="26"/>
          <w:szCs w:val="26"/>
          <w:u w:val="single"/>
        </w:rPr>
        <w:t xml:space="preserve">, </w:t>
      </w:r>
      <w:r w:rsidRPr="003354CD">
        <w:rPr>
          <w:rStyle w:val="Emphasis"/>
          <w:szCs w:val="26"/>
          <w:highlight w:val="green"/>
        </w:rPr>
        <w:t>defo</w:t>
      </w:r>
      <w:r w:rsidRPr="003354CD">
        <w:rPr>
          <w:sz w:val="26"/>
          <w:szCs w:val="26"/>
          <w:highlight w:val="green"/>
          <w:u w:val="single"/>
        </w:rPr>
        <w:t>restation</w:t>
      </w:r>
      <w:r w:rsidRPr="00A640D8">
        <w:rPr>
          <w:sz w:val="26"/>
          <w:szCs w:val="26"/>
          <w:u w:val="single"/>
        </w:rPr>
        <w:t xml:space="preserve">, and the </w:t>
      </w:r>
      <w:r w:rsidRPr="003354CD">
        <w:rPr>
          <w:sz w:val="26"/>
          <w:szCs w:val="26"/>
          <w:highlight w:val="green"/>
          <w:u w:val="single"/>
        </w:rPr>
        <w:t xml:space="preserve">collapse of </w:t>
      </w:r>
      <w:r w:rsidRPr="003354CD">
        <w:rPr>
          <w:rStyle w:val="Emphasis"/>
          <w:szCs w:val="26"/>
          <w:highlight w:val="green"/>
        </w:rPr>
        <w:t>fish</w:t>
      </w:r>
      <w:r w:rsidRPr="00A640D8">
        <w:rPr>
          <w:rStyle w:val="Emphasis"/>
          <w:szCs w:val="26"/>
        </w:rPr>
        <w:t xml:space="preserve"> stocks</w:t>
      </w:r>
      <w:r w:rsidRPr="00A640D8">
        <w:rPr>
          <w:sz w:val="26"/>
          <w:szCs w:val="26"/>
          <w:u w:val="single"/>
        </w:rPr>
        <w:t xml:space="preserve"> </w:t>
      </w:r>
      <w:r w:rsidRPr="003354CD">
        <w:rPr>
          <w:sz w:val="26"/>
          <w:szCs w:val="26"/>
          <w:highlight w:val="green"/>
          <w:u w:val="single"/>
        </w:rPr>
        <w:t xml:space="preserve">and </w:t>
      </w:r>
      <w:r w:rsidRPr="003354CD">
        <w:rPr>
          <w:rStyle w:val="Emphasis"/>
          <w:szCs w:val="26"/>
          <w:highlight w:val="green"/>
        </w:rPr>
        <w:t>insect populations</w:t>
      </w:r>
      <w:r w:rsidRPr="00A640D8">
        <w:rPr>
          <w:szCs w:val="26"/>
        </w:rPr>
        <w:t xml:space="preserve">. These </w:t>
      </w:r>
      <w:r w:rsidRPr="00A640D8">
        <w:rPr>
          <w:sz w:val="26"/>
          <w:szCs w:val="26"/>
          <w:u w:val="single"/>
        </w:rPr>
        <w:t xml:space="preserve">crises </w:t>
      </w:r>
      <w:r w:rsidRPr="003354CD">
        <w:rPr>
          <w:sz w:val="26"/>
          <w:szCs w:val="26"/>
          <w:highlight w:val="green"/>
          <w:u w:val="single"/>
        </w:rPr>
        <w:t>are</w:t>
      </w:r>
      <w:r w:rsidRPr="00A640D8">
        <w:rPr>
          <w:sz w:val="26"/>
          <w:szCs w:val="26"/>
          <w:u w:val="single"/>
        </w:rPr>
        <w:t xml:space="preserve"> being </w:t>
      </w:r>
      <w:r w:rsidRPr="003354CD">
        <w:rPr>
          <w:rStyle w:val="Emphasis"/>
          <w:szCs w:val="26"/>
          <w:highlight w:val="green"/>
        </w:rPr>
        <w:t>driven by</w:t>
      </w:r>
      <w:r w:rsidRPr="003354CD">
        <w:rPr>
          <w:sz w:val="26"/>
          <w:szCs w:val="26"/>
          <w:highlight w:val="green"/>
          <w:u w:val="single"/>
        </w:rPr>
        <w:t xml:space="preserve"> global</w:t>
      </w:r>
      <w:r w:rsidRPr="00A640D8">
        <w:rPr>
          <w:sz w:val="26"/>
          <w:szCs w:val="26"/>
          <w:u w:val="single"/>
        </w:rPr>
        <w:t xml:space="preserve"> economic </w:t>
      </w:r>
      <w:r w:rsidRPr="003354CD">
        <w:rPr>
          <w:rStyle w:val="Emphasis"/>
          <w:szCs w:val="26"/>
          <w:highlight w:val="green"/>
        </w:rPr>
        <w:t>growth</w:t>
      </w:r>
      <w:r w:rsidRPr="00A640D8">
        <w:rPr>
          <w:sz w:val="26"/>
          <w:szCs w:val="26"/>
          <w:u w:val="single"/>
        </w:rPr>
        <w:t xml:space="preserve">, and its accompanying consumption, </w:t>
      </w:r>
      <w:r w:rsidRPr="003354CD">
        <w:rPr>
          <w:sz w:val="26"/>
          <w:szCs w:val="26"/>
          <w:highlight w:val="green"/>
          <w:u w:val="single"/>
        </w:rPr>
        <w:t xml:space="preserve">which is </w:t>
      </w:r>
      <w:r w:rsidRPr="003354CD">
        <w:rPr>
          <w:rStyle w:val="Emphasis"/>
          <w:szCs w:val="26"/>
          <w:highlight w:val="green"/>
        </w:rPr>
        <w:t>destroying the</w:t>
      </w:r>
      <w:r w:rsidRPr="00A640D8">
        <w:rPr>
          <w:sz w:val="26"/>
          <w:szCs w:val="26"/>
          <w:u w:val="single"/>
        </w:rPr>
        <w:t xml:space="preserve"> Earth’s </w:t>
      </w:r>
      <w:r w:rsidRPr="003354CD">
        <w:rPr>
          <w:rStyle w:val="Emphasis"/>
          <w:szCs w:val="26"/>
          <w:highlight w:val="green"/>
        </w:rPr>
        <w:t>biosphere</w:t>
      </w:r>
      <w:r w:rsidRPr="003354CD">
        <w:rPr>
          <w:sz w:val="26"/>
          <w:szCs w:val="26"/>
          <w:highlight w:val="green"/>
          <w:u w:val="single"/>
        </w:rPr>
        <w:t xml:space="preserve"> and </w:t>
      </w:r>
      <w:r w:rsidRPr="003354CD">
        <w:rPr>
          <w:rStyle w:val="Emphasis"/>
          <w:szCs w:val="26"/>
          <w:highlight w:val="green"/>
        </w:rPr>
        <w:t>blowing past</w:t>
      </w:r>
      <w:r w:rsidRPr="00A640D8">
        <w:rPr>
          <w:sz w:val="26"/>
          <w:szCs w:val="26"/>
          <w:u w:val="single"/>
        </w:rPr>
        <w:t xml:space="preserve"> key </w:t>
      </w:r>
      <w:r w:rsidRPr="003354CD">
        <w:rPr>
          <w:rStyle w:val="Emphasis"/>
          <w:szCs w:val="26"/>
          <w:highlight w:val="green"/>
        </w:rPr>
        <w:t>planetary boundaries</w:t>
      </w:r>
      <w:r w:rsidRPr="00A640D8">
        <w:rPr>
          <w:sz w:val="26"/>
          <w:szCs w:val="26"/>
          <w:u w:val="single"/>
        </w:rPr>
        <w:t xml:space="preserve"> that scientists say must be respected to avoid </w:t>
      </w:r>
      <w:r w:rsidRPr="00A640D8">
        <w:rPr>
          <w:rStyle w:val="Emphasis"/>
          <w:szCs w:val="26"/>
        </w:rPr>
        <w:t>triggering collapse</w:t>
      </w:r>
      <w:r w:rsidRPr="00A640D8">
        <w:rPr>
          <w:szCs w:val="26"/>
        </w:rPr>
        <w:t>.</w:t>
      </w:r>
    </w:p>
    <w:p w14:paraId="35CEB299" w14:textId="77777777" w:rsidR="00DB504B" w:rsidRPr="00A640D8" w:rsidRDefault="00DB504B" w:rsidP="00DB504B">
      <w:pPr>
        <w:rPr>
          <w:szCs w:val="26"/>
        </w:rPr>
      </w:pPr>
      <w:r w:rsidRPr="00A640D8">
        <w:rPr>
          <w:szCs w:val="26"/>
        </w:rPr>
        <w:t xml:space="preserve">Many </w:t>
      </w:r>
      <w:r w:rsidRPr="003354CD">
        <w:rPr>
          <w:sz w:val="26"/>
          <w:szCs w:val="26"/>
          <w:highlight w:val="green"/>
          <w:u w:val="single"/>
        </w:rPr>
        <w:t>policymakers</w:t>
      </w:r>
      <w:r w:rsidRPr="00A640D8">
        <w:rPr>
          <w:sz w:val="26"/>
          <w:szCs w:val="26"/>
          <w:u w:val="single"/>
        </w:rPr>
        <w:t xml:space="preserve"> have responded by </w:t>
      </w:r>
      <w:r w:rsidRPr="003354CD">
        <w:rPr>
          <w:sz w:val="26"/>
          <w:szCs w:val="26"/>
          <w:highlight w:val="green"/>
          <w:u w:val="single"/>
        </w:rPr>
        <w:t>push</w:t>
      </w:r>
      <w:r w:rsidRPr="00A640D8">
        <w:rPr>
          <w:sz w:val="26"/>
          <w:szCs w:val="26"/>
          <w:u w:val="single"/>
        </w:rPr>
        <w:t>ing for</w:t>
      </w:r>
      <w:r w:rsidRPr="00A640D8">
        <w:rPr>
          <w:szCs w:val="26"/>
        </w:rPr>
        <w:t xml:space="preserve"> what has come to be called “</w:t>
      </w:r>
      <w:r w:rsidRPr="003354CD">
        <w:rPr>
          <w:rStyle w:val="Emphasis"/>
          <w:szCs w:val="26"/>
          <w:highlight w:val="green"/>
        </w:rPr>
        <w:t>green growth</w:t>
      </w:r>
      <w:r w:rsidRPr="00A640D8">
        <w:rPr>
          <w:szCs w:val="26"/>
        </w:rPr>
        <w:t xml:space="preserve">.” </w:t>
      </w:r>
      <w:r w:rsidRPr="00A640D8">
        <w:rPr>
          <w:sz w:val="26"/>
          <w:szCs w:val="26"/>
          <w:u w:val="single"/>
        </w:rPr>
        <w:t>All we need to do, they argue, is invest in more efficient technology and introduce the right incentives</w:t>
      </w:r>
      <w:r w:rsidRPr="00A640D8">
        <w:rPr>
          <w:szCs w:val="26"/>
        </w:rPr>
        <w:t xml:space="preserve">, and we’ll be able to keep growing while simultaneously reducing our impact on the natural world, which is already at an unsustainable level. In technical terms, the goal is </w:t>
      </w:r>
      <w:r w:rsidRPr="00A640D8">
        <w:rPr>
          <w:sz w:val="26"/>
          <w:szCs w:val="26"/>
          <w:u w:val="single"/>
        </w:rPr>
        <w:t>to achieve “</w:t>
      </w:r>
      <w:r w:rsidRPr="00A640D8">
        <w:rPr>
          <w:rStyle w:val="Emphasis"/>
          <w:szCs w:val="26"/>
        </w:rPr>
        <w:t>absolute decoupling</w:t>
      </w:r>
      <w:r w:rsidRPr="00A640D8">
        <w:rPr>
          <w:sz w:val="26"/>
          <w:szCs w:val="26"/>
          <w:u w:val="single"/>
        </w:rPr>
        <w:t>”</w:t>
      </w:r>
      <w:r w:rsidRPr="00A640D8">
        <w:rPr>
          <w:szCs w:val="26"/>
        </w:rPr>
        <w:t xml:space="preserve"> of GDP from the total use of natural resources, according to the U.N. definition.</w:t>
      </w:r>
    </w:p>
    <w:p w14:paraId="55A65758" w14:textId="77777777" w:rsidR="00DB504B" w:rsidRPr="00A640D8" w:rsidRDefault="00DB504B" w:rsidP="00DB504B">
      <w:pPr>
        <w:rPr>
          <w:szCs w:val="26"/>
        </w:rPr>
      </w:pPr>
      <w:r w:rsidRPr="00A640D8">
        <w:rPr>
          <w:szCs w:val="26"/>
        </w:rPr>
        <w:t xml:space="preserve">It sounds like an elegant solution to an otherwise catastrophic problem. There’s just one hitch: </w:t>
      </w:r>
      <w:r w:rsidRPr="003354CD">
        <w:rPr>
          <w:rStyle w:val="Emphasis"/>
          <w:szCs w:val="26"/>
          <w:highlight w:val="green"/>
        </w:rPr>
        <w:t>New evidence</w:t>
      </w:r>
      <w:r w:rsidRPr="003354CD">
        <w:rPr>
          <w:sz w:val="26"/>
          <w:szCs w:val="26"/>
          <w:highlight w:val="green"/>
          <w:u w:val="single"/>
        </w:rPr>
        <w:t xml:space="preserve"> suggests</w:t>
      </w:r>
      <w:r w:rsidRPr="00A640D8">
        <w:rPr>
          <w:szCs w:val="26"/>
        </w:rPr>
        <w:t xml:space="preserve"> that </w:t>
      </w:r>
      <w:r w:rsidRPr="00A640D8">
        <w:rPr>
          <w:sz w:val="26"/>
          <w:szCs w:val="26"/>
          <w:u w:val="single"/>
        </w:rPr>
        <w:t>green growth</w:t>
      </w:r>
      <w:r w:rsidRPr="00A640D8">
        <w:rPr>
          <w:szCs w:val="26"/>
        </w:rPr>
        <w:t xml:space="preserve"> isn’t the panacea everyone has been hoping for. In fact, </w:t>
      </w:r>
      <w:r w:rsidRPr="003354CD">
        <w:rPr>
          <w:sz w:val="26"/>
          <w:szCs w:val="26"/>
          <w:highlight w:val="green"/>
          <w:u w:val="single"/>
        </w:rPr>
        <w:t xml:space="preserve">it </w:t>
      </w:r>
      <w:r w:rsidRPr="003354CD">
        <w:rPr>
          <w:rStyle w:val="Emphasis"/>
          <w:szCs w:val="26"/>
          <w:highlight w:val="green"/>
        </w:rPr>
        <w:t>isn’t</w:t>
      </w:r>
      <w:r w:rsidRPr="00A640D8">
        <w:rPr>
          <w:szCs w:val="26"/>
        </w:rPr>
        <w:t xml:space="preserve"> even </w:t>
      </w:r>
      <w:r w:rsidRPr="003354CD">
        <w:rPr>
          <w:rStyle w:val="Emphasis"/>
          <w:szCs w:val="26"/>
          <w:highlight w:val="green"/>
        </w:rPr>
        <w:t>possible</w:t>
      </w:r>
      <w:r w:rsidRPr="00A640D8">
        <w:rPr>
          <w:szCs w:val="26"/>
        </w:rPr>
        <w:t>.</w:t>
      </w:r>
    </w:p>
    <w:p w14:paraId="6971BAE9" w14:textId="77777777" w:rsidR="00DB504B" w:rsidRPr="00A640D8" w:rsidRDefault="00DB504B" w:rsidP="00DB504B">
      <w:r w:rsidRPr="00A640D8">
        <w:t>Green growth first became a buzz phrase in 2012 at the United Nations Cosnference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4B1C64B8" w14:textId="77777777" w:rsidR="00DB504B" w:rsidRPr="00A640D8" w:rsidRDefault="00DB504B" w:rsidP="00DB504B">
      <w:pPr>
        <w:rPr>
          <w:szCs w:val="26"/>
        </w:rPr>
      </w:pPr>
      <w:r w:rsidRPr="00A640D8">
        <w:rPr>
          <w:szCs w:val="26"/>
        </w:rPr>
        <w:t xml:space="preserve">But the promise of green growth turns out to have been based more on wishful thinking than on evidence. In the years since the Rio conference, three </w:t>
      </w:r>
      <w:r w:rsidRPr="003354CD">
        <w:rPr>
          <w:rStyle w:val="Emphasis"/>
          <w:szCs w:val="26"/>
          <w:highlight w:val="green"/>
        </w:rPr>
        <w:t>major</w:t>
      </w:r>
      <w:r w:rsidRPr="00A640D8">
        <w:rPr>
          <w:rStyle w:val="Emphasis"/>
          <w:szCs w:val="26"/>
        </w:rPr>
        <w:t xml:space="preserve"> empirical </w:t>
      </w:r>
      <w:r w:rsidRPr="003354CD">
        <w:rPr>
          <w:rStyle w:val="Emphasis"/>
          <w:szCs w:val="26"/>
          <w:highlight w:val="green"/>
        </w:rPr>
        <w:t>studies</w:t>
      </w:r>
      <w:r w:rsidRPr="00A640D8">
        <w:rPr>
          <w:sz w:val="26"/>
          <w:szCs w:val="26"/>
          <w:u w:val="single"/>
        </w:rPr>
        <w:t xml:space="preserve"> have </w:t>
      </w:r>
      <w:r w:rsidRPr="003354CD">
        <w:rPr>
          <w:sz w:val="26"/>
          <w:szCs w:val="26"/>
          <w:highlight w:val="green"/>
          <w:u w:val="single"/>
        </w:rPr>
        <w:t xml:space="preserve">arrived at the </w:t>
      </w:r>
      <w:r w:rsidRPr="003354CD">
        <w:rPr>
          <w:rStyle w:val="Emphasis"/>
          <w:szCs w:val="26"/>
          <w:highlight w:val="green"/>
        </w:rPr>
        <w:t>same</w:t>
      </w:r>
      <w:r w:rsidRPr="00A640D8">
        <w:rPr>
          <w:sz w:val="26"/>
          <w:szCs w:val="26"/>
          <w:u w:val="single"/>
        </w:rPr>
        <w:t xml:space="preserve"> rather troubling </w:t>
      </w:r>
      <w:r w:rsidRPr="003354CD">
        <w:rPr>
          <w:rStyle w:val="Emphasis"/>
          <w:szCs w:val="26"/>
          <w:highlight w:val="green"/>
        </w:rPr>
        <w:t>conclusion</w:t>
      </w:r>
      <w:r w:rsidRPr="00A640D8">
        <w:rPr>
          <w:sz w:val="26"/>
          <w:szCs w:val="26"/>
          <w:u w:val="single"/>
        </w:rPr>
        <w:t xml:space="preserve">: </w:t>
      </w:r>
      <w:r w:rsidRPr="003354CD">
        <w:rPr>
          <w:rStyle w:val="Emphasis"/>
          <w:szCs w:val="26"/>
          <w:highlight w:val="green"/>
        </w:rPr>
        <w:t>Even under</w:t>
      </w:r>
      <w:r w:rsidRPr="00A640D8">
        <w:rPr>
          <w:sz w:val="26"/>
          <w:szCs w:val="26"/>
          <w:u w:val="single"/>
        </w:rPr>
        <w:t xml:space="preserve"> the </w:t>
      </w:r>
      <w:r w:rsidRPr="003354CD">
        <w:rPr>
          <w:rStyle w:val="Emphasis"/>
          <w:szCs w:val="26"/>
          <w:highlight w:val="green"/>
        </w:rPr>
        <w:t>best conditions</w:t>
      </w:r>
      <w:r w:rsidRPr="00A640D8">
        <w:rPr>
          <w:sz w:val="26"/>
          <w:szCs w:val="26"/>
          <w:u w:val="single"/>
        </w:rPr>
        <w:t xml:space="preserve">, absolute </w:t>
      </w:r>
      <w:r w:rsidRPr="003354CD">
        <w:rPr>
          <w:sz w:val="26"/>
          <w:szCs w:val="26"/>
          <w:highlight w:val="green"/>
          <w:u w:val="single"/>
        </w:rPr>
        <w:t>decoupling</w:t>
      </w:r>
      <w:r w:rsidRPr="00A640D8">
        <w:rPr>
          <w:sz w:val="26"/>
          <w:szCs w:val="26"/>
          <w:u w:val="single"/>
        </w:rPr>
        <w:t xml:space="preserve"> of GDP from resource use </w:t>
      </w:r>
      <w:r w:rsidRPr="003354CD">
        <w:rPr>
          <w:sz w:val="26"/>
          <w:szCs w:val="26"/>
          <w:highlight w:val="green"/>
          <w:u w:val="single"/>
        </w:rPr>
        <w:t>is not possible</w:t>
      </w:r>
      <w:r w:rsidRPr="00A640D8">
        <w:rPr>
          <w:sz w:val="26"/>
          <w:szCs w:val="26"/>
          <w:u w:val="single"/>
        </w:rPr>
        <w:t xml:space="preserve"> on a global scale</w:t>
      </w:r>
      <w:r w:rsidRPr="00A640D8">
        <w:rPr>
          <w:szCs w:val="26"/>
        </w:rPr>
        <w:t>.</w:t>
      </w:r>
    </w:p>
    <w:p w14:paraId="1B50CC26" w14:textId="77777777" w:rsidR="00DB504B" w:rsidRPr="00A640D8" w:rsidRDefault="00DB504B" w:rsidP="00DB504B">
      <w:pPr>
        <w:rPr>
          <w:szCs w:val="26"/>
        </w:rPr>
      </w:pPr>
      <w:r w:rsidRPr="003354CD">
        <w:rPr>
          <w:sz w:val="26"/>
          <w:szCs w:val="26"/>
          <w:highlight w:val="green"/>
          <w:u w:val="single"/>
        </w:rPr>
        <w:t>A team of scientists</w:t>
      </w:r>
      <w:r w:rsidRPr="00A640D8">
        <w:rPr>
          <w:szCs w:val="26"/>
        </w:rPr>
        <w:t xml:space="preserve"> led by the German researcher Monika Dittrich first raised doubts in 2012. The group </w:t>
      </w:r>
      <w:r w:rsidRPr="003354CD">
        <w:rPr>
          <w:sz w:val="26"/>
          <w:szCs w:val="26"/>
          <w:highlight w:val="green"/>
          <w:u w:val="single"/>
        </w:rPr>
        <w:t>ran a sophisticated</w:t>
      </w:r>
      <w:r w:rsidRPr="00A640D8">
        <w:rPr>
          <w:sz w:val="26"/>
          <w:szCs w:val="26"/>
          <w:u w:val="single"/>
        </w:rPr>
        <w:t xml:space="preserve"> computer </w:t>
      </w:r>
      <w:r w:rsidRPr="003354CD">
        <w:rPr>
          <w:sz w:val="26"/>
          <w:szCs w:val="26"/>
          <w:highlight w:val="green"/>
          <w:u w:val="single"/>
        </w:rPr>
        <w:t>model</w:t>
      </w:r>
      <w:r w:rsidRPr="00A640D8">
        <w:rPr>
          <w:sz w:val="26"/>
          <w:szCs w:val="26"/>
          <w:u w:val="single"/>
        </w:rPr>
        <w:t xml:space="preserve"> that predicted what would happen to global resource use if economic growth continued on its current trajectory</w:t>
      </w:r>
      <w:r w:rsidRPr="00A640D8">
        <w:rPr>
          <w:szCs w:val="26"/>
        </w:rPr>
        <w:t xml:space="preserve">, increasing at about 2 to 3 percent per year. It found that </w:t>
      </w:r>
      <w:r w:rsidRPr="003354CD">
        <w:rPr>
          <w:sz w:val="26"/>
          <w:szCs w:val="26"/>
          <w:highlight w:val="green"/>
          <w:u w:val="single"/>
        </w:rPr>
        <w:t>human consumption</w:t>
      </w:r>
      <w:r w:rsidRPr="00A640D8">
        <w:rPr>
          <w:sz w:val="26"/>
          <w:szCs w:val="26"/>
          <w:u w:val="single"/>
        </w:rPr>
        <w:t xml:space="preserve"> of natural resources</w:t>
      </w:r>
      <w:r w:rsidRPr="00A640D8">
        <w:rPr>
          <w:szCs w:val="26"/>
        </w:rPr>
        <w:t xml:space="preserve"> (including fish, livestock, forests, metals, minerals, and fossil fuels) </w:t>
      </w:r>
      <w:r w:rsidRPr="003354CD">
        <w:rPr>
          <w:sz w:val="26"/>
          <w:szCs w:val="26"/>
          <w:highlight w:val="green"/>
          <w:u w:val="single"/>
        </w:rPr>
        <w:t>would rise</w:t>
      </w:r>
      <w:r w:rsidRPr="00A640D8">
        <w:rPr>
          <w:sz w:val="26"/>
          <w:szCs w:val="26"/>
          <w:u w:val="single"/>
        </w:rPr>
        <w:t xml:space="preserve"> from 70 billion metric tons per year in 2012 </w:t>
      </w:r>
      <w:r w:rsidRPr="003354CD">
        <w:rPr>
          <w:sz w:val="26"/>
          <w:szCs w:val="26"/>
          <w:highlight w:val="green"/>
          <w:u w:val="single"/>
        </w:rPr>
        <w:t xml:space="preserve">to </w:t>
      </w:r>
      <w:r w:rsidRPr="003354CD">
        <w:rPr>
          <w:rStyle w:val="Emphasis"/>
          <w:szCs w:val="26"/>
          <w:highlight w:val="green"/>
        </w:rPr>
        <w:t>180</w:t>
      </w:r>
      <w:r w:rsidRPr="003354CD">
        <w:rPr>
          <w:sz w:val="26"/>
          <w:szCs w:val="26"/>
          <w:highlight w:val="green"/>
          <w:u w:val="single"/>
        </w:rPr>
        <w:t xml:space="preserve"> billion</w:t>
      </w:r>
      <w:r w:rsidRPr="00A640D8">
        <w:rPr>
          <w:sz w:val="26"/>
          <w:szCs w:val="26"/>
          <w:u w:val="single"/>
        </w:rPr>
        <w:t xml:space="preserve"> metric </w:t>
      </w:r>
      <w:r w:rsidRPr="003354CD">
        <w:rPr>
          <w:sz w:val="26"/>
          <w:szCs w:val="26"/>
          <w:highlight w:val="green"/>
          <w:u w:val="single"/>
        </w:rPr>
        <w:t>tons</w:t>
      </w:r>
      <w:r w:rsidRPr="00A640D8">
        <w:rPr>
          <w:sz w:val="26"/>
          <w:szCs w:val="26"/>
          <w:u w:val="single"/>
        </w:rPr>
        <w:t xml:space="preserve"> per year </w:t>
      </w:r>
      <w:r w:rsidRPr="003354CD">
        <w:rPr>
          <w:sz w:val="26"/>
          <w:szCs w:val="26"/>
          <w:highlight w:val="green"/>
          <w:u w:val="single"/>
        </w:rPr>
        <w:t>by 2050</w:t>
      </w:r>
      <w:r w:rsidRPr="00A640D8">
        <w:rPr>
          <w:szCs w:val="26"/>
        </w:rPr>
        <w:t xml:space="preserve">. For reference, </w:t>
      </w:r>
      <w:r w:rsidRPr="003354CD">
        <w:rPr>
          <w:sz w:val="26"/>
          <w:szCs w:val="26"/>
          <w:highlight w:val="green"/>
          <w:u w:val="single"/>
        </w:rPr>
        <w:t>a sustainable level</w:t>
      </w:r>
      <w:r w:rsidRPr="00A640D8">
        <w:rPr>
          <w:szCs w:val="26"/>
        </w:rPr>
        <w:t xml:space="preserve"> of resource use </w:t>
      </w:r>
      <w:r w:rsidRPr="003354CD">
        <w:rPr>
          <w:sz w:val="26"/>
          <w:szCs w:val="26"/>
          <w:highlight w:val="green"/>
          <w:u w:val="single"/>
        </w:rPr>
        <w:t>is</w:t>
      </w:r>
      <w:r w:rsidRPr="00A640D8">
        <w:rPr>
          <w:szCs w:val="26"/>
        </w:rPr>
        <w:t xml:space="preserve"> about </w:t>
      </w:r>
      <w:r w:rsidRPr="003354CD">
        <w:rPr>
          <w:sz w:val="26"/>
          <w:szCs w:val="26"/>
          <w:highlight w:val="green"/>
          <w:u w:val="single"/>
        </w:rPr>
        <w:t>50</w:t>
      </w:r>
      <w:r w:rsidRPr="00A640D8">
        <w:rPr>
          <w:szCs w:val="26"/>
        </w:rPr>
        <w:t xml:space="preserve"> billion metric tons per year—a boundary we breached back in 2000.</w:t>
      </w:r>
    </w:p>
    <w:p w14:paraId="05B49777" w14:textId="77777777" w:rsidR="00DB504B" w:rsidRPr="00A640D8" w:rsidRDefault="00DB504B" w:rsidP="00DB504B">
      <w:pPr>
        <w:rPr>
          <w:szCs w:val="26"/>
        </w:rPr>
      </w:pPr>
      <w:r w:rsidRPr="00A640D8">
        <w:rPr>
          <w:sz w:val="26"/>
          <w:szCs w:val="26"/>
          <w:u w:val="single"/>
        </w:rPr>
        <w:t>The team</w:t>
      </w:r>
      <w:r w:rsidRPr="00A640D8">
        <w:rPr>
          <w:szCs w:val="26"/>
        </w:rPr>
        <w:t xml:space="preserve"> then </w:t>
      </w:r>
      <w:r w:rsidRPr="00A640D8">
        <w:rPr>
          <w:sz w:val="26"/>
          <w:szCs w:val="26"/>
          <w:u w:val="single"/>
        </w:rPr>
        <w:t xml:space="preserve">reran the model to see what would happen </w:t>
      </w:r>
      <w:r w:rsidRPr="003354CD">
        <w:rPr>
          <w:sz w:val="26"/>
          <w:szCs w:val="26"/>
          <w:highlight w:val="green"/>
          <w:u w:val="single"/>
        </w:rPr>
        <w:t>if every nation</w:t>
      </w:r>
      <w:r w:rsidRPr="00A640D8">
        <w:rPr>
          <w:sz w:val="26"/>
          <w:szCs w:val="26"/>
          <w:u w:val="single"/>
        </w:rPr>
        <w:t xml:space="preserve"> on Earth </w:t>
      </w:r>
      <w:r w:rsidRPr="003354CD">
        <w:rPr>
          <w:rStyle w:val="Emphasis"/>
          <w:szCs w:val="26"/>
          <w:highlight w:val="green"/>
        </w:rPr>
        <w:t>immediately adopted best practice</w:t>
      </w:r>
      <w:r w:rsidRPr="00A640D8">
        <w:rPr>
          <w:sz w:val="26"/>
          <w:szCs w:val="26"/>
          <w:u w:val="single"/>
        </w:rPr>
        <w:t xml:space="preserve"> in efficient resource use</w:t>
      </w:r>
      <w:r w:rsidRPr="00A640D8">
        <w:rPr>
          <w:szCs w:val="26"/>
        </w:rPr>
        <w:t xml:space="preserve"> (an extremely optimistic assumption). The results improved; </w:t>
      </w:r>
      <w:r w:rsidRPr="00A640D8">
        <w:rPr>
          <w:sz w:val="26"/>
          <w:szCs w:val="26"/>
          <w:u w:val="single"/>
        </w:rPr>
        <w:t xml:space="preserve">resource </w:t>
      </w:r>
      <w:r w:rsidRPr="003354CD">
        <w:rPr>
          <w:sz w:val="26"/>
          <w:szCs w:val="26"/>
          <w:highlight w:val="green"/>
          <w:u w:val="single"/>
        </w:rPr>
        <w:t>consumption would hit</w:t>
      </w:r>
      <w:r w:rsidRPr="00A640D8">
        <w:rPr>
          <w:sz w:val="26"/>
          <w:szCs w:val="26"/>
          <w:u w:val="single"/>
        </w:rPr>
        <w:t xml:space="preserve"> only </w:t>
      </w:r>
      <w:r w:rsidRPr="003354CD">
        <w:rPr>
          <w:rStyle w:val="Emphasis"/>
          <w:szCs w:val="26"/>
          <w:highlight w:val="green"/>
        </w:rPr>
        <w:t>93</w:t>
      </w:r>
      <w:r w:rsidRPr="00A640D8">
        <w:rPr>
          <w:sz w:val="26"/>
          <w:szCs w:val="26"/>
          <w:u w:val="single"/>
        </w:rPr>
        <w:t xml:space="preserve"> billion metric tons</w:t>
      </w:r>
      <w:r w:rsidRPr="00A640D8">
        <w:rPr>
          <w:szCs w:val="26"/>
        </w:rPr>
        <w:t xml:space="preserve"> by 2050. But that is still a lot more than we’re consuming today. Burning through all those resources could hardly be described as absolute decoupling or green growth.</w:t>
      </w:r>
    </w:p>
    <w:p w14:paraId="7C23528B" w14:textId="77777777" w:rsidR="00DB504B" w:rsidRPr="00A640D8" w:rsidRDefault="00DB504B" w:rsidP="00DB504B">
      <w:pPr>
        <w:rPr>
          <w:szCs w:val="26"/>
        </w:rPr>
      </w:pPr>
      <w:r w:rsidRPr="00A640D8">
        <w:rPr>
          <w:szCs w:val="26"/>
        </w:rPr>
        <w:t xml:space="preserve">In 2016, </w:t>
      </w:r>
      <w:r w:rsidRPr="00A640D8">
        <w:rPr>
          <w:sz w:val="26"/>
          <w:szCs w:val="26"/>
          <w:u w:val="single"/>
        </w:rPr>
        <w:t>a second team of scientists tested a different premise</w:t>
      </w:r>
      <w:r w:rsidRPr="00A640D8">
        <w:rPr>
          <w:szCs w:val="26"/>
        </w:rPr>
        <w:t xml:space="preserve">: one in which the world’s nations all agreed to go above and beyond existing best practice. In their best-case scenario, </w:t>
      </w:r>
      <w:r w:rsidRPr="00A640D8">
        <w:rPr>
          <w:sz w:val="26"/>
          <w:szCs w:val="26"/>
          <w:u w:val="single"/>
        </w:rPr>
        <w:t xml:space="preserve">the </w:t>
      </w:r>
      <w:r w:rsidRPr="003354CD">
        <w:rPr>
          <w:sz w:val="26"/>
          <w:szCs w:val="26"/>
          <w:highlight w:val="green"/>
          <w:u w:val="single"/>
        </w:rPr>
        <w:t>researchers assumed a tax</w:t>
      </w:r>
      <w:r w:rsidRPr="00A640D8">
        <w:rPr>
          <w:sz w:val="26"/>
          <w:szCs w:val="26"/>
          <w:u w:val="single"/>
        </w:rPr>
        <w:t xml:space="preserve"> that would raise the global price </w:t>
      </w:r>
      <w:r w:rsidRPr="003354CD">
        <w:rPr>
          <w:sz w:val="26"/>
          <w:szCs w:val="26"/>
          <w:highlight w:val="green"/>
          <w:u w:val="single"/>
        </w:rPr>
        <w:t>of carbon</w:t>
      </w:r>
      <w:r w:rsidRPr="00A640D8">
        <w:rPr>
          <w:szCs w:val="26"/>
        </w:rPr>
        <w:t xml:space="preserve"> from $50 to $236 per metric ton and imagined technological innovations that would double the efficiency with which we use resources. The results were almost exactly the same as in Dittrich’s study. Under these conditions, if </w:t>
      </w:r>
      <w:r w:rsidRPr="00A640D8">
        <w:rPr>
          <w:sz w:val="26"/>
          <w:szCs w:val="26"/>
          <w:u w:val="single"/>
        </w:rPr>
        <w:t xml:space="preserve">the global economy kept growing by 3 percent each year, </w:t>
      </w:r>
      <w:r w:rsidRPr="003354CD">
        <w:rPr>
          <w:sz w:val="26"/>
          <w:szCs w:val="26"/>
          <w:highlight w:val="green"/>
          <w:u w:val="single"/>
        </w:rPr>
        <w:t>we’d</w:t>
      </w:r>
      <w:r w:rsidRPr="00A640D8">
        <w:rPr>
          <w:sz w:val="26"/>
          <w:szCs w:val="26"/>
          <w:u w:val="single"/>
        </w:rPr>
        <w:t xml:space="preserve"> still </w:t>
      </w:r>
      <w:r w:rsidRPr="003354CD">
        <w:rPr>
          <w:sz w:val="26"/>
          <w:szCs w:val="26"/>
          <w:highlight w:val="green"/>
          <w:u w:val="single"/>
        </w:rPr>
        <w:t>hit</w:t>
      </w:r>
      <w:r w:rsidRPr="00A640D8">
        <w:rPr>
          <w:sz w:val="26"/>
          <w:szCs w:val="26"/>
          <w:u w:val="single"/>
        </w:rPr>
        <w:t xml:space="preserve"> about </w:t>
      </w:r>
      <w:r w:rsidRPr="003354CD">
        <w:rPr>
          <w:rStyle w:val="Emphasis"/>
          <w:szCs w:val="26"/>
          <w:highlight w:val="green"/>
        </w:rPr>
        <w:t>95</w:t>
      </w:r>
      <w:r w:rsidRPr="00A640D8">
        <w:rPr>
          <w:szCs w:val="26"/>
        </w:rPr>
        <w:t xml:space="preserve"> billion metric tons of resource use by 2050. Bottom line: no absolute decoupling.</w:t>
      </w:r>
    </w:p>
    <w:p w14:paraId="7222A60A" w14:textId="77777777" w:rsidR="00DB504B" w:rsidRDefault="00DB504B" w:rsidP="00DB504B">
      <w:pPr>
        <w:rPr>
          <w:sz w:val="26"/>
          <w:szCs w:val="26"/>
          <w:u w:val="single"/>
        </w:rPr>
      </w:pPr>
      <w:r w:rsidRPr="00A640D8">
        <w:rPr>
          <w:szCs w:val="26"/>
        </w:rPr>
        <w:t xml:space="preserve">Finally, </w:t>
      </w:r>
      <w:r w:rsidRPr="00A640D8">
        <w:rPr>
          <w:sz w:val="26"/>
          <w:szCs w:val="26"/>
          <w:u w:val="single"/>
        </w:rPr>
        <w:t xml:space="preserve">last year </w:t>
      </w:r>
      <w:r w:rsidRPr="003354CD">
        <w:rPr>
          <w:sz w:val="26"/>
          <w:szCs w:val="26"/>
          <w:highlight w:val="green"/>
          <w:u w:val="single"/>
        </w:rPr>
        <w:t>the U.N</w:t>
      </w:r>
      <w:r w:rsidRPr="00A640D8">
        <w:rPr>
          <w:sz w:val="26"/>
          <w:szCs w:val="26"/>
          <w:u w:val="single"/>
        </w:rPr>
        <w:t>. Environment Program</w:t>
      </w:r>
      <w:r w:rsidRPr="00A640D8">
        <w:rPr>
          <w:szCs w:val="26"/>
        </w:rPr>
        <w:t xml:space="preserve">—once one of the main cheerleaders of green growth theory—weighed in on the debate. It </w:t>
      </w:r>
      <w:r w:rsidRPr="003354CD">
        <w:rPr>
          <w:sz w:val="26"/>
          <w:szCs w:val="26"/>
          <w:highlight w:val="green"/>
          <w:u w:val="single"/>
        </w:rPr>
        <w:t>tested</w:t>
      </w:r>
      <w:r w:rsidRPr="00A640D8">
        <w:rPr>
          <w:sz w:val="26"/>
          <w:szCs w:val="26"/>
          <w:u w:val="single"/>
        </w:rPr>
        <w:t xml:space="preserve"> a scenario with </w:t>
      </w:r>
      <w:r w:rsidRPr="003354CD">
        <w:rPr>
          <w:rStyle w:val="Emphasis"/>
          <w:szCs w:val="26"/>
          <w:highlight w:val="green"/>
        </w:rPr>
        <w:t>carbon priced</w:t>
      </w:r>
      <w:r w:rsidRPr="00A640D8">
        <w:rPr>
          <w:sz w:val="26"/>
          <w:szCs w:val="26"/>
          <w:u w:val="single"/>
        </w:rPr>
        <w:t xml:space="preserve"> at a whopping $573 per metric ton, slapped on </w:t>
      </w:r>
      <w:r w:rsidRPr="003354CD">
        <w:rPr>
          <w:sz w:val="26"/>
          <w:szCs w:val="26"/>
          <w:highlight w:val="green"/>
          <w:u w:val="single"/>
        </w:rPr>
        <w:t>a</w:t>
      </w:r>
      <w:r w:rsidRPr="00A640D8">
        <w:rPr>
          <w:sz w:val="26"/>
          <w:szCs w:val="26"/>
          <w:u w:val="single"/>
        </w:rPr>
        <w:t xml:space="preserve"> resource </w:t>
      </w:r>
      <w:r w:rsidRPr="003354CD">
        <w:rPr>
          <w:rStyle w:val="Emphasis"/>
          <w:szCs w:val="26"/>
          <w:highlight w:val="green"/>
        </w:rPr>
        <w:t>extraction tax</w:t>
      </w:r>
      <w:r w:rsidRPr="00A640D8">
        <w:rPr>
          <w:sz w:val="26"/>
          <w:szCs w:val="26"/>
          <w:u w:val="single"/>
        </w:rPr>
        <w:t xml:space="preserve">, </w:t>
      </w:r>
      <w:r w:rsidRPr="003354CD">
        <w:rPr>
          <w:sz w:val="26"/>
          <w:szCs w:val="26"/>
          <w:highlight w:val="green"/>
          <w:u w:val="single"/>
        </w:rPr>
        <w:t>and</w:t>
      </w:r>
      <w:r w:rsidRPr="00A640D8">
        <w:rPr>
          <w:sz w:val="26"/>
          <w:szCs w:val="26"/>
          <w:u w:val="single"/>
        </w:rPr>
        <w:t xml:space="preserve"> assumed </w:t>
      </w:r>
      <w:r w:rsidRPr="003354CD">
        <w:rPr>
          <w:rStyle w:val="Emphasis"/>
          <w:szCs w:val="26"/>
          <w:highlight w:val="green"/>
        </w:rPr>
        <w:t>rapid tech</w:t>
      </w:r>
      <w:r w:rsidRPr="00A640D8">
        <w:rPr>
          <w:sz w:val="26"/>
          <w:szCs w:val="26"/>
          <w:u w:val="single"/>
        </w:rPr>
        <w:t xml:space="preserve">nological </w:t>
      </w:r>
      <w:r w:rsidRPr="003354CD">
        <w:rPr>
          <w:rStyle w:val="Emphasis"/>
          <w:szCs w:val="26"/>
          <w:highlight w:val="green"/>
        </w:rPr>
        <w:t>innovation</w:t>
      </w:r>
      <w:r w:rsidRPr="00A640D8">
        <w:rPr>
          <w:sz w:val="26"/>
          <w:szCs w:val="26"/>
          <w:u w:val="single"/>
        </w:rPr>
        <w:t xml:space="preserve"> spurred by </w:t>
      </w:r>
      <w:r w:rsidRPr="00A640D8">
        <w:rPr>
          <w:rStyle w:val="Emphasis"/>
          <w:szCs w:val="26"/>
        </w:rPr>
        <w:t>strong government support</w:t>
      </w:r>
      <w:r w:rsidRPr="00A640D8">
        <w:rPr>
          <w:szCs w:val="26"/>
        </w:rPr>
        <w:t xml:space="preserve">. </w:t>
      </w:r>
      <w:r w:rsidRPr="00A640D8">
        <w:rPr>
          <w:sz w:val="26"/>
          <w:szCs w:val="26"/>
          <w:u w:val="single"/>
        </w:rPr>
        <w:t xml:space="preserve">The result? </w:t>
      </w:r>
      <w:r w:rsidRPr="003354CD">
        <w:rPr>
          <w:rStyle w:val="Emphasis"/>
          <w:szCs w:val="26"/>
          <w:highlight w:val="green"/>
        </w:rPr>
        <w:t>We hit 132</w:t>
      </w:r>
      <w:r w:rsidRPr="00A640D8">
        <w:rPr>
          <w:sz w:val="26"/>
          <w:szCs w:val="26"/>
          <w:u w:val="single"/>
        </w:rPr>
        <w:t xml:space="preserve"> billion metric tons by 2050</w:t>
      </w:r>
      <w:r w:rsidRPr="00A640D8">
        <w:rPr>
          <w:szCs w:val="26"/>
        </w:rPr>
        <w:t xml:space="preserve">. </w:t>
      </w:r>
      <w:r w:rsidRPr="003354CD">
        <w:rPr>
          <w:sz w:val="26"/>
          <w:szCs w:val="26"/>
          <w:highlight w:val="green"/>
          <w:u w:val="single"/>
        </w:rPr>
        <w:t>This finding is worse</w:t>
      </w:r>
      <w:r w:rsidRPr="00A640D8">
        <w:rPr>
          <w:sz w:val="26"/>
          <w:szCs w:val="26"/>
          <w:u w:val="single"/>
        </w:rPr>
        <w:t xml:space="preserve"> than those of the two previous studies </w:t>
      </w:r>
      <w:r w:rsidRPr="003354CD">
        <w:rPr>
          <w:sz w:val="26"/>
          <w:szCs w:val="26"/>
          <w:highlight w:val="green"/>
          <w:u w:val="single"/>
        </w:rPr>
        <w:t>because</w:t>
      </w:r>
      <w:r w:rsidRPr="00A640D8">
        <w:rPr>
          <w:sz w:val="26"/>
          <w:szCs w:val="26"/>
          <w:u w:val="single"/>
        </w:rPr>
        <w:t xml:space="preserve"> the researchers accounted for </w:t>
      </w:r>
      <w:r w:rsidRPr="003354CD">
        <w:rPr>
          <w:sz w:val="26"/>
          <w:szCs w:val="26"/>
          <w:highlight w:val="green"/>
          <w:u w:val="single"/>
        </w:rPr>
        <w:t>the “</w:t>
      </w:r>
      <w:r w:rsidRPr="003354CD">
        <w:rPr>
          <w:rStyle w:val="Emphasis"/>
          <w:szCs w:val="26"/>
          <w:highlight w:val="green"/>
        </w:rPr>
        <w:t>rebound effect</w:t>
      </w:r>
      <w:r w:rsidRPr="00A640D8">
        <w:rPr>
          <w:sz w:val="26"/>
          <w:szCs w:val="26"/>
          <w:u w:val="single"/>
        </w:rPr>
        <w:t xml:space="preserve">,” whereby </w:t>
      </w:r>
      <w:r w:rsidRPr="003354CD">
        <w:rPr>
          <w:sz w:val="26"/>
          <w:szCs w:val="26"/>
          <w:highlight w:val="green"/>
          <w:u w:val="single"/>
        </w:rPr>
        <w:t>improvements in</w:t>
      </w:r>
      <w:r w:rsidRPr="00A640D8">
        <w:rPr>
          <w:sz w:val="26"/>
          <w:szCs w:val="26"/>
          <w:u w:val="single"/>
        </w:rPr>
        <w:t xml:space="preserve"> </w:t>
      </w:r>
      <w:r w:rsidRPr="00A640D8">
        <w:rPr>
          <w:rStyle w:val="Emphasis"/>
          <w:szCs w:val="26"/>
        </w:rPr>
        <w:t xml:space="preserve">resource </w:t>
      </w:r>
      <w:r w:rsidRPr="003354CD">
        <w:rPr>
          <w:rStyle w:val="Emphasis"/>
          <w:szCs w:val="26"/>
          <w:highlight w:val="green"/>
        </w:rPr>
        <w:t>efficiency</w:t>
      </w:r>
      <w:r w:rsidRPr="00A640D8">
        <w:rPr>
          <w:rStyle w:val="Emphasis"/>
          <w:szCs w:val="26"/>
        </w:rPr>
        <w:t xml:space="preserve"> drive down prices</w:t>
      </w:r>
      <w:r w:rsidRPr="00A640D8">
        <w:rPr>
          <w:sz w:val="26"/>
          <w:szCs w:val="26"/>
          <w:u w:val="single"/>
        </w:rPr>
        <w:t xml:space="preserve"> and </w:t>
      </w:r>
      <w:r w:rsidRPr="003354CD">
        <w:rPr>
          <w:sz w:val="26"/>
          <w:szCs w:val="26"/>
          <w:highlight w:val="green"/>
          <w:u w:val="single"/>
        </w:rPr>
        <w:t>cause</w:t>
      </w:r>
      <w:r w:rsidRPr="00A640D8">
        <w:rPr>
          <w:sz w:val="26"/>
          <w:szCs w:val="26"/>
          <w:u w:val="single"/>
        </w:rPr>
        <w:t xml:space="preserve"> </w:t>
      </w:r>
      <w:r w:rsidRPr="003354CD">
        <w:rPr>
          <w:rStyle w:val="Emphasis"/>
          <w:szCs w:val="26"/>
          <w:highlight w:val="green"/>
        </w:rPr>
        <w:t>demand to rise</w:t>
      </w:r>
      <w:r w:rsidRPr="00A640D8">
        <w:rPr>
          <w:sz w:val="26"/>
          <w:szCs w:val="26"/>
          <w:u w:val="single"/>
        </w:rPr>
        <w:t xml:space="preserve">—thus </w:t>
      </w:r>
      <w:r w:rsidRPr="003354CD">
        <w:rPr>
          <w:rStyle w:val="Emphasis"/>
          <w:szCs w:val="26"/>
          <w:highlight w:val="green"/>
        </w:rPr>
        <w:t>canceling</w:t>
      </w:r>
      <w:r w:rsidRPr="00A640D8">
        <w:rPr>
          <w:rStyle w:val="Emphasis"/>
          <w:szCs w:val="26"/>
        </w:rPr>
        <w:t xml:space="preserve"> out</w:t>
      </w:r>
      <w:r w:rsidRPr="00A640D8">
        <w:rPr>
          <w:sz w:val="26"/>
          <w:szCs w:val="26"/>
          <w:u w:val="single"/>
        </w:rPr>
        <w:t xml:space="preserve"> some of the </w:t>
      </w:r>
      <w:r w:rsidRPr="003354CD">
        <w:rPr>
          <w:rStyle w:val="Emphasis"/>
          <w:szCs w:val="26"/>
          <w:highlight w:val="green"/>
        </w:rPr>
        <w:t>gains</w:t>
      </w:r>
      <w:r w:rsidRPr="00A640D8">
        <w:rPr>
          <w:sz w:val="26"/>
          <w:szCs w:val="26"/>
          <w:u w:val="single"/>
        </w:rPr>
        <w:t>.</w:t>
      </w:r>
    </w:p>
    <w:p w14:paraId="3648BE1A" w14:textId="77777777" w:rsidR="00DB504B" w:rsidRDefault="00DB504B" w:rsidP="00DB504B">
      <w:pPr>
        <w:rPr>
          <w:sz w:val="26"/>
          <w:szCs w:val="26"/>
          <w:u w:val="single"/>
        </w:rPr>
      </w:pPr>
    </w:p>
    <w:p w14:paraId="1FB1B7A6" w14:textId="77777777" w:rsidR="00DB504B" w:rsidRDefault="00DB504B" w:rsidP="00DB504B">
      <w:pPr>
        <w:rPr>
          <w:sz w:val="26"/>
          <w:szCs w:val="26"/>
          <w:u w:val="single"/>
        </w:rPr>
      </w:pPr>
    </w:p>
    <w:p w14:paraId="7FDF2ABA" w14:textId="77777777" w:rsidR="00DB504B" w:rsidRDefault="00DB504B" w:rsidP="00DB504B">
      <w:pPr>
        <w:rPr>
          <w:sz w:val="26"/>
          <w:szCs w:val="26"/>
          <w:u w:val="single"/>
        </w:rPr>
      </w:pPr>
    </w:p>
    <w:p w14:paraId="2F771017" w14:textId="77777777" w:rsidR="00DB504B" w:rsidRPr="00A640D8" w:rsidRDefault="00DB504B" w:rsidP="00DB504B">
      <w:pPr>
        <w:rPr>
          <w:szCs w:val="26"/>
        </w:rPr>
      </w:pPr>
    </w:p>
    <w:p w14:paraId="05B11934" w14:textId="77777777" w:rsidR="00DB504B" w:rsidRPr="00A640D8" w:rsidRDefault="00DB504B" w:rsidP="00DB504B">
      <w:pPr>
        <w:rPr>
          <w:szCs w:val="26"/>
        </w:rPr>
      </w:pPr>
      <w:r w:rsidRPr="00A640D8">
        <w:rPr>
          <w:sz w:val="26"/>
          <w:szCs w:val="26"/>
          <w:u w:val="single"/>
        </w:rPr>
        <w:t>Study after study shows the same thing</w:t>
      </w:r>
      <w:r w:rsidRPr="00A640D8">
        <w:rPr>
          <w:szCs w:val="26"/>
        </w:rPr>
        <w:t>.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limits of efficiency, pursuing any degree of economic growth drives resource use back up.</w:t>
      </w:r>
    </w:p>
    <w:p w14:paraId="76208102" w14:textId="77777777" w:rsidR="00DB504B" w:rsidRPr="00A640D8" w:rsidRDefault="00DB504B" w:rsidP="00DB504B">
      <w:r w:rsidRPr="00A640D8">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58020E81" w14:textId="77777777" w:rsidR="00DB504B" w:rsidRPr="00A640D8" w:rsidRDefault="00DB504B" w:rsidP="00DB504B">
      <w:r w:rsidRPr="00A640D8">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61F3508A" w14:textId="77777777" w:rsidR="00DB504B" w:rsidRPr="00A640D8" w:rsidRDefault="00DB504B" w:rsidP="00DB504B">
      <w:pPr>
        <w:rPr>
          <w:szCs w:val="26"/>
        </w:rPr>
      </w:pPr>
      <w:r w:rsidRPr="00A640D8">
        <w:rPr>
          <w:szCs w:val="26"/>
        </w:rPr>
        <w:t xml:space="preserve">But </w:t>
      </w:r>
      <w:r w:rsidRPr="00A640D8">
        <w:rPr>
          <w:sz w:val="26"/>
          <w:szCs w:val="26"/>
          <w:u w:val="single"/>
        </w:rPr>
        <w:t>there’s no escaping the obvious conclusion</w:t>
      </w:r>
      <w:r w:rsidRPr="00A640D8">
        <w:rPr>
          <w:szCs w:val="26"/>
        </w:rPr>
        <w:t xml:space="preserve">. Ultimately, </w:t>
      </w:r>
      <w:r w:rsidRPr="003354CD">
        <w:rPr>
          <w:sz w:val="26"/>
          <w:szCs w:val="26"/>
          <w:highlight w:val="green"/>
          <w:u w:val="single"/>
        </w:rPr>
        <w:t>bringing</w:t>
      </w:r>
      <w:r w:rsidRPr="00A640D8">
        <w:rPr>
          <w:sz w:val="26"/>
          <w:szCs w:val="26"/>
          <w:u w:val="single"/>
        </w:rPr>
        <w:t xml:space="preserve"> our </w:t>
      </w:r>
      <w:r w:rsidRPr="003354CD">
        <w:rPr>
          <w:sz w:val="26"/>
          <w:szCs w:val="26"/>
          <w:highlight w:val="green"/>
          <w:u w:val="single"/>
        </w:rPr>
        <w:t>civilization</w:t>
      </w:r>
      <w:r w:rsidRPr="00A640D8">
        <w:rPr>
          <w:sz w:val="26"/>
          <w:szCs w:val="26"/>
          <w:u w:val="single"/>
        </w:rPr>
        <w:t xml:space="preserve"> back </w:t>
      </w:r>
      <w:r w:rsidRPr="003354CD">
        <w:rPr>
          <w:sz w:val="26"/>
          <w:szCs w:val="26"/>
          <w:highlight w:val="green"/>
          <w:u w:val="single"/>
        </w:rPr>
        <w:t>within planetary boundaries</w:t>
      </w:r>
      <w:r w:rsidRPr="00A640D8">
        <w:rPr>
          <w:sz w:val="26"/>
          <w:szCs w:val="26"/>
          <w:u w:val="single"/>
        </w:rPr>
        <w:t xml:space="preserve"> is going to </w:t>
      </w:r>
      <w:r w:rsidRPr="003354CD">
        <w:rPr>
          <w:sz w:val="26"/>
          <w:szCs w:val="26"/>
          <w:highlight w:val="green"/>
          <w:u w:val="single"/>
        </w:rPr>
        <w:t>require</w:t>
      </w:r>
      <w:r w:rsidRPr="00A640D8">
        <w:rPr>
          <w:sz w:val="26"/>
          <w:szCs w:val="26"/>
          <w:u w:val="single"/>
        </w:rPr>
        <w:t xml:space="preserve"> that </w:t>
      </w:r>
      <w:r w:rsidRPr="003354CD">
        <w:rPr>
          <w:sz w:val="26"/>
          <w:szCs w:val="26"/>
          <w:highlight w:val="green"/>
          <w:u w:val="single"/>
        </w:rPr>
        <w:t xml:space="preserve">we </w:t>
      </w:r>
      <w:r w:rsidRPr="003354CD">
        <w:rPr>
          <w:rStyle w:val="Emphasis"/>
          <w:szCs w:val="26"/>
          <w:highlight w:val="green"/>
        </w:rPr>
        <w:t>liberate</w:t>
      </w:r>
      <w:r w:rsidRPr="00A640D8">
        <w:rPr>
          <w:rStyle w:val="Emphasis"/>
          <w:szCs w:val="26"/>
        </w:rPr>
        <w:t xml:space="preserve"> </w:t>
      </w:r>
      <w:r w:rsidRPr="003354CD">
        <w:rPr>
          <w:rStyle w:val="Emphasis"/>
          <w:szCs w:val="26"/>
          <w:highlight w:val="green"/>
        </w:rPr>
        <w:t>ourselves</w:t>
      </w:r>
      <w:r w:rsidRPr="003354CD">
        <w:rPr>
          <w:sz w:val="26"/>
          <w:szCs w:val="26"/>
          <w:highlight w:val="green"/>
          <w:u w:val="single"/>
        </w:rPr>
        <w:t xml:space="preserve"> from</w:t>
      </w:r>
      <w:r w:rsidRPr="00A640D8">
        <w:rPr>
          <w:sz w:val="26"/>
          <w:szCs w:val="26"/>
          <w:u w:val="single"/>
        </w:rPr>
        <w:t xml:space="preserve"> our </w:t>
      </w:r>
      <w:r w:rsidRPr="00A640D8">
        <w:rPr>
          <w:rStyle w:val="Emphasis"/>
          <w:szCs w:val="26"/>
        </w:rPr>
        <w:t xml:space="preserve">dependence on economic </w:t>
      </w:r>
      <w:r w:rsidRPr="003354CD">
        <w:rPr>
          <w:rStyle w:val="Emphasis"/>
          <w:szCs w:val="26"/>
          <w:highlight w:val="green"/>
        </w:rPr>
        <w:t>growth</w:t>
      </w:r>
      <w:r w:rsidRPr="00A640D8">
        <w:rPr>
          <w:sz w:val="26"/>
          <w:szCs w:val="26"/>
          <w:u w:val="single"/>
        </w:rPr>
        <w:t>—</w:t>
      </w:r>
      <w:r w:rsidRPr="003354CD">
        <w:rPr>
          <w:sz w:val="26"/>
          <w:szCs w:val="26"/>
          <w:highlight w:val="green"/>
          <w:u w:val="single"/>
        </w:rPr>
        <w:t xml:space="preserve">starting with </w:t>
      </w:r>
      <w:r w:rsidRPr="003354CD">
        <w:rPr>
          <w:rStyle w:val="Emphasis"/>
          <w:szCs w:val="26"/>
          <w:highlight w:val="green"/>
        </w:rPr>
        <w:t>rich nations</w:t>
      </w:r>
      <w:r w:rsidRPr="003354CD">
        <w:rPr>
          <w:szCs w:val="26"/>
          <w:highlight w:val="green"/>
        </w:rPr>
        <w:t xml:space="preserve">. </w:t>
      </w:r>
      <w:r w:rsidRPr="003354CD">
        <w:rPr>
          <w:sz w:val="26"/>
          <w:szCs w:val="26"/>
          <w:highlight w:val="green"/>
          <w:u w:val="single"/>
        </w:rPr>
        <w:t xml:space="preserve">This might </w:t>
      </w:r>
      <w:r w:rsidRPr="003354CD">
        <w:rPr>
          <w:rStyle w:val="Emphasis"/>
          <w:szCs w:val="26"/>
          <w:highlight w:val="green"/>
        </w:rPr>
        <w:t>sound scarier than it</w:t>
      </w:r>
      <w:r w:rsidRPr="00A640D8">
        <w:rPr>
          <w:rStyle w:val="Emphasis"/>
          <w:szCs w:val="26"/>
        </w:rPr>
        <w:t xml:space="preserve"> really </w:t>
      </w:r>
      <w:r w:rsidRPr="003354CD">
        <w:rPr>
          <w:rStyle w:val="Emphasis"/>
          <w:szCs w:val="26"/>
          <w:highlight w:val="green"/>
        </w:rPr>
        <w:t>is</w:t>
      </w:r>
      <w:r w:rsidRPr="00A640D8">
        <w:rPr>
          <w:szCs w:val="26"/>
        </w:rPr>
        <w:t xml:space="preserve">. </w:t>
      </w:r>
      <w:r w:rsidRPr="00A640D8">
        <w:rPr>
          <w:sz w:val="26"/>
          <w:szCs w:val="26"/>
          <w:u w:val="single"/>
        </w:rPr>
        <w:t>Ending growth doesn’t mean shutting down economic activity—it simply means that next year we can’t produce and consume more than we are doing this year</w:t>
      </w:r>
      <w:r w:rsidRPr="00A640D8">
        <w:rPr>
          <w:szCs w:val="26"/>
        </w:rPr>
        <w:t>. It might also mean shrinking certain sectors that are particularly damaging to our ecology and that are unnecessary for human flourishing, such as advertising, commuting, and single-use products.</w:t>
      </w:r>
    </w:p>
    <w:p w14:paraId="4E65AAA1" w14:textId="77777777" w:rsidR="00DB504B" w:rsidRPr="00A640D8" w:rsidRDefault="00DB504B" w:rsidP="00DB504B">
      <w:pPr>
        <w:rPr>
          <w:szCs w:val="26"/>
        </w:rPr>
      </w:pPr>
      <w:r w:rsidRPr="00A640D8">
        <w:rPr>
          <w:szCs w:val="26"/>
        </w:rPr>
        <w:t xml:space="preserve">But ending growth doesn’t mean that living standards need to take a hit. Our planet provides more than enough for all of us; the problem is that its resources are not equally distributed. We can improve people’s lives right now simply by </w:t>
      </w:r>
      <w:r w:rsidRPr="003354CD">
        <w:rPr>
          <w:sz w:val="26"/>
          <w:szCs w:val="26"/>
          <w:highlight w:val="green"/>
          <w:u w:val="single"/>
        </w:rPr>
        <w:t>sharing</w:t>
      </w:r>
      <w:r w:rsidRPr="00A640D8">
        <w:rPr>
          <w:sz w:val="26"/>
          <w:szCs w:val="26"/>
          <w:u w:val="single"/>
        </w:rPr>
        <w:t xml:space="preserve"> what we already have more fairly, </w:t>
      </w:r>
      <w:r w:rsidRPr="003354CD">
        <w:rPr>
          <w:sz w:val="26"/>
          <w:szCs w:val="26"/>
          <w:highlight w:val="green"/>
          <w:u w:val="single"/>
        </w:rPr>
        <w:t>rather than plundering</w:t>
      </w:r>
      <w:r w:rsidRPr="00A640D8">
        <w:rPr>
          <w:sz w:val="26"/>
          <w:szCs w:val="26"/>
          <w:u w:val="single"/>
        </w:rPr>
        <w:t xml:space="preserve"> the Earth for more</w:t>
      </w:r>
      <w:r w:rsidRPr="00A640D8">
        <w:rPr>
          <w:szCs w:val="26"/>
        </w:rPr>
        <w:t>. Maybe this means better public services. Maybe it means basic income. Maybe it means a shorter working week that allows us to scale down production while still delivering full employment. Policies such as these—and countless others—</w:t>
      </w:r>
      <w:r w:rsidRPr="003354CD">
        <w:rPr>
          <w:sz w:val="26"/>
          <w:szCs w:val="26"/>
          <w:highlight w:val="green"/>
          <w:u w:val="single"/>
        </w:rPr>
        <w:t xml:space="preserve">will be </w:t>
      </w:r>
      <w:r w:rsidRPr="003354CD">
        <w:rPr>
          <w:rStyle w:val="Emphasis"/>
          <w:szCs w:val="26"/>
          <w:highlight w:val="green"/>
        </w:rPr>
        <w:t>crucial</w:t>
      </w:r>
      <w:r w:rsidRPr="003354CD">
        <w:rPr>
          <w:sz w:val="26"/>
          <w:szCs w:val="26"/>
          <w:highlight w:val="green"/>
          <w:u w:val="single"/>
        </w:rPr>
        <w:t xml:space="preserve"> to</w:t>
      </w:r>
      <w:r w:rsidRPr="00A640D8">
        <w:rPr>
          <w:sz w:val="26"/>
          <w:szCs w:val="26"/>
          <w:u w:val="single"/>
        </w:rPr>
        <w:t xml:space="preserve"> not only </w:t>
      </w:r>
      <w:r w:rsidRPr="003354CD">
        <w:rPr>
          <w:rStyle w:val="Emphasis"/>
          <w:szCs w:val="26"/>
          <w:highlight w:val="green"/>
        </w:rPr>
        <w:t>surviving the</w:t>
      </w:r>
      <w:r w:rsidRPr="00A640D8">
        <w:rPr>
          <w:rStyle w:val="Emphasis"/>
          <w:szCs w:val="26"/>
        </w:rPr>
        <w:t xml:space="preserve"> 21st </w:t>
      </w:r>
      <w:r w:rsidRPr="003354CD">
        <w:rPr>
          <w:rStyle w:val="Emphasis"/>
          <w:szCs w:val="26"/>
          <w:highlight w:val="green"/>
        </w:rPr>
        <w:t>century</w:t>
      </w:r>
      <w:r w:rsidRPr="00A640D8">
        <w:rPr>
          <w:sz w:val="26"/>
          <w:szCs w:val="26"/>
          <w:u w:val="single"/>
        </w:rPr>
        <w:t xml:space="preserve"> but also flourishing in it</w:t>
      </w:r>
      <w:r w:rsidRPr="00A640D8">
        <w:rPr>
          <w:szCs w:val="26"/>
        </w:rPr>
        <w:t>.</w:t>
      </w:r>
    </w:p>
    <w:p w14:paraId="2D4FBCEE" w14:textId="77777777" w:rsidR="00DB504B" w:rsidRPr="00A640D8" w:rsidRDefault="00DB504B" w:rsidP="00DB504B"/>
    <w:p w14:paraId="670FB327" w14:textId="77777777" w:rsidR="00DB504B" w:rsidRPr="0092026C" w:rsidRDefault="00DB504B" w:rsidP="00DB504B">
      <w:pPr>
        <w:pStyle w:val="Heading4"/>
        <w:rPr>
          <w:rFonts w:cs="Calibri"/>
        </w:rPr>
      </w:pPr>
      <w:r>
        <w:rPr>
          <w:rFonts w:cs="Calibri"/>
        </w:rPr>
        <w:t>Warming causes extinction and</w:t>
      </w:r>
      <w:r w:rsidRPr="0092026C">
        <w:rPr>
          <w:rFonts w:cs="Calibri"/>
        </w:rPr>
        <w:t xml:space="preserve"> </w:t>
      </w:r>
      <w:r w:rsidRPr="0092026C">
        <w:rPr>
          <w:rFonts w:cs="Calibri"/>
          <w:u w:val="single"/>
        </w:rPr>
        <w:t xml:space="preserve">nuclear war </w:t>
      </w:r>
    </w:p>
    <w:p w14:paraId="6058BDF3" w14:textId="77777777" w:rsidR="00DB504B" w:rsidRPr="0092026C" w:rsidRDefault="00DB504B" w:rsidP="00DB504B">
      <w:r w:rsidRPr="0092026C">
        <w:rPr>
          <w:b/>
          <w:bCs/>
          <w:sz w:val="26"/>
          <w:szCs w:val="26"/>
        </w:rPr>
        <w:t>Pester 8/30/21</w:t>
      </w:r>
      <w:r w:rsidRPr="0092026C">
        <w:t xml:space="preserve"> </w:t>
      </w:r>
      <w:r w:rsidRPr="0092026C">
        <w:rPr>
          <w:szCs w:val="16"/>
        </w:rPr>
        <w:t xml:space="preserve">(Patrick, staff writer for Live Science. His background is in wildlife conservation and he has worked with endangered species around the world. Patrick holds a master's degree in international journalism from Cardiff University in the U.K. and is currently finishing a second master's degree in biodiversity, evolution and conservation in action at Middlesex University London. Citing </w:t>
      </w:r>
      <w:r w:rsidRPr="0092026C">
        <w:rPr>
          <w:b/>
          <w:bCs/>
          <w:szCs w:val="16"/>
        </w:rPr>
        <w:t>Luke Kemp, a research associate at the Centre for the Study of Existential Risk at the University of Cambridg</w:t>
      </w:r>
      <w:r w:rsidRPr="0092026C">
        <w:rPr>
          <w:szCs w:val="16"/>
        </w:rPr>
        <w:t xml:space="preserve">e in the United Kingdom AND </w:t>
      </w:r>
      <w:r w:rsidRPr="0092026C">
        <w:rPr>
          <w:b/>
          <w:bCs/>
          <w:szCs w:val="16"/>
          <w:u w:val="single"/>
        </w:rPr>
        <w:t xml:space="preserve">Michael Mann, PhD, </w:t>
      </w:r>
      <w:r w:rsidRPr="0092026C">
        <w:rPr>
          <w:b/>
          <w:bCs/>
          <w:szCs w:val="16"/>
        </w:rPr>
        <w:t>distinguished professor of atmospheric science at Penn State</w:t>
      </w:r>
      <w:r w:rsidRPr="0092026C">
        <w:rPr>
          <w:szCs w:val="16"/>
        </w:rPr>
        <w:t xml:space="preserve">. “Could climate change make humans go extinct?” </w:t>
      </w:r>
      <w:hyperlink r:id="rId18" w:history="1">
        <w:r w:rsidRPr="0092026C">
          <w:rPr>
            <w:rStyle w:val="Hyperlink"/>
            <w:szCs w:val="16"/>
          </w:rPr>
          <w:t>https://www.livescience.com/climate-change-humans-extinct.html August 30</w:t>
        </w:r>
      </w:hyperlink>
      <w:r w:rsidRPr="0092026C">
        <w:rPr>
          <w:szCs w:val="16"/>
        </w:rPr>
        <w:t>, 2021)DR 21</w:t>
      </w:r>
    </w:p>
    <w:p w14:paraId="477C0ADD" w14:textId="77777777" w:rsidR="00DB504B" w:rsidRPr="0092026C" w:rsidRDefault="00DB504B" w:rsidP="00DB504B">
      <w:pPr>
        <w:rPr>
          <w:u w:val="single"/>
        </w:rPr>
      </w:pPr>
      <w:r w:rsidRPr="0092026C">
        <w:t xml:space="preserve">According to Mann, </w:t>
      </w:r>
      <w:r w:rsidRPr="00DD25D9">
        <w:rPr>
          <w:highlight w:val="green"/>
          <w:u w:val="single"/>
        </w:rPr>
        <w:t>a global temperature increase of</w:t>
      </w:r>
      <w:r w:rsidRPr="0092026C">
        <w:t xml:space="preserve"> 5.4 degrees Fahrenheit (</w:t>
      </w:r>
      <w:r w:rsidRPr="00DD25D9">
        <w:rPr>
          <w:rStyle w:val="Emphasis"/>
          <w:highlight w:val="green"/>
        </w:rPr>
        <w:t>3</w:t>
      </w:r>
      <w:r w:rsidRPr="0092026C">
        <w:t xml:space="preserve"> degrees </w:t>
      </w:r>
      <w:r w:rsidRPr="00DD25D9">
        <w:rPr>
          <w:rStyle w:val="Emphasis"/>
          <w:highlight w:val="green"/>
        </w:rPr>
        <w:t>C</w:t>
      </w:r>
      <w:r w:rsidRPr="0092026C">
        <w:rPr>
          <w:rStyle w:val="Emphasis"/>
        </w:rPr>
        <w:t>elsius</w:t>
      </w:r>
      <w:r w:rsidRPr="0092026C">
        <w:t xml:space="preserve">) or more </w:t>
      </w:r>
      <w:r w:rsidRPr="00DD25D9">
        <w:rPr>
          <w:highlight w:val="green"/>
          <w:u w:val="single"/>
        </w:rPr>
        <w:t>could lead to</w:t>
      </w:r>
      <w:r w:rsidRPr="0092026C">
        <w:rPr>
          <w:u w:val="single"/>
        </w:rPr>
        <w:t xml:space="preserve"> </w:t>
      </w:r>
      <w:r w:rsidRPr="0092026C">
        <w:rPr>
          <w:rStyle w:val="Emphasis"/>
        </w:rPr>
        <w:t>a collapse of our societal infrastructure</w:t>
      </w:r>
      <w:r w:rsidRPr="0092026C">
        <w:rPr>
          <w:u w:val="single"/>
        </w:rPr>
        <w:t xml:space="preserve"> and </w:t>
      </w:r>
      <w:r w:rsidRPr="00DD25D9">
        <w:rPr>
          <w:rStyle w:val="Emphasis"/>
          <w:highlight w:val="green"/>
        </w:rPr>
        <w:t>massive unrest</w:t>
      </w:r>
      <w:r w:rsidRPr="00DD25D9">
        <w:rPr>
          <w:highlight w:val="green"/>
          <w:u w:val="single"/>
        </w:rPr>
        <w:t xml:space="preserve"> and </w:t>
      </w:r>
      <w:r w:rsidRPr="00DD25D9">
        <w:rPr>
          <w:rStyle w:val="Emphasis"/>
          <w:highlight w:val="green"/>
        </w:rPr>
        <w:t>conflict</w:t>
      </w:r>
      <w:r w:rsidRPr="0092026C">
        <w:rPr>
          <w:u w:val="single"/>
        </w:rPr>
        <w:t xml:space="preserve">, which, in turn, could lead to </w:t>
      </w:r>
      <w:r w:rsidRPr="00DD25D9">
        <w:rPr>
          <w:highlight w:val="green"/>
          <w:u w:val="single"/>
        </w:rPr>
        <w:t>a future that resembles</w:t>
      </w:r>
      <w:r w:rsidRPr="0092026C">
        <w:rPr>
          <w:u w:val="single"/>
        </w:rPr>
        <w:t xml:space="preserve"> some Hollywood </w:t>
      </w:r>
      <w:r w:rsidRPr="00DD25D9">
        <w:rPr>
          <w:rStyle w:val="Emphasis"/>
          <w:highlight w:val="green"/>
        </w:rPr>
        <w:t>dystopian films</w:t>
      </w:r>
      <w:r w:rsidRPr="0092026C">
        <w:rPr>
          <w:rStyle w:val="Emphasis"/>
        </w:rPr>
        <w:t>. </w:t>
      </w:r>
    </w:p>
    <w:p w14:paraId="7CB99639" w14:textId="77777777" w:rsidR="00DB504B" w:rsidRPr="0092026C" w:rsidRDefault="00DB504B" w:rsidP="00DB504B">
      <w:r w:rsidRPr="0092026C">
        <w:rPr>
          <w:u w:val="single"/>
        </w:rPr>
        <w:t xml:space="preserve">One way climate change could trigger a societal collapse is by creating </w:t>
      </w:r>
      <w:r w:rsidRPr="00DD25D9">
        <w:rPr>
          <w:rStyle w:val="Emphasis"/>
          <w:highlight w:val="green"/>
        </w:rPr>
        <w:t>food insecurity</w:t>
      </w:r>
      <w:r w:rsidRPr="00DD25D9">
        <w:rPr>
          <w:highlight w:val="green"/>
        </w:rPr>
        <w:t>.</w:t>
      </w:r>
      <w:r w:rsidRPr="0092026C">
        <w:t xml:space="preserve"> </w:t>
      </w:r>
      <w:r w:rsidRPr="0092026C">
        <w:rPr>
          <w:u w:val="single"/>
        </w:rPr>
        <w:t>Warming the planet has a range of negative impacts on food production, including increasing the water deficit and thereby reducing food harvests, </w:t>
      </w:r>
      <w:hyperlink r:id="rId19" w:history="1">
        <w:r w:rsidRPr="0092026C">
          <w:rPr>
            <w:rStyle w:val="Hyperlink"/>
          </w:rPr>
          <w:t>Live Science previously reported</w:t>
        </w:r>
      </w:hyperlink>
      <w:r w:rsidRPr="0092026C">
        <w:t xml:space="preserve">. </w:t>
      </w:r>
      <w:r w:rsidRPr="0092026C">
        <w:rPr>
          <w:u w:val="single"/>
        </w:rPr>
        <w:t xml:space="preserve">Food production losses can </w:t>
      </w:r>
      <w:r w:rsidRPr="00DD25D9">
        <w:rPr>
          <w:highlight w:val="green"/>
          <w:u w:val="single"/>
        </w:rPr>
        <w:t>increase</w:t>
      </w:r>
      <w:r w:rsidRPr="0092026C">
        <w:rPr>
          <w:u w:val="single"/>
        </w:rPr>
        <w:t xml:space="preserve"> </w:t>
      </w:r>
      <w:r w:rsidRPr="0092026C">
        <w:rPr>
          <w:rStyle w:val="Emphasis"/>
        </w:rPr>
        <w:t xml:space="preserve">human </w:t>
      </w:r>
      <w:r w:rsidRPr="00DD25D9">
        <w:rPr>
          <w:rStyle w:val="Emphasis"/>
          <w:highlight w:val="green"/>
        </w:rPr>
        <w:t>death</w:t>
      </w:r>
      <w:r w:rsidRPr="0092026C">
        <w:rPr>
          <w:rStyle w:val="Emphasis"/>
        </w:rPr>
        <w:t>s</w:t>
      </w:r>
      <w:r w:rsidRPr="0092026C">
        <w:rPr>
          <w:u w:val="single"/>
        </w:rPr>
        <w:t xml:space="preserve"> and </w:t>
      </w:r>
      <w:r w:rsidRPr="00DD25D9">
        <w:rPr>
          <w:rStyle w:val="Emphasis"/>
          <w:highlight w:val="green"/>
        </w:rPr>
        <w:t>drive economic loss</w:t>
      </w:r>
      <w:r w:rsidRPr="00DD25D9">
        <w:rPr>
          <w:highlight w:val="green"/>
          <w:u w:val="single"/>
        </w:rPr>
        <w:t xml:space="preserve"> and</w:t>
      </w:r>
      <w:r w:rsidRPr="0092026C">
        <w:rPr>
          <w:u w:val="single"/>
        </w:rPr>
        <w:t xml:space="preserve"> </w:t>
      </w:r>
      <w:r w:rsidRPr="0092026C">
        <w:rPr>
          <w:rStyle w:val="Emphasis"/>
        </w:rPr>
        <w:t>socio-</w:t>
      </w:r>
      <w:r w:rsidRPr="00DD25D9">
        <w:rPr>
          <w:rStyle w:val="Emphasis"/>
          <w:highlight w:val="green"/>
        </w:rPr>
        <w:t>political instability</w:t>
      </w:r>
      <w:r w:rsidRPr="0092026C">
        <w:rPr>
          <w:u w:val="single"/>
        </w:rPr>
        <w:t>,</w:t>
      </w:r>
      <w:r w:rsidRPr="0092026C">
        <w:t xml:space="preserve"> among other factors, that </w:t>
      </w:r>
      <w:r w:rsidRPr="0092026C">
        <w:rPr>
          <w:u w:val="single"/>
        </w:rPr>
        <w:t xml:space="preserve">may trigger a breakdown of our institutions </w:t>
      </w:r>
      <w:r w:rsidRPr="00DD25D9">
        <w:rPr>
          <w:highlight w:val="green"/>
          <w:u w:val="single"/>
        </w:rPr>
        <w:t>and</w:t>
      </w:r>
      <w:r w:rsidRPr="0092026C">
        <w:rPr>
          <w:u w:val="single"/>
        </w:rPr>
        <w:t xml:space="preserve"> increase the </w:t>
      </w:r>
      <w:r w:rsidRPr="00DD25D9">
        <w:rPr>
          <w:highlight w:val="green"/>
          <w:u w:val="single"/>
        </w:rPr>
        <w:t>risk</w:t>
      </w:r>
      <w:r w:rsidRPr="0092026C">
        <w:rPr>
          <w:u w:val="single"/>
        </w:rPr>
        <w:t xml:space="preserve"> of </w:t>
      </w:r>
      <w:r w:rsidRPr="0092026C">
        <w:rPr>
          <w:rStyle w:val="Emphasis"/>
        </w:rPr>
        <w:t xml:space="preserve">a </w:t>
      </w:r>
      <w:r w:rsidRPr="00DD25D9">
        <w:rPr>
          <w:rStyle w:val="Emphasis"/>
          <w:highlight w:val="green"/>
        </w:rPr>
        <w:t>societal collapse</w:t>
      </w:r>
      <w:r w:rsidRPr="0092026C">
        <w:t>, according to a study published Feb. 21 in the journal </w:t>
      </w:r>
      <w:hyperlink r:id="rId20" w:tgtFrame="_blank" w:history="1">
        <w:r w:rsidRPr="0092026C">
          <w:rPr>
            <w:rStyle w:val="Hyperlink"/>
          </w:rPr>
          <w:t>Climatic Change</w:t>
        </w:r>
      </w:hyperlink>
      <w:r w:rsidRPr="0092026C">
        <w:t>. </w:t>
      </w:r>
    </w:p>
    <w:p w14:paraId="76C51605" w14:textId="77777777" w:rsidR="00DB504B" w:rsidRPr="0092026C" w:rsidRDefault="00DB504B" w:rsidP="00DB504B">
      <w:pPr>
        <w:rPr>
          <w:sz w:val="12"/>
          <w:szCs w:val="12"/>
        </w:rPr>
      </w:pPr>
      <w:r w:rsidRPr="0092026C">
        <w:rPr>
          <w:sz w:val="12"/>
          <w:szCs w:val="12"/>
        </w:rPr>
        <w:t>Related: </w:t>
      </w:r>
      <w:hyperlink r:id="rId21" w:history="1">
        <w:r w:rsidRPr="0092026C">
          <w:rPr>
            <w:rStyle w:val="Hyperlink"/>
            <w:sz w:val="12"/>
            <w:szCs w:val="12"/>
          </w:rPr>
          <w:t>Has the Earth ever been this hot before?</w:t>
        </w:r>
      </w:hyperlink>
    </w:p>
    <w:p w14:paraId="01EAADD7" w14:textId="77777777" w:rsidR="00DB504B" w:rsidRPr="0092026C" w:rsidRDefault="00DB504B" w:rsidP="00DB504B">
      <w:pPr>
        <w:rPr>
          <w:sz w:val="12"/>
          <w:szCs w:val="12"/>
        </w:rPr>
      </w:pPr>
      <w:r w:rsidRPr="0092026C">
        <w:rPr>
          <w:sz w:val="12"/>
          <w:szCs w:val="12"/>
        </w:rPr>
        <w:t>Past extinctions and collapses </w:t>
      </w:r>
    </w:p>
    <w:p w14:paraId="231BB380" w14:textId="77777777" w:rsidR="00DB504B" w:rsidRPr="0092026C" w:rsidRDefault="00DB504B" w:rsidP="00DB504B">
      <w:r w:rsidRPr="0092026C">
        <w:t>Kemp studies previous civilization collapses and the risk of climate change. Extinctions and catastrophes almost always involve multiple factors, he said, but he thinks</w:t>
      </w:r>
      <w:r w:rsidRPr="0092026C">
        <w:rPr>
          <w:u w:val="single"/>
        </w:rPr>
        <w:t xml:space="preserve"> </w:t>
      </w:r>
      <w:r w:rsidRPr="00DD25D9">
        <w:rPr>
          <w:highlight w:val="green"/>
          <w:u w:val="single"/>
        </w:rPr>
        <w:t xml:space="preserve">if humans were to go </w:t>
      </w:r>
      <w:r w:rsidRPr="00DD25D9">
        <w:rPr>
          <w:rStyle w:val="Emphasis"/>
          <w:highlight w:val="green"/>
        </w:rPr>
        <w:t>extinct</w:t>
      </w:r>
      <w:r w:rsidRPr="00DD25D9">
        <w:rPr>
          <w:highlight w:val="green"/>
          <w:u w:val="single"/>
        </w:rPr>
        <w:t>, climate change would</w:t>
      </w:r>
      <w:r w:rsidRPr="0092026C">
        <w:rPr>
          <w:u w:val="single"/>
        </w:rPr>
        <w:t xml:space="preserve"> likely </w:t>
      </w:r>
      <w:r w:rsidRPr="00DD25D9">
        <w:rPr>
          <w:rStyle w:val="Emphasis"/>
          <w:highlight w:val="green"/>
        </w:rPr>
        <w:t>be the main culprit.</w:t>
      </w:r>
      <w:r w:rsidRPr="0092026C">
        <w:rPr>
          <w:u w:val="single"/>
        </w:rPr>
        <w:t> </w:t>
      </w:r>
    </w:p>
    <w:p w14:paraId="78C1F749" w14:textId="77777777" w:rsidR="00DB504B" w:rsidRPr="0092026C" w:rsidRDefault="00DB504B" w:rsidP="00DB504B">
      <w:pPr>
        <w:rPr>
          <w:u w:val="single"/>
        </w:rPr>
      </w:pPr>
      <w:r w:rsidRPr="0092026C">
        <w:rPr>
          <w:u w:val="single"/>
        </w:rPr>
        <w:t>"If I'm to say, what do I think is the biggest contributor to the potential for human extinction going towards the future? Then climate change, no doubt," Kemp told Live Science. </w:t>
      </w:r>
    </w:p>
    <w:p w14:paraId="4438AECB" w14:textId="77777777" w:rsidR="00DB504B" w:rsidRPr="0092026C" w:rsidRDefault="00DB504B" w:rsidP="00DB504B">
      <w:r w:rsidRPr="00DD25D9">
        <w:rPr>
          <w:rStyle w:val="Emphasis"/>
          <w:highlight w:val="green"/>
        </w:rPr>
        <w:t>All</w:t>
      </w:r>
      <w:r w:rsidRPr="0092026C">
        <w:rPr>
          <w:u w:val="single"/>
        </w:rPr>
        <w:t xml:space="preserve"> of the major </w:t>
      </w:r>
      <w:hyperlink r:id="rId22" w:history="1">
        <w:r w:rsidRPr="00DD25D9">
          <w:rPr>
            <w:rStyle w:val="Emphasis"/>
            <w:highlight w:val="green"/>
          </w:rPr>
          <w:t>mass-extinction events</w:t>
        </w:r>
      </w:hyperlink>
      <w:r w:rsidRPr="00DD25D9">
        <w:rPr>
          <w:rStyle w:val="Emphasis"/>
          <w:highlight w:val="green"/>
        </w:rPr>
        <w:t> in</w:t>
      </w:r>
      <w:r w:rsidRPr="0092026C">
        <w:rPr>
          <w:rStyle w:val="Emphasis"/>
        </w:rPr>
        <w:t xml:space="preserve"> Earth's </w:t>
      </w:r>
      <w:r w:rsidRPr="00DD25D9">
        <w:rPr>
          <w:rStyle w:val="Emphasis"/>
          <w:highlight w:val="green"/>
        </w:rPr>
        <w:t>history have involved</w:t>
      </w:r>
      <w:r w:rsidRPr="0092026C">
        <w:rPr>
          <w:u w:val="single"/>
        </w:rPr>
        <w:t xml:space="preserve"> some kind of </w:t>
      </w:r>
      <w:r w:rsidRPr="00DD25D9">
        <w:rPr>
          <w:rStyle w:val="Emphasis"/>
          <w:highlight w:val="green"/>
        </w:rPr>
        <w:t>climatic change</w:t>
      </w:r>
      <w:r w:rsidRPr="0092026C">
        <w:t>, according to Kemp. These events include cooling during the Ordovician-</w:t>
      </w:r>
      <w:hyperlink r:id="rId23" w:history="1">
        <w:r w:rsidRPr="0092026C">
          <w:rPr>
            <w:rStyle w:val="Hyperlink"/>
          </w:rPr>
          <w:t>Silurian</w:t>
        </w:r>
      </w:hyperlink>
      <w:r w:rsidRPr="0092026C">
        <w:t> extinction about 440 million years ago that wiped out 85% of species, and warming during the </w:t>
      </w:r>
      <w:hyperlink r:id="rId24" w:history="1">
        <w:r w:rsidRPr="0092026C">
          <w:rPr>
            <w:rStyle w:val="Hyperlink"/>
          </w:rPr>
          <w:t>Triassic</w:t>
        </w:r>
      </w:hyperlink>
      <w:r w:rsidRPr="0092026C">
        <w:t>-</w:t>
      </w:r>
      <w:hyperlink r:id="rId25" w:history="1">
        <w:r w:rsidRPr="0092026C">
          <w:rPr>
            <w:rStyle w:val="Hyperlink"/>
          </w:rPr>
          <w:t>Jurassic</w:t>
        </w:r>
      </w:hyperlink>
      <w:r w:rsidRPr="0092026C">
        <w:t> extinction about 200 million years ago that killed 80% of species, Live Science previously reported. And more recently, climate change affected the fate of early human relatives. </w:t>
      </w:r>
    </w:p>
    <w:p w14:paraId="4D968493" w14:textId="77777777" w:rsidR="00DB504B" w:rsidRPr="0092026C" w:rsidRDefault="00DB504B" w:rsidP="00DB504B">
      <w:pPr>
        <w:rPr>
          <w:sz w:val="12"/>
          <w:szCs w:val="12"/>
        </w:rPr>
      </w:pPr>
      <w:r w:rsidRPr="0092026C">
        <w:rPr>
          <w:sz w:val="12"/>
          <w:szCs w:val="12"/>
        </w:rPr>
        <w:t>While </w:t>
      </w:r>
      <w:hyperlink r:id="rId26" w:history="1">
        <w:r w:rsidRPr="0092026C">
          <w:rPr>
            <w:rStyle w:val="Hyperlink"/>
            <w:sz w:val="12"/>
            <w:szCs w:val="12"/>
          </w:rPr>
          <w:t>Homo sapiens</w:t>
        </w:r>
      </w:hyperlink>
      <w:r w:rsidRPr="0092026C">
        <w:rPr>
          <w:sz w:val="12"/>
          <w:szCs w:val="12"/>
        </w:rPr>
        <w:t> are obviously not extinct, "we do have a track record of other hominid species going extinct, such as </w:t>
      </w:r>
      <w:hyperlink r:id="rId27" w:history="1">
        <w:r w:rsidRPr="0092026C">
          <w:rPr>
            <w:rStyle w:val="Hyperlink"/>
            <w:sz w:val="12"/>
            <w:szCs w:val="12"/>
          </w:rPr>
          <w:t>Neanderthals</w:t>
        </w:r>
      </w:hyperlink>
      <w:r w:rsidRPr="0092026C">
        <w:rPr>
          <w:sz w:val="12"/>
          <w:szCs w:val="12"/>
        </w:rPr>
        <w:t>," Kemp said. "And in each of these cases, it appears that again, climatic change plays some kind of role." </w:t>
      </w:r>
    </w:p>
    <w:p w14:paraId="2268EBA6" w14:textId="77777777" w:rsidR="00DB504B" w:rsidRPr="0092026C" w:rsidRDefault="00DB504B" w:rsidP="00DB504B">
      <w:pPr>
        <w:rPr>
          <w:sz w:val="12"/>
          <w:szCs w:val="12"/>
        </w:rPr>
      </w:pPr>
      <w:r w:rsidRPr="0092026C">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28" w:history="1">
        <w:r w:rsidRPr="0092026C">
          <w:rPr>
            <w:rStyle w:val="Hyperlink"/>
            <w:sz w:val="12"/>
            <w:szCs w:val="12"/>
          </w:rPr>
          <w:t>Natural History Museum</w:t>
        </w:r>
      </w:hyperlink>
      <w:r w:rsidRPr="0092026C">
        <w:rPr>
          <w:sz w:val="12"/>
          <w:szCs w:val="12"/>
        </w:rPr>
        <w:t> in London. Food loss, driven by climate change, may have also led to a tiny drop in Neanderthal fertility rates, contributing to their extinction, </w:t>
      </w:r>
      <w:hyperlink r:id="rId29" w:history="1">
        <w:r w:rsidRPr="0092026C">
          <w:rPr>
            <w:rStyle w:val="Hyperlink"/>
            <w:sz w:val="12"/>
            <w:szCs w:val="12"/>
          </w:rPr>
          <w:t>Live Science previously reported</w:t>
        </w:r>
      </w:hyperlink>
      <w:r w:rsidRPr="0092026C">
        <w:rPr>
          <w:sz w:val="12"/>
          <w:szCs w:val="12"/>
        </w:rPr>
        <w:t>.</w:t>
      </w:r>
    </w:p>
    <w:p w14:paraId="2E24F687" w14:textId="77777777" w:rsidR="00DB504B" w:rsidRPr="0092026C" w:rsidRDefault="00DB504B" w:rsidP="00DB504B">
      <w:pPr>
        <w:rPr>
          <w:sz w:val="12"/>
          <w:szCs w:val="12"/>
        </w:rPr>
      </w:pPr>
      <w:r w:rsidRPr="0092026C">
        <w:rPr>
          <w:sz w:val="12"/>
          <w:szCs w:val="12"/>
        </w:rPr>
        <w:t>Climate change has also played a role in the collapse of past human civilizations. A </w:t>
      </w:r>
      <w:hyperlink r:id="rId30" w:history="1">
        <w:r w:rsidRPr="0092026C">
          <w:rPr>
            <w:rStyle w:val="Hyperlink"/>
            <w:sz w:val="12"/>
            <w:szCs w:val="12"/>
          </w:rPr>
          <w:t>300-year-long drought</w:t>
        </w:r>
      </w:hyperlink>
      <w:r w:rsidRPr="0092026C">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5B126DDC" w14:textId="77777777" w:rsidR="00DB504B" w:rsidRPr="0092026C" w:rsidRDefault="00DB504B" w:rsidP="00DB504B">
      <w:pPr>
        <w:rPr>
          <w:sz w:val="12"/>
          <w:szCs w:val="12"/>
        </w:rPr>
      </w:pPr>
      <w:r w:rsidRPr="0092026C">
        <w:rPr>
          <w:sz w:val="12"/>
          <w:szCs w:val="12"/>
        </w:rPr>
        <w:t>Homo sapiens have proven themselves to be highly adaptable and able to cope with many different climates, be they hot, cold, dry or wet. We can use resources from many different plants and animals and share those resources, along with information, to help us survive in a changing world, according to the </w:t>
      </w:r>
      <w:hyperlink r:id="rId31" w:history="1">
        <w:r w:rsidRPr="0092026C">
          <w:rPr>
            <w:rStyle w:val="Hyperlink"/>
            <w:sz w:val="12"/>
            <w:szCs w:val="12"/>
          </w:rPr>
          <w:t>Smithsonian’s National Museum of Natural History</w:t>
        </w:r>
      </w:hyperlink>
      <w:r w:rsidRPr="0092026C">
        <w:rPr>
          <w:sz w:val="12"/>
          <w:szCs w:val="12"/>
        </w:rPr>
        <w:t>.</w:t>
      </w:r>
    </w:p>
    <w:p w14:paraId="6D0D8270" w14:textId="77777777" w:rsidR="00DB504B" w:rsidRPr="0092026C" w:rsidRDefault="00DB504B" w:rsidP="00DB504B">
      <w:pPr>
        <w:rPr>
          <w:sz w:val="12"/>
          <w:szCs w:val="12"/>
        </w:rPr>
      </w:pPr>
      <w:r w:rsidRPr="0092026C">
        <w:rPr>
          <w:sz w:val="12"/>
          <w:szCs w:val="12"/>
        </w:rPr>
        <w:t>Related: </w:t>
      </w:r>
      <w:hyperlink r:id="rId32" w:history="1">
        <w:r w:rsidRPr="0092026C">
          <w:rPr>
            <w:rStyle w:val="Hyperlink"/>
            <w:sz w:val="12"/>
            <w:szCs w:val="12"/>
          </w:rPr>
          <w:t>How would just 2 degrees of warming change the planet?</w:t>
        </w:r>
      </w:hyperlink>
    </w:p>
    <w:p w14:paraId="3A51E3A5" w14:textId="77777777" w:rsidR="00DB504B" w:rsidRPr="0092026C" w:rsidRDefault="00DB504B" w:rsidP="00DB504B">
      <w:pPr>
        <w:rPr>
          <w:sz w:val="12"/>
          <w:szCs w:val="12"/>
        </w:rPr>
      </w:pPr>
      <w:r w:rsidRPr="0092026C">
        <w:rPr>
          <w:sz w:val="12"/>
          <w:szCs w:val="12"/>
        </w:rPr>
        <w:t>Today, we live in a global, interconnected civilization, but there's reason to believe our species could survive its collapse. A study published on July 21 in the journal </w:t>
      </w:r>
      <w:hyperlink r:id="rId33" w:history="1">
        <w:r w:rsidRPr="0092026C">
          <w:rPr>
            <w:rStyle w:val="Hyperlink"/>
            <w:sz w:val="12"/>
            <w:szCs w:val="12"/>
          </w:rPr>
          <w:t>Sustainability</w:t>
        </w:r>
      </w:hyperlink>
      <w:r w:rsidRPr="0092026C">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72970C93" w14:textId="77777777" w:rsidR="00DB504B" w:rsidRPr="0092026C" w:rsidRDefault="00DB504B" w:rsidP="00DB504B">
      <w:pPr>
        <w:rPr>
          <w:sz w:val="12"/>
          <w:szCs w:val="12"/>
        </w:rPr>
      </w:pPr>
      <w:r w:rsidRPr="0092026C">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27CA693A" w14:textId="77777777" w:rsidR="00DB504B" w:rsidRPr="0092026C" w:rsidRDefault="00DB504B" w:rsidP="00DB504B">
      <w:pPr>
        <w:rPr>
          <w:sz w:val="12"/>
          <w:szCs w:val="12"/>
        </w:rPr>
      </w:pPr>
      <w:r w:rsidRPr="0092026C">
        <w:rPr>
          <w:sz w:val="12"/>
          <w:szCs w:val="12"/>
        </w:rPr>
        <w:t>Turning on ourselves </w:t>
      </w:r>
    </w:p>
    <w:p w14:paraId="1B33996F" w14:textId="77777777" w:rsidR="00DB504B" w:rsidRPr="0092026C" w:rsidRDefault="00DB504B" w:rsidP="00DB504B">
      <w:r w:rsidRPr="0092026C">
        <w:t xml:space="preserve">The last scenario to consider is </w:t>
      </w:r>
      <w:r w:rsidRPr="0092026C">
        <w:rPr>
          <w:rStyle w:val="Emphasis"/>
        </w:rPr>
        <w:t>climate-driven conflict</w:t>
      </w:r>
      <w:r w:rsidRPr="0092026C">
        <w:t xml:space="preserve">. Kemp explained that in the future, </w:t>
      </w:r>
      <w:r w:rsidRPr="0092026C">
        <w:rPr>
          <w:u w:val="single"/>
        </w:rPr>
        <w:t xml:space="preserve">a scarcity of resources that diminish because of </w:t>
      </w:r>
      <w:r w:rsidRPr="00DD25D9">
        <w:rPr>
          <w:b/>
          <w:bCs/>
          <w:highlight w:val="green"/>
          <w:u w:val="single"/>
        </w:rPr>
        <w:t>climate change could</w:t>
      </w:r>
      <w:r w:rsidRPr="0092026C">
        <w:rPr>
          <w:u w:val="single"/>
        </w:rPr>
        <w:t xml:space="preserve"> potentially </w:t>
      </w:r>
      <w:r w:rsidRPr="00DD25D9">
        <w:rPr>
          <w:rStyle w:val="Emphasis"/>
          <w:highlight w:val="green"/>
        </w:rPr>
        <w:t>create conditions for wars that threaten humanity</w:t>
      </w:r>
      <w:r w:rsidRPr="0092026C">
        <w:rPr>
          <w:u w:val="single"/>
        </w:rPr>
        <w:t xml:space="preserve">. "There's reasons to be concerned that </w:t>
      </w:r>
      <w:r w:rsidRPr="00DD25D9">
        <w:rPr>
          <w:highlight w:val="green"/>
          <w:u w:val="single"/>
        </w:rPr>
        <w:t xml:space="preserve">as </w:t>
      </w:r>
      <w:r w:rsidRPr="00DD25D9">
        <w:rPr>
          <w:rStyle w:val="Emphasis"/>
          <w:highlight w:val="green"/>
        </w:rPr>
        <w:t>water resources dry up</w:t>
      </w:r>
      <w:r w:rsidRPr="0092026C">
        <w:rPr>
          <w:u w:val="single"/>
        </w:rPr>
        <w:t xml:space="preserve"> and </w:t>
      </w:r>
      <w:r w:rsidRPr="0092026C">
        <w:rPr>
          <w:rStyle w:val="Emphasis"/>
        </w:rPr>
        <w:t>scarcity becomes worse</w:t>
      </w:r>
      <w:r w:rsidRPr="0092026C">
        <w:rPr>
          <w:u w:val="single"/>
        </w:rPr>
        <w:t xml:space="preserve">, and the general conditions of living today become much, much worse, then suddenly, the </w:t>
      </w:r>
      <w:r w:rsidRPr="00DD25D9">
        <w:rPr>
          <w:rStyle w:val="Emphasis"/>
          <w:highlight w:val="green"/>
        </w:rPr>
        <w:t>threat of potential nuclear war becomes much higher</w:t>
      </w:r>
      <w:r w:rsidRPr="00DD25D9">
        <w:rPr>
          <w:highlight w:val="green"/>
          <w:u w:val="single"/>
        </w:rPr>
        <w:t>,</w:t>
      </w:r>
      <w:r w:rsidRPr="0092026C">
        <w:t>" Kemp said. </w:t>
      </w:r>
    </w:p>
    <w:p w14:paraId="2591F61E" w14:textId="77777777" w:rsidR="00DB504B" w:rsidRPr="0092026C" w:rsidRDefault="00DB504B" w:rsidP="00DB504B">
      <w:pPr>
        <w:rPr>
          <w:u w:val="single"/>
        </w:rPr>
      </w:pPr>
      <w:r w:rsidRPr="0092026C">
        <w:t xml:space="preserve">Put another way, climate change impacts might not directly cause humans to go extinct, but it could lead to events that seriously endanger hundreds of millions, if not billions, of lives. </w:t>
      </w:r>
      <w:r w:rsidRPr="0092026C">
        <w:rPr>
          <w:u w:val="single"/>
        </w:rPr>
        <w:t>A 2019 study published in the journal </w:t>
      </w:r>
      <w:hyperlink r:id="rId34" w:history="1">
        <w:r w:rsidRPr="0092026C">
          <w:rPr>
            <w:rStyle w:val="Hyperlink"/>
            <w:u w:val="single"/>
          </w:rPr>
          <w:t>Science Advances</w:t>
        </w:r>
      </w:hyperlink>
      <w:r w:rsidRPr="0092026C">
        <w:rPr>
          <w:u w:val="single"/>
        </w:rPr>
        <w:t xml:space="preserve"> found that </w:t>
      </w:r>
      <w:r w:rsidRPr="00DD25D9">
        <w:rPr>
          <w:rStyle w:val="Emphasis"/>
          <w:highlight w:val="green"/>
        </w:rPr>
        <w:t>a nuclear conflict</w:t>
      </w:r>
      <w:r w:rsidRPr="0092026C">
        <w:t xml:space="preserve"> between just India and Pakistan, </w:t>
      </w:r>
      <w:r w:rsidRPr="0092026C">
        <w:rPr>
          <w:u w:val="single"/>
        </w:rPr>
        <w:t>with</w:t>
      </w:r>
      <w:r w:rsidRPr="00DD25D9">
        <w:rPr>
          <w:highlight w:val="green"/>
          <w:u w:val="single"/>
        </w:rPr>
        <w:t xml:space="preserve"> a small fraction of the world's nuclear weapons</w:t>
      </w:r>
      <w:r w:rsidRPr="0092026C">
        <w:rPr>
          <w:u w:val="single"/>
        </w:rPr>
        <w:t xml:space="preserve">, </w:t>
      </w:r>
      <w:r w:rsidRPr="00DD25D9">
        <w:rPr>
          <w:highlight w:val="green"/>
          <w:u w:val="single"/>
        </w:rPr>
        <w:t>could kill</w:t>
      </w:r>
      <w:r w:rsidRPr="0092026C">
        <w:rPr>
          <w:u w:val="single"/>
        </w:rPr>
        <w:t xml:space="preserve"> 50 million to </w:t>
      </w:r>
      <w:r w:rsidRPr="00DD25D9">
        <w:rPr>
          <w:rStyle w:val="Emphasis"/>
          <w:highlight w:val="green"/>
        </w:rPr>
        <w:t>125 million people</w:t>
      </w:r>
      <w:r w:rsidRPr="0092026C">
        <w:rPr>
          <w:u w:val="single"/>
        </w:rPr>
        <w:t xml:space="preserve"> in those two countries alone. Nuclear war would also change the climate, such as through temperature drops as burning cities fill the atmosphere with smoke, threatening food production worldwide and potentially </w:t>
      </w:r>
      <w:r w:rsidRPr="00DD25D9">
        <w:rPr>
          <w:highlight w:val="green"/>
          <w:u w:val="single"/>
        </w:rPr>
        <w:t xml:space="preserve">causing </w:t>
      </w:r>
      <w:r w:rsidRPr="00DD25D9">
        <w:rPr>
          <w:rStyle w:val="Emphasis"/>
          <w:highlight w:val="green"/>
        </w:rPr>
        <w:t>mass starvation</w:t>
      </w:r>
      <w:r w:rsidRPr="00DD25D9">
        <w:rPr>
          <w:highlight w:val="green"/>
          <w:u w:val="single"/>
        </w:rPr>
        <w:t>.</w:t>
      </w:r>
    </w:p>
    <w:p w14:paraId="6B9B989D" w14:textId="77777777" w:rsidR="00DB504B" w:rsidRPr="0092026C" w:rsidRDefault="00DB504B" w:rsidP="00DB504B">
      <w:pPr>
        <w:rPr>
          <w:sz w:val="12"/>
          <w:szCs w:val="12"/>
        </w:rPr>
      </w:pPr>
      <w:r w:rsidRPr="0092026C">
        <w:rPr>
          <w:sz w:val="12"/>
          <w:szCs w:val="12"/>
        </w:rPr>
        <w:t>What's next?  </w:t>
      </w:r>
    </w:p>
    <w:p w14:paraId="4B3AB652" w14:textId="77777777" w:rsidR="00DB504B" w:rsidRPr="0092026C" w:rsidRDefault="00DB504B" w:rsidP="00DB504B">
      <w:pPr>
        <w:rPr>
          <w:u w:val="single"/>
        </w:rPr>
      </w:pPr>
      <w:r w:rsidRPr="0092026C">
        <w:t xml:space="preserve">While avoiding complete extinction doesn't sound like much of a climate change silver lining, there is reason for hope. </w:t>
      </w:r>
      <w:r w:rsidRPr="0092026C">
        <w:rPr>
          <w:u w:val="single"/>
        </w:rPr>
        <w:t xml:space="preserve">Experts say </w:t>
      </w:r>
      <w:r w:rsidRPr="00DD25D9">
        <w:rPr>
          <w:rStyle w:val="Emphasis"/>
          <w:highlight w:val="green"/>
        </w:rPr>
        <w:t>it isn't too late to avoid the worst-case scenarios</w:t>
      </w:r>
      <w:r w:rsidRPr="0092026C">
        <w:rPr>
          <w:u w:val="single"/>
        </w:rPr>
        <w:t xml:space="preserve"> with significant cuts to greenhouse gas emissions.</w:t>
      </w:r>
    </w:p>
    <w:p w14:paraId="26714839" w14:textId="77777777" w:rsidR="00DB504B" w:rsidRDefault="00DB504B" w:rsidP="00DB504B">
      <w:pPr>
        <w:rPr>
          <w:u w:val="single"/>
        </w:rPr>
      </w:pPr>
      <w:r w:rsidRPr="0092026C">
        <w:rPr>
          <w:u w:val="single"/>
        </w:rPr>
        <w:t>"It is up to us," Mann said. "</w:t>
      </w:r>
      <w:r w:rsidRPr="00DD25D9">
        <w:rPr>
          <w:highlight w:val="green"/>
          <w:u w:val="single"/>
        </w:rPr>
        <w:t>If we fail to reduce</w:t>
      </w:r>
      <w:r w:rsidRPr="0092026C">
        <w:rPr>
          <w:u w:val="single"/>
        </w:rPr>
        <w:t xml:space="preserve"> carbon </w:t>
      </w:r>
      <w:r w:rsidRPr="00DD25D9">
        <w:rPr>
          <w:highlight w:val="green"/>
          <w:u w:val="single"/>
        </w:rPr>
        <w:t xml:space="preserve">emissions substantially </w:t>
      </w:r>
      <w:r w:rsidRPr="00DD25D9">
        <w:rPr>
          <w:rStyle w:val="Emphasis"/>
          <w:highlight w:val="green"/>
        </w:rPr>
        <w:t>in the decade ahead</w:t>
      </w:r>
      <w:r w:rsidRPr="0092026C">
        <w:rPr>
          <w:u w:val="single"/>
        </w:rPr>
        <w:t xml:space="preserve">, </w:t>
      </w:r>
      <w:r w:rsidRPr="00DD25D9">
        <w:rPr>
          <w:highlight w:val="green"/>
          <w:u w:val="single"/>
        </w:rPr>
        <w:t>we are likely committed to</w:t>
      </w:r>
      <w:r w:rsidRPr="0092026C">
        <w:rPr>
          <w:u w:val="single"/>
        </w:rPr>
        <w:t xml:space="preserve"> a worsening of already dangerous </w:t>
      </w:r>
      <w:r w:rsidRPr="00DD25D9">
        <w:rPr>
          <w:rStyle w:val="Emphasis"/>
          <w:highlight w:val="green"/>
        </w:rPr>
        <w:t>extreme weather events</w:t>
      </w:r>
      <w:r w:rsidRPr="0092026C">
        <w:rPr>
          <w:u w:val="single"/>
        </w:rPr>
        <w:t xml:space="preserve">, inundation of coastlines around the world due to melting ice and rising sea level, more pressure on limited resources as a growing global population competes for less food, water and space due to climate change </w:t>
      </w:r>
      <w:r w:rsidRPr="0092026C">
        <w:rPr>
          <w:rStyle w:val="Emphasis"/>
        </w:rPr>
        <w:t>impacts</w:t>
      </w:r>
      <w:r w:rsidRPr="0092026C">
        <w:rPr>
          <w:u w:val="single"/>
        </w:rPr>
        <w:t>. If we act boldly now, we can avoid the worst impacts."</w:t>
      </w:r>
    </w:p>
    <w:p w14:paraId="62EC83C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cala">
    <w:altName w:val="Scal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1240192">
    <w:abstractNumId w:val="10"/>
  </w:num>
  <w:num w:numId="2" w16cid:durableId="155653312">
    <w:abstractNumId w:val="8"/>
  </w:num>
  <w:num w:numId="3" w16cid:durableId="1214537268">
    <w:abstractNumId w:val="7"/>
  </w:num>
  <w:num w:numId="4" w16cid:durableId="419373643">
    <w:abstractNumId w:val="6"/>
  </w:num>
  <w:num w:numId="5" w16cid:durableId="1924727174">
    <w:abstractNumId w:val="5"/>
  </w:num>
  <w:num w:numId="6" w16cid:durableId="2069065239">
    <w:abstractNumId w:val="9"/>
  </w:num>
  <w:num w:numId="7" w16cid:durableId="1987663504">
    <w:abstractNumId w:val="4"/>
  </w:num>
  <w:num w:numId="8" w16cid:durableId="45107787">
    <w:abstractNumId w:val="3"/>
  </w:num>
  <w:num w:numId="9" w16cid:durableId="588003284">
    <w:abstractNumId w:val="2"/>
  </w:num>
  <w:num w:numId="10" w16cid:durableId="209534466">
    <w:abstractNumId w:val="1"/>
  </w:num>
  <w:num w:numId="11" w16cid:durableId="449009268">
    <w:abstractNumId w:val="13"/>
  </w:num>
  <w:num w:numId="12" w16cid:durableId="1609043234">
    <w:abstractNumId w:val="11"/>
  </w:num>
  <w:num w:numId="13" w16cid:durableId="29838358">
    <w:abstractNumId w:val="12"/>
  </w:num>
  <w:num w:numId="14" w16cid:durableId="783423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B504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DB504B"/>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58620"/>
  <w15:chartTrackingRefBased/>
  <w15:docId w15:val="{CE069001-5118-4267-86AA-5D758F5D6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504B"/>
    <w:rPr>
      <w:rFonts w:ascii="Calibri" w:hAnsi="Calibri" w:cs="Calibri"/>
    </w:rPr>
  </w:style>
  <w:style w:type="paragraph" w:styleId="Heading1">
    <w:name w:val="heading 1"/>
    <w:aliases w:val="Pocket"/>
    <w:basedOn w:val="Normal"/>
    <w:next w:val="Normal"/>
    <w:link w:val="Heading1Char"/>
    <w:qFormat/>
    <w:rsid w:val="00DB50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DB50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B50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DB504B"/>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
    <w:semiHidden/>
    <w:unhideWhenUsed/>
    <w:qFormat/>
    <w:rsid w:val="00DB504B"/>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rsid w:val="00DB50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504B"/>
  </w:style>
  <w:style w:type="character" w:customStyle="1" w:styleId="Heading1Char">
    <w:name w:val="Heading 1 Char"/>
    <w:aliases w:val="Pocket Char"/>
    <w:basedOn w:val="DefaultParagraphFont"/>
    <w:link w:val="Heading1"/>
    <w:rsid w:val="00DB504B"/>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1"/>
    <w:rsid w:val="00DB504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DB504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DB504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DB504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B504B"/>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DB504B"/>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DB504B"/>
    <w:rPr>
      <w:color w:val="auto"/>
      <w:u w:val="none"/>
    </w:rPr>
  </w:style>
  <w:style w:type="character" w:styleId="FollowedHyperlink">
    <w:name w:val="FollowedHyperlink"/>
    <w:basedOn w:val="DefaultParagraphFont"/>
    <w:uiPriority w:val="99"/>
    <w:semiHidden/>
    <w:unhideWhenUsed/>
    <w:rsid w:val="00DB504B"/>
    <w:rPr>
      <w:color w:val="auto"/>
      <w:u w:val="none"/>
    </w:rPr>
  </w:style>
  <w:style w:type="character" w:customStyle="1" w:styleId="Heading6Char">
    <w:name w:val="Heading 6 Char"/>
    <w:basedOn w:val="DefaultParagraphFont"/>
    <w:link w:val="Heading6"/>
    <w:uiPriority w:val="9"/>
    <w:semiHidden/>
    <w:rsid w:val="00DB504B"/>
    <w:rPr>
      <w:rFonts w:asciiTheme="majorHAnsi" w:eastAsiaTheme="majorEastAsia" w:hAnsiTheme="majorHAnsi" w:cstheme="majorBidi"/>
      <w:i/>
      <w:iCs/>
      <w:color w:val="1F4D78" w:themeColor="accent1" w:themeShade="7F"/>
    </w:rPr>
  </w:style>
  <w:style w:type="paragraph" w:customStyle="1" w:styleId="Emphasis1">
    <w:name w:val="Emphasis1"/>
    <w:basedOn w:val="Normal"/>
    <w:link w:val="Emphasis"/>
    <w:autoRedefine/>
    <w:uiPriority w:val="7"/>
    <w:qFormat/>
    <w:rsid w:val="00DB504B"/>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DB504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DB504B"/>
    <w:rPr>
      <w:b/>
      <w:iCs/>
      <w:u w:val="single"/>
    </w:rPr>
  </w:style>
  <w:style w:type="paragraph" w:styleId="ListParagraph">
    <w:name w:val="List Paragraph"/>
    <w:aliases w:val="6 font"/>
    <w:basedOn w:val="Normal"/>
    <w:uiPriority w:val="34"/>
    <w:qFormat/>
    <w:rsid w:val="00DB504B"/>
    <w:pPr>
      <w:ind w:left="720"/>
      <w:contextualSpacing/>
    </w:pPr>
    <w:rPr>
      <w:rFonts w:ascii="Times New Roman" w:hAnsi="Times New Roman" w:cs="Times New Roman"/>
    </w:rPr>
  </w:style>
  <w:style w:type="paragraph" w:customStyle="1" w:styleId="cardtext">
    <w:name w:val="card text"/>
    <w:basedOn w:val="Normal"/>
    <w:link w:val="cardtextChar"/>
    <w:qFormat/>
    <w:rsid w:val="00DB504B"/>
    <w:pPr>
      <w:ind w:left="288" w:right="288"/>
    </w:pPr>
    <w:rPr>
      <w:rFonts w:eastAsia="Times New Roman"/>
    </w:rPr>
  </w:style>
  <w:style w:type="character" w:customStyle="1" w:styleId="cardtextChar">
    <w:name w:val="card text Char"/>
    <w:link w:val="cardtext"/>
    <w:rsid w:val="00DB504B"/>
    <w:rPr>
      <w:rFonts w:ascii="Calibri" w:eastAsia="Times New Roman" w:hAnsi="Calibri" w:cs="Calibri"/>
    </w:rPr>
  </w:style>
  <w:style w:type="paragraph" w:customStyle="1" w:styleId="Emphasize">
    <w:name w:val="Emphasize"/>
    <w:basedOn w:val="Normal"/>
    <w:uiPriority w:val="7"/>
    <w:qFormat/>
    <w:rsid w:val="00DB504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TitleChar">
    <w:name w:val="Title Char"/>
    <w:aliases w:val="UNDERLINE Char,Cites and Cards Char,Bold Underlined Char,title Char,Block Heading Char,Read This Char,Debate Normal Char"/>
    <w:basedOn w:val="DefaultParagraphFont"/>
    <w:link w:val="Title"/>
    <w:uiPriority w:val="5"/>
    <w:qFormat/>
    <w:rsid w:val="00DB504B"/>
    <w:rPr>
      <w:b/>
      <w:u w:val="single"/>
    </w:rPr>
  </w:style>
  <w:style w:type="paragraph" w:styleId="Title">
    <w:name w:val="Title"/>
    <w:aliases w:val="UNDERLINE,Cites and Cards,Bold Underlined,title,Block Heading,Read This,Debate Normal"/>
    <w:basedOn w:val="Normal"/>
    <w:next w:val="Normal"/>
    <w:link w:val="TitleChar"/>
    <w:uiPriority w:val="5"/>
    <w:qFormat/>
    <w:rsid w:val="00DB504B"/>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rsid w:val="00DB504B"/>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DB50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504B"/>
    <w:rPr>
      <w:rFonts w:ascii="Lucida Grande" w:hAnsi="Lucida Grande" w:cs="Lucida Grande"/>
      <w:sz w:val="24"/>
    </w:rPr>
  </w:style>
  <w:style w:type="character" w:customStyle="1" w:styleId="apple-converted-space">
    <w:name w:val="apple-converted-space"/>
    <w:basedOn w:val="DefaultParagraphFont"/>
    <w:rsid w:val="00DB504B"/>
  </w:style>
  <w:style w:type="paragraph" w:customStyle="1" w:styleId="Analytics">
    <w:name w:val="Analytics"/>
    <w:basedOn w:val="Heading4"/>
    <w:link w:val="AnalyticsChar"/>
    <w:uiPriority w:val="4"/>
    <w:qFormat/>
    <w:rsid w:val="00DB504B"/>
    <w:rPr>
      <w:rFonts w:ascii="Times New Roman" w:hAnsi="Times New Roman"/>
      <w:bCs/>
      <w:iCs w:val="0"/>
    </w:rPr>
  </w:style>
  <w:style w:type="character" w:customStyle="1" w:styleId="AnalyticsChar">
    <w:name w:val="Analytics Char"/>
    <w:basedOn w:val="DefaultParagraphFont"/>
    <w:link w:val="Analytics"/>
    <w:uiPriority w:val="4"/>
    <w:rsid w:val="00DB504B"/>
    <w:rPr>
      <w:rFonts w:ascii="Times New Roman" w:eastAsiaTheme="majorEastAsia" w:hAnsi="Times New Roman" w:cstheme="majorBidi"/>
      <w:b/>
      <w:bCs/>
      <w:sz w:val="26"/>
    </w:rPr>
  </w:style>
  <w:style w:type="character" w:customStyle="1" w:styleId="Style11pt">
    <w:name w:val="Style 11 pt"/>
    <w:basedOn w:val="DefaultParagraphFont"/>
    <w:rsid w:val="00DB504B"/>
    <w:rPr>
      <w:sz w:val="20"/>
    </w:rPr>
  </w:style>
  <w:style w:type="character" w:customStyle="1" w:styleId="StyleStyle4CharTimesNewRoman11pt">
    <w:name w:val="Style Style4 Char + Times New Roman 11 pt"/>
    <w:basedOn w:val="DefaultParagraphFont"/>
    <w:rsid w:val="00DB504B"/>
    <w:rPr>
      <w:rFonts w:ascii="Times New Roman" w:hAnsi="Times New Roman"/>
      <w:sz w:val="20"/>
      <w:szCs w:val="24"/>
      <w:u w:val="single"/>
      <w:lang w:val="en-US" w:eastAsia="en-US" w:bidi="ar-SA"/>
    </w:rPr>
  </w:style>
  <w:style w:type="paragraph" w:styleId="BalloonText">
    <w:name w:val="Balloon Text"/>
    <w:basedOn w:val="Normal"/>
    <w:link w:val="BalloonTextChar"/>
    <w:uiPriority w:val="99"/>
    <w:semiHidden/>
    <w:unhideWhenUsed/>
    <w:rsid w:val="00DB50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504B"/>
    <w:rPr>
      <w:rFonts w:ascii="Lucida Grande" w:hAnsi="Lucida Grande" w:cs="Lucida Grande"/>
      <w:sz w:val="18"/>
      <w:szCs w:val="18"/>
    </w:rPr>
  </w:style>
  <w:style w:type="paragraph" w:customStyle="1" w:styleId="Cards">
    <w:name w:val="Cards"/>
    <w:basedOn w:val="Normal"/>
    <w:link w:val="CardsChar"/>
    <w:qFormat/>
    <w:rsid w:val="00DB504B"/>
    <w:pPr>
      <w:autoSpaceDE w:val="0"/>
      <w:autoSpaceDN w:val="0"/>
      <w:adjustRightInd w:val="0"/>
      <w:ind w:left="432" w:right="432"/>
    </w:pPr>
    <w:rPr>
      <w:szCs w:val="20"/>
    </w:rPr>
  </w:style>
  <w:style w:type="character" w:customStyle="1" w:styleId="LDUnderline">
    <w:name w:val="LD Underline"/>
    <w:basedOn w:val="DefaultParagraphFont"/>
    <w:uiPriority w:val="1"/>
    <w:qFormat/>
    <w:rsid w:val="00DB504B"/>
    <w:rPr>
      <w:rFonts w:ascii="Times New Roman" w:hAnsi="Times New Roman" w:cs="Times New Roman"/>
      <w:b/>
      <w:color w:val="auto"/>
      <w:sz w:val="24"/>
      <w:u w:val="single"/>
    </w:rPr>
  </w:style>
  <w:style w:type="character" w:customStyle="1" w:styleId="LDCut">
    <w:name w:val="LD Cut"/>
    <w:basedOn w:val="DefaultParagraphFont"/>
    <w:uiPriority w:val="1"/>
    <w:qFormat/>
    <w:rsid w:val="00DB504B"/>
    <w:rPr>
      <w:rFonts w:ascii="Times New Roman" w:hAnsi="Times New Roman"/>
      <w:b w:val="0"/>
      <w:color w:val="auto"/>
      <w:sz w:val="12"/>
    </w:rPr>
  </w:style>
  <w:style w:type="character" w:customStyle="1" w:styleId="CardsChar">
    <w:name w:val="Cards Char"/>
    <w:basedOn w:val="DefaultParagraphFont"/>
    <w:link w:val="Cards"/>
    <w:rsid w:val="00DB504B"/>
    <w:rPr>
      <w:rFonts w:ascii="Calibri" w:hAnsi="Calibri" w:cs="Calibri"/>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DB504B"/>
    <w:pPr>
      <w:spacing w:before="100" w:beforeAutospacing="1" w:after="100" w:afterAutospacing="1"/>
    </w:pPr>
  </w:style>
  <w:style w:type="character" w:customStyle="1" w:styleId="UnresolvedMention1">
    <w:name w:val="Unresolved Mention1"/>
    <w:basedOn w:val="DefaultParagraphFont"/>
    <w:uiPriority w:val="99"/>
    <w:rsid w:val="00DB504B"/>
    <w:rPr>
      <w:color w:val="605E5C"/>
      <w:shd w:val="clear" w:color="auto" w:fill="E1DFDD"/>
    </w:rPr>
  </w:style>
  <w:style w:type="paragraph" w:customStyle="1" w:styleId="Cardtext0">
    <w:name w:val="Card text"/>
    <w:link w:val="CardtextChar0"/>
    <w:rsid w:val="00DB504B"/>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character" w:customStyle="1" w:styleId="CardtextChar0">
    <w:name w:val="Card text Char"/>
    <w:basedOn w:val="DefaultParagraphFont"/>
    <w:link w:val="Cardtext0"/>
    <w:rsid w:val="00DB504B"/>
    <w:rPr>
      <w:rFonts w:ascii="Arial Narrow" w:eastAsia="Times New Roman" w:hAnsi="Arial Narrow" w:cs="Times New Roman"/>
      <w:sz w:val="24"/>
      <w:szCs w:val="20"/>
      <w:u w:val="single"/>
    </w:rPr>
  </w:style>
  <w:style w:type="paragraph" w:customStyle="1" w:styleId="css-1ygdjhk">
    <w:name w:val="css-1ygdjhk"/>
    <w:basedOn w:val="Normal"/>
    <w:rsid w:val="00DB504B"/>
    <w:pPr>
      <w:spacing w:before="100" w:beforeAutospacing="1" w:after="100" w:afterAutospacing="1"/>
    </w:p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
    <w:basedOn w:val="DefaultParagraphFont"/>
    <w:link w:val="FUCKTHISFONT"/>
    <w:uiPriority w:val="6"/>
    <w:qFormat/>
    <w:rsid w:val="00DB504B"/>
    <w:rPr>
      <w:b/>
      <w:sz w:val="26"/>
      <w:u w:val="single"/>
    </w:rPr>
  </w:style>
  <w:style w:type="character" w:customStyle="1" w:styleId="m-8497948306993107372gmail-style13ptbold">
    <w:name w:val="m_-8497948306993107372gmail-style13ptbold"/>
    <w:basedOn w:val="DefaultParagraphFont"/>
    <w:rsid w:val="00DB504B"/>
  </w:style>
  <w:style w:type="paragraph" w:customStyle="1" w:styleId="UnderlinePara">
    <w:name w:val="Underline Para"/>
    <w:basedOn w:val="Normal"/>
    <w:uiPriority w:val="1"/>
    <w:qFormat/>
    <w:rsid w:val="00DB504B"/>
    <w:pPr>
      <w:widowControl w:val="0"/>
      <w:suppressAutoHyphens/>
      <w:spacing w:after="200" w:line="256" w:lineRule="auto"/>
      <w:contextualSpacing/>
    </w:pPr>
    <w:rPr>
      <w:rFonts w:asciiTheme="minorHAnsi" w:hAnsiTheme="minorHAnsi"/>
      <w:b/>
      <w:u w:val="single"/>
    </w:rPr>
  </w:style>
  <w:style w:type="character" w:styleId="FootnoteReference">
    <w:name w:val="footnote reference"/>
    <w:aliases w:val="FN Ref,footnote reference,fr,o,FR,(NECG) Footnote Reference"/>
    <w:basedOn w:val="DefaultParagraphFont"/>
    <w:uiPriority w:val="99"/>
    <w:unhideWhenUsed/>
    <w:qFormat/>
    <w:rsid w:val="00DB504B"/>
    <w:rPr>
      <w:vertAlign w:val="superscript"/>
    </w:rPr>
  </w:style>
  <w:style w:type="paragraph" w:styleId="FootnoteText">
    <w:name w:val="footnote text"/>
    <w:link w:val="FootnoteTextChar"/>
    <w:uiPriority w:val="99"/>
    <w:qFormat/>
    <w:rsid w:val="00DB504B"/>
    <w:pPr>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DB504B"/>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DB504B"/>
    <w:rPr>
      <w:rFonts w:ascii="Georgia" w:hAnsi="Georgia"/>
      <w:b/>
      <w:bdr w:val="single" w:sz="12" w:space="0" w:color="auto"/>
    </w:rPr>
  </w:style>
  <w:style w:type="character" w:customStyle="1" w:styleId="underline">
    <w:name w:val="underline"/>
    <w:basedOn w:val="DefaultParagraphFont"/>
    <w:qFormat/>
    <w:rsid w:val="00DB504B"/>
    <w:rPr>
      <w:b/>
      <w:bCs w:val="0"/>
      <w:u w:val="single"/>
    </w:rPr>
  </w:style>
  <w:style w:type="character" w:styleId="Strong">
    <w:name w:val="Strong"/>
    <w:basedOn w:val="DefaultParagraphFont"/>
    <w:uiPriority w:val="22"/>
    <w:qFormat/>
    <w:rsid w:val="00DB504B"/>
    <w:rPr>
      <w:b/>
      <w:bCs/>
    </w:rPr>
  </w:style>
  <w:style w:type="character" w:customStyle="1" w:styleId="wikiexternallink">
    <w:name w:val="wikiexternallink"/>
    <w:basedOn w:val="DefaultParagraphFont"/>
    <w:rsid w:val="00DB504B"/>
  </w:style>
  <w:style w:type="character" w:customStyle="1" w:styleId="wikigeneratedlinkcontent">
    <w:name w:val="wikigeneratedlinkcontent"/>
    <w:basedOn w:val="DefaultParagraphFont"/>
    <w:rsid w:val="00DB504B"/>
  </w:style>
  <w:style w:type="character" w:customStyle="1" w:styleId="m-6319868430541246662gmail-heading4char">
    <w:name w:val="m_-6319868430541246662gmail-heading4char"/>
    <w:basedOn w:val="DefaultParagraphFont"/>
    <w:rsid w:val="00DB504B"/>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B504B"/>
    <w:pPr>
      <w:pBdr>
        <w:top w:val="single" w:sz="12" w:space="1" w:color="auto"/>
        <w:left w:val="single" w:sz="12" w:space="4" w:color="auto"/>
        <w:bottom w:val="single" w:sz="12" w:space="1" w:color="auto"/>
        <w:right w:val="single" w:sz="12" w:space="4" w:color="auto"/>
      </w:pBdr>
      <w:spacing w:after="0" w:line="240" w:lineRule="auto"/>
    </w:pPr>
    <w:rPr>
      <w:b/>
      <w:sz w:val="24"/>
      <w:u w:val="single"/>
    </w:rPr>
  </w:style>
  <w:style w:type="character" w:customStyle="1" w:styleId="cardChar">
    <w:name w:val="card Char"/>
    <w:aliases w:val="Bold Cite Char Char,Speed Cite Char"/>
    <w:uiPriority w:val="99"/>
    <w:rsid w:val="00DB504B"/>
    <w:rPr>
      <w:rFonts w:eastAsiaTheme="minorHAnsi"/>
      <w:sz w:val="22"/>
      <w:szCs w:val="22"/>
      <w:u w:val="single"/>
    </w:rPr>
  </w:style>
  <w:style w:type="character" w:customStyle="1" w:styleId="BoldUnderline">
    <w:name w:val="Bold.Underline"/>
    <w:uiPriority w:val="1"/>
    <w:qFormat/>
    <w:rsid w:val="00DB504B"/>
    <w:rPr>
      <w:b/>
      <w:u w:val="single"/>
    </w:rPr>
  </w:style>
  <w:style w:type="character" w:customStyle="1" w:styleId="Minimize">
    <w:name w:val="Minimize"/>
    <w:uiPriority w:val="1"/>
    <w:qFormat/>
    <w:rsid w:val="00DB504B"/>
    <w:rPr>
      <w:rFonts w:asciiTheme="minorHAnsi" w:hAnsiTheme="minorHAnsi"/>
      <w:sz w:val="16"/>
    </w:rPr>
  </w:style>
  <w:style w:type="character" w:customStyle="1" w:styleId="grame">
    <w:name w:val="grame"/>
    <w:basedOn w:val="DefaultParagraphFont"/>
    <w:rsid w:val="00DB504B"/>
  </w:style>
  <w:style w:type="character" w:customStyle="1" w:styleId="spelle">
    <w:name w:val="spelle"/>
    <w:basedOn w:val="DefaultParagraphFont"/>
    <w:rsid w:val="00DB504B"/>
  </w:style>
  <w:style w:type="character" w:customStyle="1" w:styleId="LDDebateCard">
    <w:name w:val="LD Debate Card"/>
    <w:qFormat/>
    <w:rsid w:val="00DB504B"/>
    <w:rPr>
      <w:rFonts w:ascii="Times New Roman" w:hAnsi="Times New Roman"/>
      <w:b/>
      <w:color w:val="000000"/>
      <w:sz w:val="24"/>
      <w:u w:val="single"/>
    </w:rPr>
  </w:style>
  <w:style w:type="paragraph" w:customStyle="1" w:styleId="Nothing">
    <w:name w:val="Nothing"/>
    <w:link w:val="NothingChar"/>
    <w:rsid w:val="00DB504B"/>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rsid w:val="00DB504B"/>
    <w:rPr>
      <w:rFonts w:ascii="Times New Roman" w:eastAsia="Calibri" w:hAnsi="Times New Roman" w:cs="Times New Roman"/>
      <w:sz w:val="20"/>
      <w:szCs w:val="20"/>
    </w:rPr>
  </w:style>
  <w:style w:type="paragraph" w:customStyle="1" w:styleId="generic-articlebody">
    <w:name w:val="generic-article__body"/>
    <w:basedOn w:val="Normal"/>
    <w:rsid w:val="00DB504B"/>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DB504B"/>
    <w:pPr>
      <w:ind w:left="288"/>
    </w:pPr>
  </w:style>
  <w:style w:type="character" w:customStyle="1" w:styleId="CardIndentedChar">
    <w:name w:val="Card (Indented) Char"/>
    <w:basedOn w:val="DefaultParagraphFont"/>
    <w:link w:val="CardIndented"/>
    <w:rsid w:val="00DB504B"/>
    <w:rPr>
      <w:rFonts w:ascii="Calibri" w:hAnsi="Calibri" w:cs="Calibri"/>
    </w:rPr>
  </w:style>
  <w:style w:type="paragraph" w:customStyle="1" w:styleId="paragraph">
    <w:name w:val="paragraph"/>
    <w:basedOn w:val="Normal"/>
    <w:rsid w:val="00DB504B"/>
    <w:pPr>
      <w:spacing w:before="100" w:beforeAutospacing="1" w:after="100" w:afterAutospacing="1"/>
    </w:pPr>
  </w:style>
  <w:style w:type="character" w:customStyle="1" w:styleId="normaltextrun">
    <w:name w:val="normaltextrun"/>
    <w:basedOn w:val="DefaultParagraphFont"/>
    <w:rsid w:val="00DB504B"/>
  </w:style>
  <w:style w:type="character" w:customStyle="1" w:styleId="eop">
    <w:name w:val="eop"/>
    <w:basedOn w:val="DefaultParagraphFont"/>
    <w:rsid w:val="00DB504B"/>
  </w:style>
  <w:style w:type="paragraph" w:customStyle="1" w:styleId="evidencetext">
    <w:name w:val="evidence text"/>
    <w:basedOn w:val="Normal"/>
    <w:next w:val="Normal"/>
    <w:link w:val="evidencetextChar1"/>
    <w:qFormat/>
    <w:rsid w:val="00DB504B"/>
    <w:pPr>
      <w:ind w:left="432" w:right="432"/>
    </w:pPr>
    <w:rPr>
      <w:rFonts w:ascii="Arial" w:hAnsi="Arial"/>
      <w:color w:val="000000"/>
      <w:sz w:val="16"/>
    </w:rPr>
  </w:style>
  <w:style w:type="character" w:customStyle="1" w:styleId="highlight2">
    <w:name w:val="highlight2"/>
    <w:rsid w:val="00DB504B"/>
    <w:rPr>
      <w:rFonts w:ascii="Arial" w:hAnsi="Arial"/>
      <w:b/>
      <w:sz w:val="19"/>
      <w:u w:val="thick"/>
      <w:bdr w:val="none" w:sz="0" w:space="0" w:color="auto"/>
      <w:shd w:val="clear" w:color="auto" w:fill="auto"/>
    </w:rPr>
  </w:style>
  <w:style w:type="character" w:customStyle="1" w:styleId="evidencetextChar1">
    <w:name w:val="evidence text Char1"/>
    <w:link w:val="evidencetext"/>
    <w:rsid w:val="00DB504B"/>
    <w:rPr>
      <w:rFonts w:ascii="Arial" w:hAnsi="Arial" w:cs="Calibri"/>
      <w:color w:val="000000"/>
      <w:sz w:val="16"/>
    </w:rPr>
  </w:style>
  <w:style w:type="character" w:customStyle="1" w:styleId="m-4510396277978220598style13ptbold">
    <w:name w:val="m_-4510396277978220598style13ptbold"/>
    <w:basedOn w:val="DefaultParagraphFont"/>
    <w:rsid w:val="00DB504B"/>
  </w:style>
  <w:style w:type="character" w:customStyle="1" w:styleId="Emph">
    <w:name w:val="Emph"/>
    <w:basedOn w:val="DefaultParagraphFont"/>
    <w:uiPriority w:val="1"/>
    <w:qFormat/>
    <w:rsid w:val="00DB504B"/>
    <w:rPr>
      <w:rFonts w:ascii="Arial" w:hAnsi="Arial"/>
      <w:b/>
      <w:sz w:val="20"/>
      <w:u w:val="single"/>
      <w:bdr w:val="single" w:sz="8" w:space="0" w:color="auto"/>
    </w:rPr>
  </w:style>
  <w:style w:type="character" w:customStyle="1" w:styleId="pull-quote">
    <w:name w:val="pull-quote"/>
    <w:basedOn w:val="DefaultParagraphFont"/>
    <w:rsid w:val="00DB504B"/>
  </w:style>
  <w:style w:type="paragraph" w:customStyle="1" w:styleId="FUCKTHISFONT">
    <w:name w:val="FUCK THIS FONT"/>
    <w:basedOn w:val="Normal"/>
    <w:link w:val="IntenseEmphasis"/>
    <w:uiPriority w:val="6"/>
    <w:rsid w:val="00DB504B"/>
    <w:pPr>
      <w:autoSpaceDE w:val="0"/>
      <w:autoSpaceDN w:val="0"/>
      <w:adjustRightInd w:val="0"/>
      <w:jc w:val="both"/>
    </w:pPr>
    <w:rPr>
      <w:rFonts w:asciiTheme="minorHAnsi" w:hAnsiTheme="minorHAnsi" w:cstheme="minorBidi"/>
      <w:b/>
      <w:sz w:val="26"/>
      <w:u w:val="single"/>
    </w:rPr>
  </w:style>
  <w:style w:type="paragraph" w:customStyle="1" w:styleId="trt0xe">
    <w:name w:val="trt0xe"/>
    <w:basedOn w:val="Normal"/>
    <w:rsid w:val="00DB504B"/>
    <w:pPr>
      <w:spacing w:before="100" w:beforeAutospacing="1" w:after="100" w:afterAutospacing="1"/>
    </w:pPr>
  </w:style>
  <w:style w:type="character" w:styleId="UnresolvedMention">
    <w:name w:val="Unresolved Mention"/>
    <w:basedOn w:val="DefaultParagraphFont"/>
    <w:uiPriority w:val="99"/>
    <w:semiHidden/>
    <w:unhideWhenUsed/>
    <w:rsid w:val="00DB504B"/>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DB504B"/>
    <w:rPr>
      <w:rFonts w:ascii="Calibri" w:hAnsi="Calibri" w:cs="Calibri"/>
    </w:rPr>
  </w:style>
  <w:style w:type="paragraph" w:customStyle="1" w:styleId="dx-doi">
    <w:name w:val="dx-doi"/>
    <w:basedOn w:val="Normal"/>
    <w:rsid w:val="00DB504B"/>
    <w:pPr>
      <w:spacing w:before="100" w:beforeAutospacing="1" w:after="100" w:afterAutospacing="1"/>
    </w:pPr>
  </w:style>
  <w:style w:type="character" w:customStyle="1" w:styleId="authors">
    <w:name w:val="authors"/>
    <w:basedOn w:val="DefaultParagraphFont"/>
    <w:rsid w:val="00DB504B"/>
  </w:style>
  <w:style w:type="character" w:customStyle="1" w:styleId="Date1">
    <w:name w:val="Date1"/>
    <w:basedOn w:val="DefaultParagraphFont"/>
    <w:rsid w:val="00DB504B"/>
  </w:style>
  <w:style w:type="character" w:customStyle="1" w:styleId="arttitle">
    <w:name w:val="art_title"/>
    <w:basedOn w:val="DefaultParagraphFont"/>
    <w:rsid w:val="00DB504B"/>
  </w:style>
  <w:style w:type="character" w:customStyle="1" w:styleId="serialtitle">
    <w:name w:val="serial_title"/>
    <w:basedOn w:val="DefaultParagraphFont"/>
    <w:rsid w:val="00DB504B"/>
  </w:style>
  <w:style w:type="character" w:customStyle="1" w:styleId="volumeissue">
    <w:name w:val="volume_issue"/>
    <w:basedOn w:val="DefaultParagraphFont"/>
    <w:rsid w:val="00DB504B"/>
  </w:style>
  <w:style w:type="character" w:customStyle="1" w:styleId="pagerange">
    <w:name w:val="page_range"/>
    <w:basedOn w:val="DefaultParagraphFont"/>
    <w:rsid w:val="00DB504B"/>
  </w:style>
  <w:style w:type="character" w:customStyle="1" w:styleId="doilink">
    <w:name w:val="doi_link"/>
    <w:basedOn w:val="DefaultParagraphFont"/>
    <w:rsid w:val="00DB504B"/>
  </w:style>
  <w:style w:type="character" w:customStyle="1" w:styleId="subtitle-colon">
    <w:name w:val="subtitle-colon"/>
    <w:basedOn w:val="DefaultParagraphFont"/>
    <w:rsid w:val="00DB504B"/>
  </w:style>
  <w:style w:type="character" w:customStyle="1" w:styleId="Subtitle1">
    <w:name w:val="Subtitle1"/>
    <w:basedOn w:val="DefaultParagraphFont"/>
    <w:rsid w:val="00DB504B"/>
  </w:style>
  <w:style w:type="paragraph" w:styleId="BodyText">
    <w:name w:val="Body Text"/>
    <w:basedOn w:val="Normal"/>
    <w:link w:val="BodyTextChar"/>
    <w:rsid w:val="00DB504B"/>
    <w:pPr>
      <w:spacing w:after="140" w:line="276" w:lineRule="auto"/>
    </w:pPr>
    <w:rPr>
      <w:rFonts w:eastAsia="Calibri" w:cs="Times New Roman"/>
    </w:rPr>
  </w:style>
  <w:style w:type="character" w:customStyle="1" w:styleId="BodyTextChar">
    <w:name w:val="Body Text Char"/>
    <w:basedOn w:val="DefaultParagraphFont"/>
    <w:link w:val="BodyText"/>
    <w:rsid w:val="00DB504B"/>
    <w:rPr>
      <w:rFonts w:ascii="Calibri" w:eastAsia="Calibri" w:hAnsi="Calibri" w:cs="Times New Roman"/>
    </w:rPr>
  </w:style>
  <w:style w:type="paragraph" w:customStyle="1" w:styleId="font--body">
    <w:name w:val="font--body"/>
    <w:basedOn w:val="Normal"/>
    <w:rsid w:val="00DB504B"/>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DB504B"/>
    <w:rPr>
      <w:b/>
      <w:u w:val="single"/>
    </w:rPr>
  </w:style>
  <w:style w:type="character" w:customStyle="1" w:styleId="Underline2Char">
    <w:name w:val="Underline2 Char"/>
    <w:basedOn w:val="DefaultParagraphFont"/>
    <w:link w:val="Underline2"/>
    <w:uiPriority w:val="4"/>
    <w:rsid w:val="00DB504B"/>
    <w:rPr>
      <w:rFonts w:ascii="Calibri" w:hAnsi="Calibri" w:cs="Calibri"/>
      <w:b/>
      <w:u w:val="single"/>
    </w:rPr>
  </w:style>
  <w:style w:type="paragraph" w:customStyle="1" w:styleId="Cites">
    <w:name w:val="Cites"/>
    <w:rsid w:val="00DB504B"/>
    <w:pPr>
      <w:spacing w:after="0" w:line="240" w:lineRule="auto"/>
    </w:pPr>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DB504B"/>
    <w:rPr>
      <w:rFonts w:ascii="Arial" w:hAnsi="Arial"/>
      <w:b/>
      <w:sz w:val="20"/>
      <w:u w:val="single"/>
    </w:rPr>
  </w:style>
  <w:style w:type="character" w:customStyle="1" w:styleId="BoldUnderlineChar">
    <w:name w:val="Bold Underline Char"/>
    <w:basedOn w:val="DefaultParagraphFont"/>
    <w:uiPriority w:val="4"/>
    <w:rsid w:val="00DB504B"/>
    <w:rPr>
      <w:rFonts w:ascii="Arial" w:hAnsi="Arial" w:cs="Arial"/>
      <w:b/>
      <w:u w:val="single"/>
    </w:rPr>
  </w:style>
  <w:style w:type="character" w:customStyle="1" w:styleId="Author-Date">
    <w:name w:val="Author-Date"/>
    <w:rsid w:val="00DB504B"/>
    <w:rPr>
      <w:b/>
      <w:sz w:val="24"/>
    </w:rPr>
  </w:style>
  <w:style w:type="character" w:customStyle="1" w:styleId="CardsChar1">
    <w:name w:val="Cards Char1"/>
    <w:locked/>
    <w:rsid w:val="00DB504B"/>
    <w:rPr>
      <w:rFonts w:ascii="Times New Roman" w:eastAsia="Times New Roman" w:hAnsi="Times New Roman" w:cs="Times New Roman"/>
    </w:rPr>
  </w:style>
  <w:style w:type="paragraph" w:customStyle="1" w:styleId="CiteSpacing">
    <w:name w:val="Cite Spacing"/>
    <w:basedOn w:val="Normal"/>
    <w:uiPriority w:val="4"/>
    <w:qFormat/>
    <w:rsid w:val="00DB504B"/>
    <w:pPr>
      <w:spacing w:before="60" w:after="60"/>
    </w:pPr>
  </w:style>
  <w:style w:type="character" w:customStyle="1" w:styleId="BoldUnderlineChar0">
    <w:name w:val="BoldUnderline Char"/>
    <w:locked/>
    <w:rsid w:val="00DB504B"/>
    <w:rPr>
      <w:rFonts w:cs="Times New Roman"/>
      <w:b/>
      <w:sz w:val="24"/>
      <w:szCs w:val="24"/>
      <w:u w:val="single"/>
      <w:lang w:val="en-US" w:eastAsia="en-US" w:bidi="ar-SA"/>
    </w:rPr>
  </w:style>
  <w:style w:type="character" w:customStyle="1" w:styleId="LDDebateCut">
    <w:name w:val="LD Debate Cut"/>
    <w:rsid w:val="00DB504B"/>
    <w:rPr>
      <w:rFonts w:ascii="Times New Roman" w:hAnsi="Times New Roman" w:hint="default"/>
      <w:color w:val="808080"/>
      <w:sz w:val="14"/>
    </w:rPr>
  </w:style>
  <w:style w:type="character" w:customStyle="1" w:styleId="A0">
    <w:name w:val="A0"/>
    <w:uiPriority w:val="99"/>
    <w:rsid w:val="00DB504B"/>
    <w:rPr>
      <w:rFonts w:ascii="Scala" w:hAnsi="Scala" w:cs="Scala" w:hint="default"/>
      <w:color w:val="000000"/>
      <w:sz w:val="16"/>
      <w:szCs w:val="16"/>
    </w:rPr>
  </w:style>
  <w:style w:type="paragraph" w:styleId="Header">
    <w:name w:val="header"/>
    <w:basedOn w:val="Normal"/>
    <w:link w:val="HeaderChar"/>
    <w:uiPriority w:val="99"/>
    <w:unhideWhenUsed/>
    <w:rsid w:val="00DB504B"/>
    <w:pPr>
      <w:tabs>
        <w:tab w:val="center" w:pos="4320"/>
        <w:tab w:val="right" w:pos="8640"/>
      </w:tabs>
      <w:spacing w:after="0" w:line="240" w:lineRule="auto"/>
    </w:pPr>
    <w:rPr>
      <w:rFonts w:asciiTheme="minorHAnsi" w:hAnsiTheme="minorHAnsi"/>
    </w:rPr>
  </w:style>
  <w:style w:type="character" w:customStyle="1" w:styleId="HeaderChar">
    <w:name w:val="Header Char"/>
    <w:basedOn w:val="DefaultParagraphFont"/>
    <w:link w:val="Header"/>
    <w:uiPriority w:val="99"/>
    <w:rsid w:val="00DB504B"/>
    <w:rPr>
      <w:rFonts w:cs="Calibri"/>
    </w:rPr>
  </w:style>
  <w:style w:type="paragraph" w:customStyle="1" w:styleId="Body">
    <w:name w:val="Body"/>
    <w:rsid w:val="00DB504B"/>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rPr>
  </w:style>
  <w:style w:type="paragraph" w:customStyle="1" w:styleId="css-158dogj">
    <w:name w:val="css-158dogj"/>
    <w:basedOn w:val="Normal"/>
    <w:rsid w:val="00DB504B"/>
    <w:pPr>
      <w:spacing w:before="100" w:beforeAutospacing="1" w:after="100" w:afterAutospacing="1"/>
    </w:pPr>
  </w:style>
  <w:style w:type="paragraph" w:customStyle="1" w:styleId="selectionshareable">
    <w:name w:val="selectionshareable"/>
    <w:basedOn w:val="Normal"/>
    <w:rsid w:val="00DB504B"/>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DB5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504B"/>
    <w:rPr>
      <w:rFonts w:ascii="Calibri" w:hAnsi="Calibri" w:cs="Calibri"/>
    </w:rPr>
  </w:style>
  <w:style w:type="character" w:customStyle="1" w:styleId="ticker-green">
    <w:name w:val="ticker-green"/>
    <w:basedOn w:val="DefaultParagraphFont"/>
    <w:rsid w:val="00DB504B"/>
  </w:style>
  <w:style w:type="character" w:customStyle="1" w:styleId="acopre">
    <w:name w:val="acopre"/>
    <w:basedOn w:val="DefaultParagraphFont"/>
    <w:rsid w:val="00DB504B"/>
  </w:style>
  <w:style w:type="paragraph" w:customStyle="1" w:styleId="font-xxs">
    <w:name w:val="font-xxs"/>
    <w:basedOn w:val="Normal"/>
    <w:rsid w:val="00DB504B"/>
    <w:pPr>
      <w:spacing w:before="100" w:beforeAutospacing="1" w:after="100" w:afterAutospacing="1" w:line="240" w:lineRule="auto"/>
    </w:pPr>
    <w:rPr>
      <w:rFonts w:ascii="Times New Roman" w:eastAsia="Times New Roman" w:hAnsi="Times New Roman" w:cs="Times New Roman"/>
      <w:sz w:val="24"/>
    </w:rPr>
  </w:style>
  <w:style w:type="paragraph" w:customStyle="1" w:styleId="mt-xs">
    <w:name w:val="mt-xs"/>
    <w:basedOn w:val="Normal"/>
    <w:rsid w:val="00DB504B"/>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DB504B"/>
    <w:pPr>
      <w:spacing w:before="100" w:beforeAutospacing="1" w:after="100" w:afterAutospacing="1" w:line="240" w:lineRule="auto"/>
    </w:pPr>
    <w:rPr>
      <w:rFonts w:ascii="Times New Roman" w:eastAsia="Times New Roman" w:hAnsi="Times New Roman" w:cs="Times New Roman"/>
      <w:sz w:val="24"/>
    </w:rPr>
  </w:style>
  <w:style w:type="character" w:customStyle="1" w:styleId="educationitem">
    <w:name w:val="education__item"/>
    <w:basedOn w:val="DefaultParagraphFont"/>
    <w:rsid w:val="00DB504B"/>
  </w:style>
  <w:style w:type="character" w:customStyle="1" w:styleId="css-901oao">
    <w:name w:val="css-901oao"/>
    <w:basedOn w:val="DefaultParagraphFont"/>
    <w:rsid w:val="00DB5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eignaffairs.com/articles/united-states/2021-08-24/strategies-restraint" TargetMode="External"/><Relationship Id="rId18" Type="http://schemas.openxmlformats.org/officeDocument/2006/relationships/hyperlink" Target="https://www.livescience.com/climate-change-humans-extinct.html%20August%2030" TargetMode="External"/><Relationship Id="rId26" Type="http://schemas.openxmlformats.org/officeDocument/2006/relationships/hyperlink" Target="https://www.livescience.com/homo-sapiens.html" TargetMode="External"/><Relationship Id="rId3" Type="http://schemas.openxmlformats.org/officeDocument/2006/relationships/styles" Target="styles.xml"/><Relationship Id="rId21" Type="http://schemas.openxmlformats.org/officeDocument/2006/relationships/hyperlink" Target="https://www.livescience.com/65927-has-earth-been-this-hot-before.html" TargetMode="External"/><Relationship Id="rId34" Type="http://schemas.openxmlformats.org/officeDocument/2006/relationships/hyperlink" Target="https://advances.sciencemag.org/content/5/10/eaay5478" TargetMode="External"/><Relationship Id="rId7" Type="http://schemas.openxmlformats.org/officeDocument/2006/relationships/hyperlink" Target="https://www.foreignaffairs.com/articles/united-states/2016-06-13/case-offshore-balancing" TargetMode="External"/><Relationship Id="rId12" Type="http://schemas.openxmlformats.org/officeDocument/2006/relationships/hyperlink" Target="https://www.ethicsandinternationalaffairs.org/2017/multiplex-world-order/" TargetMode="External"/><Relationship Id="rId17" Type="http://schemas.openxmlformats.org/officeDocument/2006/relationships/hyperlink" Target="https://www.tandfonline.com/doi/pdf/10.1080/17467586.2018.1428763?needAccess=true)" TargetMode="External"/><Relationship Id="rId25" Type="http://schemas.openxmlformats.org/officeDocument/2006/relationships/hyperlink" Target="https://www.livescience.com/28739-jurassic-period.html" TargetMode="External"/><Relationship Id="rId33" Type="http://schemas.openxmlformats.org/officeDocument/2006/relationships/hyperlink" Target="https://www.mdpi.com/2071-1050/13/15/8161/htm" TargetMode="External"/><Relationship Id="rId2" Type="http://schemas.openxmlformats.org/officeDocument/2006/relationships/numbering" Target="numbering.xml"/><Relationship Id="rId16" Type="http://schemas.openxmlformats.org/officeDocument/2006/relationships/hyperlink" Target="https://www.foreignaffairs.com/articles/united-states/2022-02-22/allies-are-alright" TargetMode="External"/><Relationship Id="rId20"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29" Type="http://schemas.openxmlformats.org/officeDocument/2006/relationships/hyperlink" Target="https://www.livescience.com/65594-neanderthal-fertility-led-to-extinction.html" TargetMode="External"/><Relationship Id="rId1" Type="http://schemas.openxmlformats.org/officeDocument/2006/relationships/customXml" Target="../customXml/item1.xml"/><Relationship Id="rId6" Type="http://schemas.openxmlformats.org/officeDocument/2006/relationships/hyperlink" Target="https://foreignpolicy.com/2021/10/17/moon-base-china-russia-lunar-space-nasa/" TargetMode="External"/><Relationship Id="rId11" Type="http://schemas.openxmlformats.org/officeDocument/2006/relationships/hyperlink" Target="https://www.ethicsandinternationalaffairs.org/2017/multiplex-world-order/" TargetMode="External"/><Relationship Id="rId24" Type="http://schemas.openxmlformats.org/officeDocument/2006/relationships/hyperlink" Target="https://www.livescience.com/43295-triassic-period.html" TargetMode="External"/><Relationship Id="rId32" Type="http://schemas.openxmlformats.org/officeDocument/2006/relationships/hyperlink" Target="https://www.livescience.com/58891-why-2-degrees-celsius-increase-matters.html" TargetMode="External"/><Relationship Id="rId5" Type="http://schemas.openxmlformats.org/officeDocument/2006/relationships/webSettings" Target="webSettings.xml"/><Relationship Id="rId15" Type="http://schemas.openxmlformats.org/officeDocument/2006/relationships/hyperlink" Target="https://nationalinterest.org/print/blog/skeptics/rethinking-us-primacy-east-asia-40972" TargetMode="External"/><Relationship Id="rId23" Type="http://schemas.openxmlformats.org/officeDocument/2006/relationships/hyperlink" Target="https://www.livescience.com/43514-silurian-period.html" TargetMode="External"/><Relationship Id="rId28" Type="http://schemas.openxmlformats.org/officeDocument/2006/relationships/hyperlink" Target="https://www.nhm.ac.uk/discover/who-were-the-neanderthals.html" TargetMode="External"/><Relationship Id="rId36" Type="http://schemas.openxmlformats.org/officeDocument/2006/relationships/theme" Target="theme/theme1.xml"/><Relationship Id="rId10" Type="http://schemas.openxmlformats.org/officeDocument/2006/relationships/hyperlink" Target="https://www.ethicsandinternationalaffairs.org/2017/multiplex-world-order/" TargetMode="External"/><Relationship Id="rId19" Type="http://schemas.openxmlformats.org/officeDocument/2006/relationships/hyperlink" Target="https://www.livescience.com/58891-why-2-degrees-celsius-increase-matters.html" TargetMode="External"/><Relationship Id="rId31" Type="http://schemas.openxmlformats.org/officeDocument/2006/relationships/hyperlink" Target="https://humanorigins.si.edu/research/climate-and-human-evolution/climate-effects-human-evolution" TargetMode="External"/><Relationship Id="rId4" Type="http://schemas.openxmlformats.org/officeDocument/2006/relationships/settings" Target="settings.xml"/><Relationship Id="rId9" Type="http://schemas.openxmlformats.org/officeDocument/2006/relationships/hyperlink" Target="https://www.ethicsandinternationalaffairs.org/2017/multiplex-world-order/" TargetMode="External"/><Relationship Id="rId14" Type="http://schemas.openxmlformats.org/officeDocument/2006/relationships/hyperlink" Target="https://nationalinterest.org/feature/how-america-can-lead-asia-18720?nopaging=1,%2520Accessed%252012-15-2016" TargetMode="External"/><Relationship Id="rId22" Type="http://schemas.openxmlformats.org/officeDocument/2006/relationships/hyperlink" Target="https://www.livescience.com/mass-extinction-events-that-shaped-Earth.html" TargetMode="External"/><Relationship Id="rId27" Type="http://schemas.openxmlformats.org/officeDocument/2006/relationships/hyperlink" Target="https://www.livescience.com/28036-neanderthals-facts-about-our-extinct-human-relatives.html" TargetMode="External"/><Relationship Id="rId30" Type="http://schemas.openxmlformats.org/officeDocument/2006/relationships/hyperlink" Target="https://www.livescience.com/38893-drought-caused-ancient-mediterranean-collapse.html" TargetMode="External"/><Relationship Id="rId35" Type="http://schemas.openxmlformats.org/officeDocument/2006/relationships/fontTable" Target="fontTable.xml"/><Relationship Id="rId8" Type="http://schemas.openxmlformats.org/officeDocument/2006/relationships/hyperlink" Target="https://www.ethicsandinternationalaffairs.org/2017/multiplex-world-or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17804</Words>
  <Characters>101487</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Max Perin</cp:lastModifiedBy>
  <cp:revision>1</cp:revision>
  <dcterms:created xsi:type="dcterms:W3CDTF">2022-04-23T13:58:00Z</dcterms:created>
  <dcterms:modified xsi:type="dcterms:W3CDTF">2022-04-23T13:59:00Z</dcterms:modified>
</cp:coreProperties>
</file>