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745C2" w14:textId="77777777" w:rsidR="004830BF" w:rsidRDefault="004830BF" w:rsidP="004830BF">
      <w:pPr>
        <w:pStyle w:val="Heading1"/>
      </w:pPr>
      <w:r>
        <w:t>HWL RR R4 Neg vs Prospect ST</w:t>
      </w:r>
    </w:p>
    <w:p w14:paraId="72CBFBD0" w14:textId="77777777" w:rsidR="004830BF" w:rsidRDefault="004830BF" w:rsidP="004830BF">
      <w:pPr>
        <w:pStyle w:val="Heading1"/>
      </w:pPr>
      <w:r>
        <w:t>1NC</w:t>
      </w:r>
    </w:p>
    <w:p w14:paraId="168860B0" w14:textId="77777777" w:rsidR="004830BF" w:rsidRDefault="004830BF" w:rsidP="004830BF">
      <w:pPr>
        <w:pStyle w:val="Heading3"/>
      </w:pPr>
      <w:r>
        <w:t>1</w:t>
      </w:r>
    </w:p>
    <w:p w14:paraId="08F1F8D0" w14:textId="77777777" w:rsidR="004830BF" w:rsidRDefault="004830BF" w:rsidP="004830BF">
      <w:pPr>
        <w:pStyle w:val="Heading4"/>
      </w:pPr>
      <w:r>
        <w:t xml:space="preserve">Counterplan text: The Committee on the Peaceful use of Outer Space ought to establish an application system for property rights on celestial bodies conditioned upon open disclosure of data and applications. Private entities will only be granted one property grant per celestial body. </w:t>
      </w:r>
    </w:p>
    <w:p w14:paraId="45E2F1DE" w14:textId="77777777" w:rsidR="004830BF" w:rsidRDefault="004830BF" w:rsidP="004830BF">
      <w:pPr>
        <w:pStyle w:val="Heading4"/>
      </w:pPr>
      <w:r>
        <w:t xml:space="preserve">CP solves the Case – 1] Solves Advantage 1 because it eliminates ambiguity over property rights regime and 2] Solves Advantage 2 because the Committee can stop rogue states and terrorist groups from illegally using mining for Asteroid Terrorism which their 1AC card concedes solves. </w:t>
      </w:r>
    </w:p>
    <w:p w14:paraId="2E65B53B" w14:textId="77777777" w:rsidR="004830BF" w:rsidRPr="006647F0" w:rsidRDefault="004830BF" w:rsidP="004830BF">
      <w:pPr>
        <w:pStyle w:val="Heading4"/>
      </w:pPr>
      <w:r>
        <w:t xml:space="preserve">Mining regulations ensure Mining is </w:t>
      </w:r>
      <w:r>
        <w:rPr>
          <w:u w:val="single"/>
        </w:rPr>
        <w:t>safe</w:t>
      </w:r>
      <w:r>
        <w:t xml:space="preserve">. </w:t>
      </w:r>
    </w:p>
    <w:p w14:paraId="0EE65B46" w14:textId="77777777" w:rsidR="004830BF" w:rsidRPr="00873810" w:rsidRDefault="004830BF" w:rsidP="004830BF">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6" w:history="1">
        <w:r w:rsidRPr="006723E0">
          <w:rPr>
            <w:rStyle w:val="Hyperlink"/>
          </w:rPr>
          <w:t>https://www.sciencedirect.com/science/article/pii/S0265964621000515 accessed 12/12/21</w:t>
        </w:r>
      </w:hyperlink>
      <w:r>
        <w:t>] Adam</w:t>
      </w:r>
    </w:p>
    <w:p w14:paraId="364840CE" w14:textId="77777777" w:rsidR="004830BF" w:rsidRDefault="004830BF" w:rsidP="004830BF">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7"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8"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9"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0"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0CEAF768" w14:textId="77777777" w:rsidR="004830BF" w:rsidRPr="0092026C" w:rsidRDefault="004830BF" w:rsidP="004830BF">
      <w:pPr>
        <w:pStyle w:val="Heading4"/>
        <w:rPr>
          <w:rFonts w:cs="Calibri"/>
        </w:rPr>
      </w:pPr>
      <w:r w:rsidRPr="0092026C">
        <w:rPr>
          <w:rFonts w:cs="Calibri"/>
        </w:rPr>
        <w:t xml:space="preserve">Condo advantage counterplans are good – key to test the </w:t>
      </w:r>
      <w:proofErr w:type="spellStart"/>
      <w:r w:rsidRPr="0092026C">
        <w:rPr>
          <w:rFonts w:cs="Calibri"/>
        </w:rPr>
        <w:t>intrinsicness</w:t>
      </w:r>
      <w:proofErr w:type="spellEnd"/>
      <w:r w:rsidRPr="0092026C">
        <w:rPr>
          <w:rFonts w:cs="Calibri"/>
        </w:rPr>
        <w:t xml:space="preserve"> of aff impacts – winning a straight turn doesn’t prove the aff is a good idea or better than the </w:t>
      </w:r>
      <w:proofErr w:type="spellStart"/>
      <w:r w:rsidRPr="0092026C">
        <w:rPr>
          <w:rFonts w:cs="Calibri"/>
        </w:rPr>
        <w:t>squo</w:t>
      </w:r>
      <w:proofErr w:type="spellEnd"/>
      <w:r w:rsidRPr="0092026C">
        <w:rPr>
          <w:rFonts w:cs="Calibri"/>
        </w:rPr>
        <w:t xml:space="preserve"> which is the </w:t>
      </w:r>
      <w:proofErr w:type="spellStart"/>
      <w:r w:rsidRPr="0092026C">
        <w:rPr>
          <w:rFonts w:cs="Calibri"/>
        </w:rPr>
        <w:t>aff’s</w:t>
      </w:r>
      <w:proofErr w:type="spellEnd"/>
      <w:r w:rsidRPr="0092026C">
        <w:rPr>
          <w:rFonts w:cs="Calibri"/>
        </w:rPr>
        <w:t xml:space="preserve"> burden, and no policymaker would implement a proposal just because it’s not the worst idea</w:t>
      </w:r>
      <w:r>
        <w:rPr>
          <w:rFonts w:cs="Calibri"/>
        </w:rPr>
        <w:t>.</w:t>
      </w:r>
    </w:p>
    <w:p w14:paraId="2D21F8B8" w14:textId="77777777" w:rsidR="004830BF" w:rsidRPr="005B3D06" w:rsidRDefault="004830BF" w:rsidP="004830BF"/>
    <w:p w14:paraId="0B4F7D91" w14:textId="77777777" w:rsidR="004830BF" w:rsidRDefault="004830BF" w:rsidP="004830BF">
      <w:pPr>
        <w:pStyle w:val="Heading2"/>
      </w:pPr>
      <w:r>
        <w:t>Case</w:t>
      </w:r>
    </w:p>
    <w:p w14:paraId="0390EB89" w14:textId="77777777" w:rsidR="004830BF" w:rsidRDefault="004830BF" w:rsidP="004830BF">
      <w:pPr>
        <w:pStyle w:val="Heading2"/>
      </w:pPr>
      <w:r>
        <w:t>Advantage 1</w:t>
      </w:r>
    </w:p>
    <w:p w14:paraId="69A8A1A9" w14:textId="77777777" w:rsidR="004830BF" w:rsidRDefault="004830BF" w:rsidP="004830BF">
      <w:pPr>
        <w:pStyle w:val="Heading3"/>
      </w:pPr>
      <w:r>
        <w:t>Defense</w:t>
      </w:r>
    </w:p>
    <w:p w14:paraId="054EC7C2" w14:textId="77777777" w:rsidR="004830BF" w:rsidRDefault="004830BF" w:rsidP="004830BF">
      <w:pPr>
        <w:pStyle w:val="Heading4"/>
        <w:rPr>
          <w:u w:val="single"/>
        </w:rPr>
      </w:pPr>
      <w:r>
        <w:t xml:space="preserve">No space war – it’s </w:t>
      </w:r>
      <w:r w:rsidRPr="0054154A">
        <w:rPr>
          <w:u w:val="single"/>
        </w:rPr>
        <w:t>hype</w:t>
      </w:r>
      <w:r>
        <w:t xml:space="preserve"> and </w:t>
      </w:r>
      <w:r w:rsidRPr="0054154A">
        <w:rPr>
          <w:u w:val="single"/>
        </w:rPr>
        <w:t>systems are redundant</w:t>
      </w:r>
    </w:p>
    <w:p w14:paraId="3A521E84" w14:textId="77777777" w:rsidR="004830BF" w:rsidRPr="000600AC" w:rsidRDefault="004830BF" w:rsidP="004830BF">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7B697AE7" w14:textId="77777777" w:rsidR="004830BF" w:rsidRPr="004D120B" w:rsidRDefault="004830BF" w:rsidP="004830BF">
      <w:pPr>
        <w:rPr>
          <w:sz w:val="16"/>
        </w:rPr>
      </w:pPr>
      <w:r w:rsidRPr="004D120B">
        <w:rPr>
          <w:sz w:val="16"/>
        </w:rPr>
        <w:t xml:space="preserve">In the last two years, </w:t>
      </w:r>
      <w:r w:rsidRPr="00147240">
        <w:rPr>
          <w:highlight w:val="green"/>
          <w:u w:val="single"/>
        </w:rPr>
        <w:t>we’ve seen</w:t>
      </w:r>
      <w:r w:rsidRPr="004D120B">
        <w:rPr>
          <w:sz w:val="16"/>
        </w:rPr>
        <w:t xml:space="preserve"> rising </w:t>
      </w:r>
      <w:r w:rsidRPr="00147240">
        <w:rPr>
          <w:rStyle w:val="Emphasis"/>
          <w:highlight w:val="green"/>
        </w:rPr>
        <w:t>hysteria</w:t>
      </w:r>
      <w:r w:rsidRPr="00147240">
        <w:rPr>
          <w:sz w:val="16"/>
          <w:highlight w:val="green"/>
        </w:rPr>
        <w:t xml:space="preserve"> </w:t>
      </w:r>
      <w:r w:rsidRPr="00147240">
        <w:rPr>
          <w:highlight w:val="green"/>
          <w:u w:val="single"/>
        </w:rPr>
        <w:t>over</w:t>
      </w:r>
      <w:r w:rsidRPr="004D120B">
        <w:rPr>
          <w:u w:val="single"/>
        </w:rPr>
        <w:t xml:space="preserve"> a future </w:t>
      </w:r>
      <w:r w:rsidRPr="00147240">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147240">
        <w:rPr>
          <w:highlight w:val="green"/>
          <w:u w:val="single"/>
        </w:rPr>
        <w:t>from the</w:t>
      </w:r>
      <w:r w:rsidRPr="004D120B">
        <w:rPr>
          <w:u w:val="single"/>
        </w:rPr>
        <w:t xml:space="preserve"> US </w:t>
      </w:r>
      <w:r w:rsidRPr="00147240">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147240">
        <w:rPr>
          <w:highlight w:val="green"/>
          <w:u w:val="single"/>
        </w:rPr>
        <w:t>and</w:t>
      </w:r>
      <w:r w:rsidRPr="004D120B">
        <w:rPr>
          <w:sz w:val="16"/>
        </w:rPr>
        <w:t xml:space="preserve"> </w:t>
      </w:r>
      <w:r w:rsidRPr="004D120B">
        <w:rPr>
          <w:rStyle w:val="Emphasis"/>
        </w:rPr>
        <w:t xml:space="preserve">credulous </w:t>
      </w:r>
      <w:r w:rsidRPr="00147240">
        <w:rPr>
          <w:rStyle w:val="Emphasis"/>
          <w:highlight w:val="green"/>
        </w:rPr>
        <w:t>press</w:t>
      </w:r>
      <w:r w:rsidRPr="004D120B">
        <w:rPr>
          <w:sz w:val="16"/>
        </w:rPr>
        <w:t xml:space="preserve">. </w:t>
      </w:r>
      <w:r w:rsidRPr="00147240">
        <w:rPr>
          <w:highlight w:val="green"/>
          <w:u w:val="single"/>
        </w:rPr>
        <w:t>This</w:t>
      </w:r>
      <w:r w:rsidRPr="004D120B">
        <w:rPr>
          <w:u w:val="single"/>
        </w:rPr>
        <w:t xml:space="preserve"> reporting</w:t>
      </w:r>
      <w:r w:rsidRPr="004D120B">
        <w:rPr>
          <w:sz w:val="16"/>
        </w:rPr>
        <w:t xml:space="preserve"> doesn’t only </w:t>
      </w:r>
      <w:r w:rsidRPr="00147240">
        <w:rPr>
          <w:rStyle w:val="Emphasis"/>
          <w:highlight w:val="green"/>
        </w:rPr>
        <w:t>muddy</w:t>
      </w:r>
      <w:r w:rsidRPr="004D120B">
        <w:rPr>
          <w:rStyle w:val="Emphasis"/>
        </w:rPr>
        <w:t xml:space="preserve"> public </w:t>
      </w:r>
      <w:r w:rsidRPr="00147240">
        <w:rPr>
          <w:rStyle w:val="Emphasis"/>
          <w:highlight w:val="green"/>
        </w:rPr>
        <w:t>debate</w:t>
      </w:r>
      <w:r w:rsidRPr="00147240">
        <w:rPr>
          <w:sz w:val="16"/>
          <w:highlight w:val="green"/>
        </w:rPr>
        <w:t xml:space="preserve"> </w:t>
      </w:r>
      <w:r w:rsidRPr="00147240">
        <w:rPr>
          <w:highlight w:val="green"/>
          <w:u w:val="single"/>
        </w:rPr>
        <w:t>over</w:t>
      </w:r>
      <w:r w:rsidRPr="004D120B">
        <w:rPr>
          <w:sz w:val="16"/>
        </w:rPr>
        <w:t xml:space="preserve"> whether we really need expensive systems. It could also become a self-fulfilling prophecy. The irony is that nothing makes </w:t>
      </w:r>
      <w:r w:rsidRPr="00147240">
        <w:rPr>
          <w:highlight w:val="green"/>
          <w:u w:val="single"/>
        </w:rPr>
        <w:t>the</w:t>
      </w:r>
      <w:r w:rsidRPr="004D120B">
        <w:rPr>
          <w:sz w:val="16"/>
        </w:rPr>
        <w:t xml:space="preserve"> currently </w:t>
      </w:r>
      <w:r w:rsidRPr="00147240">
        <w:rPr>
          <w:rStyle w:val="Emphasis"/>
          <w:highlight w:val="green"/>
        </w:rPr>
        <w:t>slim possibility</w:t>
      </w:r>
      <w:r w:rsidRPr="00147240">
        <w:rPr>
          <w:highlight w:val="green"/>
          <w:u w:val="single"/>
        </w:rPr>
        <w:t xml:space="preserve"> of </w:t>
      </w:r>
      <w:r w:rsidRPr="00147240">
        <w:rPr>
          <w:rStyle w:val="Emphasis"/>
          <w:highlight w:val="green"/>
        </w:rPr>
        <w:t>war in space</w:t>
      </w:r>
      <w:r w:rsidRPr="004D120B">
        <w:rPr>
          <w:sz w:val="16"/>
        </w:rPr>
        <w:t xml:space="preserve"> more likely than fearmongering over the threat of war in space.</w:t>
      </w:r>
    </w:p>
    <w:p w14:paraId="189CDEAA" w14:textId="77777777" w:rsidR="004830BF" w:rsidRPr="004D120B" w:rsidRDefault="004830BF" w:rsidP="004830BF">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5516E537" w14:textId="77777777" w:rsidR="004830BF" w:rsidRPr="004D120B" w:rsidRDefault="004830BF" w:rsidP="004830BF">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6A64576E" w14:textId="77777777" w:rsidR="004830BF" w:rsidRPr="004D120B" w:rsidRDefault="004830BF" w:rsidP="004830BF">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267AF8BF" w14:textId="77777777" w:rsidR="004830BF" w:rsidRPr="004D120B" w:rsidRDefault="004830BF" w:rsidP="004830BF">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56A56C6F" w14:textId="77777777" w:rsidR="004830BF" w:rsidRPr="004D120B" w:rsidRDefault="004830BF" w:rsidP="004830BF">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147240">
        <w:rPr>
          <w:rStyle w:val="Emphasis"/>
          <w:highlight w:val="green"/>
        </w:rPr>
        <w:t>no country</w:t>
      </w:r>
      <w:r w:rsidRPr="004D120B">
        <w:rPr>
          <w:u w:val="single"/>
        </w:rPr>
        <w:t xml:space="preserve"> in the world </w:t>
      </w:r>
      <w:r w:rsidRPr="00147240">
        <w:rPr>
          <w:highlight w:val="green"/>
          <w:u w:val="single"/>
        </w:rPr>
        <w:t>has</w:t>
      </w:r>
      <w:r w:rsidRPr="004D120B">
        <w:rPr>
          <w:u w:val="single"/>
        </w:rPr>
        <w:t xml:space="preserve"> yet </w:t>
      </w:r>
      <w:r w:rsidRPr="00147240">
        <w:rPr>
          <w:rStyle w:val="Emphasis"/>
          <w:highlight w:val="green"/>
        </w:rPr>
        <w:t>weaponized space</w:t>
      </w:r>
      <w:r w:rsidRPr="004D120B">
        <w:rPr>
          <w:sz w:val="16"/>
        </w:rPr>
        <w:t xml:space="preserve">. Contrary to CNN, </w:t>
      </w:r>
      <w:r w:rsidRPr="00147240">
        <w:rPr>
          <w:rStyle w:val="Emphasis"/>
          <w:highlight w:val="green"/>
        </w:rPr>
        <w:t>stock</w:t>
      </w:r>
      <w:r w:rsidRPr="004D120B">
        <w:rPr>
          <w:u w:val="single"/>
        </w:rPr>
        <w:t xml:space="preserve"> market </w:t>
      </w:r>
      <w:r w:rsidRPr="00147240">
        <w:rPr>
          <w:rStyle w:val="Emphasis"/>
          <w:highlight w:val="green"/>
        </w:rPr>
        <w:t>transactions</w:t>
      </w:r>
      <w:r w:rsidRPr="00147240">
        <w:rPr>
          <w:highlight w:val="green"/>
          <w:u w:val="single"/>
        </w:rPr>
        <w:t xml:space="preserve"> are </w:t>
      </w:r>
      <w:r w:rsidRPr="00147240">
        <w:rPr>
          <w:rStyle w:val="Emphasis"/>
          <w:highlight w:val="green"/>
        </w:rPr>
        <w:t>not</w:t>
      </w:r>
      <w:r w:rsidRPr="004D120B">
        <w:rPr>
          <w:u w:val="single"/>
        </w:rPr>
        <w:t xml:space="preserve"> </w:t>
      </w:r>
      <w:r w:rsidRPr="004D120B">
        <w:rPr>
          <w:sz w:val="16"/>
        </w:rPr>
        <w:t xml:space="preserve">timed nor </w:t>
      </w:r>
      <w:r w:rsidRPr="00147240">
        <w:rPr>
          <w:highlight w:val="green"/>
          <w:u w:val="single"/>
        </w:rPr>
        <w:t xml:space="preserve">synchronized through </w:t>
      </w:r>
      <w:r w:rsidRPr="00147240">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47240">
        <w:rPr>
          <w:rStyle w:val="Emphasis"/>
          <w:highlight w:val="green"/>
        </w:rPr>
        <w:t>missiles</w:t>
      </w:r>
      <w:r w:rsidRPr="004D120B">
        <w:rPr>
          <w:u w:val="single"/>
        </w:rPr>
        <w:t xml:space="preserve"> can </w:t>
      </w:r>
      <w:r w:rsidRPr="00147240">
        <w:rPr>
          <w:highlight w:val="green"/>
          <w:u w:val="single"/>
        </w:rPr>
        <w:t>find their targets</w:t>
      </w:r>
      <w:r w:rsidRPr="004D120B">
        <w:rPr>
          <w:sz w:val="16"/>
        </w:rPr>
        <w:t xml:space="preserve"> even </w:t>
      </w:r>
      <w:r w:rsidRPr="00147240">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47240">
        <w:rPr>
          <w:rStyle w:val="Emphasis"/>
          <w:highlight w:val="green"/>
        </w:rPr>
        <w:t>IMUs don’t rely</w:t>
      </w:r>
      <w:r w:rsidRPr="00147240">
        <w:rPr>
          <w:highlight w:val="green"/>
          <w:u w:val="single"/>
        </w:rPr>
        <w:t xml:space="preserve"> on </w:t>
      </w:r>
      <w:r w:rsidRPr="00147240">
        <w:rPr>
          <w:rStyle w:val="Emphasis"/>
          <w:highlight w:val="green"/>
        </w:rPr>
        <w:t>sat</w:t>
      </w:r>
      <w:r w:rsidRPr="004D120B">
        <w:rPr>
          <w:u w:val="single"/>
        </w:rPr>
        <w:t xml:space="preserve">ellite </w:t>
      </w:r>
      <w:r w:rsidRPr="00147240">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233DCF3E" w14:textId="77777777" w:rsidR="004830BF" w:rsidRPr="004D120B" w:rsidRDefault="004830BF" w:rsidP="004830BF">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15444D1A" w14:textId="77777777" w:rsidR="004830BF" w:rsidRPr="004D120B" w:rsidRDefault="004830BF" w:rsidP="004830BF">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784E8E2C" w14:textId="77777777" w:rsidR="004830BF" w:rsidRPr="004D120B" w:rsidRDefault="004830BF" w:rsidP="004830BF">
      <w:pPr>
        <w:rPr>
          <w:sz w:val="16"/>
        </w:rPr>
      </w:pPr>
      <w:r w:rsidRPr="004D120B">
        <w:rPr>
          <w:sz w:val="16"/>
        </w:rPr>
        <w:t>The Reality</w:t>
      </w:r>
    </w:p>
    <w:p w14:paraId="78B122DF" w14:textId="77777777" w:rsidR="004830BF" w:rsidRPr="004D120B" w:rsidRDefault="004830BF" w:rsidP="004830BF">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3E93ACA3" w14:textId="77777777" w:rsidR="004830BF" w:rsidRPr="004D120B" w:rsidRDefault="004830BF" w:rsidP="004830BF">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4252CB25" w14:textId="77777777" w:rsidR="004830BF" w:rsidRPr="004D120B" w:rsidRDefault="004830BF" w:rsidP="004830BF">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D4833CA" w14:textId="77777777" w:rsidR="004830BF" w:rsidRPr="004D120B" w:rsidRDefault="004830BF" w:rsidP="004830BF">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5F7B50E" w14:textId="77777777" w:rsidR="004830BF" w:rsidRPr="004D120B" w:rsidRDefault="004830BF" w:rsidP="004830BF">
      <w:pPr>
        <w:rPr>
          <w:sz w:val="16"/>
        </w:rPr>
      </w:pPr>
      <w:r w:rsidRPr="004D120B">
        <w:rPr>
          <w:sz w:val="16"/>
        </w:rPr>
        <w:t xml:space="preserve">Further, </w:t>
      </w:r>
      <w:r w:rsidRPr="004D120B">
        <w:rPr>
          <w:u w:val="single"/>
        </w:rPr>
        <w:t xml:space="preserve">the </w:t>
      </w:r>
      <w:r w:rsidRPr="00147240">
        <w:rPr>
          <w:rStyle w:val="Emphasis"/>
          <w:highlight w:val="green"/>
        </w:rPr>
        <w:t>U</w:t>
      </w:r>
      <w:r w:rsidRPr="004D120B">
        <w:rPr>
          <w:u w:val="single"/>
        </w:rPr>
        <w:t xml:space="preserve">nited </w:t>
      </w:r>
      <w:r w:rsidRPr="00147240">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47240">
        <w:rPr>
          <w:rStyle w:val="Emphasis"/>
          <w:highlight w:val="green"/>
        </w:rPr>
        <w:t>sat</w:t>
      </w:r>
      <w:r w:rsidRPr="004D120B">
        <w:rPr>
          <w:sz w:val="16"/>
        </w:rPr>
        <w:t>ellite</w:t>
      </w:r>
      <w:r w:rsidRPr="00147240">
        <w:rPr>
          <w:rStyle w:val="Emphasis"/>
          <w:highlight w:val="green"/>
        </w:rPr>
        <w:t>s</w:t>
      </w:r>
      <w:r w:rsidRPr="004D120B">
        <w:rPr>
          <w:sz w:val="16"/>
        </w:rPr>
        <w:t xml:space="preserve">, </w:t>
      </w:r>
      <w:r w:rsidRPr="00147240">
        <w:rPr>
          <w:highlight w:val="green"/>
          <w:u w:val="single"/>
        </w:rPr>
        <w:t xml:space="preserve">have </w:t>
      </w:r>
      <w:r w:rsidRPr="00147240">
        <w:rPr>
          <w:rStyle w:val="Emphasis"/>
          <w:highlight w:val="green"/>
        </w:rPr>
        <w:t>capabilities to maneuver</w:t>
      </w:r>
      <w:r w:rsidRPr="004D120B">
        <w:rPr>
          <w:sz w:val="16"/>
        </w:rPr>
        <w:t xml:space="preserve">. </w:t>
      </w:r>
      <w:r w:rsidRPr="00147240">
        <w:rPr>
          <w:highlight w:val="green"/>
          <w:u w:val="single"/>
        </w:rPr>
        <w:t xml:space="preserve">Many are </w:t>
      </w:r>
      <w:r w:rsidRPr="00147240">
        <w:rPr>
          <w:rStyle w:val="Emphasis"/>
          <w:highlight w:val="green"/>
        </w:rPr>
        <w:t>hardened</w:t>
      </w:r>
      <w:r w:rsidRPr="00147240">
        <w:rPr>
          <w:sz w:val="16"/>
          <w:highlight w:val="green"/>
        </w:rPr>
        <w:t xml:space="preserve"> </w:t>
      </w:r>
      <w:r w:rsidRPr="00147240">
        <w:rPr>
          <w:highlight w:val="green"/>
          <w:u w:val="single"/>
        </w:rPr>
        <w:t xml:space="preserve">against </w:t>
      </w:r>
      <w:r w:rsidRPr="00147240">
        <w:rPr>
          <w:rStyle w:val="Emphasis"/>
          <w:highlight w:val="green"/>
        </w:rPr>
        <w:t>e</w:t>
      </w:r>
      <w:r w:rsidRPr="004D120B">
        <w:rPr>
          <w:u w:val="single"/>
        </w:rPr>
        <w:t>lectro-</w:t>
      </w:r>
      <w:r w:rsidRPr="00147240">
        <w:rPr>
          <w:rStyle w:val="Emphasis"/>
          <w:highlight w:val="green"/>
        </w:rPr>
        <w:t>m</w:t>
      </w:r>
      <w:r w:rsidRPr="004D120B">
        <w:rPr>
          <w:u w:val="single"/>
        </w:rPr>
        <w:t xml:space="preserve">agnetic </w:t>
      </w:r>
      <w:r w:rsidRPr="00147240">
        <w:rPr>
          <w:rStyle w:val="Emphasis"/>
          <w:highlight w:val="green"/>
        </w:rPr>
        <w:t>p</w:t>
      </w:r>
      <w:r w:rsidRPr="004D120B">
        <w:rPr>
          <w:u w:val="single"/>
        </w:rPr>
        <w:t>ulse</w:t>
      </w:r>
      <w:r w:rsidRPr="004D120B">
        <w:rPr>
          <w:sz w:val="16"/>
        </w:rPr>
        <w:t xml:space="preserve">, </w:t>
      </w:r>
      <w:r w:rsidRPr="00147240">
        <w:rPr>
          <w:highlight w:val="green"/>
          <w:u w:val="single"/>
        </w:rPr>
        <w:t xml:space="preserve">sport </w:t>
      </w:r>
      <w:r w:rsidRPr="00147240">
        <w:rPr>
          <w:rStyle w:val="Emphasis"/>
          <w:highlight w:val="green"/>
        </w:rPr>
        <w:t>“shutters”</w:t>
      </w:r>
      <w:r w:rsidRPr="00147240">
        <w:rPr>
          <w:highlight w:val="green"/>
          <w:u w:val="single"/>
        </w:rPr>
        <w:t xml:space="preserve"> to protect</w:t>
      </w:r>
      <w:r w:rsidRPr="004D120B">
        <w:rPr>
          <w:u w:val="single"/>
        </w:rPr>
        <w:t xml:space="preserve"> optical “eyes” </w:t>
      </w:r>
      <w:r w:rsidRPr="00147240">
        <w:rPr>
          <w:highlight w:val="green"/>
          <w:u w:val="single"/>
        </w:rPr>
        <w:t>from</w:t>
      </w:r>
      <w:r w:rsidRPr="004D120B">
        <w:rPr>
          <w:u w:val="single"/>
        </w:rPr>
        <w:t xml:space="preserve"> solar </w:t>
      </w:r>
      <w:r w:rsidRPr="00147240">
        <w:rPr>
          <w:rStyle w:val="Emphasis"/>
          <w:highlight w:val="green"/>
        </w:rPr>
        <w:t xml:space="preserve">flares and </w:t>
      </w:r>
      <w:proofErr w:type="gramStart"/>
      <w:r w:rsidRPr="00147240">
        <w:rPr>
          <w:rStyle w:val="Emphasis"/>
          <w:highlight w:val="green"/>
        </w:rPr>
        <w:t>lasers</w:t>
      </w:r>
      <w:r w:rsidRPr="00147240">
        <w:rPr>
          <w:highlight w:val="green"/>
          <w:u w:val="single"/>
        </w:rPr>
        <w:t>, and</w:t>
      </w:r>
      <w:proofErr w:type="gramEnd"/>
      <w:r w:rsidRPr="004D120B">
        <w:rPr>
          <w:u w:val="single"/>
        </w:rPr>
        <w:t xml:space="preserve"> use radio </w:t>
      </w:r>
      <w:r w:rsidRPr="00147240">
        <w:rPr>
          <w:rStyle w:val="Emphasis"/>
          <w:highlight w:val="green"/>
        </w:rPr>
        <w:t>frequency hop</w:t>
      </w:r>
      <w:r w:rsidRPr="004D120B">
        <w:rPr>
          <w:u w:val="single"/>
        </w:rPr>
        <w:t xml:space="preserve">ping </w:t>
      </w:r>
      <w:r w:rsidRPr="00147240">
        <w:rPr>
          <w:highlight w:val="green"/>
          <w:u w:val="single"/>
        </w:rPr>
        <w:t xml:space="preserve">to </w:t>
      </w:r>
      <w:r w:rsidRPr="00147240">
        <w:rPr>
          <w:rStyle w:val="Emphasis"/>
          <w:highlight w:val="green"/>
        </w:rPr>
        <w:t>resist jamming</w:t>
      </w:r>
      <w:r w:rsidRPr="004D120B">
        <w:rPr>
          <w:sz w:val="16"/>
        </w:rPr>
        <w:t>.</w:t>
      </w:r>
    </w:p>
    <w:p w14:paraId="1AE9D0DA" w14:textId="77777777" w:rsidR="004830BF" w:rsidRPr="004D120B" w:rsidRDefault="004830BF" w:rsidP="004830BF">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16FDEADA" w14:textId="77777777" w:rsidR="004830BF" w:rsidRPr="004D120B" w:rsidRDefault="004830BF" w:rsidP="004830BF">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262774C1" w14:textId="77777777" w:rsidR="004830BF" w:rsidRDefault="004830BF" w:rsidP="004830BF">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47240">
        <w:rPr>
          <w:rStyle w:val="Emphasis"/>
          <w:highlight w:val="green"/>
        </w:rPr>
        <w:t>No</w:t>
      </w:r>
      <w:r w:rsidRPr="004D120B">
        <w:rPr>
          <w:sz w:val="16"/>
        </w:rPr>
        <w:t xml:space="preserve"> potential </w:t>
      </w:r>
      <w:r w:rsidRPr="00147240">
        <w:rPr>
          <w:rStyle w:val="Emphasis"/>
          <w:highlight w:val="green"/>
        </w:rPr>
        <w:t>adversary</w:t>
      </w:r>
      <w:r w:rsidRPr="00147240">
        <w:rPr>
          <w:sz w:val="16"/>
          <w:highlight w:val="green"/>
        </w:rPr>
        <w:t xml:space="preserve"> </w:t>
      </w:r>
      <w:r w:rsidRPr="00147240">
        <w:rPr>
          <w:highlight w:val="green"/>
          <w:u w:val="single"/>
        </w:rPr>
        <w:t>has</w:t>
      </w:r>
      <w:r w:rsidRPr="004D120B">
        <w:rPr>
          <w:sz w:val="16"/>
        </w:rPr>
        <w:t xml:space="preserve"> such </w:t>
      </w:r>
      <w:r w:rsidRPr="00147240">
        <w:rPr>
          <w:highlight w:val="green"/>
          <w:u w:val="single"/>
        </w:rPr>
        <w:t>capabilities</w:t>
      </w:r>
      <w:r w:rsidRPr="00147240">
        <w:rPr>
          <w:sz w:val="16"/>
          <w:highlight w:val="green"/>
        </w:rPr>
        <w:t xml:space="preserve">, </w:t>
      </w:r>
      <w:r w:rsidRPr="00147240">
        <w:rPr>
          <w:highlight w:val="green"/>
          <w:u w:val="single"/>
        </w:rPr>
        <w:t xml:space="preserve">nor will they </w:t>
      </w:r>
      <w:r w:rsidRPr="00147240">
        <w:rPr>
          <w:rStyle w:val="Emphasis"/>
          <w:highlight w:val="green"/>
        </w:rPr>
        <w:t>ever</w:t>
      </w:r>
      <w:r w:rsidRPr="004D120B">
        <w:rPr>
          <w:u w:val="single"/>
        </w:rPr>
        <w:t xml:space="preserve"> likely do so</w:t>
      </w:r>
      <w:r w:rsidRPr="004D120B">
        <w:rPr>
          <w:sz w:val="16"/>
        </w:rPr>
        <w:t xml:space="preserve">. </w:t>
      </w:r>
      <w:r w:rsidRPr="00147240">
        <w:rPr>
          <w:highlight w:val="green"/>
          <w:u w:val="single"/>
        </w:rPr>
        <w:t>There is</w:t>
      </w:r>
      <w:r w:rsidRPr="004D120B">
        <w:rPr>
          <w:u w:val="single"/>
        </w:rPr>
        <w:t xml:space="preserve"> just </w:t>
      </w:r>
      <w:r w:rsidRPr="00147240">
        <w:rPr>
          <w:rStyle w:val="Emphasis"/>
          <w:highlight w:val="green"/>
        </w:rPr>
        <w:t>too much redundancy</w:t>
      </w:r>
      <w:r w:rsidRPr="004D120B">
        <w:rPr>
          <w:u w:val="single"/>
        </w:rPr>
        <w:t xml:space="preserve"> in the system</w:t>
      </w:r>
      <w:r w:rsidRPr="004D120B">
        <w:rPr>
          <w:sz w:val="16"/>
        </w:rPr>
        <w:t>.</w:t>
      </w:r>
    </w:p>
    <w:p w14:paraId="52B6D57F" w14:textId="77777777" w:rsidR="004830BF" w:rsidRPr="00F35F0D" w:rsidRDefault="004830BF" w:rsidP="004830BF">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4B294A9E" w14:textId="77777777" w:rsidR="004830BF" w:rsidRPr="00F35F0D" w:rsidRDefault="004830BF" w:rsidP="004830BF">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0A20754E" w14:textId="77777777" w:rsidR="004830BF" w:rsidRPr="00F35F0D" w:rsidRDefault="004830BF" w:rsidP="004830BF">
      <w:pPr>
        <w:rPr>
          <w:sz w:val="16"/>
        </w:rPr>
      </w:pPr>
      <w:r w:rsidRPr="00F35F0D">
        <w:rPr>
          <w:u w:val="single"/>
        </w:rPr>
        <w:t>There’s been</w:t>
      </w:r>
      <w:r w:rsidRPr="00F35F0D">
        <w:rPr>
          <w:sz w:val="16"/>
        </w:rPr>
        <w:t xml:space="preserve"> increasing </w:t>
      </w:r>
      <w:r w:rsidRPr="00147240">
        <w:rPr>
          <w:rStyle w:val="Emphasis"/>
          <w:highlight w:val="green"/>
        </w:rPr>
        <w:t>rhetoric</w:t>
      </w:r>
      <w:r w:rsidRPr="00F35F0D">
        <w:rPr>
          <w:sz w:val="16"/>
        </w:rPr>
        <w:t>...</w:t>
      </w:r>
      <w:r w:rsidRPr="00147240">
        <w:rPr>
          <w:highlight w:val="green"/>
          <w:u w:val="single"/>
        </w:rPr>
        <w:t>about</w:t>
      </w:r>
      <w:r w:rsidRPr="00F35F0D">
        <w:rPr>
          <w:sz w:val="16"/>
        </w:rPr>
        <w:t xml:space="preserve"> the </w:t>
      </w:r>
      <w:r w:rsidRPr="00147240">
        <w:rPr>
          <w:highlight w:val="green"/>
          <w:u w:val="single"/>
        </w:rPr>
        <w:t>militarization</w:t>
      </w:r>
      <w:r w:rsidRPr="00F35F0D">
        <w:rPr>
          <w:u w:val="single"/>
        </w:rPr>
        <w:t xml:space="preserve"> of space </w:t>
      </w:r>
      <w:r w:rsidRPr="00147240">
        <w:rPr>
          <w:highlight w:val="green"/>
          <w:u w:val="single"/>
        </w:rPr>
        <w:t>and</w:t>
      </w:r>
      <w:r w:rsidRPr="00F35F0D">
        <w:rPr>
          <w:sz w:val="16"/>
        </w:rPr>
        <w:t xml:space="preserve"> the </w:t>
      </w:r>
      <w:r w:rsidRPr="00147240">
        <w:rPr>
          <w:rStyle w:val="Emphasis"/>
          <w:highlight w:val="green"/>
        </w:rPr>
        <w:t>potential</w:t>
      </w:r>
      <w:r w:rsidRPr="00F35F0D">
        <w:rPr>
          <w:sz w:val="16"/>
        </w:rPr>
        <w:t xml:space="preserve"> for </w:t>
      </w:r>
      <w:r w:rsidRPr="00147240">
        <w:rPr>
          <w:rStyle w:val="Emphasis"/>
          <w:highlight w:val="green"/>
        </w:rPr>
        <w:t>conflicts</w:t>
      </w:r>
      <w:r w:rsidRPr="00F35F0D">
        <w:rPr>
          <w:sz w:val="16"/>
        </w:rPr>
        <w:t xml:space="preserve"> </w:t>
      </w:r>
      <w:r w:rsidRPr="00F35F0D">
        <w:rPr>
          <w:u w:val="single"/>
        </w:rPr>
        <w:t xml:space="preserve">on Earth to extend </w:t>
      </w:r>
      <w:r w:rsidRPr="00147240">
        <w:rPr>
          <w:highlight w:val="green"/>
          <w:u w:val="single"/>
        </w:rPr>
        <w:t>in</w:t>
      </w:r>
      <w:r w:rsidRPr="00F35F0D">
        <w:rPr>
          <w:u w:val="single"/>
        </w:rPr>
        <w:t xml:space="preserve">to </w:t>
      </w:r>
      <w:r w:rsidRPr="00147240">
        <w:rPr>
          <w:highlight w:val="green"/>
          <w:u w:val="single"/>
        </w:rPr>
        <w:t>space</w:t>
      </w:r>
      <w:r w:rsidRPr="00F35F0D">
        <w:rPr>
          <w:sz w:val="16"/>
        </w:rPr>
        <w:t xml:space="preserve">. </w:t>
      </w:r>
      <w:r w:rsidRPr="00F35F0D">
        <w:rPr>
          <w:u w:val="single"/>
        </w:rPr>
        <w:t xml:space="preserve">That’s </w:t>
      </w:r>
      <w:r w:rsidRPr="00147240">
        <w:rPr>
          <w:highlight w:val="green"/>
          <w:u w:val="single"/>
        </w:rPr>
        <w:t>driven</w:t>
      </w:r>
      <w:r w:rsidRPr="00F35F0D">
        <w:rPr>
          <w:u w:val="single"/>
        </w:rPr>
        <w:t xml:space="preserve"> in part </w:t>
      </w:r>
      <w:r w:rsidRPr="00147240">
        <w:rPr>
          <w:highlight w:val="green"/>
          <w:u w:val="single"/>
        </w:rPr>
        <w:t>by reports</w:t>
      </w:r>
      <w:r w:rsidRPr="00F35F0D">
        <w:rPr>
          <w:u w:val="single"/>
        </w:rPr>
        <w:t xml:space="preserve"> </w:t>
      </w:r>
      <w:r w:rsidRPr="00147240">
        <w:rPr>
          <w:highlight w:val="green"/>
          <w:u w:val="single"/>
        </w:rPr>
        <w:t>about</w:t>
      </w:r>
      <w:r w:rsidRPr="00F35F0D">
        <w:rPr>
          <w:u w:val="single"/>
        </w:rPr>
        <w:t xml:space="preserve"> anti-satellite </w:t>
      </w:r>
      <w:r w:rsidRPr="00147240">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1A40E603" w14:textId="77777777" w:rsidR="004830BF" w:rsidRPr="00F35F0D" w:rsidRDefault="004830BF" w:rsidP="004830BF">
      <w:pPr>
        <w:rPr>
          <w:sz w:val="16"/>
        </w:rPr>
      </w:pPr>
      <w:r w:rsidRPr="00F35F0D">
        <w:rPr>
          <w:u w:val="single"/>
        </w:rPr>
        <w:t xml:space="preserve">A lot of what </w:t>
      </w:r>
      <w:r w:rsidRPr="00147240">
        <w:rPr>
          <w:highlight w:val="green"/>
          <w:u w:val="single"/>
        </w:rPr>
        <w:t>you get</w:t>
      </w:r>
      <w:r w:rsidRPr="00F35F0D">
        <w:rPr>
          <w:u w:val="single"/>
        </w:rPr>
        <w:t xml:space="preserve"> are </w:t>
      </w:r>
      <w:r w:rsidRPr="00147240">
        <w:rPr>
          <w:rStyle w:val="Emphasis"/>
          <w:highlight w:val="green"/>
        </w:rPr>
        <w:t>public statements</w:t>
      </w:r>
      <w:r w:rsidRPr="00147240">
        <w:rPr>
          <w:highlight w:val="green"/>
          <w:u w:val="single"/>
        </w:rPr>
        <w:t xml:space="preserve"> from </w:t>
      </w:r>
      <w:r w:rsidRPr="00147240">
        <w:rPr>
          <w:rStyle w:val="Emphasis"/>
          <w:highlight w:val="green"/>
        </w:rPr>
        <w:t>military leadership</w:t>
      </w:r>
      <w:r w:rsidRPr="00147240">
        <w:rPr>
          <w:highlight w:val="green"/>
          <w:u w:val="single"/>
        </w:rPr>
        <w:t xml:space="preserve"> or </w:t>
      </w:r>
      <w:r w:rsidRPr="00147240">
        <w:rPr>
          <w:rStyle w:val="Emphasis"/>
          <w:highlight w:val="green"/>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147240">
        <w:rPr>
          <w:highlight w:val="green"/>
          <w:u w:val="single"/>
        </w:rPr>
        <w:t>Our goal was to dig into</w:t>
      </w:r>
      <w:r w:rsidRPr="00F35F0D">
        <w:rPr>
          <w:u w:val="single"/>
        </w:rPr>
        <w:t xml:space="preserve"> the </w:t>
      </w:r>
      <w:proofErr w:type="gramStart"/>
      <w:r w:rsidRPr="00147240">
        <w:rPr>
          <w:highlight w:val="green"/>
          <w:u w:val="single"/>
        </w:rPr>
        <w:t>open source</w:t>
      </w:r>
      <w:proofErr w:type="gramEnd"/>
      <w:r w:rsidRPr="00F35F0D">
        <w:rPr>
          <w:u w:val="single"/>
        </w:rPr>
        <w:t xml:space="preserve"> material </w:t>
      </w:r>
      <w:r w:rsidRPr="00147240">
        <w:rPr>
          <w:highlight w:val="green"/>
          <w:u w:val="single"/>
        </w:rPr>
        <w:t>and</w:t>
      </w:r>
      <w:r w:rsidRPr="00F35F0D">
        <w:rPr>
          <w:u w:val="single"/>
        </w:rPr>
        <w:t xml:space="preserve"> see what we could </w:t>
      </w:r>
      <w:r w:rsidRPr="00147240">
        <w:rPr>
          <w:highlight w:val="green"/>
          <w:u w:val="single"/>
        </w:rPr>
        <w:t>determine</w:t>
      </w:r>
      <w:r w:rsidRPr="00F35F0D">
        <w:rPr>
          <w:u w:val="single"/>
        </w:rPr>
        <w:t xml:space="preserve"> from </w:t>
      </w:r>
      <w:r w:rsidRPr="00147240">
        <w:rPr>
          <w:highlight w:val="green"/>
          <w:u w:val="single"/>
        </w:rPr>
        <w:t xml:space="preserve">a </w:t>
      </w:r>
      <w:r w:rsidRPr="00147240">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46C4CF2A" w14:textId="77777777" w:rsidR="004830BF" w:rsidRPr="00F35F0D" w:rsidRDefault="004830BF" w:rsidP="004830BF">
      <w:pPr>
        <w:rPr>
          <w:sz w:val="16"/>
        </w:rPr>
      </w:pPr>
      <w:proofErr w:type="gramStart"/>
      <w:r w:rsidRPr="00F35F0D">
        <w:rPr>
          <w:sz w:val="16"/>
        </w:rPr>
        <w:t>Ultimately</w:t>
      </w:r>
      <w:proofErr w:type="gramEnd"/>
      <w:r w:rsidRPr="00F35F0D">
        <w:rPr>
          <w:sz w:val="16"/>
        </w:rPr>
        <w:t xml:space="preserve"> we hoped that would lead to a more informed debate about what U.S. strategy should be to address those threats.</w:t>
      </w:r>
    </w:p>
    <w:p w14:paraId="074C6271" w14:textId="77777777" w:rsidR="004830BF" w:rsidRPr="00F35F0D" w:rsidRDefault="004830BF" w:rsidP="004830BF">
      <w:pPr>
        <w:rPr>
          <w:sz w:val="16"/>
        </w:rPr>
      </w:pPr>
      <w:r w:rsidRPr="00F35F0D">
        <w:rPr>
          <w:sz w:val="16"/>
        </w:rPr>
        <w:t>What sort of feedback have you gotten so far?</w:t>
      </w:r>
    </w:p>
    <w:p w14:paraId="186936E9" w14:textId="77777777" w:rsidR="004830BF" w:rsidRPr="00F35F0D" w:rsidRDefault="004830BF" w:rsidP="004830BF">
      <w:pPr>
        <w:rPr>
          <w:sz w:val="16"/>
        </w:rPr>
      </w:pP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p>
    <w:p w14:paraId="176C426B" w14:textId="77777777" w:rsidR="004830BF" w:rsidRPr="00F35F0D" w:rsidRDefault="004830BF" w:rsidP="004830BF">
      <w:pPr>
        <w:rPr>
          <w:sz w:val="16"/>
        </w:rPr>
      </w:pPr>
      <w:r w:rsidRPr="00F35F0D">
        <w:rPr>
          <w:sz w:val="16"/>
        </w:rPr>
        <w:t xml:space="preserve">In general, the feedback we’ve gotten has been </w:t>
      </w:r>
      <w:proofErr w:type="gramStart"/>
      <w:r w:rsidRPr="00F35F0D">
        <w:rPr>
          <w:sz w:val="16"/>
        </w:rPr>
        <w:t>pretty positive</w:t>
      </w:r>
      <w:proofErr w:type="gramEnd"/>
      <w:r w:rsidRPr="00F35F0D">
        <w:rPr>
          <w:sz w:val="16"/>
        </w:rPr>
        <w:t>. People have said they like the fact that this sort of stuff is being put in the public domain and encouraged us to continue.</w:t>
      </w:r>
    </w:p>
    <w:p w14:paraId="2F3CB812" w14:textId="77777777" w:rsidR="004830BF" w:rsidRPr="00F35F0D" w:rsidRDefault="004830BF" w:rsidP="004830BF">
      <w:pPr>
        <w:rPr>
          <w:u w:val="single"/>
        </w:rPr>
      </w:pPr>
      <w:r w:rsidRPr="00147240">
        <w:rPr>
          <w:highlight w:val="green"/>
          <w:u w:val="single"/>
        </w:rPr>
        <w:t>Were</w:t>
      </w:r>
      <w:r w:rsidRPr="00F35F0D">
        <w:rPr>
          <w:u w:val="single"/>
        </w:rPr>
        <w:t xml:space="preserve"> your </w:t>
      </w:r>
      <w:r w:rsidRPr="00147240">
        <w:rPr>
          <w:rStyle w:val="Emphasis"/>
          <w:highlight w:val="green"/>
        </w:rPr>
        <w:t>findings</w:t>
      </w:r>
      <w:r w:rsidRPr="00F35F0D">
        <w:rPr>
          <w:u w:val="single"/>
        </w:rPr>
        <w:t xml:space="preserve"> </w:t>
      </w:r>
      <w:r w:rsidRPr="00147240">
        <w:rPr>
          <w:rStyle w:val="Emphasis"/>
          <w:highlight w:val="green"/>
        </w:rPr>
        <w:t>better or worse</w:t>
      </w:r>
      <w:r w:rsidRPr="00147240">
        <w:rPr>
          <w:highlight w:val="green"/>
          <w:u w:val="single"/>
        </w:rPr>
        <w:t xml:space="preserve"> than the </w:t>
      </w:r>
      <w:r w:rsidRPr="00147240">
        <w:rPr>
          <w:rStyle w:val="Emphasis"/>
          <w:highlight w:val="green"/>
        </w:rPr>
        <w:t>picture public</w:t>
      </w:r>
      <w:r w:rsidRPr="00F35F0D">
        <w:rPr>
          <w:u w:val="single"/>
        </w:rPr>
        <w:t xml:space="preserve"> discourse paints?</w:t>
      </w:r>
    </w:p>
    <w:p w14:paraId="476E6307" w14:textId="77777777" w:rsidR="004830BF" w:rsidRPr="00F35F0D" w:rsidRDefault="004830BF" w:rsidP="004830BF">
      <w:pPr>
        <w:rPr>
          <w:sz w:val="16"/>
        </w:rPr>
      </w:pPr>
      <w:r w:rsidRPr="00F35F0D">
        <w:rPr>
          <w:sz w:val="16"/>
        </w:rPr>
        <w:t xml:space="preserve">In general, it’s a little bit </w:t>
      </w:r>
      <w:r w:rsidRPr="00147240">
        <w:rPr>
          <w:rStyle w:val="Emphasis"/>
          <w:highlight w:val="green"/>
        </w:rPr>
        <w:t>better</w:t>
      </w:r>
      <w:r w:rsidRPr="00F35F0D">
        <w:rPr>
          <w:sz w:val="16"/>
        </w:rPr>
        <w:t xml:space="preserve">. </w:t>
      </w:r>
      <w:r w:rsidRPr="00F35F0D">
        <w:rPr>
          <w:u w:val="single"/>
        </w:rPr>
        <w:t xml:space="preserve">A lot of </w:t>
      </w:r>
      <w:r w:rsidRPr="00147240">
        <w:rPr>
          <w:rStyle w:val="Emphasis"/>
          <w:highlight w:val="green"/>
        </w:rPr>
        <w:t>political rhetoric</w:t>
      </w:r>
      <w:r w:rsidRPr="00147240">
        <w:rPr>
          <w:highlight w:val="green"/>
          <w:u w:val="single"/>
        </w:rPr>
        <w:t xml:space="preserve"> and </w:t>
      </w:r>
      <w:r w:rsidRPr="00147240">
        <w:rPr>
          <w:rStyle w:val="Emphasis"/>
          <w:highlight w:val="green"/>
        </w:rPr>
        <w:t>news stories</w:t>
      </w:r>
      <w:r w:rsidRPr="00147240">
        <w:rPr>
          <w:highlight w:val="green"/>
          <w:u w:val="single"/>
        </w:rPr>
        <w:t xml:space="preserve"> focus on</w:t>
      </w:r>
      <w:r w:rsidRPr="00F35F0D">
        <w:rPr>
          <w:u w:val="single"/>
        </w:rPr>
        <w:t xml:space="preserve"> the </w:t>
      </w:r>
      <w:r w:rsidRPr="00F35F0D">
        <w:rPr>
          <w:rStyle w:val="Emphasis"/>
        </w:rPr>
        <w:t xml:space="preserve">most </w:t>
      </w:r>
      <w:r w:rsidRPr="00147240">
        <w:rPr>
          <w:rStyle w:val="Emphasis"/>
          <w:highlight w:val="green"/>
        </w:rPr>
        <w:t>extreme examples</w:t>
      </w:r>
      <w:r w:rsidRPr="00F35F0D">
        <w:rPr>
          <w:u w:val="single"/>
        </w:rPr>
        <w:t xml:space="preserve">, so </w:t>
      </w:r>
      <w:r w:rsidRPr="00147240">
        <w:rPr>
          <w:highlight w:val="green"/>
          <w:u w:val="single"/>
        </w:rPr>
        <w:t xml:space="preserve">using </w:t>
      </w:r>
      <w:r w:rsidRPr="00147240">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147240">
        <w:rPr>
          <w:rStyle w:val="Emphasis"/>
          <w:highlight w:val="green"/>
        </w:rPr>
        <w:t>there’s yet</w:t>
      </w:r>
      <w:r w:rsidRPr="00147240">
        <w:rPr>
          <w:highlight w:val="green"/>
          <w:u w:val="single"/>
        </w:rPr>
        <w:t xml:space="preserve"> to be </w:t>
      </w:r>
      <w:r w:rsidRPr="00147240">
        <w:rPr>
          <w:rStyle w:val="Emphasis"/>
          <w:highlight w:val="green"/>
        </w:rPr>
        <w:t>any</w:t>
      </w:r>
      <w:r w:rsidRPr="00F35F0D">
        <w:rPr>
          <w:u w:val="single"/>
        </w:rPr>
        <w:t xml:space="preserve"> </w:t>
      </w:r>
      <w:proofErr w:type="gramStart"/>
      <w:r w:rsidRPr="00F35F0D">
        <w:rPr>
          <w:u w:val="single"/>
        </w:rPr>
        <w:t>publicly-known</w:t>
      </w:r>
      <w:proofErr w:type="gramEnd"/>
      <w:r w:rsidRPr="00F35F0D">
        <w:rPr>
          <w:u w:val="single"/>
        </w:rPr>
        <w:t xml:space="preserve"> </w:t>
      </w:r>
      <w:r w:rsidRPr="00147240">
        <w:rPr>
          <w:rStyle w:val="Emphasis"/>
          <w:highlight w:val="green"/>
        </w:rPr>
        <w:t>example</w:t>
      </w:r>
      <w:r w:rsidRPr="00147240">
        <w:rPr>
          <w:highlight w:val="green"/>
          <w:u w:val="single"/>
        </w:rPr>
        <w:t xml:space="preserve"> of </w:t>
      </w:r>
      <w:r w:rsidRPr="00147240">
        <w:rPr>
          <w:rStyle w:val="Emphasis"/>
          <w:highlight w:val="green"/>
        </w:rPr>
        <w:t>them being used</w:t>
      </w:r>
      <w:r w:rsidRPr="00F35F0D">
        <w:rPr>
          <w:sz w:val="16"/>
        </w:rPr>
        <w:t>.</w:t>
      </w:r>
    </w:p>
    <w:p w14:paraId="70D9F13C" w14:textId="77777777" w:rsidR="004830BF" w:rsidRDefault="004830BF" w:rsidP="004830BF">
      <w:pPr>
        <w:rPr>
          <w:sz w:val="16"/>
        </w:rPr>
      </w:pP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147240">
        <w:rPr>
          <w:highlight w:val="green"/>
          <w:u w:val="single"/>
        </w:rPr>
        <w:t xml:space="preserve">The </w:t>
      </w:r>
      <w:r w:rsidRPr="00147240">
        <w:rPr>
          <w:rStyle w:val="Emphasis"/>
          <w:highlight w:val="green"/>
        </w:rPr>
        <w:t>good news</w:t>
      </w:r>
      <w:r w:rsidRPr="00F35F0D">
        <w:rPr>
          <w:u w:val="single"/>
        </w:rPr>
        <w:t xml:space="preserve"> is </w:t>
      </w:r>
      <w:r w:rsidRPr="00147240">
        <w:rPr>
          <w:highlight w:val="green"/>
          <w:u w:val="single"/>
        </w:rPr>
        <w:t xml:space="preserve">we have </w:t>
      </w:r>
      <w:r w:rsidRPr="00147240">
        <w:rPr>
          <w:rStyle w:val="Emphasis"/>
          <w:highlight w:val="green"/>
        </w:rPr>
        <w:t>yet to see</w:t>
      </w:r>
      <w:r w:rsidRPr="00F35F0D">
        <w:rPr>
          <w:u w:val="single"/>
        </w:rPr>
        <w:t xml:space="preserve"> the most </w:t>
      </w:r>
      <w:r w:rsidRPr="00147240">
        <w:rPr>
          <w:rStyle w:val="Emphasis"/>
          <w:highlight w:val="green"/>
        </w:rPr>
        <w:t>destructive kinetic attacks</w:t>
      </w:r>
      <w:r w:rsidRPr="00147240">
        <w:rPr>
          <w:highlight w:val="green"/>
          <w:u w:val="single"/>
        </w:rPr>
        <w:t xml:space="preserve"> that</w:t>
      </w:r>
      <w:r w:rsidRPr="00F35F0D">
        <w:rPr>
          <w:u w:val="single"/>
        </w:rPr>
        <w:t xml:space="preserve"> can </w:t>
      </w:r>
      <w:r w:rsidRPr="00147240">
        <w:rPr>
          <w:highlight w:val="green"/>
          <w:u w:val="single"/>
        </w:rPr>
        <w:t>cause</w:t>
      </w:r>
      <w:r w:rsidRPr="00F35F0D">
        <w:rPr>
          <w:u w:val="single"/>
        </w:rPr>
        <w:t xml:space="preserve"> really </w:t>
      </w:r>
      <w:r w:rsidRPr="00F35F0D">
        <w:rPr>
          <w:rStyle w:val="Emphasis"/>
        </w:rPr>
        <w:t xml:space="preserve">harmful </w:t>
      </w:r>
      <w:r w:rsidRPr="00147240">
        <w:rPr>
          <w:rStyle w:val="Emphasis"/>
          <w:highlight w:val="green"/>
        </w:rPr>
        <w:t>long-term damage</w:t>
      </w:r>
      <w:r w:rsidRPr="00147240">
        <w:rPr>
          <w:highlight w:val="green"/>
          <w:u w:val="single"/>
        </w:rPr>
        <w:t xml:space="preserve"> to</w:t>
      </w:r>
      <w:r w:rsidRPr="00F35F0D">
        <w:rPr>
          <w:u w:val="single"/>
        </w:rPr>
        <w:t xml:space="preserve"> the </w:t>
      </w:r>
      <w:r w:rsidRPr="00147240">
        <w:rPr>
          <w:rStyle w:val="Emphasis"/>
          <w:highlight w:val="green"/>
        </w:rPr>
        <w:t>space</w:t>
      </w:r>
      <w:r w:rsidRPr="00F35F0D">
        <w:rPr>
          <w:rStyle w:val="Emphasis"/>
        </w:rPr>
        <w:t xml:space="preserve"> environment</w:t>
      </w:r>
      <w:r w:rsidRPr="00F35F0D">
        <w:rPr>
          <w:sz w:val="16"/>
        </w:rPr>
        <w:t xml:space="preserve">, but </w:t>
      </w:r>
      <w:proofErr w:type="gramStart"/>
      <w:r w:rsidRPr="00F35F0D">
        <w:rPr>
          <w:sz w:val="16"/>
        </w:rPr>
        <w:t>unfortunately</w:t>
      </w:r>
      <w:proofErr w:type="gramEnd"/>
      <w:r w:rsidRPr="00F35F0D">
        <w:rPr>
          <w:sz w:val="16"/>
        </w:rPr>
        <w:t xml:space="preserve"> we are seeing non-kinetic attacks being used, and that’s likely to continue.</w:t>
      </w:r>
    </w:p>
    <w:p w14:paraId="74088800" w14:textId="77777777" w:rsidR="004830BF" w:rsidRPr="00147240" w:rsidRDefault="004830BF" w:rsidP="004830BF">
      <w:pPr>
        <w:pStyle w:val="Heading4"/>
      </w:pPr>
      <w:r>
        <w:t xml:space="preserve">Collision risk is </w:t>
      </w:r>
      <w:r>
        <w:rPr>
          <w:u w:val="single"/>
        </w:rPr>
        <w:t>tiny</w:t>
      </w:r>
    </w:p>
    <w:p w14:paraId="065655EC" w14:textId="77777777" w:rsidR="004830BF" w:rsidRPr="00942AE8" w:rsidRDefault="004830BF" w:rsidP="004830BF">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392B0432" w14:textId="77777777" w:rsidR="004830BF" w:rsidRPr="00147240" w:rsidRDefault="004830BF" w:rsidP="004830BF">
      <w:pPr>
        <w:rPr>
          <w:sz w:val="16"/>
        </w:rPr>
      </w:pPr>
      <w:r w:rsidRPr="007C10E1">
        <w:rPr>
          <w:sz w:val="16"/>
        </w:rPr>
        <w:t xml:space="preserve">More importantly, </w:t>
      </w:r>
      <w:r w:rsidRPr="00630060">
        <w:rPr>
          <w:rStyle w:val="TitleChar"/>
        </w:rPr>
        <w:t xml:space="preserve">while </w:t>
      </w:r>
      <w:r w:rsidRPr="00147240">
        <w:rPr>
          <w:rStyle w:val="TitleChar"/>
          <w:highlight w:val="green"/>
        </w:rPr>
        <w:t xml:space="preserve">our </w:t>
      </w:r>
      <w:r w:rsidRPr="00147240">
        <w:rPr>
          <w:rStyle w:val="Emphasis"/>
          <w:highlight w:val="gree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w:t>
      </w:r>
      <w:proofErr w:type="spellStart"/>
      <w:r w:rsidRPr="00BE1A43">
        <w:rPr>
          <w:rStyle w:val="TitleChar"/>
        </w:rPr>
        <w:t>Liou</w:t>
      </w:r>
      <w:proofErr w:type="spellEnd"/>
      <w:r w:rsidRPr="00BE1A43">
        <w:rPr>
          <w:rStyle w:val="TitleChar"/>
        </w:rPr>
        <w:t xml:space="preserve">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 xml:space="preserve">that stressed the importance of </w:t>
      </w:r>
      <w:proofErr w:type="spellStart"/>
      <w:r w:rsidRPr="00BE1A43">
        <w:rPr>
          <w:rStyle w:val="TitleChar"/>
        </w:rPr>
        <w:t>postmission</w:t>
      </w:r>
      <w:proofErr w:type="spellEnd"/>
      <w:r w:rsidRPr="00BE1A43">
        <w:rPr>
          <w:rStyle w:val="TitleChar"/>
        </w:rPr>
        <w:t xml:space="preserve"> deorbiting</w:t>
      </w:r>
      <w:r w:rsidRPr="007C10E1">
        <w:rPr>
          <w:sz w:val="16"/>
        </w:rPr>
        <w:t xml:space="preserve">, </w:t>
      </w:r>
      <w:r w:rsidRPr="00BE1A43">
        <w:rPr>
          <w:rStyle w:val="Emphasis"/>
        </w:rPr>
        <w:t xml:space="preserve">we </w:t>
      </w:r>
      <w:r w:rsidRPr="00147240">
        <w:rPr>
          <w:rStyle w:val="Emphasis"/>
          <w:highlight w:val="green"/>
        </w:rPr>
        <w:t>do not</w:t>
      </w:r>
      <w:r w:rsidRPr="007C10E1">
        <w:rPr>
          <w:sz w:val="16"/>
        </w:rPr>
        <w:t xml:space="preserve"> necessarily </w:t>
      </w:r>
      <w:r w:rsidRPr="00147240">
        <w:rPr>
          <w:rStyle w:val="Emphasis"/>
          <w:highlight w:val="green"/>
        </w:rPr>
        <w:t>agree</w:t>
      </w:r>
      <w:r w:rsidRPr="00BE1A43">
        <w:rPr>
          <w:rStyle w:val="Emphasis"/>
        </w:rPr>
        <w:t xml:space="preserve"> with the claim</w:t>
      </w:r>
      <w:r w:rsidRPr="007C10E1">
        <w:rPr>
          <w:sz w:val="16"/>
        </w:rPr>
        <w:t xml:space="preserve"> </w:t>
      </w:r>
      <w:r w:rsidRPr="00147240">
        <w:rPr>
          <w:rStyle w:val="TitleChar"/>
          <w:highlight w:val="green"/>
        </w:rPr>
        <w:t>that the only way to</w:t>
      </w:r>
      <w:r w:rsidRPr="00BE1A43">
        <w:rPr>
          <w:rStyle w:val="TitleChar"/>
        </w:rPr>
        <w:t xml:space="preserve"> </w:t>
      </w:r>
      <w:r w:rsidRPr="00147240">
        <w:rPr>
          <w:rStyle w:val="TitleChar"/>
          <w:highlight w:val="green"/>
        </w:rPr>
        <w:t>prevent</w:t>
      </w:r>
      <w:r w:rsidRPr="00BE1A43">
        <w:rPr>
          <w:rStyle w:val="TitleChar"/>
        </w:rPr>
        <w:t xml:space="preserve"> future </w:t>
      </w:r>
      <w:r w:rsidRPr="00147240">
        <w:rPr>
          <w:rStyle w:val="TitleChar"/>
          <w:highlight w:val="green"/>
        </w:rPr>
        <w:t xml:space="preserve">problems is to </w:t>
      </w:r>
      <w:r w:rsidRPr="00147240">
        <w:rPr>
          <w:rStyle w:val="Emphasis"/>
          <w:highlight w:val="green"/>
        </w:rPr>
        <w:t>remove</w:t>
      </w:r>
      <w:r w:rsidRPr="00BE1A43">
        <w:rPr>
          <w:rStyle w:val="Emphasis"/>
        </w:rPr>
        <w:t xml:space="preserve"> existing large </w:t>
      </w:r>
      <w:proofErr w:type="spellStart"/>
      <w:r w:rsidRPr="00147240">
        <w:rPr>
          <w:rStyle w:val="Emphasis"/>
          <w:highlight w:val="green"/>
        </w:rPr>
        <w:t>intacts</w:t>
      </w:r>
      <w:proofErr w:type="spellEnd"/>
      <w:r w:rsidRPr="00147240">
        <w:rPr>
          <w:rStyle w:val="TitleChar"/>
          <w:highlight w:val="green"/>
        </w:rPr>
        <w:t xml:space="preserve"> from space</w:t>
      </w:r>
      <w:r w:rsidRPr="007C10E1">
        <w:rPr>
          <w:sz w:val="16"/>
        </w:rPr>
        <w:t xml:space="preserve"> (</w:t>
      </w:r>
      <w:proofErr w:type="spellStart"/>
      <w:r w:rsidRPr="007C10E1">
        <w:rPr>
          <w:sz w:val="16"/>
        </w:rPr>
        <w:t>Liou</w:t>
      </w:r>
      <w:proofErr w:type="spellEnd"/>
      <w:r w:rsidRPr="007C10E1">
        <w:rPr>
          <w:sz w:val="16"/>
        </w:rPr>
        <w:t xml:space="preserve">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147240">
        <w:rPr>
          <w:rStyle w:val="Emphasis"/>
          <w:highlight w:val="green"/>
        </w:rPr>
        <w:t>the great majority of</w:t>
      </w:r>
      <w:r w:rsidRPr="00BE1A43">
        <w:rPr>
          <w:rStyle w:val="Emphasis"/>
        </w:rPr>
        <w:t xml:space="preserve"> catastrophic </w:t>
      </w:r>
      <w:r w:rsidRPr="00147240">
        <w:rPr>
          <w:rStyle w:val="Emphasis"/>
          <w:highlight w:val="green"/>
        </w:rPr>
        <w:t>collisions</w:t>
      </w:r>
      <w:r w:rsidRPr="007C10E1">
        <w:rPr>
          <w:sz w:val="16"/>
        </w:rPr>
        <w:t xml:space="preserve"> </w:t>
      </w:r>
      <w:r w:rsidRPr="00BE1A43">
        <w:rPr>
          <w:rStyle w:val="TitleChar"/>
        </w:rPr>
        <w:t xml:space="preserve">in the SOI </w:t>
      </w:r>
      <w:r w:rsidRPr="00147240">
        <w:rPr>
          <w:rStyle w:val="Emphasis"/>
          <w:highlight w:val="green"/>
        </w:rPr>
        <w:t>do not involve</w:t>
      </w:r>
      <w:r w:rsidRPr="00BE1A43">
        <w:rPr>
          <w:rStyle w:val="Emphasis"/>
        </w:rPr>
        <w:t xml:space="preserve"> operational </w:t>
      </w:r>
      <w:proofErr w:type="gramStart"/>
      <w:r w:rsidRPr="00147240">
        <w:rPr>
          <w:rStyle w:val="Emphasis"/>
          <w:highlight w:val="green"/>
        </w:rPr>
        <w:t>spacecraft</w:t>
      </w:r>
      <w:r w:rsidRPr="007C10E1">
        <w:rPr>
          <w:sz w:val="16"/>
        </w:rPr>
        <w:t xml:space="preserve">, </w:t>
      </w:r>
      <w:r w:rsidRPr="00BE1A43">
        <w:rPr>
          <w:rStyle w:val="TitleChar"/>
        </w:rPr>
        <w:t>and</w:t>
      </w:r>
      <w:proofErr w:type="gramEnd"/>
      <w:r w:rsidRPr="00BE1A43">
        <w:rPr>
          <w:rStyle w:val="TitleChar"/>
        </w:rPr>
        <w:t xml:space="preserve">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147240">
        <w:rPr>
          <w:rStyle w:val="Emphasis"/>
          <w:highlight w:val="green"/>
        </w:rPr>
        <w:t>Our model predicts</w:t>
      </w:r>
      <w:r w:rsidRPr="00446357">
        <w:rPr>
          <w:rStyle w:val="TitleChar"/>
        </w:rPr>
        <w:t xml:space="preserve"> that the </w:t>
      </w:r>
      <w:r w:rsidRPr="00147240">
        <w:rPr>
          <w:rStyle w:val="Emphasis"/>
          <w:highlight w:val="gree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147240">
        <w:rPr>
          <w:rStyle w:val="Emphasis"/>
          <w:highlight w:val="gree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147240">
        <w:rPr>
          <w:rStyle w:val="Emphasis"/>
          <w:highlight w:val="green"/>
        </w:rPr>
        <w:t>low</w:t>
      </w:r>
      <w:r w:rsidRPr="00147240">
        <w:rPr>
          <w:rStyle w:val="TitleChar"/>
          <w:highlight w:val="green"/>
        </w:rPr>
        <w:t xml:space="preserve"> relative to</w:t>
      </w:r>
      <w:r w:rsidRPr="00446357">
        <w:rPr>
          <w:rStyle w:val="TitleChar"/>
        </w:rPr>
        <w:t xml:space="preserve"> the </w:t>
      </w:r>
      <w:r w:rsidRPr="00147240">
        <w:rPr>
          <w:rStyle w:val="Emphasis"/>
          <w:highlight w:val="green"/>
        </w:rPr>
        <w:t>immense cost</w:t>
      </w:r>
      <w:r w:rsidRPr="00446357">
        <w:rPr>
          <w:rStyle w:val="TitleChar"/>
        </w:rPr>
        <w:t xml:space="preserve"> and </w:t>
      </w:r>
      <w:r w:rsidRPr="00446357">
        <w:rPr>
          <w:rStyle w:val="Emphasis"/>
        </w:rPr>
        <w:t xml:space="preserve">considerable technological uncertainty </w:t>
      </w:r>
      <w:r w:rsidRPr="00147240">
        <w:rPr>
          <w:rStyle w:val="Emphasis"/>
          <w:highlight w:val="green"/>
        </w:rPr>
        <w:t>involved</w:t>
      </w:r>
      <w:r w:rsidRPr="00147240">
        <w:rPr>
          <w:rStyle w:val="TitleChar"/>
          <w:highlight w:val="green"/>
        </w:rPr>
        <w:t xml:space="preserve"> in removing</w:t>
      </w:r>
      <w:r w:rsidRPr="00446357">
        <w:rPr>
          <w:rStyle w:val="TitleChar"/>
        </w:rPr>
        <w:t xml:space="preserve"> large </w:t>
      </w:r>
      <w:r w:rsidRPr="00147240">
        <w:rPr>
          <w:rStyle w:val="TitleChar"/>
          <w:highlight w:val="green"/>
        </w:rPr>
        <w:t>objects</w:t>
      </w:r>
      <w:r w:rsidRPr="00446357">
        <w:rPr>
          <w:rStyle w:val="TitleChar"/>
        </w:rPr>
        <w:t xml:space="preserve"> from space</w:t>
      </w:r>
      <w:r w:rsidRPr="007C10E1">
        <w:rPr>
          <w:sz w:val="16"/>
        </w:rPr>
        <w:t xml:space="preserve">, </w:t>
      </w:r>
      <w:r w:rsidRPr="00446357">
        <w:rPr>
          <w:rStyle w:val="TitleChar"/>
        </w:rPr>
        <w:t xml:space="preserve">are </w:t>
      </w:r>
      <w:r w:rsidRPr="00147240">
        <w:rPr>
          <w:rStyle w:val="Emphasis"/>
          <w:highlight w:val="gree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147240">
        <w:rPr>
          <w:rStyle w:val="Emphasis"/>
          <w:highlight w:val="green"/>
        </w:rPr>
        <w:t>not</w:t>
      </w:r>
      <w:r w:rsidRPr="007C10E1">
        <w:rPr>
          <w:sz w:val="16"/>
        </w:rPr>
        <w:t xml:space="preserve"> necessarily </w:t>
      </w:r>
      <w:r w:rsidRPr="00147240">
        <w:rPr>
          <w:rStyle w:val="Emphasis"/>
          <w:highlight w:val="green"/>
        </w:rPr>
        <w:t>mission-ending</w:t>
      </w:r>
      <w:r w:rsidRPr="00147240">
        <w:rPr>
          <w:rStyle w:val="TitleChar"/>
          <w:highlight w:val="green"/>
        </w:rPr>
        <w:t xml:space="preserve">) </w:t>
      </w:r>
      <w:r w:rsidRPr="00147240">
        <w:rPr>
          <w:rStyle w:val="Emphasis"/>
          <w:highlight w:val="gree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w:t>
      </w:r>
      <w:proofErr w:type="gramStart"/>
      <w:r w:rsidRPr="007C10E1">
        <w:rPr>
          <w:sz w:val="16"/>
        </w:rPr>
        <w:t>case, and</w:t>
      </w:r>
      <w:proofErr w:type="gramEnd"/>
      <w:r w:rsidRPr="007C10E1">
        <w:rPr>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424CB440" w14:textId="77777777" w:rsidR="004830BF" w:rsidRPr="005B3D06" w:rsidRDefault="004830BF" w:rsidP="004830BF">
      <w:pPr>
        <w:pStyle w:val="Heading3"/>
      </w:pPr>
      <w:r>
        <w:t>Offense</w:t>
      </w:r>
    </w:p>
    <w:p w14:paraId="13ABDD09" w14:textId="77777777" w:rsidR="004830BF" w:rsidRDefault="004830BF" w:rsidP="004830BF">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34B5752" w14:textId="77777777" w:rsidR="004830BF" w:rsidRDefault="004830BF" w:rsidP="004830BF">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C61AF58" w14:textId="77777777" w:rsidR="004830BF" w:rsidRDefault="004830BF" w:rsidP="004830BF">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szCs w:val="24"/>
          <w:highlight w:val="green"/>
        </w:rPr>
        <w:t xml:space="preserve">All humanity is at </w:t>
      </w:r>
      <w:r w:rsidRPr="00184EB0">
        <w:rPr>
          <w:rStyle w:val="Emphasis"/>
          <w:sz w:val="24"/>
          <w:szCs w:val="24"/>
        </w:rPr>
        <w:t xml:space="preserve">tremendous </w:t>
      </w:r>
      <w:r w:rsidRPr="00F35472">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A90928C" w14:textId="77777777" w:rsidR="004830BF" w:rsidRPr="00C435A1" w:rsidRDefault="004830BF" w:rsidP="004830BF">
      <w:pPr>
        <w:pStyle w:val="Heading4"/>
        <w:rPr>
          <w:rFonts w:cs="Arial"/>
        </w:rPr>
      </w:pPr>
      <w:r w:rsidRPr="00C435A1">
        <w:rPr>
          <w:rFonts w:cs="Arial"/>
        </w:rPr>
        <w:t>Resource scarcity coming now and causes extinction—asteroid mining is the only way to solve</w:t>
      </w:r>
    </w:p>
    <w:p w14:paraId="6752B496" w14:textId="77777777" w:rsidR="004830BF" w:rsidRPr="00C435A1" w:rsidRDefault="004830BF" w:rsidP="004830BF">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11" w:history="1">
        <w:r w:rsidRPr="00C435A1">
          <w:rPr>
            <w:rStyle w:val="Hyperlink"/>
          </w:rPr>
          <w:t>https://www.linkedin.com/pulse/asteroid-mining-necessary-answer-mineral-scarcity-de-crombrugghe</w:t>
        </w:r>
      </w:hyperlink>
    </w:p>
    <w:p w14:paraId="6AE6D361" w14:textId="77777777" w:rsidR="004830BF" w:rsidRPr="00C435A1" w:rsidRDefault="004830BF" w:rsidP="004830BF">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344817DD" w14:textId="77777777" w:rsidR="004830BF" w:rsidRPr="00C435A1" w:rsidRDefault="004830BF" w:rsidP="004830BF">
      <w:pPr>
        <w:pStyle w:val="Heading4"/>
        <w:rPr>
          <w:rFonts w:cs="Arial"/>
        </w:rPr>
      </w:pPr>
      <w:r>
        <w:rPr>
          <w:rFonts w:cs="Arial"/>
        </w:rPr>
        <w:t>Resource conflicts</w:t>
      </w:r>
      <w:r w:rsidRPr="00C435A1">
        <w:rPr>
          <w:rFonts w:cs="Arial"/>
        </w:rPr>
        <w:t xml:space="preserve"> go Nuclear</w:t>
      </w:r>
    </w:p>
    <w:p w14:paraId="4CC85B37" w14:textId="77777777" w:rsidR="004830BF" w:rsidRPr="00C435A1" w:rsidRDefault="004830BF" w:rsidP="004830BF">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12" w:history="1">
        <w:r w:rsidRPr="00C435A1">
          <w:rPr>
            <w:rStyle w:val="Hyperlink"/>
          </w:rPr>
          <w:t>https://www.thenation.com/article/how-resource-scarcity-and-climate-change-could-produce-global-explosion/</w:t>
        </w:r>
      </w:hyperlink>
      <w:r w:rsidRPr="00C435A1">
        <w:t xml:space="preserve"> JHW</w:t>
      </w:r>
    </w:p>
    <w:p w14:paraId="3D603655" w14:textId="77777777" w:rsidR="004830BF" w:rsidRPr="00C435A1" w:rsidRDefault="004830BF" w:rsidP="004830BF">
      <w:pPr>
        <w:rPr>
          <w:sz w:val="16"/>
        </w:rPr>
      </w:pPr>
      <w:r w:rsidRPr="00C435A1">
        <w:rPr>
          <w:sz w:val="16"/>
        </w:rPr>
        <w:t xml:space="preserve">Resource Shortages and Resource Wars Start with one simple given: the prospect of future </w:t>
      </w:r>
      <w:r w:rsidRPr="00F35472">
        <w:rPr>
          <w:rStyle w:val="StyleUnderline"/>
          <w:highlight w:val="green"/>
        </w:rPr>
        <w:t>scarcities</w:t>
      </w:r>
      <w:r w:rsidRPr="00F35472">
        <w:rPr>
          <w:sz w:val="16"/>
          <w:highlight w:val="green"/>
        </w:rPr>
        <w:t xml:space="preserve"> </w:t>
      </w:r>
      <w:r w:rsidRPr="00F35472">
        <w:rPr>
          <w:rStyle w:val="StyleUnderline"/>
          <w:highlight w:val="green"/>
        </w:rPr>
        <w:t>o</w:t>
      </w:r>
      <w:r w:rsidRPr="00C435A1">
        <w:rPr>
          <w:rStyle w:val="StyleUnderline"/>
        </w:rPr>
        <w:t xml:space="preserve">f vital </w:t>
      </w:r>
      <w:r w:rsidRPr="00F35472">
        <w:rPr>
          <w:rStyle w:val="StyleUnderline"/>
          <w:highlight w:val="green"/>
        </w:rPr>
        <w:t>natural resources</w:t>
      </w:r>
      <w:r w:rsidRPr="00C435A1">
        <w:rPr>
          <w:sz w:val="16"/>
        </w:rPr>
        <w:t xml:space="preserve">, </w:t>
      </w:r>
      <w:r w:rsidRPr="00F35472">
        <w:rPr>
          <w:rStyle w:val="StyleUnderline"/>
          <w:highlight w:val="green"/>
        </w:rPr>
        <w:t>including energy</w:t>
      </w:r>
      <w:r w:rsidRPr="00C435A1">
        <w:rPr>
          <w:sz w:val="16"/>
        </w:rPr>
        <w:t xml:space="preserve">, water, land, </w:t>
      </w:r>
      <w:proofErr w:type="gramStart"/>
      <w:r w:rsidRPr="00C435A1">
        <w:rPr>
          <w:sz w:val="16"/>
        </w:rPr>
        <w:t>food</w:t>
      </w:r>
      <w:proofErr w:type="gramEnd"/>
      <w:r w:rsidRPr="00C435A1">
        <w:rPr>
          <w:sz w:val="16"/>
        </w:rPr>
        <w:t xml:space="preserve"> and critical minerals. This </w:t>
      </w:r>
      <w:proofErr w:type="gramStart"/>
      <w:r w:rsidRPr="00C435A1">
        <w:rPr>
          <w:sz w:val="16"/>
        </w:rPr>
        <w:t>in itself would</w:t>
      </w:r>
      <w:proofErr w:type="gramEnd"/>
      <w:r w:rsidRPr="00C435A1">
        <w:rPr>
          <w:sz w:val="16"/>
        </w:rPr>
        <w:t xml:space="preserve"> </w:t>
      </w:r>
      <w:r w:rsidRPr="00F35472">
        <w:rPr>
          <w:rStyle w:val="Emphasis"/>
          <w:highlight w:val="green"/>
        </w:rPr>
        <w:t>guarantee</w:t>
      </w:r>
      <w:r w:rsidRPr="00C435A1">
        <w:rPr>
          <w:rStyle w:val="Emphasis"/>
        </w:rPr>
        <w:t xml:space="preserve"> social unrest, geopolitical friction and </w:t>
      </w:r>
      <w:r w:rsidRPr="00F35472">
        <w:rPr>
          <w:rStyle w:val="Emphasis"/>
          <w:highlight w:val="green"/>
        </w:rPr>
        <w:t>war</w:t>
      </w:r>
      <w:r w:rsidRPr="00C435A1">
        <w:rPr>
          <w:sz w:val="16"/>
        </w:rPr>
        <w:t xml:space="preserve">. It is important to note that </w:t>
      </w:r>
      <w:r w:rsidRPr="00F35472">
        <w:rPr>
          <w:rStyle w:val="StyleUnderline"/>
          <w:highlight w:val="green"/>
        </w:rPr>
        <w:t>absolute</w:t>
      </w:r>
      <w:r w:rsidRPr="00C435A1">
        <w:rPr>
          <w:rStyle w:val="StyleUnderline"/>
        </w:rPr>
        <w:t xml:space="preserve"> </w:t>
      </w:r>
      <w:r w:rsidRPr="00F35472">
        <w:rPr>
          <w:rStyle w:val="StyleUnderline"/>
          <w:highlight w:val="green"/>
        </w:rPr>
        <w:t>scarcity</w:t>
      </w:r>
      <w:r w:rsidRPr="00C435A1">
        <w:rPr>
          <w:sz w:val="16"/>
        </w:rPr>
        <w:t xml:space="preserve"> </w:t>
      </w:r>
      <w:r w:rsidRPr="00F35472">
        <w:rPr>
          <w:rStyle w:val="StyleUnderline"/>
          <w:highlight w:val="green"/>
        </w:rPr>
        <w:t>doesn’t have to</w:t>
      </w:r>
      <w:r w:rsidRPr="00C435A1">
        <w:rPr>
          <w:rStyle w:val="StyleUnderline"/>
        </w:rPr>
        <w:t xml:space="preserve"> </w:t>
      </w:r>
      <w:r w:rsidRPr="00F35472">
        <w:rPr>
          <w:rStyle w:val="StyleUnderline"/>
          <w:highlight w:val="green"/>
        </w:rPr>
        <w:t>be</w:t>
      </w:r>
      <w:r w:rsidRPr="00C435A1">
        <w:rPr>
          <w:rStyle w:val="StyleUnderline"/>
        </w:rPr>
        <w:t xml:space="preserve"> on the horizon</w:t>
      </w:r>
      <w:r w:rsidRPr="00C435A1">
        <w:rPr>
          <w:sz w:val="16"/>
        </w:rPr>
        <w:t xml:space="preserve"> in any given resource category </w:t>
      </w:r>
      <w:r w:rsidRPr="00F35472">
        <w:rPr>
          <w:rStyle w:val="StyleUnderline"/>
          <w:highlight w:val="green"/>
        </w:rPr>
        <w:t>for this</w:t>
      </w:r>
      <w:r w:rsidRPr="00C435A1">
        <w:rPr>
          <w:rStyle w:val="StyleUnderline"/>
        </w:rPr>
        <w:t xml:space="preserve"> scenario </w:t>
      </w:r>
      <w:r w:rsidRPr="00F35472">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w:t>
      </w:r>
      <w:proofErr w:type="gramStart"/>
      <w:r w:rsidRPr="00C435A1">
        <w:rPr>
          <w:sz w:val="16"/>
        </w:rPr>
        <w:t>come, and</w:t>
      </w:r>
      <w:proofErr w:type="gramEnd"/>
      <w:r w:rsidRPr="00C435A1">
        <w:rPr>
          <w:sz w:val="16"/>
        </w:rPr>
        <w:t xml:space="preserve"> may even disappear altogether. But </w:t>
      </w:r>
      <w:r w:rsidRPr="00C435A1">
        <w:rPr>
          <w:rStyle w:val="StyleUnderline"/>
        </w:rPr>
        <w:t xml:space="preserve">key </w:t>
      </w:r>
      <w:r w:rsidRPr="00F35472">
        <w:rPr>
          <w:rStyle w:val="StyleUnderline"/>
          <w:highlight w:val="green"/>
        </w:rPr>
        <w:t>materials</w:t>
      </w:r>
      <w:r w:rsidRPr="00C435A1">
        <w:rPr>
          <w:rStyle w:val="StyleUnderline"/>
        </w:rPr>
        <w:t xml:space="preserve"> for modern civilization </w:t>
      </w:r>
      <w:r w:rsidRPr="00F35472">
        <w:rPr>
          <w:rStyle w:val="StyleUnderline"/>
          <w:highlight w:val="green"/>
        </w:rPr>
        <w:t>like oil, uranium and</w:t>
      </w:r>
      <w:r w:rsidRPr="00C435A1">
        <w:rPr>
          <w:rStyle w:val="StyleUnderline"/>
        </w:rPr>
        <w:t xml:space="preserve"> </w:t>
      </w:r>
      <w:r w:rsidRPr="00F35472">
        <w:rPr>
          <w:rStyle w:val="StyleUnderline"/>
          <w:highlight w:val="green"/>
        </w:rPr>
        <w:t>copper</w:t>
      </w:r>
      <w:r w:rsidRPr="00C435A1">
        <w:rPr>
          <w:rStyle w:val="StyleUnderline"/>
        </w:rPr>
        <w:t xml:space="preserve"> </w:t>
      </w:r>
      <w:r w:rsidRPr="00F35472">
        <w:rPr>
          <w:rStyle w:val="StyleUnderline"/>
          <w:highlight w:val="green"/>
        </w:rPr>
        <w:t>will</w:t>
      </w:r>
      <w:r w:rsidRPr="00C435A1">
        <w:rPr>
          <w:rStyle w:val="StyleUnderline"/>
        </w:rPr>
        <w:t xml:space="preserve"> simply </w:t>
      </w:r>
      <w:r w:rsidRPr="00F35472">
        <w:rPr>
          <w:rStyle w:val="Emphasis"/>
          <w:highlight w:val="green"/>
        </w:rPr>
        <w:t>prove</w:t>
      </w:r>
      <w:r w:rsidRPr="00C435A1">
        <w:rPr>
          <w:rStyle w:val="Emphasis"/>
        </w:rPr>
        <w:t xml:space="preserve"> harder and more </w:t>
      </w:r>
      <w:r w:rsidRPr="00F35472">
        <w:rPr>
          <w:rStyle w:val="Emphasis"/>
          <w:highlight w:val="green"/>
        </w:rPr>
        <w:t>costly to acquire</w:t>
      </w:r>
      <w:r w:rsidRPr="00C435A1">
        <w:rPr>
          <w:rStyle w:val="StyleUnderline"/>
        </w:rPr>
        <w:t xml:space="preserve">, </w:t>
      </w:r>
      <w:r w:rsidRPr="00F35472">
        <w:rPr>
          <w:rStyle w:val="StyleUnderline"/>
          <w:highlight w:val="green"/>
        </w:rPr>
        <w:t xml:space="preserve">leading to </w:t>
      </w:r>
      <w:r w:rsidRPr="00C435A1">
        <w:rPr>
          <w:rStyle w:val="StyleUnderline"/>
        </w:rPr>
        <w:t xml:space="preserve">supply </w:t>
      </w:r>
      <w:r w:rsidRPr="00F35472">
        <w:rPr>
          <w:rStyle w:val="StyleUnderline"/>
          <w:highlight w:val="green"/>
        </w:rPr>
        <w:t xml:space="preserve">bottlenecks and </w:t>
      </w:r>
      <w:r w:rsidRPr="00C435A1">
        <w:rPr>
          <w:rStyle w:val="StyleUnderline"/>
        </w:rPr>
        <w:t xml:space="preserve">periodic </w:t>
      </w:r>
      <w:r w:rsidRPr="00F35472">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 xml:space="preserve">may </w:t>
      </w:r>
      <w:proofErr w:type="gramStart"/>
      <w:r w:rsidRPr="00C435A1">
        <w:rPr>
          <w:rStyle w:val="StyleUnderline"/>
        </w:rPr>
        <w:t>actually</w:t>
      </w:r>
      <w:r w:rsidRPr="00C435A1">
        <w:rPr>
          <w:sz w:val="16"/>
        </w:rPr>
        <w:t xml:space="preserve"> </w:t>
      </w:r>
      <w:r w:rsidRPr="00C435A1">
        <w:rPr>
          <w:rStyle w:val="StyleUnderline"/>
        </w:rPr>
        <w:t>grow</w:t>
      </w:r>
      <w:proofErr w:type="gramEnd"/>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w:t>
      </w:r>
      <w:proofErr w:type="gramStart"/>
      <w:r w:rsidRPr="00C435A1">
        <w:rPr>
          <w:sz w:val="16"/>
        </w:rPr>
        <w:t>corruption</w:t>
      </w:r>
      <w:proofErr w:type="gramEnd"/>
      <w:r w:rsidRPr="00C435A1">
        <w:rPr>
          <w:sz w:val="16"/>
        </w:rPr>
        <w:t xml:space="preserve">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w:t>
      </w:r>
      <w:proofErr w:type="gramStart"/>
      <w:r w:rsidRPr="00C435A1">
        <w:rPr>
          <w:sz w:val="16"/>
        </w:rPr>
        <w:t>more or less constant</w:t>
      </w:r>
      <w:proofErr w:type="gramEnd"/>
      <w:r w:rsidRPr="00C435A1">
        <w:rPr>
          <w:sz w:val="16"/>
        </w:rPr>
        <w:t xml:space="preserve">: about 40,000 cubic kilometers. But much of this precipitation lands </w:t>
      </w:r>
      <w:proofErr w:type="gramStart"/>
      <w:r w:rsidRPr="00C435A1">
        <w:rPr>
          <w:sz w:val="16"/>
        </w:rPr>
        <w:t>on</w:t>
      </w:r>
      <w:proofErr w:type="gramEnd"/>
      <w:r w:rsidRPr="00C435A1">
        <w:rPr>
          <w:sz w:val="16"/>
        </w:rPr>
        <w:t xml:space="preserve">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w:t>
      </w:r>
      <w:proofErr w:type="gramStart"/>
      <w:r w:rsidRPr="00C435A1">
        <w:rPr>
          <w:sz w:val="16"/>
        </w:rPr>
        <w:t>Asia</w:t>
      </w:r>
      <w:proofErr w:type="gramEnd"/>
      <w:r w:rsidRPr="00C435A1">
        <w:rPr>
          <w:sz w:val="16"/>
        </w:rPr>
        <w:t xml:space="preserve">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w:t>
      </w:r>
      <w:proofErr w:type="gramStart"/>
      <w:r w:rsidRPr="00C435A1">
        <w:rPr>
          <w:sz w:val="16"/>
        </w:rPr>
        <w:t>understood, and</w:t>
      </w:r>
      <w:proofErr w:type="gramEnd"/>
      <w:r w:rsidRPr="00C435A1">
        <w:rPr>
          <w:sz w:val="16"/>
        </w:rPr>
        <w:t xml:space="preserve">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F35472">
        <w:rPr>
          <w:rStyle w:val="Emphasis"/>
          <w:highlight w:val="green"/>
        </w:rPr>
        <w:t>Anxiety</w:t>
      </w:r>
      <w:r w:rsidRPr="00C435A1">
        <w:rPr>
          <w:rStyle w:val="Emphasis"/>
        </w:rPr>
        <w:t xml:space="preserve"> over future supplies </w:t>
      </w:r>
      <w:r w:rsidRPr="00F35472">
        <w:rPr>
          <w:rStyle w:val="Emphasis"/>
          <w:highlight w:val="green"/>
        </w:rPr>
        <w:t>is</w:t>
      </w:r>
      <w:r w:rsidRPr="00C435A1">
        <w:rPr>
          <w:sz w:val="16"/>
        </w:rPr>
        <w:t xml:space="preserve"> </w:t>
      </w:r>
      <w:r w:rsidRPr="00C435A1">
        <w:rPr>
          <w:rStyle w:val="Emphasis"/>
        </w:rPr>
        <w:t xml:space="preserve">often also </w:t>
      </w:r>
      <w:r w:rsidRPr="00F35472">
        <w:rPr>
          <w:rStyle w:val="Emphasis"/>
          <w:highlight w:val="green"/>
        </w:rPr>
        <w:t>a factor</w:t>
      </w:r>
      <w:r w:rsidRPr="00C435A1">
        <w:rPr>
          <w:rStyle w:val="StyleUnderline"/>
        </w:rPr>
        <w:t xml:space="preserve"> </w:t>
      </w:r>
      <w:r w:rsidRPr="00F35472">
        <w:rPr>
          <w:rStyle w:val="StyleUnderline"/>
          <w:highlight w:val="green"/>
        </w:rPr>
        <w:t>in conflicts</w:t>
      </w:r>
      <w:r w:rsidRPr="00C435A1">
        <w:rPr>
          <w:rStyle w:val="StyleUnderline"/>
        </w:rPr>
        <w:t xml:space="preserve"> that break out </w:t>
      </w:r>
      <w:r w:rsidRPr="00F35472">
        <w:rPr>
          <w:rStyle w:val="StyleUnderline"/>
          <w:highlight w:val="green"/>
        </w:rPr>
        <w:t>over access to</w:t>
      </w:r>
      <w:r w:rsidRPr="00C435A1">
        <w:rPr>
          <w:rStyle w:val="StyleUnderline"/>
        </w:rPr>
        <w:t xml:space="preserve"> </w:t>
      </w:r>
      <w:r w:rsidRPr="00F35472">
        <w:rPr>
          <w:rStyle w:val="StyleUnderline"/>
          <w:highlight w:val="green"/>
        </w:rPr>
        <w:t>oil</w:t>
      </w:r>
      <w:r w:rsidRPr="00C435A1">
        <w:rPr>
          <w:rStyle w:val="StyleUnderline"/>
        </w:rPr>
        <w:t xml:space="preserve"> or control of contested undersea reserves of oil </w:t>
      </w:r>
      <w:r w:rsidRPr="00F35472">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F35472">
        <w:rPr>
          <w:rStyle w:val="StyleUnderline"/>
          <w:highlight w:val="green"/>
        </w:rPr>
        <w:t>resource-driven</w:t>
      </w:r>
      <w:r w:rsidRPr="00C435A1">
        <w:rPr>
          <w:rStyle w:val="StyleUnderline"/>
        </w:rPr>
        <w:t xml:space="preserve"> potential </w:t>
      </w:r>
      <w:r w:rsidRPr="00F35472">
        <w:rPr>
          <w:rStyle w:val="StyleUnderline"/>
          <w:highlight w:val="green"/>
        </w:rPr>
        <w:t>conflicts</w:t>
      </w:r>
      <w:r w:rsidRPr="00C435A1">
        <w:rPr>
          <w:rStyle w:val="StyleUnderline"/>
        </w:rPr>
        <w:t xml:space="preserve"> like these</w:t>
      </w:r>
      <w:r w:rsidRPr="00C435A1">
        <w:rPr>
          <w:sz w:val="16"/>
        </w:rPr>
        <w:t xml:space="preserve"> </w:t>
      </w:r>
      <w:r w:rsidRPr="00F35472">
        <w:rPr>
          <w:rStyle w:val="StyleUnderline"/>
          <w:highlight w:val="green"/>
        </w:rPr>
        <w:t>will</w:t>
      </w:r>
      <w:r w:rsidRPr="00C435A1">
        <w:rPr>
          <w:sz w:val="16"/>
        </w:rPr>
        <w:t xml:space="preserve"> only </w:t>
      </w:r>
      <w:r w:rsidRPr="00F35472">
        <w:rPr>
          <w:rStyle w:val="Emphasis"/>
          <w:highlight w:val="green"/>
        </w:rPr>
        <w:t>multiply in the years</w:t>
      </w:r>
      <w:r w:rsidRPr="00C435A1">
        <w:rPr>
          <w:sz w:val="16"/>
        </w:rPr>
        <w:t xml:space="preserve"> </w:t>
      </w:r>
      <w:r w:rsidRPr="00F35472">
        <w:rPr>
          <w:rStyle w:val="StyleUnderline"/>
          <w:highlight w:val="green"/>
        </w:rPr>
        <w:t>ahead</w:t>
      </w:r>
      <w:r w:rsidRPr="00C435A1">
        <w:rPr>
          <w:rStyle w:val="StyleUnderline"/>
        </w:rPr>
        <w:t xml:space="preserve"> </w:t>
      </w:r>
      <w:r w:rsidRPr="00F35472">
        <w:rPr>
          <w:rStyle w:val="StyleUnderline"/>
          <w:highlight w:val="green"/>
        </w:rPr>
        <w:t>as</w:t>
      </w:r>
      <w:r w:rsidRPr="00C435A1">
        <w:rPr>
          <w:rStyle w:val="StyleUnderline"/>
        </w:rPr>
        <w:t xml:space="preserve"> </w:t>
      </w:r>
      <w:r w:rsidRPr="00F35472">
        <w:rPr>
          <w:rStyle w:val="StyleUnderline"/>
          <w:highlight w:val="green"/>
        </w:rPr>
        <w:t>demand</w:t>
      </w:r>
      <w:r w:rsidRPr="00C435A1">
        <w:rPr>
          <w:rStyle w:val="StyleUnderline"/>
        </w:rPr>
        <w:t xml:space="preserve"> </w:t>
      </w:r>
      <w:r w:rsidRPr="00F35472">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w:t>
      </w:r>
      <w:proofErr w:type="gramStart"/>
      <w:r w:rsidRPr="00C435A1">
        <w:rPr>
          <w:sz w:val="10"/>
          <w:szCs w:val="16"/>
        </w:rPr>
        <w:t>supplies</w:t>
      </w:r>
      <w:proofErr w:type="gramEnd"/>
      <w:r w:rsidRPr="00C435A1">
        <w:rPr>
          <w:sz w:val="10"/>
          <w:szCs w:val="16"/>
        </w:rPr>
        <w:t xml:space="preserve">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w:t>
      </w:r>
      <w:proofErr w:type="gramStart"/>
      <w:r w:rsidRPr="00C435A1">
        <w:rPr>
          <w:sz w:val="10"/>
          <w:szCs w:val="16"/>
        </w:rPr>
        <w:t>land</w:t>
      </w:r>
      <w:proofErr w:type="gramEnd"/>
      <w:r w:rsidRPr="00C435A1">
        <w:rPr>
          <w:sz w:val="10"/>
          <w:szCs w:val="16"/>
        </w:rPr>
        <w:t xml:space="preserve">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w:t>
      </w:r>
      <w:proofErr w:type="gramStart"/>
      <w:r w:rsidRPr="00C435A1">
        <w:rPr>
          <w:sz w:val="10"/>
          <w:szCs w:val="16"/>
        </w:rPr>
        <w:t>refineries</w:t>
      </w:r>
      <w:proofErr w:type="gramEnd"/>
      <w:r w:rsidRPr="00C435A1">
        <w:rPr>
          <w:sz w:val="10"/>
          <w:szCs w:val="16"/>
        </w:rPr>
        <w:t xml:space="preserve">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t>
      </w:r>
      <w:proofErr w:type="gramStart"/>
      <w:r w:rsidRPr="00C435A1">
        <w:rPr>
          <w:sz w:val="10"/>
          <w:szCs w:val="16"/>
        </w:rPr>
        <w:t>water</w:t>
      </w:r>
      <w:proofErr w:type="gramEnd"/>
      <w:r w:rsidRPr="00C435A1">
        <w:rPr>
          <w:sz w:val="10"/>
          <w:szCs w:val="16"/>
        </w:rPr>
        <w:t xml:space="preserve">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w:t>
      </w:r>
      <w:proofErr w:type="gramStart"/>
      <w:r w:rsidRPr="00C435A1">
        <w:rPr>
          <w:sz w:val="10"/>
          <w:szCs w:val="16"/>
        </w:rPr>
        <w:t>Pakistan</w:t>
      </w:r>
      <w:proofErr w:type="gramEnd"/>
      <w:r w:rsidRPr="00C435A1">
        <w:rPr>
          <w:sz w:val="10"/>
          <w:szCs w:val="16"/>
        </w:rPr>
        <w:t xml:space="preserve">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w:t>
      </w:r>
      <w:proofErr w:type="gramStart"/>
      <w:r w:rsidRPr="00C435A1">
        <w:rPr>
          <w:sz w:val="10"/>
          <w:szCs w:val="16"/>
        </w:rPr>
        <w:t>Argentina</w:t>
      </w:r>
      <w:proofErr w:type="gramEnd"/>
      <w:r w:rsidRPr="00C435A1">
        <w:rPr>
          <w:sz w:val="10"/>
          <w:szCs w:val="16"/>
        </w:rPr>
        <w:t xml:space="preserve">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F35472">
        <w:rPr>
          <w:rStyle w:val="StyleUnderline"/>
          <w:highlight w:val="green"/>
        </w:rPr>
        <w:t>Clapper</w:t>
      </w:r>
      <w:r w:rsidRPr="00C435A1">
        <w:rPr>
          <w:sz w:val="16"/>
        </w:rPr>
        <w:t xml:space="preserve"> </w:t>
      </w:r>
      <w:r w:rsidRPr="00F35472">
        <w:rPr>
          <w:rStyle w:val="StyleUnderline"/>
          <w:highlight w:val="green"/>
        </w:rPr>
        <w:t>listed</w:t>
      </w:r>
      <w:r w:rsidRPr="00C435A1">
        <w:rPr>
          <w:sz w:val="16"/>
        </w:rPr>
        <w:t xml:space="preserve"> “</w:t>
      </w:r>
      <w:r w:rsidRPr="00F35472">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F35472">
        <w:rPr>
          <w:rStyle w:val="Emphasis"/>
          <w:highlight w:val="green"/>
        </w:rPr>
        <w:t>as a national security</w:t>
      </w:r>
      <w:r w:rsidRPr="00C435A1">
        <w:rPr>
          <w:rStyle w:val="Emphasis"/>
        </w:rPr>
        <w:t xml:space="preserve"> </w:t>
      </w:r>
      <w:r w:rsidRPr="00F35472">
        <w:rPr>
          <w:rStyle w:val="Emphasis"/>
          <w:highlight w:val="green"/>
        </w:rPr>
        <w:t>threat</w:t>
      </w:r>
      <w:r w:rsidRPr="00C435A1">
        <w:rPr>
          <w:rStyle w:val="Emphasis"/>
        </w:rPr>
        <w:t xml:space="preserve"> </w:t>
      </w:r>
      <w:r w:rsidRPr="00F35472">
        <w:rPr>
          <w:rStyle w:val="Emphasis"/>
          <w:highlight w:val="green"/>
        </w:rPr>
        <w:t>on a par with</w:t>
      </w:r>
      <w:r w:rsidRPr="00C435A1">
        <w:rPr>
          <w:rStyle w:val="Emphasis"/>
        </w:rPr>
        <w:t xml:space="preserve"> global terrorism, </w:t>
      </w:r>
      <w:proofErr w:type="gramStart"/>
      <w:r w:rsidRPr="00C435A1">
        <w:rPr>
          <w:rStyle w:val="Emphasis"/>
        </w:rPr>
        <w:t>cyberwar</w:t>
      </w:r>
      <w:proofErr w:type="gramEnd"/>
      <w:r w:rsidRPr="00C435A1">
        <w:rPr>
          <w:rStyle w:val="Emphasis"/>
        </w:rPr>
        <w:t xml:space="preserve"> and </w:t>
      </w:r>
      <w:r w:rsidRPr="00F35472">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F35472">
        <w:rPr>
          <w:rStyle w:val="StyleUnderline"/>
          <w:highlight w:val="green"/>
        </w:rPr>
        <w:t>that</w:t>
      </w:r>
      <w:r w:rsidRPr="00C435A1">
        <w:rPr>
          <w:sz w:val="16"/>
        </w:rPr>
        <w:t xml:space="preserve"> </w:t>
      </w:r>
      <w:r w:rsidRPr="00F35472">
        <w:rPr>
          <w:rStyle w:val="Emphasis"/>
          <w:highlight w:val="green"/>
        </w:rPr>
        <w:t>degrade</w:t>
      </w:r>
      <w:r w:rsidRPr="00C435A1">
        <w:rPr>
          <w:rStyle w:val="Emphasis"/>
        </w:rPr>
        <w:t xml:space="preserve"> </w:t>
      </w:r>
      <w:r w:rsidRPr="00F35472">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F35472">
        <w:rPr>
          <w:rStyle w:val="StyleUnderline"/>
          <w:highlight w:val="green"/>
        </w:rPr>
        <w:t xml:space="preserve">and </w:t>
      </w:r>
      <w:r w:rsidRPr="00F35472">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w:t>
      </w:r>
      <w:proofErr w:type="gramStart"/>
      <w:r w:rsidRPr="00C435A1">
        <w:rPr>
          <w:sz w:val="16"/>
        </w:rPr>
        <w:t>down</w:t>
      </w:r>
      <w:proofErr w:type="gramEnd"/>
      <w:r w:rsidRPr="00C435A1">
        <w:rPr>
          <w:sz w:val="16"/>
        </w:rPr>
        <w:t xml:space="preserve">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F35472">
        <w:rPr>
          <w:rStyle w:val="Emphasis"/>
          <w:highlight w:val="green"/>
        </w:rPr>
        <w:t>produce</w:t>
      </w:r>
      <w:r w:rsidRPr="00C435A1">
        <w:rPr>
          <w:rStyle w:val="Emphasis"/>
        </w:rPr>
        <w:t xml:space="preserve"> </w:t>
      </w:r>
      <w:r w:rsidRPr="00F35472">
        <w:rPr>
          <w:rStyle w:val="Emphasis"/>
          <w:highlight w:val="green"/>
        </w:rPr>
        <w:t>a global explosion of</w:t>
      </w:r>
      <w:r w:rsidRPr="00C435A1">
        <w:rPr>
          <w:rStyle w:val="Emphasis"/>
        </w:rPr>
        <w:t xml:space="preserve"> human chaos and </w:t>
      </w:r>
      <w:r w:rsidRPr="00F35472">
        <w:rPr>
          <w:rStyle w:val="Emphasis"/>
          <w:highlight w:val="green"/>
        </w:rPr>
        <w:t>conflict</w:t>
      </w:r>
      <w:r w:rsidRPr="00C435A1">
        <w:rPr>
          <w:sz w:val="16"/>
        </w:rPr>
        <w:t>. We are now heading directly into a resource-shock world.</w:t>
      </w:r>
    </w:p>
    <w:p w14:paraId="2F111D31" w14:textId="77777777" w:rsidR="004830BF" w:rsidRDefault="004830BF" w:rsidP="004830BF">
      <w:pPr>
        <w:pStyle w:val="Heading4"/>
      </w:pPr>
      <w:r>
        <w:t>Mining solves Water Shortages</w:t>
      </w:r>
    </w:p>
    <w:p w14:paraId="3E99B120" w14:textId="77777777" w:rsidR="004830BF" w:rsidRPr="004F4117" w:rsidRDefault="004830BF" w:rsidP="004830BF">
      <w:r w:rsidRPr="00C962B6">
        <w:rPr>
          <w:rStyle w:val="Style13ptBold"/>
        </w:rPr>
        <w:t>Kean 15</w:t>
      </w:r>
      <w:r>
        <w:t xml:space="preserve"> </w:t>
      </w:r>
      <w:r w:rsidRPr="004F4117">
        <w:t>Sam Kean December 2015 "The End of Thirst"</w:t>
      </w:r>
      <w:r>
        <w:t xml:space="preserve"> </w:t>
      </w:r>
      <w:hyperlink r:id="rId13" w:history="1">
        <w:r w:rsidRPr="00FC542F">
          <w:rPr>
            <w:rStyle w:val="Hyperlink"/>
          </w:rPr>
          <w:t>https://www.theatlantic.com/magazine/archive/2015/12/the-end-of-thirst/413176/</w:t>
        </w:r>
      </w:hyperlink>
      <w:r>
        <w:t xml:space="preserve"> (writer based in Washington DC for the Atlantic)//Elmer </w:t>
      </w:r>
    </w:p>
    <w:p w14:paraId="292CE7AD" w14:textId="77777777" w:rsidR="004830BF" w:rsidRPr="00F35472" w:rsidRDefault="004830BF" w:rsidP="004830BF">
      <w:pPr>
        <w:rPr>
          <w:rStyle w:val="StyleUnderline"/>
        </w:rPr>
      </w:pPr>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3AC0A387" w14:textId="77777777" w:rsidR="004830BF" w:rsidRDefault="004830BF" w:rsidP="004830BF">
      <w:pPr>
        <w:pStyle w:val="Heading4"/>
      </w:pPr>
      <w:r>
        <w:t>Water Wars cause:</w:t>
      </w:r>
    </w:p>
    <w:p w14:paraId="0B4E370E" w14:textId="77777777" w:rsidR="004830BF" w:rsidRPr="00C962B6" w:rsidRDefault="004830BF" w:rsidP="004830BF">
      <w:pPr>
        <w:pStyle w:val="Heading4"/>
      </w:pPr>
      <w:r>
        <w:t>a] Indo-Pak War – goes Nuclear</w:t>
      </w:r>
    </w:p>
    <w:p w14:paraId="52A2D2BA" w14:textId="77777777" w:rsidR="004830BF" w:rsidRPr="003808B4" w:rsidRDefault="004830BF" w:rsidP="004830BF">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4B7AFDB7" w14:textId="77777777" w:rsidR="004830BF" w:rsidRPr="003808B4" w:rsidRDefault="004830BF" w:rsidP="004830BF">
      <w:pPr>
        <w:rPr>
          <w:sz w:val="16"/>
        </w:rPr>
      </w:pPr>
      <w:r w:rsidRPr="003808B4">
        <w:rPr>
          <w:rStyle w:val="StyleUnderline"/>
        </w:rPr>
        <w:t xml:space="preserve">Interstate </w:t>
      </w:r>
      <w:r w:rsidRPr="00F35472">
        <w:rPr>
          <w:rStyle w:val="StyleUnderline"/>
          <w:highlight w:val="green"/>
        </w:rPr>
        <w:t>conflict over water</w:t>
      </w:r>
      <w:r w:rsidRPr="003808B4">
        <w:rPr>
          <w:sz w:val="16"/>
        </w:rPr>
        <w:t xml:space="preserve"> might </w:t>
      </w:r>
      <w:r w:rsidRPr="00F35472">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F35472">
        <w:rPr>
          <w:rStyle w:val="StyleUnderline"/>
          <w:highlight w:val="green"/>
        </w:rPr>
        <w:t>amplifying</w:t>
      </w:r>
      <w:r w:rsidRPr="003808B4">
        <w:rPr>
          <w:sz w:val="16"/>
        </w:rPr>
        <w:t xml:space="preserve"> any </w:t>
      </w:r>
      <w:r w:rsidRPr="00F35472">
        <w:rPr>
          <w:rStyle w:val="StyleUnderline"/>
          <w:highlight w:val="green"/>
        </w:rPr>
        <w:t xml:space="preserve">scarcities </w:t>
      </w:r>
      <w:r w:rsidRPr="003808B4">
        <w:rPr>
          <w:rStyle w:val="StyleUnderline"/>
        </w:rPr>
        <w:t xml:space="preserve">already </w:t>
      </w:r>
      <w:r w:rsidRPr="00F35472">
        <w:rPr>
          <w:rStyle w:val="StyleUnderline"/>
          <w:highlight w:val="green"/>
        </w:rPr>
        <w:t>present</w:t>
      </w:r>
      <w:r w:rsidRPr="003808B4">
        <w:rPr>
          <w:sz w:val="16"/>
        </w:rPr>
        <w:t xml:space="preserve"> there. “We judge that </w:t>
      </w:r>
      <w:r w:rsidRPr="00F35472">
        <w:rPr>
          <w:rStyle w:val="StyleUnderline"/>
          <w:highlight w:val="green"/>
        </w:rPr>
        <w:t xml:space="preserve">as </w:t>
      </w:r>
      <w:r w:rsidRPr="003808B4">
        <w:rPr>
          <w:rStyle w:val="StyleUnderline"/>
        </w:rPr>
        <w:t xml:space="preserve">water </w:t>
      </w:r>
      <w:r w:rsidRPr="00F35472">
        <w:rPr>
          <w:rStyle w:val="StyleUnderline"/>
          <w:highlight w:val="green"/>
        </w:rPr>
        <w:t>shortages become</w:t>
      </w:r>
      <w:r w:rsidRPr="003808B4">
        <w:rPr>
          <w:rStyle w:val="StyleUnderline"/>
        </w:rPr>
        <w:t xml:space="preserve"> </w:t>
      </w:r>
      <w:r w:rsidRPr="003808B4">
        <w:rPr>
          <w:rStyle w:val="Emphasis"/>
        </w:rPr>
        <w:t xml:space="preserve">more </w:t>
      </w:r>
      <w:r w:rsidRPr="00F35472">
        <w:rPr>
          <w:rStyle w:val="Emphasis"/>
          <w:highlight w:val="green"/>
        </w:rPr>
        <w:t>acute</w:t>
      </w:r>
      <w:r w:rsidRPr="003808B4">
        <w:rPr>
          <w:sz w:val="16"/>
        </w:rPr>
        <w:t xml:space="preserve"> beyond the next ten years, </w:t>
      </w:r>
      <w:r w:rsidRPr="00F35472">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F35472">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F35472">
        <w:rPr>
          <w:rStyle w:val="StyleUnderline"/>
          <w:highlight w:val="green"/>
        </w:rPr>
        <w:t xml:space="preserve">to obtain </w:t>
      </w:r>
      <w:r w:rsidRPr="003808B4">
        <w:rPr>
          <w:rStyle w:val="Emphasis"/>
        </w:rPr>
        <w:t xml:space="preserve">regional </w:t>
      </w:r>
      <w:r w:rsidRPr="00F35472">
        <w:rPr>
          <w:rStyle w:val="Emphasis"/>
          <w:highlight w:val="green"/>
        </w:rPr>
        <w:t>influence</w:t>
      </w:r>
      <w:r w:rsidRPr="003808B4">
        <w:rPr>
          <w:sz w:val="16"/>
        </w:rPr>
        <w:t xml:space="preserve"> or preserve their water interests.”16</w:t>
      </w:r>
    </w:p>
    <w:p w14:paraId="48642EA5" w14:textId="77777777" w:rsidR="004830BF" w:rsidRPr="003808B4" w:rsidRDefault="004830BF" w:rsidP="004830BF">
      <w:pPr>
        <w:rPr>
          <w:sz w:val="16"/>
        </w:rPr>
      </w:pPr>
      <w:r w:rsidRPr="003808B4">
        <w:rPr>
          <w:sz w:val="16"/>
        </w:rPr>
        <w:t xml:space="preserve">The </w:t>
      </w:r>
      <w:r w:rsidRPr="00F35472">
        <w:rPr>
          <w:rStyle w:val="StyleUnderline"/>
          <w:highlight w:val="green"/>
        </w:rPr>
        <w:t>utilization of a state’s</w:t>
      </w:r>
      <w:r w:rsidRPr="003808B4">
        <w:rPr>
          <w:rStyle w:val="StyleUnderline"/>
        </w:rPr>
        <w:t xml:space="preserve"> superior </w:t>
      </w:r>
      <w:r w:rsidRPr="00F35472">
        <w:rPr>
          <w:rStyle w:val="StyleUnderline"/>
          <w:highlight w:val="green"/>
        </w:rPr>
        <w:t>position</w:t>
      </w:r>
      <w:r w:rsidRPr="003808B4">
        <w:rPr>
          <w:sz w:val="16"/>
        </w:rPr>
        <w:t xml:space="preserve"> in a shared river system to extract political or economic advantage can </w:t>
      </w:r>
      <w:r w:rsidRPr="00F35472">
        <w:rPr>
          <w:rStyle w:val="StyleUnderline"/>
          <w:highlight w:val="green"/>
        </w:rPr>
        <w:t>prove</w:t>
      </w:r>
      <w:r w:rsidRPr="003808B4">
        <w:rPr>
          <w:rStyle w:val="StyleUnderline"/>
        </w:rPr>
        <w:t xml:space="preserve"> </w:t>
      </w:r>
      <w:r w:rsidRPr="003808B4">
        <w:rPr>
          <w:rStyle w:val="Emphasis"/>
        </w:rPr>
        <w:t xml:space="preserve">especially </w:t>
      </w:r>
      <w:r w:rsidRPr="00F35472">
        <w:rPr>
          <w:rStyle w:val="Emphasis"/>
          <w:highlight w:val="green"/>
        </w:rPr>
        <w:t>destabilizing</w:t>
      </w:r>
      <w:r w:rsidRPr="003808B4">
        <w:rPr>
          <w:sz w:val="16"/>
        </w:rPr>
        <w:t xml:space="preserve">, the ICA suggested, </w:t>
      </w:r>
      <w:r w:rsidRPr="00F35472">
        <w:rPr>
          <w:rStyle w:val="StyleUnderline"/>
          <w:highlight w:val="green"/>
        </w:rPr>
        <w:t>when</w:t>
      </w:r>
      <w:r w:rsidRPr="003808B4">
        <w:rPr>
          <w:sz w:val="16"/>
        </w:rPr>
        <w:t xml:space="preserve"> weaker </w:t>
      </w:r>
      <w:r w:rsidRPr="00F35472">
        <w:rPr>
          <w:rStyle w:val="StyleUnderline"/>
          <w:highlight w:val="green"/>
        </w:rPr>
        <w:t>states</w:t>
      </w:r>
      <w:r w:rsidRPr="003808B4">
        <w:rPr>
          <w:sz w:val="16"/>
        </w:rPr>
        <w:t xml:space="preserve"> in the system (typically the downstream countries) </w:t>
      </w:r>
      <w:r w:rsidRPr="00F35472">
        <w:rPr>
          <w:rStyle w:val="StyleUnderline"/>
          <w:highlight w:val="green"/>
        </w:rPr>
        <w:t>are</w:t>
      </w:r>
      <w:r w:rsidRPr="003808B4">
        <w:rPr>
          <w:sz w:val="16"/>
        </w:rPr>
        <w:t xml:space="preserve"> especially </w:t>
      </w:r>
      <w:r w:rsidRPr="00F35472">
        <w:rPr>
          <w:rStyle w:val="StyleUnderline"/>
          <w:highlight w:val="green"/>
        </w:rPr>
        <w:t>vulnerable to</w:t>
      </w:r>
      <w:r w:rsidRPr="003808B4">
        <w:rPr>
          <w:rStyle w:val="StyleUnderline"/>
        </w:rPr>
        <w:t xml:space="preserve"> water </w:t>
      </w:r>
      <w:r w:rsidRPr="00F35472">
        <w:rPr>
          <w:rStyle w:val="StyleUnderline"/>
          <w:highlight w:val="green"/>
        </w:rPr>
        <w:t>scarcity</w:t>
      </w:r>
      <w:r w:rsidRPr="003808B4">
        <w:rPr>
          <w:sz w:val="16"/>
        </w:rPr>
        <w:t xml:space="preserve"> because of long-standing social, economic, and political conditions. Without identifying any </w:t>
      </w:r>
      <w:proofErr w:type="gramStart"/>
      <w:r w:rsidRPr="003808B4">
        <w:rPr>
          <w:sz w:val="16"/>
        </w:rPr>
        <w:t>particular states</w:t>
      </w:r>
      <w:proofErr w:type="gramEnd"/>
      <w:r w:rsidRPr="003808B4">
        <w:rPr>
          <w:sz w:val="16"/>
        </w:rPr>
        <w:t xml:space="preserve">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F35472">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F35472">
        <w:rPr>
          <w:rStyle w:val="StyleUnderline"/>
          <w:highlight w:val="green"/>
        </w:rPr>
        <w:t>to</w:t>
      </w:r>
      <w:r w:rsidRPr="003808B4">
        <w:rPr>
          <w:rStyle w:val="StyleUnderline"/>
        </w:rPr>
        <w:t xml:space="preserve"> </w:t>
      </w:r>
      <w:r w:rsidRPr="00F35472">
        <w:rPr>
          <w:rStyle w:val="StyleUnderline"/>
          <w:highlight w:val="green"/>
        </w:rPr>
        <w:t xml:space="preserve">provoke </w:t>
      </w:r>
      <w:r w:rsidRPr="00F35472">
        <w:rPr>
          <w:rStyle w:val="Emphasis"/>
          <w:highlight w:val="green"/>
        </w:rPr>
        <w:t>widespread</w:t>
      </w:r>
      <w:r w:rsidRPr="003808B4">
        <w:rPr>
          <w:rStyle w:val="Emphasis"/>
        </w:rPr>
        <w:t xml:space="preserve"> unrest</w:t>
      </w:r>
      <w:r w:rsidRPr="003808B4">
        <w:rPr>
          <w:rStyle w:val="StyleUnderline"/>
        </w:rPr>
        <w:t xml:space="preserve"> and </w:t>
      </w:r>
      <w:r w:rsidRPr="00F35472">
        <w:rPr>
          <w:rStyle w:val="StyleUnderline"/>
          <w:highlight w:val="green"/>
        </w:rPr>
        <w:t>conflict</w:t>
      </w:r>
      <w:r w:rsidRPr="003808B4">
        <w:rPr>
          <w:sz w:val="16"/>
        </w:rPr>
        <w:t>. “</w:t>
      </w:r>
      <w:r w:rsidRPr="003808B4">
        <w:rPr>
          <w:rStyle w:val="StyleUnderline"/>
        </w:rPr>
        <w:t xml:space="preserve">Water </w:t>
      </w:r>
      <w:r w:rsidRPr="00F35472">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F35472">
        <w:rPr>
          <w:rStyle w:val="StyleUnderline"/>
          <w:highlight w:val="green"/>
        </w:rPr>
        <w:t>pressure</w:t>
      </w:r>
      <w:r w:rsidRPr="003808B4">
        <w:rPr>
          <w:rStyle w:val="StyleUnderline"/>
        </w:rPr>
        <w:t xml:space="preserve"> on national</w:t>
      </w:r>
      <w:r w:rsidRPr="003808B4">
        <w:rPr>
          <w:sz w:val="16"/>
        </w:rPr>
        <w:t xml:space="preserve"> and local </w:t>
      </w:r>
      <w:r w:rsidRPr="00F35472">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465E4FA0" w14:textId="77777777" w:rsidR="004830BF" w:rsidRPr="003808B4" w:rsidRDefault="004830BF" w:rsidP="004830BF">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2B21853E" w14:textId="77777777" w:rsidR="004830BF" w:rsidRPr="003808B4" w:rsidRDefault="004830BF" w:rsidP="004830BF">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40016661" w14:textId="77777777" w:rsidR="004830BF" w:rsidRPr="003808B4" w:rsidRDefault="004830BF" w:rsidP="004830BF">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10C15C53" w14:textId="77777777" w:rsidR="004830BF" w:rsidRPr="003808B4" w:rsidRDefault="004830BF" w:rsidP="004830BF">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F35472">
        <w:rPr>
          <w:rStyle w:val="StyleUnderline"/>
          <w:highlight w:val="green"/>
        </w:rPr>
        <w:t>Pakistan</w:t>
      </w:r>
      <w:r w:rsidRPr="003808B4">
        <w:rPr>
          <w:rStyle w:val="StyleUnderline"/>
        </w:rPr>
        <w:t xml:space="preserve"> presents a </w:t>
      </w:r>
      <w:r w:rsidRPr="00F35472">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F35472">
        <w:rPr>
          <w:rStyle w:val="StyleUnderline"/>
          <w:highlight w:val="green"/>
        </w:rPr>
        <w:t>where</w:t>
      </w:r>
      <w:r w:rsidRPr="003808B4">
        <w:rPr>
          <w:rStyle w:val="StyleUnderline"/>
        </w:rPr>
        <w:t xml:space="preserve"> social </w:t>
      </w:r>
      <w:r w:rsidRPr="00F35472">
        <w:rPr>
          <w:rStyle w:val="StyleUnderline"/>
          <w:highlight w:val="green"/>
        </w:rPr>
        <w:t>dynamics</w:t>
      </w:r>
      <w:r w:rsidRPr="003808B4">
        <w:rPr>
          <w:sz w:val="16"/>
        </w:rPr>
        <w:t xml:space="preserve"> and susceptibility to harm from climate events combine to </w:t>
      </w:r>
      <w:r w:rsidRPr="00F35472">
        <w:rPr>
          <w:rStyle w:val="StyleUnderline"/>
          <w:highlight w:val="green"/>
        </w:rPr>
        <w:t>create a</w:t>
      </w:r>
      <w:r w:rsidRPr="003808B4">
        <w:rPr>
          <w:sz w:val="16"/>
        </w:rPr>
        <w:t xml:space="preserve"> potentially </w:t>
      </w:r>
      <w:r w:rsidRPr="00F35472">
        <w:rPr>
          <w:rStyle w:val="StyleUnderline"/>
          <w:highlight w:val="green"/>
        </w:rPr>
        <w:t>unstable</w:t>
      </w:r>
      <w:r w:rsidRPr="003808B4">
        <w:rPr>
          <w:rStyle w:val="StyleUnderline"/>
        </w:rPr>
        <w:t xml:space="preserve"> </w:t>
      </w:r>
      <w:r w:rsidRPr="00F35472">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F35472">
        <w:rPr>
          <w:rStyle w:val="StyleUnderline"/>
          <w:highlight w:val="green"/>
        </w:rPr>
        <w:t>led</w:t>
      </w:r>
      <w:r w:rsidRPr="003808B4">
        <w:rPr>
          <w:sz w:val="16"/>
        </w:rPr>
        <w:t xml:space="preserve">, in the past, </w:t>
      </w:r>
      <w:r w:rsidRPr="00F35472">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F35472">
        <w:rPr>
          <w:rStyle w:val="StyleUnderline"/>
          <w:highlight w:val="green"/>
        </w:rPr>
        <w:t>tensions with India</w:t>
      </w:r>
      <w:r w:rsidRPr="003808B4">
        <w:rPr>
          <w:sz w:val="16"/>
        </w:rPr>
        <w:t xml:space="preserve"> over control of the Indus; now, with the likelihood of diminished meltwater from the Himalayan glaciers, the </w:t>
      </w:r>
      <w:r w:rsidRPr="00F35472">
        <w:rPr>
          <w:rStyle w:val="StyleUnderline"/>
          <w:highlight w:val="green"/>
        </w:rPr>
        <w:t>risk of</w:t>
      </w:r>
      <w:r w:rsidRPr="003808B4">
        <w:rPr>
          <w:rStyle w:val="StyleUnderline"/>
        </w:rPr>
        <w:t xml:space="preserve"> water </w:t>
      </w:r>
      <w:r w:rsidRPr="00F35472">
        <w:rPr>
          <w:rStyle w:val="StyleUnderline"/>
          <w:highlight w:val="green"/>
        </w:rPr>
        <w:t>scarcity triggering</w:t>
      </w:r>
      <w:r w:rsidRPr="003808B4">
        <w:rPr>
          <w:rStyle w:val="StyleUnderline"/>
        </w:rPr>
        <w:t xml:space="preserve"> </w:t>
      </w:r>
      <w:r w:rsidRPr="003808B4">
        <w:rPr>
          <w:rStyle w:val="Emphasis"/>
        </w:rPr>
        <w:t xml:space="preserve">violent </w:t>
      </w:r>
      <w:r w:rsidRPr="00F35472">
        <w:rPr>
          <w:rStyle w:val="Emphasis"/>
          <w:highlight w:val="green"/>
        </w:rPr>
        <w:t>conflict</w:t>
      </w:r>
      <w:r w:rsidRPr="003808B4">
        <w:rPr>
          <w:sz w:val="16"/>
        </w:rPr>
        <w:t xml:space="preserve"> of one </w:t>
      </w:r>
      <w:proofErr w:type="gramStart"/>
      <w:r w:rsidRPr="003808B4">
        <w:rPr>
          <w:sz w:val="16"/>
        </w:rPr>
        <w:t>sort</w:t>
      </w:r>
      <w:proofErr w:type="gramEnd"/>
      <w:r w:rsidRPr="003808B4">
        <w:rPr>
          <w:sz w:val="16"/>
        </w:rPr>
        <w:t xml:space="preserve"> or another </w:t>
      </w:r>
      <w:r w:rsidRPr="00F35472">
        <w:rPr>
          <w:rStyle w:val="StyleUnderline"/>
          <w:highlight w:val="green"/>
        </w:rPr>
        <w:t>becomes</w:t>
      </w:r>
      <w:r w:rsidRPr="003808B4">
        <w:rPr>
          <w:rStyle w:val="StyleUnderline"/>
        </w:rPr>
        <w:t xml:space="preserve"> that </w:t>
      </w:r>
      <w:r w:rsidRPr="00F35472">
        <w:rPr>
          <w:rStyle w:val="Emphasis"/>
          <w:highlight w:val="green"/>
        </w:rPr>
        <w:t>much greater</w:t>
      </w:r>
      <w:r w:rsidRPr="003808B4">
        <w:rPr>
          <w:sz w:val="16"/>
        </w:rPr>
        <w:t>.22</w:t>
      </w:r>
    </w:p>
    <w:p w14:paraId="64FFA1C2" w14:textId="77777777" w:rsidR="004830BF" w:rsidRPr="003808B4" w:rsidRDefault="004830BF" w:rsidP="004830BF">
      <w:pPr>
        <w:rPr>
          <w:sz w:val="16"/>
          <w:szCs w:val="16"/>
        </w:rPr>
      </w:pPr>
      <w:r w:rsidRPr="003808B4">
        <w:rPr>
          <w:sz w:val="16"/>
          <w:szCs w:val="16"/>
        </w:rPr>
        <w:t>Pakistan, the Indus, and U.S. Security</w:t>
      </w:r>
    </w:p>
    <w:p w14:paraId="3DED85DD" w14:textId="77777777" w:rsidR="004830BF" w:rsidRPr="003808B4" w:rsidRDefault="004830BF" w:rsidP="004830BF">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F35472">
        <w:rPr>
          <w:rStyle w:val="StyleUnderline"/>
          <w:highlight w:val="green"/>
        </w:rPr>
        <w:t>Pakistan</w:t>
      </w:r>
      <w:r w:rsidRPr="003808B4">
        <w:rPr>
          <w:sz w:val="16"/>
        </w:rPr>
        <w:t xml:space="preserve"> a critical—if not always wholehearted—partner in the global war on terror, but it also </w:t>
      </w:r>
      <w:r w:rsidRPr="00F35472">
        <w:rPr>
          <w:rStyle w:val="StyleUnderline"/>
          <w:highlight w:val="green"/>
        </w:rPr>
        <w:t>possesses</w:t>
      </w:r>
      <w:r w:rsidRPr="003808B4">
        <w:rPr>
          <w:rStyle w:val="StyleUnderline"/>
        </w:rPr>
        <w:t xml:space="preserve"> a </w:t>
      </w:r>
      <w:r w:rsidRPr="00F35472">
        <w:rPr>
          <w:rStyle w:val="Emphasis"/>
          <w:highlight w:val="green"/>
        </w:rPr>
        <w:t xml:space="preserve">substantial </w:t>
      </w:r>
      <w:r w:rsidRPr="003808B4">
        <w:rPr>
          <w:rStyle w:val="Emphasis"/>
        </w:rPr>
        <w:t>arsenal</w:t>
      </w:r>
      <w:r w:rsidRPr="003808B4">
        <w:rPr>
          <w:rStyle w:val="StyleUnderline"/>
        </w:rPr>
        <w:t xml:space="preserve"> of </w:t>
      </w:r>
      <w:r w:rsidRPr="00F35472">
        <w:rPr>
          <w:rStyle w:val="StyleUnderline"/>
          <w:highlight w:val="green"/>
        </w:rPr>
        <w:t>nuc</w:t>
      </w:r>
      <w:r w:rsidRPr="003808B4">
        <w:rPr>
          <w:rStyle w:val="StyleUnderline"/>
        </w:rPr>
        <w:t>lear weapon</w:t>
      </w:r>
      <w:r w:rsidRPr="00F35472">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F35472">
        <w:rPr>
          <w:rStyle w:val="StyleUnderline"/>
          <w:highlight w:val="green"/>
        </w:rPr>
        <w:t>Pakistan descend into</w:t>
      </w:r>
      <w:r w:rsidRPr="003808B4">
        <w:rPr>
          <w:sz w:val="16"/>
        </w:rPr>
        <w:t xml:space="preserve"> civil </w:t>
      </w:r>
      <w:r w:rsidRPr="00F35472">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F35472">
        <w:rPr>
          <w:rStyle w:val="StyleUnderline"/>
          <w:highlight w:val="green"/>
        </w:rPr>
        <w:t xml:space="preserve">would be at </w:t>
      </w:r>
      <w:r w:rsidRPr="00F35472">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5C3548D3" w14:textId="77777777" w:rsidR="004830BF" w:rsidRPr="003808B4" w:rsidRDefault="004830BF" w:rsidP="004830BF">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F35472">
        <w:rPr>
          <w:rStyle w:val="StyleUnderline"/>
          <w:highlight w:val="green"/>
        </w:rPr>
        <w:t xml:space="preserve">ensuring </w:t>
      </w:r>
      <w:r w:rsidRPr="003808B4">
        <w:rPr>
          <w:rStyle w:val="StyleUnderline"/>
        </w:rPr>
        <w:t xml:space="preserve">access to </w:t>
      </w:r>
      <w:r w:rsidRPr="00F35472">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F35472">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0337A2D1" w14:textId="77777777" w:rsidR="004830BF" w:rsidRPr="003808B4" w:rsidRDefault="004830BF" w:rsidP="004830BF">
      <w:pPr>
        <w:rPr>
          <w:sz w:val="16"/>
          <w:szCs w:val="16"/>
        </w:rPr>
      </w:pPr>
      <w:r w:rsidRPr="003808B4">
        <w:rPr>
          <w:sz w:val="16"/>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w:t>
      </w:r>
      <w:proofErr w:type="gramStart"/>
      <w:r w:rsidRPr="003808B4">
        <w:rPr>
          <w:sz w:val="16"/>
          <w:szCs w:val="16"/>
        </w:rPr>
        <w:t>sector</w:t>
      </w:r>
      <w:proofErr w:type="gramEnd"/>
      <w:r w:rsidRPr="003808B4">
        <w:rPr>
          <w:sz w:val="16"/>
          <w:szCs w:val="16"/>
        </w:rPr>
        <w:t xml:space="preserve">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086DEF71" w14:textId="77777777" w:rsidR="004830BF" w:rsidRPr="003808B4" w:rsidRDefault="004830BF" w:rsidP="004830BF">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7C87686A" w14:textId="77777777" w:rsidR="004830BF" w:rsidRPr="003808B4" w:rsidRDefault="004830BF" w:rsidP="004830BF">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F35472">
        <w:rPr>
          <w:rStyle w:val="Emphasis"/>
          <w:highlight w:val="green"/>
        </w:rPr>
        <w:t>reduced</w:t>
      </w:r>
      <w:r w:rsidRPr="00F35472">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F35472">
        <w:rPr>
          <w:rStyle w:val="StyleUnderline"/>
          <w:highlight w:val="green"/>
        </w:rPr>
        <w:t>coincide with</w:t>
      </w:r>
      <w:r w:rsidRPr="003808B4">
        <w:rPr>
          <w:rStyle w:val="StyleUnderline"/>
        </w:rPr>
        <w:t xml:space="preserve"> efforts by </w:t>
      </w:r>
      <w:r w:rsidRPr="00F35472">
        <w:rPr>
          <w:rStyle w:val="StyleUnderline"/>
          <w:highlight w:val="green"/>
        </w:rPr>
        <w:t>India</w:t>
      </w:r>
      <w:r w:rsidRPr="003808B4">
        <w:rPr>
          <w:sz w:val="16"/>
        </w:rPr>
        <w:t xml:space="preserve"> to </w:t>
      </w:r>
      <w:r w:rsidRPr="00F35472">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F35472">
        <w:rPr>
          <w:rStyle w:val="StyleUnderline"/>
          <w:highlight w:val="green"/>
        </w:rPr>
        <w:t>provoking</w:t>
      </w:r>
      <w:r w:rsidRPr="003808B4">
        <w:rPr>
          <w:sz w:val="16"/>
        </w:rPr>
        <w:t xml:space="preserve"> a </w:t>
      </w:r>
      <w:r w:rsidRPr="00F35472">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F35472">
        <w:rPr>
          <w:rStyle w:val="StyleUnderline"/>
          <w:highlight w:val="green"/>
        </w:rPr>
        <w:t>India, possessing</w:t>
      </w:r>
      <w:r w:rsidRPr="003808B4">
        <w:rPr>
          <w:rStyle w:val="StyleUnderline"/>
        </w:rPr>
        <w:t xml:space="preserve"> </w:t>
      </w:r>
      <w:r w:rsidRPr="003808B4">
        <w:rPr>
          <w:rStyle w:val="Emphasis"/>
        </w:rPr>
        <w:t xml:space="preserve">superior </w:t>
      </w:r>
      <w:r w:rsidRPr="00F35472">
        <w:rPr>
          <w:rStyle w:val="Emphasis"/>
          <w:highlight w:val="green"/>
        </w:rPr>
        <w:t>conventional forces</w:t>
      </w:r>
      <w:r w:rsidRPr="003808B4">
        <w:rPr>
          <w:rStyle w:val="StyleUnderline"/>
        </w:rPr>
        <w:t xml:space="preserve">, would </w:t>
      </w:r>
      <w:r w:rsidRPr="00F35472">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F35472">
        <w:rPr>
          <w:rStyle w:val="StyleUnderline"/>
          <w:highlight w:val="green"/>
        </w:rPr>
        <w:t>leading</w:t>
      </w:r>
      <w:r w:rsidRPr="003808B4">
        <w:rPr>
          <w:rStyle w:val="StyleUnderline"/>
        </w:rPr>
        <w:t xml:space="preserve"> Pakistan’s </w:t>
      </w:r>
      <w:r w:rsidRPr="00F35472">
        <w:rPr>
          <w:rStyle w:val="StyleUnderline"/>
          <w:highlight w:val="green"/>
        </w:rPr>
        <w:t>leaders to</w:t>
      </w:r>
      <w:r w:rsidRPr="003808B4">
        <w:rPr>
          <w:sz w:val="16"/>
        </w:rPr>
        <w:t xml:space="preserve"> order the </w:t>
      </w:r>
      <w:r w:rsidRPr="00F35472">
        <w:rPr>
          <w:rStyle w:val="StyleUnderline"/>
          <w:highlight w:val="green"/>
        </w:rPr>
        <w:t>use</w:t>
      </w:r>
      <w:r w:rsidRPr="003808B4">
        <w:rPr>
          <w:rStyle w:val="StyleUnderline"/>
        </w:rPr>
        <w:t xml:space="preserve"> of </w:t>
      </w:r>
      <w:r w:rsidRPr="00F35472">
        <w:rPr>
          <w:rStyle w:val="StyleUnderline"/>
          <w:highlight w:val="green"/>
        </w:rPr>
        <w:t>nuclear</w:t>
      </w:r>
      <w:r w:rsidRPr="003808B4">
        <w:rPr>
          <w:rStyle w:val="StyleUnderline"/>
        </w:rPr>
        <w:t xml:space="preserve"> </w:t>
      </w:r>
      <w:r w:rsidRPr="00F35472">
        <w:rPr>
          <w:rStyle w:val="StyleUnderline"/>
          <w:highlight w:val="green"/>
        </w:rPr>
        <w:t>weapons</w:t>
      </w:r>
      <w:r w:rsidRPr="003808B4">
        <w:rPr>
          <w:sz w:val="16"/>
        </w:rPr>
        <w:t xml:space="preserve"> against India, </w:t>
      </w:r>
      <w:r w:rsidRPr="00F35472">
        <w:rPr>
          <w:rStyle w:val="StyleUnderline"/>
          <w:highlight w:val="green"/>
        </w:rPr>
        <w:t>igniting</w:t>
      </w:r>
      <w:r w:rsidRPr="003808B4">
        <w:rPr>
          <w:sz w:val="16"/>
        </w:rPr>
        <w:t xml:space="preserve"> a regional </w:t>
      </w:r>
      <w:r w:rsidRPr="00F35472">
        <w:rPr>
          <w:rStyle w:val="StyleUnderline"/>
          <w:highlight w:val="green"/>
        </w:rPr>
        <w:t>nuclear war</w:t>
      </w:r>
      <w:r w:rsidRPr="003808B4">
        <w:rPr>
          <w:sz w:val="16"/>
        </w:rPr>
        <w:t xml:space="preserve">. Such a </w:t>
      </w:r>
      <w:r w:rsidRPr="00F35472">
        <w:rPr>
          <w:rStyle w:val="StyleUnderline"/>
          <w:highlight w:val="green"/>
        </w:rPr>
        <w:t>conflict</w:t>
      </w:r>
      <w:r w:rsidRPr="003808B4">
        <w:rPr>
          <w:sz w:val="16"/>
        </w:rPr>
        <w:t xml:space="preserve">, scientists have calculated, would result in 50 to 125 million fatalities, and </w:t>
      </w:r>
      <w:r w:rsidRPr="00F35472">
        <w:rPr>
          <w:rStyle w:val="StyleUnderline"/>
          <w:highlight w:val="green"/>
        </w:rPr>
        <w:t>produce a</w:t>
      </w:r>
      <w:r w:rsidRPr="003808B4">
        <w:rPr>
          <w:rStyle w:val="StyleUnderline"/>
        </w:rPr>
        <w:t xml:space="preserve"> </w:t>
      </w:r>
      <w:r w:rsidRPr="003808B4">
        <w:rPr>
          <w:rStyle w:val="Emphasis"/>
        </w:rPr>
        <w:t xml:space="preserve">dust </w:t>
      </w:r>
      <w:r w:rsidRPr="00F35472">
        <w:rPr>
          <w:rStyle w:val="Emphasis"/>
          <w:highlight w:val="green"/>
        </w:rPr>
        <w:t>cloud</w:t>
      </w:r>
      <w:r w:rsidRPr="00F35472">
        <w:rPr>
          <w:rStyle w:val="StyleUnderline"/>
          <w:highlight w:val="green"/>
        </w:rPr>
        <w:t xml:space="preserve"> covering</w:t>
      </w:r>
      <w:r w:rsidRPr="003808B4">
        <w:rPr>
          <w:sz w:val="16"/>
        </w:rPr>
        <w:t xml:space="preserve"> much of </w:t>
      </w:r>
      <w:r w:rsidRPr="003808B4">
        <w:rPr>
          <w:rStyle w:val="StyleUnderline"/>
        </w:rPr>
        <w:t xml:space="preserve">the </w:t>
      </w:r>
      <w:r w:rsidRPr="00F35472">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71BD9B56" w14:textId="77777777" w:rsidR="004830BF" w:rsidRPr="00C962B6" w:rsidRDefault="004830BF" w:rsidP="004830BF">
      <w:pPr>
        <w:pStyle w:val="Heading4"/>
        <w:rPr>
          <w:lang w:val="es-ES"/>
        </w:rPr>
      </w:pPr>
      <w:r w:rsidRPr="00C962B6">
        <w:rPr>
          <w:lang w:val="es-ES"/>
        </w:rPr>
        <w:t xml:space="preserve">b] Sino-India </w:t>
      </w:r>
      <w:proofErr w:type="spellStart"/>
      <w:r w:rsidRPr="00C962B6">
        <w:rPr>
          <w:lang w:val="es-ES"/>
        </w:rPr>
        <w:t>Conflict</w:t>
      </w:r>
      <w:proofErr w:type="spellEnd"/>
      <w:r w:rsidRPr="00C962B6">
        <w:rPr>
          <w:lang w:val="es-ES"/>
        </w:rPr>
        <w:t xml:space="preserve"> </w:t>
      </w:r>
      <w:r>
        <w:rPr>
          <w:lang w:val="es-ES"/>
        </w:rPr>
        <w:t>–</w:t>
      </w:r>
      <w:r w:rsidRPr="00C962B6">
        <w:rPr>
          <w:lang w:val="es-ES"/>
        </w:rPr>
        <w:t xml:space="preserve"> </w:t>
      </w:r>
      <w:proofErr w:type="spellStart"/>
      <w:r w:rsidRPr="00C962B6">
        <w:rPr>
          <w:lang w:val="es-ES"/>
        </w:rPr>
        <w:t>g</w:t>
      </w:r>
      <w:r>
        <w:rPr>
          <w:lang w:val="es-ES"/>
        </w:rPr>
        <w:t>oes</w:t>
      </w:r>
      <w:proofErr w:type="spellEnd"/>
      <w:r>
        <w:rPr>
          <w:lang w:val="es-ES"/>
        </w:rPr>
        <w:t xml:space="preserve"> Nuclear</w:t>
      </w:r>
    </w:p>
    <w:p w14:paraId="11FD3871" w14:textId="77777777" w:rsidR="004830BF" w:rsidRPr="003808B4" w:rsidRDefault="004830BF" w:rsidP="004830BF">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3A6B06D1" w14:textId="77777777" w:rsidR="004830BF" w:rsidRPr="003808B4" w:rsidRDefault="004830BF" w:rsidP="004830BF">
      <w:pPr>
        <w:rPr>
          <w:sz w:val="16"/>
          <w:szCs w:val="16"/>
        </w:rPr>
      </w:pPr>
      <w:r w:rsidRPr="003808B4">
        <w:rPr>
          <w:sz w:val="16"/>
          <w:szCs w:val="16"/>
        </w:rPr>
        <w:t>China, India, and the Brahmaputra River</w:t>
      </w:r>
    </w:p>
    <w:p w14:paraId="36F14982" w14:textId="77777777" w:rsidR="004830BF" w:rsidRPr="003808B4" w:rsidRDefault="004830BF" w:rsidP="004830BF">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proofErr w:type="gramStart"/>
      <w:r w:rsidRPr="00F35472">
        <w:rPr>
          <w:rStyle w:val="StyleUnderline"/>
          <w:highlight w:val="green"/>
        </w:rPr>
        <w:t>arises</w:t>
      </w:r>
      <w:proofErr w:type="gramEnd"/>
      <w:r w:rsidRPr="00F35472">
        <w:rPr>
          <w:rStyle w:val="StyleUnderline"/>
          <w:highlight w:val="green"/>
        </w:rPr>
        <w:t xml:space="preserve">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w:t>
      </w:r>
      <w:proofErr w:type="spellStart"/>
      <w:r w:rsidRPr="003808B4">
        <w:rPr>
          <w:sz w:val="16"/>
        </w:rPr>
        <w:t>Yarlung</w:t>
      </w:r>
      <w:proofErr w:type="spellEnd"/>
      <w:r w:rsidRPr="003808B4">
        <w:rPr>
          <w:sz w:val="16"/>
        </w:rPr>
        <w:t xml:space="preserve"> </w:t>
      </w:r>
      <w:proofErr w:type="spellStart"/>
      <w:r w:rsidRPr="003808B4">
        <w:rPr>
          <w:sz w:val="16"/>
        </w:rPr>
        <w:t>Tsangpo</w:t>
      </w:r>
      <w:proofErr w:type="spellEnd"/>
      <w:r w:rsidRPr="003808B4">
        <w:rPr>
          <w:sz w:val="16"/>
        </w:rPr>
        <w:t xml:space="preserve">)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important engine</w:t>
      </w:r>
      <w:r w:rsidRPr="003808B4">
        <w:rPr>
          <w:rStyle w:val="StyleUnderline"/>
        </w:rPr>
        <w:t xml:space="preserve"> of hydroelectric power</w:t>
      </w:r>
      <w:r w:rsidRPr="003808B4">
        <w:rPr>
          <w:sz w:val="16"/>
        </w:rPr>
        <w:t xml:space="preserve">; they have already installed one dam on the river, at </w:t>
      </w:r>
      <w:proofErr w:type="spellStart"/>
      <w:r w:rsidRPr="003808B4">
        <w:rPr>
          <w:sz w:val="16"/>
        </w:rPr>
        <w:t>Zangmu</w:t>
      </w:r>
      <w:proofErr w:type="spellEnd"/>
      <w:r w:rsidRPr="003808B4">
        <w:rPr>
          <w:sz w:val="16"/>
        </w:rPr>
        <w:t xml:space="preserve">,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619DC1F0" w14:textId="77777777" w:rsidR="004830BF" w:rsidRPr="003808B4" w:rsidRDefault="004830BF" w:rsidP="004830BF">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7C25F97D" w14:textId="77777777" w:rsidR="004830BF" w:rsidRPr="003808B4" w:rsidRDefault="004830BF" w:rsidP="004830BF">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57E1206D" w14:textId="77777777" w:rsidR="004830BF" w:rsidRPr="003808B4" w:rsidRDefault="004830BF" w:rsidP="004830BF">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w:t>
      </w:r>
      <w:proofErr w:type="gramStart"/>
      <w:r w:rsidRPr="003808B4">
        <w:rPr>
          <w:sz w:val="16"/>
        </w:rPr>
        <w:t>as a result of</w:t>
      </w:r>
      <w:proofErr w:type="gramEnd"/>
      <w:r w:rsidRPr="003808B4">
        <w:rPr>
          <w:sz w:val="16"/>
        </w:rPr>
        <w:t xml:space="preserve">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72A5E4B7" w14:textId="77777777" w:rsidR="004830BF" w:rsidRPr="003808B4" w:rsidRDefault="004830BF" w:rsidP="004830BF">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614428A1" w14:textId="77777777" w:rsidR="004830BF" w:rsidRPr="00D04D42" w:rsidRDefault="004830BF" w:rsidP="004830BF">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0ED794EA" w14:textId="77777777" w:rsidR="004830BF" w:rsidRDefault="004830BF" w:rsidP="004830BF">
      <w:pPr>
        <w:pStyle w:val="Heading4"/>
      </w:pPr>
      <w:r>
        <w:t xml:space="preserve">Nuke war causes extinction AND outweighs </w:t>
      </w:r>
      <w:r w:rsidRPr="00C339DB">
        <w:rPr>
          <w:u w:val="single"/>
        </w:rPr>
        <w:t>other</w:t>
      </w:r>
      <w:r>
        <w:t xml:space="preserve"> existential risks</w:t>
      </w:r>
    </w:p>
    <w:p w14:paraId="7F78821C" w14:textId="77777777" w:rsidR="004830BF" w:rsidRPr="005E50AE" w:rsidRDefault="004830BF" w:rsidP="004830BF">
      <w:pPr>
        <w:pStyle w:val="ListParagraph"/>
        <w:numPr>
          <w:ilvl w:val="0"/>
          <w:numId w:val="11"/>
        </w:numPr>
      </w:pPr>
      <w:r>
        <w:t>Checked</w:t>
      </w:r>
    </w:p>
    <w:p w14:paraId="4D2479B6" w14:textId="77777777" w:rsidR="004830BF" w:rsidRPr="00E530E8" w:rsidRDefault="004830BF" w:rsidP="004830BF">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0B5E199B" w14:textId="77777777" w:rsidR="004830BF" w:rsidRPr="00F35472" w:rsidRDefault="004830BF" w:rsidP="004830BF">
      <w:pPr>
        <w:rPr>
          <w:sz w:val="16"/>
        </w:rPr>
      </w:pPr>
      <w:r w:rsidRPr="00055D8B">
        <w:rPr>
          <w:sz w:val="16"/>
        </w:rPr>
        <w:t xml:space="preserve">Consequences human survival 12. </w:t>
      </w:r>
      <w:r w:rsidRPr="00F35472">
        <w:rPr>
          <w:rStyle w:val="StyleUnderline"/>
          <w:sz w:val="24"/>
          <w:highlight w:val="green"/>
        </w:rPr>
        <w:t>Even if the 'other'</w:t>
      </w:r>
      <w:r w:rsidRPr="00055D8B">
        <w:rPr>
          <w:rStyle w:val="StyleUnderline"/>
          <w:sz w:val="24"/>
        </w:rPr>
        <w:t xml:space="preserve"> side </w:t>
      </w:r>
      <w:r w:rsidRPr="00F3547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F3547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F35472">
        <w:rPr>
          <w:rStyle w:val="StyleUnderline"/>
          <w:sz w:val="24"/>
          <w:highlight w:val="green"/>
        </w:rPr>
        <w:t>the world</w:t>
      </w:r>
      <w:r w:rsidRPr="00391E10">
        <w:rPr>
          <w:sz w:val="16"/>
        </w:rPr>
        <w:t xml:space="preserve">) </w:t>
      </w:r>
      <w:r w:rsidRPr="00F35472">
        <w:rPr>
          <w:rStyle w:val="Emphasis"/>
          <w:sz w:val="24"/>
          <w:highlight w:val="green"/>
        </w:rPr>
        <w:t>uninhabitable</w:t>
      </w:r>
      <w:r w:rsidRPr="00391E10">
        <w:rPr>
          <w:sz w:val="16"/>
        </w:rPr>
        <w:t xml:space="preserve">, potentially </w:t>
      </w:r>
      <w:r w:rsidRPr="00F35472">
        <w:rPr>
          <w:rStyle w:val="StyleUnderline"/>
          <w:sz w:val="24"/>
          <w:highlight w:val="green"/>
        </w:rPr>
        <w:t>inducing global famine lasting</w:t>
      </w:r>
      <w:r w:rsidRPr="00391E10">
        <w:rPr>
          <w:sz w:val="16"/>
        </w:rPr>
        <w:t xml:space="preserve"> up to </w:t>
      </w:r>
      <w:r w:rsidRPr="00F3547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F35472">
        <w:rPr>
          <w:highlight w:val="green"/>
          <w:u w:val="single"/>
        </w:rPr>
        <w:t xml:space="preserve">A nuclear war </w:t>
      </w:r>
      <w:r w:rsidRPr="00391E10">
        <w:rPr>
          <w:u w:val="single"/>
        </w:rPr>
        <w:t xml:space="preserve">between Russia and the United States, even after the arsenal reductions planned under New START, </w:t>
      </w:r>
      <w:r w:rsidRPr="00F35472">
        <w:rPr>
          <w:highlight w:val="green"/>
          <w:u w:val="single"/>
        </w:rPr>
        <w:t>could produce a nuclear winter</w:t>
      </w:r>
      <w:r w:rsidRPr="00391E10">
        <w:rPr>
          <w:sz w:val="16"/>
        </w:rPr>
        <w:t xml:space="preserve">. Hence, an attack by either side could be suicidal, </w:t>
      </w:r>
      <w:r w:rsidRPr="00F35472">
        <w:rPr>
          <w:rStyle w:val="StyleUnderline"/>
          <w:sz w:val="24"/>
          <w:highlight w:val="green"/>
        </w:rPr>
        <w:t xml:space="preserve">resulting in </w:t>
      </w:r>
      <w:proofErr w:type="spellStart"/>
      <w:r w:rsidRPr="00F35472">
        <w:rPr>
          <w:rStyle w:val="Emphasis"/>
          <w:sz w:val="24"/>
          <w:highlight w:val="green"/>
        </w:rPr>
        <w:t>self assured</w:t>
      </w:r>
      <w:proofErr w:type="spellEnd"/>
      <w:r w:rsidRPr="00F35472">
        <w:rPr>
          <w:rStyle w:val="Emphasis"/>
          <w:sz w:val="24"/>
          <w:highlight w:val="green"/>
        </w:rPr>
        <w:t xml:space="preserve"> destruction</w:t>
      </w:r>
      <w:r w:rsidRPr="00F35472">
        <w:rPr>
          <w:rStyle w:val="StyleUnderline"/>
          <w:sz w:val="24"/>
          <w:highlight w:val="green"/>
        </w:rPr>
        <w:t xml:space="preserve">. </w:t>
      </w:r>
      <w:r w:rsidRPr="00391E10">
        <w:rPr>
          <w:rStyle w:val="StyleUnderline"/>
          <w:sz w:val="24"/>
        </w:rPr>
        <w:t xml:space="preserve">Even </w:t>
      </w:r>
      <w:r w:rsidRPr="00F3547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F35472">
        <w:rPr>
          <w:rStyle w:val="StyleUnderline"/>
          <w:sz w:val="24"/>
          <w:highlight w:val="green"/>
        </w:rPr>
        <w:t>produce</w:t>
      </w:r>
      <w:r w:rsidRPr="00391E10">
        <w:rPr>
          <w:rStyle w:val="StyleUnderline"/>
          <w:sz w:val="24"/>
        </w:rPr>
        <w:t xml:space="preserve"> so much </w:t>
      </w:r>
      <w:r w:rsidRPr="00F35472">
        <w:rPr>
          <w:rStyle w:val="StyleUnderline"/>
          <w:sz w:val="24"/>
          <w:highlight w:val="green"/>
        </w:rPr>
        <w:t>smoke</w:t>
      </w:r>
      <w:r w:rsidRPr="00391E10">
        <w:rPr>
          <w:rStyle w:val="StyleUnderline"/>
          <w:sz w:val="24"/>
        </w:rPr>
        <w:t xml:space="preserve"> that temperatures would fall below those </w:t>
      </w:r>
      <w:r w:rsidRPr="00F35472">
        <w:rPr>
          <w:rStyle w:val="StyleUnderline"/>
          <w:sz w:val="24"/>
          <w:highlight w:val="green"/>
        </w:rPr>
        <w:t xml:space="preserve">of the </w:t>
      </w:r>
      <w:r w:rsidRPr="00391E10">
        <w:rPr>
          <w:rStyle w:val="StyleUnderline"/>
          <w:sz w:val="24"/>
        </w:rPr>
        <w:t xml:space="preserve">Little </w:t>
      </w:r>
      <w:r w:rsidRPr="00F3547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F35472">
        <w:rPr>
          <w:rStyle w:val="StyleUnderline"/>
          <w:sz w:val="24"/>
          <w:highlight w:val="green"/>
        </w:rPr>
        <w:t xml:space="preserve">allowing </w:t>
      </w:r>
      <w:r w:rsidRPr="00391E10">
        <w:rPr>
          <w:rStyle w:val="StyleUnderline"/>
          <w:sz w:val="24"/>
        </w:rPr>
        <w:t xml:space="preserve">more </w:t>
      </w:r>
      <w:r w:rsidRPr="00F35472">
        <w:rPr>
          <w:rStyle w:val="Emphasis"/>
          <w:sz w:val="24"/>
          <w:highlight w:val="green"/>
        </w:rPr>
        <w:t>ultraviolet</w:t>
      </w:r>
      <w:r w:rsidRPr="00391E10">
        <w:rPr>
          <w:rStyle w:val="StyleUnderline"/>
          <w:sz w:val="24"/>
        </w:rPr>
        <w:t xml:space="preserve"> </w:t>
      </w:r>
      <w:r w:rsidRPr="00F3547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F35472">
        <w:rPr>
          <w:rStyle w:val="Emphasis"/>
          <w:sz w:val="24"/>
          <w:highlight w:val="green"/>
        </w:rPr>
        <w:t>studies</w:t>
      </w:r>
      <w:r w:rsidRPr="00F35472">
        <w:rPr>
          <w:rStyle w:val="StyleUnderline"/>
          <w:sz w:val="24"/>
          <w:highlight w:val="green"/>
        </w:rPr>
        <w:t xml:space="preserve"> predict </w:t>
      </w:r>
      <w:r w:rsidRPr="00391E10">
        <w:rPr>
          <w:rStyle w:val="StyleUnderline"/>
          <w:sz w:val="24"/>
        </w:rPr>
        <w:t xml:space="preserve">that </w:t>
      </w:r>
      <w:r w:rsidRPr="00F3547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F35472">
        <w:rPr>
          <w:rStyle w:val="StyleUnderline"/>
          <w:sz w:val="24"/>
          <w:highlight w:val="green"/>
        </w:rPr>
        <w:t>would decline</w:t>
      </w:r>
      <w:r w:rsidRPr="00391E10">
        <w:rPr>
          <w:u w:val="single"/>
        </w:rPr>
        <w:t xml:space="preserve"> </w:t>
      </w:r>
      <w:r w:rsidRPr="00F35472">
        <w:rPr>
          <w:highlight w:val="green"/>
          <w:u w:val="single"/>
        </w:rPr>
        <w:t xml:space="preserve">by </w:t>
      </w:r>
      <w:r w:rsidRPr="00391E10">
        <w:rPr>
          <w:u w:val="single"/>
        </w:rPr>
        <w:t xml:space="preserve">about </w:t>
      </w:r>
      <w:r w:rsidRPr="00F3547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F35472">
        <w:rPr>
          <w:rStyle w:val="StyleUnderline"/>
          <w:sz w:val="24"/>
          <w:highlight w:val="green"/>
        </w:rPr>
        <w:t>cause the deaths of</w:t>
      </w:r>
      <w:r w:rsidRPr="00391E10">
        <w:rPr>
          <w:rStyle w:val="StyleUnderline"/>
          <w:sz w:val="24"/>
        </w:rPr>
        <w:t xml:space="preserve"> most/nearly all/</w:t>
      </w:r>
      <w:r w:rsidRPr="00F35472">
        <w:rPr>
          <w:rStyle w:val="Emphasis"/>
          <w:sz w:val="24"/>
          <w:highlight w:val="green"/>
        </w:rPr>
        <w:t>all humans</w:t>
      </w:r>
      <w:r w:rsidRPr="00391E10">
        <w:rPr>
          <w:rStyle w:val="StyleUnderline"/>
          <w:sz w:val="24"/>
        </w:rPr>
        <w:t xml:space="preserve"> (</w:t>
      </w:r>
      <w:r w:rsidRPr="00F35472">
        <w:rPr>
          <w:rStyle w:val="StyleUnderline"/>
          <w:sz w:val="24"/>
          <w:highlight w:val="green"/>
        </w:rPr>
        <w:t>and</w:t>
      </w:r>
      <w:r w:rsidRPr="00391E10">
        <w:rPr>
          <w:rStyle w:val="StyleUnderline"/>
          <w:sz w:val="24"/>
        </w:rPr>
        <w:t xml:space="preserve"> severely impact/extinguish </w:t>
      </w:r>
      <w:r w:rsidRPr="00F3547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F3547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F3547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340904A9" w14:textId="77777777" w:rsidR="004830BF" w:rsidRDefault="004830BF" w:rsidP="004830BF">
      <w:pPr>
        <w:pStyle w:val="Heading4"/>
      </w:pPr>
      <w:r>
        <w:t>Asteroid Mining solves Warming – a] Key to REM’s that spur Renewables and b] Reduces Terrestrial Mining that wrecks the environment.</w:t>
      </w:r>
    </w:p>
    <w:p w14:paraId="59048775" w14:textId="77777777" w:rsidR="004830BF" w:rsidRPr="009F622F" w:rsidRDefault="004830BF" w:rsidP="004830BF">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1DCD78F6" w14:textId="77777777" w:rsidR="004830BF" w:rsidRPr="00D04D42" w:rsidRDefault="004830BF" w:rsidP="004830BF">
      <w:pPr>
        <w:rPr>
          <w:sz w:val="14"/>
        </w:rPr>
      </w:pPr>
      <w:r w:rsidRPr="00D04D42">
        <w:rPr>
          <w:sz w:val="14"/>
          <w:szCs w:val="16"/>
        </w:rPr>
        <w:t xml:space="preserve">A. Rare Element Mining on Earth </w:t>
      </w:r>
      <w:r w:rsidRPr="009F622F">
        <w:rPr>
          <w:rStyle w:val="Emphasis"/>
          <w:highlight w:val="green"/>
        </w:rPr>
        <w:t>In the next sixty years</w:t>
      </w:r>
      <w:r w:rsidRPr="00C37EF9">
        <w:rPr>
          <w:rStyle w:val="StyleUnderline"/>
        </w:rPr>
        <w:t xml:space="preserve">, scientists predict that </w:t>
      </w:r>
      <w:r w:rsidRPr="009F622F">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9F622F">
        <w:rPr>
          <w:rStyle w:val="Emphasis"/>
          <w:highlight w:val="green"/>
        </w:rPr>
        <w:t>could be exhausted</w:t>
      </w:r>
      <w:r w:rsidRPr="00C37EF9">
        <w:rPr>
          <w:rStyle w:val="StyleUnderline"/>
        </w:rPr>
        <w:t xml:space="preserve"> on Earth</w:t>
      </w:r>
      <w:r w:rsidRPr="00D04D42">
        <w:rPr>
          <w:sz w:val="14"/>
        </w:rPr>
        <w:t xml:space="preserve">. 12 </w:t>
      </w:r>
      <w:r w:rsidRPr="00C37EF9">
        <w:rPr>
          <w:rStyle w:val="StyleUnderline"/>
        </w:rPr>
        <w:t xml:space="preserve">Many of these have </w:t>
      </w:r>
      <w:r w:rsidRPr="009F622F">
        <w:rPr>
          <w:rStyle w:val="Emphasis"/>
          <w:highlight w:val="green"/>
          <w:bdr w:val="single" w:sz="18" w:space="0" w:color="auto"/>
        </w:rPr>
        <w:t>no synthetic alternative</w:t>
      </w:r>
      <w:r w:rsidRPr="00D04D42">
        <w:rPr>
          <w:sz w:val="14"/>
        </w:rPr>
        <w:t>, unlike chemical elements such as oil or diamonds.13 Liquid-crystal display (</w:t>
      </w:r>
      <w:r w:rsidRPr="00C37EF9">
        <w:rPr>
          <w:rStyle w:val="StyleUnderline"/>
        </w:rPr>
        <w:t>LCD</w:t>
      </w:r>
      <w:r w:rsidRPr="00D04D42">
        <w:rPr>
          <w:sz w:val="14"/>
        </w:rPr>
        <w:t xml:space="preserve">) </w:t>
      </w:r>
      <w:r w:rsidRPr="00C37EF9">
        <w:rPr>
          <w:rStyle w:val="StyleUnderline"/>
        </w:rPr>
        <w:t>televisions, cellphones, and laptops are among the various consumer technologies that use precious metals.</w:t>
      </w:r>
      <w:r w:rsidRPr="00D04D42">
        <w:rPr>
          <w:sz w:val="14"/>
        </w:rPr>
        <w:t xml:space="preserve">14Further, </w:t>
      </w:r>
      <w:r w:rsidRPr="009F622F">
        <w:rPr>
          <w:rStyle w:val="Emphasis"/>
          <w:highlight w:val="green"/>
        </w:rPr>
        <w:t>green technologies</w:t>
      </w:r>
      <w:r w:rsidRPr="00C37EF9">
        <w:rPr>
          <w:rStyle w:val="StyleUnderline"/>
        </w:rPr>
        <w:t xml:space="preserve"> </w:t>
      </w:r>
      <w:r w:rsidRPr="009F622F">
        <w:rPr>
          <w:rStyle w:val="Emphasis"/>
          <w:highlight w:val="green"/>
        </w:rPr>
        <w:t xml:space="preserve">including wind turbines, solar panels, and catalytic converters </w:t>
      </w:r>
      <w:r w:rsidRPr="009F622F">
        <w:rPr>
          <w:rStyle w:val="Emphasis"/>
          <w:highlight w:val="green"/>
          <w:bdr w:val="single" w:sz="18" w:space="0" w:color="auto"/>
        </w:rPr>
        <w:t>require these rare elements</w:t>
      </w:r>
      <w:r w:rsidRPr="00D04D42">
        <w:rPr>
          <w:sz w:val="14"/>
        </w:rPr>
        <w:t xml:space="preserve">. 15 </w:t>
      </w:r>
      <w:r w:rsidRPr="00C37EF9">
        <w:rPr>
          <w:rStyle w:val="StyleUnderline"/>
        </w:rPr>
        <w:t>As demand rises for both types of technologies, and as reserves of rare metals fall, prices skyrocket</w:t>
      </w:r>
      <w:r w:rsidRPr="00D04D42">
        <w:rPr>
          <w:sz w:val="14"/>
        </w:rPr>
        <w:t xml:space="preserve">.16 </w:t>
      </w:r>
      <w:r w:rsidRPr="00C37EF9">
        <w:rPr>
          <w:rStyle w:val="StyleUnderline"/>
        </w:rPr>
        <w:t xml:space="preserve">Demand for nonrenewable resources creates </w:t>
      </w:r>
      <w:r w:rsidRPr="00C37EF9">
        <w:rPr>
          <w:rStyle w:val="Emphasis"/>
        </w:rPr>
        <w:t>conflict</w:t>
      </w:r>
      <w:r w:rsidRPr="00D04D42">
        <w:rPr>
          <w:sz w:val="14"/>
        </w:rPr>
        <w:t xml:space="preserve">, and consumerism in rich countries results in harsh labor treatment for poorer countries.17 In general, </w:t>
      </w:r>
      <w:r w:rsidRPr="009F622F">
        <w:rPr>
          <w:rStyle w:val="Emphasis"/>
          <w:highlight w:val="green"/>
        </w:rPr>
        <w:t>the mining industry is extremely destructive to Earth’s environment</w:t>
      </w:r>
      <w:r w:rsidRPr="00D04D42">
        <w:rPr>
          <w:sz w:val="14"/>
        </w:rPr>
        <w:t xml:space="preserve">.18 In fact, depending on the method employed, </w:t>
      </w:r>
      <w:r w:rsidRPr="00C37EF9">
        <w:rPr>
          <w:rStyle w:val="StyleUnderline"/>
        </w:rPr>
        <w:t xml:space="preserve">mining can </w:t>
      </w:r>
      <w:r w:rsidRPr="009F622F">
        <w:rPr>
          <w:rStyle w:val="Emphasis"/>
          <w:highlight w:val="green"/>
        </w:rPr>
        <w:t>destroy</w:t>
      </w:r>
      <w:r w:rsidRPr="00C37EF9">
        <w:rPr>
          <w:rStyle w:val="StyleUnderline"/>
        </w:rPr>
        <w:t xml:space="preserve"> </w:t>
      </w:r>
      <w:r w:rsidRPr="009F622F">
        <w:rPr>
          <w:rStyle w:val="Emphasis"/>
          <w:highlight w:val="green"/>
        </w:rPr>
        <w:t>entire ecosystems by polluting water</w:t>
      </w:r>
      <w:r w:rsidRPr="00C37EF9">
        <w:rPr>
          <w:rStyle w:val="StyleUnderline"/>
        </w:rPr>
        <w:t xml:space="preserve"> sources </w:t>
      </w:r>
      <w:r w:rsidRPr="009F622F">
        <w:rPr>
          <w:rStyle w:val="Emphasis"/>
          <w:highlight w:val="green"/>
        </w:rPr>
        <w:t>and</w:t>
      </w:r>
      <w:r w:rsidRPr="00C37EF9">
        <w:rPr>
          <w:rStyle w:val="StyleUnderline"/>
        </w:rPr>
        <w:t xml:space="preserve"> </w:t>
      </w:r>
      <w:r w:rsidRPr="009F622F">
        <w:rPr>
          <w:rStyle w:val="Emphasis"/>
          <w:highlight w:val="green"/>
        </w:rPr>
        <w:t>contributing to deforestation</w:t>
      </w:r>
      <w:r w:rsidRPr="00D04D42">
        <w:rPr>
          <w:sz w:val="14"/>
        </w:rPr>
        <w:t xml:space="preserve">.19 </w:t>
      </w:r>
      <w:r w:rsidRPr="00C37EF9">
        <w:rPr>
          <w:rStyle w:val="StyleUnderline"/>
        </w:rPr>
        <w:t xml:space="preserve">It is </w:t>
      </w:r>
      <w:r w:rsidRPr="009F622F">
        <w:rPr>
          <w:rStyle w:val="Emphasis"/>
          <w:highlight w:val="green"/>
        </w:rPr>
        <w:t>by</w:t>
      </w:r>
      <w:r w:rsidRPr="00C37EF9">
        <w:rPr>
          <w:rStyle w:val="StyleUnderline"/>
        </w:rPr>
        <w:t xml:space="preserve"> its </w:t>
      </w:r>
      <w:r w:rsidRPr="009F622F">
        <w:rPr>
          <w:rStyle w:val="Emphasis"/>
          <w:highlight w:val="green"/>
        </w:rPr>
        <w:t>nature</w:t>
      </w:r>
      <w:r w:rsidRPr="00C37EF9">
        <w:rPr>
          <w:rStyle w:val="StyleUnderline"/>
        </w:rPr>
        <w:t xml:space="preserve"> an </w:t>
      </w:r>
      <w:r w:rsidRPr="009F622F">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D04D42">
        <w:rPr>
          <w:sz w:val="14"/>
        </w:rPr>
        <w:t xml:space="preserve">20 Moreover, </w:t>
      </w:r>
      <w:r w:rsidRPr="00C37EF9">
        <w:rPr>
          <w:rStyle w:val="StyleUnderline"/>
        </w:rPr>
        <w:t xml:space="preserve">by extracting tiny amounts of metals from relatively large quantities of ore, the mining industry </w:t>
      </w:r>
      <w:r w:rsidRPr="009F622F">
        <w:rPr>
          <w:rStyle w:val="Emphasis"/>
          <w:highlight w:val="green"/>
        </w:rPr>
        <w:t xml:space="preserve">contributes the </w:t>
      </w:r>
      <w:r w:rsidRPr="009F622F">
        <w:rPr>
          <w:rStyle w:val="Emphasis"/>
          <w:highlight w:val="green"/>
          <w:bdr w:val="single" w:sz="18" w:space="0" w:color="auto"/>
        </w:rPr>
        <w:t>largest portion of solid wastes</w:t>
      </w:r>
      <w:r w:rsidRPr="009F622F">
        <w:rPr>
          <w:rStyle w:val="Emphasis"/>
          <w:highlight w:val="green"/>
        </w:rPr>
        <w:t xml:space="preserve"> in the world</w:t>
      </w:r>
      <w:r w:rsidRPr="00D04D42">
        <w:rPr>
          <w:sz w:val="14"/>
        </w:rPr>
        <w:t xml:space="preserve">.21 </w:t>
      </w:r>
      <w:r w:rsidRPr="00C37EF9">
        <w:rPr>
          <w:rStyle w:val="StyleUnderline"/>
        </w:rPr>
        <w:t>The</w:t>
      </w:r>
      <w:r w:rsidRPr="00D04D42">
        <w:rPr>
          <w:sz w:val="14"/>
        </w:rPr>
        <w:t xml:space="preserve"> Environmental Protection Agency (</w:t>
      </w:r>
      <w:r w:rsidRPr="00C37EF9">
        <w:rPr>
          <w:rStyle w:val="StyleUnderline"/>
        </w:rPr>
        <w:t>EPA</w:t>
      </w:r>
      <w:r w:rsidRPr="00D04D42">
        <w:rPr>
          <w:sz w:val="14"/>
        </w:rPr>
        <w:t xml:space="preserve">) </w:t>
      </w:r>
      <w:r w:rsidRPr="00C37EF9">
        <w:rPr>
          <w:rStyle w:val="StyleUnderline"/>
        </w:rPr>
        <w:t xml:space="preserve">describes the industry as the source of </w:t>
      </w:r>
      <w:r w:rsidRPr="00D04D42">
        <w:rPr>
          <w:rStyle w:val="Emphasis"/>
          <w:bdr w:val="single" w:sz="18" w:space="0" w:color="auto"/>
        </w:rPr>
        <w:t>more toxic and hazardous waste than any other industrial</w:t>
      </w:r>
      <w:r w:rsidRPr="00C37EF9">
        <w:rPr>
          <w:rStyle w:val="Emphasis"/>
        </w:rPr>
        <w:t xml:space="preserve"> sector</w:t>
      </w:r>
      <w:r w:rsidRPr="00D04D42">
        <w:rPr>
          <w:sz w:val="14"/>
        </w:rPr>
        <w:t xml:space="preserve"> [</w:t>
      </w:r>
      <w:r w:rsidRPr="00C37EF9">
        <w:rPr>
          <w:rStyle w:val="StyleUnderline"/>
        </w:rPr>
        <w:t>in the United States</w:t>
      </w:r>
      <w:r w:rsidRPr="00D04D42">
        <w:rPr>
          <w:sz w:val="14"/>
        </w:rPr>
        <w:t xml:space="preserve">], </w:t>
      </w:r>
      <w:r w:rsidRPr="00C37EF9">
        <w:rPr>
          <w:rStyle w:val="StyleUnderline"/>
        </w:rPr>
        <w:t>costing billions of dollars to address the public health and environmental threats to communities.</w:t>
      </w:r>
      <w:r w:rsidRPr="00D04D42">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D04D42">
        <w:rPr>
          <w:sz w:val="14"/>
        </w:rPr>
        <w:t xml:space="preserve"> provides an excellent case study of the issue, because it </w:t>
      </w:r>
      <w:r w:rsidRPr="00C37EF9">
        <w:rPr>
          <w:rStyle w:val="StyleUnderline"/>
        </w:rPr>
        <w:t>is an extremely rare and expensive metal—an ore expected to exist in vast quantities in asteroids.</w:t>
      </w:r>
      <w:r w:rsidRPr="00D04D42">
        <w:rPr>
          <w:sz w:val="14"/>
        </w:rPr>
        <w:t xml:space="preserve">24 Further, </w:t>
      </w:r>
      <w:r w:rsidRPr="00C37EF9">
        <w:rPr>
          <w:rStyle w:val="StyleUnderline"/>
        </w:rPr>
        <w:t>production of platinum has increased sharply in the past sixty years in order to keep up with growing demand for use in new technologies</w:t>
      </w:r>
      <w:r w:rsidRPr="00D04D42">
        <w:rPr>
          <w:sz w:val="14"/>
        </w:rPr>
        <w:t xml:space="preserve">.25 In fact, </w:t>
      </w:r>
      <w:r w:rsidRPr="00C37EF9">
        <w:rPr>
          <w:rStyle w:val="StyleUnderline"/>
        </w:rPr>
        <w:t xml:space="preserve">despite their high costs, </w:t>
      </w:r>
      <w:r w:rsidRPr="00D04D42">
        <w:rPr>
          <w:rStyle w:val="Emphasis"/>
          <w:highlight w:val="green"/>
        </w:rPr>
        <w:t>platinum</w:t>
      </w:r>
      <w:r w:rsidRPr="00D04D42">
        <w:rPr>
          <w:rStyle w:val="StyleUnderline"/>
          <w:bCs/>
        </w:rPr>
        <w:t xml:space="preserve"> group metals are </w:t>
      </w:r>
      <w:r w:rsidRPr="00D04D42">
        <w:rPr>
          <w:rStyle w:val="Emphasis"/>
          <w:highlight w:val="green"/>
        </w:rPr>
        <w:t>so useful</w:t>
      </w:r>
      <w:r w:rsidRPr="00D04D42">
        <w:rPr>
          <w:rStyle w:val="StyleUnderline"/>
          <w:bCs/>
        </w:rPr>
        <w:t xml:space="preserve"> that </w:t>
      </w:r>
      <w:r w:rsidRPr="00D04D42">
        <w:rPr>
          <w:rStyle w:val="Emphasis"/>
          <w:highlight w:val="green"/>
        </w:rPr>
        <w:t>[one] of [four]</w:t>
      </w:r>
      <w:r w:rsidRPr="00D04D42">
        <w:rPr>
          <w:rStyle w:val="StyleUnderline"/>
        </w:rPr>
        <w:t xml:space="preserve"> </w:t>
      </w:r>
      <w:r w:rsidRPr="00D04D42">
        <w:rPr>
          <w:rStyle w:val="StyleUnderline"/>
          <w:bCs/>
        </w:rPr>
        <w:t xml:space="preserve">industrial </w:t>
      </w:r>
      <w:r w:rsidRPr="00D04D42">
        <w:rPr>
          <w:rStyle w:val="Emphasis"/>
          <w:highlight w:val="green"/>
        </w:rPr>
        <w:t>goods</w:t>
      </w:r>
      <w:r w:rsidRPr="00D04D42">
        <w:rPr>
          <w:rStyle w:val="StyleUnderline"/>
          <w:bCs/>
        </w:rPr>
        <w:t xml:space="preserve"> on Earth </w:t>
      </w:r>
      <w:r w:rsidRPr="00D04D42">
        <w:rPr>
          <w:rStyle w:val="Emphasis"/>
          <w:highlight w:val="green"/>
        </w:rPr>
        <w:t>require them</w:t>
      </w:r>
      <w:r w:rsidRPr="00D04D42">
        <w:rPr>
          <w:rStyle w:val="StyleUnderline"/>
          <w:bCs/>
        </w:rPr>
        <w:t xml:space="preserve"> in production.</w:t>
      </w:r>
      <w:r w:rsidRPr="00D04D42">
        <w:rPr>
          <w:b/>
          <w:bCs/>
          <w:sz w:val="14"/>
        </w:rPr>
        <w:t xml:space="preserve"> 26 </w:t>
      </w:r>
      <w:r w:rsidRPr="00D04D42">
        <w:rPr>
          <w:rStyle w:val="StyleUnderline"/>
          <w:bCs/>
        </w:rPr>
        <w:t>Scholars do not expect demand to slow any time soon</w:t>
      </w:r>
      <w:r w:rsidRPr="00D04D42">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D04D42">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D04D42">
        <w:rPr>
          <w:rStyle w:val="Emphasis"/>
          <w:highlight w:val="green"/>
        </w:rPr>
        <w:t>deplete</w:t>
      </w:r>
      <w:r w:rsidRPr="00C37EF9">
        <w:rPr>
          <w:rStyle w:val="StyleUnderline"/>
        </w:rPr>
        <w:t xml:space="preserve"> </w:t>
      </w:r>
      <w:r w:rsidRPr="00D04D42">
        <w:rPr>
          <w:rStyle w:val="Emphasis"/>
          <w:highlight w:val="green"/>
        </w:rPr>
        <w:t>in</w:t>
      </w:r>
      <w:r w:rsidRPr="00C37EF9">
        <w:rPr>
          <w:rStyle w:val="StyleUnderline"/>
        </w:rPr>
        <w:t xml:space="preserve"> a relatively </w:t>
      </w:r>
      <w:r w:rsidRPr="00D04D42">
        <w:rPr>
          <w:rStyle w:val="Emphasis"/>
          <w:highlight w:val="green"/>
        </w:rPr>
        <w:t>short</w:t>
      </w:r>
      <w:r w:rsidRPr="00C37EF9">
        <w:rPr>
          <w:rStyle w:val="Emphasis"/>
        </w:rPr>
        <w:t xml:space="preserve"> amount of </w:t>
      </w:r>
      <w:r w:rsidRPr="00D04D42">
        <w:rPr>
          <w:rStyle w:val="Emphasis"/>
          <w:highlight w:val="green"/>
        </w:rPr>
        <w:t>time</w:t>
      </w:r>
      <w:r w:rsidRPr="00D04D42">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D04D42">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D04D42">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D04D42">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D04D42">
        <w:rPr>
          <w:rStyle w:val="Emphasis"/>
          <w:highlight w:val="green"/>
        </w:rPr>
        <w:t>future environmental costs provide</w:t>
      </w:r>
      <w:r w:rsidRPr="00C37EF9">
        <w:rPr>
          <w:rStyle w:val="StyleUnderline"/>
        </w:rPr>
        <w:t xml:space="preserve"> a </w:t>
      </w:r>
      <w:r w:rsidRPr="00D04D42">
        <w:rPr>
          <w:rStyle w:val="Emphasis"/>
          <w:highlight w:val="green"/>
        </w:rPr>
        <w:t>major challenge</w:t>
      </w:r>
      <w:r w:rsidRPr="00C37EF9">
        <w:rPr>
          <w:rStyle w:val="StyleUnderline"/>
        </w:rPr>
        <w:t xml:space="preserve"> in creating a sustainable system. </w:t>
      </w:r>
      <w:r w:rsidRPr="00D04D42">
        <w:rPr>
          <w:rStyle w:val="Emphasis"/>
          <w:highlight w:val="green"/>
        </w:rPr>
        <w:t>Relegating</w:t>
      </w:r>
      <w:r w:rsidRPr="00C37EF9">
        <w:rPr>
          <w:rStyle w:val="Emphasis"/>
        </w:rPr>
        <w:t xml:space="preserve"> at least some </w:t>
      </w:r>
      <w:r w:rsidRPr="00D04D42">
        <w:rPr>
          <w:rStyle w:val="Emphasis"/>
          <w:highlight w:val="green"/>
        </w:rPr>
        <w:t>mining</w:t>
      </w:r>
      <w:r w:rsidRPr="00C37EF9">
        <w:rPr>
          <w:rStyle w:val="Emphasis"/>
        </w:rPr>
        <w:t xml:space="preserve"> companies </w:t>
      </w:r>
      <w:r w:rsidRPr="00D04D42">
        <w:rPr>
          <w:rStyle w:val="Emphasis"/>
          <w:highlight w:val="green"/>
        </w:rPr>
        <w:t>to</w:t>
      </w:r>
      <w:r w:rsidRPr="00C37EF9">
        <w:rPr>
          <w:rStyle w:val="Emphasis"/>
        </w:rPr>
        <w:t xml:space="preserve"> near-Earth </w:t>
      </w:r>
      <w:r w:rsidRPr="00D04D42">
        <w:rPr>
          <w:rStyle w:val="Emphasis"/>
          <w:highlight w:val="green"/>
        </w:rPr>
        <w:t>asteroids</w:t>
      </w:r>
      <w:r w:rsidRPr="00C37EF9">
        <w:rPr>
          <w:rStyle w:val="Emphasis"/>
        </w:rPr>
        <w:t xml:space="preserve"> </w:t>
      </w:r>
      <w:r w:rsidRPr="00D04D42">
        <w:rPr>
          <w:rStyle w:val="Emphasis"/>
          <w:highlight w:val="green"/>
        </w:rPr>
        <w:t>would reduce</w:t>
      </w:r>
      <w:r w:rsidRPr="00C37EF9">
        <w:rPr>
          <w:rStyle w:val="Emphasis"/>
        </w:rPr>
        <w:t xml:space="preserve"> the </w:t>
      </w:r>
      <w:r w:rsidRPr="00D04D42">
        <w:rPr>
          <w:rStyle w:val="Emphasis"/>
          <w:highlight w:val="green"/>
          <w:bdr w:val="single" w:sz="18" w:space="0" w:color="auto"/>
        </w:rPr>
        <w:t>negative effects of future mining levels on Earth</w:t>
      </w:r>
      <w:r w:rsidRPr="00D04D42">
        <w:rPr>
          <w:sz w:val="14"/>
        </w:rPr>
        <w:t>. The economic benefits of mining need not be sacrificed for the sake of the environment.38</w:t>
      </w:r>
    </w:p>
    <w:p w14:paraId="6EA62698" w14:textId="77777777" w:rsidR="004830BF" w:rsidRPr="0092026C" w:rsidRDefault="004830BF" w:rsidP="004830BF">
      <w:pPr>
        <w:pStyle w:val="Heading4"/>
        <w:rPr>
          <w:rFonts w:cs="Calibri"/>
        </w:rPr>
      </w:pPr>
      <w:r w:rsidRPr="0092026C">
        <w:rPr>
          <w:rFonts w:cs="Calibri"/>
        </w:rPr>
        <w:t xml:space="preserve">Short-term action to mitigate climate change solves </w:t>
      </w:r>
      <w:r w:rsidRPr="0092026C">
        <w:rPr>
          <w:rFonts w:cs="Calibri"/>
          <w:u w:val="single"/>
        </w:rPr>
        <w:t>extinction</w:t>
      </w:r>
      <w:r w:rsidRPr="0092026C">
        <w:rPr>
          <w:rFonts w:cs="Calibri"/>
        </w:rPr>
        <w:t xml:space="preserve"> and </w:t>
      </w:r>
      <w:r w:rsidRPr="0092026C">
        <w:rPr>
          <w:rFonts w:cs="Calibri"/>
          <w:u w:val="single"/>
        </w:rPr>
        <w:t xml:space="preserve">nuclear war </w:t>
      </w:r>
    </w:p>
    <w:p w14:paraId="77237C04" w14:textId="77777777" w:rsidR="004830BF" w:rsidRPr="0092026C" w:rsidRDefault="004830BF" w:rsidP="004830BF">
      <w:r w:rsidRPr="0092026C">
        <w:rPr>
          <w:b/>
          <w:bCs/>
          <w:sz w:val="26"/>
          <w:szCs w:val="26"/>
        </w:rPr>
        <w:t>Pester 8/30/21</w:t>
      </w:r>
      <w:r w:rsidRPr="0092026C">
        <w:t xml:space="preserve"> </w:t>
      </w:r>
      <w:r w:rsidRPr="0092026C">
        <w:rPr>
          <w:szCs w:val="16"/>
        </w:rPr>
        <w:t xml:space="preserve">(Patrick, staff writer for Live Science. His background is in wildlife </w:t>
      </w:r>
      <w:proofErr w:type="gramStart"/>
      <w:r w:rsidRPr="0092026C">
        <w:rPr>
          <w:szCs w:val="16"/>
        </w:rPr>
        <w:t>conservation</w:t>
      </w:r>
      <w:proofErr w:type="gramEnd"/>
      <w:r w:rsidRPr="0092026C">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92026C">
        <w:rPr>
          <w:szCs w:val="16"/>
        </w:rPr>
        <w:t>evolution</w:t>
      </w:r>
      <w:proofErr w:type="gramEnd"/>
      <w:r w:rsidRPr="0092026C">
        <w:rPr>
          <w:szCs w:val="16"/>
        </w:rPr>
        <w:t xml:space="preserve"> and conservation in action at Middlesex University London. Citing </w:t>
      </w:r>
      <w:r w:rsidRPr="0092026C">
        <w:rPr>
          <w:b/>
          <w:bCs/>
          <w:szCs w:val="16"/>
        </w:rPr>
        <w:t>Luke Kemp, a research associate at the Centre for the Study of Existential Risk at the University of Cambridg</w:t>
      </w:r>
      <w:r w:rsidRPr="0092026C">
        <w:rPr>
          <w:szCs w:val="16"/>
        </w:rPr>
        <w:t xml:space="preserve">e in the United Kingdom AND </w:t>
      </w:r>
      <w:r w:rsidRPr="0092026C">
        <w:rPr>
          <w:b/>
          <w:bCs/>
          <w:szCs w:val="16"/>
          <w:u w:val="single"/>
        </w:rPr>
        <w:t xml:space="preserve">Michael Mann, PhD, </w:t>
      </w:r>
      <w:r w:rsidRPr="0092026C">
        <w:rPr>
          <w:b/>
          <w:bCs/>
          <w:szCs w:val="16"/>
        </w:rPr>
        <w:t>distinguished professor of atmospheric science at Penn State</w:t>
      </w:r>
      <w:r w:rsidRPr="0092026C">
        <w:rPr>
          <w:szCs w:val="16"/>
        </w:rPr>
        <w:t xml:space="preserve">. “Could climate change make humans go extinct?” </w:t>
      </w:r>
      <w:hyperlink r:id="rId15" w:history="1">
        <w:r w:rsidRPr="0092026C">
          <w:rPr>
            <w:rStyle w:val="Hyperlink"/>
            <w:szCs w:val="16"/>
          </w:rPr>
          <w:t>https://www.livescience.com/climate-change-humans-extinct.html August 30</w:t>
        </w:r>
      </w:hyperlink>
      <w:r w:rsidRPr="0092026C">
        <w:rPr>
          <w:szCs w:val="16"/>
        </w:rPr>
        <w:t xml:space="preserve">, </w:t>
      </w:r>
      <w:proofErr w:type="gramStart"/>
      <w:r w:rsidRPr="0092026C">
        <w:rPr>
          <w:szCs w:val="16"/>
        </w:rPr>
        <w:t>2021)DR</w:t>
      </w:r>
      <w:proofErr w:type="gramEnd"/>
      <w:r w:rsidRPr="0092026C">
        <w:rPr>
          <w:szCs w:val="16"/>
        </w:rPr>
        <w:t xml:space="preserve"> 21</w:t>
      </w:r>
    </w:p>
    <w:p w14:paraId="2759ADC0" w14:textId="77777777" w:rsidR="004830BF" w:rsidRPr="0092026C" w:rsidRDefault="004830BF" w:rsidP="004830BF">
      <w:pPr>
        <w:rPr>
          <w:u w:val="single"/>
        </w:rPr>
      </w:pPr>
      <w:r w:rsidRPr="0092026C">
        <w:t xml:space="preserve">According to Mann, </w:t>
      </w:r>
      <w:r w:rsidRPr="00DD25D9">
        <w:rPr>
          <w:highlight w:val="green"/>
          <w:u w:val="single"/>
        </w:rPr>
        <w:t>a global temperature increase of</w:t>
      </w:r>
      <w:r w:rsidRPr="0092026C">
        <w:t xml:space="preserve"> 5.4 degrees Fahrenheit (</w:t>
      </w:r>
      <w:r w:rsidRPr="00DD25D9">
        <w:rPr>
          <w:rStyle w:val="Emphasis"/>
          <w:highlight w:val="green"/>
        </w:rPr>
        <w:t>3</w:t>
      </w:r>
      <w:r w:rsidRPr="0092026C">
        <w:t xml:space="preserve"> degrees </w:t>
      </w:r>
      <w:r w:rsidRPr="00DD25D9">
        <w:rPr>
          <w:rStyle w:val="Emphasis"/>
          <w:highlight w:val="green"/>
        </w:rPr>
        <w:t>C</w:t>
      </w:r>
      <w:r w:rsidRPr="0092026C">
        <w:rPr>
          <w:rStyle w:val="Emphasis"/>
        </w:rPr>
        <w:t>elsius</w:t>
      </w:r>
      <w:r w:rsidRPr="0092026C">
        <w:t xml:space="preserve">) or more </w:t>
      </w:r>
      <w:r w:rsidRPr="00DD25D9">
        <w:rPr>
          <w:highlight w:val="green"/>
          <w:u w:val="single"/>
        </w:rPr>
        <w:t>could lead to</w:t>
      </w:r>
      <w:r w:rsidRPr="0092026C">
        <w:rPr>
          <w:u w:val="single"/>
        </w:rPr>
        <w:t xml:space="preserve"> </w:t>
      </w:r>
      <w:r w:rsidRPr="0092026C">
        <w:rPr>
          <w:rStyle w:val="Emphasis"/>
        </w:rPr>
        <w:t>a collapse of our societal infrastructure</w:t>
      </w:r>
      <w:r w:rsidRPr="0092026C">
        <w:rPr>
          <w:u w:val="single"/>
        </w:rPr>
        <w:t xml:space="preserve"> and </w:t>
      </w:r>
      <w:r w:rsidRPr="00DD25D9">
        <w:rPr>
          <w:rStyle w:val="Emphasis"/>
          <w:highlight w:val="green"/>
        </w:rPr>
        <w:t>massive unrest</w:t>
      </w:r>
      <w:r w:rsidRPr="00DD25D9">
        <w:rPr>
          <w:highlight w:val="green"/>
          <w:u w:val="single"/>
        </w:rPr>
        <w:t xml:space="preserve"> and </w:t>
      </w:r>
      <w:r w:rsidRPr="00DD25D9">
        <w:rPr>
          <w:rStyle w:val="Emphasis"/>
          <w:highlight w:val="green"/>
        </w:rPr>
        <w:t>conflict</w:t>
      </w:r>
      <w:r w:rsidRPr="0092026C">
        <w:rPr>
          <w:u w:val="single"/>
        </w:rPr>
        <w:t xml:space="preserve">, which, in turn, could lead to </w:t>
      </w:r>
      <w:r w:rsidRPr="00DD25D9">
        <w:rPr>
          <w:highlight w:val="green"/>
          <w:u w:val="single"/>
        </w:rPr>
        <w:t>a future that resembles</w:t>
      </w:r>
      <w:r w:rsidRPr="0092026C">
        <w:rPr>
          <w:u w:val="single"/>
        </w:rPr>
        <w:t xml:space="preserve"> some Hollywood </w:t>
      </w:r>
      <w:r w:rsidRPr="00DD25D9">
        <w:rPr>
          <w:rStyle w:val="Emphasis"/>
          <w:highlight w:val="green"/>
        </w:rPr>
        <w:t>dystopian films</w:t>
      </w:r>
      <w:r w:rsidRPr="0092026C">
        <w:rPr>
          <w:rStyle w:val="Emphasis"/>
        </w:rPr>
        <w:t>. </w:t>
      </w:r>
    </w:p>
    <w:p w14:paraId="366B61D0" w14:textId="77777777" w:rsidR="004830BF" w:rsidRPr="0092026C" w:rsidRDefault="004830BF" w:rsidP="004830BF">
      <w:r w:rsidRPr="0092026C">
        <w:rPr>
          <w:u w:val="single"/>
        </w:rPr>
        <w:t xml:space="preserve">One way climate change could trigger a societal collapse is by creating </w:t>
      </w:r>
      <w:r w:rsidRPr="00DD25D9">
        <w:rPr>
          <w:rStyle w:val="Emphasis"/>
          <w:highlight w:val="green"/>
        </w:rPr>
        <w:t>food insecurity</w:t>
      </w:r>
      <w:r w:rsidRPr="00DD25D9">
        <w:rPr>
          <w:highlight w:val="green"/>
        </w:rPr>
        <w:t>.</w:t>
      </w:r>
      <w:r w:rsidRPr="0092026C">
        <w:t xml:space="preserve"> </w:t>
      </w:r>
      <w:r w:rsidRPr="0092026C">
        <w:rPr>
          <w:u w:val="single"/>
        </w:rPr>
        <w:t>Warming the planet has a range of negative impacts on food production, including increasing the water deficit and thereby reducing food harvests, </w:t>
      </w:r>
      <w:hyperlink r:id="rId16" w:history="1">
        <w:r w:rsidRPr="0092026C">
          <w:rPr>
            <w:rStyle w:val="Hyperlink"/>
          </w:rPr>
          <w:t>Live Science previously reported</w:t>
        </w:r>
      </w:hyperlink>
      <w:r w:rsidRPr="0092026C">
        <w:t xml:space="preserve">. </w:t>
      </w:r>
      <w:r w:rsidRPr="0092026C">
        <w:rPr>
          <w:u w:val="single"/>
        </w:rPr>
        <w:t xml:space="preserve">Food production losses can </w:t>
      </w:r>
      <w:r w:rsidRPr="00DD25D9">
        <w:rPr>
          <w:highlight w:val="green"/>
          <w:u w:val="single"/>
        </w:rPr>
        <w:t>increase</w:t>
      </w:r>
      <w:r w:rsidRPr="0092026C">
        <w:rPr>
          <w:u w:val="single"/>
        </w:rPr>
        <w:t xml:space="preserve"> </w:t>
      </w:r>
      <w:r w:rsidRPr="0092026C">
        <w:rPr>
          <w:rStyle w:val="Emphasis"/>
        </w:rPr>
        <w:t xml:space="preserve">human </w:t>
      </w:r>
      <w:r w:rsidRPr="00DD25D9">
        <w:rPr>
          <w:rStyle w:val="Emphasis"/>
          <w:highlight w:val="green"/>
        </w:rPr>
        <w:t>death</w:t>
      </w:r>
      <w:r w:rsidRPr="0092026C">
        <w:rPr>
          <w:rStyle w:val="Emphasis"/>
        </w:rPr>
        <w:t>s</w:t>
      </w:r>
      <w:r w:rsidRPr="0092026C">
        <w:rPr>
          <w:u w:val="single"/>
        </w:rPr>
        <w:t xml:space="preserve"> and </w:t>
      </w:r>
      <w:r w:rsidRPr="00DD25D9">
        <w:rPr>
          <w:rStyle w:val="Emphasis"/>
          <w:highlight w:val="green"/>
        </w:rPr>
        <w:t>drive economic loss</w:t>
      </w:r>
      <w:r w:rsidRPr="00DD25D9">
        <w:rPr>
          <w:highlight w:val="green"/>
          <w:u w:val="single"/>
        </w:rPr>
        <w:t xml:space="preserve"> and</w:t>
      </w:r>
      <w:r w:rsidRPr="0092026C">
        <w:rPr>
          <w:u w:val="single"/>
        </w:rPr>
        <w:t xml:space="preserve"> </w:t>
      </w:r>
      <w:r w:rsidRPr="0092026C">
        <w:rPr>
          <w:rStyle w:val="Emphasis"/>
        </w:rPr>
        <w:t>socio-</w:t>
      </w:r>
      <w:r w:rsidRPr="00DD25D9">
        <w:rPr>
          <w:rStyle w:val="Emphasis"/>
          <w:highlight w:val="green"/>
        </w:rPr>
        <w:t>political instability</w:t>
      </w:r>
      <w:r w:rsidRPr="0092026C">
        <w:rPr>
          <w:u w:val="single"/>
        </w:rPr>
        <w:t>,</w:t>
      </w:r>
      <w:r w:rsidRPr="0092026C">
        <w:t xml:space="preserve"> among other factors, that </w:t>
      </w:r>
      <w:r w:rsidRPr="0092026C">
        <w:rPr>
          <w:u w:val="single"/>
        </w:rPr>
        <w:t xml:space="preserve">may trigger a breakdown of our institutions </w:t>
      </w:r>
      <w:r w:rsidRPr="00DD25D9">
        <w:rPr>
          <w:highlight w:val="green"/>
          <w:u w:val="single"/>
        </w:rPr>
        <w:t>and</w:t>
      </w:r>
      <w:r w:rsidRPr="0092026C">
        <w:rPr>
          <w:u w:val="single"/>
        </w:rPr>
        <w:t xml:space="preserve"> increase the </w:t>
      </w:r>
      <w:r w:rsidRPr="00DD25D9">
        <w:rPr>
          <w:highlight w:val="green"/>
          <w:u w:val="single"/>
        </w:rPr>
        <w:t>risk</w:t>
      </w:r>
      <w:r w:rsidRPr="0092026C">
        <w:rPr>
          <w:u w:val="single"/>
        </w:rPr>
        <w:t xml:space="preserve"> of </w:t>
      </w:r>
      <w:r w:rsidRPr="0092026C">
        <w:rPr>
          <w:rStyle w:val="Emphasis"/>
        </w:rPr>
        <w:t xml:space="preserve">a </w:t>
      </w:r>
      <w:r w:rsidRPr="00DD25D9">
        <w:rPr>
          <w:rStyle w:val="Emphasis"/>
          <w:highlight w:val="green"/>
        </w:rPr>
        <w:t>societal collapse</w:t>
      </w:r>
      <w:r w:rsidRPr="0092026C">
        <w:t>, according to a study published Feb. 21 in the journal </w:t>
      </w:r>
      <w:hyperlink r:id="rId17" w:tgtFrame="_blank" w:history="1">
        <w:r w:rsidRPr="0092026C">
          <w:rPr>
            <w:rStyle w:val="Hyperlink"/>
          </w:rPr>
          <w:t>Climatic Change</w:t>
        </w:r>
      </w:hyperlink>
      <w:r w:rsidRPr="0092026C">
        <w:t>. </w:t>
      </w:r>
    </w:p>
    <w:p w14:paraId="509431D7" w14:textId="77777777" w:rsidR="004830BF" w:rsidRPr="0092026C" w:rsidRDefault="004830BF" w:rsidP="004830BF">
      <w:pPr>
        <w:rPr>
          <w:sz w:val="12"/>
          <w:szCs w:val="12"/>
        </w:rPr>
      </w:pPr>
      <w:r w:rsidRPr="0092026C">
        <w:rPr>
          <w:sz w:val="12"/>
          <w:szCs w:val="12"/>
        </w:rPr>
        <w:t>Related: </w:t>
      </w:r>
      <w:hyperlink r:id="rId18" w:history="1">
        <w:r w:rsidRPr="0092026C">
          <w:rPr>
            <w:rStyle w:val="Hyperlink"/>
            <w:sz w:val="12"/>
            <w:szCs w:val="12"/>
          </w:rPr>
          <w:t>Has the Earth ever been this hot before?</w:t>
        </w:r>
      </w:hyperlink>
    </w:p>
    <w:p w14:paraId="6048F7AB" w14:textId="77777777" w:rsidR="004830BF" w:rsidRPr="0092026C" w:rsidRDefault="004830BF" w:rsidP="004830BF">
      <w:pPr>
        <w:rPr>
          <w:sz w:val="12"/>
          <w:szCs w:val="12"/>
        </w:rPr>
      </w:pPr>
      <w:r w:rsidRPr="0092026C">
        <w:rPr>
          <w:sz w:val="12"/>
          <w:szCs w:val="12"/>
        </w:rPr>
        <w:t>Past extinctions and collapses </w:t>
      </w:r>
    </w:p>
    <w:p w14:paraId="6A5250E8" w14:textId="77777777" w:rsidR="004830BF" w:rsidRPr="0092026C" w:rsidRDefault="004830BF" w:rsidP="004830BF">
      <w:r w:rsidRPr="0092026C">
        <w:t>Kemp studies previous civilization collapses and the risk of climate change. Extinctions and catastrophes almost always involve multiple factors, he said, but he thinks</w:t>
      </w:r>
      <w:r w:rsidRPr="0092026C">
        <w:rPr>
          <w:u w:val="single"/>
        </w:rPr>
        <w:t xml:space="preserve"> </w:t>
      </w:r>
      <w:r w:rsidRPr="00DD25D9">
        <w:rPr>
          <w:highlight w:val="green"/>
          <w:u w:val="single"/>
        </w:rPr>
        <w:t xml:space="preserve">if humans were to go </w:t>
      </w:r>
      <w:r w:rsidRPr="00DD25D9">
        <w:rPr>
          <w:rStyle w:val="Emphasis"/>
          <w:highlight w:val="green"/>
        </w:rPr>
        <w:t>extinct</w:t>
      </w:r>
      <w:r w:rsidRPr="00DD25D9">
        <w:rPr>
          <w:highlight w:val="green"/>
          <w:u w:val="single"/>
        </w:rPr>
        <w:t>, climate change would</w:t>
      </w:r>
      <w:r w:rsidRPr="0092026C">
        <w:rPr>
          <w:u w:val="single"/>
        </w:rPr>
        <w:t xml:space="preserve"> likely </w:t>
      </w:r>
      <w:r w:rsidRPr="00DD25D9">
        <w:rPr>
          <w:rStyle w:val="Emphasis"/>
          <w:highlight w:val="green"/>
        </w:rPr>
        <w:t>be the main culprit.</w:t>
      </w:r>
      <w:r w:rsidRPr="0092026C">
        <w:rPr>
          <w:u w:val="single"/>
        </w:rPr>
        <w:t> </w:t>
      </w:r>
    </w:p>
    <w:p w14:paraId="72F6C2CC" w14:textId="77777777" w:rsidR="004830BF" w:rsidRPr="0092026C" w:rsidRDefault="004830BF" w:rsidP="004830BF">
      <w:pPr>
        <w:rPr>
          <w:u w:val="single"/>
        </w:rPr>
      </w:pPr>
      <w:r w:rsidRPr="0092026C">
        <w:rPr>
          <w:u w:val="single"/>
        </w:rPr>
        <w:t>"If I'm to say, what do I think is the biggest contributor to the potential for human extinction going towards the future? Then climate change, no doubt," Kemp told Live Science. </w:t>
      </w:r>
    </w:p>
    <w:p w14:paraId="7F9C093C" w14:textId="77777777" w:rsidR="004830BF" w:rsidRPr="0092026C" w:rsidRDefault="004830BF" w:rsidP="004830BF">
      <w:r w:rsidRPr="00DD25D9">
        <w:rPr>
          <w:rStyle w:val="Emphasis"/>
          <w:highlight w:val="green"/>
        </w:rPr>
        <w:t>All</w:t>
      </w:r>
      <w:r w:rsidRPr="0092026C">
        <w:rPr>
          <w:u w:val="single"/>
        </w:rPr>
        <w:t xml:space="preserve"> of the major </w:t>
      </w:r>
      <w:hyperlink r:id="rId19" w:history="1">
        <w:r w:rsidRPr="00DD25D9">
          <w:rPr>
            <w:rStyle w:val="Emphasis"/>
            <w:highlight w:val="green"/>
          </w:rPr>
          <w:t>mass-extinction events</w:t>
        </w:r>
      </w:hyperlink>
      <w:r w:rsidRPr="00DD25D9">
        <w:rPr>
          <w:rStyle w:val="Emphasis"/>
          <w:highlight w:val="green"/>
        </w:rPr>
        <w:t> in</w:t>
      </w:r>
      <w:r w:rsidRPr="0092026C">
        <w:rPr>
          <w:rStyle w:val="Emphasis"/>
        </w:rPr>
        <w:t xml:space="preserve"> Earth's </w:t>
      </w:r>
      <w:r w:rsidRPr="00DD25D9">
        <w:rPr>
          <w:rStyle w:val="Emphasis"/>
          <w:highlight w:val="green"/>
        </w:rPr>
        <w:t>history have involved</w:t>
      </w:r>
      <w:r w:rsidRPr="0092026C">
        <w:rPr>
          <w:u w:val="single"/>
        </w:rPr>
        <w:t xml:space="preserve"> some kind of </w:t>
      </w:r>
      <w:r w:rsidRPr="00DD25D9">
        <w:rPr>
          <w:rStyle w:val="Emphasis"/>
          <w:highlight w:val="green"/>
        </w:rPr>
        <w:t>climatic change</w:t>
      </w:r>
      <w:r w:rsidRPr="0092026C">
        <w:t>, according to Kemp. These events include cooling during the Ordovician-</w:t>
      </w:r>
      <w:hyperlink r:id="rId20" w:history="1">
        <w:r w:rsidRPr="0092026C">
          <w:rPr>
            <w:rStyle w:val="Hyperlink"/>
          </w:rPr>
          <w:t>Silurian</w:t>
        </w:r>
      </w:hyperlink>
      <w:r w:rsidRPr="0092026C">
        <w:t> extinction about 440 million years ago that wiped out 85% of species, and warming during the </w:t>
      </w:r>
      <w:hyperlink r:id="rId21" w:history="1">
        <w:r w:rsidRPr="0092026C">
          <w:rPr>
            <w:rStyle w:val="Hyperlink"/>
          </w:rPr>
          <w:t>Triassic</w:t>
        </w:r>
      </w:hyperlink>
      <w:r w:rsidRPr="0092026C">
        <w:t>-</w:t>
      </w:r>
      <w:hyperlink r:id="rId22" w:history="1">
        <w:r w:rsidRPr="0092026C">
          <w:rPr>
            <w:rStyle w:val="Hyperlink"/>
          </w:rPr>
          <w:t>Jurassic</w:t>
        </w:r>
      </w:hyperlink>
      <w:r w:rsidRPr="0092026C">
        <w:t> extinction about 200 million years ago that killed 80% of species, Live Science previously reported. And more recently, climate change affected the fate of early human relatives. </w:t>
      </w:r>
    </w:p>
    <w:p w14:paraId="201B5030" w14:textId="77777777" w:rsidR="004830BF" w:rsidRPr="0092026C" w:rsidRDefault="004830BF" w:rsidP="004830BF">
      <w:pPr>
        <w:rPr>
          <w:sz w:val="12"/>
          <w:szCs w:val="12"/>
        </w:rPr>
      </w:pPr>
      <w:r w:rsidRPr="0092026C">
        <w:rPr>
          <w:sz w:val="12"/>
          <w:szCs w:val="12"/>
        </w:rPr>
        <w:t>While </w:t>
      </w:r>
      <w:hyperlink r:id="rId23" w:history="1">
        <w:r w:rsidRPr="0092026C">
          <w:rPr>
            <w:rStyle w:val="Hyperlink"/>
            <w:sz w:val="12"/>
            <w:szCs w:val="12"/>
          </w:rPr>
          <w:t>Homo sapiens</w:t>
        </w:r>
      </w:hyperlink>
      <w:r w:rsidRPr="0092026C">
        <w:rPr>
          <w:sz w:val="12"/>
          <w:szCs w:val="12"/>
        </w:rPr>
        <w:t> are obviously not extinct, "we do have a track record of other hominid species going extinct, such as </w:t>
      </w:r>
      <w:hyperlink r:id="rId24" w:history="1">
        <w:r w:rsidRPr="0092026C">
          <w:rPr>
            <w:rStyle w:val="Hyperlink"/>
            <w:sz w:val="12"/>
            <w:szCs w:val="12"/>
          </w:rPr>
          <w:t>Neanderthals</w:t>
        </w:r>
      </w:hyperlink>
      <w:r w:rsidRPr="0092026C">
        <w:rPr>
          <w:sz w:val="12"/>
          <w:szCs w:val="12"/>
        </w:rPr>
        <w:t>," Kemp said. "And in each of these cases, it appears that again, climatic change plays some kind of role." </w:t>
      </w:r>
    </w:p>
    <w:p w14:paraId="52E011FC" w14:textId="77777777" w:rsidR="004830BF" w:rsidRPr="0092026C" w:rsidRDefault="004830BF" w:rsidP="004830BF">
      <w:pPr>
        <w:rPr>
          <w:sz w:val="12"/>
          <w:szCs w:val="12"/>
        </w:rPr>
      </w:pPr>
      <w:r w:rsidRPr="0092026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5" w:history="1">
        <w:r w:rsidRPr="0092026C">
          <w:rPr>
            <w:rStyle w:val="Hyperlink"/>
            <w:sz w:val="12"/>
            <w:szCs w:val="12"/>
          </w:rPr>
          <w:t>Natural History Museum</w:t>
        </w:r>
      </w:hyperlink>
      <w:r w:rsidRPr="0092026C">
        <w:rPr>
          <w:sz w:val="12"/>
          <w:szCs w:val="12"/>
        </w:rPr>
        <w:t> in London. Food loss, driven by climate change, may have also led to a tiny drop in Neanderthal fertility rates, contributing to their extinction, </w:t>
      </w:r>
      <w:hyperlink r:id="rId26" w:history="1">
        <w:r w:rsidRPr="0092026C">
          <w:rPr>
            <w:rStyle w:val="Hyperlink"/>
            <w:sz w:val="12"/>
            <w:szCs w:val="12"/>
          </w:rPr>
          <w:t>Live Science previously reported</w:t>
        </w:r>
      </w:hyperlink>
      <w:r w:rsidRPr="0092026C">
        <w:rPr>
          <w:sz w:val="12"/>
          <w:szCs w:val="12"/>
        </w:rPr>
        <w:t>.</w:t>
      </w:r>
    </w:p>
    <w:p w14:paraId="791ED480" w14:textId="77777777" w:rsidR="004830BF" w:rsidRPr="0092026C" w:rsidRDefault="004830BF" w:rsidP="004830BF">
      <w:pPr>
        <w:rPr>
          <w:sz w:val="12"/>
          <w:szCs w:val="12"/>
        </w:rPr>
      </w:pPr>
      <w:r w:rsidRPr="0092026C">
        <w:rPr>
          <w:sz w:val="12"/>
          <w:szCs w:val="12"/>
        </w:rPr>
        <w:t>Climate change has also played a role in the collapse of past human civilizations. A </w:t>
      </w:r>
      <w:hyperlink r:id="rId27" w:history="1">
        <w:r w:rsidRPr="0092026C">
          <w:rPr>
            <w:rStyle w:val="Hyperlink"/>
            <w:sz w:val="12"/>
            <w:szCs w:val="12"/>
          </w:rPr>
          <w:t>300-year-long drought</w:t>
        </w:r>
      </w:hyperlink>
      <w:r w:rsidRPr="0092026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2ECB182E" w14:textId="77777777" w:rsidR="004830BF" w:rsidRPr="0092026C" w:rsidRDefault="004830BF" w:rsidP="004830BF">
      <w:pPr>
        <w:rPr>
          <w:sz w:val="12"/>
          <w:szCs w:val="12"/>
        </w:rPr>
      </w:pPr>
      <w:r w:rsidRPr="0092026C">
        <w:rPr>
          <w:sz w:val="12"/>
          <w:szCs w:val="12"/>
        </w:rPr>
        <w:t xml:space="preserve">Homo sapiens have proven themselves to be highly adaptable and able to cope with many different climates, be they hot, cold, </w:t>
      </w:r>
      <w:proofErr w:type="gramStart"/>
      <w:r w:rsidRPr="0092026C">
        <w:rPr>
          <w:sz w:val="12"/>
          <w:szCs w:val="12"/>
        </w:rPr>
        <w:t>dry</w:t>
      </w:r>
      <w:proofErr w:type="gramEnd"/>
      <w:r w:rsidRPr="0092026C">
        <w:rPr>
          <w:sz w:val="12"/>
          <w:szCs w:val="12"/>
        </w:rPr>
        <w:t xml:space="preserve"> or wet. We can use resources from many different plants and animals and share those resources, along with information, to help us survive in a changing world, according to the </w:t>
      </w:r>
      <w:hyperlink r:id="rId28" w:history="1">
        <w:r w:rsidRPr="0092026C">
          <w:rPr>
            <w:rStyle w:val="Hyperlink"/>
            <w:sz w:val="12"/>
            <w:szCs w:val="12"/>
          </w:rPr>
          <w:t>Smithsonian’s National Museum of Natural History</w:t>
        </w:r>
      </w:hyperlink>
      <w:r w:rsidRPr="0092026C">
        <w:rPr>
          <w:sz w:val="12"/>
          <w:szCs w:val="12"/>
        </w:rPr>
        <w:t>.</w:t>
      </w:r>
    </w:p>
    <w:p w14:paraId="406B62EB" w14:textId="77777777" w:rsidR="004830BF" w:rsidRPr="0092026C" w:rsidRDefault="004830BF" w:rsidP="004830BF">
      <w:pPr>
        <w:rPr>
          <w:sz w:val="12"/>
          <w:szCs w:val="12"/>
        </w:rPr>
      </w:pPr>
      <w:r w:rsidRPr="0092026C">
        <w:rPr>
          <w:sz w:val="12"/>
          <w:szCs w:val="12"/>
        </w:rPr>
        <w:t>Related: </w:t>
      </w:r>
      <w:hyperlink r:id="rId29" w:history="1">
        <w:r w:rsidRPr="0092026C">
          <w:rPr>
            <w:rStyle w:val="Hyperlink"/>
            <w:sz w:val="12"/>
            <w:szCs w:val="12"/>
          </w:rPr>
          <w:t>How would just 2 degrees of warming change the planet?</w:t>
        </w:r>
      </w:hyperlink>
    </w:p>
    <w:p w14:paraId="72BEB2C6" w14:textId="77777777" w:rsidR="004830BF" w:rsidRPr="0092026C" w:rsidRDefault="004830BF" w:rsidP="004830BF">
      <w:pPr>
        <w:rPr>
          <w:sz w:val="12"/>
          <w:szCs w:val="12"/>
        </w:rPr>
      </w:pPr>
      <w:r w:rsidRPr="0092026C">
        <w:rPr>
          <w:sz w:val="12"/>
          <w:szCs w:val="12"/>
        </w:rPr>
        <w:t>Today, we live in a global, interconnected civilization, but there's reason to believe our species could survive its collapse. A study published on July 21 in the journal </w:t>
      </w:r>
      <w:hyperlink r:id="rId30" w:history="1">
        <w:r w:rsidRPr="0092026C">
          <w:rPr>
            <w:rStyle w:val="Hyperlink"/>
            <w:sz w:val="12"/>
            <w:szCs w:val="12"/>
          </w:rPr>
          <w:t>Sustainability</w:t>
        </w:r>
      </w:hyperlink>
      <w:r w:rsidRPr="0092026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18DD5B3B" w14:textId="77777777" w:rsidR="004830BF" w:rsidRPr="0092026C" w:rsidRDefault="004830BF" w:rsidP="004830BF">
      <w:pPr>
        <w:rPr>
          <w:sz w:val="12"/>
          <w:szCs w:val="12"/>
        </w:rPr>
      </w:pPr>
      <w:r w:rsidRPr="0092026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7F019F4D" w14:textId="77777777" w:rsidR="004830BF" w:rsidRPr="0092026C" w:rsidRDefault="004830BF" w:rsidP="004830BF">
      <w:pPr>
        <w:rPr>
          <w:sz w:val="12"/>
          <w:szCs w:val="12"/>
        </w:rPr>
      </w:pPr>
      <w:r w:rsidRPr="0092026C">
        <w:rPr>
          <w:sz w:val="12"/>
          <w:szCs w:val="12"/>
        </w:rPr>
        <w:t>Turning on ourselves </w:t>
      </w:r>
    </w:p>
    <w:p w14:paraId="7C494800" w14:textId="77777777" w:rsidR="004830BF" w:rsidRPr="0092026C" w:rsidRDefault="004830BF" w:rsidP="004830BF">
      <w:r w:rsidRPr="0092026C">
        <w:t xml:space="preserve">The last scenario to consider is </w:t>
      </w:r>
      <w:r w:rsidRPr="0092026C">
        <w:rPr>
          <w:rStyle w:val="Emphasis"/>
        </w:rPr>
        <w:t>climate-driven conflict</w:t>
      </w:r>
      <w:r w:rsidRPr="0092026C">
        <w:t xml:space="preserve">. Kemp explained that in the future, </w:t>
      </w:r>
      <w:r w:rsidRPr="0092026C">
        <w:rPr>
          <w:u w:val="single"/>
        </w:rPr>
        <w:t xml:space="preserve">a scarcity of resources that diminish because of </w:t>
      </w:r>
      <w:r w:rsidRPr="00DD25D9">
        <w:rPr>
          <w:b/>
          <w:bCs/>
          <w:highlight w:val="green"/>
          <w:u w:val="single"/>
        </w:rPr>
        <w:t>climate change could</w:t>
      </w:r>
      <w:r w:rsidRPr="0092026C">
        <w:rPr>
          <w:u w:val="single"/>
        </w:rPr>
        <w:t xml:space="preserve"> potentially </w:t>
      </w:r>
      <w:r w:rsidRPr="00DD25D9">
        <w:rPr>
          <w:rStyle w:val="Emphasis"/>
          <w:highlight w:val="green"/>
        </w:rPr>
        <w:t>create conditions for wars that threaten humanity</w:t>
      </w:r>
      <w:r w:rsidRPr="0092026C">
        <w:rPr>
          <w:u w:val="single"/>
        </w:rPr>
        <w:t xml:space="preserve">. "There's reasons to be concerned that </w:t>
      </w:r>
      <w:r w:rsidRPr="00DD25D9">
        <w:rPr>
          <w:highlight w:val="green"/>
          <w:u w:val="single"/>
        </w:rPr>
        <w:t xml:space="preserve">as </w:t>
      </w:r>
      <w:r w:rsidRPr="00DD25D9">
        <w:rPr>
          <w:rStyle w:val="Emphasis"/>
          <w:highlight w:val="green"/>
        </w:rPr>
        <w:t>water resources dry up</w:t>
      </w:r>
      <w:r w:rsidRPr="0092026C">
        <w:rPr>
          <w:u w:val="single"/>
        </w:rPr>
        <w:t xml:space="preserve"> and </w:t>
      </w:r>
      <w:r w:rsidRPr="0092026C">
        <w:rPr>
          <w:rStyle w:val="Emphasis"/>
        </w:rPr>
        <w:t>scarcity becomes worse</w:t>
      </w:r>
      <w:r w:rsidRPr="0092026C">
        <w:rPr>
          <w:u w:val="single"/>
        </w:rPr>
        <w:t xml:space="preserve">, and the general conditions of living today become much, much worse, then suddenly, the </w:t>
      </w:r>
      <w:r w:rsidRPr="00DD25D9">
        <w:rPr>
          <w:rStyle w:val="Emphasis"/>
          <w:highlight w:val="green"/>
        </w:rPr>
        <w:t>threat of potential nuclear war becomes much higher</w:t>
      </w:r>
      <w:r w:rsidRPr="00DD25D9">
        <w:rPr>
          <w:highlight w:val="green"/>
          <w:u w:val="single"/>
        </w:rPr>
        <w:t>,</w:t>
      </w:r>
      <w:r w:rsidRPr="0092026C">
        <w:t>" Kemp said. </w:t>
      </w:r>
    </w:p>
    <w:p w14:paraId="225C3218" w14:textId="77777777" w:rsidR="004830BF" w:rsidRPr="0092026C" w:rsidRDefault="004830BF" w:rsidP="004830BF">
      <w:pPr>
        <w:rPr>
          <w:u w:val="single"/>
        </w:rPr>
      </w:pPr>
      <w:r w:rsidRPr="0092026C">
        <w:t xml:space="preserve">Put another way, climate change impacts might not directly cause humans to go extinct, but it could lead to events that seriously endanger hundreds of millions, if not billions, of lives. </w:t>
      </w:r>
      <w:r w:rsidRPr="0092026C">
        <w:rPr>
          <w:u w:val="single"/>
        </w:rPr>
        <w:t>A 2019 study published in the journal </w:t>
      </w:r>
      <w:hyperlink r:id="rId31" w:history="1">
        <w:r w:rsidRPr="0092026C">
          <w:rPr>
            <w:rStyle w:val="Hyperlink"/>
            <w:u w:val="single"/>
          </w:rPr>
          <w:t>Science Advances</w:t>
        </w:r>
      </w:hyperlink>
      <w:r w:rsidRPr="0092026C">
        <w:rPr>
          <w:u w:val="single"/>
        </w:rPr>
        <w:t xml:space="preserve"> found that </w:t>
      </w:r>
      <w:r w:rsidRPr="00DD25D9">
        <w:rPr>
          <w:rStyle w:val="Emphasis"/>
          <w:highlight w:val="green"/>
        </w:rPr>
        <w:t>a nuclear conflict</w:t>
      </w:r>
      <w:r w:rsidRPr="0092026C">
        <w:t xml:space="preserve"> between just India and Pakistan, </w:t>
      </w:r>
      <w:r w:rsidRPr="0092026C">
        <w:rPr>
          <w:u w:val="single"/>
        </w:rPr>
        <w:t>with</w:t>
      </w:r>
      <w:r w:rsidRPr="00DD25D9">
        <w:rPr>
          <w:highlight w:val="green"/>
          <w:u w:val="single"/>
        </w:rPr>
        <w:t xml:space="preserve"> a small fraction of the world's nuclear weapons</w:t>
      </w:r>
      <w:r w:rsidRPr="0092026C">
        <w:rPr>
          <w:u w:val="single"/>
        </w:rPr>
        <w:t xml:space="preserve">, </w:t>
      </w:r>
      <w:r w:rsidRPr="00DD25D9">
        <w:rPr>
          <w:highlight w:val="green"/>
          <w:u w:val="single"/>
        </w:rPr>
        <w:t>could kill</w:t>
      </w:r>
      <w:r w:rsidRPr="0092026C">
        <w:rPr>
          <w:u w:val="single"/>
        </w:rPr>
        <w:t xml:space="preserve"> 50 million to </w:t>
      </w:r>
      <w:r w:rsidRPr="00DD25D9">
        <w:rPr>
          <w:rStyle w:val="Emphasis"/>
          <w:highlight w:val="green"/>
        </w:rPr>
        <w:t>125 million people</w:t>
      </w:r>
      <w:r w:rsidRPr="0092026C">
        <w:rPr>
          <w:u w:val="single"/>
        </w:rPr>
        <w:t xml:space="preserve"> in those two countries alone. Nuclear war would also change the climate, such as through temperature drops as burning cities fill the atmosphere with smoke, threatening food production worldwide and potentially </w:t>
      </w:r>
      <w:r w:rsidRPr="00DD25D9">
        <w:rPr>
          <w:highlight w:val="green"/>
          <w:u w:val="single"/>
        </w:rPr>
        <w:t xml:space="preserve">causing </w:t>
      </w:r>
      <w:r w:rsidRPr="00DD25D9">
        <w:rPr>
          <w:rStyle w:val="Emphasis"/>
          <w:highlight w:val="green"/>
        </w:rPr>
        <w:t>mass starvation</w:t>
      </w:r>
      <w:r w:rsidRPr="00DD25D9">
        <w:rPr>
          <w:highlight w:val="green"/>
          <w:u w:val="single"/>
        </w:rPr>
        <w:t>.</w:t>
      </w:r>
    </w:p>
    <w:p w14:paraId="45FA9391" w14:textId="77777777" w:rsidR="004830BF" w:rsidRPr="0092026C" w:rsidRDefault="004830BF" w:rsidP="004830BF">
      <w:pPr>
        <w:rPr>
          <w:sz w:val="12"/>
          <w:szCs w:val="12"/>
        </w:rPr>
      </w:pPr>
      <w:r w:rsidRPr="0092026C">
        <w:rPr>
          <w:sz w:val="12"/>
          <w:szCs w:val="12"/>
        </w:rPr>
        <w:t>What's next?  </w:t>
      </w:r>
    </w:p>
    <w:p w14:paraId="38FBFB24" w14:textId="77777777" w:rsidR="004830BF" w:rsidRPr="0092026C" w:rsidRDefault="004830BF" w:rsidP="004830BF">
      <w:pPr>
        <w:rPr>
          <w:u w:val="single"/>
        </w:rPr>
      </w:pPr>
      <w:r w:rsidRPr="0092026C">
        <w:t xml:space="preserve">While avoiding complete extinction doesn't sound like much of a climate change silver lining, there is reason for hope. </w:t>
      </w:r>
      <w:r w:rsidRPr="0092026C">
        <w:rPr>
          <w:u w:val="single"/>
        </w:rPr>
        <w:t xml:space="preserve">Experts say </w:t>
      </w:r>
      <w:r w:rsidRPr="00DD25D9">
        <w:rPr>
          <w:rStyle w:val="Emphasis"/>
          <w:highlight w:val="green"/>
        </w:rPr>
        <w:t>it isn't too late to avoid the worst-case scenarios</w:t>
      </w:r>
      <w:r w:rsidRPr="0092026C">
        <w:rPr>
          <w:u w:val="single"/>
        </w:rPr>
        <w:t xml:space="preserve"> with significant cuts to greenhouse gas emissions.</w:t>
      </w:r>
    </w:p>
    <w:p w14:paraId="35DE6946" w14:textId="77777777" w:rsidR="004830BF" w:rsidRPr="0092026C" w:rsidRDefault="004830BF" w:rsidP="004830BF">
      <w:pPr>
        <w:rPr>
          <w:u w:val="single"/>
        </w:rPr>
      </w:pPr>
      <w:r w:rsidRPr="0092026C">
        <w:rPr>
          <w:u w:val="single"/>
        </w:rPr>
        <w:t>"It is up to us," Mann said. "</w:t>
      </w:r>
      <w:r w:rsidRPr="00DD25D9">
        <w:rPr>
          <w:highlight w:val="green"/>
          <w:u w:val="single"/>
        </w:rPr>
        <w:t>If we fail to reduce</w:t>
      </w:r>
      <w:r w:rsidRPr="0092026C">
        <w:rPr>
          <w:u w:val="single"/>
        </w:rPr>
        <w:t xml:space="preserve"> carbon </w:t>
      </w:r>
      <w:r w:rsidRPr="00DD25D9">
        <w:rPr>
          <w:highlight w:val="green"/>
          <w:u w:val="single"/>
        </w:rPr>
        <w:t xml:space="preserve">emissions substantially </w:t>
      </w:r>
      <w:r w:rsidRPr="00DD25D9">
        <w:rPr>
          <w:rStyle w:val="Emphasis"/>
          <w:highlight w:val="green"/>
        </w:rPr>
        <w:t>in the decade ahead</w:t>
      </w:r>
      <w:r w:rsidRPr="0092026C">
        <w:rPr>
          <w:u w:val="single"/>
        </w:rPr>
        <w:t xml:space="preserve">, </w:t>
      </w:r>
      <w:r w:rsidRPr="00DD25D9">
        <w:rPr>
          <w:highlight w:val="green"/>
          <w:u w:val="single"/>
        </w:rPr>
        <w:t>we are likely committed to</w:t>
      </w:r>
      <w:r w:rsidRPr="0092026C">
        <w:rPr>
          <w:u w:val="single"/>
        </w:rPr>
        <w:t xml:space="preserve"> a worsening of already dangerous </w:t>
      </w:r>
      <w:r w:rsidRPr="00DD25D9">
        <w:rPr>
          <w:rStyle w:val="Emphasis"/>
          <w:highlight w:val="green"/>
        </w:rPr>
        <w:t>extreme weather events</w:t>
      </w:r>
      <w:r w:rsidRPr="0092026C">
        <w:rPr>
          <w:u w:val="single"/>
        </w:rPr>
        <w:t xml:space="preserve">, inundation of coastlines around the world due to melting ice and rising sea level, more pressure on limited resources as a growing global population competes for less food, water and space due to climate change </w:t>
      </w:r>
      <w:r w:rsidRPr="0092026C">
        <w:rPr>
          <w:rStyle w:val="Emphasis"/>
        </w:rPr>
        <w:t>impacts</w:t>
      </w:r>
      <w:r w:rsidRPr="0092026C">
        <w:rPr>
          <w:u w:val="single"/>
        </w:rPr>
        <w:t>. If we act boldly now, we can avoid the worst impacts."</w:t>
      </w:r>
    </w:p>
    <w:p w14:paraId="30796A10" w14:textId="77777777" w:rsidR="004830BF" w:rsidRDefault="004830BF" w:rsidP="004830BF">
      <w:pPr>
        <w:pStyle w:val="Heading2"/>
      </w:pPr>
      <w:r>
        <w:t>Advantage 2</w:t>
      </w:r>
    </w:p>
    <w:p w14:paraId="3CE6B42A" w14:textId="77777777" w:rsidR="004830BF" w:rsidRDefault="004830BF" w:rsidP="004830BF">
      <w:pPr>
        <w:pStyle w:val="Heading3"/>
      </w:pPr>
      <w:r>
        <w:t>Defense</w:t>
      </w:r>
    </w:p>
    <w:p w14:paraId="799A8C9E" w14:textId="77777777" w:rsidR="004830BF" w:rsidRDefault="004830BF" w:rsidP="004830BF">
      <w:pPr>
        <w:pStyle w:val="Heading4"/>
      </w:pPr>
      <w:r>
        <w:t xml:space="preserve">Their </w:t>
      </w:r>
      <w:proofErr w:type="spellStart"/>
      <w:r>
        <w:t>lashout</w:t>
      </w:r>
      <w:proofErr w:type="spellEnd"/>
      <w:r>
        <w:t xml:space="preserve"> scenario barely gets to a warrant and relies on the US as a first mover in response to Chinese encroachment – but they go down peacefully:</w:t>
      </w:r>
    </w:p>
    <w:p w14:paraId="39116FAD" w14:textId="77777777" w:rsidR="004830BF" w:rsidRPr="00347573" w:rsidRDefault="004830BF" w:rsidP="004830BF"/>
    <w:p w14:paraId="6CF61770" w14:textId="77777777" w:rsidR="004830BF" w:rsidRDefault="004830BF" w:rsidP="004830BF">
      <w:pPr>
        <w:pStyle w:val="Heading4"/>
      </w:pPr>
      <w:r>
        <w:t xml:space="preserve">Pursuit’s </w:t>
      </w:r>
      <w:r w:rsidRPr="00EE429F">
        <w:rPr>
          <w:u w:val="single"/>
        </w:rPr>
        <w:t>not</w:t>
      </w:r>
      <w:r>
        <w:t xml:space="preserve"> inevitable and decline’s happening now.</w:t>
      </w:r>
    </w:p>
    <w:p w14:paraId="37EE0A7D" w14:textId="77777777" w:rsidR="004830BF" w:rsidRPr="00347573" w:rsidRDefault="004830BF" w:rsidP="004830BF">
      <w:pPr>
        <w:rPr>
          <w:sz w:val="16"/>
          <w:szCs w:val="16"/>
        </w:rPr>
      </w:pPr>
      <w:r>
        <w:rPr>
          <w:rStyle w:val="Style13ptBold"/>
        </w:rPr>
        <w:t>Preble 16</w:t>
      </w:r>
      <w:r w:rsidRPr="00452DC6">
        <w:t xml:space="preserve"> </w:t>
      </w:r>
      <w:r w:rsidRPr="00452DC6">
        <w:rPr>
          <w:sz w:val="16"/>
          <w:szCs w:val="16"/>
        </w:rPr>
        <w:t>Christopher Preble is the vice president for defense and foreign-policy studies at the Cato Institute, The National Interest, December 21, 2016, “Will Donald Trump Really Bring an End to America's Global Leadership?”, http://nationalinterest.org/blog/the-skeptics/will-donald-trump-really-bring-end-americas-global-18815?page=show</w:t>
      </w:r>
    </w:p>
    <w:p w14:paraId="42153F57" w14:textId="77777777" w:rsidR="004830BF" w:rsidRPr="00452DC6" w:rsidRDefault="004830BF" w:rsidP="004830BF">
      <w:pPr>
        <w:rPr>
          <w:sz w:val="16"/>
        </w:rPr>
      </w:pPr>
      <w:r w:rsidRPr="00452DC6">
        <w:rPr>
          <w:sz w:val="16"/>
        </w:rPr>
        <w:t xml:space="preserve">And it’s not just Trump supporters who feel that way. </w:t>
      </w:r>
      <w:r w:rsidRPr="00452DC6">
        <w:rPr>
          <w:rStyle w:val="StyleUnderline"/>
          <w:highlight w:val="green"/>
        </w:rPr>
        <w:t xml:space="preserve">Americans seem </w:t>
      </w:r>
      <w:r w:rsidRPr="00452DC6">
        <w:rPr>
          <w:rStyle w:val="Emphasis"/>
          <w:highlight w:val="green"/>
        </w:rPr>
        <w:t>generally disinterested</w:t>
      </w:r>
      <w:r w:rsidRPr="00452DC6">
        <w:rPr>
          <w:rStyle w:val="StyleUnderline"/>
          <w:highlight w:val="green"/>
        </w:rPr>
        <w:t xml:space="preserve"> in</w:t>
      </w:r>
      <w:r w:rsidRPr="00452DC6">
        <w:rPr>
          <w:rStyle w:val="StyleUnderline"/>
        </w:rPr>
        <w:t xml:space="preserve"> paying the costs of </w:t>
      </w:r>
      <w:r w:rsidRPr="00452DC6">
        <w:rPr>
          <w:rStyle w:val="StyleUnderline"/>
          <w:highlight w:val="green"/>
        </w:rPr>
        <w:t>global leadership,</w:t>
      </w:r>
      <w:r w:rsidRPr="00452DC6">
        <w:rPr>
          <w:sz w:val="16"/>
        </w:rPr>
        <w:t xml:space="preserve"> especially if that means foregoing domestic priorities. </w:t>
      </w:r>
      <w:r w:rsidRPr="00452DC6">
        <w:rPr>
          <w:rStyle w:val="StyleUnderline"/>
          <w:highlight w:val="green"/>
        </w:rPr>
        <w:t xml:space="preserve">Deficit spending </w:t>
      </w:r>
      <w:r w:rsidRPr="00452DC6">
        <w:rPr>
          <w:rStyle w:val="StyleUnderline"/>
        </w:rPr>
        <w:t xml:space="preserve">may </w:t>
      </w:r>
      <w:r w:rsidRPr="00452DC6">
        <w:rPr>
          <w:rStyle w:val="StyleUnderline"/>
          <w:highlight w:val="green"/>
        </w:rPr>
        <w:t>conceal the cost of a </w:t>
      </w:r>
      <w:hyperlink r:id="rId32" w:tgtFrame="_blank" w:history="1">
        <w:r w:rsidRPr="00452DC6">
          <w:rPr>
            <w:rStyle w:val="StyleUnderline"/>
            <w:highlight w:val="green"/>
          </w:rPr>
          <w:t xml:space="preserve">huge </w:t>
        </w:r>
        <w:r w:rsidRPr="00452DC6">
          <w:rPr>
            <w:rStyle w:val="Emphasis"/>
            <w:highlight w:val="green"/>
          </w:rPr>
          <w:t>military buildup</w:t>
        </w:r>
      </w:hyperlink>
      <w:r w:rsidRPr="00452DC6">
        <w:rPr>
          <w:rStyle w:val="StyleUnderline"/>
        </w:rPr>
        <w:t> </w:t>
      </w:r>
      <w:r w:rsidRPr="00452DC6">
        <w:rPr>
          <w:sz w:val="16"/>
        </w:rPr>
        <w:t>combined with a </w:t>
      </w:r>
      <w:hyperlink r:id="rId33" w:tgtFrame="_blank" w:history="1">
        <w:r w:rsidRPr="00452DC6">
          <w:rPr>
            <w:sz w:val="16"/>
          </w:rPr>
          <w:t>massive infrastructure package</w:t>
        </w:r>
      </w:hyperlink>
      <w:r w:rsidRPr="00452DC6">
        <w:rPr>
          <w:sz w:val="16"/>
        </w:rPr>
        <w:t xml:space="preserve"> and a slew of other domestic giveaways, </w:t>
      </w:r>
      <w:r w:rsidRPr="00452DC6">
        <w:rPr>
          <w:rStyle w:val="StyleUnderline"/>
        </w:rPr>
        <w:t>but it’s not obvious that greater economic growth will eventually make up the difference</w:t>
      </w:r>
      <w:r w:rsidRPr="00452DC6">
        <w:rPr>
          <w:sz w:val="16"/>
        </w:rPr>
        <w:t>.</w:t>
      </w:r>
    </w:p>
    <w:p w14:paraId="442BD5F4" w14:textId="77777777" w:rsidR="004830BF" w:rsidRPr="00452DC6" w:rsidRDefault="004830BF" w:rsidP="004830BF">
      <w:pPr>
        <w:rPr>
          <w:sz w:val="16"/>
          <w:szCs w:val="16"/>
        </w:rPr>
      </w:pPr>
      <w:r w:rsidRPr="00452DC6">
        <w:rPr>
          <w:sz w:val="16"/>
          <w:szCs w:val="16"/>
        </w:rPr>
        <w:t>On the other hand, perhaps American global leadership will persist? After all, the </w:t>
      </w:r>
      <w:hyperlink r:id="rId34" w:tgtFrame="_blank" w:history="1">
        <w:r w:rsidRPr="00452DC6">
          <w:rPr>
            <w:sz w:val="16"/>
            <w:szCs w:val="16"/>
          </w:rPr>
          <w:t>gap</w:t>
        </w:r>
      </w:hyperlink>
      <w:r w:rsidRPr="00452DC6">
        <w:rPr>
          <w:sz w:val="16"/>
          <w:szCs w:val="16"/>
        </w:rPr>
        <w:t> between what the public wants and what the elites are giving them is decades old, and we’ve sustained it before. The people who surround Trump may figure out a way to continue the status quo. Cato’s Ben Friedman </w:t>
      </w:r>
      <w:hyperlink r:id="rId35" w:tgtFrame="_blank" w:history="1">
        <w:r w:rsidRPr="00452DC6">
          <w:rPr>
            <w:sz w:val="16"/>
            <w:szCs w:val="16"/>
          </w:rPr>
          <w:t>argues</w:t>
        </w:r>
      </w:hyperlink>
      <w:r w:rsidRPr="00452DC6">
        <w:rPr>
          <w:sz w:val="16"/>
          <w:szCs w:val="16"/>
        </w:rPr>
        <w:t> that Trump will be hawkish. Ben and my former colleague Justin Logan contend that primacy (aka liberal hegemony or deep engagement) has, well, </w:t>
      </w:r>
      <w:hyperlink r:id="rId36" w:tgtFrame="_blank" w:history="1">
        <w:r w:rsidRPr="00452DC6">
          <w:rPr>
            <w:sz w:val="16"/>
            <w:szCs w:val="16"/>
          </w:rPr>
          <w:t>hegemonic control</w:t>
        </w:r>
      </w:hyperlink>
      <w:r w:rsidRPr="00452DC6">
        <w:rPr>
          <w:sz w:val="16"/>
          <w:szCs w:val="16"/>
        </w:rPr>
        <w:t xml:space="preserve"> over foreign-policy discourse among DC elites. </w:t>
      </w:r>
      <w:r w:rsidRPr="00452DC6">
        <w:rPr>
          <w:rStyle w:val="StyleUnderline"/>
        </w:rPr>
        <w:t xml:space="preserve">Academics debate the flaws and misconceptions of primacy all the time, but many in the </w:t>
      </w:r>
      <w:r w:rsidRPr="00452DC6">
        <w:rPr>
          <w:rStyle w:val="StyleUnderline"/>
          <w:highlight w:val="green"/>
        </w:rPr>
        <w:t>foreign-policy establishment</w:t>
      </w:r>
      <w:r w:rsidRPr="00452DC6">
        <w:rPr>
          <w:rStyle w:val="StyleUnderline"/>
        </w:rPr>
        <w:t xml:space="preserve"> seem blissfully unaware of this academic debate, often even </w:t>
      </w:r>
      <w:r w:rsidRPr="00452DC6">
        <w:rPr>
          <w:rStyle w:val="StyleUnderline"/>
          <w:highlight w:val="green"/>
        </w:rPr>
        <w:t>ignor</w:t>
      </w:r>
      <w:r w:rsidRPr="00452DC6">
        <w:rPr>
          <w:rStyle w:val="StyleUnderline"/>
        </w:rPr>
        <w:t xml:space="preserve">ing the </w:t>
      </w:r>
      <w:r w:rsidRPr="00452DC6">
        <w:rPr>
          <w:rStyle w:val="StyleUnderline"/>
          <w:highlight w:val="green"/>
        </w:rPr>
        <w:t>scholars</w:t>
      </w:r>
      <w:r w:rsidRPr="00452DC6">
        <w:rPr>
          <w:sz w:val="16"/>
          <w:szCs w:val="16"/>
        </w:rPr>
        <w:t xml:space="preserve"> in the academy who agree with them.</w:t>
      </w:r>
    </w:p>
    <w:p w14:paraId="60BBDA50" w14:textId="77777777" w:rsidR="004830BF" w:rsidRDefault="004830BF" w:rsidP="004830BF">
      <w:pPr>
        <w:rPr>
          <w:rStyle w:val="StyleUnderline"/>
        </w:rPr>
      </w:pPr>
      <w:r w:rsidRPr="00452DC6">
        <w:rPr>
          <w:rStyle w:val="StyleUnderline"/>
          <w:highlight w:val="green"/>
        </w:rPr>
        <w:t>Trump</w:t>
      </w:r>
      <w:r w:rsidRPr="00452DC6">
        <w:rPr>
          <w:sz w:val="16"/>
        </w:rPr>
        <w:t xml:space="preserve"> and Trumpism </w:t>
      </w:r>
      <w:r w:rsidRPr="00452DC6">
        <w:rPr>
          <w:rStyle w:val="Emphasis"/>
          <w:highlight w:val="green"/>
        </w:rPr>
        <w:t>may change all that</w:t>
      </w:r>
      <w:r w:rsidRPr="00452DC6">
        <w:rPr>
          <w:sz w:val="16"/>
        </w:rPr>
        <w:t xml:space="preserve">, compelling primacy advocates to </w:t>
      </w:r>
      <w:proofErr w:type="gramStart"/>
      <w:r w:rsidRPr="00452DC6">
        <w:rPr>
          <w:sz w:val="16"/>
        </w:rPr>
        <w:t>actually make</w:t>
      </w:r>
      <w:proofErr w:type="gramEnd"/>
      <w:r w:rsidRPr="00452DC6">
        <w:rPr>
          <w:sz w:val="16"/>
        </w:rPr>
        <w:t xml:space="preserve"> the case for their preferred strategy. Meanwhile, </w:t>
      </w:r>
      <w:r w:rsidRPr="00452DC6">
        <w:rPr>
          <w:rStyle w:val="StyleUnderline"/>
          <w:highlight w:val="green"/>
        </w:rPr>
        <w:t>Trump’s emergence</w:t>
      </w:r>
      <w:r w:rsidRPr="00452DC6">
        <w:rPr>
          <w:sz w:val="16"/>
        </w:rPr>
        <w:t>—even if he doesn’t follow through on his most </w:t>
      </w:r>
      <w:hyperlink r:id="rId37" w:tgtFrame="_blank" w:history="1">
        <w:r w:rsidRPr="00452DC6">
          <w:rPr>
            <w:sz w:val="16"/>
          </w:rPr>
          <w:t>ham-fisted attempts</w:t>
        </w:r>
      </w:hyperlink>
      <w:r w:rsidRPr="00452DC6">
        <w:rPr>
          <w:sz w:val="16"/>
        </w:rPr>
        <w:t> at burden shifting—</w:t>
      </w:r>
      <w:r w:rsidRPr="00452DC6">
        <w:rPr>
          <w:rStyle w:val="StyleUnderline"/>
          <w:highlight w:val="green"/>
        </w:rPr>
        <w:t>is already inducing</w:t>
      </w:r>
      <w:r w:rsidRPr="00452DC6">
        <w:rPr>
          <w:sz w:val="16"/>
        </w:rPr>
        <w:t xml:space="preserve"> a measure of </w:t>
      </w:r>
      <w:hyperlink r:id="rId38" w:tgtFrame="_blank" w:history="1">
        <w:r w:rsidRPr="00754446">
          <w:rPr>
            <w:rStyle w:val="Emphasis"/>
            <w:highlight w:val="green"/>
          </w:rPr>
          <w:t>hedging</w:t>
        </w:r>
      </w:hyperlink>
      <w:r w:rsidRPr="00452DC6">
        <w:rPr>
          <w:rStyle w:val="StyleUnderline"/>
          <w:highlight w:val="green"/>
        </w:rPr>
        <w:t> on the part of</w:t>
      </w:r>
      <w:r w:rsidRPr="00452DC6">
        <w:rPr>
          <w:rStyle w:val="StyleUnderline"/>
        </w:rPr>
        <w:t xml:space="preserve"> longtime U.S. </w:t>
      </w:r>
      <w:r w:rsidRPr="00452DC6">
        <w:rPr>
          <w:rStyle w:val="StyleUnderline"/>
          <w:highlight w:val="green"/>
        </w:rPr>
        <w:t>allies</w:t>
      </w:r>
    </w:p>
    <w:p w14:paraId="21B325C0" w14:textId="77777777" w:rsidR="004830BF" w:rsidRDefault="004830BF" w:rsidP="004830BF">
      <w:pPr>
        <w:rPr>
          <w:rStyle w:val="StyleUnderline"/>
        </w:rPr>
      </w:pPr>
    </w:p>
    <w:p w14:paraId="70BC05CC" w14:textId="77777777" w:rsidR="004830BF" w:rsidRPr="00D03B16" w:rsidRDefault="004830BF" w:rsidP="004830BF">
      <w:pPr>
        <w:pStyle w:val="Heading4"/>
      </w:pPr>
      <w:r>
        <w:t>Decline has popularized restraint – a bipartisan coalition formed to avoid the failures of liberal hegemony</w:t>
      </w:r>
    </w:p>
    <w:p w14:paraId="78375526" w14:textId="77777777" w:rsidR="004830BF" w:rsidRPr="00D03B16" w:rsidRDefault="004830BF" w:rsidP="004830BF">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39" w:history="1">
        <w:r w:rsidRPr="00FE39F2">
          <w:rPr>
            <w:rStyle w:val="Hyperlink"/>
          </w:rPr>
          <w:t>https://www.foreignaffairs.com/articles/united-states/2021-08-24/strategies-restraint</w:t>
        </w:r>
      </w:hyperlink>
      <w:r>
        <w:t xml:space="preserve"> </w:t>
      </w:r>
      <w:proofErr w:type="spellStart"/>
      <w:r>
        <w:t>mvp</w:t>
      </w:r>
      <w:proofErr w:type="spellEnd"/>
    </w:p>
    <w:p w14:paraId="7DCA7E53" w14:textId="77777777" w:rsidR="004830BF" w:rsidRDefault="004830BF" w:rsidP="004830BF">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5C5D292A" w14:textId="77777777" w:rsidR="004830BF" w:rsidRPr="00046EF7" w:rsidRDefault="004830BF" w:rsidP="004830BF">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7D012990" w14:textId="77777777" w:rsidR="004830BF" w:rsidRPr="00046EF7" w:rsidRDefault="004830BF" w:rsidP="004830BF">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30A47C70" w14:textId="77777777" w:rsidR="004830BF" w:rsidRDefault="004830BF" w:rsidP="004830BF">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3146A9BB" w14:textId="77777777" w:rsidR="004830BF" w:rsidRDefault="004830BF" w:rsidP="004830BF">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7EEA4AFD" w14:textId="77777777" w:rsidR="004830BF" w:rsidRDefault="004830BF" w:rsidP="004830BF">
      <w:r>
        <w:t>A DEBATE REBORN</w:t>
      </w:r>
    </w:p>
    <w:p w14:paraId="7D4BC6DD" w14:textId="77777777" w:rsidR="004830BF" w:rsidRDefault="004830BF" w:rsidP="004830BF">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5F190F55" w14:textId="77777777" w:rsidR="004830BF" w:rsidRDefault="004830BF" w:rsidP="004830BF">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t>takes into account</w:t>
      </w:r>
      <w:proofErr w:type="gramEnd"/>
      <w:r>
        <w:t xml:space="preserve"> critiques of recent U.S. foreign policy and rejects parts of the war on terrorism.</w:t>
      </w:r>
    </w:p>
    <w:p w14:paraId="5F6E243E" w14:textId="77777777" w:rsidR="004830BF" w:rsidRDefault="004830BF" w:rsidP="004830BF">
      <w:r>
        <w:t xml:space="preserve">Because they are more aware of the limits of American power than their predecessors, advocates of this view are best described as liberal internationalists, rather than liberal interventionists. The scholars Mira Rapp-Hooper and Rebecca </w:t>
      </w:r>
      <w:proofErr w:type="spellStart"/>
      <w:r>
        <w:t>Lissner</w:t>
      </w:r>
      <w:proofErr w:type="spellEnd"/>
      <w:r>
        <w:t xml:space="preserve">—both of whom now serve on the National Security Council—belong to this camp. As they wrote in these pages in 2019, “Rather than wasting </w:t>
      </w:r>
      <w:proofErr w:type="spellStart"/>
      <w:r>
        <w:t>its</w:t>
      </w:r>
      <w:proofErr w:type="spellEnd"/>
      <w:r>
        <w:t xml:space="preserve"> still considerable power on quixotic bids to restore the liberal order or remake the world in its own image, the United States should focus on what it can realistically achieve.”</w:t>
      </w:r>
    </w:p>
    <w:p w14:paraId="1F713BBD" w14:textId="77777777" w:rsidR="004830BF" w:rsidRDefault="004830BF" w:rsidP="004830BF">
      <w:r>
        <w:t>Restrainers have not offered a coherent alternative to today’s foreign policy.</w:t>
      </w:r>
    </w:p>
    <w:p w14:paraId="560D73A3" w14:textId="77777777" w:rsidR="004830BF" w:rsidRDefault="004830BF" w:rsidP="004830BF">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5D1A13F9" w14:textId="77777777" w:rsidR="004830BF" w:rsidRDefault="004830BF" w:rsidP="004830BF">
      <w:r>
        <w:t xml:space="preserve">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t>Schadlow</w:t>
      </w:r>
      <w:proofErr w:type="spellEnd"/>
      <w:r>
        <w:t>, a veteran of the Trump White House, wrote in these pages in 2020, “Washington must let go of old illusions, move past the myths of liberal internationalism, and reconsider its views about the nature of the world order.”</w:t>
      </w:r>
    </w:p>
    <w:p w14:paraId="4C7D168A" w14:textId="77777777" w:rsidR="004830BF" w:rsidRDefault="004830BF" w:rsidP="004830BF">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75D6993A" w14:textId="77777777" w:rsidR="004830BF" w:rsidRDefault="004830BF" w:rsidP="004830BF">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44C131E4" w14:textId="77777777" w:rsidR="004830BF" w:rsidRDefault="004830BF" w:rsidP="004830BF">
      <w:r>
        <w:t>RESTRAINT’S MOMENT</w:t>
      </w:r>
    </w:p>
    <w:p w14:paraId="42A3E05A" w14:textId="77777777" w:rsidR="004830BF" w:rsidRDefault="004830BF" w:rsidP="004830BF">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23E2C572" w14:textId="77777777" w:rsidR="004830BF" w:rsidRPr="00E03ACB" w:rsidRDefault="004830BF" w:rsidP="004830BF">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4DBD7DB4" w14:textId="77777777" w:rsidR="004830BF" w:rsidRDefault="004830BF" w:rsidP="004830BF">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798C53AE" w14:textId="77777777" w:rsidR="004830BF" w:rsidRDefault="004830BF" w:rsidP="004830BF">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17732CA1" w14:textId="77777777" w:rsidR="004830BF" w:rsidRDefault="004830BF" w:rsidP="004830BF">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w:t>
      </w:r>
      <w:proofErr w:type="gramStart"/>
      <w:r w:rsidRPr="00E03ACB">
        <w:rPr>
          <w:rStyle w:val="StyleUnderline"/>
        </w:rPr>
        <w:t>Kentucky</w:t>
      </w:r>
      <w:proofErr w:type="gramEnd"/>
      <w:r w:rsidRPr="00E03ACB">
        <w:rPr>
          <w:rStyle w:val="StyleUnderline"/>
        </w:rPr>
        <w:t xml:space="preserve"> and Mike Lee of Utah. Or consider the strange bedfellows made by the war in Afghanistan. In the House of Representatives, advocates of withdrawal included Alexandria Ocasio-Cortez of New York, the standard-bearer of the Democratic Party’s left wing, and Matt </w:t>
      </w:r>
      <w:proofErr w:type="spellStart"/>
      <w:r w:rsidRPr="00E03ACB">
        <w:rPr>
          <w:rStyle w:val="StyleUnderline"/>
        </w:rPr>
        <w:t>Gaetz</w:t>
      </w:r>
      <w:proofErr w:type="spellEnd"/>
      <w:r w:rsidRPr="00E03ACB">
        <w:rPr>
          <w:rStyle w:val="StyleUnderline"/>
        </w:rPr>
        <w:t xml:space="preserve"> of Florida, a Republican devotee of Trump.</w:t>
      </w:r>
      <w:r>
        <w:t xml:space="preserve"> </w:t>
      </w:r>
      <w:r w:rsidRPr="00B27E16">
        <w:rPr>
          <w:rStyle w:val="StyleUnderline"/>
          <w:highlight w:val="green"/>
        </w:rPr>
        <w:t xml:space="preserve">The </w:t>
      </w:r>
      <w:proofErr w:type="spellStart"/>
      <w:r w:rsidRPr="00B27E16">
        <w:rPr>
          <w:rStyle w:val="StyleUnderline"/>
          <w:highlight w:val="green"/>
        </w:rPr>
        <w:t>transpartisan</w:t>
      </w:r>
      <w:proofErr w:type="spellEnd"/>
      <w:r w:rsidRPr="00B27E16">
        <w:rPr>
          <w:rStyle w:val="StyleUnderline"/>
          <w:highlight w:val="green"/>
        </w:rPr>
        <w:t xml:space="preserve">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3883DE0D" w14:textId="77777777" w:rsidR="004830BF" w:rsidRPr="005B3D06" w:rsidRDefault="004830BF" w:rsidP="004830BF">
      <w:pPr>
        <w:pStyle w:val="Heading3"/>
      </w:pPr>
      <w:r>
        <w:t>Offense</w:t>
      </w:r>
    </w:p>
    <w:p w14:paraId="35EA7017" w14:textId="77777777" w:rsidR="004830BF" w:rsidRDefault="004830BF" w:rsidP="004830BF">
      <w:pPr>
        <w:pStyle w:val="Heading4"/>
      </w:pPr>
      <w:r>
        <w:t>China-Russia coop solves nuclear war</w:t>
      </w:r>
    </w:p>
    <w:p w14:paraId="7DDAF440" w14:textId="77777777" w:rsidR="004830BF" w:rsidRPr="009B239F" w:rsidRDefault="004830BF" w:rsidP="004830BF">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53D9298B" w14:textId="77777777" w:rsidR="004830BF" w:rsidRPr="00B70CE1" w:rsidRDefault="004830BF" w:rsidP="004830BF">
      <w:pPr>
        <w:rPr>
          <w:sz w:val="16"/>
        </w:rPr>
      </w:pPr>
      <w:r w:rsidRPr="00A37B38">
        <w:rPr>
          <w:rStyle w:val="StyleUnderline"/>
          <w:highlight w:val="green"/>
        </w:rPr>
        <w:t xml:space="preserve">China and Russia are </w:t>
      </w:r>
      <w:r w:rsidRPr="000F11F5">
        <w:rPr>
          <w:rStyle w:val="StyleUnderline"/>
        </w:rPr>
        <w:t xml:space="preserve">the two </w:t>
      </w:r>
      <w:r w:rsidRPr="00A37B38">
        <w:rPr>
          <w:rStyle w:val="StyleUnderline"/>
          <w:highlight w:val="green"/>
        </w:rPr>
        <w:t>largest</w:t>
      </w:r>
      <w:r w:rsidRPr="00B70CE1">
        <w:rPr>
          <w:sz w:val="16"/>
        </w:rPr>
        <w:t xml:space="preserve">—and </w:t>
      </w:r>
      <w:r w:rsidRPr="00A37B38">
        <w:rPr>
          <w:rStyle w:val="StyleUnderline"/>
          <w:highlight w:val="green"/>
        </w:rPr>
        <w:t>neighboring</w:t>
      </w:r>
      <w:r w:rsidRPr="00B70CE1">
        <w:rPr>
          <w:sz w:val="16"/>
        </w:rPr>
        <w:t>—</w:t>
      </w:r>
      <w:r w:rsidRPr="00A37B38">
        <w:rPr>
          <w:rStyle w:val="StyleUnderline"/>
          <w:highlight w:val="green"/>
        </w:rPr>
        <w:t>powers of</w:t>
      </w:r>
      <w:r w:rsidRPr="006E548B">
        <w:rPr>
          <w:rStyle w:val="StyleUnderline"/>
        </w:rPr>
        <w:t xml:space="preserve"> continental </w:t>
      </w:r>
      <w:r w:rsidRPr="00A37B38">
        <w:rPr>
          <w:rStyle w:val="StyleUnderline"/>
          <w:highlight w:val="green"/>
        </w:rPr>
        <w:t xml:space="preserve">Eurasia. </w:t>
      </w:r>
      <w:r w:rsidRPr="000F11F5">
        <w:rPr>
          <w:rStyle w:val="StyleUnderline"/>
        </w:rPr>
        <w:t>Can two tigers share the same mountain, especially when</w:t>
      </w:r>
      <w:r w:rsidRPr="000F11F5">
        <w:rPr>
          <w:sz w:val="16"/>
        </w:rPr>
        <w:t xml:space="preserve"> </w:t>
      </w:r>
      <w:r w:rsidRPr="000F11F5">
        <w:rPr>
          <w:rStyle w:val="Emphasis"/>
        </w:rPr>
        <w:t>one</w:t>
      </w:r>
      <w:r w:rsidRPr="000F11F5">
        <w:rPr>
          <w:rStyle w:val="StyleUnderline"/>
        </w:rPr>
        <w:t xml:space="preserve"> great power is </w:t>
      </w:r>
      <w:r w:rsidRPr="000F11F5">
        <w:rPr>
          <w:rStyle w:val="Emphasis"/>
        </w:rPr>
        <w:t xml:space="preserve">rapidly gaining strength </w:t>
      </w:r>
      <w:r w:rsidRPr="000F11F5">
        <w:rPr>
          <w:rStyle w:val="StyleUnderline"/>
        </w:rPr>
        <w:t xml:space="preserve">and the </w:t>
      </w:r>
      <w:r w:rsidRPr="000F11F5">
        <w:rPr>
          <w:rStyle w:val="Emphasis"/>
        </w:rPr>
        <w:t>other is in relative decline</w:t>
      </w:r>
      <w:r w:rsidRPr="006E548B">
        <w:rPr>
          <w:rStyle w:val="StyleUnderline"/>
        </w:rPr>
        <w:t>?</w:t>
      </w:r>
      <w:r w:rsidRPr="00B70CE1">
        <w:rPr>
          <w:sz w:val="16"/>
        </w:rPr>
        <w:t xml:space="preserve"> And there </w:t>
      </w:r>
      <w:r w:rsidRPr="006E548B">
        <w:rPr>
          <w:rStyle w:val="StyleUnderline"/>
        </w:rPr>
        <w:t xml:space="preserve">seems to be </w:t>
      </w:r>
      <w:r w:rsidRPr="000F11F5">
        <w:rPr>
          <w:rStyle w:val="StyleUnderline"/>
        </w:rPr>
        <w:t xml:space="preserve">a pattern in the history of international relations that two ambitious </w:t>
      </w:r>
      <w:r w:rsidRPr="000F11F5">
        <w:rPr>
          <w:rStyle w:val="Emphasis"/>
        </w:rPr>
        <w:t>major powers that share a land border</w:t>
      </w:r>
      <w:r w:rsidRPr="000F11F5">
        <w:rPr>
          <w:rStyle w:val="StyleUnderline"/>
        </w:rPr>
        <w:t xml:space="preserve"> are less likely to make an alliance, while they are more </w:t>
      </w:r>
      <w:r w:rsidRPr="000F11F5">
        <w:rPr>
          <w:rStyle w:val="Emphasis"/>
        </w:rPr>
        <w:t>likely to engage in territorial disputes</w:t>
      </w:r>
      <w:r w:rsidRPr="000F11F5">
        <w:rPr>
          <w:rStyle w:val="StyleUnderline"/>
        </w:rPr>
        <w:t xml:space="preserve"> with one another as well as rivalry over primacy</w:t>
      </w:r>
      <w:r w:rsidRPr="000F11F5">
        <w:rPr>
          <w:sz w:val="16"/>
        </w:rPr>
        <w:t xml:space="preserve"> in their common neighborhood. There are at least </w:t>
      </w:r>
      <w:r w:rsidRPr="000F11F5">
        <w:rPr>
          <w:rStyle w:val="StyleUnderline"/>
        </w:rPr>
        <w:t>three major parts of Eurasia—East Asia</w:t>
      </w:r>
      <w:r w:rsidRPr="000F11F5">
        <w:rPr>
          <w:sz w:val="16"/>
        </w:rPr>
        <w:t xml:space="preserve">, the </w:t>
      </w:r>
      <w:r w:rsidRPr="000F11F5">
        <w:rPr>
          <w:rStyle w:val="StyleUnderline"/>
        </w:rPr>
        <w:t>post-Soviet space</w:t>
      </w:r>
      <w:r w:rsidRPr="000F11F5">
        <w:rPr>
          <w:sz w:val="16"/>
        </w:rPr>
        <w:t xml:space="preserve"> (mainly Central Asia), and </w:t>
      </w:r>
      <w:r w:rsidRPr="000F11F5">
        <w:rPr>
          <w:rStyle w:val="StyleUnderline"/>
        </w:rPr>
        <w:t xml:space="preserve">the Arctic—where China’s and Russia’s geopolitical interests intersect, creating </w:t>
      </w:r>
      <w:r w:rsidRPr="000F11F5">
        <w:rPr>
          <w:rStyle w:val="Emphasis"/>
        </w:rPr>
        <w:t>potential for competition and conflict</w:t>
      </w:r>
      <w:r w:rsidRPr="000F11F5">
        <w:rPr>
          <w:sz w:val="16"/>
        </w:rPr>
        <w:t>.</w:t>
      </w:r>
      <w:r w:rsidRPr="00B70CE1">
        <w:rPr>
          <w:sz w:val="16"/>
        </w:rPr>
        <w:t xml:space="preserve"> But, on the other hand, </w:t>
      </w:r>
      <w:r w:rsidRPr="00A37B38">
        <w:rPr>
          <w:rStyle w:val="StyleUnderline"/>
          <w:highlight w:val="green"/>
        </w:rPr>
        <w:t>if managed wisely,</w:t>
      </w:r>
      <w:r w:rsidRPr="006E548B">
        <w:rPr>
          <w:rStyle w:val="StyleUnderline"/>
        </w:rPr>
        <w:t xml:space="preserve"> </w:t>
      </w:r>
      <w:r w:rsidRPr="00A37B38">
        <w:rPr>
          <w:rStyle w:val="StyleUnderline"/>
          <w:highlight w:val="green"/>
        </w:rPr>
        <w:t>overlapping interests</w:t>
      </w:r>
      <w:r w:rsidRPr="006E548B">
        <w:rPr>
          <w:rStyle w:val="StyleUnderline"/>
        </w:rPr>
        <w:t xml:space="preserve"> and stakes </w:t>
      </w:r>
      <w:r w:rsidRPr="00A37B38">
        <w:rPr>
          <w:rStyle w:val="StyleUnderline"/>
          <w:highlight w:val="green"/>
        </w:rPr>
        <w:t xml:space="preserve">can </w:t>
      </w:r>
      <w:r w:rsidRPr="000737A3">
        <w:rPr>
          <w:rStyle w:val="StyleUnderline"/>
        </w:rPr>
        <w:t>also</w:t>
      </w:r>
      <w:r w:rsidRPr="006E548B">
        <w:rPr>
          <w:rStyle w:val="StyleUnderline"/>
        </w:rPr>
        <w:t xml:space="preserve"> </w:t>
      </w:r>
      <w:r w:rsidRPr="00A37B38">
        <w:rPr>
          <w:rStyle w:val="StyleUnderline"/>
          <w:highlight w:val="green"/>
        </w:rPr>
        <w:t>generate opportunities for collaboration</w:t>
      </w:r>
      <w:r w:rsidRPr="00B70CE1">
        <w:rPr>
          <w:sz w:val="16"/>
        </w:rPr>
        <w:t xml:space="preserve">. The following sections examine how Russia and China are managing to keep their differences in key Eurasian zones under control while displaying a significant degree of </w:t>
      </w:r>
      <w:proofErr w:type="gramStart"/>
      <w:r w:rsidRPr="00B70CE1">
        <w:rPr>
          <w:sz w:val="16"/>
        </w:rPr>
        <w:t>mutual cooperation</w:t>
      </w:r>
      <w:proofErr w:type="gramEnd"/>
      <w:r w:rsidRPr="00B70CE1">
        <w:rPr>
          <w:sz w:val="16"/>
        </w:rPr>
        <w:t>.</w:t>
      </w:r>
    </w:p>
    <w:p w14:paraId="4D1BA1B9" w14:textId="77777777" w:rsidR="004830BF" w:rsidRPr="00B70CE1" w:rsidRDefault="004830BF" w:rsidP="004830BF">
      <w:pPr>
        <w:rPr>
          <w:sz w:val="16"/>
        </w:rPr>
      </w:pPr>
      <w:r w:rsidRPr="00B70CE1">
        <w:rPr>
          <w:sz w:val="16"/>
        </w:rPr>
        <w:t xml:space="preserve">East Asia This is China’s ‘home region’, but also one where Russia, by virtue of possessing the Far Eastern territories, is a resident power. </w:t>
      </w:r>
      <w:r w:rsidRPr="00A37B38">
        <w:rPr>
          <w:rStyle w:val="StyleUnderline"/>
          <w:highlight w:val="green"/>
        </w:rPr>
        <w:t>Moscow</w:t>
      </w:r>
      <w:r w:rsidRPr="00B70CE1">
        <w:rPr>
          <w:sz w:val="16"/>
        </w:rPr>
        <w:t xml:space="preserve">, which has traditionally </w:t>
      </w:r>
      <w:r w:rsidRPr="00B70CE1">
        <w:rPr>
          <w:rStyle w:val="StyleUnderline"/>
        </w:rPr>
        <w:t xml:space="preserve">been </w:t>
      </w:r>
      <w:r w:rsidRPr="00A37B38">
        <w:rPr>
          <w:rStyle w:val="StyleUnderline"/>
          <w:highlight w:val="green"/>
        </w:rPr>
        <w:t>concerned with</w:t>
      </w:r>
      <w:r w:rsidRPr="00B70CE1">
        <w:rPr>
          <w:rStyle w:val="StyleUnderline"/>
        </w:rPr>
        <w:t xml:space="preserve"> keeping </w:t>
      </w:r>
      <w:r w:rsidRPr="00A37B38">
        <w:rPr>
          <w:rStyle w:val="StyleUnderline"/>
          <w:highlight w:val="green"/>
        </w:rPr>
        <w:t>sovereignty over</w:t>
      </w:r>
      <w:r w:rsidRPr="00B70CE1">
        <w:rPr>
          <w:rStyle w:val="StyleUnderline"/>
        </w:rPr>
        <w:t xml:space="preserve"> its vulnerable </w:t>
      </w:r>
      <w:r w:rsidRPr="00A37B38">
        <w:rPr>
          <w:rStyle w:val="StyleUnderline"/>
          <w:highlight w:val="green"/>
        </w:rPr>
        <w:t>Far East</w:t>
      </w:r>
      <w:r w:rsidRPr="00A37B38">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w:t>
      </w:r>
      <w:proofErr w:type="gramStart"/>
      <w:r w:rsidRPr="00B70CE1">
        <w:rPr>
          <w:sz w:val="16"/>
        </w:rPr>
        <w:t>is well aware that</w:t>
      </w:r>
      <w:proofErr w:type="gramEnd"/>
      <w:r w:rsidRPr="00B70CE1">
        <w:rPr>
          <w:sz w:val="16"/>
        </w:rPr>
        <w:t xml:space="preserve">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w:t>
      </w:r>
      <w:proofErr w:type="gramStart"/>
      <w:r w:rsidRPr="00B70CE1">
        <w:rPr>
          <w:sz w:val="16"/>
        </w:rPr>
        <w:t>claimed recently</w:t>
      </w:r>
      <w:proofErr w:type="gramEnd"/>
      <w:r w:rsidRPr="00B70CE1">
        <w:rPr>
          <w:sz w:val="16"/>
        </w:rPr>
        <w:t xml:space="preserve"> that ‘about 300,000 Chinese, some unregistered, could now be settled in Russia’s Far East’ (Simmons 2019). </w:t>
      </w:r>
      <w:proofErr w:type="gramStart"/>
      <w:r w:rsidRPr="00B70CE1">
        <w:rPr>
          <w:sz w:val="16"/>
        </w:rPr>
        <w:t>In reality, the</w:t>
      </w:r>
      <w:proofErr w:type="gramEnd"/>
      <w:r w:rsidRPr="00B70CE1">
        <w:rPr>
          <w:sz w:val="16"/>
        </w:rPr>
        <w:t xml:space="preserv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38180316" w14:textId="77777777" w:rsidR="004830BF" w:rsidRPr="00B70CE1" w:rsidRDefault="004830BF" w:rsidP="004830BF">
      <w:pPr>
        <w:rPr>
          <w:sz w:val="16"/>
          <w:szCs w:val="16"/>
        </w:rPr>
      </w:pP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0C3B2468" w14:textId="77777777" w:rsidR="004830BF" w:rsidRPr="00B70CE1" w:rsidRDefault="004830BF" w:rsidP="004830BF">
      <w:pPr>
        <w:rPr>
          <w:sz w:val="16"/>
        </w:rPr>
      </w:pPr>
      <w:r w:rsidRPr="00A37B38">
        <w:rPr>
          <w:rStyle w:val="Emphasis"/>
          <w:highlight w:val="green"/>
        </w:rPr>
        <w:t>Russia shares</w:t>
      </w:r>
      <w:r w:rsidRPr="00B70CE1">
        <w:rPr>
          <w:rStyle w:val="Emphasis"/>
        </w:rPr>
        <w:t xml:space="preserve"> with </w:t>
      </w:r>
      <w:r w:rsidRPr="00A37B38">
        <w:rPr>
          <w:rStyle w:val="Emphasis"/>
          <w:highlight w:val="green"/>
        </w:rPr>
        <w:t>China</w:t>
      </w:r>
      <w:r w:rsidRPr="00B70CE1">
        <w:rPr>
          <w:rStyle w:val="Emphasis"/>
        </w:rPr>
        <w:t xml:space="preserve"> the </w:t>
      </w:r>
      <w:r w:rsidRPr="00A37B38">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A37B38">
        <w:rPr>
          <w:rStyle w:val="StyleUnderline"/>
          <w:highlight w:val="green"/>
        </w:rPr>
        <w:t>decision to assist China with</w:t>
      </w:r>
      <w:r w:rsidRPr="00B70CE1">
        <w:rPr>
          <w:rStyle w:val="StyleUnderline"/>
        </w:rPr>
        <w:t xml:space="preserve"> getting its own </w:t>
      </w:r>
      <w:r w:rsidRPr="00A37B38">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A37B38">
        <w:rPr>
          <w:rStyle w:val="StyleUnderline"/>
          <w:highlight w:val="green"/>
        </w:rPr>
        <w:t>motivated by the desire to strengthen</w:t>
      </w:r>
      <w:r w:rsidRPr="00B70CE1">
        <w:rPr>
          <w:rStyle w:val="StyleUnderline"/>
        </w:rPr>
        <w:t xml:space="preserve"> China </w:t>
      </w:r>
      <w:r w:rsidRPr="00A37B38">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p>
    <w:p w14:paraId="53F07336" w14:textId="77777777" w:rsidR="004830BF" w:rsidRPr="00B70CE1" w:rsidRDefault="004830BF" w:rsidP="004830BF">
      <w:pPr>
        <w:rPr>
          <w:sz w:val="16"/>
        </w:rPr>
      </w:pP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4A80B8C1" w14:textId="77777777" w:rsidR="004830BF" w:rsidRPr="00B70CE1" w:rsidRDefault="004830BF" w:rsidP="004830BF">
      <w:pPr>
        <w:rPr>
          <w:rStyle w:val="StyleUnderline"/>
        </w:rPr>
      </w:pP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A37B38">
        <w:rPr>
          <w:rStyle w:val="StyleUnderline"/>
          <w:highlight w:val="green"/>
        </w:rPr>
        <w:t>friction point</w:t>
      </w:r>
      <w:r w:rsidRPr="00B70CE1">
        <w:rPr>
          <w:rStyle w:val="StyleUnderline"/>
        </w:rPr>
        <w:t xml:space="preserve"> between Beijing and Moscow, the activities by Russian energy firms in the South China Sea are </w:t>
      </w:r>
      <w:r w:rsidRPr="00A37B38">
        <w:rPr>
          <w:rStyle w:val="StyleUnderline"/>
          <w:highlight w:val="green"/>
        </w:rPr>
        <w:t>unlikely to destabilize the</w:t>
      </w:r>
      <w:r w:rsidRPr="00B70CE1">
        <w:rPr>
          <w:rStyle w:val="StyleUnderline"/>
        </w:rPr>
        <w:t xml:space="preserve"> Sino-Russian </w:t>
      </w:r>
      <w:r w:rsidRPr="00A37B38">
        <w:rPr>
          <w:rStyle w:val="StyleUnderline"/>
          <w:highlight w:val="green"/>
        </w:rPr>
        <w:t>entente</w:t>
      </w:r>
      <w:r w:rsidRPr="00B70CE1">
        <w:rPr>
          <w:rStyle w:val="StyleUnderline"/>
        </w:rPr>
        <w:t>, since Moscow and Beijing need each other on much bigger issues.</w:t>
      </w:r>
    </w:p>
    <w:p w14:paraId="473CB1A9" w14:textId="77777777" w:rsidR="004830BF" w:rsidRPr="00B70CE1" w:rsidRDefault="004830BF" w:rsidP="004830BF">
      <w:pPr>
        <w:rPr>
          <w:sz w:val="16"/>
        </w:rPr>
      </w:pPr>
      <w:r w:rsidRPr="00B70CE1">
        <w:rPr>
          <w:sz w:val="16"/>
        </w:rPr>
        <w:t xml:space="preserve">The post-Soviet space </w:t>
      </w:r>
      <w:r w:rsidRPr="00A37B38">
        <w:rPr>
          <w:rStyle w:val="StyleUnderline"/>
          <w:highlight w:val="green"/>
        </w:rPr>
        <w:t xml:space="preserve">Russia has </w:t>
      </w:r>
      <w:r w:rsidRPr="00A37B38">
        <w:rPr>
          <w:rStyle w:val="Emphasis"/>
          <w:highlight w:val="green"/>
        </w:rPr>
        <w:t>vital stakes</w:t>
      </w:r>
      <w:r w:rsidRPr="00A37B38">
        <w:rPr>
          <w:rStyle w:val="StyleUnderline"/>
          <w:highlight w:val="green"/>
        </w:rPr>
        <w:t xml:space="preserve"> in the geopolitical space</w:t>
      </w:r>
      <w:r w:rsidRPr="00B70CE1">
        <w:rPr>
          <w:rStyle w:val="StyleUnderline"/>
        </w:rPr>
        <w:t xml:space="preserve"> formerly </w:t>
      </w:r>
      <w:r w:rsidRPr="00A37B38">
        <w:rPr>
          <w:rStyle w:val="StyleUnderline"/>
          <w:highlight w:val="green"/>
        </w:rPr>
        <w:t>occupied by the Soviet Union</w:t>
      </w:r>
      <w:r w:rsidRPr="00B70CE1">
        <w:rPr>
          <w:rStyle w:val="StyleUnderline"/>
        </w:rPr>
        <w:t xml:space="preserve"> and is </w:t>
      </w:r>
      <w:r w:rsidRPr="00A37B38">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p>
    <w:p w14:paraId="7E78694C" w14:textId="77777777" w:rsidR="004830BF" w:rsidRPr="00B70CE1" w:rsidRDefault="004830BF" w:rsidP="004830BF">
      <w:pPr>
        <w:rPr>
          <w:sz w:val="16"/>
        </w:rPr>
      </w:pP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A37B38">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6C6C7EB2" w14:textId="77777777" w:rsidR="004830BF" w:rsidRDefault="004830BF" w:rsidP="004830BF">
      <w:pPr>
        <w:pStyle w:val="Heading4"/>
      </w:pPr>
      <w:r>
        <w:t xml:space="preserve">It's the only thing keeping the Russian economy afloat. </w:t>
      </w:r>
    </w:p>
    <w:p w14:paraId="194556B2" w14:textId="77777777" w:rsidR="004830BF" w:rsidRPr="005C3832" w:rsidRDefault="004830BF" w:rsidP="004830BF">
      <w:r>
        <w:t xml:space="preserve">Alexander </w:t>
      </w:r>
      <w:proofErr w:type="spellStart"/>
      <w:r>
        <w:t>Gabuev</w:t>
      </w:r>
      <w:proofErr w:type="spellEnd"/>
      <w:r>
        <w:t xml:space="preserve"> and Temur </w:t>
      </w:r>
      <w:r w:rsidRPr="005C3832">
        <w:rPr>
          <w:rStyle w:val="Style13ptBold"/>
        </w:rPr>
        <w:t>Umarov 20</w:t>
      </w:r>
      <w:r>
        <w:t xml:space="preserve"> {</w:t>
      </w:r>
      <w:proofErr w:type="spellStart"/>
      <w:r>
        <w:t>Gabuev</w:t>
      </w:r>
      <w:proofErr w:type="spellEnd"/>
      <w:r>
        <w:t xml:space="preserve"> is a senior fellow and the chair of the Russia in the Asia-Pacific Program at the Carnegie Moscow Center. Temur Umarov is an expert on China and Central Asia, and a consultant at Carnegie Moscow Center. 7-8-2020. “Will the Pandemic Increase Russia’s Economic Dependence on China?” https://carnegie.ru/2020/07/08/will-pandemic-increase-russia-s-economic-dependence-on-china-pub-81893}//JM</w:t>
      </w:r>
    </w:p>
    <w:p w14:paraId="141BB106" w14:textId="77777777" w:rsidR="004830BF" w:rsidRPr="0050128D" w:rsidRDefault="004830BF" w:rsidP="004830BF">
      <w:pPr>
        <w:rPr>
          <w:rStyle w:val="StyleUnderline"/>
        </w:rPr>
      </w:pPr>
      <w:r w:rsidRPr="009F0F20">
        <w:rPr>
          <w:sz w:val="16"/>
        </w:rPr>
        <w:t xml:space="preserve">The </w:t>
      </w:r>
      <w:r w:rsidRPr="00A37B38">
        <w:rPr>
          <w:rStyle w:val="StyleUnderline"/>
          <w:highlight w:val="green"/>
        </w:rPr>
        <w:t>coronavirus pandemic and</w:t>
      </w:r>
      <w:r w:rsidRPr="0050128D">
        <w:rPr>
          <w:rStyle w:val="StyleUnderline"/>
        </w:rPr>
        <w:t xml:space="preserve"> the </w:t>
      </w:r>
      <w:r w:rsidRPr="00A37B38">
        <w:rPr>
          <w:rStyle w:val="StyleUnderline"/>
          <w:highlight w:val="green"/>
        </w:rPr>
        <w:t>accompanying economic crisis</w:t>
      </w:r>
      <w:r w:rsidRPr="0050128D">
        <w:rPr>
          <w:rStyle w:val="StyleUnderline"/>
        </w:rPr>
        <w:t xml:space="preserve"> are </w:t>
      </w:r>
      <w:r w:rsidRPr="00A37B38">
        <w:rPr>
          <w:rStyle w:val="StyleUnderline"/>
          <w:highlight w:val="green"/>
        </w:rPr>
        <w:t>impacting Russia-China relations</w:t>
      </w:r>
      <w:r w:rsidRPr="009F0F20">
        <w:rPr>
          <w:sz w:val="16"/>
        </w:rPr>
        <w:t xml:space="preserve"> just like the 2014–2015 crisis unleashed by the war in Ukraine did: the bilateral relationship is not fundamentally changing, but existing trends are picking up speed. </w:t>
      </w:r>
      <w:r w:rsidRPr="0050128D">
        <w:rPr>
          <w:rStyle w:val="StyleUnderline"/>
        </w:rPr>
        <w:t xml:space="preserve">Russia’s </w:t>
      </w:r>
      <w:r w:rsidRPr="00A37B38">
        <w:rPr>
          <w:rStyle w:val="Emphasis"/>
          <w:highlight w:val="green"/>
        </w:rPr>
        <w:t>economic</w:t>
      </w:r>
      <w:r w:rsidRPr="0050128D">
        <w:rPr>
          <w:rStyle w:val="StyleUnderline"/>
        </w:rPr>
        <w:t xml:space="preserve"> and technological </w:t>
      </w:r>
      <w:r w:rsidRPr="000F11F5">
        <w:rPr>
          <w:rStyle w:val="Emphasis"/>
          <w:highlight w:val="green"/>
        </w:rPr>
        <w:t>development</w:t>
      </w:r>
      <w:r w:rsidRPr="000F11F5">
        <w:rPr>
          <w:rStyle w:val="Emphasis"/>
        </w:rPr>
        <w:t xml:space="preserve"> will become</w:t>
      </w:r>
      <w:r w:rsidRPr="00A37B38">
        <w:rPr>
          <w:rStyle w:val="Emphasis"/>
          <w:highlight w:val="green"/>
        </w:rPr>
        <w:t xml:space="preserve"> increasingly dependent on China</w:t>
      </w:r>
      <w:r w:rsidRPr="009F0F20">
        <w:rPr>
          <w:sz w:val="16"/>
        </w:rPr>
        <w:t xml:space="preserve">, and </w:t>
      </w:r>
      <w:r w:rsidRPr="00A37B38">
        <w:rPr>
          <w:rStyle w:val="StyleUnderline"/>
          <w:highlight w:val="green"/>
        </w:rPr>
        <w:t>U.S.-China tensions</w:t>
      </w:r>
      <w:r w:rsidRPr="009F0F20">
        <w:rPr>
          <w:sz w:val="16"/>
        </w:rPr>
        <w:t xml:space="preserve">, which are worsening </w:t>
      </w:r>
      <w:proofErr w:type="gramStart"/>
      <w:r w:rsidRPr="009F0F20">
        <w:rPr>
          <w:sz w:val="16"/>
        </w:rPr>
        <w:t>as a result of</w:t>
      </w:r>
      <w:proofErr w:type="gramEnd"/>
      <w:r w:rsidRPr="009F0F20">
        <w:rPr>
          <w:sz w:val="16"/>
        </w:rPr>
        <w:t xml:space="preserve"> the pandemic, </w:t>
      </w:r>
      <w:r w:rsidRPr="000F11F5">
        <w:rPr>
          <w:rStyle w:val="StyleUnderline"/>
        </w:rPr>
        <w:t xml:space="preserve">may soon </w:t>
      </w:r>
      <w:r w:rsidRPr="00A37B38">
        <w:rPr>
          <w:rStyle w:val="StyleUnderline"/>
          <w:highlight w:val="green"/>
        </w:rPr>
        <w:t>make Moscow’s balancing act more precar</w:t>
      </w:r>
      <w:r w:rsidRPr="00D57ADC">
        <w:rPr>
          <w:rStyle w:val="StyleUnderline"/>
        </w:rPr>
        <w:t>i</w:t>
      </w:r>
      <w:r w:rsidRPr="00A37B38">
        <w:rPr>
          <w:rStyle w:val="StyleUnderline"/>
          <w:highlight w:val="green"/>
        </w:rPr>
        <w:t>ous</w:t>
      </w:r>
      <w:r w:rsidRPr="0050128D">
        <w:rPr>
          <w:rStyle w:val="StyleUnderline"/>
        </w:rPr>
        <w:t>.</w:t>
      </w:r>
    </w:p>
    <w:p w14:paraId="0562FC2A" w14:textId="77777777" w:rsidR="004830BF" w:rsidRPr="009F0F20" w:rsidRDefault="004830BF" w:rsidP="004830BF">
      <w:pPr>
        <w:rPr>
          <w:sz w:val="16"/>
        </w:rPr>
      </w:pPr>
      <w:r w:rsidRPr="009F0F20">
        <w:rPr>
          <w:sz w:val="16"/>
        </w:rPr>
        <w:t>Since 2014, far-reaching U.S.-EU sanctions have pushed the Kremlin to deepen Sino-Russian cooperation in multiple domains. Ever since</w:t>
      </w:r>
      <w:r w:rsidRPr="000F11F5">
        <w:rPr>
          <w:sz w:val="16"/>
        </w:rPr>
        <w:t xml:space="preserve">, </w:t>
      </w:r>
      <w:r w:rsidRPr="000F11F5">
        <w:rPr>
          <w:rStyle w:val="StyleUnderline"/>
        </w:rPr>
        <w:t>Russia’s asymmetrical</w:t>
      </w:r>
      <w:r w:rsidRPr="009F0F20">
        <w:rPr>
          <w:rStyle w:val="StyleUnderline"/>
        </w:rPr>
        <w:t xml:space="preserve"> </w:t>
      </w:r>
      <w:r w:rsidRPr="00A37B38">
        <w:rPr>
          <w:rStyle w:val="StyleUnderline"/>
          <w:highlight w:val="green"/>
        </w:rPr>
        <w:t xml:space="preserve">dependence </w:t>
      </w:r>
      <w:r w:rsidRPr="000F11F5">
        <w:rPr>
          <w:rStyle w:val="StyleUnderline"/>
        </w:rPr>
        <w:t>on the Chinese</w:t>
      </w:r>
      <w:r w:rsidRPr="009F0F20">
        <w:rPr>
          <w:rStyle w:val="StyleUnderline"/>
        </w:rPr>
        <w:t xml:space="preserve"> economy </w:t>
      </w:r>
      <w:r w:rsidRPr="00A37B38">
        <w:rPr>
          <w:rStyle w:val="StyleUnderline"/>
          <w:highlight w:val="green"/>
        </w:rPr>
        <w:t>has grown continuously</w:t>
      </w:r>
      <w:r w:rsidRPr="009F0F20">
        <w:rPr>
          <w:rStyle w:val="StyleUnderline"/>
        </w:rPr>
        <w:t xml:space="preserve">. </w:t>
      </w:r>
      <w:r w:rsidRPr="00A37B38">
        <w:rPr>
          <w:rStyle w:val="StyleUnderline"/>
          <w:highlight w:val="green"/>
        </w:rPr>
        <w:t>China’s share in Russia’s trade</w:t>
      </w:r>
      <w:r w:rsidRPr="009F0F20">
        <w:rPr>
          <w:rStyle w:val="StyleUnderline"/>
        </w:rPr>
        <w:t xml:space="preserve"> turnover </w:t>
      </w:r>
      <w:r w:rsidRPr="00A37B38">
        <w:rPr>
          <w:rStyle w:val="StyleUnderline"/>
          <w:highlight w:val="green"/>
        </w:rPr>
        <w:t>increased</w:t>
      </w:r>
      <w:r w:rsidRPr="009F0F20">
        <w:rPr>
          <w:rStyle w:val="StyleUnderline"/>
        </w:rPr>
        <w:t xml:space="preserve"> from 10.5 percent</w:t>
      </w:r>
      <w:r w:rsidRPr="009F0F20">
        <w:rPr>
          <w:sz w:val="16"/>
        </w:rPr>
        <w:t xml:space="preserve"> ($88.8 billion) in 2013 </w:t>
      </w:r>
      <w:r w:rsidRPr="009F0F20">
        <w:rPr>
          <w:rStyle w:val="Emphasis"/>
        </w:rPr>
        <w:t>to 15.7 percent</w:t>
      </w:r>
      <w:r w:rsidRPr="009F0F20">
        <w:rPr>
          <w:sz w:val="16"/>
        </w:rPr>
        <w:t xml:space="preserve"> ($108.3 billion) in 2019. Meanwhile, </w:t>
      </w:r>
      <w:r w:rsidRPr="009F0F20">
        <w:rPr>
          <w:rStyle w:val="StyleUnderline"/>
        </w:rPr>
        <w:t xml:space="preserve">Russia’s </w:t>
      </w:r>
      <w:r w:rsidRPr="00A37B38">
        <w:rPr>
          <w:rStyle w:val="StyleUnderline"/>
          <w:highlight w:val="green"/>
        </w:rPr>
        <w:t xml:space="preserve">central bank </w:t>
      </w:r>
      <w:r w:rsidRPr="00BA6455">
        <w:rPr>
          <w:rStyle w:val="StyleUnderline"/>
        </w:rPr>
        <w:t>has</w:t>
      </w:r>
      <w:r w:rsidRPr="009F0F20">
        <w:rPr>
          <w:rStyle w:val="StyleUnderline"/>
        </w:rPr>
        <w:t xml:space="preserve"> </w:t>
      </w:r>
      <w:r w:rsidRPr="00A37B38">
        <w:rPr>
          <w:rStyle w:val="Emphasis"/>
          <w:highlight w:val="green"/>
        </w:rPr>
        <w:t>increased</w:t>
      </w:r>
      <w:r w:rsidRPr="009F0F20">
        <w:rPr>
          <w:rStyle w:val="Emphasis"/>
        </w:rPr>
        <w:t xml:space="preserve"> the </w:t>
      </w:r>
      <w:r w:rsidRPr="00A37B38">
        <w:rPr>
          <w:rStyle w:val="Emphasis"/>
          <w:highlight w:val="green"/>
        </w:rPr>
        <w:t>proportion of the Chinese yua</w:t>
      </w:r>
      <w:r w:rsidRPr="00A37B38">
        <w:rPr>
          <w:rStyle w:val="StyleUnderline"/>
          <w:highlight w:val="green"/>
        </w:rPr>
        <w:t>n</w:t>
      </w:r>
      <w:r w:rsidRPr="009F0F20">
        <w:rPr>
          <w:sz w:val="16"/>
        </w:rPr>
        <w:t xml:space="preserve"> in its foreign currency reserves from 0.1 percent in 2015 to the current 13.2 percent. Moscow is </w:t>
      </w:r>
      <w:r w:rsidRPr="009F0F20">
        <w:rPr>
          <w:rStyle w:val="StyleUnderline"/>
        </w:rPr>
        <w:t xml:space="preserve">also </w:t>
      </w:r>
      <w:r w:rsidRPr="00A37B38">
        <w:rPr>
          <w:rStyle w:val="StyleUnderline"/>
          <w:highlight w:val="green"/>
        </w:rPr>
        <w:t>increasingly relying on Chinese technology</w:t>
      </w:r>
      <w:r w:rsidRPr="009F0F20">
        <w:rPr>
          <w:rStyle w:val="StyleUnderline"/>
        </w:rPr>
        <w:t>, and firms like Huawei</w:t>
      </w:r>
      <w:r w:rsidRPr="009F0F20">
        <w:rPr>
          <w:sz w:val="16"/>
        </w:rPr>
        <w:t xml:space="preserve"> are set to make major inroads in the Russian market as key decisions on 5G approach. In 2016, China for the </w:t>
      </w:r>
      <w:proofErr w:type="gramStart"/>
      <w:r w:rsidRPr="009F0F20">
        <w:rPr>
          <w:sz w:val="16"/>
        </w:rPr>
        <w:t>first time</w:t>
      </w:r>
      <w:proofErr w:type="gramEnd"/>
      <w:r w:rsidRPr="009F0F20">
        <w:rPr>
          <w:sz w:val="16"/>
        </w:rPr>
        <w:t xml:space="preserve"> surpassed Germany as the number one source of industrial equipment and other technology-related imports in the Russian market. This trend continued in 2019, as Russia imported $30.8 billion worth of equipment and technology-related products from China (28 percent of all technology-related imports that year), while imports from Germany dropped to $12.9 billion, or just 12 percent.</w:t>
      </w:r>
    </w:p>
    <w:p w14:paraId="41708796" w14:textId="77777777" w:rsidR="004830BF" w:rsidRPr="009F0F20" w:rsidRDefault="004830BF" w:rsidP="004830BF">
      <w:pPr>
        <w:rPr>
          <w:rStyle w:val="StyleUnderline"/>
        </w:rPr>
      </w:pPr>
      <w:r w:rsidRPr="009F0F20">
        <w:rPr>
          <w:sz w:val="16"/>
        </w:rPr>
        <w:t xml:space="preserve">The </w:t>
      </w:r>
      <w:r w:rsidRPr="009F0F20">
        <w:rPr>
          <w:rStyle w:val="StyleUnderline"/>
        </w:rPr>
        <w:t xml:space="preserve">deepening of Sino-Russian ties </w:t>
      </w:r>
      <w:r w:rsidRPr="00A37B38">
        <w:rPr>
          <w:rStyle w:val="StyleUnderline"/>
          <w:highlight w:val="green"/>
        </w:rPr>
        <w:t>following the war in Ukraine</w:t>
      </w:r>
      <w:r w:rsidRPr="009F0F20">
        <w:rPr>
          <w:sz w:val="16"/>
        </w:rPr>
        <w:t xml:space="preserve"> and Western sanctions extended beyond trade. To highlight only a handful of key examples, in 2018 Russia’s armed forces carried out the biggest military exercises in the country’s history in which they were joined by a 3,200-strong contingent from China’s People’s Liberation Army. President Vladimir Putin announced in October 2019 that </w:t>
      </w:r>
      <w:r w:rsidRPr="009F0F20">
        <w:rPr>
          <w:rStyle w:val="StyleUnderline"/>
        </w:rPr>
        <w:t xml:space="preserve">Moscow is </w:t>
      </w:r>
      <w:r w:rsidRPr="00A37B38">
        <w:rPr>
          <w:rStyle w:val="StyleUnderline"/>
          <w:highlight w:val="green"/>
        </w:rPr>
        <w:t>helping Beijing create its own missile early warning system</w:t>
      </w:r>
      <w:r w:rsidRPr="009F0F20">
        <w:rPr>
          <w:sz w:val="16"/>
        </w:rPr>
        <w:t>, thus tying China’s strategic nuclear deterrent to a Russian technological backbone.</w:t>
      </w:r>
    </w:p>
    <w:p w14:paraId="150E6567" w14:textId="77777777" w:rsidR="004830BF" w:rsidRPr="009F0F20" w:rsidRDefault="004830BF" w:rsidP="004830BF">
      <w:pPr>
        <w:rPr>
          <w:rStyle w:val="StyleUnderline"/>
        </w:rPr>
      </w:pPr>
      <w:r w:rsidRPr="009F0F20">
        <w:rPr>
          <w:sz w:val="16"/>
        </w:rPr>
        <w:t xml:space="preserve">Crises aside, however, there are several objective reasons for the Sino-Russian rapprochement. The </w:t>
      </w:r>
      <w:r w:rsidRPr="00A37B38">
        <w:rPr>
          <w:rStyle w:val="StyleUnderline"/>
          <w:highlight w:val="green"/>
        </w:rPr>
        <w:t xml:space="preserve">structures of their </w:t>
      </w:r>
      <w:r w:rsidRPr="00A37B38">
        <w:rPr>
          <w:rStyle w:val="Emphasis"/>
          <w:highlight w:val="green"/>
        </w:rPr>
        <w:t>economies naturally complement</w:t>
      </w:r>
      <w:r w:rsidRPr="009F0F20">
        <w:rPr>
          <w:rStyle w:val="Emphasis"/>
        </w:rPr>
        <w:t xml:space="preserve"> each other</w:t>
      </w:r>
      <w:r w:rsidRPr="009F0F20">
        <w:rPr>
          <w:rStyle w:val="StyleUnderline"/>
        </w:rPr>
        <w:t>.</w:t>
      </w:r>
      <w:r w:rsidRPr="009F0F20">
        <w:rPr>
          <w:sz w:val="16"/>
        </w:rPr>
        <w:t xml:space="preserve"> The </w:t>
      </w:r>
      <w:r w:rsidRPr="009F0F20">
        <w:rPr>
          <w:rStyle w:val="StyleUnderline"/>
        </w:rPr>
        <w:t>political regimes are similar</w:t>
      </w:r>
      <w:r w:rsidRPr="009F0F20">
        <w:rPr>
          <w:sz w:val="16"/>
        </w:rPr>
        <w:t xml:space="preserve">, which frequently inspires joint approaches on issues like human rights, NGOs, and the future of the internet. The strategic imperative to spend once-scarce resources on a heavily fortified, 4,200-kilometer border has given way to new forms of cross-border cooperation and trade. For </w:t>
      </w:r>
      <w:proofErr w:type="gramStart"/>
      <w:r w:rsidRPr="009F0F20">
        <w:rPr>
          <w:sz w:val="16"/>
        </w:rPr>
        <w:t>all of</w:t>
      </w:r>
      <w:proofErr w:type="gramEnd"/>
      <w:r w:rsidRPr="009F0F20">
        <w:rPr>
          <w:sz w:val="16"/>
        </w:rPr>
        <w:t xml:space="preserve"> these reasons, Moscow and Beijing were well-inclined toward each other and likely to become closer partners even </w:t>
      </w:r>
      <w:r w:rsidRPr="009F0F20">
        <w:rPr>
          <w:rStyle w:val="StyleUnderline"/>
        </w:rPr>
        <w:t>without</w:t>
      </w:r>
      <w:r w:rsidRPr="009F0F20">
        <w:rPr>
          <w:sz w:val="16"/>
        </w:rPr>
        <w:t xml:space="preserve"> a well-timed nudge from </w:t>
      </w:r>
      <w:r w:rsidRPr="009F0F20">
        <w:rPr>
          <w:rStyle w:val="StyleUnderline"/>
        </w:rPr>
        <w:t>recent crises</w:t>
      </w:r>
      <w:r w:rsidRPr="009F0F20">
        <w:rPr>
          <w:sz w:val="16"/>
        </w:rPr>
        <w:t xml:space="preserve">. But </w:t>
      </w:r>
      <w:r w:rsidRPr="009F0F20">
        <w:rPr>
          <w:rStyle w:val="StyleUnderline"/>
        </w:rPr>
        <w:t>their actions scarcely would have been as coordinated as they are now.</w:t>
      </w:r>
    </w:p>
    <w:p w14:paraId="6454E713" w14:textId="77777777" w:rsidR="004830BF" w:rsidRPr="009F0F20" w:rsidRDefault="004830BF" w:rsidP="004830BF">
      <w:pPr>
        <w:rPr>
          <w:sz w:val="16"/>
        </w:rPr>
      </w:pPr>
      <w:r w:rsidRPr="009F0F20">
        <w:rPr>
          <w:sz w:val="16"/>
        </w:rPr>
        <w:t xml:space="preserve">The </w:t>
      </w:r>
      <w:r w:rsidRPr="00A37B38">
        <w:rPr>
          <w:rStyle w:val="StyleUnderline"/>
          <w:highlight w:val="green"/>
        </w:rPr>
        <w:t>pandemic is accelerating</w:t>
      </w:r>
      <w:r w:rsidRPr="009F0F20">
        <w:rPr>
          <w:rStyle w:val="StyleUnderline"/>
        </w:rPr>
        <w:t xml:space="preserve"> a wide-ranging set of</w:t>
      </w:r>
      <w:r w:rsidRPr="009F0F20">
        <w:rPr>
          <w:sz w:val="16"/>
        </w:rPr>
        <w:t xml:space="preserve"> processes and </w:t>
      </w:r>
      <w:r w:rsidRPr="00A37B38">
        <w:rPr>
          <w:rStyle w:val="StyleUnderline"/>
          <w:highlight w:val="green"/>
        </w:rPr>
        <w:t>incentives</w:t>
      </w:r>
      <w:r w:rsidRPr="009F0F20">
        <w:rPr>
          <w:rStyle w:val="StyleUnderline"/>
        </w:rPr>
        <w:t xml:space="preserve"> inside both Russia and China that are helping pull the two largest Eurasian powers toward each other. </w:t>
      </w:r>
      <w:r w:rsidRPr="00A37B38">
        <w:rPr>
          <w:rStyle w:val="StyleUnderline"/>
          <w:highlight w:val="green"/>
        </w:rPr>
        <w:t>Unprecedented</w:t>
      </w:r>
      <w:r w:rsidRPr="009F0F20">
        <w:rPr>
          <w:sz w:val="16"/>
        </w:rPr>
        <w:t xml:space="preserve"> synchronized </w:t>
      </w:r>
      <w:r w:rsidRPr="00A37B38">
        <w:rPr>
          <w:rStyle w:val="StyleUnderline"/>
          <w:highlight w:val="green"/>
        </w:rPr>
        <w:t>global economic turbulence</w:t>
      </w:r>
      <w:r w:rsidRPr="009F0F20">
        <w:rPr>
          <w:sz w:val="16"/>
        </w:rPr>
        <w:t xml:space="preserve"> and the drop in oil and gas demand from locked-down economies set the stage for a period of painful adjustment for the Russian economy. </w:t>
      </w:r>
      <w:r w:rsidRPr="00A37B38">
        <w:rPr>
          <w:rStyle w:val="Emphasis"/>
          <w:highlight w:val="green"/>
        </w:rPr>
        <w:t>Trade with Beijing becomes increasingly important to offset</w:t>
      </w:r>
      <w:r w:rsidRPr="009F0F20">
        <w:rPr>
          <w:rStyle w:val="Emphasis"/>
        </w:rPr>
        <w:t xml:space="preserve"> the </w:t>
      </w:r>
      <w:r w:rsidRPr="00A37B38">
        <w:rPr>
          <w:rStyle w:val="Emphasis"/>
          <w:highlight w:val="green"/>
        </w:rPr>
        <w:t>immediate shocks</w:t>
      </w:r>
      <w:r w:rsidRPr="009F0F20">
        <w:rPr>
          <w:sz w:val="16"/>
        </w:rPr>
        <w:t xml:space="preserve">, as </w:t>
      </w:r>
      <w:r w:rsidRPr="00A37B38">
        <w:rPr>
          <w:rStyle w:val="StyleUnderline"/>
          <w:highlight w:val="green"/>
        </w:rPr>
        <w:t>China appears to be the first major economy to recover</w:t>
      </w:r>
      <w:r w:rsidRPr="009F0F20">
        <w:rPr>
          <w:rStyle w:val="StyleUnderline"/>
        </w:rPr>
        <w:t xml:space="preserve"> after the pandemic</w:t>
      </w:r>
      <w:r w:rsidRPr="009F0F20">
        <w:rPr>
          <w:sz w:val="16"/>
        </w:rPr>
        <w:t>.</w:t>
      </w:r>
    </w:p>
    <w:p w14:paraId="2831A8C2" w14:textId="77777777" w:rsidR="004830BF" w:rsidRDefault="004830BF" w:rsidP="004830BF">
      <w:pPr>
        <w:pStyle w:val="Heading4"/>
      </w:pPr>
      <w:r>
        <w:t>Decline goes nuclear</w:t>
      </w:r>
    </w:p>
    <w:p w14:paraId="1423E0B0" w14:textId="77777777" w:rsidR="004830BF" w:rsidRPr="00D5677F" w:rsidRDefault="004830BF" w:rsidP="004830BF">
      <w:r>
        <w:t xml:space="preserve">Dr. Benjamin </w:t>
      </w:r>
      <w:proofErr w:type="spellStart"/>
      <w:r w:rsidRPr="00D5677F">
        <w:rPr>
          <w:rStyle w:val="Style13ptBold"/>
        </w:rPr>
        <w:t>Ståhl</w:t>
      </w:r>
      <w:proofErr w:type="spellEnd"/>
      <w:r w:rsidRPr="00D5677F">
        <w:rPr>
          <w:rStyle w:val="Style13ptBold"/>
        </w:rPr>
        <w:t xml:space="preserve"> 15</w:t>
      </w:r>
      <w:r>
        <w:t xml:space="preserve">, CEO of the Blue Institute, PhD in Business Studies and Economics from Uppsala University, MA in International Relations from the University of Kent, and Johan </w:t>
      </w:r>
      <w:proofErr w:type="spellStart"/>
      <w:r>
        <w:t>Wiktorin</w:t>
      </w:r>
      <w:proofErr w:type="spellEnd"/>
      <w:r>
        <w:t xml:space="preserve">, Founder and CEO of the Intelligence Company </w:t>
      </w:r>
      <w:proofErr w:type="spellStart"/>
      <w:r>
        <w:t>Brqthrough</w:t>
      </w:r>
      <w:proofErr w:type="spellEnd"/>
      <w:r>
        <w:t>, Licensed Master of Competitive Intelligence and Former Member of the Swedish Armed Forces, “What’s At Stake?: A Geopolitical Perspective on the Swedish Economic Exposure in Northeast Europe”, Swedish Growth Barometer, 7/1/2015, https://blueinst.com/wp-content/uploads/2019/07/whats-at-stake_geopolitical-perspective.pdf</w:t>
      </w:r>
    </w:p>
    <w:p w14:paraId="3F6F7AFB" w14:textId="77777777" w:rsidR="004830BF" w:rsidRPr="00D5677F" w:rsidRDefault="004830BF" w:rsidP="004830BF">
      <w:pPr>
        <w:rPr>
          <w:sz w:val="16"/>
        </w:rPr>
      </w:pPr>
      <w:r w:rsidRPr="00D5677F">
        <w:rPr>
          <w:sz w:val="16"/>
        </w:rPr>
        <w:t>Scenario 1: Disintegration</w:t>
      </w:r>
    </w:p>
    <w:p w14:paraId="32CDCE1E" w14:textId="77777777" w:rsidR="004830BF" w:rsidRPr="00D5677F" w:rsidRDefault="004830BF" w:rsidP="004830BF">
      <w:pPr>
        <w:rPr>
          <w:sz w:val="16"/>
        </w:rPr>
      </w:pPr>
      <w:r w:rsidRPr="00A37B38">
        <w:rPr>
          <w:rStyle w:val="StyleUnderline"/>
          <w:highlight w:val="green"/>
        </w:rPr>
        <w:t>If the Russian economy</w:t>
      </w:r>
      <w:r w:rsidRPr="00D5677F">
        <w:rPr>
          <w:rStyle w:val="StyleUnderline"/>
        </w:rPr>
        <w:t xml:space="preserve"> continues to </w:t>
      </w:r>
      <w:r w:rsidRPr="00A37B38">
        <w:rPr>
          <w:rStyle w:val="StyleUnderline"/>
          <w:highlight w:val="green"/>
        </w:rPr>
        <w:t>deteriorate</w:t>
      </w:r>
      <w:r w:rsidRPr="00D5677F">
        <w:rPr>
          <w:sz w:val="16"/>
        </w:rPr>
        <w:t xml:space="preserve"> and the regime continue to distance themselves from the West, </w:t>
      </w:r>
      <w:r w:rsidRPr="00A37B38">
        <w:rPr>
          <w:rStyle w:val="StyleUnderline"/>
          <w:highlight w:val="green"/>
        </w:rPr>
        <w:t xml:space="preserve">the </w:t>
      </w:r>
      <w:proofErr w:type="spellStart"/>
      <w:r w:rsidRPr="00A37B38">
        <w:rPr>
          <w:rStyle w:val="StyleUnderline"/>
          <w:highlight w:val="green"/>
        </w:rPr>
        <w:t>centre</w:t>
      </w:r>
      <w:proofErr w:type="spellEnd"/>
      <w:r w:rsidRPr="00A37B38">
        <w:rPr>
          <w:rStyle w:val="StyleUnderline"/>
          <w:highlight w:val="green"/>
        </w:rPr>
        <w:t xml:space="preserve"> may not</w:t>
      </w:r>
      <w:r w:rsidRPr="00D5677F">
        <w:rPr>
          <w:rStyle w:val="StyleUnderline"/>
        </w:rPr>
        <w:t xml:space="preserve"> be capable to maintain legitimacy and </w:t>
      </w:r>
      <w:r w:rsidRPr="00A37B38">
        <w:rPr>
          <w:rStyle w:val="StyleUnderline"/>
          <w:highlight w:val="green"/>
        </w:rPr>
        <w:t>keep the periphery together</w:t>
      </w:r>
      <w:r w:rsidRPr="00D5677F">
        <w:rPr>
          <w:rStyle w:val="StyleUnderline"/>
        </w:rPr>
        <w:t>. Already, some regions and counties are highly indebted</w:t>
      </w:r>
      <w:r w:rsidRPr="00D5677F">
        <w:rPr>
          <w:sz w:val="16"/>
        </w:rPr>
        <w:t>. In other parts, ethnic Russians are a minority. Regions in eastern Russia, rich in raw materials, may look to China for funding. It is, however, probable that Beijing will not want to undermine the stability in Russia.</w:t>
      </w:r>
    </w:p>
    <w:p w14:paraId="1C69340F" w14:textId="77777777" w:rsidR="004830BF" w:rsidRPr="00D5677F" w:rsidRDefault="004830BF" w:rsidP="004830BF">
      <w:pPr>
        <w:rPr>
          <w:sz w:val="16"/>
        </w:rPr>
      </w:pPr>
      <w:r w:rsidRPr="00D5677F">
        <w:rPr>
          <w:sz w:val="16"/>
        </w:rPr>
        <w:t xml:space="preserve">Closer to the region in focus in this report, </w:t>
      </w:r>
      <w:r w:rsidRPr="00D5677F">
        <w:rPr>
          <w:rStyle w:val="StyleUnderline"/>
        </w:rPr>
        <w:t>Kaliningrad</w:t>
      </w:r>
      <w:r w:rsidRPr="00D5677F">
        <w:rPr>
          <w:sz w:val="16"/>
        </w:rPr>
        <w:t xml:space="preserve"> is an area that </w:t>
      </w:r>
      <w:r w:rsidRPr="00D5677F">
        <w:rPr>
          <w:rStyle w:val="StyleUnderline"/>
        </w:rPr>
        <w:t xml:space="preserve">could distance itself from the Kremlin. Economic </w:t>
      </w:r>
      <w:r w:rsidRPr="00A37B38">
        <w:rPr>
          <w:rStyle w:val="StyleUnderline"/>
          <w:highlight w:val="green"/>
        </w:rPr>
        <w:t>problems</w:t>
      </w:r>
      <w:r w:rsidRPr="00D5677F">
        <w:rPr>
          <w:sz w:val="16"/>
        </w:rPr>
        <w:t xml:space="preserve"> and security concerns form a background that </w:t>
      </w:r>
      <w:r w:rsidRPr="00D5677F">
        <w:rPr>
          <w:rStyle w:val="StyleUnderline"/>
        </w:rPr>
        <w:t xml:space="preserve">could </w:t>
      </w:r>
      <w:r w:rsidRPr="00A37B38">
        <w:rPr>
          <w:rStyle w:val="StyleUnderline"/>
          <w:highlight w:val="green"/>
        </w:rPr>
        <w:t>lead to a</w:t>
      </w:r>
      <w:r w:rsidRPr="00D5677F">
        <w:rPr>
          <w:rStyle w:val="StyleUnderline"/>
        </w:rPr>
        <w:t xml:space="preserve"> political </w:t>
      </w:r>
      <w:r w:rsidRPr="00A37B38">
        <w:rPr>
          <w:rStyle w:val="StyleUnderline"/>
          <w:highlight w:val="green"/>
        </w:rPr>
        <w:t>uprising</w:t>
      </w:r>
      <w:r w:rsidRPr="00D5677F">
        <w:rPr>
          <w:sz w:val="16"/>
        </w:rPr>
        <w:t>. A “Kaliningrad-Maidan” development is at the heart of this scenario. Triggers could also come from outside Kaliningrad, in or in the immediate surrounding of the Russian Federation, or from other factors such as severe pollution.</w:t>
      </w:r>
    </w:p>
    <w:p w14:paraId="0AFEF127" w14:textId="77777777" w:rsidR="004830BF" w:rsidRPr="00D5677F" w:rsidRDefault="004830BF" w:rsidP="004830BF">
      <w:pPr>
        <w:rPr>
          <w:sz w:val="16"/>
        </w:rPr>
      </w:pPr>
      <w:r w:rsidRPr="00D5677F">
        <w:rPr>
          <w:sz w:val="16"/>
        </w:rPr>
        <w:t xml:space="preserve">The other countries in the region would in all probability remain cool in this situation, considering the county’s military importance for the Russian government. However, a mutiny like the ones in Kroonstad in June 1917, March 1921 or on the frigate </w:t>
      </w:r>
      <w:proofErr w:type="spellStart"/>
      <w:r w:rsidRPr="00D5677F">
        <w:rPr>
          <w:sz w:val="16"/>
        </w:rPr>
        <w:t>Storozjevoj</w:t>
      </w:r>
      <w:proofErr w:type="spellEnd"/>
      <w:r w:rsidRPr="00D5677F">
        <w:rPr>
          <w:sz w:val="16"/>
        </w:rPr>
        <w:t xml:space="preserve"> in November 1975 cannot be excluded.</w:t>
      </w:r>
    </w:p>
    <w:p w14:paraId="71762681" w14:textId="77777777" w:rsidR="004830BF" w:rsidRPr="00D5677F" w:rsidRDefault="004830BF" w:rsidP="004830BF">
      <w:pPr>
        <w:rPr>
          <w:sz w:val="16"/>
        </w:rPr>
      </w:pPr>
      <w:r w:rsidRPr="00D5677F">
        <w:rPr>
          <w:sz w:val="16"/>
        </w:rPr>
        <w:t>Economic and political tensions in Europe could weaken the EU and worsen the development at the same time. A Greek withdrawal from the EU, triggered by its exit from the Eurozone, could set such a movement in motion. A Podemos-led government in Spain could undermine confidence for the single market, at a time when Europe also faces the consequences of a highly unstable North Africa, with a large flow of migrants.</w:t>
      </w:r>
    </w:p>
    <w:p w14:paraId="5CB00BB0" w14:textId="77777777" w:rsidR="004830BF" w:rsidRPr="00D5677F" w:rsidRDefault="004830BF" w:rsidP="004830BF">
      <w:pPr>
        <w:rPr>
          <w:sz w:val="16"/>
        </w:rPr>
      </w:pPr>
      <w:r w:rsidRPr="00D5677F">
        <w:rPr>
          <w:rStyle w:val="StyleUnderline"/>
        </w:rPr>
        <w:t xml:space="preserve">Attempts by </w:t>
      </w:r>
      <w:r w:rsidRPr="00A37B38">
        <w:rPr>
          <w:rStyle w:val="StyleUnderline"/>
          <w:highlight w:val="green"/>
        </w:rPr>
        <w:t>Russia</w:t>
      </w:r>
      <w:r w:rsidRPr="00D5677F">
        <w:rPr>
          <w:rStyle w:val="StyleUnderline"/>
        </w:rPr>
        <w:t xml:space="preserve"> to </w:t>
      </w:r>
      <w:r w:rsidRPr="00A37B38">
        <w:rPr>
          <w:rStyle w:val="StyleUnderline"/>
          <w:highlight w:val="green"/>
        </w:rPr>
        <w:t>influence</w:t>
      </w:r>
      <w:r w:rsidRPr="00D5677F">
        <w:rPr>
          <w:sz w:val="16"/>
        </w:rPr>
        <w:t xml:space="preserve"> certain members in </w:t>
      </w:r>
      <w:r w:rsidRPr="00D5677F">
        <w:rPr>
          <w:rStyle w:val="StyleUnderline"/>
        </w:rPr>
        <w:t xml:space="preserve">the EU, such as Hungary and Cyprus, </w:t>
      </w:r>
      <w:r w:rsidRPr="00A37B38">
        <w:rPr>
          <w:rStyle w:val="StyleUnderline"/>
          <w:highlight w:val="green"/>
        </w:rPr>
        <w:t xml:space="preserve">could </w:t>
      </w:r>
      <w:r w:rsidRPr="00A37B38">
        <w:rPr>
          <w:rStyle w:val="Emphasis"/>
          <w:highlight w:val="green"/>
        </w:rPr>
        <w:t>sow</w:t>
      </w:r>
      <w:r w:rsidRPr="00D5677F">
        <w:rPr>
          <w:rStyle w:val="Emphasis"/>
        </w:rPr>
        <w:t xml:space="preserve"> further </w:t>
      </w:r>
      <w:r w:rsidRPr="00A37B38">
        <w:rPr>
          <w:rStyle w:val="Emphasis"/>
          <w:highlight w:val="green"/>
        </w:rPr>
        <w:t>discord in the EU</w:t>
      </w:r>
      <w:r w:rsidRPr="00D5677F">
        <w:rPr>
          <w:sz w:val="16"/>
        </w:rPr>
        <w:t xml:space="preserve">. At the most severe levels of disintegration, France could adopt policies effectively blocking EU and NATO response in a time of increased tensions. Britain may opt out of the union </w:t>
      </w:r>
      <w:proofErr w:type="gramStart"/>
      <w:r w:rsidRPr="00D5677F">
        <w:rPr>
          <w:sz w:val="16"/>
        </w:rPr>
        <w:t>altogether, or</w:t>
      </w:r>
      <w:proofErr w:type="gramEnd"/>
      <w:r w:rsidRPr="00D5677F">
        <w:rPr>
          <w:sz w:val="16"/>
        </w:rPr>
        <w:t xml:space="preserve"> be forced out if their demands for special status is rejected by the other member states.</w:t>
      </w:r>
    </w:p>
    <w:p w14:paraId="68BD3D45" w14:textId="77777777" w:rsidR="004830BF" w:rsidRPr="00D5677F" w:rsidRDefault="004830BF" w:rsidP="004830BF">
      <w:pPr>
        <w:rPr>
          <w:sz w:val="16"/>
        </w:rPr>
      </w:pPr>
      <w:r w:rsidRPr="00D5677F">
        <w:rPr>
          <w:rStyle w:val="StyleUnderline"/>
        </w:rPr>
        <w:t>In</w:t>
      </w:r>
      <w:r w:rsidRPr="00D5677F">
        <w:rPr>
          <w:sz w:val="16"/>
        </w:rPr>
        <w:t xml:space="preserve"> all varieties of </w:t>
      </w:r>
      <w:r w:rsidRPr="00D5677F">
        <w:rPr>
          <w:rStyle w:val="StyleUnderline"/>
        </w:rPr>
        <w:t xml:space="preserve">disintegration, </w:t>
      </w:r>
      <w:r w:rsidRPr="00A37B38">
        <w:rPr>
          <w:rStyle w:val="StyleUnderline"/>
          <w:highlight w:val="green"/>
        </w:rPr>
        <w:t>uncertainty concerning</w:t>
      </w:r>
      <w:r w:rsidRPr="00D5677F">
        <w:rPr>
          <w:rStyle w:val="StyleUnderline"/>
        </w:rPr>
        <w:t xml:space="preserve"> the </w:t>
      </w:r>
      <w:r w:rsidRPr="00A37B38">
        <w:rPr>
          <w:rStyle w:val="Emphasis"/>
          <w:highlight w:val="green"/>
        </w:rPr>
        <w:t>control over</w:t>
      </w:r>
      <w:r w:rsidRPr="00D5677F">
        <w:rPr>
          <w:rStyle w:val="Emphasis"/>
        </w:rPr>
        <w:t xml:space="preserve"> the </w:t>
      </w:r>
      <w:r w:rsidRPr="00A37B38">
        <w:rPr>
          <w:rStyle w:val="Emphasis"/>
          <w:highlight w:val="green"/>
        </w:rPr>
        <w:t>nuclear arsenals</w:t>
      </w:r>
      <w:r w:rsidRPr="00D5677F">
        <w:rPr>
          <w:rStyle w:val="StyleUnderline"/>
        </w:rPr>
        <w:t xml:space="preserve"> will </w:t>
      </w:r>
      <w:r w:rsidRPr="00A37B38">
        <w:rPr>
          <w:rStyle w:val="StyleUnderline"/>
          <w:highlight w:val="green"/>
        </w:rPr>
        <w:t>increase</w:t>
      </w:r>
      <w:r w:rsidRPr="00D5677F">
        <w:rPr>
          <w:sz w:val="16"/>
        </w:rPr>
        <w:t xml:space="preserve">. The US will become involved both diplomatically and financially </w:t>
      </w:r>
      <w:proofErr w:type="gramStart"/>
      <w:r w:rsidRPr="00D5677F">
        <w:rPr>
          <w:sz w:val="16"/>
        </w:rPr>
        <w:t>in order to</w:t>
      </w:r>
      <w:proofErr w:type="gramEnd"/>
      <w:r w:rsidRPr="00D5677F">
        <w:rPr>
          <w:sz w:val="16"/>
        </w:rPr>
        <w:t xml:space="preserve"> bring clarity and establish control over the arsenals. Should Russia, in that situation, ask for military support for this, it is highly probable that the US would acquiesce: such operations in other parts of the world were the object of joint US-Russian exercises just a few years ago.</w:t>
      </w:r>
    </w:p>
    <w:p w14:paraId="3EE47435" w14:textId="77777777" w:rsidR="004830BF" w:rsidRPr="00D5677F" w:rsidRDefault="004830BF" w:rsidP="004830BF">
      <w:pPr>
        <w:rPr>
          <w:sz w:val="16"/>
        </w:rPr>
      </w:pPr>
      <w:r w:rsidRPr="00D5677F">
        <w:rPr>
          <w:sz w:val="16"/>
        </w:rPr>
        <w:t>Scenario 2: Ultra-nationalism</w:t>
      </w:r>
    </w:p>
    <w:p w14:paraId="5D4ADD8F" w14:textId="77777777" w:rsidR="004830BF" w:rsidRPr="00D5677F" w:rsidRDefault="004830BF" w:rsidP="004830BF">
      <w:pPr>
        <w:rPr>
          <w:sz w:val="16"/>
        </w:rPr>
      </w:pPr>
      <w:r w:rsidRPr="00D5677F">
        <w:rPr>
          <w:sz w:val="16"/>
        </w:rPr>
        <w:t xml:space="preserve">If Russian domestic and international policy continues to become more </w:t>
      </w:r>
      <w:proofErr w:type="spellStart"/>
      <w:r w:rsidRPr="00D5677F">
        <w:rPr>
          <w:sz w:val="16"/>
        </w:rPr>
        <w:t>radicalised</w:t>
      </w:r>
      <w:proofErr w:type="spellEnd"/>
      <w:r w:rsidRPr="00D5677F">
        <w:rPr>
          <w:sz w:val="16"/>
        </w:rPr>
        <w:t xml:space="preserve">, it might take ever more drastic forms. </w:t>
      </w:r>
      <w:r w:rsidRPr="00D5677F">
        <w:rPr>
          <w:rStyle w:val="StyleUnderline"/>
        </w:rPr>
        <w:t xml:space="preserve">As the economy deteriorates, wages fall and shortages become common, a focus on </w:t>
      </w:r>
      <w:r w:rsidRPr="00D5677F">
        <w:rPr>
          <w:rStyle w:val="Emphasis"/>
        </w:rPr>
        <w:t xml:space="preserve">nostalgic </w:t>
      </w:r>
      <w:r w:rsidRPr="00A37B38">
        <w:rPr>
          <w:rStyle w:val="Emphasis"/>
          <w:highlight w:val="green"/>
        </w:rPr>
        <w:t>nationalism</w:t>
      </w:r>
      <w:r w:rsidRPr="00D5677F">
        <w:rPr>
          <w:rStyle w:val="StyleUnderline"/>
        </w:rPr>
        <w:t xml:space="preserve">, using belligerent rhetoric and </w:t>
      </w:r>
      <w:r w:rsidRPr="00D5677F">
        <w:rPr>
          <w:rStyle w:val="Emphasis"/>
        </w:rPr>
        <w:t>demonstrations of military power</w:t>
      </w:r>
      <w:r w:rsidRPr="00D5677F">
        <w:rPr>
          <w:rStyle w:val="StyleUnderline"/>
        </w:rPr>
        <w:t xml:space="preserve">, </w:t>
      </w:r>
      <w:r w:rsidRPr="00A37B38">
        <w:rPr>
          <w:rStyle w:val="StyleUnderline"/>
          <w:highlight w:val="green"/>
        </w:rPr>
        <w:t>could</w:t>
      </w:r>
      <w:r w:rsidRPr="00D5677F">
        <w:rPr>
          <w:rStyle w:val="StyleUnderline"/>
        </w:rPr>
        <w:t xml:space="preserve"> be used to </w:t>
      </w:r>
      <w:r w:rsidRPr="00A37B38">
        <w:rPr>
          <w:rStyle w:val="Emphasis"/>
          <w:highlight w:val="green"/>
        </w:rPr>
        <w:t>deflect</w:t>
      </w:r>
      <w:r w:rsidRPr="00D5677F">
        <w:rPr>
          <w:rStyle w:val="StyleUnderline"/>
        </w:rPr>
        <w:t xml:space="preserve"> growing discontentment</w:t>
      </w:r>
      <w:r w:rsidRPr="00D5677F">
        <w:rPr>
          <w:sz w:val="16"/>
        </w:rPr>
        <w:t>.</w:t>
      </w:r>
    </w:p>
    <w:p w14:paraId="1C229BA8" w14:textId="77777777" w:rsidR="004830BF" w:rsidRPr="00D5677F" w:rsidRDefault="004830BF" w:rsidP="004830BF">
      <w:pPr>
        <w:rPr>
          <w:sz w:val="16"/>
        </w:rPr>
      </w:pPr>
      <w:r w:rsidRPr="00D5677F">
        <w:rPr>
          <w:sz w:val="16"/>
        </w:rPr>
        <w:t xml:space="preserve">A logical target would be to “protect” zones which are perceived as Russian, </w:t>
      </w:r>
      <w:proofErr w:type="gramStart"/>
      <w:r w:rsidRPr="00D5677F">
        <w:rPr>
          <w:sz w:val="16"/>
        </w:rPr>
        <w:t>e.g.</w:t>
      </w:r>
      <w:proofErr w:type="gramEnd"/>
      <w:r w:rsidRPr="00D5677F">
        <w:rPr>
          <w:sz w:val="16"/>
        </w:rPr>
        <w:t xml:space="preserve"> where there are Russian ethnic minorities or even just Russian-speaking areas. Such rhetoric was and is used in the Ukraine.</w:t>
      </w:r>
    </w:p>
    <w:p w14:paraId="76BA344D" w14:textId="77777777" w:rsidR="004830BF" w:rsidRPr="00D5677F" w:rsidRDefault="004830BF" w:rsidP="004830BF">
      <w:pPr>
        <w:rPr>
          <w:sz w:val="16"/>
        </w:rPr>
      </w:pPr>
      <w:r w:rsidRPr="00D5677F">
        <w:rPr>
          <w:sz w:val="16"/>
        </w:rPr>
        <w:t xml:space="preserve">The coming years will tell what the Russian ambitions are in the Ukraine. Offensives to secure and expand their supply lines, and weakening those of the Ukraine, are probable, and more ambitious plans, such as the opening of new directions in </w:t>
      </w:r>
      <w:proofErr w:type="spellStart"/>
      <w:r w:rsidRPr="00D5677F">
        <w:rPr>
          <w:sz w:val="16"/>
        </w:rPr>
        <w:t>Kharkiv</w:t>
      </w:r>
      <w:proofErr w:type="spellEnd"/>
      <w:r w:rsidRPr="00D5677F">
        <w:rPr>
          <w:sz w:val="16"/>
        </w:rPr>
        <w:t xml:space="preserve"> or Odessa, are possible. </w:t>
      </w:r>
      <w:r w:rsidRPr="00A37B38">
        <w:rPr>
          <w:rStyle w:val="StyleUnderline"/>
          <w:highlight w:val="green"/>
        </w:rPr>
        <w:t xml:space="preserve">As a distraction, conflicts in </w:t>
      </w:r>
      <w:r w:rsidRPr="00A37B38">
        <w:rPr>
          <w:rStyle w:val="Emphasis"/>
          <w:highlight w:val="green"/>
        </w:rPr>
        <w:t>Moldavia</w:t>
      </w:r>
      <w:r w:rsidRPr="00D5677F">
        <w:rPr>
          <w:rStyle w:val="StyleUnderline"/>
        </w:rPr>
        <w:t xml:space="preserve"> can be </w:t>
      </w:r>
      <w:proofErr w:type="spellStart"/>
      <w:r w:rsidRPr="00D5677F">
        <w:rPr>
          <w:rStyle w:val="StyleUnderline"/>
        </w:rPr>
        <w:t>fuelled</w:t>
      </w:r>
      <w:proofErr w:type="spellEnd"/>
      <w:r w:rsidRPr="00D5677F">
        <w:rPr>
          <w:sz w:val="16"/>
        </w:rPr>
        <w:t>.</w:t>
      </w:r>
    </w:p>
    <w:p w14:paraId="6075579F" w14:textId="77777777" w:rsidR="004830BF" w:rsidRPr="00D5677F" w:rsidRDefault="004830BF" w:rsidP="004830BF">
      <w:pPr>
        <w:rPr>
          <w:sz w:val="16"/>
        </w:rPr>
      </w:pPr>
      <w:r w:rsidRPr="00D5677F">
        <w:rPr>
          <w:rStyle w:val="StyleUnderline"/>
        </w:rPr>
        <w:t>If the West</w:t>
      </w:r>
      <w:r w:rsidRPr="00D5677F">
        <w:rPr>
          <w:sz w:val="16"/>
        </w:rPr>
        <w:t xml:space="preserve">, primarily the US, UK and Poland, </w:t>
      </w:r>
      <w:r w:rsidRPr="00D5677F">
        <w:rPr>
          <w:rStyle w:val="StyleUnderline"/>
        </w:rPr>
        <w:t xml:space="preserve">support </w:t>
      </w:r>
      <w:r w:rsidRPr="001570EB">
        <w:rPr>
          <w:rStyle w:val="StyleUnderline"/>
        </w:rPr>
        <w:t>Ukraine</w:t>
      </w:r>
      <w:r w:rsidRPr="00D5677F">
        <w:rPr>
          <w:rStyle w:val="StyleUnderline"/>
        </w:rPr>
        <w:t xml:space="preserve"> with military means, the </w:t>
      </w:r>
      <w:r w:rsidRPr="00A37B38">
        <w:rPr>
          <w:rStyle w:val="StyleUnderline"/>
          <w:highlight w:val="green"/>
        </w:rPr>
        <w:t>risk increases for</w:t>
      </w:r>
      <w:r w:rsidRPr="00D5677F">
        <w:rPr>
          <w:rStyle w:val="StyleUnderline"/>
        </w:rPr>
        <w:t xml:space="preserve"> </w:t>
      </w:r>
      <w:r w:rsidRPr="00D5677F">
        <w:rPr>
          <w:rStyle w:val="Emphasis"/>
        </w:rPr>
        <w:t xml:space="preserve">further </w:t>
      </w:r>
      <w:r w:rsidRPr="00A37B38">
        <w:rPr>
          <w:rStyle w:val="Emphasis"/>
          <w:highlight w:val="green"/>
        </w:rPr>
        <w:t>escalation</w:t>
      </w:r>
      <w:r w:rsidRPr="00D5677F">
        <w:rPr>
          <w:rStyle w:val="StyleUnderline"/>
        </w:rPr>
        <w:t xml:space="preserve"> of the conflict</w:t>
      </w:r>
      <w:r w:rsidRPr="00D5677F">
        <w:rPr>
          <w:sz w:val="16"/>
        </w:rPr>
        <w:t xml:space="preserve">. </w:t>
      </w:r>
      <w:r w:rsidRPr="00D5677F">
        <w:rPr>
          <w:rStyle w:val="StyleUnderline"/>
        </w:rPr>
        <w:t>Remaining passive, on the other hand, runs the risk that Russia perceives that it could act against other targets</w:t>
      </w:r>
      <w:r w:rsidRPr="00D5677F">
        <w:rPr>
          <w:sz w:val="16"/>
        </w:rPr>
        <w:t>.</w:t>
      </w:r>
    </w:p>
    <w:p w14:paraId="10AF4D1A" w14:textId="77777777" w:rsidR="004830BF" w:rsidRPr="00D5677F" w:rsidRDefault="004830BF" w:rsidP="004830BF">
      <w:pPr>
        <w:rPr>
          <w:sz w:val="16"/>
        </w:rPr>
      </w:pPr>
      <w:r w:rsidRPr="00A37B38">
        <w:rPr>
          <w:rStyle w:val="StyleUnderline"/>
          <w:highlight w:val="green"/>
        </w:rPr>
        <w:t>A second</w:t>
      </w:r>
      <w:r w:rsidRPr="00D5677F">
        <w:rPr>
          <w:rStyle w:val="StyleUnderline"/>
        </w:rPr>
        <w:t xml:space="preserve"> country that could be the </w:t>
      </w:r>
      <w:r w:rsidRPr="00A37B38">
        <w:rPr>
          <w:rStyle w:val="StyleUnderline"/>
          <w:highlight w:val="green"/>
        </w:rPr>
        <w:t>target</w:t>
      </w:r>
      <w:r w:rsidRPr="00D5677F">
        <w:rPr>
          <w:rStyle w:val="StyleUnderline"/>
        </w:rPr>
        <w:t xml:space="preserve"> of Russian nationalism </w:t>
      </w:r>
      <w:r w:rsidRPr="00A37B38">
        <w:rPr>
          <w:rStyle w:val="StyleUnderline"/>
          <w:highlight w:val="green"/>
        </w:rPr>
        <w:t xml:space="preserve">is </w:t>
      </w:r>
      <w:r w:rsidRPr="00A37B38">
        <w:rPr>
          <w:rStyle w:val="Emphasis"/>
          <w:highlight w:val="green"/>
        </w:rPr>
        <w:t>Belarus</w:t>
      </w:r>
      <w:r w:rsidRPr="00D5677F">
        <w:rPr>
          <w:sz w:val="16"/>
        </w:rPr>
        <w:t xml:space="preserve">. Judging by </w:t>
      </w:r>
      <w:proofErr w:type="gramStart"/>
      <w:r w:rsidRPr="00D5677F">
        <w:rPr>
          <w:sz w:val="16"/>
        </w:rPr>
        <w:t>president</w:t>
      </w:r>
      <w:proofErr w:type="gramEnd"/>
      <w:r w:rsidRPr="00D5677F">
        <w:rPr>
          <w:sz w:val="16"/>
        </w:rPr>
        <w:t xml:space="preserve"> Putin’s justification of the annexation of Crimea, Belarus would similarly be a legitimate candidate for “re-inclusion” in Russia.</w:t>
      </w:r>
    </w:p>
    <w:p w14:paraId="302D85DC" w14:textId="77777777" w:rsidR="004830BF" w:rsidRPr="00D5677F" w:rsidRDefault="004830BF" w:rsidP="004830BF">
      <w:pPr>
        <w:rPr>
          <w:sz w:val="14"/>
          <w:szCs w:val="20"/>
        </w:rPr>
      </w:pPr>
      <w:r w:rsidRPr="00D5677F">
        <w:rPr>
          <w:sz w:val="14"/>
          <w:szCs w:val="20"/>
        </w:rPr>
        <w:t xml:space="preserve">There are indications that the regime in Belarus </w:t>
      </w:r>
      <w:proofErr w:type="gramStart"/>
      <w:r w:rsidRPr="00D5677F">
        <w:rPr>
          <w:sz w:val="14"/>
          <w:szCs w:val="20"/>
        </w:rPr>
        <w:t>are</w:t>
      </w:r>
      <w:proofErr w:type="gramEnd"/>
      <w:r w:rsidRPr="00D5677F">
        <w:rPr>
          <w:sz w:val="14"/>
          <w:szCs w:val="20"/>
        </w:rPr>
        <w:t xml:space="preserve"> worried about such a development and acting to thwart it. In late 2014, Lukashenko appointed a new government, and has increased the emphasis on “Belorussian”. The fragmented (and thoroughly infiltrated) opposition has declared that it will not field candidates in elections this autumn, since they deem the threat of </w:t>
      </w:r>
      <w:proofErr w:type="gramStart"/>
      <w:r w:rsidRPr="00D5677F">
        <w:rPr>
          <w:sz w:val="14"/>
          <w:szCs w:val="20"/>
        </w:rPr>
        <w:t>president</w:t>
      </w:r>
      <w:proofErr w:type="gramEnd"/>
      <w:r w:rsidRPr="00D5677F">
        <w:rPr>
          <w:sz w:val="14"/>
          <w:szCs w:val="20"/>
        </w:rPr>
        <w:t xml:space="preserve"> Putin to be greater than of Lukashenko himself.</w:t>
      </w:r>
    </w:p>
    <w:p w14:paraId="5D75113A" w14:textId="77777777" w:rsidR="004830BF" w:rsidRPr="00D5677F" w:rsidRDefault="004830BF" w:rsidP="004830BF">
      <w:pPr>
        <w:rPr>
          <w:sz w:val="14"/>
          <w:szCs w:val="20"/>
        </w:rPr>
      </w:pPr>
      <w:r w:rsidRPr="00D5677F">
        <w:rPr>
          <w:sz w:val="14"/>
          <w:szCs w:val="20"/>
        </w:rPr>
        <w:t xml:space="preserve">Belarus has also passed laws permitting prosecution of non-regular armed troops, </w:t>
      </w:r>
      <w:proofErr w:type="gramStart"/>
      <w:r w:rsidRPr="00D5677F">
        <w:rPr>
          <w:sz w:val="14"/>
          <w:szCs w:val="20"/>
        </w:rPr>
        <w:t>as a consequence of</w:t>
      </w:r>
      <w:proofErr w:type="gramEnd"/>
      <w:r w:rsidRPr="00D5677F">
        <w:rPr>
          <w:sz w:val="14"/>
          <w:szCs w:val="20"/>
        </w:rPr>
        <w:t xml:space="preserve"> the Russian method employed in the annexation of Crimea. In the economic sphere, Russia has complained that Belarus is profiting from sanctions against Russia.</w:t>
      </w:r>
    </w:p>
    <w:p w14:paraId="6F22C2C5" w14:textId="77777777" w:rsidR="004830BF" w:rsidRPr="00D5677F" w:rsidRDefault="004830BF" w:rsidP="004830BF">
      <w:pPr>
        <w:rPr>
          <w:sz w:val="14"/>
          <w:szCs w:val="20"/>
        </w:rPr>
      </w:pPr>
      <w:r w:rsidRPr="00D5677F">
        <w:rPr>
          <w:sz w:val="14"/>
          <w:szCs w:val="20"/>
        </w:rPr>
        <w:t xml:space="preserve">Any attempts from Russia to enter Belarus’ with military means would probably not be met by any effective resistance from the Belorussian security apparatus. The opportunities for Russia are in some ways more </w:t>
      </w:r>
      <w:proofErr w:type="spellStart"/>
      <w:r w:rsidRPr="00D5677F">
        <w:rPr>
          <w:sz w:val="14"/>
          <w:szCs w:val="20"/>
        </w:rPr>
        <w:t>favourable</w:t>
      </w:r>
      <w:proofErr w:type="spellEnd"/>
      <w:r w:rsidRPr="00D5677F">
        <w:rPr>
          <w:sz w:val="14"/>
          <w:szCs w:val="20"/>
        </w:rPr>
        <w:t xml:space="preserve"> here than in Ukraine, due to the close cooperation between the countries’ armies and intelligence services. Passive resistance cannot be ruled out but would not mean much in a short-term.</w:t>
      </w:r>
    </w:p>
    <w:p w14:paraId="23970491" w14:textId="77777777" w:rsidR="004830BF" w:rsidRPr="00D5677F" w:rsidRDefault="004830BF" w:rsidP="004830BF">
      <w:pPr>
        <w:rPr>
          <w:sz w:val="16"/>
        </w:rPr>
      </w:pPr>
      <w:r w:rsidRPr="00D5677F">
        <w:rPr>
          <w:sz w:val="16"/>
        </w:rPr>
        <w:t xml:space="preserve">However, </w:t>
      </w:r>
      <w:r w:rsidRPr="00D5677F">
        <w:rPr>
          <w:rStyle w:val="StyleUnderline"/>
        </w:rPr>
        <w:t>tensions</w:t>
      </w:r>
      <w:r w:rsidRPr="00D5677F">
        <w:rPr>
          <w:sz w:val="16"/>
        </w:rPr>
        <w:t xml:space="preserve"> with other former Soviet Union republics, </w:t>
      </w:r>
      <w:r w:rsidRPr="00D5677F">
        <w:rPr>
          <w:rStyle w:val="StyleUnderline"/>
        </w:rPr>
        <w:t>with the EU and</w:t>
      </w:r>
      <w:r w:rsidRPr="00D5677F">
        <w:rPr>
          <w:sz w:val="16"/>
        </w:rPr>
        <w:t xml:space="preserve"> with </w:t>
      </w:r>
      <w:r w:rsidRPr="00D5677F">
        <w:rPr>
          <w:rStyle w:val="StyleUnderline"/>
        </w:rPr>
        <w:t>NATO would surely increase</w:t>
      </w:r>
      <w:r w:rsidRPr="00D5677F">
        <w:rPr>
          <w:sz w:val="16"/>
        </w:rPr>
        <w:t xml:space="preserve">. Polish and Lithuanian forces would probably mobilize to counteract spillover effects. EU policy would be substantially revised. Belorussian citizens would attempt to flee, primarily to </w:t>
      </w:r>
      <w:proofErr w:type="spellStart"/>
      <w:r w:rsidRPr="00D5677F">
        <w:rPr>
          <w:sz w:val="16"/>
        </w:rPr>
        <w:t>neighbouring</w:t>
      </w:r>
      <w:proofErr w:type="spellEnd"/>
      <w:r w:rsidRPr="00D5677F">
        <w:rPr>
          <w:sz w:val="16"/>
        </w:rPr>
        <w:t xml:space="preserve"> Poland, </w:t>
      </w:r>
      <w:proofErr w:type="gramStart"/>
      <w:r w:rsidRPr="00D5677F">
        <w:rPr>
          <w:sz w:val="16"/>
        </w:rPr>
        <w:t>Lithuania</w:t>
      </w:r>
      <w:proofErr w:type="gramEnd"/>
      <w:r w:rsidRPr="00D5677F">
        <w:rPr>
          <w:sz w:val="16"/>
        </w:rPr>
        <w:t xml:space="preserve"> and Latvia.</w:t>
      </w:r>
    </w:p>
    <w:p w14:paraId="7396F209" w14:textId="77777777" w:rsidR="004830BF" w:rsidRPr="00D5677F" w:rsidRDefault="004830BF" w:rsidP="004830BF">
      <w:pPr>
        <w:rPr>
          <w:sz w:val="16"/>
        </w:rPr>
      </w:pPr>
      <w:r w:rsidRPr="00D5677F">
        <w:rPr>
          <w:sz w:val="16"/>
        </w:rPr>
        <w:t xml:space="preserve">The </w:t>
      </w:r>
      <w:r w:rsidRPr="00D5677F">
        <w:rPr>
          <w:rStyle w:val="StyleUnderline"/>
        </w:rPr>
        <w:t>Russia</w:t>
      </w:r>
      <w:r w:rsidRPr="00D5677F">
        <w:rPr>
          <w:sz w:val="16"/>
        </w:rPr>
        <w:t xml:space="preserve">n government </w:t>
      </w:r>
      <w:r w:rsidRPr="00D5677F">
        <w:rPr>
          <w:rStyle w:val="StyleUnderline"/>
        </w:rPr>
        <w:t>would</w:t>
      </w:r>
      <w:r w:rsidRPr="00D5677F">
        <w:rPr>
          <w:sz w:val="16"/>
        </w:rPr>
        <w:t xml:space="preserve"> also </w:t>
      </w:r>
      <w:r w:rsidRPr="00D5677F">
        <w:rPr>
          <w:rStyle w:val="StyleUnderline"/>
        </w:rPr>
        <w:t>threaten the Baltic states</w:t>
      </w:r>
      <w:r w:rsidRPr="00D5677F">
        <w:rPr>
          <w:sz w:val="16"/>
        </w:rPr>
        <w:t xml:space="preserve">, </w:t>
      </w:r>
      <w:proofErr w:type="gramStart"/>
      <w:r w:rsidRPr="00D5677F">
        <w:rPr>
          <w:sz w:val="16"/>
        </w:rPr>
        <w:t>in order to</w:t>
      </w:r>
      <w:proofErr w:type="gramEnd"/>
      <w:r w:rsidRPr="00D5677F">
        <w:rPr>
          <w:sz w:val="16"/>
        </w:rPr>
        <w:t xml:space="preserve"> undermine their economies and try to influence policy in these countries. Estonia, </w:t>
      </w:r>
      <w:proofErr w:type="gramStart"/>
      <w:r w:rsidRPr="00D5677F">
        <w:rPr>
          <w:sz w:val="16"/>
        </w:rPr>
        <w:t>Latvia</w:t>
      </w:r>
      <w:proofErr w:type="gramEnd"/>
      <w:r w:rsidRPr="00D5677F">
        <w:rPr>
          <w:sz w:val="16"/>
        </w:rPr>
        <w:t xml:space="preserve"> and Lithuania would be in a precarious situation. While they need to strengthen their civil and military </w:t>
      </w:r>
      <w:proofErr w:type="spellStart"/>
      <w:r w:rsidRPr="00D5677F">
        <w:rPr>
          <w:sz w:val="16"/>
        </w:rPr>
        <w:t>defence</w:t>
      </w:r>
      <w:proofErr w:type="spellEnd"/>
      <w:r w:rsidRPr="00D5677F">
        <w:rPr>
          <w:sz w:val="16"/>
        </w:rPr>
        <w:t>, they must retain credibility with their allies and not be perceived as to exaggerate the Russian threat. The higher the tensions, the more sensitive the world is to psychological influence.</w:t>
      </w:r>
    </w:p>
    <w:p w14:paraId="00D0286D" w14:textId="77777777" w:rsidR="004830BF" w:rsidRPr="00D5677F" w:rsidRDefault="004830BF" w:rsidP="004830BF">
      <w:pPr>
        <w:rPr>
          <w:sz w:val="16"/>
        </w:rPr>
      </w:pPr>
      <w:r w:rsidRPr="00A37B38">
        <w:rPr>
          <w:rStyle w:val="StyleUnderline"/>
          <w:highlight w:val="green"/>
        </w:rPr>
        <w:t>Russia would</w:t>
      </w:r>
      <w:r w:rsidRPr="00D5677F">
        <w:rPr>
          <w:sz w:val="16"/>
        </w:rPr>
        <w:t xml:space="preserve">, in this scenario, also </w:t>
      </w:r>
      <w:r w:rsidRPr="00A37B38">
        <w:rPr>
          <w:rStyle w:val="StyleUnderline"/>
          <w:highlight w:val="green"/>
        </w:rPr>
        <w:t>fan nationalism in</w:t>
      </w:r>
      <w:r w:rsidRPr="00D5677F">
        <w:rPr>
          <w:sz w:val="16"/>
        </w:rPr>
        <w:t xml:space="preserve"> other parts of </w:t>
      </w:r>
      <w:r w:rsidRPr="00D5677F">
        <w:rPr>
          <w:rStyle w:val="StyleUnderline"/>
        </w:rPr>
        <w:t xml:space="preserve">Europe through political and financial support. </w:t>
      </w:r>
      <w:r w:rsidRPr="00A37B38">
        <w:rPr>
          <w:rStyle w:val="Emphasis"/>
          <w:highlight w:val="green"/>
        </w:rPr>
        <w:t>West Balkan</w:t>
      </w:r>
      <w:r w:rsidRPr="00D5677F">
        <w:rPr>
          <w:rStyle w:val="StyleUnderline"/>
        </w:rPr>
        <w:t xml:space="preserve"> is particularly vulnerable</w:t>
      </w:r>
      <w:r w:rsidRPr="00D5677F">
        <w:rPr>
          <w:sz w:val="16"/>
        </w:rPr>
        <w:t xml:space="preserve">, as the EU and the US have invested considerable political capital in the region with only mixed success. </w:t>
      </w:r>
      <w:r w:rsidRPr="00D5677F">
        <w:rPr>
          <w:rStyle w:val="StyleUnderline"/>
        </w:rPr>
        <w:t xml:space="preserve">Bosnia, </w:t>
      </w:r>
      <w:proofErr w:type="gramStart"/>
      <w:r w:rsidRPr="00D5677F">
        <w:rPr>
          <w:rStyle w:val="StyleUnderline"/>
        </w:rPr>
        <w:t>Kosovo</w:t>
      </w:r>
      <w:proofErr w:type="gramEnd"/>
      <w:r w:rsidRPr="00D5677F">
        <w:rPr>
          <w:rStyle w:val="StyleUnderline"/>
        </w:rPr>
        <w:t xml:space="preserve"> and Macedonia have stagnated</w:t>
      </w:r>
      <w:r w:rsidRPr="00D5677F">
        <w:rPr>
          <w:sz w:val="16"/>
        </w:rPr>
        <w:t xml:space="preserve"> in their political and economic development with high levels of unemployment, political </w:t>
      </w:r>
      <w:proofErr w:type="spellStart"/>
      <w:r w:rsidRPr="00D5677F">
        <w:rPr>
          <w:sz w:val="16"/>
        </w:rPr>
        <w:t>polarisation</w:t>
      </w:r>
      <w:proofErr w:type="spellEnd"/>
      <w:r w:rsidRPr="00D5677F">
        <w:rPr>
          <w:sz w:val="16"/>
        </w:rPr>
        <w:t xml:space="preserve"> and even the establishing of Islamic fundamentalist cells: </w:t>
      </w:r>
      <w:r w:rsidRPr="00D5677F">
        <w:rPr>
          <w:rStyle w:val="StyleUnderline"/>
        </w:rPr>
        <w:t>a fertile ground for nationalist movements</w:t>
      </w:r>
      <w:r w:rsidRPr="00D5677F">
        <w:rPr>
          <w:sz w:val="16"/>
        </w:rPr>
        <w:t>.</w:t>
      </w:r>
    </w:p>
    <w:p w14:paraId="4CAB9977" w14:textId="77777777" w:rsidR="004830BF" w:rsidRPr="00D5677F" w:rsidRDefault="004830BF" w:rsidP="004830BF">
      <w:pPr>
        <w:rPr>
          <w:sz w:val="16"/>
        </w:rPr>
      </w:pPr>
      <w:r w:rsidRPr="00D5677F">
        <w:rPr>
          <w:sz w:val="16"/>
        </w:rPr>
        <w:t xml:space="preserve">Finally, </w:t>
      </w:r>
      <w:r w:rsidRPr="00D5677F">
        <w:rPr>
          <w:rStyle w:val="StyleUnderline"/>
        </w:rPr>
        <w:t>Russian ultra-nationalism would</w:t>
      </w:r>
      <w:r w:rsidRPr="00D5677F">
        <w:rPr>
          <w:sz w:val="16"/>
        </w:rPr>
        <w:t xml:space="preserve"> also </w:t>
      </w:r>
      <w:r w:rsidRPr="00D5677F">
        <w:rPr>
          <w:rStyle w:val="StyleUnderline"/>
        </w:rPr>
        <w:t>be directed inwards</w:t>
      </w:r>
      <w:r w:rsidRPr="00D5677F">
        <w:rPr>
          <w:sz w:val="16"/>
        </w:rPr>
        <w:t xml:space="preserve">, with an escalated persecution of the domestic political opposition, independent media, and </w:t>
      </w:r>
      <w:proofErr w:type="spellStart"/>
      <w:r w:rsidRPr="00D5677F">
        <w:rPr>
          <w:sz w:val="16"/>
        </w:rPr>
        <w:t>nationalisation</w:t>
      </w:r>
      <w:proofErr w:type="spellEnd"/>
      <w:r w:rsidRPr="00D5677F">
        <w:rPr>
          <w:sz w:val="16"/>
        </w:rPr>
        <w:t xml:space="preserve"> of foreign assets. This will be </w:t>
      </w:r>
      <w:r w:rsidRPr="00D5677F">
        <w:rPr>
          <w:rStyle w:val="StyleUnderline"/>
        </w:rPr>
        <w:t>combined with attacks on minority groups</w:t>
      </w:r>
      <w:r w:rsidRPr="00D5677F">
        <w:rPr>
          <w:sz w:val="16"/>
        </w:rPr>
        <w:t>, especially on Jews.</w:t>
      </w:r>
    </w:p>
    <w:p w14:paraId="6E2B4917" w14:textId="77777777" w:rsidR="004830BF" w:rsidRPr="00D5677F" w:rsidRDefault="004830BF" w:rsidP="004830BF">
      <w:pPr>
        <w:rPr>
          <w:sz w:val="16"/>
        </w:rPr>
      </w:pPr>
      <w:r w:rsidRPr="00D5677F">
        <w:rPr>
          <w:sz w:val="16"/>
        </w:rPr>
        <w:t>This scenario could happen separately or as a precursor to the final, and most dangerous, scenario.</w:t>
      </w:r>
    </w:p>
    <w:p w14:paraId="0D9FDB03" w14:textId="77777777" w:rsidR="004830BF" w:rsidRPr="00D5677F" w:rsidRDefault="004830BF" w:rsidP="004830BF">
      <w:pPr>
        <w:rPr>
          <w:sz w:val="16"/>
        </w:rPr>
      </w:pPr>
      <w:r w:rsidRPr="00D5677F">
        <w:rPr>
          <w:sz w:val="16"/>
        </w:rPr>
        <w:t>Scenario 3: Test of strength</w:t>
      </w:r>
    </w:p>
    <w:p w14:paraId="48A1CC0B" w14:textId="77777777" w:rsidR="004830BF" w:rsidRPr="005E18B1" w:rsidRDefault="004830BF" w:rsidP="004830BF">
      <w:pPr>
        <w:rPr>
          <w:sz w:val="12"/>
          <w:szCs w:val="18"/>
        </w:rPr>
      </w:pPr>
      <w:r w:rsidRPr="00D5677F">
        <w:rPr>
          <w:sz w:val="16"/>
        </w:rPr>
        <w:t xml:space="preserve">In this scenario, </w:t>
      </w:r>
      <w:r w:rsidRPr="00A37B38">
        <w:rPr>
          <w:rStyle w:val="StyleUnderline"/>
          <w:highlight w:val="green"/>
        </w:rPr>
        <w:t>Russia would</w:t>
      </w:r>
      <w:r w:rsidRPr="00D5677F">
        <w:rPr>
          <w:rStyle w:val="StyleUnderline"/>
        </w:rPr>
        <w:t xml:space="preserve"> attempt to </w:t>
      </w:r>
      <w:r w:rsidRPr="00A37B38">
        <w:rPr>
          <w:rStyle w:val="StyleUnderline"/>
          <w:highlight w:val="green"/>
        </w:rPr>
        <w:t>break NATO through challenging</w:t>
      </w:r>
      <w:r w:rsidRPr="00D5677F">
        <w:rPr>
          <w:sz w:val="16"/>
        </w:rPr>
        <w:t xml:space="preserve"> of one or more of </w:t>
      </w:r>
      <w:r w:rsidRPr="00D5677F">
        <w:rPr>
          <w:rStyle w:val="StyleUnderline"/>
        </w:rPr>
        <w:t xml:space="preserve">the </w:t>
      </w:r>
      <w:r w:rsidRPr="00A37B38">
        <w:rPr>
          <w:rStyle w:val="StyleUnderline"/>
          <w:highlight w:val="green"/>
        </w:rPr>
        <w:t>Baltic states</w:t>
      </w:r>
      <w:r w:rsidRPr="005E18B1">
        <w:rPr>
          <w:sz w:val="12"/>
          <w:szCs w:val="18"/>
        </w:rPr>
        <w:t>. The objective would be to demonstrate to alliance members that NATO’s response is too late and too weak.</w:t>
      </w:r>
    </w:p>
    <w:p w14:paraId="021DA68E" w14:textId="77777777" w:rsidR="004830BF" w:rsidRPr="005E18B1" w:rsidRDefault="004830BF" w:rsidP="004830BF">
      <w:pPr>
        <w:rPr>
          <w:sz w:val="12"/>
          <w:szCs w:val="18"/>
        </w:rPr>
      </w:pPr>
      <w:r w:rsidRPr="005E18B1">
        <w:rPr>
          <w:sz w:val="12"/>
          <w:szCs w:val="18"/>
        </w:rPr>
        <w:t xml:space="preserve">A precondition for success is a distraction through a crisis by an intermediator, which would tie down especially American attention and resources. The distraction could come in many forms, </w:t>
      </w:r>
      <w:proofErr w:type="gramStart"/>
      <w:r w:rsidRPr="005E18B1">
        <w:rPr>
          <w:sz w:val="12"/>
          <w:szCs w:val="18"/>
        </w:rPr>
        <w:t>e.g.</w:t>
      </w:r>
      <w:proofErr w:type="gramEnd"/>
      <w:r w:rsidRPr="005E18B1">
        <w:rPr>
          <w:sz w:val="12"/>
          <w:szCs w:val="18"/>
        </w:rPr>
        <w:t xml:space="preserve"> by partnering with North Korea, fanning war in the Middle East, or even hidden support for terrorists.</w:t>
      </w:r>
    </w:p>
    <w:p w14:paraId="468B3FEC" w14:textId="77777777" w:rsidR="004830BF" w:rsidRPr="005E18B1" w:rsidRDefault="004830BF" w:rsidP="004830BF">
      <w:pPr>
        <w:rPr>
          <w:sz w:val="12"/>
          <w:szCs w:val="18"/>
        </w:rPr>
      </w:pPr>
      <w:r w:rsidRPr="005E18B1">
        <w:rPr>
          <w:sz w:val="12"/>
          <w:szCs w:val="18"/>
        </w:rPr>
        <w:t xml:space="preserve">If the current </w:t>
      </w:r>
      <w:proofErr w:type="spellStart"/>
      <w:r w:rsidRPr="005E18B1">
        <w:rPr>
          <w:sz w:val="12"/>
          <w:szCs w:val="18"/>
        </w:rPr>
        <w:t>polarisation</w:t>
      </w:r>
      <w:proofErr w:type="spellEnd"/>
      <w:r w:rsidRPr="005E18B1">
        <w:rPr>
          <w:sz w:val="12"/>
          <w:szCs w:val="18"/>
        </w:rPr>
        <w:t xml:space="preserve"> in US domestic politics continues, any reaction will be obstructed and delayed. An especially vulnerable window of opportunity is in the period between the presidential elections in November 2016 and the installation of the new president in January 2017, which could create a legitimacy problem for the American political system when it comes to the possibilities of directly confronting Russia quickly.</w:t>
      </w:r>
    </w:p>
    <w:p w14:paraId="67200C43" w14:textId="77777777" w:rsidR="004830BF" w:rsidRPr="005E18B1" w:rsidRDefault="004830BF" w:rsidP="004830BF">
      <w:pPr>
        <w:rPr>
          <w:sz w:val="12"/>
          <w:szCs w:val="18"/>
        </w:rPr>
      </w:pPr>
      <w:r w:rsidRPr="005E18B1">
        <w:rPr>
          <w:sz w:val="12"/>
          <w:szCs w:val="18"/>
        </w:rPr>
        <w:t>An attack on any Baltic state would directly affect Swedish territory and air space. In the worst-case scenario, it will happen immediately before open conflict with NATO.</w:t>
      </w:r>
    </w:p>
    <w:p w14:paraId="53835AC7" w14:textId="77777777" w:rsidR="004830BF" w:rsidRPr="005E18B1" w:rsidRDefault="004830BF" w:rsidP="004830BF">
      <w:pPr>
        <w:rPr>
          <w:sz w:val="12"/>
          <w:szCs w:val="18"/>
        </w:rPr>
      </w:pPr>
      <w:r w:rsidRPr="005E18B1">
        <w:rPr>
          <w:sz w:val="12"/>
          <w:szCs w:val="18"/>
        </w:rPr>
        <w:t>The Baltic states each offer different opportunities for Russia, but they all have in common that they lack any strategic depth, which means that an open invasion would be accomplished in a few days, unless support from other alliance members is forthcoming.</w:t>
      </w:r>
    </w:p>
    <w:p w14:paraId="713E6878" w14:textId="77777777" w:rsidR="004830BF" w:rsidRPr="005E18B1" w:rsidRDefault="004830BF" w:rsidP="004830BF">
      <w:pPr>
        <w:rPr>
          <w:sz w:val="12"/>
          <w:szCs w:val="18"/>
        </w:rPr>
      </w:pPr>
      <w:r w:rsidRPr="005E18B1">
        <w:rPr>
          <w:sz w:val="12"/>
          <w:szCs w:val="18"/>
        </w:rPr>
        <w:t xml:space="preserve">Estonia, which is the most powerful of the three, both economically and military, poses as a potential threat to the trade over St Petersburg. To control the maritime traffic through the Gulf of Finland is an important motive for Russia to influence Estonian politics. The population of Estonia, with 25 percent ethnic Russians, could be used to </w:t>
      </w:r>
      <w:proofErr w:type="spellStart"/>
      <w:r w:rsidRPr="005E18B1">
        <w:rPr>
          <w:sz w:val="12"/>
          <w:szCs w:val="18"/>
        </w:rPr>
        <w:t>legimize</w:t>
      </w:r>
      <w:proofErr w:type="spellEnd"/>
      <w:r w:rsidRPr="005E18B1">
        <w:rPr>
          <w:sz w:val="12"/>
          <w:szCs w:val="18"/>
        </w:rPr>
        <w:t xml:space="preserve"> action and as grounds for </w:t>
      </w:r>
      <w:proofErr w:type="spellStart"/>
      <w:r w:rsidRPr="005E18B1">
        <w:rPr>
          <w:sz w:val="12"/>
          <w:szCs w:val="18"/>
        </w:rPr>
        <w:t>destabilisation</w:t>
      </w:r>
      <w:proofErr w:type="spellEnd"/>
      <w:r w:rsidRPr="005E18B1">
        <w:rPr>
          <w:sz w:val="12"/>
          <w:szCs w:val="18"/>
        </w:rPr>
        <w:t xml:space="preserve">, especially around the border town </w:t>
      </w:r>
      <w:proofErr w:type="spellStart"/>
      <w:r w:rsidRPr="005E18B1">
        <w:rPr>
          <w:sz w:val="12"/>
          <w:szCs w:val="18"/>
        </w:rPr>
        <w:t>Narva</w:t>
      </w:r>
      <w:proofErr w:type="spellEnd"/>
      <w:r w:rsidRPr="005E18B1">
        <w:rPr>
          <w:sz w:val="12"/>
          <w:szCs w:val="18"/>
        </w:rPr>
        <w:t xml:space="preserve"> where more than 90% of the population is ethnic Russian.</w:t>
      </w:r>
    </w:p>
    <w:p w14:paraId="023ABE2E" w14:textId="77777777" w:rsidR="004830BF" w:rsidRPr="005E18B1" w:rsidRDefault="004830BF" w:rsidP="004830BF">
      <w:pPr>
        <w:rPr>
          <w:sz w:val="12"/>
          <w:szCs w:val="18"/>
        </w:rPr>
      </w:pPr>
      <w:r w:rsidRPr="005E18B1">
        <w:rPr>
          <w:sz w:val="12"/>
          <w:szCs w:val="18"/>
        </w:rPr>
        <w:t xml:space="preserve">Latvia is the most vulnerable of the three states. The economy is weaker; the Russian minority is about the same as in Estonia; and Russian </w:t>
      </w:r>
      <w:proofErr w:type="spellStart"/>
      <w:r w:rsidRPr="005E18B1">
        <w:rPr>
          <w:sz w:val="12"/>
          <w:szCs w:val="18"/>
        </w:rPr>
        <w:t>organised</w:t>
      </w:r>
      <w:proofErr w:type="spellEnd"/>
      <w:r w:rsidRPr="005E18B1">
        <w:rPr>
          <w:sz w:val="12"/>
          <w:szCs w:val="18"/>
        </w:rPr>
        <w:t xml:space="preserve"> crime has a strong hold. Especially the eastern parts of the country are vulnerable to Russian influence.</w:t>
      </w:r>
    </w:p>
    <w:p w14:paraId="229EA47C" w14:textId="77777777" w:rsidR="004830BF" w:rsidRPr="005E18B1" w:rsidRDefault="004830BF" w:rsidP="004830BF">
      <w:pPr>
        <w:rPr>
          <w:sz w:val="12"/>
          <w:szCs w:val="18"/>
        </w:rPr>
      </w:pPr>
      <w:r w:rsidRPr="005E18B1">
        <w:rPr>
          <w:sz w:val="12"/>
          <w:szCs w:val="18"/>
        </w:rPr>
        <w:t>Lithuania only have about six percent ethnic Russians and a stronger military tradition. On the other hand, Lithuania offers access to Kaliningrad. Lithuania’s attempts to decrease their dependence on energy from Russia has annoyed the Russian regime, as is evident in the harassments by the Russian navy of the cabling operation which will connect the Lithuanian grid to Sweden. There are also some tensions surrounding the Polish minorities in the country which Russia could exploit.</w:t>
      </w:r>
    </w:p>
    <w:p w14:paraId="3B18DE40" w14:textId="77777777" w:rsidR="004830BF" w:rsidRPr="005E18B1" w:rsidRDefault="004830BF" w:rsidP="004830BF">
      <w:pPr>
        <w:rPr>
          <w:sz w:val="12"/>
          <w:szCs w:val="18"/>
        </w:rPr>
      </w:pPr>
      <w:r w:rsidRPr="005E18B1">
        <w:rPr>
          <w:sz w:val="12"/>
          <w:szCs w:val="18"/>
        </w:rPr>
        <w:t xml:space="preserve">How fast Sweden will become involved depends on the extent of open, armed actions against one or </w:t>
      </w:r>
      <w:proofErr w:type="gramStart"/>
      <w:r w:rsidRPr="005E18B1">
        <w:rPr>
          <w:sz w:val="12"/>
          <w:szCs w:val="18"/>
        </w:rPr>
        <w:t>all of</w:t>
      </w:r>
      <w:proofErr w:type="gramEnd"/>
      <w:r w:rsidRPr="005E18B1">
        <w:rPr>
          <w:sz w:val="12"/>
          <w:szCs w:val="18"/>
        </w:rPr>
        <w:t xml:space="preserve"> the Baltic States.</w:t>
      </w:r>
    </w:p>
    <w:p w14:paraId="44130661" w14:textId="77777777" w:rsidR="004830BF" w:rsidRPr="005E18B1" w:rsidRDefault="004830BF" w:rsidP="004830BF">
      <w:pPr>
        <w:rPr>
          <w:sz w:val="12"/>
          <w:szCs w:val="18"/>
        </w:rPr>
      </w:pPr>
      <w:r w:rsidRPr="005E18B1">
        <w:rPr>
          <w:sz w:val="12"/>
          <w:szCs w:val="18"/>
        </w:rPr>
        <w:t>If a confrontation occurs with non-regular or paramilitary means, maintaining dominance over Swedish territory and territorial waters will be in focus. The same will be the case for Finland, but Finnish action could be influenced by Russian fabrication of tensions in Karelia, that Helsinki could be blamed for.</w:t>
      </w:r>
    </w:p>
    <w:p w14:paraId="28E89BDE" w14:textId="77777777" w:rsidR="004830BF" w:rsidRPr="005E18B1" w:rsidRDefault="004830BF" w:rsidP="004830BF">
      <w:pPr>
        <w:rPr>
          <w:sz w:val="12"/>
          <w:szCs w:val="18"/>
        </w:rPr>
      </w:pPr>
      <w:r w:rsidRPr="005E18B1">
        <w:rPr>
          <w:sz w:val="12"/>
          <w:szCs w:val="18"/>
        </w:rPr>
        <w:t xml:space="preserve">NATO would try to respond in a controlled manner, </w:t>
      </w:r>
      <w:proofErr w:type="gramStart"/>
      <w:r w:rsidRPr="005E18B1">
        <w:rPr>
          <w:sz w:val="12"/>
          <w:szCs w:val="18"/>
        </w:rPr>
        <w:t>i.e.</w:t>
      </w:r>
      <w:proofErr w:type="gramEnd"/>
      <w:r w:rsidRPr="005E18B1">
        <w:rPr>
          <w:sz w:val="12"/>
          <w:szCs w:val="18"/>
        </w:rPr>
        <w:t xml:space="preserve"> prioritizing transports by air and sea. This would mean greatly increased traffic in and over the Baltic Sea. </w:t>
      </w:r>
      <w:r w:rsidRPr="00A37B38">
        <w:rPr>
          <w:rStyle w:val="StyleUnderline"/>
          <w:highlight w:val="green"/>
        </w:rPr>
        <w:t>Tensions</w:t>
      </w:r>
      <w:r w:rsidRPr="00D5677F">
        <w:rPr>
          <w:rStyle w:val="StyleUnderline"/>
        </w:rPr>
        <w:t xml:space="preserve"> will </w:t>
      </w:r>
      <w:r w:rsidRPr="00A37B38">
        <w:rPr>
          <w:rStyle w:val="StyleUnderline"/>
          <w:highlight w:val="green"/>
        </w:rPr>
        <w:t>rise drastically, with</w:t>
      </w:r>
      <w:r w:rsidRPr="00D5677F">
        <w:rPr>
          <w:rStyle w:val="StyleUnderline"/>
        </w:rPr>
        <w:t xml:space="preserve"> increased </w:t>
      </w:r>
      <w:r w:rsidRPr="00A37B38">
        <w:rPr>
          <w:rStyle w:val="StyleUnderline"/>
          <w:highlight w:val="green"/>
        </w:rPr>
        <w:t xml:space="preserve">risks of </w:t>
      </w:r>
      <w:r w:rsidRPr="00A37B38">
        <w:rPr>
          <w:rStyle w:val="Emphasis"/>
          <w:highlight w:val="green"/>
        </w:rPr>
        <w:t>miscalc</w:t>
      </w:r>
      <w:r w:rsidRPr="00D5677F">
        <w:rPr>
          <w:rStyle w:val="Emphasis"/>
        </w:rPr>
        <w:t>ulations</w:t>
      </w:r>
      <w:r w:rsidRPr="00D5677F">
        <w:rPr>
          <w:rStyle w:val="StyleUnderline"/>
        </w:rPr>
        <w:t xml:space="preserve"> on both sides</w:t>
      </w:r>
      <w:r w:rsidRPr="005E18B1">
        <w:rPr>
          <w:sz w:val="12"/>
          <w:szCs w:val="18"/>
        </w:rPr>
        <w:t>. Sweden and Finland are expected to act together with the rest of the EU and the US. If no direct military threat emerges against Sweden, then Sweden cannot count on any enforcements from the rest of the world apart from mutual information exchange.</w:t>
      </w:r>
    </w:p>
    <w:p w14:paraId="7EB06B50" w14:textId="77777777" w:rsidR="004830BF" w:rsidRPr="005E18B1" w:rsidRDefault="004830BF" w:rsidP="004830BF">
      <w:pPr>
        <w:rPr>
          <w:sz w:val="12"/>
          <w:szCs w:val="18"/>
        </w:rPr>
      </w:pPr>
      <w:r w:rsidRPr="005E18B1">
        <w:rPr>
          <w:sz w:val="12"/>
          <w:szCs w:val="18"/>
        </w:rPr>
        <w:t>The instance that the citizens in the Baltic states perceive a risk of a Russian incursion, the probability is high that a flow of refugees will commence. From Lithuania, the biggest flow will be to Poland while Latvian will flee to Sweden, mainly Gotland. Refugees from Estonia can be expected to flee towards Finland or Sweden depending on where in the country they live and where they have relations or connections.</w:t>
      </w:r>
    </w:p>
    <w:p w14:paraId="5111C9D5" w14:textId="77777777" w:rsidR="004830BF" w:rsidRPr="005E18B1" w:rsidRDefault="004830BF" w:rsidP="004830BF">
      <w:pPr>
        <w:rPr>
          <w:sz w:val="12"/>
          <w:szCs w:val="18"/>
        </w:rPr>
      </w:pPr>
      <w:r w:rsidRPr="005E18B1">
        <w:rPr>
          <w:sz w:val="12"/>
          <w:szCs w:val="18"/>
        </w:rPr>
        <w:t xml:space="preserve">In the worst-case scenario, Swedish and Finnish territory will become an arena for hostilities. As Russian readiness exercises have shown, airborne and marine infantry could rapidly and with surprise occupy parts of Gotland and </w:t>
      </w:r>
      <w:proofErr w:type="spellStart"/>
      <w:r w:rsidRPr="005E18B1">
        <w:rPr>
          <w:sz w:val="12"/>
          <w:szCs w:val="18"/>
        </w:rPr>
        <w:t>Åland</w:t>
      </w:r>
      <w:proofErr w:type="spellEnd"/>
      <w:r w:rsidRPr="005E18B1">
        <w:rPr>
          <w:sz w:val="12"/>
          <w:szCs w:val="18"/>
        </w:rPr>
        <w:t>. A possible option is also to mine the Danish Straits in connection with this.</w:t>
      </w:r>
    </w:p>
    <w:p w14:paraId="3278CE44" w14:textId="77777777" w:rsidR="004830BF" w:rsidRPr="005E18B1" w:rsidRDefault="004830BF" w:rsidP="004830BF">
      <w:pPr>
        <w:rPr>
          <w:sz w:val="12"/>
          <w:szCs w:val="18"/>
        </w:rPr>
      </w:pPr>
      <w:r w:rsidRPr="005E18B1">
        <w:rPr>
          <w:sz w:val="12"/>
          <w:szCs w:val="18"/>
        </w:rPr>
        <w:t xml:space="preserve">By supplies of surface-to-air and anti-ship missiles, Russian forces can temporarily extend their air and coastal </w:t>
      </w:r>
      <w:proofErr w:type="spellStart"/>
      <w:r w:rsidRPr="005E18B1">
        <w:rPr>
          <w:sz w:val="12"/>
          <w:szCs w:val="18"/>
        </w:rPr>
        <w:t>defence</w:t>
      </w:r>
      <w:proofErr w:type="spellEnd"/>
      <w:r w:rsidRPr="005E18B1">
        <w:rPr>
          <w:sz w:val="12"/>
          <w:szCs w:val="18"/>
        </w:rPr>
        <w:t xml:space="preserve"> in the Baltic Sea, protecting an incursion by land into the Baltic states. NATO would be faced with a fait accompli. The invasion does not need to happen in all three states nor include the entire territory of a country. The only thing that is needed is a demonstration of NATO’s inability to defend alliance members. This would establish a new security order.</w:t>
      </w:r>
    </w:p>
    <w:p w14:paraId="5F8DD108" w14:textId="77777777" w:rsidR="004830BF" w:rsidRPr="005E18B1" w:rsidRDefault="004830BF" w:rsidP="004830BF">
      <w:pPr>
        <w:rPr>
          <w:sz w:val="12"/>
          <w:szCs w:val="18"/>
        </w:rPr>
      </w:pPr>
      <w:r w:rsidRPr="005E18B1">
        <w:rPr>
          <w:sz w:val="12"/>
          <w:szCs w:val="18"/>
        </w:rPr>
        <w:t xml:space="preserve">Depending on the level of conflict that Russia would be willing to risk, air and navy bases in Sweden and Finland could be struck with missiles from the ground, </w:t>
      </w:r>
      <w:proofErr w:type="gramStart"/>
      <w:r w:rsidRPr="005E18B1">
        <w:rPr>
          <w:sz w:val="12"/>
          <w:szCs w:val="18"/>
        </w:rPr>
        <w:t>air</w:t>
      </w:r>
      <w:proofErr w:type="gramEnd"/>
      <w:r w:rsidRPr="005E18B1">
        <w:rPr>
          <w:sz w:val="12"/>
          <w:szCs w:val="18"/>
        </w:rPr>
        <w:t xml:space="preserve"> and sea. It is, however, likely that the governments would be issued an ultimatum to remain neutral, with only a few hours to comply.</w:t>
      </w:r>
    </w:p>
    <w:p w14:paraId="5E9900F0" w14:textId="77777777" w:rsidR="004830BF" w:rsidRPr="005E18B1" w:rsidRDefault="004830BF" w:rsidP="004830BF">
      <w:pPr>
        <w:rPr>
          <w:sz w:val="12"/>
          <w:szCs w:val="18"/>
        </w:rPr>
      </w:pPr>
      <w:r w:rsidRPr="005E18B1">
        <w:rPr>
          <w:sz w:val="12"/>
          <w:szCs w:val="18"/>
        </w:rPr>
        <w:t xml:space="preserve">Public announcement of the ultimatum would put immense pressure on the political system and weaken resistance. Such diplomatic tactics could be reinforced by forced </w:t>
      </w:r>
      <w:proofErr w:type="spellStart"/>
      <w:r w:rsidRPr="005E18B1">
        <w:rPr>
          <w:sz w:val="12"/>
          <w:szCs w:val="18"/>
        </w:rPr>
        <w:t>cyber attacks</w:t>
      </w:r>
      <w:proofErr w:type="spellEnd"/>
      <w:r w:rsidRPr="005E18B1">
        <w:rPr>
          <w:sz w:val="12"/>
          <w:szCs w:val="18"/>
        </w:rPr>
        <w:t xml:space="preserve"> on the electricity and telecommunication networks. During the coldest months of the year, the vulnerability would be the highest.</w:t>
      </w:r>
    </w:p>
    <w:p w14:paraId="2EC5D9A5" w14:textId="77777777" w:rsidR="004830BF" w:rsidRPr="005E18B1" w:rsidRDefault="004830BF" w:rsidP="004830BF">
      <w:pPr>
        <w:rPr>
          <w:sz w:val="12"/>
          <w:szCs w:val="18"/>
        </w:rPr>
      </w:pPr>
      <w:r w:rsidRPr="005E18B1">
        <w:rPr>
          <w:sz w:val="12"/>
          <w:szCs w:val="18"/>
        </w:rPr>
        <w:t xml:space="preserve">At the same time, Sweden would be expected to support their Western partners’ need for transports into the theatre of action. If Russia would close the Danish Straits, any military support to the Baltic states would need to move over Swedish </w:t>
      </w:r>
      <w:proofErr w:type="gramStart"/>
      <w:r w:rsidRPr="005E18B1">
        <w:rPr>
          <w:sz w:val="12"/>
          <w:szCs w:val="18"/>
        </w:rPr>
        <w:t>territory;</w:t>
      </w:r>
      <w:proofErr w:type="gramEnd"/>
      <w:r w:rsidRPr="005E18B1">
        <w:rPr>
          <w:sz w:val="12"/>
          <w:szCs w:val="18"/>
        </w:rPr>
        <w:t xml:space="preserve"> such as air support Norwegian air bases or aircraft carriers in the Norwegian Sea. There would also be demands to clear of mines in Oresund, and possibly for allowing equipment and troop transports to </w:t>
      </w:r>
      <w:proofErr w:type="spellStart"/>
      <w:r w:rsidRPr="005E18B1">
        <w:rPr>
          <w:sz w:val="12"/>
          <w:szCs w:val="18"/>
        </w:rPr>
        <w:t>harbours</w:t>
      </w:r>
      <w:proofErr w:type="spellEnd"/>
      <w:r w:rsidRPr="005E18B1">
        <w:rPr>
          <w:sz w:val="12"/>
          <w:szCs w:val="18"/>
        </w:rPr>
        <w:t xml:space="preserve"> on the east coast for further transport across the Baltic Sea. The Swedish to such demands would have consequences for generations to come.</w:t>
      </w:r>
    </w:p>
    <w:p w14:paraId="773B5C57" w14:textId="77777777" w:rsidR="004830BF" w:rsidRPr="005E18B1" w:rsidRDefault="004830BF" w:rsidP="004830BF">
      <w:pPr>
        <w:rPr>
          <w:sz w:val="12"/>
          <w:szCs w:val="18"/>
        </w:rPr>
      </w:pPr>
      <w:r w:rsidRPr="005E18B1">
        <w:rPr>
          <w:sz w:val="12"/>
          <w:szCs w:val="18"/>
        </w:rPr>
        <w:t>If Gotland would not be occupied by Russian forces, NATO would demand to set up bases on the island. The smallest indication of acquiescing to such demands would have the Russians racing to the island.</w:t>
      </w:r>
    </w:p>
    <w:p w14:paraId="3B5267CC" w14:textId="77777777" w:rsidR="004830BF" w:rsidRPr="005E18B1" w:rsidRDefault="004830BF" w:rsidP="004830BF">
      <w:pPr>
        <w:rPr>
          <w:sz w:val="12"/>
          <w:szCs w:val="18"/>
        </w:rPr>
      </w:pPr>
      <w:r w:rsidRPr="005E18B1">
        <w:rPr>
          <w:sz w:val="12"/>
          <w:szCs w:val="18"/>
        </w:rPr>
        <w:t xml:space="preserve">Furthermore, Russia would coordinate activities in the far north, with submarines of all kinds and possibly even direct action in northern Finland and even in northern Sweden, </w:t>
      </w:r>
      <w:proofErr w:type="gramStart"/>
      <w:r w:rsidRPr="005E18B1">
        <w:rPr>
          <w:sz w:val="12"/>
          <w:szCs w:val="18"/>
        </w:rPr>
        <w:t>in order to</w:t>
      </w:r>
      <w:proofErr w:type="gramEnd"/>
      <w:r w:rsidRPr="005E18B1">
        <w:rPr>
          <w:sz w:val="12"/>
          <w:szCs w:val="18"/>
        </w:rPr>
        <w:t xml:space="preserve"> expand Russian air </w:t>
      </w:r>
      <w:proofErr w:type="spellStart"/>
      <w:r w:rsidRPr="005E18B1">
        <w:rPr>
          <w:sz w:val="12"/>
          <w:szCs w:val="18"/>
        </w:rPr>
        <w:t>defence</w:t>
      </w:r>
      <w:proofErr w:type="spellEnd"/>
      <w:r w:rsidRPr="005E18B1">
        <w:rPr>
          <w:sz w:val="12"/>
          <w:szCs w:val="18"/>
        </w:rPr>
        <w:t>.</w:t>
      </w:r>
    </w:p>
    <w:p w14:paraId="6364D00E" w14:textId="77777777" w:rsidR="004830BF" w:rsidRPr="005E18B1" w:rsidRDefault="004830BF" w:rsidP="004830BF">
      <w:pPr>
        <w:rPr>
          <w:sz w:val="12"/>
          <w:szCs w:val="18"/>
        </w:rPr>
      </w:pPr>
      <w:r w:rsidRPr="005E18B1">
        <w:rPr>
          <w:sz w:val="12"/>
          <w:szCs w:val="18"/>
        </w:rPr>
        <w:t xml:space="preserve">Faced with the risk of direct confrontations between Russian and American forces, Russia could mount </w:t>
      </w:r>
      <w:proofErr w:type="gramStart"/>
      <w:r w:rsidRPr="005E18B1">
        <w:rPr>
          <w:sz w:val="12"/>
          <w:szCs w:val="18"/>
        </w:rPr>
        <w:t>land-based</w:t>
      </w:r>
      <w:proofErr w:type="gramEnd"/>
      <w:r w:rsidRPr="005E18B1">
        <w:rPr>
          <w:sz w:val="12"/>
          <w:szCs w:val="18"/>
        </w:rPr>
        <w:t xml:space="preserve"> as well as amphibian operations in the north of Norway and on Svalbard, to improve the </w:t>
      </w:r>
      <w:proofErr w:type="spellStart"/>
      <w:r w:rsidRPr="005E18B1">
        <w:rPr>
          <w:sz w:val="12"/>
          <w:szCs w:val="18"/>
        </w:rPr>
        <w:t>defence</w:t>
      </w:r>
      <w:proofErr w:type="spellEnd"/>
      <w:r w:rsidRPr="005E18B1">
        <w:rPr>
          <w:sz w:val="12"/>
          <w:szCs w:val="18"/>
        </w:rPr>
        <w:t xml:space="preserve"> of Murmansk. Following a similar strategy, occupying parts of Bornholm would make it more difficult for NATO to support their members. This is probably not necessary, but it is a possible option.</w:t>
      </w:r>
    </w:p>
    <w:p w14:paraId="2D8E85D9" w14:textId="77777777" w:rsidR="004830BF" w:rsidRPr="005E18B1" w:rsidRDefault="004830BF" w:rsidP="004830BF">
      <w:pPr>
        <w:rPr>
          <w:sz w:val="12"/>
          <w:szCs w:val="18"/>
        </w:rPr>
      </w:pPr>
      <w:r w:rsidRPr="005E18B1">
        <w:rPr>
          <w:sz w:val="12"/>
          <w:szCs w:val="18"/>
        </w:rPr>
        <w:t xml:space="preserve">In most people’s minds, there is a sharp line between the Baltic states’ eastern borders and Russia, the crossing of which is unconceivable. By first gaining the control over Gotland and </w:t>
      </w:r>
      <w:proofErr w:type="spellStart"/>
      <w:r w:rsidRPr="005E18B1">
        <w:rPr>
          <w:sz w:val="12"/>
          <w:szCs w:val="18"/>
        </w:rPr>
        <w:t>Åland</w:t>
      </w:r>
      <w:proofErr w:type="spellEnd"/>
      <w:r w:rsidRPr="005E18B1">
        <w:rPr>
          <w:sz w:val="12"/>
          <w:szCs w:val="18"/>
        </w:rPr>
        <w:t>, the Russian General Army Staff could circumvent a mental Maginot line, in the same way as Germany attacked France through Benelux in May 1940.</w:t>
      </w:r>
    </w:p>
    <w:p w14:paraId="4FB1AABA" w14:textId="77777777" w:rsidR="004830BF" w:rsidRPr="005E18B1" w:rsidRDefault="004830BF" w:rsidP="004830BF">
      <w:pPr>
        <w:rPr>
          <w:sz w:val="12"/>
          <w:szCs w:val="18"/>
        </w:rPr>
      </w:pPr>
      <w:r w:rsidRPr="005E18B1">
        <w:rPr>
          <w:sz w:val="12"/>
          <w:szCs w:val="18"/>
        </w:rPr>
        <w:t>Russian success in this scenario hinges on speed and the ability to contain the conflict. The first message to Washington will entail the understanding that this is not a direct conflict between the US. For Russia, the uncertainty is therefore how US interests are perceived from an American perspective.</w:t>
      </w:r>
    </w:p>
    <w:p w14:paraId="6DEF73B0" w14:textId="77777777" w:rsidR="004830BF" w:rsidRPr="00D5677F" w:rsidRDefault="004830BF" w:rsidP="004830BF">
      <w:pPr>
        <w:rPr>
          <w:sz w:val="16"/>
        </w:rPr>
      </w:pPr>
      <w:r w:rsidRPr="00A37B38">
        <w:rPr>
          <w:rStyle w:val="StyleUnderline"/>
          <w:highlight w:val="green"/>
        </w:rPr>
        <w:t>For</w:t>
      </w:r>
      <w:r w:rsidRPr="00D5677F">
        <w:rPr>
          <w:rStyle w:val="StyleUnderline"/>
        </w:rPr>
        <w:t xml:space="preserve"> the </w:t>
      </w:r>
      <w:r w:rsidRPr="00A37B38">
        <w:rPr>
          <w:rStyle w:val="StyleUnderline"/>
          <w:highlight w:val="green"/>
        </w:rPr>
        <w:t>US, it</w:t>
      </w:r>
      <w:r w:rsidRPr="00D5677F">
        <w:rPr>
          <w:sz w:val="16"/>
        </w:rPr>
        <w:t xml:space="preserve"> is not just the credibility of NATO that is at stake but also the unity of the EU. This </w:t>
      </w:r>
      <w:r w:rsidRPr="00A37B38">
        <w:rPr>
          <w:rStyle w:val="StyleUnderline"/>
          <w:highlight w:val="green"/>
        </w:rPr>
        <w:t xml:space="preserve">has </w:t>
      </w:r>
      <w:r w:rsidRPr="00A37B38">
        <w:rPr>
          <w:rStyle w:val="Emphasis"/>
          <w:highlight w:val="green"/>
        </w:rPr>
        <w:t>global connotations</w:t>
      </w:r>
      <w:r w:rsidRPr="00D5677F">
        <w:rPr>
          <w:rStyle w:val="StyleUnderline"/>
        </w:rPr>
        <w:t xml:space="preserve"> since allies (and </w:t>
      </w:r>
      <w:r w:rsidRPr="00A37B38">
        <w:rPr>
          <w:rStyle w:val="StyleUnderline"/>
          <w:highlight w:val="green"/>
        </w:rPr>
        <w:t>enemies) in</w:t>
      </w:r>
      <w:r w:rsidRPr="00D5677F">
        <w:rPr>
          <w:rStyle w:val="StyleUnderline"/>
        </w:rPr>
        <w:t xml:space="preserve"> the </w:t>
      </w:r>
      <w:r w:rsidRPr="00A37B38">
        <w:rPr>
          <w:rStyle w:val="Emphasis"/>
          <w:highlight w:val="green"/>
        </w:rPr>
        <w:t>Middle East</w:t>
      </w:r>
      <w:r w:rsidRPr="00A37B38">
        <w:rPr>
          <w:rStyle w:val="StyleUnderline"/>
          <w:highlight w:val="green"/>
        </w:rPr>
        <w:t xml:space="preserve"> and </w:t>
      </w:r>
      <w:r w:rsidRPr="00A37B38">
        <w:rPr>
          <w:rStyle w:val="Emphasis"/>
          <w:highlight w:val="green"/>
        </w:rPr>
        <w:t>Asia</w:t>
      </w:r>
      <w:r w:rsidRPr="00D5677F">
        <w:rPr>
          <w:rStyle w:val="StyleUnderline"/>
        </w:rPr>
        <w:t xml:space="preserve"> will</w:t>
      </w:r>
      <w:r w:rsidRPr="00D5677F">
        <w:rPr>
          <w:sz w:val="16"/>
        </w:rPr>
        <w:t xml:space="preserve"> also </w:t>
      </w:r>
      <w:r w:rsidRPr="00A37B38">
        <w:rPr>
          <w:rStyle w:val="StyleUnderline"/>
          <w:highlight w:val="green"/>
        </w:rPr>
        <w:t>form assumptions</w:t>
      </w:r>
      <w:r w:rsidRPr="00D5677F">
        <w:rPr>
          <w:rStyle w:val="StyleUnderline"/>
        </w:rPr>
        <w:t xml:space="preserve"> regarding the willingness and ability of the US to act </w:t>
      </w:r>
      <w:proofErr w:type="gramStart"/>
      <w:r w:rsidRPr="00D5677F">
        <w:rPr>
          <w:rStyle w:val="StyleUnderline"/>
        </w:rPr>
        <w:t>in order to</w:t>
      </w:r>
      <w:proofErr w:type="gramEnd"/>
      <w:r w:rsidRPr="00D5677F">
        <w:rPr>
          <w:rStyle w:val="StyleUnderline"/>
        </w:rPr>
        <w:t xml:space="preserve"> protect their allies. The risk is obviously that Russia </w:t>
      </w:r>
      <w:r w:rsidRPr="00D5677F">
        <w:rPr>
          <w:rStyle w:val="Emphasis"/>
        </w:rPr>
        <w:t>miscalculates</w:t>
      </w:r>
      <w:r w:rsidRPr="00D5677F">
        <w:rPr>
          <w:sz w:val="16"/>
        </w:rPr>
        <w:t xml:space="preserve"> and underestimates the difference between, for instance, the departing presidential administration perceptions of US security interests on the one hand with the wider US security establishment’s perception of these on the other.</w:t>
      </w:r>
    </w:p>
    <w:p w14:paraId="16362A24" w14:textId="77777777" w:rsidR="004830BF" w:rsidRDefault="004830BF" w:rsidP="004830BF">
      <w:pPr>
        <w:rPr>
          <w:sz w:val="16"/>
        </w:rPr>
      </w:pPr>
      <w:r w:rsidRPr="00D5677F">
        <w:rPr>
          <w:sz w:val="16"/>
        </w:rPr>
        <w:t xml:space="preserve">During the whole process, </w:t>
      </w:r>
      <w:r w:rsidRPr="00D5677F">
        <w:rPr>
          <w:rStyle w:val="StyleUnderline"/>
        </w:rPr>
        <w:t xml:space="preserve">the </w:t>
      </w:r>
      <w:r w:rsidRPr="00A37B38">
        <w:rPr>
          <w:rStyle w:val="StyleUnderline"/>
          <w:highlight w:val="green"/>
        </w:rPr>
        <w:t xml:space="preserve">threat of </w:t>
      </w:r>
      <w:r w:rsidRPr="00A37B38">
        <w:rPr>
          <w:rStyle w:val="Emphasis"/>
          <w:highlight w:val="green"/>
        </w:rPr>
        <w:t>nuclear strikes</w:t>
      </w:r>
      <w:r w:rsidRPr="00D5677F">
        <w:rPr>
          <w:rStyle w:val="StyleUnderline"/>
        </w:rPr>
        <w:t xml:space="preserve"> would </w:t>
      </w:r>
      <w:r w:rsidRPr="00A37B38">
        <w:rPr>
          <w:rStyle w:val="StyleUnderline"/>
          <w:highlight w:val="green"/>
        </w:rPr>
        <w:t>hover</w:t>
      </w:r>
      <w:r w:rsidRPr="00D5677F">
        <w:rPr>
          <w:sz w:val="16"/>
        </w:rPr>
        <w:t xml:space="preserve"> over all decision makers, which increases the degree of uncertainty. Nuclear tests in the period before a test of strength cannot be ruled out, especially since </w:t>
      </w:r>
      <w:r w:rsidRPr="00D5677F">
        <w:rPr>
          <w:rStyle w:val="StyleUnderline"/>
        </w:rPr>
        <w:t xml:space="preserve">Russian emphasis on nuclear </w:t>
      </w:r>
      <w:r w:rsidRPr="00A37B38">
        <w:rPr>
          <w:rStyle w:val="Emphasis"/>
          <w:highlight w:val="green"/>
        </w:rPr>
        <w:t>deterrence could lose credibility</w:t>
      </w:r>
      <w:r w:rsidRPr="00D5677F">
        <w:rPr>
          <w:rStyle w:val="StyleUnderline"/>
        </w:rPr>
        <w:t xml:space="preserve"> over time</w:t>
      </w:r>
      <w:r w:rsidRPr="00D5677F">
        <w:rPr>
          <w:sz w:val="16"/>
        </w:rPr>
        <w:t xml:space="preserve">. Direct threats of using the nuclear weapons </w:t>
      </w:r>
      <w:proofErr w:type="gramStart"/>
      <w:r w:rsidRPr="00D5677F">
        <w:rPr>
          <w:sz w:val="16"/>
        </w:rPr>
        <w:t>is</w:t>
      </w:r>
      <w:proofErr w:type="gramEnd"/>
      <w:r w:rsidRPr="00D5677F">
        <w:rPr>
          <w:sz w:val="16"/>
        </w:rPr>
        <w:t>, however, completely excluded in this scenario</w:t>
      </w:r>
      <w:r>
        <w:rPr>
          <w:sz w:val="16"/>
        </w:rPr>
        <w:t>.</w:t>
      </w:r>
    </w:p>
    <w:p w14:paraId="36FB5CA7" w14:textId="77777777" w:rsidR="004830BF" w:rsidRDefault="004830BF" w:rsidP="004830BF">
      <w:pPr>
        <w:pStyle w:val="Heading4"/>
      </w:pPr>
      <w:r>
        <w:t xml:space="preserve">Coop solves Malaccan trade disruptions. </w:t>
      </w:r>
    </w:p>
    <w:p w14:paraId="641E47A3" w14:textId="77777777" w:rsidR="004830BF" w:rsidRPr="00D4342C" w:rsidRDefault="004830BF" w:rsidP="004830BF">
      <w:r>
        <w:t xml:space="preserve">Dmitriy </w:t>
      </w:r>
      <w:proofErr w:type="spellStart"/>
      <w:r w:rsidRPr="005C3832">
        <w:rPr>
          <w:rStyle w:val="Style13ptBold"/>
        </w:rPr>
        <w:t>Frolovskiy</w:t>
      </w:r>
      <w:proofErr w:type="spellEnd"/>
      <w:r w:rsidRPr="005C3832">
        <w:rPr>
          <w:rStyle w:val="Style13ptBold"/>
        </w:rPr>
        <w:t xml:space="preserve"> 20</w:t>
      </w:r>
      <w:r>
        <w:t xml:space="preserve"> {Dmitriy </w:t>
      </w:r>
      <w:proofErr w:type="spellStart"/>
      <w:r>
        <w:t>Frolovskiy</w:t>
      </w:r>
      <w:proofErr w:type="spellEnd"/>
      <w:r>
        <w:t xml:space="preserve"> is a political analyst and independent journalist. He is a consultant on policy and </w:t>
      </w:r>
      <w:proofErr w:type="gramStart"/>
      <w:r>
        <w:t>strategy, and</w:t>
      </w:r>
      <w:proofErr w:type="gramEnd"/>
      <w:r>
        <w:t xml:space="preserve"> has written about Russia’s foreign policy. 8-25-2020. “Why China-Russia economic ties will emerge from the coronavirus pandemic stronger than ever.” https://www.scmp.com/comment/opinion/article/3098639/why-china-russia-economic-ties-will-emerge-coronavirus-pandemic}//JM</w:t>
      </w:r>
    </w:p>
    <w:p w14:paraId="78AF114D" w14:textId="77777777" w:rsidR="004830BF" w:rsidRPr="00D4342C" w:rsidRDefault="004830BF" w:rsidP="004830BF">
      <w:pPr>
        <w:rPr>
          <w:sz w:val="16"/>
        </w:rPr>
      </w:pPr>
      <w:r w:rsidRPr="00D4342C">
        <w:rPr>
          <w:sz w:val="16"/>
        </w:rPr>
        <w:t>Disruption of global supply chains could further contribute to</w:t>
      </w:r>
      <w:r w:rsidRPr="00D4342C">
        <w:rPr>
          <w:rStyle w:val="StyleUnderline"/>
        </w:rPr>
        <w:t xml:space="preserve"> </w:t>
      </w:r>
      <w:r w:rsidRPr="00A37B38">
        <w:rPr>
          <w:rStyle w:val="Emphasis"/>
          <w:highlight w:val="green"/>
        </w:rPr>
        <w:t>greater Russia-China economic exchange</w:t>
      </w:r>
      <w:r w:rsidRPr="00D4342C">
        <w:rPr>
          <w:sz w:val="16"/>
        </w:rPr>
        <w:t xml:space="preserve">. As more Western companies have been or plan to shift away from </w:t>
      </w:r>
      <w:proofErr w:type="spellStart"/>
      <w:r w:rsidRPr="00D4342C">
        <w:rPr>
          <w:sz w:val="16"/>
        </w:rPr>
        <w:t>globalisation</w:t>
      </w:r>
      <w:proofErr w:type="spellEnd"/>
      <w:r w:rsidRPr="00D4342C">
        <w:rPr>
          <w:sz w:val="16"/>
        </w:rPr>
        <w:t xml:space="preserve"> and towards a more </w:t>
      </w:r>
      <w:proofErr w:type="spellStart"/>
      <w:r w:rsidRPr="00D4342C">
        <w:rPr>
          <w:sz w:val="16"/>
        </w:rPr>
        <w:t>localised</w:t>
      </w:r>
      <w:proofErr w:type="spellEnd"/>
      <w:r w:rsidRPr="00D4342C">
        <w:rPr>
          <w:sz w:val="16"/>
        </w:rPr>
        <w:t xml:space="preserve"> approach when it came to their supply chains, China might bear the biggest brunt. </w:t>
      </w:r>
      <w:r w:rsidRPr="00D4342C">
        <w:rPr>
          <w:rStyle w:val="StyleUnderline"/>
        </w:rPr>
        <w:t xml:space="preserve">Beijing might not only find </w:t>
      </w:r>
      <w:r w:rsidRPr="00A37B38">
        <w:rPr>
          <w:rStyle w:val="StyleUnderline"/>
          <w:highlight w:val="green"/>
        </w:rPr>
        <w:t xml:space="preserve">itself </w:t>
      </w:r>
      <w:proofErr w:type="gramStart"/>
      <w:r w:rsidRPr="00A37B38">
        <w:rPr>
          <w:rStyle w:val="StyleUnderline"/>
          <w:highlight w:val="green"/>
        </w:rPr>
        <w:t>in the midst of</w:t>
      </w:r>
      <w:proofErr w:type="gramEnd"/>
      <w:r w:rsidRPr="00D4342C">
        <w:rPr>
          <w:rStyle w:val="StyleUnderline"/>
        </w:rPr>
        <w:t xml:space="preserve"> irreparably disrupted supply chains, but also increasingly isolated from major markets due to the </w:t>
      </w:r>
      <w:r w:rsidRPr="00A37B38">
        <w:rPr>
          <w:rStyle w:val="StyleUnderline"/>
          <w:highlight w:val="green"/>
        </w:rPr>
        <w:t>confrontation with the West</w:t>
      </w:r>
      <w:r w:rsidRPr="00D4342C">
        <w:rPr>
          <w:rStyle w:val="StyleUnderline"/>
        </w:rPr>
        <w:t xml:space="preserve"> </w:t>
      </w:r>
      <w:r w:rsidRPr="00D4342C">
        <w:rPr>
          <w:sz w:val="16"/>
        </w:rPr>
        <w:t xml:space="preserve">that shows no signs of ending. Although the Power of Siberia pipeline aims to supply China with 38 billion cubic </w:t>
      </w:r>
      <w:proofErr w:type="spellStart"/>
      <w:r w:rsidRPr="00D4342C">
        <w:rPr>
          <w:sz w:val="16"/>
        </w:rPr>
        <w:t>metres</w:t>
      </w:r>
      <w:proofErr w:type="spellEnd"/>
      <w:r w:rsidRPr="00D4342C">
        <w:rPr>
          <w:sz w:val="16"/>
        </w:rPr>
        <w:t xml:space="preserve"> of natural gas annually, China currently imports more than 90 billion cubic </w:t>
      </w:r>
      <w:proofErr w:type="spellStart"/>
      <w:r w:rsidRPr="00D4342C">
        <w:rPr>
          <w:sz w:val="16"/>
        </w:rPr>
        <w:t>metres</w:t>
      </w:r>
      <w:proofErr w:type="spellEnd"/>
      <w:r w:rsidRPr="00D4342C">
        <w:rPr>
          <w:sz w:val="16"/>
        </w:rPr>
        <w:t xml:space="preserve"> a year, with most of its supply coming from Australia, Association of Southeast Asian Nation countries and Qatar. The </w:t>
      </w:r>
      <w:r w:rsidRPr="00A37B38">
        <w:rPr>
          <w:rStyle w:val="StyleUnderline"/>
          <w:highlight w:val="green"/>
        </w:rPr>
        <w:t>trade</w:t>
      </w:r>
      <w:r w:rsidRPr="00D4342C">
        <w:rPr>
          <w:rStyle w:val="StyleUnderline"/>
        </w:rPr>
        <w:t xml:space="preserve"> war and </w:t>
      </w:r>
      <w:r w:rsidRPr="00A37B38">
        <w:rPr>
          <w:rStyle w:val="StyleUnderline"/>
          <w:highlight w:val="green"/>
        </w:rPr>
        <w:t>disruptions of international routes such as</w:t>
      </w:r>
      <w:r w:rsidRPr="00D4342C">
        <w:rPr>
          <w:rStyle w:val="StyleUnderline"/>
        </w:rPr>
        <w:t xml:space="preserve"> the </w:t>
      </w:r>
      <w:r w:rsidRPr="00A37B38">
        <w:rPr>
          <w:rStyle w:val="Emphasis"/>
          <w:highlight w:val="green"/>
        </w:rPr>
        <w:t>Gulf of Aden and the Strait of Malacca</w:t>
      </w:r>
      <w:r w:rsidRPr="00D4342C">
        <w:rPr>
          <w:sz w:val="16"/>
        </w:rPr>
        <w:t xml:space="preserve"> in case of an open conflict </w:t>
      </w:r>
      <w:r w:rsidRPr="00A37B38">
        <w:rPr>
          <w:rStyle w:val="StyleUnderline"/>
          <w:highlight w:val="green"/>
        </w:rPr>
        <w:t>elevate the importance of</w:t>
      </w:r>
      <w:r w:rsidRPr="00D4342C">
        <w:rPr>
          <w:rStyle w:val="StyleUnderline"/>
        </w:rPr>
        <w:t xml:space="preserve"> </w:t>
      </w:r>
      <w:r w:rsidRPr="00A37B38">
        <w:rPr>
          <w:rStyle w:val="StyleUnderline"/>
          <w:highlight w:val="green"/>
        </w:rPr>
        <w:t>Russia</w:t>
      </w:r>
      <w:r w:rsidRPr="00D4342C">
        <w:rPr>
          <w:rStyle w:val="StyleUnderline"/>
        </w:rPr>
        <w:t xml:space="preserve"> as a core supplier, </w:t>
      </w:r>
      <w:r w:rsidRPr="00A37B38">
        <w:rPr>
          <w:rStyle w:val="StyleUnderline"/>
          <w:highlight w:val="green"/>
        </w:rPr>
        <w:t>thanks to the shared land border and resilient political ties</w:t>
      </w:r>
      <w:r w:rsidRPr="00D4342C">
        <w:rPr>
          <w:rStyle w:val="StyleUnderline"/>
        </w:rPr>
        <w:t>.</w:t>
      </w:r>
      <w:r>
        <w:rPr>
          <w:rStyle w:val="StyleUnderline"/>
        </w:rPr>
        <w:t xml:space="preserve"> </w:t>
      </w:r>
      <w:r w:rsidRPr="00D4342C">
        <w:rPr>
          <w:sz w:val="16"/>
        </w:rPr>
        <w:t xml:space="preserve">These </w:t>
      </w:r>
      <w:r w:rsidRPr="00A37B38">
        <w:rPr>
          <w:rStyle w:val="StyleUnderline"/>
          <w:highlight w:val="green"/>
        </w:rPr>
        <w:t>growing economic ties</w:t>
      </w:r>
      <w:r w:rsidRPr="00D4342C">
        <w:rPr>
          <w:rStyle w:val="StyleUnderline"/>
        </w:rPr>
        <w:t xml:space="preserve"> might </w:t>
      </w:r>
      <w:r w:rsidRPr="00A37B38">
        <w:rPr>
          <w:rStyle w:val="StyleUnderline"/>
          <w:highlight w:val="green"/>
        </w:rPr>
        <w:t xml:space="preserve">not only </w:t>
      </w:r>
      <w:r w:rsidRPr="00A37B38">
        <w:rPr>
          <w:rStyle w:val="Emphasis"/>
          <w:highlight w:val="green"/>
        </w:rPr>
        <w:t>decrease the chance of serious disruptions</w:t>
      </w:r>
      <w:r w:rsidRPr="00D4342C">
        <w:rPr>
          <w:rStyle w:val="StyleUnderline"/>
        </w:rPr>
        <w:t xml:space="preserve"> on the scale of the Sino-Soviet split in the past, </w:t>
      </w:r>
      <w:r w:rsidRPr="00A37B38">
        <w:rPr>
          <w:rStyle w:val="StyleUnderline"/>
          <w:highlight w:val="green"/>
        </w:rPr>
        <w:t xml:space="preserve">but also </w:t>
      </w:r>
      <w:r w:rsidRPr="00A37B38">
        <w:rPr>
          <w:rStyle w:val="Emphasis"/>
          <w:highlight w:val="green"/>
        </w:rPr>
        <w:t>contribute to economic and diplomatic interdependencies</w:t>
      </w:r>
      <w:r w:rsidRPr="00D4342C">
        <w:rPr>
          <w:rStyle w:val="Emphasis"/>
        </w:rPr>
        <w:t>.</w:t>
      </w:r>
      <w:r>
        <w:rPr>
          <w:rStyle w:val="Emphasis"/>
        </w:rPr>
        <w:t xml:space="preserve"> </w:t>
      </w:r>
      <w:r w:rsidRPr="00D4342C">
        <w:rPr>
          <w:sz w:val="16"/>
        </w:rPr>
        <w:t>It appears that as the world finally recovers from the coronavirus pandemic,</w:t>
      </w:r>
      <w:r w:rsidRPr="00D4342C">
        <w:rPr>
          <w:rStyle w:val="StyleUnderline"/>
        </w:rPr>
        <w:t xml:space="preserve"> Russia and China might end up being more integrated</w:t>
      </w:r>
      <w:r w:rsidRPr="00D4342C">
        <w:rPr>
          <w:sz w:val="16"/>
        </w:rPr>
        <w:t>, which will have far-reaching consequences for the global balance of power.</w:t>
      </w:r>
    </w:p>
    <w:p w14:paraId="6F37B60C" w14:textId="77777777" w:rsidR="004830BF" w:rsidRDefault="004830BF" w:rsidP="004830BF">
      <w:pPr>
        <w:pStyle w:val="Heading4"/>
      </w:pPr>
      <w:r>
        <w:t xml:space="preserve">Global food shortage. </w:t>
      </w:r>
    </w:p>
    <w:p w14:paraId="474FECF6" w14:textId="77777777" w:rsidR="004830BF" w:rsidRDefault="004830BF" w:rsidP="004830BF">
      <w:r w:rsidRPr="00477FB8">
        <w:rPr>
          <w:rStyle w:val="Style13ptBold"/>
        </w:rPr>
        <w:t>WEF</w:t>
      </w:r>
      <w:r>
        <w:t>,</w:t>
      </w:r>
      <w:r w:rsidRPr="00477FB8">
        <w:t xml:space="preserve"> based in </w:t>
      </w:r>
      <w:proofErr w:type="spellStart"/>
      <w:r w:rsidRPr="00477FB8">
        <w:t>Cologny</w:t>
      </w:r>
      <w:proofErr w:type="spellEnd"/>
      <w:r w:rsidRPr="00477FB8">
        <w:t xml:space="preserve">-Geneva, Switzerland, is an NGO, founded in 1971. The WEF's mission is cited as </w:t>
      </w:r>
      <w:r>
        <w:t>‘</w:t>
      </w:r>
      <w:r w:rsidRPr="00477FB8">
        <w:t>committed to improving the state of the world by engaging business, political, academic, and other leaders of society to shape global, regional, and industry agendas</w:t>
      </w:r>
      <w:r>
        <w:t>’, 11/27/</w:t>
      </w:r>
      <w:r w:rsidRPr="00477FB8">
        <w:rPr>
          <w:rStyle w:val="Style13ptBold"/>
        </w:rPr>
        <w:t>17</w:t>
      </w:r>
      <w:r>
        <w:t xml:space="preserve"> (World Economic Forum, “</w:t>
      </w:r>
      <w:r w:rsidRPr="00477FB8">
        <w:t>How trade chokepoints pose a growing threat to global food security</w:t>
      </w:r>
      <w:r>
        <w:t xml:space="preserve">”, </w:t>
      </w:r>
      <w:r w:rsidRPr="00477FB8">
        <w:t>https://www.weforum.org/agenda/2017/11/how-trade-chokepoints-pose-a-growing-threat-to-global-food-security/</w:t>
      </w:r>
      <w:r>
        <w:t>)//GA</w:t>
      </w:r>
    </w:p>
    <w:p w14:paraId="604263EB" w14:textId="77777777" w:rsidR="004830BF" w:rsidRPr="00E34EA1" w:rsidRDefault="004830BF" w:rsidP="004830BF">
      <w:pPr>
        <w:rPr>
          <w:sz w:val="16"/>
        </w:rPr>
      </w:pPr>
      <w:r w:rsidRPr="001D75D2">
        <w:rPr>
          <w:rStyle w:val="StyleUnderline"/>
        </w:rPr>
        <w:t>Three key crops</w:t>
      </w:r>
      <w:r w:rsidRPr="00E34EA1">
        <w:rPr>
          <w:sz w:val="16"/>
        </w:rPr>
        <w:t xml:space="preserve"> </w:t>
      </w:r>
      <w:r w:rsidRPr="00A37B38">
        <w:rPr>
          <w:rStyle w:val="Emphasis"/>
          <w:highlight w:val="green"/>
        </w:rPr>
        <w:t>Global food security is underpinned by trade in a few crops</w:t>
      </w:r>
      <w:r w:rsidRPr="00E34EA1">
        <w:rPr>
          <w:sz w:val="16"/>
        </w:rPr>
        <w:t xml:space="preserve"> and fertilizers. </w:t>
      </w:r>
      <w:r w:rsidRPr="001D75D2">
        <w:rPr>
          <w:rStyle w:val="StyleUnderline"/>
        </w:rPr>
        <w:t xml:space="preserve">Just three crops – </w:t>
      </w:r>
      <w:r w:rsidRPr="00A37B38">
        <w:rPr>
          <w:rStyle w:val="StyleUnderline"/>
          <w:highlight w:val="green"/>
        </w:rPr>
        <w:t xml:space="preserve">maize, </w:t>
      </w:r>
      <w:proofErr w:type="gramStart"/>
      <w:r w:rsidRPr="00A37B38">
        <w:rPr>
          <w:rStyle w:val="StyleUnderline"/>
          <w:highlight w:val="green"/>
        </w:rPr>
        <w:t>wheat</w:t>
      </w:r>
      <w:proofErr w:type="gramEnd"/>
      <w:r w:rsidRPr="00A37B38">
        <w:rPr>
          <w:rStyle w:val="StyleUnderline"/>
          <w:highlight w:val="green"/>
        </w:rPr>
        <w:t xml:space="preserve"> and rice</w:t>
      </w:r>
      <w:r w:rsidRPr="001D75D2">
        <w:rPr>
          <w:rStyle w:val="StyleUnderline"/>
        </w:rPr>
        <w:t xml:space="preserve"> – </w:t>
      </w:r>
      <w:r w:rsidRPr="00A37B38">
        <w:rPr>
          <w:rStyle w:val="StyleUnderline"/>
          <w:highlight w:val="green"/>
        </w:rPr>
        <w:t>account</w:t>
      </w:r>
      <w:r w:rsidRPr="001D75D2">
        <w:rPr>
          <w:rStyle w:val="StyleUnderline"/>
        </w:rPr>
        <w:t xml:space="preserve"> </w:t>
      </w:r>
      <w:r w:rsidRPr="00A37B38">
        <w:rPr>
          <w:rStyle w:val="StyleUnderline"/>
          <w:highlight w:val="green"/>
        </w:rPr>
        <w:t>for</w:t>
      </w:r>
      <w:r w:rsidRPr="001D75D2">
        <w:rPr>
          <w:rStyle w:val="StyleUnderline"/>
        </w:rPr>
        <w:t xml:space="preserve"> around </w:t>
      </w:r>
      <w:r w:rsidRPr="00A37B38">
        <w:rPr>
          <w:rStyle w:val="StyleUnderline"/>
          <w:highlight w:val="green"/>
        </w:rPr>
        <w:t>60% of global food</w:t>
      </w:r>
      <w:r w:rsidRPr="0078160F">
        <w:rPr>
          <w:rStyle w:val="StyleUnderline"/>
        </w:rPr>
        <w:t xml:space="preserve"> energy</w:t>
      </w:r>
      <w:r w:rsidRPr="001D75D2">
        <w:rPr>
          <w:rStyle w:val="StyleUnderline"/>
        </w:rPr>
        <w:t xml:space="preserve"> intake</w:t>
      </w:r>
      <w:r w:rsidRPr="00E34EA1">
        <w:rPr>
          <w:sz w:val="16"/>
        </w:rPr>
        <w:t xml:space="preserve">. A fourth crop, </w:t>
      </w:r>
      <w:r w:rsidRPr="00A37B38">
        <w:rPr>
          <w:rStyle w:val="StyleUnderline"/>
          <w:highlight w:val="green"/>
        </w:rPr>
        <w:t>soybean</w:t>
      </w:r>
      <w:r w:rsidRPr="00E34EA1">
        <w:rPr>
          <w:sz w:val="16"/>
        </w:rPr>
        <w:t xml:space="preserve">, </w:t>
      </w:r>
      <w:r w:rsidRPr="00A37B38">
        <w:rPr>
          <w:rStyle w:val="StyleUnderline"/>
          <w:highlight w:val="green"/>
        </w:rPr>
        <w:t>is</w:t>
      </w:r>
      <w:r w:rsidRPr="001D75D2">
        <w:rPr>
          <w:rStyle w:val="StyleUnderline"/>
        </w:rPr>
        <w:t xml:space="preserve"> the world’s </w:t>
      </w:r>
      <w:r w:rsidRPr="00A37B38">
        <w:rPr>
          <w:rStyle w:val="StyleUnderline"/>
          <w:highlight w:val="green"/>
        </w:rPr>
        <w:t>largest source of animal</w:t>
      </w:r>
      <w:r w:rsidRPr="001D75D2">
        <w:rPr>
          <w:rStyle w:val="StyleUnderline"/>
        </w:rPr>
        <w:t xml:space="preserve"> protein </w:t>
      </w:r>
      <w:r w:rsidRPr="00A37B38">
        <w:rPr>
          <w:rStyle w:val="StyleUnderline"/>
          <w:highlight w:val="green"/>
        </w:rPr>
        <w:t>feed</w:t>
      </w:r>
      <w:r w:rsidRPr="00E34EA1">
        <w:rPr>
          <w:sz w:val="16"/>
        </w:rPr>
        <w:t xml:space="preserve">, accounting for 65% of global protein feed supply. Each year, the world’s transport system moves enough maize, wheat, </w:t>
      </w:r>
      <w:proofErr w:type="gramStart"/>
      <w:r w:rsidRPr="00E34EA1">
        <w:rPr>
          <w:sz w:val="16"/>
        </w:rPr>
        <w:t>rice</w:t>
      </w:r>
      <w:proofErr w:type="gramEnd"/>
      <w:r w:rsidRPr="00E34EA1">
        <w:rPr>
          <w:sz w:val="16"/>
        </w:rPr>
        <w:t xml:space="preserve"> and soybean to feed approximately 2.8 billion people. Meanwhile, the 180 million </w:t>
      </w:r>
      <w:proofErr w:type="spellStart"/>
      <w:r w:rsidRPr="00E34EA1">
        <w:rPr>
          <w:sz w:val="16"/>
        </w:rPr>
        <w:t>tonnes</w:t>
      </w:r>
      <w:proofErr w:type="spellEnd"/>
      <w:r w:rsidRPr="00E34EA1">
        <w:rPr>
          <w:sz w:val="16"/>
        </w:rPr>
        <w:t xml:space="preserve"> of fertilizers applied to farmland annually play a vital role in helping us grow enough wheat, </w:t>
      </w:r>
      <w:proofErr w:type="gramStart"/>
      <w:r w:rsidRPr="00E34EA1">
        <w:rPr>
          <w:sz w:val="16"/>
        </w:rPr>
        <w:t>rice</w:t>
      </w:r>
      <w:proofErr w:type="gramEnd"/>
      <w:r w:rsidRPr="00E34EA1">
        <w:rPr>
          <w:sz w:val="16"/>
        </w:rPr>
        <w:t xml:space="preserve"> and maize to sustain our expanding populations. </w:t>
      </w:r>
      <w:r w:rsidRPr="00A37B38">
        <w:rPr>
          <w:rStyle w:val="StyleUnderline"/>
          <w:highlight w:val="green"/>
        </w:rPr>
        <w:t>International trade in these commodities is growing, increasing pressure on a small number of ‘chokepoints’</w:t>
      </w:r>
      <w:r w:rsidRPr="00E34EA1">
        <w:rPr>
          <w:sz w:val="16"/>
        </w:rPr>
        <w:t xml:space="preserve"> – critical junctures on transport routes through which exceptional volumes of trade pass. Three principal kinds of chokepoint are critical to global food security: maritime corridors such as straits and canals; coastal infrastructure in major crop-exporting regions; and inland transport infrastructure in major crop-exporting regions. A </w:t>
      </w:r>
      <w:r w:rsidRPr="00A37B38">
        <w:rPr>
          <w:rStyle w:val="StyleUnderline"/>
          <w:highlight w:val="green"/>
        </w:rPr>
        <w:t>serious interruption</w:t>
      </w:r>
      <w:r w:rsidRPr="005079EB">
        <w:rPr>
          <w:rStyle w:val="StyleUnderline"/>
        </w:rPr>
        <w:t xml:space="preserve"> </w:t>
      </w:r>
      <w:r w:rsidRPr="00A37B38">
        <w:rPr>
          <w:rStyle w:val="StyleUnderline"/>
          <w:highlight w:val="green"/>
        </w:rPr>
        <w:t>at</w:t>
      </w:r>
      <w:r w:rsidRPr="005079EB">
        <w:rPr>
          <w:rStyle w:val="StyleUnderline"/>
        </w:rPr>
        <w:t xml:space="preserve"> one</w:t>
      </w:r>
      <w:r w:rsidRPr="00E34EA1">
        <w:rPr>
          <w:sz w:val="16"/>
        </w:rPr>
        <w:t xml:space="preserve"> or more </w:t>
      </w:r>
      <w:r w:rsidRPr="005079EB">
        <w:rPr>
          <w:rStyle w:val="StyleUnderline"/>
        </w:rPr>
        <w:t xml:space="preserve">of these </w:t>
      </w:r>
      <w:r w:rsidRPr="00A37B38">
        <w:rPr>
          <w:rStyle w:val="StyleUnderline"/>
          <w:highlight w:val="green"/>
        </w:rPr>
        <w:t>chokepoints</w:t>
      </w:r>
      <w:r w:rsidRPr="005079EB">
        <w:rPr>
          <w:rStyle w:val="StyleUnderline"/>
        </w:rPr>
        <w:t xml:space="preserve"> </w:t>
      </w:r>
      <w:r w:rsidRPr="00A37B38">
        <w:rPr>
          <w:rStyle w:val="StyleUnderline"/>
          <w:highlight w:val="green"/>
        </w:rPr>
        <w:t>could</w:t>
      </w:r>
      <w:r w:rsidRPr="00E34EA1">
        <w:rPr>
          <w:sz w:val="16"/>
        </w:rPr>
        <w:t xml:space="preserve"> conceivably </w:t>
      </w:r>
      <w:r w:rsidRPr="00A37B38">
        <w:rPr>
          <w:rStyle w:val="StyleUnderline"/>
          <w:highlight w:val="green"/>
        </w:rPr>
        <w:t xml:space="preserve">lead to </w:t>
      </w:r>
      <w:r w:rsidRPr="00A37B38">
        <w:rPr>
          <w:rStyle w:val="Emphasis"/>
          <w:highlight w:val="green"/>
        </w:rPr>
        <w:t>supply shortfalls and price spikes</w:t>
      </w:r>
      <w:r w:rsidRPr="005079EB">
        <w:rPr>
          <w:rStyle w:val="StyleUnderline"/>
        </w:rPr>
        <w:t xml:space="preserve">, </w:t>
      </w:r>
      <w:r w:rsidRPr="00A37B38">
        <w:rPr>
          <w:rStyle w:val="Emphasis"/>
          <w:highlight w:val="green"/>
        </w:rPr>
        <w:t>with systemic consequences</w:t>
      </w:r>
      <w:r w:rsidRPr="005079EB">
        <w:rPr>
          <w:rStyle w:val="StyleUnderline"/>
        </w:rPr>
        <w:t xml:space="preserve"> that could reach beyond food markets</w:t>
      </w:r>
      <w:r w:rsidRPr="00E34EA1">
        <w:rPr>
          <w:sz w:val="16"/>
        </w:rPr>
        <w:t xml:space="preserve">. More commonplace disruptions may not in themselves trigger crises, but can add to delays, </w:t>
      </w:r>
      <w:proofErr w:type="gramStart"/>
      <w:r w:rsidRPr="00E34EA1">
        <w:rPr>
          <w:sz w:val="16"/>
        </w:rPr>
        <w:t>spoilage</w:t>
      </w:r>
      <w:proofErr w:type="gramEnd"/>
      <w:r w:rsidRPr="00E34EA1">
        <w:rPr>
          <w:sz w:val="16"/>
        </w:rPr>
        <w:t xml:space="preserve"> and transport costs, constraining market responsiveness and contributing to higher prices and increased volatility. The chokepoints on which global food security depends Chokepoints and Vulnerabilities in Global Food Trade offers a first-of-its-kind analysis of chokepoints in the global food system, combining trade data from the Chatham House Resource Trade Database with a purpose-built model to map bilateral commodity flows on to trade routes. It identifies 14 chokepoints that are critical to global food security, indicated in Figure 1. </w:t>
      </w:r>
      <w:r w:rsidRPr="003C3B69">
        <w:rPr>
          <w:rStyle w:val="StyleUnderline"/>
        </w:rPr>
        <w:t>Among the maritime chokepoints, the</w:t>
      </w:r>
      <w:r w:rsidRPr="00E34EA1">
        <w:rPr>
          <w:sz w:val="16"/>
        </w:rPr>
        <w:t xml:space="preserve"> Panama Canal and </w:t>
      </w:r>
      <w:r w:rsidRPr="00A37B38">
        <w:rPr>
          <w:rStyle w:val="Emphasis"/>
          <w:highlight w:val="green"/>
        </w:rPr>
        <w:t>Strait of Malacca see the most</w:t>
      </w:r>
      <w:r w:rsidRPr="003C1CEF">
        <w:rPr>
          <w:rStyle w:val="Emphasis"/>
        </w:rPr>
        <w:t xml:space="preserve"> significant </w:t>
      </w:r>
      <w:r w:rsidRPr="00A37B38">
        <w:rPr>
          <w:rStyle w:val="Emphasis"/>
          <w:highlight w:val="green"/>
        </w:rPr>
        <w:t>grain</w:t>
      </w:r>
      <w:r w:rsidRPr="003C3B69">
        <w:rPr>
          <w:rStyle w:val="StyleUnderline"/>
        </w:rPr>
        <w:t xml:space="preserve"> throughput due to their positions linking Western and Asian markets</w:t>
      </w:r>
      <w:r w:rsidRPr="00E34EA1">
        <w:rPr>
          <w:sz w:val="16"/>
        </w:rPr>
        <w:t xml:space="preserve">. </w:t>
      </w:r>
      <w:r w:rsidRPr="00A37B38">
        <w:rPr>
          <w:rStyle w:val="Emphasis"/>
          <w:highlight w:val="green"/>
        </w:rPr>
        <w:t>Over one-quarter of global soybean exports transit the Strait of Malacca</w:t>
      </w:r>
      <w:r w:rsidRPr="00E34EA1">
        <w:rPr>
          <w:sz w:val="16"/>
        </w:rPr>
        <w:t xml:space="preserve">, </w:t>
      </w:r>
      <w:r w:rsidRPr="00E34EA1">
        <w:rPr>
          <w:rStyle w:val="StyleUnderline"/>
        </w:rPr>
        <w:t>primarily to meet animal feed demand in China and Southeast Asia</w:t>
      </w:r>
      <w:r w:rsidRPr="00E34EA1">
        <w:rPr>
          <w:sz w:val="16"/>
        </w:rPr>
        <w:t>. The Turkish Straits are particularly critical for wheat – a fifth of global exports pass through them each year, largely from the Black Sea ‘breadbasket’ region.</w:t>
      </w:r>
    </w:p>
    <w:p w14:paraId="6E00244E" w14:textId="77777777" w:rsidR="004830BF" w:rsidRDefault="004830BF" w:rsidP="004830BF">
      <w:pPr>
        <w:pStyle w:val="Heading4"/>
      </w:pPr>
      <w:r>
        <w:t xml:space="preserve">Shortages cause extinction. </w:t>
      </w:r>
    </w:p>
    <w:p w14:paraId="167DC0CB" w14:textId="77777777" w:rsidR="004830BF" w:rsidRPr="008A4C5D" w:rsidRDefault="004830BF" w:rsidP="004830BF">
      <w:proofErr w:type="spellStart"/>
      <w:r w:rsidRPr="005F21EA">
        <w:t>Sinéad</w:t>
      </w:r>
      <w:proofErr w:type="spellEnd"/>
      <w:r w:rsidRPr="005F21EA">
        <w:t xml:space="preserve"> </w:t>
      </w:r>
      <w:proofErr w:type="spellStart"/>
      <w:r w:rsidRPr="006F3B8B">
        <w:rPr>
          <w:rStyle w:val="Style13ptBold"/>
        </w:rPr>
        <w:t>Lehane</w:t>
      </w:r>
      <w:proofErr w:type="spellEnd"/>
      <w:r w:rsidRPr="006F3B8B">
        <w:rPr>
          <w:rStyle w:val="Style13ptBold"/>
        </w:rPr>
        <w:t xml:space="preserve"> 17</w:t>
      </w:r>
      <w:r>
        <w:t>,</w:t>
      </w:r>
      <w:r w:rsidRPr="005F21EA">
        <w:t xml:space="preserve"> research manager for Future Directions International’s Global Food and Water Crises Research program. Her current research projects include Australia’s food system and water security in the Tibetan Plateau region. Shaping Conflict in the 21st Century—The Future of Food and Water Security. February 2, 2017.</w:t>
      </w:r>
      <w:r>
        <w:t xml:space="preserve"> </w:t>
      </w:r>
      <w:r w:rsidRPr="005F21EA">
        <w:t>www.hidropolitikakademi.org/shaping-conflict-in-the-21st-century-the-future-of-food-and-water-security.html</w:t>
      </w:r>
    </w:p>
    <w:p w14:paraId="7159FA58" w14:textId="77777777" w:rsidR="004830BF" w:rsidRDefault="004830BF" w:rsidP="004830BF">
      <w:pPr>
        <w:rPr>
          <w:u w:val="single"/>
        </w:rPr>
      </w:pPr>
      <w:r w:rsidRPr="00077DA4">
        <w:rPr>
          <w:sz w:val="14"/>
        </w:rPr>
        <w:t xml:space="preserve">In his book, The Coming Famine, Julian Cribb writes that the </w:t>
      </w:r>
      <w:r w:rsidRPr="00A37B38">
        <w:rPr>
          <w:rStyle w:val="Emphasis"/>
          <w:highlight w:val="green"/>
        </w:rPr>
        <w:t>wars</w:t>
      </w:r>
      <w:r w:rsidRPr="00A37B38">
        <w:rPr>
          <w:highlight w:val="green"/>
          <w:u w:val="single"/>
        </w:rPr>
        <w:t xml:space="preserve"> of the </w:t>
      </w:r>
      <w:r w:rsidRPr="00A37B38">
        <w:rPr>
          <w:rStyle w:val="Emphasis"/>
          <w:highlight w:val="green"/>
        </w:rPr>
        <w:t>21st century</w:t>
      </w:r>
      <w:r w:rsidRPr="00A37B38">
        <w:rPr>
          <w:highlight w:val="green"/>
          <w:u w:val="single"/>
        </w:rPr>
        <w:t xml:space="preserve"> will involve </w:t>
      </w:r>
      <w:r w:rsidRPr="00A37B38">
        <w:rPr>
          <w:rStyle w:val="Emphasis"/>
          <w:highlight w:val="green"/>
        </w:rPr>
        <w:t>failed states</w:t>
      </w:r>
      <w:r w:rsidRPr="008E4AB5">
        <w:rPr>
          <w:u w:val="single"/>
        </w:rPr>
        <w:t xml:space="preserve">, </w:t>
      </w:r>
      <w:r w:rsidRPr="00A37B38">
        <w:rPr>
          <w:rStyle w:val="Emphasis"/>
          <w:highlight w:val="green"/>
        </w:rPr>
        <w:t>rebellions</w:t>
      </w:r>
      <w:r w:rsidRPr="008E4AB5">
        <w:rPr>
          <w:u w:val="single"/>
        </w:rPr>
        <w:t xml:space="preserve">, </w:t>
      </w:r>
      <w:r w:rsidRPr="00A37B38">
        <w:rPr>
          <w:rStyle w:val="Emphasis"/>
          <w:highlight w:val="green"/>
        </w:rPr>
        <w:t>civil conflict</w:t>
      </w:r>
      <w:r w:rsidRPr="008E4AB5">
        <w:rPr>
          <w:u w:val="single"/>
        </w:rPr>
        <w:t xml:space="preserve">, </w:t>
      </w:r>
      <w:proofErr w:type="gramStart"/>
      <w:r w:rsidRPr="00A37B38">
        <w:rPr>
          <w:rStyle w:val="Emphasis"/>
          <w:highlight w:val="green"/>
        </w:rPr>
        <w:t>insurgencies</w:t>
      </w:r>
      <w:proofErr w:type="gramEnd"/>
      <w:r w:rsidRPr="00A37B38">
        <w:rPr>
          <w:highlight w:val="green"/>
          <w:u w:val="single"/>
        </w:rPr>
        <w:t xml:space="preserve"> and </w:t>
      </w:r>
      <w:r w:rsidRPr="00A37B38">
        <w:rPr>
          <w:rStyle w:val="Emphasis"/>
          <w:highlight w:val="green"/>
        </w:rPr>
        <w:t>terror</w:t>
      </w:r>
      <w:r w:rsidRPr="008E4AB5">
        <w:rPr>
          <w:rStyle w:val="Emphasis"/>
        </w:rPr>
        <w:t>ism</w:t>
      </w:r>
      <w:r w:rsidRPr="008E4AB5">
        <w:rPr>
          <w:u w:val="single"/>
        </w:rPr>
        <w:t xml:space="preserve">. </w:t>
      </w:r>
      <w:proofErr w:type="gramStart"/>
      <w:r w:rsidRPr="008E4AB5">
        <w:rPr>
          <w:u w:val="single"/>
        </w:rPr>
        <w:t>All of</w:t>
      </w:r>
      <w:proofErr w:type="gramEnd"/>
      <w:r w:rsidRPr="008E4AB5">
        <w:rPr>
          <w:u w:val="single"/>
        </w:rPr>
        <w:t xml:space="preserve"> </w:t>
      </w:r>
      <w:r w:rsidRPr="00A37B38">
        <w:rPr>
          <w:highlight w:val="green"/>
          <w:u w:val="single"/>
        </w:rPr>
        <w:t>these</w:t>
      </w:r>
      <w:r w:rsidRPr="008E4AB5">
        <w:rPr>
          <w:u w:val="single"/>
        </w:rPr>
        <w:t xml:space="preserve"> elements </w:t>
      </w:r>
      <w:r w:rsidRPr="00A37B38">
        <w:rPr>
          <w:highlight w:val="green"/>
          <w:u w:val="single"/>
        </w:rPr>
        <w:t>will be triggered by</w:t>
      </w:r>
      <w:r w:rsidRPr="008E4AB5">
        <w:rPr>
          <w:u w:val="single"/>
        </w:rPr>
        <w:t xml:space="preserve"> competition over </w:t>
      </w:r>
      <w:r w:rsidRPr="008E4AB5">
        <w:rPr>
          <w:rStyle w:val="Emphasis"/>
        </w:rPr>
        <w:t xml:space="preserve">dwindling </w:t>
      </w:r>
      <w:r w:rsidRPr="00A37B38">
        <w:rPr>
          <w:rStyle w:val="Emphasis"/>
          <w:highlight w:val="green"/>
        </w:rPr>
        <w:t>resources</w:t>
      </w:r>
      <w:r w:rsidRPr="008E4AB5">
        <w:rPr>
          <w:u w:val="single"/>
        </w:rPr>
        <w:t xml:space="preserve">, </w:t>
      </w:r>
      <w:r w:rsidRPr="008E4AB5">
        <w:rPr>
          <w:rStyle w:val="Emphasis"/>
        </w:rPr>
        <w:t>rather than global conflicts</w:t>
      </w:r>
      <w:r w:rsidRPr="008E4AB5">
        <w:rPr>
          <w:u w:val="single"/>
        </w:rPr>
        <w:t xml:space="preserve"> with </w:t>
      </w:r>
      <w:r w:rsidRPr="008E4AB5">
        <w:rPr>
          <w:rStyle w:val="Emphasis"/>
        </w:rPr>
        <w:t>clearly defined sides</w:t>
      </w:r>
      <w:r w:rsidRPr="00077DA4">
        <w:rPr>
          <w:sz w:val="14"/>
        </w:rPr>
        <w:t>.</w:t>
      </w:r>
      <w:r>
        <w:rPr>
          <w:rStyle w:val="Emphasis"/>
        </w:rPr>
        <w:t xml:space="preserve"> </w:t>
      </w:r>
      <w:r w:rsidRPr="008E4AB5">
        <w:rPr>
          <w:u w:val="single"/>
        </w:rPr>
        <w:t>More than 40 countries experienced civil unrest following the food price crisis in 2008</w:t>
      </w:r>
      <w:r w:rsidRPr="00077DA4">
        <w:rPr>
          <w:sz w:val="14"/>
        </w:rPr>
        <w:t xml:space="preserve">. </w:t>
      </w:r>
      <w:r w:rsidRPr="008E4AB5">
        <w:rPr>
          <w:u w:val="single"/>
        </w:rPr>
        <w:t xml:space="preserve">The rapid increase in grain prices and prevailing food insecurity in many states is linked to the outbreak of protests, food riots and the </w:t>
      </w:r>
      <w:r w:rsidRPr="008E4AB5">
        <w:rPr>
          <w:rStyle w:val="Emphasis"/>
        </w:rPr>
        <w:t>breakdown of governance</w:t>
      </w:r>
      <w:r w:rsidRPr="00077DA4">
        <w:rPr>
          <w:sz w:val="14"/>
        </w:rPr>
        <w:t xml:space="preserve">. </w:t>
      </w:r>
      <w:r w:rsidRPr="008E4AB5">
        <w:rPr>
          <w:u w:val="single"/>
        </w:rPr>
        <w:t>Widespread food insecurity is a driving factor in creating a disaffected population ripe for rebellion</w:t>
      </w:r>
      <w:r w:rsidRPr="00077DA4">
        <w:rPr>
          <w:sz w:val="14"/>
        </w:rPr>
        <w:t xml:space="preserve">. </w:t>
      </w:r>
      <w:r w:rsidRPr="002B6F2D">
        <w:rPr>
          <w:u w:val="single"/>
        </w:rPr>
        <w:t>Given</w:t>
      </w:r>
      <w:r w:rsidRPr="008E4AB5">
        <w:rPr>
          <w:u w:val="single"/>
        </w:rPr>
        <w:t xml:space="preserve"> the </w:t>
      </w:r>
      <w:r w:rsidRPr="002B6F2D">
        <w:rPr>
          <w:rStyle w:val="Emphasis"/>
        </w:rPr>
        <w:t>interconnectivity</w:t>
      </w:r>
      <w:r w:rsidRPr="002B6F2D">
        <w:rPr>
          <w:u w:val="single"/>
        </w:rPr>
        <w:t xml:space="preserve"> of </w:t>
      </w:r>
      <w:r w:rsidRPr="002B6F2D">
        <w:rPr>
          <w:rStyle w:val="Emphasis"/>
        </w:rPr>
        <w:t>food security</w:t>
      </w:r>
      <w:r w:rsidRPr="002B6F2D">
        <w:rPr>
          <w:u w:val="single"/>
        </w:rPr>
        <w:t xml:space="preserve"> and </w:t>
      </w:r>
      <w:r w:rsidRPr="002B6F2D">
        <w:rPr>
          <w:rStyle w:val="Emphasis"/>
        </w:rPr>
        <w:t>political stability</w:t>
      </w:r>
      <w:r w:rsidRPr="008E4AB5">
        <w:rPr>
          <w:u w:val="single"/>
        </w:rPr>
        <w:t xml:space="preserve">, it is likely </w:t>
      </w:r>
      <w:r w:rsidRPr="00A37B38">
        <w:rPr>
          <w:highlight w:val="green"/>
          <w:u w:val="single"/>
        </w:rPr>
        <w:t>food will continue to act as a</w:t>
      </w:r>
      <w:r w:rsidRPr="008E4AB5">
        <w:rPr>
          <w:u w:val="single"/>
        </w:rPr>
        <w:t xml:space="preserve"> political </w:t>
      </w:r>
      <w:r w:rsidRPr="00A37B38">
        <w:rPr>
          <w:rStyle w:val="Emphasis"/>
          <w:highlight w:val="green"/>
        </w:rPr>
        <w:t>stressor</w:t>
      </w:r>
      <w:r w:rsidRPr="008E4AB5">
        <w:rPr>
          <w:u w:val="single"/>
        </w:rPr>
        <w:t xml:space="preserve"> on regimes </w:t>
      </w:r>
      <w:r w:rsidRPr="00A37B38">
        <w:rPr>
          <w:highlight w:val="green"/>
          <w:u w:val="single"/>
        </w:rPr>
        <w:t xml:space="preserve">in the </w:t>
      </w:r>
      <w:r w:rsidRPr="00A37B38">
        <w:rPr>
          <w:rStyle w:val="Emphasis"/>
          <w:highlight w:val="green"/>
        </w:rPr>
        <w:t>Mid</w:t>
      </w:r>
      <w:r w:rsidRPr="008E4AB5">
        <w:rPr>
          <w:rStyle w:val="Emphasis"/>
        </w:rPr>
        <w:t xml:space="preserve">dle </w:t>
      </w:r>
      <w:r w:rsidRPr="00A37B38">
        <w:rPr>
          <w:rStyle w:val="Emphasis"/>
          <w:highlight w:val="green"/>
        </w:rPr>
        <w:t>East</w:t>
      </w:r>
      <w:r w:rsidRPr="00A37B38">
        <w:rPr>
          <w:highlight w:val="green"/>
          <w:u w:val="single"/>
        </w:rPr>
        <w:t xml:space="preserve"> and </w:t>
      </w:r>
      <w:r w:rsidRPr="00A37B38">
        <w:rPr>
          <w:rStyle w:val="Emphasis"/>
          <w:highlight w:val="green"/>
        </w:rPr>
        <w:t>elsewhere</w:t>
      </w:r>
      <w:r w:rsidRPr="00077DA4">
        <w:rPr>
          <w:sz w:val="14"/>
        </w:rPr>
        <w:t>.</w:t>
      </w:r>
      <w:r>
        <w:rPr>
          <w:sz w:val="14"/>
        </w:rPr>
        <w:t xml:space="preserve"> </w:t>
      </w:r>
      <w:r w:rsidRPr="00077DA4">
        <w:rPr>
          <w:sz w:val="14"/>
        </w:rPr>
        <w:t>Addressing Insecurity</w:t>
      </w:r>
      <w:r>
        <w:rPr>
          <w:sz w:val="14"/>
        </w:rPr>
        <w:t xml:space="preserve"> </w:t>
      </w:r>
      <w:r w:rsidRPr="00A37B38">
        <w:rPr>
          <w:highlight w:val="green"/>
          <w:u w:val="single"/>
        </w:rPr>
        <w:t>Improving food</w:t>
      </w:r>
      <w:r w:rsidRPr="00077DA4">
        <w:rPr>
          <w:sz w:val="14"/>
        </w:rPr>
        <w:t xml:space="preserve"> and water </w:t>
      </w:r>
      <w:r w:rsidRPr="00A37B38">
        <w:rPr>
          <w:highlight w:val="green"/>
          <w:u w:val="single"/>
        </w:rPr>
        <w:t>security</w:t>
      </w:r>
      <w:r w:rsidRPr="00077DA4">
        <w:rPr>
          <w:sz w:val="14"/>
        </w:rPr>
        <w:t xml:space="preserve"> and encouraging resource sharing </w:t>
      </w:r>
      <w:r w:rsidRPr="00A37B38">
        <w:rPr>
          <w:highlight w:val="green"/>
          <w:u w:val="single"/>
        </w:rPr>
        <w:t>is critical to</w:t>
      </w:r>
      <w:r w:rsidRPr="002F2ABD">
        <w:rPr>
          <w:u w:val="single"/>
        </w:rPr>
        <w:t xml:space="preserve"> creating </w:t>
      </w:r>
      <w:r w:rsidRPr="00A37B38">
        <w:rPr>
          <w:highlight w:val="green"/>
          <w:u w:val="single"/>
        </w:rPr>
        <w:t>a</w:t>
      </w:r>
      <w:r w:rsidRPr="002F2ABD">
        <w:rPr>
          <w:u w:val="single"/>
        </w:rPr>
        <w:t xml:space="preserve"> </w:t>
      </w:r>
      <w:r w:rsidRPr="008E4AB5">
        <w:rPr>
          <w:rStyle w:val="Emphasis"/>
        </w:rPr>
        <w:t>stable</w:t>
      </w:r>
      <w:r w:rsidRPr="008E4AB5">
        <w:rPr>
          <w:u w:val="single"/>
        </w:rPr>
        <w:t xml:space="preserve"> and </w:t>
      </w:r>
      <w:r w:rsidRPr="00A37B38">
        <w:rPr>
          <w:rStyle w:val="Emphasis"/>
          <w:highlight w:val="green"/>
        </w:rPr>
        <w:t>secure global environment</w:t>
      </w:r>
      <w:r w:rsidRPr="00077DA4">
        <w:rPr>
          <w:sz w:val="14"/>
        </w:rPr>
        <w:t xml:space="preserve">. </w:t>
      </w:r>
      <w:r w:rsidRPr="00A37B38">
        <w:rPr>
          <w:highlight w:val="green"/>
          <w:u w:val="single"/>
        </w:rPr>
        <w:t>While food</w:t>
      </w:r>
      <w:r w:rsidRPr="008E4AB5">
        <w:rPr>
          <w:u w:val="single"/>
        </w:rPr>
        <w:t xml:space="preserve"> </w:t>
      </w:r>
      <w:r w:rsidRPr="00077DA4">
        <w:rPr>
          <w:sz w:val="14"/>
        </w:rPr>
        <w:t xml:space="preserve">and water </w:t>
      </w:r>
      <w:r w:rsidRPr="00A37B38">
        <w:rPr>
          <w:rStyle w:val="StyleUnderline"/>
          <w:highlight w:val="green"/>
        </w:rPr>
        <w:t>shortages</w:t>
      </w:r>
      <w:r w:rsidRPr="00A37B38">
        <w:rPr>
          <w:highlight w:val="green"/>
          <w:u w:val="single"/>
        </w:rPr>
        <w:t xml:space="preserve"> </w:t>
      </w:r>
      <w:r w:rsidRPr="00A37B38">
        <w:rPr>
          <w:rStyle w:val="Emphasis"/>
          <w:highlight w:val="green"/>
        </w:rPr>
        <w:t>contribute</w:t>
      </w:r>
      <w:r w:rsidRPr="00A37B38">
        <w:rPr>
          <w:highlight w:val="green"/>
          <w:u w:val="single"/>
        </w:rPr>
        <w:t xml:space="preserve"> to</w:t>
      </w:r>
      <w:r w:rsidRPr="008E4AB5">
        <w:rPr>
          <w:u w:val="single"/>
        </w:rPr>
        <w:t xml:space="preserve"> a </w:t>
      </w:r>
      <w:r w:rsidRPr="00A37B38">
        <w:rPr>
          <w:rStyle w:val="Emphasis"/>
          <w:highlight w:val="green"/>
        </w:rPr>
        <w:t>rising cycle of violence</w:t>
      </w:r>
      <w:r w:rsidRPr="00A37B38">
        <w:rPr>
          <w:highlight w:val="green"/>
          <w:u w:val="single"/>
        </w:rPr>
        <w:t>, improving food</w:t>
      </w:r>
      <w:r w:rsidRPr="00077DA4">
        <w:rPr>
          <w:sz w:val="14"/>
        </w:rPr>
        <w:t xml:space="preserve"> and water </w:t>
      </w:r>
      <w:r w:rsidRPr="00A37B38">
        <w:rPr>
          <w:highlight w:val="green"/>
          <w:u w:val="single"/>
        </w:rPr>
        <w:t>security</w:t>
      </w:r>
    </w:p>
    <w:p w14:paraId="23E5F091" w14:textId="77777777" w:rsidR="004830BF" w:rsidRDefault="004830BF" w:rsidP="004830BF">
      <w:pPr>
        <w:rPr>
          <w:u w:val="single"/>
        </w:rPr>
      </w:pPr>
    </w:p>
    <w:p w14:paraId="474AA20C" w14:textId="77777777" w:rsidR="004830BF" w:rsidRDefault="004830BF" w:rsidP="004830BF">
      <w:pPr>
        <w:rPr>
          <w:u w:val="single"/>
        </w:rPr>
      </w:pPr>
    </w:p>
    <w:p w14:paraId="1537891E" w14:textId="77777777" w:rsidR="004830BF" w:rsidRDefault="004830BF" w:rsidP="004830BF">
      <w:pPr>
        <w:rPr>
          <w:u w:val="single"/>
        </w:rPr>
      </w:pPr>
    </w:p>
    <w:p w14:paraId="0E9406D0" w14:textId="77777777" w:rsidR="004830BF" w:rsidRDefault="004830BF" w:rsidP="004830BF">
      <w:pPr>
        <w:rPr>
          <w:sz w:val="14"/>
        </w:rPr>
      </w:pPr>
      <w:r w:rsidRPr="008E4AB5">
        <w:rPr>
          <w:u w:val="single"/>
        </w:rPr>
        <w:t xml:space="preserve"> outcomes can </w:t>
      </w:r>
      <w:r w:rsidRPr="002F2ABD">
        <w:rPr>
          <w:u w:val="single"/>
        </w:rPr>
        <w:t>trigger</w:t>
      </w:r>
      <w:r w:rsidRPr="008E4AB5">
        <w:rPr>
          <w:u w:val="single"/>
        </w:rPr>
        <w:t xml:space="preserve"> the </w:t>
      </w:r>
      <w:r w:rsidRPr="008E4AB5">
        <w:rPr>
          <w:rStyle w:val="Emphasis"/>
        </w:rPr>
        <w:t>opposite</w:t>
      </w:r>
      <w:r w:rsidRPr="008E4AB5">
        <w:rPr>
          <w:u w:val="single"/>
        </w:rPr>
        <w:t xml:space="preserve"> and </w:t>
      </w:r>
      <w:r w:rsidRPr="00A37B38">
        <w:rPr>
          <w:rStyle w:val="Emphasis"/>
          <w:highlight w:val="green"/>
        </w:rPr>
        <w:t>reduce</w:t>
      </w:r>
      <w:r w:rsidRPr="008E4AB5">
        <w:rPr>
          <w:u w:val="single"/>
        </w:rPr>
        <w:t xml:space="preserve"> the potential for </w:t>
      </w:r>
      <w:r w:rsidRPr="00A37B38">
        <w:rPr>
          <w:rStyle w:val="Emphasis"/>
          <w:highlight w:val="green"/>
        </w:rPr>
        <w:t>conflict</w:t>
      </w:r>
      <w:r w:rsidRPr="00077DA4">
        <w:rPr>
          <w:sz w:val="14"/>
        </w:rPr>
        <w:t>.</w:t>
      </w:r>
      <w:r>
        <w:rPr>
          <w:rStyle w:val="Emphasis"/>
        </w:rPr>
        <w:t xml:space="preserve"> </w:t>
      </w:r>
      <w:r w:rsidRPr="00077DA4">
        <w:rPr>
          <w:sz w:val="14"/>
        </w:rPr>
        <w:t xml:space="preserve">With the global population expected to reach 9 billion by 2040, </w:t>
      </w:r>
      <w:r w:rsidRPr="002F2ABD">
        <w:rPr>
          <w:u w:val="single"/>
        </w:rPr>
        <w:t xml:space="preserve">the </w:t>
      </w:r>
      <w:r w:rsidRPr="00A37B38">
        <w:rPr>
          <w:rStyle w:val="Emphasis"/>
          <w:highlight w:val="green"/>
        </w:rPr>
        <w:t>likelihood of conflict</w:t>
      </w:r>
      <w:r w:rsidRPr="00A37B38">
        <w:rPr>
          <w:highlight w:val="green"/>
          <w:u w:val="single"/>
        </w:rPr>
        <w:t xml:space="preserve"> exacerbated by scarcity</w:t>
      </w:r>
      <w:r w:rsidRPr="008E4AB5">
        <w:rPr>
          <w:u w:val="single"/>
        </w:rPr>
        <w:t xml:space="preserve"> over the next century </w:t>
      </w:r>
      <w:r w:rsidRPr="00A37B38">
        <w:rPr>
          <w:highlight w:val="green"/>
          <w:u w:val="single"/>
        </w:rPr>
        <w:t xml:space="preserve">is </w:t>
      </w:r>
      <w:r w:rsidRPr="00A37B38">
        <w:rPr>
          <w:rStyle w:val="Emphasis"/>
          <w:highlight w:val="green"/>
        </w:rPr>
        <w:t>growing</w:t>
      </w:r>
      <w:r w:rsidRPr="00077DA4">
        <w:rPr>
          <w:sz w:val="14"/>
        </w:rPr>
        <w:t xml:space="preserve">. </w:t>
      </w:r>
      <w:r w:rsidRPr="008E4AB5">
        <w:rPr>
          <w:u w:val="single"/>
        </w:rPr>
        <w:t xml:space="preserve">Conflict is likely to be driven by </w:t>
      </w:r>
      <w:proofErr w:type="gramStart"/>
      <w:r w:rsidRPr="008E4AB5">
        <w:rPr>
          <w:u w:val="single"/>
        </w:rPr>
        <w:t>a number of</w:t>
      </w:r>
      <w:proofErr w:type="gramEnd"/>
      <w:r w:rsidRPr="008E4AB5">
        <w:rPr>
          <w:u w:val="single"/>
        </w:rPr>
        <w:t xml:space="preserve"> factors and </w:t>
      </w:r>
      <w:r w:rsidRPr="00A37B38">
        <w:rPr>
          <w:rStyle w:val="Emphasis"/>
          <w:highlight w:val="green"/>
        </w:rPr>
        <w:t>difficult to address</w:t>
      </w:r>
      <w:r w:rsidRPr="00A37B38">
        <w:rPr>
          <w:highlight w:val="green"/>
          <w:u w:val="single"/>
        </w:rPr>
        <w:t xml:space="preserve"> through </w:t>
      </w:r>
      <w:r w:rsidRPr="00A37B38">
        <w:rPr>
          <w:rStyle w:val="Emphasis"/>
          <w:highlight w:val="green"/>
        </w:rPr>
        <w:t>diplomacy or</w:t>
      </w:r>
      <w:r w:rsidRPr="008E4AB5">
        <w:rPr>
          <w:u w:val="single"/>
        </w:rPr>
        <w:t xml:space="preserve"> military </w:t>
      </w:r>
      <w:r w:rsidRPr="00A37B38">
        <w:rPr>
          <w:rStyle w:val="Emphasis"/>
          <w:highlight w:val="green"/>
        </w:rPr>
        <w:t>force</w:t>
      </w:r>
      <w:r w:rsidRPr="00077DA4">
        <w:rPr>
          <w:sz w:val="14"/>
        </w:rPr>
        <w:t xml:space="preserve">. </w:t>
      </w:r>
      <w:r w:rsidRPr="008E4AB5">
        <w:rPr>
          <w:u w:val="single"/>
        </w:rPr>
        <w:t xml:space="preserve">Population pressures, changing weather, urbanization, migration, a loss of arable land and freshwater resources are just some of the </w:t>
      </w:r>
      <w:r w:rsidRPr="008E4AB5">
        <w:rPr>
          <w:rStyle w:val="Emphasis"/>
        </w:rPr>
        <w:t>multi-layered stressors</w:t>
      </w:r>
      <w:r w:rsidRPr="008E4AB5">
        <w:rPr>
          <w:u w:val="single"/>
        </w:rPr>
        <w:t xml:space="preserve"> present in many states</w:t>
      </w:r>
      <w:r w:rsidRPr="00077DA4">
        <w:rPr>
          <w:sz w:val="14"/>
        </w:rPr>
        <w:t xml:space="preserve">. </w:t>
      </w:r>
      <w:r w:rsidRPr="008E4AB5">
        <w:rPr>
          <w:u w:val="single"/>
        </w:rPr>
        <w:t>Future inter-state conflict will move further away from the traditional, clear lines of military conflict</w:t>
      </w:r>
      <w:r w:rsidRPr="00077DA4">
        <w:rPr>
          <w:sz w:val="14"/>
        </w:rPr>
        <w:t xml:space="preserve"> and more towards economic control and influence.</w:t>
      </w:r>
    </w:p>
    <w:p w14:paraId="5FD614E7" w14:textId="77777777" w:rsidR="004830BF" w:rsidRPr="009A5852" w:rsidRDefault="004830BF" w:rsidP="004830BF"/>
    <w:p w14:paraId="32ECDCBA" w14:textId="77777777" w:rsidR="004830BF" w:rsidRPr="005F413C" w:rsidRDefault="004830BF" w:rsidP="004830BF"/>
    <w:p w14:paraId="43DC9A3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830BF"/>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830BF"/>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89228"/>
  <w15:chartTrackingRefBased/>
  <w15:docId w15:val="{1B43C4B3-008C-4671-B628-8A2E600F4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30BF"/>
    <w:rPr>
      <w:rFonts w:ascii="Calibri" w:hAnsi="Calibri" w:cs="Calibri"/>
    </w:rPr>
  </w:style>
  <w:style w:type="paragraph" w:styleId="Heading1">
    <w:name w:val="heading 1"/>
    <w:aliases w:val="Pocket"/>
    <w:basedOn w:val="Normal"/>
    <w:next w:val="Normal"/>
    <w:link w:val="Heading1Char"/>
    <w:qFormat/>
    <w:rsid w:val="004830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830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Citation Char Char,Heading 3 Char1 Char Char,Heading 3 Char Char Char Char,Citation Char Char Char Char,Citation Char1 Char Char,Heading 3 Char Char1,Citation Char Char1,cites Char,Heading 3 Char Char Char,Heading 3 Char1 Char"/>
    <w:basedOn w:val="Normal"/>
    <w:next w:val="Normal"/>
    <w:link w:val="Heading3Char"/>
    <w:uiPriority w:val="2"/>
    <w:unhideWhenUsed/>
    <w:qFormat/>
    <w:rsid w:val="004830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4830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830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30BF"/>
  </w:style>
  <w:style w:type="character" w:customStyle="1" w:styleId="Heading1Char">
    <w:name w:val="Heading 1 Char"/>
    <w:aliases w:val="Pocket Char"/>
    <w:basedOn w:val="DefaultParagraphFont"/>
    <w:link w:val="Heading1"/>
    <w:rsid w:val="004830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830BF"/>
    <w:rPr>
      <w:rFonts w:ascii="Calibri" w:eastAsiaTheme="majorEastAsia" w:hAnsi="Calibri" w:cstheme="majorBidi"/>
      <w:b/>
      <w:sz w:val="44"/>
      <w:szCs w:val="26"/>
      <w:u w:val="double"/>
    </w:rPr>
  </w:style>
  <w:style w:type="character" w:customStyle="1" w:styleId="Heading3Char">
    <w:name w:val="Heading 3 Char"/>
    <w:aliases w:val="Block Char,Citation Char,Citation Char Char Char,Heading 3 Char1 Char Char Char,Heading 3 Char Char Char Char Char,Citation Char Char Char Char Char,Citation Char1 Char Char Char,Heading 3 Char Char1 Char,Citation Char Char1 Char"/>
    <w:basedOn w:val="DefaultParagraphFont"/>
    <w:link w:val="Heading3"/>
    <w:uiPriority w:val="2"/>
    <w:rsid w:val="004830B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4830B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4830B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830B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4830BF"/>
    <w:rPr>
      <w:b/>
      <w:sz w:val="26"/>
      <w:u w:val="single"/>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AHeading 1 Char1"/>
    <w:basedOn w:val="DefaultParagraphFont"/>
    <w:uiPriority w:val="99"/>
    <w:unhideWhenUsed/>
    <w:rsid w:val="004830BF"/>
    <w:rPr>
      <w:color w:val="auto"/>
      <w:u w:val="none"/>
    </w:rPr>
  </w:style>
  <w:style w:type="character" w:styleId="FollowedHyperlink">
    <w:name w:val="FollowedHyperlink"/>
    <w:basedOn w:val="DefaultParagraphFont"/>
    <w:uiPriority w:val="99"/>
    <w:semiHidden/>
    <w:unhideWhenUsed/>
    <w:rsid w:val="004830BF"/>
    <w:rPr>
      <w:color w:val="auto"/>
      <w:u w:val="none"/>
    </w:rPr>
  </w:style>
  <w:style w:type="paragraph" w:customStyle="1" w:styleId="textbold">
    <w:name w:val="text bold"/>
    <w:basedOn w:val="Normal"/>
    <w:link w:val="Emphasis"/>
    <w:autoRedefine/>
    <w:uiPriority w:val="7"/>
    <w:qFormat/>
    <w:rsid w:val="004830BF"/>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customStyle="1" w:styleId="Emphasis1">
    <w:name w:val="Emphasis1"/>
    <w:basedOn w:val="Normal"/>
    <w:autoRedefine/>
    <w:uiPriority w:val="7"/>
    <w:qFormat/>
    <w:rsid w:val="004830BF"/>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4830BF"/>
    <w:rPr>
      <w:color w:val="605E5C"/>
      <w:shd w:val="clear" w:color="auto" w:fill="E1DFDD"/>
    </w:rPr>
  </w:style>
  <w:style w:type="paragraph" w:styleId="ListParagraph">
    <w:name w:val="List Paragraph"/>
    <w:aliases w:val="6 font"/>
    <w:basedOn w:val="Normal"/>
    <w:uiPriority w:val="34"/>
    <w:unhideWhenUsed/>
    <w:qFormat/>
    <w:rsid w:val="004830BF"/>
    <w:pPr>
      <w:ind w:left="720"/>
      <w:contextualSpacing/>
    </w:pPr>
  </w:style>
  <w:style w:type="paragraph" w:customStyle="1" w:styleId="Emphasize">
    <w:name w:val="Emphasize"/>
    <w:basedOn w:val="Normal"/>
    <w:uiPriority w:val="7"/>
    <w:qFormat/>
    <w:rsid w:val="004830BF"/>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styleId="Title">
    <w:name w:val="Title"/>
    <w:aliases w:val="Cites and Cards,UNDERLINE,Bold Underlined,Read This,title,Block Heading"/>
    <w:basedOn w:val="Normal"/>
    <w:next w:val="Normal"/>
    <w:link w:val="TitleChar"/>
    <w:uiPriority w:val="6"/>
    <w:qFormat/>
    <w:rsid w:val="004830BF"/>
    <w:pPr>
      <w:spacing w:line="256" w:lineRule="auto"/>
      <w:ind w:left="720"/>
      <w:outlineLvl w:val="0"/>
    </w:pPr>
    <w:rPr>
      <w:rFonts w:asciiTheme="minorHAnsi" w:eastAsiaTheme="minorEastAsia" w:hAnsiTheme="minorHAnsi"/>
      <w:szCs w:val="24"/>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4830BF"/>
    <w:rPr>
      <w:rFonts w:eastAsiaTheme="minorEastAsia" w:cs="Calibr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atlantic.com/magazine/archive/2015/12/the-end-of-thirst/413176/" TargetMode="External"/><Relationship Id="rId18" Type="http://schemas.openxmlformats.org/officeDocument/2006/relationships/hyperlink" Target="https://www.livescience.com/65927-has-earth-been-this-hot-before.html" TargetMode="External"/><Relationship Id="rId26" Type="http://schemas.openxmlformats.org/officeDocument/2006/relationships/hyperlink" Target="https://www.livescience.com/65594-neanderthal-fertility-led-to-extinction.html" TargetMode="External"/><Relationship Id="rId39" Type="http://schemas.openxmlformats.org/officeDocument/2006/relationships/hyperlink" Target="https://www.foreignaffairs.com/articles/united-states/2021-08-24/strategies-restraint" TargetMode="External"/><Relationship Id="rId21" Type="http://schemas.openxmlformats.org/officeDocument/2006/relationships/hyperlink" Target="https://www.livescience.com/43295-triassic-period.html" TargetMode="External"/><Relationship Id="rId34" Type="http://schemas.openxmlformats.org/officeDocument/2006/relationships/hyperlink" Target="http://warontherocks.com/2015/03/our-unrealistic-foreign-policy/" TargetMode="External"/><Relationship Id="rId7" Type="http://schemas.openxmlformats.org/officeDocument/2006/relationships/hyperlink" Target="https://www.sciencedirect.com/topics/social-sciences/astronomical-systems" TargetMode="External"/><Relationship Id="rId2" Type="http://schemas.openxmlformats.org/officeDocument/2006/relationships/numbering" Target="numbering.xml"/><Relationship Id="rId16" Type="http://schemas.openxmlformats.org/officeDocument/2006/relationships/hyperlink" Target="https://www.livescience.com/58891-why-2-degrees-celsius-increase-matters.html" TargetMode="External"/><Relationship Id="rId20" Type="http://schemas.openxmlformats.org/officeDocument/2006/relationships/hyperlink" Target="https://www.livescience.com/43514-silurian-period.html" TargetMode="External"/><Relationship Id="rId29" Type="http://schemas.openxmlformats.org/officeDocument/2006/relationships/hyperlink" Target="https://www.livescience.com/58891-why-2-degrees-celsius-increase-matters.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www.linkedin.com/pulse/asteroid-mining-necessary-answer-mineral-scarcity-de-crombrugghe" TargetMode="External"/><Relationship Id="rId24" Type="http://schemas.openxmlformats.org/officeDocument/2006/relationships/hyperlink" Target="https://www.livescience.com/28036-neanderthals-facts-about-our-extinct-human-relatives.html" TargetMode="External"/><Relationship Id="rId32" Type="http://schemas.openxmlformats.org/officeDocument/2006/relationships/hyperlink" Target="http://foreignpolicy.com/2016/11/17/military-experts-trump-defense-spending-plans-would-break-the-budget/" TargetMode="External"/><Relationship Id="rId37" Type="http://schemas.openxmlformats.org/officeDocument/2006/relationships/hyperlink" Target="https://www.bostonglobe.com/news/politics/2016/03/26/trump-proposes-putting-first-unless-allies-pay/LW4UEvGnzNYTenwtUNCnRM/story.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ivescience.com/climate-change-humans-extinct.html%20August%2030" TargetMode="External"/><Relationship Id="rId23" Type="http://schemas.openxmlformats.org/officeDocument/2006/relationships/hyperlink" Target="https://www.livescience.com/homo-sapiens.html" TargetMode="External"/><Relationship Id="rId28" Type="http://schemas.openxmlformats.org/officeDocument/2006/relationships/hyperlink" Target="https://humanorigins.si.edu/research/climate-and-human-evolution/climate-effects-human-evolution" TargetMode="External"/><Relationship Id="rId36" Type="http://schemas.openxmlformats.org/officeDocument/2006/relationships/hyperlink" Target="https://object.cato.org/sites/cato.org/files/articles/ssq_1216_friedman.pdf" TargetMode="External"/><Relationship Id="rId10" Type="http://schemas.openxmlformats.org/officeDocument/2006/relationships/hyperlink" Target="https://www.sciencedirect.com/topics/social-sciences/space-sciences" TargetMode="External"/><Relationship Id="rId19" Type="http://schemas.openxmlformats.org/officeDocument/2006/relationships/hyperlink" Target="https://www.livescience.com/mass-extinction-events-that-shaped-Earth.html" TargetMode="External"/><Relationship Id="rId31" Type="http://schemas.openxmlformats.org/officeDocument/2006/relationships/hyperlink" Target="https://advances.sciencemag.org/content/5/10/eaay5478" TargetMode="External"/><Relationship Id="rId4" Type="http://schemas.openxmlformats.org/officeDocument/2006/relationships/settings" Target="settings.xml"/><Relationship Id="rId9" Type="http://schemas.openxmlformats.org/officeDocument/2006/relationships/hyperlink" Target="https://www.sciencedirect.com/topics/social-sciences/economies-of-scale" TargetMode="External"/><Relationship Id="rId14" Type="http://schemas.openxmlformats.org/officeDocument/2006/relationships/hyperlink" Target="http://www.reachingcriticalwill.org/images/documents/Disarmament-fora/OEWG/2016/Documents/NGO13.pdf" TargetMode="External"/><Relationship Id="rId22" Type="http://schemas.openxmlformats.org/officeDocument/2006/relationships/hyperlink" Target="https://www.livescience.com/28739-jurassic-period.html" TargetMode="External"/><Relationship Id="rId27" Type="http://schemas.openxmlformats.org/officeDocument/2006/relationships/hyperlink" Target="https://www.livescience.com/38893-drought-caused-ancient-mediterranean-collapse.html" TargetMode="External"/><Relationship Id="rId30" Type="http://schemas.openxmlformats.org/officeDocument/2006/relationships/hyperlink" Target="https://www.mdpi.com/2071-1050/13/15/8161/htm" TargetMode="External"/><Relationship Id="rId35" Type="http://schemas.openxmlformats.org/officeDocument/2006/relationships/hyperlink" Target="http://warontherocks.com/2016/11/the-trump-administration-will-be-hawkish/" TargetMode="External"/><Relationship Id="rId8" Type="http://schemas.openxmlformats.org/officeDocument/2006/relationships/hyperlink" Target="https://www.sciencedirect.com/topics/social-sciences/monopolies" TargetMode="External"/><Relationship Id="rId3" Type="http://schemas.openxmlformats.org/officeDocument/2006/relationships/styles" Target="styles.xml"/><Relationship Id="rId12" Type="http://schemas.openxmlformats.org/officeDocument/2006/relationships/hyperlink" Target="https://www.thenation.com/article/how-resource-scarcity-and-climate-change-could-produce-global-explosion/" TargetMode="External"/><Relationship Id="rId17"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25" Type="http://schemas.openxmlformats.org/officeDocument/2006/relationships/hyperlink" Target="https://www.nhm.ac.uk/discover/who-were-the-neanderthals.html" TargetMode="External"/><Relationship Id="rId33" Type="http://schemas.openxmlformats.org/officeDocument/2006/relationships/hyperlink" Target="http://www.cnn.com/2016/11/17/politics/donald-trump-infrastructure-plan-congress/" TargetMode="External"/><Relationship Id="rId38" Type="http://schemas.openxmlformats.org/officeDocument/2006/relationships/hyperlink" Target="http://www.gmfus.org/publications/us-domestic-politics-and-future-prim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24170</Words>
  <Characters>137772</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2022-01-14T16:12:00Z</dcterms:created>
  <dcterms:modified xsi:type="dcterms:W3CDTF">2022-01-14T16:14:00Z</dcterms:modified>
</cp:coreProperties>
</file>