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D2EDF" w14:textId="77777777" w:rsidR="00291F58" w:rsidRDefault="00291F58" w:rsidP="00291F58">
      <w:pPr>
        <w:pStyle w:val="Heading1"/>
      </w:pPr>
      <w:r>
        <w:t>Cal RR R5 Neg vs Harker KB</w:t>
      </w:r>
    </w:p>
    <w:p w14:paraId="2E2BE426" w14:textId="77777777" w:rsidR="00291F58" w:rsidRDefault="00291F58" w:rsidP="00291F58">
      <w:pPr>
        <w:pStyle w:val="Heading1"/>
      </w:pPr>
      <w:r>
        <w:t>1NC</w:t>
      </w:r>
    </w:p>
    <w:p w14:paraId="64DC560D" w14:textId="77777777" w:rsidR="00291F58" w:rsidRDefault="00291F58" w:rsidP="00291F58">
      <w:pPr>
        <w:pStyle w:val="Heading3"/>
      </w:pPr>
      <w:r>
        <w:t>1</w:t>
      </w:r>
    </w:p>
    <w:p w14:paraId="73DE1F2A" w14:textId="77777777" w:rsidR="00291F58" w:rsidRPr="00E40BE2" w:rsidRDefault="00291F58" w:rsidP="00291F58">
      <w:pPr>
        <w:pStyle w:val="Heading4"/>
        <w:rPr>
          <w:rFonts w:cs="Calibri"/>
        </w:rPr>
      </w:pPr>
      <w:r w:rsidRPr="00E40BE2">
        <w:rPr>
          <w:rFonts w:cs="Calibri"/>
        </w:rPr>
        <w:t>CP: The appropriation of outer space by private entities in The People's Republic of China is unjust, except for the appropriation of outer space by Origin Space using the Yangwang 1 satellite for nighttime light data collection. Origin Space ought to immediately publicly release said data.</w:t>
      </w:r>
    </w:p>
    <w:p w14:paraId="2B5E846C" w14:textId="77777777" w:rsidR="00291F58" w:rsidRPr="00E40BE2" w:rsidRDefault="00291F58" w:rsidP="00291F58"/>
    <w:p w14:paraId="640AE7F1" w14:textId="77777777" w:rsidR="00291F58" w:rsidRPr="00E40BE2" w:rsidRDefault="00291F58" w:rsidP="00291F58">
      <w:pPr>
        <w:pStyle w:val="Heading4"/>
        <w:rPr>
          <w:rFonts w:cs="Calibri"/>
        </w:rPr>
      </w:pPr>
      <w:r w:rsidRPr="00E40BE2">
        <w:rPr>
          <w:rFonts w:cs="Calibri"/>
        </w:rPr>
        <w:t>It competes.</w:t>
      </w:r>
    </w:p>
    <w:p w14:paraId="1170F80C" w14:textId="77777777" w:rsidR="00291F58" w:rsidRPr="00E40BE2" w:rsidRDefault="00291F58" w:rsidP="00291F58">
      <w:r w:rsidRPr="00E40BE2">
        <w:rPr>
          <w:rStyle w:val="Heading6Char"/>
        </w:rPr>
        <w:t xml:space="preserve">Jones 21 </w:t>
      </w:r>
      <w:r w:rsidRPr="00E40BE2">
        <w:t xml:space="preserve">“Chinese commercial satellite has been spotting meteors and aurora” Andrew Jones [freelance space journalist with a focus on reporting on China's rapidly growing space sector. He began writing for Space.com in 2019 and writes for SpaceNews, IEEE Spectrum, National Geographic, Sky &amp; Telescope, New Scientist and others.] September 28, 2021 </w:t>
      </w:r>
      <w:hyperlink r:id="rId6" w:history="1">
        <w:r w:rsidRPr="00E40BE2">
          <w:t>https://www.space.com/chinese-satellite-watching-meteors-aurora</w:t>
        </w:r>
      </w:hyperlink>
      <w:r w:rsidRPr="00E40BE2">
        <w:t xml:space="preserve"> SM</w:t>
      </w:r>
    </w:p>
    <w:p w14:paraId="35E8A2A0" w14:textId="77777777" w:rsidR="00291F58" w:rsidRPr="00E40BE2" w:rsidRDefault="00291F58" w:rsidP="00291F58">
      <w:pPr>
        <w:rPr>
          <w:rStyle w:val="Emphasis"/>
        </w:rPr>
      </w:pPr>
      <w:r w:rsidRPr="00E40BE2">
        <w:rPr>
          <w:rStyle w:val="Emphasis"/>
          <w:highlight w:val="green"/>
        </w:rPr>
        <w:t>Chinese commercial satellite</w:t>
      </w:r>
      <w:r w:rsidRPr="00E40BE2">
        <w:rPr>
          <w:rStyle w:val="Emphasis"/>
        </w:rPr>
        <w:t xml:space="preserve"> has been spotting meteors and aurora</w:t>
      </w:r>
    </w:p>
    <w:p w14:paraId="38B3ABCB" w14:textId="77777777" w:rsidR="00291F58" w:rsidRPr="00E40BE2" w:rsidRDefault="00291F58" w:rsidP="00291F58">
      <w:pPr>
        <w:rPr>
          <w:rStyle w:val="Emphasis"/>
        </w:rPr>
      </w:pPr>
      <w:r w:rsidRPr="00E40BE2">
        <w:t xml:space="preserve">Yangwang 1 is focused on near-Earth asteroids, but </w:t>
      </w:r>
      <w:r w:rsidRPr="00E40BE2">
        <w:rPr>
          <w:rStyle w:val="Emphasis"/>
        </w:rPr>
        <w:t xml:space="preserve">the bonus </w:t>
      </w:r>
      <w:r w:rsidRPr="00E40BE2">
        <w:rPr>
          <w:rStyle w:val="Emphasis"/>
          <w:highlight w:val="green"/>
        </w:rPr>
        <w:t>observations are stunning</w:t>
      </w:r>
      <w:r w:rsidRPr="00E40BE2">
        <w:rPr>
          <w:rStyle w:val="Emphasis"/>
        </w:rPr>
        <w:t>.</w:t>
      </w:r>
    </w:p>
    <w:p w14:paraId="5FD25227" w14:textId="77777777" w:rsidR="00291F58" w:rsidRPr="00E40BE2" w:rsidRDefault="00291F58" w:rsidP="00291F58">
      <w:r w:rsidRPr="00E40BE2">
        <w:t>A small Chinese commercial satellite has been detecting meteors impacting the atmosphere and even filming the aurora.</w:t>
      </w:r>
    </w:p>
    <w:p w14:paraId="22A67FFB" w14:textId="77777777" w:rsidR="00291F58" w:rsidRPr="00E40BE2" w:rsidRDefault="00291F58" w:rsidP="00291F58">
      <w:r w:rsidRPr="00E40BE2">
        <w:rPr>
          <w:rStyle w:val="Emphasis"/>
        </w:rPr>
        <w:t xml:space="preserve">The </w:t>
      </w:r>
      <w:r w:rsidRPr="00E40BE2">
        <w:rPr>
          <w:rStyle w:val="Emphasis"/>
          <w:highlight w:val="green"/>
        </w:rPr>
        <w:t>Yangwang 1</w:t>
      </w:r>
      <w:r w:rsidRPr="00E40BE2">
        <w:rPr>
          <w:rStyle w:val="Emphasis"/>
        </w:rPr>
        <w:t xml:space="preserve"> ("Look Up 1") </w:t>
      </w:r>
      <w:r w:rsidRPr="00E40BE2">
        <w:rPr>
          <w:rStyle w:val="Emphasis"/>
          <w:highlight w:val="green"/>
        </w:rPr>
        <w:t>satellite, belonging to Beijing-based</w:t>
      </w:r>
      <w:r w:rsidRPr="00E40BE2">
        <w:rPr>
          <w:rStyle w:val="Emphasis"/>
        </w:rPr>
        <w:t xml:space="preserve"> space resources </w:t>
      </w:r>
      <w:r w:rsidRPr="00E40BE2">
        <w:rPr>
          <w:rStyle w:val="Emphasis"/>
          <w:highlight w:val="green"/>
        </w:rPr>
        <w:t>company Origin Space</w:t>
      </w:r>
      <w:r w:rsidRPr="00E40BE2">
        <w:t xml:space="preserve">, launched in June along with three other satellites. With its small optical space telescope, Yangwang 1 has been using visible and ultraviolet observations to detect near-Earth asteroids. </w:t>
      </w:r>
    </w:p>
    <w:p w14:paraId="6888838B" w14:textId="77777777" w:rsidR="00291F58" w:rsidRPr="00E40BE2" w:rsidRDefault="00291F58" w:rsidP="00291F58"/>
    <w:p w14:paraId="582B50A6" w14:textId="77777777" w:rsidR="00291F58" w:rsidRPr="00E40BE2" w:rsidRDefault="00291F58" w:rsidP="00291F58">
      <w:pPr>
        <w:pStyle w:val="Heading4"/>
        <w:rPr>
          <w:rFonts w:cs="Calibri"/>
        </w:rPr>
      </w:pPr>
      <w:r w:rsidRPr="00E40BE2">
        <w:rPr>
          <w:rFonts w:cs="Calibri"/>
        </w:rPr>
        <w:t xml:space="preserve">Satellites are appropriation – that’s the 1AC – </w:t>
      </w:r>
      <w:r>
        <w:rPr>
          <w:rFonts w:cs="Calibri"/>
        </w:rPr>
        <w:t>Patel</w:t>
      </w:r>
      <w:r w:rsidRPr="00E40BE2">
        <w:rPr>
          <w:rFonts w:cs="Calibri"/>
        </w:rPr>
        <w:t xml:space="preserve"> very clearly defend</w:t>
      </w:r>
      <w:r>
        <w:rPr>
          <w:rFonts w:cs="Calibri"/>
        </w:rPr>
        <w:t>s</w:t>
      </w:r>
      <w:r w:rsidRPr="00E40BE2">
        <w:rPr>
          <w:rFonts w:cs="Calibri"/>
        </w:rPr>
        <w:t xml:space="preserve"> satellites as an internal link which means you should reject any 1AC permutation for 1AR shiftiness which makes it impossible to be negative since they can unpredictably redefine the plan text to skirt neg ground – if they don’t solve satellites vote neg on presumption because it’s an alt cause to the aff</w:t>
      </w:r>
    </w:p>
    <w:p w14:paraId="10C1D264" w14:textId="77777777" w:rsidR="00291F58" w:rsidRPr="00E40BE2" w:rsidRDefault="00291F58" w:rsidP="00291F58"/>
    <w:p w14:paraId="76B0F0E2" w14:textId="77777777" w:rsidR="00291F58" w:rsidRPr="00E40BE2" w:rsidRDefault="00291F58" w:rsidP="00291F58">
      <w:pPr>
        <w:pStyle w:val="Heading4"/>
        <w:rPr>
          <w:rFonts w:cs="Calibri"/>
        </w:rPr>
      </w:pPr>
      <w:r w:rsidRPr="00E40BE2">
        <w:rPr>
          <w:rFonts w:cs="Calibri"/>
        </w:rPr>
        <w:t>We’ll read ev.</w:t>
      </w:r>
    </w:p>
    <w:p w14:paraId="7D1614E5" w14:textId="77777777" w:rsidR="00291F58" w:rsidRPr="00E40BE2" w:rsidRDefault="00291F58" w:rsidP="00291F58">
      <w:r w:rsidRPr="00E40BE2">
        <w:rPr>
          <w:rStyle w:val="Heading6Char"/>
        </w:rPr>
        <w:t xml:space="preserve">Thornburg 18 </w:t>
      </w:r>
      <w:r w:rsidRPr="00E40BE2">
        <w:t>[(Matthew, associate editor at the Michigan Journal of International Law) “Are the Non-appropriation Principle and the Current Regulatory Regime Governing Geostationary Orbit Equitable for All of Earth’s States?,” November 30, 2018 http://www.mjilonline.org/are-the-non-appropriation-principle-and-the-current-regulatory-regime-governing-geostationary-orbit-equitable-for-all-of-earths-states/] TDI</w:t>
      </w:r>
    </w:p>
    <w:p w14:paraId="532C8CB4" w14:textId="77777777" w:rsidR="00291F58" w:rsidRPr="00E40BE2" w:rsidRDefault="00291F58" w:rsidP="00291F58">
      <w:pPr>
        <w:rPr>
          <w:rStyle w:val="Emphasis"/>
        </w:rPr>
      </w:pPr>
      <w:r w:rsidRPr="00E40BE2">
        <w:t xml:space="preserve">As the law currently stands, </w:t>
      </w:r>
      <w:r w:rsidRPr="00E40BE2">
        <w:rPr>
          <w:rStyle w:val="Emphasis"/>
        </w:rPr>
        <w:t xml:space="preserve">geostationary </w:t>
      </w:r>
      <w:r w:rsidRPr="00E40BE2">
        <w:rPr>
          <w:rStyle w:val="Emphasis"/>
          <w:highlight w:val="green"/>
        </w:rPr>
        <w:t>orbit</w:t>
      </w:r>
      <w:r w:rsidRPr="00E40BE2">
        <w:rPr>
          <w:rStyle w:val="Emphasis"/>
        </w:rPr>
        <w:t xml:space="preserve"> – a constant orbital position above Earth’s equator – </w:t>
      </w:r>
      <w:r w:rsidRPr="00E40BE2">
        <w:rPr>
          <w:rStyle w:val="Emphasis"/>
          <w:highlight w:val="green"/>
        </w:rPr>
        <w:t>is governed by the OST and</w:t>
      </w:r>
      <w:r w:rsidRPr="00E40BE2">
        <w:rPr>
          <w:rStyle w:val="Emphasis"/>
        </w:rPr>
        <w:t xml:space="preserve"> is </w:t>
      </w:r>
      <w:r w:rsidRPr="00E40BE2">
        <w:rPr>
          <w:rStyle w:val="Emphasis"/>
          <w:highlight w:val="green"/>
        </w:rPr>
        <w:t>therefore subject to</w:t>
      </w:r>
      <w:r w:rsidRPr="00E40BE2">
        <w:rPr>
          <w:rStyle w:val="Emphasis"/>
        </w:rPr>
        <w:t xml:space="preserve"> the treaty’s attendant </w:t>
      </w:r>
      <w:r w:rsidRPr="00E40BE2">
        <w:rPr>
          <w:rStyle w:val="Emphasis"/>
          <w:highlight w:val="green"/>
        </w:rPr>
        <w:t>ban on</w:t>
      </w:r>
      <w:r w:rsidRPr="00E40BE2">
        <w:rPr>
          <w:rStyle w:val="Emphasis"/>
        </w:rPr>
        <w:t xml:space="preserve"> national </w:t>
      </w:r>
      <w:r w:rsidRPr="00E40BE2">
        <w:rPr>
          <w:rStyle w:val="Emphasis"/>
          <w:highlight w:val="green"/>
        </w:rPr>
        <w:t>appropriation</w:t>
      </w:r>
      <w:r w:rsidRPr="00E40BE2">
        <w:rPr>
          <w:rStyle w:val="Emphasis"/>
        </w:rPr>
        <w:t xml:space="preserve">. Spaces, or </w:t>
      </w:r>
      <w:r w:rsidRPr="00E40BE2">
        <w:rPr>
          <w:rStyle w:val="Emphasis"/>
          <w:highlight w:val="green"/>
        </w:rPr>
        <w:t>slots</w:t>
      </w:r>
      <w:r w:rsidRPr="00E40BE2">
        <w:rPr>
          <w:rStyle w:val="Emphasis"/>
        </w:rPr>
        <w:t>, in geostationary orbit</w:t>
      </w:r>
      <w:r w:rsidRPr="00E40BE2">
        <w:t xml:space="preserve">[2] are desired because they are exceedingly convenient for communicating with earth. They </w:t>
      </w:r>
      <w:r w:rsidRPr="00E40BE2">
        <w:rPr>
          <w:rStyle w:val="Emphasis"/>
          <w:highlight w:val="green"/>
        </w:rPr>
        <w:t>are highly limited</w:t>
      </w:r>
      <w:r w:rsidRPr="00E40BE2">
        <w:rPr>
          <w:rStyle w:val="Emphasis"/>
        </w:rPr>
        <w:t xml:space="preserve"> and as a consequence, highly valuable</w:t>
      </w:r>
      <w:r w:rsidRPr="00E40BE2">
        <w:t xml:space="preserve">. Moreover, these spaces are allotted on a first-come-first-served basis[3] making them virtually unattainable by less scientifically and economically advanced states[4], or those that are just plain late to the game. </w:t>
      </w:r>
      <w:r w:rsidRPr="00E40BE2">
        <w:rPr>
          <w:rStyle w:val="Emphasis"/>
        </w:rPr>
        <w:t>The ban on national appropriation is enumerated in the Second Article of the OST, which states: “Outer space, including the moon and other celestial bodies, is not subject to national appropriation by claim of sovereignty, by means of use or occupation, or by other means.”</w:t>
      </w:r>
      <w:r w:rsidRPr="00E40BE2">
        <w:t xml:space="preserve">[5] </w:t>
      </w:r>
      <w:r w:rsidRPr="00E40BE2">
        <w:rPr>
          <w:rStyle w:val="Emphasis"/>
        </w:rPr>
        <w:t>The geostationary orbital position is generally agreed upon by experts[6] as part of “outer space” and consequently, forbidden from appropriation. The OST is clear in prohibiting claims of sovereignty, but the subsequent clauses leave much to interpretation when considering what other acts constitute “national appropriation</w:t>
      </w:r>
      <w:r w:rsidRPr="00E40BE2">
        <w:t xml:space="preserve">.” In other words, </w:t>
      </w:r>
      <w:r w:rsidRPr="00E40BE2">
        <w:rPr>
          <w:rStyle w:val="Emphasis"/>
        </w:rPr>
        <w:t>the question surrounding geostationary orbital slots is “whether the continued exclusive occupation by a geostationary satellite of the same physical area is a violation of the ban on national appropriation”[7] by use, occupation, or other means</w:t>
      </w:r>
      <w:r w:rsidRPr="00E40BE2">
        <w:t xml:space="preserve">. In his article, Major Legal Issues Arising from the Use of the Geostationary Orbit, Stephen Gorove says that, “it is not clear that a satellite in geostationary orbit would be able to maintain its exact position and occupy the same area over a period of time…” so as to “appropriate” and thus violate Article II of the OST. </w:t>
      </w:r>
      <w:r w:rsidRPr="00E40BE2">
        <w:rPr>
          <w:rStyle w:val="Emphasis"/>
        </w:rPr>
        <w:t xml:space="preserve">The analysis should not turn on whether the satellites in geostationary orbit maintain their exact position. Instead, it is the continual use of the orbital slot that should be examined in light of the OST prohibition. The average </w:t>
      </w:r>
      <w:r w:rsidRPr="00E40BE2">
        <w:rPr>
          <w:rStyle w:val="Emphasis"/>
          <w:highlight w:val="green"/>
        </w:rPr>
        <w:t>lifespan of a geostationary satellite is 15-20 years</w:t>
      </w:r>
      <w:r w:rsidRPr="00E40BE2">
        <w:rPr>
          <w:rStyle w:val="Emphasis"/>
        </w:rPr>
        <w:t xml:space="preserve">,[8] effectively </w:t>
      </w:r>
      <w:r w:rsidRPr="00E40BE2">
        <w:rPr>
          <w:rStyle w:val="Emphasis"/>
          <w:highlight w:val="green"/>
        </w:rPr>
        <w:t>shutting out any other state’s use of that slot</w:t>
      </w:r>
      <w:r w:rsidRPr="00E40BE2">
        <w:rPr>
          <w:rStyle w:val="Emphasis"/>
        </w:rPr>
        <w:t xml:space="preserve"> for at least that long. A time frame of </w:t>
      </w:r>
      <w:r w:rsidRPr="00E40BE2">
        <w:rPr>
          <w:rStyle w:val="Emphasis"/>
          <w:highlight w:val="green"/>
        </w:rPr>
        <w:t>this</w:t>
      </w:r>
      <w:r w:rsidRPr="00E40BE2">
        <w:rPr>
          <w:rStyle w:val="Emphasis"/>
        </w:rPr>
        <w:t xml:space="preserve"> nature </w:t>
      </w:r>
      <w:r w:rsidRPr="00E40BE2">
        <w:rPr>
          <w:rStyle w:val="Emphasis"/>
          <w:highlight w:val="green"/>
        </w:rPr>
        <w:t>seems to be the exact</w:t>
      </w:r>
      <w:r w:rsidRPr="00E40BE2">
        <w:rPr>
          <w:rStyle w:val="Emphasis"/>
        </w:rPr>
        <w:t xml:space="preserve"> type of “</w:t>
      </w:r>
      <w:r w:rsidRPr="00E40BE2">
        <w:rPr>
          <w:rStyle w:val="Emphasis"/>
          <w:highlight w:val="green"/>
        </w:rPr>
        <w:t>use or occupation” the treaty seeks to foreclose</w:t>
      </w:r>
      <w:r w:rsidRPr="00E40BE2">
        <w:rPr>
          <w:rStyle w:val="Emphasis"/>
        </w:rPr>
        <w:t xml:space="preserve"> because of the consequent unequal access to the use of space, and the consequent potential to cement the economic interests of certain nations and firms.</w:t>
      </w:r>
      <w:r w:rsidRPr="00E40BE2">
        <w:t xml:space="preserve"> Compounding this concern is the fact that operators of the geostationary satellites need only refile with the International Telecommunications Union (“ITU”) to “renew” a slot and replace old satellites with new ones.[9] Essentially, </w:t>
      </w:r>
      <w:r w:rsidRPr="00E40BE2">
        <w:rPr>
          <w:rStyle w:val="Emphasis"/>
        </w:rPr>
        <w:t xml:space="preserve">such </w:t>
      </w:r>
      <w:r w:rsidRPr="00E40BE2">
        <w:rPr>
          <w:rStyle w:val="Emphasis"/>
          <w:highlight w:val="green"/>
        </w:rPr>
        <w:t>operators keep the orbital slot indefinitely</w:t>
      </w:r>
      <w:r w:rsidRPr="00E40BE2">
        <w:rPr>
          <w:rStyle w:val="Emphasis"/>
        </w:rPr>
        <w:t xml:space="preserve">. In light of the OST – a treaty dominated by goals of fair and equitable use and access to space – endless </w:t>
      </w:r>
      <w:r w:rsidRPr="00E40BE2">
        <w:rPr>
          <w:rStyle w:val="Emphasis"/>
          <w:highlight w:val="green"/>
        </w:rPr>
        <w:t xml:space="preserve">use of these </w:t>
      </w:r>
      <w:r w:rsidRPr="00E40BE2">
        <w:rPr>
          <w:rStyle w:val="Emphasis"/>
        </w:rPr>
        <w:t xml:space="preserve">valuable </w:t>
      </w:r>
      <w:r w:rsidRPr="00E40BE2">
        <w:rPr>
          <w:rStyle w:val="Emphasis"/>
          <w:highlight w:val="green"/>
        </w:rPr>
        <w:t>slots should rise to the level of</w:t>
      </w:r>
      <w:r w:rsidRPr="00E40BE2">
        <w:rPr>
          <w:rStyle w:val="Emphasis"/>
        </w:rPr>
        <w:t xml:space="preserve"> national </w:t>
      </w:r>
      <w:r w:rsidRPr="00E40BE2">
        <w:rPr>
          <w:rStyle w:val="Emphasis"/>
          <w:highlight w:val="green"/>
        </w:rPr>
        <w:t>appropriation</w:t>
      </w:r>
      <w:r w:rsidRPr="00E40BE2">
        <w:rPr>
          <w:rStyle w:val="Emphasis"/>
        </w:rPr>
        <w:t xml:space="preserve"> by means of use, occupation, or other means.</w:t>
      </w:r>
    </w:p>
    <w:p w14:paraId="6F1EA470" w14:textId="77777777" w:rsidR="00291F58" w:rsidRPr="00E40BE2" w:rsidRDefault="00291F58" w:rsidP="00291F58"/>
    <w:p w14:paraId="05974EBB" w14:textId="77777777" w:rsidR="00291F58" w:rsidRPr="00E40BE2" w:rsidRDefault="00291F58" w:rsidP="00291F58">
      <w:pPr>
        <w:pStyle w:val="Heading4"/>
        <w:rPr>
          <w:rFonts w:cs="Calibri"/>
        </w:rPr>
      </w:pPr>
      <w:r w:rsidRPr="00E40BE2">
        <w:rPr>
          <w:rFonts w:cs="Calibri"/>
        </w:rPr>
        <w:t>Yangwang-1 is key to nighttime light data – significant advancements over alternatives.</w:t>
      </w:r>
    </w:p>
    <w:p w14:paraId="18B42118" w14:textId="77777777" w:rsidR="00291F58" w:rsidRPr="00E40BE2" w:rsidRDefault="00291F58" w:rsidP="00291F58">
      <w:r w:rsidRPr="00E40BE2">
        <w:rPr>
          <w:rStyle w:val="Heading6Char"/>
        </w:rPr>
        <w:t xml:space="preserve">Zhu et al 22 </w:t>
      </w:r>
      <w:r w:rsidRPr="00E40BE2">
        <w:t xml:space="preserve">“Assessment of a New Fine-Resolution Nighttime Light Imagery From the Yangwang-1 (“Look up 1”) Satellite” Xiaolin Zhu, Xiaoyue Tan, Minglei Liao, Shuheng Zhao, Yi Nam Xu, and Xintao Liu are with the Department of Land Surveying and GeoInformatics, The Hong Kong Polytechnic University; Tianshu Liu is with the S.T.E.M Academy, Orange Lutheran High School, Meng Su is with the Laboratory for Space Research, The University of Hong Kong. IEEE GEOSCIENCE AND REMOTE SENSING LETTERS, VOL. 19, 2022 6505205 </w:t>
      </w:r>
      <w:hyperlink r:id="rId7" w:history="1">
        <w:r w:rsidRPr="00E40BE2">
          <w:t>https://ieeexplore.ieee.org/stamp/stamp.jsp?tp=&amp;arnumber=9666911&amp;tag=1</w:t>
        </w:r>
      </w:hyperlink>
      <w:r w:rsidRPr="00E40BE2">
        <w:t xml:space="preserve"> SM</w:t>
      </w:r>
    </w:p>
    <w:p w14:paraId="5166624B" w14:textId="77777777" w:rsidR="00291F58" w:rsidRPr="00E40BE2" w:rsidRDefault="00291F58" w:rsidP="00291F58">
      <w:pPr>
        <w:rPr>
          <w:rStyle w:val="Emphasis"/>
        </w:rPr>
      </w:pPr>
      <w:r w:rsidRPr="00E40BE2">
        <w:t xml:space="preserve">The calibrated radiance of Yangwang-1 was used to estimate the population in 27 districts of Hong Kong and Shenzhen by a linear regression model (Fig. 3). The good performance of this model (R2 = 0.94) suggests </w:t>
      </w:r>
      <w:r w:rsidRPr="00E40BE2">
        <w:rPr>
          <w:rStyle w:val="Emphasis"/>
        </w:rPr>
        <w:t>that radiance data obtained by Yangwang-1 is capable of evaluating socioeconomic parameters.</w:t>
      </w:r>
    </w:p>
    <w:p w14:paraId="5FD5C983" w14:textId="77777777" w:rsidR="00291F58" w:rsidRPr="00E40BE2" w:rsidRDefault="00291F58" w:rsidP="00291F58">
      <w:r w:rsidRPr="00E40BE2">
        <w:t>B. Spatial Properties</w:t>
      </w:r>
    </w:p>
    <w:p w14:paraId="27A08081" w14:textId="77777777" w:rsidR="00291F58" w:rsidRPr="00263F9F" w:rsidRDefault="00291F58" w:rsidP="00291F58">
      <w:pPr>
        <w:rPr>
          <w:rStyle w:val="Emphasis"/>
        </w:rPr>
      </w:pPr>
      <w:r w:rsidRPr="00E40BE2">
        <w:rPr>
          <w:rStyle w:val="Emphasis"/>
        </w:rPr>
        <w:t xml:space="preserve">Among three satellites, </w:t>
      </w:r>
      <w:r w:rsidRPr="00E40BE2">
        <w:rPr>
          <w:rStyle w:val="Emphasis"/>
          <w:highlight w:val="green"/>
        </w:rPr>
        <w:t>Yangwang-1 has the highest spatial resolution</w:t>
      </w:r>
      <w:r w:rsidRPr="00E40BE2">
        <w:rPr>
          <w:rStyle w:val="Emphasis"/>
        </w:rPr>
        <w:t xml:space="preserve"> </w:t>
      </w:r>
      <w:r w:rsidRPr="00E40BE2">
        <w:t xml:space="preserve">38 m, which is higher than 130 m of Luojia-1 and dramatically higher than 750 m of VIIRS (Table II). </w:t>
      </w:r>
      <w:r w:rsidRPr="00E40BE2">
        <w:rPr>
          <w:rStyle w:val="Emphasis"/>
        </w:rPr>
        <w:t xml:space="preserve">As a result, </w:t>
      </w:r>
      <w:r w:rsidRPr="00263F9F">
        <w:rPr>
          <w:rStyle w:val="Emphasis"/>
        </w:rPr>
        <w:t xml:space="preserve">Yangwang-1 should be </w:t>
      </w:r>
      <w:r w:rsidRPr="00263F9F">
        <w:rPr>
          <w:rStyle w:val="Emphasis"/>
          <w:highlight w:val="green"/>
        </w:rPr>
        <w:t>mor</w:t>
      </w:r>
      <w:r w:rsidRPr="00E40BE2">
        <w:rPr>
          <w:rStyle w:val="Emphasis"/>
          <w:highlight w:val="green"/>
        </w:rPr>
        <w:t>e capable of capturing</w:t>
      </w:r>
      <w:r w:rsidRPr="00E40BE2">
        <w:rPr>
          <w:rStyle w:val="Emphasis"/>
        </w:rPr>
        <w:t xml:space="preserve"> the spatial </w:t>
      </w:r>
      <w:r w:rsidRPr="00E40BE2">
        <w:rPr>
          <w:rStyle w:val="Emphasis"/>
          <w:highlight w:val="green"/>
        </w:rPr>
        <w:t>pattern of artificial lights</w:t>
      </w:r>
      <w:r w:rsidRPr="00E40BE2">
        <w:rPr>
          <w:rStyle w:val="Emphasis"/>
        </w:rPr>
        <w:t xml:space="preserve">, such as bright city blocks (e.g., business districts) and road networks. </w:t>
      </w:r>
      <w:r w:rsidRPr="00E40BE2">
        <w:t xml:space="preserve">To investigate the spatial properties of NTL images from different satellites, a subregion covering the Hong Kong–Zhuhai–Macau Bridge (HZMB) was selected to demonstrate the NTL spatial patterns (Fig. 4). It </w:t>
      </w:r>
      <w:r w:rsidRPr="00E40BE2">
        <w:rPr>
          <w:rStyle w:val="Emphasis"/>
        </w:rPr>
        <w:t xml:space="preserve">is clear that all three satellites can capture the general spatial pattern of NTL, but </w:t>
      </w:r>
      <w:r w:rsidRPr="00263F9F">
        <w:rPr>
          <w:rStyle w:val="Emphasis"/>
        </w:rPr>
        <w:t xml:space="preserve">Yangwang-1 and Luojia-1 NTL images show much </w:t>
      </w:r>
      <w:r w:rsidRPr="00E40BE2">
        <w:rPr>
          <w:rStyle w:val="Emphasis"/>
          <w:highlight w:val="green"/>
        </w:rPr>
        <w:t>more</w:t>
      </w:r>
      <w:r w:rsidRPr="00E40BE2">
        <w:rPr>
          <w:rStyle w:val="Emphasis"/>
        </w:rPr>
        <w:t xml:space="preserve"> spatial </w:t>
      </w:r>
      <w:r w:rsidRPr="00E40BE2">
        <w:rPr>
          <w:rStyle w:val="Emphasis"/>
          <w:highlight w:val="green"/>
        </w:rPr>
        <w:t>details</w:t>
      </w:r>
      <w:r w:rsidRPr="00E40BE2">
        <w:rPr>
          <w:rStyle w:val="Emphasis"/>
        </w:rPr>
        <w:t xml:space="preserve"> than VIIRS image</w:t>
      </w:r>
      <w:r w:rsidRPr="00E40BE2">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HZMB and the image hardly show the shape of the airport [Fig. 4(b)]. </w:t>
      </w:r>
      <w:r w:rsidRPr="00E40BE2">
        <w:rPr>
          <w:rStyle w:val="Emphasis"/>
        </w:rPr>
        <w:t xml:space="preserve">The comparison between Yangwang-1 and Luojia1 in the zoomed area shows that </w:t>
      </w:r>
      <w:r w:rsidRPr="00263F9F">
        <w:rPr>
          <w:rStyle w:val="Emphasis"/>
        </w:rPr>
        <w:t>Yangwang-1 [Fig. 4</w:t>
      </w:r>
      <w:r w:rsidRPr="00E40BE2">
        <w:rPr>
          <w:rStyle w:val="Emphasis"/>
        </w:rPr>
        <w:t xml:space="preserve">(h)] </w:t>
      </w:r>
      <w:r w:rsidRPr="00E40BE2">
        <w:rPr>
          <w:rStyle w:val="Emphasis"/>
          <w:highlight w:val="green"/>
        </w:rPr>
        <w:t>captures</w:t>
      </w:r>
      <w:r w:rsidRPr="00E40BE2">
        <w:rPr>
          <w:rStyle w:val="Emphasis"/>
        </w:rPr>
        <w:t xml:space="preserve"> the road network </w:t>
      </w:r>
      <w:r w:rsidRPr="00E40BE2">
        <w:rPr>
          <w:rStyle w:val="Emphasis"/>
          <w:highlight w:val="green"/>
        </w:rPr>
        <w:t>more clearly</w:t>
      </w:r>
      <w:r w:rsidRPr="00E40BE2">
        <w:rPr>
          <w:rStyle w:val="Emphasis"/>
        </w:rPr>
        <w:t xml:space="preserve"> than Luojia-1 [Fig. 4(g)]. </w:t>
      </w:r>
      <w:r w:rsidRPr="00E40BE2">
        <w:t xml:space="preserve">To quantify the image quality in the spatial domain, the dubbed Blind/Referenceless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w:t>
      </w:r>
      <w:r w:rsidRPr="00263F9F">
        <w:t xml:space="preserve">69.7), indicating that </w:t>
      </w:r>
      <w:r w:rsidRPr="00263F9F">
        <w:rPr>
          <w:rStyle w:val="Emphasis"/>
        </w:rPr>
        <w:t>Yangwang-1 has spatial quality better than Luojia-1 and VIIRS by 32% and 61%, respectively.</w:t>
      </w:r>
    </w:p>
    <w:p w14:paraId="536EAD81" w14:textId="77777777" w:rsidR="00291F58" w:rsidRPr="00E40BE2" w:rsidRDefault="00291F58" w:rsidP="00291F58">
      <w:r w:rsidRPr="00263F9F">
        <w:rPr>
          <w:rStyle w:val="Emphasis"/>
        </w:rPr>
        <w:t>To further quantify the spatial properties, we estimated the spatial response of Luojia-1 and</w:t>
      </w:r>
      <w:r w:rsidRPr="00E40BE2">
        <w:rPr>
          <w:rStyle w:val="Emphasis"/>
        </w:rPr>
        <w:t xml:space="preserve"> Yangwang-1 using the HZMB as ground reference samples. Spatial response refers to the satellite’s ability to position ground targets accurately and precisely.</w:t>
      </w:r>
      <w:r w:rsidRPr="00E40BE2">
        <w:t xml:space="preserve"> The HZMB comprises a 22.9-km long bridge and a 6.7-km long subsea tunnel connected by two artificial islands. To provide illumination, the lighting provisions on the HZMB 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E40BE2">
        <w:rPr>
          <w:rStyle w:val="Emphasis"/>
        </w:rPr>
        <w:t xml:space="preserve">It shows </w:t>
      </w:r>
      <w:r w:rsidRPr="00263F9F">
        <w:rPr>
          <w:rStyle w:val="Emphasis"/>
        </w:rPr>
        <w:t>that both Luojia-1 and Yangwang</w:t>
      </w:r>
      <w:r w:rsidRPr="00E40BE2">
        <w:rPr>
          <w:rStyle w:val="Emphasis"/>
        </w:rPr>
        <w:t xml:space="preserve">-1 have a peak in NTL that corresponds to the bridge, but the peak of </w:t>
      </w:r>
      <w:r w:rsidRPr="00263F9F">
        <w:rPr>
          <w:rStyle w:val="Emphasis"/>
        </w:rPr>
        <w:t>Yangwang-1 has</w:t>
      </w:r>
      <w:r w:rsidRPr="00E40BE2">
        <w:rPr>
          <w:rStyle w:val="Emphasis"/>
        </w:rPr>
        <w:t xml:space="preserve"> a narrower width than Luojia-1, indicating its </w:t>
      </w:r>
      <w:r w:rsidRPr="00E40BE2">
        <w:rPr>
          <w:rStyle w:val="Emphasis"/>
          <w:highlight w:val="green"/>
        </w:rPr>
        <w:t>superiority in detecting tiny light sources</w:t>
      </w:r>
      <w:r w:rsidRPr="00E40BE2">
        <w:rPr>
          <w:rStyle w:val="Emphasis"/>
        </w:rPr>
        <w:t>.</w:t>
      </w:r>
      <w:r w:rsidRPr="00E40BE2">
        <w:t xml:space="preserve"> As for VIIRS, the light is nearly invisible due to the coarse spatial resolution [Fig. 4(b)], so the profile of VIIRS is not included in Fig. 5. In addition, the comparison also indicates </w:t>
      </w:r>
      <w:r w:rsidRPr="00263F9F">
        <w:t xml:space="preserve">that </w:t>
      </w:r>
      <w:r w:rsidRPr="00263F9F">
        <w:rPr>
          <w:rStyle w:val="Emphasis"/>
        </w:rPr>
        <w:t xml:space="preserve">Yangwang-1 is </w:t>
      </w:r>
      <w:r w:rsidRPr="00E40BE2">
        <w:rPr>
          <w:rStyle w:val="Emphasis"/>
          <w:highlight w:val="green"/>
        </w:rPr>
        <w:t>more sensitive</w:t>
      </w:r>
      <w:r w:rsidRPr="00E40BE2">
        <w:rPr>
          <w:rStyle w:val="Emphasis"/>
        </w:rPr>
        <w:t xml:space="preserve"> than Luojia-1 to low lights (e.g., reflected moonlight or weak emissions), since Yangwang-1 </w:t>
      </w:r>
      <w:r w:rsidRPr="00E40BE2">
        <w:rPr>
          <w:rStyle w:val="Emphasis"/>
          <w:highlight w:val="green"/>
        </w:rPr>
        <w:t>recorded more valid radiance</w:t>
      </w:r>
      <w:r w:rsidRPr="00E40BE2">
        <w:rPr>
          <w:rStyle w:val="Emphasis"/>
        </w:rPr>
        <w:t xml:space="preserve"> on both sides of the bridge than Luojia-1</w:t>
      </w:r>
      <w:r w:rsidRPr="00E40BE2">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58030321" w14:textId="77777777" w:rsidR="00291F58" w:rsidRPr="00E40BE2" w:rsidRDefault="00291F58" w:rsidP="00291F58">
      <w:r w:rsidRPr="00E40BE2">
        <w:t>C. Spectral Properties</w:t>
      </w:r>
    </w:p>
    <w:p w14:paraId="069BFDF5" w14:textId="77777777" w:rsidR="00291F58" w:rsidRPr="00E40BE2" w:rsidRDefault="00291F58" w:rsidP="00291F58">
      <w:pPr>
        <w:rPr>
          <w:rStyle w:val="Emphasis"/>
        </w:rPr>
      </w:pPr>
      <w:r w:rsidRPr="00E40BE2">
        <w:t>Fig. 6(a) shows the spectral responses of the three satellites for the NTL visible band</w:t>
      </w:r>
      <w:r w:rsidRPr="00E40BE2">
        <w:rPr>
          <w:rStyle w:val="Emphasis"/>
        </w:rPr>
        <w:t>. Spectral response describes the sensitivity of the sensor to optical radiation of different wavelengths. This is important because spectral responses determine which part of the optical radiation spectrum is measured.</w:t>
      </w:r>
      <w:r w:rsidRPr="00E40BE2">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E40BE2">
        <w:rPr>
          <w:rStyle w:val="Emphasis"/>
        </w:rPr>
        <w:t xml:space="preserve">the spectral response </w:t>
      </w:r>
      <w:r w:rsidRPr="00263F9F">
        <w:rPr>
          <w:rStyle w:val="Emphasis"/>
        </w:rPr>
        <w:t>of Yangwang-1 is significantly different from Luojia-</w:t>
      </w:r>
      <w:r w:rsidRPr="00E40BE2">
        <w:rPr>
          <w:rStyle w:val="Emphasis"/>
        </w:rPr>
        <w:t xml:space="preserve">1 and VIIRS. </w:t>
      </w:r>
      <w:r w:rsidRPr="00E40BE2">
        <w:rPr>
          <w:rStyle w:val="Emphasis"/>
          <w:highlight w:val="green"/>
        </w:rPr>
        <w:t>It shifts</w:t>
      </w:r>
      <w:r w:rsidRPr="00E40BE2">
        <w:rPr>
          <w:rStyle w:val="Emphasis"/>
        </w:rPr>
        <w:t xml:space="preserve"> more </w:t>
      </w:r>
      <w:r w:rsidRPr="00E40BE2">
        <w:rPr>
          <w:rStyle w:val="Emphasis"/>
          <w:highlight w:val="green"/>
        </w:rPr>
        <w:t>to</w:t>
      </w:r>
      <w:r w:rsidRPr="00E40BE2">
        <w:rPr>
          <w:rStyle w:val="Emphasis"/>
        </w:rPr>
        <w:t xml:space="preserve"> the </w:t>
      </w:r>
      <w:r w:rsidRPr="00E40BE2">
        <w:rPr>
          <w:rStyle w:val="Emphasis"/>
          <w:highlight w:val="green"/>
        </w:rPr>
        <w:t>shorter wavelengths</w:t>
      </w:r>
      <w:r w:rsidRPr="00E40BE2">
        <w:rPr>
          <w:rStyle w:val="Emphasis"/>
        </w:rPr>
        <w:t xml:space="preserve">, which indicates </w:t>
      </w:r>
      <w:r w:rsidRPr="00263F9F">
        <w:rPr>
          <w:rStyle w:val="Emphasis"/>
        </w:rPr>
        <w:t>that Yangwang-1 has some</w:t>
      </w:r>
      <w:r w:rsidRPr="00E40BE2">
        <w:rPr>
          <w:rStyle w:val="Emphasis"/>
        </w:rPr>
        <w:t xml:space="preserve"> </w:t>
      </w:r>
      <w:r w:rsidRPr="00E40BE2">
        <w:rPr>
          <w:rStyle w:val="Emphasis"/>
          <w:highlight w:val="green"/>
        </w:rPr>
        <w:t>strengths in artificial light monitoring</w:t>
      </w:r>
      <w:r w:rsidRPr="00E40BE2">
        <w:rPr>
          <w:rStyle w:val="Emphasis"/>
        </w:rPr>
        <w:t xml:space="preserve">. First, the absorption of the atmosphere mainly happens in the band greater than 650 nm, and Yangwang-1 concentrates on a shorter wavelength ranging from 420 nm to approximately 700 nm, so </w:t>
      </w:r>
      <w:r w:rsidRPr="00263F9F">
        <w:rPr>
          <w:rStyle w:val="Emphasis"/>
        </w:rPr>
        <w:t xml:space="preserve">Yangwang-1 will be </w:t>
      </w:r>
      <w:r w:rsidRPr="00E40BE2">
        <w:rPr>
          <w:rStyle w:val="Emphasis"/>
          <w:highlight w:val="green"/>
        </w:rPr>
        <w:t>less influenced by the absorption of the atmosphere.</w:t>
      </w:r>
      <w:r w:rsidRPr="00E40BE2">
        <w:rPr>
          <w:rStyle w:val="Emphasis"/>
        </w:rPr>
        <w:t xml:space="preserve"> Second, </w:t>
      </w:r>
      <w:r w:rsidRPr="00E40BE2">
        <w:rPr>
          <w:rStyle w:val="Emphasis"/>
          <w:highlight w:val="green"/>
        </w:rPr>
        <w:t>the</w:t>
      </w:r>
      <w:r w:rsidRPr="00E40BE2">
        <w:rPr>
          <w:rStyle w:val="Emphasis"/>
        </w:rPr>
        <w:t xml:space="preserve"> energy of </w:t>
      </w:r>
      <w:r w:rsidRPr="00E40BE2">
        <w:rPr>
          <w:rStyle w:val="Emphasis"/>
          <w:highlight w:val="green"/>
        </w:rPr>
        <w:t>three main types of artificial lights</w:t>
      </w:r>
      <w:r w:rsidRPr="00E40BE2">
        <w:rPr>
          <w:rStyle w:val="Emphasis"/>
        </w:rPr>
        <w:t xml:space="preserve"> (fluorescent, high-</w:t>
      </w:r>
      <w:r w:rsidRPr="00263F9F">
        <w:rPr>
          <w:rStyle w:val="Emphasis"/>
        </w:rPr>
        <w:t>pressure sodium, and LED) mainly distributes within the spectral response curve of Yangwang-1</w:t>
      </w:r>
      <w:r w:rsidRPr="00263F9F">
        <w:t xml:space="preserve"> except for the narrow peak of high-pressure</w:t>
      </w:r>
      <w:r w:rsidRPr="00E40BE2">
        <w:t xml:space="preserve"> sodium [Fig. 6(b)].</w:t>
      </w:r>
      <w:r w:rsidRPr="00E40BE2">
        <w:rPr>
          <w:rStyle w:val="Emphasis"/>
        </w:rPr>
        <w:t xml:space="preserve"> Therefore, </w:t>
      </w:r>
      <w:r w:rsidRPr="00263F9F">
        <w:rPr>
          <w:rStyle w:val="Emphasis"/>
        </w:rPr>
        <w:t xml:space="preserve">Yangwang-1 is </w:t>
      </w:r>
      <w:r w:rsidRPr="00E40BE2">
        <w:rPr>
          <w:rStyle w:val="Emphasis"/>
          <w:highlight w:val="green"/>
        </w:rPr>
        <w:t>more suitable</w:t>
      </w:r>
      <w:r w:rsidRPr="00E40BE2">
        <w:rPr>
          <w:rStyle w:val="Emphasis"/>
        </w:rPr>
        <w:t xml:space="preserve"> to be utilized </w:t>
      </w:r>
      <w:r w:rsidRPr="00263F9F">
        <w:rPr>
          <w:rStyle w:val="Emphasis"/>
          <w:highlight w:val="green"/>
        </w:rPr>
        <w:t>for observing artificial lights</w:t>
      </w:r>
      <w:r w:rsidRPr="00E40BE2">
        <w:rPr>
          <w:rStyle w:val="Emphasis"/>
        </w:rPr>
        <w:t>, especially for LEDs of which the first peak of energy is out of the spectral responses of Luojia-1 and VIIRS.</w:t>
      </w:r>
    </w:p>
    <w:p w14:paraId="296A41E0" w14:textId="77777777" w:rsidR="00291F58" w:rsidRPr="00E40BE2" w:rsidRDefault="00291F58" w:rsidP="00291F58">
      <w:r w:rsidRPr="00E40BE2">
        <w:t>IV. DISCUSSIONS AND CONCLUSION</w:t>
      </w:r>
    </w:p>
    <w:p w14:paraId="6C6DE5BF" w14:textId="77777777" w:rsidR="00291F58" w:rsidRPr="00E40BE2" w:rsidRDefault="00291F58" w:rsidP="00291F58">
      <w:r w:rsidRPr="00E40BE2">
        <w:t xml:space="preserve">From our </w:t>
      </w:r>
      <w:r w:rsidRPr="00263F9F">
        <w:t xml:space="preserve">assessment, </w:t>
      </w:r>
      <w:r w:rsidRPr="00263F9F">
        <w:rPr>
          <w:rStyle w:val="Emphasis"/>
        </w:rPr>
        <w:t>NTL imagery from Yangwang-1 has acceptable quality compared to the state of the art in NTL remote sensing (e.g., VIIRS, Luojia-1) and some aspects are even better.</w:t>
      </w:r>
      <w:r w:rsidRPr="00263F9F">
        <w:t xml:space="preserve"> For the radiometric property, </w:t>
      </w:r>
      <w:r w:rsidRPr="00263F9F">
        <w:rPr>
          <w:rStyle w:val="Emphasis"/>
        </w:rPr>
        <w:t>Yangwang-1 has a detectable minimum radiance lower than the other two satellites, so it can better capture weak light emissions.</w:t>
      </w:r>
      <w:r w:rsidRPr="00263F9F">
        <w:t xml:space="preserve"> For spatial properties, </w:t>
      </w:r>
      <w:r w:rsidRPr="00263F9F">
        <w:rPr>
          <w:rStyle w:val="Emphasis"/>
        </w:rPr>
        <w:t xml:space="preserve">Yangwang-1 images have the highest spatial resolution among the currently available NTL satellites </w:t>
      </w:r>
      <w:r w:rsidRPr="00263F9F">
        <w:t>except for some images</w:t>
      </w:r>
      <w:r w:rsidRPr="00E40BE2">
        <w:t xml:space="preserve"> acquired through aerial photography and commercial satellites. Therefore, </w:t>
      </w:r>
      <w:r w:rsidRPr="00263F9F">
        <w:rPr>
          <w:rStyle w:val="Emphasis"/>
        </w:rPr>
        <w:t xml:space="preserve">Yangwang-1 </w:t>
      </w:r>
      <w:r w:rsidRPr="00E40BE2">
        <w:rPr>
          <w:rStyle w:val="Emphasis"/>
          <w:highlight w:val="green"/>
        </w:rPr>
        <w:t>can</w:t>
      </w:r>
      <w:r w:rsidRPr="00E40BE2">
        <w:rPr>
          <w:rStyle w:val="Emphasis"/>
        </w:rPr>
        <w:t xml:space="preserve"> help </w:t>
      </w:r>
      <w:r w:rsidRPr="00E40BE2">
        <w:rPr>
          <w:rStyle w:val="Emphasis"/>
          <w:highlight w:val="green"/>
        </w:rPr>
        <w:t>monitor human activities and socioeconomic disturbances at fine scales</w:t>
      </w:r>
      <w:r w:rsidRPr="00E40BE2">
        <w:rPr>
          <w:rStyle w:val="Emphasis"/>
        </w:rPr>
        <w:t>, such as neighborhood scale. For spectral property, based on the comparison of spectral response curves, Yangwang-1 is more suitable to detect artificial light and less influenced by the absorption of the atmosphere</w:t>
      </w:r>
      <w:r w:rsidRPr="00263F9F">
        <w:rPr>
          <w:rStyle w:val="Emphasis"/>
        </w:rPr>
        <w:t>. Considering the capability and improvement of Yangwang-1 in NTL imaging, Yangwang</w:t>
      </w:r>
      <w:r w:rsidRPr="00E40BE2">
        <w:rPr>
          <w:rStyle w:val="Emphasis"/>
        </w:rPr>
        <w:t xml:space="preserve">-1 NTL </w:t>
      </w:r>
      <w:r w:rsidRPr="00E40BE2">
        <w:rPr>
          <w:rStyle w:val="Emphasis"/>
          <w:highlight w:val="green"/>
        </w:rPr>
        <w:t>data can be applied to</w:t>
      </w:r>
      <w:r w:rsidRPr="00E40BE2">
        <w:rPr>
          <w:rStyle w:val="Emphasis"/>
        </w:rPr>
        <w:t xml:space="preserve"> various fields, </w:t>
      </w:r>
      <w:r w:rsidRPr="00263F9F">
        <w:rPr>
          <w:rStyle w:val="Emphasis"/>
        </w:rPr>
        <w:t>including urban mapping, road network</w:t>
      </w:r>
      <w:r w:rsidRPr="00E40BE2">
        <w:rPr>
          <w:rStyle w:val="Emphasis"/>
        </w:rPr>
        <w:t xml:space="preserve"> </w:t>
      </w:r>
      <w:r w:rsidRPr="00263F9F">
        <w:rPr>
          <w:rStyle w:val="Emphasis"/>
        </w:rPr>
        <w:t>extraction, light pollution</w:t>
      </w:r>
      <w:r w:rsidRPr="00E40BE2">
        <w:rPr>
          <w:rStyle w:val="Emphasis"/>
          <w:highlight w:val="green"/>
        </w:rPr>
        <w:t xml:space="preserve">, illegal fishing, </w:t>
      </w:r>
      <w:r w:rsidRPr="00263F9F">
        <w:rPr>
          <w:rStyle w:val="Emphasis"/>
        </w:rPr>
        <w:t>fires, disaster detection, and human settlements and associated energy infrastructure mapping at fine scales</w:t>
      </w:r>
      <w:r w:rsidRPr="00263F9F">
        <w:t>. The sample</w:t>
      </w:r>
      <w:r w:rsidRPr="00E40BE2">
        <w:t xml:space="preserve"> data used in this study can be downloaded from </w:t>
      </w:r>
      <w:hyperlink r:id="rId8" w:history="1">
        <w:r w:rsidRPr="00E40BE2">
          <w:t>https://github.com/XZhu-lab/Yangwang-1-NTLdata-assessment</w:t>
        </w:r>
      </w:hyperlink>
      <w:r w:rsidRPr="00E40BE2">
        <w:t>.</w:t>
      </w:r>
    </w:p>
    <w:p w14:paraId="4F13B324" w14:textId="77777777" w:rsidR="00291F58" w:rsidRPr="00E40BE2" w:rsidRDefault="00291F58" w:rsidP="00291F58">
      <w:pPr>
        <w:pStyle w:val="Heading4"/>
        <w:rPr>
          <w:rFonts w:cs="Calibri"/>
        </w:rPr>
      </w:pPr>
      <w:r w:rsidRPr="00E40BE2">
        <w:rPr>
          <w:rFonts w:cs="Calibri"/>
        </w:rPr>
        <w:t>Improved NTL data key to fisheries management.</w:t>
      </w:r>
    </w:p>
    <w:p w14:paraId="41CC5581" w14:textId="77777777" w:rsidR="00291F58" w:rsidRPr="00E40BE2" w:rsidRDefault="00291F58" w:rsidP="00291F58">
      <w:r w:rsidRPr="00E40BE2">
        <w:rPr>
          <w:rStyle w:val="Heading6Char"/>
        </w:rPr>
        <w:t xml:space="preserve">Exeter et al 21 </w:t>
      </w:r>
      <w:r w:rsidRPr="00E40BE2">
        <w:t>“Shining Light on Data-Poor Coastal Fisheries” 28 January 2021 Owen M. Exeter [Environment and Sustainability Institute, College for Life and Environmental Sciences, University of Exeter, Environmental Biology, College for Life and Environmental Sciences, University of Exeter], Thaung Htut [3Wildlife Conservation Society], Christopher R. Kerry [Environment and Sustainability Institute, College for Life and Environmental Sciences, University of Exeter], Maung Maung Kyi4 [Rakhine Coastal Region Conservation Association] Me'ira Mizrahi [Wildlife Conservation Society], Rachel A. Turner [Environment and Sustainability Institute, College for Life and Environmental Sciences, University of Exeter], Matthew J. Witt [Environment and Sustainability Institute, College for Life and Environmental Sciences, University of Exeter, Environmental Biology, College for Life and Environmental Sciences, University of Exeter] and Anthony W. J. Bicknell [2Environmental Biology, College for Life and Environmental Sciences, University of Exeter] https://www.frontiersin.org/articles/10.3389/fmars.2020.625766/full SM</w:t>
      </w:r>
    </w:p>
    <w:p w14:paraId="56F8FF24" w14:textId="77777777" w:rsidR="00291F58" w:rsidRPr="00E40BE2" w:rsidRDefault="00291F58" w:rsidP="00291F58">
      <w:pPr>
        <w:rPr>
          <w:rStyle w:val="Emphasis"/>
        </w:rPr>
      </w:pPr>
      <w:r w:rsidRPr="00263F9F">
        <w:rPr>
          <w:rStyle w:val="Emphasis"/>
        </w:rPr>
        <w:t xml:space="preserve">Coastal </w:t>
      </w:r>
      <w:r w:rsidRPr="00E40BE2">
        <w:rPr>
          <w:rStyle w:val="Emphasis"/>
          <w:highlight w:val="green"/>
        </w:rPr>
        <w:t xml:space="preserve">fisheries </w:t>
      </w:r>
      <w:r w:rsidRPr="00263F9F">
        <w:rPr>
          <w:rStyle w:val="Emphasis"/>
        </w:rPr>
        <w:t xml:space="preserve">provide livelihoods and sustenance for millions of people globally but </w:t>
      </w:r>
      <w:r w:rsidRPr="00E40BE2">
        <w:rPr>
          <w:rStyle w:val="Emphasis"/>
          <w:highlight w:val="green"/>
        </w:rPr>
        <w:t>are</w:t>
      </w:r>
      <w:r w:rsidRPr="00E40BE2">
        <w:rPr>
          <w:rStyle w:val="Emphasis"/>
        </w:rPr>
        <w:t xml:space="preserve"> often </w:t>
      </w:r>
      <w:r w:rsidRPr="00E40BE2">
        <w:rPr>
          <w:rStyle w:val="Emphasis"/>
          <w:highlight w:val="green"/>
        </w:rPr>
        <w:t>poorly documented. Data scarcity</w:t>
      </w:r>
      <w:r w:rsidRPr="00E40BE2">
        <w:rPr>
          <w:rStyle w:val="Emphasis"/>
        </w:rPr>
        <w:t xml:space="preserve">, particularly relating to spatio-temporal trends in catch and effort, </w:t>
      </w:r>
      <w:r w:rsidRPr="00E40BE2">
        <w:rPr>
          <w:rStyle w:val="Emphasis"/>
          <w:highlight w:val="green"/>
        </w:rPr>
        <w:t>compounds</w:t>
      </w:r>
      <w:r w:rsidRPr="00E40BE2">
        <w:rPr>
          <w:rStyle w:val="Emphasis"/>
        </w:rPr>
        <w:t xml:space="preserve"> wider </w:t>
      </w:r>
      <w:r w:rsidRPr="00E40BE2">
        <w:rPr>
          <w:rStyle w:val="Emphasis"/>
          <w:highlight w:val="green"/>
        </w:rPr>
        <w:t>issues of governance capacity</w:t>
      </w:r>
      <w:r w:rsidRPr="00E40BE2">
        <w:rPr>
          <w:rStyle w:val="Emphasis"/>
        </w:rPr>
        <w:t xml:space="preserve">. This can </w:t>
      </w:r>
      <w:r w:rsidRPr="00E40BE2">
        <w:rPr>
          <w:rStyle w:val="Emphasis"/>
          <w:highlight w:val="green"/>
        </w:rPr>
        <w:t>hinder</w:t>
      </w:r>
      <w:r w:rsidRPr="00E40BE2">
        <w:rPr>
          <w:rStyle w:val="Emphasis"/>
        </w:rPr>
        <w:t xml:space="preserve"> the </w:t>
      </w:r>
      <w:r w:rsidRPr="00E40BE2">
        <w:rPr>
          <w:rStyle w:val="Emphasis"/>
          <w:highlight w:val="green"/>
        </w:rPr>
        <w:t>implementation and effectiveness of</w:t>
      </w:r>
      <w:r w:rsidRPr="00E40BE2">
        <w:rPr>
          <w:rStyle w:val="Emphasis"/>
        </w:rPr>
        <w:t xml:space="preserve"> spatial tools for </w:t>
      </w:r>
      <w:r w:rsidRPr="00E40BE2">
        <w:rPr>
          <w:rStyle w:val="Emphasis"/>
          <w:highlight w:val="green"/>
        </w:rPr>
        <w:t>fisheries management or conservation</w:t>
      </w:r>
      <w:r w:rsidRPr="00E40BE2">
        <w:rPr>
          <w:rStyle w:val="Emphasis"/>
        </w:rPr>
        <w:t>. This issue is acute in developing and low-income regions with many small-scale inshore fisheries and high marine biodiversity,</w:t>
      </w:r>
      <w:r w:rsidRPr="00E40BE2">
        <w:t xml:space="preserve"> such as Southeast Asia. As a result, fleets often operate unmonitored with implications for target and non-target species populations and the wider marine ecosystem. </w:t>
      </w:r>
      <w:r w:rsidRPr="00E40BE2">
        <w:rPr>
          <w:rStyle w:val="Emphasis"/>
          <w:highlight w:val="green"/>
        </w:rPr>
        <w:t>Novel</w:t>
      </w:r>
      <w:r w:rsidRPr="00E40BE2">
        <w:rPr>
          <w:rStyle w:val="Emphasis"/>
        </w:rPr>
        <w:t xml:space="preserve"> and cost-effective </w:t>
      </w:r>
      <w:r w:rsidRPr="00E40BE2">
        <w:rPr>
          <w:rStyle w:val="Emphasis"/>
          <w:highlight w:val="green"/>
        </w:rPr>
        <w:t>approaches to obtain</w:t>
      </w:r>
      <w:r w:rsidRPr="00E40BE2">
        <w:rPr>
          <w:rStyle w:val="Emphasis"/>
        </w:rPr>
        <w:t xml:space="preserve"> fisheries </w:t>
      </w:r>
      <w:r w:rsidRPr="00E40BE2">
        <w:rPr>
          <w:rStyle w:val="Emphasis"/>
          <w:highlight w:val="green"/>
        </w:rPr>
        <w:t>data are required to</w:t>
      </w:r>
      <w:r w:rsidRPr="00E40BE2">
        <w:rPr>
          <w:rStyle w:val="Emphasis"/>
        </w:rPr>
        <w:t xml:space="preserve"> monitor these activities and </w:t>
      </w:r>
      <w:r w:rsidRPr="00E40BE2">
        <w:rPr>
          <w:rStyle w:val="Emphasis"/>
          <w:highlight w:val="green"/>
        </w:rPr>
        <w:t>help</w:t>
      </w:r>
      <w:r w:rsidRPr="00E40BE2">
        <w:rPr>
          <w:rStyle w:val="Emphasis"/>
        </w:rPr>
        <w:t xml:space="preserve"> inform </w:t>
      </w:r>
      <w:r w:rsidRPr="00E40BE2">
        <w:rPr>
          <w:rStyle w:val="Emphasis"/>
          <w:highlight w:val="green"/>
        </w:rPr>
        <w:t>sustainable fishery</w:t>
      </w:r>
      <w:r w:rsidRPr="00E40BE2">
        <w:rPr>
          <w:rStyle w:val="Emphasis"/>
        </w:rPr>
        <w:t xml:space="preserve"> and marine ecosystem management. One such example is the </w:t>
      </w:r>
      <w:r w:rsidRPr="00E40BE2">
        <w:rPr>
          <w:rStyle w:val="Emphasis"/>
          <w:highlight w:val="green"/>
        </w:rPr>
        <w:t>detection</w:t>
      </w:r>
      <w:r w:rsidRPr="00E40BE2">
        <w:rPr>
          <w:rStyle w:val="Emphasis"/>
        </w:rPr>
        <w:t xml:space="preserve"> and numeration </w:t>
      </w:r>
      <w:r w:rsidRPr="00E40BE2">
        <w:rPr>
          <w:rStyle w:val="Emphasis"/>
          <w:highlight w:val="green"/>
        </w:rPr>
        <w:t>of fishing vessels that use artificial light</w:t>
      </w:r>
      <w:r w:rsidRPr="00E40BE2">
        <w:rPr>
          <w:rStyle w:val="Emphasis"/>
        </w:rPr>
        <w:t xml:space="preserve"> to attract catch </w:t>
      </w:r>
      <w:r w:rsidRPr="00E40BE2">
        <w:rPr>
          <w:rStyle w:val="Emphasis"/>
          <w:highlight w:val="green"/>
        </w:rPr>
        <w:t>with</w:t>
      </w:r>
      <w:r w:rsidRPr="00E40BE2">
        <w:rPr>
          <w:rStyle w:val="Emphasis"/>
        </w:rPr>
        <w:t xml:space="preserve"> nighttime satellite imagery.</w:t>
      </w:r>
      <w:r w:rsidRPr="00E40BE2">
        <w:t xml:space="preserve"> Here we test </w:t>
      </w:r>
      <w:r w:rsidRPr="00E40BE2">
        <w:rPr>
          <w:rStyle w:val="Emphasis"/>
        </w:rPr>
        <w:t xml:space="preserve">the efficiency and application value of </w:t>
      </w:r>
      <w:r w:rsidRPr="00E40BE2">
        <w:rPr>
          <w:rStyle w:val="Emphasis"/>
          <w:highlight w:val="green"/>
        </w:rPr>
        <w:t>nighttime satellite imagery</w:t>
      </w:r>
      <w:r w:rsidRPr="00E40BE2">
        <w:rPr>
          <w:highlight w:val="green"/>
        </w:rPr>
        <w:t>,</w:t>
      </w:r>
      <w:r w:rsidRPr="00E40BE2">
        <w:t xml:space="preserve"> in combination with landings data and GPS tracked vessels, to estimate the footprint and biomass removal of an inshore purse seine fishery operating within a region of high biodiversity in Myanmar. By quantifying the number of remotely sensed vessel detections per month, adjusted for error by the GPS tracked vessels, we can extrapolate data from fisher logbooks </w:t>
      </w:r>
      <w:r w:rsidRPr="00E40BE2">
        <w:rPr>
          <w:rStyle w:val="Emphasis"/>
          <w:highlight w:val="green"/>
        </w:rPr>
        <w:t>to provide</w:t>
      </w:r>
      <w:r w:rsidRPr="00E40BE2">
        <w:rPr>
          <w:rStyle w:val="Emphasis"/>
        </w:rPr>
        <w:t xml:space="preserve"> fine-scale spatiotemporal estimates of the fishery's effort, value and biomass removal</w:t>
      </w:r>
      <w:r w:rsidRPr="00E40BE2">
        <w:t xml:space="preserve">. Estimates reveal local landings of nearly 9,000 mt worth close to $4 million USD annually. </w:t>
      </w:r>
      <w:r w:rsidRPr="00E40BE2">
        <w:rPr>
          <w:rStyle w:val="Emphasis"/>
        </w:rPr>
        <w:t>This approach</w:t>
      </w:r>
      <w:r w:rsidRPr="00E40BE2">
        <w:t xml:space="preserve"> details how remote sensed and in situ collected data can be applied to other fleets using artificial light to attract catch, notably inshore fisheries of Southeast Asia, whilst also </w:t>
      </w:r>
      <w:r w:rsidRPr="00E40BE2">
        <w:rPr>
          <w:rStyle w:val="Emphasis"/>
        </w:rPr>
        <w:t xml:space="preserve">providing </w:t>
      </w:r>
      <w:r w:rsidRPr="00E40BE2">
        <w:rPr>
          <w:rStyle w:val="Emphasis"/>
          <w:highlight w:val="green"/>
        </w:rPr>
        <w:t>a</w:t>
      </w:r>
      <w:r w:rsidRPr="00E40BE2">
        <w:rPr>
          <w:rStyle w:val="Emphasis"/>
        </w:rPr>
        <w:t xml:space="preserve"> much-needed </w:t>
      </w:r>
      <w:r w:rsidRPr="00E40BE2">
        <w:rPr>
          <w:rStyle w:val="Emphasis"/>
          <w:highlight w:val="green"/>
        </w:rPr>
        <w:t>baseline</w:t>
      </w:r>
      <w:r w:rsidRPr="00E40BE2">
        <w:rPr>
          <w:rStyle w:val="Emphasis"/>
        </w:rPr>
        <w:t xml:space="preserve"> understanding </w:t>
      </w:r>
      <w:r w:rsidRPr="00E40BE2">
        <w:rPr>
          <w:rStyle w:val="Emphasis"/>
          <w:highlight w:val="green"/>
        </w:rPr>
        <w:t>of a data-poor fishery's</w:t>
      </w:r>
      <w:r w:rsidRPr="00E40BE2">
        <w:rPr>
          <w:rStyle w:val="Emphasis"/>
        </w:rPr>
        <w:t xml:space="preserve"> spatiotemporal </w:t>
      </w:r>
      <w:r w:rsidRPr="00E40BE2">
        <w:rPr>
          <w:rStyle w:val="Emphasis"/>
          <w:highlight w:val="green"/>
        </w:rPr>
        <w:t>activity</w:t>
      </w:r>
      <w:r w:rsidRPr="00E40BE2">
        <w:rPr>
          <w:rStyle w:val="Emphasis"/>
        </w:rPr>
        <w:t>, biomass removal, catch composition and landing of vulnerable species.</w:t>
      </w:r>
    </w:p>
    <w:p w14:paraId="2960FAA5" w14:textId="77777777" w:rsidR="00291F58" w:rsidRPr="00E40BE2" w:rsidRDefault="00291F58" w:rsidP="00291F58">
      <w:r w:rsidRPr="00E40BE2">
        <w:t>Introduction</w:t>
      </w:r>
    </w:p>
    <w:p w14:paraId="087C5B5E" w14:textId="77777777" w:rsidR="00291F58" w:rsidRPr="00E40BE2" w:rsidRDefault="00291F58" w:rsidP="00291F58">
      <w:r w:rsidRPr="00E40BE2">
        <w:rPr>
          <w:rStyle w:val="Emphasis"/>
        </w:rPr>
        <w:t>Small-scale coastal fishing fleets are known to exert pressure on marine ecosystems</w:t>
      </w:r>
      <w:r w:rsidRPr="00E40BE2">
        <w:rPr>
          <w:rStyle w:val="Emphasis"/>
          <w:highlight w:val="green"/>
        </w:rPr>
        <w:t>. Without effective management</w:t>
      </w:r>
      <w:r w:rsidRPr="00E40BE2">
        <w:rPr>
          <w:rStyle w:val="Emphasis"/>
        </w:rPr>
        <w:t xml:space="preserve"> even small-scale </w:t>
      </w:r>
      <w:r w:rsidRPr="00E40BE2">
        <w:rPr>
          <w:rStyle w:val="Emphasis"/>
          <w:highlight w:val="green"/>
        </w:rPr>
        <w:t>operations can deplete fish stocks</w:t>
      </w:r>
      <w:r w:rsidRPr="00E40BE2">
        <w:rPr>
          <w:rStyle w:val="Emphasis"/>
        </w:rPr>
        <w:t xml:space="preserve"> </w:t>
      </w:r>
      <w:r w:rsidRPr="00E40BE2">
        <w:t xml:space="preserve">(Wilson et al., 2010), </w:t>
      </w:r>
      <w:r w:rsidRPr="00E40BE2">
        <w:rPr>
          <w:rStyle w:val="Emphasis"/>
          <w:highlight w:val="green"/>
        </w:rPr>
        <w:t>contribute to species declines</w:t>
      </w:r>
      <w:r w:rsidRPr="00E40BE2">
        <w:rPr>
          <w:rStyle w:val="Emphasis"/>
        </w:rPr>
        <w:t xml:space="preserve"> through bycatch and intentional targeting</w:t>
      </w:r>
      <w:r w:rsidRPr="00E40BE2">
        <w:t xml:space="preserve"> (Mangel et al., 2010; Alfaro-Shigueto et al., 2011; Aylesworth et al., 2018) </w:t>
      </w:r>
      <w:r w:rsidRPr="00E40BE2">
        <w:rPr>
          <w:rStyle w:val="Emphasis"/>
          <w:highlight w:val="green"/>
        </w:rPr>
        <w:t>and</w:t>
      </w:r>
      <w:r w:rsidRPr="00E40BE2">
        <w:rPr>
          <w:rStyle w:val="Emphasis"/>
        </w:rPr>
        <w:t xml:space="preserve"> cause the </w:t>
      </w:r>
      <w:r w:rsidRPr="00E40BE2">
        <w:rPr>
          <w:rStyle w:val="Emphasis"/>
          <w:highlight w:val="green"/>
        </w:rPr>
        <w:t>degradation</w:t>
      </w:r>
      <w:r w:rsidRPr="00E40BE2">
        <w:rPr>
          <w:rStyle w:val="Emphasis"/>
        </w:rPr>
        <w:t xml:space="preserve"> of coastal habitats through high impact fisheries methods</w:t>
      </w:r>
      <w:r w:rsidRPr="00E40BE2">
        <w:t xml:space="preserve"> (Blaber et al., 2000; Thrush et al., 2002; Fox and Caldwell, 2006; Shester and Micheli, 2011; Chan and Hodgson, 2017). </w:t>
      </w:r>
      <w:r w:rsidRPr="00E40BE2">
        <w:rPr>
          <w:rStyle w:val="Emphasis"/>
          <w:highlight w:val="green"/>
        </w:rPr>
        <w:t>Small-scale fisheries are</w:t>
      </w:r>
      <w:r w:rsidRPr="00E40BE2">
        <w:rPr>
          <w:rStyle w:val="Emphasis"/>
        </w:rPr>
        <w:t xml:space="preserve"> also </w:t>
      </w:r>
      <w:r w:rsidRPr="00E40BE2">
        <w:rPr>
          <w:rStyle w:val="Emphasis"/>
          <w:highlight w:val="green"/>
        </w:rPr>
        <w:t>intrinsically linked to food security</w:t>
      </w:r>
      <w:r w:rsidRPr="00E40BE2">
        <w:rPr>
          <w:rStyle w:val="Emphasis"/>
        </w:rPr>
        <w:t xml:space="preserve"> and livelihoods</w:t>
      </w:r>
      <w:r w:rsidRPr="00E40BE2">
        <w:t xml:space="preserve">. Twenty-two of an estimated 50 million fishers globally are involved in small-scale operations (Teh and Sumaila, 2013). With annual yields close to 22 million tons (Pauly and Zeller, 2016), these </w:t>
      </w:r>
      <w:r w:rsidRPr="00E40BE2">
        <w:rPr>
          <w:rStyle w:val="Emphasis"/>
          <w:highlight w:val="green"/>
        </w:rPr>
        <w:t>fisheries are</w:t>
      </w:r>
      <w:r w:rsidRPr="00E40BE2">
        <w:rPr>
          <w:rStyle w:val="Emphasis"/>
        </w:rPr>
        <w:t xml:space="preserve"> estimated to contribute more than half of reported landings in developing regions (World Bank, 2012) yet are often considered </w:t>
      </w:r>
      <w:r w:rsidRPr="00E40BE2">
        <w:rPr>
          <w:rStyle w:val="Emphasis"/>
          <w:highlight w:val="green"/>
        </w:rPr>
        <w:t>poorly documented and neglected</w:t>
      </w:r>
      <w:r w:rsidRPr="00E40BE2">
        <w:rPr>
          <w:rStyle w:val="Emphasis"/>
        </w:rPr>
        <w:t xml:space="preserve"> by management authorities </w:t>
      </w:r>
      <w:r w:rsidRPr="00E40BE2">
        <w:t>(Food and Agriculture Organisation, 2015).</w:t>
      </w:r>
    </w:p>
    <w:p w14:paraId="25C9ED4E" w14:textId="77777777" w:rsidR="00291F58" w:rsidRPr="00E40BE2" w:rsidRDefault="00291F58" w:rsidP="00291F58">
      <w:r w:rsidRPr="00E40BE2">
        <w:rPr>
          <w:rStyle w:val="Emphasis"/>
        </w:rPr>
        <w:t>To monitor fisheries, larger vessels are often instrumented with global positioning systems (GPS) including vessel monitoring systems (VMS) and automatic identification systems</w:t>
      </w:r>
      <w:r w:rsidRPr="00E40BE2">
        <w:t xml:space="preserve"> (AIS) (Witt and Godley, 2007; Jennings and Lee, 2012; Kroodsma et al., 2018). This has allowed fisheries scientists to quantify their spatial footprint (Natale et al., 2015; Kroodsma et al., 2018) and assess the effectiveness of spatial management efforts (White et al., 2017; Ferrà et al., 2018). </w:t>
      </w:r>
      <w:r w:rsidRPr="00E40BE2">
        <w:rPr>
          <w:rStyle w:val="Emphasis"/>
        </w:rPr>
        <w:t>Small-scale coastal fisheries, notably in developing regions, often lack the capacity to equip such systems or are not currently required to carry them</w:t>
      </w:r>
      <w:r w:rsidRPr="00E40BE2">
        <w:t xml:space="preserve"> (Dunn et al., 2010; Breen et al., 2015; Kroodsma et al., 2018). </w:t>
      </w:r>
      <w:r w:rsidRPr="00E40BE2">
        <w:rPr>
          <w:rStyle w:val="Emphasis"/>
        </w:rPr>
        <w:t>Despite being globally distributed, spanning a variety of gear types, vessel sizes, target species, spatial profiles and socioeconomic characteristics (Smith and Basurto, 2019), these fleets largely lack data on spatial and temporal trends in activity</w:t>
      </w:r>
      <w:r w:rsidRPr="00E40BE2">
        <w:t xml:space="preserve"> (Johnson et al., 2017; Selgrath et al., 2018). As small-scale fleets primarily operate in inshore zones (Stewart et al., 2010), </w:t>
      </w:r>
      <w:r w:rsidRPr="00E40BE2">
        <w:rPr>
          <w:rStyle w:val="Emphasis"/>
          <w:highlight w:val="green"/>
        </w:rPr>
        <w:t>the paucity of</w:t>
      </w:r>
      <w:r w:rsidRPr="00E40BE2">
        <w:rPr>
          <w:rStyle w:val="Emphasis"/>
        </w:rPr>
        <w:t xml:space="preserve"> spatial </w:t>
      </w:r>
      <w:r w:rsidRPr="00E40BE2">
        <w:rPr>
          <w:rStyle w:val="Emphasis"/>
          <w:highlight w:val="green"/>
        </w:rPr>
        <w:t>data</w:t>
      </w:r>
      <w:r w:rsidRPr="00E40BE2">
        <w:rPr>
          <w:rStyle w:val="Emphasis"/>
        </w:rPr>
        <w:t xml:space="preserve"> on vessel behavior can </w:t>
      </w:r>
      <w:r w:rsidRPr="00E40BE2">
        <w:rPr>
          <w:rStyle w:val="Emphasis"/>
          <w:highlight w:val="green"/>
        </w:rPr>
        <w:t>seriously hinder effective coastal management</w:t>
      </w:r>
      <w:r w:rsidRPr="00E40BE2">
        <w:rPr>
          <w:rStyle w:val="Emphasis"/>
        </w:rPr>
        <w:t>, impacting both people and wildlife</w:t>
      </w:r>
      <w:r w:rsidRPr="00E40BE2">
        <w:t xml:space="preserve"> (Ban et al., 2009; Metcalfe et al., 2017; Cardiec et al., 2020).</w:t>
      </w:r>
    </w:p>
    <w:p w14:paraId="4EA1A01A" w14:textId="77777777" w:rsidR="00291F58" w:rsidRPr="00E40BE2" w:rsidRDefault="00291F58" w:rsidP="00291F58">
      <w:pPr>
        <w:rPr>
          <w:rStyle w:val="Emphasis"/>
        </w:rPr>
      </w:pPr>
      <w:r w:rsidRPr="00E40BE2">
        <w:t xml:space="preserve">In the absence of traditional tracking technologies, </w:t>
      </w:r>
      <w:r w:rsidRPr="00E40BE2">
        <w:rPr>
          <w:rStyle w:val="Emphasis"/>
        </w:rPr>
        <w:t xml:space="preserve">a variety of </w:t>
      </w:r>
      <w:r w:rsidRPr="00263F9F">
        <w:rPr>
          <w:rStyle w:val="Emphasis"/>
        </w:rPr>
        <w:t xml:space="preserve">alternate methods have been used to quantify small-scale fisheries in time and space. </w:t>
      </w:r>
      <w:r w:rsidRPr="00263F9F">
        <w:t xml:space="preserve">These include self-reporting logbooks (Vincent et al., 2007), sightings (Breen et al., 2015), participant mapping and interviews (Léopold et al., 2014; Selgrath et al., 2018; Gill et al., 2019), mapping known behaviors (Witt et al., 2012) or combinations of these (Turner et al., 2015). </w:t>
      </w:r>
      <w:r w:rsidRPr="00263F9F">
        <w:rPr>
          <w:rStyle w:val="Emphasis"/>
        </w:rPr>
        <w:t>These methods are often only a snapshot in time and can host inaccuracies as a result of observer bias</w:t>
      </w:r>
      <w:r w:rsidRPr="00263F9F">
        <w:t xml:space="preserve"> (Brown, 2012, 2017). </w:t>
      </w:r>
      <w:r w:rsidRPr="00263F9F">
        <w:rPr>
          <w:rStyle w:val="Emphasis"/>
        </w:rPr>
        <w:t>The novel application of remote sensing systems offers a potential source of long-term monitoring</w:t>
      </w:r>
      <w:r w:rsidRPr="00E40BE2">
        <w:rPr>
          <w:rStyle w:val="Emphasis"/>
        </w:rPr>
        <w:t xml:space="preserve"> data</w:t>
      </w:r>
      <w:r w:rsidRPr="00E40BE2">
        <w:t xml:space="preserve"> (Chassot et al., 2011). </w:t>
      </w:r>
      <w:r w:rsidRPr="00E40BE2">
        <w:rPr>
          <w:rStyle w:val="Emphasis"/>
          <w:highlight w:val="green"/>
        </w:rPr>
        <w:t xml:space="preserve">Remote sensing systems </w:t>
      </w:r>
      <w:r w:rsidRPr="00E40BE2">
        <w:rPr>
          <w:rStyle w:val="Emphasis"/>
        </w:rPr>
        <w:t>provide high resolution data over large spatial scales and long temporal periods</w:t>
      </w:r>
      <w:r w:rsidRPr="00E40BE2">
        <w:t xml:space="preserve"> (Chassot et al., 2011; Klemas, 2013). One example is </w:t>
      </w:r>
      <w:r w:rsidRPr="00E40BE2">
        <w:rPr>
          <w:rStyle w:val="Emphasis"/>
        </w:rPr>
        <w:t xml:space="preserve">the detection of vessels </w:t>
      </w:r>
      <w:r w:rsidRPr="00E40BE2">
        <w:rPr>
          <w:rStyle w:val="Emphasis"/>
          <w:highlight w:val="green"/>
        </w:rPr>
        <w:t>using</w:t>
      </w:r>
      <w:r w:rsidRPr="00E40BE2">
        <w:rPr>
          <w:rStyle w:val="Emphasis"/>
        </w:rPr>
        <w:t xml:space="preserve"> sensors on weather </w:t>
      </w:r>
      <w:r w:rsidRPr="00E40BE2">
        <w:rPr>
          <w:rStyle w:val="Emphasis"/>
          <w:highlight w:val="green"/>
        </w:rPr>
        <w:t>satellites at night</w:t>
      </w:r>
      <w:r w:rsidRPr="00E40BE2">
        <w:t xml:space="preserve"> (Croft, 1978) i.e., the Defense Meteorological Satellite Program Operational Linescan System (DMSP OLS). </w:t>
      </w:r>
      <w:r w:rsidRPr="00E40BE2">
        <w:rPr>
          <w:rStyle w:val="Emphasis"/>
        </w:rPr>
        <w:t>This has been demonstrated to be useful in detecting vessels that use artificial light</w:t>
      </w:r>
      <w:r w:rsidRPr="00E40BE2">
        <w:t xml:space="preserve"> to lure fish or squid to the surface before netting or hooking (Liu et al., 2015; Cozzolino and Lasta, 2016; Paulino et al., 2017). More recently, the National Oceanic and Atmospheric Administration's (NOAA) Suomi National Polar Partnership </w:t>
      </w:r>
      <w:r w:rsidRPr="00E40BE2">
        <w:rPr>
          <w:rStyle w:val="Emphasis"/>
        </w:rPr>
        <w:t>satellite primary imager</w:t>
      </w:r>
      <w:r w:rsidRPr="00E40BE2">
        <w:t xml:space="preserve">, the Visible Infrared Imaging Radiometer Suite (VIIRS) Day/Night Band, </w:t>
      </w:r>
      <w:r w:rsidRPr="00E40BE2">
        <w:rPr>
          <w:rStyle w:val="Emphasis"/>
        </w:rPr>
        <w:t>has captured a variety of artificial light sources at the Earth's surface</w:t>
      </w:r>
      <w:r w:rsidRPr="00E40BE2">
        <w:t xml:space="preserve"> (Elvidge et al., 2015). The subsequent development of algorithms by the Earth Observation Group (EOG) for the automatic detection of fishing vessels from VIIRS </w:t>
      </w:r>
      <w:r w:rsidRPr="00E40BE2">
        <w:rPr>
          <w:rStyle w:val="Emphasis"/>
          <w:highlight w:val="green"/>
        </w:rPr>
        <w:t>imagery</w:t>
      </w:r>
      <w:r w:rsidRPr="00E40BE2">
        <w:rPr>
          <w:rStyle w:val="Emphasis"/>
        </w:rPr>
        <w:t xml:space="preserve"> provides an open-source repository of global nighttime fishing effort</w:t>
      </w:r>
      <w:r w:rsidRPr="00E40BE2">
        <w:t xml:space="preserve"> (Elvidge et al., 2015). </w:t>
      </w:r>
      <w:r w:rsidRPr="00E40BE2">
        <w:rPr>
          <w:rStyle w:val="Emphasis"/>
        </w:rPr>
        <w:t xml:space="preserve">These data have </w:t>
      </w:r>
      <w:r w:rsidRPr="00E40BE2">
        <w:rPr>
          <w:rStyle w:val="Emphasis"/>
          <w:highlight w:val="green"/>
        </w:rPr>
        <w:t>proven highly effective for</w:t>
      </w:r>
      <w:r w:rsidRPr="00E40BE2">
        <w:rPr>
          <w:rStyle w:val="Emphasis"/>
        </w:rPr>
        <w:t xml:space="preserve"> the </w:t>
      </w:r>
      <w:r w:rsidRPr="00E40BE2">
        <w:rPr>
          <w:rStyle w:val="Emphasis"/>
          <w:highlight w:val="green"/>
        </w:rPr>
        <w:t>monitoring</w:t>
      </w:r>
      <w:r w:rsidRPr="00E40BE2">
        <w:rPr>
          <w:rStyle w:val="Emphasis"/>
        </w:rPr>
        <w:t xml:space="preserve"> of fisheries </w:t>
      </w:r>
      <w:r w:rsidRPr="00E40BE2">
        <w:rPr>
          <w:rStyle w:val="Emphasis"/>
          <w:highlight w:val="green"/>
        </w:rPr>
        <w:t>closures</w:t>
      </w:r>
      <w:r w:rsidRPr="00E40BE2">
        <w:t xml:space="preserve"> (Elvidge et al., 2018),</w:t>
      </w:r>
      <w:r w:rsidRPr="00E40BE2">
        <w:rPr>
          <w:rStyle w:val="Emphasis"/>
        </w:rPr>
        <w:t xml:space="preserve"> identifying fishing </w:t>
      </w:r>
      <w:r w:rsidRPr="00E40BE2">
        <w:rPr>
          <w:rStyle w:val="Emphasis"/>
          <w:highlight w:val="green"/>
        </w:rPr>
        <w:t>grounds</w:t>
      </w:r>
      <w:r w:rsidRPr="00E40BE2">
        <w:t xml:space="preserve"> (Geronimo et al., 2018; Hsu et al., 2019), </w:t>
      </w:r>
      <w:r w:rsidRPr="00E40BE2">
        <w:rPr>
          <w:rStyle w:val="Emphasis"/>
        </w:rPr>
        <w:t xml:space="preserve">estimating capacity of </w:t>
      </w:r>
      <w:r w:rsidRPr="00E40BE2">
        <w:rPr>
          <w:rStyle w:val="Emphasis"/>
          <w:highlight w:val="green"/>
        </w:rPr>
        <w:t>illegal</w:t>
      </w:r>
      <w:r w:rsidRPr="00E40BE2">
        <w:rPr>
          <w:rStyle w:val="Emphasis"/>
        </w:rPr>
        <w:t xml:space="preserve">, unreported </w:t>
      </w:r>
      <w:r w:rsidRPr="00E40BE2">
        <w:rPr>
          <w:rStyle w:val="Emphasis"/>
          <w:highlight w:val="green"/>
        </w:rPr>
        <w:t>and unregulated fisheries</w:t>
      </w:r>
      <w:r w:rsidRPr="00E40BE2">
        <w:t xml:space="preserve"> (Oozeki et al., 2018) </w:t>
      </w:r>
      <w:r w:rsidRPr="00E40BE2">
        <w:rPr>
          <w:rStyle w:val="Emphasis"/>
        </w:rPr>
        <w:t>or combining with government landing statistics to predict stock migration routes</w:t>
      </w:r>
      <w:r w:rsidRPr="00E40BE2">
        <w:t xml:space="preserve"> (Choi et al., 2008). However, </w:t>
      </w:r>
      <w:r w:rsidRPr="00263F9F">
        <w:t xml:space="preserve">VIIRS </w:t>
      </w:r>
      <w:r w:rsidRPr="00263F9F">
        <w:rPr>
          <w:rStyle w:val="Emphasis"/>
        </w:rPr>
        <w:t xml:space="preserve">imagery has yet to </w:t>
      </w:r>
      <w:r w:rsidRPr="00263F9F">
        <w:t xml:space="preserve">be combined with landings data collected in situ to </w:t>
      </w:r>
      <w:r w:rsidRPr="00263F9F">
        <w:rPr>
          <w:rStyle w:val="Emphasis"/>
        </w:rPr>
        <w:t>quantify fine-scale spatiotemporal trends of effort, catch and value in data-poor scenarios.</w:t>
      </w:r>
      <w:r w:rsidRPr="00263F9F">
        <w:t xml:space="preserve"> Combination in </w:t>
      </w:r>
      <w:r w:rsidRPr="00263F9F">
        <w:rPr>
          <w:rStyle w:val="Emphasis"/>
        </w:rPr>
        <w:t>this</w:t>
      </w:r>
      <w:r w:rsidRPr="00263F9F">
        <w:t xml:space="preserve"> manner </w:t>
      </w:r>
      <w:r w:rsidRPr="00263F9F">
        <w:rPr>
          <w:rStyle w:val="Emphasis"/>
        </w:rPr>
        <w:t>could enable</w:t>
      </w:r>
      <w:r w:rsidRPr="00263F9F">
        <w:t xml:space="preserve"> real-time estimation of biomass removal across large spatial scales and inform </w:t>
      </w:r>
      <w:r w:rsidRPr="00263F9F">
        <w:rPr>
          <w:rStyle w:val="Emphasis"/>
        </w:rPr>
        <w:t>targeted fisheries and conservation management.</w:t>
      </w:r>
    </w:p>
    <w:p w14:paraId="2987EC53" w14:textId="77777777" w:rsidR="00291F58" w:rsidRPr="00E40BE2" w:rsidRDefault="00291F58" w:rsidP="00291F58">
      <w:r w:rsidRPr="00E40BE2">
        <w:rPr>
          <w:rStyle w:val="Emphasis"/>
          <w:highlight w:val="green"/>
        </w:rPr>
        <w:t>Fishing fleets using artificial light</w:t>
      </w:r>
      <w:r w:rsidRPr="00E40BE2">
        <w:rPr>
          <w:rStyle w:val="Emphasis"/>
        </w:rPr>
        <w:t xml:space="preserve"> operate throughout the world's oceans and are prominent across Southeast Asia where these practices are known as “light-boat fishing</w:t>
      </w:r>
      <w:r w:rsidRPr="00E40BE2">
        <w:t>.” Squid species are generally targeted by these fleets, but small forage fish, such as clupeids, are also targeted in coastal waters (Gorospe et al., 2016</w:t>
      </w:r>
      <w:r w:rsidRPr="00E40BE2">
        <w:rPr>
          <w:rStyle w:val="Emphasis"/>
        </w:rPr>
        <w:t xml:space="preserve">). Light-boat fisheries, as with other fish aggregation methods, </w:t>
      </w:r>
      <w:r w:rsidRPr="00E40BE2">
        <w:rPr>
          <w:rStyle w:val="Emphasis"/>
          <w:highlight w:val="green"/>
        </w:rPr>
        <w:t>are</w:t>
      </w:r>
      <w:r w:rsidRPr="00E40BE2">
        <w:rPr>
          <w:rStyle w:val="Emphasis"/>
        </w:rPr>
        <w:t xml:space="preserve"> often </w:t>
      </w:r>
      <w:r w:rsidRPr="00E40BE2">
        <w:rPr>
          <w:rStyle w:val="Emphasis"/>
          <w:highlight w:val="green"/>
        </w:rPr>
        <w:t>considered high impact</w:t>
      </w:r>
      <w:r w:rsidRPr="00E40BE2">
        <w:rPr>
          <w:rStyle w:val="Emphasis"/>
        </w:rPr>
        <w:t>,</w:t>
      </w:r>
      <w:r w:rsidRPr="00E40BE2">
        <w:t xml:space="preserve"> associated with landings of immature fish and have high bycatch rates of vulnerable megafauna due to low-selectivity and small net mesh sizes (Solomon and Ahmed, 2016). Myanmar is one of the top ten fish producing countries of the world, with more than three million metric tons of fish providing 43% of the country's consumed protein per year Food and Agriculture Organisation, 2014; Tezzo et al., 2018). Marine fisheries also provide direct livelihoods to ~1.4 million fishers (Department of Fisheries, 2017). Myanmar's small-scale marine fisheries are characterized as multi-gear, multi-species fisheries, with limited access to external markets (Schneider and Thiha, 2014).</w:t>
      </w:r>
    </w:p>
    <w:p w14:paraId="5E81EEB0" w14:textId="77777777" w:rsidR="00291F58" w:rsidRPr="00E40BE2" w:rsidRDefault="00291F58" w:rsidP="00291F58">
      <w:pPr>
        <w:rPr>
          <w:rStyle w:val="Emphasis"/>
        </w:rPr>
      </w:pPr>
      <w:r w:rsidRPr="00E40BE2">
        <w:t xml:space="preserve">Myanmar is also an example of a country lacking capacity to implement effective management and conduct long-term monitoring. This has led to data on marine fisheries being scarce, especially for the inshore fleet (Tezzo et al., 2018). Government statistics reveal decadal (2003–2012) increases of 121% in landings (Pauly and Zeller, 2016) with small pelagic fish stocks estimated to be at 10% of 1979 levels (Krakstad et al., 2014). Few spatial management areas exist to aid stock recovery (Boon et al., 2016) or protect Myanmar's rich biodiversity and species of conservation concern (Birch et al., 2016). Some gear restrictions exist, including the ban of certain trawl gears in inshore waters, however without enforcement illegal fishing continues unabated (Wildlife Conservation Society, 2018). Whilst the Government of Myanmar has taken steps toward monitoring its marine fisheries through the installation of VMS, this is limited to offshore fishing vessels, with no current monitoring of small-scale vessels. As Myanmar enters a new phase of rapid globalization (Orlov, 2012; Prescott et al., 2017), its </w:t>
      </w:r>
      <w:r w:rsidRPr="00E40BE2">
        <w:rPr>
          <w:rStyle w:val="Emphasis"/>
          <w:highlight w:val="green"/>
        </w:rPr>
        <w:t>marine environment</w:t>
      </w:r>
      <w:r w:rsidRPr="00E40BE2">
        <w:rPr>
          <w:rStyle w:val="Emphasis"/>
        </w:rPr>
        <w:t xml:space="preserve"> is likely to </w:t>
      </w:r>
      <w:r w:rsidRPr="00E40BE2">
        <w:rPr>
          <w:rStyle w:val="Emphasis"/>
          <w:highlight w:val="green"/>
        </w:rPr>
        <w:t xml:space="preserve">experience increased pressures </w:t>
      </w:r>
      <w:r w:rsidRPr="00E40BE2">
        <w:rPr>
          <w:rStyle w:val="Emphasis"/>
        </w:rPr>
        <w:t>in the future</w:t>
      </w:r>
      <w:r w:rsidRPr="00E40BE2">
        <w:rPr>
          <w:rStyle w:val="Emphasis"/>
          <w:highlight w:val="green"/>
        </w:rPr>
        <w:t>. Strengthening governance</w:t>
      </w:r>
      <w:r w:rsidRPr="00E40BE2">
        <w:rPr>
          <w:rStyle w:val="Emphasis"/>
        </w:rPr>
        <w:t xml:space="preserve">, improving enforcement capacity and designing community-led initiatives will all </w:t>
      </w:r>
      <w:r w:rsidRPr="00E40BE2">
        <w:rPr>
          <w:rStyle w:val="Emphasis"/>
          <w:highlight w:val="green"/>
        </w:rPr>
        <w:t>be required to resolve</w:t>
      </w:r>
      <w:r w:rsidRPr="00E40BE2">
        <w:rPr>
          <w:rStyle w:val="Emphasis"/>
        </w:rPr>
        <w:t xml:space="preserve"> wider issues of </w:t>
      </w:r>
      <w:r w:rsidRPr="00E40BE2">
        <w:rPr>
          <w:rStyle w:val="Emphasis"/>
          <w:highlight w:val="green"/>
        </w:rPr>
        <w:t>management</w:t>
      </w:r>
      <w:r w:rsidRPr="00E40BE2">
        <w:rPr>
          <w:rStyle w:val="Emphasis"/>
        </w:rPr>
        <w:t xml:space="preserve"> capacity. Baseline </w:t>
      </w:r>
      <w:r w:rsidRPr="00E40BE2">
        <w:rPr>
          <w:rStyle w:val="Emphasis"/>
          <w:highlight w:val="green"/>
        </w:rPr>
        <w:t>data on fisheries</w:t>
      </w:r>
      <w:r w:rsidRPr="00E40BE2">
        <w:rPr>
          <w:rStyle w:val="Emphasis"/>
        </w:rPr>
        <w:t xml:space="preserve"> landings and effort </w:t>
      </w:r>
      <w:r w:rsidRPr="00E40BE2">
        <w:rPr>
          <w:rStyle w:val="Emphasis"/>
          <w:highlight w:val="green"/>
        </w:rPr>
        <w:t>is</w:t>
      </w:r>
      <w:r w:rsidRPr="00E40BE2">
        <w:rPr>
          <w:rStyle w:val="Emphasis"/>
        </w:rPr>
        <w:t xml:space="preserve"> therefore an </w:t>
      </w:r>
      <w:r w:rsidRPr="00E40BE2">
        <w:rPr>
          <w:rStyle w:val="Emphasis"/>
          <w:highlight w:val="green"/>
        </w:rPr>
        <w:t>important</w:t>
      </w:r>
      <w:r w:rsidRPr="00E40BE2">
        <w:rPr>
          <w:rStyle w:val="Emphasis"/>
        </w:rPr>
        <w:t xml:space="preserve"> first step </w:t>
      </w:r>
      <w:r w:rsidRPr="00E40BE2">
        <w:rPr>
          <w:rStyle w:val="Emphasis"/>
          <w:highlight w:val="green"/>
        </w:rPr>
        <w:t>to improved marine management</w:t>
      </w:r>
      <w:r w:rsidRPr="00E40BE2">
        <w:rPr>
          <w:rStyle w:val="Emphasis"/>
        </w:rPr>
        <w:t xml:space="preserve"> for the country.</w:t>
      </w:r>
    </w:p>
    <w:p w14:paraId="39AEBB2B" w14:textId="77777777" w:rsidR="00291F58" w:rsidRPr="00E40BE2" w:rsidRDefault="00291F58" w:rsidP="00291F58">
      <w:pPr>
        <w:pStyle w:val="Heading4"/>
      </w:pPr>
      <w:r>
        <w:t>Concede the fish wars impacts</w:t>
      </w:r>
    </w:p>
    <w:p w14:paraId="7F4F234E" w14:textId="77777777" w:rsidR="00291F58" w:rsidRDefault="00291F58" w:rsidP="00291F58">
      <w:pPr>
        <w:pStyle w:val="Heading3"/>
      </w:pPr>
      <w:r>
        <w:t>2</w:t>
      </w:r>
    </w:p>
    <w:p w14:paraId="1A0A5A81" w14:textId="77777777" w:rsidR="00291F58" w:rsidRPr="00E40BE2" w:rsidRDefault="00291F58" w:rsidP="00291F58">
      <w:pPr>
        <w:pStyle w:val="Heading4"/>
        <w:rPr>
          <w:rFonts w:cs="Calibri"/>
        </w:rPr>
      </w:pPr>
      <w:r w:rsidRPr="00E40BE2">
        <w:rPr>
          <w:rFonts w:cs="Calibri"/>
        </w:rPr>
        <w:t>CP:</w:t>
      </w:r>
    </w:p>
    <w:p w14:paraId="1A3EC163" w14:textId="77777777" w:rsidR="00291F58" w:rsidRPr="00E40BE2" w:rsidRDefault="00291F58" w:rsidP="00291F58">
      <w:pPr>
        <w:pStyle w:val="Heading4"/>
        <w:rPr>
          <w:rFonts w:cs="Calibri"/>
        </w:rPr>
      </w:pPr>
      <w:r w:rsidRPr="00E40BE2">
        <w:rPr>
          <w:rFonts w:cs="Calibri"/>
        </w:rPr>
        <w:t>Russia ought to become a signatory of the Artemis Accords.</w:t>
      </w:r>
    </w:p>
    <w:p w14:paraId="748DA11E" w14:textId="77777777" w:rsidR="00291F58" w:rsidRPr="00E40BE2" w:rsidRDefault="00291F58" w:rsidP="00291F58">
      <w:pPr>
        <w:pStyle w:val="Heading4"/>
        <w:rPr>
          <w:rFonts w:cs="Calibri"/>
        </w:rPr>
      </w:pPr>
      <w:r w:rsidRPr="00E40BE2">
        <w:rPr>
          <w:rFonts w:cs="Calibri"/>
        </w:rPr>
        <w:t>China ought to</w:t>
      </w:r>
    </w:p>
    <w:p w14:paraId="786AF7E7" w14:textId="77777777" w:rsidR="00291F58" w:rsidRPr="00E40BE2" w:rsidRDefault="00291F58" w:rsidP="00291F58">
      <w:pPr>
        <w:pStyle w:val="Heading4"/>
        <w:numPr>
          <w:ilvl w:val="0"/>
          <w:numId w:val="11"/>
        </w:numPr>
        <w:tabs>
          <w:tab w:val="num" w:pos="360"/>
        </w:tabs>
        <w:ind w:left="0" w:firstLine="0"/>
        <w:rPr>
          <w:rFonts w:cs="Calibri"/>
        </w:rPr>
      </w:pPr>
      <w:r w:rsidRPr="00E40BE2">
        <w:rPr>
          <w:rFonts w:cs="Calibri"/>
        </w:rPr>
        <w:t>become a signatory of the Artemis Accords,</w:t>
      </w:r>
    </w:p>
    <w:p w14:paraId="3AB54A6F" w14:textId="77777777" w:rsidR="00291F58" w:rsidRPr="00E40BE2" w:rsidRDefault="00291F58" w:rsidP="00291F58">
      <w:pPr>
        <w:pStyle w:val="Heading4"/>
        <w:numPr>
          <w:ilvl w:val="0"/>
          <w:numId w:val="11"/>
        </w:numPr>
        <w:tabs>
          <w:tab w:val="num" w:pos="360"/>
        </w:tabs>
        <w:ind w:left="0" w:firstLine="0"/>
        <w:rPr>
          <w:rFonts w:cs="Calibri"/>
        </w:rPr>
      </w:pPr>
      <w:r w:rsidRPr="00E40BE2">
        <w:rPr>
          <w:rFonts w:cs="Calibri"/>
        </w:rPr>
        <w:t>end all space cooperation with Russia, and</w:t>
      </w:r>
    </w:p>
    <w:p w14:paraId="57F5655B" w14:textId="77777777" w:rsidR="00291F58" w:rsidRPr="00E40BE2" w:rsidRDefault="00291F58" w:rsidP="00291F58">
      <w:pPr>
        <w:pStyle w:val="Heading4"/>
        <w:numPr>
          <w:ilvl w:val="0"/>
          <w:numId w:val="11"/>
        </w:numPr>
        <w:tabs>
          <w:tab w:val="num" w:pos="360"/>
        </w:tabs>
        <w:ind w:left="0" w:firstLine="0"/>
        <w:rPr>
          <w:rFonts w:cs="Calibri"/>
        </w:rPr>
      </w:pPr>
      <w:r w:rsidRPr="00E40BE2">
        <w:rPr>
          <w:rFonts w:cs="Calibri"/>
        </w:rPr>
        <w:t>end all space projects outside the scope of Artemis Accords.</w:t>
      </w:r>
    </w:p>
    <w:p w14:paraId="7C3E3683" w14:textId="77777777" w:rsidR="00291F58" w:rsidRPr="00E40BE2" w:rsidRDefault="00291F58" w:rsidP="00291F58">
      <w:pPr>
        <w:pStyle w:val="Heading4"/>
        <w:rPr>
          <w:rFonts w:cs="Calibri"/>
        </w:rPr>
      </w:pPr>
      <w:r w:rsidRPr="00E40BE2">
        <w:rPr>
          <w:rFonts w:cs="Calibri"/>
        </w:rPr>
        <w:t>The United States ought to designate an exception to the Wolf Amendment to enable bilateral cooperation on space projects.</w:t>
      </w:r>
    </w:p>
    <w:p w14:paraId="79BE335A" w14:textId="77777777" w:rsidR="00291F58" w:rsidRPr="00E40BE2" w:rsidRDefault="00291F58" w:rsidP="00291F58">
      <w:r w:rsidRPr="00E40BE2">
        <w:rPr>
          <w:rStyle w:val="Heading6Char"/>
        </w:rPr>
        <w:t xml:space="preserve">David 21 </w:t>
      </w:r>
      <w:r w:rsidRPr="00E40BE2">
        <w:t xml:space="preserve">“Can the U.S. and China Cooperate in Space?” LEONARD DAVID AUGUST 02, 2021 </w:t>
      </w:r>
      <w:hyperlink r:id="rId9" w:history="1">
        <w:r w:rsidRPr="00E40BE2">
          <w:t>https://www.scientificamerican.com/article/can-the-u-s-and-china-cooperate-in-space/</w:t>
        </w:r>
      </w:hyperlink>
      <w:r w:rsidRPr="00E40BE2">
        <w:t xml:space="preserve"> SM</w:t>
      </w:r>
    </w:p>
    <w:p w14:paraId="10C4F5F7" w14:textId="77777777" w:rsidR="00291F58" w:rsidRPr="00E40BE2" w:rsidRDefault="00291F58" w:rsidP="00291F58">
      <w:r w:rsidRPr="00E40BE2">
        <w:rPr>
          <w:rStyle w:val="Emphasis"/>
        </w:rPr>
        <w:t xml:space="preserve">Rather than await a heavy lift from the White House to change the Wolf Amendment, Head suggests it could be more fruitful for scientists to </w:t>
      </w:r>
      <w:r w:rsidRPr="00E40BE2">
        <w:rPr>
          <w:rStyle w:val="Emphasis"/>
          <w:highlight w:val="green"/>
        </w:rPr>
        <w:t>petition Congress for an exception</w:t>
      </w:r>
      <w:r w:rsidRPr="00E40BE2">
        <w:rPr>
          <w:rStyle w:val="Emphasis"/>
        </w:rPr>
        <w:t xml:space="preserve"> so that they can </w:t>
      </w:r>
      <w:r w:rsidRPr="00E40BE2">
        <w:rPr>
          <w:rStyle w:val="Emphasis"/>
          <w:highlight w:val="green"/>
        </w:rPr>
        <w:t>work bilaterally with</w:t>
      </w:r>
      <w:r w:rsidRPr="00E40BE2">
        <w:rPr>
          <w:rStyle w:val="Emphasis"/>
        </w:rPr>
        <w:t xml:space="preserve"> their </w:t>
      </w:r>
      <w:r w:rsidRPr="00E40BE2">
        <w:rPr>
          <w:rStyle w:val="Emphasis"/>
          <w:highlight w:val="green"/>
        </w:rPr>
        <w:t>Chinese</w:t>
      </w:r>
      <w:r w:rsidRPr="00E40BE2">
        <w:rPr>
          <w:rStyle w:val="Emphasis"/>
        </w:rPr>
        <w:t xml:space="preserve"> peers </w:t>
      </w:r>
      <w:r w:rsidRPr="00E40BE2">
        <w:rPr>
          <w:rStyle w:val="Emphasis"/>
          <w:highlight w:val="green"/>
        </w:rPr>
        <w:t>on space</w:t>
      </w:r>
      <w:r w:rsidRPr="00E40BE2">
        <w:rPr>
          <w:rStyle w:val="Emphasis"/>
        </w:rPr>
        <w:t xml:space="preserve"> projects</w:t>
      </w:r>
      <w:r w:rsidRPr="00E40BE2">
        <w:t>. A way forward could be through the Inter-Agency Consultative Group for Space Science, an informal collective of researchers from major space agencies that executes interagency coordination on select missions.</w:t>
      </w:r>
    </w:p>
    <w:p w14:paraId="6F1CB85B" w14:textId="77777777" w:rsidR="00291F58" w:rsidRPr="00E40BE2" w:rsidRDefault="00291F58" w:rsidP="00291F58">
      <w:r w:rsidRPr="00E40BE2">
        <w:rPr>
          <w:rStyle w:val="Emphasis"/>
        </w:rPr>
        <w:t xml:space="preserve">Having </w:t>
      </w:r>
      <w:r w:rsidRPr="00E40BE2">
        <w:rPr>
          <w:rStyle w:val="Emphasis"/>
          <w:highlight w:val="green"/>
        </w:rPr>
        <w:t>China</w:t>
      </w:r>
      <w:r w:rsidRPr="00E40BE2">
        <w:rPr>
          <w:rStyle w:val="Emphasis"/>
        </w:rPr>
        <w:t xml:space="preserve"> become a </w:t>
      </w:r>
      <w:r w:rsidRPr="00E40BE2">
        <w:rPr>
          <w:rStyle w:val="Emphasis"/>
          <w:highlight w:val="green"/>
        </w:rPr>
        <w:t>signatory of the Artemis Accords</w:t>
      </w:r>
      <w:r w:rsidRPr="00E40BE2">
        <w:rPr>
          <w:rStyle w:val="Emphasis"/>
        </w:rPr>
        <w:t xml:space="preserve"> might be a </w:t>
      </w:r>
      <w:r w:rsidRPr="00E40BE2">
        <w:rPr>
          <w:rStyle w:val="Emphasis"/>
          <w:highlight w:val="green"/>
        </w:rPr>
        <w:t>productive</w:t>
      </w:r>
      <w:r w:rsidRPr="00E40BE2">
        <w:rPr>
          <w:rStyle w:val="Emphasis"/>
        </w:rPr>
        <w:t xml:space="preserve"> pathway, too</w:t>
      </w:r>
      <w:r w:rsidRPr="00E40BE2">
        <w:t xml:space="preserve">, Head adds. </w:t>
      </w:r>
      <w:r w:rsidRPr="00E40BE2">
        <w:rPr>
          <w:rStyle w:val="Emphasis"/>
        </w:rPr>
        <w:t xml:space="preserve">Led by the U.S. Department of State and NASA, these accords describe a </w:t>
      </w:r>
      <w:r w:rsidRPr="00E40BE2">
        <w:rPr>
          <w:rStyle w:val="Emphasis"/>
          <w:highlight w:val="green"/>
        </w:rPr>
        <w:t>shared vision for principles</w:t>
      </w:r>
      <w:r w:rsidRPr="00E40BE2">
        <w:rPr>
          <w:rStyle w:val="Emphasis"/>
        </w:rPr>
        <w:t xml:space="preserve">, grounded in the Outer Space Treaty of 1967, to </w:t>
      </w:r>
      <w:r w:rsidRPr="00E40BE2">
        <w:rPr>
          <w:rStyle w:val="Emphasis"/>
          <w:highlight w:val="green"/>
        </w:rPr>
        <w:t>create</w:t>
      </w:r>
      <w:r w:rsidRPr="00E40BE2">
        <w:rPr>
          <w:rStyle w:val="Emphasis"/>
        </w:rPr>
        <w:t xml:space="preserve"> a </w:t>
      </w:r>
      <w:r w:rsidRPr="00E40BE2">
        <w:rPr>
          <w:rStyle w:val="Emphasis"/>
          <w:highlight w:val="green"/>
        </w:rPr>
        <w:t>safe and transparent environment</w:t>
      </w:r>
      <w:r w:rsidRPr="00E40BE2">
        <w:rPr>
          <w:rStyle w:val="Emphasis"/>
        </w:rPr>
        <w:t xml:space="preserve"> that </w:t>
      </w:r>
      <w:r w:rsidRPr="00E40BE2">
        <w:rPr>
          <w:rStyle w:val="Emphasis"/>
          <w:highlight w:val="green"/>
        </w:rPr>
        <w:t>facilitates exploration, science and commercial activities</w:t>
      </w:r>
      <w:r w:rsidRPr="00E40BE2">
        <w:rPr>
          <w:rStyle w:val="Emphasis"/>
        </w:rPr>
        <w:t xml:space="preserve"> on the moon.</w:t>
      </w:r>
      <w:r w:rsidRPr="00E40BE2">
        <w:t xml:space="preserve"> As of this writing, a dozen countries have embraced the Artemis Accords: Australia, Brazil, Canada, Italy, Japan, Luxembourg, New Zealand, South Korea, Ukraine, the United Arab Emirates, the U.K. and the U.S.</w:t>
      </w:r>
    </w:p>
    <w:p w14:paraId="3BD95AAB" w14:textId="77777777" w:rsidR="00291F58" w:rsidRPr="00435209" w:rsidRDefault="00291F58" w:rsidP="00291F58">
      <w:pPr>
        <w:pStyle w:val="Heading4"/>
      </w:pPr>
      <w:r>
        <w:t>It’s competitive</w:t>
      </w:r>
    </w:p>
    <w:p w14:paraId="1C782345" w14:textId="77777777" w:rsidR="00291F58" w:rsidRPr="00435209" w:rsidRDefault="00291F58" w:rsidP="00291F58">
      <w:r w:rsidRPr="00435209">
        <w:rPr>
          <w:rStyle w:val="StyleUnderline"/>
        </w:rPr>
        <w:t>Davenport 20</w:t>
      </w:r>
      <w:r>
        <w:t>, Christian. “</w:t>
      </w:r>
      <w:r w:rsidRPr="00435209">
        <w:t>Seven nations join the U.S. in signing the Artemis Accords, creating a legal framework for behavior in space</w:t>
      </w:r>
      <w:r>
        <w:t xml:space="preserve">” WaPo. 10-13-20. </w:t>
      </w:r>
      <w:hyperlink r:id="rId10" w:history="1">
        <w:r w:rsidRPr="00D942B0">
          <w:rPr>
            <w:rStyle w:val="Hyperlink"/>
          </w:rPr>
          <w:t>https://www.washingtonpost.com/technology/2020/10/13/artemis-moon-mining-agreement-signed/</w:t>
        </w:r>
      </w:hyperlink>
      <w:r>
        <w:t xml:space="preserve"> TG</w:t>
      </w:r>
    </w:p>
    <w:p w14:paraId="47EDDD0A" w14:textId="77777777" w:rsidR="00291F58" w:rsidRPr="00435209" w:rsidRDefault="00291F58" w:rsidP="00291F58">
      <w:pPr>
        <w:rPr>
          <w:rStyle w:val="StyleUnderline"/>
        </w:rPr>
      </w:pPr>
      <w:r w:rsidRPr="00435209">
        <w:rPr>
          <w:rStyle w:val="StyleUnderline"/>
        </w:rPr>
        <w:t xml:space="preserve">NASA announced Tuesday that seven nations have joined the United States in signing the </w:t>
      </w:r>
      <w:r w:rsidRPr="00435209">
        <w:rPr>
          <w:rStyle w:val="StyleUnderline"/>
          <w:highlight w:val="green"/>
        </w:rPr>
        <w:t>Artemis Accords</w:t>
      </w:r>
      <w:r w:rsidRPr="00435209">
        <w:rPr>
          <w:rStyle w:val="StyleUnderline"/>
        </w:rPr>
        <w:t>, a series of bilateral agreements that would establish rules for the peaceful use of outer space and govern behavior on the surface of the moon.</w:t>
      </w:r>
    </w:p>
    <w:p w14:paraId="0B45B3B5" w14:textId="77777777" w:rsidR="00291F58" w:rsidRDefault="00291F58" w:rsidP="00291F58">
      <w:pPr>
        <w:rPr>
          <w:rStyle w:val="StyleUnderline"/>
        </w:rPr>
      </w:pPr>
      <w:r w:rsidRPr="00435209">
        <w:rPr>
          <w:rStyle w:val="StyleUnderline"/>
        </w:rPr>
        <w:t xml:space="preserve">The </w:t>
      </w:r>
      <w:r w:rsidRPr="00435209">
        <w:rPr>
          <w:rStyle w:val="StyleUnderline"/>
          <w:highlight w:val="green"/>
        </w:rPr>
        <w:t xml:space="preserve">rules would allow private companies to extract lunar resources, create safety zones to prevent conflict </w:t>
      </w:r>
      <w:r w:rsidRPr="00E86AA6">
        <w:rPr>
          <w:rStyle w:val="StyleUnderline"/>
        </w:rPr>
        <w:t>and ensure that countries act transparently about their plans in space and share their scientific discoveries.</w:t>
      </w:r>
    </w:p>
    <w:p w14:paraId="0C0BEFE3" w14:textId="77777777" w:rsidR="00291F58" w:rsidRPr="00E40BE2" w:rsidRDefault="00291F58" w:rsidP="00291F58"/>
    <w:p w14:paraId="40FE95BB" w14:textId="77777777" w:rsidR="00291F58" w:rsidRPr="00E40BE2" w:rsidRDefault="00291F58" w:rsidP="00291F58">
      <w:pPr>
        <w:pStyle w:val="Heading4"/>
        <w:rPr>
          <w:rFonts w:cs="Calibri"/>
        </w:rPr>
      </w:pPr>
      <w:r w:rsidRPr="00E40BE2">
        <w:rPr>
          <w:rFonts w:cs="Calibri"/>
        </w:rPr>
        <w:t>Sino Russian absence decks Artemis credibility.</w:t>
      </w:r>
    </w:p>
    <w:p w14:paraId="01C2FE9B" w14:textId="77777777" w:rsidR="00291F58" w:rsidRPr="00E40BE2" w:rsidRDefault="00291F58" w:rsidP="00291F58">
      <w:r w:rsidRPr="00E40BE2">
        <w:rPr>
          <w:rStyle w:val="Heading6Char"/>
        </w:rPr>
        <w:t xml:space="preserve">Jhaveri 20 </w:t>
      </w:r>
      <w:r w:rsidRPr="00E40BE2">
        <w:t xml:space="preserve">“Launching for Gold: The Artemis Accords and the Legality of Extraterrestrial Mining” KUNAL JHAVERI 2020 </w:t>
      </w:r>
      <w:hyperlink r:id="rId11" w:history="1">
        <w:r w:rsidRPr="00E40BE2">
          <w:t>http://www.mjilonline.org/launching-for-gold-the-artemis-accords-and-the-legality-of-extraterrestrial-mining/</w:t>
        </w:r>
      </w:hyperlink>
      <w:r w:rsidRPr="00E40BE2">
        <w:t xml:space="preserve"> SM</w:t>
      </w:r>
    </w:p>
    <w:p w14:paraId="30AE215A" w14:textId="77777777" w:rsidR="00291F58" w:rsidRPr="00E40BE2" w:rsidRDefault="00291F58" w:rsidP="00291F58">
      <w:r w:rsidRPr="00E40BE2">
        <w:rPr>
          <w:rStyle w:val="Emphasis"/>
        </w:rPr>
        <w:t xml:space="preserve">The U.S. aims to resolve the interpretative ambiguity of “national appropriation” by attempting to codify American policy on extraterrestrial mining into international customary law. The </w:t>
      </w:r>
      <w:r w:rsidRPr="00E40BE2">
        <w:rPr>
          <w:rStyle w:val="Emphasis"/>
          <w:highlight w:val="green"/>
        </w:rPr>
        <w:t>Artemis Accords</w:t>
      </w:r>
      <w:r w:rsidRPr="00E40BE2">
        <w:rPr>
          <w:rStyle w:val="Emphasis"/>
        </w:rPr>
        <w:t xml:space="preserve"> arrived after the U.S. Congress passed of the Space Act 2015, which </w:t>
      </w:r>
      <w:r w:rsidRPr="00E40BE2">
        <w:rPr>
          <w:rStyle w:val="Emphasis"/>
          <w:highlight w:val="green"/>
        </w:rPr>
        <w:t>established</w:t>
      </w:r>
      <w:r w:rsidRPr="00E40BE2">
        <w:rPr>
          <w:rStyle w:val="Emphasis"/>
        </w:rPr>
        <w:t xml:space="preserve"> the </w:t>
      </w:r>
      <w:r w:rsidRPr="00E40BE2">
        <w:rPr>
          <w:rStyle w:val="Emphasis"/>
          <w:highlight w:val="green"/>
        </w:rPr>
        <w:t>right to use and trade space resources</w:t>
      </w:r>
      <w:r w:rsidRPr="00E40BE2">
        <w:rPr>
          <w:rStyle w:val="Emphasis"/>
        </w:rPr>
        <w:t xml:space="preserve"> into American domestic law.[xvi] Through the Artemis Accords, the U.S. advances the policy articulated by Congress that countries and </w:t>
      </w:r>
      <w:r w:rsidRPr="00E40BE2">
        <w:rPr>
          <w:rStyle w:val="Emphasis"/>
          <w:highlight w:val="green"/>
        </w:rPr>
        <w:t>companies</w:t>
      </w:r>
      <w:r w:rsidRPr="00E40BE2">
        <w:rPr>
          <w:rStyle w:val="Emphasis"/>
        </w:rPr>
        <w:t xml:space="preserve"> can </w:t>
      </w:r>
      <w:r w:rsidRPr="00E40BE2">
        <w:rPr>
          <w:rStyle w:val="Emphasis"/>
          <w:highlight w:val="green"/>
        </w:rPr>
        <w:t>own</w:t>
      </w:r>
      <w:r w:rsidRPr="00E40BE2">
        <w:rPr>
          <w:rStyle w:val="Emphasis"/>
        </w:rPr>
        <w:t xml:space="preserve"> the </w:t>
      </w:r>
      <w:r w:rsidRPr="00E40BE2">
        <w:rPr>
          <w:rStyle w:val="Emphasis"/>
          <w:highlight w:val="green"/>
        </w:rPr>
        <w:t>materials they extract from space</w:t>
      </w:r>
      <w:r w:rsidRPr="00E40BE2">
        <w:rPr>
          <w:rStyle w:val="Emphasis"/>
        </w:rPr>
        <w:t xml:space="preserve"> objects and bodies</w:t>
      </w:r>
      <w:r w:rsidRPr="00E40BE2">
        <w:t xml:space="preserve"> without claiming ownership over the entirety of the extraterrestrial object or body. According to NASA Administrator Jim Bridenstine, the U.S. “believe[s] that, just like in the ocean, you can extract resources from the ocean. But that doesn’t mean you own the ocean. You should be able to extract resources from the Moon. Own the resources but not own the Moon.”[xvii]</w:t>
      </w:r>
    </w:p>
    <w:p w14:paraId="23425783" w14:textId="77777777" w:rsidR="00291F58" w:rsidRPr="00E40BE2" w:rsidRDefault="00291F58" w:rsidP="00291F58">
      <w:pPr>
        <w:rPr>
          <w:rStyle w:val="Emphasis"/>
        </w:rPr>
      </w:pPr>
      <w:r w:rsidRPr="00E40BE2">
        <w:t xml:space="preserve">While conceding that national appropriation of space, including celestial bodies, is not permitted, the U.S.-led Artemis Accords intends to exploit the absence of a clear prohibition of harvesting space resources in the OST and international customary law frameworks. </w:t>
      </w:r>
      <w:r w:rsidRPr="00E40BE2">
        <w:rPr>
          <w:rStyle w:val="Emphasis"/>
        </w:rPr>
        <w:t xml:space="preserve">The </w:t>
      </w:r>
      <w:r w:rsidRPr="00E40BE2">
        <w:rPr>
          <w:rStyle w:val="Emphasis"/>
          <w:highlight w:val="green"/>
        </w:rPr>
        <w:t>Artemis</w:t>
      </w:r>
      <w:r w:rsidRPr="00E40BE2">
        <w:rPr>
          <w:rStyle w:val="Emphasis"/>
        </w:rPr>
        <w:t xml:space="preserve"> Accords, if adhered to by its signatories and if accepted by a broader contingent of nations, could </w:t>
      </w:r>
      <w:r w:rsidRPr="00E40BE2">
        <w:rPr>
          <w:rStyle w:val="Emphasis"/>
          <w:highlight w:val="green"/>
        </w:rPr>
        <w:t>enable</w:t>
      </w:r>
      <w:r w:rsidRPr="00E40BE2">
        <w:rPr>
          <w:rStyle w:val="Emphasis"/>
        </w:rPr>
        <w:t xml:space="preserve"> the </w:t>
      </w:r>
      <w:r w:rsidRPr="00E40BE2">
        <w:rPr>
          <w:rStyle w:val="Emphasis"/>
          <w:highlight w:val="green"/>
        </w:rPr>
        <w:t>U.S. interp</w:t>
      </w:r>
      <w:r w:rsidRPr="00E40BE2">
        <w:rPr>
          <w:rStyle w:val="Emphasis"/>
        </w:rPr>
        <w:t xml:space="preserve">retation </w:t>
      </w:r>
      <w:r w:rsidRPr="00E40BE2">
        <w:rPr>
          <w:rStyle w:val="Emphasis"/>
          <w:highlight w:val="green"/>
        </w:rPr>
        <w:t>of</w:t>
      </w:r>
      <w:r w:rsidRPr="00E40BE2">
        <w:rPr>
          <w:rStyle w:val="Emphasis"/>
        </w:rPr>
        <w:t xml:space="preserve"> national </w:t>
      </w:r>
      <w:r w:rsidRPr="00E40BE2">
        <w:rPr>
          <w:rStyle w:val="Emphasis"/>
          <w:highlight w:val="green"/>
        </w:rPr>
        <w:t>appropriation in space</w:t>
      </w:r>
      <w:r w:rsidRPr="00E40BE2">
        <w:rPr>
          <w:rStyle w:val="Emphasis"/>
        </w:rPr>
        <w:t xml:space="preserve">, as articulated by Administrator Bridenstine, to prevail and </w:t>
      </w:r>
      <w:r w:rsidRPr="00E40BE2">
        <w:rPr>
          <w:rStyle w:val="Emphasis"/>
          <w:highlight w:val="green"/>
        </w:rPr>
        <w:t>make</w:t>
      </w:r>
      <w:r w:rsidRPr="00E40BE2">
        <w:rPr>
          <w:rStyle w:val="Emphasis"/>
        </w:rPr>
        <w:t xml:space="preserve"> the </w:t>
      </w:r>
      <w:r w:rsidRPr="00E40BE2">
        <w:rPr>
          <w:rStyle w:val="Emphasis"/>
          <w:highlight w:val="green"/>
        </w:rPr>
        <w:t>U.S.,</w:t>
      </w:r>
      <w:r w:rsidRPr="00E40BE2">
        <w:rPr>
          <w:rStyle w:val="Emphasis"/>
        </w:rPr>
        <w:t xml:space="preserve"> the </w:t>
      </w:r>
      <w:r w:rsidRPr="00E40BE2">
        <w:rPr>
          <w:rStyle w:val="Emphasis"/>
          <w:highlight w:val="green"/>
        </w:rPr>
        <w:t>licensing nation for</w:t>
      </w:r>
      <w:r w:rsidRPr="00E40BE2">
        <w:rPr>
          <w:rStyle w:val="Emphasis"/>
        </w:rPr>
        <w:t xml:space="preserve"> the majority of the </w:t>
      </w:r>
      <w:r w:rsidRPr="00E40BE2">
        <w:rPr>
          <w:rStyle w:val="Emphasis"/>
          <w:highlight w:val="green"/>
        </w:rPr>
        <w:t>world’s space enterprises</w:t>
      </w:r>
      <w:r w:rsidRPr="00E40BE2">
        <w:rPr>
          <w:rStyle w:val="Emphasis"/>
        </w:rPr>
        <w:t xml:space="preserve">, the apparent </w:t>
      </w:r>
      <w:r w:rsidRPr="00E40BE2">
        <w:rPr>
          <w:rStyle w:val="Emphasis"/>
          <w:highlight w:val="green"/>
        </w:rPr>
        <w:t>custodian of the Moon, asteroids, and</w:t>
      </w:r>
      <w:r w:rsidRPr="00E40BE2">
        <w:rPr>
          <w:rStyle w:val="Emphasis"/>
        </w:rPr>
        <w:t xml:space="preserve"> other </w:t>
      </w:r>
      <w:r w:rsidRPr="00E40BE2">
        <w:rPr>
          <w:rStyle w:val="Emphasis"/>
          <w:highlight w:val="green"/>
        </w:rPr>
        <w:t>celestial bodies</w:t>
      </w:r>
      <w:r w:rsidRPr="00E40BE2">
        <w:rPr>
          <w:rStyle w:val="Emphasis"/>
        </w:rPr>
        <w:t xml:space="preserve">.[xviii] As </w:t>
      </w:r>
      <w:r w:rsidRPr="00E40BE2">
        <w:rPr>
          <w:rStyle w:val="Emphasis"/>
          <w:highlight w:val="green"/>
        </w:rPr>
        <w:t>acquiescence is</w:t>
      </w:r>
      <w:r w:rsidRPr="00E40BE2">
        <w:rPr>
          <w:rStyle w:val="Emphasis"/>
        </w:rPr>
        <w:t xml:space="preserve"> often tantamount to </w:t>
      </w:r>
      <w:r w:rsidRPr="00E40BE2">
        <w:rPr>
          <w:rStyle w:val="Emphasis"/>
          <w:highlight w:val="green"/>
        </w:rPr>
        <w:t>consent in</w:t>
      </w:r>
      <w:r w:rsidRPr="00E40BE2">
        <w:rPr>
          <w:rStyle w:val="Emphasis"/>
        </w:rPr>
        <w:t xml:space="preserve"> customary </w:t>
      </w:r>
      <w:r w:rsidRPr="00E40BE2">
        <w:rPr>
          <w:rStyle w:val="Emphasis"/>
          <w:highlight w:val="green"/>
        </w:rPr>
        <w:t>international law</w:t>
      </w:r>
      <w:r w:rsidRPr="00E40BE2">
        <w:rPr>
          <w:rStyle w:val="Emphasis"/>
        </w:rPr>
        <w:t xml:space="preserve">, the Artemis Accords’ interpretation of OST’s Article II, </w:t>
      </w:r>
      <w:r w:rsidRPr="00E40BE2">
        <w:rPr>
          <w:rStyle w:val="Emphasis"/>
          <w:highlight w:val="green"/>
        </w:rPr>
        <w:t>if not disputed by other nations, would</w:t>
      </w:r>
      <w:r w:rsidRPr="00E40BE2">
        <w:rPr>
          <w:rStyle w:val="Emphasis"/>
        </w:rPr>
        <w:t xml:space="preserve"> likely </w:t>
      </w:r>
      <w:r w:rsidRPr="00E40BE2">
        <w:rPr>
          <w:rStyle w:val="Emphasis"/>
          <w:highlight w:val="green"/>
        </w:rPr>
        <w:t>strengthen the U.S. interpretation</w:t>
      </w:r>
      <w:r w:rsidRPr="00E40BE2">
        <w:rPr>
          <w:rStyle w:val="Emphasis"/>
        </w:rPr>
        <w:t>.</w:t>
      </w:r>
    </w:p>
    <w:p w14:paraId="4323F097" w14:textId="77777777" w:rsidR="00291F58" w:rsidRPr="00E40BE2" w:rsidRDefault="00291F58" w:rsidP="00291F58">
      <w:r w:rsidRPr="00E40BE2">
        <w:t>Ultimately, the utilization of bilateral agreements that dictate norms of behavior as a condition of involvement in a space program is a significant undertaking in space governance. For now, the Artemis Accords is just a collection of broadly phrased guidelines, without any defined enforcement mechanisms. All seven partnering countries that have agreed to the Accords with the U.S. are expected participants in the Artemis Program and have the potential to adhere to the Accords’ stated principles. In the leadup to the signing, Japan signaled interest in lunar exploration[xix] and Luxembourg adopted domestic legislation that permits space mining.[xx]  The UAE and Australia are both actively trying to establish collaborative links with the broader space industry; the Accords represent an attractive opportunity for these countries to bolster their space capacity.[xxi] Further, Italy, the UK, and Canada all have public ambitions to develop their space manufacturing industries and view the Artemis Program as an opening to grow their respective space industries.[xxii]</w:t>
      </w:r>
    </w:p>
    <w:p w14:paraId="54D1ACF1" w14:textId="77777777" w:rsidR="00291F58" w:rsidRPr="00E40BE2" w:rsidRDefault="00291F58" w:rsidP="00291F58">
      <w:pPr>
        <w:rPr>
          <w:rStyle w:val="Emphasis"/>
        </w:rPr>
      </w:pPr>
      <w:r w:rsidRPr="00E40BE2">
        <w:rPr>
          <w:rStyle w:val="Emphasis"/>
        </w:rPr>
        <w:t xml:space="preserve">Nevertheless, </w:t>
      </w:r>
      <w:r w:rsidRPr="00E40BE2">
        <w:rPr>
          <w:rStyle w:val="Emphasis"/>
          <w:highlight w:val="green"/>
        </w:rPr>
        <w:t>significant absences</w:t>
      </w:r>
      <w:r w:rsidRPr="00E40BE2">
        <w:rPr>
          <w:rStyle w:val="Emphasis"/>
        </w:rPr>
        <w:t xml:space="preserve"> form the signing of the Accords </w:t>
      </w:r>
      <w:r w:rsidRPr="00E40BE2">
        <w:rPr>
          <w:rStyle w:val="Emphasis"/>
          <w:highlight w:val="green"/>
        </w:rPr>
        <w:t>threaten the framework’s legitimacy</w:t>
      </w:r>
      <w:r w:rsidRPr="00E40BE2">
        <w:rPr>
          <w:rStyle w:val="Emphasis"/>
        </w:rPr>
        <w:t xml:space="preserve"> to define international law on extraterrestrial mining. </w:t>
      </w:r>
      <w:r w:rsidRPr="00E40BE2">
        <w:rPr>
          <w:rStyle w:val="Emphasis"/>
          <w:highlight w:val="green"/>
        </w:rPr>
        <w:t>Russia and China,</w:t>
      </w:r>
      <w:r w:rsidRPr="00E40BE2">
        <w:rPr>
          <w:rStyle w:val="Emphasis"/>
        </w:rPr>
        <w:t xml:space="preserve"> two of the world’s leading space powers behind the U.S. </w:t>
      </w:r>
      <w:r w:rsidRPr="00E40BE2">
        <w:rPr>
          <w:rStyle w:val="Emphasis"/>
          <w:highlight w:val="green"/>
        </w:rPr>
        <w:t>have not signed</w:t>
      </w:r>
      <w:r w:rsidRPr="00E40BE2">
        <w:rPr>
          <w:rStyle w:val="Emphasis"/>
        </w:rPr>
        <w:t xml:space="preserve"> the Artemis Accords. Russia has already labeled the Artemis Program as being too “US-centric.”[xxiii] China’s absence is partially explained by the U.S.’ statutory prohibition on NASA’s ability to coordinate any joint scientific activity with the country</w:t>
      </w:r>
      <w:r w:rsidRPr="00E40BE2">
        <w:t>.[xxiv] Germany, France and India, countries with well-developed space programs, are also notably absent for the Accords</w:t>
      </w:r>
      <w:r w:rsidRPr="00E40BE2">
        <w:rPr>
          <w:rStyle w:val="Emphasis"/>
        </w:rPr>
        <w:t xml:space="preserve">. Time will tell how these absentees will react to the Artemis Accords’ interpretation of national appropriation as it relates to extraterrestrial mining. </w:t>
      </w:r>
      <w:r w:rsidRPr="00E40BE2">
        <w:rPr>
          <w:rStyle w:val="Emphasis"/>
          <w:highlight w:val="green"/>
        </w:rPr>
        <w:t>With disagreement</w:t>
      </w:r>
      <w:r w:rsidRPr="00E40BE2">
        <w:rPr>
          <w:rStyle w:val="Emphasis"/>
        </w:rPr>
        <w:t xml:space="preserve"> likely, the Artemis Accords’ interpretation is </w:t>
      </w:r>
      <w:r w:rsidRPr="00E40BE2">
        <w:rPr>
          <w:rStyle w:val="Emphasis"/>
          <w:highlight w:val="green"/>
        </w:rPr>
        <w:t>unlikely to become the universal standard</w:t>
      </w:r>
      <w:r w:rsidRPr="00E40BE2">
        <w:rPr>
          <w:rStyle w:val="Emphasis"/>
        </w:rPr>
        <w:t xml:space="preserve"> in the near future.</w:t>
      </w:r>
    </w:p>
    <w:p w14:paraId="0AE47C76" w14:textId="77777777" w:rsidR="00291F58" w:rsidRPr="00E40BE2" w:rsidRDefault="00291F58" w:rsidP="00291F58"/>
    <w:p w14:paraId="7A876559" w14:textId="77777777" w:rsidR="00291F58" w:rsidRPr="00E40BE2" w:rsidRDefault="00291F58" w:rsidP="00291F58">
      <w:pPr>
        <w:pStyle w:val="Heading4"/>
        <w:rPr>
          <w:rFonts w:cs="Calibri"/>
        </w:rPr>
      </w:pPr>
      <w:r w:rsidRPr="00E40BE2">
        <w:rPr>
          <w:rFonts w:cs="Calibri"/>
        </w:rPr>
        <w:t>Resolves the Sino-Russia coop advantage and preserves US dominance – functionally surrenders the space race which de-escalates conflict.</w:t>
      </w:r>
    </w:p>
    <w:p w14:paraId="37480729" w14:textId="77777777" w:rsidR="00291F58" w:rsidRPr="00E40BE2" w:rsidRDefault="00291F58" w:rsidP="00291F58">
      <w:pPr>
        <w:spacing w:line="240" w:lineRule="auto"/>
      </w:pPr>
      <w:r w:rsidRPr="00E40BE2">
        <w:rPr>
          <w:rStyle w:val="Emphasis"/>
        </w:rPr>
        <w:t>Whittington 21</w:t>
      </w:r>
      <w:r w:rsidRPr="00E40BE2">
        <w:t xml:space="preserve"> “The new race to the moon: the Artemis Alliance vs. the Sino-Russian Axis” 3/28/21 MARK WHITTINGTON </w:t>
      </w:r>
      <w:hyperlink r:id="rId12" w:history="1">
        <w:r w:rsidRPr="00E40BE2">
          <w:t>https://thehill.com/opinion/technology/545280-the-new-race-to-the-moon-the-artemis-alliance-vs-the-sino-russian-axis</w:t>
        </w:r>
      </w:hyperlink>
      <w:r w:rsidRPr="00E40BE2">
        <w:t xml:space="preserve"> SM</w:t>
      </w:r>
    </w:p>
    <w:p w14:paraId="6147853C" w14:textId="77777777" w:rsidR="00291F58" w:rsidRPr="00E40BE2" w:rsidRDefault="00291F58" w:rsidP="00291F58">
      <w:pPr>
        <w:rPr>
          <w:rStyle w:val="Emphasis"/>
        </w:rPr>
      </w:pPr>
      <w:r w:rsidRPr="00E40BE2">
        <w:rPr>
          <w:rStyle w:val="Emphasis"/>
        </w:rPr>
        <w:t>The new race to the moon: the Artemis Alliance vs. the Sino-Russian Axis</w:t>
      </w:r>
    </w:p>
    <w:p w14:paraId="0FCF4ABB" w14:textId="77777777" w:rsidR="00291F58" w:rsidRPr="00E40BE2" w:rsidRDefault="00291F58" w:rsidP="00291F58">
      <w:r w:rsidRPr="00E40BE2">
        <w:t>Space News recently reported that China and Russia have signed a memorandum of understanding to build what the two countries call an “International Lunar Research Station” (ILRS). The facility would conduct a number of activities either on the lunar surface or lunar orbit and would be “open to all interested countries and international partners.”</w:t>
      </w:r>
    </w:p>
    <w:p w14:paraId="1E72AC0C" w14:textId="77777777" w:rsidR="00291F58" w:rsidRPr="00E40BE2" w:rsidRDefault="00291F58" w:rsidP="00291F58">
      <w:pPr>
        <w:rPr>
          <w:rStyle w:val="Emphasis"/>
        </w:rPr>
      </w:pPr>
      <w:r w:rsidRPr="00E40BE2">
        <w:t>Whether deliberate or not</w:t>
      </w:r>
      <w:r w:rsidRPr="00E40BE2">
        <w:rPr>
          <w:rStyle w:val="Emphasis"/>
        </w:rPr>
        <w:t xml:space="preserve">, the two </w:t>
      </w:r>
      <w:r w:rsidRPr="00E40BE2">
        <w:rPr>
          <w:rStyle w:val="Emphasis"/>
          <w:highlight w:val="green"/>
        </w:rPr>
        <w:t>countries have formed an axis against</w:t>
      </w:r>
      <w:r w:rsidRPr="00E40BE2">
        <w:rPr>
          <w:rStyle w:val="Emphasis"/>
        </w:rPr>
        <w:t xml:space="preserve"> what has come to be known as the </w:t>
      </w:r>
      <w:r w:rsidRPr="00E40BE2">
        <w:rPr>
          <w:rStyle w:val="Emphasis"/>
          <w:highlight w:val="green"/>
        </w:rPr>
        <w:t>Artemis</w:t>
      </w:r>
      <w:r w:rsidRPr="00E40BE2">
        <w:rPr>
          <w:rStyle w:val="Emphasis"/>
        </w:rPr>
        <w:t xml:space="preserve"> Alliance being formed by NASA with a number of countries and commercial partners. In effect, China and Russia have </w:t>
      </w:r>
      <w:r w:rsidRPr="00E40BE2">
        <w:rPr>
          <w:rStyle w:val="Emphasis"/>
          <w:highlight w:val="green"/>
        </w:rPr>
        <w:t>challenged the United States</w:t>
      </w:r>
      <w:r w:rsidRPr="00E40BE2">
        <w:rPr>
          <w:rStyle w:val="Emphasis"/>
        </w:rPr>
        <w:t xml:space="preserve"> and the rest of the world to a new race to the moon.</w:t>
      </w:r>
    </w:p>
    <w:p w14:paraId="303F001B" w14:textId="77777777" w:rsidR="00291F58" w:rsidRPr="00E40BE2" w:rsidRDefault="00291F58" w:rsidP="00291F58">
      <w:r w:rsidRPr="00E40BE2">
        <w:t>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w:t>
      </w:r>
    </w:p>
    <w:p w14:paraId="7BF3EB0A" w14:textId="77777777" w:rsidR="00291F58" w:rsidRPr="00E40BE2" w:rsidRDefault="00291F58" w:rsidP="00291F58">
      <w:r w:rsidRPr="00E40BE2">
        <w:t>Is this a good thing or a bad thing?</w:t>
      </w:r>
    </w:p>
    <w:p w14:paraId="578CD9AA" w14:textId="77777777" w:rsidR="00291F58" w:rsidRPr="00E40BE2" w:rsidRDefault="00291F58" w:rsidP="00291F58">
      <w:r w:rsidRPr="00E40BE2">
        <w:t>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w:t>
      </w:r>
    </w:p>
    <w:p w14:paraId="5187327D" w14:textId="77777777" w:rsidR="00291F58" w:rsidRPr="00E40BE2" w:rsidRDefault="00291F58" w:rsidP="00291F58">
      <w:r w:rsidRPr="00E40BE2">
        <w:t xml:space="preserve">On the negative side, </w:t>
      </w:r>
      <w:r w:rsidRPr="00E40BE2">
        <w:rPr>
          <w:rStyle w:val="Emphasis"/>
        </w:rPr>
        <w:t>what happens to determine which side “wins” the modern space race?</w:t>
      </w:r>
      <w:r w:rsidRPr="00E40BE2">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t>
      </w:r>
    </w:p>
    <w:p w14:paraId="4AA8B62F" w14:textId="77777777" w:rsidR="00291F58" w:rsidRPr="00E40BE2" w:rsidRDefault="00291F58" w:rsidP="00291F58">
      <w:r w:rsidRPr="00E40BE2">
        <w:t>What must happen for the winner to be declared in the new moon race? Who is first to return to the moon is not as important as what happens next.</w:t>
      </w:r>
    </w:p>
    <w:p w14:paraId="4561FB92" w14:textId="77777777" w:rsidR="00291F58" w:rsidRPr="00E40BE2" w:rsidRDefault="00291F58" w:rsidP="00291F58">
      <w:r w:rsidRPr="00E40BE2">
        <w:t>The south pole of the moon is replete with water ice in shadowed craters, Water can be used to help sustain a lunar base. Water can be refined into rocket propellent, making the moon a refueling stop for spacecraft headed to other destinations in the solar system, such as Mars.</w:t>
      </w:r>
    </w:p>
    <w:p w14:paraId="5AFCE95A" w14:textId="77777777" w:rsidR="00291F58" w:rsidRPr="00E40BE2" w:rsidRDefault="00291F58" w:rsidP="00291F58">
      <w:r w:rsidRPr="00E40BE2">
        <w:t>The moon also has a number of other resources ranging from rare earths, to platinum-group metals, to industrial metals such as titanium, iron and aluminum. Helium-3, an isotope embedded in lunar soil, could serve as fuel for future fusion power plants.</w:t>
      </w:r>
    </w:p>
    <w:p w14:paraId="33910F51" w14:textId="77777777" w:rsidR="00291F58" w:rsidRPr="00E40BE2" w:rsidRDefault="00291F58" w:rsidP="00291F58">
      <w:pPr>
        <w:rPr>
          <w:rStyle w:val="Emphasis"/>
        </w:rPr>
      </w:pPr>
      <w:r w:rsidRPr="00E40BE2">
        <w:t xml:space="preserve">In short, the side that first exploits lunar resources effectively will be the side that creates a space-based industrial revolution enabled by lunar resources. </w:t>
      </w:r>
      <w:r w:rsidRPr="00E40BE2">
        <w:rPr>
          <w:rStyle w:val="Emphasis"/>
          <w:highlight w:val="green"/>
        </w:rPr>
        <w:t>Either the Sino-Russian Axis or the Artemis Alliance will own the future.</w:t>
      </w:r>
    </w:p>
    <w:p w14:paraId="5F05664C" w14:textId="77777777" w:rsidR="00291F58" w:rsidRPr="00E40BE2" w:rsidRDefault="00291F58" w:rsidP="00291F58">
      <w:r w:rsidRPr="00E40BE2">
        <w:t>A few years ago, according to Space.com, Ian 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the variety of resources on the moon could be exploited in an economical manner.</w:t>
      </w:r>
    </w:p>
    <w:p w14:paraId="6D326393" w14:textId="77777777" w:rsidR="00291F58" w:rsidRPr="00E40BE2" w:rsidRDefault="00291F58" w:rsidP="00291F58">
      <w:pPr>
        <w:rPr>
          <w:b/>
          <w:u w:val="single"/>
        </w:rPr>
      </w:pPr>
      <w:r w:rsidRPr="00E40BE2">
        <w:rPr>
          <w:rStyle w:val="Emphasis"/>
        </w:rPr>
        <w:t xml:space="preserve">The other question is, </w:t>
      </w:r>
      <w:r w:rsidRPr="00E40BE2">
        <w:rPr>
          <w:rStyle w:val="Emphasis"/>
          <w:highlight w:val="green"/>
        </w:rPr>
        <w:t>who can own space resources</w:t>
      </w:r>
      <w:r w:rsidRPr="00E40BE2">
        <w:rPr>
          <w:rStyle w:val="Emphasis"/>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E40BE2">
        <w:rPr>
          <w:rStyle w:val="Emphasis"/>
          <w:highlight w:val="green"/>
        </w:rPr>
        <w:t>The fact</w:t>
      </w:r>
      <w:r w:rsidRPr="00E40BE2">
        <w:rPr>
          <w:rStyle w:val="Emphasis"/>
        </w:rPr>
        <w:t xml:space="preserve"> that the </w:t>
      </w:r>
      <w:r w:rsidRPr="00E40BE2">
        <w:rPr>
          <w:rStyle w:val="Emphasis"/>
          <w:highlight w:val="green"/>
        </w:rPr>
        <w:t>United States owns the moon rocks</w:t>
      </w:r>
      <w:r w:rsidRPr="00E40BE2">
        <w:rPr>
          <w:rStyle w:val="Emphasis"/>
        </w:rPr>
        <w:t xml:space="preserve"> that the Apollo astronauts gathered is seen as a precedent. On the other hand, some suggest that since the act can be </w:t>
      </w:r>
      <w:r w:rsidRPr="00E40BE2">
        <w:rPr>
          <w:rStyle w:val="Emphasis"/>
          <w:highlight w:val="green"/>
        </w:rPr>
        <w:t>seen as an assertion of sovereignty</w:t>
      </w:r>
      <w:r w:rsidRPr="00E40BE2">
        <w:rPr>
          <w:rStyle w:val="Emphasis"/>
        </w:rPr>
        <w:t>, it violates the spirit of the Outer Space Treaty. The governments of China and Russia might be expected to support the latter view.</w:t>
      </w:r>
    </w:p>
    <w:p w14:paraId="4122E2CE" w14:textId="77777777" w:rsidR="00291F58" w:rsidRPr="00E40BE2" w:rsidRDefault="00291F58" w:rsidP="00291F58">
      <w:pPr>
        <w:rPr>
          <w:rStyle w:val="Emphasis"/>
        </w:rPr>
      </w:pPr>
      <w:r w:rsidRPr="00E40BE2">
        <w:rPr>
          <w:rStyle w:val="Emphasis"/>
        </w:rPr>
        <w:t xml:space="preserve">In order </w:t>
      </w:r>
      <w:r w:rsidRPr="00E40BE2">
        <w:rPr>
          <w:rStyle w:val="Emphasis"/>
          <w:highlight w:val="green"/>
        </w:rPr>
        <w:t>to avoid conflict</w:t>
      </w:r>
      <w:r w:rsidRPr="00E40BE2">
        <w:rPr>
          <w:rStyle w:val="Emphasis"/>
        </w:rPr>
        <w:t xml:space="preserve"> over resources on the moon or anywhere else in space, some kind of agreement, perhaps based on the </w:t>
      </w:r>
      <w:r w:rsidRPr="00E40BE2">
        <w:rPr>
          <w:rStyle w:val="Emphasis"/>
          <w:highlight w:val="green"/>
        </w:rPr>
        <w:t>Artemis Accords, needs to be struck between</w:t>
      </w:r>
      <w:r w:rsidRPr="00E40BE2">
        <w:rPr>
          <w:rStyle w:val="Emphasis"/>
        </w:rPr>
        <w:t xml:space="preserve"> the </w:t>
      </w:r>
      <w:r w:rsidRPr="00E40BE2">
        <w:rPr>
          <w:rStyle w:val="Emphasis"/>
          <w:highlight w:val="green"/>
        </w:rPr>
        <w:t xml:space="preserve">Artemis Alliance and the Sino-Russian Axis. The first side to exploit a deposit of minerals should own it. Otherwise, we might expect the possibility that the Third World War </w:t>
      </w:r>
      <w:r w:rsidRPr="00B4220D">
        <w:rPr>
          <w:rStyle w:val="Emphasis"/>
        </w:rPr>
        <w:t>might start on the moon with catastrophic consequences</w:t>
      </w:r>
      <w:r w:rsidRPr="00E40BE2">
        <w:rPr>
          <w:rStyle w:val="Emphasis"/>
          <w:highlight w:val="green"/>
        </w:rPr>
        <w:t>.</w:t>
      </w:r>
    </w:p>
    <w:p w14:paraId="7263E1F5" w14:textId="77777777" w:rsidR="00291F58" w:rsidRPr="00E40BE2" w:rsidRDefault="00291F58" w:rsidP="00291F58">
      <w:pPr>
        <w:pStyle w:val="Heading4"/>
        <w:rPr>
          <w:rFonts w:cs="Calibri"/>
        </w:rPr>
      </w:pPr>
      <w:r w:rsidRPr="00E40BE2">
        <w:rPr>
          <w:rFonts w:cs="Calibri"/>
        </w:rPr>
        <w:t xml:space="preserve">Artemis Accords establish </w:t>
      </w:r>
      <w:r w:rsidRPr="00E40BE2">
        <w:rPr>
          <w:rFonts w:cs="Calibri"/>
          <w:u w:val="single"/>
        </w:rPr>
        <w:t>Lunar Governance</w:t>
      </w:r>
      <w:r w:rsidRPr="00E40BE2">
        <w:rPr>
          <w:rFonts w:cs="Calibri"/>
        </w:rPr>
        <w:t xml:space="preserve"> which stops resource conflicts. </w:t>
      </w:r>
    </w:p>
    <w:p w14:paraId="7CE06E22" w14:textId="77777777" w:rsidR="00291F58" w:rsidRPr="00E40BE2" w:rsidRDefault="00291F58" w:rsidP="00291F58">
      <w:r w:rsidRPr="00E40BE2">
        <w:rPr>
          <w:rStyle w:val="Heading6Char"/>
        </w:rPr>
        <w:t>Elvis et al 21</w:t>
      </w:r>
      <w:r w:rsidRPr="00E40BE2">
        <w:t xml:space="preserve"> Elvis, Martin, Alanna Krolikowski, and Tony Milligan. "Concentrated lunar resources: imminent implications for governance and justice." Philosophical Transactions of the Royal Society A 379.2188 (2021): 20190563. //Elmer</w:t>
      </w:r>
    </w:p>
    <w:p w14:paraId="48EE118D" w14:textId="77777777" w:rsidR="00291F58" w:rsidRPr="00E40BE2" w:rsidRDefault="00291F58" w:rsidP="00291F58">
      <w:r w:rsidRPr="00E40BE2">
        <w:rPr>
          <w:u w:val="single"/>
        </w:rPr>
        <w:t xml:space="preserve">3. Disputes over ‘potentially harmful interference’ </w:t>
      </w:r>
      <w:r w:rsidRPr="00E40BE2">
        <w:rPr>
          <w:rStyle w:val="Heading5Char"/>
          <w:highlight w:val="green"/>
        </w:rPr>
        <w:t>If conflicts over lunar resources arise</w:t>
      </w:r>
      <w:r w:rsidRPr="00E40BE2">
        <w:rPr>
          <w:highlight w:val="green"/>
          <w:u w:val="single"/>
        </w:rPr>
        <w:t xml:space="preserve"> </w:t>
      </w:r>
      <w:r w:rsidRPr="00E40BE2">
        <w:rPr>
          <w:u w:val="single"/>
        </w:rPr>
        <w:t xml:space="preserve">in the coming decade, </w:t>
      </w:r>
      <w:r w:rsidRPr="00E40BE2">
        <w:rPr>
          <w:rStyle w:val="Heading5Char"/>
          <w:highlight w:val="green"/>
        </w:rPr>
        <w:t>as seems probable</w:t>
      </w:r>
      <w:r w:rsidRPr="00E40BE2">
        <w:rPr>
          <w:u w:val="single"/>
        </w:rPr>
        <w:t xml:space="preserve">, </w:t>
      </w:r>
      <w:r w:rsidRPr="00E40BE2">
        <w:rPr>
          <w:rStyle w:val="Heading5Char"/>
          <w:highlight w:val="green"/>
        </w:rPr>
        <w:t>they will incentivize</w:t>
      </w:r>
      <w:r w:rsidRPr="00E40BE2">
        <w:rPr>
          <w:highlight w:val="green"/>
          <w:u w:val="single"/>
        </w:rPr>
        <w:t xml:space="preserve"> </w:t>
      </w:r>
      <w:r w:rsidRPr="00E40BE2">
        <w:rPr>
          <w:rStyle w:val="Heading5Char"/>
          <w:highlight w:val="green"/>
        </w:rPr>
        <w:t>searches for creative interpretations</w:t>
      </w:r>
      <w:r w:rsidRPr="00E40BE2">
        <w:rPr>
          <w:highlight w:val="green"/>
          <w:u w:val="single"/>
        </w:rPr>
        <w:t xml:space="preserve"> </w:t>
      </w:r>
      <w:r w:rsidRPr="00E40BE2">
        <w:rPr>
          <w:rStyle w:val="Heading5Char"/>
          <w:highlight w:val="green"/>
        </w:rPr>
        <w:t>of the</w:t>
      </w:r>
      <w:r w:rsidRPr="00E40BE2">
        <w:rPr>
          <w:highlight w:val="green"/>
          <w:u w:val="single"/>
        </w:rPr>
        <w:t xml:space="preserve"> </w:t>
      </w:r>
      <w:r w:rsidRPr="00E40BE2">
        <w:rPr>
          <w:rStyle w:val="Heading5Char"/>
          <w:highlight w:val="green"/>
        </w:rPr>
        <w:t>only applicable treaty</w:t>
      </w:r>
      <w:r w:rsidRPr="00E40BE2">
        <w:rPr>
          <w:highlight w:val="green"/>
          <w:u w:val="single"/>
        </w:rPr>
        <w:t xml:space="preserve"> </w:t>
      </w:r>
      <w:r w:rsidRPr="00E40BE2">
        <w:rPr>
          <w:u w:val="single"/>
        </w:rPr>
        <w:t>with broad international recognition, the 1967 Outer Space Treaty (</w:t>
      </w:r>
      <w:r w:rsidRPr="00E40BE2">
        <w:rPr>
          <w:rStyle w:val="Heading5Char"/>
          <w:highlight w:val="green"/>
        </w:rPr>
        <w:t>OST</w:t>
      </w:r>
      <w:r w:rsidRPr="00E40BE2">
        <w:rPr>
          <w:u w:val="single"/>
        </w:rPr>
        <w:t>) [47].</w:t>
      </w:r>
      <w:r w:rsidRPr="00E40BE2">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means’. While the letter and the spirit of the Treaty prohibit formal appropriation, some of its provisions may in fact enable unexpected forms of de facto appropriation. In particular, Article IX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E40BE2">
        <w:rPr>
          <w:rStyle w:val="Emphasis"/>
        </w:rPr>
        <w:t xml:space="preserve">A statement of principles for the </w:t>
      </w:r>
      <w:r w:rsidRPr="00E40BE2">
        <w:rPr>
          <w:rStyle w:val="Heading5Char"/>
          <w:highlight w:val="green"/>
        </w:rPr>
        <w:t>Artemis Accords</w:t>
      </w:r>
      <w:r w:rsidRPr="00E40BE2">
        <w:rPr>
          <w:rStyle w:val="Emphasis"/>
        </w:rPr>
        <w:t xml:space="preserve">, an </w:t>
      </w:r>
      <w:r w:rsidRPr="00E40BE2">
        <w:rPr>
          <w:rStyle w:val="Heading5Char"/>
          <w:highlight w:val="green"/>
        </w:rPr>
        <w:t>architecture of bilateral agreements for lunar cooperation</w:t>
      </w:r>
      <w:r w:rsidRPr="00E40BE2">
        <w:rPr>
          <w:rStyle w:val="Emphasis"/>
          <w:highlight w:val="green"/>
        </w:rPr>
        <w:t xml:space="preserve"> </w:t>
      </w:r>
      <w:r w:rsidRPr="00E40BE2">
        <w:rPr>
          <w:rStyle w:val="Emphasis"/>
        </w:rPr>
        <w:t xml:space="preserve">proposed by the United States in 2020, </w:t>
      </w:r>
      <w:r w:rsidRPr="00E40BE2">
        <w:rPr>
          <w:rStyle w:val="Heading5Char"/>
          <w:highlight w:val="green"/>
        </w:rPr>
        <w:t>reaffirms commitment to Article IX and emphasizes a duty</w:t>
      </w:r>
      <w:r w:rsidRPr="00E40BE2">
        <w:rPr>
          <w:rStyle w:val="Emphasis"/>
          <w:highlight w:val="green"/>
        </w:rPr>
        <w:t xml:space="preserve"> </w:t>
      </w:r>
      <w:r w:rsidRPr="00E40BE2">
        <w:rPr>
          <w:rStyle w:val="Emphasis"/>
        </w:rPr>
        <w:t xml:space="preserve">for parties to coordinate with and notify each in order </w:t>
      </w:r>
      <w:r w:rsidRPr="00E40BE2">
        <w:rPr>
          <w:rStyle w:val="Heading5Char"/>
          <w:highlight w:val="green"/>
        </w:rPr>
        <w:t>to prevent interference</w:t>
      </w:r>
      <w:r w:rsidRPr="00E40BE2">
        <w:rPr>
          <w:rStyle w:val="Emphasis"/>
          <w:highlight w:val="green"/>
        </w:rPr>
        <w:t xml:space="preserve"> </w:t>
      </w:r>
      <w:r w:rsidRPr="00E40BE2">
        <w:rPr>
          <w:rStyle w:val="Emphasis"/>
        </w:rPr>
        <w:t xml:space="preserve">[48]. </w:t>
      </w:r>
      <w:r w:rsidRPr="00E40BE2">
        <w:t xml:space="preserve">These provisions in view, we recognize that parties could invoke their research activities to seek the exclusion from nearby areas of others whose activities present interference risks. </w:t>
      </w:r>
      <w:r w:rsidRPr="00E40BE2">
        <w:rPr>
          <w:u w:val="single"/>
        </w:rPr>
        <w:t xml:space="preserve">At minimum, </w:t>
      </w:r>
      <w:r w:rsidRPr="00E40BE2">
        <w:rPr>
          <w:rStyle w:val="Heading5Char"/>
          <w:highlight w:val="green"/>
        </w:rPr>
        <w:t>where significant resources are at stake, it seems likely that disputes over expectations</w:t>
      </w:r>
      <w:r w:rsidRPr="00E40BE2">
        <w:rPr>
          <w:highlight w:val="green"/>
          <w:u w:val="single"/>
        </w:rPr>
        <w:t xml:space="preserve"> </w:t>
      </w:r>
      <w:r w:rsidRPr="00E40BE2">
        <w:rPr>
          <w:u w:val="single"/>
        </w:rPr>
        <w:t xml:space="preserve">and the practical meaning of ‘due regard’ </w:t>
      </w:r>
      <w:r w:rsidRPr="00E40BE2">
        <w:rPr>
          <w:rStyle w:val="Heading5Char"/>
          <w:highlight w:val="green"/>
        </w:rPr>
        <w:t>will arise and require resolution</w:t>
      </w:r>
      <w:r w:rsidRPr="00E40BE2">
        <w:rPr>
          <w:u w:val="single"/>
        </w:rPr>
        <w:t xml:space="preserve">. </w:t>
      </w:r>
      <w:r w:rsidRPr="00E40BE2">
        <w:rPr>
          <w:rStyle w:val="Heading5Char"/>
          <w:highlight w:val="green"/>
          <w:bdr w:val="single" w:sz="4" w:space="0" w:color="auto"/>
        </w:rPr>
        <w:t>No mechanism for resolving such disputes currently exists</w:t>
      </w:r>
      <w:r w:rsidRPr="00E40BE2">
        <w:rPr>
          <w:u w:val="single"/>
        </w:rPr>
        <w:t>. We argue here that our previous work on the Peaks of Eternal Light [3], identifying the likelihood of competition for this limited resource, is not a special case</w:t>
      </w:r>
      <w:r w:rsidRPr="00E40BE2">
        <w:t xml:space="preserve">. Disputes over entitlements to access and entitlements to exclude, in order to prevent ‘potentially harmful interference,’ will apply in many cases, independent of the local resources or the lack thereof. </w:t>
      </w:r>
      <w:r w:rsidRPr="00E40BE2">
        <w:rPr>
          <w:u w:val="single"/>
        </w:rPr>
        <w:t xml:space="preserve">But </w:t>
      </w:r>
      <w:r w:rsidRPr="00E40BE2">
        <w:rPr>
          <w:rStyle w:val="Heading5Char"/>
          <w:highlight w:val="green"/>
        </w:rPr>
        <w:t>they are especially likely to occur a</w:t>
      </w:r>
      <w:r w:rsidRPr="00E40BE2">
        <w:rPr>
          <w:u w:val="single"/>
        </w:rPr>
        <w:t xml:space="preserve">t, or near to, the </w:t>
      </w:r>
      <w:r w:rsidRPr="00E40BE2">
        <w:rPr>
          <w:rStyle w:val="Heading5Char"/>
          <w:highlight w:val="green"/>
          <w:bdr w:val="single" w:sz="4" w:space="0" w:color="auto"/>
        </w:rPr>
        <w:t>strategically valuable locations</w:t>
      </w:r>
      <w:r w:rsidRPr="00E40BE2">
        <w:rPr>
          <w:highlight w:val="green"/>
          <w:u w:val="single"/>
        </w:rPr>
        <w:t xml:space="preserve"> </w:t>
      </w:r>
      <w:r w:rsidRPr="00E40BE2">
        <w:rPr>
          <w:u w:val="single"/>
        </w:rPr>
        <w:t>where lunar resources happen to be concentrated.</w:t>
      </w:r>
    </w:p>
    <w:p w14:paraId="70242A28" w14:textId="77777777" w:rsidR="00291F58" w:rsidRPr="00E40BE2" w:rsidRDefault="00291F58" w:rsidP="00291F58">
      <w:pPr>
        <w:pStyle w:val="Heading4"/>
        <w:rPr>
          <w:rFonts w:cs="Calibri"/>
        </w:rPr>
      </w:pPr>
      <w:r w:rsidRPr="00E40BE2">
        <w:rPr>
          <w:rFonts w:cs="Calibri"/>
        </w:rPr>
        <w:t>Military escalation from Lunar Conflicts – draw-in now due to Military interests.</w:t>
      </w:r>
    </w:p>
    <w:p w14:paraId="36723BDD" w14:textId="77777777" w:rsidR="00291F58" w:rsidRPr="00E40BE2" w:rsidRDefault="00291F58" w:rsidP="00291F58">
      <w:r w:rsidRPr="00E40BE2">
        <w:rPr>
          <w:rStyle w:val="Heading6Char"/>
        </w:rPr>
        <w:t>David 21</w:t>
      </w:r>
      <w:r w:rsidRPr="00E40BE2">
        <w:t xml:space="preserve"> Leonard David 12-6-2021 "Military interest in the moon is ramping up" </w:t>
      </w:r>
      <w:hyperlink r:id="rId13" w:history="1">
        <w:r w:rsidRPr="00E40BE2">
          <w:t>https://www.space.com/military-interest-moon-cislunar-space</w:t>
        </w:r>
      </w:hyperlink>
      <w:r w:rsidRPr="00E40BE2">
        <w:t xml:space="preserve"> (Leonard David is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Geographic.)//Elmer</w:t>
      </w:r>
    </w:p>
    <w:p w14:paraId="576F6686" w14:textId="77777777" w:rsidR="00291F58" w:rsidRPr="00E40BE2" w:rsidRDefault="00291F58" w:rsidP="00291F58">
      <w:r w:rsidRPr="00E40BE2">
        <w:rPr>
          <w:rStyle w:val="Heading5Char"/>
          <w:highlight w:val="green"/>
        </w:rPr>
        <w:t xml:space="preserve">There is growing interest in protecting strategic assets </w:t>
      </w:r>
      <w:r w:rsidRPr="00E40BE2">
        <w:rPr>
          <w:rStyle w:val="Heading5Char"/>
          <w:highlight w:val="green"/>
          <w:bdr w:val="single" w:sz="18" w:space="0" w:color="auto"/>
        </w:rPr>
        <w:t>in cislunar space</w:t>
      </w:r>
      <w:r w:rsidRPr="00E40BE2">
        <w:t xml:space="preserve">, the realm between Earth and the moon. The </w:t>
      </w:r>
      <w:r w:rsidRPr="00E40BE2">
        <w:rPr>
          <w:rStyle w:val="Heading5Char"/>
          <w:highlight w:val="green"/>
        </w:rPr>
        <w:t>U.S. Space Force</w:t>
      </w:r>
      <w:r w:rsidRPr="00E40BE2">
        <w:rPr>
          <w:highlight w:val="green"/>
        </w:rPr>
        <w:t xml:space="preserve"> </w:t>
      </w:r>
      <w:r w:rsidRPr="00E40BE2">
        <w:t xml:space="preserve">is </w:t>
      </w:r>
      <w:r w:rsidRPr="00E40BE2">
        <w:rPr>
          <w:rStyle w:val="Heading5Char"/>
          <w:highlight w:val="green"/>
        </w:rPr>
        <w:t>not</w:t>
      </w:r>
      <w:r w:rsidRPr="00E40BE2">
        <w:rPr>
          <w:highlight w:val="green"/>
        </w:rPr>
        <w:t xml:space="preserve"> </w:t>
      </w:r>
      <w:r w:rsidRPr="00E40BE2">
        <w:t xml:space="preserve">the </w:t>
      </w:r>
      <w:r w:rsidRPr="00E40BE2">
        <w:rPr>
          <w:rStyle w:val="Heading5Char"/>
          <w:highlight w:val="green"/>
        </w:rPr>
        <w:t>only entity</w:t>
      </w:r>
      <w:r w:rsidRPr="00E40BE2">
        <w:rPr>
          <w:highlight w:val="green"/>
        </w:rPr>
        <w:t xml:space="preserve"> </w:t>
      </w:r>
      <w:r w:rsidRPr="00E40BE2">
        <w:t xml:space="preserve">engaged in reflecting on the topic of how best to extend military presence far from Earth. </w:t>
      </w:r>
      <w:r w:rsidRPr="00E40BE2">
        <w:rPr>
          <w:rStyle w:val="Heading5Char"/>
          <w:highlight w:val="green"/>
        </w:rPr>
        <w:t>Other nations such as China</w:t>
      </w:r>
      <w:r w:rsidRPr="00E40BE2">
        <w:rPr>
          <w:highlight w:val="green"/>
        </w:rPr>
        <w:t xml:space="preserve"> </w:t>
      </w:r>
      <w:r w:rsidRPr="00E40BE2">
        <w:t xml:space="preserve">are doing so as well. </w:t>
      </w:r>
      <w:r w:rsidRPr="00E40BE2">
        <w:rPr>
          <w:rStyle w:val="Heading5Char"/>
          <w:highlight w:val="green"/>
        </w:rPr>
        <w:t>Parallel to air, land and sea skirmishes</w:t>
      </w:r>
      <w:r w:rsidRPr="00E40BE2">
        <w:rPr>
          <w:highlight w:val="green"/>
        </w:rPr>
        <w:t xml:space="preserve"> </w:t>
      </w:r>
      <w:r w:rsidRPr="00E40BE2">
        <w:t xml:space="preserve">between nations here on Earth, is cislunar space, and perhaps </w:t>
      </w:r>
      <w:r w:rsidRPr="00E40BE2">
        <w:rPr>
          <w:rStyle w:val="Heading5Char"/>
          <w:highlight w:val="green"/>
        </w:rPr>
        <w:t>the moon itself</w:t>
      </w:r>
      <w:r w:rsidRPr="00E40BE2">
        <w:t xml:space="preserve">, </w:t>
      </w:r>
      <w:r w:rsidRPr="00E40BE2">
        <w:rPr>
          <w:rStyle w:val="Heading5Char"/>
          <w:highlight w:val="green"/>
          <w:bdr w:val="single" w:sz="18" w:space="0" w:color="auto"/>
        </w:rPr>
        <w:t>an emerging military "high ground" and new territory for conflict</w:t>
      </w:r>
      <w:r w:rsidRPr="00E40BE2">
        <w:t>? 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w:t>
      </w:r>
      <w:r w:rsidRPr="00E40BE2">
        <w:rPr>
          <w:rStyle w:val="Emphasis"/>
        </w:rPr>
        <w:t>Cislunar space has recently become prominent in the space community and warrants attention," the document explains</w:t>
      </w:r>
      <w:r w:rsidRPr="00E40BE2">
        <w:t xml:space="preserve">. As the </w:t>
      </w:r>
      <w:r w:rsidRPr="00E40BE2">
        <w:rPr>
          <w:rStyle w:val="Heading5Char"/>
          <w:highlight w:val="green"/>
        </w:rPr>
        <w:t>U.S. Space Force "organizes</w:t>
      </w:r>
      <w:r w:rsidRPr="00E40BE2">
        <w:t xml:space="preserve">, trains, and equips to provide the resources necessary </w:t>
      </w:r>
      <w:r w:rsidRPr="00E40BE2">
        <w:rPr>
          <w:rStyle w:val="Heading5Char"/>
          <w:highlight w:val="green"/>
        </w:rPr>
        <w:t>to</w:t>
      </w:r>
      <w:r w:rsidRPr="00E40BE2">
        <w:rPr>
          <w:highlight w:val="green"/>
        </w:rPr>
        <w:t xml:space="preserve"> </w:t>
      </w:r>
      <w:r w:rsidRPr="00E40BE2">
        <w:t xml:space="preserve">protect and </w:t>
      </w:r>
      <w:r w:rsidRPr="00E40BE2">
        <w:rPr>
          <w:rStyle w:val="Heading5Char"/>
          <w:highlight w:val="green"/>
        </w:rPr>
        <w:t>defend</w:t>
      </w:r>
      <w:r w:rsidRPr="00E40BE2">
        <w:rPr>
          <w:highlight w:val="green"/>
        </w:rPr>
        <w:t xml:space="preserve"> </w:t>
      </w:r>
      <w:r w:rsidRPr="00E40BE2">
        <w:rPr>
          <w:rStyle w:val="Heading5Char"/>
          <w:highlight w:val="green"/>
        </w:rPr>
        <w:t>vital U.S. interests</w:t>
      </w:r>
      <w:r w:rsidRPr="00E40BE2">
        <w:rPr>
          <w:highlight w:val="green"/>
        </w:rPr>
        <w:t xml:space="preserve"> </w:t>
      </w:r>
      <w:r w:rsidRPr="00E40BE2">
        <w:t xml:space="preserve">in and beyond Earth orbit," the primer also underscores that </w:t>
      </w:r>
      <w:r w:rsidRPr="00E40BE2">
        <w:rPr>
          <w:rStyle w:val="Heading5Char"/>
          <w:highlight w:val="green"/>
          <w:bdr w:val="single" w:sz="18" w:space="0" w:color="auto"/>
        </w:rPr>
        <w:t>new collaborations will be key</w:t>
      </w:r>
      <w:r w:rsidRPr="00E40BE2">
        <w:rPr>
          <w:highlight w:val="green"/>
        </w:rPr>
        <w:t xml:space="preserve"> </w:t>
      </w:r>
      <w:r w:rsidRPr="00E40BE2">
        <w:t xml:space="preserve">to "operating safely and securely on these distant frontiers." Visionary wish list In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 Military moon Advertisement The </w:t>
      </w:r>
      <w:r w:rsidRPr="00E40BE2">
        <w:rPr>
          <w:rStyle w:val="Emphasis"/>
        </w:rPr>
        <w:t>U.S. military has eyed the moon before. As far back as 1959, when NASA was still picking its first astronauts, the U.S. Army was concocting plans for a moon base, under the title of Project Horizon, explained Robert Godwin, a space historian and owner of Apogee Books, a Canadian publishing house that examines a variety of space history topics</w:t>
      </w:r>
      <w:r w:rsidRPr="00E40BE2">
        <w:t xml:space="preserve">.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 But </w:t>
      </w:r>
      <w:r w:rsidRPr="00E40BE2">
        <w:rPr>
          <w:rStyle w:val="Heading5Char"/>
          <w:highlight w:val="green"/>
        </w:rPr>
        <w:t>valuable U.S. assets on the moon</w:t>
      </w:r>
      <w:r w:rsidRPr="00E40BE2">
        <w:t xml:space="preserve">, such as planned commercial ventures there, </w:t>
      </w:r>
      <w:r w:rsidRPr="00E40BE2">
        <w:rPr>
          <w:rStyle w:val="Heading5Char"/>
          <w:highlight w:val="green"/>
        </w:rPr>
        <w:t>will ma</w:t>
      </w:r>
      <w:r w:rsidRPr="00E40BE2">
        <w:t xml:space="preserve">ke "the </w:t>
      </w:r>
      <w:r w:rsidRPr="00E40BE2">
        <w:rPr>
          <w:rStyle w:val="Heading5Char"/>
          <w:highlight w:val="green"/>
          <w:bdr w:val="single" w:sz="18" w:space="0" w:color="auto"/>
        </w:rPr>
        <w:t>military presence to ensure their safety</w:t>
      </w:r>
      <w:r w:rsidRPr="00E40BE2">
        <w:t xml:space="preserve">," Godwin said, "almost </w:t>
      </w:r>
      <w:r w:rsidRPr="00E40BE2">
        <w:rPr>
          <w:rStyle w:val="Heading5Char"/>
          <w:highlight w:val="green"/>
        </w:rPr>
        <w:t>inevitable</w:t>
      </w:r>
      <w:r w:rsidRPr="00E40BE2">
        <w:t>." "Back in 1959, the U.S. military was fretting over whether they could get supplies of toilet paper up there," he added. Looking back, he said those working on Project Horizon were coming out of World War II, practiced in moving hundreds of thousands of tons of heavy equipment around the world. "The fact they were going to have to make that equipment 'go up' instead of 'sideways' seemed to be secondary to their thinking," Godwin said. To that end, things have progressed. For example, scientists now believe that there's a lot of water on the moon. "But at the end of the day, you still go skin the cat. The way to do that could be more affordable now," Godwin said.</w:t>
      </w:r>
    </w:p>
    <w:p w14:paraId="67BD0954" w14:textId="77777777" w:rsidR="00291F58" w:rsidRPr="00E40BE2" w:rsidRDefault="00291F58" w:rsidP="00291F58">
      <w:pPr>
        <w:pStyle w:val="Heading4"/>
        <w:rPr>
          <w:rFonts w:cs="Calibri"/>
        </w:rPr>
      </w:pPr>
      <w:r w:rsidRPr="00E40BE2">
        <w:rPr>
          <w:rFonts w:cs="Calibri"/>
        </w:rPr>
        <w:t xml:space="preserve">Space war goes nuclear. </w:t>
      </w:r>
    </w:p>
    <w:p w14:paraId="5A1BD5DF" w14:textId="77777777" w:rsidR="00291F58" w:rsidRPr="00E40BE2" w:rsidRDefault="00291F58" w:rsidP="00291F58">
      <w:r w:rsidRPr="00E40BE2">
        <w:rPr>
          <w:rStyle w:val="Heading6Char"/>
        </w:rPr>
        <w:t>Johnson-Freese 17</w:t>
      </w:r>
      <w:r w:rsidRPr="00E40BE2">
        <w:t xml:space="preserve"> Joan Johnson-Freese, Professor and chair of space science and technology @ Naval War College, 17, Space Warfare in the 21st Century, Routledge,  ISBN 978131552917, p 18-20.</w:t>
      </w:r>
    </w:p>
    <w:p w14:paraId="78E8BD9A" w14:textId="77777777" w:rsidR="00291F58" w:rsidRPr="00E40BE2" w:rsidRDefault="00291F58" w:rsidP="00291F58">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So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13BEA4E0" w14:textId="77777777" w:rsidR="00291F58" w:rsidRPr="00E40BE2" w:rsidRDefault="00291F58" w:rsidP="00291F58"/>
    <w:p w14:paraId="13C7D675" w14:textId="77777777" w:rsidR="00291F58" w:rsidRPr="00263F9F" w:rsidRDefault="00291F58" w:rsidP="00291F58"/>
    <w:p w14:paraId="747AF901" w14:textId="77777777" w:rsidR="00291F58" w:rsidRDefault="00291F58" w:rsidP="00291F58">
      <w:pPr>
        <w:pStyle w:val="Heading3"/>
      </w:pPr>
      <w:r>
        <w:t>Case</w:t>
      </w:r>
    </w:p>
    <w:p w14:paraId="2CAF858A" w14:textId="77777777" w:rsidR="00291F58" w:rsidRDefault="00291F58" w:rsidP="00291F58">
      <w:pPr>
        <w:pStyle w:val="Heading4"/>
      </w:pPr>
      <w:r w:rsidRPr="00910904">
        <w:t xml:space="preserve">1AR theory is skewed towards the aff – </w:t>
      </w:r>
    </w:p>
    <w:p w14:paraId="64A2C171" w14:textId="77777777" w:rsidR="00291F58" w:rsidRDefault="00291F58" w:rsidP="00291F58">
      <w:pPr>
        <w:pStyle w:val="Heading4"/>
      </w:pPr>
      <w:r w:rsidRPr="00910904">
        <w:t xml:space="preserve">a) the 2NR must cover substance and over-cover theory, since they get the collapse and persuasive spin advantage of the 3min 2AR, </w:t>
      </w:r>
    </w:p>
    <w:p w14:paraId="52E402BD" w14:textId="77777777" w:rsidR="00291F58" w:rsidRDefault="00291F58" w:rsidP="00291F58">
      <w:pPr>
        <w:pStyle w:val="Heading4"/>
      </w:pPr>
      <w:r w:rsidRPr="00910904">
        <w:t xml:space="preserve">b) their responses to my counter interp will be new, which means 1AR theory necessitates intervention, </w:t>
      </w:r>
    </w:p>
    <w:p w14:paraId="1049DBB6" w14:textId="77777777" w:rsidR="00291F58" w:rsidRPr="00910904" w:rsidRDefault="00291F58" w:rsidP="00291F58">
      <w:pPr>
        <w:pStyle w:val="Heading4"/>
      </w:pPr>
      <w:r w:rsidRPr="00910904">
        <w:t>c) they have a 7-6 advantage on all 1AR offs</w:t>
      </w:r>
      <w:r>
        <w:t>.</w:t>
      </w:r>
    </w:p>
    <w:p w14:paraId="7C7EA0CB" w14:textId="77777777" w:rsidR="00291F58" w:rsidRDefault="00291F58" w:rsidP="00291F58">
      <w:pPr>
        <w:pStyle w:val="Heading4"/>
      </w:pPr>
      <w:r w:rsidRPr="00910904">
        <w:t xml:space="preserve">Implications – </w:t>
      </w:r>
    </w:p>
    <w:p w14:paraId="20EB771F" w14:textId="77777777" w:rsidR="00291F58" w:rsidRDefault="00291F58" w:rsidP="00291F58">
      <w:pPr>
        <w:pStyle w:val="Heading4"/>
      </w:pPr>
      <w:r w:rsidRPr="00910904">
        <w:t>a) drop the arg to minimize the chance the round is decided unfairly,</w:t>
      </w:r>
    </w:p>
    <w:p w14:paraId="04459EFB" w14:textId="77777777" w:rsidR="00291F58" w:rsidRDefault="00291F58" w:rsidP="00291F58">
      <w:pPr>
        <w:pStyle w:val="Heading4"/>
      </w:pPr>
      <w:r w:rsidRPr="00910904">
        <w:t>b) use reasonability with a bar of defense or the aff always wins since the 2AR can line by line the whole 2NR without winning real abuse</w:t>
      </w:r>
    </w:p>
    <w:p w14:paraId="7DF0B7EE" w14:textId="77777777" w:rsidR="00291F58" w:rsidRPr="00B4220D" w:rsidRDefault="00291F58" w:rsidP="00291F58"/>
    <w:p w14:paraId="16CD20DF" w14:textId="77777777" w:rsidR="00291F58" w:rsidRDefault="00291F58" w:rsidP="00291F58">
      <w:pPr>
        <w:pStyle w:val="Heading3"/>
      </w:pPr>
      <w:r>
        <w:t>Debris</w:t>
      </w:r>
    </w:p>
    <w:p w14:paraId="5672C4C8" w14:textId="77777777" w:rsidR="00291F58" w:rsidRPr="00B036CD" w:rsidRDefault="00291F58" w:rsidP="00291F58">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0BF40839" w14:textId="77777777" w:rsidR="00291F58" w:rsidRPr="00FE4F08" w:rsidRDefault="00291F58" w:rsidP="00291F58">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2BEC24D6" w14:textId="77777777" w:rsidR="00291F58" w:rsidRPr="00FE4F08" w:rsidRDefault="00291F58" w:rsidP="00291F58">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1D4DED14" w14:textId="77777777" w:rsidR="00291F58" w:rsidRDefault="00291F58" w:rsidP="00291F58">
      <w:pPr>
        <w:pStyle w:val="Heading4"/>
      </w:pPr>
      <w:r>
        <w:t xml:space="preserve">McKnight is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518CC8BE" w14:textId="77777777" w:rsidR="00291F58" w:rsidRPr="00A158DC" w:rsidRDefault="00291F58" w:rsidP="00291F58">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20FE0EDF" w14:textId="77777777" w:rsidR="00291F58" w:rsidRDefault="00291F58" w:rsidP="00291F58">
      <w:r>
        <w:rPr>
          <w:noProof/>
        </w:rPr>
        <w:drawing>
          <wp:inline distT="0" distB="0" distL="0" distR="0" wp14:anchorId="6E22DE69" wp14:editId="4ABB5B01">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4D8D3F6D" w14:textId="77777777" w:rsidR="00291F58" w:rsidRPr="00623846" w:rsidRDefault="00291F58" w:rsidP="00291F58">
      <w:pPr>
        <w:pStyle w:val="Heading4"/>
        <w:rPr>
          <w:rFonts w:cs="Calibri"/>
        </w:rPr>
      </w:pPr>
      <w:r>
        <w:rPr>
          <w:rFonts w:cs="Calibri"/>
        </w:rPr>
        <w:t>Starlink thumps</w:t>
      </w:r>
      <w:r w:rsidRPr="00623846">
        <w:rPr>
          <w:rFonts w:cs="Calibri"/>
        </w:rPr>
        <w:t xml:space="preserve"> – </w:t>
      </w:r>
      <w:r>
        <w:rPr>
          <w:rFonts w:cs="Calibri"/>
        </w:rPr>
        <w:t>their interntal links to debris are quantity of satellites and disregard for rules of engagement which are non uq</w:t>
      </w:r>
    </w:p>
    <w:p w14:paraId="3EC71E33" w14:textId="77777777" w:rsidR="00291F58" w:rsidRPr="00623846" w:rsidRDefault="00291F58" w:rsidP="00291F58">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5" w:history="1">
        <w:r w:rsidRPr="00623846">
          <w:rPr>
            <w:rStyle w:val="Hyperlink"/>
          </w:rPr>
          <w:t>https://www.space.com/spacex-starlink-satellite-collision-alerts-on-the-rise</w:t>
        </w:r>
      </w:hyperlink>
      <w:r w:rsidRPr="00623846">
        <w:t xml:space="preserve"> SM</w:t>
      </w:r>
    </w:p>
    <w:p w14:paraId="77DE700D" w14:textId="77777777" w:rsidR="00291F58" w:rsidRPr="00623846" w:rsidRDefault="00291F58" w:rsidP="00291F58">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B7DA7A6" w14:textId="77777777" w:rsidR="00291F58" w:rsidRPr="00623846" w:rsidRDefault="00291F58" w:rsidP="00291F58">
      <w:pPr>
        <w:rPr>
          <w:rStyle w:val="StyleUnderline"/>
        </w:rPr>
      </w:pPr>
      <w:r w:rsidRPr="00623846">
        <w:rPr>
          <w:rStyle w:val="StyleUnderline"/>
        </w:rPr>
        <w:t>Starlink satellites might soon be involved in 90% of close encounters between two spacecraft in low Earth orbit.</w:t>
      </w:r>
    </w:p>
    <w:p w14:paraId="0E9547C6" w14:textId="77777777" w:rsidR="00291F58" w:rsidRPr="00263F9F" w:rsidRDefault="00291F58" w:rsidP="00291F58">
      <w:pPr>
        <w:rPr>
          <w:rStyle w:val="StyleUnderline"/>
        </w:rPr>
      </w:pPr>
      <w:r w:rsidRPr="00623846">
        <w:t xml:space="preserve">Operators of satellite </w:t>
      </w:r>
      <w:r w:rsidRPr="00263F9F">
        <w:t xml:space="preserve">constellations are constantly forced to move their satellites because of encounters with other spacecraft and pieces of space junk. </w:t>
      </w:r>
      <w:r w:rsidRPr="00263F9F">
        <w:rPr>
          <w:rStyle w:val="StyleUnderline"/>
        </w:rPr>
        <w:t>And</w:t>
      </w:r>
      <w:r w:rsidRPr="00263F9F">
        <w:t xml:space="preserve">, </w:t>
      </w:r>
      <w:r w:rsidRPr="00263F9F">
        <w:rPr>
          <w:rStyle w:val="StyleUnderline"/>
        </w:rPr>
        <w:t>thanks to SpaceX's Starlink satellites, the number of such dangerous approaches will continue to grow, according to estimates based on available data.</w:t>
      </w:r>
    </w:p>
    <w:p w14:paraId="0FEF40D0" w14:textId="77777777" w:rsidR="00291F58" w:rsidRPr="00623846" w:rsidRDefault="00291F58" w:rsidP="00291F58">
      <w:r w:rsidRPr="00263F9F">
        <w:rPr>
          <w:rStyle w:val="StyleUnderline"/>
        </w:rPr>
        <w:t>SpaceX's Starlink satellites alone are involved in about 1,600 close encounters between two spacecraft every week, that's about 50 % of all such incidents, according to Hugh Lewis, the head of the Astronautics Research Group at the University of Southampton, U.K</w:t>
      </w:r>
      <w:r w:rsidRPr="00263F9F">
        <w:t>. These encounters include situations</w:t>
      </w:r>
      <w:r w:rsidRPr="00623846">
        <w:t xml:space="preserve"> when two spacecraft pass within a distance of 0.6 miles (1 kilometer) from each other.</w:t>
      </w:r>
    </w:p>
    <w:p w14:paraId="689622C8" w14:textId="77777777" w:rsidR="00291F58" w:rsidRPr="00623846" w:rsidRDefault="00291F58" w:rsidP="00291F58">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62C14DD6" w14:textId="77777777" w:rsidR="00291F58" w:rsidRPr="00623846" w:rsidRDefault="00291F58" w:rsidP="00291F58">
      <w:r w:rsidRPr="00623846">
        <w:t xml:space="preserve">Lewis publishes regular updates on Twitter and has seen a worrying trend in the data that reflects the fast deployment of the Starlink constellation. </w:t>
      </w:r>
    </w:p>
    <w:p w14:paraId="2CD3FC43" w14:textId="77777777" w:rsidR="00291F58" w:rsidRPr="00623846" w:rsidRDefault="00291F58" w:rsidP="00291F58">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B8150EF" w14:textId="77777777" w:rsidR="00291F58" w:rsidRDefault="00291F58" w:rsidP="00291F58">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B0ABC51" w14:textId="77777777" w:rsidR="00291F58" w:rsidRPr="00593BD4" w:rsidRDefault="00291F58" w:rsidP="00291F58">
      <w:r w:rsidRPr="00593BD4">
        <w:rPr>
          <w:noProof/>
        </w:rPr>
        <w:drawing>
          <wp:inline distT="0" distB="0" distL="0" distR="0" wp14:anchorId="109F0EC2" wp14:editId="4105D057">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6"/>
                    <a:stretch>
                      <a:fillRect/>
                    </a:stretch>
                  </pic:blipFill>
                  <pic:spPr>
                    <a:xfrm>
                      <a:off x="0" y="0"/>
                      <a:ext cx="2251661" cy="1470738"/>
                    </a:xfrm>
                    <a:prstGeom prst="rect">
                      <a:avLst/>
                    </a:prstGeom>
                  </pic:spPr>
                </pic:pic>
              </a:graphicData>
            </a:graphic>
          </wp:inline>
        </w:drawing>
      </w:r>
    </w:p>
    <w:p w14:paraId="35E71A96" w14:textId="77777777" w:rsidR="00291F58" w:rsidRPr="00623846" w:rsidRDefault="00291F58" w:rsidP="00291F58">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7DF3B7F1" w14:textId="77777777" w:rsidR="00291F58" w:rsidRPr="00623846" w:rsidRDefault="00291F58" w:rsidP="00291F58">
      <w:r w:rsidRPr="00623846">
        <w:t>In comparison, Starlink's competitor OneWeb, currently flying over 250 satellites, is involved in 80 close passes with other operators' satellites every week, according to Lewis' data.</w:t>
      </w:r>
    </w:p>
    <w:p w14:paraId="09E49563" w14:textId="77777777" w:rsidR="00291F58" w:rsidRPr="00623846" w:rsidRDefault="00291F58" w:rsidP="00291F58">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w:t>
      </w:r>
      <w:r w:rsidRPr="00263F9F">
        <w:rPr>
          <w:rStyle w:val="StyleUnderline"/>
          <w:highlight w:val="green"/>
        </w:rPr>
        <w:t>of its first generation</w:t>
      </w:r>
      <w:r w:rsidRPr="00623846">
        <w:rPr>
          <w:rStyle w:val="StyleUnderline"/>
        </w:rPr>
        <w:t xml:space="preserve">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21439BC2" w14:textId="77777777" w:rsidR="00291F58" w:rsidRPr="00623846" w:rsidRDefault="00291F58" w:rsidP="00291F58">
      <w:pPr>
        <w:rPr>
          <w:rStyle w:val="StyleUnderline"/>
        </w:rPr>
      </w:pPr>
      <w:r w:rsidRPr="00623846">
        <w:rPr>
          <w:b/>
          <w:noProof/>
        </w:rPr>
        <w:drawing>
          <wp:inline distT="0" distB="0" distL="0" distR="0" wp14:anchorId="1716655C" wp14:editId="513B4666">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7"/>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39BB1C12" w14:textId="77777777" w:rsidR="00291F58" w:rsidRPr="00623846" w:rsidRDefault="00291F58" w:rsidP="00291F58">
      <w:r w:rsidRPr="00623846">
        <w:t>A graph showing the number of close encounters between Starlink satellites and spacecraft of other operators plotted by Professor Hugh Lewis based on data from the Socrates database. (Image credit: Hugh Lewis)</w:t>
      </w:r>
    </w:p>
    <w:p w14:paraId="5A30BA06" w14:textId="77777777" w:rsidR="00291F58" w:rsidRPr="00623846" w:rsidRDefault="00291F58" w:rsidP="00291F58">
      <w:r w:rsidRPr="00623846">
        <w:t>The risk of collision</w:t>
      </w:r>
    </w:p>
    <w:p w14:paraId="1A5D7011" w14:textId="77777777" w:rsidR="00291F58" w:rsidRPr="00623846" w:rsidRDefault="00291F58" w:rsidP="00291F58">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0DA107A2" w14:textId="77777777" w:rsidR="00291F58" w:rsidRPr="00623846" w:rsidRDefault="00291F58" w:rsidP="00291F58">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5AE81F4" w14:textId="77777777" w:rsidR="00291F58" w:rsidRPr="00623846" w:rsidRDefault="00291F58" w:rsidP="00291F58">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263F9F">
        <w:rPr>
          <w:rStyle w:val="StyleUnderline"/>
        </w:rPr>
        <w:t>mean more dangerously close encounters.</w:t>
      </w:r>
      <w:r w:rsidRPr="00623846">
        <w:rPr>
          <w:rStyle w:val="StyleUnderline"/>
        </w:rPr>
        <w:t xml:space="preserve"> </w:t>
      </w:r>
    </w:p>
    <w:p w14:paraId="42BC5F02" w14:textId="77777777" w:rsidR="00291F58" w:rsidRPr="00623846" w:rsidRDefault="00291F58" w:rsidP="00291F58">
      <w:r w:rsidRPr="00623846">
        <w:t>"This problem is really getting out of control," Hesar said. "</w:t>
      </w:r>
      <w:r w:rsidRPr="00263F9F">
        <w:rPr>
          <w:rStyle w:val="StyleUnderline"/>
        </w:rPr>
        <w:t xml:space="preserve">The processes that are currently in place are very manual, not scalable, and there is </w:t>
      </w:r>
      <w:r w:rsidRPr="00263F9F">
        <w:rPr>
          <w:rStyle w:val="StyleUnderline"/>
          <w:highlight w:val="green"/>
        </w:rPr>
        <w:t>not enough information sharing between parties</w:t>
      </w:r>
      <w:r w:rsidRPr="00263F9F">
        <w:rPr>
          <w:rStyle w:val="StyleUnderline"/>
        </w:rPr>
        <w:t xml:space="preserve"> that might be affected if a collision happens</w:t>
      </w:r>
      <w:r w:rsidRPr="00263F9F">
        <w:t>."</w:t>
      </w:r>
    </w:p>
    <w:p w14:paraId="4F95A2D2" w14:textId="77777777" w:rsidR="00291F58" w:rsidRPr="00263F9F" w:rsidRDefault="00291F58" w:rsidP="00291F58">
      <w:pPr>
        <w:rPr>
          <w:rStyle w:val="StyleUnderline"/>
        </w:rPr>
      </w:pPr>
      <w:r w:rsidRPr="00623846">
        <w:t xml:space="preserve">Hesar compared the </w:t>
      </w:r>
      <w:r w:rsidRPr="00263F9F">
        <w:t>problem to driving on a highway and not knowing that there has been an accident a few miles ahead of you</w:t>
      </w:r>
      <w:r w:rsidRPr="00263F9F">
        <w:rPr>
          <w:rStyle w:val="StyleUnderline"/>
        </w:rPr>
        <w:t>. If two spacecraft collide in orbit, the cloud of debris the crash generates would threaten other satellites travelling through the same area.</w:t>
      </w:r>
    </w:p>
    <w:p w14:paraId="3A943CFD" w14:textId="77777777" w:rsidR="00291F58" w:rsidRPr="00623846" w:rsidRDefault="00291F58" w:rsidP="00291F58">
      <w:r w:rsidRPr="00263F9F">
        <w:t>"You want to have that situational awareness for the other actors that are flying</w:t>
      </w:r>
      <w:r w:rsidRPr="00623846">
        <w:t xml:space="preserve"> in the neighbourhood," Hesar said.</w:t>
      </w:r>
    </w:p>
    <w:p w14:paraId="63F4828F" w14:textId="77777777" w:rsidR="00291F58" w:rsidRPr="00623846" w:rsidRDefault="00291F58" w:rsidP="00291F58">
      <w:r w:rsidRPr="00623846">
        <w:t>Bad decisions</w:t>
      </w:r>
    </w:p>
    <w:p w14:paraId="3641A12F" w14:textId="77777777" w:rsidR="00291F58" w:rsidRPr="00263F9F" w:rsidRDefault="00291F58" w:rsidP="00291F58">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w:t>
      </w:r>
      <w:r w:rsidRPr="00263F9F">
        <w:t xml:space="preserve">hit by a piece of space debris. </w:t>
      </w:r>
    </w:p>
    <w:p w14:paraId="0ED15DDF" w14:textId="77777777" w:rsidR="00291F58" w:rsidRPr="00263F9F" w:rsidRDefault="00291F58" w:rsidP="00291F58">
      <w:pPr>
        <w:rPr>
          <w:rStyle w:val="StyleUnderline"/>
        </w:rPr>
      </w:pPr>
      <w:r w:rsidRPr="00263F9F">
        <w:rPr>
          <w:rStyle w:val="StyleUnderline"/>
        </w:rPr>
        <w:t xml:space="preserve">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w:t>
      </w:r>
    </w:p>
    <w:p w14:paraId="110AE6AB" w14:textId="77777777" w:rsidR="00291F58" w:rsidRPr="00263F9F" w:rsidRDefault="00291F58" w:rsidP="00291F58">
      <w:pPr>
        <w:rPr>
          <w:rStyle w:val="StyleUnderline"/>
        </w:rPr>
      </w:pPr>
      <w:r w:rsidRPr="00263F9F">
        <w:t xml:space="preserve">Lewis is concerned that </w:t>
      </w:r>
      <w:r w:rsidRPr="00263F9F">
        <w:rPr>
          <w:rStyle w:val="StyleUnderline"/>
        </w:rPr>
        <w:t xml:space="preserve">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 </w:t>
      </w:r>
    </w:p>
    <w:p w14:paraId="6A3FD981" w14:textId="77777777" w:rsidR="00291F58" w:rsidRPr="00623846" w:rsidRDefault="00291F58" w:rsidP="00291F58">
      <w:pPr>
        <w:rPr>
          <w:rStyle w:val="StyleUnderline"/>
        </w:rPr>
      </w:pPr>
      <w:r w:rsidRPr="00263F9F">
        <w:t xml:space="preserve">"In a situation when you are receiving alerts on a daily basis, you can't maneuver for everything," Lewis said. </w:t>
      </w:r>
      <w:r w:rsidRPr="00263F9F">
        <w:rPr>
          <w:rStyle w:val="StyleUnderline"/>
        </w:rPr>
        <w:t>"The maneuvers use propellant, the satellite cannot provide service. So there must be some threshold. But that means you are accepting a certain amount of risk. The problem is that at some point, you are likely to make a wrong decision."</w:t>
      </w:r>
    </w:p>
    <w:p w14:paraId="2E880A39" w14:textId="77777777" w:rsidR="00291F58" w:rsidRPr="00623846" w:rsidRDefault="00291F58" w:rsidP="00291F58">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3FCF6D0" w14:textId="77777777" w:rsidR="00291F58" w:rsidRPr="00623846" w:rsidRDefault="00291F58" w:rsidP="00291F58">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A9555B1" w14:textId="77777777" w:rsidR="00291F58" w:rsidRPr="00623846" w:rsidRDefault="00291F58" w:rsidP="00291F58">
      <w:r w:rsidRPr="00623846">
        <w:t>Starlink monopoly</w:t>
      </w:r>
    </w:p>
    <w:p w14:paraId="1E052FC2" w14:textId="77777777" w:rsidR="00291F58" w:rsidRPr="00623846" w:rsidRDefault="00291F58" w:rsidP="00291F58">
      <w:r w:rsidRPr="00623846">
        <w:t xml:space="preserve">Lewis is concerned about the growing influence of a single actor — Starlink — on the safety of orbital operations. Especially, he says, as the spaceflight company has entered the satellite operations world only recently. </w:t>
      </w:r>
    </w:p>
    <w:p w14:paraId="4805F1C1" w14:textId="77777777" w:rsidR="00291F58" w:rsidRPr="00623846" w:rsidRDefault="00291F58" w:rsidP="00291F58">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7184F82" w14:textId="77777777" w:rsidR="00291F58" w:rsidRPr="00623846" w:rsidRDefault="00291F58" w:rsidP="00291F58">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AAEF242" w14:textId="77777777" w:rsidR="00291F58" w:rsidRPr="00623846" w:rsidRDefault="00291F58" w:rsidP="00291F58">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490CB7B" w14:textId="77777777" w:rsidR="00291F58" w:rsidRDefault="00291F58" w:rsidP="00291F58"/>
    <w:p w14:paraId="51DB110A" w14:textId="77777777" w:rsidR="00291F58" w:rsidRDefault="00291F58" w:rsidP="00291F58">
      <w:pPr>
        <w:pStyle w:val="Heading4"/>
      </w:pPr>
      <w:r>
        <w:t>Lack of attribution means no retaliation</w:t>
      </w:r>
    </w:p>
    <w:p w14:paraId="5C2980ED" w14:textId="77777777" w:rsidR="00291F58" w:rsidRPr="003C4E87" w:rsidRDefault="00291F58" w:rsidP="00291F58">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8" w:history="1">
        <w:r w:rsidRPr="00245BC5">
          <w:rPr>
            <w:rStyle w:val="Hyperlink"/>
          </w:rPr>
          <w:t>https://www.ssoar.info/ssoar/bitstream/handle/document/63288/ssoar-2019-schutz-Technology_and_Strategy_the_Changing.pdf</w:t>
        </w:r>
      </w:hyperlink>
      <w:r w:rsidRPr="00245BC5">
        <w:t>;</w:t>
      </w:r>
      <w:r>
        <w:t xml:space="preserve">] </w:t>
      </w:r>
    </w:p>
    <w:p w14:paraId="3F43EB33" w14:textId="77777777" w:rsidR="00291F58" w:rsidRDefault="00291F58" w:rsidP="00291F58">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2BA2DAF8" w14:textId="77777777" w:rsidR="00291F58" w:rsidRDefault="00291F58" w:rsidP="00291F58">
      <w:pPr>
        <w:rPr>
          <w:rStyle w:val="StyleUnderline"/>
        </w:rPr>
      </w:pPr>
    </w:p>
    <w:p w14:paraId="21B734F6" w14:textId="77777777" w:rsidR="00291F58" w:rsidRDefault="00291F58" w:rsidP="00291F58">
      <w:pPr>
        <w:pStyle w:val="Heading4"/>
      </w:pPr>
      <w:r w:rsidRPr="00B4220D">
        <w:t>Missing internal link to reentry – even if nuclear sats get hit the probability they’re hit with enough force and the exact trajectory to REENTER the atmosphere and hit a populated area is basically 0</w:t>
      </w:r>
    </w:p>
    <w:p w14:paraId="0C77852E" w14:textId="77777777" w:rsidR="00291F58" w:rsidRDefault="00291F58" w:rsidP="00291F58"/>
    <w:p w14:paraId="603CF7F2" w14:textId="77777777" w:rsidR="00291F58" w:rsidRPr="00D81ED2" w:rsidRDefault="00291F58" w:rsidP="00291F58">
      <w:pPr>
        <w:pStyle w:val="Heading4"/>
      </w:pPr>
      <w:r>
        <w:t>How tf does a single sat give everyone cancer</w:t>
      </w:r>
    </w:p>
    <w:p w14:paraId="1E00EEA2" w14:textId="77777777" w:rsidR="00291F58" w:rsidRDefault="00291F58" w:rsidP="00291F58">
      <w:pPr>
        <w:pStyle w:val="Heading3"/>
      </w:pPr>
      <w:r>
        <w:t>Heg</w:t>
      </w:r>
    </w:p>
    <w:p w14:paraId="24CF9006" w14:textId="77777777" w:rsidR="00291F58" w:rsidRDefault="00291F58" w:rsidP="00291F58">
      <w:pPr>
        <w:pStyle w:val="Heading3"/>
      </w:pPr>
      <w:r>
        <w:t>Offshore Balancing</w:t>
      </w:r>
    </w:p>
    <w:p w14:paraId="49D5017B" w14:textId="77777777" w:rsidR="00291F58" w:rsidRDefault="00291F58" w:rsidP="00291F58">
      <w:pPr>
        <w:pStyle w:val="Heading4"/>
      </w:pPr>
      <w:r>
        <w:t>Restraint works – only offshore balancing locks in primacy, ensures domestic development, and checks terrorism and proliferation</w:t>
      </w:r>
    </w:p>
    <w:p w14:paraId="0BA6BA95" w14:textId="77777777" w:rsidR="00291F58" w:rsidRPr="009D73F3" w:rsidRDefault="00291F58" w:rsidP="00291F58">
      <w:r w:rsidRPr="009D73F3">
        <w:rPr>
          <w:rStyle w:val="Style13ptBold"/>
        </w:rPr>
        <w:t>Walt &amp; Mearsheimer 16</w:t>
      </w:r>
      <w:r>
        <w:t xml:space="preserve"> JOHN J. MEARSHEIMER is R. Wendell Harrison Distinguished Service Professor of Political Science at the University of Chicago. STEPHEN M. WALT is Robert and Renee Belfer Professor of International Affairs at the Harvard Kennedy School, July/August 2016, "The Case for Offshore Balancing," Foreign Affairs, </w:t>
      </w:r>
      <w:hyperlink r:id="rId19" w:history="1">
        <w:r w:rsidRPr="00FE39F2">
          <w:rPr>
            <w:rStyle w:val="Hyperlink"/>
          </w:rPr>
          <w:t>https://www.foreignaffairs.com/articles/united-states/2016-06-13/case-offshore-balancing</w:t>
        </w:r>
      </w:hyperlink>
      <w:r>
        <w:t xml:space="preserve"> mvp</w:t>
      </w:r>
    </w:p>
    <w:p w14:paraId="16509304" w14:textId="77777777" w:rsidR="00291F58" w:rsidRPr="009D73F3" w:rsidRDefault="00291F58" w:rsidP="00291F58">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2C24AC5D" w14:textId="77777777" w:rsidR="00291F58" w:rsidRPr="009D73F3" w:rsidRDefault="00291F58" w:rsidP="00291F58">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15F53033" w14:textId="77777777" w:rsidR="00291F58" w:rsidRDefault="00291F58" w:rsidP="00291F58">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7A46C1C8" w14:textId="77777777" w:rsidR="00291F58" w:rsidRDefault="00291F58" w:rsidP="00291F58">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07850AC6" w14:textId="77777777" w:rsidR="00291F58" w:rsidRDefault="00291F58" w:rsidP="00291F58">
      <w:r>
        <w:t>SETTING THE RIGHT GOALS</w:t>
      </w:r>
    </w:p>
    <w:p w14:paraId="15FAFDD0" w14:textId="77777777" w:rsidR="00291F58" w:rsidRPr="009D73F3" w:rsidRDefault="00291F58" w:rsidP="00291F58">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58E7CAA9" w14:textId="77777777" w:rsidR="00291F58" w:rsidRPr="009D73F3" w:rsidRDefault="00291F58" w:rsidP="00291F58">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4F5694C7" w14:textId="77777777" w:rsidR="00291F58" w:rsidRPr="008D6B27" w:rsidRDefault="00291F58" w:rsidP="00291F58">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479678E6" w14:textId="77777777" w:rsidR="00291F58" w:rsidRDefault="00291F58" w:rsidP="00291F58">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72A8EAE4" w14:textId="77777777" w:rsidR="00291F58" w:rsidRDefault="00291F58" w:rsidP="00291F58">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554816C7" w14:textId="77777777" w:rsidR="00291F58" w:rsidRDefault="00291F58" w:rsidP="00291F58">
      <w:r>
        <w:t>HOW WOULD IT WORK?</w:t>
      </w:r>
    </w:p>
    <w:p w14:paraId="499EA423" w14:textId="77777777" w:rsidR="00291F58" w:rsidRDefault="00291F58" w:rsidP="00291F58">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660BB65E" w14:textId="77777777" w:rsidR="00291F58" w:rsidRPr="008D6B27" w:rsidRDefault="00291F58" w:rsidP="00291F58">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provide assistance to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6A602450" w14:textId="77777777" w:rsidR="00291F58" w:rsidRDefault="00291F58" w:rsidP="00291F58">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055E0E0C" w14:textId="77777777" w:rsidR="00291F58" w:rsidRPr="008D6B27" w:rsidRDefault="00291F58" w:rsidP="00291F58">
      <w:pPr>
        <w:rPr>
          <w:rStyle w:val="StyleUnderline"/>
        </w:rPr>
      </w:pPr>
      <w:r>
        <w:t xml:space="preserve">In essence, </w:t>
      </w:r>
      <w:r w:rsidRPr="001E4988">
        <w:rPr>
          <w:rStyle w:val="StyleUnderline"/>
          <w:highlight w:val="green"/>
        </w:rPr>
        <w:t>the aim is to remain offshore as long as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044D94F1" w14:textId="77777777" w:rsidR="00291F58" w:rsidRDefault="00291F58" w:rsidP="00291F58">
      <w:r>
        <w:t xml:space="preserve">Offshore balancing has many virtues. </w:t>
      </w:r>
      <w:r w:rsidRPr="008D6B27">
        <w:rPr>
          <w:rStyle w:val="StyleUnderline"/>
        </w:rPr>
        <w:t>By limiting the areas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allies routinely free-ride</w:t>
      </w:r>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2F5785F8" w14:textId="77777777" w:rsidR="00291F58" w:rsidRDefault="00291F58" w:rsidP="00291F58">
      <w:r>
        <w:t>The aim is to remain offshore as long as possible, while recognizing that it is sometimes necessary to come onshore.</w:t>
      </w:r>
    </w:p>
    <w:p w14:paraId="4BBB3935" w14:textId="77777777" w:rsidR="00291F58" w:rsidRDefault="00291F58" w:rsidP="00291F58">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688E9658" w14:textId="77777777" w:rsidR="00291F58" w:rsidRPr="008D6B27" w:rsidRDefault="00291F58" w:rsidP="00291F58">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412AA3FB" w14:textId="77777777" w:rsidR="00291F58" w:rsidRPr="001E4988" w:rsidRDefault="00291F58" w:rsidP="00291F58">
      <w:pPr>
        <w:rPr>
          <w:sz w:val="10"/>
          <w:szCs w:val="10"/>
        </w:rPr>
      </w:pPr>
      <w:r w:rsidRPr="001E4988">
        <w:rPr>
          <w:sz w:val="10"/>
          <w:szCs w:val="10"/>
        </w:rPr>
        <w:t>A REASSURING HISTORY</w:t>
      </w:r>
    </w:p>
    <w:p w14:paraId="1BE1B13F" w14:textId="77777777" w:rsidR="00291F58" w:rsidRPr="001E4988" w:rsidRDefault="00291F58" w:rsidP="00291F58">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3C59884B" w14:textId="77777777" w:rsidR="00291F58" w:rsidRPr="001E4988" w:rsidRDefault="00291F58" w:rsidP="00291F58">
      <w:pPr>
        <w:rPr>
          <w:sz w:val="10"/>
          <w:szCs w:val="10"/>
        </w:rPr>
      </w:pPr>
      <w:r w:rsidRPr="001E4988">
        <w:rPr>
          <w:sz w:val="10"/>
          <w:szCs w:val="10"/>
        </w:rPr>
        <w:t>During the Cold War, the United States had no choice but to go onshore in Europe and Northeast Asia, as its allies in those regions could not contain the Soviet Union by themselves. So Washington forged alliances and stationed military forces in both regions, and it fought the Korean War to contain Soviet influence in Northeast Asia.</w:t>
      </w:r>
    </w:p>
    <w:p w14:paraId="51CE66E2" w14:textId="77777777" w:rsidR="00291F58" w:rsidRPr="001E4988" w:rsidRDefault="00291F58" w:rsidP="00291F58">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764DCA6F" w14:textId="77777777" w:rsidR="00291F58" w:rsidRPr="001E4988" w:rsidRDefault="00291F58" w:rsidP="00291F58">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215BF877" w14:textId="77777777" w:rsidR="00291F58" w:rsidRPr="001E4988" w:rsidRDefault="00291F58" w:rsidP="00291F58">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6057B5AF" w14:textId="77777777" w:rsidR="00291F58" w:rsidRPr="001E4988" w:rsidRDefault="00291F58" w:rsidP="00291F58">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1FE1ED37" w14:textId="77777777" w:rsidR="00291F58" w:rsidRPr="001E4988" w:rsidRDefault="00291F58" w:rsidP="00291F58">
      <w:pPr>
        <w:rPr>
          <w:sz w:val="10"/>
          <w:szCs w:val="10"/>
        </w:rPr>
      </w:pPr>
      <w:r w:rsidRPr="001E4988">
        <w:rPr>
          <w:sz w:val="10"/>
          <w:szCs w:val="10"/>
        </w:rPr>
        <w:t>HEGEMONY’S HOLLOW HOPES</w:t>
      </w:r>
    </w:p>
    <w:p w14:paraId="39562D60" w14:textId="77777777" w:rsidR="00291F58" w:rsidRPr="001E4988" w:rsidRDefault="00291F58" w:rsidP="00291F58">
      <w:pPr>
        <w:rPr>
          <w:sz w:val="10"/>
          <w:szCs w:val="10"/>
        </w:rPr>
      </w:pPr>
      <w:r w:rsidRPr="001E4988">
        <w:rPr>
          <w:sz w:val="10"/>
          <w:szCs w:val="10"/>
        </w:rP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14:paraId="3A177FE9" w14:textId="77777777" w:rsidR="00291F58" w:rsidRPr="001E4988" w:rsidRDefault="00291F58" w:rsidP="00291F58">
      <w:pPr>
        <w:rPr>
          <w:sz w:val="10"/>
          <w:szCs w:val="10"/>
        </w:rPr>
      </w:pPr>
      <w:r w:rsidRPr="001E4988">
        <w:rPr>
          <w:sz w:val="10"/>
          <w:szCs w:val="10"/>
        </w:rPr>
        <w:t>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regions advice or material aid.</w:t>
      </w:r>
    </w:p>
    <w:p w14:paraId="3292E4CA" w14:textId="77777777" w:rsidR="00291F58" w:rsidRPr="001E4988" w:rsidRDefault="00291F58" w:rsidP="00291F58">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485FD660" w14:textId="77777777" w:rsidR="00291F58" w:rsidRPr="001E4988" w:rsidRDefault="00291F58" w:rsidP="00291F58">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1FAFF52C" w14:textId="77777777" w:rsidR="00291F58" w:rsidRPr="001E4988" w:rsidRDefault="00291F58" w:rsidP="00291F58">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3C5D59B9" w14:textId="77777777" w:rsidR="00291F58" w:rsidRPr="001E3B1C" w:rsidRDefault="00291F58" w:rsidP="00291F58">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6447E5A5" w14:textId="77777777" w:rsidR="00291F58" w:rsidRPr="001E4988" w:rsidRDefault="00291F58" w:rsidP="00291F58">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3541EA2C" w14:textId="77777777" w:rsidR="00291F58" w:rsidRPr="001E4988" w:rsidRDefault="00291F58" w:rsidP="00291F58">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3CC15DCC" w14:textId="77777777" w:rsidR="00291F58" w:rsidRPr="001E4988" w:rsidRDefault="00291F58" w:rsidP="00291F58">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61381D58" w14:textId="77777777" w:rsidR="00291F58" w:rsidRPr="001E4988" w:rsidRDefault="00291F58" w:rsidP="00291F58">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40CAA8B0" w14:textId="77777777" w:rsidR="00291F58" w:rsidRPr="001E4988" w:rsidRDefault="00291F58" w:rsidP="00291F58">
      <w:pPr>
        <w:rPr>
          <w:sz w:val="10"/>
          <w:szCs w:val="10"/>
        </w:rPr>
      </w:pPr>
      <w:r w:rsidRPr="001E4988">
        <w:rPr>
          <w:sz w:val="10"/>
          <w:szCs w:val="10"/>
        </w:rPr>
        <w:t>Offshore balancing may seem like a radical strategy today, but it provided the guiding logic of U.S. foreign policy for many decades.</w:t>
      </w:r>
    </w:p>
    <w:p w14:paraId="39B63B1C" w14:textId="77777777" w:rsidR="00291F58" w:rsidRPr="001E4988" w:rsidRDefault="00291F58" w:rsidP="00291F58">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1F066C7A" w14:textId="77777777" w:rsidR="00291F58" w:rsidRPr="001E3B1C" w:rsidRDefault="00291F58" w:rsidP="00291F58">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547C4CDA" w14:textId="77777777" w:rsidR="00291F58" w:rsidRPr="001E4988" w:rsidRDefault="00291F58" w:rsidP="00291F58">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3F9D1A71" w14:textId="77777777" w:rsidR="00291F58" w:rsidRPr="001E4988" w:rsidRDefault="00291F58" w:rsidP="00291F58">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090C3353" w14:textId="77777777" w:rsidR="00291F58" w:rsidRPr="001E4988" w:rsidRDefault="00291F58" w:rsidP="00291F58">
      <w:pPr>
        <w:rPr>
          <w:sz w:val="10"/>
          <w:szCs w:val="10"/>
        </w:rPr>
      </w:pPr>
      <w:r w:rsidRPr="001E4988">
        <w:rPr>
          <w:sz w:val="10"/>
          <w:szCs w:val="10"/>
        </w:rPr>
        <w:t>THE DEMOCRACY DELUSION</w:t>
      </w:r>
    </w:p>
    <w:p w14:paraId="3419BB90" w14:textId="77777777" w:rsidR="00291F58" w:rsidRPr="001E4988" w:rsidRDefault="00291F58" w:rsidP="00291F58">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5A3D56EE" w14:textId="77777777" w:rsidR="00291F58" w:rsidRPr="001E4988" w:rsidRDefault="00291F58" w:rsidP="00291F58">
      <w:pPr>
        <w:rPr>
          <w:sz w:val="10"/>
          <w:szCs w:val="10"/>
        </w:rPr>
      </w:pPr>
      <w:r w:rsidRPr="001E4988">
        <w:rPr>
          <w:sz w:val="10"/>
          <w:szCs w:val="10"/>
        </w:rP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7E3CDD92" w14:textId="77777777" w:rsidR="00291F58" w:rsidRPr="001E4988" w:rsidRDefault="00291F58" w:rsidP="00291F58">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000D2693" w14:textId="77777777" w:rsidR="00291F58" w:rsidRPr="001E4988" w:rsidRDefault="00291F58" w:rsidP="00291F58">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138D84AF" w14:textId="77777777" w:rsidR="00291F58" w:rsidRPr="001E4988" w:rsidRDefault="00291F58" w:rsidP="00291F58">
      <w:pPr>
        <w:rPr>
          <w:sz w:val="10"/>
          <w:szCs w:val="10"/>
        </w:rPr>
      </w:pPr>
      <w:r w:rsidRPr="001E4988">
        <w:rPr>
          <w:sz w:val="10"/>
          <w:szCs w:val="10"/>
        </w:rPr>
        <w:t>THE PROBLEMATIC PACIFIER</w:t>
      </w:r>
    </w:p>
    <w:p w14:paraId="3727F8A8" w14:textId="77777777" w:rsidR="00291F58" w:rsidRPr="001E4988" w:rsidRDefault="00291F58" w:rsidP="00291F58">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137B0651" w14:textId="77777777" w:rsidR="00291F58" w:rsidRPr="001E4988" w:rsidRDefault="00291F58" w:rsidP="00291F58">
      <w:pPr>
        <w:rPr>
          <w:sz w:val="10"/>
          <w:szCs w:val="10"/>
        </w:rPr>
      </w:pPr>
      <w:r w:rsidRPr="001E4988">
        <w:rPr>
          <w:sz w:val="10"/>
          <w:szCs w:val="10"/>
        </w:rP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71AE050C" w14:textId="77777777" w:rsidR="00291F58" w:rsidRPr="001E4988" w:rsidRDefault="00291F58" w:rsidP="00291F58">
      <w:pPr>
        <w:rPr>
          <w:sz w:val="10"/>
          <w:szCs w:val="10"/>
        </w:rPr>
      </w:pPr>
      <w:r w:rsidRPr="001E4988">
        <w:rPr>
          <w:sz w:val="10"/>
          <w:szCs w:val="10"/>
        </w:rPr>
        <w:t>There is no good reason to keep U.S. forces in Europe, as no country there has the capability to dominate that region.</w:t>
      </w:r>
    </w:p>
    <w:p w14:paraId="3C04A355" w14:textId="77777777" w:rsidR="00291F58" w:rsidRPr="001E4988" w:rsidRDefault="00291F58" w:rsidP="00291F58">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18FAC507" w14:textId="77777777" w:rsidR="00291F58" w:rsidRPr="001E4988" w:rsidRDefault="00291F58" w:rsidP="00291F58">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67656C84" w14:textId="77777777" w:rsidR="00291F58" w:rsidRPr="001E4988" w:rsidRDefault="00291F58" w:rsidP="00291F58">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3900EF07" w14:textId="77777777" w:rsidR="00291F58" w:rsidRDefault="00291F58" w:rsidP="00291F58">
      <w:r>
        <w:t>THE STRATEGY IN ACTION</w:t>
      </w:r>
    </w:p>
    <w:p w14:paraId="73DEA8AC" w14:textId="77777777" w:rsidR="00291F58" w:rsidRPr="001E4988" w:rsidRDefault="00291F58" w:rsidP="00291F58">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3FF9B31D" w14:textId="77777777" w:rsidR="00291F58" w:rsidRPr="001E4988" w:rsidRDefault="00291F58" w:rsidP="00291F58">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69593746" w14:textId="77777777" w:rsidR="00291F58" w:rsidRDefault="00291F58" w:rsidP="00291F58"/>
    <w:p w14:paraId="1EAA6D2C" w14:textId="77777777" w:rsidR="00291F58" w:rsidRPr="00553AB0" w:rsidRDefault="00291F58" w:rsidP="00291F58">
      <w:pPr>
        <w:pStyle w:val="Heading4"/>
        <w:rPr>
          <w:rFonts w:cs="Calibri"/>
        </w:rPr>
      </w:pPr>
      <w:r>
        <w:rPr>
          <w:rFonts w:cs="Calibri"/>
        </w:rPr>
        <w:t>Regionalism institutions maintains a rules based order and check transitionary conflict</w:t>
      </w:r>
    </w:p>
    <w:p w14:paraId="0B2AE450" w14:textId="77777777" w:rsidR="00291F58" w:rsidRPr="00553AB0" w:rsidRDefault="00291F58" w:rsidP="00291F58">
      <w:r w:rsidRPr="00553AB0">
        <w:rPr>
          <w:rStyle w:val="Style13ptBold"/>
        </w:rPr>
        <w:t>Acharya 17</w:t>
      </w:r>
      <w:r w:rsidRPr="00553AB0">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Order(2014); and Whose Ideas Matter? Agency and Power in Asian Regionalism(2009).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20" w:tooltip="Permanent Link to After Liberal Hegemony: The Advent of a Multiplex World Order" w:history="1">
        <w:r w:rsidRPr="00553AB0">
          <w:rPr>
            <w:rStyle w:val="Hyperlink"/>
          </w:rPr>
          <w:t>After Liberal Hegemony: The Advent of a Multiplex World Order</w:t>
        </w:r>
      </w:hyperlink>
      <w:r w:rsidRPr="00553AB0">
        <w:t>.” Ethics &amp; International Affairs. September 8, 2017. https://www.ethicsandinternationalaffairs.org/2017/multiplex-world-order/</w:t>
      </w:r>
    </w:p>
    <w:p w14:paraId="078594CD" w14:textId="77777777" w:rsidR="00291F58" w:rsidRPr="00553AB0" w:rsidRDefault="00291F58" w:rsidP="00291F58"/>
    <w:p w14:paraId="2AAA37BE" w14:textId="77777777" w:rsidR="00291F58" w:rsidRDefault="00291F58" w:rsidP="00291F58">
      <w:pPr>
        <w:rPr>
          <w:rStyle w:val="Emphasis"/>
        </w:rPr>
      </w:pPr>
      <w:r w:rsidRPr="00553AB0">
        <w:rPr>
          <w:rStyle w:val="StyleUnderline"/>
        </w:rPr>
        <w:t xml:space="preserve">The maintenance of </w:t>
      </w:r>
      <w:r w:rsidRPr="00553AB0">
        <w:rPr>
          <w:rStyle w:val="StyleUnderline"/>
          <w:highlight w:val="green"/>
        </w:rPr>
        <w:t>world order depends on regional orders</w:t>
      </w:r>
      <w:r w:rsidRPr="00553AB0">
        <w:t>. As Henry Kissinger argues, “</w:t>
      </w:r>
      <w:r w:rsidRPr="00553AB0">
        <w:rPr>
          <w:rStyle w:val="StyleUnderline"/>
        </w:rPr>
        <w:t>The contemporary quest for world order will require a coherent strategy to establish a concept of order within the various regions and to relate these regional orders to one another</w:t>
      </w:r>
      <w:r w:rsidRPr="00553AB0">
        <w:t>.”</w:t>
      </w:r>
      <w:hyperlink r:id="rId21" w:anchor="fn-12859-22" w:history="1">
        <w:r w:rsidRPr="00553AB0">
          <w:rPr>
            <w:rStyle w:val="Hyperlink"/>
          </w:rPr>
          <w:t>22</w:t>
        </w:r>
      </w:hyperlink>
      <w:r w:rsidRPr="00553AB0">
        <w:t xml:space="preserve"> Yet developing such inclusive, open regional orders is a critical challenge. This would require creating new regional mechanisms and supporting those that already exist but are constrained by a lack of resources. </w:t>
      </w:r>
      <w:r w:rsidRPr="00553AB0">
        <w:rPr>
          <w:rStyle w:val="StyleUnderline"/>
        </w:rPr>
        <w:t>While some liberal thinkers see regionalism</w:t>
      </w:r>
      <w:r w:rsidRPr="00553AB0">
        <w:t xml:space="preserve"> (not including the European Union) </w:t>
      </w:r>
      <w:r w:rsidRPr="00553AB0">
        <w:rPr>
          <w:rStyle w:val="StyleUnderline"/>
        </w:rPr>
        <w:t xml:space="preserve">as a threat to world order, there are </w:t>
      </w:r>
      <w:r w:rsidRPr="00553AB0">
        <w:rPr>
          <w:rStyle w:val="StyleUnderline"/>
          <w:highlight w:val="green"/>
        </w:rPr>
        <w:t>many regional initiatives</w:t>
      </w:r>
      <w:r w:rsidRPr="00553AB0">
        <w:rPr>
          <w:rStyle w:val="StyleUnderline"/>
        </w:rPr>
        <w:t xml:space="preserve"> that</w:t>
      </w:r>
      <w:r w:rsidRPr="00553AB0">
        <w:t xml:space="preserve">, if recognized and strengthened, </w:t>
      </w:r>
      <w:r w:rsidRPr="00553AB0">
        <w:rPr>
          <w:rStyle w:val="StyleUnderline"/>
        </w:rPr>
        <w:t xml:space="preserve">could actually </w:t>
      </w:r>
      <w:r w:rsidRPr="00553AB0">
        <w:rPr>
          <w:rStyle w:val="StyleUnderline"/>
          <w:highlight w:val="green"/>
        </w:rPr>
        <w:t>support world order</w:t>
      </w:r>
      <w:r w:rsidRPr="00553AB0">
        <w:t xml:space="preserve">. For example, </w:t>
      </w:r>
      <w:r w:rsidRPr="00553AB0">
        <w:rPr>
          <w:rStyle w:val="StyleUnderline"/>
          <w:highlight w:val="green"/>
        </w:rPr>
        <w:t>ASEAN</w:t>
      </w:r>
      <w:r w:rsidRPr="00553AB0">
        <w:t xml:space="preserve">+3’s </w:t>
      </w:r>
      <w:r w:rsidRPr="00553AB0">
        <w:rPr>
          <w:rStyle w:val="StyleUnderline"/>
        </w:rPr>
        <w:t xml:space="preserve">Chiang Mai initiative on finance has </w:t>
      </w:r>
      <w:r w:rsidRPr="00553AB0">
        <w:rPr>
          <w:rStyle w:val="StyleUnderline"/>
          <w:highlight w:val="green"/>
        </w:rPr>
        <w:t>allowed</w:t>
      </w:r>
      <w:r w:rsidRPr="00553AB0">
        <w:rPr>
          <w:rStyle w:val="StyleUnderline"/>
        </w:rPr>
        <w:t xml:space="preserve"> those </w:t>
      </w:r>
      <w:r w:rsidRPr="00553AB0">
        <w:rPr>
          <w:rStyle w:val="StyleUnderline"/>
          <w:highlight w:val="green"/>
        </w:rPr>
        <w:t>countries to better cope with short-term liquidity problems</w:t>
      </w:r>
      <w:r w:rsidRPr="00553AB0">
        <w:rPr>
          <w:rStyle w:val="StyleUnderline"/>
        </w:rPr>
        <w:t>, supplementing</w:t>
      </w:r>
      <w:r w:rsidRPr="00553AB0">
        <w:t xml:space="preserve"> the existing capacity of the </w:t>
      </w:r>
      <w:r w:rsidRPr="00553AB0">
        <w:rPr>
          <w:rStyle w:val="StyleUnderline"/>
        </w:rPr>
        <w:t>I</w:t>
      </w:r>
      <w:r w:rsidRPr="00553AB0">
        <w:t xml:space="preserve">nternational </w:t>
      </w:r>
      <w:r w:rsidRPr="00553AB0">
        <w:rPr>
          <w:rStyle w:val="StyleUnderline"/>
        </w:rPr>
        <w:t>M</w:t>
      </w:r>
      <w:r w:rsidRPr="00553AB0">
        <w:t xml:space="preserve">onetary </w:t>
      </w:r>
      <w:r w:rsidRPr="00553AB0">
        <w:rPr>
          <w:rStyle w:val="StyleUnderline"/>
        </w:rPr>
        <w:t>F</w:t>
      </w:r>
      <w:r w:rsidRPr="00553AB0">
        <w:t>und.</w:t>
      </w:r>
      <w:hyperlink r:id="rId22" w:anchor="fn-12859-23" w:history="1">
        <w:r w:rsidRPr="00553AB0">
          <w:rPr>
            <w:rStyle w:val="Hyperlink"/>
          </w:rPr>
          <w:t>23</w:t>
        </w:r>
      </w:hyperlink>
      <w:r w:rsidRPr="00553AB0">
        <w:t xml:space="preserve"> As another example, </w:t>
      </w:r>
      <w:r w:rsidRPr="00553AB0">
        <w:rPr>
          <w:rStyle w:val="StyleUnderline"/>
        </w:rPr>
        <w:t>though the Obama administration feared the</w:t>
      </w:r>
      <w:r w:rsidRPr="00553AB0">
        <w:t xml:space="preserve"> Chinese-inspired </w:t>
      </w:r>
      <w:r w:rsidRPr="00553AB0">
        <w:rPr>
          <w:rStyle w:val="StyleUnderline"/>
          <w:highlight w:val="green"/>
        </w:rPr>
        <w:t>AIIB</w:t>
      </w:r>
      <w:r w:rsidRPr="00553AB0">
        <w:rPr>
          <w:rStyle w:val="StyleUnderline"/>
        </w:rPr>
        <w:t xml:space="preserve"> would be a competitor to the World Bank, its </w:t>
      </w:r>
      <w:r w:rsidRPr="00553AB0">
        <w:rPr>
          <w:rStyle w:val="StyleUnderline"/>
          <w:highlight w:val="green"/>
        </w:rPr>
        <w:t>structure and rules mimic those of established multilateral institutions</w:t>
      </w:r>
      <w:r w:rsidRPr="00553AB0">
        <w:rPr>
          <w:rStyle w:val="StyleUnderline"/>
        </w:rPr>
        <w:t>, and its management includes persons from Western countries</w:t>
      </w:r>
      <w:r w:rsidRPr="00553AB0">
        <w:t xml:space="preserve">. Thus, </w:t>
      </w:r>
      <w:r w:rsidRPr="00553AB0">
        <w:rPr>
          <w:rStyle w:val="StyleUnderline"/>
        </w:rPr>
        <w:t xml:space="preserve">it is more likely </w:t>
      </w:r>
      <w:r w:rsidRPr="00553AB0">
        <w:rPr>
          <w:rStyle w:val="StyleUnderline"/>
          <w:highlight w:val="green"/>
        </w:rPr>
        <w:t>to complement</w:t>
      </w:r>
      <w:r w:rsidRPr="00553AB0">
        <w:rPr>
          <w:rStyle w:val="StyleUnderline"/>
        </w:rPr>
        <w:t xml:space="preserve"> rather than compete with </w:t>
      </w:r>
      <w:r w:rsidRPr="00553AB0">
        <w:rPr>
          <w:rStyle w:val="StyleUnderline"/>
          <w:highlight w:val="green"/>
        </w:rPr>
        <w:t>the World Ban</w:t>
      </w:r>
      <w:r w:rsidRPr="00553AB0">
        <w:rPr>
          <w:highlight w:val="green"/>
        </w:rPr>
        <w:t>k</w:t>
      </w:r>
      <w:r w:rsidRPr="00553AB0">
        <w:t xml:space="preserve"> or Asian Development Bank</w:t>
      </w:r>
      <w:r w:rsidRPr="00553AB0">
        <w:rPr>
          <w:rStyle w:val="StyleUnderline"/>
        </w:rPr>
        <w:t xml:space="preserve">. In a fragmented and pluralistic world, exploring local and regional initiatives in diverse issue areas that complement older but </w:t>
      </w:r>
      <w:r w:rsidRPr="00553AB0">
        <w:rPr>
          <w:rStyle w:val="Emphasis"/>
          <w:highlight w:val="green"/>
        </w:rPr>
        <w:t>fragmenting global institutions could be one of the most promising ways to build world order in the twenty-first century.</w:t>
      </w:r>
    </w:p>
    <w:p w14:paraId="5F29417F" w14:textId="77777777" w:rsidR="00291F58" w:rsidRDefault="00291F58" w:rsidP="00291F58">
      <w:pPr>
        <w:rPr>
          <w:rStyle w:val="Emphasis"/>
        </w:rPr>
      </w:pPr>
    </w:p>
    <w:p w14:paraId="4CC29E4C" w14:textId="77777777" w:rsidR="00291F58" w:rsidRPr="00553AB0" w:rsidRDefault="00291F58" w:rsidP="00291F58">
      <w:pPr>
        <w:rPr>
          <w:rStyle w:val="Emphasis"/>
        </w:rPr>
      </w:pPr>
    </w:p>
    <w:p w14:paraId="613F986F" w14:textId="77777777" w:rsidR="00291F58" w:rsidRPr="00553AB0" w:rsidRDefault="00291F58" w:rsidP="00291F58">
      <w:r w:rsidRPr="00553AB0">
        <w:rPr>
          <w:rStyle w:val="StyleUnderline"/>
          <w:highlight w:val="green"/>
        </w:rPr>
        <w:t>A multiplex world</w:t>
      </w:r>
      <w:r w:rsidRPr="00553AB0">
        <w:rPr>
          <w:rStyle w:val="StyleUnderline"/>
        </w:rPr>
        <w:t xml:space="preserve"> will not be free from disorder, but </w:t>
      </w:r>
      <w:r w:rsidRPr="00553AB0">
        <w:rPr>
          <w:rStyle w:val="Emphasis"/>
        </w:rPr>
        <w:t xml:space="preserve">it </w:t>
      </w:r>
      <w:r w:rsidRPr="00553AB0">
        <w:rPr>
          <w:rStyle w:val="Emphasis"/>
          <w:highlight w:val="green"/>
        </w:rPr>
        <w:t>is</w:t>
      </w:r>
      <w:r w:rsidRPr="00553AB0">
        <w:rPr>
          <w:rStyle w:val="Emphasis"/>
        </w:rPr>
        <w:t xml:space="preserve"> also </w:t>
      </w:r>
      <w:r w:rsidRPr="00553AB0">
        <w:rPr>
          <w:rStyle w:val="Emphasis"/>
          <w:highlight w:val="green"/>
        </w:rPr>
        <w:t>not necessarily doomed</w:t>
      </w:r>
      <w:r w:rsidRPr="00553AB0">
        <w:rPr>
          <w:rStyle w:val="StyleUnderline"/>
          <w:highlight w:val="green"/>
        </w:rPr>
        <w:t xml:space="preserve"> to be</w:t>
      </w:r>
      <w:r w:rsidRPr="00553AB0">
        <w:t xml:space="preserve"> what Ian Bremmer and Nouriel Roubini call </w:t>
      </w:r>
      <w:r w:rsidRPr="00553AB0">
        <w:rPr>
          <w:rStyle w:val="StyleUnderline"/>
        </w:rPr>
        <w:t xml:space="preserve">a </w:t>
      </w:r>
      <w:r w:rsidRPr="00553AB0">
        <w:rPr>
          <w:rStyle w:val="StyleUnderline"/>
          <w:highlight w:val="green"/>
        </w:rPr>
        <w:t>G-Zero</w:t>
      </w:r>
      <w:r w:rsidRPr="00553AB0">
        <w:rPr>
          <w:rStyle w:val="StyleUnderline"/>
        </w:rPr>
        <w:t xml:space="preserve"> World—“one </w:t>
      </w:r>
      <w:r w:rsidRPr="00553AB0">
        <w:rPr>
          <w:rStyle w:val="StyleUnderline"/>
          <w:highlight w:val="green"/>
        </w:rPr>
        <w:t>in which no single country</w:t>
      </w:r>
      <w:r w:rsidRPr="00553AB0">
        <w:t xml:space="preserve"> or bloc of countries </w:t>
      </w:r>
      <w:r w:rsidRPr="00553AB0">
        <w:rPr>
          <w:rStyle w:val="StyleUnderline"/>
          <w:highlight w:val="green"/>
        </w:rPr>
        <w:t>has</w:t>
      </w:r>
      <w:r w:rsidRPr="00553AB0">
        <w:rPr>
          <w:rStyle w:val="StyleUnderline"/>
        </w:rPr>
        <w:t xml:space="preserve"> the political</w:t>
      </w:r>
      <w:r w:rsidRPr="00553AB0">
        <w:t xml:space="preserve"> and economic </w:t>
      </w:r>
      <w:r w:rsidRPr="00553AB0">
        <w:rPr>
          <w:rStyle w:val="StyleUnderline"/>
          <w:highlight w:val="green"/>
        </w:rPr>
        <w:t>leverage</w:t>
      </w:r>
      <w:r w:rsidRPr="00553AB0">
        <w:rPr>
          <w:rStyle w:val="StyleUnderline"/>
        </w:rPr>
        <w:t>—or the will—to drive a truly international agenda</w:t>
      </w:r>
      <w:r w:rsidRPr="00553AB0">
        <w:t>”</w:t>
      </w:r>
      <w:hyperlink r:id="rId23" w:anchor="fn-12859-24" w:history="1">
        <w:r w:rsidRPr="00553AB0">
          <w:rPr>
            <w:rStyle w:val="Hyperlink"/>
          </w:rPr>
          <w:t>24</w:t>
        </w:r>
      </w:hyperlink>
      <w:r w:rsidRPr="00553AB0">
        <w:t>—</w:t>
      </w:r>
      <w:r w:rsidRPr="00553AB0">
        <w:rPr>
          <w:rStyle w:val="StyleUnderline"/>
        </w:rPr>
        <w:t>simply because of the loss of a predominant U.S. leadership role</w:t>
      </w:r>
      <w:r w:rsidRPr="00553AB0">
        <w:t xml:space="preserve">. </w:t>
      </w:r>
      <w:r w:rsidRPr="00553AB0">
        <w:rPr>
          <w:rStyle w:val="StyleUnderline"/>
        </w:rPr>
        <w:t>Leadership-sharing between the Western powers and the emerging powers is more attainable</w:t>
      </w:r>
      <w:r w:rsidRPr="00553AB0">
        <w:t xml:space="preserve"> than (hard) power-sharing. </w:t>
      </w:r>
      <w:r w:rsidRPr="00553AB0">
        <w:rPr>
          <w:rStyle w:val="StyleUnderline"/>
        </w:rPr>
        <w:t>A world less dependent on U.S. leadership—but without a complete U.S. retreat into isolationism—will still find ways to cooperate.</w:t>
      </w:r>
      <w:r w:rsidRPr="00553AB0">
        <w:t xml:space="preserve"> </w:t>
      </w:r>
      <w:r w:rsidRPr="00553AB0">
        <w:rPr>
          <w:rStyle w:val="Emphasis"/>
          <w:highlight w:val="green"/>
        </w:rPr>
        <w:t>It will still come together in crisis</w:t>
      </w:r>
      <w:r w:rsidRPr="00553AB0">
        <w:rPr>
          <w:rStyle w:val="StyleUnderline"/>
          <w:highlight w:val="green"/>
        </w:rPr>
        <w:t>, as happened</w:t>
      </w:r>
      <w:r w:rsidRPr="00553AB0">
        <w:rPr>
          <w:rStyle w:val="StyleUnderline"/>
        </w:rPr>
        <w:t xml:space="preserve"> at the G-20 summit </w:t>
      </w:r>
      <w:r w:rsidRPr="00553AB0">
        <w:rPr>
          <w:rStyle w:val="StyleUnderline"/>
          <w:highlight w:val="green"/>
        </w:rPr>
        <w:t>after</w:t>
      </w:r>
      <w:r w:rsidRPr="00553AB0">
        <w:rPr>
          <w:rStyle w:val="StyleUnderline"/>
        </w:rPr>
        <w:t xml:space="preserve"> the </w:t>
      </w:r>
      <w:r w:rsidRPr="00553AB0">
        <w:rPr>
          <w:rStyle w:val="StyleUnderline"/>
          <w:highlight w:val="green"/>
        </w:rPr>
        <w:t>2008</w:t>
      </w:r>
      <w:r w:rsidRPr="00553AB0">
        <w:rPr>
          <w:rStyle w:val="StyleUnderline"/>
        </w:rPr>
        <w:t xml:space="preserve"> global financial crisis, or to combat common perils, as happened with the 2015 Paris Agreement</w:t>
      </w:r>
      <w:r w:rsidRPr="00553AB0">
        <w:t xml:space="preserve"> on climate change.</w:t>
      </w:r>
      <w:hyperlink r:id="rId24" w:anchor="fn-12859-25" w:history="1">
        <w:r w:rsidRPr="00553AB0">
          <w:rPr>
            <w:rStyle w:val="Hyperlink"/>
          </w:rPr>
          <w:t>25</w:t>
        </w:r>
      </w:hyperlink>
      <w:r w:rsidRPr="00553AB0">
        <w:t> </w:t>
      </w:r>
      <w:r w:rsidRPr="00553AB0">
        <w:rPr>
          <w:rStyle w:val="StyleUnderline"/>
        </w:rPr>
        <w:t xml:space="preserve">The latter was </w:t>
      </w:r>
      <w:r w:rsidRPr="00553AB0">
        <w:rPr>
          <w:rStyle w:val="StyleUnderline"/>
          <w:highlight w:val="green"/>
        </w:rPr>
        <w:t xml:space="preserve">made possible </w:t>
      </w:r>
      <w:r w:rsidRPr="00553AB0">
        <w:rPr>
          <w:rStyle w:val="Emphasis"/>
          <w:highlight w:val="green"/>
        </w:rPr>
        <w:t>not because of</w:t>
      </w:r>
      <w:r w:rsidRPr="00553AB0">
        <w:rPr>
          <w:rStyle w:val="Emphasis"/>
        </w:rPr>
        <w:t xml:space="preserve"> proactive U</w:t>
      </w:r>
      <w:r w:rsidRPr="00553AB0">
        <w:rPr>
          <w:rStyle w:val="Emphasis"/>
          <w:highlight w:val="green"/>
        </w:rPr>
        <w:t>.S. leadership</w:t>
      </w:r>
      <w:r w:rsidRPr="00553AB0">
        <w:rPr>
          <w:rStyle w:val="StyleUnderline"/>
          <w:highlight w:val="green"/>
        </w:rPr>
        <w:t xml:space="preserve"> but because of common understanding among</w:t>
      </w:r>
      <w:r w:rsidRPr="00553AB0">
        <w:rPr>
          <w:rStyle w:val="StyleUnderline"/>
        </w:rPr>
        <w:t xml:space="preserve"> the Western </w:t>
      </w:r>
      <w:r w:rsidRPr="00553AB0">
        <w:rPr>
          <w:rStyle w:val="StyleUnderline"/>
          <w:highlight w:val="green"/>
        </w:rPr>
        <w:t>nations</w:t>
      </w:r>
      <w:r w:rsidRPr="00553AB0">
        <w:rPr>
          <w:rStyle w:val="StyleUnderline"/>
        </w:rPr>
        <w:t>, the emerging powers (led by China), and civil society groups</w:t>
      </w:r>
      <w:r w:rsidRPr="00553AB0">
        <w:t xml:space="preserve">. Importantly, </w:t>
      </w:r>
      <w:r w:rsidRPr="00553AB0">
        <w:rPr>
          <w:rStyle w:val="StyleUnderline"/>
        </w:rPr>
        <w:t>the agreement avoided the traditional Western legalistic sanction-based approach in favor of a softer, voluntaristic approach</w:t>
      </w:r>
      <w:r w:rsidRPr="00553AB0">
        <w:t xml:space="preserve"> that is characteristic of the Association of Southeast Asian Nations.</w:t>
      </w:r>
    </w:p>
    <w:p w14:paraId="5FC7B775" w14:textId="77777777" w:rsidR="00291F58" w:rsidRPr="00553AB0" w:rsidRDefault="00291F58" w:rsidP="00291F58">
      <w:r w:rsidRPr="00553AB0">
        <w:rPr>
          <w:rStyle w:val="Emphasis"/>
        </w:rPr>
        <w:t>A multiplex world is a G-Plus world</w:t>
      </w:r>
      <w:r w:rsidRPr="00553AB0">
        <w:rPr>
          <w:rStyle w:val="StyleUnderline"/>
        </w:rPr>
        <w:t>, featuring established and emerging powers</w:t>
      </w:r>
      <w:r w:rsidRPr="00553AB0">
        <w:t>, global and regional institutions and actors, states, social movements, corporations, private foundations, and various kinds of partnerships among them.</w:t>
      </w:r>
    </w:p>
    <w:p w14:paraId="0BD5FB3E" w14:textId="77777777" w:rsidR="00291F58" w:rsidRPr="00D03B16" w:rsidRDefault="00291F58" w:rsidP="00291F58">
      <w:pPr>
        <w:pStyle w:val="Heading4"/>
      </w:pPr>
      <w:r>
        <w:t>Decline has popularized restraint – a bipartisan coalition formed to avoid the failures of liberal hegemony</w:t>
      </w:r>
    </w:p>
    <w:p w14:paraId="2B14370B" w14:textId="77777777" w:rsidR="00291F58" w:rsidRPr="00D03B16" w:rsidRDefault="00291F58" w:rsidP="00291F58">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25" w:history="1">
        <w:r w:rsidRPr="00FE39F2">
          <w:rPr>
            <w:rStyle w:val="Hyperlink"/>
          </w:rPr>
          <w:t>https://www.foreignaffairs.com/articles/united-states/2021-08-24/strategies-restraint</w:t>
        </w:r>
      </w:hyperlink>
      <w:r>
        <w:t xml:space="preserve"> mvp</w:t>
      </w:r>
    </w:p>
    <w:p w14:paraId="41905958" w14:textId="77777777" w:rsidR="00291F58" w:rsidRDefault="00291F58" w:rsidP="00291F58">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59C04F39" w14:textId="77777777" w:rsidR="00291F58" w:rsidRPr="00046EF7" w:rsidRDefault="00291F58" w:rsidP="00291F58">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41AC17C5" w14:textId="77777777" w:rsidR="00291F58" w:rsidRPr="00046EF7" w:rsidRDefault="00291F58" w:rsidP="00291F58">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0218C726" w14:textId="77777777" w:rsidR="00291F58" w:rsidRDefault="00291F58" w:rsidP="00291F58">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0B9CA379" w14:textId="77777777" w:rsidR="00291F58" w:rsidRDefault="00291F58" w:rsidP="00291F58">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133801F3" w14:textId="77777777" w:rsidR="00291F58" w:rsidRDefault="00291F58" w:rsidP="00291F58">
      <w:r>
        <w:t>A DEBATE REBORN</w:t>
      </w:r>
    </w:p>
    <w:p w14:paraId="66AF7918" w14:textId="77777777" w:rsidR="00291F58" w:rsidRDefault="00291F58" w:rsidP="00291F58">
      <w:pPr>
        <w:rPr>
          <w:rStyle w:val="StyleUnderline"/>
        </w:rPr>
      </w:pPr>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w:t>
      </w:r>
    </w:p>
    <w:p w14:paraId="74C576A7" w14:textId="77777777" w:rsidR="00291F58" w:rsidRDefault="00291F58" w:rsidP="00291F58">
      <w:pPr>
        <w:rPr>
          <w:rStyle w:val="StyleUnderline"/>
        </w:rPr>
      </w:pPr>
    </w:p>
    <w:p w14:paraId="5665E099" w14:textId="77777777" w:rsidR="00291F58" w:rsidRDefault="00291F58" w:rsidP="00291F58">
      <w:r w:rsidRPr="00046EF7">
        <w:rPr>
          <w:rStyle w:val="StyleUnderline"/>
        </w:rPr>
        <w:t xml:space="preserve">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1D663835" w14:textId="77777777" w:rsidR="00291F58" w:rsidRDefault="00291F58" w:rsidP="00291F58">
      <w: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75870EEF" w14:textId="77777777" w:rsidR="00291F58" w:rsidRDefault="00291F58" w:rsidP="00291F58">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5954E42E" w14:textId="77777777" w:rsidR="00291F58" w:rsidRDefault="00291F58" w:rsidP="00291F58">
      <w:r>
        <w:t>Restrainers have not offered a coherent alternative to today’s foreign policy.</w:t>
      </w:r>
    </w:p>
    <w:p w14:paraId="28C28E35" w14:textId="77777777" w:rsidR="00291F58" w:rsidRDefault="00291F58" w:rsidP="00291F58">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4AD64465" w14:textId="77777777" w:rsidR="00291F58" w:rsidRDefault="00291F58" w:rsidP="00291F58">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190AB8ED" w14:textId="77777777" w:rsidR="00291F58" w:rsidRDefault="00291F58" w:rsidP="00291F58">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4B651498" w14:textId="77777777" w:rsidR="00291F58" w:rsidRDefault="00291F58" w:rsidP="00291F58">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7FD3E368" w14:textId="77777777" w:rsidR="00291F58" w:rsidRDefault="00291F58" w:rsidP="00291F58">
      <w:r>
        <w:t>RESTRAINT’S MOMENT</w:t>
      </w:r>
    </w:p>
    <w:p w14:paraId="7EC804F6" w14:textId="77777777" w:rsidR="00291F58" w:rsidRDefault="00291F58" w:rsidP="00291F58">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5A735F0E" w14:textId="77777777" w:rsidR="00291F58" w:rsidRPr="00E03ACB" w:rsidRDefault="00291F58" w:rsidP="00291F58">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17128883" w14:textId="77777777" w:rsidR="00291F58" w:rsidRDefault="00291F58" w:rsidP="00291F58">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3D0BB6B2" w14:textId="77777777" w:rsidR="00291F58" w:rsidRDefault="00291F58" w:rsidP="00291F58">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056CB1D8" w14:textId="77777777" w:rsidR="00291F58" w:rsidRDefault="00291F58" w:rsidP="00291F58">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35EF6384" w14:textId="77777777" w:rsidR="00291F58" w:rsidRDefault="00291F58" w:rsidP="00291F58">
      <w:pPr>
        <w:pStyle w:val="Heading4"/>
      </w:pPr>
      <w:r>
        <w:t xml:space="preserve">Empirics go neg – most qualified studies disprove hegemonic stability theories. </w:t>
      </w:r>
    </w:p>
    <w:p w14:paraId="3BC993B3" w14:textId="77777777" w:rsidR="00291F58" w:rsidRPr="00B3303E" w:rsidRDefault="00291F58" w:rsidP="00291F58">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3F33FE36" w14:textId="77777777" w:rsidR="00291F58" w:rsidRDefault="00291F58" w:rsidP="00291F58">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48AC42B2" w14:textId="77777777" w:rsidR="00291F58" w:rsidRPr="007D1587" w:rsidRDefault="00291F58" w:rsidP="00291F58">
      <w:pPr>
        <w:pStyle w:val="Heading4"/>
      </w:pPr>
      <w:r>
        <w:t>China’s drive for regional hegemony can be peaceful and mutually beneficial with the US BUT that’s dependent on avoiding aggressive containment strategies</w:t>
      </w:r>
    </w:p>
    <w:p w14:paraId="138781C8" w14:textId="77777777" w:rsidR="00291F58" w:rsidRDefault="00291F58" w:rsidP="00291F58">
      <w:r w:rsidRPr="007D1587">
        <w:rPr>
          <w:rStyle w:val="Style13ptBold"/>
        </w:rPr>
        <w:t>Heer 19</w:t>
      </w:r>
      <w:r>
        <w:t xml:space="preserve"> </w:t>
      </w:r>
      <w:r w:rsidRPr="008E7696">
        <w:t>[Paul</w:t>
      </w:r>
      <w:r>
        <w:t xml:space="preserve">,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26" w:history="1">
        <w:r w:rsidRPr="009319A0">
          <w:rPr>
            <w:rStyle w:val="Hyperlink"/>
          </w:rPr>
          <w:t>https://nationalinterest.org/print/blog/skeptics/rethinking-us-primacy-east-asia-40972</w:t>
        </w:r>
      </w:hyperlink>
      <w:r>
        <w:rPr>
          <w:rStyle w:val="Hyperlink"/>
        </w:rPr>
        <w:t>]</w:t>
      </w:r>
    </w:p>
    <w:p w14:paraId="508A8456" w14:textId="77777777" w:rsidR="00291F58" w:rsidRPr="007D1587" w:rsidRDefault="00291F58" w:rsidP="00291F58">
      <w:pPr>
        <w:rPr>
          <w:sz w:val="16"/>
        </w:rPr>
      </w:pPr>
      <w:r w:rsidRPr="007D1587">
        <w:rPr>
          <w:sz w:val="16"/>
        </w:rPr>
        <w:t xml:space="preserve">First, </w:t>
      </w:r>
      <w:r w:rsidRPr="00BE4AC5">
        <w:rPr>
          <w:rStyle w:val="StyleUnderline"/>
          <w:highlight w:val="green"/>
        </w:rPr>
        <w:t>China is pursuing hegemony in East Asia</w:t>
      </w:r>
      <w:r w:rsidRPr="007D1587">
        <w:rPr>
          <w:rStyle w:val="StyleUnderline"/>
        </w:rPr>
        <w:t xml:space="preserve">, but </w:t>
      </w:r>
      <w:r w:rsidRPr="00BE4AC5">
        <w:rPr>
          <w:rStyle w:val="Emphasis"/>
          <w:highlight w:val="green"/>
        </w:rPr>
        <w:t>not an exclusive hostile hegemony</w:t>
      </w:r>
      <w:r w:rsidRPr="007D1587">
        <w:rPr>
          <w:rStyle w:val="StyleUnderline"/>
        </w:rPr>
        <w:t xml:space="preserve">. It is </w:t>
      </w:r>
      <w:r w:rsidRPr="00BE4AC5">
        <w:rPr>
          <w:rStyle w:val="Emphasis"/>
          <w:highlight w:val="green"/>
        </w:rPr>
        <w:t>not trying to extrude the U</w:t>
      </w:r>
      <w:r w:rsidRPr="007D1587">
        <w:rPr>
          <w:sz w:val="16"/>
        </w:rPr>
        <w:t xml:space="preserve">nited </w:t>
      </w:r>
      <w:r w:rsidRPr="00BE4AC5">
        <w:rPr>
          <w:rStyle w:val="Emphasis"/>
          <w:highlight w:val="green"/>
        </w:rPr>
        <w:t>S</w:t>
      </w:r>
      <w:r w:rsidRPr="007D1587">
        <w:rPr>
          <w:sz w:val="16"/>
        </w:rPr>
        <w:t xml:space="preserve">tates </w:t>
      </w:r>
      <w:r w:rsidRPr="007D1587">
        <w:rPr>
          <w:rStyle w:val="StyleUnderline"/>
        </w:rPr>
        <w:t>from the region or deny American access</w:t>
      </w:r>
      <w:r w:rsidRPr="007D1587">
        <w:rPr>
          <w:sz w:val="16"/>
        </w:rPr>
        <w:t xml:space="preserve"> there. </w:t>
      </w:r>
      <w:r w:rsidRPr="00BE4AC5">
        <w:rPr>
          <w:rStyle w:val="StyleUnderline"/>
          <w:highlight w:val="green"/>
        </w:rPr>
        <w:t>The Chinese</w:t>
      </w:r>
      <w:r w:rsidRPr="007D1587">
        <w:rPr>
          <w:rStyle w:val="StyleUnderline"/>
        </w:rPr>
        <w:t xml:space="preserve"> have </w:t>
      </w:r>
      <w:r w:rsidRPr="00BE4AC5">
        <w:rPr>
          <w:rStyle w:val="StyleUnderline"/>
          <w:highlight w:val="green"/>
        </w:rPr>
        <w:t>long recognized the utility</w:t>
      </w:r>
      <w:r w:rsidRPr="007D1587">
        <w:rPr>
          <w:sz w:val="16"/>
        </w:rPr>
        <w:t>—</w:t>
      </w:r>
      <w:r w:rsidRPr="007D1587">
        <w:rPr>
          <w:rStyle w:val="StyleUnderline"/>
        </w:rPr>
        <w:t>and the benefits to China</w:t>
      </w:r>
      <w:r w:rsidRPr="007D1587">
        <w:rPr>
          <w:sz w:val="16"/>
        </w:rPr>
        <w:t xml:space="preserve"> itself—</w:t>
      </w:r>
      <w:r w:rsidRPr="00BE4AC5">
        <w:rPr>
          <w:rStyle w:val="StyleUnderline"/>
          <w:highlight w:val="green"/>
        </w:rPr>
        <w:t>of U.S. engagement</w:t>
      </w:r>
      <w:r w:rsidRPr="007D1587">
        <w:rPr>
          <w:rStyle w:val="StyleUnderline"/>
        </w:rPr>
        <w:t xml:space="preserve"> with the region, </w:t>
      </w:r>
      <w:r w:rsidRPr="00BE4AC5">
        <w:rPr>
          <w:rStyle w:val="StyleUnderline"/>
          <w:highlight w:val="green"/>
        </w:rPr>
        <w:t>and</w:t>
      </w:r>
      <w:r w:rsidRPr="007D1587">
        <w:rPr>
          <w:sz w:val="16"/>
        </w:rPr>
        <w:t xml:space="preserve"> they </w:t>
      </w:r>
      <w:r w:rsidRPr="007D1587">
        <w:rPr>
          <w:rStyle w:val="StyleUnderline"/>
        </w:rPr>
        <w:t xml:space="preserve">have </w:t>
      </w:r>
      <w:r w:rsidRPr="00BE4AC5">
        <w:rPr>
          <w:rStyle w:val="StyleUnderline"/>
          <w:highlight w:val="green"/>
        </w:rPr>
        <w:t>indicated</w:t>
      </w:r>
      <w:r w:rsidRPr="007D1587">
        <w:rPr>
          <w:rStyle w:val="StyleUnderline"/>
        </w:rPr>
        <w:t xml:space="preserve"> </w:t>
      </w:r>
      <w:r w:rsidRPr="007D1587">
        <w:rPr>
          <w:rStyle w:val="Emphasis"/>
        </w:rPr>
        <w:t xml:space="preserve">receptivity to </w:t>
      </w:r>
      <w:r w:rsidRPr="00BE4AC5">
        <w:rPr>
          <w:rStyle w:val="Emphasis"/>
          <w:highlight w:val="green"/>
        </w:rPr>
        <w:t>peaceful coexistence</w:t>
      </w:r>
      <w:r w:rsidRPr="007D1587">
        <w:rPr>
          <w:rStyle w:val="StyleUnderline"/>
        </w:rPr>
        <w:t xml:space="preserve"> and overlapping spheres of influence</w:t>
      </w:r>
      <w:r w:rsidRPr="007D1587">
        <w:rPr>
          <w:sz w:val="16"/>
        </w:rPr>
        <w:t xml:space="preserve"> with the United States there. Moreover, </w:t>
      </w:r>
      <w:r w:rsidRPr="00BE4AC5">
        <w:rPr>
          <w:rStyle w:val="StyleUnderline"/>
          <w:highlight w:val="green"/>
        </w:rPr>
        <w:t>China</w:t>
      </w:r>
      <w:r w:rsidRPr="007D1587">
        <w:rPr>
          <w:rStyle w:val="StyleUnderline"/>
        </w:rPr>
        <w:t xml:space="preserve"> is not trying to impose its political or economic system on its neighbors, and it </w:t>
      </w:r>
      <w:r w:rsidRPr="00BE4AC5">
        <w:rPr>
          <w:rStyle w:val="StyleUnderline"/>
          <w:highlight w:val="green"/>
        </w:rPr>
        <w:t>does not</w:t>
      </w:r>
      <w:r w:rsidRPr="007D1587">
        <w:rPr>
          <w:rStyle w:val="StyleUnderline"/>
        </w:rPr>
        <w:t xml:space="preserve"> seek to </w:t>
      </w:r>
      <w:r w:rsidRPr="00BE4AC5">
        <w:rPr>
          <w:rStyle w:val="StyleUnderline"/>
          <w:highlight w:val="green"/>
        </w:rPr>
        <w:t>obstruct commercial freedom</w:t>
      </w:r>
      <w:r w:rsidRPr="007D1587">
        <w:rPr>
          <w:rStyle w:val="StyleUnderline"/>
        </w:rPr>
        <w:t xml:space="preserve"> of navigation</w:t>
      </w:r>
      <w:r w:rsidRPr="007D1587">
        <w:rPr>
          <w:sz w:val="16"/>
        </w:rPr>
        <w:t xml:space="preserve"> in the region (</w:t>
      </w:r>
      <w:r w:rsidRPr="007D1587">
        <w:rPr>
          <w:rStyle w:val="StyleUnderline"/>
        </w:rPr>
        <w:t xml:space="preserve">because </w:t>
      </w:r>
      <w:r w:rsidRPr="00BE4AC5">
        <w:rPr>
          <w:rStyle w:val="Emphasis"/>
          <w:highlight w:val="green"/>
        </w:rPr>
        <w:t>no country is more dependent</w:t>
      </w:r>
      <w:r w:rsidRPr="00BE4AC5">
        <w:rPr>
          <w:rStyle w:val="StyleUnderline"/>
          <w:highlight w:val="green"/>
        </w:rPr>
        <w:t xml:space="preserve"> on</w:t>
      </w:r>
      <w:r w:rsidRPr="007D1587">
        <w:rPr>
          <w:rStyle w:val="StyleUnderline"/>
        </w:rPr>
        <w:t xml:space="preserve"> freedom of </w:t>
      </w:r>
      <w:r w:rsidRPr="00BE4AC5">
        <w:rPr>
          <w:rStyle w:val="StyleUnderline"/>
          <w:highlight w:val="green"/>
        </w:rPr>
        <w:t>the seas</w:t>
      </w:r>
      <w:r w:rsidRPr="007D1587">
        <w:rPr>
          <w:rStyle w:val="StyleUnderline"/>
        </w:rPr>
        <w:t xml:space="preserve"> than China</w:t>
      </w:r>
      <w:r w:rsidRPr="007D1587">
        <w:rPr>
          <w:sz w:val="16"/>
        </w:rPr>
        <w:t xml:space="preserve"> itself). In short, </w:t>
      </w:r>
      <w:r w:rsidRPr="00BE4AC5">
        <w:rPr>
          <w:rStyle w:val="StyleUnderline"/>
          <w:highlight w:val="green"/>
        </w:rPr>
        <w:t>Beijing wants</w:t>
      </w:r>
      <w:r w:rsidRPr="007D1587">
        <w:rPr>
          <w:rStyle w:val="StyleUnderline"/>
        </w:rPr>
        <w:t xml:space="preserve"> to </w:t>
      </w:r>
      <w:r w:rsidRPr="009365F7">
        <w:rPr>
          <w:rStyle w:val="StyleUnderline"/>
        </w:rPr>
        <w:t xml:space="preserve">extend its power and influence within East Asia, but </w:t>
      </w:r>
      <w:r w:rsidRPr="009365F7">
        <w:rPr>
          <w:rStyle w:val="Emphasis"/>
        </w:rPr>
        <w:t>not as part of a “winner-take-all” contest</w:t>
      </w:r>
      <w:r w:rsidRPr="009365F7">
        <w:rPr>
          <w:sz w:val="16"/>
        </w:rPr>
        <w:t>.</w:t>
      </w:r>
    </w:p>
    <w:p w14:paraId="6D03B74C" w14:textId="77777777" w:rsidR="00291F58" w:rsidRPr="007D1587" w:rsidRDefault="00291F58" w:rsidP="00291F58">
      <w:pPr>
        <w:rPr>
          <w:sz w:val="16"/>
        </w:rPr>
      </w:pPr>
      <w:r w:rsidRPr="007D1587">
        <w:rPr>
          <w:rStyle w:val="StyleUnderline"/>
        </w:rPr>
        <w:t>China does have unsettled and vexing sovereignty claims</w:t>
      </w:r>
      <w:r w:rsidRPr="007D1587">
        <w:rPr>
          <w:sz w:val="16"/>
        </w:rPr>
        <w:t xml:space="preserve"> over Taiwan, most of the islands and other features in the East and South China Seas, and their adjacent waters. </w:t>
      </w:r>
      <w:r w:rsidRPr="00BE4AC5">
        <w:rPr>
          <w:rStyle w:val="StyleUnderline"/>
          <w:highlight w:val="green"/>
        </w:rPr>
        <w:t>Although Beijing</w:t>
      </w:r>
      <w:r w:rsidRPr="007D1587">
        <w:rPr>
          <w:rStyle w:val="StyleUnderline"/>
        </w:rPr>
        <w:t xml:space="preserve"> has </w:t>
      </w:r>
      <w:r w:rsidRPr="00BE4AC5">
        <w:rPr>
          <w:rStyle w:val="StyleUnderline"/>
          <w:highlight w:val="green"/>
        </w:rPr>
        <w:t>demonstrated</w:t>
      </w:r>
      <w:r w:rsidRPr="007D1587">
        <w:rPr>
          <w:rStyle w:val="StyleUnderline"/>
        </w:rPr>
        <w:t xml:space="preserve"> a </w:t>
      </w:r>
      <w:r w:rsidRPr="00BE4AC5">
        <w:rPr>
          <w:rStyle w:val="StyleUnderline"/>
          <w:highlight w:val="green"/>
        </w:rPr>
        <w:t>willingness to use force</w:t>
      </w:r>
      <w:r w:rsidRPr="007D1587">
        <w:rPr>
          <w:sz w:val="16"/>
        </w:rPr>
        <w:t xml:space="preserve"> in defense or pursuit of these claims, </w:t>
      </w:r>
      <w:r w:rsidRPr="00BE4AC5">
        <w:rPr>
          <w:rStyle w:val="Emphasis"/>
          <w:highlight w:val="green"/>
        </w:rPr>
        <w:t>it is not looking for excuses to do so</w:t>
      </w:r>
      <w:r w:rsidRPr="007D1587">
        <w:rPr>
          <w:sz w:val="16"/>
        </w:rPr>
        <w:t xml:space="preserve">. Whether these disputes can be managed or resolved in a way that is mutually acceptable to the relevant parties and consistent with U.S. interests in the region is an open, long-term question. But that possibility should not be ruled out on the basis of—or made more difficult by—false assumptions of irreconcilable interests. On the contrary, it should be pursued on the basis of a recognition that </w:t>
      </w:r>
      <w:r w:rsidRPr="007D1587">
        <w:rPr>
          <w:rStyle w:val="StyleUnderline"/>
        </w:rPr>
        <w:t>all the parties want to avoid conflict</w:t>
      </w:r>
      <w:r w:rsidRPr="007D1587">
        <w:rPr>
          <w:sz w:val="16"/>
        </w:rPr>
        <w:t xml:space="preserve">—and that the sovereignty disputes in the region ultimately are not military problems requiring military solutions. And </w:t>
      </w:r>
      <w:r w:rsidRPr="007D1587">
        <w:rPr>
          <w:rStyle w:val="StyleUnderline"/>
        </w:rPr>
        <w:t>since Washington</w:t>
      </w:r>
      <w:r w:rsidRPr="007D1587">
        <w:rPr>
          <w:sz w:val="16"/>
        </w:rPr>
        <w:t xml:space="preserve"> has never been opposed in principle to reunification between China and Taiwan as long as it is peaceful, and similarly </w:t>
      </w:r>
      <w:r w:rsidRPr="007D1587">
        <w:rPr>
          <w:rStyle w:val="Emphasis"/>
        </w:rPr>
        <w:t>takes no position</w:t>
      </w:r>
      <w:r w:rsidRPr="007D1587">
        <w:rPr>
          <w:rStyle w:val="StyleUnderline"/>
        </w:rPr>
        <w:t xml:space="preserve"> on the ultimate sovereignty of the other disputed features, their long-term disposition need not be the litmus test of either U.S. or Chinese hegemony</w:t>
      </w:r>
      <w:r w:rsidRPr="007D1587">
        <w:rPr>
          <w:sz w:val="16"/>
        </w:rPr>
        <w:t xml:space="preserve"> in the region.</w:t>
      </w:r>
    </w:p>
    <w:p w14:paraId="429BD991" w14:textId="77777777" w:rsidR="00291F58" w:rsidRPr="007D1587" w:rsidRDefault="00291F58" w:rsidP="00291F58">
      <w:pPr>
        <w:rPr>
          <w:sz w:val="16"/>
        </w:rPr>
      </w:pPr>
      <w:r w:rsidRPr="007D1587">
        <w:rPr>
          <w:sz w:val="16"/>
        </w:rPr>
        <w:t xml:space="preserve">Of course, China would prefer not to have forward-deployed U.S. military forces in the Western Pacific that could be used against it, but </w:t>
      </w:r>
      <w:r w:rsidRPr="007D1587">
        <w:rPr>
          <w:rStyle w:val="StyleUnderline"/>
        </w:rPr>
        <w:t>Beijing has long tolerated and</w:t>
      </w:r>
      <w:r w:rsidRPr="007D1587">
        <w:rPr>
          <w:sz w:val="16"/>
        </w:rPr>
        <w:t xml:space="preserve"> arguably </w:t>
      </w:r>
      <w:r w:rsidRPr="007D1587">
        <w:rPr>
          <w:rStyle w:val="Emphasis"/>
        </w:rPr>
        <w:t>could indefinitely tolerate</w:t>
      </w:r>
      <w:r w:rsidRPr="007D1587">
        <w:rPr>
          <w:rStyle w:val="StyleUnderline"/>
        </w:rPr>
        <w:t xml:space="preserve"> an American military presence in the region</w:t>
      </w:r>
      <w:r w:rsidRPr="007D1587">
        <w:rPr>
          <w:sz w:val="16"/>
        </w:rPr>
        <w:t>—</w:t>
      </w:r>
      <w:r w:rsidRPr="007D1587">
        <w:rPr>
          <w:rStyle w:val="StyleUnderline"/>
        </w:rPr>
        <w:t>unless that presence is clearly and exclusively aimed at coercing or containing China</w:t>
      </w:r>
      <w:r w:rsidRPr="007D1587">
        <w:rPr>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7D1587">
        <w:rPr>
          <w:rStyle w:val="StyleUnderline"/>
        </w:rPr>
        <w:t xml:space="preserve">The </w:t>
      </w:r>
      <w:r w:rsidRPr="00BE4AC5">
        <w:rPr>
          <w:rStyle w:val="StyleUnderline"/>
          <w:highlight w:val="green"/>
        </w:rPr>
        <w:t>Chinese</w:t>
      </w:r>
      <w:r w:rsidRPr="007D1587">
        <w:rPr>
          <w:sz w:val="16"/>
        </w:rPr>
        <w:t xml:space="preserve"> almost certainly </w:t>
      </w:r>
      <w:r w:rsidRPr="00BE4AC5">
        <w:rPr>
          <w:rStyle w:val="StyleUnderline"/>
          <w:highlight w:val="green"/>
        </w:rPr>
        <w:t>recognize</w:t>
      </w:r>
      <w:r w:rsidRPr="007D1587">
        <w:rPr>
          <w:sz w:val="16"/>
        </w:rPr>
        <w:t xml:space="preserve"> that </w:t>
      </w:r>
      <w:r w:rsidRPr="00BE4AC5">
        <w:rPr>
          <w:rStyle w:val="StyleUnderline"/>
          <w:highlight w:val="green"/>
        </w:rPr>
        <w:t>exclusive control</w:t>
      </w:r>
      <w:r w:rsidRPr="007D1587">
        <w:rPr>
          <w:rStyle w:val="StyleUnderline"/>
        </w:rPr>
        <w:t xml:space="preserve"> or “domination” </w:t>
      </w:r>
      <w:r w:rsidRPr="00BE4AC5">
        <w:rPr>
          <w:rStyle w:val="StyleUnderline"/>
          <w:highlight w:val="green"/>
        </w:rPr>
        <w:t>of the neighborhood is not achievable</w:t>
      </w:r>
      <w:r w:rsidRPr="007D1587">
        <w:rPr>
          <w:sz w:val="16"/>
        </w:rPr>
        <w:t xml:space="preserve"> at any reasonable cost, and that pursuing it would be counterproductive by inviting pushback and challenges that would negate the objective.</w:t>
      </w:r>
    </w:p>
    <w:p w14:paraId="6FF66C5C" w14:textId="77777777" w:rsidR="00291F58" w:rsidRPr="00FE693E" w:rsidRDefault="00291F58" w:rsidP="00291F58">
      <w:pPr>
        <w:rPr>
          <w:sz w:val="16"/>
        </w:rPr>
      </w:pPr>
      <w:r w:rsidRPr="007D1587">
        <w:rPr>
          <w:sz w:val="16"/>
        </w:rPr>
        <w:t xml:space="preserve">So what would Chinese “hegemony” in East Asia mean or look like? Beijing probably thinks in terms of something much like American primacy in the Western Hemisphere: a model in which China is generally recognized and acknowledged as the de facto central or primary power in the region, but has little need or incentive for militarily adventurism because the mutual benefits of economic interdependence prevail and the neighbors have no reason—and inherent disincentives—to challenge China’s vital interests or security. </w:t>
      </w:r>
      <w:r w:rsidRPr="00FE693E">
        <w:rPr>
          <w:sz w:val="16"/>
        </w:rPr>
        <w:t>And as a parallel to China’s economic and diplomatic engagement in Latin America, Beijing would neither exclude nor be hostile to continued U.S. engagement in East Asia.</w:t>
      </w:r>
    </w:p>
    <w:p w14:paraId="5BA7F9B6" w14:textId="77777777" w:rsidR="00291F58" w:rsidRDefault="00291F58" w:rsidP="00291F58">
      <w:pPr>
        <w:rPr>
          <w:rStyle w:val="Emphasis"/>
        </w:rPr>
      </w:pPr>
      <w:r w:rsidRPr="00FE693E">
        <w:rPr>
          <w:rStyle w:val="StyleUnderline"/>
        </w:rPr>
        <w:t>A standard counterargument</w:t>
      </w:r>
      <w:r w:rsidRPr="00FE693E">
        <w:rPr>
          <w:sz w:val="16"/>
        </w:rPr>
        <w:t xml:space="preserve"> to this relatively benign scenario </w:t>
      </w:r>
      <w:r w:rsidRPr="00FE693E">
        <w:rPr>
          <w:rStyle w:val="StyleUnderline"/>
        </w:rPr>
        <w:t>is</w:t>
      </w:r>
      <w:r w:rsidRPr="00FE693E">
        <w:rPr>
          <w:sz w:val="16"/>
        </w:rPr>
        <w:t xml:space="preserve"> that </w:t>
      </w:r>
      <w:r w:rsidRPr="00FE693E">
        <w:rPr>
          <w:rStyle w:val="Emphasis"/>
        </w:rPr>
        <w:t>Beijing would not be content</w:t>
      </w:r>
      <w:r w:rsidRPr="00FE693E">
        <w:rPr>
          <w:sz w:val="16"/>
        </w:rPr>
        <w:t xml:space="preserve"> with it </w:t>
      </w:r>
      <w:r w:rsidRPr="00FE693E">
        <w:rPr>
          <w:rStyle w:val="Emphasis"/>
        </w:rPr>
        <w:t>for long</w:t>
      </w:r>
      <w:r w:rsidRPr="00FE693E">
        <w:rPr>
          <w:rStyle w:val="StyleUnderline"/>
        </w:rPr>
        <w:t xml:space="preserve"> because China’s strategic ambitions will expand as its capabilities grow. This</w:t>
      </w:r>
      <w:r w:rsidRPr="00FE693E">
        <w:rPr>
          <w:sz w:val="16"/>
        </w:rPr>
        <w:t xml:space="preserve"> is a valid hypothesis, but it usually </w:t>
      </w:r>
      <w:r w:rsidRPr="00FE693E">
        <w:rPr>
          <w:rStyle w:val="Emphasis"/>
        </w:rPr>
        <w:t>overlooks the greater possibility</w:t>
      </w:r>
      <w:r w:rsidRPr="00FE693E">
        <w:rPr>
          <w:sz w:val="16"/>
        </w:rPr>
        <w:t xml:space="preserve"> that</w:t>
      </w:r>
      <w:r w:rsidRPr="007D1587">
        <w:rPr>
          <w:sz w:val="16"/>
        </w:rPr>
        <w:t xml:space="preserve"> </w:t>
      </w:r>
      <w:r w:rsidRPr="00BE4AC5">
        <w:rPr>
          <w:rStyle w:val="StyleUnderline"/>
          <w:highlight w:val="green"/>
        </w:rPr>
        <w:t>China’s</w:t>
      </w:r>
      <w:r w:rsidRPr="007D1587">
        <w:rPr>
          <w:rStyle w:val="StyleUnderline"/>
        </w:rPr>
        <w:t xml:space="preserve"> external </w:t>
      </w:r>
      <w:r w:rsidRPr="00BE4AC5">
        <w:rPr>
          <w:rStyle w:val="StyleUnderline"/>
          <w:highlight w:val="green"/>
        </w:rPr>
        <w:t>ambitions will expand not because</w:t>
      </w:r>
      <w:r w:rsidRPr="007D1587">
        <w:rPr>
          <w:rStyle w:val="StyleUnderline"/>
        </w:rPr>
        <w:t xml:space="preserve"> its inherent </w:t>
      </w:r>
      <w:r w:rsidRPr="00BE4AC5">
        <w:rPr>
          <w:rStyle w:val="StyleUnderline"/>
          <w:highlight w:val="green"/>
        </w:rPr>
        <w:t>capabilities have grown, but</w:t>
      </w:r>
      <w:r w:rsidRPr="007D1587">
        <w:rPr>
          <w:rStyle w:val="StyleUnderline"/>
        </w:rPr>
        <w:t xml:space="preserve"> because </w:t>
      </w:r>
      <w:r w:rsidRPr="00BE4AC5">
        <w:rPr>
          <w:rStyle w:val="StyleUnderline"/>
          <w:highlight w:val="green"/>
        </w:rPr>
        <w:t>Beijing sees</w:t>
      </w:r>
      <w:r w:rsidRPr="007D1587">
        <w:rPr>
          <w:rStyle w:val="StyleUnderline"/>
        </w:rPr>
        <w:t xml:space="preserve"> the </w:t>
      </w:r>
      <w:r w:rsidRPr="00BE4AC5">
        <w:rPr>
          <w:rStyle w:val="StyleUnderline"/>
          <w:highlight w:val="green"/>
        </w:rPr>
        <w:t>need to be</w:t>
      </w:r>
      <w:r w:rsidRPr="007D1587">
        <w:rPr>
          <w:rStyle w:val="StyleUnderline"/>
        </w:rPr>
        <w:t xml:space="preserve"> more </w:t>
      </w:r>
      <w:r w:rsidRPr="00BE4AC5">
        <w:rPr>
          <w:rStyle w:val="StyleUnderline"/>
          <w:highlight w:val="green"/>
        </w:rPr>
        <w:t xml:space="preserve">assertive </w:t>
      </w:r>
      <w:r w:rsidRPr="00BE4AC5">
        <w:rPr>
          <w:rStyle w:val="Emphasis"/>
          <w:highlight w:val="green"/>
        </w:rPr>
        <w:t>in response to external challenges</w:t>
      </w:r>
      <w:r w:rsidRPr="007D1587">
        <w:rPr>
          <w:rStyle w:val="Emphasis"/>
        </w:rPr>
        <w:t xml:space="preserve"> t</w:t>
      </w:r>
    </w:p>
    <w:p w14:paraId="5623915C" w14:textId="77777777" w:rsidR="00291F58" w:rsidRDefault="00291F58" w:rsidP="00291F58">
      <w:pPr>
        <w:rPr>
          <w:rStyle w:val="Emphasis"/>
        </w:rPr>
      </w:pPr>
    </w:p>
    <w:p w14:paraId="2D8C52E3" w14:textId="77777777" w:rsidR="00291F58" w:rsidRDefault="00291F58" w:rsidP="00291F58">
      <w:pPr>
        <w:rPr>
          <w:rStyle w:val="Emphasis"/>
        </w:rPr>
      </w:pPr>
    </w:p>
    <w:p w14:paraId="7B54877B" w14:textId="77777777" w:rsidR="00291F58" w:rsidRDefault="00291F58" w:rsidP="00291F58">
      <w:pPr>
        <w:rPr>
          <w:rStyle w:val="Emphasis"/>
        </w:rPr>
      </w:pPr>
    </w:p>
    <w:p w14:paraId="74DE82A6" w14:textId="77777777" w:rsidR="00291F58" w:rsidRDefault="00291F58" w:rsidP="00291F58">
      <w:pPr>
        <w:rPr>
          <w:rStyle w:val="Emphasis"/>
        </w:rPr>
      </w:pPr>
    </w:p>
    <w:p w14:paraId="17471C02" w14:textId="77777777" w:rsidR="00291F58" w:rsidRDefault="00291F58" w:rsidP="00291F58">
      <w:pPr>
        <w:rPr>
          <w:rStyle w:val="Emphasis"/>
        </w:rPr>
      </w:pPr>
    </w:p>
    <w:p w14:paraId="1E0A3C64" w14:textId="77777777" w:rsidR="00291F58" w:rsidRPr="008A28E1" w:rsidRDefault="00291F58" w:rsidP="00291F58">
      <w:pPr>
        <w:rPr>
          <w:b/>
          <w:sz w:val="26"/>
          <w:highlight w:val="green"/>
          <w:u w:val="single"/>
        </w:rPr>
      </w:pPr>
      <w:r w:rsidRPr="007D1587">
        <w:rPr>
          <w:rStyle w:val="Emphasis"/>
        </w:rPr>
        <w:t>o Chinese interests or security</w:t>
      </w:r>
      <w:r w:rsidRPr="007D1587">
        <w:rPr>
          <w:sz w:val="16"/>
        </w:rPr>
        <w:t xml:space="preserve">. Indeed, </w:t>
      </w:r>
      <w:r w:rsidRPr="007D1587">
        <w:rPr>
          <w:rStyle w:val="StyleUnderline"/>
        </w:rPr>
        <w:t xml:space="preserve">much of </w:t>
      </w:r>
      <w:r w:rsidRPr="00BE4AC5">
        <w:rPr>
          <w:rStyle w:val="StyleUnderline"/>
          <w:highlight w:val="green"/>
        </w:rPr>
        <w:t>China’s “assertiveness</w:t>
      </w:r>
      <w:r w:rsidRPr="007D1587">
        <w:rPr>
          <w:rStyle w:val="StyleUnderline"/>
        </w:rPr>
        <w:t>” within East Asia</w:t>
      </w:r>
      <w:r w:rsidRPr="007D1587">
        <w:rPr>
          <w:sz w:val="16"/>
        </w:rPr>
        <w:t xml:space="preserve"> over the past decade—when Beijing probably would prefer to focus on domestic priorities—</w:t>
      </w:r>
      <w:r w:rsidRPr="00BE4AC5">
        <w:rPr>
          <w:rStyle w:val="StyleUnderline"/>
          <w:highlight w:val="green"/>
        </w:rPr>
        <w:t xml:space="preserve">has been a </w:t>
      </w:r>
      <w:r w:rsidRPr="00BE4AC5">
        <w:rPr>
          <w:rStyle w:val="Emphasis"/>
          <w:highlight w:val="green"/>
        </w:rPr>
        <w:t>reaction to</w:t>
      </w:r>
      <w:r w:rsidRPr="007D1587">
        <w:rPr>
          <w:rStyle w:val="Emphasis"/>
        </w:rPr>
        <w:t xml:space="preserve"> such </w:t>
      </w:r>
      <w:r w:rsidRPr="00BE4AC5">
        <w:rPr>
          <w:rStyle w:val="Emphasis"/>
          <w:highlight w:val="green"/>
        </w:rPr>
        <w:t>perceived challenges</w:t>
      </w:r>
      <w:r w:rsidRPr="007D1587">
        <w:rPr>
          <w:sz w:val="16"/>
        </w:rPr>
        <w:t xml:space="preserve">. Accordingly, </w:t>
      </w:r>
      <w:r w:rsidRPr="007D1587">
        <w:rPr>
          <w:rStyle w:val="StyleUnderline"/>
        </w:rPr>
        <w:t xml:space="preserve">Beijing’s </w:t>
      </w:r>
      <w:r w:rsidRPr="00BE4AC5">
        <w:rPr>
          <w:rStyle w:val="StyleUnderline"/>
          <w:highlight w:val="green"/>
        </w:rPr>
        <w:t>willingness to settle for</w:t>
      </w:r>
      <w:r w:rsidRPr="007D1587">
        <w:rPr>
          <w:rStyle w:val="StyleUnderline"/>
        </w:rPr>
        <w:t xml:space="preserve"> a narrowly-defined, </w:t>
      </w:r>
      <w:r w:rsidRPr="00BE4AC5">
        <w:rPr>
          <w:rStyle w:val="StyleUnderline"/>
          <w:highlight w:val="green"/>
        </w:rPr>
        <w:t>peaceable</w:t>
      </w:r>
      <w:r w:rsidRPr="007D1587">
        <w:rPr>
          <w:rStyle w:val="StyleUnderline"/>
        </w:rPr>
        <w:t xml:space="preserve"> version of regional </w:t>
      </w:r>
      <w:r w:rsidRPr="00BE4AC5">
        <w:rPr>
          <w:rStyle w:val="StyleUnderline"/>
          <w:highlight w:val="green"/>
        </w:rPr>
        <w:t xml:space="preserve">preeminence will </w:t>
      </w:r>
      <w:r w:rsidRPr="00BE4AC5">
        <w:rPr>
          <w:rStyle w:val="Emphasis"/>
          <w:sz w:val="24"/>
          <w:highlight w:val="green"/>
        </w:rPr>
        <w:t>depend heavily on whether it perceives</w:t>
      </w:r>
      <w:r w:rsidRPr="007D1587">
        <w:rPr>
          <w:sz w:val="16"/>
        </w:rPr>
        <w:t xml:space="preserve"> other countries—especially </w:t>
      </w:r>
      <w:r w:rsidRPr="00BE4AC5">
        <w:rPr>
          <w:rStyle w:val="Emphasis"/>
          <w:sz w:val="24"/>
          <w:highlight w:val="green"/>
        </w:rPr>
        <w:t>the U</w:t>
      </w:r>
      <w:r w:rsidRPr="007D1587">
        <w:rPr>
          <w:sz w:val="16"/>
        </w:rPr>
        <w:t xml:space="preserve">nited </w:t>
      </w:r>
      <w:r w:rsidRPr="00BE4AC5">
        <w:rPr>
          <w:rStyle w:val="Emphasis"/>
          <w:sz w:val="24"/>
          <w:highlight w:val="green"/>
        </w:rPr>
        <w:t>S</w:t>
      </w:r>
      <w:r w:rsidRPr="007D1587">
        <w:rPr>
          <w:sz w:val="16"/>
        </w:rPr>
        <w:t>tates—</w:t>
      </w:r>
      <w:r w:rsidRPr="00BE4AC5">
        <w:rPr>
          <w:rStyle w:val="Emphasis"/>
          <w:sz w:val="24"/>
          <w:highlight w:val="green"/>
        </w:rPr>
        <w:t>as trying to deny China this option</w:t>
      </w:r>
      <w:r w:rsidRPr="007D1587">
        <w:rPr>
          <w:sz w:val="16"/>
        </w:rPr>
        <w:t xml:space="preserve"> and instead obstruct Chinese interests or security in the region.</w:t>
      </w:r>
    </w:p>
    <w:p w14:paraId="09BB7CA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49E944A7"/>
    <w:multiLevelType w:val="hybridMultilevel"/>
    <w:tmpl w:val="6834044E"/>
    <w:lvl w:ilvl="0" w:tplc="975C536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1F5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91F58"/>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9A6B4"/>
  <w15:chartTrackingRefBased/>
  <w15:docId w15:val="{02AB6460-579C-4EA2-89C0-5128B946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F58"/>
    <w:rPr>
      <w:rFonts w:ascii="Calibri" w:hAnsi="Calibri" w:cs="Calibri"/>
    </w:rPr>
  </w:style>
  <w:style w:type="paragraph" w:styleId="Heading1">
    <w:name w:val="heading 1"/>
    <w:aliases w:val="Pocket"/>
    <w:basedOn w:val="Normal"/>
    <w:next w:val="Normal"/>
    <w:link w:val="Heading1Char"/>
    <w:qFormat/>
    <w:rsid w:val="00291F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1F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91F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91F5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291F5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291F5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291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F58"/>
  </w:style>
  <w:style w:type="character" w:customStyle="1" w:styleId="Heading1Char">
    <w:name w:val="Heading 1 Char"/>
    <w:aliases w:val="Pocket Char"/>
    <w:basedOn w:val="DefaultParagraphFont"/>
    <w:link w:val="Heading1"/>
    <w:rsid w:val="00291F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1F5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91F5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91F58"/>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291F5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1F5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91F58"/>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91F58"/>
    <w:rPr>
      <w:color w:val="auto"/>
      <w:u w:val="none"/>
    </w:rPr>
  </w:style>
  <w:style w:type="character" w:styleId="FollowedHyperlink">
    <w:name w:val="FollowedHyperlink"/>
    <w:basedOn w:val="DefaultParagraphFont"/>
    <w:uiPriority w:val="99"/>
    <w:semiHidden/>
    <w:unhideWhenUsed/>
    <w:rsid w:val="00291F58"/>
    <w:rPr>
      <w:color w:val="auto"/>
      <w:u w:val="none"/>
    </w:rPr>
  </w:style>
  <w:style w:type="character" w:customStyle="1" w:styleId="Heading5Char">
    <w:name w:val="Heading 5 Char"/>
    <w:basedOn w:val="DefaultParagraphFont"/>
    <w:link w:val="Heading5"/>
    <w:uiPriority w:val="99"/>
    <w:semiHidden/>
    <w:rsid w:val="00291F5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291F58"/>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291F58"/>
    <w:pPr>
      <w:pBdr>
        <w:top w:val="single" w:sz="4" w:space="0" w:color="auto"/>
        <w:left w:val="single" w:sz="4" w:space="0" w:color="auto"/>
        <w:bottom w:val="single" w:sz="4" w:space="0" w:color="auto"/>
        <w:right w:val="single" w:sz="4"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91F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291F58"/>
    <w:pPr>
      <w:spacing w:after="0" w:line="240" w:lineRule="auto"/>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XZhu-lab/Yangwang-1-NTLdata-assessment" TargetMode="External"/><Relationship Id="rId13" Type="http://schemas.openxmlformats.org/officeDocument/2006/relationships/hyperlink" Target="https://www.space.com/military-interest-moon-cislunar-space" TargetMode="External"/><Relationship Id="rId18"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6" Type="http://schemas.openxmlformats.org/officeDocument/2006/relationships/hyperlink" Target="https://nationalinterest.org/print/blog/skeptics/rethinking-us-primacy-east-asia-40972" TargetMode="External"/><Relationship Id="rId3" Type="http://schemas.openxmlformats.org/officeDocument/2006/relationships/styles" Target="styles.xml"/><Relationship Id="rId21" Type="http://schemas.openxmlformats.org/officeDocument/2006/relationships/hyperlink" Target="https://www.ethicsandinternationalaffairs.org/2017/multiplex-world-order/" TargetMode="External"/><Relationship Id="rId7" Type="http://schemas.openxmlformats.org/officeDocument/2006/relationships/hyperlink" Target="https://ieeexplore.ieee.org/stamp/stamp.jsp?tp=&amp;arnumber=9666911&amp;tag=1" TargetMode="External"/><Relationship Id="rId12" Type="http://schemas.openxmlformats.org/officeDocument/2006/relationships/hyperlink" Target="https://thehill.com/opinion/technology/545280-the-new-race-to-the-moon-the-artemis-alliance-vs-the-sino-russian-axis" TargetMode="External"/><Relationship Id="rId17" Type="http://schemas.openxmlformats.org/officeDocument/2006/relationships/image" Target="media/image3.png"/><Relationship Id="rId25" Type="http://schemas.openxmlformats.org/officeDocument/2006/relationships/hyperlink" Target="https://www.foreignaffairs.com/articles/united-states/2021-08-24/strategies-restrain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ethicsandinternationalaffairs.org/2017/multiplex-world-order/" TargetMode="External"/><Relationship Id="rId1" Type="http://schemas.openxmlformats.org/officeDocument/2006/relationships/customXml" Target="../customXml/item1.xml"/><Relationship Id="rId6" Type="http://schemas.openxmlformats.org/officeDocument/2006/relationships/hyperlink" Target="https://www.space.com/chinese-satellite-watching-meteors-aurora" TargetMode="External"/><Relationship Id="rId11" Type="http://schemas.openxmlformats.org/officeDocument/2006/relationships/hyperlink" Target="http://www.mjilonline.org/launching-for-gold-the-artemis-accords-and-the-legality-of-extraterrestrial-mining/" TargetMode="External"/><Relationship Id="rId24" Type="http://schemas.openxmlformats.org/officeDocument/2006/relationships/hyperlink" Target="https://www.ethicsandinternationalaffairs.org/2017/multiplex-world-order/" TargetMode="External"/><Relationship Id="rId5" Type="http://schemas.openxmlformats.org/officeDocument/2006/relationships/webSettings" Target="webSettings.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www.ethicsandinternationalaffairs.org/2017/multiplex-world-order/" TargetMode="External"/><Relationship Id="rId28" Type="http://schemas.openxmlformats.org/officeDocument/2006/relationships/theme" Target="theme/theme1.xml"/><Relationship Id="rId10" Type="http://schemas.openxmlformats.org/officeDocument/2006/relationships/hyperlink" Target="https://www.washingtonpost.com/technology/2020/10/13/artemis-moon-mining-agreement-signed/" TargetMode="External"/><Relationship Id="rId19" Type="http://schemas.openxmlformats.org/officeDocument/2006/relationships/hyperlink" Target="https://www.foreignaffairs.com/articles/united-states/2016-06-13/case-offshore-balancing" TargetMode="External"/><Relationship Id="rId4" Type="http://schemas.openxmlformats.org/officeDocument/2006/relationships/settings" Target="settings.xml"/><Relationship Id="rId9" Type="http://schemas.openxmlformats.org/officeDocument/2006/relationships/hyperlink" Target="https://www.scientificamerican.com/article/can-the-u-s-and-china-cooperate-in-space/" TargetMode="External"/><Relationship Id="rId14" Type="http://schemas.openxmlformats.org/officeDocument/2006/relationships/image" Target="media/image1.PNG"/><Relationship Id="rId22" Type="http://schemas.openxmlformats.org/officeDocument/2006/relationships/hyperlink" Target="https://www.ethicsandinternationalaffairs.org/2017/multiplex-world-orde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18074</Words>
  <Characters>103022</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2022-02-21T09:10:00Z</dcterms:created>
  <dcterms:modified xsi:type="dcterms:W3CDTF">2022-02-21T09:11:00Z</dcterms:modified>
</cp:coreProperties>
</file>