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C0085" w14:textId="77777777" w:rsidR="009D118F" w:rsidRDefault="009D118F" w:rsidP="009D118F">
      <w:pPr>
        <w:pStyle w:val="Heading1"/>
      </w:pPr>
      <w:r>
        <w:t>Cal RR R6 Neg vs Strath Haven AM</w:t>
      </w:r>
    </w:p>
    <w:p w14:paraId="6B9CA3D0" w14:textId="77777777" w:rsidR="009D118F" w:rsidRDefault="009D118F" w:rsidP="009D118F">
      <w:pPr>
        <w:pStyle w:val="Heading1"/>
      </w:pPr>
      <w:r>
        <w:t>1NC</w:t>
      </w:r>
    </w:p>
    <w:p w14:paraId="734556EC" w14:textId="77777777" w:rsidR="009D118F" w:rsidRPr="00280F06" w:rsidRDefault="009D118F" w:rsidP="009D118F">
      <w:pPr>
        <w:pStyle w:val="Heading3"/>
      </w:pPr>
      <w:r>
        <w:t>1</w:t>
      </w:r>
    </w:p>
    <w:p w14:paraId="46249F62" w14:textId="77777777" w:rsidR="009D118F" w:rsidRDefault="009D118F" w:rsidP="009D118F">
      <w:pPr>
        <w:pStyle w:val="Heading4"/>
      </w:pPr>
      <w:r>
        <w:t>Interpretation—the aff must disclose the plan text, framework, and advantage areas 30 minutes before the round. To clarify, disclosure can occur on the wiki or over message.</w:t>
      </w:r>
    </w:p>
    <w:p w14:paraId="060351FD" w14:textId="77777777" w:rsidR="009D118F" w:rsidRDefault="009D118F" w:rsidP="009D118F"/>
    <w:p w14:paraId="486D1327" w14:textId="77777777" w:rsidR="009D118F" w:rsidRDefault="009D118F" w:rsidP="009D118F">
      <w:pPr>
        <w:pStyle w:val="Heading4"/>
      </w:pPr>
      <w:r>
        <w:t>Violation—ss</w:t>
      </w:r>
    </w:p>
    <w:p w14:paraId="1B849A82" w14:textId="77777777" w:rsidR="009D118F" w:rsidRPr="00A87390" w:rsidRDefault="009D118F" w:rsidP="009D118F">
      <w:r w:rsidRPr="00A87390">
        <w:drawing>
          <wp:inline distT="0" distB="0" distL="0" distR="0" wp14:anchorId="0CC0D0B2" wp14:editId="5C12FA54">
            <wp:extent cx="1530592" cy="1598797"/>
            <wp:effectExtent l="0" t="0" r="0" b="190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6"/>
                    <a:stretch>
                      <a:fillRect/>
                    </a:stretch>
                  </pic:blipFill>
                  <pic:spPr>
                    <a:xfrm>
                      <a:off x="0" y="0"/>
                      <a:ext cx="1541674" cy="1610373"/>
                    </a:xfrm>
                    <a:prstGeom prst="rect">
                      <a:avLst/>
                    </a:prstGeom>
                  </pic:spPr>
                </pic:pic>
              </a:graphicData>
            </a:graphic>
          </wp:inline>
        </w:drawing>
      </w:r>
    </w:p>
    <w:p w14:paraId="492830D0" w14:textId="77777777" w:rsidR="009D118F" w:rsidRDefault="009D118F" w:rsidP="009D118F"/>
    <w:p w14:paraId="25E56F42" w14:textId="77777777" w:rsidR="009D118F" w:rsidRDefault="009D118F" w:rsidP="009D118F">
      <w:pPr>
        <w:pStyle w:val="Heading4"/>
      </w:pPr>
      <w:bookmarkStart w:id="0" w:name="_Hlk12873938"/>
      <w:r>
        <w:t>Vote neg for prep and clash—two internal links—</w:t>
      </w:r>
    </w:p>
    <w:p w14:paraId="6DEA0CB1" w14:textId="77777777" w:rsidR="009D118F" w:rsidRDefault="009D118F" w:rsidP="009D118F">
      <w:pPr>
        <w:pStyle w:val="Heading4"/>
      </w:pP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p>
    <w:p w14:paraId="46F5DAB6" w14:textId="77777777" w:rsidR="009D118F" w:rsidRDefault="009D118F" w:rsidP="009D118F">
      <w:pPr>
        <w:pStyle w:val="Heading4"/>
      </w:pPr>
      <w:r w:rsidRPr="00280F06">
        <w:rPr>
          <w:u w:val="single"/>
        </w:rPr>
        <w:t>b) aff quality</w:t>
      </w:r>
      <w: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60D44E0F" w14:textId="77777777" w:rsidR="009D118F" w:rsidRPr="00A87390" w:rsidRDefault="009D118F" w:rsidP="009D118F"/>
    <w:bookmarkEnd w:id="0"/>
    <w:p w14:paraId="4BC37C66" w14:textId="77777777" w:rsidR="009D118F" w:rsidRPr="00E40BE2" w:rsidRDefault="009D118F" w:rsidP="009D118F">
      <w:pPr>
        <w:pStyle w:val="Heading4"/>
        <w:rPr>
          <w:rFonts w:cs="Calibri"/>
        </w:rPr>
      </w:pPr>
      <w:r w:rsidRPr="00E40BE2">
        <w:rPr>
          <w:rFonts w:cs="Calibri"/>
        </w:rPr>
        <w:t>Competing interpretations—it tells the negative what they do and do not have to prepare for. Reasonability is arbitrary and unpredictable, inviting a race to the bottom and we’ll win it links to our offense.</w:t>
      </w:r>
    </w:p>
    <w:p w14:paraId="258844ED" w14:textId="77777777" w:rsidR="009D118F" w:rsidRDefault="009D118F" w:rsidP="009D118F">
      <w:pPr>
        <w:pStyle w:val="Heading3"/>
      </w:pPr>
      <w:r>
        <w:t>2</w:t>
      </w:r>
    </w:p>
    <w:p w14:paraId="77C8F2D7" w14:textId="77777777" w:rsidR="009D118F" w:rsidRPr="00442F86" w:rsidRDefault="009D118F" w:rsidP="009D118F"/>
    <w:p w14:paraId="73190B87" w14:textId="77777777" w:rsidR="009D118F" w:rsidRPr="00442F86" w:rsidRDefault="009D118F" w:rsidP="009D118F">
      <w:pPr>
        <w:pStyle w:val="Heading4"/>
      </w:pPr>
      <w:r w:rsidRPr="00442F86">
        <w:t>The linear predictions upon which the 1ac is based are not benign or accurate – they offer a reductionist view of the world that ignores chaos and complexity</w:t>
      </w:r>
    </w:p>
    <w:p w14:paraId="22DC29C3" w14:textId="77777777" w:rsidR="009D118F" w:rsidRPr="00442F86" w:rsidRDefault="009D118F" w:rsidP="009D118F">
      <w:r w:rsidRPr="00442F86">
        <w:rPr>
          <w:b/>
        </w:rPr>
        <w:t>Saperstein 97.</w:t>
      </w:r>
      <w:r w:rsidRPr="00442F86">
        <w:t xml:space="preserve">  Alvin M. Saperstein, professor of physics at Wayne State University, “Complexity, Chaos, and National Security Policy: Metaphors or Tools?” Complexity, Politics, and National Security pg. 57, </w:t>
      </w:r>
      <w:proofErr w:type="spellStart"/>
      <w:r w:rsidRPr="00442F86">
        <w:t>jk</w:t>
      </w:r>
      <w:proofErr w:type="spellEnd"/>
    </w:p>
    <w:p w14:paraId="733AF115" w14:textId="77777777" w:rsidR="009D118F" w:rsidRPr="00442F86" w:rsidRDefault="009D118F" w:rsidP="009D118F">
      <w:proofErr w:type="gramStart"/>
      <w:r w:rsidRPr="00442F86">
        <w:t xml:space="preserve">It is clear that </w:t>
      </w:r>
      <w:r w:rsidRPr="0074506A">
        <w:rPr>
          <w:rStyle w:val="StyleUnderline"/>
          <w:highlight w:val="green"/>
        </w:rPr>
        <w:t>successful</w:t>
      </w:r>
      <w:proofErr w:type="gramEnd"/>
      <w:r w:rsidRPr="0074506A">
        <w:rPr>
          <w:rStyle w:val="StyleUnderline"/>
          <w:highlight w:val="green"/>
        </w:rPr>
        <w:t xml:space="preserve"> military and political policy makers have always entertained the potentiality of chaos and have sought the tools of redundancy and flexibility of resources to deal with that possibility</w:t>
      </w:r>
      <w:r w:rsidRPr="00442F86">
        <w:t xml:space="preserve">. The </w:t>
      </w:r>
      <w:r w:rsidRPr="00442F86">
        <w:rPr>
          <w:rStyle w:val="StyleUnderline"/>
        </w:rPr>
        <w:t>only new tool to deal with chaos presented here is the engineering tool of attempting to predict crisis instability and then avoid it or be prepared to live with it</w:t>
      </w:r>
      <w:r w:rsidRPr="00442F86">
        <w:t xml:space="preserve">. </w:t>
      </w:r>
      <w:r w:rsidRPr="00442F86">
        <w:rPr>
          <w:rStyle w:val="StyleUnderline"/>
        </w:rPr>
        <w:t>Quantitative dynamical models of the system of interest may be useful in making such predictions.</w:t>
      </w:r>
      <w:r w:rsidRPr="00442F86">
        <w:t xml:space="preserve"> If they are inadequate or unavailable, verbal models have a long history, and potentiality, of use.</w:t>
      </w:r>
    </w:p>
    <w:p w14:paraId="373FAB44" w14:textId="77777777" w:rsidR="009D118F" w:rsidRPr="00442F86" w:rsidRDefault="009D118F" w:rsidP="009D118F">
      <w:r w:rsidRPr="0074506A">
        <w:rPr>
          <w:highlight w:val="green"/>
        </w:rPr>
        <w:t>I</w:t>
      </w:r>
      <w:r w:rsidRPr="0074506A">
        <w:rPr>
          <w:rStyle w:val="StyleUnderline"/>
          <w:highlight w:val="green"/>
        </w:rPr>
        <w:t>f</w:t>
      </w:r>
      <w:r w:rsidRPr="00442F86">
        <w:rPr>
          <w:rStyle w:val="StyleUnderline"/>
        </w:rPr>
        <w:t xml:space="preserve"> the </w:t>
      </w:r>
      <w:r w:rsidRPr="0074506A">
        <w:rPr>
          <w:rStyle w:val="StyleUnderline"/>
          <w:highlight w:val="green"/>
        </w:rPr>
        <w:t>leaders of the</w:t>
      </w:r>
      <w:r w:rsidRPr="00442F86">
        <w:rPr>
          <w:rStyle w:val="StyleUnderline"/>
        </w:rPr>
        <w:t xml:space="preserve"> pre-</w:t>
      </w:r>
      <w:r w:rsidRPr="0074506A">
        <w:rPr>
          <w:rStyle w:val="StyleUnderline"/>
          <w:highlight w:val="green"/>
        </w:rPr>
        <w:t>WWI</w:t>
      </w:r>
      <w:r w:rsidRPr="00442F86">
        <w:rPr>
          <w:rStyle w:val="StyleUnderline"/>
        </w:rPr>
        <w:t xml:space="preserve"> European </w:t>
      </w:r>
      <w:r w:rsidRPr="0074506A">
        <w:rPr>
          <w:rStyle w:val="StyleUnderline"/>
          <w:highlight w:val="green"/>
        </w:rPr>
        <w:t>states had recognized that the railroad schedule- dominated mobilization of</w:t>
      </w:r>
      <w:r w:rsidRPr="00442F86">
        <w:rPr>
          <w:rStyle w:val="StyleUnderline"/>
        </w:rPr>
        <w:t xml:space="preserve"> their </w:t>
      </w:r>
      <w:r w:rsidRPr="0074506A">
        <w:rPr>
          <w:rStyle w:val="StyleUnderline"/>
          <w:highlight w:val="green"/>
        </w:rPr>
        <w:t>troops was a source of great crisis instability</w:t>
      </w:r>
      <w:r w:rsidRPr="00442F86">
        <w:t xml:space="preserve"> (Tuchman 1962, van Creveld 1989), </w:t>
      </w:r>
      <w:r w:rsidRPr="00442F86">
        <w:rPr>
          <w:rStyle w:val="StyleUnderline"/>
        </w:rPr>
        <w:t xml:space="preserve">perhaps </w:t>
      </w:r>
      <w:r w:rsidRPr="0074506A">
        <w:rPr>
          <w:rStyle w:val="StyleUnderline"/>
          <w:highlight w:val="green"/>
        </w:rPr>
        <w:t>they would have avoided</w:t>
      </w:r>
      <w:r w:rsidRPr="00442F86">
        <w:rPr>
          <w:rStyle w:val="StyleUnderline"/>
        </w:rPr>
        <w:t xml:space="preserve"> starting—and </w:t>
      </w:r>
      <w:r w:rsidRPr="0074506A">
        <w:rPr>
          <w:rStyle w:val="StyleUnderline"/>
          <w:highlight w:val="green"/>
        </w:rPr>
        <w:t>being trapped by—the process</w:t>
      </w:r>
      <w:r w:rsidRPr="00442F86">
        <w:t xml:space="preserve">. But </w:t>
      </w:r>
      <w:r w:rsidRPr="00442F86">
        <w:rPr>
          <w:rStyle w:val="StyleUnderline"/>
        </w:rPr>
        <w:t>this recognition would have required that the chaos metaphor be more commonly found in the "intellectual air" of turn-of-the-century Europe than was the case in that rapidly industrializing Newtonian-reductionist society</w:t>
      </w:r>
      <w:r w:rsidRPr="00442F86">
        <w:t>.</w:t>
      </w:r>
    </w:p>
    <w:p w14:paraId="209A1444" w14:textId="77777777" w:rsidR="009D118F" w:rsidRPr="00442F86" w:rsidRDefault="009D118F" w:rsidP="009D118F">
      <w:r w:rsidRPr="0074506A">
        <w:rPr>
          <w:rStyle w:val="StyleUnderline"/>
          <w:highlight w:val="green"/>
        </w:rPr>
        <w:t>Given a Newtonian paradigm, the policymaker strives to be efficient in reacting to a given "field of endeavor</w:t>
      </w:r>
      <w:r w:rsidRPr="00442F86">
        <w:rPr>
          <w:rStyle w:val="StyleUnderline"/>
        </w:rPr>
        <w:t xml:space="preserve">"; </w:t>
      </w:r>
      <w:r w:rsidRPr="0074506A">
        <w:rPr>
          <w:rStyle w:val="StyleUnderline"/>
          <w:highlight w:val="green"/>
        </w:rPr>
        <w:t>chaos is to be avoided or dealt with by overwhelming force and/or redundant means of force delivery</w:t>
      </w:r>
      <w:r w:rsidRPr="00442F86">
        <w:t xml:space="preserve">. </w:t>
      </w:r>
      <w:r w:rsidRPr="00442F86">
        <w:rPr>
          <w:rStyle w:val="StyleUnderline"/>
        </w:rPr>
        <w:t xml:space="preserve">The present world seems to require a </w:t>
      </w:r>
      <w:proofErr w:type="spellStart"/>
      <w:r w:rsidRPr="00442F86">
        <w:rPr>
          <w:rStyle w:val="StyleUnderline"/>
        </w:rPr>
        <w:t>Prigoginean</w:t>
      </w:r>
      <w:proofErr w:type="spellEnd"/>
      <w:r w:rsidRPr="00442F86">
        <w:rPr>
          <w:rStyle w:val="StyleUnderline"/>
        </w:rPr>
        <w:t xml:space="preserve"> outlook: </w:t>
      </w:r>
      <w:r w:rsidRPr="0074506A">
        <w:rPr>
          <w:rStyle w:val="StyleUnderline"/>
          <w:highlight w:val="green"/>
        </w:rPr>
        <w:t>don’t accept the battlefield or the world system as a fixed given</w:t>
      </w:r>
      <w:r w:rsidRPr="00442F86">
        <w:t xml:space="preserve">. </w:t>
      </w:r>
      <w:r w:rsidRPr="0074506A">
        <w:rPr>
          <w:rStyle w:val="StyleUnderline"/>
          <w:highlight w:val="green"/>
        </w:rPr>
        <w:t>The complexity</w:t>
      </w:r>
      <w:r w:rsidRPr="00442F86">
        <w:t xml:space="preserve">, or adaptive self-organizing, </w:t>
      </w:r>
      <w:r w:rsidRPr="0074506A">
        <w:rPr>
          <w:rStyle w:val="StyleUnderline"/>
          <w:highlight w:val="green"/>
        </w:rPr>
        <w:t>metaphor should be very useful for the necessary education,</w:t>
      </w:r>
      <w:r w:rsidRPr="00442F86">
        <w:rPr>
          <w:rStyle w:val="StyleUnderline"/>
        </w:rPr>
        <w:t xml:space="preserve"> recruitment, </w:t>
      </w:r>
      <w:r w:rsidRPr="0074506A">
        <w:rPr>
          <w:rStyle w:val="StyleUnderline"/>
          <w:highlight w:val="green"/>
        </w:rPr>
        <w:t xml:space="preserve">planning, and thinking required to deal with and </w:t>
      </w:r>
      <w:r w:rsidRPr="0074506A">
        <w:rPr>
          <w:rStyle w:val="StyleUnderline"/>
          <w:highlight w:val="green"/>
          <w:bdr w:val="single" w:sz="4" w:space="0" w:color="auto"/>
        </w:rPr>
        <w:t>survive our future</w:t>
      </w:r>
      <w:r w:rsidRPr="00442F86">
        <w:rPr>
          <w:b/>
        </w:rPr>
        <w:t xml:space="preserve">. </w:t>
      </w:r>
      <w:r w:rsidRPr="00442F86">
        <w:t xml:space="preserve">However, </w:t>
      </w:r>
      <w:r w:rsidRPr="00442F86">
        <w:rPr>
          <w:rStyle w:val="StyleUnderline"/>
        </w:rPr>
        <w:t>no obvious specific tool—like predicting crisis instability— comes to mind</w:t>
      </w:r>
      <w:r w:rsidRPr="00442F86">
        <w:t xml:space="preserve">. </w:t>
      </w:r>
      <w:r w:rsidRPr="00442F86">
        <w:rPr>
          <w:rStyle w:val="StyleUnderline"/>
        </w:rPr>
        <w:t>The metaphor requires that one should always be contemplating the future</w:t>
      </w:r>
      <w:r w:rsidRPr="00442F86">
        <w:t>. And, among these considerations for the future, always include attempts to change the field of endeavor itself.</w:t>
      </w:r>
    </w:p>
    <w:p w14:paraId="52082FE5" w14:textId="77777777" w:rsidR="009D118F" w:rsidRPr="00442F86" w:rsidRDefault="009D118F" w:rsidP="009D118F">
      <w:r w:rsidRPr="00442F86">
        <w:t xml:space="preserve">Hence, </w:t>
      </w:r>
      <w:r w:rsidRPr="00442F86">
        <w:rPr>
          <w:rStyle w:val="StyleUnderline"/>
        </w:rPr>
        <w:t>it may not be useful for the policymaker to always look for the uniquely "best solution</w:t>
      </w:r>
      <w:r w:rsidRPr="00442F86">
        <w:rPr>
          <w:b/>
        </w:rPr>
        <w:t>."</w:t>
      </w:r>
      <w:r w:rsidRPr="00442F86">
        <w:t xml:space="preserve"> </w:t>
      </w:r>
      <w:r w:rsidRPr="00442F86">
        <w:rPr>
          <w:rStyle w:val="StyleUnderline"/>
        </w:rPr>
        <w:t>It may be necessary to settle for a local temporary maximum—a good solution, rather than the best</w:t>
      </w:r>
      <w:r w:rsidRPr="00442F86">
        <w:t>. In the elastic fabric of our present and future world, the "perfect" is often the enemy of the "good."</w:t>
      </w:r>
    </w:p>
    <w:p w14:paraId="1F225111" w14:textId="77777777" w:rsidR="009D118F" w:rsidRDefault="009D118F" w:rsidP="009D118F">
      <w:r w:rsidRPr="00442F86">
        <w:rPr>
          <w:rStyle w:val="StyleUnderline"/>
        </w:rPr>
        <w:t xml:space="preserve">When all is said and done, on a strategic level, the most useful aspect of the chaos and complexity metaphors is to remind </w:t>
      </w:r>
      <w:proofErr w:type="gramStart"/>
      <w:r w:rsidRPr="00442F86">
        <w:rPr>
          <w:rStyle w:val="StyleUnderline"/>
        </w:rPr>
        <w:t>us</w:t>
      </w:r>
      <w:proofErr w:type="gramEnd"/>
      <w:r w:rsidRPr="00442F86">
        <w:rPr>
          <w:rStyle w:val="StyleUnderline"/>
        </w:rPr>
        <w:t xml:space="preserve"> and help us to avoid falling into chaos</w:t>
      </w:r>
      <w:r w:rsidRPr="00442F86">
        <w:t>.26</w:t>
      </w:r>
    </w:p>
    <w:p w14:paraId="028CA9BC" w14:textId="77777777" w:rsidR="009D118F" w:rsidRDefault="009D118F" w:rsidP="009D118F"/>
    <w:p w14:paraId="69583962" w14:textId="77777777" w:rsidR="009D118F" w:rsidRPr="00442F86" w:rsidRDefault="009D118F" w:rsidP="009D118F">
      <w:pPr>
        <w:pStyle w:val="Heading4"/>
      </w:pPr>
      <w:r w:rsidRPr="00442F86">
        <w:t>The butterfly effect makes complex systems inherently unstable.</w:t>
      </w:r>
    </w:p>
    <w:p w14:paraId="789E4542" w14:textId="77777777" w:rsidR="009D118F" w:rsidRPr="00442F86" w:rsidRDefault="009D118F" w:rsidP="009D118F">
      <w:r w:rsidRPr="00442F86">
        <w:rPr>
          <w:b/>
        </w:rPr>
        <w:t>Rosenau 97.</w:t>
      </w:r>
      <w:r w:rsidRPr="00442F86">
        <w:t xml:space="preserve">  James N. Rosenau, president of the international studies association, professor of international affairs at GW, “Many Damn Things Simultaneously: Complexity Theory and World Affairs,” Complexity, Politics, and National Security pg. 37, </w:t>
      </w:r>
      <w:proofErr w:type="spellStart"/>
      <w:r w:rsidRPr="00442F86">
        <w:t>jk</w:t>
      </w:r>
      <w:proofErr w:type="spellEnd"/>
    </w:p>
    <w:p w14:paraId="6AD3F1F4" w14:textId="77777777" w:rsidR="009D118F" w:rsidRPr="00442F86" w:rsidRDefault="009D118F" w:rsidP="009D118F">
      <w:pPr>
        <w:rPr>
          <w:sz w:val="14"/>
        </w:rPr>
      </w:pPr>
      <w:r w:rsidRPr="0074506A">
        <w:rPr>
          <w:rStyle w:val="StyleUnderline"/>
        </w:rPr>
        <w:t xml:space="preserve">It follows from the vulnerability of complex adaptive systems to punctuations of their equilibrium and tumultuous phase transitions that </w:t>
      </w:r>
      <w:r w:rsidRPr="0074506A">
        <w:rPr>
          <w:rStyle w:val="StyleUnderline"/>
          <w:highlight w:val="green"/>
        </w:rPr>
        <w:t>small, seemingly minor events can give rise to large outcomes</w:t>
      </w:r>
      <w:r w:rsidRPr="00442F86">
        <w:rPr>
          <w:rStyle w:val="StyleUnderline"/>
        </w:rPr>
        <w:t xml:space="preserve">, that </w:t>
      </w:r>
      <w:r w:rsidRPr="0074506A">
        <w:rPr>
          <w:rStyle w:val="StyleUnderline"/>
          <w:highlight w:val="green"/>
        </w:rPr>
        <w:t>systems are sensitive</w:t>
      </w:r>
      <w:r w:rsidRPr="00442F86">
        <w:rPr>
          <w:rStyle w:val="StyleUnderline"/>
        </w:rPr>
        <w:t xml:space="preserve"> at any moment in time to the conditions prevailing at that moment </w:t>
      </w:r>
      <w:r w:rsidRPr="0074506A">
        <w:rPr>
          <w:rStyle w:val="StyleUnderline"/>
          <w:highlight w:val="green"/>
        </w:rPr>
        <w:t xml:space="preserve">and can </w:t>
      </w:r>
      <w:r w:rsidRPr="00442F86">
        <w:rPr>
          <w:rStyle w:val="StyleUnderline"/>
        </w:rPr>
        <w:t xml:space="preserve">thus </w:t>
      </w:r>
      <w:r w:rsidRPr="0074506A">
        <w:rPr>
          <w:rStyle w:val="StyleUnderline"/>
          <w:highlight w:val="green"/>
        </w:rPr>
        <w:t>initiate processes of change that are substantial and dramatic</w:t>
      </w:r>
      <w:r w:rsidRPr="00442F86">
        <w:rPr>
          <w:sz w:val="14"/>
        </w:rPr>
        <w:t xml:space="preserve">. </w:t>
      </w:r>
      <w:r w:rsidRPr="0074506A">
        <w:rPr>
          <w:rStyle w:val="StyleUnderline"/>
          <w:highlight w:val="green"/>
        </w:rPr>
        <w:t xml:space="preserve">Examples of this </w:t>
      </w:r>
      <w:r w:rsidRPr="00442F86">
        <w:rPr>
          <w:rStyle w:val="StyleUnderline"/>
        </w:rPr>
        <w:t xml:space="preserve">so-called </w:t>
      </w:r>
      <w:r w:rsidRPr="0074506A">
        <w:rPr>
          <w:rStyle w:val="StyleUnderline"/>
          <w:highlight w:val="green"/>
        </w:rPr>
        <w:t>"butterfly effect" abound</w:t>
      </w:r>
      <w:r w:rsidRPr="00442F86">
        <w:rPr>
          <w:sz w:val="14"/>
        </w:rPr>
        <w:t xml:space="preserve">. Perhaps </w:t>
      </w:r>
      <w:r w:rsidRPr="00442F86">
        <w:rPr>
          <w:rStyle w:val="StyleUnderline"/>
          <w:sz w:val="14"/>
        </w:rPr>
        <w:t xml:space="preserve">the most obvious concerns the way in which </w:t>
      </w:r>
      <w:r w:rsidRPr="0074506A">
        <w:rPr>
          <w:rStyle w:val="StyleUnderline"/>
          <w:highlight w:val="green"/>
        </w:rPr>
        <w:t>an assassination</w:t>
      </w:r>
      <w:r w:rsidRPr="00442F86">
        <w:rPr>
          <w:rStyle w:val="StyleUnderline"/>
        </w:rPr>
        <w:t xml:space="preserve"> in 1914</w:t>
      </w:r>
      <w:r w:rsidRPr="00442F86">
        <w:rPr>
          <w:rStyle w:val="StyleUnderline"/>
          <w:sz w:val="14"/>
        </w:rPr>
        <w:t xml:space="preserve"> </w:t>
      </w:r>
      <w:r w:rsidRPr="0074506A">
        <w:rPr>
          <w:rStyle w:val="StyleUnderline"/>
          <w:highlight w:val="green"/>
        </w:rPr>
        <w:t>triggered</w:t>
      </w:r>
      <w:r w:rsidRPr="00442F86">
        <w:rPr>
          <w:rStyle w:val="StyleUnderline"/>
        </w:rPr>
        <w:t xml:space="preserve"> </w:t>
      </w:r>
      <w:r w:rsidRPr="00442F86">
        <w:rPr>
          <w:rStyle w:val="StyleUnderline"/>
          <w:sz w:val="14"/>
        </w:rPr>
        <w:t xml:space="preserve">the onset of </w:t>
      </w:r>
      <w:r w:rsidRPr="0074506A">
        <w:rPr>
          <w:rStyle w:val="StyleUnderline"/>
          <w:highlight w:val="green"/>
        </w:rPr>
        <w:t>World War I</w:t>
      </w:r>
      <w:r w:rsidRPr="0074506A">
        <w:rPr>
          <w:rStyle w:val="StyleUnderline"/>
          <w:sz w:val="14"/>
          <w:highlight w:val="green"/>
        </w:rPr>
        <w:t>,</w:t>
      </w:r>
      <w:r w:rsidRPr="00442F86">
        <w:rPr>
          <w:rStyle w:val="StyleUnderline"/>
          <w:sz w:val="14"/>
        </w:rPr>
        <w:t xml:space="preserve"> but numerous other, more recent illustrations can readily be cited</w:t>
      </w:r>
      <w:r w:rsidRPr="00442F86">
        <w:rPr>
          <w:sz w:val="14"/>
        </w:rPr>
        <w:t xml:space="preserve">. It is not difficult to reason, for instance, that </w:t>
      </w:r>
      <w:r w:rsidRPr="0074506A">
        <w:rPr>
          <w:rStyle w:val="StyleUnderline"/>
          <w:highlight w:val="green"/>
        </w:rPr>
        <w:t>the end of the Cold War began with the election of a Polish Pope more than a decade earlier</w:t>
      </w:r>
      <w:r w:rsidRPr="0074506A">
        <w:rPr>
          <w:rStyle w:val="StyleUnderline"/>
        </w:rPr>
        <w:t>, just as</w:t>
      </w:r>
      <w:r w:rsidRPr="0074506A">
        <w:rPr>
          <w:rStyle w:val="StyleUnderline"/>
          <w:highlight w:val="green"/>
        </w:rPr>
        <w:t xml:space="preserve"> the release of Nelson Mandela from prison </w:t>
      </w:r>
      <w:r w:rsidRPr="0074506A">
        <w:rPr>
          <w:rStyle w:val="StyleUnderline"/>
        </w:rPr>
        <w:t xml:space="preserve">was arguably (and in retrospect) an event that </w:t>
      </w:r>
      <w:r w:rsidRPr="0074506A">
        <w:rPr>
          <w:rStyle w:val="StyleUnderline"/>
          <w:highlight w:val="green"/>
        </w:rPr>
        <w:t>triggered the end of apartheid in South Africa</w:t>
      </w:r>
      <w:r w:rsidRPr="0074506A">
        <w:rPr>
          <w:sz w:val="14"/>
          <w:highlight w:val="green"/>
        </w:rPr>
        <w:t>.16</w:t>
      </w:r>
    </w:p>
    <w:p w14:paraId="5FF61CF1" w14:textId="77777777" w:rsidR="009D118F" w:rsidRPr="00442F86" w:rsidRDefault="009D118F" w:rsidP="009D118F"/>
    <w:p w14:paraId="7FC13AC4" w14:textId="77777777" w:rsidR="009D118F" w:rsidRPr="00442F86" w:rsidRDefault="009D118F" w:rsidP="009D118F">
      <w:pPr>
        <w:pStyle w:val="Heading4"/>
      </w:pPr>
      <w:r w:rsidRPr="00442F86">
        <w:t xml:space="preserve">The </w:t>
      </w:r>
      <w:proofErr w:type="spellStart"/>
      <w:r w:rsidRPr="00442F86">
        <w:t>aff’s</w:t>
      </w:r>
      <w:proofErr w:type="spellEnd"/>
      <w:r w:rsidRPr="00442F86">
        <w:t xml:space="preserve"> use of specific scenario planning ignores complexity – generalizing our theories provides a better alternative.</w:t>
      </w:r>
    </w:p>
    <w:p w14:paraId="32F85CA7" w14:textId="77777777" w:rsidR="009D118F" w:rsidRPr="00442F86" w:rsidRDefault="009D118F" w:rsidP="009D118F">
      <w:r w:rsidRPr="00442F86">
        <w:rPr>
          <w:b/>
        </w:rPr>
        <w:t>Mills 09</w:t>
      </w:r>
      <w:r w:rsidRPr="00442F86">
        <w:t xml:space="preserve"> – (William, PhD political science – University of Michigan, “IV. 2. Constructing Complexity Theory for International Relations,” </w:t>
      </w:r>
      <w:hyperlink r:id="rId7" w:history="1">
        <w:r w:rsidRPr="00442F86">
          <w:rPr>
            <w:rStyle w:val="Hyperlink"/>
          </w:rPr>
          <w:t>http://futuremethods.wordpress.com/complexity/iv-2-constructing-complexity-theory-for-international-relati/</w:t>
        </w:r>
      </w:hyperlink>
      <w:r w:rsidRPr="00442F86">
        <w:t>)</w:t>
      </w:r>
    </w:p>
    <w:p w14:paraId="7D07386C" w14:textId="77777777" w:rsidR="009D118F" w:rsidRPr="00442F86" w:rsidRDefault="009D118F" w:rsidP="009D118F">
      <w:pPr>
        <w:rPr>
          <w:sz w:val="14"/>
        </w:rPr>
      </w:pPr>
      <w:r w:rsidRPr="0074506A">
        <w:rPr>
          <w:rStyle w:val="StyleUnderline"/>
          <w:highlight w:val="green"/>
        </w:rPr>
        <w:t>Scenario analysis</w:t>
      </w:r>
      <w:r w:rsidRPr="00442F86">
        <w:rPr>
          <w:sz w:val="14"/>
        </w:rPr>
        <w:t xml:space="preserve"> today </w:t>
      </w:r>
      <w:r w:rsidRPr="0074506A">
        <w:rPr>
          <w:rStyle w:val="StyleUnderline"/>
          <w:highlight w:val="green"/>
        </w:rPr>
        <w:t>is used to elicit</w:t>
      </w:r>
      <w:r w:rsidRPr="0074506A">
        <w:rPr>
          <w:highlight w:val="green"/>
          <w:u w:val="single"/>
        </w:rPr>
        <w:t xml:space="preserve"> creative </w:t>
      </w:r>
      <w:r w:rsidRPr="0074506A">
        <w:rPr>
          <w:rStyle w:val="StyleUnderline"/>
          <w:highlight w:val="green"/>
        </w:rPr>
        <w:t>thinking about real-world alternatives</w:t>
      </w:r>
      <w:r w:rsidRPr="00442F86">
        <w:rPr>
          <w:sz w:val="14"/>
        </w:rPr>
        <w:t xml:space="preserve"> that may be hard for people to imagine, </w:t>
      </w:r>
      <w:r w:rsidRPr="00442F86">
        <w:rPr>
          <w:rStyle w:val="StyleUnderline"/>
          <w:sz w:val="14"/>
          <w:u w:val="none"/>
        </w:rPr>
        <w:t>such as</w:t>
      </w:r>
      <w:r w:rsidRPr="00442F86">
        <w:rPr>
          <w:sz w:val="14"/>
        </w:rPr>
        <w:t xml:space="preserve"> “Could the Iron Curtain fall peacefully?”; “Could an invasion of Iraq by the U.S. open the door to al </w:t>
      </w:r>
      <w:proofErr w:type="spellStart"/>
      <w:r w:rsidRPr="00442F86">
        <w:rPr>
          <w:sz w:val="14"/>
        </w:rPr>
        <w:t>Qua’ida</w:t>
      </w:r>
      <w:proofErr w:type="spellEnd"/>
      <w:r w:rsidRPr="00442F86">
        <w:rPr>
          <w:sz w:val="14"/>
        </w:rPr>
        <w:t>?”; “Could Wall St. fall victim to its own scam?”; “</w:t>
      </w:r>
      <w:r w:rsidRPr="00442F86">
        <w:rPr>
          <w:rStyle w:val="StyleUnderline"/>
          <w:sz w:val="14"/>
          <w:u w:val="none"/>
        </w:rPr>
        <w:t>Could a victorious Israeli attack on Iran still spell disaster for Israel</w:t>
      </w:r>
      <w:r w:rsidRPr="00442F86">
        <w:rPr>
          <w:sz w:val="14"/>
        </w:rPr>
        <w:t>?” But scenario analysis may have a theoretical value as well.</w:t>
      </w:r>
    </w:p>
    <w:p w14:paraId="190C8B8F" w14:textId="77777777" w:rsidR="009D118F" w:rsidRDefault="009D118F" w:rsidP="009D118F">
      <w:pPr>
        <w:rPr>
          <w:sz w:val="14"/>
        </w:rPr>
      </w:pPr>
      <w:r w:rsidRPr="00442F86">
        <w:rPr>
          <w:sz w:val="14"/>
        </w:rPr>
        <w:t xml:space="preserve">If </w:t>
      </w:r>
      <w:r w:rsidRPr="0074506A">
        <w:rPr>
          <w:rStyle w:val="StyleUnderline"/>
          <w:highlight w:val="green"/>
        </w:rPr>
        <w:t>complexity theory represents a</w:t>
      </w:r>
      <w:r w:rsidRPr="00442F86">
        <w:rPr>
          <w:sz w:val="14"/>
        </w:rPr>
        <w:t xml:space="preserve"> potentially </w:t>
      </w:r>
      <w:r w:rsidRPr="0074506A">
        <w:rPr>
          <w:rStyle w:val="StyleUnderline"/>
          <w:highlight w:val="green"/>
        </w:rPr>
        <w:t>valuable way of viewing international relations</w:t>
      </w:r>
      <w:r w:rsidRPr="00442F86">
        <w:rPr>
          <w:sz w:val="14"/>
        </w:rPr>
        <w:t xml:space="preserve"> but is a poorly understood theory, scenario analysis might be used not to portray alternative real-world futures but as a “meta-scenario” generator to portray alternative theoretical futures. In other words, </w:t>
      </w:r>
      <w:r w:rsidRPr="0074506A">
        <w:rPr>
          <w:rStyle w:val="UnderlineBold"/>
          <w:highlight w:val="green"/>
        </w:rPr>
        <w:t>the goal would not be to discuss any specific real-world cases</w:t>
      </w:r>
      <w:r w:rsidRPr="0074506A">
        <w:rPr>
          <w:sz w:val="14"/>
          <w:highlight w:val="green"/>
        </w:rPr>
        <w:t xml:space="preserve"> </w:t>
      </w:r>
      <w:r w:rsidRPr="0074506A">
        <w:rPr>
          <w:rStyle w:val="StyleUnderline"/>
          <w:highlight w:val="green"/>
        </w:rPr>
        <w:t xml:space="preserve">but to discuss </w:t>
      </w:r>
      <w:r w:rsidRPr="0074506A">
        <w:rPr>
          <w:rStyle w:val="UnderlineBold"/>
          <w:highlight w:val="green"/>
        </w:rPr>
        <w:t>classes of real-world situations</w:t>
      </w:r>
      <w:r w:rsidRPr="00442F86">
        <w:rPr>
          <w:sz w:val="14"/>
        </w:rPr>
        <w:t xml:space="preserve"> (e.g., </w:t>
      </w:r>
      <w:r w:rsidRPr="00442F86">
        <w:rPr>
          <w:rStyle w:val="StyleUnderline"/>
        </w:rPr>
        <w:t>post-invasion behavior</w:t>
      </w:r>
      <w:r w:rsidRPr="00442F86">
        <w:rPr>
          <w:sz w:val="14"/>
        </w:rPr>
        <w:t xml:space="preserve"> by a conquered population </w:t>
      </w:r>
      <w:r w:rsidRPr="00442F86">
        <w:rPr>
          <w:rStyle w:val="StyleUnderline"/>
        </w:rPr>
        <w:t>or victory generating hubris</w:t>
      </w:r>
      <w:r w:rsidRPr="00442F86">
        <w:rPr>
          <w:sz w:val="14"/>
        </w:rPr>
        <w:t xml:space="preserve"> or a greedy financial system undermined by its own greed). </w:t>
      </w:r>
      <w:r w:rsidRPr="0074506A">
        <w:rPr>
          <w:rStyle w:val="StyleUnderline"/>
          <w:highlight w:val="green"/>
        </w:rPr>
        <w:t>The goal of</w:t>
      </w:r>
      <w:r w:rsidRPr="00442F86">
        <w:rPr>
          <w:sz w:val="14"/>
        </w:rPr>
        <w:t xml:space="preserve"> such a </w:t>
      </w:r>
      <w:r w:rsidRPr="0074506A">
        <w:rPr>
          <w:rStyle w:val="StyleUnderline"/>
          <w:highlight w:val="green"/>
        </w:rPr>
        <w:t>meta-scenario analysis would be to generate scenario classes</w:t>
      </w:r>
      <w:r w:rsidRPr="00442F86">
        <w:rPr>
          <w:rStyle w:val="StyleUnderline"/>
        </w:rPr>
        <w:t xml:space="preserve"> that </w:t>
      </w:r>
      <w:r w:rsidRPr="0074506A">
        <w:rPr>
          <w:rStyle w:val="StyleUnderline"/>
          <w:highlight w:val="green"/>
        </w:rPr>
        <w:t xml:space="preserve">could be anticipated </w:t>
      </w:r>
      <w:proofErr w:type="gramStart"/>
      <w:r w:rsidRPr="0074506A">
        <w:rPr>
          <w:rStyle w:val="UnderlineBold"/>
          <w:highlight w:val="green"/>
        </w:rPr>
        <w:t>on the basis of</w:t>
      </w:r>
      <w:proofErr w:type="gramEnd"/>
      <w:r w:rsidRPr="0074506A">
        <w:rPr>
          <w:rStyle w:val="UnderlineBold"/>
          <w:highlight w:val="green"/>
        </w:rPr>
        <w:t xml:space="preserve"> theory</w:t>
      </w:r>
      <w:r w:rsidRPr="0074506A">
        <w:rPr>
          <w:rStyle w:val="StyleUnderline"/>
          <w:highlight w:val="green"/>
        </w:rPr>
        <w:t xml:space="preserve"> </w:t>
      </w:r>
      <w:r w:rsidRPr="0074506A">
        <w:rPr>
          <w:rStyle w:val="Box"/>
          <w:highlight w:val="green"/>
        </w:rPr>
        <w:t>rather than actual scenarios based on the reality of a specific case</w:t>
      </w:r>
      <w:r w:rsidRPr="00442F86">
        <w:rPr>
          <w:rStyle w:val="Box"/>
        </w:rPr>
        <w:t>.</w:t>
      </w:r>
      <w:r w:rsidRPr="00442F86">
        <w:rPr>
          <w:sz w:val="14"/>
        </w:rPr>
        <w:t xml:space="preserve"> Since complexity theory’s relevance to international relations remains a work in progress, such </w:t>
      </w:r>
      <w:r w:rsidRPr="00442F86">
        <w:rPr>
          <w:rStyle w:val="StyleUnderline"/>
        </w:rPr>
        <w:t>meta-scenario development might</w:t>
      </w:r>
      <w:r w:rsidRPr="00442F86">
        <w:rPr>
          <w:sz w:val="14"/>
        </w:rPr>
        <w:t xml:space="preserve"> also </w:t>
      </w:r>
      <w:r w:rsidRPr="00442F86">
        <w:rPr>
          <w:rStyle w:val="StyleUnderline"/>
        </w:rPr>
        <w:t>prove a useful tool for sharpening our understanding</w:t>
      </w:r>
      <w:r w:rsidRPr="00442F86">
        <w:rPr>
          <w:sz w:val="14"/>
        </w:rPr>
        <w:t xml:space="preserve"> of that now intuitive </w:t>
      </w:r>
      <w:proofErr w:type="gramStart"/>
      <w:r w:rsidRPr="00442F86">
        <w:rPr>
          <w:sz w:val="14"/>
        </w:rPr>
        <w:t>but yet</w:t>
      </w:r>
      <w:proofErr w:type="gramEnd"/>
      <w:r w:rsidRPr="00442F86">
        <w:rPr>
          <w:sz w:val="14"/>
        </w:rPr>
        <w:t xml:space="preserve"> to be proven relevance.</w:t>
      </w:r>
    </w:p>
    <w:p w14:paraId="1152BE66" w14:textId="77777777" w:rsidR="009D118F" w:rsidRPr="00442F86" w:rsidRDefault="009D118F" w:rsidP="009D118F">
      <w:pPr>
        <w:rPr>
          <w:sz w:val="14"/>
        </w:rPr>
      </w:pPr>
    </w:p>
    <w:p w14:paraId="2E5F138A" w14:textId="77777777" w:rsidR="009D118F" w:rsidRPr="00442F86" w:rsidRDefault="009D118F" w:rsidP="009D118F">
      <w:pPr>
        <w:pStyle w:val="Heading4"/>
      </w:pPr>
      <w:r w:rsidRPr="00442F86">
        <w:t xml:space="preserve">Rethinking linearity is key to </w:t>
      </w:r>
      <w:r>
        <w:t>tackle existential threats – we need a complete overhaul of military planning and scenario analysis</w:t>
      </w:r>
      <w:r w:rsidRPr="00442F86">
        <w:t xml:space="preserve"> </w:t>
      </w:r>
    </w:p>
    <w:p w14:paraId="107D6FB9" w14:textId="77777777" w:rsidR="009D118F" w:rsidRPr="00442F86" w:rsidRDefault="009D118F" w:rsidP="009D118F">
      <w:proofErr w:type="spellStart"/>
      <w:r w:rsidRPr="00442F86">
        <w:rPr>
          <w:b/>
        </w:rPr>
        <w:t>Skyttner</w:t>
      </w:r>
      <w:proofErr w:type="spellEnd"/>
      <w:r w:rsidRPr="00442F86">
        <w:rPr>
          <w:b/>
        </w:rPr>
        <w:t xml:space="preserve"> 05</w:t>
      </w:r>
      <w:r w:rsidRPr="00442F86">
        <w:rPr>
          <w:rStyle w:val="Heading4Char"/>
        </w:rPr>
        <w:t xml:space="preserve"> –</w:t>
      </w:r>
      <w:r w:rsidRPr="00442F86">
        <w:t xml:space="preserve"> (Lars, professor of natural science – University of </w:t>
      </w:r>
      <w:proofErr w:type="spellStart"/>
      <w:r w:rsidRPr="00442F86">
        <w:t>Gâvle</w:t>
      </w:r>
      <w:proofErr w:type="spellEnd"/>
      <w:r w:rsidRPr="00442F86">
        <w:t xml:space="preserve">, professor – Royal Swedish Military Academy, “Systems theory and the science of military command and control,” </w:t>
      </w:r>
      <w:proofErr w:type="spellStart"/>
      <w:r w:rsidRPr="00442F86">
        <w:t>Kybernetes</w:t>
      </w:r>
      <w:proofErr w:type="spellEnd"/>
      <w:r w:rsidRPr="00442F86">
        <w:t xml:space="preserve"> Vol. 34, Issue 7/8, p. 1240-1260)</w:t>
      </w:r>
    </w:p>
    <w:p w14:paraId="3733D6D6" w14:textId="77777777" w:rsidR="009D118F" w:rsidRPr="00442F86" w:rsidRDefault="009D118F" w:rsidP="009D118F">
      <w:pPr>
        <w:rPr>
          <w:sz w:val="10"/>
        </w:rPr>
      </w:pPr>
      <w:r w:rsidRPr="00442F86">
        <w:rPr>
          <w:rStyle w:val="StyleUnderline"/>
        </w:rPr>
        <w:t>Military activity has</w:t>
      </w:r>
      <w:r w:rsidRPr="00442F86">
        <w:rPr>
          <w:sz w:val="10"/>
        </w:rPr>
        <w:t xml:space="preserve"> constantly </w:t>
      </w:r>
      <w:r w:rsidRPr="00442F86">
        <w:rPr>
          <w:rStyle w:val="StyleUnderline"/>
        </w:rPr>
        <w:t xml:space="preserve">been </w:t>
      </w:r>
      <w:proofErr w:type="spellStart"/>
      <w:r w:rsidRPr="00442F86">
        <w:rPr>
          <w:rStyle w:val="StyleUnderline"/>
        </w:rPr>
        <w:t>characterised</w:t>
      </w:r>
      <w:proofErr w:type="spellEnd"/>
      <w:r w:rsidRPr="00442F86">
        <w:rPr>
          <w:rStyle w:val="StyleUnderline"/>
        </w:rPr>
        <w:t xml:space="preserve"> by the need to</w:t>
      </w:r>
      <w:r w:rsidRPr="00442F86">
        <w:rPr>
          <w:sz w:val="10"/>
        </w:rPr>
        <w:t xml:space="preserve"> design, realize, </w:t>
      </w:r>
      <w:proofErr w:type="gramStart"/>
      <w:r w:rsidRPr="00442F86">
        <w:rPr>
          <w:sz w:val="10"/>
        </w:rPr>
        <w:t>train</w:t>
      </w:r>
      <w:proofErr w:type="gramEnd"/>
      <w:r w:rsidRPr="00442F86">
        <w:rPr>
          <w:sz w:val="10"/>
        </w:rPr>
        <w:t xml:space="preserve"> and thereafter </w:t>
      </w:r>
      <w:r w:rsidRPr="00442F86">
        <w:rPr>
          <w:rStyle w:val="StyleUnderline"/>
        </w:rPr>
        <w:t>maintain an organization capable to fight against various kinds of external threats. Such a force has</w:t>
      </w:r>
      <w:r w:rsidRPr="00442F86">
        <w:rPr>
          <w:sz w:val="10"/>
        </w:rPr>
        <w:t xml:space="preserve"> always </w:t>
      </w:r>
      <w:r w:rsidRPr="00442F86">
        <w:rPr>
          <w:rStyle w:val="StyleUnderline"/>
        </w:rPr>
        <w:t>been used in offensive as well as defensive tasks</w:t>
      </w:r>
      <w:r w:rsidRPr="00442F86">
        <w:rPr>
          <w:sz w:val="10"/>
        </w:rPr>
        <w:t xml:space="preserve">, </w:t>
      </w:r>
      <w:proofErr w:type="gramStart"/>
      <w:r w:rsidRPr="00442F86">
        <w:rPr>
          <w:sz w:val="10"/>
        </w:rPr>
        <w:t>e.g.</w:t>
      </w:r>
      <w:proofErr w:type="gramEnd"/>
      <w:r w:rsidRPr="00442F86">
        <w:rPr>
          <w:sz w:val="10"/>
        </w:rPr>
        <w:t xml:space="preserve"> from attacking </w:t>
      </w:r>
      <w:proofErr w:type="spellStart"/>
      <w:r w:rsidRPr="00442F86">
        <w:rPr>
          <w:sz w:val="10"/>
        </w:rPr>
        <w:t>neighbouring</w:t>
      </w:r>
      <w:proofErr w:type="spellEnd"/>
      <w:r w:rsidRPr="00442F86">
        <w:rPr>
          <w:sz w:val="10"/>
        </w:rPr>
        <w:t xml:space="preserve"> enemies to going together in order to defend oneself from invading forces. To succeed with this, strategical, </w:t>
      </w:r>
      <w:proofErr w:type="gramStart"/>
      <w:r w:rsidRPr="00442F86">
        <w:rPr>
          <w:sz w:val="10"/>
        </w:rPr>
        <w:t>operational</w:t>
      </w:r>
      <w:proofErr w:type="gramEnd"/>
      <w:r w:rsidRPr="00442F86">
        <w:rPr>
          <w:sz w:val="10"/>
        </w:rPr>
        <w:t xml:space="preserve"> and tactical skill is necessary for the joint effort. Further, </w:t>
      </w:r>
      <w:r w:rsidRPr="00442F86">
        <w:rPr>
          <w:rStyle w:val="UnderlineBold"/>
        </w:rPr>
        <w:t xml:space="preserve">a </w:t>
      </w:r>
      <w:r w:rsidRPr="0074506A">
        <w:rPr>
          <w:rStyle w:val="UnderlineBold"/>
          <w:highlight w:val="green"/>
        </w:rPr>
        <w:t xml:space="preserve">flexible tactical adaptation is necessary when the enemy changes his </w:t>
      </w:r>
      <w:proofErr w:type="spellStart"/>
      <w:r w:rsidRPr="0074506A">
        <w:rPr>
          <w:rStyle w:val="UnderlineBold"/>
          <w:highlight w:val="green"/>
        </w:rPr>
        <w:t>behaviour</w:t>
      </w:r>
      <w:proofErr w:type="spellEnd"/>
      <w:r w:rsidRPr="00442F86">
        <w:rPr>
          <w:sz w:val="10"/>
        </w:rPr>
        <w:t xml:space="preserve"> or take countermeasure.</w:t>
      </w:r>
    </w:p>
    <w:p w14:paraId="5AC5A648" w14:textId="77777777" w:rsidR="009D118F" w:rsidRPr="00442F86" w:rsidRDefault="009D118F" w:rsidP="009D118F">
      <w:pPr>
        <w:rPr>
          <w:rStyle w:val="StyleUnderline"/>
        </w:rPr>
      </w:pPr>
      <w:r w:rsidRPr="00442F86">
        <w:rPr>
          <w:sz w:val="10"/>
        </w:rPr>
        <w:t xml:space="preserve">The military </w:t>
      </w:r>
      <w:proofErr w:type="spellStart"/>
      <w:r w:rsidRPr="00442F86">
        <w:rPr>
          <w:sz w:val="10"/>
        </w:rPr>
        <w:t>manoeuvring</w:t>
      </w:r>
      <w:proofErr w:type="spellEnd"/>
      <w:r w:rsidRPr="00442F86">
        <w:rPr>
          <w:sz w:val="10"/>
        </w:rPr>
        <w:t xml:space="preserve"> has always felt the need for </w:t>
      </w:r>
      <w:proofErr w:type="gramStart"/>
      <w:r w:rsidRPr="00442F86">
        <w:rPr>
          <w:sz w:val="10"/>
        </w:rPr>
        <w:t>some kind of decision</w:t>
      </w:r>
      <w:proofErr w:type="gramEnd"/>
      <w:r w:rsidRPr="00442F86">
        <w:rPr>
          <w:sz w:val="10"/>
        </w:rPr>
        <w:t xml:space="preserve"> support and a management system. The decision support has sometimes manifested itself as good advisors or as today in the shape of advanced high-technological computer-aided expert systems. The management system has always consisted of various communication and control devices. </w:t>
      </w:r>
      <w:r w:rsidRPr="00442F86">
        <w:rPr>
          <w:rStyle w:val="StyleUnderline"/>
        </w:rPr>
        <w:t xml:space="preserve">How these systems should be constructed, </w:t>
      </w:r>
      <w:proofErr w:type="gramStart"/>
      <w:r w:rsidRPr="00442F86">
        <w:rPr>
          <w:rStyle w:val="StyleUnderline"/>
        </w:rPr>
        <w:t>adapted</w:t>
      </w:r>
      <w:proofErr w:type="gramEnd"/>
      <w:r w:rsidRPr="00442F86">
        <w:rPr>
          <w:rStyle w:val="StyleUnderline"/>
        </w:rPr>
        <w:t xml:space="preserve"> and developed to challenge new threatening pictures in the</w:t>
      </w:r>
      <w:r w:rsidRPr="00442F86">
        <w:rPr>
          <w:sz w:val="10"/>
        </w:rPr>
        <w:t xml:space="preserve"> constantly changing surrounding </w:t>
      </w:r>
      <w:r w:rsidRPr="00442F86">
        <w:rPr>
          <w:rStyle w:val="StyleUnderline"/>
        </w:rPr>
        <w:t>world is no simple task.</w:t>
      </w:r>
    </w:p>
    <w:p w14:paraId="6B89107D" w14:textId="77777777" w:rsidR="009D118F" w:rsidRPr="00442F86" w:rsidRDefault="009D118F" w:rsidP="009D118F">
      <w:pPr>
        <w:rPr>
          <w:rStyle w:val="UnderlineBold"/>
        </w:rPr>
      </w:pPr>
      <w:r w:rsidRPr="00442F86">
        <w:rPr>
          <w:sz w:val="10"/>
        </w:rPr>
        <w:t xml:space="preserve">Today the socio-technical </w:t>
      </w:r>
      <w:r w:rsidRPr="0074506A">
        <w:rPr>
          <w:rStyle w:val="StyleUnderline"/>
          <w:highlight w:val="green"/>
        </w:rPr>
        <w:t>systems</w:t>
      </w:r>
      <w:r w:rsidRPr="00442F86">
        <w:rPr>
          <w:rStyle w:val="StyleUnderline"/>
        </w:rPr>
        <w:t xml:space="preserve"> of</w:t>
      </w:r>
      <w:r w:rsidRPr="00442F86">
        <w:rPr>
          <w:sz w:val="10"/>
        </w:rPr>
        <w:t xml:space="preserve"> the </w:t>
      </w:r>
      <w:r w:rsidRPr="00442F86">
        <w:rPr>
          <w:rStyle w:val="StyleUnderline"/>
        </w:rPr>
        <w:t xml:space="preserve">modern society </w:t>
      </w:r>
      <w:r w:rsidRPr="0074506A">
        <w:rPr>
          <w:rStyle w:val="StyleUnderline"/>
          <w:highlight w:val="green"/>
        </w:rPr>
        <w:t>are increasingly</w:t>
      </w:r>
      <w:r w:rsidRPr="00442F86">
        <w:rPr>
          <w:rStyle w:val="StyleUnderline"/>
        </w:rPr>
        <w:t xml:space="preserve"> all embracing and tighter </w:t>
      </w:r>
      <w:r w:rsidRPr="0074506A">
        <w:rPr>
          <w:rStyle w:val="StyleUnderline"/>
          <w:highlight w:val="green"/>
        </w:rPr>
        <w:t>integrated</w:t>
      </w:r>
      <w:r w:rsidRPr="00442F86">
        <w:rPr>
          <w:rStyle w:val="StyleUnderline"/>
        </w:rPr>
        <w:t>. System-relations</w:t>
      </w:r>
      <w:r w:rsidRPr="00442F86">
        <w:rPr>
          <w:sz w:val="10"/>
        </w:rPr>
        <w:t xml:space="preserve"> more and more </w:t>
      </w:r>
      <w:r w:rsidRPr="00442F86">
        <w:rPr>
          <w:rStyle w:val="StyleUnderline"/>
        </w:rPr>
        <w:t xml:space="preserve">stand out as untransparent, </w:t>
      </w:r>
      <w:r w:rsidRPr="0074506A">
        <w:rPr>
          <w:rStyle w:val="StyleUnderline"/>
          <w:highlight w:val="green"/>
        </w:rPr>
        <w:t>incomprehensible and unmanageable.</w:t>
      </w:r>
      <w:r w:rsidRPr="00442F86">
        <w:rPr>
          <w:sz w:val="10"/>
        </w:rPr>
        <w:t xml:space="preserve"> Furthermore, </w:t>
      </w:r>
      <w:r w:rsidRPr="00442F86">
        <w:rPr>
          <w:rStyle w:val="StyleUnderline"/>
        </w:rPr>
        <w:t xml:space="preserve">the world around is so rapidly changed that </w:t>
      </w:r>
      <w:r w:rsidRPr="0074506A">
        <w:rPr>
          <w:rStyle w:val="UnderlineBold"/>
          <w:highlight w:val="green"/>
        </w:rPr>
        <w:t>circumstantial planning</w:t>
      </w:r>
      <w:r w:rsidRPr="00442F86">
        <w:rPr>
          <w:sz w:val="10"/>
        </w:rPr>
        <w:t xml:space="preserve"> often </w:t>
      </w:r>
      <w:r w:rsidRPr="0074506A">
        <w:rPr>
          <w:rStyle w:val="UnderlineBold"/>
          <w:highlight w:val="green"/>
        </w:rPr>
        <w:t>is a thing of the past.</w:t>
      </w:r>
    </w:p>
    <w:p w14:paraId="044A80AD" w14:textId="77777777" w:rsidR="009D118F" w:rsidRPr="00442F86" w:rsidRDefault="009D118F" w:rsidP="009D118F">
      <w:pPr>
        <w:rPr>
          <w:rStyle w:val="StyleUnderline"/>
        </w:rPr>
      </w:pPr>
      <w:r w:rsidRPr="00442F86">
        <w:rPr>
          <w:sz w:val="10"/>
        </w:rPr>
        <w:t xml:space="preserve">The </w:t>
      </w:r>
      <w:r w:rsidRPr="0074506A">
        <w:rPr>
          <w:rStyle w:val="UnderlineBold"/>
          <w:highlight w:val="green"/>
        </w:rPr>
        <w:t>uncertainties regarding</w:t>
      </w:r>
      <w:r w:rsidRPr="00442F86">
        <w:rPr>
          <w:sz w:val="10"/>
        </w:rPr>
        <w:t xml:space="preserve"> the nature of </w:t>
      </w:r>
      <w:r w:rsidRPr="0074506A">
        <w:rPr>
          <w:rStyle w:val="UnderlineBold"/>
          <w:highlight w:val="green"/>
        </w:rPr>
        <w:t>future combat</w:t>
      </w:r>
      <w:r w:rsidRPr="00442F86">
        <w:rPr>
          <w:sz w:val="10"/>
        </w:rPr>
        <w:t xml:space="preserve"> therefore </w:t>
      </w:r>
      <w:r w:rsidRPr="0074506A">
        <w:rPr>
          <w:rStyle w:val="UnderlineBold"/>
          <w:highlight w:val="green"/>
        </w:rPr>
        <w:t>bring about</w:t>
      </w:r>
      <w:r w:rsidRPr="00442F86">
        <w:rPr>
          <w:sz w:val="10"/>
        </w:rPr>
        <w:t xml:space="preserve"> great </w:t>
      </w:r>
      <w:r w:rsidRPr="0074506A">
        <w:rPr>
          <w:rStyle w:val="UnderlineBold"/>
          <w:highlight w:val="green"/>
        </w:rPr>
        <w:t>demands of flexibility and adaptability</w:t>
      </w:r>
      <w:r w:rsidRPr="00442F86">
        <w:rPr>
          <w:rStyle w:val="UnderlineBold"/>
        </w:rPr>
        <w:t xml:space="preserve"> of</w:t>
      </w:r>
      <w:r w:rsidRPr="00442F86">
        <w:rPr>
          <w:sz w:val="10"/>
        </w:rPr>
        <w:t xml:space="preserve"> our </w:t>
      </w:r>
      <w:proofErr w:type="gramStart"/>
      <w:r w:rsidRPr="00442F86">
        <w:rPr>
          <w:rStyle w:val="UnderlineBold"/>
        </w:rPr>
        <w:t>command and control</w:t>
      </w:r>
      <w:proofErr w:type="gramEnd"/>
      <w:r w:rsidRPr="00442F86">
        <w:rPr>
          <w:rStyle w:val="UnderlineBold"/>
        </w:rPr>
        <w:t xml:space="preserve"> systems.</w:t>
      </w:r>
      <w:r w:rsidRPr="00442F86">
        <w:rPr>
          <w:sz w:val="10"/>
        </w:rPr>
        <w:t xml:space="preserve"> That qualities like information-advantage and a realistic surrounding-world apprehension call for increased integration of different sensors, arms and communication systems are nevertheless given. As given is that </w:t>
      </w:r>
      <w:r w:rsidRPr="00442F86">
        <w:rPr>
          <w:rStyle w:val="StyleUnderline"/>
        </w:rPr>
        <w:t>success in combat</w:t>
      </w:r>
      <w:r w:rsidRPr="00442F86">
        <w:rPr>
          <w:sz w:val="10"/>
        </w:rPr>
        <w:t xml:space="preserve"> always </w:t>
      </w:r>
      <w:r w:rsidRPr="00442F86">
        <w:rPr>
          <w:rStyle w:val="StyleUnderline"/>
        </w:rPr>
        <w:t xml:space="preserve">is a function of how command is executed and how danger, stress, </w:t>
      </w:r>
      <w:proofErr w:type="gramStart"/>
      <w:r w:rsidRPr="00442F86">
        <w:rPr>
          <w:rStyle w:val="StyleUnderline"/>
        </w:rPr>
        <w:t>obscurity</w:t>
      </w:r>
      <w:proofErr w:type="gramEnd"/>
      <w:r w:rsidRPr="00442F86">
        <w:rPr>
          <w:rStyle w:val="StyleUnderline"/>
        </w:rPr>
        <w:t xml:space="preserve"> and general confusion</w:t>
      </w:r>
      <w:r w:rsidRPr="00442F86">
        <w:rPr>
          <w:sz w:val="10"/>
        </w:rPr>
        <w:t xml:space="preserve"> which constantly exist </w:t>
      </w:r>
      <w:r w:rsidRPr="00442F86">
        <w:rPr>
          <w:rStyle w:val="StyleUnderline"/>
        </w:rPr>
        <w:t>will be handled.</w:t>
      </w:r>
      <w:r w:rsidRPr="00442F86">
        <w:rPr>
          <w:sz w:val="10"/>
        </w:rPr>
        <w:t xml:space="preserve"> When the enemy no longer is seen in our binoculars and when we not even know who has released an attack against us, </w:t>
      </w:r>
      <w:r w:rsidRPr="0074506A">
        <w:rPr>
          <w:rStyle w:val="StyleUnderline"/>
          <w:highlight w:val="green"/>
        </w:rPr>
        <w:t>the need for creative thinking is of highest priority</w:t>
      </w:r>
      <w:r w:rsidRPr="00442F86">
        <w:rPr>
          <w:rStyle w:val="StyleUnderline"/>
        </w:rPr>
        <w:t>. Today an event of war even can lack the attacking component and imply</w:t>
      </w:r>
      <w:r w:rsidRPr="00442F86">
        <w:rPr>
          <w:sz w:val="10"/>
        </w:rPr>
        <w:t xml:space="preserve"> hitherto </w:t>
      </w:r>
      <w:r w:rsidRPr="00442F86">
        <w:rPr>
          <w:rStyle w:val="StyleUnderline"/>
        </w:rPr>
        <w:t>unknown social phenomena.</w:t>
      </w:r>
    </w:p>
    <w:p w14:paraId="39372AAA" w14:textId="77777777" w:rsidR="009D118F" w:rsidRPr="00442F86" w:rsidRDefault="009D118F" w:rsidP="009D118F">
      <w:pPr>
        <w:rPr>
          <w:sz w:val="10"/>
        </w:rPr>
      </w:pPr>
      <w:r w:rsidRPr="00442F86">
        <w:rPr>
          <w:sz w:val="10"/>
        </w:rPr>
        <w:t xml:space="preserve">As </w:t>
      </w:r>
      <w:r w:rsidRPr="00442F86">
        <w:rPr>
          <w:rStyle w:val="UnderlineBold"/>
        </w:rPr>
        <w:t xml:space="preserve">compared with such circumstances, </w:t>
      </w:r>
      <w:r w:rsidRPr="0074506A">
        <w:rPr>
          <w:rStyle w:val="UnderlineBold"/>
          <w:highlight w:val="green"/>
        </w:rPr>
        <w:t>traditional military thinking could not be considered</w:t>
      </w:r>
      <w:r w:rsidRPr="00442F86">
        <w:rPr>
          <w:sz w:val="10"/>
        </w:rPr>
        <w:t xml:space="preserve"> particularly </w:t>
      </w:r>
      <w:r w:rsidRPr="0074506A">
        <w:rPr>
          <w:rStyle w:val="UnderlineBold"/>
          <w:highlight w:val="green"/>
        </w:rPr>
        <w:t>successful</w:t>
      </w:r>
      <w:r w:rsidRPr="00442F86">
        <w:rPr>
          <w:rStyle w:val="UnderlineBold"/>
        </w:rPr>
        <w:t>.</w:t>
      </w:r>
      <w:r w:rsidRPr="00442F86">
        <w:rPr>
          <w:sz w:val="10"/>
        </w:rPr>
        <w:t xml:space="preserve"> </w:t>
      </w:r>
      <w:proofErr w:type="gramStart"/>
      <w:r w:rsidRPr="00442F86">
        <w:rPr>
          <w:sz w:val="10"/>
        </w:rPr>
        <w:t>There</w:t>
      </w:r>
      <w:proofErr w:type="gramEnd"/>
      <w:r w:rsidRPr="00442F86">
        <w:rPr>
          <w:sz w:val="10"/>
        </w:rPr>
        <w:t xml:space="preserve"> </w:t>
      </w:r>
      <w:r w:rsidRPr="00442F86">
        <w:rPr>
          <w:rStyle w:val="StyleUnderline"/>
        </w:rPr>
        <w:t>tactical problems</w:t>
      </w:r>
      <w:r w:rsidRPr="00442F86">
        <w:rPr>
          <w:sz w:val="10"/>
        </w:rPr>
        <w:t xml:space="preserve"> always </w:t>
      </w:r>
      <w:r w:rsidRPr="00442F86">
        <w:rPr>
          <w:rStyle w:val="StyleUnderline"/>
        </w:rPr>
        <w:t>have been reduced to easily recognizable situations</w:t>
      </w:r>
      <w:r w:rsidRPr="00442F86">
        <w:rPr>
          <w:sz w:val="10"/>
        </w:rPr>
        <w:t xml:space="preserve"> with a well-learned standard response. Quite natural, </w:t>
      </w:r>
      <w:r w:rsidRPr="00442F86">
        <w:rPr>
          <w:rStyle w:val="StyleUnderline"/>
        </w:rPr>
        <w:t>critical thinking, questioning and creativity have not got a prominent role</w:t>
      </w:r>
      <w:r w:rsidRPr="00442F86">
        <w:rPr>
          <w:sz w:val="10"/>
        </w:rPr>
        <w:t xml:space="preserve"> in this kind of education.</w:t>
      </w:r>
    </w:p>
    <w:p w14:paraId="146C8FFB" w14:textId="77777777" w:rsidR="009D118F" w:rsidRPr="00442F86" w:rsidRDefault="009D118F" w:rsidP="009D118F">
      <w:pPr>
        <w:rPr>
          <w:sz w:val="10"/>
        </w:rPr>
      </w:pPr>
      <w:r w:rsidRPr="00442F86">
        <w:rPr>
          <w:rStyle w:val="StyleUnderline"/>
        </w:rPr>
        <w:t>Today the security</w:t>
      </w:r>
      <w:r w:rsidRPr="00442F86">
        <w:rPr>
          <w:sz w:val="10"/>
        </w:rPr>
        <w:t xml:space="preserve"> policy </w:t>
      </w:r>
      <w:r w:rsidRPr="00442F86">
        <w:rPr>
          <w:rStyle w:val="StyleUnderline"/>
        </w:rPr>
        <w:t>situation</w:t>
      </w:r>
      <w:r w:rsidRPr="00442F86">
        <w:rPr>
          <w:sz w:val="10"/>
        </w:rPr>
        <w:t xml:space="preserve"> of Sweden </w:t>
      </w:r>
      <w:r w:rsidRPr="00442F86">
        <w:rPr>
          <w:rStyle w:val="StyleUnderline"/>
        </w:rPr>
        <w:t>is</w:t>
      </w:r>
      <w:r w:rsidRPr="00442F86">
        <w:rPr>
          <w:sz w:val="10"/>
        </w:rPr>
        <w:t xml:space="preserve"> radically </w:t>
      </w:r>
      <w:r w:rsidRPr="00442F86">
        <w:rPr>
          <w:rStyle w:val="StyleUnderline"/>
        </w:rPr>
        <w:t>different</w:t>
      </w:r>
      <w:r w:rsidRPr="00442F86">
        <w:rPr>
          <w:sz w:val="10"/>
        </w:rPr>
        <w:t xml:space="preserve"> from the situation only ten years ago. New, extremely fragmented scenarios of a threat exist. A military threatening picture still exists even if it has deteriorated substantially after the end of the cold war. </w:t>
      </w:r>
      <w:r w:rsidRPr="0074506A">
        <w:rPr>
          <w:rStyle w:val="Box"/>
          <w:highlight w:val="green"/>
        </w:rPr>
        <w:t>Russia</w:t>
      </w:r>
      <w:r w:rsidRPr="0074506A">
        <w:rPr>
          <w:rStyle w:val="UnderlineBold"/>
          <w:highlight w:val="green"/>
        </w:rPr>
        <w:t xml:space="preserve"> still has attacking capability</w:t>
      </w:r>
      <w:r w:rsidRPr="0074506A">
        <w:rPr>
          <w:highlight w:val="green"/>
          <w:u w:val="single"/>
        </w:rPr>
        <w:t xml:space="preserve"> via</w:t>
      </w:r>
      <w:r w:rsidRPr="00442F86">
        <w:rPr>
          <w:sz w:val="10"/>
        </w:rPr>
        <w:t xml:space="preserve"> distant and </w:t>
      </w:r>
      <w:r w:rsidRPr="0074506A">
        <w:rPr>
          <w:highlight w:val="green"/>
          <w:u w:val="single"/>
        </w:rPr>
        <w:t>NBC-weapons</w:t>
      </w:r>
      <w:r w:rsidRPr="00442F86">
        <w:rPr>
          <w:sz w:val="10"/>
        </w:rPr>
        <w:t>. A military recovery in this country can result in nonmilitary information operations within a ten-year period. The development is difficult to judge but is coherent with the democratic development and the relations to the West.</w:t>
      </w:r>
    </w:p>
    <w:p w14:paraId="23DC49F5" w14:textId="77777777" w:rsidR="009D118F" w:rsidRPr="00442F86" w:rsidRDefault="009D118F" w:rsidP="009D118F">
      <w:pPr>
        <w:rPr>
          <w:sz w:val="10"/>
        </w:rPr>
      </w:pPr>
      <w:r w:rsidRPr="00442F86">
        <w:rPr>
          <w:sz w:val="10"/>
        </w:rPr>
        <w:t xml:space="preserve">Just now the most probable threat comes from terrorism. The last years have signified a development towards </w:t>
      </w:r>
      <w:r w:rsidRPr="00442F86">
        <w:rPr>
          <w:rStyle w:val="StyleUnderline"/>
        </w:rPr>
        <w:t xml:space="preserve">an </w:t>
      </w:r>
      <w:proofErr w:type="gramStart"/>
      <w:r w:rsidRPr="00442F86">
        <w:rPr>
          <w:rStyle w:val="StyleUnderline"/>
        </w:rPr>
        <w:t>ever increasing</w:t>
      </w:r>
      <w:proofErr w:type="gramEnd"/>
      <w:r w:rsidRPr="00442F86">
        <w:rPr>
          <w:rStyle w:val="StyleUnderline"/>
        </w:rPr>
        <w:t xml:space="preserve"> extent of </w:t>
      </w:r>
      <w:r w:rsidRPr="0074506A">
        <w:rPr>
          <w:rStyle w:val="Box"/>
          <w:highlight w:val="green"/>
        </w:rPr>
        <w:t>terrorist groups</w:t>
      </w:r>
      <w:r w:rsidRPr="00442F86">
        <w:rPr>
          <w:sz w:val="10"/>
        </w:rPr>
        <w:t xml:space="preserve"> with better and better armaments. No doubt, </w:t>
      </w:r>
      <w:r w:rsidRPr="00442F86">
        <w:rPr>
          <w:rStyle w:val="StyleUnderline"/>
        </w:rPr>
        <w:t xml:space="preserve">some of these groups </w:t>
      </w:r>
      <w:r w:rsidRPr="0074506A">
        <w:rPr>
          <w:rStyle w:val="Box"/>
          <w:highlight w:val="green"/>
        </w:rPr>
        <w:t>have NBC-weapons</w:t>
      </w:r>
      <w:r w:rsidRPr="00442F86">
        <w:rPr>
          <w:rStyle w:val="Box"/>
        </w:rPr>
        <w:t>.</w:t>
      </w:r>
      <w:r w:rsidRPr="00442F86">
        <w:rPr>
          <w:rStyle w:val="StyleUnderline"/>
        </w:rPr>
        <w:t xml:space="preserve"> Those who </w:t>
      </w:r>
      <w:proofErr w:type="gramStart"/>
      <w:r w:rsidRPr="00442F86">
        <w:rPr>
          <w:rStyle w:val="StyleUnderline"/>
        </w:rPr>
        <w:t>not have</w:t>
      </w:r>
      <w:proofErr w:type="gramEnd"/>
      <w:r w:rsidRPr="00442F86">
        <w:rPr>
          <w:rStyle w:val="StyleUnderline"/>
        </w:rPr>
        <w:t xml:space="preserve"> access</w:t>
      </w:r>
      <w:r w:rsidRPr="00442F86">
        <w:rPr>
          <w:sz w:val="10"/>
        </w:rPr>
        <w:t xml:space="preserve"> to such weapons </w:t>
      </w:r>
      <w:r w:rsidRPr="00442F86">
        <w:rPr>
          <w:rStyle w:val="StyleUnderline"/>
        </w:rPr>
        <w:t>strive for them.</w:t>
      </w:r>
      <w:r w:rsidRPr="00442F86">
        <w:rPr>
          <w:sz w:val="10"/>
        </w:rPr>
        <w:t xml:space="preserve"> Attacks resulting in thousands of victims among innocent people, today is a reality which has been demonstrated by the assault upon World Trade Centre. It is quite possible that such groups will choose to locate internal controversies to neutral ground like Stockholm with pertinent consequence like taking hostages, etc. When such things happen, the odds are against the </w:t>
      </w:r>
      <w:proofErr w:type="spellStart"/>
      <w:r w:rsidRPr="00442F86">
        <w:rPr>
          <w:sz w:val="10"/>
        </w:rPr>
        <w:t>anti terrorist</w:t>
      </w:r>
      <w:proofErr w:type="spellEnd"/>
      <w:r w:rsidRPr="00442F86">
        <w:rPr>
          <w:sz w:val="10"/>
        </w:rPr>
        <w:t xml:space="preserve"> forces. The terrorists only need to have success once while the combatting forces must be successful every time.</w:t>
      </w:r>
    </w:p>
    <w:p w14:paraId="550DF134" w14:textId="77777777" w:rsidR="009D118F" w:rsidRPr="00442F86" w:rsidRDefault="009D118F" w:rsidP="009D118F">
      <w:pPr>
        <w:rPr>
          <w:sz w:val="10"/>
        </w:rPr>
      </w:pPr>
      <w:r w:rsidRPr="00442F86">
        <w:rPr>
          <w:sz w:val="10"/>
        </w:rPr>
        <w:t xml:space="preserve">A third kind of security policy threat are those which are information technology related. </w:t>
      </w:r>
      <w:r w:rsidRPr="0074506A">
        <w:rPr>
          <w:rStyle w:val="StyleUnderline"/>
          <w:highlight w:val="green"/>
        </w:rPr>
        <w:t>States</w:t>
      </w:r>
      <w:r w:rsidRPr="00442F86">
        <w:rPr>
          <w:sz w:val="10"/>
        </w:rPr>
        <w:t xml:space="preserve"> as well as criminal gangs </w:t>
      </w:r>
      <w:r w:rsidRPr="0074506A">
        <w:rPr>
          <w:highlight w:val="green"/>
          <w:u w:val="single"/>
        </w:rPr>
        <w:t xml:space="preserve">and terrorist </w:t>
      </w:r>
      <w:proofErr w:type="spellStart"/>
      <w:r w:rsidRPr="0074506A">
        <w:rPr>
          <w:highlight w:val="green"/>
          <w:u w:val="single"/>
        </w:rPr>
        <w:t>organisations</w:t>
      </w:r>
      <w:proofErr w:type="spellEnd"/>
      <w:r w:rsidRPr="00442F86">
        <w:rPr>
          <w:sz w:val="10"/>
        </w:rPr>
        <w:t xml:space="preserve"> already today </w:t>
      </w:r>
      <w:r w:rsidRPr="0074506A">
        <w:rPr>
          <w:rStyle w:val="StyleUnderline"/>
          <w:highlight w:val="green"/>
        </w:rPr>
        <w:t>use IT</w:t>
      </w:r>
      <w:r w:rsidRPr="00442F86">
        <w:rPr>
          <w:sz w:val="10"/>
        </w:rPr>
        <w:t xml:space="preserve">-related </w:t>
      </w:r>
      <w:r w:rsidRPr="0074506A">
        <w:rPr>
          <w:rStyle w:val="StyleUnderline"/>
          <w:highlight w:val="green"/>
        </w:rPr>
        <w:t>systems as weapons</w:t>
      </w:r>
      <w:r w:rsidRPr="00442F86">
        <w:rPr>
          <w:sz w:val="10"/>
        </w:rPr>
        <w:t xml:space="preserve"> apart from their ordinary use. </w:t>
      </w:r>
      <w:r w:rsidRPr="00442F86">
        <w:rPr>
          <w:rStyle w:val="StyleUnderline"/>
        </w:rPr>
        <w:t xml:space="preserve">Attacks can be targeted toward our own IT systems, electricity supply systems, </w:t>
      </w:r>
      <w:proofErr w:type="gramStart"/>
      <w:r w:rsidRPr="00442F86">
        <w:rPr>
          <w:rStyle w:val="StyleUnderline"/>
        </w:rPr>
        <w:t>telecommunications</w:t>
      </w:r>
      <w:proofErr w:type="gramEnd"/>
      <w:r w:rsidRPr="00442F86">
        <w:rPr>
          <w:rStyle w:val="StyleUnderline"/>
        </w:rPr>
        <w:t xml:space="preserve"> and economical systems.</w:t>
      </w:r>
      <w:r w:rsidRPr="00442F86">
        <w:rPr>
          <w:sz w:val="10"/>
        </w:rPr>
        <w:t xml:space="preserve"> In our highly computerized society, a small group can cause damages which early required an army. That the danger of IT-attacks has increased can be related to the simple fact that the more something is exposed, the more the threatening picture is reinforced. A special problem in this context is the difficulty to discover if an attack exists at all. The </w:t>
      </w:r>
      <w:proofErr w:type="spellStart"/>
      <w:r w:rsidRPr="00442F86">
        <w:rPr>
          <w:sz w:val="10"/>
        </w:rPr>
        <w:t>defence</w:t>
      </w:r>
      <w:proofErr w:type="spellEnd"/>
      <w:r w:rsidRPr="00442F86">
        <w:rPr>
          <w:sz w:val="10"/>
        </w:rPr>
        <w:t xml:space="preserve"> against such information warfare will be a big problem in the foreseeable future for our vulnerable society.</w:t>
      </w:r>
    </w:p>
    <w:p w14:paraId="12EB3062" w14:textId="77777777" w:rsidR="009D118F" w:rsidRPr="00442F86" w:rsidRDefault="009D118F" w:rsidP="009D118F">
      <w:pPr>
        <w:rPr>
          <w:sz w:val="10"/>
        </w:rPr>
      </w:pPr>
      <w:r w:rsidRPr="0074506A">
        <w:rPr>
          <w:highlight w:val="green"/>
          <w:u w:val="single"/>
        </w:rPr>
        <w:t>It is also not possible to leave out</w:t>
      </w:r>
      <w:r w:rsidRPr="00442F86">
        <w:rPr>
          <w:sz w:val="14"/>
        </w:rPr>
        <w:t xml:space="preserve"> </w:t>
      </w:r>
      <w:r w:rsidRPr="00442F86">
        <w:rPr>
          <w:sz w:val="10"/>
        </w:rPr>
        <w:t xml:space="preserve">of account the threats coming from </w:t>
      </w:r>
      <w:proofErr w:type="spellStart"/>
      <w:r w:rsidRPr="0074506A">
        <w:rPr>
          <w:rStyle w:val="StyleUnderline"/>
          <w:highlight w:val="green"/>
        </w:rPr>
        <w:t>economical</w:t>
      </w:r>
      <w:proofErr w:type="spellEnd"/>
      <w:r w:rsidRPr="0074506A">
        <w:rPr>
          <w:rStyle w:val="StyleUnderline"/>
          <w:highlight w:val="green"/>
        </w:rPr>
        <w:t xml:space="preserve"> warfare.</w:t>
      </w:r>
      <w:r w:rsidRPr="00442F86">
        <w:rPr>
          <w:sz w:val="10"/>
        </w:rPr>
        <w:t xml:space="preserve"> Even if the country today has a reasonably stable economy and is supported by the membership of EU, strongly increased fuel price during a period will destabilize society. Large-scale </w:t>
      </w:r>
      <w:proofErr w:type="spellStart"/>
      <w:r w:rsidRPr="00442F86">
        <w:rPr>
          <w:sz w:val="10"/>
        </w:rPr>
        <w:t>economical</w:t>
      </w:r>
      <w:proofErr w:type="spellEnd"/>
      <w:r w:rsidRPr="00442F86">
        <w:rPr>
          <w:sz w:val="10"/>
        </w:rPr>
        <w:t xml:space="preserve"> crimes pursued for example by the powerful drug mafia in Colombia can also be a real threat. This </w:t>
      </w:r>
      <w:proofErr w:type="spellStart"/>
      <w:r w:rsidRPr="00442F86">
        <w:rPr>
          <w:sz w:val="10"/>
        </w:rPr>
        <w:t>organisation</w:t>
      </w:r>
      <w:proofErr w:type="spellEnd"/>
      <w:r w:rsidRPr="00442F86">
        <w:rPr>
          <w:sz w:val="10"/>
        </w:rPr>
        <w:t xml:space="preserve"> has scarcely an interest to capture a geographical area. However, they want to consolidate and expand their economical flows. It is necessary to bear in mind that their financial annual turnover is bigger than most European countries.</w:t>
      </w:r>
    </w:p>
    <w:p w14:paraId="63ABE6EE" w14:textId="77777777" w:rsidR="009D118F" w:rsidRPr="00442F86" w:rsidRDefault="009D118F" w:rsidP="009D118F">
      <w:pPr>
        <w:rPr>
          <w:sz w:val="10"/>
        </w:rPr>
      </w:pPr>
      <w:r w:rsidRPr="00442F86">
        <w:rPr>
          <w:sz w:val="10"/>
        </w:rPr>
        <w:t xml:space="preserve">Consequently, it is necessary to </w:t>
      </w:r>
      <w:proofErr w:type="spellStart"/>
      <w:r w:rsidRPr="00442F86">
        <w:rPr>
          <w:sz w:val="10"/>
        </w:rPr>
        <w:t>realise</w:t>
      </w:r>
      <w:proofErr w:type="spellEnd"/>
      <w:r w:rsidRPr="00442F86">
        <w:rPr>
          <w:sz w:val="10"/>
        </w:rPr>
        <w:t xml:space="preserve"> that the </w:t>
      </w:r>
      <w:r w:rsidRPr="00442F86">
        <w:rPr>
          <w:rStyle w:val="StyleUnderline"/>
        </w:rPr>
        <w:t>old</w:t>
      </w:r>
      <w:r w:rsidRPr="00442F86">
        <w:rPr>
          <w:sz w:val="10"/>
        </w:rPr>
        <w:t xml:space="preserve"> and exact </w:t>
      </w:r>
      <w:r w:rsidRPr="00442F86">
        <w:rPr>
          <w:rStyle w:val="StyleUnderline"/>
        </w:rPr>
        <w:t>security-policy</w:t>
      </w:r>
      <w:r w:rsidRPr="00442F86">
        <w:rPr>
          <w:sz w:val="10"/>
        </w:rPr>
        <w:t xml:space="preserve"> classification into “war” and “peace” </w:t>
      </w:r>
      <w:r w:rsidRPr="00442F86">
        <w:rPr>
          <w:rStyle w:val="StyleUnderline"/>
        </w:rPr>
        <w:t>hardly is relevant today.</w:t>
      </w:r>
      <w:r w:rsidRPr="00442F86">
        <w:rPr>
          <w:sz w:val="10"/>
        </w:rPr>
        <w:t xml:space="preserve"> </w:t>
      </w:r>
      <w:r w:rsidRPr="0074506A">
        <w:rPr>
          <w:rStyle w:val="UnderlineBold"/>
          <w:highlight w:val="green"/>
        </w:rPr>
        <w:t>A war</w:t>
      </w:r>
      <w:r w:rsidRPr="00442F86">
        <w:rPr>
          <w:sz w:val="10"/>
        </w:rPr>
        <w:t>-like terror action</w:t>
      </w:r>
      <w:r w:rsidRPr="00442F86">
        <w:rPr>
          <w:rStyle w:val="UnderlineBold"/>
        </w:rPr>
        <w:t xml:space="preserve"> </w:t>
      </w:r>
      <w:r w:rsidRPr="0074506A">
        <w:rPr>
          <w:rStyle w:val="UnderlineBold"/>
          <w:highlight w:val="green"/>
        </w:rPr>
        <w:t xml:space="preserve">with </w:t>
      </w:r>
      <w:r w:rsidRPr="0074506A">
        <w:rPr>
          <w:rStyle w:val="Box"/>
          <w:highlight w:val="green"/>
        </w:rPr>
        <w:t>disastrous consequence</w:t>
      </w:r>
      <w:r w:rsidRPr="0074506A">
        <w:rPr>
          <w:rStyle w:val="UnderlineBold"/>
          <w:highlight w:val="green"/>
        </w:rPr>
        <w:t xml:space="preserve"> can happen without early warning </w:t>
      </w:r>
      <w:r w:rsidRPr="00442F86">
        <w:rPr>
          <w:rStyle w:val="UnderlineBold"/>
        </w:rPr>
        <w:t>in a situation which we apprehend to be in deepest peace.</w:t>
      </w:r>
      <w:r w:rsidRPr="00442F86">
        <w:rPr>
          <w:sz w:val="10"/>
        </w:rPr>
        <w:t xml:space="preserve"> The goal can be to crush our basic values – not our geographical area. An enumeration of what the modern societies consider these values to be, can be the following:</w:t>
      </w:r>
    </w:p>
    <w:p w14:paraId="54C735AA" w14:textId="77777777" w:rsidR="009D118F" w:rsidRPr="00442F86" w:rsidRDefault="009D118F" w:rsidP="009D118F">
      <w:pPr>
        <w:rPr>
          <w:sz w:val="10"/>
        </w:rPr>
      </w:pPr>
      <w:r w:rsidRPr="00442F86">
        <w:rPr>
          <w:sz w:val="10"/>
        </w:rPr>
        <w:t xml:space="preserve">territorial integrity in the </w:t>
      </w:r>
      <w:proofErr w:type="spellStart"/>
      <w:proofErr w:type="gramStart"/>
      <w:r w:rsidRPr="00442F86">
        <w:rPr>
          <w:sz w:val="10"/>
        </w:rPr>
        <w:t>livingspace</w:t>
      </w:r>
      <w:proofErr w:type="spellEnd"/>
      <w:r w:rsidRPr="00442F86">
        <w:rPr>
          <w:sz w:val="10"/>
        </w:rPr>
        <w:t>;</w:t>
      </w:r>
      <w:proofErr w:type="gramEnd"/>
    </w:p>
    <w:p w14:paraId="7962A899" w14:textId="77777777" w:rsidR="009D118F" w:rsidRPr="00442F86" w:rsidRDefault="009D118F" w:rsidP="009D118F">
      <w:pPr>
        <w:rPr>
          <w:sz w:val="10"/>
        </w:rPr>
      </w:pPr>
      <w:r w:rsidRPr="00442F86">
        <w:rPr>
          <w:sz w:val="10"/>
        </w:rPr>
        <w:t xml:space="preserve">political sovereignty and </w:t>
      </w:r>
      <w:proofErr w:type="gramStart"/>
      <w:r w:rsidRPr="00442F86">
        <w:rPr>
          <w:sz w:val="10"/>
        </w:rPr>
        <w:t>democracy;</w:t>
      </w:r>
      <w:proofErr w:type="gramEnd"/>
    </w:p>
    <w:p w14:paraId="58EB00B9" w14:textId="77777777" w:rsidR="009D118F" w:rsidRPr="00442F86" w:rsidRDefault="009D118F" w:rsidP="009D118F">
      <w:pPr>
        <w:rPr>
          <w:sz w:val="10"/>
        </w:rPr>
      </w:pPr>
      <w:r w:rsidRPr="00442F86">
        <w:rPr>
          <w:sz w:val="10"/>
        </w:rPr>
        <w:t xml:space="preserve">freedom of thought, religion and </w:t>
      </w:r>
      <w:proofErr w:type="gramStart"/>
      <w:r w:rsidRPr="00442F86">
        <w:rPr>
          <w:sz w:val="10"/>
        </w:rPr>
        <w:t>speech;</w:t>
      </w:r>
      <w:proofErr w:type="gramEnd"/>
    </w:p>
    <w:p w14:paraId="4A879EE2" w14:textId="77777777" w:rsidR="009D118F" w:rsidRPr="00442F86" w:rsidRDefault="009D118F" w:rsidP="009D118F">
      <w:pPr>
        <w:rPr>
          <w:sz w:val="10"/>
        </w:rPr>
      </w:pPr>
      <w:r w:rsidRPr="00442F86">
        <w:rPr>
          <w:sz w:val="10"/>
        </w:rPr>
        <w:t xml:space="preserve">a state governed by law with human rights and minority </w:t>
      </w:r>
      <w:proofErr w:type="gramStart"/>
      <w:r w:rsidRPr="00442F86">
        <w:rPr>
          <w:sz w:val="10"/>
        </w:rPr>
        <w:t>rights;</w:t>
      </w:r>
      <w:proofErr w:type="gramEnd"/>
    </w:p>
    <w:p w14:paraId="4FE73099" w14:textId="77777777" w:rsidR="009D118F" w:rsidRPr="00442F86" w:rsidRDefault="009D118F" w:rsidP="009D118F">
      <w:pPr>
        <w:rPr>
          <w:sz w:val="10"/>
        </w:rPr>
      </w:pPr>
      <w:r w:rsidRPr="00442F86">
        <w:rPr>
          <w:sz w:val="10"/>
        </w:rPr>
        <w:t>free market economy; and</w:t>
      </w:r>
    </w:p>
    <w:p w14:paraId="73403805" w14:textId="77777777" w:rsidR="009D118F" w:rsidRPr="00442F86" w:rsidRDefault="009D118F" w:rsidP="009D118F">
      <w:pPr>
        <w:rPr>
          <w:sz w:val="10"/>
        </w:rPr>
      </w:pPr>
      <w:r w:rsidRPr="00442F86">
        <w:rPr>
          <w:sz w:val="10"/>
        </w:rPr>
        <w:t>the free university.</w:t>
      </w:r>
    </w:p>
    <w:p w14:paraId="01B1FAE0" w14:textId="77777777" w:rsidR="009D118F" w:rsidRPr="00442F86" w:rsidRDefault="009D118F" w:rsidP="009D118F">
      <w:pPr>
        <w:rPr>
          <w:sz w:val="10"/>
        </w:rPr>
      </w:pPr>
      <w:r w:rsidRPr="00442F86">
        <w:rPr>
          <w:sz w:val="10"/>
        </w:rPr>
        <w:t xml:space="preserve">In the protection of these values, the extensive invasion and mobilization </w:t>
      </w:r>
      <w:proofErr w:type="spellStart"/>
      <w:r w:rsidRPr="00442F86">
        <w:rPr>
          <w:sz w:val="10"/>
        </w:rPr>
        <w:t>defence</w:t>
      </w:r>
      <w:proofErr w:type="spellEnd"/>
      <w:r w:rsidRPr="00442F86">
        <w:rPr>
          <w:sz w:val="10"/>
        </w:rPr>
        <w:t xml:space="preserve"> with its mass army no longer has a justification. Not including the frontiers of land, sea and air combat, a new frontier has emerged where the battle is fought with global information systems. There the strategic goals have changed so that destruction has been replaced by manipulation, </w:t>
      </w:r>
      <w:proofErr w:type="gramStart"/>
      <w:r w:rsidRPr="00442F86">
        <w:rPr>
          <w:sz w:val="10"/>
        </w:rPr>
        <w:t>infiltration</w:t>
      </w:r>
      <w:proofErr w:type="gramEnd"/>
      <w:r w:rsidRPr="00442F86">
        <w:rPr>
          <w:sz w:val="10"/>
        </w:rPr>
        <w:t xml:space="preserve"> and assimilation.</w:t>
      </w:r>
    </w:p>
    <w:p w14:paraId="23F21BF3" w14:textId="77777777" w:rsidR="009D118F" w:rsidRPr="00442F86" w:rsidRDefault="009D118F" w:rsidP="009D118F">
      <w:pPr>
        <w:rPr>
          <w:rStyle w:val="UnderlineBold"/>
        </w:rPr>
      </w:pPr>
      <w:r w:rsidRPr="00442F86">
        <w:rPr>
          <w:sz w:val="10"/>
        </w:rPr>
        <w:t xml:space="preserve">All this taken together is the reason why </w:t>
      </w:r>
      <w:r w:rsidRPr="0074506A">
        <w:rPr>
          <w:rStyle w:val="Box"/>
          <w:highlight w:val="green"/>
        </w:rPr>
        <w:t>big-scale problem solving seldom work as before.</w:t>
      </w:r>
      <w:r w:rsidRPr="00442F86">
        <w:rPr>
          <w:sz w:val="10"/>
        </w:rPr>
        <w:t xml:space="preserve"> </w:t>
      </w:r>
      <w:r w:rsidRPr="0074506A">
        <w:rPr>
          <w:rStyle w:val="StyleUnderline"/>
          <w:highlight w:val="green"/>
        </w:rPr>
        <w:t>The traditional way of managing war</w:t>
      </w:r>
      <w:r w:rsidRPr="00442F86">
        <w:rPr>
          <w:sz w:val="10"/>
        </w:rPr>
        <w:t xml:space="preserve"> with a large quantity of troops fighting a </w:t>
      </w:r>
      <w:proofErr w:type="spellStart"/>
      <w:r w:rsidRPr="00442F86">
        <w:rPr>
          <w:sz w:val="10"/>
        </w:rPr>
        <w:t>well defined</w:t>
      </w:r>
      <w:proofErr w:type="spellEnd"/>
      <w:r w:rsidRPr="00442F86">
        <w:rPr>
          <w:sz w:val="10"/>
        </w:rPr>
        <w:t xml:space="preserve"> and localized enemy </w:t>
      </w:r>
      <w:r w:rsidRPr="0074506A">
        <w:rPr>
          <w:rStyle w:val="StyleUnderline"/>
          <w:highlight w:val="green"/>
        </w:rPr>
        <w:t>is</w:t>
      </w:r>
      <w:r w:rsidRPr="00442F86">
        <w:rPr>
          <w:sz w:val="10"/>
        </w:rPr>
        <w:t xml:space="preserve"> barely </w:t>
      </w:r>
      <w:proofErr w:type="gramStart"/>
      <w:r w:rsidRPr="0074506A">
        <w:rPr>
          <w:rStyle w:val="StyleUnderline"/>
          <w:highlight w:val="green"/>
        </w:rPr>
        <w:t>no</w:t>
      </w:r>
      <w:proofErr w:type="gramEnd"/>
      <w:r w:rsidRPr="0074506A">
        <w:rPr>
          <w:rStyle w:val="StyleUnderline"/>
          <w:highlight w:val="green"/>
        </w:rPr>
        <w:t xml:space="preserve"> longer possible.</w:t>
      </w:r>
      <w:r w:rsidRPr="00442F86">
        <w:rPr>
          <w:rStyle w:val="StyleUnderline"/>
        </w:rPr>
        <w:t xml:space="preserve"> The lack of success for traditional methods is visible</w:t>
      </w:r>
      <w:r w:rsidRPr="00442F86">
        <w:rPr>
          <w:sz w:val="10"/>
        </w:rPr>
        <w:t xml:space="preserve"> also </w:t>
      </w:r>
      <w:r w:rsidRPr="00442F86">
        <w:rPr>
          <w:rStyle w:val="StyleUnderline"/>
        </w:rPr>
        <w:t>on civil frontiers</w:t>
      </w:r>
      <w:r w:rsidRPr="00442F86">
        <w:rPr>
          <w:sz w:val="10"/>
        </w:rPr>
        <w:t xml:space="preserve"> like </w:t>
      </w:r>
      <w:r w:rsidRPr="00442F86">
        <w:rPr>
          <w:rStyle w:val="StyleUnderline"/>
        </w:rPr>
        <w:t xml:space="preserve">the war against </w:t>
      </w:r>
      <w:r w:rsidRPr="00442F86">
        <w:rPr>
          <w:rStyle w:val="UnderlineBold"/>
        </w:rPr>
        <w:t>poverty</w:t>
      </w:r>
      <w:r w:rsidRPr="00442F86">
        <w:rPr>
          <w:sz w:val="10"/>
        </w:rPr>
        <w:t xml:space="preserve">, the war against drugs, </w:t>
      </w:r>
      <w:r w:rsidRPr="00442F86">
        <w:rPr>
          <w:rStyle w:val="UnderlineBold"/>
        </w:rPr>
        <w:t>and</w:t>
      </w:r>
      <w:r w:rsidRPr="00442F86">
        <w:rPr>
          <w:sz w:val="10"/>
        </w:rPr>
        <w:t xml:space="preserve"> the attempts to extinct </w:t>
      </w:r>
      <w:r w:rsidRPr="00442F86">
        <w:rPr>
          <w:rStyle w:val="UnderlineBold"/>
        </w:rPr>
        <w:t>AIDS.</w:t>
      </w:r>
    </w:p>
    <w:p w14:paraId="1A26F214" w14:textId="77777777" w:rsidR="009D118F" w:rsidRPr="00442F86" w:rsidRDefault="009D118F" w:rsidP="009D118F">
      <w:pPr>
        <w:rPr>
          <w:sz w:val="10"/>
        </w:rPr>
      </w:pPr>
      <w:r w:rsidRPr="00442F86">
        <w:rPr>
          <w:sz w:val="10"/>
        </w:rPr>
        <w:t xml:space="preserve">The new, </w:t>
      </w:r>
      <w:proofErr w:type="gramStart"/>
      <w:r w:rsidRPr="00442F86">
        <w:rPr>
          <w:sz w:val="10"/>
        </w:rPr>
        <w:t>multinational</w:t>
      </w:r>
      <w:proofErr w:type="gramEnd"/>
      <w:r w:rsidRPr="00442F86">
        <w:rPr>
          <w:sz w:val="10"/>
        </w:rPr>
        <w:t xml:space="preserve"> and </w:t>
      </w:r>
      <w:r w:rsidRPr="00442F86">
        <w:rPr>
          <w:rStyle w:val="StyleUnderline"/>
        </w:rPr>
        <w:t>complex threatening pictures</w:t>
      </w:r>
      <w:r w:rsidRPr="00442F86">
        <w:rPr>
          <w:sz w:val="10"/>
        </w:rPr>
        <w:t xml:space="preserve"> which have replaced the old ones, </w:t>
      </w:r>
      <w:r w:rsidRPr="00442F86">
        <w:rPr>
          <w:rStyle w:val="StyleUnderline"/>
        </w:rPr>
        <w:t>can only be met with</w:t>
      </w:r>
      <w:r w:rsidRPr="00442F86">
        <w:rPr>
          <w:sz w:val="10"/>
        </w:rPr>
        <w:t xml:space="preserve"> a smaller, more modern and flexible elite-force. The heavy striking-force with small command and intelligence resources will be reduced in </w:t>
      </w:r>
      <w:proofErr w:type="spellStart"/>
      <w:r w:rsidRPr="00442F86">
        <w:rPr>
          <w:sz w:val="10"/>
        </w:rPr>
        <w:t>favour</w:t>
      </w:r>
      <w:proofErr w:type="spellEnd"/>
      <w:r w:rsidRPr="00442F86">
        <w:rPr>
          <w:sz w:val="10"/>
        </w:rPr>
        <w:t xml:space="preserve"> of a network-</w:t>
      </w:r>
      <w:proofErr w:type="spellStart"/>
      <w:r w:rsidRPr="00442F86">
        <w:rPr>
          <w:sz w:val="10"/>
        </w:rPr>
        <w:t>defence</w:t>
      </w:r>
      <w:proofErr w:type="spellEnd"/>
      <w:r w:rsidRPr="00442F86">
        <w:rPr>
          <w:sz w:val="10"/>
        </w:rPr>
        <w:t xml:space="preserve"> based on the development within information and communication technology. The designation network will, however, not in the first instance represent the connecting of different technical systems. </w:t>
      </w:r>
      <w:proofErr w:type="gramStart"/>
      <w:r w:rsidRPr="00442F86">
        <w:rPr>
          <w:sz w:val="10"/>
        </w:rPr>
        <w:t>Instead</w:t>
      </w:r>
      <w:proofErr w:type="gramEnd"/>
      <w:r w:rsidRPr="00442F86">
        <w:rPr>
          <w:sz w:val="10"/>
        </w:rPr>
        <w:t xml:space="preserve"> it will represent </w:t>
      </w:r>
      <w:r w:rsidRPr="00442F86">
        <w:rPr>
          <w:rStyle w:val="StyleUnderline"/>
        </w:rPr>
        <w:t>a more flexible way of handling a new situation – to combine different entities and components for more complex tasks.</w:t>
      </w:r>
      <w:r w:rsidRPr="00442F86">
        <w:rPr>
          <w:sz w:val="10"/>
        </w:rPr>
        <w:t xml:space="preserve"> One of its main duties will be peace-keeping international contributions. Another task will be to handle attacks </w:t>
      </w:r>
      <w:proofErr w:type="spellStart"/>
      <w:r w:rsidRPr="00442F86">
        <w:rPr>
          <w:sz w:val="10"/>
        </w:rPr>
        <w:t>realised</w:t>
      </w:r>
      <w:proofErr w:type="spellEnd"/>
      <w:r w:rsidRPr="00442F86">
        <w:rPr>
          <w:sz w:val="10"/>
        </w:rPr>
        <w:t xml:space="preserve"> with nerve-gas or bacteria. High-technological data-virus should also be possible to combat.</w:t>
      </w:r>
    </w:p>
    <w:p w14:paraId="6321A79B" w14:textId="77777777" w:rsidR="009D118F" w:rsidRPr="00442F86" w:rsidRDefault="009D118F" w:rsidP="009D118F">
      <w:pPr>
        <w:rPr>
          <w:sz w:val="10"/>
        </w:rPr>
      </w:pPr>
      <w:r w:rsidRPr="00442F86">
        <w:rPr>
          <w:sz w:val="10"/>
        </w:rPr>
        <w:t xml:space="preserve">The building up of such a </w:t>
      </w:r>
      <w:proofErr w:type="spellStart"/>
      <w:r w:rsidRPr="00442F86">
        <w:rPr>
          <w:sz w:val="10"/>
        </w:rPr>
        <w:t>defence</w:t>
      </w:r>
      <w:proofErr w:type="spellEnd"/>
      <w:r w:rsidRPr="00442F86">
        <w:rPr>
          <w:sz w:val="10"/>
        </w:rPr>
        <w:t xml:space="preserve"> will demand an entirely new way of thinking regarding decision-making, command and control and use of modern technology. Internationally, this kind of thinking has attracted great interest and got the designation “Revolution in Military Affairs” (RMA). The term is based on </w:t>
      </w:r>
      <w:proofErr w:type="gramStart"/>
      <w:r w:rsidRPr="00442F86">
        <w:rPr>
          <w:sz w:val="10"/>
        </w:rPr>
        <w:t>a number of</w:t>
      </w:r>
      <w:proofErr w:type="gramEnd"/>
      <w:r w:rsidRPr="00442F86">
        <w:rPr>
          <w:sz w:val="10"/>
        </w:rPr>
        <w:t xml:space="preserve"> technological breakthroughs which have occurred after the end of the cold war about 1990. In several ways, these have changed the ground for modern warfare. Here the most important achievements have been the information-technological progresses which will permit the use of lots of sensors and the capability to transfer and manage big information-flows. Realistic training with the aid of virtual three-dimensional computer scenarios (“Battlefield Computer Games”), has signified a pronounced increase in the combat-skill of tank-crews.</w:t>
      </w:r>
    </w:p>
    <w:p w14:paraId="1D27C3F2" w14:textId="77777777" w:rsidR="009D118F" w:rsidRPr="00442F86" w:rsidRDefault="009D118F" w:rsidP="009D118F">
      <w:pPr>
        <w:rPr>
          <w:sz w:val="10"/>
        </w:rPr>
      </w:pPr>
      <w:r w:rsidRPr="00442F86">
        <w:rPr>
          <w:sz w:val="10"/>
        </w:rPr>
        <w:t xml:space="preserve">Some important trends within the RMA-concept </w:t>
      </w:r>
      <w:proofErr w:type="gramStart"/>
      <w:r w:rsidRPr="00442F86">
        <w:rPr>
          <w:sz w:val="10"/>
        </w:rPr>
        <w:t>is</w:t>
      </w:r>
      <w:proofErr w:type="gramEnd"/>
      <w:r w:rsidRPr="00442F86">
        <w:rPr>
          <w:sz w:val="10"/>
        </w:rPr>
        <w:t xml:space="preserve"> presented below:</w:t>
      </w:r>
    </w:p>
    <w:p w14:paraId="1994DE34" w14:textId="77777777" w:rsidR="009D118F" w:rsidRPr="00442F86" w:rsidRDefault="009D118F" w:rsidP="009D118F">
      <w:pPr>
        <w:rPr>
          <w:sz w:val="10"/>
        </w:rPr>
      </w:pPr>
      <w:r w:rsidRPr="00442F86">
        <w:rPr>
          <w:sz w:val="10"/>
        </w:rPr>
        <w:t xml:space="preserve">Unmanned fighting vehicles and aircrafts. Automated, computerized technology will replace drivers and pilots. Start navigation, interpreting of the surrounding world, target-interpretation, target combatting and possible landing, is handled completely automatic. The opportunity of human handling and target combats remain. No consideration regarding the weight of the pilot, G-forces and life-supporting systems is necessary. The construction can be lighter, stronger, more </w:t>
      </w:r>
      <w:proofErr w:type="gramStart"/>
      <w:r w:rsidRPr="00442F86">
        <w:rPr>
          <w:sz w:val="10"/>
        </w:rPr>
        <w:t>rapid</w:t>
      </w:r>
      <w:proofErr w:type="gramEnd"/>
      <w:r w:rsidRPr="00442F86">
        <w:rPr>
          <w:sz w:val="10"/>
        </w:rPr>
        <w:t xml:space="preserve"> and cheaper. The instruction time can be shorter.</w:t>
      </w:r>
    </w:p>
    <w:p w14:paraId="7F1D28B5" w14:textId="77777777" w:rsidR="009D118F" w:rsidRPr="00442F86" w:rsidRDefault="009D118F" w:rsidP="009D118F">
      <w:pPr>
        <w:rPr>
          <w:sz w:val="10"/>
        </w:rPr>
      </w:pPr>
      <w:r w:rsidRPr="00442F86">
        <w:rPr>
          <w:sz w:val="10"/>
        </w:rPr>
        <w:t>Data-streams, threat-</w:t>
      </w:r>
      <w:proofErr w:type="gramStart"/>
      <w:r w:rsidRPr="00442F86">
        <w:rPr>
          <w:sz w:val="10"/>
        </w:rPr>
        <w:t>analyses</w:t>
      </w:r>
      <w:proofErr w:type="gramEnd"/>
      <w:r w:rsidRPr="00442F86">
        <w:rPr>
          <w:sz w:val="10"/>
        </w:rPr>
        <w:t xml:space="preserve"> and military preparedness. Miniaturized networks of cheap sensors deliver data from areas which earlier have not been accessible. Immediate processing creates information which is distributed via coded broadband to all units needing it.</w:t>
      </w:r>
    </w:p>
    <w:p w14:paraId="1CAFB452" w14:textId="77777777" w:rsidR="009D118F" w:rsidRPr="00442F86" w:rsidRDefault="009D118F" w:rsidP="009D118F">
      <w:pPr>
        <w:rPr>
          <w:sz w:val="10"/>
        </w:rPr>
      </w:pPr>
      <w:r w:rsidRPr="00442F86">
        <w:rPr>
          <w:sz w:val="10"/>
        </w:rPr>
        <w:t>Chemical, bacteriological, radiological detection and protection. Micro sensors integrated in new protective clothes will dramatically increase the ability to move and increase freedom of action in contaminated areas. High sensibility and selectivity will make possible an immediate detection of the threat.</w:t>
      </w:r>
    </w:p>
    <w:p w14:paraId="1BA57E57" w14:textId="77777777" w:rsidR="009D118F" w:rsidRPr="00442F86" w:rsidRDefault="009D118F" w:rsidP="009D118F">
      <w:pPr>
        <w:rPr>
          <w:sz w:val="10"/>
        </w:rPr>
      </w:pPr>
      <w:r w:rsidRPr="00442F86">
        <w:rPr>
          <w:sz w:val="10"/>
        </w:rPr>
        <w:t>Body-</w:t>
      </w:r>
      <w:proofErr w:type="spellStart"/>
      <w:r w:rsidRPr="00442F86">
        <w:rPr>
          <w:sz w:val="10"/>
        </w:rPr>
        <w:t>armour</w:t>
      </w:r>
      <w:proofErr w:type="spellEnd"/>
      <w:r w:rsidRPr="00442F86">
        <w:rPr>
          <w:sz w:val="10"/>
        </w:rPr>
        <w:t xml:space="preserve"> for fighting soldiers. Extremely strong and light bullet proof materials increase the survival on the battlefield.</w:t>
      </w:r>
    </w:p>
    <w:p w14:paraId="36EC8D33" w14:textId="77777777" w:rsidR="009D118F" w:rsidRPr="00442F86" w:rsidRDefault="009D118F" w:rsidP="009D118F">
      <w:pPr>
        <w:rPr>
          <w:sz w:val="10"/>
        </w:rPr>
      </w:pPr>
      <w:r w:rsidRPr="00442F86">
        <w:rPr>
          <w:sz w:val="10"/>
        </w:rPr>
        <w:t>Field-equipment of lightweight type. New, lightweight materials will decrease the total carrying load for the soldier. Hence endurance and strength will increase. This holds well for uniforms, personal weapons, communication equipment and darkness-optics.</w:t>
      </w:r>
    </w:p>
    <w:p w14:paraId="2BF19CD8" w14:textId="77777777" w:rsidR="009D118F" w:rsidRPr="00442F86" w:rsidRDefault="009D118F" w:rsidP="009D118F">
      <w:pPr>
        <w:rPr>
          <w:sz w:val="10"/>
        </w:rPr>
      </w:pPr>
      <w:r w:rsidRPr="00442F86">
        <w:rPr>
          <w:sz w:val="10"/>
        </w:rPr>
        <w:t>New bio-treatment for augmented performance. Without the use of drugs, human staying power can be doubled. Lack of sleep and impaired vigilance now can be compensated for as well as the impact of physical damage.</w:t>
      </w:r>
    </w:p>
    <w:p w14:paraId="6F1AD099" w14:textId="77777777" w:rsidR="009D118F" w:rsidRPr="00442F86" w:rsidRDefault="009D118F" w:rsidP="009D118F">
      <w:pPr>
        <w:rPr>
          <w:sz w:val="10"/>
        </w:rPr>
      </w:pPr>
      <w:r w:rsidRPr="00442F86">
        <w:rPr>
          <w:sz w:val="10"/>
        </w:rPr>
        <w:t>A science of command and control</w:t>
      </w:r>
    </w:p>
    <w:p w14:paraId="72C17E62" w14:textId="77777777" w:rsidR="009D118F" w:rsidRPr="00442F86" w:rsidRDefault="009D118F" w:rsidP="009D118F">
      <w:pPr>
        <w:rPr>
          <w:sz w:val="10"/>
        </w:rPr>
      </w:pPr>
      <w:r w:rsidRPr="00442F86">
        <w:rPr>
          <w:sz w:val="10"/>
        </w:rPr>
        <w:t>Today's military command and control embrace different kinds of affairs from battle conduct to more administrative activities. It takes place on different strata from lower tactical levels to the highest strategical level. In contrast to civil command and control it includes fundamental questions regarding life and death for involved persons. In battlefields the unmasked principle of causality always rules. There the connection between conclusions and orders and their consequences are terrifyingly short.</w:t>
      </w:r>
    </w:p>
    <w:p w14:paraId="041A58BC" w14:textId="77777777" w:rsidR="009D118F" w:rsidRPr="00442F86" w:rsidRDefault="009D118F" w:rsidP="009D118F">
      <w:pPr>
        <w:rPr>
          <w:sz w:val="10"/>
        </w:rPr>
      </w:pPr>
      <w:r w:rsidRPr="00442F86">
        <w:rPr>
          <w:sz w:val="10"/>
        </w:rPr>
        <w:t xml:space="preserve">A simple definition of the aim of command and control could be the coordination of human actions with different resources to get effects. In </w:t>
      </w:r>
      <w:proofErr w:type="spellStart"/>
      <w:r w:rsidRPr="00442F86">
        <w:rPr>
          <w:sz w:val="10"/>
        </w:rPr>
        <w:t>practise</w:t>
      </w:r>
      <w:proofErr w:type="spellEnd"/>
      <w:r w:rsidRPr="00442F86">
        <w:rPr>
          <w:sz w:val="10"/>
        </w:rPr>
        <w:t xml:space="preserve">, this is often considered as something diffuse. Difficulties often arise when </w:t>
      </w:r>
      <w:proofErr w:type="spellStart"/>
      <w:r w:rsidRPr="00442F86">
        <w:rPr>
          <w:sz w:val="10"/>
        </w:rPr>
        <w:t>analysing</w:t>
      </w:r>
      <w:proofErr w:type="spellEnd"/>
      <w:r w:rsidRPr="00442F86">
        <w:rPr>
          <w:sz w:val="10"/>
        </w:rPr>
        <w:t xml:space="preserve"> the content and form of the activity. Problem solutions too often are seen as applied science without either theories or scientific method. Obstacles to attain a comprehensive view with hitherto used frames of reference have been experienced by both commanders and military theorists.</w:t>
      </w:r>
    </w:p>
    <w:p w14:paraId="01CAE3C4" w14:textId="77777777" w:rsidR="009D118F" w:rsidRPr="00442F86" w:rsidRDefault="009D118F" w:rsidP="009D118F">
      <w:pPr>
        <w:rPr>
          <w:sz w:val="10"/>
        </w:rPr>
      </w:pPr>
      <w:r w:rsidRPr="00442F86">
        <w:rPr>
          <w:sz w:val="10"/>
        </w:rPr>
        <w:t>With this background, an attempt to regard command and control as part of “The Art of War” may be understandable. As an art, it can only be developed and reach its fulfilment inside the born leader with his special creativity, intuition capability and the divine vestige, existing in very few persons. However, such a view will have some less successful consequences, especially for the education of higher commanders. The divine vestige is scarcely possible to gauge and the number of born leaders is not in enough supply for the demands of society. At all events it cannot be the foundation for the recruitment of general staff candidates. Here more measurable and tangible properties must be decisive.</w:t>
      </w:r>
    </w:p>
    <w:p w14:paraId="5F9083E8" w14:textId="77777777" w:rsidR="009D118F" w:rsidRPr="00442F86" w:rsidRDefault="009D118F" w:rsidP="009D118F">
      <w:pPr>
        <w:rPr>
          <w:sz w:val="10"/>
        </w:rPr>
      </w:pPr>
      <w:r w:rsidRPr="00442F86">
        <w:rPr>
          <w:sz w:val="10"/>
        </w:rPr>
        <w:t xml:space="preserve">A more fruitful attitude therefore has appeared to be an integration of the problems of military management into a general scientific educational frame and denote it a science of command and control. The military competent at once </w:t>
      </w:r>
      <w:proofErr w:type="spellStart"/>
      <w:r w:rsidRPr="00442F86">
        <w:rPr>
          <w:sz w:val="10"/>
        </w:rPr>
        <w:t>realise</w:t>
      </w:r>
      <w:proofErr w:type="spellEnd"/>
      <w:r w:rsidRPr="00442F86">
        <w:rPr>
          <w:sz w:val="10"/>
        </w:rPr>
        <w:t xml:space="preserve"> that this area has two central questions at issue, on the one hand to make relevant decisions and on the other to carry them out adequately. With a slight reformulation it is possible to say that decision-making is to determine what should be done. The realization, the command, concerns how it should be done. Here the continuous existing aspect of time is present with its deadlines for thinking, planning, decision-making, taking measures, etc. This kind of activity always embraces the old truism of the equal importance of making the right things as doing things right. Regarding civil decision-making and execution, it often differs marginally (in principle) from the military counterpart. Thus, it is possible to speak of a general science of command and control.</w:t>
      </w:r>
    </w:p>
    <w:p w14:paraId="462153D8" w14:textId="77777777" w:rsidR="009D118F" w:rsidRPr="00442F86" w:rsidRDefault="009D118F" w:rsidP="009D118F">
      <w:pPr>
        <w:rPr>
          <w:sz w:val="10"/>
        </w:rPr>
      </w:pPr>
      <w:r w:rsidRPr="00442F86">
        <w:rPr>
          <w:sz w:val="10"/>
        </w:rPr>
        <w:t xml:space="preserve">In English, the area is denoted by the words command, control, </w:t>
      </w:r>
      <w:proofErr w:type="gramStart"/>
      <w:r w:rsidRPr="00442F86">
        <w:rPr>
          <w:sz w:val="10"/>
        </w:rPr>
        <w:t>communication</w:t>
      </w:r>
      <w:proofErr w:type="gramEnd"/>
      <w:r w:rsidRPr="00442F86">
        <w:rPr>
          <w:sz w:val="10"/>
        </w:rPr>
        <w:t xml:space="preserve"> and information with the acronym C3I. Command implies goal-oriented conduct and action, executed by people over people who all are living creatures and thereby process information for their survival. The process of life is to adapt the own situation to an ever-changing environment and a relation between information and control. Control comprises the processing of information, programming, </w:t>
      </w:r>
      <w:proofErr w:type="gramStart"/>
      <w:r w:rsidRPr="00442F86">
        <w:rPr>
          <w:sz w:val="10"/>
        </w:rPr>
        <w:t>decision</w:t>
      </w:r>
      <w:proofErr w:type="gramEnd"/>
      <w:r w:rsidRPr="00442F86">
        <w:rPr>
          <w:sz w:val="10"/>
        </w:rPr>
        <w:t xml:space="preserve"> and communication. Two-way communication between the controller and the controlled feeds back the result of the action for necessary justification and new activity.</w:t>
      </w:r>
    </w:p>
    <w:p w14:paraId="079A59EB" w14:textId="77777777" w:rsidR="009D118F" w:rsidRPr="00442F86" w:rsidRDefault="009D118F" w:rsidP="009D118F">
      <w:pPr>
        <w:rPr>
          <w:sz w:val="10"/>
        </w:rPr>
      </w:pPr>
      <w:proofErr w:type="gramStart"/>
      <w:r w:rsidRPr="00442F86">
        <w:rPr>
          <w:sz w:val="10"/>
        </w:rPr>
        <w:t>In reality, the</w:t>
      </w:r>
      <w:proofErr w:type="gramEnd"/>
      <w:r w:rsidRPr="00442F86">
        <w:rPr>
          <w:sz w:val="10"/>
        </w:rPr>
        <w:t xml:space="preserve"> described </w:t>
      </w:r>
      <w:r w:rsidRPr="0074506A">
        <w:rPr>
          <w:rStyle w:val="StyleUnderline"/>
          <w:highlight w:val="green"/>
        </w:rPr>
        <w:t>control and command</w:t>
      </w:r>
      <w:r w:rsidRPr="00442F86">
        <w:rPr>
          <w:sz w:val="10"/>
        </w:rPr>
        <w:t xml:space="preserve"> process </w:t>
      </w:r>
      <w:r w:rsidRPr="0074506A">
        <w:rPr>
          <w:rStyle w:val="StyleUnderline"/>
          <w:highlight w:val="green"/>
        </w:rPr>
        <w:t>is a very complex phenomenon</w:t>
      </w:r>
      <w:r w:rsidRPr="00442F86">
        <w:rPr>
          <w:rStyle w:val="StyleUnderline"/>
        </w:rPr>
        <w:t>.</w:t>
      </w:r>
      <w:r w:rsidRPr="00442F86">
        <w:rPr>
          <w:sz w:val="10"/>
        </w:rPr>
        <w:t xml:space="preserve"> The physical and mental status of the decision-maker as well as </w:t>
      </w:r>
      <w:r w:rsidRPr="00442F86">
        <w:rPr>
          <w:rStyle w:val="StyleUnderline"/>
        </w:rPr>
        <w:t>deeply existing conceptions and preferences influence the procedure.</w:t>
      </w:r>
      <w:r w:rsidRPr="00442F86">
        <w:rPr>
          <w:sz w:val="10"/>
        </w:rPr>
        <w:t xml:space="preserve"> </w:t>
      </w:r>
      <w:proofErr w:type="gramStart"/>
      <w:r w:rsidRPr="00442F86">
        <w:rPr>
          <w:sz w:val="10"/>
        </w:rPr>
        <w:t>Also</w:t>
      </w:r>
      <w:proofErr w:type="gramEnd"/>
      <w:r w:rsidRPr="00442F86">
        <w:rPr>
          <w:sz w:val="10"/>
        </w:rPr>
        <w:t xml:space="preserve"> </w:t>
      </w:r>
      <w:proofErr w:type="spellStart"/>
      <w:r w:rsidRPr="00442F86">
        <w:rPr>
          <w:rStyle w:val="StyleUnderline"/>
        </w:rPr>
        <w:t>organisational</w:t>
      </w:r>
      <w:proofErr w:type="spellEnd"/>
      <w:r w:rsidRPr="00442F86">
        <w:rPr>
          <w:rStyle w:val="StyleUnderline"/>
        </w:rPr>
        <w:t xml:space="preserve"> structures</w:t>
      </w:r>
      <w:r w:rsidRPr="00442F86">
        <w:rPr>
          <w:sz w:val="10"/>
        </w:rPr>
        <w:t xml:space="preserve"> and technical equipment will </w:t>
      </w:r>
      <w:r w:rsidRPr="00442F86">
        <w:rPr>
          <w:rStyle w:val="StyleUnderline"/>
        </w:rPr>
        <w:t>influence the result.</w:t>
      </w:r>
      <w:r w:rsidRPr="00442F86">
        <w:rPr>
          <w:sz w:val="10"/>
        </w:rPr>
        <w:t xml:space="preserve"> </w:t>
      </w:r>
      <w:r w:rsidRPr="0074506A">
        <w:rPr>
          <w:sz w:val="10"/>
          <w:highlight w:val="green"/>
        </w:rPr>
        <w:t>“</w:t>
      </w:r>
      <w:r w:rsidRPr="0074506A">
        <w:rPr>
          <w:rStyle w:val="UnderlineBold"/>
          <w:highlight w:val="green"/>
        </w:rPr>
        <w:t>Everything is connected to everything else</w:t>
      </w:r>
      <w:r w:rsidRPr="0074506A">
        <w:rPr>
          <w:sz w:val="10"/>
          <w:highlight w:val="green"/>
        </w:rPr>
        <w:t>”</w:t>
      </w:r>
      <w:r w:rsidRPr="00442F86">
        <w:rPr>
          <w:sz w:val="10"/>
        </w:rPr>
        <w:t>. Later in the text, it will be evident that the used English keywords can represent subsets of a comprehensive theory. Without this theory the term science in the label “A science of command and control” should be irrelevant.</w:t>
      </w:r>
    </w:p>
    <w:p w14:paraId="477834AF" w14:textId="77777777" w:rsidR="009D118F" w:rsidRPr="00442F86" w:rsidRDefault="009D118F" w:rsidP="009D118F">
      <w:pPr>
        <w:rPr>
          <w:sz w:val="10"/>
        </w:rPr>
      </w:pPr>
      <w:r w:rsidRPr="00442F86">
        <w:rPr>
          <w:sz w:val="10"/>
        </w:rPr>
        <w:t xml:space="preserve">To synthesize </w:t>
      </w:r>
      <w:r w:rsidRPr="0074506A">
        <w:rPr>
          <w:rStyle w:val="StyleUnderline"/>
          <w:highlight w:val="green"/>
        </w:rPr>
        <w:t>a new</w:t>
      </w:r>
      <w:r w:rsidRPr="00442F86">
        <w:rPr>
          <w:sz w:val="10"/>
        </w:rPr>
        <w:t xml:space="preserve"> subject field like </w:t>
      </w:r>
      <w:r w:rsidRPr="00442F86">
        <w:rPr>
          <w:rStyle w:val="StyleUnderline"/>
        </w:rPr>
        <w:t>command and control will imply</w:t>
      </w:r>
      <w:r w:rsidRPr="00442F86">
        <w:rPr>
          <w:sz w:val="10"/>
        </w:rPr>
        <w:t xml:space="preserve"> the finding and </w:t>
      </w:r>
      <w:r w:rsidRPr="0074506A">
        <w:rPr>
          <w:rStyle w:val="StyleUnderline"/>
          <w:highlight w:val="green"/>
        </w:rPr>
        <w:t>understanding</w:t>
      </w:r>
      <w:r w:rsidRPr="0074506A">
        <w:rPr>
          <w:highlight w:val="green"/>
          <w:u w:val="single"/>
        </w:rPr>
        <w:t xml:space="preserve"> of the </w:t>
      </w:r>
      <w:r w:rsidRPr="0074506A">
        <w:rPr>
          <w:rStyle w:val="StyleUnderline"/>
          <w:highlight w:val="green"/>
        </w:rPr>
        <w:t>joint factors</w:t>
      </w:r>
      <w:r w:rsidRPr="00442F86">
        <w:rPr>
          <w:sz w:val="10"/>
        </w:rPr>
        <w:t xml:space="preserve"> existing within different kinds of the area. </w:t>
      </w:r>
      <w:r w:rsidRPr="00442F86">
        <w:rPr>
          <w:rStyle w:val="StyleUnderline"/>
        </w:rPr>
        <w:t>It</w:t>
      </w:r>
      <w:r w:rsidRPr="00442F86">
        <w:rPr>
          <w:sz w:val="10"/>
        </w:rPr>
        <w:t xml:space="preserve"> also </w:t>
      </w:r>
      <w:r w:rsidRPr="0074506A">
        <w:rPr>
          <w:rStyle w:val="StyleUnderline"/>
          <w:highlight w:val="green"/>
        </w:rPr>
        <w:t>demands</w:t>
      </w:r>
      <w:r w:rsidRPr="00442F86">
        <w:rPr>
          <w:sz w:val="10"/>
        </w:rPr>
        <w:t xml:space="preserve"> definitions regarding basic terms and concepts as </w:t>
      </w:r>
      <w:r w:rsidRPr="0074506A">
        <w:rPr>
          <w:rStyle w:val="StyleUnderline"/>
          <w:highlight w:val="green"/>
        </w:rPr>
        <w:t xml:space="preserve">a </w:t>
      </w:r>
      <w:r w:rsidRPr="0074506A">
        <w:rPr>
          <w:rStyle w:val="UnderlineBold"/>
          <w:highlight w:val="green"/>
        </w:rPr>
        <w:t>starting point</w:t>
      </w:r>
      <w:r w:rsidRPr="0074506A">
        <w:rPr>
          <w:rStyle w:val="StyleUnderline"/>
          <w:highlight w:val="green"/>
        </w:rPr>
        <w:t xml:space="preserve"> for problem-solving</w:t>
      </w:r>
      <w:r w:rsidRPr="00442F86">
        <w:rPr>
          <w:rStyle w:val="StyleUnderline"/>
        </w:rPr>
        <w:t xml:space="preserve"> and</w:t>
      </w:r>
      <w:r w:rsidRPr="00442F86">
        <w:rPr>
          <w:sz w:val="10"/>
        </w:rPr>
        <w:t xml:space="preserve"> various kinds of </w:t>
      </w:r>
      <w:r w:rsidRPr="00442F86">
        <w:rPr>
          <w:rStyle w:val="StyleUnderline"/>
        </w:rPr>
        <w:t>reasoning.</w:t>
      </w:r>
      <w:r w:rsidRPr="00442F86">
        <w:rPr>
          <w:sz w:val="10"/>
        </w:rPr>
        <w:t xml:space="preserve"> Below some fundamental </w:t>
      </w:r>
      <w:proofErr w:type="gramStart"/>
      <w:r w:rsidRPr="00442F86">
        <w:rPr>
          <w:sz w:val="10"/>
        </w:rPr>
        <w:t>concept</w:t>
      </w:r>
      <w:proofErr w:type="gramEnd"/>
      <w:r w:rsidRPr="00442F86">
        <w:rPr>
          <w:sz w:val="10"/>
        </w:rPr>
        <w:t xml:space="preserve"> are presented.</w:t>
      </w:r>
    </w:p>
    <w:p w14:paraId="6989ECC5" w14:textId="77777777" w:rsidR="009D118F" w:rsidRPr="00442F86" w:rsidRDefault="009D118F" w:rsidP="009D118F">
      <w:pPr>
        <w:rPr>
          <w:rStyle w:val="StyleUnderline"/>
        </w:rPr>
      </w:pPr>
      <w:r w:rsidRPr="00442F86">
        <w:rPr>
          <w:sz w:val="10"/>
        </w:rPr>
        <w:t xml:space="preserve">The theory of </w:t>
      </w:r>
      <w:r w:rsidRPr="00442F86">
        <w:rPr>
          <w:rStyle w:val="StyleUnderline"/>
        </w:rPr>
        <w:t>command and control</w:t>
      </w:r>
      <w:r w:rsidRPr="00442F86">
        <w:rPr>
          <w:sz w:val="10"/>
        </w:rPr>
        <w:t xml:space="preserve"> is founded on </w:t>
      </w:r>
      <w:proofErr w:type="gramStart"/>
      <w:r w:rsidRPr="00442F86">
        <w:rPr>
          <w:sz w:val="10"/>
        </w:rPr>
        <w:t>a number of</w:t>
      </w:r>
      <w:proofErr w:type="gramEnd"/>
      <w:r w:rsidRPr="00442F86">
        <w:rPr>
          <w:sz w:val="10"/>
        </w:rPr>
        <w:t xml:space="preserve"> related academic areas. The integration of these </w:t>
      </w:r>
      <w:r w:rsidRPr="00442F86">
        <w:rPr>
          <w:rStyle w:val="StyleUnderline"/>
          <w:sz w:val="10"/>
          <w:u w:val="none"/>
        </w:rPr>
        <w:t>creates</w:t>
      </w:r>
      <w:r w:rsidRPr="00442F86">
        <w:rPr>
          <w:rStyle w:val="StyleUnderline"/>
        </w:rPr>
        <w:t xml:space="preserve"> </w:t>
      </w:r>
      <w:r w:rsidRPr="0074506A">
        <w:rPr>
          <w:rStyle w:val="StyleUnderline"/>
          <w:highlight w:val="green"/>
        </w:rPr>
        <w:t xml:space="preserve">the </w:t>
      </w:r>
      <w:r w:rsidRPr="0074506A">
        <w:rPr>
          <w:rStyle w:val="UnderlineBold"/>
          <w:highlight w:val="green"/>
        </w:rPr>
        <w:t>theoretical basis</w:t>
      </w:r>
      <w:r w:rsidRPr="00442F86">
        <w:rPr>
          <w:sz w:val="10"/>
        </w:rPr>
        <w:t xml:space="preserve"> which allows</w:t>
      </w:r>
      <w:r w:rsidRPr="00442F86">
        <w:rPr>
          <w:rStyle w:val="StyleUnderline"/>
          <w:sz w:val="10"/>
          <w:u w:val="none"/>
        </w:rPr>
        <w:t xml:space="preserve"> </w:t>
      </w:r>
      <w:r w:rsidRPr="00442F86">
        <w:rPr>
          <w:sz w:val="10"/>
        </w:rPr>
        <w:t xml:space="preserve">a commander to understand the function </w:t>
      </w:r>
      <w:r w:rsidRPr="00442F86">
        <w:rPr>
          <w:rStyle w:val="StyleUnderline"/>
          <w:sz w:val="10"/>
          <w:u w:val="none"/>
        </w:rPr>
        <w:t>of command and control.</w:t>
      </w:r>
      <w:r w:rsidRPr="00442F86">
        <w:rPr>
          <w:sz w:val="10"/>
        </w:rPr>
        <w:t xml:space="preserve"> That </w:t>
      </w:r>
      <w:r w:rsidRPr="0074506A">
        <w:rPr>
          <w:highlight w:val="green"/>
          <w:u w:val="single"/>
        </w:rPr>
        <w:t>is</w:t>
      </w:r>
      <w:r w:rsidRPr="00442F86">
        <w:rPr>
          <w:u w:val="single"/>
        </w:rPr>
        <w:t xml:space="preserve"> </w:t>
      </w:r>
      <w:r w:rsidRPr="00442F86">
        <w:rPr>
          <w:sz w:val="10"/>
        </w:rPr>
        <w:t xml:space="preserve">to master </w:t>
      </w:r>
      <w:r w:rsidRPr="0074506A">
        <w:rPr>
          <w:rStyle w:val="Box"/>
          <w:highlight w:val="green"/>
        </w:rPr>
        <w:t>the prerequisite for relevant decisions</w:t>
      </w:r>
      <w:r w:rsidRPr="0074506A">
        <w:rPr>
          <w:highlight w:val="green"/>
          <w:u w:val="single"/>
        </w:rPr>
        <w:t xml:space="preserve"> </w:t>
      </w:r>
      <w:r w:rsidRPr="0074506A">
        <w:rPr>
          <w:rStyle w:val="StyleUnderline"/>
          <w:highlight w:val="green"/>
        </w:rPr>
        <w:t>and</w:t>
      </w:r>
      <w:r w:rsidRPr="0074506A">
        <w:rPr>
          <w:highlight w:val="green"/>
          <w:u w:val="single"/>
        </w:rPr>
        <w:t xml:space="preserve"> their </w:t>
      </w:r>
      <w:r w:rsidRPr="0074506A">
        <w:rPr>
          <w:rStyle w:val="StyleUnderline"/>
          <w:highlight w:val="green"/>
        </w:rPr>
        <w:t>transformation into reality</w:t>
      </w:r>
      <w:r w:rsidRPr="00442F86">
        <w:rPr>
          <w:rStyle w:val="StyleUnderline"/>
        </w:rPr>
        <w:t>.</w:t>
      </w:r>
    </w:p>
    <w:p w14:paraId="6B4D418B" w14:textId="77777777" w:rsidR="009D118F" w:rsidRPr="00442F86" w:rsidRDefault="009D118F" w:rsidP="009D118F">
      <w:pPr>
        <w:rPr>
          <w:sz w:val="10"/>
        </w:rPr>
      </w:pPr>
      <w:r w:rsidRPr="00442F86">
        <w:rPr>
          <w:sz w:val="10"/>
        </w:rPr>
        <w:t xml:space="preserve">The science of </w:t>
      </w:r>
      <w:r w:rsidRPr="00442F86">
        <w:rPr>
          <w:rStyle w:val="StyleUnderline"/>
        </w:rPr>
        <w:t>command and control is the application of the theory in a real world.</w:t>
      </w:r>
      <w:r w:rsidRPr="00442F86">
        <w:rPr>
          <w:sz w:val="10"/>
        </w:rPr>
        <w:t xml:space="preserve"> It indicates how a system of command and control should be designed and used for decision-making, execution, </w:t>
      </w:r>
      <w:proofErr w:type="spellStart"/>
      <w:r w:rsidRPr="00442F86">
        <w:rPr>
          <w:sz w:val="10"/>
        </w:rPr>
        <w:t>followup</w:t>
      </w:r>
      <w:proofErr w:type="spellEnd"/>
      <w:r w:rsidRPr="00442F86">
        <w:rPr>
          <w:sz w:val="10"/>
        </w:rPr>
        <w:t>, and government in a mainly unpredictable and chaotic environment (especially the combat).</w:t>
      </w:r>
    </w:p>
    <w:p w14:paraId="0DD854A1" w14:textId="77777777" w:rsidR="009D118F" w:rsidRPr="00442F86" w:rsidRDefault="009D118F" w:rsidP="009D118F">
      <w:pPr>
        <w:rPr>
          <w:sz w:val="10"/>
        </w:rPr>
      </w:pPr>
      <w:r w:rsidRPr="00442F86">
        <w:rPr>
          <w:sz w:val="10"/>
        </w:rPr>
        <w:t xml:space="preserve">A system of command and control is an integrated gathering of people, functions, </w:t>
      </w:r>
      <w:proofErr w:type="gramStart"/>
      <w:r w:rsidRPr="00442F86">
        <w:rPr>
          <w:sz w:val="10"/>
        </w:rPr>
        <w:t>procedures</w:t>
      </w:r>
      <w:proofErr w:type="gramEnd"/>
      <w:r w:rsidRPr="00442F86">
        <w:rPr>
          <w:sz w:val="10"/>
        </w:rPr>
        <w:t xml:space="preserve"> and equipment which together constitute the function of command and control. </w:t>
      </w:r>
      <w:r w:rsidRPr="00442F86">
        <w:rPr>
          <w:rStyle w:val="StyleUnderline"/>
        </w:rPr>
        <w:t>This system is the tool of the commander and secures</w:t>
      </w:r>
      <w:r w:rsidRPr="00442F86">
        <w:rPr>
          <w:sz w:val="10"/>
        </w:rPr>
        <w:t xml:space="preserve"> that </w:t>
      </w:r>
      <w:r w:rsidRPr="00442F86">
        <w:rPr>
          <w:rStyle w:val="StyleUnderline"/>
        </w:rPr>
        <w:t>the capacity of the directed unity is utilized in the best manner</w:t>
      </w:r>
      <w:r w:rsidRPr="00442F86">
        <w:rPr>
          <w:sz w:val="10"/>
        </w:rPr>
        <w:t xml:space="preserve"> </w:t>
      </w:r>
      <w:proofErr w:type="gramStart"/>
      <w:r w:rsidRPr="00442F86">
        <w:rPr>
          <w:sz w:val="10"/>
        </w:rPr>
        <w:t>in order to</w:t>
      </w:r>
      <w:proofErr w:type="gramEnd"/>
      <w:r w:rsidRPr="00442F86">
        <w:rPr>
          <w:sz w:val="10"/>
        </w:rPr>
        <w:t xml:space="preserve"> fulfill the goal.</w:t>
      </w:r>
    </w:p>
    <w:p w14:paraId="3F3363F4" w14:textId="77777777" w:rsidR="009D118F" w:rsidRPr="00442F86" w:rsidRDefault="009D118F" w:rsidP="009D118F">
      <w:pPr>
        <w:rPr>
          <w:rStyle w:val="StyleUnderline"/>
        </w:rPr>
      </w:pPr>
      <w:r w:rsidRPr="00442F86">
        <w:rPr>
          <w:rStyle w:val="StyleUnderline"/>
        </w:rPr>
        <w:t xml:space="preserve">The </w:t>
      </w:r>
      <w:r w:rsidRPr="00442F86">
        <w:rPr>
          <w:rStyle w:val="UnderlineBold"/>
        </w:rPr>
        <w:t>research problem</w:t>
      </w:r>
      <w:r w:rsidRPr="00442F86">
        <w:rPr>
          <w:sz w:val="10"/>
        </w:rPr>
        <w:t xml:space="preserve"> of the science of command and control </w:t>
      </w:r>
      <w:r w:rsidRPr="00442F86">
        <w:rPr>
          <w:rStyle w:val="StyleUnderline"/>
        </w:rPr>
        <w:t>can be formulated</w:t>
      </w:r>
      <w:r w:rsidRPr="00442F86">
        <w:rPr>
          <w:sz w:val="10"/>
        </w:rPr>
        <w:t xml:space="preserve"> as: </w:t>
      </w:r>
      <w:r w:rsidRPr="00442F86">
        <w:rPr>
          <w:rStyle w:val="StyleUnderline"/>
        </w:rPr>
        <w:t>How should</w:t>
      </w:r>
      <w:r w:rsidRPr="00442F86">
        <w:rPr>
          <w:sz w:val="10"/>
        </w:rPr>
        <w:t xml:space="preserve"> the </w:t>
      </w:r>
      <w:r w:rsidRPr="00442F86">
        <w:rPr>
          <w:rStyle w:val="StyleUnderline"/>
        </w:rPr>
        <w:t>intentions</w:t>
      </w:r>
      <w:r w:rsidRPr="00442F86">
        <w:rPr>
          <w:sz w:val="10"/>
        </w:rPr>
        <w:t xml:space="preserve"> of the commander </w:t>
      </w:r>
      <w:r w:rsidRPr="00442F86">
        <w:rPr>
          <w:rStyle w:val="StyleUnderline"/>
        </w:rPr>
        <w:t>be converted into reality</w:t>
      </w:r>
      <w:r w:rsidRPr="00442F86">
        <w:rPr>
          <w:sz w:val="10"/>
        </w:rPr>
        <w:t xml:space="preserve"> </w:t>
      </w:r>
      <w:r w:rsidRPr="00442F86">
        <w:rPr>
          <w:rStyle w:val="StyleUnderline"/>
        </w:rPr>
        <w:t>as completely as possible?</w:t>
      </w:r>
    </w:p>
    <w:p w14:paraId="318E5BB6" w14:textId="77777777" w:rsidR="009D118F" w:rsidRPr="00442F86" w:rsidRDefault="009D118F" w:rsidP="009D118F">
      <w:pPr>
        <w:rPr>
          <w:sz w:val="10"/>
        </w:rPr>
      </w:pPr>
      <w:r w:rsidRPr="00442F86">
        <w:rPr>
          <w:sz w:val="10"/>
        </w:rPr>
        <w:t xml:space="preserve">Something which must be elucidated in the definitions above is the concept of a commander. The presumption that one can count with an unambiguous, conclusive commander as in military units, civil service departments or oil-tankers are not always correct. A committee, a board or </w:t>
      </w:r>
      <w:proofErr w:type="gramStart"/>
      <w:r w:rsidRPr="00442F86">
        <w:rPr>
          <w:sz w:val="10"/>
        </w:rPr>
        <w:t>some kind of collective</w:t>
      </w:r>
      <w:proofErr w:type="gramEnd"/>
      <w:r w:rsidRPr="00442F86">
        <w:rPr>
          <w:sz w:val="10"/>
        </w:rPr>
        <w:t xml:space="preserve"> often is the equivalent. This must be considered the rule when controversial political problems should be solved.</w:t>
      </w:r>
    </w:p>
    <w:p w14:paraId="3D612750" w14:textId="77777777" w:rsidR="009D118F" w:rsidRPr="00442F86" w:rsidRDefault="009D118F" w:rsidP="009D118F">
      <w:pPr>
        <w:rPr>
          <w:sz w:val="10"/>
        </w:rPr>
      </w:pPr>
      <w:r w:rsidRPr="00442F86">
        <w:rPr>
          <w:sz w:val="10"/>
        </w:rPr>
        <w:t xml:space="preserve">The concept of a commander implies that somebody (sometimes several) can formulate a criterion for the best problem solution and take the responsibility for a decision. </w:t>
      </w:r>
      <w:proofErr w:type="gramStart"/>
      <w:r w:rsidRPr="00442F86">
        <w:rPr>
          <w:sz w:val="10"/>
        </w:rPr>
        <w:t>Likewise</w:t>
      </w:r>
      <w:proofErr w:type="gramEnd"/>
      <w:r w:rsidRPr="00442F86">
        <w:rPr>
          <w:sz w:val="10"/>
        </w:rPr>
        <w:t xml:space="preserve"> that this (or these) people finally shoulder the responsibility for execution even if this can be transferred to other instances.</w:t>
      </w:r>
    </w:p>
    <w:p w14:paraId="532E0BDE" w14:textId="77777777" w:rsidR="009D118F" w:rsidRPr="00442F86" w:rsidRDefault="009D118F" w:rsidP="009D118F">
      <w:pPr>
        <w:rPr>
          <w:sz w:val="10"/>
        </w:rPr>
      </w:pPr>
      <w:r w:rsidRPr="00442F86">
        <w:rPr>
          <w:sz w:val="10"/>
        </w:rPr>
        <w:t xml:space="preserve">Today </w:t>
      </w:r>
      <w:r w:rsidRPr="00442F86">
        <w:rPr>
          <w:rStyle w:val="StyleUnderline"/>
        </w:rPr>
        <w:t>a science of command and control is necessary to adapt managing power and exercise of command to new</w:t>
      </w:r>
      <w:r w:rsidRPr="00442F86">
        <w:rPr>
          <w:sz w:val="10"/>
        </w:rPr>
        <w:t xml:space="preserve"> kinds of </w:t>
      </w:r>
      <w:proofErr w:type="spellStart"/>
      <w:r w:rsidRPr="00442F86">
        <w:rPr>
          <w:sz w:val="10"/>
        </w:rPr>
        <w:t>organisations</w:t>
      </w:r>
      <w:proofErr w:type="spellEnd"/>
      <w:r w:rsidRPr="00442F86">
        <w:rPr>
          <w:sz w:val="10"/>
        </w:rPr>
        <w:t xml:space="preserve"> and new </w:t>
      </w:r>
      <w:r w:rsidRPr="00442F86">
        <w:rPr>
          <w:rStyle w:val="StyleUnderline"/>
        </w:rPr>
        <w:t>operational principles.</w:t>
      </w:r>
      <w:r w:rsidRPr="00442F86">
        <w:rPr>
          <w:sz w:val="10"/>
        </w:rPr>
        <w:t xml:space="preserve"> The area is transformed at a rapid pace by social changes and new trends like the </w:t>
      </w:r>
      <w:proofErr w:type="spellStart"/>
      <w:r w:rsidRPr="00442F86">
        <w:rPr>
          <w:sz w:val="10"/>
        </w:rPr>
        <w:t>internationalisation</w:t>
      </w:r>
      <w:proofErr w:type="spellEnd"/>
      <w:r w:rsidRPr="00442F86">
        <w:rPr>
          <w:sz w:val="10"/>
        </w:rPr>
        <w:t xml:space="preserve"> of economies and knowledge production, globalization of media and knowledge mediation </w:t>
      </w:r>
      <w:proofErr w:type="gramStart"/>
      <w:r w:rsidRPr="00442F86">
        <w:rPr>
          <w:sz w:val="10"/>
        </w:rPr>
        <w:t>and also</w:t>
      </w:r>
      <w:proofErr w:type="gramEnd"/>
      <w:r w:rsidRPr="00442F86">
        <w:rPr>
          <w:sz w:val="10"/>
        </w:rPr>
        <w:t xml:space="preserve"> changed forms of cooperation and conflicts.</w:t>
      </w:r>
    </w:p>
    <w:p w14:paraId="288A1B64" w14:textId="77777777" w:rsidR="009D118F" w:rsidRPr="00442F86" w:rsidRDefault="009D118F" w:rsidP="009D118F">
      <w:pPr>
        <w:rPr>
          <w:sz w:val="10"/>
        </w:rPr>
      </w:pPr>
      <w:r w:rsidRPr="00442F86">
        <w:rPr>
          <w:sz w:val="10"/>
        </w:rPr>
        <w:t xml:space="preserve">Moreover, modern leadership is often executed at a distance which implies both possibilities and risks. Today's communication technology will permit operations (both surgical and military!) to be literally managed and controlled from the other side of the globe. Modern dispersed </w:t>
      </w:r>
      <w:proofErr w:type="spellStart"/>
      <w:r w:rsidRPr="00442F86">
        <w:rPr>
          <w:sz w:val="10"/>
        </w:rPr>
        <w:t>organisations</w:t>
      </w:r>
      <w:proofErr w:type="spellEnd"/>
      <w:r w:rsidRPr="00442F86">
        <w:rPr>
          <w:sz w:val="10"/>
        </w:rPr>
        <w:t xml:space="preserve"> thus have their specific problems which cannot be neglected. How should social relations be managed when the personal encounter becomes a rare event and directors are dematerialized to a voice in a satellite-mediated phone call?</w:t>
      </w:r>
    </w:p>
    <w:p w14:paraId="554999B4" w14:textId="77777777" w:rsidR="009D118F" w:rsidRPr="00442F86" w:rsidRDefault="009D118F" w:rsidP="009D118F">
      <w:pPr>
        <w:rPr>
          <w:sz w:val="10"/>
        </w:rPr>
      </w:pPr>
      <w:r w:rsidRPr="00442F86">
        <w:rPr>
          <w:sz w:val="10"/>
        </w:rPr>
        <w:t>Regarding military command and control systems, they are today typically multi-component phenomena. The deciding functions are performed by people, simple decision-support systems in computer-based algorithms and advanced expert-systems. The decision-components are geographically dispersed dependent on the appearance of the environment but also for reason of survival. This distributed system gets its character by the quality of the sensors together with velocity and effectiveness of actual weapons.</w:t>
      </w:r>
    </w:p>
    <w:p w14:paraId="039A6815" w14:textId="77777777" w:rsidR="009D118F" w:rsidRPr="00442F86" w:rsidRDefault="009D118F" w:rsidP="009D118F">
      <w:pPr>
        <w:rPr>
          <w:b/>
          <w:u w:val="single"/>
        </w:rPr>
      </w:pPr>
      <w:r w:rsidRPr="0074506A">
        <w:rPr>
          <w:rStyle w:val="UnderlineBold"/>
          <w:highlight w:val="green"/>
        </w:rPr>
        <w:t>The need for a comprehensive theory</w:t>
      </w:r>
    </w:p>
    <w:p w14:paraId="5597B15D" w14:textId="77777777" w:rsidR="009D118F" w:rsidRPr="00442F86" w:rsidRDefault="009D118F" w:rsidP="009D118F">
      <w:pPr>
        <w:rPr>
          <w:sz w:val="10"/>
        </w:rPr>
      </w:pPr>
      <w:r w:rsidRPr="00442F86">
        <w:rPr>
          <w:sz w:val="10"/>
        </w:rPr>
        <w:t xml:space="preserve">For </w:t>
      </w:r>
      <w:r w:rsidRPr="00442F86">
        <w:rPr>
          <w:rStyle w:val="StyleUnderline"/>
        </w:rPr>
        <w:t xml:space="preserve">the military scientist it </w:t>
      </w:r>
      <w:r w:rsidRPr="0074506A">
        <w:rPr>
          <w:rStyle w:val="StyleUnderline"/>
          <w:highlight w:val="green"/>
        </w:rPr>
        <w:t xml:space="preserve">is </w:t>
      </w:r>
      <w:r w:rsidRPr="0074506A">
        <w:rPr>
          <w:rStyle w:val="UnderlineBold"/>
          <w:highlight w:val="green"/>
        </w:rPr>
        <w:t>obvious</w:t>
      </w:r>
      <w:r w:rsidRPr="00442F86">
        <w:rPr>
          <w:rStyle w:val="StyleUnderline"/>
        </w:rPr>
        <w:t xml:space="preserve"> </w:t>
      </w:r>
      <w:r w:rsidRPr="00442F86">
        <w:rPr>
          <w:rStyle w:val="StyleUnderline"/>
          <w:sz w:val="10"/>
          <w:u w:val="none"/>
        </w:rPr>
        <w:t xml:space="preserve">that </w:t>
      </w:r>
      <w:r w:rsidRPr="0074506A">
        <w:rPr>
          <w:rStyle w:val="StyleUnderline"/>
          <w:highlight w:val="green"/>
        </w:rPr>
        <w:t>studies in</w:t>
      </w:r>
      <w:r w:rsidRPr="00442F86">
        <w:rPr>
          <w:sz w:val="10"/>
        </w:rPr>
        <w:t xml:space="preserve"> such </w:t>
      </w:r>
      <w:r w:rsidRPr="0074506A">
        <w:rPr>
          <w:rStyle w:val="StyleUnderline"/>
          <w:highlight w:val="green"/>
        </w:rPr>
        <w:t>a complex area</w:t>
      </w:r>
      <w:r w:rsidRPr="00442F86">
        <w:rPr>
          <w:sz w:val="10"/>
        </w:rPr>
        <w:t xml:space="preserve"> as command and control </w:t>
      </w:r>
      <w:r w:rsidRPr="0074506A">
        <w:rPr>
          <w:rStyle w:val="StyleUnderline"/>
          <w:highlight w:val="green"/>
        </w:rPr>
        <w:t xml:space="preserve">scarcely </w:t>
      </w:r>
      <w:r w:rsidRPr="0074506A">
        <w:rPr>
          <w:rStyle w:val="Box"/>
          <w:highlight w:val="green"/>
        </w:rPr>
        <w:t>are possible without</w:t>
      </w:r>
      <w:r w:rsidRPr="00442F86">
        <w:rPr>
          <w:sz w:val="10"/>
        </w:rPr>
        <w:t xml:space="preserve"> the help of a </w:t>
      </w:r>
      <w:r w:rsidRPr="0074506A">
        <w:rPr>
          <w:rStyle w:val="Box"/>
          <w:highlight w:val="green"/>
        </w:rPr>
        <w:t>theory</w:t>
      </w:r>
      <w:r w:rsidRPr="00442F86">
        <w:rPr>
          <w:sz w:val="10"/>
        </w:rPr>
        <w:t xml:space="preserve"> of generalization, a meta-theory. </w:t>
      </w:r>
      <w:r w:rsidRPr="00442F86">
        <w:rPr>
          <w:rStyle w:val="StyleUnderline"/>
        </w:rPr>
        <w:t>Such a theory must be able to sum up and explain common factors and problems</w:t>
      </w:r>
      <w:r w:rsidRPr="00442F86">
        <w:rPr>
          <w:sz w:val="10"/>
        </w:rPr>
        <w:t xml:space="preserve"> existing in all kinds of command and control. It must also be able to integrate different knowledge and reflections from various subject fields, which apparently do not seem to be related. In </w:t>
      </w:r>
      <w:proofErr w:type="gramStart"/>
      <w:r w:rsidRPr="00442F86">
        <w:rPr>
          <w:sz w:val="10"/>
        </w:rPr>
        <w:t>addition</w:t>
      </w:r>
      <w:proofErr w:type="gramEnd"/>
      <w:r w:rsidRPr="00442F86">
        <w:rPr>
          <w:sz w:val="10"/>
        </w:rPr>
        <w:t xml:space="preserve"> it must preferably furnish a hierarchy of theories and models where key-variables and their changes are intelligible and measurable. The supply of relevant models to facilitate studies, simulations and calculations defines the limits for both knowledge acquisition and information-dispersal.</w:t>
      </w:r>
    </w:p>
    <w:p w14:paraId="377C1E6B" w14:textId="77777777" w:rsidR="009D118F" w:rsidRPr="00442F86" w:rsidRDefault="009D118F" w:rsidP="009D118F">
      <w:pPr>
        <w:rPr>
          <w:sz w:val="10"/>
        </w:rPr>
      </w:pPr>
      <w:r w:rsidRPr="00442F86">
        <w:rPr>
          <w:rStyle w:val="StyleUnderline"/>
        </w:rPr>
        <w:t>A</w:t>
      </w:r>
      <w:r w:rsidRPr="00442F86">
        <w:rPr>
          <w:sz w:val="10"/>
        </w:rPr>
        <w:t xml:space="preserve"> meta-</w:t>
      </w:r>
      <w:r w:rsidRPr="00442F86">
        <w:rPr>
          <w:rStyle w:val="StyleUnderline"/>
        </w:rPr>
        <w:t>theory</w:t>
      </w:r>
      <w:r w:rsidRPr="00442F86">
        <w:rPr>
          <w:sz w:val="10"/>
        </w:rPr>
        <w:t xml:space="preserve"> likewise </w:t>
      </w:r>
      <w:r w:rsidRPr="00442F86">
        <w:rPr>
          <w:rStyle w:val="StyleUnderline"/>
        </w:rPr>
        <w:t>must supply</w:t>
      </w:r>
      <w:r w:rsidRPr="00442F86">
        <w:rPr>
          <w:sz w:val="10"/>
        </w:rPr>
        <w:t xml:space="preserve"> general </w:t>
      </w:r>
      <w:r w:rsidRPr="00442F86">
        <w:rPr>
          <w:rStyle w:val="StyleUnderline"/>
        </w:rPr>
        <w:t>definitions and a common language, joining</w:t>
      </w:r>
      <w:r w:rsidRPr="00442F86">
        <w:rPr>
          <w:sz w:val="10"/>
        </w:rPr>
        <w:t xml:space="preserve"> all </w:t>
      </w:r>
      <w:r w:rsidRPr="00442F86">
        <w:rPr>
          <w:rStyle w:val="StyleUnderline"/>
        </w:rPr>
        <w:t xml:space="preserve">subareas which taken together, will constitute a science of command and control. The application must take place in an area which has an </w:t>
      </w:r>
      <w:proofErr w:type="gramStart"/>
      <w:r w:rsidRPr="00442F86">
        <w:rPr>
          <w:rStyle w:val="StyleUnderline"/>
        </w:rPr>
        <w:t>ever growing</w:t>
      </w:r>
      <w:proofErr w:type="gramEnd"/>
      <w:r w:rsidRPr="00442F86">
        <w:rPr>
          <w:rStyle w:val="StyleUnderline"/>
        </w:rPr>
        <w:t xml:space="preserve"> need for rapid decisions and the mastering of</w:t>
      </w:r>
      <w:r w:rsidRPr="00442F86">
        <w:rPr>
          <w:sz w:val="10"/>
        </w:rPr>
        <w:t xml:space="preserve"> very compl</w:t>
      </w:r>
      <w:r w:rsidRPr="00442F86">
        <w:rPr>
          <w:rStyle w:val="StyleUnderline"/>
        </w:rPr>
        <w:t>ex processes</w:t>
      </w:r>
      <w:r w:rsidRPr="00442F86">
        <w:rPr>
          <w:sz w:val="10"/>
        </w:rPr>
        <w:t xml:space="preserve"> despite tight margins, ambiguous and disturbed information. As a frame of </w:t>
      </w:r>
      <w:proofErr w:type="gramStart"/>
      <w:r w:rsidRPr="00442F86">
        <w:rPr>
          <w:sz w:val="10"/>
        </w:rPr>
        <w:t>reference</w:t>
      </w:r>
      <w:proofErr w:type="gramEnd"/>
      <w:r w:rsidRPr="00442F86">
        <w:rPr>
          <w:sz w:val="10"/>
        </w:rPr>
        <w:t xml:space="preserve"> it must also be able to answer the same questions like other scientific areas, namely:</w:t>
      </w:r>
    </w:p>
    <w:p w14:paraId="2FA7BC59" w14:textId="77777777" w:rsidR="009D118F" w:rsidRPr="00442F86" w:rsidRDefault="009D118F" w:rsidP="009D118F">
      <w:pPr>
        <w:rPr>
          <w:sz w:val="10"/>
        </w:rPr>
      </w:pPr>
      <w:r w:rsidRPr="00442F86">
        <w:rPr>
          <w:sz w:val="10"/>
        </w:rPr>
        <w:t>what theories represent the core of the field?</w:t>
      </w:r>
    </w:p>
    <w:p w14:paraId="50F17521" w14:textId="77777777" w:rsidR="009D118F" w:rsidRPr="00442F86" w:rsidRDefault="009D118F" w:rsidP="009D118F">
      <w:pPr>
        <w:rPr>
          <w:sz w:val="10"/>
        </w:rPr>
      </w:pPr>
      <w:r w:rsidRPr="00442F86">
        <w:rPr>
          <w:sz w:val="10"/>
        </w:rPr>
        <w:t>which methods are used?</w:t>
      </w:r>
    </w:p>
    <w:p w14:paraId="5A2741D0" w14:textId="77777777" w:rsidR="009D118F" w:rsidRPr="00442F86" w:rsidRDefault="009D118F" w:rsidP="009D118F">
      <w:pPr>
        <w:rPr>
          <w:sz w:val="10"/>
        </w:rPr>
      </w:pPr>
      <w:r w:rsidRPr="00442F86">
        <w:rPr>
          <w:sz w:val="10"/>
        </w:rPr>
        <w:t>which sources are used? and</w:t>
      </w:r>
    </w:p>
    <w:p w14:paraId="2F14A5B3" w14:textId="77777777" w:rsidR="009D118F" w:rsidRPr="00442F86" w:rsidRDefault="009D118F" w:rsidP="009D118F">
      <w:pPr>
        <w:rPr>
          <w:sz w:val="10"/>
        </w:rPr>
      </w:pPr>
      <w:r w:rsidRPr="00442F86">
        <w:rPr>
          <w:sz w:val="10"/>
        </w:rPr>
        <w:t xml:space="preserve">to what extent are these theories, </w:t>
      </w:r>
      <w:proofErr w:type="gramStart"/>
      <w:r w:rsidRPr="00442F86">
        <w:rPr>
          <w:sz w:val="10"/>
        </w:rPr>
        <w:t>methods</w:t>
      </w:r>
      <w:proofErr w:type="gramEnd"/>
      <w:r w:rsidRPr="00442F86">
        <w:rPr>
          <w:sz w:val="10"/>
        </w:rPr>
        <w:t xml:space="preserve"> and sources universally applicable?</w:t>
      </w:r>
    </w:p>
    <w:p w14:paraId="46259566" w14:textId="77777777" w:rsidR="009D118F" w:rsidRPr="00442F86" w:rsidRDefault="009D118F" w:rsidP="009D118F">
      <w:pPr>
        <w:rPr>
          <w:sz w:val="10"/>
        </w:rPr>
      </w:pPr>
      <w:r w:rsidRPr="00442F86">
        <w:rPr>
          <w:sz w:val="10"/>
        </w:rPr>
        <w:t xml:space="preserve">Does such a theory exist? From the viewpoint of the systems-scientist, the answer is affirmative. General </w:t>
      </w:r>
      <w:r w:rsidRPr="0074506A">
        <w:rPr>
          <w:rStyle w:val="UnderlineBold"/>
          <w:highlight w:val="green"/>
        </w:rPr>
        <w:t>Systems Theory</w:t>
      </w:r>
      <w:r w:rsidRPr="00442F86">
        <w:rPr>
          <w:sz w:val="10"/>
        </w:rPr>
        <w:t xml:space="preserve"> (GST) studies patterns which do not relate to a specific area. It </w:t>
      </w:r>
      <w:r w:rsidRPr="0074506A">
        <w:rPr>
          <w:rStyle w:val="UnderlineBold"/>
          <w:highlight w:val="green"/>
        </w:rPr>
        <w:t>examines generalizations</w:t>
      </w:r>
      <w:r w:rsidRPr="00442F86">
        <w:rPr>
          <w:sz w:val="10"/>
        </w:rPr>
        <w:t xml:space="preserve">, applicable on specific problems, </w:t>
      </w:r>
      <w:proofErr w:type="gramStart"/>
      <w:r w:rsidRPr="00442F86">
        <w:rPr>
          <w:sz w:val="10"/>
        </w:rPr>
        <w:t>e.g.</w:t>
      </w:r>
      <w:proofErr w:type="gramEnd"/>
      <w:r w:rsidRPr="00442F86">
        <w:rPr>
          <w:sz w:val="10"/>
        </w:rPr>
        <w:t xml:space="preserve"> in command and control. </w:t>
      </w:r>
      <w:r w:rsidRPr="00442F86">
        <w:rPr>
          <w:rStyle w:val="StyleUnderline"/>
        </w:rPr>
        <w:t xml:space="preserve">As meta-discipline </w:t>
      </w:r>
      <w:r w:rsidRPr="0074506A">
        <w:rPr>
          <w:rStyle w:val="StyleUnderline"/>
          <w:highlight w:val="green"/>
        </w:rPr>
        <w:t>it can transfer its knowledge-structure to other areas</w:t>
      </w:r>
      <w:r w:rsidRPr="00442F86">
        <w:rPr>
          <w:sz w:val="10"/>
        </w:rPr>
        <w:t xml:space="preserve"> without calling in question their content. </w:t>
      </w:r>
      <w:r w:rsidRPr="00442F86">
        <w:rPr>
          <w:rStyle w:val="StyleUnderline"/>
        </w:rPr>
        <w:t>It can</w:t>
      </w:r>
      <w:r w:rsidRPr="00442F86">
        <w:rPr>
          <w:sz w:val="10"/>
        </w:rPr>
        <w:t xml:space="preserve"> supplement a great number of areas and </w:t>
      </w:r>
      <w:r w:rsidRPr="00442F86">
        <w:rPr>
          <w:rStyle w:val="StyleUnderline"/>
        </w:rPr>
        <w:t>integrate phenomena which had not been successfully handled.</w:t>
      </w:r>
      <w:r w:rsidRPr="00442F86">
        <w:rPr>
          <w:sz w:val="10"/>
        </w:rPr>
        <w:t xml:space="preserve"> Above all </w:t>
      </w:r>
      <w:r w:rsidRPr="00442F86">
        <w:rPr>
          <w:rStyle w:val="StyleUnderline"/>
        </w:rPr>
        <w:t>this theory will support the generalist, who often is found to solve today's problem better than the specialist</w:t>
      </w:r>
      <w:r w:rsidRPr="00442F86">
        <w:rPr>
          <w:sz w:val="10"/>
        </w:rPr>
        <w:t xml:space="preserve"> with his narrow limits.</w:t>
      </w:r>
    </w:p>
    <w:p w14:paraId="2AE14DF0" w14:textId="77777777" w:rsidR="009D118F" w:rsidRDefault="009D118F" w:rsidP="009D118F">
      <w:pPr>
        <w:rPr>
          <w:rStyle w:val="StyleUnderline"/>
        </w:rPr>
      </w:pPr>
      <w:r w:rsidRPr="00442F86">
        <w:rPr>
          <w:sz w:val="10"/>
        </w:rPr>
        <w:t xml:space="preserve">A popular formulation could be that </w:t>
      </w:r>
      <w:r w:rsidRPr="0074506A">
        <w:rPr>
          <w:rStyle w:val="Box"/>
          <w:highlight w:val="green"/>
        </w:rPr>
        <w:t>systems theory creates a knowledge structure which facilitates</w:t>
      </w:r>
      <w:r w:rsidRPr="0074506A">
        <w:rPr>
          <w:highlight w:val="green"/>
          <w:u w:val="single"/>
        </w:rPr>
        <w:t xml:space="preserve"> the </w:t>
      </w:r>
      <w:r w:rsidRPr="0074506A">
        <w:rPr>
          <w:rStyle w:val="Box"/>
          <w:highlight w:val="green"/>
        </w:rPr>
        <w:t>providing</w:t>
      </w:r>
      <w:r w:rsidRPr="0074506A">
        <w:rPr>
          <w:highlight w:val="green"/>
          <w:u w:val="single"/>
        </w:rPr>
        <w:t xml:space="preserve"> of </w:t>
      </w:r>
      <w:r w:rsidRPr="0074506A">
        <w:rPr>
          <w:rStyle w:val="Box"/>
          <w:highlight w:val="green"/>
        </w:rPr>
        <w:t>fact to the right place</w:t>
      </w:r>
      <w:r w:rsidRPr="00442F86">
        <w:rPr>
          <w:sz w:val="10"/>
        </w:rPr>
        <w:t xml:space="preserve"> and creates possibilities to see a connected whole. A locution is that </w:t>
      </w:r>
      <w:r w:rsidRPr="0074506A">
        <w:rPr>
          <w:rStyle w:val="StyleUnderline"/>
          <w:highlight w:val="green"/>
        </w:rPr>
        <w:t>its main task is to</w:t>
      </w:r>
      <w:r w:rsidRPr="00442F86">
        <w:rPr>
          <w:rStyle w:val="StyleUnderline"/>
        </w:rPr>
        <w:t xml:space="preserve"> help scientists to </w:t>
      </w:r>
      <w:r w:rsidRPr="0074506A">
        <w:rPr>
          <w:rStyle w:val="UnderlineBold"/>
          <w:highlight w:val="green"/>
        </w:rPr>
        <w:t>elucidate</w:t>
      </w:r>
      <w:r w:rsidRPr="00442F86">
        <w:rPr>
          <w:sz w:val="10"/>
        </w:rPr>
        <w:t xml:space="preserve"> the </w:t>
      </w:r>
      <w:r w:rsidRPr="0074506A">
        <w:rPr>
          <w:rStyle w:val="UnderlineBold"/>
          <w:highlight w:val="green"/>
        </w:rPr>
        <w:t>complexity</w:t>
      </w:r>
      <w:r w:rsidRPr="00442F86">
        <w:rPr>
          <w:sz w:val="10"/>
        </w:rPr>
        <w:t xml:space="preserve"> of the existence, technologists to make use of it </w:t>
      </w:r>
      <w:r w:rsidRPr="00442F86">
        <w:rPr>
          <w:rStyle w:val="StyleUnderline"/>
        </w:rPr>
        <w:t>and</w:t>
      </w:r>
      <w:r w:rsidRPr="00442F86">
        <w:rPr>
          <w:sz w:val="10"/>
        </w:rPr>
        <w:t xml:space="preserve"> generalists to </w:t>
      </w:r>
      <w:r w:rsidRPr="00442F86">
        <w:rPr>
          <w:rStyle w:val="StyleUnderline"/>
        </w:rPr>
        <w:t>learn to live with it.</w:t>
      </w:r>
    </w:p>
    <w:p w14:paraId="2077A889" w14:textId="77777777" w:rsidR="009D118F" w:rsidRPr="00442F86" w:rsidRDefault="009D118F" w:rsidP="009D118F">
      <w:pPr>
        <w:rPr>
          <w:rStyle w:val="StyleUnderline"/>
        </w:rPr>
      </w:pPr>
    </w:p>
    <w:p w14:paraId="29895A06" w14:textId="77777777" w:rsidR="009D118F" w:rsidRPr="00442F86" w:rsidRDefault="009D118F" w:rsidP="009D118F">
      <w:pPr>
        <w:pStyle w:val="Heading4"/>
      </w:pPr>
      <w:r w:rsidRPr="00442F86">
        <w:t xml:space="preserve">The alternative is to reject the affirmative for their complicity with Newtonian linear regression and predictions.  Use the ballot to as a signal of support for complexity theory—such a move is necessary to force academics and policy makers alike to reconsider the basis upon which they make predictions and </w:t>
      </w:r>
      <w:proofErr w:type="gramStart"/>
      <w:r w:rsidRPr="00442F86">
        <w:t>take action</w:t>
      </w:r>
      <w:proofErr w:type="gramEnd"/>
      <w:r w:rsidRPr="00442F86">
        <w:t>.  Only complexity theory allows understanding of events that in turn can produce BETTER responses and predictive models in the long run.</w:t>
      </w:r>
    </w:p>
    <w:p w14:paraId="154F723F" w14:textId="77777777" w:rsidR="009D118F" w:rsidRPr="00442F86" w:rsidRDefault="009D118F" w:rsidP="009D118F">
      <w:r w:rsidRPr="00442F86">
        <w:rPr>
          <w:b/>
        </w:rPr>
        <w:t>Rosenau 97.</w:t>
      </w:r>
      <w:r w:rsidRPr="00442F86">
        <w:t xml:space="preserve">  James N. Rosenau, president of the international studies association, professor of international affairs at GW, “Many Damn Things Simultaneously: Complexity Theory and World Affairs,” Complexity, Politics, and National Security pg. 37, </w:t>
      </w:r>
      <w:proofErr w:type="spellStart"/>
      <w:r w:rsidRPr="00442F86">
        <w:t>jk</w:t>
      </w:r>
      <w:proofErr w:type="spellEnd"/>
    </w:p>
    <w:p w14:paraId="23DE9B1A" w14:textId="77777777" w:rsidR="009D118F" w:rsidRPr="00442F86" w:rsidRDefault="009D118F" w:rsidP="009D118F">
      <w:r w:rsidRPr="004D65EE">
        <w:rPr>
          <w:rStyle w:val="StyleUnderline"/>
        </w:rPr>
        <w:t>To acknowledge the limits of complexity theory</w:t>
      </w:r>
      <w:r w:rsidRPr="004D65EE">
        <w:t xml:space="preserve">, however, </w:t>
      </w:r>
      <w:r w:rsidRPr="004D65EE">
        <w:rPr>
          <w:rStyle w:val="StyleUnderline"/>
        </w:rPr>
        <w:t>is not to assert that it is of no value for policy makers and academics charged with comprehending world affairs</w:t>
      </w:r>
      <w:r w:rsidRPr="004D65EE">
        <w:t xml:space="preserve">. Far from it: </w:t>
      </w:r>
      <w:r w:rsidRPr="004D65EE">
        <w:rPr>
          <w:rStyle w:val="StyleUnderline"/>
        </w:rPr>
        <w:t>if the search for panaceas is abandoned and replaced with a nuanced approach, it quickly becomes clear that</w:t>
      </w:r>
      <w:r w:rsidRPr="00442F86">
        <w:rPr>
          <w:rStyle w:val="StyleUnderline"/>
        </w:rPr>
        <w:t xml:space="preserve"> </w:t>
      </w:r>
      <w:r w:rsidRPr="0074506A">
        <w:rPr>
          <w:rStyle w:val="StyleUnderline"/>
          <w:highlight w:val="green"/>
        </w:rPr>
        <w:t>the underlying premises of complexity theory have a great deal to offer as a perspective or world view with which to</w:t>
      </w:r>
      <w:r w:rsidRPr="00442F86">
        <w:rPr>
          <w:rStyle w:val="StyleUnderline"/>
        </w:rPr>
        <w:t xml:space="preserve"> assess and </w:t>
      </w:r>
      <w:r w:rsidRPr="0074506A">
        <w:rPr>
          <w:rStyle w:val="StyleUnderline"/>
          <w:highlight w:val="green"/>
        </w:rPr>
        <w:t>anticipate the course of events</w:t>
      </w:r>
      <w:r w:rsidRPr="00442F86">
        <w:t xml:space="preserve">. Perhaps most notably, </w:t>
      </w:r>
      <w:r w:rsidRPr="0074506A">
        <w:rPr>
          <w:rStyle w:val="StyleUnderline"/>
          <w:highlight w:val="green"/>
        </w:rPr>
        <w:t>they challenge prevailing assumptions in both the academic and policy-making communities that political</w:t>
      </w:r>
      <w:r w:rsidRPr="00442F86">
        <w:rPr>
          <w:rStyle w:val="StyleUnderline"/>
        </w:rPr>
        <w:t xml:space="preserve">, economic, and social </w:t>
      </w:r>
      <w:r w:rsidRPr="0074506A">
        <w:rPr>
          <w:rStyle w:val="StyleUnderline"/>
          <w:highlight w:val="green"/>
        </w:rPr>
        <w:t>relationships adhere to patterns traced by linear regressions</w:t>
      </w:r>
      <w:r w:rsidRPr="00442F86">
        <w:t xml:space="preserve">. </w:t>
      </w:r>
      <w:r w:rsidRPr="00442F86">
        <w:rPr>
          <w:rStyle w:val="StyleUnderline"/>
        </w:rPr>
        <w:t xml:space="preserve">Complexity theory asserts that </w:t>
      </w:r>
      <w:r w:rsidRPr="0074506A">
        <w:rPr>
          <w:rStyle w:val="StyleUnderline"/>
          <w:highlight w:val="green"/>
        </w:rPr>
        <w:t>it is not the case, as all too many officials and analysts presume, that "we can get a value for the whole by adding up the values of its parts</w:t>
      </w:r>
      <w:r w:rsidRPr="00442F86">
        <w:rPr>
          <w:rStyle w:val="StyleUnderline"/>
        </w:rPr>
        <w:t>.</w:t>
      </w:r>
      <w:r w:rsidRPr="00442F86">
        <w:t>"20 In the words of one analyst,</w:t>
      </w:r>
    </w:p>
    <w:p w14:paraId="2DF10179" w14:textId="77777777" w:rsidR="009D118F" w:rsidRPr="00442F86" w:rsidRDefault="009D118F" w:rsidP="009D118F">
      <w:r w:rsidRPr="007D47DF">
        <w:t>L</w:t>
      </w:r>
      <w:r w:rsidRPr="007D47DF">
        <w:rPr>
          <w:rStyle w:val="StyleUnderline"/>
        </w:rPr>
        <w:t>ook out the nearest window. Is there any straight line out there that wasn’t man-made</w:t>
      </w:r>
      <w:r w:rsidRPr="007D47DF">
        <w:t>? I’ve</w:t>
      </w:r>
      <w:r w:rsidRPr="00442F86">
        <w:t xml:space="preserve"> been asking the same question of student and professional groups for several years now, and </w:t>
      </w:r>
      <w:r w:rsidRPr="00442F86">
        <w:rPr>
          <w:rStyle w:val="StyleUnderline"/>
        </w:rPr>
        <w:t>the most common answer is a grin</w:t>
      </w:r>
      <w:r w:rsidRPr="00442F86">
        <w:t xml:space="preserve">. </w:t>
      </w:r>
      <w:r w:rsidRPr="00442F86">
        <w:rPr>
          <w:rStyle w:val="StyleUnderline"/>
        </w:rPr>
        <w:t>Occasionally a philosophical person will comment that even the lines that look like straight lines are not straight lines if we look at them through a microscope</w:t>
      </w:r>
      <w:r w:rsidRPr="00442F86">
        <w:t xml:space="preserve">. But </w:t>
      </w:r>
      <w:r w:rsidRPr="00442F86">
        <w:rPr>
          <w:rStyle w:val="StyleUnderline"/>
        </w:rPr>
        <w:t xml:space="preserve">even if we ignore that level of analysis, we are still stuck with the inevitable observation that </w:t>
      </w:r>
      <w:r w:rsidRPr="0074506A">
        <w:rPr>
          <w:rStyle w:val="StyleUnderline"/>
          <w:highlight w:val="green"/>
        </w:rPr>
        <w:t>natural structures are</w:t>
      </w:r>
      <w:r w:rsidRPr="00442F86">
        <w:t xml:space="preserve">, at their core, </w:t>
      </w:r>
      <w:r w:rsidRPr="0074506A">
        <w:rPr>
          <w:rStyle w:val="StyleUnderline"/>
          <w:highlight w:val="green"/>
        </w:rPr>
        <w:t>nonlinear</w:t>
      </w:r>
      <w:r w:rsidRPr="00442F86">
        <w:t xml:space="preserve">. </w:t>
      </w:r>
      <w:r w:rsidRPr="00442F86">
        <w:rPr>
          <w:rStyle w:val="StyleUnderline"/>
        </w:rPr>
        <w:t>If [this] is true, why do social scientists insist on describing human events as if all the rules that make those events occur are based on straight lines?</w:t>
      </w:r>
      <w:r w:rsidRPr="00442F86">
        <w:t xml:space="preserve">21 </w:t>
      </w:r>
      <w:r w:rsidRPr="0074506A">
        <w:rPr>
          <w:rStyle w:val="StyleUnderline"/>
          <w:highlight w:val="green"/>
        </w:rPr>
        <w:t>A complexity perspective acknowledges the nonlinearity of both natural and human systems</w:t>
      </w:r>
      <w:r w:rsidRPr="00442F86">
        <w:t xml:space="preserve">. </w:t>
      </w:r>
      <w:r w:rsidRPr="0074506A">
        <w:rPr>
          <w:rStyle w:val="StyleUnderline"/>
          <w:highlight w:val="green"/>
        </w:rPr>
        <w:t>It posits human systems as constantly learning, reacting, adapting, and changing even as they persist, as sustaining continuity and change simultaneously</w:t>
      </w:r>
      <w:r w:rsidRPr="00442F86">
        <w:t xml:space="preserve">. </w:t>
      </w:r>
      <w:r w:rsidRPr="00442F86">
        <w:rPr>
          <w:rStyle w:val="StyleUnderline"/>
        </w:rPr>
        <w:t>It</w:t>
      </w:r>
      <w:r w:rsidRPr="00442F86">
        <w:t xml:space="preserve"> is a perspective that </w:t>
      </w:r>
      <w:r w:rsidRPr="00442F86">
        <w:rPr>
          <w:rStyle w:val="StyleUnderline"/>
        </w:rPr>
        <w:t>embraces non-equilibrium existence</w:t>
      </w:r>
      <w:r w:rsidRPr="00442F86">
        <w:t xml:space="preserve">. Stated more generally, </w:t>
      </w:r>
      <w:r w:rsidRPr="0074506A">
        <w:rPr>
          <w:rStyle w:val="StyleUnderline"/>
          <w:highlight w:val="green"/>
        </w:rPr>
        <w:t>it is a</w:t>
      </w:r>
      <w:r w:rsidRPr="00442F86">
        <w:rPr>
          <w:rStyle w:val="StyleUnderline"/>
        </w:rPr>
        <w:t xml:space="preserve"> mental set, a </w:t>
      </w:r>
      <w:r w:rsidRPr="0074506A">
        <w:rPr>
          <w:rStyle w:val="StyleUnderline"/>
          <w:highlight w:val="green"/>
        </w:rPr>
        <w:t xml:space="preserve">cast of </w:t>
      </w:r>
      <w:proofErr w:type="gramStart"/>
      <w:r w:rsidRPr="0074506A">
        <w:rPr>
          <w:rStyle w:val="StyleUnderline"/>
          <w:highlight w:val="green"/>
        </w:rPr>
        <w:t>mind</w:t>
      </w:r>
      <w:proofErr w:type="gramEnd"/>
      <w:r w:rsidRPr="0074506A">
        <w:rPr>
          <w:rStyle w:val="StyleUnderline"/>
          <w:highlight w:val="green"/>
        </w:rPr>
        <w:t xml:space="preserve"> that does not specify particular outcomes or solutions but that offers guidelines </w:t>
      </w:r>
      <w:r w:rsidRPr="00442F86">
        <w:rPr>
          <w:rStyle w:val="StyleUnderline"/>
        </w:rPr>
        <w:t xml:space="preserve">and lever points that analysts and </w:t>
      </w:r>
      <w:r w:rsidRPr="0074506A">
        <w:rPr>
          <w:rStyle w:val="StyleUnderline"/>
          <w:highlight w:val="green"/>
        </w:rPr>
        <w:t xml:space="preserve">policy makers alike can employ to more clearly assess the </w:t>
      </w:r>
      <w:r w:rsidRPr="00442F86">
        <w:rPr>
          <w:rStyle w:val="StyleUnderline"/>
        </w:rPr>
        <w:t xml:space="preserve">specific </w:t>
      </w:r>
      <w:r w:rsidRPr="0074506A">
        <w:rPr>
          <w:rStyle w:val="StyleUnderline"/>
          <w:highlight w:val="green"/>
        </w:rPr>
        <w:t>problems they seek to</w:t>
      </w:r>
      <w:r w:rsidRPr="00442F86">
        <w:rPr>
          <w:rStyle w:val="StyleUnderline"/>
        </w:rPr>
        <w:t xml:space="preserve"> comprehend or </w:t>
      </w:r>
      <w:r w:rsidRPr="0074506A">
        <w:rPr>
          <w:rStyle w:val="StyleUnderline"/>
          <w:highlight w:val="green"/>
        </w:rPr>
        <w:t>resolve</w:t>
      </w:r>
      <w:r w:rsidRPr="00442F86">
        <w:t xml:space="preserve">. Furthermore, </w:t>
      </w:r>
      <w:r w:rsidRPr="00442F86">
        <w:rPr>
          <w:rStyle w:val="StyleUnderline"/>
        </w:rPr>
        <w:t xml:space="preserve">the </w:t>
      </w:r>
      <w:r w:rsidRPr="0074506A">
        <w:rPr>
          <w:rStyle w:val="StyleUnderline"/>
          <w:highlight w:val="green"/>
        </w:rPr>
        <w:t>complexity perspective does not neglect the role of history even though it rejects the notion that a single cause has a single effect</w:t>
      </w:r>
      <w:r w:rsidRPr="00442F86">
        <w:t xml:space="preserve">. Rather, </w:t>
      </w:r>
      <w:r w:rsidRPr="00442F86">
        <w:rPr>
          <w:rStyle w:val="StyleUnderline"/>
        </w:rPr>
        <w:t xml:space="preserve">focusing as it does on initial conditions and the paths that they chart for systems, </w:t>
      </w:r>
      <w:r w:rsidRPr="0074506A">
        <w:rPr>
          <w:rStyle w:val="StyleUnderline"/>
          <w:highlight w:val="green"/>
        </w:rPr>
        <w:t>complexity treats the historical context of situations as crucial to comprehension</w:t>
      </w:r>
      <w:r w:rsidRPr="00442F86">
        <w:t>.</w:t>
      </w:r>
    </w:p>
    <w:p w14:paraId="11D24E4F" w14:textId="77777777" w:rsidR="009D118F" w:rsidRPr="00442F86" w:rsidRDefault="009D118F" w:rsidP="009D118F">
      <w:r w:rsidRPr="00442F86">
        <w:rPr>
          <w:rStyle w:val="StyleUnderline"/>
        </w:rPr>
        <w:t xml:space="preserve">The first obstacle to adopting a complexity perspective is to recognize that </w:t>
      </w:r>
      <w:r w:rsidRPr="0074506A">
        <w:rPr>
          <w:rStyle w:val="StyleUnderline"/>
          <w:highlight w:val="green"/>
        </w:rPr>
        <w:t xml:space="preserve">inevitably we operate with </w:t>
      </w:r>
      <w:proofErr w:type="gramStart"/>
      <w:r w:rsidRPr="0074506A">
        <w:rPr>
          <w:rStyle w:val="StyleUnderline"/>
          <w:highlight w:val="green"/>
        </w:rPr>
        <w:t>some kind of theory</w:t>
      </w:r>
      <w:proofErr w:type="gramEnd"/>
      <w:r w:rsidRPr="00442F86">
        <w:t xml:space="preserve">. </w:t>
      </w:r>
      <w:r w:rsidRPr="00442F86">
        <w:rPr>
          <w:rStyle w:val="StyleUnderline"/>
        </w:rPr>
        <w:t>It is</w:t>
      </w:r>
      <w:r w:rsidRPr="00442F86">
        <w:t xml:space="preserve"> sheer </w:t>
      </w:r>
      <w:r w:rsidRPr="00442F86">
        <w:rPr>
          <w:rStyle w:val="StyleUnderline"/>
        </w:rPr>
        <w:t xml:space="preserve">myth to believe that we need merely observe the circumstances of a situation </w:t>
      </w:r>
      <w:proofErr w:type="gramStart"/>
      <w:r w:rsidRPr="00442F86">
        <w:rPr>
          <w:rStyle w:val="StyleUnderline"/>
        </w:rPr>
        <w:t>in order to</w:t>
      </w:r>
      <w:proofErr w:type="gramEnd"/>
      <w:r w:rsidRPr="00442F86">
        <w:rPr>
          <w:rStyle w:val="StyleUnderline"/>
        </w:rPr>
        <w:t xml:space="preserve"> understand them</w:t>
      </w:r>
      <w:r w:rsidRPr="00442F86">
        <w:t xml:space="preserve">. Facts do not speak for themselves; </w:t>
      </w:r>
      <w:r w:rsidRPr="00442F86">
        <w:rPr>
          <w:rStyle w:val="StyleUnderline"/>
        </w:rPr>
        <w:t>observers give them voice by sorting out those that are relevant from those that are irrelevant and, in so doing, they bring a theoretical perspective to bear</w:t>
      </w:r>
      <w:r w:rsidRPr="00442F86">
        <w:t xml:space="preserve">. Whether it be realism, liberalism, or pragmatism, </w:t>
      </w:r>
      <w:r w:rsidRPr="007D47DF">
        <w:rPr>
          <w:rStyle w:val="StyleUnderline"/>
        </w:rPr>
        <w:t>analysts and policy makers alike must have some theoretical orientation if they are to know anything</w:t>
      </w:r>
      <w:r w:rsidRPr="007D47DF">
        <w:t xml:space="preserve">. </w:t>
      </w:r>
      <w:r w:rsidRPr="007D47DF">
        <w:rPr>
          <w:rStyle w:val="StyleUnderline"/>
        </w:rPr>
        <w:t>Theory provides guidelines; it sensitizes observers to alternative possibilities; it highlights where levers might be pulled and influence wielded</w:t>
      </w:r>
      <w:r w:rsidRPr="007D47DF">
        <w:t xml:space="preserve">; </w:t>
      </w:r>
      <w:r w:rsidRPr="007D47DF">
        <w:rPr>
          <w:rStyle w:val="StyleUnderline"/>
        </w:rPr>
        <w:t>it links ends to means and strategies to resources</w:t>
      </w:r>
      <w:r w:rsidRPr="007D47DF">
        <w:t>; and perhaps</w:t>
      </w:r>
      <w:r w:rsidRPr="00442F86">
        <w:t xml:space="preserve"> </w:t>
      </w:r>
      <w:r w:rsidRPr="00442F86">
        <w:rPr>
          <w:rStyle w:val="StyleUnderline"/>
        </w:rPr>
        <w:t xml:space="preserve">most of all, </w:t>
      </w:r>
      <w:r w:rsidRPr="0074506A">
        <w:rPr>
          <w:rStyle w:val="StyleUnderline"/>
          <w:highlight w:val="green"/>
        </w:rPr>
        <w:t>it infuses context and pattern into a welter of seemingly disarrayed and unrelated phenomena</w:t>
      </w:r>
      <w:r w:rsidRPr="00442F86">
        <w:t>.</w:t>
      </w:r>
    </w:p>
    <w:p w14:paraId="4C12EDE3" w14:textId="77777777" w:rsidR="009D118F" w:rsidRPr="00442F86" w:rsidRDefault="009D118F" w:rsidP="009D118F">
      <w:r w:rsidRPr="00442F86">
        <w:t xml:space="preserve">It follows that </w:t>
      </w:r>
      <w:r w:rsidRPr="0074506A">
        <w:rPr>
          <w:rStyle w:val="StyleUnderline"/>
          <w:highlight w:val="green"/>
        </w:rPr>
        <w:t>the inability of complexity theory to make specific predictions is not a serious drawback</w:t>
      </w:r>
      <w:r w:rsidRPr="0074506A">
        <w:rPr>
          <w:highlight w:val="green"/>
        </w:rPr>
        <w:t xml:space="preserve">. </w:t>
      </w:r>
      <w:r w:rsidRPr="0074506A">
        <w:rPr>
          <w:rStyle w:val="StyleUnderline"/>
          <w:highlight w:val="green"/>
        </w:rPr>
        <w:t>Understanding and not prediction is the task of theory</w:t>
      </w:r>
      <w:r w:rsidRPr="00442F86">
        <w:rPr>
          <w:rStyle w:val="StyleUnderline"/>
        </w:rPr>
        <w:t>. It provides a basis for grasping and anticipating the general patterns within which specific events occur</w:t>
      </w:r>
      <w:r w:rsidRPr="00442F86">
        <w:t xml:space="preserve">. </w:t>
      </w:r>
      <w:r w:rsidRPr="0074506A">
        <w:rPr>
          <w:rStyle w:val="StyleUnderline"/>
          <w:highlight w:val="green"/>
        </w:rPr>
        <w:t>The weather offers a good example. It cannot be precisely predicted at any moment in time, but there are building blocks</w:t>
      </w:r>
      <w:r w:rsidRPr="00442F86">
        <w:rPr>
          <w:rStyle w:val="StyleUnderline"/>
        </w:rPr>
        <w:t>—fronts, highs and lows, jet streams, and so on—</w:t>
      </w:r>
      <w:r w:rsidRPr="0074506A">
        <w:rPr>
          <w:rStyle w:val="StyleUnderline"/>
          <w:highlight w:val="green"/>
        </w:rPr>
        <w:t>and our overall understanding of changes in weather has been much advanced by theory based on these building blocks</w:t>
      </w:r>
      <w:proofErr w:type="gramStart"/>
      <w:r w:rsidRPr="00442F86">
        <w:t>....</w:t>
      </w:r>
      <w:r w:rsidRPr="00442F86">
        <w:rPr>
          <w:rStyle w:val="StyleUnderline"/>
        </w:rPr>
        <w:t>We</w:t>
      </w:r>
      <w:proofErr w:type="gramEnd"/>
      <w:r w:rsidRPr="00442F86">
        <w:rPr>
          <w:rStyle w:val="StyleUnderline"/>
        </w:rPr>
        <w:t xml:space="preserve"> understand the larger patterns</w:t>
      </w:r>
      <w:r w:rsidRPr="00442F86">
        <w:t xml:space="preserve"> and (many of) their causes, </w:t>
      </w:r>
      <w:r w:rsidRPr="0074506A">
        <w:rPr>
          <w:rStyle w:val="StyleUnderline"/>
          <w:highlight w:val="green"/>
        </w:rPr>
        <w:t>though the detailed trajectory through the space of weather possibilities is perpetually novel</w:t>
      </w:r>
      <w:r w:rsidRPr="00442F86">
        <w:t xml:space="preserve">. As a result, </w:t>
      </w:r>
      <w:r w:rsidRPr="00442F86">
        <w:rPr>
          <w:rStyle w:val="StyleUnderline"/>
        </w:rPr>
        <w:t>we can do far better than the old standby: predict that "tomorrow’s weather will be like today’s" and you stand a 60 percent probability of being correct</w:t>
      </w:r>
      <w:r w:rsidRPr="00442F86">
        <w:t>. A relevant theory for [complex adaptive systems] should do at least as well.22</w:t>
      </w:r>
    </w:p>
    <w:p w14:paraId="0D3CF85B" w14:textId="77777777" w:rsidR="009D118F" w:rsidRPr="00442F86" w:rsidRDefault="009D118F" w:rsidP="009D118F">
      <w:r w:rsidRPr="00442F86">
        <w:t xml:space="preserve">Given the necessity of proceeding from a theoretical standpoint, </w:t>
      </w:r>
      <w:r w:rsidRPr="00442F86">
        <w:rPr>
          <w:rStyle w:val="StyleUnderline"/>
        </w:rPr>
        <w:t>it ought not be difficult to adopt a complexity perspective</w:t>
      </w:r>
      <w:r w:rsidRPr="00442F86">
        <w:t xml:space="preserve">. Indeed, </w:t>
      </w:r>
      <w:r w:rsidRPr="00442F86">
        <w:rPr>
          <w:rStyle w:val="StyleUnderline"/>
        </w:rPr>
        <w:t>most of us have in subtle ways already done so</w:t>
      </w:r>
      <w:r w:rsidRPr="00442F86">
        <w:t xml:space="preserve">. Even if political analysts are not—as I am not—tooled up in computer science and mathematics, the premises of complexity theory and the strides in comprehension they have facilitated are not difficult to grasp. </w:t>
      </w:r>
      <w:r w:rsidRPr="00442F86">
        <w:rPr>
          <w:rStyle w:val="StyleUnderline"/>
        </w:rPr>
        <w:t>Despite our conceptual insufficiencies, we are not helpless in the face of mounting complexity</w:t>
      </w:r>
      <w:r w:rsidRPr="00442F86">
        <w:t xml:space="preserve">. Indeed, </w:t>
      </w:r>
      <w:r w:rsidRPr="00442F86">
        <w:rPr>
          <w:rStyle w:val="StyleUnderline"/>
        </w:rPr>
        <w:t>as the consequences of turbulent change have become more pervasive, so have observers of the global scene become increasingly wiser about the ways of the world and, to a large degree, we have become, each of us in our own way, complexity theorists</w:t>
      </w:r>
      <w:r w:rsidRPr="00442F86">
        <w:t xml:space="preserve">. Not only are we getting accustomed to a </w:t>
      </w:r>
      <w:proofErr w:type="spellStart"/>
      <w:r w:rsidRPr="00442F86">
        <w:t>fragmegrative</w:t>
      </w:r>
      <w:proofErr w:type="spellEnd"/>
      <w:r w:rsidRPr="00442F86">
        <w:t xml:space="preserve"> world view that accepts contradictions, anomalies, and dialectic processes, but </w:t>
      </w:r>
      <w:r w:rsidRPr="00442F86">
        <w:rPr>
          <w:rStyle w:val="StyleUnderline"/>
        </w:rPr>
        <w:t xml:space="preserve">we have also learned that </w:t>
      </w:r>
      <w:r w:rsidRPr="0074506A">
        <w:rPr>
          <w:rStyle w:val="StyleUnderline"/>
          <w:highlight w:val="green"/>
        </w:rPr>
        <w:t>situations are multiply caused</w:t>
      </w:r>
      <w:r w:rsidRPr="00442F86">
        <w:rPr>
          <w:rStyle w:val="StyleUnderline"/>
        </w:rPr>
        <w:t xml:space="preserve">, that </w:t>
      </w:r>
      <w:r w:rsidRPr="0074506A">
        <w:rPr>
          <w:rStyle w:val="StyleUnderline"/>
          <w:highlight w:val="green"/>
        </w:rPr>
        <w:t>unintended consequences can accompany those that are intended</w:t>
      </w:r>
      <w:r w:rsidRPr="00442F86">
        <w:rPr>
          <w:rStyle w:val="StyleUnderline"/>
        </w:rPr>
        <w:t xml:space="preserve">, that </w:t>
      </w:r>
      <w:r w:rsidRPr="0074506A">
        <w:rPr>
          <w:rStyle w:val="StyleUnderline"/>
          <w:highlight w:val="green"/>
        </w:rPr>
        <w:t>seemingly stable situations can topple under the weight of cumulated grievances</w:t>
      </w:r>
      <w:r w:rsidRPr="00442F86">
        <w:rPr>
          <w:rStyle w:val="StyleUnderline"/>
        </w:rPr>
        <w:t xml:space="preserve">, that </w:t>
      </w:r>
      <w:r w:rsidRPr="0074506A">
        <w:rPr>
          <w:rStyle w:val="StyleUnderline"/>
          <w:highlight w:val="green"/>
        </w:rPr>
        <w:t>some situations are ripe for accidents waiting to happen</w:t>
      </w:r>
      <w:r w:rsidRPr="00442F86">
        <w:rPr>
          <w:rStyle w:val="StyleUnderline"/>
        </w:rPr>
        <w:t xml:space="preserve">, that </w:t>
      </w:r>
      <w:r w:rsidRPr="0074506A">
        <w:rPr>
          <w:rStyle w:val="StyleUnderline"/>
          <w:highlight w:val="green"/>
        </w:rPr>
        <w:t>expectations can be self-fulfilling</w:t>
      </w:r>
      <w:r w:rsidRPr="00442F86">
        <w:rPr>
          <w:rStyle w:val="StyleUnderline"/>
        </w:rPr>
        <w:t>, that organizational decisions are driven as much by informal as formal rules, that feedback loops can redirect the course of events, and so on through an extensive list of understandings that appear so commonplace as to obscure their origins in the social sciences only a few decades ago</w:t>
      </w:r>
      <w:r w:rsidRPr="00442F86">
        <w:t xml:space="preserve">.23 Indeed, we now take for granted that learning occurs in social systems, that systems in crisis are vulnerable to sharp turns of directions precipitated by seemingly trivial incidents, that the difference between times one and two in any situation can often be ascribed to adaptive processes, that the surface appearance of societal </w:t>
      </w:r>
      <w:proofErr w:type="spellStart"/>
      <w:r w:rsidRPr="00442F86">
        <w:t>tranquillity</w:t>
      </w:r>
      <w:proofErr w:type="spellEnd"/>
      <w:r w:rsidRPr="00442F86">
        <w:t xml:space="preserve"> can mask underlying problems, and that "other things being equal" can be a treacherous phrase if it encourages us to ignore glaring exceptions. In short, we now know that history is not one </w:t>
      </w:r>
      <w:proofErr w:type="gramStart"/>
      <w:r w:rsidRPr="00442F86">
        <w:t>damn</w:t>
      </w:r>
      <w:proofErr w:type="gramEnd"/>
      <w:r w:rsidRPr="00442F86">
        <w:t xml:space="preserve"> thing after another so much as it is many damn things simultaneously.</w:t>
      </w:r>
    </w:p>
    <w:p w14:paraId="77107B32" w14:textId="77777777" w:rsidR="009D118F" w:rsidRPr="00442F86" w:rsidRDefault="009D118F" w:rsidP="009D118F">
      <w:r w:rsidRPr="00442F86">
        <w:t xml:space="preserve">And </w:t>
      </w:r>
      <w:r w:rsidRPr="00442F86">
        <w:rPr>
          <w:rStyle w:val="StyleUnderline"/>
        </w:rPr>
        <w:t xml:space="preserve">if we ever slip in our understanding of these subtle </w:t>
      </w:r>
      <w:r w:rsidRPr="007D47DF">
        <w:rPr>
          <w:rStyle w:val="StyleUnderline"/>
        </w:rPr>
        <w:t>lessons, if we ever unknowingly revert to simplistic formulations, complexity theory serves to remind us there are no panaceas.</w:t>
      </w:r>
      <w:r w:rsidRPr="007D47DF">
        <w:t xml:space="preserve"> It tells us that </w:t>
      </w:r>
      <w:r w:rsidRPr="007D47DF">
        <w:rPr>
          <w:rStyle w:val="StyleUnderline"/>
        </w:rPr>
        <w:t xml:space="preserve">there are limits to how much we can comprehend of the complexity that pervades world affairs, that </w:t>
      </w:r>
      <w:r w:rsidRPr="0074506A">
        <w:rPr>
          <w:rStyle w:val="StyleUnderline"/>
          <w:highlight w:val="green"/>
        </w:rPr>
        <w:t xml:space="preserve">we </w:t>
      </w:r>
      <w:proofErr w:type="gramStart"/>
      <w:r w:rsidRPr="0074506A">
        <w:rPr>
          <w:rStyle w:val="StyleUnderline"/>
          <w:highlight w:val="green"/>
        </w:rPr>
        <w:t>have to</w:t>
      </w:r>
      <w:proofErr w:type="gramEnd"/>
      <w:r w:rsidRPr="0074506A">
        <w:rPr>
          <w:rStyle w:val="StyleUnderline"/>
          <w:highlight w:val="green"/>
        </w:rPr>
        <w:t xml:space="preserve"> learn to become comfortable living and acting under conditions of uncertainty</w:t>
      </w:r>
      <w:r w:rsidRPr="0074506A">
        <w:rPr>
          <w:highlight w:val="green"/>
        </w:rPr>
        <w:t>.</w:t>
      </w:r>
    </w:p>
    <w:p w14:paraId="4E531996" w14:textId="77777777" w:rsidR="009D118F" w:rsidRPr="007D47DF" w:rsidRDefault="009D118F" w:rsidP="009D118F">
      <w:r w:rsidRPr="00442F86">
        <w:t>The relevance of this accumulated wisdom—</w:t>
      </w:r>
      <w:r w:rsidRPr="00442F86">
        <w:rPr>
          <w:rStyle w:val="StyleUnderline"/>
        </w:rPr>
        <w:t>this</w:t>
      </w:r>
      <w:r w:rsidRPr="00442F86">
        <w:t xml:space="preserve"> implicit </w:t>
      </w:r>
      <w:r w:rsidRPr="00442F86">
        <w:rPr>
          <w:rStyle w:val="StyleUnderline"/>
        </w:rPr>
        <w:t>complexity perspective</w:t>
      </w:r>
      <w:r w:rsidRPr="00442F86">
        <w:t xml:space="preserve">—can be readily illustrated. It </w:t>
      </w:r>
      <w:r w:rsidRPr="00442F86">
        <w:rPr>
          <w:rStyle w:val="StyleUnderline"/>
        </w:rPr>
        <w:t>enables us to grasp how an accidental drowning in Hong Kong intensified demonstrations against China, how the opening of a tunnel in Jerusalem could give rise to a major conflagration, how the death of four young girls can foster a "dark and brooding" mood in Brussels, how an "October surprise" might impact strongly on an American presidential election, or how social security funds will be exhausted early in the next century unless corrective policies are adopted—to cite three recent events and two long-standing maxims</w:t>
      </w:r>
      <w:r w:rsidRPr="00442F86">
        <w:t xml:space="preserve">.24 We know, too that while the social security example is different from the others—in that it is founded on a linear projection of demographic change while the other examples involve nonlinear feedback loops—the world is comprised of linear </w:t>
      </w:r>
      <w:r w:rsidRPr="007D47DF">
        <w:t>as well as nonlinear dynamics and that this distinction is central to the kind of analysis we undertake.</w:t>
      </w:r>
    </w:p>
    <w:p w14:paraId="65096309" w14:textId="77777777" w:rsidR="009D118F" w:rsidRPr="00442F86" w:rsidRDefault="009D118F" w:rsidP="009D118F">
      <w:r w:rsidRPr="007D47DF">
        <w:t xml:space="preserve">In other words, </w:t>
      </w:r>
      <w:r w:rsidRPr="007D47DF">
        <w:rPr>
          <w:rStyle w:val="StyleUnderline"/>
        </w:rPr>
        <w:t>while it is understandable that we are vulnerable to the appeal of panaceas, this need not be the case</w:t>
      </w:r>
      <w:r w:rsidRPr="007D47DF">
        <w:t xml:space="preserve">. </w:t>
      </w:r>
      <w:r w:rsidRPr="007D47DF">
        <w:rPr>
          <w:rStyle w:val="StyleUnderline"/>
        </w:rPr>
        <w:t>Our analytic capacities and concepts are not so far removed from complexity theorists that we need be in awe of their accomplishments or be ready to emulate their methods</w:t>
      </w:r>
      <w:r w:rsidRPr="007D47DF">
        <w:t>. Few of us have the skills or resources to undertake sophisticated computer simulations—and that may even be an advantage, as greater</w:t>
      </w:r>
      <w:r w:rsidRPr="00442F86">
        <w:t xml:space="preserve"> technical skills might lead us to dismiss complexity theory as inapplicable—but as a philosophical perspective complexity theory is not out of our reach. None of its premises and concepts are alien to our analytic habits. They sum to a perspective that is consistent with our own and with the transformations that appear to be taking the world into unfamiliar realms. Hence, through its explication, </w:t>
      </w:r>
      <w:r w:rsidRPr="0074506A">
        <w:rPr>
          <w:rStyle w:val="StyleUnderline"/>
          <w:highlight w:val="green"/>
        </w:rPr>
        <w:t xml:space="preserve">the complexity perspective can serve as a guide both to comprehending a </w:t>
      </w:r>
      <w:proofErr w:type="spellStart"/>
      <w:r w:rsidRPr="0074506A">
        <w:rPr>
          <w:rStyle w:val="StyleUnderline"/>
          <w:highlight w:val="green"/>
        </w:rPr>
        <w:t>fragmegrated</w:t>
      </w:r>
      <w:proofErr w:type="spellEnd"/>
      <w:r w:rsidRPr="0074506A">
        <w:rPr>
          <w:rStyle w:val="StyleUnderline"/>
          <w:highlight w:val="green"/>
        </w:rPr>
        <w:t xml:space="preserve"> world and theorizing within its limits</w:t>
      </w:r>
      <w:r w:rsidRPr="0074506A">
        <w:rPr>
          <w:highlight w:val="green"/>
        </w:rPr>
        <w:t>.</w:t>
      </w:r>
    </w:p>
    <w:p w14:paraId="34293E6A" w14:textId="77777777" w:rsidR="009D118F" w:rsidRPr="00442F86" w:rsidRDefault="009D118F" w:rsidP="009D118F">
      <w:pPr>
        <w:pStyle w:val="Heading4"/>
      </w:pPr>
      <w:r w:rsidRPr="00442F86">
        <w:t>If the perm has a net benefit, it links – predetermining the outcome causes cooptation.</w:t>
      </w:r>
    </w:p>
    <w:p w14:paraId="2D4C42CC" w14:textId="77777777" w:rsidR="009D118F" w:rsidRPr="00442F86" w:rsidRDefault="009D118F" w:rsidP="009D118F">
      <w:proofErr w:type="spellStart"/>
      <w:r w:rsidRPr="00442F86">
        <w:rPr>
          <w:rStyle w:val="Heading4Char"/>
        </w:rPr>
        <w:t>Osinga</w:t>
      </w:r>
      <w:proofErr w:type="spellEnd"/>
      <w:r w:rsidRPr="00442F86">
        <w:t xml:space="preserve"> </w:t>
      </w:r>
      <w:r w:rsidRPr="002F06DA">
        <w:rPr>
          <w:b/>
        </w:rPr>
        <w:t>0</w:t>
      </w:r>
      <w:r w:rsidRPr="00442F86">
        <w:rPr>
          <w:rStyle w:val="Heading4Char"/>
        </w:rPr>
        <w:t>5</w:t>
      </w:r>
      <w:r w:rsidRPr="00442F86">
        <w:t xml:space="preserve"> – (Frans, PhD, colonel – Royal Netherlands Air Force, “Science, Strategy and War: The Strategic Theory of John Boyd,” </w:t>
      </w:r>
      <w:proofErr w:type="spellStart"/>
      <w:r w:rsidRPr="00442F86">
        <w:t>Eburon</w:t>
      </w:r>
      <w:proofErr w:type="spellEnd"/>
      <w:r w:rsidRPr="00442F86">
        <w:t xml:space="preserve"> Academic Publishers)</w:t>
      </w:r>
    </w:p>
    <w:p w14:paraId="61AB613A" w14:textId="77777777" w:rsidR="009D118F" w:rsidRPr="0074506A" w:rsidRDefault="009D118F" w:rsidP="009D118F">
      <w:pPr>
        <w:rPr>
          <w:sz w:val="14"/>
        </w:rPr>
      </w:pPr>
      <w:r w:rsidRPr="00442F86">
        <w:rPr>
          <w:sz w:val="14"/>
        </w:rPr>
        <w:t xml:space="preserve">Already in 1990 James </w:t>
      </w:r>
      <w:r w:rsidRPr="0074506A">
        <w:rPr>
          <w:rStyle w:val="StyleUnderline"/>
          <w:highlight w:val="green"/>
        </w:rPr>
        <w:t>Rosenau</w:t>
      </w:r>
      <w:r w:rsidRPr="00442F86">
        <w:rPr>
          <w:sz w:val="14"/>
        </w:rPr>
        <w:t xml:space="preserve"> had </w:t>
      </w:r>
      <w:r w:rsidRPr="0074506A">
        <w:rPr>
          <w:rStyle w:val="StyleUnderline"/>
          <w:highlight w:val="green"/>
        </w:rPr>
        <w:t>noted</w:t>
      </w:r>
      <w:r w:rsidRPr="00442F86">
        <w:rPr>
          <w:sz w:val="14"/>
        </w:rPr>
        <w:t xml:space="preserve"> that </w:t>
      </w:r>
      <w:r w:rsidRPr="0074506A">
        <w:rPr>
          <w:rStyle w:val="StyleUnderline"/>
          <w:highlight w:val="green"/>
        </w:rPr>
        <w:t>the international</w:t>
      </w:r>
      <w:r w:rsidRPr="00442F86">
        <w:rPr>
          <w:rStyle w:val="StyleUnderline"/>
        </w:rPr>
        <w:t xml:space="preserve"> system was in a </w:t>
      </w:r>
      <w:r w:rsidRPr="0074506A">
        <w:rPr>
          <w:rStyle w:val="StyleUnderline"/>
          <w:highlight w:val="green"/>
        </w:rPr>
        <w:t>state of turbulence</w:t>
      </w:r>
      <w:r w:rsidRPr="00442F86">
        <w:rPr>
          <w:rStyle w:val="StyleUnderline"/>
        </w:rPr>
        <w:t xml:space="preserve"> because</w:t>
      </w:r>
      <w:r w:rsidRPr="00442F86">
        <w:rPr>
          <w:sz w:val="14"/>
        </w:rPr>
        <w:t xml:space="preserve"> the </w:t>
      </w:r>
      <w:r w:rsidRPr="00442F86">
        <w:rPr>
          <w:rStyle w:val="StyleUnderline"/>
        </w:rPr>
        <w:t>fundamental parameters</w:t>
      </w:r>
      <w:r w:rsidRPr="00442F86">
        <w:rPr>
          <w:sz w:val="14"/>
        </w:rPr>
        <w:t xml:space="preserve"> </w:t>
      </w:r>
      <w:r w:rsidRPr="00442F86">
        <w:rPr>
          <w:rStyle w:val="StyleUnderline"/>
        </w:rPr>
        <w:t>of the system were marked by extensive variability and complexity.</w:t>
      </w:r>
      <w:r w:rsidRPr="00442F86">
        <w:rPr>
          <w:sz w:val="14"/>
        </w:rPr>
        <w:t xml:space="preserve"> </w:t>
      </w:r>
      <w:r w:rsidRPr="0074506A">
        <w:rPr>
          <w:rStyle w:val="UnderlineBold"/>
          <w:highlight w:val="green"/>
        </w:rPr>
        <w:t>This necessitated a novel conceptualization</w:t>
      </w:r>
      <w:r w:rsidRPr="00442F86">
        <w:rPr>
          <w:rStyle w:val="UnderlineBold"/>
        </w:rPr>
        <w:t>.</w:t>
      </w:r>
      <w:r w:rsidRPr="00442F86">
        <w:rPr>
          <w:sz w:val="14"/>
        </w:rPr>
        <w:t xml:space="preserve"> He noted </w:t>
      </w:r>
      <w:r w:rsidRPr="0074506A">
        <w:rPr>
          <w:rStyle w:val="UnderlineBold"/>
          <w:highlight w:val="green"/>
        </w:rPr>
        <w:t xml:space="preserve">it was </w:t>
      </w:r>
      <w:r w:rsidRPr="0074506A">
        <w:rPr>
          <w:rStyle w:val="Box"/>
          <w:highlight w:val="green"/>
        </w:rPr>
        <w:t>‘not enough to sense</w:t>
      </w:r>
      <w:r w:rsidRPr="0074506A">
        <w:rPr>
          <w:rStyle w:val="UnderlineBold"/>
          <w:highlight w:val="green"/>
        </w:rPr>
        <w:t xml:space="preserve"> that deep changes are at work</w:t>
      </w:r>
      <w:r w:rsidRPr="0074506A">
        <w:rPr>
          <w:sz w:val="14"/>
          <w:highlight w:val="green"/>
        </w:rPr>
        <w:t>,</w:t>
      </w:r>
      <w:r w:rsidRPr="00442F86">
        <w:rPr>
          <w:sz w:val="14"/>
        </w:rPr>
        <w:t xml:space="preserve"> rather </w:t>
      </w:r>
      <w:r w:rsidRPr="0074506A">
        <w:rPr>
          <w:rStyle w:val="StyleUnderline"/>
          <w:highlight w:val="green"/>
        </w:rPr>
        <w:t>one has to develop an overall perspective on the essential nature of world politics</w:t>
      </w:r>
      <w:r w:rsidRPr="00442F86">
        <w:rPr>
          <w:sz w:val="14"/>
        </w:rPr>
        <w:t xml:space="preserve"> through which to transform the perception of a disorderly world into sensitivities for the sources and consequences of the dynamics of change’. And </w:t>
      </w:r>
      <w:r w:rsidRPr="00442F86">
        <w:rPr>
          <w:rStyle w:val="StyleUnderline"/>
        </w:rPr>
        <w:t>he found such a perspective in</w:t>
      </w:r>
      <w:r w:rsidRPr="00442F86">
        <w:rPr>
          <w:sz w:val="14"/>
        </w:rPr>
        <w:t xml:space="preserve"> the language of chaos and </w:t>
      </w:r>
      <w:r w:rsidRPr="0074506A">
        <w:rPr>
          <w:rStyle w:val="StyleUnderline"/>
          <w:highlight w:val="green"/>
        </w:rPr>
        <w:t>complexity theory</w:t>
      </w:r>
      <w:r w:rsidRPr="0074506A">
        <w:rPr>
          <w:sz w:val="14"/>
          <w:highlight w:val="green"/>
        </w:rPr>
        <w:t xml:space="preserve"> as</w:t>
      </w:r>
      <w:r w:rsidRPr="00442F86">
        <w:rPr>
          <w:sz w:val="14"/>
        </w:rPr>
        <w:t xml:space="preserve"> developed by </w:t>
      </w:r>
      <w:proofErr w:type="spellStart"/>
      <w:r w:rsidRPr="00442F86">
        <w:rPr>
          <w:sz w:val="14"/>
        </w:rPr>
        <w:t>Gleick</w:t>
      </w:r>
      <w:proofErr w:type="spellEnd"/>
      <w:r w:rsidRPr="00442F86">
        <w:rPr>
          <w:sz w:val="14"/>
        </w:rPr>
        <w:t xml:space="preserve"> and Prigogine</w:t>
      </w:r>
      <w:r w:rsidRPr="00442F86">
        <w:rPr>
          <w:sz w:val="14"/>
          <w:szCs w:val="13"/>
        </w:rPr>
        <w:t>126</w:t>
      </w:r>
      <w:r w:rsidRPr="00442F86">
        <w:rPr>
          <w:sz w:val="14"/>
        </w:rPr>
        <w:t xml:space="preserve">. </w:t>
      </w:r>
      <w:r w:rsidRPr="00442F86">
        <w:rPr>
          <w:rStyle w:val="StyleUnderline"/>
        </w:rPr>
        <w:t xml:space="preserve">This </w:t>
      </w:r>
      <w:r w:rsidRPr="0074506A">
        <w:rPr>
          <w:rStyle w:val="StyleUnderline"/>
          <w:highlight w:val="green"/>
        </w:rPr>
        <w:t>provides a ‘mental set that does not specify</w:t>
      </w:r>
      <w:r w:rsidRPr="0074506A">
        <w:rPr>
          <w:highlight w:val="green"/>
          <w:u w:val="single"/>
        </w:rPr>
        <w:t xml:space="preserve"> particular </w:t>
      </w:r>
      <w:r w:rsidRPr="0074506A">
        <w:rPr>
          <w:rStyle w:val="StyleUnderline"/>
          <w:highlight w:val="green"/>
        </w:rPr>
        <w:t>outcomes or solutions but</w:t>
      </w:r>
      <w:r w:rsidRPr="00442F86">
        <w:rPr>
          <w:sz w:val="14"/>
        </w:rPr>
        <w:t xml:space="preserve"> one that </w:t>
      </w:r>
      <w:r w:rsidRPr="0074506A">
        <w:rPr>
          <w:rStyle w:val="StyleUnderline"/>
          <w:highlight w:val="green"/>
        </w:rPr>
        <w:t>offers guidelines and lever points</w:t>
      </w:r>
      <w:r w:rsidRPr="00442F86">
        <w:rPr>
          <w:sz w:val="14"/>
        </w:rPr>
        <w:t xml:space="preserve"> that analysts and policy makers can employ to more clearly assess the specific problems they seek to comprehend or resolve’</w:t>
      </w:r>
      <w:r w:rsidRPr="00442F86">
        <w:rPr>
          <w:sz w:val="14"/>
          <w:szCs w:val="13"/>
        </w:rPr>
        <w:t>127</w:t>
      </w:r>
      <w:r w:rsidRPr="00442F86">
        <w:rPr>
          <w:sz w:val="14"/>
        </w:rPr>
        <w:t xml:space="preserve">. The awareness of fundamental unpredictability of complex systems caused four leading scholars to exasperate that ‘God gave physics the easy </w:t>
      </w:r>
      <w:proofErr w:type="gramStart"/>
      <w:r w:rsidRPr="00442F86">
        <w:rPr>
          <w:sz w:val="14"/>
        </w:rPr>
        <w:t>problems’</w:t>
      </w:r>
      <w:proofErr w:type="gramEnd"/>
      <w:r w:rsidRPr="00442F86">
        <w:rPr>
          <w:sz w:val="14"/>
        </w:rPr>
        <w:t>. And they subsequently suggest that ‘evolutionary biology is a more productive analogy for social science’</w:t>
      </w:r>
      <w:r w:rsidRPr="00442F86">
        <w:rPr>
          <w:sz w:val="14"/>
          <w:szCs w:val="13"/>
        </w:rPr>
        <w:t>128</w:t>
      </w:r>
      <w:r w:rsidRPr="00442F86">
        <w:rPr>
          <w:sz w:val="14"/>
        </w:rPr>
        <w:t>.</w:t>
      </w:r>
    </w:p>
    <w:p w14:paraId="06BDD51A" w14:textId="77777777" w:rsidR="009D118F" w:rsidRPr="00A87390" w:rsidRDefault="009D118F" w:rsidP="009D118F"/>
    <w:p w14:paraId="3BA4F08E" w14:textId="77777777" w:rsidR="009D118F" w:rsidRDefault="009D118F" w:rsidP="009D118F">
      <w:pPr>
        <w:pStyle w:val="Heading2"/>
      </w:pPr>
      <w:r>
        <w:t>Case</w:t>
      </w:r>
    </w:p>
    <w:p w14:paraId="41AD5492" w14:textId="77777777" w:rsidR="009D118F" w:rsidRDefault="009D118F" w:rsidP="009D118F">
      <w:pPr>
        <w:pStyle w:val="Heading3"/>
      </w:pPr>
      <w:r>
        <w:t>Adv 1</w:t>
      </w:r>
    </w:p>
    <w:p w14:paraId="31924ED7" w14:textId="02DD4658" w:rsidR="009D118F" w:rsidRDefault="009D118F" w:rsidP="009D118F">
      <w:pPr>
        <w:pStyle w:val="Heading4"/>
      </w:pPr>
      <w:r>
        <w:t xml:space="preserve">Use it or lose it requires a higher degree of certainty </w:t>
      </w:r>
      <w:r>
        <w:t>- analytic</w:t>
      </w:r>
    </w:p>
    <w:p w14:paraId="54E753DD" w14:textId="77777777" w:rsidR="009D118F" w:rsidRDefault="009D118F" w:rsidP="009D118F"/>
    <w:p w14:paraId="2D19F92F" w14:textId="77777777" w:rsidR="009D118F" w:rsidRDefault="009D118F" w:rsidP="009D118F">
      <w:pPr>
        <w:pStyle w:val="Heading4"/>
      </w:pPr>
      <w:r>
        <w:t xml:space="preserve">Lack of attribution means no </w:t>
      </w:r>
      <w:proofErr w:type="spellStart"/>
      <w:r>
        <w:t>retal</w:t>
      </w:r>
      <w:proofErr w:type="spellEnd"/>
      <w:r>
        <w:t xml:space="preserve"> </w:t>
      </w:r>
    </w:p>
    <w:p w14:paraId="58795CFC" w14:textId="77777777" w:rsidR="009D118F" w:rsidRPr="003C4E87" w:rsidRDefault="009D118F" w:rsidP="009D118F">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8" w:history="1">
        <w:r w:rsidRPr="00245BC5">
          <w:rPr>
            <w:rStyle w:val="Hyperlink"/>
          </w:rPr>
          <w:t>https://www.ssoar.info/ssoar/bitstream/handle/document/63288/ssoar-2019-schutz-Technology_and_Strategy_the_Changing.pdf</w:t>
        </w:r>
      </w:hyperlink>
      <w:r w:rsidRPr="00245BC5">
        <w:t>;</w:t>
      </w:r>
      <w:r>
        <w:t xml:space="preserve">] </w:t>
      </w:r>
    </w:p>
    <w:p w14:paraId="42F11261" w14:textId="77777777" w:rsidR="009D118F" w:rsidRDefault="009D118F" w:rsidP="009D118F">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355ADD1E" w14:textId="77777777" w:rsidR="009D118F" w:rsidRDefault="009D118F" w:rsidP="009D118F"/>
    <w:p w14:paraId="79E1A57B" w14:textId="77777777" w:rsidR="009D118F" w:rsidRPr="00E40BE2" w:rsidRDefault="009D118F" w:rsidP="009D118F">
      <w:pPr>
        <w:pStyle w:val="Heading4"/>
        <w:rPr>
          <w:rFonts w:cs="Calibri"/>
        </w:rPr>
      </w:pPr>
      <w:r w:rsidRPr="00E40BE2">
        <w:rPr>
          <w:rFonts w:cs="Calibri"/>
        </w:rPr>
        <w:t xml:space="preserve">No </w:t>
      </w:r>
      <w:r w:rsidRPr="00E40BE2">
        <w:rPr>
          <w:rFonts w:cs="Calibri"/>
          <w:u w:val="single"/>
        </w:rPr>
        <w:t>space war</w:t>
      </w:r>
      <w:r w:rsidRPr="00E40BE2">
        <w:rPr>
          <w:rFonts w:cs="Calibri"/>
        </w:rPr>
        <w:t xml:space="preserve"> </w:t>
      </w:r>
      <w:proofErr w:type="spellStart"/>
      <w:r w:rsidRPr="00E40BE2">
        <w:rPr>
          <w:rFonts w:cs="Calibri"/>
        </w:rPr>
        <w:t>miscalc</w:t>
      </w:r>
      <w:proofErr w:type="spellEnd"/>
    </w:p>
    <w:p w14:paraId="60965ADD" w14:textId="77777777" w:rsidR="009D118F" w:rsidRPr="00E40BE2" w:rsidRDefault="009D118F" w:rsidP="009D118F">
      <w:r w:rsidRPr="00E40BE2">
        <w:rPr>
          <w:rStyle w:val="Heading6Char"/>
        </w:rPr>
        <w:t>Bragg et al</w:t>
      </w:r>
      <w:r w:rsidRPr="00E40BE2">
        <w:t>, July 20</w:t>
      </w:r>
      <w:r w:rsidRPr="00E40BE2">
        <w:rPr>
          <w:rStyle w:val="Heading6Char"/>
        </w:rPr>
        <w:t>18</w:t>
      </w:r>
      <w:r w:rsidRPr="00E40BE2">
        <w:t xml:space="preserve"> - *Dr. Allison </w:t>
      </w:r>
      <w:proofErr w:type="spellStart"/>
      <w:r w:rsidRPr="00E40BE2">
        <w:t>Astorino</w:t>
      </w:r>
      <w:proofErr w:type="spellEnd"/>
      <w:r w:rsidRPr="00E40BE2">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E40BE2">
        <w:t>polisci</w:t>
      </w:r>
      <w:proofErr w:type="spellEnd"/>
      <w:r w:rsidRPr="00E40BE2">
        <w:t xml:space="preserve"> @ Texas </w:t>
      </w:r>
      <w:proofErr w:type="spellStart"/>
      <w:r w:rsidRPr="00E40BE2">
        <w:t>A&amp;M.;“Contested</w:t>
      </w:r>
      <w:proofErr w:type="spellEnd"/>
      <w:r w:rsidRPr="00E40BE2">
        <w:t xml:space="preserve"> Space Operations, Space Defense, Deterrence, and Warfighting: Summary Findings and Integration Report,” NSI, https://nsiteam.com/social/wp-content/uploads/2018/11/Space-SMA-Integration-Report-Space-FINAL.pdf</w:t>
      </w:r>
    </w:p>
    <w:p w14:paraId="0328C1CE" w14:textId="77777777" w:rsidR="009D118F" w:rsidRPr="00E40BE2" w:rsidRDefault="009D118F" w:rsidP="009D118F">
      <w:pPr>
        <w:rPr>
          <w:szCs w:val="16"/>
        </w:rPr>
      </w:pPr>
      <w:r w:rsidRPr="00E40BE2">
        <w:rPr>
          <w:szCs w:val="16"/>
        </w:rPr>
        <w:t>Everyone needs space</w:t>
      </w:r>
    </w:p>
    <w:p w14:paraId="4D9FB66E" w14:textId="77777777" w:rsidR="009D118F" w:rsidRPr="00E40BE2" w:rsidRDefault="009D118F" w:rsidP="009D118F">
      <w:r w:rsidRPr="00E40BE2">
        <w:rPr>
          <w:rStyle w:val="Emphasis"/>
        </w:rPr>
        <w:t xml:space="preserve">While </w:t>
      </w:r>
      <w:r w:rsidRPr="00E40BE2">
        <w:rPr>
          <w:rStyle w:val="Emphasis"/>
          <w:highlight w:val="green"/>
        </w:rPr>
        <w:t>the US</w:t>
      </w:r>
      <w:r w:rsidRPr="00E40BE2">
        <w:rPr>
          <w:rStyle w:val="Emphasis"/>
        </w:rPr>
        <w:t xml:space="preserve"> may be relatively more dependent on space for national security than are other states</w:t>
      </w:r>
      <w:r w:rsidRPr="00E40BE2">
        <w:t xml:space="preserve">, </w:t>
      </w:r>
      <w:r w:rsidRPr="00E40BE2">
        <w:rPr>
          <w:rStyle w:val="Heading5Char"/>
        </w:rPr>
        <w:t xml:space="preserve">it </w:t>
      </w:r>
      <w:r w:rsidRPr="00E40BE2">
        <w:rPr>
          <w:rStyle w:val="Heading5Char"/>
          <w:highlight w:val="green"/>
        </w:rPr>
        <w:t>is far from alone</w:t>
      </w:r>
      <w:r w:rsidRPr="00E40BE2">
        <w:rPr>
          <w:highlight w:val="green"/>
        </w:rPr>
        <w:t xml:space="preserve"> </w:t>
      </w:r>
      <w:r w:rsidRPr="00E40BE2">
        <w:rPr>
          <w:rStyle w:val="Emphasis"/>
          <w:highlight w:val="green"/>
        </w:rPr>
        <w:t>in relying on space</w:t>
      </w:r>
      <w:r w:rsidRPr="00E40BE2">
        <w:t xml:space="preserve">. </w:t>
      </w:r>
      <w:r w:rsidRPr="00E40BE2">
        <w:rPr>
          <w:rStyle w:val="Emphasis"/>
          <w:highlight w:val="green"/>
        </w:rPr>
        <w:t>Nuclear</w:t>
      </w:r>
      <w:r w:rsidRPr="00E40BE2">
        <w:rPr>
          <w:rStyle w:val="Emphasis"/>
        </w:rPr>
        <w:t xml:space="preserve"> armed </w:t>
      </w:r>
      <w:r w:rsidRPr="00E40BE2">
        <w:rPr>
          <w:rStyle w:val="Emphasis"/>
          <w:highlight w:val="green"/>
        </w:rPr>
        <w:t xml:space="preserve">states are </w:t>
      </w:r>
      <w:r w:rsidRPr="00E40BE2">
        <w:rPr>
          <w:rStyle w:val="Heading5Char"/>
          <w:highlight w:val="green"/>
        </w:rPr>
        <w:t>dependent</w:t>
      </w:r>
      <w:r w:rsidRPr="00E40BE2">
        <w:t xml:space="preserve"> </w:t>
      </w:r>
      <w:r w:rsidRPr="00E40BE2">
        <w:rPr>
          <w:rStyle w:val="Emphasis"/>
        </w:rPr>
        <w:t>on space for important command and control functions</w:t>
      </w:r>
      <w:r w:rsidRPr="00E40BE2">
        <w:t xml:space="preserve">, </w:t>
      </w:r>
      <w:r w:rsidRPr="00E40BE2">
        <w:rPr>
          <w:rStyle w:val="Emphasis"/>
        </w:rPr>
        <w:t xml:space="preserve">and major powers are </w:t>
      </w:r>
      <w:r w:rsidRPr="00E40BE2">
        <w:rPr>
          <w:rStyle w:val="Heading5Char"/>
        </w:rPr>
        <w:t>increasingly using space</w:t>
      </w:r>
      <w:r w:rsidRPr="00E40BE2">
        <w:t xml:space="preserve"> </w:t>
      </w:r>
      <w:r w:rsidRPr="00E40BE2">
        <w:rPr>
          <w:rStyle w:val="Emphasis"/>
        </w:rPr>
        <w:t>for battlefield situational awareness and communications</w:t>
      </w:r>
      <w:r w:rsidRPr="00E40BE2">
        <w:t xml:space="preserve">. </w:t>
      </w:r>
      <w:r w:rsidRPr="00E40BE2">
        <w:rPr>
          <w:rStyle w:val="Heading5Char"/>
          <w:highlight w:val="green"/>
        </w:rPr>
        <w:t>China and Russia</w:t>
      </w:r>
      <w:r w:rsidRPr="00E40BE2">
        <w:t xml:space="preserve"> were identified as </w:t>
      </w:r>
      <w:r w:rsidRPr="00E40BE2">
        <w:rPr>
          <w:rStyle w:val="Emphasis"/>
          <w:highlight w:val="green"/>
        </w:rPr>
        <w:t>hav</w:t>
      </w:r>
      <w:r w:rsidRPr="00E40BE2">
        <w:t xml:space="preserve">ing </w:t>
      </w:r>
      <w:r w:rsidRPr="00E40BE2">
        <w:rPr>
          <w:rStyle w:val="Heading5Char"/>
          <w:highlight w:val="green"/>
        </w:rPr>
        <w:t>significant</w:t>
      </w:r>
      <w:r w:rsidRPr="00E40BE2">
        <w:t xml:space="preserve"> (and </w:t>
      </w:r>
      <w:proofErr w:type="gramStart"/>
      <w:r w:rsidRPr="00E40BE2">
        <w:t>fairly equal</w:t>
      </w:r>
      <w:proofErr w:type="gramEnd"/>
      <w:r w:rsidRPr="00E40BE2">
        <w:t xml:space="preserve">) </w:t>
      </w:r>
      <w:r w:rsidRPr="00E40BE2">
        <w:rPr>
          <w:rStyle w:val="Heading5Char"/>
          <w:highlight w:val="green"/>
        </w:rPr>
        <w:t>levels of strategic risk</w:t>
      </w:r>
      <w:r w:rsidRPr="00E40BE2">
        <w:rPr>
          <w:rStyle w:val="Heading5Char"/>
        </w:rPr>
        <w:t xml:space="preserve"> in space</w:t>
      </w:r>
      <w:r w:rsidRPr="00E40BE2">
        <w:t xml:space="preserve"> (</w:t>
      </w:r>
      <w:proofErr w:type="spellStart"/>
      <w:r w:rsidRPr="00E40BE2">
        <w:t>ViTTa</w:t>
      </w:r>
      <w:proofErr w:type="spellEnd"/>
      <w:r w:rsidRPr="00E40BE2">
        <w:t xml:space="preserve"> Q16), although their regional security priorities and (to date) less </w:t>
      </w:r>
      <w:proofErr w:type="spellStart"/>
      <w:r w:rsidRPr="00E40BE2">
        <w:t>spacedependent</w:t>
      </w:r>
      <w:proofErr w:type="spellEnd"/>
      <w:r w:rsidRPr="00E40BE2">
        <w:t xml:space="preserve"> economies place them at an advantage to the US. </w:t>
      </w:r>
      <w:r w:rsidRPr="00E40BE2">
        <w:rPr>
          <w:rStyle w:val="Emphasis"/>
        </w:rPr>
        <w:t>They may</w:t>
      </w:r>
      <w:r w:rsidRPr="00E40BE2">
        <w:t xml:space="preserve">, therefore, </w:t>
      </w:r>
      <w:r w:rsidRPr="00E40BE2">
        <w:rPr>
          <w:rStyle w:val="Emphasis"/>
        </w:rPr>
        <w:t xml:space="preserve">see the strategic risk of conflict is space </w:t>
      </w:r>
      <w:r w:rsidRPr="00E40BE2">
        <w:rPr>
          <w:rStyle w:val="Heading5Char"/>
        </w:rPr>
        <w:t>as lower than does the US</w:t>
      </w:r>
      <w:r w:rsidRPr="00E40BE2">
        <w:t xml:space="preserve">. Still, </w:t>
      </w:r>
      <w:r w:rsidRPr="00E40BE2">
        <w:rPr>
          <w:rStyle w:val="Emphasis"/>
          <w:highlight w:val="green"/>
        </w:rPr>
        <w:t>space capabilities remain a source of</w:t>
      </w:r>
      <w:r w:rsidRPr="00E40BE2">
        <w:rPr>
          <w:rStyle w:val="Emphasis"/>
        </w:rPr>
        <w:t xml:space="preserve"> </w:t>
      </w:r>
      <w:r w:rsidRPr="00E40BE2">
        <w:rPr>
          <w:rStyle w:val="Heading5Char"/>
          <w:highlight w:val="green"/>
        </w:rPr>
        <w:t>economic expansion</w:t>
      </w:r>
      <w:r w:rsidRPr="00E40BE2">
        <w:rPr>
          <w:rStyle w:val="Emphasis"/>
          <w:highlight w:val="green"/>
        </w:rPr>
        <w:t xml:space="preserve"> and </w:t>
      </w:r>
      <w:r w:rsidRPr="00E40BE2">
        <w:rPr>
          <w:rStyle w:val="Heading5Char"/>
          <w:highlight w:val="green"/>
        </w:rPr>
        <w:t>national pride</w:t>
      </w:r>
      <w:r w:rsidRPr="00E40BE2">
        <w:rPr>
          <w:rStyle w:val="Emphasis"/>
        </w:rPr>
        <w:t xml:space="preserve"> for both</w:t>
      </w:r>
      <w:r w:rsidRPr="00E40BE2">
        <w:t xml:space="preserve">, </w:t>
      </w:r>
      <w:r w:rsidRPr="00E40BE2">
        <w:rPr>
          <w:rStyle w:val="Emphasis"/>
        </w:rPr>
        <w:t>and their calculations of the cost of conflict involving space may include consideration of these factors</w:t>
      </w:r>
      <w:r w:rsidRPr="00E40BE2">
        <w:t xml:space="preserve">. Even now, </w:t>
      </w:r>
      <w:r w:rsidRPr="00E40BE2">
        <w:rPr>
          <w:rStyle w:val="Emphasis"/>
        </w:rPr>
        <w:t xml:space="preserve">there is </w:t>
      </w:r>
      <w:proofErr w:type="gramStart"/>
      <w:r w:rsidRPr="00E40BE2">
        <w:rPr>
          <w:rStyle w:val="Emphasis"/>
        </w:rPr>
        <w:t xml:space="preserve">a </w:t>
      </w:r>
      <w:r w:rsidRPr="00E40BE2">
        <w:rPr>
          <w:rStyle w:val="Heading5Char"/>
        </w:rPr>
        <w:t>general consensus</w:t>
      </w:r>
      <w:proofErr w:type="gramEnd"/>
      <w:r w:rsidRPr="00E40BE2">
        <w:t xml:space="preserve"> that </w:t>
      </w:r>
      <w:r w:rsidRPr="00E40BE2">
        <w:rPr>
          <w:rStyle w:val="Emphasis"/>
        </w:rPr>
        <w:t>the US and other actors have more to gain from space than they have from the loss of space-based capabilities</w:t>
      </w:r>
      <w:r w:rsidRPr="00E40BE2">
        <w:t xml:space="preserve"> (</w:t>
      </w:r>
      <w:proofErr w:type="spellStart"/>
      <w:r w:rsidRPr="00E40BE2">
        <w:t>ViTTa</w:t>
      </w:r>
      <w:proofErr w:type="spellEnd"/>
      <w:r w:rsidRPr="00E40BE2">
        <w:t xml:space="preserve"> Q3). </w:t>
      </w:r>
      <w:r w:rsidRPr="00E40BE2">
        <w:rPr>
          <w:rStyle w:val="Emphasis"/>
        </w:rPr>
        <w:t>This suggests</w:t>
      </w:r>
      <w:r w:rsidRPr="00E40BE2">
        <w:t xml:space="preserve"> that, although the US is more vulnerable in the space domain than are other states, </w:t>
      </w:r>
      <w:r w:rsidRPr="00E40BE2">
        <w:rPr>
          <w:rStyle w:val="Emphasis"/>
        </w:rPr>
        <w:t xml:space="preserve">the </w:t>
      </w:r>
      <w:r w:rsidRPr="00E40BE2">
        <w:rPr>
          <w:rStyle w:val="Heading5Char"/>
          <w:highlight w:val="green"/>
        </w:rPr>
        <w:t>likelihood</w:t>
      </w:r>
      <w:r w:rsidRPr="00E40BE2">
        <w:rPr>
          <w:rStyle w:val="Emphasis"/>
        </w:rPr>
        <w:t xml:space="preserve"> that </w:t>
      </w:r>
      <w:r w:rsidRPr="00E40BE2">
        <w:rPr>
          <w:rStyle w:val="Emphasis"/>
          <w:highlight w:val="green"/>
        </w:rPr>
        <w:t>aggressive action</w:t>
      </w:r>
      <w:r w:rsidRPr="00E40BE2">
        <w:rPr>
          <w:rStyle w:val="Emphasis"/>
        </w:rPr>
        <w:t xml:space="preserve"> against an adversary’s space assets </w:t>
      </w:r>
      <w:r w:rsidRPr="00E40BE2">
        <w:rPr>
          <w:rStyle w:val="Heading5Char"/>
          <w:highlight w:val="green"/>
        </w:rPr>
        <w:t>would be reciprocated</w:t>
      </w:r>
      <w:r w:rsidRPr="00E40BE2">
        <w:rPr>
          <w:rStyle w:val="Emphasis"/>
        </w:rPr>
        <w:t xml:space="preserve"> </w:t>
      </w:r>
      <w:r w:rsidRPr="00E40BE2">
        <w:rPr>
          <w:rStyle w:val="Emphasis"/>
          <w:highlight w:val="green"/>
        </w:rPr>
        <w:t xml:space="preserve">may provide a </w:t>
      </w:r>
      <w:r w:rsidRPr="00E40BE2">
        <w:rPr>
          <w:rStyle w:val="Heading5Char"/>
          <w:highlight w:val="green"/>
        </w:rPr>
        <w:t>degree of security</w:t>
      </w:r>
      <w:r w:rsidRPr="00E40BE2">
        <w:t xml:space="preserve">. </w:t>
      </w:r>
      <w:r w:rsidRPr="00E40BE2">
        <w:rPr>
          <w:rStyle w:val="Emphasis"/>
          <w:highlight w:val="green"/>
        </w:rPr>
        <w:t>It</w:t>
      </w:r>
      <w:r w:rsidRPr="00E40BE2">
        <w:t xml:space="preserve"> also </w:t>
      </w:r>
      <w:r w:rsidRPr="00E40BE2">
        <w:rPr>
          <w:rStyle w:val="Emphasis"/>
          <w:highlight w:val="green"/>
        </w:rPr>
        <w:t xml:space="preserve">creates </w:t>
      </w:r>
      <w:r w:rsidRPr="00E40BE2">
        <w:rPr>
          <w:rStyle w:val="Heading5Char"/>
          <w:highlight w:val="green"/>
        </w:rPr>
        <w:t>another incentive</w:t>
      </w:r>
      <w:r w:rsidRPr="00E40BE2">
        <w:rPr>
          <w:rStyle w:val="Emphasis"/>
        </w:rPr>
        <w:t xml:space="preserve"> for actors </w:t>
      </w:r>
      <w:r w:rsidRPr="00E40BE2">
        <w:rPr>
          <w:rStyle w:val="Emphasis"/>
          <w:highlight w:val="green"/>
        </w:rPr>
        <w:t xml:space="preserve">to use </w:t>
      </w:r>
      <w:r w:rsidRPr="00E40BE2">
        <w:rPr>
          <w:rStyle w:val="Heading5Char"/>
          <w:highlight w:val="green"/>
        </w:rPr>
        <w:t>diplomacy</w:t>
      </w:r>
      <w:r w:rsidRPr="00E40BE2">
        <w:rPr>
          <w:highlight w:val="green"/>
        </w:rPr>
        <w:t xml:space="preserve"> </w:t>
      </w:r>
      <w:r w:rsidRPr="00E40BE2">
        <w:rPr>
          <w:rStyle w:val="Emphasis"/>
          <w:highlight w:val="green"/>
        </w:rPr>
        <w:t>and</w:t>
      </w:r>
      <w:r w:rsidRPr="00E40BE2">
        <w:rPr>
          <w:highlight w:val="green"/>
        </w:rPr>
        <w:t xml:space="preserve"> </w:t>
      </w:r>
      <w:r w:rsidRPr="00E40BE2">
        <w:rPr>
          <w:rStyle w:val="Heading5Char"/>
          <w:highlight w:val="green"/>
        </w:rPr>
        <w:t>international law</w:t>
      </w:r>
      <w:r w:rsidRPr="00E40BE2">
        <w:rPr>
          <w:highlight w:val="green"/>
        </w:rPr>
        <w:t xml:space="preserve"> </w:t>
      </w:r>
      <w:r w:rsidRPr="00E40BE2">
        <w:rPr>
          <w:rStyle w:val="Emphasis"/>
          <w:highlight w:val="green"/>
        </w:rPr>
        <w:t xml:space="preserve">to </w:t>
      </w:r>
      <w:r w:rsidRPr="00E40BE2">
        <w:rPr>
          <w:rStyle w:val="Heading5Char"/>
          <w:highlight w:val="green"/>
        </w:rPr>
        <w:t>reduce risk and increase transparency</w:t>
      </w:r>
      <w:r w:rsidRPr="00E40BE2">
        <w:rPr>
          <w:rStyle w:val="Emphasis"/>
        </w:rPr>
        <w:t xml:space="preserve"> in the space domain</w:t>
      </w:r>
      <w:r w:rsidRPr="00E40BE2">
        <w:t>.</w:t>
      </w:r>
    </w:p>
    <w:p w14:paraId="03267574" w14:textId="77777777" w:rsidR="009D118F" w:rsidRDefault="009D118F" w:rsidP="009D118F"/>
    <w:p w14:paraId="7574A54D" w14:textId="77777777" w:rsidR="009D118F" w:rsidRPr="00DF5826" w:rsidRDefault="009D118F" w:rsidP="009D118F"/>
    <w:p w14:paraId="16F663BA" w14:textId="77777777" w:rsidR="009D118F" w:rsidRDefault="009D118F" w:rsidP="009D118F">
      <w:pPr>
        <w:pStyle w:val="Heading3"/>
      </w:pPr>
      <w:r>
        <w:t>Adv 2</w:t>
      </w:r>
    </w:p>
    <w:p w14:paraId="055C9E95" w14:textId="77777777" w:rsidR="009D118F" w:rsidRPr="00D56E23" w:rsidRDefault="009D118F" w:rsidP="009D118F">
      <w:pPr>
        <w:pStyle w:val="Heading4"/>
        <w:rPr>
          <w:rFonts w:cs="Calibri"/>
        </w:rPr>
      </w:pPr>
      <w:r w:rsidRPr="00D56E23">
        <w:rPr>
          <w:rFonts w:cs="Calibri"/>
        </w:rPr>
        <w:t xml:space="preserve">Chinese leadership solves extinction. </w:t>
      </w:r>
    </w:p>
    <w:p w14:paraId="4D3C5C98" w14:textId="77777777" w:rsidR="009D118F" w:rsidRPr="00D56E23" w:rsidRDefault="009D118F" w:rsidP="009D118F">
      <w:r w:rsidRPr="00D56E23">
        <w:t xml:space="preserve">Shen </w:t>
      </w:r>
      <w:proofErr w:type="spellStart"/>
      <w:r w:rsidRPr="00D56E23">
        <w:rPr>
          <w:rStyle w:val="Style13ptBold"/>
        </w:rPr>
        <w:t>Yamei</w:t>
      </w:r>
      <w:proofErr w:type="spellEnd"/>
      <w:r w:rsidRPr="00D56E23">
        <w:rPr>
          <w:rStyle w:val="Style13ptBold"/>
        </w:rPr>
        <w:t xml:space="preserve"> 18</w:t>
      </w:r>
      <w:r w:rsidRPr="00D56E23">
        <w:t>, Deputy Director and Associate Research Fellow of Department for American Studies, China Institute of International Studies, 1-9-2018, "Probing into the “Chinese Solution” for the Transformation of Global Governance," CAIFC, http://www.caifc.org.cn/en/content.aspx?id=4491</w:t>
      </w:r>
    </w:p>
    <w:p w14:paraId="1FB92257" w14:textId="77777777" w:rsidR="009D118F" w:rsidRPr="00D56E23" w:rsidRDefault="009D118F" w:rsidP="009D118F">
      <w:pPr>
        <w:rPr>
          <w:rStyle w:val="StyleUnderline"/>
        </w:rPr>
      </w:pPr>
      <w:r w:rsidRPr="00D56E23">
        <w:rPr>
          <w:rStyle w:val="StyleUnderline"/>
        </w:rPr>
        <w:t xml:space="preserve">As the world is in a period of great development, transformation and adjustment, the international power comparison is undergoing profound changes, global governance is </w:t>
      </w:r>
      <w:proofErr w:type="gramStart"/>
      <w:r w:rsidRPr="00D56E23">
        <w:rPr>
          <w:rStyle w:val="StyleUnderline"/>
        </w:rPr>
        <w:t>reshuffling</w:t>
      </w:r>
      <w:proofErr w:type="gramEnd"/>
      <w:r w:rsidRPr="00D56E23">
        <w:rPr>
          <w:rStyle w:val="StyleUnderline"/>
        </w:rPr>
        <w:t xml:space="preserve"> and traditional governance concepts and models are confronted with challenges. The international community is expecting China to play a bigger role in global governance, which has given birth to the Chinese solution. </w:t>
      </w:r>
      <w:r w:rsidRPr="00D56E23">
        <w:rPr>
          <w:sz w:val="10"/>
        </w:rPr>
        <w:t xml:space="preserve">A. To Lead the Transformation of the Global Governance System. </w:t>
      </w:r>
      <w:r w:rsidRPr="00D56E23">
        <w:rPr>
          <w:rStyle w:val="Emphasis"/>
        </w:rPr>
        <w:t>The “</w:t>
      </w:r>
      <w:r w:rsidRPr="004D6606">
        <w:rPr>
          <w:rStyle w:val="Emphasis"/>
          <w:highlight w:val="green"/>
        </w:rPr>
        <w:t>shortcomings” of the existing global governance system are prominent, which can hardly ensure</w:t>
      </w:r>
      <w:r w:rsidRPr="00D56E23">
        <w:rPr>
          <w:rStyle w:val="Emphasis"/>
        </w:rPr>
        <w:t xml:space="preserve"> global </w:t>
      </w:r>
      <w:r w:rsidRPr="004D6606">
        <w:rPr>
          <w:rStyle w:val="Emphasis"/>
          <w:highlight w:val="green"/>
        </w:rPr>
        <w:t>development</w:t>
      </w:r>
      <w:r w:rsidRPr="00D56E23">
        <w:rPr>
          <w:rStyle w:val="Emphasis"/>
        </w:rPr>
        <w:t xml:space="preserve">. First, the </w:t>
      </w:r>
      <w:r w:rsidRPr="004D6606">
        <w:rPr>
          <w:rStyle w:val="Emphasis"/>
          <w:highlight w:val="green"/>
        </w:rPr>
        <w:t>traditional dominant forces are seriously imbalanced</w:t>
      </w:r>
      <w:r w:rsidRPr="00D56E23">
        <w:rPr>
          <w:rStyle w:val="StyleUnderline"/>
        </w:rPr>
        <w:t>. The US and Europe</w:t>
      </w:r>
      <w:r w:rsidRPr="00D56E23">
        <w:rPr>
          <w:sz w:val="10"/>
        </w:rPr>
        <w:t xml:space="preserve"> that used to dominate the global governance system </w:t>
      </w:r>
      <w:r w:rsidRPr="00D56E23">
        <w:rPr>
          <w:rStyle w:val="StyleUnderline"/>
        </w:rPr>
        <w:t>have been beset with structural problems</w:t>
      </w:r>
      <w:r w:rsidRPr="00D56E23">
        <w:rPr>
          <w:sz w:val="10"/>
        </w:rPr>
        <w:t xml:space="preserve">, with their economic development stalling, social contradictions intensifying, populism and secessionism rising, and states trapped in internal strife and differentiation. </w:t>
      </w:r>
      <w:r w:rsidRPr="00D56E23">
        <w:rPr>
          <w:rStyle w:val="StyleUnderlin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D56E23">
        <w:rPr>
          <w:sz w:val="10"/>
        </w:rPr>
        <w:t xml:space="preserve">. </w:t>
      </w:r>
      <w:r w:rsidRPr="00D56E23">
        <w:rPr>
          <w:rStyle w:val="StyleUnderline"/>
        </w:rPr>
        <w:t xml:space="preserve">Second, the global governance mechanism is relatively </w:t>
      </w:r>
      <w:proofErr w:type="gramStart"/>
      <w:r w:rsidRPr="00D56E23">
        <w:rPr>
          <w:rStyle w:val="StyleUnderline"/>
        </w:rPr>
        <w:t>lagging behind</w:t>
      </w:r>
      <w:proofErr w:type="gramEnd"/>
      <w:r w:rsidRPr="00D56E23">
        <w:rPr>
          <w:rStyle w:val="StyleUnderline"/>
        </w:rPr>
        <w:t>.</w:t>
      </w:r>
      <w:r w:rsidRPr="00D56E23">
        <w:rPr>
          <w:sz w:val="10"/>
        </w:rPr>
        <w:t xml:space="preserve"> </w:t>
      </w:r>
      <w:r w:rsidRPr="00D56E23">
        <w:rPr>
          <w:rStyle w:val="StyleUnderline"/>
        </w:rPr>
        <w:t xml:space="preserve">Over the years of development, the strength of emerging economies has increased dramatically, which has substantially </w:t>
      </w:r>
      <w:r w:rsidRPr="00C14644">
        <w:rPr>
          <w:rStyle w:val="StyleUnderline"/>
        </w:rPr>
        <w:t xml:space="preserve">upset the international power structure, as the developing countries </w:t>
      </w:r>
      <w:proofErr w:type="gramStart"/>
      <w:r w:rsidRPr="00C14644">
        <w:rPr>
          <w:rStyle w:val="StyleUnderline"/>
        </w:rPr>
        <w:t>as a whole have</w:t>
      </w:r>
      <w:proofErr w:type="gramEnd"/>
      <w:r w:rsidRPr="00C14644">
        <w:rPr>
          <w:rStyle w:val="StyleUnderline"/>
        </w:rPr>
        <w:t xml:space="preserve"> made 80 percent of the contributions to global economic growth</w:t>
      </w:r>
      <w:r w:rsidRPr="00C14644">
        <w:rPr>
          <w:sz w:val="10"/>
        </w:rPr>
        <w:t xml:space="preserve">. </w:t>
      </w:r>
      <w:r w:rsidRPr="00C14644">
        <w:rPr>
          <w:rStyle w:val="StyleUnderline"/>
        </w:rPr>
        <w:t>These countries have expressed their appeal for new governance and begun policy coordination among themselves</w:t>
      </w:r>
      <w:r w:rsidRPr="00C14644">
        <w:rPr>
          <w:sz w:val="10"/>
        </w:rPr>
        <w:t xml:space="preserve">, which has initiated the transition of global governance form “Western governance” to “East-West joint governance”, but </w:t>
      </w:r>
      <w:r w:rsidRPr="00C14644">
        <w:rPr>
          <w:rStyle w:val="Emphasis"/>
        </w:rPr>
        <w:t>the traditional governance</w:t>
      </w:r>
      <w:r w:rsidRPr="00D56E23">
        <w:rPr>
          <w:rStyle w:val="Emphasis"/>
        </w:rPr>
        <w:t xml:space="preserve"> </w:t>
      </w:r>
      <w:r w:rsidRPr="004D6606">
        <w:rPr>
          <w:rStyle w:val="Emphasis"/>
          <w:highlight w:val="green"/>
        </w:rPr>
        <w:t xml:space="preserve">mechanisms such as </w:t>
      </w:r>
      <w:r w:rsidRPr="00C14644">
        <w:rPr>
          <w:rStyle w:val="Emphasis"/>
        </w:rPr>
        <w:t xml:space="preserve">the </w:t>
      </w:r>
      <w:r w:rsidRPr="004D6606">
        <w:rPr>
          <w:rStyle w:val="Emphasis"/>
          <w:highlight w:val="green"/>
        </w:rPr>
        <w:t>World Bank, IMF</w:t>
      </w:r>
      <w:r w:rsidRPr="00D56E23">
        <w:rPr>
          <w:rStyle w:val="Emphasis"/>
        </w:rPr>
        <w:t xml:space="preserve"> and G7 </w:t>
      </w:r>
      <w:r w:rsidRPr="004D6606">
        <w:rPr>
          <w:rStyle w:val="Emphasis"/>
          <w:highlight w:val="green"/>
        </w:rPr>
        <w:t>failed to reflect the demand of the new pattern, in addition to</w:t>
      </w:r>
      <w:r w:rsidRPr="00C14644">
        <w:rPr>
          <w:rStyle w:val="Emphasis"/>
        </w:rPr>
        <w:t xml:space="preserve"> their </w:t>
      </w:r>
      <w:r w:rsidRPr="004D6606">
        <w:rPr>
          <w:rStyle w:val="Emphasis"/>
          <w:highlight w:val="green"/>
        </w:rPr>
        <w:t>lack of representation</w:t>
      </w:r>
      <w:r w:rsidRPr="00D56E23">
        <w:rPr>
          <w:rStyle w:val="Emphasis"/>
        </w:rPr>
        <w:t xml:space="preserve"> and inclusiveness. </w:t>
      </w:r>
      <w:r w:rsidRPr="00D56E23">
        <w:rPr>
          <w:rStyle w:val="StyleUnderline"/>
        </w:rPr>
        <w:t>Third, the global governance rules are developing in a fragmented way, with governance deficits existing in some key areas.</w:t>
      </w:r>
      <w:r w:rsidRPr="00D56E23">
        <w:rPr>
          <w:sz w:val="10"/>
        </w:rPr>
        <w:t xml:space="preserve"> With the diversification and in-depth integration of international interests, the domain of global governance has continued to expand, with actors multiplying by folds and action intentions becoming complicated. </w:t>
      </w:r>
      <w:r w:rsidRPr="00D56E23">
        <w:rPr>
          <w:rStyle w:val="StyleUnderline"/>
        </w:rPr>
        <w:t>As relevant efforts are usually temporary and limited to specific partners or issues, global governance driven by requests of “diversified governance” lacks systematic and comprehensive solutions</w:t>
      </w:r>
      <w:r w:rsidRPr="00D56E23">
        <w:rPr>
          <w:sz w:val="10"/>
        </w:rPr>
        <w:t xml:space="preserve">. </w:t>
      </w:r>
      <w:r w:rsidRPr="00D56E23">
        <w:rPr>
          <w:rStyle w:val="StyleUnderline"/>
        </w:rPr>
        <w:t xml:space="preserve">Since the beginning of this year, </w:t>
      </w:r>
      <w:r w:rsidRPr="004D6606">
        <w:rPr>
          <w:rStyle w:val="StyleUnderline"/>
          <w:highlight w:val="green"/>
        </w:rPr>
        <w:t xml:space="preserve">there have been risks </w:t>
      </w:r>
      <w:r w:rsidRPr="00D56E23">
        <w:rPr>
          <w:rStyle w:val="StyleUnderline"/>
        </w:rPr>
        <w:t xml:space="preserve">of running into an acephalous state </w:t>
      </w:r>
      <w:r w:rsidRPr="004D6606">
        <w:rPr>
          <w:rStyle w:val="Emphasis"/>
          <w:highlight w:val="green"/>
        </w:rPr>
        <w:t xml:space="preserve">in </w:t>
      </w:r>
      <w:r w:rsidRPr="00C14644">
        <w:rPr>
          <w:rStyle w:val="Emphasis"/>
        </w:rPr>
        <w:t>such key areas as global</w:t>
      </w:r>
      <w:r w:rsidRPr="00D56E23">
        <w:rPr>
          <w:rStyle w:val="Emphasis"/>
        </w:rPr>
        <w:t xml:space="preserve"> </w:t>
      </w:r>
      <w:r w:rsidRPr="004D6606">
        <w:rPr>
          <w:rStyle w:val="Emphasis"/>
          <w:highlight w:val="green"/>
        </w:rPr>
        <w:t xml:space="preserve">economic governance </w:t>
      </w:r>
      <w:r w:rsidRPr="00C14644">
        <w:rPr>
          <w:rStyle w:val="Emphasis"/>
        </w:rPr>
        <w:t xml:space="preserve">and </w:t>
      </w:r>
      <w:r w:rsidRPr="004D6606">
        <w:rPr>
          <w:rStyle w:val="Emphasis"/>
          <w:highlight w:val="green"/>
        </w:rPr>
        <w:t>climate change</w:t>
      </w:r>
      <w:r w:rsidRPr="00D56E23">
        <w:rPr>
          <w:sz w:val="10"/>
        </w:rPr>
        <w:t xml:space="preserve">. </w:t>
      </w:r>
      <w:r w:rsidRPr="00D56E23">
        <w:rPr>
          <w:rStyle w:val="Emphasis"/>
        </w:rPr>
        <w:t xml:space="preserve">Such emerging issues as </w:t>
      </w:r>
      <w:r w:rsidRPr="004D6606">
        <w:rPr>
          <w:rStyle w:val="Emphasis"/>
          <w:highlight w:val="green"/>
        </w:rPr>
        <w:t xml:space="preserve">nuclear security </w:t>
      </w:r>
      <w:r w:rsidRPr="00C14644">
        <w:rPr>
          <w:rStyle w:val="Emphasis"/>
        </w:rPr>
        <w:t>and</w:t>
      </w:r>
      <w:r w:rsidRPr="00D56E23">
        <w:rPr>
          <w:rStyle w:val="Emphasis"/>
        </w:rPr>
        <w:t xml:space="preserve"> international </w:t>
      </w:r>
      <w:r w:rsidRPr="004D6606">
        <w:rPr>
          <w:rStyle w:val="Emphasis"/>
          <w:highlight w:val="green"/>
        </w:rPr>
        <w:t xml:space="preserve">terrorism </w:t>
      </w:r>
      <w:r w:rsidRPr="00D56E23">
        <w:rPr>
          <w:rStyle w:val="Emphasis"/>
        </w:rPr>
        <w:t>have suffered injustice because of power politics</w:t>
      </w:r>
      <w:r w:rsidRPr="00D56E23">
        <w:rPr>
          <w:sz w:val="10"/>
        </w:rPr>
        <w:t xml:space="preserve">. </w:t>
      </w:r>
      <w:r w:rsidRPr="00D56E23">
        <w:rPr>
          <w:rStyle w:val="Emphasis"/>
        </w:rPr>
        <w:t xml:space="preserve">The governance areas in deficit, such as </w:t>
      </w:r>
      <w:r w:rsidRPr="004D6606">
        <w:rPr>
          <w:rStyle w:val="Emphasis"/>
          <w:highlight w:val="green"/>
        </w:rPr>
        <w:t>cyber security</w:t>
      </w:r>
      <w:r w:rsidRPr="00C14644">
        <w:rPr>
          <w:rStyle w:val="Emphasis"/>
        </w:rPr>
        <w:t xml:space="preserve">, polar </w:t>
      </w:r>
      <w:proofErr w:type="gramStart"/>
      <w:r w:rsidRPr="00C14644">
        <w:rPr>
          <w:rStyle w:val="Emphasis"/>
        </w:rPr>
        <w:t>region</w:t>
      </w:r>
      <w:proofErr w:type="gramEnd"/>
      <w:r w:rsidRPr="00C14644">
        <w:rPr>
          <w:rStyle w:val="Emphasis"/>
        </w:rPr>
        <w:t xml:space="preserve"> </w:t>
      </w:r>
      <w:r w:rsidRPr="004D6606">
        <w:rPr>
          <w:rStyle w:val="Emphasis"/>
          <w:highlight w:val="green"/>
        </w:rPr>
        <w:t>and oceans</w:t>
      </w:r>
      <w:r w:rsidRPr="00D56E23">
        <w:rPr>
          <w:rStyle w:val="Emphasis"/>
        </w:rPr>
        <w:t>, have “reversely forced” certain countries and organizations to respond hastily</w:t>
      </w:r>
      <w:r w:rsidRPr="00D56E23">
        <w:rPr>
          <w:sz w:val="10"/>
        </w:rPr>
        <w:t xml:space="preserve">. </w:t>
      </w:r>
      <w:r w:rsidRPr="00D56E23">
        <w:rPr>
          <w:rStyle w:val="StyleUnderline"/>
        </w:rPr>
        <w:t xml:space="preserve">All of these have made the global governance system trapped in a dilemma and call urgently for a clear direction of advancement. </w:t>
      </w:r>
      <w:r w:rsidRPr="00D56E23">
        <w:rPr>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D56E23">
        <w:rPr>
          <w:sz w:val="10"/>
        </w:rPr>
        <w:t>transformation</w:t>
      </w:r>
      <w:proofErr w:type="gramEnd"/>
      <w:r w:rsidRPr="00D56E23">
        <w:rPr>
          <w:sz w:val="10"/>
        </w:rPr>
        <w:t xml:space="preserve"> and obsessed with economic despair and political dejection. </w:t>
      </w:r>
      <w:r w:rsidRPr="00D56E23">
        <w:rPr>
          <w:rStyle w:val="StyleUnderline"/>
        </w:rPr>
        <w:t xml:space="preserve">Although the developing countries as represented by China acknowledge the positive role played by the post-war international order in safeguarding peace, boosting </w:t>
      </w:r>
      <w:proofErr w:type="gramStart"/>
      <w:r w:rsidRPr="00D56E23">
        <w:rPr>
          <w:rStyle w:val="StyleUnderline"/>
        </w:rPr>
        <w:t>prosperity</w:t>
      </w:r>
      <w:proofErr w:type="gramEnd"/>
      <w:r w:rsidRPr="00D56E23">
        <w:rPr>
          <w:rStyle w:val="StyleUnderlin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D56E23">
        <w:rPr>
          <w:sz w:val="10"/>
        </w:rPr>
        <w:t xml:space="preserve">”. Therefore, there is much room for improvement. For </w:t>
      </w:r>
      <w:r w:rsidRPr="00D56E23">
        <w:rPr>
          <w:rStyle w:val="StyleUnderlin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D56E23">
        <w:rPr>
          <w:sz w:val="10"/>
        </w:rPr>
        <w:t xml:space="preserve">, </w:t>
      </w:r>
      <w:r w:rsidRPr="00D56E23">
        <w:rPr>
          <w:rStyle w:val="StyleUnderline"/>
        </w:rPr>
        <w:t xml:space="preserve">but also is an important subject concerning whether China could </w:t>
      </w:r>
      <w:r w:rsidRPr="00C14644">
        <w:rPr>
          <w:rStyle w:val="StyleUnderline"/>
        </w:rPr>
        <w:t xml:space="preserve">gain the discourse power and development space corresponding to its own strength and interests in the process of innovating and perfecting the framework of international order. </w:t>
      </w:r>
      <w:r w:rsidRPr="00C14644">
        <w:rPr>
          <w:sz w:val="10"/>
        </w:rPr>
        <w:t xml:space="preserve">C. To Promote Integration of the Eastern and Western Civilizations. Dialog among civilizations, which is the popular foundation for any country’s diplomatic proposals, runs like a trickle moistening </w:t>
      </w:r>
      <w:proofErr w:type="gramStart"/>
      <w:r w:rsidRPr="00C14644">
        <w:rPr>
          <w:sz w:val="10"/>
        </w:rPr>
        <w:t>things</w:t>
      </w:r>
      <w:proofErr w:type="gramEnd"/>
      <w:r w:rsidRPr="00C14644">
        <w:rPr>
          <w:sz w:val="10"/>
        </w:rPr>
        <w:t xml:space="preserve"> silently. Nevertheless, </w:t>
      </w:r>
      <w:r w:rsidRPr="00C14644">
        <w:rPr>
          <w:rStyle w:val="StyleUnderline"/>
        </w:rPr>
        <w:t xml:space="preserve">in the existing international system guided by the “Western-Centrism”, </w:t>
      </w:r>
      <w:r w:rsidRPr="004D6606">
        <w:rPr>
          <w:rStyle w:val="StyleUnderline"/>
          <w:highlight w:val="green"/>
        </w:rPr>
        <w:t>the Western civilization has always had</w:t>
      </w:r>
      <w:r w:rsidRPr="00D56E23">
        <w:rPr>
          <w:rStyle w:val="StyleUnderline"/>
        </w:rPr>
        <w:t xml:space="preserve"> the self-righteous </w:t>
      </w:r>
      <w:r w:rsidRPr="004D6606">
        <w:rPr>
          <w:rStyle w:val="StyleUnderline"/>
          <w:highlight w:val="green"/>
        </w:rPr>
        <w:t>superiority</w:t>
      </w:r>
      <w:r w:rsidRPr="00D56E23">
        <w:rPr>
          <w:rStyle w:val="StyleUnderline"/>
        </w:rPr>
        <w:t xml:space="preserve">, conflicting with the interests and mentality of other </w:t>
      </w:r>
      <w:proofErr w:type="gramStart"/>
      <w:r w:rsidRPr="00D56E23">
        <w:rPr>
          <w:rStyle w:val="StyleUnderline"/>
        </w:rPr>
        <w:t>countries</w:t>
      </w:r>
      <w:proofErr w:type="gramEnd"/>
      <w:r w:rsidRPr="00D56E23">
        <w:rPr>
          <w:rStyle w:val="StyleUnderline"/>
        </w:rPr>
        <w:t xml:space="preserve"> and having failed to find the path to co-existing peacefully and harmoniously with other civilizations</w:t>
      </w:r>
      <w:r w:rsidRPr="00D56E23">
        <w:rPr>
          <w:sz w:val="10"/>
        </w:rPr>
        <w:t xml:space="preserve">. </w:t>
      </w:r>
      <w:proofErr w:type="gramStart"/>
      <w:r w:rsidRPr="00D56E23">
        <w:rPr>
          <w:rStyle w:val="Emphasis"/>
        </w:rPr>
        <w:t>So</w:t>
      </w:r>
      <w:proofErr w:type="gramEnd"/>
      <w:r w:rsidRPr="00D56E23">
        <w:rPr>
          <w:rStyle w:val="Emphasis"/>
        </w:rPr>
        <w:t xml:space="preserve"> to speak, </w:t>
      </w:r>
      <w:r w:rsidRPr="004D6606">
        <w:rPr>
          <w:rStyle w:val="Emphasis"/>
          <w:highlight w:val="green"/>
        </w:rPr>
        <w:t>many problems of today</w:t>
      </w:r>
      <w:r w:rsidRPr="00D56E23">
        <w:rPr>
          <w:rStyle w:val="Emphasis"/>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4D6606">
        <w:rPr>
          <w:rStyle w:val="Emphasis"/>
          <w:highlight w:val="green"/>
        </w:rPr>
        <w:t>can be directly attributed to lack of exchanges, communication and integration among civilizations</w:t>
      </w:r>
      <w:r w:rsidRPr="00D56E23">
        <w:rPr>
          <w:rStyle w:val="Emphasis"/>
        </w:rPr>
        <w:t xml:space="preserve">. </w:t>
      </w:r>
      <w:r w:rsidRPr="00D56E23">
        <w:rPr>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D56E23">
        <w:rPr>
          <w:sz w:val="10"/>
        </w:rPr>
        <w:t>counter-balance</w:t>
      </w:r>
      <w:proofErr w:type="gramEnd"/>
      <w:r w:rsidRPr="00D56E23">
        <w:rPr>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4D6606">
        <w:rPr>
          <w:rStyle w:val="StyleUnderline"/>
          <w:highlight w:val="green"/>
        </w:rPr>
        <w:t xml:space="preserve">China will rebalance the international pattern </w:t>
      </w:r>
      <w:r w:rsidRPr="00C14644">
        <w:rPr>
          <w:rStyle w:val="StyleUnderline"/>
        </w:rPr>
        <w:t xml:space="preserve">from a more inclusive civilization perspective and with more far-sighted strategic mindset, or at least correct the bisected or predominated world order </w:t>
      </w:r>
      <w:proofErr w:type="gramStart"/>
      <w:r w:rsidRPr="00C14644">
        <w:rPr>
          <w:rStyle w:val="StyleUnderline"/>
        </w:rPr>
        <w:t>so as to</w:t>
      </w:r>
      <w:proofErr w:type="gramEnd"/>
      <w:r w:rsidRPr="00C14644">
        <w:rPr>
          <w:rStyle w:val="StyleUnderline"/>
        </w:rPr>
        <w:t xml:space="preserve"> promote the parallel development of the Eastern and Western civilizations through mutual learning, integration and encouragement. </w:t>
      </w:r>
      <w:r w:rsidRPr="00C14644">
        <w:rPr>
          <w:sz w:val="10"/>
        </w:rPr>
        <w:t>D. To Pass on China’s Confidence. Only a short while ago, some Western countries had called for “China’s responsibility” and</w:t>
      </w:r>
      <w:r w:rsidRPr="00D56E23">
        <w:rPr>
          <w:sz w:val="10"/>
        </w:rPr>
        <w:t xml:space="preserve"> made it an inhibition to “regulate” China’s development orientation. </w:t>
      </w:r>
      <w:r w:rsidRPr="00D56E23">
        <w:rPr>
          <w:rStyle w:val="StyleUnderlin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D56E23">
        <w:rPr>
          <w:sz w:val="10"/>
        </w:rPr>
        <w:t xml:space="preserve"> </w:t>
      </w:r>
      <w:r w:rsidRPr="00D56E23">
        <w:rPr>
          <w:rStyle w:val="StyleUnderline"/>
        </w:rPr>
        <w:t>Encouraged by the “four confidences”, the whole of the Chinese society has burst out innovation vitality and produced innovation achievements</w:t>
      </w:r>
      <w:r w:rsidRPr="00D56E23">
        <w:rPr>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D56E23">
        <w:rPr>
          <w:sz w:val="10"/>
        </w:rPr>
        <w:t>style</w:t>
      </w:r>
      <w:proofErr w:type="gramEnd"/>
      <w:r w:rsidRPr="00D56E23">
        <w:rPr>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4D6606">
        <w:rPr>
          <w:rStyle w:val="StyleUnderline"/>
          <w:highlight w:val="green"/>
        </w:rPr>
        <w:t>the Chinese solution is more practical and intimate</w:t>
      </w:r>
      <w:r w:rsidRPr="00D56E23">
        <w:rPr>
          <w:rStyle w:val="StyleUnderline"/>
        </w:rPr>
        <w:t xml:space="preserve"> to people </w:t>
      </w:r>
      <w:r w:rsidRPr="004D6606">
        <w:rPr>
          <w:rStyle w:val="StyleUnderline"/>
          <w:highlight w:val="green"/>
        </w:rPr>
        <w:t>as well as emphasizes inclusive cooperation</w:t>
      </w:r>
      <w:r w:rsidRPr="00D56E23">
        <w:rPr>
          <w:rStyle w:val="StyleUnderline"/>
        </w:rPr>
        <w:t xml:space="preserve">, as China is full of confidence to break the monopoly of the Western model on global development, “offering mankind a Chinese solution to explore a better social system”, and “providing a </w:t>
      </w:r>
      <w:proofErr w:type="gramStart"/>
      <w:r w:rsidRPr="00D56E23">
        <w:rPr>
          <w:rStyle w:val="StyleUnderline"/>
        </w:rPr>
        <w:t>brand new</w:t>
      </w:r>
      <w:proofErr w:type="gramEnd"/>
      <w:r w:rsidRPr="00D56E23">
        <w:rPr>
          <w:rStyle w:val="StyleUnderline"/>
        </w:rPr>
        <w:t xml:space="preserve"> option for the nations and peoples who are hoping both to speed up development and maintain independence”.</w:t>
      </w:r>
      <w:r w:rsidRPr="00D56E23">
        <w:rPr>
          <w:sz w:val="10"/>
        </w:rPr>
        <w:t xml:space="preserve"> </w:t>
      </w:r>
      <w:proofErr w:type="spellStart"/>
      <w:r w:rsidRPr="00D56E23">
        <w:rPr>
          <w:sz w:val="10"/>
        </w:rPr>
        <w:t>II.Path</w:t>
      </w:r>
      <w:proofErr w:type="spellEnd"/>
      <w:r w:rsidRPr="00D56E23">
        <w:rPr>
          <w:sz w:val="10"/>
        </w:rPr>
        <w:t xml:space="preserve"> Searching of the “Chinese Solution” for Global Governance </w:t>
      </w:r>
      <w:r w:rsidRPr="00D56E23">
        <w:rPr>
          <w:rStyle w:val="StyleUnderline"/>
        </w:rPr>
        <w:t xml:space="preserve">Over the past years’ efforts, China </w:t>
      </w:r>
      <w:proofErr w:type="gramStart"/>
      <w:r w:rsidRPr="00D56E23">
        <w:rPr>
          <w:rStyle w:val="StyleUnderline"/>
        </w:rPr>
        <w:t>has the ability to</w:t>
      </w:r>
      <w:proofErr w:type="gramEnd"/>
      <w:r w:rsidRPr="00D56E23">
        <w:rPr>
          <w:rStyle w:val="StyleUnderline"/>
        </w:rPr>
        <w:t xml:space="preserve">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D56E23">
        <w:rPr>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D56E23">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D56E23">
        <w:rPr>
          <w:sz w:val="10"/>
        </w:rPr>
        <w:t>B. To Supplement and Perfect the Global Governance System</w:t>
      </w:r>
      <w:r w:rsidRPr="00D56E23">
        <w:rPr>
          <w:rStyle w:val="StyleUnderline"/>
        </w:rPr>
        <w:t xml:space="preserve">. Currently, the international political practice in global governance is mostly problem-driven without creating a set of relatively independent, </w:t>
      </w:r>
      <w:proofErr w:type="gramStart"/>
      <w:r w:rsidRPr="00D56E23">
        <w:rPr>
          <w:rStyle w:val="StyleUnderline"/>
        </w:rPr>
        <w:t>centralized</w:t>
      </w:r>
      <w:proofErr w:type="gramEnd"/>
      <w:r w:rsidRPr="00D56E23">
        <w:rPr>
          <w:rStyle w:val="StyleUnderline"/>
        </w:rPr>
        <w:t xml:space="preserve"> and integral power structures, resulting in the existing global governance </w:t>
      </w:r>
      <w:proofErr w:type="spellStart"/>
      <w:r w:rsidRPr="00D56E23">
        <w:rPr>
          <w:rStyle w:val="StyleUnderline"/>
        </w:rPr>
        <w:t>systemcharacterized</w:t>
      </w:r>
      <w:proofErr w:type="spellEnd"/>
      <w:r w:rsidRPr="00D56E23">
        <w:rPr>
          <w:rStyle w:val="StyleUnderline"/>
        </w:rPr>
        <w:t xml:space="preserve"> as both extensive and unbalanced</w:t>
      </w:r>
      <w:r w:rsidRPr="00D56E23">
        <w:rPr>
          <w:sz w:val="10"/>
        </w:rPr>
        <w:t xml:space="preserve">. </w:t>
      </w:r>
      <w:r w:rsidRPr="00D56E23">
        <w:rPr>
          <w:rStyle w:val="StyleUnderlin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D56E23">
        <w:rPr>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D56E23">
        <w:rPr>
          <w:sz w:val="10"/>
        </w:rPr>
        <w:t>Boao</w:t>
      </w:r>
      <w:proofErr w:type="spellEnd"/>
      <w:r w:rsidRPr="00D56E23">
        <w:rPr>
          <w:sz w:val="10"/>
        </w:rPr>
        <w:t xml:space="preserve"> Forum for Asia, CICA and multilateral security dialog mechanisms led by ASEAN </w:t>
      </w:r>
      <w:proofErr w:type="gramStart"/>
      <w:r w:rsidRPr="00D56E23">
        <w:rPr>
          <w:sz w:val="10"/>
        </w:rPr>
        <w:t>so as to</w:t>
      </w:r>
      <w:proofErr w:type="gramEnd"/>
      <w:r w:rsidRPr="00D56E23">
        <w:rPr>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D56E23">
        <w:rPr>
          <w:rStyle w:val="Emphasis"/>
        </w:rPr>
        <w:t xml:space="preserve">Thus, in leading the transformation of the global governance system, </w:t>
      </w:r>
      <w:r w:rsidRPr="004D6606">
        <w:rPr>
          <w:rStyle w:val="Emphasis"/>
          <w:highlight w:val="green"/>
        </w:rPr>
        <w:t>China has not overthrown the existing systems</w:t>
      </w:r>
      <w:r w:rsidRPr="00D56E23">
        <w:rPr>
          <w:rStyle w:val="Emphasis"/>
        </w:rPr>
        <w:t xml:space="preserve"> and started all over </w:t>
      </w:r>
      <w:proofErr w:type="gramStart"/>
      <w:r w:rsidRPr="00D56E23">
        <w:rPr>
          <w:rStyle w:val="Emphasis"/>
        </w:rPr>
        <w:t xml:space="preserve">again, </w:t>
      </w:r>
      <w:r w:rsidRPr="004D6606">
        <w:rPr>
          <w:rStyle w:val="Emphasis"/>
          <w:highlight w:val="green"/>
        </w:rPr>
        <w:t>but</w:t>
      </w:r>
      <w:proofErr w:type="gramEnd"/>
      <w:r w:rsidRPr="004D6606">
        <w:rPr>
          <w:rStyle w:val="Emphasis"/>
          <w:highlight w:val="green"/>
        </w:rPr>
        <w:t xml:space="preserve"> been engaged in innovating and perfecting; China has proactively undertaken international responsibilities</w:t>
      </w:r>
      <w:r w:rsidRPr="00C14644">
        <w:rPr>
          <w:rStyle w:val="Emphasis"/>
        </w:rPr>
        <w:t>, but has to do everything in its power and act according to its ability.</w:t>
      </w:r>
      <w:r w:rsidRPr="00C14644">
        <w:rPr>
          <w:sz w:val="10"/>
        </w:rPr>
        <w:t xml:space="preserve"> C. To Reform the Global Governance Rules. </w:t>
      </w:r>
      <w:r w:rsidRPr="00C14644">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C14644">
        <w:rPr>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w:t>
      </w:r>
      <w:r w:rsidRPr="00D56E23">
        <w:rPr>
          <w:sz w:val="10"/>
        </w:rPr>
        <w:t xml:space="preserve">ealing a heavy blow to the global governance system. </w:t>
      </w:r>
      <w:r w:rsidRPr="00D56E23">
        <w:rPr>
          <w:rStyle w:val="StyleUnderlin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D56E23">
        <w:rPr>
          <w:sz w:val="10"/>
        </w:rPr>
        <w:t xml:space="preserve"> </w:t>
      </w:r>
      <w:proofErr w:type="gramStart"/>
      <w:r w:rsidRPr="00D56E23">
        <w:rPr>
          <w:rStyle w:val="StyleUnderline"/>
        </w:rPr>
        <w:t>With regard to</w:t>
      </w:r>
      <w:proofErr w:type="gramEnd"/>
      <w:r w:rsidRPr="00D56E23">
        <w:rPr>
          <w:rStyle w:val="StyleUnderlin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D56E23">
        <w:rPr>
          <w:rStyle w:val="StyleUnderline"/>
        </w:rPr>
        <w:t>construction</w:t>
      </w:r>
      <w:proofErr w:type="gramEnd"/>
      <w:r w:rsidRPr="00D56E23">
        <w:rPr>
          <w:rStyle w:val="StyleUnderline"/>
        </w:rPr>
        <w:t xml:space="preserve"> and co-sharing, resolve disputes through dialog and differences through consultation</w:t>
      </w:r>
      <w:r w:rsidRPr="00D56E23">
        <w:rPr>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4D6606">
        <w:rPr>
          <w:rStyle w:val="Emphasis"/>
          <w:highlight w:val="green"/>
        </w:rPr>
        <w:t>China has</w:t>
      </w:r>
      <w:r w:rsidRPr="00D56E23">
        <w:rPr>
          <w:rStyle w:val="Emphasis"/>
        </w:rPr>
        <w:t xml:space="preserve"> also </w:t>
      </w:r>
      <w:r w:rsidRPr="004D6606">
        <w:rPr>
          <w:rStyle w:val="Emphasis"/>
          <w:highlight w:val="green"/>
        </w:rPr>
        <w:t>proposed</w:t>
      </w:r>
      <w:r w:rsidRPr="00D56E23">
        <w:rPr>
          <w:rStyle w:val="Emphasis"/>
        </w:rPr>
        <w:t xml:space="preserve"> international </w:t>
      </w:r>
      <w:r w:rsidRPr="004D6606">
        <w:rPr>
          <w:rStyle w:val="Emphasis"/>
          <w:highlight w:val="green"/>
        </w:rPr>
        <w:t xml:space="preserve">public security views on nuclear security, maritime </w:t>
      </w:r>
      <w:proofErr w:type="gramStart"/>
      <w:r w:rsidRPr="004D6606">
        <w:rPr>
          <w:rStyle w:val="Emphasis"/>
          <w:highlight w:val="green"/>
        </w:rPr>
        <w:t>cooperation</w:t>
      </w:r>
      <w:proofErr w:type="gramEnd"/>
      <w:r w:rsidRPr="004D6606">
        <w:rPr>
          <w:rStyle w:val="Emphasis"/>
          <w:highlight w:val="green"/>
        </w:rPr>
        <w:t xml:space="preserve"> and cyber space order, calling for efforts to make the global village into a “grand stage for seeking common development”</w:t>
      </w:r>
      <w:r w:rsidRPr="00D56E23">
        <w:rPr>
          <w:rStyle w:val="Emphasis"/>
        </w:rPr>
        <w:t xml:space="preserve"> rather than a “wrestling arena”; we cannot “set up a stage here, while pulling away a prop there”, but “complement each other to put on a grand show”</w:t>
      </w:r>
      <w:r w:rsidRPr="00D56E23">
        <w:rPr>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D56E23">
        <w:rPr>
          <w:sz w:val="10"/>
        </w:rPr>
        <w:t>theseplatforms</w:t>
      </w:r>
      <w:proofErr w:type="spellEnd"/>
      <w:r w:rsidRPr="00D56E23">
        <w:rPr>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D56E23">
        <w:rPr>
          <w:rStyle w:val="StyleUnderline"/>
        </w:rPr>
        <w:t xml:space="preserve">As the biggest developing country and </w:t>
      </w:r>
      <w:proofErr w:type="gramStart"/>
      <w:r w:rsidRPr="00D56E23">
        <w:rPr>
          <w:rStyle w:val="StyleUnderline"/>
        </w:rPr>
        <w:t>fast growing</w:t>
      </w:r>
      <w:proofErr w:type="gramEnd"/>
      <w:r w:rsidRPr="00D56E23">
        <w:rPr>
          <w:rStyle w:val="StyleUnderlin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1C672565" w14:textId="77777777" w:rsidR="009D118F" w:rsidRPr="00553AB0" w:rsidRDefault="009D118F" w:rsidP="009D118F">
      <w:pPr>
        <w:pStyle w:val="Heading4"/>
        <w:rPr>
          <w:rFonts w:cs="Calibri"/>
        </w:rPr>
      </w:pPr>
      <w:r>
        <w:rPr>
          <w:rFonts w:cs="Calibri"/>
        </w:rPr>
        <w:t xml:space="preserve">A </w:t>
      </w:r>
      <w:proofErr w:type="gramStart"/>
      <w:r>
        <w:rPr>
          <w:rFonts w:cs="Calibri"/>
        </w:rPr>
        <w:t>rules based</w:t>
      </w:r>
      <w:proofErr w:type="gramEnd"/>
      <w:r>
        <w:rPr>
          <w:rFonts w:cs="Calibri"/>
        </w:rPr>
        <w:t xml:space="preserve"> order persists with east Asian institutions and prevents transition wars</w:t>
      </w:r>
    </w:p>
    <w:p w14:paraId="3C12599A" w14:textId="77777777" w:rsidR="009D118F" w:rsidRPr="00553AB0" w:rsidRDefault="009D118F" w:rsidP="009D118F">
      <w:r w:rsidRPr="00553AB0">
        <w:rPr>
          <w:rStyle w:val="Style13ptBold"/>
        </w:rPr>
        <w:t>Acharya 17</w:t>
      </w:r>
      <w:r w:rsidRPr="00553AB0">
        <w:t xml:space="preserve"> Amitav Acharya, Amitav Acharya is Distinguished Professor of international relations at American University, Washington, D.C. He has taught at York University, the University of Bristol, and Nanyang Technological University, and held visiting appointments at Rhodes University, University of Oxford, and Harvard University. His books include Agency and Change in World Politics: Constructing Global Order (forthcoming); Rethinking Power, Institutions and Ideas in World Politics (2014); The End of American World </w:t>
      </w:r>
      <w:proofErr w:type="gramStart"/>
      <w:r w:rsidRPr="00553AB0">
        <w:t>Order(</w:t>
      </w:r>
      <w:proofErr w:type="gramEnd"/>
      <w:r w:rsidRPr="00553AB0">
        <w:t xml:space="preserve">2014); and Whose Ideas Matter? Agency and Power in Asian </w:t>
      </w:r>
      <w:proofErr w:type="gramStart"/>
      <w:r w:rsidRPr="00553AB0">
        <w:t>Regionalism(</w:t>
      </w:r>
      <w:proofErr w:type="gramEnd"/>
      <w:r w:rsidRPr="00553AB0">
        <w:t>2009). He is also editor of Why Govern? Rethinking Demand and Progress in Global Governance (2016). His articles have appeared in International Organization, International Security, International Studies Quarterly, World Politics, and The National Interest, and he frequently writes op-eds for the Washington Post (Monkey Cage), the Financial Times, and Foreign Affairs Today. “</w:t>
      </w:r>
      <w:hyperlink r:id="rId9" w:tooltip="Permanent Link to After Liberal Hegemony: The Advent of a Multiplex World Order" w:history="1">
        <w:r w:rsidRPr="00553AB0">
          <w:rPr>
            <w:rStyle w:val="Hyperlink"/>
          </w:rPr>
          <w:t>After Liberal Hegemony: The Advent of a Multiplex World Order</w:t>
        </w:r>
      </w:hyperlink>
      <w:r w:rsidRPr="00553AB0">
        <w:t>.” Ethics &amp; International Affairs. September 8, 2017. https://www.ethicsandinternationalaffairs.org/2017/multiplex-world-order/</w:t>
      </w:r>
    </w:p>
    <w:p w14:paraId="27042E7B" w14:textId="77777777" w:rsidR="009D118F" w:rsidRPr="00553AB0" w:rsidRDefault="009D118F" w:rsidP="009D118F"/>
    <w:p w14:paraId="6677EDBD" w14:textId="77777777" w:rsidR="009D118F" w:rsidRPr="00553AB0" w:rsidRDefault="009D118F" w:rsidP="009D118F">
      <w:pPr>
        <w:rPr>
          <w:rStyle w:val="Emphasis"/>
        </w:rPr>
      </w:pPr>
      <w:r w:rsidRPr="00553AB0">
        <w:rPr>
          <w:rStyle w:val="StyleUnderline"/>
        </w:rPr>
        <w:t xml:space="preserve">The maintenance of </w:t>
      </w:r>
      <w:r w:rsidRPr="00553AB0">
        <w:rPr>
          <w:rStyle w:val="StyleUnderline"/>
          <w:highlight w:val="green"/>
        </w:rPr>
        <w:t>world order depends on regional orders</w:t>
      </w:r>
      <w:r w:rsidRPr="00553AB0">
        <w:t>. As Henry Kissinger argues, “</w:t>
      </w:r>
      <w:r w:rsidRPr="00553AB0">
        <w:rPr>
          <w:rStyle w:val="StyleUnderline"/>
        </w:rPr>
        <w:t>The contemporary quest for world order will require a coherent strategy to establish a concept of order within the various regions and to relate these regional orders to one another</w:t>
      </w:r>
      <w:r w:rsidRPr="00553AB0">
        <w:t>.”</w:t>
      </w:r>
      <w:hyperlink r:id="rId10" w:anchor="fn-12859-22" w:history="1">
        <w:r w:rsidRPr="00553AB0">
          <w:rPr>
            <w:rStyle w:val="Hyperlink"/>
          </w:rPr>
          <w:t>22</w:t>
        </w:r>
      </w:hyperlink>
      <w:r w:rsidRPr="00553AB0">
        <w:t xml:space="preserve"> Yet developing such inclusive, open regional orders is a critical challenge. This would require creating new regional mechanisms and supporting those that already exist but are constrained by a lack of resources. </w:t>
      </w:r>
      <w:r w:rsidRPr="00553AB0">
        <w:rPr>
          <w:rStyle w:val="StyleUnderline"/>
        </w:rPr>
        <w:t>While some liberal thinkers see regionalism</w:t>
      </w:r>
      <w:r w:rsidRPr="00553AB0">
        <w:t xml:space="preserve"> (not including the European Union) </w:t>
      </w:r>
      <w:r w:rsidRPr="00553AB0">
        <w:rPr>
          <w:rStyle w:val="StyleUnderline"/>
        </w:rPr>
        <w:t xml:space="preserve">as a threat to world order, there are </w:t>
      </w:r>
      <w:r w:rsidRPr="00553AB0">
        <w:rPr>
          <w:rStyle w:val="StyleUnderline"/>
          <w:highlight w:val="green"/>
        </w:rPr>
        <w:t>many regional initiatives</w:t>
      </w:r>
      <w:r w:rsidRPr="00553AB0">
        <w:rPr>
          <w:rStyle w:val="StyleUnderline"/>
        </w:rPr>
        <w:t xml:space="preserve"> that</w:t>
      </w:r>
      <w:r w:rsidRPr="00553AB0">
        <w:t xml:space="preserve">, if recognized and strengthened, </w:t>
      </w:r>
      <w:r w:rsidRPr="00553AB0">
        <w:rPr>
          <w:rStyle w:val="StyleUnderline"/>
        </w:rPr>
        <w:t xml:space="preserve">could </w:t>
      </w:r>
      <w:proofErr w:type="gramStart"/>
      <w:r w:rsidRPr="00553AB0">
        <w:rPr>
          <w:rStyle w:val="StyleUnderline"/>
        </w:rPr>
        <w:t xml:space="preserve">actually </w:t>
      </w:r>
      <w:r w:rsidRPr="00553AB0">
        <w:rPr>
          <w:rStyle w:val="StyleUnderline"/>
          <w:highlight w:val="green"/>
        </w:rPr>
        <w:t>support</w:t>
      </w:r>
      <w:proofErr w:type="gramEnd"/>
      <w:r w:rsidRPr="00553AB0">
        <w:rPr>
          <w:rStyle w:val="StyleUnderline"/>
          <w:highlight w:val="green"/>
        </w:rPr>
        <w:t xml:space="preserve"> world order</w:t>
      </w:r>
      <w:r w:rsidRPr="00553AB0">
        <w:t xml:space="preserve">. For example, </w:t>
      </w:r>
      <w:r w:rsidRPr="00553AB0">
        <w:rPr>
          <w:rStyle w:val="StyleUnderline"/>
          <w:highlight w:val="green"/>
        </w:rPr>
        <w:t>ASEAN</w:t>
      </w:r>
      <w:r w:rsidRPr="00553AB0">
        <w:t xml:space="preserve">+3’s </w:t>
      </w:r>
      <w:r w:rsidRPr="00553AB0">
        <w:rPr>
          <w:rStyle w:val="StyleUnderline"/>
        </w:rPr>
        <w:t xml:space="preserve">Chiang Mai initiative on finance has </w:t>
      </w:r>
      <w:r w:rsidRPr="00553AB0">
        <w:rPr>
          <w:rStyle w:val="StyleUnderline"/>
          <w:highlight w:val="green"/>
        </w:rPr>
        <w:t>allowed</w:t>
      </w:r>
      <w:r w:rsidRPr="00553AB0">
        <w:rPr>
          <w:rStyle w:val="StyleUnderline"/>
        </w:rPr>
        <w:t xml:space="preserve"> those </w:t>
      </w:r>
      <w:r w:rsidRPr="00553AB0">
        <w:rPr>
          <w:rStyle w:val="StyleUnderline"/>
          <w:highlight w:val="green"/>
        </w:rPr>
        <w:t>countries to better cope with short-term liquidity problems</w:t>
      </w:r>
      <w:r w:rsidRPr="00553AB0">
        <w:rPr>
          <w:rStyle w:val="StyleUnderline"/>
        </w:rPr>
        <w:t>, supplementing</w:t>
      </w:r>
      <w:r w:rsidRPr="00553AB0">
        <w:t xml:space="preserve"> the existing capacity of the </w:t>
      </w:r>
      <w:r w:rsidRPr="00553AB0">
        <w:rPr>
          <w:rStyle w:val="StyleUnderline"/>
        </w:rPr>
        <w:t>I</w:t>
      </w:r>
      <w:r w:rsidRPr="00553AB0">
        <w:t xml:space="preserve">nternational </w:t>
      </w:r>
      <w:r w:rsidRPr="00553AB0">
        <w:rPr>
          <w:rStyle w:val="StyleUnderline"/>
        </w:rPr>
        <w:t>M</w:t>
      </w:r>
      <w:r w:rsidRPr="00553AB0">
        <w:t xml:space="preserve">onetary </w:t>
      </w:r>
      <w:r w:rsidRPr="00553AB0">
        <w:rPr>
          <w:rStyle w:val="StyleUnderline"/>
        </w:rPr>
        <w:t>F</w:t>
      </w:r>
      <w:r w:rsidRPr="00553AB0">
        <w:t>und.</w:t>
      </w:r>
      <w:hyperlink r:id="rId11" w:anchor="fn-12859-23" w:history="1">
        <w:r w:rsidRPr="00553AB0">
          <w:rPr>
            <w:rStyle w:val="Hyperlink"/>
          </w:rPr>
          <w:t>23</w:t>
        </w:r>
      </w:hyperlink>
      <w:r w:rsidRPr="00553AB0">
        <w:t xml:space="preserve"> As another example, </w:t>
      </w:r>
      <w:r w:rsidRPr="00553AB0">
        <w:rPr>
          <w:rStyle w:val="StyleUnderline"/>
        </w:rPr>
        <w:t>though the Obama administration feared the</w:t>
      </w:r>
      <w:r w:rsidRPr="00553AB0">
        <w:t xml:space="preserve"> Chinese-inspired </w:t>
      </w:r>
      <w:r w:rsidRPr="00553AB0">
        <w:rPr>
          <w:rStyle w:val="StyleUnderline"/>
          <w:highlight w:val="green"/>
        </w:rPr>
        <w:t>AIIB</w:t>
      </w:r>
      <w:r w:rsidRPr="00553AB0">
        <w:rPr>
          <w:rStyle w:val="StyleUnderline"/>
        </w:rPr>
        <w:t xml:space="preserve"> would be a competitor to the World Bank, its </w:t>
      </w:r>
      <w:r w:rsidRPr="00553AB0">
        <w:rPr>
          <w:rStyle w:val="StyleUnderline"/>
          <w:highlight w:val="green"/>
        </w:rPr>
        <w:t>structure and rules mimic those of established multilateral institutions</w:t>
      </w:r>
      <w:r w:rsidRPr="00553AB0">
        <w:rPr>
          <w:rStyle w:val="StyleUnderline"/>
        </w:rPr>
        <w:t>, and its management includes persons from Western countries</w:t>
      </w:r>
      <w:r w:rsidRPr="00553AB0">
        <w:t xml:space="preserve">. Thus, </w:t>
      </w:r>
      <w:r w:rsidRPr="00553AB0">
        <w:rPr>
          <w:rStyle w:val="StyleUnderline"/>
        </w:rPr>
        <w:t xml:space="preserve">it is more likely </w:t>
      </w:r>
      <w:r w:rsidRPr="00553AB0">
        <w:rPr>
          <w:rStyle w:val="StyleUnderline"/>
          <w:highlight w:val="green"/>
        </w:rPr>
        <w:t>to complement</w:t>
      </w:r>
      <w:r w:rsidRPr="00553AB0">
        <w:rPr>
          <w:rStyle w:val="StyleUnderline"/>
        </w:rPr>
        <w:t xml:space="preserve"> rather than compete with </w:t>
      </w:r>
      <w:r w:rsidRPr="00553AB0">
        <w:rPr>
          <w:rStyle w:val="StyleUnderline"/>
          <w:highlight w:val="green"/>
        </w:rPr>
        <w:t>the World Ban</w:t>
      </w:r>
      <w:r w:rsidRPr="00553AB0">
        <w:rPr>
          <w:highlight w:val="green"/>
        </w:rPr>
        <w:t>k</w:t>
      </w:r>
      <w:r w:rsidRPr="00553AB0">
        <w:t xml:space="preserve"> or Asian Development Bank</w:t>
      </w:r>
      <w:r w:rsidRPr="00553AB0">
        <w:rPr>
          <w:rStyle w:val="StyleUnderline"/>
        </w:rPr>
        <w:t xml:space="preserve">. In a fragmented and pluralistic world, exploring local and regional initiatives in diverse issue areas that complement older but </w:t>
      </w:r>
      <w:r w:rsidRPr="00553AB0">
        <w:rPr>
          <w:rStyle w:val="Emphasis"/>
          <w:highlight w:val="green"/>
        </w:rPr>
        <w:t>fragmenting global institutions could be one of the most promising ways to build world order in the twenty-first century.</w:t>
      </w:r>
    </w:p>
    <w:p w14:paraId="21E84953" w14:textId="77777777" w:rsidR="009D118F" w:rsidRPr="00553AB0" w:rsidRDefault="009D118F" w:rsidP="009D118F">
      <w:r w:rsidRPr="00553AB0">
        <w:rPr>
          <w:rStyle w:val="StyleUnderline"/>
          <w:highlight w:val="green"/>
        </w:rPr>
        <w:t>A multiplex world</w:t>
      </w:r>
      <w:r w:rsidRPr="00553AB0">
        <w:rPr>
          <w:rStyle w:val="StyleUnderline"/>
        </w:rPr>
        <w:t xml:space="preserve"> will not be free from disorder, but </w:t>
      </w:r>
      <w:r w:rsidRPr="00553AB0">
        <w:rPr>
          <w:rStyle w:val="Emphasis"/>
        </w:rPr>
        <w:t xml:space="preserve">it </w:t>
      </w:r>
      <w:r w:rsidRPr="00553AB0">
        <w:rPr>
          <w:rStyle w:val="Emphasis"/>
          <w:highlight w:val="green"/>
        </w:rPr>
        <w:t>is</w:t>
      </w:r>
      <w:r w:rsidRPr="00553AB0">
        <w:rPr>
          <w:rStyle w:val="Emphasis"/>
        </w:rPr>
        <w:t xml:space="preserve"> also </w:t>
      </w:r>
      <w:r w:rsidRPr="00553AB0">
        <w:rPr>
          <w:rStyle w:val="Emphasis"/>
          <w:highlight w:val="green"/>
        </w:rPr>
        <w:t>not necessarily doomed</w:t>
      </w:r>
      <w:r w:rsidRPr="00553AB0">
        <w:rPr>
          <w:rStyle w:val="StyleUnderline"/>
          <w:highlight w:val="green"/>
        </w:rPr>
        <w:t xml:space="preserve"> to be</w:t>
      </w:r>
      <w:r w:rsidRPr="00553AB0">
        <w:t xml:space="preserve"> what Ian Bremmer and </w:t>
      </w:r>
      <w:proofErr w:type="spellStart"/>
      <w:r w:rsidRPr="00553AB0">
        <w:t>Nouriel</w:t>
      </w:r>
      <w:proofErr w:type="spellEnd"/>
      <w:r w:rsidRPr="00553AB0">
        <w:t xml:space="preserve"> Roubini call </w:t>
      </w:r>
      <w:r w:rsidRPr="00553AB0">
        <w:rPr>
          <w:rStyle w:val="StyleUnderline"/>
        </w:rPr>
        <w:t xml:space="preserve">a </w:t>
      </w:r>
      <w:r w:rsidRPr="00553AB0">
        <w:rPr>
          <w:rStyle w:val="StyleUnderline"/>
          <w:highlight w:val="green"/>
        </w:rPr>
        <w:t>G-Zero</w:t>
      </w:r>
      <w:r w:rsidRPr="00553AB0">
        <w:rPr>
          <w:rStyle w:val="StyleUnderline"/>
        </w:rPr>
        <w:t xml:space="preserve"> World—“one </w:t>
      </w:r>
      <w:r w:rsidRPr="00553AB0">
        <w:rPr>
          <w:rStyle w:val="StyleUnderline"/>
          <w:highlight w:val="green"/>
        </w:rPr>
        <w:t>in which no single country</w:t>
      </w:r>
      <w:r w:rsidRPr="00553AB0">
        <w:t xml:space="preserve"> or bloc of countries </w:t>
      </w:r>
      <w:r w:rsidRPr="00553AB0">
        <w:rPr>
          <w:rStyle w:val="StyleUnderline"/>
          <w:highlight w:val="green"/>
        </w:rPr>
        <w:t>has</w:t>
      </w:r>
      <w:r w:rsidRPr="00553AB0">
        <w:rPr>
          <w:rStyle w:val="StyleUnderline"/>
        </w:rPr>
        <w:t xml:space="preserve"> the political</w:t>
      </w:r>
      <w:r w:rsidRPr="00553AB0">
        <w:t xml:space="preserve"> and economic </w:t>
      </w:r>
      <w:r w:rsidRPr="00553AB0">
        <w:rPr>
          <w:rStyle w:val="StyleUnderline"/>
          <w:highlight w:val="green"/>
        </w:rPr>
        <w:t>leverage</w:t>
      </w:r>
      <w:r w:rsidRPr="00553AB0">
        <w:rPr>
          <w:rStyle w:val="StyleUnderline"/>
        </w:rPr>
        <w:t>—or the will—to drive a truly international agenda</w:t>
      </w:r>
      <w:r w:rsidRPr="00553AB0">
        <w:t>”</w:t>
      </w:r>
      <w:hyperlink r:id="rId12" w:anchor="fn-12859-24" w:history="1">
        <w:r w:rsidRPr="00553AB0">
          <w:rPr>
            <w:rStyle w:val="Hyperlink"/>
          </w:rPr>
          <w:t>24</w:t>
        </w:r>
      </w:hyperlink>
      <w:r w:rsidRPr="00553AB0">
        <w:t>—</w:t>
      </w:r>
      <w:r w:rsidRPr="00553AB0">
        <w:rPr>
          <w:rStyle w:val="StyleUnderline"/>
        </w:rPr>
        <w:t>simply because of the loss of a predominant U.S. leadership role</w:t>
      </w:r>
      <w:r w:rsidRPr="00553AB0">
        <w:t xml:space="preserve">. </w:t>
      </w:r>
      <w:r w:rsidRPr="00553AB0">
        <w:rPr>
          <w:rStyle w:val="StyleUnderline"/>
        </w:rPr>
        <w:t>Leadership-sharing between the Western powers and the emerging powers is more attainable</w:t>
      </w:r>
      <w:r w:rsidRPr="00553AB0">
        <w:t xml:space="preserve"> than (hard) power-sharing. </w:t>
      </w:r>
      <w:r w:rsidRPr="00553AB0">
        <w:rPr>
          <w:rStyle w:val="StyleUnderline"/>
        </w:rPr>
        <w:t>A world less dependent on U.S. leadership—but without a complete U.S. retreat into isolationism—will still find ways to cooperate.</w:t>
      </w:r>
      <w:r w:rsidRPr="00553AB0">
        <w:t xml:space="preserve"> </w:t>
      </w:r>
      <w:r w:rsidRPr="00553AB0">
        <w:rPr>
          <w:rStyle w:val="Emphasis"/>
          <w:highlight w:val="green"/>
        </w:rPr>
        <w:t>It will still come together in crisis</w:t>
      </w:r>
      <w:r w:rsidRPr="00553AB0">
        <w:rPr>
          <w:rStyle w:val="StyleUnderline"/>
          <w:highlight w:val="green"/>
        </w:rPr>
        <w:t>, as happened</w:t>
      </w:r>
      <w:r w:rsidRPr="00553AB0">
        <w:rPr>
          <w:rStyle w:val="StyleUnderline"/>
        </w:rPr>
        <w:t xml:space="preserve"> at the G-20 summit </w:t>
      </w:r>
      <w:r w:rsidRPr="00553AB0">
        <w:rPr>
          <w:rStyle w:val="StyleUnderline"/>
          <w:highlight w:val="green"/>
        </w:rPr>
        <w:t>after</w:t>
      </w:r>
      <w:r w:rsidRPr="00553AB0">
        <w:rPr>
          <w:rStyle w:val="StyleUnderline"/>
        </w:rPr>
        <w:t xml:space="preserve"> the </w:t>
      </w:r>
      <w:r w:rsidRPr="00553AB0">
        <w:rPr>
          <w:rStyle w:val="StyleUnderline"/>
          <w:highlight w:val="green"/>
        </w:rPr>
        <w:t>2008</w:t>
      </w:r>
      <w:r w:rsidRPr="00553AB0">
        <w:rPr>
          <w:rStyle w:val="StyleUnderline"/>
        </w:rPr>
        <w:t xml:space="preserve"> global financial crisis, or to combat common perils, as happened with the 2015 Paris Agreement</w:t>
      </w:r>
      <w:r w:rsidRPr="00553AB0">
        <w:t xml:space="preserve"> on climate change.</w:t>
      </w:r>
      <w:hyperlink r:id="rId13" w:anchor="fn-12859-25" w:history="1">
        <w:r w:rsidRPr="00553AB0">
          <w:rPr>
            <w:rStyle w:val="Hyperlink"/>
          </w:rPr>
          <w:t>25</w:t>
        </w:r>
      </w:hyperlink>
      <w:r w:rsidRPr="00553AB0">
        <w:t> </w:t>
      </w:r>
      <w:r w:rsidRPr="00553AB0">
        <w:rPr>
          <w:rStyle w:val="StyleUnderline"/>
        </w:rPr>
        <w:t xml:space="preserve">The latter was </w:t>
      </w:r>
      <w:r w:rsidRPr="00553AB0">
        <w:rPr>
          <w:rStyle w:val="StyleUnderline"/>
          <w:highlight w:val="green"/>
        </w:rPr>
        <w:t xml:space="preserve">made possible </w:t>
      </w:r>
      <w:r w:rsidRPr="00553AB0">
        <w:rPr>
          <w:rStyle w:val="Emphasis"/>
          <w:highlight w:val="green"/>
        </w:rPr>
        <w:t>not because of</w:t>
      </w:r>
      <w:r w:rsidRPr="00553AB0">
        <w:rPr>
          <w:rStyle w:val="Emphasis"/>
        </w:rPr>
        <w:t xml:space="preserve"> proactive U</w:t>
      </w:r>
      <w:r w:rsidRPr="00553AB0">
        <w:rPr>
          <w:rStyle w:val="Emphasis"/>
          <w:highlight w:val="green"/>
        </w:rPr>
        <w:t>.S. leadership</w:t>
      </w:r>
      <w:r w:rsidRPr="00553AB0">
        <w:rPr>
          <w:rStyle w:val="StyleUnderline"/>
          <w:highlight w:val="green"/>
        </w:rPr>
        <w:t xml:space="preserve"> but because of common understanding among</w:t>
      </w:r>
      <w:r w:rsidRPr="00553AB0">
        <w:rPr>
          <w:rStyle w:val="StyleUnderline"/>
        </w:rPr>
        <w:t xml:space="preserve"> the Western </w:t>
      </w:r>
      <w:r w:rsidRPr="00553AB0">
        <w:rPr>
          <w:rStyle w:val="StyleUnderline"/>
          <w:highlight w:val="green"/>
        </w:rPr>
        <w:t>nations</w:t>
      </w:r>
      <w:r w:rsidRPr="00553AB0">
        <w:rPr>
          <w:rStyle w:val="StyleUnderline"/>
        </w:rPr>
        <w:t>, the emerging powers (led by China), and civil society groups</w:t>
      </w:r>
      <w:r w:rsidRPr="00553AB0">
        <w:t xml:space="preserve">. Importantly, </w:t>
      </w:r>
      <w:r w:rsidRPr="00553AB0">
        <w:rPr>
          <w:rStyle w:val="StyleUnderline"/>
        </w:rPr>
        <w:t>the agreement avoided the traditional Western legalistic sanction-based approach in favor of a softer, voluntaristic approach</w:t>
      </w:r>
      <w:r w:rsidRPr="00553AB0">
        <w:t xml:space="preserve"> that is characteristic of the Association of Southeast Asian Nations.</w:t>
      </w:r>
    </w:p>
    <w:p w14:paraId="6751AA93" w14:textId="77777777" w:rsidR="009D118F" w:rsidRPr="00553AB0" w:rsidRDefault="009D118F" w:rsidP="009D118F">
      <w:r w:rsidRPr="00553AB0">
        <w:rPr>
          <w:rStyle w:val="Emphasis"/>
        </w:rPr>
        <w:t>A multiplex world is a G-Plus world</w:t>
      </w:r>
      <w:r w:rsidRPr="00553AB0">
        <w:rPr>
          <w:rStyle w:val="StyleUnderline"/>
        </w:rPr>
        <w:t>, featuring established and emerging powers</w:t>
      </w:r>
      <w:r w:rsidRPr="00553AB0">
        <w:t>, global and regional institutions and actors, states, social movements, corporations, private foundations, and various kinds of partnerships among them.</w:t>
      </w:r>
    </w:p>
    <w:p w14:paraId="4309B6CC" w14:textId="77777777" w:rsidR="009D118F" w:rsidRPr="00D03B16" w:rsidRDefault="009D118F" w:rsidP="009D118F">
      <w:pPr>
        <w:pStyle w:val="Heading4"/>
      </w:pPr>
      <w:r>
        <w:t xml:space="preserve">Decline has popularized restraint – a bipartisan coalition formed to avoid the failures of liberal hegemony – even if </w:t>
      </w:r>
      <w:proofErr w:type="spellStart"/>
      <w:r>
        <w:t>china</w:t>
      </w:r>
      <w:proofErr w:type="spellEnd"/>
      <w:r>
        <w:t xml:space="preserve"> expands, the US won’t go down fighting</w:t>
      </w:r>
    </w:p>
    <w:p w14:paraId="66B69170" w14:textId="77777777" w:rsidR="009D118F" w:rsidRPr="00D03B16" w:rsidRDefault="009D118F" w:rsidP="009D118F">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4" w:history="1">
        <w:r w:rsidRPr="00FE39F2">
          <w:rPr>
            <w:rStyle w:val="Hyperlink"/>
          </w:rPr>
          <w:t>https://www.foreignaffairs.com/articles/united-states/2021-08-24/strategies-restraint</w:t>
        </w:r>
      </w:hyperlink>
      <w:r>
        <w:t xml:space="preserve"> </w:t>
      </w:r>
      <w:proofErr w:type="spellStart"/>
      <w:r>
        <w:t>mvp</w:t>
      </w:r>
      <w:proofErr w:type="spellEnd"/>
    </w:p>
    <w:p w14:paraId="04F67405" w14:textId="77777777" w:rsidR="009D118F" w:rsidRDefault="009D118F" w:rsidP="009D118F">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7DCDA0BB" w14:textId="77777777" w:rsidR="009D118F" w:rsidRPr="00046EF7" w:rsidRDefault="009D118F" w:rsidP="009D118F">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proofErr w:type="gramStart"/>
      <w:r w:rsidRPr="00334959">
        <w:rPr>
          <w:rStyle w:val="StyleUnderline"/>
        </w:rPr>
        <w:t>States’</w:t>
      </w:r>
      <w:proofErr w:type="gramEnd"/>
      <w:r w:rsidRPr="00334959">
        <w:rPr>
          <w:rStyle w:val="StyleUnderline"/>
        </w:rPr>
        <w:t xml:space="preserve">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549C199F" w14:textId="77777777" w:rsidR="009D118F" w:rsidRPr="00046EF7" w:rsidRDefault="009D118F" w:rsidP="009D118F">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038FD3FD" w14:textId="77777777" w:rsidR="009D118F" w:rsidRDefault="009D118F" w:rsidP="009D118F">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3FC4419D" w14:textId="77777777" w:rsidR="009D118F" w:rsidRDefault="009D118F" w:rsidP="009D118F">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6716006B" w14:textId="77777777" w:rsidR="009D118F" w:rsidRDefault="009D118F" w:rsidP="009D118F">
      <w:r>
        <w:t>A DEBATE REBORN</w:t>
      </w:r>
    </w:p>
    <w:p w14:paraId="521B07A6" w14:textId="77777777" w:rsidR="009D118F" w:rsidRDefault="009D118F" w:rsidP="009D118F">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72015207" w14:textId="77777777" w:rsidR="009D118F" w:rsidRPr="00553AB0" w:rsidRDefault="009D118F" w:rsidP="009D118F">
      <w:pPr>
        <w:pStyle w:val="Heading4"/>
        <w:rPr>
          <w:rFonts w:cs="Calibri"/>
        </w:rPr>
      </w:pPr>
      <w:r w:rsidRPr="00553AB0">
        <w:rPr>
          <w:rFonts w:cs="Calibri"/>
        </w:rPr>
        <w:t xml:space="preserve">Fear of lost credibility incentivizes US entrapment – it’s fueling aggression towards China which risks </w:t>
      </w:r>
      <w:r>
        <w:rPr>
          <w:rFonts w:cs="Calibri"/>
        </w:rPr>
        <w:t xml:space="preserve">great power </w:t>
      </w:r>
      <w:r w:rsidRPr="00553AB0">
        <w:rPr>
          <w:rFonts w:cs="Calibri"/>
        </w:rPr>
        <w:t>war in East Asia</w:t>
      </w:r>
      <w:r>
        <w:rPr>
          <w:rFonts w:cs="Calibri"/>
        </w:rPr>
        <w:t xml:space="preserve"> – direct negotiation or offshore balancing solves conflict</w:t>
      </w:r>
    </w:p>
    <w:p w14:paraId="37B4D7DF" w14:textId="77777777" w:rsidR="009D118F" w:rsidRPr="00553AB0" w:rsidRDefault="009D118F" w:rsidP="009D118F">
      <w:pPr>
        <w:rPr>
          <w:i/>
          <w:iCs/>
          <w:sz w:val="20"/>
          <w:szCs w:val="20"/>
        </w:rPr>
      </w:pPr>
      <w:r w:rsidRPr="00553AB0">
        <w:rPr>
          <w:rStyle w:val="Style13ptBold"/>
        </w:rPr>
        <w:t xml:space="preserve">Edelstein &amp; </w:t>
      </w:r>
      <w:proofErr w:type="spellStart"/>
      <w:r w:rsidRPr="00553AB0">
        <w:rPr>
          <w:rStyle w:val="Style13ptBold"/>
        </w:rPr>
        <w:t>Shifrinson</w:t>
      </w:r>
      <w:proofErr w:type="spellEnd"/>
      <w:r w:rsidRPr="00553AB0">
        <w:rPr>
          <w:rStyle w:val="Style13ptBold"/>
        </w:rPr>
        <w:t xml:space="preserve"> 18 </w:t>
      </w:r>
      <w:r w:rsidRPr="00553AB0">
        <w:rPr>
          <w:rStyle w:val="Style13ptBold"/>
          <w:b w:val="0"/>
          <w:bCs w:val="0"/>
          <w:sz w:val="20"/>
          <w:szCs w:val="20"/>
        </w:rPr>
        <w:t xml:space="preserve">[David M. Edelstein - Associate Professor of International Affairs in the Edmund A. Walsh School of Foreign Service, Center for Security Studies, and Department of Government at Georgetown University; Joshua R. </w:t>
      </w:r>
      <w:proofErr w:type="spellStart"/>
      <w:r w:rsidRPr="00553AB0">
        <w:rPr>
          <w:rStyle w:val="Style13ptBold"/>
          <w:b w:val="0"/>
          <w:bCs w:val="0"/>
          <w:sz w:val="20"/>
          <w:szCs w:val="20"/>
        </w:rPr>
        <w:t>Itzkowitz</w:t>
      </w:r>
      <w:proofErr w:type="spellEnd"/>
      <w:r w:rsidRPr="00553AB0">
        <w:rPr>
          <w:rStyle w:val="Style13ptBold"/>
          <w:b w:val="0"/>
          <w:bCs w:val="0"/>
          <w:sz w:val="20"/>
          <w:szCs w:val="20"/>
        </w:rPr>
        <w:t xml:space="preserve"> </w:t>
      </w:r>
      <w:proofErr w:type="spellStart"/>
      <w:r w:rsidRPr="00553AB0">
        <w:rPr>
          <w:rStyle w:val="Style13ptBold"/>
          <w:b w:val="0"/>
          <w:bCs w:val="0"/>
          <w:sz w:val="20"/>
          <w:szCs w:val="20"/>
        </w:rPr>
        <w:t>Shifrinson</w:t>
      </w:r>
      <w:proofErr w:type="spellEnd"/>
      <w:r w:rsidRPr="00553AB0">
        <w:rPr>
          <w:rStyle w:val="Style13ptBold"/>
          <w:b w:val="0"/>
          <w:bCs w:val="0"/>
          <w:sz w:val="20"/>
          <w:szCs w:val="20"/>
        </w:rPr>
        <w:t xml:space="preserve"> - BA Brandeis University, PhD Massachusetts Institute of Technology, He has special expertise in great power politics since 1945 and U.S. engagement in Europe and Asia; </w:t>
      </w:r>
      <w:r w:rsidRPr="00553AB0">
        <w:rPr>
          <w:rStyle w:val="Style13ptBold"/>
          <w:b w:val="0"/>
          <w:bCs w:val="0"/>
          <w:i/>
          <w:iCs/>
          <w:sz w:val="20"/>
          <w:szCs w:val="20"/>
        </w:rPr>
        <w:t>U.S. Grand Strategy in the 21</w:t>
      </w:r>
      <w:r w:rsidRPr="00553AB0">
        <w:rPr>
          <w:rStyle w:val="Style13ptBold"/>
          <w:b w:val="0"/>
          <w:bCs w:val="0"/>
          <w:i/>
          <w:iCs/>
          <w:sz w:val="20"/>
          <w:szCs w:val="20"/>
          <w:vertAlign w:val="superscript"/>
        </w:rPr>
        <w:t>st</w:t>
      </w:r>
      <w:r w:rsidRPr="00553AB0">
        <w:rPr>
          <w:rStyle w:val="Style13ptBold"/>
          <w:b w:val="0"/>
          <w:bCs w:val="0"/>
          <w:i/>
          <w:iCs/>
          <w:sz w:val="20"/>
          <w:szCs w:val="20"/>
        </w:rPr>
        <w:t xml:space="preserve"> Century: The Case for Restraint</w:t>
      </w:r>
      <w:r w:rsidRPr="00553AB0">
        <w:rPr>
          <w:rStyle w:val="Style13ptBold"/>
          <w:b w:val="0"/>
          <w:bCs w:val="0"/>
          <w:sz w:val="20"/>
          <w:szCs w:val="20"/>
        </w:rPr>
        <w:t xml:space="preserve">; “Chapter 2: It’s a Trap”; pg. 34-35; Published by </w:t>
      </w:r>
      <w:r w:rsidRPr="00553AB0">
        <w:rPr>
          <w:rStyle w:val="Style13ptBold"/>
          <w:b w:val="0"/>
          <w:bCs w:val="0"/>
          <w:i/>
          <w:iCs/>
          <w:sz w:val="20"/>
          <w:szCs w:val="20"/>
        </w:rPr>
        <w:t>Routledge</w:t>
      </w:r>
      <w:r w:rsidRPr="00553AB0">
        <w:rPr>
          <w:rStyle w:val="Style13ptBold"/>
          <w:b w:val="0"/>
          <w:bCs w:val="0"/>
          <w:sz w:val="20"/>
          <w:szCs w:val="20"/>
        </w:rPr>
        <w:t xml:space="preserve"> // Brower]</w:t>
      </w:r>
    </w:p>
    <w:p w14:paraId="2FCA4D45" w14:textId="77777777" w:rsidR="009D118F" w:rsidRPr="00553AB0" w:rsidRDefault="009D118F" w:rsidP="009D118F">
      <w:pPr>
        <w:rPr>
          <w:rStyle w:val="Emphasis"/>
        </w:rPr>
      </w:pPr>
      <w:r w:rsidRPr="00553AB0">
        <w:t xml:space="preserve">Since its 2010- 2011 announcement, </w:t>
      </w:r>
      <w:r w:rsidRPr="00553AB0">
        <w:rPr>
          <w:rStyle w:val="Emphasis"/>
        </w:rPr>
        <w:t xml:space="preserve">the pivot has inserted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in</w:t>
      </w:r>
      <w:r w:rsidRPr="00553AB0">
        <w:rPr>
          <w:rStyle w:val="Emphasis"/>
        </w:rPr>
        <w:t xml:space="preserve">to </w:t>
      </w:r>
      <w:r w:rsidRPr="00E4196D">
        <w:rPr>
          <w:rStyle w:val="Emphasis"/>
          <w:highlight w:val="green"/>
        </w:rPr>
        <w:t>a host of</w:t>
      </w:r>
      <w:r w:rsidRPr="00553AB0">
        <w:rPr>
          <w:rStyle w:val="Emphasis"/>
        </w:rPr>
        <w:t xml:space="preserve"> Asian political and military </w:t>
      </w:r>
      <w:r w:rsidRPr="00E4196D">
        <w:rPr>
          <w:rStyle w:val="Emphasis"/>
          <w:highlight w:val="green"/>
        </w:rPr>
        <w:t>disputes</w:t>
      </w:r>
      <w:r w:rsidRPr="00553AB0">
        <w:rPr>
          <w:rStyle w:val="Emphasis"/>
        </w:rPr>
        <w:t xml:space="preserve"> with China </w:t>
      </w:r>
      <w:r w:rsidRPr="00E4196D">
        <w:rPr>
          <w:rStyle w:val="Emphasis"/>
          <w:highlight w:val="green"/>
        </w:rPr>
        <w:t>involving</w:t>
      </w:r>
      <w:r w:rsidRPr="00553AB0">
        <w:rPr>
          <w:rStyle w:val="Emphasis"/>
        </w:rPr>
        <w:t xml:space="preserve"> ownership of contested </w:t>
      </w:r>
      <w:r w:rsidRPr="00E4196D">
        <w:rPr>
          <w:rStyle w:val="Emphasis"/>
          <w:highlight w:val="green"/>
        </w:rPr>
        <w:t>maritime space and</w:t>
      </w:r>
      <w:r w:rsidRPr="00553AB0">
        <w:rPr>
          <w:rStyle w:val="Emphasis"/>
        </w:rPr>
        <w:t xml:space="preserve"> islands in the </w:t>
      </w:r>
      <w:r w:rsidRPr="00E4196D">
        <w:rPr>
          <w:rStyle w:val="Emphasis"/>
          <w:highlight w:val="green"/>
        </w:rPr>
        <w:t>S</w:t>
      </w:r>
      <w:r w:rsidRPr="00553AB0">
        <w:rPr>
          <w:rStyle w:val="Emphasis"/>
        </w:rPr>
        <w:t xml:space="preserve">outh </w:t>
      </w:r>
      <w:r w:rsidRPr="00E4196D">
        <w:rPr>
          <w:rStyle w:val="Emphasis"/>
          <w:highlight w:val="green"/>
        </w:rPr>
        <w:t>and E</w:t>
      </w:r>
      <w:r w:rsidRPr="00553AB0">
        <w:rPr>
          <w:rStyle w:val="Emphasis"/>
        </w:rPr>
        <w:t xml:space="preserve">ast </w:t>
      </w:r>
      <w:r w:rsidRPr="00E4196D">
        <w:rPr>
          <w:rStyle w:val="Emphasis"/>
          <w:highlight w:val="green"/>
        </w:rPr>
        <w:t>C</w:t>
      </w:r>
      <w:r w:rsidRPr="00553AB0">
        <w:rPr>
          <w:rStyle w:val="Emphasis"/>
        </w:rPr>
        <w:t xml:space="preserve">hina </w:t>
      </w:r>
      <w:r w:rsidRPr="00E4196D">
        <w:rPr>
          <w:rStyle w:val="Emphasis"/>
          <w:highlight w:val="green"/>
        </w:rPr>
        <w:t>S</w:t>
      </w:r>
      <w:r w:rsidRPr="00553AB0">
        <w:rPr>
          <w:rStyle w:val="Emphasis"/>
        </w:rPr>
        <w:t xml:space="preserve">eas. </w:t>
      </w:r>
      <w:r w:rsidRPr="00553AB0">
        <w:t xml:space="preserve">Though there may be economic resources beneath the surface around some of these locales, </w:t>
      </w:r>
      <w:r w:rsidRPr="00E4196D">
        <w:rPr>
          <w:rStyle w:val="Emphasis"/>
          <w:highlight w:val="green"/>
        </w:rPr>
        <w:t>neither the 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nor its allies have an</w:t>
      </w:r>
      <w:r w:rsidRPr="00553AB0">
        <w:rPr>
          <w:rStyle w:val="Emphasis"/>
        </w:rPr>
        <w:t xml:space="preserve"> intrinsic </w:t>
      </w:r>
      <w:r w:rsidRPr="00E4196D">
        <w:rPr>
          <w:rStyle w:val="Emphasis"/>
          <w:highlight w:val="green"/>
        </w:rPr>
        <w:t>interest in ownership</w:t>
      </w:r>
      <w:r w:rsidRPr="00553AB0">
        <w:rPr>
          <w:rStyle w:val="Emphasis"/>
        </w:rPr>
        <w:t xml:space="preserve"> of contested areas</w:t>
      </w:r>
      <w:r w:rsidRPr="00553AB0">
        <w:t xml:space="preserve">. Instead, </w:t>
      </w:r>
      <w:r w:rsidRPr="00553AB0">
        <w:rPr>
          <w:rStyle w:val="StyleUnderline"/>
        </w:rPr>
        <w:t>the contested maritime domains are worrisome to US allies for what they suggest about China's territorial ambitions</w:t>
      </w:r>
      <w:r w:rsidRPr="00553AB0">
        <w:t xml:space="preserve">. </w:t>
      </w:r>
      <w:r w:rsidRPr="00553AB0">
        <w:rPr>
          <w:rStyle w:val="Emphasis"/>
        </w:rPr>
        <w:t xml:space="preserve">They are therefore </w:t>
      </w:r>
      <w:r w:rsidRPr="00E4196D">
        <w:rPr>
          <w:rStyle w:val="Emphasis"/>
          <w:highlight w:val="green"/>
        </w:rPr>
        <w:t>important to</w:t>
      </w:r>
      <w:r w:rsidRPr="00553AB0">
        <w:rPr>
          <w:rStyle w:val="Emphasis"/>
        </w:rPr>
        <w:t xml:space="preserve">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for</w:t>
      </w:r>
      <w:r w:rsidRPr="00553AB0">
        <w:rPr>
          <w:rStyle w:val="Emphasis"/>
        </w:rPr>
        <w:t xml:space="preserve"> the signal American actions send to allies over American </w:t>
      </w:r>
      <w:r w:rsidRPr="00E4196D">
        <w:rPr>
          <w:rStyle w:val="Emphasis"/>
          <w:highlight w:val="green"/>
        </w:rPr>
        <w:t>credibility</w:t>
      </w:r>
      <w:r w:rsidRPr="00553AB0">
        <w:rPr>
          <w:rStyle w:val="Emphasis"/>
        </w:rPr>
        <w:t>. Thus, the United States has moved to back its allies in their disputes with the PRC by rhetorically portraying China as the principal aggressor, clarifying that US commitments to the allies would cover the maritime areas under dispute, and - above all - has dispatched its own military forces to enforce what the US and its allies define as the "status quo" in contravention of China's own interests</w:t>
      </w:r>
      <w:r w:rsidRPr="00553AB0">
        <w:t xml:space="preserve"> (Russell 2014; White House 2014; US Pacific Command 2015;Valencia 2016; LaGrone 2015; Panda 2016).Whatever the legitimacy of these actions, their effect is to create a self-perpetuating cycle: </w:t>
      </w:r>
      <w:r w:rsidRPr="00E4196D">
        <w:rPr>
          <w:rStyle w:val="StyleUnderline"/>
          <w:highlight w:val="green"/>
        </w:rPr>
        <w:t xml:space="preserve">the more </w:t>
      </w:r>
      <w:r w:rsidRPr="00E4196D">
        <w:rPr>
          <w:rStyle w:val="StyleUnderline"/>
        </w:rPr>
        <w:t>the United States stands by its allies in opposing potential Chinese ambitions</w:t>
      </w:r>
      <w:r w:rsidRPr="00553AB0">
        <w:rPr>
          <w:rStyle w:val="StyleUnderline"/>
        </w:rPr>
        <w:t xml:space="preserve">, the nominally more </w:t>
      </w:r>
      <w:r w:rsidRPr="00E4196D">
        <w:rPr>
          <w:rStyle w:val="StyleUnderline"/>
          <w:highlight w:val="green"/>
        </w:rPr>
        <w:t>credible the American resolve to defend its allies, the more</w:t>
      </w:r>
      <w:r w:rsidRPr="00553AB0">
        <w:rPr>
          <w:rStyle w:val="StyleUnderline"/>
        </w:rPr>
        <w:t xml:space="preserve"> the </w:t>
      </w:r>
      <w:r w:rsidRPr="00E4196D">
        <w:rPr>
          <w:rStyle w:val="StyleUnderline"/>
          <w:highlight w:val="green"/>
        </w:rPr>
        <w:t>allies</w:t>
      </w:r>
      <w:r w:rsidRPr="00553AB0">
        <w:rPr>
          <w:rStyle w:val="StyleUnderline"/>
        </w:rPr>
        <w:t xml:space="preserve"> are inclined to </w:t>
      </w:r>
      <w:r w:rsidRPr="00E4196D">
        <w:rPr>
          <w:rStyle w:val="StyleUnderline"/>
          <w:highlight w:val="green"/>
        </w:rPr>
        <w:t>act aggressively toward China,</w:t>
      </w:r>
      <w:r w:rsidRPr="00553AB0">
        <w:rPr>
          <w:rStyle w:val="StyleUnderline"/>
        </w:rPr>
        <w:t xml:space="preserve"> and the </w:t>
      </w:r>
      <w:r w:rsidRPr="00E4196D">
        <w:rPr>
          <w:rStyle w:val="StyleUnderline"/>
          <w:highlight w:val="green"/>
        </w:rPr>
        <w:t>greater</w:t>
      </w:r>
      <w:r w:rsidRPr="00553AB0">
        <w:rPr>
          <w:rStyle w:val="StyleUnderline"/>
        </w:rPr>
        <w:t xml:space="preserve"> the </w:t>
      </w:r>
      <w:r w:rsidRPr="00E4196D">
        <w:rPr>
          <w:rStyle w:val="StyleUnderline"/>
          <w:highlight w:val="green"/>
        </w:rPr>
        <w:t>likelihood of</w:t>
      </w:r>
      <w:r w:rsidRPr="00553AB0">
        <w:rPr>
          <w:rStyle w:val="StyleUnderline"/>
        </w:rPr>
        <w:t xml:space="preserve"> a direct </w:t>
      </w:r>
      <w:r w:rsidRPr="00E4196D">
        <w:rPr>
          <w:rStyle w:val="StyleUnderline"/>
          <w:highlight w:val="green"/>
        </w:rPr>
        <w:t xml:space="preserve">US- Chinese </w:t>
      </w:r>
      <w:proofErr w:type="spellStart"/>
      <w:r w:rsidRPr="00E4196D">
        <w:rPr>
          <w:rStyle w:val="StyleUnderline"/>
          <w:highlight w:val="green"/>
        </w:rPr>
        <w:t>confron</w:t>
      </w:r>
      <w:proofErr w:type="spellEnd"/>
      <w:r>
        <w:rPr>
          <w:rStyle w:val="StyleUnderline"/>
          <w:highlight w:val="green"/>
        </w:rPr>
        <w:t>*</w:t>
      </w:r>
      <w:proofErr w:type="spellStart"/>
      <w:r w:rsidRPr="00E4196D">
        <w:rPr>
          <w:rStyle w:val="StyleUnderline"/>
          <w:highlight w:val="green"/>
        </w:rPr>
        <w:t>tation</w:t>
      </w:r>
      <w:proofErr w:type="spellEnd"/>
      <w:r w:rsidRPr="00553AB0">
        <w:t xml:space="preserve">. In other words, </w:t>
      </w:r>
      <w:r w:rsidRPr="00553AB0">
        <w:rPr>
          <w:rStyle w:val="Emphasis"/>
        </w:rPr>
        <w:t>treating American support for its allies as a litmus test of the alliances themselves requires the United States to take steps on behalf of its allies that risk conflict with China.</w:t>
      </w:r>
    </w:p>
    <w:p w14:paraId="7F031FF0" w14:textId="77777777" w:rsidR="009D118F" w:rsidRPr="00553AB0" w:rsidRDefault="009D118F" w:rsidP="009D118F">
      <w:r w:rsidRPr="00553AB0">
        <w:rPr>
          <w:rStyle w:val="StyleUnderline"/>
        </w:rPr>
        <w:t>This is entrapment of the purest sort</w:t>
      </w:r>
      <w:r w:rsidRPr="00553AB0">
        <w:t xml:space="preserve">. The United States could readily provide security to its friends in East Asia, maintain Asia's political status quo, or more generally limit the rise of China without involving itself in Asian maritime disputes. </w:t>
      </w:r>
      <w:r w:rsidRPr="00E4196D">
        <w:rPr>
          <w:rStyle w:val="Emphasis"/>
          <w:highlight w:val="green"/>
        </w:rPr>
        <w:t>To</w:t>
      </w:r>
      <w:r w:rsidRPr="00553AB0">
        <w:rPr>
          <w:rStyle w:val="Emphasis"/>
        </w:rPr>
        <w:t xml:space="preserve"> the extent that the United States simply wants to </w:t>
      </w:r>
      <w:r w:rsidRPr="00E4196D">
        <w:rPr>
          <w:rStyle w:val="Emphasis"/>
          <w:highlight w:val="green"/>
        </w:rPr>
        <w:t>preserve East Asian stability, it could negotiate directly with the P.R.C.</w:t>
      </w:r>
      <w:r w:rsidRPr="00553AB0">
        <w:rPr>
          <w:rStyle w:val="Emphasis"/>
        </w:rPr>
        <w:t xml:space="preserve"> to settle conflicts of interest on a bilateral basis. To the extent that the United States wants </w:t>
      </w:r>
      <w:r w:rsidRPr="00E4196D">
        <w:rPr>
          <w:rStyle w:val="Emphasis"/>
          <w:highlight w:val="green"/>
        </w:rPr>
        <w:t>to prevent China from becoming an Asian hegemon</w:t>
      </w:r>
      <w:r w:rsidRPr="00553AB0">
        <w:rPr>
          <w:rStyle w:val="Emphasis"/>
        </w:rPr>
        <w:t xml:space="preserve"> or engaging in military action beyond its borders, </w:t>
      </w:r>
      <w:r w:rsidRPr="00E4196D">
        <w:rPr>
          <w:rStyle w:val="Emphasis"/>
          <w:highlight w:val="green"/>
        </w:rPr>
        <w:t>it could</w:t>
      </w:r>
      <w:r w:rsidRPr="00553AB0">
        <w:rPr>
          <w:rStyle w:val="Emphasis"/>
        </w:rPr>
        <w:t xml:space="preserve"> simply </w:t>
      </w:r>
      <w:r w:rsidRPr="00E4196D">
        <w:rPr>
          <w:rStyle w:val="Emphasis"/>
          <w:highlight w:val="green"/>
        </w:rPr>
        <w:t>surge forces</w:t>
      </w:r>
      <w:r w:rsidRPr="00553AB0">
        <w:rPr>
          <w:rStyle w:val="Emphasis"/>
        </w:rPr>
        <w:t xml:space="preserve"> to the region </w:t>
      </w:r>
      <w:r w:rsidRPr="00E4196D">
        <w:rPr>
          <w:rStyle w:val="Emphasis"/>
          <w:highlight w:val="green"/>
        </w:rPr>
        <w:t>as crises develop</w:t>
      </w:r>
      <w:r w:rsidRPr="00553AB0">
        <w:rPr>
          <w:rStyle w:val="Emphasis"/>
        </w:rPr>
        <w:t xml:space="preserve"> or build up the military forces of its clients</w:t>
      </w:r>
      <w:r w:rsidRPr="00553AB0">
        <w:t xml:space="preserve"> (</w:t>
      </w:r>
      <w:proofErr w:type="spellStart"/>
      <w:r w:rsidRPr="00553AB0">
        <w:t>Itzkowitz</w:t>
      </w:r>
      <w:proofErr w:type="spellEnd"/>
      <w:r w:rsidRPr="00553AB0">
        <w:t xml:space="preserve"> </w:t>
      </w:r>
      <w:proofErr w:type="spellStart"/>
      <w:r w:rsidRPr="00553AB0">
        <w:t>Shifrinson</w:t>
      </w:r>
      <w:proofErr w:type="spellEnd"/>
      <w:r w:rsidRPr="00553AB0">
        <w:t xml:space="preserve"> and </w:t>
      </w:r>
      <w:proofErr w:type="spellStart"/>
      <w:r w:rsidRPr="00553AB0">
        <w:t>Lalwani</w:t>
      </w:r>
      <w:proofErr w:type="spellEnd"/>
      <w:r w:rsidRPr="00553AB0">
        <w:t xml:space="preserve"> 2014; Glaser 2015; </w:t>
      </w:r>
      <w:proofErr w:type="spellStart"/>
      <w:r w:rsidRPr="00553AB0">
        <w:t>Mirski</w:t>
      </w:r>
      <w:proofErr w:type="spellEnd"/>
      <w:r w:rsidRPr="00553AB0">
        <w:t xml:space="preserve"> </w:t>
      </w:r>
      <w:r w:rsidRPr="00E4196D">
        <w:t xml:space="preserve">2013). </w:t>
      </w:r>
      <w:r w:rsidRPr="00E4196D">
        <w:rPr>
          <w:rStyle w:val="StyleUnderline"/>
        </w:rPr>
        <w:t>That these options are treated as insufficient suggests entrapment at play.</w:t>
      </w:r>
      <w:r w:rsidRPr="00E4196D">
        <w:t xml:space="preserve"> </w:t>
      </w:r>
      <w:r w:rsidRPr="00E4196D">
        <w:rPr>
          <w:rStyle w:val="Emphasis"/>
        </w:rPr>
        <w:t>Even if protecting</w:t>
      </w:r>
      <w:r w:rsidRPr="00553AB0">
        <w:rPr>
          <w:rStyle w:val="Emphasis"/>
        </w:rPr>
        <w:t xml:space="preserve"> Japan, South Korea, and other regional partners is in the United States' interest, </w:t>
      </w:r>
      <w:r w:rsidRPr="00E4196D">
        <w:rPr>
          <w:rStyle w:val="Emphasis"/>
          <w:highlight w:val="green"/>
        </w:rPr>
        <w:t>only entrapment explains the timing and form of</w:t>
      </w:r>
      <w:r w:rsidRPr="00553AB0">
        <w:rPr>
          <w:rStyle w:val="Emphasis"/>
        </w:rPr>
        <w:t xml:space="preserve"> the </w:t>
      </w:r>
      <w:r w:rsidRPr="00E4196D">
        <w:rPr>
          <w:rStyle w:val="Emphasis"/>
          <w:highlight w:val="green"/>
        </w:rPr>
        <w:t>American response</w:t>
      </w:r>
      <w:r w:rsidRPr="00553AB0">
        <w:rPr>
          <w:rStyle w:val="Emphasis"/>
        </w:rPr>
        <w:t>.</w:t>
      </w:r>
      <w:r w:rsidRPr="00553AB0">
        <w:t>3</w:t>
      </w:r>
    </w:p>
    <w:p w14:paraId="35ED2C28" w14:textId="77777777" w:rsidR="009D118F" w:rsidRDefault="009D118F" w:rsidP="009D118F"/>
    <w:p w14:paraId="66C3B8A5" w14:textId="77777777" w:rsidR="009D118F" w:rsidRPr="00706F1C" w:rsidRDefault="009D118F" w:rsidP="009D118F">
      <w:pPr>
        <w:pStyle w:val="Heading4"/>
      </w:pPr>
      <w:r>
        <w:t>A persistent US led order</w:t>
      </w:r>
      <w:r w:rsidRPr="00706F1C">
        <w:t xml:space="preserve"> leads to </w:t>
      </w:r>
      <w:r>
        <w:t>Sino-Russia alliance and is unsustainable</w:t>
      </w:r>
      <w:r w:rsidRPr="00706F1C">
        <w:t>.</w:t>
      </w:r>
    </w:p>
    <w:p w14:paraId="7D8F8208" w14:textId="77777777" w:rsidR="009D118F" w:rsidRPr="00706F1C" w:rsidRDefault="009D118F" w:rsidP="009D118F">
      <w:pPr>
        <w:rPr>
          <w:rStyle w:val="Style13ptBold"/>
        </w:rPr>
      </w:pPr>
      <w:r w:rsidRPr="00706F1C">
        <w:rPr>
          <w:rStyle w:val="Style13ptBold"/>
        </w:rPr>
        <w:t>Porter, DPhil, 19</w:t>
      </w:r>
    </w:p>
    <w:p w14:paraId="057C62EC" w14:textId="77777777" w:rsidR="009D118F" w:rsidRPr="00706F1C" w:rsidRDefault="009D118F" w:rsidP="009D118F">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14:paraId="0FEBAE83" w14:textId="77777777" w:rsidR="009D118F" w:rsidRDefault="009D118F" w:rsidP="009D118F">
      <w:pPr>
        <w:rPr>
          <w:rStyle w:val="StyleUnderlin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5F928299" w14:textId="77777777" w:rsidR="009D118F" w:rsidRDefault="009D118F" w:rsidP="009D118F">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12A90B77" w14:textId="77777777" w:rsidR="009D118F" w:rsidRPr="00811267" w:rsidRDefault="009D118F" w:rsidP="009D118F">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7A298C93" w14:textId="77777777" w:rsidR="009D118F" w:rsidRDefault="009D118F" w:rsidP="009D118F">
      <w:pPr>
        <w:rPr>
          <w:rFonts w:cs="Times New Roman"/>
          <w:sz w:val="16"/>
        </w:rPr>
      </w:pPr>
      <w:r w:rsidRPr="00B5134B">
        <w:rPr>
          <w:rFonts w:cs="Times New Roman"/>
          <w:sz w:val="16"/>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w:t>
      </w:r>
      <w:proofErr w:type="gramStart"/>
      <w:r w:rsidRPr="00B5134B">
        <w:rPr>
          <w:rFonts w:cs="Times New Roman"/>
          <w:sz w:val="16"/>
        </w:rPr>
        <w:t>at the moment</w:t>
      </w:r>
      <w:proofErr w:type="gramEnd"/>
      <w:r w:rsidRPr="00B5134B">
        <w:rPr>
          <w:rFonts w:cs="Times New Roman"/>
          <w:sz w:val="16"/>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2702D405" w14:textId="77777777" w:rsidR="009D118F" w:rsidRPr="00C65141" w:rsidRDefault="009D118F" w:rsidP="009D118F">
      <w:pPr>
        <w:pStyle w:val="Heading4"/>
      </w:pPr>
      <w:r>
        <w:t>US u</w:t>
      </w:r>
      <w:r w:rsidRPr="00C65141">
        <w:t xml:space="preserve">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w:t>
      </w:r>
    </w:p>
    <w:p w14:paraId="328C9DF5" w14:textId="77777777" w:rsidR="009D118F" w:rsidRDefault="009D118F" w:rsidP="009D118F">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15" w:history="1">
        <w:r w:rsidRPr="00B83DDD">
          <w:rPr>
            <w:rStyle w:val="Hyperlink"/>
          </w:rPr>
          <w:t>https://www.tandfonline.com/doi/pdf/10.1080/17467586.2018.1428763?needAccess=true)</w:t>
        </w:r>
      </w:hyperlink>
    </w:p>
    <w:p w14:paraId="5794872F" w14:textId="77777777" w:rsidR="009D118F" w:rsidRPr="00632AEB" w:rsidRDefault="009D118F" w:rsidP="009D118F">
      <w:pPr>
        <w:pStyle w:val="ListParagraph"/>
        <w:numPr>
          <w:ilvl w:val="0"/>
          <w:numId w:val="11"/>
        </w:numPr>
        <w:rPr>
          <w:rFonts w:ascii="Calibri" w:hAnsi="Calibri"/>
          <w:sz w:val="16"/>
          <w:szCs w:val="16"/>
        </w:rPr>
      </w:pPr>
      <w:r w:rsidRPr="00632AEB">
        <w:rPr>
          <w:rFonts w:ascii="Calibri" w:hAnsi="Calibri"/>
          <w:sz w:val="16"/>
          <w:szCs w:val="16"/>
        </w:rPr>
        <w:t>JSG = Jihadi-Salafi Groups</w:t>
      </w:r>
    </w:p>
    <w:p w14:paraId="78130557" w14:textId="77777777" w:rsidR="009D118F" w:rsidRDefault="009D118F" w:rsidP="009D118F">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405CBEE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118F"/>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118F"/>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6375"/>
  <w15:chartTrackingRefBased/>
  <w15:docId w15:val="{DC4AFC08-4F8E-4347-97F8-DD5567C5D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118F"/>
    <w:rPr>
      <w:rFonts w:ascii="Calibri" w:hAnsi="Calibri" w:cs="Calibri"/>
    </w:rPr>
  </w:style>
  <w:style w:type="paragraph" w:styleId="Heading1">
    <w:name w:val="heading 1"/>
    <w:aliases w:val="Pocket"/>
    <w:basedOn w:val="Normal"/>
    <w:next w:val="Normal"/>
    <w:link w:val="Heading1Char"/>
    <w:uiPriority w:val="9"/>
    <w:qFormat/>
    <w:rsid w:val="009D11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11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D11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3"/>
    <w:unhideWhenUsed/>
    <w:qFormat/>
    <w:rsid w:val="009D118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9D118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9D118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9D11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118F"/>
  </w:style>
  <w:style w:type="character" w:customStyle="1" w:styleId="Heading1Char">
    <w:name w:val="Heading 1 Char"/>
    <w:aliases w:val="Pocket Char"/>
    <w:basedOn w:val="DefaultParagraphFont"/>
    <w:link w:val="Heading1"/>
    <w:uiPriority w:val="9"/>
    <w:rsid w:val="009D11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118F"/>
    <w:rPr>
      <w:rFonts w:ascii="Calibri" w:eastAsiaTheme="majorEastAsia" w:hAnsi="Calibri" w:cstheme="majorBidi"/>
      <w:b/>
      <w:sz w:val="44"/>
      <w:szCs w:val="26"/>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2"/>
    <w:rsid w:val="009D118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9D118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Style1,Text 8,s"/>
    <w:basedOn w:val="DefaultParagraphFont"/>
    <w:link w:val="textbold"/>
    <w:uiPriority w:val="7"/>
    <w:qFormat/>
    <w:rsid w:val="009D118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118F"/>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Bo"/>
    <w:basedOn w:val="DefaultParagraphFont"/>
    <w:uiPriority w:val="6"/>
    <w:qFormat/>
    <w:rsid w:val="009D118F"/>
    <w:rPr>
      <w:b/>
      <w:sz w:val="26"/>
      <w:u w:val="single"/>
    </w:rPr>
  </w:style>
  <w:style w:type="character" w:styleId="Hyperlink">
    <w:name w:val="Hyperlink"/>
    <w:aliases w:val="heading 1 (block title),Card Text,Important,Read,Internet Link,Analytic Text,Internet link,Char Char1,Pocket Char1,F2 - Heading 1 Char1,AHeading 1 Char1,Brief - Heading 1 Char1,Block Name Char1,Block Header Char1,ALEX Char1,Heading 3 Char2,T"/>
    <w:basedOn w:val="DefaultParagraphFont"/>
    <w:uiPriority w:val="99"/>
    <w:unhideWhenUsed/>
    <w:rsid w:val="009D118F"/>
    <w:rPr>
      <w:color w:val="auto"/>
      <w:u w:val="none"/>
    </w:rPr>
  </w:style>
  <w:style w:type="character" w:styleId="FollowedHyperlink">
    <w:name w:val="FollowedHyperlink"/>
    <w:basedOn w:val="DefaultParagraphFont"/>
    <w:uiPriority w:val="99"/>
    <w:semiHidden/>
    <w:unhideWhenUsed/>
    <w:rsid w:val="009D118F"/>
    <w:rPr>
      <w:color w:val="auto"/>
      <w:u w:val="none"/>
    </w:rPr>
  </w:style>
  <w:style w:type="character" w:customStyle="1" w:styleId="Heading5Char">
    <w:name w:val="Heading 5 Char"/>
    <w:basedOn w:val="DefaultParagraphFont"/>
    <w:link w:val="Heading5"/>
    <w:uiPriority w:val="99"/>
    <w:semiHidden/>
    <w:rsid w:val="009D118F"/>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9D118F"/>
    <w:rPr>
      <w:rFonts w:asciiTheme="majorHAnsi" w:eastAsiaTheme="majorEastAsia" w:hAnsiTheme="majorHAnsi" w:cstheme="majorBidi"/>
      <w:color w:val="1F4D78" w:themeColor="accent1" w:themeShade="7F"/>
    </w:rPr>
  </w:style>
  <w:style w:type="character" w:customStyle="1" w:styleId="UnderlineBold">
    <w:name w:val="Underline + Bold"/>
    <w:uiPriority w:val="1"/>
    <w:qFormat/>
    <w:rsid w:val="009D118F"/>
    <w:rPr>
      <w:b/>
      <w:sz w:val="20"/>
      <w:u w:val="single"/>
    </w:rPr>
  </w:style>
  <w:style w:type="character" w:customStyle="1" w:styleId="Box">
    <w:name w:val="Box"/>
    <w:qFormat/>
    <w:rsid w:val="009D118F"/>
    <w:rPr>
      <w:b/>
      <w:u w:val="single"/>
      <w:bdr w:val="single" w:sz="4" w:space="0" w:color="auto"/>
    </w:rPr>
  </w:style>
  <w:style w:type="character" w:customStyle="1" w:styleId="ShrinkText">
    <w:name w:val="Shrink Text"/>
    <w:rsid w:val="009D118F"/>
    <w:rPr>
      <w:sz w:val="16"/>
    </w:rPr>
  </w:style>
  <w:style w:type="paragraph" w:customStyle="1" w:styleId="textbold">
    <w:name w:val="text bold"/>
    <w:link w:val="Emphasis"/>
    <w:autoRedefine/>
    <w:uiPriority w:val="7"/>
    <w:qFormat/>
    <w:rsid w:val="009D118F"/>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styleId="ListParagraph">
    <w:name w:val="List Paragraph"/>
    <w:aliases w:val="6 font"/>
    <w:basedOn w:val="Normal"/>
    <w:uiPriority w:val="99"/>
    <w:qFormat/>
    <w:rsid w:val="009D118F"/>
    <w:pPr>
      <w:spacing w:after="0" w:line="240" w:lineRule="auto"/>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3" Type="http://schemas.openxmlformats.org/officeDocument/2006/relationships/hyperlink" Target="https://www.ethicsandinternationalaffairs.org/2017/multiplex-world-order/" TargetMode="External"/><Relationship Id="rId3" Type="http://schemas.openxmlformats.org/officeDocument/2006/relationships/styles" Target="styles.xml"/><Relationship Id="rId7" Type="http://schemas.openxmlformats.org/officeDocument/2006/relationships/hyperlink" Target="http://futuremethods.wordpress.com/complexity/iv-2-constructing-complexity-theory-for-international-relati/" TargetMode="External"/><Relationship Id="rId12" Type="http://schemas.openxmlformats.org/officeDocument/2006/relationships/hyperlink" Target="https://www.ethicsandinternationalaffairs.org/2017/multiplex-world-ord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ethicsandinternationalaffairs.org/2017/multiplex-world-order/" TargetMode="External"/><Relationship Id="rId5" Type="http://schemas.openxmlformats.org/officeDocument/2006/relationships/webSettings" Target="webSettings.xml"/><Relationship Id="rId15" Type="http://schemas.openxmlformats.org/officeDocument/2006/relationships/hyperlink" Target="https://www.tandfonline.com/doi/pdf/10.1080/17467586.2018.1428763?needAccess=true)" TargetMode="External"/><Relationship Id="rId10" Type="http://schemas.openxmlformats.org/officeDocument/2006/relationships/hyperlink" Target="https://www.ethicsandinternationalaffairs.org/2017/multiplex-world-order/" TargetMode="External"/><Relationship Id="rId4" Type="http://schemas.openxmlformats.org/officeDocument/2006/relationships/settings" Target="settings.xml"/><Relationship Id="rId9" Type="http://schemas.openxmlformats.org/officeDocument/2006/relationships/hyperlink" Target="https://www.ethicsandinternationalaffairs.org/2017/multiplex-world-order/" TargetMode="External"/><Relationship Id="rId14" Type="http://schemas.openxmlformats.org/officeDocument/2006/relationships/hyperlink" Target="https://www.foreignaffairs.com/articles/united-states/2021-08-24/strategies-restra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12738</Words>
  <Characters>72609</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2022-02-18T20:33:00Z</dcterms:created>
  <dcterms:modified xsi:type="dcterms:W3CDTF">2022-02-18T20:33:00Z</dcterms:modified>
</cp:coreProperties>
</file>