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71565" w14:textId="77777777" w:rsidR="00141ADB" w:rsidRDefault="00141ADB" w:rsidP="00141ADB">
      <w:pPr>
        <w:pStyle w:val="Heading1"/>
      </w:pPr>
      <w:r>
        <w:t>Voices Octas Aff vs Prospect ST</w:t>
      </w:r>
    </w:p>
    <w:p w14:paraId="0D7CC04D" w14:textId="77777777" w:rsidR="00141ADB" w:rsidRDefault="00141ADB" w:rsidP="00141ADB">
      <w:pPr>
        <w:pStyle w:val="Heading1"/>
      </w:pPr>
      <w:r>
        <w:t>1AC</w:t>
      </w:r>
    </w:p>
    <w:p w14:paraId="05EA0013" w14:textId="77777777" w:rsidR="00141ADB" w:rsidRPr="00555A3A" w:rsidRDefault="00141ADB" w:rsidP="00141ADB">
      <w:pPr>
        <w:pStyle w:val="Heading3"/>
        <w:rPr>
          <w:rFonts w:cs="Calibri"/>
        </w:rPr>
      </w:pPr>
      <w:r>
        <w:rPr>
          <w:rFonts w:cs="Calibri"/>
        </w:rPr>
        <w:t>ADV</w:t>
      </w:r>
    </w:p>
    <w:p w14:paraId="7D1191EB" w14:textId="77777777" w:rsidR="00141ADB" w:rsidRPr="00555A3A" w:rsidRDefault="00141ADB" w:rsidP="00141ADB"/>
    <w:p w14:paraId="2617ED58" w14:textId="77777777" w:rsidR="00141ADB" w:rsidRPr="00555A3A" w:rsidRDefault="00141ADB" w:rsidP="00141ADB">
      <w:pPr>
        <w:pStyle w:val="Heading4"/>
        <w:rPr>
          <w:rFonts w:cs="Calibri"/>
        </w:rPr>
      </w:pPr>
      <w:r w:rsidRPr="00555A3A">
        <w:rPr>
          <w:rFonts w:cs="Calibri"/>
        </w:rPr>
        <w:t>Current TRIP-plus data exclusivity standards in Jordan devastate healthcare accessibility and the economy.</w:t>
      </w:r>
    </w:p>
    <w:p w14:paraId="7EF8FDF1" w14:textId="77777777" w:rsidR="00141ADB" w:rsidRPr="00555A3A" w:rsidRDefault="00141ADB" w:rsidP="00141ADB">
      <w:r w:rsidRPr="00555A3A">
        <w:rPr>
          <w:rStyle w:val="Heading4Char"/>
          <w:rFonts w:cs="Calibri"/>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555A3A">
          <w:rPr>
            <w:rStyle w:val="Hyperlink"/>
          </w:rPr>
          <w:t>https://doi.org/10.1093/jiplp/jpz080</w:t>
        </w:r>
      </w:hyperlink>
      <w:r w:rsidRPr="00555A3A">
        <w:t xml:space="preserve"> SM</w:t>
      </w:r>
    </w:p>
    <w:p w14:paraId="3132F080" w14:textId="77777777" w:rsidR="00141ADB" w:rsidRPr="00555A3A" w:rsidRDefault="00141ADB" w:rsidP="00141ADB">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in an attempt to scale back the negative effects of TRIPS-plus and data exclusivity.</w:t>
      </w:r>
    </w:p>
    <w:p w14:paraId="0A413259" w14:textId="77777777" w:rsidR="00141ADB" w:rsidRPr="00555A3A" w:rsidRDefault="00141ADB" w:rsidP="00141ADB">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02353DA1" w14:textId="77777777" w:rsidR="00141ADB" w:rsidRPr="00555A3A" w:rsidRDefault="00141ADB" w:rsidP="00141ADB">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F89ECEE" w14:textId="77777777" w:rsidR="00141ADB" w:rsidRPr="00555A3A" w:rsidRDefault="00141ADB" w:rsidP="00141ADB">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 xcessive form of protection for an existing </w:t>
      </w:r>
      <w:r w:rsidRPr="00555A3A">
        <w:rPr>
          <w:rStyle w:val="StyleUnderline"/>
          <w:highlight w:val="green"/>
        </w:rPr>
        <w:t xml:space="preserve">TRIPS-plus </w:t>
      </w:r>
      <w:r w:rsidRPr="00555A3A">
        <w:rPr>
          <w:rStyle w:val="StyleUnderline"/>
        </w:rPr>
        <w:t>condition.</w:t>
      </w:r>
    </w:p>
    <w:p w14:paraId="79533D14" w14:textId="77777777" w:rsidR="00141ADB" w:rsidRPr="00555A3A" w:rsidRDefault="00141ADB" w:rsidP="00141ADB">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555A3A">
        <w:t xml:space="preserve">.10 This suggests that </w:t>
      </w:r>
      <w:r w:rsidRPr="00555A3A">
        <w:rPr>
          <w:rStyle w:val="StyleUnderline"/>
        </w:rPr>
        <w:t>data exclusivity 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095B1836" w14:textId="77777777" w:rsidR="00141ADB" w:rsidRPr="00555A3A" w:rsidRDefault="00141ADB" w:rsidP="00141ADB"/>
    <w:p w14:paraId="06BC917C" w14:textId="77777777" w:rsidR="00141ADB" w:rsidRPr="00555A3A" w:rsidRDefault="00141ADB" w:rsidP="00141ADB">
      <w:pPr>
        <w:pStyle w:val="Heading4"/>
        <w:rPr>
          <w:rFonts w:cs="Calibri"/>
        </w:rPr>
      </w:pPr>
      <w:r w:rsidRPr="00555A3A">
        <w:rPr>
          <w:rFonts w:cs="Calibri"/>
        </w:rPr>
        <w:t>Data exclusivity is the key internal link to blocking generic competition, economic growth, and affordable healthcare – case study proves.</w:t>
      </w:r>
    </w:p>
    <w:p w14:paraId="0B25E890" w14:textId="77777777" w:rsidR="00141ADB" w:rsidRPr="00555A3A" w:rsidRDefault="00141ADB" w:rsidP="00141ADB">
      <w:r w:rsidRPr="00555A3A">
        <w:rPr>
          <w:rStyle w:val="Style13ptBold"/>
        </w:rPr>
        <w:t xml:space="preserve">Malpani 09 </w:t>
      </w:r>
      <w:r w:rsidRPr="00555A3A">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555A3A">
          <w:rPr>
            <w:rStyle w:val="Hyperlink"/>
          </w:rPr>
          <w:t>https://citeseerx.ist.psu.edu/viewdoc/download?doi=10.1.1.851.5138&amp;rep=rep1&amp;type=pdf</w:t>
        </w:r>
      </w:hyperlink>
      <w:r w:rsidRPr="00555A3A">
        <w:t xml:space="preserve"> SM</w:t>
      </w:r>
    </w:p>
    <w:p w14:paraId="48579DBA" w14:textId="77777777" w:rsidR="00141ADB" w:rsidRPr="00555A3A" w:rsidRDefault="00141ADB" w:rsidP="00141ADB">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644AB200" w14:textId="77777777" w:rsidR="00141ADB" w:rsidRPr="00555A3A" w:rsidRDefault="00141ADB" w:rsidP="00141ADB">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 in particular,</w:t>
      </w:r>
      <w:r w:rsidRPr="00555A3A">
        <w:rPr>
          <w:rStyle w:val="StyleUnderline"/>
        </w:rPr>
        <w:t xml:space="preserve"> </w:t>
      </w:r>
      <w:r w:rsidRPr="00555A3A">
        <w:rPr>
          <w:rStyle w:val="StyleUnderline"/>
          <w:highlight w:val="green"/>
        </w:rPr>
        <w:t>data exclusivity, to prevent generic competition</w:t>
      </w:r>
      <w:r w:rsidRPr="00555A3A">
        <w:rPr>
          <w:rStyle w:val="StyleUnderline"/>
        </w:rPr>
        <w:t xml:space="preserve"> for many medicines. </w:t>
      </w:r>
    </w:p>
    <w:p w14:paraId="209B8424" w14:textId="77777777" w:rsidR="00141ADB" w:rsidRPr="00555A3A" w:rsidRDefault="00141ADB" w:rsidP="00141ADB">
      <w:r w:rsidRPr="00555A3A">
        <w:t>A. Patenting practices of foreign drug companies in Jordan since 2001</w:t>
      </w:r>
    </w:p>
    <w:p w14:paraId="09292044" w14:textId="77777777" w:rsidR="00141ADB" w:rsidRPr="00555A3A" w:rsidRDefault="00141ADB" w:rsidP="00141ADB">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09C77340" w14:textId="77777777" w:rsidR="00141ADB" w:rsidRPr="00555A3A" w:rsidRDefault="00141ADB" w:rsidP="00141ADB">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439D079C" w14:textId="77777777" w:rsidR="00141ADB" w:rsidRPr="00555A3A" w:rsidRDefault="00141ADB" w:rsidP="00141ADB">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in order </w:t>
      </w:r>
      <w:r w:rsidRPr="00555A3A">
        <w:rPr>
          <w:rStyle w:val="StyleUnderline"/>
          <w:highlight w:val="green"/>
        </w:rPr>
        <w:t>to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 unfair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7A39CFB3" w14:textId="77777777" w:rsidR="00141ADB" w:rsidRPr="00555A3A" w:rsidRDefault="00141ADB" w:rsidP="00141ADB">
      <w:pPr>
        <w:rPr>
          <w:rStyle w:val="StyleUnderline"/>
        </w:rPr>
      </w:pPr>
      <w:r w:rsidRPr="00555A3A">
        <w:rPr>
          <w:rStyle w:val="StyleUnderline"/>
        </w:rPr>
        <w:t xml:space="preserve">Data exclusivity prohibits generic competition for a specified period of time.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16E1F2AD" w14:textId="77777777" w:rsidR="00141ADB" w:rsidRPr="00555A3A" w:rsidRDefault="00141ADB" w:rsidP="00141ADB">
      <w:pPr>
        <w:rPr>
          <w:rStyle w:val="StyleUnderline"/>
        </w:rPr>
      </w:pPr>
      <w:r w:rsidRPr="00555A3A">
        <w:rPr>
          <w:rStyle w:val="StyleUnderline"/>
        </w:rPr>
        <w:t>Data exclusivity prevents generic competition independent of patent protection</w:t>
      </w:r>
    </w:p>
    <w:p w14:paraId="75279902" w14:textId="77777777" w:rsidR="00141ADB" w:rsidRPr="00555A3A" w:rsidRDefault="00141ADB" w:rsidP="00141ADB">
      <w:r w:rsidRPr="00555A3A">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555A3A">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0B25CA7B" w14:textId="77777777" w:rsidR="00141ADB" w:rsidRPr="00555A3A" w:rsidRDefault="00141ADB" w:rsidP="00141ADB">
      <w:pPr>
        <w:rPr>
          <w:rStyle w:val="StyleUnderline"/>
        </w:rPr>
      </w:pPr>
      <w:r w:rsidRPr="00555A3A">
        <w:t xml:space="preserve">According to Oxfam ’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43D581C3" w14:textId="77777777" w:rsidR="00141ADB" w:rsidRPr="00555A3A" w:rsidRDefault="00141ADB" w:rsidP="00141ADB">
      <w:r w:rsidRPr="00555A3A">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70DFEEB4" w14:textId="77777777" w:rsidR="00141ADB" w:rsidRPr="00555A3A" w:rsidRDefault="00141ADB" w:rsidP="00141ADB">
      <w:pPr>
        <w:rPr>
          <w:rStyle w:val="StyleUnderline"/>
        </w:rPr>
      </w:pPr>
      <w:r w:rsidRPr="00555A3A">
        <w:rPr>
          <w:rStyle w:val="StyleUnderline"/>
        </w:rPr>
        <w:t>Consequences of data exclusivity on public health</w:t>
      </w:r>
    </w:p>
    <w:p w14:paraId="59D55990" w14:textId="77777777" w:rsidR="00141ADB" w:rsidRPr="00555A3A" w:rsidRDefault="00141ADB" w:rsidP="00141ADB">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68D9D1FC" w14:textId="77777777" w:rsidR="00141ADB" w:rsidRPr="00555A3A" w:rsidRDefault="00141ADB" w:rsidP="00141ADB">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0759A73D" w14:textId="77777777" w:rsidR="00141ADB" w:rsidRPr="00555A3A" w:rsidRDefault="00141ADB" w:rsidP="00141ADB">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157177D9" w14:textId="77777777" w:rsidR="00141ADB" w:rsidRPr="00555A3A" w:rsidRDefault="00141ADB" w:rsidP="00141ADB">
      <w:r w:rsidRPr="00555A3A">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3D0F8B83" w14:textId="77777777" w:rsidR="00141ADB" w:rsidRPr="00555A3A" w:rsidRDefault="00141ADB" w:rsidP="00141ADB">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1867E59A" w14:textId="77777777" w:rsidR="00141ADB" w:rsidRPr="00555A3A" w:rsidRDefault="00141ADB" w:rsidP="00141ADB">
      <w:r w:rsidRPr="00555A3A">
        <w:t>Three years of additional data exclusivity for new uses of old medicines</w:t>
      </w:r>
    </w:p>
    <w:p w14:paraId="64E00395" w14:textId="77777777" w:rsidR="00141ADB" w:rsidRPr="00555A3A" w:rsidRDefault="00141ADB" w:rsidP="00141ADB">
      <w:r w:rsidRPr="00555A3A">
        <w:t xml:space="preserve">Article 4 of the US – Jordan FTA requires Jordan ’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Representative ’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On the contrary, the government argued that a ‘ new use ’only extends, at a maximum, to new indications for old medicines. Despite this narrow definition, at least 25 medicines have received an additional 3 years of monopoly protection for new indications. 4</w:t>
      </w:r>
    </w:p>
    <w:p w14:paraId="00F665A4" w14:textId="77777777" w:rsidR="00141ADB" w:rsidRPr="00555A3A" w:rsidRDefault="00141ADB" w:rsidP="00141ADB"/>
    <w:p w14:paraId="07A5F762" w14:textId="77777777" w:rsidR="00141ADB" w:rsidRPr="00555A3A" w:rsidRDefault="00141ADB" w:rsidP="00141ADB">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051023ED" w14:textId="77777777" w:rsidR="00141ADB" w:rsidRPr="00555A3A" w:rsidRDefault="00141ADB" w:rsidP="00141ADB">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555A3A">
          <w:rPr>
            <w:rStyle w:val="Hyperlink"/>
          </w:rPr>
          <w:t>https://scholarsbank.uoregon.edu/xmlui/bitstream/handle/1794/20019/Nsour.pdf?sequence=1&amp;isAllowed=y</w:t>
        </w:r>
      </w:hyperlink>
      <w:r w:rsidRPr="00555A3A">
        <w:t xml:space="preserve"> SM</w:t>
      </w:r>
    </w:p>
    <w:p w14:paraId="573EF85A" w14:textId="77777777" w:rsidR="00141ADB" w:rsidRPr="00555A3A" w:rsidRDefault="00141ADB" w:rsidP="00141ADB">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25CA6E33" w14:textId="77777777" w:rsidR="00141ADB" w:rsidRPr="00555A3A" w:rsidRDefault="00141ADB" w:rsidP="00141ADB">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61F2600F" w14:textId="77777777" w:rsidR="00141ADB" w:rsidRPr="00555A3A" w:rsidRDefault="00141ADB" w:rsidP="00141ADB">
      <w:r w:rsidRPr="00555A3A">
        <w:t>Furthermore, Originator companies are now conducting clinical trials in Jordan Research Centers because of the availability of a strong IPR environment.264</w:t>
      </w:r>
    </w:p>
    <w:p w14:paraId="2A5C0EDF" w14:textId="77777777" w:rsidR="00141ADB" w:rsidRPr="00555A3A" w:rsidRDefault="00141ADB" w:rsidP="00141ADB">
      <w:r w:rsidRPr="00555A3A">
        <w:t>3. Promotion of Pharmaceutical Local Industry</w:t>
      </w:r>
    </w:p>
    <w:p w14:paraId="28B33850" w14:textId="77777777" w:rsidR="00141ADB" w:rsidRPr="00555A3A" w:rsidRDefault="00141ADB" w:rsidP="00141ADB">
      <w:r w:rsidRPr="00555A3A">
        <w:rPr>
          <w:rStyle w:val="StyleUnderline"/>
        </w:rPr>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7E840A7C" w14:textId="77777777" w:rsidR="00141ADB" w:rsidRPr="00555A3A" w:rsidRDefault="00141ADB" w:rsidP="00141ADB">
      <w:r w:rsidRPr="00555A3A">
        <w:rPr>
          <w:rStyle w:val="StyleUnderline"/>
          <w:highlight w:val="green"/>
        </w:rPr>
        <w:t>Eighty-one percent of local production is exported to 60 countries</w:t>
      </w:r>
      <w:r w:rsidRPr="00555A3A">
        <w:rPr>
          <w:rStyle w:val="StyleUnderline"/>
        </w:rPr>
        <w:t xml:space="preserve"> because of the high </w:t>
      </w:r>
      <w:r w:rsidRPr="00555A3A">
        <w:rPr>
          <w:rStyle w:val="StyleUnderline"/>
          <w:highlight w:val="green"/>
        </w:rPr>
        <w:t xml:space="preserve">quality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2A932472" w14:textId="77777777" w:rsidR="00141ADB" w:rsidRPr="00555A3A" w:rsidRDefault="00141ADB" w:rsidP="00141ADB">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69E9E461" w14:textId="77777777" w:rsidR="00141ADB" w:rsidRPr="00555A3A" w:rsidRDefault="00141ADB" w:rsidP="00141ADB">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industry is</w:t>
      </w:r>
      <w:r w:rsidRPr="00555A3A">
        <w:rPr>
          <w:rStyle w:val="StyleUnderline"/>
        </w:rPr>
        <w:t xml:space="preserve"> considered to be a </w:t>
      </w:r>
      <w:r w:rsidRPr="00555A3A">
        <w:rPr>
          <w:rStyle w:val="StyleUnderline"/>
          <w:highlight w:val="green"/>
        </w:rPr>
        <w:t>generic</w:t>
      </w:r>
      <w:r w:rsidRPr="00555A3A">
        <w:rPr>
          <w:rStyle w:val="StyleUnderline"/>
        </w:rPr>
        <w:t xml:space="preserve"> industry, one which does not involve innovation products</w:t>
      </w:r>
      <w:r w:rsidRPr="00555A3A">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4CEB5B91" w14:textId="77777777" w:rsidR="00141ADB" w:rsidRPr="00555A3A" w:rsidRDefault="00141ADB" w:rsidP="00141ADB">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7C24ACF4" w14:textId="77777777" w:rsidR="00141ADB" w:rsidRPr="00555A3A" w:rsidRDefault="00141ADB" w:rsidP="00141ADB">
      <w:r w:rsidRPr="00555A3A">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260C0055" w14:textId="77777777" w:rsidR="00141ADB" w:rsidRPr="00555A3A" w:rsidRDefault="00141ADB" w:rsidP="00141ADB">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357581BD" w14:textId="77777777" w:rsidR="00141ADB" w:rsidRPr="00555A3A" w:rsidRDefault="00141ADB" w:rsidP="00141ADB"/>
    <w:p w14:paraId="77FF06B9" w14:textId="77777777" w:rsidR="00141ADB" w:rsidRPr="00555A3A" w:rsidRDefault="00141ADB" w:rsidP="00141ADB">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0DB1E9F6" w14:textId="77777777" w:rsidR="00141ADB" w:rsidRPr="00555A3A" w:rsidRDefault="00141ADB" w:rsidP="00141ADB">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9" w:history="1">
        <w:r w:rsidRPr="00555A3A">
          <w:rPr>
            <w:rStyle w:val="Hyperlink"/>
          </w:rPr>
          <w:t>http://backinbeirut.blogspot.com/2016/06/jordans-pharmaceutical-sector-punches.html</w:t>
        </w:r>
      </w:hyperlink>
      <w:r w:rsidRPr="00555A3A">
        <w:t xml:space="preserve"> SM</w:t>
      </w:r>
    </w:p>
    <w:p w14:paraId="7D69347E" w14:textId="77777777" w:rsidR="00141ADB" w:rsidRPr="00555A3A" w:rsidRDefault="00141ADB" w:rsidP="00141ADB">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480FB378" w14:textId="77777777" w:rsidR="00141ADB" w:rsidRPr="00555A3A" w:rsidRDefault="00141ADB" w:rsidP="00141ADB">
      <w:pPr>
        <w:rPr>
          <w:b/>
          <w:u w:val="single"/>
        </w:rPr>
      </w:pPr>
      <w:r w:rsidRPr="00555A3A">
        <w:t xml:space="preserve">With a population of just 6.6 million, </w:t>
      </w:r>
      <w:r w:rsidRPr="00555A3A">
        <w:rPr>
          <w:rStyle w:val="StyleUnderline"/>
        </w:rPr>
        <w:t xml:space="preserve">Jordan may be a small country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1D64D970" w14:textId="77777777" w:rsidR="00141ADB" w:rsidRPr="00555A3A" w:rsidRDefault="00141ADB" w:rsidP="00141ADB">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neighbouring Syria.</w:t>
      </w:r>
    </w:p>
    <w:p w14:paraId="40F6652B" w14:textId="77777777" w:rsidR="00141ADB" w:rsidRPr="00555A3A" w:rsidRDefault="00141ADB" w:rsidP="00141ADB">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Organisation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signing a free trade 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47940766" w14:textId="77777777" w:rsidR="00141ADB" w:rsidRPr="00555A3A" w:rsidRDefault="00141ADB" w:rsidP="00141ADB">
      <w:r w:rsidRPr="00555A3A">
        <w:t xml:space="preserve">That said, </w:t>
      </w:r>
      <w:r w:rsidRPr="00555A3A">
        <w:rPr>
          <w:rStyle w:val="StyleUnderline"/>
        </w:rPr>
        <w:t>Jordan’s domestic pharma market is growing</w:t>
      </w:r>
      <w:r w:rsidRPr="00555A3A">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14ECB9A9" w14:textId="77777777" w:rsidR="00141ADB" w:rsidRPr="00555A3A" w:rsidRDefault="00141ADB" w:rsidP="00141ADB">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589B478F" w14:textId="77777777" w:rsidR="00141ADB" w:rsidRPr="00555A3A" w:rsidRDefault="00141ADB" w:rsidP="00141ADB">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Refugees are buying in small quantities, and only the essentials,’ said Mohammad Shahin, CEO of the Jordan Sweden Medical and Sterilisation Company (JOSWE), and Chairman of JAPM.</w:t>
      </w:r>
    </w:p>
    <w:p w14:paraId="58151782" w14:textId="77777777" w:rsidR="00141ADB" w:rsidRPr="00555A3A" w:rsidRDefault="00141ADB" w:rsidP="00141ADB">
      <w:r w:rsidRPr="00555A3A">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3C33B8E8" w14:textId="77777777" w:rsidR="00141ADB" w:rsidRPr="00555A3A" w:rsidRDefault="00141ADB" w:rsidP="00141ADB">
      <w:r w:rsidRPr="00555A3A">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27497E97" w14:textId="77777777" w:rsidR="00141ADB" w:rsidRPr="00555A3A" w:rsidRDefault="00141ADB" w:rsidP="00141ADB">
      <w:pPr>
        <w:rPr>
          <w:b/>
          <w:u w:val="single"/>
        </w:rPr>
      </w:pPr>
      <w:r w:rsidRPr="00555A3A">
        <w:rPr>
          <w:rStyle w:val="StyleUnderline"/>
        </w:rPr>
        <w:t>Jordan has 16 pharmaceutical firms, which manufacture mostly generics or branded generics</w:t>
      </w:r>
      <w:r w:rsidRPr="00555A3A">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555A3A">
        <w:rPr>
          <w:rStyle w:val="StyleUnderline"/>
        </w:rPr>
        <w:t>More than 70% of Jordanian pharma production is for export, to more than 65 countries, primarily in the Middle East, Africa and Asia.</w:t>
      </w:r>
    </w:p>
    <w:p w14:paraId="498A2652" w14:textId="77777777" w:rsidR="00141ADB" w:rsidRPr="00555A3A" w:rsidRDefault="00141ADB" w:rsidP="00141ADB">
      <w:r w:rsidRPr="00555A3A">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53ECEBDC" w14:textId="77777777" w:rsidR="00141ADB" w:rsidRPr="00555A3A" w:rsidRDefault="00141ADB" w:rsidP="00141ADB">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4321291E" w14:textId="77777777" w:rsidR="00141ADB" w:rsidRPr="00555A3A" w:rsidRDefault="00141ADB" w:rsidP="00141ADB">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6A3347B3" w14:textId="77777777" w:rsidR="00141ADB" w:rsidRPr="00555A3A" w:rsidRDefault="00141ADB" w:rsidP="00141ADB">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on 2014.</w:t>
      </w:r>
      <w:r w:rsidRPr="00555A3A">
        <w:t xml:space="preserve"> It is not only neighbouring countries that have affected us, the whole region is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4C529C22" w14:textId="77777777" w:rsidR="00141ADB" w:rsidRPr="00555A3A" w:rsidRDefault="00141ADB" w:rsidP="00141ADB">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183C92BB" w14:textId="77777777" w:rsidR="00141ADB" w:rsidRPr="00555A3A" w:rsidRDefault="00141ADB" w:rsidP="00141ADB">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66D5C342" w14:textId="77777777" w:rsidR="00141ADB" w:rsidRPr="00555A3A" w:rsidRDefault="00141ADB" w:rsidP="00141ADB">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31B0A514" w14:textId="77777777" w:rsidR="00141ADB" w:rsidRPr="00555A3A" w:rsidRDefault="00141ADB" w:rsidP="00141ADB">
      <w:r w:rsidRPr="00555A3A">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60B9AB88" w14:textId="77777777" w:rsidR="00141ADB" w:rsidRPr="00555A3A" w:rsidRDefault="00141ADB" w:rsidP="00141ADB">
      <w:r w:rsidRPr="00555A3A">
        <w:t>Heightened competition</w:t>
      </w:r>
    </w:p>
    <w:p w14:paraId="4DF6743F" w14:textId="77777777" w:rsidR="00141ADB" w:rsidRPr="00555A3A" w:rsidRDefault="00141ADB" w:rsidP="00141ADB">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02D667B0" w14:textId="77777777" w:rsidR="00141ADB" w:rsidRPr="00555A3A" w:rsidRDefault="00141ADB" w:rsidP="00141ADB">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76547365" w14:textId="77777777" w:rsidR="00141ADB" w:rsidRPr="00555A3A" w:rsidRDefault="00141ADB" w:rsidP="00141ADB">
      <w:r w:rsidRPr="00555A3A">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20DBED32" w14:textId="77777777" w:rsidR="00141ADB" w:rsidRPr="00555A3A" w:rsidRDefault="00141ADB" w:rsidP="00141ADB">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3027592D" w14:textId="77777777" w:rsidR="00141ADB" w:rsidRPr="00555A3A" w:rsidRDefault="00141ADB" w:rsidP="00141ADB">
      <w:r w:rsidRPr="00555A3A">
        <w:t>Price controls in Saudi Arabia to protect domestic production, and protectionism in Algeria to encourage pharmaceutical manufacturing are also affecting Jordanian exports.</w:t>
      </w:r>
    </w:p>
    <w:p w14:paraId="7094EE28" w14:textId="77777777" w:rsidR="00141ADB" w:rsidRPr="00555A3A" w:rsidRDefault="00141ADB" w:rsidP="00141ADB">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1C817A6E" w14:textId="77777777" w:rsidR="00141ADB" w:rsidRPr="00555A3A" w:rsidRDefault="00141ADB" w:rsidP="00141ADB"/>
    <w:p w14:paraId="2E429837" w14:textId="77777777" w:rsidR="00141ADB" w:rsidRPr="00555A3A" w:rsidRDefault="00141ADB" w:rsidP="00141ADB">
      <w:pPr>
        <w:pStyle w:val="Heading4"/>
        <w:rPr>
          <w:rFonts w:cs="Calibri"/>
        </w:rPr>
      </w:pPr>
      <w:r w:rsidRPr="00555A3A">
        <w:rPr>
          <w:rFonts w:cs="Calibri"/>
        </w:rPr>
        <w:t>Economic stagnation structurally locks in instability in Jordan.</w:t>
      </w:r>
    </w:p>
    <w:p w14:paraId="4BD6500B" w14:textId="77777777" w:rsidR="00141ADB" w:rsidRPr="00555A3A" w:rsidRDefault="00141ADB" w:rsidP="00141ADB">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555A3A">
          <w:rPr>
            <w:rStyle w:val="Hyperlink"/>
          </w:rPr>
          <w:t>https://foreignpolicy.com/2021/04/14/jordan-abdullah-hamzah-hashemite-family-reunion-cant-hide-economic-woes/</w:t>
        </w:r>
      </w:hyperlink>
      <w:r w:rsidRPr="00555A3A">
        <w:t xml:space="preserve"> SM</w:t>
      </w:r>
    </w:p>
    <w:p w14:paraId="77C99C92" w14:textId="77777777" w:rsidR="00141ADB" w:rsidRPr="00555A3A" w:rsidRDefault="00141ADB" w:rsidP="00141ADB">
      <w:pPr>
        <w:rPr>
          <w:rStyle w:val="StyleUnderline"/>
        </w:rPr>
      </w:pPr>
      <w:r w:rsidRPr="00555A3A">
        <w:t>­­</w:t>
      </w:r>
      <w:r w:rsidRPr="00555A3A">
        <w:rPr>
          <w:rStyle w:val="StyleUnderline"/>
        </w:rPr>
        <w:t>A Hashemite Family Reunion Can’t Hide Jordan’s Woes</w:t>
      </w:r>
    </w:p>
    <w:p w14:paraId="0C88806F" w14:textId="77777777" w:rsidR="00141ADB" w:rsidRPr="00555A3A" w:rsidRDefault="00141ADB" w:rsidP="00141ADB">
      <w:r w:rsidRPr="00555A3A">
        <w:rPr>
          <w:rStyle w:val="StyleUnderline"/>
        </w:rPr>
        <w:t>Making nice after an alleged coup attempt obscures serious challenges</w:t>
      </w:r>
      <w:r w:rsidRPr="00555A3A">
        <w:t>, including water scarcity, a refugee crisis, and unhelpful neighbors.</w:t>
      </w:r>
    </w:p>
    <w:p w14:paraId="6BB3CB4F" w14:textId="77777777" w:rsidR="00141ADB" w:rsidRPr="00555A3A" w:rsidRDefault="00141ADB" w:rsidP="00141ADB">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6B8B7D3F" w14:textId="77777777" w:rsidR="00141ADB" w:rsidRPr="00555A3A" w:rsidRDefault="00141ADB" w:rsidP="00141ADB">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6150DB49" w14:textId="77777777" w:rsidR="00141ADB" w:rsidRPr="00555A3A" w:rsidRDefault="00141ADB" w:rsidP="00141ADB">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75F97408" w14:textId="77777777" w:rsidR="00141ADB" w:rsidRPr="00555A3A" w:rsidRDefault="00141ADB" w:rsidP="00141ADB">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7DE5420D" w14:textId="77777777" w:rsidR="00141ADB" w:rsidRPr="00555A3A" w:rsidRDefault="00141ADB" w:rsidP="00141ADB">
      <w:pPr>
        <w:rPr>
          <w:rStyle w:val="StyleUnderline"/>
        </w:rPr>
      </w:pPr>
      <w:r w:rsidRPr="00555A3A">
        <w:t>This plot supposedly came from within the royal court, giving a tabloid quality to a security threat, especially after the prince made his house arrest all the more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5F23E355" w14:textId="77777777" w:rsidR="00141ADB" w:rsidRPr="00555A3A" w:rsidRDefault="00141ADB" w:rsidP="00141ADB">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7ED52265" w14:textId="77777777" w:rsidR="00141ADB" w:rsidRPr="00555A3A" w:rsidRDefault="00141ADB" w:rsidP="00141ADB">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519579D2" w14:textId="77777777" w:rsidR="00141ADB" w:rsidRPr="00555A3A" w:rsidRDefault="00141ADB" w:rsidP="00141ADB">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6E6F5450" w14:textId="77777777" w:rsidR="00141ADB" w:rsidRPr="00555A3A" w:rsidRDefault="00141ADB" w:rsidP="00141ADB">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400277E6" w14:textId="77777777" w:rsidR="00141ADB" w:rsidRPr="00555A3A" w:rsidRDefault="00141ADB" w:rsidP="00141ADB">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39BE8FB1" w14:textId="77777777" w:rsidR="00141ADB" w:rsidRPr="00555A3A" w:rsidRDefault="00141ADB" w:rsidP="00141ADB">
      <w:r w:rsidRPr="00555A3A">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5E9B4AAC" w14:textId="77777777" w:rsidR="00141ADB" w:rsidRPr="00555A3A" w:rsidRDefault="00141ADB" w:rsidP="00141ADB">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068C8C5E" w14:textId="77777777" w:rsidR="00141ADB" w:rsidRPr="00555A3A" w:rsidRDefault="00141ADB" w:rsidP="00141ADB">
      <w:r w:rsidRPr="00555A3A">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58F1AA7E" w14:textId="77777777" w:rsidR="00141ADB" w:rsidRPr="00555A3A" w:rsidRDefault="00141ADB" w:rsidP="00141ADB">
      <w:r w:rsidRPr="00555A3A">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4A269464" w14:textId="77777777" w:rsidR="00141ADB" w:rsidRPr="00555A3A" w:rsidRDefault="00141ADB" w:rsidP="00141ADB">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45179A64" w14:textId="77777777" w:rsidR="00141ADB" w:rsidRPr="00555A3A" w:rsidRDefault="00141ADB" w:rsidP="00141ADB"/>
    <w:p w14:paraId="358AD4E8" w14:textId="77777777" w:rsidR="00141ADB" w:rsidRPr="00555A3A" w:rsidRDefault="00141ADB" w:rsidP="00141ADB">
      <w:pPr>
        <w:pStyle w:val="Heading4"/>
        <w:rPr>
          <w:rFonts w:cs="Calibri"/>
        </w:rPr>
      </w:pPr>
      <w:r w:rsidRPr="00555A3A">
        <w:rPr>
          <w:rFonts w:cs="Calibri"/>
        </w:rPr>
        <w:t>Economic dependency on the US is a ticking time bomb – it makes instability structurally inevitable absent a domestic economic boost.</w:t>
      </w:r>
    </w:p>
    <w:p w14:paraId="2A16954F" w14:textId="77777777" w:rsidR="00141ADB" w:rsidRPr="00555A3A" w:rsidRDefault="00141ADB" w:rsidP="00141ADB">
      <w:r w:rsidRPr="00555A3A">
        <w:rPr>
          <w:rStyle w:val="Style13ptBold"/>
        </w:rPr>
        <w:t xml:space="preserve">Younes 18 </w:t>
      </w:r>
      <w:r w:rsidRPr="00555A3A">
        <w:t xml:space="preserve">“Jordan’s economic crisis threatens political stability” Ali Younes, 14 Feb 2018 </w:t>
      </w:r>
      <w:hyperlink r:id="rId11" w:history="1">
        <w:r w:rsidRPr="00555A3A">
          <w:rPr>
            <w:rStyle w:val="Hyperlink"/>
          </w:rPr>
          <w:t>https://www.aljazeera.com/economy/2018/2/14/jordans-economic-crisis-threatens-political-stability</w:t>
        </w:r>
      </w:hyperlink>
      <w:r w:rsidRPr="00555A3A">
        <w:t xml:space="preserve"> SM</w:t>
      </w:r>
    </w:p>
    <w:p w14:paraId="3F6AC70C" w14:textId="77777777" w:rsidR="00141ADB" w:rsidRPr="00555A3A" w:rsidRDefault="00141ADB" w:rsidP="00141ADB">
      <w:pPr>
        <w:rPr>
          <w:rStyle w:val="StyleUnderline"/>
        </w:rPr>
      </w:pPr>
      <w:r w:rsidRPr="00555A3A">
        <w:rPr>
          <w:rStyle w:val="StyleUnderline"/>
          <w:highlight w:val="green"/>
        </w:rPr>
        <w:t xml:space="preserve">Jordan’s economic crisis threatens </w:t>
      </w:r>
      <w:r w:rsidRPr="00555A3A">
        <w:rPr>
          <w:rStyle w:val="StyleUnderline"/>
        </w:rPr>
        <w:t xml:space="preserve">political </w:t>
      </w:r>
      <w:r w:rsidRPr="00555A3A">
        <w:rPr>
          <w:rStyle w:val="StyleUnderline"/>
          <w:highlight w:val="green"/>
        </w:rPr>
        <w:t>stability</w:t>
      </w:r>
    </w:p>
    <w:p w14:paraId="7E62FEE8" w14:textId="77777777" w:rsidR="00141ADB" w:rsidRPr="00555A3A" w:rsidRDefault="00141ADB" w:rsidP="00141ADB">
      <w:r w:rsidRPr="00555A3A">
        <w:t>Anger simmers after the government hiked taxes between 50-100 percent on key food staples such as bread.</w:t>
      </w:r>
    </w:p>
    <w:p w14:paraId="36DA0B89" w14:textId="77777777" w:rsidR="00141ADB" w:rsidRPr="00555A3A" w:rsidRDefault="00141ADB" w:rsidP="00141ADB">
      <w:pPr>
        <w:rPr>
          <w:rStyle w:val="StyleUnderline"/>
        </w:rPr>
      </w:pPr>
      <w:r w:rsidRPr="00555A3A">
        <w:t xml:space="preserve">Angry at the decision to increase food prices last month, </w:t>
      </w:r>
      <w:r w:rsidRPr="00555A3A">
        <w:rPr>
          <w:rStyle w:val="StyleUnderline"/>
        </w:rPr>
        <w:t>restive Jordanians are demanding the government’s resignation and the dissolution of parliament.</w:t>
      </w:r>
    </w:p>
    <w:p w14:paraId="65F946FB" w14:textId="77777777" w:rsidR="00141ADB" w:rsidRPr="00555A3A" w:rsidRDefault="00141ADB" w:rsidP="00141ADB">
      <w:r w:rsidRPr="00555A3A">
        <w:t xml:space="preserve">Last month, the government implemented a tax rise of between 50-100 percent on key food staples such as bread, in order to decrease its $700m budget deficit. </w:t>
      </w:r>
    </w:p>
    <w:p w14:paraId="2724FE93" w14:textId="77777777" w:rsidR="00141ADB" w:rsidRPr="00555A3A" w:rsidRDefault="00141ADB" w:rsidP="00141ADB">
      <w:r w:rsidRPr="00555A3A">
        <w:t>Jordan’s debt has now reached $40bn and its debt-to-gross-domestic-product ratio has reached a record 95 percent, up from 71 percent in 2011.</w:t>
      </w:r>
    </w:p>
    <w:p w14:paraId="51471CC0" w14:textId="77777777" w:rsidR="00141ADB" w:rsidRPr="00555A3A" w:rsidRDefault="00141ADB" w:rsidP="00141ADB">
      <w:r w:rsidRPr="00555A3A">
        <w:rPr>
          <w:rStyle w:val="StyleUnderline"/>
        </w:rPr>
        <w:t>The economic crunch that squeezes the country will be particularly acute this year</w:t>
      </w:r>
      <w:r w:rsidRPr="00555A3A">
        <w:t>, after Jordan’s Gulf Cooperation Council (GCC) allies – Saudi Arabia, UAE, and Kuwait – did not renew a five-year financial assistance programme with Amman worth $3.6bn that ended in 2017.</w:t>
      </w:r>
    </w:p>
    <w:p w14:paraId="3026D94D" w14:textId="77777777" w:rsidR="00141ADB" w:rsidRPr="00555A3A" w:rsidRDefault="00141ADB" w:rsidP="00141ADB">
      <w:r w:rsidRPr="00555A3A">
        <w:t>The United States is now the only donor that has committed itself to support Jordan. On Wednesday, US Secretary of State Rex Tillerson signed a five-year $6.375bn ($1.275bn a year) aid deal with Foreign Minister Ayman al-Safadi.</w:t>
      </w:r>
    </w:p>
    <w:p w14:paraId="5D6B39DC" w14:textId="77777777" w:rsidR="00141ADB" w:rsidRPr="00555A3A" w:rsidRDefault="00141ADB" w:rsidP="00141ADB">
      <w:r w:rsidRPr="00555A3A">
        <w:t>This surpassed the previous agreement of about $1bn a year, signed with the previous US administration, by about 27 percent, and increased in length from three years to five.</w:t>
      </w:r>
    </w:p>
    <w:p w14:paraId="7597936C" w14:textId="77777777" w:rsidR="00141ADB" w:rsidRPr="00555A3A" w:rsidRDefault="00141ADB" w:rsidP="00141ADB">
      <w:r w:rsidRPr="00555A3A">
        <w:rPr>
          <w:rStyle w:val="StyleUnderline"/>
        </w:rPr>
        <w:t>A US State Department statement said $750m was earmarked annually for economic support funds</w:t>
      </w:r>
      <w:r w:rsidRPr="00555A3A">
        <w:t xml:space="preserve"> and $350m for the military. It was unclear what the remaining $175m would be used for.</w:t>
      </w:r>
    </w:p>
    <w:p w14:paraId="52FF82A8" w14:textId="77777777" w:rsidR="00141ADB" w:rsidRPr="00555A3A" w:rsidRDefault="00141ADB" w:rsidP="00141ADB">
      <w:r w:rsidRPr="00555A3A">
        <w:t>“As part of this bilateral understanding, Jordan has committed to prioritise economic and security sector reforms that aim to support Jordanian self-reliance,” it said.</w:t>
      </w:r>
    </w:p>
    <w:p w14:paraId="2F443A94" w14:textId="77777777" w:rsidR="00141ADB" w:rsidRPr="00555A3A" w:rsidRDefault="00141ADB" w:rsidP="00141ADB">
      <w:r w:rsidRPr="00555A3A">
        <w:t xml:space="preserve">During a joint press conference in Amman, Tillerson said the increase would support Jordan’s security roles in fighting terrorism and the conflict in Syria. </w:t>
      </w:r>
    </w:p>
    <w:p w14:paraId="6788078B" w14:textId="77777777" w:rsidR="00141ADB" w:rsidRPr="00555A3A" w:rsidRDefault="00141ADB" w:rsidP="00141ADB">
      <w:r w:rsidRPr="00555A3A">
        <w:rPr>
          <w:rStyle w:val="StyleUnderline"/>
        </w:rPr>
        <w:t>However, even with the increased flow of US aid that has funded budgets and projects since the 1950s, it remains to be seen if Jordan’s economy will stabilise</w:t>
      </w:r>
      <w:r w:rsidRPr="00555A3A">
        <w:t>, according to analysts.</w:t>
      </w:r>
    </w:p>
    <w:p w14:paraId="68966025" w14:textId="77777777" w:rsidR="00141ADB" w:rsidRPr="00555A3A" w:rsidRDefault="00141ADB" w:rsidP="00141ADB">
      <w:r w:rsidRPr="00555A3A">
        <w:t>Hussam Abdallat, a political activist and former government official, told Al Jazeera the American assistance won’t benefit ordinary Jordanians.</w:t>
      </w:r>
    </w:p>
    <w:p w14:paraId="6BF366EC" w14:textId="77777777" w:rsidR="00141ADB" w:rsidRPr="00555A3A" w:rsidRDefault="00141ADB" w:rsidP="00141ADB">
      <w:r w:rsidRPr="00555A3A">
        <w:t>“American aid to Jordan is useless to the average Jordanian; most of it goes to support the Jordanian military – which serves American interests, not Jordan’s – and the rest goes back to the US through US companies working in Jordan,” Abdallat said.</w:t>
      </w:r>
    </w:p>
    <w:p w14:paraId="73C052C2" w14:textId="77777777" w:rsidR="00141ADB" w:rsidRPr="00555A3A" w:rsidRDefault="00141ADB" w:rsidP="00141ADB">
      <w:r w:rsidRPr="00555A3A">
        <w:t>Any US aid that is not directly budgeted for economic development is “meaningless”, he added.</w:t>
      </w:r>
    </w:p>
    <w:p w14:paraId="3433D364" w14:textId="77777777" w:rsidR="00141ADB" w:rsidRPr="00555A3A" w:rsidRDefault="00141ADB" w:rsidP="00141ADB">
      <w:r w:rsidRPr="00555A3A">
        <w:t>Regional stability</w:t>
      </w:r>
    </w:p>
    <w:p w14:paraId="434160FF" w14:textId="77777777" w:rsidR="00141ADB" w:rsidRPr="00555A3A" w:rsidRDefault="00141ADB" w:rsidP="00141ADB">
      <w:pPr>
        <w:rPr>
          <w:rStyle w:val="StyleUnderline"/>
        </w:rPr>
      </w:pPr>
      <w:r w:rsidRPr="00555A3A">
        <w:t xml:space="preserve">Journalist Salameh Aldarawi, editor of Maqar online newspaper, told Al Jazeera that </w:t>
      </w:r>
      <w:r w:rsidRPr="00555A3A">
        <w:rPr>
          <w:rStyle w:val="StyleUnderline"/>
          <w:highlight w:val="green"/>
        </w:rPr>
        <w:t xml:space="preserve">Jordan’s economic problems are directly related to </w:t>
      </w:r>
      <w:r w:rsidRPr="00555A3A">
        <w:rPr>
          <w:rStyle w:val="StyleUnderline"/>
        </w:rPr>
        <w:t xml:space="preserve">political </w:t>
      </w:r>
      <w:r w:rsidRPr="00555A3A">
        <w:rPr>
          <w:rStyle w:val="StyleUnderline"/>
          <w:highlight w:val="green"/>
        </w:rPr>
        <w:t>stability in the region</w:t>
      </w:r>
      <w:r w:rsidRPr="00555A3A">
        <w:rPr>
          <w:rStyle w:val="StyleUnderline"/>
        </w:rPr>
        <w:t>.</w:t>
      </w:r>
    </w:p>
    <w:p w14:paraId="3E32DCEB" w14:textId="77777777" w:rsidR="00141ADB" w:rsidRPr="00555A3A" w:rsidRDefault="00141ADB" w:rsidP="00141ADB">
      <w:r w:rsidRPr="00555A3A">
        <w:t>Aldarawi, who writes on the Jordanian economy, said devastating wars in neighbouring Syria and Iraq – the country’s biggest trading partners – have curtailed economic growth.</w:t>
      </w:r>
    </w:p>
    <w:p w14:paraId="40520BBF" w14:textId="77777777" w:rsidR="00141ADB" w:rsidRPr="00555A3A" w:rsidRDefault="00141ADB" w:rsidP="00141ADB">
      <w:r w:rsidRPr="00555A3A">
        <w:t>The harsh measures taken by the government will not improve economic stability and will only hurt the most vulnerable people in Jordanian society, he said.</w:t>
      </w:r>
    </w:p>
    <w:p w14:paraId="26997934" w14:textId="77777777" w:rsidR="00141ADB" w:rsidRPr="00555A3A" w:rsidRDefault="00141ADB" w:rsidP="00141ADB">
      <w:r w:rsidRPr="00555A3A">
        <w:t>“Prices and tax hikes are only hurting the poor and the middle class, especially in the absence of wage increases or social safety nets,” Aldarawi said. “These measures will only provide temporary quick fixes, not a long-term, strategic solution.”</w:t>
      </w:r>
    </w:p>
    <w:p w14:paraId="68CB790F" w14:textId="77777777" w:rsidR="00141ADB" w:rsidRPr="00555A3A" w:rsidRDefault="00141ADB" w:rsidP="00141ADB">
      <w:r w:rsidRPr="00555A3A">
        <w:t xml:space="preserve">He said tackling corruption was imperative, along with </w:t>
      </w:r>
      <w:r w:rsidRPr="00555A3A">
        <w:rPr>
          <w:rStyle w:val="StyleUnderline"/>
          <w:highlight w:val="green"/>
        </w:rPr>
        <w:t>fixing the “collapsed</w:t>
      </w:r>
      <w:r w:rsidRPr="00555A3A">
        <w:t xml:space="preserve"> education and </w:t>
      </w:r>
      <w:r w:rsidRPr="00555A3A">
        <w:rPr>
          <w:rStyle w:val="StyleUnderline"/>
          <w:highlight w:val="green"/>
        </w:rPr>
        <w:t>healthcare systems</w:t>
      </w:r>
      <w:r w:rsidRPr="00555A3A">
        <w:t xml:space="preserve">. </w:t>
      </w:r>
    </w:p>
    <w:p w14:paraId="60F024FD" w14:textId="77777777" w:rsidR="00141ADB" w:rsidRPr="00555A3A" w:rsidRDefault="00141ADB" w:rsidP="00141ADB">
      <w:r w:rsidRPr="00555A3A">
        <w:t xml:space="preserve">“The government must start with fighting entrenched and endemic corruption within its ranks, recover billions of dollars of embezzled public funds, [and] </w:t>
      </w:r>
      <w:r w:rsidRPr="00555A3A">
        <w:rPr>
          <w:rStyle w:val="StyleUnderline"/>
        </w:rPr>
        <w:t>create equality among the different segments of the population</w:t>
      </w:r>
      <w:r w:rsidRPr="00555A3A">
        <w:t>, especially towards those who pay more taxes but get fewer services and privileges,” said Aldarawi.</w:t>
      </w:r>
    </w:p>
    <w:p w14:paraId="77C7F75E" w14:textId="77777777" w:rsidR="00141ADB" w:rsidRPr="00555A3A" w:rsidRDefault="00141ADB" w:rsidP="00141ADB">
      <w:r w:rsidRPr="00555A3A">
        <w:t>‘Economic disaster’</w:t>
      </w:r>
    </w:p>
    <w:p w14:paraId="4D69BBD9" w14:textId="77777777" w:rsidR="00141ADB" w:rsidRPr="00555A3A" w:rsidRDefault="00141ADB" w:rsidP="00141ADB">
      <w:pPr>
        <w:rPr>
          <w:rStyle w:val="StyleUnderline"/>
        </w:rPr>
      </w:pPr>
      <w:r w:rsidRPr="00555A3A">
        <w:rPr>
          <w:rStyle w:val="StyleUnderline"/>
        </w:rPr>
        <w:t>Abdallat, who leads several activist groups demanding political and economic reform, said Jordan’s political elite must be held accountable for their actions that have driven the country to the edge of financial ruin.</w:t>
      </w:r>
    </w:p>
    <w:p w14:paraId="6C58407B" w14:textId="77777777" w:rsidR="00141ADB" w:rsidRPr="00555A3A" w:rsidRDefault="00141ADB" w:rsidP="00141ADB">
      <w:r w:rsidRPr="00555A3A">
        <w:t>“People are protesting in several areas in the country and demanding the resignation of the government and the parliament, who are responsible for the economic disaster we are in now,” he said.</w:t>
      </w:r>
    </w:p>
    <w:p w14:paraId="10AEA7EC" w14:textId="77777777" w:rsidR="00141ADB" w:rsidRPr="00555A3A" w:rsidRDefault="00141ADB" w:rsidP="00141ADB">
      <w:pPr>
        <w:rPr>
          <w:rStyle w:val="StyleUnderline"/>
        </w:rPr>
      </w:pPr>
      <w:r w:rsidRPr="00555A3A">
        <w:t xml:space="preserve">In Amman, where nearly half of Jordan’s 9.9 million population resides, </w:t>
      </w:r>
      <w:r w:rsidRPr="00555A3A">
        <w:rPr>
          <w:rStyle w:val="StyleUnderline"/>
        </w:rPr>
        <w:t>criticism of government policies has spread over social media, but, so far, not significantly to the streets.</w:t>
      </w:r>
    </w:p>
    <w:p w14:paraId="176CB851" w14:textId="77777777" w:rsidR="00141ADB" w:rsidRPr="00555A3A" w:rsidRDefault="00141ADB" w:rsidP="00141ADB">
      <w:r w:rsidRPr="00555A3A">
        <w:t>Analysts say that, unlike residents of the capital, people in the southern and northern provinces are more dependent on government largesse and employment and will suffer greater hardship when the government is no longer able to meet their needs.</w:t>
      </w:r>
    </w:p>
    <w:p w14:paraId="40E7BC04" w14:textId="77777777" w:rsidR="00141ADB" w:rsidRPr="00555A3A" w:rsidRDefault="00141ADB" w:rsidP="00141ADB">
      <w:r w:rsidRPr="00555A3A">
        <w:t>“</w:t>
      </w:r>
      <w:r w:rsidRPr="00555A3A">
        <w:rPr>
          <w:rStyle w:val="StyleUnderline"/>
          <w:highlight w:val="green"/>
        </w:rPr>
        <w:t xml:space="preserve">At this rate, </w:t>
      </w:r>
      <w:r w:rsidRPr="00555A3A">
        <w:rPr>
          <w:rStyle w:val="StyleUnderline"/>
        </w:rPr>
        <w:t xml:space="preserve">I am afraid that </w:t>
      </w:r>
      <w:r w:rsidRPr="00555A3A">
        <w:rPr>
          <w:rStyle w:val="StyleUnderline"/>
          <w:highlight w:val="green"/>
        </w:rPr>
        <w:t>we will end up with a revolt</w:t>
      </w:r>
      <w:r w:rsidRPr="00555A3A">
        <w:rPr>
          <w:rStyle w:val="StyleUnderline"/>
        </w:rPr>
        <w:t xml:space="preserve"> of the hungry</w:t>
      </w:r>
      <w:r w:rsidRPr="00555A3A">
        <w:t>,” said Abdallat.</w:t>
      </w:r>
    </w:p>
    <w:p w14:paraId="1524AEF6" w14:textId="77777777" w:rsidR="00141ADB" w:rsidRPr="00555A3A" w:rsidRDefault="00141ADB" w:rsidP="00141ADB">
      <w:r w:rsidRPr="00555A3A">
        <w:t>Hussein Mahadeen, a professor of social development at Mutah University in Kerak, south of Amman, said Jordan has a foreign aid dependency problem because of its political and social structure.</w:t>
      </w:r>
    </w:p>
    <w:p w14:paraId="3B58CE1D" w14:textId="77777777" w:rsidR="00141ADB" w:rsidRPr="00555A3A" w:rsidRDefault="00141ADB" w:rsidP="00141ADB">
      <w:r w:rsidRPr="00555A3A">
        <w:t>Mahadeen said Jordan is still transitioning from its tribal society roots into a semi-modern state.</w:t>
      </w:r>
    </w:p>
    <w:p w14:paraId="58E7F198" w14:textId="77777777" w:rsidR="00141ADB" w:rsidRPr="00555A3A" w:rsidRDefault="00141ADB" w:rsidP="00141ADB">
      <w:r w:rsidRPr="00555A3A">
        <w:t>“Lacking solid legal and civic institutions, to safeguard the rights and liberties of citizens and their ability to contest government decisions, is a major impediment towards its political and economic development,” he told Al Jazeera.</w:t>
      </w:r>
    </w:p>
    <w:p w14:paraId="552C43DC" w14:textId="77777777" w:rsidR="00141ADB" w:rsidRPr="00555A3A" w:rsidRDefault="00141ADB" w:rsidP="00141ADB">
      <w:r w:rsidRPr="00555A3A">
        <w:t>“The Jordanian society, for several reasons, is not mature enough socially and politically to be able to mount a serious challenge to the state’s ability to impose strict economic measures.”</w:t>
      </w:r>
    </w:p>
    <w:p w14:paraId="1E34417D" w14:textId="77777777" w:rsidR="00141ADB" w:rsidRPr="00555A3A" w:rsidRDefault="00141ADB" w:rsidP="00141ADB">
      <w:r w:rsidRPr="00555A3A">
        <w:t>‘Violent revolt’?</w:t>
      </w:r>
    </w:p>
    <w:p w14:paraId="55C127D5" w14:textId="77777777" w:rsidR="00141ADB" w:rsidRPr="00555A3A" w:rsidRDefault="00141ADB" w:rsidP="00141ADB">
      <w:pPr>
        <w:rPr>
          <w:b/>
          <w:u w:val="single"/>
        </w:rPr>
      </w:pPr>
      <w:r w:rsidRPr="00555A3A">
        <w:rPr>
          <w:rStyle w:val="StyleUnderline"/>
        </w:rPr>
        <w:t xml:space="preserve">For many decades, </w:t>
      </w:r>
      <w:r w:rsidRPr="00555A3A">
        <w:rPr>
          <w:rStyle w:val="StyleUnderline"/>
          <w:highlight w:val="green"/>
        </w:rPr>
        <w:t>foreign aid</w:t>
      </w:r>
      <w:r w:rsidRPr="00555A3A">
        <w:rPr>
          <w:rStyle w:val="StyleUnderline"/>
        </w:rPr>
        <w:t xml:space="preserve"> and remittances from expatriate Jordanians in the Gulf region were the mainstays of the Jordanian economy that </w:t>
      </w:r>
      <w:r w:rsidRPr="00555A3A">
        <w:rPr>
          <w:rStyle w:val="StyleUnderline"/>
          <w:highlight w:val="green"/>
        </w:rPr>
        <w:t>kept the country afloat.</w:t>
      </w:r>
    </w:p>
    <w:p w14:paraId="6E2204E5" w14:textId="77777777" w:rsidR="00141ADB" w:rsidRPr="00555A3A" w:rsidRDefault="00141ADB" w:rsidP="00141ADB">
      <w:pPr>
        <w:rPr>
          <w:rStyle w:val="StyleUnderline"/>
        </w:rPr>
      </w:pPr>
      <w:r w:rsidRPr="00555A3A">
        <w:rPr>
          <w:rStyle w:val="StyleUnderline"/>
          <w:highlight w:val="green"/>
        </w:rPr>
        <w:t>This</w:t>
      </w:r>
      <w:r w:rsidRPr="00555A3A">
        <w:rPr>
          <w:rStyle w:val="StyleUnderline"/>
        </w:rPr>
        <w:t xml:space="preserve">, however, </w:t>
      </w:r>
      <w:r w:rsidRPr="00555A3A">
        <w:rPr>
          <w:rStyle w:val="StyleUnderline"/>
          <w:highlight w:val="green"/>
        </w:rPr>
        <w:t>created dependency, and</w:t>
      </w:r>
      <w:r w:rsidRPr="00555A3A">
        <w:rPr>
          <w:rStyle w:val="StyleUnderline"/>
        </w:rPr>
        <w:t xml:space="preserve"> a succession of Jordanian </w:t>
      </w:r>
      <w:r w:rsidRPr="00555A3A">
        <w:rPr>
          <w:rStyle w:val="StyleUnderline"/>
          <w:highlight w:val="green"/>
        </w:rPr>
        <w:t>governments failed to</w:t>
      </w:r>
      <w:r w:rsidRPr="00555A3A">
        <w:rPr>
          <w:rStyle w:val="StyleUnderline"/>
        </w:rPr>
        <w:t xml:space="preserve"> take measures to wean the country off foreign assistance and </w:t>
      </w:r>
      <w:r w:rsidRPr="00555A3A">
        <w:rPr>
          <w:rStyle w:val="StyleUnderline"/>
          <w:highlight w:val="green"/>
        </w:rPr>
        <w:t>become self-reliant</w:t>
      </w:r>
      <w:r w:rsidRPr="00555A3A">
        <w:rPr>
          <w:rStyle w:val="StyleUnderline"/>
        </w:rPr>
        <w:t>, according to Mahadeen.</w:t>
      </w:r>
    </w:p>
    <w:p w14:paraId="2A22C253" w14:textId="77777777" w:rsidR="00141ADB" w:rsidRPr="00555A3A" w:rsidRDefault="00141ADB" w:rsidP="00141ADB">
      <w:r w:rsidRPr="00555A3A">
        <w:t>Jordan’s main problem is it hasn’t progressed and developed beyond its “functional state” roots,that is a state created to perform certain functions on behalf of others, after its creation by the British, after defeating the Ottoman Empire in World War I, he said</w:t>
      </w:r>
    </w:p>
    <w:p w14:paraId="1285AAD2" w14:textId="77777777" w:rsidR="00141ADB" w:rsidRPr="00555A3A" w:rsidRDefault="00141ADB" w:rsidP="00141ADB">
      <w:pPr>
        <w:rPr>
          <w:b/>
          <w:u w:val="single"/>
        </w:rPr>
      </w:pPr>
      <w:r w:rsidRPr="00555A3A">
        <w:t xml:space="preserve">Abdallat – who has been imprisoned several times for his criticism of the government – said he was </w:t>
      </w:r>
      <w:r w:rsidRPr="00555A3A">
        <w:rPr>
          <w:rStyle w:val="StyleUnderline"/>
        </w:rPr>
        <w:t xml:space="preserve">concerned the </w:t>
      </w:r>
      <w:r w:rsidRPr="00555A3A">
        <w:rPr>
          <w:rStyle w:val="StyleUnderline"/>
          <w:highlight w:val="green"/>
        </w:rPr>
        <w:t xml:space="preserve">economic situation facing Jordan could result in </w:t>
      </w:r>
      <w:r w:rsidRPr="00555A3A">
        <w:rPr>
          <w:rStyle w:val="StyleUnderline"/>
        </w:rPr>
        <w:t xml:space="preserve">an </w:t>
      </w:r>
      <w:r w:rsidRPr="00555A3A">
        <w:rPr>
          <w:rStyle w:val="StyleUnderline"/>
          <w:highlight w:val="green"/>
        </w:rPr>
        <w:t>uprising</w:t>
      </w:r>
      <w:r w:rsidRPr="00555A3A">
        <w:rPr>
          <w:rStyle w:val="StyleUnderline"/>
        </w:rPr>
        <w:t>.</w:t>
      </w:r>
    </w:p>
    <w:p w14:paraId="2CF6E466" w14:textId="77777777" w:rsidR="00141ADB" w:rsidRPr="00555A3A" w:rsidRDefault="00141ADB" w:rsidP="00141ADB">
      <w:r w:rsidRPr="00555A3A">
        <w:t>“</w:t>
      </w:r>
      <w:r w:rsidRPr="00555A3A">
        <w:rPr>
          <w:rStyle w:val="StyleUnderline"/>
          <w:highlight w:val="green"/>
        </w:rPr>
        <w:t>If the current economic crisis persists, it</w:t>
      </w:r>
      <w:r w:rsidRPr="00555A3A">
        <w:rPr>
          <w:rStyle w:val="StyleUnderline"/>
        </w:rPr>
        <w:t xml:space="preserve"> might lead to a revolt, and I am afraid it </w:t>
      </w:r>
      <w:r w:rsidRPr="00555A3A">
        <w:rPr>
          <w:rStyle w:val="StyleUnderline"/>
          <w:highlight w:val="green"/>
        </w:rPr>
        <w:t>will be</w:t>
      </w:r>
      <w:r w:rsidRPr="00555A3A">
        <w:rPr>
          <w:rStyle w:val="StyleUnderline"/>
        </w:rPr>
        <w:t xml:space="preserve"> a </w:t>
      </w:r>
      <w:r w:rsidRPr="00555A3A">
        <w:rPr>
          <w:rStyle w:val="StyleUnderline"/>
          <w:highlight w:val="green"/>
        </w:rPr>
        <w:t>violent</w:t>
      </w:r>
      <w:r w:rsidRPr="00555A3A">
        <w:rPr>
          <w:rStyle w:val="StyleUnderline"/>
        </w:rPr>
        <w:t xml:space="preserve"> one</w:t>
      </w:r>
      <w:r w:rsidRPr="00555A3A">
        <w:t>,” he said.</w:t>
      </w:r>
    </w:p>
    <w:p w14:paraId="16A4FA0B" w14:textId="77777777" w:rsidR="00141ADB" w:rsidRPr="00555A3A" w:rsidRDefault="00141ADB" w:rsidP="00141ADB">
      <w:pPr>
        <w:rPr>
          <w:rStyle w:val="StyleUnderline"/>
          <w:b w:val="0"/>
          <w:sz w:val="16"/>
        </w:rPr>
      </w:pPr>
    </w:p>
    <w:p w14:paraId="52193B6E" w14:textId="77777777" w:rsidR="00141ADB" w:rsidRPr="00555A3A" w:rsidRDefault="00141ADB" w:rsidP="00141ADB">
      <w:pPr>
        <w:pStyle w:val="Heading4"/>
        <w:rPr>
          <w:rFonts w:cs="Calibri"/>
        </w:rPr>
      </w:pPr>
      <w:r w:rsidRPr="00555A3A">
        <w:rPr>
          <w:rFonts w:cs="Calibri"/>
        </w:rPr>
        <w:t>Jordan instability due to economic failure spills over regionally – independently ruins Israel-Jordan peace treaty.</w:t>
      </w:r>
    </w:p>
    <w:p w14:paraId="2D09D715" w14:textId="77777777" w:rsidR="00141ADB" w:rsidRPr="00555A3A" w:rsidRDefault="00141ADB" w:rsidP="00141ADB">
      <w:r w:rsidRPr="00555A3A">
        <w:rPr>
          <w:rStyle w:val="Style13ptBold"/>
        </w:rPr>
        <w:t xml:space="preserve">Al-Shami et al 4/13 </w:t>
      </w:r>
      <w:r w:rsidRPr="00555A3A">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555A3A">
          <w:rPr>
            <w:rStyle w:val="Hyperlink"/>
          </w:rPr>
          <w:t>https://www.ispionline.it/en/pubblicazione/jordans-thorny-spring-spells-trouble-middle-east-30024</w:t>
        </w:r>
      </w:hyperlink>
      <w:r w:rsidRPr="00555A3A">
        <w:t xml:space="preserve"> SM</w:t>
      </w:r>
    </w:p>
    <w:p w14:paraId="6D8D1E96" w14:textId="77777777" w:rsidR="00141ADB" w:rsidRPr="00555A3A" w:rsidRDefault="00141ADB" w:rsidP="00141ADB">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59DB5827" w14:textId="77777777" w:rsidR="00141ADB" w:rsidRPr="00555A3A" w:rsidRDefault="00141ADB" w:rsidP="00141ADB">
      <w:r w:rsidRPr="00555A3A">
        <w:t>Jordan’s uneasy geopolitical position</w:t>
      </w:r>
    </w:p>
    <w:p w14:paraId="4ED1AD27" w14:textId="77777777" w:rsidR="00141ADB" w:rsidRPr="00555A3A" w:rsidRDefault="00141ADB" w:rsidP="00141ADB">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5CEC9AF7" w14:textId="77777777" w:rsidR="00141ADB" w:rsidRPr="00555A3A" w:rsidRDefault="00141ADB" w:rsidP="00141ADB">
      <w:r w:rsidRPr="00555A3A">
        <w:t>Farah Al-Shami, Research Fellow, Arab Reform Initiative (ARI)</w:t>
      </w:r>
    </w:p>
    <w:p w14:paraId="7C01E1D9" w14:textId="77777777" w:rsidR="00141ADB" w:rsidRPr="00555A3A" w:rsidRDefault="00141ADB" w:rsidP="00141ADB">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6F424627" w14:textId="77777777" w:rsidR="00141ADB" w:rsidRPr="00555A3A" w:rsidRDefault="00141ADB" w:rsidP="00141ADB">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5C8A3DFA" w14:textId="77777777" w:rsidR="00141ADB" w:rsidRPr="00555A3A" w:rsidRDefault="00141ADB" w:rsidP="00141ADB">
      <w:r w:rsidRPr="00555A3A">
        <w:t>Katarzyna Sidło, Director of the Middle East and North Africa Department, Center for Social and Economic Research (CASE)</w:t>
      </w:r>
    </w:p>
    <w:p w14:paraId="3E788ABE" w14:textId="77777777" w:rsidR="00141ADB" w:rsidRPr="00555A3A" w:rsidRDefault="00141ADB" w:rsidP="00141ADB">
      <w:r w:rsidRPr="00555A3A">
        <w:t>Jordan’s social mobilization limbo and the risk of a security clampdown</w:t>
      </w:r>
    </w:p>
    <w:p w14:paraId="316F7C95" w14:textId="77777777" w:rsidR="00141ADB" w:rsidRPr="00555A3A" w:rsidRDefault="00141ADB" w:rsidP="00141ADB">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1D0B26A4" w14:textId="77777777" w:rsidR="00141ADB" w:rsidRPr="00555A3A" w:rsidRDefault="00141ADB" w:rsidP="00141ADB">
      <w:r w:rsidRPr="00555A3A">
        <w:t>Tuqa Nusairat, Deputy Director, Rafik Hariri Center for the Middle East - Atlantic Council</w:t>
      </w:r>
    </w:p>
    <w:p w14:paraId="4FD61222" w14:textId="77777777" w:rsidR="00141ADB" w:rsidRPr="00555A3A" w:rsidRDefault="00141ADB" w:rsidP="00141ADB">
      <w:r w:rsidRPr="00555A3A">
        <w:t>Jordan-Israel relations must refocus on shared interests and avoid political calculus</w:t>
      </w:r>
    </w:p>
    <w:p w14:paraId="628270CD" w14:textId="77777777" w:rsidR="00141ADB" w:rsidRPr="00555A3A" w:rsidRDefault="00141ADB" w:rsidP="00141ADB">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412E4921" w14:textId="77777777" w:rsidR="00141ADB" w:rsidRPr="00555A3A" w:rsidRDefault="00141ADB" w:rsidP="00141ADB">
      <w:r w:rsidRPr="00555A3A">
        <w:t>Paolo Maggiolini, Associate Researcher, Italian Institute for International Political Studies (ISPI) and Lecturer in History of Islamic Asia, Catholic University of Milan</w:t>
      </w:r>
    </w:p>
    <w:p w14:paraId="27B85CF8" w14:textId="77777777" w:rsidR="00141ADB" w:rsidRPr="00555A3A" w:rsidRDefault="00141ADB" w:rsidP="00141ADB">
      <w:r w:rsidRPr="00555A3A">
        <w:t>The US and international support for Amman is essential to preserve the region’s stability</w:t>
      </w:r>
    </w:p>
    <w:p w14:paraId="66D351BC" w14:textId="77777777" w:rsidR="00141ADB" w:rsidRPr="00555A3A" w:rsidRDefault="00141ADB" w:rsidP="00141ADB">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behaviour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53F3899D" w14:textId="77777777" w:rsidR="00141ADB" w:rsidRPr="00555A3A" w:rsidRDefault="00141ADB" w:rsidP="00141ADB"/>
    <w:p w14:paraId="40F33097" w14:textId="77777777" w:rsidR="00141ADB" w:rsidRPr="00555A3A" w:rsidRDefault="00141ADB" w:rsidP="00141ADB">
      <w:pPr>
        <w:pStyle w:val="Heading4"/>
        <w:rPr>
          <w:rFonts w:cs="Calibri"/>
        </w:rPr>
      </w:pPr>
      <w:r w:rsidRPr="00555A3A">
        <w:rPr>
          <w:rFonts w:cs="Calibri"/>
        </w:rPr>
        <w:t>Instability spills over to Israeli security crises specifically.</w:t>
      </w:r>
    </w:p>
    <w:p w14:paraId="4C9BE18E" w14:textId="77777777" w:rsidR="00141ADB" w:rsidRPr="00555A3A" w:rsidRDefault="00141ADB" w:rsidP="00141ADB">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3" w:history="1">
        <w:r w:rsidRPr="00555A3A">
          <w:rPr>
            <w:rStyle w:val="Hyperlink"/>
          </w:rPr>
          <w:t>https://www.jns.org/instability-in-neighboring-jordan-is-bad-news-for-israel/</w:t>
        </w:r>
      </w:hyperlink>
      <w:r w:rsidRPr="00555A3A">
        <w:t xml:space="preserve"> SM</w:t>
      </w:r>
    </w:p>
    <w:p w14:paraId="1328D01E" w14:textId="77777777" w:rsidR="00141ADB" w:rsidRPr="00555A3A" w:rsidRDefault="00141ADB" w:rsidP="00141ADB">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1FC4C5F9" w14:textId="77777777" w:rsidR="00141ADB" w:rsidRPr="00555A3A" w:rsidRDefault="00141ADB" w:rsidP="00141ADB">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5AEBA856" w14:textId="77777777" w:rsidR="00141ADB" w:rsidRPr="00555A3A" w:rsidRDefault="00141ADB" w:rsidP="00141ADB">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1DA5E501" w14:textId="77777777" w:rsidR="00141ADB" w:rsidRPr="00555A3A" w:rsidRDefault="00141ADB" w:rsidP="00141ADB">
      <w:pPr>
        <w:rPr>
          <w:b/>
          <w:u w:val="single"/>
        </w:rPr>
      </w:pPr>
      <w:r w:rsidRPr="00555A3A">
        <w:rPr>
          <w:rStyle w:val="StyleUnderline"/>
          <w:highlight w:val="green"/>
        </w:rPr>
        <w:t>Jordan, a key</w:t>
      </w:r>
      <w:r w:rsidRPr="00555A3A">
        <w:rPr>
          <w:rStyle w:val="StyleUnderline"/>
        </w:rPr>
        <w:t xml:space="preserve"> U.S.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004F1136" w14:textId="77777777" w:rsidR="00141ADB" w:rsidRPr="00555A3A" w:rsidRDefault="00141ADB" w:rsidP="00141ADB">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745400C8" w14:textId="77777777" w:rsidR="00141ADB" w:rsidRPr="00555A3A" w:rsidRDefault="00141ADB" w:rsidP="00141ADB">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55AEF364" w14:textId="77777777" w:rsidR="00141ADB" w:rsidRPr="00555A3A" w:rsidRDefault="00141ADB" w:rsidP="00141ADB">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33BC196C" w14:textId="77777777" w:rsidR="00141ADB" w:rsidRPr="00555A3A" w:rsidRDefault="00141ADB" w:rsidP="00141ADB">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522812C2" w14:textId="77777777" w:rsidR="00141ADB" w:rsidRPr="00555A3A" w:rsidRDefault="00141ADB" w:rsidP="00141ADB">
      <w:r w:rsidRPr="00555A3A">
        <w:t>According to the report, Prince Hamza had visited tribal gatherings in recent weeks, where the government and the king had been openly blasted.</w:t>
      </w:r>
    </w:p>
    <w:p w14:paraId="6664841A" w14:textId="77777777" w:rsidR="00141ADB" w:rsidRPr="00555A3A" w:rsidRDefault="00141ADB" w:rsidP="00141ADB">
      <w:r w:rsidRPr="00555A3A">
        <w:t>Middle East expert Hillel Frisch, a professor at Bar-Ilan University in Ramat Gan, told JNS, “I don’t think this is the beginning of the fall of King Abdullah. All the key actors are behind him.”</w:t>
      </w:r>
    </w:p>
    <w:p w14:paraId="392CBB4D" w14:textId="77777777" w:rsidR="00141ADB" w:rsidRPr="00555A3A" w:rsidRDefault="00141ADB" w:rsidP="00141ADB">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041A5B5C" w14:textId="77777777" w:rsidR="00141ADB" w:rsidRPr="00555A3A" w:rsidRDefault="00141ADB" w:rsidP="00141ADB">
      <w:r w:rsidRPr="00555A3A">
        <w:t>“A mainstay of Hashemite rule always lay in that it was more united than any other political actor in Jordan,” added Frisch. “This may no longer be the case.”</w:t>
      </w:r>
    </w:p>
    <w:p w14:paraId="022F787F" w14:textId="77777777" w:rsidR="00141ADB" w:rsidRPr="00555A3A" w:rsidRDefault="00141ADB" w:rsidP="00141ADB">
      <w:r w:rsidRPr="00555A3A">
        <w:t>Indeed, Abdullah has ruled the country since King Hussein’s death in 1999 and has cultivated a very close relationship with the United States.</w:t>
      </w:r>
    </w:p>
    <w:p w14:paraId="722E49B8" w14:textId="77777777" w:rsidR="00141ADB" w:rsidRPr="00555A3A" w:rsidRDefault="00141ADB" w:rsidP="00141ADB">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74CF10C7" w14:textId="77777777" w:rsidR="00141ADB" w:rsidRPr="00555A3A" w:rsidRDefault="00141ADB" w:rsidP="00141ADB">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46C399A7" w14:textId="77777777" w:rsidR="00141ADB" w:rsidRPr="00555A3A" w:rsidRDefault="00141ADB" w:rsidP="00141ADB">
      <w:r w:rsidRPr="00555A3A">
        <w:t>The United States is “closely following” the situation in Jordan following reports of an alleged coup plot involving the former Jordanian crown prince, U.S. State Department spokesperson Ned Price said on Sunday.</w:t>
      </w:r>
    </w:p>
    <w:p w14:paraId="58EA8325" w14:textId="77777777" w:rsidR="00141ADB" w:rsidRPr="00555A3A" w:rsidRDefault="00141ADB" w:rsidP="00141ADB">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providing a base from which U.S. forces can potentially act in Syria, Iraq and Iran.</w:t>
      </w:r>
    </w:p>
    <w:p w14:paraId="37B5F65D" w14:textId="77777777" w:rsidR="00141ADB" w:rsidRPr="00555A3A" w:rsidRDefault="00141ADB" w:rsidP="00141ADB">
      <w:r w:rsidRPr="00555A3A">
        <w:t>The defense pact’s timing—coming soon before the government crackdown—shows how dependent Jordan is on outside support.</w:t>
      </w:r>
    </w:p>
    <w:p w14:paraId="5AB9120B" w14:textId="77777777" w:rsidR="00141ADB" w:rsidRPr="00555A3A" w:rsidRDefault="00141ADB" w:rsidP="00141ADB">
      <w:r w:rsidRPr="00555A3A">
        <w:t>Weak national identity leads to instability</w:t>
      </w:r>
    </w:p>
    <w:p w14:paraId="08F61C0C" w14:textId="77777777" w:rsidR="00141ADB" w:rsidRPr="00555A3A" w:rsidRDefault="00141ADB" w:rsidP="00141ADB">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649EA8FC" w14:textId="77777777" w:rsidR="00141ADB" w:rsidRPr="00555A3A" w:rsidRDefault="00141ADB" w:rsidP="00141ADB">
      <w:r w:rsidRPr="00555A3A">
        <w:t>Add to this the fact that the Jordanian state has a weak sense of national identity, as it and other Arab states were created by Western European powers after the breakup of the Ottoman Empire.</w:t>
      </w:r>
    </w:p>
    <w:p w14:paraId="35C5C754" w14:textId="77777777" w:rsidR="00141ADB" w:rsidRPr="00555A3A" w:rsidRDefault="00141ADB" w:rsidP="00141ADB">
      <w:r w:rsidRPr="00555A3A">
        <w:t>A journal article by Linda L. Layne titled “The Dialogics of Tribal Self-Representation in Jordan,” published in 1989 in the American Ethnologist, explains how the state sought to cultivate a national identity around disparate tribes.</w:t>
      </w:r>
    </w:p>
    <w:p w14:paraId="7F7CBE0C" w14:textId="77777777" w:rsidR="00141ADB" w:rsidRPr="00555A3A" w:rsidRDefault="00141ADB" w:rsidP="00141ADB">
      <w:r w:rsidRPr="00555A3A">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6F93DF12" w14:textId="77777777" w:rsidR="00141ADB" w:rsidRPr="00555A3A" w:rsidRDefault="00141ADB" w:rsidP="00141ADB">
      <w:r w:rsidRPr="00555A3A">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16E1BA8A" w14:textId="77777777" w:rsidR="00141ADB" w:rsidRPr="00555A3A" w:rsidRDefault="00141ADB" w:rsidP="00141ADB">
      <w:r w:rsidRPr="00555A3A">
        <w:t>The Jordanian regime keeps its grip on power thanks to military and economic aid, mainly by the United States and the Gulf states.</w:t>
      </w:r>
    </w:p>
    <w:p w14:paraId="6CBE037E" w14:textId="77777777" w:rsidR="00141ADB" w:rsidRPr="00555A3A" w:rsidRDefault="00141ADB" w:rsidP="00141ADB">
      <w:r w:rsidRPr="00555A3A">
        <w:t>Indeed, America is Jordan’s biggest supporter with more than $1.5 billion in aid in 2020, including $425 million in military assistance.</w:t>
      </w:r>
    </w:p>
    <w:p w14:paraId="5098DDED" w14:textId="77777777" w:rsidR="00141ADB" w:rsidRPr="00555A3A" w:rsidRDefault="00141ADB" w:rsidP="00141ADB">
      <w:pPr>
        <w:rPr>
          <w:b/>
          <w:u w:val="single"/>
        </w:rPr>
      </w:pPr>
      <w:r w:rsidRPr="00555A3A">
        <w:rPr>
          <w:rStyle w:val="StyleUnderline"/>
          <w:highlight w:val="green"/>
        </w:rPr>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1386AF55" w14:textId="77777777" w:rsidR="00141ADB" w:rsidRPr="00555A3A" w:rsidRDefault="00141ADB" w:rsidP="00141ADB">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31010860" w14:textId="77777777" w:rsidR="00141ADB" w:rsidRPr="00555A3A" w:rsidRDefault="00141ADB" w:rsidP="00141ADB"/>
    <w:p w14:paraId="0FAB2312" w14:textId="77777777" w:rsidR="00141ADB" w:rsidRPr="00555A3A" w:rsidRDefault="00141ADB" w:rsidP="00141ADB">
      <w:pPr>
        <w:pStyle w:val="Heading4"/>
        <w:rPr>
          <w:rFonts w:cs="Calibri"/>
        </w:rPr>
      </w:pPr>
      <w:r w:rsidRPr="00555A3A">
        <w:rPr>
          <w:rFonts w:cs="Calibri"/>
        </w:rPr>
        <w:t>Collapse of Israel-Jordan Peace Treaty causes Middle East war.</w:t>
      </w:r>
    </w:p>
    <w:p w14:paraId="336D1500" w14:textId="77777777" w:rsidR="00141ADB" w:rsidRPr="00555A3A" w:rsidRDefault="00141ADB" w:rsidP="00141ADB">
      <w:r w:rsidRPr="00555A3A">
        <w:rPr>
          <w:rStyle w:val="Style13ptBold"/>
        </w:rPr>
        <w:t xml:space="preserve">Lazaroff 20 </w:t>
      </w:r>
      <w:r w:rsidRPr="00555A3A">
        <w:t xml:space="preserve">“Will annexation destroy Israeli-Jordanian peace, set kingdom aflame?” Tovah Lazaroff is the Deputy Managing Editor of The Jerusalem Post May 1, 2020 </w:t>
      </w:r>
      <w:hyperlink r:id="rId14" w:history="1">
        <w:r w:rsidRPr="00555A3A">
          <w:rPr>
            <w:rStyle w:val="Hyperlink"/>
          </w:rPr>
          <w:t>https://www.jpost.com/middle-east/will-annexation-destroy-israeli-jordanian-peace-set-kingdom-aflame-626104</w:t>
        </w:r>
      </w:hyperlink>
      <w:r w:rsidRPr="00555A3A">
        <w:t xml:space="preserve"> SM</w:t>
      </w:r>
    </w:p>
    <w:p w14:paraId="7ACB61F6" w14:textId="77777777" w:rsidR="00141ADB" w:rsidRPr="00555A3A" w:rsidRDefault="00141ADB" w:rsidP="00141ADB">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677A06B6" w14:textId="77777777" w:rsidR="00141ADB" w:rsidRPr="00555A3A" w:rsidRDefault="00141ADB" w:rsidP="00141ADB">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4F606722" w14:textId="77777777" w:rsidR="00141ADB" w:rsidRPr="00555A3A" w:rsidRDefault="00141ADB" w:rsidP="00141ADB">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40615639" w14:textId="77777777" w:rsidR="00141ADB" w:rsidRPr="00555A3A" w:rsidRDefault="00141ADB" w:rsidP="00141ADB">
      <w:pPr>
        <w:rPr>
          <w:rStyle w:val="StyleUnderline"/>
        </w:rPr>
      </w:pPr>
      <w:r w:rsidRPr="00555A3A">
        <w:t xml:space="preserve">So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71359E7F" w14:textId="77777777" w:rsidR="00141ADB" w:rsidRPr="00555A3A" w:rsidRDefault="00141ADB" w:rsidP="00141ADB">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310E6D84" w14:textId="77777777" w:rsidR="00141ADB" w:rsidRPr="00555A3A" w:rsidRDefault="00141ADB" w:rsidP="00141ADB">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118C32B4" w14:textId="77777777" w:rsidR="00141ADB" w:rsidRPr="00555A3A" w:rsidRDefault="00141ADB" w:rsidP="00141ADB">
      <w:r w:rsidRPr="00555A3A">
        <w:t>A retired admiral, Ayalon is among a group of more than 220 former security officers who have embarked on a campaign against the move through the group Commanders for Israel’s Security.</w:t>
      </w:r>
    </w:p>
    <w:p w14:paraId="4A81DD63" w14:textId="77777777" w:rsidR="00141ADB" w:rsidRPr="00555A3A" w:rsidRDefault="00141ADB" w:rsidP="00141ADB">
      <w:r w:rsidRPr="00555A3A">
        <w:t xml:space="preserve">Last week, he and two other high-level former security officials, Maj.-Gen. (ret.) Gadi Shamni and former Mossad director Tamir Pardo, published an article in US-based Foreign Policy magazine, warning about the implications to Jordan and Egypt.  </w:t>
      </w:r>
    </w:p>
    <w:p w14:paraId="7316E911" w14:textId="77777777" w:rsidR="00141ADB" w:rsidRPr="00555A3A" w:rsidRDefault="00141ADB" w:rsidP="00141ADB">
      <w:r w:rsidRPr="00555A3A">
        <w:t>There are many rational reasons for the two countries to maintain ties with Israel, Ayalon told The Jerusalem Post.</w:t>
      </w:r>
    </w:p>
    <w:p w14:paraId="50F823AA" w14:textId="77777777" w:rsidR="00141ADB" w:rsidRPr="00555A3A" w:rsidRDefault="00141ADB" w:rsidP="00141ADB">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5A7D1F93" w14:textId="77777777" w:rsidR="00141ADB" w:rsidRPr="00555A3A" w:rsidRDefault="00141ADB" w:rsidP="00141ADB">
      <w:r w:rsidRPr="00555A3A">
        <w:t>Still, those factors would not be enough to offset the danger to the Kingdom from the street, Ayalon said.</w:t>
      </w:r>
    </w:p>
    <w:p w14:paraId="0D313D0C" w14:textId="77777777" w:rsidR="00141ADB" w:rsidRPr="00555A3A" w:rsidRDefault="00141ADB" w:rsidP="00141ADB">
      <w:r w:rsidRPr="00555A3A">
        <w:t>In the aftermath of the Arab Spring, however, regional leaders cannot afford to ignore public opinion, particularly on a topic where emotions run high, such as the Israeli-Palestinian conflict, he said.</w:t>
      </w:r>
    </w:p>
    <w:p w14:paraId="34FFA564" w14:textId="77777777" w:rsidR="00141ADB" w:rsidRPr="00555A3A" w:rsidRDefault="00141ADB" w:rsidP="00141ADB">
      <w:r w:rsidRPr="00555A3A">
        <w:t>Rulers in both Egypt and Jordan “have to listen to the voices of the street because they understand that power,” he said.</w:t>
      </w:r>
    </w:p>
    <w:p w14:paraId="4E78B15D" w14:textId="77777777" w:rsidR="00141ADB" w:rsidRPr="00555A3A" w:rsidRDefault="00141ADB" w:rsidP="00141ADB">
      <w:r w:rsidRPr="00555A3A">
        <w:t>Egyptian President Egyptian President Abdel Fattah el-Sisi has more flexibility than Jordan’s King Abdullah, Ayalon said.</w:t>
      </w:r>
    </w:p>
    <w:p w14:paraId="073913EE" w14:textId="77777777" w:rsidR="00141ADB" w:rsidRPr="00555A3A" w:rsidRDefault="00141ADB" w:rsidP="00141ADB">
      <w:r w:rsidRPr="00555A3A">
        <w:t xml:space="preserve">Jordan is home to a large number of Palestinians, and there are also many young people who are radicalized, Shamni said. </w:t>
      </w:r>
    </w:p>
    <w:p w14:paraId="33BE4E74" w14:textId="77777777" w:rsidR="00141ADB" w:rsidRPr="00555A3A" w:rsidRDefault="00141ADB" w:rsidP="00141ADB">
      <w:r w:rsidRPr="00555A3A">
        <w:t xml:space="preserve">“They will never accept Jordanian silence with regards to annexation,” he said. “To survive, the king will have to take extreme steps that might even severely damage the Israeli-Jordanian peace agreement.” </w:t>
      </w:r>
    </w:p>
    <w:p w14:paraId="26D48C70" w14:textId="77777777" w:rsidR="00141ADB" w:rsidRPr="00555A3A" w:rsidRDefault="00141ADB" w:rsidP="00141ADB">
      <w:r w:rsidRPr="00555A3A">
        <w:t xml:space="preserve">Throughout the years, Israeli actions in the West Bank, Jerusalem and Gaza have had a destabilizing influence, Ayalon said. </w:t>
      </w:r>
    </w:p>
    <w:p w14:paraId="431C656D" w14:textId="77777777" w:rsidR="00141ADB" w:rsidRPr="00555A3A" w:rsidRDefault="00141ADB" w:rsidP="00141ADB">
      <w:r w:rsidRPr="00555A3A">
        <w:t>“But there is a huge difference between incremental change” and a large unilateral act, such as annexation, particularly one that is against the declared will of all Arab leaders, he said.</w:t>
      </w:r>
    </w:p>
    <w:p w14:paraId="336BDE0A" w14:textId="77777777" w:rsidR="00141ADB" w:rsidRPr="00555A3A" w:rsidRDefault="00141ADB" w:rsidP="00141ADB">
      <w:r w:rsidRPr="00555A3A">
        <w:t>Shamni, who was also Israel’s former military secretary to the US and a military adviser to former prime minister Ariel Sharon, said the plan creates unnecessary turmoil and security problems.</w:t>
      </w:r>
    </w:p>
    <w:p w14:paraId="4C31FE7F" w14:textId="77777777" w:rsidR="00141ADB" w:rsidRPr="00555A3A" w:rsidRDefault="00141ADB" w:rsidP="00141ADB">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34FD3850" w14:textId="77777777" w:rsidR="00141ADB" w:rsidRPr="00555A3A" w:rsidRDefault="00141ADB" w:rsidP="00141ADB">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Shamni said.</w:t>
      </w:r>
    </w:p>
    <w:p w14:paraId="7166174C" w14:textId="77777777" w:rsidR="00141ADB" w:rsidRPr="00555A3A" w:rsidRDefault="00141ADB" w:rsidP="00141ADB">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7498AE53" w14:textId="77777777" w:rsidR="00141ADB" w:rsidRPr="00555A3A" w:rsidRDefault="00141ADB" w:rsidP="00141ADB">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Shamni said. </w:t>
      </w:r>
    </w:p>
    <w:p w14:paraId="20649FC3" w14:textId="77777777" w:rsidR="00141ADB" w:rsidRPr="00555A3A" w:rsidRDefault="00141ADB" w:rsidP="00141ADB">
      <w:pPr>
        <w:pStyle w:val="Heading4"/>
        <w:rPr>
          <w:rFonts w:cs="Calibri"/>
        </w:rPr>
      </w:pPr>
      <w:r w:rsidRPr="00555A3A">
        <w:rPr>
          <w:rFonts w:cs="Calibri"/>
        </w:rPr>
        <w:t>Middle East turmoil goes nuclear.</w:t>
      </w:r>
    </w:p>
    <w:p w14:paraId="4F51CE2F" w14:textId="77777777" w:rsidR="00141ADB" w:rsidRPr="00555A3A" w:rsidRDefault="00141ADB" w:rsidP="00141ADB">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5" w:history="1">
        <w:r w:rsidRPr="00555A3A">
          <w:rPr>
            <w:rStyle w:val="Hyperlink"/>
          </w:rPr>
          <w:t>https://www.middleeasteye.net/opinion/iran-israel-tensions-threat-nuclear-war-looms-large</w:t>
        </w:r>
      </w:hyperlink>
      <w:r w:rsidRPr="00555A3A">
        <w:t xml:space="preserve"> SM</w:t>
      </w:r>
    </w:p>
    <w:p w14:paraId="105FD2D2" w14:textId="77777777" w:rsidR="00141ADB" w:rsidRPr="00555A3A" w:rsidRDefault="00141ADB" w:rsidP="00141ADB">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47276B6D" w14:textId="77777777" w:rsidR="00141ADB" w:rsidRPr="00555A3A" w:rsidRDefault="00141ADB" w:rsidP="00141ADB">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p>
    <w:p w14:paraId="4E5103B9" w14:textId="77777777" w:rsidR="00141ADB" w:rsidRPr="00555A3A" w:rsidRDefault="00141ADB" w:rsidP="00141ADB">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p>
    <w:p w14:paraId="1508A2DB" w14:textId="77777777" w:rsidR="00141ADB" w:rsidRPr="00555A3A" w:rsidRDefault="00141ADB" w:rsidP="00141ADB">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075C6C73" w14:textId="77777777" w:rsidR="00141ADB" w:rsidRPr="00555A3A" w:rsidRDefault="00141ADB" w:rsidP="00141ADB">
      <w:r w:rsidRPr="00555A3A">
        <w:t>Campaign of terror</w:t>
      </w:r>
    </w:p>
    <w:p w14:paraId="7FB936CA" w14:textId="77777777" w:rsidR="00141ADB" w:rsidRPr="00555A3A" w:rsidRDefault="00141ADB" w:rsidP="00141ADB">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p>
    <w:p w14:paraId="7F77DA5E" w14:textId="77777777" w:rsidR="00141ADB" w:rsidRPr="00555A3A" w:rsidRDefault="00141ADB" w:rsidP="00141ADB">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34013312" w14:textId="77777777" w:rsidR="00141ADB" w:rsidRPr="00555A3A" w:rsidRDefault="00141ADB" w:rsidP="00141ADB">
      <w:r w:rsidRPr="00555A3A">
        <w:t>Iran has responded in its own limited way, restrained by its need to maintain good relations with nuclear-deal signatories.</w:t>
      </w:r>
    </w:p>
    <w:p w14:paraId="2D111B2C" w14:textId="77777777" w:rsidR="00141ADB" w:rsidRPr="00555A3A" w:rsidRDefault="00141ADB" w:rsidP="00141ADB">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044C3477" w14:textId="77777777" w:rsidR="00141ADB" w:rsidRPr="00555A3A" w:rsidRDefault="00141ADB" w:rsidP="00141ADB">
      <w:r w:rsidRPr="00555A3A">
        <w:t>Eliminating Israeli leverage</w:t>
      </w:r>
    </w:p>
    <w:p w14:paraId="7A8565A9" w14:textId="77777777" w:rsidR="00141ADB" w:rsidRPr="00555A3A" w:rsidRDefault="00141ADB" w:rsidP="00141ADB">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6A99F995" w14:textId="77777777" w:rsidR="00141ADB" w:rsidRPr="00555A3A" w:rsidRDefault="00141ADB" w:rsidP="00141ADB">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3008A644" w14:textId="77777777" w:rsidR="00141ADB" w:rsidRPr="00555A3A" w:rsidRDefault="00141ADB" w:rsidP="00141ADB">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56DF5013" w14:textId="77777777" w:rsidR="00141ADB" w:rsidRPr="00555A3A" w:rsidRDefault="00141ADB" w:rsidP="00141ADB">
      <w:r w:rsidRPr="00555A3A">
        <w:t>The hypocrisy of Israel’s refusal to acknowledge its own massive military interventions in Lebanon, Syria, Gaza and even Iraq, while decrying Iran’s involvement in Syria, is almost breathtaking.</w:t>
      </w:r>
    </w:p>
    <w:p w14:paraId="500FCCC8" w14:textId="77777777" w:rsidR="00141ADB" w:rsidRPr="00555A3A" w:rsidRDefault="00141ADB" w:rsidP="00141ADB">
      <w:r w:rsidRPr="00555A3A">
        <w:t>There is next to no chance that any of this will enter into the considerations of negotiators in Vienna. Unlike Israel, they are interested in doing a nuclear deal, not engaging in wishful thinking.</w:t>
      </w:r>
    </w:p>
    <w:p w14:paraId="092FF35F" w14:textId="77777777" w:rsidR="00141ADB" w:rsidRPr="00555A3A" w:rsidRDefault="00141ADB" w:rsidP="00141ADB">
      <w:pPr>
        <w:rPr>
          <w:rStyle w:val="StyleUnderline"/>
        </w:rPr>
      </w:pPr>
      <w:r w:rsidRPr="00555A3A">
        <w:rPr>
          <w:rStyle w:val="StyleUnderline"/>
        </w:rPr>
        <w:t>Combustible Middle East mix</w:t>
      </w:r>
    </w:p>
    <w:p w14:paraId="0F982768" w14:textId="77777777" w:rsidR="00141ADB" w:rsidRPr="00555A3A" w:rsidRDefault="00141ADB" w:rsidP="00141ADB">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5B2C747B" w14:textId="77777777" w:rsidR="00141ADB" w:rsidRPr="00555A3A" w:rsidRDefault="00141ADB" w:rsidP="00141ADB">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537D7942" w14:textId="77777777" w:rsidR="00141ADB" w:rsidRPr="00555A3A" w:rsidRDefault="00141ADB" w:rsidP="00141ADB">
      <w:pPr>
        <w:pStyle w:val="Heading4"/>
        <w:rPr>
          <w:rFonts w:cs="Calibri"/>
        </w:rPr>
      </w:pPr>
      <w:r w:rsidRPr="00555A3A">
        <w:rPr>
          <w:rFonts w:cs="Calibri"/>
        </w:rPr>
        <w:t xml:space="preserve">Jordan-Israel peace treaty is key to resolve water wars. </w:t>
      </w:r>
    </w:p>
    <w:p w14:paraId="0FA1CC5F" w14:textId="77777777" w:rsidR="00141ADB" w:rsidRPr="00555A3A" w:rsidRDefault="00141ADB" w:rsidP="00141ADB">
      <w:r w:rsidRPr="00555A3A">
        <w:rPr>
          <w:rStyle w:val="Style13ptBold"/>
        </w:rPr>
        <w:t xml:space="preserve">Weinthal 20 </w:t>
      </w:r>
      <w:r w:rsidRPr="00555A3A">
        <w:t xml:space="preserve">“Don’t Politicize Water” Erika Weinthal [professor of environmental policy and public policy at Duke University] and Neda Zawahri [associate professor of political science at Cleveland State University], September 17, 2020, </w:t>
      </w:r>
      <w:hyperlink r:id="rId16" w:history="1">
        <w:r w:rsidRPr="00555A3A">
          <w:rPr>
            <w:rStyle w:val="Hyperlink"/>
          </w:rPr>
          <w:t>https://foreignpolicy.com/2020/09/17/water-cooperation-middle-east/</w:t>
        </w:r>
      </w:hyperlink>
      <w:r w:rsidRPr="00555A3A">
        <w:t xml:space="preserve"> SM</w:t>
      </w:r>
    </w:p>
    <w:p w14:paraId="4D2A017F" w14:textId="77777777" w:rsidR="00141ADB" w:rsidRPr="00555A3A" w:rsidRDefault="00141ADB" w:rsidP="00141ADB">
      <w:pPr>
        <w:rPr>
          <w:rStyle w:val="StyleUnderline"/>
        </w:rPr>
      </w:pPr>
      <w:r w:rsidRPr="00555A3A">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555A3A">
        <w:rPr>
          <w:rStyle w:val="StyleUnderline"/>
        </w:rPr>
        <w:t xml:space="preserve">The last few months of uncertainty over annexation come on the heels of not only a </w:t>
      </w:r>
      <w:r w:rsidRPr="00555A3A">
        <w:rPr>
          <w:rStyle w:val="StyleUnderline"/>
          <w:highlight w:val="green"/>
        </w:rPr>
        <w:t>deterioration in Israel’s relationship with Jordan</w:t>
      </w:r>
      <w:r w:rsidRPr="00555A3A">
        <w:rPr>
          <w:rStyle w:val="StyleUnderline"/>
        </w:rPr>
        <w:t xml:space="preserve"> and the Palestinian Authority but also a crisis </w:t>
      </w:r>
      <w:r w:rsidRPr="00555A3A">
        <w:rPr>
          <w:rStyle w:val="StyleUnderline"/>
          <w:highlight w:val="green"/>
        </w:rPr>
        <w:t xml:space="preserve">in </w:t>
      </w:r>
      <w:r w:rsidRPr="00555A3A">
        <w:rPr>
          <w:rStyle w:val="StyleUnderline"/>
        </w:rPr>
        <w:t xml:space="preserve">critical issue areas such </w:t>
      </w:r>
      <w:r w:rsidRPr="00555A3A">
        <w:rPr>
          <w:rStyle w:val="StyleUnderline"/>
          <w:highlight w:val="green"/>
        </w:rPr>
        <w:t>as water cooperation</w:t>
      </w:r>
      <w:r w:rsidRPr="00555A3A">
        <w:rPr>
          <w:rStyle w:val="StyleUnderline"/>
        </w:rPr>
        <w:t>. Broadly, water cooperation is vital for fostering effective water management across borders</w:t>
      </w:r>
      <w:r w:rsidRPr="00555A3A">
        <w:t xml:space="preserve"> as well as for building trust and confidence among adversaries.</w:t>
      </w:r>
    </w:p>
    <w:p w14:paraId="5F884CB0" w14:textId="77777777" w:rsidR="00141ADB" w:rsidRPr="00555A3A" w:rsidRDefault="00141ADB" w:rsidP="00141ADB">
      <w:pPr>
        <w:rPr>
          <w:rStyle w:val="StyleUnderline"/>
        </w:rPr>
      </w:pPr>
      <w:r w:rsidRPr="00555A3A">
        <w:rPr>
          <w:rStyle w:val="StyleUnderline"/>
        </w:rPr>
        <w:t xml:space="preserve">Recent events have only exerted greater pressure on water resource availability in the Middle East. The combination of </w:t>
      </w:r>
      <w:r w:rsidRPr="00555A3A">
        <w:rPr>
          <w:rStyle w:val="StyleUnderline"/>
          <w:highlight w:val="green"/>
        </w:rPr>
        <w:t>climate change</w:t>
      </w:r>
      <w:r w:rsidRPr="00555A3A">
        <w:rPr>
          <w:rStyle w:val="StyleUnderline"/>
        </w:rPr>
        <w:t xml:space="preserve">, natural aridity, an influx of refugees from conflict-torn neighboring states, an ongoing pandemic, and mismanagement of existing supplies </w:t>
      </w:r>
      <w:r w:rsidRPr="00555A3A">
        <w:rPr>
          <w:rStyle w:val="StyleUnderline"/>
          <w:highlight w:val="green"/>
        </w:rPr>
        <w:t>is challenging the region’s ability to meet</w:t>
      </w:r>
      <w:r w:rsidRPr="00555A3A">
        <w:rPr>
          <w:rStyle w:val="StyleUnderline"/>
        </w:rPr>
        <w:t xml:space="preserve"> daily domestic </w:t>
      </w:r>
      <w:r w:rsidRPr="00555A3A">
        <w:rPr>
          <w:rStyle w:val="StyleUnderline"/>
          <w:highlight w:val="green"/>
        </w:rPr>
        <w:t>water needs</w:t>
      </w:r>
      <w:r w:rsidRPr="00555A3A">
        <w:rPr>
          <w:rStyle w:val="StyleUnderline"/>
        </w:rPr>
        <w:t>. The relatively small Jordan basin provides access to the only perennial river for Israel, Jordan, and the Palestinian territories, and is also shared by Lebanon and Syria.</w:t>
      </w:r>
    </w:p>
    <w:p w14:paraId="0AF2D6D4" w14:textId="77777777" w:rsidR="00141ADB" w:rsidRPr="00555A3A" w:rsidRDefault="00141ADB" w:rsidP="00141ADB">
      <w:r w:rsidRPr="00555A3A">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21284328" w14:textId="77777777" w:rsidR="00141ADB" w:rsidRPr="00555A3A" w:rsidRDefault="00141ADB" w:rsidP="00141ADB">
      <w:pPr>
        <w:rPr>
          <w:rStyle w:val="StyleUnderline"/>
        </w:rPr>
      </w:pPr>
      <w:r w:rsidRPr="00555A3A">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555A3A">
        <w:rPr>
          <w:rStyle w:val="StyleUnderline"/>
          <w:highlight w:val="green"/>
        </w:rPr>
        <w:t>the</w:t>
      </w:r>
      <w:r w:rsidRPr="00555A3A">
        <w:rPr>
          <w:rStyle w:val="StyleUnderline"/>
        </w:rPr>
        <w:t xml:space="preserve"> 1994 </w:t>
      </w:r>
      <w:r w:rsidRPr="00555A3A">
        <w:rPr>
          <w:rStyle w:val="StyleUnderline"/>
          <w:highlight w:val="green"/>
        </w:rPr>
        <w:t>Israel-Jordan Peace Treaty</w:t>
      </w:r>
      <w:r w:rsidRPr="00555A3A">
        <w:rPr>
          <w:rStyle w:val="StyleUnderline"/>
        </w:rPr>
        <w:t xml:space="preserve">, which </w:t>
      </w:r>
      <w:r w:rsidRPr="00555A3A">
        <w:rPr>
          <w:rStyle w:val="StyleUnderline"/>
          <w:highlight w:val="green"/>
        </w:rPr>
        <w:t>dealt with</w:t>
      </w:r>
      <w:r w:rsidRPr="00555A3A">
        <w:rPr>
          <w:rStyle w:val="StyleUnderline"/>
        </w:rPr>
        <w:t xml:space="preserve"> all </w:t>
      </w:r>
      <w:r w:rsidRPr="00555A3A">
        <w:rPr>
          <w:rStyle w:val="StyleUnderline"/>
          <w:highlight w:val="green"/>
        </w:rPr>
        <w:t xml:space="preserve">shared water </w:t>
      </w:r>
      <w:r w:rsidRPr="00555A3A">
        <w:rPr>
          <w:rStyle w:val="StyleUnderline"/>
        </w:rPr>
        <w:t xml:space="preserve">systems between the signatories. Despite periodic misunderstandings or miscommunication, a relatively warm and highly </w:t>
      </w:r>
      <w:r w:rsidRPr="00555A3A">
        <w:rPr>
          <w:rStyle w:val="StyleUnderline"/>
          <w:highlight w:val="green"/>
        </w:rPr>
        <w:t xml:space="preserve">effective </w:t>
      </w:r>
      <w:r w:rsidRPr="00555A3A">
        <w:rPr>
          <w:rStyle w:val="StyleUnderline"/>
        </w:rPr>
        <w:t xml:space="preserve">working </w:t>
      </w:r>
      <w:r w:rsidRPr="00555A3A">
        <w:rPr>
          <w:rStyle w:val="StyleUnderline"/>
          <w:highlight w:val="green"/>
        </w:rPr>
        <w:t>relationship developed</w:t>
      </w:r>
      <w:r w:rsidRPr="00555A3A">
        <w:rPr>
          <w:rStyle w:val="StyleUnderline"/>
        </w:rPr>
        <w:t xml:space="preserve"> whereby commissioners regularly communicated and effectively sheltered water relations from issues of high politics.</w:t>
      </w:r>
    </w:p>
    <w:p w14:paraId="20A51B97" w14:textId="77777777" w:rsidR="00141ADB" w:rsidRPr="00555A3A" w:rsidRDefault="00141ADB" w:rsidP="00141ADB">
      <w:r w:rsidRPr="00555A3A">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79204353" w14:textId="77777777" w:rsidR="00141ADB" w:rsidRPr="00555A3A" w:rsidRDefault="00141ADB" w:rsidP="00141ADB">
      <w:r w:rsidRPr="00555A3A">
        <w:rPr>
          <w:rStyle w:val="StyleUnderline"/>
        </w:rPr>
        <w:t xml:space="preserve">However, over the past few years, multiple factors have converged to accelerate the </w:t>
      </w:r>
      <w:r w:rsidRPr="00555A3A">
        <w:rPr>
          <w:rStyle w:val="StyleUnderline"/>
          <w:highlight w:val="green"/>
        </w:rPr>
        <w:t xml:space="preserve">deterioration of </w:t>
      </w:r>
      <w:r w:rsidRPr="00555A3A">
        <w:rPr>
          <w:rStyle w:val="StyleUnderline"/>
        </w:rPr>
        <w:t>Israeli-Jordanian</w:t>
      </w:r>
      <w:r w:rsidRPr="00555A3A">
        <w:rPr>
          <w:rStyle w:val="StyleUnderline"/>
          <w:highlight w:val="green"/>
        </w:rPr>
        <w:t xml:space="preserve"> relations, negatively impacting water cooperation</w:t>
      </w:r>
      <w:r w:rsidRPr="00555A3A">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65C3AE54" w14:textId="77777777" w:rsidR="00141ADB" w:rsidRPr="00555A3A" w:rsidRDefault="00141ADB" w:rsidP="00141ADB">
      <w:r w:rsidRPr="00555A3A">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555A3A">
        <w:rPr>
          <w:rStyle w:val="StyleUnderline"/>
        </w:rPr>
        <w:t>As one of the most water-scarce states in the world, Jordan is predominately landlocked, economically poor, and limited in its ability to follow Israel’s use of large desalinization projects to alleviate water shortages</w:t>
      </w:r>
      <w:r w:rsidRPr="00555A3A">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1F03AB01" w14:textId="77777777" w:rsidR="00141ADB" w:rsidRPr="00555A3A" w:rsidRDefault="00141ADB" w:rsidP="00141ADB">
      <w:r w:rsidRPr="00555A3A">
        <w:rPr>
          <w:rStyle w:val="StyleUnderline"/>
        </w:rPr>
        <w:t xml:space="preserve">The </w:t>
      </w:r>
      <w:r w:rsidRPr="00555A3A">
        <w:rPr>
          <w:rStyle w:val="StyleUnderline"/>
          <w:highlight w:val="green"/>
        </w:rPr>
        <w:t>Jordanian leadership</w:t>
      </w:r>
      <w:r w:rsidRPr="00555A3A">
        <w:rPr>
          <w:rStyle w:val="StyleUnderline"/>
        </w:rPr>
        <w:t xml:space="preserve"> also </w:t>
      </w:r>
      <w:r w:rsidRPr="00555A3A">
        <w:rPr>
          <w:rStyle w:val="StyleUnderline"/>
          <w:highlight w:val="green"/>
        </w:rPr>
        <w:t>began to dismantle</w:t>
      </w:r>
      <w:r w:rsidRPr="00555A3A">
        <w:rPr>
          <w:rStyle w:val="StyleUnderline"/>
        </w:rPr>
        <w:t xml:space="preserve"> some </w:t>
      </w:r>
      <w:r w:rsidRPr="00555A3A">
        <w:rPr>
          <w:rStyle w:val="StyleUnderline"/>
          <w:highlight w:val="green"/>
        </w:rPr>
        <w:t>symbols of cooperation from the</w:t>
      </w:r>
      <w:r w:rsidRPr="00555A3A">
        <w:rPr>
          <w:rStyle w:val="StyleUnderline"/>
        </w:rPr>
        <w:t xml:space="preserve"> 1994 Peace </w:t>
      </w:r>
      <w:r w:rsidRPr="00555A3A">
        <w:rPr>
          <w:rStyle w:val="StyleUnderline"/>
          <w:highlight w:val="green"/>
        </w:rPr>
        <w:t>Treaty</w:t>
      </w:r>
      <w:r w:rsidRPr="00555A3A">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6AC3FAB6" w14:textId="77777777" w:rsidR="00141ADB" w:rsidRPr="00555A3A" w:rsidRDefault="00141ADB" w:rsidP="00141ADB">
      <w:pPr>
        <w:rPr>
          <w:rStyle w:val="StyleUnderline"/>
        </w:rPr>
      </w:pPr>
      <w:r w:rsidRPr="00555A3A">
        <w:rPr>
          <w:rStyle w:val="StyleUnderline"/>
        </w:rPr>
        <w:t>The chilling of relations became particularly notable in October 2019, when the 25th anniversary of the Israel-Jordan Peace Treaty passed without celebration in either state</w:t>
      </w:r>
      <w:r w:rsidRPr="00555A3A">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555A3A">
        <w:rPr>
          <w:rStyle w:val="StyleUnderline"/>
          <w:highlight w:val="green"/>
        </w:rPr>
        <w:t>Israeli-Jordanian relations</w:t>
      </w:r>
      <w:r w:rsidRPr="00555A3A">
        <w:t xml:space="preserve">, which </w:t>
      </w:r>
      <w:r w:rsidRPr="00555A3A">
        <w:rPr>
          <w:rStyle w:val="StyleUnderline"/>
        </w:rPr>
        <w:t xml:space="preserve">had </w:t>
      </w:r>
      <w:r w:rsidRPr="00555A3A">
        <w:rPr>
          <w:rStyle w:val="StyleUnderline"/>
          <w:highlight w:val="green"/>
        </w:rPr>
        <w:t>provide</w:t>
      </w:r>
      <w:r w:rsidRPr="00555A3A">
        <w:rPr>
          <w:rStyle w:val="StyleUnderline"/>
        </w:rPr>
        <w:t xml:space="preserve">d </w:t>
      </w:r>
      <w:r w:rsidRPr="00555A3A">
        <w:rPr>
          <w:rStyle w:val="StyleUnderline"/>
          <w:highlight w:val="green"/>
        </w:rPr>
        <w:t xml:space="preserve">a bedrock of stability </w:t>
      </w:r>
      <w:r w:rsidRPr="00555A3A">
        <w:rPr>
          <w:rStyle w:val="StyleUnderline"/>
        </w:rPr>
        <w:t xml:space="preserve">in the region. Jordan not only shares a long, stable border with Israel in a region plagued by conflict, but it is also the second state to sign a peace treaty with Israel. Often </w:t>
      </w:r>
      <w:r w:rsidRPr="00555A3A">
        <w:rPr>
          <w:rStyle w:val="StyleUnderline"/>
          <w:highlight w:val="green"/>
        </w:rPr>
        <w:t>too understated</w:t>
      </w:r>
      <w:r w:rsidRPr="00555A3A">
        <w:rPr>
          <w:rStyle w:val="StyleUnderline"/>
        </w:rPr>
        <w:t xml:space="preserve"> in Israeli discourse </w:t>
      </w:r>
      <w:r w:rsidRPr="00555A3A">
        <w:rPr>
          <w:rStyle w:val="StyleUnderline"/>
          <w:highlight w:val="green"/>
        </w:rPr>
        <w:t>is how critical this peace treaty and Jordanian stability are for Israel’s security.</w:t>
      </w:r>
    </w:p>
    <w:p w14:paraId="7B75FE8A" w14:textId="77777777" w:rsidR="00141ADB" w:rsidRPr="00555A3A" w:rsidRDefault="00141ADB" w:rsidP="00141ADB">
      <w:r w:rsidRPr="00555A3A">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78B2FFF2" w14:textId="77777777" w:rsidR="00141ADB" w:rsidRPr="00555A3A" w:rsidRDefault="00141ADB" w:rsidP="00141ADB">
      <w:pPr>
        <w:rPr>
          <w:rStyle w:val="StyleUnderline"/>
        </w:rPr>
      </w:pPr>
      <w:r w:rsidRPr="00555A3A">
        <w:t xml:space="preserve">Opportunities for expanding peace in the Middle East have been rare over the last few decades, but they should not come with a dismantling of institutions that have provided the foundation for cooperation. </w:t>
      </w:r>
      <w:r w:rsidRPr="00555A3A">
        <w:rPr>
          <w:rStyle w:val="StyleUnderline"/>
        </w:rPr>
        <w:t xml:space="preserve">With the withering of Israeli-Jordanian bilateral relations, </w:t>
      </w:r>
      <w:r w:rsidRPr="00555A3A">
        <w:rPr>
          <w:rStyle w:val="StyleUnderline"/>
          <w:highlight w:val="green"/>
        </w:rPr>
        <w:t>water cooperation has become</w:t>
      </w:r>
      <w:r w:rsidRPr="00555A3A">
        <w:rPr>
          <w:rStyle w:val="StyleUnderline"/>
        </w:rPr>
        <w:t xml:space="preserve"> politicized and </w:t>
      </w:r>
      <w:r w:rsidRPr="00555A3A">
        <w:rPr>
          <w:rStyle w:val="StyleUnderline"/>
          <w:highlight w:val="green"/>
        </w:rPr>
        <w:t>vulnerable</w:t>
      </w:r>
      <w:r w:rsidRPr="00555A3A">
        <w:rPr>
          <w:rStyle w:val="StyleUnderline"/>
        </w:rPr>
        <w:t>.</w:t>
      </w:r>
      <w:r w:rsidRPr="00555A3A">
        <w:t xml:space="preserve"> Water-stressed Jordan still depends on Israel to secure water allocated to it by the 1994 Peace Treaty, and </w:t>
      </w:r>
      <w:r w:rsidRPr="00555A3A">
        <w:rPr>
          <w:rStyle w:val="StyleUnderline"/>
          <w:highlight w:val="green"/>
        </w:rPr>
        <w:t>deteriorating ties</w:t>
      </w:r>
      <w:r w:rsidRPr="00555A3A">
        <w:rPr>
          <w:rStyle w:val="StyleUnderline"/>
        </w:rPr>
        <w:t xml:space="preserve"> with Israel </w:t>
      </w:r>
      <w:r w:rsidRPr="00555A3A">
        <w:rPr>
          <w:rStyle w:val="StyleUnderline"/>
          <w:highlight w:val="green"/>
        </w:rPr>
        <w:t>not only put regional stability at risk but also</w:t>
      </w:r>
      <w:r w:rsidRPr="00555A3A">
        <w:rPr>
          <w:rStyle w:val="StyleUnderline"/>
        </w:rPr>
        <w:t xml:space="preserve"> harm Jordan’s </w:t>
      </w:r>
      <w:r w:rsidRPr="00555A3A">
        <w:rPr>
          <w:rStyle w:val="StyleUnderline"/>
          <w:highlight w:val="green"/>
        </w:rPr>
        <w:t>water security</w:t>
      </w:r>
      <w:r w:rsidRPr="00555A3A">
        <w:rPr>
          <w:rStyle w:val="StyleUnderline"/>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555A3A">
        <w:t xml:space="preserve">. A 2020 rapid assessment of Jordan from the United Nations Development Program found that nearly 40 percent of the respondents were concerned about accessing clean drinking water. </w:t>
      </w:r>
      <w:r w:rsidRPr="00555A3A">
        <w:rPr>
          <w:rStyle w:val="StyleUnderline"/>
        </w:rPr>
        <w:t xml:space="preserve">Climate change is likely to reduce Jordan’s freshwater availability, as temperatures are projected to rise and rainfall to diminish, resulting in prolonged droughts. In Jordan, there is unease that a </w:t>
      </w:r>
      <w:r w:rsidRPr="00555A3A">
        <w:rPr>
          <w:rStyle w:val="StyleUnderline"/>
          <w:highlight w:val="green"/>
        </w:rPr>
        <w:t>shortage of water</w:t>
      </w:r>
      <w:r w:rsidRPr="00555A3A">
        <w:rPr>
          <w:rStyle w:val="StyleUnderline"/>
        </w:rPr>
        <w:t xml:space="preserve"> is among the factors that can </w:t>
      </w:r>
      <w:r w:rsidRPr="00555A3A">
        <w:rPr>
          <w:rStyle w:val="StyleUnderline"/>
          <w:highlight w:val="green"/>
        </w:rPr>
        <w:t>contribute to</w:t>
      </w:r>
      <w:r w:rsidRPr="00555A3A">
        <w:rPr>
          <w:rStyle w:val="StyleUnderline"/>
        </w:rPr>
        <w:t xml:space="preserve"> the type of </w:t>
      </w:r>
      <w:r w:rsidRPr="00555A3A">
        <w:rPr>
          <w:rStyle w:val="StyleUnderline"/>
          <w:highlight w:val="green"/>
        </w:rPr>
        <w:t xml:space="preserve">social unrest </w:t>
      </w:r>
      <w:r w:rsidRPr="00555A3A">
        <w:rPr>
          <w:rStyle w:val="StyleUnderline"/>
        </w:rPr>
        <w:t xml:space="preserve">that brought down regimes </w:t>
      </w:r>
      <w:r w:rsidRPr="00555A3A">
        <w:rPr>
          <w:rStyle w:val="StyleUnderline"/>
          <w:highlight w:val="green"/>
        </w:rPr>
        <w:t>across the Middle East</w:t>
      </w:r>
      <w:r w:rsidRPr="00555A3A">
        <w:rPr>
          <w:rStyle w:val="StyleUnderline"/>
        </w:rPr>
        <w:t xml:space="preserve"> during the 2011 Arab uprisings.</w:t>
      </w:r>
    </w:p>
    <w:p w14:paraId="0611E506" w14:textId="77777777" w:rsidR="00141ADB" w:rsidRPr="00555A3A" w:rsidRDefault="00141ADB" w:rsidP="00141ADB"/>
    <w:p w14:paraId="778BBF43" w14:textId="77777777" w:rsidR="00141ADB" w:rsidRPr="00555A3A" w:rsidRDefault="00141ADB" w:rsidP="00141ADB">
      <w:pPr>
        <w:pStyle w:val="Heading4"/>
        <w:rPr>
          <w:rFonts w:cs="Calibri"/>
        </w:rPr>
      </w:pPr>
      <w:r w:rsidRPr="00555A3A">
        <w:rPr>
          <w:rFonts w:cs="Calibri"/>
        </w:rPr>
        <w:t>Water wars escalate.</w:t>
      </w:r>
    </w:p>
    <w:p w14:paraId="4735745C" w14:textId="77777777" w:rsidR="00141ADB" w:rsidRPr="00555A3A" w:rsidRDefault="00141ADB" w:rsidP="00141ADB">
      <w:r w:rsidRPr="00555A3A">
        <w:rPr>
          <w:rStyle w:val="Style13ptBold"/>
        </w:rPr>
        <w:t xml:space="preserve">Sachs and Huggard 20 </w:t>
      </w:r>
      <w:r w:rsidRPr="00555A3A">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17" w:history="1">
        <w:r w:rsidRPr="00555A3A">
          <w:rPr>
            <w:rStyle w:val="Hyperlink"/>
          </w:rPr>
          <w:t>https://www.brookings.edu/wp-content/uploads/2020/11/FP_20201120_israel_me_sachs_huggard-1.pdf</w:t>
        </w:r>
      </w:hyperlink>
      <w:r w:rsidRPr="00555A3A">
        <w:t xml:space="preserve"> SM</w:t>
      </w:r>
    </w:p>
    <w:p w14:paraId="68BDD38C" w14:textId="77777777" w:rsidR="00141ADB" w:rsidRPr="00555A3A" w:rsidRDefault="00141ADB" w:rsidP="00141ADB">
      <w:r w:rsidRPr="00555A3A">
        <w:rPr>
          <w:rStyle w:val="StyleUnderline"/>
        </w:rPr>
        <w:t xml:space="preserve">Increasing water scarcity, exacerbated by climate change, poses an especially stark challenge in the Middle East. Already the region the faces enormous stresses due to the lack of water resources, and </w:t>
      </w:r>
      <w:r w:rsidRPr="00555A3A">
        <w:rPr>
          <w:rStyle w:val="StyleUnderline"/>
          <w:highlight w:val="green"/>
        </w:rPr>
        <w:t>water stress will continue to affect the Middle East</w:t>
      </w:r>
      <w:r w:rsidRPr="00555A3A">
        <w:rPr>
          <w:rStyle w:val="StyleUnderline"/>
        </w:rPr>
        <w:t xml:space="preserve"> and North Africa more than any other region</w:t>
      </w:r>
      <w:r w:rsidRPr="00555A3A">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556991CD" w14:textId="77777777" w:rsidR="00141ADB" w:rsidRPr="00555A3A" w:rsidRDefault="00141ADB" w:rsidP="00141ADB">
      <w:r w:rsidRPr="00555A3A">
        <w:rPr>
          <w:rStyle w:val="StyleUnderline"/>
        </w:rPr>
        <w:t>The region’s essential rivers will face heightened stress from declining rainfall rates, with increasing water withdrawal driven by population growth, and, near their mouths, rising sea levels threatening salt-water inundation</w:t>
      </w:r>
      <w:r w:rsidRPr="00555A3A">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4E0B4D8C" w14:textId="77777777" w:rsidR="00141ADB" w:rsidRPr="00555A3A" w:rsidRDefault="00141ADB" w:rsidP="00141ADB">
      <w:pPr>
        <w:rPr>
          <w:rStyle w:val="StyleUnderline"/>
        </w:rPr>
      </w:pPr>
      <w:r w:rsidRPr="00555A3A">
        <w:rPr>
          <w:rStyle w:val="StyleUnderline"/>
        </w:rPr>
        <w:t>Rising sea levels pose a distinct, and potentially catastrophic, phenomenon</w:t>
      </w:r>
      <w:r w:rsidRPr="00555A3A">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555A3A">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22AAD92A" w14:textId="77777777" w:rsidR="00141ADB" w:rsidRPr="00555A3A" w:rsidRDefault="00141ADB" w:rsidP="00141ADB">
      <w:pPr>
        <w:rPr>
          <w:rStyle w:val="StyleUnderline"/>
        </w:rPr>
      </w:pPr>
      <w:r w:rsidRPr="00555A3A">
        <w:rPr>
          <w:rStyle w:val="StyleUnderline"/>
        </w:rPr>
        <w:t xml:space="preserve">The effects of these changes will not be limited to human suffering or economic damage alone. </w:t>
      </w:r>
      <w:r w:rsidRPr="00555A3A">
        <w:rPr>
          <w:rStyle w:val="StyleUnderline"/>
          <w:highlight w:val="green"/>
        </w:rPr>
        <w:t>Security risks will</w:t>
      </w:r>
      <w:r w:rsidRPr="00555A3A">
        <w:rPr>
          <w:rStyle w:val="StyleUnderline"/>
        </w:rPr>
        <w:t xml:space="preserve"> necessarily </w:t>
      </w:r>
      <w:r w:rsidRPr="00555A3A">
        <w:rPr>
          <w:rStyle w:val="StyleUnderline"/>
          <w:highlight w:val="green"/>
        </w:rPr>
        <w:t>follow.</w:t>
      </w:r>
      <w:r w:rsidRPr="00555A3A">
        <w:rPr>
          <w:rStyle w:val="StyleUnderline"/>
        </w:rPr>
        <w:t xml:space="preserve">17 Looking forward, climate accelerated migration will continue to </w:t>
      </w:r>
      <w:r w:rsidRPr="00555A3A">
        <w:rPr>
          <w:rStyle w:val="StyleUnderline"/>
          <w:highlight w:val="green"/>
        </w:rPr>
        <w:t>challenge Middle Eastern</w:t>
      </w:r>
      <w:r w:rsidRPr="00555A3A">
        <w:rPr>
          <w:rStyle w:val="StyleUnderline"/>
        </w:rPr>
        <w:t xml:space="preserve"> governments’ abilities to maintain </w:t>
      </w:r>
      <w:r w:rsidRPr="00555A3A">
        <w:rPr>
          <w:rStyle w:val="StyleUnderline"/>
          <w:highlight w:val="green"/>
        </w:rPr>
        <w:t>stability</w:t>
      </w:r>
      <w:r w:rsidRPr="00555A3A">
        <w:rPr>
          <w:rStyle w:val="StyleUnderline"/>
        </w:rPr>
        <w:t xml:space="preserve"> as their citizens move internally, </w:t>
      </w:r>
      <w:r w:rsidRPr="00555A3A">
        <w:t>while also drawing high European interest as many leave the region.</w:t>
      </w:r>
      <w:r w:rsidRPr="00555A3A">
        <w:rPr>
          <w:rStyle w:val="StyleUnderline"/>
        </w:rPr>
        <w:t xml:space="preserve"> </w:t>
      </w:r>
      <w:r w:rsidRPr="00555A3A">
        <w:t xml:space="preserve">Further, </w:t>
      </w:r>
      <w:r w:rsidRPr="00555A3A">
        <w:rPr>
          <w:rStyle w:val="StyleUnderline"/>
          <w:highlight w:val="green"/>
        </w:rPr>
        <w:t xml:space="preserve">competition over water resources </w:t>
      </w:r>
      <w:r w:rsidRPr="00555A3A">
        <w:rPr>
          <w:rStyle w:val="StyleUnderline"/>
        </w:rPr>
        <w:t xml:space="preserve">could </w:t>
      </w:r>
      <w:r w:rsidRPr="00555A3A">
        <w:rPr>
          <w:rStyle w:val="StyleUnderline"/>
          <w:highlight w:val="green"/>
        </w:rPr>
        <w:t>stoke political tension</w:t>
      </w:r>
      <w:r w:rsidRPr="00555A3A">
        <w:rPr>
          <w:highlight w:val="green"/>
        </w:rPr>
        <w:t>s</w:t>
      </w:r>
      <w:r w:rsidRPr="00555A3A">
        <w:t>, as with the much-discussed Grand Ethiopian Renaissance Dam being built in Ethiopia on the Blue Nile, with effects downstream in Egypt.</w:t>
      </w:r>
      <w:r w:rsidRPr="00555A3A">
        <w:rPr>
          <w:rStyle w:val="StyleUnderline"/>
        </w:rPr>
        <w:t xml:space="preserve">18 </w:t>
      </w:r>
      <w:r w:rsidRPr="00555A3A">
        <w:rPr>
          <w:rStyle w:val="StyleUnderline"/>
          <w:highlight w:val="green"/>
        </w:rPr>
        <w:t>For Israel</w:t>
      </w:r>
      <w:r w:rsidRPr="00555A3A">
        <w:rPr>
          <w:rStyle w:val="StyleUnderline"/>
        </w:rPr>
        <w:t xml:space="preserve">, </w:t>
      </w:r>
      <w:r w:rsidRPr="00555A3A">
        <w:t>desalination technologies have alleviated its water scarcity problem, but</w:t>
      </w:r>
      <w:r w:rsidRPr="00555A3A">
        <w:rPr>
          <w:rStyle w:val="StyleUnderline"/>
        </w:rPr>
        <w:t xml:space="preserve"> </w:t>
      </w:r>
      <w:r w:rsidRPr="00555A3A">
        <w:rPr>
          <w:rStyle w:val="StyleUnderline"/>
          <w:highlight w:val="green"/>
        </w:rPr>
        <w:t xml:space="preserve">control of water resources remains a </w:t>
      </w:r>
      <w:r w:rsidRPr="00555A3A">
        <w:rPr>
          <w:rStyle w:val="StyleUnderline"/>
        </w:rPr>
        <w:t xml:space="preserve">potential </w:t>
      </w:r>
      <w:r w:rsidRPr="00555A3A">
        <w:rPr>
          <w:rStyle w:val="StyleUnderline"/>
          <w:highlight w:val="green"/>
        </w:rPr>
        <w:t>flashpoint with</w:t>
      </w:r>
      <w:r w:rsidRPr="00555A3A">
        <w:rPr>
          <w:rStyle w:val="StyleUnderline"/>
        </w:rPr>
        <w:t xml:space="preserve"> both </w:t>
      </w:r>
      <w:r w:rsidRPr="00555A3A">
        <w:rPr>
          <w:rStyle w:val="StyleUnderline"/>
          <w:highlight w:val="green"/>
        </w:rPr>
        <w:t>Jordan and the Palestinians. In Gaza, in particular</w:t>
      </w:r>
      <w:r w:rsidRPr="00555A3A">
        <w:rPr>
          <w:rStyle w:val="StyleUnderline"/>
        </w:rPr>
        <w:t xml:space="preserve">, rising levels of pollution and salinity make much of the groundwater undrinkable, greatly exacerbating the humanitarian crisis there and again </w:t>
      </w:r>
      <w:r w:rsidRPr="00555A3A">
        <w:rPr>
          <w:rStyle w:val="StyleUnderline"/>
          <w:highlight w:val="green"/>
        </w:rPr>
        <w:t xml:space="preserve">raising tensions </w:t>
      </w:r>
      <w:r w:rsidRPr="00555A3A">
        <w:rPr>
          <w:rStyle w:val="StyleUnderline"/>
        </w:rPr>
        <w:t>with Israel, as the authors, along with other colleagues, have detailed in much greater length elsewhere.19</w:t>
      </w:r>
    </w:p>
    <w:p w14:paraId="0F59E9EA" w14:textId="77777777" w:rsidR="00141ADB" w:rsidRPr="00555A3A" w:rsidRDefault="00141ADB" w:rsidP="00141ADB">
      <w:pPr>
        <w:rPr>
          <w:rStyle w:val="StyleUnderline"/>
        </w:rPr>
      </w:pPr>
      <w:r w:rsidRPr="00555A3A">
        <w:t xml:space="preserve">Climate change is not merely a future prospect in the region. While it is outside the scope of this report to judge just how much of the post-2011 upheaval in the Middle East and North Africa can be traced to climate change, </w:t>
      </w:r>
      <w:r w:rsidRPr="00555A3A">
        <w:rPr>
          <w:rStyle w:val="StyleUnderline"/>
        </w:rPr>
        <w:t xml:space="preserve">several </w:t>
      </w:r>
      <w:r w:rsidRPr="00555A3A">
        <w:rPr>
          <w:rStyle w:val="StyleUnderline"/>
          <w:highlight w:val="green"/>
        </w:rPr>
        <w:t>studies</w:t>
      </w:r>
      <w:r w:rsidRPr="00555A3A">
        <w:rPr>
          <w:rStyle w:val="StyleUnderline"/>
        </w:rPr>
        <w:t xml:space="preserve"> have </w:t>
      </w:r>
      <w:r w:rsidRPr="00555A3A">
        <w:rPr>
          <w:rStyle w:val="StyleUnderline"/>
          <w:highlight w:val="green"/>
        </w:rPr>
        <w:t>connected the region’s turmoil to</w:t>
      </w:r>
      <w:r w:rsidRPr="00555A3A">
        <w:rPr>
          <w:rStyle w:val="StyleUnderline"/>
        </w:rPr>
        <w:t xml:space="preserve"> climate-exacerbated stressors such as </w:t>
      </w:r>
      <w:r w:rsidRPr="00555A3A">
        <w:rPr>
          <w:rStyle w:val="StyleUnderline"/>
          <w:highlight w:val="green"/>
        </w:rPr>
        <w:t>drought</w:t>
      </w:r>
      <w:r w:rsidRPr="00555A3A">
        <w:rPr>
          <w:rStyle w:val="StyleUnderline"/>
        </w:rPr>
        <w:t>.20 While they may not be a primary cause of specific upheavals, climate effects will necessarily further burden overstretched institutions and government resources.</w:t>
      </w:r>
    </w:p>
    <w:p w14:paraId="076F7EB1" w14:textId="77777777" w:rsidR="00141ADB" w:rsidRPr="00555A3A" w:rsidRDefault="00141ADB" w:rsidP="00141ADB"/>
    <w:p w14:paraId="5B5C071E" w14:textId="77777777" w:rsidR="00141ADB" w:rsidRPr="00555A3A" w:rsidRDefault="00141ADB" w:rsidP="00141ADB">
      <w:pPr>
        <w:pStyle w:val="Heading4"/>
        <w:rPr>
          <w:rFonts w:cs="Calibri"/>
        </w:rPr>
      </w:pPr>
      <w:r w:rsidRPr="00555A3A">
        <w:rPr>
          <w:rFonts w:cs="Calibri"/>
        </w:rPr>
        <w:t>Nuke war causes extinction – Ice Age, famines, and war won’t stay limited</w:t>
      </w:r>
    </w:p>
    <w:p w14:paraId="7489FA4A" w14:textId="77777777" w:rsidR="00141ADB" w:rsidRPr="00555A3A" w:rsidRDefault="00141ADB" w:rsidP="00141ADB">
      <w:r w:rsidRPr="00555A3A">
        <w:rPr>
          <w:rStyle w:val="StyleUnderline"/>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C53D467" w14:textId="77777777" w:rsidR="00141ADB" w:rsidRPr="00555A3A" w:rsidRDefault="00141ADB" w:rsidP="00141ADB">
      <w:r w:rsidRPr="00555A3A">
        <w:t>In the nuclear conversation, what are we not talking about that we should be?</w:t>
      </w:r>
    </w:p>
    <w:p w14:paraId="6708666E" w14:textId="77777777" w:rsidR="00141ADB" w:rsidRPr="00555A3A" w:rsidRDefault="00141ADB" w:rsidP="00141ADB">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484E8345" w14:textId="77777777" w:rsidR="00141ADB" w:rsidRPr="00555A3A" w:rsidRDefault="00141ADB" w:rsidP="00141ADB"/>
    <w:p w14:paraId="070ECAD5" w14:textId="77777777" w:rsidR="00141ADB" w:rsidRDefault="00141ADB" w:rsidP="00141ADB">
      <w:pPr>
        <w:pStyle w:val="Heading4"/>
        <w:rPr>
          <w:rFonts w:cs="Calibri"/>
        </w:rPr>
      </w:pPr>
      <w:r w:rsidRPr="00555A3A">
        <w:rPr>
          <w:rFonts w:cs="Calibri"/>
        </w:rPr>
        <w:t>Plan: The Hashemite Kingdom of Jordan ought to reduce data exclusivity for medicines.</w:t>
      </w:r>
    </w:p>
    <w:p w14:paraId="5D87FBE8" w14:textId="77777777" w:rsidR="00141ADB" w:rsidRPr="00353ADC" w:rsidRDefault="00141ADB" w:rsidP="00141ADB">
      <w:pPr>
        <w:pStyle w:val="ListParagraph"/>
        <w:numPr>
          <w:ilvl w:val="0"/>
          <w:numId w:val="32"/>
        </w:numPr>
      </w:pPr>
      <w:r>
        <w:t>This evidence specifies enforcement</w:t>
      </w:r>
    </w:p>
    <w:p w14:paraId="44D7EBC4" w14:textId="77777777" w:rsidR="00141ADB" w:rsidRPr="00555A3A" w:rsidRDefault="00141ADB" w:rsidP="00141ADB">
      <w:r w:rsidRPr="00555A3A">
        <w:rPr>
          <w:rStyle w:val="Style13ptBold"/>
          <w:rFonts w:eastAsiaTheme="majorEastAsia"/>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8" w:history="1">
        <w:r w:rsidRPr="00555A3A">
          <w:rPr>
            <w:rStyle w:val="Hyperlink"/>
          </w:rPr>
          <w:t>https://doi.org/10.1093/jiplp/jpz080</w:t>
        </w:r>
      </w:hyperlink>
      <w:r w:rsidRPr="00555A3A">
        <w:t xml:space="preserve"> SM</w:t>
      </w:r>
    </w:p>
    <w:p w14:paraId="2A7C9B0A" w14:textId="77777777" w:rsidR="00141ADB" w:rsidRPr="00555A3A" w:rsidRDefault="00141ADB" w:rsidP="00141ADB">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0954AA80" w14:textId="77777777" w:rsidR="00141ADB" w:rsidRPr="00555A3A" w:rsidRDefault="00141ADB" w:rsidP="00141ADB">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101D9824" w14:textId="77777777" w:rsidR="00141ADB" w:rsidRPr="00555A3A" w:rsidRDefault="00141ADB" w:rsidP="00141ADB">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5A6253ED" w14:textId="77777777" w:rsidR="00141ADB" w:rsidRPr="00555A3A" w:rsidRDefault="00141ADB" w:rsidP="00141ADB">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093A8371" w14:textId="77777777" w:rsidR="00141ADB" w:rsidRPr="00555A3A" w:rsidRDefault="00141ADB" w:rsidP="00141ADB">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24D13F73" w14:textId="77777777" w:rsidR="00141ADB" w:rsidRPr="00555A3A" w:rsidRDefault="00141ADB" w:rsidP="00141ADB">
      <w:r w:rsidRPr="00555A3A">
        <w:t>Jordan has also excluded isomers and new crystalline forms from its NCE definition.17 Further suggestions on how to restrict the definition of an NCE are offered below.</w:t>
      </w:r>
    </w:p>
    <w:p w14:paraId="0A7BD780" w14:textId="77777777" w:rsidR="00141ADB" w:rsidRPr="00555A3A" w:rsidRDefault="00141ADB" w:rsidP="00141ADB">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4C07103B" w14:textId="77777777" w:rsidR="00141ADB" w:rsidRPr="00555A3A" w:rsidRDefault="00141ADB" w:rsidP="00141ADB">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46069341" w14:textId="77777777" w:rsidR="00141ADB" w:rsidRPr="00555A3A" w:rsidRDefault="00141ADB" w:rsidP="00141ADB">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054C0D11" w14:textId="77777777" w:rsidR="00141ADB" w:rsidRPr="00555A3A" w:rsidRDefault="00141ADB" w:rsidP="00141ADB">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519E0098" w14:textId="77777777" w:rsidR="00141ADB" w:rsidRPr="00555A3A" w:rsidRDefault="00141ADB" w:rsidP="00141ADB">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3589A2A2" w14:textId="77777777" w:rsidR="00141ADB" w:rsidRPr="00555A3A" w:rsidRDefault="00141ADB" w:rsidP="00141ADB">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7C30EB67" w14:textId="77777777" w:rsidR="00141ADB" w:rsidRPr="00555A3A" w:rsidRDefault="00141ADB" w:rsidP="00141ADB">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7BC3C45A" w14:textId="77777777" w:rsidR="00141ADB" w:rsidRPr="00555A3A" w:rsidRDefault="00141ADB" w:rsidP="00141ADB">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2050AD4E" w14:textId="77777777" w:rsidR="00141ADB" w:rsidRPr="00555A3A" w:rsidRDefault="00141ADB" w:rsidP="00141ADB">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52153F82" w14:textId="77777777" w:rsidR="00141ADB" w:rsidRPr="00555A3A" w:rsidRDefault="00141ADB" w:rsidP="00141ADB">
      <w:pPr>
        <w:rPr>
          <w:b/>
          <w:u w:val="single"/>
        </w:rPr>
      </w:pPr>
      <w:r w:rsidRPr="00555A3A">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14324495" w14:textId="77777777" w:rsidR="00141ADB" w:rsidRPr="00555A3A" w:rsidRDefault="00141ADB" w:rsidP="00141ADB">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677DC040" w14:textId="77777777" w:rsidR="00141ADB" w:rsidRPr="00555A3A" w:rsidRDefault="00141ADB" w:rsidP="00141ADB">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5E4532F6" w14:textId="77777777" w:rsidR="00141ADB" w:rsidRPr="00555A3A" w:rsidRDefault="00141ADB" w:rsidP="00141ADB">
      <w:pPr>
        <w:rPr>
          <w:rStyle w:val="StyleUnderline"/>
        </w:rPr>
      </w:pPr>
      <w:r w:rsidRPr="00555A3A">
        <w:t xml:space="preserve">This has been applied by Colombia’s Decree 2085 of 2002, which introduced seven exceptions. </w:t>
      </w:r>
      <w:r w:rsidRPr="00555A3A">
        <w:rPr>
          <w:rStyle w:val="StyleUnderline"/>
        </w:rPr>
        <w:t>The most relevant to this recommendation states that ‘protection does not apply to: 1. Test data that are already in the public domain or have not involved considerable effort from the patent applicant to produce’.39</w:t>
      </w:r>
    </w:p>
    <w:p w14:paraId="1FC0EDCC" w14:textId="77777777" w:rsidR="00141ADB" w:rsidRPr="00555A3A" w:rsidRDefault="00141ADB" w:rsidP="00141ADB">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476F6A33" w14:textId="77777777" w:rsidR="00141ADB" w:rsidRPr="00555A3A" w:rsidRDefault="00141ADB" w:rsidP="00141ADB">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1849FE1F" w14:textId="77777777" w:rsidR="00141ADB" w:rsidRPr="00555A3A" w:rsidRDefault="00141ADB" w:rsidP="00141ADB">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69A6ABB3" w14:textId="77777777" w:rsidR="00141ADB" w:rsidRPr="00555A3A" w:rsidRDefault="00141ADB" w:rsidP="00141ADB">
      <w:r w:rsidRPr="00555A3A">
        <w:t>This clearly warrants a reviewing exercise by the JFDA to examine existing patented medications. JFDA should then produce a list of available alternatives.</w:t>
      </w:r>
    </w:p>
    <w:p w14:paraId="3A15D3F6" w14:textId="77777777" w:rsidR="00141ADB" w:rsidRPr="00555A3A" w:rsidRDefault="00141ADB" w:rsidP="00141ADB">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7271475A" w14:textId="77777777" w:rsidR="00141ADB" w:rsidRPr="00555A3A" w:rsidRDefault="00141ADB" w:rsidP="00141ADB">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7ECB305E" w14:textId="77777777" w:rsidR="00141ADB" w:rsidRPr="00555A3A" w:rsidRDefault="00141ADB" w:rsidP="00141ADB">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540B7CE9" w14:textId="77777777" w:rsidR="00141ADB" w:rsidRPr="00555A3A" w:rsidRDefault="00141ADB" w:rsidP="00141ADB">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57C3CCBC" w14:textId="77777777" w:rsidR="00141ADB" w:rsidRPr="00555A3A" w:rsidRDefault="00141ADB" w:rsidP="00141ADB">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inequality, misrepresentation and fraud</w:t>
      </w:r>
      <w:r w:rsidRPr="00555A3A">
        <w:rPr>
          <w:rStyle w:val="StyleUnderline"/>
        </w:rPr>
        <w:t>, as per the Bahrain-US FTA</w:t>
      </w:r>
      <w:r w:rsidRPr="00555A3A">
        <w:t xml:space="preserve"> (BUSFTA). 50</w:t>
      </w:r>
    </w:p>
    <w:p w14:paraId="0D923D30" w14:textId="77777777" w:rsidR="00141ADB" w:rsidRPr="00555A3A" w:rsidRDefault="00141ADB" w:rsidP="00141ADB">
      <w:r w:rsidRPr="00555A3A">
        <w:t>9. ‘Waive data exclusivity protection in cases of compulsory licensing: in case of the issuance of a compulsory license, the generic company is still required to submit clinical trials. Therefore, data exclusivity should be waived in such cases’. 51</w:t>
      </w:r>
    </w:p>
    <w:p w14:paraId="3E421BB3" w14:textId="77777777" w:rsidR="00141ADB" w:rsidRPr="00555A3A" w:rsidRDefault="00141ADB" w:rsidP="00141ADB">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092D83E3" w14:textId="77777777" w:rsidR="00141ADB" w:rsidRPr="00555A3A" w:rsidRDefault="00141ADB" w:rsidP="00141ADB">
      <w:r w:rsidRPr="00555A3A">
        <w:t>Furthermore, Malaysia adopted similar stances to mitigate the effects of data exclusivity as per section 5 of Malaysia’s 2011 Directive of data exclusivity, entitled ‘Non-Application of Data Exclusivity’, according to which:</w:t>
      </w:r>
    </w:p>
    <w:p w14:paraId="3229577C" w14:textId="77777777" w:rsidR="00141ADB" w:rsidRPr="00555A3A" w:rsidRDefault="00141ADB" w:rsidP="00141ADB">
      <w:pPr>
        <w:rPr>
          <w:rStyle w:val="StyleUnderline"/>
        </w:rPr>
      </w:pPr>
      <w:r w:rsidRPr="00555A3A">
        <w:t>‘</w:t>
      </w:r>
      <w:r w:rsidRPr="00555A3A">
        <w:rPr>
          <w:rStyle w:val="StyleUnderline"/>
        </w:rPr>
        <w:t>Nothing in the Data Exclusivity shall:</w:t>
      </w:r>
    </w:p>
    <w:p w14:paraId="770DF67A" w14:textId="77777777" w:rsidR="00141ADB" w:rsidRPr="00555A3A" w:rsidRDefault="00141ADB" w:rsidP="00141ADB">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6DB59CA1" w14:textId="77777777" w:rsidR="00141ADB" w:rsidRPr="00555A3A" w:rsidRDefault="00141ADB" w:rsidP="00141ADB">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6B46C57F" w14:textId="77777777" w:rsidR="00141ADB" w:rsidRPr="00555A3A" w:rsidRDefault="00141ADB" w:rsidP="00141ADB">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15138077" w14:textId="77777777" w:rsidR="00141ADB" w:rsidRPr="00555A3A" w:rsidRDefault="00141ADB" w:rsidP="00141ADB">
      <w:r w:rsidRPr="00555A3A">
        <w:t>Colombia succeeded in including a clause in its Decree 2085 of 2002 which states that ‘protection does not apply to: […] 4. Information whose disclosure is necessary to protect the public interest’.55</w:t>
      </w:r>
    </w:p>
    <w:p w14:paraId="28341B4A" w14:textId="77777777" w:rsidR="00141ADB" w:rsidRPr="00555A3A" w:rsidRDefault="00141ADB" w:rsidP="00141ADB">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7207B95A" w14:textId="77777777" w:rsidR="00141ADB" w:rsidRPr="00555A3A" w:rsidRDefault="00141ADB" w:rsidP="00141ADB">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2D5E98DF" w14:textId="77777777" w:rsidR="00141ADB" w:rsidRPr="00555A3A" w:rsidRDefault="00141ADB" w:rsidP="00141ADB">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211B8180" w14:textId="77777777" w:rsidR="00141ADB" w:rsidRPr="00555A3A" w:rsidRDefault="00141ADB" w:rsidP="00141ADB">
      <w:r w:rsidRPr="00555A3A">
        <w:t>Similar waivers are embodied within the Chilean legislation, which excluded certain areas from the scope of protection. One example is Article 91 of the Chilean Industrial Property Law, which states:</w:t>
      </w:r>
    </w:p>
    <w:p w14:paraId="3743C0DA" w14:textId="77777777" w:rsidR="00141ADB" w:rsidRPr="00555A3A" w:rsidRDefault="00141ADB" w:rsidP="00141ADB">
      <w:r w:rsidRPr="00555A3A">
        <w:t>The protection of this Paragraph shall not apply when:</w:t>
      </w:r>
    </w:p>
    <w:p w14:paraId="3D4A2B42" w14:textId="77777777" w:rsidR="00141ADB" w:rsidRPr="00555A3A" w:rsidRDefault="00141ADB" w:rsidP="00141ADB">
      <w:r w:rsidRPr="00555A3A">
        <w:t>[…]</w:t>
      </w:r>
    </w:p>
    <w:p w14:paraId="616A686E" w14:textId="77777777" w:rsidR="00141ADB" w:rsidRPr="00555A3A" w:rsidRDefault="00141ADB" w:rsidP="00141ADB">
      <w:r w:rsidRPr="00555A3A">
        <w:t xml:space="preserve">(b) </w:t>
      </w:r>
      <w:r w:rsidRPr="00555A3A">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4A351B8D" w14:textId="77777777" w:rsidR="00141ADB" w:rsidRPr="007448CC" w:rsidRDefault="00141ADB" w:rsidP="00141ADB">
      <w:pPr>
        <w:pStyle w:val="Heading3"/>
        <w:rPr>
          <w:rFonts w:asciiTheme="minorHAnsi" w:hAnsiTheme="minorHAnsi" w:cstheme="minorHAnsi"/>
        </w:rPr>
      </w:pPr>
      <w:r>
        <w:rPr>
          <w:rFonts w:asciiTheme="minorHAnsi" w:hAnsiTheme="minorHAnsi" w:cstheme="minorHAnsi"/>
        </w:rPr>
        <w:t>FW</w:t>
      </w:r>
    </w:p>
    <w:p w14:paraId="726ED706" w14:textId="77777777" w:rsidR="00141ADB" w:rsidRDefault="00141ADB" w:rsidP="00141ADB">
      <w:pPr>
        <w:pStyle w:val="Heading4"/>
        <w:rPr>
          <w:rFonts w:asciiTheme="minorHAnsi" w:hAnsiTheme="minorHAnsi" w:cstheme="minorHAnsi"/>
        </w:rPr>
      </w:pPr>
      <w:bookmarkStart w:id="0" w:name="_Hlk54967592"/>
      <w:r w:rsidRPr="007448CC">
        <w:rPr>
          <w:rFonts w:asciiTheme="minorHAnsi" w:hAnsiTheme="minorHAnsi" w:cstheme="minorHAnsi"/>
        </w:rPr>
        <w:t>Synthetic a posteriori moral naturalism is the basis of ethics:</w:t>
      </w:r>
    </w:p>
    <w:p w14:paraId="213BE31D" w14:textId="77777777" w:rsidR="00141ADB" w:rsidRPr="0068644E" w:rsidRDefault="00141ADB" w:rsidP="00141ADB"/>
    <w:bookmarkEnd w:id="0"/>
    <w:p w14:paraId="11849299" w14:textId="77777777" w:rsidR="00141ADB" w:rsidRPr="007448CC" w:rsidRDefault="00141ADB" w:rsidP="00141ADB">
      <w:pPr>
        <w:pStyle w:val="Heading4"/>
        <w:rPr>
          <w:rFonts w:asciiTheme="minorHAnsi" w:hAnsiTheme="minorHAnsi" w:cstheme="minorHAnsi"/>
        </w:rPr>
      </w:pPr>
      <w:r>
        <w:rPr>
          <w:rFonts w:asciiTheme="minorHAnsi" w:hAnsiTheme="minorHAnsi" w:cstheme="minorHAnsi"/>
        </w:rPr>
        <w:t xml:space="preserve">A] </w:t>
      </w:r>
      <w:r w:rsidRPr="007448CC">
        <w:rPr>
          <w:rFonts w:asciiTheme="minorHAnsi" w:hAnsiTheme="minorHAnsi" w:cstheme="minorHAnsi"/>
        </w:rPr>
        <w:t>The normative supervenes on the natural – natural facts like whether brains develop to permit rationality or subjectivity determine whether non naturalist moral facts can be premised on things like capacity for reason</w:t>
      </w:r>
    </w:p>
    <w:p w14:paraId="25F8C0DD" w14:textId="77777777" w:rsidR="00141ADB" w:rsidRPr="007448CC" w:rsidRDefault="00141ADB" w:rsidP="00141ADB">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530BAA7D" w14:textId="77777777" w:rsidR="00141ADB" w:rsidRDefault="00141ADB" w:rsidP="00141ADB">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8A05DC">
        <w:rPr>
          <w:rFonts w:asciiTheme="minorHAnsi" w:hAnsiTheme="minorHAnsi" w:cstheme="minorHAnsi"/>
          <w:b/>
          <w:bCs/>
          <w:sz w:val="26"/>
          <w:szCs w:val="26"/>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01984CD7" w14:textId="77777777" w:rsidR="00141ADB" w:rsidRDefault="00141ADB" w:rsidP="00141ADB">
      <w:pPr>
        <w:rPr>
          <w:rFonts w:asciiTheme="minorHAnsi" w:hAnsiTheme="minorHAnsi" w:cstheme="minorHAnsi"/>
        </w:rPr>
      </w:pPr>
    </w:p>
    <w:p w14:paraId="4AC875E6" w14:textId="77777777" w:rsidR="00141ADB" w:rsidRPr="007448CC" w:rsidRDefault="00141ADB" w:rsidP="00141ADB">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075FCF54" w14:textId="77777777" w:rsidR="00141ADB" w:rsidRPr="008A05DC" w:rsidRDefault="00141ADB" w:rsidP="00141ADB">
      <w:pPr>
        <w:rPr>
          <w:rFonts w:asciiTheme="minorHAnsi" w:hAnsiTheme="minorHAnsi" w:cstheme="minorHAnsi"/>
        </w:rPr>
      </w:pPr>
    </w:p>
    <w:p w14:paraId="01A16F22" w14:textId="77777777" w:rsidR="00141ADB" w:rsidRDefault="00141ADB" w:rsidP="00141ADB">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293125DF" w14:textId="77777777" w:rsidR="00141ADB" w:rsidRPr="008A05DC" w:rsidRDefault="00141ADB" w:rsidP="00141ADB"/>
    <w:p w14:paraId="5D86B088" w14:textId="77777777" w:rsidR="00141ADB" w:rsidRPr="007448CC" w:rsidRDefault="00141ADB" w:rsidP="00141ADB">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132F328E" w14:textId="77777777" w:rsidR="00141ADB" w:rsidRPr="007448CC" w:rsidRDefault="00141ADB" w:rsidP="00141ADB">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14B324FD"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379EC89D"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61830C8B"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B8524B5"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3DDE2964"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EE6C210"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5AFA665" w14:textId="77777777" w:rsidR="00141ADB" w:rsidRPr="007448CC" w:rsidRDefault="00141ADB" w:rsidP="00141ADB">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7E8F4E93"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AC64E18"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4AECFC1"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4164DB35"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53A4DA7"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38C1F1DC"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Desire and reward centers</w:t>
      </w:r>
    </w:p>
    <w:p w14:paraId="036857DF" w14:textId="77777777" w:rsidR="00141ADB" w:rsidRPr="0093150A" w:rsidRDefault="00141ADB" w:rsidP="00141ADB">
      <w:pPr>
        <w:spacing w:line="276" w:lineRule="auto"/>
        <w:rPr>
          <w:rFonts w:asciiTheme="minorHAnsi" w:hAnsiTheme="minorHAnsi" w:cstheme="minorHAnsi"/>
          <w:sz w:val="16"/>
          <w:szCs w:val="16"/>
        </w:rPr>
      </w:pPr>
      <w:r w:rsidRPr="0093150A">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4FFBC69" w14:textId="77777777" w:rsidR="00141ADB" w:rsidRPr="0093150A" w:rsidRDefault="00141ADB" w:rsidP="00141ADB">
      <w:pPr>
        <w:spacing w:line="276" w:lineRule="auto"/>
        <w:rPr>
          <w:rFonts w:asciiTheme="minorHAnsi" w:hAnsiTheme="minorHAnsi" w:cstheme="minorHAnsi"/>
          <w:sz w:val="16"/>
          <w:szCs w:val="16"/>
        </w:rPr>
      </w:pPr>
      <w:r w:rsidRPr="0093150A">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1EBDD09"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08B9AC2" w14:textId="77777777" w:rsidR="00141ADB" w:rsidRPr="0093150A" w:rsidRDefault="00141ADB" w:rsidP="00141ADB">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6BCBAF4" w14:textId="77777777" w:rsidR="00141ADB" w:rsidRPr="0093150A" w:rsidRDefault="00141ADB" w:rsidP="00141ADB">
      <w:pPr>
        <w:spacing w:line="276" w:lineRule="auto"/>
        <w:rPr>
          <w:rFonts w:asciiTheme="minorHAnsi" w:hAnsiTheme="minorHAnsi" w:cstheme="minorHAnsi"/>
          <w:sz w:val="16"/>
          <w:szCs w:val="16"/>
        </w:rPr>
      </w:pPr>
      <w:r w:rsidRPr="0093150A">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15CD825" w14:textId="77777777" w:rsidR="00141ADB" w:rsidRPr="0093150A" w:rsidRDefault="00141ADB" w:rsidP="00141ADB">
      <w:pPr>
        <w:spacing w:line="276" w:lineRule="auto"/>
        <w:rPr>
          <w:rFonts w:asciiTheme="minorHAnsi" w:hAnsiTheme="minorHAnsi" w:cstheme="minorHAnsi"/>
          <w:sz w:val="16"/>
          <w:szCs w:val="16"/>
        </w:rPr>
      </w:pPr>
      <w:r w:rsidRPr="0093150A">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1DCB695" w14:textId="77777777" w:rsidR="00141ADB" w:rsidRPr="0093150A" w:rsidRDefault="00141ADB" w:rsidP="00141ADB">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B55379F"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F43CDE2" w14:textId="77777777" w:rsidR="00141ADB" w:rsidRPr="007448CC" w:rsidRDefault="00141ADB" w:rsidP="00141ADB">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73DFD64" w14:textId="77777777" w:rsidR="00141ADB" w:rsidRDefault="00141ADB" w:rsidP="00141ADB">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2EB832" w14:textId="77777777" w:rsidR="00141ADB" w:rsidRPr="0000582C" w:rsidRDefault="00141ADB" w:rsidP="00141ADB">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7B5D5251" w14:textId="77777777" w:rsidR="00141ADB" w:rsidRPr="0000582C" w:rsidRDefault="00141ADB" w:rsidP="00141ADB"/>
    <w:p w14:paraId="462BECCE" w14:textId="77777777" w:rsidR="00141ADB" w:rsidRDefault="00141ADB" w:rsidP="00141ADB">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1E286C96" w14:textId="77777777" w:rsidR="00141ADB" w:rsidRPr="00DC6147" w:rsidRDefault="00141ADB" w:rsidP="00141ADB"/>
    <w:p w14:paraId="0FDA707D" w14:textId="77777777" w:rsidR="00141ADB" w:rsidRDefault="00141ADB" w:rsidP="00141ADB">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4A1A3584" w14:textId="77777777" w:rsidR="00141ADB" w:rsidRPr="00E21C05" w:rsidRDefault="00141ADB" w:rsidP="00141ADB">
      <w:bookmarkStart w:id="1" w:name="_Hlk83380230"/>
    </w:p>
    <w:bookmarkEnd w:id="1"/>
    <w:p w14:paraId="34D6F4D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3387B1E"/>
    <w:multiLevelType w:val="hybridMultilevel"/>
    <w:tmpl w:val="846A3BF2"/>
    <w:lvl w:ilvl="0" w:tplc="8ED6326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9"/>
  </w:num>
  <w:num w:numId="17">
    <w:abstractNumId w:val="28"/>
  </w:num>
  <w:num w:numId="18">
    <w:abstractNumId w:val="27"/>
  </w:num>
  <w:num w:numId="19">
    <w:abstractNumId w:val="12"/>
  </w:num>
  <w:num w:numId="20">
    <w:abstractNumId w:val="24"/>
  </w:num>
  <w:num w:numId="21">
    <w:abstractNumId w:val="13"/>
  </w:num>
  <w:num w:numId="22">
    <w:abstractNumId w:val="22"/>
  </w:num>
  <w:num w:numId="23">
    <w:abstractNumId w:val="11"/>
  </w:num>
  <w:num w:numId="24">
    <w:abstractNumId w:val="25"/>
  </w:num>
  <w:num w:numId="25">
    <w:abstractNumId w:val="17"/>
  </w:num>
  <w:num w:numId="26">
    <w:abstractNumId w:val="23"/>
  </w:num>
  <w:num w:numId="27">
    <w:abstractNumId w:val="31"/>
  </w:num>
  <w:num w:numId="28">
    <w:abstractNumId w:val="16"/>
  </w:num>
  <w:num w:numId="29">
    <w:abstractNumId w:val="0"/>
  </w:num>
  <w:num w:numId="30">
    <w:abstractNumId w:val="20"/>
  </w:num>
  <w:num w:numId="31">
    <w:abstractNumId w:val="26"/>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1ADB"/>
    <w:rsid w:val="000139A3"/>
    <w:rsid w:val="00100833"/>
    <w:rsid w:val="00104529"/>
    <w:rsid w:val="00105942"/>
    <w:rsid w:val="00107396"/>
    <w:rsid w:val="00141ADB"/>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12E5A"/>
  <w15:chartTrackingRefBased/>
  <w15:docId w15:val="{525429B0-CB65-4CD2-8BEB-EBFE9B04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1ADB"/>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141A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141A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141A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141ADB"/>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141ADB"/>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141ADB"/>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141AD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41ADB"/>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141ADB"/>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141A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ADB"/>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141AD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41ADB"/>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141AD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141ADB"/>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141AD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141ADB"/>
    <w:rPr>
      <w:b/>
      <w:bCs/>
      <w:sz w:val="26"/>
      <w:u w:val="none"/>
    </w:rPr>
  </w:style>
  <w:style w:type="character" w:customStyle="1" w:styleId="StyleUnderline">
    <w:name w:val="Style Underline"/>
    <w:aliases w:val="Underline,Style Bold Underline,Intense Emphasis1,apple-style-span + 6 pt,Kern at 16 pt,Intense Emphasis3,Bold,Intense Emphasis11,Intense Emphasis2,HHeading 3 + 12 pt,Style,Intense Emphasis111,c,ci,Bo,S,B,Italic,Cards + Font: 12 pt Char"/>
    <w:basedOn w:val="DefaultParagraphFont"/>
    <w:uiPriority w:val="6"/>
    <w:qFormat/>
    <w:rsid w:val="00141ADB"/>
    <w:rPr>
      <w:b/>
      <w:sz w:val="24"/>
      <w:u w:val="singl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
    <w:basedOn w:val="DefaultParagraphFont"/>
    <w:link w:val="NoSpacing"/>
    <w:uiPriority w:val="99"/>
    <w:unhideWhenUsed/>
    <w:rsid w:val="00141ADB"/>
    <w:rPr>
      <w:color w:val="auto"/>
      <w:u w:val="none"/>
    </w:rPr>
  </w:style>
  <w:style w:type="character" w:styleId="FollowedHyperlink">
    <w:name w:val="FollowedHyperlink"/>
    <w:basedOn w:val="DefaultParagraphFont"/>
    <w:uiPriority w:val="99"/>
    <w:unhideWhenUsed/>
    <w:rsid w:val="00141ADB"/>
    <w:rPr>
      <w:color w:val="auto"/>
      <w:u w:val="none"/>
    </w:rPr>
  </w:style>
  <w:style w:type="character" w:customStyle="1" w:styleId="Heading5Char">
    <w:name w:val="Heading 5 Char"/>
    <w:aliases w:val="Blocks Char"/>
    <w:basedOn w:val="DefaultParagraphFont"/>
    <w:link w:val="Heading5"/>
    <w:uiPriority w:val="9"/>
    <w:rsid w:val="00141ADB"/>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141AD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41AD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41ADB"/>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141ADB"/>
    <w:rPr>
      <w:rFonts w:asciiTheme="majorHAnsi" w:eastAsiaTheme="majorEastAsia" w:hAnsiTheme="majorHAnsi" w:cstheme="majorBidi"/>
      <w:i/>
      <w:iCs/>
      <w:color w:val="404040" w:themeColor="text1" w:themeTint="BF"/>
      <w:szCs w:val="20"/>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No Spacing tnr"/>
    <w:basedOn w:val="Heading1"/>
    <w:link w:val="Hyperlink"/>
    <w:autoRedefine/>
    <w:uiPriority w:val="99"/>
    <w:qFormat/>
    <w:rsid w:val="00141A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41ADB"/>
    <w:pPr>
      <w:widowControl w:val="0"/>
      <w:spacing w:line="240" w:lineRule="auto"/>
      <w:ind w:left="720"/>
      <w:jc w:val="both"/>
    </w:pPr>
    <w:rPr>
      <w:b/>
      <w:iCs/>
      <w:u w:val="single"/>
    </w:rPr>
  </w:style>
  <w:style w:type="paragraph" w:styleId="DocumentMap">
    <w:name w:val="Document Map"/>
    <w:basedOn w:val="Normal"/>
    <w:link w:val="DocumentMapChar"/>
    <w:uiPriority w:val="99"/>
    <w:unhideWhenUsed/>
    <w:rsid w:val="00141A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41ADB"/>
    <w:rPr>
      <w:rFonts w:ascii="Lucida Grande" w:hAnsi="Lucida Grande" w:cs="Lucida Grande"/>
      <w:sz w:val="24"/>
    </w:rPr>
  </w:style>
  <w:style w:type="character" w:styleId="UnresolvedMention">
    <w:name w:val="Unresolved Mention"/>
    <w:basedOn w:val="DefaultParagraphFont"/>
    <w:uiPriority w:val="99"/>
    <w:unhideWhenUsed/>
    <w:rsid w:val="00141ADB"/>
    <w:rPr>
      <w:color w:val="605E5C"/>
      <w:shd w:val="clear" w:color="auto" w:fill="E1DFDD"/>
    </w:rPr>
  </w:style>
  <w:style w:type="paragraph" w:styleId="HTMLAddress">
    <w:name w:val="HTML Address"/>
    <w:basedOn w:val="Normal"/>
    <w:link w:val="HTMLAddressChar"/>
    <w:uiPriority w:val="99"/>
    <w:unhideWhenUsed/>
    <w:rsid w:val="00141ADB"/>
    <w:pPr>
      <w:spacing w:after="0" w:line="240" w:lineRule="auto"/>
    </w:pPr>
    <w:rPr>
      <w:i/>
      <w:iCs/>
    </w:rPr>
  </w:style>
  <w:style w:type="character" w:customStyle="1" w:styleId="HTMLAddressChar">
    <w:name w:val="HTML Address Char"/>
    <w:basedOn w:val="DefaultParagraphFont"/>
    <w:link w:val="HTMLAddress"/>
    <w:uiPriority w:val="99"/>
    <w:rsid w:val="00141ADB"/>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141ADB"/>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141ADB"/>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141ADB"/>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141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141ADB"/>
    <w:rPr>
      <w:rFonts w:ascii="Arial Unicode MS" w:eastAsia="Times New Roman" w:hAnsi="Arial Unicode MS" w:cs="Courier New"/>
      <w:szCs w:val="20"/>
    </w:rPr>
  </w:style>
  <w:style w:type="character" w:styleId="HTMLTypewriter">
    <w:name w:val="HTML Typewriter"/>
    <w:basedOn w:val="DefaultParagraphFont"/>
    <w:unhideWhenUsed/>
    <w:rsid w:val="00141ADB"/>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41ADB"/>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141AD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141ADB"/>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141ADB"/>
    <w:rPr>
      <w:rFonts w:ascii="Calibri" w:hAnsi="Calibri" w:cs="Calibri"/>
      <w:sz w:val="16"/>
      <w:szCs w:val="20"/>
    </w:rPr>
  </w:style>
  <w:style w:type="character" w:customStyle="1" w:styleId="CommentTextChar">
    <w:name w:val="Comment Text Char"/>
    <w:basedOn w:val="DefaultParagraphFont"/>
    <w:link w:val="CommentText"/>
    <w:uiPriority w:val="99"/>
    <w:locked/>
    <w:rsid w:val="00141ADB"/>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141ADB"/>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141ADB"/>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141ADB"/>
    <w:rPr>
      <w:rFonts w:ascii="Calibri" w:hAnsi="Calibri" w:cs="Calibri"/>
    </w:rPr>
  </w:style>
  <w:style w:type="character" w:customStyle="1" w:styleId="FooterChar">
    <w:name w:val="Footer Char"/>
    <w:basedOn w:val="DefaultParagraphFont"/>
    <w:link w:val="Footer"/>
    <w:uiPriority w:val="99"/>
    <w:locked/>
    <w:rsid w:val="00141ADB"/>
    <w:rPr>
      <w:rFonts w:ascii="Calibri" w:hAnsi="Calibri" w:cs="Calibri"/>
      <w:sz w:val="16"/>
    </w:rPr>
  </w:style>
  <w:style w:type="paragraph" w:styleId="Index1">
    <w:name w:val="index 1"/>
    <w:basedOn w:val="Normal"/>
    <w:next w:val="Normal"/>
    <w:autoRedefine/>
    <w:unhideWhenUsed/>
    <w:rsid w:val="00141ADB"/>
    <w:pPr>
      <w:spacing w:after="0" w:line="240" w:lineRule="auto"/>
      <w:ind w:left="220" w:hanging="220"/>
    </w:pPr>
  </w:style>
  <w:style w:type="paragraph" w:styleId="Caption">
    <w:name w:val="caption"/>
    <w:aliases w:val="caption"/>
    <w:basedOn w:val="Normal"/>
    <w:unhideWhenUsed/>
    <w:qFormat/>
    <w:rsid w:val="00141ADB"/>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141ADB"/>
    <w:rPr>
      <w:rFonts w:ascii="Calibri" w:hAnsi="Calibri" w:cs="Calibri"/>
      <w:sz w:val="16"/>
      <w:szCs w:val="20"/>
    </w:rPr>
  </w:style>
  <w:style w:type="character" w:customStyle="1" w:styleId="MacroTextChar">
    <w:name w:val="Macro Text Char"/>
    <w:basedOn w:val="DefaultParagraphFont"/>
    <w:link w:val="MacroText"/>
    <w:locked/>
    <w:rsid w:val="00141ADB"/>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141ADB"/>
    <w:pPr>
      <w:spacing w:after="120" w:line="256" w:lineRule="auto"/>
    </w:pPr>
  </w:style>
  <w:style w:type="character" w:customStyle="1" w:styleId="BodyTextChar">
    <w:name w:val="Body Text Char"/>
    <w:aliases w:val="BT Char"/>
    <w:basedOn w:val="DefaultParagraphFont"/>
    <w:link w:val="BodyText"/>
    <w:uiPriority w:val="99"/>
    <w:rsid w:val="00141ADB"/>
    <w:rPr>
      <w:rFonts w:ascii="Calibri" w:hAnsi="Calibri" w:cs="Calibri"/>
    </w:rPr>
  </w:style>
  <w:style w:type="character" w:customStyle="1" w:styleId="ListBulletChar">
    <w:name w:val="List Bullet Char"/>
    <w:link w:val="ListBullet"/>
    <w:locked/>
    <w:rsid w:val="00141ADB"/>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141AD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141ADB"/>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141ADB"/>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141ADB"/>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141ADB"/>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141ADB"/>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141ADB"/>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141ADB"/>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141ADB"/>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141ADB"/>
    <w:rPr>
      <w:rFonts w:ascii="Calibri" w:hAnsi="Calibri" w:cs="Calibri"/>
    </w:rPr>
  </w:style>
  <w:style w:type="character" w:customStyle="1" w:styleId="BodyTextFirstIndentChar1">
    <w:name w:val="Body Text First Indent Char1"/>
    <w:basedOn w:val="BodyTextChar"/>
    <w:link w:val="BodyTextFirstIndent"/>
    <w:locked/>
    <w:rsid w:val="00141ADB"/>
    <w:rPr>
      <w:rFonts w:ascii="Georgia" w:hAnsi="Georgia" w:cs="Calibri"/>
      <w:sz w:val="16"/>
    </w:rPr>
  </w:style>
  <w:style w:type="character" w:customStyle="1" w:styleId="BodyText2Char">
    <w:name w:val="Body Text 2 Char"/>
    <w:basedOn w:val="DefaultParagraphFont"/>
    <w:link w:val="BodyText2"/>
    <w:uiPriority w:val="99"/>
    <w:locked/>
    <w:rsid w:val="00141ADB"/>
    <w:rPr>
      <w:rFonts w:ascii="Calibri" w:eastAsia="Times New Roman" w:hAnsi="Calibri" w:cs="Calibri"/>
      <w:b/>
      <w:sz w:val="16"/>
      <w:szCs w:val="20"/>
    </w:rPr>
  </w:style>
  <w:style w:type="character" w:customStyle="1" w:styleId="BodyText3Char">
    <w:name w:val="Body Text 3 Char"/>
    <w:basedOn w:val="DefaultParagraphFont"/>
    <w:link w:val="BodyText3"/>
    <w:locked/>
    <w:rsid w:val="00141ADB"/>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141ADB"/>
    <w:rPr>
      <w:rFonts w:ascii="Calibri" w:hAnsi="Calibri" w:cs="Calibri"/>
      <w:sz w:val="16"/>
    </w:rPr>
  </w:style>
  <w:style w:type="character" w:customStyle="1" w:styleId="BodyTextIndent3Char1">
    <w:name w:val="Body Text Indent 3 Char1"/>
    <w:basedOn w:val="DefaultParagraphFont"/>
    <w:link w:val="BodyTextIndent3"/>
    <w:uiPriority w:val="99"/>
    <w:locked/>
    <w:rsid w:val="00141ADB"/>
    <w:rPr>
      <w:rFonts w:ascii="Calibri" w:hAnsi="Calibri" w:cs="Calibri"/>
      <w:sz w:val="16"/>
      <w:szCs w:val="16"/>
    </w:rPr>
  </w:style>
  <w:style w:type="character" w:customStyle="1" w:styleId="PlainTextChar">
    <w:name w:val="Plain Text Char"/>
    <w:basedOn w:val="DefaultParagraphFont"/>
    <w:link w:val="PlainText"/>
    <w:locked/>
    <w:rsid w:val="00141ADB"/>
    <w:rPr>
      <w:rFonts w:ascii="Courier New" w:eastAsia="Calibri" w:hAnsi="Courier New" w:cs="Calibri"/>
      <w:sz w:val="16"/>
      <w:szCs w:val="20"/>
    </w:rPr>
  </w:style>
  <w:style w:type="paragraph" w:styleId="CommentText">
    <w:name w:val="annotation text"/>
    <w:basedOn w:val="Normal"/>
    <w:link w:val="CommentTextChar"/>
    <w:uiPriority w:val="99"/>
    <w:unhideWhenUsed/>
    <w:rsid w:val="00141ADB"/>
    <w:pPr>
      <w:spacing w:line="256" w:lineRule="auto"/>
    </w:pPr>
    <w:rPr>
      <w:sz w:val="16"/>
      <w:szCs w:val="20"/>
    </w:rPr>
  </w:style>
  <w:style w:type="character" w:customStyle="1" w:styleId="CommentTextChar1">
    <w:name w:val="Comment Text Char1"/>
    <w:basedOn w:val="DefaultParagraphFont"/>
    <w:uiPriority w:val="99"/>
    <w:rsid w:val="00141ADB"/>
    <w:rPr>
      <w:rFonts w:ascii="Calibri" w:hAnsi="Calibri" w:cs="Calibri"/>
      <w:sz w:val="20"/>
      <w:szCs w:val="20"/>
    </w:rPr>
  </w:style>
  <w:style w:type="character" w:customStyle="1" w:styleId="CommentSubjectChar">
    <w:name w:val="Comment Subject Char"/>
    <w:basedOn w:val="CommentTextChar"/>
    <w:link w:val="CommentSubject"/>
    <w:uiPriority w:val="99"/>
    <w:locked/>
    <w:rsid w:val="00141ADB"/>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141ADB"/>
    <w:rPr>
      <w:rFonts w:ascii="Segoe UI" w:hAnsi="Segoe UI" w:cs="Segoe UI"/>
      <w:sz w:val="18"/>
      <w:szCs w:val="18"/>
    </w:rPr>
  </w:style>
  <w:style w:type="paragraph" w:styleId="ListParagraph">
    <w:name w:val="List Paragraph"/>
    <w:aliases w:val="6 font"/>
    <w:basedOn w:val="Normal"/>
    <w:uiPriority w:val="99"/>
    <w:qFormat/>
    <w:rsid w:val="00141ADB"/>
    <w:pPr>
      <w:spacing w:line="256" w:lineRule="auto"/>
      <w:ind w:left="720"/>
      <w:contextualSpacing/>
    </w:pPr>
  </w:style>
  <w:style w:type="paragraph" w:customStyle="1" w:styleId="msolistparagraphcxspfirst">
    <w:name w:val="msolistparagraphcxspfirst"/>
    <w:basedOn w:val="Normal"/>
    <w:uiPriority w:val="99"/>
    <w:qFormat/>
    <w:rsid w:val="00141AD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141ADB"/>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141ADB"/>
    <w:rPr>
      <w:rFonts w:ascii="Calibri" w:hAnsi="Calibri" w:cs="Calibri"/>
      <w:i/>
      <w:iCs/>
      <w:color w:val="000000" w:themeColor="text1"/>
      <w:sz w:val="16"/>
    </w:rPr>
  </w:style>
  <w:style w:type="paragraph" w:customStyle="1" w:styleId="Emphasis1">
    <w:name w:val="Emphasis1"/>
    <w:basedOn w:val="Normal"/>
    <w:uiPriority w:val="7"/>
    <w:qFormat/>
    <w:rsid w:val="00141ADB"/>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141ADB"/>
    <w:pPr>
      <w:spacing w:before="100" w:beforeAutospacing="1" w:after="100" w:afterAutospacing="1" w:line="256" w:lineRule="auto"/>
    </w:pPr>
  </w:style>
  <w:style w:type="paragraph" w:customStyle="1" w:styleId="selectionshareable">
    <w:name w:val="selectionshareable"/>
    <w:basedOn w:val="Normal"/>
    <w:uiPriority w:val="99"/>
    <w:qFormat/>
    <w:rsid w:val="00141ADB"/>
    <w:pPr>
      <w:spacing w:before="100" w:beforeAutospacing="1" w:after="100" w:afterAutospacing="1" w:line="256" w:lineRule="auto"/>
    </w:pPr>
  </w:style>
  <w:style w:type="paragraph" w:customStyle="1" w:styleId="endmarkenabled">
    <w:name w:val="endmarkenabled"/>
    <w:basedOn w:val="Normal"/>
    <w:qFormat/>
    <w:rsid w:val="00141ADB"/>
    <w:pPr>
      <w:spacing w:before="100" w:beforeAutospacing="1" w:after="100" w:afterAutospacing="1" w:line="256" w:lineRule="auto"/>
    </w:pPr>
  </w:style>
  <w:style w:type="paragraph" w:customStyle="1" w:styleId="css-qckjh9">
    <w:name w:val="css-qckjh9"/>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141ADB"/>
    <w:rPr>
      <w:rFonts w:ascii="Calibri" w:hAnsi="Calibri" w:cs="Calibri"/>
      <w:color w:val="44546A" w:themeColor="text2"/>
      <w:sz w:val="16"/>
    </w:rPr>
  </w:style>
  <w:style w:type="paragraph" w:customStyle="1" w:styleId="Analytic">
    <w:name w:val="Analytic"/>
    <w:basedOn w:val="Normal"/>
    <w:link w:val="AnalyticChar"/>
    <w:autoRedefine/>
    <w:uiPriority w:val="4"/>
    <w:qFormat/>
    <w:rsid w:val="00141ADB"/>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41ADB"/>
    <w:pPr>
      <w:spacing w:after="0" w:line="240" w:lineRule="auto"/>
    </w:pPr>
    <w:rPr>
      <w:b/>
      <w:u w:val="single"/>
    </w:rPr>
  </w:style>
  <w:style w:type="paragraph" w:customStyle="1" w:styleId="Emphasize">
    <w:name w:val="Emphasize"/>
    <w:basedOn w:val="Normal"/>
    <w:uiPriority w:val="7"/>
    <w:qFormat/>
    <w:rsid w:val="00141ADB"/>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141ADB"/>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141ADB"/>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141ADB"/>
    <w:rPr>
      <w:rFonts w:ascii="Calibri" w:hAnsi="Calibri" w:cs="Calibri"/>
      <w:b/>
      <w:sz w:val="16"/>
      <w:u w:val="single"/>
    </w:rPr>
  </w:style>
  <w:style w:type="paragraph" w:customStyle="1" w:styleId="Underline2">
    <w:name w:val="Underline2"/>
    <w:basedOn w:val="Normal"/>
    <w:link w:val="Underline2Char"/>
    <w:autoRedefine/>
    <w:uiPriority w:val="4"/>
    <w:qFormat/>
    <w:rsid w:val="00141ADB"/>
    <w:pPr>
      <w:spacing w:line="256" w:lineRule="auto"/>
    </w:pPr>
    <w:rPr>
      <w:b/>
      <w:sz w:val="16"/>
      <w:u w:val="single"/>
    </w:rPr>
  </w:style>
  <w:style w:type="character" w:customStyle="1" w:styleId="BodyChar">
    <w:name w:val="Body Char"/>
    <w:basedOn w:val="DefaultParagraphFont"/>
    <w:link w:val="Body"/>
    <w:locked/>
    <w:rsid w:val="00141ADB"/>
    <w:rPr>
      <w:rFonts w:ascii="Calibri" w:eastAsiaTheme="majorEastAsia" w:hAnsi="Calibri" w:cstheme="majorBidi"/>
      <w:iCs/>
      <w:color w:val="000000" w:themeColor="text1"/>
      <w:sz w:val="8"/>
    </w:rPr>
  </w:style>
  <w:style w:type="paragraph" w:customStyle="1" w:styleId="Body">
    <w:name w:val="Body"/>
    <w:link w:val="BodyChar"/>
    <w:autoRedefine/>
    <w:qFormat/>
    <w:rsid w:val="00141ADB"/>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141ADB"/>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141ADB"/>
    <w:pPr>
      <w:spacing w:line="254" w:lineRule="auto"/>
    </w:pPr>
    <w:rPr>
      <w:b/>
      <w:sz w:val="24"/>
    </w:rPr>
  </w:style>
  <w:style w:type="paragraph" w:customStyle="1" w:styleId="megaarticlebodyfirst-p2htdt">
    <w:name w:val="megaarticlebody_first-p_2htdt"/>
    <w:basedOn w:val="Normal"/>
    <w:uiPriority w:val="99"/>
    <w:semiHidden/>
    <w:qFormat/>
    <w:rsid w:val="00141ADB"/>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141ADB"/>
    <w:pPr>
      <w:spacing w:line="254" w:lineRule="auto"/>
    </w:pPr>
    <w:rPr>
      <w:szCs w:val="20"/>
    </w:rPr>
  </w:style>
  <w:style w:type="character" w:customStyle="1" w:styleId="underlinedChar">
    <w:name w:val="underlined Char"/>
    <w:link w:val="underlined"/>
    <w:locked/>
    <w:rsid w:val="00141AD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41ADB"/>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141ADB"/>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141ADB"/>
    <w:pPr>
      <w:spacing w:line="254" w:lineRule="auto"/>
    </w:pPr>
    <w:rPr>
      <w:rFonts w:ascii="Times New Roman" w:hAnsi="Times New Roman"/>
      <w:sz w:val="24"/>
    </w:rPr>
  </w:style>
  <w:style w:type="paragraph" w:customStyle="1" w:styleId="CiteSpacing">
    <w:name w:val="Cite Spacing"/>
    <w:basedOn w:val="Normal"/>
    <w:uiPriority w:val="4"/>
    <w:qFormat/>
    <w:rsid w:val="00141ADB"/>
    <w:pPr>
      <w:spacing w:before="60" w:after="60" w:line="256" w:lineRule="auto"/>
    </w:pPr>
  </w:style>
  <w:style w:type="character" w:customStyle="1" w:styleId="CardsChar">
    <w:name w:val="Cards Char"/>
    <w:link w:val="Cards"/>
    <w:locked/>
    <w:rsid w:val="00141ADB"/>
    <w:rPr>
      <w:rFonts w:ascii="Times New Roman" w:eastAsia="Times New Roman" w:hAnsi="Times New Roman" w:cs="Times New Roman"/>
      <w:sz w:val="20"/>
    </w:rPr>
  </w:style>
  <w:style w:type="paragraph" w:customStyle="1" w:styleId="Cards">
    <w:name w:val="Cards"/>
    <w:next w:val="Normal"/>
    <w:link w:val="CardsChar"/>
    <w:qFormat/>
    <w:rsid w:val="00141ADB"/>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141ADB"/>
    <w:rPr>
      <w:rFonts w:ascii="Times New Roman" w:eastAsia="Times New Roman" w:hAnsi="Times New Roman" w:cs="Times New Roman"/>
      <w:sz w:val="20"/>
    </w:rPr>
  </w:style>
  <w:style w:type="paragraph" w:customStyle="1" w:styleId="Nothing">
    <w:name w:val="Nothing"/>
    <w:link w:val="NothingChar"/>
    <w:qFormat/>
    <w:rsid w:val="00141ADB"/>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141ADB"/>
    <w:rPr>
      <w:rFonts w:ascii="Book Antiqua" w:hAnsi="Book Antiqua" w:cs="Lucida Grande"/>
      <w:sz w:val="16"/>
    </w:rPr>
  </w:style>
  <w:style w:type="paragraph" w:customStyle="1" w:styleId="cardtext">
    <w:name w:val="card text"/>
    <w:basedOn w:val="Normal"/>
    <w:link w:val="cardtextChar"/>
    <w:qFormat/>
    <w:rsid w:val="00141ADB"/>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141ADB"/>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141ADB"/>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141ADB"/>
    <w:pPr>
      <w:spacing w:line="256" w:lineRule="auto"/>
    </w:pPr>
    <w:rPr>
      <w:rFonts w:eastAsia="Calibri"/>
      <w:b/>
      <w:color w:val="000000"/>
      <w:u w:val="single"/>
    </w:rPr>
  </w:style>
  <w:style w:type="paragraph" w:customStyle="1" w:styleId="UnderlinePara">
    <w:name w:val="Underline Para"/>
    <w:basedOn w:val="Normal"/>
    <w:uiPriority w:val="1"/>
    <w:qFormat/>
    <w:rsid w:val="00141ADB"/>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141ADB"/>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141ADB"/>
    <w:pPr>
      <w:spacing w:line="256" w:lineRule="auto"/>
      <w:ind w:left="432" w:right="432"/>
    </w:pPr>
    <w:rPr>
      <w:rFonts w:eastAsia="Times New Roman"/>
      <w:color w:val="000000"/>
      <w:sz w:val="16"/>
    </w:rPr>
  </w:style>
  <w:style w:type="character" w:customStyle="1" w:styleId="tinyChar">
    <w:name w:val="tiny Char"/>
    <w:basedOn w:val="DefaultParagraphFont"/>
    <w:link w:val="tiny"/>
    <w:locked/>
    <w:rsid w:val="00141ADB"/>
    <w:rPr>
      <w:rFonts w:ascii="Times New Roman" w:eastAsia="Malgun Gothic" w:hAnsi="Times New Roman" w:cs="Times New Roman"/>
      <w:sz w:val="12"/>
    </w:rPr>
  </w:style>
  <w:style w:type="paragraph" w:customStyle="1" w:styleId="tiny">
    <w:name w:val="tiny"/>
    <w:next w:val="Normal"/>
    <w:link w:val="tinyChar"/>
    <w:autoRedefine/>
    <w:qFormat/>
    <w:rsid w:val="00141ADB"/>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141ADB"/>
    <w:rPr>
      <w:rFonts w:ascii="Times New Roman" w:eastAsia="Times New Roman" w:hAnsi="Times New Roman" w:cs="Times New Roman"/>
      <w:sz w:val="20"/>
    </w:rPr>
  </w:style>
  <w:style w:type="paragraph" w:customStyle="1" w:styleId="Cites">
    <w:name w:val="Cites"/>
    <w:next w:val="Cards"/>
    <w:link w:val="CitesChar"/>
    <w:uiPriority w:val="99"/>
    <w:qFormat/>
    <w:rsid w:val="00141ADB"/>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141ADB"/>
    <w:pPr>
      <w:spacing w:before="100" w:beforeAutospacing="1" w:after="100" w:afterAutospacing="1" w:line="256" w:lineRule="auto"/>
    </w:pPr>
    <w:rPr>
      <w:sz w:val="24"/>
    </w:rPr>
  </w:style>
  <w:style w:type="paragraph" w:customStyle="1" w:styleId="franklin-light1">
    <w:name w:val="franklin-light1"/>
    <w:basedOn w:val="Normal"/>
    <w:uiPriority w:val="99"/>
    <w:qFormat/>
    <w:rsid w:val="00141ADB"/>
    <w:pPr>
      <w:spacing w:before="100" w:beforeAutospacing="1" w:after="100" w:afterAutospacing="1" w:line="256" w:lineRule="auto"/>
    </w:pPr>
    <w:rPr>
      <w:sz w:val="24"/>
    </w:rPr>
  </w:style>
  <w:style w:type="paragraph" w:customStyle="1" w:styleId="noindent">
    <w:name w:val="noindent"/>
    <w:basedOn w:val="Normal"/>
    <w:qFormat/>
    <w:rsid w:val="00141ADB"/>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141ADB"/>
    <w:rPr>
      <w:rFonts w:ascii="Calibri" w:hAnsi="Calibri" w:cs="Calibri"/>
      <w:i/>
      <w:color w:val="2D72B1"/>
      <w:sz w:val="16"/>
    </w:rPr>
  </w:style>
  <w:style w:type="paragraph" w:customStyle="1" w:styleId="analytic0">
    <w:name w:val="analytic"/>
    <w:basedOn w:val="Normal"/>
    <w:link w:val="analyticChar0"/>
    <w:autoRedefine/>
    <w:uiPriority w:val="4"/>
    <w:qFormat/>
    <w:rsid w:val="00141ADB"/>
    <w:pPr>
      <w:spacing w:line="256" w:lineRule="auto"/>
    </w:pPr>
    <w:rPr>
      <w:i/>
      <w:color w:val="2D72B1"/>
      <w:sz w:val="16"/>
    </w:rPr>
  </w:style>
  <w:style w:type="paragraph" w:customStyle="1" w:styleId="ColorfulList-Accent11">
    <w:name w:val="Colorful List - Accent 11"/>
    <w:basedOn w:val="Normal"/>
    <w:uiPriority w:val="34"/>
    <w:qFormat/>
    <w:rsid w:val="00141ADB"/>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141ADB"/>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141ADB"/>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141ADB"/>
    <w:pPr>
      <w:spacing w:beforeLines="1" w:afterLines="1" w:after="0" w:line="256" w:lineRule="auto"/>
    </w:pPr>
    <w:rPr>
      <w:rFonts w:ascii="Times" w:hAnsi="Times"/>
      <w:szCs w:val="20"/>
    </w:rPr>
  </w:style>
  <w:style w:type="paragraph" w:customStyle="1" w:styleId="flashline">
    <w:name w:val="flashline"/>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141ADB"/>
    <w:rPr>
      <w:rFonts w:ascii="SimSun" w:eastAsia="SimSun" w:hAnsi="SimSun"/>
      <w:b/>
      <w:lang w:eastAsia="zh-CN"/>
    </w:rPr>
  </w:style>
  <w:style w:type="paragraph" w:customStyle="1" w:styleId="cites0">
    <w:name w:val="cites"/>
    <w:next w:val="Normal"/>
    <w:link w:val="citesChar0"/>
    <w:autoRedefine/>
    <w:qFormat/>
    <w:rsid w:val="00141ADB"/>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141AD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141ADB"/>
    <w:rPr>
      <w:rFonts w:ascii="Arial Narrow" w:eastAsia="Times New Roman" w:hAnsi="Arial Narrow" w:cs="Times New Roman"/>
      <w:color w:val="000000"/>
      <w:u w:val="single"/>
    </w:rPr>
  </w:style>
  <w:style w:type="paragraph" w:customStyle="1" w:styleId="CardText1">
    <w:name w:val="Card Text 1"/>
    <w:link w:val="CardText1Char"/>
    <w:qFormat/>
    <w:rsid w:val="00141ADB"/>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141ADB"/>
    <w:pPr>
      <w:spacing w:line="256" w:lineRule="auto"/>
      <w:jc w:val="both"/>
    </w:pPr>
    <w:rPr>
      <w:rFonts w:eastAsia="Calibri"/>
    </w:rPr>
  </w:style>
  <w:style w:type="character" w:customStyle="1" w:styleId="Footnote">
    <w:name w:val="Footnote_"/>
    <w:basedOn w:val="DefaultParagraphFont"/>
    <w:link w:val="Footnote0"/>
    <w:locked/>
    <w:rsid w:val="00141ADB"/>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141ADB"/>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141ADB"/>
    <w:rPr>
      <w:rFonts w:ascii="Arial Narrow" w:hAnsi="Arial Narrow"/>
      <w:b/>
      <w:color w:val="000000"/>
      <w:sz w:val="26"/>
    </w:rPr>
  </w:style>
  <w:style w:type="paragraph" w:customStyle="1" w:styleId="CardTagandCite">
    <w:name w:val="Card Tag and Cite"/>
    <w:basedOn w:val="Normal"/>
    <w:next w:val="Normal"/>
    <w:link w:val="CardTagandCiteChar"/>
    <w:qFormat/>
    <w:rsid w:val="00141ADB"/>
    <w:pPr>
      <w:spacing w:after="0" w:line="240" w:lineRule="auto"/>
    </w:pPr>
    <w:rPr>
      <w:rFonts w:ascii="Arial Narrow" w:hAnsi="Arial Narrow" w:cstheme="minorBidi"/>
      <w:b/>
      <w:color w:val="000000"/>
      <w:sz w:val="26"/>
    </w:rPr>
  </w:style>
  <w:style w:type="paragraph" w:customStyle="1" w:styleId="Cite2">
    <w:name w:val="Cite 2"/>
    <w:basedOn w:val="Normal"/>
    <w:qFormat/>
    <w:rsid w:val="00141ADB"/>
    <w:pPr>
      <w:spacing w:after="0" w:line="240" w:lineRule="auto"/>
    </w:pPr>
    <w:rPr>
      <w:rFonts w:eastAsia="Calibri"/>
      <w:b/>
      <w:sz w:val="24"/>
      <w:u w:val="single"/>
    </w:rPr>
  </w:style>
  <w:style w:type="paragraph" w:customStyle="1" w:styleId="StyleJustified">
    <w:name w:val="Style Justified"/>
    <w:basedOn w:val="Normal"/>
    <w:qFormat/>
    <w:rsid w:val="00141ADB"/>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141ADB"/>
    <w:rPr>
      <w:rFonts w:ascii="Times New Roman" w:eastAsia="Calibri" w:hAnsi="Times New Roman" w:cs="Times New Roman"/>
      <w:b/>
      <w:szCs w:val="20"/>
      <w:u w:val="single"/>
    </w:rPr>
  </w:style>
  <w:style w:type="paragraph" w:customStyle="1" w:styleId="AuthorDate">
    <w:name w:val="AuthorDate"/>
    <w:next w:val="Normal"/>
    <w:link w:val="AuthorDateChar"/>
    <w:qFormat/>
    <w:rsid w:val="00141ADB"/>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141ADB"/>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141ADB"/>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141ADB"/>
    <w:rPr>
      <w:rFonts w:ascii="Arial Narrow" w:hAnsi="Arial Narrow"/>
      <w:u w:val="single"/>
    </w:rPr>
  </w:style>
  <w:style w:type="paragraph" w:customStyle="1" w:styleId="Cardtext0">
    <w:name w:val="Card text"/>
    <w:link w:val="CardtextChar0"/>
    <w:uiPriority w:val="99"/>
    <w:qFormat/>
    <w:rsid w:val="00141ADB"/>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141A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141ADB"/>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141ADB"/>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141ADB"/>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141AD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141ADB"/>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141ADB"/>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141ADB"/>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141ADB"/>
    <w:rPr>
      <w:rFonts w:ascii="Calibri" w:hAnsi="Calibri" w:cs="Calibri"/>
      <w:b/>
      <w:color w:val="C00000"/>
      <w:sz w:val="26"/>
    </w:rPr>
  </w:style>
  <w:style w:type="paragraph" w:customStyle="1" w:styleId="analytics">
    <w:name w:val="analytics"/>
    <w:basedOn w:val="Normal"/>
    <w:link w:val="analyticsChar"/>
    <w:uiPriority w:val="4"/>
    <w:qFormat/>
    <w:rsid w:val="00141ADB"/>
    <w:pPr>
      <w:spacing w:after="0" w:line="240" w:lineRule="auto"/>
    </w:pPr>
    <w:rPr>
      <w:b/>
      <w:color w:val="C00000"/>
      <w:sz w:val="26"/>
    </w:rPr>
  </w:style>
  <w:style w:type="character" w:customStyle="1" w:styleId="citenon-boldChar">
    <w:name w:val="cite non-bold Char"/>
    <w:link w:val="citenon-bold"/>
    <w:locked/>
    <w:rsid w:val="00141ADB"/>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141ADB"/>
    <w:pPr>
      <w:spacing w:after="0" w:line="240" w:lineRule="auto"/>
    </w:pPr>
    <w:rPr>
      <w:rFonts w:eastAsia="Calibri"/>
      <w:sz w:val="16"/>
      <w:szCs w:val="20"/>
      <w:lang w:val="x-none" w:eastAsia="x-none"/>
    </w:rPr>
  </w:style>
  <w:style w:type="character" w:customStyle="1" w:styleId="HotRouteChar">
    <w:name w:val="Hot Route! Char"/>
    <w:link w:val="HotRoute"/>
    <w:locked/>
    <w:rsid w:val="00141ADB"/>
    <w:rPr>
      <w:rFonts w:ascii="Calibri" w:eastAsia="Calibri" w:hAnsi="Calibri" w:cs="Calibri"/>
      <w:color w:val="000000"/>
      <w:sz w:val="16"/>
    </w:rPr>
  </w:style>
  <w:style w:type="paragraph" w:customStyle="1" w:styleId="HotRoute">
    <w:name w:val="Hot Route!"/>
    <w:basedOn w:val="Normal"/>
    <w:link w:val="HotRouteChar"/>
    <w:qFormat/>
    <w:rsid w:val="00141ADB"/>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141ADB"/>
    <w:rPr>
      <w:rFonts w:ascii="Calibri" w:hAnsi="Calibri" w:cs="Calibri"/>
      <w:sz w:val="16"/>
    </w:rPr>
  </w:style>
  <w:style w:type="paragraph" w:customStyle="1" w:styleId="CardIndented">
    <w:name w:val="Card (Indented)"/>
    <w:basedOn w:val="Normal"/>
    <w:link w:val="CardIndentedChar"/>
    <w:qFormat/>
    <w:rsid w:val="00141ADB"/>
    <w:pPr>
      <w:spacing w:after="0" w:line="240" w:lineRule="auto"/>
      <w:ind w:left="288"/>
    </w:pPr>
    <w:rPr>
      <w:sz w:val="16"/>
    </w:rPr>
  </w:style>
  <w:style w:type="paragraph" w:customStyle="1" w:styleId="PhoTag">
    <w:name w:val="PhoTag"/>
    <w:basedOn w:val="Normal"/>
    <w:next w:val="Normal"/>
    <w:autoRedefine/>
    <w:qFormat/>
    <w:rsid w:val="00141ADB"/>
    <w:pPr>
      <w:spacing w:after="0" w:line="240" w:lineRule="auto"/>
    </w:pPr>
    <w:rPr>
      <w:b/>
    </w:rPr>
  </w:style>
  <w:style w:type="character" w:customStyle="1" w:styleId="NormalTextChar">
    <w:name w:val="Normal Text Char"/>
    <w:link w:val="NormalText"/>
    <w:locked/>
    <w:rsid w:val="00141ADB"/>
    <w:rPr>
      <w:rFonts w:ascii="Calibri" w:eastAsia="Calibri" w:hAnsi="Calibri" w:cs="Calibri"/>
      <w:sz w:val="16"/>
      <w:szCs w:val="26"/>
    </w:rPr>
  </w:style>
  <w:style w:type="paragraph" w:customStyle="1" w:styleId="NormalText">
    <w:name w:val="Normal Text"/>
    <w:basedOn w:val="Normal"/>
    <w:link w:val="NormalTextChar"/>
    <w:autoRedefine/>
    <w:qFormat/>
    <w:rsid w:val="00141ADB"/>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141ADB"/>
    <w:rPr>
      <w:rFonts w:ascii="Calibri" w:eastAsia="Times New Roman" w:hAnsi="Calibri" w:cs="Calibri"/>
      <w:sz w:val="16"/>
      <w:szCs w:val="20"/>
    </w:rPr>
  </w:style>
  <w:style w:type="paragraph" w:customStyle="1" w:styleId="ReallySmall">
    <w:name w:val="Really Small"/>
    <w:basedOn w:val="Normal"/>
    <w:link w:val="ReallySmallChar"/>
    <w:qFormat/>
    <w:rsid w:val="00141ADB"/>
    <w:pPr>
      <w:spacing w:after="0" w:line="240" w:lineRule="auto"/>
    </w:pPr>
    <w:rPr>
      <w:rFonts w:eastAsia="Times New Roman"/>
      <w:sz w:val="16"/>
      <w:szCs w:val="20"/>
    </w:rPr>
  </w:style>
  <w:style w:type="paragraph" w:customStyle="1" w:styleId="PageHeaderLine1">
    <w:name w:val="PageHeaderLine1"/>
    <w:basedOn w:val="Normal"/>
    <w:qFormat/>
    <w:rsid w:val="00141ADB"/>
    <w:pPr>
      <w:tabs>
        <w:tab w:val="right" w:pos="10800"/>
      </w:tabs>
      <w:spacing w:after="0" w:line="240" w:lineRule="auto"/>
    </w:pPr>
    <w:rPr>
      <w:b/>
    </w:rPr>
  </w:style>
  <w:style w:type="character" w:customStyle="1" w:styleId="PageHeaderLine2Char">
    <w:name w:val="PageHeaderLine2 Char"/>
    <w:link w:val="PageHeaderLine2"/>
    <w:locked/>
    <w:rsid w:val="00141ADB"/>
    <w:rPr>
      <w:rFonts w:ascii="Calibri" w:hAnsi="Calibri" w:cs="Calibri"/>
      <w:b/>
      <w:sz w:val="16"/>
    </w:rPr>
  </w:style>
  <w:style w:type="paragraph" w:customStyle="1" w:styleId="PageHeaderLine2">
    <w:name w:val="PageHeaderLine2"/>
    <w:basedOn w:val="Normal"/>
    <w:next w:val="Normal"/>
    <w:link w:val="PageHeaderLine2Char"/>
    <w:qFormat/>
    <w:rsid w:val="00141ADB"/>
    <w:pPr>
      <w:tabs>
        <w:tab w:val="right" w:pos="10800"/>
      </w:tabs>
      <w:spacing w:after="0" w:line="480" w:lineRule="auto"/>
    </w:pPr>
    <w:rPr>
      <w:b/>
      <w:sz w:val="16"/>
    </w:rPr>
  </w:style>
  <w:style w:type="character" w:customStyle="1" w:styleId="BlockTitle2Char">
    <w:name w:val="Block Title2 Char"/>
    <w:link w:val="BlockTitle2"/>
    <w:locked/>
    <w:rsid w:val="00141ADB"/>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141AD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141AD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141AD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141ADB"/>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141ADB"/>
    <w:rPr>
      <w:rFonts w:ascii="Calibri" w:eastAsia="Calibri" w:hAnsi="Calibri" w:cs="Calibri"/>
      <w:b/>
      <w:bCs/>
      <w:color w:val="000000"/>
      <w:sz w:val="32"/>
      <w:u w:val="single"/>
    </w:rPr>
  </w:style>
  <w:style w:type="paragraph" w:customStyle="1" w:styleId="hat">
    <w:name w:val="hat"/>
    <w:basedOn w:val="Normal"/>
    <w:next w:val="Normal"/>
    <w:link w:val="hatChar"/>
    <w:qFormat/>
    <w:rsid w:val="00141ADB"/>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141ADB"/>
    <w:pPr>
      <w:spacing w:after="0" w:line="240" w:lineRule="auto"/>
    </w:pPr>
    <w:rPr>
      <w:rFonts w:eastAsia="Calibri"/>
      <w:color w:val="000000"/>
    </w:rPr>
  </w:style>
  <w:style w:type="character" w:customStyle="1" w:styleId="Heading4CiteChar">
    <w:name w:val="Heading 4 Cite Char"/>
    <w:link w:val="Heading4Cite"/>
    <w:locked/>
    <w:rsid w:val="00141ADB"/>
    <w:rPr>
      <w:rFonts w:ascii="Calibri" w:eastAsia="Calibri" w:hAnsi="Calibri" w:cs="Calibri"/>
      <w:color w:val="000000"/>
      <w:sz w:val="16"/>
    </w:rPr>
  </w:style>
  <w:style w:type="paragraph" w:customStyle="1" w:styleId="Heading4Cite">
    <w:name w:val="Heading 4 Cite"/>
    <w:basedOn w:val="Normal"/>
    <w:link w:val="Heading4CiteChar"/>
    <w:autoRedefine/>
    <w:qFormat/>
    <w:rsid w:val="00141ADB"/>
    <w:pPr>
      <w:spacing w:after="0" w:line="240" w:lineRule="auto"/>
    </w:pPr>
    <w:rPr>
      <w:rFonts w:eastAsia="Calibri"/>
      <w:color w:val="000000"/>
      <w:sz w:val="16"/>
    </w:rPr>
  </w:style>
  <w:style w:type="character" w:customStyle="1" w:styleId="UnderliningChar">
    <w:name w:val="Underlining Char"/>
    <w:link w:val="Underlining"/>
    <w:locked/>
    <w:rsid w:val="00141ADB"/>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141ADB"/>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141ADB"/>
    <w:rPr>
      <w:rFonts w:ascii="Calibri" w:eastAsia="Calibri" w:hAnsi="Calibri" w:cs="Calibri"/>
      <w:color w:val="000000"/>
      <w:sz w:val="12"/>
    </w:rPr>
  </w:style>
  <w:style w:type="paragraph" w:customStyle="1" w:styleId="Microtext">
    <w:name w:val="Microtext"/>
    <w:basedOn w:val="Normal"/>
    <w:next w:val="Normal"/>
    <w:link w:val="MicrotextChar"/>
    <w:qFormat/>
    <w:rsid w:val="00141ADB"/>
    <w:pPr>
      <w:spacing w:after="0" w:line="240" w:lineRule="auto"/>
    </w:pPr>
    <w:rPr>
      <w:rFonts w:eastAsia="Calibri"/>
      <w:color w:val="000000"/>
      <w:sz w:val="12"/>
    </w:rPr>
  </w:style>
  <w:style w:type="paragraph" w:customStyle="1" w:styleId="PageTitle">
    <w:name w:val="Page Title"/>
    <w:basedOn w:val="Normal"/>
    <w:next w:val="Normal"/>
    <w:qFormat/>
    <w:rsid w:val="00141ADB"/>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141ADB"/>
    <w:rPr>
      <w:rFonts w:ascii="Arial Narrow" w:hAnsi="Arial Narrow"/>
      <w:sz w:val="16"/>
      <w:u w:val="single"/>
    </w:rPr>
  </w:style>
  <w:style w:type="paragraph" w:customStyle="1" w:styleId="Style4">
    <w:name w:val="Style4"/>
    <w:basedOn w:val="Normal"/>
    <w:link w:val="Style4Char"/>
    <w:qFormat/>
    <w:rsid w:val="00141ADB"/>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141ADB"/>
    <w:rPr>
      <w:rFonts w:ascii="Arial Narrow" w:hAnsi="Arial Narrow"/>
      <w:sz w:val="16"/>
      <w:u w:val="single"/>
    </w:rPr>
  </w:style>
  <w:style w:type="paragraph" w:customStyle="1" w:styleId="StyleStyle49pt">
    <w:name w:val="Style Style4 + 9 pt"/>
    <w:basedOn w:val="Style4"/>
    <w:link w:val="StyleStyle49ptChar"/>
    <w:qFormat/>
    <w:rsid w:val="00141ADB"/>
  </w:style>
  <w:style w:type="character" w:customStyle="1" w:styleId="StyleStyle49ptBoldChar">
    <w:name w:val="Style Style4 + 9 pt Bold Char"/>
    <w:link w:val="StyleStyle49ptBold"/>
    <w:locked/>
    <w:rsid w:val="00141ADB"/>
    <w:rPr>
      <w:rFonts w:ascii="Arial Narrow" w:hAnsi="Arial Narrow"/>
      <w:b/>
      <w:bCs/>
      <w:sz w:val="16"/>
      <w:u w:val="single"/>
    </w:rPr>
  </w:style>
  <w:style w:type="paragraph" w:customStyle="1" w:styleId="StyleStyle49ptBold">
    <w:name w:val="Style Style4 + 9 pt Bold"/>
    <w:basedOn w:val="Style4"/>
    <w:link w:val="StyleStyle49ptBoldChar"/>
    <w:qFormat/>
    <w:rsid w:val="00141ADB"/>
    <w:rPr>
      <w:b/>
      <w:bCs/>
    </w:rPr>
  </w:style>
  <w:style w:type="character" w:customStyle="1" w:styleId="Style3Char">
    <w:name w:val="Style3 Char"/>
    <w:link w:val="Style3"/>
    <w:locked/>
    <w:rsid w:val="00141ADB"/>
    <w:rPr>
      <w:rFonts w:ascii="Arial Narrow" w:hAnsi="Arial Narrow"/>
      <w:b/>
    </w:rPr>
  </w:style>
  <w:style w:type="paragraph" w:customStyle="1" w:styleId="Style3">
    <w:name w:val="Style3"/>
    <w:basedOn w:val="Normal"/>
    <w:link w:val="Style3Char"/>
    <w:qFormat/>
    <w:rsid w:val="00141ADB"/>
    <w:pPr>
      <w:spacing w:after="0" w:line="240" w:lineRule="auto"/>
    </w:pPr>
    <w:rPr>
      <w:rFonts w:ascii="Arial Narrow" w:hAnsi="Arial Narrow" w:cstheme="minorBidi"/>
      <w:b/>
    </w:rPr>
  </w:style>
  <w:style w:type="paragraph" w:customStyle="1" w:styleId="Style1">
    <w:name w:val="Style 1"/>
    <w:qFormat/>
    <w:rsid w:val="00141AD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141ADB"/>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141ADB"/>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141ADB"/>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141ADB"/>
    <w:pPr>
      <w:spacing w:after="0" w:line="240" w:lineRule="auto"/>
      <w:ind w:left="288" w:right="288"/>
    </w:pPr>
    <w:rPr>
      <w:rFonts w:eastAsia="Times New Roman"/>
      <w:color w:val="000000"/>
      <w:sz w:val="16"/>
      <w:szCs w:val="20"/>
    </w:rPr>
  </w:style>
  <w:style w:type="paragraph" w:customStyle="1" w:styleId="TxBr5p1">
    <w:name w:val="TxBr_5p1"/>
    <w:basedOn w:val="Normal"/>
    <w:qFormat/>
    <w:rsid w:val="00141AD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141ADB"/>
    <w:pPr>
      <w:spacing w:after="0" w:line="240" w:lineRule="auto"/>
      <w:ind w:left="400"/>
    </w:pPr>
    <w:rPr>
      <w:rFonts w:eastAsia="Calibri"/>
      <w:color w:val="000000"/>
    </w:rPr>
  </w:style>
  <w:style w:type="character" w:customStyle="1" w:styleId="HotRouteChar0">
    <w:name w:val="Hot Route Char"/>
    <w:link w:val="HotRoute0"/>
    <w:locked/>
    <w:rsid w:val="00141ADB"/>
    <w:rPr>
      <w:rFonts w:ascii="Calibri" w:eastAsia="Calibri" w:hAnsi="Calibri" w:cs="Calibri"/>
      <w:color w:val="000000"/>
      <w:sz w:val="16"/>
    </w:rPr>
  </w:style>
  <w:style w:type="paragraph" w:customStyle="1" w:styleId="HotRoute0">
    <w:name w:val="Hot Route"/>
    <w:basedOn w:val="Normal"/>
    <w:link w:val="HotRouteChar0"/>
    <w:qFormat/>
    <w:rsid w:val="00141ADB"/>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141ADB"/>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141ADB"/>
    <w:pPr>
      <w:spacing w:after="0" w:line="240" w:lineRule="auto"/>
    </w:pPr>
    <w:rPr>
      <w:rFonts w:eastAsia="Times New Roman"/>
      <w:color w:val="000000"/>
      <w:sz w:val="16"/>
    </w:rPr>
  </w:style>
  <w:style w:type="paragraph" w:customStyle="1" w:styleId="Paste">
    <w:name w:val="Paste"/>
    <w:basedOn w:val="Normal"/>
    <w:qFormat/>
    <w:rsid w:val="00141ADB"/>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141ADB"/>
    <w:rPr>
      <w:rFonts w:ascii="Calibri" w:eastAsia="Times New Roman" w:hAnsi="Calibri" w:cs="Calibri"/>
      <w:b/>
      <w:color w:val="000000"/>
      <w:sz w:val="16"/>
      <w:szCs w:val="20"/>
    </w:rPr>
  </w:style>
  <w:style w:type="paragraph" w:customStyle="1" w:styleId="Normaltag">
    <w:name w:val="Normal tag"/>
    <w:basedOn w:val="Normal"/>
    <w:link w:val="NormaltagChar"/>
    <w:qFormat/>
    <w:rsid w:val="00141ADB"/>
    <w:pPr>
      <w:spacing w:after="0" w:line="240" w:lineRule="auto"/>
    </w:pPr>
    <w:rPr>
      <w:rFonts w:eastAsia="Times New Roman"/>
      <w:b/>
      <w:color w:val="000000"/>
      <w:sz w:val="16"/>
      <w:szCs w:val="20"/>
    </w:rPr>
  </w:style>
  <w:style w:type="character" w:customStyle="1" w:styleId="MicroChar">
    <w:name w:val="Micro Char"/>
    <w:link w:val="Micro"/>
    <w:locked/>
    <w:rsid w:val="00141ADB"/>
    <w:rPr>
      <w:rFonts w:ascii="Arial" w:hAnsi="Arial" w:cs="Arial"/>
      <w:sz w:val="12"/>
    </w:rPr>
  </w:style>
  <w:style w:type="paragraph" w:customStyle="1" w:styleId="Micro">
    <w:name w:val="Micro"/>
    <w:basedOn w:val="Normal"/>
    <w:next w:val="Normal"/>
    <w:link w:val="MicroChar"/>
    <w:qFormat/>
    <w:rsid w:val="00141ADB"/>
    <w:pPr>
      <w:spacing w:after="0" w:line="240" w:lineRule="auto"/>
    </w:pPr>
    <w:rPr>
      <w:rFonts w:ascii="Arial" w:hAnsi="Arial" w:cs="Arial"/>
      <w:sz w:val="12"/>
    </w:rPr>
  </w:style>
  <w:style w:type="character" w:customStyle="1" w:styleId="StyleStyle49ptBold3Char">
    <w:name w:val="Style Style4 + 9 pt Bold3 Char"/>
    <w:link w:val="StyleStyle49ptBold3"/>
    <w:locked/>
    <w:rsid w:val="00141ADB"/>
    <w:rPr>
      <w:b/>
      <w:bCs/>
      <w:u w:val="single"/>
    </w:rPr>
  </w:style>
  <w:style w:type="paragraph" w:customStyle="1" w:styleId="StyleStyle49ptBold3">
    <w:name w:val="Style Style4 + 9 pt Bold3"/>
    <w:basedOn w:val="Normal"/>
    <w:link w:val="StyleStyle49ptBold3Char"/>
    <w:qFormat/>
    <w:rsid w:val="00141ADB"/>
    <w:pPr>
      <w:spacing w:after="0" w:line="254" w:lineRule="auto"/>
    </w:pPr>
    <w:rPr>
      <w:rFonts w:asciiTheme="minorHAnsi" w:hAnsiTheme="minorHAnsi" w:cstheme="minorBidi"/>
      <w:b/>
      <w:bCs/>
      <w:u w:val="single"/>
    </w:rPr>
  </w:style>
  <w:style w:type="paragraph" w:customStyle="1" w:styleId="body-text">
    <w:name w:val="body-text"/>
    <w:basedOn w:val="Normal"/>
    <w:qFormat/>
    <w:rsid w:val="00141ADB"/>
    <w:pPr>
      <w:spacing w:before="100" w:beforeAutospacing="1" w:after="100" w:afterAutospacing="1" w:line="240" w:lineRule="auto"/>
    </w:pPr>
    <w:rPr>
      <w:rFonts w:eastAsia="Times New Roman"/>
    </w:rPr>
  </w:style>
  <w:style w:type="paragraph" w:customStyle="1" w:styleId="TagCite">
    <w:name w:val="TagCite"/>
    <w:basedOn w:val="Normal"/>
    <w:qFormat/>
    <w:rsid w:val="00141ADB"/>
    <w:pPr>
      <w:spacing w:after="0" w:line="240" w:lineRule="auto"/>
    </w:pPr>
    <w:rPr>
      <w:rFonts w:eastAsia="Times New Roman"/>
      <w:b/>
    </w:rPr>
  </w:style>
  <w:style w:type="paragraph" w:customStyle="1" w:styleId="SmallNormal">
    <w:name w:val="Small Normal"/>
    <w:basedOn w:val="Normal"/>
    <w:qFormat/>
    <w:rsid w:val="00141ADB"/>
    <w:pPr>
      <w:suppressAutoHyphens/>
      <w:spacing w:after="0" w:line="240" w:lineRule="auto"/>
      <w:contextualSpacing/>
    </w:pPr>
    <w:rPr>
      <w:rFonts w:eastAsia="Times New Roman"/>
      <w:sz w:val="18"/>
      <w:szCs w:val="18"/>
    </w:rPr>
  </w:style>
  <w:style w:type="paragraph" w:customStyle="1" w:styleId="Shrink">
    <w:name w:val="Shrink"/>
    <w:qFormat/>
    <w:rsid w:val="00141ADB"/>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141ADB"/>
    <w:pPr>
      <w:spacing w:after="0" w:line="240" w:lineRule="auto"/>
    </w:pPr>
    <w:rPr>
      <w:rFonts w:eastAsia="Times New Roman"/>
      <w:b/>
      <w:szCs w:val="20"/>
    </w:rPr>
  </w:style>
  <w:style w:type="paragraph" w:customStyle="1" w:styleId="tagcite0">
    <w:name w:val="tagcite"/>
    <w:basedOn w:val="Normal"/>
    <w:qFormat/>
    <w:rsid w:val="00141ADB"/>
    <w:pPr>
      <w:spacing w:after="0" w:line="240" w:lineRule="auto"/>
    </w:pPr>
    <w:rPr>
      <w:rFonts w:eastAsia="Times New Roman"/>
      <w:b/>
    </w:rPr>
  </w:style>
  <w:style w:type="paragraph" w:customStyle="1" w:styleId="SmallFont">
    <w:name w:val="Small Font"/>
    <w:basedOn w:val="Normal"/>
    <w:qFormat/>
    <w:rsid w:val="00141ADB"/>
    <w:pPr>
      <w:spacing w:after="200" w:line="240" w:lineRule="auto"/>
      <w:contextualSpacing/>
    </w:pPr>
    <w:rPr>
      <w:rFonts w:eastAsia="Calibri"/>
      <w:sz w:val="12"/>
    </w:rPr>
  </w:style>
  <w:style w:type="paragraph" w:customStyle="1" w:styleId="SmallFontCharCharChar">
    <w:name w:val="Small Font Char Char Char"/>
    <w:basedOn w:val="Normal"/>
    <w:qFormat/>
    <w:rsid w:val="00141ADB"/>
    <w:pPr>
      <w:spacing w:after="0" w:line="240" w:lineRule="auto"/>
    </w:pPr>
    <w:rPr>
      <w:rFonts w:eastAsia="Times New Roman"/>
      <w:sz w:val="12"/>
    </w:rPr>
  </w:style>
  <w:style w:type="character" w:customStyle="1" w:styleId="CardNotUnderlinedChar1">
    <w:name w:val="Card Not Underlined Char1"/>
    <w:link w:val="CardNotUnderlined"/>
    <w:locked/>
    <w:rsid w:val="00141ADB"/>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141ADB"/>
    <w:pPr>
      <w:spacing w:after="0" w:line="240" w:lineRule="auto"/>
    </w:pPr>
    <w:rPr>
      <w:rFonts w:ascii="Cambria" w:eastAsia="Times New Roman" w:hAnsi="Cambria"/>
      <w:sz w:val="18"/>
      <w:szCs w:val="20"/>
    </w:rPr>
  </w:style>
  <w:style w:type="character" w:customStyle="1" w:styleId="CardStyleChar">
    <w:name w:val="Card Style Char"/>
    <w:link w:val="CardStyle"/>
    <w:locked/>
    <w:rsid w:val="00141ADB"/>
    <w:rPr>
      <w:rFonts w:ascii="Calibri" w:eastAsia="Times New Roman" w:hAnsi="Calibri" w:cs="Calibri"/>
      <w:sz w:val="16"/>
    </w:rPr>
  </w:style>
  <w:style w:type="paragraph" w:customStyle="1" w:styleId="CardStyle">
    <w:name w:val="Card Style"/>
    <w:basedOn w:val="Normal"/>
    <w:link w:val="CardStyleChar"/>
    <w:qFormat/>
    <w:rsid w:val="00141ADB"/>
    <w:pPr>
      <w:spacing w:after="0" w:line="240" w:lineRule="auto"/>
    </w:pPr>
    <w:rPr>
      <w:rFonts w:eastAsia="Times New Roman"/>
      <w:sz w:val="16"/>
    </w:rPr>
  </w:style>
  <w:style w:type="paragraph" w:customStyle="1" w:styleId="loose">
    <w:name w:val="loose"/>
    <w:basedOn w:val="Normal"/>
    <w:qFormat/>
    <w:rsid w:val="00141ADB"/>
    <w:pPr>
      <w:spacing w:beforeLines="1" w:after="0" w:line="240" w:lineRule="auto"/>
    </w:pPr>
    <w:rPr>
      <w:rFonts w:ascii="Times" w:eastAsia="Times New Roman" w:hAnsi="Times"/>
      <w:szCs w:val="20"/>
    </w:rPr>
  </w:style>
  <w:style w:type="paragraph" w:customStyle="1" w:styleId="Regular">
    <w:name w:val="Regular"/>
    <w:qFormat/>
    <w:rsid w:val="00141ADB"/>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141ADB"/>
    <w:rPr>
      <w:rFonts w:ascii="Times New Roman" w:hAnsi="Times New Roman" w:cs="Times New Roman"/>
      <w:sz w:val="16"/>
      <w:szCs w:val="16"/>
    </w:rPr>
  </w:style>
  <w:style w:type="paragraph" w:customStyle="1" w:styleId="Style2">
    <w:name w:val="Style2"/>
    <w:basedOn w:val="Normal"/>
    <w:link w:val="Style2Char"/>
    <w:qFormat/>
    <w:rsid w:val="00141ADB"/>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141ADB"/>
    <w:rPr>
      <w:u w:val="single"/>
    </w:rPr>
  </w:style>
  <w:style w:type="paragraph" w:customStyle="1" w:styleId="Boldunderline">
    <w:name w:val="Bold underline"/>
    <w:basedOn w:val="TextUnderline"/>
    <w:qFormat/>
    <w:rsid w:val="00141ADB"/>
    <w:rPr>
      <w:b/>
    </w:rPr>
  </w:style>
  <w:style w:type="paragraph" w:customStyle="1" w:styleId="FullText">
    <w:name w:val="Full Text"/>
    <w:basedOn w:val="Normal"/>
    <w:qFormat/>
    <w:rsid w:val="00141ADB"/>
    <w:pPr>
      <w:spacing w:after="0" w:line="240" w:lineRule="auto"/>
    </w:pPr>
    <w:rPr>
      <w:rFonts w:ascii="Arial Narrow" w:eastAsia="Times New Roman" w:hAnsi="Arial Narrow"/>
    </w:rPr>
  </w:style>
  <w:style w:type="paragraph" w:customStyle="1" w:styleId="TagLine">
    <w:name w:val="Tag Line"/>
    <w:basedOn w:val="Normal"/>
    <w:next w:val="FullText"/>
    <w:qFormat/>
    <w:rsid w:val="00141ADB"/>
    <w:pPr>
      <w:spacing w:after="0" w:line="240" w:lineRule="auto"/>
    </w:pPr>
    <w:rPr>
      <w:rFonts w:ascii="Arial Narrow" w:eastAsia="Times New Roman" w:hAnsi="Arial Narrow"/>
      <w:b/>
      <w:sz w:val="28"/>
    </w:rPr>
  </w:style>
  <w:style w:type="paragraph" w:customStyle="1" w:styleId="FreeForm">
    <w:name w:val="Free Form"/>
    <w:qFormat/>
    <w:rsid w:val="00141ADB"/>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141ADB"/>
    <w:rPr>
      <w:rFonts w:ascii="Calibri" w:hAnsi="Calibri" w:cs="Calibri"/>
      <w:b/>
      <w:u w:val="single"/>
    </w:rPr>
  </w:style>
  <w:style w:type="paragraph" w:customStyle="1" w:styleId="AuthorDate0">
    <w:name w:val="Author/Date"/>
    <w:basedOn w:val="Normal"/>
    <w:link w:val="AuthorDateChar0"/>
    <w:qFormat/>
    <w:rsid w:val="00141ADB"/>
    <w:pPr>
      <w:spacing w:after="0" w:line="240" w:lineRule="auto"/>
    </w:pPr>
    <w:rPr>
      <w:b/>
      <w:u w:val="single"/>
    </w:rPr>
  </w:style>
  <w:style w:type="character" w:customStyle="1" w:styleId="TagCiteChar">
    <w:name w:val="Tag &amp; Cite Char"/>
    <w:link w:val="TagCite1"/>
    <w:locked/>
    <w:rsid w:val="00141ADB"/>
    <w:rPr>
      <w:rFonts w:ascii="Arial Narrow" w:eastAsia="Times New Roman" w:hAnsi="Arial Narrow" w:cs="Calibri"/>
      <w:b/>
      <w:sz w:val="16"/>
    </w:rPr>
  </w:style>
  <w:style w:type="paragraph" w:customStyle="1" w:styleId="TagCite1">
    <w:name w:val="Tag &amp; Cite"/>
    <w:basedOn w:val="Normal"/>
    <w:link w:val="TagCiteChar"/>
    <w:qFormat/>
    <w:rsid w:val="00141ADB"/>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141ADB"/>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141ADB"/>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141ADB"/>
    <w:pPr>
      <w:spacing w:after="0" w:line="240" w:lineRule="auto"/>
    </w:pPr>
    <w:rPr>
      <w:rFonts w:eastAsia="Times New Roman"/>
      <w:b/>
    </w:rPr>
  </w:style>
  <w:style w:type="paragraph" w:customStyle="1" w:styleId="Hat2">
    <w:name w:val="Hat2"/>
    <w:basedOn w:val="Heading2"/>
    <w:next w:val="Heading2"/>
    <w:autoRedefine/>
    <w:uiPriority w:val="99"/>
    <w:qFormat/>
    <w:rsid w:val="00141ADB"/>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141ADB"/>
    <w:rPr>
      <w:rFonts w:ascii="Arial Narrow" w:hAnsi="Arial Narrow"/>
      <w:sz w:val="12"/>
    </w:rPr>
  </w:style>
  <w:style w:type="paragraph" w:customStyle="1" w:styleId="MicroText0">
    <w:name w:val="MicroText"/>
    <w:basedOn w:val="Normal"/>
    <w:next w:val="Normal"/>
    <w:link w:val="MicroTextChar0"/>
    <w:qFormat/>
    <w:rsid w:val="00141ADB"/>
    <w:pPr>
      <w:spacing w:after="0" w:line="240" w:lineRule="auto"/>
    </w:pPr>
    <w:rPr>
      <w:rFonts w:ascii="Arial Narrow" w:hAnsi="Arial Narrow" w:cstheme="minorBidi"/>
      <w:sz w:val="12"/>
    </w:rPr>
  </w:style>
  <w:style w:type="character" w:customStyle="1" w:styleId="UnreadTextChar">
    <w:name w:val="Unread Text Char"/>
    <w:link w:val="UnreadText"/>
    <w:locked/>
    <w:rsid w:val="00141ADB"/>
    <w:rPr>
      <w:rFonts w:ascii="Calibri" w:eastAsia="Calibri" w:hAnsi="Calibri" w:cs="Calibri"/>
      <w:sz w:val="15"/>
    </w:rPr>
  </w:style>
  <w:style w:type="paragraph" w:customStyle="1" w:styleId="UnreadText">
    <w:name w:val="Unread Text"/>
    <w:basedOn w:val="Normal"/>
    <w:link w:val="UnreadTextChar"/>
    <w:autoRedefine/>
    <w:qFormat/>
    <w:rsid w:val="00141ADB"/>
    <w:pPr>
      <w:spacing w:after="0" w:line="254" w:lineRule="auto"/>
    </w:pPr>
    <w:rPr>
      <w:rFonts w:eastAsia="Calibri"/>
      <w:sz w:val="15"/>
    </w:rPr>
  </w:style>
  <w:style w:type="character" w:customStyle="1" w:styleId="CircledChar">
    <w:name w:val="Circled Char"/>
    <w:link w:val="Circled"/>
    <w:locked/>
    <w:rsid w:val="00141ADB"/>
    <w:rPr>
      <w:rFonts w:ascii="Calibri" w:eastAsia="Calibri" w:hAnsi="Calibri" w:cs="Calibri"/>
      <w:b/>
      <w:szCs w:val="20"/>
      <w:u w:val="thick"/>
    </w:rPr>
  </w:style>
  <w:style w:type="paragraph" w:customStyle="1" w:styleId="Circled">
    <w:name w:val="Circled"/>
    <w:basedOn w:val="Normal"/>
    <w:link w:val="CircledChar"/>
    <w:qFormat/>
    <w:rsid w:val="00141ADB"/>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141AD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141ADB"/>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141ADB"/>
    <w:rPr>
      <w:rFonts w:ascii="Calibri" w:hAnsi="Calibri" w:cs="Calibri"/>
      <w:b/>
      <w:sz w:val="16"/>
    </w:rPr>
  </w:style>
  <w:style w:type="paragraph" w:customStyle="1" w:styleId="Tagtemplate">
    <w:name w:val="Tagtemplate"/>
    <w:basedOn w:val="Normal"/>
    <w:link w:val="TagtemplateChar"/>
    <w:autoRedefine/>
    <w:qFormat/>
    <w:rsid w:val="00141ADB"/>
    <w:pPr>
      <w:keepNext/>
      <w:keepLines/>
      <w:spacing w:after="0" w:line="240" w:lineRule="auto"/>
    </w:pPr>
    <w:rPr>
      <w:b/>
      <w:sz w:val="16"/>
    </w:rPr>
  </w:style>
  <w:style w:type="paragraph" w:customStyle="1" w:styleId="TxBr33p1">
    <w:name w:val="TxBr_33p1"/>
    <w:basedOn w:val="Normal"/>
    <w:uiPriority w:val="99"/>
    <w:qFormat/>
    <w:rsid w:val="00141ADB"/>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141ADB"/>
    <w:rPr>
      <w:rFonts w:ascii="Calibri" w:eastAsia="Times New Roman" w:hAnsi="Calibri" w:cs="Calibri"/>
      <w:sz w:val="16"/>
      <w:u w:val="single"/>
    </w:rPr>
  </w:style>
  <w:style w:type="paragraph" w:customStyle="1" w:styleId="StyleStyle411pt">
    <w:name w:val="Style Style4 + 11 pt"/>
    <w:basedOn w:val="Normal"/>
    <w:link w:val="StyleStyle411ptChar"/>
    <w:qFormat/>
    <w:rsid w:val="00141ADB"/>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141ADB"/>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141ADB"/>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141ADB"/>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141ADB"/>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141ADB"/>
    <w:pPr>
      <w:spacing w:after="0" w:line="240" w:lineRule="auto"/>
    </w:pPr>
    <w:rPr>
      <w:rFonts w:eastAsia="SimSun"/>
      <w:lang w:eastAsia="zh-CN"/>
    </w:rPr>
  </w:style>
  <w:style w:type="character" w:customStyle="1" w:styleId="BlockHeadingsChar">
    <w:name w:val="Block Headings Char"/>
    <w:link w:val="BlockHeadings"/>
    <w:locked/>
    <w:rsid w:val="00141ADB"/>
    <w:rPr>
      <w:rFonts w:ascii="Calibri" w:eastAsia="Times New Roman" w:hAnsi="Calibri" w:cs="Calibri"/>
      <w:b/>
      <w:sz w:val="16"/>
      <w:szCs w:val="20"/>
    </w:rPr>
  </w:style>
  <w:style w:type="paragraph" w:customStyle="1" w:styleId="BlockHeadings">
    <w:name w:val="Block Headings"/>
    <w:basedOn w:val="Normal"/>
    <w:link w:val="BlockHeadingsChar"/>
    <w:qFormat/>
    <w:rsid w:val="00141AD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141ADB"/>
    <w:rPr>
      <w:rFonts w:ascii="Calibri" w:eastAsia="Calibri" w:hAnsi="Calibri" w:cs="Calibri"/>
      <w:b/>
      <w:color w:val="000000"/>
      <w:sz w:val="28"/>
      <w:u w:val="thick" w:color="000000"/>
    </w:rPr>
  </w:style>
  <w:style w:type="paragraph" w:customStyle="1" w:styleId="boldcite">
    <w:name w:val="bold cite"/>
    <w:basedOn w:val="Normal"/>
    <w:link w:val="boldciteChar4"/>
    <w:qFormat/>
    <w:rsid w:val="00141ADB"/>
    <w:pPr>
      <w:spacing w:after="0" w:line="240" w:lineRule="auto"/>
    </w:pPr>
    <w:rPr>
      <w:rFonts w:eastAsia="Calibri"/>
      <w:b/>
      <w:color w:val="000000"/>
      <w:sz w:val="28"/>
      <w:u w:val="thick" w:color="000000"/>
    </w:rPr>
  </w:style>
  <w:style w:type="paragraph" w:customStyle="1" w:styleId="Normal10">
    <w:name w:val="Normal1"/>
    <w:basedOn w:val="Normal"/>
    <w:qFormat/>
    <w:rsid w:val="00141ADB"/>
    <w:pPr>
      <w:spacing w:after="0" w:line="240" w:lineRule="auto"/>
    </w:pPr>
    <w:rPr>
      <w:rFonts w:eastAsia="Calibri"/>
    </w:rPr>
  </w:style>
  <w:style w:type="character" w:customStyle="1" w:styleId="Irrelevant6fontChar">
    <w:name w:val="Irrelevant (6 font) Char"/>
    <w:basedOn w:val="DefaultParagraphFont"/>
    <w:link w:val="Irrelevant6font"/>
    <w:locked/>
    <w:rsid w:val="00141ADB"/>
    <w:rPr>
      <w:rFonts w:ascii="Calibri" w:eastAsia="Calibri" w:hAnsi="Calibri" w:cs="Calibri"/>
      <w:sz w:val="12"/>
      <w:szCs w:val="12"/>
    </w:rPr>
  </w:style>
  <w:style w:type="paragraph" w:customStyle="1" w:styleId="Irrelevant6font">
    <w:name w:val="Irrelevant (6 font)"/>
    <w:basedOn w:val="Normal"/>
    <w:link w:val="Irrelevant6fontChar"/>
    <w:qFormat/>
    <w:rsid w:val="00141ADB"/>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141ADB"/>
    <w:rPr>
      <w:rFonts w:ascii="Georgia" w:eastAsia="Times New Roman" w:hAnsi="Georgia"/>
      <w:sz w:val="12"/>
    </w:rPr>
  </w:style>
  <w:style w:type="paragraph" w:customStyle="1" w:styleId="CardsFont6pt">
    <w:name w:val="Cards + Font: 6 pt"/>
    <w:basedOn w:val="Cards"/>
    <w:link w:val="CardsFont6ptChar1"/>
    <w:autoRedefine/>
    <w:qFormat/>
    <w:rsid w:val="00141ADB"/>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141ADB"/>
    <w:pPr>
      <w:spacing w:after="0" w:line="240" w:lineRule="auto"/>
    </w:pPr>
    <w:rPr>
      <w:rFonts w:eastAsia="Calibri"/>
      <w:szCs w:val="20"/>
    </w:rPr>
  </w:style>
  <w:style w:type="paragraph" w:customStyle="1" w:styleId="rdheadline">
    <w:name w:val="rdheadline"/>
    <w:basedOn w:val="Normal"/>
    <w:uiPriority w:val="99"/>
    <w:qFormat/>
    <w:rsid w:val="00141AD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141ADB"/>
    <w:pPr>
      <w:spacing w:after="100" w:afterAutospacing="1" w:line="240" w:lineRule="auto"/>
    </w:pPr>
    <w:rPr>
      <w:rFonts w:ascii="Verdana" w:eastAsia="Calibri" w:hAnsi="Verdana"/>
      <w:szCs w:val="20"/>
    </w:rPr>
  </w:style>
  <w:style w:type="character" w:customStyle="1" w:styleId="Heading2Char0">
    <w:name w:val="Heading2 Char"/>
    <w:link w:val="Heading20"/>
    <w:locked/>
    <w:rsid w:val="00141ADB"/>
    <w:rPr>
      <w:rFonts w:ascii="Calibri" w:eastAsia="Times New Roman" w:hAnsi="Calibri" w:cs="Calibri"/>
      <w:b/>
      <w:caps/>
      <w:sz w:val="16"/>
    </w:rPr>
  </w:style>
  <w:style w:type="paragraph" w:customStyle="1" w:styleId="Heading20">
    <w:name w:val="Heading2"/>
    <w:basedOn w:val="Normal"/>
    <w:link w:val="Heading2Char0"/>
    <w:qFormat/>
    <w:rsid w:val="00141ADB"/>
    <w:pPr>
      <w:spacing w:after="0" w:line="240" w:lineRule="auto"/>
      <w:jc w:val="center"/>
    </w:pPr>
    <w:rPr>
      <w:rFonts w:eastAsia="Times New Roman"/>
      <w:b/>
      <w:caps/>
      <w:sz w:val="16"/>
    </w:rPr>
  </w:style>
  <w:style w:type="character" w:customStyle="1" w:styleId="Header2Char">
    <w:name w:val="Header2 Char"/>
    <w:link w:val="Header2"/>
    <w:locked/>
    <w:rsid w:val="00141ADB"/>
    <w:rPr>
      <w:rFonts w:ascii="Calibri" w:eastAsia="Times New Roman" w:hAnsi="Calibri" w:cs="Calibri"/>
      <w:b/>
      <w:caps/>
      <w:sz w:val="16"/>
    </w:rPr>
  </w:style>
  <w:style w:type="paragraph" w:customStyle="1" w:styleId="Header2">
    <w:name w:val="Header2"/>
    <w:basedOn w:val="Heading20"/>
    <w:link w:val="Header2Char"/>
    <w:qFormat/>
    <w:rsid w:val="00141ADB"/>
  </w:style>
  <w:style w:type="character" w:customStyle="1" w:styleId="UnderlinedcardChar">
    <w:name w:val="Underlined card Char"/>
    <w:link w:val="Underlinedcard"/>
    <w:locked/>
    <w:rsid w:val="00141ADB"/>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141ADB"/>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141ADB"/>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141ADB"/>
    <w:rPr>
      <w:bCs/>
    </w:rPr>
  </w:style>
  <w:style w:type="character" w:customStyle="1" w:styleId="Heading212ptChar">
    <w:name w:val="Heading2 + 12 pt Char"/>
    <w:link w:val="Heading212pt"/>
    <w:locked/>
    <w:rsid w:val="00141ADB"/>
    <w:rPr>
      <w:rFonts w:ascii="Calibri" w:eastAsia="Times New Roman" w:hAnsi="Calibri" w:cs="Calibri"/>
      <w:b/>
      <w:bCs/>
      <w:caps/>
      <w:sz w:val="16"/>
    </w:rPr>
  </w:style>
  <w:style w:type="paragraph" w:customStyle="1" w:styleId="Heading212pt">
    <w:name w:val="Heading2 + 12 pt"/>
    <w:basedOn w:val="StyleHeading212pt"/>
    <w:link w:val="Heading212ptChar"/>
    <w:qFormat/>
    <w:rsid w:val="00141ADB"/>
  </w:style>
  <w:style w:type="paragraph" w:customStyle="1" w:styleId="StyleHeading110pt">
    <w:name w:val="Style Heading 1 + 10 pt"/>
    <w:basedOn w:val="Heading1"/>
    <w:qFormat/>
    <w:rsid w:val="00141AD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141ADB"/>
  </w:style>
  <w:style w:type="paragraph" w:customStyle="1" w:styleId="StyleUnderliningTimesNewRomanBoldNounderlineKernat16">
    <w:name w:val="Style Underlining + Times New Roman Bold No underline Kern at 16..."/>
    <w:basedOn w:val="Normal"/>
    <w:qFormat/>
    <w:rsid w:val="00141AD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141AD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141ADB"/>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141AD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141AD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141ADB"/>
    <w:pPr>
      <w:spacing w:after="0" w:line="240" w:lineRule="auto"/>
      <w:ind w:left="1728" w:right="1728"/>
    </w:pPr>
    <w:rPr>
      <w:rFonts w:eastAsia="Calibri"/>
      <w:sz w:val="18"/>
      <w:u w:val="single"/>
    </w:rPr>
  </w:style>
  <w:style w:type="paragraph" w:customStyle="1" w:styleId="medium-normal">
    <w:name w:val="medium-normal"/>
    <w:basedOn w:val="Normal"/>
    <w:qFormat/>
    <w:rsid w:val="00141ADB"/>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141ADB"/>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141ADB"/>
    <w:rPr>
      <w:rFonts w:ascii="Calibri" w:eastAsia="Times New Roman" w:hAnsi="Calibri" w:cs="Calibri"/>
      <w:sz w:val="12"/>
    </w:rPr>
  </w:style>
  <w:style w:type="paragraph" w:customStyle="1" w:styleId="CardsFont6ptChar">
    <w:name w:val="Cards + Font: 6 pt Char"/>
    <w:basedOn w:val="CardsChar2"/>
    <w:link w:val="CardsFont6ptCharChar"/>
    <w:qFormat/>
    <w:rsid w:val="00141ADB"/>
    <w:rPr>
      <w:rFonts w:eastAsia="Times New Roman"/>
      <w:sz w:val="12"/>
      <w:szCs w:val="22"/>
    </w:rPr>
  </w:style>
  <w:style w:type="character" w:customStyle="1" w:styleId="CitesCharCharChar">
    <w:name w:val="Cites Char Char Char"/>
    <w:link w:val="CitesCharChar"/>
    <w:locked/>
    <w:rsid w:val="00141ADB"/>
    <w:rPr>
      <w:rFonts w:ascii="Calibri" w:eastAsia="Times New Roman" w:hAnsi="Calibri" w:cs="Calibri"/>
      <w:b/>
      <w:bCs/>
      <w:sz w:val="16"/>
    </w:rPr>
  </w:style>
  <w:style w:type="paragraph" w:customStyle="1" w:styleId="CitesCharChar">
    <w:name w:val="Cites Char Char"/>
    <w:basedOn w:val="Normal"/>
    <w:link w:val="CitesCharCharChar"/>
    <w:qFormat/>
    <w:rsid w:val="00141ADB"/>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141ADB"/>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141ADB"/>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141ADB"/>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141ADB"/>
    <w:pPr>
      <w:spacing w:after="0" w:line="240" w:lineRule="auto"/>
      <w:ind w:left="1728" w:right="1728"/>
    </w:pPr>
    <w:rPr>
      <w:rFonts w:eastAsia="Times New Roman"/>
      <w:sz w:val="18"/>
    </w:rPr>
  </w:style>
  <w:style w:type="paragraph" w:customStyle="1" w:styleId="CardTextCharChar">
    <w:name w:val="Card Text Char Char"/>
    <w:basedOn w:val="Normal"/>
    <w:qFormat/>
    <w:rsid w:val="00141ADB"/>
    <w:pPr>
      <w:spacing w:after="0" w:line="240" w:lineRule="auto"/>
      <w:ind w:left="1728" w:right="1728"/>
    </w:pPr>
    <w:rPr>
      <w:rFonts w:eastAsia="Calibri"/>
      <w:sz w:val="18"/>
    </w:rPr>
  </w:style>
  <w:style w:type="paragraph" w:customStyle="1" w:styleId="boldciteChar">
    <w:name w:val="bold cite Char"/>
    <w:basedOn w:val="Heading1"/>
    <w:uiPriority w:val="99"/>
    <w:qFormat/>
    <w:rsid w:val="00141AD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141ADB"/>
    <w:pPr>
      <w:spacing w:after="0" w:line="240" w:lineRule="auto"/>
    </w:pPr>
    <w:rPr>
      <w:rFonts w:eastAsia="Calibri"/>
      <w:szCs w:val="20"/>
    </w:rPr>
  </w:style>
  <w:style w:type="paragraph" w:customStyle="1" w:styleId="CardCites">
    <w:name w:val="Card Cites"/>
    <w:basedOn w:val="Normal"/>
    <w:next w:val="Normal"/>
    <w:qFormat/>
    <w:rsid w:val="00141ADB"/>
    <w:pPr>
      <w:spacing w:after="0" w:line="240" w:lineRule="auto"/>
    </w:pPr>
    <w:rPr>
      <w:rFonts w:eastAsia="Calibri"/>
      <w:b/>
    </w:rPr>
  </w:style>
  <w:style w:type="paragraph" w:customStyle="1" w:styleId="textmargin">
    <w:name w:val="textmargin"/>
    <w:basedOn w:val="Normal"/>
    <w:uiPriority w:val="99"/>
    <w:qFormat/>
    <w:rsid w:val="00141AD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41AD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141AD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141ADB"/>
    <w:pPr>
      <w:spacing w:after="0" w:line="240" w:lineRule="auto"/>
    </w:pPr>
    <w:rPr>
      <w:rFonts w:ascii="Verdana" w:eastAsia="Calibri" w:hAnsi="Verdana"/>
      <w:szCs w:val="20"/>
    </w:rPr>
  </w:style>
  <w:style w:type="paragraph" w:customStyle="1" w:styleId="correctindex">
    <w:name w:val="correct index"/>
    <w:basedOn w:val="Normal"/>
    <w:uiPriority w:val="99"/>
    <w:qFormat/>
    <w:rsid w:val="00141ADB"/>
    <w:pPr>
      <w:spacing w:after="0" w:line="240" w:lineRule="auto"/>
    </w:pPr>
    <w:rPr>
      <w:rFonts w:ascii="Arial Narrow" w:eastAsia="Calibri" w:hAnsi="Arial Narrow"/>
      <w:color w:val="000000"/>
    </w:rPr>
  </w:style>
  <w:style w:type="paragraph" w:customStyle="1" w:styleId="bc2">
    <w:name w:val="bc_2"/>
    <w:basedOn w:val="Normal"/>
    <w:uiPriority w:val="99"/>
    <w:qFormat/>
    <w:rsid w:val="00141ADB"/>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141AD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141ADB"/>
    <w:pPr>
      <w:spacing w:after="0" w:line="240" w:lineRule="auto"/>
    </w:pPr>
    <w:rPr>
      <w:rFonts w:ascii="Verdana" w:eastAsia="Calibri" w:hAnsi="Verdana"/>
      <w:szCs w:val="20"/>
    </w:rPr>
  </w:style>
  <w:style w:type="paragraph" w:customStyle="1" w:styleId="quote2">
    <w:name w:val="quote2"/>
    <w:basedOn w:val="Normal"/>
    <w:uiPriority w:val="99"/>
    <w:qFormat/>
    <w:rsid w:val="00141ADB"/>
    <w:pPr>
      <w:spacing w:after="0" w:line="240" w:lineRule="auto"/>
    </w:pPr>
    <w:rPr>
      <w:rFonts w:ascii="Verdana" w:eastAsia="Calibri" w:hAnsi="Verdana"/>
      <w:szCs w:val="20"/>
    </w:rPr>
  </w:style>
  <w:style w:type="paragraph" w:customStyle="1" w:styleId="BlockTitle1">
    <w:name w:val="Block Title #1"/>
    <w:basedOn w:val="Heading1"/>
    <w:qFormat/>
    <w:rsid w:val="00141AD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141ADB"/>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41AD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141ADB"/>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141AD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141AD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141ADB"/>
    <w:pPr>
      <w:spacing w:after="0" w:line="240" w:lineRule="auto"/>
    </w:pPr>
    <w:rPr>
      <w:rFonts w:ascii="Arial Narrow" w:eastAsia="Times New Roman" w:hAnsi="Arial Narrow"/>
      <w:sz w:val="18"/>
    </w:rPr>
  </w:style>
  <w:style w:type="character" w:customStyle="1" w:styleId="TagCiteChar0">
    <w:name w:val="Tag/Cite Char"/>
    <w:link w:val="TagCite2"/>
    <w:locked/>
    <w:rsid w:val="00141ADB"/>
    <w:rPr>
      <w:rFonts w:ascii="Arial Narrow" w:eastAsia="Times New Roman" w:hAnsi="Arial Narrow" w:cs="Calibri"/>
      <w:b/>
      <w:sz w:val="16"/>
    </w:rPr>
  </w:style>
  <w:style w:type="paragraph" w:customStyle="1" w:styleId="TagCite2">
    <w:name w:val="Tag/Cite"/>
    <w:basedOn w:val="Normal"/>
    <w:next w:val="Normal"/>
    <w:link w:val="TagCiteChar0"/>
    <w:qFormat/>
    <w:rsid w:val="00141ADB"/>
    <w:pPr>
      <w:spacing w:after="0" w:line="240" w:lineRule="auto"/>
    </w:pPr>
    <w:rPr>
      <w:rFonts w:ascii="Arial Narrow" w:eastAsia="Times New Roman" w:hAnsi="Arial Narrow"/>
      <w:b/>
      <w:sz w:val="16"/>
    </w:rPr>
  </w:style>
  <w:style w:type="character" w:customStyle="1" w:styleId="F4Char">
    <w:name w:val="F4 Char"/>
    <w:link w:val="F4"/>
    <w:locked/>
    <w:rsid w:val="00141ADB"/>
    <w:rPr>
      <w:rFonts w:ascii="Arial Narrow" w:eastAsia="Times New Roman" w:hAnsi="Arial Narrow" w:cs="Calibri"/>
      <w:sz w:val="16"/>
      <w:szCs w:val="20"/>
      <w:u w:val="single"/>
    </w:rPr>
  </w:style>
  <w:style w:type="paragraph" w:customStyle="1" w:styleId="F4">
    <w:name w:val="F4"/>
    <w:basedOn w:val="Normal"/>
    <w:link w:val="F4Char"/>
    <w:qFormat/>
    <w:rsid w:val="00141ADB"/>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141ADB"/>
    <w:rPr>
      <w:rFonts w:ascii="Arial Narrow" w:eastAsia="Times New Roman" w:hAnsi="Arial Narrow" w:cs="Calibri"/>
      <w:sz w:val="16"/>
      <w:szCs w:val="20"/>
    </w:rPr>
  </w:style>
  <w:style w:type="paragraph" w:customStyle="1" w:styleId="StyleCARD">
    <w:name w:val="Style CARD +"/>
    <w:basedOn w:val="Normal"/>
    <w:link w:val="StyleCARDChar"/>
    <w:qFormat/>
    <w:rsid w:val="00141ADB"/>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141ADB"/>
    <w:pPr>
      <w:spacing w:after="0" w:line="240" w:lineRule="auto"/>
    </w:pPr>
    <w:rPr>
      <w:b/>
    </w:rPr>
  </w:style>
  <w:style w:type="character" w:customStyle="1" w:styleId="tagCharCharChar">
    <w:name w:val="tag Char Char Char"/>
    <w:link w:val="tagCharChar"/>
    <w:locked/>
    <w:rsid w:val="00141ADB"/>
    <w:rPr>
      <w:rFonts w:ascii="Calibri" w:eastAsia="Times New Roman" w:hAnsi="Calibri" w:cs="Calibri"/>
      <w:b/>
      <w:sz w:val="16"/>
      <w:szCs w:val="20"/>
    </w:rPr>
  </w:style>
  <w:style w:type="paragraph" w:customStyle="1" w:styleId="tagCharChar">
    <w:name w:val="tag Char Char"/>
    <w:basedOn w:val="Normal"/>
    <w:link w:val="tagCharCharChar"/>
    <w:qFormat/>
    <w:rsid w:val="00141ADB"/>
    <w:pPr>
      <w:spacing w:after="0" w:line="240" w:lineRule="auto"/>
    </w:pPr>
    <w:rPr>
      <w:rFonts w:eastAsia="Times New Roman"/>
      <w:b/>
      <w:sz w:val="16"/>
      <w:szCs w:val="20"/>
    </w:rPr>
  </w:style>
  <w:style w:type="paragraph" w:customStyle="1" w:styleId="issuedetails">
    <w:name w:val="issue_details"/>
    <w:basedOn w:val="Normal"/>
    <w:uiPriority w:val="99"/>
    <w:qFormat/>
    <w:rsid w:val="00141ADB"/>
    <w:pPr>
      <w:spacing w:before="100" w:beforeAutospacing="1" w:after="100" w:afterAutospacing="1" w:line="240" w:lineRule="auto"/>
    </w:pPr>
    <w:rPr>
      <w:rFonts w:eastAsia="Times New Roman"/>
    </w:rPr>
  </w:style>
  <w:style w:type="paragraph" w:customStyle="1" w:styleId="TxBrp2">
    <w:name w:val="TxBr_p2"/>
    <w:basedOn w:val="Normal"/>
    <w:qFormat/>
    <w:rsid w:val="00141ADB"/>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141ADB"/>
    <w:pPr>
      <w:spacing w:after="0" w:line="240" w:lineRule="auto"/>
    </w:pPr>
    <w:rPr>
      <w:rFonts w:eastAsia="Times New Roman"/>
      <w:color w:val="000000"/>
      <w:szCs w:val="20"/>
    </w:rPr>
  </w:style>
  <w:style w:type="paragraph" w:customStyle="1" w:styleId="bodycopyindent">
    <w:name w:val="bodycopyindent"/>
    <w:basedOn w:val="Normal"/>
    <w:uiPriority w:val="99"/>
    <w:qFormat/>
    <w:rsid w:val="00141ADB"/>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141ADB"/>
    <w:rPr>
      <w:rFonts w:ascii="Arial Narrow" w:eastAsia="Times New Roman" w:hAnsi="Arial Narrow"/>
      <w:u w:val="single"/>
    </w:rPr>
  </w:style>
  <w:style w:type="paragraph" w:customStyle="1" w:styleId="StyleUnderlineChar11pt3">
    <w:name w:val="Style Underline Char + 11 pt3"/>
    <w:link w:val="StyleUnderlineChar11pt3Char"/>
    <w:qFormat/>
    <w:rsid w:val="00141ADB"/>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141ADB"/>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141ADB"/>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141ADB"/>
    <w:rPr>
      <w:rFonts w:ascii="Arial Narrow" w:eastAsia="Times New Roman" w:hAnsi="Arial Narrow"/>
      <w:u w:val="single"/>
    </w:rPr>
  </w:style>
  <w:style w:type="paragraph" w:customStyle="1" w:styleId="StyleUnderlineChar11pt">
    <w:name w:val="Style Underline Char + 11 pt"/>
    <w:link w:val="StyleUnderlineChar11ptChar"/>
    <w:qFormat/>
    <w:rsid w:val="00141ADB"/>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141ADB"/>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141ADB"/>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141ADB"/>
    <w:pPr>
      <w:spacing w:before="100" w:beforeAutospacing="1" w:after="100" w:afterAutospacing="1" w:line="240" w:lineRule="auto"/>
    </w:pPr>
    <w:rPr>
      <w:rFonts w:eastAsia="Times New Roman"/>
    </w:rPr>
  </w:style>
  <w:style w:type="paragraph" w:customStyle="1" w:styleId="text1">
    <w:name w:val="text1"/>
    <w:basedOn w:val="Normal"/>
    <w:autoRedefine/>
    <w:qFormat/>
    <w:rsid w:val="00141ADB"/>
    <w:pPr>
      <w:spacing w:after="0" w:line="240" w:lineRule="auto"/>
    </w:pPr>
    <w:rPr>
      <w:rFonts w:eastAsia="Times New Roman"/>
      <w:szCs w:val="20"/>
    </w:rPr>
  </w:style>
  <w:style w:type="character" w:customStyle="1" w:styleId="Style6Char">
    <w:name w:val="Style6 Char"/>
    <w:basedOn w:val="DefaultParagraphFont"/>
    <w:link w:val="Style6"/>
    <w:locked/>
    <w:rsid w:val="00141ADB"/>
    <w:rPr>
      <w:rFonts w:ascii="Calibri" w:hAnsi="Calibri" w:cs="Calibri"/>
      <w:b/>
      <w:sz w:val="16"/>
    </w:rPr>
  </w:style>
  <w:style w:type="paragraph" w:customStyle="1" w:styleId="Style6">
    <w:name w:val="Style6"/>
    <w:basedOn w:val="Normal"/>
    <w:link w:val="Style6Char"/>
    <w:autoRedefine/>
    <w:qFormat/>
    <w:rsid w:val="00141ADB"/>
    <w:pPr>
      <w:spacing w:after="0" w:line="240" w:lineRule="auto"/>
    </w:pPr>
    <w:rPr>
      <w:b/>
      <w:sz w:val="16"/>
    </w:rPr>
  </w:style>
  <w:style w:type="character" w:customStyle="1" w:styleId="Style11Char">
    <w:name w:val="Style11 Char"/>
    <w:basedOn w:val="DefaultParagraphFont"/>
    <w:link w:val="Style11"/>
    <w:locked/>
    <w:rsid w:val="00141ADB"/>
    <w:rPr>
      <w:rFonts w:ascii="Calibri" w:eastAsia="Times New Roman" w:hAnsi="Calibri" w:cs="Calibri"/>
      <w:b/>
      <w:sz w:val="16"/>
      <w:szCs w:val="20"/>
      <w:u w:val="thick"/>
    </w:rPr>
  </w:style>
  <w:style w:type="paragraph" w:customStyle="1" w:styleId="Style11">
    <w:name w:val="Style11"/>
    <w:basedOn w:val="Normal"/>
    <w:link w:val="Style11Char"/>
    <w:qFormat/>
    <w:rsid w:val="00141ADB"/>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141ADB"/>
    <w:rPr>
      <w:rFonts w:ascii="Calibri" w:eastAsia="Times New Roman" w:hAnsi="Calibri" w:cs="Calibri"/>
      <w:b/>
      <w:sz w:val="16"/>
      <w:u w:val="thick"/>
    </w:rPr>
  </w:style>
  <w:style w:type="paragraph" w:customStyle="1" w:styleId="Style12">
    <w:name w:val="Style12"/>
    <w:basedOn w:val="Normal"/>
    <w:link w:val="Style12Char"/>
    <w:qFormat/>
    <w:rsid w:val="00141ADB"/>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141AD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41ADB"/>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141AD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41ADB"/>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141ADB"/>
    <w:pPr>
      <w:spacing w:after="0" w:line="240" w:lineRule="auto"/>
      <w:ind w:left="288" w:right="288"/>
    </w:pPr>
  </w:style>
  <w:style w:type="character" w:customStyle="1" w:styleId="MinimizedTextChar">
    <w:name w:val="Minimized Text Char"/>
    <w:link w:val="MinimizedText"/>
    <w:locked/>
    <w:rsid w:val="00141ADB"/>
    <w:rPr>
      <w:rFonts w:ascii="Cambria" w:hAnsi="Cambria"/>
      <w:sz w:val="16"/>
    </w:rPr>
  </w:style>
  <w:style w:type="paragraph" w:customStyle="1" w:styleId="MinimizedText">
    <w:name w:val="Minimized Text"/>
    <w:link w:val="MinimizedTextChar"/>
    <w:qFormat/>
    <w:rsid w:val="00141ADB"/>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141ADB"/>
    <w:rPr>
      <w:rFonts w:ascii="Cambria" w:hAnsi="Cambria"/>
      <w:sz w:val="20"/>
    </w:rPr>
  </w:style>
  <w:style w:type="paragraph" w:customStyle="1" w:styleId="StyleMinimizedText11pt">
    <w:name w:val="Style Minimized Text + 11 pt"/>
    <w:basedOn w:val="MinimizedText"/>
    <w:link w:val="StyleMinimizedText11ptChar"/>
    <w:qFormat/>
    <w:rsid w:val="00141ADB"/>
    <w:rPr>
      <w:sz w:val="20"/>
    </w:rPr>
  </w:style>
  <w:style w:type="character" w:customStyle="1" w:styleId="Debate-EmphasizedText-F5Char">
    <w:name w:val="Debate- Emphasized Text- F5 Char"/>
    <w:link w:val="Debate-EmphasizedText-F5"/>
    <w:locked/>
    <w:rsid w:val="00141ADB"/>
    <w:rPr>
      <w:rFonts w:ascii="Georgia" w:hAnsi="Georgia" w:cs="Verdana"/>
      <w:u w:val="single"/>
    </w:rPr>
  </w:style>
  <w:style w:type="paragraph" w:customStyle="1" w:styleId="Debate-EmphasizedText-F5">
    <w:name w:val="Debate- Emphasized Text- F5"/>
    <w:basedOn w:val="Normal"/>
    <w:link w:val="Debate-EmphasizedText-F5Char"/>
    <w:qFormat/>
    <w:rsid w:val="00141ADB"/>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141AD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141ADB"/>
    <w:pPr>
      <w:spacing w:after="200" w:line="240" w:lineRule="auto"/>
      <w:contextualSpacing/>
    </w:pPr>
    <w:rPr>
      <w:rFonts w:ascii="Georgia" w:hAnsi="Georgia" w:cs="Verdana"/>
      <w:u w:val="single"/>
    </w:rPr>
  </w:style>
  <w:style w:type="character" w:customStyle="1" w:styleId="CardT1Char">
    <w:name w:val="CardT1 Char"/>
    <w:link w:val="CardT1"/>
    <w:locked/>
    <w:rsid w:val="00141ADB"/>
    <w:rPr>
      <w:rFonts w:ascii="Calibri" w:eastAsia="Calibri" w:hAnsi="Calibri" w:cs="Calibri"/>
      <w:kern w:val="2"/>
      <w:sz w:val="14"/>
      <w:szCs w:val="14"/>
      <w:lang w:eastAsia="zh-TW"/>
    </w:rPr>
  </w:style>
  <w:style w:type="paragraph" w:customStyle="1" w:styleId="CardT1">
    <w:name w:val="CardT1"/>
    <w:basedOn w:val="Normal"/>
    <w:link w:val="CardT1Char"/>
    <w:qFormat/>
    <w:rsid w:val="00141ADB"/>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141ADB"/>
    <w:rPr>
      <w:rFonts w:ascii="Calibri" w:eastAsia="Times New Roman" w:hAnsi="Calibri" w:cs="Calibri"/>
      <w:sz w:val="16"/>
      <w:szCs w:val="20"/>
    </w:rPr>
  </w:style>
  <w:style w:type="paragraph" w:customStyle="1" w:styleId="CardText3">
    <w:name w:val="CardText"/>
    <w:basedOn w:val="Normal"/>
    <w:next w:val="Normal"/>
    <w:link w:val="CardTextChar1"/>
    <w:qFormat/>
    <w:rsid w:val="00141ADB"/>
    <w:pPr>
      <w:spacing w:after="0" w:line="240" w:lineRule="auto"/>
      <w:ind w:left="288" w:right="288"/>
    </w:pPr>
    <w:rPr>
      <w:rFonts w:eastAsia="Times New Roman"/>
      <w:sz w:val="16"/>
      <w:szCs w:val="20"/>
    </w:rPr>
  </w:style>
  <w:style w:type="character" w:customStyle="1" w:styleId="TaglineChar">
    <w:name w:val="Tagline Char"/>
    <w:link w:val="Tagline0"/>
    <w:locked/>
    <w:rsid w:val="00141ADB"/>
    <w:rPr>
      <w:rFonts w:ascii="Calibri" w:hAnsi="Calibri" w:cs="Calibri"/>
      <w:b/>
      <w:sz w:val="26"/>
    </w:rPr>
  </w:style>
  <w:style w:type="paragraph" w:customStyle="1" w:styleId="Tagline0">
    <w:name w:val="Tagline"/>
    <w:basedOn w:val="Normal"/>
    <w:link w:val="TaglineChar"/>
    <w:qFormat/>
    <w:rsid w:val="00141ADB"/>
    <w:pPr>
      <w:spacing w:after="0" w:line="254" w:lineRule="auto"/>
    </w:pPr>
    <w:rPr>
      <w:b/>
      <w:sz w:val="26"/>
    </w:rPr>
  </w:style>
  <w:style w:type="paragraph" w:customStyle="1" w:styleId="bodytext0">
    <w:name w:val="bodytext"/>
    <w:basedOn w:val="Normal"/>
    <w:qFormat/>
    <w:rsid w:val="00141ADB"/>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141ADB"/>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141ADB"/>
    <w:pPr>
      <w:spacing w:line="181" w:lineRule="atLeast"/>
    </w:pPr>
    <w:rPr>
      <w:rFonts w:ascii="Sabon LT Std" w:eastAsia="MS Mincho" w:hAnsi="Sabon LT Std"/>
      <w:color w:val="auto"/>
      <w:sz w:val="22"/>
    </w:rPr>
  </w:style>
  <w:style w:type="paragraph" w:customStyle="1" w:styleId="Pa15">
    <w:name w:val="Pa15"/>
    <w:basedOn w:val="Default"/>
    <w:next w:val="Default"/>
    <w:qFormat/>
    <w:rsid w:val="00141ADB"/>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141ADB"/>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141ADB"/>
    <w:rPr>
      <w:rFonts w:ascii="Calibri" w:eastAsia="Times New Roman" w:hAnsi="Calibri" w:cs="Calibri"/>
      <w:b/>
      <w:kern w:val="32"/>
      <w:sz w:val="32"/>
      <w:szCs w:val="20"/>
    </w:rPr>
  </w:style>
  <w:style w:type="paragraph" w:customStyle="1" w:styleId="HeadingsBase">
    <w:name w:val="Headings Base"/>
    <w:basedOn w:val="Normal"/>
    <w:link w:val="HeadingsBaseChar"/>
    <w:qFormat/>
    <w:rsid w:val="00141ADB"/>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141AD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141ADB"/>
  </w:style>
  <w:style w:type="paragraph" w:customStyle="1" w:styleId="SchoolWorksCited">
    <w:name w:val="School Works Cited"/>
    <w:basedOn w:val="SchoolPaper"/>
    <w:qFormat/>
    <w:rsid w:val="00141ADB"/>
  </w:style>
  <w:style w:type="paragraph" w:customStyle="1" w:styleId="BlockQuote">
    <w:name w:val="Block Quote"/>
    <w:basedOn w:val="Normal"/>
    <w:qFormat/>
    <w:rsid w:val="00141ADB"/>
    <w:pPr>
      <w:spacing w:after="0" w:line="240" w:lineRule="auto"/>
      <w:ind w:left="720" w:right="720"/>
    </w:pPr>
    <w:rPr>
      <w:rFonts w:eastAsia="Times New Roman"/>
      <w:kern w:val="32"/>
      <w:szCs w:val="20"/>
    </w:rPr>
  </w:style>
  <w:style w:type="paragraph" w:customStyle="1" w:styleId="PaperBody">
    <w:name w:val="Paper Body"/>
    <w:basedOn w:val="Normal"/>
    <w:qFormat/>
    <w:rsid w:val="00141ADB"/>
    <w:pPr>
      <w:spacing w:after="0" w:line="480" w:lineRule="auto"/>
      <w:ind w:firstLine="720"/>
    </w:pPr>
    <w:rPr>
      <w:rFonts w:eastAsia="Times New Roman"/>
      <w:kern w:val="32"/>
    </w:rPr>
  </w:style>
  <w:style w:type="paragraph" w:customStyle="1" w:styleId="PaperCitation">
    <w:name w:val="Paper Citation"/>
    <w:basedOn w:val="Normal"/>
    <w:qFormat/>
    <w:rsid w:val="00141ADB"/>
    <w:pPr>
      <w:spacing w:after="0" w:line="480" w:lineRule="auto"/>
      <w:ind w:left="720" w:hanging="720"/>
    </w:pPr>
    <w:rPr>
      <w:rFonts w:eastAsia="Times New Roman"/>
      <w:kern w:val="32"/>
      <w:szCs w:val="20"/>
    </w:rPr>
  </w:style>
  <w:style w:type="paragraph" w:customStyle="1" w:styleId="WW-Default">
    <w:name w:val="WW-Default"/>
    <w:qFormat/>
    <w:rsid w:val="00141ADB"/>
    <w:pPr>
      <w:suppressAutoHyphens/>
      <w:spacing w:after="0" w:line="240" w:lineRule="auto"/>
    </w:pPr>
    <w:rPr>
      <w:rFonts w:ascii="Georgia" w:eastAsia="Calibri" w:hAnsi="Georgia" w:cs="Calibri"/>
      <w:lang w:eastAsia="ar-SA"/>
    </w:rPr>
  </w:style>
  <w:style w:type="paragraph" w:customStyle="1" w:styleId="Standard">
    <w:name w:val="Standard"/>
    <w:qFormat/>
    <w:rsid w:val="00141ADB"/>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141AD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141ADB"/>
    <w:rPr>
      <w:rFonts w:ascii="Calibri" w:eastAsia="Times New Roman" w:hAnsi="Calibri" w:cs="Calibri"/>
      <w:sz w:val="16"/>
    </w:rPr>
  </w:style>
  <w:style w:type="paragraph" w:customStyle="1" w:styleId="10ptfont">
    <w:name w:val="10pt font"/>
    <w:basedOn w:val="Normal"/>
    <w:link w:val="10ptfontChar"/>
    <w:autoRedefine/>
    <w:qFormat/>
    <w:rsid w:val="00141ADB"/>
    <w:pPr>
      <w:spacing w:after="0" w:line="240" w:lineRule="auto"/>
    </w:pPr>
    <w:rPr>
      <w:rFonts w:eastAsia="Times New Roman"/>
      <w:sz w:val="16"/>
    </w:rPr>
  </w:style>
  <w:style w:type="paragraph" w:customStyle="1" w:styleId="Shrink8">
    <w:name w:val="Shrink8"/>
    <w:basedOn w:val="Normal"/>
    <w:qFormat/>
    <w:rsid w:val="00141ADB"/>
    <w:pPr>
      <w:spacing w:after="0" w:line="240" w:lineRule="auto"/>
    </w:pPr>
    <w:rPr>
      <w:rFonts w:eastAsia="Cambria"/>
    </w:rPr>
  </w:style>
  <w:style w:type="paragraph" w:customStyle="1" w:styleId="western">
    <w:name w:val="western"/>
    <w:basedOn w:val="Normal"/>
    <w:qFormat/>
    <w:rsid w:val="00141ADB"/>
    <w:pPr>
      <w:suppressAutoHyphens/>
      <w:spacing w:before="280" w:after="280" w:line="240" w:lineRule="auto"/>
    </w:pPr>
    <w:rPr>
      <w:color w:val="000000"/>
    </w:rPr>
  </w:style>
  <w:style w:type="paragraph" w:customStyle="1" w:styleId="first">
    <w:name w:val="firs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141ADB"/>
    <w:pPr>
      <w:spacing w:after="0" w:line="240" w:lineRule="auto"/>
    </w:pPr>
  </w:style>
  <w:style w:type="paragraph" w:customStyle="1" w:styleId="TagsChar1Char">
    <w:name w:val="Tags Char1 Char"/>
    <w:basedOn w:val="Normal"/>
    <w:qFormat/>
    <w:rsid w:val="00141ADB"/>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141ADB"/>
    <w:pPr>
      <w:spacing w:after="0" w:line="240" w:lineRule="auto"/>
    </w:pPr>
  </w:style>
  <w:style w:type="paragraph" w:customStyle="1" w:styleId="Cards1">
    <w:name w:val="Cards1"/>
    <w:basedOn w:val="Normal"/>
    <w:qFormat/>
    <w:rsid w:val="00141ADB"/>
    <w:pPr>
      <w:spacing w:after="0" w:line="240" w:lineRule="auto"/>
    </w:pPr>
  </w:style>
  <w:style w:type="paragraph" w:customStyle="1" w:styleId="CardsUnderline">
    <w:name w:val="Cards + Underline"/>
    <w:basedOn w:val="Normal"/>
    <w:next w:val="Style3"/>
    <w:qFormat/>
    <w:rsid w:val="00141ADB"/>
    <w:pPr>
      <w:spacing w:after="0" w:line="240" w:lineRule="auto"/>
    </w:pPr>
  </w:style>
  <w:style w:type="paragraph" w:customStyle="1" w:styleId="StyleNormalWebNormalWebChar1CharNormalWebCharCharC">
    <w:name w:val="Style Normal (Web)Normal (Web) Char1 CharNormal (Web) Char Char C..."/>
    <w:basedOn w:val="Title"/>
    <w:qFormat/>
    <w:rsid w:val="00141ADB"/>
    <w:pPr>
      <w:pBdr>
        <w:bottom w:val="none" w:sz="0" w:space="0" w:color="auto"/>
      </w:pBdr>
      <w:spacing w:after="0"/>
      <w:contextualSpacing w:val="0"/>
    </w:pPr>
    <w:rPr>
      <w:rFonts w:ascii="Georgia" w:hAnsi="Georgia"/>
      <w:bCs w:val="0"/>
      <w:u w:val="none"/>
    </w:rPr>
  </w:style>
  <w:style w:type="paragraph" w:customStyle="1" w:styleId="Reference">
    <w:name w:val="Reference"/>
    <w:qFormat/>
    <w:rsid w:val="00141ADB"/>
    <w:pPr>
      <w:spacing w:after="200" w:line="276" w:lineRule="auto"/>
    </w:pPr>
  </w:style>
  <w:style w:type="paragraph" w:customStyle="1" w:styleId="Debate-CardSmalltextF2">
    <w:name w:val="Debate- Card Small text F2"/>
    <w:basedOn w:val="Normal"/>
    <w:next w:val="Normal"/>
    <w:qFormat/>
    <w:rsid w:val="00141ADB"/>
    <w:pPr>
      <w:spacing w:after="0" w:line="240" w:lineRule="auto"/>
    </w:pPr>
  </w:style>
  <w:style w:type="paragraph" w:customStyle="1" w:styleId="StyleHeading2Heading2Char2CharHeading2Char1CharCharHead">
    <w:name w:val="Style Heading 2Heading 2 Char2 CharHeading 2 Char1 Char CharHead..."/>
    <w:basedOn w:val="Heading2"/>
    <w:qFormat/>
    <w:rsid w:val="00141ADB"/>
    <w:pPr>
      <w:spacing w:before="480" w:line="240" w:lineRule="auto"/>
    </w:pPr>
  </w:style>
  <w:style w:type="paragraph" w:customStyle="1" w:styleId="Blocktitle0">
    <w:name w:val="Block title"/>
    <w:basedOn w:val="Heading1"/>
    <w:next w:val="Debate-EmphasizedText-F5"/>
    <w:autoRedefine/>
    <w:qFormat/>
    <w:rsid w:val="00141ADB"/>
    <w:pPr>
      <w:spacing w:before="480" w:line="240" w:lineRule="auto"/>
    </w:pPr>
  </w:style>
  <w:style w:type="paragraph" w:customStyle="1" w:styleId="BlockHeading1">
    <w:name w:val="Block Heading 1"/>
    <w:basedOn w:val="Normal"/>
    <w:qFormat/>
    <w:rsid w:val="00141ADB"/>
    <w:pPr>
      <w:spacing w:after="0" w:line="240" w:lineRule="auto"/>
    </w:pPr>
  </w:style>
  <w:style w:type="paragraph" w:customStyle="1" w:styleId="RepeatBlockHeading">
    <w:name w:val="Repeat Block Heading"/>
    <w:basedOn w:val="Normal"/>
    <w:next w:val="Underlining"/>
    <w:qFormat/>
    <w:rsid w:val="00141ADB"/>
    <w:pPr>
      <w:spacing w:after="0" w:line="240" w:lineRule="auto"/>
    </w:pPr>
  </w:style>
  <w:style w:type="paragraph" w:customStyle="1" w:styleId="CardTag">
    <w:name w:val="Card Tag"/>
    <w:next w:val="CardNotUnderlined"/>
    <w:qFormat/>
    <w:rsid w:val="00141ADB"/>
    <w:pPr>
      <w:spacing w:after="200" w:line="276" w:lineRule="auto"/>
    </w:pPr>
  </w:style>
  <w:style w:type="paragraph" w:customStyle="1" w:styleId="textsmall">
    <w:name w:val="textsmall"/>
    <w:basedOn w:val="Normal"/>
    <w:next w:val="MicroText0"/>
    <w:qFormat/>
    <w:rsid w:val="00141ADB"/>
    <w:pPr>
      <w:spacing w:after="0" w:line="240" w:lineRule="auto"/>
    </w:pPr>
  </w:style>
  <w:style w:type="paragraph" w:customStyle="1" w:styleId="SmallCite">
    <w:name w:val="Small Cite"/>
    <w:basedOn w:val="Normal"/>
    <w:next w:val="BlockHeading1"/>
    <w:qFormat/>
    <w:rsid w:val="00141ADB"/>
    <w:pPr>
      <w:spacing w:after="0" w:line="240" w:lineRule="auto"/>
    </w:pPr>
  </w:style>
  <w:style w:type="paragraph" w:customStyle="1" w:styleId="links1">
    <w:name w:val="links1"/>
    <w:basedOn w:val="Normal"/>
    <w:qFormat/>
    <w:rsid w:val="00141ADB"/>
    <w:pPr>
      <w:spacing w:after="0" w:line="240" w:lineRule="auto"/>
    </w:pPr>
  </w:style>
  <w:style w:type="paragraph" w:customStyle="1" w:styleId="endtext">
    <w:name w:val="endtext"/>
    <w:basedOn w:val="Normal"/>
    <w:next w:val="CardTag"/>
    <w:qFormat/>
    <w:rsid w:val="00141ADB"/>
    <w:pPr>
      <w:spacing w:after="0" w:line="240" w:lineRule="auto"/>
    </w:pPr>
  </w:style>
  <w:style w:type="paragraph" w:customStyle="1" w:styleId="g">
    <w:name w:val="g"/>
    <w:basedOn w:val="Normal"/>
    <w:next w:val="Paste"/>
    <w:qFormat/>
    <w:rsid w:val="00141ADB"/>
    <w:pPr>
      <w:spacing w:after="0" w:line="240" w:lineRule="auto"/>
    </w:pPr>
  </w:style>
  <w:style w:type="paragraph" w:customStyle="1" w:styleId="Repeatheader">
    <w:name w:val="Repeat header"/>
    <w:basedOn w:val="Normal"/>
    <w:next w:val="noindent"/>
    <w:autoRedefine/>
    <w:qFormat/>
    <w:rsid w:val="00141ADB"/>
    <w:pPr>
      <w:spacing w:after="0" w:line="240" w:lineRule="auto"/>
    </w:pPr>
  </w:style>
  <w:style w:type="paragraph" w:customStyle="1" w:styleId="StyleCardNotUnderlined8pt">
    <w:name w:val="Style Card Not Underlined + 8 pt"/>
    <w:basedOn w:val="Debate-CardTextUnderlined-F3"/>
    <w:next w:val="endtext"/>
    <w:qFormat/>
    <w:rsid w:val="00141ADB"/>
    <w:pPr>
      <w:spacing w:after="0"/>
      <w:contextualSpacing w:val="0"/>
    </w:pPr>
    <w:rPr>
      <w:rFonts w:cstheme="minorBidi"/>
      <w:u w:val="none"/>
    </w:rPr>
  </w:style>
  <w:style w:type="paragraph" w:customStyle="1" w:styleId="CardNotUnderlined3">
    <w:name w:val="Card Not Underlined 3"/>
    <w:basedOn w:val="Debate-CardTextUnderlined-F3"/>
    <w:qFormat/>
    <w:rsid w:val="00141ADB"/>
    <w:pPr>
      <w:spacing w:after="0"/>
      <w:contextualSpacing w:val="0"/>
    </w:pPr>
    <w:rPr>
      <w:rFonts w:cstheme="minorBidi"/>
      <w:u w:val="none"/>
    </w:rPr>
  </w:style>
  <w:style w:type="paragraph" w:customStyle="1" w:styleId="CardNotUnderlinedFinal">
    <w:name w:val="Card Not Underlined Final"/>
    <w:next w:val="g"/>
    <w:qFormat/>
    <w:rsid w:val="00141ADB"/>
    <w:pPr>
      <w:spacing w:line="256" w:lineRule="auto"/>
    </w:pPr>
  </w:style>
  <w:style w:type="paragraph" w:customStyle="1" w:styleId="Numbering">
    <w:name w:val="Numbering"/>
    <w:basedOn w:val="Normal"/>
    <w:next w:val="Normal"/>
    <w:qFormat/>
    <w:rsid w:val="00141ADB"/>
    <w:pPr>
      <w:spacing w:after="0" w:line="240" w:lineRule="auto"/>
    </w:pPr>
  </w:style>
  <w:style w:type="paragraph" w:customStyle="1" w:styleId="Un-IndexedHeading">
    <w:name w:val="Un-Indexed Heading"/>
    <w:basedOn w:val="Heading1"/>
    <w:next w:val="Normal"/>
    <w:qFormat/>
    <w:rsid w:val="00141ADB"/>
    <w:pPr>
      <w:spacing w:before="480" w:line="240" w:lineRule="auto"/>
    </w:pPr>
  </w:style>
  <w:style w:type="paragraph" w:customStyle="1" w:styleId="Circle">
    <w:name w:val="Circle"/>
    <w:basedOn w:val="Normal"/>
    <w:next w:val="Normal"/>
    <w:qFormat/>
    <w:rsid w:val="00141ADB"/>
    <w:pPr>
      <w:spacing w:after="0" w:line="240" w:lineRule="auto"/>
    </w:pPr>
  </w:style>
  <w:style w:type="character" w:customStyle="1" w:styleId="PageHeaderChar">
    <w:name w:val="Page Header Char"/>
    <w:link w:val="PageHeader"/>
    <w:locked/>
    <w:rsid w:val="00141ADB"/>
    <w:rPr>
      <w:rFonts w:ascii="Calibri" w:hAnsi="Calibri" w:cs="Calibri"/>
      <w:sz w:val="16"/>
    </w:rPr>
  </w:style>
  <w:style w:type="paragraph" w:customStyle="1" w:styleId="PageHeader">
    <w:name w:val="Page Header"/>
    <w:basedOn w:val="Normal"/>
    <w:next w:val="CardNotUnderlined3"/>
    <w:link w:val="PageHeaderChar"/>
    <w:qFormat/>
    <w:rsid w:val="00141ADB"/>
    <w:pPr>
      <w:spacing w:after="0" w:line="240" w:lineRule="auto"/>
    </w:pPr>
    <w:rPr>
      <w:sz w:val="16"/>
    </w:rPr>
  </w:style>
  <w:style w:type="paragraph" w:customStyle="1" w:styleId="IndentedLettering">
    <w:name w:val="Indented Lettering"/>
    <w:next w:val="Normal"/>
    <w:qFormat/>
    <w:rsid w:val="00141ADB"/>
    <w:pPr>
      <w:spacing w:line="256" w:lineRule="auto"/>
    </w:pPr>
  </w:style>
  <w:style w:type="paragraph" w:customStyle="1" w:styleId="Lettering">
    <w:name w:val="Lettering"/>
    <w:next w:val="Normal"/>
    <w:qFormat/>
    <w:rsid w:val="00141ADB"/>
    <w:pPr>
      <w:spacing w:line="256" w:lineRule="auto"/>
    </w:pPr>
  </w:style>
  <w:style w:type="paragraph" w:customStyle="1" w:styleId="FileName">
    <w:name w:val="File Name"/>
    <w:basedOn w:val="Normal"/>
    <w:next w:val="Normal"/>
    <w:qFormat/>
    <w:rsid w:val="00141ADB"/>
    <w:pPr>
      <w:spacing w:after="0" w:line="240" w:lineRule="auto"/>
    </w:pPr>
  </w:style>
  <w:style w:type="paragraph" w:customStyle="1" w:styleId="Pagination">
    <w:name w:val="Pagination"/>
    <w:basedOn w:val="Normal"/>
    <w:next w:val="Normal"/>
    <w:qFormat/>
    <w:rsid w:val="00141ADB"/>
    <w:pPr>
      <w:spacing w:after="0" w:line="240" w:lineRule="auto"/>
    </w:pPr>
  </w:style>
  <w:style w:type="paragraph" w:customStyle="1" w:styleId="IndentedNumbering">
    <w:name w:val="Indented Numbering"/>
    <w:basedOn w:val="CardNotUnderlinedFinal"/>
    <w:next w:val="Normal"/>
    <w:qFormat/>
    <w:rsid w:val="00141ADB"/>
  </w:style>
  <w:style w:type="paragraph" w:customStyle="1" w:styleId="CardContinued1">
    <w:name w:val="Card Continued 1"/>
    <w:basedOn w:val="Normal"/>
    <w:next w:val="Normal"/>
    <w:qFormat/>
    <w:rsid w:val="00141ADB"/>
    <w:pPr>
      <w:spacing w:after="0" w:line="240" w:lineRule="auto"/>
    </w:pPr>
  </w:style>
  <w:style w:type="paragraph" w:customStyle="1" w:styleId="CardContinued2">
    <w:name w:val="Card Continued 2"/>
    <w:basedOn w:val="Circle"/>
    <w:next w:val="Normal"/>
    <w:qFormat/>
    <w:rsid w:val="00141ADB"/>
  </w:style>
  <w:style w:type="paragraph" w:customStyle="1" w:styleId="Clearformatting">
    <w:name w:val="Clear formatting"/>
    <w:basedOn w:val="Normal"/>
    <w:next w:val="IndentedLettering"/>
    <w:qFormat/>
    <w:rsid w:val="00141ADB"/>
    <w:pPr>
      <w:spacing w:after="0" w:line="240" w:lineRule="auto"/>
    </w:pPr>
  </w:style>
  <w:style w:type="paragraph" w:customStyle="1" w:styleId="SmallCardText">
    <w:name w:val="Small Card Text"/>
    <w:basedOn w:val="Lettering"/>
    <w:next w:val="FileName"/>
    <w:qFormat/>
    <w:rsid w:val="00141ADB"/>
  </w:style>
  <w:style w:type="paragraph" w:customStyle="1" w:styleId="TAGFONT">
    <w:name w:val="TAG FONT"/>
    <w:basedOn w:val="Normal"/>
    <w:next w:val="Pagination"/>
    <w:autoRedefine/>
    <w:qFormat/>
    <w:rsid w:val="00141ADB"/>
    <w:pPr>
      <w:spacing w:after="0" w:line="240" w:lineRule="auto"/>
    </w:pPr>
  </w:style>
  <w:style w:type="paragraph" w:customStyle="1" w:styleId="LanguageStrike">
    <w:name w:val="Language Strike"/>
    <w:basedOn w:val="Normal"/>
    <w:next w:val="Normal"/>
    <w:qFormat/>
    <w:rsid w:val="00141ADB"/>
    <w:pPr>
      <w:spacing w:after="0" w:line="240" w:lineRule="auto"/>
    </w:pPr>
  </w:style>
  <w:style w:type="paragraph" w:customStyle="1" w:styleId="8point">
    <w:name w:val="8 point"/>
    <w:basedOn w:val="Normal"/>
    <w:next w:val="fullstory"/>
    <w:qFormat/>
    <w:rsid w:val="00141ADB"/>
    <w:pPr>
      <w:spacing w:after="0" w:line="240" w:lineRule="auto"/>
    </w:pPr>
  </w:style>
  <w:style w:type="paragraph" w:customStyle="1" w:styleId="citationunderline">
    <w:name w:val="citation/underline"/>
    <w:autoRedefine/>
    <w:qFormat/>
    <w:rsid w:val="00141ADB"/>
    <w:pPr>
      <w:spacing w:after="200" w:line="276" w:lineRule="auto"/>
    </w:pPr>
  </w:style>
  <w:style w:type="paragraph" w:customStyle="1" w:styleId="Style60">
    <w:name w:val="Style 6"/>
    <w:next w:val="8point"/>
    <w:qFormat/>
    <w:rsid w:val="00141ADB"/>
    <w:pPr>
      <w:spacing w:after="200" w:line="276" w:lineRule="auto"/>
    </w:pPr>
  </w:style>
  <w:style w:type="character" w:customStyle="1" w:styleId="Citation-CompleteChar">
    <w:name w:val="Citation - Complete Char"/>
    <w:basedOn w:val="DefaultParagraphFont"/>
    <w:link w:val="Citation-Complete"/>
    <w:locked/>
    <w:rsid w:val="00141ADB"/>
    <w:rPr>
      <w:rFonts w:ascii="Calibri" w:hAnsi="Calibri" w:cs="Calibri"/>
      <w:sz w:val="16"/>
    </w:rPr>
  </w:style>
  <w:style w:type="paragraph" w:customStyle="1" w:styleId="Citation-Complete">
    <w:name w:val="Citation - Complete"/>
    <w:basedOn w:val="Normal"/>
    <w:next w:val="Lettering"/>
    <w:link w:val="Citation-CompleteChar"/>
    <w:autoRedefine/>
    <w:qFormat/>
    <w:rsid w:val="00141ADB"/>
    <w:pPr>
      <w:spacing w:after="0" w:line="240" w:lineRule="auto"/>
    </w:pPr>
    <w:rPr>
      <w:sz w:val="16"/>
    </w:rPr>
  </w:style>
  <w:style w:type="paragraph" w:customStyle="1" w:styleId="Citation-FirstLine">
    <w:name w:val="Citation - First Line"/>
    <w:basedOn w:val="Normal"/>
    <w:next w:val="Style4"/>
    <w:autoRedefine/>
    <w:qFormat/>
    <w:rsid w:val="00141ADB"/>
    <w:pPr>
      <w:spacing w:after="0" w:line="240" w:lineRule="auto"/>
    </w:pPr>
  </w:style>
  <w:style w:type="paragraph" w:customStyle="1" w:styleId="DateCitesAuthorChar">
    <w:name w:val="DateCitesAuthor Char"/>
    <w:basedOn w:val="Normal"/>
    <w:qFormat/>
    <w:rsid w:val="00141ADB"/>
    <w:pPr>
      <w:spacing w:after="0" w:line="240" w:lineRule="auto"/>
    </w:pPr>
  </w:style>
  <w:style w:type="paragraph" w:customStyle="1" w:styleId="articlebodynormaltext">
    <w:name w:val="articlebody_normaltext"/>
    <w:basedOn w:val="Normal"/>
    <w:next w:val="Citation-Complete"/>
    <w:qFormat/>
    <w:rsid w:val="00141ADB"/>
    <w:pPr>
      <w:spacing w:after="0" w:line="240" w:lineRule="auto"/>
    </w:pPr>
  </w:style>
  <w:style w:type="paragraph" w:customStyle="1" w:styleId="2909F619802848F09E01365C32F34654">
    <w:name w:val="2909F619802848F09E01365C32F34654"/>
    <w:next w:val="Citation-FirstLine"/>
    <w:qFormat/>
    <w:rsid w:val="00141ADB"/>
    <w:pPr>
      <w:spacing w:after="200" w:line="276" w:lineRule="auto"/>
    </w:pPr>
  </w:style>
  <w:style w:type="paragraph" w:customStyle="1" w:styleId="D345FF3D873148C5AE3FBF3267827368">
    <w:name w:val="D345FF3D873148C5AE3FBF3267827368"/>
    <w:qFormat/>
    <w:rsid w:val="00141ADB"/>
    <w:pPr>
      <w:spacing w:after="200" w:line="276" w:lineRule="auto"/>
    </w:pPr>
  </w:style>
  <w:style w:type="paragraph" w:customStyle="1" w:styleId="targetcaption">
    <w:name w:val="targetcaption"/>
    <w:basedOn w:val="Normal"/>
    <w:next w:val="2909F619802848F09E01365C32F34654"/>
    <w:qFormat/>
    <w:rsid w:val="00141ADB"/>
    <w:pPr>
      <w:spacing w:after="0" w:line="240" w:lineRule="auto"/>
    </w:pPr>
  </w:style>
  <w:style w:type="paragraph" w:customStyle="1" w:styleId="Tag12">
    <w:name w:val="Tag12"/>
    <w:basedOn w:val="Normal"/>
    <w:next w:val="Smalltext"/>
    <w:qFormat/>
    <w:rsid w:val="00141ADB"/>
    <w:pPr>
      <w:spacing w:after="0" w:line="240" w:lineRule="auto"/>
    </w:pPr>
  </w:style>
  <w:style w:type="paragraph" w:customStyle="1" w:styleId="StyleStyle411pt1">
    <w:name w:val="Style Style4 + 11 pt1"/>
    <w:basedOn w:val="Normal"/>
    <w:next w:val="cards0"/>
    <w:qFormat/>
    <w:rsid w:val="00141ADB"/>
    <w:pPr>
      <w:spacing w:after="0" w:line="240" w:lineRule="auto"/>
    </w:pPr>
  </w:style>
  <w:style w:type="paragraph" w:customStyle="1" w:styleId="CM5">
    <w:name w:val="CM5"/>
    <w:basedOn w:val="Normal"/>
    <w:uiPriority w:val="99"/>
    <w:qFormat/>
    <w:rsid w:val="00141ADB"/>
    <w:pPr>
      <w:spacing w:after="0" w:line="240" w:lineRule="auto"/>
    </w:pPr>
  </w:style>
  <w:style w:type="paragraph" w:customStyle="1" w:styleId="CM9">
    <w:name w:val="CM9"/>
    <w:basedOn w:val="Normal"/>
    <w:uiPriority w:val="99"/>
    <w:qFormat/>
    <w:rsid w:val="00141ADB"/>
    <w:pPr>
      <w:spacing w:after="0" w:line="240" w:lineRule="auto"/>
    </w:pPr>
  </w:style>
  <w:style w:type="paragraph" w:customStyle="1" w:styleId="CM6">
    <w:name w:val="CM6"/>
    <w:basedOn w:val="Normal"/>
    <w:uiPriority w:val="99"/>
    <w:qFormat/>
    <w:rsid w:val="00141ADB"/>
    <w:pPr>
      <w:spacing w:after="0" w:line="240" w:lineRule="auto"/>
    </w:pPr>
  </w:style>
  <w:style w:type="paragraph" w:customStyle="1" w:styleId="boldness">
    <w:name w:val="boldness"/>
    <w:basedOn w:val="Normal"/>
    <w:next w:val="TagCite"/>
    <w:qFormat/>
    <w:rsid w:val="00141ADB"/>
    <w:pPr>
      <w:spacing w:after="0" w:line="240" w:lineRule="auto"/>
    </w:pPr>
  </w:style>
  <w:style w:type="paragraph" w:customStyle="1" w:styleId="CM21">
    <w:name w:val="CM21"/>
    <w:basedOn w:val="Normal"/>
    <w:uiPriority w:val="99"/>
    <w:qFormat/>
    <w:rsid w:val="00141ADB"/>
    <w:pPr>
      <w:spacing w:after="0" w:line="240" w:lineRule="auto"/>
    </w:pPr>
  </w:style>
  <w:style w:type="paragraph" w:customStyle="1" w:styleId="CM22">
    <w:name w:val="CM22"/>
    <w:basedOn w:val="Normal"/>
    <w:uiPriority w:val="99"/>
    <w:qFormat/>
    <w:rsid w:val="00141ADB"/>
    <w:pPr>
      <w:spacing w:after="0" w:line="240" w:lineRule="auto"/>
    </w:pPr>
  </w:style>
  <w:style w:type="paragraph" w:customStyle="1" w:styleId="CM4">
    <w:name w:val="CM4"/>
    <w:basedOn w:val="Normal"/>
    <w:uiPriority w:val="99"/>
    <w:qFormat/>
    <w:rsid w:val="00141ADB"/>
    <w:pPr>
      <w:spacing w:after="0" w:line="240" w:lineRule="auto"/>
    </w:pPr>
  </w:style>
  <w:style w:type="paragraph" w:customStyle="1" w:styleId="Pa10">
    <w:name w:val="Pa10"/>
    <w:basedOn w:val="Normal"/>
    <w:uiPriority w:val="99"/>
    <w:qFormat/>
    <w:rsid w:val="00141ADB"/>
    <w:pPr>
      <w:spacing w:after="0" w:line="240" w:lineRule="auto"/>
    </w:pPr>
  </w:style>
  <w:style w:type="paragraph" w:customStyle="1" w:styleId="Pa31">
    <w:name w:val="Pa3+1"/>
    <w:basedOn w:val="Normal"/>
    <w:uiPriority w:val="99"/>
    <w:qFormat/>
    <w:rsid w:val="00141ADB"/>
    <w:pPr>
      <w:spacing w:after="0" w:line="240" w:lineRule="auto"/>
    </w:pPr>
  </w:style>
  <w:style w:type="paragraph" w:customStyle="1" w:styleId="Pa1">
    <w:name w:val="Pa1"/>
    <w:basedOn w:val="Normal"/>
    <w:qFormat/>
    <w:rsid w:val="00141ADB"/>
    <w:pPr>
      <w:spacing w:after="0" w:line="240" w:lineRule="auto"/>
    </w:pPr>
  </w:style>
  <w:style w:type="paragraph" w:customStyle="1" w:styleId="Pa2">
    <w:name w:val="Pa2"/>
    <w:basedOn w:val="Normal"/>
    <w:qFormat/>
    <w:rsid w:val="00141ADB"/>
    <w:pPr>
      <w:spacing w:after="0" w:line="240" w:lineRule="auto"/>
    </w:pPr>
  </w:style>
  <w:style w:type="paragraph" w:customStyle="1" w:styleId="FreeFormA">
    <w:name w:val="Free Form A"/>
    <w:next w:val="Pa10"/>
    <w:qFormat/>
    <w:rsid w:val="00141ADB"/>
    <w:pPr>
      <w:spacing w:after="200" w:line="276" w:lineRule="auto"/>
    </w:pPr>
  </w:style>
  <w:style w:type="paragraph" w:customStyle="1" w:styleId="H4Tag">
    <w:name w:val="H4 (Tag)"/>
    <w:basedOn w:val="Normal"/>
    <w:next w:val="Pa31"/>
    <w:qFormat/>
    <w:rsid w:val="00141ADB"/>
    <w:pPr>
      <w:spacing w:after="0" w:line="240" w:lineRule="auto"/>
    </w:pPr>
  </w:style>
  <w:style w:type="paragraph" w:customStyle="1" w:styleId="CardUpSize-Light">
    <w:name w:val="CardUpSize - Light"/>
    <w:basedOn w:val="Normal"/>
    <w:next w:val="Pa2"/>
    <w:qFormat/>
    <w:rsid w:val="00141ADB"/>
    <w:pPr>
      <w:spacing w:after="0" w:line="240" w:lineRule="auto"/>
    </w:pPr>
  </w:style>
  <w:style w:type="paragraph" w:customStyle="1" w:styleId="CiteCardUpSize-Heavy">
    <w:name w:val="Cite // CardUpSize - Heavy"/>
    <w:basedOn w:val="Normal"/>
    <w:next w:val="H4Tag"/>
    <w:qFormat/>
    <w:rsid w:val="00141ADB"/>
    <w:pPr>
      <w:spacing w:after="0" w:line="240" w:lineRule="auto"/>
    </w:pPr>
  </w:style>
  <w:style w:type="paragraph" w:customStyle="1" w:styleId="HotRouteCharCharCharCharChar">
    <w:name w:val="Hot Route! Char Char Char Char Char"/>
    <w:basedOn w:val="Normal"/>
    <w:next w:val="CardUpSize-Light"/>
    <w:qFormat/>
    <w:rsid w:val="00141ADB"/>
    <w:pPr>
      <w:spacing w:after="0" w:line="240" w:lineRule="auto"/>
    </w:pPr>
  </w:style>
  <w:style w:type="paragraph" w:customStyle="1" w:styleId="SmallTextCharCharChar">
    <w:name w:val="Small Text Char Char Char"/>
    <w:basedOn w:val="Normal"/>
    <w:next w:val="CiteCardUpSize-Heavy"/>
    <w:qFormat/>
    <w:rsid w:val="00141ADB"/>
    <w:pPr>
      <w:spacing w:after="0" w:line="240" w:lineRule="auto"/>
    </w:pPr>
  </w:style>
  <w:style w:type="paragraph" w:customStyle="1" w:styleId="UnderlineCharCharCharCharCharCharChar">
    <w:name w:val="Underline Char Char Char Char Char Char Char"/>
    <w:basedOn w:val="Normal"/>
    <w:qFormat/>
    <w:rsid w:val="00141ADB"/>
    <w:pPr>
      <w:spacing w:after="0" w:line="240" w:lineRule="auto"/>
    </w:pPr>
  </w:style>
  <w:style w:type="paragraph" w:customStyle="1" w:styleId="Analytics0">
    <w:name w:val="Analytics"/>
    <w:basedOn w:val="Analytic2"/>
    <w:link w:val="AnalyticsChar0"/>
    <w:uiPriority w:val="4"/>
    <w:qFormat/>
    <w:rsid w:val="00141ADB"/>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141ADB"/>
    <w:pPr>
      <w:spacing w:after="0" w:line="240" w:lineRule="auto"/>
    </w:pPr>
  </w:style>
  <w:style w:type="paragraph" w:customStyle="1" w:styleId="Tagandcite">
    <w:name w:val="Tag and cite"/>
    <w:basedOn w:val="Normal"/>
    <w:qFormat/>
    <w:rsid w:val="00141ADB"/>
    <w:pPr>
      <w:spacing w:after="0" w:line="240" w:lineRule="auto"/>
    </w:pPr>
  </w:style>
  <w:style w:type="paragraph" w:customStyle="1" w:styleId="Textbody">
    <w:name w:val="Text body"/>
    <w:basedOn w:val="SmalltextCharCharChar0"/>
    <w:next w:val="WW-Default"/>
    <w:qFormat/>
    <w:rsid w:val="00141ADB"/>
  </w:style>
  <w:style w:type="paragraph" w:customStyle="1" w:styleId="comments">
    <w:name w:val="comments"/>
    <w:basedOn w:val="Normal"/>
    <w:next w:val="Standard"/>
    <w:qFormat/>
    <w:rsid w:val="00141ADB"/>
    <w:pPr>
      <w:spacing w:after="0" w:line="240" w:lineRule="auto"/>
    </w:pPr>
  </w:style>
  <w:style w:type="paragraph" w:customStyle="1" w:styleId="Default1">
    <w:name w:val="Default1"/>
    <w:basedOn w:val="Normal"/>
    <w:uiPriority w:val="99"/>
    <w:qFormat/>
    <w:rsid w:val="00141ADB"/>
    <w:pPr>
      <w:spacing w:after="0" w:line="240" w:lineRule="auto"/>
    </w:pPr>
  </w:style>
  <w:style w:type="paragraph" w:customStyle="1" w:styleId="NFAPWPheader">
    <w:name w:val="NFAP WP header"/>
    <w:basedOn w:val="Normal"/>
    <w:uiPriority w:val="99"/>
    <w:qFormat/>
    <w:rsid w:val="00141ADB"/>
    <w:pPr>
      <w:spacing w:after="0" w:line="240" w:lineRule="auto"/>
    </w:pPr>
  </w:style>
  <w:style w:type="paragraph" w:customStyle="1" w:styleId="UnderlinedCardText">
    <w:name w:val="Underlined Card Text"/>
    <w:basedOn w:val="Normal"/>
    <w:next w:val="Circled"/>
    <w:qFormat/>
    <w:rsid w:val="00141ADB"/>
    <w:pPr>
      <w:spacing w:after="0" w:line="240" w:lineRule="auto"/>
    </w:pPr>
  </w:style>
  <w:style w:type="paragraph" w:customStyle="1" w:styleId="cardtextemphasis">
    <w:name w:val="card text emphasis"/>
    <w:basedOn w:val="Circled"/>
    <w:next w:val="MinimizedText"/>
    <w:qFormat/>
    <w:rsid w:val="00141ADB"/>
    <w:pPr>
      <w:spacing w:line="240" w:lineRule="auto"/>
    </w:pPr>
    <w:rPr>
      <w:rFonts w:eastAsiaTheme="minorHAnsi"/>
      <w:b w:val="0"/>
      <w:szCs w:val="22"/>
      <w:u w:val="none"/>
    </w:rPr>
  </w:style>
  <w:style w:type="paragraph" w:customStyle="1" w:styleId="CiteCharChar">
    <w:name w:val="Cite Char Char"/>
    <w:basedOn w:val="Normal"/>
    <w:next w:val="Normal"/>
    <w:qFormat/>
    <w:rsid w:val="00141ADB"/>
    <w:pPr>
      <w:spacing w:after="0" w:line="240" w:lineRule="auto"/>
    </w:pPr>
  </w:style>
  <w:style w:type="paragraph" w:customStyle="1" w:styleId="CiteCard">
    <w:name w:val="Cite_Card"/>
    <w:next w:val="CiteCharChar"/>
    <w:qFormat/>
    <w:rsid w:val="00141ADB"/>
    <w:pPr>
      <w:spacing w:after="200" w:line="276" w:lineRule="auto"/>
    </w:pPr>
  </w:style>
  <w:style w:type="paragraph" w:customStyle="1" w:styleId="BoldandUnderlineChar">
    <w:name w:val="Bold and Underline Char"/>
    <w:basedOn w:val="Normal"/>
    <w:next w:val="UnreadText"/>
    <w:qFormat/>
    <w:rsid w:val="00141ADB"/>
    <w:pPr>
      <w:spacing w:after="0" w:line="240" w:lineRule="auto"/>
    </w:pPr>
  </w:style>
  <w:style w:type="paragraph" w:customStyle="1" w:styleId="CiteCardCharChar">
    <w:name w:val="Cite_Card Char Char"/>
    <w:autoRedefine/>
    <w:qFormat/>
    <w:rsid w:val="00141ADB"/>
    <w:pPr>
      <w:spacing w:after="200" w:line="276" w:lineRule="auto"/>
    </w:pPr>
  </w:style>
  <w:style w:type="paragraph" w:customStyle="1" w:styleId="CiteCardCharCharChar">
    <w:name w:val="Cite_Card Char Char Char"/>
    <w:qFormat/>
    <w:rsid w:val="00141ADB"/>
    <w:pPr>
      <w:spacing w:after="200" w:line="276" w:lineRule="auto"/>
    </w:pPr>
  </w:style>
  <w:style w:type="paragraph" w:customStyle="1" w:styleId="heading0">
    <w:name w:val="heading"/>
    <w:basedOn w:val="Normal"/>
    <w:next w:val="BoldandUnderlineChar"/>
    <w:qFormat/>
    <w:rsid w:val="00141ADB"/>
    <w:pPr>
      <w:spacing w:after="0" w:line="240" w:lineRule="auto"/>
    </w:pPr>
  </w:style>
  <w:style w:type="paragraph" w:customStyle="1" w:styleId="Little">
    <w:name w:val="Little"/>
    <w:basedOn w:val="Normal"/>
    <w:qFormat/>
    <w:rsid w:val="00141ADB"/>
    <w:pPr>
      <w:spacing w:after="0" w:line="240" w:lineRule="auto"/>
    </w:pPr>
  </w:style>
  <w:style w:type="paragraph" w:customStyle="1" w:styleId="DebateHeader">
    <w:name w:val="Debate Header"/>
    <w:basedOn w:val="Normal"/>
    <w:next w:val="Normal"/>
    <w:autoRedefine/>
    <w:qFormat/>
    <w:rsid w:val="00141ADB"/>
    <w:pPr>
      <w:spacing w:after="0" w:line="240" w:lineRule="auto"/>
    </w:pPr>
  </w:style>
  <w:style w:type="paragraph" w:customStyle="1" w:styleId="articletitle">
    <w:name w:val="article_title"/>
    <w:basedOn w:val="Normal"/>
    <w:qFormat/>
    <w:rsid w:val="00141ADB"/>
    <w:pPr>
      <w:spacing w:after="0" w:line="240" w:lineRule="auto"/>
    </w:pPr>
  </w:style>
  <w:style w:type="paragraph" w:customStyle="1" w:styleId="Unhighlighted">
    <w:name w:val="Unhighlighted"/>
    <w:basedOn w:val="Normal"/>
    <w:next w:val="TagCite1"/>
    <w:autoRedefine/>
    <w:qFormat/>
    <w:rsid w:val="00141ADB"/>
    <w:pPr>
      <w:spacing w:after="0" w:line="240" w:lineRule="auto"/>
    </w:pPr>
  </w:style>
  <w:style w:type="paragraph" w:customStyle="1" w:styleId="Caption1">
    <w:name w:val="Caption1"/>
    <w:basedOn w:val="Normal"/>
    <w:qFormat/>
    <w:rsid w:val="00141ADB"/>
    <w:pPr>
      <w:spacing w:after="0" w:line="240" w:lineRule="auto"/>
    </w:pPr>
  </w:style>
  <w:style w:type="paragraph" w:customStyle="1" w:styleId="StylecardUnderline">
    <w:name w:val="Style card + Underline"/>
    <w:basedOn w:val="CiteSpacing"/>
    <w:next w:val="Unhighlighted"/>
    <w:qFormat/>
    <w:rsid w:val="00141ADB"/>
    <w:pPr>
      <w:spacing w:line="240" w:lineRule="auto"/>
    </w:pPr>
  </w:style>
  <w:style w:type="paragraph" w:customStyle="1" w:styleId="TagF3">
    <w:name w:val="Tag (F3)"/>
    <w:next w:val="Caption1"/>
    <w:qFormat/>
    <w:rsid w:val="00141ADB"/>
    <w:pPr>
      <w:spacing w:after="200" w:line="276" w:lineRule="auto"/>
    </w:pPr>
  </w:style>
  <w:style w:type="paragraph" w:customStyle="1" w:styleId="i1">
    <w:name w:val="i1"/>
    <w:basedOn w:val="Normal"/>
    <w:qFormat/>
    <w:rsid w:val="00141ADB"/>
    <w:pPr>
      <w:spacing w:after="0" w:line="240" w:lineRule="auto"/>
    </w:pPr>
  </w:style>
  <w:style w:type="paragraph" w:customStyle="1" w:styleId="style14">
    <w:name w:val="style14"/>
    <w:basedOn w:val="Normal"/>
    <w:next w:val="Heading1"/>
    <w:qFormat/>
    <w:rsid w:val="00141ADB"/>
    <w:pPr>
      <w:spacing w:after="0" w:line="240" w:lineRule="auto"/>
    </w:pPr>
  </w:style>
  <w:style w:type="paragraph" w:customStyle="1" w:styleId="CardTagCite1Char">
    <w:name w:val="Card Tag + Cite #1 Char"/>
    <w:basedOn w:val="Normal"/>
    <w:qFormat/>
    <w:rsid w:val="00141ADB"/>
    <w:pPr>
      <w:spacing w:after="0" w:line="240" w:lineRule="auto"/>
    </w:pPr>
  </w:style>
  <w:style w:type="paragraph" w:customStyle="1" w:styleId="articlebody">
    <w:name w:val="articlebody"/>
    <w:basedOn w:val="Normal"/>
    <w:next w:val="i1"/>
    <w:qFormat/>
    <w:rsid w:val="00141ADB"/>
    <w:pPr>
      <w:spacing w:after="0" w:line="240" w:lineRule="auto"/>
    </w:pPr>
  </w:style>
  <w:style w:type="paragraph" w:customStyle="1" w:styleId="CiteCardCharCharCharCharCharCharChar">
    <w:name w:val="Cite_Card Char Char Char Char Char Char Char"/>
    <w:next w:val="CardTagCite1Char"/>
    <w:autoRedefine/>
    <w:qFormat/>
    <w:rsid w:val="00141ADB"/>
    <w:pPr>
      <w:spacing w:after="200" w:line="276" w:lineRule="auto"/>
    </w:pPr>
  </w:style>
  <w:style w:type="paragraph" w:customStyle="1" w:styleId="foldie">
    <w:name w:val="foldie"/>
    <w:basedOn w:val="BoldandUnderlineChar"/>
    <w:next w:val="HotRoute0"/>
    <w:qFormat/>
    <w:rsid w:val="00141ADB"/>
  </w:style>
  <w:style w:type="paragraph" w:customStyle="1" w:styleId="billtextsection">
    <w:name w:val="bill_text_section"/>
    <w:basedOn w:val="Normal"/>
    <w:next w:val="articlebody"/>
    <w:qFormat/>
    <w:rsid w:val="00141ADB"/>
    <w:pPr>
      <w:spacing w:after="0" w:line="240" w:lineRule="auto"/>
    </w:pPr>
  </w:style>
  <w:style w:type="paragraph" w:customStyle="1" w:styleId="Pa3">
    <w:name w:val="Pa3"/>
    <w:basedOn w:val="Normal"/>
    <w:qFormat/>
    <w:rsid w:val="00141ADB"/>
    <w:pPr>
      <w:spacing w:after="0" w:line="240" w:lineRule="auto"/>
    </w:pPr>
  </w:style>
  <w:style w:type="paragraph" w:customStyle="1" w:styleId="Normaltext0">
    <w:name w:val="Normal text"/>
    <w:basedOn w:val="Normal"/>
    <w:autoRedefine/>
    <w:qFormat/>
    <w:rsid w:val="00141ADB"/>
    <w:pPr>
      <w:spacing w:after="0" w:line="240" w:lineRule="auto"/>
    </w:pPr>
  </w:style>
  <w:style w:type="paragraph" w:customStyle="1" w:styleId="underlinedcard0">
    <w:name w:val="underlined card"/>
    <w:basedOn w:val="Normal"/>
    <w:next w:val="Pa3"/>
    <w:autoRedefine/>
    <w:qFormat/>
    <w:rsid w:val="00141ADB"/>
    <w:pPr>
      <w:spacing w:after="0" w:line="240" w:lineRule="auto"/>
    </w:pPr>
  </w:style>
  <w:style w:type="paragraph" w:customStyle="1" w:styleId="Debate-CardTagandCite-F6">
    <w:name w:val="Debate- Card Tag and Cite- F6"/>
    <w:basedOn w:val="Normal"/>
    <w:next w:val="Normaltext0"/>
    <w:qFormat/>
    <w:rsid w:val="00141ADB"/>
    <w:pPr>
      <w:spacing w:after="0" w:line="240" w:lineRule="auto"/>
    </w:pPr>
  </w:style>
  <w:style w:type="paragraph" w:customStyle="1" w:styleId="BLOCKTITLE3">
    <w:name w:val="BLOCK TITLE"/>
    <w:basedOn w:val="Normal"/>
    <w:qFormat/>
    <w:rsid w:val="00141ADB"/>
    <w:pPr>
      <w:spacing w:after="0" w:line="240" w:lineRule="auto"/>
    </w:pPr>
  </w:style>
  <w:style w:type="paragraph" w:customStyle="1" w:styleId="StyleNormalWeb10pt">
    <w:name w:val="Style Normal (Web) + 10 pt"/>
    <w:basedOn w:val="Title"/>
    <w:next w:val="Boldunderline"/>
    <w:qFormat/>
    <w:rsid w:val="00141ADB"/>
    <w:pPr>
      <w:pBdr>
        <w:bottom w:val="none" w:sz="0" w:space="0" w:color="auto"/>
      </w:pBdr>
      <w:spacing w:after="0"/>
      <w:contextualSpacing w:val="0"/>
    </w:pPr>
    <w:rPr>
      <w:rFonts w:ascii="Georgia" w:hAnsi="Georgia"/>
      <w:bCs w:val="0"/>
      <w:u w:val="none"/>
    </w:rPr>
  </w:style>
  <w:style w:type="paragraph" w:customStyle="1" w:styleId="card">
    <w:name w:val="%card"/>
    <w:basedOn w:val="Normal"/>
    <w:next w:val="BLOCKTITLE3"/>
    <w:qFormat/>
    <w:rsid w:val="00141ADB"/>
    <w:pPr>
      <w:spacing w:after="0" w:line="240" w:lineRule="auto"/>
    </w:pPr>
  </w:style>
  <w:style w:type="paragraph" w:customStyle="1" w:styleId="UnunderlinedText">
    <w:name w:val="Ununderlined Text"/>
    <w:basedOn w:val="Normal"/>
    <w:next w:val="card"/>
    <w:autoRedefine/>
    <w:qFormat/>
    <w:rsid w:val="00141ADB"/>
    <w:pPr>
      <w:spacing w:after="0" w:line="240" w:lineRule="auto"/>
    </w:pPr>
  </w:style>
  <w:style w:type="paragraph" w:customStyle="1" w:styleId="ReallyfuckingsmallCharCharChar">
    <w:name w:val="Really fucking small Char Char Char"/>
    <w:basedOn w:val="Normal"/>
    <w:next w:val="NoSpacing"/>
    <w:qFormat/>
    <w:rsid w:val="00141ADB"/>
    <w:pPr>
      <w:spacing w:after="0" w:line="240" w:lineRule="auto"/>
    </w:pPr>
  </w:style>
  <w:style w:type="paragraph" w:customStyle="1" w:styleId="CardDownx1">
    <w:name w:val="CardDown x1"/>
    <w:basedOn w:val="Normal"/>
    <w:next w:val="Regular"/>
    <w:qFormat/>
    <w:rsid w:val="00141ADB"/>
    <w:pPr>
      <w:spacing w:after="0" w:line="240" w:lineRule="auto"/>
    </w:pPr>
  </w:style>
  <w:style w:type="paragraph" w:customStyle="1" w:styleId="CardDownx15">
    <w:name w:val="CardDown x1.5"/>
    <w:basedOn w:val="Normal"/>
    <w:qFormat/>
    <w:rsid w:val="00141ADB"/>
    <w:pPr>
      <w:spacing w:after="0" w:line="240" w:lineRule="auto"/>
    </w:pPr>
  </w:style>
  <w:style w:type="paragraph" w:customStyle="1" w:styleId="Reallyfuckingsmall">
    <w:name w:val="Really fucking small"/>
    <w:basedOn w:val="Normal"/>
    <w:qFormat/>
    <w:rsid w:val="00141ADB"/>
    <w:pPr>
      <w:spacing w:after="0" w:line="240" w:lineRule="auto"/>
    </w:pPr>
  </w:style>
  <w:style w:type="paragraph" w:customStyle="1" w:styleId="FullCite">
    <w:name w:val="Full Cite"/>
    <w:basedOn w:val="Normal"/>
    <w:next w:val="Normal"/>
    <w:qFormat/>
    <w:rsid w:val="00141ADB"/>
    <w:pPr>
      <w:spacing w:after="0" w:line="240" w:lineRule="auto"/>
    </w:pPr>
  </w:style>
  <w:style w:type="paragraph" w:customStyle="1" w:styleId="CiteTag">
    <w:name w:val="Cite/Tag"/>
    <w:basedOn w:val="Normal"/>
    <w:qFormat/>
    <w:rsid w:val="00141ADB"/>
    <w:pPr>
      <w:spacing w:after="0" w:line="240" w:lineRule="auto"/>
    </w:pPr>
  </w:style>
  <w:style w:type="paragraph" w:customStyle="1" w:styleId="cardtext4">
    <w:name w:val="cardtext"/>
    <w:basedOn w:val="Normal"/>
    <w:next w:val="Reallyfuckingsmall"/>
    <w:qFormat/>
    <w:rsid w:val="00141ADB"/>
    <w:pPr>
      <w:spacing w:after="0" w:line="240" w:lineRule="auto"/>
    </w:pPr>
  </w:style>
  <w:style w:type="paragraph" w:customStyle="1" w:styleId="Heading5SizeDown">
    <w:name w:val="Heading 5 Size Down"/>
    <w:basedOn w:val="Normal"/>
    <w:autoRedefine/>
    <w:qFormat/>
    <w:rsid w:val="00141ADB"/>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141ADB"/>
    <w:pPr>
      <w:spacing w:after="0" w:line="240" w:lineRule="auto"/>
    </w:pPr>
  </w:style>
  <w:style w:type="paragraph" w:customStyle="1" w:styleId="StyleStyleCardTextLeft-075Right0">
    <w:name w:val="Style Style Card Text + Left:  -0.75&quot; + Right:  0&quot;"/>
    <w:basedOn w:val="Normal"/>
    <w:next w:val="evidencetext"/>
    <w:autoRedefine/>
    <w:qFormat/>
    <w:rsid w:val="00141ADB"/>
    <w:pPr>
      <w:spacing w:after="0" w:line="240" w:lineRule="auto"/>
    </w:pPr>
  </w:style>
  <w:style w:type="paragraph" w:customStyle="1" w:styleId="ecxmsonormal">
    <w:name w:val="ecxmsonormal"/>
    <w:basedOn w:val="Normal"/>
    <w:qFormat/>
    <w:rsid w:val="00141ADB"/>
    <w:pPr>
      <w:spacing w:after="0" w:line="240" w:lineRule="auto"/>
    </w:pPr>
  </w:style>
  <w:style w:type="paragraph" w:customStyle="1" w:styleId="DebateUnderlineBold">
    <w:name w:val="Debate Underline Bold"/>
    <w:basedOn w:val="Cardtext0"/>
    <w:qFormat/>
    <w:rsid w:val="00141ADB"/>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141ADB"/>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141ADB"/>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141ADB"/>
  </w:style>
  <w:style w:type="paragraph" w:customStyle="1" w:styleId="Highlighting">
    <w:name w:val="Highlighting"/>
    <w:basedOn w:val="Normal"/>
    <w:next w:val="StyleStyleevidencetextBorderSinglesolidlineAuto05"/>
    <w:autoRedefine/>
    <w:qFormat/>
    <w:rsid w:val="00141ADB"/>
    <w:pPr>
      <w:spacing w:after="0" w:line="240" w:lineRule="auto"/>
    </w:pPr>
  </w:style>
  <w:style w:type="paragraph" w:customStyle="1" w:styleId="CiteCharCharCharChar">
    <w:name w:val="Cite Char Char Char Char"/>
    <w:basedOn w:val="Normal"/>
    <w:next w:val="Normal"/>
    <w:qFormat/>
    <w:rsid w:val="00141ADB"/>
    <w:pPr>
      <w:spacing w:after="0" w:line="240" w:lineRule="auto"/>
    </w:pPr>
  </w:style>
  <w:style w:type="paragraph" w:customStyle="1" w:styleId="UnderliningCharChar1CharChar">
    <w:name w:val="Underlining Char Char1 Char Char"/>
    <w:basedOn w:val="Normal"/>
    <w:next w:val="Normal"/>
    <w:qFormat/>
    <w:rsid w:val="00141ADB"/>
    <w:pPr>
      <w:spacing w:after="0" w:line="240" w:lineRule="auto"/>
    </w:pPr>
  </w:style>
  <w:style w:type="paragraph" w:customStyle="1" w:styleId="CiteCharCharCharCharChar">
    <w:name w:val="Cite Char Char Char Char Char"/>
    <w:basedOn w:val="Normal"/>
    <w:next w:val="Normal"/>
    <w:qFormat/>
    <w:rsid w:val="00141ADB"/>
    <w:pPr>
      <w:spacing w:after="0" w:line="240" w:lineRule="auto"/>
    </w:pPr>
  </w:style>
  <w:style w:type="paragraph" w:customStyle="1" w:styleId="UnderliningCharChar">
    <w:name w:val="Underlining Char Char"/>
    <w:basedOn w:val="Normal"/>
    <w:next w:val="Normal"/>
    <w:qFormat/>
    <w:rsid w:val="00141ADB"/>
    <w:pPr>
      <w:spacing w:after="0" w:line="240" w:lineRule="auto"/>
    </w:pPr>
  </w:style>
  <w:style w:type="paragraph" w:customStyle="1" w:styleId="Style120">
    <w:name w:val="Style 12"/>
    <w:qFormat/>
    <w:rsid w:val="00141ADB"/>
    <w:pPr>
      <w:spacing w:after="200" w:line="276" w:lineRule="auto"/>
    </w:pPr>
  </w:style>
  <w:style w:type="paragraph" w:customStyle="1" w:styleId="Style7">
    <w:name w:val="Style 7"/>
    <w:next w:val="CiteCharCharCharCharChar"/>
    <w:qFormat/>
    <w:rsid w:val="00141ADB"/>
    <w:pPr>
      <w:spacing w:after="200" w:line="276" w:lineRule="auto"/>
    </w:pPr>
  </w:style>
  <w:style w:type="paragraph" w:customStyle="1" w:styleId="Style9">
    <w:name w:val="Style 9"/>
    <w:qFormat/>
    <w:rsid w:val="00141ADB"/>
    <w:pPr>
      <w:spacing w:after="200" w:line="276" w:lineRule="auto"/>
    </w:pPr>
  </w:style>
  <w:style w:type="paragraph" w:customStyle="1" w:styleId="Emphasis3">
    <w:name w:val="Emphasis3"/>
    <w:next w:val="UnderliningCharChar"/>
    <w:qFormat/>
    <w:rsid w:val="00141ADB"/>
    <w:pPr>
      <w:spacing w:after="200" w:line="276" w:lineRule="auto"/>
    </w:pPr>
  </w:style>
  <w:style w:type="paragraph" w:customStyle="1" w:styleId="SmallCard">
    <w:name w:val="Small Card"/>
    <w:basedOn w:val="Normal"/>
    <w:next w:val="Style7"/>
    <w:qFormat/>
    <w:rsid w:val="00141ADB"/>
    <w:pPr>
      <w:spacing w:after="0" w:line="240" w:lineRule="auto"/>
    </w:pPr>
  </w:style>
  <w:style w:type="paragraph" w:customStyle="1" w:styleId="BreifTitle">
    <w:name w:val="Breif Title"/>
    <w:basedOn w:val="Normal"/>
    <w:next w:val="Style9"/>
    <w:autoRedefine/>
    <w:qFormat/>
    <w:rsid w:val="00141ADB"/>
    <w:pPr>
      <w:spacing w:after="0" w:line="240" w:lineRule="auto"/>
    </w:pPr>
  </w:style>
  <w:style w:type="paragraph" w:customStyle="1" w:styleId="Normal10pt">
    <w:name w:val="Normal + 10 pt"/>
    <w:basedOn w:val="Normal"/>
    <w:next w:val="Emphasis3"/>
    <w:qFormat/>
    <w:rsid w:val="00141ADB"/>
    <w:pPr>
      <w:spacing w:after="0" w:line="240" w:lineRule="auto"/>
    </w:pPr>
  </w:style>
  <w:style w:type="paragraph" w:customStyle="1" w:styleId="formfldssel">
    <w:name w:val="formfldssel"/>
    <w:basedOn w:val="Normal"/>
    <w:qFormat/>
    <w:rsid w:val="00141ADB"/>
    <w:pPr>
      <w:spacing w:after="0" w:line="240" w:lineRule="auto"/>
    </w:pPr>
  </w:style>
  <w:style w:type="paragraph" w:customStyle="1" w:styleId="hpleftlk">
    <w:name w:val="hpleftlk"/>
    <w:basedOn w:val="Normal"/>
    <w:next w:val="SmallCard"/>
    <w:qFormat/>
    <w:rsid w:val="00141ADB"/>
    <w:pPr>
      <w:spacing w:after="0" w:line="240" w:lineRule="auto"/>
    </w:pPr>
  </w:style>
  <w:style w:type="paragraph" w:customStyle="1" w:styleId="lblu">
    <w:name w:val="lblu"/>
    <w:basedOn w:val="Normal"/>
    <w:next w:val="BreifTitle"/>
    <w:qFormat/>
    <w:rsid w:val="00141ADB"/>
    <w:pPr>
      <w:spacing w:after="0" w:line="240" w:lineRule="auto"/>
    </w:pPr>
  </w:style>
  <w:style w:type="paragraph" w:customStyle="1" w:styleId="Underlinestyle">
    <w:name w:val="Underlinestyle"/>
    <w:basedOn w:val="Normal"/>
    <w:next w:val="Normal10pt"/>
    <w:qFormat/>
    <w:rsid w:val="00141ADB"/>
    <w:pPr>
      <w:spacing w:after="0" w:line="240" w:lineRule="auto"/>
    </w:pPr>
  </w:style>
  <w:style w:type="paragraph" w:customStyle="1" w:styleId="DebateCiteCharChar">
    <w:name w:val="Debate Cite Char Char"/>
    <w:basedOn w:val="Normal"/>
    <w:next w:val="formfldssel"/>
    <w:autoRedefine/>
    <w:qFormat/>
    <w:rsid w:val="00141ADB"/>
    <w:pPr>
      <w:spacing w:after="0" w:line="240" w:lineRule="auto"/>
    </w:pPr>
  </w:style>
  <w:style w:type="paragraph" w:customStyle="1" w:styleId="StyleTagandCiteFranklinGothicDemi">
    <w:name w:val="Style Tag and Cite + Franklin Gothic Demi"/>
    <w:basedOn w:val="HotRoute"/>
    <w:next w:val="lblu"/>
    <w:autoRedefine/>
    <w:qFormat/>
    <w:rsid w:val="00141AD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141ADB"/>
  </w:style>
  <w:style w:type="paragraph" w:customStyle="1" w:styleId="CiteCard0">
    <w:name w:val="Cite/Card"/>
    <w:basedOn w:val="Normal"/>
    <w:next w:val="StyleTagandCiteFranklinGothicDemi"/>
    <w:qFormat/>
    <w:rsid w:val="00141ADB"/>
    <w:pPr>
      <w:spacing w:after="0" w:line="240" w:lineRule="auto"/>
    </w:pPr>
  </w:style>
  <w:style w:type="paragraph" w:customStyle="1" w:styleId="tagCharCharCharCharCharCharChar">
    <w:name w:val="tag Char Char Char Char Char Char Char"/>
    <w:basedOn w:val="Normal"/>
    <w:next w:val="StyleStyleTagandCiteFranklinGothicDemi11pt"/>
    <w:qFormat/>
    <w:rsid w:val="00141ADB"/>
    <w:pPr>
      <w:spacing w:after="0" w:line="240" w:lineRule="auto"/>
    </w:pPr>
  </w:style>
  <w:style w:type="paragraph" w:customStyle="1" w:styleId="title-bold-medium">
    <w:name w:val="title-bold-medium"/>
    <w:basedOn w:val="Normal"/>
    <w:next w:val="TagCite2"/>
    <w:qFormat/>
    <w:rsid w:val="00141ADB"/>
    <w:pPr>
      <w:spacing w:after="0" w:line="240" w:lineRule="auto"/>
    </w:pPr>
  </w:style>
  <w:style w:type="paragraph" w:customStyle="1" w:styleId="lact">
    <w:name w:val="lact"/>
    <w:basedOn w:val="Normal"/>
    <w:next w:val="CiteCard0"/>
    <w:qFormat/>
    <w:rsid w:val="00141ADB"/>
    <w:pPr>
      <w:spacing w:after="0" w:line="240" w:lineRule="auto"/>
    </w:pPr>
  </w:style>
  <w:style w:type="paragraph" w:customStyle="1" w:styleId="shellscontentions">
    <w:name w:val="shells/contentions"/>
    <w:basedOn w:val="DebateCiteCharChar"/>
    <w:next w:val="tagCharCharCharCharCharCharChar"/>
    <w:qFormat/>
    <w:rsid w:val="00141ADB"/>
  </w:style>
  <w:style w:type="paragraph" w:customStyle="1" w:styleId="BriefTitle1">
    <w:name w:val="Brief Title 1"/>
    <w:basedOn w:val="Normal"/>
    <w:next w:val="title-bold-medium"/>
    <w:qFormat/>
    <w:rsid w:val="00141ADB"/>
    <w:pPr>
      <w:spacing w:after="0" w:line="240" w:lineRule="auto"/>
    </w:pPr>
  </w:style>
  <w:style w:type="paragraph" w:customStyle="1" w:styleId="ShellTitles">
    <w:name w:val="ShellTitles"/>
    <w:basedOn w:val="Normal"/>
    <w:next w:val="shellscontentions"/>
    <w:qFormat/>
    <w:rsid w:val="00141ADB"/>
    <w:pPr>
      <w:spacing w:after="0" w:line="240" w:lineRule="auto"/>
    </w:pPr>
  </w:style>
  <w:style w:type="paragraph" w:customStyle="1" w:styleId="ToRead">
    <w:name w:val="To Read"/>
    <w:basedOn w:val="Normal"/>
    <w:qFormat/>
    <w:rsid w:val="00141ADB"/>
    <w:pPr>
      <w:spacing w:after="0" w:line="240" w:lineRule="auto"/>
    </w:pPr>
  </w:style>
  <w:style w:type="paragraph" w:customStyle="1" w:styleId="Style21">
    <w:name w:val="Style 2"/>
    <w:basedOn w:val="Normal"/>
    <w:next w:val="ShellTitles"/>
    <w:qFormat/>
    <w:rsid w:val="00141ADB"/>
    <w:pPr>
      <w:spacing w:after="0" w:line="240" w:lineRule="auto"/>
    </w:pPr>
  </w:style>
  <w:style w:type="paragraph" w:customStyle="1" w:styleId="Style40">
    <w:name w:val="Style 4"/>
    <w:basedOn w:val="Normal"/>
    <w:qFormat/>
    <w:rsid w:val="00141ADB"/>
    <w:pPr>
      <w:spacing w:after="0" w:line="240" w:lineRule="auto"/>
    </w:pPr>
  </w:style>
  <w:style w:type="paragraph" w:customStyle="1" w:styleId="CM10">
    <w:name w:val="CM10"/>
    <w:basedOn w:val="Normal"/>
    <w:qFormat/>
    <w:rsid w:val="00141ADB"/>
    <w:pPr>
      <w:spacing w:after="0" w:line="240" w:lineRule="auto"/>
    </w:pPr>
  </w:style>
  <w:style w:type="paragraph" w:customStyle="1" w:styleId="OffensiveLanguage">
    <w:name w:val="Offensive Language"/>
    <w:basedOn w:val="Normal"/>
    <w:next w:val="Normal"/>
    <w:qFormat/>
    <w:rsid w:val="00141ADB"/>
    <w:pPr>
      <w:spacing w:after="0" w:line="240" w:lineRule="auto"/>
    </w:pPr>
  </w:style>
  <w:style w:type="paragraph" w:customStyle="1" w:styleId="clearformatting0">
    <w:name w:val="clear formatting"/>
    <w:basedOn w:val="Normal"/>
    <w:next w:val="Style40"/>
    <w:qFormat/>
    <w:rsid w:val="00141ADB"/>
    <w:pPr>
      <w:spacing w:after="0" w:line="240" w:lineRule="auto"/>
    </w:pPr>
  </w:style>
  <w:style w:type="paragraph" w:customStyle="1" w:styleId="Style18">
    <w:name w:val="Style 18"/>
    <w:next w:val="CM10"/>
    <w:uiPriority w:val="99"/>
    <w:qFormat/>
    <w:rsid w:val="00141ADB"/>
    <w:pPr>
      <w:spacing w:after="200" w:line="276" w:lineRule="auto"/>
    </w:pPr>
  </w:style>
  <w:style w:type="paragraph" w:customStyle="1" w:styleId="formfld">
    <w:name w:val="formfld"/>
    <w:basedOn w:val="Normal"/>
    <w:next w:val="OffensiveLanguage"/>
    <w:qFormat/>
    <w:rsid w:val="00141ADB"/>
    <w:pPr>
      <w:spacing w:after="0" w:line="240" w:lineRule="auto"/>
    </w:pPr>
  </w:style>
  <w:style w:type="paragraph" w:customStyle="1" w:styleId="Caption3">
    <w:name w:val="Caption3"/>
    <w:basedOn w:val="Normal"/>
    <w:next w:val="clearformatting0"/>
    <w:qFormat/>
    <w:rsid w:val="00141ADB"/>
    <w:pPr>
      <w:spacing w:after="0" w:line="240" w:lineRule="auto"/>
    </w:pPr>
  </w:style>
  <w:style w:type="paragraph" w:customStyle="1" w:styleId="teaserpermalink">
    <w:name w:val="teaser_permalink"/>
    <w:basedOn w:val="Normal"/>
    <w:next w:val="Style18"/>
    <w:qFormat/>
    <w:rsid w:val="00141ADB"/>
    <w:pPr>
      <w:spacing w:after="0" w:line="240" w:lineRule="auto"/>
    </w:pPr>
  </w:style>
  <w:style w:type="paragraph" w:customStyle="1" w:styleId="Style1CharChar">
    <w:name w:val="Style1 Char Char"/>
    <w:basedOn w:val="Normal"/>
    <w:qFormat/>
    <w:rsid w:val="00141ADB"/>
    <w:pPr>
      <w:spacing w:after="0" w:line="240" w:lineRule="auto"/>
    </w:pPr>
  </w:style>
  <w:style w:type="paragraph" w:customStyle="1" w:styleId="Sourcename">
    <w:name w:val="Source name"/>
    <w:basedOn w:val="Normal"/>
    <w:qFormat/>
    <w:rsid w:val="00141ADB"/>
    <w:pPr>
      <w:spacing w:after="0" w:line="240" w:lineRule="auto"/>
    </w:pPr>
  </w:style>
  <w:style w:type="paragraph" w:customStyle="1" w:styleId="description">
    <w:name w:val="description"/>
    <w:basedOn w:val="Normal"/>
    <w:qFormat/>
    <w:rsid w:val="00141ADB"/>
    <w:pPr>
      <w:spacing w:after="0" w:line="240" w:lineRule="auto"/>
    </w:pPr>
  </w:style>
  <w:style w:type="paragraph" w:customStyle="1" w:styleId="BodyText5">
    <w:name w:val="Body Text5"/>
    <w:basedOn w:val="Normal"/>
    <w:next w:val="wallacepara"/>
    <w:qFormat/>
    <w:rsid w:val="00141ADB"/>
    <w:pPr>
      <w:spacing w:after="0" w:line="240" w:lineRule="auto"/>
    </w:pPr>
  </w:style>
  <w:style w:type="paragraph" w:customStyle="1" w:styleId="credit">
    <w:name w:val="credit"/>
    <w:basedOn w:val="Normal"/>
    <w:next w:val="BodyText5"/>
    <w:qFormat/>
    <w:rsid w:val="00141ADB"/>
    <w:pPr>
      <w:spacing w:after="0" w:line="240" w:lineRule="auto"/>
    </w:pPr>
  </w:style>
  <w:style w:type="paragraph" w:customStyle="1" w:styleId="about">
    <w:name w:val="about"/>
    <w:basedOn w:val="Normal"/>
    <w:next w:val="audiolink"/>
    <w:qFormat/>
    <w:rsid w:val="00141ADB"/>
    <w:pPr>
      <w:spacing w:after="0" w:line="240" w:lineRule="auto"/>
    </w:pPr>
  </w:style>
  <w:style w:type="paragraph" w:customStyle="1" w:styleId="DebateUnderlined">
    <w:name w:val="Debate Underlined"/>
    <w:basedOn w:val="Normal"/>
    <w:next w:val="about"/>
    <w:qFormat/>
    <w:rsid w:val="00141ADB"/>
    <w:pPr>
      <w:spacing w:after="0" w:line="240" w:lineRule="auto"/>
    </w:pPr>
  </w:style>
  <w:style w:type="paragraph" w:customStyle="1" w:styleId="thumbnail">
    <w:name w:val="thumbnail"/>
    <w:basedOn w:val="Normal"/>
    <w:next w:val="nav2"/>
    <w:qFormat/>
    <w:rsid w:val="00141ADB"/>
    <w:pPr>
      <w:spacing w:after="0" w:line="240" w:lineRule="auto"/>
    </w:pPr>
  </w:style>
  <w:style w:type="paragraph" w:customStyle="1" w:styleId="Card10f2">
    <w:name w:val="Card.10.f2"/>
    <w:basedOn w:val="Normal"/>
    <w:next w:val="thumbnail"/>
    <w:autoRedefine/>
    <w:qFormat/>
    <w:rsid w:val="00141ADB"/>
    <w:pPr>
      <w:spacing w:after="0" w:line="240" w:lineRule="auto"/>
    </w:pPr>
  </w:style>
  <w:style w:type="paragraph" w:customStyle="1" w:styleId="wallacepara">
    <w:name w:val="wallacepara"/>
    <w:basedOn w:val="Normal"/>
    <w:next w:val="CM45"/>
    <w:qFormat/>
    <w:rsid w:val="00141ADB"/>
    <w:pPr>
      <w:spacing w:after="0" w:line="240" w:lineRule="auto"/>
    </w:pPr>
  </w:style>
  <w:style w:type="paragraph" w:customStyle="1" w:styleId="morelink">
    <w:name w:val="morelink"/>
    <w:basedOn w:val="Normal"/>
    <w:next w:val="CM46"/>
    <w:qFormat/>
    <w:rsid w:val="00141ADB"/>
    <w:pPr>
      <w:spacing w:after="0" w:line="240" w:lineRule="auto"/>
    </w:pPr>
  </w:style>
  <w:style w:type="paragraph" w:customStyle="1" w:styleId="user">
    <w:name w:val="user"/>
    <w:basedOn w:val="Normal"/>
    <w:next w:val="morelink"/>
    <w:qFormat/>
    <w:rsid w:val="00141ADB"/>
    <w:pPr>
      <w:spacing w:after="0" w:line="240" w:lineRule="auto"/>
    </w:pPr>
  </w:style>
  <w:style w:type="paragraph" w:customStyle="1" w:styleId="audiolink">
    <w:name w:val="audiolink"/>
    <w:basedOn w:val="Normal"/>
    <w:next w:val="F4-NormalText"/>
    <w:qFormat/>
    <w:rsid w:val="00141ADB"/>
    <w:pPr>
      <w:spacing w:after="0" w:line="240" w:lineRule="auto"/>
    </w:pPr>
  </w:style>
  <w:style w:type="paragraph" w:customStyle="1" w:styleId="nav1">
    <w:name w:val="nav1"/>
    <w:basedOn w:val="Normal"/>
    <w:next w:val="TagLine"/>
    <w:qFormat/>
    <w:rsid w:val="00141ADB"/>
    <w:pPr>
      <w:spacing w:after="0" w:line="240" w:lineRule="auto"/>
    </w:pPr>
  </w:style>
  <w:style w:type="paragraph" w:customStyle="1" w:styleId="t6">
    <w:name w:val="t6"/>
    <w:basedOn w:val="Normal"/>
    <w:next w:val="nav1"/>
    <w:qFormat/>
    <w:rsid w:val="00141ADB"/>
    <w:pPr>
      <w:spacing w:after="0" w:line="240" w:lineRule="auto"/>
    </w:pPr>
  </w:style>
  <w:style w:type="paragraph" w:customStyle="1" w:styleId="nav2">
    <w:name w:val="nav2"/>
    <w:basedOn w:val="Normal"/>
    <w:qFormat/>
    <w:rsid w:val="00141ADB"/>
    <w:pPr>
      <w:spacing w:after="0" w:line="240" w:lineRule="auto"/>
    </w:pPr>
  </w:style>
  <w:style w:type="paragraph" w:customStyle="1" w:styleId="Pa0">
    <w:name w:val="Pa0"/>
    <w:basedOn w:val="Normal"/>
    <w:qFormat/>
    <w:rsid w:val="00141ADB"/>
    <w:pPr>
      <w:spacing w:after="0" w:line="240" w:lineRule="auto"/>
    </w:pPr>
  </w:style>
  <w:style w:type="paragraph" w:customStyle="1" w:styleId="stand-first-alone">
    <w:name w:val="stand-first-alone"/>
    <w:basedOn w:val="Normal"/>
    <w:next w:val="Pa0"/>
    <w:qFormat/>
    <w:rsid w:val="00141ADB"/>
    <w:pPr>
      <w:spacing w:after="0" w:line="240" w:lineRule="auto"/>
    </w:pPr>
  </w:style>
  <w:style w:type="paragraph" w:customStyle="1" w:styleId="CM45">
    <w:name w:val="CM45"/>
    <w:basedOn w:val="Normal"/>
    <w:uiPriority w:val="99"/>
    <w:qFormat/>
    <w:rsid w:val="00141ADB"/>
    <w:pPr>
      <w:spacing w:after="0" w:line="240" w:lineRule="auto"/>
    </w:pPr>
  </w:style>
  <w:style w:type="paragraph" w:customStyle="1" w:styleId="CM46">
    <w:name w:val="CM46"/>
    <w:basedOn w:val="Normal"/>
    <w:uiPriority w:val="99"/>
    <w:qFormat/>
    <w:rsid w:val="00141ADB"/>
    <w:pPr>
      <w:spacing w:after="0" w:line="240" w:lineRule="auto"/>
    </w:pPr>
  </w:style>
  <w:style w:type="paragraph" w:customStyle="1" w:styleId="F4-NormalText">
    <w:name w:val="F4 - Normal Text"/>
    <w:basedOn w:val="Normal"/>
    <w:qFormat/>
    <w:rsid w:val="00141ADB"/>
    <w:pPr>
      <w:spacing w:after="0" w:line="240" w:lineRule="auto"/>
    </w:pPr>
  </w:style>
  <w:style w:type="paragraph" w:customStyle="1" w:styleId="titlestyle1">
    <w:name w:val="titlestyle1"/>
    <w:basedOn w:val="Normal"/>
    <w:next w:val="FullText"/>
    <w:qFormat/>
    <w:rsid w:val="00141ADB"/>
    <w:pPr>
      <w:spacing w:after="0" w:line="240" w:lineRule="auto"/>
    </w:pPr>
  </w:style>
  <w:style w:type="paragraph" w:customStyle="1" w:styleId="Heading18">
    <w:name w:val="Heading #18"/>
    <w:basedOn w:val="Normal"/>
    <w:qFormat/>
    <w:rsid w:val="00141ADB"/>
    <w:pPr>
      <w:spacing w:after="0" w:line="240" w:lineRule="auto"/>
    </w:pPr>
  </w:style>
  <w:style w:type="paragraph" w:customStyle="1" w:styleId="Picturecaption2">
    <w:name w:val="Picture caption (2)"/>
    <w:basedOn w:val="Normal"/>
    <w:qFormat/>
    <w:rsid w:val="00141ADB"/>
    <w:pPr>
      <w:spacing w:after="0" w:line="240" w:lineRule="auto"/>
    </w:pPr>
  </w:style>
  <w:style w:type="paragraph" w:customStyle="1" w:styleId="Picturecaption">
    <w:name w:val="Picture caption"/>
    <w:basedOn w:val="Normal"/>
    <w:qFormat/>
    <w:rsid w:val="00141ADB"/>
    <w:pPr>
      <w:spacing w:after="0" w:line="240" w:lineRule="auto"/>
    </w:pPr>
  </w:style>
  <w:style w:type="paragraph" w:customStyle="1" w:styleId="Bodytext31">
    <w:name w:val="Body text (31)"/>
    <w:basedOn w:val="Normal"/>
    <w:qFormat/>
    <w:rsid w:val="00141ADB"/>
    <w:pPr>
      <w:spacing w:after="0" w:line="240" w:lineRule="auto"/>
    </w:pPr>
  </w:style>
  <w:style w:type="paragraph" w:customStyle="1" w:styleId="Heading22">
    <w:name w:val="Heading #22"/>
    <w:basedOn w:val="Normal"/>
    <w:qFormat/>
    <w:rsid w:val="00141ADB"/>
    <w:pPr>
      <w:spacing w:after="0" w:line="240" w:lineRule="auto"/>
    </w:pPr>
  </w:style>
  <w:style w:type="paragraph" w:customStyle="1" w:styleId="Bodytext131">
    <w:name w:val="Body text (131)"/>
    <w:basedOn w:val="Normal"/>
    <w:qFormat/>
    <w:rsid w:val="00141ADB"/>
    <w:pPr>
      <w:spacing w:after="0" w:line="240" w:lineRule="auto"/>
    </w:pPr>
  </w:style>
  <w:style w:type="paragraph" w:customStyle="1" w:styleId="Bodytext140">
    <w:name w:val="Body text (140)"/>
    <w:basedOn w:val="Normal"/>
    <w:qFormat/>
    <w:rsid w:val="00141ADB"/>
    <w:pPr>
      <w:spacing w:after="0" w:line="240" w:lineRule="auto"/>
    </w:pPr>
  </w:style>
  <w:style w:type="paragraph" w:customStyle="1" w:styleId="Bodytext141">
    <w:name w:val="Body text (141)"/>
    <w:basedOn w:val="Normal"/>
    <w:qFormat/>
    <w:rsid w:val="00141ADB"/>
    <w:pPr>
      <w:spacing w:after="0" w:line="240" w:lineRule="auto"/>
    </w:pPr>
  </w:style>
  <w:style w:type="paragraph" w:customStyle="1" w:styleId="Tableofcontents20">
    <w:name w:val="Table of contents (20)"/>
    <w:basedOn w:val="Normal"/>
    <w:qFormat/>
    <w:rsid w:val="00141ADB"/>
    <w:pPr>
      <w:spacing w:after="0" w:line="240" w:lineRule="auto"/>
    </w:pPr>
  </w:style>
  <w:style w:type="paragraph" w:customStyle="1" w:styleId="Tableofcontents21">
    <w:name w:val="Table of contents (21)"/>
    <w:basedOn w:val="Normal"/>
    <w:qFormat/>
    <w:rsid w:val="00141ADB"/>
    <w:pPr>
      <w:spacing w:after="0" w:line="240" w:lineRule="auto"/>
    </w:pPr>
  </w:style>
  <w:style w:type="paragraph" w:customStyle="1" w:styleId="Tableofcontents22">
    <w:name w:val="Table of contents (22)"/>
    <w:basedOn w:val="Normal"/>
    <w:qFormat/>
    <w:rsid w:val="00141ADB"/>
    <w:pPr>
      <w:spacing w:after="0" w:line="240" w:lineRule="auto"/>
    </w:pPr>
  </w:style>
  <w:style w:type="paragraph" w:customStyle="1" w:styleId="Bodytext142">
    <w:name w:val="Body text (142)"/>
    <w:basedOn w:val="Normal"/>
    <w:qFormat/>
    <w:rsid w:val="00141ADB"/>
    <w:pPr>
      <w:spacing w:after="0" w:line="240" w:lineRule="auto"/>
    </w:pPr>
  </w:style>
  <w:style w:type="paragraph" w:customStyle="1" w:styleId="Bodytext143">
    <w:name w:val="Body text (143)"/>
    <w:basedOn w:val="Normal"/>
    <w:qFormat/>
    <w:rsid w:val="00141ADB"/>
    <w:pPr>
      <w:spacing w:after="0" w:line="240" w:lineRule="auto"/>
    </w:pPr>
  </w:style>
  <w:style w:type="paragraph" w:customStyle="1" w:styleId="Bodytext144">
    <w:name w:val="Body text (144)"/>
    <w:basedOn w:val="Normal"/>
    <w:qFormat/>
    <w:rsid w:val="00141ADB"/>
    <w:pPr>
      <w:spacing w:after="0" w:line="240" w:lineRule="auto"/>
    </w:pPr>
  </w:style>
  <w:style w:type="paragraph" w:customStyle="1" w:styleId="Bodytext145">
    <w:name w:val="Body text (145)"/>
    <w:basedOn w:val="Normal"/>
    <w:qFormat/>
    <w:rsid w:val="00141ADB"/>
    <w:pPr>
      <w:spacing w:after="0" w:line="240" w:lineRule="auto"/>
    </w:pPr>
  </w:style>
  <w:style w:type="paragraph" w:customStyle="1" w:styleId="Bodytext146">
    <w:name w:val="Body text (146)"/>
    <w:basedOn w:val="Normal"/>
    <w:qFormat/>
    <w:rsid w:val="00141ADB"/>
    <w:pPr>
      <w:spacing w:after="0" w:line="240" w:lineRule="auto"/>
    </w:pPr>
  </w:style>
  <w:style w:type="paragraph" w:customStyle="1" w:styleId="Heading23">
    <w:name w:val="Heading #23"/>
    <w:basedOn w:val="Normal"/>
    <w:qFormat/>
    <w:rsid w:val="00141ADB"/>
    <w:pPr>
      <w:spacing w:after="0" w:line="240" w:lineRule="auto"/>
    </w:pPr>
  </w:style>
  <w:style w:type="paragraph" w:customStyle="1" w:styleId="Picturecaption36">
    <w:name w:val="Picture caption (36)"/>
    <w:basedOn w:val="Normal"/>
    <w:qFormat/>
    <w:rsid w:val="00141ADB"/>
    <w:pPr>
      <w:spacing w:after="0" w:line="240" w:lineRule="auto"/>
    </w:pPr>
  </w:style>
  <w:style w:type="paragraph" w:customStyle="1" w:styleId="Picturecaption42">
    <w:name w:val="Picture caption (42)"/>
    <w:basedOn w:val="Normal"/>
    <w:qFormat/>
    <w:rsid w:val="00141ADB"/>
    <w:pPr>
      <w:spacing w:after="0" w:line="240" w:lineRule="auto"/>
    </w:pPr>
  </w:style>
  <w:style w:type="paragraph" w:customStyle="1" w:styleId="Bodytext154">
    <w:name w:val="Body text (154)"/>
    <w:basedOn w:val="Normal"/>
    <w:qFormat/>
    <w:rsid w:val="00141ADB"/>
    <w:pPr>
      <w:spacing w:after="0" w:line="240" w:lineRule="auto"/>
    </w:pPr>
  </w:style>
  <w:style w:type="paragraph" w:customStyle="1" w:styleId="Bodytext155">
    <w:name w:val="Body text (155)"/>
    <w:basedOn w:val="Normal"/>
    <w:qFormat/>
    <w:rsid w:val="00141ADB"/>
    <w:pPr>
      <w:spacing w:after="0" w:line="240" w:lineRule="auto"/>
    </w:pPr>
  </w:style>
  <w:style w:type="paragraph" w:customStyle="1" w:styleId="Bodytext156">
    <w:name w:val="Body text (156)"/>
    <w:basedOn w:val="Normal"/>
    <w:qFormat/>
    <w:rsid w:val="00141ADB"/>
    <w:pPr>
      <w:spacing w:after="0" w:line="240" w:lineRule="auto"/>
    </w:pPr>
  </w:style>
  <w:style w:type="paragraph" w:customStyle="1" w:styleId="Bodytext60">
    <w:name w:val="Body text (60)"/>
    <w:basedOn w:val="Normal"/>
    <w:qFormat/>
    <w:rsid w:val="00141ADB"/>
    <w:pPr>
      <w:spacing w:after="0" w:line="240" w:lineRule="auto"/>
    </w:pPr>
  </w:style>
  <w:style w:type="paragraph" w:customStyle="1" w:styleId="Bodytext158">
    <w:name w:val="Body text (158)"/>
    <w:basedOn w:val="Normal"/>
    <w:qFormat/>
    <w:rsid w:val="00141ADB"/>
    <w:pPr>
      <w:spacing w:after="0" w:line="240" w:lineRule="auto"/>
    </w:pPr>
  </w:style>
  <w:style w:type="paragraph" w:customStyle="1" w:styleId="Bodytext159">
    <w:name w:val="Body text (159)"/>
    <w:basedOn w:val="Normal"/>
    <w:qFormat/>
    <w:rsid w:val="00141ADB"/>
    <w:pPr>
      <w:spacing w:after="0" w:line="240" w:lineRule="auto"/>
    </w:pPr>
  </w:style>
  <w:style w:type="paragraph" w:customStyle="1" w:styleId="Bodytext160">
    <w:name w:val="Body text (160)"/>
    <w:basedOn w:val="Normal"/>
    <w:qFormat/>
    <w:rsid w:val="00141ADB"/>
    <w:pPr>
      <w:spacing w:after="0" w:line="240" w:lineRule="auto"/>
    </w:pPr>
  </w:style>
  <w:style w:type="paragraph" w:customStyle="1" w:styleId="Picturecaption4">
    <w:name w:val="Picture caption (4)"/>
    <w:basedOn w:val="Normal"/>
    <w:qFormat/>
    <w:rsid w:val="00141ADB"/>
    <w:pPr>
      <w:spacing w:after="0" w:line="240" w:lineRule="auto"/>
    </w:pPr>
  </w:style>
  <w:style w:type="paragraph" w:customStyle="1" w:styleId="Heading10">
    <w:name w:val="Heading #10"/>
    <w:basedOn w:val="Normal"/>
    <w:qFormat/>
    <w:rsid w:val="00141ADB"/>
    <w:pPr>
      <w:spacing w:after="0" w:line="240" w:lineRule="auto"/>
    </w:pPr>
  </w:style>
  <w:style w:type="paragraph" w:customStyle="1" w:styleId="Picturecaption3">
    <w:name w:val="Picture caption (3)"/>
    <w:basedOn w:val="Normal"/>
    <w:qFormat/>
    <w:rsid w:val="00141ADB"/>
    <w:pPr>
      <w:spacing w:after="0" w:line="240" w:lineRule="auto"/>
    </w:pPr>
  </w:style>
  <w:style w:type="paragraph" w:customStyle="1" w:styleId="Heading13">
    <w:name w:val="Heading #13"/>
    <w:basedOn w:val="Normal"/>
    <w:qFormat/>
    <w:rsid w:val="00141ADB"/>
    <w:pPr>
      <w:spacing w:after="0" w:line="240" w:lineRule="auto"/>
    </w:pPr>
  </w:style>
  <w:style w:type="paragraph" w:customStyle="1" w:styleId="Heading92">
    <w:name w:val="Heading #9 (2)"/>
    <w:basedOn w:val="Normal"/>
    <w:qFormat/>
    <w:rsid w:val="00141ADB"/>
    <w:pPr>
      <w:spacing w:after="0" w:line="240" w:lineRule="auto"/>
    </w:pPr>
  </w:style>
  <w:style w:type="paragraph" w:customStyle="1" w:styleId="Heading15">
    <w:name w:val="Heading #15"/>
    <w:basedOn w:val="Normal"/>
    <w:qFormat/>
    <w:rsid w:val="00141ADB"/>
    <w:pPr>
      <w:spacing w:after="0" w:line="240" w:lineRule="auto"/>
    </w:pPr>
  </w:style>
  <w:style w:type="paragraph" w:customStyle="1" w:styleId="Bodytext38">
    <w:name w:val="Body text (38)"/>
    <w:basedOn w:val="Normal"/>
    <w:qFormat/>
    <w:rsid w:val="00141ADB"/>
    <w:pPr>
      <w:spacing w:after="0" w:line="240" w:lineRule="auto"/>
    </w:pPr>
  </w:style>
  <w:style w:type="paragraph" w:customStyle="1" w:styleId="Heading17">
    <w:name w:val="Heading #17"/>
    <w:basedOn w:val="Normal"/>
    <w:qFormat/>
    <w:rsid w:val="00141ADB"/>
    <w:pPr>
      <w:spacing w:after="0" w:line="240" w:lineRule="auto"/>
    </w:pPr>
  </w:style>
  <w:style w:type="paragraph" w:customStyle="1" w:styleId="Bodytext97">
    <w:name w:val="Body text (97)"/>
    <w:basedOn w:val="Normal"/>
    <w:qFormat/>
    <w:rsid w:val="00141ADB"/>
    <w:pPr>
      <w:spacing w:after="0" w:line="240" w:lineRule="auto"/>
    </w:pPr>
  </w:style>
  <w:style w:type="paragraph" w:customStyle="1" w:styleId="Bodytext42">
    <w:name w:val="Body text (42)"/>
    <w:basedOn w:val="Normal"/>
    <w:qFormat/>
    <w:rsid w:val="00141ADB"/>
    <w:pPr>
      <w:spacing w:after="0" w:line="240" w:lineRule="auto"/>
    </w:pPr>
  </w:style>
  <w:style w:type="paragraph" w:customStyle="1" w:styleId="Picturecaption9">
    <w:name w:val="Picture caption (9)"/>
    <w:basedOn w:val="Normal"/>
    <w:qFormat/>
    <w:rsid w:val="00141ADB"/>
    <w:pPr>
      <w:spacing w:after="0" w:line="240" w:lineRule="auto"/>
    </w:pPr>
  </w:style>
  <w:style w:type="paragraph" w:customStyle="1" w:styleId="Bodytext96">
    <w:name w:val="Body text (96)"/>
    <w:basedOn w:val="Normal"/>
    <w:qFormat/>
    <w:rsid w:val="00141ADB"/>
    <w:pPr>
      <w:spacing w:after="0" w:line="240" w:lineRule="auto"/>
    </w:pPr>
  </w:style>
  <w:style w:type="paragraph" w:customStyle="1" w:styleId="Heading142">
    <w:name w:val="Heading #14 (2)"/>
    <w:basedOn w:val="Normal"/>
    <w:qFormat/>
    <w:rsid w:val="00141ADB"/>
    <w:pPr>
      <w:spacing w:after="0" w:line="240" w:lineRule="auto"/>
    </w:pPr>
  </w:style>
  <w:style w:type="paragraph" w:customStyle="1" w:styleId="Picturecaption31">
    <w:name w:val="Picture caption (31)"/>
    <w:basedOn w:val="Normal"/>
    <w:qFormat/>
    <w:rsid w:val="00141ADB"/>
    <w:pPr>
      <w:spacing w:after="0" w:line="240" w:lineRule="auto"/>
    </w:pPr>
  </w:style>
  <w:style w:type="paragraph" w:customStyle="1" w:styleId="Picturecaption27">
    <w:name w:val="Picture caption (27)"/>
    <w:basedOn w:val="Normal"/>
    <w:qFormat/>
    <w:rsid w:val="00141ADB"/>
    <w:pPr>
      <w:spacing w:after="0" w:line="240" w:lineRule="auto"/>
    </w:pPr>
  </w:style>
  <w:style w:type="paragraph" w:customStyle="1" w:styleId="Bodytext43">
    <w:name w:val="Body text (43)"/>
    <w:basedOn w:val="Normal"/>
    <w:qFormat/>
    <w:rsid w:val="00141ADB"/>
    <w:pPr>
      <w:spacing w:after="0" w:line="240" w:lineRule="auto"/>
    </w:pPr>
  </w:style>
  <w:style w:type="paragraph" w:customStyle="1" w:styleId="Bodytext109">
    <w:name w:val="Body text (109)"/>
    <w:basedOn w:val="Normal"/>
    <w:qFormat/>
    <w:rsid w:val="00141ADB"/>
    <w:pPr>
      <w:spacing w:after="0" w:line="240" w:lineRule="auto"/>
    </w:pPr>
  </w:style>
  <w:style w:type="paragraph" w:customStyle="1" w:styleId="Bodytext110">
    <w:name w:val="Body text (110)"/>
    <w:basedOn w:val="Normal"/>
    <w:qFormat/>
    <w:rsid w:val="00141ADB"/>
    <w:pPr>
      <w:spacing w:after="0" w:line="240" w:lineRule="auto"/>
    </w:pPr>
  </w:style>
  <w:style w:type="paragraph" w:customStyle="1" w:styleId="Bodytext111">
    <w:name w:val="Body text (111)"/>
    <w:basedOn w:val="Normal"/>
    <w:qFormat/>
    <w:rsid w:val="00141ADB"/>
    <w:pPr>
      <w:spacing w:after="0" w:line="240" w:lineRule="auto"/>
    </w:pPr>
  </w:style>
  <w:style w:type="paragraph" w:customStyle="1" w:styleId="Tablecaption7">
    <w:name w:val="Table caption (7)"/>
    <w:basedOn w:val="Normal"/>
    <w:qFormat/>
    <w:rsid w:val="00141ADB"/>
    <w:pPr>
      <w:spacing w:after="0" w:line="240" w:lineRule="auto"/>
    </w:pPr>
  </w:style>
  <w:style w:type="paragraph" w:customStyle="1" w:styleId="Bodytext112">
    <w:name w:val="Body text (112)"/>
    <w:basedOn w:val="Normal"/>
    <w:qFormat/>
    <w:rsid w:val="00141ADB"/>
    <w:pPr>
      <w:spacing w:after="0" w:line="240" w:lineRule="auto"/>
    </w:pPr>
  </w:style>
  <w:style w:type="paragraph" w:customStyle="1" w:styleId="Bodytext113">
    <w:name w:val="Body text (113)"/>
    <w:basedOn w:val="Normal"/>
    <w:qFormat/>
    <w:rsid w:val="00141ADB"/>
    <w:pPr>
      <w:spacing w:after="0" w:line="240" w:lineRule="auto"/>
    </w:pPr>
  </w:style>
  <w:style w:type="paragraph" w:customStyle="1" w:styleId="Tableofcontents10">
    <w:name w:val="Table of contents (10)"/>
    <w:basedOn w:val="Normal"/>
    <w:qFormat/>
    <w:rsid w:val="00141ADB"/>
    <w:pPr>
      <w:spacing w:after="0" w:line="240" w:lineRule="auto"/>
    </w:pPr>
  </w:style>
  <w:style w:type="paragraph" w:customStyle="1" w:styleId="Tableofcontents12">
    <w:name w:val="Table of contents (12)"/>
    <w:basedOn w:val="Normal"/>
    <w:qFormat/>
    <w:rsid w:val="00141ADB"/>
    <w:pPr>
      <w:spacing w:after="0" w:line="240" w:lineRule="auto"/>
    </w:pPr>
  </w:style>
  <w:style w:type="paragraph" w:customStyle="1" w:styleId="Tableofcontents14">
    <w:name w:val="Table of contents (14)"/>
    <w:basedOn w:val="Normal"/>
    <w:qFormat/>
    <w:rsid w:val="00141ADB"/>
    <w:pPr>
      <w:spacing w:after="0" w:line="240" w:lineRule="auto"/>
    </w:pPr>
  </w:style>
  <w:style w:type="paragraph" w:customStyle="1" w:styleId="Heading162">
    <w:name w:val="Heading #16 (2)"/>
    <w:basedOn w:val="Normal"/>
    <w:qFormat/>
    <w:rsid w:val="00141ADB"/>
    <w:pPr>
      <w:spacing w:after="0" w:line="240" w:lineRule="auto"/>
    </w:pPr>
  </w:style>
  <w:style w:type="paragraph" w:customStyle="1" w:styleId="StyleStyle4LatinTimesNewRomanAsianSimSun">
    <w:name w:val="Style Style4 + (Latin) Times New Roman (Asian) SimSun"/>
    <w:basedOn w:val="medium-normal"/>
    <w:qFormat/>
    <w:rsid w:val="00141ADB"/>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141ADB"/>
    <w:pPr>
      <w:spacing w:after="0" w:line="240" w:lineRule="auto"/>
    </w:pPr>
  </w:style>
  <w:style w:type="paragraph" w:customStyle="1" w:styleId="StyleUnderlineCharLatinTimesNewRomanAsianSimSunBold">
    <w:name w:val="Style Underline Char + (Latin) Times New Roman (Asian) SimSun Bold"/>
    <w:basedOn w:val="Normal"/>
    <w:qFormat/>
    <w:rsid w:val="00141ADB"/>
    <w:pPr>
      <w:spacing w:after="0" w:line="240" w:lineRule="auto"/>
    </w:pPr>
  </w:style>
  <w:style w:type="paragraph" w:customStyle="1" w:styleId="StyleStyle1Bold">
    <w:name w:val="Style Style1 + Bold"/>
    <w:basedOn w:val="Cites"/>
    <w:qFormat/>
    <w:rsid w:val="00141ADB"/>
    <w:pPr>
      <w:widowControl/>
    </w:pPr>
    <w:rPr>
      <w:noProof/>
      <w:szCs w:val="20"/>
    </w:rPr>
  </w:style>
  <w:style w:type="paragraph" w:customStyle="1" w:styleId="StyleBoldandUnderlineChar11pt">
    <w:name w:val="Style Bold and Underline Char + 11 pt"/>
    <w:basedOn w:val="UnreadText"/>
    <w:qFormat/>
    <w:rsid w:val="00141ADB"/>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141ADB"/>
    <w:pPr>
      <w:spacing w:after="0" w:line="240" w:lineRule="auto"/>
    </w:pPr>
  </w:style>
  <w:style w:type="paragraph" w:customStyle="1" w:styleId="StyleStyle4Bold">
    <w:name w:val="Style Style4 + Bold"/>
    <w:basedOn w:val="medium-normal"/>
    <w:qFormat/>
    <w:rsid w:val="00141ADB"/>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141ADB"/>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141ADB"/>
    <w:pPr>
      <w:spacing w:before="0" w:beforeAutospacing="0" w:after="0" w:afterAutospacing="0"/>
    </w:pPr>
    <w:rPr>
      <w:rFonts w:ascii="Georgia" w:eastAsiaTheme="minorHAnsi"/>
    </w:rPr>
  </w:style>
  <w:style w:type="paragraph" w:customStyle="1" w:styleId="hotroute1">
    <w:name w:val="hot route!"/>
    <w:basedOn w:val="Normal"/>
    <w:next w:val="UnderlinePara"/>
    <w:qFormat/>
    <w:rsid w:val="00141ADB"/>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141ADB"/>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141ADB"/>
    <w:pPr>
      <w:spacing w:after="0" w:line="240" w:lineRule="auto"/>
    </w:pPr>
  </w:style>
  <w:style w:type="paragraph" w:customStyle="1" w:styleId="UnderlineCharCharCharCharChar">
    <w:name w:val="Underline Char Char Char Char Char"/>
    <w:basedOn w:val="Normal"/>
    <w:next w:val="BlockHeaderHidden"/>
    <w:qFormat/>
    <w:rsid w:val="00141ADB"/>
    <w:pPr>
      <w:spacing w:after="0" w:line="240" w:lineRule="auto"/>
    </w:pPr>
  </w:style>
  <w:style w:type="paragraph" w:customStyle="1" w:styleId="Textsmall0">
    <w:name w:val="Textsmall"/>
    <w:basedOn w:val="Normal"/>
    <w:next w:val="Normal"/>
    <w:qFormat/>
    <w:rsid w:val="00141ADB"/>
    <w:pPr>
      <w:spacing w:after="0" w:line="240" w:lineRule="auto"/>
    </w:pPr>
  </w:style>
  <w:style w:type="paragraph" w:customStyle="1" w:styleId="txgreen">
    <w:name w:val="txgreen"/>
    <w:basedOn w:val="Normal"/>
    <w:uiPriority w:val="99"/>
    <w:qFormat/>
    <w:rsid w:val="00141ADB"/>
    <w:pPr>
      <w:spacing w:after="0" w:line="240" w:lineRule="auto"/>
    </w:pPr>
  </w:style>
  <w:style w:type="paragraph" w:customStyle="1" w:styleId="rtecenter">
    <w:name w:val="rtecenter"/>
    <w:basedOn w:val="Normal"/>
    <w:uiPriority w:val="99"/>
    <w:qFormat/>
    <w:rsid w:val="00141ADB"/>
    <w:pPr>
      <w:spacing w:after="0" w:line="240" w:lineRule="auto"/>
    </w:pPr>
  </w:style>
  <w:style w:type="paragraph" w:customStyle="1" w:styleId="Stylecardtext5pt">
    <w:name w:val="Style card text + 5 pt"/>
    <w:basedOn w:val="Normal"/>
    <w:qFormat/>
    <w:rsid w:val="00141ADB"/>
    <w:pPr>
      <w:spacing w:after="0" w:line="240" w:lineRule="auto"/>
    </w:pPr>
  </w:style>
  <w:style w:type="paragraph" w:customStyle="1" w:styleId="GAUnderline">
    <w:name w:val="GA Underline"/>
    <w:basedOn w:val="Normal"/>
    <w:next w:val="StyleHeading2TagHEADING2TagCite11pt"/>
    <w:qFormat/>
    <w:rsid w:val="00141ADB"/>
    <w:pPr>
      <w:spacing w:after="0" w:line="240" w:lineRule="auto"/>
    </w:pPr>
  </w:style>
  <w:style w:type="paragraph" w:customStyle="1" w:styleId="cardunderline">
    <w:name w:val="card underline"/>
    <w:basedOn w:val="Normal"/>
    <w:next w:val="GAUnderline"/>
    <w:qFormat/>
    <w:rsid w:val="00141ADB"/>
    <w:pPr>
      <w:spacing w:after="0" w:line="240" w:lineRule="auto"/>
    </w:pPr>
  </w:style>
  <w:style w:type="paragraph" w:customStyle="1" w:styleId="Heading2-NotBold">
    <w:name w:val="Heading 2 - Not Bold"/>
    <w:basedOn w:val="Heading2"/>
    <w:autoRedefine/>
    <w:qFormat/>
    <w:rsid w:val="00141ADB"/>
    <w:pPr>
      <w:spacing w:before="480" w:line="240" w:lineRule="auto"/>
    </w:pPr>
  </w:style>
  <w:style w:type="paragraph" w:customStyle="1" w:styleId="Heading2-Bold">
    <w:name w:val="Heading 2 - Bold"/>
    <w:basedOn w:val="Normal"/>
    <w:next w:val="Micro"/>
    <w:autoRedefine/>
    <w:qFormat/>
    <w:rsid w:val="00141ADB"/>
    <w:pPr>
      <w:spacing w:after="0" w:line="240" w:lineRule="auto"/>
    </w:pPr>
  </w:style>
  <w:style w:type="character" w:customStyle="1" w:styleId="tagChar">
    <w:name w:val="%tag Char"/>
    <w:link w:val="tag"/>
    <w:locked/>
    <w:rsid w:val="00141ADB"/>
    <w:rPr>
      <w:rFonts w:ascii="Calibri" w:hAnsi="Calibri" w:cs="Calibri"/>
      <w:sz w:val="16"/>
    </w:rPr>
  </w:style>
  <w:style w:type="paragraph" w:customStyle="1" w:styleId="tag">
    <w:name w:val="%tag"/>
    <w:basedOn w:val="Normal"/>
    <w:next w:val="Normal"/>
    <w:link w:val="tagChar"/>
    <w:qFormat/>
    <w:rsid w:val="00141ADB"/>
    <w:pPr>
      <w:spacing w:after="0" w:line="240" w:lineRule="auto"/>
    </w:pPr>
    <w:rPr>
      <w:sz w:val="16"/>
    </w:rPr>
  </w:style>
  <w:style w:type="paragraph" w:customStyle="1" w:styleId="StyleHeading2TagHEADING2TagCite11pt">
    <w:name w:val="Style Heading 2TagHEADING 2Tag&amp;Cite + 11 pt"/>
    <w:basedOn w:val="Heading2"/>
    <w:next w:val="CM16"/>
    <w:qFormat/>
    <w:rsid w:val="00141ADB"/>
    <w:pPr>
      <w:spacing w:before="480" w:line="240" w:lineRule="auto"/>
    </w:pPr>
  </w:style>
  <w:style w:type="paragraph" w:customStyle="1" w:styleId="Brief">
    <w:name w:val="Brief"/>
    <w:basedOn w:val="CM56"/>
    <w:next w:val="CM57"/>
    <w:qFormat/>
    <w:rsid w:val="00141ADB"/>
  </w:style>
  <w:style w:type="paragraph" w:customStyle="1" w:styleId="h-lead">
    <w:name w:val="h-lead"/>
    <w:basedOn w:val="Normal"/>
    <w:next w:val="Brief"/>
    <w:qFormat/>
    <w:rsid w:val="00141ADB"/>
    <w:pPr>
      <w:spacing w:after="0" w:line="240" w:lineRule="auto"/>
    </w:pPr>
  </w:style>
  <w:style w:type="paragraph" w:customStyle="1" w:styleId="CM2">
    <w:name w:val="CM2"/>
    <w:basedOn w:val="Normal"/>
    <w:next w:val="Normal"/>
    <w:qFormat/>
    <w:rsid w:val="00141ADB"/>
    <w:pPr>
      <w:spacing w:after="0" w:line="240" w:lineRule="auto"/>
    </w:pPr>
  </w:style>
  <w:style w:type="paragraph" w:customStyle="1" w:styleId="intro">
    <w:name w:val="intro"/>
    <w:basedOn w:val="Normal"/>
    <w:next w:val="CM2"/>
    <w:qFormat/>
    <w:rsid w:val="00141ADB"/>
    <w:pPr>
      <w:spacing w:after="0" w:line="240" w:lineRule="auto"/>
    </w:pPr>
  </w:style>
  <w:style w:type="paragraph" w:customStyle="1" w:styleId="CM16">
    <w:name w:val="CM16"/>
    <w:basedOn w:val="Normal"/>
    <w:next w:val="Normal"/>
    <w:qFormat/>
    <w:rsid w:val="00141ADB"/>
    <w:pPr>
      <w:spacing w:after="0" w:line="240" w:lineRule="auto"/>
    </w:pPr>
  </w:style>
  <w:style w:type="paragraph" w:customStyle="1" w:styleId="CM19">
    <w:name w:val="CM19"/>
    <w:basedOn w:val="Normal"/>
    <w:qFormat/>
    <w:rsid w:val="00141ADB"/>
    <w:pPr>
      <w:spacing w:after="0" w:line="240" w:lineRule="auto"/>
    </w:pPr>
  </w:style>
  <w:style w:type="paragraph" w:customStyle="1" w:styleId="F3-TagAuthor">
    <w:name w:val="F3 - Tag/Author"/>
    <w:basedOn w:val="Normal"/>
    <w:next w:val="CM19"/>
    <w:qFormat/>
    <w:rsid w:val="00141ADB"/>
    <w:pPr>
      <w:spacing w:after="0" w:line="240" w:lineRule="auto"/>
    </w:pPr>
  </w:style>
  <w:style w:type="paragraph" w:customStyle="1" w:styleId="CM34">
    <w:name w:val="CM34"/>
    <w:basedOn w:val="Normal"/>
    <w:qFormat/>
    <w:rsid w:val="00141ADB"/>
    <w:pPr>
      <w:spacing w:after="0" w:line="240" w:lineRule="auto"/>
    </w:pPr>
  </w:style>
  <w:style w:type="paragraph" w:customStyle="1" w:styleId="F5-UnderlineNormal">
    <w:name w:val="F5 - Underline Normal"/>
    <w:basedOn w:val="Normal"/>
    <w:next w:val="CM34"/>
    <w:qFormat/>
    <w:rsid w:val="00141ADB"/>
    <w:pPr>
      <w:spacing w:after="0" w:line="240" w:lineRule="auto"/>
    </w:pPr>
  </w:style>
  <w:style w:type="paragraph" w:customStyle="1" w:styleId="CM56">
    <w:name w:val="CM56"/>
    <w:basedOn w:val="Normal"/>
    <w:qFormat/>
    <w:rsid w:val="00141ADB"/>
    <w:pPr>
      <w:spacing w:after="0" w:line="240" w:lineRule="auto"/>
    </w:pPr>
  </w:style>
  <w:style w:type="paragraph" w:customStyle="1" w:styleId="Brief-PrimarySource">
    <w:name w:val="Brief - Primary Source"/>
    <w:basedOn w:val="Normal"/>
    <w:next w:val="CM56"/>
    <w:qFormat/>
    <w:rsid w:val="00141ADB"/>
    <w:pPr>
      <w:spacing w:after="0" w:line="240" w:lineRule="auto"/>
    </w:pPr>
  </w:style>
  <w:style w:type="paragraph" w:customStyle="1" w:styleId="CM58">
    <w:name w:val="CM58"/>
    <w:basedOn w:val="Normal"/>
    <w:qFormat/>
    <w:rsid w:val="00141ADB"/>
    <w:pPr>
      <w:spacing w:after="0" w:line="240" w:lineRule="auto"/>
    </w:pPr>
  </w:style>
  <w:style w:type="paragraph" w:customStyle="1" w:styleId="Brief-Underline">
    <w:name w:val="Brief - Underline"/>
    <w:basedOn w:val="Normal"/>
    <w:next w:val="CM58"/>
    <w:qFormat/>
    <w:rsid w:val="00141ADB"/>
    <w:pPr>
      <w:spacing w:after="0" w:line="240" w:lineRule="auto"/>
    </w:pPr>
  </w:style>
  <w:style w:type="paragraph" w:customStyle="1" w:styleId="CM57">
    <w:name w:val="CM57"/>
    <w:basedOn w:val="Normal"/>
    <w:qFormat/>
    <w:rsid w:val="00141ADB"/>
    <w:pPr>
      <w:spacing w:after="0" w:line="240" w:lineRule="auto"/>
    </w:pPr>
  </w:style>
  <w:style w:type="paragraph" w:customStyle="1" w:styleId="CM11">
    <w:name w:val="CM11"/>
    <w:basedOn w:val="Normal"/>
    <w:next w:val="Normal"/>
    <w:qFormat/>
    <w:rsid w:val="00141ADB"/>
    <w:pPr>
      <w:spacing w:after="0" w:line="240" w:lineRule="auto"/>
    </w:pPr>
  </w:style>
  <w:style w:type="paragraph" w:customStyle="1" w:styleId="CM1">
    <w:name w:val="CM1"/>
    <w:basedOn w:val="Normal"/>
    <w:qFormat/>
    <w:rsid w:val="00141ADB"/>
    <w:pPr>
      <w:spacing w:after="0" w:line="240" w:lineRule="auto"/>
    </w:pPr>
  </w:style>
  <w:style w:type="paragraph" w:customStyle="1" w:styleId="CM49">
    <w:name w:val="CM49"/>
    <w:basedOn w:val="Normal"/>
    <w:qFormat/>
    <w:rsid w:val="00141ADB"/>
    <w:pPr>
      <w:spacing w:after="0" w:line="240" w:lineRule="auto"/>
    </w:pPr>
  </w:style>
  <w:style w:type="paragraph" w:customStyle="1" w:styleId="CM41">
    <w:name w:val="CM41"/>
    <w:basedOn w:val="Normal"/>
    <w:qFormat/>
    <w:rsid w:val="00141ADB"/>
    <w:pPr>
      <w:spacing w:after="0" w:line="240" w:lineRule="auto"/>
    </w:pPr>
  </w:style>
  <w:style w:type="paragraph" w:customStyle="1" w:styleId="3rdOrderPara">
    <w:name w:val="3rd Order Para"/>
    <w:basedOn w:val="Normal"/>
    <w:qFormat/>
    <w:rsid w:val="00141ADB"/>
    <w:pPr>
      <w:spacing w:after="0" w:line="240" w:lineRule="auto"/>
    </w:pPr>
  </w:style>
  <w:style w:type="paragraph" w:customStyle="1" w:styleId="2ndOrderPara">
    <w:name w:val="2nd Order Para"/>
    <w:basedOn w:val="Normal"/>
    <w:qFormat/>
    <w:rsid w:val="00141ADB"/>
    <w:pPr>
      <w:spacing w:after="0" w:line="240" w:lineRule="auto"/>
    </w:pPr>
  </w:style>
  <w:style w:type="paragraph" w:customStyle="1" w:styleId="Normal-SIGN2">
    <w:name w:val="Normal-SIGN2"/>
    <w:basedOn w:val="Normal"/>
    <w:qFormat/>
    <w:rsid w:val="00141ADB"/>
    <w:pPr>
      <w:spacing w:after="0" w:line="240" w:lineRule="auto"/>
    </w:pPr>
  </w:style>
  <w:style w:type="paragraph" w:customStyle="1" w:styleId="Normal-SIGN1">
    <w:name w:val="Normal-SIGN1"/>
    <w:basedOn w:val="Normal"/>
    <w:qFormat/>
    <w:rsid w:val="00141ADB"/>
    <w:pPr>
      <w:spacing w:after="0" w:line="240" w:lineRule="auto"/>
    </w:pPr>
  </w:style>
  <w:style w:type="paragraph" w:customStyle="1" w:styleId="CM3">
    <w:name w:val="CM3"/>
    <w:basedOn w:val="Normal"/>
    <w:qFormat/>
    <w:rsid w:val="00141ADB"/>
    <w:pPr>
      <w:spacing w:after="0" w:line="240" w:lineRule="auto"/>
    </w:pPr>
  </w:style>
  <w:style w:type="paragraph" w:customStyle="1" w:styleId="CM33">
    <w:name w:val="CM33"/>
    <w:basedOn w:val="Normal"/>
    <w:qFormat/>
    <w:rsid w:val="00141ADB"/>
    <w:pPr>
      <w:spacing w:after="0" w:line="240" w:lineRule="auto"/>
    </w:pPr>
  </w:style>
  <w:style w:type="paragraph" w:customStyle="1" w:styleId="CM37">
    <w:name w:val="CM37"/>
    <w:basedOn w:val="Normal"/>
    <w:qFormat/>
    <w:rsid w:val="00141ADB"/>
    <w:pPr>
      <w:spacing w:after="0" w:line="240" w:lineRule="auto"/>
    </w:pPr>
  </w:style>
  <w:style w:type="paragraph" w:customStyle="1" w:styleId="CM7">
    <w:name w:val="CM7"/>
    <w:basedOn w:val="Normal"/>
    <w:qFormat/>
    <w:rsid w:val="00141ADB"/>
    <w:pPr>
      <w:spacing w:after="0" w:line="240" w:lineRule="auto"/>
    </w:pPr>
  </w:style>
  <w:style w:type="paragraph" w:customStyle="1" w:styleId="ReportDate">
    <w:name w:val="ReportDate"/>
    <w:basedOn w:val="Normal"/>
    <w:qFormat/>
    <w:rsid w:val="00141ADB"/>
    <w:pPr>
      <w:spacing w:after="0" w:line="240" w:lineRule="auto"/>
    </w:pPr>
  </w:style>
  <w:style w:type="paragraph" w:customStyle="1" w:styleId="Brief-SecondarySource">
    <w:name w:val="Brief - Secondary Source"/>
    <w:basedOn w:val="Normal"/>
    <w:next w:val="ReportDate"/>
    <w:qFormat/>
    <w:rsid w:val="00141ADB"/>
    <w:pPr>
      <w:spacing w:after="0" w:line="240" w:lineRule="auto"/>
    </w:pPr>
  </w:style>
  <w:style w:type="paragraph" w:customStyle="1" w:styleId="Pa11">
    <w:name w:val="Pa11"/>
    <w:basedOn w:val="Normal"/>
    <w:next w:val="Normal"/>
    <w:qFormat/>
    <w:rsid w:val="00141ADB"/>
    <w:pPr>
      <w:spacing w:after="0" w:line="240" w:lineRule="auto"/>
    </w:pPr>
  </w:style>
  <w:style w:type="paragraph" w:customStyle="1" w:styleId="Brief-Card">
    <w:name w:val="Brief - Card"/>
    <w:basedOn w:val="Normal"/>
    <w:next w:val="Pa11"/>
    <w:qFormat/>
    <w:rsid w:val="00141ADB"/>
    <w:pPr>
      <w:spacing w:after="0" w:line="240" w:lineRule="auto"/>
    </w:pPr>
  </w:style>
  <w:style w:type="paragraph" w:customStyle="1" w:styleId="Normal3">
    <w:name w:val="Normal+3"/>
    <w:basedOn w:val="Normal"/>
    <w:next w:val="Normal"/>
    <w:qFormat/>
    <w:rsid w:val="00141ADB"/>
    <w:pPr>
      <w:spacing w:after="0" w:line="240" w:lineRule="auto"/>
    </w:pPr>
  </w:style>
  <w:style w:type="paragraph" w:customStyle="1" w:styleId="Normal11">
    <w:name w:val="Normal+1"/>
    <w:basedOn w:val="Normal"/>
    <w:next w:val="Normal"/>
    <w:qFormat/>
    <w:rsid w:val="00141ADB"/>
    <w:pPr>
      <w:spacing w:after="0" w:line="240" w:lineRule="auto"/>
    </w:pPr>
  </w:style>
  <w:style w:type="paragraph" w:customStyle="1" w:styleId="Heading230">
    <w:name w:val="Heading 2+3"/>
    <w:basedOn w:val="Normal"/>
    <w:next w:val="Normal"/>
    <w:qFormat/>
    <w:rsid w:val="00141ADB"/>
    <w:pPr>
      <w:spacing w:after="0" w:line="240" w:lineRule="auto"/>
    </w:pPr>
  </w:style>
  <w:style w:type="paragraph" w:customStyle="1" w:styleId="Normal5">
    <w:name w:val="Normal+5"/>
    <w:basedOn w:val="Normal"/>
    <w:qFormat/>
    <w:rsid w:val="00141ADB"/>
    <w:pPr>
      <w:spacing w:after="0" w:line="240" w:lineRule="auto"/>
    </w:pPr>
  </w:style>
  <w:style w:type="paragraph" w:customStyle="1" w:styleId="Cover1">
    <w:name w:val="Cover 1"/>
    <w:basedOn w:val="Normal"/>
    <w:next w:val="Normal"/>
    <w:qFormat/>
    <w:rsid w:val="00141ADB"/>
    <w:pPr>
      <w:spacing w:after="0" w:line="240" w:lineRule="auto"/>
    </w:pPr>
  </w:style>
  <w:style w:type="paragraph" w:customStyle="1" w:styleId="Cover2">
    <w:name w:val="Cover 2"/>
    <w:basedOn w:val="Normal"/>
    <w:next w:val="Normal"/>
    <w:qFormat/>
    <w:rsid w:val="00141ADB"/>
    <w:pPr>
      <w:spacing w:after="0" w:line="240" w:lineRule="auto"/>
    </w:pPr>
  </w:style>
  <w:style w:type="paragraph" w:customStyle="1" w:styleId="CM30">
    <w:name w:val="CM30"/>
    <w:basedOn w:val="Normal"/>
    <w:qFormat/>
    <w:rsid w:val="00141ADB"/>
    <w:pPr>
      <w:spacing w:after="0" w:line="240" w:lineRule="auto"/>
    </w:pPr>
  </w:style>
  <w:style w:type="paragraph" w:customStyle="1" w:styleId="CM28">
    <w:name w:val="CM28"/>
    <w:basedOn w:val="Normal"/>
    <w:qFormat/>
    <w:rsid w:val="00141ADB"/>
    <w:pPr>
      <w:spacing w:after="0" w:line="240" w:lineRule="auto"/>
    </w:pPr>
  </w:style>
  <w:style w:type="paragraph" w:customStyle="1" w:styleId="CM8">
    <w:name w:val="CM8"/>
    <w:basedOn w:val="Normal"/>
    <w:qFormat/>
    <w:rsid w:val="00141ADB"/>
    <w:pPr>
      <w:spacing w:after="0" w:line="240" w:lineRule="auto"/>
    </w:pPr>
  </w:style>
  <w:style w:type="paragraph" w:customStyle="1" w:styleId="DoubleUnderlined">
    <w:name w:val="Double Underlined"/>
    <w:basedOn w:val="Heading2"/>
    <w:next w:val="StyleUnderliningTimesNewRomanBoldNounderlineKernat161"/>
    <w:autoRedefine/>
    <w:qFormat/>
    <w:rsid w:val="00141ADB"/>
    <w:pPr>
      <w:spacing w:before="480" w:line="240" w:lineRule="auto"/>
    </w:pPr>
  </w:style>
  <w:style w:type="paragraph" w:customStyle="1" w:styleId="IndexFixer">
    <w:name w:val="Index Fixer"/>
    <w:basedOn w:val="Heading1"/>
    <w:next w:val="StyleBoldUnderliningKernat16pt"/>
    <w:qFormat/>
    <w:rsid w:val="00141ADB"/>
    <w:pPr>
      <w:spacing w:before="480" w:line="240" w:lineRule="auto"/>
    </w:pPr>
  </w:style>
  <w:style w:type="paragraph" w:customStyle="1" w:styleId="boldy">
    <w:name w:val="boldy"/>
    <w:basedOn w:val="Heading2"/>
    <w:next w:val="Card1"/>
    <w:qFormat/>
    <w:rsid w:val="00141ADB"/>
    <w:pPr>
      <w:spacing w:before="480" w:line="240" w:lineRule="auto"/>
    </w:pPr>
  </w:style>
  <w:style w:type="paragraph" w:customStyle="1" w:styleId="StyleLeft025Right025TopSinglesolidlineAuto">
    <w:name w:val="Style Left:  0.25&quot; Right:  0.25&quot; Top: (Single solid line Auto  ..."/>
    <w:basedOn w:val="Normal"/>
    <w:next w:val="boldy"/>
    <w:qFormat/>
    <w:rsid w:val="00141ADB"/>
    <w:pPr>
      <w:spacing w:after="0" w:line="240" w:lineRule="auto"/>
    </w:pPr>
  </w:style>
  <w:style w:type="paragraph" w:customStyle="1" w:styleId="TxBr6p1">
    <w:name w:val="TxBr_6p1"/>
    <w:basedOn w:val="Normal"/>
    <w:next w:val="Cite21"/>
    <w:qFormat/>
    <w:rsid w:val="00141ADB"/>
    <w:pPr>
      <w:spacing w:after="0" w:line="240" w:lineRule="auto"/>
    </w:pPr>
  </w:style>
  <w:style w:type="paragraph" w:customStyle="1" w:styleId="PageHeader-Underline18pt">
    <w:name w:val="Page Header - Underline 18 pt"/>
    <w:next w:val="TxBr6p1"/>
    <w:qFormat/>
    <w:rsid w:val="00141ADB"/>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141ADB"/>
    <w:pPr>
      <w:spacing w:after="0" w:line="240" w:lineRule="auto"/>
    </w:pPr>
  </w:style>
  <w:style w:type="paragraph" w:customStyle="1" w:styleId="ArgumentTags">
    <w:name w:val="Argument Tags"/>
    <w:basedOn w:val="Heading2"/>
    <w:next w:val="cardCharCharCharCharCharCharCharCharCharCharCharCharCharCharChar"/>
    <w:qFormat/>
    <w:rsid w:val="00141ADB"/>
    <w:pPr>
      <w:spacing w:before="480" w:line="240" w:lineRule="auto"/>
    </w:pPr>
  </w:style>
  <w:style w:type="paragraph" w:customStyle="1" w:styleId="subhead">
    <w:name w:val="subhead"/>
    <w:basedOn w:val="Normal"/>
    <w:qFormat/>
    <w:rsid w:val="00141ADB"/>
    <w:pPr>
      <w:spacing w:after="0" w:line="240" w:lineRule="auto"/>
    </w:pPr>
  </w:style>
  <w:style w:type="paragraph" w:customStyle="1" w:styleId="Card1">
    <w:name w:val="Card1"/>
    <w:next w:val="TimesNewRoman12"/>
    <w:qFormat/>
    <w:rsid w:val="00141ADB"/>
    <w:pPr>
      <w:spacing w:after="200" w:line="276" w:lineRule="auto"/>
    </w:pPr>
  </w:style>
  <w:style w:type="paragraph" w:customStyle="1" w:styleId="Cite21">
    <w:name w:val="Cite2"/>
    <w:next w:val="htmlbody"/>
    <w:qFormat/>
    <w:rsid w:val="00141ADB"/>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141ADB"/>
    <w:pPr>
      <w:spacing w:after="0" w:line="240" w:lineRule="auto"/>
    </w:pPr>
  </w:style>
  <w:style w:type="paragraph" w:customStyle="1" w:styleId="articletext">
    <w:name w:val="articletext"/>
    <w:basedOn w:val="Normal"/>
    <w:next w:val="story-headline"/>
    <w:qFormat/>
    <w:rsid w:val="00141ADB"/>
    <w:pPr>
      <w:spacing w:after="0" w:line="240" w:lineRule="auto"/>
    </w:pPr>
  </w:style>
  <w:style w:type="paragraph" w:customStyle="1" w:styleId="Normalization">
    <w:name w:val="Normalization"/>
    <w:basedOn w:val="Normal"/>
    <w:next w:val="articletext"/>
    <w:qFormat/>
    <w:rsid w:val="00141ADB"/>
    <w:pPr>
      <w:spacing w:after="0" w:line="240" w:lineRule="auto"/>
    </w:pPr>
  </w:style>
  <w:style w:type="paragraph" w:customStyle="1" w:styleId="cardtextsmall">
    <w:name w:val="card text small"/>
    <w:basedOn w:val="Normal"/>
    <w:next w:val="story-body"/>
    <w:qFormat/>
    <w:rsid w:val="00141ADB"/>
    <w:pPr>
      <w:spacing w:after="0" w:line="240" w:lineRule="auto"/>
    </w:pPr>
  </w:style>
  <w:style w:type="paragraph" w:customStyle="1" w:styleId="listlevel1">
    <w:name w:val="list level 1"/>
    <w:basedOn w:val="Normal"/>
    <w:next w:val="cardtextsmall"/>
    <w:qFormat/>
    <w:rsid w:val="00141ADB"/>
    <w:pPr>
      <w:spacing w:after="0" w:line="240" w:lineRule="auto"/>
    </w:pPr>
  </w:style>
  <w:style w:type="paragraph" w:customStyle="1" w:styleId="CaseListNormal">
    <w:name w:val="Case List Normal"/>
    <w:basedOn w:val="Normal"/>
    <w:next w:val="story-dateline"/>
    <w:qFormat/>
    <w:rsid w:val="00141ADB"/>
    <w:pPr>
      <w:spacing w:after="0" w:line="240" w:lineRule="auto"/>
    </w:pPr>
  </w:style>
  <w:style w:type="paragraph" w:customStyle="1" w:styleId="listlevel2">
    <w:name w:val="list level 2"/>
    <w:basedOn w:val="Normal"/>
    <w:next w:val="CaseListNormal"/>
    <w:qFormat/>
    <w:rsid w:val="00141ADB"/>
    <w:pPr>
      <w:spacing w:after="0" w:line="240" w:lineRule="auto"/>
    </w:pPr>
  </w:style>
  <w:style w:type="paragraph" w:customStyle="1" w:styleId="listlevel3">
    <w:name w:val="list level 3"/>
    <w:basedOn w:val="CaseListNormal"/>
    <w:next w:val="Body"/>
    <w:qFormat/>
    <w:rsid w:val="00141ADB"/>
  </w:style>
  <w:style w:type="paragraph" w:customStyle="1" w:styleId="PageNumber1">
    <w:name w:val="Page Number1"/>
    <w:basedOn w:val="Normal"/>
    <w:next w:val="Normal"/>
    <w:qFormat/>
    <w:rsid w:val="00141ADB"/>
    <w:pPr>
      <w:spacing w:after="0" w:line="240" w:lineRule="auto"/>
    </w:pPr>
  </w:style>
  <w:style w:type="paragraph" w:customStyle="1" w:styleId="TimesNewRoman12">
    <w:name w:val="TimesNewRoman12"/>
    <w:next w:val="tagCharChar1Char"/>
    <w:qFormat/>
    <w:rsid w:val="00141ADB"/>
    <w:pPr>
      <w:spacing w:after="200" w:line="276" w:lineRule="auto"/>
    </w:pPr>
  </w:style>
  <w:style w:type="paragraph" w:customStyle="1" w:styleId="htmlbody">
    <w:name w:val="htmlbody"/>
    <w:basedOn w:val="Normal"/>
    <w:next w:val="OmniPage1"/>
    <w:qFormat/>
    <w:rsid w:val="00141ADB"/>
    <w:pPr>
      <w:spacing w:after="0" w:line="240" w:lineRule="auto"/>
    </w:pPr>
  </w:style>
  <w:style w:type="paragraph" w:customStyle="1" w:styleId="textChar">
    <w:name w:val="text Char"/>
    <w:basedOn w:val="Normal"/>
    <w:next w:val="TitlePageCenter"/>
    <w:autoRedefine/>
    <w:qFormat/>
    <w:rsid w:val="00141ADB"/>
    <w:pPr>
      <w:spacing w:after="0" w:line="240" w:lineRule="auto"/>
    </w:pPr>
  </w:style>
  <w:style w:type="paragraph" w:customStyle="1" w:styleId="story-headline">
    <w:name w:val="story-headline"/>
    <w:basedOn w:val="Normal"/>
    <w:next w:val="ProjectTitleLine"/>
    <w:qFormat/>
    <w:rsid w:val="00141ADB"/>
    <w:pPr>
      <w:spacing w:after="0" w:line="240" w:lineRule="auto"/>
    </w:pPr>
  </w:style>
  <w:style w:type="paragraph" w:customStyle="1" w:styleId="story-dateline">
    <w:name w:val="story-dateline"/>
    <w:basedOn w:val="Normal"/>
    <w:next w:val="cardChar1Char"/>
    <w:qFormat/>
    <w:rsid w:val="00141ADB"/>
    <w:pPr>
      <w:spacing w:after="0" w:line="240" w:lineRule="auto"/>
    </w:pPr>
  </w:style>
  <w:style w:type="paragraph" w:customStyle="1" w:styleId="Corpotesto">
    <w:name w:val="Corpo testo"/>
    <w:basedOn w:val="Normal"/>
    <w:next w:val="CM44"/>
    <w:qFormat/>
    <w:rsid w:val="00141ADB"/>
    <w:pPr>
      <w:spacing w:after="0" w:line="240" w:lineRule="auto"/>
    </w:pPr>
  </w:style>
  <w:style w:type="paragraph" w:customStyle="1" w:styleId="3text">
    <w:name w:val="3text"/>
    <w:basedOn w:val="Normal"/>
    <w:next w:val="Corpotesto"/>
    <w:qFormat/>
    <w:rsid w:val="00141ADB"/>
    <w:pPr>
      <w:spacing w:after="0" w:line="240" w:lineRule="auto"/>
    </w:pPr>
  </w:style>
  <w:style w:type="paragraph" w:customStyle="1" w:styleId="tagCharChar1Char">
    <w:name w:val="tag Char Char1 Char"/>
    <w:qFormat/>
    <w:rsid w:val="00141ADB"/>
    <w:pPr>
      <w:spacing w:after="200" w:line="276" w:lineRule="auto"/>
    </w:pPr>
  </w:style>
  <w:style w:type="paragraph" w:customStyle="1" w:styleId="OmniPage1">
    <w:name w:val="OmniPage #1"/>
    <w:basedOn w:val="Normal"/>
    <w:next w:val="StrikeThrough"/>
    <w:qFormat/>
    <w:rsid w:val="00141ADB"/>
    <w:pPr>
      <w:spacing w:after="0" w:line="240" w:lineRule="auto"/>
    </w:pPr>
  </w:style>
  <w:style w:type="paragraph" w:customStyle="1" w:styleId="TitlePageCenter">
    <w:name w:val="Title Page Center"/>
    <w:basedOn w:val="Normal"/>
    <w:next w:val="textbodyblack"/>
    <w:autoRedefine/>
    <w:qFormat/>
    <w:rsid w:val="00141ADB"/>
    <w:pPr>
      <w:spacing w:after="0" w:line="240" w:lineRule="auto"/>
    </w:pPr>
  </w:style>
  <w:style w:type="paragraph" w:customStyle="1" w:styleId="ProjectTitleLine">
    <w:name w:val="Project Title Line"/>
    <w:basedOn w:val="Normal"/>
    <w:next w:val="Normal"/>
    <w:autoRedefine/>
    <w:qFormat/>
    <w:rsid w:val="00141ADB"/>
    <w:pPr>
      <w:spacing w:after="0" w:line="240" w:lineRule="auto"/>
    </w:pPr>
  </w:style>
  <w:style w:type="paragraph" w:customStyle="1" w:styleId="cardChar1Char">
    <w:name w:val="card Char1 Char"/>
    <w:basedOn w:val="Normal"/>
    <w:next w:val="StyleLeft02"/>
    <w:qFormat/>
    <w:rsid w:val="00141ADB"/>
    <w:pPr>
      <w:spacing w:after="0" w:line="240" w:lineRule="auto"/>
    </w:pPr>
  </w:style>
  <w:style w:type="paragraph" w:customStyle="1" w:styleId="CM12">
    <w:name w:val="CM12"/>
    <w:basedOn w:val="Normal"/>
    <w:qFormat/>
    <w:rsid w:val="00141ADB"/>
    <w:pPr>
      <w:spacing w:after="0" w:line="240" w:lineRule="auto"/>
    </w:pPr>
  </w:style>
  <w:style w:type="paragraph" w:customStyle="1" w:styleId="TextofCards">
    <w:name w:val="Text of Cards"/>
    <w:basedOn w:val="Normal"/>
    <w:next w:val="CM12"/>
    <w:qFormat/>
    <w:rsid w:val="00141ADB"/>
    <w:pPr>
      <w:spacing w:after="0" w:line="240" w:lineRule="auto"/>
    </w:pPr>
  </w:style>
  <w:style w:type="paragraph" w:customStyle="1" w:styleId="CM44">
    <w:name w:val="CM44"/>
    <w:basedOn w:val="Normal"/>
    <w:qFormat/>
    <w:rsid w:val="00141ADB"/>
    <w:pPr>
      <w:spacing w:after="0" w:line="240" w:lineRule="auto"/>
    </w:pPr>
  </w:style>
  <w:style w:type="paragraph" w:customStyle="1" w:styleId="StrikeThrough">
    <w:name w:val="Strike Through"/>
    <w:basedOn w:val="Normal"/>
    <w:next w:val="Normal"/>
    <w:qFormat/>
    <w:rsid w:val="00141ADB"/>
    <w:pPr>
      <w:spacing w:after="0" w:line="240" w:lineRule="auto"/>
    </w:pPr>
  </w:style>
  <w:style w:type="paragraph" w:customStyle="1" w:styleId="textbodyblack">
    <w:name w:val="textbodyblack"/>
    <w:basedOn w:val="Normal"/>
    <w:next w:val="Pa5"/>
    <w:qFormat/>
    <w:rsid w:val="00141ADB"/>
    <w:pPr>
      <w:spacing w:after="0" w:line="240" w:lineRule="auto"/>
    </w:pPr>
  </w:style>
  <w:style w:type="paragraph" w:customStyle="1" w:styleId="TitlePageBy">
    <w:name w:val="Title Page By"/>
    <w:basedOn w:val="textbodyblack"/>
    <w:next w:val="Normal"/>
    <w:autoRedefine/>
    <w:qFormat/>
    <w:rsid w:val="00141ADB"/>
  </w:style>
  <w:style w:type="paragraph" w:customStyle="1" w:styleId="CiteCorrected">
    <w:name w:val="Cite Corrected"/>
    <w:basedOn w:val="Normal"/>
    <w:next w:val="tagline1"/>
    <w:qFormat/>
    <w:rsid w:val="00141ADB"/>
    <w:pPr>
      <w:spacing w:after="0" w:line="240" w:lineRule="auto"/>
    </w:pPr>
  </w:style>
  <w:style w:type="paragraph" w:customStyle="1" w:styleId="NormalVerdana">
    <w:name w:val="Normal + Verdana"/>
    <w:aliases w:val="White,Normal + Arial,10 pt"/>
    <w:basedOn w:val="Normal"/>
    <w:next w:val="CiteCorrected"/>
    <w:qFormat/>
    <w:rsid w:val="00141ADB"/>
    <w:pPr>
      <w:spacing w:after="0" w:line="240" w:lineRule="auto"/>
    </w:pPr>
  </w:style>
  <w:style w:type="paragraph" w:customStyle="1" w:styleId="StyleLeft02">
    <w:name w:val="Style Left:  0.2&quot;"/>
    <w:basedOn w:val="Normal"/>
    <w:next w:val="Block1"/>
    <w:qFormat/>
    <w:rsid w:val="00141ADB"/>
    <w:pPr>
      <w:spacing w:after="0" w:line="240" w:lineRule="auto"/>
    </w:pPr>
  </w:style>
  <w:style w:type="paragraph" w:customStyle="1" w:styleId="Pa5">
    <w:name w:val="Pa5"/>
    <w:basedOn w:val="Normal"/>
    <w:uiPriority w:val="99"/>
    <w:qFormat/>
    <w:rsid w:val="00141ADB"/>
    <w:pPr>
      <w:spacing w:after="0" w:line="240" w:lineRule="auto"/>
    </w:pPr>
  </w:style>
  <w:style w:type="paragraph" w:customStyle="1" w:styleId="tagline1">
    <w:name w:val="tagline"/>
    <w:basedOn w:val="Normal"/>
    <w:next w:val="cardCharCharCharCharChar"/>
    <w:qFormat/>
    <w:rsid w:val="00141ADB"/>
    <w:pPr>
      <w:spacing w:after="0" w:line="240" w:lineRule="auto"/>
    </w:pPr>
  </w:style>
  <w:style w:type="paragraph" w:customStyle="1" w:styleId="Block1">
    <w:name w:val="Block1"/>
    <w:basedOn w:val="Normal"/>
    <w:next w:val="Normal"/>
    <w:uiPriority w:val="3"/>
    <w:qFormat/>
    <w:rsid w:val="00141ADB"/>
    <w:pPr>
      <w:spacing w:after="0" w:line="240" w:lineRule="auto"/>
    </w:pPr>
  </w:style>
  <w:style w:type="paragraph" w:customStyle="1" w:styleId="Hat1">
    <w:name w:val="Hat1"/>
    <w:basedOn w:val="Normal"/>
    <w:next w:val="Normal"/>
    <w:uiPriority w:val="2"/>
    <w:qFormat/>
    <w:rsid w:val="00141ADB"/>
    <w:pPr>
      <w:spacing w:after="0" w:line="240" w:lineRule="auto"/>
    </w:pPr>
  </w:style>
  <w:style w:type="paragraph" w:customStyle="1" w:styleId="post-subtitle">
    <w:name w:val="post-subtitle"/>
    <w:basedOn w:val="Normal"/>
    <w:qFormat/>
    <w:rsid w:val="00141ADB"/>
    <w:pPr>
      <w:spacing w:after="0" w:line="240" w:lineRule="auto"/>
    </w:pPr>
  </w:style>
  <w:style w:type="paragraph" w:customStyle="1" w:styleId="Pa6">
    <w:name w:val="Pa6"/>
    <w:basedOn w:val="Normal"/>
    <w:qFormat/>
    <w:rsid w:val="00141ADB"/>
    <w:pPr>
      <w:spacing w:after="0" w:line="240" w:lineRule="auto"/>
    </w:pPr>
  </w:style>
  <w:style w:type="paragraph" w:customStyle="1" w:styleId="NormalWeb3">
    <w:name w:val="Normal (Web)3"/>
    <w:basedOn w:val="Normal"/>
    <w:next w:val="CardTagCharChar"/>
    <w:qFormat/>
    <w:rsid w:val="00141ADB"/>
    <w:pPr>
      <w:spacing w:after="0" w:line="240" w:lineRule="auto"/>
    </w:pPr>
  </w:style>
  <w:style w:type="paragraph" w:customStyle="1" w:styleId="noindent0">
    <w:name w:val="no_indent"/>
    <w:basedOn w:val="Normal"/>
    <w:next w:val="NormalWeb3"/>
    <w:qFormat/>
    <w:rsid w:val="00141ADB"/>
    <w:pPr>
      <w:spacing w:after="0" w:line="240" w:lineRule="auto"/>
    </w:pPr>
  </w:style>
  <w:style w:type="paragraph" w:customStyle="1" w:styleId="cardCharCharCharCharChar">
    <w:name w:val="card Char Char Char Char Char"/>
    <w:basedOn w:val="Normal"/>
    <w:next w:val="fixed"/>
    <w:qFormat/>
    <w:rsid w:val="00141ADB"/>
    <w:pPr>
      <w:spacing w:after="0" w:line="240" w:lineRule="auto"/>
    </w:pPr>
  </w:style>
  <w:style w:type="paragraph" w:customStyle="1" w:styleId="TOCHeading1">
    <w:name w:val="TOC Heading1"/>
    <w:basedOn w:val="Heading1"/>
    <w:next w:val="Normal"/>
    <w:uiPriority w:val="39"/>
    <w:qFormat/>
    <w:rsid w:val="00141ADB"/>
    <w:pPr>
      <w:spacing w:before="480" w:line="240" w:lineRule="auto"/>
    </w:pPr>
  </w:style>
  <w:style w:type="paragraph" w:customStyle="1" w:styleId="HeaderFooter">
    <w:name w:val="Header &amp; Footer"/>
    <w:next w:val="ExecutiveSummarytext"/>
    <w:qFormat/>
    <w:rsid w:val="00141ADB"/>
    <w:pPr>
      <w:spacing w:after="200" w:line="276" w:lineRule="auto"/>
    </w:pPr>
  </w:style>
  <w:style w:type="paragraph" w:customStyle="1" w:styleId="NoteLevel11">
    <w:name w:val="Note Level 11"/>
    <w:basedOn w:val="Normal"/>
    <w:next w:val="HeaderFooter"/>
    <w:uiPriority w:val="99"/>
    <w:qFormat/>
    <w:rsid w:val="00141ADB"/>
    <w:pPr>
      <w:spacing w:after="0" w:line="240" w:lineRule="auto"/>
    </w:pPr>
  </w:style>
  <w:style w:type="paragraph" w:customStyle="1" w:styleId="CardTextUnderlined">
    <w:name w:val="Card Text Underlined"/>
    <w:basedOn w:val="Normal"/>
    <w:next w:val="NormalUnderline"/>
    <w:qFormat/>
    <w:rsid w:val="00141ADB"/>
    <w:pPr>
      <w:spacing w:after="0" w:line="240" w:lineRule="auto"/>
    </w:pPr>
  </w:style>
  <w:style w:type="paragraph" w:customStyle="1" w:styleId="ReallySamllText">
    <w:name w:val="ReallySamllText"/>
    <w:basedOn w:val="Normal"/>
    <w:next w:val="CardTextUnderlined"/>
    <w:autoRedefine/>
    <w:qFormat/>
    <w:rsid w:val="00141ADB"/>
    <w:pPr>
      <w:spacing w:after="0" w:line="240" w:lineRule="auto"/>
    </w:pPr>
  </w:style>
  <w:style w:type="paragraph" w:customStyle="1" w:styleId="HeaderDebate">
    <w:name w:val="Header Debate"/>
    <w:basedOn w:val="Normal"/>
    <w:next w:val="byline1"/>
    <w:qFormat/>
    <w:rsid w:val="00141ADB"/>
    <w:pPr>
      <w:spacing w:after="0" w:line="240" w:lineRule="auto"/>
    </w:pPr>
  </w:style>
  <w:style w:type="paragraph" w:customStyle="1" w:styleId="Card6pt">
    <w:name w:val="Card 6pt"/>
    <w:basedOn w:val="Normal"/>
    <w:next w:val="HeaderDebate"/>
    <w:qFormat/>
    <w:rsid w:val="00141ADB"/>
    <w:pPr>
      <w:spacing w:after="0" w:line="240" w:lineRule="auto"/>
    </w:pPr>
  </w:style>
  <w:style w:type="paragraph" w:customStyle="1" w:styleId="CardTagCharChar">
    <w:name w:val="Card Tag Char Char"/>
    <w:basedOn w:val="Normal"/>
    <w:next w:val="NoteLevel31"/>
    <w:qFormat/>
    <w:rsid w:val="00141ADB"/>
    <w:pPr>
      <w:spacing w:after="0" w:line="240" w:lineRule="auto"/>
    </w:pPr>
  </w:style>
  <w:style w:type="paragraph" w:customStyle="1" w:styleId="fixed">
    <w:name w:val="fixed"/>
    <w:basedOn w:val="Normal"/>
    <w:next w:val="NoteLevel41"/>
    <w:qFormat/>
    <w:rsid w:val="00141ADB"/>
    <w:pPr>
      <w:spacing w:after="0" w:line="240" w:lineRule="auto"/>
    </w:pPr>
  </w:style>
  <w:style w:type="paragraph" w:customStyle="1" w:styleId="textonormal">
    <w:name w:val="textonormal"/>
    <w:basedOn w:val="Normal"/>
    <w:next w:val="NoteLevel51"/>
    <w:qFormat/>
    <w:rsid w:val="00141ADB"/>
    <w:pPr>
      <w:spacing w:after="0" w:line="240" w:lineRule="auto"/>
    </w:pPr>
  </w:style>
  <w:style w:type="paragraph" w:customStyle="1" w:styleId="TagCiteChar1">
    <w:name w:val="Tag / Cite Char"/>
    <w:basedOn w:val="Normal"/>
    <w:next w:val="textonormal"/>
    <w:qFormat/>
    <w:rsid w:val="00141ADB"/>
    <w:pPr>
      <w:spacing w:after="0" w:line="240" w:lineRule="auto"/>
    </w:pPr>
  </w:style>
  <w:style w:type="paragraph" w:customStyle="1" w:styleId="PageNumber2">
    <w:name w:val="Page Number2"/>
    <w:basedOn w:val="Normal"/>
    <w:next w:val="Normal"/>
    <w:qFormat/>
    <w:rsid w:val="00141ADB"/>
    <w:pPr>
      <w:spacing w:after="0" w:line="240" w:lineRule="auto"/>
    </w:pPr>
  </w:style>
  <w:style w:type="paragraph" w:customStyle="1" w:styleId="ExecutiveSummarytext">
    <w:name w:val="Executive Summary text"/>
    <w:basedOn w:val="Normal"/>
    <w:next w:val="Normal"/>
    <w:qFormat/>
    <w:rsid w:val="00141ADB"/>
    <w:pPr>
      <w:spacing w:after="0" w:line="240" w:lineRule="auto"/>
    </w:pPr>
  </w:style>
  <w:style w:type="paragraph" w:customStyle="1" w:styleId="CardTextSmall0">
    <w:name w:val="Card Text Small"/>
    <w:basedOn w:val="Normal"/>
    <w:qFormat/>
    <w:rsid w:val="00141ADB"/>
    <w:pPr>
      <w:spacing w:after="0" w:line="240" w:lineRule="auto"/>
    </w:pPr>
  </w:style>
  <w:style w:type="paragraph" w:customStyle="1" w:styleId="NormalUnderline">
    <w:name w:val="Normal Underline"/>
    <w:basedOn w:val="Normal"/>
    <w:next w:val="NoteLevel91"/>
    <w:qFormat/>
    <w:rsid w:val="00141ADB"/>
    <w:pPr>
      <w:spacing w:after="0" w:line="240" w:lineRule="auto"/>
    </w:pPr>
  </w:style>
  <w:style w:type="paragraph" w:customStyle="1" w:styleId="byline1">
    <w:name w:val="byline1"/>
    <w:basedOn w:val="Normal"/>
    <w:qFormat/>
    <w:rsid w:val="00141ADB"/>
    <w:pPr>
      <w:spacing w:after="0" w:line="240" w:lineRule="auto"/>
    </w:pPr>
  </w:style>
  <w:style w:type="paragraph" w:customStyle="1" w:styleId="PlaceholderText1">
    <w:name w:val="Placeholder Text1"/>
    <w:basedOn w:val="Normal"/>
    <w:next w:val="ImportantText"/>
    <w:qFormat/>
    <w:rsid w:val="00141ADB"/>
    <w:pPr>
      <w:spacing w:after="0" w:line="240" w:lineRule="auto"/>
    </w:pPr>
  </w:style>
  <w:style w:type="paragraph" w:customStyle="1" w:styleId="NormalWeb1">
    <w:name w:val="Normal (Web)1"/>
    <w:basedOn w:val="Normal"/>
    <w:next w:val="PlaceholderText1"/>
    <w:qFormat/>
    <w:rsid w:val="00141ADB"/>
    <w:pPr>
      <w:spacing w:after="0" w:line="240" w:lineRule="auto"/>
    </w:pPr>
  </w:style>
  <w:style w:type="paragraph" w:customStyle="1" w:styleId="NoteLevel31">
    <w:name w:val="Note Level 31"/>
    <w:basedOn w:val="Normal"/>
    <w:qFormat/>
    <w:rsid w:val="00141ADB"/>
    <w:pPr>
      <w:spacing w:after="0" w:line="240" w:lineRule="auto"/>
    </w:pPr>
  </w:style>
  <w:style w:type="paragraph" w:customStyle="1" w:styleId="NoteLevel41">
    <w:name w:val="Note Level 41"/>
    <w:basedOn w:val="Normal"/>
    <w:next w:val="StyleBodyText11ptBlackUnderline"/>
    <w:qFormat/>
    <w:rsid w:val="00141ADB"/>
    <w:pPr>
      <w:spacing w:after="0" w:line="240" w:lineRule="auto"/>
    </w:pPr>
  </w:style>
  <w:style w:type="paragraph" w:customStyle="1" w:styleId="NoteLevel51">
    <w:name w:val="Note Level 51"/>
    <w:basedOn w:val="Normal"/>
    <w:qFormat/>
    <w:rsid w:val="00141ADB"/>
    <w:pPr>
      <w:spacing w:after="0" w:line="240" w:lineRule="auto"/>
    </w:pPr>
  </w:style>
  <w:style w:type="paragraph" w:customStyle="1" w:styleId="NoteLevel61">
    <w:name w:val="Note Level 61"/>
    <w:basedOn w:val="Normal"/>
    <w:next w:val="StyleBodyText11ptBoldBlack"/>
    <w:qFormat/>
    <w:rsid w:val="00141ADB"/>
    <w:pPr>
      <w:spacing w:after="0" w:line="240" w:lineRule="auto"/>
    </w:pPr>
  </w:style>
  <w:style w:type="paragraph" w:customStyle="1" w:styleId="Subtitle1">
    <w:name w:val="Subtitle1"/>
    <w:basedOn w:val="Normal"/>
    <w:next w:val="NoteLevel61"/>
    <w:qFormat/>
    <w:rsid w:val="00141ADB"/>
    <w:pPr>
      <w:spacing w:after="0" w:line="240" w:lineRule="auto"/>
    </w:pPr>
  </w:style>
  <w:style w:type="paragraph" w:customStyle="1" w:styleId="NoteLevel91">
    <w:name w:val="Note Level 91"/>
    <w:basedOn w:val="Normal"/>
    <w:qFormat/>
    <w:rsid w:val="00141ADB"/>
    <w:pPr>
      <w:spacing w:after="0" w:line="240" w:lineRule="auto"/>
    </w:pPr>
  </w:style>
  <w:style w:type="paragraph" w:customStyle="1" w:styleId="ImportantText">
    <w:name w:val="Important Text"/>
    <w:basedOn w:val="Normal"/>
    <w:next w:val="Normal"/>
    <w:qFormat/>
    <w:rsid w:val="00141ADB"/>
    <w:pPr>
      <w:spacing w:after="0" w:line="240" w:lineRule="auto"/>
    </w:pPr>
  </w:style>
  <w:style w:type="paragraph" w:customStyle="1" w:styleId="StyleBodyText11ptBlackUnderline">
    <w:name w:val="Style Body Text + 11 pt Black Underline"/>
    <w:basedOn w:val="Normal"/>
    <w:next w:val="ListContents"/>
    <w:qFormat/>
    <w:rsid w:val="00141ADB"/>
    <w:pPr>
      <w:spacing w:after="0" w:line="240" w:lineRule="auto"/>
    </w:pPr>
  </w:style>
  <w:style w:type="paragraph" w:customStyle="1" w:styleId="StyleBodyText11ptBoldBlack">
    <w:name w:val="Style Body Text + 11 pt Bold Black"/>
    <w:basedOn w:val="Normal"/>
    <w:next w:val="StyleListContents11ptCustomColorRGB353132Underline"/>
    <w:qFormat/>
    <w:rsid w:val="00141ADB"/>
    <w:pPr>
      <w:spacing w:after="0" w:line="240" w:lineRule="auto"/>
    </w:pPr>
  </w:style>
  <w:style w:type="paragraph" w:customStyle="1" w:styleId="NoteLevel71">
    <w:name w:val="Note Level 71"/>
    <w:basedOn w:val="Normal"/>
    <w:qFormat/>
    <w:rsid w:val="00141ADB"/>
    <w:pPr>
      <w:spacing w:after="0" w:line="240" w:lineRule="auto"/>
    </w:pPr>
  </w:style>
  <w:style w:type="paragraph" w:customStyle="1" w:styleId="StyletinyBold">
    <w:name w:val="Style tiny + Bold"/>
    <w:basedOn w:val="TagF3"/>
    <w:qFormat/>
    <w:rsid w:val="00141ADB"/>
  </w:style>
  <w:style w:type="paragraph" w:customStyle="1" w:styleId="NoteLevel81">
    <w:name w:val="Note Level 81"/>
    <w:basedOn w:val="Normal"/>
    <w:next w:val="StyletinyBold"/>
    <w:qFormat/>
    <w:rsid w:val="00141ADB"/>
    <w:pPr>
      <w:spacing w:after="0" w:line="240" w:lineRule="auto"/>
    </w:pPr>
  </w:style>
  <w:style w:type="paragraph" w:customStyle="1" w:styleId="ListContents">
    <w:name w:val="List Contents"/>
    <w:basedOn w:val="Normal"/>
    <w:next w:val="Ununderlined"/>
    <w:qFormat/>
    <w:rsid w:val="00141ADB"/>
    <w:pPr>
      <w:spacing w:after="0" w:line="240" w:lineRule="auto"/>
    </w:pPr>
  </w:style>
  <w:style w:type="paragraph" w:customStyle="1" w:styleId="StyleListContents11ptCustomColorRGB353132Underline">
    <w:name w:val="Style List Contents + 11 pt Custom Color(RGB(353132)) Underline"/>
    <w:basedOn w:val="Ununderlined"/>
    <w:qFormat/>
    <w:rsid w:val="00141ADB"/>
  </w:style>
  <w:style w:type="paragraph" w:customStyle="1" w:styleId="Unimportant">
    <w:name w:val="Unimportant"/>
    <w:basedOn w:val="Normal"/>
    <w:next w:val="DebateCite"/>
    <w:qFormat/>
    <w:rsid w:val="00141ADB"/>
    <w:pPr>
      <w:spacing w:after="0" w:line="240" w:lineRule="auto"/>
    </w:pPr>
  </w:style>
  <w:style w:type="paragraph" w:customStyle="1" w:styleId="Normal2Bold">
    <w:name w:val="Normal2 + Bold"/>
    <w:basedOn w:val="Normal"/>
    <w:next w:val="Unimportant"/>
    <w:qFormat/>
    <w:rsid w:val="00141ADB"/>
    <w:pPr>
      <w:spacing w:after="0" w:line="240" w:lineRule="auto"/>
    </w:pPr>
  </w:style>
  <w:style w:type="paragraph" w:customStyle="1" w:styleId="Ununderlined">
    <w:name w:val="Ununderlined"/>
    <w:basedOn w:val="Normal"/>
    <w:next w:val="PreformattedText"/>
    <w:qFormat/>
    <w:rsid w:val="00141ADB"/>
    <w:pPr>
      <w:spacing w:after="0" w:line="240" w:lineRule="auto"/>
    </w:pPr>
  </w:style>
  <w:style w:type="paragraph" w:customStyle="1" w:styleId="StyleCards12ptThickunderline">
    <w:name w:val="Style Cards + 12 pt Thick underline"/>
    <w:basedOn w:val="Normal"/>
    <w:qFormat/>
    <w:rsid w:val="00141ADB"/>
    <w:pPr>
      <w:spacing w:after="0" w:line="240" w:lineRule="auto"/>
    </w:pPr>
  </w:style>
  <w:style w:type="paragraph" w:customStyle="1" w:styleId="DebateCite">
    <w:name w:val="Debate Cite"/>
    <w:basedOn w:val="Normal"/>
    <w:next w:val="Normaltag"/>
    <w:autoRedefine/>
    <w:qFormat/>
    <w:rsid w:val="00141ADB"/>
    <w:pPr>
      <w:spacing w:after="0" w:line="240" w:lineRule="auto"/>
    </w:pPr>
  </w:style>
  <w:style w:type="paragraph" w:customStyle="1" w:styleId="PreformattedText">
    <w:name w:val="Preformatted Text"/>
    <w:basedOn w:val="Normal"/>
    <w:next w:val="Cardnon-underlined"/>
    <w:qFormat/>
    <w:rsid w:val="00141ADB"/>
    <w:pPr>
      <w:spacing w:after="0" w:line="240" w:lineRule="auto"/>
    </w:pPr>
  </w:style>
  <w:style w:type="paragraph" w:customStyle="1" w:styleId="StyleHeading1Justified">
    <w:name w:val="Style Heading 1 + Justified"/>
    <w:basedOn w:val="Normal"/>
    <w:next w:val="Normal"/>
    <w:qFormat/>
    <w:rsid w:val="00141ADB"/>
    <w:pPr>
      <w:spacing w:after="0" w:line="240" w:lineRule="auto"/>
    </w:pPr>
  </w:style>
  <w:style w:type="paragraph" w:customStyle="1" w:styleId="textunderline0">
    <w:name w:val="text underline"/>
    <w:basedOn w:val="Normal"/>
    <w:next w:val="Heading4Cite"/>
    <w:autoRedefine/>
    <w:qFormat/>
    <w:rsid w:val="00141ADB"/>
    <w:pPr>
      <w:spacing w:after="0" w:line="240" w:lineRule="auto"/>
    </w:pPr>
  </w:style>
  <w:style w:type="paragraph" w:customStyle="1" w:styleId="DebateTag">
    <w:name w:val="Debate Tag"/>
    <w:basedOn w:val="Normal"/>
    <w:autoRedefine/>
    <w:qFormat/>
    <w:rsid w:val="00141ADB"/>
    <w:pPr>
      <w:spacing w:after="0" w:line="240" w:lineRule="auto"/>
    </w:pPr>
  </w:style>
  <w:style w:type="paragraph" w:customStyle="1" w:styleId="BlockTitle4">
    <w:name w:val="%Block Title"/>
    <w:basedOn w:val="Heading1"/>
    <w:next w:val="PageNumber4"/>
    <w:qFormat/>
    <w:rsid w:val="00141ADB"/>
    <w:pPr>
      <w:spacing w:before="480" w:line="240" w:lineRule="auto"/>
    </w:pPr>
  </w:style>
  <w:style w:type="paragraph" w:customStyle="1" w:styleId="MaggieTag">
    <w:name w:val="MaggieTag"/>
    <w:basedOn w:val="Heading2"/>
    <w:next w:val="BlockTitle4"/>
    <w:qFormat/>
    <w:rsid w:val="00141ADB"/>
    <w:pPr>
      <w:spacing w:before="480" w:line="240" w:lineRule="auto"/>
    </w:pPr>
  </w:style>
  <w:style w:type="paragraph" w:customStyle="1" w:styleId="DottedUnderline">
    <w:name w:val="DottedUnderline"/>
    <w:basedOn w:val="Normal"/>
    <w:qFormat/>
    <w:rsid w:val="00141ADB"/>
    <w:pPr>
      <w:spacing w:after="0" w:line="240" w:lineRule="auto"/>
    </w:pPr>
  </w:style>
  <w:style w:type="paragraph" w:customStyle="1" w:styleId="4">
    <w:name w:val="4"/>
    <w:basedOn w:val="Normal"/>
    <w:next w:val="DottedUnderline"/>
    <w:qFormat/>
    <w:rsid w:val="00141ADB"/>
    <w:pPr>
      <w:spacing w:after="0" w:line="240" w:lineRule="auto"/>
    </w:pPr>
  </w:style>
  <w:style w:type="paragraph" w:customStyle="1" w:styleId="PageNumber4">
    <w:name w:val="Page Number4"/>
    <w:basedOn w:val="Normal"/>
    <w:next w:val="Normal"/>
    <w:qFormat/>
    <w:rsid w:val="00141ADB"/>
    <w:pPr>
      <w:spacing w:after="0" w:line="240" w:lineRule="auto"/>
    </w:pPr>
  </w:style>
  <w:style w:type="character" w:customStyle="1" w:styleId="CARDChar">
    <w:name w:val="CARD Char"/>
    <w:link w:val="CARD0"/>
    <w:locked/>
    <w:rsid w:val="00141ADB"/>
    <w:rPr>
      <w:rFonts w:ascii="Calibri" w:hAnsi="Calibri" w:cs="Calibri"/>
      <w:sz w:val="16"/>
    </w:rPr>
  </w:style>
  <w:style w:type="paragraph" w:customStyle="1" w:styleId="PageNumber5">
    <w:name w:val="Page Number5"/>
    <w:basedOn w:val="Normal"/>
    <w:next w:val="Normal"/>
    <w:qFormat/>
    <w:rsid w:val="00141ADB"/>
    <w:pPr>
      <w:spacing w:after="0" w:line="240" w:lineRule="auto"/>
    </w:pPr>
  </w:style>
  <w:style w:type="paragraph" w:customStyle="1" w:styleId="CARD0">
    <w:name w:val="CARD"/>
    <w:basedOn w:val="Normal"/>
    <w:next w:val="PageNumber5"/>
    <w:link w:val="CARDChar"/>
    <w:qFormat/>
    <w:rsid w:val="00141ADB"/>
    <w:pPr>
      <w:spacing w:after="0" w:line="240" w:lineRule="auto"/>
    </w:pPr>
    <w:rPr>
      <w:sz w:val="16"/>
    </w:rPr>
  </w:style>
  <w:style w:type="character" w:customStyle="1" w:styleId="HiddenBlockHeaderChar">
    <w:name w:val="Hidden Block Header Char"/>
    <w:link w:val="HiddenBlockHeader"/>
    <w:locked/>
    <w:rsid w:val="00141ADB"/>
    <w:rPr>
      <w:rFonts w:ascii="Calibri" w:hAnsi="Calibri" w:cs="Calibri"/>
      <w:sz w:val="16"/>
    </w:rPr>
  </w:style>
  <w:style w:type="paragraph" w:customStyle="1" w:styleId="HiddenBlockHeader">
    <w:name w:val="Hidden Block Header"/>
    <w:basedOn w:val="Normal"/>
    <w:next w:val="Cardtext0"/>
    <w:link w:val="HiddenBlockHeaderChar"/>
    <w:qFormat/>
    <w:rsid w:val="00141ADB"/>
    <w:pPr>
      <w:spacing w:after="0" w:line="240" w:lineRule="auto"/>
    </w:pPr>
    <w:rPr>
      <w:sz w:val="16"/>
    </w:rPr>
  </w:style>
  <w:style w:type="paragraph" w:customStyle="1" w:styleId="ThickUnderline">
    <w:name w:val="ThickUnderline"/>
    <w:qFormat/>
    <w:rsid w:val="00141ADB"/>
    <w:pPr>
      <w:spacing w:after="200" w:line="276" w:lineRule="auto"/>
    </w:pPr>
  </w:style>
  <w:style w:type="character" w:customStyle="1" w:styleId="AAAcardChar">
    <w:name w:val="AAAcard Char"/>
    <w:link w:val="AAAcard"/>
    <w:locked/>
    <w:rsid w:val="00141ADB"/>
    <w:rPr>
      <w:rFonts w:ascii="Calibri" w:hAnsi="Calibri" w:cs="Calibri"/>
      <w:sz w:val="16"/>
    </w:rPr>
  </w:style>
  <w:style w:type="paragraph" w:customStyle="1" w:styleId="citeunread">
    <w:name w:val="cite unread"/>
    <w:basedOn w:val="Normal"/>
    <w:next w:val="StyleStyle16pt"/>
    <w:qFormat/>
    <w:rsid w:val="00141ADB"/>
    <w:pPr>
      <w:spacing w:after="0" w:line="240" w:lineRule="auto"/>
    </w:pPr>
  </w:style>
  <w:style w:type="paragraph" w:customStyle="1" w:styleId="AAAcard">
    <w:name w:val="AAAcard"/>
    <w:basedOn w:val="Normal"/>
    <w:next w:val="citeunread"/>
    <w:link w:val="AAAcardChar"/>
    <w:qFormat/>
    <w:rsid w:val="00141ADB"/>
    <w:pPr>
      <w:spacing w:after="0" w:line="240" w:lineRule="auto"/>
    </w:pPr>
    <w:rPr>
      <w:sz w:val="16"/>
    </w:rPr>
  </w:style>
  <w:style w:type="paragraph" w:customStyle="1" w:styleId="read">
    <w:name w:val="read"/>
    <w:basedOn w:val="Normal"/>
    <w:next w:val="Normal"/>
    <w:qFormat/>
    <w:rsid w:val="00141ADB"/>
    <w:pPr>
      <w:spacing w:after="0" w:line="240" w:lineRule="auto"/>
    </w:pPr>
  </w:style>
  <w:style w:type="paragraph" w:customStyle="1" w:styleId="Card-Underline">
    <w:name w:val="Card-Underline"/>
    <w:basedOn w:val="Normal"/>
    <w:next w:val="read"/>
    <w:qFormat/>
    <w:rsid w:val="00141ADB"/>
    <w:pPr>
      <w:spacing w:after="0" w:line="240" w:lineRule="auto"/>
    </w:pPr>
  </w:style>
  <w:style w:type="paragraph" w:customStyle="1" w:styleId="PageNumber3">
    <w:name w:val="Page Number3"/>
    <w:basedOn w:val="Normal"/>
    <w:next w:val="Normal"/>
    <w:qFormat/>
    <w:rsid w:val="00141ADB"/>
    <w:pPr>
      <w:spacing w:after="0" w:line="240" w:lineRule="auto"/>
    </w:pPr>
  </w:style>
  <w:style w:type="paragraph" w:customStyle="1" w:styleId="smalltext1">
    <w:name w:val="small text1"/>
    <w:basedOn w:val="Normal"/>
    <w:next w:val="Normal"/>
    <w:uiPriority w:val="4"/>
    <w:qFormat/>
    <w:rsid w:val="00141ADB"/>
    <w:pPr>
      <w:spacing w:after="0" w:line="240" w:lineRule="auto"/>
    </w:pPr>
  </w:style>
  <w:style w:type="paragraph" w:customStyle="1" w:styleId="StyleStyle16pt">
    <w:name w:val="Style Style1 + 6 pt"/>
    <w:basedOn w:val="Normal"/>
    <w:qFormat/>
    <w:rsid w:val="00141ADB"/>
    <w:pPr>
      <w:spacing w:after="0" w:line="240" w:lineRule="auto"/>
    </w:pPr>
  </w:style>
  <w:style w:type="paragraph" w:customStyle="1" w:styleId="CiteReal">
    <w:name w:val="Cite Real"/>
    <w:basedOn w:val="Normal"/>
    <w:next w:val="Normal"/>
    <w:qFormat/>
    <w:rsid w:val="00141ADB"/>
    <w:pPr>
      <w:spacing w:after="0" w:line="240" w:lineRule="auto"/>
    </w:pPr>
  </w:style>
  <w:style w:type="paragraph" w:customStyle="1" w:styleId="PageNumber6">
    <w:name w:val="Page Number6"/>
    <w:basedOn w:val="Normal"/>
    <w:next w:val="Normal"/>
    <w:qFormat/>
    <w:rsid w:val="00141ADB"/>
    <w:pPr>
      <w:spacing w:after="0" w:line="240" w:lineRule="auto"/>
    </w:pPr>
  </w:style>
  <w:style w:type="paragraph" w:customStyle="1" w:styleId="Subtitle2">
    <w:name w:val="Subtitle2"/>
    <w:basedOn w:val="Normal"/>
    <w:qFormat/>
    <w:rsid w:val="00141ADB"/>
    <w:pPr>
      <w:spacing w:after="0" w:line="240" w:lineRule="auto"/>
    </w:pPr>
  </w:style>
  <w:style w:type="paragraph" w:customStyle="1" w:styleId="lastupdated">
    <w:name w:val="lastupdated"/>
    <w:basedOn w:val="Normal"/>
    <w:next w:val="Subtitle2"/>
    <w:qFormat/>
    <w:rsid w:val="00141ADB"/>
    <w:pPr>
      <w:spacing w:after="0" w:line="240" w:lineRule="auto"/>
    </w:pPr>
  </w:style>
  <w:style w:type="paragraph" w:customStyle="1" w:styleId="bodyintro">
    <w:name w:val="bodyintro"/>
    <w:basedOn w:val="Normal"/>
    <w:uiPriority w:val="99"/>
    <w:qFormat/>
    <w:rsid w:val="00141ADB"/>
    <w:pPr>
      <w:spacing w:after="0" w:line="240" w:lineRule="auto"/>
    </w:pPr>
  </w:style>
  <w:style w:type="paragraph" w:customStyle="1" w:styleId="hn-byline">
    <w:name w:val="hn-byline"/>
    <w:basedOn w:val="Normal"/>
    <w:next w:val="bodyintro"/>
    <w:qFormat/>
    <w:rsid w:val="00141ADB"/>
    <w:pPr>
      <w:spacing w:after="0" w:line="240" w:lineRule="auto"/>
    </w:pPr>
  </w:style>
  <w:style w:type="paragraph" w:customStyle="1" w:styleId="indent">
    <w:name w:val="indent"/>
    <w:basedOn w:val="Normal"/>
    <w:qFormat/>
    <w:rsid w:val="00141ADB"/>
    <w:pPr>
      <w:spacing w:after="0" w:line="240" w:lineRule="auto"/>
    </w:pPr>
  </w:style>
  <w:style w:type="paragraph" w:customStyle="1" w:styleId="articleinfo">
    <w:name w:val="articleinfo"/>
    <w:basedOn w:val="Normal"/>
    <w:next w:val="indent"/>
    <w:qFormat/>
    <w:rsid w:val="00141ADB"/>
    <w:pPr>
      <w:spacing w:after="0" w:line="240" w:lineRule="auto"/>
    </w:pPr>
  </w:style>
  <w:style w:type="paragraph" w:customStyle="1" w:styleId="PageNumber7">
    <w:name w:val="Page Number7"/>
    <w:basedOn w:val="Normal"/>
    <w:next w:val="Normal"/>
    <w:qFormat/>
    <w:rsid w:val="00141ADB"/>
    <w:pPr>
      <w:spacing w:after="0" w:line="240" w:lineRule="auto"/>
    </w:pPr>
  </w:style>
  <w:style w:type="paragraph" w:customStyle="1" w:styleId="OmniPage4">
    <w:name w:val="OmniPage #4"/>
    <w:basedOn w:val="Normal"/>
    <w:qFormat/>
    <w:rsid w:val="00141ADB"/>
    <w:pPr>
      <w:spacing w:after="0" w:line="240" w:lineRule="auto"/>
    </w:pPr>
  </w:style>
  <w:style w:type="paragraph" w:customStyle="1" w:styleId="OmniPage10">
    <w:name w:val="OmniPage #10"/>
    <w:basedOn w:val="Normal"/>
    <w:qFormat/>
    <w:rsid w:val="00141ADB"/>
    <w:pPr>
      <w:spacing w:after="0" w:line="240" w:lineRule="auto"/>
    </w:pPr>
  </w:style>
  <w:style w:type="paragraph" w:customStyle="1" w:styleId="PageNumber8">
    <w:name w:val="Page Number8"/>
    <w:basedOn w:val="Normal"/>
    <w:next w:val="Normal"/>
    <w:uiPriority w:val="99"/>
    <w:qFormat/>
    <w:rsid w:val="00141ADB"/>
    <w:pPr>
      <w:spacing w:after="0" w:line="240" w:lineRule="auto"/>
    </w:pPr>
  </w:style>
  <w:style w:type="paragraph" w:customStyle="1" w:styleId="center">
    <w:name w:val="center"/>
    <w:basedOn w:val="Normal"/>
    <w:qFormat/>
    <w:rsid w:val="00141ADB"/>
    <w:pPr>
      <w:spacing w:after="0" w:line="240" w:lineRule="auto"/>
    </w:pPr>
  </w:style>
  <w:style w:type="character" w:customStyle="1" w:styleId="Style5Char">
    <w:name w:val="Style5 Char"/>
    <w:link w:val="Style5"/>
    <w:uiPriority w:val="4"/>
    <w:locked/>
    <w:rsid w:val="00141ADB"/>
    <w:rPr>
      <w:rFonts w:ascii="Times New Roman" w:eastAsia="Times New Roman" w:hAnsi="Times New Roman" w:cs="Times New Roman"/>
      <w:sz w:val="16"/>
    </w:rPr>
  </w:style>
  <w:style w:type="paragraph" w:customStyle="1" w:styleId="Style5">
    <w:name w:val="Style5"/>
    <w:basedOn w:val="Normal"/>
    <w:link w:val="Style5Char"/>
    <w:uiPriority w:val="4"/>
    <w:qFormat/>
    <w:rsid w:val="00141ADB"/>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141ADB"/>
    <w:rPr>
      <w:rFonts w:ascii="Times New Roman" w:eastAsia="Times New Roman" w:hAnsi="Times New Roman" w:cs="Times New Roman"/>
      <w:b/>
    </w:rPr>
  </w:style>
  <w:style w:type="paragraph" w:customStyle="1" w:styleId="Style100">
    <w:name w:val="Style10"/>
    <w:basedOn w:val="Normal"/>
    <w:link w:val="Style10Char"/>
    <w:qFormat/>
    <w:rsid w:val="00141ADB"/>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141ADB"/>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141ADB"/>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141ADB"/>
    <w:rPr>
      <w:shd w:val="clear" w:color="auto" w:fill="FFFFFF"/>
    </w:rPr>
  </w:style>
  <w:style w:type="paragraph" w:customStyle="1" w:styleId="BodyText20">
    <w:name w:val="Body Text2"/>
    <w:basedOn w:val="Normal"/>
    <w:link w:val="Bodytext1"/>
    <w:qFormat/>
    <w:rsid w:val="00141ADB"/>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141ADB"/>
    <w:rPr>
      <w:rFonts w:eastAsia="Calibri"/>
      <w:color w:val="auto"/>
      <w:szCs w:val="22"/>
    </w:rPr>
  </w:style>
  <w:style w:type="paragraph" w:customStyle="1" w:styleId="StyleCardsGeorgia12ptBoldThickunderlineBorderSin">
    <w:name w:val="Style Cards + Georgia 12 pt Bold Thick underline Border: : (Sin..."/>
    <w:basedOn w:val="Normal"/>
    <w:qFormat/>
    <w:rsid w:val="00141ADB"/>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141ADB"/>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141ADB"/>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141ADB"/>
    <w:pPr>
      <w:spacing w:after="200" w:line="276" w:lineRule="auto"/>
      <w:contextualSpacing/>
    </w:pPr>
    <w:rPr>
      <w:rFonts w:eastAsia="Malgun Gothic"/>
      <w:sz w:val="24"/>
      <w:u w:val="single"/>
    </w:rPr>
  </w:style>
  <w:style w:type="paragraph" w:customStyle="1" w:styleId="txttitle">
    <w:name w:val="txttitle"/>
    <w:basedOn w:val="Normal"/>
    <w:qFormat/>
    <w:rsid w:val="00141ADB"/>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141ADB"/>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141AD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141ADB"/>
    <w:pPr>
      <w:spacing w:before="100" w:beforeAutospacing="1" w:after="100" w:afterAutospacing="1" w:line="240" w:lineRule="auto"/>
    </w:pPr>
    <w:rPr>
      <w:sz w:val="24"/>
    </w:rPr>
  </w:style>
  <w:style w:type="paragraph" w:customStyle="1" w:styleId="ecmsonormal">
    <w:name w:val="ec_msonormal"/>
    <w:basedOn w:val="Normal"/>
    <w:qFormat/>
    <w:rsid w:val="00141ADB"/>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141ADB"/>
    <w:pPr>
      <w:spacing w:before="100" w:beforeAutospacing="1" w:after="100" w:afterAutospacing="1" w:line="240" w:lineRule="auto"/>
    </w:pPr>
    <w:rPr>
      <w:sz w:val="24"/>
    </w:rPr>
  </w:style>
  <w:style w:type="paragraph" w:customStyle="1" w:styleId="TagCiteShells">
    <w:name w:val="Tag/Cite/Shells"/>
    <w:basedOn w:val="Normal"/>
    <w:qFormat/>
    <w:rsid w:val="00141ADB"/>
    <w:pPr>
      <w:spacing w:after="0" w:line="240" w:lineRule="auto"/>
    </w:pPr>
    <w:rPr>
      <w:b/>
    </w:rPr>
  </w:style>
  <w:style w:type="paragraph" w:customStyle="1" w:styleId="DefinitionTerm">
    <w:name w:val="Definition Term"/>
    <w:basedOn w:val="Normal"/>
    <w:next w:val="Normal"/>
    <w:qFormat/>
    <w:rsid w:val="00141ADB"/>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141ADB"/>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141ADB"/>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141ADB"/>
    <w:pPr>
      <w:spacing w:after="0" w:line="240" w:lineRule="auto"/>
    </w:pPr>
    <w:rPr>
      <w:rFonts w:ascii="Arial Narrow" w:eastAsia="Calibri" w:hAnsi="Arial Narrow"/>
    </w:rPr>
  </w:style>
  <w:style w:type="character" w:customStyle="1" w:styleId="StyleStyle49pt9Char">
    <w:name w:val="Style Style4 + 9 pt9 Char"/>
    <w:link w:val="StyleStyle49pt9"/>
    <w:locked/>
    <w:rsid w:val="00141ADB"/>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141ADB"/>
    <w:pPr>
      <w:numPr>
        <w:numId w:val="0"/>
      </w:numPr>
    </w:pPr>
    <w:rPr>
      <w:rFonts w:eastAsia="SimSun"/>
      <w:lang w:eastAsia="zh-CN"/>
    </w:rPr>
  </w:style>
  <w:style w:type="paragraph" w:customStyle="1" w:styleId="2ndLevel-TAG">
    <w:name w:val="2nd Level - TAG"/>
    <w:basedOn w:val="Normal"/>
    <w:next w:val="Normal"/>
    <w:qFormat/>
    <w:rsid w:val="00141ADB"/>
    <w:pPr>
      <w:spacing w:after="0" w:line="240" w:lineRule="auto"/>
    </w:pPr>
  </w:style>
  <w:style w:type="paragraph" w:customStyle="1" w:styleId="CM14">
    <w:name w:val="CM14"/>
    <w:basedOn w:val="Normal"/>
    <w:qFormat/>
    <w:rsid w:val="00141ADB"/>
    <w:pPr>
      <w:spacing w:after="0" w:line="240" w:lineRule="auto"/>
    </w:pPr>
  </w:style>
  <w:style w:type="paragraph" w:customStyle="1" w:styleId="DebateBlocking">
    <w:name w:val="DebateBlocking"/>
    <w:basedOn w:val="Normal"/>
    <w:next w:val="Nothing"/>
    <w:uiPriority w:val="99"/>
    <w:qFormat/>
    <w:rsid w:val="00141ADB"/>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141ADB"/>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141ADB"/>
    <w:pPr>
      <w:spacing w:after="0" w:line="240" w:lineRule="auto"/>
    </w:pPr>
    <w:rPr>
      <w:rFonts w:eastAsia="Cambria" w:cs="Times New Roman"/>
      <w:szCs w:val="16"/>
    </w:rPr>
  </w:style>
  <w:style w:type="paragraph" w:customStyle="1" w:styleId="CiteLittle">
    <w:name w:val="Cite Little"/>
    <w:next w:val="Normal"/>
    <w:qFormat/>
    <w:rsid w:val="00141ADB"/>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141AD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141ADB"/>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141ADB"/>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141AD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141ADB"/>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141AD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141ADB"/>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141ADB"/>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141ADB"/>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141ADB"/>
    <w:rPr>
      <w:rFonts w:ascii="Consolas" w:hAnsi="Consolas" w:cs="Calibri"/>
      <w:sz w:val="21"/>
      <w:szCs w:val="21"/>
    </w:rPr>
  </w:style>
  <w:style w:type="paragraph" w:customStyle="1" w:styleId="StylePlainTextTimesNewRomanBold">
    <w:name w:val="Style Plain Text + Times New Roman Bold"/>
    <w:basedOn w:val="PlainText"/>
    <w:qFormat/>
    <w:rsid w:val="00141ADB"/>
    <w:rPr>
      <w:rFonts w:ascii="Courier" w:eastAsia="Cambria" w:hAnsi="Courier" w:cs="Times New Roman"/>
      <w:sz w:val="21"/>
      <w:szCs w:val="21"/>
    </w:rPr>
  </w:style>
  <w:style w:type="paragraph" w:customStyle="1" w:styleId="hotroute2">
    <w:name w:val="hotroute"/>
    <w:basedOn w:val="Normal"/>
    <w:qFormat/>
    <w:rsid w:val="00141ADB"/>
    <w:pPr>
      <w:spacing w:after="0" w:line="240" w:lineRule="auto"/>
      <w:ind w:left="288"/>
    </w:pPr>
  </w:style>
  <w:style w:type="character" w:customStyle="1" w:styleId="ReallyFuckingSmallChar">
    <w:name w:val="Really Fucking Small Char"/>
    <w:link w:val="ReallyFuckingSmall0"/>
    <w:locked/>
    <w:rsid w:val="00141ADB"/>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141ADB"/>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141ADB"/>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141ADB"/>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141ADB"/>
    <w:pPr>
      <w:spacing w:before="280" w:line="221" w:lineRule="atLeast"/>
    </w:pPr>
    <w:rPr>
      <w:rFonts w:ascii="Baskerville" w:eastAsia="Times New Roman" w:hAnsi="Baskerville"/>
      <w:color w:val="auto"/>
    </w:rPr>
  </w:style>
  <w:style w:type="paragraph" w:customStyle="1" w:styleId="IndexHeader">
    <w:name w:val="Index Header"/>
    <w:basedOn w:val="Normal"/>
    <w:qFormat/>
    <w:rsid w:val="00141ADB"/>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141ADB"/>
    <w:pPr>
      <w:spacing w:after="0" w:line="240" w:lineRule="auto"/>
    </w:pPr>
    <w:rPr>
      <w:rFonts w:ascii="Times" w:eastAsia="Times" w:hAnsi="Times"/>
      <w:szCs w:val="20"/>
    </w:rPr>
  </w:style>
  <w:style w:type="paragraph" w:customStyle="1" w:styleId="CardNU">
    <w:name w:val="CardNU"/>
    <w:basedOn w:val="Normal"/>
    <w:qFormat/>
    <w:rsid w:val="00141ADB"/>
    <w:pPr>
      <w:spacing w:after="0" w:line="240" w:lineRule="auto"/>
    </w:pPr>
    <w:rPr>
      <w:rFonts w:ascii="Times" w:eastAsia="Times" w:hAnsi="Times"/>
      <w:sz w:val="14"/>
      <w:szCs w:val="20"/>
    </w:rPr>
  </w:style>
  <w:style w:type="paragraph" w:customStyle="1" w:styleId="Style30">
    <w:name w:val="Style 3"/>
    <w:basedOn w:val="Normal"/>
    <w:qFormat/>
    <w:rsid w:val="00141ADB"/>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141ADB"/>
    <w:pPr>
      <w:spacing w:after="60" w:line="240" w:lineRule="auto"/>
    </w:pPr>
    <w:rPr>
      <w:rFonts w:ascii="Times New Roman" w:eastAsia="Times New Roman" w:hAnsi="Times New Roman"/>
      <w:sz w:val="18"/>
    </w:rPr>
  </w:style>
  <w:style w:type="paragraph" w:customStyle="1" w:styleId="OmniPage8">
    <w:name w:val="OmniPage #8"/>
    <w:basedOn w:val="Normal"/>
    <w:qFormat/>
    <w:rsid w:val="00141ADB"/>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141ADB"/>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141ADB"/>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141ADB"/>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141ADB"/>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141ADB"/>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141ADB"/>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141ADB"/>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141ADB"/>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141ADB"/>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141ADB"/>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141ADB"/>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141ADB"/>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141ADB"/>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141ADB"/>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141ADB"/>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141ADB"/>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141ADB"/>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141ADB"/>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141ADB"/>
    <w:pPr>
      <w:spacing w:after="0" w:line="240" w:lineRule="auto"/>
    </w:pPr>
    <w:rPr>
      <w:rFonts w:ascii="Times New Roman" w:eastAsia="Times New Roman" w:hAnsi="Times New Roman"/>
    </w:rPr>
  </w:style>
  <w:style w:type="paragraph" w:customStyle="1" w:styleId="Style16">
    <w:name w:val="Style 16"/>
    <w:basedOn w:val="Normal"/>
    <w:qFormat/>
    <w:rsid w:val="00141ADB"/>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141ADB"/>
    <w:rPr>
      <w:rFonts w:ascii="Times New Roman" w:eastAsia="Times New Roman" w:hAnsi="Times New Roman" w:cs="Calibri"/>
      <w:sz w:val="16"/>
    </w:rPr>
  </w:style>
  <w:style w:type="paragraph" w:customStyle="1" w:styleId="smalltext0">
    <w:name w:val="smalltext"/>
    <w:basedOn w:val="Normal"/>
    <w:link w:val="smalltextChar0"/>
    <w:qFormat/>
    <w:rsid w:val="00141ADB"/>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141ADB"/>
    <w:pPr>
      <w:spacing w:after="120"/>
    </w:pPr>
    <w:rPr>
      <w:rFonts w:eastAsia="Times New Roman"/>
      <w:color w:val="auto"/>
    </w:rPr>
  </w:style>
  <w:style w:type="paragraph" w:customStyle="1" w:styleId="headingChar">
    <w:name w:val="heading Char"/>
    <w:basedOn w:val="Normal"/>
    <w:qFormat/>
    <w:rsid w:val="00141ADB"/>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141ADB"/>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141ADB"/>
    <w:rPr>
      <w:u w:val="single"/>
    </w:rPr>
  </w:style>
  <w:style w:type="paragraph" w:customStyle="1" w:styleId="UnderlineText">
    <w:name w:val="Underline Text"/>
    <w:basedOn w:val="Normal"/>
    <w:link w:val="UnderlineTextChar"/>
    <w:qFormat/>
    <w:rsid w:val="00141ADB"/>
    <w:pPr>
      <w:spacing w:after="0" w:line="240" w:lineRule="auto"/>
      <w:ind w:left="288"/>
    </w:pPr>
    <w:rPr>
      <w:rFonts w:asciiTheme="minorHAnsi" w:hAnsiTheme="minorHAnsi" w:cstheme="minorBidi"/>
      <w:u w:val="single"/>
    </w:rPr>
  </w:style>
  <w:style w:type="character" w:customStyle="1" w:styleId="Size8Char">
    <w:name w:val="Size 8 Char"/>
    <w:link w:val="Size8"/>
    <w:locked/>
    <w:rsid w:val="00141ADB"/>
    <w:rPr>
      <w:rFonts w:ascii="Times New Roman" w:eastAsia="Times New Roman" w:hAnsi="Times New Roman" w:cs="Times New Roman"/>
      <w:sz w:val="16"/>
    </w:rPr>
  </w:style>
  <w:style w:type="paragraph" w:customStyle="1" w:styleId="Size8">
    <w:name w:val="Size 8"/>
    <w:link w:val="Size8Char"/>
    <w:qFormat/>
    <w:rsid w:val="00141ADB"/>
    <w:pPr>
      <w:spacing w:after="0" w:line="240" w:lineRule="auto"/>
    </w:pPr>
    <w:rPr>
      <w:rFonts w:ascii="Times New Roman" w:eastAsia="Times New Roman" w:hAnsi="Times New Roman" w:cs="Times New Roman"/>
      <w:sz w:val="16"/>
    </w:rPr>
  </w:style>
  <w:style w:type="paragraph" w:customStyle="1" w:styleId="RegularCite">
    <w:name w:val="Regular Cite"/>
    <w:qFormat/>
    <w:rsid w:val="00141ADB"/>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141ADB"/>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141ADB"/>
    <w:rPr>
      <w:rFonts w:ascii="Times New Roman" w:eastAsia="Times New Roman" w:hAnsi="Times New Roman" w:cs="Times New Roman"/>
      <w:sz w:val="16"/>
    </w:rPr>
  </w:style>
  <w:style w:type="paragraph" w:customStyle="1" w:styleId="Size6">
    <w:name w:val="Size 6"/>
    <w:link w:val="Size6Char"/>
    <w:qFormat/>
    <w:rsid w:val="00141ADB"/>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141ADB"/>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141ADB"/>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141ADB"/>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141AD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141ADB"/>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141ADB"/>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141AD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141ADB"/>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141AD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141AD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141AD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141ADB"/>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141ADB"/>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141ADB"/>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141ADB"/>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141ADB"/>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141ADB"/>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141ADB"/>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141ADB"/>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141ADB"/>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141ADB"/>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141ADB"/>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141ADB"/>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141ADB"/>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141ADB"/>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141ADB"/>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141ADB"/>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141ADB"/>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141ADB"/>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141ADB"/>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141ADB"/>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141ADB"/>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141ADB"/>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141ADB"/>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141ADB"/>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141ADB"/>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141ADB"/>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141ADB"/>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141ADB"/>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141ADB"/>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141ADB"/>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141ADB"/>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141ADB"/>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141ADB"/>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141ADB"/>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141ADB"/>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141ADB"/>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141ADB"/>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141ADB"/>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141ADB"/>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141ADB"/>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141ADB"/>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141ADB"/>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141ADB"/>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141ADB"/>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141ADB"/>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141ADB"/>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141ADB"/>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141ADB"/>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141ADB"/>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141ADB"/>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141ADB"/>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141ADB"/>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141ADB"/>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141ADB"/>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141ADB"/>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141ADB"/>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141ADB"/>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141ADB"/>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141ADB"/>
    <w:rPr>
      <w:rFonts w:ascii="Arial Narrow" w:eastAsia="SimSun" w:hAnsi="Arial Narrow" w:cs="Calibri"/>
      <w:b/>
      <w:lang w:eastAsia="zh-CN"/>
    </w:rPr>
  </w:style>
  <w:style w:type="paragraph" w:customStyle="1" w:styleId="TagCite3">
    <w:name w:val="Tag Cite"/>
    <w:basedOn w:val="PageHeader"/>
    <w:link w:val="TagCiteChar2"/>
    <w:qFormat/>
    <w:rsid w:val="00141ADB"/>
    <w:rPr>
      <w:rFonts w:ascii="Arial Narrow" w:eastAsia="SimSun" w:hAnsi="Arial Narrow"/>
      <w:b/>
      <w:sz w:val="22"/>
      <w:lang w:eastAsia="zh-CN"/>
    </w:rPr>
  </w:style>
  <w:style w:type="paragraph" w:customStyle="1" w:styleId="Tiny-WFU">
    <w:name w:val="Tiny-WFU"/>
    <w:basedOn w:val="Normal"/>
    <w:qFormat/>
    <w:rsid w:val="00141ADB"/>
    <w:pPr>
      <w:spacing w:after="0" w:line="240" w:lineRule="auto"/>
    </w:pPr>
    <w:rPr>
      <w:rFonts w:ascii="Cambria" w:eastAsia="Malgun Gothic" w:hAnsi="Cambria"/>
      <w:sz w:val="12"/>
      <w:lang w:eastAsia="ko-KR"/>
    </w:rPr>
  </w:style>
  <w:style w:type="paragraph" w:customStyle="1" w:styleId="Indentation">
    <w:name w:val="Indentation"/>
    <w:basedOn w:val="Normal"/>
    <w:qFormat/>
    <w:rsid w:val="00141ADB"/>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141ADB"/>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141ADB"/>
    <w:rPr>
      <w:strike/>
      <w:sz w:val="16"/>
      <w:szCs w:val="16"/>
    </w:rPr>
  </w:style>
  <w:style w:type="paragraph" w:customStyle="1" w:styleId="Language">
    <w:name w:val="Language"/>
    <w:next w:val="Normal"/>
    <w:link w:val="LanguageChar"/>
    <w:qFormat/>
    <w:rsid w:val="00141ADB"/>
    <w:pPr>
      <w:spacing w:after="0" w:line="240" w:lineRule="auto"/>
    </w:pPr>
    <w:rPr>
      <w:strike/>
      <w:sz w:val="16"/>
      <w:szCs w:val="16"/>
    </w:rPr>
  </w:style>
  <w:style w:type="paragraph" w:customStyle="1" w:styleId="Pa4">
    <w:name w:val="Pa4"/>
    <w:basedOn w:val="Normal"/>
    <w:next w:val="Normal"/>
    <w:qFormat/>
    <w:rsid w:val="00141ADB"/>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141AD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141AD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141ADB"/>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141ADB"/>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141ADB"/>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141ADB"/>
    <w:pPr>
      <w:numPr>
        <w:numId w:val="0"/>
      </w:numPr>
    </w:pPr>
    <w:rPr>
      <w:rFonts w:eastAsia="SimSun"/>
      <w:b/>
      <w:bCs/>
      <w:lang w:eastAsia="zh-CN"/>
    </w:rPr>
  </w:style>
  <w:style w:type="character" w:customStyle="1" w:styleId="StyleStyle49pt10Char">
    <w:name w:val="Style Style4 + 9 pt10 Char"/>
    <w:basedOn w:val="Style4Char"/>
    <w:link w:val="StyleStyle49pt10"/>
    <w:locked/>
    <w:rsid w:val="00141ADB"/>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141ADB"/>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141ADB"/>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141ADB"/>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141ADB"/>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141ADB"/>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141ADB"/>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141ADB"/>
    <w:pPr>
      <w:numPr>
        <w:numId w:val="0"/>
      </w:numPr>
    </w:pPr>
    <w:rPr>
      <w:rFonts w:eastAsia="Times New Roman"/>
      <w:lang w:eastAsia="zh-CN"/>
    </w:rPr>
  </w:style>
  <w:style w:type="paragraph" w:customStyle="1" w:styleId="TxBr41p1">
    <w:name w:val="TxBr_41p1"/>
    <w:basedOn w:val="Normal"/>
    <w:qFormat/>
    <w:rsid w:val="00141ADB"/>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141ADB"/>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141ADB"/>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141ADB"/>
    <w:pPr>
      <w:spacing w:after="0" w:line="240" w:lineRule="auto"/>
      <w:jc w:val="both"/>
    </w:pPr>
    <w:rPr>
      <w:b/>
      <w:color w:val="000000"/>
      <w:sz w:val="16"/>
      <w:u w:val="single"/>
    </w:rPr>
  </w:style>
  <w:style w:type="character" w:customStyle="1" w:styleId="StyleUnderline9ptChar">
    <w:name w:val="Style Underline + 9 pt Char"/>
    <w:link w:val="StyleUnderline9pt"/>
    <w:locked/>
    <w:rsid w:val="00141ADB"/>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141ADB"/>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141ADB"/>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141ADB"/>
    <w:rPr>
      <w:rFonts w:ascii="Times New Roman" w:eastAsia="SimSun" w:hAnsi="Times New Roman" w:cs="Times New Roman"/>
      <w:b/>
      <w:u w:val="single"/>
    </w:rPr>
  </w:style>
  <w:style w:type="paragraph" w:customStyle="1" w:styleId="EmphasisText">
    <w:name w:val="Emphasis Text"/>
    <w:basedOn w:val="UnderlinedText"/>
    <w:link w:val="EmphasisTextChar"/>
    <w:qFormat/>
    <w:rsid w:val="00141ADB"/>
    <w:rPr>
      <w:rFonts w:ascii="Times New Roman" w:eastAsia="SimSun" w:hAnsi="Times New Roman" w:cs="Times New Roman"/>
      <w:u w:val="single"/>
    </w:rPr>
  </w:style>
  <w:style w:type="character" w:customStyle="1" w:styleId="Stylecard9ptChar">
    <w:name w:val="Style card + 9 pt Char"/>
    <w:basedOn w:val="cardChar0"/>
    <w:link w:val="Stylecard9pt"/>
    <w:locked/>
    <w:rsid w:val="00141ADB"/>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141ADB"/>
    <w:pPr>
      <w:spacing w:after="0" w:line="240" w:lineRule="auto"/>
      <w:ind w:left="288" w:right="288"/>
    </w:pPr>
    <w:rPr>
      <w:rFonts w:eastAsia="Calibri"/>
      <w:sz w:val="16"/>
      <w:szCs w:val="20"/>
      <w:u w:val="single"/>
    </w:rPr>
  </w:style>
  <w:style w:type="character" w:customStyle="1" w:styleId="CardBodyChar">
    <w:name w:val="Card Body Char"/>
    <w:link w:val="CardBody"/>
    <w:locked/>
    <w:rsid w:val="00141ADB"/>
    <w:rPr>
      <w:rFonts w:ascii="Calibri" w:eastAsia="Calibri" w:hAnsi="Calibri" w:cs="Calibri"/>
      <w:sz w:val="16"/>
    </w:rPr>
  </w:style>
  <w:style w:type="paragraph" w:customStyle="1" w:styleId="CardBody">
    <w:name w:val="Card Body"/>
    <w:basedOn w:val="Normal"/>
    <w:link w:val="CardBodyChar"/>
    <w:qFormat/>
    <w:rsid w:val="00141ADB"/>
    <w:pPr>
      <w:spacing w:after="0" w:line="240" w:lineRule="auto"/>
    </w:pPr>
    <w:rPr>
      <w:rFonts w:eastAsia="Calibri"/>
      <w:sz w:val="16"/>
    </w:rPr>
  </w:style>
  <w:style w:type="character" w:customStyle="1" w:styleId="StyleStyle49pt1Char">
    <w:name w:val="Style Style4 + 9 pt1 Char"/>
    <w:basedOn w:val="Style4Char"/>
    <w:link w:val="StyleStyle49pt1"/>
    <w:locked/>
    <w:rsid w:val="00141ADB"/>
    <w:rPr>
      <w:rFonts w:ascii="Arial Narrow" w:hAnsi="Arial Narrow"/>
      <w:sz w:val="16"/>
      <w:u w:val="single"/>
      <w:lang w:eastAsia="zh-CN"/>
    </w:rPr>
  </w:style>
  <w:style w:type="paragraph" w:customStyle="1" w:styleId="StyleStyle49pt1">
    <w:name w:val="Style Style4 + 9 pt1"/>
    <w:basedOn w:val="Style4"/>
    <w:link w:val="StyleStyle49pt1Char"/>
    <w:qFormat/>
    <w:rsid w:val="00141ADB"/>
    <w:pPr>
      <w:numPr>
        <w:numId w:val="0"/>
      </w:numPr>
    </w:pPr>
    <w:rPr>
      <w:lang w:eastAsia="zh-CN"/>
    </w:rPr>
  </w:style>
  <w:style w:type="character" w:customStyle="1" w:styleId="StyleStyle49ptBold1Char">
    <w:name w:val="Style Style4 + 9 pt Bold1 Char"/>
    <w:link w:val="StyleStyle49ptBold1"/>
    <w:locked/>
    <w:rsid w:val="00141ADB"/>
    <w:rPr>
      <w:rFonts w:ascii="Arial Narrow" w:hAnsi="Arial Narrow"/>
      <w:b/>
      <w:bCs/>
      <w:sz w:val="16"/>
      <w:u w:val="single"/>
    </w:rPr>
  </w:style>
  <w:style w:type="paragraph" w:customStyle="1" w:styleId="StyleStyle49ptBold1">
    <w:name w:val="Style Style4 + 9 pt Bold1"/>
    <w:basedOn w:val="Style4"/>
    <w:link w:val="StyleStyle49ptBold1Char"/>
    <w:qFormat/>
    <w:rsid w:val="00141ADB"/>
    <w:pPr>
      <w:numPr>
        <w:numId w:val="0"/>
      </w:numPr>
    </w:pPr>
    <w:rPr>
      <w:b/>
      <w:bCs/>
    </w:rPr>
  </w:style>
  <w:style w:type="character" w:customStyle="1" w:styleId="StyleStyle49pt2Char">
    <w:name w:val="Style Style4 + 9 pt2 Char"/>
    <w:basedOn w:val="Style4Char"/>
    <w:link w:val="StyleStyle49pt2"/>
    <w:locked/>
    <w:rsid w:val="00141ADB"/>
    <w:rPr>
      <w:rFonts w:ascii="Arial Narrow" w:hAnsi="Arial Narrow"/>
      <w:sz w:val="16"/>
      <w:u w:val="single"/>
      <w:lang w:eastAsia="zh-CN"/>
    </w:rPr>
  </w:style>
  <w:style w:type="paragraph" w:customStyle="1" w:styleId="StyleStyle49pt2">
    <w:name w:val="Style Style4 + 9 pt2"/>
    <w:basedOn w:val="Style4"/>
    <w:link w:val="StyleStyle49pt2Char"/>
    <w:qFormat/>
    <w:rsid w:val="00141ADB"/>
    <w:pPr>
      <w:numPr>
        <w:numId w:val="0"/>
      </w:numPr>
    </w:pPr>
    <w:rPr>
      <w:lang w:eastAsia="zh-CN"/>
    </w:rPr>
  </w:style>
  <w:style w:type="character" w:customStyle="1" w:styleId="StyleStyle49ptBold2Char">
    <w:name w:val="Style Style4 + 9 pt Bold2 Char"/>
    <w:link w:val="StyleStyle49ptBold2"/>
    <w:locked/>
    <w:rsid w:val="00141ADB"/>
    <w:rPr>
      <w:rFonts w:ascii="Arial Narrow" w:hAnsi="Arial Narrow"/>
      <w:b/>
      <w:bCs/>
      <w:sz w:val="16"/>
      <w:u w:val="single"/>
    </w:rPr>
  </w:style>
  <w:style w:type="paragraph" w:customStyle="1" w:styleId="StyleStyle49ptBold2">
    <w:name w:val="Style Style4 + 9 pt Bold2"/>
    <w:basedOn w:val="Style4"/>
    <w:link w:val="StyleStyle49ptBold2Char"/>
    <w:qFormat/>
    <w:rsid w:val="00141ADB"/>
    <w:pPr>
      <w:numPr>
        <w:numId w:val="0"/>
      </w:numPr>
    </w:pPr>
    <w:rPr>
      <w:b/>
      <w:bCs/>
    </w:rPr>
  </w:style>
  <w:style w:type="character" w:customStyle="1" w:styleId="CiteBodyChar">
    <w:name w:val="Cite Body Char"/>
    <w:link w:val="CiteBody"/>
    <w:locked/>
    <w:rsid w:val="00141ADB"/>
    <w:rPr>
      <w:rFonts w:ascii="Calibri" w:eastAsia="Calibri" w:hAnsi="Calibri" w:cs="Calibri"/>
      <w:sz w:val="16"/>
      <w:szCs w:val="16"/>
    </w:rPr>
  </w:style>
  <w:style w:type="paragraph" w:customStyle="1" w:styleId="CiteBody">
    <w:name w:val="Cite Body"/>
    <w:basedOn w:val="Normal"/>
    <w:link w:val="CiteBodyChar"/>
    <w:qFormat/>
    <w:rsid w:val="00141ADB"/>
    <w:pPr>
      <w:spacing w:after="0" w:line="240" w:lineRule="auto"/>
    </w:pPr>
    <w:rPr>
      <w:rFonts w:eastAsia="Calibri"/>
      <w:sz w:val="16"/>
      <w:szCs w:val="16"/>
    </w:rPr>
  </w:style>
  <w:style w:type="character" w:customStyle="1" w:styleId="CiteBoldChar">
    <w:name w:val="Cite Bold Char"/>
    <w:link w:val="CiteBold"/>
    <w:locked/>
    <w:rsid w:val="00141ADB"/>
    <w:rPr>
      <w:rFonts w:ascii="Calibri" w:eastAsia="Calibri" w:hAnsi="Calibri" w:cs="Calibri"/>
      <w:b/>
      <w:sz w:val="16"/>
      <w:szCs w:val="16"/>
    </w:rPr>
  </w:style>
  <w:style w:type="paragraph" w:customStyle="1" w:styleId="CiteBold">
    <w:name w:val="Cite Bold"/>
    <w:basedOn w:val="CiteBody"/>
    <w:link w:val="CiteBoldChar"/>
    <w:qFormat/>
    <w:rsid w:val="00141ADB"/>
    <w:rPr>
      <w:b/>
    </w:rPr>
  </w:style>
  <w:style w:type="character" w:customStyle="1" w:styleId="StyleCardBody11ptUnderlineChar">
    <w:name w:val="Style Card Body + 11 pt Underline Char"/>
    <w:link w:val="StyleCardBody11ptUnderline"/>
    <w:locked/>
    <w:rsid w:val="00141ADB"/>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141ADB"/>
    <w:rPr>
      <w:u w:val="single"/>
    </w:rPr>
  </w:style>
  <w:style w:type="character" w:customStyle="1" w:styleId="StyleStyle49pt4Char">
    <w:name w:val="Style Style4 + 9 pt4 Char"/>
    <w:basedOn w:val="Style4Char"/>
    <w:link w:val="StyleStyle49pt4"/>
    <w:locked/>
    <w:rsid w:val="00141ADB"/>
    <w:rPr>
      <w:rFonts w:ascii="Arial Narrow" w:hAnsi="Arial Narrow"/>
      <w:sz w:val="16"/>
      <w:u w:val="single"/>
      <w:lang w:eastAsia="zh-CN"/>
    </w:rPr>
  </w:style>
  <w:style w:type="paragraph" w:customStyle="1" w:styleId="StyleStyle49pt4">
    <w:name w:val="Style Style4 + 9 pt4"/>
    <w:basedOn w:val="Style4"/>
    <w:link w:val="StyleStyle49pt4Char"/>
    <w:qFormat/>
    <w:rsid w:val="00141ADB"/>
    <w:pPr>
      <w:numPr>
        <w:numId w:val="0"/>
      </w:numPr>
    </w:pPr>
    <w:rPr>
      <w:lang w:eastAsia="zh-CN"/>
    </w:rPr>
  </w:style>
  <w:style w:type="character" w:customStyle="1" w:styleId="StyleStyle49ptBold4Char">
    <w:name w:val="Style Style4 + 9 pt Bold4 Char"/>
    <w:link w:val="StyleStyle49ptBold4"/>
    <w:locked/>
    <w:rsid w:val="00141ADB"/>
    <w:rPr>
      <w:rFonts w:ascii="Arial Narrow" w:hAnsi="Arial Narrow"/>
      <w:b/>
      <w:bCs/>
      <w:sz w:val="16"/>
      <w:u w:val="single"/>
    </w:rPr>
  </w:style>
  <w:style w:type="paragraph" w:customStyle="1" w:styleId="StyleStyle49ptBold4">
    <w:name w:val="Style Style4 + 9 pt Bold4"/>
    <w:basedOn w:val="Style4"/>
    <w:link w:val="StyleStyle49ptBold4Char"/>
    <w:qFormat/>
    <w:rsid w:val="00141ADB"/>
    <w:pPr>
      <w:numPr>
        <w:numId w:val="0"/>
      </w:numPr>
    </w:pPr>
    <w:rPr>
      <w:b/>
      <w:bCs/>
    </w:rPr>
  </w:style>
  <w:style w:type="character" w:customStyle="1" w:styleId="StyleStyle49pt5Char">
    <w:name w:val="Style Style4 + 9 pt5 Char"/>
    <w:basedOn w:val="Style4Char"/>
    <w:link w:val="StyleStyle49pt5"/>
    <w:locked/>
    <w:rsid w:val="00141ADB"/>
    <w:rPr>
      <w:rFonts w:ascii="Arial Narrow" w:hAnsi="Arial Narrow"/>
      <w:sz w:val="16"/>
      <w:u w:val="single"/>
      <w:lang w:eastAsia="zh-CN"/>
    </w:rPr>
  </w:style>
  <w:style w:type="paragraph" w:customStyle="1" w:styleId="StyleStyle49pt5">
    <w:name w:val="Style Style4 + 9 pt5"/>
    <w:basedOn w:val="Style4"/>
    <w:link w:val="StyleStyle49pt5Char"/>
    <w:qFormat/>
    <w:rsid w:val="00141ADB"/>
    <w:pPr>
      <w:numPr>
        <w:numId w:val="0"/>
      </w:numPr>
    </w:pPr>
    <w:rPr>
      <w:lang w:eastAsia="zh-CN"/>
    </w:rPr>
  </w:style>
  <w:style w:type="character" w:customStyle="1" w:styleId="StyleStyle49pt6Char">
    <w:name w:val="Style Style4 + 9 pt6 Char"/>
    <w:basedOn w:val="Style4Char"/>
    <w:link w:val="StyleStyle49pt6"/>
    <w:locked/>
    <w:rsid w:val="00141ADB"/>
    <w:rPr>
      <w:rFonts w:ascii="Arial Narrow" w:hAnsi="Arial Narrow"/>
      <w:sz w:val="16"/>
      <w:u w:val="single"/>
      <w:lang w:eastAsia="zh-CN"/>
    </w:rPr>
  </w:style>
  <w:style w:type="paragraph" w:customStyle="1" w:styleId="StyleStyle49pt6">
    <w:name w:val="Style Style4 + 9 pt6"/>
    <w:basedOn w:val="Style4"/>
    <w:link w:val="StyleStyle49pt6Char"/>
    <w:qFormat/>
    <w:rsid w:val="00141ADB"/>
    <w:pPr>
      <w:numPr>
        <w:numId w:val="0"/>
      </w:numPr>
    </w:pPr>
    <w:rPr>
      <w:lang w:eastAsia="zh-CN"/>
    </w:rPr>
  </w:style>
  <w:style w:type="character" w:customStyle="1" w:styleId="StyleStyle49ptBold5Char">
    <w:name w:val="Style Style4 + 9 pt Bold5 Char"/>
    <w:link w:val="StyleStyle49ptBold5"/>
    <w:locked/>
    <w:rsid w:val="00141ADB"/>
    <w:rPr>
      <w:rFonts w:ascii="Arial Narrow" w:hAnsi="Arial Narrow"/>
      <w:b/>
      <w:bCs/>
      <w:sz w:val="16"/>
      <w:u w:val="single"/>
    </w:rPr>
  </w:style>
  <w:style w:type="paragraph" w:customStyle="1" w:styleId="StyleStyle49ptBold5">
    <w:name w:val="Style Style4 + 9 pt Bold5"/>
    <w:basedOn w:val="Style4"/>
    <w:link w:val="StyleStyle49ptBold5Char"/>
    <w:qFormat/>
    <w:rsid w:val="00141ADB"/>
    <w:pPr>
      <w:numPr>
        <w:numId w:val="0"/>
      </w:numPr>
    </w:pPr>
    <w:rPr>
      <w:b/>
      <w:bCs/>
    </w:rPr>
  </w:style>
  <w:style w:type="character" w:customStyle="1" w:styleId="StyleStyle49pt7Char">
    <w:name w:val="Style Style4 + 9 pt7 Char"/>
    <w:basedOn w:val="Style4Char"/>
    <w:link w:val="StyleStyle49pt7"/>
    <w:locked/>
    <w:rsid w:val="00141ADB"/>
    <w:rPr>
      <w:rFonts w:ascii="Arial Narrow" w:hAnsi="Arial Narrow"/>
      <w:sz w:val="16"/>
      <w:u w:val="single"/>
      <w:lang w:eastAsia="zh-CN"/>
    </w:rPr>
  </w:style>
  <w:style w:type="paragraph" w:customStyle="1" w:styleId="StyleStyle49pt7">
    <w:name w:val="Style Style4 + 9 pt7"/>
    <w:basedOn w:val="Style4"/>
    <w:link w:val="StyleStyle49pt7Char"/>
    <w:qFormat/>
    <w:rsid w:val="00141ADB"/>
    <w:pPr>
      <w:numPr>
        <w:numId w:val="0"/>
      </w:numPr>
    </w:pPr>
    <w:rPr>
      <w:lang w:eastAsia="zh-CN"/>
    </w:rPr>
  </w:style>
  <w:style w:type="paragraph" w:customStyle="1" w:styleId="FONT7">
    <w:name w:val="FONT 7"/>
    <w:qFormat/>
    <w:rsid w:val="00141AD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141ADB"/>
    <w:pPr>
      <w:numPr>
        <w:numId w:val="0"/>
      </w:numPr>
    </w:pPr>
  </w:style>
  <w:style w:type="character" w:customStyle="1" w:styleId="StyleHeading2UnderlineChar">
    <w:name w:val="Style Heading 2 + Underline Char"/>
    <w:link w:val="StyleHeading2Underline"/>
    <w:locked/>
    <w:rsid w:val="00141ADB"/>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141ADB"/>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141ADB"/>
    <w:rPr>
      <w:rFonts w:ascii="Calibri" w:eastAsia="Calibri" w:hAnsi="Calibri" w:cs="Calibri"/>
      <w:u w:val="single"/>
    </w:rPr>
  </w:style>
  <w:style w:type="paragraph" w:customStyle="1" w:styleId="StyleCardText11ptUnderline">
    <w:name w:val="Style Card Text + 11 pt Underline"/>
    <w:link w:val="StyleCardText11ptUnderlineChar"/>
    <w:qFormat/>
    <w:rsid w:val="00141ADB"/>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141ADB"/>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141ADB"/>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141ADB"/>
    <w:rPr>
      <w:rFonts w:ascii="Arial Narrow" w:hAnsi="Arial Narrow"/>
      <w:b/>
      <w:bCs/>
      <w:sz w:val="16"/>
      <w:u w:val="single"/>
    </w:rPr>
  </w:style>
  <w:style w:type="paragraph" w:customStyle="1" w:styleId="StyleStyle49ptBold6">
    <w:name w:val="Style Style4 + 9 pt Bold6"/>
    <w:basedOn w:val="Style4"/>
    <w:link w:val="StyleStyle49ptBold6Char"/>
    <w:qFormat/>
    <w:rsid w:val="00141ADB"/>
    <w:pPr>
      <w:numPr>
        <w:numId w:val="0"/>
      </w:numPr>
    </w:pPr>
    <w:rPr>
      <w:b/>
      <w:bCs/>
    </w:rPr>
  </w:style>
  <w:style w:type="character" w:customStyle="1" w:styleId="StyleUnderlined11ptChar">
    <w:name w:val="Style Underlined + 11 pt Char"/>
    <w:basedOn w:val="DefaultParagraphFont"/>
    <w:link w:val="StyleUnderlined11pt"/>
    <w:locked/>
    <w:rsid w:val="00141ADB"/>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141ADB"/>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141ADB"/>
    <w:rPr>
      <w:rFonts w:ascii="Calibri" w:eastAsia="Calibri" w:hAnsi="Calibri" w:cs="Calibri"/>
      <w:b/>
      <w:bCs/>
      <w:u w:val="single"/>
    </w:rPr>
  </w:style>
  <w:style w:type="paragraph" w:customStyle="1" w:styleId="StyleCircled11pt">
    <w:name w:val="Style Circled + 11 pt"/>
    <w:basedOn w:val="Circled"/>
    <w:link w:val="StyleCircled11ptChar"/>
    <w:qFormat/>
    <w:rsid w:val="00141ADB"/>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141ADB"/>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41ADB"/>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141ADB"/>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141ADB"/>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141ADB"/>
    <w:pPr>
      <w:spacing w:after="0" w:line="240" w:lineRule="auto"/>
    </w:pPr>
    <w:rPr>
      <w:rFonts w:eastAsia="Calibri"/>
      <w:u w:val="single"/>
    </w:rPr>
  </w:style>
  <w:style w:type="character" w:customStyle="1" w:styleId="textboldCharChar">
    <w:name w:val="text bold Char Char"/>
    <w:link w:val="textboldChar"/>
    <w:locked/>
    <w:rsid w:val="00141ADB"/>
    <w:rPr>
      <w:rFonts w:ascii="Calibri" w:eastAsia="Calibri" w:hAnsi="Calibri" w:cs="Calibri"/>
      <w:b/>
      <w:u w:val="thick"/>
    </w:rPr>
  </w:style>
  <w:style w:type="paragraph" w:customStyle="1" w:styleId="textboldChar">
    <w:name w:val="text bold Char"/>
    <w:basedOn w:val="Normal"/>
    <w:link w:val="textboldCharChar"/>
    <w:qFormat/>
    <w:rsid w:val="00141ADB"/>
    <w:pPr>
      <w:spacing w:after="0" w:line="240" w:lineRule="auto"/>
      <w:ind w:left="720"/>
    </w:pPr>
    <w:rPr>
      <w:rFonts w:eastAsia="Calibri"/>
      <w:b/>
      <w:u w:val="thick"/>
    </w:rPr>
  </w:style>
  <w:style w:type="paragraph" w:customStyle="1" w:styleId="notes-source-hasnotes">
    <w:name w:val="notes-source-hasnotes"/>
    <w:basedOn w:val="Normal"/>
    <w:qFormat/>
    <w:rsid w:val="00141ADB"/>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141ADB"/>
    <w:pPr>
      <w:spacing w:before="100" w:beforeAutospacing="1" w:after="100" w:afterAutospacing="1" w:line="240" w:lineRule="auto"/>
    </w:pPr>
    <w:rPr>
      <w:rFonts w:ascii="Times" w:hAnsi="Times"/>
      <w:szCs w:val="20"/>
    </w:rPr>
  </w:style>
  <w:style w:type="paragraph" w:customStyle="1" w:styleId="left">
    <w:name w:val="left"/>
    <w:basedOn w:val="Normal"/>
    <w:qFormat/>
    <w:rsid w:val="00141ADB"/>
    <w:pPr>
      <w:spacing w:before="100" w:beforeAutospacing="1" w:after="100" w:afterAutospacing="1" w:line="240" w:lineRule="auto"/>
    </w:pPr>
    <w:rPr>
      <w:rFonts w:ascii="Times" w:hAnsi="Times"/>
      <w:szCs w:val="20"/>
    </w:rPr>
  </w:style>
  <w:style w:type="paragraph" w:customStyle="1" w:styleId="right">
    <w:name w:val="right"/>
    <w:basedOn w:val="Normal"/>
    <w:qFormat/>
    <w:rsid w:val="00141ADB"/>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141ADB"/>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141ADB"/>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141ADB"/>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141ADB"/>
    <w:pPr>
      <w:spacing w:before="100" w:beforeAutospacing="1" w:after="100" w:afterAutospacing="1" w:line="240" w:lineRule="auto"/>
    </w:pPr>
    <w:rPr>
      <w:rFonts w:ascii="Times" w:hAnsi="Times"/>
      <w:szCs w:val="20"/>
    </w:rPr>
  </w:style>
  <w:style w:type="paragraph" w:customStyle="1" w:styleId="aff">
    <w:name w:val="aff"/>
    <w:basedOn w:val="Normal"/>
    <w:qFormat/>
    <w:rsid w:val="00141ADB"/>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141ADB"/>
    <w:pPr>
      <w:spacing w:before="100" w:beforeAutospacing="1" w:after="100" w:afterAutospacing="1" w:line="240" w:lineRule="auto"/>
    </w:pPr>
    <w:rPr>
      <w:rFonts w:ascii="Times" w:hAnsi="Times"/>
      <w:szCs w:val="20"/>
    </w:rPr>
  </w:style>
  <w:style w:type="paragraph" w:customStyle="1" w:styleId="sbyline">
    <w:name w:val="sbyline"/>
    <w:basedOn w:val="Normal"/>
    <w:qFormat/>
    <w:rsid w:val="00141ADB"/>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141ADB"/>
    <w:pPr>
      <w:spacing w:before="100" w:beforeAutospacing="1" w:after="100" w:afterAutospacing="1" w:line="240" w:lineRule="auto"/>
    </w:pPr>
    <w:rPr>
      <w:rFonts w:ascii="Times" w:hAnsi="Times"/>
      <w:szCs w:val="20"/>
    </w:rPr>
  </w:style>
  <w:style w:type="paragraph" w:customStyle="1" w:styleId="lede">
    <w:name w:val="lede"/>
    <w:basedOn w:val="Normal"/>
    <w:qFormat/>
    <w:rsid w:val="00141ADB"/>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141ADB"/>
    <w:rPr>
      <w:rFonts w:ascii="New Baskerville" w:eastAsiaTheme="minorEastAsia" w:hAnsi="New Baskerville"/>
      <w:color w:val="auto"/>
    </w:rPr>
  </w:style>
  <w:style w:type="paragraph" w:customStyle="1" w:styleId="SubHead1">
    <w:name w:val="_SubHead1"/>
    <w:basedOn w:val="Default"/>
    <w:next w:val="Default"/>
    <w:uiPriority w:val="99"/>
    <w:qFormat/>
    <w:rsid w:val="00141ADB"/>
    <w:rPr>
      <w:rFonts w:ascii="New Baskerville" w:eastAsiaTheme="minorEastAsia" w:hAnsi="New Baskerville"/>
      <w:color w:val="auto"/>
    </w:rPr>
  </w:style>
  <w:style w:type="paragraph" w:customStyle="1" w:styleId="SubHead2">
    <w:name w:val="_SubHead2"/>
    <w:basedOn w:val="Default"/>
    <w:next w:val="Default"/>
    <w:uiPriority w:val="99"/>
    <w:qFormat/>
    <w:rsid w:val="00141ADB"/>
    <w:rPr>
      <w:rFonts w:ascii="New Baskerville" w:eastAsiaTheme="minorEastAsia" w:hAnsi="New Baskerville"/>
      <w:color w:val="auto"/>
    </w:rPr>
  </w:style>
  <w:style w:type="paragraph" w:customStyle="1" w:styleId="collapsed-hide">
    <w:name w:val="collapsed-hide"/>
    <w:basedOn w:val="Normal"/>
    <w:qFormat/>
    <w:rsid w:val="00141ADB"/>
    <w:pPr>
      <w:spacing w:before="100" w:beforeAutospacing="1" w:after="100" w:afterAutospacing="1" w:line="240" w:lineRule="auto"/>
    </w:pPr>
    <w:rPr>
      <w:rFonts w:ascii="Times" w:hAnsi="Times"/>
      <w:szCs w:val="20"/>
    </w:rPr>
  </w:style>
  <w:style w:type="paragraph" w:customStyle="1" w:styleId="odd">
    <w:name w:val="odd"/>
    <w:basedOn w:val="Normal"/>
    <w:qFormat/>
    <w:rsid w:val="00141ADB"/>
    <w:pPr>
      <w:spacing w:before="100" w:beforeAutospacing="1" w:after="100" w:afterAutospacing="1" w:line="240" w:lineRule="auto"/>
    </w:pPr>
    <w:rPr>
      <w:rFonts w:ascii="Times" w:hAnsi="Times"/>
      <w:szCs w:val="20"/>
    </w:rPr>
  </w:style>
  <w:style w:type="paragraph" w:customStyle="1" w:styleId="volissue">
    <w:name w:val="volissue"/>
    <w:basedOn w:val="Normal"/>
    <w:qFormat/>
    <w:rsid w:val="00141ADB"/>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141ADB"/>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141ADB"/>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141ADB"/>
    <w:pPr>
      <w:spacing w:before="100" w:beforeAutospacing="1" w:after="100" w:afterAutospacing="1" w:line="240" w:lineRule="auto"/>
    </w:pPr>
    <w:rPr>
      <w:rFonts w:ascii="Times" w:hAnsi="Times"/>
      <w:szCs w:val="20"/>
    </w:rPr>
  </w:style>
  <w:style w:type="paragraph" w:customStyle="1" w:styleId="snippet">
    <w:name w:val="snippet"/>
    <w:basedOn w:val="Normal"/>
    <w:qFormat/>
    <w:rsid w:val="00141ADB"/>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141ADB"/>
    <w:pPr>
      <w:spacing w:line="201" w:lineRule="atLeast"/>
    </w:pPr>
    <w:rPr>
      <w:rFonts w:eastAsiaTheme="minorEastAsia"/>
      <w:color w:val="auto"/>
    </w:rPr>
  </w:style>
  <w:style w:type="paragraph" w:customStyle="1" w:styleId="Pa14">
    <w:name w:val="Pa14"/>
    <w:basedOn w:val="Default"/>
    <w:next w:val="Default"/>
    <w:uiPriority w:val="99"/>
    <w:qFormat/>
    <w:rsid w:val="00141ADB"/>
    <w:pPr>
      <w:spacing w:line="241" w:lineRule="atLeast"/>
    </w:pPr>
    <w:rPr>
      <w:rFonts w:eastAsiaTheme="minorEastAsia"/>
      <w:color w:val="auto"/>
    </w:rPr>
  </w:style>
  <w:style w:type="paragraph" w:customStyle="1" w:styleId="Pa9">
    <w:name w:val="Pa9"/>
    <w:basedOn w:val="Default"/>
    <w:next w:val="Default"/>
    <w:uiPriority w:val="99"/>
    <w:qFormat/>
    <w:rsid w:val="00141ADB"/>
    <w:pPr>
      <w:spacing w:line="241" w:lineRule="atLeast"/>
    </w:pPr>
    <w:rPr>
      <w:rFonts w:ascii="Gill Sans" w:eastAsiaTheme="minorEastAsia" w:hAnsi="Gill Sans"/>
      <w:color w:val="auto"/>
    </w:rPr>
  </w:style>
  <w:style w:type="paragraph" w:customStyle="1" w:styleId="hg-daily">
    <w:name w:val="hg-daily"/>
    <w:basedOn w:val="Normal"/>
    <w:qFormat/>
    <w:rsid w:val="00141ADB"/>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141ADB"/>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141ADB"/>
    <w:pPr>
      <w:spacing w:after="0" w:line="240" w:lineRule="auto"/>
    </w:pPr>
    <w:rPr>
      <w:rFonts w:eastAsia="Times New Roman"/>
      <w:sz w:val="24"/>
      <w:szCs w:val="20"/>
    </w:rPr>
  </w:style>
  <w:style w:type="paragraph" w:customStyle="1" w:styleId="TOC1Char">
    <w:name w:val="TOC 1 Char"/>
    <w:basedOn w:val="Normal"/>
    <w:next w:val="Normal"/>
    <w:qFormat/>
    <w:rsid w:val="00141AD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141ADB"/>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141ADB"/>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141AD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141AD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141AD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141AD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141AD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141AD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141AD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141ADB"/>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141ADB"/>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141ADB"/>
    <w:rPr>
      <w:rFonts w:ascii="Calibri" w:eastAsia="Times New Roman" w:hAnsi="Calibri" w:cs="Calibri"/>
      <w:strike/>
      <w:sz w:val="16"/>
    </w:rPr>
  </w:style>
  <w:style w:type="paragraph" w:customStyle="1" w:styleId="LanguageEditing">
    <w:name w:val="Language Editing"/>
    <w:basedOn w:val="Normal"/>
    <w:link w:val="LanguageEditingChar"/>
    <w:qFormat/>
    <w:rsid w:val="00141ADB"/>
    <w:pPr>
      <w:spacing w:after="0" w:line="240" w:lineRule="auto"/>
    </w:pPr>
    <w:rPr>
      <w:rFonts w:eastAsia="Times New Roman"/>
      <w:strike/>
      <w:sz w:val="16"/>
    </w:rPr>
  </w:style>
  <w:style w:type="character" w:customStyle="1" w:styleId="HeaderInitialChar">
    <w:name w:val="Header Initial Char"/>
    <w:link w:val="HeaderInitial"/>
    <w:locked/>
    <w:rsid w:val="00141ADB"/>
    <w:rPr>
      <w:rFonts w:ascii="Calibri" w:eastAsia="Times New Roman" w:hAnsi="Calibri" w:cs="Calibri"/>
      <w:b/>
      <w:caps/>
      <w:sz w:val="40"/>
      <w:szCs w:val="40"/>
    </w:rPr>
  </w:style>
  <w:style w:type="paragraph" w:customStyle="1" w:styleId="HeaderInitial">
    <w:name w:val="Header Initial"/>
    <w:basedOn w:val="Normal"/>
    <w:link w:val="HeaderInitialChar"/>
    <w:qFormat/>
    <w:rsid w:val="00141ADB"/>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141ADB"/>
    <w:rPr>
      <w:rFonts w:ascii="Calibri" w:hAnsi="Calibri" w:cs="Calibri"/>
      <w:strike/>
      <w:sz w:val="16"/>
    </w:rPr>
  </w:style>
  <w:style w:type="paragraph" w:customStyle="1" w:styleId="Strikethrough0">
    <w:name w:val="Strikethrough"/>
    <w:basedOn w:val="Normal"/>
    <w:link w:val="StrikethroughChar"/>
    <w:qFormat/>
    <w:rsid w:val="00141ADB"/>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141ADB"/>
    <w:pPr>
      <w:spacing w:after="0" w:line="240" w:lineRule="auto"/>
    </w:pPr>
    <w:rPr>
      <w:rFonts w:asciiTheme="minorHAnsi" w:hAnsiTheme="minorHAnsi"/>
      <w:bCs/>
    </w:rPr>
  </w:style>
  <w:style w:type="character" w:customStyle="1" w:styleId="NormalF6Char">
    <w:name w:val="Normal F6 Char"/>
    <w:link w:val="NormalF6"/>
    <w:locked/>
    <w:rsid w:val="00141ADB"/>
    <w:rPr>
      <w:rFonts w:ascii="Calibri" w:eastAsia="Times New Roman" w:hAnsi="Calibri" w:cs="Calibri"/>
    </w:rPr>
  </w:style>
  <w:style w:type="paragraph" w:customStyle="1" w:styleId="NormalF6">
    <w:name w:val="Normal F6"/>
    <w:basedOn w:val="Normal"/>
    <w:link w:val="NormalF6Char"/>
    <w:qFormat/>
    <w:rsid w:val="00141ADB"/>
    <w:pPr>
      <w:spacing w:after="0" w:line="240" w:lineRule="auto"/>
    </w:pPr>
    <w:rPr>
      <w:rFonts w:eastAsia="Times New Roman"/>
    </w:rPr>
  </w:style>
  <w:style w:type="paragraph" w:customStyle="1" w:styleId="TagNew">
    <w:name w:val="Tag New"/>
    <w:qFormat/>
    <w:rsid w:val="00141ADB"/>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141AD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141ADB"/>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141ADB"/>
    <w:pPr>
      <w:spacing w:before="100" w:beforeAutospacing="1" w:after="100" w:afterAutospacing="1" w:line="240" w:lineRule="auto"/>
    </w:pPr>
    <w:rPr>
      <w:rFonts w:eastAsia="Times New Roman"/>
      <w:sz w:val="24"/>
    </w:rPr>
  </w:style>
  <w:style w:type="paragraph" w:customStyle="1" w:styleId="Carding">
    <w:name w:val="Carding"/>
    <w:basedOn w:val="Normal"/>
    <w:qFormat/>
    <w:rsid w:val="00141ADB"/>
    <w:pPr>
      <w:spacing w:after="0" w:line="240" w:lineRule="auto"/>
    </w:pPr>
    <w:rPr>
      <w:rFonts w:eastAsia="Times New Roman"/>
      <w:sz w:val="18"/>
    </w:rPr>
  </w:style>
  <w:style w:type="paragraph" w:customStyle="1" w:styleId="NormalWeb8">
    <w:name w:val="Normal (Web)8"/>
    <w:basedOn w:val="Normal"/>
    <w:qFormat/>
    <w:rsid w:val="00141ADB"/>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141AD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141AD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141ADB"/>
    <w:rPr>
      <w:b/>
      <w:bCs/>
      <w:u w:val="single"/>
    </w:rPr>
  </w:style>
  <w:style w:type="paragraph" w:customStyle="1" w:styleId="StyleUnderlined11ptBold">
    <w:name w:val="Style Underlined + 11 pt Bold"/>
    <w:basedOn w:val="underlined"/>
    <w:link w:val="StyleUnderlined11ptBoldChar"/>
    <w:qFormat/>
    <w:rsid w:val="00141ADB"/>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141ADB"/>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141ADB"/>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141ADB"/>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141ADB"/>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141ADB"/>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141ADB"/>
    <w:rPr>
      <w:rFonts w:eastAsia="Times New Roman"/>
      <w:b/>
      <w:lang w:val="x-none" w:eastAsia="x-none"/>
    </w:rPr>
  </w:style>
  <w:style w:type="character" w:customStyle="1" w:styleId="CardDownSizeChar">
    <w:name w:val="CardDownSize Char"/>
    <w:link w:val="CardDownSize"/>
    <w:locked/>
    <w:rsid w:val="00141ADB"/>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141ADB"/>
    <w:pPr>
      <w:spacing w:after="0" w:line="240" w:lineRule="auto"/>
    </w:pPr>
    <w:rPr>
      <w:rFonts w:eastAsia="Calibri"/>
      <w:sz w:val="16"/>
      <w:szCs w:val="20"/>
      <w:lang w:val="x-none" w:eastAsia="x-none"/>
    </w:rPr>
  </w:style>
  <w:style w:type="character" w:customStyle="1" w:styleId="Citation1Char">
    <w:name w:val="Citation1 Char"/>
    <w:link w:val="Citation1"/>
    <w:locked/>
    <w:rsid w:val="00141ADB"/>
    <w:rPr>
      <w:rFonts w:ascii="Calibri" w:eastAsia="Calibri" w:hAnsi="Calibri" w:cs="Calibri"/>
      <w:b/>
      <w:u w:val="single"/>
      <w:lang w:val="x-none" w:eastAsia="x-none"/>
    </w:rPr>
  </w:style>
  <w:style w:type="paragraph" w:customStyle="1" w:styleId="Citation1">
    <w:name w:val="Citation1"/>
    <w:basedOn w:val="Normal"/>
    <w:link w:val="Citation1Char"/>
    <w:qFormat/>
    <w:rsid w:val="00141ADB"/>
    <w:pPr>
      <w:spacing w:after="0" w:line="240" w:lineRule="auto"/>
    </w:pPr>
    <w:rPr>
      <w:rFonts w:eastAsia="Calibri"/>
      <w:b/>
      <w:u w:val="single"/>
      <w:lang w:val="x-none" w:eastAsia="x-none"/>
    </w:rPr>
  </w:style>
  <w:style w:type="paragraph" w:customStyle="1" w:styleId="Non-NavPanelTag">
    <w:name w:val="Non-Nav Panel Tag"/>
    <w:basedOn w:val="Normal"/>
    <w:qFormat/>
    <w:rsid w:val="00141ADB"/>
    <w:pPr>
      <w:spacing w:after="0" w:line="240" w:lineRule="auto"/>
    </w:pPr>
    <w:rPr>
      <w:b/>
      <w:sz w:val="26"/>
    </w:rPr>
  </w:style>
  <w:style w:type="paragraph" w:customStyle="1" w:styleId="TagsFutura">
    <w:name w:val="TagsFutura"/>
    <w:basedOn w:val="Normal"/>
    <w:next w:val="Cites"/>
    <w:qFormat/>
    <w:rsid w:val="00141ADB"/>
    <w:pPr>
      <w:spacing w:after="0" w:line="240" w:lineRule="auto"/>
    </w:pPr>
    <w:rPr>
      <w:rFonts w:ascii="Futura" w:eastAsia="Times" w:hAnsi="Futura"/>
      <w:b/>
      <w:caps/>
      <w:sz w:val="18"/>
      <w:szCs w:val="20"/>
    </w:rPr>
  </w:style>
  <w:style w:type="paragraph" w:customStyle="1" w:styleId="DebateTag0">
    <w:name w:val="DebateTag"/>
    <w:basedOn w:val="Normal"/>
    <w:qFormat/>
    <w:rsid w:val="00141ADB"/>
    <w:pPr>
      <w:spacing w:after="0" w:line="240" w:lineRule="auto"/>
    </w:pPr>
    <w:rPr>
      <w:rFonts w:eastAsia="Calibri"/>
      <w:b/>
    </w:rPr>
  </w:style>
  <w:style w:type="paragraph" w:customStyle="1" w:styleId="Heading42">
    <w:name w:val="Heading 42"/>
    <w:basedOn w:val="Normal"/>
    <w:qFormat/>
    <w:rsid w:val="00141ADB"/>
    <w:pPr>
      <w:spacing w:after="0" w:line="240" w:lineRule="auto"/>
    </w:pPr>
    <w:rPr>
      <w:rFonts w:eastAsia="Times New Roman"/>
    </w:rPr>
  </w:style>
  <w:style w:type="character" w:customStyle="1" w:styleId="DebateNormalChar">
    <w:name w:val="DebateNormal Char"/>
    <w:basedOn w:val="DefaultParagraphFont"/>
    <w:link w:val="DebateNormal"/>
    <w:locked/>
    <w:rsid w:val="00141ADB"/>
    <w:rPr>
      <w:rFonts w:ascii="Calibri" w:eastAsia="Calibri" w:hAnsi="Calibri" w:cs="Calibri"/>
      <w:sz w:val="16"/>
      <w:szCs w:val="20"/>
    </w:rPr>
  </w:style>
  <w:style w:type="paragraph" w:customStyle="1" w:styleId="DebateNormal">
    <w:name w:val="DebateNormal"/>
    <w:basedOn w:val="Normal"/>
    <w:link w:val="DebateNormalChar"/>
    <w:qFormat/>
    <w:rsid w:val="00141ADB"/>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141ADB"/>
    <w:rPr>
      <w:rFonts w:ascii="Calibri" w:eastAsia="Calibri" w:hAnsi="Calibri" w:cs="Calibri"/>
      <w:b/>
      <w:sz w:val="16"/>
      <w:szCs w:val="20"/>
      <w:u w:val="single"/>
    </w:rPr>
  </w:style>
  <w:style w:type="paragraph" w:customStyle="1" w:styleId="DebateEmphasis">
    <w:name w:val="DebateEmphasis"/>
    <w:basedOn w:val="Normal"/>
    <w:link w:val="DebateEmphasisChar"/>
    <w:qFormat/>
    <w:rsid w:val="00141ADB"/>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141ADB"/>
    <w:rPr>
      <w:rFonts w:ascii="Times New Roman" w:hAnsi="Times New Roman" w:cs="Times New Roman"/>
      <w:sz w:val="18"/>
    </w:rPr>
  </w:style>
  <w:style w:type="paragraph" w:customStyle="1" w:styleId="NormalCite">
    <w:name w:val="NormalCite"/>
    <w:link w:val="NormalCiteChar"/>
    <w:qFormat/>
    <w:rsid w:val="00141ADB"/>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141ADB"/>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141ADB"/>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141ADB"/>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141ADB"/>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141ADB"/>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141ADB"/>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141ADB"/>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141ADB"/>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141ADB"/>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141ADB"/>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141ADB"/>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141ADB"/>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141ADB"/>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141ADB"/>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141ADB"/>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141ADB"/>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141ADB"/>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141ADB"/>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141ADB"/>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141ADB"/>
    <w:rPr>
      <w:u w:val="single"/>
    </w:rPr>
  </w:style>
  <w:style w:type="paragraph" w:customStyle="1" w:styleId="UnderlineChar4">
    <w:name w:val="Underline Char4"/>
    <w:basedOn w:val="Normal"/>
    <w:link w:val="UnderlineChar4Char"/>
    <w:qFormat/>
    <w:rsid w:val="00141ADB"/>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141ADB"/>
    <w:rPr>
      <w:b/>
      <w:u w:val="single"/>
    </w:rPr>
  </w:style>
  <w:style w:type="paragraph" w:customStyle="1" w:styleId="BoldandUnderlineChar3">
    <w:name w:val="Bold and Underline Char3"/>
    <w:basedOn w:val="Normal"/>
    <w:link w:val="BoldandUnderlineChar3Char2"/>
    <w:qFormat/>
    <w:rsid w:val="00141ADB"/>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141ADB"/>
    <w:rPr>
      <w:rFonts w:ascii="Calibri" w:eastAsia="Times New Roman" w:hAnsi="Calibri" w:cs="Calibri"/>
      <w:sz w:val="16"/>
      <w:u w:val="single"/>
    </w:rPr>
  </w:style>
  <w:style w:type="paragraph" w:customStyle="1" w:styleId="UnderlineChar3">
    <w:name w:val="Underline Char3"/>
    <w:basedOn w:val="Normal"/>
    <w:link w:val="UnderlineChar3Char"/>
    <w:qFormat/>
    <w:rsid w:val="00141ADB"/>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141ADB"/>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141ADB"/>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141ADB"/>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141ADB"/>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141ADB"/>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141ADB"/>
    <w:rPr>
      <w:u w:val="single"/>
    </w:rPr>
  </w:style>
  <w:style w:type="character" w:customStyle="1" w:styleId="StyleUnderlineBoldIndent11ptBoldChar">
    <w:name w:val="Style Underline + Bold Indent + 11 pt Bold Char"/>
    <w:link w:val="StyleUnderlineBoldIndent11ptBold"/>
    <w:locked/>
    <w:rsid w:val="00141ADB"/>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141ADB"/>
    <w:rPr>
      <w:b/>
      <w:bCs/>
      <w:u w:val="single"/>
    </w:rPr>
  </w:style>
  <w:style w:type="paragraph" w:customStyle="1" w:styleId="Style140">
    <w:name w:val="Style14"/>
    <w:basedOn w:val="Normal"/>
    <w:uiPriority w:val="99"/>
    <w:qFormat/>
    <w:rsid w:val="00141AD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141ADB"/>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141AD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141AD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141ADB"/>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141ADB"/>
    <w:rPr>
      <w:rFonts w:ascii="Calibri" w:eastAsia="SimSun" w:hAnsi="Calibri" w:cs="Calibri"/>
      <w:sz w:val="16"/>
      <w:lang w:eastAsia="zh-CN"/>
    </w:rPr>
  </w:style>
  <w:style w:type="paragraph" w:customStyle="1" w:styleId="Stylecard11pt">
    <w:name w:val="Style card + 11 pt"/>
    <w:basedOn w:val="Normal"/>
    <w:link w:val="Stylecard11ptChar"/>
    <w:qFormat/>
    <w:rsid w:val="00141ADB"/>
    <w:pPr>
      <w:spacing w:after="0" w:line="240" w:lineRule="auto"/>
      <w:ind w:left="288" w:right="288"/>
    </w:pPr>
    <w:rPr>
      <w:rFonts w:eastAsia="SimSun"/>
      <w:sz w:val="16"/>
      <w:lang w:eastAsia="zh-CN"/>
    </w:rPr>
  </w:style>
  <w:style w:type="paragraph" w:customStyle="1" w:styleId="WW-Default1">
    <w:name w:val="WW-Default1"/>
    <w:basedOn w:val="Normal"/>
    <w:qFormat/>
    <w:rsid w:val="00141ADB"/>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141ADB"/>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141ADB"/>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141ADB"/>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41ADB"/>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141ADB"/>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141ADB"/>
    <w:pPr>
      <w:spacing w:after="0" w:line="240" w:lineRule="auto"/>
    </w:pPr>
    <w:rPr>
      <w:rFonts w:eastAsia="Times New Roman"/>
      <w:b/>
      <w:bCs/>
      <w:i/>
      <w:iCs/>
      <w:sz w:val="16"/>
      <w:u w:val="single"/>
    </w:rPr>
  </w:style>
  <w:style w:type="paragraph" w:customStyle="1" w:styleId="Style180">
    <w:name w:val="Style18"/>
    <w:basedOn w:val="Normal"/>
    <w:uiPriority w:val="99"/>
    <w:qFormat/>
    <w:rsid w:val="00141ADB"/>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141ADB"/>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141AD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141AD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141ADB"/>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141AD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141ADB"/>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141ADB"/>
    <w:rPr>
      <w:rFonts w:eastAsia="Times New Roman"/>
      <w:color w:val="auto"/>
      <w:lang w:bidi="en-US"/>
    </w:rPr>
  </w:style>
  <w:style w:type="character" w:customStyle="1" w:styleId="ALLCAPSChar">
    <w:name w:val="ALL CAPS Char"/>
    <w:basedOn w:val="DefaultParagraphFont"/>
    <w:link w:val="ALLCAPS"/>
    <w:locked/>
    <w:rsid w:val="00141ADB"/>
    <w:rPr>
      <w:rFonts w:ascii="Calibri" w:eastAsia="Times New Roman" w:hAnsi="Calibri" w:cs="Calibri"/>
      <w:b/>
      <w:caps/>
      <w:sz w:val="16"/>
      <w:szCs w:val="20"/>
    </w:rPr>
  </w:style>
  <w:style w:type="paragraph" w:customStyle="1" w:styleId="ALLCAPS">
    <w:name w:val="ALL CAPS"/>
    <w:basedOn w:val="Normal"/>
    <w:link w:val="ALLCAPSChar"/>
    <w:qFormat/>
    <w:rsid w:val="00141ADB"/>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141ADB"/>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141ADB"/>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141ADB"/>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141AD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141ADB"/>
    <w:rPr>
      <w:rFonts w:ascii="Calibri" w:eastAsia="Times New Roman" w:hAnsi="Calibri" w:cs="Arial"/>
      <w:bCs/>
      <w:iCs/>
      <w:sz w:val="20"/>
      <w:szCs w:val="20"/>
    </w:rPr>
  </w:style>
  <w:style w:type="paragraph" w:customStyle="1" w:styleId="CITE">
    <w:name w:val="CITE"/>
    <w:basedOn w:val="Heading2"/>
    <w:link w:val="CITEChar"/>
    <w:autoRedefine/>
    <w:qFormat/>
    <w:rsid w:val="00141ADB"/>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141ADB"/>
    <w:rPr>
      <w:rFonts w:ascii="Calibri" w:eastAsia="Times New Roman" w:hAnsi="Calibri" w:cs="Calibri"/>
      <w:sz w:val="16"/>
      <w:lang w:val="x-none" w:eastAsia="x-none"/>
    </w:rPr>
  </w:style>
  <w:style w:type="paragraph" w:customStyle="1" w:styleId="Fifth">
    <w:name w:val="Fifth"/>
    <w:basedOn w:val="Normal"/>
    <w:link w:val="FifthChar"/>
    <w:qFormat/>
    <w:rsid w:val="00141ADB"/>
    <w:pPr>
      <w:spacing w:after="0" w:line="240" w:lineRule="auto"/>
    </w:pPr>
    <w:rPr>
      <w:rFonts w:eastAsia="Times New Roman"/>
      <w:sz w:val="16"/>
      <w:lang w:val="x-none" w:eastAsia="x-none"/>
    </w:rPr>
  </w:style>
  <w:style w:type="paragraph" w:customStyle="1" w:styleId="Repeatblockheading0">
    <w:name w:val="Repeat block heading"/>
    <w:basedOn w:val="Normal"/>
    <w:qFormat/>
    <w:rsid w:val="00141ADB"/>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141ADB"/>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141ADB"/>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141ADB"/>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141ADB"/>
    <w:pPr>
      <w:spacing w:after="0" w:line="240" w:lineRule="auto"/>
      <w:ind w:left="1440" w:right="1440"/>
    </w:pPr>
  </w:style>
  <w:style w:type="paragraph" w:customStyle="1" w:styleId="pagpag1">
    <w:name w:val="pagpag1"/>
    <w:basedOn w:val="Normal"/>
    <w:uiPriority w:val="99"/>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141ADB"/>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141ADB"/>
    <w:pPr>
      <w:spacing w:after="0" w:line="240" w:lineRule="auto"/>
    </w:pPr>
    <w:rPr>
      <w:rFonts w:eastAsia="Calibri"/>
      <w:bCs/>
      <w:color w:val="000000"/>
      <w:sz w:val="16"/>
    </w:rPr>
  </w:style>
  <w:style w:type="character" w:customStyle="1" w:styleId="BodyText3Char1">
    <w:name w:val="Body Text 3 Char1"/>
    <w:basedOn w:val="DefaultParagraphFont"/>
    <w:uiPriority w:val="99"/>
    <w:rsid w:val="00141ADB"/>
    <w:rPr>
      <w:rFonts w:ascii="Calibri" w:hAnsi="Calibri" w:cs="Calibri"/>
      <w:sz w:val="16"/>
      <w:szCs w:val="16"/>
    </w:rPr>
  </w:style>
  <w:style w:type="paragraph" w:customStyle="1" w:styleId="BodyText310">
    <w:name w:val="Body Text 31"/>
    <w:basedOn w:val="Normal"/>
    <w:next w:val="BodyText3"/>
    <w:qFormat/>
    <w:rsid w:val="00141ADB"/>
    <w:pPr>
      <w:spacing w:after="120" w:line="240" w:lineRule="auto"/>
    </w:pPr>
    <w:rPr>
      <w:bCs/>
      <w:color w:val="000000"/>
    </w:rPr>
  </w:style>
  <w:style w:type="paragraph" w:styleId="BodyText2">
    <w:name w:val="Body Text 2"/>
    <w:basedOn w:val="Normal"/>
    <w:link w:val="BodyText2Char"/>
    <w:uiPriority w:val="99"/>
    <w:unhideWhenUsed/>
    <w:rsid w:val="00141ADB"/>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141ADB"/>
    <w:rPr>
      <w:rFonts w:ascii="Calibri" w:hAnsi="Calibri" w:cs="Calibri"/>
    </w:rPr>
  </w:style>
  <w:style w:type="paragraph" w:customStyle="1" w:styleId="BodyText21">
    <w:name w:val="Body Text 21"/>
    <w:basedOn w:val="Normal"/>
    <w:next w:val="BodyText2"/>
    <w:qFormat/>
    <w:rsid w:val="00141ADB"/>
    <w:pPr>
      <w:spacing w:after="120" w:line="480" w:lineRule="auto"/>
    </w:pPr>
    <w:rPr>
      <w:sz w:val="12"/>
    </w:rPr>
  </w:style>
  <w:style w:type="paragraph" w:styleId="BodyTextIndent">
    <w:name w:val="Body Text Indent"/>
    <w:basedOn w:val="Normal"/>
    <w:link w:val="BodyTextIndentChar"/>
    <w:unhideWhenUsed/>
    <w:rsid w:val="00141ADB"/>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141ADB"/>
    <w:rPr>
      <w:rFonts w:ascii="Calibri" w:hAnsi="Calibri" w:cs="Calibri"/>
    </w:rPr>
  </w:style>
  <w:style w:type="paragraph" w:customStyle="1" w:styleId="BodyTextIndent1">
    <w:name w:val="Body Text Indent1"/>
    <w:basedOn w:val="Normal"/>
    <w:next w:val="BodyTextIndent"/>
    <w:qFormat/>
    <w:rsid w:val="00141ADB"/>
    <w:pPr>
      <w:spacing w:after="120" w:line="240" w:lineRule="auto"/>
      <w:ind w:left="360"/>
    </w:pPr>
  </w:style>
  <w:style w:type="paragraph" w:styleId="BodyTextIndent3">
    <w:name w:val="Body Text Indent 3"/>
    <w:basedOn w:val="Normal"/>
    <w:link w:val="BodyTextIndent3Char1"/>
    <w:uiPriority w:val="99"/>
    <w:unhideWhenUsed/>
    <w:rsid w:val="00141ADB"/>
    <w:pPr>
      <w:spacing w:after="120" w:line="240" w:lineRule="auto"/>
      <w:ind w:left="360"/>
    </w:pPr>
    <w:rPr>
      <w:sz w:val="16"/>
      <w:szCs w:val="16"/>
    </w:rPr>
  </w:style>
  <w:style w:type="character" w:customStyle="1" w:styleId="BodyTextIndent3Char">
    <w:name w:val="Body Text Indent 3 Char"/>
    <w:basedOn w:val="DefaultParagraphFont"/>
    <w:uiPriority w:val="99"/>
    <w:rsid w:val="00141ADB"/>
    <w:rPr>
      <w:rFonts w:ascii="Calibri" w:hAnsi="Calibri" w:cs="Calibri"/>
      <w:sz w:val="16"/>
      <w:szCs w:val="16"/>
    </w:rPr>
  </w:style>
  <w:style w:type="paragraph" w:customStyle="1" w:styleId="BodyTextIndent31">
    <w:name w:val="Body Text Indent 31"/>
    <w:basedOn w:val="Normal"/>
    <w:next w:val="BodyTextIndent3"/>
    <w:semiHidden/>
    <w:qFormat/>
    <w:rsid w:val="00141ADB"/>
    <w:pPr>
      <w:spacing w:after="120" w:line="240" w:lineRule="auto"/>
      <w:ind w:left="360"/>
    </w:pPr>
    <w:rPr>
      <w:sz w:val="14"/>
    </w:rPr>
  </w:style>
  <w:style w:type="paragraph" w:styleId="BodyTextIndent2">
    <w:name w:val="Body Text Indent 2"/>
    <w:basedOn w:val="Normal"/>
    <w:link w:val="BodyTextIndent2Char1"/>
    <w:unhideWhenUsed/>
    <w:rsid w:val="00141ADB"/>
    <w:pPr>
      <w:spacing w:after="120" w:line="480" w:lineRule="auto"/>
      <w:ind w:left="360"/>
    </w:pPr>
    <w:rPr>
      <w:sz w:val="16"/>
    </w:rPr>
  </w:style>
  <w:style w:type="character" w:customStyle="1" w:styleId="BodyTextIndent2Char">
    <w:name w:val="Body Text Indent 2 Char"/>
    <w:basedOn w:val="DefaultParagraphFont"/>
    <w:rsid w:val="00141ADB"/>
    <w:rPr>
      <w:rFonts w:ascii="Calibri" w:hAnsi="Calibri" w:cs="Calibri"/>
    </w:rPr>
  </w:style>
  <w:style w:type="paragraph" w:customStyle="1" w:styleId="BodyTextIndent21">
    <w:name w:val="Body Text Indent 21"/>
    <w:basedOn w:val="Normal"/>
    <w:next w:val="BodyTextIndent2"/>
    <w:qFormat/>
    <w:rsid w:val="00141ADB"/>
    <w:pPr>
      <w:spacing w:after="120" w:line="480" w:lineRule="auto"/>
      <w:ind w:left="360"/>
    </w:pPr>
  </w:style>
  <w:style w:type="paragraph" w:customStyle="1" w:styleId="z-BottomofForm1">
    <w:name w:val="z-Bottom of Form1"/>
    <w:basedOn w:val="Normal"/>
    <w:next w:val="Normal"/>
    <w:qFormat/>
    <w:rsid w:val="00141AD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141ADB"/>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141ADB"/>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141ADB"/>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141AD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141AD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141ADB"/>
    <w:rPr>
      <w:rFonts w:ascii="Calibri" w:hAnsi="Calibri" w:cs="Calibri"/>
      <w:u w:val="single"/>
      <w:shd w:val="clear" w:color="auto" w:fill="66FFFF"/>
    </w:rPr>
  </w:style>
  <w:style w:type="paragraph" w:customStyle="1" w:styleId="CardHighlight">
    <w:name w:val="Card Highlight"/>
    <w:basedOn w:val="Normal"/>
    <w:link w:val="CardHighlightChar"/>
    <w:qFormat/>
    <w:rsid w:val="00141ADB"/>
    <w:pPr>
      <w:shd w:val="clear" w:color="auto" w:fill="66FFFF"/>
      <w:spacing w:after="0" w:line="240" w:lineRule="auto"/>
    </w:pPr>
    <w:rPr>
      <w:u w:val="single"/>
    </w:rPr>
  </w:style>
  <w:style w:type="paragraph" w:customStyle="1" w:styleId="nromal">
    <w:name w:val="nromal"/>
    <w:basedOn w:val="Normal"/>
    <w:uiPriority w:val="99"/>
    <w:qFormat/>
    <w:rsid w:val="00141ADB"/>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141AD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141AD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141ADB"/>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141ADB"/>
    <w:pPr>
      <w:spacing w:before="100" w:beforeAutospacing="1" w:after="100" w:afterAutospacing="1" w:line="240" w:lineRule="auto"/>
    </w:pPr>
    <w:rPr>
      <w:rFonts w:eastAsia="Times New Roman"/>
      <w:sz w:val="24"/>
    </w:rPr>
  </w:style>
  <w:style w:type="paragraph" w:customStyle="1" w:styleId="more">
    <w:name w:val="more"/>
    <w:basedOn w:val="Normal"/>
    <w:qFormat/>
    <w:rsid w:val="00141ADB"/>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141ADB"/>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141ADB"/>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141ADB"/>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141ADB"/>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141AD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141AD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141ADB"/>
    <w:pPr>
      <w:spacing w:after="63"/>
    </w:pPr>
    <w:rPr>
      <w:rFonts w:ascii="Arial" w:eastAsia="Times New Roman" w:hAnsi="Arial"/>
      <w:color w:val="auto"/>
      <w:lang w:eastAsia="zh-CN"/>
    </w:rPr>
  </w:style>
  <w:style w:type="paragraph" w:customStyle="1" w:styleId="CM35">
    <w:name w:val="CM35"/>
    <w:basedOn w:val="Default"/>
    <w:next w:val="Default"/>
    <w:qFormat/>
    <w:rsid w:val="00141AD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141ADB"/>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141ADB"/>
    <w:rPr>
      <w:rFonts w:ascii="Calibri" w:eastAsia="Times New Roman" w:hAnsi="Calibri" w:cs="Times New Roman"/>
    </w:rPr>
  </w:style>
  <w:style w:type="paragraph" w:customStyle="1" w:styleId="StylecardCharCharChar11pt">
    <w:name w:val="Style card Char Char Char + 11 pt"/>
    <w:link w:val="StylecardCharCharChar11ptChar"/>
    <w:qFormat/>
    <w:rsid w:val="00141ADB"/>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141ADB"/>
    <w:rPr>
      <w:rFonts w:ascii="Georgia" w:eastAsia="Times New Roman" w:hAnsi="Georgia"/>
      <w:lang w:val="x-none" w:eastAsia="x-none"/>
    </w:rPr>
  </w:style>
  <w:style w:type="paragraph" w:customStyle="1" w:styleId="StyleCards11pt">
    <w:name w:val="Style Cards + 11 pt"/>
    <w:basedOn w:val="Cards"/>
    <w:link w:val="StyleCards11ptChar"/>
    <w:qFormat/>
    <w:rsid w:val="00141ADB"/>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141ADB"/>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141AD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141ADB"/>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141AD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41ADB"/>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41ADB"/>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141ADB"/>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141ADB"/>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141ADB"/>
    <w:rPr>
      <w:rFonts w:ascii="Times New Roman" w:eastAsia="Times New Roman" w:hAnsi="Times New Roman" w:cs="Times New Roman"/>
      <w:sz w:val="20"/>
      <w:szCs w:val="20"/>
    </w:rPr>
  </w:style>
  <w:style w:type="paragraph" w:customStyle="1" w:styleId="NormalFont">
    <w:name w:val="Normal Font"/>
    <w:link w:val="NormalFontChar"/>
    <w:qFormat/>
    <w:rsid w:val="00141ADB"/>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141ADB"/>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41AD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41ADB"/>
    <w:rPr>
      <w:u w:val="single"/>
      <w:lang w:val="x-none" w:eastAsia="x-none"/>
    </w:rPr>
  </w:style>
  <w:style w:type="character" w:customStyle="1" w:styleId="StyleNormalFont11ptBoldUnderlineChar">
    <w:name w:val="Style Normal Font + 11 pt Bold Underline Char"/>
    <w:link w:val="StyleNormalFont11ptBoldUnderline"/>
    <w:locked/>
    <w:rsid w:val="00141AD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41ADB"/>
    <w:rPr>
      <w:b/>
      <w:bCs/>
      <w:u w:val="single"/>
      <w:lang w:val="x-none" w:eastAsia="x-none"/>
    </w:rPr>
  </w:style>
  <w:style w:type="paragraph" w:customStyle="1" w:styleId="StyleHeading2LatinArialMT13pt">
    <w:name w:val="Style Heading 2 + (Latin) ArialMT 13 pt"/>
    <w:basedOn w:val="Heading2"/>
    <w:next w:val="Heading2"/>
    <w:qFormat/>
    <w:rsid w:val="00141ADB"/>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141ADB"/>
    <w:pPr>
      <w:spacing w:after="0" w:line="240" w:lineRule="auto"/>
    </w:pPr>
    <w:rPr>
      <w:rFonts w:eastAsia="Times New Roman"/>
      <w:sz w:val="15"/>
    </w:rPr>
  </w:style>
  <w:style w:type="paragraph" w:customStyle="1" w:styleId="formatvorlage2">
    <w:name w:val="formatvorlage2"/>
    <w:basedOn w:val="Normal"/>
    <w:qFormat/>
    <w:rsid w:val="00141ADB"/>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141ADB"/>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141ADB"/>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141ADB"/>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141ADB"/>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141ADB"/>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141ADB"/>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141ADB"/>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141ADB"/>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141ADB"/>
    <w:pPr>
      <w:ind w:left="0"/>
    </w:pPr>
    <w:rPr>
      <w:rFonts w:ascii="Garamond" w:eastAsia="Cambria" w:hAnsi="Garamond" w:cs="Times New Roman"/>
      <w:color w:val="auto"/>
      <w:u w:val="single"/>
    </w:rPr>
  </w:style>
  <w:style w:type="paragraph" w:customStyle="1" w:styleId="PageHeading">
    <w:name w:val="Page Heading"/>
    <w:basedOn w:val="Heading2"/>
    <w:qFormat/>
    <w:rsid w:val="00141ADB"/>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141AD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141ADB"/>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141ADB"/>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141ADB"/>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141ADB"/>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141ADB"/>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141ADB"/>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141ADB"/>
    <w:pPr>
      <w:spacing w:after="0" w:line="197" w:lineRule="exact"/>
      <w:jc w:val="both"/>
    </w:pPr>
  </w:style>
  <w:style w:type="paragraph" w:customStyle="1" w:styleId="Style42">
    <w:name w:val="Style42"/>
    <w:basedOn w:val="Normal"/>
    <w:uiPriority w:val="99"/>
    <w:qFormat/>
    <w:rsid w:val="00141ADB"/>
    <w:pPr>
      <w:spacing w:after="0" w:line="202" w:lineRule="exact"/>
      <w:jc w:val="both"/>
    </w:pPr>
  </w:style>
  <w:style w:type="paragraph" w:customStyle="1" w:styleId="Style51">
    <w:name w:val="Style51"/>
    <w:basedOn w:val="Normal"/>
    <w:uiPriority w:val="99"/>
    <w:qFormat/>
    <w:rsid w:val="00141ADB"/>
    <w:pPr>
      <w:spacing w:after="0" w:line="200" w:lineRule="exact"/>
      <w:jc w:val="both"/>
    </w:pPr>
  </w:style>
  <w:style w:type="character" w:customStyle="1" w:styleId="BoldUnderlineChar2Char">
    <w:name w:val="BoldUnderline Char2 Char"/>
    <w:link w:val="BoldUnderlineChar2"/>
    <w:locked/>
    <w:rsid w:val="00141ADB"/>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141ADB"/>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141ADB"/>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141ADB"/>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141ADB"/>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141ADB"/>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141ADB"/>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141ADB"/>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141ADB"/>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141ADB"/>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141ADB"/>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141ADB"/>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141ADB"/>
    <w:pPr>
      <w:spacing w:line="254" w:lineRule="auto"/>
    </w:pPr>
    <w:rPr>
      <w:rFonts w:ascii="Georgia" w:hAnsi="Georgia" w:cstheme="minorBidi"/>
      <w:b/>
    </w:rPr>
  </w:style>
  <w:style w:type="paragraph" w:customStyle="1" w:styleId="Normal20pt">
    <w:name w:val="Normal  + 20 pt"/>
    <w:basedOn w:val="Normal"/>
    <w:uiPriority w:val="6"/>
    <w:qFormat/>
    <w:rsid w:val="00141ADB"/>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141AD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141ADB"/>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141ADB"/>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141ADB"/>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41ADB"/>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141ADB"/>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141ADB"/>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41ADB"/>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141ADB"/>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41ADB"/>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141ADB"/>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41ADB"/>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141AD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141ADB"/>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141ADB"/>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141ADB"/>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141ADB"/>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141ADB"/>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141ADB"/>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141ADB"/>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141AD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141ADB"/>
    <w:pPr>
      <w:spacing w:after="0" w:line="254" w:lineRule="auto"/>
    </w:pPr>
    <w:rPr>
      <w:b/>
    </w:rPr>
  </w:style>
  <w:style w:type="paragraph" w:customStyle="1" w:styleId="CiteSmallText">
    <w:name w:val="Cite Small Text"/>
    <w:basedOn w:val="Normal"/>
    <w:uiPriority w:val="99"/>
    <w:qFormat/>
    <w:rsid w:val="00141ADB"/>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141ADB"/>
    <w:rPr>
      <w:lang w:val="x-none"/>
    </w:rPr>
  </w:style>
  <w:style w:type="paragraph" w:customStyle="1" w:styleId="Cards1CharChar">
    <w:name w:val="Cards1 Char Char"/>
    <w:basedOn w:val="Normal"/>
    <w:link w:val="Cards1CharCharChar"/>
    <w:qFormat/>
    <w:rsid w:val="00141ADB"/>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141ADB"/>
    <w:rPr>
      <w:color w:val="0000FF"/>
      <w:sz w:val="12"/>
      <w:u w:val="single"/>
    </w:rPr>
  </w:style>
  <w:style w:type="paragraph" w:customStyle="1" w:styleId="Swag">
    <w:name w:val="Swag"/>
    <w:basedOn w:val="Normal"/>
    <w:link w:val="SwagChar"/>
    <w:qFormat/>
    <w:rsid w:val="00141ADB"/>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141AD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141AD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141AD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141AD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141ADB"/>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141ADB"/>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141ADB"/>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141ADB"/>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141ADB"/>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141ADB"/>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141ADB"/>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41ADB"/>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141ADB"/>
  </w:style>
  <w:style w:type="paragraph" w:customStyle="1" w:styleId="NothingCharCharChar">
    <w:name w:val="Nothing Char Char Char"/>
    <w:link w:val="NothingCharChar"/>
    <w:qFormat/>
    <w:rsid w:val="00141ADB"/>
    <w:pPr>
      <w:spacing w:after="0" w:line="240" w:lineRule="auto"/>
      <w:jc w:val="both"/>
    </w:pPr>
  </w:style>
  <w:style w:type="paragraph" w:customStyle="1" w:styleId="StyleLeft021">
    <w:name w:val="Style Left:  0.2&quot;1"/>
    <w:basedOn w:val="Normal"/>
    <w:uiPriority w:val="99"/>
    <w:qFormat/>
    <w:rsid w:val="00141ADB"/>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141ADB"/>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41AD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141ADB"/>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41AD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141ADB"/>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141ADB"/>
    <w:pPr>
      <w:spacing w:after="0" w:line="254" w:lineRule="auto"/>
    </w:pPr>
    <w:rPr>
      <w:b/>
    </w:rPr>
  </w:style>
  <w:style w:type="paragraph" w:customStyle="1" w:styleId="CM27">
    <w:name w:val="CM27"/>
    <w:basedOn w:val="Normal"/>
    <w:next w:val="Normal"/>
    <w:uiPriority w:val="99"/>
    <w:qFormat/>
    <w:rsid w:val="00141ADB"/>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141AD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141ADB"/>
    <w:pPr>
      <w:spacing w:before="100" w:beforeAutospacing="1" w:after="100" w:afterAutospacing="1" w:line="240" w:lineRule="auto"/>
    </w:pPr>
    <w:rPr>
      <w:rFonts w:eastAsia="Times New Roman"/>
    </w:rPr>
  </w:style>
  <w:style w:type="paragraph" w:customStyle="1" w:styleId="Pol">
    <w:name w:val="Pol"/>
    <w:basedOn w:val="Heading2"/>
    <w:uiPriority w:val="99"/>
    <w:qFormat/>
    <w:rsid w:val="00141ADB"/>
    <w:pPr>
      <w:spacing w:before="480" w:line="240" w:lineRule="auto"/>
    </w:pPr>
    <w:rPr>
      <w:bCs/>
      <w:caps/>
    </w:rPr>
  </w:style>
  <w:style w:type="paragraph" w:customStyle="1" w:styleId="Style70">
    <w:name w:val="Style7"/>
    <w:basedOn w:val="Normal"/>
    <w:uiPriority w:val="99"/>
    <w:qFormat/>
    <w:rsid w:val="00141ADB"/>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141ADB"/>
  </w:style>
  <w:style w:type="paragraph" w:customStyle="1" w:styleId="Footnote2">
    <w:name w:val="Footnote2"/>
    <w:basedOn w:val="Normal"/>
    <w:next w:val="Normal"/>
    <w:link w:val="Footnote2Char"/>
    <w:autoRedefine/>
    <w:qFormat/>
    <w:rsid w:val="00141ADB"/>
    <w:pPr>
      <w:spacing w:after="120" w:line="480" w:lineRule="auto"/>
    </w:pPr>
    <w:rPr>
      <w:rFonts w:asciiTheme="minorHAnsi" w:hAnsiTheme="minorHAnsi" w:cstheme="minorBidi"/>
    </w:rPr>
  </w:style>
  <w:style w:type="paragraph" w:customStyle="1" w:styleId="xhead">
    <w:name w:val="xhead"/>
    <w:basedOn w:val="Normal"/>
    <w:uiPriority w:val="99"/>
    <w:qFormat/>
    <w:rsid w:val="00141ADB"/>
    <w:pPr>
      <w:spacing w:before="100" w:beforeAutospacing="1" w:after="100" w:afterAutospacing="1" w:line="240" w:lineRule="auto"/>
    </w:pPr>
  </w:style>
  <w:style w:type="paragraph" w:customStyle="1" w:styleId="headlinemeta">
    <w:name w:val="headline_meta"/>
    <w:basedOn w:val="Normal"/>
    <w:uiPriority w:val="99"/>
    <w:qFormat/>
    <w:rsid w:val="00141AD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141AD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141AD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141AD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141AD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141AD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141ADB"/>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141ADB"/>
  </w:style>
  <w:style w:type="paragraph" w:customStyle="1" w:styleId="UnderlineStyle1">
    <w:name w:val="Underline Style"/>
    <w:basedOn w:val="Normal"/>
    <w:link w:val="UnderlineStyleChar"/>
    <w:qFormat/>
    <w:rsid w:val="00141ADB"/>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141ADB"/>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141ADB"/>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141ADB"/>
    <w:pPr>
      <w:spacing w:after="0" w:line="240" w:lineRule="auto"/>
    </w:pPr>
    <w:rPr>
      <w:rFonts w:ascii="Lucida Grande" w:eastAsia="Cambria" w:hAnsi="Lucida Grande"/>
    </w:rPr>
  </w:style>
  <w:style w:type="paragraph" w:customStyle="1" w:styleId="Pa16">
    <w:name w:val="Pa16"/>
    <w:basedOn w:val="Default"/>
    <w:next w:val="Default"/>
    <w:uiPriority w:val="99"/>
    <w:qFormat/>
    <w:rsid w:val="00141AD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141ADB"/>
    <w:pPr>
      <w:spacing w:before="100" w:beforeAutospacing="1" w:after="100" w:afterAutospacing="1" w:line="240" w:lineRule="auto"/>
    </w:pPr>
  </w:style>
  <w:style w:type="paragraph" w:customStyle="1" w:styleId="Pa22">
    <w:name w:val="Pa2+2"/>
    <w:basedOn w:val="Default"/>
    <w:next w:val="Default"/>
    <w:uiPriority w:val="99"/>
    <w:qFormat/>
    <w:rsid w:val="00141AD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141AD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141ADB"/>
    <w:pPr>
      <w:spacing w:before="100" w:beforeAutospacing="1" w:after="100" w:afterAutospacing="1" w:line="240" w:lineRule="auto"/>
    </w:pPr>
  </w:style>
  <w:style w:type="paragraph" w:customStyle="1" w:styleId="Number">
    <w:name w:val="Number"/>
    <w:basedOn w:val="Heading2"/>
    <w:qFormat/>
    <w:rsid w:val="00141ADB"/>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141ADB"/>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141ADB"/>
    <w:pPr>
      <w:spacing w:after="0" w:line="240" w:lineRule="auto"/>
    </w:pPr>
    <w:rPr>
      <w:rFonts w:ascii="Century Gothic" w:hAnsi="Century Gothic"/>
      <w:szCs w:val="20"/>
    </w:rPr>
  </w:style>
  <w:style w:type="paragraph" w:customStyle="1" w:styleId="width100">
    <w:name w:val="width100"/>
    <w:basedOn w:val="Normal"/>
    <w:uiPriority w:val="99"/>
    <w:qFormat/>
    <w:rsid w:val="00141ADB"/>
    <w:pPr>
      <w:spacing w:before="100" w:beforeAutospacing="1" w:after="100" w:afterAutospacing="1" w:line="240" w:lineRule="auto"/>
    </w:pPr>
  </w:style>
  <w:style w:type="paragraph" w:customStyle="1" w:styleId="introshadow">
    <w:name w:val="intro_shadow"/>
    <w:basedOn w:val="Normal"/>
    <w:uiPriority w:val="99"/>
    <w:qFormat/>
    <w:rsid w:val="00141ADB"/>
    <w:pPr>
      <w:spacing w:before="100" w:beforeAutospacing="1" w:after="100" w:afterAutospacing="1" w:line="240" w:lineRule="auto"/>
    </w:pPr>
  </w:style>
  <w:style w:type="paragraph" w:customStyle="1" w:styleId="articleintro">
    <w:name w:val="articleintro"/>
    <w:basedOn w:val="Normal"/>
    <w:uiPriority w:val="99"/>
    <w:qFormat/>
    <w:rsid w:val="00141ADB"/>
    <w:pPr>
      <w:spacing w:before="100" w:beforeAutospacing="1" w:after="100" w:afterAutospacing="1" w:line="240" w:lineRule="auto"/>
    </w:pPr>
  </w:style>
  <w:style w:type="paragraph" w:customStyle="1" w:styleId="Caption4">
    <w:name w:val="Caption4"/>
    <w:basedOn w:val="Normal"/>
    <w:uiPriority w:val="99"/>
    <w:qFormat/>
    <w:rsid w:val="00141ADB"/>
    <w:pPr>
      <w:spacing w:before="100" w:beforeAutospacing="1" w:after="100" w:afterAutospacing="1" w:line="240" w:lineRule="auto"/>
    </w:pPr>
  </w:style>
  <w:style w:type="paragraph" w:customStyle="1" w:styleId="publishedon">
    <w:name w:val="published_on"/>
    <w:basedOn w:val="Normal"/>
    <w:uiPriority w:val="99"/>
    <w:qFormat/>
    <w:rsid w:val="00141ADB"/>
    <w:pPr>
      <w:spacing w:before="100" w:beforeAutospacing="1" w:after="100" w:afterAutospacing="1" w:line="240" w:lineRule="auto"/>
    </w:pPr>
  </w:style>
  <w:style w:type="character" w:customStyle="1" w:styleId="CiteEmphasisChar">
    <w:name w:val="Cite/Emphasis Char"/>
    <w:basedOn w:val="DefaultParagraphFont"/>
    <w:link w:val="CiteEmphasis"/>
    <w:locked/>
    <w:rsid w:val="00141ADB"/>
    <w:rPr>
      <w:rFonts w:ascii="Calibri" w:hAnsi="Calibri" w:cs="Calibri"/>
      <w:b/>
      <w:color w:val="000000"/>
      <w:sz w:val="16"/>
      <w:u w:val="single"/>
    </w:rPr>
  </w:style>
  <w:style w:type="paragraph" w:customStyle="1" w:styleId="CiteEmphasis">
    <w:name w:val="Cite/Emphasis"/>
    <w:basedOn w:val="Normal"/>
    <w:link w:val="CiteEmphasisChar"/>
    <w:qFormat/>
    <w:rsid w:val="00141ADB"/>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141ADB"/>
    <w:rPr>
      <w:rFonts w:ascii="Calibri" w:hAnsi="Calibri" w:cs="Calibri"/>
      <w:color w:val="000000"/>
      <w:sz w:val="16"/>
    </w:rPr>
  </w:style>
  <w:style w:type="paragraph" w:customStyle="1" w:styleId="Styleunread8pt">
    <w:name w:val="Style unread + 8 pt"/>
    <w:basedOn w:val="Normal"/>
    <w:link w:val="Styleunread8ptChar"/>
    <w:qFormat/>
    <w:rsid w:val="00141ADB"/>
    <w:pPr>
      <w:spacing w:after="0" w:line="240" w:lineRule="auto"/>
    </w:pPr>
    <w:rPr>
      <w:color w:val="000000"/>
      <w:sz w:val="16"/>
    </w:rPr>
  </w:style>
  <w:style w:type="paragraph" w:customStyle="1" w:styleId="ekprop-p">
    <w:name w:val="ekprop-p"/>
    <w:basedOn w:val="Normal"/>
    <w:uiPriority w:val="99"/>
    <w:qFormat/>
    <w:rsid w:val="00141ADB"/>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141ADB"/>
    <w:rPr>
      <w:rFonts w:ascii="Times New Roman" w:eastAsia="Times New Roman" w:hAnsi="Times New Roman" w:cs="Times New Roman"/>
      <w:color w:val="000000"/>
      <w:sz w:val="12"/>
    </w:rPr>
  </w:style>
  <w:style w:type="paragraph" w:customStyle="1" w:styleId="ShrinkCharChar">
    <w:name w:val="Shrink Char Char"/>
    <w:link w:val="ShrinkCharCharChar"/>
    <w:qFormat/>
    <w:rsid w:val="00141ADB"/>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141ADB"/>
    <w:rPr>
      <w:rFonts w:ascii="Calibri" w:hAnsi="Calibri" w:cs="Calibri"/>
      <w:color w:val="000000"/>
      <w:sz w:val="16"/>
    </w:rPr>
  </w:style>
  <w:style w:type="paragraph" w:customStyle="1" w:styleId="SmalltextChar1">
    <w:name w:val="Smalltext Char"/>
    <w:basedOn w:val="Normal"/>
    <w:link w:val="SmalltextCharChar"/>
    <w:qFormat/>
    <w:rsid w:val="00141ADB"/>
    <w:pPr>
      <w:spacing w:after="0" w:line="240" w:lineRule="auto"/>
    </w:pPr>
    <w:rPr>
      <w:color w:val="000000"/>
      <w:sz w:val="16"/>
    </w:rPr>
  </w:style>
  <w:style w:type="character" w:customStyle="1" w:styleId="SpacerChar">
    <w:name w:val="Spacer Char"/>
    <w:basedOn w:val="DefaultParagraphFont"/>
    <w:link w:val="Spacer"/>
    <w:uiPriority w:val="4"/>
    <w:locked/>
    <w:rsid w:val="00141ADB"/>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141ADB"/>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141ADB"/>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141ADB"/>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141ADB"/>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141ADB"/>
    <w:pPr>
      <w:spacing w:before="100" w:beforeAutospacing="1" w:after="100" w:afterAutospacing="1" w:line="240" w:lineRule="auto"/>
    </w:pPr>
    <w:rPr>
      <w:rFonts w:eastAsia="Times New Roman"/>
    </w:rPr>
  </w:style>
  <w:style w:type="paragraph" w:customStyle="1" w:styleId="column-name">
    <w:name w:val="column-name"/>
    <w:basedOn w:val="Normal"/>
    <w:qFormat/>
    <w:rsid w:val="00141ADB"/>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141ADB"/>
    <w:rPr>
      <w:rFonts w:ascii="Calibri" w:eastAsia="Calibri" w:hAnsi="Calibri" w:cs="Calibri"/>
      <w:sz w:val="16"/>
      <w:szCs w:val="16"/>
    </w:rPr>
  </w:style>
  <w:style w:type="paragraph" w:customStyle="1" w:styleId="SmallSizeParagraph">
    <w:name w:val="Small Size Paragraph"/>
    <w:basedOn w:val="Normal"/>
    <w:link w:val="SmallSizeParagraphChar"/>
    <w:qFormat/>
    <w:rsid w:val="00141ADB"/>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141ADB"/>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141ADB"/>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141ADB"/>
    <w:rPr>
      <w:rFonts w:ascii="Calibri" w:eastAsia="Calibri" w:hAnsi="Calibri" w:cs="Calibri"/>
    </w:rPr>
  </w:style>
  <w:style w:type="paragraph" w:customStyle="1" w:styleId="StyleCardText9pt">
    <w:name w:val="Style Card Text + 9 pt"/>
    <w:basedOn w:val="Normal"/>
    <w:link w:val="StyleCardText9ptChar"/>
    <w:qFormat/>
    <w:rsid w:val="00141ADB"/>
    <w:pPr>
      <w:spacing w:after="200" w:line="240" w:lineRule="auto"/>
      <w:contextualSpacing/>
    </w:pPr>
    <w:rPr>
      <w:rFonts w:eastAsia="Calibri"/>
    </w:rPr>
  </w:style>
  <w:style w:type="character" w:customStyle="1" w:styleId="UnderlineSChar">
    <w:name w:val="Underline S Char"/>
    <w:link w:val="UnderlineS"/>
    <w:locked/>
    <w:rsid w:val="00141ADB"/>
    <w:rPr>
      <w:rFonts w:ascii="Calibri" w:eastAsia="Calibri" w:hAnsi="Calibri" w:cs="Calibri"/>
      <w:u w:val="single"/>
      <w:lang w:val="x-none" w:eastAsia="zh-CN"/>
    </w:rPr>
  </w:style>
  <w:style w:type="paragraph" w:customStyle="1" w:styleId="UnderlineS">
    <w:name w:val="Underline S"/>
    <w:basedOn w:val="Normal"/>
    <w:link w:val="UnderlineSChar"/>
    <w:qFormat/>
    <w:rsid w:val="00141ADB"/>
    <w:pPr>
      <w:spacing w:after="200" w:line="240" w:lineRule="auto"/>
    </w:pPr>
    <w:rPr>
      <w:rFonts w:eastAsia="Calibri"/>
      <w:u w:val="single"/>
      <w:lang w:val="x-none" w:eastAsia="zh-CN"/>
    </w:rPr>
  </w:style>
  <w:style w:type="character" w:customStyle="1" w:styleId="TagofCardChar">
    <w:name w:val="Tag of Card Char"/>
    <w:link w:val="TagofCard"/>
    <w:locked/>
    <w:rsid w:val="00141ADB"/>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141ADB"/>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141ADB"/>
    <w:rPr>
      <w:rFonts w:ascii="Times New Roman" w:hAnsi="Times New Roman" w:cs="Times New Roman"/>
    </w:rPr>
  </w:style>
  <w:style w:type="paragraph" w:customStyle="1" w:styleId="Debatenoraml">
    <w:name w:val="Debatenoraml"/>
    <w:basedOn w:val="NoSpacing"/>
    <w:link w:val="DebatenoramlChar"/>
    <w:qFormat/>
    <w:rsid w:val="00141ADB"/>
    <w:pPr>
      <w:spacing w:line="240" w:lineRule="auto"/>
    </w:pPr>
    <w:rPr>
      <w:rFonts w:ascii="Times New Roman" w:hAnsi="Times New Roman" w:cs="Times New Roman"/>
    </w:rPr>
  </w:style>
  <w:style w:type="character" w:customStyle="1" w:styleId="QualsChar">
    <w:name w:val="Quals Char"/>
    <w:link w:val="Quals"/>
    <w:locked/>
    <w:rsid w:val="00141ADB"/>
    <w:rPr>
      <w:rFonts w:ascii="Calibri" w:eastAsia="Calibri" w:hAnsi="Calibri" w:cs="Calibri"/>
      <w:sz w:val="18"/>
    </w:rPr>
  </w:style>
  <w:style w:type="paragraph" w:customStyle="1" w:styleId="Quals">
    <w:name w:val="Quals"/>
    <w:basedOn w:val="Normal"/>
    <w:link w:val="QualsChar"/>
    <w:qFormat/>
    <w:rsid w:val="00141ADB"/>
    <w:pPr>
      <w:spacing w:after="0" w:line="240" w:lineRule="auto"/>
    </w:pPr>
    <w:rPr>
      <w:rFonts w:eastAsia="Calibri"/>
      <w:sz w:val="18"/>
    </w:rPr>
  </w:style>
  <w:style w:type="character" w:customStyle="1" w:styleId="StarredChar">
    <w:name w:val="Starred Char"/>
    <w:link w:val="Starred"/>
    <w:locked/>
    <w:rsid w:val="00141ADB"/>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141ADB"/>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141ADB"/>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141ADB"/>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141ADB"/>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141ADB"/>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141ADB"/>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141ADB"/>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141ADB"/>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141ADB"/>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141ADB"/>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141ADB"/>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141ADB"/>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141ADB"/>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141AD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41AD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41AD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41ADB"/>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141AD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141AD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141AD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141AD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141ADB"/>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141AD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141AD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141AD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141ADB"/>
    <w:pPr>
      <w:spacing w:before="100" w:beforeAutospacing="1" w:after="100" w:afterAutospacing="1" w:line="240" w:lineRule="auto"/>
    </w:pPr>
    <w:rPr>
      <w:rFonts w:eastAsia="Times New Roman"/>
      <w:sz w:val="24"/>
    </w:rPr>
  </w:style>
  <w:style w:type="paragraph" w:customStyle="1" w:styleId="summary">
    <w:name w:val="summary"/>
    <w:basedOn w:val="Normal"/>
    <w:qFormat/>
    <w:rsid w:val="00141AD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141AD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141AD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141ADB"/>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141AD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141AD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141AD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141ADB"/>
    <w:pPr>
      <w:keepNext/>
      <w:spacing w:after="0" w:line="240" w:lineRule="auto"/>
      <w:ind w:left="288" w:right="288"/>
    </w:pPr>
    <w:rPr>
      <w:rFonts w:eastAsia="MS Gothic"/>
      <w:szCs w:val="20"/>
    </w:rPr>
  </w:style>
  <w:style w:type="paragraph" w:customStyle="1" w:styleId="canvas-atom">
    <w:name w:val="canvas-atom"/>
    <w:basedOn w:val="Normal"/>
    <w:uiPriority w:val="99"/>
    <w:qFormat/>
    <w:rsid w:val="00141ADB"/>
    <w:pPr>
      <w:spacing w:before="100" w:beforeAutospacing="1" w:after="100" w:afterAutospacing="1" w:line="240" w:lineRule="auto"/>
    </w:pPr>
    <w:rPr>
      <w:sz w:val="24"/>
    </w:rPr>
  </w:style>
  <w:style w:type="paragraph" w:customStyle="1" w:styleId="tweet-text">
    <w:name w:val="tweet-text"/>
    <w:basedOn w:val="Normal"/>
    <w:uiPriority w:val="99"/>
    <w:qFormat/>
    <w:rsid w:val="00141ADB"/>
    <w:pPr>
      <w:spacing w:before="100" w:beforeAutospacing="1" w:after="100" w:afterAutospacing="1" w:line="240" w:lineRule="auto"/>
    </w:pPr>
  </w:style>
  <w:style w:type="paragraph" w:customStyle="1" w:styleId="graf">
    <w:name w:val="graf"/>
    <w:basedOn w:val="Normal"/>
    <w:uiPriority w:val="99"/>
    <w:qFormat/>
    <w:rsid w:val="00141ADB"/>
    <w:pPr>
      <w:spacing w:before="100" w:beforeAutospacing="1" w:after="100" w:afterAutospacing="1" w:line="240" w:lineRule="auto"/>
    </w:pPr>
  </w:style>
  <w:style w:type="paragraph" w:customStyle="1" w:styleId="column">
    <w:name w:val="column"/>
    <w:basedOn w:val="Normal"/>
    <w:uiPriority w:val="99"/>
    <w:qFormat/>
    <w:rsid w:val="00141ADB"/>
    <w:pPr>
      <w:spacing w:before="100" w:beforeAutospacing="1" w:after="100" w:afterAutospacing="1" w:line="240" w:lineRule="auto"/>
    </w:pPr>
  </w:style>
  <w:style w:type="paragraph" w:customStyle="1" w:styleId="recirc-container">
    <w:name w:val="recirc-container"/>
    <w:basedOn w:val="Normal"/>
    <w:uiPriority w:val="99"/>
    <w:qFormat/>
    <w:rsid w:val="00141AD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141ADB"/>
    <w:pPr>
      <w:spacing w:before="100" w:beforeAutospacing="1" w:after="100" w:afterAutospacing="1" w:line="240" w:lineRule="auto"/>
    </w:pPr>
    <w:rPr>
      <w:sz w:val="24"/>
    </w:rPr>
  </w:style>
  <w:style w:type="paragraph" w:customStyle="1" w:styleId="see-also">
    <w:name w:val="see-also"/>
    <w:basedOn w:val="Normal"/>
    <w:uiPriority w:val="99"/>
    <w:qFormat/>
    <w:rsid w:val="00141ADB"/>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141ADB"/>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141AD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141ADB"/>
    <w:pPr>
      <w:keepNext/>
      <w:spacing w:after="0" w:line="240" w:lineRule="auto"/>
      <w:ind w:left="288" w:right="288"/>
    </w:pPr>
    <w:rPr>
      <w:rFonts w:eastAsia="MS Gothic"/>
      <w:szCs w:val="20"/>
    </w:rPr>
  </w:style>
  <w:style w:type="paragraph" w:customStyle="1" w:styleId="po-hr-cndek">
    <w:name w:val="po-hr-cn__dek"/>
    <w:basedOn w:val="Normal"/>
    <w:qFormat/>
    <w:rsid w:val="00141ADB"/>
    <w:pPr>
      <w:spacing w:before="100" w:beforeAutospacing="1" w:after="100" w:afterAutospacing="1" w:line="256" w:lineRule="auto"/>
    </w:pPr>
  </w:style>
  <w:style w:type="paragraph" w:customStyle="1" w:styleId="m4481627234786388783gmail-card">
    <w:name w:val="m_4481627234786388783gmail-card"/>
    <w:basedOn w:val="Normal"/>
    <w:qFormat/>
    <w:rsid w:val="00141ADB"/>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141ADB"/>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141ADB"/>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141ADB"/>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141ADB"/>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141ADB"/>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141ADB"/>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141ADB"/>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141ADB"/>
  </w:style>
  <w:style w:type="paragraph" w:customStyle="1" w:styleId="lastpar">
    <w:name w:val="lastpar"/>
    <w:basedOn w:val="Normal"/>
    <w:qFormat/>
    <w:rsid w:val="00141ADB"/>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141ADB"/>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141AD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141AD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141AD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141ADB"/>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141ADB"/>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141ADB"/>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141ADB"/>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141ADB"/>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141ADB"/>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141AD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141AD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141AD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141ADB"/>
    <w:pPr>
      <w:spacing w:line="256" w:lineRule="auto"/>
    </w:pPr>
    <w:rPr>
      <w:rFonts w:ascii="Times New Roman" w:eastAsia="Calibri" w:hAnsi="Times New Roman" w:cs="Times New Roman"/>
      <w:sz w:val="24"/>
    </w:rPr>
  </w:style>
  <w:style w:type="paragraph" w:customStyle="1" w:styleId="normalChar">
    <w:name w:val="normal Char"/>
    <w:basedOn w:val="Normal"/>
    <w:qFormat/>
    <w:rsid w:val="00141ADB"/>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141ADB"/>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141ADB"/>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141ADB"/>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141ADB"/>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141ADB"/>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141ADB"/>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141ADB"/>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141ADB"/>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141ADB"/>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141ADB"/>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141ADB"/>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141ADB"/>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141ADB"/>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141ADB"/>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141ADB"/>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141ADB"/>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141ADB"/>
    <w:pPr>
      <w:spacing w:line="256" w:lineRule="auto"/>
    </w:pPr>
    <w:rPr>
      <w:rFonts w:ascii="Times New Roman" w:eastAsia="Calibri" w:hAnsi="Times New Roman" w:cs="Times New Roman"/>
    </w:rPr>
  </w:style>
  <w:style w:type="paragraph" w:customStyle="1" w:styleId="cardunderlined">
    <w:name w:val="card underlined"/>
    <w:basedOn w:val="Normal"/>
    <w:qFormat/>
    <w:rsid w:val="00141ADB"/>
    <w:pPr>
      <w:spacing w:line="256" w:lineRule="auto"/>
    </w:pPr>
    <w:rPr>
      <w:rFonts w:eastAsia="Calibri" w:cs="Times New Roman"/>
      <w:u w:val="single"/>
    </w:rPr>
  </w:style>
  <w:style w:type="paragraph" w:customStyle="1" w:styleId="article-text">
    <w:name w:val="article-text"/>
    <w:basedOn w:val="Normal"/>
    <w:qFormat/>
    <w:rsid w:val="00141ADB"/>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141ADB"/>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141ADB"/>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141ADB"/>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141ADB"/>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141ADB"/>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141ADB"/>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141ADB"/>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141ADB"/>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141ADB"/>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141AD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41ADB"/>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141ADB"/>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141ADB"/>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141ADB"/>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141ADB"/>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141ADB"/>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141ADB"/>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141ADB"/>
    <w:pPr>
      <w:spacing w:line="256" w:lineRule="auto"/>
    </w:pPr>
    <w:rPr>
      <w:rFonts w:ascii="Times" w:eastAsia="Times New Roman" w:hAnsi="Times"/>
      <w:sz w:val="16"/>
      <w:szCs w:val="28"/>
      <w:u w:val="single"/>
    </w:rPr>
  </w:style>
  <w:style w:type="paragraph" w:customStyle="1" w:styleId="HeaderStyle">
    <w:name w:val="Header Style"/>
    <w:basedOn w:val="Normal"/>
    <w:qFormat/>
    <w:rsid w:val="00141ADB"/>
    <w:pPr>
      <w:spacing w:line="256" w:lineRule="auto"/>
      <w:jc w:val="center"/>
    </w:pPr>
    <w:rPr>
      <w:rFonts w:eastAsia="Times New Roman"/>
      <w:b/>
      <w:sz w:val="24"/>
      <w:szCs w:val="20"/>
      <w:u w:val="single"/>
    </w:rPr>
  </w:style>
  <w:style w:type="paragraph" w:customStyle="1" w:styleId="Pa19">
    <w:name w:val="Pa19"/>
    <w:basedOn w:val="Normal"/>
    <w:next w:val="Normal"/>
    <w:qFormat/>
    <w:rsid w:val="00141AD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141ADB"/>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141ADB"/>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141ADB"/>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141ADB"/>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141ADB"/>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141ADB"/>
    <w:pPr>
      <w:spacing w:line="256" w:lineRule="auto"/>
    </w:pPr>
    <w:rPr>
      <w:rFonts w:eastAsia="MS Mincho"/>
      <w:b/>
      <w:sz w:val="16"/>
      <w:u w:val="single"/>
    </w:rPr>
  </w:style>
  <w:style w:type="paragraph" w:customStyle="1" w:styleId="blocktitle5">
    <w:name w:val="block title"/>
    <w:basedOn w:val="Normal"/>
    <w:autoRedefine/>
    <w:qFormat/>
    <w:rsid w:val="00141ADB"/>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141ADB"/>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141ADB"/>
    <w:pPr>
      <w:spacing w:line="256" w:lineRule="auto"/>
    </w:pPr>
  </w:style>
  <w:style w:type="paragraph" w:customStyle="1" w:styleId="Tag21">
    <w:name w:val="Tag21"/>
    <w:basedOn w:val="Normal"/>
    <w:qFormat/>
    <w:rsid w:val="00141ADB"/>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141ADB"/>
    <w:rPr>
      <w:shd w:val="clear" w:color="auto" w:fill="FFFFFF"/>
    </w:rPr>
  </w:style>
  <w:style w:type="paragraph" w:customStyle="1" w:styleId="Bodytext101">
    <w:name w:val="Body text (10)1"/>
    <w:basedOn w:val="Normal"/>
    <w:link w:val="Bodytext10"/>
    <w:uiPriority w:val="99"/>
    <w:qFormat/>
    <w:rsid w:val="00141ADB"/>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141ADB"/>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141ADB"/>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141ADB"/>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141ADB"/>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141ADB"/>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141ADB"/>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141ADB"/>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141ADB"/>
    <w:rPr>
      <w:rFonts w:ascii="Calibri" w:hAnsi="Calibri" w:cs="Calibri"/>
      <w:sz w:val="16"/>
    </w:rPr>
  </w:style>
  <w:style w:type="paragraph" w:customStyle="1" w:styleId="DateTime">
    <w:name w:val="DateTime"/>
    <w:basedOn w:val="Normal"/>
    <w:link w:val="DateTimeChar"/>
    <w:autoRedefine/>
    <w:uiPriority w:val="4"/>
    <w:qFormat/>
    <w:rsid w:val="00141ADB"/>
    <w:pPr>
      <w:spacing w:line="256" w:lineRule="auto"/>
    </w:pPr>
    <w:rPr>
      <w:sz w:val="16"/>
    </w:rPr>
  </w:style>
  <w:style w:type="character" w:customStyle="1" w:styleId="LectureChar">
    <w:name w:val="Lecture Char"/>
    <w:basedOn w:val="DateTimeChar"/>
    <w:link w:val="Lecture"/>
    <w:uiPriority w:val="4"/>
    <w:locked/>
    <w:rsid w:val="00141ADB"/>
    <w:rPr>
      <w:rFonts w:ascii="Arial" w:hAnsi="Arial" w:cs="Arial"/>
      <w:spacing w:val="-10"/>
      <w:sz w:val="16"/>
    </w:rPr>
  </w:style>
  <w:style w:type="paragraph" w:customStyle="1" w:styleId="Lecture">
    <w:name w:val="Lecture"/>
    <w:next w:val="BodyText"/>
    <w:link w:val="LectureChar"/>
    <w:autoRedefine/>
    <w:uiPriority w:val="4"/>
    <w:qFormat/>
    <w:rsid w:val="00141ADB"/>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141ADB"/>
    <w:pPr>
      <w:spacing w:before="240" w:line="256" w:lineRule="auto"/>
    </w:pPr>
    <w:rPr>
      <w:b/>
      <w:sz w:val="26"/>
    </w:rPr>
  </w:style>
  <w:style w:type="character" w:customStyle="1" w:styleId="BreakBlockChar">
    <w:name w:val="Break Block Char"/>
    <w:basedOn w:val="DefaultParagraphFont"/>
    <w:link w:val="BreakBlock"/>
    <w:locked/>
    <w:rsid w:val="00141ADB"/>
    <w:rPr>
      <w:rFonts w:ascii="Arial Bold" w:hAnsi="Arial Bold" w:cs="Calibri"/>
      <w:b/>
      <w:caps/>
      <w:sz w:val="32"/>
      <w:u w:val="single"/>
    </w:rPr>
  </w:style>
  <w:style w:type="paragraph" w:customStyle="1" w:styleId="BreakBlock">
    <w:name w:val="Break Block"/>
    <w:basedOn w:val="Normal"/>
    <w:link w:val="BreakBlockChar"/>
    <w:autoRedefine/>
    <w:qFormat/>
    <w:rsid w:val="00141ADB"/>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141ADB"/>
    <w:rPr>
      <w:b/>
      <w:u w:val="single"/>
    </w:rPr>
  </w:style>
  <w:style w:type="paragraph" w:customStyle="1" w:styleId="BoldandUnderlineChar2CharChar">
    <w:name w:val="Bold and Underline Char2 Char Char"/>
    <w:basedOn w:val="Normal"/>
    <w:link w:val="BoldandUnderlineChar2CharCharChar"/>
    <w:qFormat/>
    <w:rsid w:val="00141ADB"/>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141ADB"/>
    <w:rPr>
      <w:sz w:val="16"/>
    </w:rPr>
  </w:style>
  <w:style w:type="paragraph" w:customStyle="1" w:styleId="Reduce8pt">
    <w:name w:val="Reduce 8pt"/>
    <w:basedOn w:val="Normal"/>
    <w:link w:val="Reduce8ptCharChar"/>
    <w:qFormat/>
    <w:rsid w:val="00141ADB"/>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141ADB"/>
    <w:rPr>
      <w:rFonts w:asciiTheme="majorHAnsi" w:hAnsiTheme="majorHAnsi" w:cs="Calibri"/>
      <w:b/>
      <w:sz w:val="28"/>
    </w:rPr>
  </w:style>
  <w:style w:type="paragraph" w:customStyle="1" w:styleId="FlashTag">
    <w:name w:val="FlashTag"/>
    <w:basedOn w:val="Normal"/>
    <w:link w:val="FlashTagChar"/>
    <w:autoRedefine/>
    <w:uiPriority w:val="4"/>
    <w:qFormat/>
    <w:rsid w:val="00141ADB"/>
    <w:pPr>
      <w:spacing w:line="256" w:lineRule="auto"/>
    </w:pPr>
    <w:rPr>
      <w:rFonts w:asciiTheme="majorHAnsi" w:hAnsiTheme="majorHAnsi"/>
      <w:b/>
      <w:sz w:val="28"/>
    </w:rPr>
  </w:style>
  <w:style w:type="paragraph" w:customStyle="1" w:styleId="Warrant">
    <w:name w:val="Warrant"/>
    <w:autoRedefine/>
    <w:uiPriority w:val="4"/>
    <w:qFormat/>
    <w:rsid w:val="00141ADB"/>
    <w:pPr>
      <w:spacing w:line="256" w:lineRule="auto"/>
      <w:ind w:left="720"/>
    </w:pPr>
    <w:rPr>
      <w:rFonts w:ascii="Calibri" w:hAnsi="Calibri" w:cs="Arial"/>
    </w:rPr>
  </w:style>
  <w:style w:type="paragraph" w:customStyle="1" w:styleId="speakable">
    <w:name w:val="speakable"/>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141ADB"/>
    <w:pPr>
      <w:spacing w:before="100" w:beforeAutospacing="1" w:after="100" w:afterAutospacing="1" w:line="256" w:lineRule="auto"/>
    </w:pPr>
    <w:rPr>
      <w:sz w:val="24"/>
    </w:rPr>
  </w:style>
  <w:style w:type="paragraph" w:customStyle="1" w:styleId="style41">
    <w:name w:val="style4"/>
    <w:basedOn w:val="Normal"/>
    <w:uiPriority w:val="99"/>
    <w:qFormat/>
    <w:rsid w:val="00141ADB"/>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141ADB"/>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141ADB"/>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141ADB"/>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141ADB"/>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141ADB"/>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141ADB"/>
    <w:rPr>
      <w:rFonts w:ascii="Calibri" w:eastAsia="Times New Roman" w:hAnsi="Calibri" w:cs="Calibri"/>
      <w:sz w:val="10"/>
      <w:szCs w:val="10"/>
    </w:rPr>
  </w:style>
  <w:style w:type="paragraph" w:customStyle="1" w:styleId="Style5pt">
    <w:name w:val="Style 5 pt"/>
    <w:basedOn w:val="Normal"/>
    <w:link w:val="Style5ptChar"/>
    <w:qFormat/>
    <w:rsid w:val="00141ADB"/>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141ADB"/>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141AD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141ADB"/>
    <w:rPr>
      <w:sz w:val="16"/>
      <w:szCs w:val="16"/>
    </w:rPr>
  </w:style>
  <w:style w:type="character" w:styleId="EndnoteReference">
    <w:name w:val="endnote reference"/>
    <w:basedOn w:val="DefaultParagraphFont"/>
    <w:uiPriority w:val="99"/>
    <w:unhideWhenUsed/>
    <w:rsid w:val="00141ADB"/>
    <w:rPr>
      <w:vertAlign w:val="superscript"/>
    </w:rPr>
  </w:style>
  <w:style w:type="character" w:styleId="PlaceholderText">
    <w:name w:val="Placeholder Text"/>
    <w:basedOn w:val="DefaultParagraphFont"/>
    <w:uiPriority w:val="99"/>
    <w:rsid w:val="00141ADB"/>
    <w:rPr>
      <w:color w:val="808080"/>
    </w:rPr>
  </w:style>
  <w:style w:type="character" w:styleId="SubtleEmphasis">
    <w:name w:val="Subtle Emphasis"/>
    <w:basedOn w:val="DefaultParagraphFont"/>
    <w:uiPriority w:val="19"/>
    <w:qFormat/>
    <w:rsid w:val="00141ADB"/>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141ADB"/>
    <w:rPr>
      <w:b/>
      <w:bCs w:val="0"/>
      <w:sz w:val="26"/>
      <w:u w:val="single"/>
    </w:rPr>
  </w:style>
  <w:style w:type="character" w:styleId="SubtleReference">
    <w:name w:val="Subtle Reference"/>
    <w:basedOn w:val="DefaultParagraphFont"/>
    <w:uiPriority w:val="31"/>
    <w:qFormat/>
    <w:rsid w:val="00141ADB"/>
    <w:rPr>
      <w:smallCaps/>
      <w:color w:val="5A5A5A" w:themeColor="text1" w:themeTint="A5"/>
    </w:rPr>
  </w:style>
  <w:style w:type="character" w:styleId="BookTitle">
    <w:name w:val="Book Title"/>
    <w:basedOn w:val="DefaultParagraphFont"/>
    <w:qFormat/>
    <w:rsid w:val="00141ADB"/>
    <w:rPr>
      <w:b/>
      <w:bCs/>
      <w:i/>
      <w:iCs/>
      <w:spacing w:val="5"/>
    </w:rPr>
  </w:style>
  <w:style w:type="character" w:customStyle="1" w:styleId="Heading7Char1">
    <w:name w:val="Heading 7 Char1"/>
    <w:basedOn w:val="DefaultParagraphFont"/>
    <w:semiHidden/>
    <w:rsid w:val="00141ADB"/>
  </w:style>
  <w:style w:type="character" w:customStyle="1" w:styleId="Heading8Char1">
    <w:name w:val="Heading 8 Char1"/>
    <w:basedOn w:val="DefaultParagraphFont"/>
    <w:semiHidden/>
    <w:rsid w:val="00141ADB"/>
  </w:style>
  <w:style w:type="character" w:customStyle="1" w:styleId="Heading9Char1">
    <w:name w:val="Heading 9 Char1"/>
    <w:basedOn w:val="DefaultParagraphFont"/>
    <w:semiHidden/>
    <w:rsid w:val="00141ADB"/>
  </w:style>
  <w:style w:type="character" w:customStyle="1" w:styleId="UnderlineBold">
    <w:name w:val="Underline + Bold"/>
    <w:uiPriority w:val="1"/>
    <w:qFormat/>
    <w:rsid w:val="00141ADB"/>
    <w:rPr>
      <w:b/>
      <w:bCs w:val="0"/>
      <w:sz w:val="20"/>
      <w:u w:val="single"/>
    </w:rPr>
  </w:style>
  <w:style w:type="character" w:customStyle="1" w:styleId="start">
    <w:name w:val="start"/>
    <w:basedOn w:val="DefaultParagraphFont"/>
    <w:rsid w:val="00141ADB"/>
  </w:style>
  <w:style w:type="character" w:customStyle="1" w:styleId="caps">
    <w:name w:val="caps"/>
    <w:basedOn w:val="DefaultParagraphFont"/>
    <w:rsid w:val="00141ADB"/>
  </w:style>
  <w:style w:type="character" w:customStyle="1" w:styleId="tooltip-container">
    <w:name w:val="tooltip-container"/>
    <w:basedOn w:val="DefaultParagraphFont"/>
    <w:rsid w:val="00141ADB"/>
  </w:style>
  <w:style w:type="paragraph" w:styleId="BalloonText">
    <w:name w:val="Balloon Text"/>
    <w:basedOn w:val="Normal"/>
    <w:link w:val="BalloonTextChar"/>
    <w:uiPriority w:val="99"/>
    <w:unhideWhenUsed/>
    <w:rsid w:val="00141ADB"/>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141ADB"/>
    <w:rPr>
      <w:rFonts w:ascii="Segoe UI" w:hAnsi="Segoe UI" w:cs="Segoe UI"/>
      <w:sz w:val="18"/>
      <w:szCs w:val="18"/>
    </w:rPr>
  </w:style>
  <w:style w:type="character" w:customStyle="1" w:styleId="latin24compacttimestamp-2v7xiq">
    <w:name w:val="latin24compacttimestamp-2v7xiq"/>
    <w:basedOn w:val="DefaultParagraphFont"/>
    <w:rsid w:val="00141ADB"/>
  </w:style>
  <w:style w:type="character" w:customStyle="1" w:styleId="figpopup-sensitive-area">
    <w:name w:val="figpopup-sensitive-area"/>
    <w:basedOn w:val="DefaultParagraphFont"/>
    <w:rsid w:val="00141ADB"/>
  </w:style>
  <w:style w:type="character" w:customStyle="1" w:styleId="3oh-">
    <w:name w:val="_3oh-"/>
    <w:basedOn w:val="DefaultParagraphFont"/>
    <w:rsid w:val="00141ADB"/>
  </w:style>
  <w:style w:type="paragraph" w:styleId="z-TopofForm">
    <w:name w:val="HTML Top of Form"/>
    <w:basedOn w:val="Normal"/>
    <w:next w:val="Normal"/>
    <w:link w:val="z-TopofFormChar"/>
    <w:hidden/>
    <w:uiPriority w:val="99"/>
    <w:unhideWhenUsed/>
    <w:rsid w:val="00141ADB"/>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141ADB"/>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141ADB"/>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141ADB"/>
    <w:rPr>
      <w:rFonts w:ascii="Calibri" w:hAnsi="Calibri" w:cs="Calibri"/>
      <w:vanish/>
      <w:szCs w:val="16"/>
    </w:rPr>
  </w:style>
  <w:style w:type="character" w:customStyle="1" w:styleId="num">
    <w:name w:val="num"/>
    <w:basedOn w:val="DefaultParagraphFont"/>
    <w:rsid w:val="00141ADB"/>
  </w:style>
  <w:style w:type="character" w:customStyle="1" w:styleId="letter">
    <w:name w:val="letter"/>
    <w:basedOn w:val="DefaultParagraphFont"/>
    <w:rsid w:val="00141ADB"/>
  </w:style>
  <w:style w:type="character" w:customStyle="1" w:styleId="dttext">
    <w:name w:val="dttext"/>
    <w:basedOn w:val="DefaultParagraphFont"/>
    <w:rsid w:val="00141ADB"/>
  </w:style>
  <w:style w:type="character" w:customStyle="1" w:styleId="sdsense">
    <w:name w:val="sdsense"/>
    <w:basedOn w:val="DefaultParagraphFont"/>
    <w:rsid w:val="00141ADB"/>
  </w:style>
  <w:style w:type="character" w:customStyle="1" w:styleId="sd">
    <w:name w:val="sd"/>
    <w:basedOn w:val="DefaultParagraphFont"/>
    <w:rsid w:val="00141ADB"/>
  </w:style>
  <w:style w:type="character" w:customStyle="1" w:styleId="css-8l6xbc">
    <w:name w:val="css-8l6xbc"/>
    <w:basedOn w:val="DefaultParagraphFont"/>
    <w:rsid w:val="00141ADB"/>
  </w:style>
  <w:style w:type="character" w:customStyle="1" w:styleId="c-timestamplabel">
    <w:name w:val="c-timestamp__label"/>
    <w:basedOn w:val="DefaultParagraphFont"/>
    <w:rsid w:val="00141ADB"/>
  </w:style>
  <w:style w:type="character" w:customStyle="1" w:styleId="c-messagelistunreaddividerlabel">
    <w:name w:val="c-message_list__unread_divider__label"/>
    <w:basedOn w:val="DefaultParagraphFont"/>
    <w:rsid w:val="00141ADB"/>
  </w:style>
  <w:style w:type="character" w:customStyle="1" w:styleId="c-messagesender">
    <w:name w:val="c-message__sender"/>
    <w:basedOn w:val="DefaultParagraphFont"/>
    <w:rsid w:val="00141ADB"/>
  </w:style>
  <w:style w:type="character" w:customStyle="1" w:styleId="c-reactioncount">
    <w:name w:val="c-reaction__count"/>
    <w:basedOn w:val="DefaultParagraphFont"/>
    <w:rsid w:val="00141ADB"/>
  </w:style>
  <w:style w:type="paragraph" w:styleId="Footer">
    <w:name w:val="footer"/>
    <w:basedOn w:val="Normal"/>
    <w:link w:val="FooterChar"/>
    <w:uiPriority w:val="99"/>
    <w:unhideWhenUsed/>
    <w:rsid w:val="00141ADB"/>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141ADB"/>
    <w:rPr>
      <w:rFonts w:ascii="Calibri" w:hAnsi="Calibri" w:cs="Calibri"/>
    </w:rPr>
  </w:style>
  <w:style w:type="character" w:customStyle="1" w:styleId="m-2757091861540947080gmail-styleunderline">
    <w:name w:val="m_-2757091861540947080gmail-styleunderline"/>
    <w:basedOn w:val="DefaultParagraphFont"/>
    <w:rsid w:val="00141ADB"/>
  </w:style>
  <w:style w:type="character" w:customStyle="1" w:styleId="c-messagekittext">
    <w:name w:val="c-message_kit__text"/>
    <w:basedOn w:val="DefaultParagraphFont"/>
    <w:rsid w:val="00141ADB"/>
  </w:style>
  <w:style w:type="character" w:customStyle="1" w:styleId="cardChar0">
    <w:name w:val="card Char"/>
    <w:aliases w:val="Bold Cite Char Char,Speed Cite Char"/>
    <w:basedOn w:val="DefaultParagraphFont"/>
    <w:rsid w:val="00141ADB"/>
    <w:rPr>
      <w:rFonts w:ascii="Georgia" w:eastAsia="Calibri" w:hAnsi="Georgia" w:cs="Times New Roman" w:hint="default"/>
      <w:sz w:val="24"/>
    </w:rPr>
  </w:style>
  <w:style w:type="character" w:customStyle="1" w:styleId="BoldUnderline1">
    <w:name w:val="Bold.Underline"/>
    <w:uiPriority w:val="1"/>
    <w:qFormat/>
    <w:rsid w:val="00141ADB"/>
    <w:rPr>
      <w:b/>
      <w:bCs w:val="0"/>
      <w:u w:val="single"/>
    </w:rPr>
  </w:style>
  <w:style w:type="character" w:customStyle="1" w:styleId="Minimize">
    <w:name w:val="Minimize"/>
    <w:uiPriority w:val="1"/>
    <w:qFormat/>
    <w:rsid w:val="00141ADB"/>
    <w:rPr>
      <w:rFonts w:asciiTheme="minorHAnsi" w:hAnsiTheme="minorHAnsi" w:hint="default"/>
      <w:sz w:val="16"/>
    </w:rPr>
  </w:style>
  <w:style w:type="character" w:customStyle="1" w:styleId="BoldUnderline2">
    <w:name w:val="BoldUnderline"/>
    <w:basedOn w:val="DefaultParagraphFont"/>
    <w:uiPriority w:val="1"/>
    <w:qFormat/>
    <w:rsid w:val="00141ADB"/>
    <w:rPr>
      <w:rFonts w:ascii="Arial" w:hAnsi="Arial" w:cs="Arial" w:hint="default"/>
      <w:b/>
      <w:bCs w:val="0"/>
      <w:sz w:val="20"/>
      <w:u w:val="single"/>
    </w:rPr>
  </w:style>
  <w:style w:type="character" w:customStyle="1" w:styleId="UnresolvedMention1">
    <w:name w:val="Unresolved Mention1"/>
    <w:basedOn w:val="DefaultParagraphFont"/>
    <w:uiPriority w:val="99"/>
    <w:rsid w:val="00141ADB"/>
    <w:rPr>
      <w:color w:val="605E5C"/>
      <w:shd w:val="clear" w:color="auto" w:fill="E1DFDD"/>
    </w:rPr>
  </w:style>
  <w:style w:type="character" w:customStyle="1" w:styleId="expertise">
    <w:name w:val="expertise"/>
    <w:basedOn w:val="DefaultParagraphFont"/>
    <w:rsid w:val="00141ADB"/>
  </w:style>
  <w:style w:type="character" w:customStyle="1" w:styleId="education">
    <w:name w:val="education"/>
    <w:basedOn w:val="DefaultParagraphFont"/>
    <w:rsid w:val="00141ADB"/>
  </w:style>
  <w:style w:type="character" w:customStyle="1" w:styleId="rollover-people">
    <w:name w:val="rollover-people"/>
    <w:basedOn w:val="DefaultParagraphFont"/>
    <w:rsid w:val="00141ADB"/>
  </w:style>
  <w:style w:type="character" w:customStyle="1" w:styleId="UnresolvedMention2">
    <w:name w:val="Unresolved Mention2"/>
    <w:basedOn w:val="DefaultParagraphFont"/>
    <w:uiPriority w:val="99"/>
    <w:rsid w:val="00141ADB"/>
    <w:rPr>
      <w:color w:val="605E5C"/>
      <w:shd w:val="clear" w:color="auto" w:fill="E1DFDD"/>
    </w:rPr>
  </w:style>
  <w:style w:type="character" w:customStyle="1" w:styleId="UnresolvedMention3">
    <w:name w:val="Unresolved Mention3"/>
    <w:basedOn w:val="DefaultParagraphFont"/>
    <w:uiPriority w:val="99"/>
    <w:rsid w:val="00141ADB"/>
    <w:rPr>
      <w:color w:val="605E5C"/>
      <w:shd w:val="clear" w:color="auto" w:fill="E1DFDD"/>
    </w:rPr>
  </w:style>
  <w:style w:type="character" w:customStyle="1" w:styleId="url">
    <w:name w:val="url"/>
    <w:basedOn w:val="DefaultParagraphFont"/>
    <w:rsid w:val="00141ADB"/>
  </w:style>
  <w:style w:type="character" w:customStyle="1" w:styleId="ellip">
    <w:name w:val="ellip"/>
    <w:basedOn w:val="DefaultParagraphFont"/>
    <w:rsid w:val="00141ADB"/>
  </w:style>
  <w:style w:type="character" w:customStyle="1" w:styleId="nowrap">
    <w:name w:val="nowrap"/>
    <w:basedOn w:val="DefaultParagraphFont"/>
    <w:rsid w:val="00141ADB"/>
  </w:style>
  <w:style w:type="character" w:customStyle="1" w:styleId="Emph">
    <w:name w:val="Emph"/>
    <w:basedOn w:val="DefaultParagraphFont"/>
    <w:uiPriority w:val="1"/>
    <w:qFormat/>
    <w:rsid w:val="00141AD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41ADB"/>
    <w:rPr>
      <w:u w:val="single"/>
    </w:rPr>
  </w:style>
  <w:style w:type="character" w:customStyle="1" w:styleId="BoldUnderlineChar">
    <w:name w:val="Bold Underline Char"/>
    <w:basedOn w:val="DefaultParagraphFont"/>
    <w:rsid w:val="00141ADB"/>
    <w:rPr>
      <w:rFonts w:ascii="Arial" w:hAnsi="Arial" w:cs="Arial" w:hint="default"/>
      <w:b/>
      <w:bCs w:val="0"/>
      <w:u w:val="single"/>
    </w:rPr>
  </w:style>
  <w:style w:type="character" w:customStyle="1" w:styleId="ReadCard">
    <w:name w:val="ReadCard"/>
    <w:uiPriority w:val="1"/>
    <w:qFormat/>
    <w:rsid w:val="00141ADB"/>
    <w:rPr>
      <w:rFonts w:ascii="Times New Roman" w:hAnsi="Times New Roman" w:cs="Times New Roman" w:hint="default"/>
      <w:b/>
      <w:bCs w:val="0"/>
      <w:sz w:val="24"/>
      <w:u w:val="single"/>
    </w:rPr>
  </w:style>
  <w:style w:type="character" w:customStyle="1" w:styleId="DebateUnderline0">
    <w:name w:val="Debate Underline"/>
    <w:qFormat/>
    <w:rsid w:val="00141ADB"/>
    <w:rPr>
      <w:rFonts w:ascii="Times New Roman" w:hAnsi="Times New Roman" w:cs="Times New Roman" w:hint="default"/>
      <w:sz w:val="20"/>
      <w:u w:val="thick"/>
    </w:rPr>
  </w:style>
  <w:style w:type="character" w:customStyle="1" w:styleId="BoldUnderlineUNDO">
    <w:name w:val="Bold.Underline.UNDO"/>
    <w:uiPriority w:val="1"/>
    <w:qFormat/>
    <w:rsid w:val="00141ADB"/>
    <w:rPr>
      <w:b w:val="0"/>
      <w:bCs w:val="0"/>
    </w:rPr>
  </w:style>
  <w:style w:type="paragraph" w:styleId="FootnoteText">
    <w:name w:val="footnote text"/>
    <w:basedOn w:val="Normal"/>
    <w:link w:val="FootnoteTextChar"/>
    <w:uiPriority w:val="99"/>
    <w:unhideWhenUsed/>
    <w:qFormat/>
    <w:rsid w:val="00141ADB"/>
    <w:pPr>
      <w:spacing w:line="254" w:lineRule="auto"/>
    </w:pPr>
    <w:rPr>
      <w:sz w:val="16"/>
      <w:szCs w:val="20"/>
    </w:rPr>
  </w:style>
  <w:style w:type="character" w:customStyle="1" w:styleId="FootnoteTextChar1">
    <w:name w:val="Footnote Text Char1"/>
    <w:basedOn w:val="DefaultParagraphFont"/>
    <w:uiPriority w:val="99"/>
    <w:rsid w:val="00141ADB"/>
    <w:rPr>
      <w:rFonts w:ascii="Calibri" w:hAnsi="Calibri" w:cs="Calibri"/>
      <w:sz w:val="20"/>
      <w:szCs w:val="20"/>
    </w:rPr>
  </w:style>
  <w:style w:type="character" w:customStyle="1" w:styleId="LinedDown">
    <w:name w:val="Lined Down"/>
    <w:qFormat/>
    <w:rsid w:val="00141ADB"/>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41ADB"/>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141ADB"/>
  </w:style>
  <w:style w:type="character" w:customStyle="1" w:styleId="LDCut">
    <w:name w:val="LD Cut"/>
    <w:basedOn w:val="DefaultParagraphFont"/>
    <w:uiPriority w:val="1"/>
    <w:qFormat/>
    <w:rsid w:val="00141ADB"/>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141ADB"/>
    <w:rPr>
      <w:rFonts w:ascii="Times New Roman" w:hAnsi="Times New Roman" w:cs="Times New Roman" w:hint="default"/>
      <w:b/>
      <w:bCs w:val="0"/>
      <w:color w:val="auto"/>
      <w:sz w:val="24"/>
      <w:u w:val="single"/>
    </w:rPr>
  </w:style>
  <w:style w:type="character" w:customStyle="1" w:styleId="Style1Char">
    <w:name w:val="Style1 Char"/>
    <w:locked/>
    <w:rsid w:val="00141ADB"/>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141ADB"/>
    <w:rPr>
      <w:sz w:val="20"/>
    </w:rPr>
  </w:style>
  <w:style w:type="character" w:customStyle="1" w:styleId="DebateHighlighted">
    <w:name w:val="Debate Highlighted"/>
    <w:qFormat/>
    <w:rsid w:val="00141ADB"/>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141ADB"/>
    <w:rPr>
      <w:b/>
      <w:bCs w:val="0"/>
      <w:sz w:val="24"/>
    </w:rPr>
  </w:style>
  <w:style w:type="character" w:customStyle="1" w:styleId="regtext">
    <w:name w:val="regtext"/>
    <w:uiPriority w:val="99"/>
    <w:rsid w:val="00141ADB"/>
  </w:style>
  <w:style w:type="character" w:customStyle="1" w:styleId="Dottedunderline0">
    <w:name w:val="Dotted underline"/>
    <w:rsid w:val="00141ADB"/>
    <w:rPr>
      <w:u w:val="dotted"/>
    </w:rPr>
  </w:style>
  <w:style w:type="character" w:customStyle="1" w:styleId="slug-pub-date">
    <w:name w:val="slug-pub-date"/>
    <w:rsid w:val="00141ADB"/>
  </w:style>
  <w:style w:type="character" w:customStyle="1" w:styleId="slug-vol">
    <w:name w:val="slug-vol"/>
    <w:rsid w:val="00141ADB"/>
  </w:style>
  <w:style w:type="character" w:customStyle="1" w:styleId="slug-issue">
    <w:name w:val="slug-issue"/>
    <w:rsid w:val="00141ADB"/>
  </w:style>
  <w:style w:type="character" w:customStyle="1" w:styleId="slug-pages">
    <w:name w:val="slug-pages"/>
    <w:rsid w:val="00141ADB"/>
  </w:style>
  <w:style w:type="character" w:customStyle="1" w:styleId="DDIUnderline">
    <w:name w:val="DDI Underline"/>
    <w:uiPriority w:val="99"/>
    <w:qFormat/>
    <w:rsid w:val="00141ADB"/>
    <w:rPr>
      <w:sz w:val="20"/>
      <w:u w:val="thick"/>
    </w:rPr>
  </w:style>
  <w:style w:type="character" w:customStyle="1" w:styleId="CardsChar1">
    <w:name w:val="Cards Char1"/>
    <w:locked/>
    <w:rsid w:val="00141ADB"/>
    <w:rPr>
      <w:rFonts w:ascii="Times New Roman" w:eastAsia="Times New Roman" w:hAnsi="Times New Roman" w:cs="Times New Roman" w:hint="default"/>
    </w:rPr>
  </w:style>
  <w:style w:type="character" w:customStyle="1" w:styleId="apple-converted-space">
    <w:name w:val="apple-converted-space"/>
    <w:basedOn w:val="DefaultParagraphFont"/>
    <w:rsid w:val="00141ADB"/>
  </w:style>
  <w:style w:type="character" w:customStyle="1" w:styleId="CardTextChar2">
    <w:name w:val="Card Text Char"/>
    <w:locked/>
    <w:rsid w:val="00141ADB"/>
    <w:rPr>
      <w:rFonts w:ascii="Georgia" w:hAnsi="Georgia" w:hint="default"/>
      <w:sz w:val="18"/>
      <w:u w:val="single"/>
    </w:rPr>
  </w:style>
  <w:style w:type="character" w:customStyle="1" w:styleId="normaltextrun">
    <w:name w:val="normaltextrun"/>
    <w:basedOn w:val="DefaultParagraphFont"/>
    <w:rsid w:val="00141ADB"/>
  </w:style>
  <w:style w:type="character" w:customStyle="1" w:styleId="eop">
    <w:name w:val="eop"/>
    <w:basedOn w:val="DefaultParagraphFont"/>
    <w:rsid w:val="00141ADB"/>
  </w:style>
  <w:style w:type="character" w:customStyle="1" w:styleId="spellingerror">
    <w:name w:val="spellingerror"/>
    <w:basedOn w:val="DefaultParagraphFont"/>
    <w:rsid w:val="00141ADB"/>
  </w:style>
  <w:style w:type="character" w:customStyle="1" w:styleId="powa-tease">
    <w:name w:val="powa-tease"/>
    <w:basedOn w:val="DefaultParagraphFont"/>
    <w:rsid w:val="00141ADB"/>
  </w:style>
  <w:style w:type="character" w:customStyle="1" w:styleId="powa-byline">
    <w:name w:val="powa-byline"/>
    <w:basedOn w:val="DefaultParagraphFont"/>
    <w:rsid w:val="00141ADB"/>
  </w:style>
  <w:style w:type="character" w:customStyle="1" w:styleId="apple-style-span">
    <w:name w:val="apple-style-span"/>
    <w:basedOn w:val="DefaultParagraphFont"/>
    <w:rsid w:val="00141ADB"/>
    <w:rPr>
      <w:rFonts w:ascii="Times New Roman" w:hAnsi="Times New Roman" w:cs="Times New Roman" w:hint="default"/>
    </w:rPr>
  </w:style>
  <w:style w:type="character" w:customStyle="1" w:styleId="st">
    <w:name w:val="st"/>
    <w:rsid w:val="00141ADB"/>
  </w:style>
  <w:style w:type="character" w:customStyle="1" w:styleId="highlight2">
    <w:name w:val="highlight2"/>
    <w:basedOn w:val="DefaultParagraphFont"/>
    <w:rsid w:val="00141ADB"/>
    <w:rPr>
      <w:rFonts w:ascii="Arial" w:hAnsi="Arial" w:cs="Arial" w:hint="default"/>
      <w:b/>
      <w:bCs w:val="0"/>
      <w:sz w:val="19"/>
      <w:u w:val="thick"/>
      <w:bdr w:val="none" w:sz="0" w:space="0" w:color="auto" w:frame="1"/>
    </w:rPr>
  </w:style>
  <w:style w:type="character" w:customStyle="1" w:styleId="Emphasis2">
    <w:name w:val="Emphasis2"/>
    <w:basedOn w:val="DefaultParagraphFont"/>
    <w:rsid w:val="00141ADB"/>
    <w:rPr>
      <w:rFonts w:ascii="Franklin Gothic Heavy" w:hAnsi="Franklin Gothic Heavy" w:hint="default"/>
      <w:iCs/>
      <w:u w:val="single"/>
    </w:rPr>
  </w:style>
  <w:style w:type="character" w:customStyle="1" w:styleId="EmphasizeThis">
    <w:name w:val="EmphasizeThis"/>
    <w:rsid w:val="00141ADB"/>
    <w:rPr>
      <w:rFonts w:ascii="Georgia" w:hAnsi="Georgia" w:hint="default"/>
      <w:b/>
      <w:bCs w:val="0"/>
      <w:iCs/>
      <w:sz w:val="24"/>
      <w:u w:val="thick"/>
    </w:rPr>
  </w:style>
  <w:style w:type="character" w:customStyle="1" w:styleId="balancedheadline">
    <w:name w:val="balancedheadline"/>
    <w:basedOn w:val="DefaultParagraphFont"/>
    <w:rsid w:val="00141ADB"/>
  </w:style>
  <w:style w:type="character" w:customStyle="1" w:styleId="UnresolvedMention30">
    <w:name w:val="Unresolved Mention30"/>
    <w:basedOn w:val="DefaultParagraphFont"/>
    <w:uiPriority w:val="99"/>
    <w:semiHidden/>
    <w:rsid w:val="00141ADB"/>
    <w:rPr>
      <w:color w:val="605E5C"/>
      <w:shd w:val="clear" w:color="auto" w:fill="E1DFDD"/>
    </w:rPr>
  </w:style>
  <w:style w:type="character" w:customStyle="1" w:styleId="m-4339160018974791352style13ptbold">
    <w:name w:val="m_-4339160018974791352style13ptbold"/>
    <w:basedOn w:val="DefaultParagraphFont"/>
    <w:rsid w:val="00141ADB"/>
  </w:style>
  <w:style w:type="character" w:customStyle="1" w:styleId="m-4339160018974791352styleunderline">
    <w:name w:val="m_-4339160018974791352styleunderline"/>
    <w:basedOn w:val="DefaultParagraphFont"/>
    <w:rsid w:val="00141ADB"/>
  </w:style>
  <w:style w:type="character" w:customStyle="1" w:styleId="m8622195508348221850gmail-msohyperlink">
    <w:name w:val="m_8622195508348221850gmail-msohyperlink"/>
    <w:basedOn w:val="DefaultParagraphFont"/>
    <w:rsid w:val="00141ADB"/>
  </w:style>
  <w:style w:type="character" w:customStyle="1" w:styleId="UnresolvedMention4">
    <w:name w:val="Unresolved Mention4"/>
    <w:basedOn w:val="DefaultParagraphFont"/>
    <w:uiPriority w:val="99"/>
    <w:rsid w:val="00141ADB"/>
    <w:rPr>
      <w:color w:val="605E5C"/>
      <w:shd w:val="clear" w:color="auto" w:fill="E1DFDD"/>
    </w:rPr>
  </w:style>
  <w:style w:type="character" w:customStyle="1" w:styleId="longbio">
    <w:name w:val="long_bio"/>
    <w:basedOn w:val="DefaultParagraphFont"/>
    <w:rsid w:val="00141ADB"/>
  </w:style>
  <w:style w:type="character" w:customStyle="1" w:styleId="UnresolvedMention5">
    <w:name w:val="Unresolved Mention5"/>
    <w:basedOn w:val="DefaultParagraphFont"/>
    <w:uiPriority w:val="99"/>
    <w:rsid w:val="00141ADB"/>
    <w:rPr>
      <w:color w:val="605E5C"/>
      <w:shd w:val="clear" w:color="auto" w:fill="E1DFDD"/>
    </w:rPr>
  </w:style>
  <w:style w:type="character" w:customStyle="1" w:styleId="UnresolvedMention6">
    <w:name w:val="Unresolved Mention6"/>
    <w:basedOn w:val="DefaultParagraphFont"/>
    <w:uiPriority w:val="99"/>
    <w:rsid w:val="00141ADB"/>
    <w:rPr>
      <w:color w:val="605E5C"/>
      <w:shd w:val="clear" w:color="auto" w:fill="E1DFDD"/>
    </w:rPr>
  </w:style>
  <w:style w:type="character" w:customStyle="1" w:styleId="UnresolvedMention7">
    <w:name w:val="Unresolved Mention7"/>
    <w:basedOn w:val="DefaultParagraphFont"/>
    <w:uiPriority w:val="99"/>
    <w:rsid w:val="00141ADB"/>
    <w:rPr>
      <w:color w:val="605E5C"/>
      <w:shd w:val="clear" w:color="auto" w:fill="E1DFDD"/>
    </w:rPr>
  </w:style>
  <w:style w:type="character" w:customStyle="1" w:styleId="UnresolvedMention8">
    <w:name w:val="Unresolved Mention8"/>
    <w:basedOn w:val="DefaultParagraphFont"/>
    <w:uiPriority w:val="99"/>
    <w:rsid w:val="00141ADB"/>
    <w:rPr>
      <w:color w:val="605E5C"/>
      <w:shd w:val="clear" w:color="auto" w:fill="E1DFDD"/>
    </w:rPr>
  </w:style>
  <w:style w:type="character" w:customStyle="1" w:styleId="m4841727538114946087gmail-styleunderline">
    <w:name w:val="m_4841727538114946087gmail-styleunderline"/>
    <w:basedOn w:val="DefaultParagraphFont"/>
    <w:rsid w:val="00141ADB"/>
  </w:style>
  <w:style w:type="character" w:customStyle="1" w:styleId="UnresolvedMention9">
    <w:name w:val="Unresolved Mention9"/>
    <w:basedOn w:val="DefaultParagraphFont"/>
    <w:uiPriority w:val="99"/>
    <w:rsid w:val="00141ADB"/>
    <w:rPr>
      <w:color w:val="605E5C"/>
      <w:shd w:val="clear" w:color="auto" w:fill="E1DFDD"/>
    </w:rPr>
  </w:style>
  <w:style w:type="character" w:customStyle="1" w:styleId="UnresolvedMention10">
    <w:name w:val="Unresolved Mention10"/>
    <w:basedOn w:val="DefaultParagraphFont"/>
    <w:uiPriority w:val="99"/>
    <w:semiHidden/>
    <w:rsid w:val="00141ADB"/>
    <w:rPr>
      <w:color w:val="605E5C"/>
      <w:shd w:val="clear" w:color="auto" w:fill="E1DFDD"/>
    </w:rPr>
  </w:style>
  <w:style w:type="character" w:customStyle="1" w:styleId="UnresolvedMention11">
    <w:name w:val="Unresolved Mention11"/>
    <w:basedOn w:val="DefaultParagraphFont"/>
    <w:uiPriority w:val="99"/>
    <w:semiHidden/>
    <w:rsid w:val="00141ADB"/>
    <w:rPr>
      <w:color w:val="605E5C"/>
      <w:shd w:val="clear" w:color="auto" w:fill="E1DFDD"/>
    </w:rPr>
  </w:style>
  <w:style w:type="character" w:customStyle="1" w:styleId="lbexsectionlevelolc">
    <w:name w:val="lbexsectionlevelolc"/>
    <w:basedOn w:val="DefaultParagraphFont"/>
    <w:rsid w:val="00141ADB"/>
  </w:style>
  <w:style w:type="character" w:customStyle="1" w:styleId="lbexallcap">
    <w:name w:val="lbexallcap"/>
    <w:basedOn w:val="DefaultParagraphFont"/>
    <w:rsid w:val="00141ADB"/>
  </w:style>
  <w:style w:type="character" w:customStyle="1" w:styleId="link">
    <w:name w:val="link"/>
    <w:basedOn w:val="DefaultParagraphFont"/>
    <w:rsid w:val="00141ADB"/>
  </w:style>
  <w:style w:type="character" w:customStyle="1" w:styleId="c-messagebody">
    <w:name w:val="c-message__body"/>
    <w:basedOn w:val="DefaultParagraphFont"/>
    <w:rsid w:val="00141ADB"/>
  </w:style>
  <w:style w:type="character" w:customStyle="1" w:styleId="m7735155540857680774gmail-style13ptbold">
    <w:name w:val="m_7735155540857680774gmail-style13ptbold"/>
    <w:basedOn w:val="DefaultParagraphFont"/>
    <w:rsid w:val="00141ADB"/>
  </w:style>
  <w:style w:type="character" w:customStyle="1" w:styleId="style65">
    <w:name w:val="style65"/>
    <w:basedOn w:val="DefaultParagraphFont"/>
    <w:rsid w:val="00141ADB"/>
  </w:style>
  <w:style w:type="character" w:customStyle="1" w:styleId="bodytext4">
    <w:name w:val="body_text"/>
    <w:basedOn w:val="DefaultParagraphFont"/>
    <w:rsid w:val="00141ADB"/>
  </w:style>
  <w:style w:type="character" w:customStyle="1" w:styleId="bio">
    <w:name w:val="bio"/>
    <w:basedOn w:val="DefaultParagraphFont"/>
    <w:rsid w:val="00141ADB"/>
  </w:style>
  <w:style w:type="character" w:customStyle="1" w:styleId="5yl5">
    <w:name w:val="_5yl5"/>
    <w:basedOn w:val="DefaultParagraphFont"/>
    <w:rsid w:val="00141ADB"/>
  </w:style>
  <w:style w:type="character" w:customStyle="1" w:styleId="text">
    <w:name w:val="text"/>
    <w:basedOn w:val="DefaultParagraphFont"/>
    <w:rsid w:val="00141ADB"/>
  </w:style>
  <w:style w:type="paragraph" w:styleId="CommentSubject">
    <w:name w:val="annotation subject"/>
    <w:basedOn w:val="CommentText"/>
    <w:next w:val="CommentText"/>
    <w:link w:val="CommentSubjectChar"/>
    <w:uiPriority w:val="99"/>
    <w:unhideWhenUsed/>
    <w:rsid w:val="00141ADB"/>
    <w:pPr>
      <w:spacing w:line="240" w:lineRule="auto"/>
    </w:pPr>
    <w:rPr>
      <w:b/>
      <w:bCs/>
    </w:rPr>
  </w:style>
  <w:style w:type="character" w:customStyle="1" w:styleId="CommentSubjectChar1">
    <w:name w:val="Comment Subject Char1"/>
    <w:basedOn w:val="CommentTextChar1"/>
    <w:uiPriority w:val="99"/>
    <w:rsid w:val="00141ADB"/>
    <w:rPr>
      <w:rFonts w:ascii="Calibri" w:hAnsi="Calibri" w:cs="Calibri"/>
      <w:b/>
      <w:bCs/>
      <w:sz w:val="20"/>
      <w:szCs w:val="20"/>
    </w:rPr>
  </w:style>
  <w:style w:type="character" w:customStyle="1" w:styleId="z-TopofFormChar1">
    <w:name w:val="z-Top of Form Char1"/>
    <w:basedOn w:val="DefaultParagraphFont"/>
    <w:uiPriority w:val="99"/>
    <w:rsid w:val="00141ADB"/>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141ADB"/>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141ADB"/>
  </w:style>
  <w:style w:type="character" w:customStyle="1" w:styleId="-newsgate-macro-cci-bullet-">
    <w:name w:val="-newsgate-macro-cci-bullet-"/>
    <w:basedOn w:val="DefaultParagraphFont"/>
    <w:rsid w:val="00141ADB"/>
  </w:style>
  <w:style w:type="character" w:customStyle="1" w:styleId="UnderlineChar">
    <w:name w:val="Underline Char"/>
    <w:aliases w:val="Underlined Text Char"/>
    <w:locked/>
    <w:rsid w:val="00141ADB"/>
    <w:rPr>
      <w:rFonts w:ascii="Century Gothic" w:eastAsia="Times New Roman" w:hAnsi="Century Gothic" w:hint="default"/>
      <w:sz w:val="24"/>
      <w:u w:val="thick"/>
    </w:rPr>
  </w:style>
  <w:style w:type="paragraph" w:customStyle="1" w:styleId="Analytic2">
    <w:name w:val="Analytic2"/>
    <w:basedOn w:val="Normal"/>
    <w:link w:val="Analytic2Char"/>
    <w:uiPriority w:val="4"/>
    <w:rsid w:val="00141ADB"/>
    <w:pPr>
      <w:spacing w:line="256" w:lineRule="auto"/>
    </w:pPr>
  </w:style>
  <w:style w:type="character" w:customStyle="1" w:styleId="Analytic2Char">
    <w:name w:val="Analytic2 Char"/>
    <w:basedOn w:val="DefaultParagraphFont"/>
    <w:link w:val="Analytic2"/>
    <w:uiPriority w:val="4"/>
    <w:locked/>
    <w:rsid w:val="00141ADB"/>
    <w:rPr>
      <w:rFonts w:ascii="Calibri" w:hAnsi="Calibri" w:cs="Calibri"/>
    </w:rPr>
  </w:style>
  <w:style w:type="character" w:customStyle="1" w:styleId="AnalyticsChar0">
    <w:name w:val="Analytics Char"/>
    <w:basedOn w:val="DefaultParagraphFont"/>
    <w:link w:val="Analytics0"/>
    <w:uiPriority w:val="4"/>
    <w:locked/>
    <w:rsid w:val="00141ADB"/>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141AD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141ADB"/>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141AD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141ADB"/>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141ADB"/>
    <w:pPr>
      <w:spacing w:after="0" w:line="240" w:lineRule="auto"/>
    </w:pPr>
    <w:rPr>
      <w:i/>
      <w:iCs/>
      <w:color w:val="000000" w:themeColor="text1"/>
      <w:sz w:val="16"/>
    </w:rPr>
  </w:style>
  <w:style w:type="character" w:customStyle="1" w:styleId="QuoteChar1">
    <w:name w:val="Quote Char1"/>
    <w:basedOn w:val="DefaultParagraphFont"/>
    <w:uiPriority w:val="29"/>
    <w:rsid w:val="00141ADB"/>
    <w:rPr>
      <w:rFonts w:ascii="Calibri" w:hAnsi="Calibri" w:cs="Calibri"/>
      <w:i/>
      <w:iCs/>
      <w:color w:val="404040" w:themeColor="text1" w:themeTint="BF"/>
    </w:rPr>
  </w:style>
  <w:style w:type="character" w:customStyle="1" w:styleId="ref-lnk">
    <w:name w:val="ref-lnk"/>
    <w:basedOn w:val="DefaultParagraphFont"/>
    <w:rsid w:val="00141ADB"/>
  </w:style>
  <w:style w:type="character" w:customStyle="1" w:styleId="ref-overlay">
    <w:name w:val="ref-overlay"/>
    <w:basedOn w:val="DefaultParagraphFont"/>
    <w:rsid w:val="00141ADB"/>
  </w:style>
  <w:style w:type="character" w:customStyle="1" w:styleId="ref-fn-p">
    <w:name w:val="ref-fn-p"/>
    <w:basedOn w:val="DefaultParagraphFont"/>
    <w:rsid w:val="00141ADB"/>
  </w:style>
  <w:style w:type="character" w:customStyle="1" w:styleId="opinion-articlebody">
    <w:name w:val="opinion-article__body"/>
    <w:basedOn w:val="DefaultParagraphFont"/>
    <w:rsid w:val="00141ADB"/>
  </w:style>
  <w:style w:type="character" w:customStyle="1" w:styleId="citationref">
    <w:name w:val="citationref"/>
    <w:basedOn w:val="DefaultParagraphFont"/>
    <w:rsid w:val="00141ADB"/>
  </w:style>
  <w:style w:type="character" w:customStyle="1" w:styleId="journaltitle">
    <w:name w:val="journaltitle"/>
    <w:basedOn w:val="DefaultParagraphFont"/>
    <w:rsid w:val="00141ADB"/>
  </w:style>
  <w:style w:type="character" w:customStyle="1" w:styleId="hit">
    <w:name w:val="hit"/>
    <w:basedOn w:val="DefaultParagraphFont"/>
    <w:rsid w:val="00141ADB"/>
  </w:style>
  <w:style w:type="character" w:customStyle="1" w:styleId="Style11ptUnderline">
    <w:name w:val="Style 11 pt Underline"/>
    <w:basedOn w:val="DefaultParagraphFont"/>
    <w:rsid w:val="00141ADB"/>
    <w:rPr>
      <w:sz w:val="20"/>
      <w:u w:val="single"/>
    </w:rPr>
  </w:style>
  <w:style w:type="character" w:customStyle="1" w:styleId="Style11ptBoldUnderlineBorderSinglesolidlineAuto">
    <w:name w:val="Style 11 pt Bold Underline Border: : (Single solid line Auto  ..."/>
    <w:basedOn w:val="DefaultParagraphFont"/>
    <w:rsid w:val="00141ADB"/>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141ADB"/>
  </w:style>
  <w:style w:type="character" w:customStyle="1" w:styleId="StyleBold">
    <w:name w:val="Style Bold"/>
    <w:basedOn w:val="DefaultParagraphFont"/>
    <w:uiPriority w:val="9"/>
    <w:rsid w:val="00141ADB"/>
    <w:rPr>
      <w:b/>
      <w:bCs/>
    </w:rPr>
  </w:style>
  <w:style w:type="character" w:customStyle="1" w:styleId="aqj">
    <w:name w:val="aqj"/>
    <w:basedOn w:val="DefaultParagraphFont"/>
    <w:rsid w:val="00141ADB"/>
  </w:style>
  <w:style w:type="character" w:customStyle="1" w:styleId="maintext">
    <w:name w:val="maintext"/>
    <w:basedOn w:val="DefaultParagraphFont"/>
    <w:rsid w:val="00141ADB"/>
  </w:style>
  <w:style w:type="character" w:customStyle="1" w:styleId="NotBold10Final">
    <w:name w:val="NotBold10Final"/>
    <w:uiPriority w:val="1"/>
    <w:qFormat/>
    <w:rsid w:val="00141ADB"/>
    <w:rPr>
      <w:rFonts w:ascii="Times New Roman" w:hAnsi="Times New Roman" w:cs="Times New Roman" w:hint="default"/>
      <w:b w:val="0"/>
      <w:bCs w:val="0"/>
      <w:i w:val="0"/>
      <w:iCs w:val="0"/>
      <w:sz w:val="20"/>
    </w:rPr>
  </w:style>
  <w:style w:type="character" w:customStyle="1" w:styleId="Bold12">
    <w:name w:val="Bold12"/>
    <w:uiPriority w:val="1"/>
    <w:qFormat/>
    <w:rsid w:val="00141ADB"/>
    <w:rPr>
      <w:rFonts w:ascii="Times New Roman" w:hAnsi="Times New Roman" w:cs="Times New Roman" w:hint="default"/>
      <w:b/>
      <w:bCs w:val="0"/>
      <w:sz w:val="24"/>
    </w:rPr>
  </w:style>
  <w:style w:type="character" w:customStyle="1" w:styleId="textexposedshow">
    <w:name w:val="text_exposed_show"/>
    <w:basedOn w:val="DefaultParagraphFont"/>
    <w:rsid w:val="00141ADB"/>
  </w:style>
  <w:style w:type="character" w:customStyle="1" w:styleId="TagGreg">
    <w:name w:val="TagGreg"/>
    <w:basedOn w:val="DefaultParagraphFont"/>
    <w:uiPriority w:val="1"/>
    <w:qFormat/>
    <w:rsid w:val="00141ADB"/>
    <w:rPr>
      <w:rFonts w:ascii="Arial" w:hAnsi="Arial" w:cs="Arial" w:hint="default"/>
      <w:b/>
      <w:bCs w:val="0"/>
      <w:sz w:val="24"/>
    </w:rPr>
  </w:style>
  <w:style w:type="character" w:customStyle="1" w:styleId="Style11ptBlackUnderline">
    <w:name w:val="Style 11 pt Black Underline"/>
    <w:rsid w:val="00141ADB"/>
    <w:rPr>
      <w:color w:val="000000"/>
      <w:sz w:val="20"/>
      <w:u w:val="single"/>
    </w:rPr>
  </w:style>
  <w:style w:type="character" w:customStyle="1" w:styleId="Style11ptBlack">
    <w:name w:val="Style 11 pt Black"/>
    <w:rsid w:val="00141ADB"/>
    <w:rPr>
      <w:color w:val="000000"/>
      <w:sz w:val="20"/>
    </w:rPr>
  </w:style>
  <w:style w:type="character" w:customStyle="1" w:styleId="swauthor">
    <w:name w:val="sw_author"/>
    <w:rsid w:val="00141ADB"/>
  </w:style>
  <w:style w:type="character" w:customStyle="1" w:styleId="Mention1">
    <w:name w:val="Mention1"/>
    <w:basedOn w:val="DefaultParagraphFont"/>
    <w:uiPriority w:val="99"/>
    <w:semiHidden/>
    <w:rsid w:val="00141ADB"/>
    <w:rPr>
      <w:color w:val="2B579A"/>
      <w:shd w:val="clear" w:color="auto" w:fill="E6E6E6"/>
    </w:rPr>
  </w:style>
  <w:style w:type="character" w:customStyle="1" w:styleId="BoldUnderlineChar0">
    <w:name w:val="BoldUnderline Char"/>
    <w:rsid w:val="00141ADB"/>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141ADB"/>
  </w:style>
  <w:style w:type="character" w:customStyle="1" w:styleId="wikigeneratedlinkcontent">
    <w:name w:val="wikigeneratedlinkcontent"/>
    <w:basedOn w:val="DefaultParagraphFont"/>
    <w:rsid w:val="00141ADB"/>
  </w:style>
  <w:style w:type="character" w:customStyle="1" w:styleId="boldunderlineChar1">
    <w:name w:val="bold underline Char"/>
    <w:basedOn w:val="DefaultParagraphFont"/>
    <w:rsid w:val="00141ADB"/>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141ADB"/>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141ADB"/>
    <w:rPr>
      <w:sz w:val="24"/>
    </w:rPr>
  </w:style>
  <w:style w:type="character" w:customStyle="1" w:styleId="box">
    <w:name w:val="box"/>
    <w:basedOn w:val="DefaultParagraphFont"/>
    <w:rsid w:val="00141ADB"/>
    <w:rPr>
      <w:rFonts w:ascii="Arial" w:hAnsi="Arial" w:cs="Arial" w:hint="default"/>
      <w:b/>
      <w:bCs w:val="0"/>
      <w:color w:val="000000"/>
      <w:sz w:val="19"/>
      <w:szCs w:val="22"/>
      <w:u w:val="thick"/>
      <w:bdr w:val="single" w:sz="12" w:space="0" w:color="auto" w:frame="1"/>
    </w:rPr>
  </w:style>
  <w:style w:type="character" w:customStyle="1" w:styleId="Style8pt">
    <w:name w:val="Style 8 pt"/>
    <w:rsid w:val="00141ADB"/>
    <w:rPr>
      <w:rFonts w:ascii="Times New Roman" w:hAnsi="Times New Roman" w:cs="Times New Roman" w:hint="default"/>
      <w:strike w:val="0"/>
      <w:dstrike w:val="0"/>
      <w:sz w:val="16"/>
      <w:u w:val="none"/>
      <w:effect w:val="none"/>
    </w:rPr>
  </w:style>
  <w:style w:type="character" w:customStyle="1" w:styleId="7TimesNewRoman">
    <w:name w:val="7 Times New Roman"/>
    <w:rsid w:val="00141AD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141ADB"/>
    <w:rPr>
      <w:rFonts w:ascii="Calibri" w:hAnsi="Calibri" w:cs="Calibri" w:hint="default"/>
      <w:b/>
      <w:bCs w:val="0"/>
      <w:szCs w:val="24"/>
      <w:u w:val="single"/>
      <w:lang w:val="en-US" w:eastAsia="en-US" w:bidi="ar-SA"/>
    </w:rPr>
  </w:style>
  <w:style w:type="character" w:customStyle="1" w:styleId="UnderlinedCharChar">
    <w:name w:val="Underlined Char Char"/>
    <w:rsid w:val="00141ADB"/>
    <w:rPr>
      <w:szCs w:val="28"/>
      <w:u w:val="single"/>
      <w:lang w:val="en-US" w:eastAsia="en-US" w:bidi="ar-SA"/>
    </w:rPr>
  </w:style>
  <w:style w:type="character" w:customStyle="1" w:styleId="Style9ptUnderline">
    <w:name w:val="Style 9 pt Underline"/>
    <w:rsid w:val="00141ADB"/>
    <w:rPr>
      <w:sz w:val="20"/>
      <w:u w:val="single"/>
    </w:rPr>
  </w:style>
  <w:style w:type="character" w:customStyle="1" w:styleId="StyleTimesNewRoman9pt">
    <w:name w:val="Style Times New Roman 9 pt"/>
    <w:rsid w:val="00141ADB"/>
    <w:rPr>
      <w:sz w:val="20"/>
    </w:rPr>
  </w:style>
  <w:style w:type="character" w:customStyle="1" w:styleId="Style9ptItalicUnderline">
    <w:name w:val="Style 9 pt Italic Underline"/>
    <w:rsid w:val="00141ADB"/>
    <w:rPr>
      <w:i/>
      <w:iCs/>
      <w:sz w:val="20"/>
      <w:u w:val="single"/>
    </w:rPr>
  </w:style>
  <w:style w:type="character" w:customStyle="1" w:styleId="Style9ptBoldUnderline">
    <w:name w:val="Style 9 pt Bold Underline"/>
    <w:rsid w:val="00141ADB"/>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141ADB"/>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141ADB"/>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141ADB"/>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141ADB"/>
    <w:rPr>
      <w:rFonts w:ascii="Calibri" w:hAnsi="Calibri" w:cs="Calibri"/>
    </w:rPr>
  </w:style>
  <w:style w:type="character" w:customStyle="1" w:styleId="term">
    <w:name w:val="term"/>
    <w:basedOn w:val="DefaultParagraphFont"/>
    <w:rsid w:val="00141ADB"/>
  </w:style>
  <w:style w:type="character" w:customStyle="1" w:styleId="Style9ptUnderline2">
    <w:name w:val="Style 9 pt Underline2"/>
    <w:rsid w:val="00141ADB"/>
    <w:rPr>
      <w:sz w:val="20"/>
      <w:u w:val="single"/>
    </w:rPr>
  </w:style>
  <w:style w:type="character" w:customStyle="1" w:styleId="CharChar11">
    <w:name w:val="Char Char11"/>
    <w:rsid w:val="00141ADB"/>
    <w:rPr>
      <w:rFonts w:ascii="Arial" w:hAnsi="Arial" w:cs="Arial" w:hint="default"/>
      <w:bCs/>
      <w:szCs w:val="26"/>
      <w:u w:val="single"/>
      <w:lang w:val="en-US" w:eastAsia="en-US" w:bidi="ar-SA"/>
    </w:rPr>
  </w:style>
  <w:style w:type="character" w:customStyle="1" w:styleId="12TimesNewRoman">
    <w:name w:val="12 Times New Roman"/>
    <w:rsid w:val="00141ADB"/>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141ADB"/>
    <w:rPr>
      <w:u w:val="single"/>
      <w:lang w:val="en-US" w:eastAsia="en-US" w:bidi="ar-SA"/>
    </w:rPr>
  </w:style>
  <w:style w:type="character" w:customStyle="1" w:styleId="Highlightedunderline">
    <w:name w:val="Highlighted underline"/>
    <w:qFormat/>
    <w:rsid w:val="00141ADB"/>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141ADB"/>
    <w:rPr>
      <w:rFonts w:ascii="Times New Roman" w:hAnsi="Times New Roman" w:cs="Times New Roman" w:hint="default"/>
      <w:sz w:val="22"/>
    </w:rPr>
  </w:style>
  <w:style w:type="character" w:customStyle="1" w:styleId="pubdate">
    <w:name w:val="pubdate"/>
    <w:rsid w:val="00141ADB"/>
  </w:style>
  <w:style w:type="character" w:customStyle="1" w:styleId="UnderlineChar1">
    <w:name w:val="Underline Char1"/>
    <w:aliases w:val="Cards + Font: 12 pt Char1"/>
    <w:rsid w:val="00141ADB"/>
    <w:rPr>
      <w:rFonts w:ascii="Garamond" w:hAnsi="Garamond" w:hint="default"/>
      <w:sz w:val="22"/>
      <w:szCs w:val="24"/>
      <w:u w:val="single"/>
      <w:lang w:val="en-US" w:eastAsia="en-US" w:bidi="ar-SA"/>
    </w:rPr>
  </w:style>
  <w:style w:type="character" w:customStyle="1" w:styleId="Box0">
    <w:name w:val="Box!"/>
    <w:rsid w:val="00141ADB"/>
    <w:rPr>
      <w:rFonts w:ascii="Times New Roman" w:hAnsi="Times New Roman" w:cs="Times New Roman" w:hint="default"/>
      <w:sz w:val="20"/>
      <w:u w:val="thick"/>
      <w:bdr w:val="single" w:sz="4" w:space="0" w:color="auto" w:frame="1"/>
    </w:rPr>
  </w:style>
  <w:style w:type="character" w:customStyle="1" w:styleId="CharacterStyle1">
    <w:name w:val="Character Style 1"/>
    <w:rsid w:val="00141ADB"/>
    <w:rPr>
      <w:sz w:val="20"/>
      <w:szCs w:val="20"/>
    </w:rPr>
  </w:style>
  <w:style w:type="character" w:customStyle="1" w:styleId="ReallyfuckingsmallChar0">
    <w:name w:val="Really fucking small Char"/>
    <w:rsid w:val="00141ADB"/>
    <w:rPr>
      <w:sz w:val="10"/>
      <w:szCs w:val="24"/>
      <w:lang w:val="en-US" w:eastAsia="en-US" w:bidi="ar-SA"/>
    </w:rPr>
  </w:style>
  <w:style w:type="character" w:customStyle="1" w:styleId="SmallText-New">
    <w:name w:val="Small Text - New"/>
    <w:rsid w:val="00141ADB"/>
    <w:rPr>
      <w:rFonts w:ascii="Arial Narrow" w:hAnsi="Arial Narrow" w:hint="default"/>
      <w:sz w:val="14"/>
    </w:rPr>
  </w:style>
  <w:style w:type="character" w:customStyle="1" w:styleId="Underlined-New">
    <w:name w:val="Underlined - New"/>
    <w:rsid w:val="00141ADB"/>
    <w:rPr>
      <w:rFonts w:ascii="Arial Narrow" w:hAnsi="Arial Narrow" w:hint="default"/>
      <w:sz w:val="16"/>
      <w:u w:val="single"/>
    </w:rPr>
  </w:style>
  <w:style w:type="character" w:customStyle="1" w:styleId="BoldUnderlining">
    <w:name w:val="Bold Underlining"/>
    <w:rsid w:val="00141ADB"/>
    <w:rPr>
      <w:b/>
      <w:bCs w:val="0"/>
      <w:u w:val="single"/>
    </w:rPr>
  </w:style>
  <w:style w:type="character" w:customStyle="1" w:styleId="cardCharChar">
    <w:name w:val="card Char Char"/>
    <w:rsid w:val="00141ADB"/>
    <w:rPr>
      <w:szCs w:val="24"/>
      <w:lang w:val="en-US" w:eastAsia="en-US" w:bidi="ar-SA"/>
    </w:rPr>
  </w:style>
  <w:style w:type="character" w:customStyle="1" w:styleId="flagicon">
    <w:name w:val="flagicon"/>
    <w:basedOn w:val="DefaultParagraphFont"/>
    <w:rsid w:val="00141ADB"/>
  </w:style>
  <w:style w:type="character" w:customStyle="1" w:styleId="Style11ptUnderline2">
    <w:name w:val="Style 11 pt Underline2"/>
    <w:rsid w:val="00141ADB"/>
    <w:rPr>
      <w:sz w:val="20"/>
      <w:u w:val="single"/>
    </w:rPr>
  </w:style>
  <w:style w:type="character" w:customStyle="1" w:styleId="Style11ptBoldUnderline2">
    <w:name w:val="Style 11 pt Bold Underline2"/>
    <w:rsid w:val="00141ADB"/>
    <w:rPr>
      <w:b/>
      <w:bCs/>
      <w:sz w:val="20"/>
      <w:u w:val="single"/>
    </w:rPr>
  </w:style>
  <w:style w:type="character" w:customStyle="1" w:styleId="Style11ptUnderline1">
    <w:name w:val="Style 11 pt Underline1"/>
    <w:rsid w:val="00141ADB"/>
    <w:rPr>
      <w:sz w:val="20"/>
      <w:u w:val="single"/>
    </w:rPr>
  </w:style>
  <w:style w:type="character" w:customStyle="1" w:styleId="Style11ptBoldUnderline1">
    <w:name w:val="Style 11 pt Bold Underline1"/>
    <w:rsid w:val="00141ADB"/>
    <w:rPr>
      <w:b/>
      <w:bCs/>
      <w:sz w:val="20"/>
      <w:u w:val="single"/>
    </w:rPr>
  </w:style>
  <w:style w:type="character" w:customStyle="1" w:styleId="1">
    <w:name w:val="1"/>
    <w:rsid w:val="00141ADB"/>
    <w:rPr>
      <w:rFonts w:ascii="Arial" w:hAnsi="Arial" w:cs="Arial" w:hint="default"/>
      <w:bCs/>
      <w:sz w:val="20"/>
      <w:u w:val="single"/>
      <w:lang w:val="en-US" w:eastAsia="en-US" w:bidi="ar-SA"/>
    </w:rPr>
  </w:style>
  <w:style w:type="character" w:customStyle="1" w:styleId="Style9ptUnderline6">
    <w:name w:val="Style 9 pt Underline6"/>
    <w:rsid w:val="00141ADB"/>
    <w:rPr>
      <w:sz w:val="20"/>
      <w:u w:val="single"/>
    </w:rPr>
  </w:style>
  <w:style w:type="character" w:customStyle="1" w:styleId="CardUnderlined0">
    <w:name w:val="Card Underlined"/>
    <w:rsid w:val="00141ADB"/>
    <w:rPr>
      <w:rFonts w:ascii="Garamond" w:hAnsi="Garamond" w:hint="default"/>
      <w:sz w:val="22"/>
      <w:szCs w:val="24"/>
      <w:u w:val="single"/>
      <w:lang w:val="en-US" w:eastAsia="en-US" w:bidi="ar-SA"/>
    </w:rPr>
  </w:style>
  <w:style w:type="character" w:customStyle="1" w:styleId="StyleUnderline1">
    <w:name w:val="Style Underline1"/>
    <w:rsid w:val="00141ADB"/>
    <w:rPr>
      <w:u w:val="single"/>
    </w:rPr>
  </w:style>
  <w:style w:type="character" w:customStyle="1" w:styleId="A6">
    <w:name w:val="A6"/>
    <w:uiPriority w:val="99"/>
    <w:rsid w:val="00141ADB"/>
    <w:rPr>
      <w:rFonts w:ascii="Minion Pro" w:hAnsi="Minion Pro" w:cs="Minion Pro" w:hint="default"/>
      <w:color w:val="211D1E"/>
      <w:sz w:val="21"/>
      <w:szCs w:val="21"/>
    </w:rPr>
  </w:style>
  <w:style w:type="character" w:customStyle="1" w:styleId="A11">
    <w:name w:val="A11"/>
    <w:uiPriority w:val="99"/>
    <w:rsid w:val="00141ADB"/>
    <w:rPr>
      <w:rFonts w:ascii="Minion Pro" w:hAnsi="Minion Pro" w:cs="Minion Pro" w:hint="default"/>
      <w:color w:val="211D1E"/>
      <w:sz w:val="12"/>
      <w:szCs w:val="12"/>
    </w:rPr>
  </w:style>
  <w:style w:type="character" w:customStyle="1" w:styleId="A12">
    <w:name w:val="A12"/>
    <w:uiPriority w:val="99"/>
    <w:rsid w:val="00141ADB"/>
    <w:rPr>
      <w:rFonts w:ascii="Minion Pro" w:hAnsi="Minion Pro" w:cs="Minion Pro" w:hint="default"/>
      <w:color w:val="211D1E"/>
      <w:sz w:val="22"/>
      <w:szCs w:val="22"/>
    </w:rPr>
  </w:style>
  <w:style w:type="character" w:customStyle="1" w:styleId="CardsCharChar">
    <w:name w:val="Cards Char Char"/>
    <w:rsid w:val="00141ADB"/>
    <w:rPr>
      <w:szCs w:val="24"/>
      <w:lang w:val="en-US" w:eastAsia="en-US" w:bidi="ar-SA"/>
    </w:rPr>
  </w:style>
  <w:style w:type="character" w:customStyle="1" w:styleId="CitationChar1">
    <w:name w:val="Citation Char1"/>
    <w:basedOn w:val="DefaultParagraphFont"/>
    <w:rsid w:val="00141ADB"/>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141ADB"/>
  </w:style>
  <w:style w:type="character" w:customStyle="1" w:styleId="charoverride-4">
    <w:name w:val="charoverride-4"/>
    <w:basedOn w:val="DefaultParagraphFont"/>
    <w:rsid w:val="00141ADB"/>
  </w:style>
  <w:style w:type="character" w:customStyle="1" w:styleId="charoverride-3">
    <w:name w:val="charoverride-3"/>
    <w:basedOn w:val="DefaultParagraphFont"/>
    <w:rsid w:val="00141ADB"/>
  </w:style>
  <w:style w:type="character" w:customStyle="1" w:styleId="f">
    <w:name w:val="f"/>
    <w:rsid w:val="00141ADB"/>
  </w:style>
  <w:style w:type="character" w:customStyle="1" w:styleId="BodyTextChar1">
    <w:name w:val="Body Text Char1"/>
    <w:aliases w:val="BT Char1,Very Small Text Char1"/>
    <w:basedOn w:val="DefaultParagraphFont"/>
    <w:uiPriority w:val="99"/>
    <w:rsid w:val="00141ADB"/>
    <w:rPr>
      <w:rFonts w:ascii="Times New Roman" w:hAnsi="Times New Roman" w:cs="Times New Roman" w:hint="default"/>
    </w:rPr>
  </w:style>
  <w:style w:type="character" w:customStyle="1" w:styleId="CharChar6">
    <w:name w:val="Char Char6"/>
    <w:rsid w:val="00141ADB"/>
    <w:rPr>
      <w:rFonts w:ascii="Arial" w:hAnsi="Arial" w:cs="Arial" w:hint="default"/>
      <w:b/>
      <w:bCs/>
      <w:kern w:val="32"/>
      <w:sz w:val="28"/>
      <w:szCs w:val="32"/>
      <w:lang w:val="en-US" w:eastAsia="en-US" w:bidi="ar-SA"/>
    </w:rPr>
  </w:style>
  <w:style w:type="character" w:customStyle="1" w:styleId="standardcontent">
    <w:name w:val="standardcontent"/>
    <w:rsid w:val="00141ADB"/>
  </w:style>
  <w:style w:type="character" w:customStyle="1" w:styleId="storyby">
    <w:name w:val="storyby"/>
    <w:rsid w:val="00141ADB"/>
  </w:style>
  <w:style w:type="character" w:customStyle="1" w:styleId="Boxed">
    <w:name w:val="Boxed"/>
    <w:qFormat/>
    <w:rsid w:val="00141ADB"/>
    <w:rPr>
      <w:rFonts w:ascii="Garamond" w:hAnsi="Garamond" w:hint="default"/>
      <w:sz w:val="20"/>
      <w:bdr w:val="single" w:sz="6" w:space="0" w:color="auto" w:frame="1"/>
    </w:rPr>
  </w:style>
  <w:style w:type="character" w:customStyle="1" w:styleId="ShrinkChar">
    <w:name w:val="Shrink Char"/>
    <w:rsid w:val="00141ADB"/>
    <w:rPr>
      <w:rFonts w:ascii="Garamond" w:hAnsi="Garamond" w:hint="default"/>
      <w:sz w:val="12"/>
      <w:lang w:val="en-US" w:eastAsia="en-US" w:bidi="ar-SA"/>
    </w:rPr>
  </w:style>
  <w:style w:type="character" w:customStyle="1" w:styleId="CitesChar2">
    <w:name w:val="Cites Char2"/>
    <w:rsid w:val="00141ADB"/>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141ADB"/>
    <w:rPr>
      <w:sz w:val="24"/>
      <w:szCs w:val="24"/>
      <w:u w:val="thick"/>
    </w:rPr>
  </w:style>
  <w:style w:type="character" w:customStyle="1" w:styleId="CharChar3">
    <w:name w:val="Char Char3"/>
    <w:rsid w:val="00141ADB"/>
    <w:rPr>
      <w:rFonts w:ascii="Arial" w:hAnsi="Arial" w:cs="Arial" w:hint="default"/>
      <w:bCs/>
      <w:szCs w:val="26"/>
      <w:u w:val="single"/>
      <w:lang w:val="en-US" w:eastAsia="en-US" w:bidi="ar-SA"/>
    </w:rPr>
  </w:style>
  <w:style w:type="character" w:customStyle="1" w:styleId="UNDERLINECharChar">
    <w:name w:val="UNDERLINE Char Char"/>
    <w:rsid w:val="00141ADB"/>
    <w:rPr>
      <w:bCs/>
      <w:kern w:val="28"/>
      <w:szCs w:val="32"/>
      <w:u w:val="single"/>
    </w:rPr>
  </w:style>
  <w:style w:type="character" w:customStyle="1" w:styleId="tag1Char">
    <w:name w:val="tag1 Char"/>
    <w:rsid w:val="00141ADB"/>
    <w:rPr>
      <w:b/>
      <w:bCs w:val="0"/>
      <w:sz w:val="24"/>
    </w:rPr>
  </w:style>
  <w:style w:type="character" w:customStyle="1" w:styleId="SmallFontChar">
    <w:name w:val="Small Font Char"/>
    <w:rsid w:val="00141ADB"/>
    <w:rPr>
      <w:rFonts w:ascii="Arial" w:eastAsia="Calibri" w:hAnsi="Arial" w:cs="Arial" w:hint="default"/>
      <w:sz w:val="12"/>
      <w:szCs w:val="22"/>
    </w:rPr>
  </w:style>
  <w:style w:type="character" w:customStyle="1" w:styleId="CardUnderlinedChar">
    <w:name w:val="Card Underlined Char"/>
    <w:rsid w:val="00141ADB"/>
    <w:rPr>
      <w:rFonts w:ascii="Tahoma" w:hAnsi="Tahoma" w:cs="Tahoma" w:hint="default"/>
      <w:sz w:val="18"/>
      <w:u w:val="single"/>
    </w:rPr>
  </w:style>
  <w:style w:type="character" w:customStyle="1" w:styleId="SmallFontCharCharCharChar">
    <w:name w:val="Small Font Char Char Char Char"/>
    <w:rsid w:val="00141ADB"/>
    <w:rPr>
      <w:rFonts w:ascii="Arial" w:hAnsi="Arial" w:cs="Arial" w:hint="default"/>
      <w:sz w:val="12"/>
      <w:szCs w:val="24"/>
    </w:rPr>
  </w:style>
  <w:style w:type="character" w:customStyle="1" w:styleId="TagCiteChar3">
    <w:name w:val="TagCite Char"/>
    <w:rsid w:val="00141ADB"/>
    <w:rPr>
      <w:rFonts w:ascii="Garamond" w:hAnsi="Garamond" w:hint="default"/>
      <w:b/>
      <w:bCs w:val="0"/>
      <w:sz w:val="24"/>
      <w:szCs w:val="24"/>
    </w:rPr>
  </w:style>
  <w:style w:type="character" w:customStyle="1" w:styleId="CharChar4">
    <w:name w:val="Char Char4"/>
    <w:rsid w:val="00141ADB"/>
    <w:rPr>
      <w:b/>
      <w:bCs/>
      <w:sz w:val="28"/>
      <w:szCs w:val="28"/>
    </w:rPr>
  </w:style>
  <w:style w:type="character" w:customStyle="1" w:styleId="Text0">
    <w:name w:val="Text"/>
    <w:qFormat/>
    <w:rsid w:val="00141ADB"/>
    <w:rPr>
      <w:rFonts w:ascii="Times New Roman" w:hAnsi="Times New Roman" w:cs="Times New Roman" w:hint="default"/>
      <w:sz w:val="20"/>
    </w:rPr>
  </w:style>
  <w:style w:type="character" w:customStyle="1" w:styleId="CharChar5">
    <w:name w:val="Char Char5"/>
    <w:rsid w:val="00141ADB"/>
    <w:rPr>
      <w:rFonts w:ascii="Arial" w:hAnsi="Arial" w:cs="Arial" w:hint="default"/>
      <w:b/>
      <w:bCs/>
      <w:sz w:val="26"/>
      <w:szCs w:val="26"/>
    </w:rPr>
  </w:style>
  <w:style w:type="character" w:customStyle="1" w:styleId="heading2char2charchar10">
    <w:name w:val="heading2char2charchar1"/>
    <w:rsid w:val="00141ADB"/>
  </w:style>
  <w:style w:type="character" w:customStyle="1" w:styleId="charchar60">
    <w:name w:val="charchar6"/>
    <w:rsid w:val="00141ADB"/>
  </w:style>
  <w:style w:type="character" w:customStyle="1" w:styleId="yshortcuts">
    <w:name w:val="yshortcuts"/>
    <w:rsid w:val="00141ADB"/>
  </w:style>
  <w:style w:type="character" w:customStyle="1" w:styleId="term1">
    <w:name w:val="term1"/>
    <w:rsid w:val="00141ADB"/>
    <w:rPr>
      <w:b/>
      <w:bCs/>
    </w:rPr>
  </w:style>
  <w:style w:type="character" w:customStyle="1" w:styleId="verdana">
    <w:name w:val="verdana"/>
    <w:rsid w:val="00141ADB"/>
  </w:style>
  <w:style w:type="character" w:customStyle="1" w:styleId="searchtermbold">
    <w:name w:val="searchtermbold"/>
    <w:rsid w:val="00141ADB"/>
  </w:style>
  <w:style w:type="character" w:customStyle="1" w:styleId="ssl0">
    <w:name w:val="ss_l0"/>
    <w:rsid w:val="00141ADB"/>
  </w:style>
  <w:style w:type="character" w:customStyle="1" w:styleId="vitstoryheadline">
    <w:name w:val="vitstoryheadline"/>
    <w:rsid w:val="00141ADB"/>
  </w:style>
  <w:style w:type="character" w:customStyle="1" w:styleId="bps-topic-ident">
    <w:name w:val="bps-topic-ident"/>
    <w:rsid w:val="00141ADB"/>
  </w:style>
  <w:style w:type="character" w:customStyle="1" w:styleId="byline">
    <w:name w:val="byline"/>
    <w:rsid w:val="00141ADB"/>
  </w:style>
  <w:style w:type="character" w:customStyle="1" w:styleId="TextUnderlineChar">
    <w:name w:val="Text Underline Char"/>
    <w:rsid w:val="00141ADB"/>
    <w:rPr>
      <w:rFonts w:ascii="Garamond" w:hAnsi="Garamond" w:cs="Arial" w:hint="default"/>
      <w:bCs/>
      <w:kern w:val="20"/>
      <w:szCs w:val="32"/>
      <w:u w:val="single"/>
      <w:lang w:val="en-US" w:eastAsia="en-US" w:bidi="ar-SA"/>
    </w:rPr>
  </w:style>
  <w:style w:type="character" w:customStyle="1" w:styleId="RegularChar">
    <w:name w:val="Regular Char"/>
    <w:rsid w:val="00141ADB"/>
    <w:rPr>
      <w:rFonts w:ascii="Garamond" w:hAnsi="Garamond" w:cs="Arial" w:hint="default"/>
      <w:bCs/>
      <w:kern w:val="20"/>
      <w:szCs w:val="32"/>
      <w:lang w:val="en-US" w:eastAsia="en-US" w:bidi="ar-SA"/>
    </w:rPr>
  </w:style>
  <w:style w:type="character" w:customStyle="1" w:styleId="BoldunderlineChar3">
    <w:name w:val="Bold underline Char"/>
    <w:rsid w:val="00141ADB"/>
    <w:rPr>
      <w:rFonts w:ascii="Garamond" w:hAnsi="Garamond" w:cs="Arial" w:hint="default"/>
      <w:b/>
      <w:bCs/>
      <w:kern w:val="20"/>
      <w:szCs w:val="32"/>
      <w:u w:val="single"/>
      <w:lang w:val="en-US" w:eastAsia="en-US" w:bidi="ar-SA"/>
    </w:rPr>
  </w:style>
  <w:style w:type="character" w:customStyle="1" w:styleId="UnderlinedCard1">
    <w:name w:val="Underlined Card"/>
    <w:rsid w:val="00141ADB"/>
    <w:rPr>
      <w:rFonts w:ascii="Arial Narrow" w:hAnsi="Arial Narrow" w:hint="default"/>
      <w:sz w:val="22"/>
      <w:u w:val="single"/>
    </w:rPr>
  </w:style>
  <w:style w:type="character" w:customStyle="1" w:styleId="SourceBold">
    <w:name w:val="Source Bold"/>
    <w:rsid w:val="00141ADB"/>
    <w:rPr>
      <w:rFonts w:ascii="Arial Narrow" w:hAnsi="Arial Narrow" w:hint="default"/>
      <w:b/>
      <w:bCs w:val="0"/>
      <w:strike w:val="0"/>
      <w:dstrike w:val="0"/>
      <w:sz w:val="24"/>
      <w:u w:val="none"/>
      <w:effect w:val="none"/>
    </w:rPr>
  </w:style>
  <w:style w:type="character" w:customStyle="1" w:styleId="Hyperlink1">
    <w:name w:val="Hyperlink1"/>
    <w:rsid w:val="00141ADB"/>
    <w:rPr>
      <w:color w:val="002FF6"/>
      <w:sz w:val="24"/>
      <w:u w:val="single"/>
    </w:rPr>
  </w:style>
  <w:style w:type="character" w:customStyle="1" w:styleId="CardsFont12pt0">
    <w:name w:val="Cards + Font 12pt"/>
    <w:uiPriority w:val="1"/>
    <w:rsid w:val="00141ADB"/>
    <w:rPr>
      <w:rFonts w:ascii="Calibri" w:eastAsia="Calibri" w:hAnsi="Calibri" w:cs="Calibri" w:hint="default"/>
      <w:sz w:val="24"/>
      <w:szCs w:val="24"/>
      <w:u w:val="single"/>
      <w:lang w:val="en-US" w:eastAsia="en-US" w:bidi="ar-SA"/>
    </w:rPr>
  </w:style>
  <w:style w:type="character" w:customStyle="1" w:styleId="HilightChar">
    <w:name w:val="Hilight Char"/>
    <w:rsid w:val="00141ADB"/>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141ADB"/>
    <w:rPr>
      <w:rFonts w:ascii="Times New Roman" w:eastAsia="Times New Roman" w:hAnsi="Times New Roman" w:cs="Times New Roman" w:hint="default"/>
      <w:sz w:val="20"/>
      <w:szCs w:val="20"/>
      <w:u w:val="single"/>
    </w:rPr>
  </w:style>
  <w:style w:type="character" w:customStyle="1" w:styleId="c1">
    <w:name w:val="c1"/>
    <w:rsid w:val="00141ADB"/>
  </w:style>
  <w:style w:type="character" w:customStyle="1" w:styleId="author0">
    <w:name w:val="author"/>
    <w:rsid w:val="00141ADB"/>
    <w:rPr>
      <w:rFonts w:ascii="Times New Roman" w:hAnsi="Times New Roman" w:cs="Times New Roman" w:hint="default"/>
      <w:b/>
      <w:bCs w:val="0"/>
      <w:sz w:val="24"/>
    </w:rPr>
  </w:style>
  <w:style w:type="character" w:customStyle="1" w:styleId="blue">
    <w:name w:val="blue"/>
    <w:basedOn w:val="DefaultParagraphFont"/>
    <w:rsid w:val="00141ADB"/>
  </w:style>
  <w:style w:type="character" w:customStyle="1" w:styleId="AuthorYear">
    <w:name w:val="AuthorYear"/>
    <w:uiPriority w:val="1"/>
    <w:qFormat/>
    <w:rsid w:val="00141ADB"/>
    <w:rPr>
      <w:rFonts w:ascii="Georgia" w:hAnsi="Georgia" w:hint="default"/>
      <w:b/>
      <w:bCs w:val="0"/>
      <w:sz w:val="24"/>
    </w:rPr>
  </w:style>
  <w:style w:type="character" w:customStyle="1" w:styleId="Highlight">
    <w:name w:val="Highlight"/>
    <w:uiPriority w:val="1"/>
    <w:qFormat/>
    <w:rsid w:val="00141ADB"/>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141ADB"/>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141ADB"/>
    <w:rPr>
      <w:rFonts w:ascii="Arial" w:hAnsi="Arial" w:cs="Arial" w:hint="default"/>
      <w:color w:val="000000"/>
      <w:sz w:val="12"/>
      <w:szCs w:val="22"/>
    </w:rPr>
  </w:style>
  <w:style w:type="character" w:customStyle="1" w:styleId="Emphasis20">
    <w:name w:val="Emphasis 2"/>
    <w:basedOn w:val="Emphasis"/>
    <w:uiPriority w:val="1"/>
    <w:qFormat/>
    <w:rsid w:val="00141ADB"/>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141ADB"/>
    <w:rPr>
      <w:b/>
      <w:bCs w:val="0"/>
      <w:u w:val="thick"/>
      <w:lang w:val="en-US" w:eastAsia="en-US" w:bidi="ar-SA"/>
    </w:rPr>
  </w:style>
  <w:style w:type="character" w:customStyle="1" w:styleId="citation">
    <w:name w:val="citation"/>
    <w:rsid w:val="00141ADB"/>
  </w:style>
  <w:style w:type="character" w:customStyle="1" w:styleId="Underline0">
    <w:name w:val="*Underline*"/>
    <w:rsid w:val="00141ADB"/>
    <w:rPr>
      <w:rFonts w:ascii="Times New Roman" w:hAnsi="Times New Roman" w:cs="Times New Roman" w:hint="default"/>
      <w:b/>
      <w:bCs w:val="0"/>
      <w:sz w:val="24"/>
      <w:u w:val="single"/>
    </w:rPr>
  </w:style>
  <w:style w:type="character" w:customStyle="1" w:styleId="AuthorDate1">
    <w:name w:val="Author Date"/>
    <w:rsid w:val="00141ADB"/>
    <w:rPr>
      <w:b/>
      <w:bCs w:val="0"/>
      <w:sz w:val="24"/>
      <w:u w:val="thick"/>
    </w:rPr>
  </w:style>
  <w:style w:type="character" w:customStyle="1" w:styleId="UnderlineChar2">
    <w:name w:val="Underline Char2"/>
    <w:rsid w:val="00141ADB"/>
    <w:rPr>
      <w:rFonts w:ascii="Trebuchet MS" w:hAnsi="Trebuchet MS" w:hint="default"/>
      <w:u w:val="thick"/>
      <w:lang w:val="en-US" w:eastAsia="zh-CN" w:bidi="ar-SA"/>
    </w:rPr>
  </w:style>
  <w:style w:type="character" w:customStyle="1" w:styleId="Style1Char1">
    <w:name w:val="Style1 Char1"/>
    <w:rsid w:val="00141ADB"/>
    <w:rPr>
      <w:rFonts w:ascii="Book Antiqua" w:hAnsi="Book Antiqua" w:hint="default"/>
      <w:sz w:val="16"/>
      <w:szCs w:val="16"/>
      <w:lang w:val="en-US" w:eastAsia="en-US" w:bidi="ar-SA"/>
    </w:rPr>
  </w:style>
  <w:style w:type="character" w:customStyle="1" w:styleId="NothingChar1">
    <w:name w:val="Nothing Char1"/>
    <w:rsid w:val="00141ADB"/>
    <w:rPr>
      <w:rFonts w:ascii="Times New Roman" w:eastAsia="Calibri" w:hAnsi="Times New Roman" w:cs="Times New Roman" w:hint="default"/>
      <w:sz w:val="24"/>
      <w:szCs w:val="20"/>
    </w:rPr>
  </w:style>
  <w:style w:type="character" w:customStyle="1" w:styleId="Style2Char1">
    <w:name w:val="Style2 Char1"/>
    <w:rsid w:val="00141ADB"/>
    <w:rPr>
      <w:rFonts w:ascii="Book Antiqua" w:hAnsi="Book Antiqua" w:hint="default"/>
      <w:szCs w:val="24"/>
      <w:u w:val="thick"/>
      <w:lang w:val="en-US" w:eastAsia="en-US" w:bidi="ar-SA"/>
    </w:rPr>
  </w:style>
  <w:style w:type="character" w:customStyle="1" w:styleId="NormalUnderlineChar0">
    <w:name w:val="Normal Underline Char"/>
    <w:rsid w:val="00141ADB"/>
    <w:rPr>
      <w:szCs w:val="24"/>
      <w:u w:val="single"/>
    </w:rPr>
  </w:style>
  <w:style w:type="character" w:customStyle="1" w:styleId="heading3char0">
    <w:name w:val="heading3char"/>
    <w:rsid w:val="00141ADB"/>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141ADB"/>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141ADB"/>
    <w:rPr>
      <w:b/>
      <w:bCs/>
      <w:iCs/>
      <w:szCs w:val="26"/>
      <w:lang w:val="en-US" w:eastAsia="en-US" w:bidi="ar-SA"/>
    </w:rPr>
  </w:style>
  <w:style w:type="character" w:customStyle="1" w:styleId="comments-post">
    <w:name w:val="comments-post"/>
    <w:rsid w:val="00141ADB"/>
  </w:style>
  <w:style w:type="character" w:customStyle="1" w:styleId="underlinecardChar">
    <w:name w:val="underline card Char"/>
    <w:rsid w:val="00141ADB"/>
    <w:rPr>
      <w:rFonts w:ascii="Arial" w:hAnsi="Arial" w:cs="Arial" w:hint="default"/>
      <w:sz w:val="18"/>
      <w:szCs w:val="24"/>
      <w:u w:val="single"/>
      <w:lang w:val="en-US" w:eastAsia="en-US" w:bidi="ar-SA"/>
    </w:rPr>
  </w:style>
  <w:style w:type="character" w:customStyle="1" w:styleId="Irrelevant5fontChar">
    <w:name w:val="Irrelevant (5 font) Char"/>
    <w:rsid w:val="00141ADB"/>
    <w:rPr>
      <w:sz w:val="10"/>
      <w:szCs w:val="10"/>
      <w:lang w:val="en-US" w:eastAsia="en-US" w:bidi="ar-SA"/>
    </w:rPr>
  </w:style>
  <w:style w:type="character" w:customStyle="1" w:styleId="TagsCharCharChar">
    <w:name w:val="Tags Char Char Char"/>
    <w:rsid w:val="00141ADB"/>
    <w:rPr>
      <w:b/>
      <w:bCs w:val="0"/>
      <w:lang w:val="en-US" w:eastAsia="en-US" w:bidi="ar-SA"/>
    </w:rPr>
  </w:style>
  <w:style w:type="character" w:customStyle="1" w:styleId="CitesChar1">
    <w:name w:val="Cites Char1"/>
    <w:rsid w:val="00141ADB"/>
    <w:rPr>
      <w:b/>
      <w:bCs/>
      <w:lang w:val="en-US" w:eastAsia="en-US" w:bidi="ar-SA"/>
    </w:rPr>
  </w:style>
  <w:style w:type="character" w:customStyle="1" w:styleId="Hyperlink13">
    <w:name w:val="Hyperlink13"/>
    <w:rsid w:val="00141ADB"/>
    <w:rPr>
      <w:b w:val="0"/>
      <w:bCs w:val="0"/>
      <w:strike w:val="0"/>
      <w:dstrike w:val="0"/>
      <w:color w:val="008000"/>
      <w:sz w:val="20"/>
      <w:szCs w:val="20"/>
      <w:u w:val="none"/>
      <w:effect w:val="none"/>
    </w:rPr>
  </w:style>
  <w:style w:type="character" w:customStyle="1" w:styleId="standardcontent1">
    <w:name w:val="standardcontent1"/>
    <w:rsid w:val="00141ADB"/>
    <w:rPr>
      <w:rFonts w:ascii="Arial" w:hAnsi="Arial" w:cs="Arial" w:hint="default"/>
      <w:strike w:val="0"/>
      <w:dstrike w:val="0"/>
      <w:sz w:val="24"/>
      <w:szCs w:val="24"/>
      <w:u w:val="none"/>
      <w:effect w:val="none"/>
    </w:rPr>
  </w:style>
  <w:style w:type="character" w:customStyle="1" w:styleId="Hyperlink4">
    <w:name w:val="Hyperlink4"/>
    <w:rsid w:val="00141ADB"/>
    <w:rPr>
      <w:color w:val="000066"/>
      <w:u w:val="single"/>
    </w:rPr>
  </w:style>
  <w:style w:type="character" w:customStyle="1" w:styleId="rddeckline1">
    <w:name w:val="rddeckline1"/>
    <w:rsid w:val="00141ADB"/>
    <w:rPr>
      <w:rFonts w:ascii="Verdana" w:hAnsi="Verdana" w:hint="default"/>
      <w:b/>
      <w:bCs/>
      <w:sz w:val="22"/>
      <w:szCs w:val="22"/>
    </w:rPr>
  </w:style>
  <w:style w:type="character" w:customStyle="1" w:styleId="link-external">
    <w:name w:val="link-external"/>
    <w:rsid w:val="00141ADB"/>
  </w:style>
  <w:style w:type="character" w:customStyle="1" w:styleId="contact1">
    <w:name w:val="contact1"/>
    <w:rsid w:val="00141ADB"/>
    <w:rPr>
      <w:rFonts w:ascii="Tahoma" w:hAnsi="Tahoma" w:cs="Tahoma" w:hint="default"/>
      <w:color w:val="999999"/>
      <w:sz w:val="20"/>
      <w:szCs w:val="20"/>
    </w:rPr>
  </w:style>
  <w:style w:type="character" w:customStyle="1" w:styleId="credits1">
    <w:name w:val="credits1"/>
    <w:rsid w:val="00141ADB"/>
    <w:rPr>
      <w:rFonts w:ascii="Tahoma" w:hAnsi="Tahoma" w:cs="Tahoma" w:hint="default"/>
      <w:color w:val="999999"/>
      <w:sz w:val="16"/>
      <w:szCs w:val="16"/>
    </w:rPr>
  </w:style>
  <w:style w:type="character" w:customStyle="1" w:styleId="underline20">
    <w:name w:val="underline2"/>
    <w:rsid w:val="00141ADB"/>
    <w:rPr>
      <w:u w:val="single"/>
    </w:rPr>
  </w:style>
  <w:style w:type="character" w:customStyle="1" w:styleId="CardsFont12ptCharCharCharChar">
    <w:name w:val="Cards + Font: 12 pt Char Char Char Char"/>
    <w:rsid w:val="00141ADB"/>
    <w:rPr>
      <w:sz w:val="24"/>
      <w:szCs w:val="24"/>
      <w:u w:val="thick"/>
      <w:lang w:val="en-US" w:eastAsia="en-US" w:bidi="ar-SA"/>
    </w:rPr>
  </w:style>
  <w:style w:type="character" w:customStyle="1" w:styleId="UnderlinedCardChar0">
    <w:name w:val="Underlined Card Char"/>
    <w:rsid w:val="00141ADB"/>
    <w:rPr>
      <w:rFonts w:ascii="Palatino Linotype" w:hAnsi="Palatino Linotype" w:hint="default"/>
      <w:u w:val="single"/>
      <w:lang w:val="en-US" w:eastAsia="en-US" w:bidi="ar-SA"/>
    </w:rPr>
  </w:style>
  <w:style w:type="character" w:customStyle="1" w:styleId="Style10ptUnderline">
    <w:name w:val="Style 10 pt Underline"/>
    <w:rsid w:val="00141ADB"/>
    <w:rPr>
      <w:sz w:val="32"/>
      <w:szCs w:val="32"/>
      <w:u w:val="single"/>
    </w:rPr>
  </w:style>
  <w:style w:type="character" w:customStyle="1" w:styleId="StyleBoldText12pt10ptNotBoldKernat16pt">
    <w:name w:val="Style Bold Text 12 pt + 10 pt Not Bold Kern at 16 pt"/>
    <w:rsid w:val="00141ADB"/>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141ADB"/>
  </w:style>
  <w:style w:type="character" w:customStyle="1" w:styleId="Char3">
    <w:name w:val="Char3"/>
    <w:rsid w:val="00141ADB"/>
    <w:rPr>
      <w:rFonts w:ascii="Arial Narrow" w:eastAsia="Batang" w:hAnsi="Arial Narrow" w:cs="Arial" w:hint="default"/>
      <w:b/>
      <w:bCs/>
      <w:iCs/>
      <w:sz w:val="24"/>
      <w:szCs w:val="28"/>
      <w:lang w:val="en-US" w:eastAsia="en-US" w:bidi="ar-SA"/>
    </w:rPr>
  </w:style>
  <w:style w:type="character" w:customStyle="1" w:styleId="UnderlinedCards">
    <w:name w:val="Underlined Cards"/>
    <w:rsid w:val="00141ADB"/>
    <w:rPr>
      <w:sz w:val="24"/>
      <w:szCs w:val="24"/>
      <w:u w:val="thick"/>
      <w:lang w:val="en-US" w:eastAsia="en-US" w:bidi="ar-SA"/>
    </w:rPr>
  </w:style>
  <w:style w:type="character" w:customStyle="1" w:styleId="CardsFont12ptCharCharCharCharCharCharCharCharChar">
    <w:name w:val="Cards + Font: 12 pt Char Char Char Char Char Char Char Char Char"/>
    <w:rsid w:val="00141ADB"/>
    <w:rPr>
      <w:sz w:val="24"/>
      <w:szCs w:val="24"/>
      <w:u w:val="thick"/>
      <w:lang w:val="en-US" w:eastAsia="en-US" w:bidi="ar-SA"/>
    </w:rPr>
  </w:style>
  <w:style w:type="character" w:customStyle="1" w:styleId="highlightcardtextChar">
    <w:name w:val="highlight card text Char"/>
    <w:rsid w:val="00141ADB"/>
    <w:rPr>
      <w:rFonts w:ascii="Arial" w:hAnsi="Arial" w:cs="Arial" w:hint="default"/>
      <w:color w:val="000000"/>
      <w:sz w:val="18"/>
      <w:szCs w:val="24"/>
      <w:u w:val="single"/>
      <w:lang w:val="en-US" w:eastAsia="en-US" w:bidi="ar-SA"/>
    </w:rPr>
  </w:style>
  <w:style w:type="character" w:customStyle="1" w:styleId="TagsChar4">
    <w:name w:val="Tags Char4"/>
    <w:rsid w:val="00141ADB"/>
    <w:rPr>
      <w:b/>
      <w:bCs w:val="0"/>
      <w:lang w:val="en-US" w:eastAsia="en-US" w:bidi="ar-SA"/>
    </w:rPr>
  </w:style>
  <w:style w:type="character" w:customStyle="1" w:styleId="hit1">
    <w:name w:val="hit1"/>
    <w:rsid w:val="00141ADB"/>
    <w:rPr>
      <w:rFonts w:ascii="Verdana" w:hAnsi="Verdana" w:hint="default"/>
      <w:b/>
      <w:bCs/>
      <w:vanish/>
      <w:webHidden w:val="0"/>
      <w:color w:val="CC0033"/>
      <w:sz w:val="20"/>
      <w:szCs w:val="20"/>
      <w:specVanish/>
    </w:rPr>
  </w:style>
  <w:style w:type="character" w:customStyle="1" w:styleId="ssl01">
    <w:name w:val="ss_l01"/>
    <w:rsid w:val="00141ADB"/>
    <w:rPr>
      <w:rFonts w:ascii="Verdana" w:hAnsi="Verdana" w:hint="default"/>
      <w:color w:val="000000"/>
      <w:sz w:val="20"/>
      <w:szCs w:val="20"/>
    </w:rPr>
  </w:style>
  <w:style w:type="character" w:customStyle="1" w:styleId="tightinline1">
    <w:name w:val="tightinline1"/>
    <w:rsid w:val="00141ADB"/>
    <w:rPr>
      <w:rFonts w:ascii="Verdana" w:hAnsi="Verdana" w:hint="default"/>
      <w:vanish/>
      <w:webHidden w:val="0"/>
      <w:color w:val="000000"/>
      <w:sz w:val="20"/>
      <w:szCs w:val="20"/>
      <w:specVanish/>
    </w:rPr>
  </w:style>
  <w:style w:type="character" w:customStyle="1" w:styleId="blsp-spelling-corrected">
    <w:name w:val="blsp-spelling-corrected"/>
    <w:rsid w:val="00141ADB"/>
  </w:style>
  <w:style w:type="character" w:customStyle="1" w:styleId="blsp-spelling-error">
    <w:name w:val="blsp-spelling-error"/>
    <w:rsid w:val="00141ADB"/>
  </w:style>
  <w:style w:type="character" w:customStyle="1" w:styleId="sup">
    <w:name w:val="sup"/>
    <w:rsid w:val="00141ADB"/>
  </w:style>
  <w:style w:type="character" w:customStyle="1" w:styleId="pgnum">
    <w:name w:val="pgnum"/>
    <w:rsid w:val="00141ADB"/>
  </w:style>
  <w:style w:type="character" w:customStyle="1" w:styleId="SmallFontCharChar">
    <w:name w:val="Small Font Char Char"/>
    <w:rsid w:val="00141ADB"/>
    <w:rPr>
      <w:rFonts w:ascii="Arial" w:hAnsi="Arial" w:cs="Arial" w:hint="default"/>
      <w:sz w:val="12"/>
      <w:szCs w:val="24"/>
      <w:lang w:val="en-US" w:eastAsia="en-US" w:bidi="ar-SA"/>
    </w:rPr>
  </w:style>
  <w:style w:type="character" w:customStyle="1" w:styleId="BoldUnderliningChar">
    <w:name w:val="Bold Underlining Char"/>
    <w:rsid w:val="00141ADB"/>
    <w:rPr>
      <w:rFonts w:ascii="Arial Narrow" w:eastAsia="Calibri" w:hAnsi="Arial Narrow" w:cs="Times New Roman" w:hint="default"/>
      <w:b/>
      <w:bCs w:val="0"/>
      <w:sz w:val="20"/>
      <w:u w:val="single"/>
    </w:rPr>
  </w:style>
  <w:style w:type="character" w:customStyle="1" w:styleId="bc21">
    <w:name w:val="bc_21"/>
    <w:rsid w:val="00141ADB"/>
  </w:style>
  <w:style w:type="character" w:customStyle="1" w:styleId="copystyle">
    <w:name w:val="copystyle"/>
    <w:rsid w:val="00141ADB"/>
  </w:style>
  <w:style w:type="character" w:customStyle="1" w:styleId="boldciteCharChar1">
    <w:name w:val="bold cite Char Char1"/>
    <w:rsid w:val="00141ADB"/>
    <w:rPr>
      <w:rFonts w:ascii="Arial" w:hAnsi="Arial" w:cs="Arial" w:hint="default"/>
      <w:b/>
      <w:bCs/>
      <w:kern w:val="32"/>
      <w:sz w:val="24"/>
      <w:szCs w:val="24"/>
      <w:lang w:val="en-US" w:eastAsia="en-US" w:bidi="ar-SA"/>
    </w:rPr>
  </w:style>
  <w:style w:type="character" w:customStyle="1" w:styleId="ReadUnderline">
    <w:name w:val="Read Underline"/>
    <w:rsid w:val="00141ADB"/>
    <w:rPr>
      <w:rFonts w:ascii="Arial" w:hAnsi="Arial" w:cs="Arial" w:hint="default"/>
      <w:b/>
      <w:bCs w:val="0"/>
      <w:sz w:val="18"/>
      <w:u w:val="thick"/>
    </w:rPr>
  </w:style>
  <w:style w:type="character" w:customStyle="1" w:styleId="ShrinkText">
    <w:name w:val="Shrink Text"/>
    <w:rsid w:val="00141ADB"/>
    <w:rPr>
      <w:sz w:val="16"/>
    </w:rPr>
  </w:style>
  <w:style w:type="character" w:customStyle="1" w:styleId="klink">
    <w:name w:val="klink"/>
    <w:rsid w:val="00141ADB"/>
  </w:style>
  <w:style w:type="character" w:customStyle="1" w:styleId="noiconheadline">
    <w:name w:val="noicon_headline"/>
    <w:rsid w:val="00141ADB"/>
  </w:style>
  <w:style w:type="character" w:customStyle="1" w:styleId="BlockTitleCharChar">
    <w:name w:val="Block Title Char Char"/>
    <w:rsid w:val="00141ADB"/>
    <w:rPr>
      <w:rFonts w:ascii="Georgia" w:hAnsi="Georgia" w:cs="Arial" w:hint="default"/>
      <w:b/>
      <w:bCs/>
      <w:kern w:val="32"/>
      <w:sz w:val="28"/>
      <w:szCs w:val="32"/>
      <w:lang w:val="en-US" w:eastAsia="en-US" w:bidi="ar-SA"/>
    </w:rPr>
  </w:style>
  <w:style w:type="paragraph" w:styleId="MacroText">
    <w:name w:val="macro"/>
    <w:link w:val="MacroTextChar"/>
    <w:unhideWhenUsed/>
    <w:rsid w:val="00141AD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141ADB"/>
    <w:rPr>
      <w:rFonts w:ascii="Consolas" w:hAnsi="Consolas" w:cs="Calibri"/>
      <w:sz w:val="20"/>
      <w:szCs w:val="20"/>
    </w:rPr>
  </w:style>
  <w:style w:type="character" w:customStyle="1" w:styleId="pp1">
    <w:name w:val="pp1"/>
    <w:rsid w:val="00141ADB"/>
    <w:rPr>
      <w:rFonts w:ascii="Times New Roman" w:hAnsi="Times New Roman" w:cs="Times New Roman" w:hint="default"/>
      <w:i w:val="0"/>
      <w:iCs w:val="0"/>
      <w:smallCaps w:val="0"/>
      <w:sz w:val="30"/>
      <w:szCs w:val="30"/>
    </w:rPr>
  </w:style>
  <w:style w:type="character" w:customStyle="1" w:styleId="prbodytext1">
    <w:name w:val="pr_bodytext1"/>
    <w:rsid w:val="00141ADB"/>
    <w:rPr>
      <w:rFonts w:ascii="Arial" w:hAnsi="Arial" w:cs="Arial" w:hint="default"/>
      <w:sz w:val="20"/>
      <w:szCs w:val="20"/>
    </w:rPr>
  </w:style>
  <w:style w:type="character" w:customStyle="1" w:styleId="italic">
    <w:name w:val="italic"/>
    <w:rsid w:val="00141ADB"/>
  </w:style>
  <w:style w:type="character" w:customStyle="1" w:styleId="marrontitulobig">
    <w:name w:val="marron_titulo_big"/>
    <w:rsid w:val="00141ADB"/>
  </w:style>
  <w:style w:type="character" w:customStyle="1" w:styleId="articlehead">
    <w:name w:val="articlehead"/>
    <w:rsid w:val="00141ADB"/>
  </w:style>
  <w:style w:type="character" w:customStyle="1" w:styleId="lead">
    <w:name w:val="lead"/>
    <w:rsid w:val="00141ADB"/>
  </w:style>
  <w:style w:type="character" w:customStyle="1" w:styleId="manchettebig2">
    <w:name w:val="manchettebig2"/>
    <w:rsid w:val="00141ADB"/>
  </w:style>
  <w:style w:type="character" w:customStyle="1" w:styleId="blue3">
    <w:name w:val="blue3"/>
    <w:rsid w:val="00141ADB"/>
  </w:style>
  <w:style w:type="character" w:customStyle="1" w:styleId="over-title">
    <w:name w:val="over-title"/>
    <w:rsid w:val="00141ADB"/>
  </w:style>
  <w:style w:type="character" w:customStyle="1" w:styleId="contentheader">
    <w:name w:val="contentheader"/>
    <w:rsid w:val="00141ADB"/>
  </w:style>
  <w:style w:type="character" w:customStyle="1" w:styleId="Stylecites10ptNotBoldChar">
    <w:name w:val="Style cites + 10 pt Not Bold Char"/>
    <w:rsid w:val="00141ADB"/>
    <w:rPr>
      <w:rFonts w:ascii="SimSun" w:eastAsia="SimSun" w:hAnsi="SimSun" w:hint="eastAsia"/>
      <w:szCs w:val="24"/>
      <w:lang w:val="en-US" w:eastAsia="zh-CN" w:bidi="ar-SA"/>
    </w:rPr>
  </w:style>
  <w:style w:type="character" w:customStyle="1" w:styleId="tagscharchar0">
    <w:name w:val="tagscharchar"/>
    <w:rsid w:val="00141ADB"/>
  </w:style>
  <w:style w:type="character" w:customStyle="1" w:styleId="btx">
    <w:name w:val="btx"/>
    <w:rsid w:val="00141ADB"/>
  </w:style>
  <w:style w:type="character" w:customStyle="1" w:styleId="bhl">
    <w:name w:val="bhl"/>
    <w:rsid w:val="00141ADB"/>
  </w:style>
  <w:style w:type="character" w:customStyle="1" w:styleId="FontStyle13">
    <w:name w:val="Font Style13"/>
    <w:uiPriority w:val="99"/>
    <w:rsid w:val="00141ADB"/>
    <w:rPr>
      <w:rFonts w:ascii="Times New Roman" w:hAnsi="Times New Roman" w:cs="Times New Roman" w:hint="default"/>
      <w:sz w:val="18"/>
      <w:szCs w:val="18"/>
    </w:rPr>
  </w:style>
  <w:style w:type="character" w:customStyle="1" w:styleId="FontStyle11">
    <w:name w:val="Font Style11"/>
    <w:uiPriority w:val="99"/>
    <w:rsid w:val="00141ADB"/>
    <w:rPr>
      <w:rFonts w:ascii="Times New Roman" w:hAnsi="Times New Roman" w:cs="Times New Roman" w:hint="default"/>
      <w:b/>
      <w:bCs/>
      <w:sz w:val="24"/>
      <w:szCs w:val="24"/>
    </w:rPr>
  </w:style>
  <w:style w:type="character" w:customStyle="1" w:styleId="FontStyle12">
    <w:name w:val="Font Style12"/>
    <w:uiPriority w:val="99"/>
    <w:rsid w:val="00141ADB"/>
    <w:rPr>
      <w:rFonts w:ascii="Times New Roman" w:hAnsi="Times New Roman" w:cs="Times New Roman" w:hint="default"/>
      <w:sz w:val="24"/>
      <w:szCs w:val="24"/>
    </w:rPr>
  </w:style>
  <w:style w:type="character" w:customStyle="1" w:styleId="FontStyle14">
    <w:name w:val="Font Style14"/>
    <w:uiPriority w:val="99"/>
    <w:rsid w:val="00141ADB"/>
    <w:rPr>
      <w:rFonts w:ascii="Times New Roman" w:hAnsi="Times New Roman" w:cs="Times New Roman" w:hint="default"/>
      <w:i/>
      <w:iCs/>
      <w:sz w:val="18"/>
      <w:szCs w:val="18"/>
    </w:rPr>
  </w:style>
  <w:style w:type="character" w:customStyle="1" w:styleId="FontStyle15">
    <w:name w:val="Font Style15"/>
    <w:uiPriority w:val="99"/>
    <w:rsid w:val="00141ADB"/>
    <w:rPr>
      <w:rFonts w:ascii="Times New Roman" w:hAnsi="Times New Roman" w:cs="Times New Roman" w:hint="default"/>
      <w:b/>
      <w:bCs/>
      <w:sz w:val="18"/>
      <w:szCs w:val="18"/>
    </w:rPr>
  </w:style>
  <w:style w:type="character" w:customStyle="1" w:styleId="FontStyle16">
    <w:name w:val="Font Style16"/>
    <w:uiPriority w:val="99"/>
    <w:rsid w:val="00141ADB"/>
    <w:rPr>
      <w:rFonts w:ascii="Times New Roman" w:hAnsi="Times New Roman" w:cs="Times New Roman" w:hint="default"/>
      <w:b/>
      <w:bCs/>
      <w:spacing w:val="-20"/>
      <w:sz w:val="16"/>
      <w:szCs w:val="16"/>
    </w:rPr>
  </w:style>
  <w:style w:type="character" w:customStyle="1" w:styleId="FontStyle17">
    <w:name w:val="Font Style17"/>
    <w:uiPriority w:val="99"/>
    <w:rsid w:val="00141ADB"/>
    <w:rPr>
      <w:rFonts w:ascii="Times New Roman" w:hAnsi="Times New Roman" w:cs="Times New Roman" w:hint="default"/>
      <w:b/>
      <w:bCs/>
      <w:sz w:val="10"/>
      <w:szCs w:val="10"/>
    </w:rPr>
  </w:style>
  <w:style w:type="character" w:customStyle="1" w:styleId="in-widget">
    <w:name w:val="in-widget"/>
    <w:rsid w:val="00141ADB"/>
  </w:style>
  <w:style w:type="character" w:customStyle="1" w:styleId="copyright">
    <w:name w:val="copyright"/>
    <w:rsid w:val="00141ADB"/>
  </w:style>
  <w:style w:type="character" w:customStyle="1" w:styleId="spanstyle">
    <w:name w:val="spanstyle"/>
    <w:rsid w:val="00141ADB"/>
  </w:style>
  <w:style w:type="character" w:customStyle="1" w:styleId="ssl3">
    <w:name w:val="ss_l3"/>
    <w:rsid w:val="00141ADB"/>
  </w:style>
  <w:style w:type="character" w:customStyle="1" w:styleId="bold">
    <w:name w:val="bold"/>
    <w:rsid w:val="00141ADB"/>
  </w:style>
  <w:style w:type="character" w:customStyle="1" w:styleId="docnumbertitle">
    <w:name w:val="doc_number_title"/>
    <w:basedOn w:val="DefaultParagraphFont"/>
    <w:rsid w:val="00141ADB"/>
  </w:style>
  <w:style w:type="character" w:customStyle="1" w:styleId="StyleUnderlineChar9pt">
    <w:name w:val="Style Underline Char + 9 pt"/>
    <w:basedOn w:val="DefaultParagraphFont"/>
    <w:rsid w:val="00141ADB"/>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141ADB"/>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141ADB"/>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141ADB"/>
    <w:rPr>
      <w:b w:val="0"/>
      <w:bCs w:val="0"/>
      <w:sz w:val="22"/>
      <w:u w:val="single"/>
      <w:bdr w:val="none" w:sz="0" w:space="0" w:color="auto" w:frame="1"/>
    </w:rPr>
  </w:style>
  <w:style w:type="character" w:customStyle="1" w:styleId="pmterms1">
    <w:name w:val="pmterms1"/>
    <w:rsid w:val="00141ADB"/>
  </w:style>
  <w:style w:type="character" w:customStyle="1" w:styleId="title1">
    <w:name w:val="title1"/>
    <w:basedOn w:val="DefaultParagraphFont"/>
    <w:rsid w:val="00141ADB"/>
  </w:style>
  <w:style w:type="character" w:customStyle="1" w:styleId="2">
    <w:name w:val="2"/>
    <w:rsid w:val="00141ADB"/>
    <w:rPr>
      <w:rFonts w:ascii="Arial" w:hAnsi="Arial" w:cs="Arial" w:hint="default"/>
      <w:bCs/>
      <w:sz w:val="20"/>
      <w:u w:val="single"/>
      <w:lang w:val="en-US" w:eastAsia="en-US" w:bidi="ar-SA"/>
    </w:rPr>
  </w:style>
  <w:style w:type="character" w:customStyle="1" w:styleId="Style11ptBoldUnderline">
    <w:name w:val="Style 11 pt Bold Underline"/>
    <w:rsid w:val="00141ADB"/>
    <w:rPr>
      <w:b/>
      <w:bCs/>
      <w:sz w:val="20"/>
      <w:u w:val="single"/>
    </w:rPr>
  </w:style>
  <w:style w:type="character" w:customStyle="1" w:styleId="erasure">
    <w:name w:val="erasure"/>
    <w:rsid w:val="00141ADB"/>
    <w:rPr>
      <w:rFonts w:ascii="Arial" w:hAnsi="Arial" w:cs="Arial" w:hint="default"/>
      <w:strike/>
      <w:color w:val="000000"/>
      <w:szCs w:val="22"/>
      <w:vertAlign w:val="baseline"/>
    </w:rPr>
  </w:style>
  <w:style w:type="character" w:customStyle="1" w:styleId="CardCite1">
    <w:name w:val="CardCite1"/>
    <w:qFormat/>
    <w:rsid w:val="00141ADB"/>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141ADB"/>
    <w:rPr>
      <w:u w:val="single"/>
    </w:rPr>
  </w:style>
  <w:style w:type="character" w:customStyle="1" w:styleId="addmd">
    <w:name w:val="addmd"/>
    <w:basedOn w:val="DefaultParagraphFont"/>
    <w:rsid w:val="00141ADB"/>
  </w:style>
  <w:style w:type="character" w:customStyle="1" w:styleId="MinimizeChar">
    <w:name w:val="Minimize Char"/>
    <w:basedOn w:val="cardChar0"/>
    <w:locked/>
    <w:rsid w:val="00141ADB"/>
    <w:rPr>
      <w:rFonts w:ascii="Calibri" w:eastAsiaTheme="minorHAnsi" w:hAnsi="Calibri" w:cs="Calibri" w:hint="default"/>
      <w:sz w:val="24"/>
      <w:lang w:eastAsia="en-US"/>
    </w:rPr>
  </w:style>
  <w:style w:type="character" w:customStyle="1" w:styleId="StyleUnderline4">
    <w:name w:val="Style Underline4"/>
    <w:basedOn w:val="DefaultParagraphFont"/>
    <w:rsid w:val="00141ADB"/>
    <w:rPr>
      <w:u w:val="single"/>
    </w:rPr>
  </w:style>
  <w:style w:type="character" w:customStyle="1" w:styleId="HTMLPreformattedChar1">
    <w:name w:val="HTML Preformatted Char1"/>
    <w:basedOn w:val="DefaultParagraphFont"/>
    <w:uiPriority w:val="99"/>
    <w:rsid w:val="00141ADB"/>
    <w:rPr>
      <w:rFonts w:ascii="Consolas" w:hAnsi="Consolas" w:cs="Consolas" w:hint="default"/>
      <w:sz w:val="20"/>
      <w:szCs w:val="20"/>
    </w:rPr>
  </w:style>
  <w:style w:type="character" w:customStyle="1" w:styleId="FontStyle39">
    <w:name w:val="Font Style39"/>
    <w:uiPriority w:val="99"/>
    <w:rsid w:val="00141ADB"/>
    <w:rPr>
      <w:rFonts w:ascii="Constantia" w:hAnsi="Constantia" w:cs="Constantia" w:hint="default"/>
      <w:b/>
      <w:bCs/>
      <w:sz w:val="18"/>
      <w:szCs w:val="18"/>
    </w:rPr>
  </w:style>
  <w:style w:type="character" w:customStyle="1" w:styleId="hidden">
    <w:name w:val="hidden"/>
    <w:basedOn w:val="DefaultParagraphFont"/>
    <w:uiPriority w:val="99"/>
    <w:rsid w:val="00141ADB"/>
  </w:style>
  <w:style w:type="character" w:customStyle="1" w:styleId="StyleStyleBoldUnderlineIntenseEmphasisUnderlineStyleapple-s1">
    <w:name w:val="Style Style Bold UnderlineIntense EmphasisUnderlineStyleapple-s...1"/>
    <w:basedOn w:val="DefaultParagraphFont"/>
    <w:rsid w:val="00141ADB"/>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141ADB"/>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141ADB"/>
  </w:style>
  <w:style w:type="character" w:customStyle="1" w:styleId="dropcap">
    <w:name w:val="dropcap"/>
    <w:basedOn w:val="DefaultParagraphFont"/>
    <w:rsid w:val="00141ADB"/>
  </w:style>
  <w:style w:type="character" w:customStyle="1" w:styleId="articleauthor">
    <w:name w:val="articleauthor"/>
    <w:basedOn w:val="DefaultParagraphFont"/>
    <w:rsid w:val="00141ADB"/>
  </w:style>
  <w:style w:type="character" w:customStyle="1" w:styleId="article-date">
    <w:name w:val="article-date"/>
    <w:basedOn w:val="DefaultParagraphFont"/>
    <w:rsid w:val="00141ADB"/>
  </w:style>
  <w:style w:type="character" w:customStyle="1" w:styleId="highlightedsearchterm">
    <w:name w:val="highlightedsearchterm"/>
    <w:basedOn w:val="DefaultParagraphFont"/>
    <w:rsid w:val="00141ADB"/>
  </w:style>
  <w:style w:type="character" w:customStyle="1" w:styleId="bodysubtoc">
    <w:name w:val="bodysubtoc"/>
    <w:basedOn w:val="DefaultParagraphFont"/>
    <w:rsid w:val="00141ADB"/>
  </w:style>
  <w:style w:type="character" w:customStyle="1" w:styleId="lefttitlesmaller">
    <w:name w:val="lefttitlesmaller"/>
    <w:basedOn w:val="DefaultParagraphFont"/>
    <w:rsid w:val="00141ADB"/>
  </w:style>
  <w:style w:type="character" w:customStyle="1" w:styleId="mb">
    <w:name w:val="mb"/>
    <w:basedOn w:val="DefaultParagraphFont"/>
    <w:rsid w:val="00141ADB"/>
  </w:style>
  <w:style w:type="character" w:customStyle="1" w:styleId="fn">
    <w:name w:val="fn"/>
    <w:basedOn w:val="DefaultParagraphFont"/>
    <w:rsid w:val="00141ADB"/>
  </w:style>
  <w:style w:type="character" w:customStyle="1" w:styleId="smallcaps">
    <w:name w:val="smallcaps"/>
    <w:basedOn w:val="DefaultParagraphFont"/>
    <w:rsid w:val="00141ADB"/>
  </w:style>
  <w:style w:type="character" w:customStyle="1" w:styleId="field-content">
    <w:name w:val="field-content"/>
    <w:basedOn w:val="DefaultParagraphFont"/>
    <w:rsid w:val="00141ADB"/>
  </w:style>
  <w:style w:type="character" w:customStyle="1" w:styleId="submitted">
    <w:name w:val="submitted"/>
    <w:basedOn w:val="DefaultParagraphFont"/>
    <w:rsid w:val="00141ADB"/>
  </w:style>
  <w:style w:type="character" w:customStyle="1" w:styleId="submitted-date">
    <w:name w:val="submitted-date"/>
    <w:basedOn w:val="DefaultParagraphFont"/>
    <w:rsid w:val="00141ADB"/>
  </w:style>
  <w:style w:type="character" w:customStyle="1" w:styleId="submitted-time">
    <w:name w:val="submitted-time"/>
    <w:basedOn w:val="DefaultParagraphFont"/>
    <w:rsid w:val="00141ADB"/>
  </w:style>
  <w:style w:type="character" w:customStyle="1" w:styleId="A2">
    <w:name w:val="A2"/>
    <w:uiPriority w:val="99"/>
    <w:rsid w:val="00141ADB"/>
    <w:rPr>
      <w:rFonts w:ascii="Sabon LT Std" w:hAnsi="Sabon LT Std" w:cs="Sabon LT Std" w:hint="default"/>
      <w:color w:val="000000"/>
      <w:sz w:val="15"/>
      <w:szCs w:val="15"/>
    </w:rPr>
  </w:style>
  <w:style w:type="character" w:customStyle="1" w:styleId="searchword">
    <w:name w:val="searchword"/>
    <w:basedOn w:val="DefaultParagraphFont"/>
    <w:rsid w:val="00141ADB"/>
  </w:style>
  <w:style w:type="character" w:customStyle="1" w:styleId="meta-prep">
    <w:name w:val="meta-prep"/>
    <w:basedOn w:val="DefaultParagraphFont"/>
    <w:rsid w:val="00141ADB"/>
  </w:style>
  <w:style w:type="character" w:customStyle="1" w:styleId="entry-date">
    <w:name w:val="entry-date"/>
    <w:basedOn w:val="DefaultParagraphFont"/>
    <w:rsid w:val="00141ADB"/>
  </w:style>
  <w:style w:type="character" w:customStyle="1" w:styleId="Date1">
    <w:name w:val="Date1"/>
    <w:basedOn w:val="DefaultParagraphFont"/>
    <w:rsid w:val="00141ADB"/>
  </w:style>
  <w:style w:type="character" w:customStyle="1" w:styleId="CiteReal0">
    <w:name w:val="CiteReal"/>
    <w:uiPriority w:val="1"/>
    <w:qFormat/>
    <w:rsid w:val="00141ADB"/>
    <w:rPr>
      <w:rFonts w:ascii="Arial" w:hAnsi="Arial" w:cs="Arial" w:hint="default"/>
      <w:b/>
      <w:bCs w:val="0"/>
      <w:sz w:val="24"/>
      <w:u w:val="single"/>
    </w:rPr>
  </w:style>
  <w:style w:type="character" w:customStyle="1" w:styleId="articletitle0">
    <w:name w:val="articletitle"/>
    <w:rsid w:val="00141ADB"/>
    <w:rPr>
      <w:rFonts w:ascii="Times New Roman" w:hAnsi="Times New Roman" w:cs="Times New Roman" w:hint="default"/>
    </w:rPr>
  </w:style>
  <w:style w:type="character" w:customStyle="1" w:styleId="6pointChar">
    <w:name w:val="6 point Char"/>
    <w:rsid w:val="00141ADB"/>
    <w:rPr>
      <w:rFonts w:ascii="Times New Roman" w:hAnsi="Times New Roman" w:cs="Times New Roman" w:hint="default"/>
      <w:sz w:val="12"/>
      <w:lang w:val="en-US" w:eastAsia="en-US"/>
    </w:rPr>
  </w:style>
  <w:style w:type="character" w:customStyle="1" w:styleId="StyleThickunderline">
    <w:name w:val="Style Thick underline"/>
    <w:qFormat/>
    <w:rsid w:val="00141ADB"/>
    <w:rPr>
      <w:u w:val="thick"/>
    </w:rPr>
  </w:style>
  <w:style w:type="character" w:customStyle="1" w:styleId="SmallText2">
    <w:name w:val="SmallText"/>
    <w:rsid w:val="00141ADB"/>
    <w:rPr>
      <w:color w:val="000000"/>
    </w:rPr>
  </w:style>
  <w:style w:type="character" w:customStyle="1" w:styleId="underline3">
    <w:name w:val="underline3"/>
    <w:basedOn w:val="underline20"/>
    <w:rsid w:val="00141ADB"/>
    <w:rPr>
      <w:u w:val="single"/>
      <w:bdr w:val="none" w:sz="0" w:space="0" w:color="auto" w:frame="1"/>
      <w:shd w:val="clear" w:color="auto" w:fill="FFFF00"/>
    </w:rPr>
  </w:style>
  <w:style w:type="character" w:customStyle="1" w:styleId="menu">
    <w:name w:val="menu"/>
    <w:basedOn w:val="DefaultParagraphFont"/>
    <w:rsid w:val="00141ADB"/>
  </w:style>
  <w:style w:type="character" w:customStyle="1" w:styleId="itxtrst">
    <w:name w:val="itxtrst"/>
    <w:rsid w:val="00141ADB"/>
  </w:style>
  <w:style w:type="character" w:customStyle="1" w:styleId="A-Underlining">
    <w:name w:val="A-Underlining"/>
    <w:basedOn w:val="DefaultParagraphFont"/>
    <w:rsid w:val="00141ADB"/>
    <w:rPr>
      <w:rFonts w:ascii="Garamond" w:hAnsi="Garamond" w:hint="default"/>
      <w:color w:val="auto"/>
      <w:sz w:val="24"/>
      <w:u w:val="single"/>
    </w:rPr>
  </w:style>
  <w:style w:type="character" w:customStyle="1" w:styleId="AuthorChar">
    <w:name w:val="Author Char"/>
    <w:basedOn w:val="DefaultParagraphFont"/>
    <w:rsid w:val="00141ADB"/>
    <w:rPr>
      <w:rFonts w:ascii="Times New Roman" w:eastAsia="Times New Roman" w:hAnsi="Times New Roman" w:cs="Times New Roman" w:hint="default"/>
      <w:b/>
      <w:bCs w:val="0"/>
      <w:szCs w:val="20"/>
    </w:rPr>
  </w:style>
  <w:style w:type="character" w:customStyle="1" w:styleId="StyleUnderlineBold">
    <w:name w:val="Style Underline + Bold"/>
    <w:rsid w:val="00141ADB"/>
    <w:rPr>
      <w:b/>
      <w:bCs/>
      <w:u w:val="single"/>
    </w:rPr>
  </w:style>
  <w:style w:type="character" w:customStyle="1" w:styleId="smallChar">
    <w:name w:val="small Char"/>
    <w:rsid w:val="00141ADB"/>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141ADB"/>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141ADB"/>
  </w:style>
  <w:style w:type="character" w:customStyle="1" w:styleId="UnderlinedTextCharChar">
    <w:name w:val="Underlined Text Char Char"/>
    <w:basedOn w:val="DefaultParagraphFont"/>
    <w:rsid w:val="00141ADB"/>
    <w:rPr>
      <w:rFonts w:ascii="Arial" w:hAnsi="Arial" w:cs="Arial" w:hint="default"/>
      <w:bCs/>
      <w:noProof w:val="0"/>
      <w:szCs w:val="26"/>
      <w:u w:val="single"/>
      <w:lang w:val="en-US" w:eastAsia="en-US" w:bidi="ar-SA"/>
    </w:rPr>
  </w:style>
  <w:style w:type="character" w:customStyle="1" w:styleId="il">
    <w:name w:val="il"/>
    <w:rsid w:val="00141ADB"/>
  </w:style>
  <w:style w:type="character" w:customStyle="1" w:styleId="BodyText12">
    <w:name w:val="Body Text1"/>
    <w:rsid w:val="00141AD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141ADB"/>
  </w:style>
  <w:style w:type="character" w:customStyle="1" w:styleId="HIGHLIGHT0">
    <w:name w:val="HIGHLIGHT"/>
    <w:uiPriority w:val="1"/>
    <w:rsid w:val="00141ADB"/>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141AD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141ADB"/>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141ADB"/>
    <w:rPr>
      <w:rFonts w:ascii="Garamond" w:hAnsi="Garamond" w:hint="default"/>
      <w:bCs/>
      <w:color w:val="auto"/>
      <w:spacing w:val="5"/>
      <w:sz w:val="20"/>
      <w:u w:val="single"/>
    </w:rPr>
  </w:style>
  <w:style w:type="character" w:customStyle="1" w:styleId="StyleIntenseReferenceGaramondBold">
    <w:name w:val="Style Intense Reference + Garamond Bold"/>
    <w:rsid w:val="00141ADB"/>
    <w:rPr>
      <w:rFonts w:ascii="Garamond" w:hAnsi="Garamond" w:hint="default"/>
      <w:b/>
      <w:bCs/>
      <w:color w:val="auto"/>
      <w:spacing w:val="5"/>
      <w:sz w:val="20"/>
      <w:u w:val="single"/>
    </w:rPr>
  </w:style>
  <w:style w:type="character" w:customStyle="1" w:styleId="detailtitle">
    <w:name w:val="detailtitle"/>
    <w:basedOn w:val="DefaultParagraphFont"/>
    <w:rsid w:val="00141ADB"/>
  </w:style>
  <w:style w:type="character" w:customStyle="1" w:styleId="a0">
    <w:name w:val="a"/>
    <w:basedOn w:val="DefaultParagraphFont"/>
    <w:rsid w:val="00141ADB"/>
  </w:style>
  <w:style w:type="character" w:customStyle="1" w:styleId="newstime">
    <w:name w:val="newstime"/>
    <w:basedOn w:val="DefaultParagraphFont"/>
    <w:rsid w:val="00141ADB"/>
  </w:style>
  <w:style w:type="character" w:customStyle="1" w:styleId="IntenseReference1">
    <w:name w:val="Intense Reference1"/>
    <w:qFormat/>
    <w:rsid w:val="00141ADB"/>
    <w:rPr>
      <w:rFonts w:ascii="Arial" w:hAnsi="Arial" w:cs="Arial" w:hint="default"/>
      <w:bCs/>
      <w:color w:val="auto"/>
      <w:spacing w:val="5"/>
      <w:sz w:val="20"/>
      <w:u w:val="thick"/>
    </w:rPr>
  </w:style>
  <w:style w:type="character" w:customStyle="1" w:styleId="TagChar3">
    <w:name w:val="Tag Char3"/>
    <w:rsid w:val="00141ADB"/>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141ADB"/>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141ADB"/>
  </w:style>
  <w:style w:type="character" w:customStyle="1" w:styleId="ilad1">
    <w:name w:val="il_ad1"/>
    <w:rsid w:val="00141ADB"/>
    <w:rPr>
      <w:vanish/>
      <w:webHidden w:val="0"/>
      <w:color w:val="000000"/>
      <w:u w:val="single"/>
      <w:specVanish/>
    </w:rPr>
  </w:style>
  <w:style w:type="character" w:customStyle="1" w:styleId="ThickUnderlineCharChar">
    <w:name w:val="Thick Underline Char Char"/>
    <w:rsid w:val="00141ADB"/>
    <w:rPr>
      <w:sz w:val="24"/>
      <w:szCs w:val="24"/>
      <w:u w:val="thick"/>
      <w:lang w:val="en-US" w:eastAsia="en-US" w:bidi="ar-SA"/>
    </w:rPr>
  </w:style>
  <w:style w:type="character" w:customStyle="1" w:styleId="Underline21">
    <w:name w:val="Underline 2"/>
    <w:basedOn w:val="DefaultParagraphFont"/>
    <w:uiPriority w:val="1"/>
    <w:qFormat/>
    <w:rsid w:val="00141ADB"/>
    <w:rPr>
      <w:b/>
      <w:bCs w:val="0"/>
      <w:u w:val="single"/>
    </w:rPr>
  </w:style>
  <w:style w:type="character" w:customStyle="1" w:styleId="tx">
    <w:name w:val="tx"/>
    <w:basedOn w:val="DefaultParagraphFont"/>
    <w:rsid w:val="00141ADB"/>
  </w:style>
  <w:style w:type="character" w:customStyle="1" w:styleId="oneclick-link">
    <w:name w:val="oneclick-link"/>
    <w:basedOn w:val="DefaultParagraphFont"/>
    <w:rsid w:val="00141ADB"/>
  </w:style>
  <w:style w:type="character" w:customStyle="1" w:styleId="EndnoteTextChar">
    <w:name w:val="Endnote Text Char"/>
    <w:basedOn w:val="DefaultParagraphFont"/>
    <w:locked/>
    <w:rsid w:val="00141ADB"/>
  </w:style>
  <w:style w:type="character" w:customStyle="1" w:styleId="BodyTextFirstIndentChar">
    <w:name w:val="Body Text First Indent Char"/>
    <w:basedOn w:val="Heading8Char"/>
    <w:locked/>
    <w:rsid w:val="00141ADB"/>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141ADB"/>
  </w:style>
  <w:style w:type="character" w:customStyle="1" w:styleId="CitesCharCharCharChar">
    <w:name w:val="Cites Char Char Char Char"/>
    <w:locked/>
    <w:rsid w:val="00141ADB"/>
  </w:style>
  <w:style w:type="character" w:customStyle="1" w:styleId="TagsChar1CharChar">
    <w:name w:val="Tags Char1 Char Char"/>
    <w:locked/>
    <w:rsid w:val="00141AD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41ADB"/>
  </w:style>
  <w:style w:type="character" w:customStyle="1" w:styleId="CardsFont6ptCharCharChar">
    <w:name w:val="Cards + Font: 6 pt Char Char Char"/>
    <w:locked/>
    <w:rsid w:val="00141ADB"/>
  </w:style>
  <w:style w:type="character" w:customStyle="1" w:styleId="blocktitleChar">
    <w:name w:val="block title Char"/>
    <w:locked/>
    <w:rsid w:val="00141ADB"/>
  </w:style>
  <w:style w:type="character" w:customStyle="1" w:styleId="Cards1Char">
    <w:name w:val="Cards1 Char"/>
    <w:locked/>
    <w:rsid w:val="00141ADB"/>
  </w:style>
  <w:style w:type="character" w:customStyle="1" w:styleId="CardsUnderlineChar">
    <w:name w:val="Cards + Underline Char"/>
    <w:locked/>
    <w:rsid w:val="00141ADB"/>
  </w:style>
  <w:style w:type="character" w:customStyle="1" w:styleId="Debate-CardSmalltextF2Char">
    <w:name w:val="Debate- Card Small text F2 Char"/>
    <w:locked/>
    <w:rsid w:val="00141ADB"/>
  </w:style>
  <w:style w:type="character" w:customStyle="1" w:styleId="CardTagChar">
    <w:name w:val="Card Tag Char"/>
    <w:locked/>
    <w:rsid w:val="00141ADB"/>
  </w:style>
  <w:style w:type="character" w:customStyle="1" w:styleId="LanguageStrikeChar">
    <w:name w:val="Language Strike Char"/>
    <w:locked/>
    <w:rsid w:val="00141ADB"/>
  </w:style>
  <w:style w:type="character" w:customStyle="1" w:styleId="8pointChar">
    <w:name w:val="8 point Char"/>
    <w:locked/>
    <w:rsid w:val="00141ADB"/>
  </w:style>
  <w:style w:type="character" w:customStyle="1" w:styleId="citationunderlineChar">
    <w:name w:val="citation/underline Char"/>
    <w:locked/>
    <w:rsid w:val="00141ADB"/>
  </w:style>
  <w:style w:type="character" w:customStyle="1" w:styleId="DateCitesAuthorCharChar">
    <w:name w:val="DateCitesAuthor Char Char"/>
    <w:locked/>
    <w:rsid w:val="00141ADB"/>
  </w:style>
  <w:style w:type="character" w:customStyle="1" w:styleId="StyleStyle411pt1Char">
    <w:name w:val="Style Style4 + 11 pt1 Char"/>
    <w:locked/>
    <w:rsid w:val="00141ADB"/>
  </w:style>
  <w:style w:type="character" w:customStyle="1" w:styleId="UnderlineCardChar0">
    <w:name w:val="UnderlineCard Char"/>
    <w:locked/>
    <w:rsid w:val="00141ADB"/>
  </w:style>
  <w:style w:type="character" w:customStyle="1" w:styleId="CardUpSize-LightChar">
    <w:name w:val="CardUpSize - Light Char"/>
    <w:basedOn w:val="DefaultParagraphFont"/>
    <w:locked/>
    <w:rsid w:val="00141ADB"/>
  </w:style>
  <w:style w:type="character" w:customStyle="1" w:styleId="CiteCardUpSize-HeavyChar">
    <w:name w:val="Cite // CardUpSize - Heavy Char"/>
    <w:basedOn w:val="DefaultParagraphFont"/>
    <w:locked/>
    <w:rsid w:val="00141ADB"/>
  </w:style>
  <w:style w:type="character" w:customStyle="1" w:styleId="HotRouteCharCharCharCharCharChar">
    <w:name w:val="Hot Route! Char Char Char Char Char Char"/>
    <w:locked/>
    <w:rsid w:val="00141ADB"/>
  </w:style>
  <w:style w:type="character" w:customStyle="1" w:styleId="SmallTextCharCharCharChar">
    <w:name w:val="Small Text Char Char Char Char"/>
    <w:locked/>
    <w:rsid w:val="00141ADB"/>
  </w:style>
  <w:style w:type="character" w:customStyle="1" w:styleId="UnderlineCharCharCharCharCharCharCharChar">
    <w:name w:val="Underline Char Char Char Char Char Char Char Char"/>
    <w:basedOn w:val="DefaultParagraphFont"/>
    <w:locked/>
    <w:rsid w:val="00141ADB"/>
  </w:style>
  <w:style w:type="character" w:customStyle="1" w:styleId="SmalltextCharCharCharChar0">
    <w:name w:val="Small text Char Char Char Char"/>
    <w:basedOn w:val="DefaultParagraphFont"/>
    <w:locked/>
    <w:rsid w:val="00141ADB"/>
  </w:style>
  <w:style w:type="character" w:customStyle="1" w:styleId="UnderlinedCardTextChar">
    <w:name w:val="Underlined Card Text Char"/>
    <w:locked/>
    <w:rsid w:val="00141ADB"/>
  </w:style>
  <w:style w:type="character" w:customStyle="1" w:styleId="cardtextemphasisChar">
    <w:name w:val="card text emphasis Char"/>
    <w:locked/>
    <w:rsid w:val="00141ADB"/>
  </w:style>
  <w:style w:type="character" w:customStyle="1" w:styleId="CiteCharCharChar">
    <w:name w:val="Cite Char Char Char"/>
    <w:locked/>
    <w:rsid w:val="00141ADB"/>
  </w:style>
  <w:style w:type="character" w:customStyle="1" w:styleId="CiteCardChar">
    <w:name w:val="Cite_Card Char"/>
    <w:locked/>
    <w:rsid w:val="00141ADB"/>
  </w:style>
  <w:style w:type="character" w:customStyle="1" w:styleId="BoldandUnderlineCharChar2">
    <w:name w:val="Bold and Underline Char Char2"/>
    <w:locked/>
    <w:rsid w:val="00141ADB"/>
  </w:style>
  <w:style w:type="character" w:customStyle="1" w:styleId="CiteCardCharCharCharChar">
    <w:name w:val="Cite_Card Char Char Char Char"/>
    <w:locked/>
    <w:rsid w:val="00141ADB"/>
  </w:style>
  <w:style w:type="character" w:customStyle="1" w:styleId="LittleChar">
    <w:name w:val="Little Char"/>
    <w:locked/>
    <w:rsid w:val="00141ADB"/>
  </w:style>
  <w:style w:type="character" w:customStyle="1" w:styleId="DebateHeaderChar">
    <w:name w:val="Debate Header Char"/>
    <w:locked/>
    <w:rsid w:val="00141ADB"/>
  </w:style>
  <w:style w:type="character" w:customStyle="1" w:styleId="UnhighlightedChar">
    <w:name w:val="Unhighlighted Char"/>
    <w:locked/>
    <w:rsid w:val="00141ADB"/>
  </w:style>
  <w:style w:type="character" w:customStyle="1" w:styleId="StylecardUnderlineChar">
    <w:name w:val="Style card + Underline Char"/>
    <w:locked/>
    <w:rsid w:val="00141ADB"/>
  </w:style>
  <w:style w:type="character" w:customStyle="1" w:styleId="CiteCardCharCharCharCharCharCharCharChar">
    <w:name w:val="Cite_Card Char Char Char Char Char Char Char Char"/>
    <w:locked/>
    <w:rsid w:val="00141ADB"/>
  </w:style>
  <w:style w:type="character" w:customStyle="1" w:styleId="CiteNormalChar">
    <w:name w:val="Cite Normal Char"/>
    <w:locked/>
    <w:rsid w:val="00141ADB"/>
  </w:style>
  <w:style w:type="character" w:customStyle="1" w:styleId="NormaltextCharChar">
    <w:name w:val="Normal text Char Char"/>
    <w:locked/>
    <w:rsid w:val="00141ADB"/>
  </w:style>
  <w:style w:type="character" w:customStyle="1" w:styleId="underlinedcardChar1">
    <w:name w:val="underlined card Char"/>
    <w:locked/>
    <w:rsid w:val="00141ADB"/>
  </w:style>
  <w:style w:type="character" w:customStyle="1" w:styleId="Debate-CardTagandCite-F6Char">
    <w:name w:val="Debate- Card Tag and Cite- F6 Char"/>
    <w:locked/>
    <w:rsid w:val="00141ADB"/>
  </w:style>
  <w:style w:type="character" w:customStyle="1" w:styleId="cardChar2">
    <w:name w:val="%card Char"/>
    <w:locked/>
    <w:rsid w:val="00141ADB"/>
  </w:style>
  <w:style w:type="character" w:customStyle="1" w:styleId="UnunderlinedTextChar">
    <w:name w:val="Ununderlined Text Char"/>
    <w:locked/>
    <w:rsid w:val="00141ADB"/>
  </w:style>
  <w:style w:type="character" w:customStyle="1" w:styleId="ReallyfuckingsmallCharCharCharChar">
    <w:name w:val="Really fucking small Char Char Char Char"/>
    <w:locked/>
    <w:rsid w:val="00141ADB"/>
  </w:style>
  <w:style w:type="character" w:customStyle="1" w:styleId="CardDownx1Char">
    <w:name w:val="CardDown x1 Char"/>
    <w:locked/>
    <w:rsid w:val="00141ADB"/>
  </w:style>
  <w:style w:type="character" w:customStyle="1" w:styleId="FullCiteChar">
    <w:name w:val="Full Cite Char"/>
    <w:locked/>
    <w:rsid w:val="00141ADB"/>
  </w:style>
  <w:style w:type="character" w:customStyle="1" w:styleId="evidencetextChar">
    <w:name w:val="evidence text Char"/>
    <w:locked/>
    <w:rsid w:val="00141ADB"/>
  </w:style>
  <w:style w:type="character" w:customStyle="1" w:styleId="StyleStyleArialNarrow9ptLeft-075ArialNarrowChar">
    <w:name w:val="Style Style Arial Narrow 9 pt Left:  -0.75&quot; + Arial Narrow Char"/>
    <w:locked/>
    <w:rsid w:val="00141ADB"/>
  </w:style>
  <w:style w:type="character" w:customStyle="1" w:styleId="StyleStyleCardTextLeft-075Right0Char">
    <w:name w:val="Style Style Card Text + Left:  -0.75&quot; + Right:  0&quot; Char"/>
    <w:locked/>
    <w:rsid w:val="00141ADB"/>
  </w:style>
  <w:style w:type="character" w:customStyle="1" w:styleId="DebateUnderlineBoldChar">
    <w:name w:val="Debate Underline Bold Char"/>
    <w:locked/>
    <w:rsid w:val="00141ADB"/>
  </w:style>
  <w:style w:type="character" w:customStyle="1" w:styleId="StyleArialNarrow12ptBoldLeft-075Char">
    <w:name w:val="Style Arial Narrow 12 pt Bold Left:  -0.75&quot; Char"/>
    <w:locked/>
    <w:rsid w:val="00141ADB"/>
  </w:style>
  <w:style w:type="character" w:customStyle="1" w:styleId="StyleStyleevidencetextBorderSinglesolidlineAuto05Char">
    <w:name w:val="Style Style evidence text + Border: : (Single solid line Auto  0.5 ... Char"/>
    <w:locked/>
    <w:rsid w:val="00141ADB"/>
  </w:style>
  <w:style w:type="character" w:customStyle="1" w:styleId="StyleevidencetextBorderSinglesolidlineAuto05ptLChar">
    <w:name w:val="Style evidence text + Border: : (Single solid line Auto  0.5 pt L... Char"/>
    <w:locked/>
    <w:rsid w:val="00141ADB"/>
  </w:style>
  <w:style w:type="character" w:customStyle="1" w:styleId="HighlightingChar">
    <w:name w:val="Highlighting Char"/>
    <w:locked/>
    <w:rsid w:val="00141ADB"/>
  </w:style>
  <w:style w:type="character" w:customStyle="1" w:styleId="UnderliningCharChar1CharCharChar">
    <w:name w:val="Underlining Char Char1 Char Char Char"/>
    <w:locked/>
    <w:rsid w:val="00141ADB"/>
  </w:style>
  <w:style w:type="character" w:customStyle="1" w:styleId="CiteCharCharCharCharCharChar">
    <w:name w:val="Cite Char Char Char Char Char Char"/>
    <w:locked/>
    <w:rsid w:val="00141ADB"/>
  </w:style>
  <w:style w:type="character" w:customStyle="1" w:styleId="UnderliningCharCharChar">
    <w:name w:val="Underlining Char Char Char"/>
    <w:locked/>
    <w:rsid w:val="00141ADB"/>
  </w:style>
  <w:style w:type="character" w:customStyle="1" w:styleId="sup1">
    <w:name w:val="sup1"/>
    <w:rsid w:val="00141ADB"/>
  </w:style>
  <w:style w:type="character" w:customStyle="1" w:styleId="pgnum1">
    <w:name w:val="pgnum1"/>
    <w:rsid w:val="00141ADB"/>
  </w:style>
  <w:style w:type="character" w:customStyle="1" w:styleId="nw">
    <w:name w:val="nw"/>
    <w:rsid w:val="00141ADB"/>
  </w:style>
  <w:style w:type="character" w:customStyle="1" w:styleId="CardsHighlight">
    <w:name w:val="Cards Highlight"/>
    <w:uiPriority w:val="1"/>
    <w:rsid w:val="00141ADB"/>
  </w:style>
  <w:style w:type="character" w:customStyle="1" w:styleId="apple">
    <w:name w:val="apple"/>
    <w:rsid w:val="00141ADB"/>
  </w:style>
  <w:style w:type="character" w:customStyle="1" w:styleId="inhoud">
    <w:name w:val="inhoud"/>
    <w:rsid w:val="00141ADB"/>
  </w:style>
  <w:style w:type="character" w:customStyle="1" w:styleId="CardsUnderlined">
    <w:name w:val="Cards Underlined"/>
    <w:qFormat/>
    <w:rsid w:val="00141ADB"/>
  </w:style>
  <w:style w:type="character" w:customStyle="1" w:styleId="Cites-AuthorDate">
    <w:name w:val="Cites-Author/Date"/>
    <w:qFormat/>
    <w:rsid w:val="00141ADB"/>
  </w:style>
  <w:style w:type="character" w:customStyle="1" w:styleId="StyleCardtextChar10pt">
    <w:name w:val="Style Card text Char + 10 pt"/>
    <w:rsid w:val="00141ADB"/>
  </w:style>
  <w:style w:type="character" w:customStyle="1" w:styleId="UnderliningChar2">
    <w:name w:val="Underlining Char2"/>
    <w:rsid w:val="00141ADB"/>
  </w:style>
  <w:style w:type="character" w:customStyle="1" w:styleId="UnderliningChar1">
    <w:name w:val="Underlining Char1"/>
    <w:rsid w:val="00141ADB"/>
  </w:style>
  <w:style w:type="character" w:customStyle="1" w:styleId="smcaps">
    <w:name w:val="smcaps"/>
    <w:rsid w:val="00141ADB"/>
  </w:style>
  <w:style w:type="character" w:customStyle="1" w:styleId="Style1Char2">
    <w:name w:val="Style1 Char2"/>
    <w:rsid w:val="00141ADB"/>
  </w:style>
  <w:style w:type="character" w:customStyle="1" w:styleId="inside-head1">
    <w:name w:val="inside-head1"/>
    <w:rsid w:val="00141ADB"/>
  </w:style>
  <w:style w:type="character" w:customStyle="1" w:styleId="datestamp1">
    <w:name w:val="datestamp1"/>
    <w:rsid w:val="00141ADB"/>
  </w:style>
  <w:style w:type="character" w:customStyle="1" w:styleId="pagetools1">
    <w:name w:val="pagetools1"/>
    <w:rsid w:val="00141ADB"/>
  </w:style>
  <w:style w:type="character" w:customStyle="1" w:styleId="smallredtext">
    <w:name w:val="smallredtext"/>
    <w:rsid w:val="00141ADB"/>
  </w:style>
  <w:style w:type="character" w:customStyle="1" w:styleId="storyheading31">
    <w:name w:val="storyheading31"/>
    <w:rsid w:val="00141ADB"/>
  </w:style>
  <w:style w:type="character" w:customStyle="1" w:styleId="storydeck31">
    <w:name w:val="storydeck31"/>
    <w:rsid w:val="00141ADB"/>
  </w:style>
  <w:style w:type="character" w:customStyle="1" w:styleId="subtitle10">
    <w:name w:val="subtitle1"/>
    <w:rsid w:val="00141ADB"/>
  </w:style>
  <w:style w:type="character" w:customStyle="1" w:styleId="Title10">
    <w:name w:val="Title1"/>
    <w:rsid w:val="00141ADB"/>
  </w:style>
  <w:style w:type="character" w:customStyle="1" w:styleId="clsbiolink">
    <w:name w:val="clsbiolink"/>
    <w:rsid w:val="00141ADB"/>
  </w:style>
  <w:style w:type="character" w:customStyle="1" w:styleId="clssmaller">
    <w:name w:val="clssmaller"/>
    <w:rsid w:val="00141ADB"/>
  </w:style>
  <w:style w:type="character" w:customStyle="1" w:styleId="sm1">
    <w:name w:val="sm1"/>
    <w:rsid w:val="00141ADB"/>
  </w:style>
  <w:style w:type="character" w:customStyle="1" w:styleId="noindentChar">
    <w:name w:val="noindent Char"/>
    <w:rsid w:val="00141ADB"/>
  </w:style>
  <w:style w:type="character" w:customStyle="1" w:styleId="SmallChar1">
    <w:name w:val="Small Char1"/>
    <w:rsid w:val="00141ADB"/>
  </w:style>
  <w:style w:type="character" w:customStyle="1" w:styleId="fullcite0">
    <w:name w:val="fullcite"/>
    <w:rsid w:val="00141ADB"/>
  </w:style>
  <w:style w:type="character" w:customStyle="1" w:styleId="Style9ptThickunderline">
    <w:name w:val="Style 9 pt Thick underline"/>
    <w:rsid w:val="00141ADB"/>
  </w:style>
  <w:style w:type="character" w:customStyle="1" w:styleId="CardNotUnderlinedChar">
    <w:name w:val="Card Not Underlined Char"/>
    <w:rsid w:val="00141ADB"/>
  </w:style>
  <w:style w:type="character" w:customStyle="1" w:styleId="IndexHeadersCharChar">
    <w:name w:val="Index Headers Char Char"/>
    <w:rsid w:val="00141ADB"/>
  </w:style>
  <w:style w:type="character" w:customStyle="1" w:styleId="CircleChar1">
    <w:name w:val="Circle Char1"/>
    <w:rsid w:val="00141ADB"/>
  </w:style>
  <w:style w:type="character" w:customStyle="1" w:styleId="textmedium">
    <w:name w:val="textmedium"/>
    <w:rsid w:val="00141ADB"/>
  </w:style>
  <w:style w:type="character" w:customStyle="1" w:styleId="justify">
    <w:name w:val="justify"/>
    <w:rsid w:val="00141ADB"/>
  </w:style>
  <w:style w:type="character" w:customStyle="1" w:styleId="SmallCardTextChar">
    <w:name w:val="Small Card Text Char"/>
    <w:rsid w:val="00141ADB"/>
  </w:style>
  <w:style w:type="character" w:customStyle="1" w:styleId="tagChar30">
    <w:name w:val="tag Char3"/>
    <w:rsid w:val="00141ADB"/>
  </w:style>
  <w:style w:type="character" w:customStyle="1" w:styleId="medium-normal1">
    <w:name w:val="medium-normal1"/>
    <w:rsid w:val="00141ADB"/>
  </w:style>
  <w:style w:type="character" w:customStyle="1" w:styleId="inside-head">
    <w:name w:val="inside-head"/>
    <w:rsid w:val="00141ADB"/>
  </w:style>
  <w:style w:type="character" w:customStyle="1" w:styleId="awtw">
    <w:name w:val="awtw"/>
    <w:rsid w:val="00141ADB"/>
  </w:style>
  <w:style w:type="character" w:customStyle="1" w:styleId="CardText-Underlined">
    <w:name w:val="Card Text - Underlined"/>
    <w:rsid w:val="00141ADB"/>
  </w:style>
  <w:style w:type="character" w:customStyle="1" w:styleId="Citation-AuthorDate">
    <w:name w:val="Citation - Author/Date"/>
    <w:rsid w:val="00141ADB"/>
  </w:style>
  <w:style w:type="character" w:customStyle="1" w:styleId="ld3">
    <w:name w:val="ld3"/>
    <w:rsid w:val="00141ADB"/>
  </w:style>
  <w:style w:type="character" w:customStyle="1" w:styleId="5Notunderlined">
    <w:name w:val="5 Not underlined"/>
    <w:rsid w:val="00141ADB"/>
  </w:style>
  <w:style w:type="character" w:customStyle="1" w:styleId="postbody">
    <w:name w:val="postbody"/>
    <w:rsid w:val="00141ADB"/>
  </w:style>
  <w:style w:type="paragraph" w:styleId="EndnoteText">
    <w:name w:val="endnote text"/>
    <w:basedOn w:val="Normal"/>
    <w:link w:val="EndnoteTextChar1"/>
    <w:unhideWhenUsed/>
    <w:rsid w:val="00141ADB"/>
    <w:pPr>
      <w:spacing w:after="0" w:line="240" w:lineRule="auto"/>
    </w:pPr>
    <w:rPr>
      <w:sz w:val="16"/>
      <w:szCs w:val="20"/>
    </w:rPr>
  </w:style>
  <w:style w:type="character" w:customStyle="1" w:styleId="EndnoteTextChar2">
    <w:name w:val="Endnote Text Char2"/>
    <w:basedOn w:val="DefaultParagraphFont"/>
    <w:semiHidden/>
    <w:rsid w:val="00141ADB"/>
    <w:rPr>
      <w:rFonts w:ascii="Calibri" w:hAnsi="Calibri" w:cs="Calibri"/>
      <w:sz w:val="20"/>
      <w:szCs w:val="20"/>
    </w:rPr>
  </w:style>
  <w:style w:type="character" w:customStyle="1" w:styleId="ssl4">
    <w:name w:val="ss_l4"/>
    <w:rsid w:val="00141ADB"/>
  </w:style>
  <w:style w:type="character" w:customStyle="1" w:styleId="stylestylebold12pt">
    <w:name w:val="stylestylebold12pt"/>
    <w:rsid w:val="00141ADB"/>
  </w:style>
  <w:style w:type="character" w:customStyle="1" w:styleId="externaledithide">
    <w:name w:val="external_edit_hide"/>
    <w:rsid w:val="00141ADB"/>
  </w:style>
  <w:style w:type="character" w:customStyle="1" w:styleId="grey10">
    <w:name w:val="grey10"/>
    <w:rsid w:val="00141ADB"/>
  </w:style>
  <w:style w:type="character" w:customStyle="1" w:styleId="CharacterStyle20">
    <w:name w:val="Character Style 20"/>
    <w:rsid w:val="00141ADB"/>
  </w:style>
  <w:style w:type="character" w:customStyle="1" w:styleId="Style11ptUnderlineBorderSinglesolidlineAuto05pt">
    <w:name w:val="Style 11 pt Underline Border: : (Single solid line Auto  0.5 pt..."/>
    <w:rsid w:val="00141ADB"/>
  </w:style>
  <w:style w:type="character" w:customStyle="1" w:styleId="A9">
    <w:name w:val="A9"/>
    <w:uiPriority w:val="99"/>
    <w:rsid w:val="00141ADB"/>
  </w:style>
  <w:style w:type="character" w:customStyle="1" w:styleId="A5">
    <w:name w:val="A5"/>
    <w:uiPriority w:val="99"/>
    <w:rsid w:val="00141ADB"/>
  </w:style>
  <w:style w:type="character" w:customStyle="1" w:styleId="underline1">
    <w:name w:val="underline1"/>
    <w:rsid w:val="00141ADB"/>
  </w:style>
  <w:style w:type="character" w:customStyle="1" w:styleId="see">
    <w:name w:val="see"/>
    <w:rsid w:val="00141ADB"/>
  </w:style>
  <w:style w:type="character" w:customStyle="1" w:styleId="CharacterStyle2">
    <w:name w:val="Character Style 2"/>
    <w:rsid w:val="00141ADB"/>
  </w:style>
  <w:style w:type="character" w:customStyle="1" w:styleId="lightblue">
    <w:name w:val="lightblue"/>
    <w:rsid w:val="00141ADB"/>
  </w:style>
  <w:style w:type="character" w:customStyle="1" w:styleId="centerheadlines">
    <w:name w:val="centerheadlines"/>
    <w:rsid w:val="00141ADB"/>
  </w:style>
  <w:style w:type="character" w:customStyle="1" w:styleId="datetime0">
    <w:name w:val="datetime"/>
    <w:rsid w:val="00141ADB"/>
  </w:style>
  <w:style w:type="character" w:customStyle="1" w:styleId="info">
    <w:name w:val="info"/>
    <w:rsid w:val="00141ADB"/>
  </w:style>
  <w:style w:type="character" w:customStyle="1" w:styleId="datestory">
    <w:name w:val="datestory"/>
    <w:rsid w:val="00141ADB"/>
  </w:style>
  <w:style w:type="character" w:customStyle="1" w:styleId="A1">
    <w:name w:val="A1"/>
    <w:uiPriority w:val="99"/>
    <w:rsid w:val="00141ADB"/>
  </w:style>
  <w:style w:type="character" w:customStyle="1" w:styleId="-SmallText-">
    <w:name w:val="-Small Text-"/>
    <w:rsid w:val="00141ADB"/>
  </w:style>
  <w:style w:type="character" w:customStyle="1" w:styleId="goohl1">
    <w:name w:val="goohl1"/>
    <w:rsid w:val="00141ADB"/>
  </w:style>
  <w:style w:type="character" w:customStyle="1" w:styleId="goohl2">
    <w:name w:val="goohl2"/>
    <w:rsid w:val="00141ADB"/>
  </w:style>
  <w:style w:type="character" w:customStyle="1" w:styleId="goohl0">
    <w:name w:val="goohl0"/>
    <w:rsid w:val="00141ADB"/>
  </w:style>
  <w:style w:type="character" w:customStyle="1" w:styleId="StyleUnderlineBorderSinglesolidlineAuto05ptLinew">
    <w:name w:val="Style Underline Border: : (Single solid line Auto  0.5 pt Line w..."/>
    <w:basedOn w:val="DefaultParagraphFont"/>
    <w:rsid w:val="00141ADB"/>
  </w:style>
  <w:style w:type="character" w:customStyle="1" w:styleId="citeschar10">
    <w:name w:val="citeschar1"/>
    <w:basedOn w:val="DefaultParagraphFont"/>
    <w:rsid w:val="00141ADB"/>
  </w:style>
  <w:style w:type="character" w:customStyle="1" w:styleId="cardunderlinedchar0">
    <w:name w:val="cardunderlinedchar"/>
    <w:basedOn w:val="DefaultParagraphFont"/>
    <w:rsid w:val="00141ADB"/>
  </w:style>
  <w:style w:type="character" w:customStyle="1" w:styleId="Style1CharCharChar">
    <w:name w:val="Style1 Char Char Char"/>
    <w:locked/>
    <w:rsid w:val="00141ADB"/>
  </w:style>
  <w:style w:type="character" w:customStyle="1" w:styleId="headline">
    <w:name w:val="headline"/>
    <w:rsid w:val="00141ADB"/>
  </w:style>
  <w:style w:type="character" w:customStyle="1" w:styleId="provider">
    <w:name w:val="provider"/>
    <w:basedOn w:val="DefaultParagraphFont"/>
    <w:rsid w:val="00141ADB"/>
  </w:style>
  <w:style w:type="character" w:customStyle="1" w:styleId="ilad">
    <w:name w:val="il_ad"/>
    <w:rsid w:val="00141ADB"/>
  </w:style>
  <w:style w:type="character" w:customStyle="1" w:styleId="grame">
    <w:name w:val="grame"/>
    <w:rsid w:val="00141ADB"/>
  </w:style>
  <w:style w:type="character" w:customStyle="1" w:styleId="spelle">
    <w:name w:val="spelle"/>
    <w:rsid w:val="00141ADB"/>
  </w:style>
  <w:style w:type="character" w:customStyle="1" w:styleId="vitstorybyline">
    <w:name w:val="vitstorybyline"/>
    <w:rsid w:val="00141ADB"/>
  </w:style>
  <w:style w:type="character" w:customStyle="1" w:styleId="yahoobuzzbadge-form">
    <w:name w:val="yahoobuzzbadge-form"/>
    <w:rsid w:val="00141ADB"/>
  </w:style>
  <w:style w:type="character" w:customStyle="1" w:styleId="tickerlinx">
    <w:name w:val="tickerlinx"/>
    <w:rsid w:val="00141ADB"/>
  </w:style>
  <w:style w:type="character" w:customStyle="1" w:styleId="post-author">
    <w:name w:val="post-author"/>
    <w:rsid w:val="00141ADB"/>
  </w:style>
  <w:style w:type="character" w:customStyle="1" w:styleId="post-timestamp">
    <w:name w:val="post-timestamp"/>
    <w:rsid w:val="00141ADB"/>
  </w:style>
  <w:style w:type="character" w:customStyle="1" w:styleId="mw-headline">
    <w:name w:val="mw-headline"/>
    <w:rsid w:val="00141ADB"/>
  </w:style>
  <w:style w:type="character" w:customStyle="1" w:styleId="month">
    <w:name w:val="month"/>
    <w:rsid w:val="00141ADB"/>
  </w:style>
  <w:style w:type="character" w:customStyle="1" w:styleId="2xBoldUnderline">
    <w:name w:val="2x_Bold_Underline"/>
    <w:rsid w:val="00141ADB"/>
  </w:style>
  <w:style w:type="character" w:customStyle="1" w:styleId="texttitlebigred">
    <w:name w:val="texttitlebigred"/>
    <w:rsid w:val="00141ADB"/>
  </w:style>
  <w:style w:type="character" w:customStyle="1" w:styleId="subtitles">
    <w:name w:val="subtitles"/>
    <w:rsid w:val="00141ADB"/>
  </w:style>
  <w:style w:type="character" w:customStyle="1" w:styleId="UnderlineCharChar1">
    <w:name w:val="Underline Char Char1"/>
    <w:rsid w:val="00141ADB"/>
  </w:style>
  <w:style w:type="character" w:customStyle="1" w:styleId="CiteCardChar1">
    <w:name w:val="Cite_Card Char1"/>
    <w:rsid w:val="00141ADB"/>
  </w:style>
  <w:style w:type="character" w:customStyle="1" w:styleId="ptitleinside">
    <w:name w:val="p_title_inside"/>
    <w:rsid w:val="00141ADB"/>
  </w:style>
  <w:style w:type="character" w:customStyle="1" w:styleId="paramv">
    <w:name w:val="paramv"/>
    <w:rsid w:val="00141ADB"/>
  </w:style>
  <w:style w:type="character" w:customStyle="1" w:styleId="quotepeekbase">
    <w:name w:val="quotepeekbase"/>
    <w:rsid w:val="00141ADB"/>
  </w:style>
  <w:style w:type="character" w:customStyle="1" w:styleId="symbol">
    <w:name w:val="symbol"/>
    <w:rsid w:val="00141ADB"/>
  </w:style>
  <w:style w:type="character" w:customStyle="1" w:styleId="data">
    <w:name w:val="data"/>
    <w:rsid w:val="00141ADB"/>
  </w:style>
  <w:style w:type="character" w:customStyle="1" w:styleId="cross-head">
    <w:name w:val="cross-head"/>
    <w:rsid w:val="00141ADB"/>
  </w:style>
  <w:style w:type="character" w:customStyle="1" w:styleId="scaps">
    <w:name w:val="scaps"/>
    <w:rsid w:val="00141ADB"/>
  </w:style>
  <w:style w:type="character" w:customStyle="1" w:styleId="pub-date">
    <w:name w:val="pub-date"/>
    <w:rsid w:val="00141ADB"/>
  </w:style>
  <w:style w:type="character" w:customStyle="1" w:styleId="StyleTimesNewRoman12ptBold">
    <w:name w:val="Style Times New Roman 12 pt Bold"/>
    <w:rsid w:val="00141ADB"/>
  </w:style>
  <w:style w:type="character" w:customStyle="1" w:styleId="AuthorDateF4">
    <w:name w:val="Author Date (F4)"/>
    <w:rsid w:val="00141ADB"/>
  </w:style>
  <w:style w:type="character" w:customStyle="1" w:styleId="BoldUnderlineF6">
    <w:name w:val="Bold Underline (F6)"/>
    <w:rsid w:val="00141ADB"/>
  </w:style>
  <w:style w:type="character" w:customStyle="1" w:styleId="grouptext">
    <w:name w:val="group_text"/>
    <w:rsid w:val="00141ADB"/>
  </w:style>
  <w:style w:type="character" w:customStyle="1" w:styleId="authors">
    <w:name w:val="authors"/>
    <w:rsid w:val="00141ADB"/>
  </w:style>
  <w:style w:type="character" w:customStyle="1" w:styleId="StyleArial12ptBoldItalic">
    <w:name w:val="Style Arial 12 pt Bold Italic"/>
    <w:rsid w:val="00141ADB"/>
  </w:style>
  <w:style w:type="character" w:customStyle="1" w:styleId="verdana12grey1">
    <w:name w:val="verdana12grey1"/>
    <w:rsid w:val="00141ADB"/>
  </w:style>
  <w:style w:type="character" w:customStyle="1" w:styleId="verdana9grey1a">
    <w:name w:val="verdana9grey1a"/>
    <w:rsid w:val="00141ADB"/>
  </w:style>
  <w:style w:type="character" w:customStyle="1" w:styleId="nn-twttr-share-btn">
    <w:name w:val="nn-twttr-share-btn"/>
    <w:rsid w:val="00141ADB"/>
  </w:style>
  <w:style w:type="character" w:customStyle="1" w:styleId="count">
    <w:name w:val="count"/>
    <w:rsid w:val="00141ADB"/>
  </w:style>
  <w:style w:type="character" w:customStyle="1" w:styleId="fbbuttontext">
    <w:name w:val="fb_button_text"/>
    <w:rsid w:val="00141ADB"/>
  </w:style>
  <w:style w:type="character" w:customStyle="1" w:styleId="comment-count">
    <w:name w:val="comment-count"/>
    <w:rsid w:val="00141ADB"/>
  </w:style>
  <w:style w:type="character" w:customStyle="1" w:styleId="comment-count-text">
    <w:name w:val="comment-count-text"/>
    <w:rsid w:val="00141ADB"/>
  </w:style>
  <w:style w:type="character" w:customStyle="1" w:styleId="author-name">
    <w:name w:val="author-name"/>
    <w:rsid w:val="00141ADB"/>
  </w:style>
  <w:style w:type="character" w:customStyle="1" w:styleId="lightheader">
    <w:name w:val="lightheader"/>
    <w:rsid w:val="00141ADB"/>
  </w:style>
  <w:style w:type="character" w:customStyle="1" w:styleId="CiteCardCharCharCharCharChar">
    <w:name w:val="Cite_Card Char Char Char Char Char"/>
    <w:rsid w:val="00141ADB"/>
  </w:style>
  <w:style w:type="character" w:customStyle="1" w:styleId="CiteCardCharCharCharCharCharChar">
    <w:name w:val="Cite_Card Char Char Char Char Char Char"/>
    <w:rsid w:val="00141ADB"/>
  </w:style>
  <w:style w:type="character" w:customStyle="1" w:styleId="yahoobuzzbadge">
    <w:name w:val="yahoobuzzbadge"/>
    <w:rsid w:val="00141ADB"/>
  </w:style>
  <w:style w:type="character" w:customStyle="1" w:styleId="fbsharecountinner">
    <w:name w:val="fb_share_count_inner"/>
    <w:rsid w:val="00141ADB"/>
  </w:style>
  <w:style w:type="character" w:customStyle="1" w:styleId="fbconnectbuttontext">
    <w:name w:val="fbconnectbutton_text"/>
    <w:rsid w:val="00141ADB"/>
  </w:style>
  <w:style w:type="character" w:customStyle="1" w:styleId="SourcenameChar">
    <w:name w:val="Source name Char"/>
    <w:locked/>
    <w:rsid w:val="00141ADB"/>
  </w:style>
  <w:style w:type="character" w:customStyle="1" w:styleId="StrongEmphasis">
    <w:name w:val="Strong Emphasis"/>
    <w:rsid w:val="00141ADB"/>
  </w:style>
  <w:style w:type="character" w:customStyle="1" w:styleId="Caption2">
    <w:name w:val="Caption2"/>
    <w:rsid w:val="00141ADB"/>
  </w:style>
  <w:style w:type="character" w:customStyle="1" w:styleId="Style11ptItalicUnderline">
    <w:name w:val="Style 11 pt Italic Underline"/>
    <w:rsid w:val="00141ADB"/>
  </w:style>
  <w:style w:type="character" w:customStyle="1" w:styleId="Style11ptItalic">
    <w:name w:val="Style 11 pt Italic"/>
    <w:rsid w:val="00141ADB"/>
  </w:style>
  <w:style w:type="character" w:customStyle="1" w:styleId="Style6pt">
    <w:name w:val="Style 6 pt"/>
    <w:qFormat/>
    <w:rsid w:val="00141ADB"/>
  </w:style>
  <w:style w:type="character" w:customStyle="1" w:styleId="article-articlebody">
    <w:name w:val="article-articlebody"/>
    <w:basedOn w:val="DefaultParagraphFont"/>
    <w:rsid w:val="00141ADB"/>
  </w:style>
  <w:style w:type="character" w:customStyle="1" w:styleId="pageheader0">
    <w:name w:val="pageheader"/>
    <w:basedOn w:val="DefaultParagraphFont"/>
    <w:rsid w:val="00141ADB"/>
  </w:style>
  <w:style w:type="character" w:customStyle="1" w:styleId="AuthorCharChar">
    <w:name w:val="Author Char Char"/>
    <w:rsid w:val="00141ADB"/>
  </w:style>
  <w:style w:type="character" w:customStyle="1" w:styleId="smallchar0">
    <w:name w:val="smallchar"/>
    <w:basedOn w:val="DefaultParagraphFont"/>
    <w:rsid w:val="00141ADB"/>
  </w:style>
  <w:style w:type="character" w:customStyle="1" w:styleId="Shortcite">
    <w:name w:val="Shortcite"/>
    <w:rsid w:val="00141ADB"/>
  </w:style>
  <w:style w:type="character" w:customStyle="1" w:styleId="Longcite">
    <w:name w:val="Longcite"/>
    <w:rsid w:val="00141ADB"/>
  </w:style>
  <w:style w:type="character" w:customStyle="1" w:styleId="StyleStyle7pt8pt">
    <w:name w:val="Style Style 7 pt + 8 pt"/>
    <w:rsid w:val="00141ADB"/>
  </w:style>
  <w:style w:type="character" w:customStyle="1" w:styleId="StyleStyleThickunderlineBold1">
    <w:name w:val="Style Style Thick underline + Bold1"/>
    <w:rsid w:val="00141ADB"/>
  </w:style>
  <w:style w:type="character" w:customStyle="1" w:styleId="StyleUnderline2">
    <w:name w:val="Style Underline2"/>
    <w:rsid w:val="00141ADB"/>
  </w:style>
  <w:style w:type="character" w:customStyle="1" w:styleId="tagchar0">
    <w:name w:val="tagchar"/>
    <w:basedOn w:val="DefaultParagraphFont"/>
    <w:rsid w:val="00141ADB"/>
  </w:style>
  <w:style w:type="character" w:customStyle="1" w:styleId="address">
    <w:name w:val="address"/>
    <w:rsid w:val="00141ADB"/>
  </w:style>
  <w:style w:type="character" w:customStyle="1" w:styleId="NormalizationChar">
    <w:name w:val="Normalization Char"/>
    <w:rsid w:val="00141ADB"/>
  </w:style>
  <w:style w:type="character" w:customStyle="1" w:styleId="maintextbldleft">
    <w:name w:val="maintextbldleft"/>
    <w:basedOn w:val="DefaultParagraphFont"/>
    <w:rsid w:val="00141ADB"/>
  </w:style>
  <w:style w:type="character" w:customStyle="1" w:styleId="maintextleft">
    <w:name w:val="maintextleft"/>
    <w:basedOn w:val="DefaultParagraphFont"/>
    <w:rsid w:val="00141ADB"/>
  </w:style>
  <w:style w:type="character" w:customStyle="1" w:styleId="highlight1">
    <w:name w:val="highlight"/>
    <w:rsid w:val="00141ADB"/>
  </w:style>
  <w:style w:type="character" w:customStyle="1" w:styleId="Shrinker">
    <w:name w:val="Shrinker"/>
    <w:rsid w:val="00141ADB"/>
  </w:style>
  <w:style w:type="character" w:customStyle="1" w:styleId="heading2char1">
    <w:name w:val="heading2char"/>
    <w:basedOn w:val="DefaultParagraphFont"/>
    <w:rsid w:val="00141ADB"/>
  </w:style>
  <w:style w:type="character" w:customStyle="1" w:styleId="heading3char1">
    <w:name w:val="heading3char1"/>
    <w:basedOn w:val="DefaultParagraphFont"/>
    <w:rsid w:val="00141ADB"/>
  </w:style>
  <w:style w:type="character" w:customStyle="1" w:styleId="underlinea">
    <w:name w:val="underlinea"/>
    <w:basedOn w:val="DefaultParagraphFont"/>
    <w:rsid w:val="00141ADB"/>
  </w:style>
  <w:style w:type="character" w:customStyle="1" w:styleId="StyleUnderlineChar9pt2">
    <w:name w:val="Style Underline Char + 9 pt2"/>
    <w:rsid w:val="00141ADB"/>
  </w:style>
  <w:style w:type="character" w:customStyle="1" w:styleId="StyleUnderlineChar9ptBold1">
    <w:name w:val="Style Underline Char + 9 pt Bold1"/>
    <w:rsid w:val="00141ADB"/>
  </w:style>
  <w:style w:type="character" w:customStyle="1" w:styleId="FontStyle329">
    <w:name w:val="Font Style329"/>
    <w:uiPriority w:val="99"/>
    <w:rsid w:val="00141ADB"/>
  </w:style>
  <w:style w:type="character" w:customStyle="1" w:styleId="styleboldunderline">
    <w:name w:val="styleboldunderline"/>
    <w:rsid w:val="00141ADB"/>
  </w:style>
  <w:style w:type="character" w:customStyle="1" w:styleId="FontStyle291">
    <w:name w:val="Font Style291"/>
    <w:uiPriority w:val="99"/>
    <w:rsid w:val="00141ADB"/>
  </w:style>
  <w:style w:type="character" w:customStyle="1" w:styleId="FontStyle232">
    <w:name w:val="Font Style232"/>
    <w:uiPriority w:val="99"/>
    <w:rsid w:val="00141ADB"/>
  </w:style>
  <w:style w:type="character" w:customStyle="1" w:styleId="MicroTextCharChar">
    <w:name w:val="MicroText Char Char"/>
    <w:rsid w:val="00141ADB"/>
  </w:style>
  <w:style w:type="character" w:customStyle="1" w:styleId="Hyperlink6">
    <w:name w:val="Hyperlink6"/>
    <w:rsid w:val="00141ADB"/>
  </w:style>
  <w:style w:type="character" w:customStyle="1" w:styleId="pmterms11">
    <w:name w:val="pmterms11"/>
    <w:rsid w:val="00141ADB"/>
  </w:style>
  <w:style w:type="character" w:customStyle="1" w:styleId="style61">
    <w:name w:val="style6"/>
    <w:rsid w:val="00141ADB"/>
  </w:style>
  <w:style w:type="character" w:customStyle="1" w:styleId="Title2">
    <w:name w:val="Title2"/>
    <w:basedOn w:val="DefaultParagraphFont"/>
    <w:rsid w:val="00141ADB"/>
  </w:style>
  <w:style w:type="character" w:customStyle="1" w:styleId="pmterms12">
    <w:name w:val="pmterms12"/>
    <w:basedOn w:val="DefaultParagraphFont"/>
    <w:rsid w:val="00141ADB"/>
  </w:style>
  <w:style w:type="character" w:customStyle="1" w:styleId="BoldandUnderlineChar1Char2Char">
    <w:name w:val="Bold and Underline Char1 Char2 Char"/>
    <w:basedOn w:val="DefaultParagraphFont"/>
    <w:rsid w:val="00141ADB"/>
  </w:style>
  <w:style w:type="character" w:customStyle="1" w:styleId="cardtextsmallCharCharCharCharCharCharCharCharCharCharCharChar">
    <w:name w:val="card text small Char Char Char Char Char Char Char Char Char Char Char Char"/>
    <w:basedOn w:val="DefaultParagraphFont"/>
    <w:rsid w:val="00141AD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141ADB"/>
  </w:style>
  <w:style w:type="character" w:customStyle="1" w:styleId="pmterms2">
    <w:name w:val="pmterms2"/>
    <w:basedOn w:val="DefaultParagraphFont"/>
    <w:rsid w:val="00141ADB"/>
  </w:style>
  <w:style w:type="character" w:customStyle="1" w:styleId="BoldandUnderlineChar1Char2CharChar">
    <w:name w:val="Bold and Underline Char1 Char2 Char Char"/>
    <w:basedOn w:val="DefaultParagraphFont"/>
    <w:rsid w:val="00141ADB"/>
  </w:style>
  <w:style w:type="character" w:customStyle="1" w:styleId="UnderlineChar1Char1">
    <w:name w:val="Underline Char1 Char1"/>
    <w:basedOn w:val="DefaultParagraphFont"/>
    <w:rsid w:val="00141ADB"/>
  </w:style>
  <w:style w:type="character" w:customStyle="1" w:styleId="UnderlineChar6CharCharCharCharCharCharCharChar">
    <w:name w:val="Underline Char6 Char Char Char Char Char Char Char Char"/>
    <w:basedOn w:val="DefaultParagraphFont"/>
    <w:rsid w:val="00141ADB"/>
  </w:style>
  <w:style w:type="character" w:customStyle="1" w:styleId="BoldText12pt">
    <w:name w:val="Bold Text 12 pt"/>
    <w:autoRedefine/>
    <w:rsid w:val="00141ADB"/>
  </w:style>
  <w:style w:type="character" w:customStyle="1" w:styleId="Style2CharChar">
    <w:name w:val="Style2 Char Char"/>
    <w:basedOn w:val="DefaultParagraphFont"/>
    <w:rsid w:val="00141ADB"/>
  </w:style>
  <w:style w:type="character" w:customStyle="1" w:styleId="DebateCiteCharCharChar">
    <w:name w:val="Debate Cite Char Char Char"/>
    <w:basedOn w:val="DefaultParagraphFont"/>
    <w:rsid w:val="00141ADB"/>
  </w:style>
  <w:style w:type="paragraph" w:styleId="BodyTextFirstIndent">
    <w:name w:val="Body Text First Indent"/>
    <w:basedOn w:val="BodyText"/>
    <w:link w:val="BodyTextFirstIndentChar1"/>
    <w:unhideWhenUsed/>
    <w:rsid w:val="00141ADB"/>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141ADB"/>
    <w:rPr>
      <w:rFonts w:ascii="Calibri" w:hAnsi="Calibri" w:cs="Calibri"/>
    </w:rPr>
  </w:style>
  <w:style w:type="character" w:customStyle="1" w:styleId="Style10ptBold">
    <w:name w:val="Style 10 pt Bold"/>
    <w:basedOn w:val="DefaultParagraphFont"/>
    <w:rsid w:val="00141ADB"/>
  </w:style>
  <w:style w:type="character" w:customStyle="1" w:styleId="text9">
    <w:name w:val="text9"/>
    <w:basedOn w:val="DefaultParagraphFont"/>
    <w:rsid w:val="00141ADB"/>
  </w:style>
  <w:style w:type="character" w:customStyle="1" w:styleId="text21">
    <w:name w:val="text21"/>
    <w:basedOn w:val="DefaultParagraphFont"/>
    <w:rsid w:val="00141ADB"/>
  </w:style>
  <w:style w:type="character" w:customStyle="1" w:styleId="text19">
    <w:name w:val="text19"/>
    <w:basedOn w:val="DefaultParagraphFont"/>
    <w:rsid w:val="00141ADB"/>
  </w:style>
  <w:style w:type="character" w:customStyle="1" w:styleId="term2">
    <w:name w:val="term2"/>
    <w:basedOn w:val="DefaultParagraphFont"/>
    <w:rsid w:val="00141ADB"/>
  </w:style>
  <w:style w:type="character" w:customStyle="1" w:styleId="ToReadChar">
    <w:name w:val="To Read Char"/>
    <w:basedOn w:val="DefaultParagraphFont"/>
    <w:rsid w:val="00141ADB"/>
  </w:style>
  <w:style w:type="character" w:customStyle="1" w:styleId="ToReadCharChar">
    <w:name w:val="To Read Char Char"/>
    <w:basedOn w:val="DefaultParagraphFont"/>
    <w:rsid w:val="00141ADB"/>
  </w:style>
  <w:style w:type="character" w:customStyle="1" w:styleId="storytextstyle">
    <w:name w:val="storytextstyle"/>
    <w:basedOn w:val="DefaultParagraphFont"/>
    <w:rsid w:val="00141ADB"/>
  </w:style>
  <w:style w:type="character" w:customStyle="1" w:styleId="cardunderlinedCharChar">
    <w:name w:val="card underlined Char Char"/>
    <w:basedOn w:val="DefaultParagraphFont"/>
    <w:rsid w:val="00141ADB"/>
  </w:style>
  <w:style w:type="character" w:customStyle="1" w:styleId="articlehead21">
    <w:name w:val="articlehead21"/>
    <w:basedOn w:val="DefaultParagraphFont"/>
    <w:rsid w:val="00141ADB"/>
  </w:style>
  <w:style w:type="character" w:customStyle="1" w:styleId="BoldandUnderlineChar2Char1">
    <w:name w:val="Bold and Underline Char2 Char1"/>
    <w:basedOn w:val="DefaultParagraphFont"/>
    <w:rsid w:val="00141ADB"/>
  </w:style>
  <w:style w:type="character" w:customStyle="1" w:styleId="TagCiteChar10">
    <w:name w:val="Tag/Cite Char1"/>
    <w:basedOn w:val="DefaultParagraphFont"/>
    <w:rsid w:val="00141ADB"/>
  </w:style>
  <w:style w:type="character" w:customStyle="1" w:styleId="CardCharChar0">
    <w:name w:val="Card Char Char"/>
    <w:basedOn w:val="DefaultParagraphFont"/>
    <w:rsid w:val="00141ADB"/>
  </w:style>
  <w:style w:type="character" w:customStyle="1" w:styleId="BriefTitle1Char">
    <w:name w:val="Brief Title 1 Char"/>
    <w:basedOn w:val="DefaultParagraphFont"/>
    <w:rsid w:val="00141ADB"/>
  </w:style>
  <w:style w:type="character" w:customStyle="1" w:styleId="TagCiteCharChar">
    <w:name w:val="Tag/Cite Char Char"/>
    <w:basedOn w:val="DefaultParagraphFont"/>
    <w:rsid w:val="00141ADB"/>
  </w:style>
  <w:style w:type="character" w:customStyle="1" w:styleId="prodgeneral1">
    <w:name w:val="prodgeneral1"/>
    <w:basedOn w:val="DefaultParagraphFont"/>
    <w:rsid w:val="00141ADB"/>
  </w:style>
  <w:style w:type="character" w:customStyle="1" w:styleId="texto11">
    <w:name w:val="texto11"/>
    <w:basedOn w:val="DefaultParagraphFont"/>
    <w:rsid w:val="00141ADB"/>
  </w:style>
  <w:style w:type="character" w:customStyle="1" w:styleId="date10">
    <w:name w:val="date1"/>
    <w:basedOn w:val="DefaultParagraphFont"/>
    <w:rsid w:val="00141ADB"/>
  </w:style>
  <w:style w:type="character" w:customStyle="1" w:styleId="summary1">
    <w:name w:val="summary1"/>
    <w:basedOn w:val="DefaultParagraphFont"/>
    <w:rsid w:val="00141ADB"/>
  </w:style>
  <w:style w:type="character" w:customStyle="1" w:styleId="text3">
    <w:name w:val="text3"/>
    <w:basedOn w:val="DefaultParagraphFont"/>
    <w:rsid w:val="00141ADB"/>
  </w:style>
  <w:style w:type="character" w:customStyle="1" w:styleId="featurecontentgray1">
    <w:name w:val="featurecontentgray1"/>
    <w:basedOn w:val="DefaultParagraphFont"/>
    <w:rsid w:val="00141ADB"/>
  </w:style>
  <w:style w:type="character" w:customStyle="1" w:styleId="CardCharCharChar0">
    <w:name w:val="Card Char Char Char"/>
    <w:basedOn w:val="DefaultParagraphFont"/>
    <w:rsid w:val="00141ADB"/>
  </w:style>
  <w:style w:type="character" w:customStyle="1" w:styleId="big1">
    <w:name w:val="big1"/>
    <w:basedOn w:val="DefaultParagraphFont"/>
    <w:rsid w:val="00141ADB"/>
  </w:style>
  <w:style w:type="character" w:customStyle="1" w:styleId="articletitle1">
    <w:name w:val="articletitle1"/>
    <w:basedOn w:val="DefaultParagraphFont"/>
    <w:rsid w:val="00141ADB"/>
  </w:style>
  <w:style w:type="character" w:customStyle="1" w:styleId="prodgeneral">
    <w:name w:val="prodgeneral"/>
    <w:basedOn w:val="DefaultParagraphFont"/>
    <w:rsid w:val="00141ADB"/>
  </w:style>
  <w:style w:type="character" w:customStyle="1" w:styleId="Style10pt">
    <w:name w:val="Style 10 pt"/>
    <w:basedOn w:val="DefaultParagraphFont"/>
    <w:rsid w:val="00141ADB"/>
  </w:style>
  <w:style w:type="character" w:customStyle="1" w:styleId="StyleUnderlineChar0">
    <w:name w:val="Style Underline + Char"/>
    <w:basedOn w:val="DefaultParagraphFont"/>
    <w:rsid w:val="00141ADB"/>
  </w:style>
  <w:style w:type="character" w:customStyle="1" w:styleId="highlightChar">
    <w:name w:val="highlight Char"/>
    <w:basedOn w:val="DefaultParagraphFont"/>
    <w:rsid w:val="00141ADB"/>
  </w:style>
  <w:style w:type="character" w:customStyle="1" w:styleId="citeChar0">
    <w:name w:val="cite Char"/>
    <w:basedOn w:val="DefaultParagraphFont"/>
    <w:rsid w:val="00141ADB"/>
  </w:style>
  <w:style w:type="character" w:customStyle="1" w:styleId="OffensiveLanguageChar">
    <w:name w:val="Offensive Language Char"/>
    <w:rsid w:val="00141ADB"/>
  </w:style>
  <w:style w:type="character" w:customStyle="1" w:styleId="yellowfadeinnerspan">
    <w:name w:val="yellowfadeinnerspan"/>
    <w:rsid w:val="00141ADB"/>
  </w:style>
  <w:style w:type="character" w:customStyle="1" w:styleId="ipa">
    <w:name w:val="ipa"/>
    <w:basedOn w:val="DefaultParagraphFont"/>
    <w:rsid w:val="00141ADB"/>
  </w:style>
  <w:style w:type="character" w:customStyle="1" w:styleId="StyleciteChar">
    <w:name w:val="Style cite + Char"/>
    <w:basedOn w:val="DefaultParagraphFont"/>
    <w:rsid w:val="00141ADB"/>
  </w:style>
  <w:style w:type="character" w:customStyle="1" w:styleId="H4TagChar1">
    <w:name w:val="H4 (Tag) Char1"/>
    <w:locked/>
    <w:rsid w:val="00141ADB"/>
  </w:style>
  <w:style w:type="character" w:customStyle="1" w:styleId="DebateUnderlinedChar">
    <w:name w:val="Debate Underlined Char"/>
    <w:locked/>
    <w:rsid w:val="00141ADB"/>
  </w:style>
  <w:style w:type="character" w:customStyle="1" w:styleId="Card10f2Char">
    <w:name w:val="Card.10.f2 Char"/>
    <w:locked/>
    <w:rsid w:val="00141ADB"/>
  </w:style>
  <w:style w:type="character" w:customStyle="1" w:styleId="Heading180">
    <w:name w:val="Heading #18_"/>
    <w:basedOn w:val="DefaultParagraphFont"/>
    <w:locked/>
    <w:rsid w:val="00141ADB"/>
  </w:style>
  <w:style w:type="character" w:customStyle="1" w:styleId="Picturecaption20">
    <w:name w:val="Picture caption (2)_"/>
    <w:basedOn w:val="DefaultParagraphFont"/>
    <w:locked/>
    <w:rsid w:val="00141ADB"/>
  </w:style>
  <w:style w:type="character" w:customStyle="1" w:styleId="Picturecaption0">
    <w:name w:val="Picture caption_"/>
    <w:basedOn w:val="DefaultParagraphFont"/>
    <w:locked/>
    <w:rsid w:val="00141ADB"/>
  </w:style>
  <w:style w:type="character" w:customStyle="1" w:styleId="Bodytext311">
    <w:name w:val="Body text (31)_"/>
    <w:basedOn w:val="DefaultParagraphFont"/>
    <w:locked/>
    <w:rsid w:val="00141ADB"/>
  </w:style>
  <w:style w:type="character" w:customStyle="1" w:styleId="Heading220">
    <w:name w:val="Heading #22_"/>
    <w:basedOn w:val="DefaultParagraphFont"/>
    <w:locked/>
    <w:rsid w:val="00141ADB"/>
  </w:style>
  <w:style w:type="character" w:customStyle="1" w:styleId="Bodytext1310">
    <w:name w:val="Body text (131)_"/>
    <w:basedOn w:val="DefaultParagraphFont"/>
    <w:locked/>
    <w:rsid w:val="00141ADB"/>
  </w:style>
  <w:style w:type="character" w:customStyle="1" w:styleId="Bodytext1400">
    <w:name w:val="Body text (140)_"/>
    <w:basedOn w:val="DefaultParagraphFont"/>
    <w:locked/>
    <w:rsid w:val="00141ADB"/>
  </w:style>
  <w:style w:type="character" w:customStyle="1" w:styleId="Bodytext1410">
    <w:name w:val="Body text (141)_"/>
    <w:basedOn w:val="DefaultParagraphFont"/>
    <w:locked/>
    <w:rsid w:val="00141ADB"/>
  </w:style>
  <w:style w:type="character" w:customStyle="1" w:styleId="Tableofcontents200">
    <w:name w:val="Table of contents (20)_"/>
    <w:basedOn w:val="DefaultParagraphFont"/>
    <w:locked/>
    <w:rsid w:val="00141ADB"/>
  </w:style>
  <w:style w:type="character" w:customStyle="1" w:styleId="Tableofcontents210">
    <w:name w:val="Table of contents (21)_"/>
    <w:basedOn w:val="DefaultParagraphFont"/>
    <w:locked/>
    <w:rsid w:val="00141ADB"/>
  </w:style>
  <w:style w:type="character" w:customStyle="1" w:styleId="Tableofcontents220">
    <w:name w:val="Table of contents (22)_"/>
    <w:basedOn w:val="DefaultParagraphFont"/>
    <w:locked/>
    <w:rsid w:val="00141ADB"/>
  </w:style>
  <w:style w:type="character" w:customStyle="1" w:styleId="Bodytext1420">
    <w:name w:val="Body text (142)_"/>
    <w:basedOn w:val="DefaultParagraphFont"/>
    <w:locked/>
    <w:rsid w:val="00141ADB"/>
  </w:style>
  <w:style w:type="character" w:customStyle="1" w:styleId="Bodytext1430">
    <w:name w:val="Body text (143)_"/>
    <w:basedOn w:val="DefaultParagraphFont"/>
    <w:locked/>
    <w:rsid w:val="00141ADB"/>
  </w:style>
  <w:style w:type="character" w:customStyle="1" w:styleId="Bodytext144Exact">
    <w:name w:val="Body text (144) Exact"/>
    <w:basedOn w:val="DefaultParagraphFont"/>
    <w:locked/>
    <w:rsid w:val="00141ADB"/>
  </w:style>
  <w:style w:type="character" w:customStyle="1" w:styleId="Bodytext145Exact">
    <w:name w:val="Body text (145) Exact"/>
    <w:basedOn w:val="DefaultParagraphFont"/>
    <w:locked/>
    <w:rsid w:val="00141ADB"/>
  </w:style>
  <w:style w:type="character" w:customStyle="1" w:styleId="Bodytext1460">
    <w:name w:val="Body text (146)_"/>
    <w:basedOn w:val="DefaultParagraphFont"/>
    <w:locked/>
    <w:rsid w:val="00141ADB"/>
  </w:style>
  <w:style w:type="character" w:customStyle="1" w:styleId="Heading231">
    <w:name w:val="Heading #23_"/>
    <w:basedOn w:val="DefaultParagraphFont"/>
    <w:locked/>
    <w:rsid w:val="00141ADB"/>
  </w:style>
  <w:style w:type="character" w:customStyle="1" w:styleId="Picturecaption360">
    <w:name w:val="Picture caption (36)_"/>
    <w:basedOn w:val="DefaultParagraphFont"/>
    <w:locked/>
    <w:rsid w:val="00141ADB"/>
  </w:style>
  <w:style w:type="character" w:customStyle="1" w:styleId="Picturecaption420">
    <w:name w:val="Picture caption (42)_"/>
    <w:basedOn w:val="DefaultParagraphFont"/>
    <w:locked/>
    <w:rsid w:val="00141ADB"/>
  </w:style>
  <w:style w:type="character" w:customStyle="1" w:styleId="Bodytext1540">
    <w:name w:val="Body text (154)_"/>
    <w:basedOn w:val="DefaultParagraphFont"/>
    <w:locked/>
    <w:rsid w:val="00141ADB"/>
  </w:style>
  <w:style w:type="character" w:customStyle="1" w:styleId="Bodytext1550">
    <w:name w:val="Body text (155)_"/>
    <w:basedOn w:val="DefaultParagraphFont"/>
    <w:locked/>
    <w:rsid w:val="00141ADB"/>
  </w:style>
  <w:style w:type="character" w:customStyle="1" w:styleId="Bodytext1560">
    <w:name w:val="Body text (156)_"/>
    <w:basedOn w:val="DefaultParagraphFont"/>
    <w:locked/>
    <w:rsid w:val="00141ADB"/>
  </w:style>
  <w:style w:type="character" w:customStyle="1" w:styleId="Bodytext600">
    <w:name w:val="Body text (60)_"/>
    <w:basedOn w:val="DefaultParagraphFont"/>
    <w:locked/>
    <w:rsid w:val="00141ADB"/>
  </w:style>
  <w:style w:type="character" w:customStyle="1" w:styleId="Bodytext1580">
    <w:name w:val="Body text (158)_"/>
    <w:basedOn w:val="DefaultParagraphFont"/>
    <w:locked/>
    <w:rsid w:val="00141ADB"/>
  </w:style>
  <w:style w:type="character" w:customStyle="1" w:styleId="Bodytext1590">
    <w:name w:val="Body text (159)_"/>
    <w:basedOn w:val="DefaultParagraphFont"/>
    <w:locked/>
    <w:rsid w:val="00141ADB"/>
  </w:style>
  <w:style w:type="character" w:customStyle="1" w:styleId="Bodytext1600">
    <w:name w:val="Body text (160)_"/>
    <w:basedOn w:val="DefaultParagraphFont"/>
    <w:locked/>
    <w:rsid w:val="00141ADB"/>
  </w:style>
  <w:style w:type="character" w:customStyle="1" w:styleId="Picturecaption40">
    <w:name w:val="Picture caption (4)_"/>
    <w:basedOn w:val="DefaultParagraphFont"/>
    <w:locked/>
    <w:rsid w:val="00141ADB"/>
  </w:style>
  <w:style w:type="character" w:customStyle="1" w:styleId="Heading101">
    <w:name w:val="Heading #10_"/>
    <w:basedOn w:val="DefaultParagraphFont"/>
    <w:locked/>
    <w:rsid w:val="00141ADB"/>
  </w:style>
  <w:style w:type="character" w:customStyle="1" w:styleId="Picturecaption30">
    <w:name w:val="Picture caption (3)_"/>
    <w:basedOn w:val="DefaultParagraphFont"/>
    <w:locked/>
    <w:rsid w:val="00141ADB"/>
  </w:style>
  <w:style w:type="character" w:customStyle="1" w:styleId="Heading130">
    <w:name w:val="Heading #13_"/>
    <w:basedOn w:val="DefaultParagraphFont"/>
    <w:locked/>
    <w:rsid w:val="00141ADB"/>
  </w:style>
  <w:style w:type="character" w:customStyle="1" w:styleId="Heading920">
    <w:name w:val="Heading #9 (2)_"/>
    <w:basedOn w:val="DefaultParagraphFont"/>
    <w:locked/>
    <w:rsid w:val="00141ADB"/>
  </w:style>
  <w:style w:type="character" w:customStyle="1" w:styleId="Heading150">
    <w:name w:val="Heading #15_"/>
    <w:basedOn w:val="DefaultParagraphFont"/>
    <w:locked/>
    <w:rsid w:val="00141ADB"/>
  </w:style>
  <w:style w:type="character" w:customStyle="1" w:styleId="Bodytext380">
    <w:name w:val="Body text (38)_"/>
    <w:basedOn w:val="DefaultParagraphFont"/>
    <w:locked/>
    <w:rsid w:val="00141ADB"/>
  </w:style>
  <w:style w:type="character" w:customStyle="1" w:styleId="Heading170">
    <w:name w:val="Heading #17_"/>
    <w:basedOn w:val="DefaultParagraphFont"/>
    <w:locked/>
    <w:rsid w:val="00141ADB"/>
  </w:style>
  <w:style w:type="character" w:customStyle="1" w:styleId="Bodytext97Exact">
    <w:name w:val="Body text (97) Exact"/>
    <w:basedOn w:val="DefaultParagraphFont"/>
    <w:locked/>
    <w:rsid w:val="00141ADB"/>
  </w:style>
  <w:style w:type="character" w:customStyle="1" w:styleId="Bodytext420">
    <w:name w:val="Body text (42)_"/>
    <w:basedOn w:val="DefaultParagraphFont"/>
    <w:locked/>
    <w:rsid w:val="00141ADB"/>
  </w:style>
  <w:style w:type="character" w:customStyle="1" w:styleId="Picturecaption90">
    <w:name w:val="Picture caption (9)_"/>
    <w:basedOn w:val="DefaultParagraphFont"/>
    <w:locked/>
    <w:rsid w:val="00141ADB"/>
  </w:style>
  <w:style w:type="character" w:customStyle="1" w:styleId="Bodytext96Exact">
    <w:name w:val="Body text (96) Exact"/>
    <w:basedOn w:val="DefaultParagraphFont"/>
    <w:locked/>
    <w:rsid w:val="00141ADB"/>
  </w:style>
  <w:style w:type="character" w:customStyle="1" w:styleId="Heading1420">
    <w:name w:val="Heading #14 (2)_"/>
    <w:basedOn w:val="DefaultParagraphFont"/>
    <w:locked/>
    <w:rsid w:val="00141ADB"/>
  </w:style>
  <w:style w:type="character" w:customStyle="1" w:styleId="Picturecaption310">
    <w:name w:val="Picture caption (31)_"/>
    <w:basedOn w:val="DefaultParagraphFont"/>
    <w:locked/>
    <w:rsid w:val="00141ADB"/>
  </w:style>
  <w:style w:type="character" w:customStyle="1" w:styleId="Picturecaption270">
    <w:name w:val="Picture caption (27)_"/>
    <w:basedOn w:val="DefaultParagraphFont"/>
    <w:locked/>
    <w:rsid w:val="00141ADB"/>
  </w:style>
  <w:style w:type="character" w:customStyle="1" w:styleId="Bodytext43Exact">
    <w:name w:val="Body text (43) Exact"/>
    <w:basedOn w:val="DefaultParagraphFont"/>
    <w:locked/>
    <w:rsid w:val="00141ADB"/>
  </w:style>
  <w:style w:type="character" w:customStyle="1" w:styleId="Bodytext1090">
    <w:name w:val="Body text (109)_"/>
    <w:basedOn w:val="DefaultParagraphFont"/>
    <w:locked/>
    <w:rsid w:val="00141ADB"/>
  </w:style>
  <w:style w:type="character" w:customStyle="1" w:styleId="Bodytext1100">
    <w:name w:val="Body text (110)_"/>
    <w:basedOn w:val="DefaultParagraphFont"/>
    <w:locked/>
    <w:rsid w:val="00141ADB"/>
  </w:style>
  <w:style w:type="character" w:customStyle="1" w:styleId="Bodytext1110">
    <w:name w:val="Body text (111)_"/>
    <w:basedOn w:val="DefaultParagraphFont"/>
    <w:locked/>
    <w:rsid w:val="00141ADB"/>
  </w:style>
  <w:style w:type="character" w:customStyle="1" w:styleId="Tablecaption70">
    <w:name w:val="Table caption (7)_"/>
    <w:basedOn w:val="DefaultParagraphFont"/>
    <w:locked/>
    <w:rsid w:val="00141ADB"/>
  </w:style>
  <w:style w:type="character" w:customStyle="1" w:styleId="Bodytext1120">
    <w:name w:val="Body text (112)_"/>
    <w:basedOn w:val="DefaultParagraphFont"/>
    <w:locked/>
    <w:rsid w:val="00141ADB"/>
  </w:style>
  <w:style w:type="character" w:customStyle="1" w:styleId="Bodytext1130">
    <w:name w:val="Body text (113)_"/>
    <w:basedOn w:val="DefaultParagraphFont"/>
    <w:locked/>
    <w:rsid w:val="00141ADB"/>
  </w:style>
  <w:style w:type="character" w:customStyle="1" w:styleId="Tableofcontents100">
    <w:name w:val="Table of contents (10)_"/>
    <w:basedOn w:val="DefaultParagraphFont"/>
    <w:locked/>
    <w:rsid w:val="00141ADB"/>
  </w:style>
  <w:style w:type="character" w:customStyle="1" w:styleId="Tableofcontents120">
    <w:name w:val="Table of contents (12)_"/>
    <w:basedOn w:val="DefaultParagraphFont"/>
    <w:locked/>
    <w:rsid w:val="00141ADB"/>
  </w:style>
  <w:style w:type="character" w:customStyle="1" w:styleId="Tableofcontents140">
    <w:name w:val="Table of contents (14)_"/>
    <w:basedOn w:val="DefaultParagraphFont"/>
    <w:locked/>
    <w:rsid w:val="00141ADB"/>
  </w:style>
  <w:style w:type="character" w:customStyle="1" w:styleId="Heading1620">
    <w:name w:val="Heading #16 (2)_"/>
    <w:basedOn w:val="DefaultParagraphFont"/>
    <w:locked/>
    <w:rsid w:val="00141ADB"/>
  </w:style>
  <w:style w:type="character" w:customStyle="1" w:styleId="StyleStyle4LatinTimesNewRomanAsianSimSunChar">
    <w:name w:val="Style Style4 + (Latin) Times New Roman (Asian) SimSun Char"/>
    <w:locked/>
    <w:rsid w:val="00141ADB"/>
  </w:style>
  <w:style w:type="character" w:customStyle="1" w:styleId="StyleUnderlineCharLatinTimesNewRomanAsianSimSunChar">
    <w:name w:val="Style Underline Char + (Latin) Times New Roman (Asian) SimSun Char"/>
    <w:locked/>
    <w:rsid w:val="00141ADB"/>
  </w:style>
  <w:style w:type="character" w:customStyle="1" w:styleId="StyleUnderlineCharLatinTimesNewRomanAsianSimSunBoldChar">
    <w:name w:val="Style Underline Char + (Latin) Times New Roman (Asian) SimSun Bold Char"/>
    <w:locked/>
    <w:rsid w:val="00141ADB"/>
  </w:style>
  <w:style w:type="character" w:customStyle="1" w:styleId="StyleStyle1BoldChar">
    <w:name w:val="Style Style1 + Bold Char"/>
    <w:locked/>
    <w:rsid w:val="00141ADB"/>
  </w:style>
  <w:style w:type="character" w:customStyle="1" w:styleId="StyleBoldandUnderlineChar11ptChar">
    <w:name w:val="Style Bold and Underline Char + 11 pt Char"/>
    <w:locked/>
    <w:rsid w:val="00141ADB"/>
  </w:style>
  <w:style w:type="character" w:customStyle="1" w:styleId="StyleStyleStyle4LatinTimesNewRomanAsianSimSunBoldChar">
    <w:name w:val="Style Style Style4 + (Latin) Times New Roman (Asian) SimSun Bold + Char"/>
    <w:locked/>
    <w:rsid w:val="00141ADB"/>
  </w:style>
  <w:style w:type="character" w:customStyle="1" w:styleId="StyleStyle4BoldChar">
    <w:name w:val="Style Style4 + Bold Char"/>
    <w:locked/>
    <w:rsid w:val="00141ADB"/>
  </w:style>
  <w:style w:type="character" w:customStyle="1" w:styleId="StyleStyle411ptBorderSinglesolidlineAuto05ptLChar">
    <w:name w:val="Style Style4 + 11 pt Border: : (Single solid line Auto  0.5 pt L... Char"/>
    <w:locked/>
    <w:rsid w:val="00141ADB"/>
  </w:style>
  <w:style w:type="character" w:customStyle="1" w:styleId="StyleStyle49ptBoldBorderSinglesolidlineAuto05Char">
    <w:name w:val="Style Style4 + 9 pt Bold Border: : (Single solid line Auto  0.5... Char"/>
    <w:locked/>
    <w:rsid w:val="00141ADB"/>
  </w:style>
  <w:style w:type="character" w:customStyle="1" w:styleId="StyleStyle49ptBorderSinglesolidlineAuto05ptLiChar">
    <w:name w:val="Style Style4 + 9 pt Border: : (Single solid line Auto  0.5 pt Li... Char"/>
    <w:locked/>
    <w:rsid w:val="00141ADB"/>
  </w:style>
  <w:style w:type="character" w:customStyle="1" w:styleId="UnderlineCharCharCharCharCharChar">
    <w:name w:val="Underline Char Char Char Char Char Char"/>
    <w:locked/>
    <w:rsid w:val="00141ADB"/>
  </w:style>
  <w:style w:type="character" w:customStyle="1" w:styleId="TextsmallChar">
    <w:name w:val="Textsmall Char"/>
    <w:locked/>
    <w:rsid w:val="00141ADB"/>
  </w:style>
  <w:style w:type="character" w:customStyle="1" w:styleId="BlockHeaderHiddenChar">
    <w:name w:val="Block Header Hidden Char"/>
    <w:basedOn w:val="DefaultParagraphFont"/>
    <w:locked/>
    <w:rsid w:val="00141ADB"/>
  </w:style>
  <w:style w:type="character" w:customStyle="1" w:styleId="F7-SmallFont">
    <w:name w:val="F7 - Small Font"/>
    <w:rsid w:val="00141ADB"/>
  </w:style>
  <w:style w:type="character" w:customStyle="1" w:styleId="StyleLatinGaramond9ptUnderline">
    <w:name w:val="Style (Latin) Garamond 9 pt Underline"/>
    <w:rsid w:val="00141ADB"/>
  </w:style>
  <w:style w:type="character" w:customStyle="1" w:styleId="tkrname">
    <w:name w:val="tkrname"/>
    <w:basedOn w:val="DefaultParagraphFont"/>
    <w:rsid w:val="00141ADB"/>
  </w:style>
  <w:style w:type="character" w:customStyle="1" w:styleId="tkrchange">
    <w:name w:val="tkrchange"/>
    <w:basedOn w:val="DefaultParagraphFont"/>
    <w:rsid w:val="00141ADB"/>
  </w:style>
  <w:style w:type="character" w:customStyle="1" w:styleId="l9">
    <w:name w:val="l9"/>
    <w:basedOn w:val="DefaultParagraphFont"/>
    <w:rsid w:val="00141ADB"/>
  </w:style>
  <w:style w:type="character" w:customStyle="1" w:styleId="l8">
    <w:name w:val="l8"/>
    <w:basedOn w:val="DefaultParagraphFont"/>
    <w:rsid w:val="00141ADB"/>
  </w:style>
  <w:style w:type="character" w:customStyle="1" w:styleId="l6">
    <w:name w:val="l6"/>
    <w:basedOn w:val="DefaultParagraphFont"/>
    <w:rsid w:val="00141ADB"/>
  </w:style>
  <w:style w:type="character" w:customStyle="1" w:styleId="l7">
    <w:name w:val="l7"/>
    <w:basedOn w:val="DefaultParagraphFont"/>
    <w:rsid w:val="00141ADB"/>
  </w:style>
  <w:style w:type="character" w:customStyle="1" w:styleId="ellipsistext">
    <w:name w:val="ellipsis_text"/>
    <w:basedOn w:val="DefaultParagraphFont"/>
    <w:rsid w:val="00141ADB"/>
  </w:style>
  <w:style w:type="character" w:customStyle="1" w:styleId="referencediv">
    <w:name w:val="referencediv"/>
    <w:basedOn w:val="DefaultParagraphFont"/>
    <w:rsid w:val="00141ADB"/>
  </w:style>
  <w:style w:type="character" w:customStyle="1" w:styleId="A3">
    <w:name w:val="A3"/>
    <w:rsid w:val="00141ADB"/>
  </w:style>
  <w:style w:type="character" w:customStyle="1" w:styleId="cite0">
    <w:name w:val="cite0"/>
    <w:rsid w:val="00141ADB"/>
  </w:style>
  <w:style w:type="character" w:customStyle="1" w:styleId="hilite1">
    <w:name w:val="hilite1"/>
    <w:rsid w:val="00141ADB"/>
  </w:style>
  <w:style w:type="character" w:customStyle="1" w:styleId="Style8pt1">
    <w:name w:val="Style 8 pt1"/>
    <w:basedOn w:val="DefaultParagraphFont"/>
    <w:rsid w:val="00141ADB"/>
  </w:style>
  <w:style w:type="character" w:customStyle="1" w:styleId="qlabel">
    <w:name w:val="q_label"/>
    <w:rsid w:val="00141ADB"/>
  </w:style>
  <w:style w:type="character" w:customStyle="1" w:styleId="alabel">
    <w:name w:val="a_label"/>
    <w:rsid w:val="00141ADB"/>
  </w:style>
  <w:style w:type="character" w:customStyle="1" w:styleId="StyleStyle4CharTimesNewRoman11pt">
    <w:name w:val="Style Style4 Char + Times New Roman 11 pt"/>
    <w:rsid w:val="00141ADB"/>
  </w:style>
  <w:style w:type="character" w:customStyle="1" w:styleId="Aunderline">
    <w:name w:val="Aunderline"/>
    <w:qFormat/>
    <w:rsid w:val="00141ADB"/>
  </w:style>
  <w:style w:type="character" w:customStyle="1" w:styleId="desc">
    <w:name w:val="desc"/>
    <w:basedOn w:val="DefaultParagraphFont"/>
    <w:rsid w:val="00141ADB"/>
  </w:style>
  <w:style w:type="character" w:customStyle="1" w:styleId="titleauthoretc">
    <w:name w:val="titleauthoretc"/>
    <w:rsid w:val="00141ADB"/>
  </w:style>
  <w:style w:type="character" w:customStyle="1" w:styleId="in-top">
    <w:name w:val="in-top"/>
    <w:rsid w:val="00141ADB"/>
  </w:style>
  <w:style w:type="character" w:customStyle="1" w:styleId="nukeled">
    <w:name w:val="nukeled"/>
    <w:rsid w:val="00141ADB"/>
  </w:style>
  <w:style w:type="character" w:customStyle="1" w:styleId="contextlyrelated">
    <w:name w:val="contextly_related"/>
    <w:rsid w:val="00141ADB"/>
  </w:style>
  <w:style w:type="character" w:customStyle="1" w:styleId="in-right">
    <w:name w:val="in-right"/>
    <w:rsid w:val="00141ADB"/>
  </w:style>
  <w:style w:type="character" w:customStyle="1" w:styleId="adtext">
    <w:name w:val="ad_text"/>
    <w:rsid w:val="00141ADB"/>
  </w:style>
  <w:style w:type="character" w:customStyle="1" w:styleId="linkrow">
    <w:name w:val="link_row"/>
    <w:rsid w:val="00141ADB"/>
  </w:style>
  <w:style w:type="character" w:customStyle="1" w:styleId="revision-date">
    <w:name w:val="revision-date"/>
    <w:rsid w:val="00141ADB"/>
  </w:style>
  <w:style w:type="character" w:customStyle="1" w:styleId="facebook-share">
    <w:name w:val="facebook-share"/>
    <w:rsid w:val="00141ADB"/>
  </w:style>
  <w:style w:type="character" w:customStyle="1" w:styleId="facebook-share-label">
    <w:name w:val="facebook-share-label"/>
    <w:rsid w:val="00141ADB"/>
  </w:style>
  <w:style w:type="character" w:customStyle="1" w:styleId="cap">
    <w:name w:val="cap"/>
    <w:rsid w:val="00141ADB"/>
  </w:style>
  <w:style w:type="character" w:customStyle="1" w:styleId="share">
    <w:name w:val="share"/>
    <w:rsid w:val="00141ADB"/>
  </w:style>
  <w:style w:type="character" w:customStyle="1" w:styleId="ata11y">
    <w:name w:val="at_a11y"/>
    <w:rsid w:val="00141ADB"/>
  </w:style>
  <w:style w:type="character" w:customStyle="1" w:styleId="tpk">
    <w:name w:val="tpk"/>
    <w:rsid w:val="00141ADB"/>
  </w:style>
  <w:style w:type="character" w:customStyle="1" w:styleId="A24">
    <w:name w:val="A24"/>
    <w:uiPriority w:val="99"/>
    <w:rsid w:val="00141ADB"/>
  </w:style>
  <w:style w:type="character" w:customStyle="1" w:styleId="A25">
    <w:name w:val="A25"/>
    <w:uiPriority w:val="99"/>
    <w:rsid w:val="00141ADB"/>
  </w:style>
  <w:style w:type="character" w:customStyle="1" w:styleId="Headerorfooter">
    <w:name w:val="Header or footer_"/>
    <w:basedOn w:val="DefaultParagraphFont"/>
    <w:rsid w:val="00141ADB"/>
  </w:style>
  <w:style w:type="character" w:customStyle="1" w:styleId="Bodytext22">
    <w:name w:val="Body text (2)_"/>
    <w:basedOn w:val="DefaultParagraphFont"/>
    <w:rsid w:val="00141ADB"/>
  </w:style>
  <w:style w:type="character" w:customStyle="1" w:styleId="Headerorfooter0">
    <w:name w:val="Header or footer"/>
    <w:basedOn w:val="Bodytext10"/>
    <w:rsid w:val="00141ADB"/>
    <w:rPr>
      <w:shd w:val="clear" w:color="auto" w:fill="FFFFFF"/>
    </w:rPr>
  </w:style>
  <w:style w:type="character" w:customStyle="1" w:styleId="Bodytext30">
    <w:name w:val="Body text (3)_"/>
    <w:basedOn w:val="DefaultParagraphFont"/>
    <w:rsid w:val="00141ADB"/>
  </w:style>
  <w:style w:type="character" w:customStyle="1" w:styleId="Bodytext31Exact">
    <w:name w:val="Body text (31) Exact"/>
    <w:basedOn w:val="DefaultParagraphFont"/>
    <w:rsid w:val="00141ADB"/>
  </w:style>
  <w:style w:type="character" w:customStyle="1" w:styleId="Bodytext46">
    <w:name w:val="Body text (46)_"/>
    <w:basedOn w:val="DefaultParagraphFont"/>
    <w:rsid w:val="00141ADB"/>
  </w:style>
  <w:style w:type="character" w:customStyle="1" w:styleId="Bodytext51">
    <w:name w:val="Body text (51)_"/>
    <w:basedOn w:val="DefaultParagraphFont"/>
    <w:rsid w:val="00141ADB"/>
  </w:style>
  <w:style w:type="character" w:customStyle="1" w:styleId="Bodytext34">
    <w:name w:val="Body text (34)_"/>
    <w:basedOn w:val="DefaultParagraphFont"/>
    <w:rsid w:val="00141ADB"/>
  </w:style>
  <w:style w:type="character" w:customStyle="1" w:styleId="Bodytext3Spacing0ptExact">
    <w:name w:val="Body text (3) + Spacing 0 pt Exact"/>
    <w:rsid w:val="00141ADB"/>
  </w:style>
  <w:style w:type="character" w:customStyle="1" w:styleId="Bodytext82">
    <w:name w:val="Body text (82)_"/>
    <w:basedOn w:val="DefaultParagraphFont"/>
    <w:rsid w:val="00141ADB"/>
  </w:style>
  <w:style w:type="character" w:customStyle="1" w:styleId="PicturecaptionSpacing0ptExact">
    <w:name w:val="Picture caption + Spacing 0 pt Exact"/>
    <w:basedOn w:val="DefaultParagraphFont"/>
    <w:rsid w:val="00141ADB"/>
  </w:style>
  <w:style w:type="character" w:customStyle="1" w:styleId="Tableofcontents13">
    <w:name w:val="Table of contents (13)_"/>
    <w:basedOn w:val="DefaultParagraphFont"/>
    <w:rsid w:val="00141ADB"/>
  </w:style>
  <w:style w:type="character" w:customStyle="1" w:styleId="Bodytext114">
    <w:name w:val="Body text (114)_"/>
    <w:basedOn w:val="DefaultParagraphFont"/>
    <w:rsid w:val="00141ADB"/>
  </w:style>
  <w:style w:type="character" w:customStyle="1" w:styleId="Bodytext115">
    <w:name w:val="Body text (115)_"/>
    <w:basedOn w:val="DefaultParagraphFont"/>
    <w:rsid w:val="00141ADB"/>
  </w:style>
  <w:style w:type="character" w:customStyle="1" w:styleId="BodyText40">
    <w:name w:val="Body Text4"/>
    <w:basedOn w:val="DefaultParagraphFont"/>
    <w:rsid w:val="00141ADB"/>
  </w:style>
  <w:style w:type="character" w:customStyle="1" w:styleId="Bodytext820">
    <w:name w:val="Body text (82)"/>
    <w:rsid w:val="00141ADB"/>
  </w:style>
  <w:style w:type="character" w:customStyle="1" w:styleId="Bodytext100">
    <w:name w:val="Body text (10)"/>
    <w:basedOn w:val="PicturecaptionSpacing0ptExact"/>
    <w:rsid w:val="00141ADB"/>
  </w:style>
  <w:style w:type="character" w:customStyle="1" w:styleId="Bodytext82Spacing0ptExact">
    <w:name w:val="Body text (82) + Spacing 0 pt Exact"/>
    <w:basedOn w:val="Bodytext820"/>
    <w:rsid w:val="00141ADB"/>
  </w:style>
  <w:style w:type="character" w:customStyle="1" w:styleId="Bodytext131Exact">
    <w:name w:val="Body text (131) Exact"/>
    <w:basedOn w:val="DefaultParagraphFont"/>
    <w:rsid w:val="00141ADB"/>
  </w:style>
  <w:style w:type="character" w:customStyle="1" w:styleId="Picturecaption2Spacing0ptExact">
    <w:name w:val="Picture caption (2) + Spacing 0 pt Exact"/>
    <w:basedOn w:val="DefaultParagraphFont"/>
    <w:rsid w:val="00141ADB"/>
  </w:style>
  <w:style w:type="character" w:customStyle="1" w:styleId="Bodytext114Exact">
    <w:name w:val="Body text (114) Exact"/>
    <w:basedOn w:val="Bodytext131Exact"/>
    <w:rsid w:val="00141ADB"/>
  </w:style>
  <w:style w:type="character" w:customStyle="1" w:styleId="Bodytext340">
    <w:name w:val="Body text (34)"/>
    <w:basedOn w:val="BodyText40"/>
    <w:rsid w:val="00141ADB"/>
  </w:style>
  <w:style w:type="character" w:customStyle="1" w:styleId="Bodytext1409pt">
    <w:name w:val="Body text (140) + 9 pt"/>
    <w:aliases w:val="Not Italic,Table of contents (12) + FrankRuehl,11 pt"/>
    <w:basedOn w:val="DefaultParagraphFont"/>
    <w:rsid w:val="00141ADB"/>
  </w:style>
  <w:style w:type="character" w:customStyle="1" w:styleId="Bodytext510">
    <w:name w:val="Body text (51)"/>
    <w:basedOn w:val="Bodytext115"/>
    <w:rsid w:val="00141ADB"/>
  </w:style>
  <w:style w:type="character" w:customStyle="1" w:styleId="Bodytext1140">
    <w:name w:val="Body text (114)"/>
    <w:basedOn w:val="Bodytext131Exact"/>
    <w:rsid w:val="00141ADB"/>
  </w:style>
  <w:style w:type="character" w:customStyle="1" w:styleId="Tableofcontents130">
    <w:name w:val="Table of contents (13)"/>
    <w:basedOn w:val="Bodytext82Spacing0ptExact"/>
    <w:rsid w:val="00141AD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141ADB"/>
  </w:style>
  <w:style w:type="character" w:customStyle="1" w:styleId="Bodytext460">
    <w:name w:val="Body text (46)"/>
    <w:basedOn w:val="Bodytext114"/>
    <w:rsid w:val="00141ADB"/>
  </w:style>
  <w:style w:type="character" w:customStyle="1" w:styleId="Bodytext46NotBold">
    <w:name w:val="Body text (46) + Not Bold"/>
    <w:basedOn w:val="Bodytext114"/>
    <w:rsid w:val="00141ADB"/>
  </w:style>
  <w:style w:type="character" w:customStyle="1" w:styleId="Bodytext46SegoeUI">
    <w:name w:val="Body text (46) + Segoe UI"/>
    <w:basedOn w:val="Bodytext114"/>
    <w:rsid w:val="00141ADB"/>
  </w:style>
  <w:style w:type="character" w:customStyle="1" w:styleId="Bodytext115Spacing0ptExact">
    <w:name w:val="Body text (115) + Spacing 0 pt Exact"/>
    <w:basedOn w:val="Picturecaption2Spacing0ptExact"/>
    <w:rsid w:val="00141ADB"/>
  </w:style>
  <w:style w:type="character" w:customStyle="1" w:styleId="Picturecaption42SmallCaps">
    <w:name w:val="Picture caption (42) + Small Caps"/>
    <w:basedOn w:val="DefaultParagraphFont"/>
    <w:rsid w:val="00141ADB"/>
  </w:style>
  <w:style w:type="character" w:customStyle="1" w:styleId="Bodytext155Exact">
    <w:name w:val="Body text (155) Exact"/>
    <w:basedOn w:val="DefaultParagraphFont"/>
    <w:rsid w:val="00141ADB"/>
  </w:style>
  <w:style w:type="character" w:customStyle="1" w:styleId="Bodytext157">
    <w:name w:val="Body text (157)_"/>
    <w:basedOn w:val="DefaultParagraphFont"/>
    <w:rsid w:val="00141ADB"/>
  </w:style>
  <w:style w:type="character" w:customStyle="1" w:styleId="Heading2213pt">
    <w:name w:val="Heading #22 + 13 pt"/>
    <w:basedOn w:val="DefaultParagraphFont"/>
    <w:rsid w:val="00141ADB"/>
  </w:style>
  <w:style w:type="character" w:customStyle="1" w:styleId="Heading22125pt">
    <w:name w:val="Heading #22 + 12.5 pt"/>
    <w:basedOn w:val="DefaultParagraphFont"/>
    <w:rsid w:val="00141ADB"/>
  </w:style>
  <w:style w:type="character" w:customStyle="1" w:styleId="Bodytext300">
    <w:name w:val="Body text (30)_"/>
    <w:basedOn w:val="DefaultParagraphFont"/>
    <w:rsid w:val="00141ADB"/>
  </w:style>
  <w:style w:type="character" w:customStyle="1" w:styleId="Bodytext39">
    <w:name w:val="Body text (39)_"/>
    <w:basedOn w:val="DefaultParagraphFont"/>
    <w:rsid w:val="00141ADB"/>
  </w:style>
  <w:style w:type="character" w:customStyle="1" w:styleId="Bodytext159Exact">
    <w:name w:val="Body text (159) Exact"/>
    <w:basedOn w:val="DefaultParagraphFont"/>
    <w:rsid w:val="00141ADB"/>
  </w:style>
  <w:style w:type="character" w:customStyle="1" w:styleId="Bodytext60Spacing0pt">
    <w:name w:val="Body text (60) + Spacing 0 pt"/>
    <w:basedOn w:val="DefaultParagraphFont"/>
    <w:rsid w:val="00141ADB"/>
  </w:style>
  <w:style w:type="character" w:customStyle="1" w:styleId="Bodytext3Spacing-1pt">
    <w:name w:val="Body text (3) + Spacing -1 pt"/>
    <w:basedOn w:val="Bodytext3Spacing0ptExact"/>
    <w:rsid w:val="00141ADB"/>
  </w:style>
  <w:style w:type="character" w:customStyle="1" w:styleId="Bodytext3TimesNewRoman">
    <w:name w:val="Body text (3) + Times New Roman"/>
    <w:aliases w:val="11.5 pt"/>
    <w:basedOn w:val="Bodytext3Spacing0ptExact"/>
    <w:rsid w:val="00141ADB"/>
  </w:style>
  <w:style w:type="character" w:customStyle="1" w:styleId="BodytextExact">
    <w:name w:val="Body text Exact"/>
    <w:basedOn w:val="DefaultParagraphFont"/>
    <w:rsid w:val="00141ADB"/>
  </w:style>
  <w:style w:type="character" w:customStyle="1" w:styleId="Heading13Italic">
    <w:name w:val="Heading #13 + Italic"/>
    <w:basedOn w:val="DefaultParagraphFont"/>
    <w:rsid w:val="00141ADB"/>
  </w:style>
  <w:style w:type="character" w:customStyle="1" w:styleId="Heading92Spacing2pt">
    <w:name w:val="Heading #9 (2) + Spacing 2 pt"/>
    <w:basedOn w:val="DefaultParagraphFont"/>
    <w:rsid w:val="00141ADB"/>
  </w:style>
  <w:style w:type="character" w:customStyle="1" w:styleId="Bodytext38Spacing0pt">
    <w:name w:val="Body text (38) + Spacing 0 pt"/>
    <w:basedOn w:val="DefaultParagraphFont"/>
    <w:rsid w:val="00141ADB"/>
  </w:style>
  <w:style w:type="character" w:customStyle="1" w:styleId="Bodytext42Spacing-1pt">
    <w:name w:val="Body text (42) + Spacing -1 pt"/>
    <w:basedOn w:val="DefaultParagraphFont"/>
    <w:rsid w:val="00141ADB"/>
  </w:style>
  <w:style w:type="character" w:customStyle="1" w:styleId="Bodytext35">
    <w:name w:val="Body text (35)_"/>
    <w:basedOn w:val="DefaultParagraphFont"/>
    <w:rsid w:val="00141ADB"/>
  </w:style>
  <w:style w:type="character" w:customStyle="1" w:styleId="Picturecaption19">
    <w:name w:val="Picture caption (19)_"/>
    <w:basedOn w:val="DefaultParagraphFont"/>
    <w:rsid w:val="00141ADB"/>
  </w:style>
  <w:style w:type="character" w:customStyle="1" w:styleId="Picturecaption9Exact">
    <w:name w:val="Picture caption (9) Exact"/>
    <w:basedOn w:val="DefaultParagraphFont"/>
    <w:rsid w:val="00141ADB"/>
  </w:style>
  <w:style w:type="character" w:customStyle="1" w:styleId="Bodytext87">
    <w:name w:val="Body text (87)_"/>
    <w:basedOn w:val="DefaultParagraphFont"/>
    <w:rsid w:val="00141ADB"/>
  </w:style>
  <w:style w:type="character" w:customStyle="1" w:styleId="Bodytext6">
    <w:name w:val="Body text (6)_"/>
    <w:basedOn w:val="DefaultParagraphFont"/>
    <w:rsid w:val="00141ADB"/>
  </w:style>
  <w:style w:type="character" w:customStyle="1" w:styleId="Heading142SmallCaps">
    <w:name w:val="Heading #14 (2) + Small Caps"/>
    <w:basedOn w:val="DefaultParagraphFont"/>
    <w:rsid w:val="00141ADB"/>
  </w:style>
  <w:style w:type="character" w:customStyle="1" w:styleId="Picturecaption27Spacing0pt">
    <w:name w:val="Picture caption (27) + Spacing 0 pt"/>
    <w:basedOn w:val="DefaultParagraphFont"/>
    <w:rsid w:val="00141ADB"/>
  </w:style>
  <w:style w:type="character" w:customStyle="1" w:styleId="Bodytext43Spacing0ptExact">
    <w:name w:val="Body text (43) + Spacing 0 pt Exact"/>
    <w:basedOn w:val="DefaultParagraphFont"/>
    <w:rsid w:val="00141ADB"/>
  </w:style>
  <w:style w:type="character" w:customStyle="1" w:styleId="Bodytext870">
    <w:name w:val="Body text (87)"/>
    <w:basedOn w:val="DefaultParagraphFont"/>
    <w:rsid w:val="00141ADB"/>
  </w:style>
  <w:style w:type="character" w:customStyle="1" w:styleId="BodytextSegoeUI">
    <w:name w:val="Body text + Segoe UI"/>
    <w:aliases w:val="21.5 pt"/>
    <w:basedOn w:val="DefaultParagraphFont"/>
    <w:rsid w:val="00141ADB"/>
  </w:style>
  <w:style w:type="character" w:customStyle="1" w:styleId="Bodytext68">
    <w:name w:val="Body text (68)_"/>
    <w:basedOn w:val="DefaultParagraphFont"/>
    <w:rsid w:val="00141ADB"/>
  </w:style>
  <w:style w:type="character" w:customStyle="1" w:styleId="Bodytext112SmallCaps">
    <w:name w:val="Body text (112) + Small Caps"/>
    <w:basedOn w:val="DefaultParagraphFont"/>
    <w:rsid w:val="00141ADB"/>
  </w:style>
  <w:style w:type="character" w:customStyle="1" w:styleId="Tableofcontents11">
    <w:name w:val="Table of contents (11)_"/>
    <w:basedOn w:val="DefaultParagraphFont"/>
    <w:rsid w:val="00141ADB"/>
  </w:style>
  <w:style w:type="character" w:customStyle="1" w:styleId="Tableofcontents15">
    <w:name w:val="Table of contents (15)_"/>
    <w:basedOn w:val="DefaultParagraphFont"/>
    <w:rsid w:val="00141ADB"/>
  </w:style>
  <w:style w:type="character" w:customStyle="1" w:styleId="Heading162SmallCaps">
    <w:name w:val="Heading #16 (2) + Small Caps"/>
    <w:basedOn w:val="DefaultParagraphFont"/>
    <w:rsid w:val="00141ADB"/>
  </w:style>
  <w:style w:type="character" w:customStyle="1" w:styleId="ft6">
    <w:name w:val="ft6"/>
    <w:basedOn w:val="DefaultParagraphFont"/>
    <w:rsid w:val="00141ADB"/>
  </w:style>
  <w:style w:type="character" w:customStyle="1" w:styleId="amp">
    <w:name w:val="amp"/>
    <w:basedOn w:val="DefaultParagraphFont"/>
    <w:rsid w:val="00141ADB"/>
  </w:style>
  <w:style w:type="character" w:customStyle="1" w:styleId="article-quote-right">
    <w:name w:val="article-quote-right"/>
    <w:basedOn w:val="DefaultParagraphFont"/>
    <w:rsid w:val="00141ADB"/>
  </w:style>
  <w:style w:type="character" w:customStyle="1" w:styleId="StyleBox12ptBold">
    <w:name w:val="Style Box + 12 pt Bold"/>
    <w:basedOn w:val="DefaultParagraphFont"/>
    <w:rsid w:val="00141ADB"/>
  </w:style>
  <w:style w:type="character" w:customStyle="1" w:styleId="StyleBox12pt">
    <w:name w:val="Style Box + 12 pt"/>
    <w:basedOn w:val="DefaultParagraphFont"/>
    <w:rsid w:val="00141ADB"/>
  </w:style>
  <w:style w:type="character" w:customStyle="1" w:styleId="BoldandUnderlineCharCharCharChar">
    <w:name w:val="Bold and Underline Char Char Char Char"/>
    <w:rsid w:val="00141ADB"/>
  </w:style>
  <w:style w:type="character" w:customStyle="1" w:styleId="BoldandUnderlineCharChar">
    <w:name w:val="Bold and Underline Char Char"/>
    <w:rsid w:val="00141ADB"/>
  </w:style>
  <w:style w:type="character" w:customStyle="1" w:styleId="commentstext">
    <w:name w:val="commentstext"/>
    <w:rsid w:val="00141ADB"/>
  </w:style>
  <w:style w:type="character" w:customStyle="1" w:styleId="dd">
    <w:name w:val="dd"/>
    <w:rsid w:val="00141ADB"/>
  </w:style>
  <w:style w:type="character" w:customStyle="1" w:styleId="underLight">
    <w:name w:val="underLight"/>
    <w:uiPriority w:val="1"/>
    <w:qFormat/>
    <w:rsid w:val="00141ADB"/>
  </w:style>
  <w:style w:type="character" w:customStyle="1" w:styleId="author-rss">
    <w:name w:val="author-rss"/>
    <w:rsid w:val="00141ADB"/>
  </w:style>
  <w:style w:type="character" w:customStyle="1" w:styleId="at">
    <w:name w:val="at"/>
    <w:basedOn w:val="DefaultParagraphFont"/>
    <w:rsid w:val="00141ADB"/>
  </w:style>
  <w:style w:type="character" w:customStyle="1" w:styleId="source">
    <w:name w:val="source"/>
    <w:rsid w:val="00141ADB"/>
  </w:style>
  <w:style w:type="character" w:customStyle="1" w:styleId="bioline">
    <w:name w:val="bioline"/>
    <w:rsid w:val="00141ADB"/>
  </w:style>
  <w:style w:type="character" w:customStyle="1" w:styleId="wikicreatelink">
    <w:name w:val="wikicreatelink"/>
    <w:basedOn w:val="DefaultParagraphFont"/>
    <w:rsid w:val="00141ADB"/>
  </w:style>
  <w:style w:type="character" w:customStyle="1" w:styleId="facebook-share-count">
    <w:name w:val="facebook-share-count"/>
    <w:basedOn w:val="DefaultParagraphFont"/>
    <w:rsid w:val="00141ADB"/>
  </w:style>
  <w:style w:type="character" w:customStyle="1" w:styleId="tickerwrap">
    <w:name w:val="ticker_wrap"/>
    <w:basedOn w:val="DefaultParagraphFont"/>
    <w:rsid w:val="00141ADB"/>
  </w:style>
  <w:style w:type="character" w:customStyle="1" w:styleId="smallcaps0">
    <w:name w:val="small_caps"/>
    <w:basedOn w:val="DefaultParagraphFont"/>
    <w:rsid w:val="00141ADB"/>
  </w:style>
  <w:style w:type="character" w:customStyle="1" w:styleId="bodycopy">
    <w:name w:val="bodycopy"/>
    <w:basedOn w:val="DefaultParagraphFont"/>
    <w:rsid w:val="00141AD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141ADB"/>
  </w:style>
  <w:style w:type="character" w:customStyle="1" w:styleId="StyleGaramondText1">
    <w:name w:val="Style Garamond Text 1"/>
    <w:basedOn w:val="DefaultParagraphFont"/>
    <w:rsid w:val="00141ADB"/>
  </w:style>
  <w:style w:type="character" w:customStyle="1" w:styleId="StyleGaramondText1Underline">
    <w:name w:val="Style Garamond Text 1 Underline"/>
    <w:basedOn w:val="DefaultParagraphFont"/>
    <w:rsid w:val="00141ADB"/>
  </w:style>
  <w:style w:type="character" w:customStyle="1" w:styleId="StyleBoldUnderlineBorderSinglesolidlineAuto05pt">
    <w:name w:val="Style Bold Underline Border: : (Single solid line Auto  0.5 pt ..."/>
    <w:basedOn w:val="DefaultParagraphFont"/>
    <w:rsid w:val="00141ADB"/>
  </w:style>
  <w:style w:type="character" w:customStyle="1" w:styleId="StyleStyleBoldUnderlineUnderlineIntenseEmphasisIntenseEmpha">
    <w:name w:val="Style Style Bold UnderlineUnderlineIntense EmphasisIntense Empha..."/>
    <w:basedOn w:val="DefaultParagraphFont"/>
    <w:rsid w:val="00141ADB"/>
  </w:style>
  <w:style w:type="character" w:customStyle="1" w:styleId="Style7ptBold">
    <w:name w:val="Style 7 pt Bold"/>
    <w:basedOn w:val="DefaultParagraphFont"/>
    <w:rsid w:val="00141ADB"/>
  </w:style>
  <w:style w:type="character" w:customStyle="1" w:styleId="cardunderlineChar">
    <w:name w:val="card underline Char"/>
    <w:locked/>
    <w:rsid w:val="00141ADB"/>
  </w:style>
  <w:style w:type="character" w:customStyle="1" w:styleId="StyleHeading4UnderlinedsmalltextGaramondChar">
    <w:name w:val="Style Heading 4Underlinedsmall text + Garamond Char"/>
    <w:locked/>
    <w:rsid w:val="00141ADB"/>
  </w:style>
  <w:style w:type="character" w:customStyle="1" w:styleId="Style2Char0">
    <w:name w:val="Style 2 Char"/>
    <w:locked/>
    <w:rsid w:val="00141ADB"/>
  </w:style>
  <w:style w:type="character" w:customStyle="1" w:styleId="GAUnderlineChar">
    <w:name w:val="GA Underline Char"/>
    <w:locked/>
    <w:rsid w:val="00141ADB"/>
  </w:style>
  <w:style w:type="character" w:customStyle="1" w:styleId="textsmallChar0">
    <w:name w:val="textsmall Char"/>
    <w:locked/>
    <w:rsid w:val="00141ADB"/>
  </w:style>
  <w:style w:type="character" w:customStyle="1" w:styleId="cardtextChar3">
    <w:name w:val="cardtext Char"/>
    <w:locked/>
    <w:rsid w:val="00141ADB"/>
  </w:style>
  <w:style w:type="character" w:customStyle="1" w:styleId="StyleHeading2TagHEADING2TagCite11ptChar">
    <w:name w:val="Style Heading 2TagHEADING 2Tag&amp;Cite + 11 pt Char"/>
    <w:locked/>
    <w:rsid w:val="00141ADB"/>
  </w:style>
  <w:style w:type="character" w:customStyle="1" w:styleId="CiteCorrectedChar">
    <w:name w:val="Cite Corrected Char"/>
    <w:locked/>
    <w:rsid w:val="00141ADB"/>
  </w:style>
  <w:style w:type="character" w:customStyle="1" w:styleId="ReallySamllTextChar">
    <w:name w:val="ReallySamllText Char"/>
    <w:locked/>
    <w:rsid w:val="00141ADB"/>
  </w:style>
  <w:style w:type="character" w:customStyle="1" w:styleId="NormalUnderlineChar1">
    <w:name w:val="Normal Underline Char1"/>
    <w:locked/>
    <w:rsid w:val="00141ADB"/>
  </w:style>
  <w:style w:type="character" w:customStyle="1" w:styleId="ImportantTextChar">
    <w:name w:val="Important Text Char"/>
    <w:locked/>
    <w:rsid w:val="00141ADB"/>
  </w:style>
  <w:style w:type="character" w:customStyle="1" w:styleId="StyleBodyText11ptBlackUnderlineChar">
    <w:name w:val="Style Body Text + 11 pt Black Underline Char"/>
    <w:locked/>
    <w:rsid w:val="00141ADB"/>
  </w:style>
  <w:style w:type="character" w:customStyle="1" w:styleId="StyleBodyText11ptBoldBlackChar">
    <w:name w:val="Style Body Text + 11 pt Bold Black Char"/>
    <w:locked/>
    <w:rsid w:val="00141ADB"/>
  </w:style>
  <w:style w:type="character" w:customStyle="1" w:styleId="StyletinyBoldChar">
    <w:name w:val="Style tiny + Bold Char"/>
    <w:locked/>
    <w:rsid w:val="00141ADB"/>
  </w:style>
  <w:style w:type="character" w:customStyle="1" w:styleId="Heading5SizeDownChar">
    <w:name w:val="Heading 5 Size Down Char"/>
    <w:locked/>
    <w:rsid w:val="00141ADB"/>
  </w:style>
  <w:style w:type="character" w:customStyle="1" w:styleId="Normal2BoldChar">
    <w:name w:val="Normal2 + Bold Char"/>
    <w:locked/>
    <w:rsid w:val="00141ADB"/>
  </w:style>
  <w:style w:type="character" w:customStyle="1" w:styleId="ListContentsChar">
    <w:name w:val="List Contents Char"/>
    <w:locked/>
    <w:rsid w:val="00141ADB"/>
  </w:style>
  <w:style w:type="character" w:customStyle="1" w:styleId="StyleListContents11ptCustomColorRGB353132UnderlineChar">
    <w:name w:val="Style List Contents + 11 pt Custom Color(RGB(353132)) Underline Char"/>
    <w:locked/>
    <w:rsid w:val="00141ADB"/>
  </w:style>
  <w:style w:type="character" w:customStyle="1" w:styleId="StyleCards12ptThickunderlineChar2">
    <w:name w:val="Style Cards + 12 pt Thick underline Char2"/>
    <w:locked/>
    <w:rsid w:val="00141ADB"/>
  </w:style>
  <w:style w:type="character" w:customStyle="1" w:styleId="UnimportantCharChar">
    <w:name w:val="Unimportant Char Char"/>
    <w:locked/>
    <w:rsid w:val="00141ADB"/>
  </w:style>
  <w:style w:type="character" w:customStyle="1" w:styleId="UnunderlinedChar">
    <w:name w:val="Ununderlined Char"/>
    <w:locked/>
    <w:rsid w:val="00141ADB"/>
  </w:style>
  <w:style w:type="character" w:customStyle="1" w:styleId="textunderlineChar0">
    <w:name w:val="text underline Char"/>
    <w:locked/>
    <w:rsid w:val="00141ADB"/>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141ADB"/>
  </w:style>
  <w:style w:type="character" w:customStyle="1" w:styleId="Cardnon-underlinedChar">
    <w:name w:val="Card non-underlined Char"/>
    <w:locked/>
    <w:rsid w:val="00141ADB"/>
  </w:style>
  <w:style w:type="character" w:customStyle="1" w:styleId="Card-UnderlineChar">
    <w:name w:val="Card-Underline Char"/>
    <w:locked/>
    <w:rsid w:val="00141ADB"/>
  </w:style>
  <w:style w:type="character" w:customStyle="1" w:styleId="CircleChar">
    <w:name w:val="Circle Char"/>
    <w:locked/>
    <w:rsid w:val="00141ADB"/>
  </w:style>
  <w:style w:type="character" w:customStyle="1" w:styleId="citeunreadChar">
    <w:name w:val="cite unread Char"/>
    <w:locked/>
    <w:rsid w:val="00141ADB"/>
  </w:style>
  <w:style w:type="character" w:customStyle="1" w:styleId="readCharChar">
    <w:name w:val="read Char Char"/>
    <w:locked/>
    <w:rsid w:val="00141ADB"/>
  </w:style>
  <w:style w:type="character" w:customStyle="1" w:styleId="StyleStyle16ptChar">
    <w:name w:val="Style Style1 + 6 pt Char"/>
    <w:locked/>
    <w:rsid w:val="00141ADB"/>
  </w:style>
  <w:style w:type="character" w:customStyle="1" w:styleId="tagChar2">
    <w:name w:val="tag Char2"/>
    <w:qFormat/>
    <w:rsid w:val="00141ADB"/>
  </w:style>
  <w:style w:type="character" w:customStyle="1" w:styleId="cardchar00">
    <w:name w:val="cardchar0"/>
    <w:basedOn w:val="DefaultParagraphFont"/>
    <w:rsid w:val="00141ADB"/>
  </w:style>
  <w:style w:type="character" w:customStyle="1" w:styleId="UnderlineNon-bold">
    <w:name w:val="Underline Non - bold"/>
    <w:rsid w:val="00141ADB"/>
  </w:style>
  <w:style w:type="character" w:customStyle="1" w:styleId="UnderlineBold0">
    <w:name w:val="Underline Bold"/>
    <w:uiPriority w:val="6"/>
    <w:qFormat/>
    <w:rsid w:val="00141ADB"/>
  </w:style>
  <w:style w:type="character" w:customStyle="1" w:styleId="Heading5Char2">
    <w:name w:val="Heading 5 Char2"/>
    <w:rsid w:val="00141ADB"/>
  </w:style>
  <w:style w:type="character" w:customStyle="1" w:styleId="underlinechar5">
    <w:name w:val="underlinechar"/>
    <w:rsid w:val="00141ADB"/>
  </w:style>
  <w:style w:type="character" w:customStyle="1" w:styleId="authordate2">
    <w:name w:val="authordate"/>
    <w:rsid w:val="00141ADB"/>
  </w:style>
  <w:style w:type="character" w:customStyle="1" w:styleId="underline4">
    <w:name w:val="%underline"/>
    <w:qFormat/>
    <w:rsid w:val="00141ADB"/>
  </w:style>
  <w:style w:type="character" w:customStyle="1" w:styleId="AUNDERLINE0">
    <w:name w:val="AUNDERLINE"/>
    <w:qFormat/>
    <w:rsid w:val="00141ADB"/>
  </w:style>
  <w:style w:type="character" w:customStyle="1" w:styleId="slug-doi">
    <w:name w:val="slug-doi"/>
    <w:basedOn w:val="DefaultParagraphFont"/>
    <w:rsid w:val="00141ADB"/>
  </w:style>
  <w:style w:type="character" w:customStyle="1" w:styleId="af">
    <w:name w:val="af"/>
    <w:basedOn w:val="DefaultParagraphFont"/>
    <w:rsid w:val="00141ADB"/>
  </w:style>
  <w:style w:type="character" w:customStyle="1" w:styleId="ab">
    <w:name w:val="ab"/>
    <w:basedOn w:val="DefaultParagraphFont"/>
    <w:rsid w:val="00141ADB"/>
  </w:style>
  <w:style w:type="character" w:customStyle="1" w:styleId="em">
    <w:name w:val="em"/>
    <w:basedOn w:val="DefaultParagraphFont"/>
    <w:rsid w:val="00141ADB"/>
  </w:style>
  <w:style w:type="character" w:customStyle="1" w:styleId="au">
    <w:name w:val="au"/>
    <w:basedOn w:val="DefaultParagraphFont"/>
    <w:rsid w:val="00141ADB"/>
  </w:style>
  <w:style w:type="character" w:customStyle="1" w:styleId="ti">
    <w:name w:val="ti"/>
    <w:basedOn w:val="DefaultParagraphFont"/>
    <w:rsid w:val="00141ADB"/>
  </w:style>
  <w:style w:type="character" w:customStyle="1" w:styleId="subheadblue">
    <w:name w:val="subhead_blue"/>
    <w:basedOn w:val="DefaultParagraphFont"/>
    <w:rsid w:val="00141ADB"/>
  </w:style>
  <w:style w:type="character" w:customStyle="1" w:styleId="affiliation">
    <w:name w:val="affiliation"/>
    <w:basedOn w:val="DefaultParagraphFont"/>
    <w:rsid w:val="00141ADB"/>
  </w:style>
  <w:style w:type="character" w:customStyle="1" w:styleId="slug-doi-wrapper">
    <w:name w:val="slug-doi-wrapper"/>
    <w:basedOn w:val="DefaultParagraphFont"/>
    <w:rsid w:val="00141ADB"/>
  </w:style>
  <w:style w:type="character" w:customStyle="1" w:styleId="slug-metadata-noteahead-of-print">
    <w:name w:val="slug-metadata-note ahead-of-print"/>
    <w:basedOn w:val="DefaultParagraphFont"/>
    <w:rsid w:val="00141ADB"/>
  </w:style>
  <w:style w:type="character" w:customStyle="1" w:styleId="slug-ahead-of-print-date">
    <w:name w:val="slug-ahead-of-print-date"/>
    <w:basedOn w:val="DefaultParagraphFont"/>
    <w:rsid w:val="00141ADB"/>
  </w:style>
  <w:style w:type="character" w:customStyle="1" w:styleId="medium-bold">
    <w:name w:val="medium-bold"/>
    <w:basedOn w:val="DefaultParagraphFont"/>
    <w:rsid w:val="00141ADB"/>
  </w:style>
  <w:style w:type="character" w:customStyle="1" w:styleId="updated-short-citation">
    <w:name w:val="updated-short-citation"/>
    <w:basedOn w:val="DefaultParagraphFont"/>
    <w:rsid w:val="00141ADB"/>
  </w:style>
  <w:style w:type="character" w:customStyle="1" w:styleId="TagCharChar1">
    <w:name w:val="Tag Char Char1"/>
    <w:rsid w:val="00141ADB"/>
  </w:style>
  <w:style w:type="character" w:customStyle="1" w:styleId="berief">
    <w:name w:val="berief"/>
    <w:rsid w:val="00141ADB"/>
  </w:style>
  <w:style w:type="character" w:customStyle="1" w:styleId="Brief-Smalltext">
    <w:name w:val="Brief - Small text"/>
    <w:rsid w:val="00141ADB"/>
  </w:style>
  <w:style w:type="character" w:customStyle="1" w:styleId="F8-UnderlineBold">
    <w:name w:val="F8 - Underline/Bold"/>
    <w:rsid w:val="00141ADB"/>
  </w:style>
  <w:style w:type="character" w:customStyle="1" w:styleId="Brief-Bold">
    <w:name w:val="Brief - Bold"/>
    <w:rsid w:val="00141ADB"/>
  </w:style>
  <w:style w:type="character" w:customStyle="1" w:styleId="Card-Underline0">
    <w:name w:val="Card - Underline"/>
    <w:rsid w:val="00141ADB"/>
  </w:style>
  <w:style w:type="character" w:customStyle="1" w:styleId="beriefunderline">
    <w:name w:val="berief = underline"/>
    <w:rsid w:val="00141ADB"/>
  </w:style>
  <w:style w:type="character" w:customStyle="1" w:styleId="BoldText10pt">
    <w:name w:val="Bold Text 10 pt"/>
    <w:rsid w:val="00141ADB"/>
  </w:style>
  <w:style w:type="character" w:customStyle="1" w:styleId="eoeaheader">
    <w:name w:val="eoea_header"/>
    <w:basedOn w:val="DefaultParagraphFont"/>
    <w:rsid w:val="00141ADB"/>
  </w:style>
  <w:style w:type="character" w:customStyle="1" w:styleId="SC4208902">
    <w:name w:val="SC.4.208902"/>
    <w:rsid w:val="00141ADB"/>
  </w:style>
  <w:style w:type="character" w:customStyle="1" w:styleId="SC4208915">
    <w:name w:val="SC.4.208915"/>
    <w:rsid w:val="00141ADB"/>
  </w:style>
  <w:style w:type="character" w:customStyle="1" w:styleId="SC273764">
    <w:name w:val="SC.2.73764"/>
    <w:rsid w:val="00141ADB"/>
  </w:style>
  <w:style w:type="character" w:customStyle="1" w:styleId="SC273779">
    <w:name w:val="SC.2.73779"/>
    <w:rsid w:val="00141ADB"/>
  </w:style>
  <w:style w:type="character" w:customStyle="1" w:styleId="SC273763">
    <w:name w:val="SC.2.73763"/>
    <w:rsid w:val="00141ADB"/>
  </w:style>
  <w:style w:type="character" w:customStyle="1" w:styleId="SC4208910">
    <w:name w:val="SC.4.208910"/>
    <w:rsid w:val="00141ADB"/>
  </w:style>
  <w:style w:type="character" w:customStyle="1" w:styleId="SC4208911">
    <w:name w:val="SC.4.208911"/>
    <w:rsid w:val="00141ADB"/>
  </w:style>
  <w:style w:type="character" w:customStyle="1" w:styleId="articlesubtitle">
    <w:name w:val="article_sub_title"/>
    <w:basedOn w:val="DefaultParagraphFont"/>
    <w:rsid w:val="00141ADB"/>
  </w:style>
  <w:style w:type="character" w:customStyle="1" w:styleId="newsdate2">
    <w:name w:val="news_date2"/>
    <w:basedOn w:val="DefaultParagraphFont"/>
    <w:rsid w:val="00141ADB"/>
  </w:style>
  <w:style w:type="character" w:customStyle="1" w:styleId="readarticleheader">
    <w:name w:val="readarticleheader"/>
    <w:basedOn w:val="DefaultParagraphFont"/>
    <w:rsid w:val="00141ADB"/>
  </w:style>
  <w:style w:type="character" w:customStyle="1" w:styleId="char">
    <w:name w:val="char"/>
    <w:basedOn w:val="DefaultParagraphFont"/>
    <w:rsid w:val="00141ADB"/>
  </w:style>
  <w:style w:type="character" w:customStyle="1" w:styleId="hdr">
    <w:name w:val="hdr"/>
    <w:basedOn w:val="DefaultParagraphFont"/>
    <w:rsid w:val="00141ADB"/>
  </w:style>
  <w:style w:type="character" w:customStyle="1" w:styleId="bolding1">
    <w:name w:val="bolding1"/>
    <w:rsid w:val="00141ADB"/>
  </w:style>
  <w:style w:type="character" w:customStyle="1" w:styleId="bookoptions1">
    <w:name w:val="book_options1"/>
    <w:rsid w:val="00141ADB"/>
  </w:style>
  <w:style w:type="character" w:customStyle="1" w:styleId="descriptionblock">
    <w:name w:val="description block"/>
    <w:basedOn w:val="DefaultParagraphFont"/>
    <w:rsid w:val="00141ADB"/>
  </w:style>
  <w:style w:type="character" w:customStyle="1" w:styleId="detailsboxblock">
    <w:name w:val="detailsbox block"/>
    <w:basedOn w:val="DefaultParagraphFont"/>
    <w:rsid w:val="00141ADB"/>
  </w:style>
  <w:style w:type="character" w:customStyle="1" w:styleId="CardTextUnderlinedChar">
    <w:name w:val="Card Text Underlined Char"/>
    <w:rsid w:val="00141ADB"/>
  </w:style>
  <w:style w:type="character" w:customStyle="1" w:styleId="cardtextsmallChar">
    <w:name w:val="card text small Char"/>
    <w:rsid w:val="00141ADB"/>
  </w:style>
  <w:style w:type="character" w:customStyle="1" w:styleId="countrytitle1">
    <w:name w:val="countrytitle1"/>
    <w:rsid w:val="00141ADB"/>
  </w:style>
  <w:style w:type="character" w:customStyle="1" w:styleId="storyheader1">
    <w:name w:val="storyheader1"/>
    <w:rsid w:val="00141ADB"/>
  </w:style>
  <w:style w:type="character" w:customStyle="1" w:styleId="cardunderlinedChar1">
    <w:name w:val="card underlined Char"/>
    <w:rsid w:val="00141ADB"/>
  </w:style>
  <w:style w:type="character" w:customStyle="1" w:styleId="article1">
    <w:name w:val="article1"/>
    <w:rsid w:val="00141ADB"/>
  </w:style>
  <w:style w:type="character" w:customStyle="1" w:styleId="story-posted-date1">
    <w:name w:val="story-posted-date1"/>
    <w:rsid w:val="00141ADB"/>
  </w:style>
  <w:style w:type="character" w:customStyle="1" w:styleId="Heading2CharCharCharCharCharCharCharCharCharCharCharCharCharChar">
    <w:name w:val="Heading 2 Char Char Char Char Char Char Char Char Char Char Char Char Char Char"/>
    <w:rsid w:val="00141ADB"/>
  </w:style>
  <w:style w:type="character" w:customStyle="1" w:styleId="citation10">
    <w:name w:val="citation1"/>
    <w:rsid w:val="00141ADB"/>
  </w:style>
  <w:style w:type="character" w:customStyle="1" w:styleId="hithighlite">
    <w:name w:val="hithighlite"/>
    <w:basedOn w:val="DefaultParagraphFont"/>
    <w:rsid w:val="00141ADB"/>
  </w:style>
  <w:style w:type="character" w:customStyle="1" w:styleId="articlecontent">
    <w:name w:val="articlecontent"/>
    <w:basedOn w:val="DefaultParagraphFont"/>
    <w:rsid w:val="00141ADB"/>
  </w:style>
  <w:style w:type="character" w:customStyle="1" w:styleId="fource1">
    <w:name w:val="fource1"/>
    <w:rsid w:val="00141ADB"/>
  </w:style>
  <w:style w:type="character" w:customStyle="1" w:styleId="ds">
    <w:name w:val="ds"/>
    <w:basedOn w:val="DefaultParagraphFont"/>
    <w:rsid w:val="00141ADB"/>
  </w:style>
  <w:style w:type="character" w:customStyle="1" w:styleId="MicroTextChar1">
    <w:name w:val="MicroText Char1"/>
    <w:rsid w:val="00141ADB"/>
  </w:style>
  <w:style w:type="character" w:customStyle="1" w:styleId="DefaultPara">
    <w:name w:val="Default Para"/>
    <w:rsid w:val="00141ADB"/>
  </w:style>
  <w:style w:type="character" w:customStyle="1" w:styleId="SYSHYPERTEXT">
    <w:name w:val="SYS_HYPERTEXT"/>
    <w:rsid w:val="00141ADB"/>
  </w:style>
  <w:style w:type="character" w:customStyle="1" w:styleId="BlockHeading1Char">
    <w:name w:val="Block Heading 1 Char"/>
    <w:rsid w:val="00141ADB"/>
  </w:style>
  <w:style w:type="character" w:customStyle="1" w:styleId="StyleTagTimesNewRomanChar">
    <w:name w:val="Style Tag + Times New Roman Char"/>
    <w:rsid w:val="00141AD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41ADB"/>
  </w:style>
  <w:style w:type="character" w:customStyle="1" w:styleId="StyleArialNarrow12ptBold">
    <w:name w:val="Style Arial Narrow 12 pt Bold"/>
    <w:rsid w:val="00141ADB"/>
  </w:style>
  <w:style w:type="character" w:customStyle="1" w:styleId="UnderlinedCharChar1">
    <w:name w:val="Underlined Char Char1"/>
    <w:rsid w:val="00141ADB"/>
  </w:style>
  <w:style w:type="character" w:customStyle="1" w:styleId="Heading2CharChar2">
    <w:name w:val="Heading 2 Char Char2"/>
    <w:rsid w:val="00141ADB"/>
  </w:style>
  <w:style w:type="character" w:customStyle="1" w:styleId="doctitle">
    <w:name w:val="doctitle"/>
    <w:rsid w:val="00141ADB"/>
  </w:style>
  <w:style w:type="character" w:customStyle="1" w:styleId="cardtext-underlined0">
    <w:name w:val="card text- underlined"/>
    <w:rsid w:val="00141ADB"/>
  </w:style>
  <w:style w:type="character" w:customStyle="1" w:styleId="Style8ptChar">
    <w:name w:val="Style 8 pt Char"/>
    <w:rsid w:val="00141ADB"/>
  </w:style>
  <w:style w:type="character" w:customStyle="1" w:styleId="message-item">
    <w:name w:val="message-item"/>
    <w:rsid w:val="00141ADB"/>
  </w:style>
  <w:style w:type="character" w:customStyle="1" w:styleId="A00">
    <w:name w:val="A0"/>
    <w:rsid w:val="00141ADB"/>
  </w:style>
  <w:style w:type="character" w:customStyle="1" w:styleId="datestamp">
    <w:name w:val="datestamp"/>
    <w:rsid w:val="00141ADB"/>
  </w:style>
  <w:style w:type="character" w:customStyle="1" w:styleId="i">
    <w:name w:val="i"/>
    <w:rsid w:val="00141ADB"/>
  </w:style>
  <w:style w:type="character" w:customStyle="1" w:styleId="name">
    <w:name w:val="name"/>
    <w:rsid w:val="00141ADB"/>
  </w:style>
  <w:style w:type="character" w:customStyle="1" w:styleId="forenames">
    <w:name w:val="forenames"/>
    <w:rsid w:val="00141ADB"/>
  </w:style>
  <w:style w:type="character" w:customStyle="1" w:styleId="surname">
    <w:name w:val="surname"/>
    <w:rsid w:val="00141ADB"/>
  </w:style>
  <w:style w:type="character" w:customStyle="1" w:styleId="sifr-alternate">
    <w:name w:val="sifr-alternate"/>
    <w:rsid w:val="00141ADB"/>
  </w:style>
  <w:style w:type="character" w:customStyle="1" w:styleId="medium-font">
    <w:name w:val="medium-font"/>
    <w:rsid w:val="00141ADB"/>
  </w:style>
  <w:style w:type="character" w:customStyle="1" w:styleId="title-link-wrapper">
    <w:name w:val="title-link-wrapper"/>
    <w:rsid w:val="00141ADB"/>
  </w:style>
  <w:style w:type="character" w:customStyle="1" w:styleId="A7">
    <w:name w:val="A7"/>
    <w:rsid w:val="00141ADB"/>
  </w:style>
  <w:style w:type="character" w:customStyle="1" w:styleId="refpreview">
    <w:name w:val="refpreview"/>
    <w:rsid w:val="00141ADB"/>
  </w:style>
  <w:style w:type="character" w:customStyle="1" w:styleId="loose1">
    <w:name w:val="loose1"/>
    <w:rsid w:val="00141ADB"/>
  </w:style>
  <w:style w:type="character" w:customStyle="1" w:styleId="email">
    <w:name w:val="email"/>
    <w:rsid w:val="00141ADB"/>
  </w:style>
  <w:style w:type="character" w:customStyle="1" w:styleId="gsa">
    <w:name w:val="gs_a"/>
    <w:rsid w:val="00141ADB"/>
  </w:style>
  <w:style w:type="character" w:customStyle="1" w:styleId="mainarttitle">
    <w:name w:val="mainarttitle"/>
    <w:rsid w:val="00141ADB"/>
  </w:style>
  <w:style w:type="character" w:customStyle="1" w:styleId="mainartauthor">
    <w:name w:val="mainartauthor"/>
    <w:rsid w:val="00141ADB"/>
  </w:style>
  <w:style w:type="character" w:customStyle="1" w:styleId="mainartdate">
    <w:name w:val="mainartdate"/>
    <w:rsid w:val="00141ADB"/>
  </w:style>
  <w:style w:type="character" w:customStyle="1" w:styleId="gsggs">
    <w:name w:val="gs_ggs"/>
    <w:rsid w:val="00141ADB"/>
  </w:style>
  <w:style w:type="character" w:customStyle="1" w:styleId="ahead">
    <w:name w:val="a_head"/>
    <w:rsid w:val="00141ADB"/>
  </w:style>
  <w:style w:type="character" w:customStyle="1" w:styleId="footnote1">
    <w:name w:val="footnote"/>
    <w:rsid w:val="00141ADB"/>
  </w:style>
  <w:style w:type="character" w:customStyle="1" w:styleId="docbody">
    <w:name w:val="docbody"/>
    <w:rsid w:val="00141ADB"/>
  </w:style>
  <w:style w:type="character" w:customStyle="1" w:styleId="superscript">
    <w:name w:val="superscript"/>
    <w:rsid w:val="00141ADB"/>
  </w:style>
  <w:style w:type="character" w:customStyle="1" w:styleId="bwxsm">
    <w:name w:val="b w xsm"/>
    <w:rsid w:val="00141ADB"/>
  </w:style>
  <w:style w:type="character" w:customStyle="1" w:styleId="fstd">
    <w:name w:val="f std"/>
    <w:rsid w:val="00141ADB"/>
  </w:style>
  <w:style w:type="character" w:customStyle="1" w:styleId="gl">
    <w:name w:val="gl"/>
    <w:rsid w:val="00141ADB"/>
  </w:style>
  <w:style w:type="character" w:customStyle="1" w:styleId="bio1">
    <w:name w:val="bio1"/>
    <w:rsid w:val="00141ADB"/>
  </w:style>
  <w:style w:type="character" w:customStyle="1" w:styleId="BoldChar">
    <w:name w:val="Bold Char"/>
    <w:rsid w:val="00141ADB"/>
  </w:style>
  <w:style w:type="character" w:customStyle="1" w:styleId="cardCharCharCharCharCharChar">
    <w:name w:val="card Char Char Char Char Char Char"/>
    <w:rsid w:val="00141ADB"/>
  </w:style>
  <w:style w:type="character" w:customStyle="1" w:styleId="Style24ptBoldUnderlineCenteredCharChar">
    <w:name w:val="Style 24 pt Bold Underline Centered Char Char"/>
    <w:rsid w:val="00141ADB"/>
  </w:style>
  <w:style w:type="character" w:customStyle="1" w:styleId="TagCiteCharChar0">
    <w:name w:val="Tag / Cite Char Char"/>
    <w:rsid w:val="00141ADB"/>
  </w:style>
  <w:style w:type="character" w:customStyle="1" w:styleId="drop">
    <w:name w:val="drop"/>
    <w:basedOn w:val="DefaultParagraphFont"/>
    <w:rsid w:val="00141ADB"/>
  </w:style>
  <w:style w:type="character" w:customStyle="1" w:styleId="CardTextChar10">
    <w:name w:val="Card Text Char1"/>
    <w:rsid w:val="00141ADB"/>
  </w:style>
  <w:style w:type="character" w:customStyle="1" w:styleId="CardTextUnderlinedCharChar">
    <w:name w:val="Card Text Underlined Char Char"/>
    <w:rsid w:val="00141ADB"/>
  </w:style>
  <w:style w:type="character" w:customStyle="1" w:styleId="CardTagCharCharChar">
    <w:name w:val="Card Tag Char Char Char"/>
    <w:rsid w:val="00141ADB"/>
  </w:style>
  <w:style w:type="character" w:customStyle="1" w:styleId="mainbody">
    <w:name w:val="mainbody"/>
    <w:basedOn w:val="DefaultParagraphFont"/>
    <w:rsid w:val="00141ADB"/>
  </w:style>
  <w:style w:type="character" w:customStyle="1" w:styleId="UnderlineStyleChar2">
    <w:name w:val="Underline Style Char2"/>
    <w:rsid w:val="00141ADB"/>
  </w:style>
  <w:style w:type="character" w:customStyle="1" w:styleId="t13">
    <w:name w:val="t13"/>
    <w:basedOn w:val="DefaultParagraphFont"/>
    <w:rsid w:val="00141ADB"/>
  </w:style>
  <w:style w:type="character" w:customStyle="1" w:styleId="SmallFont7pt">
    <w:name w:val="Small Font (7 pt)"/>
    <w:qFormat/>
    <w:rsid w:val="00141ADB"/>
  </w:style>
  <w:style w:type="character" w:customStyle="1" w:styleId="timestamp">
    <w:name w:val="timestamp"/>
    <w:basedOn w:val="DefaultParagraphFont"/>
    <w:rsid w:val="00141ADB"/>
  </w:style>
  <w:style w:type="character" w:customStyle="1" w:styleId="CharChar17">
    <w:name w:val="Char Char17"/>
    <w:locked/>
    <w:rsid w:val="00141ADB"/>
  </w:style>
  <w:style w:type="character" w:customStyle="1" w:styleId="ilspan">
    <w:name w:val="il_span"/>
    <w:basedOn w:val="DefaultParagraphFont"/>
    <w:rsid w:val="00141ADB"/>
  </w:style>
  <w:style w:type="character" w:customStyle="1" w:styleId="leftidx1">
    <w:name w:val="leftidx1"/>
    <w:rsid w:val="00141ADB"/>
  </w:style>
  <w:style w:type="character" w:customStyle="1" w:styleId="blue1">
    <w:name w:val="blue1"/>
    <w:rsid w:val="00141ADB"/>
  </w:style>
  <w:style w:type="character" w:customStyle="1" w:styleId="author-link1">
    <w:name w:val="author-link1"/>
    <w:rsid w:val="00141ADB"/>
  </w:style>
  <w:style w:type="character" w:customStyle="1" w:styleId="black1">
    <w:name w:val="black1"/>
    <w:rsid w:val="00141ADB"/>
  </w:style>
  <w:style w:type="character" w:customStyle="1" w:styleId="StyleunderlinedCharBold">
    <w:name w:val="Style underlined Char + Bold"/>
    <w:rsid w:val="00141ADB"/>
  </w:style>
  <w:style w:type="character" w:customStyle="1" w:styleId="CardUnderline0">
    <w:name w:val="Card Underline"/>
    <w:rsid w:val="00141ADB"/>
  </w:style>
  <w:style w:type="character" w:customStyle="1" w:styleId="lingoregion">
    <w:name w:val="lingo_region"/>
    <w:basedOn w:val="DefaultParagraphFont"/>
    <w:rsid w:val="00141ADB"/>
  </w:style>
  <w:style w:type="character" w:customStyle="1" w:styleId="cite1">
    <w:name w:val="%cite"/>
    <w:rsid w:val="00141ADB"/>
  </w:style>
  <w:style w:type="character" w:customStyle="1" w:styleId="Emphasis21">
    <w:name w:val="%Emphasis2"/>
    <w:rsid w:val="00141ADB"/>
  </w:style>
  <w:style w:type="character" w:customStyle="1" w:styleId="bodycontentlink">
    <w:name w:val="bodycontentlink"/>
    <w:basedOn w:val="DefaultParagraphFont"/>
    <w:rsid w:val="00141ADB"/>
  </w:style>
  <w:style w:type="character" w:customStyle="1" w:styleId="AAAcite">
    <w:name w:val="AAAcite"/>
    <w:rsid w:val="00141ADB"/>
  </w:style>
  <w:style w:type="character" w:customStyle="1" w:styleId="tmplheaderlink">
    <w:name w:val="tmplheaderlink"/>
    <w:rsid w:val="00141ADB"/>
  </w:style>
  <w:style w:type="character" w:customStyle="1" w:styleId="SubtleEmphasis1">
    <w:name w:val="Subtle Emphasis1"/>
    <w:uiPriority w:val="19"/>
    <w:qFormat/>
    <w:rsid w:val="00141ADB"/>
  </w:style>
  <w:style w:type="character" w:customStyle="1" w:styleId="FontStyle505">
    <w:name w:val="Font Style505"/>
    <w:basedOn w:val="DefaultParagraphFont"/>
    <w:uiPriority w:val="99"/>
    <w:rsid w:val="00141ADB"/>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141ADB"/>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141ADB"/>
    <w:rPr>
      <w:b w:val="0"/>
      <w:bCs w:val="0"/>
      <w:sz w:val="24"/>
      <w:u w:val="single"/>
      <w:bdr w:val="none" w:sz="0" w:space="0" w:color="auto" w:frame="1"/>
    </w:rPr>
  </w:style>
  <w:style w:type="character" w:customStyle="1" w:styleId="Bodytext116">
    <w:name w:val="Body text (11)"/>
    <w:rsid w:val="00141AD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141AD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141ADB"/>
  </w:style>
  <w:style w:type="character" w:customStyle="1" w:styleId="StyleStyleBoldUnderlineUnderlineapple-style-span6ptBoldK">
    <w:name w:val="Style Style Bold UnderlineUnderlineapple-style-span + 6 ptBoldK..."/>
    <w:basedOn w:val="DefaultParagraphFont"/>
    <w:rsid w:val="00141ADB"/>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141ADB"/>
    <w:rPr>
      <w:u w:val="single"/>
      <w:bdr w:val="none" w:sz="0" w:space="0" w:color="auto" w:frame="1"/>
    </w:rPr>
  </w:style>
  <w:style w:type="character" w:customStyle="1" w:styleId="ColorfulGrid-Accent1Char">
    <w:name w:val="Colorful Grid - Accent 1 Char"/>
    <w:aliases w:val="quote Char"/>
    <w:uiPriority w:val="29"/>
    <w:locked/>
    <w:rsid w:val="00141AD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141ADB"/>
    <w:rPr>
      <w:rFonts w:ascii="Verdana" w:hAnsi="Verdana" w:hint="default"/>
      <w:sz w:val="21"/>
      <w:szCs w:val="21"/>
      <w:u w:val="thick"/>
      <w:lang w:val="en-US" w:eastAsia="en-US" w:bidi="ar-SA"/>
    </w:rPr>
  </w:style>
  <w:style w:type="character" w:customStyle="1" w:styleId="role">
    <w:name w:val="role"/>
    <w:rsid w:val="00141ADB"/>
  </w:style>
  <w:style w:type="character" w:customStyle="1" w:styleId="pagination0">
    <w:name w:val="pagination"/>
    <w:basedOn w:val="DefaultParagraphFont"/>
    <w:rsid w:val="00141ADB"/>
  </w:style>
  <w:style w:type="character" w:customStyle="1" w:styleId="doi">
    <w:name w:val="doi"/>
    <w:basedOn w:val="DefaultParagraphFont"/>
    <w:rsid w:val="00141ADB"/>
  </w:style>
  <w:style w:type="character" w:customStyle="1" w:styleId="bodycontents">
    <w:name w:val="bodycontents"/>
    <w:basedOn w:val="DefaultParagraphFont"/>
    <w:rsid w:val="00141ADB"/>
  </w:style>
  <w:style w:type="character" w:customStyle="1" w:styleId="comma">
    <w:name w:val="comma"/>
    <w:basedOn w:val="DefaultParagraphFont"/>
    <w:rsid w:val="00141ADB"/>
  </w:style>
  <w:style w:type="character" w:customStyle="1" w:styleId="pad5right">
    <w:name w:val="pad5right"/>
    <w:basedOn w:val="DefaultParagraphFont"/>
    <w:rsid w:val="00141ADB"/>
  </w:style>
  <w:style w:type="character" w:customStyle="1" w:styleId="pnumber">
    <w:name w:val="pnumber"/>
    <w:rsid w:val="00141ADB"/>
  </w:style>
  <w:style w:type="character" w:customStyle="1" w:styleId="ital">
    <w:name w:val="ital"/>
    <w:rsid w:val="00141ADB"/>
  </w:style>
  <w:style w:type="character" w:customStyle="1" w:styleId="orgdiv">
    <w:name w:val="orgdiv"/>
    <w:rsid w:val="00141ADB"/>
  </w:style>
  <w:style w:type="character" w:customStyle="1" w:styleId="orgname">
    <w:name w:val="orgname"/>
    <w:rsid w:val="00141ADB"/>
  </w:style>
  <w:style w:type="character" w:customStyle="1" w:styleId="city">
    <w:name w:val="city"/>
    <w:rsid w:val="00141ADB"/>
  </w:style>
  <w:style w:type="character" w:customStyle="1" w:styleId="state">
    <w:name w:val="state"/>
    <w:rsid w:val="00141ADB"/>
  </w:style>
  <w:style w:type="character" w:customStyle="1" w:styleId="country">
    <w:name w:val="country"/>
    <w:rsid w:val="00141ADB"/>
  </w:style>
  <w:style w:type="character" w:customStyle="1" w:styleId="readChar">
    <w:name w:val="read Char"/>
    <w:rsid w:val="00141ADB"/>
    <w:rPr>
      <w:szCs w:val="22"/>
      <w:u w:val="single"/>
      <w:lang w:val="en-US" w:eastAsia="en-US" w:bidi="ar-SA"/>
    </w:rPr>
  </w:style>
  <w:style w:type="character" w:customStyle="1" w:styleId="divider">
    <w:name w:val="divider"/>
    <w:basedOn w:val="DefaultParagraphFont"/>
    <w:rsid w:val="00141ADB"/>
  </w:style>
  <w:style w:type="character" w:customStyle="1" w:styleId="blogdate">
    <w:name w:val="blogdate"/>
    <w:basedOn w:val="DefaultParagraphFont"/>
    <w:rsid w:val="00141ADB"/>
  </w:style>
  <w:style w:type="character" w:customStyle="1" w:styleId="ticker">
    <w:name w:val="ticker"/>
    <w:basedOn w:val="DefaultParagraphFont"/>
    <w:rsid w:val="00141ADB"/>
  </w:style>
  <w:style w:type="character" w:customStyle="1" w:styleId="posted">
    <w:name w:val="posted"/>
    <w:basedOn w:val="DefaultParagraphFont"/>
    <w:rsid w:val="00141ADB"/>
  </w:style>
  <w:style w:type="character" w:customStyle="1" w:styleId="time">
    <w:name w:val="time"/>
    <w:basedOn w:val="DefaultParagraphFont"/>
    <w:rsid w:val="00141ADB"/>
  </w:style>
  <w:style w:type="character" w:customStyle="1" w:styleId="dot">
    <w:name w:val="dot"/>
    <w:basedOn w:val="DefaultParagraphFont"/>
    <w:rsid w:val="00141ADB"/>
  </w:style>
  <w:style w:type="character" w:customStyle="1" w:styleId="hn-date">
    <w:name w:val="hn-date"/>
    <w:basedOn w:val="DefaultParagraphFont"/>
    <w:rsid w:val="00141ADB"/>
  </w:style>
  <w:style w:type="character" w:customStyle="1" w:styleId="location">
    <w:name w:val="location"/>
    <w:basedOn w:val="DefaultParagraphFont"/>
    <w:rsid w:val="00141ADB"/>
  </w:style>
  <w:style w:type="character" w:customStyle="1" w:styleId="dropcap-letter">
    <w:name w:val="dropcap-letter"/>
    <w:basedOn w:val="DefaultParagraphFont"/>
    <w:rsid w:val="00141ADB"/>
  </w:style>
  <w:style w:type="character" w:customStyle="1" w:styleId="offscreen">
    <w:name w:val="offscreen"/>
    <w:basedOn w:val="DefaultParagraphFont"/>
    <w:rsid w:val="00141ADB"/>
  </w:style>
  <w:style w:type="character" w:customStyle="1" w:styleId="linked-in">
    <w:name w:val="linked-in"/>
    <w:basedOn w:val="DefaultParagraphFont"/>
    <w:rsid w:val="00141ADB"/>
  </w:style>
  <w:style w:type="character" w:customStyle="1" w:styleId="divs">
    <w:name w:val="divs"/>
    <w:basedOn w:val="DefaultParagraphFont"/>
    <w:rsid w:val="00141ADB"/>
  </w:style>
  <w:style w:type="character" w:customStyle="1" w:styleId="CardUnderlineChar0">
    <w:name w:val="Card Underline Char"/>
    <w:locked/>
    <w:rsid w:val="00141ADB"/>
    <w:rPr>
      <w:szCs w:val="24"/>
      <w:u w:val="single"/>
    </w:rPr>
  </w:style>
  <w:style w:type="character" w:customStyle="1" w:styleId="h4">
    <w:name w:val="h4"/>
    <w:rsid w:val="00141ADB"/>
  </w:style>
  <w:style w:type="character" w:customStyle="1" w:styleId="Date2">
    <w:name w:val="Date2"/>
    <w:rsid w:val="00141ADB"/>
  </w:style>
  <w:style w:type="character" w:customStyle="1" w:styleId="entry-title">
    <w:name w:val="entry-title"/>
    <w:basedOn w:val="DefaultParagraphFont"/>
    <w:rsid w:val="00141ADB"/>
  </w:style>
  <w:style w:type="character" w:customStyle="1" w:styleId="postheader">
    <w:name w:val="postheader"/>
    <w:basedOn w:val="DefaultParagraphFont"/>
    <w:rsid w:val="00141ADB"/>
  </w:style>
  <w:style w:type="character" w:customStyle="1" w:styleId="StyleLatinBaskervilleUnderline">
    <w:name w:val="Style (Latin) Baskerville Underline"/>
    <w:rsid w:val="00141ADB"/>
    <w:rPr>
      <w:rFonts w:ascii="Baskerville" w:hAnsi="Baskerville" w:hint="default"/>
      <w:sz w:val="26"/>
      <w:u w:val="single"/>
    </w:rPr>
  </w:style>
  <w:style w:type="character" w:customStyle="1" w:styleId="StyleStyleUnderline411pt">
    <w:name w:val="Style Style Underline4 + 11 pt"/>
    <w:basedOn w:val="DefaultParagraphFont"/>
    <w:rsid w:val="00141ADB"/>
    <w:rPr>
      <w:sz w:val="20"/>
      <w:u w:val="single"/>
    </w:rPr>
  </w:style>
  <w:style w:type="character" w:customStyle="1" w:styleId="StyleStyleUnderline411ptBold">
    <w:name w:val="Style Style Underline4 + 11 pt Bold"/>
    <w:basedOn w:val="DefaultParagraphFont"/>
    <w:rsid w:val="00141ADB"/>
    <w:rPr>
      <w:b/>
      <w:bCs/>
      <w:sz w:val="20"/>
      <w:u w:val="single"/>
    </w:rPr>
  </w:style>
  <w:style w:type="character" w:customStyle="1" w:styleId="StyleStyleUnderline311pt">
    <w:name w:val="Style Style Underline3 + 11 pt"/>
    <w:basedOn w:val="DefaultParagraphFont"/>
    <w:rsid w:val="00141ADB"/>
    <w:rPr>
      <w:sz w:val="20"/>
      <w:u w:val="single"/>
    </w:rPr>
  </w:style>
  <w:style w:type="character" w:customStyle="1" w:styleId="StyleStyleUnderline311ptBold">
    <w:name w:val="Style Style Underline3 + 11 pt Bold"/>
    <w:basedOn w:val="DefaultParagraphFont"/>
    <w:rsid w:val="00141ADB"/>
    <w:rPr>
      <w:b/>
      <w:bCs/>
      <w:sz w:val="20"/>
      <w:u w:val="single"/>
    </w:rPr>
  </w:style>
  <w:style w:type="character" w:customStyle="1" w:styleId="dropcap1">
    <w:name w:val="dropcap1"/>
    <w:rsid w:val="00141ADB"/>
  </w:style>
  <w:style w:type="character" w:customStyle="1" w:styleId="HighlightedUnderlineEmphasis">
    <w:name w:val="Highlighted Underline Emphasis"/>
    <w:rsid w:val="00141ADB"/>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141ADB"/>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141ADB"/>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141ADB"/>
    <w:rPr>
      <w:rFonts w:ascii="Georgia" w:hAnsi="Georgia" w:hint="default"/>
      <w:u w:val="single"/>
    </w:rPr>
  </w:style>
  <w:style w:type="character" w:customStyle="1" w:styleId="StyleGeorgia12ptThickunderline">
    <w:name w:val="Style Georgia 12 pt Thick underline"/>
    <w:basedOn w:val="DefaultParagraphFont"/>
    <w:rsid w:val="00141ADB"/>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141ADB"/>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141ADB"/>
    <w:rPr>
      <w:b w:val="0"/>
      <w:bCs w:val="0"/>
      <w:sz w:val="22"/>
      <w:u w:val="single"/>
      <w:bdr w:val="none" w:sz="0" w:space="0" w:color="auto" w:frame="1"/>
    </w:rPr>
  </w:style>
  <w:style w:type="character" w:customStyle="1" w:styleId="maintitle">
    <w:name w:val="maintitle"/>
    <w:basedOn w:val="DefaultParagraphFont"/>
    <w:rsid w:val="00141ADB"/>
  </w:style>
  <w:style w:type="character" w:customStyle="1" w:styleId="cit-title">
    <w:name w:val="cit-title"/>
    <w:basedOn w:val="DefaultParagraphFont"/>
    <w:rsid w:val="00141ADB"/>
  </w:style>
  <w:style w:type="character" w:customStyle="1" w:styleId="volume">
    <w:name w:val="volume"/>
    <w:basedOn w:val="DefaultParagraphFont"/>
    <w:rsid w:val="00141ADB"/>
  </w:style>
  <w:style w:type="character" w:customStyle="1" w:styleId="z3988">
    <w:name w:val="z3988"/>
    <w:basedOn w:val="DefaultParagraphFont"/>
    <w:rsid w:val="00141ADB"/>
  </w:style>
  <w:style w:type="character" w:customStyle="1" w:styleId="freeaccess">
    <w:name w:val="freeaccess"/>
    <w:basedOn w:val="DefaultParagraphFont"/>
    <w:rsid w:val="00141ADB"/>
  </w:style>
  <w:style w:type="character" w:customStyle="1" w:styleId="person-name">
    <w:name w:val="person-name"/>
    <w:basedOn w:val="DefaultParagraphFont"/>
    <w:rsid w:val="00141ADB"/>
  </w:style>
  <w:style w:type="character" w:customStyle="1" w:styleId="articoloinside">
    <w:name w:val="articolo_inside"/>
    <w:rsid w:val="00141ADB"/>
  </w:style>
  <w:style w:type="character" w:customStyle="1" w:styleId="job">
    <w:name w:val="job"/>
    <w:basedOn w:val="DefaultParagraphFont"/>
    <w:rsid w:val="00141ADB"/>
  </w:style>
  <w:style w:type="character" w:customStyle="1" w:styleId="company">
    <w:name w:val="company"/>
    <w:basedOn w:val="DefaultParagraphFont"/>
    <w:rsid w:val="00141ADB"/>
  </w:style>
  <w:style w:type="character" w:customStyle="1" w:styleId="publisher">
    <w:name w:val="publisher"/>
    <w:basedOn w:val="DefaultParagraphFont"/>
    <w:rsid w:val="00141ADB"/>
  </w:style>
  <w:style w:type="character" w:customStyle="1" w:styleId="pubyear">
    <w:name w:val="pubyear"/>
    <w:basedOn w:val="DefaultParagraphFont"/>
    <w:rsid w:val="00141ADB"/>
  </w:style>
  <w:style w:type="character" w:customStyle="1" w:styleId="pubcity">
    <w:name w:val="pubcity"/>
    <w:basedOn w:val="DefaultParagraphFont"/>
    <w:rsid w:val="00141ADB"/>
  </w:style>
  <w:style w:type="character" w:customStyle="1" w:styleId="ecdate">
    <w:name w:val="ec_date"/>
    <w:basedOn w:val="DefaultParagraphFont"/>
    <w:rsid w:val="00141ADB"/>
    <w:rPr>
      <w:rFonts w:ascii="Verdana" w:hAnsi="Verdana" w:hint="default"/>
      <w:sz w:val="20"/>
      <w:szCs w:val="20"/>
      <w:shd w:val="clear" w:color="auto" w:fill="FFFFFF"/>
    </w:rPr>
  </w:style>
  <w:style w:type="character" w:customStyle="1" w:styleId="articletext0">
    <w:name w:val="article_text"/>
    <w:basedOn w:val="DefaultParagraphFont"/>
    <w:rsid w:val="00141ADB"/>
  </w:style>
  <w:style w:type="character" w:customStyle="1" w:styleId="hittermhilite">
    <w:name w:val="hittermhilite"/>
    <w:basedOn w:val="DefaultParagraphFont"/>
    <w:rsid w:val="00141ADB"/>
  </w:style>
  <w:style w:type="character" w:customStyle="1" w:styleId="articleheadline">
    <w:name w:val="articleheadline"/>
    <w:basedOn w:val="DefaultParagraphFont"/>
    <w:rsid w:val="00141ADB"/>
  </w:style>
  <w:style w:type="character" w:customStyle="1" w:styleId="u-byline">
    <w:name w:val="u-byline"/>
    <w:basedOn w:val="DefaultParagraphFont"/>
    <w:rsid w:val="00141ADB"/>
  </w:style>
  <w:style w:type="character" w:customStyle="1" w:styleId="articlebya">
    <w:name w:val="articleby_a"/>
    <w:basedOn w:val="DefaultParagraphFont"/>
    <w:rsid w:val="00141ADB"/>
  </w:style>
  <w:style w:type="character" w:customStyle="1" w:styleId="popupwinby">
    <w:name w:val="popupwinby"/>
    <w:basedOn w:val="DefaultParagraphFont"/>
    <w:rsid w:val="00141ADB"/>
  </w:style>
  <w:style w:type="character" w:customStyle="1" w:styleId="storyheader">
    <w:name w:val="storyheader"/>
    <w:basedOn w:val="DefaultParagraphFont"/>
    <w:rsid w:val="00141ADB"/>
  </w:style>
  <w:style w:type="character" w:customStyle="1" w:styleId="marron">
    <w:name w:val="marron"/>
    <w:basedOn w:val="DefaultParagraphFont"/>
    <w:rsid w:val="00141ADB"/>
  </w:style>
  <w:style w:type="character" w:customStyle="1" w:styleId="StyleNormalWeb10ptChar">
    <w:name w:val="Style Normal (Web) + 10 pt Char"/>
    <w:basedOn w:val="DefaultParagraphFont"/>
    <w:rsid w:val="00141ADB"/>
    <w:rPr>
      <w:szCs w:val="24"/>
      <w:lang w:val="en-US" w:eastAsia="en-US" w:bidi="ar-SA"/>
    </w:rPr>
  </w:style>
  <w:style w:type="character" w:customStyle="1" w:styleId="Style3CharChar">
    <w:name w:val="Style3 Char Char"/>
    <w:basedOn w:val="DefaultParagraphFont"/>
    <w:rsid w:val="00141ADB"/>
    <w:rPr>
      <w:rFonts w:ascii="Arial Narrow" w:hAnsi="Arial Narrow" w:hint="default"/>
      <w:b/>
      <w:bCs w:val="0"/>
      <w:sz w:val="22"/>
      <w:szCs w:val="24"/>
      <w:lang w:val="en-US" w:eastAsia="en-US" w:bidi="ar-SA"/>
    </w:rPr>
  </w:style>
  <w:style w:type="character" w:customStyle="1" w:styleId="NormalChar0">
    <w:name w:val="Normal Char"/>
    <w:basedOn w:val="DefaultParagraphFont"/>
    <w:rsid w:val="00141ADB"/>
    <w:rPr>
      <w:lang w:eastAsia="en-US"/>
    </w:rPr>
  </w:style>
  <w:style w:type="character" w:customStyle="1" w:styleId="BoldUnderlineChar4">
    <w:name w:val="Bold + Underline Char"/>
    <w:basedOn w:val="DefaultParagraphFont"/>
    <w:rsid w:val="00141ADB"/>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141ADB"/>
  </w:style>
  <w:style w:type="character" w:customStyle="1" w:styleId="CharacterStyle7">
    <w:name w:val="Character Style 7"/>
    <w:rsid w:val="00141ADB"/>
    <w:rPr>
      <w:rFonts w:ascii="Arial Narrow" w:hAnsi="Arial Narrow" w:cs="Arial Narrow" w:hint="default"/>
      <w:sz w:val="20"/>
      <w:szCs w:val="20"/>
      <w:u w:val="single"/>
    </w:rPr>
  </w:style>
  <w:style w:type="character" w:customStyle="1" w:styleId="StyleStyle4Char">
    <w:name w:val="Style Style4 + Char"/>
    <w:basedOn w:val="DefaultParagraphFont"/>
    <w:rsid w:val="00141ADB"/>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141ADB"/>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141ADB"/>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141ADB"/>
    <w:rPr>
      <w:rFonts w:ascii="Garamond" w:hAnsi="Garamond" w:hint="default"/>
      <w:sz w:val="16"/>
    </w:rPr>
  </w:style>
  <w:style w:type="character" w:customStyle="1" w:styleId="UnderlineCard0">
    <w:name w:val="Underline Card"/>
    <w:uiPriority w:val="6"/>
    <w:qFormat/>
    <w:rsid w:val="00141ADB"/>
    <w:rPr>
      <w:rFonts w:ascii="Arial" w:hAnsi="Arial" w:cs="Arial" w:hint="default"/>
      <w:b w:val="0"/>
      <w:bCs/>
      <w:sz w:val="20"/>
      <w:u w:val="single"/>
    </w:rPr>
  </w:style>
  <w:style w:type="character" w:customStyle="1" w:styleId="underlining0">
    <w:name w:val="underlining"/>
    <w:rsid w:val="00141ADB"/>
  </w:style>
  <w:style w:type="character" w:customStyle="1" w:styleId="btitle">
    <w:name w:val="btitle"/>
    <w:rsid w:val="00141ADB"/>
  </w:style>
  <w:style w:type="character" w:customStyle="1" w:styleId="green">
    <w:name w:val="green"/>
    <w:rsid w:val="00141ADB"/>
  </w:style>
  <w:style w:type="character" w:customStyle="1" w:styleId="BodyText32">
    <w:name w:val="Body Text3"/>
    <w:rsid w:val="00141ADB"/>
  </w:style>
  <w:style w:type="character" w:customStyle="1" w:styleId="BodytextBold">
    <w:name w:val="Body text + Bold"/>
    <w:rsid w:val="00141ADB"/>
  </w:style>
  <w:style w:type="character" w:customStyle="1" w:styleId="Bodytext6pt">
    <w:name w:val="Body text + 6 pt"/>
    <w:rsid w:val="00141ADB"/>
  </w:style>
  <w:style w:type="character" w:customStyle="1" w:styleId="BodytextItalic1">
    <w:name w:val="Body text + Italic1"/>
    <w:aliases w:val="Spacing 0 pt1"/>
    <w:uiPriority w:val="99"/>
    <w:rsid w:val="00141ADB"/>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41ADB"/>
    <w:rPr>
      <w:rFonts w:ascii="Georgia" w:hAnsi="Georgia" w:cs="Calibri" w:hint="default"/>
    </w:rPr>
  </w:style>
  <w:style w:type="character" w:customStyle="1" w:styleId="created">
    <w:name w:val="created"/>
    <w:basedOn w:val="DefaultParagraphFont"/>
    <w:rsid w:val="00141ADB"/>
  </w:style>
  <w:style w:type="character" w:customStyle="1" w:styleId="StyleAsianMSMinchoBold">
    <w:name w:val="Style (Asian) MS Mincho Bold"/>
    <w:rsid w:val="00141ADB"/>
    <w:rPr>
      <w:rFonts w:ascii="Times New Roman" w:eastAsia="MS Mincho" w:hAnsi="Times New Roman" w:cs="Times New Roman" w:hint="default"/>
      <w:b/>
      <w:bCs/>
      <w:u w:val="thick"/>
    </w:rPr>
  </w:style>
  <w:style w:type="character" w:customStyle="1" w:styleId="StyleAsianMSMincho">
    <w:name w:val="Style (Asian) MS Mincho"/>
    <w:rsid w:val="00141ADB"/>
    <w:rPr>
      <w:rFonts w:ascii="Times New Roman" w:eastAsia="MS Mincho" w:hAnsi="Times New Roman" w:cs="Times New Roman" w:hint="default"/>
      <w:u w:val="thick"/>
    </w:rPr>
  </w:style>
  <w:style w:type="character" w:customStyle="1" w:styleId="crosslinkpopup">
    <w:name w:val="crosslinkpopup"/>
    <w:rsid w:val="00141ADB"/>
  </w:style>
  <w:style w:type="character" w:customStyle="1" w:styleId="CardCharChar1">
    <w:name w:val="Card Char Char1"/>
    <w:rsid w:val="00141ADB"/>
    <w:rPr>
      <w:b/>
      <w:bCs/>
      <w:sz w:val="28"/>
      <w:szCs w:val="28"/>
    </w:rPr>
  </w:style>
  <w:style w:type="character" w:customStyle="1" w:styleId="CharacterStyle3">
    <w:name w:val="Character Style 3"/>
    <w:rsid w:val="00141ADB"/>
    <w:rPr>
      <w:sz w:val="18"/>
      <w:szCs w:val="18"/>
    </w:rPr>
  </w:style>
  <w:style w:type="character" w:customStyle="1" w:styleId="UnderlineBoldChar">
    <w:name w:val="Underline Bold Char"/>
    <w:locked/>
    <w:rsid w:val="00141ADB"/>
    <w:rPr>
      <w:rFonts w:ascii="Times New Roman" w:eastAsia="Times New Roman" w:hAnsi="Times New Roman" w:cs="Calibri" w:hint="default"/>
      <w:b/>
      <w:bCs w:val="0"/>
      <w:sz w:val="24"/>
      <w:szCs w:val="20"/>
      <w:u w:val="single"/>
    </w:rPr>
  </w:style>
  <w:style w:type="character" w:customStyle="1" w:styleId="underlineCharChar0">
    <w:name w:val="underline Char Char"/>
    <w:rsid w:val="00141ADB"/>
    <w:rPr>
      <w:rFonts w:ascii="Arial Narrow" w:eastAsia="Times New Roman" w:hAnsi="Arial Narrow" w:cs="Calibri" w:hint="default"/>
      <w:sz w:val="24"/>
      <w:u w:val="single"/>
    </w:rPr>
  </w:style>
  <w:style w:type="character" w:customStyle="1" w:styleId="newsstorytitle">
    <w:name w:val="news_story_title"/>
    <w:rsid w:val="00141ADB"/>
  </w:style>
  <w:style w:type="character" w:customStyle="1" w:styleId="yqlink">
    <w:name w:val="yqlink"/>
    <w:rsid w:val="00141ADB"/>
  </w:style>
  <w:style w:type="character" w:customStyle="1" w:styleId="clbody">
    <w:name w:val="clbody"/>
    <w:rsid w:val="00141ADB"/>
  </w:style>
  <w:style w:type="character" w:customStyle="1" w:styleId="Boxing">
    <w:name w:val="Boxing"/>
    <w:rsid w:val="00141ADB"/>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141ADB"/>
  </w:style>
  <w:style w:type="character" w:customStyle="1" w:styleId="boldandunderlinecharcharcharcharcharcharcharcharcharcharcharcharcharcharcharchar0">
    <w:name w:val="boldandunderlinecharcharcharcharcharcharcharcharcharcharcharcharcharcharcharchar"/>
    <w:rsid w:val="00141ADB"/>
  </w:style>
  <w:style w:type="character" w:customStyle="1" w:styleId="underlinecharcharcharcharcharcharcharcharcharcharcharcharcharchar0">
    <w:name w:val="underlinecharcharcharcharcharcharcharcharcharcharcharcharcharchar"/>
    <w:rsid w:val="00141ADB"/>
  </w:style>
  <w:style w:type="character" w:customStyle="1" w:styleId="CharCharCharCharCharChar1Char">
    <w:name w:val="Char Char Char Char Char Char1 Char"/>
    <w:rsid w:val="00141ADB"/>
    <w:rPr>
      <w:rFonts w:ascii="Times New Roman" w:eastAsia="Times New Roman" w:hAnsi="Times New Roman" w:cs="Times New Roman" w:hint="default"/>
      <w:b/>
      <w:bCs w:val="0"/>
      <w:sz w:val="24"/>
      <w:szCs w:val="24"/>
    </w:rPr>
  </w:style>
  <w:style w:type="character" w:customStyle="1" w:styleId="Taggin-New">
    <w:name w:val="Taggin - New"/>
    <w:rsid w:val="00141ADB"/>
    <w:rPr>
      <w:rFonts w:ascii="Arial Narrow" w:hAnsi="Arial Narrow" w:hint="default"/>
      <w:b/>
      <w:bCs w:val="0"/>
      <w:sz w:val="22"/>
    </w:rPr>
  </w:style>
  <w:style w:type="character" w:customStyle="1" w:styleId="emphasis22">
    <w:name w:val="emphasis2"/>
    <w:rsid w:val="00141ADB"/>
  </w:style>
  <w:style w:type="character" w:customStyle="1" w:styleId="citechar1">
    <w:name w:val="citechar"/>
    <w:rsid w:val="00141AD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41ADB"/>
    <w:rPr>
      <w:sz w:val="24"/>
      <w:szCs w:val="24"/>
      <w:lang w:val="en-US" w:eastAsia="en-US" w:bidi="ar-SA"/>
    </w:rPr>
  </w:style>
  <w:style w:type="character" w:customStyle="1" w:styleId="NewTag">
    <w:name w:val="NewTag"/>
    <w:uiPriority w:val="1"/>
    <w:qFormat/>
    <w:rsid w:val="00141ADB"/>
    <w:rPr>
      <w:rFonts w:ascii="Georgia" w:hAnsi="Georgia" w:hint="default"/>
      <w:b/>
      <w:bCs w:val="0"/>
      <w:sz w:val="24"/>
    </w:rPr>
  </w:style>
  <w:style w:type="character" w:customStyle="1" w:styleId="searchtools-record-title">
    <w:name w:val="searchtools-record-title"/>
    <w:basedOn w:val="DefaultParagraphFont"/>
    <w:rsid w:val="00141ADB"/>
  </w:style>
  <w:style w:type="character" w:customStyle="1" w:styleId="HighlightedUnderline0">
    <w:name w:val="Highlighted Underline"/>
    <w:basedOn w:val="DefaultParagraphFont"/>
    <w:uiPriority w:val="1"/>
    <w:qFormat/>
    <w:rsid w:val="00141ADB"/>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141ADB"/>
  </w:style>
  <w:style w:type="character" w:customStyle="1" w:styleId="flourish">
    <w:name w:val="flourish"/>
    <w:rsid w:val="00141ADB"/>
  </w:style>
  <w:style w:type="character" w:customStyle="1" w:styleId="style150">
    <w:name w:val="style150"/>
    <w:rsid w:val="00141ADB"/>
  </w:style>
  <w:style w:type="character" w:customStyle="1" w:styleId="head">
    <w:name w:val="head"/>
    <w:rsid w:val="00141ADB"/>
  </w:style>
  <w:style w:type="character" w:customStyle="1" w:styleId="first-letter">
    <w:name w:val="first-letter"/>
    <w:rsid w:val="00141ADB"/>
  </w:style>
  <w:style w:type="character" w:customStyle="1" w:styleId="focusparagraph">
    <w:name w:val="focusparagraph"/>
    <w:rsid w:val="00141ADB"/>
  </w:style>
  <w:style w:type="character" w:customStyle="1" w:styleId="StyleUnderlineCharChar111pt">
    <w:name w:val="Style Underline Char Char1 + 11 pt"/>
    <w:rsid w:val="00141ADB"/>
    <w:rPr>
      <w:rFonts w:ascii="Times New Roman" w:hAnsi="Times New Roman" w:cs="Times New Roman" w:hint="default"/>
      <w:sz w:val="20"/>
      <w:u w:val="single"/>
      <w:lang w:val="en-US" w:eastAsia="en-US" w:bidi="ar-SA"/>
    </w:rPr>
  </w:style>
  <w:style w:type="character" w:customStyle="1" w:styleId="CharChar31">
    <w:name w:val="Char Char31"/>
    <w:rsid w:val="00141ADB"/>
    <w:rPr>
      <w:rFonts w:ascii="Arial" w:hAnsi="Arial" w:cs="Arial" w:hint="default"/>
      <w:b/>
      <w:bCs/>
      <w:szCs w:val="32"/>
      <w:lang w:val="en-US" w:eastAsia="en-US" w:bidi="ar-SA"/>
    </w:rPr>
  </w:style>
  <w:style w:type="character" w:customStyle="1" w:styleId="citationgenerated">
    <w:name w:val="citation generated"/>
    <w:rsid w:val="00141ADB"/>
  </w:style>
  <w:style w:type="character" w:customStyle="1" w:styleId="commentstext0">
    <w:name w:val="comments_text"/>
    <w:uiPriority w:val="99"/>
    <w:rsid w:val="00141ADB"/>
    <w:rPr>
      <w:rFonts w:ascii="Times New Roman" w:hAnsi="Times New Roman" w:cs="Times New Roman" w:hint="default"/>
    </w:rPr>
  </w:style>
  <w:style w:type="character" w:customStyle="1" w:styleId="FontStyle29">
    <w:name w:val="Font Style29"/>
    <w:uiPriority w:val="99"/>
    <w:rsid w:val="00141ADB"/>
    <w:rPr>
      <w:rFonts w:ascii="Arial" w:hAnsi="Arial" w:cs="Arial" w:hint="default"/>
      <w:sz w:val="14"/>
      <w:szCs w:val="14"/>
    </w:rPr>
  </w:style>
  <w:style w:type="character" w:customStyle="1" w:styleId="A8">
    <w:name w:val="A8"/>
    <w:rsid w:val="00141ADB"/>
    <w:rPr>
      <w:color w:val="000000"/>
      <w:sz w:val="12"/>
      <w:szCs w:val="12"/>
    </w:rPr>
  </w:style>
  <w:style w:type="character" w:customStyle="1" w:styleId="apturelink">
    <w:name w:val="apturelink"/>
    <w:rsid w:val="00141ADB"/>
  </w:style>
  <w:style w:type="character" w:customStyle="1" w:styleId="apturelinkicon">
    <w:name w:val="apturelinkicon"/>
    <w:rsid w:val="00141ADB"/>
  </w:style>
  <w:style w:type="character" w:customStyle="1" w:styleId="titletxt">
    <w:name w:val="titletxt"/>
    <w:rsid w:val="00141ADB"/>
  </w:style>
  <w:style w:type="character" w:customStyle="1" w:styleId="colbcopy">
    <w:name w:val="colbcopy"/>
    <w:rsid w:val="00141ADB"/>
  </w:style>
  <w:style w:type="character" w:customStyle="1" w:styleId="hcard">
    <w:name w:val="hcard"/>
    <w:rsid w:val="00141ADB"/>
  </w:style>
  <w:style w:type="character" w:customStyle="1" w:styleId="Qualified">
    <w:name w:val="Qualified"/>
    <w:rsid w:val="00141ADB"/>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141ADB"/>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141ADB"/>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141ADB"/>
    <w:rPr>
      <w:rFonts w:ascii="Arial" w:eastAsia="Times New Roman" w:hAnsi="Arial" w:cs="Arial" w:hint="default"/>
      <w:b/>
      <w:bCs/>
      <w:kern w:val="32"/>
      <w:sz w:val="28"/>
      <w:szCs w:val="32"/>
    </w:rPr>
  </w:style>
  <w:style w:type="character" w:customStyle="1" w:styleId="columntexthead">
    <w:name w:val="columntexthead"/>
    <w:rsid w:val="00141ADB"/>
  </w:style>
  <w:style w:type="character" w:customStyle="1" w:styleId="instruction">
    <w:name w:val="instruction"/>
    <w:rsid w:val="00141ADB"/>
  </w:style>
  <w:style w:type="character" w:customStyle="1" w:styleId="listpipe">
    <w:name w:val="listpipe"/>
    <w:rsid w:val="00141ADB"/>
  </w:style>
  <w:style w:type="character" w:customStyle="1" w:styleId="imagelink">
    <w:name w:val="imagelink"/>
    <w:rsid w:val="00141ADB"/>
  </w:style>
  <w:style w:type="character" w:customStyle="1" w:styleId="leadin">
    <w:name w:val="leadin"/>
    <w:rsid w:val="00141ADB"/>
  </w:style>
  <w:style w:type="character" w:customStyle="1" w:styleId="A4">
    <w:name w:val="A4"/>
    <w:rsid w:val="00141ADB"/>
    <w:rPr>
      <w:rFonts w:ascii="Baskerville" w:hAnsi="Baskerville" w:cs="Baskerville" w:hint="default"/>
      <w:b/>
      <w:bCs/>
      <w:color w:val="000000"/>
      <w:sz w:val="22"/>
      <w:szCs w:val="22"/>
    </w:rPr>
  </w:style>
  <w:style w:type="character" w:customStyle="1" w:styleId="noticiabyline">
    <w:name w:val="noticia_byline"/>
    <w:rsid w:val="00141ADB"/>
  </w:style>
  <w:style w:type="character" w:customStyle="1" w:styleId="sep">
    <w:name w:val="sep"/>
    <w:rsid w:val="00141ADB"/>
  </w:style>
  <w:style w:type="character" w:customStyle="1" w:styleId="rightnowyahoo">
    <w:name w:val="right_now_yahoo"/>
    <w:rsid w:val="00141ADB"/>
  </w:style>
  <w:style w:type="character" w:customStyle="1" w:styleId="submittedmeta">
    <w:name w:val="submitted meta"/>
    <w:rsid w:val="00141ADB"/>
  </w:style>
  <w:style w:type="character" w:customStyle="1" w:styleId="A10">
    <w:name w:val="A10"/>
    <w:rsid w:val="00141ADB"/>
    <w:rPr>
      <w:color w:val="000000"/>
      <w:sz w:val="12"/>
      <w:szCs w:val="12"/>
    </w:rPr>
  </w:style>
  <w:style w:type="character" w:customStyle="1" w:styleId="AAAunderline">
    <w:name w:val="AAAunderline"/>
    <w:qFormat/>
    <w:rsid w:val="00141ADB"/>
    <w:rPr>
      <w:b/>
      <w:bCs w:val="0"/>
      <w:u w:val="single"/>
    </w:rPr>
  </w:style>
  <w:style w:type="character" w:customStyle="1" w:styleId="IndexHeaderChar">
    <w:name w:val="Index Header Char"/>
    <w:rsid w:val="00141ADB"/>
    <w:rPr>
      <w:rFonts w:ascii="Times New Roman" w:eastAsia="Times New Roman" w:hAnsi="Times New Roman" w:cs="Times New Roman" w:hint="default"/>
      <w:b/>
      <w:bCs/>
      <w:sz w:val="36"/>
    </w:rPr>
  </w:style>
  <w:style w:type="character" w:customStyle="1" w:styleId="StyleHeading310ptChar">
    <w:name w:val="Style Heading 3 + 10 pt Char"/>
    <w:rsid w:val="00141ADB"/>
    <w:rPr>
      <w:rFonts w:ascii="Times New Roman" w:eastAsia="Times New Roman" w:hAnsi="Times New Roman" w:cs="Arial" w:hint="default"/>
      <w:b/>
      <w:bCs/>
      <w:sz w:val="26"/>
      <w:szCs w:val="26"/>
    </w:rPr>
  </w:style>
  <w:style w:type="character" w:customStyle="1" w:styleId="BoldUnderlineChar10">
    <w:name w:val="BoldUnderline Char1"/>
    <w:rsid w:val="00141ADB"/>
    <w:rPr>
      <w:b/>
      <w:bCs w:val="0"/>
      <w:sz w:val="22"/>
      <w:szCs w:val="24"/>
      <w:u w:val="single"/>
      <w:lang w:val="en-US" w:eastAsia="en-US" w:bidi="ar-SA"/>
    </w:rPr>
  </w:style>
  <w:style w:type="character" w:customStyle="1" w:styleId="iagsheaderlarge">
    <w:name w:val="iags_header_large"/>
    <w:rsid w:val="00141ADB"/>
  </w:style>
  <w:style w:type="character" w:customStyle="1" w:styleId="style12char0">
    <w:name w:val="style12char"/>
    <w:rsid w:val="00141ADB"/>
  </w:style>
  <w:style w:type="character" w:customStyle="1" w:styleId="charchar2">
    <w:name w:val="charchar2"/>
    <w:rsid w:val="00141ADB"/>
  </w:style>
  <w:style w:type="character" w:customStyle="1" w:styleId="style11char0">
    <w:name w:val="style11char"/>
    <w:rsid w:val="00141ADB"/>
  </w:style>
  <w:style w:type="character" w:customStyle="1" w:styleId="boldunderlineCharChar0">
    <w:name w:val="boldunderline Char Char"/>
    <w:rsid w:val="00141ADB"/>
    <w:rPr>
      <w:b/>
      <w:bCs w:val="0"/>
      <w:sz w:val="22"/>
      <w:szCs w:val="24"/>
      <w:u w:val="single"/>
      <w:lang w:val="en-US" w:eastAsia="en-US" w:bidi="ar-SA"/>
    </w:rPr>
  </w:style>
  <w:style w:type="character" w:customStyle="1" w:styleId="eudoraheader">
    <w:name w:val="eudoraheader"/>
    <w:rsid w:val="00141ADB"/>
  </w:style>
  <w:style w:type="character" w:customStyle="1" w:styleId="emailstyle26">
    <w:name w:val="emailstyle26"/>
    <w:rsid w:val="00141ADB"/>
  </w:style>
  <w:style w:type="character" w:customStyle="1" w:styleId="newstitle1">
    <w:name w:val="newstitle1"/>
    <w:rsid w:val="00141ADB"/>
  </w:style>
  <w:style w:type="character" w:customStyle="1" w:styleId="dateline">
    <w:name w:val="dateline"/>
    <w:rsid w:val="00141ADB"/>
  </w:style>
  <w:style w:type="character" w:customStyle="1" w:styleId="sendtofriend">
    <w:name w:val="sendtofriend"/>
    <w:rsid w:val="00141ADB"/>
  </w:style>
  <w:style w:type="character" w:customStyle="1" w:styleId="pagetype">
    <w:name w:val="pagetype"/>
    <w:rsid w:val="00141ADB"/>
  </w:style>
  <w:style w:type="character" w:customStyle="1" w:styleId="byl">
    <w:name w:val="byl"/>
    <w:rsid w:val="00141ADB"/>
  </w:style>
  <w:style w:type="character" w:customStyle="1" w:styleId="byd">
    <w:name w:val="byd"/>
    <w:rsid w:val="00141ADB"/>
  </w:style>
  <w:style w:type="character" w:customStyle="1" w:styleId="underliningchar0">
    <w:name w:val="underliningchar"/>
    <w:rsid w:val="00141ADB"/>
  </w:style>
  <w:style w:type="character" w:customStyle="1" w:styleId="adtext124">
    <w:name w:val="adtext124"/>
    <w:rsid w:val="00141ADB"/>
    <w:rPr>
      <w:vanish/>
      <w:webHidden w:val="0"/>
      <w:color w:val="999999"/>
      <w:sz w:val="12"/>
      <w:szCs w:val="12"/>
      <w:specVanish/>
    </w:rPr>
  </w:style>
  <w:style w:type="character" w:customStyle="1" w:styleId="CardsFont8ptChar">
    <w:name w:val="Cards + Font: 8 pt Char"/>
    <w:rsid w:val="00141ADB"/>
    <w:rPr>
      <w:sz w:val="16"/>
    </w:rPr>
  </w:style>
  <w:style w:type="character" w:customStyle="1" w:styleId="TagLineCharChar">
    <w:name w:val="Tag Line Char Char"/>
    <w:rsid w:val="00141ADB"/>
    <w:rPr>
      <w:rFonts w:ascii="Arial" w:hAnsi="Arial" w:cs="Arial" w:hint="default"/>
      <w:b/>
      <w:bCs/>
      <w:iCs/>
      <w:sz w:val="24"/>
      <w:szCs w:val="28"/>
      <w:lang w:val="en-US" w:eastAsia="en-US" w:bidi="ar-SA"/>
    </w:rPr>
  </w:style>
  <w:style w:type="character" w:customStyle="1" w:styleId="articlecommentcount">
    <w:name w:val="article_comment_count"/>
    <w:rsid w:val="00141ADB"/>
  </w:style>
  <w:style w:type="character" w:customStyle="1" w:styleId="articlerecommendcount">
    <w:name w:val="article_recommend_count"/>
    <w:rsid w:val="00141ADB"/>
  </w:style>
  <w:style w:type="character" w:customStyle="1" w:styleId="normaltext1">
    <w:name w:val="normal_text"/>
    <w:rsid w:val="00141ADB"/>
  </w:style>
  <w:style w:type="character" w:customStyle="1" w:styleId="story-byline">
    <w:name w:val="story-byline"/>
    <w:rsid w:val="00141ADB"/>
  </w:style>
  <w:style w:type="character" w:customStyle="1" w:styleId="story-titleline">
    <w:name w:val="story-titleline"/>
    <w:rsid w:val="00141ADB"/>
  </w:style>
  <w:style w:type="character" w:customStyle="1" w:styleId="UnderlineCardChar1">
    <w:name w:val="Underline Card Char"/>
    <w:rsid w:val="00141ADB"/>
    <w:rPr>
      <w:sz w:val="22"/>
      <w:szCs w:val="24"/>
      <w:u w:val="single"/>
      <w:lang w:val="en-US" w:eastAsia="en-US" w:bidi="ar-SA"/>
    </w:rPr>
  </w:style>
  <w:style w:type="character" w:customStyle="1" w:styleId="SourcesCharChar1">
    <w:name w:val="Sources Char Char1"/>
    <w:rsid w:val="00141ADB"/>
    <w:rPr>
      <w:rFonts w:ascii="Arial" w:hAnsi="Arial" w:cs="Arial" w:hint="default"/>
      <w:b/>
      <w:bCs/>
      <w:iCs/>
      <w:sz w:val="24"/>
      <w:szCs w:val="28"/>
      <w:lang w:val="en-US" w:eastAsia="en-US" w:bidi="ar-SA"/>
    </w:rPr>
  </w:style>
  <w:style w:type="character" w:customStyle="1" w:styleId="UnderlinesCharChar">
    <w:name w:val="Underlines Char Char"/>
    <w:rsid w:val="00141ADB"/>
    <w:rPr>
      <w:rFonts w:ascii="Arial" w:hAnsi="Arial" w:cs="Arial" w:hint="default"/>
      <w:b/>
      <w:bCs/>
      <w:sz w:val="22"/>
      <w:szCs w:val="26"/>
      <w:u w:val="single"/>
      <w:lang w:val="en-US" w:eastAsia="en-US" w:bidi="ar-SA"/>
    </w:rPr>
  </w:style>
  <w:style w:type="character" w:customStyle="1" w:styleId="infoChar">
    <w:name w:val="info Char"/>
    <w:locked/>
    <w:rsid w:val="00141ADB"/>
    <w:rPr>
      <w:rFonts w:ascii="Times New Roman" w:eastAsia="Times New Roman" w:hAnsi="Times New Roman" w:cs="Calibri" w:hint="default"/>
      <w:sz w:val="16"/>
      <w:szCs w:val="20"/>
    </w:rPr>
  </w:style>
  <w:style w:type="character" w:customStyle="1" w:styleId="createby">
    <w:name w:val="createby"/>
    <w:rsid w:val="00141ADB"/>
  </w:style>
  <w:style w:type="character" w:customStyle="1" w:styleId="quote-right">
    <w:name w:val="quote-right"/>
    <w:rsid w:val="00141ADB"/>
  </w:style>
  <w:style w:type="character" w:customStyle="1" w:styleId="smallcase">
    <w:name w:val="smallcase"/>
    <w:rsid w:val="00141ADB"/>
  </w:style>
  <w:style w:type="character" w:customStyle="1" w:styleId="ft0">
    <w:name w:val="ft0"/>
    <w:rsid w:val="00141ADB"/>
  </w:style>
  <w:style w:type="character" w:customStyle="1" w:styleId="ft2">
    <w:name w:val="ft2"/>
    <w:rsid w:val="00141ADB"/>
  </w:style>
  <w:style w:type="character" w:customStyle="1" w:styleId="ft1">
    <w:name w:val="ft1"/>
    <w:rsid w:val="00141ADB"/>
  </w:style>
  <w:style w:type="character" w:customStyle="1" w:styleId="ft3">
    <w:name w:val="ft3"/>
    <w:rsid w:val="00141ADB"/>
  </w:style>
  <w:style w:type="character" w:customStyle="1" w:styleId="StyleTimesNewRoman12ptBold1">
    <w:name w:val="Style Times New Roman 12 pt Bold1"/>
    <w:rsid w:val="00141ADB"/>
    <w:rPr>
      <w:b/>
      <w:bCs/>
      <w:sz w:val="24"/>
    </w:rPr>
  </w:style>
  <w:style w:type="character" w:customStyle="1" w:styleId="CircledChar2">
    <w:name w:val="Circled Char2"/>
    <w:rsid w:val="00141ADB"/>
    <w:rPr>
      <w:rFonts w:ascii="MS Mincho" w:eastAsia="MS Mincho" w:hAnsi="MS Mincho" w:hint="eastAsia"/>
      <w:b/>
      <w:bCs w:val="0"/>
      <w:szCs w:val="24"/>
      <w:u w:val="single"/>
      <w:lang w:val="en-US" w:eastAsia="ja-JP" w:bidi="ar-SA"/>
    </w:rPr>
  </w:style>
  <w:style w:type="character" w:customStyle="1" w:styleId="SmallTextChar2">
    <w:name w:val="Small Text Char2"/>
    <w:rsid w:val="00141ADB"/>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141ADB"/>
    <w:rPr>
      <w:b/>
      <w:bCs w:val="0"/>
      <w:szCs w:val="24"/>
      <w:u w:val="single"/>
      <w:lang w:val="en-US" w:eastAsia="en-US" w:bidi="ar-SA"/>
    </w:rPr>
  </w:style>
  <w:style w:type="character" w:customStyle="1" w:styleId="SmallCardChar">
    <w:name w:val="Small Card Char"/>
    <w:rsid w:val="00141ADB"/>
    <w:rPr>
      <w:rFonts w:ascii="Palatino Linotype" w:eastAsia="Times New Roman" w:hAnsi="Palatino Linotype" w:hint="default"/>
      <w:sz w:val="12"/>
      <w:szCs w:val="24"/>
    </w:rPr>
  </w:style>
  <w:style w:type="character" w:customStyle="1" w:styleId="StyleBoldUnderline10ptBold">
    <w:name w:val="Style Bold Underline + 10 pt Bold"/>
    <w:rsid w:val="00141ADB"/>
    <w:rPr>
      <w:b/>
      <w:bCs/>
      <w:sz w:val="20"/>
      <w:u w:val="thick"/>
    </w:rPr>
  </w:style>
  <w:style w:type="character" w:customStyle="1" w:styleId="separator">
    <w:name w:val="separator"/>
    <w:rsid w:val="00141ADB"/>
  </w:style>
  <w:style w:type="character" w:customStyle="1" w:styleId="smalllink">
    <w:name w:val="smalllink"/>
    <w:rsid w:val="00141ADB"/>
  </w:style>
  <w:style w:type="character" w:customStyle="1" w:styleId="bighead1">
    <w:name w:val="bighead1"/>
    <w:rsid w:val="00141ADB"/>
    <w:rPr>
      <w:rFonts w:ascii="Verdana" w:hAnsi="Verdana" w:hint="default"/>
      <w:b/>
      <w:bCs/>
      <w:sz w:val="27"/>
      <w:szCs w:val="27"/>
    </w:rPr>
  </w:style>
  <w:style w:type="character" w:customStyle="1" w:styleId="Underline-WFU">
    <w:name w:val="Underline-WFU"/>
    <w:uiPriority w:val="1"/>
    <w:qFormat/>
    <w:rsid w:val="00141ADB"/>
    <w:rPr>
      <w:rFonts w:ascii="Cambria" w:hAnsi="Cambria" w:hint="default"/>
      <w:sz w:val="21"/>
      <w:u w:val="single"/>
    </w:rPr>
  </w:style>
  <w:style w:type="character" w:customStyle="1" w:styleId="b">
    <w:name w:val="b"/>
    <w:rsid w:val="00141ADB"/>
  </w:style>
  <w:style w:type="character" w:customStyle="1" w:styleId="left-date1">
    <w:name w:val="left-date1"/>
    <w:rsid w:val="00141ADB"/>
    <w:rPr>
      <w:rFonts w:ascii="Verdana" w:hAnsi="Verdana" w:hint="default"/>
      <w:color w:val="666666"/>
      <w:sz w:val="14"/>
      <w:szCs w:val="14"/>
    </w:rPr>
  </w:style>
  <w:style w:type="character" w:customStyle="1" w:styleId="org">
    <w:name w:val="org"/>
    <w:basedOn w:val="DefaultParagraphFont"/>
    <w:rsid w:val="00141ADB"/>
  </w:style>
  <w:style w:type="character" w:customStyle="1" w:styleId="list-comma">
    <w:name w:val="list-comma"/>
    <w:basedOn w:val="DefaultParagraphFont"/>
    <w:rsid w:val="00141ADB"/>
  </w:style>
  <w:style w:type="character" w:customStyle="1" w:styleId="livefyre-commentcount">
    <w:name w:val="livefyre-commentcount"/>
    <w:basedOn w:val="DefaultParagraphFont"/>
    <w:rsid w:val="00141ADB"/>
  </w:style>
  <w:style w:type="character" w:customStyle="1" w:styleId="rednegchange">
    <w:name w:val="red_neg_change"/>
    <w:basedOn w:val="DefaultParagraphFont"/>
    <w:rsid w:val="00141ADB"/>
  </w:style>
  <w:style w:type="character" w:customStyle="1" w:styleId="wsodqchgshow">
    <w:name w:val="wsodq_chgshow"/>
    <w:basedOn w:val="DefaultParagraphFont"/>
    <w:rsid w:val="00141ADB"/>
  </w:style>
  <w:style w:type="character" w:customStyle="1" w:styleId="greenposchange">
    <w:name w:val="green_pos_change"/>
    <w:basedOn w:val="DefaultParagraphFont"/>
    <w:rsid w:val="00141ADB"/>
  </w:style>
  <w:style w:type="character" w:customStyle="1" w:styleId="image-credit">
    <w:name w:val="image-credit"/>
    <w:basedOn w:val="DefaultParagraphFont"/>
    <w:rsid w:val="00141ADB"/>
  </w:style>
  <w:style w:type="character" w:customStyle="1" w:styleId="BoldandUnderlineChar6">
    <w:name w:val="Bold and Underline Char6"/>
    <w:basedOn w:val="DefaultParagraphFont"/>
    <w:rsid w:val="00141ADB"/>
    <w:rPr>
      <w:b/>
      <w:bCs w:val="0"/>
      <w:szCs w:val="24"/>
      <w:u w:val="single"/>
      <w:lang w:val="en-US" w:eastAsia="en-US" w:bidi="ar-SA"/>
    </w:rPr>
  </w:style>
  <w:style w:type="character" w:customStyle="1" w:styleId="caption40">
    <w:name w:val="caption4"/>
    <w:basedOn w:val="DefaultParagraphFont"/>
    <w:rsid w:val="00141ADB"/>
  </w:style>
  <w:style w:type="character" w:customStyle="1" w:styleId="honorific-prefix">
    <w:name w:val="honorific-prefix"/>
    <w:basedOn w:val="DefaultParagraphFont"/>
    <w:rsid w:val="00141ADB"/>
  </w:style>
  <w:style w:type="character" w:customStyle="1" w:styleId="given-name">
    <w:name w:val="given-name"/>
    <w:basedOn w:val="DefaultParagraphFont"/>
    <w:rsid w:val="00141ADB"/>
  </w:style>
  <w:style w:type="character" w:customStyle="1" w:styleId="family-name">
    <w:name w:val="family-name"/>
    <w:basedOn w:val="DefaultParagraphFont"/>
    <w:rsid w:val="00141ADB"/>
  </w:style>
  <w:style w:type="character" w:customStyle="1" w:styleId="chead">
    <w:name w:val="chead"/>
    <w:basedOn w:val="DefaultParagraphFont"/>
    <w:rsid w:val="00141ADB"/>
  </w:style>
  <w:style w:type="character" w:customStyle="1" w:styleId="obgcapsstart">
    <w:name w:val="obg_caps_start"/>
    <w:basedOn w:val="DefaultParagraphFont"/>
    <w:rsid w:val="00141ADB"/>
  </w:style>
  <w:style w:type="character" w:customStyle="1" w:styleId="underlinedCharChar0">
    <w:name w:val="underlined Char Char"/>
    <w:basedOn w:val="DefaultParagraphFont"/>
    <w:rsid w:val="00141ADB"/>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141ADB"/>
  </w:style>
  <w:style w:type="character" w:customStyle="1" w:styleId="text2">
    <w:name w:val="text2"/>
    <w:basedOn w:val="DefaultParagraphFont"/>
    <w:rsid w:val="00141ADB"/>
  </w:style>
  <w:style w:type="character" w:customStyle="1" w:styleId="pmtermsel">
    <w:name w:val="pmtermsel"/>
    <w:basedOn w:val="DefaultParagraphFont"/>
    <w:rsid w:val="00141ADB"/>
  </w:style>
  <w:style w:type="character" w:customStyle="1" w:styleId="StyleUnderlineChar2CharChar11pt">
    <w:name w:val="Style Underline Char2 Char Char + 11 pt"/>
    <w:basedOn w:val="Style11pt"/>
    <w:rsid w:val="00141ADB"/>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141ADB"/>
    <w:rPr>
      <w:b/>
      <w:bCs/>
      <w:sz w:val="20"/>
      <w:u w:val="single"/>
    </w:rPr>
  </w:style>
  <w:style w:type="character" w:customStyle="1" w:styleId="Styleunderline11pt">
    <w:name w:val="Style underline + 11 pt"/>
    <w:basedOn w:val="underline"/>
    <w:rsid w:val="00141ADB"/>
    <w:rPr>
      <w:u w:val="single"/>
      <w:lang w:val="en-US" w:eastAsia="en-US" w:bidi="ar-SA"/>
    </w:rPr>
  </w:style>
  <w:style w:type="character" w:customStyle="1" w:styleId="Styleunderline11ptBold">
    <w:name w:val="Style underline + 11 pt Bold"/>
    <w:basedOn w:val="underline"/>
    <w:rsid w:val="00141ADB"/>
    <w:rPr>
      <w:u w:val="single"/>
      <w:lang w:val="en-US" w:eastAsia="en-US" w:bidi="ar-SA"/>
    </w:rPr>
  </w:style>
  <w:style w:type="character" w:customStyle="1" w:styleId="articlehead2">
    <w:name w:val="articlehead2"/>
    <w:basedOn w:val="DefaultParagraphFont"/>
    <w:rsid w:val="00141ADB"/>
  </w:style>
  <w:style w:type="character" w:customStyle="1" w:styleId="pronset">
    <w:name w:val="pronset"/>
    <w:basedOn w:val="DefaultParagraphFont"/>
    <w:rsid w:val="00141ADB"/>
  </w:style>
  <w:style w:type="character" w:customStyle="1" w:styleId="showipapr">
    <w:name w:val="show_ipapr"/>
    <w:basedOn w:val="DefaultParagraphFont"/>
    <w:rsid w:val="00141ADB"/>
  </w:style>
  <w:style w:type="character" w:customStyle="1" w:styleId="prondelim">
    <w:name w:val="prondelim"/>
    <w:basedOn w:val="DefaultParagraphFont"/>
    <w:rsid w:val="00141ADB"/>
  </w:style>
  <w:style w:type="character" w:customStyle="1" w:styleId="pron">
    <w:name w:val="pron"/>
    <w:basedOn w:val="DefaultParagraphFont"/>
    <w:rsid w:val="00141ADB"/>
  </w:style>
  <w:style w:type="character" w:customStyle="1" w:styleId="prontoggle">
    <w:name w:val="pron_toggle"/>
    <w:basedOn w:val="DefaultParagraphFont"/>
    <w:rsid w:val="00141ADB"/>
  </w:style>
  <w:style w:type="character" w:customStyle="1" w:styleId="showspellpr">
    <w:name w:val="show_spellpr"/>
    <w:basedOn w:val="DefaultParagraphFont"/>
    <w:rsid w:val="00141ADB"/>
  </w:style>
  <w:style w:type="character" w:customStyle="1" w:styleId="boldface">
    <w:name w:val="boldface"/>
    <w:basedOn w:val="DefaultParagraphFont"/>
    <w:rsid w:val="00141ADB"/>
  </w:style>
  <w:style w:type="character" w:customStyle="1" w:styleId="pg">
    <w:name w:val="pg"/>
    <w:basedOn w:val="DefaultParagraphFont"/>
    <w:rsid w:val="00141ADB"/>
  </w:style>
  <w:style w:type="character" w:customStyle="1" w:styleId="secondary-bf">
    <w:name w:val="secondary-bf"/>
    <w:basedOn w:val="DefaultParagraphFont"/>
    <w:rsid w:val="00141ADB"/>
  </w:style>
  <w:style w:type="character" w:customStyle="1" w:styleId="dnindex">
    <w:name w:val="dnindex"/>
    <w:basedOn w:val="DefaultParagraphFont"/>
    <w:rsid w:val="00141ADB"/>
  </w:style>
  <w:style w:type="character" w:customStyle="1" w:styleId="ital-inline">
    <w:name w:val="ital-inline"/>
    <w:basedOn w:val="DefaultParagraphFont"/>
    <w:rsid w:val="00141ADB"/>
  </w:style>
  <w:style w:type="character" w:customStyle="1" w:styleId="Styleterm111ptUnderline">
    <w:name w:val="Style term1 + 11 pt Underline"/>
    <w:basedOn w:val="term1"/>
    <w:rsid w:val="00141ADB"/>
    <w:rPr>
      <w:b/>
      <w:bCs/>
      <w:sz w:val="20"/>
      <w:u w:val="single"/>
    </w:rPr>
  </w:style>
  <w:style w:type="character" w:customStyle="1" w:styleId="ct-with-fmlt">
    <w:name w:val="ct-with-fmlt"/>
    <w:basedOn w:val="DefaultParagraphFont"/>
    <w:rsid w:val="00141ADB"/>
  </w:style>
  <w:style w:type="character" w:customStyle="1" w:styleId="althead">
    <w:name w:val="althead"/>
    <w:basedOn w:val="DefaultParagraphFont"/>
    <w:rsid w:val="00141ADB"/>
  </w:style>
  <w:style w:type="character" w:customStyle="1" w:styleId="arbd1">
    <w:name w:val="arbd1"/>
    <w:basedOn w:val="DefaultParagraphFont"/>
    <w:rsid w:val="00141ADB"/>
  </w:style>
  <w:style w:type="character" w:customStyle="1" w:styleId="unx">
    <w:name w:val="unx"/>
    <w:basedOn w:val="DefaultParagraphFont"/>
    <w:rsid w:val="00141ADB"/>
  </w:style>
  <w:style w:type="character" w:customStyle="1" w:styleId="lrdctph">
    <w:name w:val="lr_dct_ph"/>
    <w:basedOn w:val="DefaultParagraphFont"/>
    <w:rsid w:val="00141ADB"/>
  </w:style>
  <w:style w:type="character" w:customStyle="1" w:styleId="tagciteChar4">
    <w:name w:val="tag/cite Char"/>
    <w:basedOn w:val="DefaultParagraphFont"/>
    <w:rsid w:val="00141ADB"/>
    <w:rPr>
      <w:b/>
      <w:bCs w:val="0"/>
      <w:sz w:val="24"/>
      <w:lang w:val="en-US" w:eastAsia="en-US" w:bidi="ar-SA"/>
    </w:rPr>
  </w:style>
  <w:style w:type="character" w:customStyle="1" w:styleId="style3Char0">
    <w:name w:val="style 3 Char"/>
    <w:rsid w:val="00141ADB"/>
    <w:rPr>
      <w:sz w:val="18"/>
      <w:szCs w:val="24"/>
      <w:lang w:val="en-US" w:eastAsia="en-US" w:bidi="ar-SA"/>
    </w:rPr>
  </w:style>
  <w:style w:type="character" w:customStyle="1" w:styleId="StyleBold1">
    <w:name w:val="Style Bold1"/>
    <w:rsid w:val="00141ADB"/>
    <w:rPr>
      <w:rFonts w:ascii="Georgia" w:hAnsi="Georgia" w:hint="default"/>
      <w:b/>
      <w:bCs/>
      <w:sz w:val="22"/>
    </w:rPr>
  </w:style>
  <w:style w:type="character" w:customStyle="1" w:styleId="BlockHeadingsChar1">
    <w:name w:val="Block Headings Char1"/>
    <w:rsid w:val="00141ADB"/>
    <w:rPr>
      <w:b/>
      <w:bCs w:val="0"/>
      <w:caps/>
    </w:rPr>
  </w:style>
  <w:style w:type="character" w:customStyle="1" w:styleId="FontStyle170">
    <w:name w:val="Font Style170"/>
    <w:uiPriority w:val="99"/>
    <w:rsid w:val="00141ADB"/>
    <w:rPr>
      <w:rFonts w:ascii="Bookman Old Style" w:hAnsi="Bookman Old Style" w:cs="Bookman Old Style" w:hint="default"/>
      <w:sz w:val="16"/>
      <w:szCs w:val="16"/>
    </w:rPr>
  </w:style>
  <w:style w:type="character" w:customStyle="1" w:styleId="label">
    <w:name w:val="label"/>
    <w:rsid w:val="00141ADB"/>
  </w:style>
  <w:style w:type="character" w:customStyle="1" w:styleId="Styleunderline12pt">
    <w:name w:val="Style underline + 12 pt"/>
    <w:rsid w:val="00141ADB"/>
    <w:rPr>
      <w:rFonts w:ascii="Times New Roman" w:hAnsi="Times New Roman" w:cs="Times New Roman" w:hint="default"/>
      <w:bCs/>
      <w:sz w:val="20"/>
      <w:u w:val="single"/>
    </w:rPr>
  </w:style>
  <w:style w:type="character" w:customStyle="1" w:styleId="StyleUnderlineChar19pt">
    <w:name w:val="Style Underline Char1 + 9 pt"/>
    <w:basedOn w:val="UnderlineChar1"/>
    <w:rsid w:val="00141ADB"/>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141ADB"/>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141AD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141AD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41AD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41ADB"/>
    <w:rPr>
      <w:rFonts w:ascii="Times New Roman" w:hAnsi="Times New Roman" w:cs="Times New Roman" w:hint="default"/>
      <w:sz w:val="20"/>
      <w:u w:val="single"/>
      <w:lang w:val="en-US" w:eastAsia="en-US" w:bidi="ar-SA"/>
    </w:rPr>
  </w:style>
  <w:style w:type="character" w:customStyle="1" w:styleId="Style9ptUnderline1">
    <w:name w:val="Style 9 pt Underline1"/>
    <w:rsid w:val="00141ADB"/>
    <w:rPr>
      <w:sz w:val="20"/>
      <w:u w:val="single"/>
    </w:rPr>
  </w:style>
  <w:style w:type="character" w:customStyle="1" w:styleId="StyleUnderlineChar19pt2">
    <w:name w:val="Style Underline Char1 + 9 pt2"/>
    <w:basedOn w:val="UnderlineChar1"/>
    <w:rsid w:val="00141AD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41AD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41AD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41AD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41ADB"/>
  </w:style>
  <w:style w:type="character" w:customStyle="1" w:styleId="Style9ptBoldUnderline1">
    <w:name w:val="Style 9 pt Bold Underline1"/>
    <w:rsid w:val="00141ADB"/>
    <w:rPr>
      <w:b/>
      <w:bCs/>
      <w:sz w:val="20"/>
      <w:u w:val="single"/>
    </w:rPr>
  </w:style>
  <w:style w:type="character" w:customStyle="1" w:styleId="tagCharCharCharChar">
    <w:name w:val="tag Char Char Char Char"/>
    <w:rsid w:val="00141ADB"/>
    <w:rPr>
      <w:rFonts w:ascii="Georgia" w:eastAsia="Calibri" w:hAnsi="Georgia" w:cs="Calibri" w:hint="default"/>
      <w:b/>
      <w:bCs w:val="0"/>
      <w:sz w:val="24"/>
    </w:rPr>
  </w:style>
  <w:style w:type="character" w:customStyle="1" w:styleId="3">
    <w:name w:val="3"/>
    <w:rsid w:val="00141ADB"/>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141ADB"/>
    <w:rPr>
      <w:rFonts w:ascii="Arial" w:hAnsi="Arial" w:cs="Arial" w:hint="default"/>
      <w:b/>
      <w:bCs/>
      <w:iCs/>
      <w:szCs w:val="28"/>
      <w:lang w:val="en-US" w:eastAsia="en-US" w:bidi="ar-SA"/>
    </w:rPr>
  </w:style>
  <w:style w:type="character" w:customStyle="1" w:styleId="featuretitle">
    <w:name w:val="feature_title"/>
    <w:basedOn w:val="DefaultParagraphFont"/>
    <w:rsid w:val="00141ADB"/>
  </w:style>
  <w:style w:type="character" w:customStyle="1" w:styleId="6">
    <w:name w:val="6"/>
    <w:rsid w:val="00141ADB"/>
    <w:rPr>
      <w:rFonts w:ascii="Arial" w:hAnsi="Arial" w:cs="Arial" w:hint="default"/>
      <w:bCs/>
      <w:sz w:val="20"/>
      <w:u w:val="single"/>
      <w:lang w:val="en-US" w:eastAsia="en-US" w:bidi="ar-SA"/>
    </w:rPr>
  </w:style>
  <w:style w:type="character" w:customStyle="1" w:styleId="7">
    <w:name w:val="7"/>
    <w:rsid w:val="00141ADB"/>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141AD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41AD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41ADB"/>
    <w:rPr>
      <w:sz w:val="20"/>
      <w:u w:val="single"/>
    </w:rPr>
  </w:style>
  <w:style w:type="character" w:customStyle="1" w:styleId="Styleunderline9pt0">
    <w:name w:val="Style underline + 9 pt"/>
    <w:basedOn w:val="underline"/>
    <w:rsid w:val="00141ADB"/>
    <w:rPr>
      <w:u w:val="single"/>
      <w:lang w:val="en-US" w:eastAsia="en-US" w:bidi="ar-SA"/>
    </w:rPr>
  </w:style>
  <w:style w:type="character" w:customStyle="1" w:styleId="Style9ptUnderline4">
    <w:name w:val="Style 9 pt Underline4"/>
    <w:rsid w:val="00141ADB"/>
    <w:rPr>
      <w:sz w:val="20"/>
      <w:u w:val="single"/>
    </w:rPr>
  </w:style>
  <w:style w:type="character" w:customStyle="1" w:styleId="55">
    <w:name w:val="55"/>
    <w:rsid w:val="00141ADB"/>
    <w:rPr>
      <w:rFonts w:ascii="Arial" w:hAnsi="Arial" w:cs="Arial" w:hint="default"/>
      <w:bCs/>
      <w:sz w:val="20"/>
      <w:u w:val="single"/>
      <w:lang w:val="en-US" w:eastAsia="en-US" w:bidi="ar-SA"/>
    </w:rPr>
  </w:style>
  <w:style w:type="character" w:customStyle="1" w:styleId="Styleunderline9pt10">
    <w:name w:val="Style underline + 9 pt1"/>
    <w:basedOn w:val="underline"/>
    <w:rsid w:val="00141ADB"/>
    <w:rPr>
      <w:u w:val="single"/>
      <w:lang w:val="en-US" w:eastAsia="en-US" w:bidi="ar-SA"/>
    </w:rPr>
  </w:style>
  <w:style w:type="character" w:customStyle="1" w:styleId="Styleunderline9ptBold">
    <w:name w:val="Style underline + 9 pt Bold"/>
    <w:rsid w:val="00141ADB"/>
    <w:rPr>
      <w:b/>
      <w:bCs/>
      <w:sz w:val="20"/>
      <w:u w:val="single"/>
    </w:rPr>
  </w:style>
  <w:style w:type="character" w:customStyle="1" w:styleId="StyleUnderliningChar9ptBold">
    <w:name w:val="Style Underlining Char + 9 pt Bold"/>
    <w:rsid w:val="00141ADB"/>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141ADB"/>
    <w:rPr>
      <w:rFonts w:ascii="Times New Roman" w:hAnsi="Times New Roman" w:cs="Times New Roman" w:hint="default"/>
      <w:sz w:val="20"/>
      <w:szCs w:val="24"/>
      <w:u w:val="single"/>
      <w:lang w:val="en-US" w:eastAsia="en-US" w:bidi="ar-SA"/>
    </w:rPr>
  </w:style>
  <w:style w:type="character" w:customStyle="1" w:styleId="34">
    <w:name w:val="34"/>
    <w:rsid w:val="00141ADB"/>
    <w:rPr>
      <w:rFonts w:ascii="Times New Roman" w:hAnsi="Times New Roman" w:cs="Arial" w:hint="default"/>
      <w:bCs/>
      <w:sz w:val="20"/>
      <w:u w:val="single"/>
      <w:lang w:val="en-US" w:eastAsia="en-US" w:bidi="ar-SA"/>
    </w:rPr>
  </w:style>
  <w:style w:type="character" w:customStyle="1" w:styleId="45">
    <w:name w:val="45"/>
    <w:rsid w:val="00141ADB"/>
    <w:rPr>
      <w:rFonts w:ascii="Times New Roman" w:hAnsi="Times New Roman" w:cs="Arial" w:hint="default"/>
      <w:b/>
      <w:bCs/>
      <w:sz w:val="20"/>
      <w:u w:val="single"/>
      <w:lang w:val="en-US" w:eastAsia="en-US" w:bidi="ar-SA"/>
    </w:rPr>
  </w:style>
  <w:style w:type="character" w:customStyle="1" w:styleId="Style9ptUnderline5">
    <w:name w:val="Style 9 pt Underline5"/>
    <w:rsid w:val="00141ADB"/>
    <w:rPr>
      <w:rFonts w:ascii="Times New Roman" w:hAnsi="Times New Roman" w:cs="Times New Roman" w:hint="default"/>
      <w:sz w:val="20"/>
      <w:u w:val="single"/>
    </w:rPr>
  </w:style>
  <w:style w:type="character" w:customStyle="1" w:styleId="Style9ptBoldUnderline2">
    <w:name w:val="Style 9 pt Bold Underline2"/>
    <w:rsid w:val="00141AD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41ADB"/>
    <w:rPr>
      <w:rFonts w:ascii="Times New Roman" w:hAnsi="Times New Roman" w:cs="Times New Roman" w:hint="default"/>
      <w:b/>
      <w:bCs/>
      <w:i/>
      <w:iCs/>
      <w:sz w:val="20"/>
      <w:u w:val="single"/>
      <w:bdr w:val="single" w:sz="4" w:space="0" w:color="auto" w:frame="1"/>
    </w:rPr>
  </w:style>
  <w:style w:type="character" w:customStyle="1" w:styleId="23">
    <w:name w:val="23"/>
    <w:rsid w:val="00141ADB"/>
    <w:rPr>
      <w:rFonts w:ascii="Times New Roman" w:hAnsi="Times New Roman" w:cs="Arial" w:hint="default"/>
      <w:bCs/>
      <w:sz w:val="20"/>
      <w:u w:val="single"/>
      <w:lang w:val="en-US" w:eastAsia="en-US" w:bidi="ar-SA"/>
    </w:rPr>
  </w:style>
  <w:style w:type="character" w:customStyle="1" w:styleId="33">
    <w:name w:val="33"/>
    <w:rsid w:val="00141ADB"/>
    <w:rPr>
      <w:rFonts w:ascii="Times New Roman" w:hAnsi="Times New Roman" w:cs="Arial" w:hint="default"/>
      <w:b/>
      <w:bCs/>
      <w:sz w:val="20"/>
      <w:u w:val="single"/>
      <w:lang w:val="en-US" w:eastAsia="en-US" w:bidi="ar-SA"/>
    </w:rPr>
  </w:style>
  <w:style w:type="character" w:customStyle="1" w:styleId="27">
    <w:name w:val="27"/>
    <w:rsid w:val="00141ADB"/>
    <w:rPr>
      <w:rFonts w:ascii="Arial" w:hAnsi="Arial" w:cs="Arial" w:hint="default"/>
      <w:bCs/>
      <w:sz w:val="20"/>
      <w:u w:val="single"/>
      <w:lang w:val="en-US" w:eastAsia="en-US" w:bidi="ar-SA"/>
    </w:rPr>
  </w:style>
  <w:style w:type="character" w:customStyle="1" w:styleId="StyleArialNarrow9pt">
    <w:name w:val="Style Arial Narrow 9 pt"/>
    <w:rsid w:val="00141ADB"/>
    <w:rPr>
      <w:rFonts w:ascii="Times New Roman" w:hAnsi="Times New Roman" w:cs="Times New Roman" w:hint="default"/>
      <w:sz w:val="20"/>
    </w:rPr>
  </w:style>
  <w:style w:type="character" w:customStyle="1" w:styleId="StyleUnderlineCharChar9pt2">
    <w:name w:val="Style Underline Char Char + 9 pt2"/>
    <w:basedOn w:val="DefaultParagraphFont"/>
    <w:rsid w:val="00141ADB"/>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141AD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41ADB"/>
    <w:rPr>
      <w:b/>
      <w:bCs/>
      <w:sz w:val="20"/>
      <w:u w:val="single"/>
      <w:bdr w:val="single" w:sz="4" w:space="0" w:color="auto" w:frame="1"/>
    </w:rPr>
  </w:style>
  <w:style w:type="character" w:customStyle="1" w:styleId="Style9ptUnderline7">
    <w:name w:val="Style 9 pt Underline7"/>
    <w:rsid w:val="00141ADB"/>
    <w:rPr>
      <w:sz w:val="20"/>
      <w:u w:val="single"/>
    </w:rPr>
  </w:style>
  <w:style w:type="character" w:customStyle="1" w:styleId="Style9ptBoldUnderline3">
    <w:name w:val="Style 9 pt Bold Underline3"/>
    <w:rsid w:val="00141ADB"/>
    <w:rPr>
      <w:b/>
      <w:bCs/>
      <w:sz w:val="20"/>
      <w:u w:val="single"/>
    </w:rPr>
  </w:style>
  <w:style w:type="character" w:customStyle="1" w:styleId="Style9ptUnderline8">
    <w:name w:val="Style 9 pt Underline8"/>
    <w:rsid w:val="00141ADB"/>
    <w:rPr>
      <w:sz w:val="20"/>
      <w:u w:val="single"/>
    </w:rPr>
  </w:style>
  <w:style w:type="character" w:customStyle="1" w:styleId="66">
    <w:name w:val="66"/>
    <w:rsid w:val="00141ADB"/>
    <w:rPr>
      <w:rFonts w:ascii="Arial" w:hAnsi="Arial" w:cs="Arial" w:hint="default"/>
      <w:bCs/>
      <w:sz w:val="20"/>
      <w:u w:val="single"/>
      <w:lang w:val="en-US" w:eastAsia="en-US" w:bidi="ar-SA"/>
    </w:rPr>
  </w:style>
  <w:style w:type="character" w:customStyle="1" w:styleId="Style9ptUnderline9">
    <w:name w:val="Style 9 pt Underline9"/>
    <w:rsid w:val="00141ADB"/>
    <w:rPr>
      <w:sz w:val="20"/>
      <w:u w:val="single"/>
    </w:rPr>
  </w:style>
  <w:style w:type="character" w:customStyle="1" w:styleId="Style9ptBoldUnderline4">
    <w:name w:val="Style 9 pt Bold Underline4"/>
    <w:rsid w:val="00141ADB"/>
    <w:rPr>
      <w:b/>
      <w:bCs/>
      <w:sz w:val="20"/>
      <w:u w:val="single"/>
    </w:rPr>
  </w:style>
  <w:style w:type="character" w:customStyle="1" w:styleId="titleblue14">
    <w:name w:val="titleblue14"/>
    <w:basedOn w:val="DefaultParagraphFont"/>
    <w:rsid w:val="00141ADB"/>
  </w:style>
  <w:style w:type="character" w:customStyle="1" w:styleId="Style11ptUnderline3">
    <w:name w:val="Style 11 pt Underline3"/>
    <w:rsid w:val="00141ADB"/>
    <w:rPr>
      <w:sz w:val="20"/>
      <w:u w:val="single"/>
    </w:rPr>
  </w:style>
  <w:style w:type="character" w:customStyle="1" w:styleId="StyleUnderlineCharChar9pt3">
    <w:name w:val="Style Underline Char Char + 9 pt3"/>
    <w:basedOn w:val="DefaultParagraphFont"/>
    <w:rsid w:val="00141ADB"/>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141ADB"/>
    <w:rPr>
      <w:sz w:val="20"/>
      <w:u w:val="single"/>
    </w:rPr>
  </w:style>
  <w:style w:type="character" w:customStyle="1" w:styleId="Style9ptUnderline11">
    <w:name w:val="Style 9 pt Underline11"/>
    <w:rsid w:val="00141ADB"/>
    <w:rPr>
      <w:sz w:val="20"/>
      <w:u w:val="single"/>
    </w:rPr>
  </w:style>
  <w:style w:type="character" w:customStyle="1" w:styleId="Style9ptBoldUnderline5">
    <w:name w:val="Style 9 pt Bold Underline5"/>
    <w:rsid w:val="00141ADB"/>
    <w:rPr>
      <w:b/>
      <w:bCs/>
      <w:sz w:val="20"/>
      <w:u w:val="single"/>
    </w:rPr>
  </w:style>
  <w:style w:type="character" w:customStyle="1" w:styleId="UnderlineChar2CharChar">
    <w:name w:val="Underline Char2 Char Char"/>
    <w:rsid w:val="00141ADB"/>
    <w:rPr>
      <w:szCs w:val="24"/>
      <w:u w:val="single"/>
      <w:lang w:val="en-US" w:eastAsia="en-US" w:bidi="ar-SA"/>
    </w:rPr>
  </w:style>
  <w:style w:type="character" w:customStyle="1" w:styleId="snapnoshots">
    <w:name w:val="snap_noshots"/>
    <w:basedOn w:val="DefaultParagraphFont"/>
    <w:rsid w:val="00141ADB"/>
  </w:style>
  <w:style w:type="character" w:customStyle="1" w:styleId="cnbcsbhdcomp">
    <w:name w:val="cnbc_sbhd_comp"/>
    <w:rsid w:val="00141ADB"/>
  </w:style>
  <w:style w:type="character" w:customStyle="1" w:styleId="blox-headline">
    <w:name w:val="blox-headline"/>
    <w:rsid w:val="00141ADB"/>
  </w:style>
  <w:style w:type="character" w:customStyle="1" w:styleId="Heading2CharCharCharCharCharChar1CharChar">
    <w:name w:val="Heading 2 Char Char Char Char Char Char1 Char Char"/>
    <w:basedOn w:val="DefaultParagraphFont"/>
    <w:uiPriority w:val="99"/>
    <w:rsid w:val="00141ADB"/>
    <w:rPr>
      <w:rFonts w:ascii="Arial" w:hAnsi="Arial" w:cs="Arial" w:hint="default"/>
      <w:b/>
      <w:bCs/>
      <w:iCs/>
      <w:sz w:val="28"/>
      <w:lang w:val="en-US" w:eastAsia="en-US"/>
    </w:rPr>
  </w:style>
  <w:style w:type="character" w:customStyle="1" w:styleId="postsubtitle">
    <w:name w:val="post_subtitle"/>
    <w:basedOn w:val="DefaultParagraphFont"/>
    <w:rsid w:val="00141ADB"/>
  </w:style>
  <w:style w:type="character" w:customStyle="1" w:styleId="NoterefInText">
    <w:name w:val="_NoterefInText"/>
    <w:uiPriority w:val="99"/>
    <w:rsid w:val="00141ADB"/>
    <w:rPr>
      <w:rFonts w:ascii="New Baskerville" w:hAnsi="New Baskerville" w:cs="New Baskerville" w:hint="default"/>
      <w:color w:val="000000"/>
    </w:rPr>
  </w:style>
  <w:style w:type="character" w:customStyle="1" w:styleId="postauthor">
    <w:name w:val="postauthor"/>
    <w:basedOn w:val="DefaultParagraphFont"/>
    <w:rsid w:val="00141ADB"/>
  </w:style>
  <w:style w:type="character" w:customStyle="1" w:styleId="span">
    <w:name w:val="span"/>
    <w:basedOn w:val="DefaultParagraphFont"/>
    <w:rsid w:val="00141ADB"/>
  </w:style>
  <w:style w:type="character" w:customStyle="1" w:styleId="thirdparty-logo">
    <w:name w:val="thirdparty-logo"/>
    <w:basedOn w:val="DefaultParagraphFont"/>
    <w:rsid w:val="00141ADB"/>
  </w:style>
  <w:style w:type="character" w:customStyle="1" w:styleId="vcard">
    <w:name w:val="vcard"/>
    <w:basedOn w:val="DefaultParagraphFont"/>
    <w:rsid w:val="00141ADB"/>
  </w:style>
  <w:style w:type="character" w:customStyle="1" w:styleId="print-footnote">
    <w:name w:val="print-footnote"/>
    <w:basedOn w:val="DefaultParagraphFont"/>
    <w:rsid w:val="00141ADB"/>
  </w:style>
  <w:style w:type="character" w:customStyle="1" w:styleId="datestring">
    <w:name w:val="datestring"/>
    <w:basedOn w:val="DefaultParagraphFont"/>
    <w:rsid w:val="00141ADB"/>
  </w:style>
  <w:style w:type="character" w:customStyle="1" w:styleId="gptad">
    <w:name w:val="gptad"/>
    <w:basedOn w:val="DefaultParagraphFont"/>
    <w:rsid w:val="00141ADB"/>
  </w:style>
  <w:style w:type="character" w:customStyle="1" w:styleId="creditline">
    <w:name w:val="creditline"/>
    <w:basedOn w:val="DefaultParagraphFont"/>
    <w:rsid w:val="00141ADB"/>
  </w:style>
  <w:style w:type="character" w:customStyle="1" w:styleId="grd">
    <w:name w:val="grd"/>
    <w:basedOn w:val="DefaultParagraphFont"/>
    <w:rsid w:val="00141ADB"/>
  </w:style>
  <w:style w:type="character" w:customStyle="1" w:styleId="changed">
    <w:name w:val="changed"/>
    <w:basedOn w:val="DefaultParagraphFont"/>
    <w:rsid w:val="00141ADB"/>
  </w:style>
  <w:style w:type="character" w:customStyle="1" w:styleId="article-author-name">
    <w:name w:val="article-author-name"/>
    <w:basedOn w:val="DefaultParagraphFont"/>
    <w:rsid w:val="00141ADB"/>
  </w:style>
  <w:style w:type="character" w:customStyle="1" w:styleId="bioexcerpt">
    <w:name w:val="bio_excerpt"/>
    <w:basedOn w:val="DefaultParagraphFont"/>
    <w:rsid w:val="00141ADB"/>
  </w:style>
  <w:style w:type="character" w:customStyle="1" w:styleId="commentcount">
    <w:name w:val="comment_count"/>
    <w:basedOn w:val="DefaultParagraphFont"/>
    <w:rsid w:val="00141ADB"/>
  </w:style>
  <w:style w:type="character" w:customStyle="1" w:styleId="searchtermshighlighted">
    <w:name w:val="searchtermshighlighted"/>
    <w:basedOn w:val="DefaultParagraphFont"/>
    <w:rsid w:val="00141ADB"/>
  </w:style>
  <w:style w:type="character" w:customStyle="1" w:styleId="contributornametrigger">
    <w:name w:val="contributornametrigger"/>
    <w:basedOn w:val="DefaultParagraphFont"/>
    <w:rsid w:val="00141ADB"/>
  </w:style>
  <w:style w:type="character" w:customStyle="1" w:styleId="bylinepipe">
    <w:name w:val="bylinepipe"/>
    <w:basedOn w:val="DefaultParagraphFont"/>
    <w:rsid w:val="00141ADB"/>
  </w:style>
  <w:style w:type="character" w:customStyle="1" w:styleId="lucenesearchresulturlb">
    <w:name w:val="lucene_search_result_url_b"/>
    <w:basedOn w:val="DefaultParagraphFont"/>
    <w:rsid w:val="00141ADB"/>
  </w:style>
  <w:style w:type="character" w:customStyle="1" w:styleId="faculty-title">
    <w:name w:val="faculty-title"/>
    <w:basedOn w:val="DefaultParagraphFont"/>
    <w:rsid w:val="00141ADB"/>
  </w:style>
  <w:style w:type="character" w:customStyle="1" w:styleId="issue">
    <w:name w:val="issue"/>
    <w:basedOn w:val="DefaultParagraphFont"/>
    <w:rsid w:val="00141ADB"/>
  </w:style>
  <w:style w:type="character" w:customStyle="1" w:styleId="pages">
    <w:name w:val="pages"/>
    <w:basedOn w:val="DefaultParagraphFont"/>
    <w:rsid w:val="00141ADB"/>
  </w:style>
  <w:style w:type="character" w:customStyle="1" w:styleId="person">
    <w:name w:val="person"/>
    <w:basedOn w:val="DefaultParagraphFont"/>
    <w:rsid w:val="00141ADB"/>
  </w:style>
  <w:style w:type="character" w:customStyle="1" w:styleId="corresponding">
    <w:name w:val="corresponding"/>
    <w:basedOn w:val="DefaultParagraphFont"/>
    <w:rsid w:val="00141ADB"/>
  </w:style>
  <w:style w:type="character" w:customStyle="1" w:styleId="post-time">
    <w:name w:val="post-time"/>
    <w:basedOn w:val="DefaultParagraphFont"/>
    <w:rsid w:val="00141ADB"/>
  </w:style>
  <w:style w:type="character" w:customStyle="1" w:styleId="post-category">
    <w:name w:val="post-category"/>
    <w:basedOn w:val="DefaultParagraphFont"/>
    <w:rsid w:val="00141ADB"/>
  </w:style>
  <w:style w:type="character" w:customStyle="1" w:styleId="posted-and-updated">
    <w:name w:val="posted-and-updated"/>
    <w:basedOn w:val="DefaultParagraphFont"/>
    <w:rsid w:val="00141ADB"/>
  </w:style>
  <w:style w:type="character" w:customStyle="1" w:styleId="entry-author">
    <w:name w:val="entry-author"/>
    <w:basedOn w:val="DefaultParagraphFont"/>
    <w:rsid w:val="00141ADB"/>
  </w:style>
  <w:style w:type="character" w:customStyle="1" w:styleId="entry-author-name">
    <w:name w:val="entry-author-name"/>
    <w:basedOn w:val="DefaultParagraphFont"/>
    <w:rsid w:val="00141ADB"/>
  </w:style>
  <w:style w:type="character" w:customStyle="1" w:styleId="contrib-degrees">
    <w:name w:val="contrib-degrees"/>
    <w:basedOn w:val="DefaultParagraphFont"/>
    <w:rsid w:val="00141ADB"/>
  </w:style>
  <w:style w:type="character" w:customStyle="1" w:styleId="contrib-on-behalf-of">
    <w:name w:val="contrib-on-behalf-of"/>
    <w:basedOn w:val="DefaultParagraphFont"/>
    <w:rsid w:val="00141ADB"/>
  </w:style>
  <w:style w:type="character" w:customStyle="1" w:styleId="pubtime">
    <w:name w:val="pubtime"/>
    <w:basedOn w:val="DefaultParagraphFont"/>
    <w:rsid w:val="00141ADB"/>
  </w:style>
  <w:style w:type="character" w:customStyle="1" w:styleId="fbcommentscount">
    <w:name w:val="fb_comments_count"/>
    <w:basedOn w:val="DefaultParagraphFont"/>
    <w:rsid w:val="00141ADB"/>
  </w:style>
  <w:style w:type="character" w:customStyle="1" w:styleId="stsharethiscustom">
    <w:name w:val="st_sharethis_custom"/>
    <w:basedOn w:val="DefaultParagraphFont"/>
    <w:rsid w:val="00141ADB"/>
  </w:style>
  <w:style w:type="character" w:customStyle="1" w:styleId="post-date">
    <w:name w:val="post-date"/>
    <w:basedOn w:val="DefaultParagraphFont"/>
    <w:rsid w:val="00141ADB"/>
  </w:style>
  <w:style w:type="character" w:customStyle="1" w:styleId="articleauthor0">
    <w:name w:val="article_author"/>
    <w:basedOn w:val="DefaultParagraphFont"/>
    <w:rsid w:val="00141ADB"/>
  </w:style>
  <w:style w:type="character" w:customStyle="1" w:styleId="articleissue">
    <w:name w:val="article_issue"/>
    <w:basedOn w:val="DefaultParagraphFont"/>
    <w:rsid w:val="00141ADB"/>
  </w:style>
  <w:style w:type="character" w:customStyle="1" w:styleId="a-size-large">
    <w:name w:val="a-size-large"/>
    <w:basedOn w:val="DefaultParagraphFont"/>
    <w:rsid w:val="00141ADB"/>
  </w:style>
  <w:style w:type="character" w:customStyle="1" w:styleId="a-size-medium">
    <w:name w:val="a-size-medium"/>
    <w:basedOn w:val="DefaultParagraphFont"/>
    <w:rsid w:val="00141ADB"/>
  </w:style>
  <w:style w:type="character" w:customStyle="1" w:styleId="contribution">
    <w:name w:val="contribution"/>
    <w:basedOn w:val="DefaultParagraphFont"/>
    <w:rsid w:val="00141ADB"/>
  </w:style>
  <w:style w:type="character" w:customStyle="1" w:styleId="a-color-secondary">
    <w:name w:val="a-color-secondary"/>
    <w:basedOn w:val="DefaultParagraphFont"/>
    <w:rsid w:val="00141ADB"/>
  </w:style>
  <w:style w:type="character" w:customStyle="1" w:styleId="ui-author">
    <w:name w:val="ui-author"/>
    <w:basedOn w:val="DefaultParagraphFont"/>
    <w:rsid w:val="00141ADB"/>
  </w:style>
  <w:style w:type="character" w:customStyle="1" w:styleId="ui-staffline">
    <w:name w:val="ui-staffline"/>
    <w:basedOn w:val="DefaultParagraphFont"/>
    <w:rsid w:val="00141ADB"/>
  </w:style>
  <w:style w:type="character" w:customStyle="1" w:styleId="value">
    <w:name w:val="value"/>
    <w:basedOn w:val="DefaultParagraphFont"/>
    <w:rsid w:val="00141ADB"/>
  </w:style>
  <w:style w:type="character" w:customStyle="1" w:styleId="specialissuelabel">
    <w:name w:val="specialissuelabel"/>
    <w:basedOn w:val="DefaultParagraphFont"/>
    <w:rsid w:val="00141ADB"/>
  </w:style>
  <w:style w:type="character" w:customStyle="1" w:styleId="wp-smiley">
    <w:name w:val="wp-smiley"/>
    <w:basedOn w:val="DefaultParagraphFont"/>
    <w:rsid w:val="00141ADB"/>
  </w:style>
  <w:style w:type="character" w:customStyle="1" w:styleId="artjournal">
    <w:name w:val="art_journal"/>
    <w:basedOn w:val="DefaultParagraphFont"/>
    <w:rsid w:val="00141ADB"/>
  </w:style>
  <w:style w:type="character" w:customStyle="1" w:styleId="artdatevolumeissuepart">
    <w:name w:val="art_datevolumeissuepart"/>
    <w:basedOn w:val="DefaultParagraphFont"/>
    <w:rsid w:val="00141ADB"/>
  </w:style>
  <w:style w:type="character" w:customStyle="1" w:styleId="artpages">
    <w:name w:val="art_pages"/>
    <w:basedOn w:val="DefaultParagraphFont"/>
    <w:rsid w:val="00141ADB"/>
  </w:style>
  <w:style w:type="character" w:customStyle="1" w:styleId="singlehighlightclass">
    <w:name w:val="single_highlight_class"/>
    <w:basedOn w:val="DefaultParagraphFont"/>
    <w:rsid w:val="00141ADB"/>
  </w:style>
  <w:style w:type="character" w:customStyle="1" w:styleId="degree">
    <w:name w:val="degree"/>
    <w:basedOn w:val="DefaultParagraphFont"/>
    <w:rsid w:val="00141ADB"/>
  </w:style>
  <w:style w:type="character" w:customStyle="1" w:styleId="major">
    <w:name w:val="major"/>
    <w:basedOn w:val="DefaultParagraphFont"/>
    <w:rsid w:val="00141ADB"/>
  </w:style>
  <w:style w:type="character" w:customStyle="1" w:styleId="views">
    <w:name w:val="views"/>
    <w:basedOn w:val="DefaultParagraphFont"/>
    <w:rsid w:val="00141ADB"/>
  </w:style>
  <w:style w:type="character" w:customStyle="1" w:styleId="stmainservices">
    <w:name w:val="stmainservices"/>
    <w:basedOn w:val="DefaultParagraphFont"/>
    <w:rsid w:val="00141ADB"/>
  </w:style>
  <w:style w:type="character" w:customStyle="1" w:styleId="stbubblehcount">
    <w:name w:val="stbubble_hcount"/>
    <w:basedOn w:val="DefaultParagraphFont"/>
    <w:rsid w:val="00141ADB"/>
  </w:style>
  <w:style w:type="character" w:customStyle="1" w:styleId="article-author">
    <w:name w:val="article-author"/>
    <w:basedOn w:val="DefaultParagraphFont"/>
    <w:rsid w:val="00141ADB"/>
  </w:style>
  <w:style w:type="character" w:customStyle="1" w:styleId="tolocaltime">
    <w:name w:val="tolocaltime"/>
    <w:basedOn w:val="DefaultParagraphFont"/>
    <w:rsid w:val="00141ADB"/>
  </w:style>
  <w:style w:type="character" w:customStyle="1" w:styleId="pb-byline">
    <w:name w:val="pb-byline"/>
    <w:basedOn w:val="DefaultParagraphFont"/>
    <w:rsid w:val="00141ADB"/>
  </w:style>
  <w:style w:type="character" w:customStyle="1" w:styleId="pb-timestamp">
    <w:name w:val="pb-timestamp"/>
    <w:basedOn w:val="DefaultParagraphFont"/>
    <w:rsid w:val="00141ADB"/>
  </w:style>
  <w:style w:type="character" w:customStyle="1" w:styleId="posted-on">
    <w:name w:val="posted-on"/>
    <w:basedOn w:val="DefaultParagraphFont"/>
    <w:rsid w:val="00141ADB"/>
  </w:style>
  <w:style w:type="character" w:customStyle="1" w:styleId="even">
    <w:name w:val="even"/>
    <w:basedOn w:val="DefaultParagraphFont"/>
    <w:rsid w:val="00141ADB"/>
  </w:style>
  <w:style w:type="character" w:customStyle="1" w:styleId="foreground">
    <w:name w:val="foreground"/>
    <w:basedOn w:val="DefaultParagraphFont"/>
    <w:rsid w:val="00141ADB"/>
  </w:style>
  <w:style w:type="character" w:customStyle="1" w:styleId="cat-date-line4">
    <w:name w:val="cat-date-line4"/>
    <w:basedOn w:val="DefaultParagraphFont"/>
    <w:rsid w:val="00141ADB"/>
  </w:style>
  <w:style w:type="character" w:customStyle="1" w:styleId="articledate">
    <w:name w:val="articledate"/>
    <w:basedOn w:val="DefaultParagraphFont"/>
    <w:rsid w:val="00141ADB"/>
  </w:style>
  <w:style w:type="character" w:customStyle="1" w:styleId="post-byline">
    <w:name w:val="post-byline"/>
    <w:basedOn w:val="DefaultParagraphFont"/>
    <w:rsid w:val="00141ADB"/>
  </w:style>
  <w:style w:type="character" w:customStyle="1" w:styleId="upper">
    <w:name w:val="upper"/>
    <w:basedOn w:val="DefaultParagraphFont"/>
    <w:rsid w:val="00141ADB"/>
  </w:style>
  <w:style w:type="character" w:customStyle="1" w:styleId="metadate">
    <w:name w:val="meta_date"/>
    <w:basedOn w:val="DefaultParagraphFont"/>
    <w:rsid w:val="00141ADB"/>
  </w:style>
  <w:style w:type="character" w:customStyle="1" w:styleId="fa">
    <w:name w:val="fa"/>
    <w:basedOn w:val="DefaultParagraphFont"/>
    <w:rsid w:val="00141ADB"/>
  </w:style>
  <w:style w:type="character" w:customStyle="1" w:styleId="longname">
    <w:name w:val="longname"/>
    <w:basedOn w:val="DefaultParagraphFont"/>
    <w:rsid w:val="00141ADB"/>
  </w:style>
  <w:style w:type="character" w:customStyle="1" w:styleId="echocontainer">
    <w:name w:val="echo_container"/>
    <w:basedOn w:val="DefaultParagraphFont"/>
    <w:rsid w:val="00141ADB"/>
  </w:style>
  <w:style w:type="character" w:customStyle="1" w:styleId="comment-display">
    <w:name w:val="comment-display"/>
    <w:basedOn w:val="DefaultParagraphFont"/>
    <w:rsid w:val="00141ADB"/>
  </w:style>
  <w:style w:type="character" w:customStyle="1" w:styleId="echo-counter">
    <w:name w:val="echo-counter"/>
    <w:basedOn w:val="DefaultParagraphFont"/>
    <w:rsid w:val="00141ADB"/>
  </w:style>
  <w:style w:type="character" w:customStyle="1" w:styleId="discussion-policy">
    <w:name w:val="discussion-policy"/>
    <w:basedOn w:val="DefaultParagraphFont"/>
    <w:rsid w:val="00141ADB"/>
  </w:style>
  <w:style w:type="character" w:customStyle="1" w:styleId="echo-apps-conversations-streamcaption">
    <w:name w:val="echo-apps-conversations-streamcaption"/>
    <w:basedOn w:val="DefaultParagraphFont"/>
    <w:rsid w:val="00141ADB"/>
  </w:style>
  <w:style w:type="character" w:customStyle="1" w:styleId="echo-streamserver-controls-stream-item-text">
    <w:name w:val="echo-streamserver-controls-stream-item-text"/>
    <w:basedOn w:val="DefaultParagraphFont"/>
    <w:rsid w:val="00141ADB"/>
  </w:style>
  <w:style w:type="character" w:customStyle="1" w:styleId="echo-streamserver-controls-facepile-more">
    <w:name w:val="echo-streamserver-controls-facepile-more"/>
    <w:basedOn w:val="DefaultParagraphFont"/>
    <w:rsid w:val="00141ADB"/>
  </w:style>
  <w:style w:type="character" w:customStyle="1" w:styleId="echo-primaryfont">
    <w:name w:val="echo-primaryfont"/>
    <w:basedOn w:val="DefaultParagraphFont"/>
    <w:rsid w:val="00141ADB"/>
  </w:style>
  <w:style w:type="character" w:customStyle="1" w:styleId="section">
    <w:name w:val="section"/>
    <w:basedOn w:val="DefaultParagraphFont"/>
    <w:rsid w:val="00141ADB"/>
  </w:style>
  <w:style w:type="character" w:customStyle="1" w:styleId="wpsr-txt-headline">
    <w:name w:val="wpsr-txt-headline"/>
    <w:basedOn w:val="DefaultParagraphFont"/>
    <w:rsid w:val="00141ADB"/>
  </w:style>
  <w:style w:type="character" w:customStyle="1" w:styleId="asset-metabar-author">
    <w:name w:val="asset-metabar-author"/>
    <w:basedOn w:val="DefaultParagraphFont"/>
    <w:rsid w:val="00141ADB"/>
  </w:style>
  <w:style w:type="character" w:customStyle="1" w:styleId="asset-metabar-time">
    <w:name w:val="asset-metabar-time"/>
    <w:basedOn w:val="DefaultParagraphFont"/>
    <w:rsid w:val="00141ADB"/>
  </w:style>
  <w:style w:type="character" w:customStyle="1" w:styleId="eza-dateline">
    <w:name w:val="eza-dateline"/>
    <w:basedOn w:val="DefaultParagraphFont"/>
    <w:rsid w:val="00141ADB"/>
  </w:style>
  <w:style w:type="character" w:customStyle="1" w:styleId="eza-authors">
    <w:name w:val="eza-authors"/>
    <w:basedOn w:val="DefaultParagraphFont"/>
    <w:rsid w:val="00141ADB"/>
  </w:style>
  <w:style w:type="character" w:customStyle="1" w:styleId="csmstaff">
    <w:name w:val="csm_staff"/>
    <w:basedOn w:val="DefaultParagraphFont"/>
    <w:rsid w:val="00141ADB"/>
  </w:style>
  <w:style w:type="character" w:customStyle="1" w:styleId="article-timestamp">
    <w:name w:val="article-timestamp"/>
    <w:basedOn w:val="DefaultParagraphFont"/>
    <w:rsid w:val="00141ADB"/>
  </w:style>
  <w:style w:type="character" w:customStyle="1" w:styleId="byline-text">
    <w:name w:val="byline-text"/>
    <w:basedOn w:val="DefaultParagraphFont"/>
    <w:rsid w:val="00141ADB"/>
  </w:style>
  <w:style w:type="character" w:customStyle="1" w:styleId="itemauthor">
    <w:name w:val="itemauthor"/>
    <w:basedOn w:val="DefaultParagraphFont"/>
    <w:rsid w:val="00141ADB"/>
  </w:style>
  <w:style w:type="character" w:customStyle="1" w:styleId="itemdatecreated">
    <w:name w:val="itemdatecreated"/>
    <w:basedOn w:val="DefaultParagraphFont"/>
    <w:rsid w:val="00141ADB"/>
  </w:style>
  <w:style w:type="character" w:customStyle="1" w:styleId="slug-metadata-note">
    <w:name w:val="slug-metadata-note"/>
    <w:basedOn w:val="DefaultParagraphFont"/>
    <w:rsid w:val="00141ADB"/>
  </w:style>
  <w:style w:type="character" w:customStyle="1" w:styleId="drop-capped">
    <w:name w:val="drop-capped"/>
    <w:basedOn w:val="DefaultParagraphFont"/>
    <w:rsid w:val="00141ADB"/>
  </w:style>
  <w:style w:type="character" w:customStyle="1" w:styleId="thetitle">
    <w:name w:val="the_title"/>
    <w:basedOn w:val="DefaultParagraphFont"/>
    <w:rsid w:val="00141ADB"/>
  </w:style>
  <w:style w:type="character" w:customStyle="1" w:styleId="view-count">
    <w:name w:val="view-count"/>
    <w:basedOn w:val="DefaultParagraphFont"/>
    <w:rsid w:val="00141ADB"/>
  </w:style>
  <w:style w:type="character" w:customStyle="1" w:styleId="rupee">
    <w:name w:val="rupee"/>
    <w:basedOn w:val="DefaultParagraphFont"/>
    <w:rsid w:val="00141ADB"/>
  </w:style>
  <w:style w:type="character" w:customStyle="1" w:styleId="grey1">
    <w:name w:val="grey1"/>
    <w:basedOn w:val="DefaultParagraphFont"/>
    <w:rsid w:val="00141ADB"/>
  </w:style>
  <w:style w:type="character" w:customStyle="1" w:styleId="bureau">
    <w:name w:val="bureau"/>
    <w:basedOn w:val="DefaultParagraphFont"/>
    <w:rsid w:val="00141ADB"/>
  </w:style>
  <w:style w:type="character" w:customStyle="1" w:styleId="reporttitle">
    <w:name w:val="report_title"/>
    <w:basedOn w:val="DefaultParagraphFont"/>
    <w:rsid w:val="00141ADB"/>
  </w:style>
  <w:style w:type="character" w:customStyle="1" w:styleId="documenttype-longreleases">
    <w:name w:val="document_type_-_long_releases"/>
    <w:basedOn w:val="DefaultParagraphFont"/>
    <w:rsid w:val="00141ADB"/>
  </w:style>
  <w:style w:type="character" w:customStyle="1" w:styleId="alt-date">
    <w:name w:val="alt-date"/>
    <w:basedOn w:val="DefaultParagraphFont"/>
    <w:rsid w:val="00141ADB"/>
  </w:style>
  <w:style w:type="character" w:customStyle="1" w:styleId="entry-byline">
    <w:name w:val="entry-byline"/>
    <w:basedOn w:val="DefaultParagraphFont"/>
    <w:rsid w:val="00141ADB"/>
  </w:style>
  <w:style w:type="character" w:customStyle="1" w:styleId="taglinecontrib">
    <w:name w:val="tagline_contrib"/>
    <w:basedOn w:val="DefaultParagraphFont"/>
    <w:rsid w:val="00141ADB"/>
  </w:style>
  <w:style w:type="character" w:customStyle="1" w:styleId="articledate0">
    <w:name w:val="article_date"/>
    <w:basedOn w:val="DefaultParagraphFont"/>
    <w:rsid w:val="00141ADB"/>
  </w:style>
  <w:style w:type="character" w:customStyle="1" w:styleId="createdate">
    <w:name w:val="createdate"/>
    <w:basedOn w:val="DefaultParagraphFont"/>
    <w:rsid w:val="00141ADB"/>
  </w:style>
  <w:style w:type="character" w:customStyle="1" w:styleId="text-label">
    <w:name w:val="text-label"/>
    <w:basedOn w:val="DefaultParagraphFont"/>
    <w:rsid w:val="00141ADB"/>
  </w:style>
  <w:style w:type="character" w:customStyle="1" w:styleId="metad">
    <w:name w:val="metad"/>
    <w:rsid w:val="00141ADB"/>
  </w:style>
  <w:style w:type="character" w:customStyle="1" w:styleId="justify1">
    <w:name w:val="justify1"/>
    <w:rsid w:val="00141ADB"/>
  </w:style>
  <w:style w:type="character" w:customStyle="1" w:styleId="MediumGrid11">
    <w:name w:val="Medium Grid 11"/>
    <w:uiPriority w:val="99"/>
    <w:rsid w:val="00141ADB"/>
    <w:rPr>
      <w:color w:val="808080"/>
    </w:rPr>
  </w:style>
  <w:style w:type="character" w:customStyle="1" w:styleId="apple-tab-span">
    <w:name w:val="apple-tab-span"/>
    <w:basedOn w:val="DefaultParagraphFont"/>
    <w:rsid w:val="00141ADB"/>
  </w:style>
  <w:style w:type="character" w:customStyle="1" w:styleId="s2">
    <w:name w:val="s2"/>
    <w:basedOn w:val="DefaultParagraphFont"/>
    <w:rsid w:val="00141ADB"/>
  </w:style>
  <w:style w:type="character" w:customStyle="1" w:styleId="s1">
    <w:name w:val="s1"/>
    <w:basedOn w:val="DefaultParagraphFont"/>
    <w:rsid w:val="00141ADB"/>
  </w:style>
  <w:style w:type="character" w:customStyle="1" w:styleId="action-menu-toggled-item">
    <w:name w:val="action-menu-toggled-item"/>
    <w:basedOn w:val="DefaultParagraphFont"/>
    <w:rsid w:val="00141ADB"/>
    <w:rPr>
      <w:rFonts w:ascii="Times New Roman" w:hAnsi="Times New Roman" w:cs="Times New Roman" w:hint="default"/>
    </w:rPr>
  </w:style>
  <w:style w:type="character" w:customStyle="1" w:styleId="1Tag">
    <w:name w:val="1) Tag"/>
    <w:rsid w:val="00141ADB"/>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141ADB"/>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141AD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141AD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141AD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141ADB"/>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141ADB"/>
    <w:rPr>
      <w:b/>
      <w:bCs/>
      <w:sz w:val="20"/>
      <w:u w:val="single"/>
      <w:bdr w:val="single" w:sz="4" w:space="0" w:color="auto" w:frame="1"/>
    </w:rPr>
  </w:style>
  <w:style w:type="character" w:customStyle="1" w:styleId="postby">
    <w:name w:val="post_by"/>
    <w:rsid w:val="00141ADB"/>
  </w:style>
  <w:style w:type="character" w:customStyle="1" w:styleId="postdate">
    <w:name w:val="post_date"/>
    <w:rsid w:val="00141ADB"/>
  </w:style>
  <w:style w:type="character" w:customStyle="1" w:styleId="moretop">
    <w:name w:val="more_top"/>
    <w:rsid w:val="00141ADB"/>
  </w:style>
  <w:style w:type="character" w:customStyle="1" w:styleId="Boxing-New">
    <w:name w:val="Boxing - New"/>
    <w:basedOn w:val="DefaultParagraphFont"/>
    <w:rsid w:val="00141ADB"/>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141ADB"/>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141ADB"/>
  </w:style>
  <w:style w:type="character" w:customStyle="1" w:styleId="Style12ptBoldUnderline1">
    <w:name w:val="Style 12 pt Bold Underline1"/>
    <w:rsid w:val="00141ADB"/>
    <w:rPr>
      <w:b/>
      <w:bCs/>
      <w:sz w:val="24"/>
      <w:u w:val="single"/>
    </w:rPr>
  </w:style>
  <w:style w:type="character" w:customStyle="1" w:styleId="aunderline1">
    <w:name w:val="aunderline"/>
    <w:qFormat/>
    <w:rsid w:val="00141ADB"/>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141ADB"/>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141ADB"/>
  </w:style>
  <w:style w:type="character" w:customStyle="1" w:styleId="sensecontent">
    <w:name w:val="sense_content"/>
    <w:basedOn w:val="DefaultParagraphFont"/>
    <w:rsid w:val="00141ADB"/>
  </w:style>
  <w:style w:type="character" w:customStyle="1" w:styleId="vi">
    <w:name w:val="vi"/>
    <w:basedOn w:val="DefaultParagraphFont"/>
    <w:rsid w:val="00141ADB"/>
  </w:style>
  <w:style w:type="character" w:customStyle="1" w:styleId="pagetitle0">
    <w:name w:val="pagetitle"/>
    <w:basedOn w:val="DefaultParagraphFont"/>
    <w:rsid w:val="00141ADB"/>
  </w:style>
  <w:style w:type="character" w:customStyle="1" w:styleId="Heading2Char1CharCharCharCharCharC">
    <w:name w:val="Heading 2 Char1 Char Char Char Char Char C"/>
    <w:rsid w:val="00141ADB"/>
    <w:rPr>
      <w:rFonts w:ascii="Arial" w:hAnsi="Arial" w:cs="Arial" w:hint="default"/>
      <w:b/>
      <w:bCs/>
      <w:iCs/>
      <w:sz w:val="24"/>
      <w:szCs w:val="28"/>
      <w:lang w:val="en-US" w:eastAsia="en-US" w:bidi="ar-SA"/>
    </w:rPr>
  </w:style>
  <w:style w:type="character" w:customStyle="1" w:styleId="StyleUnderlineCharTimesBold">
    <w:name w:val="Style Underline Char + Times Bold"/>
    <w:rsid w:val="00141ADB"/>
    <w:rPr>
      <w:rFonts w:ascii="Times" w:hAnsi="Times" w:hint="default"/>
      <w:b w:val="0"/>
      <w:bCs/>
      <w:sz w:val="20"/>
      <w:u w:val="single"/>
    </w:rPr>
  </w:style>
  <w:style w:type="character" w:customStyle="1" w:styleId="blubigktbiz">
    <w:name w:val="blubigktbiz"/>
    <w:rsid w:val="00141ADB"/>
  </w:style>
  <w:style w:type="character" w:customStyle="1" w:styleId="Style4CharChar">
    <w:name w:val="Style4 Char Char"/>
    <w:rsid w:val="00141AD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141ADB"/>
    <w:rPr>
      <w:rFonts w:ascii="Arial" w:hAnsi="Arial" w:cs="Arial" w:hint="default"/>
      <w:b/>
      <w:bCs/>
      <w:i/>
      <w:iCs/>
      <w:sz w:val="24"/>
    </w:rPr>
  </w:style>
  <w:style w:type="character" w:customStyle="1" w:styleId="super">
    <w:name w:val="super"/>
    <w:rsid w:val="00141ADB"/>
  </w:style>
  <w:style w:type="character" w:customStyle="1" w:styleId="text30">
    <w:name w:val="text30"/>
    <w:rsid w:val="00141ADB"/>
  </w:style>
  <w:style w:type="character" w:customStyle="1" w:styleId="uppercase">
    <w:name w:val="uppercase"/>
    <w:rsid w:val="00141ADB"/>
  </w:style>
  <w:style w:type="character" w:customStyle="1" w:styleId="mainbody1">
    <w:name w:val="mainbody1"/>
    <w:rsid w:val="00141ADB"/>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141AD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141ADB"/>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141ADB"/>
    <w:rPr>
      <w:u w:val="single"/>
      <w:shd w:val="clear" w:color="auto" w:fill="00FF00"/>
    </w:rPr>
  </w:style>
  <w:style w:type="character" w:customStyle="1" w:styleId="StyleBoldUnderline1">
    <w:name w:val="Style Bold Underline1"/>
    <w:basedOn w:val="DefaultParagraphFont"/>
    <w:rsid w:val="00141ADB"/>
    <w:rPr>
      <w:b w:val="0"/>
      <w:bCs/>
      <w:u w:val="single"/>
    </w:rPr>
  </w:style>
  <w:style w:type="character" w:customStyle="1" w:styleId="formatp">
    <w:name w:val="formatp"/>
    <w:rsid w:val="00141ADB"/>
  </w:style>
  <w:style w:type="character" w:customStyle="1" w:styleId="yshortcutscs4-ndcor">
    <w:name w:val="yshortcuts cs4-ndcor"/>
    <w:rsid w:val="00141ADB"/>
  </w:style>
  <w:style w:type="character" w:customStyle="1" w:styleId="price">
    <w:name w:val="price"/>
    <w:rsid w:val="00141ADB"/>
  </w:style>
  <w:style w:type="character" w:customStyle="1" w:styleId="price-change">
    <w:name w:val="price-change"/>
    <w:rsid w:val="00141ADB"/>
  </w:style>
  <w:style w:type="character" w:customStyle="1" w:styleId="percent-change">
    <w:name w:val="percent-change"/>
    <w:rsid w:val="00141ADB"/>
  </w:style>
  <w:style w:type="character" w:customStyle="1" w:styleId="bibfont">
    <w:name w:val="bibfont"/>
    <w:rsid w:val="00141ADB"/>
    <w:rPr>
      <w:rFonts w:ascii="Times New Roman" w:hAnsi="Times New Roman" w:cs="Times New Roman" w:hint="default"/>
    </w:rPr>
  </w:style>
  <w:style w:type="character" w:customStyle="1" w:styleId="boldciteChar1">
    <w:name w:val="bold cite Char1"/>
    <w:rsid w:val="00141ADB"/>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141ADB"/>
  </w:style>
  <w:style w:type="character" w:customStyle="1" w:styleId="leveluptitle">
    <w:name w:val="leveluptitle"/>
    <w:basedOn w:val="DefaultParagraphFont"/>
    <w:rsid w:val="00141ADB"/>
  </w:style>
  <w:style w:type="character" w:customStyle="1" w:styleId="Hyperlink3">
    <w:name w:val="Hyperlink.3"/>
    <w:basedOn w:val="DefaultParagraphFont"/>
    <w:rsid w:val="00141ADB"/>
    <w:rPr>
      <w:sz w:val="18"/>
      <w:szCs w:val="18"/>
    </w:rPr>
  </w:style>
  <w:style w:type="character" w:customStyle="1" w:styleId="Hyperlink40">
    <w:name w:val="Hyperlink.4"/>
    <w:basedOn w:val="DefaultParagraphFont"/>
    <w:rsid w:val="00141ADB"/>
    <w:rPr>
      <w:sz w:val="18"/>
      <w:szCs w:val="18"/>
    </w:rPr>
  </w:style>
  <w:style w:type="character" w:customStyle="1" w:styleId="SmallCharChar">
    <w:name w:val="Small Char Char"/>
    <w:basedOn w:val="DefaultParagraphFont"/>
    <w:rsid w:val="00141ADB"/>
    <w:rPr>
      <w:sz w:val="17"/>
      <w:szCs w:val="24"/>
      <w:lang w:val="en-US" w:eastAsia="en-US" w:bidi="ar-SA"/>
    </w:rPr>
  </w:style>
  <w:style w:type="character" w:customStyle="1" w:styleId="Intemphasis">
    <w:name w:val="Intemphasis"/>
    <w:uiPriority w:val="1"/>
    <w:qFormat/>
    <w:rsid w:val="00141ADB"/>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141ADB"/>
    <w:rPr>
      <w:rFonts w:ascii="Times New Roman" w:hAnsi="Times New Roman" w:cs="Times New Roman" w:hint="default"/>
      <w:sz w:val="20"/>
    </w:rPr>
  </w:style>
  <w:style w:type="character" w:customStyle="1" w:styleId="StyleunderlineArialNarrow9ptBold">
    <w:name w:val="Style underline + Arial Narrow 9 pt Bold"/>
    <w:basedOn w:val="underline"/>
    <w:rsid w:val="00141ADB"/>
    <w:rPr>
      <w:u w:val="single"/>
      <w:lang w:val="en-US" w:eastAsia="en-US" w:bidi="ar-SA"/>
    </w:rPr>
  </w:style>
  <w:style w:type="character" w:customStyle="1" w:styleId="StyleBoldandUnderlineCharCharCharChar9pt">
    <w:name w:val="Style Bold and Underline Char Char Char Char + 9 pt"/>
    <w:basedOn w:val="DefaultParagraphFont"/>
    <w:rsid w:val="00141AD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141AD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141ADB"/>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141ADB"/>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141ADB"/>
    <w:rPr>
      <w:rFonts w:ascii="Arial" w:hAnsi="Arial" w:cs="Arial" w:hint="default"/>
      <w:bCs/>
      <w:szCs w:val="26"/>
      <w:u w:val="single"/>
      <w:lang w:val="en-US" w:eastAsia="en-US" w:bidi="ar-SA"/>
    </w:rPr>
  </w:style>
  <w:style w:type="character" w:customStyle="1" w:styleId="AUnterdline">
    <w:name w:val="AUnterdline"/>
    <w:qFormat/>
    <w:rsid w:val="00141ADB"/>
    <w:rPr>
      <w:rFonts w:ascii="Times New Roman" w:hAnsi="Times New Roman" w:cs="Times New Roman" w:hint="default"/>
      <w:sz w:val="20"/>
      <w:u w:val="single"/>
    </w:rPr>
  </w:style>
  <w:style w:type="character" w:customStyle="1" w:styleId="DontRead">
    <w:name w:val="Don't Read"/>
    <w:qFormat/>
    <w:rsid w:val="00141ADB"/>
    <w:rPr>
      <w:rFonts w:ascii="Times New Roman" w:hAnsi="Times New Roman" w:cs="Times New Roman" w:hint="default"/>
      <w:sz w:val="16"/>
    </w:rPr>
  </w:style>
  <w:style w:type="character" w:customStyle="1" w:styleId="CharChar113">
    <w:name w:val="Char Char113"/>
    <w:basedOn w:val="DefaultParagraphFont"/>
    <w:rsid w:val="00141ADB"/>
    <w:rPr>
      <w:rFonts w:ascii="Arial" w:hAnsi="Arial" w:cs="Arial" w:hint="default"/>
      <w:bCs/>
      <w:szCs w:val="26"/>
      <w:u w:val="single"/>
      <w:lang w:val="en-US" w:eastAsia="en-US" w:bidi="ar-SA"/>
    </w:rPr>
  </w:style>
  <w:style w:type="character" w:customStyle="1" w:styleId="StyleunderlineBold0">
    <w:name w:val="Style underline + Bold"/>
    <w:basedOn w:val="underline"/>
    <w:rsid w:val="00141ADB"/>
    <w:rPr>
      <w:u w:val="single"/>
      <w:lang w:val="en-US" w:eastAsia="en-US" w:bidi="ar-SA"/>
    </w:rPr>
  </w:style>
  <w:style w:type="character" w:customStyle="1" w:styleId="StyleunderlineCharNotBold">
    <w:name w:val="Style underline Char + Not Bold"/>
    <w:basedOn w:val="underlineChar0"/>
    <w:rsid w:val="00141ADB"/>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141ADB"/>
    <w:rPr>
      <w:szCs w:val="24"/>
      <w:u w:val="single"/>
      <w:lang w:val="en-US" w:eastAsia="en-US" w:bidi="ar-SA"/>
    </w:rPr>
  </w:style>
  <w:style w:type="character" w:customStyle="1" w:styleId="base">
    <w:name w:val="base"/>
    <w:basedOn w:val="DefaultParagraphFont"/>
    <w:rsid w:val="00141ADB"/>
  </w:style>
  <w:style w:type="character" w:customStyle="1" w:styleId="part-of-speech">
    <w:name w:val="part-of-speech"/>
    <w:basedOn w:val="DefaultParagraphFont"/>
    <w:rsid w:val="00141ADB"/>
  </w:style>
  <w:style w:type="character" w:customStyle="1" w:styleId="FontStyle177">
    <w:name w:val="Font Style177"/>
    <w:basedOn w:val="DefaultParagraphFont"/>
    <w:uiPriority w:val="99"/>
    <w:rsid w:val="00141ADB"/>
    <w:rPr>
      <w:rFonts w:ascii="Times New Roman" w:hAnsi="Times New Roman" w:cs="Times New Roman" w:hint="default"/>
      <w:sz w:val="20"/>
      <w:szCs w:val="20"/>
    </w:rPr>
  </w:style>
  <w:style w:type="character" w:customStyle="1" w:styleId="FontStyle173">
    <w:name w:val="Font Style173"/>
    <w:basedOn w:val="DefaultParagraphFont"/>
    <w:uiPriority w:val="99"/>
    <w:rsid w:val="00141ADB"/>
    <w:rPr>
      <w:rFonts w:ascii="Times New Roman" w:hAnsi="Times New Roman" w:cs="Times New Roman" w:hint="default"/>
      <w:sz w:val="14"/>
      <w:szCs w:val="14"/>
    </w:rPr>
  </w:style>
  <w:style w:type="character" w:customStyle="1" w:styleId="FontStyle151">
    <w:name w:val="Font Style151"/>
    <w:basedOn w:val="DefaultParagraphFont"/>
    <w:uiPriority w:val="99"/>
    <w:rsid w:val="00141ADB"/>
    <w:rPr>
      <w:rFonts w:ascii="Arial Narrow" w:hAnsi="Arial Narrow" w:cs="Arial Narrow" w:hint="default"/>
      <w:b/>
      <w:bCs/>
      <w:sz w:val="12"/>
      <w:szCs w:val="12"/>
    </w:rPr>
  </w:style>
  <w:style w:type="character" w:customStyle="1" w:styleId="FontStyle156">
    <w:name w:val="Font Style156"/>
    <w:basedOn w:val="DefaultParagraphFont"/>
    <w:uiPriority w:val="99"/>
    <w:rsid w:val="00141ADB"/>
    <w:rPr>
      <w:rFonts w:ascii="Arial Narrow" w:hAnsi="Arial Narrow" w:cs="Arial Narrow" w:hint="default"/>
      <w:sz w:val="8"/>
      <w:szCs w:val="8"/>
    </w:rPr>
  </w:style>
  <w:style w:type="character" w:customStyle="1" w:styleId="FontStyle160">
    <w:name w:val="Font Style160"/>
    <w:basedOn w:val="DefaultParagraphFont"/>
    <w:uiPriority w:val="99"/>
    <w:rsid w:val="00141AD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141ADB"/>
    <w:rPr>
      <w:rFonts w:ascii="Times New Roman" w:hAnsi="Times New Roman" w:cs="Times New Roman" w:hint="default"/>
      <w:sz w:val="18"/>
      <w:szCs w:val="18"/>
    </w:rPr>
  </w:style>
  <w:style w:type="character" w:customStyle="1" w:styleId="FontStyle168">
    <w:name w:val="Font Style168"/>
    <w:basedOn w:val="DefaultParagraphFont"/>
    <w:uiPriority w:val="99"/>
    <w:rsid w:val="00141ADB"/>
    <w:rPr>
      <w:rFonts w:ascii="Times New Roman" w:hAnsi="Times New Roman" w:cs="Times New Roman" w:hint="default"/>
      <w:sz w:val="12"/>
      <w:szCs w:val="12"/>
    </w:rPr>
  </w:style>
  <w:style w:type="character" w:customStyle="1" w:styleId="FontStyle176">
    <w:name w:val="Font Style176"/>
    <w:basedOn w:val="DefaultParagraphFont"/>
    <w:uiPriority w:val="99"/>
    <w:rsid w:val="00141ADB"/>
    <w:rPr>
      <w:rFonts w:ascii="Times New Roman" w:hAnsi="Times New Roman" w:cs="Times New Roman" w:hint="default"/>
      <w:sz w:val="16"/>
      <w:szCs w:val="16"/>
    </w:rPr>
  </w:style>
  <w:style w:type="character" w:customStyle="1" w:styleId="globalcontentbody">
    <w:name w:val="globalcontentbody"/>
    <w:basedOn w:val="DefaultParagraphFont"/>
    <w:rsid w:val="00141ADB"/>
  </w:style>
  <w:style w:type="character" w:customStyle="1" w:styleId="authorbio">
    <w:name w:val="authorbio"/>
    <w:basedOn w:val="DefaultParagraphFont"/>
    <w:rsid w:val="00141ADB"/>
  </w:style>
  <w:style w:type="character" w:customStyle="1" w:styleId="StyleBoldandUnderlineCharChar11pt">
    <w:name w:val="Style Bold and Underline Char Char + 11 pt"/>
    <w:basedOn w:val="DefaultParagraphFont"/>
    <w:rsid w:val="00141ADB"/>
    <w:rPr>
      <w:b/>
      <w:bCs/>
      <w:noProof w:val="0"/>
      <w:sz w:val="20"/>
      <w:u w:val="single"/>
      <w:lang w:val="en-US" w:eastAsia="en-US" w:bidi="ar-SA"/>
    </w:rPr>
  </w:style>
  <w:style w:type="character" w:customStyle="1" w:styleId="Hyperlink23">
    <w:name w:val="Hyperlink23"/>
    <w:basedOn w:val="DefaultParagraphFont"/>
    <w:rsid w:val="00141ADB"/>
    <w:rPr>
      <w:color w:val="3300CC"/>
      <w:u w:val="single"/>
    </w:rPr>
  </w:style>
  <w:style w:type="character" w:customStyle="1" w:styleId="CharChar114">
    <w:name w:val="Char Char114"/>
    <w:basedOn w:val="DefaultParagraphFont"/>
    <w:rsid w:val="00141ADB"/>
    <w:rPr>
      <w:rFonts w:ascii="Arial" w:hAnsi="Arial" w:cs="Arial" w:hint="default"/>
      <w:bCs/>
      <w:szCs w:val="26"/>
      <w:u w:val="single"/>
      <w:lang w:val="en-US" w:eastAsia="en-US" w:bidi="ar-SA"/>
    </w:rPr>
  </w:style>
  <w:style w:type="character" w:customStyle="1" w:styleId="CharChar112">
    <w:name w:val="Char Char112"/>
    <w:basedOn w:val="DefaultParagraphFont"/>
    <w:rsid w:val="00141ADB"/>
    <w:rPr>
      <w:rFonts w:ascii="Arial" w:hAnsi="Arial" w:cs="Arial" w:hint="default"/>
      <w:bCs/>
      <w:szCs w:val="26"/>
      <w:u w:val="single"/>
      <w:lang w:val="en-US" w:eastAsia="en-US" w:bidi="ar-SA"/>
    </w:rPr>
  </w:style>
  <w:style w:type="character" w:customStyle="1" w:styleId="zoomme">
    <w:name w:val="zoomme"/>
    <w:basedOn w:val="DefaultParagraphFont"/>
    <w:rsid w:val="00141ADB"/>
  </w:style>
  <w:style w:type="character" w:customStyle="1" w:styleId="classauthor">
    <w:name w:val="class=&quot;author&quot;"/>
    <w:basedOn w:val="DefaultParagraphFont"/>
    <w:rsid w:val="00141ADB"/>
  </w:style>
  <w:style w:type="character" w:customStyle="1" w:styleId="officialstitle-">
    <w:name w:val="official_s_title-"/>
    <w:basedOn w:val="DefaultParagraphFont"/>
    <w:rsid w:val="00141ADB"/>
  </w:style>
  <w:style w:type="character" w:customStyle="1" w:styleId="officialsbureau">
    <w:name w:val="official_s_bureau"/>
    <w:basedOn w:val="DefaultParagraphFont"/>
    <w:rsid w:val="00141ADB"/>
  </w:style>
  <w:style w:type="character" w:customStyle="1" w:styleId="gray">
    <w:name w:val="gray"/>
    <w:basedOn w:val="DefaultParagraphFont"/>
    <w:rsid w:val="00141ADB"/>
  </w:style>
  <w:style w:type="character" w:customStyle="1" w:styleId="Styleunderline11ptBorderSinglesolidlineAuto05p">
    <w:name w:val="Style underline + 11 pt Border: : (Single solid line Auto  0.5 p..."/>
    <w:rsid w:val="00141ADB"/>
    <w:rPr>
      <w:sz w:val="20"/>
      <w:u w:val="single"/>
      <w:bdr w:val="single" w:sz="4" w:space="0" w:color="auto" w:frame="1"/>
    </w:rPr>
  </w:style>
  <w:style w:type="character" w:customStyle="1" w:styleId="newscontent">
    <w:name w:val="newscontent"/>
    <w:rsid w:val="00141ADB"/>
  </w:style>
  <w:style w:type="character" w:customStyle="1" w:styleId="FontStyle172">
    <w:name w:val="Font Style172"/>
    <w:basedOn w:val="DefaultParagraphFont"/>
    <w:uiPriority w:val="99"/>
    <w:rsid w:val="00141AD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141AD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141AD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141ADB"/>
    <w:rPr>
      <w:rFonts w:ascii="Times New Roman" w:hAnsi="Times New Roman" w:cs="Times New Roman" w:hint="default"/>
      <w:sz w:val="10"/>
      <w:szCs w:val="10"/>
    </w:rPr>
  </w:style>
  <w:style w:type="character" w:customStyle="1" w:styleId="FontStyle174">
    <w:name w:val="Font Style174"/>
    <w:basedOn w:val="DefaultParagraphFont"/>
    <w:uiPriority w:val="99"/>
    <w:rsid w:val="00141ADB"/>
    <w:rPr>
      <w:rFonts w:ascii="Arial Narrow" w:hAnsi="Arial Narrow" w:cs="Arial Narrow" w:hint="default"/>
      <w:b/>
      <w:bCs/>
      <w:sz w:val="18"/>
      <w:szCs w:val="18"/>
    </w:rPr>
  </w:style>
  <w:style w:type="character" w:customStyle="1" w:styleId="FontStyle169">
    <w:name w:val="Font Style169"/>
    <w:basedOn w:val="DefaultParagraphFont"/>
    <w:uiPriority w:val="99"/>
    <w:rsid w:val="00141ADB"/>
    <w:rPr>
      <w:rFonts w:ascii="Times New Roman" w:hAnsi="Times New Roman" w:cs="Times New Roman" w:hint="default"/>
      <w:sz w:val="12"/>
      <w:szCs w:val="12"/>
    </w:rPr>
  </w:style>
  <w:style w:type="character" w:customStyle="1" w:styleId="FontStyle139">
    <w:name w:val="Font Style139"/>
    <w:basedOn w:val="DefaultParagraphFont"/>
    <w:uiPriority w:val="99"/>
    <w:rsid w:val="00141ADB"/>
    <w:rPr>
      <w:rFonts w:ascii="Times New Roman" w:hAnsi="Times New Roman" w:cs="Times New Roman" w:hint="default"/>
      <w:b/>
      <w:bCs/>
      <w:sz w:val="18"/>
      <w:szCs w:val="18"/>
    </w:rPr>
  </w:style>
  <w:style w:type="character" w:customStyle="1" w:styleId="aa">
    <w:name w:val="••••"/>
    <w:rsid w:val="00141ADB"/>
    <w:rPr>
      <w:color w:val="000000"/>
    </w:rPr>
  </w:style>
  <w:style w:type="character" w:customStyle="1" w:styleId="UL-Bold">
    <w:name w:val="UL-Bold"/>
    <w:basedOn w:val="DefaultParagraphFont"/>
    <w:rsid w:val="00141ADB"/>
    <w:rPr>
      <w:u w:val="thick"/>
    </w:rPr>
  </w:style>
  <w:style w:type="character" w:customStyle="1" w:styleId="UL-None">
    <w:name w:val="UL-None"/>
    <w:basedOn w:val="DefaultParagraphFont"/>
    <w:rsid w:val="00141ADB"/>
    <w:rPr>
      <w:strike w:val="0"/>
      <w:dstrike w:val="0"/>
      <w:u w:val="none"/>
      <w:effect w:val="none"/>
    </w:rPr>
  </w:style>
  <w:style w:type="character" w:customStyle="1" w:styleId="styletimesnewroman12ptbold0">
    <w:name w:val="styletimesnewroman12ptbold"/>
    <w:basedOn w:val="DefaultParagraphFont"/>
    <w:rsid w:val="00141ADB"/>
  </w:style>
  <w:style w:type="character" w:customStyle="1" w:styleId="FontStyle19">
    <w:name w:val="Font Style19"/>
    <w:basedOn w:val="DefaultParagraphFont"/>
    <w:uiPriority w:val="99"/>
    <w:rsid w:val="00141ADB"/>
    <w:rPr>
      <w:rFonts w:ascii="Times New Roman" w:hAnsi="Times New Roman" w:cs="Times New Roman" w:hint="default"/>
      <w:sz w:val="18"/>
      <w:szCs w:val="18"/>
    </w:rPr>
  </w:style>
  <w:style w:type="character" w:customStyle="1" w:styleId="UnderlineBox">
    <w:name w:val="Underline + Box"/>
    <w:uiPriority w:val="1"/>
    <w:qFormat/>
    <w:rsid w:val="00141ADB"/>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141ADB"/>
    <w:rPr>
      <w:sz w:val="20"/>
    </w:rPr>
  </w:style>
  <w:style w:type="character" w:customStyle="1" w:styleId="kn">
    <w:name w:val="kn"/>
    <w:basedOn w:val="DefaultParagraphFont"/>
    <w:rsid w:val="00141ADB"/>
  </w:style>
  <w:style w:type="character" w:customStyle="1" w:styleId="twelptblackblack1">
    <w:name w:val="twelptblackblack1"/>
    <w:basedOn w:val="DefaultParagraphFont"/>
    <w:rsid w:val="00141ADB"/>
    <w:rPr>
      <w:rFonts w:ascii="Verdana" w:hAnsi="Verdana" w:hint="default"/>
      <w:color w:val="000000"/>
      <w:sz w:val="16"/>
      <w:szCs w:val="16"/>
    </w:rPr>
  </w:style>
  <w:style w:type="character" w:customStyle="1" w:styleId="TagCharCharCharChar0">
    <w:name w:val="Tag Char Char Char Char"/>
    <w:basedOn w:val="DefaultParagraphFont"/>
    <w:rsid w:val="00141ADB"/>
    <w:rPr>
      <w:rFonts w:ascii="Times New Roman" w:eastAsia="Times New Roman" w:hAnsi="Times New Roman" w:cs="Times New Roman" w:hint="default"/>
      <w:b/>
      <w:bCs w:val="0"/>
      <w:sz w:val="24"/>
      <w:szCs w:val="20"/>
    </w:rPr>
  </w:style>
  <w:style w:type="character" w:customStyle="1" w:styleId="CharacterStyle14">
    <w:name w:val="Character Style 14"/>
    <w:rsid w:val="00141ADB"/>
    <w:rPr>
      <w:sz w:val="30"/>
      <w:szCs w:val="30"/>
    </w:rPr>
  </w:style>
  <w:style w:type="character" w:customStyle="1" w:styleId="CharacterStyle13">
    <w:name w:val="Character Style 13"/>
    <w:rsid w:val="00141ADB"/>
    <w:rPr>
      <w:i/>
      <w:iCs/>
      <w:sz w:val="17"/>
      <w:szCs w:val="17"/>
    </w:rPr>
  </w:style>
  <w:style w:type="character" w:customStyle="1" w:styleId="CardsNotUnderlined">
    <w:name w:val="Cards Not Underlined"/>
    <w:rsid w:val="00141ADB"/>
    <w:rPr>
      <w:rFonts w:ascii="Times New Roman" w:hAnsi="Times New Roman" w:cs="Times New Roman" w:hint="default"/>
      <w:sz w:val="16"/>
    </w:rPr>
  </w:style>
  <w:style w:type="character" w:customStyle="1" w:styleId="a13">
    <w:name w:val="a1"/>
    <w:rsid w:val="00141ADB"/>
    <w:rPr>
      <w:color w:val="008000"/>
    </w:rPr>
  </w:style>
  <w:style w:type="character" w:customStyle="1" w:styleId="mandelbrotrefrag">
    <w:name w:val="mandelbrot_refrag"/>
    <w:rsid w:val="00141ADB"/>
  </w:style>
  <w:style w:type="character" w:customStyle="1" w:styleId="imgcreditcaption">
    <w:name w:val="imgcreditcaption"/>
    <w:rsid w:val="00141ADB"/>
  </w:style>
  <w:style w:type="character" w:customStyle="1" w:styleId="current-article">
    <w:name w:val="current-article"/>
    <w:rsid w:val="00141ADB"/>
  </w:style>
  <w:style w:type="character" w:customStyle="1" w:styleId="hps">
    <w:name w:val="hps"/>
    <w:rsid w:val="00141ADB"/>
  </w:style>
  <w:style w:type="character" w:customStyle="1" w:styleId="source-org">
    <w:name w:val="source-org"/>
    <w:rsid w:val="00141ADB"/>
  </w:style>
  <w:style w:type="character" w:customStyle="1" w:styleId="Caption11">
    <w:name w:val="Caption11"/>
    <w:rsid w:val="00141ADB"/>
  </w:style>
  <w:style w:type="character" w:customStyle="1" w:styleId="mainheading">
    <w:name w:val="mainheading"/>
    <w:rsid w:val="00141ADB"/>
  </w:style>
  <w:style w:type="character" w:customStyle="1" w:styleId="StyleStyleunderlineBold11pt">
    <w:name w:val="Style Style underline + Bold + 11 pt"/>
    <w:rsid w:val="00141ADB"/>
    <w:rPr>
      <w:bCs/>
      <w:sz w:val="20"/>
      <w:u w:val="single"/>
    </w:rPr>
  </w:style>
  <w:style w:type="character" w:customStyle="1" w:styleId="StyleunderlineAsianTimesNewRomanBold">
    <w:name w:val="Style underline + (Asian) Times New Roman Bold"/>
    <w:rsid w:val="00141ADB"/>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141ADB"/>
    <w:rPr>
      <w:b/>
      <w:bCs/>
      <w:sz w:val="20"/>
      <w:u w:val="single"/>
      <w:bdr w:val="single" w:sz="4" w:space="0" w:color="auto" w:frame="1"/>
    </w:rPr>
  </w:style>
  <w:style w:type="character" w:customStyle="1" w:styleId="Style11ptBoldUnderlineBorderSinglesolidlineAuto1">
    <w:name w:val="Style 11 pt Bold Underline Border: : (Single solid line Auto  ...1"/>
    <w:rsid w:val="00141ADB"/>
    <w:rPr>
      <w:b/>
      <w:bCs/>
      <w:sz w:val="20"/>
      <w:u w:val="single"/>
      <w:bdr w:val="single" w:sz="4" w:space="0" w:color="auto" w:frame="1"/>
    </w:rPr>
  </w:style>
  <w:style w:type="character" w:customStyle="1" w:styleId="metaorigin">
    <w:name w:val="meta_origin"/>
    <w:rsid w:val="00141ADB"/>
  </w:style>
  <w:style w:type="character" w:customStyle="1" w:styleId="eminfo">
    <w:name w:val="eminfo"/>
    <w:rsid w:val="00141ADB"/>
  </w:style>
  <w:style w:type="character" w:customStyle="1" w:styleId="emhighlight">
    <w:name w:val="emhighlight"/>
    <w:rsid w:val="00141ADB"/>
  </w:style>
  <w:style w:type="character" w:customStyle="1" w:styleId="last">
    <w:name w:val="last"/>
    <w:rsid w:val="00141ADB"/>
  </w:style>
  <w:style w:type="character" w:customStyle="1" w:styleId="institution">
    <w:name w:val="institution"/>
    <w:rsid w:val="00141ADB"/>
  </w:style>
  <w:style w:type="character" w:customStyle="1" w:styleId="NormalCard">
    <w:name w:val="Normal Card"/>
    <w:uiPriority w:val="1"/>
    <w:qFormat/>
    <w:rsid w:val="00141ADB"/>
    <w:rPr>
      <w:rFonts w:ascii="Times New Roman" w:hAnsi="Times New Roman" w:cs="Times New Roman" w:hint="default"/>
      <w:sz w:val="24"/>
    </w:rPr>
  </w:style>
  <w:style w:type="character" w:customStyle="1" w:styleId="timebox">
    <w:name w:val="timebox"/>
    <w:rsid w:val="00141ADB"/>
  </w:style>
  <w:style w:type="character" w:customStyle="1" w:styleId="Heading2Subtext">
    <w:name w:val="Heading 2 Subtext"/>
    <w:rsid w:val="00141ADB"/>
    <w:rPr>
      <w:rFonts w:ascii="Times New Roman" w:hAnsi="Times New Roman" w:cs="Times New Roman" w:hint="default"/>
      <w:sz w:val="16"/>
    </w:rPr>
  </w:style>
  <w:style w:type="character" w:customStyle="1" w:styleId="caps-label">
    <w:name w:val="caps-label"/>
    <w:rsid w:val="00141ADB"/>
  </w:style>
  <w:style w:type="character" w:customStyle="1" w:styleId="cardshighlight0">
    <w:name w:val="cardshighlight"/>
    <w:rsid w:val="00141ADB"/>
  </w:style>
  <w:style w:type="character" w:customStyle="1" w:styleId="cardsfont12pt1">
    <w:name w:val="cardsfont12pt"/>
    <w:rsid w:val="00141ADB"/>
  </w:style>
  <w:style w:type="character" w:customStyle="1" w:styleId="kicker">
    <w:name w:val="kicker"/>
    <w:rsid w:val="00141ADB"/>
  </w:style>
  <w:style w:type="character" w:customStyle="1" w:styleId="backcontent">
    <w:name w:val="backcontent"/>
    <w:rsid w:val="00141ADB"/>
  </w:style>
  <w:style w:type="character" w:customStyle="1" w:styleId="daystmp">
    <w:name w:val="daystmp"/>
    <w:rsid w:val="00141ADB"/>
  </w:style>
  <w:style w:type="character" w:customStyle="1" w:styleId="cardsfont12ptchar">
    <w:name w:val="cardsfont12ptchar"/>
    <w:rsid w:val="00141ADB"/>
  </w:style>
  <w:style w:type="character" w:customStyle="1" w:styleId="gal">
    <w:name w:val="gal"/>
    <w:rsid w:val="00141ADB"/>
  </w:style>
  <w:style w:type="character" w:customStyle="1" w:styleId="imagedateline">
    <w:name w:val="image_dateline"/>
    <w:rsid w:val="00141ADB"/>
  </w:style>
  <w:style w:type="character" w:customStyle="1" w:styleId="authordatecharchar">
    <w:name w:val="authordatecharchar"/>
    <w:rsid w:val="00141ADB"/>
  </w:style>
  <w:style w:type="character" w:customStyle="1" w:styleId="style1char0">
    <w:name w:val="style1char"/>
    <w:rsid w:val="00141ADB"/>
  </w:style>
  <w:style w:type="character" w:customStyle="1" w:styleId="tagcharchar0">
    <w:name w:val="tagcharchar"/>
    <w:rsid w:val="00141ADB"/>
  </w:style>
  <w:style w:type="character" w:customStyle="1" w:styleId="underlinedcharchar2">
    <w:name w:val="underlinedcharchar"/>
    <w:rsid w:val="00141ADB"/>
  </w:style>
  <w:style w:type="character" w:customStyle="1" w:styleId="BoxedChar">
    <w:name w:val="Boxed Char"/>
    <w:rsid w:val="00141ADB"/>
    <w:rPr>
      <w:rFonts w:ascii="Arial Narrow" w:hAnsi="Arial Narrow" w:hint="default"/>
      <w:b/>
      <w:bCs w:val="0"/>
      <w:sz w:val="18"/>
      <w:bdr w:val="single" w:sz="6" w:space="0" w:color="auto" w:frame="1"/>
    </w:rPr>
  </w:style>
  <w:style w:type="character" w:customStyle="1" w:styleId="cardCharCharChar1">
    <w:name w:val="card Char Char Char1"/>
    <w:rsid w:val="00141ADB"/>
    <w:rPr>
      <w:lang w:val="en-US" w:eastAsia="en-US" w:bidi="ar-SA"/>
    </w:rPr>
  </w:style>
  <w:style w:type="character" w:customStyle="1" w:styleId="Style11ptThickunderline">
    <w:name w:val="Style 11 pt Thick underline"/>
    <w:rsid w:val="00141ADB"/>
    <w:rPr>
      <w:sz w:val="20"/>
      <w:u w:val="thick"/>
    </w:rPr>
  </w:style>
  <w:style w:type="character" w:customStyle="1" w:styleId="Style11ptBoldThickunderline">
    <w:name w:val="Style 11 pt Bold Thick underline"/>
    <w:rsid w:val="00141ADB"/>
    <w:rPr>
      <w:b/>
      <w:bCs/>
      <w:sz w:val="20"/>
      <w:u w:val="thick"/>
    </w:rPr>
  </w:style>
  <w:style w:type="character" w:customStyle="1" w:styleId="authors1">
    <w:name w:val="authors1"/>
    <w:rsid w:val="00141ADB"/>
    <w:rPr>
      <w:rFonts w:ascii="Verdana" w:hAnsi="Verdana" w:hint="default"/>
      <w:b/>
      <w:bCs/>
      <w:color w:val="006699"/>
      <w:sz w:val="20"/>
      <w:szCs w:val="20"/>
    </w:rPr>
  </w:style>
  <w:style w:type="character" w:customStyle="1" w:styleId="headlinesectionlarge">
    <w:name w:val="headline_section_large"/>
    <w:rsid w:val="00141ADB"/>
  </w:style>
  <w:style w:type="character" w:customStyle="1" w:styleId="Styleunderline11ptBlack">
    <w:name w:val="Style underline + 11 pt Black"/>
    <w:rsid w:val="00141ADB"/>
    <w:rPr>
      <w:color w:val="000000"/>
      <w:sz w:val="20"/>
      <w:u w:val="single"/>
    </w:rPr>
  </w:style>
  <w:style w:type="character" w:customStyle="1" w:styleId="Styleunderline11ptBoldBlack">
    <w:name w:val="Style underline + 11 pt Bold Black"/>
    <w:rsid w:val="00141ADB"/>
    <w:rPr>
      <w:b/>
      <w:bCs/>
      <w:color w:val="000000"/>
      <w:sz w:val="20"/>
      <w:u w:val="single"/>
    </w:rPr>
  </w:style>
  <w:style w:type="character" w:customStyle="1" w:styleId="Style11ptBoldBlackUnderline">
    <w:name w:val="Style 11 pt Bold Black Underline"/>
    <w:rsid w:val="00141ADB"/>
    <w:rPr>
      <w:b/>
      <w:bCs/>
      <w:color w:val="000000"/>
      <w:sz w:val="20"/>
      <w:u w:val="single"/>
    </w:rPr>
  </w:style>
  <w:style w:type="character" w:customStyle="1" w:styleId="Style11ptBoldBlackUnderlineBorderSinglesolidline">
    <w:name w:val="Style 11 pt Bold Black Underline Border: : (Single solid line ..."/>
    <w:rsid w:val="00141ADB"/>
    <w:rPr>
      <w:b/>
      <w:bCs/>
      <w:color w:val="000000"/>
      <w:sz w:val="20"/>
      <w:u w:val="single"/>
      <w:bdr w:val="single" w:sz="4" w:space="0" w:color="auto" w:frame="1"/>
    </w:rPr>
  </w:style>
  <w:style w:type="character" w:customStyle="1" w:styleId="StyleLatinMeridien-Italic11ptItalicUnderline">
    <w:name w:val="Style (Latin) Meridien-Italic 11 pt Italic Underline"/>
    <w:rsid w:val="00141ADB"/>
    <w:rPr>
      <w:rFonts w:ascii="Meridien-Italic" w:hAnsi="Meridien-Italic" w:hint="default"/>
      <w:i/>
      <w:iCs/>
      <w:sz w:val="20"/>
      <w:u w:val="single"/>
    </w:rPr>
  </w:style>
  <w:style w:type="character" w:customStyle="1" w:styleId="underlinestylechar0">
    <w:name w:val="underlinestylechar"/>
    <w:rsid w:val="00141ADB"/>
  </w:style>
  <w:style w:type="character" w:customStyle="1" w:styleId="StyleCards12ptThickunderlineChar1">
    <w:name w:val="Style Cards + 12 pt Thick underline Char1"/>
    <w:rsid w:val="00141ADB"/>
    <w:rPr>
      <w:sz w:val="24"/>
      <w:szCs w:val="24"/>
      <w:u w:val="thick"/>
    </w:rPr>
  </w:style>
  <w:style w:type="character" w:customStyle="1" w:styleId="BodyTextIndentChar2">
    <w:name w:val="Body Text Indent Char2"/>
    <w:basedOn w:val="DefaultParagraphFont"/>
    <w:uiPriority w:val="99"/>
    <w:semiHidden/>
    <w:rsid w:val="00141ADB"/>
    <w:rPr>
      <w:rFonts w:ascii="Georgia" w:hAnsi="Georgia" w:hint="default"/>
      <w:sz w:val="22"/>
      <w:szCs w:val="22"/>
    </w:rPr>
  </w:style>
  <w:style w:type="character" w:customStyle="1" w:styleId="BodyText2Char2">
    <w:name w:val="Body Text 2 Char2"/>
    <w:basedOn w:val="DefaultParagraphFont"/>
    <w:uiPriority w:val="99"/>
    <w:semiHidden/>
    <w:rsid w:val="00141ADB"/>
    <w:rPr>
      <w:rFonts w:ascii="Georgia" w:hAnsi="Georgia" w:hint="default"/>
      <w:sz w:val="22"/>
      <w:szCs w:val="22"/>
    </w:rPr>
  </w:style>
  <w:style w:type="character" w:customStyle="1" w:styleId="BodyText3Char2">
    <w:name w:val="Body Text 3 Char2"/>
    <w:basedOn w:val="DefaultParagraphFont"/>
    <w:uiPriority w:val="99"/>
    <w:semiHidden/>
    <w:rsid w:val="00141ADB"/>
    <w:rPr>
      <w:rFonts w:ascii="Georgia" w:hAnsi="Georgia" w:hint="default"/>
      <w:sz w:val="16"/>
      <w:szCs w:val="16"/>
    </w:rPr>
  </w:style>
  <w:style w:type="character" w:customStyle="1" w:styleId="BodyTextIndent2Char2">
    <w:name w:val="Body Text Indent 2 Char2"/>
    <w:basedOn w:val="DefaultParagraphFont"/>
    <w:uiPriority w:val="99"/>
    <w:semiHidden/>
    <w:rsid w:val="00141ADB"/>
    <w:rPr>
      <w:rFonts w:ascii="Georgia" w:hAnsi="Georgia" w:hint="default"/>
      <w:sz w:val="22"/>
      <w:szCs w:val="22"/>
    </w:rPr>
  </w:style>
  <w:style w:type="character" w:customStyle="1" w:styleId="BodyTextIndent3Char2">
    <w:name w:val="Body Text Indent 3 Char2"/>
    <w:basedOn w:val="DefaultParagraphFont"/>
    <w:uiPriority w:val="99"/>
    <w:semiHidden/>
    <w:rsid w:val="00141ADB"/>
    <w:rPr>
      <w:rFonts w:ascii="Georgia" w:hAnsi="Georgia" w:hint="default"/>
      <w:sz w:val="16"/>
      <w:szCs w:val="16"/>
    </w:rPr>
  </w:style>
  <w:style w:type="character" w:customStyle="1" w:styleId="z-BottomofFormChar2">
    <w:name w:val="z-Bottom of Form Char2"/>
    <w:basedOn w:val="DefaultParagraphFont"/>
    <w:uiPriority w:val="99"/>
    <w:semiHidden/>
    <w:rsid w:val="00141ADB"/>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141ADB"/>
  </w:style>
  <w:style w:type="character" w:customStyle="1" w:styleId="m5686307894942199640gmail-styleunderline">
    <w:name w:val="m_5686307894942199640gmail-styleunderline"/>
    <w:basedOn w:val="DefaultParagraphFont"/>
    <w:rsid w:val="00141ADB"/>
  </w:style>
  <w:style w:type="character" w:customStyle="1" w:styleId="UnderlineCharCharChar">
    <w:name w:val="Underline Char Char Char"/>
    <w:rsid w:val="00141ADB"/>
    <w:rPr>
      <w:noProof w:val="0"/>
      <w:u w:val="single"/>
      <w:lang w:val="en-US" w:eastAsia="en-US" w:bidi="ar-SA"/>
    </w:rPr>
  </w:style>
  <w:style w:type="character" w:customStyle="1" w:styleId="messagecontent">
    <w:name w:val="message_content"/>
    <w:rsid w:val="00141ADB"/>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141ADB"/>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41ADB"/>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141ADB"/>
  </w:style>
  <w:style w:type="character" w:customStyle="1" w:styleId="CitationChar">
    <w:name w:val="Citation Char"/>
    <w:rsid w:val="00141ADB"/>
    <w:rPr>
      <w:bCs/>
      <w:u w:val="single"/>
    </w:rPr>
  </w:style>
  <w:style w:type="character" w:customStyle="1" w:styleId="FontStyle72">
    <w:name w:val="Font Style72"/>
    <w:rsid w:val="00141ADB"/>
    <w:rPr>
      <w:rFonts w:ascii="Times New Roman" w:hAnsi="Times New Roman" w:cs="Times New Roman" w:hint="default"/>
      <w:sz w:val="16"/>
      <w:szCs w:val="16"/>
    </w:rPr>
  </w:style>
  <w:style w:type="character" w:customStyle="1" w:styleId="FontStyle73">
    <w:name w:val="Font Style73"/>
    <w:uiPriority w:val="99"/>
    <w:rsid w:val="00141ADB"/>
    <w:rPr>
      <w:rFonts w:ascii="Times New Roman" w:hAnsi="Times New Roman" w:cs="Times New Roman" w:hint="default"/>
      <w:i/>
      <w:iCs/>
      <w:sz w:val="16"/>
      <w:szCs w:val="16"/>
    </w:rPr>
  </w:style>
  <w:style w:type="character" w:customStyle="1" w:styleId="UnderlinestyleChar20">
    <w:name w:val="Underline style Char2"/>
    <w:rsid w:val="00141ADB"/>
    <w:rPr>
      <w:sz w:val="22"/>
      <w:szCs w:val="24"/>
      <w:u w:val="single"/>
      <w:lang w:val="en-US" w:eastAsia="en-US" w:bidi="ar-SA"/>
    </w:rPr>
  </w:style>
  <w:style w:type="character" w:customStyle="1" w:styleId="FontStyle49">
    <w:name w:val="Font Style49"/>
    <w:uiPriority w:val="99"/>
    <w:rsid w:val="00141ADB"/>
    <w:rPr>
      <w:rFonts w:ascii="Times New Roman" w:hAnsi="Times New Roman" w:cs="Times New Roman" w:hint="default"/>
      <w:sz w:val="20"/>
      <w:szCs w:val="20"/>
    </w:rPr>
  </w:style>
  <w:style w:type="character" w:customStyle="1" w:styleId="FontStyle50">
    <w:name w:val="Font Style50"/>
    <w:uiPriority w:val="99"/>
    <w:rsid w:val="00141ADB"/>
    <w:rPr>
      <w:rFonts w:ascii="Times New Roman" w:hAnsi="Times New Roman" w:cs="Times New Roman" w:hint="default"/>
      <w:b/>
      <w:bCs/>
      <w:sz w:val="20"/>
      <w:szCs w:val="20"/>
    </w:rPr>
  </w:style>
  <w:style w:type="paragraph" w:styleId="ListBullet">
    <w:name w:val="List Bullet"/>
    <w:basedOn w:val="Normal"/>
    <w:link w:val="ListBulletChar"/>
    <w:unhideWhenUsed/>
    <w:rsid w:val="00141ADB"/>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141ADB"/>
    <w:rPr>
      <w:rFonts w:ascii="MS Mincho" w:eastAsia="MS Mincho" w:hAnsi="MS Mincho" w:hint="eastAsia"/>
      <w:szCs w:val="20"/>
      <w:u w:val="single"/>
    </w:rPr>
  </w:style>
  <w:style w:type="character" w:customStyle="1" w:styleId="Citation-AuthorDateChar">
    <w:name w:val="Citation - Author/Date Char"/>
    <w:locked/>
    <w:rsid w:val="00141ADB"/>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141ADB"/>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141ADB"/>
    <w:rPr>
      <w:rFonts w:ascii="Times New Roman" w:eastAsia="Times New Roman" w:hAnsi="Times New Roman" w:cs="Times New Roman" w:hint="default"/>
      <w:b/>
      <w:bCs w:val="0"/>
      <w:sz w:val="24"/>
      <w:szCs w:val="24"/>
    </w:rPr>
  </w:style>
  <w:style w:type="character" w:customStyle="1" w:styleId="UnderlineCharChar4">
    <w:name w:val="Underline Char Char4"/>
    <w:rsid w:val="00141ADB"/>
    <w:rPr>
      <w:szCs w:val="24"/>
      <w:u w:val="single"/>
      <w:lang w:val="en-US" w:eastAsia="en-US" w:bidi="ar-SA"/>
    </w:rPr>
  </w:style>
  <w:style w:type="character" w:customStyle="1" w:styleId="BoldUnderlineCharChar3">
    <w:name w:val="BoldUnderline Char Char3"/>
    <w:rsid w:val="00141ADB"/>
    <w:rPr>
      <w:b/>
      <w:bCs w:val="0"/>
      <w:szCs w:val="24"/>
      <w:u w:val="single"/>
      <w:lang w:val="en-US" w:eastAsia="en-US" w:bidi="ar-SA"/>
    </w:rPr>
  </w:style>
  <w:style w:type="character" w:customStyle="1" w:styleId="UnderlineCharChar3">
    <w:name w:val="Underline Char Char3"/>
    <w:rsid w:val="00141ADB"/>
    <w:rPr>
      <w:szCs w:val="24"/>
      <w:u w:val="single"/>
      <w:lang w:val="en-US" w:eastAsia="en-US" w:bidi="ar-SA"/>
    </w:rPr>
  </w:style>
  <w:style w:type="character" w:customStyle="1" w:styleId="BoldUnderlineCharChar2">
    <w:name w:val="BoldUnderline Char Char2"/>
    <w:rsid w:val="00141ADB"/>
    <w:rPr>
      <w:b/>
      <w:bCs w:val="0"/>
      <w:szCs w:val="24"/>
      <w:u w:val="single"/>
      <w:lang w:val="en-US" w:eastAsia="en-US" w:bidi="ar-SA"/>
    </w:rPr>
  </w:style>
  <w:style w:type="character" w:customStyle="1" w:styleId="volume-issue">
    <w:name w:val="volume-issue"/>
    <w:rsid w:val="00141ADB"/>
    <w:rPr>
      <w:rFonts w:ascii="Times New Roman" w:hAnsi="Times New Roman" w:cs="Times New Roman" w:hint="default"/>
    </w:rPr>
  </w:style>
  <w:style w:type="character" w:customStyle="1" w:styleId="boldness1">
    <w:name w:val="boldness1"/>
    <w:rsid w:val="00141ADB"/>
  </w:style>
  <w:style w:type="character" w:customStyle="1" w:styleId="story-author">
    <w:name w:val="story-author"/>
    <w:basedOn w:val="DefaultParagraphFont"/>
    <w:rsid w:val="00141ADB"/>
  </w:style>
  <w:style w:type="character" w:customStyle="1" w:styleId="Heading3CharCharCharChar">
    <w:name w:val="Heading 3 Char Char Char Char"/>
    <w:basedOn w:val="DefaultParagraphFont"/>
    <w:rsid w:val="00141AD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141ADB"/>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141ADB"/>
  </w:style>
  <w:style w:type="character" w:customStyle="1" w:styleId="StyleStyle4CharTimesNewRoman11ptItalic">
    <w:name w:val="Style Style4 Char + Times New Roman 11 pt Italic"/>
    <w:basedOn w:val="DefaultParagraphFont"/>
    <w:rsid w:val="00141AD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141ADB"/>
  </w:style>
  <w:style w:type="character" w:customStyle="1" w:styleId="ac">
    <w:name w:val="_"/>
    <w:basedOn w:val="DefaultParagraphFont"/>
    <w:rsid w:val="00141ADB"/>
  </w:style>
  <w:style w:type="character" w:customStyle="1" w:styleId="Heading3CharCharCharChar1">
    <w:name w:val="Heading 3 Char Char Char Char1"/>
    <w:rsid w:val="00141ADB"/>
    <w:rPr>
      <w:rFonts w:ascii="Arial" w:hAnsi="Arial" w:cs="Arial" w:hint="default"/>
      <w:bCs/>
      <w:szCs w:val="26"/>
      <w:u w:val="single"/>
      <w:lang w:val="en-US" w:eastAsia="en-US" w:bidi="ar-SA"/>
    </w:rPr>
  </w:style>
  <w:style w:type="character" w:customStyle="1" w:styleId="comment-body">
    <w:name w:val="comment-body"/>
    <w:rsid w:val="00141ADB"/>
  </w:style>
  <w:style w:type="character" w:customStyle="1" w:styleId="UnderlineCharCharChar1">
    <w:name w:val="Underline Char Char Char1"/>
    <w:rsid w:val="00141ADB"/>
    <w:rPr>
      <w:u w:val="single"/>
      <w:lang w:val="en-US" w:eastAsia="en-US" w:bidi="ar-SA"/>
    </w:rPr>
  </w:style>
  <w:style w:type="character" w:customStyle="1" w:styleId="reality">
    <w:name w:val="reality"/>
    <w:rsid w:val="00141ADB"/>
  </w:style>
  <w:style w:type="character" w:customStyle="1" w:styleId="UnderlineChar1Char">
    <w:name w:val="Underline Char1 Char"/>
    <w:rsid w:val="00141ADB"/>
    <w:rPr>
      <w:rFonts w:ascii="Calibri" w:eastAsia="MS Mincho" w:hAnsi="Calibri" w:cs="Calibri" w:hint="default"/>
      <w:szCs w:val="20"/>
      <w:u w:val="single"/>
    </w:rPr>
  </w:style>
  <w:style w:type="character" w:customStyle="1" w:styleId="StyleBoldandUnderlineCharChar29pt">
    <w:name w:val="Style Bold and Underline Char Char2 + 9 pt"/>
    <w:rsid w:val="00141ADB"/>
    <w:rPr>
      <w:rFonts w:ascii="Times New Roman" w:hAnsi="Times New Roman" w:cs="Times New Roman" w:hint="default"/>
      <w:b/>
      <w:bCs/>
      <w:noProof w:val="0"/>
      <w:sz w:val="20"/>
      <w:u w:val="single"/>
    </w:rPr>
  </w:style>
  <w:style w:type="character" w:customStyle="1" w:styleId="StyleUnderlineCharChar19pt">
    <w:name w:val="Style Underline Char Char1 + 9 pt"/>
    <w:rsid w:val="00141AD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141AD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141AD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141ADB"/>
    <w:rPr>
      <w:rFonts w:ascii="Times New Roman" w:hAnsi="Times New Roman" w:cs="Times New Roman" w:hint="default"/>
      <w:sz w:val="20"/>
      <w:u w:val="dottedHeavy"/>
    </w:rPr>
  </w:style>
  <w:style w:type="character" w:customStyle="1" w:styleId="article-record-publication-volume-issue">
    <w:name w:val="article-record-publication-volume-issue"/>
    <w:rsid w:val="00141ADB"/>
  </w:style>
  <w:style w:type="character" w:customStyle="1" w:styleId="resultbodyblack">
    <w:name w:val="resultbodyblack"/>
    <w:rsid w:val="00141ADB"/>
    <w:rPr>
      <w:rFonts w:ascii="Times New Roman" w:hAnsi="Times New Roman" w:cs="Times New Roman" w:hint="default"/>
    </w:rPr>
  </w:style>
  <w:style w:type="character" w:customStyle="1" w:styleId="quotechar0">
    <w:name w:val="quotechar"/>
    <w:rsid w:val="00141ADB"/>
  </w:style>
  <w:style w:type="character" w:customStyle="1" w:styleId="3TagCite">
    <w:name w:val="3 Tag/Cite"/>
    <w:rsid w:val="00141ADB"/>
    <w:rPr>
      <w:rFonts w:ascii="Times New Roman" w:hAnsi="Times New Roman" w:cs="Times New Roman" w:hint="default"/>
      <w:b/>
      <w:bCs w:val="0"/>
    </w:rPr>
  </w:style>
  <w:style w:type="character" w:customStyle="1" w:styleId="4Qualifications">
    <w:name w:val="4 Qualifications"/>
    <w:rsid w:val="00141ADB"/>
    <w:rPr>
      <w:rFonts w:ascii="Times New Roman" w:hAnsi="Times New Roman" w:cs="Times New Roman" w:hint="default"/>
      <w:sz w:val="19"/>
    </w:rPr>
  </w:style>
  <w:style w:type="character" w:customStyle="1" w:styleId="6Underlined">
    <w:name w:val="6 Underlined"/>
    <w:rsid w:val="00141ADB"/>
    <w:rPr>
      <w:rFonts w:ascii="Times New Roman" w:hAnsi="Times New Roman" w:cs="Times New Roman" w:hint="default"/>
      <w:b/>
      <w:bCs w:val="0"/>
      <w:sz w:val="21"/>
      <w:u w:val="single"/>
    </w:rPr>
  </w:style>
  <w:style w:type="character" w:customStyle="1" w:styleId="nohighlighting">
    <w:name w:val="no highlighting"/>
    <w:rsid w:val="00141ADB"/>
    <w:rPr>
      <w:rFonts w:ascii="Times New Roman" w:hAnsi="Times New Roman" w:cs="Times New Roman" w:hint="default"/>
      <w:color w:val="auto"/>
      <w:sz w:val="20"/>
      <w:u w:val="thick"/>
      <w:bdr w:val="none" w:sz="0" w:space="0" w:color="auto" w:frame="1"/>
    </w:rPr>
  </w:style>
  <w:style w:type="character" w:customStyle="1" w:styleId="CharChar61">
    <w:name w:val="Char Char61"/>
    <w:rsid w:val="00141ADB"/>
    <w:rPr>
      <w:rFonts w:ascii="Arial" w:hAnsi="Arial" w:cs="Arial" w:hint="default"/>
      <w:bCs/>
      <w:sz w:val="16"/>
      <w:szCs w:val="26"/>
      <w:lang w:val="en-US" w:eastAsia="en-US" w:bidi="ar-SA"/>
    </w:rPr>
  </w:style>
  <w:style w:type="character" w:customStyle="1" w:styleId="styledate">
    <w:name w:val="styledate"/>
    <w:rsid w:val="00141ADB"/>
  </w:style>
  <w:style w:type="character" w:customStyle="1" w:styleId="StyleUnderlineChar9ptChar">
    <w:name w:val="Style Underline Char + 9 pt Char"/>
    <w:rsid w:val="00141AD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141AD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141ADB"/>
    <w:rPr>
      <w:b/>
      <w:bCs w:val="0"/>
      <w:szCs w:val="24"/>
      <w:u w:val="single"/>
      <w:lang w:val="en-US" w:eastAsia="en-US" w:bidi="ar-SA"/>
    </w:rPr>
  </w:style>
  <w:style w:type="character" w:customStyle="1" w:styleId="BoldandUnderlineChar1Char2">
    <w:name w:val="Bold and Underline Char1 Char2"/>
    <w:rsid w:val="00141ADB"/>
    <w:rPr>
      <w:b/>
      <w:bCs w:val="0"/>
      <w:szCs w:val="24"/>
      <w:u w:val="single"/>
      <w:lang w:val="en-US" w:eastAsia="en-US" w:bidi="ar-SA"/>
    </w:rPr>
  </w:style>
  <w:style w:type="character" w:customStyle="1" w:styleId="BoldandUnderlineCharChar1">
    <w:name w:val="Bold and Underline Char Char1"/>
    <w:rsid w:val="00141ADB"/>
    <w:rPr>
      <w:b/>
      <w:bCs w:val="0"/>
      <w:szCs w:val="24"/>
      <w:u w:val="single"/>
      <w:lang w:val="en-US" w:eastAsia="en-US" w:bidi="ar-SA"/>
    </w:rPr>
  </w:style>
  <w:style w:type="character" w:customStyle="1" w:styleId="authoraffil">
    <w:name w:val="authoraffil"/>
    <w:rsid w:val="00141ADB"/>
  </w:style>
  <w:style w:type="character" w:customStyle="1" w:styleId="CharChar8">
    <w:name w:val="Char Char8"/>
    <w:rsid w:val="00141ADB"/>
    <w:rPr>
      <w:rFonts w:ascii="Georgia" w:eastAsia="Times New Roman" w:hAnsi="Georgia" w:hint="default"/>
      <w:b/>
      <w:bCs/>
      <w:sz w:val="30"/>
      <w:szCs w:val="28"/>
      <w:u w:val="single"/>
    </w:rPr>
  </w:style>
  <w:style w:type="character" w:customStyle="1" w:styleId="StyleArial6ptBold">
    <w:name w:val="Style Arial 6 pt Bold"/>
    <w:rsid w:val="00141ADB"/>
    <w:rPr>
      <w:rFonts w:ascii="Arial" w:hAnsi="Arial" w:cs="Arial" w:hint="default"/>
      <w:bCs/>
      <w:sz w:val="12"/>
    </w:rPr>
  </w:style>
  <w:style w:type="character" w:customStyle="1" w:styleId="Heading2Char5">
    <w:name w:val="Heading 2 Char5"/>
    <w:rsid w:val="00141ADB"/>
    <w:rPr>
      <w:rFonts w:ascii="Garamond" w:hAnsi="Garamond" w:cs="Arial" w:hint="default"/>
      <w:b/>
      <w:bCs/>
      <w:iCs/>
      <w:sz w:val="24"/>
      <w:szCs w:val="28"/>
      <w:lang w:val="en-US" w:eastAsia="en-US" w:bidi="ar-SA"/>
    </w:rPr>
  </w:style>
  <w:style w:type="character" w:customStyle="1" w:styleId="boldcitationChar">
    <w:name w:val="bold citation Char"/>
    <w:rsid w:val="00141ADB"/>
    <w:rPr>
      <w:rFonts w:ascii="Arial" w:hAnsi="Arial" w:cs="Arial" w:hint="default"/>
      <w:b/>
      <w:bCs w:val="0"/>
      <w:sz w:val="28"/>
      <w:szCs w:val="24"/>
      <w:u w:val="thick"/>
      <w:lang w:val="en-US" w:eastAsia="en-US" w:bidi="ar-SA"/>
    </w:rPr>
  </w:style>
  <w:style w:type="character" w:customStyle="1" w:styleId="BoldunderlineChar5">
    <w:name w:val="Bold/underline Char"/>
    <w:rsid w:val="00141AD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141ADB"/>
  </w:style>
  <w:style w:type="character" w:customStyle="1" w:styleId="tagCharCharChar1">
    <w:name w:val="tag Char Char Char1"/>
    <w:rsid w:val="00141ADB"/>
    <w:rPr>
      <w:b/>
      <w:bCs w:val="0"/>
      <w:sz w:val="24"/>
      <w:lang w:val="en-US" w:eastAsia="en-US" w:bidi="ar-SA"/>
    </w:rPr>
  </w:style>
  <w:style w:type="character" w:customStyle="1" w:styleId="bylines">
    <w:name w:val="bylines"/>
    <w:basedOn w:val="DefaultParagraphFont"/>
    <w:rsid w:val="00141ADB"/>
  </w:style>
  <w:style w:type="character" w:customStyle="1" w:styleId="StyleStyleBoldUnderlineUnderlineIntenseEmphasis1apple-style-2">
    <w:name w:val="Style Style Bold UnderlineUnderlineIntense Emphasis1apple-style-...2"/>
    <w:basedOn w:val="DefaultParagraphFont"/>
    <w:rsid w:val="00141ADB"/>
    <w:rPr>
      <w:b w:val="0"/>
      <w:bCs/>
      <w:sz w:val="22"/>
      <w:u w:val="single"/>
    </w:rPr>
  </w:style>
  <w:style w:type="character" w:customStyle="1" w:styleId="FontStyle57">
    <w:name w:val="Font Style57"/>
    <w:rsid w:val="00141ADB"/>
    <w:rPr>
      <w:rFonts w:ascii="Georgia" w:hAnsi="Georgia" w:cs="Georgia" w:hint="default"/>
      <w:b/>
      <w:bCs/>
      <w:sz w:val="14"/>
      <w:szCs w:val="14"/>
    </w:rPr>
  </w:style>
  <w:style w:type="character" w:customStyle="1" w:styleId="FontStyle89">
    <w:name w:val="Font Style89"/>
    <w:rsid w:val="00141ADB"/>
    <w:rPr>
      <w:rFonts w:ascii="Times New Roman" w:hAnsi="Times New Roman" w:cs="Times New Roman" w:hint="default"/>
      <w:b/>
      <w:bCs/>
      <w:smallCaps/>
      <w:spacing w:val="40"/>
      <w:sz w:val="16"/>
      <w:szCs w:val="16"/>
    </w:rPr>
  </w:style>
  <w:style w:type="character" w:customStyle="1" w:styleId="hvr">
    <w:name w:val="hvr"/>
    <w:basedOn w:val="DefaultParagraphFont"/>
    <w:rsid w:val="00141ADB"/>
  </w:style>
  <w:style w:type="character" w:customStyle="1" w:styleId="cardChar20">
    <w:name w:val="card Char2"/>
    <w:basedOn w:val="DefaultParagraphFont"/>
    <w:uiPriority w:val="6"/>
    <w:rsid w:val="00141ADB"/>
    <w:rPr>
      <w:rFonts w:ascii="Times New Roman" w:hAnsi="Times New Roman" w:cs="Calibri" w:hint="default"/>
      <w:szCs w:val="20"/>
    </w:rPr>
  </w:style>
  <w:style w:type="character" w:customStyle="1" w:styleId="red">
    <w:name w:val="red"/>
    <w:basedOn w:val="DefaultParagraphFont"/>
    <w:rsid w:val="00141ADB"/>
  </w:style>
  <w:style w:type="character" w:customStyle="1" w:styleId="viewstorydateline">
    <w:name w:val="viewstorydateline"/>
    <w:basedOn w:val="DefaultParagraphFont"/>
    <w:rsid w:val="00141ADB"/>
  </w:style>
  <w:style w:type="character" w:customStyle="1" w:styleId="meta-sep">
    <w:name w:val="meta-sep"/>
    <w:basedOn w:val="DefaultParagraphFont"/>
    <w:rsid w:val="00141ADB"/>
  </w:style>
  <w:style w:type="character" w:customStyle="1" w:styleId="A19">
    <w:name w:val="A19"/>
    <w:uiPriority w:val="99"/>
    <w:rsid w:val="00141ADB"/>
    <w:rPr>
      <w:rFonts w:ascii="Georgia" w:hAnsi="Georgia" w:cs="Georgia" w:hint="default"/>
      <w:color w:val="000000"/>
      <w:sz w:val="20"/>
      <w:szCs w:val="20"/>
      <w:u w:val="single"/>
    </w:rPr>
  </w:style>
  <w:style w:type="character" w:customStyle="1" w:styleId="A130">
    <w:name w:val="A13"/>
    <w:rsid w:val="00141ADB"/>
    <w:rPr>
      <w:rFonts w:ascii="Georgia" w:hAnsi="Georgia" w:cs="Georgia" w:hint="default"/>
      <w:color w:val="000000"/>
      <w:sz w:val="11"/>
      <w:szCs w:val="11"/>
    </w:rPr>
  </w:style>
  <w:style w:type="character" w:customStyle="1" w:styleId="ontext">
    <w:name w:val="ontext"/>
    <w:basedOn w:val="DefaultParagraphFont"/>
    <w:rsid w:val="00141ADB"/>
  </w:style>
  <w:style w:type="character" w:customStyle="1" w:styleId="archive-title">
    <w:name w:val="archive-title"/>
    <w:basedOn w:val="DefaultParagraphFont"/>
    <w:rsid w:val="00141ADB"/>
  </w:style>
  <w:style w:type="character" w:customStyle="1" w:styleId="imgleft">
    <w:name w:val="imgleft"/>
    <w:basedOn w:val="DefaultParagraphFont"/>
    <w:rsid w:val="00141ADB"/>
  </w:style>
  <w:style w:type="character" w:customStyle="1" w:styleId="imgcenter">
    <w:name w:val="imgcenter"/>
    <w:basedOn w:val="DefaultParagraphFont"/>
    <w:rsid w:val="00141ADB"/>
  </w:style>
  <w:style w:type="character" w:customStyle="1" w:styleId="A42">
    <w:name w:val="A4+2"/>
    <w:uiPriority w:val="99"/>
    <w:rsid w:val="00141ADB"/>
    <w:rPr>
      <w:rFonts w:ascii="Helvetica LT Std" w:hAnsi="Helvetica LT Std" w:cs="Helvetica LT Std" w:hint="default"/>
      <w:color w:val="000000"/>
      <w:sz w:val="11"/>
      <w:szCs w:val="11"/>
    </w:rPr>
  </w:style>
  <w:style w:type="character" w:customStyle="1" w:styleId="fstitle">
    <w:name w:val="fs_title"/>
    <w:basedOn w:val="DefaultParagraphFont"/>
    <w:rsid w:val="00141ADB"/>
  </w:style>
  <w:style w:type="character" w:customStyle="1" w:styleId="reportbody1">
    <w:name w:val="reportbody1"/>
    <w:basedOn w:val="DefaultParagraphFont"/>
    <w:rsid w:val="00141ADB"/>
    <w:rPr>
      <w:rFonts w:ascii="Tahoma" w:hAnsi="Tahoma" w:cs="Tahoma" w:hint="default"/>
      <w:color w:val="000000"/>
      <w:sz w:val="14"/>
      <w:szCs w:val="14"/>
    </w:rPr>
  </w:style>
  <w:style w:type="character" w:customStyle="1" w:styleId="dateday">
    <w:name w:val="date_day"/>
    <w:basedOn w:val="DefaultParagraphFont"/>
    <w:rsid w:val="00141ADB"/>
  </w:style>
  <w:style w:type="character" w:customStyle="1" w:styleId="datemonth">
    <w:name w:val="date_month"/>
    <w:basedOn w:val="DefaultParagraphFont"/>
    <w:rsid w:val="00141ADB"/>
  </w:style>
  <w:style w:type="character" w:customStyle="1" w:styleId="dateyear">
    <w:name w:val="date_year"/>
    <w:basedOn w:val="DefaultParagraphFont"/>
    <w:rsid w:val="00141ADB"/>
  </w:style>
  <w:style w:type="character" w:customStyle="1" w:styleId="Heading3CharCharCharCharCharChar">
    <w:name w:val="Heading 3 Char Char Char Char Char Char"/>
    <w:basedOn w:val="DefaultParagraphFont"/>
    <w:rsid w:val="00141AD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141AD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141ADB"/>
    <w:rPr>
      <w:sz w:val="24"/>
      <w:szCs w:val="24"/>
      <w:lang w:val="en-US" w:eastAsia="en-US" w:bidi="ar-SA"/>
    </w:rPr>
  </w:style>
  <w:style w:type="character" w:customStyle="1" w:styleId="insideitro">
    <w:name w:val="insideitro"/>
    <w:basedOn w:val="DefaultParagraphFont"/>
    <w:rsid w:val="00141ADB"/>
  </w:style>
  <w:style w:type="character" w:customStyle="1" w:styleId="wcfont">
    <w:name w:val="wcfont"/>
    <w:basedOn w:val="DefaultParagraphFont"/>
    <w:rsid w:val="00141ADB"/>
  </w:style>
  <w:style w:type="character" w:customStyle="1" w:styleId="qftext">
    <w:name w:val="qftext"/>
    <w:basedOn w:val="DefaultParagraphFont"/>
    <w:rsid w:val="00141ADB"/>
  </w:style>
  <w:style w:type="character" w:customStyle="1" w:styleId="leftidx">
    <w:name w:val="leftidx"/>
    <w:basedOn w:val="DefaultParagraphFont"/>
    <w:rsid w:val="00141ADB"/>
  </w:style>
  <w:style w:type="character" w:customStyle="1" w:styleId="eventtitle">
    <w:name w:val="eventtitle"/>
    <w:basedOn w:val="DefaultParagraphFont"/>
    <w:rsid w:val="00141ADB"/>
  </w:style>
  <w:style w:type="character" w:customStyle="1" w:styleId="eventsubtitle">
    <w:name w:val="eventsubtitle"/>
    <w:basedOn w:val="DefaultParagraphFont"/>
    <w:rsid w:val="00141ADB"/>
  </w:style>
  <w:style w:type="character" w:customStyle="1" w:styleId="eventdate">
    <w:name w:val="eventdate"/>
    <w:basedOn w:val="DefaultParagraphFont"/>
    <w:rsid w:val="00141ADB"/>
  </w:style>
  <w:style w:type="character" w:customStyle="1" w:styleId="legend">
    <w:name w:val="legend"/>
    <w:basedOn w:val="DefaultParagraphFont"/>
    <w:rsid w:val="00141ADB"/>
  </w:style>
  <w:style w:type="character" w:customStyle="1" w:styleId="slug-elocation">
    <w:name w:val="slug-elocation"/>
    <w:basedOn w:val="DefaultParagraphFont"/>
    <w:rsid w:val="00141ADB"/>
  </w:style>
  <w:style w:type="character" w:customStyle="1" w:styleId="fu-autorenangabe-fu-beschreibung">
    <w:name w:val="fu-autorenangabe-fu-beschreibung"/>
    <w:rsid w:val="00141ADB"/>
  </w:style>
  <w:style w:type="character" w:customStyle="1" w:styleId="commentscontainer">
    <w:name w:val="comments_container"/>
    <w:basedOn w:val="DefaultParagraphFont"/>
    <w:rsid w:val="00141ADB"/>
  </w:style>
  <w:style w:type="character" w:customStyle="1" w:styleId="hparticlefooter">
    <w:name w:val="hparticlefooter"/>
    <w:basedOn w:val="DefaultParagraphFont"/>
    <w:rsid w:val="00141ADB"/>
  </w:style>
  <w:style w:type="character" w:customStyle="1" w:styleId="profile-data">
    <w:name w:val="profile-data"/>
    <w:basedOn w:val="DefaultParagraphFont"/>
    <w:rsid w:val="00141ADB"/>
  </w:style>
  <w:style w:type="character" w:customStyle="1" w:styleId="BlockCharCharCharCharChar">
    <w:name w:val="Block Char Char Char Char Char"/>
    <w:aliases w:val="Block Char Char Char Char Char Char Char Char,Block Char Char Char Char Char Char Char1"/>
    <w:basedOn w:val="DefaultParagraphFont"/>
    <w:rsid w:val="00141ADB"/>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141ADB"/>
    <w:rPr>
      <w:rFonts w:ascii="Times New Roman" w:hAnsi="Times New Roman" w:cs="Times New Roman" w:hint="default"/>
      <w:b/>
      <w:bCs/>
      <w:sz w:val="24"/>
      <w:u w:val="single"/>
    </w:rPr>
  </w:style>
  <w:style w:type="character" w:customStyle="1" w:styleId="main">
    <w:name w:val="main"/>
    <w:basedOn w:val="DefaultParagraphFont"/>
    <w:rsid w:val="00141ADB"/>
  </w:style>
  <w:style w:type="character" w:customStyle="1" w:styleId="textunderlineCharChar">
    <w:name w:val="text underline Char Char"/>
    <w:basedOn w:val="DefaultParagraphFont"/>
    <w:rsid w:val="00141ADB"/>
    <w:rPr>
      <w:rFonts w:ascii="Garamond" w:hAnsi="Garamond" w:hint="default"/>
      <w:color w:val="000000"/>
      <w:u w:val="single"/>
    </w:rPr>
  </w:style>
  <w:style w:type="character" w:customStyle="1" w:styleId="FullCiteCharChar">
    <w:name w:val="Full Cite Char Char"/>
    <w:basedOn w:val="DefaultParagraphFont"/>
    <w:rsid w:val="00141ADB"/>
    <w:rPr>
      <w:rFonts w:ascii="Georgia" w:hAnsi="Georgia" w:cs="Calibri" w:hint="default"/>
      <w:color w:val="000000"/>
      <w:sz w:val="20"/>
      <w:szCs w:val="24"/>
    </w:rPr>
  </w:style>
  <w:style w:type="character" w:customStyle="1" w:styleId="submitted-wrapper">
    <w:name w:val="submitted-wrapper"/>
    <w:basedOn w:val="DefaultParagraphFont"/>
    <w:rsid w:val="00141ADB"/>
  </w:style>
  <w:style w:type="character" w:customStyle="1" w:styleId="the-author">
    <w:name w:val="the-author"/>
    <w:basedOn w:val="DefaultParagraphFont"/>
    <w:rsid w:val="00141ADB"/>
  </w:style>
  <w:style w:type="character" w:customStyle="1" w:styleId="top-publish">
    <w:name w:val="top-publish"/>
    <w:basedOn w:val="DefaultParagraphFont"/>
    <w:rsid w:val="00141ADB"/>
  </w:style>
  <w:style w:type="character" w:customStyle="1" w:styleId="byline-italic">
    <w:name w:val="byline-italic"/>
    <w:basedOn w:val="DefaultParagraphFont"/>
    <w:rsid w:val="00141ADB"/>
  </w:style>
  <w:style w:type="character" w:customStyle="1" w:styleId="CardUnderlinedCharChar0">
    <w:name w:val="Card Underlined Char Char"/>
    <w:rsid w:val="00141ADB"/>
    <w:rPr>
      <w:rFonts w:ascii="Arial Narrow" w:hAnsi="Arial Narrow" w:hint="default"/>
      <w:sz w:val="22"/>
      <w:szCs w:val="24"/>
      <w:u w:val="single"/>
      <w:lang w:val="en-US" w:eastAsia="en-US" w:bidi="ar-SA"/>
    </w:rPr>
  </w:style>
  <w:style w:type="character" w:customStyle="1" w:styleId="gd">
    <w:name w:val="gd"/>
    <w:basedOn w:val="DefaultParagraphFont"/>
    <w:rsid w:val="00141ADB"/>
  </w:style>
  <w:style w:type="character" w:customStyle="1" w:styleId="g3">
    <w:name w:val="g3"/>
    <w:basedOn w:val="DefaultParagraphFont"/>
    <w:rsid w:val="00141ADB"/>
  </w:style>
  <w:style w:type="character" w:customStyle="1" w:styleId="hb">
    <w:name w:val="hb"/>
    <w:basedOn w:val="DefaultParagraphFont"/>
    <w:rsid w:val="00141ADB"/>
  </w:style>
  <w:style w:type="character" w:customStyle="1" w:styleId="g2">
    <w:name w:val="g2"/>
    <w:basedOn w:val="DefaultParagraphFont"/>
    <w:rsid w:val="00141ADB"/>
  </w:style>
  <w:style w:type="character" w:customStyle="1" w:styleId="nameplatehead">
    <w:name w:val="nameplatehead"/>
    <w:basedOn w:val="DefaultParagraphFont"/>
    <w:rsid w:val="00141ADB"/>
  </w:style>
  <w:style w:type="character" w:customStyle="1" w:styleId="nameplatelink">
    <w:name w:val="nameplatelink"/>
    <w:basedOn w:val="DefaultParagraphFont"/>
    <w:rsid w:val="00141ADB"/>
  </w:style>
  <w:style w:type="character" w:customStyle="1" w:styleId="m340327140930436083gmail-styleunderline">
    <w:name w:val="m_340327140930436083gmail-styleunderline"/>
    <w:basedOn w:val="DefaultParagraphFont"/>
    <w:rsid w:val="00141ADB"/>
  </w:style>
  <w:style w:type="character" w:customStyle="1" w:styleId="djhat-arrow">
    <w:name w:val="djhat-arrow"/>
    <w:basedOn w:val="DefaultParagraphFont"/>
    <w:rsid w:val="00141ADB"/>
  </w:style>
  <w:style w:type="character" w:customStyle="1" w:styleId="mname">
    <w:name w:val="mname"/>
    <w:basedOn w:val="DefaultParagraphFont"/>
    <w:rsid w:val="00141ADB"/>
  </w:style>
  <w:style w:type="character" w:customStyle="1" w:styleId="mvalue">
    <w:name w:val="mvalue"/>
    <w:basedOn w:val="DefaultParagraphFont"/>
    <w:rsid w:val="00141ADB"/>
  </w:style>
  <w:style w:type="character" w:customStyle="1" w:styleId="mchange">
    <w:name w:val="mchange"/>
    <w:basedOn w:val="DefaultParagraphFont"/>
    <w:rsid w:val="00141ADB"/>
  </w:style>
  <w:style w:type="character" w:customStyle="1" w:styleId="categoryaside">
    <w:name w:val="category__aside"/>
    <w:basedOn w:val="DefaultParagraphFont"/>
    <w:rsid w:val="00141ADB"/>
  </w:style>
  <w:style w:type="character" w:customStyle="1" w:styleId="article-breadcrumb-wrapper">
    <w:name w:val="article-breadcrumb-wrapper"/>
    <w:basedOn w:val="DefaultParagraphFont"/>
    <w:rsid w:val="00141ADB"/>
  </w:style>
  <w:style w:type="character" w:customStyle="1" w:styleId="wsj-article-caption-content">
    <w:name w:val="wsj-article-caption-content"/>
    <w:basedOn w:val="DefaultParagraphFont"/>
    <w:rsid w:val="00141ADB"/>
  </w:style>
  <w:style w:type="character" w:customStyle="1" w:styleId="wsj-article-credit">
    <w:name w:val="wsj-article-credit"/>
    <w:basedOn w:val="DefaultParagraphFont"/>
    <w:rsid w:val="00141ADB"/>
  </w:style>
  <w:style w:type="character" w:customStyle="1" w:styleId="wsj-article-credit-tag">
    <w:name w:val="wsj-article-credit-tag"/>
    <w:basedOn w:val="DefaultParagraphFont"/>
    <w:rsid w:val="00141ADB"/>
  </w:style>
  <w:style w:type="character" w:customStyle="1" w:styleId="commentscounticon">
    <w:name w:val="comments_count_icon"/>
    <w:basedOn w:val="DefaultParagraphFont"/>
    <w:rsid w:val="00141ADB"/>
  </w:style>
  <w:style w:type="character" w:customStyle="1" w:styleId="comments-count-word">
    <w:name w:val="comments-count-word"/>
    <w:basedOn w:val="DefaultParagraphFont"/>
    <w:rsid w:val="00141ADB"/>
  </w:style>
  <w:style w:type="character" w:customStyle="1" w:styleId="company-name-type">
    <w:name w:val="company-name-type"/>
    <w:basedOn w:val="DefaultParagraphFont"/>
    <w:rsid w:val="00141ADB"/>
  </w:style>
  <w:style w:type="character" w:customStyle="1" w:styleId="nav-prevnext-lbl">
    <w:name w:val="nav-prevnext-lbl"/>
    <w:basedOn w:val="DefaultParagraphFont"/>
    <w:rsid w:val="00141ADB"/>
  </w:style>
  <w:style w:type="character" w:customStyle="1" w:styleId="nav-prevnext-hed">
    <w:name w:val="nav-prevnext-hed"/>
    <w:basedOn w:val="DefaultParagraphFont"/>
    <w:rsid w:val="00141ADB"/>
  </w:style>
  <w:style w:type="character" w:customStyle="1" w:styleId="readcomments">
    <w:name w:val="readcomments"/>
    <w:basedOn w:val="DefaultParagraphFont"/>
    <w:rsid w:val="00141ADB"/>
  </w:style>
  <w:style w:type="character" w:customStyle="1" w:styleId="selected-edition">
    <w:name w:val="selected-edition"/>
    <w:basedOn w:val="DefaultParagraphFont"/>
    <w:rsid w:val="00141ADB"/>
  </w:style>
  <w:style w:type="character" w:customStyle="1" w:styleId="rotate">
    <w:name w:val="rotate"/>
    <w:basedOn w:val="DefaultParagraphFont"/>
    <w:rsid w:val="00141ADB"/>
  </w:style>
  <w:style w:type="character" w:customStyle="1" w:styleId="m-8082899869479211226gmail-styleunderline">
    <w:name w:val="m_-8082899869479211226gmail-styleunderline"/>
    <w:basedOn w:val="DefaultParagraphFont"/>
    <w:rsid w:val="00141ADB"/>
  </w:style>
  <w:style w:type="character" w:customStyle="1" w:styleId="tl8wme">
    <w:name w:val="tl8wme"/>
    <w:basedOn w:val="DefaultParagraphFont"/>
    <w:rsid w:val="00141ADB"/>
  </w:style>
  <w:style w:type="character" w:customStyle="1" w:styleId="BriefTitleChar">
    <w:name w:val="Brief Title Char"/>
    <w:basedOn w:val="DefaultParagraphFont"/>
    <w:rsid w:val="00141ADB"/>
    <w:rPr>
      <w:b/>
      <w:bCs w:val="0"/>
      <w:sz w:val="24"/>
      <w:szCs w:val="24"/>
      <w:u w:val="single"/>
      <w:lang w:val="en-US" w:eastAsia="en-US" w:bidi="ar-SA"/>
    </w:rPr>
  </w:style>
  <w:style w:type="character" w:customStyle="1" w:styleId="BriefTitle2Char">
    <w:name w:val="Brief Title 2 Char"/>
    <w:basedOn w:val="BriefTitleChar"/>
    <w:rsid w:val="00141ADB"/>
    <w:rPr>
      <w:b/>
      <w:bCs w:val="0"/>
      <w:sz w:val="24"/>
      <w:szCs w:val="24"/>
      <w:u w:val="single"/>
      <w:lang w:val="en-US" w:eastAsia="en-US" w:bidi="ar-SA"/>
    </w:rPr>
  </w:style>
  <w:style w:type="character" w:customStyle="1" w:styleId="FontStyle477">
    <w:name w:val="Font Style477"/>
    <w:basedOn w:val="DefaultParagraphFont"/>
    <w:uiPriority w:val="99"/>
    <w:rsid w:val="00141ADB"/>
    <w:rPr>
      <w:rFonts w:ascii="Times New Roman" w:hAnsi="Times New Roman" w:cs="Times New Roman" w:hint="default"/>
      <w:sz w:val="18"/>
      <w:szCs w:val="18"/>
    </w:rPr>
  </w:style>
  <w:style w:type="character" w:customStyle="1" w:styleId="FontStyle514">
    <w:name w:val="Font Style514"/>
    <w:basedOn w:val="DefaultParagraphFont"/>
    <w:uiPriority w:val="99"/>
    <w:rsid w:val="00141ADB"/>
    <w:rPr>
      <w:rFonts w:ascii="Times New Roman" w:hAnsi="Times New Roman" w:cs="Times New Roman" w:hint="default"/>
      <w:sz w:val="14"/>
      <w:szCs w:val="14"/>
    </w:rPr>
  </w:style>
  <w:style w:type="character" w:customStyle="1" w:styleId="FontStyle500">
    <w:name w:val="Font Style500"/>
    <w:basedOn w:val="DefaultParagraphFont"/>
    <w:uiPriority w:val="99"/>
    <w:rsid w:val="00141AD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141AD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41ADB"/>
    <w:rPr>
      <w:rFonts w:ascii="Times New Roman" w:hAnsi="Times New Roman" w:cs="Times New Roman" w:hint="default"/>
      <w:b/>
      <w:bCs/>
      <w:sz w:val="22"/>
      <w:szCs w:val="22"/>
    </w:rPr>
  </w:style>
  <w:style w:type="character" w:customStyle="1" w:styleId="UnderlineStyleChar7">
    <w:name w:val="Underline Style Char7"/>
    <w:rsid w:val="00141ADB"/>
    <w:rPr>
      <w:rFonts w:ascii="Garamond" w:hAnsi="Garamond" w:hint="default"/>
      <w:sz w:val="22"/>
      <w:szCs w:val="24"/>
      <w:u w:val="single"/>
      <w:lang w:val="en-US" w:eastAsia="en-US" w:bidi="ar-SA"/>
    </w:rPr>
  </w:style>
  <w:style w:type="character" w:customStyle="1" w:styleId="s4">
    <w:name w:val="s4"/>
    <w:rsid w:val="00141ADB"/>
  </w:style>
  <w:style w:type="character" w:customStyle="1" w:styleId="s5">
    <w:name w:val="s5"/>
    <w:rsid w:val="00141ADB"/>
  </w:style>
  <w:style w:type="character" w:customStyle="1" w:styleId="rightsnotice">
    <w:name w:val="rightsnotice"/>
    <w:rsid w:val="00141ADB"/>
  </w:style>
  <w:style w:type="character" w:customStyle="1" w:styleId="related-current-indicator">
    <w:name w:val="related-current-indicator"/>
    <w:rsid w:val="00141ADB"/>
  </w:style>
  <w:style w:type="character" w:customStyle="1" w:styleId="bylclear">
    <w:name w:val="bylclear"/>
    <w:rsid w:val="00141ADB"/>
  </w:style>
  <w:style w:type="character" w:customStyle="1" w:styleId="essaytext">
    <w:name w:val="essaytext"/>
    <w:rsid w:val="00141ADB"/>
  </w:style>
  <w:style w:type="character" w:customStyle="1" w:styleId="username">
    <w:name w:val="username"/>
    <w:rsid w:val="00141ADB"/>
  </w:style>
  <w:style w:type="character" w:customStyle="1" w:styleId="toplinks">
    <w:name w:val="toplinks"/>
    <w:rsid w:val="00141ADB"/>
  </w:style>
  <w:style w:type="character" w:customStyle="1" w:styleId="titles">
    <w:name w:val="titles"/>
    <w:rsid w:val="00141ADB"/>
  </w:style>
  <w:style w:type="character" w:customStyle="1" w:styleId="contentauthor">
    <w:name w:val="contentauthor"/>
    <w:rsid w:val="00141ADB"/>
  </w:style>
  <w:style w:type="character" w:customStyle="1" w:styleId="subarticleheader">
    <w:name w:val="subarticleheader"/>
    <w:rsid w:val="00141ADB"/>
  </w:style>
  <w:style w:type="character" w:customStyle="1" w:styleId="copy">
    <w:name w:val="copy"/>
    <w:rsid w:val="00141ADB"/>
  </w:style>
  <w:style w:type="character" w:customStyle="1" w:styleId="topheadline">
    <w:name w:val="topheadline"/>
    <w:rsid w:val="00141ADB"/>
  </w:style>
  <w:style w:type="character" w:customStyle="1" w:styleId="Stylereduce27pt">
    <w:name w:val="Style reduce2 + 7 pt"/>
    <w:rsid w:val="00141ADB"/>
    <w:rPr>
      <w:rFonts w:ascii="Times New Roman" w:hAnsi="Times New Roman" w:cs="Arial" w:hint="default"/>
      <w:color w:val="000000"/>
      <w:sz w:val="14"/>
      <w:szCs w:val="22"/>
    </w:rPr>
  </w:style>
  <w:style w:type="character" w:customStyle="1" w:styleId="srtitle">
    <w:name w:val="srtitle"/>
    <w:rsid w:val="00141ADB"/>
  </w:style>
  <w:style w:type="character" w:customStyle="1" w:styleId="st1">
    <w:name w:val="st1"/>
    <w:rsid w:val="00141ADB"/>
  </w:style>
  <w:style w:type="character" w:customStyle="1" w:styleId="StyleStyleGaramond">
    <w:name w:val="Style Style Garamond +"/>
    <w:rsid w:val="00141ADB"/>
    <w:rPr>
      <w:rFonts w:ascii="Garamond" w:hAnsi="Garamond" w:cs="Times New Roman" w:hint="default"/>
      <w:sz w:val="20"/>
    </w:rPr>
  </w:style>
  <w:style w:type="character" w:customStyle="1" w:styleId="boldunderline3">
    <w:name w:val="boldunderline"/>
    <w:rsid w:val="00141ADB"/>
  </w:style>
  <w:style w:type="character" w:customStyle="1" w:styleId="Date11">
    <w:name w:val="Date11"/>
    <w:rsid w:val="00141ADB"/>
  </w:style>
  <w:style w:type="character" w:customStyle="1" w:styleId="artbody1">
    <w:name w:val="art_body1"/>
    <w:rsid w:val="00141ADB"/>
    <w:rPr>
      <w:rFonts w:ascii="Arial" w:hAnsi="Arial" w:cs="Arial" w:hint="default"/>
    </w:rPr>
  </w:style>
  <w:style w:type="character" w:customStyle="1" w:styleId="Boxout0">
    <w:name w:val="Boxout"/>
    <w:uiPriority w:val="1"/>
    <w:qFormat/>
    <w:rsid w:val="00141AD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141ADB"/>
  </w:style>
  <w:style w:type="character" w:customStyle="1" w:styleId="preloadwrap">
    <w:name w:val="preloadwrap"/>
    <w:rsid w:val="00141ADB"/>
  </w:style>
  <w:style w:type="character" w:customStyle="1" w:styleId="creditwrap">
    <w:name w:val="creditwrap"/>
    <w:rsid w:val="00141ADB"/>
  </w:style>
  <w:style w:type="character" w:customStyle="1" w:styleId="DefaultChar1">
    <w:name w:val="Default Char1"/>
    <w:rsid w:val="00141ADB"/>
    <w:rPr>
      <w:noProof w:val="0"/>
      <w:color w:val="000000"/>
      <w:lang w:val="en-US" w:eastAsia="en-US" w:bidi="ar-SA"/>
    </w:rPr>
  </w:style>
  <w:style w:type="character" w:customStyle="1" w:styleId="pmterms31">
    <w:name w:val="pmterms31"/>
    <w:rsid w:val="00141ADB"/>
    <w:rPr>
      <w:b/>
      <w:bCs/>
      <w:i w:val="0"/>
      <w:iCs w:val="0"/>
      <w:color w:val="000000"/>
    </w:rPr>
  </w:style>
  <w:style w:type="character" w:customStyle="1" w:styleId="copyrightdescription">
    <w:name w:val="copyrightdescription"/>
    <w:rsid w:val="00141ADB"/>
  </w:style>
  <w:style w:type="character" w:customStyle="1" w:styleId="ft01">
    <w:name w:val="ft01"/>
    <w:rsid w:val="00141ADB"/>
    <w:rPr>
      <w:rFonts w:ascii="Times" w:hAnsi="Times" w:cs="Times" w:hint="default"/>
      <w:color w:val="000000"/>
      <w:sz w:val="14"/>
      <w:szCs w:val="14"/>
    </w:rPr>
  </w:style>
  <w:style w:type="character" w:customStyle="1" w:styleId="ft11">
    <w:name w:val="ft11"/>
    <w:rsid w:val="00141ADB"/>
    <w:rPr>
      <w:rFonts w:ascii="Times" w:hAnsi="Times" w:cs="Times" w:hint="default"/>
      <w:color w:val="000000"/>
      <w:sz w:val="17"/>
      <w:szCs w:val="17"/>
    </w:rPr>
  </w:style>
  <w:style w:type="character" w:customStyle="1" w:styleId="ft21">
    <w:name w:val="ft21"/>
    <w:rsid w:val="00141ADB"/>
    <w:rPr>
      <w:rFonts w:ascii="Times" w:hAnsi="Times" w:cs="Times" w:hint="default"/>
      <w:color w:val="000000"/>
      <w:sz w:val="15"/>
      <w:szCs w:val="15"/>
    </w:rPr>
  </w:style>
  <w:style w:type="character" w:customStyle="1" w:styleId="ft31">
    <w:name w:val="ft31"/>
    <w:rsid w:val="00141ADB"/>
    <w:rPr>
      <w:rFonts w:ascii="Times" w:hAnsi="Times" w:cs="Times" w:hint="default"/>
      <w:color w:val="000000"/>
      <w:sz w:val="15"/>
      <w:szCs w:val="15"/>
    </w:rPr>
  </w:style>
  <w:style w:type="character" w:customStyle="1" w:styleId="dquo">
    <w:name w:val="dquo"/>
    <w:rsid w:val="00141ADB"/>
  </w:style>
  <w:style w:type="character" w:customStyle="1" w:styleId="caps2">
    <w:name w:val="caps2"/>
    <w:rsid w:val="00141ADB"/>
  </w:style>
  <w:style w:type="character" w:customStyle="1" w:styleId="ccs">
    <w:name w:val="c cs"/>
    <w:rsid w:val="00141ADB"/>
  </w:style>
  <w:style w:type="character" w:customStyle="1" w:styleId="dropshadow">
    <w:name w:val="dropshadow"/>
    <w:rsid w:val="00141ADB"/>
  </w:style>
  <w:style w:type="character" w:customStyle="1" w:styleId="d05ws">
    <w:name w:val="d05ws"/>
    <w:rsid w:val="00141ADB"/>
  </w:style>
  <w:style w:type="character" w:customStyle="1" w:styleId="rzibod">
    <w:name w:val="rzibod"/>
    <w:rsid w:val="00141ADB"/>
  </w:style>
  <w:style w:type="character" w:customStyle="1" w:styleId="headertext">
    <w:name w:val="headertext"/>
    <w:rsid w:val="00141ADB"/>
  </w:style>
  <w:style w:type="character" w:customStyle="1" w:styleId="endnote-reference">
    <w:name w:val="endnote-reference"/>
    <w:rsid w:val="00141ADB"/>
  </w:style>
  <w:style w:type="character" w:customStyle="1" w:styleId="officialsname">
    <w:name w:val="official_s_name"/>
    <w:rsid w:val="00141ADB"/>
  </w:style>
  <w:style w:type="character" w:customStyle="1" w:styleId="audience">
    <w:name w:val="audience"/>
    <w:rsid w:val="00141ADB"/>
  </w:style>
  <w:style w:type="character" w:customStyle="1" w:styleId="normalchar1">
    <w:name w:val="normal__char"/>
    <w:rsid w:val="00141ADB"/>
  </w:style>
  <w:style w:type="character" w:customStyle="1" w:styleId="hyperlink002cheading0020100200028block0020title0029char">
    <w:name w:val="hyperlink_002cheading_00201_0020_0028block_0020title_0029__char"/>
    <w:rsid w:val="00141ADB"/>
  </w:style>
  <w:style w:type="character" w:customStyle="1" w:styleId="underline002cstyle0020bold0020underlinechar">
    <w:name w:val="underline_002cstyle_0020bold_0020underline__char"/>
    <w:rsid w:val="00141ADB"/>
  </w:style>
  <w:style w:type="character" w:customStyle="1" w:styleId="copyboldblack">
    <w:name w:val="copyboldblack"/>
    <w:rsid w:val="00141ADB"/>
  </w:style>
  <w:style w:type="character" w:customStyle="1" w:styleId="copybold">
    <w:name w:val="copybold"/>
    <w:rsid w:val="00141ADB"/>
  </w:style>
  <w:style w:type="character" w:customStyle="1" w:styleId="author-date0">
    <w:name w:val="author-date"/>
    <w:rsid w:val="00141ADB"/>
  </w:style>
  <w:style w:type="character" w:customStyle="1" w:styleId="articlebegin">
    <w:name w:val="articlebegin"/>
    <w:rsid w:val="00141ADB"/>
  </w:style>
  <w:style w:type="character" w:customStyle="1" w:styleId="mediaoverlay">
    <w:name w:val="mediaoverlay"/>
    <w:rsid w:val="00141ADB"/>
  </w:style>
  <w:style w:type="character" w:customStyle="1" w:styleId="blogcaption">
    <w:name w:val="blog_caption"/>
    <w:rsid w:val="00141ADB"/>
  </w:style>
  <w:style w:type="character" w:customStyle="1" w:styleId="commnet-abuzz">
    <w:name w:val="commnet-abuzz"/>
    <w:rsid w:val="00141ADB"/>
  </w:style>
  <w:style w:type="character" w:customStyle="1" w:styleId="stbuttontext">
    <w:name w:val="stbuttontext"/>
    <w:rsid w:val="00141ADB"/>
  </w:style>
  <w:style w:type="character" w:customStyle="1" w:styleId="grey">
    <w:name w:val="grey"/>
    <w:rsid w:val="00141ADB"/>
  </w:style>
  <w:style w:type="character" w:customStyle="1" w:styleId="bdx">
    <w:name w:val="bdx"/>
    <w:rsid w:val="00141ADB"/>
  </w:style>
  <w:style w:type="character" w:customStyle="1" w:styleId="bdl">
    <w:name w:val="bdl"/>
    <w:rsid w:val="00141ADB"/>
  </w:style>
  <w:style w:type="character" w:customStyle="1" w:styleId="breadcrumbitemcurrent">
    <w:name w:val="breadcrumbitemcurrent"/>
    <w:rsid w:val="00141ADB"/>
  </w:style>
  <w:style w:type="character" w:customStyle="1" w:styleId="bbl">
    <w:name w:val="bbl"/>
    <w:rsid w:val="00141ADB"/>
  </w:style>
  <w:style w:type="character" w:customStyle="1" w:styleId="itxtnewhookspan">
    <w:name w:val="itxtnewhookspan"/>
    <w:rsid w:val="00141ADB"/>
  </w:style>
  <w:style w:type="character" w:customStyle="1" w:styleId="gstxthlt">
    <w:name w:val="gstxt_hlt"/>
    <w:rsid w:val="00141ADB"/>
  </w:style>
  <w:style w:type="character" w:customStyle="1" w:styleId="StyleBoldRed">
    <w:name w:val="Style Bold Red"/>
    <w:rsid w:val="00141ADB"/>
    <w:rPr>
      <w:b/>
      <w:bCs/>
      <w:color w:val="auto"/>
    </w:rPr>
  </w:style>
  <w:style w:type="character" w:customStyle="1" w:styleId="StyleTimesNewRoman8pt">
    <w:name w:val="Style Times New Roman 8 pt"/>
    <w:rsid w:val="00141ADB"/>
    <w:rPr>
      <w:rFonts w:ascii="Georgia" w:hAnsi="Georgia" w:hint="default"/>
      <w:sz w:val="16"/>
    </w:rPr>
  </w:style>
  <w:style w:type="character" w:customStyle="1" w:styleId="goldbldtext">
    <w:name w:val="goldbldtext"/>
    <w:rsid w:val="00141ADB"/>
  </w:style>
  <w:style w:type="character" w:customStyle="1" w:styleId="labeltext">
    <w:name w:val="labeltext"/>
    <w:rsid w:val="00141ADB"/>
  </w:style>
  <w:style w:type="character" w:customStyle="1" w:styleId="viewlink">
    <w:name w:val="viewlink"/>
    <w:rsid w:val="00141ADB"/>
  </w:style>
  <w:style w:type="character" w:customStyle="1" w:styleId="inlinkchart">
    <w:name w:val="inlink_chart"/>
    <w:rsid w:val="00141ADB"/>
  </w:style>
  <w:style w:type="character" w:customStyle="1" w:styleId="fbsharecountwrapper">
    <w:name w:val="fb_share_count_wrapper"/>
    <w:rsid w:val="00141ADB"/>
  </w:style>
  <w:style w:type="character" w:customStyle="1" w:styleId="hw">
    <w:name w:val="hw"/>
    <w:rsid w:val="00141ADB"/>
  </w:style>
  <w:style w:type="character" w:customStyle="1" w:styleId="linktotop">
    <w:name w:val="linktotop"/>
    <w:rsid w:val="00141ADB"/>
  </w:style>
  <w:style w:type="character" w:customStyle="1" w:styleId="descriptionstyle1block">
    <w:name w:val="description style1 block"/>
    <w:rsid w:val="00141ADB"/>
  </w:style>
  <w:style w:type="character" w:customStyle="1" w:styleId="gutter-right-1">
    <w:name w:val="gutter-right-1"/>
    <w:basedOn w:val="DefaultParagraphFont"/>
    <w:rsid w:val="00141ADB"/>
  </w:style>
  <w:style w:type="character" w:customStyle="1" w:styleId="Header11">
    <w:name w:val="Header11"/>
    <w:rsid w:val="00141ADB"/>
  </w:style>
  <w:style w:type="character" w:customStyle="1" w:styleId="posa">
    <w:name w:val="pos(a)"/>
    <w:basedOn w:val="DefaultParagraphFont"/>
    <w:rsid w:val="00141ADB"/>
  </w:style>
  <w:style w:type="character" w:customStyle="1" w:styleId="u-hiddeninnarrowenv">
    <w:name w:val="u-hiddeninnarrowenv"/>
    <w:basedOn w:val="DefaultParagraphFont"/>
    <w:rsid w:val="00141ADB"/>
  </w:style>
  <w:style w:type="character" w:customStyle="1" w:styleId="followbutton-bird">
    <w:name w:val="followbutton-bird"/>
    <w:basedOn w:val="DefaultParagraphFont"/>
    <w:rsid w:val="00141ADB"/>
  </w:style>
  <w:style w:type="character" w:customStyle="1" w:styleId="tweetauthor-name">
    <w:name w:val="tweetauthor-name"/>
    <w:basedOn w:val="DefaultParagraphFont"/>
    <w:rsid w:val="00141ADB"/>
  </w:style>
  <w:style w:type="character" w:customStyle="1" w:styleId="tweetauthor-verifiedbadge">
    <w:name w:val="tweetauthor-verifiedbadge"/>
    <w:basedOn w:val="DefaultParagraphFont"/>
    <w:rsid w:val="00141ADB"/>
  </w:style>
  <w:style w:type="character" w:customStyle="1" w:styleId="tweetauthor-screenname">
    <w:name w:val="tweetauthor-screenname"/>
    <w:basedOn w:val="DefaultParagraphFont"/>
    <w:rsid w:val="00141ADB"/>
  </w:style>
  <w:style w:type="character" w:customStyle="1" w:styleId="u-hiddenvisually">
    <w:name w:val="u-hiddenvisually"/>
    <w:basedOn w:val="DefaultParagraphFont"/>
    <w:rsid w:val="00141ADB"/>
  </w:style>
  <w:style w:type="character" w:customStyle="1" w:styleId="tweetaction-stat">
    <w:name w:val="tweetaction-stat"/>
    <w:basedOn w:val="DefaultParagraphFont"/>
    <w:rsid w:val="00141ADB"/>
  </w:style>
  <w:style w:type="character" w:customStyle="1" w:styleId="related">
    <w:name w:val="related"/>
    <w:basedOn w:val="DefaultParagraphFont"/>
    <w:rsid w:val="00141ADB"/>
  </w:style>
  <w:style w:type="character" w:customStyle="1" w:styleId="related-content">
    <w:name w:val="related-content"/>
    <w:basedOn w:val="DefaultParagraphFont"/>
    <w:rsid w:val="00141ADB"/>
  </w:style>
  <w:style w:type="character" w:customStyle="1" w:styleId="name-of-author">
    <w:name w:val="name-of-author"/>
    <w:basedOn w:val="DefaultParagraphFont"/>
    <w:rsid w:val="00141ADB"/>
  </w:style>
  <w:style w:type="character" w:customStyle="1" w:styleId="first-name">
    <w:name w:val="first-name"/>
    <w:basedOn w:val="DefaultParagraphFont"/>
    <w:rsid w:val="00141ADB"/>
  </w:style>
  <w:style w:type="character" w:customStyle="1" w:styleId="last-name">
    <w:name w:val="last-name"/>
    <w:basedOn w:val="DefaultParagraphFont"/>
    <w:rsid w:val="00141ADB"/>
  </w:style>
  <w:style w:type="character" w:customStyle="1" w:styleId="recirc-text">
    <w:name w:val="&quot;recirc-text”"/>
    <w:basedOn w:val="DefaultParagraphFont"/>
    <w:rsid w:val="00141ADB"/>
  </w:style>
  <w:style w:type="character" w:customStyle="1" w:styleId="video-icon">
    <w:name w:val="video-icon"/>
    <w:basedOn w:val="DefaultParagraphFont"/>
    <w:rsid w:val="00141ADB"/>
  </w:style>
  <w:style w:type="character" w:customStyle="1" w:styleId="powa-shot-play-btn-text">
    <w:name w:val="powa-shot-play-btn-text"/>
    <w:basedOn w:val="DefaultParagraphFont"/>
    <w:rsid w:val="00141ADB"/>
  </w:style>
  <w:style w:type="character" w:customStyle="1" w:styleId="powa-shot-click">
    <w:name w:val="powa-shot-click"/>
    <w:basedOn w:val="DefaultParagraphFont"/>
    <w:rsid w:val="00141ADB"/>
  </w:style>
  <w:style w:type="character" w:customStyle="1" w:styleId="wpv-blurb">
    <w:name w:val="wpv-blurb"/>
    <w:basedOn w:val="DefaultParagraphFont"/>
    <w:rsid w:val="00141ADB"/>
  </w:style>
  <w:style w:type="character" w:customStyle="1" w:styleId="pb-caption">
    <w:name w:val="pb-caption"/>
    <w:basedOn w:val="DefaultParagraphFont"/>
    <w:rsid w:val="00141ADB"/>
  </w:style>
  <w:style w:type="character" w:customStyle="1" w:styleId="m-2745674872889869693gmail-style13ptbold">
    <w:name w:val="m_-2745674872889869693gmail-style13ptbold"/>
    <w:basedOn w:val="DefaultParagraphFont"/>
    <w:rsid w:val="00141ADB"/>
  </w:style>
  <w:style w:type="character" w:customStyle="1" w:styleId="m-2745674872889869693gmail-styleunderline">
    <w:name w:val="m_-2745674872889869693gmail-styleunderline"/>
    <w:basedOn w:val="DefaultParagraphFont"/>
    <w:rsid w:val="00141ADB"/>
  </w:style>
  <w:style w:type="character" w:customStyle="1" w:styleId="HeaderChar3">
    <w:name w:val="Header Char3"/>
    <w:basedOn w:val="DefaultParagraphFont"/>
    <w:uiPriority w:val="99"/>
    <w:semiHidden/>
    <w:rsid w:val="00141ADB"/>
    <w:rPr>
      <w:rFonts w:ascii="Georgia" w:hAnsi="Georgia" w:hint="default"/>
    </w:rPr>
  </w:style>
  <w:style w:type="character" w:customStyle="1" w:styleId="m-8174075135221778500gmail-styleunderline">
    <w:name w:val="m_-8174075135221778500gmail-styleunderline"/>
    <w:basedOn w:val="DefaultParagraphFont"/>
    <w:rsid w:val="00141ADB"/>
  </w:style>
  <w:style w:type="character" w:customStyle="1" w:styleId="UnresolvedMention31">
    <w:name w:val="Unresolved Mention31"/>
    <w:basedOn w:val="DefaultParagraphFont"/>
    <w:uiPriority w:val="99"/>
    <w:semiHidden/>
    <w:rsid w:val="00141ADB"/>
    <w:rPr>
      <w:color w:val="808080"/>
      <w:shd w:val="clear" w:color="auto" w:fill="E6E6E6"/>
    </w:rPr>
  </w:style>
  <w:style w:type="character" w:customStyle="1" w:styleId="publication-date">
    <w:name w:val="publication-date"/>
    <w:basedOn w:val="DefaultParagraphFont"/>
    <w:rsid w:val="00141ADB"/>
  </w:style>
  <w:style w:type="character" w:customStyle="1" w:styleId="m4481627234786388783gmail-style13ptbold">
    <w:name w:val="m_4481627234786388783gmail-style13ptbold"/>
    <w:basedOn w:val="DefaultParagraphFont"/>
    <w:rsid w:val="00141ADB"/>
  </w:style>
  <w:style w:type="character" w:customStyle="1" w:styleId="m4481627234786388783gmail-styleunderline">
    <w:name w:val="m_4481627234786388783gmail-styleunderline"/>
    <w:basedOn w:val="DefaultParagraphFont"/>
    <w:rsid w:val="00141ADB"/>
  </w:style>
  <w:style w:type="character" w:customStyle="1" w:styleId="m4481627234786388783gmail-apple-converted-space">
    <w:name w:val="m_4481627234786388783gmail-apple-converted-space"/>
    <w:basedOn w:val="DefaultParagraphFont"/>
    <w:rsid w:val="00141ADB"/>
  </w:style>
  <w:style w:type="character" w:customStyle="1" w:styleId="m4481627234786388783gmail-grame">
    <w:name w:val="m_4481627234786388783gmail-grame"/>
    <w:basedOn w:val="DefaultParagraphFont"/>
    <w:rsid w:val="00141ADB"/>
  </w:style>
  <w:style w:type="character" w:customStyle="1" w:styleId="m4481627234786388783gmail-underline">
    <w:name w:val="m_4481627234786388783gmail-underline"/>
    <w:basedOn w:val="DefaultParagraphFont"/>
    <w:rsid w:val="00141ADB"/>
  </w:style>
  <w:style w:type="character" w:customStyle="1" w:styleId="m-2671184907397832551gmail-s1">
    <w:name w:val="m_-2671184907397832551gmail-s1"/>
    <w:basedOn w:val="DefaultParagraphFont"/>
    <w:rsid w:val="00141ADB"/>
  </w:style>
  <w:style w:type="character" w:customStyle="1" w:styleId="m535442411518568617gmail-styleunderline">
    <w:name w:val="m_535442411518568617gmail-styleunderline"/>
    <w:basedOn w:val="DefaultParagraphFont"/>
    <w:rsid w:val="00141ADB"/>
  </w:style>
  <w:style w:type="character" w:customStyle="1" w:styleId="m-4364835325198423527gmail-m-487226309709519571m8778339509743264076gmail-style13ptbold">
    <w:name w:val="m_-4364835325198423527gmail-m_-487226309709519571m_8778339509743264076gmail-style13ptbold"/>
    <w:basedOn w:val="DefaultParagraphFont"/>
    <w:rsid w:val="00141AD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141ADB"/>
  </w:style>
  <w:style w:type="character" w:customStyle="1" w:styleId="m-4886631745483256254gmail-style13ptbold">
    <w:name w:val="m_-4886631745483256254gmail-style13ptbold"/>
    <w:basedOn w:val="DefaultParagraphFont"/>
    <w:rsid w:val="00141ADB"/>
  </w:style>
  <w:style w:type="character" w:customStyle="1" w:styleId="m8525170829296705783gmail-style13ptbold">
    <w:name w:val="m_8525170829296705783gmail-style13ptbold"/>
    <w:basedOn w:val="DefaultParagraphFont"/>
    <w:rsid w:val="00141ADB"/>
  </w:style>
  <w:style w:type="character" w:customStyle="1" w:styleId="m8525170829296705783gmail-styleunderline">
    <w:name w:val="m_8525170829296705783gmail-styleunderline"/>
    <w:basedOn w:val="DefaultParagraphFont"/>
    <w:rsid w:val="00141ADB"/>
  </w:style>
  <w:style w:type="character" w:customStyle="1" w:styleId="m113202149284569794gmail-style13ptbold">
    <w:name w:val="m_113202149284569794gmail-style13ptbold"/>
    <w:basedOn w:val="DefaultParagraphFont"/>
    <w:rsid w:val="00141ADB"/>
  </w:style>
  <w:style w:type="character" w:customStyle="1" w:styleId="m113202149284569794gmail-styleunderline">
    <w:name w:val="m_113202149284569794gmail-styleunderline"/>
    <w:basedOn w:val="DefaultParagraphFont"/>
    <w:rsid w:val="00141ADB"/>
  </w:style>
  <w:style w:type="character" w:customStyle="1" w:styleId="m-5741597242490756161gmail-field-content">
    <w:name w:val="m_-5741597242490756161gmail-field-content"/>
    <w:basedOn w:val="DefaultParagraphFont"/>
    <w:rsid w:val="00141ADB"/>
  </w:style>
  <w:style w:type="character" w:customStyle="1" w:styleId="UnderlineCharChar2">
    <w:name w:val="Underline Char Char"/>
    <w:basedOn w:val="DefaultParagraphFont"/>
    <w:locked/>
    <w:rsid w:val="00141ADB"/>
    <w:rPr>
      <w:rFonts w:ascii="Arial Narrow" w:hAnsi="Arial Narrow" w:hint="default"/>
      <w:szCs w:val="24"/>
      <w:u w:val="single"/>
    </w:rPr>
  </w:style>
  <w:style w:type="character" w:customStyle="1" w:styleId="hyperlink60">
    <w:name w:val="hyperlink6"/>
    <w:basedOn w:val="DefaultParagraphFont"/>
    <w:rsid w:val="00141ADB"/>
  </w:style>
  <w:style w:type="character" w:customStyle="1" w:styleId="heading2char2charchar">
    <w:name w:val="heading2char2charchar"/>
    <w:basedOn w:val="DefaultParagraphFont"/>
    <w:rsid w:val="00141ADB"/>
  </w:style>
  <w:style w:type="character" w:customStyle="1" w:styleId="heading2char10">
    <w:name w:val="heading2char1"/>
    <w:basedOn w:val="DefaultParagraphFont"/>
    <w:rsid w:val="00141ADB"/>
  </w:style>
  <w:style w:type="character" w:customStyle="1" w:styleId="CiteChar2">
    <w:name w:val="Cite Char"/>
    <w:basedOn w:val="DefaultParagraphFont"/>
    <w:rsid w:val="00141ADB"/>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141ADB"/>
    <w:rPr>
      <w:rFonts w:ascii="Garamond" w:hAnsi="Garamond" w:hint="default"/>
      <w:b/>
      <w:bCs/>
      <w:color w:val="000000"/>
      <w:sz w:val="22"/>
      <w:szCs w:val="22"/>
    </w:rPr>
  </w:style>
  <w:style w:type="character" w:customStyle="1" w:styleId="bnp-articles-title1">
    <w:name w:val="bnp-articles-title1"/>
    <w:basedOn w:val="DefaultParagraphFont"/>
    <w:rsid w:val="00141ADB"/>
    <w:rPr>
      <w:rFonts w:ascii="Verdana" w:hAnsi="Verdana" w:hint="default"/>
      <w:b/>
      <w:bCs/>
      <w:color w:val="545454"/>
      <w:sz w:val="12"/>
      <w:szCs w:val="12"/>
    </w:rPr>
  </w:style>
  <w:style w:type="character" w:customStyle="1" w:styleId="featuretext">
    <w:name w:val="featuretext"/>
    <w:basedOn w:val="DefaultParagraphFont"/>
    <w:rsid w:val="00141ADB"/>
  </w:style>
  <w:style w:type="character" w:customStyle="1" w:styleId="relatedtext">
    <w:name w:val="related_text"/>
    <w:basedOn w:val="DefaultParagraphFont"/>
    <w:rsid w:val="00141ADB"/>
  </w:style>
  <w:style w:type="character" w:customStyle="1" w:styleId="fullpost">
    <w:name w:val="fullpost"/>
    <w:basedOn w:val="DefaultParagraphFont"/>
    <w:rsid w:val="00141ADB"/>
  </w:style>
  <w:style w:type="character" w:customStyle="1" w:styleId="bcktital">
    <w:name w:val="bcktital"/>
    <w:basedOn w:val="DefaultParagraphFont"/>
    <w:rsid w:val="00141ADB"/>
  </w:style>
  <w:style w:type="character" w:customStyle="1" w:styleId="bcktital0">
    <w:name w:val="bckt_ital"/>
    <w:basedOn w:val="DefaultParagraphFont"/>
    <w:rsid w:val="00141ADB"/>
  </w:style>
  <w:style w:type="character" w:customStyle="1" w:styleId="fwanimclass">
    <w:name w:val="fwanim_class"/>
    <w:basedOn w:val="DefaultParagraphFont"/>
    <w:rsid w:val="00141ADB"/>
  </w:style>
  <w:style w:type="character" w:customStyle="1" w:styleId="DebateUnderlineChar">
    <w:name w:val="DebateUnderline Char"/>
    <w:basedOn w:val="DebateNormalChar"/>
    <w:rsid w:val="00141ADB"/>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141ADB"/>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141ADB"/>
    <w:rPr>
      <w:b/>
      <w:bCs/>
      <w:sz w:val="36"/>
      <w:szCs w:val="36"/>
      <w:u w:val="single"/>
      <w:lang w:val="en-US" w:eastAsia="en-US" w:bidi="ar-SA"/>
    </w:rPr>
  </w:style>
  <w:style w:type="character" w:customStyle="1" w:styleId="FooterChar2">
    <w:name w:val="Footer Char2"/>
    <w:basedOn w:val="DefaultParagraphFont"/>
    <w:rsid w:val="00141ADB"/>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141ADB"/>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141ADB"/>
    <w:rPr>
      <w:rFonts w:ascii="Cambria" w:hAnsi="Cambria" w:hint="default"/>
      <w:sz w:val="24"/>
      <w:lang w:val="en-US" w:eastAsia="en-US" w:bidi="ar-SA"/>
    </w:rPr>
  </w:style>
  <w:style w:type="character" w:customStyle="1" w:styleId="NormalspacingChar">
    <w:name w:val="Normal + spacing Char"/>
    <w:basedOn w:val="StyleLinespacingDoubleChar"/>
    <w:rsid w:val="00141ADB"/>
    <w:rPr>
      <w:rFonts w:ascii="Cambria" w:hAnsi="Cambria" w:hint="default"/>
      <w:sz w:val="24"/>
      <w:lang w:val="en-US" w:eastAsia="en-US" w:bidi="ar-SA"/>
    </w:rPr>
  </w:style>
  <w:style w:type="character" w:customStyle="1" w:styleId="textbold0">
    <w:name w:val="textbold"/>
    <w:basedOn w:val="DefaultParagraphFont"/>
    <w:rsid w:val="00141ADB"/>
  </w:style>
  <w:style w:type="character" w:customStyle="1" w:styleId="textitalics">
    <w:name w:val="textitalics"/>
    <w:basedOn w:val="DefaultParagraphFont"/>
    <w:rsid w:val="00141ADB"/>
  </w:style>
  <w:style w:type="character" w:customStyle="1" w:styleId="CharacterStyle8">
    <w:name w:val="Character Style 8"/>
    <w:rsid w:val="00141ADB"/>
    <w:rPr>
      <w:sz w:val="22"/>
      <w:szCs w:val="22"/>
    </w:rPr>
  </w:style>
  <w:style w:type="character" w:customStyle="1" w:styleId="CardText1CharChar">
    <w:name w:val="Card Text 1 Char Char"/>
    <w:basedOn w:val="DefaultParagraphFont"/>
    <w:rsid w:val="00141ADB"/>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141ADB"/>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141ADB"/>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141ADB"/>
    <w:rPr>
      <w:sz w:val="18"/>
      <w:szCs w:val="24"/>
      <w:lang w:val="en-US" w:eastAsia="en-US" w:bidi="ar-SA"/>
    </w:rPr>
  </w:style>
  <w:style w:type="character" w:customStyle="1" w:styleId="text1CharChar">
    <w:name w:val="text1 Char Char"/>
    <w:basedOn w:val="DefaultParagraphFont"/>
    <w:rsid w:val="00141ADB"/>
    <w:rPr>
      <w:lang w:val="en-US" w:eastAsia="en-US" w:bidi="ar-SA"/>
    </w:rPr>
  </w:style>
  <w:style w:type="character" w:customStyle="1" w:styleId="textCharChar">
    <w:name w:val="text Char Char"/>
    <w:basedOn w:val="DefaultParagraphFont"/>
    <w:rsid w:val="00141ADB"/>
    <w:rPr>
      <w:sz w:val="18"/>
      <w:szCs w:val="24"/>
      <w:lang w:val="en-US" w:eastAsia="en-US" w:bidi="ar-SA"/>
    </w:rPr>
  </w:style>
  <w:style w:type="character" w:customStyle="1" w:styleId="normalloose1">
    <w:name w:val="normalloose1"/>
    <w:basedOn w:val="DefaultParagraphFont"/>
    <w:rsid w:val="00141ADB"/>
    <w:rPr>
      <w:sz w:val="20"/>
      <w:szCs w:val="20"/>
    </w:rPr>
  </w:style>
  <w:style w:type="character" w:customStyle="1" w:styleId="sponsoredadtext">
    <w:name w:val="sponsoredadtext"/>
    <w:basedOn w:val="DefaultParagraphFont"/>
    <w:rsid w:val="00141ADB"/>
  </w:style>
  <w:style w:type="character" w:customStyle="1" w:styleId="georgia">
    <w:name w:val="georgia"/>
    <w:basedOn w:val="DefaultParagraphFont"/>
    <w:rsid w:val="00141ADB"/>
  </w:style>
  <w:style w:type="character" w:customStyle="1" w:styleId="isdefault">
    <w:name w:val="isdefault"/>
    <w:basedOn w:val="DefaultParagraphFont"/>
    <w:rsid w:val="00141ADB"/>
  </w:style>
  <w:style w:type="character" w:customStyle="1" w:styleId="arial">
    <w:name w:val="arial"/>
    <w:basedOn w:val="DefaultParagraphFont"/>
    <w:rsid w:val="00141ADB"/>
  </w:style>
  <w:style w:type="character" w:customStyle="1" w:styleId="pipe">
    <w:name w:val="pipe"/>
    <w:basedOn w:val="DefaultParagraphFont"/>
    <w:rsid w:val="00141ADB"/>
  </w:style>
  <w:style w:type="character" w:customStyle="1" w:styleId="writername">
    <w:name w:val="writername"/>
    <w:basedOn w:val="DefaultParagraphFont"/>
    <w:rsid w:val="00141ADB"/>
  </w:style>
  <w:style w:type="character" w:customStyle="1" w:styleId="CharChar18">
    <w:name w:val="Char Char18"/>
    <w:basedOn w:val="DefaultParagraphFont"/>
    <w:rsid w:val="00141ADB"/>
    <w:rPr>
      <w:sz w:val="16"/>
      <w:szCs w:val="24"/>
      <w:lang w:val="en-US" w:eastAsia="en-US" w:bidi="ar-SA"/>
    </w:rPr>
  </w:style>
  <w:style w:type="character" w:customStyle="1" w:styleId="CharChar24">
    <w:name w:val="Char Char24"/>
    <w:basedOn w:val="DefaultParagraphFont"/>
    <w:rsid w:val="00141ADB"/>
    <w:rPr>
      <w:b/>
      <w:bCs/>
      <w:sz w:val="28"/>
      <w:szCs w:val="28"/>
      <w:lang w:val="en-US" w:eastAsia="en-US" w:bidi="ar-SA"/>
    </w:rPr>
  </w:style>
  <w:style w:type="character" w:customStyle="1" w:styleId="ln2">
    <w:name w:val="ln2"/>
    <w:basedOn w:val="DefaultParagraphFont"/>
    <w:rsid w:val="00141ADB"/>
  </w:style>
  <w:style w:type="character" w:customStyle="1" w:styleId="StyleStyle1Char">
    <w:name w:val="Style Style1 + Char"/>
    <w:basedOn w:val="Style1Char"/>
    <w:rsid w:val="00141ADB"/>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141ADB"/>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141ADB"/>
  </w:style>
  <w:style w:type="character" w:customStyle="1" w:styleId="CharChar16">
    <w:name w:val="Char Char16"/>
    <w:basedOn w:val="DefaultParagraphFont"/>
    <w:rsid w:val="00141ADB"/>
    <w:rPr>
      <w:rFonts w:ascii="Cambria" w:hAnsi="Cambria" w:hint="default"/>
      <w:lang w:val="en-US" w:eastAsia="en-US" w:bidi="ar-SA"/>
    </w:rPr>
  </w:style>
  <w:style w:type="character" w:customStyle="1" w:styleId="CharChar15">
    <w:name w:val="Char Char15"/>
    <w:basedOn w:val="CharChar16"/>
    <w:rsid w:val="00141ADB"/>
    <w:rPr>
      <w:rFonts w:ascii="Cambria" w:hAnsi="Cambria" w:hint="default"/>
      <w:b/>
      <w:bCs/>
      <w:lang w:val="en-US" w:eastAsia="en-US" w:bidi="ar-SA"/>
    </w:rPr>
  </w:style>
  <w:style w:type="character" w:customStyle="1" w:styleId="CharChar14">
    <w:name w:val="Char Char14"/>
    <w:basedOn w:val="DefaultParagraphFont"/>
    <w:rsid w:val="00141ADB"/>
    <w:rPr>
      <w:rFonts w:ascii="Tahoma" w:hAnsi="Tahoma" w:cs="Tahoma" w:hint="default"/>
      <w:sz w:val="16"/>
      <w:szCs w:val="16"/>
      <w:lang w:val="en-US" w:eastAsia="en-US" w:bidi="ar-SA"/>
    </w:rPr>
  </w:style>
  <w:style w:type="character" w:customStyle="1" w:styleId="CharChar13">
    <w:name w:val="Char Char13"/>
    <w:basedOn w:val="DefaultParagraphFont"/>
    <w:rsid w:val="00141ADB"/>
    <w:rPr>
      <w:rFonts w:ascii="Cambria" w:hAnsi="Cambria" w:hint="default"/>
      <w:lang w:val="en-US" w:eastAsia="en-US" w:bidi="ar-SA"/>
    </w:rPr>
  </w:style>
  <w:style w:type="character" w:customStyle="1" w:styleId="cardtextsmallCharChar">
    <w:name w:val="card text small Char Char"/>
    <w:basedOn w:val="DefaultParagraphFont"/>
    <w:rsid w:val="00141ADB"/>
    <w:rPr>
      <w:rFonts w:ascii="Arial Narrow" w:hAnsi="Arial Narrow" w:cs="Times New Roman" w:hint="default"/>
      <w:sz w:val="16"/>
    </w:rPr>
  </w:style>
  <w:style w:type="character" w:customStyle="1" w:styleId="TagChar4">
    <w:name w:val="Tag Char4"/>
    <w:basedOn w:val="DefaultParagraphFont"/>
    <w:rsid w:val="00141ADB"/>
    <w:rPr>
      <w:b/>
      <w:bCs w:val="0"/>
      <w:sz w:val="26"/>
      <w:szCs w:val="24"/>
      <w:lang w:val="en-US" w:eastAsia="en-US" w:bidi="ar-SA"/>
    </w:rPr>
  </w:style>
  <w:style w:type="character" w:customStyle="1" w:styleId="TaglinesChar">
    <w:name w:val="Taglines Char"/>
    <w:basedOn w:val="DefaultParagraphFont"/>
    <w:rsid w:val="00141ADB"/>
    <w:rPr>
      <w:rFonts w:ascii="Arial" w:hAnsi="Arial" w:cs="Arial" w:hint="default"/>
      <w:bCs/>
      <w:iCs/>
      <w:szCs w:val="22"/>
      <w:lang w:val="en-US" w:eastAsia="en-US" w:bidi="ar-SA"/>
    </w:rPr>
  </w:style>
  <w:style w:type="character" w:customStyle="1" w:styleId="WW8Num2z0">
    <w:name w:val="WW8Num2z0"/>
    <w:rsid w:val="00141ADB"/>
    <w:rPr>
      <w:rFonts w:ascii="Garamond" w:hAnsi="Garamond" w:hint="default"/>
    </w:rPr>
  </w:style>
  <w:style w:type="character" w:customStyle="1" w:styleId="WW8Num3z0">
    <w:name w:val="WW8Num3z0"/>
    <w:rsid w:val="00141ADB"/>
    <w:rPr>
      <w:rFonts w:ascii="Garamond" w:hAnsi="Garamond" w:hint="default"/>
    </w:rPr>
  </w:style>
  <w:style w:type="character" w:customStyle="1" w:styleId="WW8Num4z1">
    <w:name w:val="WW8Num4z1"/>
    <w:rsid w:val="00141ADB"/>
    <w:rPr>
      <w:rFonts w:ascii="Garamond" w:hAnsi="Garamond" w:hint="default"/>
    </w:rPr>
  </w:style>
  <w:style w:type="character" w:customStyle="1" w:styleId="WW8Num5z0">
    <w:name w:val="WW8Num5z0"/>
    <w:rsid w:val="00141ADB"/>
    <w:rPr>
      <w:rFonts w:ascii="Garamond" w:hAnsi="Garamond" w:hint="default"/>
    </w:rPr>
  </w:style>
  <w:style w:type="character" w:customStyle="1" w:styleId="WW8Num6z0">
    <w:name w:val="WW8Num6z0"/>
    <w:rsid w:val="00141ADB"/>
    <w:rPr>
      <w:rFonts w:ascii="Symbol" w:hAnsi="Symbol" w:hint="default"/>
    </w:rPr>
  </w:style>
  <w:style w:type="character" w:customStyle="1" w:styleId="WW8Num7z0">
    <w:name w:val="WW8Num7z0"/>
    <w:rsid w:val="00141ADB"/>
    <w:rPr>
      <w:rFonts w:ascii="Symbol" w:hAnsi="Symbol" w:hint="default"/>
    </w:rPr>
  </w:style>
  <w:style w:type="character" w:customStyle="1" w:styleId="WW8Num8z0">
    <w:name w:val="WW8Num8z0"/>
    <w:rsid w:val="00141ADB"/>
    <w:rPr>
      <w:rFonts w:ascii="Symbol" w:hAnsi="Symbol" w:hint="default"/>
    </w:rPr>
  </w:style>
  <w:style w:type="character" w:customStyle="1" w:styleId="WW8Num9z0">
    <w:name w:val="WW8Num9z0"/>
    <w:rsid w:val="00141ADB"/>
    <w:rPr>
      <w:rFonts w:ascii="Symbol" w:hAnsi="Symbol" w:hint="default"/>
    </w:rPr>
  </w:style>
  <w:style w:type="character" w:customStyle="1" w:styleId="WW8Num10z0">
    <w:name w:val="WW8Num10z0"/>
    <w:rsid w:val="00141ADB"/>
    <w:rPr>
      <w:rFonts w:ascii="Garamond" w:hAnsi="Garamond" w:hint="default"/>
    </w:rPr>
  </w:style>
  <w:style w:type="character" w:customStyle="1" w:styleId="WW8Num11z1">
    <w:name w:val="WW8Num11z1"/>
    <w:rsid w:val="00141ADB"/>
    <w:rPr>
      <w:rFonts w:ascii="Garamond" w:hAnsi="Garamond" w:hint="default"/>
    </w:rPr>
  </w:style>
  <w:style w:type="character" w:customStyle="1" w:styleId="Absatz-Standardschriftart">
    <w:name w:val="Absatz-Standardschriftart"/>
    <w:rsid w:val="00141ADB"/>
  </w:style>
  <w:style w:type="character" w:customStyle="1" w:styleId="WW-Absatz-Standardschriftart">
    <w:name w:val="WW-Absatz-Standardschriftart"/>
    <w:rsid w:val="00141ADB"/>
  </w:style>
  <w:style w:type="character" w:customStyle="1" w:styleId="WW-Absatz-Standardschriftart1">
    <w:name w:val="WW-Absatz-Standardschriftart1"/>
    <w:rsid w:val="00141ADB"/>
  </w:style>
  <w:style w:type="character" w:customStyle="1" w:styleId="EndnoteCharacters">
    <w:name w:val="Endnote Characters"/>
    <w:basedOn w:val="DefaultParagraphFont"/>
    <w:rsid w:val="00141ADB"/>
    <w:rPr>
      <w:position w:val="0"/>
      <w:sz w:val="24"/>
      <w:vertAlign w:val="baseline"/>
    </w:rPr>
  </w:style>
  <w:style w:type="character" w:customStyle="1" w:styleId="WW8Num1z0">
    <w:name w:val="WW8Num1z0"/>
    <w:rsid w:val="00141ADB"/>
    <w:rPr>
      <w:rFonts w:ascii="Symbol" w:hAnsi="Symbol" w:hint="default"/>
    </w:rPr>
  </w:style>
  <w:style w:type="character" w:customStyle="1" w:styleId="WW8Num1z2">
    <w:name w:val="WW8Num1z2"/>
    <w:rsid w:val="00141ADB"/>
    <w:rPr>
      <w:rFonts w:ascii="Courier New" w:hAnsi="Courier New" w:cs="Courier New" w:hint="default"/>
    </w:rPr>
  </w:style>
  <w:style w:type="character" w:customStyle="1" w:styleId="WW8Num1z3">
    <w:name w:val="WW8Num1z3"/>
    <w:rsid w:val="00141ADB"/>
    <w:rPr>
      <w:rFonts w:ascii="Wingdings" w:hAnsi="Wingdings" w:hint="default"/>
    </w:rPr>
  </w:style>
  <w:style w:type="character" w:customStyle="1" w:styleId="WW8Num11z0">
    <w:name w:val="WW8Num11z0"/>
    <w:rsid w:val="00141ADB"/>
    <w:rPr>
      <w:rFonts w:ascii="Symbol" w:hAnsi="Symbol" w:hint="default"/>
    </w:rPr>
  </w:style>
  <w:style w:type="character" w:customStyle="1" w:styleId="WW8Num83z0">
    <w:name w:val="WW8Num83z0"/>
    <w:rsid w:val="00141ADB"/>
    <w:rPr>
      <w:rFonts w:ascii="Symbol" w:hAnsi="Symbol" w:hint="default"/>
    </w:rPr>
  </w:style>
  <w:style w:type="character" w:customStyle="1" w:styleId="WW8Num83z1">
    <w:name w:val="WW8Num83z1"/>
    <w:rsid w:val="00141ADB"/>
    <w:rPr>
      <w:rFonts w:ascii="Courier New" w:hAnsi="Courier New" w:cs="Courier New" w:hint="default"/>
    </w:rPr>
  </w:style>
  <w:style w:type="character" w:customStyle="1" w:styleId="WW8Num83z2">
    <w:name w:val="WW8Num83z2"/>
    <w:rsid w:val="00141ADB"/>
    <w:rPr>
      <w:rFonts w:ascii="Wingdings" w:hAnsi="Wingdings" w:hint="default"/>
    </w:rPr>
  </w:style>
  <w:style w:type="character" w:customStyle="1" w:styleId="WW8Num89z0">
    <w:name w:val="WW8Num89z0"/>
    <w:rsid w:val="00141ADB"/>
    <w:rPr>
      <w:rFonts w:ascii="Symbol" w:hAnsi="Symbol" w:hint="default"/>
      <w:sz w:val="20"/>
    </w:rPr>
  </w:style>
  <w:style w:type="character" w:customStyle="1" w:styleId="WW8Num90z0">
    <w:name w:val="WW8Num90z0"/>
    <w:rsid w:val="00141ADB"/>
    <w:rPr>
      <w:rFonts w:ascii="Times New Roman" w:eastAsia="Times New Roman" w:hAnsi="Times New Roman" w:cs="Times New Roman" w:hint="default"/>
    </w:rPr>
  </w:style>
  <w:style w:type="character" w:customStyle="1" w:styleId="WW8Num92z0">
    <w:name w:val="WW8Num92z0"/>
    <w:rsid w:val="00141ADB"/>
    <w:rPr>
      <w:rFonts w:ascii="Symbol" w:eastAsia="Times New Roman" w:hAnsi="Symbol" w:hint="default"/>
    </w:rPr>
  </w:style>
  <w:style w:type="character" w:customStyle="1" w:styleId="WW8Num92z1">
    <w:name w:val="WW8Num92z1"/>
    <w:rsid w:val="00141ADB"/>
    <w:rPr>
      <w:rFonts w:ascii="Courier New" w:hAnsi="Courier New" w:cs="Courier New" w:hint="default"/>
    </w:rPr>
  </w:style>
  <w:style w:type="character" w:customStyle="1" w:styleId="WW8Num92z2">
    <w:name w:val="WW8Num92z2"/>
    <w:rsid w:val="00141ADB"/>
    <w:rPr>
      <w:rFonts w:ascii="Wingdings" w:hAnsi="Wingdings" w:hint="default"/>
    </w:rPr>
  </w:style>
  <w:style w:type="character" w:customStyle="1" w:styleId="WW8Num92z3">
    <w:name w:val="WW8Num92z3"/>
    <w:rsid w:val="00141ADB"/>
    <w:rPr>
      <w:rFonts w:ascii="Symbol" w:hAnsi="Symbol" w:hint="default"/>
    </w:rPr>
  </w:style>
  <w:style w:type="character" w:customStyle="1" w:styleId="WW8Num96z0">
    <w:name w:val="WW8Num96z0"/>
    <w:rsid w:val="00141ADB"/>
    <w:rPr>
      <w:rFonts w:ascii="Symbol" w:hAnsi="Symbol" w:hint="default"/>
      <w:sz w:val="20"/>
    </w:rPr>
  </w:style>
  <w:style w:type="character" w:customStyle="1" w:styleId="WW8Num96z1">
    <w:name w:val="WW8Num96z1"/>
    <w:rsid w:val="00141ADB"/>
    <w:rPr>
      <w:rFonts w:ascii="Courier New" w:hAnsi="Courier New" w:cs="Courier New" w:hint="default"/>
      <w:sz w:val="20"/>
    </w:rPr>
  </w:style>
  <w:style w:type="character" w:customStyle="1" w:styleId="WW8Num96z2">
    <w:name w:val="WW8Num96z2"/>
    <w:rsid w:val="00141ADB"/>
    <w:rPr>
      <w:rFonts w:ascii="Wingdings" w:hAnsi="Wingdings" w:hint="default"/>
      <w:sz w:val="20"/>
    </w:rPr>
  </w:style>
  <w:style w:type="character" w:customStyle="1" w:styleId="WW8Num103z0">
    <w:name w:val="WW8Num103z0"/>
    <w:rsid w:val="00141ADB"/>
    <w:rPr>
      <w:rFonts w:ascii="Symbol" w:hAnsi="Symbol" w:hint="default"/>
      <w:sz w:val="20"/>
    </w:rPr>
  </w:style>
  <w:style w:type="character" w:customStyle="1" w:styleId="WW8Num103z1">
    <w:name w:val="WW8Num103z1"/>
    <w:rsid w:val="00141ADB"/>
    <w:rPr>
      <w:rFonts w:ascii="Courier New" w:hAnsi="Courier New" w:cs="Courier New" w:hint="default"/>
      <w:sz w:val="20"/>
    </w:rPr>
  </w:style>
  <w:style w:type="character" w:customStyle="1" w:styleId="WW8Num103z2">
    <w:name w:val="WW8Num103z2"/>
    <w:rsid w:val="00141ADB"/>
    <w:rPr>
      <w:rFonts w:ascii="Wingdings" w:hAnsi="Wingdings" w:hint="default"/>
      <w:sz w:val="20"/>
    </w:rPr>
  </w:style>
  <w:style w:type="character" w:customStyle="1" w:styleId="WW8Num108z0">
    <w:name w:val="WW8Num108z0"/>
    <w:rsid w:val="00141ADB"/>
    <w:rPr>
      <w:rFonts w:ascii="Symbol" w:hAnsi="Symbol" w:hint="default"/>
      <w:sz w:val="20"/>
    </w:rPr>
  </w:style>
  <w:style w:type="character" w:customStyle="1" w:styleId="WW8Num108z1">
    <w:name w:val="WW8Num108z1"/>
    <w:rsid w:val="00141ADB"/>
    <w:rPr>
      <w:rFonts w:ascii="Courier New" w:hAnsi="Courier New" w:cs="Courier New" w:hint="default"/>
      <w:sz w:val="20"/>
    </w:rPr>
  </w:style>
  <w:style w:type="character" w:customStyle="1" w:styleId="WW8Num108z2">
    <w:name w:val="WW8Num108z2"/>
    <w:rsid w:val="00141ADB"/>
    <w:rPr>
      <w:rFonts w:ascii="Wingdings" w:hAnsi="Wingdings" w:hint="default"/>
      <w:sz w:val="20"/>
    </w:rPr>
  </w:style>
  <w:style w:type="character" w:customStyle="1" w:styleId="WW8Num109z0">
    <w:name w:val="WW8Num109z0"/>
    <w:rsid w:val="00141ADB"/>
    <w:rPr>
      <w:rFonts w:ascii="Symbol" w:eastAsia="Times New Roman" w:hAnsi="Symbol" w:hint="default"/>
    </w:rPr>
  </w:style>
  <w:style w:type="character" w:customStyle="1" w:styleId="WW8Num109z1">
    <w:name w:val="WW8Num109z1"/>
    <w:rsid w:val="00141ADB"/>
    <w:rPr>
      <w:rFonts w:ascii="Courier New" w:hAnsi="Courier New" w:cs="Courier New" w:hint="default"/>
    </w:rPr>
  </w:style>
  <w:style w:type="character" w:customStyle="1" w:styleId="WW8Num109z2">
    <w:name w:val="WW8Num109z2"/>
    <w:rsid w:val="00141ADB"/>
    <w:rPr>
      <w:rFonts w:ascii="Wingdings" w:hAnsi="Wingdings" w:hint="default"/>
    </w:rPr>
  </w:style>
  <w:style w:type="character" w:customStyle="1" w:styleId="WW8Num109z3">
    <w:name w:val="WW8Num109z3"/>
    <w:rsid w:val="00141ADB"/>
    <w:rPr>
      <w:rFonts w:ascii="Symbol" w:hAnsi="Symbol" w:hint="default"/>
    </w:rPr>
  </w:style>
  <w:style w:type="character" w:customStyle="1" w:styleId="WW8Num111z0">
    <w:name w:val="WW8Num111z0"/>
    <w:rsid w:val="00141ADB"/>
    <w:rPr>
      <w:rFonts w:ascii="Symbol" w:hAnsi="Symbol" w:hint="default"/>
      <w:sz w:val="20"/>
    </w:rPr>
  </w:style>
  <w:style w:type="character" w:customStyle="1" w:styleId="WW8Num111z1">
    <w:name w:val="WW8Num111z1"/>
    <w:rsid w:val="00141ADB"/>
    <w:rPr>
      <w:rFonts w:ascii="Courier New" w:hAnsi="Courier New" w:cs="Courier New" w:hint="default"/>
      <w:sz w:val="20"/>
    </w:rPr>
  </w:style>
  <w:style w:type="character" w:customStyle="1" w:styleId="WW8Num111z2">
    <w:name w:val="WW8Num111z2"/>
    <w:rsid w:val="00141ADB"/>
    <w:rPr>
      <w:rFonts w:ascii="Wingdings" w:hAnsi="Wingdings" w:hint="default"/>
      <w:sz w:val="20"/>
    </w:rPr>
  </w:style>
  <w:style w:type="character" w:customStyle="1" w:styleId="WW8Num117z0">
    <w:name w:val="WW8Num117z0"/>
    <w:rsid w:val="00141ADB"/>
    <w:rPr>
      <w:rFonts w:ascii="Symbol" w:eastAsia="Times New Roman" w:hAnsi="Symbol" w:hint="default"/>
    </w:rPr>
  </w:style>
  <w:style w:type="character" w:customStyle="1" w:styleId="WW8Num117z1">
    <w:name w:val="WW8Num117z1"/>
    <w:rsid w:val="00141ADB"/>
    <w:rPr>
      <w:rFonts w:ascii="Courier New" w:hAnsi="Courier New" w:cs="Courier New" w:hint="default"/>
    </w:rPr>
  </w:style>
  <w:style w:type="character" w:customStyle="1" w:styleId="WW8Num117z2">
    <w:name w:val="WW8Num117z2"/>
    <w:rsid w:val="00141ADB"/>
    <w:rPr>
      <w:rFonts w:ascii="Wingdings" w:hAnsi="Wingdings" w:hint="default"/>
    </w:rPr>
  </w:style>
  <w:style w:type="character" w:customStyle="1" w:styleId="WW8Num117z3">
    <w:name w:val="WW8Num117z3"/>
    <w:rsid w:val="00141ADB"/>
    <w:rPr>
      <w:rFonts w:ascii="Symbol" w:hAnsi="Symbol" w:hint="default"/>
    </w:rPr>
  </w:style>
  <w:style w:type="character" w:customStyle="1" w:styleId="WW8Num126z0">
    <w:name w:val="WW8Num126z0"/>
    <w:rsid w:val="00141ADB"/>
    <w:rPr>
      <w:rFonts w:ascii="Symbol" w:eastAsia="SimSun" w:hAnsi="Symbol" w:hint="default"/>
    </w:rPr>
  </w:style>
  <w:style w:type="character" w:customStyle="1" w:styleId="WW8Num126z1">
    <w:name w:val="WW8Num126z1"/>
    <w:rsid w:val="00141ADB"/>
    <w:rPr>
      <w:rFonts w:ascii="Courier New" w:hAnsi="Courier New" w:cs="Courier New" w:hint="default"/>
    </w:rPr>
  </w:style>
  <w:style w:type="character" w:customStyle="1" w:styleId="WW8Num126z2">
    <w:name w:val="WW8Num126z2"/>
    <w:rsid w:val="00141ADB"/>
    <w:rPr>
      <w:rFonts w:ascii="Wingdings" w:hAnsi="Wingdings" w:hint="default"/>
    </w:rPr>
  </w:style>
  <w:style w:type="character" w:customStyle="1" w:styleId="WW8Num126z3">
    <w:name w:val="WW8Num126z3"/>
    <w:rsid w:val="00141ADB"/>
    <w:rPr>
      <w:rFonts w:ascii="Symbol" w:hAnsi="Symbol" w:hint="default"/>
    </w:rPr>
  </w:style>
  <w:style w:type="character" w:customStyle="1" w:styleId="WW8Num128z0">
    <w:name w:val="WW8Num128z0"/>
    <w:rsid w:val="00141ADB"/>
    <w:rPr>
      <w:rFonts w:ascii="Symbol" w:eastAsia="Times New Roman" w:hAnsi="Symbol" w:hint="default"/>
    </w:rPr>
  </w:style>
  <w:style w:type="character" w:customStyle="1" w:styleId="WW8Num128z1">
    <w:name w:val="WW8Num128z1"/>
    <w:rsid w:val="00141ADB"/>
    <w:rPr>
      <w:rFonts w:ascii="Courier New" w:hAnsi="Courier New" w:cs="Courier New" w:hint="default"/>
    </w:rPr>
  </w:style>
  <w:style w:type="character" w:customStyle="1" w:styleId="WW8Num128z2">
    <w:name w:val="WW8Num128z2"/>
    <w:rsid w:val="00141ADB"/>
    <w:rPr>
      <w:rFonts w:ascii="Wingdings" w:hAnsi="Wingdings" w:hint="default"/>
    </w:rPr>
  </w:style>
  <w:style w:type="character" w:customStyle="1" w:styleId="WW8Num128z3">
    <w:name w:val="WW8Num128z3"/>
    <w:rsid w:val="00141ADB"/>
    <w:rPr>
      <w:rFonts w:ascii="Symbol" w:hAnsi="Symbol" w:hint="default"/>
    </w:rPr>
  </w:style>
  <w:style w:type="character" w:customStyle="1" w:styleId="WW8Num138z0">
    <w:name w:val="WW8Num138z0"/>
    <w:rsid w:val="00141ADB"/>
    <w:rPr>
      <w:rFonts w:ascii="Times-Italic" w:eastAsia="Times New Roman" w:hAnsi="Times-Italic" w:hint="default"/>
    </w:rPr>
  </w:style>
  <w:style w:type="character" w:customStyle="1" w:styleId="WW8Num138z1">
    <w:name w:val="WW8Num138z1"/>
    <w:rsid w:val="00141ADB"/>
    <w:rPr>
      <w:rFonts w:ascii="Courier New" w:hAnsi="Courier New" w:cs="Courier New" w:hint="default"/>
    </w:rPr>
  </w:style>
  <w:style w:type="character" w:customStyle="1" w:styleId="WW8Num138z2">
    <w:name w:val="WW8Num138z2"/>
    <w:rsid w:val="00141ADB"/>
    <w:rPr>
      <w:rFonts w:ascii="Wingdings" w:hAnsi="Wingdings" w:hint="default"/>
    </w:rPr>
  </w:style>
  <w:style w:type="character" w:customStyle="1" w:styleId="WW8Num138z3">
    <w:name w:val="WW8Num138z3"/>
    <w:rsid w:val="00141ADB"/>
    <w:rPr>
      <w:rFonts w:ascii="Symbol" w:hAnsi="Symbol" w:hint="default"/>
    </w:rPr>
  </w:style>
  <w:style w:type="character" w:customStyle="1" w:styleId="WW8Num143z0">
    <w:name w:val="WW8Num143z0"/>
    <w:rsid w:val="00141ADB"/>
    <w:rPr>
      <w:rFonts w:ascii="Times New Roman" w:eastAsia="Times New Roman" w:hAnsi="Times New Roman" w:cs="Times New Roman" w:hint="default"/>
    </w:rPr>
  </w:style>
  <w:style w:type="character" w:customStyle="1" w:styleId="WW8Num148z0">
    <w:name w:val="WW8Num148z0"/>
    <w:rsid w:val="00141ADB"/>
    <w:rPr>
      <w:rFonts w:ascii="Symbol" w:hAnsi="Symbol" w:hint="default"/>
      <w:sz w:val="20"/>
    </w:rPr>
  </w:style>
  <w:style w:type="character" w:customStyle="1" w:styleId="WW8Num148z1">
    <w:name w:val="WW8Num148z1"/>
    <w:rsid w:val="00141ADB"/>
    <w:rPr>
      <w:rFonts w:ascii="Courier New" w:hAnsi="Courier New" w:cs="Courier New" w:hint="default"/>
      <w:sz w:val="20"/>
    </w:rPr>
  </w:style>
  <w:style w:type="character" w:customStyle="1" w:styleId="WW8Num148z2">
    <w:name w:val="WW8Num148z2"/>
    <w:rsid w:val="00141ADB"/>
    <w:rPr>
      <w:rFonts w:ascii="Wingdings" w:hAnsi="Wingdings" w:hint="default"/>
      <w:sz w:val="20"/>
    </w:rPr>
  </w:style>
  <w:style w:type="character" w:customStyle="1" w:styleId="WW8Num151z0">
    <w:name w:val="WW8Num151z0"/>
    <w:rsid w:val="00141ADB"/>
    <w:rPr>
      <w:rFonts w:ascii="Times New Roman" w:eastAsia="Times New Roman" w:hAnsi="Times New Roman" w:cs="Times New Roman" w:hint="default"/>
    </w:rPr>
  </w:style>
  <w:style w:type="character" w:customStyle="1" w:styleId="WW8Num152z0">
    <w:name w:val="WW8Num152z0"/>
    <w:rsid w:val="00141ADB"/>
    <w:rPr>
      <w:rFonts w:ascii="Symbol" w:hAnsi="Symbol" w:hint="default"/>
      <w:sz w:val="20"/>
    </w:rPr>
  </w:style>
  <w:style w:type="character" w:customStyle="1" w:styleId="WW8Num152z1">
    <w:name w:val="WW8Num152z1"/>
    <w:rsid w:val="00141ADB"/>
    <w:rPr>
      <w:rFonts w:ascii="Courier New" w:hAnsi="Courier New" w:cs="Courier New" w:hint="default"/>
      <w:sz w:val="20"/>
    </w:rPr>
  </w:style>
  <w:style w:type="character" w:customStyle="1" w:styleId="WW8Num152z2">
    <w:name w:val="WW8Num152z2"/>
    <w:rsid w:val="00141ADB"/>
    <w:rPr>
      <w:rFonts w:ascii="Wingdings" w:hAnsi="Wingdings" w:hint="default"/>
      <w:sz w:val="20"/>
    </w:rPr>
  </w:style>
  <w:style w:type="character" w:customStyle="1" w:styleId="WW8Num153z0">
    <w:name w:val="WW8Num153z0"/>
    <w:rsid w:val="00141ADB"/>
    <w:rPr>
      <w:sz w:val="24"/>
    </w:rPr>
  </w:style>
  <w:style w:type="character" w:customStyle="1" w:styleId="WW8Num155z0">
    <w:name w:val="WW8Num155z0"/>
    <w:rsid w:val="00141ADB"/>
    <w:rPr>
      <w:rFonts w:ascii="Times New Roman" w:eastAsia="Times New Roman" w:hAnsi="Times New Roman" w:cs="Times New Roman" w:hint="default"/>
    </w:rPr>
  </w:style>
  <w:style w:type="character" w:customStyle="1" w:styleId="WW8Num157z0">
    <w:name w:val="WW8Num157z0"/>
    <w:rsid w:val="00141ADB"/>
    <w:rPr>
      <w:rFonts w:ascii="Symbol" w:hAnsi="Symbol" w:hint="default"/>
      <w:sz w:val="20"/>
    </w:rPr>
  </w:style>
  <w:style w:type="character" w:customStyle="1" w:styleId="WW8Num157z1">
    <w:name w:val="WW8Num157z1"/>
    <w:rsid w:val="00141ADB"/>
    <w:rPr>
      <w:rFonts w:ascii="Courier New" w:hAnsi="Courier New" w:cs="Courier New" w:hint="default"/>
      <w:sz w:val="20"/>
    </w:rPr>
  </w:style>
  <w:style w:type="character" w:customStyle="1" w:styleId="WW8Num157z2">
    <w:name w:val="WW8Num157z2"/>
    <w:rsid w:val="00141ADB"/>
    <w:rPr>
      <w:rFonts w:ascii="Wingdings" w:hAnsi="Wingdings" w:hint="default"/>
      <w:sz w:val="20"/>
    </w:rPr>
  </w:style>
  <w:style w:type="character" w:customStyle="1" w:styleId="WW8Num163z0">
    <w:name w:val="WW8Num163z0"/>
    <w:rsid w:val="00141ADB"/>
    <w:rPr>
      <w:rFonts w:ascii="Symbol" w:hAnsi="Symbol" w:hint="default"/>
      <w:sz w:val="20"/>
    </w:rPr>
  </w:style>
  <w:style w:type="character" w:customStyle="1" w:styleId="WW8Num163z1">
    <w:name w:val="WW8Num163z1"/>
    <w:rsid w:val="00141ADB"/>
    <w:rPr>
      <w:rFonts w:ascii="Courier New" w:hAnsi="Courier New" w:cs="Courier New" w:hint="default"/>
      <w:sz w:val="20"/>
    </w:rPr>
  </w:style>
  <w:style w:type="character" w:customStyle="1" w:styleId="WW8Num163z2">
    <w:name w:val="WW8Num163z2"/>
    <w:rsid w:val="00141ADB"/>
    <w:rPr>
      <w:rFonts w:ascii="Wingdings" w:hAnsi="Wingdings" w:hint="default"/>
      <w:sz w:val="20"/>
    </w:rPr>
  </w:style>
  <w:style w:type="character" w:customStyle="1" w:styleId="WW8Num170z0">
    <w:name w:val="WW8Num170z0"/>
    <w:rsid w:val="00141ADB"/>
    <w:rPr>
      <w:rFonts w:ascii="Symbol" w:eastAsia="Times New Roman" w:hAnsi="Symbol" w:hint="default"/>
    </w:rPr>
  </w:style>
  <w:style w:type="character" w:customStyle="1" w:styleId="WW8Num170z1">
    <w:name w:val="WW8Num170z1"/>
    <w:rsid w:val="00141ADB"/>
    <w:rPr>
      <w:rFonts w:ascii="Courier New" w:hAnsi="Courier New" w:cs="Courier New" w:hint="default"/>
    </w:rPr>
  </w:style>
  <w:style w:type="character" w:customStyle="1" w:styleId="WW8Num170z2">
    <w:name w:val="WW8Num170z2"/>
    <w:rsid w:val="00141ADB"/>
    <w:rPr>
      <w:rFonts w:ascii="Wingdings" w:hAnsi="Wingdings" w:hint="default"/>
    </w:rPr>
  </w:style>
  <w:style w:type="character" w:customStyle="1" w:styleId="WW8Num170z3">
    <w:name w:val="WW8Num170z3"/>
    <w:rsid w:val="00141ADB"/>
    <w:rPr>
      <w:rFonts w:ascii="Symbol" w:hAnsi="Symbol" w:hint="default"/>
    </w:rPr>
  </w:style>
  <w:style w:type="character" w:customStyle="1" w:styleId="WW8Num177z0">
    <w:name w:val="WW8Num177z0"/>
    <w:rsid w:val="00141ADB"/>
    <w:rPr>
      <w:rFonts w:ascii="Symbol" w:hAnsi="Symbol" w:hint="default"/>
      <w:sz w:val="20"/>
    </w:rPr>
  </w:style>
  <w:style w:type="character" w:customStyle="1" w:styleId="WW8Num177z1">
    <w:name w:val="WW8Num177z1"/>
    <w:rsid w:val="00141ADB"/>
    <w:rPr>
      <w:rFonts w:ascii="Courier New" w:hAnsi="Courier New" w:cs="Courier New" w:hint="default"/>
      <w:sz w:val="20"/>
    </w:rPr>
  </w:style>
  <w:style w:type="character" w:customStyle="1" w:styleId="WW8Num177z2">
    <w:name w:val="WW8Num177z2"/>
    <w:rsid w:val="00141ADB"/>
    <w:rPr>
      <w:rFonts w:ascii="Wingdings" w:hAnsi="Wingdings" w:hint="default"/>
      <w:sz w:val="20"/>
    </w:rPr>
  </w:style>
  <w:style w:type="character" w:customStyle="1" w:styleId="WW8Num181z0">
    <w:name w:val="WW8Num181z0"/>
    <w:rsid w:val="00141ADB"/>
    <w:rPr>
      <w:rFonts w:ascii="Symbol" w:eastAsia="Times New Roman" w:hAnsi="Symbol" w:hint="default"/>
    </w:rPr>
  </w:style>
  <w:style w:type="character" w:customStyle="1" w:styleId="WW8Num181z1">
    <w:name w:val="WW8Num181z1"/>
    <w:rsid w:val="00141ADB"/>
    <w:rPr>
      <w:rFonts w:ascii="Courier New" w:hAnsi="Courier New" w:cs="Courier New" w:hint="default"/>
    </w:rPr>
  </w:style>
  <w:style w:type="character" w:customStyle="1" w:styleId="WW8Num181z2">
    <w:name w:val="WW8Num181z2"/>
    <w:rsid w:val="00141ADB"/>
    <w:rPr>
      <w:rFonts w:ascii="Wingdings" w:hAnsi="Wingdings" w:hint="default"/>
    </w:rPr>
  </w:style>
  <w:style w:type="character" w:customStyle="1" w:styleId="WW8Num181z3">
    <w:name w:val="WW8Num181z3"/>
    <w:rsid w:val="00141ADB"/>
    <w:rPr>
      <w:rFonts w:ascii="Symbol" w:hAnsi="Symbol" w:hint="default"/>
    </w:rPr>
  </w:style>
  <w:style w:type="character" w:customStyle="1" w:styleId="WW8Num185z0">
    <w:name w:val="WW8Num185z0"/>
    <w:rsid w:val="00141ADB"/>
    <w:rPr>
      <w:rFonts w:ascii="Symbol" w:eastAsia="Times New Roman" w:hAnsi="Symbol" w:hint="default"/>
    </w:rPr>
  </w:style>
  <w:style w:type="character" w:customStyle="1" w:styleId="WW8Num185z1">
    <w:name w:val="WW8Num185z1"/>
    <w:rsid w:val="00141ADB"/>
    <w:rPr>
      <w:rFonts w:ascii="Courier New" w:hAnsi="Courier New" w:cs="Courier New" w:hint="default"/>
    </w:rPr>
  </w:style>
  <w:style w:type="character" w:customStyle="1" w:styleId="WW8Num185z2">
    <w:name w:val="WW8Num185z2"/>
    <w:rsid w:val="00141ADB"/>
    <w:rPr>
      <w:rFonts w:ascii="Wingdings" w:hAnsi="Wingdings" w:hint="default"/>
    </w:rPr>
  </w:style>
  <w:style w:type="character" w:customStyle="1" w:styleId="WW8Num185z3">
    <w:name w:val="WW8Num185z3"/>
    <w:rsid w:val="00141ADB"/>
    <w:rPr>
      <w:rFonts w:ascii="Symbol" w:hAnsi="Symbol" w:hint="default"/>
    </w:rPr>
  </w:style>
  <w:style w:type="character" w:customStyle="1" w:styleId="WW8Num186z0">
    <w:name w:val="WW8Num186z0"/>
    <w:rsid w:val="00141ADB"/>
    <w:rPr>
      <w:rFonts w:ascii="Symbol" w:hAnsi="Symbol" w:hint="default"/>
      <w:sz w:val="20"/>
    </w:rPr>
  </w:style>
  <w:style w:type="character" w:customStyle="1" w:styleId="WW8Num186z1">
    <w:name w:val="WW8Num186z1"/>
    <w:rsid w:val="00141ADB"/>
    <w:rPr>
      <w:rFonts w:ascii="Courier New" w:hAnsi="Courier New" w:cs="Courier New" w:hint="default"/>
      <w:sz w:val="20"/>
    </w:rPr>
  </w:style>
  <w:style w:type="character" w:customStyle="1" w:styleId="WW8Num186z2">
    <w:name w:val="WW8Num186z2"/>
    <w:rsid w:val="00141ADB"/>
    <w:rPr>
      <w:rFonts w:ascii="Wingdings" w:hAnsi="Wingdings" w:hint="default"/>
      <w:sz w:val="20"/>
    </w:rPr>
  </w:style>
  <w:style w:type="character" w:customStyle="1" w:styleId="WW8Num192z0">
    <w:name w:val="WW8Num192z0"/>
    <w:rsid w:val="00141ADB"/>
    <w:rPr>
      <w:rFonts w:ascii="Symbol" w:hAnsi="Symbol" w:hint="default"/>
    </w:rPr>
  </w:style>
  <w:style w:type="character" w:customStyle="1" w:styleId="WW8Num192z1">
    <w:name w:val="WW8Num192z1"/>
    <w:rsid w:val="00141ADB"/>
    <w:rPr>
      <w:rFonts w:ascii="Courier New" w:hAnsi="Courier New" w:cs="Courier New" w:hint="default"/>
    </w:rPr>
  </w:style>
  <w:style w:type="character" w:customStyle="1" w:styleId="WW8Num192z2">
    <w:name w:val="WW8Num192z2"/>
    <w:rsid w:val="00141ADB"/>
    <w:rPr>
      <w:rFonts w:ascii="Wingdings" w:hAnsi="Wingdings" w:hint="default"/>
    </w:rPr>
  </w:style>
  <w:style w:type="character" w:customStyle="1" w:styleId="WW8Num194z0">
    <w:name w:val="WW8Num194z0"/>
    <w:rsid w:val="00141ADB"/>
    <w:rPr>
      <w:rFonts w:ascii="Times-Roman" w:eastAsia="Times New Roman" w:hAnsi="Times-Roman" w:cs="Times-Roman" w:hint="cs"/>
      <w:i w:val="0"/>
      <w:iCs w:val="0"/>
    </w:rPr>
  </w:style>
  <w:style w:type="character" w:customStyle="1" w:styleId="WW8Num194z1">
    <w:name w:val="WW8Num194z1"/>
    <w:rsid w:val="00141ADB"/>
    <w:rPr>
      <w:rFonts w:ascii="Courier New" w:hAnsi="Courier New" w:cs="Courier New" w:hint="default"/>
    </w:rPr>
  </w:style>
  <w:style w:type="character" w:customStyle="1" w:styleId="WW8Num194z2">
    <w:name w:val="WW8Num194z2"/>
    <w:rsid w:val="00141ADB"/>
    <w:rPr>
      <w:rFonts w:ascii="Wingdings" w:hAnsi="Wingdings" w:hint="default"/>
    </w:rPr>
  </w:style>
  <w:style w:type="character" w:customStyle="1" w:styleId="WW8Num194z3">
    <w:name w:val="WW8Num194z3"/>
    <w:rsid w:val="00141ADB"/>
    <w:rPr>
      <w:rFonts w:ascii="Symbol" w:hAnsi="Symbol" w:hint="default"/>
    </w:rPr>
  </w:style>
  <w:style w:type="character" w:customStyle="1" w:styleId="WW8Num203z0">
    <w:name w:val="WW8Num203z0"/>
    <w:rsid w:val="00141ADB"/>
    <w:rPr>
      <w:rFonts w:ascii="Wingdings" w:eastAsia="Times New Roman" w:hAnsi="Wingdings" w:hint="default"/>
    </w:rPr>
  </w:style>
  <w:style w:type="character" w:customStyle="1" w:styleId="WW8Num203z1">
    <w:name w:val="WW8Num203z1"/>
    <w:rsid w:val="00141ADB"/>
    <w:rPr>
      <w:rFonts w:ascii="Courier New" w:hAnsi="Courier New" w:cs="Courier New" w:hint="default"/>
    </w:rPr>
  </w:style>
  <w:style w:type="character" w:customStyle="1" w:styleId="WW8Num203z2">
    <w:name w:val="WW8Num203z2"/>
    <w:rsid w:val="00141ADB"/>
    <w:rPr>
      <w:rFonts w:ascii="Wingdings" w:hAnsi="Wingdings" w:hint="default"/>
    </w:rPr>
  </w:style>
  <w:style w:type="character" w:customStyle="1" w:styleId="WW8Num203z3">
    <w:name w:val="WW8Num203z3"/>
    <w:rsid w:val="00141ADB"/>
    <w:rPr>
      <w:rFonts w:ascii="Symbol" w:hAnsi="Symbol" w:hint="default"/>
    </w:rPr>
  </w:style>
  <w:style w:type="character" w:customStyle="1" w:styleId="WW8Num204z1">
    <w:name w:val="WW8Num204z1"/>
    <w:rsid w:val="00141ADB"/>
    <w:rPr>
      <w:b/>
      <w:bCs w:val="0"/>
    </w:rPr>
  </w:style>
  <w:style w:type="character" w:customStyle="1" w:styleId="WW8Num206z0">
    <w:name w:val="WW8Num206z0"/>
    <w:rsid w:val="00141ADB"/>
    <w:rPr>
      <w:rFonts w:ascii="Symbol" w:eastAsia="Times New Roman" w:hAnsi="Symbol" w:hint="default"/>
    </w:rPr>
  </w:style>
  <w:style w:type="character" w:customStyle="1" w:styleId="WW8Num206z1">
    <w:name w:val="WW8Num206z1"/>
    <w:rsid w:val="00141ADB"/>
    <w:rPr>
      <w:rFonts w:ascii="Courier New" w:hAnsi="Courier New" w:cs="Courier New" w:hint="default"/>
    </w:rPr>
  </w:style>
  <w:style w:type="character" w:customStyle="1" w:styleId="WW8Num206z2">
    <w:name w:val="WW8Num206z2"/>
    <w:rsid w:val="00141ADB"/>
    <w:rPr>
      <w:rFonts w:ascii="Wingdings" w:hAnsi="Wingdings" w:hint="default"/>
    </w:rPr>
  </w:style>
  <w:style w:type="character" w:customStyle="1" w:styleId="WW8Num206z3">
    <w:name w:val="WW8Num206z3"/>
    <w:rsid w:val="00141ADB"/>
    <w:rPr>
      <w:rFonts w:ascii="Symbol" w:hAnsi="Symbol" w:hint="default"/>
    </w:rPr>
  </w:style>
  <w:style w:type="character" w:customStyle="1" w:styleId="WW8Num207z0">
    <w:name w:val="WW8Num207z0"/>
    <w:rsid w:val="00141ADB"/>
    <w:rPr>
      <w:rFonts w:ascii="Symbol" w:hAnsi="Symbol" w:hint="default"/>
      <w:sz w:val="20"/>
    </w:rPr>
  </w:style>
  <w:style w:type="character" w:customStyle="1" w:styleId="WW8Num213z0">
    <w:name w:val="WW8Num213z0"/>
    <w:rsid w:val="00141ADB"/>
    <w:rPr>
      <w:rFonts w:ascii="Symbol" w:hAnsi="Symbol" w:hint="default"/>
      <w:sz w:val="20"/>
    </w:rPr>
  </w:style>
  <w:style w:type="character" w:customStyle="1" w:styleId="WW8Num214z0">
    <w:name w:val="WW8Num214z0"/>
    <w:rsid w:val="00141ADB"/>
    <w:rPr>
      <w:rFonts w:ascii="Symbol" w:hAnsi="Symbol" w:hint="default"/>
    </w:rPr>
  </w:style>
  <w:style w:type="character" w:customStyle="1" w:styleId="WW8Num214z1">
    <w:name w:val="WW8Num214z1"/>
    <w:rsid w:val="00141ADB"/>
    <w:rPr>
      <w:rFonts w:ascii="Courier New" w:hAnsi="Courier New" w:cs="Courier New" w:hint="default"/>
    </w:rPr>
  </w:style>
  <w:style w:type="character" w:customStyle="1" w:styleId="WW8Num220z0">
    <w:name w:val="WW8Num220z0"/>
    <w:rsid w:val="00141ADB"/>
    <w:rPr>
      <w:u w:val="single"/>
    </w:rPr>
  </w:style>
  <w:style w:type="character" w:customStyle="1" w:styleId="WW8Num228z0">
    <w:name w:val="WW8Num228z0"/>
    <w:rsid w:val="00141ADB"/>
    <w:rPr>
      <w:rFonts w:ascii="Symbol" w:hAnsi="Symbol" w:hint="default"/>
      <w:sz w:val="20"/>
    </w:rPr>
  </w:style>
  <w:style w:type="character" w:customStyle="1" w:styleId="WW8Num228z1">
    <w:name w:val="WW8Num228z1"/>
    <w:rsid w:val="00141ADB"/>
    <w:rPr>
      <w:rFonts w:ascii="Courier New" w:hAnsi="Courier New" w:cs="Courier New" w:hint="default"/>
      <w:sz w:val="20"/>
    </w:rPr>
  </w:style>
  <w:style w:type="character" w:customStyle="1" w:styleId="WW8Num228z2">
    <w:name w:val="WW8Num228z2"/>
    <w:rsid w:val="00141ADB"/>
    <w:rPr>
      <w:rFonts w:ascii="Wingdings" w:hAnsi="Wingdings" w:hint="default"/>
      <w:sz w:val="20"/>
    </w:rPr>
  </w:style>
  <w:style w:type="character" w:customStyle="1" w:styleId="WW8Num236z0">
    <w:name w:val="WW8Num236z0"/>
    <w:rsid w:val="00141ADB"/>
    <w:rPr>
      <w:rFonts w:ascii="Symbol" w:eastAsia="Times New Roman" w:hAnsi="Symbol" w:hint="default"/>
    </w:rPr>
  </w:style>
  <w:style w:type="character" w:customStyle="1" w:styleId="WW8Num236z1">
    <w:name w:val="WW8Num236z1"/>
    <w:rsid w:val="00141ADB"/>
    <w:rPr>
      <w:rFonts w:ascii="Courier New" w:hAnsi="Courier New" w:cs="Courier New" w:hint="default"/>
    </w:rPr>
  </w:style>
  <w:style w:type="character" w:customStyle="1" w:styleId="WW8Num236z2">
    <w:name w:val="WW8Num236z2"/>
    <w:rsid w:val="00141ADB"/>
    <w:rPr>
      <w:rFonts w:ascii="Wingdings" w:hAnsi="Wingdings" w:hint="default"/>
    </w:rPr>
  </w:style>
  <w:style w:type="character" w:customStyle="1" w:styleId="WW8Num236z3">
    <w:name w:val="WW8Num236z3"/>
    <w:rsid w:val="00141ADB"/>
    <w:rPr>
      <w:rFonts w:ascii="Symbol" w:hAnsi="Symbol" w:hint="default"/>
    </w:rPr>
  </w:style>
  <w:style w:type="character" w:customStyle="1" w:styleId="WW8Num239z0">
    <w:name w:val="WW8Num239z0"/>
    <w:rsid w:val="00141ADB"/>
    <w:rPr>
      <w:rFonts w:ascii="Times New Roman" w:eastAsia="Times New Roman" w:hAnsi="Times New Roman" w:cs="Times New Roman" w:hint="default"/>
    </w:rPr>
  </w:style>
  <w:style w:type="character" w:customStyle="1" w:styleId="WW8Num239z1">
    <w:name w:val="WW8Num239z1"/>
    <w:rsid w:val="00141ADB"/>
    <w:rPr>
      <w:rFonts w:ascii="Courier New" w:hAnsi="Courier New" w:cs="Courier New" w:hint="default"/>
    </w:rPr>
  </w:style>
  <w:style w:type="character" w:customStyle="1" w:styleId="WW8Num239z2">
    <w:name w:val="WW8Num239z2"/>
    <w:rsid w:val="00141ADB"/>
    <w:rPr>
      <w:rFonts w:ascii="Wingdings" w:hAnsi="Wingdings" w:hint="default"/>
    </w:rPr>
  </w:style>
  <w:style w:type="character" w:customStyle="1" w:styleId="WW8Num239z3">
    <w:name w:val="WW8Num239z3"/>
    <w:rsid w:val="00141ADB"/>
    <w:rPr>
      <w:rFonts w:ascii="Symbol" w:hAnsi="Symbol" w:hint="default"/>
    </w:rPr>
  </w:style>
  <w:style w:type="character" w:customStyle="1" w:styleId="NumberingSymbols">
    <w:name w:val="Numbering Symbols"/>
    <w:rsid w:val="00141ADB"/>
    <w:rPr>
      <w:rFonts w:ascii="Garamond" w:hAnsi="Garamond" w:hint="default"/>
    </w:rPr>
  </w:style>
  <w:style w:type="character" w:customStyle="1" w:styleId="Bullets">
    <w:name w:val="Bullets"/>
    <w:rsid w:val="00141ADB"/>
    <w:rPr>
      <w:rFonts w:ascii="StarSymbol" w:eastAsia="StarSymbol" w:hAnsi="StarSymbol" w:cs="StarSymbol" w:hint="default"/>
      <w:sz w:val="18"/>
      <w:szCs w:val="18"/>
    </w:rPr>
  </w:style>
  <w:style w:type="character" w:customStyle="1" w:styleId="lqqtgroup">
    <w:name w:val="lqqtgroup"/>
    <w:basedOn w:val="DefaultParagraphFont"/>
    <w:rsid w:val="00141ADB"/>
  </w:style>
  <w:style w:type="character" w:customStyle="1" w:styleId="quotedtooltip">
    <w:name w:val="quotedtooltip"/>
    <w:basedOn w:val="DefaultParagraphFont"/>
    <w:rsid w:val="00141ADB"/>
  </w:style>
  <w:style w:type="character" w:customStyle="1" w:styleId="quotedtooltipbox">
    <w:name w:val="quotedtooltipbox"/>
    <w:basedOn w:val="DefaultParagraphFont"/>
    <w:rsid w:val="00141ADB"/>
  </w:style>
  <w:style w:type="character" w:customStyle="1" w:styleId="mwlivequotes">
    <w:name w:val="mwlivequotes"/>
    <w:basedOn w:val="DefaultParagraphFont"/>
    <w:rsid w:val="00141ADB"/>
  </w:style>
  <w:style w:type="character" w:customStyle="1" w:styleId="lastlabel">
    <w:name w:val="lastlabel"/>
    <w:basedOn w:val="DefaultParagraphFont"/>
    <w:rsid w:val="00141ADB"/>
  </w:style>
  <w:style w:type="character" w:customStyle="1" w:styleId="lb07">
    <w:name w:val="lb07"/>
    <w:basedOn w:val="DefaultParagraphFont"/>
    <w:rsid w:val="00141ADB"/>
  </w:style>
  <w:style w:type="character" w:customStyle="1" w:styleId="qted">
    <w:name w:val="qted"/>
    <w:basedOn w:val="DefaultParagraphFont"/>
    <w:rsid w:val="00141ADB"/>
  </w:style>
  <w:style w:type="character" w:customStyle="1" w:styleId="t14">
    <w:name w:val="t14"/>
    <w:basedOn w:val="DefaultParagraphFont"/>
    <w:rsid w:val="00141ADB"/>
  </w:style>
  <w:style w:type="character" w:customStyle="1" w:styleId="nfakpe">
    <w:name w:val="nfakpe"/>
    <w:basedOn w:val="DefaultParagraphFont"/>
    <w:rsid w:val="00141ADB"/>
  </w:style>
  <w:style w:type="character" w:customStyle="1" w:styleId="DebateBlockCharChar">
    <w:name w:val="Debate Block Char Char"/>
    <w:basedOn w:val="DefaultParagraphFont"/>
    <w:rsid w:val="00141ADB"/>
    <w:rPr>
      <w:rFonts w:ascii="Arial" w:hAnsi="Arial" w:cs="Arial" w:hint="default"/>
      <w:b/>
      <w:bCs/>
      <w:kern w:val="32"/>
      <w:sz w:val="36"/>
      <w:szCs w:val="32"/>
      <w:u w:val="single"/>
    </w:rPr>
  </w:style>
  <w:style w:type="character" w:customStyle="1" w:styleId="citsource">
    <w:name w:val="citsource"/>
    <w:basedOn w:val="DefaultParagraphFont"/>
    <w:rsid w:val="00141ADB"/>
  </w:style>
  <w:style w:type="character" w:customStyle="1" w:styleId="sc">
    <w:name w:val="sc"/>
    <w:basedOn w:val="DefaultParagraphFont"/>
    <w:rsid w:val="00141ADB"/>
  </w:style>
  <w:style w:type="character" w:customStyle="1" w:styleId="atime">
    <w:name w:val="atime"/>
    <w:basedOn w:val="DefaultParagraphFont"/>
    <w:rsid w:val="00141ADB"/>
  </w:style>
  <w:style w:type="character" w:customStyle="1" w:styleId="unreadChar">
    <w:name w:val="unread Char"/>
    <w:basedOn w:val="DefaultParagraphFont"/>
    <w:rsid w:val="00141ADB"/>
    <w:rPr>
      <w:szCs w:val="24"/>
      <w:lang w:val="en-US" w:eastAsia="en-US" w:bidi="ar-SA"/>
    </w:rPr>
  </w:style>
  <w:style w:type="character" w:customStyle="1" w:styleId="Internetlink1">
    <w:name w:val="Internet link1"/>
    <w:rsid w:val="00141ADB"/>
    <w:rPr>
      <w:color w:val="000080"/>
      <w:u w:val="single"/>
    </w:rPr>
  </w:style>
  <w:style w:type="character" w:customStyle="1" w:styleId="underliningChar3">
    <w:name w:val="underlining Char"/>
    <w:basedOn w:val="DefaultParagraphFont"/>
    <w:rsid w:val="00141ADB"/>
    <w:rPr>
      <w:b/>
      <w:bCs w:val="0"/>
      <w:szCs w:val="24"/>
      <w:u w:val="single"/>
      <w:lang w:val="en-US" w:eastAsia="en-US" w:bidi="ar-SA"/>
    </w:rPr>
  </w:style>
  <w:style w:type="character" w:customStyle="1" w:styleId="notreadChar">
    <w:name w:val="not read Char"/>
    <w:basedOn w:val="DefaultParagraphFont"/>
    <w:rsid w:val="00141ADB"/>
    <w:rPr>
      <w:sz w:val="18"/>
      <w:szCs w:val="24"/>
      <w:lang w:val="en-US" w:eastAsia="en-US" w:bidi="ar-SA"/>
    </w:rPr>
  </w:style>
  <w:style w:type="character" w:customStyle="1" w:styleId="journalname">
    <w:name w:val="journalname"/>
    <w:basedOn w:val="DefaultParagraphFont"/>
    <w:rsid w:val="00141ADB"/>
  </w:style>
  <w:style w:type="character" w:customStyle="1" w:styleId="insideheadline">
    <w:name w:val="insideheadline"/>
    <w:basedOn w:val="DefaultParagraphFont"/>
    <w:rsid w:val="00141ADB"/>
  </w:style>
  <w:style w:type="character" w:customStyle="1" w:styleId="mwlivequotesupdelayed">
    <w:name w:val="mwlivequotes up delayed"/>
    <w:basedOn w:val="DefaultParagraphFont"/>
    <w:rsid w:val="00141ADB"/>
  </w:style>
  <w:style w:type="character" w:customStyle="1" w:styleId="mwlivequotesdowndelayed">
    <w:name w:val="mwlivequotes down delayed"/>
    <w:basedOn w:val="DefaultParagraphFont"/>
    <w:rsid w:val="00141ADB"/>
  </w:style>
  <w:style w:type="character" w:customStyle="1" w:styleId="shirttail">
    <w:name w:val="shirttail"/>
    <w:basedOn w:val="DefaultParagraphFont"/>
    <w:rsid w:val="00141ADB"/>
  </w:style>
  <w:style w:type="character" w:customStyle="1" w:styleId="definition">
    <w:name w:val="definition"/>
    <w:basedOn w:val="DefaultParagraphFont"/>
    <w:rsid w:val="00141ADB"/>
  </w:style>
  <w:style w:type="character" w:customStyle="1" w:styleId="CardTextCharCharChar">
    <w:name w:val="Card Text Char Char Char"/>
    <w:basedOn w:val="DefaultParagraphFont"/>
    <w:rsid w:val="00141ADB"/>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141ADB"/>
    <w:rPr>
      <w:rFonts w:ascii="Arial Narrow" w:hAnsi="Arial Narrow" w:hint="default"/>
      <w:sz w:val="18"/>
      <w:u w:val="single"/>
    </w:rPr>
  </w:style>
  <w:style w:type="character" w:customStyle="1" w:styleId="UnderlineStyleCharCharChar">
    <w:name w:val="Underline Style Char Char Char"/>
    <w:basedOn w:val="DefaultParagraphFont"/>
    <w:rsid w:val="00141ADB"/>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141ADB"/>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141ADB"/>
    <w:rPr>
      <w:rFonts w:ascii="Arial" w:hAnsi="Arial" w:cs="Arial" w:hint="default"/>
      <w:b/>
      <w:bCs/>
      <w:color w:val="990000"/>
      <w:sz w:val="26"/>
      <w:szCs w:val="26"/>
    </w:rPr>
  </w:style>
  <w:style w:type="character" w:customStyle="1" w:styleId="bodytitle1">
    <w:name w:val="bodytitle1"/>
    <w:basedOn w:val="DefaultParagraphFont"/>
    <w:rsid w:val="00141ADB"/>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141ADB"/>
  </w:style>
  <w:style w:type="character" w:customStyle="1" w:styleId="style114style118">
    <w:name w:val="style114 style118"/>
    <w:basedOn w:val="DefaultParagraphFont"/>
    <w:rsid w:val="00141ADB"/>
  </w:style>
  <w:style w:type="character" w:customStyle="1" w:styleId="hint">
    <w:name w:val="hint"/>
    <w:basedOn w:val="DefaultParagraphFont"/>
    <w:rsid w:val="00141ADB"/>
  </w:style>
  <w:style w:type="character" w:customStyle="1" w:styleId="flw">
    <w:name w:val="flw"/>
    <w:basedOn w:val="DefaultParagraphFont"/>
    <w:rsid w:val="00141ADB"/>
  </w:style>
  <w:style w:type="character" w:customStyle="1" w:styleId="illustration">
    <w:name w:val="illustration"/>
    <w:basedOn w:val="DefaultParagraphFont"/>
    <w:rsid w:val="00141ADB"/>
  </w:style>
  <w:style w:type="character" w:customStyle="1" w:styleId="StyleArialNarrowBoldThickunderline">
    <w:name w:val="Style Arial Narrow Bold Thick underline"/>
    <w:basedOn w:val="DefaultParagraphFont"/>
    <w:rsid w:val="00141ADB"/>
    <w:rPr>
      <w:rFonts w:ascii="Arial Narrow" w:hAnsi="Arial Narrow" w:hint="default"/>
      <w:b/>
      <w:bCs/>
      <w:u w:val="thick"/>
    </w:rPr>
  </w:style>
  <w:style w:type="character" w:customStyle="1" w:styleId="subtitlesarticles1">
    <w:name w:val="subtitles_articles1"/>
    <w:basedOn w:val="DefaultParagraphFont"/>
    <w:rsid w:val="00141ADB"/>
    <w:rPr>
      <w:rFonts w:ascii="Verdana" w:hAnsi="Verdana" w:cs="Times New Roman" w:hint="default"/>
      <w:b/>
      <w:bCs/>
      <w:color w:val="000000"/>
      <w:sz w:val="20"/>
      <w:szCs w:val="20"/>
    </w:rPr>
  </w:style>
  <w:style w:type="character" w:customStyle="1" w:styleId="fulstoryreporter">
    <w:name w:val="ful_storyreporter"/>
    <w:basedOn w:val="DefaultParagraphFont"/>
    <w:rsid w:val="00141ADB"/>
  </w:style>
  <w:style w:type="character" w:customStyle="1" w:styleId="editsection">
    <w:name w:val="editsection"/>
    <w:basedOn w:val="DefaultParagraphFont"/>
    <w:rsid w:val="00141ADB"/>
  </w:style>
  <w:style w:type="character" w:customStyle="1" w:styleId="StyleArial12ptBlack">
    <w:name w:val="Style Arial 12 pt Black"/>
    <w:basedOn w:val="DefaultParagraphFont"/>
    <w:rsid w:val="00141ADB"/>
    <w:rPr>
      <w:rFonts w:ascii="Garamond" w:hAnsi="Garamond" w:hint="default"/>
      <w:color w:val="000000"/>
      <w:sz w:val="20"/>
      <w:u w:val="single"/>
    </w:rPr>
  </w:style>
  <w:style w:type="character" w:customStyle="1" w:styleId="StyleArialBlack">
    <w:name w:val="Style Arial Black"/>
    <w:basedOn w:val="DefaultParagraphFont"/>
    <w:rsid w:val="00141ADB"/>
    <w:rPr>
      <w:rFonts w:ascii="Garamond" w:hAnsi="Garamond" w:hint="default"/>
      <w:color w:val="000000"/>
      <w:sz w:val="14"/>
    </w:rPr>
  </w:style>
  <w:style w:type="character" w:customStyle="1" w:styleId="Style11ptBorderSinglesolidlineAuto05ptLinewidth">
    <w:name w:val="Style 11 pt Border: : (Single solid line Auto  0.5 pt Line width)"/>
    <w:rsid w:val="00141ADB"/>
    <w:rPr>
      <w:sz w:val="20"/>
      <w:bdr w:val="single" w:sz="4" w:space="0" w:color="auto" w:frame="1"/>
    </w:rPr>
  </w:style>
  <w:style w:type="character" w:customStyle="1" w:styleId="StyleUnderlineChar6CharCharCharCharCharCharCharChar11">
    <w:name w:val="Style Underline Char6 Char Char Char Char Char Char Char Char + 11 ..."/>
    <w:rsid w:val="00141AD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41AD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41AD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41ADB"/>
    <w:rPr>
      <w:sz w:val="20"/>
      <w:szCs w:val="24"/>
      <w:u w:val="single"/>
      <w:bdr w:val="single" w:sz="4" w:space="0" w:color="auto" w:frame="1"/>
      <w:lang w:val="en-US" w:eastAsia="en-US" w:bidi="ar-SA"/>
    </w:rPr>
  </w:style>
  <w:style w:type="character" w:customStyle="1" w:styleId="StyleLatinGaramondUnderline">
    <w:name w:val="Style (Latin) Garamond Underline"/>
    <w:rsid w:val="00141ADB"/>
    <w:rPr>
      <w:rFonts w:ascii="Times New Roman" w:hAnsi="Times New Roman" w:cs="Times New Roman" w:hint="default"/>
      <w:sz w:val="20"/>
      <w:u w:val="single"/>
    </w:rPr>
  </w:style>
  <w:style w:type="character" w:customStyle="1" w:styleId="StyleLatinGaramond">
    <w:name w:val="Style (Latin) Garamond"/>
    <w:rsid w:val="00141ADB"/>
    <w:rPr>
      <w:rFonts w:ascii="Times New Roman" w:hAnsi="Times New Roman" w:cs="Times New Roman" w:hint="default"/>
      <w:sz w:val="20"/>
    </w:rPr>
  </w:style>
  <w:style w:type="character" w:customStyle="1" w:styleId="CardChar21">
    <w:name w:val="Card Char2"/>
    <w:basedOn w:val="DefaultParagraphFont"/>
    <w:rsid w:val="00141ADB"/>
    <w:rPr>
      <w:rFonts w:ascii="Times New Roman" w:eastAsia="Times New Roman" w:hAnsi="Times New Roman" w:cs="Times New Roman" w:hint="default"/>
      <w:bCs/>
      <w:color w:val="000000"/>
      <w:sz w:val="20"/>
      <w:szCs w:val="20"/>
    </w:rPr>
  </w:style>
  <w:style w:type="character" w:customStyle="1" w:styleId="A17">
    <w:name w:val="A17"/>
    <w:rsid w:val="00141ADB"/>
    <w:rPr>
      <w:rFonts w:ascii="Baskerville" w:hAnsi="Baskerville" w:cs="Baskerville" w:hint="default"/>
      <w:color w:val="000000"/>
      <w:sz w:val="12"/>
      <w:szCs w:val="12"/>
    </w:rPr>
  </w:style>
  <w:style w:type="character" w:customStyle="1" w:styleId="A14">
    <w:name w:val="A14"/>
    <w:rsid w:val="00141ADB"/>
    <w:rPr>
      <w:rFonts w:ascii="Frutiger 45 Light" w:hAnsi="Frutiger 45 Light" w:cs="Frutiger 45 Light" w:hint="default"/>
      <w:b/>
      <w:bCs/>
      <w:i/>
      <w:iCs/>
      <w:color w:val="000000"/>
      <w:sz w:val="36"/>
      <w:szCs w:val="36"/>
    </w:rPr>
  </w:style>
  <w:style w:type="character" w:customStyle="1" w:styleId="A20">
    <w:name w:val="A20"/>
    <w:rsid w:val="00141ADB"/>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141AD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41ADB"/>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141ADB"/>
    <w:rPr>
      <w:rFonts w:ascii="Arial" w:hAnsi="Arial" w:cs="Arial" w:hint="default"/>
      <w:b/>
      <w:bCs/>
      <w:sz w:val="24"/>
      <w:szCs w:val="26"/>
      <w:lang w:val="en-US" w:eastAsia="en-US" w:bidi="ar-SA"/>
    </w:rPr>
  </w:style>
  <w:style w:type="character" w:customStyle="1" w:styleId="brief-smalltext0">
    <w:name w:val="brief-smalltext"/>
    <w:basedOn w:val="DefaultParagraphFont"/>
    <w:rsid w:val="00141ADB"/>
  </w:style>
  <w:style w:type="character" w:customStyle="1" w:styleId="style53">
    <w:name w:val="style5"/>
    <w:basedOn w:val="DefaultParagraphFont"/>
    <w:rsid w:val="00141ADB"/>
  </w:style>
  <w:style w:type="character" w:customStyle="1" w:styleId="TagCharCharCharCharCharChar">
    <w:name w:val="Tag Char Char Char Char Char Char"/>
    <w:rsid w:val="00141ADB"/>
    <w:rPr>
      <w:rFonts w:ascii="Arial" w:hAnsi="Arial" w:cs="Arial" w:hint="default"/>
      <w:b/>
      <w:bCs/>
      <w:sz w:val="24"/>
      <w:szCs w:val="26"/>
      <w:lang w:val="en-US" w:eastAsia="en-US" w:bidi="ar-SA"/>
    </w:rPr>
  </w:style>
  <w:style w:type="character" w:customStyle="1" w:styleId="pmterms3">
    <w:name w:val="pmterms3"/>
    <w:basedOn w:val="DefaultParagraphFont"/>
    <w:rsid w:val="00141ADB"/>
  </w:style>
  <w:style w:type="character" w:customStyle="1" w:styleId="interiorheadline">
    <w:name w:val="interiorheadline"/>
    <w:basedOn w:val="DefaultParagraphFont"/>
    <w:rsid w:val="00141ADB"/>
  </w:style>
  <w:style w:type="character" w:customStyle="1" w:styleId="Heading31CharCharCharChar1">
    <w:name w:val="Heading 31 Char Char Char Char1"/>
    <w:rsid w:val="00141ADB"/>
    <w:rPr>
      <w:rFonts w:ascii="Arial" w:hAnsi="Arial" w:cs="Arial" w:hint="default"/>
      <w:b/>
      <w:bCs/>
      <w:sz w:val="24"/>
      <w:szCs w:val="26"/>
      <w:lang w:val="en-US" w:eastAsia="en-US" w:bidi="ar-SA"/>
    </w:rPr>
  </w:style>
  <w:style w:type="character" w:customStyle="1" w:styleId="Heading31CharCharChar">
    <w:name w:val="Heading 31 Char Char Char"/>
    <w:rsid w:val="00141ADB"/>
    <w:rPr>
      <w:rFonts w:ascii="Arial" w:hAnsi="Arial" w:cs="Arial" w:hint="default"/>
      <w:b/>
      <w:bCs/>
      <w:sz w:val="24"/>
      <w:szCs w:val="26"/>
      <w:lang w:val="en-US" w:eastAsia="en-US" w:bidi="ar-SA"/>
    </w:rPr>
  </w:style>
  <w:style w:type="character" w:customStyle="1" w:styleId="author-bio-box">
    <w:name w:val="author-bio-box"/>
    <w:basedOn w:val="DefaultParagraphFont"/>
    <w:rsid w:val="00141ADB"/>
  </w:style>
  <w:style w:type="character" w:customStyle="1" w:styleId="SubtitleChar2">
    <w:name w:val="Subtitle Char2"/>
    <w:basedOn w:val="DefaultParagraphFont"/>
    <w:uiPriority w:val="11"/>
    <w:rsid w:val="00141ADB"/>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141ADB"/>
  </w:style>
  <w:style w:type="character" w:customStyle="1" w:styleId="cit-first-element">
    <w:name w:val="cit-first-element"/>
    <w:basedOn w:val="DefaultParagraphFont"/>
    <w:rsid w:val="00141ADB"/>
  </w:style>
  <w:style w:type="character" w:customStyle="1" w:styleId="StyleThickunderline1">
    <w:name w:val="Style Thick underline1"/>
    <w:basedOn w:val="DefaultParagraphFont"/>
    <w:rsid w:val="00141ADB"/>
    <w:rPr>
      <w:u w:val="single"/>
    </w:rPr>
  </w:style>
  <w:style w:type="character" w:customStyle="1" w:styleId="UnderlineChar6">
    <w:name w:val="UnderlineChar"/>
    <w:rsid w:val="00141ADB"/>
    <w:rPr>
      <w:sz w:val="24"/>
      <w:u w:val="single"/>
    </w:rPr>
  </w:style>
  <w:style w:type="character" w:customStyle="1" w:styleId="Bodytext10NotItalic">
    <w:name w:val="Body text (10) + Not Italic"/>
    <w:basedOn w:val="Bodytext10"/>
    <w:uiPriority w:val="99"/>
    <w:rsid w:val="00141ADB"/>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141ADB"/>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141ADB"/>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141AD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41ADB"/>
    <w:rPr>
      <w:rFonts w:ascii="Times New Roman" w:hAnsi="Times New Roman" w:cs="Times New Roman"/>
      <w:b/>
      <w:bCs/>
      <w:sz w:val="20"/>
      <w:szCs w:val="20"/>
      <w:shd w:val="clear" w:color="auto" w:fill="FFFFFF"/>
    </w:rPr>
  </w:style>
  <w:style w:type="character" w:customStyle="1" w:styleId="debatenormal0">
    <w:name w:val="debatenormal"/>
    <w:rsid w:val="00141ADB"/>
  </w:style>
  <w:style w:type="character" w:customStyle="1" w:styleId="m-3509721146805615350gmail-styleunderline">
    <w:name w:val="m_-3509721146805615350gmail-styleunderline"/>
    <w:basedOn w:val="DefaultParagraphFont"/>
    <w:rsid w:val="00141ADB"/>
  </w:style>
  <w:style w:type="character" w:customStyle="1" w:styleId="m5776082503052064917gmail-style13ptbold">
    <w:name w:val="m_5776082503052064917gmail-style13ptbold"/>
    <w:basedOn w:val="DefaultParagraphFont"/>
    <w:rsid w:val="00141ADB"/>
  </w:style>
  <w:style w:type="character" w:customStyle="1" w:styleId="m5776082503052064917gmail-styleunderline">
    <w:name w:val="m_5776082503052064917gmail-styleunderline"/>
    <w:basedOn w:val="DefaultParagraphFont"/>
    <w:rsid w:val="00141ADB"/>
  </w:style>
  <w:style w:type="character" w:customStyle="1" w:styleId="TagsChar1">
    <w:name w:val="Tags Char1"/>
    <w:aliases w:val="Super Script Char1,TagStyle Char1"/>
    <w:basedOn w:val="DefaultParagraphFont"/>
    <w:rsid w:val="00141ADB"/>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141ADB"/>
    <w:rPr>
      <w:color w:val="2B579A"/>
      <w:shd w:val="clear" w:color="auto" w:fill="E6E6E6"/>
    </w:rPr>
  </w:style>
  <w:style w:type="character" w:customStyle="1" w:styleId="m6370699461968006786gmail-styleunderline">
    <w:name w:val="m_6370699461968006786gmail-styleunderline"/>
    <w:basedOn w:val="DefaultParagraphFont"/>
    <w:rsid w:val="00141ADB"/>
  </w:style>
  <w:style w:type="character" w:customStyle="1" w:styleId="Mention2">
    <w:name w:val="Mention2"/>
    <w:basedOn w:val="DefaultParagraphFont"/>
    <w:uiPriority w:val="99"/>
    <w:semiHidden/>
    <w:rsid w:val="00141ADB"/>
    <w:rPr>
      <w:color w:val="2B579A"/>
      <w:shd w:val="clear" w:color="auto" w:fill="E6E6E6"/>
    </w:rPr>
  </w:style>
  <w:style w:type="character" w:customStyle="1" w:styleId="m-8793234324905335251gmail-style13ptbold">
    <w:name w:val="m_-8793234324905335251gmail-style13ptbold"/>
    <w:basedOn w:val="DefaultParagraphFont"/>
    <w:rsid w:val="00141ADB"/>
  </w:style>
  <w:style w:type="character" w:customStyle="1" w:styleId="m3965771245576658108gmail-styleunderline">
    <w:name w:val="m_3965771245576658108gmail-styleunderline"/>
    <w:basedOn w:val="DefaultParagraphFont"/>
    <w:rsid w:val="00141ADB"/>
  </w:style>
  <w:style w:type="character" w:customStyle="1" w:styleId="BodytextItalic">
    <w:name w:val="Body text + Italic"/>
    <w:aliases w:val="Body text + CordiaUPC,12 pt,Body text + 9 pt"/>
    <w:uiPriority w:val="99"/>
    <w:rsid w:val="00141AD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41AD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141ADB"/>
    <w:rPr>
      <w:rFonts w:ascii="Candara" w:hAnsi="Candara" w:cs="Candara" w:hint="default"/>
      <w:i/>
      <w:iCs/>
      <w:sz w:val="18"/>
      <w:szCs w:val="18"/>
    </w:rPr>
  </w:style>
  <w:style w:type="character" w:customStyle="1" w:styleId="FontStyle290">
    <w:name w:val="Font Style290"/>
    <w:basedOn w:val="DefaultParagraphFont"/>
    <w:uiPriority w:val="99"/>
    <w:rsid w:val="00141AD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41ADB"/>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141ADB"/>
  </w:style>
  <w:style w:type="character" w:customStyle="1" w:styleId="overlay">
    <w:name w:val="overlay"/>
    <w:basedOn w:val="DefaultParagraphFont"/>
    <w:rsid w:val="00141ADB"/>
  </w:style>
  <w:style w:type="character" w:customStyle="1" w:styleId="adtext0">
    <w:name w:val="adtext"/>
    <w:basedOn w:val="DefaultParagraphFont"/>
    <w:rsid w:val="00141ADB"/>
  </w:style>
  <w:style w:type="character" w:customStyle="1" w:styleId="qu730rj69h">
    <w:name w:val="qu730rj69h"/>
    <w:basedOn w:val="DefaultParagraphFont"/>
    <w:rsid w:val="00141ADB"/>
  </w:style>
  <w:style w:type="character" w:customStyle="1" w:styleId="lmy74qr12z">
    <w:name w:val="lmy74qr12z"/>
    <w:basedOn w:val="DefaultParagraphFont"/>
    <w:rsid w:val="00141ADB"/>
  </w:style>
  <w:style w:type="character" w:customStyle="1" w:styleId="icr880">
    <w:name w:val="icr880"/>
    <w:basedOn w:val="DefaultParagraphFont"/>
    <w:rsid w:val="00141ADB"/>
  </w:style>
  <w:style w:type="character" w:customStyle="1" w:styleId="hx23q54">
    <w:name w:val="hx23q54"/>
    <w:basedOn w:val="DefaultParagraphFont"/>
    <w:rsid w:val="00141ADB"/>
  </w:style>
  <w:style w:type="character" w:customStyle="1" w:styleId="m-5348258726587825636gmail-style13ptbold">
    <w:name w:val="m_-5348258726587825636gmail-style13ptbold"/>
    <w:basedOn w:val="DefaultParagraphFont"/>
    <w:rsid w:val="00141ADB"/>
  </w:style>
  <w:style w:type="character" w:customStyle="1" w:styleId="m-5348258726587825636gmail-styleunderline">
    <w:name w:val="m_-5348258726587825636gmail-styleunderline"/>
    <w:basedOn w:val="DefaultParagraphFont"/>
    <w:rsid w:val="00141ADB"/>
  </w:style>
  <w:style w:type="character" w:customStyle="1" w:styleId="Char1">
    <w:name w:val="Char1"/>
    <w:basedOn w:val="DefaultParagraphFont"/>
    <w:rsid w:val="00141ADB"/>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141ADB"/>
  </w:style>
  <w:style w:type="character" w:customStyle="1" w:styleId="m489902567989944824gmail-styleunderline">
    <w:name w:val="m_489902567989944824gmail-styleunderline"/>
    <w:basedOn w:val="DefaultParagraphFont"/>
    <w:rsid w:val="00141ADB"/>
  </w:style>
  <w:style w:type="character" w:customStyle="1" w:styleId="Mention3">
    <w:name w:val="Mention3"/>
    <w:basedOn w:val="DefaultParagraphFont"/>
    <w:uiPriority w:val="99"/>
    <w:semiHidden/>
    <w:rsid w:val="00141ADB"/>
    <w:rPr>
      <w:color w:val="2B579A"/>
      <w:shd w:val="clear" w:color="auto" w:fill="E6E6E6"/>
    </w:rPr>
  </w:style>
  <w:style w:type="character" w:customStyle="1" w:styleId="m-5251091010484660064gmail-style13ptbold">
    <w:name w:val="m_-5251091010484660064gmail-style13ptbold"/>
    <w:basedOn w:val="DefaultParagraphFont"/>
    <w:rsid w:val="00141ADB"/>
  </w:style>
  <w:style w:type="character" w:customStyle="1" w:styleId="m-5251091010484660064gmail-styleunderline">
    <w:name w:val="m_-5251091010484660064gmail-styleunderline"/>
    <w:basedOn w:val="DefaultParagraphFont"/>
    <w:rsid w:val="00141ADB"/>
  </w:style>
  <w:style w:type="character" w:customStyle="1" w:styleId="tablecaption1">
    <w:name w:val="tablecaption"/>
    <w:basedOn w:val="DefaultParagraphFont"/>
    <w:rsid w:val="00141ADB"/>
  </w:style>
  <w:style w:type="character" w:customStyle="1" w:styleId="StyleLatinHelvetica105ptBlack">
    <w:name w:val="Style (Latin) Helvetica 10.5 pt Black"/>
    <w:basedOn w:val="DefaultParagraphFont"/>
    <w:rsid w:val="00141ADB"/>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141ADB"/>
  </w:style>
  <w:style w:type="character" w:customStyle="1" w:styleId="m-413333960618644972gmail-styleunderline">
    <w:name w:val="m_-413333960618644972gmail-styleunderline"/>
    <w:basedOn w:val="DefaultParagraphFont"/>
    <w:rsid w:val="00141ADB"/>
  </w:style>
  <w:style w:type="character" w:customStyle="1" w:styleId="m8314098763611656848gmail-stylestylebold12pt">
    <w:name w:val="m_8314098763611656848gmail-stylestylebold12pt"/>
    <w:basedOn w:val="DefaultParagraphFont"/>
    <w:rsid w:val="00141ADB"/>
  </w:style>
  <w:style w:type="character" w:customStyle="1" w:styleId="m8314098763611656848gmail-styleboldunderline">
    <w:name w:val="m_8314098763611656848gmail-styleboldunderline"/>
    <w:basedOn w:val="DefaultParagraphFont"/>
    <w:rsid w:val="00141ADB"/>
  </w:style>
  <w:style w:type="character" w:customStyle="1" w:styleId="tChar">
    <w:name w:val="t Char"/>
    <w:rsid w:val="00141ADB"/>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141ADB"/>
    <w:rPr>
      <w:color w:val="2B579A"/>
      <w:shd w:val="clear" w:color="auto" w:fill="E6E6E6"/>
    </w:rPr>
  </w:style>
  <w:style w:type="character" w:customStyle="1" w:styleId="m-895152127622952443gmail-style13ptbold">
    <w:name w:val="m_-895152127622952443gmail-style13ptbold"/>
    <w:basedOn w:val="DefaultParagraphFont"/>
    <w:rsid w:val="00141ADB"/>
  </w:style>
  <w:style w:type="character" w:customStyle="1" w:styleId="m4133802843404377303gmail-style13ptbold">
    <w:name w:val="m_4133802843404377303gmail-style13ptbold"/>
    <w:basedOn w:val="DefaultParagraphFont"/>
    <w:rsid w:val="00141ADB"/>
  </w:style>
  <w:style w:type="character" w:customStyle="1" w:styleId="m4133802843404377303gmail-styleunderline">
    <w:name w:val="m_4133802843404377303gmail-styleunderline"/>
    <w:basedOn w:val="DefaultParagraphFont"/>
    <w:rsid w:val="00141ADB"/>
  </w:style>
  <w:style w:type="character" w:customStyle="1" w:styleId="m1864609289044096952gmail-style13ptbold">
    <w:name w:val="m_1864609289044096952gmail-style13ptbold"/>
    <w:basedOn w:val="DefaultParagraphFont"/>
    <w:rsid w:val="00141ADB"/>
  </w:style>
  <w:style w:type="character" w:customStyle="1" w:styleId="m-2434640214339110092gmail-style13ptbold">
    <w:name w:val="m_-2434640214339110092gmail-style13ptbold"/>
    <w:basedOn w:val="DefaultParagraphFont"/>
    <w:rsid w:val="00141ADB"/>
  </w:style>
  <w:style w:type="character" w:customStyle="1" w:styleId="m-2434640214339110092gmail-styleunderline">
    <w:name w:val="m_-2434640214339110092gmail-styleunderline"/>
    <w:basedOn w:val="DefaultParagraphFont"/>
    <w:rsid w:val="00141ADB"/>
  </w:style>
  <w:style w:type="character" w:customStyle="1" w:styleId="m-3350902899047358468gmail-styleunderline">
    <w:name w:val="m_-3350902899047358468gmail-styleunderline"/>
    <w:basedOn w:val="DefaultParagraphFont"/>
    <w:rsid w:val="00141ADB"/>
  </w:style>
  <w:style w:type="character" w:customStyle="1" w:styleId="m462447500549623171gmail-style13ptbold">
    <w:name w:val="m_462447500549623171gmail-style13ptbold"/>
    <w:basedOn w:val="DefaultParagraphFont"/>
    <w:rsid w:val="00141ADB"/>
  </w:style>
  <w:style w:type="character" w:customStyle="1" w:styleId="m462447500549623171gmail-styleunderline">
    <w:name w:val="m_462447500549623171gmail-styleunderline"/>
    <w:basedOn w:val="DefaultParagraphFont"/>
    <w:rsid w:val="00141ADB"/>
  </w:style>
  <w:style w:type="character" w:customStyle="1" w:styleId="arttitle">
    <w:name w:val="art_title"/>
    <w:basedOn w:val="DefaultParagraphFont"/>
    <w:rsid w:val="00141ADB"/>
  </w:style>
  <w:style w:type="character" w:customStyle="1" w:styleId="serialtitle">
    <w:name w:val="serial_title"/>
    <w:basedOn w:val="DefaultParagraphFont"/>
    <w:rsid w:val="00141ADB"/>
  </w:style>
  <w:style w:type="character" w:customStyle="1" w:styleId="volumeissue">
    <w:name w:val="volume_issue"/>
    <w:basedOn w:val="DefaultParagraphFont"/>
    <w:rsid w:val="00141ADB"/>
  </w:style>
  <w:style w:type="character" w:customStyle="1" w:styleId="pagerange">
    <w:name w:val="page_range"/>
    <w:basedOn w:val="DefaultParagraphFont"/>
    <w:rsid w:val="00141ADB"/>
  </w:style>
  <w:style w:type="character" w:customStyle="1" w:styleId="doilink">
    <w:name w:val="doi_link"/>
    <w:basedOn w:val="DefaultParagraphFont"/>
    <w:rsid w:val="00141ADB"/>
  </w:style>
  <w:style w:type="character" w:customStyle="1" w:styleId="headingnumber">
    <w:name w:val="headingnumber"/>
    <w:basedOn w:val="DefaultParagraphFont"/>
    <w:rsid w:val="00141ADB"/>
  </w:style>
  <w:style w:type="character" w:customStyle="1" w:styleId="internalref">
    <w:name w:val="internalref"/>
    <w:basedOn w:val="DefaultParagraphFont"/>
    <w:rsid w:val="00141ADB"/>
  </w:style>
  <w:style w:type="character" w:customStyle="1" w:styleId="articlepage-articlebody-firstletter">
    <w:name w:val="articlepage-articlebody-firstletter"/>
    <w:basedOn w:val="DefaultParagraphFont"/>
    <w:rsid w:val="00141ADB"/>
  </w:style>
  <w:style w:type="character" w:customStyle="1" w:styleId="hubidentifier">
    <w:name w:val="hub_identifier"/>
    <w:basedOn w:val="DefaultParagraphFont"/>
    <w:rsid w:val="00141ADB"/>
  </w:style>
  <w:style w:type="character" w:customStyle="1" w:styleId="auszeichnungkursiv">
    <w:name w:val="auszeichnungkursiv"/>
    <w:basedOn w:val="DefaultParagraphFont"/>
    <w:rsid w:val="00141ADB"/>
  </w:style>
  <w:style w:type="character" w:customStyle="1" w:styleId="tabgrafikformalbezeichnungnr">
    <w:name w:val="tabgrafikformalbezeichnungnr"/>
    <w:basedOn w:val="DefaultParagraphFont"/>
    <w:rsid w:val="00141ADB"/>
  </w:style>
  <w:style w:type="character" w:customStyle="1" w:styleId="m-268162420547309261gmail-stylestylebold12pt">
    <w:name w:val="m_-268162420547309261gmail-stylestylebold12pt"/>
    <w:basedOn w:val="DefaultParagraphFont"/>
    <w:rsid w:val="00141ADB"/>
  </w:style>
  <w:style w:type="character" w:customStyle="1" w:styleId="m-268162420547309261gmail-styleboldunderline">
    <w:name w:val="m_-268162420547309261gmail-styleboldunderline"/>
    <w:basedOn w:val="DefaultParagraphFont"/>
    <w:rsid w:val="00141ADB"/>
  </w:style>
  <w:style w:type="character" w:customStyle="1" w:styleId="m-5621139387307470627gmail-style13ptbold">
    <w:name w:val="m_-5621139387307470627gmail-style13ptbold"/>
    <w:basedOn w:val="DefaultParagraphFont"/>
    <w:rsid w:val="00141ADB"/>
  </w:style>
  <w:style w:type="character" w:customStyle="1" w:styleId="m-5621139387307470627gmail-styleunderline">
    <w:name w:val="m_-5621139387307470627gmail-styleunderline"/>
    <w:basedOn w:val="DefaultParagraphFont"/>
    <w:rsid w:val="00141ADB"/>
  </w:style>
  <w:style w:type="character" w:customStyle="1" w:styleId="m-4930835733434609408gmail-style13ptbold">
    <w:name w:val="m_-4930835733434609408gmail-style13ptbold"/>
    <w:basedOn w:val="DefaultParagraphFont"/>
    <w:rsid w:val="00141ADB"/>
  </w:style>
  <w:style w:type="character" w:customStyle="1" w:styleId="m-4930835733434609408gmail-styleunderline">
    <w:name w:val="m_-4930835733434609408gmail-styleunderline"/>
    <w:basedOn w:val="DefaultParagraphFont"/>
    <w:rsid w:val="00141ADB"/>
  </w:style>
  <w:style w:type="character" w:customStyle="1" w:styleId="m-2456650549122369157gmail-style13ptbold">
    <w:name w:val="m_-2456650549122369157gmail-style13ptbold"/>
    <w:basedOn w:val="DefaultParagraphFont"/>
    <w:rsid w:val="00141ADB"/>
  </w:style>
  <w:style w:type="character" w:customStyle="1" w:styleId="m-2456650549122369157gmail-styleunderline">
    <w:name w:val="m_-2456650549122369157gmail-styleunderline"/>
    <w:basedOn w:val="DefaultParagraphFont"/>
    <w:rsid w:val="00141ADB"/>
  </w:style>
  <w:style w:type="character" w:customStyle="1" w:styleId="mdash">
    <w:name w:val="mdash"/>
    <w:basedOn w:val="DefaultParagraphFont"/>
    <w:rsid w:val="00141ADB"/>
  </w:style>
  <w:style w:type="character" w:customStyle="1" w:styleId="untext">
    <w:name w:val="untext"/>
    <w:basedOn w:val="DefaultParagraphFont"/>
    <w:rsid w:val="00141ADB"/>
  </w:style>
  <w:style w:type="character" w:customStyle="1" w:styleId="css-1ly73wi">
    <w:name w:val="css-1ly73wi"/>
    <w:basedOn w:val="DefaultParagraphFont"/>
    <w:rsid w:val="00141ADB"/>
  </w:style>
  <w:style w:type="character" w:customStyle="1" w:styleId="e-navigation-primary-itemlink-text">
    <w:name w:val="e-navigation-primary-item__link-text"/>
    <w:basedOn w:val="DefaultParagraphFont"/>
    <w:rsid w:val="00141ADB"/>
  </w:style>
  <w:style w:type="character" w:customStyle="1" w:styleId="e-site-header-buttonlink-text">
    <w:name w:val="e-site-header-button__link-text"/>
    <w:basedOn w:val="DefaultParagraphFont"/>
    <w:rsid w:val="00141ADB"/>
  </w:style>
  <w:style w:type="character" w:customStyle="1" w:styleId="bylineauthor-name">
    <w:name w:val="byline__author-name"/>
    <w:basedOn w:val="DefaultParagraphFont"/>
    <w:rsid w:val="00141ADB"/>
  </w:style>
  <w:style w:type="character" w:customStyle="1" w:styleId="component-content">
    <w:name w:val="component-content"/>
    <w:basedOn w:val="DefaultParagraphFont"/>
    <w:rsid w:val="00141ADB"/>
  </w:style>
  <w:style w:type="character" w:customStyle="1" w:styleId="comment-countnumber">
    <w:name w:val="comment-count__number"/>
    <w:basedOn w:val="DefaultParagraphFont"/>
    <w:rsid w:val="00141ADB"/>
  </w:style>
  <w:style w:type="character" w:customStyle="1" w:styleId="lead-asset-caption">
    <w:name w:val="lead-asset-caption"/>
    <w:basedOn w:val="DefaultParagraphFont"/>
    <w:rsid w:val="00141ADB"/>
  </w:style>
  <w:style w:type="character" w:customStyle="1" w:styleId="lead-asset-copyright">
    <w:name w:val="lead-asset-copyright"/>
    <w:basedOn w:val="DefaultParagraphFont"/>
    <w:rsid w:val="00141ADB"/>
  </w:style>
  <w:style w:type="character" w:customStyle="1" w:styleId="lead-asset-copyright-label">
    <w:name w:val="lead-asset-copyright-label"/>
    <w:basedOn w:val="DefaultParagraphFont"/>
    <w:rsid w:val="00141ADB"/>
  </w:style>
  <w:style w:type="character" w:customStyle="1" w:styleId="mfirst-letter">
    <w:name w:val="m_first-letter"/>
    <w:basedOn w:val="DefaultParagraphFont"/>
    <w:rsid w:val="00141ADB"/>
  </w:style>
  <w:style w:type="character" w:customStyle="1" w:styleId="block-headinglabel">
    <w:name w:val="block-heading__label"/>
    <w:basedOn w:val="DefaultParagraphFont"/>
    <w:rsid w:val="00141ADB"/>
  </w:style>
  <w:style w:type="character" w:customStyle="1" w:styleId="social-followlabel">
    <w:name w:val="social-follow__label"/>
    <w:basedOn w:val="DefaultParagraphFont"/>
    <w:rsid w:val="00141ADB"/>
  </w:style>
  <w:style w:type="character" w:customStyle="1" w:styleId="mmeta-property">
    <w:name w:val="m_meta-property"/>
    <w:basedOn w:val="DefaultParagraphFont"/>
    <w:rsid w:val="00141ADB"/>
  </w:style>
  <w:style w:type="character" w:customStyle="1" w:styleId="mmeta-propertydate-date">
    <w:name w:val="m_meta-property__date-date"/>
    <w:basedOn w:val="DefaultParagraphFont"/>
    <w:rsid w:val="00141ADB"/>
  </w:style>
  <w:style w:type="character" w:customStyle="1" w:styleId="mmeta-propertydate-separator">
    <w:name w:val="m_meta-property__date-separator"/>
    <w:basedOn w:val="DefaultParagraphFont"/>
    <w:rsid w:val="00141ADB"/>
  </w:style>
  <w:style w:type="character" w:customStyle="1" w:styleId="mmeta-propertydate-time">
    <w:name w:val="m_meta-property__date-time"/>
    <w:basedOn w:val="DefaultParagraphFont"/>
    <w:rsid w:val="00141ADB"/>
  </w:style>
  <w:style w:type="character" w:customStyle="1" w:styleId="live-indicatortext">
    <w:name w:val="live-indicator__text"/>
    <w:basedOn w:val="DefaultParagraphFont"/>
    <w:rsid w:val="00141ADB"/>
  </w:style>
  <w:style w:type="character" w:customStyle="1" w:styleId="sr-only">
    <w:name w:val="sr-only"/>
    <w:basedOn w:val="DefaultParagraphFont"/>
    <w:rsid w:val="00141ADB"/>
  </w:style>
  <w:style w:type="character" w:customStyle="1" w:styleId="site-footerback-to-top-text">
    <w:name w:val="site-footer__back-to-top-text"/>
    <w:basedOn w:val="DefaultParagraphFont"/>
    <w:rsid w:val="00141ADB"/>
  </w:style>
  <w:style w:type="character" w:customStyle="1" w:styleId="site-footersocial-description">
    <w:name w:val="site-footer__social-description"/>
    <w:basedOn w:val="DefaultParagraphFont"/>
    <w:rsid w:val="00141ADB"/>
  </w:style>
  <w:style w:type="character" w:customStyle="1" w:styleId="hgkelc">
    <w:name w:val="hgkelc"/>
    <w:basedOn w:val="DefaultParagraphFont"/>
    <w:rsid w:val="00141ADB"/>
  </w:style>
  <w:style w:type="character" w:customStyle="1" w:styleId="hi">
    <w:name w:val="hi"/>
    <w:basedOn w:val="DefaultParagraphFont"/>
    <w:rsid w:val="00141ADB"/>
  </w:style>
  <w:style w:type="character" w:customStyle="1" w:styleId="Heading3Char10">
    <w:name w:val="Heading 3 Char1"/>
    <w:aliases w:val="Block Char2"/>
    <w:basedOn w:val="DefaultParagraphFont"/>
    <w:uiPriority w:val="2"/>
    <w:semiHidden/>
    <w:rsid w:val="00141ADB"/>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141ADB"/>
  </w:style>
  <w:style w:type="character" w:customStyle="1" w:styleId="username-1a8oiy">
    <w:name w:val="username-1a8oiy"/>
    <w:basedOn w:val="DefaultParagraphFont"/>
    <w:rsid w:val="00141ADB"/>
  </w:style>
  <w:style w:type="character" w:customStyle="1" w:styleId="timestamp-3zcmnb">
    <w:name w:val="timestamp-3zcmnb"/>
    <w:basedOn w:val="DefaultParagraphFont"/>
    <w:rsid w:val="00141ADB"/>
  </w:style>
  <w:style w:type="character" w:customStyle="1" w:styleId="position-relative">
    <w:name w:val="position-relative"/>
    <w:basedOn w:val="DefaultParagraphFont"/>
    <w:rsid w:val="00141ADB"/>
  </w:style>
  <w:style w:type="character" w:customStyle="1" w:styleId="uabb-heading-text">
    <w:name w:val="uabb-heading-text"/>
    <w:basedOn w:val="DefaultParagraphFont"/>
    <w:rsid w:val="00141ADB"/>
  </w:style>
  <w:style w:type="character" w:customStyle="1" w:styleId="css-4w91ra">
    <w:name w:val="css-4w91ra"/>
    <w:basedOn w:val="DefaultParagraphFont"/>
    <w:rsid w:val="00141ADB"/>
  </w:style>
  <w:style w:type="character" w:customStyle="1" w:styleId="css-0">
    <w:name w:val="css-0"/>
    <w:basedOn w:val="DefaultParagraphFont"/>
    <w:rsid w:val="00141ADB"/>
  </w:style>
  <w:style w:type="character" w:customStyle="1" w:styleId="css-19ln2d8">
    <w:name w:val="css-19ln2d8"/>
    <w:basedOn w:val="DefaultParagraphFont"/>
    <w:rsid w:val="00141ADB"/>
  </w:style>
  <w:style w:type="character" w:customStyle="1" w:styleId="dk-covertitle">
    <w:name w:val="dk-cover__title"/>
    <w:basedOn w:val="DefaultParagraphFont"/>
    <w:rsid w:val="00141ADB"/>
  </w:style>
  <w:style w:type="character" w:customStyle="1" w:styleId="dpvwyc">
    <w:name w:val="dpvwyc"/>
    <w:basedOn w:val="DefaultParagraphFont"/>
    <w:rsid w:val="00141ADB"/>
  </w:style>
  <w:style w:type="character" w:customStyle="1" w:styleId="edited-3sfazf">
    <w:name w:val="edited-3sfazf"/>
    <w:basedOn w:val="DefaultParagraphFont"/>
    <w:rsid w:val="00141ADB"/>
  </w:style>
  <w:style w:type="table" w:styleId="TableClassic1">
    <w:name w:val="Table Classic 1"/>
    <w:basedOn w:val="TableNormal"/>
    <w:unhideWhenUsed/>
    <w:rsid w:val="00141ADB"/>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141ADB"/>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141ADB"/>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141ADB"/>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141ADB"/>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141ADB"/>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141ADB"/>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141ADB"/>
    <w:pPr>
      <w:spacing w:after="200" w:line="276" w:lineRule="auto"/>
    </w:pPr>
    <w:tblPr>
      <w:tblInd w:w="0" w:type="nil"/>
    </w:tblPr>
  </w:style>
  <w:style w:type="table" w:customStyle="1" w:styleId="MediumGrid22">
    <w:name w:val="Medium Grid 22"/>
    <w:basedOn w:val="TableNormal"/>
    <w:uiPriority w:val="68"/>
    <w:rsid w:val="00141ADB"/>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141AD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141ADB"/>
    <w:pPr>
      <w:spacing w:after="200" w:line="276" w:lineRule="auto"/>
      <w:ind w:left="400" w:hanging="200"/>
    </w:pPr>
    <w:rPr>
      <w:bCs/>
    </w:rPr>
  </w:style>
  <w:style w:type="paragraph" w:styleId="Index3">
    <w:name w:val="index 3"/>
    <w:basedOn w:val="Normal"/>
    <w:next w:val="Normal"/>
    <w:autoRedefine/>
    <w:unhideWhenUsed/>
    <w:rsid w:val="00141ADB"/>
    <w:pPr>
      <w:spacing w:after="200" w:line="276" w:lineRule="auto"/>
      <w:ind w:left="600" w:hanging="200"/>
    </w:pPr>
    <w:rPr>
      <w:bCs/>
    </w:rPr>
  </w:style>
  <w:style w:type="paragraph" w:styleId="Index4">
    <w:name w:val="index 4"/>
    <w:basedOn w:val="Normal"/>
    <w:next w:val="Normal"/>
    <w:autoRedefine/>
    <w:unhideWhenUsed/>
    <w:rsid w:val="00141ADB"/>
    <w:pPr>
      <w:spacing w:after="200" w:line="276" w:lineRule="auto"/>
      <w:ind w:left="800" w:hanging="200"/>
    </w:pPr>
    <w:rPr>
      <w:bCs/>
    </w:rPr>
  </w:style>
  <w:style w:type="paragraph" w:styleId="Index5">
    <w:name w:val="index 5"/>
    <w:basedOn w:val="Normal"/>
    <w:next w:val="Normal"/>
    <w:autoRedefine/>
    <w:unhideWhenUsed/>
    <w:rsid w:val="00141ADB"/>
    <w:pPr>
      <w:spacing w:after="200" w:line="276" w:lineRule="auto"/>
      <w:ind w:left="1000" w:hanging="200"/>
    </w:pPr>
    <w:rPr>
      <w:bCs/>
    </w:rPr>
  </w:style>
  <w:style w:type="paragraph" w:styleId="Index6">
    <w:name w:val="index 6"/>
    <w:basedOn w:val="Normal"/>
    <w:next w:val="Normal"/>
    <w:autoRedefine/>
    <w:unhideWhenUsed/>
    <w:rsid w:val="00141ADB"/>
    <w:pPr>
      <w:spacing w:after="200" w:line="276" w:lineRule="auto"/>
      <w:ind w:left="1200" w:hanging="200"/>
    </w:pPr>
    <w:rPr>
      <w:bCs/>
    </w:rPr>
  </w:style>
  <w:style w:type="paragraph" w:styleId="Index7">
    <w:name w:val="index 7"/>
    <w:basedOn w:val="Normal"/>
    <w:next w:val="Normal"/>
    <w:autoRedefine/>
    <w:unhideWhenUsed/>
    <w:rsid w:val="00141ADB"/>
    <w:pPr>
      <w:spacing w:after="200" w:line="276" w:lineRule="auto"/>
      <w:ind w:left="1400" w:hanging="200"/>
    </w:pPr>
    <w:rPr>
      <w:bCs/>
    </w:rPr>
  </w:style>
  <w:style w:type="paragraph" w:styleId="Index8">
    <w:name w:val="index 8"/>
    <w:basedOn w:val="Normal"/>
    <w:next w:val="Normal"/>
    <w:autoRedefine/>
    <w:unhideWhenUsed/>
    <w:rsid w:val="00141ADB"/>
    <w:pPr>
      <w:spacing w:after="200" w:line="276" w:lineRule="auto"/>
      <w:ind w:left="1600" w:hanging="200"/>
    </w:pPr>
    <w:rPr>
      <w:bCs/>
    </w:rPr>
  </w:style>
  <w:style w:type="paragraph" w:styleId="Index9">
    <w:name w:val="index 9"/>
    <w:basedOn w:val="Normal"/>
    <w:next w:val="Normal"/>
    <w:autoRedefine/>
    <w:unhideWhenUsed/>
    <w:rsid w:val="00141ADB"/>
    <w:pPr>
      <w:spacing w:after="200" w:line="276" w:lineRule="auto"/>
      <w:ind w:left="1800" w:hanging="200"/>
    </w:pPr>
    <w:rPr>
      <w:bCs/>
    </w:rPr>
  </w:style>
  <w:style w:type="paragraph" w:styleId="TOC2">
    <w:name w:val="toc 2"/>
    <w:basedOn w:val="Normal"/>
    <w:next w:val="Normal"/>
    <w:autoRedefine/>
    <w:unhideWhenUsed/>
    <w:rsid w:val="00141ADB"/>
    <w:pPr>
      <w:spacing w:after="0" w:line="240" w:lineRule="auto"/>
      <w:ind w:left="200"/>
    </w:pPr>
    <w:rPr>
      <w:rFonts w:eastAsia="Calibri"/>
      <w:color w:val="000000"/>
    </w:rPr>
  </w:style>
  <w:style w:type="paragraph" w:styleId="TOC3">
    <w:name w:val="toc 3"/>
    <w:basedOn w:val="Normal"/>
    <w:next w:val="Normal"/>
    <w:autoRedefine/>
    <w:unhideWhenUsed/>
    <w:rsid w:val="00141ADB"/>
    <w:pPr>
      <w:spacing w:after="0" w:line="240" w:lineRule="auto"/>
      <w:ind w:left="400"/>
    </w:pPr>
    <w:rPr>
      <w:rFonts w:eastAsia="Calibri"/>
      <w:color w:val="000000"/>
    </w:rPr>
  </w:style>
  <w:style w:type="paragraph" w:styleId="TOC4">
    <w:name w:val="toc 4"/>
    <w:basedOn w:val="Normal"/>
    <w:next w:val="Normal"/>
    <w:autoRedefine/>
    <w:unhideWhenUsed/>
    <w:rsid w:val="00141ADB"/>
    <w:pPr>
      <w:spacing w:before="240" w:after="0" w:line="240" w:lineRule="auto"/>
    </w:pPr>
    <w:rPr>
      <w:b/>
      <w:u w:val="single"/>
    </w:rPr>
  </w:style>
  <w:style w:type="paragraph" w:styleId="TOC5">
    <w:name w:val="toc 5"/>
    <w:basedOn w:val="Normal"/>
    <w:next w:val="Normal"/>
    <w:autoRedefine/>
    <w:unhideWhenUsed/>
    <w:rsid w:val="00141ADB"/>
    <w:pPr>
      <w:spacing w:after="0" w:line="240" w:lineRule="auto"/>
      <w:ind w:left="800"/>
    </w:pPr>
    <w:rPr>
      <w:rFonts w:eastAsia="Calibri"/>
      <w:color w:val="000000"/>
    </w:rPr>
  </w:style>
  <w:style w:type="paragraph" w:styleId="TOC6">
    <w:name w:val="toc 6"/>
    <w:basedOn w:val="Normal"/>
    <w:next w:val="Normal"/>
    <w:autoRedefine/>
    <w:unhideWhenUsed/>
    <w:rsid w:val="00141ADB"/>
    <w:pPr>
      <w:spacing w:after="0" w:line="240" w:lineRule="auto"/>
      <w:ind w:left="1000"/>
    </w:pPr>
    <w:rPr>
      <w:rFonts w:eastAsia="Calibri"/>
      <w:color w:val="000000"/>
    </w:rPr>
  </w:style>
  <w:style w:type="paragraph" w:styleId="TOC7">
    <w:name w:val="toc 7"/>
    <w:basedOn w:val="Normal"/>
    <w:next w:val="Normal"/>
    <w:autoRedefine/>
    <w:unhideWhenUsed/>
    <w:rsid w:val="00141ADB"/>
    <w:pPr>
      <w:spacing w:after="0" w:line="240" w:lineRule="auto"/>
      <w:ind w:left="1200"/>
    </w:pPr>
    <w:rPr>
      <w:rFonts w:eastAsia="Calibri"/>
      <w:color w:val="000000"/>
    </w:rPr>
  </w:style>
  <w:style w:type="paragraph" w:styleId="TOC8">
    <w:name w:val="toc 8"/>
    <w:basedOn w:val="Normal"/>
    <w:next w:val="Normal"/>
    <w:autoRedefine/>
    <w:unhideWhenUsed/>
    <w:rsid w:val="00141ADB"/>
    <w:pPr>
      <w:spacing w:after="0" w:line="240" w:lineRule="auto"/>
      <w:ind w:left="1400"/>
    </w:pPr>
    <w:rPr>
      <w:rFonts w:eastAsia="Calibri"/>
      <w:color w:val="000000"/>
    </w:rPr>
  </w:style>
  <w:style w:type="paragraph" w:styleId="TOC9">
    <w:name w:val="toc 9"/>
    <w:basedOn w:val="Normal"/>
    <w:next w:val="Normal"/>
    <w:autoRedefine/>
    <w:unhideWhenUsed/>
    <w:rsid w:val="00141ADB"/>
    <w:pPr>
      <w:spacing w:after="0" w:line="240" w:lineRule="auto"/>
      <w:ind w:left="1600"/>
    </w:pPr>
    <w:rPr>
      <w:rFonts w:eastAsia="Calibri"/>
      <w:color w:val="000000"/>
    </w:rPr>
  </w:style>
  <w:style w:type="paragraph" w:styleId="NormalIndent">
    <w:name w:val="Normal Indent"/>
    <w:basedOn w:val="Normal"/>
    <w:unhideWhenUsed/>
    <w:rsid w:val="00141ADB"/>
    <w:pPr>
      <w:spacing w:after="0" w:line="240" w:lineRule="auto"/>
      <w:ind w:left="720"/>
    </w:pPr>
  </w:style>
  <w:style w:type="paragraph" w:styleId="IndexHeading">
    <w:name w:val="index heading"/>
    <w:basedOn w:val="Normal"/>
    <w:next w:val="Index1"/>
    <w:unhideWhenUsed/>
    <w:rsid w:val="00141ADB"/>
    <w:pPr>
      <w:spacing w:after="200" w:line="276" w:lineRule="auto"/>
    </w:pPr>
    <w:rPr>
      <w:bCs/>
    </w:rPr>
  </w:style>
  <w:style w:type="paragraph" w:styleId="EnvelopeAddress">
    <w:name w:val="envelope address"/>
    <w:basedOn w:val="Normal"/>
    <w:unhideWhenUsed/>
    <w:rsid w:val="00141ADB"/>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141ADB"/>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141ADB"/>
    <w:pPr>
      <w:spacing w:before="120" w:line="256" w:lineRule="auto"/>
    </w:pPr>
    <w:rPr>
      <w:rFonts w:ascii="Times New Roman" w:eastAsia="Calibri" w:hAnsi="Times New Roman" w:cs="Times New Roman"/>
    </w:rPr>
  </w:style>
  <w:style w:type="paragraph" w:styleId="List">
    <w:name w:val="List"/>
    <w:basedOn w:val="BodyText"/>
    <w:uiPriority w:val="99"/>
    <w:unhideWhenUsed/>
    <w:rsid w:val="00141ADB"/>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141ADB"/>
    <w:rPr>
      <w:rFonts w:eastAsia="Times New Roman"/>
      <w:color w:val="auto"/>
    </w:rPr>
  </w:style>
  <w:style w:type="paragraph" w:styleId="ListBullet2">
    <w:name w:val="List Bullet 2"/>
    <w:basedOn w:val="Normal"/>
    <w:unhideWhenUsed/>
    <w:rsid w:val="00141ADB"/>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141ADB"/>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141ADB"/>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141AD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141ADB"/>
  </w:style>
  <w:style w:type="paragraph" w:customStyle="1" w:styleId="norma">
    <w:name w:val="norma"/>
    <w:basedOn w:val="Normal"/>
    <w:uiPriority w:val="99"/>
    <w:qFormat/>
    <w:rsid w:val="00141ADB"/>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141ADB"/>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141ADB"/>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141ADB"/>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141ADB"/>
  </w:style>
  <w:style w:type="character" w:customStyle="1" w:styleId="Bodytext2NotBold">
    <w:name w:val="Body text (2) + Not Bold"/>
    <w:basedOn w:val="Bodytext33"/>
    <w:rsid w:val="00141ADB"/>
  </w:style>
  <w:style w:type="character" w:customStyle="1" w:styleId="Bodytext23">
    <w:name w:val="Body text (2)"/>
    <w:basedOn w:val="Bodytext33"/>
    <w:rsid w:val="00141ADB"/>
  </w:style>
  <w:style w:type="character" w:customStyle="1" w:styleId="Bodytext301">
    <w:name w:val="Body text (30)"/>
    <w:basedOn w:val="Bodytext3TimesNewRoman"/>
    <w:rsid w:val="00141ADB"/>
  </w:style>
  <w:style w:type="character" w:customStyle="1" w:styleId="Tableofcontents150">
    <w:name w:val="Table of contents (15)"/>
    <w:basedOn w:val="StyleBox12pt"/>
    <w:rsid w:val="00141ADB"/>
  </w:style>
  <w:style w:type="character" w:customStyle="1" w:styleId="Bodytext1150">
    <w:name w:val="Body text (115)"/>
    <w:basedOn w:val="Picturecaption2Spacing0ptExact"/>
    <w:rsid w:val="00141ADB"/>
  </w:style>
  <w:style w:type="character" w:customStyle="1" w:styleId="Bodytext680">
    <w:name w:val="Body text (68)"/>
    <w:basedOn w:val="Heading162SmallCaps"/>
    <w:rsid w:val="00141ADB"/>
  </w:style>
  <w:style w:type="character" w:customStyle="1" w:styleId="Picturecaption190">
    <w:name w:val="Picture caption (19)"/>
    <w:basedOn w:val="Picturecaption27Spacing0pt"/>
    <w:rsid w:val="00141ADB"/>
  </w:style>
  <w:style w:type="character" w:customStyle="1" w:styleId="Bodytext350">
    <w:name w:val="Body text (35)"/>
    <w:basedOn w:val="Picturecaption190"/>
    <w:rsid w:val="00141ADB"/>
  </w:style>
  <w:style w:type="character" w:customStyle="1" w:styleId="Bodytext1570">
    <w:name w:val="Body text (157)"/>
    <w:basedOn w:val="Bodytext39"/>
    <w:rsid w:val="00141ADB"/>
  </w:style>
  <w:style w:type="character" w:customStyle="1" w:styleId="Bodytext157Spacing0pt">
    <w:name w:val="Body text (157) + Spacing 0 pt"/>
    <w:basedOn w:val="Bodytext39"/>
    <w:rsid w:val="00141ADB"/>
  </w:style>
  <w:style w:type="paragraph" w:customStyle="1" w:styleId="StyleHeading4TagNotBold">
    <w:name w:val="Style Heading 4Tag + Not Bold"/>
    <w:basedOn w:val="Normal"/>
    <w:rsid w:val="00141ADB"/>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141ADB"/>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141ADB"/>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141ADB"/>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141ADB"/>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141ADB"/>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141ADB"/>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141ADB"/>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141ADB"/>
  </w:style>
  <w:style w:type="numbering" w:customStyle="1" w:styleId="1ai1">
    <w:name w:val="1 / a / i1"/>
    <w:rsid w:val="00141ADB"/>
    <w:pPr>
      <w:numPr>
        <w:numId w:val="15"/>
      </w:numPr>
    </w:pPr>
  </w:style>
  <w:style w:type="numbering" w:styleId="1ai">
    <w:name w:val="Outline List 1"/>
    <w:basedOn w:val="NoList"/>
    <w:unhideWhenUsed/>
    <w:rsid w:val="00141ADB"/>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141ADB"/>
    <w:rPr>
      <w:b/>
      <w:bCs/>
    </w:rPr>
  </w:style>
  <w:style w:type="character" w:styleId="FootnoteReference">
    <w:name w:val="footnote reference"/>
    <w:aliases w:val="FN Ref,footnote reference,fr,o,FR,(NECG) Footnote Reference"/>
    <w:basedOn w:val="DefaultParagraphFont"/>
    <w:uiPriority w:val="99"/>
    <w:unhideWhenUsed/>
    <w:qFormat/>
    <w:rsid w:val="00141ADB"/>
  </w:style>
  <w:style w:type="character" w:styleId="PageNumber">
    <w:name w:val="page number"/>
    <w:aliases w:val="card ununderlined"/>
    <w:basedOn w:val="DefaultParagraphFont"/>
    <w:uiPriority w:val="99"/>
    <w:unhideWhenUsed/>
    <w:rsid w:val="00141ADB"/>
  </w:style>
  <w:style w:type="character" w:styleId="HTMLCite">
    <w:name w:val="HTML Cite"/>
    <w:basedOn w:val="DefaultParagraphFont"/>
    <w:unhideWhenUsed/>
    <w:rsid w:val="00141ADB"/>
    <w:rPr>
      <w:i/>
      <w:iCs/>
    </w:rPr>
  </w:style>
  <w:style w:type="numbering" w:customStyle="1" w:styleId="NoList1">
    <w:name w:val="No List1"/>
    <w:next w:val="NoList"/>
    <w:uiPriority w:val="99"/>
    <w:semiHidden/>
    <w:unhideWhenUsed/>
    <w:rsid w:val="00141ADB"/>
  </w:style>
  <w:style w:type="numbering" w:customStyle="1" w:styleId="NoList2">
    <w:name w:val="No List2"/>
    <w:next w:val="NoList"/>
    <w:uiPriority w:val="99"/>
    <w:semiHidden/>
    <w:unhideWhenUsed/>
    <w:rsid w:val="00141ADB"/>
  </w:style>
  <w:style w:type="numbering" w:customStyle="1" w:styleId="NoList11">
    <w:name w:val="No List11"/>
    <w:next w:val="NoList"/>
    <w:uiPriority w:val="99"/>
    <w:semiHidden/>
    <w:unhideWhenUsed/>
    <w:rsid w:val="00141ADB"/>
  </w:style>
  <w:style w:type="numbering" w:customStyle="1" w:styleId="NoList3">
    <w:name w:val="No List3"/>
    <w:next w:val="NoList"/>
    <w:semiHidden/>
    <w:unhideWhenUsed/>
    <w:rsid w:val="00141ADB"/>
  </w:style>
  <w:style w:type="numbering" w:customStyle="1" w:styleId="NoList12">
    <w:name w:val="No List12"/>
    <w:next w:val="NoList"/>
    <w:semiHidden/>
    <w:unhideWhenUsed/>
    <w:rsid w:val="00141ADB"/>
  </w:style>
  <w:style w:type="numbering" w:customStyle="1" w:styleId="NoList21">
    <w:name w:val="No List21"/>
    <w:next w:val="NoList"/>
    <w:semiHidden/>
    <w:unhideWhenUsed/>
    <w:rsid w:val="00141ADB"/>
  </w:style>
  <w:style w:type="numbering" w:customStyle="1" w:styleId="NoList111">
    <w:name w:val="No List111"/>
    <w:next w:val="NoList"/>
    <w:uiPriority w:val="99"/>
    <w:semiHidden/>
    <w:unhideWhenUsed/>
    <w:rsid w:val="00141ADB"/>
  </w:style>
  <w:style w:type="numbering" w:customStyle="1" w:styleId="NoList211">
    <w:name w:val="No List211"/>
    <w:next w:val="NoList"/>
    <w:uiPriority w:val="99"/>
    <w:semiHidden/>
    <w:unhideWhenUsed/>
    <w:rsid w:val="00141ADB"/>
  </w:style>
  <w:style w:type="numbering" w:customStyle="1" w:styleId="NoList1111">
    <w:name w:val="No List1111"/>
    <w:next w:val="NoList"/>
    <w:uiPriority w:val="99"/>
    <w:semiHidden/>
    <w:unhideWhenUsed/>
    <w:rsid w:val="00141ADB"/>
  </w:style>
  <w:style w:type="numbering" w:customStyle="1" w:styleId="NoList4">
    <w:name w:val="No List4"/>
    <w:next w:val="NoList"/>
    <w:semiHidden/>
    <w:unhideWhenUsed/>
    <w:rsid w:val="00141ADB"/>
  </w:style>
  <w:style w:type="numbering" w:customStyle="1" w:styleId="NoList5">
    <w:name w:val="No List5"/>
    <w:next w:val="NoList"/>
    <w:semiHidden/>
    <w:unhideWhenUsed/>
    <w:rsid w:val="00141ADB"/>
  </w:style>
  <w:style w:type="character" w:customStyle="1" w:styleId="Tableofcontents110">
    <w:name w:val="Table of contents (11)"/>
    <w:basedOn w:val="article-quote-right"/>
    <w:rsid w:val="00141ADB"/>
  </w:style>
  <w:style w:type="character" w:styleId="HTMLAcronym">
    <w:name w:val="HTML Acronym"/>
    <w:basedOn w:val="DefaultParagraphFont"/>
    <w:unhideWhenUsed/>
    <w:rsid w:val="00141ADB"/>
  </w:style>
  <w:style w:type="numbering" w:customStyle="1" w:styleId="NoList6">
    <w:name w:val="No List6"/>
    <w:next w:val="NoList"/>
    <w:uiPriority w:val="99"/>
    <w:semiHidden/>
    <w:unhideWhenUsed/>
    <w:rsid w:val="00141ADB"/>
  </w:style>
  <w:style w:type="numbering" w:customStyle="1" w:styleId="NoList7">
    <w:name w:val="No List7"/>
    <w:next w:val="NoList"/>
    <w:semiHidden/>
    <w:unhideWhenUsed/>
    <w:rsid w:val="00141ADB"/>
  </w:style>
  <w:style w:type="numbering" w:customStyle="1" w:styleId="NoList8">
    <w:name w:val="No List8"/>
    <w:next w:val="NoList"/>
    <w:semiHidden/>
    <w:unhideWhenUsed/>
    <w:rsid w:val="00141ADB"/>
  </w:style>
  <w:style w:type="numbering" w:customStyle="1" w:styleId="NoList9">
    <w:name w:val="No List9"/>
    <w:next w:val="NoList"/>
    <w:semiHidden/>
    <w:unhideWhenUsed/>
    <w:rsid w:val="00141ADB"/>
  </w:style>
  <w:style w:type="numbering" w:customStyle="1" w:styleId="NoList10">
    <w:name w:val="No List10"/>
    <w:next w:val="NoList"/>
    <w:semiHidden/>
    <w:unhideWhenUsed/>
    <w:rsid w:val="00141ADB"/>
  </w:style>
  <w:style w:type="numbering" w:customStyle="1" w:styleId="NoList13">
    <w:name w:val="No List13"/>
    <w:next w:val="NoList"/>
    <w:semiHidden/>
    <w:unhideWhenUsed/>
    <w:rsid w:val="00141ADB"/>
  </w:style>
  <w:style w:type="numbering" w:customStyle="1" w:styleId="NoList14">
    <w:name w:val="No List14"/>
    <w:next w:val="NoList"/>
    <w:semiHidden/>
    <w:unhideWhenUsed/>
    <w:rsid w:val="00141ADB"/>
  </w:style>
  <w:style w:type="numbering" w:customStyle="1" w:styleId="NoList15">
    <w:name w:val="No List15"/>
    <w:next w:val="NoList"/>
    <w:uiPriority w:val="99"/>
    <w:semiHidden/>
    <w:unhideWhenUsed/>
    <w:rsid w:val="00141ADB"/>
  </w:style>
  <w:style w:type="numbering" w:customStyle="1" w:styleId="NoList16">
    <w:name w:val="No List16"/>
    <w:next w:val="NoList"/>
    <w:uiPriority w:val="99"/>
    <w:semiHidden/>
    <w:unhideWhenUsed/>
    <w:rsid w:val="00141ADB"/>
  </w:style>
  <w:style w:type="numbering" w:customStyle="1" w:styleId="NoList17">
    <w:name w:val="No List17"/>
    <w:next w:val="NoList"/>
    <w:semiHidden/>
    <w:unhideWhenUsed/>
    <w:rsid w:val="00141ADB"/>
  </w:style>
  <w:style w:type="numbering" w:customStyle="1" w:styleId="NoList18">
    <w:name w:val="No List18"/>
    <w:next w:val="NoList"/>
    <w:uiPriority w:val="99"/>
    <w:semiHidden/>
    <w:unhideWhenUsed/>
    <w:rsid w:val="00141ADB"/>
  </w:style>
  <w:style w:type="numbering" w:customStyle="1" w:styleId="NoList19">
    <w:name w:val="No List19"/>
    <w:next w:val="NoList"/>
    <w:uiPriority w:val="99"/>
    <w:semiHidden/>
    <w:unhideWhenUsed/>
    <w:rsid w:val="00141ADB"/>
  </w:style>
  <w:style w:type="numbering" w:customStyle="1" w:styleId="NoList20">
    <w:name w:val="No List20"/>
    <w:next w:val="NoList"/>
    <w:semiHidden/>
    <w:unhideWhenUsed/>
    <w:rsid w:val="00141ADB"/>
  </w:style>
  <w:style w:type="numbering" w:customStyle="1" w:styleId="NoList31">
    <w:name w:val="No List31"/>
    <w:next w:val="NoList"/>
    <w:semiHidden/>
    <w:unhideWhenUsed/>
    <w:rsid w:val="00141ADB"/>
  </w:style>
  <w:style w:type="numbering" w:customStyle="1" w:styleId="NoList41">
    <w:name w:val="No List41"/>
    <w:next w:val="NoList"/>
    <w:semiHidden/>
    <w:unhideWhenUsed/>
    <w:rsid w:val="00141ADB"/>
  </w:style>
  <w:style w:type="numbering" w:customStyle="1" w:styleId="NoList51">
    <w:name w:val="No List51"/>
    <w:next w:val="NoList"/>
    <w:semiHidden/>
    <w:unhideWhenUsed/>
    <w:rsid w:val="00141ADB"/>
  </w:style>
  <w:style w:type="numbering" w:customStyle="1" w:styleId="NoList61">
    <w:name w:val="No List61"/>
    <w:next w:val="NoList"/>
    <w:semiHidden/>
    <w:unhideWhenUsed/>
    <w:rsid w:val="00141ADB"/>
  </w:style>
  <w:style w:type="numbering" w:customStyle="1" w:styleId="NoList71">
    <w:name w:val="No List71"/>
    <w:next w:val="NoList"/>
    <w:semiHidden/>
    <w:unhideWhenUsed/>
    <w:rsid w:val="00141ADB"/>
  </w:style>
  <w:style w:type="numbering" w:customStyle="1" w:styleId="NoList81">
    <w:name w:val="No List81"/>
    <w:next w:val="NoList"/>
    <w:semiHidden/>
    <w:unhideWhenUsed/>
    <w:rsid w:val="00141ADB"/>
  </w:style>
  <w:style w:type="numbering" w:customStyle="1" w:styleId="NoList91">
    <w:name w:val="No List91"/>
    <w:next w:val="NoList"/>
    <w:semiHidden/>
    <w:unhideWhenUsed/>
    <w:rsid w:val="00141ADB"/>
  </w:style>
  <w:style w:type="numbering" w:customStyle="1" w:styleId="NoList101">
    <w:name w:val="No List101"/>
    <w:next w:val="NoList"/>
    <w:uiPriority w:val="99"/>
    <w:semiHidden/>
    <w:unhideWhenUsed/>
    <w:rsid w:val="00141ADB"/>
  </w:style>
  <w:style w:type="numbering" w:customStyle="1" w:styleId="NoList121">
    <w:name w:val="No List121"/>
    <w:next w:val="NoList"/>
    <w:semiHidden/>
    <w:unhideWhenUsed/>
    <w:rsid w:val="00141ADB"/>
  </w:style>
  <w:style w:type="numbering" w:customStyle="1" w:styleId="NoList131">
    <w:name w:val="No List131"/>
    <w:next w:val="NoList"/>
    <w:semiHidden/>
    <w:unhideWhenUsed/>
    <w:rsid w:val="00141ADB"/>
  </w:style>
  <w:style w:type="numbering" w:customStyle="1" w:styleId="NoList141">
    <w:name w:val="No List141"/>
    <w:next w:val="NoList"/>
    <w:semiHidden/>
    <w:unhideWhenUsed/>
    <w:rsid w:val="00141ADB"/>
  </w:style>
  <w:style w:type="numbering" w:customStyle="1" w:styleId="NoList22">
    <w:name w:val="No List22"/>
    <w:next w:val="NoList"/>
    <w:semiHidden/>
    <w:unhideWhenUsed/>
    <w:rsid w:val="00141ADB"/>
  </w:style>
  <w:style w:type="numbering" w:customStyle="1" w:styleId="NoList23">
    <w:name w:val="No List23"/>
    <w:next w:val="NoList"/>
    <w:semiHidden/>
    <w:unhideWhenUsed/>
    <w:rsid w:val="00141ADB"/>
  </w:style>
  <w:style w:type="numbering" w:customStyle="1" w:styleId="NoList24">
    <w:name w:val="No List24"/>
    <w:next w:val="NoList"/>
    <w:semiHidden/>
    <w:unhideWhenUsed/>
    <w:rsid w:val="00141ADB"/>
  </w:style>
  <w:style w:type="numbering" w:customStyle="1" w:styleId="NoList25">
    <w:name w:val="No List25"/>
    <w:next w:val="NoList"/>
    <w:semiHidden/>
    <w:unhideWhenUsed/>
    <w:rsid w:val="00141ADB"/>
  </w:style>
  <w:style w:type="numbering" w:customStyle="1" w:styleId="NoList11111">
    <w:name w:val="No List11111"/>
    <w:next w:val="NoList"/>
    <w:uiPriority w:val="99"/>
    <w:semiHidden/>
    <w:unhideWhenUsed/>
    <w:rsid w:val="00141ADB"/>
  </w:style>
  <w:style w:type="numbering" w:customStyle="1" w:styleId="NoList111111">
    <w:name w:val="No List111111"/>
    <w:next w:val="NoList"/>
    <w:uiPriority w:val="99"/>
    <w:semiHidden/>
    <w:unhideWhenUsed/>
    <w:rsid w:val="00141ADB"/>
  </w:style>
  <w:style w:type="numbering" w:customStyle="1" w:styleId="NoList1111111">
    <w:name w:val="No List1111111"/>
    <w:next w:val="NoList"/>
    <w:uiPriority w:val="99"/>
    <w:semiHidden/>
    <w:unhideWhenUsed/>
    <w:rsid w:val="00141ADB"/>
  </w:style>
  <w:style w:type="numbering" w:customStyle="1" w:styleId="NoList11111111">
    <w:name w:val="No List11111111"/>
    <w:next w:val="NoList"/>
    <w:uiPriority w:val="99"/>
    <w:semiHidden/>
    <w:unhideWhenUsed/>
    <w:rsid w:val="00141ADB"/>
  </w:style>
  <w:style w:type="numbering" w:customStyle="1" w:styleId="NoList111111111">
    <w:name w:val="No List111111111"/>
    <w:next w:val="NoList"/>
    <w:uiPriority w:val="99"/>
    <w:semiHidden/>
    <w:unhideWhenUsed/>
    <w:rsid w:val="00141ADB"/>
  </w:style>
  <w:style w:type="numbering" w:customStyle="1" w:styleId="NoList1111111111">
    <w:name w:val="No List1111111111"/>
    <w:next w:val="NoList"/>
    <w:uiPriority w:val="99"/>
    <w:semiHidden/>
    <w:unhideWhenUsed/>
    <w:rsid w:val="00141ADB"/>
  </w:style>
  <w:style w:type="numbering" w:customStyle="1" w:styleId="NoList11111111111">
    <w:name w:val="No List11111111111"/>
    <w:next w:val="NoList"/>
    <w:uiPriority w:val="99"/>
    <w:semiHidden/>
    <w:unhideWhenUsed/>
    <w:rsid w:val="00141ADB"/>
  </w:style>
  <w:style w:type="numbering" w:customStyle="1" w:styleId="NoList111111111111">
    <w:name w:val="No List111111111111"/>
    <w:next w:val="NoList"/>
    <w:uiPriority w:val="99"/>
    <w:semiHidden/>
    <w:unhideWhenUsed/>
    <w:rsid w:val="00141ADB"/>
  </w:style>
  <w:style w:type="numbering" w:customStyle="1" w:styleId="NoList1111111111111">
    <w:name w:val="No List1111111111111"/>
    <w:next w:val="NoList"/>
    <w:uiPriority w:val="99"/>
    <w:semiHidden/>
    <w:unhideWhenUsed/>
    <w:rsid w:val="00141ADB"/>
  </w:style>
  <w:style w:type="numbering" w:customStyle="1" w:styleId="NoList11111111111111">
    <w:name w:val="No List11111111111111"/>
    <w:next w:val="NoList"/>
    <w:uiPriority w:val="99"/>
    <w:semiHidden/>
    <w:unhideWhenUsed/>
    <w:rsid w:val="00141ADB"/>
  </w:style>
  <w:style w:type="numbering" w:customStyle="1" w:styleId="NoList111111111111111">
    <w:name w:val="No List111111111111111"/>
    <w:next w:val="NoList"/>
    <w:uiPriority w:val="99"/>
    <w:semiHidden/>
    <w:unhideWhenUsed/>
    <w:rsid w:val="00141ADB"/>
  </w:style>
  <w:style w:type="numbering" w:customStyle="1" w:styleId="NoList1111111111111111">
    <w:name w:val="No List1111111111111111"/>
    <w:next w:val="NoList"/>
    <w:uiPriority w:val="99"/>
    <w:semiHidden/>
    <w:unhideWhenUsed/>
    <w:rsid w:val="00141ADB"/>
  </w:style>
  <w:style w:type="numbering" w:customStyle="1" w:styleId="NoList11111111111111111">
    <w:name w:val="No List11111111111111111"/>
    <w:next w:val="NoList"/>
    <w:uiPriority w:val="99"/>
    <w:semiHidden/>
    <w:unhideWhenUsed/>
    <w:rsid w:val="00141ADB"/>
  </w:style>
  <w:style w:type="paragraph" w:customStyle="1" w:styleId="after-p">
    <w:name w:val="after-p"/>
    <w:basedOn w:val="Normal"/>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141ADB"/>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141ADB"/>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141ADB"/>
  </w:style>
  <w:style w:type="paragraph" w:customStyle="1" w:styleId="messagelistitem-1-jvgy">
    <w:name w:val="messagelistitem-1-jvgy"/>
    <w:basedOn w:val="Normal"/>
    <w:rsid w:val="00141AD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doi.org/10.1093/jiplp/jpz08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www.brookings.edu/wp-content/uploads/2020/11/FP_20201120_israel_me_sachs_huggard-1.pdf" TargetMode="External"/><Relationship Id="rId2" Type="http://schemas.openxmlformats.org/officeDocument/2006/relationships/numbering" Target="numbering.xml"/><Relationship Id="rId16" Type="http://schemas.openxmlformats.org/officeDocument/2006/relationships/hyperlink" Target="https://foreignpolicy.com/2020/09/17/water-cooperation-middle-eas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5" Type="http://schemas.openxmlformats.org/officeDocument/2006/relationships/webSettings" Target="webSettings.xml"/><Relationship Id="rId15" Type="http://schemas.openxmlformats.org/officeDocument/2006/relationships/hyperlink" Target="https://www.middleeasteye.net/opinion/iran-israel-tensions-threat-nuclear-war-looms-large" TargetMode="Externa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backinbeirut.blogspot.com/2016/06/jordans-pharmaceutical-sector-punches.html" TargetMode="External"/><Relationship Id="rId14" Type="http://schemas.openxmlformats.org/officeDocument/2006/relationships/hyperlink" Target="https://www.jpost.com/middle-east/will-annexation-destroy-israeli-jordanian-peace-set-kingdom-aflame-6261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18489</Words>
  <Characters>105391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2021-10-12T00:39:00Z</dcterms:created>
  <dcterms:modified xsi:type="dcterms:W3CDTF">2021-10-12T00:39:00Z</dcterms:modified>
</cp:coreProperties>
</file>