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426D6C" w14:textId="77777777" w:rsidR="00635F20" w:rsidRDefault="00635F20" w:rsidP="00635F20">
      <w:pPr>
        <w:pStyle w:val="Heading1"/>
      </w:pPr>
      <w:r>
        <w:t>Voices RR R1 Aff vs Harker DV</w:t>
      </w:r>
    </w:p>
    <w:p w14:paraId="2B6CA8D2" w14:textId="77777777" w:rsidR="00635F20" w:rsidRDefault="00635F20" w:rsidP="00635F20">
      <w:pPr>
        <w:pStyle w:val="Heading1"/>
      </w:pPr>
      <w:r>
        <w:t>1AC</w:t>
      </w:r>
    </w:p>
    <w:p w14:paraId="029538F0" w14:textId="77777777" w:rsidR="00635F20" w:rsidRPr="00547877" w:rsidRDefault="00635F20" w:rsidP="00635F20"/>
    <w:p w14:paraId="31B60EF4" w14:textId="77777777" w:rsidR="00635F20" w:rsidRPr="006849C3" w:rsidRDefault="00635F20" w:rsidP="00635F20">
      <w:pPr>
        <w:pStyle w:val="Heading3"/>
      </w:pPr>
      <w:r w:rsidRPr="006849C3">
        <w:t>ADV</w:t>
      </w:r>
    </w:p>
    <w:p w14:paraId="30687039" w14:textId="77777777" w:rsidR="00635F20" w:rsidRPr="006849C3" w:rsidRDefault="00635F20" w:rsidP="00635F20">
      <w:pPr>
        <w:rPr>
          <w:rFonts w:asciiTheme="minorHAnsi" w:hAnsiTheme="minorHAnsi" w:cstheme="minorHAnsi"/>
        </w:rPr>
      </w:pPr>
    </w:p>
    <w:p w14:paraId="31A6136C" w14:textId="77777777" w:rsidR="00635F20" w:rsidRPr="006849C3" w:rsidRDefault="00635F20" w:rsidP="00635F20">
      <w:pPr>
        <w:pStyle w:val="Heading4"/>
        <w:rPr>
          <w:rFonts w:asciiTheme="minorHAnsi" w:hAnsiTheme="minorHAnsi" w:cstheme="minorHAnsi"/>
        </w:rPr>
      </w:pPr>
      <w:r w:rsidRPr="006849C3">
        <w:rPr>
          <w:rFonts w:asciiTheme="minorHAnsi" w:hAnsiTheme="minorHAnsi" w:cstheme="minorHAnsi"/>
        </w:rPr>
        <w:t>Current TRIP-plus data exclusivity standards in Jordan devastate healthcare accessibility and the economy.</w:t>
      </w:r>
    </w:p>
    <w:p w14:paraId="4B43F279" w14:textId="77777777" w:rsidR="00635F20" w:rsidRPr="006849C3" w:rsidRDefault="00635F20" w:rsidP="00635F20">
      <w:pPr>
        <w:rPr>
          <w:rFonts w:asciiTheme="minorHAnsi" w:hAnsiTheme="minorHAnsi" w:cstheme="minorHAnsi"/>
        </w:rPr>
      </w:pPr>
      <w:r w:rsidRPr="006849C3">
        <w:rPr>
          <w:rStyle w:val="Heading4Char"/>
          <w:rFonts w:asciiTheme="minorHAnsi" w:hAnsiTheme="minorHAnsi" w:cstheme="minorHAnsi"/>
        </w:rPr>
        <w:t>Barqawi 19</w:t>
      </w:r>
      <w:r w:rsidRPr="006849C3">
        <w:rPr>
          <w:rFonts w:asciiTheme="minorHAnsi" w:hAnsiTheme="minorHAnsi" w:cstheme="minorHAnsi"/>
        </w:rPr>
        <w:t xml:space="preserve"> “The access to medicine puzzle: scaling back the negative effects of the Jordan–US Free Trade Agreement” Laila Barqawi [Lecturer of University of Central Lancashire, Preston (UCLAN)]. Journal of Intellectual Property Law &amp; Practice, Volume 14, Issue 9, September 2019, Pages 678–686, </w:t>
      </w:r>
      <w:hyperlink r:id="rId6" w:history="1">
        <w:r w:rsidRPr="006849C3">
          <w:rPr>
            <w:rStyle w:val="Hyperlink"/>
            <w:rFonts w:asciiTheme="minorHAnsi" w:hAnsiTheme="minorHAnsi" w:cstheme="minorHAnsi"/>
          </w:rPr>
          <w:t>https://doi.org/10.1093/jiplp/jpz080</w:t>
        </w:r>
      </w:hyperlink>
      <w:r w:rsidRPr="006849C3">
        <w:rPr>
          <w:rFonts w:asciiTheme="minorHAnsi" w:hAnsiTheme="minorHAnsi" w:cstheme="minorHAnsi"/>
        </w:rPr>
        <w:t xml:space="preserve"> SM</w:t>
      </w:r>
    </w:p>
    <w:p w14:paraId="08B9D671" w14:textId="77777777" w:rsidR="00635F20" w:rsidRPr="006849C3" w:rsidRDefault="00635F20" w:rsidP="00635F20">
      <w:pPr>
        <w:rPr>
          <w:rFonts w:asciiTheme="minorHAnsi" w:hAnsiTheme="minorHAnsi" w:cstheme="minorHAnsi"/>
        </w:rPr>
      </w:pPr>
      <w:r w:rsidRPr="006849C3">
        <w:rPr>
          <w:rStyle w:val="StyleUnderline"/>
          <w:rFonts w:asciiTheme="minorHAnsi" w:hAnsiTheme="minorHAnsi" w:cstheme="minorHAnsi"/>
        </w:rPr>
        <w:t>Jordanian officials have started to recognize the negative impact of data exclusivity</w:t>
      </w:r>
      <w:r w:rsidRPr="006849C3">
        <w:rPr>
          <w:rFonts w:asciiTheme="minorHAnsi" w:hAnsiTheme="minorHAnsi" w:cstheme="minorHAnsi"/>
        </w:rPr>
        <w:t xml:space="preserve"> as can be seen through the Jordan’s food and drug administration’s (JFDA) </w:t>
      </w:r>
      <w:r w:rsidRPr="00FC5302">
        <w:t>submissions to the UN High Level Panel below. We explore their workability in an attempt to scale back the negative effects of TRIPS-plus and data exclus</w:t>
      </w:r>
      <w:r w:rsidRPr="006849C3">
        <w:rPr>
          <w:rFonts w:asciiTheme="minorHAnsi" w:hAnsiTheme="minorHAnsi" w:cstheme="minorHAnsi"/>
        </w:rPr>
        <w:t>ivity.</w:t>
      </w:r>
    </w:p>
    <w:p w14:paraId="5C644F4B" w14:textId="77777777" w:rsidR="00635F20" w:rsidRPr="006849C3" w:rsidRDefault="00635F20" w:rsidP="00635F20">
      <w:pPr>
        <w:rPr>
          <w:rFonts w:asciiTheme="minorHAnsi" w:hAnsiTheme="minorHAnsi" w:cstheme="minorHAnsi"/>
        </w:rPr>
      </w:pPr>
      <w:r w:rsidRPr="006849C3">
        <w:rPr>
          <w:rStyle w:val="StyleUnderline"/>
          <w:rFonts w:asciiTheme="minorHAnsi" w:hAnsiTheme="minorHAnsi" w:cstheme="minorHAnsi"/>
          <w:highlight w:val="green"/>
        </w:rPr>
        <w:t>Data exclusivity</w:t>
      </w:r>
      <w:r w:rsidRPr="006849C3">
        <w:rPr>
          <w:rStyle w:val="StyleUnderline"/>
          <w:rFonts w:asciiTheme="minorHAnsi" w:hAnsiTheme="minorHAnsi" w:cstheme="minorHAnsi"/>
        </w:rPr>
        <w:t xml:space="preserve"> operates as a ‘wholly distinct form of </w:t>
      </w:r>
      <w:r w:rsidRPr="006849C3">
        <w:rPr>
          <w:rStyle w:val="StyleUnderline"/>
          <w:rFonts w:asciiTheme="minorHAnsi" w:hAnsiTheme="minorHAnsi" w:cstheme="minorHAnsi"/>
          <w:highlight w:val="green"/>
        </w:rPr>
        <w:t xml:space="preserve">intellectual property rights </w:t>
      </w:r>
      <w:r w:rsidRPr="006849C3">
        <w:rPr>
          <w:rStyle w:val="StyleUnderline"/>
          <w:rFonts w:asciiTheme="minorHAnsi" w:hAnsiTheme="minorHAnsi" w:cstheme="minorHAnsi"/>
        </w:rPr>
        <w:t xml:space="preserve">and </w:t>
      </w:r>
      <w:r w:rsidRPr="006849C3">
        <w:rPr>
          <w:rStyle w:val="StyleUnderline"/>
          <w:rFonts w:asciiTheme="minorHAnsi" w:hAnsiTheme="minorHAnsi" w:cstheme="minorHAnsi"/>
          <w:highlight w:val="green"/>
        </w:rPr>
        <w:t>could not be overcome by a compulsory license</w:t>
      </w:r>
      <w:r w:rsidRPr="006849C3">
        <w:rPr>
          <w:rFonts w:asciiTheme="minorHAnsi" w:hAnsiTheme="minorHAnsi" w:cstheme="minorHAnsi"/>
        </w:rPr>
        <w:t xml:space="preserve">.’2 Furthermore, </w:t>
      </w:r>
      <w:r w:rsidRPr="006849C3">
        <w:rPr>
          <w:rStyle w:val="StyleUnderline"/>
          <w:rFonts w:asciiTheme="minorHAnsi" w:hAnsiTheme="minorHAnsi" w:cstheme="minorHAnsi"/>
        </w:rPr>
        <w:t>TRIPS protects only ‘undisclosed data’ to prevent ‘unfair commercial use’; it does not confer either exclusive rights or an automatic period of marketing monopoly</w:t>
      </w:r>
      <w:r w:rsidRPr="006849C3">
        <w:rPr>
          <w:rFonts w:asciiTheme="minorHAnsi" w:hAnsiTheme="minorHAnsi" w:cstheme="minorHAnsi"/>
        </w:rPr>
        <w:t xml:space="preserve">.3 TRIPS does not define what constitutes ‘commercial use’.4 </w:t>
      </w:r>
      <w:r w:rsidRPr="006849C3">
        <w:rPr>
          <w:rStyle w:val="StyleUnderline"/>
          <w:rFonts w:asciiTheme="minorHAnsi" w:hAnsiTheme="minorHAnsi" w:cstheme="minorHAnsi"/>
        </w:rPr>
        <w:t xml:space="preserve">There have been arguments for data exclusivity in that it incentivizes innovation in the field of pharmaceutical drugs and assists pharmaceutical companies in recouping the costs of clinical trials and clinical trial data transparency.5 These arguments have been refuted on the basis that a few years of </w:t>
      </w:r>
      <w:r w:rsidRPr="006849C3">
        <w:rPr>
          <w:rStyle w:val="StyleUnderline"/>
          <w:rFonts w:asciiTheme="minorHAnsi" w:hAnsiTheme="minorHAnsi" w:cstheme="minorHAnsi"/>
          <w:highlight w:val="green"/>
        </w:rPr>
        <w:t>patent protection is adequate</w:t>
      </w:r>
      <w:r w:rsidRPr="006849C3">
        <w:rPr>
          <w:rStyle w:val="StyleUnderline"/>
          <w:rFonts w:asciiTheme="minorHAnsi" w:hAnsiTheme="minorHAnsi" w:cstheme="minorHAnsi"/>
        </w:rPr>
        <w:t xml:space="preserve"> to recover the cost of clinical trials </w:t>
      </w:r>
      <w:r w:rsidRPr="006849C3">
        <w:rPr>
          <w:rFonts w:asciiTheme="minorHAnsi" w:hAnsiTheme="minorHAnsi" w:cstheme="minorHAnsi"/>
        </w:rPr>
        <w:t>as US companies, for example, have made an excess of USD 1 billion on 55 ‘blockbuster’ drugs in 2013.6</w:t>
      </w:r>
    </w:p>
    <w:p w14:paraId="0F42CA77" w14:textId="77777777" w:rsidR="00635F20" w:rsidRPr="006849C3" w:rsidRDefault="00635F20" w:rsidP="00635F20">
      <w:pPr>
        <w:rPr>
          <w:rFonts w:asciiTheme="minorHAnsi" w:hAnsiTheme="minorHAnsi" w:cstheme="minorHAnsi"/>
        </w:rPr>
      </w:pPr>
      <w:r w:rsidRPr="006849C3">
        <w:rPr>
          <w:rStyle w:val="StyleUnderline"/>
          <w:rFonts w:asciiTheme="minorHAnsi" w:hAnsiTheme="minorHAnsi" w:cstheme="minorHAnsi"/>
        </w:rPr>
        <w:t xml:space="preserve">As part of Jordan’s WTO’s accession package, </w:t>
      </w:r>
      <w:r w:rsidRPr="006849C3">
        <w:rPr>
          <w:rStyle w:val="StyleUnderline"/>
          <w:rFonts w:asciiTheme="minorHAnsi" w:hAnsiTheme="minorHAnsi" w:cstheme="minorHAnsi"/>
          <w:highlight w:val="green"/>
        </w:rPr>
        <w:t>Jordan</w:t>
      </w:r>
      <w:r w:rsidRPr="006849C3">
        <w:rPr>
          <w:rStyle w:val="StyleUnderline"/>
          <w:rFonts w:asciiTheme="minorHAnsi" w:hAnsiTheme="minorHAnsi" w:cstheme="minorHAnsi"/>
        </w:rPr>
        <w:t xml:space="preserve"> agreed to </w:t>
      </w:r>
      <w:r w:rsidRPr="006849C3">
        <w:rPr>
          <w:rStyle w:val="StyleUnderline"/>
          <w:rFonts w:asciiTheme="minorHAnsi" w:hAnsiTheme="minorHAnsi" w:cstheme="minorHAnsi"/>
          <w:highlight w:val="green"/>
        </w:rPr>
        <w:t>block</w:t>
      </w:r>
      <w:r w:rsidRPr="006849C3">
        <w:rPr>
          <w:rStyle w:val="StyleUnderline"/>
          <w:rFonts w:asciiTheme="minorHAnsi" w:hAnsiTheme="minorHAnsi" w:cstheme="minorHAnsi"/>
        </w:rPr>
        <w:t xml:space="preserve"> registration and marketing approval of </w:t>
      </w:r>
      <w:r w:rsidRPr="006849C3">
        <w:rPr>
          <w:rStyle w:val="StyleUnderline"/>
          <w:rFonts w:asciiTheme="minorHAnsi" w:hAnsiTheme="minorHAnsi" w:cstheme="minorHAnsi"/>
          <w:highlight w:val="green"/>
        </w:rPr>
        <w:t>generic medicine for five years, ‘even when no patents exist’</w:t>
      </w:r>
      <w:r w:rsidRPr="006849C3">
        <w:rPr>
          <w:rStyle w:val="StyleUnderline"/>
          <w:rFonts w:asciiTheme="minorHAnsi" w:hAnsiTheme="minorHAnsi" w:cstheme="minorHAnsi"/>
        </w:rPr>
        <w:t>.</w:t>
      </w:r>
      <w:r w:rsidRPr="006849C3">
        <w:rPr>
          <w:rFonts w:asciiTheme="minorHAnsi" w:hAnsiTheme="minorHAnsi" w:cstheme="minorHAnsi"/>
        </w:rPr>
        <w:t>7 This has been implemented through the Trade Secrets and Unfair Competition Draft Law, which had been referred to Parliament in November 19998 and is now Article 8 of Jordan’s Law No 15 of 2000 on Unfair Competition and Trade Secrets (UCTS).9 This is clearly TRIPS-plus in nature.</w:t>
      </w:r>
    </w:p>
    <w:p w14:paraId="105DDF05" w14:textId="77777777" w:rsidR="00635F20" w:rsidRPr="006849C3" w:rsidRDefault="00635F20" w:rsidP="00635F20">
      <w:pPr>
        <w:rPr>
          <w:rFonts w:asciiTheme="minorHAnsi" w:hAnsiTheme="minorHAnsi" w:cstheme="minorHAnsi"/>
          <w:b/>
          <w:u w:val="single"/>
        </w:rPr>
      </w:pPr>
      <w:r w:rsidRPr="006849C3">
        <w:rPr>
          <w:rStyle w:val="StyleUnderline"/>
          <w:rFonts w:asciiTheme="minorHAnsi" w:hAnsiTheme="minorHAnsi" w:cstheme="minorHAnsi"/>
        </w:rPr>
        <w:t xml:space="preserve">Moreover, restrictions by JUSFTA also require </w:t>
      </w:r>
      <w:r w:rsidRPr="006849C3">
        <w:rPr>
          <w:rStyle w:val="StyleUnderline"/>
          <w:rFonts w:asciiTheme="minorHAnsi" w:hAnsiTheme="minorHAnsi" w:cstheme="minorHAnsi"/>
          <w:highlight w:val="green"/>
        </w:rPr>
        <w:t>three further years</w:t>
      </w:r>
      <w:r w:rsidRPr="006849C3">
        <w:rPr>
          <w:rStyle w:val="StyleUnderline"/>
          <w:rFonts w:asciiTheme="minorHAnsi" w:hAnsiTheme="minorHAnsi" w:cstheme="minorHAnsi"/>
        </w:rPr>
        <w:t xml:space="preserve"> for data exclusivity </w:t>
      </w:r>
      <w:r w:rsidRPr="006849C3">
        <w:rPr>
          <w:rStyle w:val="StyleUnderline"/>
          <w:rFonts w:asciiTheme="minorHAnsi" w:hAnsiTheme="minorHAnsi" w:cstheme="minorHAnsi"/>
          <w:highlight w:val="green"/>
        </w:rPr>
        <w:t>for new uses, which</w:t>
      </w:r>
      <w:r w:rsidRPr="006849C3">
        <w:rPr>
          <w:rStyle w:val="StyleUnderline"/>
          <w:rFonts w:asciiTheme="minorHAnsi" w:hAnsiTheme="minorHAnsi" w:cstheme="minorHAnsi"/>
        </w:rPr>
        <w:t xml:space="preserve"> clearly </w:t>
      </w:r>
      <w:r w:rsidRPr="006849C3">
        <w:rPr>
          <w:rStyle w:val="StyleUnderline"/>
          <w:rFonts w:asciiTheme="minorHAnsi" w:hAnsiTheme="minorHAnsi" w:cstheme="minorHAnsi"/>
          <w:highlight w:val="green"/>
        </w:rPr>
        <w:t>is</w:t>
      </w:r>
      <w:r w:rsidRPr="006849C3">
        <w:rPr>
          <w:rStyle w:val="StyleUnderline"/>
          <w:rFonts w:asciiTheme="minorHAnsi" w:hAnsiTheme="minorHAnsi" w:cstheme="minorHAnsi"/>
        </w:rPr>
        <w:t xml:space="preserve"> an e xcessive form of protection for an existing </w:t>
      </w:r>
      <w:r w:rsidRPr="006849C3">
        <w:rPr>
          <w:rStyle w:val="StyleUnderline"/>
          <w:rFonts w:asciiTheme="minorHAnsi" w:hAnsiTheme="minorHAnsi" w:cstheme="minorHAnsi"/>
          <w:highlight w:val="green"/>
        </w:rPr>
        <w:t xml:space="preserve">TRIPS-plus </w:t>
      </w:r>
      <w:r w:rsidRPr="006849C3">
        <w:rPr>
          <w:rStyle w:val="StyleUnderline"/>
          <w:rFonts w:asciiTheme="minorHAnsi" w:hAnsiTheme="minorHAnsi" w:cstheme="minorHAnsi"/>
        </w:rPr>
        <w:t>condition.</w:t>
      </w:r>
    </w:p>
    <w:p w14:paraId="7C418799" w14:textId="77777777" w:rsidR="00635F20" w:rsidRPr="006849C3" w:rsidRDefault="00635F20" w:rsidP="00635F20">
      <w:pPr>
        <w:rPr>
          <w:rStyle w:val="StyleUnderline"/>
          <w:rFonts w:asciiTheme="minorHAnsi" w:hAnsiTheme="minorHAnsi" w:cstheme="minorHAnsi"/>
        </w:rPr>
      </w:pPr>
      <w:r w:rsidRPr="006849C3">
        <w:rPr>
          <w:rFonts w:asciiTheme="minorHAnsi" w:hAnsiTheme="minorHAnsi" w:cstheme="minorHAnsi"/>
        </w:rPr>
        <w:t>The effect of this restricted use of data exclusivity is evidenced by the</w:t>
      </w:r>
      <w:r w:rsidRPr="006849C3">
        <w:rPr>
          <w:rStyle w:val="StyleUnderline"/>
          <w:rFonts w:asciiTheme="minorHAnsi" w:hAnsiTheme="minorHAnsi" w:cstheme="minorHAnsi"/>
        </w:rPr>
        <w:t xml:space="preserve"> 103 registered medicines which were launched since 2001 and had no patent protection in Jordan; of these, at least 79 per cent had no competition from a generic equivalent as a consequence of data exclusivity</w:t>
      </w:r>
      <w:r w:rsidRPr="006849C3">
        <w:rPr>
          <w:rFonts w:asciiTheme="minorHAnsi" w:hAnsiTheme="minorHAnsi" w:cstheme="minorHAnsi"/>
        </w:rPr>
        <w:t xml:space="preserve">.10 This suggests that </w:t>
      </w:r>
      <w:r w:rsidRPr="006849C3">
        <w:rPr>
          <w:rStyle w:val="StyleUnderline"/>
          <w:rFonts w:asciiTheme="minorHAnsi" w:hAnsiTheme="minorHAnsi" w:cstheme="minorHAnsi"/>
        </w:rPr>
        <w:t>data exclusivity limits competition. Beyond implications for competition, there are financial effects as well</w:t>
      </w:r>
      <w:r w:rsidRPr="006849C3">
        <w:rPr>
          <w:rFonts w:asciiTheme="minorHAnsi" w:hAnsiTheme="minorHAnsi" w:cstheme="minorHAnsi"/>
        </w:rPr>
        <w:t xml:space="preserve">. For example, an analysis funded by the Medicines Transparency Alliance estimated </w:t>
      </w:r>
      <w:r w:rsidRPr="006849C3">
        <w:rPr>
          <w:rStyle w:val="StyleUnderline"/>
          <w:rFonts w:asciiTheme="minorHAnsi" w:hAnsiTheme="minorHAnsi" w:cstheme="minorHAnsi"/>
        </w:rPr>
        <w:t xml:space="preserve">that the </w:t>
      </w:r>
      <w:r w:rsidRPr="006849C3">
        <w:rPr>
          <w:rStyle w:val="StyleUnderline"/>
          <w:rFonts w:asciiTheme="minorHAnsi" w:hAnsiTheme="minorHAnsi" w:cstheme="minorHAnsi"/>
          <w:highlight w:val="green"/>
        </w:rPr>
        <w:t>delayed</w:t>
      </w:r>
      <w:r w:rsidRPr="006849C3">
        <w:rPr>
          <w:rStyle w:val="StyleUnderline"/>
          <w:rFonts w:asciiTheme="minorHAnsi" w:hAnsiTheme="minorHAnsi" w:cstheme="minorHAnsi"/>
        </w:rPr>
        <w:t xml:space="preserve"> market entry of </w:t>
      </w:r>
      <w:r w:rsidRPr="006849C3">
        <w:rPr>
          <w:rStyle w:val="StyleUnderline"/>
          <w:rFonts w:asciiTheme="minorHAnsi" w:hAnsiTheme="minorHAnsi" w:cstheme="minorHAnsi"/>
          <w:highlight w:val="green"/>
        </w:rPr>
        <w:t>generics</w:t>
      </w:r>
      <w:r w:rsidRPr="006849C3">
        <w:rPr>
          <w:rStyle w:val="StyleUnderline"/>
          <w:rFonts w:asciiTheme="minorHAnsi" w:hAnsiTheme="minorHAnsi" w:cstheme="minorHAnsi"/>
        </w:rPr>
        <w:t xml:space="preserve"> resulting </w:t>
      </w:r>
      <w:r w:rsidRPr="006849C3">
        <w:rPr>
          <w:rStyle w:val="StyleUnderline"/>
          <w:rFonts w:asciiTheme="minorHAnsi" w:hAnsiTheme="minorHAnsi" w:cstheme="minorHAnsi"/>
          <w:highlight w:val="green"/>
        </w:rPr>
        <w:t>from TRIPS-plus requirements</w:t>
      </w:r>
      <w:r w:rsidRPr="006849C3">
        <w:rPr>
          <w:rStyle w:val="StyleUnderline"/>
          <w:rFonts w:asciiTheme="minorHAnsi" w:hAnsiTheme="minorHAnsi" w:cstheme="minorHAnsi"/>
        </w:rPr>
        <w:t xml:space="preserve"> in JUSFTA </w:t>
      </w:r>
      <w:r w:rsidRPr="006849C3">
        <w:rPr>
          <w:rStyle w:val="StyleUnderline"/>
          <w:rFonts w:asciiTheme="minorHAnsi" w:hAnsiTheme="minorHAnsi" w:cstheme="minorHAnsi"/>
          <w:highlight w:val="green"/>
        </w:rPr>
        <w:t>cost</w:t>
      </w:r>
      <w:r w:rsidRPr="006849C3">
        <w:rPr>
          <w:rStyle w:val="StyleUnderline"/>
          <w:rFonts w:asciiTheme="minorHAnsi" w:hAnsiTheme="minorHAnsi" w:cstheme="minorHAnsi"/>
        </w:rPr>
        <w:t xml:space="preserve"> consumers in Jordan’s retail market US</w:t>
      </w:r>
      <w:r w:rsidRPr="006849C3">
        <w:rPr>
          <w:rStyle w:val="StyleUnderline"/>
          <w:rFonts w:asciiTheme="minorHAnsi" w:hAnsiTheme="minorHAnsi" w:cstheme="minorHAnsi"/>
          <w:highlight w:val="green"/>
        </w:rPr>
        <w:t>$ 18 million in 2004.</w:t>
      </w:r>
      <w:r w:rsidRPr="006849C3">
        <w:rPr>
          <w:rStyle w:val="StyleUnderline"/>
          <w:rFonts w:asciiTheme="minorHAnsi" w:hAnsiTheme="minorHAnsi" w:cstheme="minorHAnsi"/>
        </w:rPr>
        <w:t>11</w:t>
      </w:r>
    </w:p>
    <w:p w14:paraId="78FBEF0A" w14:textId="77777777" w:rsidR="00635F20" w:rsidRPr="006849C3" w:rsidRDefault="00635F20" w:rsidP="00635F20">
      <w:pPr>
        <w:rPr>
          <w:rFonts w:asciiTheme="minorHAnsi" w:hAnsiTheme="minorHAnsi" w:cstheme="minorHAnsi"/>
        </w:rPr>
      </w:pPr>
    </w:p>
    <w:p w14:paraId="740E5993" w14:textId="77777777" w:rsidR="00635F20" w:rsidRPr="006849C3" w:rsidRDefault="00635F20" w:rsidP="00635F20">
      <w:pPr>
        <w:pStyle w:val="Heading4"/>
        <w:rPr>
          <w:rFonts w:asciiTheme="minorHAnsi" w:hAnsiTheme="minorHAnsi" w:cstheme="minorHAnsi"/>
        </w:rPr>
      </w:pPr>
      <w:r w:rsidRPr="006849C3">
        <w:rPr>
          <w:rFonts w:asciiTheme="minorHAnsi" w:hAnsiTheme="minorHAnsi" w:cstheme="minorHAnsi"/>
        </w:rPr>
        <w:t>Data exclusivity is the key internal link to blocking generic competition, economic growth, and affordable healthcare – case study proves.</w:t>
      </w:r>
    </w:p>
    <w:p w14:paraId="658F61D9" w14:textId="77777777" w:rsidR="00635F20" w:rsidRPr="006849C3" w:rsidRDefault="00635F20" w:rsidP="00635F20">
      <w:pPr>
        <w:rPr>
          <w:rFonts w:asciiTheme="minorHAnsi" w:hAnsiTheme="minorHAnsi" w:cstheme="minorHAnsi"/>
        </w:rPr>
      </w:pPr>
      <w:r w:rsidRPr="006849C3">
        <w:rPr>
          <w:rStyle w:val="Style13ptBold"/>
          <w:rFonts w:asciiTheme="minorHAnsi" w:hAnsiTheme="minorHAnsi" w:cstheme="minorHAnsi"/>
        </w:rPr>
        <w:t xml:space="preserve">Malpani 09 </w:t>
      </w:r>
      <w:r w:rsidRPr="006849C3">
        <w:rPr>
          <w:rFonts w:asciiTheme="minorHAnsi" w:hAnsiTheme="minorHAnsi" w:cstheme="minorHAnsi"/>
        </w:rPr>
        <w:t xml:space="preserve">“All costs, no benefi ts: How the US – Jordan free trade agreement affects access to medicines” Rohit Malpani [a senior campaigns advisor at Oxfam America. He currently manages Oxfam International’s access-to-medicines campaign]. 2009 Palgrave Macmillan 1741-1343 Journal of Generic Medicines Vol. 6, 3, 206–217 </w:t>
      </w:r>
      <w:hyperlink r:id="rId7" w:history="1">
        <w:r w:rsidRPr="006849C3">
          <w:rPr>
            <w:rStyle w:val="Hyperlink"/>
            <w:rFonts w:asciiTheme="minorHAnsi" w:hAnsiTheme="minorHAnsi" w:cstheme="minorHAnsi"/>
          </w:rPr>
          <w:t>https://citeseerx.ist.psu.edu/viewdoc/download?doi=10.1.1.851.5138&amp;rep=rep1&amp;type=pdf</w:t>
        </w:r>
      </w:hyperlink>
      <w:r w:rsidRPr="006849C3">
        <w:rPr>
          <w:rFonts w:asciiTheme="minorHAnsi" w:hAnsiTheme="minorHAnsi" w:cstheme="minorHAnsi"/>
        </w:rPr>
        <w:t xml:space="preserve"> SM</w:t>
      </w:r>
    </w:p>
    <w:p w14:paraId="48A9AF01" w14:textId="77777777" w:rsidR="00635F20" w:rsidRPr="006849C3" w:rsidRDefault="00635F20" w:rsidP="00635F20">
      <w:pPr>
        <w:rPr>
          <w:rFonts w:asciiTheme="minorHAnsi" w:hAnsiTheme="minorHAnsi" w:cstheme="minorHAnsi"/>
        </w:rPr>
      </w:pPr>
      <w:r w:rsidRPr="006849C3">
        <w:rPr>
          <w:rFonts w:asciiTheme="minorHAnsi" w:hAnsiTheme="minorHAnsi" w:cstheme="minorHAnsi"/>
        </w:rPr>
        <w:t xml:space="preserve">HOW </w:t>
      </w:r>
      <w:r w:rsidRPr="006849C3">
        <w:rPr>
          <w:rStyle w:val="StyleUnderline"/>
          <w:rFonts w:asciiTheme="minorHAnsi" w:hAnsiTheme="minorHAnsi" w:cstheme="minorHAnsi"/>
        </w:rPr>
        <w:t xml:space="preserve">TRIPS-PLUS RULES HAVE RESTRICTED GENERIC COMPETITION </w:t>
      </w:r>
      <w:r w:rsidRPr="006849C3">
        <w:rPr>
          <w:rStyle w:val="StyleUnderline"/>
          <w:rFonts w:asciiTheme="minorHAnsi" w:hAnsiTheme="minorHAnsi" w:cstheme="minorHAnsi"/>
          <w:highlight w:val="green"/>
        </w:rPr>
        <w:t>IN JORDAN</w:t>
      </w:r>
      <w:r w:rsidRPr="006849C3">
        <w:rPr>
          <w:rFonts w:asciiTheme="minorHAnsi" w:hAnsiTheme="minorHAnsi" w:cstheme="minorHAnsi"/>
        </w:rPr>
        <w:t xml:space="preserve"> SINCE 2001</w:t>
      </w:r>
    </w:p>
    <w:p w14:paraId="30AB85CB" w14:textId="77777777" w:rsidR="00635F20" w:rsidRPr="006849C3" w:rsidRDefault="00635F20" w:rsidP="00635F20">
      <w:pPr>
        <w:rPr>
          <w:rStyle w:val="StyleUnderline"/>
          <w:rFonts w:asciiTheme="minorHAnsi" w:hAnsiTheme="minorHAnsi" w:cstheme="minorHAnsi"/>
        </w:rPr>
      </w:pPr>
      <w:r w:rsidRPr="006849C3">
        <w:rPr>
          <w:rFonts w:asciiTheme="minorHAnsi" w:hAnsiTheme="minorHAnsi" w:cstheme="minorHAnsi"/>
        </w:rPr>
        <w:t xml:space="preserve">Since the US – Jordan FTA was formally enacted on 17 December 2001, </w:t>
      </w:r>
      <w:r w:rsidRPr="006849C3">
        <w:rPr>
          <w:rStyle w:val="StyleUnderline"/>
          <w:rFonts w:asciiTheme="minorHAnsi" w:hAnsiTheme="minorHAnsi" w:cstheme="minorHAnsi"/>
        </w:rPr>
        <w:t>TRIPS-plus rules have given multinational pharmaceutical companies more tools to prevent generic competition with their products</w:t>
      </w:r>
      <w:r w:rsidRPr="006849C3">
        <w:rPr>
          <w:rFonts w:asciiTheme="minorHAnsi" w:hAnsiTheme="minorHAnsi" w:cstheme="minorHAnsi"/>
        </w:rPr>
        <w:t>. In fact</w:t>
      </w:r>
      <w:r w:rsidRPr="006849C3">
        <w:rPr>
          <w:rStyle w:val="StyleUnderline"/>
          <w:rFonts w:asciiTheme="minorHAnsi" w:hAnsiTheme="minorHAnsi" w:cstheme="minorHAnsi"/>
        </w:rPr>
        <w:t xml:space="preserve">, most pharmaceutical companies have not bothered to apply for patent protection for medicines launched onto the Jordanian market. Instead, multinational drug </w:t>
      </w:r>
      <w:r w:rsidRPr="006849C3">
        <w:rPr>
          <w:rStyle w:val="StyleUnderline"/>
          <w:rFonts w:asciiTheme="minorHAnsi" w:hAnsiTheme="minorHAnsi" w:cstheme="minorHAnsi"/>
          <w:highlight w:val="green"/>
        </w:rPr>
        <w:t>companies rely on</w:t>
      </w:r>
      <w:r w:rsidRPr="006849C3">
        <w:rPr>
          <w:rStyle w:val="StyleUnderline"/>
          <w:rFonts w:asciiTheme="minorHAnsi" w:hAnsiTheme="minorHAnsi" w:cstheme="minorHAnsi"/>
        </w:rPr>
        <w:t xml:space="preserve"> TRIPS-plus </w:t>
      </w:r>
      <w:r w:rsidRPr="006849C3">
        <w:rPr>
          <w:rFonts w:asciiTheme="minorHAnsi" w:hAnsiTheme="minorHAnsi" w:cstheme="minorHAnsi"/>
        </w:rPr>
        <w:t>rules, in particular,</w:t>
      </w:r>
      <w:r w:rsidRPr="006849C3">
        <w:rPr>
          <w:rStyle w:val="StyleUnderline"/>
          <w:rFonts w:asciiTheme="minorHAnsi" w:hAnsiTheme="minorHAnsi" w:cstheme="minorHAnsi"/>
        </w:rPr>
        <w:t xml:space="preserve"> </w:t>
      </w:r>
      <w:r w:rsidRPr="006849C3">
        <w:rPr>
          <w:rStyle w:val="StyleUnderline"/>
          <w:rFonts w:asciiTheme="minorHAnsi" w:hAnsiTheme="minorHAnsi" w:cstheme="minorHAnsi"/>
          <w:highlight w:val="green"/>
        </w:rPr>
        <w:t>data exclusivity, to prevent generic competition</w:t>
      </w:r>
      <w:r w:rsidRPr="006849C3">
        <w:rPr>
          <w:rStyle w:val="StyleUnderline"/>
          <w:rFonts w:asciiTheme="minorHAnsi" w:hAnsiTheme="minorHAnsi" w:cstheme="minorHAnsi"/>
        </w:rPr>
        <w:t xml:space="preserve"> for many medicines. </w:t>
      </w:r>
    </w:p>
    <w:p w14:paraId="3F387AB6" w14:textId="77777777" w:rsidR="00635F20" w:rsidRPr="006849C3" w:rsidRDefault="00635F20" w:rsidP="00635F20">
      <w:pPr>
        <w:rPr>
          <w:rFonts w:asciiTheme="minorHAnsi" w:hAnsiTheme="minorHAnsi" w:cstheme="minorHAnsi"/>
        </w:rPr>
      </w:pPr>
      <w:r w:rsidRPr="006849C3">
        <w:rPr>
          <w:rFonts w:asciiTheme="minorHAnsi" w:hAnsiTheme="minorHAnsi" w:cstheme="minorHAnsi"/>
        </w:rPr>
        <w:t>A. Patenting practices of foreign drug companies in Jordan since 2001</w:t>
      </w:r>
    </w:p>
    <w:p w14:paraId="74C87A45" w14:textId="77777777" w:rsidR="00635F20" w:rsidRPr="006849C3" w:rsidRDefault="00635F20" w:rsidP="00635F20">
      <w:pPr>
        <w:rPr>
          <w:rStyle w:val="StyleUnderline"/>
          <w:rFonts w:asciiTheme="minorHAnsi" w:hAnsiTheme="minorHAnsi" w:cstheme="minorHAnsi"/>
        </w:rPr>
      </w:pPr>
      <w:r w:rsidRPr="006849C3">
        <w:rPr>
          <w:rFonts w:asciiTheme="minorHAnsi" w:hAnsiTheme="minorHAnsi" w:cstheme="minorHAnsi"/>
        </w:rPr>
        <w:t xml:space="preserve">Numerous medicines marketed in Jordan after enactment of the FTA were not patented by multinational pharmaceutical companies. Working with the Jordan Patent Office and a local patent law fi rm, Oxfam analysed 108 medicines launched onto the Jordanian market since 2001. These medicines represent 42 per cent of all new medicines with no generic equivalent launched from 2002 until mid-2006, and more than 70 per cent of sales of new medicines with no generic equivalent. Of </w:t>
      </w:r>
      <w:r w:rsidRPr="006849C3">
        <w:rPr>
          <w:rStyle w:val="StyleUnderline"/>
          <w:rFonts w:asciiTheme="minorHAnsi" w:hAnsiTheme="minorHAnsi" w:cstheme="minorHAnsi"/>
        </w:rPr>
        <w:t>108 medicines registered and launched by 21 multinational pharmaceutical companies since 2001 that currently enjoy a market monopoly in Jordan, only five medicines have product patent protection. 1</w:t>
      </w:r>
    </w:p>
    <w:p w14:paraId="4A07A752" w14:textId="77777777" w:rsidR="00635F20" w:rsidRPr="006849C3" w:rsidRDefault="00635F20" w:rsidP="00635F20">
      <w:pPr>
        <w:rPr>
          <w:rFonts w:asciiTheme="minorHAnsi" w:hAnsiTheme="minorHAnsi" w:cstheme="minorHAnsi"/>
        </w:rPr>
      </w:pPr>
      <w:r w:rsidRPr="006849C3">
        <w:rPr>
          <w:rFonts w:asciiTheme="minorHAnsi" w:hAnsiTheme="minorHAnsi" w:cstheme="minorHAnsi"/>
        </w:rPr>
        <w:t xml:space="preserve">According to local industry and government officials, </w:t>
      </w:r>
      <w:r w:rsidRPr="006849C3">
        <w:rPr>
          <w:rStyle w:val="StyleUnderline"/>
          <w:rFonts w:asciiTheme="minorHAnsi" w:hAnsiTheme="minorHAnsi" w:cstheme="minorHAnsi"/>
        </w:rPr>
        <w:t xml:space="preserve">most multinational companies decided not to file patent applications </w:t>
      </w:r>
      <w:r w:rsidRPr="006849C3">
        <w:rPr>
          <w:rFonts w:asciiTheme="minorHAnsi" w:hAnsiTheme="minorHAnsi" w:cstheme="minorHAnsi"/>
        </w:rPr>
        <w:t xml:space="preserve">after the US – Jordan FTA was signed because: (1) Jordan is not a member of the Patent Co-operation Treaty (PCT), thereby making </w:t>
      </w:r>
      <w:r w:rsidRPr="006849C3">
        <w:rPr>
          <w:rStyle w:val="StyleUnderline"/>
          <w:rFonts w:asciiTheme="minorHAnsi" w:hAnsiTheme="minorHAnsi" w:cstheme="minorHAnsi"/>
        </w:rPr>
        <w:t>patent filings expensive, complicated and time-consuming for new medicines; (2) many medicines without a generic equivalent would have qualified for little or no patent protection</w:t>
      </w:r>
      <w:r w:rsidRPr="006849C3">
        <w:rPr>
          <w:rFonts w:asciiTheme="minorHAnsi" w:hAnsiTheme="minorHAnsi" w:cstheme="minorHAnsi"/>
        </w:rPr>
        <w:t xml:space="preserve"> in Jordan owing to the original patent filing date; and (3) </w:t>
      </w:r>
      <w:r w:rsidRPr="006849C3">
        <w:rPr>
          <w:rStyle w:val="StyleUnderline"/>
          <w:rFonts w:asciiTheme="minorHAnsi" w:hAnsiTheme="minorHAnsi" w:cstheme="minorHAnsi"/>
        </w:rPr>
        <w:t>pharmaceutical companies concluded that data exclusivity effectively prevents generic competitors from entering the market</w:t>
      </w:r>
      <w:r w:rsidRPr="006849C3">
        <w:rPr>
          <w:rFonts w:asciiTheme="minorHAnsi" w:hAnsiTheme="minorHAnsi" w:cstheme="minorHAnsi"/>
        </w:rPr>
        <w:t xml:space="preserve"> for 5 years following registration of the originator medicine. In fact, of the 21 multinational drug companies, only three bothered to patent medicines that they launched onto the Jordanian market by mid-2006. The other </w:t>
      </w:r>
      <w:r w:rsidRPr="006849C3">
        <w:rPr>
          <w:rStyle w:val="StyleUnderline"/>
          <w:rFonts w:asciiTheme="minorHAnsi" w:hAnsiTheme="minorHAnsi" w:cstheme="minorHAnsi"/>
        </w:rPr>
        <w:t>multinational drug companies chose to rely on data exclusivity to enforce at least a 5-year market monopoly for medicines t</w:t>
      </w:r>
      <w:r w:rsidRPr="006849C3">
        <w:rPr>
          <w:rFonts w:asciiTheme="minorHAnsi" w:hAnsiTheme="minorHAnsi" w:cstheme="minorHAnsi"/>
        </w:rPr>
        <w:t>hat were launched onto the Jordanian market by mid-2006. 2</w:t>
      </w:r>
    </w:p>
    <w:p w14:paraId="22AAD12E" w14:textId="77777777" w:rsidR="00635F20" w:rsidRPr="006849C3" w:rsidRDefault="00635F20" w:rsidP="00635F20">
      <w:pPr>
        <w:rPr>
          <w:rFonts w:asciiTheme="minorHAnsi" w:hAnsiTheme="minorHAnsi" w:cstheme="minorHAnsi"/>
        </w:rPr>
      </w:pPr>
      <w:r w:rsidRPr="006849C3">
        <w:rPr>
          <w:rStyle w:val="StyleUnderline"/>
          <w:rFonts w:asciiTheme="minorHAnsi" w:hAnsiTheme="minorHAnsi" w:cstheme="minorHAnsi"/>
          <w:highlight w:val="green"/>
        </w:rPr>
        <w:t>Data exclusivity creates</w:t>
      </w:r>
      <w:r w:rsidRPr="006849C3">
        <w:rPr>
          <w:rStyle w:val="StyleUnderline"/>
          <w:rFonts w:asciiTheme="minorHAnsi" w:hAnsiTheme="minorHAnsi" w:cstheme="minorHAnsi"/>
        </w:rPr>
        <w:t xml:space="preserve"> a new system of </w:t>
      </w:r>
      <w:r w:rsidRPr="006849C3">
        <w:rPr>
          <w:rStyle w:val="StyleUnderline"/>
          <w:rFonts w:asciiTheme="minorHAnsi" w:hAnsiTheme="minorHAnsi" w:cstheme="minorHAnsi"/>
          <w:highlight w:val="green"/>
        </w:rPr>
        <w:t>monopoly power,</w:t>
      </w:r>
      <w:r w:rsidRPr="006849C3">
        <w:rPr>
          <w:rStyle w:val="StyleUnderline"/>
          <w:rFonts w:asciiTheme="minorHAnsi" w:hAnsiTheme="minorHAnsi" w:cstheme="minorHAnsi"/>
        </w:rPr>
        <w:t xml:space="preserve"> separate from patents, by blocking the registration and marketing approval of generic medicines for 5 or more years, even when no patent exists. Drug regulatory </w:t>
      </w:r>
      <w:r w:rsidRPr="006849C3">
        <w:rPr>
          <w:rStyle w:val="StyleUnderline"/>
          <w:rFonts w:asciiTheme="minorHAnsi" w:hAnsiTheme="minorHAnsi" w:cstheme="minorHAnsi"/>
          <w:highlight w:val="green"/>
        </w:rPr>
        <w:t>authorities are prevented from using</w:t>
      </w:r>
      <w:r w:rsidRPr="006849C3">
        <w:rPr>
          <w:rStyle w:val="StyleUnderline"/>
          <w:rFonts w:asciiTheme="minorHAnsi" w:hAnsiTheme="minorHAnsi" w:cstheme="minorHAnsi"/>
        </w:rPr>
        <w:t xml:space="preserve"> the </w:t>
      </w:r>
      <w:r w:rsidRPr="006849C3">
        <w:rPr>
          <w:rStyle w:val="StyleUnderline"/>
          <w:rFonts w:asciiTheme="minorHAnsi" w:hAnsiTheme="minorHAnsi" w:cstheme="minorHAnsi"/>
          <w:highlight w:val="green"/>
        </w:rPr>
        <w:t>clinical trial data</w:t>
      </w:r>
      <w:r w:rsidRPr="006849C3">
        <w:rPr>
          <w:rStyle w:val="StyleUnderline"/>
          <w:rFonts w:asciiTheme="minorHAnsi" w:hAnsiTheme="minorHAnsi" w:cstheme="minorHAnsi"/>
        </w:rPr>
        <w:t xml:space="preserve"> developed by the originator company to establish the safety and efficacy of a medicine in order </w:t>
      </w:r>
      <w:r w:rsidRPr="006849C3">
        <w:rPr>
          <w:rStyle w:val="StyleUnderline"/>
          <w:rFonts w:asciiTheme="minorHAnsi" w:hAnsiTheme="minorHAnsi" w:cstheme="minorHAnsi"/>
          <w:highlight w:val="green"/>
        </w:rPr>
        <w:t>to approve the marketing of a generic medicine</w:t>
      </w:r>
      <w:r w:rsidRPr="006849C3">
        <w:rPr>
          <w:rStyle w:val="StyleUnderline"/>
          <w:rFonts w:asciiTheme="minorHAnsi" w:hAnsiTheme="minorHAnsi" w:cstheme="minorHAnsi"/>
        </w:rPr>
        <w:t xml:space="preserve"> that has already been shown to be equivalent to the original one. This delays or prevents generic competition</w:t>
      </w:r>
      <w:r w:rsidRPr="006849C3">
        <w:rPr>
          <w:rFonts w:asciiTheme="minorHAnsi" w:hAnsiTheme="minorHAnsi" w:cstheme="minorHAnsi"/>
        </w:rPr>
        <w:t xml:space="preserve">. The TRIPS Agreement protects only ‘undisclosed data ’to prevent ‘ unfair commercial use ’ ; it does not confer either exclusive rights or a period of marketing monopoly. Earlier studies indicate that </w:t>
      </w:r>
      <w:r w:rsidRPr="006849C3">
        <w:rPr>
          <w:rStyle w:val="StyleUnderline"/>
          <w:rFonts w:asciiTheme="minorHAnsi" w:hAnsiTheme="minorHAnsi" w:cstheme="minorHAnsi"/>
        </w:rPr>
        <w:t>enforcing data exclusivity results in significant price increases for medicines.</w:t>
      </w:r>
      <w:r w:rsidRPr="006849C3">
        <w:rPr>
          <w:rFonts w:asciiTheme="minorHAnsi" w:hAnsiTheme="minorHAnsi" w:cstheme="minorHAnsi"/>
        </w:rPr>
        <w:t xml:space="preserve"> 3 </w:t>
      </w:r>
    </w:p>
    <w:p w14:paraId="0E2783C4" w14:textId="77777777" w:rsidR="00635F20" w:rsidRPr="006849C3" w:rsidRDefault="00635F20" w:rsidP="00635F20">
      <w:pPr>
        <w:rPr>
          <w:rStyle w:val="StyleUnderline"/>
          <w:rFonts w:asciiTheme="minorHAnsi" w:hAnsiTheme="minorHAnsi" w:cstheme="minorHAnsi"/>
        </w:rPr>
      </w:pPr>
      <w:r w:rsidRPr="006849C3">
        <w:rPr>
          <w:rStyle w:val="StyleUnderline"/>
          <w:rFonts w:asciiTheme="minorHAnsi" w:hAnsiTheme="minorHAnsi" w:cstheme="minorHAnsi"/>
        </w:rPr>
        <w:t xml:space="preserve">Data exclusivity prohibits generic competition for a specified period of time. The alternative would be for generic manufacturers to </w:t>
      </w:r>
      <w:r w:rsidRPr="006849C3">
        <w:rPr>
          <w:rStyle w:val="StyleUnderline"/>
          <w:rFonts w:asciiTheme="minorHAnsi" w:hAnsiTheme="minorHAnsi" w:cstheme="minorHAnsi"/>
          <w:highlight w:val="green"/>
        </w:rPr>
        <w:t>repeat clinical trials</w:t>
      </w:r>
      <w:r w:rsidRPr="006849C3">
        <w:rPr>
          <w:rStyle w:val="StyleUnderline"/>
          <w:rFonts w:asciiTheme="minorHAnsi" w:hAnsiTheme="minorHAnsi" w:cstheme="minorHAnsi"/>
        </w:rPr>
        <w:t xml:space="preserve"> of medicines to prove their safety and efficacy. However, doing this would </w:t>
      </w:r>
      <w:r w:rsidRPr="006849C3">
        <w:rPr>
          <w:rStyle w:val="StyleUnderline"/>
          <w:rFonts w:asciiTheme="minorHAnsi" w:hAnsiTheme="minorHAnsi" w:cstheme="minorHAnsi"/>
          <w:highlight w:val="green"/>
        </w:rPr>
        <w:t>violate medical ethics</w:t>
      </w:r>
      <w:r w:rsidRPr="006849C3">
        <w:rPr>
          <w:rStyle w:val="StyleUnderline"/>
          <w:rFonts w:asciiTheme="minorHAnsi" w:hAnsiTheme="minorHAnsi" w:cstheme="minorHAnsi"/>
        </w:rPr>
        <w:t xml:space="preserve"> because clinical trial methodologies would require some patients to be given placebos. </w:t>
      </w:r>
      <w:r w:rsidRPr="006849C3">
        <w:rPr>
          <w:rStyle w:val="StyleUnderline"/>
          <w:rFonts w:asciiTheme="minorHAnsi" w:hAnsiTheme="minorHAnsi" w:cstheme="minorHAnsi"/>
          <w:highlight w:val="green"/>
        </w:rPr>
        <w:t>Giving placebos when</w:t>
      </w:r>
      <w:r w:rsidRPr="006849C3">
        <w:rPr>
          <w:rStyle w:val="StyleUnderline"/>
          <w:rFonts w:asciiTheme="minorHAnsi" w:hAnsiTheme="minorHAnsi" w:cstheme="minorHAnsi"/>
        </w:rPr>
        <w:t xml:space="preserve"> the safety and clinical </w:t>
      </w:r>
      <w:r w:rsidRPr="006849C3">
        <w:rPr>
          <w:rStyle w:val="StyleUnderline"/>
          <w:rFonts w:asciiTheme="minorHAnsi" w:hAnsiTheme="minorHAnsi" w:cstheme="minorHAnsi"/>
          <w:highlight w:val="green"/>
        </w:rPr>
        <w:t>validity</w:t>
      </w:r>
      <w:r w:rsidRPr="006849C3">
        <w:rPr>
          <w:rStyle w:val="StyleUnderline"/>
          <w:rFonts w:asciiTheme="minorHAnsi" w:hAnsiTheme="minorHAnsi" w:cstheme="minorHAnsi"/>
        </w:rPr>
        <w:t xml:space="preserve"> of the medicine being tested is </w:t>
      </w:r>
      <w:r w:rsidRPr="006849C3">
        <w:rPr>
          <w:rStyle w:val="StyleUnderline"/>
          <w:rFonts w:asciiTheme="minorHAnsi" w:hAnsiTheme="minorHAnsi" w:cstheme="minorHAnsi"/>
          <w:highlight w:val="green"/>
        </w:rPr>
        <w:t>already established</w:t>
      </w:r>
      <w:r w:rsidRPr="006849C3">
        <w:rPr>
          <w:rStyle w:val="StyleUnderline"/>
          <w:rFonts w:asciiTheme="minorHAnsi" w:hAnsiTheme="minorHAnsi" w:cstheme="minorHAnsi"/>
        </w:rPr>
        <w:t xml:space="preserve"> and is unethical</w:t>
      </w:r>
      <w:r w:rsidRPr="006849C3">
        <w:rPr>
          <w:rFonts w:asciiTheme="minorHAnsi" w:hAnsiTheme="minorHAnsi" w:cstheme="minorHAnsi"/>
        </w:rPr>
        <w:t xml:space="preserve">. In recent years multinational drug companies have started to file patent applications for drug precursors that will eventually be launched on the Jordanian market. It generally requires between 8 and 10 years to obtain a medicine to the market from the time the patent application is fi led. </w:t>
      </w:r>
      <w:r w:rsidRPr="006849C3">
        <w:rPr>
          <w:rStyle w:val="StyleUnderline"/>
          <w:rFonts w:asciiTheme="minorHAnsi" w:hAnsiTheme="minorHAnsi" w:cstheme="minorHAnsi"/>
        </w:rPr>
        <w:t>Data exclusivity will ensure that even if a patent application is rejected, the pharmaceutical company can secure at least 5 years of monopoly protection.</w:t>
      </w:r>
    </w:p>
    <w:p w14:paraId="1CF6B692" w14:textId="77777777" w:rsidR="00635F20" w:rsidRPr="006849C3" w:rsidRDefault="00635F20" w:rsidP="00635F20">
      <w:pPr>
        <w:rPr>
          <w:rStyle w:val="StyleUnderline"/>
          <w:rFonts w:asciiTheme="minorHAnsi" w:hAnsiTheme="minorHAnsi" w:cstheme="minorHAnsi"/>
        </w:rPr>
      </w:pPr>
      <w:r w:rsidRPr="006849C3">
        <w:rPr>
          <w:rStyle w:val="StyleUnderline"/>
          <w:rFonts w:asciiTheme="minorHAnsi" w:hAnsiTheme="minorHAnsi" w:cstheme="minorHAnsi"/>
        </w:rPr>
        <w:t>Data exclusivity prevents generic competition independent of patent protection</w:t>
      </w:r>
    </w:p>
    <w:p w14:paraId="3FC6B3A4" w14:textId="77777777" w:rsidR="00635F20" w:rsidRPr="006849C3" w:rsidRDefault="00635F20" w:rsidP="00635F20">
      <w:pPr>
        <w:rPr>
          <w:rFonts w:asciiTheme="minorHAnsi" w:hAnsiTheme="minorHAnsi" w:cstheme="minorHAnsi"/>
        </w:rPr>
      </w:pPr>
      <w:r w:rsidRPr="006849C3">
        <w:rPr>
          <w:rStyle w:val="StyleUnderline"/>
          <w:rFonts w:asciiTheme="minorHAnsi" w:hAnsiTheme="minorHAnsi" w:cstheme="minorHAnsi"/>
        </w:rPr>
        <w:t>Multinational pharmaceutical companies have prevented generic competition for many medicines by solely enforcing data exclusivity provisions in Jordan ’ s IP law. This is because companies can rely upon data exclusivity more easily than patent protection to deny generic competition.</w:t>
      </w:r>
      <w:r w:rsidRPr="006849C3">
        <w:rPr>
          <w:rFonts w:asciiTheme="minorHAnsi" w:hAnsiTheme="minorHAnsi" w:cstheme="minorHAnsi"/>
        </w:rPr>
        <w:t xml:space="preserve"> Patent offices apply rigorous standards and impose safeguards to ensure that only innovative medicines are granted a monopoly. On the contrary, a pharmaceutical company merely has to submit clinical trial data to obtain a 5-year market monopoly.</w:t>
      </w:r>
    </w:p>
    <w:p w14:paraId="44E661AF" w14:textId="77777777" w:rsidR="00635F20" w:rsidRPr="006849C3" w:rsidRDefault="00635F20" w:rsidP="00635F20">
      <w:pPr>
        <w:rPr>
          <w:rStyle w:val="StyleUnderline"/>
          <w:rFonts w:asciiTheme="minorHAnsi" w:hAnsiTheme="minorHAnsi" w:cstheme="minorHAnsi"/>
        </w:rPr>
      </w:pPr>
      <w:r w:rsidRPr="006849C3">
        <w:rPr>
          <w:rFonts w:asciiTheme="minorHAnsi" w:hAnsiTheme="minorHAnsi" w:cstheme="minorHAnsi"/>
        </w:rPr>
        <w:t xml:space="preserve">According to Oxfam ’ s analysis </w:t>
      </w:r>
      <w:r w:rsidRPr="006849C3">
        <w:rPr>
          <w:rStyle w:val="StyleUnderline"/>
          <w:rFonts w:asciiTheme="minorHAnsi" w:hAnsiTheme="minorHAnsi" w:cstheme="minorHAnsi"/>
          <w:highlight w:val="green"/>
        </w:rPr>
        <w:t>of 103 medicines</w:t>
      </w:r>
      <w:r w:rsidRPr="006849C3">
        <w:rPr>
          <w:rFonts w:asciiTheme="minorHAnsi" w:hAnsiTheme="minorHAnsi" w:cstheme="minorHAnsi"/>
        </w:rPr>
        <w:t xml:space="preserve"> registered and launched since 2001 that currently have no patent protection in Jordan, </w:t>
      </w:r>
      <w:r w:rsidRPr="006849C3">
        <w:rPr>
          <w:rStyle w:val="StyleUnderline"/>
          <w:rFonts w:asciiTheme="minorHAnsi" w:hAnsiTheme="minorHAnsi" w:cstheme="minorHAnsi"/>
        </w:rPr>
        <w:t xml:space="preserve">at least </w:t>
      </w:r>
      <w:r w:rsidRPr="006849C3">
        <w:rPr>
          <w:rStyle w:val="StyleUnderline"/>
          <w:rFonts w:asciiTheme="minorHAnsi" w:hAnsiTheme="minorHAnsi" w:cstheme="minorHAnsi"/>
          <w:highlight w:val="green"/>
        </w:rPr>
        <w:t>79 per cent have no competition from</w:t>
      </w:r>
      <w:r w:rsidRPr="006849C3">
        <w:rPr>
          <w:rStyle w:val="StyleUnderline"/>
          <w:rFonts w:asciiTheme="minorHAnsi" w:hAnsiTheme="minorHAnsi" w:cstheme="minorHAnsi"/>
        </w:rPr>
        <w:t xml:space="preserve"> a </w:t>
      </w:r>
      <w:r w:rsidRPr="006849C3">
        <w:rPr>
          <w:rStyle w:val="StyleUnderline"/>
          <w:rFonts w:asciiTheme="minorHAnsi" w:hAnsiTheme="minorHAnsi" w:cstheme="minorHAnsi"/>
          <w:highlight w:val="green"/>
        </w:rPr>
        <w:t>generic</w:t>
      </w:r>
      <w:r w:rsidRPr="006849C3">
        <w:rPr>
          <w:rStyle w:val="StyleUnderline"/>
          <w:rFonts w:asciiTheme="minorHAnsi" w:hAnsiTheme="minorHAnsi" w:cstheme="minorHAnsi"/>
        </w:rPr>
        <w:t xml:space="preserve"> equivalent </w:t>
      </w:r>
      <w:r w:rsidRPr="006849C3">
        <w:rPr>
          <w:rStyle w:val="StyleUnderline"/>
          <w:rFonts w:asciiTheme="minorHAnsi" w:hAnsiTheme="minorHAnsi" w:cstheme="minorHAnsi"/>
          <w:highlight w:val="green"/>
        </w:rPr>
        <w:t>as a consequence of data exclusivity</w:t>
      </w:r>
      <w:r w:rsidRPr="006849C3">
        <w:rPr>
          <w:rFonts w:asciiTheme="minorHAnsi" w:hAnsiTheme="minorHAnsi" w:cstheme="minorHAnsi"/>
        </w:rPr>
        <w:t xml:space="preserve">. Jordanian generic manufacturers expressed frustration at the data exclusivity law because multinational </w:t>
      </w:r>
      <w:r w:rsidRPr="006849C3">
        <w:rPr>
          <w:rStyle w:val="StyleUnderline"/>
          <w:rFonts w:asciiTheme="minorHAnsi" w:hAnsiTheme="minorHAnsi" w:cstheme="minorHAnsi"/>
        </w:rPr>
        <w:t xml:space="preserve">pharmaceutical companies can rely upon data exclusivity to preclude generic competition. A </w:t>
      </w:r>
      <w:r w:rsidRPr="006849C3">
        <w:rPr>
          <w:rStyle w:val="StyleUnderline"/>
          <w:rFonts w:asciiTheme="minorHAnsi" w:hAnsiTheme="minorHAnsi" w:cstheme="minorHAnsi"/>
          <w:highlight w:val="green"/>
        </w:rPr>
        <w:t>generic competitor could replicate these medicines, in the absence of</w:t>
      </w:r>
      <w:r w:rsidRPr="006849C3">
        <w:rPr>
          <w:rStyle w:val="StyleUnderline"/>
          <w:rFonts w:asciiTheme="minorHAnsi" w:hAnsiTheme="minorHAnsi" w:cstheme="minorHAnsi"/>
        </w:rPr>
        <w:t xml:space="preserve"> a </w:t>
      </w:r>
      <w:r w:rsidRPr="006849C3">
        <w:rPr>
          <w:rStyle w:val="StyleUnderline"/>
          <w:rFonts w:asciiTheme="minorHAnsi" w:hAnsiTheme="minorHAnsi" w:cstheme="minorHAnsi"/>
          <w:highlight w:val="green"/>
        </w:rPr>
        <w:t>data exclusivity</w:t>
      </w:r>
      <w:r w:rsidRPr="006849C3">
        <w:rPr>
          <w:rStyle w:val="StyleUnderline"/>
          <w:rFonts w:asciiTheme="minorHAnsi" w:hAnsiTheme="minorHAnsi" w:cstheme="minorHAnsi"/>
        </w:rPr>
        <w:t xml:space="preserve"> law, </w:t>
      </w:r>
      <w:r w:rsidRPr="006849C3">
        <w:rPr>
          <w:rStyle w:val="StyleUnderline"/>
          <w:rFonts w:asciiTheme="minorHAnsi" w:hAnsiTheme="minorHAnsi" w:cstheme="minorHAnsi"/>
          <w:highlight w:val="green"/>
        </w:rPr>
        <w:t>shortly after</w:t>
      </w:r>
      <w:r w:rsidRPr="006849C3">
        <w:rPr>
          <w:rStyle w:val="StyleUnderline"/>
          <w:rFonts w:asciiTheme="minorHAnsi" w:hAnsiTheme="minorHAnsi" w:cstheme="minorHAnsi"/>
        </w:rPr>
        <w:t xml:space="preserve"> the medicine’s </w:t>
      </w:r>
      <w:r w:rsidRPr="006849C3">
        <w:rPr>
          <w:rStyle w:val="StyleUnderline"/>
          <w:rFonts w:asciiTheme="minorHAnsi" w:hAnsiTheme="minorHAnsi" w:cstheme="minorHAnsi"/>
          <w:highlight w:val="green"/>
        </w:rPr>
        <w:t>launch</w:t>
      </w:r>
      <w:r w:rsidRPr="006849C3">
        <w:rPr>
          <w:rStyle w:val="StyleUnderline"/>
          <w:rFonts w:asciiTheme="minorHAnsi" w:hAnsiTheme="minorHAnsi" w:cstheme="minorHAnsi"/>
        </w:rPr>
        <w:t xml:space="preserve"> on the domestic market.</w:t>
      </w:r>
    </w:p>
    <w:p w14:paraId="553E5EE0" w14:textId="77777777" w:rsidR="00635F20" w:rsidRPr="006849C3" w:rsidRDefault="00635F20" w:rsidP="00635F20">
      <w:pPr>
        <w:rPr>
          <w:rFonts w:asciiTheme="minorHAnsi" w:hAnsiTheme="minorHAnsi" w:cstheme="minorHAnsi"/>
        </w:rPr>
      </w:pPr>
      <w:r w:rsidRPr="006849C3">
        <w:rPr>
          <w:rFonts w:asciiTheme="minorHAnsi" w:hAnsiTheme="minorHAnsi" w:cstheme="minorHAnsi"/>
        </w:rPr>
        <w:t>Although data exclusivity was imposed as a result of the US – Jordan FTA and WTO accession, the TRIPS-plus measures benefit many other countries ’multinational drug companies. At least 21 US, European Union (EU), and Swiss drug companies have taken advantage of the benefits of data exclusivity. TRIPS-plus rules, although imposed by the US FTA, benefit all drug companies because developing countries must alter their national IP laws to fully implement TRIPS-plus rules. Thus, all pharmaceutical companies marketing medicines in a developing country, including European companies, benefit from these changes, and benefit from US efforts to impose TRIPS-plus rules elsewhere.</w:t>
      </w:r>
    </w:p>
    <w:p w14:paraId="54CA8B38" w14:textId="77777777" w:rsidR="00635F20" w:rsidRPr="006849C3" w:rsidRDefault="00635F20" w:rsidP="00635F20">
      <w:pPr>
        <w:rPr>
          <w:rStyle w:val="StyleUnderline"/>
          <w:rFonts w:asciiTheme="minorHAnsi" w:hAnsiTheme="minorHAnsi" w:cstheme="minorHAnsi"/>
        </w:rPr>
      </w:pPr>
      <w:r w:rsidRPr="006849C3">
        <w:rPr>
          <w:rStyle w:val="StyleUnderline"/>
          <w:rFonts w:asciiTheme="minorHAnsi" w:hAnsiTheme="minorHAnsi" w:cstheme="minorHAnsi"/>
        </w:rPr>
        <w:t>Consequences of data exclusivity on public health</w:t>
      </w:r>
    </w:p>
    <w:p w14:paraId="794BC6FF" w14:textId="77777777" w:rsidR="00635F20" w:rsidRPr="006849C3" w:rsidRDefault="00635F20" w:rsidP="00635F20">
      <w:pPr>
        <w:rPr>
          <w:rStyle w:val="StyleUnderline"/>
          <w:rFonts w:asciiTheme="minorHAnsi" w:hAnsiTheme="minorHAnsi" w:cstheme="minorHAnsi"/>
        </w:rPr>
      </w:pPr>
      <w:r w:rsidRPr="006849C3">
        <w:rPr>
          <w:rStyle w:val="StyleUnderline"/>
          <w:rFonts w:asciiTheme="minorHAnsi" w:hAnsiTheme="minorHAnsi" w:cstheme="minorHAnsi"/>
          <w:highlight w:val="green"/>
        </w:rPr>
        <w:t xml:space="preserve">Generic competition </w:t>
      </w:r>
      <w:r w:rsidRPr="006849C3">
        <w:rPr>
          <w:rStyle w:val="StyleUnderline"/>
          <w:rFonts w:asciiTheme="minorHAnsi" w:hAnsiTheme="minorHAnsi" w:cstheme="minorHAnsi"/>
        </w:rPr>
        <w:t xml:space="preserve">drastically </w:t>
      </w:r>
      <w:r w:rsidRPr="006849C3">
        <w:rPr>
          <w:rStyle w:val="StyleUnderline"/>
          <w:rFonts w:asciiTheme="minorHAnsi" w:hAnsiTheme="minorHAnsi" w:cstheme="minorHAnsi"/>
          <w:highlight w:val="green"/>
        </w:rPr>
        <w:t xml:space="preserve">reduces </w:t>
      </w:r>
      <w:r w:rsidRPr="006849C3">
        <w:rPr>
          <w:rStyle w:val="StyleUnderline"/>
          <w:rFonts w:asciiTheme="minorHAnsi" w:hAnsiTheme="minorHAnsi" w:cstheme="minorHAnsi"/>
        </w:rPr>
        <w:t xml:space="preserve">medicine </w:t>
      </w:r>
      <w:r w:rsidRPr="006849C3">
        <w:rPr>
          <w:rStyle w:val="StyleUnderline"/>
          <w:rFonts w:asciiTheme="minorHAnsi" w:hAnsiTheme="minorHAnsi" w:cstheme="minorHAnsi"/>
          <w:highlight w:val="green"/>
        </w:rPr>
        <w:t>prices</w:t>
      </w:r>
      <w:r w:rsidRPr="006849C3">
        <w:rPr>
          <w:rStyle w:val="StyleUnderline"/>
          <w:rFonts w:asciiTheme="minorHAnsi" w:hAnsiTheme="minorHAnsi" w:cstheme="minorHAnsi"/>
        </w:rPr>
        <w:t>. Multinational pharmaceutical companies that enforce data exclusivity for their clinical trial data in Jordan can prevent the onset of generic competition for 5 years, even without a patent on the medicine.</w:t>
      </w:r>
    </w:p>
    <w:p w14:paraId="6B1E14CD" w14:textId="77777777" w:rsidR="00635F20" w:rsidRPr="006849C3" w:rsidRDefault="00635F20" w:rsidP="00635F20">
      <w:pPr>
        <w:rPr>
          <w:rFonts w:asciiTheme="minorHAnsi" w:hAnsiTheme="minorHAnsi" w:cstheme="minorHAnsi"/>
        </w:rPr>
      </w:pPr>
      <w:r w:rsidRPr="006849C3">
        <w:rPr>
          <w:rStyle w:val="StyleUnderline"/>
          <w:rFonts w:asciiTheme="minorHAnsi" w:hAnsiTheme="minorHAnsi" w:cstheme="minorHAnsi"/>
        </w:rPr>
        <w:t>In contrast, nearby Egypt has not introduced data exclusivity</w:t>
      </w:r>
      <w:r w:rsidRPr="006849C3">
        <w:rPr>
          <w:rFonts w:asciiTheme="minorHAnsi" w:hAnsiTheme="minorHAnsi" w:cstheme="minorHAnsi"/>
        </w:rPr>
        <w:t xml:space="preserve"> and other TRIPS-plus rules, and multinational pharmaceutical companies have only received patent protection for medicines from 2005 onwards. </w:t>
      </w:r>
      <w:r w:rsidRPr="006849C3">
        <w:rPr>
          <w:rStyle w:val="StyleUnderline"/>
          <w:rFonts w:asciiTheme="minorHAnsi" w:hAnsiTheme="minorHAnsi" w:cstheme="minorHAnsi"/>
        </w:rPr>
        <w:t>Thus, most medicines currently sold on the Egyptian market have no form of monopoly protection (and therefore may have multiple generic competitors).</w:t>
      </w:r>
    </w:p>
    <w:p w14:paraId="7C10F986" w14:textId="77777777" w:rsidR="00635F20" w:rsidRPr="006849C3" w:rsidRDefault="00635F20" w:rsidP="00635F20">
      <w:pPr>
        <w:rPr>
          <w:rFonts w:asciiTheme="minorHAnsi" w:hAnsiTheme="minorHAnsi" w:cstheme="minorHAnsi"/>
        </w:rPr>
      </w:pPr>
      <w:r w:rsidRPr="006849C3">
        <w:rPr>
          <w:rFonts w:asciiTheme="minorHAnsi" w:hAnsiTheme="minorHAnsi" w:cstheme="minorHAnsi"/>
        </w:rPr>
        <w:t>Heart disease and diabetes are serious public health problems in both Jordan and Egypt. Jordan had approximately 195,000 cases of diabetes in 2000, while Egypt, a more populous country, had an estimated 2.6 million cases. Similarly, according to 2002 WHO (World Health Organization) estimates, heart disease is one of the leading causes of death in both countries.</w:t>
      </w:r>
    </w:p>
    <w:p w14:paraId="32419007" w14:textId="77777777" w:rsidR="00635F20" w:rsidRPr="006849C3" w:rsidRDefault="00635F20" w:rsidP="00635F20">
      <w:pPr>
        <w:rPr>
          <w:rFonts w:asciiTheme="minorHAnsi" w:hAnsiTheme="minorHAnsi" w:cstheme="minorHAnsi"/>
        </w:rPr>
      </w:pPr>
      <w:r w:rsidRPr="006849C3">
        <w:rPr>
          <w:rFonts w:asciiTheme="minorHAnsi" w:hAnsiTheme="minorHAnsi" w:cstheme="minorHAnsi"/>
        </w:rPr>
        <w:t xml:space="preserve">A comparison of prices for five best-selling medicines that treat diabetes and cardiovascular disease in Jordan and Egypt illustrates the enormous disparity between the costs of the originator medicine in Jordan (with no generic competitor available solely because of data exclusivity) against the lowest-priced generic equivalent in Egypt (where price </w:t>
      </w:r>
      <w:r w:rsidRPr="00F1279C">
        <w:rPr>
          <w:rFonts w:asciiTheme="minorHAnsi" w:hAnsiTheme="minorHAnsi" w:cstheme="minorHAnsi"/>
        </w:rPr>
        <w:t>reductions</w:t>
      </w:r>
      <w:r w:rsidRPr="006849C3">
        <w:rPr>
          <w:rFonts w:asciiTheme="minorHAnsi" w:hAnsiTheme="minorHAnsi" w:cstheme="minorHAnsi"/>
        </w:rPr>
        <w:t xml:space="preserve"> owing to generic competition are unrestricted) (see Table 1 ).</w:t>
      </w:r>
    </w:p>
    <w:p w14:paraId="183F2A3F" w14:textId="77777777" w:rsidR="00635F20" w:rsidRPr="006849C3" w:rsidRDefault="00635F20" w:rsidP="00635F20">
      <w:pPr>
        <w:rPr>
          <w:rStyle w:val="StyleUnderline"/>
          <w:rFonts w:asciiTheme="minorHAnsi" w:hAnsiTheme="minorHAnsi" w:cstheme="minorHAnsi"/>
        </w:rPr>
      </w:pPr>
      <w:r w:rsidRPr="006849C3">
        <w:rPr>
          <w:rStyle w:val="StyleUnderline"/>
          <w:rFonts w:asciiTheme="minorHAnsi" w:hAnsiTheme="minorHAnsi" w:cstheme="minorHAnsi"/>
        </w:rPr>
        <w:t xml:space="preserve">These new medicines are significantly more expensive in Jordan than in Egypt. If </w:t>
      </w:r>
      <w:r w:rsidRPr="006849C3">
        <w:rPr>
          <w:rStyle w:val="StyleUnderline"/>
          <w:rFonts w:asciiTheme="minorHAnsi" w:hAnsiTheme="minorHAnsi" w:cstheme="minorHAnsi"/>
          <w:highlight w:val="green"/>
        </w:rPr>
        <w:t>TRIPS-plus rules</w:t>
      </w:r>
      <w:r w:rsidRPr="006849C3">
        <w:rPr>
          <w:rStyle w:val="StyleUnderline"/>
          <w:rFonts w:asciiTheme="minorHAnsi" w:hAnsiTheme="minorHAnsi" w:cstheme="minorHAnsi"/>
        </w:rPr>
        <w:t xml:space="preserve"> had been present in Egypt, local manufacturers could not have driven down the prices for these medicines through generic competition, and the prices for these medicines would have been much higher. The result would have been </w:t>
      </w:r>
      <w:r w:rsidRPr="006849C3">
        <w:rPr>
          <w:rStyle w:val="StyleUnderline"/>
          <w:rFonts w:asciiTheme="minorHAnsi" w:hAnsiTheme="minorHAnsi" w:cstheme="minorHAnsi"/>
          <w:highlight w:val="green"/>
        </w:rPr>
        <w:t>increased healthcare costs and less medical treatment</w:t>
      </w:r>
      <w:r w:rsidRPr="006849C3">
        <w:rPr>
          <w:rStyle w:val="StyleUnderline"/>
          <w:rFonts w:asciiTheme="minorHAnsi" w:hAnsiTheme="minorHAnsi" w:cstheme="minorHAnsi"/>
        </w:rPr>
        <w:t xml:space="preserve">, especially for poor people. </w:t>
      </w:r>
    </w:p>
    <w:p w14:paraId="4A447439" w14:textId="77777777" w:rsidR="00635F20" w:rsidRPr="006849C3" w:rsidRDefault="00635F20" w:rsidP="00635F20">
      <w:pPr>
        <w:rPr>
          <w:rFonts w:asciiTheme="minorHAnsi" w:hAnsiTheme="minorHAnsi" w:cstheme="minorHAnsi"/>
        </w:rPr>
      </w:pPr>
      <w:r w:rsidRPr="006849C3">
        <w:rPr>
          <w:rFonts w:asciiTheme="minorHAnsi" w:hAnsiTheme="minorHAnsi" w:cstheme="minorHAnsi"/>
        </w:rPr>
        <w:t>Three years of additional data exclusivity for new uses of old medicines</w:t>
      </w:r>
    </w:p>
    <w:p w14:paraId="3F2B9788" w14:textId="77777777" w:rsidR="00635F20" w:rsidRPr="006849C3" w:rsidRDefault="00635F20" w:rsidP="00635F20">
      <w:pPr>
        <w:rPr>
          <w:rFonts w:asciiTheme="minorHAnsi" w:hAnsiTheme="minorHAnsi" w:cstheme="minorHAnsi"/>
        </w:rPr>
      </w:pPr>
      <w:r w:rsidRPr="006849C3">
        <w:rPr>
          <w:rFonts w:asciiTheme="minorHAnsi" w:hAnsiTheme="minorHAnsi" w:cstheme="minorHAnsi"/>
        </w:rPr>
        <w:t xml:space="preserve">Article 4 of the US – Jordan FTA requires Jordan ’ s drug regulatory authority to provide </w:t>
      </w:r>
      <w:r w:rsidRPr="006849C3">
        <w:rPr>
          <w:rStyle w:val="StyleUnderline"/>
          <w:rFonts w:asciiTheme="minorHAnsi" w:hAnsiTheme="minorHAnsi" w:cstheme="minorHAnsi"/>
        </w:rPr>
        <w:t xml:space="preserve">three </w:t>
      </w:r>
      <w:r w:rsidRPr="00F1279C">
        <w:rPr>
          <w:rStyle w:val="StyleUnderline"/>
          <w:rFonts w:asciiTheme="minorHAnsi" w:hAnsiTheme="minorHAnsi" w:cstheme="minorHAnsi"/>
        </w:rPr>
        <w:t>additional</w:t>
      </w:r>
      <w:r w:rsidRPr="006849C3">
        <w:rPr>
          <w:rStyle w:val="StyleUnderline"/>
          <w:rFonts w:asciiTheme="minorHAnsi" w:hAnsiTheme="minorHAnsi" w:cstheme="minorHAnsi"/>
        </w:rPr>
        <w:t xml:space="preserve"> years of data exclusivity when a drug manufacturer discovers a new use for a previously known chemical entity.</w:t>
      </w:r>
      <w:r w:rsidRPr="006849C3">
        <w:rPr>
          <w:rFonts w:asciiTheme="minorHAnsi" w:hAnsiTheme="minorHAnsi" w:cstheme="minorHAnsi"/>
        </w:rPr>
        <w:t xml:space="preserve"> There is considerable disagreement between the multinational pharmaceutical industry and the Jordanian government about which medicines can receive additional monopoly protection. Pharmaceutical companies have argued that a ‘ new use ’would broadly include new therapeutic indications, formulas, dosage forms and formulations. Therefore, </w:t>
      </w:r>
      <w:r w:rsidRPr="006849C3">
        <w:rPr>
          <w:rStyle w:val="StyleUnderline"/>
          <w:rFonts w:asciiTheme="minorHAnsi" w:hAnsiTheme="minorHAnsi" w:cstheme="minorHAnsi"/>
          <w:highlight w:val="green"/>
        </w:rPr>
        <w:t>companies</w:t>
      </w:r>
      <w:r w:rsidRPr="006849C3">
        <w:rPr>
          <w:rFonts w:asciiTheme="minorHAnsi" w:hAnsiTheme="minorHAnsi" w:cstheme="minorHAnsi"/>
        </w:rPr>
        <w:t xml:space="preserve"> have attempted, including through use of litigation and lobbying of the US Trade Representative ’ s office, to </w:t>
      </w:r>
      <w:r w:rsidRPr="006849C3">
        <w:rPr>
          <w:rStyle w:val="StyleUnderline"/>
          <w:rFonts w:asciiTheme="minorHAnsi" w:hAnsiTheme="minorHAnsi" w:cstheme="minorHAnsi"/>
          <w:highlight w:val="green"/>
        </w:rPr>
        <w:t xml:space="preserve">extend data exclusivity to trivial modifications </w:t>
      </w:r>
      <w:r w:rsidRPr="006849C3">
        <w:rPr>
          <w:rStyle w:val="StyleUnderline"/>
          <w:rFonts w:asciiTheme="minorHAnsi" w:hAnsiTheme="minorHAnsi" w:cstheme="minorHAnsi"/>
        </w:rPr>
        <w:t xml:space="preserve">of a medicine, such as arguing that a higher dosage of an existing medicine would qualify as a ‘ new use ’ . </w:t>
      </w:r>
      <w:r w:rsidRPr="006849C3">
        <w:rPr>
          <w:rFonts w:asciiTheme="minorHAnsi" w:hAnsiTheme="minorHAnsi" w:cstheme="minorHAnsi"/>
        </w:rPr>
        <w:t>On the contrary, the government argued that a ‘ new use ’only extends, at a maximum, to new indications for old medicines. Despite this narrow definition, at least 25 medicines have received an additional 3 years of monopoly protection for new indications. 4</w:t>
      </w:r>
    </w:p>
    <w:p w14:paraId="06611AAB" w14:textId="77777777" w:rsidR="00635F20" w:rsidRPr="006849C3" w:rsidRDefault="00635F20" w:rsidP="00635F20">
      <w:pPr>
        <w:pStyle w:val="Heading4"/>
        <w:rPr>
          <w:rFonts w:asciiTheme="minorHAnsi" w:hAnsiTheme="minorHAnsi" w:cstheme="minorHAnsi"/>
        </w:rPr>
      </w:pPr>
      <w:r w:rsidRPr="006849C3">
        <w:rPr>
          <w:rFonts w:asciiTheme="minorHAnsi" w:hAnsiTheme="minorHAnsi" w:cstheme="minorHAnsi"/>
        </w:rPr>
        <w:t>Data exclusivity stymies the generic market which is key to the Jordanian pharmaceutical industry. That spills over to neighboring countries and the Jordanian economy writ large.</w:t>
      </w:r>
    </w:p>
    <w:p w14:paraId="5648D8ED" w14:textId="77777777" w:rsidR="00635F20" w:rsidRPr="006849C3" w:rsidRDefault="00635F20" w:rsidP="00635F20">
      <w:pPr>
        <w:rPr>
          <w:rFonts w:asciiTheme="minorHAnsi" w:hAnsiTheme="minorHAnsi" w:cstheme="minorHAnsi"/>
        </w:rPr>
      </w:pPr>
      <w:r w:rsidRPr="006849C3">
        <w:rPr>
          <w:rStyle w:val="Style13ptBold"/>
          <w:rFonts w:asciiTheme="minorHAnsi" w:hAnsiTheme="minorHAnsi" w:cstheme="minorHAnsi"/>
        </w:rPr>
        <w:t xml:space="preserve">Armouti and Nsour 16 </w:t>
      </w:r>
      <w:r w:rsidRPr="006849C3">
        <w:rPr>
          <w:rFonts w:asciiTheme="minorHAnsi" w:hAnsiTheme="minorHAnsi" w:cstheme="minorHAnsi"/>
        </w:rPr>
        <w:t xml:space="preserve">“Data Exclusivity for Pharmaceuticals: Was It the Best Choice for Jordan Under the U.S.- Jordan Free Trade Agreement?” WAEL ARMOUTI [LL.M in intellectual property law, Faculty of Law, the University of Jordan (Amman, Jordan), Legal Affairs Director at Jordan Food and Drug Administration (JFDA).] AND MOHAMMAD F.A. NSOUR [Lawyer and associate law professor at the University of Jordan.] OREGON REVIEW OF INTERNATIONAL LAW [Vol. 17, 259 2016] </w:t>
      </w:r>
      <w:hyperlink r:id="rId8" w:history="1">
        <w:r w:rsidRPr="006849C3">
          <w:rPr>
            <w:rStyle w:val="Hyperlink"/>
            <w:rFonts w:asciiTheme="minorHAnsi" w:hAnsiTheme="minorHAnsi" w:cstheme="minorHAnsi"/>
          </w:rPr>
          <w:t>https://scholarsbank.uoregon.edu/xmlui/bitstream/handle/1794/20019/Nsour.pdf?sequence=1&amp;isAllowed=y</w:t>
        </w:r>
      </w:hyperlink>
      <w:r w:rsidRPr="006849C3">
        <w:rPr>
          <w:rFonts w:asciiTheme="minorHAnsi" w:hAnsiTheme="minorHAnsi" w:cstheme="minorHAnsi"/>
        </w:rPr>
        <w:t xml:space="preserve"> SM</w:t>
      </w:r>
    </w:p>
    <w:p w14:paraId="43B6EEE3" w14:textId="77777777" w:rsidR="00635F20" w:rsidRPr="006849C3" w:rsidRDefault="00635F20" w:rsidP="00635F20">
      <w:pPr>
        <w:rPr>
          <w:rStyle w:val="StyleUnderline"/>
          <w:rFonts w:asciiTheme="minorHAnsi" w:hAnsiTheme="minorHAnsi" w:cstheme="minorHAnsi"/>
        </w:rPr>
      </w:pPr>
      <w:r w:rsidRPr="006849C3">
        <w:rPr>
          <w:rFonts w:asciiTheme="minorHAnsi" w:hAnsiTheme="minorHAnsi" w:cstheme="minorHAnsi"/>
        </w:rPr>
        <w:t xml:space="preserve">Since 2001, </w:t>
      </w:r>
      <w:r w:rsidRPr="006849C3">
        <w:rPr>
          <w:rStyle w:val="StyleUnderline"/>
          <w:rFonts w:asciiTheme="minorHAnsi" w:hAnsiTheme="minorHAnsi" w:cstheme="minorHAnsi"/>
          <w:highlight w:val="green"/>
        </w:rPr>
        <w:t xml:space="preserve">no </w:t>
      </w:r>
      <w:r w:rsidRPr="006849C3">
        <w:rPr>
          <w:rStyle w:val="StyleUnderline"/>
          <w:rFonts w:asciiTheme="minorHAnsi" w:hAnsiTheme="minorHAnsi" w:cstheme="minorHAnsi"/>
        </w:rPr>
        <w:t xml:space="preserve">real </w:t>
      </w:r>
      <w:r w:rsidRPr="006849C3">
        <w:rPr>
          <w:rStyle w:val="StyleUnderline"/>
          <w:rFonts w:asciiTheme="minorHAnsi" w:hAnsiTheme="minorHAnsi" w:cstheme="minorHAnsi"/>
          <w:highlight w:val="green"/>
        </w:rPr>
        <w:t>foreign investments</w:t>
      </w:r>
      <w:r w:rsidRPr="006849C3">
        <w:rPr>
          <w:rStyle w:val="StyleUnderline"/>
          <w:rFonts w:asciiTheme="minorHAnsi" w:hAnsiTheme="minorHAnsi" w:cstheme="minorHAnsi"/>
        </w:rPr>
        <w:t xml:space="preserve"> from originator companies </w:t>
      </w:r>
      <w:r w:rsidRPr="006849C3">
        <w:rPr>
          <w:rStyle w:val="StyleUnderline"/>
          <w:rFonts w:asciiTheme="minorHAnsi" w:hAnsiTheme="minorHAnsi" w:cstheme="minorHAnsi"/>
          <w:highlight w:val="green"/>
        </w:rPr>
        <w:t>in Jordan have materialized</w:t>
      </w:r>
      <w:r w:rsidRPr="006849C3">
        <w:rPr>
          <w:rFonts w:asciiTheme="minorHAnsi" w:hAnsiTheme="minorHAnsi" w:cstheme="minorHAnsi"/>
        </w:rPr>
        <w:t xml:space="preserve">. There are two types of investment that have been introduced. </w:t>
      </w:r>
      <w:r w:rsidRPr="006849C3">
        <w:rPr>
          <w:rStyle w:val="StyleUnderline"/>
          <w:rFonts w:asciiTheme="minorHAnsi" w:hAnsiTheme="minorHAnsi" w:cstheme="minorHAnsi"/>
        </w:rPr>
        <w:t xml:space="preserve">The first is the </w:t>
      </w:r>
      <w:r w:rsidRPr="006849C3">
        <w:rPr>
          <w:rStyle w:val="StyleUnderline"/>
          <w:rFonts w:asciiTheme="minorHAnsi" w:hAnsiTheme="minorHAnsi" w:cstheme="minorHAnsi"/>
          <w:highlight w:val="green"/>
        </w:rPr>
        <w:t>expansion of originator companies</w:t>
      </w:r>
      <w:r w:rsidRPr="006849C3">
        <w:rPr>
          <w:rStyle w:val="StyleUnderline"/>
          <w:rFonts w:asciiTheme="minorHAnsi" w:hAnsiTheme="minorHAnsi" w:cstheme="minorHAnsi"/>
        </w:rPr>
        <w:t xml:space="preserve">’ scientific offices, which </w:t>
      </w:r>
      <w:r w:rsidRPr="006849C3">
        <w:rPr>
          <w:rStyle w:val="StyleUnderline"/>
          <w:rFonts w:asciiTheme="minorHAnsi" w:hAnsiTheme="minorHAnsi" w:cstheme="minorHAnsi"/>
          <w:highlight w:val="green"/>
        </w:rPr>
        <w:t>has</w:t>
      </w:r>
      <w:r w:rsidRPr="006849C3">
        <w:rPr>
          <w:rStyle w:val="StyleUnderline"/>
          <w:rFonts w:asciiTheme="minorHAnsi" w:hAnsiTheme="minorHAnsi" w:cstheme="minorHAnsi"/>
        </w:rPr>
        <w:t xml:space="preserve"> had a </w:t>
      </w:r>
      <w:r w:rsidRPr="006849C3">
        <w:rPr>
          <w:rStyle w:val="StyleUnderline"/>
          <w:rFonts w:asciiTheme="minorHAnsi" w:hAnsiTheme="minorHAnsi" w:cstheme="minorHAnsi"/>
          <w:highlight w:val="green"/>
        </w:rPr>
        <w:t>negative impact</w:t>
      </w:r>
      <w:r w:rsidRPr="006849C3">
        <w:rPr>
          <w:rStyle w:val="StyleUnderline"/>
          <w:rFonts w:asciiTheme="minorHAnsi" w:hAnsiTheme="minorHAnsi" w:cstheme="minorHAnsi"/>
        </w:rPr>
        <w:t xml:space="preserve"> on the local industry due to the aggressive sales tactics employed by these companies, those with which the </w:t>
      </w:r>
      <w:r w:rsidRPr="006849C3">
        <w:rPr>
          <w:rStyle w:val="StyleUnderline"/>
          <w:rFonts w:asciiTheme="minorHAnsi" w:hAnsiTheme="minorHAnsi" w:cstheme="minorHAnsi"/>
          <w:highlight w:val="green"/>
        </w:rPr>
        <w:t>local industry cannot compete.</w:t>
      </w:r>
    </w:p>
    <w:p w14:paraId="5BF75ECB" w14:textId="77777777" w:rsidR="00635F20" w:rsidRPr="006849C3" w:rsidRDefault="00635F20" w:rsidP="00635F20">
      <w:pPr>
        <w:rPr>
          <w:rFonts w:asciiTheme="minorHAnsi" w:hAnsiTheme="minorHAnsi" w:cstheme="minorHAnsi"/>
        </w:rPr>
      </w:pPr>
      <w:r w:rsidRPr="006849C3">
        <w:rPr>
          <w:rStyle w:val="StyleUnderline"/>
          <w:rFonts w:asciiTheme="minorHAnsi" w:hAnsiTheme="minorHAnsi" w:cstheme="minorHAnsi"/>
        </w:rPr>
        <w:t>The other type of investment is contract manufacturing with local industry, manifested as secondary packaging only without any transfer of product know-how. The reason for this was to obtain a higher public price for the originator product, based on considering Jordan as country of origin</w:t>
      </w:r>
      <w:r w:rsidRPr="006849C3">
        <w:rPr>
          <w:rFonts w:asciiTheme="minorHAnsi" w:hAnsiTheme="minorHAnsi" w:cstheme="minorHAnsi"/>
        </w:rPr>
        <w:t>. This is evident when we compare the Jordanian situation with that in neighboring country Egypt, which has many originator companies with manufacturing sites therein.261 Dr. Ryan has responded to the dearth of investment in the country by claiming that Jordan is a small pharmaceutical market in the region and that there is no reason to invest in manufacturing capacity. Additionally, he claims that medical tourism had grown due to implementation strong IPR.262 This position was confirmed by the ex-chairman of PhRMA in Jordan, who insisted that hospitals, doctors and pharmacies have benefited from health tourism due to drug availability.263</w:t>
      </w:r>
    </w:p>
    <w:p w14:paraId="3BFC73E7" w14:textId="77777777" w:rsidR="00635F20" w:rsidRPr="006849C3" w:rsidRDefault="00635F20" w:rsidP="00635F20">
      <w:pPr>
        <w:rPr>
          <w:rFonts w:asciiTheme="minorHAnsi" w:hAnsiTheme="minorHAnsi" w:cstheme="minorHAnsi"/>
        </w:rPr>
      </w:pPr>
      <w:r w:rsidRPr="006849C3">
        <w:rPr>
          <w:rFonts w:asciiTheme="minorHAnsi" w:hAnsiTheme="minorHAnsi" w:cstheme="minorHAnsi"/>
        </w:rPr>
        <w:t>Furthermore, Originator companies are now conducting clinical trials in Jordan Research Centers because of the availability of a strong IPR environment.264</w:t>
      </w:r>
    </w:p>
    <w:p w14:paraId="5EF73CCF" w14:textId="77777777" w:rsidR="00635F20" w:rsidRPr="006849C3" w:rsidRDefault="00635F20" w:rsidP="00635F20">
      <w:pPr>
        <w:rPr>
          <w:rFonts w:asciiTheme="minorHAnsi" w:hAnsiTheme="minorHAnsi" w:cstheme="minorHAnsi"/>
        </w:rPr>
      </w:pPr>
      <w:r w:rsidRPr="006849C3">
        <w:rPr>
          <w:rFonts w:asciiTheme="minorHAnsi" w:hAnsiTheme="minorHAnsi" w:cstheme="minorHAnsi"/>
        </w:rPr>
        <w:t>3. Promotion of Pharmaceutical Local Industry</w:t>
      </w:r>
    </w:p>
    <w:p w14:paraId="4DE4AD83" w14:textId="77777777" w:rsidR="00635F20" w:rsidRPr="006849C3" w:rsidRDefault="00635F20" w:rsidP="00635F20">
      <w:pPr>
        <w:rPr>
          <w:rFonts w:asciiTheme="minorHAnsi" w:hAnsiTheme="minorHAnsi" w:cstheme="minorHAnsi"/>
        </w:rPr>
      </w:pPr>
      <w:r w:rsidRPr="006849C3">
        <w:rPr>
          <w:rStyle w:val="StyleUnderline"/>
          <w:rFonts w:asciiTheme="minorHAnsi" w:hAnsiTheme="minorHAnsi" w:cstheme="minorHAnsi"/>
        </w:rPr>
        <w:t xml:space="preserve">The </w:t>
      </w:r>
      <w:r w:rsidRPr="006849C3">
        <w:rPr>
          <w:rStyle w:val="StyleUnderline"/>
          <w:rFonts w:asciiTheme="minorHAnsi" w:hAnsiTheme="minorHAnsi" w:cstheme="minorHAnsi"/>
          <w:highlight w:val="green"/>
        </w:rPr>
        <w:t>pharma</w:t>
      </w:r>
      <w:r w:rsidRPr="006849C3">
        <w:rPr>
          <w:rStyle w:val="StyleUnderline"/>
          <w:rFonts w:asciiTheme="minorHAnsi" w:hAnsiTheme="minorHAnsi" w:cstheme="minorHAnsi"/>
        </w:rPr>
        <w:t xml:space="preserve">ceutical industry </w:t>
      </w:r>
      <w:r w:rsidRPr="006849C3">
        <w:rPr>
          <w:rStyle w:val="StyleUnderline"/>
          <w:rFonts w:asciiTheme="minorHAnsi" w:hAnsiTheme="minorHAnsi" w:cstheme="minorHAnsi"/>
          <w:highlight w:val="green"/>
        </w:rPr>
        <w:t>is</w:t>
      </w:r>
      <w:r w:rsidRPr="006849C3">
        <w:rPr>
          <w:rStyle w:val="StyleUnderline"/>
          <w:rFonts w:asciiTheme="minorHAnsi" w:hAnsiTheme="minorHAnsi" w:cstheme="minorHAnsi"/>
        </w:rPr>
        <w:t xml:space="preserve"> one of the </w:t>
      </w:r>
      <w:r w:rsidRPr="006849C3">
        <w:rPr>
          <w:rStyle w:val="StyleUnderline"/>
          <w:rFonts w:asciiTheme="minorHAnsi" w:hAnsiTheme="minorHAnsi" w:cstheme="minorHAnsi"/>
          <w:highlight w:val="green"/>
        </w:rPr>
        <w:t>leading industries in Jordan</w:t>
      </w:r>
      <w:r w:rsidRPr="006849C3">
        <w:rPr>
          <w:rFonts w:asciiTheme="minorHAnsi" w:hAnsiTheme="minorHAnsi" w:cstheme="minorHAnsi"/>
        </w:rPr>
        <w:t xml:space="preserve">. There are sixteen private companies.265 The number of employees includes approximately 5,500 directly employed workers and 5,000 indirectly employed workers, with 99% of this employment being Jordanian. The percentage of females employed is 37%, 67% of which have university degrees.266 This sector is characterized as the highest-paid sector in Jordan.267 </w:t>
      </w:r>
      <w:r w:rsidRPr="006849C3">
        <w:rPr>
          <w:rStyle w:val="StyleUnderline"/>
          <w:rFonts w:asciiTheme="minorHAnsi" w:hAnsiTheme="minorHAnsi" w:cstheme="minorHAnsi"/>
        </w:rPr>
        <w:t xml:space="preserve">The </w:t>
      </w:r>
      <w:r w:rsidRPr="006849C3">
        <w:rPr>
          <w:rStyle w:val="StyleUnderline"/>
          <w:rFonts w:asciiTheme="minorHAnsi" w:hAnsiTheme="minorHAnsi" w:cstheme="minorHAnsi"/>
          <w:highlight w:val="green"/>
        </w:rPr>
        <w:t>investment</w:t>
      </w:r>
      <w:r w:rsidRPr="006849C3">
        <w:rPr>
          <w:rStyle w:val="StyleUnderline"/>
          <w:rFonts w:asciiTheme="minorHAnsi" w:hAnsiTheme="minorHAnsi" w:cstheme="minorHAnsi"/>
        </w:rPr>
        <w:t xml:space="preserve"> in this sector </w:t>
      </w:r>
      <w:r w:rsidRPr="006849C3">
        <w:rPr>
          <w:rStyle w:val="StyleUnderline"/>
          <w:rFonts w:asciiTheme="minorHAnsi" w:hAnsiTheme="minorHAnsi" w:cstheme="minorHAnsi"/>
          <w:highlight w:val="green"/>
        </w:rPr>
        <w:t xml:space="preserve">is </w:t>
      </w:r>
      <w:r w:rsidRPr="006849C3">
        <w:rPr>
          <w:rStyle w:val="StyleUnderline"/>
          <w:rFonts w:asciiTheme="minorHAnsi" w:hAnsiTheme="minorHAnsi" w:cstheme="minorHAnsi"/>
        </w:rPr>
        <w:t xml:space="preserve">around </w:t>
      </w:r>
      <w:r w:rsidRPr="006849C3">
        <w:rPr>
          <w:rStyle w:val="StyleUnderline"/>
          <w:rFonts w:asciiTheme="minorHAnsi" w:hAnsiTheme="minorHAnsi" w:cstheme="minorHAnsi"/>
          <w:highlight w:val="green"/>
        </w:rPr>
        <w:t>$1 billion</w:t>
      </w:r>
      <w:r w:rsidRPr="006849C3">
        <w:rPr>
          <w:rStyle w:val="StyleUnderline"/>
          <w:rFonts w:asciiTheme="minorHAnsi" w:hAnsiTheme="minorHAnsi" w:cstheme="minorHAnsi"/>
        </w:rPr>
        <w:t xml:space="preserve"> U.S. dollar</w:t>
      </w:r>
      <w:r w:rsidRPr="006849C3">
        <w:rPr>
          <w:rFonts w:asciiTheme="minorHAnsi" w:hAnsiTheme="minorHAnsi" w:cstheme="minorHAnsi"/>
        </w:rPr>
        <w:t xml:space="preserve"> and another $1 billion U.S. dollar in branches which are 17 branches in 8 countries.268</w:t>
      </w:r>
    </w:p>
    <w:p w14:paraId="58E14C09" w14:textId="77777777" w:rsidR="00635F20" w:rsidRPr="006849C3" w:rsidRDefault="00635F20" w:rsidP="00635F20">
      <w:pPr>
        <w:rPr>
          <w:rFonts w:asciiTheme="minorHAnsi" w:hAnsiTheme="minorHAnsi" w:cstheme="minorHAnsi"/>
        </w:rPr>
      </w:pPr>
      <w:r w:rsidRPr="006849C3">
        <w:rPr>
          <w:rStyle w:val="StyleUnderline"/>
          <w:rFonts w:asciiTheme="minorHAnsi" w:hAnsiTheme="minorHAnsi" w:cstheme="minorHAnsi"/>
          <w:highlight w:val="green"/>
        </w:rPr>
        <w:t>Eighty-one percent of local production is exported to 60 countries</w:t>
      </w:r>
      <w:r w:rsidRPr="006849C3">
        <w:rPr>
          <w:rStyle w:val="StyleUnderline"/>
          <w:rFonts w:asciiTheme="minorHAnsi" w:hAnsiTheme="minorHAnsi" w:cstheme="minorHAnsi"/>
        </w:rPr>
        <w:t xml:space="preserve"> because of the high </w:t>
      </w:r>
      <w:r w:rsidRPr="006849C3">
        <w:rPr>
          <w:rStyle w:val="StyleUnderline"/>
          <w:rFonts w:asciiTheme="minorHAnsi" w:hAnsiTheme="minorHAnsi" w:cstheme="minorHAnsi"/>
          <w:highlight w:val="green"/>
        </w:rPr>
        <w:t xml:space="preserve">quality </w:t>
      </w:r>
      <w:r w:rsidRPr="006849C3">
        <w:rPr>
          <w:rStyle w:val="StyleUnderline"/>
          <w:rFonts w:asciiTheme="minorHAnsi" w:hAnsiTheme="minorHAnsi" w:cstheme="minorHAnsi"/>
        </w:rPr>
        <w:t xml:space="preserve">reputation </w:t>
      </w:r>
      <w:r w:rsidRPr="006849C3">
        <w:rPr>
          <w:rStyle w:val="StyleUnderline"/>
          <w:rFonts w:asciiTheme="minorHAnsi" w:hAnsiTheme="minorHAnsi" w:cstheme="minorHAnsi"/>
          <w:highlight w:val="green"/>
        </w:rPr>
        <w:t xml:space="preserve">of the local </w:t>
      </w:r>
      <w:r w:rsidRPr="006849C3">
        <w:rPr>
          <w:rStyle w:val="StyleUnderline"/>
          <w:rFonts w:asciiTheme="minorHAnsi" w:hAnsiTheme="minorHAnsi" w:cstheme="minorHAnsi"/>
        </w:rPr>
        <w:t xml:space="preserve">pharmaceutical </w:t>
      </w:r>
      <w:r w:rsidRPr="006849C3">
        <w:rPr>
          <w:rStyle w:val="StyleUnderline"/>
          <w:rFonts w:asciiTheme="minorHAnsi" w:hAnsiTheme="minorHAnsi" w:cstheme="minorHAnsi"/>
          <w:highlight w:val="green"/>
        </w:rPr>
        <w:t>industry</w:t>
      </w:r>
      <w:r w:rsidRPr="006849C3">
        <w:rPr>
          <w:rStyle w:val="StyleUnderline"/>
          <w:rFonts w:asciiTheme="minorHAnsi" w:hAnsiTheme="minorHAnsi" w:cstheme="minorHAnsi"/>
        </w:rPr>
        <w:t xml:space="preserve">, and it </w:t>
      </w:r>
      <w:r w:rsidRPr="006849C3">
        <w:rPr>
          <w:rStyle w:val="StyleUnderline"/>
          <w:rFonts w:asciiTheme="minorHAnsi" w:hAnsiTheme="minorHAnsi" w:cstheme="minorHAnsi"/>
          <w:highlight w:val="green"/>
        </w:rPr>
        <w:t>is</w:t>
      </w:r>
      <w:r w:rsidRPr="006849C3">
        <w:rPr>
          <w:rStyle w:val="StyleUnderline"/>
          <w:rFonts w:asciiTheme="minorHAnsi" w:hAnsiTheme="minorHAnsi" w:cstheme="minorHAnsi"/>
        </w:rPr>
        <w:t xml:space="preserve"> considered </w:t>
      </w:r>
      <w:r w:rsidRPr="006849C3">
        <w:rPr>
          <w:rStyle w:val="StyleUnderline"/>
          <w:rFonts w:asciiTheme="minorHAnsi" w:hAnsiTheme="minorHAnsi" w:cstheme="minorHAnsi"/>
          <w:highlight w:val="green"/>
        </w:rPr>
        <w:t>number one between the Arab countries</w:t>
      </w:r>
      <w:r w:rsidRPr="006849C3">
        <w:rPr>
          <w:rFonts w:asciiTheme="minorHAnsi" w:hAnsiTheme="minorHAnsi" w:cstheme="minorHAnsi"/>
        </w:rPr>
        <w:t>.269 Chart 3 represents the export of the local industry between 2004-2013.270</w:t>
      </w:r>
    </w:p>
    <w:p w14:paraId="562EE01E" w14:textId="77777777" w:rsidR="00635F20" w:rsidRPr="006849C3" w:rsidRDefault="00635F20" w:rsidP="00635F20">
      <w:pPr>
        <w:rPr>
          <w:rFonts w:asciiTheme="minorHAnsi" w:hAnsiTheme="minorHAnsi" w:cstheme="minorHAnsi"/>
        </w:rPr>
      </w:pPr>
      <w:r w:rsidRPr="006849C3">
        <w:rPr>
          <w:rFonts w:asciiTheme="minorHAnsi" w:hAnsiTheme="minorHAnsi" w:cstheme="minorHAnsi"/>
        </w:rPr>
        <w:t>Five companies have either a European GMP or U.S. FDA approval.271 Pharma ex-chairman has stated that after data exclusivity, the local companies have upgraded their quality levels and they are now exporting their products to the European Union and United States.272 The JAPM has replied to this point that the local companies have taken this step regardless data exclusivity.273</w:t>
      </w:r>
    </w:p>
    <w:p w14:paraId="5F58B97C" w14:textId="77777777" w:rsidR="00635F20" w:rsidRPr="006849C3" w:rsidRDefault="00635F20" w:rsidP="00635F20">
      <w:pPr>
        <w:rPr>
          <w:rFonts w:asciiTheme="minorHAnsi" w:hAnsiTheme="minorHAnsi" w:cstheme="minorHAnsi"/>
        </w:rPr>
      </w:pPr>
      <w:r w:rsidRPr="006849C3">
        <w:rPr>
          <w:rStyle w:val="StyleUnderline"/>
          <w:rFonts w:asciiTheme="minorHAnsi" w:hAnsiTheme="minorHAnsi" w:cstheme="minorHAnsi"/>
        </w:rPr>
        <w:t xml:space="preserve">The </w:t>
      </w:r>
      <w:r w:rsidRPr="006849C3">
        <w:rPr>
          <w:rStyle w:val="StyleUnderline"/>
          <w:rFonts w:asciiTheme="minorHAnsi" w:hAnsiTheme="minorHAnsi" w:cstheme="minorHAnsi"/>
          <w:highlight w:val="green"/>
        </w:rPr>
        <w:t>Jordanian pharma</w:t>
      </w:r>
      <w:r w:rsidRPr="006849C3">
        <w:rPr>
          <w:rStyle w:val="StyleUnderline"/>
          <w:rFonts w:asciiTheme="minorHAnsi" w:hAnsiTheme="minorHAnsi" w:cstheme="minorHAnsi"/>
        </w:rPr>
        <w:t xml:space="preserve">ceutical </w:t>
      </w:r>
      <w:r w:rsidRPr="006849C3">
        <w:rPr>
          <w:rStyle w:val="StyleUnderline"/>
          <w:rFonts w:asciiTheme="minorHAnsi" w:hAnsiTheme="minorHAnsi" w:cstheme="minorHAnsi"/>
          <w:highlight w:val="green"/>
        </w:rPr>
        <w:t>industry is</w:t>
      </w:r>
      <w:r w:rsidRPr="006849C3">
        <w:rPr>
          <w:rStyle w:val="StyleUnderline"/>
          <w:rFonts w:asciiTheme="minorHAnsi" w:hAnsiTheme="minorHAnsi" w:cstheme="minorHAnsi"/>
        </w:rPr>
        <w:t xml:space="preserve"> considered to be a </w:t>
      </w:r>
      <w:r w:rsidRPr="006849C3">
        <w:rPr>
          <w:rStyle w:val="StyleUnderline"/>
          <w:rFonts w:asciiTheme="minorHAnsi" w:hAnsiTheme="minorHAnsi" w:cstheme="minorHAnsi"/>
          <w:highlight w:val="green"/>
        </w:rPr>
        <w:t>generic</w:t>
      </w:r>
      <w:r w:rsidRPr="006849C3">
        <w:rPr>
          <w:rStyle w:val="StyleUnderline"/>
          <w:rFonts w:asciiTheme="minorHAnsi" w:hAnsiTheme="minorHAnsi" w:cstheme="minorHAnsi"/>
        </w:rPr>
        <w:t xml:space="preserve"> industry, one which does not involve innovation products</w:t>
      </w:r>
      <w:r w:rsidRPr="006849C3">
        <w:rPr>
          <w:rFonts w:asciiTheme="minorHAnsi" w:hAnsiTheme="minorHAnsi" w:cstheme="minorHAnsi"/>
        </w:rPr>
        <w:t>. Few Jordanian companies have patents in this field, and the existing patents are mostly related to new techniques of old chemical entities, rather than to a new chemical entity. This lack of patents issued on the basis of innovation is due to insufficient financial resources for conducting the clinical trials that are required for new chemical entities, and also due to there being no foreign investment to support the local research and development or to strengthen the companies’ infrastructure.274</w:t>
      </w:r>
    </w:p>
    <w:p w14:paraId="69D0BB09" w14:textId="77777777" w:rsidR="00635F20" w:rsidRPr="006849C3" w:rsidRDefault="00635F20" w:rsidP="00635F20">
      <w:pPr>
        <w:rPr>
          <w:rStyle w:val="StyleUnderline"/>
          <w:rFonts w:asciiTheme="minorHAnsi" w:hAnsiTheme="minorHAnsi" w:cstheme="minorHAnsi"/>
        </w:rPr>
      </w:pPr>
      <w:r w:rsidRPr="006849C3">
        <w:rPr>
          <w:rFonts w:asciiTheme="minorHAnsi" w:hAnsiTheme="minorHAnsi" w:cstheme="minorHAnsi"/>
        </w:rPr>
        <w:t xml:space="preserve">Additionally, the local pharmaceutical industry faces many obstacles in their bid to export to countries such as Saudi Arabia, Algeria, and Egypt; these countries tend to protect their own local industry.275 Additionally, as per the Secretary General of the JAPM, </w:t>
      </w:r>
      <w:r w:rsidRPr="006849C3">
        <w:rPr>
          <w:rStyle w:val="StyleUnderline"/>
          <w:rFonts w:asciiTheme="minorHAnsi" w:hAnsiTheme="minorHAnsi" w:cstheme="minorHAnsi"/>
        </w:rPr>
        <w:t xml:space="preserve">the enforcement of the </w:t>
      </w:r>
      <w:r w:rsidRPr="006849C3">
        <w:rPr>
          <w:rStyle w:val="StyleUnderline"/>
          <w:rFonts w:asciiTheme="minorHAnsi" w:hAnsiTheme="minorHAnsi" w:cstheme="minorHAnsi"/>
          <w:highlight w:val="green"/>
        </w:rPr>
        <w:t>data exclusivity</w:t>
      </w:r>
      <w:r w:rsidRPr="006849C3">
        <w:rPr>
          <w:rStyle w:val="StyleUnderline"/>
          <w:rFonts w:asciiTheme="minorHAnsi" w:hAnsiTheme="minorHAnsi" w:cstheme="minorHAnsi"/>
        </w:rPr>
        <w:t xml:space="preserve"> approach has compounded the problem faced by Jordan’s pharmaceutical industry. </w:t>
      </w:r>
      <w:r w:rsidRPr="006849C3">
        <w:rPr>
          <w:rStyle w:val="StyleUnderline"/>
          <w:rFonts w:asciiTheme="minorHAnsi" w:hAnsiTheme="minorHAnsi" w:cstheme="minorHAnsi"/>
          <w:highlight w:val="green"/>
        </w:rPr>
        <w:t>Delaying</w:t>
      </w:r>
      <w:r w:rsidRPr="006849C3">
        <w:rPr>
          <w:rStyle w:val="StyleUnderline"/>
          <w:rFonts w:asciiTheme="minorHAnsi" w:hAnsiTheme="minorHAnsi" w:cstheme="minorHAnsi"/>
        </w:rPr>
        <w:t xml:space="preserve"> the registration of the local generic product in Jordan, </w:t>
      </w:r>
      <w:r w:rsidRPr="006849C3">
        <w:rPr>
          <w:rFonts w:asciiTheme="minorHAnsi" w:hAnsiTheme="minorHAnsi" w:cstheme="minorHAnsi"/>
        </w:rPr>
        <w:t xml:space="preserve">the country of origin, </w:t>
      </w:r>
      <w:r w:rsidRPr="006849C3">
        <w:rPr>
          <w:rStyle w:val="StyleUnderline"/>
          <w:rFonts w:asciiTheme="minorHAnsi" w:hAnsiTheme="minorHAnsi" w:cstheme="minorHAnsi"/>
        </w:rPr>
        <w:t xml:space="preserve">to around six years after the registration of the originator product consequently delays the </w:t>
      </w:r>
      <w:r w:rsidRPr="006849C3">
        <w:rPr>
          <w:rStyle w:val="StyleUnderline"/>
          <w:rFonts w:asciiTheme="minorHAnsi" w:hAnsiTheme="minorHAnsi" w:cstheme="minorHAnsi"/>
          <w:highlight w:val="green"/>
        </w:rPr>
        <w:t>generic</w:t>
      </w:r>
      <w:r w:rsidRPr="006849C3">
        <w:rPr>
          <w:rStyle w:val="StyleUnderline"/>
          <w:rFonts w:asciiTheme="minorHAnsi" w:hAnsiTheme="minorHAnsi" w:cstheme="minorHAnsi"/>
        </w:rPr>
        <w:t xml:space="preserve"> product’s registration </w:t>
      </w:r>
      <w:r w:rsidRPr="006849C3">
        <w:rPr>
          <w:rStyle w:val="StyleUnderline"/>
          <w:rFonts w:asciiTheme="minorHAnsi" w:hAnsiTheme="minorHAnsi" w:cstheme="minorHAnsi"/>
          <w:highlight w:val="green"/>
        </w:rPr>
        <w:t>in export countries</w:t>
      </w:r>
      <w:r w:rsidRPr="006849C3">
        <w:rPr>
          <w:rStyle w:val="StyleUnderline"/>
          <w:rFonts w:asciiTheme="minorHAnsi" w:hAnsiTheme="minorHAnsi" w:cstheme="minorHAnsi"/>
        </w:rPr>
        <w:t xml:space="preserve"> as well. Some countries request the marketing of the product in its country of origin for at least one year before submission of its registration file like Saudi Arabia. Additionally, other countries like Saudi Arabia price the generic products in descending order, so delaying the registration file submission will lead to </w:t>
      </w:r>
      <w:r w:rsidRPr="006849C3">
        <w:rPr>
          <w:rFonts w:asciiTheme="minorHAnsi" w:hAnsiTheme="minorHAnsi" w:cstheme="minorHAnsi"/>
        </w:rPr>
        <w:t>a lower price,</w:t>
      </w:r>
      <w:r w:rsidRPr="006849C3">
        <w:rPr>
          <w:rStyle w:val="StyleUnderline"/>
          <w:rFonts w:asciiTheme="minorHAnsi" w:hAnsiTheme="minorHAnsi" w:cstheme="minorHAnsi"/>
        </w:rPr>
        <w:t xml:space="preserve"> a price which might be untenable. Adding to this conundrum, a late market entry also has the effect of </w:t>
      </w:r>
      <w:r w:rsidRPr="006849C3">
        <w:rPr>
          <w:rStyle w:val="StyleUnderline"/>
          <w:rFonts w:asciiTheme="minorHAnsi" w:hAnsiTheme="minorHAnsi" w:cstheme="minorHAnsi"/>
          <w:highlight w:val="green"/>
        </w:rPr>
        <w:t>decreasing market share.</w:t>
      </w:r>
    </w:p>
    <w:p w14:paraId="07A4452E" w14:textId="77777777" w:rsidR="00635F20" w:rsidRPr="006849C3" w:rsidRDefault="00635F20" w:rsidP="00635F20">
      <w:pPr>
        <w:rPr>
          <w:rFonts w:asciiTheme="minorHAnsi" w:hAnsiTheme="minorHAnsi" w:cstheme="minorHAnsi"/>
        </w:rPr>
      </w:pPr>
      <w:r w:rsidRPr="006849C3">
        <w:rPr>
          <w:rStyle w:val="StyleUnderline"/>
          <w:rFonts w:asciiTheme="minorHAnsi" w:hAnsiTheme="minorHAnsi" w:cstheme="minorHAnsi"/>
        </w:rPr>
        <w:t>Contrary to the situation in Jordan, the generic pharmaceutical industries of other countries like Israel and India have evolved to counter the effects of data exclusivity. These countries have set legislation in such a way as to promote their generic industry</w:t>
      </w:r>
      <w:r w:rsidRPr="006849C3">
        <w:rPr>
          <w:rFonts w:asciiTheme="minorHAnsi" w:hAnsiTheme="minorHAnsi" w:cstheme="minorHAnsi"/>
        </w:rPr>
        <w:t xml:space="preserve">.276 For example, Israel registers a generic product during the exclusivity period of the originator product for the purposes of export.277 </w:t>
      </w:r>
    </w:p>
    <w:p w14:paraId="43FEA152" w14:textId="77777777" w:rsidR="00635F20" w:rsidRPr="006849C3" w:rsidRDefault="00635F20" w:rsidP="00635F20">
      <w:pPr>
        <w:rPr>
          <w:rFonts w:asciiTheme="minorHAnsi" w:hAnsiTheme="minorHAnsi" w:cstheme="minorHAnsi"/>
        </w:rPr>
      </w:pPr>
      <w:r w:rsidRPr="006849C3">
        <w:rPr>
          <w:rStyle w:val="StyleUnderline"/>
          <w:rFonts w:asciiTheme="minorHAnsi" w:hAnsiTheme="minorHAnsi" w:cstheme="minorHAnsi"/>
        </w:rPr>
        <w:t xml:space="preserve">Beyond merely </w:t>
      </w:r>
      <w:r w:rsidRPr="006849C3">
        <w:rPr>
          <w:rStyle w:val="StyleUnderline"/>
          <w:rFonts w:asciiTheme="minorHAnsi" w:hAnsiTheme="minorHAnsi" w:cstheme="minorHAnsi"/>
          <w:highlight w:val="green"/>
        </w:rPr>
        <w:t>stymieing</w:t>
      </w:r>
      <w:r w:rsidRPr="006849C3">
        <w:rPr>
          <w:rStyle w:val="StyleUnderline"/>
          <w:rFonts w:asciiTheme="minorHAnsi" w:hAnsiTheme="minorHAnsi" w:cstheme="minorHAnsi"/>
        </w:rPr>
        <w:t xml:space="preserve"> the </w:t>
      </w:r>
      <w:r w:rsidRPr="006849C3">
        <w:rPr>
          <w:rStyle w:val="StyleUnderline"/>
          <w:rFonts w:asciiTheme="minorHAnsi" w:hAnsiTheme="minorHAnsi" w:cstheme="minorHAnsi"/>
          <w:highlight w:val="green"/>
        </w:rPr>
        <w:t>growth of</w:t>
      </w:r>
      <w:r w:rsidRPr="006849C3">
        <w:rPr>
          <w:rStyle w:val="StyleUnderline"/>
          <w:rFonts w:asciiTheme="minorHAnsi" w:hAnsiTheme="minorHAnsi" w:cstheme="minorHAnsi"/>
        </w:rPr>
        <w:t xml:space="preserve"> the </w:t>
      </w:r>
      <w:r w:rsidRPr="006849C3">
        <w:rPr>
          <w:rStyle w:val="StyleUnderline"/>
          <w:rFonts w:asciiTheme="minorHAnsi" w:hAnsiTheme="minorHAnsi" w:cstheme="minorHAnsi"/>
          <w:highlight w:val="green"/>
        </w:rPr>
        <w:t>Jordanian pharma</w:t>
      </w:r>
      <w:r w:rsidRPr="006849C3">
        <w:rPr>
          <w:rStyle w:val="StyleUnderline"/>
          <w:rFonts w:asciiTheme="minorHAnsi" w:hAnsiTheme="minorHAnsi" w:cstheme="minorHAnsi"/>
        </w:rPr>
        <w:t xml:space="preserve">ceutical industry, the constraints of the data exclusivity approach could have farther-reaching economic implications. Consequently, the </w:t>
      </w:r>
      <w:r w:rsidRPr="006849C3">
        <w:rPr>
          <w:rStyle w:val="StyleUnderline"/>
          <w:rFonts w:asciiTheme="minorHAnsi" w:hAnsiTheme="minorHAnsi" w:cstheme="minorHAnsi"/>
          <w:highlight w:val="green"/>
        </w:rPr>
        <w:t>decrease in pharma</w:t>
      </w:r>
      <w:r w:rsidRPr="006849C3">
        <w:rPr>
          <w:rStyle w:val="StyleUnderline"/>
          <w:rFonts w:asciiTheme="minorHAnsi" w:hAnsiTheme="minorHAnsi" w:cstheme="minorHAnsi"/>
        </w:rPr>
        <w:t xml:space="preserve">ceutical industry </w:t>
      </w:r>
      <w:r w:rsidRPr="006849C3">
        <w:rPr>
          <w:rStyle w:val="StyleUnderline"/>
          <w:rFonts w:asciiTheme="minorHAnsi" w:hAnsiTheme="minorHAnsi" w:cstheme="minorHAnsi"/>
          <w:highlight w:val="green"/>
        </w:rPr>
        <w:t>export</w:t>
      </w:r>
      <w:r w:rsidRPr="006849C3">
        <w:rPr>
          <w:rStyle w:val="StyleUnderline"/>
          <w:rFonts w:asciiTheme="minorHAnsi" w:hAnsiTheme="minorHAnsi" w:cstheme="minorHAnsi"/>
        </w:rPr>
        <w:t xml:space="preserve"> will </w:t>
      </w:r>
      <w:r w:rsidRPr="006849C3">
        <w:rPr>
          <w:rStyle w:val="StyleUnderline"/>
          <w:rFonts w:asciiTheme="minorHAnsi" w:hAnsiTheme="minorHAnsi" w:cstheme="minorHAnsi"/>
          <w:highlight w:val="green"/>
        </w:rPr>
        <w:t>affect</w:t>
      </w:r>
      <w:r w:rsidRPr="006849C3">
        <w:rPr>
          <w:rStyle w:val="StyleUnderline"/>
          <w:rFonts w:asciiTheme="minorHAnsi" w:hAnsiTheme="minorHAnsi" w:cstheme="minorHAnsi"/>
        </w:rPr>
        <w:t xml:space="preserve"> the </w:t>
      </w:r>
      <w:r w:rsidRPr="006849C3">
        <w:rPr>
          <w:rStyle w:val="StyleUnderline"/>
          <w:rFonts w:asciiTheme="minorHAnsi" w:hAnsiTheme="minorHAnsi" w:cstheme="minorHAnsi"/>
          <w:highlight w:val="green"/>
        </w:rPr>
        <w:t>Jordanian economy</w:t>
      </w:r>
      <w:r w:rsidRPr="006849C3">
        <w:rPr>
          <w:rFonts w:asciiTheme="minorHAnsi" w:hAnsiTheme="minorHAnsi" w:cstheme="minorHAnsi"/>
        </w:rPr>
        <w:t>.278</w:t>
      </w:r>
    </w:p>
    <w:p w14:paraId="1A7F95B1" w14:textId="77777777" w:rsidR="00635F20" w:rsidRPr="006849C3" w:rsidRDefault="00635F20" w:rsidP="00635F20">
      <w:pPr>
        <w:rPr>
          <w:rFonts w:asciiTheme="minorHAnsi" w:hAnsiTheme="minorHAnsi" w:cstheme="minorHAnsi"/>
        </w:rPr>
      </w:pPr>
    </w:p>
    <w:p w14:paraId="2B9E650B" w14:textId="77777777" w:rsidR="00635F20" w:rsidRPr="006849C3" w:rsidRDefault="00635F20" w:rsidP="00635F20">
      <w:pPr>
        <w:pStyle w:val="Heading4"/>
        <w:rPr>
          <w:rFonts w:asciiTheme="minorHAnsi" w:hAnsiTheme="minorHAnsi" w:cstheme="minorHAnsi"/>
        </w:rPr>
      </w:pPr>
      <w:r w:rsidRPr="006849C3">
        <w:rPr>
          <w:rFonts w:asciiTheme="minorHAnsi" w:hAnsiTheme="minorHAnsi" w:cstheme="minorHAnsi"/>
        </w:rPr>
        <w:t>Pharma growth is under-performing and unsustainable now – only a strong generic market can underpin long-term success. Data exclusivity hinders market development and broader Middle East healthcare – Jordanian exports are key.</w:t>
      </w:r>
    </w:p>
    <w:p w14:paraId="7697243F" w14:textId="77777777" w:rsidR="00635F20" w:rsidRPr="006849C3" w:rsidRDefault="00635F20" w:rsidP="00635F20">
      <w:pPr>
        <w:rPr>
          <w:rFonts w:asciiTheme="minorHAnsi" w:hAnsiTheme="minorHAnsi" w:cstheme="minorHAnsi"/>
        </w:rPr>
      </w:pPr>
      <w:r w:rsidRPr="006849C3">
        <w:rPr>
          <w:rStyle w:val="Style13ptBold"/>
          <w:rFonts w:asciiTheme="minorHAnsi" w:hAnsiTheme="minorHAnsi" w:cstheme="minorHAnsi"/>
        </w:rPr>
        <w:t xml:space="preserve">Cochrane 16 </w:t>
      </w:r>
      <w:r w:rsidRPr="006849C3">
        <w:rPr>
          <w:rFonts w:asciiTheme="minorHAnsi" w:hAnsiTheme="minorHAnsi" w:cstheme="minorHAnsi"/>
        </w:rPr>
        <w:t xml:space="preserve">“Jordan's Pharmaceutical Sector Punches Above Its Weight” June 6, 2016 [Paul Cochrane is an independent journalist. He has written for over 80 publications worldwide, covering business, media, politics and culture in the Middle East, Africa and the Indian subcontinent. He is the co-director of a documentary on the political-economy of water in Lebanon - We Made Every Living Thing from Water (on Vimeo). He is also a media commentator, and has appeared on Al Jazeera Arabic, Al Jazeera English, CBS-NYC radio, Canada's CTV and CBC Radio, Press TV, Etejah TV, Future TV, Al Manar, Sahar TV, Today FM Ireland, and South Korea's TBS eFHM radio. Paul has a BA in International History and International Politics from Keele University, UK, and a MA in Middle Eastern Studies from the American University in Beirut (AUB), Lebanon.] </w:t>
      </w:r>
      <w:hyperlink r:id="rId9" w:history="1">
        <w:r w:rsidRPr="006849C3">
          <w:rPr>
            <w:rStyle w:val="Hyperlink"/>
            <w:rFonts w:asciiTheme="minorHAnsi" w:hAnsiTheme="minorHAnsi" w:cstheme="minorHAnsi"/>
          </w:rPr>
          <w:t>http://backinbeirut.blogspot.com/2016/06/jordans-pharmaceutical-sector-punches.html</w:t>
        </w:r>
      </w:hyperlink>
      <w:r w:rsidRPr="006849C3">
        <w:rPr>
          <w:rFonts w:asciiTheme="minorHAnsi" w:hAnsiTheme="minorHAnsi" w:cstheme="minorHAnsi"/>
        </w:rPr>
        <w:t xml:space="preserve"> SM</w:t>
      </w:r>
    </w:p>
    <w:p w14:paraId="1F566925" w14:textId="77777777" w:rsidR="00635F20" w:rsidRPr="006849C3" w:rsidRDefault="00635F20" w:rsidP="00635F20">
      <w:pPr>
        <w:rPr>
          <w:rFonts w:asciiTheme="minorHAnsi" w:hAnsiTheme="minorHAnsi" w:cstheme="minorHAnsi"/>
          <w:b/>
          <w:u w:val="single"/>
        </w:rPr>
      </w:pPr>
      <w:r w:rsidRPr="006849C3">
        <w:rPr>
          <w:rStyle w:val="StyleUnderline"/>
          <w:rFonts w:asciiTheme="minorHAnsi" w:hAnsiTheme="minorHAnsi" w:cstheme="minorHAnsi"/>
          <w:highlight w:val="green"/>
        </w:rPr>
        <w:t>Jordan</w:t>
      </w:r>
      <w:r w:rsidRPr="006849C3">
        <w:rPr>
          <w:rStyle w:val="StyleUnderline"/>
          <w:rFonts w:asciiTheme="minorHAnsi" w:hAnsiTheme="minorHAnsi" w:cstheme="minorHAnsi"/>
        </w:rPr>
        <w:t xml:space="preserve"> may be small in population terms, but it packs a </w:t>
      </w:r>
      <w:r w:rsidRPr="006849C3">
        <w:rPr>
          <w:rStyle w:val="StyleUnderline"/>
          <w:rFonts w:asciiTheme="minorHAnsi" w:hAnsiTheme="minorHAnsi" w:cstheme="minorHAnsi"/>
          <w:highlight w:val="green"/>
        </w:rPr>
        <w:t xml:space="preserve">hefty </w:t>
      </w:r>
      <w:r w:rsidRPr="006849C3">
        <w:rPr>
          <w:rStyle w:val="StyleUnderline"/>
          <w:rFonts w:asciiTheme="minorHAnsi" w:hAnsiTheme="minorHAnsi" w:cstheme="minorHAnsi"/>
        </w:rPr>
        <w:t xml:space="preserve">punch </w:t>
      </w:r>
      <w:r w:rsidRPr="006849C3">
        <w:rPr>
          <w:rStyle w:val="StyleUnderline"/>
          <w:rFonts w:asciiTheme="minorHAnsi" w:hAnsiTheme="minorHAnsi" w:cstheme="minorHAnsi"/>
          <w:highlight w:val="green"/>
        </w:rPr>
        <w:t xml:space="preserve">in </w:t>
      </w:r>
      <w:r w:rsidRPr="006849C3">
        <w:rPr>
          <w:rStyle w:val="StyleUnderline"/>
          <w:rFonts w:asciiTheme="minorHAnsi" w:hAnsiTheme="minorHAnsi" w:cstheme="minorHAnsi"/>
        </w:rPr>
        <w:t xml:space="preserve">the </w:t>
      </w:r>
      <w:r w:rsidRPr="006849C3">
        <w:rPr>
          <w:rStyle w:val="StyleUnderline"/>
          <w:rFonts w:asciiTheme="minorHAnsi" w:hAnsiTheme="minorHAnsi" w:cstheme="minorHAnsi"/>
          <w:highlight w:val="green"/>
        </w:rPr>
        <w:t xml:space="preserve">Middle East pharma </w:t>
      </w:r>
      <w:r w:rsidRPr="006849C3">
        <w:rPr>
          <w:rStyle w:val="StyleUnderline"/>
          <w:rFonts w:asciiTheme="minorHAnsi" w:hAnsiTheme="minorHAnsi" w:cstheme="minorHAnsi"/>
        </w:rPr>
        <w:t>manufacturing sector</w:t>
      </w:r>
    </w:p>
    <w:p w14:paraId="510C656A" w14:textId="77777777" w:rsidR="00635F20" w:rsidRPr="006849C3" w:rsidRDefault="00635F20" w:rsidP="00635F20">
      <w:pPr>
        <w:rPr>
          <w:rFonts w:asciiTheme="minorHAnsi" w:hAnsiTheme="minorHAnsi" w:cstheme="minorHAnsi"/>
          <w:b/>
          <w:u w:val="single"/>
        </w:rPr>
      </w:pPr>
      <w:r w:rsidRPr="006849C3">
        <w:rPr>
          <w:rFonts w:asciiTheme="minorHAnsi" w:hAnsiTheme="minorHAnsi" w:cstheme="minorHAnsi"/>
        </w:rPr>
        <w:t xml:space="preserve">With a population of just 6.6 million, </w:t>
      </w:r>
      <w:r w:rsidRPr="006849C3">
        <w:rPr>
          <w:rStyle w:val="StyleUnderline"/>
          <w:rFonts w:asciiTheme="minorHAnsi" w:hAnsiTheme="minorHAnsi" w:cstheme="minorHAnsi"/>
        </w:rPr>
        <w:t xml:space="preserve">Jordan may be a small country but it is </w:t>
      </w:r>
      <w:r w:rsidRPr="006849C3">
        <w:rPr>
          <w:rStyle w:val="StyleUnderline"/>
          <w:rFonts w:asciiTheme="minorHAnsi" w:hAnsiTheme="minorHAnsi" w:cstheme="minorHAnsi"/>
          <w:highlight w:val="green"/>
        </w:rPr>
        <w:t xml:space="preserve">one of the largest </w:t>
      </w:r>
      <w:r w:rsidRPr="006849C3">
        <w:rPr>
          <w:rStyle w:val="StyleUnderline"/>
          <w:rFonts w:asciiTheme="minorHAnsi" w:hAnsiTheme="minorHAnsi" w:cstheme="minorHAnsi"/>
        </w:rPr>
        <w:t xml:space="preserve">pharma </w:t>
      </w:r>
      <w:r w:rsidRPr="006849C3">
        <w:rPr>
          <w:rStyle w:val="StyleUnderline"/>
          <w:rFonts w:asciiTheme="minorHAnsi" w:hAnsiTheme="minorHAnsi" w:cstheme="minorHAnsi"/>
          <w:highlight w:val="green"/>
        </w:rPr>
        <w:t xml:space="preserve">manufacturers </w:t>
      </w:r>
      <w:r w:rsidRPr="006849C3">
        <w:rPr>
          <w:rStyle w:val="StyleUnderline"/>
          <w:rFonts w:asciiTheme="minorHAnsi" w:hAnsiTheme="minorHAnsi" w:cstheme="minorHAnsi"/>
        </w:rPr>
        <w:t xml:space="preserve">in the Middle East. A </w:t>
      </w:r>
      <w:r w:rsidRPr="006849C3">
        <w:rPr>
          <w:rStyle w:val="StyleUnderline"/>
          <w:rFonts w:asciiTheme="minorHAnsi" w:hAnsiTheme="minorHAnsi" w:cstheme="minorHAnsi"/>
          <w:highlight w:val="green"/>
        </w:rPr>
        <w:t>key reason for this is</w:t>
      </w:r>
      <w:r w:rsidRPr="006849C3">
        <w:rPr>
          <w:rStyle w:val="StyleUnderline"/>
          <w:rFonts w:asciiTheme="minorHAnsi" w:hAnsiTheme="minorHAnsi" w:cstheme="minorHAnsi"/>
        </w:rPr>
        <w:t xml:space="preserve"> that production is export focused, particularly in the </w:t>
      </w:r>
      <w:r w:rsidRPr="006849C3">
        <w:rPr>
          <w:rStyle w:val="StyleUnderline"/>
          <w:rFonts w:asciiTheme="minorHAnsi" w:hAnsiTheme="minorHAnsi" w:cstheme="minorHAnsi"/>
          <w:highlight w:val="green"/>
        </w:rPr>
        <w:t>generics</w:t>
      </w:r>
      <w:r w:rsidRPr="006849C3">
        <w:rPr>
          <w:rStyle w:val="StyleUnderline"/>
          <w:rFonts w:asciiTheme="minorHAnsi" w:hAnsiTheme="minorHAnsi" w:cstheme="minorHAnsi"/>
        </w:rPr>
        <w:t xml:space="preserve"> sector.</w:t>
      </w:r>
    </w:p>
    <w:p w14:paraId="639B7D74" w14:textId="77777777" w:rsidR="00635F20" w:rsidRPr="006849C3" w:rsidRDefault="00635F20" w:rsidP="00635F20">
      <w:pPr>
        <w:rPr>
          <w:rFonts w:asciiTheme="minorHAnsi" w:hAnsiTheme="minorHAnsi" w:cstheme="minorHAnsi"/>
        </w:rPr>
      </w:pPr>
      <w:r w:rsidRPr="006849C3">
        <w:rPr>
          <w:rStyle w:val="StyleUnderline"/>
          <w:rFonts w:asciiTheme="minorHAnsi" w:hAnsiTheme="minorHAnsi" w:cstheme="minorHAnsi"/>
        </w:rPr>
        <w:t>The country’s manufacturing sector, with an annual turnover of US$500m, had been steadily growing at 8–10% per year until 2012</w:t>
      </w:r>
      <w:r w:rsidRPr="006849C3">
        <w:rPr>
          <w:rFonts w:asciiTheme="minorHAnsi" w:hAnsiTheme="minorHAnsi" w:cstheme="minorHAnsi"/>
        </w:rPr>
        <w:t>, according to the Jordanian Association of Pharmaceutical Manufacturers and Medical Appliances (JAPM</w:t>
      </w:r>
      <w:r w:rsidRPr="006849C3">
        <w:rPr>
          <w:rStyle w:val="StyleUnderline"/>
          <w:rFonts w:asciiTheme="minorHAnsi" w:hAnsiTheme="minorHAnsi" w:cstheme="minorHAnsi"/>
        </w:rPr>
        <w:t xml:space="preserve">). But </w:t>
      </w:r>
      <w:r w:rsidRPr="006849C3">
        <w:rPr>
          <w:rStyle w:val="StyleUnderline"/>
          <w:rFonts w:asciiTheme="minorHAnsi" w:hAnsiTheme="minorHAnsi" w:cstheme="minorHAnsi"/>
          <w:highlight w:val="green"/>
        </w:rPr>
        <w:t>since</w:t>
      </w:r>
      <w:r w:rsidRPr="006849C3">
        <w:rPr>
          <w:rStyle w:val="StyleUnderline"/>
          <w:rFonts w:asciiTheme="minorHAnsi" w:hAnsiTheme="minorHAnsi" w:cstheme="minorHAnsi"/>
        </w:rPr>
        <w:t xml:space="preserve"> the ‘Arab Spring' of </w:t>
      </w:r>
      <w:r w:rsidRPr="006849C3">
        <w:rPr>
          <w:rStyle w:val="StyleUnderline"/>
          <w:rFonts w:asciiTheme="minorHAnsi" w:hAnsiTheme="minorHAnsi" w:cstheme="minorHAnsi"/>
          <w:highlight w:val="green"/>
        </w:rPr>
        <w:t>2011, exports have slowed</w:t>
      </w:r>
      <w:r w:rsidRPr="006849C3">
        <w:rPr>
          <w:rFonts w:asciiTheme="minorHAnsi" w:hAnsiTheme="minorHAnsi" w:cstheme="minorHAnsi"/>
        </w:rPr>
        <w:t xml:space="preserve"> due to instability in the region, notably the conflict in neighbouring Syria.</w:t>
      </w:r>
    </w:p>
    <w:p w14:paraId="5F28C532" w14:textId="77777777" w:rsidR="00635F20" w:rsidRPr="006849C3" w:rsidRDefault="00635F20" w:rsidP="00635F20">
      <w:pPr>
        <w:rPr>
          <w:rFonts w:asciiTheme="minorHAnsi" w:hAnsiTheme="minorHAnsi" w:cstheme="minorHAnsi"/>
        </w:rPr>
      </w:pPr>
      <w:r w:rsidRPr="006849C3">
        <w:rPr>
          <w:rStyle w:val="StyleUnderline"/>
          <w:rFonts w:asciiTheme="minorHAnsi" w:hAnsiTheme="minorHAnsi" w:cstheme="minorHAnsi"/>
          <w:highlight w:val="green"/>
        </w:rPr>
        <w:t xml:space="preserve">Development </w:t>
      </w:r>
      <w:r w:rsidRPr="006849C3">
        <w:rPr>
          <w:rStyle w:val="StyleUnderline"/>
          <w:rFonts w:asciiTheme="minorHAnsi" w:hAnsiTheme="minorHAnsi" w:cstheme="minorHAnsi"/>
        </w:rPr>
        <w:t xml:space="preserve">is also being </w:t>
      </w:r>
      <w:r w:rsidRPr="006849C3">
        <w:rPr>
          <w:rStyle w:val="StyleUnderline"/>
          <w:rFonts w:asciiTheme="minorHAnsi" w:hAnsiTheme="minorHAnsi" w:cstheme="minorHAnsi"/>
          <w:highlight w:val="green"/>
        </w:rPr>
        <w:t>hindered because Jordan</w:t>
      </w:r>
      <w:r w:rsidRPr="006849C3">
        <w:rPr>
          <w:rStyle w:val="StyleUnderline"/>
          <w:rFonts w:asciiTheme="minorHAnsi" w:hAnsiTheme="minorHAnsi" w:cstheme="minorHAnsi"/>
        </w:rPr>
        <w:t>, unlike some of its regional competitors, notably Iraq and Iran, abides by</w:t>
      </w:r>
      <w:r w:rsidRPr="006849C3">
        <w:rPr>
          <w:rFonts w:asciiTheme="minorHAnsi" w:hAnsiTheme="minorHAnsi" w:cstheme="minorHAnsi"/>
        </w:rPr>
        <w:t xml:space="preserve"> the World Trade Organisation (WTO) Agreement on Trade-Related Aspects of Intellectual Property Rights (TRIPS) </w:t>
      </w:r>
      <w:r w:rsidRPr="006849C3">
        <w:rPr>
          <w:rStyle w:val="StyleUnderline"/>
          <w:rFonts w:asciiTheme="minorHAnsi" w:hAnsiTheme="minorHAnsi" w:cstheme="minorHAnsi"/>
        </w:rPr>
        <w:t xml:space="preserve">and </w:t>
      </w:r>
      <w:r w:rsidRPr="006849C3">
        <w:rPr>
          <w:rStyle w:val="StyleUnderline"/>
          <w:rFonts w:asciiTheme="minorHAnsi" w:hAnsiTheme="minorHAnsi" w:cstheme="minorHAnsi"/>
          <w:highlight w:val="green"/>
        </w:rPr>
        <w:t>data exclusivity</w:t>
      </w:r>
      <w:r w:rsidRPr="006849C3">
        <w:rPr>
          <w:rStyle w:val="StyleUnderline"/>
          <w:rFonts w:asciiTheme="minorHAnsi" w:hAnsiTheme="minorHAnsi" w:cstheme="minorHAnsi"/>
        </w:rPr>
        <w:t>. Since</w:t>
      </w:r>
      <w:r w:rsidRPr="006849C3">
        <w:rPr>
          <w:rFonts w:asciiTheme="minorHAnsi" w:hAnsiTheme="minorHAnsi" w:cstheme="minorHAnsi"/>
        </w:rPr>
        <w:t xml:space="preserve"> becoming a member of the WTO in </w:t>
      </w:r>
      <w:r w:rsidRPr="006849C3">
        <w:rPr>
          <w:rStyle w:val="StyleUnderline"/>
          <w:rFonts w:asciiTheme="minorHAnsi" w:hAnsiTheme="minorHAnsi" w:cstheme="minorHAnsi"/>
        </w:rPr>
        <w:t>2000</w:t>
      </w:r>
      <w:r w:rsidRPr="006849C3">
        <w:rPr>
          <w:rFonts w:asciiTheme="minorHAnsi" w:hAnsiTheme="minorHAnsi" w:cstheme="minorHAnsi"/>
        </w:rPr>
        <w:t xml:space="preserve"> and </w:t>
      </w:r>
      <w:r w:rsidRPr="006849C3">
        <w:rPr>
          <w:rStyle w:val="StyleUnderline"/>
          <w:rFonts w:asciiTheme="minorHAnsi" w:hAnsiTheme="minorHAnsi" w:cstheme="minorHAnsi"/>
        </w:rPr>
        <w:t>signing a free trade agreement with the USA</w:t>
      </w:r>
      <w:r w:rsidRPr="006849C3">
        <w:rPr>
          <w:rFonts w:asciiTheme="minorHAnsi" w:hAnsiTheme="minorHAnsi" w:cstheme="minorHAnsi"/>
        </w:rPr>
        <w:t xml:space="preserve"> in the same year</w:t>
      </w:r>
      <w:r w:rsidRPr="006849C3">
        <w:rPr>
          <w:rStyle w:val="StyleUnderline"/>
          <w:rFonts w:asciiTheme="minorHAnsi" w:hAnsiTheme="minorHAnsi" w:cstheme="minorHAnsi"/>
        </w:rPr>
        <w:t xml:space="preserve">, </w:t>
      </w:r>
      <w:r w:rsidRPr="006849C3">
        <w:rPr>
          <w:rStyle w:val="StyleUnderline"/>
          <w:rFonts w:asciiTheme="minorHAnsi" w:hAnsiTheme="minorHAnsi" w:cstheme="minorHAnsi"/>
          <w:highlight w:val="green"/>
        </w:rPr>
        <w:t>Jordanian companies have not developed any significant new medicines</w:t>
      </w:r>
      <w:r w:rsidRPr="006849C3">
        <w:rPr>
          <w:rFonts w:asciiTheme="minorHAnsi" w:hAnsiTheme="minorHAnsi" w:cstheme="minorHAnsi"/>
          <w:highlight w:val="green"/>
        </w:rPr>
        <w:t>.</w:t>
      </w:r>
    </w:p>
    <w:p w14:paraId="3A220B3F" w14:textId="77777777" w:rsidR="00635F20" w:rsidRPr="006849C3" w:rsidRDefault="00635F20" w:rsidP="00635F20">
      <w:pPr>
        <w:rPr>
          <w:rFonts w:asciiTheme="minorHAnsi" w:hAnsiTheme="minorHAnsi" w:cstheme="minorHAnsi"/>
        </w:rPr>
      </w:pPr>
      <w:r w:rsidRPr="006849C3">
        <w:rPr>
          <w:rFonts w:asciiTheme="minorHAnsi" w:hAnsiTheme="minorHAnsi" w:cstheme="minorHAnsi"/>
        </w:rPr>
        <w:t xml:space="preserve">That said, </w:t>
      </w:r>
      <w:r w:rsidRPr="006849C3">
        <w:rPr>
          <w:rStyle w:val="StyleUnderline"/>
          <w:rFonts w:asciiTheme="minorHAnsi" w:hAnsiTheme="minorHAnsi" w:cstheme="minorHAnsi"/>
        </w:rPr>
        <w:t>Jordan’s domestic pharma market is growing</w:t>
      </w:r>
      <w:r w:rsidRPr="006849C3">
        <w:rPr>
          <w:rFonts w:asciiTheme="minorHAnsi" w:hAnsiTheme="minorHAnsi" w:cstheme="minorHAnsi"/>
        </w:rPr>
        <w:t>. According to UK- based BMI Research, the total market, including imports, reached Jordanian Dinars JOD643m ($905m) in 2014, and is forecast to grow by 6.4% in 2015, to JOD683m ($962m). Samer Al-Ansari, Marketing Director for the Middle East and North Africa (MENA) at Hikma, one of the region’s leading pharma manufacturers and exporters, established in Jordan and listed on the London Stock Exchange, says the total market grew by 9.4% in 2014, while according to BMI generic growth was 10.5%.</w:t>
      </w:r>
    </w:p>
    <w:p w14:paraId="471641EF" w14:textId="77777777" w:rsidR="00635F20" w:rsidRPr="006849C3" w:rsidRDefault="00635F20" w:rsidP="00635F20">
      <w:pPr>
        <w:rPr>
          <w:rFonts w:asciiTheme="minorHAnsi" w:hAnsiTheme="minorHAnsi" w:cstheme="minorHAnsi"/>
        </w:rPr>
      </w:pPr>
      <w:r w:rsidRPr="006849C3">
        <w:rPr>
          <w:rStyle w:val="StyleUnderline"/>
          <w:rFonts w:asciiTheme="minorHAnsi" w:hAnsiTheme="minorHAnsi" w:cstheme="minorHAnsi"/>
          <w:highlight w:val="green"/>
        </w:rPr>
        <w:t>Driving sales is burgeoning population growth</w:t>
      </w:r>
      <w:r w:rsidRPr="006849C3">
        <w:rPr>
          <w:rFonts w:asciiTheme="minorHAnsi" w:hAnsiTheme="minorHAnsi" w:cstheme="minorHAnsi"/>
        </w:rPr>
        <w:t>, at 4.2%, further boosted by the influx of Syrian refugees: 937,830 were registered as of 2015, according to the United Nations High Commission for Refugees (UNHCR). Demand comes from the UN and other agencies supporting the refugees, and the market’s value is increasing due to the entry of patented products with high prices as well as an increase in generics, said Al-Ansari.</w:t>
      </w:r>
    </w:p>
    <w:p w14:paraId="3BEC43B1" w14:textId="77777777" w:rsidR="00635F20" w:rsidRPr="006849C3" w:rsidRDefault="00635F20" w:rsidP="00635F20">
      <w:pPr>
        <w:rPr>
          <w:rFonts w:asciiTheme="minorHAnsi" w:hAnsiTheme="minorHAnsi" w:cstheme="minorHAnsi"/>
        </w:rPr>
      </w:pPr>
      <w:r w:rsidRPr="006849C3">
        <w:rPr>
          <w:rStyle w:val="StyleUnderline"/>
          <w:rFonts w:asciiTheme="minorHAnsi" w:hAnsiTheme="minorHAnsi" w:cstheme="minorHAnsi"/>
        </w:rPr>
        <w:t xml:space="preserve">However, aid agencies import medicines and individual refugees have low purchasing power. ‘Bluntly, </w:t>
      </w:r>
      <w:r w:rsidRPr="006849C3">
        <w:rPr>
          <w:rStyle w:val="StyleUnderline"/>
          <w:rFonts w:asciiTheme="minorHAnsi" w:hAnsiTheme="minorHAnsi" w:cstheme="minorHAnsi"/>
          <w:highlight w:val="green"/>
        </w:rPr>
        <w:t>demand</w:t>
      </w:r>
      <w:r w:rsidRPr="006849C3">
        <w:rPr>
          <w:rStyle w:val="StyleUnderline"/>
          <w:rFonts w:asciiTheme="minorHAnsi" w:hAnsiTheme="minorHAnsi" w:cstheme="minorHAnsi"/>
        </w:rPr>
        <w:t xml:space="preserve"> for pharmaceuticals </w:t>
      </w:r>
      <w:r w:rsidRPr="006849C3">
        <w:rPr>
          <w:rStyle w:val="StyleUnderline"/>
          <w:rFonts w:asciiTheme="minorHAnsi" w:hAnsiTheme="minorHAnsi" w:cstheme="minorHAnsi"/>
          <w:highlight w:val="green"/>
        </w:rPr>
        <w:t xml:space="preserve">did not reflect </w:t>
      </w:r>
      <w:r w:rsidRPr="006849C3">
        <w:rPr>
          <w:rStyle w:val="StyleUnderline"/>
          <w:rFonts w:asciiTheme="minorHAnsi" w:hAnsiTheme="minorHAnsi" w:cstheme="minorHAnsi"/>
        </w:rPr>
        <w:t xml:space="preserve">the 15% </w:t>
      </w:r>
      <w:r w:rsidRPr="006849C3">
        <w:rPr>
          <w:rStyle w:val="StyleUnderline"/>
          <w:rFonts w:asciiTheme="minorHAnsi" w:hAnsiTheme="minorHAnsi" w:cstheme="minorHAnsi"/>
          <w:highlight w:val="green"/>
        </w:rPr>
        <w:t xml:space="preserve">rise in </w:t>
      </w:r>
      <w:r w:rsidRPr="006849C3">
        <w:rPr>
          <w:rStyle w:val="StyleUnderline"/>
          <w:rFonts w:asciiTheme="minorHAnsi" w:hAnsiTheme="minorHAnsi" w:cstheme="minorHAnsi"/>
        </w:rPr>
        <w:t xml:space="preserve">the </w:t>
      </w:r>
      <w:r w:rsidRPr="006849C3">
        <w:rPr>
          <w:rStyle w:val="StyleUnderline"/>
          <w:rFonts w:asciiTheme="minorHAnsi" w:hAnsiTheme="minorHAnsi" w:cstheme="minorHAnsi"/>
          <w:highlight w:val="green"/>
        </w:rPr>
        <w:t>population</w:t>
      </w:r>
      <w:r w:rsidRPr="006849C3">
        <w:rPr>
          <w:rFonts w:asciiTheme="minorHAnsi" w:hAnsiTheme="minorHAnsi" w:cstheme="minorHAnsi"/>
        </w:rPr>
        <w:t>. Refugees are buying in small quantities, and only the essentials,’ said Mohammad Shahin, CEO of the Jordan Sweden Medical and Sterilisation Company (JOSWE), and Chairman of JAPM.</w:t>
      </w:r>
    </w:p>
    <w:p w14:paraId="71EDBD48" w14:textId="77777777" w:rsidR="00635F20" w:rsidRPr="006849C3" w:rsidRDefault="00635F20" w:rsidP="00635F20">
      <w:pPr>
        <w:rPr>
          <w:rFonts w:asciiTheme="minorHAnsi" w:hAnsiTheme="minorHAnsi" w:cstheme="minorHAnsi"/>
        </w:rPr>
      </w:pPr>
      <w:r w:rsidRPr="006849C3">
        <w:rPr>
          <w:rFonts w:asciiTheme="minorHAnsi" w:hAnsiTheme="minorHAnsi" w:cstheme="minorHAnsi"/>
        </w:rPr>
        <w:t>The Jordanian healthcare sector is heavily supported by the government, with the ministry of health providing insurance to 40% of the population, followed by state health services organisation Royal Medical Services (RMS) covering 27.5%, according to the Jordan Journal of Pharmaceutical Sciences (JJPS). Government healthcare spending is on the rise, projected to go from JOD1.86bn ($2.62bn) in 2014, to JOD1.97bn ($2.78bn) in 2015, a 6.2% increase, according to BMI Research.</w:t>
      </w:r>
    </w:p>
    <w:p w14:paraId="48836725" w14:textId="77777777" w:rsidR="00635F20" w:rsidRPr="006849C3" w:rsidRDefault="00635F20" w:rsidP="00635F20">
      <w:pPr>
        <w:rPr>
          <w:rFonts w:asciiTheme="minorHAnsi" w:hAnsiTheme="minorHAnsi" w:cstheme="minorHAnsi"/>
        </w:rPr>
      </w:pPr>
      <w:r w:rsidRPr="006849C3">
        <w:rPr>
          <w:rFonts w:asciiTheme="minorHAnsi" w:hAnsiTheme="minorHAnsi" w:cstheme="minorHAnsi"/>
        </w:rPr>
        <w:t>In 2016, compulsory health insurance is scheduled to be introduced to cover all Jordanians. If such a move happens, it is expected to be a boost for pharmaceutical sales. ‘The goal is to have local insurance companies support the private sector, but so far it has been only discussions, nothing has been agreed on yet. But you see that Jordan is moving towards the privatisation of healthcare, and wants to boost medical tourism,’ said Al-Ansari.</w:t>
      </w:r>
    </w:p>
    <w:p w14:paraId="7418D72C" w14:textId="77777777" w:rsidR="00635F20" w:rsidRPr="006849C3" w:rsidRDefault="00635F20" w:rsidP="00635F20">
      <w:pPr>
        <w:rPr>
          <w:rFonts w:asciiTheme="minorHAnsi" w:hAnsiTheme="minorHAnsi" w:cstheme="minorHAnsi"/>
          <w:b/>
          <w:u w:val="single"/>
        </w:rPr>
      </w:pPr>
      <w:r w:rsidRPr="006849C3">
        <w:rPr>
          <w:rStyle w:val="StyleUnderline"/>
          <w:rFonts w:asciiTheme="minorHAnsi" w:hAnsiTheme="minorHAnsi" w:cstheme="minorHAnsi"/>
        </w:rPr>
        <w:t>Jordan has 16 pharmaceutical firms, which manufacture mostly generics or branded generics</w:t>
      </w:r>
      <w:r w:rsidRPr="006849C3">
        <w:rPr>
          <w:rFonts w:asciiTheme="minorHAnsi" w:hAnsiTheme="minorHAnsi" w:cstheme="minorHAnsi"/>
        </w:rPr>
        <w:t xml:space="preserve">, bulk antibiotics and cancer-related treatments. The market is dominated by Hikma, followed by Dar Al Dawa, Arab Pharmaceutical Manufacturing, JOSWE, Pharma International and United Pharmaceutical Manufacturing. ‘Local companies supply around 20% of total domestic consumption, and the rest is imported,’ said Shahin. </w:t>
      </w:r>
      <w:r w:rsidRPr="006849C3">
        <w:rPr>
          <w:rStyle w:val="StyleUnderline"/>
          <w:rFonts w:asciiTheme="minorHAnsi" w:hAnsiTheme="minorHAnsi" w:cstheme="minorHAnsi"/>
        </w:rPr>
        <w:t>More than 70% of Jordanian pharma production is for export, to more than 65 countries, primarily in the Middle East, Africa and Asia.</w:t>
      </w:r>
    </w:p>
    <w:p w14:paraId="78039FED" w14:textId="77777777" w:rsidR="00635F20" w:rsidRPr="006849C3" w:rsidRDefault="00635F20" w:rsidP="00635F20">
      <w:pPr>
        <w:rPr>
          <w:rFonts w:asciiTheme="minorHAnsi" w:hAnsiTheme="minorHAnsi" w:cstheme="minorHAnsi"/>
        </w:rPr>
      </w:pPr>
      <w:r w:rsidRPr="006849C3">
        <w:rPr>
          <w:rFonts w:asciiTheme="minorHAnsi" w:hAnsiTheme="minorHAnsi" w:cstheme="minorHAnsi"/>
        </w:rPr>
        <w:t>Regional instability has had a negative impact on exports, affecting the country’s overall economy, which is expected to grow by just 2.5% in 2015, according to the International Monetary Fund. ‘Our export markets are challenged to Iraq, Syria, Egypt and Saudi Arabia, as well as to Yemen and Sudan. You can anticipate issues in one or two countries but not four surrounding countries all having problems,’ said Hana Uraidi, CEO of the Jordan Enterprise Development Corporation (JEDCO).</w:t>
      </w:r>
    </w:p>
    <w:p w14:paraId="3E1B4B7F" w14:textId="77777777" w:rsidR="00635F20" w:rsidRPr="006849C3" w:rsidRDefault="00635F20" w:rsidP="00635F20">
      <w:pPr>
        <w:rPr>
          <w:rFonts w:asciiTheme="minorHAnsi" w:hAnsiTheme="minorHAnsi" w:cstheme="minorHAnsi"/>
        </w:rPr>
      </w:pPr>
      <w:r w:rsidRPr="006849C3">
        <w:rPr>
          <w:rFonts w:asciiTheme="minorHAnsi" w:hAnsiTheme="minorHAnsi" w:cstheme="minorHAnsi"/>
        </w:rPr>
        <w:t>Financing has also been complicated by the instability, while credit lines are under pressure. ‘It’s hard to get extended credit lines as insurance companies are seeing Jordan as higher risk, so traders have to pay up front, and we have a cash problem. If we take out loans it affects overall costs and profits. Before, we thought the situation would calm down after two or three years, but the government is now forecasting problems for 10 years,’ she added.</w:t>
      </w:r>
    </w:p>
    <w:p w14:paraId="382C1F7A" w14:textId="77777777" w:rsidR="00635F20" w:rsidRPr="006849C3" w:rsidRDefault="00635F20" w:rsidP="00635F20">
      <w:pPr>
        <w:rPr>
          <w:rFonts w:asciiTheme="minorHAnsi" w:hAnsiTheme="minorHAnsi" w:cstheme="minorHAnsi"/>
        </w:rPr>
      </w:pPr>
      <w:r w:rsidRPr="006849C3">
        <w:rPr>
          <w:rFonts w:asciiTheme="minorHAnsi" w:hAnsiTheme="minorHAnsi" w:cstheme="minorHAnsi"/>
        </w:rPr>
        <w:t>The closure of the Syrian border has hit the pharmaceutical sector particularly hard, as it was a major transit route for exports to Lebanon, and on to Turkey and northern Iraq, while the western Iraqi border has also been closed due to the presence of Islamic State. Companies are managing, however, to export to Kurdish Iraq and Baghdad, avoiding areas controlled by IS, while the central Iraqi government is still delivering drugs.</w:t>
      </w:r>
    </w:p>
    <w:p w14:paraId="0FC06B15" w14:textId="77777777" w:rsidR="00635F20" w:rsidRPr="006849C3" w:rsidRDefault="00635F20" w:rsidP="00635F20">
      <w:pPr>
        <w:rPr>
          <w:rStyle w:val="StyleUnderline"/>
          <w:rFonts w:asciiTheme="minorHAnsi" w:hAnsiTheme="minorHAnsi" w:cstheme="minorHAnsi"/>
        </w:rPr>
      </w:pPr>
      <w:r w:rsidRPr="006849C3">
        <w:rPr>
          <w:rStyle w:val="StyleUnderline"/>
          <w:rFonts w:asciiTheme="minorHAnsi" w:hAnsiTheme="minorHAnsi" w:cstheme="minorHAnsi"/>
        </w:rPr>
        <w:t xml:space="preserve">‘Overall </w:t>
      </w:r>
      <w:r w:rsidRPr="006849C3">
        <w:rPr>
          <w:rStyle w:val="StyleUnderline"/>
          <w:rFonts w:asciiTheme="minorHAnsi" w:hAnsiTheme="minorHAnsi" w:cstheme="minorHAnsi"/>
          <w:highlight w:val="green"/>
        </w:rPr>
        <w:t xml:space="preserve">exports are down </w:t>
      </w:r>
      <w:r w:rsidRPr="006849C3">
        <w:rPr>
          <w:rStyle w:val="StyleUnderline"/>
          <w:rFonts w:asciiTheme="minorHAnsi" w:hAnsiTheme="minorHAnsi" w:cstheme="minorHAnsi"/>
        </w:rPr>
        <w:t>by around 10–</w:t>
      </w:r>
      <w:r w:rsidRPr="006849C3">
        <w:rPr>
          <w:rStyle w:val="StyleUnderline"/>
          <w:rFonts w:asciiTheme="minorHAnsi" w:hAnsiTheme="minorHAnsi" w:cstheme="minorHAnsi"/>
          <w:highlight w:val="green"/>
        </w:rPr>
        <w:t>15%</w:t>
      </w:r>
      <w:r w:rsidRPr="006849C3">
        <w:rPr>
          <w:rStyle w:val="StyleUnderline"/>
          <w:rFonts w:asciiTheme="minorHAnsi" w:hAnsiTheme="minorHAnsi" w:cstheme="minorHAnsi"/>
        </w:rPr>
        <w:t xml:space="preserve"> on 2014.</w:t>
      </w:r>
      <w:r w:rsidRPr="006849C3">
        <w:rPr>
          <w:rFonts w:asciiTheme="minorHAnsi" w:hAnsiTheme="minorHAnsi" w:cstheme="minorHAnsi"/>
        </w:rPr>
        <w:t xml:space="preserve"> It is not only neighbouring countries that have affected us, the whole region is affected, and in certain countries it is not clear who is in control. Payments are another problem,’ said Shahin</w:t>
      </w:r>
      <w:r w:rsidRPr="006849C3">
        <w:rPr>
          <w:rStyle w:val="StyleUnderline"/>
          <w:rFonts w:asciiTheme="minorHAnsi" w:hAnsiTheme="minorHAnsi" w:cstheme="minorHAnsi"/>
        </w:rPr>
        <w:t>. JOSWE expects a drop of 10% in its sales this year, with its business evenly split between local sales and exports.</w:t>
      </w:r>
    </w:p>
    <w:p w14:paraId="63D8BD59" w14:textId="77777777" w:rsidR="00635F20" w:rsidRPr="006849C3" w:rsidRDefault="00635F20" w:rsidP="00635F20">
      <w:pPr>
        <w:rPr>
          <w:rFonts w:asciiTheme="minorHAnsi" w:hAnsiTheme="minorHAnsi" w:cstheme="minorHAnsi"/>
        </w:rPr>
      </w:pPr>
      <w:r w:rsidRPr="006849C3">
        <w:rPr>
          <w:rFonts w:asciiTheme="minorHAnsi" w:hAnsiTheme="minorHAnsi" w:cstheme="minorHAnsi"/>
        </w:rPr>
        <w:t>Syria was not an export market for Jordanian manufacturers prior to the conflict as the country was practically self-sufficient in pharmaceutical production. But although the Syrian sector has been ravaged by war it has started exporting to the Arab Gulf and north Africa, according to Shahin, which has detracted from Jordan’s export competitiveness due to low prices.</w:t>
      </w:r>
    </w:p>
    <w:p w14:paraId="0CE4EC6E" w14:textId="77777777" w:rsidR="00635F20" w:rsidRPr="006849C3" w:rsidRDefault="00635F20" w:rsidP="00635F20">
      <w:pPr>
        <w:rPr>
          <w:rFonts w:asciiTheme="minorHAnsi" w:hAnsiTheme="minorHAnsi" w:cstheme="minorHAnsi"/>
        </w:rPr>
      </w:pPr>
      <w:r w:rsidRPr="006849C3">
        <w:rPr>
          <w:rStyle w:val="StyleUnderline"/>
          <w:rFonts w:asciiTheme="minorHAnsi" w:hAnsiTheme="minorHAnsi" w:cstheme="minorHAnsi"/>
          <w:highlight w:val="green"/>
        </w:rPr>
        <w:t>Looking ahead</w:t>
      </w:r>
      <w:r w:rsidRPr="006849C3">
        <w:rPr>
          <w:rStyle w:val="StyleUnderline"/>
          <w:rFonts w:asciiTheme="minorHAnsi" w:hAnsiTheme="minorHAnsi" w:cstheme="minorHAnsi"/>
        </w:rPr>
        <w:t xml:space="preserve">, it may be </w:t>
      </w:r>
      <w:r w:rsidRPr="006849C3">
        <w:rPr>
          <w:rStyle w:val="StyleUnderline"/>
          <w:rFonts w:asciiTheme="minorHAnsi" w:hAnsiTheme="minorHAnsi" w:cstheme="minorHAnsi"/>
          <w:highlight w:val="green"/>
        </w:rPr>
        <w:t>generics</w:t>
      </w:r>
      <w:r w:rsidRPr="006849C3">
        <w:rPr>
          <w:rStyle w:val="StyleUnderline"/>
          <w:rFonts w:asciiTheme="minorHAnsi" w:hAnsiTheme="minorHAnsi" w:cstheme="minorHAnsi"/>
        </w:rPr>
        <w:t xml:space="preserve"> that really </w:t>
      </w:r>
      <w:r w:rsidRPr="006849C3">
        <w:rPr>
          <w:rStyle w:val="StyleUnderline"/>
          <w:rFonts w:asciiTheme="minorHAnsi" w:hAnsiTheme="minorHAnsi" w:cstheme="minorHAnsi"/>
          <w:highlight w:val="green"/>
        </w:rPr>
        <w:t>underpin</w:t>
      </w:r>
      <w:r w:rsidRPr="006849C3">
        <w:rPr>
          <w:rStyle w:val="StyleUnderline"/>
          <w:rFonts w:asciiTheme="minorHAnsi" w:hAnsiTheme="minorHAnsi" w:cstheme="minorHAnsi"/>
        </w:rPr>
        <w:t xml:space="preserve"> the </w:t>
      </w:r>
      <w:r w:rsidRPr="006849C3">
        <w:rPr>
          <w:rStyle w:val="StyleUnderline"/>
          <w:rFonts w:asciiTheme="minorHAnsi" w:hAnsiTheme="minorHAnsi" w:cstheme="minorHAnsi"/>
          <w:highlight w:val="green"/>
        </w:rPr>
        <w:t>Jordanian pharma sector’s success</w:t>
      </w:r>
      <w:r w:rsidRPr="006849C3">
        <w:rPr>
          <w:rStyle w:val="StyleUnderline"/>
          <w:rFonts w:asciiTheme="minorHAnsi" w:hAnsiTheme="minorHAnsi" w:cstheme="minorHAnsi"/>
        </w:rPr>
        <w:t>. WTO membership and its US trade deal have forced the country’s pharma sector to be transparent about producing generics and original research is still at an emerging stage due to a lack of investment, according to a 2015 article in the JJPS</w:t>
      </w:r>
      <w:r w:rsidRPr="006849C3">
        <w:rPr>
          <w:rFonts w:asciiTheme="minorHAnsi" w:hAnsiTheme="minorHAnsi" w:cstheme="minorHAnsi"/>
        </w:rPr>
        <w:t>. The Jordanian Scientific Research Support Fund inked four agreements with public and private universities to develop pharmaceutical and medical research projects, worth $479,660 in September 2015, but it is not expected to cause any major upturn in the overall sector given the large investments elsewhere in the world.</w:t>
      </w:r>
    </w:p>
    <w:p w14:paraId="454EFD6B" w14:textId="77777777" w:rsidR="00635F20" w:rsidRPr="006849C3" w:rsidRDefault="00635F20" w:rsidP="00635F20">
      <w:pPr>
        <w:rPr>
          <w:rFonts w:asciiTheme="minorHAnsi" w:hAnsiTheme="minorHAnsi" w:cstheme="minorHAnsi"/>
        </w:rPr>
      </w:pPr>
      <w:r w:rsidRPr="006849C3">
        <w:rPr>
          <w:rStyle w:val="StyleUnderline"/>
          <w:rFonts w:asciiTheme="minorHAnsi" w:hAnsiTheme="minorHAnsi" w:cstheme="minorHAnsi"/>
        </w:rPr>
        <w:t>‘We had hoped when we signed the WTO and IPR agreements that there would be a transfer of technology and know-how from multinationals to the local industry, but it’s been an unfulfilled promise,</w:t>
      </w:r>
      <w:r w:rsidRPr="006849C3">
        <w:rPr>
          <w:rFonts w:asciiTheme="minorHAnsi" w:hAnsiTheme="minorHAnsi" w:cstheme="minorHAnsi"/>
        </w:rPr>
        <w:t>’ said Shahin.</w:t>
      </w:r>
    </w:p>
    <w:p w14:paraId="025CDA53" w14:textId="77777777" w:rsidR="00635F20" w:rsidRPr="006849C3" w:rsidRDefault="00635F20" w:rsidP="00635F20">
      <w:pPr>
        <w:rPr>
          <w:rFonts w:asciiTheme="minorHAnsi" w:hAnsiTheme="minorHAnsi" w:cstheme="minorHAnsi"/>
        </w:rPr>
      </w:pPr>
      <w:r w:rsidRPr="006849C3">
        <w:rPr>
          <w:rFonts w:asciiTheme="minorHAnsi" w:hAnsiTheme="minorHAnsi" w:cstheme="minorHAnsi"/>
        </w:rPr>
        <w:t>Currently, local producers engage in contract manufacturing for global majors, which contributes to less than 5% of the sector’s overall revenue, according to the JJPS. The rest of production is generics under licence, with most licensing agreements still in effect signed before 1999.</w:t>
      </w:r>
    </w:p>
    <w:p w14:paraId="3F305D92" w14:textId="77777777" w:rsidR="00635F20" w:rsidRPr="006849C3" w:rsidRDefault="00635F20" w:rsidP="00635F20">
      <w:pPr>
        <w:rPr>
          <w:rFonts w:asciiTheme="minorHAnsi" w:hAnsiTheme="minorHAnsi" w:cstheme="minorHAnsi"/>
        </w:rPr>
      </w:pPr>
      <w:r w:rsidRPr="006849C3">
        <w:rPr>
          <w:rFonts w:asciiTheme="minorHAnsi" w:hAnsiTheme="minorHAnsi" w:cstheme="minorHAnsi"/>
        </w:rPr>
        <w:t>Heightened competition</w:t>
      </w:r>
    </w:p>
    <w:p w14:paraId="3D828574" w14:textId="77777777" w:rsidR="00635F20" w:rsidRPr="006849C3" w:rsidRDefault="00635F20" w:rsidP="00635F20">
      <w:pPr>
        <w:rPr>
          <w:rFonts w:asciiTheme="minorHAnsi" w:hAnsiTheme="minorHAnsi" w:cstheme="minorHAnsi"/>
        </w:rPr>
      </w:pPr>
      <w:r w:rsidRPr="006849C3">
        <w:rPr>
          <w:rStyle w:val="StyleUnderline"/>
          <w:rFonts w:asciiTheme="minorHAnsi" w:hAnsiTheme="minorHAnsi" w:cstheme="minorHAnsi"/>
          <w:highlight w:val="green"/>
        </w:rPr>
        <w:t>Due to data exclusivity</w:t>
      </w:r>
      <w:r w:rsidRPr="006849C3">
        <w:rPr>
          <w:rStyle w:val="StyleUnderline"/>
          <w:rFonts w:asciiTheme="minorHAnsi" w:hAnsiTheme="minorHAnsi" w:cstheme="minorHAnsi"/>
        </w:rPr>
        <w:t xml:space="preserve"> </w:t>
      </w:r>
      <w:r w:rsidRPr="006849C3">
        <w:rPr>
          <w:rFonts w:asciiTheme="minorHAnsi" w:hAnsiTheme="minorHAnsi" w:cstheme="minorHAnsi"/>
        </w:rPr>
        <w:t>and a lack of diversification,</w:t>
      </w:r>
      <w:r w:rsidRPr="006849C3">
        <w:rPr>
          <w:rStyle w:val="StyleUnderline"/>
          <w:rFonts w:asciiTheme="minorHAnsi" w:hAnsiTheme="minorHAnsi" w:cstheme="minorHAnsi"/>
        </w:rPr>
        <w:t xml:space="preserve"> there is heightened competition among manufacturers, while JAPM estimates that </w:t>
      </w:r>
      <w:r w:rsidRPr="006849C3">
        <w:rPr>
          <w:rStyle w:val="StyleUnderline"/>
          <w:rFonts w:asciiTheme="minorHAnsi" w:hAnsiTheme="minorHAnsi" w:cstheme="minorHAnsi"/>
          <w:highlight w:val="green"/>
        </w:rPr>
        <w:t>few companies are operating at more than 40% of</w:t>
      </w:r>
      <w:r w:rsidRPr="006849C3">
        <w:rPr>
          <w:rStyle w:val="StyleUnderline"/>
          <w:rFonts w:asciiTheme="minorHAnsi" w:hAnsiTheme="minorHAnsi" w:cstheme="minorHAnsi"/>
        </w:rPr>
        <w:t xml:space="preserve"> installed </w:t>
      </w:r>
      <w:r w:rsidRPr="006849C3">
        <w:rPr>
          <w:rStyle w:val="StyleUnderline"/>
          <w:rFonts w:asciiTheme="minorHAnsi" w:hAnsiTheme="minorHAnsi" w:cstheme="minorHAnsi"/>
          <w:highlight w:val="green"/>
        </w:rPr>
        <w:t>capacity</w:t>
      </w:r>
      <w:r w:rsidRPr="006849C3">
        <w:rPr>
          <w:rStyle w:val="StyleUnderline"/>
          <w:rFonts w:asciiTheme="minorHAnsi" w:hAnsiTheme="minorHAnsi" w:cstheme="minorHAnsi"/>
        </w:rPr>
        <w:t>. ‘Pharmaceutical companies are all making the same product, and each product has 15 or 20 competitors, while some have 50 or even 100 if we include imports as well,’</w:t>
      </w:r>
      <w:r w:rsidRPr="006849C3">
        <w:rPr>
          <w:rFonts w:asciiTheme="minorHAnsi" w:hAnsiTheme="minorHAnsi" w:cstheme="minorHAnsi"/>
        </w:rPr>
        <w:t xml:space="preserve"> said Shahin. Such products include second-, third- and fourth-generation generics. To bolster business, JOSWE has started producing generics not in the market, but few others have followed the same route.</w:t>
      </w:r>
    </w:p>
    <w:p w14:paraId="534694B2" w14:textId="77777777" w:rsidR="00635F20" w:rsidRPr="006849C3" w:rsidRDefault="00635F20" w:rsidP="00635F20">
      <w:pPr>
        <w:rPr>
          <w:rFonts w:asciiTheme="minorHAnsi" w:hAnsiTheme="minorHAnsi" w:cstheme="minorHAnsi"/>
        </w:rPr>
      </w:pPr>
      <w:r w:rsidRPr="006849C3">
        <w:rPr>
          <w:rFonts w:asciiTheme="minorHAnsi" w:hAnsiTheme="minorHAnsi" w:cstheme="minorHAnsi"/>
        </w:rPr>
        <w:t>‘JAPM is trying to advise companies not to add more similar generic products but to create variety and products not in the market,’ added Shahin. The overcrowded generics market has led to a domestic price war, with companies trying to sell the same generics at a price 20% lower than the originator drug.</w:t>
      </w:r>
    </w:p>
    <w:p w14:paraId="55C35D89" w14:textId="77777777" w:rsidR="00635F20" w:rsidRPr="006849C3" w:rsidRDefault="00635F20" w:rsidP="00635F20">
      <w:pPr>
        <w:rPr>
          <w:rFonts w:asciiTheme="minorHAnsi" w:hAnsiTheme="minorHAnsi" w:cstheme="minorHAnsi"/>
        </w:rPr>
      </w:pPr>
      <w:r w:rsidRPr="006849C3">
        <w:rPr>
          <w:rFonts w:asciiTheme="minorHAnsi" w:hAnsiTheme="minorHAnsi" w:cstheme="minorHAnsi"/>
        </w:rPr>
        <w:t>Companies are also having to make their generic products known in the market. ‘In the EU or the US you can sell a generic by its scientific name, but in the Middle East and North Africa (MENA) it is branded generics, so you have to build up a brand name,’ said Al- Ansari.</w:t>
      </w:r>
    </w:p>
    <w:p w14:paraId="42E827B0" w14:textId="77777777" w:rsidR="00635F20" w:rsidRPr="006849C3" w:rsidRDefault="00635F20" w:rsidP="00635F20">
      <w:pPr>
        <w:rPr>
          <w:rFonts w:asciiTheme="minorHAnsi" w:hAnsiTheme="minorHAnsi" w:cstheme="minorHAnsi"/>
          <w:b/>
          <w:u w:val="single"/>
        </w:rPr>
      </w:pPr>
      <w:r w:rsidRPr="006849C3">
        <w:rPr>
          <w:rStyle w:val="StyleUnderline"/>
          <w:rFonts w:asciiTheme="minorHAnsi" w:hAnsiTheme="minorHAnsi" w:cstheme="minorHAnsi"/>
        </w:rPr>
        <w:t>The fact that the writ of TRIPS does not run across Jordan’s region is a problem: ‘You find firms in such countries registering more products than us as they are not as strict in protecting IPR agreements</w:t>
      </w:r>
      <w:r w:rsidRPr="006849C3">
        <w:rPr>
          <w:rFonts w:asciiTheme="minorHAnsi" w:hAnsiTheme="minorHAnsi" w:cstheme="minorHAnsi"/>
        </w:rPr>
        <w:t xml:space="preserve">,’ said Shahin. </w:t>
      </w:r>
      <w:r w:rsidRPr="006849C3">
        <w:rPr>
          <w:rStyle w:val="StyleUnderline"/>
          <w:rFonts w:asciiTheme="minorHAnsi" w:hAnsiTheme="minorHAnsi" w:cstheme="minorHAnsi"/>
        </w:rPr>
        <w:t>Egypt, for instance, has no TRIPS-Plus provisions, mandating more data exclusivity in its IPR law, yet it has had more foreign investment in its pharma industry, boosting competition for Jordan.</w:t>
      </w:r>
    </w:p>
    <w:p w14:paraId="5F475963" w14:textId="77777777" w:rsidR="00635F20" w:rsidRPr="006849C3" w:rsidRDefault="00635F20" w:rsidP="00635F20">
      <w:pPr>
        <w:rPr>
          <w:rFonts w:asciiTheme="minorHAnsi" w:hAnsiTheme="minorHAnsi" w:cstheme="minorHAnsi"/>
        </w:rPr>
      </w:pPr>
      <w:r w:rsidRPr="006849C3">
        <w:rPr>
          <w:rFonts w:asciiTheme="minorHAnsi" w:hAnsiTheme="minorHAnsi" w:cstheme="minorHAnsi"/>
        </w:rPr>
        <w:t>Price controls in Saudi Arabia to protect domestic production, and protectionism in Algeria to encourage pharmaceutical manufacturing are also affecting Jordanian exports.</w:t>
      </w:r>
    </w:p>
    <w:p w14:paraId="4F3D0B9F" w14:textId="77777777" w:rsidR="00635F20" w:rsidRPr="006849C3" w:rsidRDefault="00635F20" w:rsidP="00635F20">
      <w:pPr>
        <w:rPr>
          <w:rStyle w:val="StyleUnderline"/>
          <w:rFonts w:asciiTheme="minorHAnsi" w:hAnsiTheme="minorHAnsi" w:cstheme="minorHAnsi"/>
        </w:rPr>
      </w:pPr>
      <w:r w:rsidRPr="006849C3">
        <w:rPr>
          <w:rFonts w:asciiTheme="minorHAnsi" w:hAnsiTheme="minorHAnsi" w:cstheme="minorHAnsi"/>
        </w:rPr>
        <w:t xml:space="preserve">The JJPS noted that </w:t>
      </w:r>
      <w:r w:rsidRPr="006849C3">
        <w:rPr>
          <w:rStyle w:val="StyleUnderline"/>
          <w:rFonts w:asciiTheme="minorHAnsi" w:hAnsiTheme="minorHAnsi" w:cstheme="minorHAnsi"/>
          <w:highlight w:val="green"/>
        </w:rPr>
        <w:t>data exclusivity</w:t>
      </w:r>
      <w:r w:rsidRPr="006849C3">
        <w:rPr>
          <w:rStyle w:val="StyleUnderline"/>
          <w:rFonts w:asciiTheme="minorHAnsi" w:hAnsiTheme="minorHAnsi" w:cstheme="minorHAnsi"/>
        </w:rPr>
        <w:t xml:space="preserve"> related to TRIPS </w:t>
      </w:r>
      <w:r w:rsidRPr="006849C3">
        <w:rPr>
          <w:rStyle w:val="StyleUnderline"/>
          <w:rFonts w:asciiTheme="minorHAnsi" w:hAnsiTheme="minorHAnsi" w:cstheme="minorHAnsi"/>
          <w:highlight w:val="green"/>
        </w:rPr>
        <w:t>affected Jordanian exporters</w:t>
      </w:r>
      <w:r w:rsidRPr="006849C3">
        <w:rPr>
          <w:rStyle w:val="StyleUnderline"/>
          <w:rFonts w:asciiTheme="minorHAnsi" w:hAnsiTheme="minorHAnsi" w:cstheme="minorHAnsi"/>
        </w:rPr>
        <w:t xml:space="preserve">, as they ‘will be </w:t>
      </w:r>
      <w:r w:rsidRPr="006849C3">
        <w:rPr>
          <w:rStyle w:val="StyleUnderline"/>
          <w:rFonts w:asciiTheme="minorHAnsi" w:hAnsiTheme="minorHAnsi" w:cstheme="minorHAnsi"/>
          <w:highlight w:val="green"/>
        </w:rPr>
        <w:t xml:space="preserve">out of their </w:t>
      </w:r>
      <w:r w:rsidRPr="006849C3">
        <w:rPr>
          <w:rStyle w:val="StyleUnderline"/>
          <w:rFonts w:asciiTheme="minorHAnsi" w:hAnsiTheme="minorHAnsi" w:cstheme="minorHAnsi"/>
        </w:rPr>
        <w:t xml:space="preserve">export </w:t>
      </w:r>
      <w:r w:rsidRPr="006849C3">
        <w:rPr>
          <w:rStyle w:val="StyleUnderline"/>
          <w:rFonts w:asciiTheme="minorHAnsi" w:hAnsiTheme="minorHAnsi" w:cstheme="minorHAnsi"/>
          <w:highlight w:val="green"/>
        </w:rPr>
        <w:t>markets</w:t>
      </w:r>
      <w:r w:rsidRPr="006849C3">
        <w:rPr>
          <w:rStyle w:val="StyleUnderline"/>
          <w:rFonts w:asciiTheme="minorHAnsi" w:hAnsiTheme="minorHAnsi" w:cstheme="minorHAnsi"/>
        </w:rPr>
        <w:t xml:space="preserve"> for at least seven years – five years’ protection due to data exclusivity, one year registration time in Jordan and at least one year registration in the export market’.</w:t>
      </w:r>
    </w:p>
    <w:p w14:paraId="73F3B8BC" w14:textId="77777777" w:rsidR="00635F20" w:rsidRPr="006849C3" w:rsidRDefault="00635F20" w:rsidP="00635F20">
      <w:pPr>
        <w:rPr>
          <w:rFonts w:asciiTheme="minorHAnsi" w:hAnsiTheme="minorHAnsi" w:cstheme="minorHAnsi"/>
        </w:rPr>
      </w:pPr>
    </w:p>
    <w:p w14:paraId="68030CAA" w14:textId="77777777" w:rsidR="00635F20" w:rsidRPr="006849C3" w:rsidRDefault="00635F20" w:rsidP="00635F20">
      <w:pPr>
        <w:pStyle w:val="Heading4"/>
        <w:rPr>
          <w:rFonts w:asciiTheme="minorHAnsi" w:hAnsiTheme="minorHAnsi" w:cstheme="minorHAnsi"/>
        </w:rPr>
      </w:pPr>
      <w:r w:rsidRPr="006849C3">
        <w:rPr>
          <w:rFonts w:asciiTheme="minorHAnsi" w:hAnsiTheme="minorHAnsi" w:cstheme="minorHAnsi"/>
        </w:rPr>
        <w:t>Economic stagnation structurally locks in instability in Jordan.</w:t>
      </w:r>
    </w:p>
    <w:p w14:paraId="5809C613" w14:textId="77777777" w:rsidR="00635F20" w:rsidRPr="006849C3" w:rsidRDefault="00635F20" w:rsidP="00635F20">
      <w:pPr>
        <w:rPr>
          <w:rFonts w:asciiTheme="minorHAnsi" w:hAnsiTheme="minorHAnsi" w:cstheme="minorHAnsi"/>
        </w:rPr>
      </w:pPr>
      <w:r w:rsidRPr="006849C3">
        <w:rPr>
          <w:rStyle w:val="Style13ptBold"/>
          <w:rFonts w:asciiTheme="minorHAnsi" w:hAnsiTheme="minorHAnsi" w:cstheme="minorHAnsi"/>
        </w:rPr>
        <w:t xml:space="preserve">Wolf 4/14 </w:t>
      </w:r>
      <w:r w:rsidRPr="006849C3">
        <w:rPr>
          <w:rFonts w:asciiTheme="minorHAnsi" w:hAnsiTheme="minorHAnsi" w:cstheme="minorHAnsi"/>
        </w:rPr>
        <w:t xml:space="preserve">“A Hashemite Family Reunion Can’t Hide Jordan’s Woes” Albert B. Wolf, an associate research fellow at Johns Hopkins SAIS and an assistant professor of political science at the American University of Central Asia. April 14, 2021 </w:t>
      </w:r>
      <w:hyperlink r:id="rId10" w:history="1">
        <w:r w:rsidRPr="006849C3">
          <w:rPr>
            <w:rStyle w:val="Hyperlink"/>
            <w:rFonts w:asciiTheme="minorHAnsi" w:hAnsiTheme="minorHAnsi" w:cstheme="minorHAnsi"/>
          </w:rPr>
          <w:t>https://foreignpolicy.com/2021/04/14/jordan-abdullah-hamzah-hashemite-family-reunion-cant-hide-economic-woes/</w:t>
        </w:r>
      </w:hyperlink>
      <w:r w:rsidRPr="006849C3">
        <w:rPr>
          <w:rFonts w:asciiTheme="minorHAnsi" w:hAnsiTheme="minorHAnsi" w:cstheme="minorHAnsi"/>
        </w:rPr>
        <w:t xml:space="preserve"> SM</w:t>
      </w:r>
    </w:p>
    <w:p w14:paraId="0A00AB76" w14:textId="77777777" w:rsidR="00635F20" w:rsidRPr="006849C3" w:rsidRDefault="00635F20" w:rsidP="00635F20">
      <w:pPr>
        <w:rPr>
          <w:rStyle w:val="StyleUnderline"/>
          <w:rFonts w:asciiTheme="minorHAnsi" w:hAnsiTheme="minorHAnsi" w:cstheme="minorHAnsi"/>
        </w:rPr>
      </w:pPr>
      <w:r w:rsidRPr="006849C3">
        <w:rPr>
          <w:rFonts w:asciiTheme="minorHAnsi" w:hAnsiTheme="minorHAnsi" w:cstheme="minorHAnsi"/>
        </w:rPr>
        <w:t>­­</w:t>
      </w:r>
      <w:r w:rsidRPr="006849C3">
        <w:rPr>
          <w:rStyle w:val="StyleUnderline"/>
          <w:rFonts w:asciiTheme="minorHAnsi" w:hAnsiTheme="minorHAnsi" w:cstheme="minorHAnsi"/>
        </w:rPr>
        <w:t>A Hashemite Family Reunion Can’t Hide Jordan’s Woes</w:t>
      </w:r>
    </w:p>
    <w:p w14:paraId="56BE7833" w14:textId="77777777" w:rsidR="00635F20" w:rsidRPr="006849C3" w:rsidRDefault="00635F20" w:rsidP="00635F20">
      <w:pPr>
        <w:rPr>
          <w:rFonts w:asciiTheme="minorHAnsi" w:hAnsiTheme="minorHAnsi" w:cstheme="minorHAnsi"/>
        </w:rPr>
      </w:pPr>
      <w:r w:rsidRPr="006849C3">
        <w:rPr>
          <w:rStyle w:val="StyleUnderline"/>
          <w:rFonts w:asciiTheme="minorHAnsi" w:hAnsiTheme="minorHAnsi" w:cstheme="minorHAnsi"/>
        </w:rPr>
        <w:t>Making nice after an alleged coup attempt obscures serious challenges</w:t>
      </w:r>
      <w:r w:rsidRPr="006849C3">
        <w:rPr>
          <w:rFonts w:asciiTheme="minorHAnsi" w:hAnsiTheme="minorHAnsi" w:cstheme="minorHAnsi"/>
        </w:rPr>
        <w:t>, including water scarcity, a refugee crisis, and unhelpful neighbors.</w:t>
      </w:r>
    </w:p>
    <w:p w14:paraId="64162E6B" w14:textId="77777777" w:rsidR="00635F20" w:rsidRPr="006849C3" w:rsidRDefault="00635F20" w:rsidP="00635F20">
      <w:pPr>
        <w:rPr>
          <w:rFonts w:asciiTheme="minorHAnsi" w:hAnsiTheme="minorHAnsi" w:cstheme="minorHAnsi"/>
        </w:rPr>
      </w:pPr>
      <w:r w:rsidRPr="006849C3">
        <w:rPr>
          <w:rFonts w:asciiTheme="minorHAnsi" w:hAnsiTheme="minorHAnsi" w:cstheme="minorHAnsi"/>
        </w:rPr>
        <w:t>The Hashemite Kingdom of Jordan is no stranger to royal intrigues and attempted coups. The first 20 years of the late King Hussein’s rule was wracked with coup plots, assassination attempts, and a civil war with the country’s large Palestinian population. Most recently, the former crown prince and half-brother of King Abdullah II, Prince Hamzah, was accused of engaging in sedition and placed under the “protection of the king” (i.e., house arrest) until the two made a joint appearance on Sunday.</w:t>
      </w:r>
    </w:p>
    <w:p w14:paraId="41FF9C4F" w14:textId="77777777" w:rsidR="00635F20" w:rsidRPr="006849C3" w:rsidRDefault="00635F20" w:rsidP="00635F20">
      <w:pPr>
        <w:rPr>
          <w:rFonts w:asciiTheme="minorHAnsi" w:hAnsiTheme="minorHAnsi" w:cstheme="minorHAnsi"/>
          <w:b/>
          <w:u w:val="single"/>
        </w:rPr>
      </w:pPr>
      <w:r w:rsidRPr="006849C3">
        <w:rPr>
          <w:rStyle w:val="StyleUnderline"/>
          <w:rFonts w:asciiTheme="minorHAnsi" w:hAnsiTheme="minorHAnsi" w:cstheme="minorHAnsi"/>
        </w:rPr>
        <w:t xml:space="preserve">On Monday, the prince pledged his allegiance to the incumbent monarch and seemingly defused the latest royal tempest. But his display of </w:t>
      </w:r>
      <w:r w:rsidRPr="006849C3">
        <w:rPr>
          <w:rStyle w:val="StyleUnderline"/>
          <w:rFonts w:asciiTheme="minorHAnsi" w:hAnsiTheme="minorHAnsi" w:cstheme="minorHAnsi"/>
          <w:highlight w:val="green"/>
        </w:rPr>
        <w:t>deference doesn’t mean the end of instability in Jordan.</w:t>
      </w:r>
    </w:p>
    <w:p w14:paraId="061C4996" w14:textId="77777777" w:rsidR="00635F20" w:rsidRPr="006849C3" w:rsidRDefault="00635F20" w:rsidP="00635F20">
      <w:pPr>
        <w:rPr>
          <w:rFonts w:asciiTheme="minorHAnsi" w:hAnsiTheme="minorHAnsi" w:cstheme="minorHAnsi"/>
        </w:rPr>
      </w:pPr>
      <w:r w:rsidRPr="006849C3">
        <w:rPr>
          <w:rStyle w:val="StyleUnderline"/>
          <w:rFonts w:asciiTheme="minorHAnsi" w:hAnsiTheme="minorHAnsi" w:cstheme="minorHAnsi"/>
        </w:rPr>
        <w:t xml:space="preserve">This episode is a symptom of the challenges Abdullah has faced since the outbreak of the Arab Spring, not the problem itself. It is unlikely to be the last challenge the king faces to his rule </w:t>
      </w:r>
      <w:r w:rsidRPr="006849C3">
        <w:rPr>
          <w:rStyle w:val="StyleUnderline"/>
          <w:rFonts w:asciiTheme="minorHAnsi" w:hAnsiTheme="minorHAnsi" w:cstheme="minorHAnsi"/>
          <w:highlight w:val="green"/>
        </w:rPr>
        <w:t>unless Jordan’s economy undergoes significant</w:t>
      </w:r>
      <w:r w:rsidRPr="006849C3">
        <w:rPr>
          <w:rStyle w:val="StyleUnderline"/>
          <w:rFonts w:asciiTheme="minorHAnsi" w:hAnsiTheme="minorHAnsi" w:cstheme="minorHAnsi"/>
        </w:rPr>
        <w:t xml:space="preserve"> economic </w:t>
      </w:r>
      <w:r w:rsidRPr="006849C3">
        <w:rPr>
          <w:rStyle w:val="StyleUnderline"/>
          <w:rFonts w:asciiTheme="minorHAnsi" w:hAnsiTheme="minorHAnsi" w:cstheme="minorHAnsi"/>
          <w:highlight w:val="green"/>
        </w:rPr>
        <w:t>reforms</w:t>
      </w:r>
      <w:r w:rsidRPr="006849C3">
        <w:rPr>
          <w:rStyle w:val="StyleUnderline"/>
          <w:rFonts w:asciiTheme="minorHAnsi" w:hAnsiTheme="minorHAnsi" w:cstheme="minorHAnsi"/>
        </w:rPr>
        <w:t>—quickly</w:t>
      </w:r>
      <w:r w:rsidRPr="006849C3">
        <w:rPr>
          <w:rFonts w:asciiTheme="minorHAnsi" w:hAnsiTheme="minorHAnsi" w:cstheme="minorHAnsi"/>
        </w:rPr>
        <w:t>.</w:t>
      </w:r>
    </w:p>
    <w:p w14:paraId="063FAC87" w14:textId="77777777" w:rsidR="00635F20" w:rsidRPr="006849C3" w:rsidRDefault="00635F20" w:rsidP="00635F20">
      <w:pPr>
        <w:rPr>
          <w:rFonts w:asciiTheme="minorHAnsi" w:hAnsiTheme="minorHAnsi" w:cstheme="minorHAnsi"/>
        </w:rPr>
      </w:pPr>
      <w:r w:rsidRPr="006849C3">
        <w:rPr>
          <w:rStyle w:val="StyleUnderline"/>
          <w:rFonts w:asciiTheme="minorHAnsi" w:hAnsiTheme="minorHAnsi" w:cstheme="minorHAnsi"/>
          <w:highlight w:val="green"/>
        </w:rPr>
        <w:t>Jordan</w:t>
      </w:r>
      <w:r w:rsidRPr="006849C3">
        <w:rPr>
          <w:rStyle w:val="StyleUnderline"/>
          <w:rFonts w:asciiTheme="minorHAnsi" w:hAnsiTheme="minorHAnsi" w:cstheme="minorHAnsi"/>
        </w:rPr>
        <w:t xml:space="preserve"> has experienced multiple bouts of </w:t>
      </w:r>
      <w:r w:rsidRPr="006849C3">
        <w:rPr>
          <w:rStyle w:val="StyleUnderline"/>
          <w:rFonts w:asciiTheme="minorHAnsi" w:hAnsiTheme="minorHAnsi" w:cstheme="minorHAnsi"/>
          <w:highlight w:val="green"/>
        </w:rPr>
        <w:t>protests</w:t>
      </w:r>
      <w:r w:rsidRPr="006849C3">
        <w:rPr>
          <w:rStyle w:val="StyleUnderline"/>
          <w:rFonts w:asciiTheme="minorHAnsi" w:hAnsiTheme="minorHAnsi" w:cstheme="minorHAnsi"/>
        </w:rPr>
        <w:t xml:space="preserve"> that were </w:t>
      </w:r>
      <w:r w:rsidRPr="006849C3">
        <w:rPr>
          <w:rStyle w:val="StyleUnderline"/>
          <w:rFonts w:asciiTheme="minorHAnsi" w:hAnsiTheme="minorHAnsi" w:cstheme="minorHAnsi"/>
          <w:highlight w:val="green"/>
        </w:rPr>
        <w:t>brought on by economic downturns</w:t>
      </w:r>
      <w:r w:rsidRPr="006849C3">
        <w:rPr>
          <w:rStyle w:val="StyleUnderline"/>
          <w:rFonts w:asciiTheme="minorHAnsi" w:hAnsiTheme="minorHAnsi" w:cstheme="minorHAnsi"/>
        </w:rPr>
        <w:t xml:space="preserve"> </w:t>
      </w:r>
      <w:r w:rsidRPr="006849C3">
        <w:rPr>
          <w:rFonts w:asciiTheme="minorHAnsi" w:hAnsiTheme="minorHAnsi" w:cstheme="minorHAnsi"/>
        </w:rPr>
        <w:t>(including during the Arab Spring and the COVID-19 pandemic) and were met with a combination of changes in economic tactics and giveaway programs, repression, and government reshuffles.</w:t>
      </w:r>
    </w:p>
    <w:p w14:paraId="53CA70E3" w14:textId="77777777" w:rsidR="00635F20" w:rsidRPr="006849C3" w:rsidRDefault="00635F20" w:rsidP="00635F20">
      <w:pPr>
        <w:rPr>
          <w:rStyle w:val="StyleUnderline"/>
          <w:rFonts w:asciiTheme="minorHAnsi" w:hAnsiTheme="minorHAnsi" w:cstheme="minorHAnsi"/>
        </w:rPr>
      </w:pPr>
      <w:r w:rsidRPr="006849C3">
        <w:rPr>
          <w:rFonts w:asciiTheme="minorHAnsi" w:hAnsiTheme="minorHAnsi" w:cstheme="minorHAnsi"/>
        </w:rPr>
        <w:t>This plot supposedly came from within the royal court, giving a tabloid quality to a security threat, especially after the prince made his house arrest all the more unusual by issuing a personal statement online. However</w:t>
      </w:r>
      <w:r w:rsidRPr="006849C3">
        <w:rPr>
          <w:rStyle w:val="StyleUnderline"/>
          <w:rFonts w:asciiTheme="minorHAnsi" w:hAnsiTheme="minorHAnsi" w:cstheme="minorHAnsi"/>
        </w:rPr>
        <w:t>, Hamzah’s alleged plan to overthrow Abdullah is a distraction from Jordan’s ongoing strategic and economic problems that do not have readily apparent solutions.</w:t>
      </w:r>
    </w:p>
    <w:p w14:paraId="18599700" w14:textId="77777777" w:rsidR="00635F20" w:rsidRPr="006849C3" w:rsidRDefault="00635F20" w:rsidP="00635F20">
      <w:pPr>
        <w:rPr>
          <w:rStyle w:val="StyleUnderline"/>
          <w:rFonts w:asciiTheme="minorHAnsi" w:hAnsiTheme="minorHAnsi" w:cstheme="minorHAnsi"/>
        </w:rPr>
      </w:pPr>
      <w:r w:rsidRPr="006849C3">
        <w:rPr>
          <w:rFonts w:asciiTheme="minorHAnsi" w:hAnsiTheme="minorHAnsi" w:cstheme="minorHAnsi"/>
        </w:rPr>
        <w:t xml:space="preserve">Bruce Riedel, a senior fellow at the Brookings Institution, described the latest royal feud as the “most serious political crisis” Jordan has faced in 50 years. Regional experts have heard these warnings before. However, </w:t>
      </w:r>
      <w:r w:rsidRPr="006849C3">
        <w:rPr>
          <w:rStyle w:val="StyleUnderline"/>
          <w:rFonts w:asciiTheme="minorHAnsi" w:hAnsiTheme="minorHAnsi" w:cstheme="minorHAnsi"/>
        </w:rPr>
        <w:t>Abdullah’s combination of political savvy and luck in negotiating the challenges he has faced since the outbreak of the Arab Spring does not mean he will continue be lucky in the future.</w:t>
      </w:r>
    </w:p>
    <w:p w14:paraId="40028902" w14:textId="77777777" w:rsidR="00635F20" w:rsidRPr="006849C3" w:rsidRDefault="00635F20" w:rsidP="00635F20">
      <w:pPr>
        <w:rPr>
          <w:rStyle w:val="StyleUnderline"/>
          <w:rFonts w:asciiTheme="minorHAnsi" w:hAnsiTheme="minorHAnsi" w:cstheme="minorHAnsi"/>
        </w:rPr>
      </w:pPr>
      <w:r w:rsidRPr="006849C3">
        <w:rPr>
          <w:rStyle w:val="StyleUnderline"/>
          <w:rFonts w:asciiTheme="minorHAnsi" w:hAnsiTheme="minorHAnsi" w:cstheme="minorHAnsi"/>
        </w:rPr>
        <w:t xml:space="preserve">Domestic </w:t>
      </w:r>
      <w:r w:rsidRPr="006849C3">
        <w:rPr>
          <w:rStyle w:val="StyleUnderline"/>
          <w:rFonts w:asciiTheme="minorHAnsi" w:hAnsiTheme="minorHAnsi" w:cstheme="minorHAnsi"/>
          <w:highlight w:val="green"/>
        </w:rPr>
        <w:t>stability cannot be taken for granted</w:t>
      </w:r>
      <w:r w:rsidRPr="006849C3">
        <w:rPr>
          <w:rStyle w:val="StyleUnderline"/>
          <w:rFonts w:asciiTheme="minorHAnsi" w:hAnsiTheme="minorHAnsi" w:cstheme="minorHAnsi"/>
        </w:rPr>
        <w:t>. Tourism, Jordan’s biggest industry, ground to a halt after the emergence of the COVID-19 pandemic.</w:t>
      </w:r>
      <w:r w:rsidRPr="006849C3">
        <w:rPr>
          <w:rFonts w:asciiTheme="minorHAnsi" w:hAnsiTheme="minorHAnsi" w:cstheme="minorHAnsi"/>
        </w:rPr>
        <w:t xml:space="preserve"> It had accounted for $5.8 billion in revenues in a $43 billion economy in 2019, but Jordan could not allow tourists back into the country as COVID-19 spread. </w:t>
      </w:r>
      <w:r w:rsidRPr="006849C3">
        <w:rPr>
          <w:rStyle w:val="StyleUnderline"/>
          <w:rFonts w:asciiTheme="minorHAnsi" w:hAnsiTheme="minorHAnsi" w:cstheme="minorHAnsi"/>
        </w:rPr>
        <w:t>Furthermore, remittances, which had accounted for $3.7 billion in 2018, were estimated to drop by nearly 20 percent for the entire region in 2020.</w:t>
      </w:r>
    </w:p>
    <w:p w14:paraId="3C4ED96F" w14:textId="77777777" w:rsidR="00635F20" w:rsidRPr="006849C3" w:rsidRDefault="00635F20" w:rsidP="00635F20">
      <w:pPr>
        <w:rPr>
          <w:rFonts w:asciiTheme="minorHAnsi" w:hAnsiTheme="minorHAnsi" w:cstheme="minorHAnsi"/>
        </w:rPr>
      </w:pPr>
      <w:r w:rsidRPr="006849C3">
        <w:rPr>
          <w:rStyle w:val="StyleUnderline"/>
          <w:rFonts w:asciiTheme="minorHAnsi" w:hAnsiTheme="minorHAnsi" w:cstheme="minorHAnsi"/>
        </w:rPr>
        <w:t xml:space="preserve">Two weeks ago, </w:t>
      </w:r>
      <w:r w:rsidRPr="006849C3">
        <w:rPr>
          <w:rStyle w:val="StyleUnderline"/>
          <w:rFonts w:asciiTheme="minorHAnsi" w:hAnsiTheme="minorHAnsi" w:cstheme="minorHAnsi"/>
          <w:highlight w:val="green"/>
        </w:rPr>
        <w:t>protests broke out</w:t>
      </w:r>
      <w:r w:rsidRPr="006849C3">
        <w:rPr>
          <w:rStyle w:val="StyleUnderline"/>
          <w:rFonts w:asciiTheme="minorHAnsi" w:hAnsiTheme="minorHAnsi" w:cstheme="minorHAnsi"/>
        </w:rPr>
        <w:t xml:space="preserve"> in Amman along with other cities because of the deaths of six people from COVID-19 </w:t>
      </w:r>
      <w:r w:rsidRPr="006849C3">
        <w:rPr>
          <w:rStyle w:val="StyleUnderline"/>
          <w:rFonts w:asciiTheme="minorHAnsi" w:hAnsiTheme="minorHAnsi" w:cstheme="minorHAnsi"/>
          <w:highlight w:val="green"/>
        </w:rPr>
        <w:t>at</w:t>
      </w:r>
      <w:r w:rsidRPr="006849C3">
        <w:rPr>
          <w:rStyle w:val="StyleUnderline"/>
          <w:rFonts w:asciiTheme="minorHAnsi" w:hAnsiTheme="minorHAnsi" w:cstheme="minorHAnsi"/>
        </w:rPr>
        <w:t xml:space="preserve"> government </w:t>
      </w:r>
      <w:r w:rsidRPr="006849C3">
        <w:rPr>
          <w:rStyle w:val="StyleUnderline"/>
          <w:rFonts w:asciiTheme="minorHAnsi" w:hAnsiTheme="minorHAnsi" w:cstheme="minorHAnsi"/>
          <w:highlight w:val="green"/>
        </w:rPr>
        <w:t>hospitals</w:t>
      </w:r>
      <w:r w:rsidRPr="006849C3">
        <w:rPr>
          <w:rStyle w:val="StyleUnderline"/>
          <w:rFonts w:asciiTheme="minorHAnsi" w:hAnsiTheme="minorHAnsi" w:cstheme="minorHAnsi"/>
        </w:rPr>
        <w:t>. The cause was low oxygen supplies.</w:t>
      </w:r>
      <w:r w:rsidRPr="006849C3">
        <w:rPr>
          <w:rFonts w:asciiTheme="minorHAnsi" w:hAnsiTheme="minorHAnsi" w:cstheme="minorHAnsi"/>
        </w:rPr>
        <w:t xml:space="preserve"> However, the literature on comparative authoritarianism shows that protests may provide elites with opportunities to reveal their preferences and split from the incumbent regime.</w:t>
      </w:r>
    </w:p>
    <w:p w14:paraId="37F84AA5" w14:textId="77777777" w:rsidR="00635F20" w:rsidRPr="006849C3" w:rsidRDefault="00635F20" w:rsidP="00635F20">
      <w:pPr>
        <w:rPr>
          <w:rFonts w:asciiTheme="minorHAnsi" w:hAnsiTheme="minorHAnsi" w:cstheme="minorHAnsi"/>
        </w:rPr>
      </w:pPr>
      <w:r w:rsidRPr="006849C3">
        <w:rPr>
          <w:rStyle w:val="StyleUnderline"/>
          <w:rFonts w:asciiTheme="minorHAnsi" w:hAnsiTheme="minorHAnsi" w:cstheme="minorHAnsi"/>
          <w:highlight w:val="green"/>
        </w:rPr>
        <w:t xml:space="preserve">Should more </w:t>
      </w:r>
      <w:r w:rsidRPr="006849C3">
        <w:rPr>
          <w:rStyle w:val="StyleUnderline"/>
          <w:rFonts w:asciiTheme="minorHAnsi" w:hAnsiTheme="minorHAnsi" w:cstheme="minorHAnsi"/>
        </w:rPr>
        <w:t xml:space="preserve">protests </w:t>
      </w:r>
      <w:r w:rsidRPr="006849C3">
        <w:rPr>
          <w:rStyle w:val="StyleUnderline"/>
          <w:rFonts w:asciiTheme="minorHAnsi" w:hAnsiTheme="minorHAnsi" w:cstheme="minorHAnsi"/>
          <w:highlight w:val="green"/>
        </w:rPr>
        <w:t>occur due to the</w:t>
      </w:r>
      <w:r w:rsidRPr="006849C3">
        <w:rPr>
          <w:rStyle w:val="StyleUnderline"/>
          <w:rFonts w:asciiTheme="minorHAnsi" w:hAnsiTheme="minorHAnsi" w:cstheme="minorHAnsi"/>
        </w:rPr>
        <w:t xml:space="preserve"> worsening </w:t>
      </w:r>
      <w:r w:rsidRPr="006849C3">
        <w:rPr>
          <w:rStyle w:val="StyleUnderline"/>
          <w:rFonts w:asciiTheme="minorHAnsi" w:hAnsiTheme="minorHAnsi" w:cstheme="minorHAnsi"/>
          <w:highlight w:val="green"/>
        </w:rPr>
        <w:t>economic situation</w:t>
      </w:r>
      <w:r w:rsidRPr="006849C3">
        <w:rPr>
          <w:rFonts w:asciiTheme="minorHAnsi" w:hAnsiTheme="minorHAnsi" w:cstheme="minorHAnsi"/>
        </w:rPr>
        <w:t xml:space="preserve">, water shortages, the coronavirus crisis, or the strains of hosting a large refugee population, a </w:t>
      </w:r>
      <w:r w:rsidRPr="006849C3">
        <w:rPr>
          <w:rStyle w:val="StyleUnderline"/>
          <w:rFonts w:asciiTheme="minorHAnsi" w:hAnsiTheme="minorHAnsi" w:cstheme="minorHAnsi"/>
        </w:rPr>
        <w:t xml:space="preserve">window of </w:t>
      </w:r>
      <w:r w:rsidRPr="006849C3">
        <w:rPr>
          <w:rStyle w:val="StyleUnderline"/>
          <w:rFonts w:asciiTheme="minorHAnsi" w:hAnsiTheme="minorHAnsi" w:cstheme="minorHAnsi"/>
          <w:highlight w:val="green"/>
        </w:rPr>
        <w:t>opportunity</w:t>
      </w:r>
      <w:r w:rsidRPr="006849C3">
        <w:rPr>
          <w:rStyle w:val="StyleUnderline"/>
          <w:rFonts w:asciiTheme="minorHAnsi" w:hAnsiTheme="minorHAnsi" w:cstheme="minorHAnsi"/>
        </w:rPr>
        <w:t xml:space="preserve"> may </w:t>
      </w:r>
      <w:r w:rsidRPr="006849C3">
        <w:rPr>
          <w:rStyle w:val="StyleUnderline"/>
          <w:rFonts w:asciiTheme="minorHAnsi" w:hAnsiTheme="minorHAnsi" w:cstheme="minorHAnsi"/>
          <w:highlight w:val="green"/>
        </w:rPr>
        <w:t>open for</w:t>
      </w:r>
      <w:r w:rsidRPr="006849C3">
        <w:rPr>
          <w:rStyle w:val="StyleUnderline"/>
          <w:rFonts w:asciiTheme="minorHAnsi" w:hAnsiTheme="minorHAnsi" w:cstheme="minorHAnsi"/>
        </w:rPr>
        <w:t xml:space="preserve"> Prince Hamzah or another </w:t>
      </w:r>
      <w:r w:rsidRPr="006849C3">
        <w:rPr>
          <w:rStyle w:val="StyleUnderline"/>
          <w:rFonts w:asciiTheme="minorHAnsi" w:hAnsiTheme="minorHAnsi" w:cstheme="minorHAnsi"/>
          <w:highlight w:val="green"/>
        </w:rPr>
        <w:t>opportunistic contender for the throne</w:t>
      </w:r>
      <w:r w:rsidRPr="006849C3">
        <w:rPr>
          <w:rStyle w:val="StyleUnderline"/>
          <w:rFonts w:asciiTheme="minorHAnsi" w:hAnsiTheme="minorHAnsi" w:cstheme="minorHAnsi"/>
        </w:rPr>
        <w:t>.</w:t>
      </w:r>
      <w:r w:rsidRPr="006849C3">
        <w:rPr>
          <w:rFonts w:asciiTheme="minorHAnsi" w:hAnsiTheme="minorHAnsi" w:cstheme="minorHAnsi"/>
        </w:rPr>
        <w:t xml:space="preserve"> (According to Jordan’s Ministry of Planning and International Cooperation, 34 percent of the population are refugees, most of whom are Palestinian. The U.N. refugee agency counts 663,210 Syrians who have registered as refugees—while the Jordanian government counts more than 1.3 million.)</w:t>
      </w:r>
    </w:p>
    <w:p w14:paraId="4B54752E" w14:textId="77777777" w:rsidR="00635F20" w:rsidRPr="006849C3" w:rsidRDefault="00635F20" w:rsidP="00635F20">
      <w:pPr>
        <w:rPr>
          <w:rFonts w:asciiTheme="minorHAnsi" w:hAnsiTheme="minorHAnsi" w:cstheme="minorHAnsi"/>
        </w:rPr>
      </w:pPr>
      <w:r w:rsidRPr="006849C3">
        <w:rPr>
          <w:rFonts w:asciiTheme="minorHAnsi" w:hAnsiTheme="minorHAnsi" w:cstheme="minorHAnsi"/>
        </w:rPr>
        <w:t>Many commentators and Jordan watchers have expressed shock and surprise at Hamzah’s open criticism of Abdullah. However, the more shocking display has been the public outpouring of criticism of the incumbent monarch</w:t>
      </w:r>
      <w:r w:rsidRPr="006849C3">
        <w:rPr>
          <w:rStyle w:val="StyleUnderline"/>
          <w:rFonts w:asciiTheme="minorHAnsi" w:hAnsiTheme="minorHAnsi" w:cstheme="minorHAnsi"/>
        </w:rPr>
        <w:t xml:space="preserve">. Popular radio programs have reported regular call-ins criticizing </w:t>
      </w:r>
      <w:r w:rsidRPr="006849C3">
        <w:rPr>
          <w:rStyle w:val="StyleUnderline"/>
          <w:rFonts w:asciiTheme="minorHAnsi" w:hAnsiTheme="minorHAnsi" w:cstheme="minorHAnsi"/>
          <w:highlight w:val="green"/>
        </w:rPr>
        <w:t>Abdullah, blam</w:t>
      </w:r>
      <w:r w:rsidRPr="006849C3">
        <w:rPr>
          <w:rStyle w:val="StyleUnderline"/>
          <w:rFonts w:asciiTheme="minorHAnsi" w:hAnsiTheme="minorHAnsi" w:cstheme="minorHAnsi"/>
        </w:rPr>
        <w:t xml:space="preserve">ing him </w:t>
      </w:r>
      <w:r w:rsidRPr="006849C3">
        <w:rPr>
          <w:rStyle w:val="StyleUnderline"/>
          <w:rFonts w:asciiTheme="minorHAnsi" w:hAnsiTheme="minorHAnsi" w:cstheme="minorHAnsi"/>
          <w:highlight w:val="green"/>
        </w:rPr>
        <w:t>for</w:t>
      </w:r>
      <w:r w:rsidRPr="006849C3">
        <w:rPr>
          <w:rStyle w:val="StyleUnderline"/>
          <w:rFonts w:asciiTheme="minorHAnsi" w:hAnsiTheme="minorHAnsi" w:cstheme="minorHAnsi"/>
        </w:rPr>
        <w:t xml:space="preserve"> the country’s </w:t>
      </w:r>
      <w:r w:rsidRPr="006849C3">
        <w:rPr>
          <w:rStyle w:val="StyleUnderline"/>
          <w:rFonts w:asciiTheme="minorHAnsi" w:hAnsiTheme="minorHAnsi" w:cstheme="minorHAnsi"/>
          <w:highlight w:val="green"/>
        </w:rPr>
        <w:t>poor economic performance</w:t>
      </w:r>
      <w:r w:rsidRPr="006849C3">
        <w:rPr>
          <w:rStyle w:val="StyleUnderline"/>
          <w:rFonts w:asciiTheme="minorHAnsi" w:hAnsiTheme="minorHAnsi" w:cstheme="minorHAnsi"/>
        </w:rPr>
        <w:t xml:space="preserve"> </w:t>
      </w:r>
      <w:r w:rsidRPr="006849C3">
        <w:rPr>
          <w:rFonts w:asciiTheme="minorHAnsi" w:hAnsiTheme="minorHAnsi" w:cstheme="minorHAnsi"/>
        </w:rPr>
        <w:t>and corruption.</w:t>
      </w:r>
    </w:p>
    <w:p w14:paraId="02204C5E" w14:textId="77777777" w:rsidR="00635F20" w:rsidRPr="006849C3" w:rsidRDefault="00635F20" w:rsidP="00635F20">
      <w:pPr>
        <w:rPr>
          <w:rFonts w:asciiTheme="minorHAnsi" w:hAnsiTheme="minorHAnsi" w:cstheme="minorHAnsi"/>
        </w:rPr>
      </w:pPr>
      <w:r w:rsidRPr="006849C3">
        <w:rPr>
          <w:rStyle w:val="StyleUnderline"/>
          <w:rFonts w:asciiTheme="minorHAnsi" w:hAnsiTheme="minorHAnsi" w:cstheme="minorHAnsi"/>
        </w:rPr>
        <w:t>Prior to the pandemic, the country had less than 2 percent annual growth, and nearly 1 in 4 adults were unemployed. Some Jordanians who have been left behind economically felt that Hamzah used the language of the Arab street to speak to people’s needs in order to advance his own interests. Even Jordanian Finance Minister Mohamad al-Ississ reportedly said, “</w:t>
      </w:r>
      <w:r w:rsidRPr="006849C3">
        <w:rPr>
          <w:rStyle w:val="StyleUnderline"/>
          <w:rFonts w:asciiTheme="minorHAnsi" w:hAnsiTheme="minorHAnsi" w:cstheme="minorHAnsi"/>
          <w:highlight w:val="green"/>
        </w:rPr>
        <w:t>Unemployment is this country’s greatest problem</w:t>
      </w:r>
      <w:r w:rsidRPr="006849C3">
        <w:rPr>
          <w:rStyle w:val="StyleUnderline"/>
          <w:rFonts w:asciiTheme="minorHAnsi" w:hAnsiTheme="minorHAnsi" w:cstheme="minorHAnsi"/>
        </w:rPr>
        <w:t xml:space="preserve">.” </w:t>
      </w:r>
      <w:r w:rsidRPr="006849C3">
        <w:rPr>
          <w:rFonts w:asciiTheme="minorHAnsi" w:hAnsiTheme="minorHAnsi" w:cstheme="minorHAnsi"/>
        </w:rPr>
        <w:t>Official figures put unemployment at 24 percent currently.</w:t>
      </w:r>
    </w:p>
    <w:p w14:paraId="2C1E5FC8" w14:textId="77777777" w:rsidR="00635F20" w:rsidRPr="006849C3" w:rsidRDefault="00635F20" w:rsidP="00635F20">
      <w:pPr>
        <w:rPr>
          <w:rFonts w:asciiTheme="minorHAnsi" w:hAnsiTheme="minorHAnsi" w:cstheme="minorHAnsi"/>
          <w:b/>
          <w:u w:val="single"/>
        </w:rPr>
      </w:pPr>
      <w:r w:rsidRPr="006849C3">
        <w:rPr>
          <w:rFonts w:asciiTheme="minorHAnsi" w:hAnsiTheme="minorHAnsi" w:cstheme="minorHAnsi"/>
        </w:rPr>
        <w:t xml:space="preserve">Jordan’s supposed regional allies are not helping. </w:t>
      </w:r>
      <w:r w:rsidRPr="006849C3">
        <w:rPr>
          <w:rStyle w:val="StyleUnderline"/>
          <w:rFonts w:asciiTheme="minorHAnsi" w:hAnsiTheme="minorHAnsi" w:cstheme="minorHAnsi"/>
        </w:rPr>
        <w:t>The kingdom is surrounded by “frenemies” like Israel and Saudi Arabia, which, despite benefiting from the stability and cooperation of the Hashemite royal family, tend to engage in behaviors that undermine its steadiness. These frenemies’ behaviors exacerbate Jordan’s domestic political tensions.</w:t>
      </w:r>
    </w:p>
    <w:p w14:paraId="244D46E3" w14:textId="77777777" w:rsidR="00635F20" w:rsidRPr="006849C3" w:rsidRDefault="00635F20" w:rsidP="00635F20">
      <w:pPr>
        <w:rPr>
          <w:rFonts w:asciiTheme="minorHAnsi" w:hAnsiTheme="minorHAnsi" w:cstheme="minorHAnsi"/>
        </w:rPr>
      </w:pPr>
      <w:r w:rsidRPr="006849C3">
        <w:rPr>
          <w:rFonts w:asciiTheme="minorHAnsi" w:hAnsiTheme="minorHAnsi" w:cstheme="minorHAnsi"/>
        </w:rPr>
        <w:t>One of the most significant issues is water. Access to water is a problem for many Jordanians—and water theft is a big business that the state has failed to address. While water consumption continues to rise, an agreement with Israel’s government over providing an additional 8 million cubic meters remains elusive. Because of these problems, ordinary Jordanians are at the mercy of water thieves who drill untapped reservoirs without the permission of the state and charge what they want to people currently unserved and underserved by the state. Jordan has made clear it hopes to build a canal to the Red Sea or Dead Sea to ameliorate these problems, but, so far, it has been unable to cut a deal with Israel.</w:t>
      </w:r>
    </w:p>
    <w:p w14:paraId="43A54B08" w14:textId="77777777" w:rsidR="00635F20" w:rsidRPr="006849C3" w:rsidRDefault="00635F20" w:rsidP="00635F20">
      <w:pPr>
        <w:rPr>
          <w:rFonts w:asciiTheme="minorHAnsi" w:hAnsiTheme="minorHAnsi" w:cstheme="minorHAnsi"/>
        </w:rPr>
      </w:pPr>
      <w:r w:rsidRPr="006849C3">
        <w:rPr>
          <w:rFonts w:asciiTheme="minorHAnsi" w:hAnsiTheme="minorHAnsi" w:cstheme="minorHAnsi"/>
        </w:rPr>
        <w:t>There are rumors—and this time they are just that, rumors—that Saudi Arabia was involved in the alleged plot to overthrow Abdullah. It is important to note that once details of the arrests of Hamzah and others had leaked, most countries issued statements of support for Abdullah. However, some in Jordan fear that the Saudis are interested in a peace deal with Israel in order to displace the Hashemites as the guardians of Al-Aqsa Mosque and take over custodianship of Jerusalem’s holy places.</w:t>
      </w:r>
    </w:p>
    <w:p w14:paraId="373C4035" w14:textId="77777777" w:rsidR="00635F20" w:rsidRPr="006849C3" w:rsidRDefault="00635F20" w:rsidP="00635F20">
      <w:pPr>
        <w:rPr>
          <w:rStyle w:val="StyleUnderline"/>
          <w:rFonts w:asciiTheme="minorHAnsi" w:hAnsiTheme="minorHAnsi" w:cstheme="minorHAnsi"/>
        </w:rPr>
      </w:pPr>
      <w:r w:rsidRPr="006849C3">
        <w:rPr>
          <w:rStyle w:val="StyleUnderline"/>
          <w:rFonts w:asciiTheme="minorHAnsi" w:hAnsiTheme="minorHAnsi" w:cstheme="minorHAnsi"/>
        </w:rPr>
        <w:t xml:space="preserve">The royal family’s latest feud is an allegory for Jordan’s ongoing </w:t>
      </w:r>
      <w:r w:rsidRPr="006849C3">
        <w:rPr>
          <w:rStyle w:val="StyleUnderline"/>
          <w:rFonts w:asciiTheme="minorHAnsi" w:hAnsiTheme="minorHAnsi" w:cstheme="minorHAnsi"/>
          <w:highlight w:val="green"/>
        </w:rPr>
        <w:t>economic</w:t>
      </w:r>
      <w:r w:rsidRPr="006849C3">
        <w:rPr>
          <w:rStyle w:val="StyleUnderline"/>
          <w:rFonts w:asciiTheme="minorHAnsi" w:hAnsiTheme="minorHAnsi" w:cstheme="minorHAnsi"/>
        </w:rPr>
        <w:t xml:space="preserve"> and strategic </w:t>
      </w:r>
      <w:r w:rsidRPr="006849C3">
        <w:rPr>
          <w:rStyle w:val="StyleUnderline"/>
          <w:rFonts w:asciiTheme="minorHAnsi" w:hAnsiTheme="minorHAnsi" w:cstheme="minorHAnsi"/>
          <w:highlight w:val="green"/>
        </w:rPr>
        <w:t>problems</w:t>
      </w:r>
      <w:r w:rsidRPr="006849C3">
        <w:rPr>
          <w:rStyle w:val="StyleUnderline"/>
          <w:rFonts w:asciiTheme="minorHAnsi" w:hAnsiTheme="minorHAnsi" w:cstheme="minorHAnsi"/>
        </w:rPr>
        <w:t xml:space="preserve">. Should they </w:t>
      </w:r>
      <w:r w:rsidRPr="006849C3">
        <w:rPr>
          <w:rStyle w:val="StyleUnderline"/>
          <w:rFonts w:asciiTheme="minorHAnsi" w:hAnsiTheme="minorHAnsi" w:cstheme="minorHAnsi"/>
          <w:highlight w:val="green"/>
        </w:rPr>
        <w:t xml:space="preserve">continue, </w:t>
      </w:r>
      <w:r w:rsidRPr="006849C3">
        <w:rPr>
          <w:rStyle w:val="StyleUnderline"/>
          <w:rFonts w:asciiTheme="minorHAnsi" w:hAnsiTheme="minorHAnsi" w:cstheme="minorHAnsi"/>
        </w:rPr>
        <w:t xml:space="preserve">it is highly likely that </w:t>
      </w:r>
      <w:r w:rsidRPr="006849C3">
        <w:rPr>
          <w:rStyle w:val="StyleUnderline"/>
          <w:rFonts w:asciiTheme="minorHAnsi" w:hAnsiTheme="minorHAnsi" w:cstheme="minorHAnsi"/>
          <w:highlight w:val="green"/>
        </w:rPr>
        <w:t>this</w:t>
      </w:r>
      <w:r w:rsidRPr="006849C3">
        <w:rPr>
          <w:rStyle w:val="StyleUnderline"/>
          <w:rFonts w:asciiTheme="minorHAnsi" w:hAnsiTheme="minorHAnsi" w:cstheme="minorHAnsi"/>
        </w:rPr>
        <w:t xml:space="preserve"> moderate </w:t>
      </w:r>
      <w:r w:rsidRPr="006849C3">
        <w:rPr>
          <w:rStyle w:val="StyleUnderline"/>
          <w:rFonts w:asciiTheme="minorHAnsi" w:hAnsiTheme="minorHAnsi" w:cstheme="minorHAnsi"/>
          <w:highlight w:val="green"/>
        </w:rPr>
        <w:t>ally</w:t>
      </w:r>
      <w:r w:rsidRPr="006849C3">
        <w:rPr>
          <w:rStyle w:val="StyleUnderline"/>
          <w:rFonts w:asciiTheme="minorHAnsi" w:hAnsiTheme="minorHAnsi" w:cstheme="minorHAnsi"/>
        </w:rPr>
        <w:t xml:space="preserve"> of the United States and the West </w:t>
      </w:r>
      <w:r w:rsidRPr="006849C3">
        <w:rPr>
          <w:rStyle w:val="StyleUnderline"/>
          <w:rFonts w:asciiTheme="minorHAnsi" w:hAnsiTheme="minorHAnsi" w:cstheme="minorHAnsi"/>
          <w:highlight w:val="green"/>
        </w:rPr>
        <w:t>will find itself convulsed by domestic challenges</w:t>
      </w:r>
      <w:r w:rsidRPr="006849C3">
        <w:rPr>
          <w:rStyle w:val="StyleUnderline"/>
          <w:rFonts w:asciiTheme="minorHAnsi" w:hAnsiTheme="minorHAnsi" w:cstheme="minorHAnsi"/>
        </w:rPr>
        <w:t xml:space="preserve"> again in the future</w:t>
      </w:r>
      <w:r w:rsidRPr="006849C3">
        <w:rPr>
          <w:rFonts w:asciiTheme="minorHAnsi" w:hAnsiTheme="minorHAnsi" w:cstheme="minorHAnsi"/>
        </w:rPr>
        <w:t xml:space="preserve">. This could come in at least two forms: </w:t>
      </w:r>
      <w:r w:rsidRPr="006849C3">
        <w:rPr>
          <w:rStyle w:val="StyleUnderline"/>
          <w:rFonts w:asciiTheme="minorHAnsi" w:hAnsiTheme="minorHAnsi" w:cstheme="minorHAnsi"/>
        </w:rPr>
        <w:t>The first is another civil conflict with Jordan’s large Palestinian population. The second could be another challenge for the throne, possibly from Hamzah or from another royal rival who has yet to reveal himself.</w:t>
      </w:r>
    </w:p>
    <w:p w14:paraId="1D7803FA" w14:textId="77777777" w:rsidR="00635F20" w:rsidRPr="006849C3" w:rsidRDefault="00635F20" w:rsidP="00635F20">
      <w:pPr>
        <w:rPr>
          <w:rFonts w:asciiTheme="minorHAnsi" w:hAnsiTheme="minorHAnsi" w:cstheme="minorHAnsi"/>
        </w:rPr>
      </w:pPr>
    </w:p>
    <w:p w14:paraId="203D55AE" w14:textId="77777777" w:rsidR="00635F20" w:rsidRPr="006849C3" w:rsidRDefault="00635F20" w:rsidP="00635F20">
      <w:pPr>
        <w:pStyle w:val="Heading4"/>
        <w:rPr>
          <w:rFonts w:asciiTheme="minorHAnsi" w:hAnsiTheme="minorHAnsi" w:cstheme="minorHAnsi"/>
        </w:rPr>
      </w:pPr>
      <w:r w:rsidRPr="006849C3">
        <w:rPr>
          <w:rFonts w:asciiTheme="minorHAnsi" w:hAnsiTheme="minorHAnsi" w:cstheme="minorHAnsi"/>
        </w:rPr>
        <w:t>Economic dependency on the US is a ticking time bomb – it makes instability structurally inevitable absent a domestic economic boost.</w:t>
      </w:r>
    </w:p>
    <w:p w14:paraId="6C0CAF1A" w14:textId="77777777" w:rsidR="00635F20" w:rsidRPr="006849C3" w:rsidRDefault="00635F20" w:rsidP="00635F20">
      <w:pPr>
        <w:rPr>
          <w:rFonts w:asciiTheme="minorHAnsi" w:hAnsiTheme="minorHAnsi" w:cstheme="minorHAnsi"/>
        </w:rPr>
      </w:pPr>
      <w:r w:rsidRPr="006849C3">
        <w:rPr>
          <w:rStyle w:val="Style13ptBold"/>
          <w:rFonts w:asciiTheme="minorHAnsi" w:hAnsiTheme="minorHAnsi" w:cstheme="minorHAnsi"/>
        </w:rPr>
        <w:t xml:space="preserve">Younes 18 </w:t>
      </w:r>
      <w:r w:rsidRPr="006849C3">
        <w:rPr>
          <w:rFonts w:asciiTheme="minorHAnsi" w:hAnsiTheme="minorHAnsi" w:cstheme="minorHAnsi"/>
        </w:rPr>
        <w:t xml:space="preserve">“Jordan’s economic crisis threatens political stability” Ali Younes, 14 Feb 2018 </w:t>
      </w:r>
      <w:hyperlink r:id="rId11" w:history="1">
        <w:r w:rsidRPr="006849C3">
          <w:rPr>
            <w:rStyle w:val="Hyperlink"/>
            <w:rFonts w:asciiTheme="minorHAnsi" w:hAnsiTheme="minorHAnsi" w:cstheme="minorHAnsi"/>
          </w:rPr>
          <w:t>https://www.aljazeera.com/economy/2018/2/14/jordans-economic-crisis-threatens-political-stability</w:t>
        </w:r>
      </w:hyperlink>
      <w:r w:rsidRPr="006849C3">
        <w:rPr>
          <w:rFonts w:asciiTheme="minorHAnsi" w:hAnsiTheme="minorHAnsi" w:cstheme="minorHAnsi"/>
        </w:rPr>
        <w:t xml:space="preserve"> SM</w:t>
      </w:r>
    </w:p>
    <w:p w14:paraId="3DA66FCE" w14:textId="77777777" w:rsidR="00635F20" w:rsidRPr="006849C3" w:rsidRDefault="00635F20" w:rsidP="00635F20">
      <w:pPr>
        <w:rPr>
          <w:rStyle w:val="StyleUnderline"/>
          <w:rFonts w:asciiTheme="minorHAnsi" w:hAnsiTheme="minorHAnsi" w:cstheme="minorHAnsi"/>
        </w:rPr>
      </w:pPr>
      <w:r w:rsidRPr="006849C3">
        <w:rPr>
          <w:rStyle w:val="StyleUnderline"/>
          <w:rFonts w:asciiTheme="minorHAnsi" w:hAnsiTheme="minorHAnsi" w:cstheme="minorHAnsi"/>
          <w:highlight w:val="green"/>
        </w:rPr>
        <w:t xml:space="preserve">Jordan’s economic crisis threatens </w:t>
      </w:r>
      <w:r w:rsidRPr="006849C3">
        <w:rPr>
          <w:rStyle w:val="StyleUnderline"/>
          <w:rFonts w:asciiTheme="minorHAnsi" w:hAnsiTheme="minorHAnsi" w:cstheme="minorHAnsi"/>
        </w:rPr>
        <w:t xml:space="preserve">political </w:t>
      </w:r>
      <w:r w:rsidRPr="006849C3">
        <w:rPr>
          <w:rStyle w:val="StyleUnderline"/>
          <w:rFonts w:asciiTheme="minorHAnsi" w:hAnsiTheme="minorHAnsi" w:cstheme="minorHAnsi"/>
          <w:highlight w:val="green"/>
        </w:rPr>
        <w:t>stability</w:t>
      </w:r>
    </w:p>
    <w:p w14:paraId="351C1950" w14:textId="77777777" w:rsidR="00635F20" w:rsidRPr="006849C3" w:rsidRDefault="00635F20" w:rsidP="00635F20">
      <w:pPr>
        <w:rPr>
          <w:rFonts w:asciiTheme="minorHAnsi" w:hAnsiTheme="minorHAnsi" w:cstheme="minorHAnsi"/>
        </w:rPr>
      </w:pPr>
      <w:r w:rsidRPr="006849C3">
        <w:rPr>
          <w:rFonts w:asciiTheme="minorHAnsi" w:hAnsiTheme="minorHAnsi" w:cstheme="minorHAnsi"/>
        </w:rPr>
        <w:t>Anger simmers after the government hiked taxes between 50-100 percent on key food staples such as bread.</w:t>
      </w:r>
    </w:p>
    <w:p w14:paraId="1203E5FC" w14:textId="77777777" w:rsidR="00635F20" w:rsidRPr="006849C3" w:rsidRDefault="00635F20" w:rsidP="00635F20">
      <w:pPr>
        <w:rPr>
          <w:rStyle w:val="StyleUnderline"/>
          <w:rFonts w:asciiTheme="minorHAnsi" w:hAnsiTheme="minorHAnsi" w:cstheme="minorHAnsi"/>
        </w:rPr>
      </w:pPr>
      <w:r w:rsidRPr="006849C3">
        <w:rPr>
          <w:rFonts w:asciiTheme="minorHAnsi" w:hAnsiTheme="minorHAnsi" w:cstheme="minorHAnsi"/>
        </w:rPr>
        <w:t xml:space="preserve">Angry at the decision to increase food prices last month, </w:t>
      </w:r>
      <w:r w:rsidRPr="006849C3">
        <w:rPr>
          <w:rStyle w:val="StyleUnderline"/>
          <w:rFonts w:asciiTheme="minorHAnsi" w:hAnsiTheme="minorHAnsi" w:cstheme="minorHAnsi"/>
        </w:rPr>
        <w:t>restive Jordanians are demanding the government’s resignation and the dissolution of parliament.</w:t>
      </w:r>
    </w:p>
    <w:p w14:paraId="3A9AB8CF" w14:textId="77777777" w:rsidR="00635F20" w:rsidRPr="006849C3" w:rsidRDefault="00635F20" w:rsidP="00635F20">
      <w:pPr>
        <w:rPr>
          <w:rFonts w:asciiTheme="minorHAnsi" w:hAnsiTheme="minorHAnsi" w:cstheme="minorHAnsi"/>
        </w:rPr>
      </w:pPr>
      <w:r w:rsidRPr="006849C3">
        <w:rPr>
          <w:rFonts w:asciiTheme="minorHAnsi" w:hAnsiTheme="minorHAnsi" w:cstheme="minorHAnsi"/>
        </w:rPr>
        <w:t xml:space="preserve">Last month, the government implemented a tax rise of between 50-100 percent on key food staples such as bread, in order to decrease its $700m budget deficit. </w:t>
      </w:r>
    </w:p>
    <w:p w14:paraId="5CB0A2E2" w14:textId="77777777" w:rsidR="00635F20" w:rsidRPr="006849C3" w:rsidRDefault="00635F20" w:rsidP="00635F20">
      <w:pPr>
        <w:rPr>
          <w:rFonts w:asciiTheme="minorHAnsi" w:hAnsiTheme="minorHAnsi" w:cstheme="minorHAnsi"/>
        </w:rPr>
      </w:pPr>
      <w:r w:rsidRPr="006849C3">
        <w:rPr>
          <w:rFonts w:asciiTheme="minorHAnsi" w:hAnsiTheme="minorHAnsi" w:cstheme="minorHAnsi"/>
        </w:rPr>
        <w:t>Jordan’s debt has now reached $40bn and its debt-to-gross-domestic-product ratio has reached a record 95 percent, up from 71 percent in 2011.</w:t>
      </w:r>
    </w:p>
    <w:p w14:paraId="7F658F17" w14:textId="77777777" w:rsidR="00635F20" w:rsidRPr="006849C3" w:rsidRDefault="00635F20" w:rsidP="00635F20">
      <w:pPr>
        <w:rPr>
          <w:rFonts w:asciiTheme="minorHAnsi" w:hAnsiTheme="minorHAnsi" w:cstheme="minorHAnsi"/>
        </w:rPr>
      </w:pPr>
      <w:r w:rsidRPr="006849C3">
        <w:rPr>
          <w:rStyle w:val="StyleUnderline"/>
          <w:rFonts w:asciiTheme="minorHAnsi" w:hAnsiTheme="minorHAnsi" w:cstheme="minorHAnsi"/>
        </w:rPr>
        <w:t>The economic crunch that squeezes the country will be particularly acute this year</w:t>
      </w:r>
      <w:r w:rsidRPr="006849C3">
        <w:rPr>
          <w:rFonts w:asciiTheme="minorHAnsi" w:hAnsiTheme="minorHAnsi" w:cstheme="minorHAnsi"/>
        </w:rPr>
        <w:t>, after Jordan’s Gulf Cooperation Council (GCC) allies – Saudi Arabia, UAE, and Kuwait – did not renew a five-year financial assistance programme with Amman worth $3.6bn that ended in 2017.</w:t>
      </w:r>
    </w:p>
    <w:p w14:paraId="762F6122" w14:textId="77777777" w:rsidR="00635F20" w:rsidRPr="006849C3" w:rsidRDefault="00635F20" w:rsidP="00635F20">
      <w:pPr>
        <w:rPr>
          <w:rFonts w:asciiTheme="minorHAnsi" w:hAnsiTheme="minorHAnsi" w:cstheme="minorHAnsi"/>
        </w:rPr>
      </w:pPr>
      <w:r w:rsidRPr="006849C3">
        <w:rPr>
          <w:rFonts w:asciiTheme="minorHAnsi" w:hAnsiTheme="minorHAnsi" w:cstheme="minorHAnsi"/>
        </w:rPr>
        <w:t>The United States is now the only donor that has committed itself to support Jordan. On Wednesday, US Secretary of State Rex Tillerson signed a five-year $6.375bn ($1.275bn a year) aid deal with Foreign Minister Ayman al-Safadi.</w:t>
      </w:r>
    </w:p>
    <w:p w14:paraId="12AE5841" w14:textId="77777777" w:rsidR="00635F20" w:rsidRPr="006849C3" w:rsidRDefault="00635F20" w:rsidP="00635F20">
      <w:pPr>
        <w:rPr>
          <w:rFonts w:asciiTheme="minorHAnsi" w:hAnsiTheme="minorHAnsi" w:cstheme="minorHAnsi"/>
        </w:rPr>
      </w:pPr>
      <w:r w:rsidRPr="006849C3">
        <w:rPr>
          <w:rFonts w:asciiTheme="minorHAnsi" w:hAnsiTheme="minorHAnsi" w:cstheme="minorHAnsi"/>
        </w:rPr>
        <w:t>This surpassed the previous agreement of about $1bn a year, signed with the previous US administration, by about 27 percent, and increased in length from three years to five.</w:t>
      </w:r>
    </w:p>
    <w:p w14:paraId="457C75AD" w14:textId="77777777" w:rsidR="00635F20" w:rsidRPr="006849C3" w:rsidRDefault="00635F20" w:rsidP="00635F20">
      <w:pPr>
        <w:rPr>
          <w:rFonts w:asciiTheme="minorHAnsi" w:hAnsiTheme="minorHAnsi" w:cstheme="minorHAnsi"/>
        </w:rPr>
      </w:pPr>
      <w:r w:rsidRPr="006849C3">
        <w:rPr>
          <w:rStyle w:val="StyleUnderline"/>
          <w:rFonts w:asciiTheme="minorHAnsi" w:hAnsiTheme="minorHAnsi" w:cstheme="minorHAnsi"/>
        </w:rPr>
        <w:t>A US State Department statement said $750m was earmarked annually for economic support funds</w:t>
      </w:r>
      <w:r w:rsidRPr="006849C3">
        <w:rPr>
          <w:rFonts w:asciiTheme="minorHAnsi" w:hAnsiTheme="minorHAnsi" w:cstheme="minorHAnsi"/>
        </w:rPr>
        <w:t xml:space="preserve"> and $350m for the military. It was unclear what the remaining $175m would be used for.</w:t>
      </w:r>
    </w:p>
    <w:p w14:paraId="52BB534D" w14:textId="77777777" w:rsidR="00635F20" w:rsidRPr="006849C3" w:rsidRDefault="00635F20" w:rsidP="00635F20">
      <w:pPr>
        <w:rPr>
          <w:rFonts w:asciiTheme="minorHAnsi" w:hAnsiTheme="minorHAnsi" w:cstheme="minorHAnsi"/>
        </w:rPr>
      </w:pPr>
      <w:r w:rsidRPr="006849C3">
        <w:rPr>
          <w:rFonts w:asciiTheme="minorHAnsi" w:hAnsiTheme="minorHAnsi" w:cstheme="minorHAnsi"/>
        </w:rPr>
        <w:t>“As part of this bilateral understanding, Jordan has committed to prioritise economic and security sector reforms that aim to support Jordanian self-reliance,” it said.</w:t>
      </w:r>
    </w:p>
    <w:p w14:paraId="77778890" w14:textId="77777777" w:rsidR="00635F20" w:rsidRPr="006849C3" w:rsidRDefault="00635F20" w:rsidP="00635F20">
      <w:pPr>
        <w:rPr>
          <w:rFonts w:asciiTheme="minorHAnsi" w:hAnsiTheme="minorHAnsi" w:cstheme="minorHAnsi"/>
        </w:rPr>
      </w:pPr>
      <w:r w:rsidRPr="006849C3">
        <w:rPr>
          <w:rFonts w:asciiTheme="minorHAnsi" w:hAnsiTheme="minorHAnsi" w:cstheme="minorHAnsi"/>
        </w:rPr>
        <w:t xml:space="preserve">During a joint press conference in Amman, Tillerson said the increase would support Jordan’s security roles in fighting terrorism and the conflict in Syria. </w:t>
      </w:r>
    </w:p>
    <w:p w14:paraId="3FBEE31D" w14:textId="77777777" w:rsidR="00635F20" w:rsidRPr="006849C3" w:rsidRDefault="00635F20" w:rsidP="00635F20">
      <w:pPr>
        <w:rPr>
          <w:rFonts w:asciiTheme="minorHAnsi" w:hAnsiTheme="minorHAnsi" w:cstheme="minorHAnsi"/>
        </w:rPr>
      </w:pPr>
      <w:r w:rsidRPr="006849C3">
        <w:rPr>
          <w:rStyle w:val="StyleUnderline"/>
          <w:rFonts w:asciiTheme="minorHAnsi" w:hAnsiTheme="minorHAnsi" w:cstheme="minorHAnsi"/>
        </w:rPr>
        <w:t>However, even with the increased flow of US aid that has funded budgets and projects since the 1950s, it remains to be seen if Jordan’s economy will stabilise</w:t>
      </w:r>
      <w:r w:rsidRPr="006849C3">
        <w:rPr>
          <w:rFonts w:asciiTheme="minorHAnsi" w:hAnsiTheme="minorHAnsi" w:cstheme="minorHAnsi"/>
        </w:rPr>
        <w:t>, according to analysts.</w:t>
      </w:r>
    </w:p>
    <w:p w14:paraId="191BB178" w14:textId="77777777" w:rsidR="00635F20" w:rsidRPr="006849C3" w:rsidRDefault="00635F20" w:rsidP="00635F20">
      <w:pPr>
        <w:rPr>
          <w:rFonts w:asciiTheme="minorHAnsi" w:hAnsiTheme="minorHAnsi" w:cstheme="minorHAnsi"/>
        </w:rPr>
      </w:pPr>
      <w:r w:rsidRPr="006849C3">
        <w:rPr>
          <w:rFonts w:asciiTheme="minorHAnsi" w:hAnsiTheme="minorHAnsi" w:cstheme="minorHAnsi"/>
        </w:rPr>
        <w:t>Hussam Abdallat, a political activist and former government official, told Al Jazeera the American assistance won’t benefit ordinary Jordanians.</w:t>
      </w:r>
    </w:p>
    <w:p w14:paraId="56740B94" w14:textId="77777777" w:rsidR="00635F20" w:rsidRPr="006849C3" w:rsidRDefault="00635F20" w:rsidP="00635F20">
      <w:pPr>
        <w:rPr>
          <w:rFonts w:asciiTheme="minorHAnsi" w:hAnsiTheme="minorHAnsi" w:cstheme="minorHAnsi"/>
        </w:rPr>
      </w:pPr>
      <w:r w:rsidRPr="006849C3">
        <w:rPr>
          <w:rFonts w:asciiTheme="minorHAnsi" w:hAnsiTheme="minorHAnsi" w:cstheme="minorHAnsi"/>
        </w:rPr>
        <w:t>“American aid to Jordan is useless to the average Jordanian; most of it goes to support the Jordanian military – which serves American interests, not Jordan’s – and the rest goes back to the US through US companies working in Jordan,” Abdallat said.</w:t>
      </w:r>
    </w:p>
    <w:p w14:paraId="3CED1571" w14:textId="77777777" w:rsidR="00635F20" w:rsidRPr="006849C3" w:rsidRDefault="00635F20" w:rsidP="00635F20">
      <w:pPr>
        <w:rPr>
          <w:rFonts w:asciiTheme="minorHAnsi" w:hAnsiTheme="minorHAnsi" w:cstheme="minorHAnsi"/>
        </w:rPr>
      </w:pPr>
      <w:r w:rsidRPr="006849C3">
        <w:rPr>
          <w:rFonts w:asciiTheme="minorHAnsi" w:hAnsiTheme="minorHAnsi" w:cstheme="minorHAnsi"/>
        </w:rPr>
        <w:t>Any US aid that is not directly budgeted for economic development is “meaningless”, he added.</w:t>
      </w:r>
    </w:p>
    <w:p w14:paraId="6E5C605F" w14:textId="77777777" w:rsidR="00635F20" w:rsidRPr="006849C3" w:rsidRDefault="00635F20" w:rsidP="00635F20">
      <w:pPr>
        <w:rPr>
          <w:rFonts w:asciiTheme="minorHAnsi" w:hAnsiTheme="minorHAnsi" w:cstheme="minorHAnsi"/>
        </w:rPr>
      </w:pPr>
      <w:r w:rsidRPr="006849C3">
        <w:rPr>
          <w:rFonts w:asciiTheme="minorHAnsi" w:hAnsiTheme="minorHAnsi" w:cstheme="minorHAnsi"/>
        </w:rPr>
        <w:t>Regional stability</w:t>
      </w:r>
    </w:p>
    <w:p w14:paraId="68EA11EC" w14:textId="77777777" w:rsidR="00635F20" w:rsidRPr="006849C3" w:rsidRDefault="00635F20" w:rsidP="00635F20">
      <w:pPr>
        <w:rPr>
          <w:rStyle w:val="StyleUnderline"/>
          <w:rFonts w:asciiTheme="minorHAnsi" w:hAnsiTheme="minorHAnsi" w:cstheme="minorHAnsi"/>
        </w:rPr>
      </w:pPr>
      <w:r w:rsidRPr="006849C3">
        <w:rPr>
          <w:rFonts w:asciiTheme="minorHAnsi" w:hAnsiTheme="minorHAnsi" w:cstheme="minorHAnsi"/>
        </w:rPr>
        <w:t xml:space="preserve">Journalist Salameh Aldarawi, editor of Maqar online newspaper, told Al Jazeera that </w:t>
      </w:r>
      <w:r w:rsidRPr="006849C3">
        <w:rPr>
          <w:rStyle w:val="StyleUnderline"/>
          <w:rFonts w:asciiTheme="minorHAnsi" w:hAnsiTheme="minorHAnsi" w:cstheme="minorHAnsi"/>
          <w:highlight w:val="green"/>
        </w:rPr>
        <w:t xml:space="preserve">Jordan’s economic problems are directly related to </w:t>
      </w:r>
      <w:r w:rsidRPr="006849C3">
        <w:rPr>
          <w:rStyle w:val="StyleUnderline"/>
          <w:rFonts w:asciiTheme="minorHAnsi" w:hAnsiTheme="minorHAnsi" w:cstheme="minorHAnsi"/>
        </w:rPr>
        <w:t xml:space="preserve">political </w:t>
      </w:r>
      <w:r w:rsidRPr="006849C3">
        <w:rPr>
          <w:rStyle w:val="StyleUnderline"/>
          <w:rFonts w:asciiTheme="minorHAnsi" w:hAnsiTheme="minorHAnsi" w:cstheme="minorHAnsi"/>
          <w:highlight w:val="green"/>
        </w:rPr>
        <w:t>stability in the region</w:t>
      </w:r>
      <w:r w:rsidRPr="006849C3">
        <w:rPr>
          <w:rStyle w:val="StyleUnderline"/>
          <w:rFonts w:asciiTheme="minorHAnsi" w:hAnsiTheme="minorHAnsi" w:cstheme="minorHAnsi"/>
        </w:rPr>
        <w:t>.</w:t>
      </w:r>
    </w:p>
    <w:p w14:paraId="76BE7CD9" w14:textId="77777777" w:rsidR="00635F20" w:rsidRPr="006849C3" w:rsidRDefault="00635F20" w:rsidP="00635F20">
      <w:pPr>
        <w:rPr>
          <w:rFonts w:asciiTheme="minorHAnsi" w:hAnsiTheme="minorHAnsi" w:cstheme="minorHAnsi"/>
        </w:rPr>
      </w:pPr>
      <w:r w:rsidRPr="006849C3">
        <w:rPr>
          <w:rFonts w:asciiTheme="minorHAnsi" w:hAnsiTheme="minorHAnsi" w:cstheme="minorHAnsi"/>
        </w:rPr>
        <w:t>Aldarawi, who writes on the Jordanian economy, said devastating wars in neighbouring Syria and Iraq – the country’s biggest trading partners – have curtailed economic growth.</w:t>
      </w:r>
    </w:p>
    <w:p w14:paraId="04C8832D" w14:textId="77777777" w:rsidR="00635F20" w:rsidRPr="006849C3" w:rsidRDefault="00635F20" w:rsidP="00635F20">
      <w:pPr>
        <w:rPr>
          <w:rFonts w:asciiTheme="minorHAnsi" w:hAnsiTheme="minorHAnsi" w:cstheme="minorHAnsi"/>
        </w:rPr>
      </w:pPr>
      <w:r w:rsidRPr="006849C3">
        <w:rPr>
          <w:rFonts w:asciiTheme="minorHAnsi" w:hAnsiTheme="minorHAnsi" w:cstheme="minorHAnsi"/>
        </w:rPr>
        <w:t>The harsh measures taken by the government will not improve economic stability and will only hurt the most vulnerable people in Jordanian society, he said.</w:t>
      </w:r>
    </w:p>
    <w:p w14:paraId="1B5D1005" w14:textId="77777777" w:rsidR="00635F20" w:rsidRPr="006849C3" w:rsidRDefault="00635F20" w:rsidP="00635F20">
      <w:pPr>
        <w:rPr>
          <w:rFonts w:asciiTheme="minorHAnsi" w:hAnsiTheme="minorHAnsi" w:cstheme="minorHAnsi"/>
        </w:rPr>
      </w:pPr>
      <w:r w:rsidRPr="006849C3">
        <w:rPr>
          <w:rFonts w:asciiTheme="minorHAnsi" w:hAnsiTheme="minorHAnsi" w:cstheme="minorHAnsi"/>
        </w:rPr>
        <w:t>“Prices and tax hikes are only hurting the poor and the middle class, especially in the absence of wage increases or social safety nets,” Aldarawi said. “These measures will only provide temporary quick fixes, not a long-term, strategic solution.”</w:t>
      </w:r>
    </w:p>
    <w:p w14:paraId="5C3C4BE8" w14:textId="77777777" w:rsidR="00635F20" w:rsidRPr="006849C3" w:rsidRDefault="00635F20" w:rsidP="00635F20">
      <w:pPr>
        <w:rPr>
          <w:rFonts w:asciiTheme="minorHAnsi" w:hAnsiTheme="minorHAnsi" w:cstheme="minorHAnsi"/>
        </w:rPr>
      </w:pPr>
      <w:r w:rsidRPr="006849C3">
        <w:rPr>
          <w:rFonts w:asciiTheme="minorHAnsi" w:hAnsiTheme="minorHAnsi" w:cstheme="minorHAnsi"/>
        </w:rPr>
        <w:t xml:space="preserve">He said tackling corruption was imperative, along with </w:t>
      </w:r>
      <w:r w:rsidRPr="006849C3">
        <w:rPr>
          <w:rStyle w:val="StyleUnderline"/>
          <w:rFonts w:asciiTheme="minorHAnsi" w:hAnsiTheme="minorHAnsi" w:cstheme="minorHAnsi"/>
          <w:highlight w:val="green"/>
        </w:rPr>
        <w:t>fixing the “collapsed</w:t>
      </w:r>
      <w:r w:rsidRPr="006849C3">
        <w:rPr>
          <w:rFonts w:asciiTheme="minorHAnsi" w:hAnsiTheme="minorHAnsi" w:cstheme="minorHAnsi"/>
        </w:rPr>
        <w:t xml:space="preserve"> education and </w:t>
      </w:r>
      <w:r w:rsidRPr="006849C3">
        <w:rPr>
          <w:rStyle w:val="StyleUnderline"/>
          <w:rFonts w:asciiTheme="minorHAnsi" w:hAnsiTheme="minorHAnsi" w:cstheme="minorHAnsi"/>
          <w:highlight w:val="green"/>
        </w:rPr>
        <w:t>healthcare systems</w:t>
      </w:r>
      <w:r w:rsidRPr="006849C3">
        <w:rPr>
          <w:rFonts w:asciiTheme="minorHAnsi" w:hAnsiTheme="minorHAnsi" w:cstheme="minorHAnsi"/>
        </w:rPr>
        <w:t xml:space="preserve">. </w:t>
      </w:r>
    </w:p>
    <w:p w14:paraId="1038F70C" w14:textId="77777777" w:rsidR="00635F20" w:rsidRPr="006849C3" w:rsidRDefault="00635F20" w:rsidP="00635F20">
      <w:pPr>
        <w:rPr>
          <w:rFonts w:asciiTheme="minorHAnsi" w:hAnsiTheme="minorHAnsi" w:cstheme="minorHAnsi"/>
        </w:rPr>
      </w:pPr>
      <w:r w:rsidRPr="006849C3">
        <w:rPr>
          <w:rFonts w:asciiTheme="minorHAnsi" w:hAnsiTheme="minorHAnsi" w:cstheme="minorHAnsi"/>
        </w:rPr>
        <w:t xml:space="preserve">“The government must start with fighting entrenched and endemic corruption within its ranks, recover billions of dollars of embezzled public funds, [and] </w:t>
      </w:r>
      <w:r w:rsidRPr="006849C3">
        <w:rPr>
          <w:rStyle w:val="StyleUnderline"/>
          <w:rFonts w:asciiTheme="minorHAnsi" w:hAnsiTheme="minorHAnsi" w:cstheme="minorHAnsi"/>
        </w:rPr>
        <w:t>create equality among the different segments of the population</w:t>
      </w:r>
      <w:r w:rsidRPr="006849C3">
        <w:rPr>
          <w:rFonts w:asciiTheme="minorHAnsi" w:hAnsiTheme="minorHAnsi" w:cstheme="minorHAnsi"/>
        </w:rPr>
        <w:t>, especially towards those who pay more taxes but get fewer services and privileges,” said Aldarawi.</w:t>
      </w:r>
    </w:p>
    <w:p w14:paraId="746A532F" w14:textId="77777777" w:rsidR="00635F20" w:rsidRPr="006849C3" w:rsidRDefault="00635F20" w:rsidP="00635F20">
      <w:pPr>
        <w:rPr>
          <w:rFonts w:asciiTheme="minorHAnsi" w:hAnsiTheme="minorHAnsi" w:cstheme="minorHAnsi"/>
        </w:rPr>
      </w:pPr>
      <w:r w:rsidRPr="006849C3">
        <w:rPr>
          <w:rFonts w:asciiTheme="minorHAnsi" w:hAnsiTheme="minorHAnsi" w:cstheme="minorHAnsi"/>
        </w:rPr>
        <w:t>‘Economic disaster’</w:t>
      </w:r>
    </w:p>
    <w:p w14:paraId="2E062B62" w14:textId="77777777" w:rsidR="00635F20" w:rsidRPr="006849C3" w:rsidRDefault="00635F20" w:rsidP="00635F20">
      <w:pPr>
        <w:rPr>
          <w:rStyle w:val="StyleUnderline"/>
          <w:rFonts w:asciiTheme="minorHAnsi" w:hAnsiTheme="minorHAnsi" w:cstheme="minorHAnsi"/>
        </w:rPr>
      </w:pPr>
      <w:r w:rsidRPr="006849C3">
        <w:rPr>
          <w:rStyle w:val="StyleUnderline"/>
          <w:rFonts w:asciiTheme="minorHAnsi" w:hAnsiTheme="minorHAnsi" w:cstheme="minorHAnsi"/>
        </w:rPr>
        <w:t>Abdallat, who leads several activist groups demanding political and economic reform, said Jordan’s political elite must be held accountable for their actions that have driven the country to the edge of financial ruin.</w:t>
      </w:r>
    </w:p>
    <w:p w14:paraId="3DBB2B70" w14:textId="77777777" w:rsidR="00635F20" w:rsidRPr="006849C3" w:rsidRDefault="00635F20" w:rsidP="00635F20">
      <w:pPr>
        <w:rPr>
          <w:rFonts w:asciiTheme="minorHAnsi" w:hAnsiTheme="minorHAnsi" w:cstheme="minorHAnsi"/>
        </w:rPr>
      </w:pPr>
      <w:r w:rsidRPr="006849C3">
        <w:rPr>
          <w:rFonts w:asciiTheme="minorHAnsi" w:hAnsiTheme="minorHAnsi" w:cstheme="minorHAnsi"/>
        </w:rPr>
        <w:t>“People are protesting in several areas in the country and demanding the resignation of the government and the parliament, who are responsible for the economic disaster we are in now,” he said.</w:t>
      </w:r>
    </w:p>
    <w:p w14:paraId="507E438D" w14:textId="77777777" w:rsidR="00635F20" w:rsidRPr="006849C3" w:rsidRDefault="00635F20" w:rsidP="00635F20">
      <w:pPr>
        <w:rPr>
          <w:rStyle w:val="StyleUnderline"/>
          <w:rFonts w:asciiTheme="minorHAnsi" w:hAnsiTheme="minorHAnsi" w:cstheme="minorHAnsi"/>
        </w:rPr>
      </w:pPr>
      <w:r w:rsidRPr="006849C3">
        <w:rPr>
          <w:rFonts w:asciiTheme="minorHAnsi" w:hAnsiTheme="minorHAnsi" w:cstheme="minorHAnsi"/>
        </w:rPr>
        <w:t xml:space="preserve">In Amman, where nearly half of Jordan’s 9.9 million population resides, </w:t>
      </w:r>
      <w:r w:rsidRPr="006849C3">
        <w:rPr>
          <w:rStyle w:val="StyleUnderline"/>
          <w:rFonts w:asciiTheme="minorHAnsi" w:hAnsiTheme="minorHAnsi" w:cstheme="minorHAnsi"/>
        </w:rPr>
        <w:t>criticism of government policies has spread over social media, but, so far, not significantly to the streets.</w:t>
      </w:r>
    </w:p>
    <w:p w14:paraId="16F2463A" w14:textId="77777777" w:rsidR="00635F20" w:rsidRPr="006849C3" w:rsidRDefault="00635F20" w:rsidP="00635F20">
      <w:pPr>
        <w:rPr>
          <w:rFonts w:asciiTheme="minorHAnsi" w:hAnsiTheme="minorHAnsi" w:cstheme="minorHAnsi"/>
        </w:rPr>
      </w:pPr>
      <w:r w:rsidRPr="006849C3">
        <w:rPr>
          <w:rFonts w:asciiTheme="minorHAnsi" w:hAnsiTheme="minorHAnsi" w:cstheme="minorHAnsi"/>
        </w:rPr>
        <w:t>Analysts say that, unlike residents of the capital, people in the southern and northern provinces are more dependent on government largesse and employment and will suffer greater hardship when the government is no longer able to meet their needs.</w:t>
      </w:r>
    </w:p>
    <w:p w14:paraId="677CD5EA" w14:textId="77777777" w:rsidR="00635F20" w:rsidRPr="006849C3" w:rsidRDefault="00635F20" w:rsidP="00635F20">
      <w:pPr>
        <w:rPr>
          <w:rFonts w:asciiTheme="minorHAnsi" w:hAnsiTheme="minorHAnsi" w:cstheme="minorHAnsi"/>
        </w:rPr>
      </w:pPr>
      <w:r w:rsidRPr="006849C3">
        <w:rPr>
          <w:rFonts w:asciiTheme="minorHAnsi" w:hAnsiTheme="minorHAnsi" w:cstheme="minorHAnsi"/>
        </w:rPr>
        <w:t>“</w:t>
      </w:r>
      <w:r w:rsidRPr="006849C3">
        <w:rPr>
          <w:rStyle w:val="StyleUnderline"/>
          <w:rFonts w:asciiTheme="minorHAnsi" w:hAnsiTheme="minorHAnsi" w:cstheme="minorHAnsi"/>
          <w:highlight w:val="green"/>
        </w:rPr>
        <w:t xml:space="preserve">At this rate, </w:t>
      </w:r>
      <w:r w:rsidRPr="006849C3">
        <w:rPr>
          <w:rStyle w:val="StyleUnderline"/>
          <w:rFonts w:asciiTheme="minorHAnsi" w:hAnsiTheme="minorHAnsi" w:cstheme="minorHAnsi"/>
        </w:rPr>
        <w:t xml:space="preserve">I am afraid that </w:t>
      </w:r>
      <w:r w:rsidRPr="006849C3">
        <w:rPr>
          <w:rStyle w:val="StyleUnderline"/>
          <w:rFonts w:asciiTheme="minorHAnsi" w:hAnsiTheme="minorHAnsi" w:cstheme="minorHAnsi"/>
          <w:highlight w:val="green"/>
        </w:rPr>
        <w:t>we will end up with a revolt</w:t>
      </w:r>
      <w:r w:rsidRPr="006849C3">
        <w:rPr>
          <w:rStyle w:val="StyleUnderline"/>
          <w:rFonts w:asciiTheme="minorHAnsi" w:hAnsiTheme="minorHAnsi" w:cstheme="minorHAnsi"/>
        </w:rPr>
        <w:t xml:space="preserve"> of the hungry</w:t>
      </w:r>
      <w:r w:rsidRPr="006849C3">
        <w:rPr>
          <w:rFonts w:asciiTheme="minorHAnsi" w:hAnsiTheme="minorHAnsi" w:cstheme="minorHAnsi"/>
        </w:rPr>
        <w:t>,” said Abdallat.</w:t>
      </w:r>
    </w:p>
    <w:p w14:paraId="3B2770B6" w14:textId="77777777" w:rsidR="00635F20" w:rsidRPr="006849C3" w:rsidRDefault="00635F20" w:rsidP="00635F20">
      <w:pPr>
        <w:rPr>
          <w:rFonts w:asciiTheme="minorHAnsi" w:hAnsiTheme="minorHAnsi" w:cstheme="minorHAnsi"/>
        </w:rPr>
      </w:pPr>
      <w:r w:rsidRPr="006849C3">
        <w:rPr>
          <w:rFonts w:asciiTheme="minorHAnsi" w:hAnsiTheme="minorHAnsi" w:cstheme="minorHAnsi"/>
        </w:rPr>
        <w:t>Hussein Mahadeen, a professor of social development at Mutah University in Kerak, south of Amman, said Jordan has a foreign aid dependency problem because of its political and social structure.</w:t>
      </w:r>
    </w:p>
    <w:p w14:paraId="731BD5DF" w14:textId="77777777" w:rsidR="00635F20" w:rsidRPr="006849C3" w:rsidRDefault="00635F20" w:rsidP="00635F20">
      <w:pPr>
        <w:rPr>
          <w:rFonts w:asciiTheme="minorHAnsi" w:hAnsiTheme="minorHAnsi" w:cstheme="minorHAnsi"/>
        </w:rPr>
      </w:pPr>
      <w:r w:rsidRPr="006849C3">
        <w:rPr>
          <w:rFonts w:asciiTheme="minorHAnsi" w:hAnsiTheme="minorHAnsi" w:cstheme="minorHAnsi"/>
        </w:rPr>
        <w:t>Mahadeen said Jordan is still transitioning from its tribal society roots into a semi-modern state.</w:t>
      </w:r>
    </w:p>
    <w:p w14:paraId="0DE8D176" w14:textId="77777777" w:rsidR="00635F20" w:rsidRPr="006849C3" w:rsidRDefault="00635F20" w:rsidP="00635F20">
      <w:pPr>
        <w:rPr>
          <w:rFonts w:asciiTheme="minorHAnsi" w:hAnsiTheme="minorHAnsi" w:cstheme="minorHAnsi"/>
        </w:rPr>
      </w:pPr>
      <w:r w:rsidRPr="006849C3">
        <w:rPr>
          <w:rFonts w:asciiTheme="minorHAnsi" w:hAnsiTheme="minorHAnsi" w:cstheme="minorHAnsi"/>
        </w:rPr>
        <w:t>“Lacking solid legal and civic institutions, to safeguard the rights and liberties of citizens and their ability to contest government decisions, is a major impediment towards its political and economic development,” he told Al Jazeera.</w:t>
      </w:r>
    </w:p>
    <w:p w14:paraId="37B862AD" w14:textId="77777777" w:rsidR="00635F20" w:rsidRPr="006849C3" w:rsidRDefault="00635F20" w:rsidP="00635F20">
      <w:pPr>
        <w:rPr>
          <w:rFonts w:asciiTheme="minorHAnsi" w:hAnsiTheme="minorHAnsi" w:cstheme="minorHAnsi"/>
        </w:rPr>
      </w:pPr>
      <w:r w:rsidRPr="006849C3">
        <w:rPr>
          <w:rFonts w:asciiTheme="minorHAnsi" w:hAnsiTheme="minorHAnsi" w:cstheme="minorHAnsi"/>
        </w:rPr>
        <w:t>“The Jordanian society, for several reasons, is not mature enough socially and politically to be able to mount a serious challenge to the state’s ability to impose strict economic measures.”</w:t>
      </w:r>
    </w:p>
    <w:p w14:paraId="37AE5346" w14:textId="77777777" w:rsidR="00635F20" w:rsidRPr="006849C3" w:rsidRDefault="00635F20" w:rsidP="00635F20">
      <w:pPr>
        <w:rPr>
          <w:rFonts w:asciiTheme="minorHAnsi" w:hAnsiTheme="minorHAnsi" w:cstheme="minorHAnsi"/>
        </w:rPr>
      </w:pPr>
      <w:r w:rsidRPr="006849C3">
        <w:rPr>
          <w:rFonts w:asciiTheme="minorHAnsi" w:hAnsiTheme="minorHAnsi" w:cstheme="minorHAnsi"/>
        </w:rPr>
        <w:t>‘Violent revolt’?</w:t>
      </w:r>
    </w:p>
    <w:p w14:paraId="35BD88C2" w14:textId="77777777" w:rsidR="00635F20" w:rsidRPr="006849C3" w:rsidRDefault="00635F20" w:rsidP="00635F20">
      <w:pPr>
        <w:rPr>
          <w:rFonts w:asciiTheme="minorHAnsi" w:hAnsiTheme="minorHAnsi" w:cstheme="minorHAnsi"/>
          <w:b/>
          <w:u w:val="single"/>
        </w:rPr>
      </w:pPr>
      <w:r w:rsidRPr="006849C3">
        <w:rPr>
          <w:rStyle w:val="StyleUnderline"/>
          <w:rFonts w:asciiTheme="minorHAnsi" w:hAnsiTheme="minorHAnsi" w:cstheme="minorHAnsi"/>
        </w:rPr>
        <w:t xml:space="preserve">For many decades, </w:t>
      </w:r>
      <w:r w:rsidRPr="006849C3">
        <w:rPr>
          <w:rStyle w:val="StyleUnderline"/>
          <w:rFonts w:asciiTheme="minorHAnsi" w:hAnsiTheme="minorHAnsi" w:cstheme="minorHAnsi"/>
          <w:highlight w:val="green"/>
        </w:rPr>
        <w:t>foreign aid</w:t>
      </w:r>
      <w:r w:rsidRPr="006849C3">
        <w:rPr>
          <w:rStyle w:val="StyleUnderline"/>
          <w:rFonts w:asciiTheme="minorHAnsi" w:hAnsiTheme="minorHAnsi" w:cstheme="minorHAnsi"/>
        </w:rPr>
        <w:t xml:space="preserve"> and remittances from expatriate Jordanians in the Gulf region were the mainstays of the Jordanian economy that </w:t>
      </w:r>
      <w:r w:rsidRPr="006849C3">
        <w:rPr>
          <w:rStyle w:val="StyleUnderline"/>
          <w:rFonts w:asciiTheme="minorHAnsi" w:hAnsiTheme="minorHAnsi" w:cstheme="minorHAnsi"/>
          <w:highlight w:val="green"/>
        </w:rPr>
        <w:t>kept the country afloat.</w:t>
      </w:r>
    </w:p>
    <w:p w14:paraId="43345CA2" w14:textId="77777777" w:rsidR="00635F20" w:rsidRPr="006849C3" w:rsidRDefault="00635F20" w:rsidP="00635F20">
      <w:pPr>
        <w:rPr>
          <w:rStyle w:val="StyleUnderline"/>
          <w:rFonts w:asciiTheme="minorHAnsi" w:hAnsiTheme="minorHAnsi" w:cstheme="minorHAnsi"/>
        </w:rPr>
      </w:pPr>
      <w:r w:rsidRPr="006849C3">
        <w:rPr>
          <w:rStyle w:val="StyleUnderline"/>
          <w:rFonts w:asciiTheme="minorHAnsi" w:hAnsiTheme="minorHAnsi" w:cstheme="minorHAnsi"/>
          <w:highlight w:val="green"/>
        </w:rPr>
        <w:t>This</w:t>
      </w:r>
      <w:r w:rsidRPr="006849C3">
        <w:rPr>
          <w:rStyle w:val="StyleUnderline"/>
          <w:rFonts w:asciiTheme="minorHAnsi" w:hAnsiTheme="minorHAnsi" w:cstheme="minorHAnsi"/>
        </w:rPr>
        <w:t xml:space="preserve">, however, </w:t>
      </w:r>
      <w:r w:rsidRPr="006849C3">
        <w:rPr>
          <w:rStyle w:val="StyleUnderline"/>
          <w:rFonts w:asciiTheme="minorHAnsi" w:hAnsiTheme="minorHAnsi" w:cstheme="minorHAnsi"/>
          <w:highlight w:val="green"/>
        </w:rPr>
        <w:t>created dependency, and</w:t>
      </w:r>
      <w:r w:rsidRPr="006849C3">
        <w:rPr>
          <w:rStyle w:val="StyleUnderline"/>
          <w:rFonts w:asciiTheme="minorHAnsi" w:hAnsiTheme="minorHAnsi" w:cstheme="minorHAnsi"/>
        </w:rPr>
        <w:t xml:space="preserve"> a succession of Jordanian </w:t>
      </w:r>
      <w:r w:rsidRPr="006849C3">
        <w:rPr>
          <w:rStyle w:val="StyleUnderline"/>
          <w:rFonts w:asciiTheme="minorHAnsi" w:hAnsiTheme="minorHAnsi" w:cstheme="minorHAnsi"/>
          <w:highlight w:val="green"/>
        </w:rPr>
        <w:t>governments failed to</w:t>
      </w:r>
      <w:r w:rsidRPr="006849C3">
        <w:rPr>
          <w:rStyle w:val="StyleUnderline"/>
          <w:rFonts w:asciiTheme="minorHAnsi" w:hAnsiTheme="minorHAnsi" w:cstheme="minorHAnsi"/>
        </w:rPr>
        <w:t xml:space="preserve"> take measures to wean the country off foreign assistance and </w:t>
      </w:r>
      <w:r w:rsidRPr="006849C3">
        <w:rPr>
          <w:rStyle w:val="StyleUnderline"/>
          <w:rFonts w:asciiTheme="minorHAnsi" w:hAnsiTheme="minorHAnsi" w:cstheme="minorHAnsi"/>
          <w:highlight w:val="green"/>
        </w:rPr>
        <w:t>become self-reliant</w:t>
      </w:r>
      <w:r w:rsidRPr="006849C3">
        <w:rPr>
          <w:rStyle w:val="StyleUnderline"/>
          <w:rFonts w:asciiTheme="minorHAnsi" w:hAnsiTheme="minorHAnsi" w:cstheme="minorHAnsi"/>
        </w:rPr>
        <w:t>, according to Mahadeen.</w:t>
      </w:r>
    </w:p>
    <w:p w14:paraId="4AD28ABE" w14:textId="77777777" w:rsidR="00635F20" w:rsidRPr="006849C3" w:rsidRDefault="00635F20" w:rsidP="00635F20">
      <w:pPr>
        <w:rPr>
          <w:rFonts w:asciiTheme="minorHAnsi" w:hAnsiTheme="minorHAnsi" w:cstheme="minorHAnsi"/>
        </w:rPr>
      </w:pPr>
      <w:r w:rsidRPr="006849C3">
        <w:rPr>
          <w:rFonts w:asciiTheme="minorHAnsi" w:hAnsiTheme="minorHAnsi" w:cstheme="minorHAnsi"/>
        </w:rPr>
        <w:t>Jordan’s main problem is it hasn’t progressed and developed beyond its “functional state” roots,that is a state created to perform certain functions on behalf of others, after its creation by the British, after defeating the Ottoman Empire in World War I, he said</w:t>
      </w:r>
    </w:p>
    <w:p w14:paraId="0A217757" w14:textId="77777777" w:rsidR="00635F20" w:rsidRPr="006849C3" w:rsidRDefault="00635F20" w:rsidP="00635F20">
      <w:pPr>
        <w:rPr>
          <w:rFonts w:asciiTheme="minorHAnsi" w:hAnsiTheme="minorHAnsi" w:cstheme="minorHAnsi"/>
          <w:b/>
          <w:u w:val="single"/>
        </w:rPr>
      </w:pPr>
      <w:r w:rsidRPr="006849C3">
        <w:rPr>
          <w:rFonts w:asciiTheme="minorHAnsi" w:hAnsiTheme="minorHAnsi" w:cstheme="minorHAnsi"/>
        </w:rPr>
        <w:t xml:space="preserve">Abdallat – who has been imprisoned several times for his criticism of the government – said he was </w:t>
      </w:r>
      <w:r w:rsidRPr="006849C3">
        <w:rPr>
          <w:rStyle w:val="StyleUnderline"/>
          <w:rFonts w:asciiTheme="minorHAnsi" w:hAnsiTheme="minorHAnsi" w:cstheme="minorHAnsi"/>
        </w:rPr>
        <w:t xml:space="preserve">concerned the </w:t>
      </w:r>
      <w:r w:rsidRPr="006849C3">
        <w:rPr>
          <w:rStyle w:val="StyleUnderline"/>
          <w:rFonts w:asciiTheme="minorHAnsi" w:hAnsiTheme="minorHAnsi" w:cstheme="minorHAnsi"/>
          <w:highlight w:val="green"/>
        </w:rPr>
        <w:t xml:space="preserve">economic situation facing Jordan could result in </w:t>
      </w:r>
      <w:r w:rsidRPr="006849C3">
        <w:rPr>
          <w:rStyle w:val="StyleUnderline"/>
          <w:rFonts w:asciiTheme="minorHAnsi" w:hAnsiTheme="minorHAnsi" w:cstheme="minorHAnsi"/>
        </w:rPr>
        <w:t xml:space="preserve">an </w:t>
      </w:r>
      <w:r w:rsidRPr="006849C3">
        <w:rPr>
          <w:rStyle w:val="StyleUnderline"/>
          <w:rFonts w:asciiTheme="minorHAnsi" w:hAnsiTheme="minorHAnsi" w:cstheme="minorHAnsi"/>
          <w:highlight w:val="green"/>
        </w:rPr>
        <w:t>uprising</w:t>
      </w:r>
      <w:r w:rsidRPr="006849C3">
        <w:rPr>
          <w:rStyle w:val="StyleUnderline"/>
          <w:rFonts w:asciiTheme="minorHAnsi" w:hAnsiTheme="minorHAnsi" w:cstheme="minorHAnsi"/>
        </w:rPr>
        <w:t>.</w:t>
      </w:r>
    </w:p>
    <w:p w14:paraId="40EBEFB1" w14:textId="77777777" w:rsidR="00635F20" w:rsidRPr="006849C3" w:rsidRDefault="00635F20" w:rsidP="00635F20">
      <w:pPr>
        <w:rPr>
          <w:rFonts w:asciiTheme="minorHAnsi" w:hAnsiTheme="minorHAnsi" w:cstheme="minorHAnsi"/>
        </w:rPr>
      </w:pPr>
      <w:r w:rsidRPr="006849C3">
        <w:rPr>
          <w:rFonts w:asciiTheme="minorHAnsi" w:hAnsiTheme="minorHAnsi" w:cstheme="minorHAnsi"/>
        </w:rPr>
        <w:t>“</w:t>
      </w:r>
      <w:r w:rsidRPr="006849C3">
        <w:rPr>
          <w:rStyle w:val="StyleUnderline"/>
          <w:rFonts w:asciiTheme="minorHAnsi" w:hAnsiTheme="minorHAnsi" w:cstheme="minorHAnsi"/>
          <w:highlight w:val="green"/>
        </w:rPr>
        <w:t>If the current economic crisis persists, it</w:t>
      </w:r>
      <w:r w:rsidRPr="006849C3">
        <w:rPr>
          <w:rStyle w:val="StyleUnderline"/>
          <w:rFonts w:asciiTheme="minorHAnsi" w:hAnsiTheme="minorHAnsi" w:cstheme="minorHAnsi"/>
        </w:rPr>
        <w:t xml:space="preserve"> might lead to a revolt, and I am afraid it </w:t>
      </w:r>
      <w:r w:rsidRPr="006849C3">
        <w:rPr>
          <w:rStyle w:val="StyleUnderline"/>
          <w:rFonts w:asciiTheme="minorHAnsi" w:hAnsiTheme="minorHAnsi" w:cstheme="minorHAnsi"/>
          <w:highlight w:val="green"/>
        </w:rPr>
        <w:t>will be</w:t>
      </w:r>
      <w:r w:rsidRPr="006849C3">
        <w:rPr>
          <w:rStyle w:val="StyleUnderline"/>
          <w:rFonts w:asciiTheme="minorHAnsi" w:hAnsiTheme="minorHAnsi" w:cstheme="minorHAnsi"/>
        </w:rPr>
        <w:t xml:space="preserve"> a </w:t>
      </w:r>
      <w:r w:rsidRPr="006849C3">
        <w:rPr>
          <w:rStyle w:val="StyleUnderline"/>
          <w:rFonts w:asciiTheme="minorHAnsi" w:hAnsiTheme="minorHAnsi" w:cstheme="minorHAnsi"/>
          <w:highlight w:val="green"/>
        </w:rPr>
        <w:t>violent</w:t>
      </w:r>
      <w:r w:rsidRPr="006849C3">
        <w:rPr>
          <w:rStyle w:val="StyleUnderline"/>
          <w:rFonts w:asciiTheme="minorHAnsi" w:hAnsiTheme="minorHAnsi" w:cstheme="minorHAnsi"/>
        </w:rPr>
        <w:t xml:space="preserve"> one</w:t>
      </w:r>
      <w:r w:rsidRPr="006849C3">
        <w:rPr>
          <w:rFonts w:asciiTheme="minorHAnsi" w:hAnsiTheme="minorHAnsi" w:cstheme="minorHAnsi"/>
        </w:rPr>
        <w:t>,” he said.</w:t>
      </w:r>
    </w:p>
    <w:p w14:paraId="36571DC9" w14:textId="77777777" w:rsidR="00635F20" w:rsidRPr="006849C3" w:rsidRDefault="00635F20" w:rsidP="00635F20">
      <w:pPr>
        <w:rPr>
          <w:rStyle w:val="StyleUnderline"/>
          <w:rFonts w:asciiTheme="minorHAnsi" w:hAnsiTheme="minorHAnsi" w:cstheme="minorHAnsi"/>
          <w:b w:val="0"/>
          <w:sz w:val="16"/>
        </w:rPr>
      </w:pPr>
    </w:p>
    <w:p w14:paraId="471E829C" w14:textId="77777777" w:rsidR="00635F20" w:rsidRPr="006849C3" w:rsidRDefault="00635F20" w:rsidP="00635F20">
      <w:pPr>
        <w:pStyle w:val="Heading4"/>
        <w:rPr>
          <w:rFonts w:asciiTheme="minorHAnsi" w:hAnsiTheme="minorHAnsi" w:cstheme="minorHAnsi"/>
        </w:rPr>
      </w:pPr>
      <w:r w:rsidRPr="006849C3">
        <w:rPr>
          <w:rFonts w:asciiTheme="minorHAnsi" w:hAnsiTheme="minorHAnsi" w:cstheme="minorHAnsi"/>
        </w:rPr>
        <w:t>Jordan instability due to economic failure spills over regionally – independently ruins Israel-Jordan peace treaty.</w:t>
      </w:r>
    </w:p>
    <w:p w14:paraId="7885654C" w14:textId="77777777" w:rsidR="00635F20" w:rsidRPr="006849C3" w:rsidRDefault="00635F20" w:rsidP="00635F20">
      <w:pPr>
        <w:rPr>
          <w:rFonts w:asciiTheme="minorHAnsi" w:hAnsiTheme="minorHAnsi" w:cstheme="minorHAnsi"/>
        </w:rPr>
      </w:pPr>
      <w:r w:rsidRPr="006849C3">
        <w:rPr>
          <w:rStyle w:val="Style13ptBold"/>
          <w:rFonts w:asciiTheme="minorHAnsi" w:hAnsiTheme="minorHAnsi" w:cstheme="minorHAnsi"/>
        </w:rPr>
        <w:t xml:space="preserve">Al-Shami et al 4/13 </w:t>
      </w:r>
      <w:r w:rsidRPr="006849C3">
        <w:rPr>
          <w:rFonts w:asciiTheme="minorHAnsi" w:hAnsiTheme="minorHAnsi" w:cstheme="minorHAnsi"/>
        </w:rPr>
        <w:t xml:space="preserve">“Jordan’s Thorny Spring Spells Trouble for the Middle East” Farah Al-Shami, Research Fellow, Arab Reform Initiative (ARI), Tuqa Nusairat, Deputy Director, Rafik Hariri Center for the Middle East - Atlantic Council, Paolo Maggiolini, Associate Researcher, Italian Institute for International Political Studies (ISPI) and Lecturer in History of Islamic Asia, Catholic University of Milan, Bruce Riedel, Senior Fellow, Foreign Policy, Center for Middle East Policy, Center for Security, Strategy, and Technology, Director - The Intelligence Project, Brookings, April 13, 2021 </w:t>
      </w:r>
      <w:hyperlink r:id="rId12" w:history="1">
        <w:r w:rsidRPr="006849C3">
          <w:rPr>
            <w:rStyle w:val="Hyperlink"/>
            <w:rFonts w:asciiTheme="minorHAnsi" w:hAnsiTheme="minorHAnsi" w:cstheme="minorHAnsi"/>
          </w:rPr>
          <w:t>https://www.ispionline.it/en/pubblicazione/jordans-thorny-spring-spells-trouble-middle-east-30024</w:t>
        </w:r>
      </w:hyperlink>
      <w:r w:rsidRPr="006849C3">
        <w:rPr>
          <w:rFonts w:asciiTheme="minorHAnsi" w:hAnsiTheme="minorHAnsi" w:cstheme="minorHAnsi"/>
        </w:rPr>
        <w:t xml:space="preserve"> SM</w:t>
      </w:r>
    </w:p>
    <w:p w14:paraId="308C1184" w14:textId="77777777" w:rsidR="00635F20" w:rsidRPr="006849C3" w:rsidRDefault="00635F20" w:rsidP="00635F20">
      <w:pPr>
        <w:rPr>
          <w:rStyle w:val="StyleUnderline"/>
          <w:rFonts w:asciiTheme="minorHAnsi" w:hAnsiTheme="minorHAnsi" w:cstheme="minorHAnsi"/>
        </w:rPr>
      </w:pPr>
      <w:r w:rsidRPr="006849C3">
        <w:rPr>
          <w:rStyle w:val="StyleUnderline"/>
          <w:rFonts w:asciiTheme="minorHAnsi" w:hAnsiTheme="minorHAnsi" w:cstheme="minorHAnsi"/>
          <w:highlight w:val="green"/>
        </w:rPr>
        <w:t>Jordan's</w:t>
      </w:r>
      <w:r w:rsidRPr="006849C3">
        <w:rPr>
          <w:rStyle w:val="StyleUnderline"/>
          <w:rFonts w:asciiTheme="minorHAnsi" w:hAnsiTheme="minorHAnsi" w:cstheme="minorHAnsi"/>
        </w:rPr>
        <w:t xml:space="preserve"> image, painstakingly built by the country’s authorities as </w:t>
      </w:r>
      <w:r w:rsidRPr="006849C3">
        <w:rPr>
          <w:rStyle w:val="StyleUnderline"/>
          <w:rFonts w:asciiTheme="minorHAnsi" w:hAnsiTheme="minorHAnsi" w:cstheme="minorHAnsi"/>
          <w:highlight w:val="green"/>
        </w:rPr>
        <w:t>an oasis of r</w:t>
      </w:r>
      <w:r w:rsidRPr="006849C3">
        <w:rPr>
          <w:rStyle w:val="StyleUnderline"/>
          <w:rFonts w:asciiTheme="minorHAnsi" w:hAnsiTheme="minorHAnsi" w:cstheme="minorHAnsi"/>
        </w:rPr>
        <w:t xml:space="preserve">elative </w:t>
      </w:r>
      <w:r w:rsidRPr="006849C3">
        <w:rPr>
          <w:rStyle w:val="StyleUnderline"/>
          <w:rFonts w:asciiTheme="minorHAnsi" w:hAnsiTheme="minorHAnsi" w:cstheme="minorHAnsi"/>
          <w:highlight w:val="green"/>
        </w:rPr>
        <w:t>stability within a turbulent Middle East, took a hit</w:t>
      </w:r>
      <w:r w:rsidRPr="006849C3">
        <w:rPr>
          <w:rFonts w:asciiTheme="minorHAnsi" w:hAnsiTheme="minorHAnsi" w:cstheme="minorHAnsi"/>
        </w:rPr>
        <w:t xml:space="preserve"> on April 3, when former Crown Prince Hamzah bin Hussein was accused of cooperating with “foreign entities” to destabilize the state. The incident, widely presented as a family disagreement, resulted in the arrest of eighteen people and Hamzah's oath of allegiance to the Crown and the Constitution two days later. While investigations are still ongoing, the recent controversy comes as an unexpected novelty for the country. </w:t>
      </w:r>
      <w:r w:rsidRPr="006849C3">
        <w:rPr>
          <w:rStyle w:val="StyleUnderline"/>
          <w:rFonts w:asciiTheme="minorHAnsi" w:hAnsiTheme="minorHAnsi" w:cstheme="minorHAnsi"/>
        </w:rPr>
        <w:t xml:space="preserve">Since the Hashemite kingdom's origins, </w:t>
      </w:r>
      <w:r w:rsidRPr="006849C3">
        <w:rPr>
          <w:rStyle w:val="StyleUnderline"/>
          <w:rFonts w:asciiTheme="minorHAnsi" w:hAnsiTheme="minorHAnsi" w:cstheme="minorHAnsi"/>
          <w:highlight w:val="green"/>
        </w:rPr>
        <w:t>Jordan</w:t>
      </w:r>
      <w:r w:rsidRPr="006849C3">
        <w:rPr>
          <w:rStyle w:val="StyleUnderline"/>
          <w:rFonts w:asciiTheme="minorHAnsi" w:hAnsiTheme="minorHAnsi" w:cstheme="minorHAnsi"/>
        </w:rPr>
        <w:t xml:space="preserve"> has always been seen as an island of stability in an otherwise unstable neighbourhood. At the same time, King Abdullah II has long been held in high regard in the United States, as Washington has relied on his </w:t>
      </w:r>
      <w:r w:rsidRPr="006849C3">
        <w:rPr>
          <w:rStyle w:val="StyleUnderline"/>
          <w:rFonts w:asciiTheme="minorHAnsi" w:hAnsiTheme="minorHAnsi" w:cstheme="minorHAnsi"/>
          <w:highlight w:val="green"/>
        </w:rPr>
        <w:t>steadying influence</w:t>
      </w:r>
      <w:r w:rsidRPr="006849C3">
        <w:rPr>
          <w:rStyle w:val="StyleUnderline"/>
          <w:rFonts w:asciiTheme="minorHAnsi" w:hAnsiTheme="minorHAnsi" w:cstheme="minorHAnsi"/>
        </w:rPr>
        <w:t xml:space="preserve"> and views him as a highly reliable partner. Today, Amman remains one of the United States’ closest allies in the region, especially in counterterrorism operations and intelligence-sharing in the fight against al-Qaeda and the Islamic State. Nevertheless, despite its apparent stability</w:t>
      </w:r>
      <w:r w:rsidRPr="006849C3">
        <w:rPr>
          <w:rStyle w:val="StyleUnderline"/>
          <w:rFonts w:asciiTheme="minorHAnsi" w:hAnsiTheme="minorHAnsi" w:cstheme="minorHAnsi"/>
          <w:highlight w:val="green"/>
        </w:rPr>
        <w:t xml:space="preserve">, the country faces </w:t>
      </w:r>
      <w:r w:rsidRPr="006849C3">
        <w:rPr>
          <w:rStyle w:val="StyleUnderline"/>
          <w:rFonts w:asciiTheme="minorHAnsi" w:hAnsiTheme="minorHAnsi" w:cstheme="minorHAnsi"/>
        </w:rPr>
        <w:t>substantial socio</w:t>
      </w:r>
      <w:r w:rsidRPr="006849C3">
        <w:rPr>
          <w:rStyle w:val="StyleUnderline"/>
          <w:rFonts w:asciiTheme="minorHAnsi" w:hAnsiTheme="minorHAnsi" w:cstheme="minorHAnsi"/>
          <w:highlight w:val="green"/>
        </w:rPr>
        <w:t>-economic challenges.</w:t>
      </w:r>
      <w:r w:rsidRPr="006849C3">
        <w:rPr>
          <w:rStyle w:val="StyleUnderline"/>
          <w:rFonts w:asciiTheme="minorHAnsi" w:hAnsiTheme="minorHAnsi" w:cstheme="minorHAnsi"/>
        </w:rPr>
        <w:t xml:space="preserve"> Jordan has been hard hit by the coronavirus (it ranks among the highest COVID-19 infection and death rates per capita in the region), while its unemployment rate reached one-fourth of the population in 2020.</w:t>
      </w:r>
      <w:r w:rsidRPr="006849C3">
        <w:rPr>
          <w:rFonts w:asciiTheme="minorHAnsi" w:hAnsiTheme="minorHAnsi" w:cstheme="minorHAnsi"/>
        </w:rPr>
        <w:t xml:space="preserve"> Furthermore, the country is currently home to over 660,000 Syrian refugees while also hosting a large community of Palestinian refugees</w:t>
      </w:r>
      <w:r w:rsidRPr="006849C3">
        <w:rPr>
          <w:rStyle w:val="StyleUnderline"/>
          <w:rFonts w:asciiTheme="minorHAnsi" w:hAnsiTheme="minorHAnsi" w:cstheme="minorHAnsi"/>
        </w:rPr>
        <w:t>. Hence, coming at a particularly uncertain moment for the country and combined with pre-existing structural problems, the tensions within the ruling family risk detracting attention from long-needed socio-economic reforms.</w:t>
      </w:r>
    </w:p>
    <w:p w14:paraId="0888C701" w14:textId="77777777" w:rsidR="00635F20" w:rsidRPr="006849C3" w:rsidRDefault="00635F20" w:rsidP="00635F20">
      <w:pPr>
        <w:rPr>
          <w:rFonts w:asciiTheme="minorHAnsi" w:hAnsiTheme="minorHAnsi" w:cstheme="minorHAnsi"/>
        </w:rPr>
      </w:pPr>
      <w:r w:rsidRPr="006849C3">
        <w:rPr>
          <w:rFonts w:asciiTheme="minorHAnsi" w:hAnsiTheme="minorHAnsi" w:cstheme="minorHAnsi"/>
        </w:rPr>
        <w:t>Jordan’s uneasy geopolitical position</w:t>
      </w:r>
    </w:p>
    <w:p w14:paraId="024720DF" w14:textId="77777777" w:rsidR="00635F20" w:rsidRPr="006849C3" w:rsidRDefault="00635F20" w:rsidP="00635F20">
      <w:pPr>
        <w:rPr>
          <w:rFonts w:asciiTheme="minorHAnsi" w:hAnsiTheme="minorHAnsi" w:cstheme="minorHAnsi"/>
        </w:rPr>
      </w:pPr>
      <w:r w:rsidRPr="006849C3">
        <w:rPr>
          <w:rFonts w:asciiTheme="minorHAnsi" w:hAnsiTheme="minorHAnsi" w:cstheme="minorHAnsi"/>
        </w:rPr>
        <w:t xml:space="preserve">“The kingdom of Jordan has so far been spared a visit by the Arab Spring, apart from several random and discontinuous waves of protests. For years now, </w:t>
      </w:r>
      <w:r w:rsidRPr="006849C3">
        <w:rPr>
          <w:rStyle w:val="StyleUnderline"/>
          <w:rFonts w:asciiTheme="minorHAnsi" w:hAnsiTheme="minorHAnsi" w:cstheme="minorHAnsi"/>
          <w:highlight w:val="green"/>
        </w:rPr>
        <w:t>economic demands have been growing</w:t>
      </w:r>
      <w:r w:rsidRPr="006849C3">
        <w:rPr>
          <w:rStyle w:val="StyleUnderline"/>
          <w:rFonts w:asciiTheme="minorHAnsi" w:hAnsiTheme="minorHAnsi" w:cstheme="minorHAnsi"/>
        </w:rPr>
        <w:t xml:space="preserve"> and calls for less corruption, and more transparency have been rising. Against this backdrop, the ruling family is not only facing challenges on the economic front but also subtle opposition from </w:t>
      </w:r>
      <w:r w:rsidRPr="006849C3">
        <w:rPr>
          <w:rStyle w:val="StyleUnderline"/>
          <w:rFonts w:asciiTheme="minorHAnsi" w:hAnsiTheme="minorHAnsi" w:cstheme="minorHAnsi"/>
          <w:highlight w:val="green"/>
        </w:rPr>
        <w:t>the Muslim Brotherhood,</w:t>
      </w:r>
      <w:r w:rsidRPr="006849C3">
        <w:rPr>
          <w:rStyle w:val="StyleUnderline"/>
          <w:rFonts w:asciiTheme="minorHAnsi" w:hAnsiTheme="minorHAnsi" w:cstheme="minorHAnsi"/>
        </w:rPr>
        <w:t xml:space="preserve"> which has been very active in other countries visited by the Arab Spring as well. Moreover, </w:t>
      </w:r>
      <w:r w:rsidRPr="006849C3">
        <w:rPr>
          <w:rStyle w:val="StyleUnderline"/>
          <w:rFonts w:asciiTheme="minorHAnsi" w:hAnsiTheme="minorHAnsi" w:cstheme="minorHAnsi"/>
          <w:highlight w:val="green"/>
        </w:rPr>
        <w:t>Iran</w:t>
      </w:r>
      <w:r w:rsidRPr="006849C3">
        <w:rPr>
          <w:rStyle w:val="StyleUnderline"/>
          <w:rFonts w:asciiTheme="minorHAnsi" w:hAnsiTheme="minorHAnsi" w:cstheme="minorHAnsi"/>
        </w:rPr>
        <w:t xml:space="preserve"> and its hegemony over </w:t>
      </w:r>
      <w:r w:rsidRPr="006849C3">
        <w:rPr>
          <w:rStyle w:val="StyleUnderline"/>
          <w:rFonts w:asciiTheme="minorHAnsi" w:hAnsiTheme="minorHAnsi" w:cstheme="minorHAnsi"/>
          <w:highlight w:val="green"/>
        </w:rPr>
        <w:t>Iraq, Syria, and Lebanon puts Jordan in a difficult geopolitical position</w:t>
      </w:r>
      <w:r w:rsidRPr="006849C3">
        <w:rPr>
          <w:rFonts w:asciiTheme="minorHAnsi" w:hAnsiTheme="minorHAnsi" w:cstheme="minorHAnsi"/>
        </w:rPr>
        <w:t xml:space="preserve"> that requires close collaboration with GCC countries to counterbalance, especially that these countries are also ruled by monarchies. Thus, at the moment, the ruling family is trying to avoid having these geopolitical challenges spill into the local political scene and cause a serious threat to its rule via a combination of chaos and uprisings.”</w:t>
      </w:r>
    </w:p>
    <w:p w14:paraId="7DC4C4A1" w14:textId="77777777" w:rsidR="00635F20" w:rsidRPr="006849C3" w:rsidRDefault="00635F20" w:rsidP="00635F20">
      <w:pPr>
        <w:rPr>
          <w:rFonts w:asciiTheme="minorHAnsi" w:hAnsiTheme="minorHAnsi" w:cstheme="minorHAnsi"/>
        </w:rPr>
      </w:pPr>
      <w:r w:rsidRPr="006849C3">
        <w:rPr>
          <w:rFonts w:asciiTheme="minorHAnsi" w:hAnsiTheme="minorHAnsi" w:cstheme="minorHAnsi"/>
        </w:rPr>
        <w:t>Farah Al-Shami, Research Fellow, Arab Reform Initiative (ARI)</w:t>
      </w:r>
    </w:p>
    <w:p w14:paraId="00B8487C" w14:textId="77777777" w:rsidR="00635F20" w:rsidRPr="006849C3" w:rsidRDefault="00635F20" w:rsidP="00635F20">
      <w:pPr>
        <w:rPr>
          <w:rStyle w:val="StyleUnderline"/>
          <w:rFonts w:asciiTheme="minorHAnsi" w:hAnsiTheme="minorHAnsi" w:cstheme="minorHAnsi"/>
        </w:rPr>
      </w:pPr>
      <w:r w:rsidRPr="006849C3">
        <w:rPr>
          <w:rStyle w:val="StyleUnderline"/>
          <w:rFonts w:asciiTheme="minorHAnsi" w:hAnsiTheme="minorHAnsi" w:cstheme="minorHAnsi"/>
        </w:rPr>
        <w:t xml:space="preserve">Amman’s </w:t>
      </w:r>
      <w:r w:rsidRPr="006849C3">
        <w:rPr>
          <w:rStyle w:val="StyleUnderline"/>
          <w:rFonts w:asciiTheme="minorHAnsi" w:hAnsiTheme="minorHAnsi" w:cstheme="minorHAnsi"/>
          <w:highlight w:val="green"/>
        </w:rPr>
        <w:t>economy needs less foreign loans and more</w:t>
      </w:r>
      <w:r w:rsidRPr="006849C3">
        <w:rPr>
          <w:rStyle w:val="StyleUnderline"/>
          <w:rFonts w:asciiTheme="minorHAnsi" w:hAnsiTheme="minorHAnsi" w:cstheme="minorHAnsi"/>
        </w:rPr>
        <w:t xml:space="preserve"> support for </w:t>
      </w:r>
      <w:r w:rsidRPr="006849C3">
        <w:rPr>
          <w:rStyle w:val="StyleUnderline"/>
          <w:rFonts w:asciiTheme="minorHAnsi" w:hAnsiTheme="minorHAnsi" w:cstheme="minorHAnsi"/>
          <w:highlight w:val="green"/>
        </w:rPr>
        <w:t>structural reforms</w:t>
      </w:r>
    </w:p>
    <w:p w14:paraId="38C16822" w14:textId="77777777" w:rsidR="00635F20" w:rsidRPr="006849C3" w:rsidRDefault="00635F20" w:rsidP="00635F20">
      <w:pPr>
        <w:rPr>
          <w:rFonts w:asciiTheme="minorHAnsi" w:hAnsiTheme="minorHAnsi" w:cstheme="minorHAnsi"/>
        </w:rPr>
      </w:pPr>
      <w:r w:rsidRPr="006849C3">
        <w:rPr>
          <w:rFonts w:asciiTheme="minorHAnsi" w:hAnsiTheme="minorHAnsi" w:cstheme="minorHAnsi"/>
        </w:rPr>
        <w:t xml:space="preserve">“One positive spill-over from the incident might be bringing Jordan back to the radar of its </w:t>
      </w:r>
      <w:r w:rsidRPr="006849C3">
        <w:rPr>
          <w:rStyle w:val="StyleUnderline"/>
          <w:rFonts w:asciiTheme="minorHAnsi" w:hAnsiTheme="minorHAnsi" w:cstheme="minorHAnsi"/>
        </w:rPr>
        <w:t>foreign allies</w:t>
      </w:r>
      <w:r w:rsidRPr="006849C3">
        <w:rPr>
          <w:rFonts w:asciiTheme="minorHAnsi" w:hAnsiTheme="minorHAnsi" w:cstheme="minorHAnsi"/>
        </w:rPr>
        <w:t xml:space="preserve">, </w:t>
      </w:r>
      <w:r w:rsidRPr="006849C3">
        <w:rPr>
          <w:rStyle w:val="StyleUnderline"/>
          <w:rFonts w:asciiTheme="minorHAnsi" w:hAnsiTheme="minorHAnsi" w:cstheme="minorHAnsi"/>
        </w:rPr>
        <w:t>who tend to take the stability in the country for granted and have been ignoring quieting of Jordanians dissatisfied with dire economic situation in the country, further exacerbated by the Covid-19 pandemic</w:t>
      </w:r>
      <w:r w:rsidRPr="006849C3">
        <w:rPr>
          <w:rFonts w:asciiTheme="minorHAnsi" w:hAnsiTheme="minorHAnsi" w:cstheme="minorHAnsi"/>
        </w:rPr>
        <w:t>. What Jordan needs, however, is not more loans – its foreign debt already amounts to over 90% of its GDP – but development aid and technical assistance in implementation of wise economic reforms that would not further harm the already impoverished population. Austerity is not an answer at a time when the cost of living is growing, remittances – falling, and officially one in four (and realistically more) Jordanians is out of work.”</w:t>
      </w:r>
    </w:p>
    <w:p w14:paraId="6EC4A4D6" w14:textId="77777777" w:rsidR="00635F20" w:rsidRPr="006849C3" w:rsidRDefault="00635F20" w:rsidP="00635F20">
      <w:pPr>
        <w:rPr>
          <w:rFonts w:asciiTheme="minorHAnsi" w:hAnsiTheme="minorHAnsi" w:cstheme="minorHAnsi"/>
        </w:rPr>
      </w:pPr>
      <w:r w:rsidRPr="006849C3">
        <w:rPr>
          <w:rFonts w:asciiTheme="minorHAnsi" w:hAnsiTheme="minorHAnsi" w:cstheme="minorHAnsi"/>
        </w:rPr>
        <w:t>Katarzyna Sidło, Director of the Middle East and North Africa Department, Center for Social and Economic Research (CASE)</w:t>
      </w:r>
    </w:p>
    <w:p w14:paraId="08F48BCC" w14:textId="77777777" w:rsidR="00635F20" w:rsidRPr="006849C3" w:rsidRDefault="00635F20" w:rsidP="00635F20">
      <w:pPr>
        <w:rPr>
          <w:rFonts w:asciiTheme="minorHAnsi" w:hAnsiTheme="minorHAnsi" w:cstheme="minorHAnsi"/>
        </w:rPr>
      </w:pPr>
      <w:r w:rsidRPr="006849C3">
        <w:rPr>
          <w:rFonts w:asciiTheme="minorHAnsi" w:hAnsiTheme="minorHAnsi" w:cstheme="minorHAnsi"/>
        </w:rPr>
        <w:t>Jordan’s social mobilization limbo and the risk of a security clampdown</w:t>
      </w:r>
    </w:p>
    <w:p w14:paraId="28A3D3DF" w14:textId="77777777" w:rsidR="00635F20" w:rsidRPr="006849C3" w:rsidRDefault="00635F20" w:rsidP="00635F20">
      <w:pPr>
        <w:rPr>
          <w:rFonts w:asciiTheme="minorHAnsi" w:hAnsiTheme="minorHAnsi" w:cstheme="minorHAnsi"/>
        </w:rPr>
      </w:pPr>
      <w:r w:rsidRPr="006849C3">
        <w:rPr>
          <w:rFonts w:asciiTheme="minorHAnsi" w:hAnsiTheme="minorHAnsi" w:cstheme="minorHAnsi"/>
        </w:rPr>
        <w:t>“</w:t>
      </w:r>
      <w:r w:rsidRPr="006849C3">
        <w:rPr>
          <w:rStyle w:val="StyleUnderline"/>
          <w:rFonts w:asciiTheme="minorHAnsi" w:hAnsiTheme="minorHAnsi" w:cstheme="minorHAnsi"/>
        </w:rPr>
        <w:t>Jordan, a resource-poor country that was initially lauded for containing COVID-19, has struggled to manage the economic fallout.</w:t>
      </w:r>
      <w:r w:rsidRPr="006849C3">
        <w:rPr>
          <w:rFonts w:asciiTheme="minorHAnsi" w:hAnsiTheme="minorHAnsi" w:cstheme="minorHAnsi"/>
        </w:rPr>
        <w:t xml:space="preserve"> Remittances and tourism have declined as has assistance from neighboring Gulf countries. With many businesses in ruins due to COVID-19 lockdowns, the government has to do more to ensure social safety net programs help vulnerable populations climb out of economic despair. </w:t>
      </w:r>
      <w:r w:rsidRPr="006849C3">
        <w:rPr>
          <w:rStyle w:val="StyleUnderline"/>
          <w:rFonts w:asciiTheme="minorHAnsi" w:hAnsiTheme="minorHAnsi" w:cstheme="minorHAnsi"/>
        </w:rPr>
        <w:t>The government is also struggling to support the nearly one million refugees in the country</w:t>
      </w:r>
      <w:r w:rsidRPr="006849C3">
        <w:rPr>
          <w:rFonts w:asciiTheme="minorHAnsi" w:hAnsiTheme="minorHAnsi" w:cstheme="minorHAnsi"/>
        </w:rPr>
        <w:t xml:space="preserve">. While Jordanians have been protesting for months, recent events involving Prince Hamzah are likely to make Jordanians think twice before going out into the streets. </w:t>
      </w:r>
      <w:r w:rsidRPr="006849C3">
        <w:rPr>
          <w:rStyle w:val="StyleUnderline"/>
          <w:rFonts w:asciiTheme="minorHAnsi" w:hAnsiTheme="minorHAnsi" w:cstheme="minorHAnsi"/>
        </w:rPr>
        <w:t>The government must act fast to address economic challenges while avoiding a security clampdown that could make matters worse.</w:t>
      </w:r>
      <w:r w:rsidRPr="006849C3">
        <w:rPr>
          <w:rFonts w:asciiTheme="minorHAnsi" w:hAnsiTheme="minorHAnsi" w:cstheme="minorHAnsi"/>
        </w:rPr>
        <w:t>”</w:t>
      </w:r>
    </w:p>
    <w:p w14:paraId="3003E5C8" w14:textId="77777777" w:rsidR="00635F20" w:rsidRPr="006849C3" w:rsidRDefault="00635F20" w:rsidP="00635F20">
      <w:pPr>
        <w:rPr>
          <w:rFonts w:asciiTheme="minorHAnsi" w:hAnsiTheme="minorHAnsi" w:cstheme="minorHAnsi"/>
        </w:rPr>
      </w:pPr>
      <w:r w:rsidRPr="006849C3">
        <w:rPr>
          <w:rFonts w:asciiTheme="minorHAnsi" w:hAnsiTheme="minorHAnsi" w:cstheme="minorHAnsi"/>
        </w:rPr>
        <w:t>Tuqa Nusairat, Deputy Director, Rafik Hariri Center for the Middle East - Atlantic Council</w:t>
      </w:r>
    </w:p>
    <w:p w14:paraId="20930658" w14:textId="77777777" w:rsidR="00635F20" w:rsidRPr="006849C3" w:rsidRDefault="00635F20" w:rsidP="00635F20">
      <w:pPr>
        <w:rPr>
          <w:rFonts w:asciiTheme="minorHAnsi" w:hAnsiTheme="minorHAnsi" w:cstheme="minorHAnsi"/>
        </w:rPr>
      </w:pPr>
      <w:r w:rsidRPr="006849C3">
        <w:rPr>
          <w:rFonts w:asciiTheme="minorHAnsi" w:hAnsiTheme="minorHAnsi" w:cstheme="minorHAnsi"/>
        </w:rPr>
        <w:t>Jordan-Israel relations must refocus on shared interests and avoid political calculus</w:t>
      </w:r>
    </w:p>
    <w:p w14:paraId="43672BE5" w14:textId="77777777" w:rsidR="00635F20" w:rsidRPr="006849C3" w:rsidRDefault="00635F20" w:rsidP="00635F20">
      <w:pPr>
        <w:rPr>
          <w:rStyle w:val="StyleUnderline"/>
          <w:rFonts w:asciiTheme="minorHAnsi" w:hAnsiTheme="minorHAnsi" w:cstheme="minorHAnsi"/>
        </w:rPr>
      </w:pPr>
      <w:r w:rsidRPr="006849C3">
        <w:rPr>
          <w:rFonts w:asciiTheme="minorHAnsi" w:hAnsiTheme="minorHAnsi" w:cstheme="minorHAnsi"/>
        </w:rPr>
        <w:t xml:space="preserve">“While it is still difficult to establish the extent of the alleged coup plot in Jordan, what seems particularly intriguing are the allegations of foreign meddling. Ten years ago, while protests and dissents were mushrooming, Amman was counting on Saudi aid and Israel’s implicit support. Today, while regional powers, including both countries, are voicing support for the king, Amman is becoming increasingly concerned that the rapprochement between Riyadh and Tel Aviv can be to the detriment of its legitimacy. </w:t>
      </w:r>
      <w:r w:rsidRPr="006849C3">
        <w:rPr>
          <w:rStyle w:val="StyleUnderline"/>
          <w:rFonts w:asciiTheme="minorHAnsi" w:hAnsiTheme="minorHAnsi" w:cstheme="minorHAnsi"/>
        </w:rPr>
        <w:t xml:space="preserve">The recent incident at the Israeli-Jordan border and the allegations pointing to Israel and Saudi Arabia are only the most recent episodes in a stream of tensions developing since 2017. These are like a wake-up call. </w:t>
      </w:r>
      <w:r w:rsidRPr="006849C3">
        <w:rPr>
          <w:rStyle w:val="StyleUnderline"/>
          <w:rFonts w:asciiTheme="minorHAnsi" w:hAnsiTheme="minorHAnsi" w:cstheme="minorHAnsi"/>
          <w:highlight w:val="green"/>
        </w:rPr>
        <w:t>Jordan-Israel relations</w:t>
      </w:r>
      <w:r w:rsidRPr="006849C3">
        <w:rPr>
          <w:rStyle w:val="StyleUnderline"/>
          <w:rFonts w:asciiTheme="minorHAnsi" w:hAnsiTheme="minorHAnsi" w:cstheme="minorHAnsi"/>
        </w:rPr>
        <w:t xml:space="preserve"> have always been </w:t>
      </w:r>
      <w:r w:rsidRPr="006849C3">
        <w:rPr>
          <w:rStyle w:val="StyleUnderline"/>
          <w:rFonts w:asciiTheme="minorHAnsi" w:hAnsiTheme="minorHAnsi" w:cstheme="minorHAnsi"/>
          <w:highlight w:val="green"/>
        </w:rPr>
        <w:t>based on solid shared interests</w:t>
      </w:r>
      <w:r w:rsidRPr="006849C3">
        <w:rPr>
          <w:rStyle w:val="StyleUnderline"/>
          <w:rFonts w:asciiTheme="minorHAnsi" w:hAnsiTheme="minorHAnsi" w:cstheme="minorHAnsi"/>
        </w:rPr>
        <w:t xml:space="preserve"> and not on political calculus. It is of </w:t>
      </w:r>
      <w:r w:rsidRPr="006849C3">
        <w:rPr>
          <w:rStyle w:val="StyleUnderline"/>
          <w:rFonts w:asciiTheme="minorHAnsi" w:hAnsiTheme="minorHAnsi" w:cstheme="minorHAnsi"/>
          <w:highlight w:val="green"/>
        </w:rPr>
        <w:t>utmost importance</w:t>
      </w:r>
      <w:r w:rsidRPr="006849C3">
        <w:rPr>
          <w:rStyle w:val="StyleUnderline"/>
          <w:rFonts w:asciiTheme="minorHAnsi" w:hAnsiTheme="minorHAnsi" w:cstheme="minorHAnsi"/>
        </w:rPr>
        <w:t xml:space="preserve"> to recognize this </w:t>
      </w:r>
      <w:r w:rsidRPr="006849C3">
        <w:rPr>
          <w:rStyle w:val="StyleUnderline"/>
          <w:rFonts w:asciiTheme="minorHAnsi" w:hAnsiTheme="minorHAnsi" w:cstheme="minorHAnsi"/>
          <w:highlight w:val="green"/>
        </w:rPr>
        <w:t>for the future of the region</w:t>
      </w:r>
      <w:r w:rsidRPr="006849C3">
        <w:rPr>
          <w:rStyle w:val="StyleUnderline"/>
          <w:rFonts w:asciiTheme="minorHAnsi" w:hAnsiTheme="minorHAnsi" w:cstheme="minorHAnsi"/>
        </w:rPr>
        <w:t xml:space="preserve"> and the </w:t>
      </w:r>
      <w:r w:rsidRPr="006849C3">
        <w:rPr>
          <w:rStyle w:val="StyleUnderline"/>
          <w:rFonts w:asciiTheme="minorHAnsi" w:hAnsiTheme="minorHAnsi" w:cstheme="minorHAnsi"/>
          <w:highlight w:val="green"/>
        </w:rPr>
        <w:t>security</w:t>
      </w:r>
      <w:r w:rsidRPr="006849C3">
        <w:rPr>
          <w:rStyle w:val="StyleUnderline"/>
          <w:rFonts w:asciiTheme="minorHAnsi" w:hAnsiTheme="minorHAnsi" w:cstheme="minorHAnsi"/>
        </w:rPr>
        <w:t xml:space="preserve"> of both countries.”</w:t>
      </w:r>
    </w:p>
    <w:p w14:paraId="680BC66F" w14:textId="77777777" w:rsidR="00635F20" w:rsidRPr="006849C3" w:rsidRDefault="00635F20" w:rsidP="00635F20">
      <w:pPr>
        <w:rPr>
          <w:rFonts w:asciiTheme="minorHAnsi" w:hAnsiTheme="minorHAnsi" w:cstheme="minorHAnsi"/>
        </w:rPr>
      </w:pPr>
      <w:r w:rsidRPr="006849C3">
        <w:rPr>
          <w:rFonts w:asciiTheme="minorHAnsi" w:hAnsiTheme="minorHAnsi" w:cstheme="minorHAnsi"/>
        </w:rPr>
        <w:t>Paolo Maggiolini, Associate Researcher, Italian Institute for International Political Studies (ISPI) and Lecturer in History of Islamic Asia, Catholic University of Milan</w:t>
      </w:r>
    </w:p>
    <w:p w14:paraId="26C86CCA" w14:textId="77777777" w:rsidR="00635F20" w:rsidRPr="006849C3" w:rsidRDefault="00635F20" w:rsidP="00635F20">
      <w:pPr>
        <w:rPr>
          <w:rFonts w:asciiTheme="minorHAnsi" w:hAnsiTheme="minorHAnsi" w:cstheme="minorHAnsi"/>
        </w:rPr>
      </w:pPr>
      <w:r w:rsidRPr="006849C3">
        <w:rPr>
          <w:rFonts w:asciiTheme="minorHAnsi" w:hAnsiTheme="minorHAnsi" w:cstheme="minorHAnsi"/>
        </w:rPr>
        <w:t>The US and international support for Amman is essential to preserve the region’s stability</w:t>
      </w:r>
    </w:p>
    <w:p w14:paraId="72023A67" w14:textId="77777777" w:rsidR="00635F20" w:rsidRPr="006849C3" w:rsidRDefault="00635F20" w:rsidP="00635F20">
      <w:pPr>
        <w:rPr>
          <w:rFonts w:asciiTheme="minorHAnsi" w:hAnsiTheme="minorHAnsi" w:cstheme="minorHAnsi"/>
        </w:rPr>
      </w:pPr>
      <w:r w:rsidRPr="006849C3">
        <w:rPr>
          <w:rFonts w:asciiTheme="minorHAnsi" w:hAnsiTheme="minorHAnsi" w:cstheme="minorHAnsi"/>
        </w:rPr>
        <w:t xml:space="preserve">“The Biden administration is facing an unexpected crisis in Jordan where King Abdallah faces unprecedented divisions within the ruling family exacerbated by foreign meddling, the pandemic and recession. </w:t>
      </w:r>
      <w:r w:rsidRPr="006849C3">
        <w:rPr>
          <w:rStyle w:val="StyleUnderline"/>
          <w:rFonts w:asciiTheme="minorHAnsi" w:hAnsiTheme="minorHAnsi" w:cstheme="minorHAnsi"/>
          <w:highlight w:val="green"/>
        </w:rPr>
        <w:t>At risk is the stability of the lynchpin of the region</w:t>
      </w:r>
      <w:r w:rsidRPr="006849C3">
        <w:rPr>
          <w:rFonts w:asciiTheme="minorHAnsi" w:hAnsiTheme="minorHAnsi" w:cstheme="minorHAnsi"/>
          <w:highlight w:val="green"/>
        </w:rPr>
        <w:t>.</w:t>
      </w:r>
      <w:r w:rsidRPr="006849C3">
        <w:rPr>
          <w:rFonts w:asciiTheme="minorHAnsi" w:hAnsiTheme="minorHAnsi" w:cstheme="minorHAnsi"/>
        </w:rPr>
        <w:t xml:space="preserve"> Saudi support for Prince Hamzah’s challenge to the King raises serious questions about the reckless and dangerous behaviour of the Crown Prince Muhammad bin Salman.  </w:t>
      </w:r>
      <w:r w:rsidRPr="006849C3">
        <w:rPr>
          <w:rStyle w:val="StyleUnderline"/>
          <w:rFonts w:asciiTheme="minorHAnsi" w:hAnsiTheme="minorHAnsi" w:cstheme="minorHAnsi"/>
        </w:rPr>
        <w:t xml:space="preserve">Biden has moved quickly to signal support for Abdallah.  He needs to rally international help for Jordan’s weak economy and deep structural problems. </w:t>
      </w:r>
      <w:r w:rsidRPr="006849C3">
        <w:rPr>
          <w:rStyle w:val="StyleUnderline"/>
          <w:rFonts w:asciiTheme="minorHAnsi" w:hAnsiTheme="minorHAnsi" w:cstheme="minorHAnsi"/>
          <w:highlight w:val="green"/>
        </w:rPr>
        <w:t xml:space="preserve">Keeping Jordan stable is critical to survival of the Israel-Jordan peace treaty </w:t>
      </w:r>
      <w:r w:rsidRPr="006849C3">
        <w:rPr>
          <w:rStyle w:val="StyleUnderline"/>
          <w:rFonts w:asciiTheme="minorHAnsi" w:hAnsiTheme="minorHAnsi" w:cstheme="minorHAnsi"/>
        </w:rPr>
        <w:t>which is deeply unpopular</w:t>
      </w:r>
      <w:r w:rsidRPr="006849C3">
        <w:rPr>
          <w:rFonts w:asciiTheme="minorHAnsi" w:hAnsiTheme="minorHAnsi" w:cstheme="minorHAnsi"/>
        </w:rPr>
        <w:t>.”</w:t>
      </w:r>
    </w:p>
    <w:p w14:paraId="5A876406" w14:textId="77777777" w:rsidR="00635F20" w:rsidRPr="006849C3" w:rsidRDefault="00635F20" w:rsidP="00635F20">
      <w:pPr>
        <w:rPr>
          <w:rFonts w:asciiTheme="minorHAnsi" w:hAnsiTheme="minorHAnsi" w:cstheme="minorHAnsi"/>
        </w:rPr>
      </w:pPr>
    </w:p>
    <w:p w14:paraId="17151585" w14:textId="77777777" w:rsidR="00635F20" w:rsidRPr="006849C3" w:rsidRDefault="00635F20" w:rsidP="00635F20">
      <w:pPr>
        <w:pStyle w:val="Heading4"/>
        <w:rPr>
          <w:rFonts w:asciiTheme="minorHAnsi" w:hAnsiTheme="minorHAnsi" w:cstheme="minorHAnsi"/>
        </w:rPr>
      </w:pPr>
      <w:r w:rsidRPr="006849C3">
        <w:rPr>
          <w:rFonts w:asciiTheme="minorHAnsi" w:hAnsiTheme="minorHAnsi" w:cstheme="minorHAnsi"/>
        </w:rPr>
        <w:t>Instability spills over to Israeli security crises specifically.</w:t>
      </w:r>
    </w:p>
    <w:p w14:paraId="1EE752E7" w14:textId="77777777" w:rsidR="00635F20" w:rsidRPr="006849C3" w:rsidRDefault="00635F20" w:rsidP="00635F20">
      <w:pPr>
        <w:rPr>
          <w:rFonts w:asciiTheme="minorHAnsi" w:hAnsiTheme="minorHAnsi" w:cstheme="minorHAnsi"/>
        </w:rPr>
      </w:pPr>
      <w:r w:rsidRPr="006849C3">
        <w:rPr>
          <w:rStyle w:val="Style13ptBold"/>
          <w:rFonts w:asciiTheme="minorHAnsi" w:hAnsiTheme="minorHAnsi" w:cstheme="minorHAnsi"/>
        </w:rPr>
        <w:t xml:space="preserve">Solomon 4/6 </w:t>
      </w:r>
      <w:r w:rsidRPr="006849C3">
        <w:rPr>
          <w:rFonts w:asciiTheme="minorHAnsi" w:hAnsiTheme="minorHAnsi" w:cstheme="minorHAnsi"/>
        </w:rPr>
        <w:t xml:space="preserve">“Instability in neighboring Jordan is ‘bad news’ for Israel” Ariel Ben Solomon [Middle East Correspondent for the Jerusalem Post], Apr 6, 2021 </w:t>
      </w:r>
      <w:hyperlink r:id="rId13" w:history="1">
        <w:r w:rsidRPr="006849C3">
          <w:rPr>
            <w:rStyle w:val="Hyperlink"/>
            <w:rFonts w:asciiTheme="minorHAnsi" w:hAnsiTheme="minorHAnsi" w:cstheme="minorHAnsi"/>
          </w:rPr>
          <w:t>https://www.jns.org/instability-in-neighboring-jordan-is-bad-news-for-israel/</w:t>
        </w:r>
      </w:hyperlink>
      <w:r w:rsidRPr="006849C3">
        <w:rPr>
          <w:rFonts w:asciiTheme="minorHAnsi" w:hAnsiTheme="minorHAnsi" w:cstheme="minorHAnsi"/>
        </w:rPr>
        <w:t xml:space="preserve"> SM</w:t>
      </w:r>
    </w:p>
    <w:p w14:paraId="2B643B9D" w14:textId="77777777" w:rsidR="00635F20" w:rsidRPr="006849C3" w:rsidRDefault="00635F20" w:rsidP="00635F20">
      <w:pPr>
        <w:rPr>
          <w:rStyle w:val="StyleUnderline"/>
          <w:rFonts w:asciiTheme="minorHAnsi" w:hAnsiTheme="minorHAnsi" w:cstheme="minorHAnsi"/>
        </w:rPr>
      </w:pPr>
      <w:r w:rsidRPr="006849C3">
        <w:rPr>
          <w:rStyle w:val="StyleUnderline"/>
          <w:rFonts w:asciiTheme="minorHAnsi" w:hAnsiTheme="minorHAnsi" w:cstheme="minorHAnsi"/>
          <w:highlight w:val="green"/>
        </w:rPr>
        <w:t xml:space="preserve">Instability in </w:t>
      </w:r>
      <w:r w:rsidRPr="006849C3">
        <w:rPr>
          <w:rStyle w:val="StyleUnderline"/>
          <w:rFonts w:asciiTheme="minorHAnsi" w:hAnsiTheme="minorHAnsi" w:cstheme="minorHAnsi"/>
        </w:rPr>
        <w:t xml:space="preserve">neighboring </w:t>
      </w:r>
      <w:r w:rsidRPr="006849C3">
        <w:rPr>
          <w:rStyle w:val="StyleUnderline"/>
          <w:rFonts w:asciiTheme="minorHAnsi" w:hAnsiTheme="minorHAnsi" w:cstheme="minorHAnsi"/>
          <w:highlight w:val="green"/>
        </w:rPr>
        <w:t>Jordan is ‘bad news’ for Israel</w:t>
      </w:r>
    </w:p>
    <w:p w14:paraId="3F4FCBC1" w14:textId="77777777" w:rsidR="00635F20" w:rsidRPr="006849C3" w:rsidRDefault="00635F20" w:rsidP="00635F20">
      <w:pPr>
        <w:rPr>
          <w:rStyle w:val="StyleUnderline"/>
          <w:rFonts w:asciiTheme="minorHAnsi" w:hAnsiTheme="minorHAnsi" w:cstheme="minorHAnsi"/>
        </w:rPr>
      </w:pPr>
      <w:r w:rsidRPr="006849C3">
        <w:rPr>
          <w:rFonts w:asciiTheme="minorHAnsi" w:hAnsiTheme="minorHAnsi" w:cstheme="minorHAnsi"/>
        </w:rPr>
        <w:t>For the past several years</w:t>
      </w:r>
      <w:r w:rsidRPr="006849C3">
        <w:rPr>
          <w:rStyle w:val="StyleUnderline"/>
          <w:rFonts w:asciiTheme="minorHAnsi" w:hAnsiTheme="minorHAnsi" w:cstheme="minorHAnsi"/>
        </w:rPr>
        <w:t xml:space="preserve">, Jordan has come under increasing strain due to wars in bordering Iraq and Syria, which has led to many refugees resettling in Jordan. Combine a population holding divergent loyalties with </w:t>
      </w:r>
      <w:r w:rsidRPr="006849C3">
        <w:rPr>
          <w:rStyle w:val="StyleUnderline"/>
          <w:rFonts w:asciiTheme="minorHAnsi" w:hAnsiTheme="minorHAnsi" w:cstheme="minorHAnsi"/>
          <w:highlight w:val="green"/>
        </w:rPr>
        <w:t>a poor economic situation,</w:t>
      </w:r>
      <w:r w:rsidRPr="006849C3">
        <w:rPr>
          <w:rStyle w:val="StyleUnderline"/>
          <w:rFonts w:asciiTheme="minorHAnsi" w:hAnsiTheme="minorHAnsi" w:cstheme="minorHAnsi"/>
        </w:rPr>
        <w:t xml:space="preserve"> and the </w:t>
      </w:r>
      <w:r w:rsidRPr="006849C3">
        <w:rPr>
          <w:rStyle w:val="StyleUnderline"/>
          <w:rFonts w:asciiTheme="minorHAnsi" w:hAnsiTheme="minorHAnsi" w:cstheme="minorHAnsi"/>
          <w:highlight w:val="green"/>
        </w:rPr>
        <w:t>result has been unrest.</w:t>
      </w:r>
    </w:p>
    <w:p w14:paraId="73487D28" w14:textId="77777777" w:rsidR="00635F20" w:rsidRPr="006849C3" w:rsidRDefault="00635F20" w:rsidP="00635F20">
      <w:pPr>
        <w:rPr>
          <w:rStyle w:val="StyleUnderline"/>
          <w:rFonts w:asciiTheme="minorHAnsi" w:hAnsiTheme="minorHAnsi" w:cstheme="minorHAnsi"/>
        </w:rPr>
      </w:pPr>
      <w:r w:rsidRPr="006849C3">
        <w:rPr>
          <w:rFonts w:asciiTheme="minorHAnsi" w:hAnsiTheme="minorHAnsi" w:cstheme="minorHAnsi"/>
        </w:rPr>
        <w:t xml:space="preserve">(April 6, 2021 / JNS) The arrest last weekend of nearly 20 people, including former Crown Prince Hamza bin Hussein, by Jordanian authorities in what is being viewed by some as a coup attempt has led to </w:t>
      </w:r>
      <w:r w:rsidRPr="006849C3">
        <w:rPr>
          <w:rStyle w:val="StyleUnderline"/>
          <w:rFonts w:asciiTheme="minorHAnsi" w:hAnsiTheme="minorHAnsi" w:cstheme="minorHAnsi"/>
        </w:rPr>
        <w:t>fears over the stability of the strategic Arab state.</w:t>
      </w:r>
    </w:p>
    <w:p w14:paraId="3EF663C3" w14:textId="77777777" w:rsidR="00635F20" w:rsidRPr="006849C3" w:rsidRDefault="00635F20" w:rsidP="00635F20">
      <w:pPr>
        <w:rPr>
          <w:rFonts w:asciiTheme="minorHAnsi" w:hAnsiTheme="minorHAnsi" w:cstheme="minorHAnsi"/>
          <w:b/>
          <w:u w:val="single"/>
        </w:rPr>
      </w:pPr>
      <w:r w:rsidRPr="006849C3">
        <w:rPr>
          <w:rStyle w:val="StyleUnderline"/>
          <w:rFonts w:asciiTheme="minorHAnsi" w:hAnsiTheme="minorHAnsi" w:cstheme="minorHAnsi"/>
          <w:highlight w:val="green"/>
        </w:rPr>
        <w:t>Jordan, a key</w:t>
      </w:r>
      <w:r w:rsidRPr="006849C3">
        <w:rPr>
          <w:rStyle w:val="StyleUnderline"/>
          <w:rFonts w:asciiTheme="minorHAnsi" w:hAnsiTheme="minorHAnsi" w:cstheme="minorHAnsi"/>
        </w:rPr>
        <w:t xml:space="preserve"> U.S. and Israeli </w:t>
      </w:r>
      <w:r w:rsidRPr="006849C3">
        <w:rPr>
          <w:rStyle w:val="StyleUnderline"/>
          <w:rFonts w:asciiTheme="minorHAnsi" w:hAnsiTheme="minorHAnsi" w:cstheme="minorHAnsi"/>
          <w:highlight w:val="green"/>
        </w:rPr>
        <w:t xml:space="preserve">ally, is important for Israel’s </w:t>
      </w:r>
      <w:r w:rsidRPr="006849C3">
        <w:rPr>
          <w:rStyle w:val="StyleUnderline"/>
          <w:rFonts w:asciiTheme="minorHAnsi" w:hAnsiTheme="minorHAnsi" w:cstheme="minorHAnsi"/>
        </w:rPr>
        <w:t xml:space="preserve">national </w:t>
      </w:r>
      <w:r w:rsidRPr="006849C3">
        <w:rPr>
          <w:rStyle w:val="StyleUnderline"/>
          <w:rFonts w:asciiTheme="minorHAnsi" w:hAnsiTheme="minorHAnsi" w:cstheme="minorHAnsi"/>
          <w:highlight w:val="green"/>
        </w:rPr>
        <w:t>security</w:t>
      </w:r>
      <w:r w:rsidRPr="006849C3">
        <w:rPr>
          <w:rStyle w:val="StyleUnderline"/>
          <w:rFonts w:asciiTheme="minorHAnsi" w:hAnsiTheme="minorHAnsi" w:cstheme="minorHAnsi"/>
        </w:rPr>
        <w:t xml:space="preserve"> because </w:t>
      </w:r>
      <w:r w:rsidRPr="006849C3">
        <w:rPr>
          <w:rStyle w:val="StyleUnderline"/>
          <w:rFonts w:asciiTheme="minorHAnsi" w:hAnsiTheme="minorHAnsi" w:cstheme="minorHAnsi"/>
          <w:highlight w:val="green"/>
        </w:rPr>
        <w:t>it serves as a buffer against radical forces</w:t>
      </w:r>
      <w:r w:rsidRPr="006849C3">
        <w:rPr>
          <w:rStyle w:val="StyleUnderline"/>
          <w:rFonts w:asciiTheme="minorHAnsi" w:hAnsiTheme="minorHAnsi" w:cstheme="minorHAnsi"/>
        </w:rPr>
        <w:t xml:space="preserve"> from within the country as well as those further east, Israeli Middle East experts told JNS.</w:t>
      </w:r>
    </w:p>
    <w:p w14:paraId="0D5E0FFA" w14:textId="77777777" w:rsidR="00635F20" w:rsidRPr="006849C3" w:rsidRDefault="00635F20" w:rsidP="00635F20">
      <w:pPr>
        <w:rPr>
          <w:rFonts w:asciiTheme="minorHAnsi" w:hAnsiTheme="minorHAnsi" w:cstheme="minorHAnsi"/>
          <w:b/>
          <w:u w:val="single"/>
        </w:rPr>
      </w:pPr>
      <w:r w:rsidRPr="006849C3">
        <w:rPr>
          <w:rFonts w:asciiTheme="minorHAnsi" w:hAnsiTheme="minorHAnsi" w:cstheme="minorHAnsi"/>
        </w:rPr>
        <w:t>“</w:t>
      </w:r>
      <w:r w:rsidRPr="006849C3">
        <w:rPr>
          <w:rStyle w:val="StyleUnderline"/>
          <w:rFonts w:asciiTheme="minorHAnsi" w:hAnsiTheme="minorHAnsi" w:cstheme="minorHAnsi"/>
        </w:rPr>
        <w:t>The border with the Hashemite Kingdom is Israel’s longest, and Jordan serves as a friendly buffer on the east,”</w:t>
      </w:r>
      <w:r w:rsidRPr="006849C3">
        <w:rPr>
          <w:rFonts w:asciiTheme="minorHAnsi" w:hAnsiTheme="minorHAnsi" w:cstheme="minorHAnsi"/>
        </w:rPr>
        <w:t xml:space="preserve"> affirmed Efraim Inbar, president of the Jerusalem Institute for Strategic Studies. </w:t>
      </w:r>
      <w:r w:rsidRPr="006849C3">
        <w:rPr>
          <w:rStyle w:val="StyleUnderline"/>
          <w:rFonts w:asciiTheme="minorHAnsi" w:hAnsiTheme="minorHAnsi" w:cstheme="minorHAnsi"/>
        </w:rPr>
        <w:t>“We should not forget that the territories east of Jordan until the border of India are in the hands of rulers under Islamist influence.”</w:t>
      </w:r>
    </w:p>
    <w:p w14:paraId="6C979F04" w14:textId="77777777" w:rsidR="00635F20" w:rsidRPr="006849C3" w:rsidRDefault="00635F20" w:rsidP="00635F20">
      <w:pPr>
        <w:rPr>
          <w:rFonts w:asciiTheme="minorHAnsi" w:hAnsiTheme="minorHAnsi" w:cstheme="minorHAnsi"/>
        </w:rPr>
      </w:pPr>
      <w:r w:rsidRPr="006849C3">
        <w:rPr>
          <w:rFonts w:asciiTheme="minorHAnsi" w:hAnsiTheme="minorHAnsi" w:cstheme="minorHAnsi"/>
        </w:rPr>
        <w:t>On Saturday, Jordan’s official media outlet denied reports that Prince Hamza had been arrested, claiming that the prince had instead been asked to stop “movements and activities that are used to target” the kingdom’s stability and security. Other key figures were also detained, including at least one other Jordanian royal, as well as tribal leaders and members of the country’s political and security establishment.</w:t>
      </w:r>
    </w:p>
    <w:p w14:paraId="0FBC5B4F" w14:textId="77777777" w:rsidR="00635F20" w:rsidRPr="006849C3" w:rsidRDefault="00635F20" w:rsidP="00635F20">
      <w:pPr>
        <w:rPr>
          <w:rFonts w:asciiTheme="minorHAnsi" w:hAnsiTheme="minorHAnsi" w:cstheme="minorHAnsi"/>
        </w:rPr>
      </w:pPr>
      <w:r w:rsidRPr="006849C3">
        <w:rPr>
          <w:rFonts w:asciiTheme="minorHAnsi" w:hAnsiTheme="minorHAnsi" w:cstheme="minorHAnsi"/>
        </w:rPr>
        <w:t>Prince Hamza, the eldest son of the late King Hussein and his American-born fourth wife, Queen Noor, and the half-brother of King Abdullah, said he would defy his house arrest conditions, adding to the intrigue behind what was reported as an attempt to destabilize the country.</w:t>
      </w:r>
    </w:p>
    <w:p w14:paraId="4807AD1B" w14:textId="77777777" w:rsidR="00635F20" w:rsidRPr="006849C3" w:rsidRDefault="00635F20" w:rsidP="00635F20">
      <w:pPr>
        <w:rPr>
          <w:rFonts w:asciiTheme="minorHAnsi" w:hAnsiTheme="minorHAnsi" w:cstheme="minorHAnsi"/>
        </w:rPr>
      </w:pPr>
      <w:r w:rsidRPr="006849C3">
        <w:rPr>
          <w:rFonts w:asciiTheme="minorHAnsi" w:hAnsiTheme="minorHAnsi" w:cstheme="minorHAnsi"/>
        </w:rPr>
        <w:t>“For sure, I won’t obey when they tell you that you cannot go out or tweet or reach out to people but are only allowed to see the family. I expect this talk is not acceptable in any way,” Hamza said on Monday in a recording released by Jordan’s opposition, reported Reuters.</w:t>
      </w:r>
    </w:p>
    <w:p w14:paraId="6988C29E" w14:textId="77777777" w:rsidR="00635F20" w:rsidRPr="006849C3" w:rsidRDefault="00635F20" w:rsidP="00635F20">
      <w:pPr>
        <w:rPr>
          <w:rFonts w:asciiTheme="minorHAnsi" w:hAnsiTheme="minorHAnsi" w:cstheme="minorHAnsi"/>
        </w:rPr>
      </w:pPr>
      <w:r w:rsidRPr="006849C3">
        <w:rPr>
          <w:rFonts w:asciiTheme="minorHAnsi" w:hAnsiTheme="minorHAnsi" w:cstheme="minorHAnsi"/>
        </w:rPr>
        <w:t>According to the report, Prince Hamza had visited tribal gatherings in recent weeks, where the government and the king had been openly blasted.</w:t>
      </w:r>
    </w:p>
    <w:p w14:paraId="3E9F111F" w14:textId="77777777" w:rsidR="00635F20" w:rsidRPr="006849C3" w:rsidRDefault="00635F20" w:rsidP="00635F20">
      <w:pPr>
        <w:rPr>
          <w:rFonts w:asciiTheme="minorHAnsi" w:hAnsiTheme="minorHAnsi" w:cstheme="minorHAnsi"/>
        </w:rPr>
      </w:pPr>
      <w:r w:rsidRPr="006849C3">
        <w:rPr>
          <w:rFonts w:asciiTheme="minorHAnsi" w:hAnsiTheme="minorHAnsi" w:cstheme="minorHAnsi"/>
        </w:rPr>
        <w:t>Middle East expert Hillel Frisch, a professor at Bar-Ilan University in Ramat Gan, told JNS, “I don’t think this is the beginning of the fall of King Abdullah. All the key actors are behind him.”</w:t>
      </w:r>
    </w:p>
    <w:p w14:paraId="7760B769" w14:textId="77777777" w:rsidR="00635F20" w:rsidRPr="006849C3" w:rsidRDefault="00635F20" w:rsidP="00635F20">
      <w:pPr>
        <w:rPr>
          <w:rFonts w:asciiTheme="minorHAnsi" w:hAnsiTheme="minorHAnsi" w:cstheme="minorHAnsi"/>
        </w:rPr>
      </w:pPr>
      <w:r w:rsidRPr="006849C3">
        <w:rPr>
          <w:rFonts w:asciiTheme="minorHAnsi" w:hAnsiTheme="minorHAnsi" w:cstheme="minorHAnsi"/>
        </w:rPr>
        <w:t>“Nevertheless, this is the first serious fissure in the royal family, which if it did not enjoy total unity was always sufficiently disciplined to keep major differences within the family,” he said. “What happened in Jordan seems to be a result of dynastic struggles within the ruling royal family.”</w:t>
      </w:r>
    </w:p>
    <w:p w14:paraId="54693F97" w14:textId="77777777" w:rsidR="00635F20" w:rsidRPr="006849C3" w:rsidRDefault="00635F20" w:rsidP="00635F20">
      <w:pPr>
        <w:rPr>
          <w:rFonts w:asciiTheme="minorHAnsi" w:hAnsiTheme="minorHAnsi" w:cstheme="minorHAnsi"/>
        </w:rPr>
      </w:pPr>
      <w:r w:rsidRPr="006849C3">
        <w:rPr>
          <w:rFonts w:asciiTheme="minorHAnsi" w:hAnsiTheme="minorHAnsi" w:cstheme="minorHAnsi"/>
        </w:rPr>
        <w:t>“A mainstay of Hashemite rule always lay in that it was more united than any other political actor in Jordan,” added Frisch. “This may no longer be the case.”</w:t>
      </w:r>
    </w:p>
    <w:p w14:paraId="64B954DA" w14:textId="77777777" w:rsidR="00635F20" w:rsidRPr="006849C3" w:rsidRDefault="00635F20" w:rsidP="00635F20">
      <w:pPr>
        <w:rPr>
          <w:rFonts w:asciiTheme="minorHAnsi" w:hAnsiTheme="minorHAnsi" w:cstheme="minorHAnsi"/>
        </w:rPr>
      </w:pPr>
      <w:r w:rsidRPr="006849C3">
        <w:rPr>
          <w:rFonts w:asciiTheme="minorHAnsi" w:hAnsiTheme="minorHAnsi" w:cstheme="minorHAnsi"/>
        </w:rPr>
        <w:t>Indeed, Abdullah has ruled the country since King Hussein’s death in 1999 and has cultivated a very close relationship with the United States.</w:t>
      </w:r>
    </w:p>
    <w:p w14:paraId="34F91699" w14:textId="77777777" w:rsidR="00635F20" w:rsidRPr="006849C3" w:rsidRDefault="00635F20" w:rsidP="00635F20">
      <w:pPr>
        <w:rPr>
          <w:rFonts w:asciiTheme="minorHAnsi" w:hAnsiTheme="minorHAnsi" w:cstheme="minorHAnsi"/>
        </w:rPr>
      </w:pPr>
      <w:r w:rsidRPr="006849C3">
        <w:rPr>
          <w:rFonts w:asciiTheme="minorHAnsi" w:hAnsiTheme="minorHAnsi" w:cstheme="minorHAnsi"/>
        </w:rPr>
        <w:t>Hamza has had a strained relationship with his half-brother, who stripped him of his title in 2004 and later appointed his own son as crown prince. Nevertheless, Hamza has held multiple positions within the monarchy, including in the army, and commands a loyal following in Amman, where he often styles himself after his late father.</w:t>
      </w:r>
    </w:p>
    <w:p w14:paraId="52E4B888" w14:textId="77777777" w:rsidR="00635F20" w:rsidRPr="006849C3" w:rsidRDefault="00635F20" w:rsidP="00635F20">
      <w:pPr>
        <w:rPr>
          <w:rStyle w:val="StyleUnderline"/>
          <w:rFonts w:asciiTheme="minorHAnsi" w:hAnsiTheme="minorHAnsi" w:cstheme="minorHAnsi"/>
        </w:rPr>
      </w:pPr>
      <w:r w:rsidRPr="006849C3">
        <w:rPr>
          <w:rStyle w:val="StyleUnderline"/>
          <w:rFonts w:asciiTheme="minorHAnsi" w:hAnsiTheme="minorHAnsi" w:cstheme="minorHAnsi"/>
        </w:rPr>
        <w:t xml:space="preserve">At the same time, for the past several years, </w:t>
      </w:r>
      <w:r w:rsidRPr="006849C3">
        <w:rPr>
          <w:rStyle w:val="StyleUnderline"/>
          <w:rFonts w:asciiTheme="minorHAnsi" w:hAnsiTheme="minorHAnsi" w:cstheme="minorHAnsi"/>
          <w:highlight w:val="green"/>
        </w:rPr>
        <w:t>Jordan</w:t>
      </w:r>
      <w:r w:rsidRPr="006849C3">
        <w:rPr>
          <w:rStyle w:val="StyleUnderline"/>
          <w:rFonts w:asciiTheme="minorHAnsi" w:hAnsiTheme="minorHAnsi" w:cstheme="minorHAnsi"/>
        </w:rPr>
        <w:t xml:space="preserve"> has come under increasing </w:t>
      </w:r>
      <w:r w:rsidRPr="006849C3">
        <w:rPr>
          <w:rStyle w:val="StyleUnderline"/>
          <w:rFonts w:asciiTheme="minorHAnsi" w:hAnsiTheme="minorHAnsi" w:cstheme="minorHAnsi"/>
          <w:highlight w:val="green"/>
        </w:rPr>
        <w:t>strain</w:t>
      </w:r>
      <w:r w:rsidRPr="006849C3">
        <w:rPr>
          <w:rStyle w:val="StyleUnderline"/>
          <w:rFonts w:asciiTheme="minorHAnsi" w:hAnsiTheme="minorHAnsi" w:cstheme="minorHAnsi"/>
        </w:rPr>
        <w:t xml:space="preserve"> due to wars in bordering Iraq and Syria, which has led to many refugees resettling in Jordan. The country has most recently has been hard-hit by the coronavirus pandemic.</w:t>
      </w:r>
    </w:p>
    <w:p w14:paraId="2B882827" w14:textId="77777777" w:rsidR="00635F20" w:rsidRPr="006849C3" w:rsidRDefault="00635F20" w:rsidP="00635F20">
      <w:pPr>
        <w:rPr>
          <w:rFonts w:asciiTheme="minorHAnsi" w:hAnsiTheme="minorHAnsi" w:cstheme="minorHAnsi"/>
        </w:rPr>
      </w:pPr>
      <w:r w:rsidRPr="006849C3">
        <w:rPr>
          <w:rFonts w:asciiTheme="minorHAnsi" w:hAnsiTheme="minorHAnsi" w:cstheme="minorHAnsi"/>
        </w:rPr>
        <w:t>The United States is “closely following” the situation in Jordan following reports of an alleged coup plot involving the former Jordanian crown prince, U.S. State Department spokesperson Ned Price said on Sunday.</w:t>
      </w:r>
    </w:p>
    <w:p w14:paraId="2179257B" w14:textId="77777777" w:rsidR="00635F20" w:rsidRPr="006849C3" w:rsidRDefault="00635F20" w:rsidP="00635F20">
      <w:pPr>
        <w:rPr>
          <w:rStyle w:val="StyleUnderline"/>
          <w:rFonts w:asciiTheme="minorHAnsi" w:hAnsiTheme="minorHAnsi" w:cstheme="minorHAnsi"/>
        </w:rPr>
      </w:pPr>
      <w:r w:rsidRPr="006849C3">
        <w:rPr>
          <w:rStyle w:val="StyleUnderline"/>
          <w:rFonts w:asciiTheme="minorHAnsi" w:hAnsiTheme="minorHAnsi" w:cstheme="minorHAnsi"/>
        </w:rPr>
        <w:t xml:space="preserve">The action against Hamza comes a few weeks after the Jordanian government publicly acknowledged a new defense agreement with the United States that allows free entry for American forces. It </w:t>
      </w:r>
      <w:r w:rsidRPr="006849C3">
        <w:rPr>
          <w:rStyle w:val="StyleUnderline"/>
          <w:rFonts w:asciiTheme="minorHAnsi" w:hAnsiTheme="minorHAnsi" w:cstheme="minorHAnsi"/>
          <w:highlight w:val="green"/>
        </w:rPr>
        <w:t>boosts Israel’s unstable</w:t>
      </w:r>
      <w:r w:rsidRPr="006849C3">
        <w:rPr>
          <w:rStyle w:val="StyleUnderline"/>
          <w:rFonts w:asciiTheme="minorHAnsi" w:hAnsiTheme="minorHAnsi" w:cstheme="minorHAnsi"/>
        </w:rPr>
        <w:t xml:space="preserve"> eastern </w:t>
      </w:r>
      <w:r w:rsidRPr="006849C3">
        <w:rPr>
          <w:rStyle w:val="StyleUnderline"/>
          <w:rFonts w:asciiTheme="minorHAnsi" w:hAnsiTheme="minorHAnsi" w:cstheme="minorHAnsi"/>
          <w:highlight w:val="green"/>
        </w:rPr>
        <w:t>neighbor</w:t>
      </w:r>
      <w:r w:rsidRPr="006849C3">
        <w:rPr>
          <w:rStyle w:val="StyleUnderline"/>
          <w:rFonts w:asciiTheme="minorHAnsi" w:hAnsiTheme="minorHAnsi" w:cstheme="minorHAnsi"/>
        </w:rPr>
        <w:t>, providing a base from which U.S. forces can potentially act in Syria, Iraq and Iran.</w:t>
      </w:r>
    </w:p>
    <w:p w14:paraId="3F9F93D6" w14:textId="77777777" w:rsidR="00635F20" w:rsidRPr="006849C3" w:rsidRDefault="00635F20" w:rsidP="00635F20">
      <w:pPr>
        <w:rPr>
          <w:rFonts w:asciiTheme="minorHAnsi" w:hAnsiTheme="minorHAnsi" w:cstheme="minorHAnsi"/>
        </w:rPr>
      </w:pPr>
      <w:r w:rsidRPr="006849C3">
        <w:rPr>
          <w:rFonts w:asciiTheme="minorHAnsi" w:hAnsiTheme="minorHAnsi" w:cstheme="minorHAnsi"/>
        </w:rPr>
        <w:t>The defense pact’s timing—coming soon before the government crackdown—shows how dependent Jordan is on outside support.</w:t>
      </w:r>
    </w:p>
    <w:p w14:paraId="67F73C66" w14:textId="77777777" w:rsidR="00635F20" w:rsidRPr="006849C3" w:rsidRDefault="00635F20" w:rsidP="00635F20">
      <w:pPr>
        <w:rPr>
          <w:rFonts w:asciiTheme="minorHAnsi" w:hAnsiTheme="minorHAnsi" w:cstheme="minorHAnsi"/>
        </w:rPr>
      </w:pPr>
      <w:r w:rsidRPr="006849C3">
        <w:rPr>
          <w:rFonts w:asciiTheme="minorHAnsi" w:hAnsiTheme="minorHAnsi" w:cstheme="minorHAnsi"/>
        </w:rPr>
        <w:t>Weak national identity leads to instability</w:t>
      </w:r>
    </w:p>
    <w:p w14:paraId="12D51616" w14:textId="77777777" w:rsidR="00635F20" w:rsidRPr="006849C3" w:rsidRDefault="00635F20" w:rsidP="00635F20">
      <w:pPr>
        <w:rPr>
          <w:rFonts w:asciiTheme="minorHAnsi" w:hAnsiTheme="minorHAnsi" w:cstheme="minorHAnsi"/>
        </w:rPr>
      </w:pPr>
      <w:r w:rsidRPr="006849C3">
        <w:rPr>
          <w:rFonts w:asciiTheme="minorHAnsi" w:hAnsiTheme="minorHAnsi" w:cstheme="minorHAnsi"/>
        </w:rPr>
        <w:t>Jordan is estimated to have more than half of its population of Palestinian origin, with many from the West Bank, which Jordan occupied between 1949 and 1967, in addition to a significant Muslim Brotherhood presence. These are ingredients for instability.</w:t>
      </w:r>
    </w:p>
    <w:p w14:paraId="13BCF53B" w14:textId="77777777" w:rsidR="00635F20" w:rsidRPr="006849C3" w:rsidRDefault="00635F20" w:rsidP="00635F20">
      <w:pPr>
        <w:rPr>
          <w:rFonts w:asciiTheme="minorHAnsi" w:hAnsiTheme="minorHAnsi" w:cstheme="minorHAnsi"/>
        </w:rPr>
      </w:pPr>
      <w:r w:rsidRPr="006849C3">
        <w:rPr>
          <w:rFonts w:asciiTheme="minorHAnsi" w:hAnsiTheme="minorHAnsi" w:cstheme="minorHAnsi"/>
        </w:rPr>
        <w:t>Add to this the fact that the Jordanian state has a weak sense of national identity, as it and other Arab states were created by Western European powers after the breakup of the Ottoman Empire.</w:t>
      </w:r>
    </w:p>
    <w:p w14:paraId="5318847E" w14:textId="77777777" w:rsidR="00635F20" w:rsidRPr="006849C3" w:rsidRDefault="00635F20" w:rsidP="00635F20">
      <w:pPr>
        <w:rPr>
          <w:rFonts w:asciiTheme="minorHAnsi" w:hAnsiTheme="minorHAnsi" w:cstheme="minorHAnsi"/>
        </w:rPr>
      </w:pPr>
      <w:r w:rsidRPr="006849C3">
        <w:rPr>
          <w:rFonts w:asciiTheme="minorHAnsi" w:hAnsiTheme="minorHAnsi" w:cstheme="minorHAnsi"/>
        </w:rPr>
        <w:t>A journal article by Linda L. Layne titled “The Dialogics of Tribal Self-Representation in Jordan,” published in 1989 in the American Ethnologist, explains how the state sought to cultivate a national identity around disparate tribes.</w:t>
      </w:r>
    </w:p>
    <w:p w14:paraId="6E9FA81E" w14:textId="77777777" w:rsidR="00635F20" w:rsidRPr="006849C3" w:rsidRDefault="00635F20" w:rsidP="00635F20">
      <w:pPr>
        <w:rPr>
          <w:rFonts w:asciiTheme="minorHAnsi" w:hAnsiTheme="minorHAnsi" w:cstheme="minorHAnsi"/>
        </w:rPr>
      </w:pPr>
      <w:r w:rsidRPr="006849C3">
        <w:rPr>
          <w:rFonts w:asciiTheme="minorHAnsi" w:hAnsiTheme="minorHAnsi" w:cstheme="minorHAnsi"/>
        </w:rPr>
        <w:t>“The symbolization of tribes has been facilitated by the Jordanian government’s policy over the last several decades to unify and integrate individual tribal identities into one broad tribal identity, that is, to promote Bedouinism in a general way rather than encouraging each tribe to maintain and develop its own individual identity,” she wrote.</w:t>
      </w:r>
    </w:p>
    <w:p w14:paraId="7E0178A3" w14:textId="77777777" w:rsidR="00635F20" w:rsidRPr="006849C3" w:rsidRDefault="00635F20" w:rsidP="00635F20">
      <w:pPr>
        <w:rPr>
          <w:rFonts w:asciiTheme="minorHAnsi" w:hAnsiTheme="minorHAnsi" w:cstheme="minorHAnsi"/>
        </w:rPr>
      </w:pPr>
      <w:r w:rsidRPr="006849C3">
        <w:rPr>
          <w:rFonts w:asciiTheme="minorHAnsi" w:hAnsiTheme="minorHAnsi" w:cstheme="minorHAnsi"/>
        </w:rPr>
        <w:t>One question that gets to the root of the matter is how “Jordanian” its citizens actually feel. Palestinian, tribal and Islamist elements are less loyal to the state than their ideology or kinship networks. In the Middle East, loyalty tends to be to one’s family and tribe.</w:t>
      </w:r>
    </w:p>
    <w:p w14:paraId="197DFB3B" w14:textId="77777777" w:rsidR="00635F20" w:rsidRPr="006849C3" w:rsidRDefault="00635F20" w:rsidP="00635F20">
      <w:pPr>
        <w:rPr>
          <w:rFonts w:asciiTheme="minorHAnsi" w:hAnsiTheme="minorHAnsi" w:cstheme="minorHAnsi"/>
        </w:rPr>
      </w:pPr>
      <w:r w:rsidRPr="006849C3">
        <w:rPr>
          <w:rFonts w:asciiTheme="minorHAnsi" w:hAnsiTheme="minorHAnsi" w:cstheme="minorHAnsi"/>
        </w:rPr>
        <w:t>The Jordanian regime keeps its grip on power thanks to military and economic aid, mainly by the United States and the Gulf states.</w:t>
      </w:r>
    </w:p>
    <w:p w14:paraId="111BBD36" w14:textId="77777777" w:rsidR="00635F20" w:rsidRPr="006849C3" w:rsidRDefault="00635F20" w:rsidP="00635F20">
      <w:pPr>
        <w:rPr>
          <w:rFonts w:asciiTheme="minorHAnsi" w:hAnsiTheme="minorHAnsi" w:cstheme="minorHAnsi"/>
        </w:rPr>
      </w:pPr>
      <w:r w:rsidRPr="006849C3">
        <w:rPr>
          <w:rFonts w:asciiTheme="minorHAnsi" w:hAnsiTheme="minorHAnsi" w:cstheme="minorHAnsi"/>
        </w:rPr>
        <w:t>Indeed, America is Jordan’s biggest supporter with more than $1.5 billion in aid in 2020, including $425 million in military assistance.</w:t>
      </w:r>
    </w:p>
    <w:p w14:paraId="70366BA0" w14:textId="77777777" w:rsidR="00635F20" w:rsidRPr="006849C3" w:rsidRDefault="00635F20" w:rsidP="00635F20">
      <w:pPr>
        <w:rPr>
          <w:rFonts w:asciiTheme="minorHAnsi" w:hAnsiTheme="minorHAnsi" w:cstheme="minorHAnsi"/>
          <w:b/>
          <w:u w:val="single"/>
        </w:rPr>
      </w:pPr>
      <w:r w:rsidRPr="006849C3">
        <w:rPr>
          <w:rStyle w:val="StyleUnderline"/>
          <w:rFonts w:asciiTheme="minorHAnsi" w:hAnsiTheme="minorHAnsi" w:cstheme="minorHAnsi"/>
          <w:highlight w:val="green"/>
        </w:rPr>
        <w:t>The poor economic situation</w:t>
      </w:r>
      <w:r w:rsidRPr="006849C3">
        <w:rPr>
          <w:rStyle w:val="StyleUnderline"/>
          <w:rFonts w:asciiTheme="minorHAnsi" w:hAnsiTheme="minorHAnsi" w:cstheme="minorHAnsi"/>
        </w:rPr>
        <w:t xml:space="preserve"> combined with a heterogeneous population with divergent loyalties has </w:t>
      </w:r>
      <w:r w:rsidRPr="006849C3">
        <w:rPr>
          <w:rStyle w:val="StyleUnderline"/>
          <w:rFonts w:asciiTheme="minorHAnsi" w:hAnsiTheme="minorHAnsi" w:cstheme="minorHAnsi"/>
          <w:highlight w:val="green"/>
        </w:rPr>
        <w:t xml:space="preserve">led to frequent unrest among a </w:t>
      </w:r>
      <w:r w:rsidRPr="006849C3">
        <w:rPr>
          <w:rStyle w:val="StyleUnderline"/>
          <w:rFonts w:asciiTheme="minorHAnsi" w:hAnsiTheme="minorHAnsi" w:cstheme="minorHAnsi"/>
        </w:rPr>
        <w:t xml:space="preserve">vehemently </w:t>
      </w:r>
      <w:r w:rsidRPr="006849C3">
        <w:rPr>
          <w:rStyle w:val="StyleUnderline"/>
          <w:rFonts w:asciiTheme="minorHAnsi" w:hAnsiTheme="minorHAnsi" w:cstheme="minorHAnsi"/>
          <w:highlight w:val="green"/>
        </w:rPr>
        <w:t>anti-Israel population.</w:t>
      </w:r>
    </w:p>
    <w:p w14:paraId="72CBBD00" w14:textId="77777777" w:rsidR="00635F20" w:rsidRPr="006849C3" w:rsidRDefault="00635F20" w:rsidP="00635F20">
      <w:pPr>
        <w:rPr>
          <w:rFonts w:asciiTheme="minorHAnsi" w:hAnsiTheme="minorHAnsi" w:cstheme="minorHAnsi"/>
        </w:rPr>
      </w:pPr>
      <w:r w:rsidRPr="006849C3">
        <w:rPr>
          <w:rFonts w:asciiTheme="minorHAnsi" w:hAnsiTheme="minorHAnsi" w:cstheme="minorHAnsi"/>
        </w:rPr>
        <w:t>As Frisch noted, “</w:t>
      </w:r>
      <w:r w:rsidRPr="006849C3">
        <w:rPr>
          <w:rStyle w:val="StyleUnderline"/>
          <w:rFonts w:asciiTheme="minorHAnsi" w:hAnsiTheme="minorHAnsi" w:cstheme="minorHAnsi"/>
        </w:rPr>
        <w:t>even though the rise of a radical regime was not in the offing</w:t>
      </w:r>
      <w:r w:rsidRPr="006849C3">
        <w:rPr>
          <w:rStyle w:val="StyleUnderline"/>
          <w:rFonts w:asciiTheme="minorHAnsi" w:hAnsiTheme="minorHAnsi" w:cstheme="minorHAnsi"/>
          <w:highlight w:val="green"/>
        </w:rPr>
        <w:t>, instability in Jordan is bad news for Israel</w:t>
      </w:r>
      <w:r w:rsidRPr="006849C3">
        <w:rPr>
          <w:rFonts w:asciiTheme="minorHAnsi" w:hAnsiTheme="minorHAnsi" w:cstheme="minorHAnsi"/>
          <w:highlight w:val="green"/>
        </w:rPr>
        <w:t>.”</w:t>
      </w:r>
    </w:p>
    <w:p w14:paraId="0D1EAE27" w14:textId="77777777" w:rsidR="00635F20" w:rsidRPr="006849C3" w:rsidRDefault="00635F20" w:rsidP="00635F20">
      <w:pPr>
        <w:rPr>
          <w:rFonts w:asciiTheme="minorHAnsi" w:hAnsiTheme="minorHAnsi" w:cstheme="minorHAnsi"/>
        </w:rPr>
      </w:pPr>
    </w:p>
    <w:p w14:paraId="6D0BB919" w14:textId="77777777" w:rsidR="00635F20" w:rsidRPr="006849C3" w:rsidRDefault="00635F20" w:rsidP="00635F20">
      <w:pPr>
        <w:pStyle w:val="Heading4"/>
        <w:rPr>
          <w:rFonts w:asciiTheme="minorHAnsi" w:hAnsiTheme="minorHAnsi" w:cstheme="minorHAnsi"/>
        </w:rPr>
      </w:pPr>
      <w:r w:rsidRPr="006849C3">
        <w:rPr>
          <w:rFonts w:asciiTheme="minorHAnsi" w:hAnsiTheme="minorHAnsi" w:cstheme="minorHAnsi"/>
        </w:rPr>
        <w:t>Collapse of Israel-Jordan Peace Treaty causes Middle East war.</w:t>
      </w:r>
    </w:p>
    <w:p w14:paraId="75C8F75A" w14:textId="77777777" w:rsidR="00635F20" w:rsidRPr="006849C3" w:rsidRDefault="00635F20" w:rsidP="00635F20">
      <w:pPr>
        <w:rPr>
          <w:rFonts w:asciiTheme="minorHAnsi" w:hAnsiTheme="minorHAnsi" w:cstheme="minorHAnsi"/>
        </w:rPr>
      </w:pPr>
      <w:r w:rsidRPr="006849C3">
        <w:rPr>
          <w:rStyle w:val="Style13ptBold"/>
          <w:rFonts w:asciiTheme="minorHAnsi" w:hAnsiTheme="minorHAnsi" w:cstheme="minorHAnsi"/>
        </w:rPr>
        <w:t xml:space="preserve">Lazaroff 20 </w:t>
      </w:r>
      <w:r w:rsidRPr="006849C3">
        <w:rPr>
          <w:rFonts w:asciiTheme="minorHAnsi" w:hAnsiTheme="minorHAnsi" w:cstheme="minorHAnsi"/>
        </w:rPr>
        <w:t xml:space="preserve">“Will annexation destroy Israeli-Jordanian peace, set kingdom aflame?” Tovah Lazaroff is the Deputy Managing Editor of The Jerusalem Post May 1, 2020 </w:t>
      </w:r>
      <w:hyperlink r:id="rId14" w:history="1">
        <w:r w:rsidRPr="006849C3">
          <w:rPr>
            <w:rStyle w:val="Hyperlink"/>
            <w:rFonts w:asciiTheme="minorHAnsi" w:hAnsiTheme="minorHAnsi" w:cstheme="minorHAnsi"/>
          </w:rPr>
          <w:t>https://www.jpost.com/middle-east/will-annexation-destroy-israeli-jordanian-peace-set-kingdom-aflame-626104</w:t>
        </w:r>
      </w:hyperlink>
      <w:r w:rsidRPr="006849C3">
        <w:rPr>
          <w:rFonts w:asciiTheme="minorHAnsi" w:hAnsiTheme="minorHAnsi" w:cstheme="minorHAnsi"/>
        </w:rPr>
        <w:t xml:space="preserve"> SM</w:t>
      </w:r>
    </w:p>
    <w:p w14:paraId="39C640E4" w14:textId="77777777" w:rsidR="00635F20" w:rsidRPr="006849C3" w:rsidRDefault="00635F20" w:rsidP="00635F20">
      <w:pPr>
        <w:rPr>
          <w:rFonts w:asciiTheme="minorHAnsi" w:hAnsiTheme="minorHAnsi" w:cstheme="minorHAnsi"/>
        </w:rPr>
      </w:pPr>
      <w:r w:rsidRPr="006849C3">
        <w:rPr>
          <w:rStyle w:val="StyleUnderline"/>
          <w:rFonts w:asciiTheme="minorHAnsi" w:hAnsiTheme="minorHAnsi" w:cstheme="minorHAnsi"/>
        </w:rPr>
        <w:t xml:space="preserve">The possible </w:t>
      </w:r>
      <w:r w:rsidRPr="006849C3">
        <w:rPr>
          <w:rStyle w:val="StyleUnderline"/>
          <w:rFonts w:asciiTheme="minorHAnsi" w:hAnsiTheme="minorHAnsi" w:cstheme="minorHAnsi"/>
          <w:highlight w:val="green"/>
        </w:rPr>
        <w:t xml:space="preserve">collapse of the Israel-Jordan Peace Treaty and </w:t>
      </w:r>
      <w:r w:rsidRPr="006849C3">
        <w:rPr>
          <w:rStyle w:val="StyleUnderline"/>
          <w:rFonts w:asciiTheme="minorHAnsi" w:hAnsiTheme="minorHAnsi" w:cstheme="minorHAnsi"/>
        </w:rPr>
        <w:t xml:space="preserve">potential </w:t>
      </w:r>
      <w:r w:rsidRPr="006849C3">
        <w:rPr>
          <w:rStyle w:val="StyleUnderline"/>
          <w:rFonts w:asciiTheme="minorHAnsi" w:hAnsiTheme="minorHAnsi" w:cstheme="minorHAnsi"/>
          <w:highlight w:val="green"/>
        </w:rPr>
        <w:t xml:space="preserve">destruction of a stable </w:t>
      </w:r>
      <w:r w:rsidRPr="006849C3">
        <w:rPr>
          <w:rStyle w:val="StyleUnderline"/>
          <w:rFonts w:asciiTheme="minorHAnsi" w:hAnsiTheme="minorHAnsi" w:cstheme="minorHAnsi"/>
        </w:rPr>
        <w:t xml:space="preserve">regional </w:t>
      </w:r>
      <w:r w:rsidRPr="006849C3">
        <w:rPr>
          <w:rStyle w:val="StyleUnderline"/>
          <w:rFonts w:asciiTheme="minorHAnsi" w:hAnsiTheme="minorHAnsi" w:cstheme="minorHAnsi"/>
          <w:highlight w:val="green"/>
        </w:rPr>
        <w:t>ally</w:t>
      </w:r>
      <w:r w:rsidRPr="006849C3">
        <w:rPr>
          <w:rStyle w:val="StyleUnderline"/>
          <w:rFonts w:asciiTheme="minorHAnsi" w:hAnsiTheme="minorHAnsi" w:cstheme="minorHAnsi"/>
        </w:rPr>
        <w:t>, the Hashemite Kingdom,</w:t>
      </w:r>
      <w:r w:rsidRPr="006849C3">
        <w:rPr>
          <w:rFonts w:asciiTheme="minorHAnsi" w:hAnsiTheme="minorHAnsi" w:cstheme="minorHAnsi"/>
        </w:rPr>
        <w:t xml:space="preserve"> is one of the stronger arguments against Prime Minister Benjamin Netanyahu’s plan to annex West Bank settlements this year. </w:t>
      </w:r>
    </w:p>
    <w:p w14:paraId="05B434C9" w14:textId="77777777" w:rsidR="00635F20" w:rsidRPr="006849C3" w:rsidRDefault="00635F20" w:rsidP="00635F20">
      <w:pPr>
        <w:rPr>
          <w:rStyle w:val="StyleUnderline"/>
          <w:rFonts w:asciiTheme="minorHAnsi" w:hAnsiTheme="minorHAnsi" w:cstheme="minorHAnsi"/>
        </w:rPr>
      </w:pPr>
      <w:r w:rsidRPr="006849C3">
        <w:rPr>
          <w:rStyle w:val="StyleUnderline"/>
          <w:rFonts w:asciiTheme="minorHAnsi" w:hAnsiTheme="minorHAnsi" w:cstheme="minorHAnsi"/>
        </w:rPr>
        <w:t xml:space="preserve">The 1994 </w:t>
      </w:r>
      <w:r w:rsidRPr="006849C3">
        <w:rPr>
          <w:rStyle w:val="StyleUnderline"/>
          <w:rFonts w:asciiTheme="minorHAnsi" w:hAnsiTheme="minorHAnsi" w:cstheme="minorHAnsi"/>
          <w:highlight w:val="green"/>
        </w:rPr>
        <w:t>peace treaty with Jordan</w:t>
      </w:r>
      <w:r w:rsidRPr="006849C3">
        <w:rPr>
          <w:rFonts w:asciiTheme="minorHAnsi" w:hAnsiTheme="minorHAnsi" w:cstheme="minorHAnsi"/>
        </w:rPr>
        <w:t xml:space="preserve">, as well as the 1979 treaty signed with Egypt, </w:t>
      </w:r>
      <w:r w:rsidRPr="006849C3">
        <w:rPr>
          <w:rStyle w:val="StyleUnderline"/>
          <w:rFonts w:asciiTheme="minorHAnsi" w:hAnsiTheme="minorHAnsi" w:cstheme="minorHAnsi"/>
        </w:rPr>
        <w:t xml:space="preserve">have been a </w:t>
      </w:r>
      <w:r w:rsidRPr="006849C3">
        <w:rPr>
          <w:rStyle w:val="StyleUnderline"/>
          <w:rFonts w:asciiTheme="minorHAnsi" w:hAnsiTheme="minorHAnsi" w:cstheme="minorHAnsi"/>
          <w:highlight w:val="green"/>
        </w:rPr>
        <w:t>foundation</w:t>
      </w:r>
      <w:r w:rsidRPr="006849C3">
        <w:rPr>
          <w:rStyle w:val="StyleUnderline"/>
          <w:rFonts w:asciiTheme="minorHAnsi" w:hAnsiTheme="minorHAnsi" w:cstheme="minorHAnsi"/>
        </w:rPr>
        <w:t xml:space="preserve"> cornerstone </w:t>
      </w:r>
      <w:r w:rsidRPr="006849C3">
        <w:rPr>
          <w:rStyle w:val="StyleUnderline"/>
          <w:rFonts w:asciiTheme="minorHAnsi" w:hAnsiTheme="minorHAnsi" w:cstheme="minorHAnsi"/>
          <w:highlight w:val="green"/>
        </w:rPr>
        <w:t>of</w:t>
      </w:r>
      <w:r w:rsidRPr="006849C3">
        <w:rPr>
          <w:rStyle w:val="StyleUnderline"/>
          <w:rFonts w:asciiTheme="minorHAnsi" w:hAnsiTheme="minorHAnsi" w:cstheme="minorHAnsi"/>
        </w:rPr>
        <w:t xml:space="preserve"> Israeli </w:t>
      </w:r>
      <w:r w:rsidRPr="006849C3">
        <w:rPr>
          <w:rStyle w:val="StyleUnderline"/>
          <w:rFonts w:asciiTheme="minorHAnsi" w:hAnsiTheme="minorHAnsi" w:cstheme="minorHAnsi"/>
          <w:highlight w:val="green"/>
        </w:rPr>
        <w:t>regional security</w:t>
      </w:r>
      <w:r w:rsidRPr="006849C3">
        <w:rPr>
          <w:rStyle w:val="StyleUnderline"/>
          <w:rFonts w:asciiTheme="minorHAnsi" w:hAnsiTheme="minorHAnsi" w:cstheme="minorHAnsi"/>
        </w:rPr>
        <w:t xml:space="preserve"> and gateway to the Arab world. </w:t>
      </w:r>
    </w:p>
    <w:p w14:paraId="6D59C135" w14:textId="77777777" w:rsidR="00635F20" w:rsidRPr="006849C3" w:rsidRDefault="00635F20" w:rsidP="00635F20">
      <w:pPr>
        <w:rPr>
          <w:rStyle w:val="StyleUnderline"/>
          <w:rFonts w:asciiTheme="minorHAnsi" w:hAnsiTheme="minorHAnsi" w:cstheme="minorHAnsi"/>
        </w:rPr>
      </w:pPr>
      <w:r w:rsidRPr="006849C3">
        <w:rPr>
          <w:rStyle w:val="StyleUnderline"/>
          <w:rFonts w:asciiTheme="minorHAnsi" w:hAnsiTheme="minorHAnsi" w:cstheme="minorHAnsi"/>
        </w:rPr>
        <w:t xml:space="preserve">The value of the two treaties, in an otherwise hostile region, has only increased in relation to the </w:t>
      </w:r>
      <w:r w:rsidRPr="006849C3">
        <w:rPr>
          <w:rStyle w:val="StyleUnderline"/>
          <w:rFonts w:asciiTheme="minorHAnsi" w:hAnsiTheme="minorHAnsi" w:cstheme="minorHAnsi"/>
          <w:highlight w:val="green"/>
        </w:rPr>
        <w:t>growing threats from Iran and ISIS and</w:t>
      </w:r>
      <w:r w:rsidRPr="006849C3">
        <w:rPr>
          <w:rStyle w:val="StyleUnderline"/>
          <w:rFonts w:asciiTheme="minorHAnsi" w:hAnsiTheme="minorHAnsi" w:cstheme="minorHAnsi"/>
        </w:rPr>
        <w:t xml:space="preserve"> other Islamic fundamentalist </w:t>
      </w:r>
      <w:r w:rsidRPr="006849C3">
        <w:rPr>
          <w:rStyle w:val="StyleUnderline"/>
          <w:rFonts w:asciiTheme="minorHAnsi" w:hAnsiTheme="minorHAnsi" w:cstheme="minorHAnsi"/>
          <w:highlight w:val="green"/>
        </w:rPr>
        <w:t>terrorist</w:t>
      </w:r>
      <w:r w:rsidRPr="006849C3">
        <w:rPr>
          <w:rStyle w:val="StyleUnderline"/>
          <w:rFonts w:asciiTheme="minorHAnsi" w:hAnsiTheme="minorHAnsi" w:cstheme="minorHAnsi"/>
        </w:rPr>
        <w:t xml:space="preserve"> groups.</w:t>
      </w:r>
    </w:p>
    <w:p w14:paraId="27560551" w14:textId="77777777" w:rsidR="00635F20" w:rsidRPr="006849C3" w:rsidRDefault="00635F20" w:rsidP="00635F20">
      <w:pPr>
        <w:rPr>
          <w:rStyle w:val="StyleUnderline"/>
          <w:rFonts w:asciiTheme="minorHAnsi" w:hAnsiTheme="minorHAnsi" w:cstheme="minorHAnsi"/>
        </w:rPr>
      </w:pPr>
      <w:r w:rsidRPr="006849C3">
        <w:rPr>
          <w:rFonts w:asciiTheme="minorHAnsi" w:hAnsiTheme="minorHAnsi" w:cstheme="minorHAnsi"/>
        </w:rPr>
        <w:t xml:space="preserve">So the idea of </w:t>
      </w:r>
      <w:r w:rsidRPr="006849C3">
        <w:rPr>
          <w:rStyle w:val="StyleUnderline"/>
          <w:rFonts w:asciiTheme="minorHAnsi" w:hAnsiTheme="minorHAnsi" w:cstheme="minorHAnsi"/>
        </w:rPr>
        <w:t>a</w:t>
      </w:r>
      <w:r w:rsidRPr="006849C3">
        <w:rPr>
          <w:rFonts w:asciiTheme="minorHAnsi" w:hAnsiTheme="minorHAnsi" w:cstheme="minorHAnsi"/>
        </w:rPr>
        <w:t xml:space="preserve">n Israeli </w:t>
      </w:r>
      <w:r w:rsidRPr="006849C3">
        <w:rPr>
          <w:rStyle w:val="StyleUnderline"/>
          <w:rFonts w:asciiTheme="minorHAnsi" w:hAnsiTheme="minorHAnsi" w:cstheme="minorHAnsi"/>
        </w:rPr>
        <w:t>plan</w:t>
      </w:r>
      <w:r w:rsidRPr="006849C3">
        <w:rPr>
          <w:rFonts w:asciiTheme="minorHAnsi" w:hAnsiTheme="minorHAnsi" w:cstheme="minorHAnsi"/>
        </w:rPr>
        <w:t>, either unilateral or in conjunction with the US</w:t>
      </w:r>
      <w:r w:rsidRPr="006849C3">
        <w:rPr>
          <w:rStyle w:val="StyleUnderline"/>
          <w:rFonts w:asciiTheme="minorHAnsi" w:hAnsiTheme="minorHAnsi" w:cstheme="minorHAnsi"/>
        </w:rPr>
        <w:t xml:space="preserve">, that would </w:t>
      </w:r>
      <w:r w:rsidRPr="006849C3">
        <w:rPr>
          <w:rStyle w:val="StyleUnderline"/>
          <w:rFonts w:asciiTheme="minorHAnsi" w:hAnsiTheme="minorHAnsi" w:cstheme="minorHAnsi"/>
          <w:highlight w:val="green"/>
        </w:rPr>
        <w:t>risk those treaties</w:t>
      </w:r>
      <w:r w:rsidRPr="006849C3">
        <w:rPr>
          <w:rStyle w:val="StyleUnderline"/>
          <w:rFonts w:asciiTheme="minorHAnsi" w:hAnsiTheme="minorHAnsi" w:cstheme="minorHAnsi"/>
        </w:rPr>
        <w:t xml:space="preserve"> and the stability of Israel, after a decade of regional turmoil, has to give one pause. </w:t>
      </w:r>
    </w:p>
    <w:p w14:paraId="2A16C008" w14:textId="77777777" w:rsidR="00635F20" w:rsidRPr="006849C3" w:rsidRDefault="00635F20" w:rsidP="00635F20">
      <w:pPr>
        <w:rPr>
          <w:rFonts w:asciiTheme="minorHAnsi" w:hAnsiTheme="minorHAnsi" w:cstheme="minorHAnsi"/>
        </w:rPr>
      </w:pPr>
      <w:r w:rsidRPr="006849C3">
        <w:rPr>
          <w:rFonts w:asciiTheme="minorHAnsi" w:hAnsiTheme="minorHAnsi" w:cstheme="minorHAnsi"/>
        </w:rPr>
        <w:t xml:space="preserve">“Unilateral annexation will </w:t>
      </w:r>
      <w:r w:rsidRPr="006849C3">
        <w:rPr>
          <w:rStyle w:val="StyleUnderline"/>
          <w:rFonts w:asciiTheme="minorHAnsi" w:hAnsiTheme="minorHAnsi" w:cstheme="minorHAnsi"/>
          <w:highlight w:val="green"/>
        </w:rPr>
        <w:t>damage stability in the Middle East</w:t>
      </w:r>
      <w:r w:rsidRPr="006849C3">
        <w:rPr>
          <w:rStyle w:val="StyleUnderline"/>
          <w:rFonts w:asciiTheme="minorHAnsi" w:hAnsiTheme="minorHAnsi" w:cstheme="minorHAnsi"/>
        </w:rPr>
        <w:t>”</w:t>
      </w:r>
      <w:r w:rsidRPr="006849C3">
        <w:rPr>
          <w:rFonts w:asciiTheme="minorHAnsi" w:hAnsiTheme="minorHAnsi" w:cstheme="minorHAnsi"/>
        </w:rPr>
        <w:t xml:space="preserve"> and harm Israel, said former Shin Bet (Israel Security Agency) director Ami Ayalon. </w:t>
      </w:r>
    </w:p>
    <w:p w14:paraId="45D1B0F2" w14:textId="77777777" w:rsidR="00635F20" w:rsidRPr="006849C3" w:rsidRDefault="00635F20" w:rsidP="00635F20">
      <w:pPr>
        <w:rPr>
          <w:rFonts w:asciiTheme="minorHAnsi" w:hAnsiTheme="minorHAnsi" w:cstheme="minorHAnsi"/>
        </w:rPr>
      </w:pPr>
      <w:r w:rsidRPr="006849C3">
        <w:rPr>
          <w:rFonts w:asciiTheme="minorHAnsi" w:hAnsiTheme="minorHAnsi" w:cstheme="minorHAnsi"/>
        </w:rPr>
        <w:t>“</w:t>
      </w:r>
      <w:r w:rsidRPr="006849C3">
        <w:rPr>
          <w:rStyle w:val="StyleUnderline"/>
          <w:rFonts w:asciiTheme="minorHAnsi" w:hAnsiTheme="minorHAnsi" w:cstheme="minorHAnsi"/>
          <w:highlight w:val="green"/>
        </w:rPr>
        <w:t>The peace treaty</w:t>
      </w:r>
      <w:r w:rsidRPr="006849C3">
        <w:rPr>
          <w:rStyle w:val="StyleUnderline"/>
          <w:rFonts w:asciiTheme="minorHAnsi" w:hAnsiTheme="minorHAnsi" w:cstheme="minorHAnsi"/>
        </w:rPr>
        <w:t xml:space="preserve"> with Egypt and the peace treaty with Jordan </w:t>
      </w:r>
      <w:r w:rsidRPr="006849C3">
        <w:rPr>
          <w:rStyle w:val="StyleUnderline"/>
          <w:rFonts w:asciiTheme="minorHAnsi" w:hAnsiTheme="minorHAnsi" w:cstheme="minorHAnsi"/>
          <w:highlight w:val="green"/>
        </w:rPr>
        <w:t>are</w:t>
      </w:r>
      <w:r w:rsidRPr="006849C3">
        <w:rPr>
          <w:rStyle w:val="StyleUnderline"/>
          <w:rFonts w:asciiTheme="minorHAnsi" w:hAnsiTheme="minorHAnsi" w:cstheme="minorHAnsi"/>
        </w:rPr>
        <w:t xml:space="preserve"> in a way the two </w:t>
      </w:r>
      <w:r w:rsidRPr="006849C3">
        <w:rPr>
          <w:rStyle w:val="StyleUnderline"/>
          <w:rFonts w:asciiTheme="minorHAnsi" w:hAnsiTheme="minorHAnsi" w:cstheme="minorHAnsi"/>
          <w:highlight w:val="green"/>
        </w:rPr>
        <w:t xml:space="preserve">cornerstones of </w:t>
      </w:r>
      <w:r w:rsidRPr="006849C3">
        <w:rPr>
          <w:rStyle w:val="StyleUnderline"/>
          <w:rFonts w:asciiTheme="minorHAnsi" w:hAnsiTheme="minorHAnsi" w:cstheme="minorHAnsi"/>
        </w:rPr>
        <w:t xml:space="preserve">our </w:t>
      </w:r>
      <w:r w:rsidRPr="006849C3">
        <w:rPr>
          <w:rStyle w:val="StyleUnderline"/>
          <w:rFonts w:asciiTheme="minorHAnsi" w:hAnsiTheme="minorHAnsi" w:cstheme="minorHAnsi"/>
          <w:highlight w:val="green"/>
        </w:rPr>
        <w:t xml:space="preserve">[regional] </w:t>
      </w:r>
      <w:r w:rsidRPr="006849C3">
        <w:rPr>
          <w:rStyle w:val="StyleUnderline"/>
          <w:rFonts w:asciiTheme="minorHAnsi" w:hAnsiTheme="minorHAnsi" w:cstheme="minorHAnsi"/>
        </w:rPr>
        <w:t xml:space="preserve">policy and our </w:t>
      </w:r>
      <w:r w:rsidRPr="006849C3">
        <w:rPr>
          <w:rStyle w:val="StyleUnderline"/>
          <w:rFonts w:asciiTheme="minorHAnsi" w:hAnsiTheme="minorHAnsi" w:cstheme="minorHAnsi"/>
          <w:highlight w:val="green"/>
        </w:rPr>
        <w:t>security</w:t>
      </w:r>
      <w:r w:rsidRPr="006849C3">
        <w:rPr>
          <w:rStyle w:val="StyleUnderline"/>
          <w:rFonts w:asciiTheme="minorHAnsi" w:hAnsiTheme="minorHAnsi" w:cstheme="minorHAnsi"/>
        </w:rPr>
        <w:t xml:space="preserve"> for the last 30 to 40 years</w:t>
      </w:r>
      <w:r w:rsidRPr="006849C3">
        <w:rPr>
          <w:rFonts w:asciiTheme="minorHAnsi" w:hAnsiTheme="minorHAnsi" w:cstheme="minorHAnsi"/>
        </w:rPr>
        <w:t>,” he said.</w:t>
      </w:r>
    </w:p>
    <w:p w14:paraId="187E1D0B" w14:textId="77777777" w:rsidR="00635F20" w:rsidRPr="006849C3" w:rsidRDefault="00635F20" w:rsidP="00635F20">
      <w:pPr>
        <w:rPr>
          <w:rFonts w:asciiTheme="minorHAnsi" w:hAnsiTheme="minorHAnsi" w:cstheme="minorHAnsi"/>
        </w:rPr>
      </w:pPr>
      <w:r w:rsidRPr="006849C3">
        <w:rPr>
          <w:rFonts w:asciiTheme="minorHAnsi" w:hAnsiTheme="minorHAnsi" w:cstheme="minorHAnsi"/>
        </w:rPr>
        <w:t>A retired admiral, Ayalon is among a group of more than 220 former security officers who have embarked on a campaign against the move through the group Commanders for Israel’s Security.</w:t>
      </w:r>
    </w:p>
    <w:p w14:paraId="392CDC67" w14:textId="77777777" w:rsidR="00635F20" w:rsidRPr="006849C3" w:rsidRDefault="00635F20" w:rsidP="00635F20">
      <w:pPr>
        <w:rPr>
          <w:rFonts w:asciiTheme="minorHAnsi" w:hAnsiTheme="minorHAnsi" w:cstheme="minorHAnsi"/>
        </w:rPr>
      </w:pPr>
      <w:r w:rsidRPr="006849C3">
        <w:rPr>
          <w:rFonts w:asciiTheme="minorHAnsi" w:hAnsiTheme="minorHAnsi" w:cstheme="minorHAnsi"/>
        </w:rPr>
        <w:t xml:space="preserve">Last week, he and two other high-level former security officials, Maj.-Gen. (ret.) Gadi Shamni and former Mossad director Tamir Pardo, published an article in US-based Foreign Policy magazine, warning about the implications to Jordan and Egypt.  </w:t>
      </w:r>
    </w:p>
    <w:p w14:paraId="0910381C" w14:textId="77777777" w:rsidR="00635F20" w:rsidRPr="006849C3" w:rsidRDefault="00635F20" w:rsidP="00635F20">
      <w:pPr>
        <w:rPr>
          <w:rFonts w:asciiTheme="minorHAnsi" w:hAnsiTheme="minorHAnsi" w:cstheme="minorHAnsi"/>
        </w:rPr>
      </w:pPr>
      <w:r w:rsidRPr="006849C3">
        <w:rPr>
          <w:rFonts w:asciiTheme="minorHAnsi" w:hAnsiTheme="minorHAnsi" w:cstheme="minorHAnsi"/>
        </w:rPr>
        <w:t>There are many rational reasons for the two countries to maintain ties with Israel, Ayalon told The Jerusalem Post.</w:t>
      </w:r>
    </w:p>
    <w:p w14:paraId="4E4531BC" w14:textId="77777777" w:rsidR="00635F20" w:rsidRPr="006849C3" w:rsidRDefault="00635F20" w:rsidP="00635F20">
      <w:pPr>
        <w:rPr>
          <w:rFonts w:asciiTheme="minorHAnsi" w:hAnsiTheme="minorHAnsi" w:cstheme="minorHAnsi"/>
        </w:rPr>
      </w:pPr>
      <w:r w:rsidRPr="006849C3">
        <w:rPr>
          <w:rFonts w:asciiTheme="minorHAnsi" w:hAnsiTheme="minorHAnsi" w:cstheme="minorHAnsi"/>
        </w:rPr>
        <w:t>Egypt relies on Israel for intelligence and security cooperation when it comes to fighting al-Qaeda and ISIS in Sinai. Jordan has water and gas deals with Israel. Both countries also rely heavily on financial assistance from the United States, which is tied to the peace deals.</w:t>
      </w:r>
    </w:p>
    <w:p w14:paraId="4F91CF8A" w14:textId="77777777" w:rsidR="00635F20" w:rsidRPr="006849C3" w:rsidRDefault="00635F20" w:rsidP="00635F20">
      <w:pPr>
        <w:rPr>
          <w:rFonts w:asciiTheme="minorHAnsi" w:hAnsiTheme="minorHAnsi" w:cstheme="minorHAnsi"/>
        </w:rPr>
      </w:pPr>
      <w:r w:rsidRPr="006849C3">
        <w:rPr>
          <w:rFonts w:asciiTheme="minorHAnsi" w:hAnsiTheme="minorHAnsi" w:cstheme="minorHAnsi"/>
        </w:rPr>
        <w:t>Still, those factors would not be enough to offset the danger to the Kingdom from the street, Ayalon said.</w:t>
      </w:r>
    </w:p>
    <w:p w14:paraId="27D3BD99" w14:textId="77777777" w:rsidR="00635F20" w:rsidRPr="006849C3" w:rsidRDefault="00635F20" w:rsidP="00635F20">
      <w:pPr>
        <w:rPr>
          <w:rFonts w:asciiTheme="minorHAnsi" w:hAnsiTheme="minorHAnsi" w:cstheme="minorHAnsi"/>
        </w:rPr>
      </w:pPr>
      <w:r w:rsidRPr="006849C3">
        <w:rPr>
          <w:rFonts w:asciiTheme="minorHAnsi" w:hAnsiTheme="minorHAnsi" w:cstheme="minorHAnsi"/>
        </w:rPr>
        <w:t>In the aftermath of the Arab Spring, however, regional leaders cannot afford to ignore public opinion, particularly on a topic where emotions run high, such as the Israeli-Palestinian conflict, he said.</w:t>
      </w:r>
    </w:p>
    <w:p w14:paraId="011D4F9B" w14:textId="77777777" w:rsidR="00635F20" w:rsidRPr="006849C3" w:rsidRDefault="00635F20" w:rsidP="00635F20">
      <w:pPr>
        <w:rPr>
          <w:rFonts w:asciiTheme="minorHAnsi" w:hAnsiTheme="minorHAnsi" w:cstheme="minorHAnsi"/>
        </w:rPr>
      </w:pPr>
      <w:r w:rsidRPr="006849C3">
        <w:rPr>
          <w:rFonts w:asciiTheme="minorHAnsi" w:hAnsiTheme="minorHAnsi" w:cstheme="minorHAnsi"/>
        </w:rPr>
        <w:t>Rulers in both Egypt and Jordan “have to listen to the voices of the street because they understand that power,” he said.</w:t>
      </w:r>
    </w:p>
    <w:p w14:paraId="5C83A98D" w14:textId="77777777" w:rsidR="00635F20" w:rsidRPr="006849C3" w:rsidRDefault="00635F20" w:rsidP="00635F20">
      <w:pPr>
        <w:rPr>
          <w:rFonts w:asciiTheme="minorHAnsi" w:hAnsiTheme="minorHAnsi" w:cstheme="minorHAnsi"/>
        </w:rPr>
      </w:pPr>
      <w:r w:rsidRPr="006849C3">
        <w:rPr>
          <w:rFonts w:asciiTheme="minorHAnsi" w:hAnsiTheme="minorHAnsi" w:cstheme="minorHAnsi"/>
        </w:rPr>
        <w:t>Egyptian President Egyptian President Abdel Fattah el-Sisi has more flexibility than Jordan’s King Abdullah, Ayalon said.</w:t>
      </w:r>
    </w:p>
    <w:p w14:paraId="420C6190" w14:textId="77777777" w:rsidR="00635F20" w:rsidRPr="006849C3" w:rsidRDefault="00635F20" w:rsidP="00635F20">
      <w:pPr>
        <w:rPr>
          <w:rFonts w:asciiTheme="minorHAnsi" w:hAnsiTheme="minorHAnsi" w:cstheme="minorHAnsi"/>
        </w:rPr>
      </w:pPr>
      <w:r w:rsidRPr="006849C3">
        <w:rPr>
          <w:rFonts w:asciiTheme="minorHAnsi" w:hAnsiTheme="minorHAnsi" w:cstheme="minorHAnsi"/>
        </w:rPr>
        <w:t xml:space="preserve">Jordan is home to a large number of Palestinians, and there are also many young people who are radicalized, Shamni said. </w:t>
      </w:r>
    </w:p>
    <w:p w14:paraId="7007A05C" w14:textId="77777777" w:rsidR="00635F20" w:rsidRPr="006849C3" w:rsidRDefault="00635F20" w:rsidP="00635F20">
      <w:pPr>
        <w:rPr>
          <w:rFonts w:asciiTheme="minorHAnsi" w:hAnsiTheme="minorHAnsi" w:cstheme="minorHAnsi"/>
        </w:rPr>
      </w:pPr>
      <w:r w:rsidRPr="006849C3">
        <w:rPr>
          <w:rFonts w:asciiTheme="minorHAnsi" w:hAnsiTheme="minorHAnsi" w:cstheme="minorHAnsi"/>
        </w:rPr>
        <w:t xml:space="preserve">“They will never accept Jordanian silence with regards to annexation,” he said. “To survive, the king will have to take extreme steps that might even severely damage the Israeli-Jordanian peace agreement.” </w:t>
      </w:r>
    </w:p>
    <w:p w14:paraId="6F9FDB76" w14:textId="77777777" w:rsidR="00635F20" w:rsidRPr="006849C3" w:rsidRDefault="00635F20" w:rsidP="00635F20">
      <w:pPr>
        <w:rPr>
          <w:rFonts w:asciiTheme="minorHAnsi" w:hAnsiTheme="minorHAnsi" w:cstheme="minorHAnsi"/>
        </w:rPr>
      </w:pPr>
      <w:r w:rsidRPr="006849C3">
        <w:rPr>
          <w:rFonts w:asciiTheme="minorHAnsi" w:hAnsiTheme="minorHAnsi" w:cstheme="minorHAnsi"/>
        </w:rPr>
        <w:t xml:space="preserve">Throughout the years, Israeli actions in the West Bank, Jerusalem and Gaza have had a destabilizing influence, Ayalon said. </w:t>
      </w:r>
    </w:p>
    <w:p w14:paraId="62B32963" w14:textId="77777777" w:rsidR="00635F20" w:rsidRPr="006849C3" w:rsidRDefault="00635F20" w:rsidP="00635F20">
      <w:pPr>
        <w:rPr>
          <w:rFonts w:asciiTheme="minorHAnsi" w:hAnsiTheme="minorHAnsi" w:cstheme="minorHAnsi"/>
        </w:rPr>
      </w:pPr>
      <w:r w:rsidRPr="006849C3">
        <w:rPr>
          <w:rFonts w:asciiTheme="minorHAnsi" w:hAnsiTheme="minorHAnsi" w:cstheme="minorHAnsi"/>
        </w:rPr>
        <w:t>“But there is a huge difference between incremental change” and a large unilateral act, such as annexation, particularly one that is against the declared will of all Arab leaders, he said.</w:t>
      </w:r>
    </w:p>
    <w:p w14:paraId="0E47ADFC" w14:textId="77777777" w:rsidR="00635F20" w:rsidRPr="006849C3" w:rsidRDefault="00635F20" w:rsidP="00635F20">
      <w:pPr>
        <w:rPr>
          <w:rFonts w:asciiTheme="minorHAnsi" w:hAnsiTheme="minorHAnsi" w:cstheme="minorHAnsi"/>
        </w:rPr>
      </w:pPr>
      <w:r w:rsidRPr="006849C3">
        <w:rPr>
          <w:rFonts w:asciiTheme="minorHAnsi" w:hAnsiTheme="minorHAnsi" w:cstheme="minorHAnsi"/>
        </w:rPr>
        <w:t>Shamni, who was also Israel’s former military secretary to the US and a military adviser to former prime minister Ariel Sharon, said the plan creates unnecessary turmoil and security problems.</w:t>
      </w:r>
    </w:p>
    <w:p w14:paraId="6EEA490D" w14:textId="77777777" w:rsidR="00635F20" w:rsidRPr="006849C3" w:rsidRDefault="00635F20" w:rsidP="00635F20">
      <w:pPr>
        <w:rPr>
          <w:rStyle w:val="StyleUnderline"/>
          <w:rFonts w:asciiTheme="minorHAnsi" w:hAnsiTheme="minorHAnsi" w:cstheme="minorHAnsi"/>
        </w:rPr>
      </w:pPr>
      <w:r w:rsidRPr="006849C3">
        <w:rPr>
          <w:rFonts w:asciiTheme="minorHAnsi" w:hAnsiTheme="minorHAnsi" w:cstheme="minorHAnsi"/>
        </w:rPr>
        <w:t xml:space="preserve">At issue is Israel’s eastern border, which is its calmest out of the five borders, he said. </w:t>
      </w:r>
      <w:r w:rsidRPr="006849C3">
        <w:rPr>
          <w:rStyle w:val="StyleUnderline"/>
          <w:rFonts w:asciiTheme="minorHAnsi" w:hAnsiTheme="minorHAnsi" w:cstheme="minorHAnsi"/>
        </w:rPr>
        <w:t xml:space="preserve">There are </w:t>
      </w:r>
      <w:r w:rsidRPr="006849C3">
        <w:rPr>
          <w:rStyle w:val="StyleUnderline"/>
          <w:rFonts w:asciiTheme="minorHAnsi" w:hAnsiTheme="minorHAnsi" w:cstheme="minorHAnsi"/>
          <w:highlight w:val="green"/>
        </w:rPr>
        <w:t xml:space="preserve">hostilities along the Lebanese, Syrian </w:t>
      </w:r>
      <w:r w:rsidRPr="006849C3">
        <w:rPr>
          <w:rStyle w:val="StyleUnderline"/>
          <w:rFonts w:asciiTheme="minorHAnsi" w:hAnsiTheme="minorHAnsi" w:cstheme="minorHAnsi"/>
        </w:rPr>
        <w:t xml:space="preserve">and </w:t>
      </w:r>
      <w:r w:rsidRPr="006849C3">
        <w:rPr>
          <w:rStyle w:val="StyleUnderline"/>
          <w:rFonts w:asciiTheme="minorHAnsi" w:hAnsiTheme="minorHAnsi" w:cstheme="minorHAnsi"/>
          <w:highlight w:val="green"/>
        </w:rPr>
        <w:t>Gaza</w:t>
      </w:r>
      <w:r w:rsidRPr="006849C3">
        <w:rPr>
          <w:rStyle w:val="StyleUnderline"/>
          <w:rFonts w:asciiTheme="minorHAnsi" w:hAnsiTheme="minorHAnsi" w:cstheme="minorHAnsi"/>
        </w:rPr>
        <w:t xml:space="preserve"> borders, </w:t>
      </w:r>
      <w:r w:rsidRPr="006849C3">
        <w:rPr>
          <w:rStyle w:val="StyleUnderline"/>
          <w:rFonts w:asciiTheme="minorHAnsi" w:hAnsiTheme="minorHAnsi" w:cstheme="minorHAnsi"/>
          <w:highlight w:val="green"/>
        </w:rPr>
        <w:t>and</w:t>
      </w:r>
      <w:r w:rsidRPr="006849C3">
        <w:rPr>
          <w:rStyle w:val="StyleUnderline"/>
          <w:rFonts w:asciiTheme="minorHAnsi" w:hAnsiTheme="minorHAnsi" w:cstheme="minorHAnsi"/>
        </w:rPr>
        <w:t xml:space="preserve"> even the </w:t>
      </w:r>
      <w:r w:rsidRPr="006849C3">
        <w:rPr>
          <w:rStyle w:val="StyleUnderline"/>
          <w:rFonts w:asciiTheme="minorHAnsi" w:hAnsiTheme="minorHAnsi" w:cstheme="minorHAnsi"/>
          <w:highlight w:val="green"/>
        </w:rPr>
        <w:t>Egyptian border</w:t>
      </w:r>
      <w:r w:rsidRPr="006849C3">
        <w:rPr>
          <w:rStyle w:val="StyleUnderline"/>
          <w:rFonts w:asciiTheme="minorHAnsi" w:hAnsiTheme="minorHAnsi" w:cstheme="minorHAnsi"/>
        </w:rPr>
        <w:t xml:space="preserve"> can be problematic because of terrorist groups in the Sinai Desert, he said. </w:t>
      </w:r>
    </w:p>
    <w:p w14:paraId="2D0173E1" w14:textId="77777777" w:rsidR="00635F20" w:rsidRPr="006849C3" w:rsidRDefault="00635F20" w:rsidP="00635F20">
      <w:pPr>
        <w:rPr>
          <w:rFonts w:asciiTheme="minorHAnsi" w:hAnsiTheme="minorHAnsi" w:cstheme="minorHAnsi"/>
        </w:rPr>
      </w:pPr>
      <w:r w:rsidRPr="006849C3">
        <w:rPr>
          <w:rStyle w:val="StyleUnderline"/>
          <w:rFonts w:asciiTheme="minorHAnsi" w:hAnsiTheme="minorHAnsi" w:cstheme="minorHAnsi"/>
        </w:rPr>
        <w:t xml:space="preserve">But </w:t>
      </w:r>
      <w:r w:rsidRPr="006849C3">
        <w:rPr>
          <w:rStyle w:val="StyleUnderline"/>
          <w:rFonts w:asciiTheme="minorHAnsi" w:hAnsiTheme="minorHAnsi" w:cstheme="minorHAnsi"/>
          <w:highlight w:val="green"/>
        </w:rPr>
        <w:t>the combined efforts of Israeli and Jordanian</w:t>
      </w:r>
      <w:r w:rsidRPr="006849C3">
        <w:rPr>
          <w:rStyle w:val="StyleUnderline"/>
          <w:rFonts w:asciiTheme="minorHAnsi" w:hAnsiTheme="minorHAnsi" w:cstheme="minorHAnsi"/>
        </w:rPr>
        <w:t xml:space="preserve"> security </w:t>
      </w:r>
      <w:r w:rsidRPr="006849C3">
        <w:rPr>
          <w:rStyle w:val="StyleUnderline"/>
          <w:rFonts w:asciiTheme="minorHAnsi" w:hAnsiTheme="minorHAnsi" w:cstheme="minorHAnsi"/>
          <w:highlight w:val="green"/>
        </w:rPr>
        <w:t>forces</w:t>
      </w:r>
      <w:r w:rsidRPr="006849C3">
        <w:rPr>
          <w:rStyle w:val="StyleUnderline"/>
          <w:rFonts w:asciiTheme="minorHAnsi" w:hAnsiTheme="minorHAnsi" w:cstheme="minorHAnsi"/>
        </w:rPr>
        <w:t xml:space="preserve"> have </w:t>
      </w:r>
      <w:r w:rsidRPr="006849C3">
        <w:rPr>
          <w:rStyle w:val="StyleUnderline"/>
          <w:rFonts w:asciiTheme="minorHAnsi" w:hAnsiTheme="minorHAnsi" w:cstheme="minorHAnsi"/>
          <w:highlight w:val="green"/>
        </w:rPr>
        <w:t>kept violence at bay</w:t>
      </w:r>
      <w:r w:rsidRPr="006849C3">
        <w:rPr>
          <w:rFonts w:asciiTheme="minorHAnsi" w:hAnsiTheme="minorHAnsi" w:cstheme="minorHAnsi"/>
        </w:rPr>
        <w:t>, Shamni said.</w:t>
      </w:r>
    </w:p>
    <w:p w14:paraId="2BC757D4" w14:textId="77777777" w:rsidR="00635F20" w:rsidRPr="006849C3" w:rsidRDefault="00635F20" w:rsidP="00635F20">
      <w:pPr>
        <w:rPr>
          <w:rFonts w:asciiTheme="minorHAnsi" w:hAnsiTheme="minorHAnsi" w:cstheme="minorHAnsi"/>
        </w:rPr>
      </w:pPr>
      <w:r w:rsidRPr="006849C3">
        <w:rPr>
          <w:rStyle w:val="StyleUnderline"/>
          <w:rFonts w:asciiTheme="minorHAnsi" w:hAnsiTheme="minorHAnsi" w:cstheme="minorHAnsi"/>
          <w:highlight w:val="green"/>
        </w:rPr>
        <w:t>Jordan acts as a</w:t>
      </w:r>
      <w:r w:rsidRPr="006849C3">
        <w:rPr>
          <w:rStyle w:val="StyleUnderline"/>
          <w:rFonts w:asciiTheme="minorHAnsi" w:hAnsiTheme="minorHAnsi" w:cstheme="minorHAnsi"/>
        </w:rPr>
        <w:t xml:space="preserve">n additional </w:t>
      </w:r>
      <w:r w:rsidRPr="006849C3">
        <w:rPr>
          <w:rStyle w:val="StyleUnderline"/>
          <w:rFonts w:asciiTheme="minorHAnsi" w:hAnsiTheme="minorHAnsi" w:cstheme="minorHAnsi"/>
          <w:highlight w:val="green"/>
        </w:rPr>
        <w:t xml:space="preserve">security buffer for </w:t>
      </w:r>
      <w:r w:rsidRPr="006849C3">
        <w:rPr>
          <w:rStyle w:val="StyleUnderline"/>
          <w:rFonts w:asciiTheme="minorHAnsi" w:hAnsiTheme="minorHAnsi" w:cstheme="minorHAnsi"/>
        </w:rPr>
        <w:t>Israel an</w:t>
      </w:r>
      <w:r w:rsidRPr="006849C3">
        <w:rPr>
          <w:rStyle w:val="StyleUnderline"/>
          <w:rFonts w:asciiTheme="minorHAnsi" w:hAnsiTheme="minorHAnsi" w:cstheme="minorHAnsi"/>
          <w:highlight w:val="green"/>
        </w:rPr>
        <w:t>d provides a strategic safeguard against terrorism and</w:t>
      </w:r>
      <w:r w:rsidRPr="006849C3">
        <w:rPr>
          <w:rStyle w:val="StyleUnderline"/>
          <w:rFonts w:asciiTheme="minorHAnsi" w:hAnsiTheme="minorHAnsi" w:cstheme="minorHAnsi"/>
        </w:rPr>
        <w:t xml:space="preserve"> other security </w:t>
      </w:r>
      <w:r w:rsidRPr="006849C3">
        <w:rPr>
          <w:rStyle w:val="StyleUnderline"/>
          <w:rFonts w:asciiTheme="minorHAnsi" w:hAnsiTheme="minorHAnsi" w:cstheme="minorHAnsi"/>
          <w:highlight w:val="green"/>
        </w:rPr>
        <w:t>threats</w:t>
      </w:r>
      <w:r w:rsidRPr="006849C3">
        <w:rPr>
          <w:rFonts w:asciiTheme="minorHAnsi" w:hAnsiTheme="minorHAnsi" w:cstheme="minorHAnsi"/>
        </w:rPr>
        <w:t>, he said. Jordan’s location, bordering Iraq on the other side, makes peaceful relations with Israel particularly significant, he added.</w:t>
      </w:r>
    </w:p>
    <w:p w14:paraId="198138BC" w14:textId="77777777" w:rsidR="00635F20" w:rsidRPr="006849C3" w:rsidRDefault="00635F20" w:rsidP="00635F20">
      <w:pPr>
        <w:rPr>
          <w:rFonts w:asciiTheme="minorHAnsi" w:hAnsiTheme="minorHAnsi" w:cstheme="minorHAnsi"/>
        </w:rPr>
      </w:pPr>
      <w:r w:rsidRPr="006849C3">
        <w:rPr>
          <w:rStyle w:val="StyleUnderline"/>
          <w:rFonts w:asciiTheme="minorHAnsi" w:hAnsiTheme="minorHAnsi" w:cstheme="minorHAnsi"/>
          <w:highlight w:val="green"/>
        </w:rPr>
        <w:t>Coordination with Jordan is crucial</w:t>
      </w:r>
      <w:r w:rsidRPr="006849C3">
        <w:rPr>
          <w:rStyle w:val="StyleUnderline"/>
          <w:rFonts w:asciiTheme="minorHAnsi" w:hAnsiTheme="minorHAnsi" w:cstheme="minorHAnsi"/>
        </w:rPr>
        <w:t xml:space="preserve"> for Israel’s safety along this critical stretch</w:t>
      </w:r>
      <w:r w:rsidRPr="006849C3">
        <w:rPr>
          <w:rFonts w:asciiTheme="minorHAnsi" w:hAnsiTheme="minorHAnsi" w:cstheme="minorHAnsi"/>
        </w:rPr>
        <w:t xml:space="preserve">, Shamni said. </w:t>
      </w:r>
    </w:p>
    <w:p w14:paraId="0D6A3A2C" w14:textId="77777777" w:rsidR="00635F20" w:rsidRPr="006849C3" w:rsidRDefault="00635F20" w:rsidP="00635F20">
      <w:pPr>
        <w:pStyle w:val="Heading4"/>
        <w:rPr>
          <w:rFonts w:asciiTheme="minorHAnsi" w:hAnsiTheme="minorHAnsi" w:cstheme="minorHAnsi"/>
        </w:rPr>
      </w:pPr>
      <w:r w:rsidRPr="006849C3">
        <w:rPr>
          <w:rFonts w:asciiTheme="minorHAnsi" w:hAnsiTheme="minorHAnsi" w:cstheme="minorHAnsi"/>
        </w:rPr>
        <w:t>Middle East turmoil goes nuclear.</w:t>
      </w:r>
    </w:p>
    <w:p w14:paraId="3F467477" w14:textId="77777777" w:rsidR="00635F20" w:rsidRPr="006849C3" w:rsidRDefault="00635F20" w:rsidP="00635F20">
      <w:pPr>
        <w:rPr>
          <w:rFonts w:asciiTheme="minorHAnsi" w:hAnsiTheme="minorHAnsi" w:cstheme="minorHAnsi"/>
        </w:rPr>
      </w:pPr>
      <w:r w:rsidRPr="006849C3">
        <w:rPr>
          <w:rStyle w:val="Style13ptBold"/>
          <w:rFonts w:asciiTheme="minorHAnsi" w:hAnsiTheme="minorHAnsi" w:cstheme="minorHAnsi"/>
        </w:rPr>
        <w:t xml:space="preserve">Silverstein 4/23 </w:t>
      </w:r>
      <w:r w:rsidRPr="006849C3">
        <w:rPr>
          <w:rFonts w:asciiTheme="minorHAnsi" w:hAnsiTheme="minorHAnsi" w:cstheme="minorHAnsi"/>
        </w:rPr>
        <w:t xml:space="preserve">“Iran-Israel tensions: The threat of nuclear disaster looms large,” Richard Silverstein [writes the Tikun Olam blog, devoted to exposing the excesses of the Israeli national security state], 23 April 2021 </w:t>
      </w:r>
      <w:hyperlink r:id="rId15" w:history="1">
        <w:r w:rsidRPr="006849C3">
          <w:rPr>
            <w:rStyle w:val="Hyperlink"/>
            <w:rFonts w:asciiTheme="minorHAnsi" w:hAnsiTheme="minorHAnsi" w:cstheme="minorHAnsi"/>
          </w:rPr>
          <w:t>https://www.middleeasteye.net/opinion/iran-israel-tensions-threat-nuclear-war-looms-large</w:t>
        </w:r>
      </w:hyperlink>
      <w:r w:rsidRPr="006849C3">
        <w:rPr>
          <w:rFonts w:asciiTheme="minorHAnsi" w:hAnsiTheme="minorHAnsi" w:cstheme="minorHAnsi"/>
        </w:rPr>
        <w:t xml:space="preserve"> SM</w:t>
      </w:r>
    </w:p>
    <w:p w14:paraId="0CEEC1D7" w14:textId="77777777" w:rsidR="00635F20" w:rsidRPr="006849C3" w:rsidRDefault="00635F20" w:rsidP="00635F20">
      <w:pPr>
        <w:rPr>
          <w:rFonts w:asciiTheme="minorHAnsi" w:hAnsiTheme="minorHAnsi" w:cstheme="minorHAnsi"/>
        </w:rPr>
      </w:pPr>
      <w:r w:rsidRPr="006849C3">
        <w:rPr>
          <w:rStyle w:val="StyleUnderline"/>
          <w:rFonts w:asciiTheme="minorHAnsi" w:hAnsiTheme="minorHAnsi" w:cstheme="minorHAnsi"/>
        </w:rPr>
        <w:t>Israel had a near-miss of potentially catastrophic proportions on Thursday</w:t>
      </w:r>
      <w:r w:rsidRPr="006849C3">
        <w:rPr>
          <w:rFonts w:asciiTheme="minorHAnsi" w:hAnsiTheme="minorHAnsi" w:cstheme="minorHAnsi"/>
        </w:rPr>
        <w:t>. As it has done hundreds of times in the past decade, the Israeli air force attacked Iranian bases inside Syria. In response, Syrian forces fired anti-aircraft missiles of a rather primitive Soviet model, one of which overflew its target and landed some 30 kilometres from Israel’s Dimona nuclear reactor. Israel said recently that it was bolstering its defences around Dimona for just such an eventuality.</w:t>
      </w:r>
    </w:p>
    <w:p w14:paraId="3E8F08F5" w14:textId="77777777" w:rsidR="00635F20" w:rsidRPr="006849C3" w:rsidRDefault="00635F20" w:rsidP="00635F20">
      <w:pPr>
        <w:rPr>
          <w:rFonts w:asciiTheme="minorHAnsi" w:hAnsiTheme="minorHAnsi" w:cstheme="minorHAnsi"/>
        </w:rPr>
      </w:pPr>
      <w:r w:rsidRPr="006849C3">
        <w:rPr>
          <w:rFonts w:asciiTheme="minorHAnsi" w:hAnsiTheme="minorHAnsi" w:cstheme="minorHAnsi"/>
        </w:rPr>
        <w:t xml:space="preserve">Although an Iranian general taunted Israel, implying that Iran had some responsibility for the attack, that doesn’t appear to be the case. </w:t>
      </w:r>
      <w:r w:rsidRPr="006849C3">
        <w:rPr>
          <w:rStyle w:val="StyleUnderline"/>
          <w:rFonts w:asciiTheme="minorHAnsi" w:hAnsiTheme="minorHAnsi" w:cstheme="minorHAnsi"/>
        </w:rPr>
        <w:t xml:space="preserve">But the missile landing inside Israel does show that </w:t>
      </w:r>
      <w:r w:rsidRPr="006849C3">
        <w:rPr>
          <w:rStyle w:val="StyleUnderline"/>
          <w:rFonts w:asciiTheme="minorHAnsi" w:hAnsiTheme="minorHAnsi" w:cstheme="minorHAnsi"/>
          <w:highlight w:val="green"/>
        </w:rPr>
        <w:t>if Iran wanted to attack Dimona, it has the capacity.</w:t>
      </w:r>
      <w:r w:rsidRPr="006849C3">
        <w:rPr>
          <w:rStyle w:val="StyleUnderline"/>
          <w:rFonts w:asciiTheme="minorHAnsi" w:hAnsiTheme="minorHAnsi" w:cstheme="minorHAnsi"/>
        </w:rPr>
        <w:t xml:space="preserve"> And despite Israel’s best efforts, an Iranian missile could hit its target.</w:t>
      </w:r>
    </w:p>
    <w:p w14:paraId="10576D28" w14:textId="77777777" w:rsidR="00635F20" w:rsidRPr="006849C3" w:rsidRDefault="00635F20" w:rsidP="00635F20">
      <w:pPr>
        <w:rPr>
          <w:rFonts w:asciiTheme="minorHAnsi" w:hAnsiTheme="minorHAnsi" w:cstheme="minorHAnsi"/>
          <w:b/>
          <w:u w:val="single"/>
        </w:rPr>
      </w:pPr>
      <w:r w:rsidRPr="006849C3">
        <w:rPr>
          <w:rFonts w:asciiTheme="minorHAnsi" w:hAnsiTheme="minorHAnsi" w:cstheme="minorHAnsi"/>
        </w:rPr>
        <w:t xml:space="preserve">With </w:t>
      </w:r>
      <w:r w:rsidRPr="006849C3">
        <w:rPr>
          <w:rStyle w:val="StyleUnderline"/>
          <w:rFonts w:asciiTheme="minorHAnsi" w:hAnsiTheme="minorHAnsi" w:cstheme="minorHAnsi"/>
        </w:rPr>
        <w:t xml:space="preserve">that, one of the worst </w:t>
      </w:r>
      <w:r w:rsidRPr="006849C3">
        <w:rPr>
          <w:rStyle w:val="StyleUnderline"/>
          <w:rFonts w:asciiTheme="minorHAnsi" w:hAnsiTheme="minorHAnsi" w:cstheme="minorHAnsi"/>
          <w:highlight w:val="green"/>
        </w:rPr>
        <w:t>nuclear disasters</w:t>
      </w:r>
      <w:r w:rsidRPr="006849C3">
        <w:rPr>
          <w:rStyle w:val="StyleUnderline"/>
          <w:rFonts w:asciiTheme="minorHAnsi" w:hAnsiTheme="minorHAnsi" w:cstheme="minorHAnsi"/>
        </w:rPr>
        <w:t xml:space="preserve"> in the region’s history </w:t>
      </w:r>
      <w:r w:rsidRPr="006849C3">
        <w:rPr>
          <w:rStyle w:val="StyleUnderline"/>
          <w:rFonts w:asciiTheme="minorHAnsi" w:hAnsiTheme="minorHAnsi" w:cstheme="minorHAnsi"/>
          <w:highlight w:val="green"/>
        </w:rPr>
        <w:t>could unfold</w:t>
      </w:r>
      <w:r w:rsidRPr="006849C3">
        <w:rPr>
          <w:rStyle w:val="StyleUnderline"/>
          <w:rFonts w:asciiTheme="minorHAnsi" w:hAnsiTheme="minorHAnsi" w:cstheme="minorHAnsi"/>
        </w:rPr>
        <w:t>, including a Chernobyl-type radioactive leak that could endanger not only all of Israel, but also many of its neighbours.</w:t>
      </w:r>
    </w:p>
    <w:p w14:paraId="05035C52" w14:textId="77777777" w:rsidR="00635F20" w:rsidRPr="006849C3" w:rsidRDefault="00635F20" w:rsidP="00635F20">
      <w:pPr>
        <w:rPr>
          <w:rFonts w:asciiTheme="minorHAnsi" w:hAnsiTheme="minorHAnsi" w:cstheme="minorHAnsi"/>
          <w:b/>
          <w:u w:val="single"/>
        </w:rPr>
      </w:pPr>
      <w:r w:rsidRPr="006849C3">
        <w:rPr>
          <w:rFonts w:asciiTheme="minorHAnsi" w:hAnsiTheme="minorHAnsi" w:cstheme="minorHAnsi"/>
        </w:rPr>
        <w:t>A US general has assured a Senate committee that the Syrians weren’t intending to attack Israel. Rather, a misguided missile meant to target an Israeli warplane overshot its target. He blamed it on “incompetence”, as if that was supposed to be somehow reassuring; rather</w:t>
      </w:r>
      <w:r w:rsidRPr="006849C3">
        <w:rPr>
          <w:rStyle w:val="StyleUnderline"/>
          <w:rFonts w:asciiTheme="minorHAnsi" w:hAnsiTheme="minorHAnsi" w:cstheme="minorHAnsi"/>
        </w:rPr>
        <w:t xml:space="preserve">, it only reinforces how </w:t>
      </w:r>
      <w:r w:rsidRPr="006849C3">
        <w:rPr>
          <w:rStyle w:val="StyleUnderline"/>
          <w:rFonts w:asciiTheme="minorHAnsi" w:hAnsiTheme="minorHAnsi" w:cstheme="minorHAnsi"/>
          <w:highlight w:val="green"/>
        </w:rPr>
        <w:t>easy</w:t>
      </w:r>
      <w:r w:rsidRPr="006849C3">
        <w:rPr>
          <w:rStyle w:val="StyleUnderline"/>
          <w:rFonts w:asciiTheme="minorHAnsi" w:hAnsiTheme="minorHAnsi" w:cstheme="minorHAnsi"/>
        </w:rPr>
        <w:t xml:space="preserve"> it is even </w:t>
      </w:r>
      <w:r w:rsidRPr="006849C3">
        <w:rPr>
          <w:rStyle w:val="StyleUnderline"/>
          <w:rFonts w:asciiTheme="minorHAnsi" w:hAnsiTheme="minorHAnsi" w:cstheme="minorHAnsi"/>
          <w:highlight w:val="green"/>
        </w:rPr>
        <w:t>for a mistake to cause a nuclear disaster.</w:t>
      </w:r>
    </w:p>
    <w:p w14:paraId="6CF95F86" w14:textId="77777777" w:rsidR="00635F20" w:rsidRPr="006849C3" w:rsidRDefault="00635F20" w:rsidP="00635F20">
      <w:pPr>
        <w:rPr>
          <w:rFonts w:asciiTheme="minorHAnsi" w:hAnsiTheme="minorHAnsi" w:cstheme="minorHAnsi"/>
        </w:rPr>
      </w:pPr>
      <w:r w:rsidRPr="006849C3">
        <w:rPr>
          <w:rFonts w:asciiTheme="minorHAnsi" w:hAnsiTheme="minorHAnsi" w:cstheme="minorHAnsi"/>
        </w:rPr>
        <w:t>Campaign of terror</w:t>
      </w:r>
    </w:p>
    <w:p w14:paraId="35D27830" w14:textId="77777777" w:rsidR="00635F20" w:rsidRPr="006849C3" w:rsidRDefault="00635F20" w:rsidP="00635F20">
      <w:pPr>
        <w:rPr>
          <w:rFonts w:asciiTheme="minorHAnsi" w:hAnsiTheme="minorHAnsi" w:cstheme="minorHAnsi"/>
        </w:rPr>
      </w:pPr>
      <w:r w:rsidRPr="006849C3">
        <w:rPr>
          <w:rFonts w:asciiTheme="minorHAnsi" w:hAnsiTheme="minorHAnsi" w:cstheme="minorHAnsi"/>
        </w:rPr>
        <w:t xml:space="preserve">Certainly, </w:t>
      </w:r>
      <w:r w:rsidRPr="006849C3">
        <w:rPr>
          <w:rStyle w:val="StyleUnderline"/>
          <w:rFonts w:asciiTheme="minorHAnsi" w:hAnsiTheme="minorHAnsi" w:cstheme="minorHAnsi"/>
        </w:rPr>
        <w:t xml:space="preserve">if either Israel or Iran wanted to bomb each other’s nuclear facilities, they could do so successfully. </w:t>
      </w:r>
      <w:r w:rsidRPr="006849C3">
        <w:rPr>
          <w:rFonts w:asciiTheme="minorHAnsi" w:hAnsiTheme="minorHAnsi" w:cstheme="minorHAnsi"/>
        </w:rPr>
        <w:t>An Israeli attack would probably cause less catastrophic damage, but only because Iran’s nuclear programme is not nearly as developed as Israel’s. An Iranian direct hit on Dimona would cause incalculable damage due to the plutonium reactor at the facility.</w:t>
      </w:r>
    </w:p>
    <w:p w14:paraId="6659A17A" w14:textId="77777777" w:rsidR="00635F20" w:rsidRPr="006849C3" w:rsidRDefault="00635F20" w:rsidP="00635F20">
      <w:pPr>
        <w:rPr>
          <w:rFonts w:asciiTheme="minorHAnsi" w:hAnsiTheme="minorHAnsi" w:cstheme="minorHAnsi"/>
        </w:rPr>
      </w:pPr>
      <w:r w:rsidRPr="006849C3">
        <w:rPr>
          <w:rFonts w:asciiTheme="minorHAnsi" w:hAnsiTheme="minorHAnsi" w:cstheme="minorHAnsi"/>
        </w:rPr>
        <w:t>Nor does this happen in a vacuum: Israel has maintained a decade-long campaign of terror attacks on Iranian military bases and nuclear scientists. Most recently, it bombed the Natanz nuclear facility, destroying the power generation source and damaging older-generation centrifuges. It also attacked an Iranian Revolutionary Guard spy ship off the Yemeni coast this month.</w:t>
      </w:r>
    </w:p>
    <w:p w14:paraId="1794AF92" w14:textId="77777777" w:rsidR="00635F20" w:rsidRPr="006849C3" w:rsidRDefault="00635F20" w:rsidP="00635F20">
      <w:pPr>
        <w:rPr>
          <w:rFonts w:asciiTheme="minorHAnsi" w:hAnsiTheme="minorHAnsi" w:cstheme="minorHAnsi"/>
        </w:rPr>
      </w:pPr>
      <w:r w:rsidRPr="006849C3">
        <w:rPr>
          <w:rFonts w:asciiTheme="minorHAnsi" w:hAnsiTheme="minorHAnsi" w:cstheme="minorHAnsi"/>
        </w:rPr>
        <w:t>Iran has responded in its own limited way, restrained by its need to maintain good relations with nuclear-deal signatories.</w:t>
      </w:r>
    </w:p>
    <w:p w14:paraId="3E203D3F" w14:textId="77777777" w:rsidR="00635F20" w:rsidRPr="006849C3" w:rsidRDefault="00635F20" w:rsidP="00635F20">
      <w:pPr>
        <w:rPr>
          <w:rFonts w:asciiTheme="minorHAnsi" w:hAnsiTheme="minorHAnsi" w:cstheme="minorHAnsi"/>
          <w:b/>
          <w:u w:val="single"/>
        </w:rPr>
      </w:pPr>
      <w:r w:rsidRPr="006849C3">
        <w:rPr>
          <w:rStyle w:val="StyleUnderline"/>
          <w:rFonts w:asciiTheme="minorHAnsi" w:hAnsiTheme="minorHAnsi" w:cstheme="minorHAnsi"/>
          <w:highlight w:val="green"/>
        </w:rPr>
        <w:t xml:space="preserve">For Israel, the attacks are </w:t>
      </w:r>
      <w:r w:rsidRPr="006849C3">
        <w:rPr>
          <w:rStyle w:val="StyleUnderline"/>
          <w:rFonts w:asciiTheme="minorHAnsi" w:hAnsiTheme="minorHAnsi" w:cstheme="minorHAnsi"/>
        </w:rPr>
        <w:t xml:space="preserve">a </w:t>
      </w:r>
      <w:r w:rsidRPr="006849C3">
        <w:rPr>
          <w:rStyle w:val="StyleUnderline"/>
          <w:rFonts w:asciiTheme="minorHAnsi" w:hAnsiTheme="minorHAnsi" w:cstheme="minorHAnsi"/>
          <w:highlight w:val="green"/>
        </w:rPr>
        <w:t xml:space="preserve">low-risk </w:t>
      </w:r>
      <w:r w:rsidRPr="006849C3">
        <w:rPr>
          <w:rStyle w:val="StyleUnderline"/>
          <w:rFonts w:asciiTheme="minorHAnsi" w:hAnsiTheme="minorHAnsi" w:cstheme="minorHAnsi"/>
        </w:rPr>
        <w:t>proposition</w:t>
      </w:r>
      <w:r w:rsidRPr="006849C3">
        <w:rPr>
          <w:rFonts w:asciiTheme="minorHAnsi" w:hAnsiTheme="minorHAnsi" w:cstheme="minorHAnsi"/>
        </w:rPr>
        <w:t xml:space="preserve">. It defies US opposition (if there is any) with a wink and a nod, and </w:t>
      </w:r>
      <w:r w:rsidRPr="006849C3">
        <w:rPr>
          <w:rStyle w:val="StyleUnderline"/>
          <w:rFonts w:asciiTheme="minorHAnsi" w:hAnsiTheme="minorHAnsi" w:cstheme="minorHAnsi"/>
        </w:rPr>
        <w:t xml:space="preserve">the attacks look good on Prime Minister Benjamin </w:t>
      </w:r>
      <w:r w:rsidRPr="006849C3">
        <w:rPr>
          <w:rStyle w:val="StyleUnderline"/>
          <w:rFonts w:asciiTheme="minorHAnsi" w:hAnsiTheme="minorHAnsi" w:cstheme="minorHAnsi"/>
          <w:highlight w:val="green"/>
        </w:rPr>
        <w:t>Netanyahu’s</w:t>
      </w:r>
      <w:r w:rsidRPr="006849C3">
        <w:rPr>
          <w:rStyle w:val="StyleUnderline"/>
          <w:rFonts w:asciiTheme="minorHAnsi" w:hAnsiTheme="minorHAnsi" w:cstheme="minorHAnsi"/>
        </w:rPr>
        <w:t xml:space="preserve"> résumé. To</w:t>
      </w:r>
      <w:r w:rsidRPr="006849C3">
        <w:rPr>
          <w:rFonts w:asciiTheme="minorHAnsi" w:hAnsiTheme="minorHAnsi" w:cstheme="minorHAnsi"/>
        </w:rPr>
        <w:t xml:space="preserve"> weather his corruption trial and </w:t>
      </w:r>
      <w:r w:rsidRPr="006849C3">
        <w:rPr>
          <w:rStyle w:val="StyleUnderline"/>
          <w:rFonts w:asciiTheme="minorHAnsi" w:hAnsiTheme="minorHAnsi" w:cstheme="minorHAnsi"/>
        </w:rPr>
        <w:t xml:space="preserve">retain public support, he </w:t>
      </w:r>
      <w:r w:rsidRPr="006849C3">
        <w:rPr>
          <w:rStyle w:val="StyleUnderline"/>
          <w:rFonts w:asciiTheme="minorHAnsi" w:hAnsiTheme="minorHAnsi" w:cstheme="minorHAnsi"/>
          <w:highlight w:val="green"/>
        </w:rPr>
        <w:t>needs external enemies</w:t>
      </w:r>
      <w:r w:rsidRPr="006849C3">
        <w:rPr>
          <w:rFonts w:asciiTheme="minorHAnsi" w:hAnsiTheme="minorHAnsi" w:cstheme="minorHAnsi"/>
        </w:rPr>
        <w:t xml:space="preserve"> (and internal enemies, but that’s a different story). </w:t>
      </w:r>
      <w:r w:rsidRPr="006849C3">
        <w:rPr>
          <w:rStyle w:val="StyleUnderline"/>
          <w:rFonts w:asciiTheme="minorHAnsi" w:hAnsiTheme="minorHAnsi" w:cstheme="minorHAnsi"/>
          <w:highlight w:val="green"/>
        </w:rPr>
        <w:t>Iran provides these</w:t>
      </w:r>
      <w:r w:rsidRPr="006849C3">
        <w:rPr>
          <w:rStyle w:val="StyleUnderline"/>
          <w:rFonts w:asciiTheme="minorHAnsi" w:hAnsiTheme="minorHAnsi" w:cstheme="minorHAnsi"/>
        </w:rPr>
        <w:t xml:space="preserve"> in spades.</w:t>
      </w:r>
    </w:p>
    <w:p w14:paraId="75DA5F1E" w14:textId="77777777" w:rsidR="00635F20" w:rsidRPr="006849C3" w:rsidRDefault="00635F20" w:rsidP="00635F20">
      <w:pPr>
        <w:rPr>
          <w:rFonts w:asciiTheme="minorHAnsi" w:hAnsiTheme="minorHAnsi" w:cstheme="minorHAnsi"/>
        </w:rPr>
      </w:pPr>
      <w:r w:rsidRPr="006849C3">
        <w:rPr>
          <w:rFonts w:asciiTheme="minorHAnsi" w:hAnsiTheme="minorHAnsi" w:cstheme="minorHAnsi"/>
        </w:rPr>
        <w:t>Eliminating Israeli leverage</w:t>
      </w:r>
    </w:p>
    <w:p w14:paraId="557FFBCE" w14:textId="77777777" w:rsidR="00635F20" w:rsidRPr="006849C3" w:rsidRDefault="00635F20" w:rsidP="00635F20">
      <w:pPr>
        <w:rPr>
          <w:rStyle w:val="StyleUnderline"/>
          <w:rFonts w:asciiTheme="minorHAnsi" w:hAnsiTheme="minorHAnsi" w:cstheme="minorHAnsi"/>
        </w:rPr>
      </w:pPr>
      <w:r w:rsidRPr="006849C3">
        <w:rPr>
          <w:rFonts w:asciiTheme="minorHAnsi" w:hAnsiTheme="minorHAnsi" w:cstheme="minorHAnsi"/>
        </w:rPr>
        <w:t xml:space="preserve">The US could exert control over this scenario by eliminating Israeli leverage. If it agreed to lift sanctions in exchange for Iran’s return to low levels of uranium enrichment, as designated in the nuclear deal negotiated by the Obama administration, Israel’s rejectionist approach would become moot. The problem is that </w:t>
      </w:r>
      <w:r w:rsidRPr="006849C3">
        <w:rPr>
          <w:rStyle w:val="StyleUnderline"/>
          <w:rFonts w:asciiTheme="minorHAnsi" w:hAnsiTheme="minorHAnsi" w:cstheme="minorHAnsi"/>
        </w:rPr>
        <w:t>US President Joe Biden is running scared from Republican opposition to any nuclear deal with Iran. Besides, he has designated the Middle East a low priority for his administration.</w:t>
      </w:r>
    </w:p>
    <w:p w14:paraId="29EBFC0F" w14:textId="77777777" w:rsidR="00635F20" w:rsidRPr="006849C3" w:rsidRDefault="00635F20" w:rsidP="00635F20">
      <w:pPr>
        <w:rPr>
          <w:rFonts w:asciiTheme="minorHAnsi" w:hAnsiTheme="minorHAnsi" w:cstheme="minorHAnsi"/>
        </w:rPr>
      </w:pPr>
      <w:r w:rsidRPr="006849C3">
        <w:rPr>
          <w:rStyle w:val="StyleUnderline"/>
          <w:rFonts w:asciiTheme="minorHAnsi" w:hAnsiTheme="minorHAnsi" w:cstheme="minorHAnsi"/>
        </w:rPr>
        <w:t>There is some faint hope in the US announcement that it is ready to lift a partial set of sanctions. However, the list on offer is quite limited, and will certainly not satisfy the Iranians</w:t>
      </w:r>
      <w:r w:rsidRPr="006849C3">
        <w:rPr>
          <w:rFonts w:asciiTheme="minorHAnsi" w:hAnsiTheme="minorHAnsi" w:cstheme="minorHAnsi"/>
        </w:rPr>
        <w:t>. Such half-measures present an example of the limitations of the Biden approach. He should instead make a full-throated commitment to end this dithering once and for all.</w:t>
      </w:r>
    </w:p>
    <w:p w14:paraId="5D318657" w14:textId="77777777" w:rsidR="00635F20" w:rsidRPr="006849C3" w:rsidRDefault="00635F20" w:rsidP="00635F20">
      <w:pPr>
        <w:rPr>
          <w:rFonts w:asciiTheme="minorHAnsi" w:hAnsiTheme="minorHAnsi" w:cstheme="minorHAnsi"/>
        </w:rPr>
      </w:pPr>
      <w:r w:rsidRPr="006849C3">
        <w:rPr>
          <w:rStyle w:val="StyleUnderline"/>
          <w:rFonts w:asciiTheme="minorHAnsi" w:hAnsiTheme="minorHAnsi" w:cstheme="minorHAnsi"/>
          <w:highlight w:val="green"/>
        </w:rPr>
        <w:t>Israel is mounting a full-court press</w:t>
      </w:r>
      <w:r w:rsidRPr="006849C3">
        <w:rPr>
          <w:rStyle w:val="StyleUnderline"/>
          <w:rFonts w:asciiTheme="minorHAnsi" w:hAnsiTheme="minorHAnsi" w:cstheme="minorHAnsi"/>
        </w:rPr>
        <w:t xml:space="preserve"> this coming week</w:t>
      </w:r>
      <w:r w:rsidRPr="006849C3">
        <w:rPr>
          <w:rFonts w:asciiTheme="minorHAnsi" w:hAnsiTheme="minorHAnsi" w:cstheme="minorHAnsi"/>
        </w:rPr>
        <w:t xml:space="preserve"> as it sends its Mossad and military intelligence chiefs, along with its army chief of staff, to Washington in an attempt to influence nuclear negotiations as they enter what may be a final stage. According to Haaretz, army chief of staff Aviv Kochavi “will also raise other issues, including Iran’s military expansion in Syria and the instability of Lebanon. Israel is concerned about the possibility that Hezbollah will try to … [foment] conflict with Israel.”</w:t>
      </w:r>
    </w:p>
    <w:p w14:paraId="4FFBAEF7" w14:textId="77777777" w:rsidR="00635F20" w:rsidRPr="006849C3" w:rsidRDefault="00635F20" w:rsidP="00635F20">
      <w:pPr>
        <w:rPr>
          <w:rFonts w:asciiTheme="minorHAnsi" w:hAnsiTheme="minorHAnsi" w:cstheme="minorHAnsi"/>
        </w:rPr>
      </w:pPr>
      <w:r w:rsidRPr="006849C3">
        <w:rPr>
          <w:rFonts w:asciiTheme="minorHAnsi" w:hAnsiTheme="minorHAnsi" w:cstheme="minorHAnsi"/>
        </w:rPr>
        <w:t>The hypocrisy of Israel’s refusal to acknowledge its own massive military interventions in Lebanon, Syria, Gaza and even Iraq, while decrying Iran’s involvement in Syria, is almost breathtaking.</w:t>
      </w:r>
    </w:p>
    <w:p w14:paraId="05742123" w14:textId="77777777" w:rsidR="00635F20" w:rsidRPr="006849C3" w:rsidRDefault="00635F20" w:rsidP="00635F20">
      <w:pPr>
        <w:rPr>
          <w:rFonts w:asciiTheme="minorHAnsi" w:hAnsiTheme="minorHAnsi" w:cstheme="minorHAnsi"/>
        </w:rPr>
      </w:pPr>
      <w:r w:rsidRPr="006849C3">
        <w:rPr>
          <w:rFonts w:asciiTheme="minorHAnsi" w:hAnsiTheme="minorHAnsi" w:cstheme="minorHAnsi"/>
        </w:rPr>
        <w:t>There is next to no chance that any of this will enter into the considerations of negotiators in Vienna. Unlike Israel, they are interested in doing a nuclear deal, not engaging in wishful thinking.</w:t>
      </w:r>
    </w:p>
    <w:p w14:paraId="5327E24D" w14:textId="77777777" w:rsidR="00635F20" w:rsidRPr="006849C3" w:rsidRDefault="00635F20" w:rsidP="00635F20">
      <w:pPr>
        <w:rPr>
          <w:rStyle w:val="StyleUnderline"/>
          <w:rFonts w:asciiTheme="minorHAnsi" w:hAnsiTheme="minorHAnsi" w:cstheme="minorHAnsi"/>
        </w:rPr>
      </w:pPr>
      <w:r w:rsidRPr="006849C3">
        <w:rPr>
          <w:rStyle w:val="StyleUnderline"/>
          <w:rFonts w:asciiTheme="minorHAnsi" w:hAnsiTheme="minorHAnsi" w:cstheme="minorHAnsi"/>
        </w:rPr>
        <w:t>Combustible Middle East mix</w:t>
      </w:r>
    </w:p>
    <w:p w14:paraId="3C2192B8" w14:textId="77777777" w:rsidR="00635F20" w:rsidRPr="006849C3" w:rsidRDefault="00635F20" w:rsidP="00635F20">
      <w:pPr>
        <w:rPr>
          <w:rStyle w:val="StyleUnderline"/>
          <w:rFonts w:asciiTheme="minorHAnsi" w:hAnsiTheme="minorHAnsi" w:cstheme="minorHAnsi"/>
        </w:rPr>
      </w:pPr>
      <w:r w:rsidRPr="006849C3">
        <w:rPr>
          <w:rFonts w:asciiTheme="minorHAnsi" w:hAnsiTheme="minorHAnsi" w:cstheme="minorHAnsi"/>
        </w:rPr>
        <w:t xml:space="preserve">Returning to the Biden administration’s global goals, </w:t>
      </w:r>
      <w:r w:rsidRPr="006849C3">
        <w:rPr>
          <w:rStyle w:val="StyleUnderline"/>
          <w:rFonts w:asciiTheme="minorHAnsi" w:hAnsiTheme="minorHAnsi" w:cstheme="minorHAnsi"/>
          <w:highlight w:val="green"/>
        </w:rPr>
        <w:t>the Middle East</w:t>
      </w:r>
      <w:r w:rsidRPr="006849C3">
        <w:rPr>
          <w:rStyle w:val="StyleUnderline"/>
          <w:rFonts w:asciiTheme="minorHAnsi" w:hAnsiTheme="minorHAnsi" w:cstheme="minorHAnsi"/>
        </w:rPr>
        <w:t xml:space="preserve"> doesn’t care about presidential priorities. It </w:t>
      </w:r>
      <w:r w:rsidRPr="006849C3">
        <w:rPr>
          <w:rStyle w:val="StyleUnderline"/>
          <w:rFonts w:asciiTheme="minorHAnsi" w:hAnsiTheme="minorHAnsi" w:cstheme="minorHAnsi"/>
          <w:highlight w:val="green"/>
        </w:rPr>
        <w:t>contains a combustible mix of</w:t>
      </w:r>
      <w:r w:rsidRPr="006849C3">
        <w:rPr>
          <w:rStyle w:val="StyleUnderline"/>
          <w:rFonts w:asciiTheme="minorHAnsi" w:hAnsiTheme="minorHAnsi" w:cstheme="minorHAnsi"/>
        </w:rPr>
        <w:t xml:space="preserve"> corrupt </w:t>
      </w:r>
      <w:r w:rsidRPr="006849C3">
        <w:rPr>
          <w:rStyle w:val="StyleUnderline"/>
          <w:rFonts w:asciiTheme="minorHAnsi" w:hAnsiTheme="minorHAnsi" w:cstheme="minorHAnsi"/>
          <w:highlight w:val="green"/>
        </w:rPr>
        <w:t>elites and</w:t>
      </w:r>
      <w:r w:rsidRPr="006849C3">
        <w:rPr>
          <w:rStyle w:val="StyleUnderline"/>
          <w:rFonts w:asciiTheme="minorHAnsi" w:hAnsiTheme="minorHAnsi" w:cstheme="minorHAnsi"/>
        </w:rPr>
        <w:t xml:space="preserve"> overbearing </w:t>
      </w:r>
      <w:r w:rsidRPr="006849C3">
        <w:rPr>
          <w:rStyle w:val="StyleUnderline"/>
          <w:rFonts w:asciiTheme="minorHAnsi" w:hAnsiTheme="minorHAnsi" w:cstheme="minorHAnsi"/>
          <w:highlight w:val="green"/>
        </w:rPr>
        <w:t>dictators</w:t>
      </w:r>
      <w:r w:rsidRPr="006849C3">
        <w:rPr>
          <w:rStyle w:val="StyleUnderline"/>
          <w:rFonts w:asciiTheme="minorHAnsi" w:hAnsiTheme="minorHAnsi" w:cstheme="minorHAnsi"/>
        </w:rPr>
        <w:t xml:space="preserve"> who do not shirk from causing mayhem in their domains. And one of them, perhaps </w:t>
      </w:r>
      <w:r w:rsidRPr="006849C3">
        <w:rPr>
          <w:rStyle w:val="StyleUnderline"/>
          <w:rFonts w:asciiTheme="minorHAnsi" w:hAnsiTheme="minorHAnsi" w:cstheme="minorHAnsi"/>
          <w:highlight w:val="green"/>
        </w:rPr>
        <w:t>a desperate</w:t>
      </w:r>
      <w:r w:rsidRPr="006849C3">
        <w:rPr>
          <w:rStyle w:val="StyleUnderline"/>
          <w:rFonts w:asciiTheme="minorHAnsi" w:hAnsiTheme="minorHAnsi" w:cstheme="minorHAnsi"/>
        </w:rPr>
        <w:t xml:space="preserve"> Israeli prime </w:t>
      </w:r>
      <w:r w:rsidRPr="006849C3">
        <w:rPr>
          <w:rStyle w:val="StyleUnderline"/>
          <w:rFonts w:asciiTheme="minorHAnsi" w:hAnsiTheme="minorHAnsi" w:cstheme="minorHAnsi"/>
          <w:highlight w:val="green"/>
        </w:rPr>
        <w:t>minister</w:t>
      </w:r>
      <w:r w:rsidRPr="006849C3">
        <w:rPr>
          <w:rFonts w:asciiTheme="minorHAnsi" w:hAnsiTheme="minorHAnsi" w:cstheme="minorHAnsi"/>
        </w:rPr>
        <w:t xml:space="preserve"> or an ageing ayatollah eager to preserve his honour and legacy</w:t>
      </w:r>
      <w:r w:rsidRPr="006849C3">
        <w:rPr>
          <w:rStyle w:val="StyleUnderline"/>
          <w:rFonts w:asciiTheme="minorHAnsi" w:hAnsiTheme="minorHAnsi" w:cstheme="minorHAnsi"/>
        </w:rPr>
        <w:t xml:space="preserve">, </w:t>
      </w:r>
      <w:r w:rsidRPr="006849C3">
        <w:rPr>
          <w:rStyle w:val="StyleUnderline"/>
          <w:rFonts w:asciiTheme="minorHAnsi" w:hAnsiTheme="minorHAnsi" w:cstheme="minorHAnsi"/>
          <w:highlight w:val="green"/>
        </w:rPr>
        <w:t xml:space="preserve">could </w:t>
      </w:r>
      <w:r w:rsidRPr="006849C3">
        <w:rPr>
          <w:rStyle w:val="StyleUnderline"/>
          <w:rFonts w:asciiTheme="minorHAnsi" w:hAnsiTheme="minorHAnsi" w:cstheme="minorHAnsi"/>
        </w:rPr>
        <w:t xml:space="preserve">inadvertently (or intentionally) </w:t>
      </w:r>
      <w:r w:rsidRPr="006849C3">
        <w:rPr>
          <w:rStyle w:val="StyleUnderline"/>
          <w:rFonts w:asciiTheme="minorHAnsi" w:hAnsiTheme="minorHAnsi" w:cstheme="minorHAnsi"/>
          <w:highlight w:val="green"/>
        </w:rPr>
        <w:t>set the entire region aflame.</w:t>
      </w:r>
      <w:r w:rsidRPr="006849C3">
        <w:rPr>
          <w:rStyle w:val="StyleUnderline"/>
          <w:rFonts w:asciiTheme="minorHAnsi" w:hAnsiTheme="minorHAnsi" w:cstheme="minorHAnsi"/>
        </w:rPr>
        <w:t xml:space="preserve"> </w:t>
      </w:r>
    </w:p>
    <w:p w14:paraId="6F066226" w14:textId="77777777" w:rsidR="00635F20" w:rsidRPr="006849C3" w:rsidRDefault="00635F20" w:rsidP="00635F20">
      <w:pPr>
        <w:rPr>
          <w:rStyle w:val="StyleUnderline"/>
          <w:rFonts w:asciiTheme="minorHAnsi" w:hAnsiTheme="minorHAnsi" w:cstheme="minorHAnsi"/>
        </w:rPr>
      </w:pPr>
      <w:r w:rsidRPr="006849C3">
        <w:rPr>
          <w:rFonts w:asciiTheme="minorHAnsi" w:hAnsiTheme="minorHAnsi" w:cstheme="minorHAnsi"/>
        </w:rPr>
        <w:t>If Biden doesn’t act quickly and decisively</w:t>
      </w:r>
      <w:r w:rsidRPr="006849C3">
        <w:rPr>
          <w:rStyle w:val="StyleUnderline"/>
          <w:rFonts w:asciiTheme="minorHAnsi" w:hAnsiTheme="minorHAnsi" w:cstheme="minorHAnsi"/>
        </w:rPr>
        <w:t xml:space="preserve">, </w:t>
      </w:r>
      <w:r w:rsidRPr="006849C3">
        <w:rPr>
          <w:rStyle w:val="StyleUnderline"/>
          <w:rFonts w:asciiTheme="minorHAnsi" w:hAnsiTheme="minorHAnsi" w:cstheme="minorHAnsi"/>
          <w:highlight w:val="green"/>
        </w:rPr>
        <w:t>there is a sizeable risk that another missile</w:t>
      </w:r>
      <w:r w:rsidRPr="006849C3">
        <w:rPr>
          <w:rStyle w:val="StyleUnderline"/>
          <w:rFonts w:asciiTheme="minorHAnsi" w:hAnsiTheme="minorHAnsi" w:cstheme="minorHAnsi"/>
        </w:rPr>
        <w:t xml:space="preserve"> from one country or the other will hit a target and cause devastation. That </w:t>
      </w:r>
      <w:r w:rsidRPr="006849C3">
        <w:rPr>
          <w:rStyle w:val="StyleUnderline"/>
          <w:rFonts w:asciiTheme="minorHAnsi" w:hAnsiTheme="minorHAnsi" w:cstheme="minorHAnsi"/>
          <w:highlight w:val="green"/>
        </w:rPr>
        <w:t>would mark a point of no return</w:t>
      </w:r>
      <w:r w:rsidRPr="006849C3">
        <w:rPr>
          <w:rFonts w:asciiTheme="minorHAnsi" w:hAnsiTheme="minorHAnsi" w:cstheme="minorHAnsi"/>
        </w:rPr>
        <w:t xml:space="preserve">, like the assassination of Archduke Franz Ferdinand in Sarajevo in 1914, which led to World War One. </w:t>
      </w:r>
      <w:r w:rsidRPr="006849C3">
        <w:rPr>
          <w:rStyle w:val="StyleUnderline"/>
          <w:rFonts w:asciiTheme="minorHAnsi" w:hAnsiTheme="minorHAnsi" w:cstheme="minorHAnsi"/>
        </w:rPr>
        <w:t xml:space="preserve">The difference is that in 1914, armies fought with guns, bayonets and artillery. Today, </w:t>
      </w:r>
      <w:r w:rsidRPr="006849C3">
        <w:rPr>
          <w:rStyle w:val="StyleUnderline"/>
          <w:rFonts w:asciiTheme="minorHAnsi" w:hAnsiTheme="minorHAnsi" w:cstheme="minorHAnsi"/>
          <w:highlight w:val="green"/>
        </w:rPr>
        <w:t>they will fight with</w:t>
      </w:r>
      <w:r w:rsidRPr="006849C3">
        <w:rPr>
          <w:rStyle w:val="StyleUnderline"/>
          <w:rFonts w:asciiTheme="minorHAnsi" w:hAnsiTheme="minorHAnsi" w:cstheme="minorHAnsi"/>
        </w:rPr>
        <w:t xml:space="preserve"> F-35s, ballistic missiles and possibly </w:t>
      </w:r>
      <w:r w:rsidRPr="006849C3">
        <w:rPr>
          <w:rStyle w:val="StyleUnderline"/>
          <w:rFonts w:asciiTheme="minorHAnsi" w:hAnsiTheme="minorHAnsi" w:cstheme="minorHAnsi"/>
          <w:highlight w:val="green"/>
        </w:rPr>
        <w:t>nuclear weapons.</w:t>
      </w:r>
    </w:p>
    <w:p w14:paraId="62F04CAE" w14:textId="77777777" w:rsidR="00635F20" w:rsidRPr="006849C3" w:rsidRDefault="00635F20" w:rsidP="00635F20">
      <w:pPr>
        <w:rPr>
          <w:rFonts w:asciiTheme="minorHAnsi" w:hAnsiTheme="minorHAnsi" w:cstheme="minorHAnsi"/>
        </w:rPr>
      </w:pPr>
    </w:p>
    <w:p w14:paraId="37BA993C" w14:textId="77777777" w:rsidR="00635F20" w:rsidRPr="006849C3" w:rsidRDefault="00635F20" w:rsidP="00635F20">
      <w:pPr>
        <w:pStyle w:val="Heading4"/>
        <w:rPr>
          <w:rFonts w:asciiTheme="minorHAnsi" w:hAnsiTheme="minorHAnsi" w:cstheme="minorHAnsi"/>
        </w:rPr>
      </w:pPr>
      <w:r w:rsidRPr="006849C3">
        <w:rPr>
          <w:rFonts w:asciiTheme="minorHAnsi" w:hAnsiTheme="minorHAnsi" w:cstheme="minorHAnsi"/>
        </w:rPr>
        <w:t xml:space="preserve">Regional war escalates </w:t>
      </w:r>
      <w:r w:rsidRPr="006849C3">
        <w:rPr>
          <w:rFonts w:asciiTheme="minorHAnsi" w:hAnsiTheme="minorHAnsi" w:cstheme="minorHAnsi"/>
          <w:u w:val="single"/>
        </w:rPr>
        <w:t>quickly</w:t>
      </w:r>
      <w:r w:rsidRPr="006849C3">
        <w:rPr>
          <w:rFonts w:asciiTheme="minorHAnsi" w:hAnsiTheme="minorHAnsi" w:cstheme="minorHAnsi"/>
        </w:rPr>
        <w:t xml:space="preserve"> and draws in Russia and the US.</w:t>
      </w:r>
    </w:p>
    <w:p w14:paraId="0C956D77" w14:textId="77777777" w:rsidR="00635F20" w:rsidRPr="006849C3" w:rsidRDefault="00635F20" w:rsidP="00635F20">
      <w:pPr>
        <w:rPr>
          <w:rFonts w:asciiTheme="minorHAnsi" w:hAnsiTheme="minorHAnsi" w:cstheme="minorHAnsi"/>
        </w:rPr>
      </w:pPr>
      <w:r w:rsidRPr="006849C3">
        <w:rPr>
          <w:rStyle w:val="Style13ptBold"/>
          <w:rFonts w:asciiTheme="minorHAnsi" w:hAnsiTheme="minorHAnsi" w:cstheme="minorHAnsi"/>
        </w:rPr>
        <w:t>Hour 18</w:t>
      </w:r>
      <w:r w:rsidRPr="006849C3">
        <w:rPr>
          <w:rFonts w:asciiTheme="minorHAnsi" w:hAnsiTheme="minorHAnsi" w:cstheme="minorHAnsi"/>
        </w:rPr>
        <w:t xml:space="preserve"> (Maj. Nadav Ben Hour, a visiting military fellow with The Washington Institute, “The Great Middle Eastern War of 2019,” 8/20, </w:t>
      </w:r>
      <w:hyperlink r:id="rId16" w:history="1">
        <w:r w:rsidRPr="006849C3">
          <w:rPr>
            <w:rStyle w:val="Hyperlink"/>
            <w:rFonts w:asciiTheme="minorHAnsi" w:hAnsiTheme="minorHAnsi" w:cstheme="minorHAnsi"/>
          </w:rPr>
          <w:t>https://www.washingtoninstitute.org/policy-analysis/view/the-great-middle-eastern-war-of-2019</w:t>
        </w:r>
      </w:hyperlink>
      <w:r w:rsidRPr="006849C3">
        <w:rPr>
          <w:rFonts w:asciiTheme="minorHAnsi" w:hAnsiTheme="minorHAnsi" w:cstheme="minorHAnsi"/>
        </w:rPr>
        <w:t xml:space="preserve">) </w:t>
      </w:r>
    </w:p>
    <w:p w14:paraId="5B951976" w14:textId="77777777" w:rsidR="00635F20" w:rsidRPr="006849C3" w:rsidRDefault="00635F20" w:rsidP="00635F20">
      <w:pPr>
        <w:rPr>
          <w:rFonts w:asciiTheme="minorHAnsi" w:hAnsiTheme="minorHAnsi" w:cstheme="minorHAnsi"/>
        </w:rPr>
      </w:pPr>
      <w:r w:rsidRPr="006849C3">
        <w:rPr>
          <w:rFonts w:asciiTheme="minorHAnsi" w:hAnsiTheme="minorHAnsi" w:cstheme="minorHAnsi"/>
        </w:rPr>
        <w:t xml:space="preserve">MULTIPLE ACTORS, FRONTS, AND DOMAINS </w:t>
      </w:r>
      <w:r w:rsidRPr="006849C3">
        <w:rPr>
          <w:rStyle w:val="StyleUnderline"/>
          <w:rFonts w:asciiTheme="minorHAnsi" w:hAnsiTheme="minorHAnsi" w:cstheme="minorHAnsi"/>
        </w:rPr>
        <w:t xml:space="preserve">The </w:t>
      </w:r>
      <w:r w:rsidRPr="006849C3">
        <w:rPr>
          <w:rStyle w:val="StyleUnderline"/>
          <w:rFonts w:asciiTheme="minorHAnsi" w:hAnsiTheme="minorHAnsi" w:cstheme="minorHAnsi"/>
          <w:highlight w:val="green"/>
        </w:rPr>
        <w:t>potential for</w:t>
      </w:r>
      <w:r w:rsidRPr="006849C3">
        <w:rPr>
          <w:rFonts w:asciiTheme="minorHAnsi" w:hAnsiTheme="minorHAnsi" w:cstheme="minorHAnsi"/>
        </w:rPr>
        <w:t xml:space="preserve"> yet </w:t>
      </w:r>
      <w:r w:rsidRPr="006849C3">
        <w:rPr>
          <w:rStyle w:val="StyleUnderline"/>
          <w:rFonts w:asciiTheme="minorHAnsi" w:hAnsiTheme="minorHAnsi" w:cstheme="minorHAnsi"/>
        </w:rPr>
        <w:t xml:space="preserve">another </w:t>
      </w:r>
      <w:r w:rsidRPr="006849C3">
        <w:rPr>
          <w:rStyle w:val="StyleUnderline"/>
          <w:rFonts w:asciiTheme="minorHAnsi" w:hAnsiTheme="minorHAnsi" w:cstheme="minorHAnsi"/>
          <w:highlight w:val="green"/>
        </w:rPr>
        <w:t>war</w:t>
      </w:r>
      <w:r w:rsidRPr="006849C3">
        <w:rPr>
          <w:rFonts w:asciiTheme="minorHAnsi" w:hAnsiTheme="minorHAnsi" w:cstheme="minorHAnsi"/>
        </w:rPr>
        <w:t xml:space="preserve">—one </w:t>
      </w:r>
      <w:r w:rsidRPr="006849C3">
        <w:rPr>
          <w:rStyle w:val="StyleUnderline"/>
          <w:rFonts w:asciiTheme="minorHAnsi" w:hAnsiTheme="minorHAnsi" w:cstheme="minorHAnsi"/>
          <w:highlight w:val="green"/>
        </w:rPr>
        <w:t xml:space="preserve">of </w:t>
      </w:r>
      <w:r w:rsidRPr="006849C3">
        <w:rPr>
          <w:rStyle w:val="Emphasis"/>
          <w:rFonts w:asciiTheme="minorHAnsi" w:hAnsiTheme="minorHAnsi" w:cstheme="minorHAnsi"/>
          <w:highlight w:val="green"/>
        </w:rPr>
        <w:t>unprecedented scope</w:t>
      </w:r>
      <w:r w:rsidRPr="006849C3">
        <w:rPr>
          <w:rFonts w:asciiTheme="minorHAnsi" w:hAnsiTheme="minorHAnsi" w:cstheme="minorHAnsi"/>
          <w:highlight w:val="green"/>
        </w:rPr>
        <w:t xml:space="preserve"> </w:t>
      </w:r>
      <w:r w:rsidRPr="006849C3">
        <w:rPr>
          <w:rFonts w:asciiTheme="minorHAnsi" w:hAnsiTheme="minorHAnsi" w:cstheme="minorHAnsi"/>
        </w:rPr>
        <w:t xml:space="preserve">and complexity—is an outcome of the Syrian civil war, which has enabled Iran to build a military infrastructure in Syria and to deploy its Shi’a “foreign legion” to Israel’s borders. War is now possible </w:t>
      </w:r>
      <w:r w:rsidRPr="006849C3">
        <w:rPr>
          <w:rStyle w:val="StyleUnderline"/>
          <w:rFonts w:asciiTheme="minorHAnsi" w:hAnsiTheme="minorHAnsi" w:cstheme="minorHAnsi"/>
          <w:highlight w:val="green"/>
        </w:rPr>
        <w:t>on multiple fronts</w:t>
      </w:r>
      <w:r w:rsidRPr="006849C3">
        <w:rPr>
          <w:rStyle w:val="StyleUnderline"/>
          <w:rFonts w:asciiTheme="minorHAnsi" w:hAnsiTheme="minorHAnsi" w:cstheme="minorHAnsi"/>
        </w:rPr>
        <w:t xml:space="preserve"> and in far-flung theaters,</w:t>
      </w:r>
      <w:r w:rsidRPr="006849C3">
        <w:rPr>
          <w:rFonts w:asciiTheme="minorHAnsi" w:hAnsiTheme="minorHAnsi" w:cstheme="minorHAnsi"/>
        </w:rPr>
        <w:t xml:space="preserve"> fought on land, in the air, at sea, and in information and cyber domains </w:t>
      </w:r>
      <w:r w:rsidRPr="006849C3">
        <w:rPr>
          <w:rStyle w:val="StyleUnderline"/>
          <w:rFonts w:asciiTheme="minorHAnsi" w:hAnsiTheme="minorHAnsi" w:cstheme="minorHAnsi"/>
        </w:rPr>
        <w:t>by fighters from Hezbollah, Iran, Syria, Iraq, Afghanistan, Pakistan, and even Yemen</w:t>
      </w:r>
      <w:r w:rsidRPr="006849C3">
        <w:rPr>
          <w:rFonts w:asciiTheme="minorHAnsi" w:hAnsiTheme="minorHAnsi" w:cstheme="minorHAnsi"/>
        </w:rPr>
        <w:t xml:space="preserve">. </w:t>
      </w:r>
      <w:r w:rsidRPr="006849C3">
        <w:rPr>
          <w:rStyle w:val="StyleUnderline"/>
          <w:rFonts w:asciiTheme="minorHAnsi" w:hAnsiTheme="minorHAnsi" w:cstheme="minorHAnsi"/>
        </w:rPr>
        <w:t xml:space="preserve">The widened scope of a possible </w:t>
      </w:r>
      <w:r w:rsidRPr="006849C3">
        <w:rPr>
          <w:rStyle w:val="StyleUnderline"/>
          <w:rFonts w:asciiTheme="minorHAnsi" w:hAnsiTheme="minorHAnsi" w:cstheme="minorHAnsi"/>
          <w:highlight w:val="green"/>
        </w:rPr>
        <w:t xml:space="preserve">war will create </w:t>
      </w:r>
      <w:r w:rsidRPr="006849C3">
        <w:rPr>
          <w:rStyle w:val="Emphasis"/>
          <w:rFonts w:asciiTheme="minorHAnsi" w:hAnsiTheme="minorHAnsi" w:cstheme="minorHAnsi"/>
          <w:highlight w:val="green"/>
        </w:rPr>
        <w:t>new military options</w:t>
      </w:r>
      <w:r w:rsidRPr="006849C3">
        <w:rPr>
          <w:rStyle w:val="StyleUnderline"/>
          <w:rFonts w:asciiTheme="minorHAnsi" w:hAnsiTheme="minorHAnsi" w:cstheme="minorHAnsi"/>
          <w:highlight w:val="green"/>
        </w:rPr>
        <w:t xml:space="preserve"> for Iran and Hezbollah, </w:t>
      </w:r>
      <w:r w:rsidRPr="006849C3">
        <w:rPr>
          <w:rStyle w:val="StyleUnderline"/>
          <w:rFonts w:asciiTheme="minorHAnsi" w:hAnsiTheme="minorHAnsi" w:cstheme="minorHAnsi"/>
        </w:rPr>
        <w:t xml:space="preserve">and stretch Israeli capabilities to their limits. </w:t>
      </w:r>
      <w:r w:rsidRPr="006849C3">
        <w:rPr>
          <w:rFonts w:asciiTheme="minorHAnsi" w:hAnsiTheme="minorHAnsi" w:cstheme="minorHAnsi"/>
        </w:rPr>
        <w:t xml:space="preserve">Hezbollah Secretary General Hassan Nasrallah said as much, though perhaps with some exaggeration, when he warned in June 2017 that “if an </w:t>
      </w:r>
      <w:r w:rsidRPr="006849C3">
        <w:rPr>
          <w:rStyle w:val="StyleUnderline"/>
          <w:rFonts w:asciiTheme="minorHAnsi" w:hAnsiTheme="minorHAnsi" w:cstheme="minorHAnsi"/>
        </w:rPr>
        <w:t>Israeli war</w:t>
      </w:r>
      <w:r w:rsidRPr="006849C3">
        <w:rPr>
          <w:rFonts w:asciiTheme="minorHAnsi" w:hAnsiTheme="minorHAnsi" w:cstheme="minorHAnsi"/>
        </w:rPr>
        <w:t xml:space="preserve"> is launched against Syria or Lebanon it is not known that the fighting will remain Lebanese-Israeli, or Syrian-Israeli,” and “this </w:t>
      </w:r>
      <w:r w:rsidRPr="006849C3">
        <w:rPr>
          <w:rStyle w:val="StyleUnderline"/>
          <w:rFonts w:asciiTheme="minorHAnsi" w:hAnsiTheme="minorHAnsi" w:cstheme="minorHAnsi"/>
        </w:rPr>
        <w:t>could open the way for</w:t>
      </w:r>
      <w:r w:rsidRPr="006849C3">
        <w:rPr>
          <w:rFonts w:asciiTheme="minorHAnsi" w:hAnsiTheme="minorHAnsi" w:cstheme="minorHAnsi"/>
        </w:rPr>
        <w:t xml:space="preserve"> thousands, even </w:t>
      </w:r>
      <w:r w:rsidRPr="006849C3">
        <w:rPr>
          <w:rStyle w:val="StyleUnderline"/>
          <w:rFonts w:asciiTheme="minorHAnsi" w:hAnsiTheme="minorHAnsi" w:cstheme="minorHAnsi"/>
        </w:rPr>
        <w:t>hundreds of thousands of fighters from all over the Arab and Islamic world to participate</w:t>
      </w:r>
      <w:r w:rsidRPr="006849C3">
        <w:rPr>
          <w:rFonts w:asciiTheme="minorHAnsi" w:hAnsiTheme="minorHAnsi" w:cstheme="minorHAnsi"/>
        </w:rPr>
        <w:t xml:space="preserve">.” Likewise, IRGC Commander Mohammad Ali Jafari stated in November 2017 that, “The fate of the resistance front is interwoven and they all stand united, and if Israel attacks a part of it, the other component of the front will help it.” Such a </w:t>
      </w:r>
      <w:r w:rsidRPr="006849C3">
        <w:rPr>
          <w:rStyle w:val="StyleUnderline"/>
          <w:rFonts w:asciiTheme="minorHAnsi" w:hAnsiTheme="minorHAnsi" w:cstheme="minorHAnsi"/>
          <w:highlight w:val="green"/>
        </w:rPr>
        <w:t>war is</w:t>
      </w:r>
      <w:r w:rsidRPr="006849C3">
        <w:rPr>
          <w:rFonts w:asciiTheme="minorHAnsi" w:hAnsiTheme="minorHAnsi" w:cstheme="minorHAnsi"/>
        </w:rPr>
        <w:t xml:space="preserve"> most </w:t>
      </w:r>
      <w:r w:rsidRPr="006849C3">
        <w:rPr>
          <w:rStyle w:val="StyleUnderline"/>
          <w:rFonts w:asciiTheme="minorHAnsi" w:hAnsiTheme="minorHAnsi" w:cstheme="minorHAnsi"/>
          <w:highlight w:val="green"/>
        </w:rPr>
        <w:t>likely</w:t>
      </w:r>
      <w:r w:rsidRPr="006849C3">
        <w:rPr>
          <w:rStyle w:val="StyleUnderline"/>
          <w:rFonts w:asciiTheme="minorHAnsi" w:hAnsiTheme="minorHAnsi" w:cstheme="minorHAnsi"/>
        </w:rPr>
        <w:t xml:space="preserve"> to occur </w:t>
      </w:r>
      <w:r w:rsidRPr="006849C3">
        <w:rPr>
          <w:rStyle w:val="StyleUnderline"/>
          <w:rFonts w:asciiTheme="minorHAnsi" w:hAnsiTheme="minorHAnsi" w:cstheme="minorHAnsi"/>
          <w:highlight w:val="green"/>
        </w:rPr>
        <w:t xml:space="preserve">as a result of </w:t>
      </w:r>
      <w:r w:rsidRPr="006849C3">
        <w:rPr>
          <w:rStyle w:val="Emphasis"/>
          <w:rFonts w:asciiTheme="minorHAnsi" w:hAnsiTheme="minorHAnsi" w:cstheme="minorHAnsi"/>
          <w:highlight w:val="green"/>
        </w:rPr>
        <w:t>unintended escalation</w:t>
      </w:r>
      <w:r w:rsidRPr="006849C3">
        <w:rPr>
          <w:rFonts w:asciiTheme="minorHAnsi" w:hAnsiTheme="minorHAnsi" w:cstheme="minorHAnsi"/>
        </w:rPr>
        <w:t xml:space="preserve">, </w:t>
      </w:r>
      <w:r w:rsidRPr="006849C3">
        <w:rPr>
          <w:rStyle w:val="StyleUnderline"/>
          <w:rFonts w:asciiTheme="minorHAnsi" w:hAnsiTheme="minorHAnsi" w:cstheme="minorHAnsi"/>
        </w:rPr>
        <w:t>after another Iranian action</w:t>
      </w:r>
      <w:r w:rsidRPr="006849C3">
        <w:rPr>
          <w:rFonts w:asciiTheme="minorHAnsi" w:hAnsiTheme="minorHAnsi" w:cstheme="minorHAnsi"/>
        </w:rPr>
        <w:t xml:space="preserve"> against Israel from Syria, </w:t>
      </w:r>
      <w:r w:rsidRPr="006849C3">
        <w:rPr>
          <w:rStyle w:val="StyleUnderline"/>
          <w:rFonts w:asciiTheme="minorHAnsi" w:hAnsiTheme="minorHAnsi" w:cstheme="minorHAnsi"/>
        </w:rPr>
        <w:t xml:space="preserve">or </w:t>
      </w:r>
      <w:r w:rsidRPr="006849C3">
        <w:rPr>
          <w:rStyle w:val="StyleUnderline"/>
          <w:rFonts w:asciiTheme="minorHAnsi" w:hAnsiTheme="minorHAnsi" w:cstheme="minorHAnsi"/>
          <w:highlight w:val="green"/>
        </w:rPr>
        <w:t xml:space="preserve">after an </w:t>
      </w:r>
      <w:r w:rsidRPr="006849C3">
        <w:rPr>
          <w:rStyle w:val="Emphasis"/>
          <w:rFonts w:asciiTheme="minorHAnsi" w:hAnsiTheme="minorHAnsi" w:cstheme="minorHAnsi"/>
          <w:highlight w:val="green"/>
        </w:rPr>
        <w:t>Israeli strike</w:t>
      </w:r>
      <w:r w:rsidRPr="006849C3">
        <w:rPr>
          <w:rFonts w:asciiTheme="minorHAnsi" w:hAnsiTheme="minorHAnsi" w:cstheme="minorHAnsi"/>
        </w:rPr>
        <w:t xml:space="preserve"> in Lebanon or Syria (for example, against missile production facilities). It could start as a result of a U.S. and/or Israeli strike on Iran’s nuclear program. It might even come about as a result of a conflict that starts in the Gulf but that reaches Israel’s borders—perhaps as a result of Iranian diversionary moves (much as Saddam Hussein tried in 1991 to derail the U.S. military campaign to expel Iraqi forces from Kuwait by launching missiles at Israel). A new northern war could resemble one of several scenarios: Lebanon War Plus. A war between Israel and Hezbollah in Lebanon, in which Iranians, thousands of foreign Shi’a fighters, and even Hamas (which has established a limited military presence in southern Lebanon) also participate. The Syrian front remains relatively quiet, with Israel acting there on a limited basis to interdict the movement of fighters and capabilities into Lebanon. </w:t>
      </w:r>
      <w:r w:rsidRPr="006849C3">
        <w:rPr>
          <w:rStyle w:val="StyleUnderline"/>
          <w:rFonts w:asciiTheme="minorHAnsi" w:hAnsiTheme="minorHAnsi" w:cstheme="minorHAnsi"/>
        </w:rPr>
        <w:t>War in Syria</w:t>
      </w:r>
      <w:r w:rsidRPr="006849C3">
        <w:rPr>
          <w:rFonts w:asciiTheme="minorHAnsi" w:hAnsiTheme="minorHAnsi" w:cstheme="minorHAnsi"/>
        </w:rPr>
        <w:t xml:space="preserve">. A war between Israeli and Iranian forces, Shi’a militias (including Hezbollah fighters), and perhaps even elements of the Syrian military, fought on Syrian territory. The Lebanese front remains relatively quiet. Should Syrian ground forces get drawn into combat, however, </w:t>
      </w:r>
      <w:r w:rsidRPr="006849C3">
        <w:rPr>
          <w:rStyle w:val="Emphasis"/>
          <w:rFonts w:asciiTheme="minorHAnsi" w:hAnsiTheme="minorHAnsi" w:cstheme="minorHAnsi"/>
          <w:highlight w:val="green"/>
        </w:rPr>
        <w:t>Russia</w:t>
      </w:r>
      <w:r w:rsidRPr="006849C3">
        <w:rPr>
          <w:rStyle w:val="StyleUnderline"/>
          <w:rFonts w:asciiTheme="minorHAnsi" w:hAnsiTheme="minorHAnsi" w:cstheme="minorHAnsi"/>
          <w:highlight w:val="green"/>
        </w:rPr>
        <w:t xml:space="preserve"> might intervene to protect its client</w:t>
      </w:r>
      <w:r w:rsidRPr="006849C3">
        <w:rPr>
          <w:rFonts w:asciiTheme="minorHAnsi" w:hAnsiTheme="minorHAnsi" w:cstheme="minorHAnsi"/>
        </w:rPr>
        <w:t xml:space="preserve">. A Two-Front War. A war in Lebanon and Syria between Israeli and Iranian troops, Hezbollah, Shi’a militias, and perhaps even elements of the Syrian military, in which both sides treat Lebanon and Syria as a single, unified theater of operations. All three of these </w:t>
      </w:r>
      <w:r w:rsidRPr="006849C3">
        <w:rPr>
          <w:rStyle w:val="StyleUnderline"/>
          <w:rFonts w:asciiTheme="minorHAnsi" w:hAnsiTheme="minorHAnsi" w:cstheme="minorHAnsi"/>
        </w:rPr>
        <w:t>scenarios entail a potential for escalation</w:t>
      </w:r>
      <w:r w:rsidRPr="006849C3">
        <w:rPr>
          <w:rFonts w:asciiTheme="minorHAnsi" w:hAnsiTheme="minorHAnsi" w:cstheme="minorHAnsi"/>
        </w:rPr>
        <w:t xml:space="preserve"> or spillover into secondary fronts or theaters, and the involvement of additional actors: Additional Fronts/Theaters. </w:t>
      </w:r>
      <w:r w:rsidRPr="006849C3">
        <w:rPr>
          <w:rStyle w:val="StyleUnderline"/>
          <w:rFonts w:asciiTheme="minorHAnsi" w:hAnsiTheme="minorHAnsi" w:cstheme="minorHAnsi"/>
        </w:rPr>
        <w:t xml:space="preserve">A </w:t>
      </w:r>
      <w:r w:rsidRPr="006849C3">
        <w:rPr>
          <w:rStyle w:val="StyleUnderline"/>
          <w:rFonts w:asciiTheme="minorHAnsi" w:hAnsiTheme="minorHAnsi" w:cstheme="minorHAnsi"/>
          <w:highlight w:val="green"/>
        </w:rPr>
        <w:t>war in Lebanon</w:t>
      </w:r>
      <w:r w:rsidRPr="006849C3">
        <w:rPr>
          <w:rFonts w:asciiTheme="minorHAnsi" w:hAnsiTheme="minorHAnsi" w:cstheme="minorHAnsi"/>
        </w:rPr>
        <w:t xml:space="preserve"> and/</w:t>
      </w:r>
      <w:r w:rsidRPr="006849C3">
        <w:rPr>
          <w:rStyle w:val="StyleUnderline"/>
          <w:rFonts w:asciiTheme="minorHAnsi" w:hAnsiTheme="minorHAnsi" w:cstheme="minorHAnsi"/>
          <w:highlight w:val="green"/>
        </w:rPr>
        <w:t>or Syria might prompt: attacks on Israel</w:t>
      </w:r>
      <w:r w:rsidRPr="006849C3">
        <w:rPr>
          <w:rFonts w:asciiTheme="minorHAnsi" w:hAnsiTheme="minorHAnsi" w:cstheme="minorHAnsi"/>
        </w:rPr>
        <w:t xml:space="preserve"> from Gaza, unrest in the West Bank, </w:t>
      </w:r>
      <w:r w:rsidRPr="006849C3">
        <w:rPr>
          <w:rStyle w:val="StyleUnderline"/>
          <w:rFonts w:asciiTheme="minorHAnsi" w:hAnsiTheme="minorHAnsi" w:cstheme="minorHAnsi"/>
          <w:highlight w:val="green"/>
        </w:rPr>
        <w:t xml:space="preserve">or </w:t>
      </w:r>
      <w:r w:rsidRPr="006849C3">
        <w:rPr>
          <w:rStyle w:val="Emphasis"/>
          <w:rFonts w:asciiTheme="minorHAnsi" w:hAnsiTheme="minorHAnsi" w:cstheme="minorHAnsi"/>
          <w:highlight w:val="green"/>
        </w:rPr>
        <w:t>terrorist attacks</w:t>
      </w:r>
      <w:r w:rsidRPr="006849C3">
        <w:rPr>
          <w:rFonts w:asciiTheme="minorHAnsi" w:hAnsiTheme="minorHAnsi" w:cstheme="minorHAnsi"/>
        </w:rPr>
        <w:t xml:space="preserve"> in Israel; Houthi attacks on Israeli interests (such as Israeli maritime traffic in the Bab al-Mandeb Strait), or </w:t>
      </w:r>
      <w:r w:rsidRPr="006849C3">
        <w:rPr>
          <w:rStyle w:val="Emphasis"/>
          <w:rFonts w:asciiTheme="minorHAnsi" w:hAnsiTheme="minorHAnsi" w:cstheme="minorHAnsi"/>
          <w:highlight w:val="green"/>
        </w:rPr>
        <w:t>Israeli strikes</w:t>
      </w:r>
      <w:r w:rsidRPr="006849C3">
        <w:rPr>
          <w:rFonts w:asciiTheme="minorHAnsi" w:hAnsiTheme="minorHAnsi" w:cstheme="minorHAnsi"/>
        </w:rPr>
        <w:t xml:space="preserve"> on Houthi targets in Yemen; missile attacks on Israel by Shi’a militias in Iraq, and Israeli counterstrikes. Some of these militias have already warned that the latter could trigger </w:t>
      </w:r>
      <w:r w:rsidRPr="006849C3">
        <w:rPr>
          <w:rStyle w:val="Emphasis"/>
          <w:rFonts w:asciiTheme="minorHAnsi" w:hAnsiTheme="minorHAnsi" w:cstheme="minorHAnsi"/>
          <w:highlight w:val="green"/>
        </w:rPr>
        <w:t>attacks on U.S. personnel</w:t>
      </w:r>
      <w:r w:rsidRPr="006849C3">
        <w:rPr>
          <w:rStyle w:val="StyleUnderline"/>
          <w:rFonts w:asciiTheme="minorHAnsi" w:hAnsiTheme="minorHAnsi" w:cstheme="minorHAnsi"/>
        </w:rPr>
        <w:t xml:space="preserve"> in Iraq</w:t>
      </w:r>
      <w:r w:rsidRPr="006849C3">
        <w:rPr>
          <w:rFonts w:asciiTheme="minorHAnsi" w:hAnsiTheme="minorHAnsi" w:cstheme="minorHAnsi"/>
        </w:rPr>
        <w:t>. Israel vs. Iran. During fighting in Syria or Lebanon, Israel attacks Iran to strike a blow against the central pillar of the enemy coalition, and to thereby influence the course of the war. Alternatively, Iran augments attacks on Israel from Syria or Lebanon with attacks from its own territory, perhaps after suffering heavy losses in Syria. These could take the form of air or missile strikes and/or destructive cyberattacks on military targets and critical infrastructure. A Regional War? A low-probability/high-impact scenario in which</w:t>
      </w:r>
      <w:r w:rsidRPr="006849C3">
        <w:rPr>
          <w:rStyle w:val="StyleUnderline"/>
          <w:rFonts w:asciiTheme="minorHAnsi" w:hAnsiTheme="minorHAnsi" w:cstheme="minorHAnsi"/>
          <w:sz w:val="16"/>
        </w:rPr>
        <w:t xml:space="preserve"> </w:t>
      </w:r>
      <w:r w:rsidRPr="006849C3">
        <w:rPr>
          <w:rStyle w:val="StyleUnderline"/>
          <w:rFonts w:asciiTheme="minorHAnsi" w:hAnsiTheme="minorHAnsi" w:cstheme="minorHAnsi"/>
          <w:highlight w:val="green"/>
        </w:rPr>
        <w:t>a conflict</w:t>
      </w:r>
      <w:r w:rsidRPr="006849C3">
        <w:rPr>
          <w:rFonts w:asciiTheme="minorHAnsi" w:hAnsiTheme="minorHAnsi" w:cstheme="minorHAnsi"/>
        </w:rPr>
        <w:t xml:space="preserve"> in the Levant </w:t>
      </w:r>
      <w:r w:rsidRPr="006849C3">
        <w:rPr>
          <w:rStyle w:val="StyleUnderline"/>
          <w:rFonts w:asciiTheme="minorHAnsi" w:hAnsiTheme="minorHAnsi" w:cstheme="minorHAnsi"/>
          <w:highlight w:val="green"/>
        </w:rPr>
        <w:t xml:space="preserve">morphs into a </w:t>
      </w:r>
      <w:r w:rsidRPr="006849C3">
        <w:rPr>
          <w:rStyle w:val="Emphasis"/>
          <w:rFonts w:asciiTheme="minorHAnsi" w:hAnsiTheme="minorHAnsi" w:cstheme="minorHAnsi"/>
          <w:highlight w:val="green"/>
        </w:rPr>
        <w:t>regional war</w:t>
      </w:r>
      <w:r w:rsidRPr="006849C3">
        <w:rPr>
          <w:rFonts w:asciiTheme="minorHAnsi" w:hAnsiTheme="minorHAnsi" w:cstheme="minorHAnsi"/>
        </w:rPr>
        <w:t xml:space="preserve"> involving Saudi Arabia and perhaps the United Arab Emirates as well. </w:t>
      </w:r>
      <w:r w:rsidRPr="006849C3">
        <w:rPr>
          <w:rStyle w:val="StyleUnderline"/>
          <w:rFonts w:asciiTheme="minorHAnsi" w:hAnsiTheme="minorHAnsi" w:cstheme="minorHAnsi"/>
          <w:highlight w:val="green"/>
        </w:rPr>
        <w:t>Israel responds to attacks</w:t>
      </w:r>
      <w:r w:rsidRPr="006849C3">
        <w:rPr>
          <w:rFonts w:asciiTheme="minorHAnsi" w:hAnsiTheme="minorHAnsi" w:cstheme="minorHAnsi"/>
        </w:rPr>
        <w:t xml:space="preserve"> on its critical infrastructure </w:t>
      </w:r>
      <w:r w:rsidRPr="006849C3">
        <w:rPr>
          <w:rStyle w:val="StyleUnderline"/>
          <w:rFonts w:asciiTheme="minorHAnsi" w:hAnsiTheme="minorHAnsi" w:cstheme="minorHAnsi"/>
          <w:highlight w:val="green"/>
        </w:rPr>
        <w:t>with</w:t>
      </w:r>
      <w:r w:rsidRPr="006849C3">
        <w:rPr>
          <w:rFonts w:asciiTheme="minorHAnsi" w:hAnsiTheme="minorHAnsi" w:cstheme="minorHAnsi"/>
        </w:rPr>
        <w:t xml:space="preserve"> air </w:t>
      </w:r>
      <w:r w:rsidRPr="006849C3">
        <w:rPr>
          <w:rStyle w:val="StyleUnderline"/>
          <w:rFonts w:asciiTheme="minorHAnsi" w:hAnsiTheme="minorHAnsi" w:cstheme="minorHAnsi"/>
          <w:highlight w:val="green"/>
        </w:rPr>
        <w:t>strikes</w:t>
      </w:r>
      <w:r w:rsidRPr="006849C3">
        <w:rPr>
          <w:rFonts w:asciiTheme="minorHAnsi" w:hAnsiTheme="minorHAnsi" w:cstheme="minorHAnsi"/>
        </w:rPr>
        <w:t xml:space="preserve"> or cyberattacks </w:t>
      </w:r>
      <w:r w:rsidRPr="006849C3">
        <w:rPr>
          <w:rStyle w:val="StyleUnderline"/>
          <w:rFonts w:asciiTheme="minorHAnsi" w:hAnsiTheme="minorHAnsi" w:cstheme="minorHAnsi"/>
          <w:highlight w:val="green"/>
        </w:rPr>
        <w:t>on Iran</w:t>
      </w:r>
      <w:r w:rsidRPr="006849C3">
        <w:rPr>
          <w:rStyle w:val="StyleUnderline"/>
          <w:rFonts w:asciiTheme="minorHAnsi" w:hAnsiTheme="minorHAnsi" w:cstheme="minorHAnsi"/>
        </w:rPr>
        <w:t>’s oil industry or</w:t>
      </w:r>
      <w:r w:rsidRPr="006849C3">
        <w:rPr>
          <w:rFonts w:asciiTheme="minorHAnsi" w:hAnsiTheme="minorHAnsi" w:cstheme="minorHAnsi"/>
        </w:rPr>
        <w:t xml:space="preserve"> even its </w:t>
      </w:r>
      <w:r w:rsidRPr="006849C3">
        <w:rPr>
          <w:rStyle w:val="StyleUnderline"/>
          <w:rFonts w:asciiTheme="minorHAnsi" w:hAnsiTheme="minorHAnsi" w:cstheme="minorHAnsi"/>
        </w:rPr>
        <w:t>nuclear facilities</w:t>
      </w:r>
      <w:r w:rsidRPr="006849C3">
        <w:rPr>
          <w:rFonts w:asciiTheme="minorHAnsi" w:hAnsiTheme="minorHAnsi" w:cstheme="minorHAnsi"/>
        </w:rPr>
        <w:t xml:space="preserve">—with the encouragement and perhaps logistical assistance of Gulf Arab states. </w:t>
      </w:r>
      <w:r w:rsidRPr="006849C3">
        <w:rPr>
          <w:rStyle w:val="StyleUnderline"/>
          <w:rFonts w:asciiTheme="minorHAnsi" w:hAnsiTheme="minorHAnsi" w:cstheme="minorHAnsi"/>
          <w:highlight w:val="green"/>
        </w:rPr>
        <w:t>Iran retaliates</w:t>
      </w:r>
      <w:r w:rsidRPr="006849C3">
        <w:rPr>
          <w:rFonts w:asciiTheme="minorHAnsi" w:hAnsiTheme="minorHAnsi" w:cstheme="minorHAnsi"/>
        </w:rPr>
        <w:t xml:space="preserve"> against Israel, </w:t>
      </w:r>
      <w:r w:rsidRPr="006849C3">
        <w:rPr>
          <w:rStyle w:val="StyleUnderline"/>
          <w:rFonts w:asciiTheme="minorHAnsi" w:hAnsiTheme="minorHAnsi" w:cstheme="minorHAnsi"/>
        </w:rPr>
        <w:t>but also conducts missile strikes, sabotage, or cyberattacks</w:t>
      </w:r>
      <w:r w:rsidRPr="006849C3">
        <w:rPr>
          <w:rFonts w:asciiTheme="minorHAnsi" w:hAnsiTheme="minorHAnsi" w:cstheme="minorHAnsi"/>
        </w:rPr>
        <w:t xml:space="preserve"> on Arab oil facilities across the Gulf, </w:t>
      </w:r>
      <w:r w:rsidRPr="006849C3">
        <w:rPr>
          <w:rStyle w:val="StyleUnderline"/>
          <w:rFonts w:asciiTheme="minorHAnsi" w:hAnsiTheme="minorHAnsi" w:cstheme="minorHAnsi"/>
          <w:highlight w:val="green"/>
        </w:rPr>
        <w:t xml:space="preserve">leading to </w:t>
      </w:r>
      <w:r w:rsidRPr="006849C3">
        <w:rPr>
          <w:rStyle w:val="Emphasis"/>
          <w:rFonts w:asciiTheme="minorHAnsi" w:hAnsiTheme="minorHAnsi" w:cstheme="minorHAnsi"/>
          <w:highlight w:val="green"/>
        </w:rPr>
        <w:t>escalation</w:t>
      </w:r>
      <w:r w:rsidRPr="006849C3">
        <w:rPr>
          <w:rStyle w:val="StyleUnderline"/>
          <w:rFonts w:asciiTheme="minorHAnsi" w:hAnsiTheme="minorHAnsi" w:cstheme="minorHAnsi"/>
        </w:rPr>
        <w:t xml:space="preserve"> there</w:t>
      </w:r>
      <w:r w:rsidRPr="006849C3">
        <w:rPr>
          <w:rFonts w:asciiTheme="minorHAnsi" w:hAnsiTheme="minorHAnsi" w:cstheme="minorHAnsi"/>
        </w:rPr>
        <w:t xml:space="preserve">, </w:t>
      </w:r>
      <w:r w:rsidRPr="006849C3">
        <w:rPr>
          <w:rStyle w:val="StyleUnderline"/>
          <w:rFonts w:asciiTheme="minorHAnsi" w:hAnsiTheme="minorHAnsi" w:cstheme="minorHAnsi"/>
          <w:highlight w:val="green"/>
        </w:rPr>
        <w:t>and</w:t>
      </w:r>
      <w:r w:rsidRPr="006849C3">
        <w:rPr>
          <w:rFonts w:asciiTheme="minorHAnsi" w:hAnsiTheme="minorHAnsi" w:cstheme="minorHAnsi"/>
        </w:rPr>
        <w:t xml:space="preserve"> perhaps even </w:t>
      </w:r>
      <w:r w:rsidRPr="006849C3">
        <w:rPr>
          <w:rStyle w:val="Emphasis"/>
          <w:rFonts w:asciiTheme="minorHAnsi" w:hAnsiTheme="minorHAnsi" w:cstheme="minorHAnsi"/>
          <w:highlight w:val="green"/>
        </w:rPr>
        <w:t>military intervention</w:t>
      </w:r>
      <w:r w:rsidRPr="006849C3">
        <w:rPr>
          <w:rFonts w:asciiTheme="minorHAnsi" w:hAnsiTheme="minorHAnsi" w:cstheme="minorHAnsi"/>
          <w:highlight w:val="green"/>
        </w:rPr>
        <w:t xml:space="preserve"> </w:t>
      </w:r>
      <w:r w:rsidRPr="006849C3">
        <w:rPr>
          <w:rStyle w:val="StyleUnderline"/>
          <w:rFonts w:asciiTheme="minorHAnsi" w:hAnsiTheme="minorHAnsi" w:cstheme="minorHAnsi"/>
          <w:highlight w:val="green"/>
        </w:rPr>
        <w:t xml:space="preserve">by the </w:t>
      </w:r>
      <w:r w:rsidRPr="006849C3">
        <w:rPr>
          <w:rStyle w:val="Emphasis"/>
          <w:rFonts w:asciiTheme="minorHAnsi" w:hAnsiTheme="minorHAnsi" w:cstheme="minorHAnsi"/>
          <w:highlight w:val="green"/>
        </w:rPr>
        <w:t>U</w:t>
      </w:r>
      <w:r w:rsidRPr="006849C3">
        <w:rPr>
          <w:rFonts w:asciiTheme="minorHAnsi" w:hAnsiTheme="minorHAnsi" w:cstheme="minorHAnsi"/>
        </w:rPr>
        <w:t xml:space="preserve">nited </w:t>
      </w:r>
      <w:r w:rsidRPr="006849C3">
        <w:rPr>
          <w:rStyle w:val="Emphasis"/>
          <w:rFonts w:asciiTheme="minorHAnsi" w:hAnsiTheme="minorHAnsi" w:cstheme="minorHAnsi"/>
          <w:highlight w:val="green"/>
        </w:rPr>
        <w:t>S</w:t>
      </w:r>
      <w:r w:rsidRPr="006849C3">
        <w:rPr>
          <w:rFonts w:asciiTheme="minorHAnsi" w:hAnsiTheme="minorHAnsi" w:cstheme="minorHAnsi"/>
        </w:rPr>
        <w:t>tates.</w:t>
      </w:r>
    </w:p>
    <w:p w14:paraId="01FEBCA8" w14:textId="77777777" w:rsidR="00635F20" w:rsidRPr="00555A3A" w:rsidRDefault="00635F20" w:rsidP="00635F20">
      <w:pPr>
        <w:pStyle w:val="Heading4"/>
        <w:rPr>
          <w:rFonts w:cs="Calibri"/>
        </w:rPr>
      </w:pPr>
      <w:r w:rsidRPr="00555A3A">
        <w:rPr>
          <w:rFonts w:cs="Calibri"/>
        </w:rPr>
        <w:t xml:space="preserve">Jordan-Israel peace treaty is key to resolve water wars. </w:t>
      </w:r>
    </w:p>
    <w:p w14:paraId="24982504" w14:textId="77777777" w:rsidR="00635F20" w:rsidRPr="00555A3A" w:rsidRDefault="00635F20" w:rsidP="00635F20">
      <w:r w:rsidRPr="00555A3A">
        <w:rPr>
          <w:rStyle w:val="Style13ptBold"/>
        </w:rPr>
        <w:t xml:space="preserve">Weinthal 20 </w:t>
      </w:r>
      <w:r w:rsidRPr="00555A3A">
        <w:t xml:space="preserve">“Don’t Politicize Water” Erika Weinthal [professor of environmental policy and public policy at Duke University] and Neda Zawahri [associate professor of political science at Cleveland State University], September 17, 2020, </w:t>
      </w:r>
      <w:hyperlink r:id="rId17" w:history="1">
        <w:r w:rsidRPr="00555A3A">
          <w:rPr>
            <w:rStyle w:val="Hyperlink"/>
          </w:rPr>
          <w:t>https://foreignpolicy.com/2020/09/17/water-cooperation-middle-east/</w:t>
        </w:r>
      </w:hyperlink>
      <w:r w:rsidRPr="00555A3A">
        <w:t xml:space="preserve"> SM</w:t>
      </w:r>
    </w:p>
    <w:p w14:paraId="7BD0D5D4" w14:textId="77777777" w:rsidR="00635F20" w:rsidRPr="00555A3A" w:rsidRDefault="00635F20" w:rsidP="00635F20">
      <w:pPr>
        <w:rPr>
          <w:rStyle w:val="StyleUnderline"/>
        </w:rPr>
      </w:pPr>
      <w:r w:rsidRPr="00555A3A">
        <w:t xml:space="preserve">The recently announced peace deals between Israel and the United Arab Emirates and Bahrain stop short of repairing the political damage inflicted on the region and keep the door open for the possibility of future Israeli annexation of portions of the West Bank and Jordan Valley. </w:t>
      </w:r>
      <w:r w:rsidRPr="00555A3A">
        <w:rPr>
          <w:rStyle w:val="StyleUnderline"/>
        </w:rPr>
        <w:t xml:space="preserve">The last few months of uncertainty over annexation come on the heels of not only a </w:t>
      </w:r>
      <w:r w:rsidRPr="00555A3A">
        <w:rPr>
          <w:rStyle w:val="StyleUnderline"/>
          <w:highlight w:val="green"/>
        </w:rPr>
        <w:t>deterioration in Israel’s relationship with Jordan</w:t>
      </w:r>
      <w:r w:rsidRPr="00555A3A">
        <w:rPr>
          <w:rStyle w:val="StyleUnderline"/>
        </w:rPr>
        <w:t xml:space="preserve"> and the Palestinian Authority but also a crisis </w:t>
      </w:r>
      <w:r w:rsidRPr="00555A3A">
        <w:rPr>
          <w:rStyle w:val="StyleUnderline"/>
          <w:highlight w:val="green"/>
        </w:rPr>
        <w:t xml:space="preserve">in </w:t>
      </w:r>
      <w:r w:rsidRPr="00555A3A">
        <w:rPr>
          <w:rStyle w:val="StyleUnderline"/>
        </w:rPr>
        <w:t xml:space="preserve">critical issue areas such </w:t>
      </w:r>
      <w:r w:rsidRPr="00555A3A">
        <w:rPr>
          <w:rStyle w:val="StyleUnderline"/>
          <w:highlight w:val="green"/>
        </w:rPr>
        <w:t>as water cooperation</w:t>
      </w:r>
      <w:r w:rsidRPr="00555A3A">
        <w:rPr>
          <w:rStyle w:val="StyleUnderline"/>
        </w:rPr>
        <w:t>. Broadly, water cooperation is vital for fostering effective water management across borders</w:t>
      </w:r>
      <w:r w:rsidRPr="00555A3A">
        <w:t xml:space="preserve"> as well as for building trust and confidence among adversaries.</w:t>
      </w:r>
    </w:p>
    <w:p w14:paraId="15A832E2" w14:textId="77777777" w:rsidR="00635F20" w:rsidRPr="00555A3A" w:rsidRDefault="00635F20" w:rsidP="00635F20">
      <w:pPr>
        <w:rPr>
          <w:rStyle w:val="StyleUnderline"/>
        </w:rPr>
      </w:pPr>
      <w:r w:rsidRPr="00555A3A">
        <w:rPr>
          <w:rStyle w:val="StyleUnderline"/>
        </w:rPr>
        <w:t xml:space="preserve">Recent events have only exerted greater pressure on water resource availability in the Middle East. The combination of </w:t>
      </w:r>
      <w:r w:rsidRPr="00555A3A">
        <w:rPr>
          <w:rStyle w:val="StyleUnderline"/>
          <w:highlight w:val="green"/>
        </w:rPr>
        <w:t>climate change</w:t>
      </w:r>
      <w:r w:rsidRPr="00555A3A">
        <w:rPr>
          <w:rStyle w:val="StyleUnderline"/>
        </w:rPr>
        <w:t xml:space="preserve">, natural aridity, an influx of refugees from conflict-torn neighboring states, an ongoing pandemic, and mismanagement of existing supplies </w:t>
      </w:r>
      <w:r w:rsidRPr="00555A3A">
        <w:rPr>
          <w:rStyle w:val="StyleUnderline"/>
          <w:highlight w:val="green"/>
        </w:rPr>
        <w:t>is challenging the region’s ability to meet</w:t>
      </w:r>
      <w:r w:rsidRPr="00555A3A">
        <w:rPr>
          <w:rStyle w:val="StyleUnderline"/>
        </w:rPr>
        <w:t xml:space="preserve"> daily domestic </w:t>
      </w:r>
      <w:r w:rsidRPr="00555A3A">
        <w:rPr>
          <w:rStyle w:val="StyleUnderline"/>
          <w:highlight w:val="green"/>
        </w:rPr>
        <w:t>water needs</w:t>
      </w:r>
      <w:r w:rsidRPr="00555A3A">
        <w:rPr>
          <w:rStyle w:val="StyleUnderline"/>
        </w:rPr>
        <w:t>. The relatively small Jordan basin provides access to the only perennial river for Israel, Jordan, and the Palestinian territories, and is also shared by Lebanon and Syria.</w:t>
      </w:r>
    </w:p>
    <w:p w14:paraId="70B4CE28" w14:textId="77777777" w:rsidR="00635F20" w:rsidRPr="00555A3A" w:rsidRDefault="00635F20" w:rsidP="00635F20">
      <w:r w:rsidRPr="00555A3A">
        <w:t>For most of the 20th century, conflict predominantly defined relations between Israel and its Arab neighbors, and global leaders warned of so-called water wars in the Middle East. Instead, water has sometimes provided a glimmer of hope for bringing peace to the region. In the 1950s, after sporadic fighting over the construction of hydrological projects, U.S. President Dwight D. Eisenhower sent Eric Johnston as an envoy to the region to negotiate a settlement to the Jordan River water dispute. Although the Arab League failed to accept and ratify the Jordan Valley Unified Water Plan, known as the Johnston Plan, the two riparian states most dependent on the river, Israel and Jordan, attempted to comply with the agreement in exchange for U.S. funding.</w:t>
      </w:r>
    </w:p>
    <w:p w14:paraId="6355CE5D" w14:textId="77777777" w:rsidR="00635F20" w:rsidRPr="00555A3A" w:rsidRDefault="00635F20" w:rsidP="00635F20">
      <w:pPr>
        <w:rPr>
          <w:rStyle w:val="StyleUnderline"/>
        </w:rPr>
      </w:pPr>
      <w:r w:rsidRPr="00555A3A">
        <w:t xml:space="preserve">Israel’s capture of the Golan Heights, West Bank, and Jordan Valley in the 1967 war increased its access to the Yarmouk tributary of the Jordan River, which the Jordanian monarchy depended on. To coordinate the dredging of the Yarmouk’s sediments, Israeli and Jordanian technicians and engineers began meeting in the late 1970s in what has often been referred to as the Picnic Table Talks. Members of this informal institution negotiated </w:t>
      </w:r>
      <w:r w:rsidRPr="00555A3A">
        <w:rPr>
          <w:rStyle w:val="StyleUnderline"/>
          <w:highlight w:val="green"/>
        </w:rPr>
        <w:t>the</w:t>
      </w:r>
      <w:r w:rsidRPr="00555A3A">
        <w:rPr>
          <w:rStyle w:val="StyleUnderline"/>
        </w:rPr>
        <w:t xml:space="preserve"> 1994 </w:t>
      </w:r>
      <w:r w:rsidRPr="00555A3A">
        <w:rPr>
          <w:rStyle w:val="StyleUnderline"/>
          <w:highlight w:val="green"/>
        </w:rPr>
        <w:t>Israel-Jordan Peace Treaty</w:t>
      </w:r>
      <w:r w:rsidRPr="00555A3A">
        <w:rPr>
          <w:rStyle w:val="StyleUnderline"/>
        </w:rPr>
        <w:t xml:space="preserve">, which </w:t>
      </w:r>
      <w:r w:rsidRPr="00555A3A">
        <w:rPr>
          <w:rStyle w:val="StyleUnderline"/>
          <w:highlight w:val="green"/>
        </w:rPr>
        <w:t>dealt with</w:t>
      </w:r>
      <w:r w:rsidRPr="00555A3A">
        <w:rPr>
          <w:rStyle w:val="StyleUnderline"/>
        </w:rPr>
        <w:t xml:space="preserve"> all </w:t>
      </w:r>
      <w:r w:rsidRPr="00555A3A">
        <w:rPr>
          <w:rStyle w:val="StyleUnderline"/>
          <w:highlight w:val="green"/>
        </w:rPr>
        <w:t xml:space="preserve">shared water </w:t>
      </w:r>
      <w:r w:rsidRPr="00555A3A">
        <w:rPr>
          <w:rStyle w:val="StyleUnderline"/>
        </w:rPr>
        <w:t xml:space="preserve">systems between the signatories. Despite periodic misunderstandings or miscommunication, a relatively warm and highly </w:t>
      </w:r>
      <w:r w:rsidRPr="00555A3A">
        <w:rPr>
          <w:rStyle w:val="StyleUnderline"/>
          <w:highlight w:val="green"/>
        </w:rPr>
        <w:t xml:space="preserve">effective </w:t>
      </w:r>
      <w:r w:rsidRPr="00555A3A">
        <w:rPr>
          <w:rStyle w:val="StyleUnderline"/>
        </w:rPr>
        <w:t xml:space="preserve">working </w:t>
      </w:r>
      <w:r w:rsidRPr="00555A3A">
        <w:rPr>
          <w:rStyle w:val="StyleUnderline"/>
          <w:highlight w:val="green"/>
        </w:rPr>
        <w:t>relationship developed</w:t>
      </w:r>
      <w:r w:rsidRPr="00555A3A">
        <w:rPr>
          <w:rStyle w:val="StyleUnderline"/>
        </w:rPr>
        <w:t xml:space="preserve"> whereby commissioners regularly communicated and effectively sheltered water relations from issues of high politics.</w:t>
      </w:r>
    </w:p>
    <w:p w14:paraId="6DDAAD1C" w14:textId="77777777" w:rsidR="00635F20" w:rsidRPr="00555A3A" w:rsidRDefault="00635F20" w:rsidP="00635F20">
      <w:r w:rsidRPr="00555A3A">
        <w:t>Then in 2013, to manage a water deficit plaguing the basin, Israel, Jordan, and the Palestinian Authority reached an understanding over a trilateral project: The Red Sea-Dead Sea project was designed to increase the supply of water to Jordan, save the ever-shrinking Dead Sea, and encourage peace and prosperity among the signatories. It was promoted as one of the few remaining opportunities for peace, as many in the basin began accepting the failure of the Oslo process.</w:t>
      </w:r>
    </w:p>
    <w:p w14:paraId="792FF784" w14:textId="77777777" w:rsidR="00635F20" w:rsidRPr="00555A3A" w:rsidRDefault="00635F20" w:rsidP="00635F20">
      <w:r w:rsidRPr="00555A3A">
        <w:rPr>
          <w:rStyle w:val="StyleUnderline"/>
        </w:rPr>
        <w:t xml:space="preserve">However, over the past few years, multiple factors have converged to accelerate the </w:t>
      </w:r>
      <w:r w:rsidRPr="00555A3A">
        <w:rPr>
          <w:rStyle w:val="StyleUnderline"/>
          <w:highlight w:val="green"/>
        </w:rPr>
        <w:t xml:space="preserve">deterioration of </w:t>
      </w:r>
      <w:r w:rsidRPr="00555A3A">
        <w:rPr>
          <w:rStyle w:val="StyleUnderline"/>
        </w:rPr>
        <w:t>Israeli-Jordanian</w:t>
      </w:r>
      <w:r w:rsidRPr="00555A3A">
        <w:rPr>
          <w:rStyle w:val="StyleUnderline"/>
          <w:highlight w:val="green"/>
        </w:rPr>
        <w:t xml:space="preserve"> relations, negatively impacting water cooperation</w:t>
      </w:r>
      <w:r w:rsidRPr="00555A3A">
        <w:t>. The demise of the Oslo process has caused consternation among the Palestinian population in Jordan: Because around 50 percent of the Jordanian population is of Palestinian descent and the country is host to many Palestinian refugees, the monarchy is highly sensitive to Israeli-Palestinian relations. Washington’s recognition of Jerusalem as Israel’s capital in December 2017 intensified pressure on the monarchy, which sees itself as the custodian of the two Islamic holy sites in Jerusalem’s Old City.</w:t>
      </w:r>
    </w:p>
    <w:p w14:paraId="403775F8" w14:textId="77777777" w:rsidR="00635F20" w:rsidRPr="00555A3A" w:rsidRDefault="00635F20" w:rsidP="00635F20">
      <w:r w:rsidRPr="00555A3A">
        <w:t xml:space="preserve">Israel initially stalled negotiations, then it pulled back from the Red-Dead project over the last few years, citing high costs and pressure from environmentalists. Instead, Israel became more interested in revisiting the Mediterranean Sea to Dead Sea conveyance system, granting it complete control over the hydrological infrastructure within its territory despite prior efforts by the U.S. Middle East envoy Jason Greenblatt to breathe life into the Red-Dead Project in 2017. Bilateral tensions with Jordan only mounted. </w:t>
      </w:r>
      <w:r w:rsidRPr="00555A3A">
        <w:rPr>
          <w:rStyle w:val="StyleUnderline"/>
        </w:rPr>
        <w:t>As one of the most water-scarce states in the world, Jordan is predominately landlocked, economically poor, and limited in its ability to follow Israel’s use of large desalinization projects to alleviate water shortages</w:t>
      </w:r>
      <w:r w:rsidRPr="00555A3A">
        <w:t>. The Red-Dead project’s desalinization plant in Jordan’s southern port city of Aqaba and water exchanges in the densely populated north were designed to meet growing water demands. The failure to move forward on the Red-Dead project, despite years of discussion and collaboration, has only further undercut water cooperation.</w:t>
      </w:r>
    </w:p>
    <w:p w14:paraId="2AB57E0A" w14:textId="77777777" w:rsidR="00635F20" w:rsidRPr="00555A3A" w:rsidRDefault="00635F20" w:rsidP="00635F20">
      <w:r w:rsidRPr="00555A3A">
        <w:rPr>
          <w:rStyle w:val="StyleUnderline"/>
        </w:rPr>
        <w:t xml:space="preserve">The </w:t>
      </w:r>
      <w:r w:rsidRPr="00555A3A">
        <w:rPr>
          <w:rStyle w:val="StyleUnderline"/>
          <w:highlight w:val="green"/>
        </w:rPr>
        <w:t>Jordanian leadership</w:t>
      </w:r>
      <w:r w:rsidRPr="00555A3A">
        <w:rPr>
          <w:rStyle w:val="StyleUnderline"/>
        </w:rPr>
        <w:t xml:space="preserve"> also </w:t>
      </w:r>
      <w:r w:rsidRPr="00555A3A">
        <w:rPr>
          <w:rStyle w:val="StyleUnderline"/>
          <w:highlight w:val="green"/>
        </w:rPr>
        <w:t>began to dismantle</w:t>
      </w:r>
      <w:r w:rsidRPr="00555A3A">
        <w:rPr>
          <w:rStyle w:val="StyleUnderline"/>
        </w:rPr>
        <w:t xml:space="preserve"> some </w:t>
      </w:r>
      <w:r w:rsidRPr="00555A3A">
        <w:rPr>
          <w:rStyle w:val="StyleUnderline"/>
          <w:highlight w:val="green"/>
        </w:rPr>
        <w:t>symbols of cooperation from the</w:t>
      </w:r>
      <w:r w:rsidRPr="00555A3A">
        <w:rPr>
          <w:rStyle w:val="StyleUnderline"/>
        </w:rPr>
        <w:t xml:space="preserve"> 1994 Peace </w:t>
      </w:r>
      <w:r w:rsidRPr="00555A3A">
        <w:rPr>
          <w:rStyle w:val="StyleUnderline"/>
          <w:highlight w:val="green"/>
        </w:rPr>
        <w:t>Treaty</w:t>
      </w:r>
      <w:r w:rsidRPr="00555A3A">
        <w:t>. In October 2018, Jordan refused to renew a treaty provision allowing Israeli farmers to lease and farm land along the border in areas known as Baqura and Ghamr in Arabic, and Naharayim and Tzofar in Hebrew—the former having been called the “Island of Peace.” This move was promptly followed by an Israeli threat to reduce water supplies to Jordan from four to two days per week. Such politicization of water resources was unprecedented in Israeli-Jordanian politics.</w:t>
      </w:r>
    </w:p>
    <w:p w14:paraId="0FB12266" w14:textId="77777777" w:rsidR="00635F20" w:rsidRPr="00555A3A" w:rsidRDefault="00635F20" w:rsidP="00635F20">
      <w:pPr>
        <w:rPr>
          <w:rStyle w:val="StyleUnderline"/>
        </w:rPr>
      </w:pPr>
      <w:r w:rsidRPr="00555A3A">
        <w:rPr>
          <w:rStyle w:val="StyleUnderline"/>
        </w:rPr>
        <w:t>The chilling of relations became particularly notable in October 2019, when the 25th anniversary of the Israel-Jordan Peace Treaty passed without celebration in either state</w:t>
      </w:r>
      <w:r w:rsidRPr="00555A3A">
        <w:t xml:space="preserve">. Bilateral relations were further undercut by the Middle East peace plan proposed by the Trump administration in early 2020. When unveiled, instead of any explicit recognition of Palestinian water rights that had been recognized in the interim peace agreement between Israel and the Palestinian Authority, albeit never fully implemented, the proposal demanded that control of the Jordan Valley be ceded to Israel, which would, in practice, mean forgoing rights to the Jordan River. Responding to Israeli Prime Minister Benjamin Netanyahu’s annexation proposal, Jordanian Foreign Minister Ayman Safadi said this past June that annexation would “destroy all prospects for peace” and endanger </w:t>
      </w:r>
      <w:r w:rsidRPr="00555A3A">
        <w:rPr>
          <w:rStyle w:val="StyleUnderline"/>
          <w:highlight w:val="green"/>
        </w:rPr>
        <w:t>Israeli-Jordanian relations</w:t>
      </w:r>
      <w:r w:rsidRPr="00555A3A">
        <w:t xml:space="preserve">, which </w:t>
      </w:r>
      <w:r w:rsidRPr="00555A3A">
        <w:rPr>
          <w:rStyle w:val="StyleUnderline"/>
        </w:rPr>
        <w:t xml:space="preserve">had </w:t>
      </w:r>
      <w:r w:rsidRPr="00555A3A">
        <w:rPr>
          <w:rStyle w:val="StyleUnderline"/>
          <w:highlight w:val="green"/>
        </w:rPr>
        <w:t>provide</w:t>
      </w:r>
      <w:r w:rsidRPr="00555A3A">
        <w:rPr>
          <w:rStyle w:val="StyleUnderline"/>
        </w:rPr>
        <w:t xml:space="preserve">d </w:t>
      </w:r>
      <w:r w:rsidRPr="00555A3A">
        <w:rPr>
          <w:rStyle w:val="StyleUnderline"/>
          <w:highlight w:val="green"/>
        </w:rPr>
        <w:t xml:space="preserve">a bedrock of stability </w:t>
      </w:r>
      <w:r w:rsidRPr="00555A3A">
        <w:rPr>
          <w:rStyle w:val="StyleUnderline"/>
        </w:rPr>
        <w:t xml:space="preserve">in the region. Jordan not only shares a long, stable border with Israel in a region plagued by conflict, but it is also the second state to sign a peace treaty with Israel. Often </w:t>
      </w:r>
      <w:r w:rsidRPr="00555A3A">
        <w:rPr>
          <w:rStyle w:val="StyleUnderline"/>
          <w:highlight w:val="green"/>
        </w:rPr>
        <w:t>too understated</w:t>
      </w:r>
      <w:r w:rsidRPr="00555A3A">
        <w:rPr>
          <w:rStyle w:val="StyleUnderline"/>
        </w:rPr>
        <w:t xml:space="preserve"> in Israeli discourse </w:t>
      </w:r>
      <w:r w:rsidRPr="00555A3A">
        <w:rPr>
          <w:rStyle w:val="StyleUnderline"/>
          <w:highlight w:val="green"/>
        </w:rPr>
        <w:t>is how critical this peace treaty and Jordanian stability are for Israel’s security.</w:t>
      </w:r>
    </w:p>
    <w:p w14:paraId="19815196" w14:textId="77777777" w:rsidR="00635F20" w:rsidRPr="00555A3A" w:rsidRDefault="00635F20" w:rsidP="00635F20">
      <w:r w:rsidRPr="00555A3A">
        <w:t>Complicating matters further is the generational shift in the policymakers managing Israeli-Jordanian water relations. The generation that met in the middle of the Yarmouk, under the watchful eyes of their well-equipped state military personnel, and afterward participated in negotiating and implementing the treaty’s water section, has retired. With it, years of social capital along with informal understanding have disappeared. Without the United States actively supporting regional water cooperation efforts, this younger generation has few opportunities to meet and use water for peace. Hope for cooperation lies with an ever-shrinking number of environmentalists who work across borders and understand that cooperation is required for managing a water system and a climate crisis. Regional nongovernmental organizations, such as Ecopeace Middle East, continue to demonstrate the benefits of cooperation and interdependence for building resilience in the face of climate change.</w:t>
      </w:r>
    </w:p>
    <w:p w14:paraId="1123B99E" w14:textId="77777777" w:rsidR="00635F20" w:rsidRPr="00555A3A" w:rsidRDefault="00635F20" w:rsidP="00635F20">
      <w:pPr>
        <w:rPr>
          <w:rStyle w:val="StyleUnderline"/>
        </w:rPr>
      </w:pPr>
      <w:r w:rsidRPr="00555A3A">
        <w:t xml:space="preserve">Opportunities for expanding peace in the Middle East have been rare over the last few decades, but they should not come with a dismantling of institutions that have provided the foundation for cooperation. </w:t>
      </w:r>
      <w:r w:rsidRPr="00555A3A">
        <w:rPr>
          <w:rStyle w:val="StyleUnderline"/>
        </w:rPr>
        <w:t xml:space="preserve">With the withering of Israeli-Jordanian bilateral relations, </w:t>
      </w:r>
      <w:r w:rsidRPr="00555A3A">
        <w:rPr>
          <w:rStyle w:val="StyleUnderline"/>
          <w:highlight w:val="green"/>
        </w:rPr>
        <w:t>water cooperation has become</w:t>
      </w:r>
      <w:r w:rsidRPr="00555A3A">
        <w:rPr>
          <w:rStyle w:val="StyleUnderline"/>
        </w:rPr>
        <w:t xml:space="preserve"> politicized and </w:t>
      </w:r>
      <w:r w:rsidRPr="00555A3A">
        <w:rPr>
          <w:rStyle w:val="StyleUnderline"/>
          <w:highlight w:val="green"/>
        </w:rPr>
        <w:t>vulnerable</w:t>
      </w:r>
      <w:r w:rsidRPr="00555A3A">
        <w:rPr>
          <w:rStyle w:val="StyleUnderline"/>
        </w:rPr>
        <w:t>.</w:t>
      </w:r>
      <w:r w:rsidRPr="00555A3A">
        <w:t xml:space="preserve"> Water-stressed Jordan still depends on Israel to secure water allocated to it by the 1994 Peace Treaty, and </w:t>
      </w:r>
      <w:r w:rsidRPr="00555A3A">
        <w:rPr>
          <w:rStyle w:val="StyleUnderline"/>
          <w:highlight w:val="green"/>
        </w:rPr>
        <w:t>deteriorating ties</w:t>
      </w:r>
      <w:r w:rsidRPr="00555A3A">
        <w:rPr>
          <w:rStyle w:val="StyleUnderline"/>
        </w:rPr>
        <w:t xml:space="preserve"> with Israel </w:t>
      </w:r>
      <w:r w:rsidRPr="00555A3A">
        <w:rPr>
          <w:rStyle w:val="StyleUnderline"/>
          <w:highlight w:val="green"/>
        </w:rPr>
        <w:t>not only put regional stability at risk but also</w:t>
      </w:r>
      <w:r w:rsidRPr="00555A3A">
        <w:rPr>
          <w:rStyle w:val="StyleUnderline"/>
        </w:rPr>
        <w:t xml:space="preserve"> harm Jordan’s </w:t>
      </w:r>
      <w:r w:rsidRPr="00555A3A">
        <w:rPr>
          <w:rStyle w:val="StyleUnderline"/>
          <w:highlight w:val="green"/>
        </w:rPr>
        <w:t>water security</w:t>
      </w:r>
      <w:r w:rsidRPr="00555A3A">
        <w:rPr>
          <w:rStyle w:val="StyleUnderline"/>
        </w:rPr>
        <w:t>. The influx of refugees, primarily from Syria, over the last decade—coupled with a pandemic—has only increased Jordan’s needs for water. Complaints have risen since the COVID-19 lockdown about water shortages, as the demand for access to water on a daily basis for hand-washing continues to increase</w:t>
      </w:r>
      <w:r w:rsidRPr="00555A3A">
        <w:t xml:space="preserve">. A 2020 rapid assessment of Jordan from the United Nations Development Program found that nearly 40 percent of the respondents were concerned about accessing clean drinking water. </w:t>
      </w:r>
      <w:r w:rsidRPr="00555A3A">
        <w:rPr>
          <w:rStyle w:val="StyleUnderline"/>
        </w:rPr>
        <w:t xml:space="preserve">Climate change is likely to reduce Jordan’s freshwater availability, as temperatures are projected to rise and rainfall to diminish, resulting in prolonged droughts. In Jordan, there is unease that a </w:t>
      </w:r>
      <w:r w:rsidRPr="00555A3A">
        <w:rPr>
          <w:rStyle w:val="StyleUnderline"/>
          <w:highlight w:val="green"/>
        </w:rPr>
        <w:t>shortage of water</w:t>
      </w:r>
      <w:r w:rsidRPr="00555A3A">
        <w:rPr>
          <w:rStyle w:val="StyleUnderline"/>
        </w:rPr>
        <w:t xml:space="preserve"> is among the factors that can </w:t>
      </w:r>
      <w:r w:rsidRPr="00555A3A">
        <w:rPr>
          <w:rStyle w:val="StyleUnderline"/>
          <w:highlight w:val="green"/>
        </w:rPr>
        <w:t>contribute to</w:t>
      </w:r>
      <w:r w:rsidRPr="00555A3A">
        <w:rPr>
          <w:rStyle w:val="StyleUnderline"/>
        </w:rPr>
        <w:t xml:space="preserve"> the type of </w:t>
      </w:r>
      <w:r w:rsidRPr="00555A3A">
        <w:rPr>
          <w:rStyle w:val="StyleUnderline"/>
          <w:highlight w:val="green"/>
        </w:rPr>
        <w:t xml:space="preserve">social unrest </w:t>
      </w:r>
      <w:r w:rsidRPr="00555A3A">
        <w:rPr>
          <w:rStyle w:val="StyleUnderline"/>
        </w:rPr>
        <w:t xml:space="preserve">that brought down regimes </w:t>
      </w:r>
      <w:r w:rsidRPr="00555A3A">
        <w:rPr>
          <w:rStyle w:val="StyleUnderline"/>
          <w:highlight w:val="green"/>
        </w:rPr>
        <w:t>across the Middle East</w:t>
      </w:r>
      <w:r w:rsidRPr="00555A3A">
        <w:rPr>
          <w:rStyle w:val="StyleUnderline"/>
        </w:rPr>
        <w:t xml:space="preserve"> during the 2011 Arab uprisings.</w:t>
      </w:r>
    </w:p>
    <w:p w14:paraId="229498E0" w14:textId="77777777" w:rsidR="00635F20" w:rsidRPr="00555A3A" w:rsidRDefault="00635F20" w:rsidP="00635F20"/>
    <w:p w14:paraId="39B97EE0" w14:textId="77777777" w:rsidR="00635F20" w:rsidRPr="00555A3A" w:rsidRDefault="00635F20" w:rsidP="00635F20">
      <w:pPr>
        <w:pStyle w:val="Heading4"/>
        <w:rPr>
          <w:rFonts w:cs="Calibri"/>
        </w:rPr>
      </w:pPr>
      <w:r w:rsidRPr="00555A3A">
        <w:rPr>
          <w:rFonts w:cs="Calibri"/>
        </w:rPr>
        <w:t>Water wars escalate.</w:t>
      </w:r>
    </w:p>
    <w:p w14:paraId="1C452561" w14:textId="77777777" w:rsidR="00635F20" w:rsidRPr="00555A3A" w:rsidRDefault="00635F20" w:rsidP="00635F20">
      <w:r w:rsidRPr="00555A3A">
        <w:rPr>
          <w:rStyle w:val="Style13ptBold"/>
        </w:rPr>
        <w:t xml:space="preserve">Sachs and Huggard 20 </w:t>
      </w:r>
      <w:r w:rsidRPr="00555A3A">
        <w:t xml:space="preserve">“ISRAEL IN THE MIDDLE EAST: The next two decades” Natan Sachs [fellow in and director of the Center for Middle East Policy at Brookings.] Kevin Huggard [senior research associate at the Brookings Institution's Center for Middle East Policy] November 2020 </w:t>
      </w:r>
      <w:hyperlink r:id="rId18" w:history="1">
        <w:r w:rsidRPr="00555A3A">
          <w:rPr>
            <w:rStyle w:val="Hyperlink"/>
          </w:rPr>
          <w:t>https://www.brookings.edu/wp-content/uploads/2020/11/FP_20201120_israel_me_sachs_huggard-1.pdf</w:t>
        </w:r>
      </w:hyperlink>
      <w:r w:rsidRPr="00555A3A">
        <w:t xml:space="preserve"> SM</w:t>
      </w:r>
    </w:p>
    <w:p w14:paraId="23B7B116" w14:textId="77777777" w:rsidR="00635F20" w:rsidRPr="00555A3A" w:rsidRDefault="00635F20" w:rsidP="00635F20">
      <w:r w:rsidRPr="00555A3A">
        <w:rPr>
          <w:rStyle w:val="StyleUnderline"/>
        </w:rPr>
        <w:t xml:space="preserve">Increasing water scarcity, exacerbated by climate change, poses an especially stark challenge in the Middle East. Already the region the faces enormous stresses due to the lack of water resources, and </w:t>
      </w:r>
      <w:r w:rsidRPr="00555A3A">
        <w:rPr>
          <w:rStyle w:val="StyleUnderline"/>
          <w:highlight w:val="green"/>
        </w:rPr>
        <w:t>water stress will continue to affect the Middle East</w:t>
      </w:r>
      <w:r w:rsidRPr="00555A3A">
        <w:rPr>
          <w:rStyle w:val="StyleUnderline"/>
        </w:rPr>
        <w:t xml:space="preserve"> and North Africa more than any other region</w:t>
      </w:r>
      <w:r w:rsidRPr="00555A3A">
        <w:t>. The World Resources Institute rates 17 countries as facing extreme water stress. Of them, 12 are in the Middle East and North Africa.5 While several of these countries, most notably Israel, desalinate water to meet their needs, this requires intensive energy and financial commitments not available to many countries in the region. In 2015, the World Resources Institute ranked countries by the water stress they are projected to face in 2040 — and 16 of the top 25 are in the region.6 Increasing water scarcity, exacerbated by climate change, poses an especially stark “ challenge in the Middle East.</w:t>
      </w:r>
    </w:p>
    <w:p w14:paraId="59117155" w14:textId="77777777" w:rsidR="00635F20" w:rsidRPr="00555A3A" w:rsidRDefault="00635F20" w:rsidP="00635F20">
      <w:r w:rsidRPr="00555A3A">
        <w:rPr>
          <w:rStyle w:val="StyleUnderline"/>
        </w:rPr>
        <w:t>The region’s essential rivers will face heightened stress from declining rainfall rates, with increasing water withdrawal driven by population growth, and, near their mouths, rising sea levels threatening salt-water inundation</w:t>
      </w:r>
      <w:r w:rsidRPr="00555A3A">
        <w:t>. A 2014 report by the Intergovernmental Panel on Climate Change notes that a “reduction in rainfall over northern Africa is very likely by the end of the 21st century.”7 Modelling conducted by the Regional Initiative for the Assessment of Climate Change Impacts on Water Resources and Socio-Economic Vulnerability in the Arab Region (RICCAR) show that water flow will decrease by more than 50% in the Euphrates River and by 25% in the Tigris River by 2050.8 And a 2017 World Bank report stated that the Middle East and North Africa will have the greatest expected economic losses due to waterrelated scarcity of any region, at an estimated 6 to 14% of GDP by 2050.9 The same report highlights that “flood and drought risks are increasing and are likely to harm the poor disproportionately.”10</w:t>
      </w:r>
    </w:p>
    <w:p w14:paraId="0D35A9A4" w14:textId="77777777" w:rsidR="00635F20" w:rsidRPr="00555A3A" w:rsidRDefault="00635F20" w:rsidP="00635F20">
      <w:pPr>
        <w:rPr>
          <w:rStyle w:val="StyleUnderline"/>
        </w:rPr>
      </w:pPr>
      <w:r w:rsidRPr="00555A3A">
        <w:rPr>
          <w:rStyle w:val="StyleUnderline"/>
        </w:rPr>
        <w:t>Rising sea levels pose a distinct, and potentially catastrophic, phenomenon</w:t>
      </w:r>
      <w:r w:rsidRPr="00555A3A">
        <w:t xml:space="preserve">. The Intergovernmental Panel on Climate Change projects that sea levels in the Mediterranean will rise by 0.3 to 1 meter this century.11 Such sea-level rise in the Gulf and Mediterranean will create severe problems for many countries along these bodies of water, especially those with heavily populated, low-lying coastal regions. Egypt, with its low-lying Nile Delta, is particularly at risk.12 Close to 25% of its population of 100 million lives in the low-lying coastal zone, while 30 to 40% of its agricultural production is located in the delta.13 A 2007 World Bank report projected that a 1-meter sea-level rise would displace 10% of Egypt’s population, 14 while other estimates are even more severe.15 A 2012 report, prepared for the United Nations Development Programme, projected, that Egyptian economic losses to climate change could reach several hundred billion EGP (several dozen billion U.S. dollars) per year by 2060.16 These projections necessarily involve a high degree of uncertainty as to scope, but the severe risk is clear. </w:t>
      </w:r>
      <w:r w:rsidRPr="00555A3A">
        <w:rPr>
          <w:rStyle w:val="StyleUnderline"/>
        </w:rPr>
        <w:t>In Israel, too, a large part of the population lives along the coast. While Israel would have greater capacity to mitigate the risks to infrastructure in major population centers, it is largely unprepared to do so at present and the resources required would be a major strain on the country’s finances and its institutions.</w:t>
      </w:r>
    </w:p>
    <w:p w14:paraId="5EB9B14C" w14:textId="77777777" w:rsidR="00635F20" w:rsidRPr="00555A3A" w:rsidRDefault="00635F20" w:rsidP="00635F20">
      <w:pPr>
        <w:rPr>
          <w:rStyle w:val="StyleUnderline"/>
        </w:rPr>
      </w:pPr>
      <w:r w:rsidRPr="00555A3A">
        <w:rPr>
          <w:rStyle w:val="StyleUnderline"/>
        </w:rPr>
        <w:t xml:space="preserve">The effects of these changes will not be limited to human suffering or economic damage alone. </w:t>
      </w:r>
      <w:r w:rsidRPr="00555A3A">
        <w:rPr>
          <w:rStyle w:val="StyleUnderline"/>
          <w:highlight w:val="green"/>
        </w:rPr>
        <w:t>Security risks will</w:t>
      </w:r>
      <w:r w:rsidRPr="00555A3A">
        <w:rPr>
          <w:rStyle w:val="StyleUnderline"/>
        </w:rPr>
        <w:t xml:space="preserve"> necessarily </w:t>
      </w:r>
      <w:r w:rsidRPr="00555A3A">
        <w:rPr>
          <w:rStyle w:val="StyleUnderline"/>
          <w:highlight w:val="green"/>
        </w:rPr>
        <w:t>follow.</w:t>
      </w:r>
      <w:r w:rsidRPr="00555A3A">
        <w:rPr>
          <w:rStyle w:val="StyleUnderline"/>
        </w:rPr>
        <w:t xml:space="preserve">17 Looking forward, climate accelerated migration will continue to </w:t>
      </w:r>
      <w:r w:rsidRPr="00555A3A">
        <w:rPr>
          <w:rStyle w:val="StyleUnderline"/>
          <w:highlight w:val="green"/>
        </w:rPr>
        <w:t>challenge Middle Eastern</w:t>
      </w:r>
      <w:r w:rsidRPr="00555A3A">
        <w:rPr>
          <w:rStyle w:val="StyleUnderline"/>
        </w:rPr>
        <w:t xml:space="preserve"> governments’ abilities to maintain </w:t>
      </w:r>
      <w:r w:rsidRPr="00555A3A">
        <w:rPr>
          <w:rStyle w:val="StyleUnderline"/>
          <w:highlight w:val="green"/>
        </w:rPr>
        <w:t>stability</w:t>
      </w:r>
      <w:r w:rsidRPr="00555A3A">
        <w:rPr>
          <w:rStyle w:val="StyleUnderline"/>
        </w:rPr>
        <w:t xml:space="preserve"> as their citizens move internally, </w:t>
      </w:r>
      <w:r w:rsidRPr="00555A3A">
        <w:t>while also drawing high European interest as many leave the region.</w:t>
      </w:r>
      <w:r w:rsidRPr="00555A3A">
        <w:rPr>
          <w:rStyle w:val="StyleUnderline"/>
        </w:rPr>
        <w:t xml:space="preserve"> </w:t>
      </w:r>
      <w:r w:rsidRPr="00555A3A">
        <w:t xml:space="preserve">Further, </w:t>
      </w:r>
      <w:r w:rsidRPr="00555A3A">
        <w:rPr>
          <w:rStyle w:val="StyleUnderline"/>
          <w:highlight w:val="green"/>
        </w:rPr>
        <w:t xml:space="preserve">competition over water resources </w:t>
      </w:r>
      <w:r w:rsidRPr="00555A3A">
        <w:rPr>
          <w:rStyle w:val="StyleUnderline"/>
        </w:rPr>
        <w:t xml:space="preserve">could </w:t>
      </w:r>
      <w:r w:rsidRPr="00555A3A">
        <w:rPr>
          <w:rStyle w:val="StyleUnderline"/>
          <w:highlight w:val="green"/>
        </w:rPr>
        <w:t>stoke political tension</w:t>
      </w:r>
      <w:r w:rsidRPr="00555A3A">
        <w:rPr>
          <w:highlight w:val="green"/>
        </w:rPr>
        <w:t>s</w:t>
      </w:r>
      <w:r w:rsidRPr="00555A3A">
        <w:t>, as with the much-discussed Grand Ethiopian Renaissance Dam being built in Ethiopia on the Blue Nile, with effects downstream in Egypt.</w:t>
      </w:r>
      <w:r w:rsidRPr="00555A3A">
        <w:rPr>
          <w:rStyle w:val="StyleUnderline"/>
        </w:rPr>
        <w:t xml:space="preserve">18 </w:t>
      </w:r>
      <w:r w:rsidRPr="00555A3A">
        <w:rPr>
          <w:rStyle w:val="StyleUnderline"/>
          <w:highlight w:val="green"/>
        </w:rPr>
        <w:t>For Israel</w:t>
      </w:r>
      <w:r w:rsidRPr="00555A3A">
        <w:rPr>
          <w:rStyle w:val="StyleUnderline"/>
        </w:rPr>
        <w:t xml:space="preserve">, </w:t>
      </w:r>
      <w:r w:rsidRPr="00555A3A">
        <w:t>desalination technologies have alleviated its water scarcity problem, but</w:t>
      </w:r>
      <w:r w:rsidRPr="00555A3A">
        <w:rPr>
          <w:rStyle w:val="StyleUnderline"/>
        </w:rPr>
        <w:t xml:space="preserve"> </w:t>
      </w:r>
      <w:r w:rsidRPr="00555A3A">
        <w:rPr>
          <w:rStyle w:val="StyleUnderline"/>
          <w:highlight w:val="green"/>
        </w:rPr>
        <w:t xml:space="preserve">control of water resources remains a </w:t>
      </w:r>
      <w:r w:rsidRPr="00555A3A">
        <w:rPr>
          <w:rStyle w:val="StyleUnderline"/>
        </w:rPr>
        <w:t xml:space="preserve">potential </w:t>
      </w:r>
      <w:r w:rsidRPr="00555A3A">
        <w:rPr>
          <w:rStyle w:val="StyleUnderline"/>
          <w:highlight w:val="green"/>
        </w:rPr>
        <w:t>flashpoint with</w:t>
      </w:r>
      <w:r w:rsidRPr="00555A3A">
        <w:rPr>
          <w:rStyle w:val="StyleUnderline"/>
        </w:rPr>
        <w:t xml:space="preserve"> both </w:t>
      </w:r>
      <w:r w:rsidRPr="00555A3A">
        <w:rPr>
          <w:rStyle w:val="StyleUnderline"/>
          <w:highlight w:val="green"/>
        </w:rPr>
        <w:t>Jordan and the Palestinians. In Gaza, in particular</w:t>
      </w:r>
      <w:r w:rsidRPr="00555A3A">
        <w:rPr>
          <w:rStyle w:val="StyleUnderline"/>
        </w:rPr>
        <w:t xml:space="preserve">, rising levels of pollution and salinity make much of the groundwater undrinkable, greatly exacerbating the humanitarian crisis there and again </w:t>
      </w:r>
      <w:r w:rsidRPr="00555A3A">
        <w:rPr>
          <w:rStyle w:val="StyleUnderline"/>
          <w:highlight w:val="green"/>
        </w:rPr>
        <w:t xml:space="preserve">raising tensions </w:t>
      </w:r>
      <w:r w:rsidRPr="00555A3A">
        <w:rPr>
          <w:rStyle w:val="StyleUnderline"/>
        </w:rPr>
        <w:t>with Israel, as the authors, along with other colleagues, have detailed in much greater length elsewhere.19</w:t>
      </w:r>
    </w:p>
    <w:p w14:paraId="14D39DB5" w14:textId="77777777" w:rsidR="00635F20" w:rsidRPr="00555A3A" w:rsidRDefault="00635F20" w:rsidP="00635F20">
      <w:pPr>
        <w:rPr>
          <w:rStyle w:val="StyleUnderline"/>
        </w:rPr>
      </w:pPr>
      <w:r w:rsidRPr="00555A3A">
        <w:t xml:space="preserve">Climate change is not merely a future prospect in the region. While it is outside the scope of this report to judge just how much of the post-2011 upheaval in the Middle East and North Africa can be traced to climate change, </w:t>
      </w:r>
      <w:r w:rsidRPr="00555A3A">
        <w:rPr>
          <w:rStyle w:val="StyleUnderline"/>
        </w:rPr>
        <w:t xml:space="preserve">several </w:t>
      </w:r>
      <w:r w:rsidRPr="00555A3A">
        <w:rPr>
          <w:rStyle w:val="StyleUnderline"/>
          <w:highlight w:val="green"/>
        </w:rPr>
        <w:t>studies</w:t>
      </w:r>
      <w:r w:rsidRPr="00555A3A">
        <w:rPr>
          <w:rStyle w:val="StyleUnderline"/>
        </w:rPr>
        <w:t xml:space="preserve"> have </w:t>
      </w:r>
      <w:r w:rsidRPr="00555A3A">
        <w:rPr>
          <w:rStyle w:val="StyleUnderline"/>
          <w:highlight w:val="green"/>
        </w:rPr>
        <w:t>connected the region’s turmoil to</w:t>
      </w:r>
      <w:r w:rsidRPr="00555A3A">
        <w:rPr>
          <w:rStyle w:val="StyleUnderline"/>
        </w:rPr>
        <w:t xml:space="preserve"> climate-exacerbated stressors such as </w:t>
      </w:r>
      <w:r w:rsidRPr="00555A3A">
        <w:rPr>
          <w:rStyle w:val="StyleUnderline"/>
          <w:highlight w:val="green"/>
        </w:rPr>
        <w:t>drought</w:t>
      </w:r>
      <w:r w:rsidRPr="00555A3A">
        <w:rPr>
          <w:rStyle w:val="StyleUnderline"/>
        </w:rPr>
        <w:t>.20 While they may not be a primary cause of specific upheavals, climate effects will necessarily further burden overstretched institutions and government resources.</w:t>
      </w:r>
    </w:p>
    <w:p w14:paraId="1555EE37" w14:textId="77777777" w:rsidR="00635F20" w:rsidRPr="006849C3" w:rsidRDefault="00635F20" w:rsidP="00635F20">
      <w:pPr>
        <w:rPr>
          <w:rFonts w:asciiTheme="minorHAnsi" w:hAnsiTheme="minorHAnsi" w:cstheme="minorHAnsi"/>
        </w:rPr>
      </w:pPr>
    </w:p>
    <w:p w14:paraId="1CA07612" w14:textId="77777777" w:rsidR="00635F20" w:rsidRPr="006849C3" w:rsidRDefault="00635F20" w:rsidP="00635F20">
      <w:pPr>
        <w:pStyle w:val="Heading4"/>
        <w:rPr>
          <w:rFonts w:asciiTheme="minorHAnsi" w:hAnsiTheme="minorHAnsi" w:cstheme="minorHAnsi"/>
        </w:rPr>
      </w:pPr>
      <w:r w:rsidRPr="006849C3">
        <w:rPr>
          <w:rFonts w:asciiTheme="minorHAnsi" w:hAnsiTheme="minorHAnsi" w:cstheme="minorHAnsi"/>
        </w:rPr>
        <w:t>Nuke war causes extinction – Ice Age, famines, and war won’t stay limited</w:t>
      </w:r>
    </w:p>
    <w:p w14:paraId="52DE4BF5" w14:textId="77777777" w:rsidR="00635F20" w:rsidRPr="006849C3" w:rsidRDefault="00635F20" w:rsidP="00635F20">
      <w:pPr>
        <w:rPr>
          <w:rFonts w:asciiTheme="minorHAnsi" w:hAnsiTheme="minorHAnsi" w:cstheme="minorHAnsi"/>
        </w:rPr>
      </w:pPr>
      <w:r w:rsidRPr="006849C3">
        <w:rPr>
          <w:rStyle w:val="StyleUnderline"/>
          <w:rFonts w:asciiTheme="minorHAnsi" w:hAnsiTheme="minorHAnsi" w:cstheme="minorHAnsi"/>
        </w:rPr>
        <w:t>Edwards 17</w:t>
      </w:r>
      <w:r w:rsidRPr="006849C3">
        <w:rPr>
          <w:rFonts w:asciiTheme="minorHAnsi" w:hAnsiTheme="minorHAnsi" w:cstheme="minorHAnsi"/>
        </w:rPr>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3514D16B" w14:textId="77777777" w:rsidR="00635F20" w:rsidRPr="006849C3" w:rsidRDefault="00635F20" w:rsidP="00635F20">
      <w:pPr>
        <w:rPr>
          <w:rFonts w:asciiTheme="minorHAnsi" w:hAnsiTheme="minorHAnsi" w:cstheme="minorHAnsi"/>
        </w:rPr>
      </w:pPr>
      <w:r w:rsidRPr="006849C3">
        <w:rPr>
          <w:rFonts w:asciiTheme="minorHAnsi" w:hAnsiTheme="minorHAnsi" w:cstheme="minorHAnsi"/>
        </w:rPr>
        <w:t>In the nuclear conversation, what are we not talking about that we should be?</w:t>
      </w:r>
    </w:p>
    <w:p w14:paraId="7AB2C06C" w14:textId="77777777" w:rsidR="00635F20" w:rsidRPr="006849C3" w:rsidRDefault="00635F20" w:rsidP="00635F20">
      <w:pPr>
        <w:rPr>
          <w:rStyle w:val="StyleUnderline"/>
          <w:rFonts w:asciiTheme="minorHAnsi" w:hAnsiTheme="minorHAnsi" w:cstheme="minorHAnsi"/>
        </w:rPr>
      </w:pPr>
      <w:r w:rsidRPr="006849C3">
        <w:rPr>
          <w:rStyle w:val="StyleUnderline"/>
          <w:rFonts w:asciiTheme="minorHAnsi" w:hAnsiTheme="minorHAnsi" w:cstheme="minorHAnsi"/>
        </w:rPr>
        <w:t>We are not talking enough about the climatic effects of nuclear</w:t>
      </w:r>
      <w:r w:rsidRPr="006849C3">
        <w:rPr>
          <w:rStyle w:val="Emphasis"/>
          <w:rFonts w:asciiTheme="minorHAnsi" w:hAnsiTheme="minorHAnsi" w:cstheme="minorHAnsi"/>
          <w:szCs w:val="26"/>
        </w:rPr>
        <w:t xml:space="preserve"> war</w:t>
      </w:r>
      <w:r w:rsidRPr="006849C3">
        <w:rPr>
          <w:rFonts w:asciiTheme="minorHAnsi" w:hAnsiTheme="minorHAnsi" w:cstheme="minorHAnsi"/>
          <w:szCs w:val="26"/>
        </w:rPr>
        <w:t xml:space="preserve">. The “nuclear winter” theory of the mid-1980s played a significant role in the arms reductions of that period. But with the collapse of the Soviet Union and the reduction of U.S. and Russian nuclear arsenals, </w:t>
      </w:r>
      <w:r w:rsidRPr="006849C3">
        <w:rPr>
          <w:rStyle w:val="StyleUnderline"/>
          <w:rFonts w:asciiTheme="minorHAnsi" w:hAnsiTheme="minorHAnsi" w:cstheme="minorHAnsi"/>
        </w:rPr>
        <w:t xml:space="preserve">this aspect of nuclear war has faded from view. That’s not good. In the mid-2000s, </w:t>
      </w:r>
      <w:r w:rsidRPr="006849C3">
        <w:rPr>
          <w:rStyle w:val="StyleUnderline"/>
          <w:rFonts w:asciiTheme="minorHAnsi" w:hAnsiTheme="minorHAnsi" w:cstheme="minorHAnsi"/>
          <w:highlight w:val="green"/>
        </w:rPr>
        <w:t>climate scientists</w:t>
      </w:r>
      <w:r w:rsidRPr="006849C3">
        <w:rPr>
          <w:rFonts w:asciiTheme="minorHAnsi" w:hAnsiTheme="minorHAnsi" w:cstheme="minorHAnsi"/>
          <w:szCs w:val="26"/>
        </w:rPr>
        <w:t xml:space="preserve"> such as Alan Robock (Rutgers) </w:t>
      </w:r>
      <w:r w:rsidRPr="006849C3">
        <w:rPr>
          <w:rStyle w:val="StyleUnderline"/>
          <w:rFonts w:asciiTheme="minorHAnsi" w:hAnsiTheme="minorHAnsi" w:cstheme="minorHAnsi"/>
        </w:rPr>
        <w:t xml:space="preserve">took another look at nuclear winter theory. This time around, they </w:t>
      </w:r>
      <w:r w:rsidRPr="006849C3">
        <w:rPr>
          <w:rStyle w:val="StyleUnderline"/>
          <w:rFonts w:asciiTheme="minorHAnsi" w:hAnsiTheme="minorHAnsi" w:cstheme="minorHAnsi"/>
          <w:highlight w:val="green"/>
        </w:rPr>
        <w:t xml:space="preserve">used </w:t>
      </w:r>
      <w:r w:rsidRPr="006849C3">
        <w:rPr>
          <w:rStyle w:val="StyleUnderline"/>
          <w:rFonts w:asciiTheme="minorHAnsi" w:hAnsiTheme="minorHAnsi" w:cstheme="minorHAnsi"/>
        </w:rPr>
        <w:t>much-</w:t>
      </w:r>
      <w:r w:rsidRPr="006849C3">
        <w:rPr>
          <w:rStyle w:val="StyleUnderline"/>
          <w:rFonts w:asciiTheme="minorHAnsi" w:hAnsiTheme="minorHAnsi" w:cstheme="minorHAnsi"/>
          <w:highlight w:val="green"/>
        </w:rPr>
        <w:t>improved</w:t>
      </w:r>
      <w:r w:rsidRPr="006849C3">
        <w:rPr>
          <w:rStyle w:val="StyleUnderline"/>
          <w:rFonts w:asciiTheme="minorHAnsi" w:hAnsiTheme="minorHAnsi" w:cstheme="minorHAnsi"/>
        </w:rPr>
        <w:t xml:space="preserve"> and much more detailed climate </w:t>
      </w:r>
      <w:r w:rsidRPr="006849C3">
        <w:rPr>
          <w:rStyle w:val="StyleUnderline"/>
          <w:rFonts w:asciiTheme="minorHAnsi" w:hAnsiTheme="minorHAnsi" w:cstheme="minorHAnsi"/>
          <w:highlight w:val="green"/>
        </w:rPr>
        <w:t>models</w:t>
      </w:r>
      <w:r w:rsidRPr="006849C3">
        <w:rPr>
          <w:rStyle w:val="StyleUnderline"/>
          <w:rFonts w:asciiTheme="minorHAnsi" w:hAnsiTheme="minorHAnsi" w:cstheme="minorHAnsi"/>
        </w:rPr>
        <w:t xml:space="preserve"> than those available 20 years earlier</w:t>
      </w:r>
      <w:r w:rsidRPr="006849C3">
        <w:rPr>
          <w:rFonts w:asciiTheme="minorHAnsi" w:hAnsiTheme="minorHAnsi" w:cstheme="minorHAnsi"/>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6849C3">
        <w:rPr>
          <w:rStyle w:val="StyleUnderline"/>
          <w:rFonts w:asciiTheme="minorHAnsi" w:hAnsiTheme="minorHAnsi" w:cstheme="minorHAnsi"/>
        </w:rPr>
        <w:t xml:space="preserve">U.S.-Russia war currently seems unlikely, but if it were to occur, </w:t>
      </w:r>
      <w:r w:rsidRPr="006849C3">
        <w:rPr>
          <w:rStyle w:val="StyleUnderline"/>
          <w:rFonts w:asciiTheme="minorHAnsi" w:hAnsiTheme="minorHAnsi" w:cstheme="minorHAnsi"/>
          <w:highlight w:val="green"/>
        </w:rPr>
        <w:t>hundreds or</w:t>
      </w:r>
      <w:r w:rsidRPr="006849C3">
        <w:rPr>
          <w:rStyle w:val="StyleUnderline"/>
          <w:rFonts w:asciiTheme="minorHAnsi" w:hAnsiTheme="minorHAnsi" w:cstheme="minorHAnsi"/>
        </w:rPr>
        <w:t xml:space="preserve"> even </w:t>
      </w:r>
      <w:r w:rsidRPr="006849C3">
        <w:rPr>
          <w:rStyle w:val="StyleUnderline"/>
          <w:rFonts w:asciiTheme="minorHAnsi" w:hAnsiTheme="minorHAnsi" w:cstheme="minorHAnsi"/>
          <w:highlight w:val="green"/>
        </w:rPr>
        <w:t>thousands of</w:t>
      </w:r>
      <w:r w:rsidRPr="006849C3">
        <w:rPr>
          <w:rStyle w:val="StyleUnderline"/>
          <w:rFonts w:asciiTheme="minorHAnsi" w:hAnsiTheme="minorHAnsi" w:cstheme="minorHAnsi"/>
        </w:rPr>
        <w:t xml:space="preserve"> nuclear </w:t>
      </w:r>
      <w:r w:rsidRPr="006849C3">
        <w:rPr>
          <w:rStyle w:val="StyleUnderline"/>
          <w:rFonts w:asciiTheme="minorHAnsi" w:hAnsiTheme="minorHAnsi" w:cstheme="minorHAnsi"/>
          <w:highlight w:val="green"/>
        </w:rPr>
        <w:t>weapons might be launched</w:t>
      </w:r>
      <w:r w:rsidRPr="006849C3">
        <w:rPr>
          <w:rStyle w:val="StyleUnderline"/>
          <w:rFonts w:asciiTheme="minorHAnsi" w:hAnsiTheme="minorHAnsi" w:cstheme="minorHAnsi"/>
        </w:rPr>
        <w:t xml:space="preserve">. The climatic consequences would be catastrophic: global average </w:t>
      </w:r>
      <w:r w:rsidRPr="006849C3">
        <w:rPr>
          <w:rStyle w:val="StyleUnderline"/>
          <w:rFonts w:asciiTheme="minorHAnsi" w:hAnsiTheme="minorHAnsi" w:cstheme="minorHAnsi"/>
          <w:highlight w:val="green"/>
        </w:rPr>
        <w:t>temperatures would drop</w:t>
      </w:r>
      <w:r w:rsidRPr="006849C3">
        <w:rPr>
          <w:rStyle w:val="StyleUnderline"/>
          <w:rFonts w:asciiTheme="minorHAnsi" w:hAnsiTheme="minorHAnsi" w:cstheme="minorHAnsi"/>
        </w:rPr>
        <w:t xml:space="preserve"> as much as </w:t>
      </w:r>
      <w:r w:rsidRPr="006849C3">
        <w:rPr>
          <w:rStyle w:val="StyleUnderline"/>
          <w:rFonts w:asciiTheme="minorHAnsi" w:hAnsiTheme="minorHAnsi" w:cstheme="minorHAnsi"/>
          <w:highlight w:val="green"/>
        </w:rPr>
        <w:t>12 degrees</w:t>
      </w:r>
      <w:r w:rsidRPr="006849C3">
        <w:rPr>
          <w:rStyle w:val="StyleUnderline"/>
          <w:rFonts w:asciiTheme="minorHAnsi" w:hAnsiTheme="minorHAnsi" w:cstheme="minorHAnsi"/>
        </w:rPr>
        <w:t xml:space="preserve"> Fahrenheit (7 degrees Celsius) for up to several years — temperatures </w:t>
      </w:r>
      <w:r w:rsidRPr="006849C3">
        <w:rPr>
          <w:rStyle w:val="StyleUnderline"/>
          <w:rFonts w:asciiTheme="minorHAnsi" w:hAnsiTheme="minorHAnsi" w:cstheme="minorHAnsi"/>
          <w:highlight w:val="green"/>
        </w:rPr>
        <w:t xml:space="preserve">last seen during the </w:t>
      </w:r>
      <w:r w:rsidRPr="006849C3">
        <w:rPr>
          <w:rStyle w:val="StyleUnderline"/>
          <w:rFonts w:asciiTheme="minorHAnsi" w:hAnsiTheme="minorHAnsi" w:cstheme="minorHAnsi"/>
        </w:rPr>
        <w:t xml:space="preserve">great </w:t>
      </w:r>
      <w:r w:rsidRPr="006849C3">
        <w:rPr>
          <w:rStyle w:val="StyleUnderline"/>
          <w:rFonts w:asciiTheme="minorHAnsi" w:hAnsiTheme="minorHAnsi" w:cstheme="minorHAnsi"/>
          <w:highlight w:val="green"/>
        </w:rPr>
        <w:t>ice ages</w:t>
      </w:r>
      <w:r w:rsidRPr="006849C3">
        <w:rPr>
          <w:rStyle w:val="StyleUnderline"/>
          <w:rFonts w:asciiTheme="minorHAnsi" w:hAnsiTheme="minorHAnsi" w:cstheme="minorHAnsi"/>
        </w:rPr>
        <w:t xml:space="preserve">. Meanwhile, </w:t>
      </w:r>
      <w:r w:rsidRPr="006849C3">
        <w:rPr>
          <w:rStyle w:val="StyleUnderline"/>
          <w:rFonts w:asciiTheme="minorHAnsi" w:hAnsiTheme="minorHAnsi" w:cstheme="minorHAnsi"/>
          <w:highlight w:val="green"/>
        </w:rPr>
        <w:t>smoke</w:t>
      </w:r>
      <w:r w:rsidRPr="006849C3">
        <w:rPr>
          <w:rStyle w:val="StyleUnderline"/>
          <w:rFonts w:asciiTheme="minorHAnsi" w:hAnsiTheme="minorHAnsi" w:cstheme="minorHAnsi"/>
        </w:rPr>
        <w:t xml:space="preserve"> and dust circulating in the stratosphere </w:t>
      </w:r>
      <w:r w:rsidRPr="006849C3">
        <w:rPr>
          <w:rStyle w:val="StyleUnderline"/>
          <w:rFonts w:asciiTheme="minorHAnsi" w:hAnsiTheme="minorHAnsi" w:cstheme="minorHAnsi"/>
          <w:highlight w:val="green"/>
        </w:rPr>
        <w:t xml:space="preserve">would </w:t>
      </w:r>
      <w:r w:rsidRPr="006849C3">
        <w:rPr>
          <w:rStyle w:val="StyleUnderline"/>
          <w:rFonts w:asciiTheme="minorHAnsi" w:hAnsiTheme="minorHAnsi" w:cstheme="minorHAnsi"/>
        </w:rPr>
        <w:t xml:space="preserve">darken the atmosphere enough to </w:t>
      </w:r>
      <w:r w:rsidRPr="006849C3">
        <w:rPr>
          <w:rStyle w:val="StyleUnderline"/>
          <w:rFonts w:asciiTheme="minorHAnsi" w:hAnsiTheme="minorHAnsi" w:cstheme="minorHAnsi"/>
          <w:highlight w:val="green"/>
        </w:rPr>
        <w:t xml:space="preserve">inhibit photosynthesis, causing </w:t>
      </w:r>
      <w:r w:rsidRPr="006849C3">
        <w:rPr>
          <w:rStyle w:val="StyleUnderline"/>
          <w:rFonts w:asciiTheme="minorHAnsi" w:hAnsiTheme="minorHAnsi" w:cstheme="minorHAnsi"/>
        </w:rPr>
        <w:t xml:space="preserve">disastrous </w:t>
      </w:r>
      <w:r w:rsidRPr="006849C3">
        <w:rPr>
          <w:rStyle w:val="StyleUnderline"/>
          <w:rFonts w:asciiTheme="minorHAnsi" w:hAnsiTheme="minorHAnsi" w:cstheme="minorHAnsi"/>
          <w:highlight w:val="green"/>
        </w:rPr>
        <w:t>crop failures</w:t>
      </w:r>
      <w:r w:rsidRPr="006849C3">
        <w:rPr>
          <w:rStyle w:val="StyleUnderline"/>
          <w:rFonts w:asciiTheme="minorHAnsi" w:hAnsiTheme="minorHAnsi" w:cstheme="minorHAnsi"/>
        </w:rPr>
        <w:t xml:space="preserve">, widespread </w:t>
      </w:r>
      <w:r w:rsidRPr="006849C3">
        <w:rPr>
          <w:rStyle w:val="StyleUnderline"/>
          <w:rFonts w:asciiTheme="minorHAnsi" w:hAnsiTheme="minorHAnsi" w:cstheme="minorHAnsi"/>
          <w:highlight w:val="green"/>
        </w:rPr>
        <w:t xml:space="preserve">famine and </w:t>
      </w:r>
      <w:r w:rsidRPr="006849C3">
        <w:rPr>
          <w:rStyle w:val="StyleUnderline"/>
          <w:rFonts w:asciiTheme="minorHAnsi" w:hAnsiTheme="minorHAnsi" w:cstheme="minorHAnsi"/>
        </w:rPr>
        <w:t xml:space="preserve">massive </w:t>
      </w:r>
      <w:r w:rsidRPr="006849C3">
        <w:rPr>
          <w:rStyle w:val="StyleUnderline"/>
          <w:rFonts w:asciiTheme="minorHAnsi" w:hAnsiTheme="minorHAnsi" w:cstheme="minorHAnsi"/>
          <w:highlight w:val="green"/>
        </w:rPr>
        <w:t>ecological disruption</w:t>
      </w:r>
      <w:r w:rsidRPr="006849C3">
        <w:rPr>
          <w:rStyle w:val="StyleUnderline"/>
          <w:rFonts w:asciiTheme="minorHAnsi" w:hAnsiTheme="minorHAnsi" w:cstheme="minorHAnsi"/>
        </w:rPr>
        <w:t xml:space="preserve">. The </w:t>
      </w:r>
      <w:r w:rsidRPr="006849C3">
        <w:rPr>
          <w:rStyle w:val="StyleUnderline"/>
          <w:rFonts w:asciiTheme="minorHAnsi" w:hAnsiTheme="minorHAnsi" w:cstheme="minorHAnsi"/>
          <w:highlight w:val="green"/>
        </w:rPr>
        <w:t>effect would be similar to</w:t>
      </w:r>
      <w:r w:rsidRPr="006849C3">
        <w:rPr>
          <w:rStyle w:val="StyleUnderline"/>
          <w:rFonts w:asciiTheme="minorHAnsi" w:hAnsiTheme="minorHAnsi" w:cstheme="minorHAnsi"/>
        </w:rPr>
        <w:t xml:space="preserve"> that of the </w:t>
      </w:r>
      <w:r w:rsidRPr="006849C3">
        <w:rPr>
          <w:rStyle w:val="StyleUnderline"/>
          <w:rFonts w:asciiTheme="minorHAnsi" w:hAnsiTheme="minorHAnsi" w:cstheme="minorHAnsi"/>
          <w:highlight w:val="green"/>
        </w:rPr>
        <w:t>giant meteor</w:t>
      </w:r>
      <w:r w:rsidRPr="006849C3">
        <w:rPr>
          <w:rStyle w:val="StyleUnderline"/>
          <w:rFonts w:asciiTheme="minorHAnsi" w:hAnsiTheme="minorHAnsi" w:cstheme="minorHAnsi"/>
        </w:rPr>
        <w:t xml:space="preserve"> believed to be </w:t>
      </w:r>
      <w:r w:rsidRPr="006849C3">
        <w:rPr>
          <w:rStyle w:val="StyleUnderline"/>
          <w:rFonts w:asciiTheme="minorHAnsi" w:hAnsiTheme="minorHAnsi" w:cstheme="minorHAnsi"/>
          <w:highlight w:val="green"/>
        </w:rPr>
        <w:t>responsible for the extinction of the dinosaurs</w:t>
      </w:r>
      <w:r w:rsidRPr="006849C3">
        <w:rPr>
          <w:rStyle w:val="StyleUnderline"/>
          <w:rFonts w:asciiTheme="minorHAnsi" w:hAnsiTheme="minorHAnsi" w:cstheme="minorHAnsi"/>
        </w:rPr>
        <w:t xml:space="preserve">. This time, </w:t>
      </w:r>
      <w:r w:rsidRPr="006849C3">
        <w:rPr>
          <w:rStyle w:val="StyleUnderline"/>
          <w:rFonts w:asciiTheme="minorHAnsi" w:hAnsiTheme="minorHAnsi" w:cstheme="minorHAnsi"/>
          <w:highlight w:val="green"/>
        </w:rPr>
        <w:t>we would be the dinosaurs.</w:t>
      </w:r>
      <w:r w:rsidRPr="006849C3">
        <w:rPr>
          <w:rFonts w:asciiTheme="minorHAnsi" w:hAnsiTheme="minorHAnsi" w:cstheme="minorHAnsi"/>
          <w:szCs w:val="26"/>
        </w:rPr>
        <w:t xml:space="preserve"> Many people are concerned about North Korea’s advancing missile capabilities. Is nuclear war likely in your opinion? At this </w:t>
      </w:r>
      <w:r w:rsidRPr="006849C3">
        <w:rPr>
          <w:rFonts w:asciiTheme="minorHAnsi" w:hAnsiTheme="minorHAnsi" w:cstheme="minorHAnsi"/>
        </w:rPr>
        <w:t xml:space="preserve">writing, I think </w:t>
      </w:r>
      <w:r w:rsidRPr="006849C3">
        <w:rPr>
          <w:rStyle w:val="StyleUnderline"/>
          <w:rFonts w:asciiTheme="minorHAnsi" w:hAnsiTheme="minorHAnsi" w:cstheme="minorHAnsi"/>
        </w:rPr>
        <w:t>we are closer to a nuclear war than we have been since the early 1960s</w:t>
      </w:r>
      <w:r w:rsidRPr="006849C3">
        <w:rPr>
          <w:rFonts w:asciiTheme="minorHAnsi" w:hAnsiTheme="minorHAnsi" w:cstheme="minorHAnsi"/>
        </w:rPr>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6849C3">
        <w:rPr>
          <w:rFonts w:asciiTheme="minorHAnsi" w:hAnsiTheme="minorHAnsi" w:cstheme="minorHAnsi"/>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6849C3">
        <w:rPr>
          <w:rStyle w:val="StyleUnderline"/>
          <w:rFonts w:asciiTheme="minorHAnsi" w:hAnsiTheme="minorHAnsi" w:cstheme="minorHAnsi"/>
          <w:highlight w:val="green"/>
        </w:rPr>
        <w:t>it’s</w:t>
      </w:r>
      <w:r w:rsidRPr="006849C3">
        <w:rPr>
          <w:rStyle w:val="StyleUnderline"/>
          <w:rFonts w:asciiTheme="minorHAnsi" w:hAnsiTheme="minorHAnsi" w:cstheme="minorHAnsi"/>
        </w:rPr>
        <w:t xml:space="preserve"> quite </w:t>
      </w:r>
      <w:r w:rsidRPr="006849C3">
        <w:rPr>
          <w:rStyle w:val="StyleUnderline"/>
          <w:rFonts w:asciiTheme="minorHAnsi" w:hAnsiTheme="minorHAnsi" w:cstheme="minorHAnsi"/>
          <w:highlight w:val="green"/>
        </w:rPr>
        <w:t>unlikely</w:t>
      </w:r>
      <w:r w:rsidRPr="006849C3">
        <w:rPr>
          <w:rStyle w:val="StyleUnderline"/>
          <w:rFonts w:asciiTheme="minorHAnsi" w:hAnsiTheme="minorHAnsi" w:cstheme="minorHAnsi"/>
        </w:rPr>
        <w:t xml:space="preserve"> that </w:t>
      </w:r>
      <w:r w:rsidRPr="006849C3">
        <w:rPr>
          <w:rStyle w:val="StyleUnderline"/>
          <w:rFonts w:asciiTheme="minorHAnsi" w:hAnsiTheme="minorHAnsi" w:cstheme="minorHAnsi"/>
          <w:highlight w:val="green"/>
        </w:rPr>
        <w:t>any exchange</w:t>
      </w:r>
      <w:r w:rsidRPr="006849C3">
        <w:rPr>
          <w:rStyle w:val="StyleUnderline"/>
          <w:rFonts w:asciiTheme="minorHAnsi" w:hAnsiTheme="minorHAnsi" w:cstheme="minorHAnsi"/>
        </w:rPr>
        <w:t xml:space="preserve"> between two nuclear powers </w:t>
      </w:r>
      <w:r w:rsidRPr="006849C3">
        <w:rPr>
          <w:rStyle w:val="StyleUnderline"/>
          <w:rFonts w:asciiTheme="minorHAnsi" w:hAnsiTheme="minorHAnsi" w:cstheme="minorHAnsi"/>
          <w:highlight w:val="green"/>
        </w:rPr>
        <w:t xml:space="preserve">would stay limited </w:t>
      </w:r>
      <w:r w:rsidRPr="006849C3">
        <w:rPr>
          <w:rStyle w:val="StyleUnderline"/>
          <w:rFonts w:asciiTheme="minorHAnsi" w:hAnsiTheme="minorHAnsi" w:cstheme="minorHAnsi"/>
        </w:rPr>
        <w:t>to these smaller, less destructive bombs.</w:t>
      </w:r>
    </w:p>
    <w:p w14:paraId="368CE52C" w14:textId="77777777" w:rsidR="00635F20" w:rsidRPr="006849C3" w:rsidRDefault="00635F20" w:rsidP="00635F20">
      <w:pPr>
        <w:rPr>
          <w:rFonts w:asciiTheme="minorHAnsi" w:hAnsiTheme="minorHAnsi" w:cstheme="minorHAnsi"/>
        </w:rPr>
      </w:pPr>
    </w:p>
    <w:p w14:paraId="56409F3A" w14:textId="77777777" w:rsidR="00635F20" w:rsidRPr="006849C3" w:rsidRDefault="00635F20" w:rsidP="00635F20">
      <w:pPr>
        <w:pStyle w:val="Heading4"/>
        <w:rPr>
          <w:rFonts w:asciiTheme="minorHAnsi" w:hAnsiTheme="minorHAnsi" w:cstheme="minorHAnsi"/>
        </w:rPr>
      </w:pPr>
      <w:r w:rsidRPr="006849C3">
        <w:rPr>
          <w:rFonts w:asciiTheme="minorHAnsi" w:hAnsiTheme="minorHAnsi" w:cstheme="minorHAnsi"/>
        </w:rPr>
        <w:t>Plan: The Hashemite Kingdom of Jordan ought to reduce data exclusivity for medicines.</w:t>
      </w:r>
    </w:p>
    <w:p w14:paraId="08295089" w14:textId="77777777" w:rsidR="00635F20" w:rsidRPr="006849C3" w:rsidRDefault="00635F20" w:rsidP="00635F20">
      <w:pPr>
        <w:rPr>
          <w:rFonts w:asciiTheme="minorHAnsi" w:hAnsiTheme="minorHAnsi" w:cstheme="minorHAnsi"/>
        </w:rPr>
      </w:pPr>
      <w:r w:rsidRPr="006849C3">
        <w:rPr>
          <w:rStyle w:val="Style13ptBold"/>
          <w:rFonts w:asciiTheme="minorHAnsi" w:eastAsiaTheme="majorEastAsia" w:hAnsiTheme="minorHAnsi" w:cstheme="minorHAnsi"/>
        </w:rPr>
        <w:t>Barqawi 19</w:t>
      </w:r>
      <w:r w:rsidRPr="006849C3">
        <w:rPr>
          <w:rFonts w:asciiTheme="minorHAnsi" w:hAnsiTheme="minorHAnsi" w:cstheme="minorHAnsi"/>
        </w:rPr>
        <w:t xml:space="preserve"> “The access to medicine puzzle: scaling back the negative effects of the Jordan–US Free Trade Agreement” Laila Barqawi [Lecturer of University of Central Lancashire, Preston (UCLAN)]. Journal of Intellectual Property Law &amp; Practice, Volume 14, Issue 9, September 2019, Pages 678–686, </w:t>
      </w:r>
      <w:hyperlink r:id="rId19" w:history="1">
        <w:r w:rsidRPr="006849C3">
          <w:rPr>
            <w:rStyle w:val="Hyperlink"/>
            <w:rFonts w:asciiTheme="minorHAnsi" w:hAnsiTheme="minorHAnsi" w:cstheme="minorHAnsi"/>
          </w:rPr>
          <w:t>https://doi.org/10.1093/jiplp/jpz080</w:t>
        </w:r>
      </w:hyperlink>
      <w:r w:rsidRPr="006849C3">
        <w:rPr>
          <w:rFonts w:asciiTheme="minorHAnsi" w:hAnsiTheme="minorHAnsi" w:cstheme="minorHAnsi"/>
        </w:rPr>
        <w:t xml:space="preserve"> SM</w:t>
      </w:r>
    </w:p>
    <w:p w14:paraId="340350CB" w14:textId="77777777" w:rsidR="00635F20" w:rsidRPr="006849C3" w:rsidRDefault="00635F20" w:rsidP="00635F20">
      <w:pPr>
        <w:rPr>
          <w:rStyle w:val="StyleUnderline"/>
          <w:rFonts w:asciiTheme="minorHAnsi" w:hAnsiTheme="minorHAnsi" w:cstheme="minorHAnsi"/>
        </w:rPr>
      </w:pPr>
      <w:r w:rsidRPr="006849C3">
        <w:rPr>
          <w:rFonts w:asciiTheme="minorHAnsi" w:hAnsiTheme="minorHAnsi" w:cstheme="minorHAnsi"/>
        </w:rPr>
        <w:t xml:space="preserve">We now examine each of the </w:t>
      </w:r>
      <w:r w:rsidRPr="006849C3">
        <w:rPr>
          <w:rStyle w:val="StyleUnderline"/>
          <w:rFonts w:asciiTheme="minorHAnsi" w:hAnsiTheme="minorHAnsi" w:cstheme="minorHAnsi"/>
        </w:rPr>
        <w:t xml:space="preserve">JFDA’s </w:t>
      </w:r>
      <w:r w:rsidRPr="006849C3">
        <w:rPr>
          <w:rStyle w:val="StyleUnderline"/>
          <w:rFonts w:asciiTheme="minorHAnsi" w:hAnsiTheme="minorHAnsi" w:cstheme="minorHAnsi"/>
          <w:highlight w:val="green"/>
        </w:rPr>
        <w:t>recommendations</w:t>
      </w:r>
      <w:r w:rsidRPr="006849C3">
        <w:rPr>
          <w:rStyle w:val="StyleUnderline"/>
          <w:rFonts w:asciiTheme="minorHAnsi" w:hAnsiTheme="minorHAnsi" w:cstheme="minorHAnsi"/>
        </w:rPr>
        <w:t>:</w:t>
      </w:r>
    </w:p>
    <w:p w14:paraId="7E3F37FC" w14:textId="77777777" w:rsidR="00635F20" w:rsidRPr="006849C3" w:rsidRDefault="00635F20" w:rsidP="00635F20">
      <w:pPr>
        <w:rPr>
          <w:rFonts w:asciiTheme="minorHAnsi" w:hAnsiTheme="minorHAnsi" w:cstheme="minorHAnsi"/>
        </w:rPr>
      </w:pPr>
      <w:r w:rsidRPr="006849C3">
        <w:rPr>
          <w:rFonts w:asciiTheme="minorHAnsi" w:hAnsiTheme="minorHAnsi" w:cstheme="minorHAnsi"/>
        </w:rPr>
        <w:t xml:space="preserve">1. </w:t>
      </w:r>
      <w:r w:rsidRPr="006849C3">
        <w:rPr>
          <w:rStyle w:val="StyleUnderline"/>
          <w:rFonts w:asciiTheme="minorHAnsi" w:hAnsiTheme="minorHAnsi" w:cstheme="minorHAnsi"/>
        </w:rPr>
        <w:t>‘</w:t>
      </w:r>
      <w:r w:rsidRPr="006849C3">
        <w:rPr>
          <w:rStyle w:val="StyleUnderline"/>
          <w:rFonts w:asciiTheme="minorHAnsi" w:hAnsiTheme="minorHAnsi" w:cstheme="minorHAnsi"/>
          <w:highlight w:val="green"/>
        </w:rPr>
        <w:t>Shortening the term of data exclusivity for new chemical entity</w:t>
      </w:r>
      <w:r w:rsidRPr="006849C3">
        <w:rPr>
          <w:rFonts w:asciiTheme="minorHAnsi" w:hAnsiTheme="minorHAnsi" w:cstheme="minorHAnsi"/>
        </w:rPr>
        <w:t>: neither TRIPS nor Jordan-US FTA request the five years.’14</w:t>
      </w:r>
    </w:p>
    <w:p w14:paraId="5A53C03F" w14:textId="77777777" w:rsidR="00635F20" w:rsidRPr="006849C3" w:rsidRDefault="00635F20" w:rsidP="00635F20">
      <w:pPr>
        <w:rPr>
          <w:rStyle w:val="StyleUnderline"/>
          <w:rFonts w:asciiTheme="minorHAnsi" w:hAnsiTheme="minorHAnsi" w:cstheme="minorHAnsi"/>
        </w:rPr>
      </w:pPr>
      <w:r w:rsidRPr="006849C3">
        <w:rPr>
          <w:rFonts w:asciiTheme="minorHAnsi" w:hAnsiTheme="minorHAnsi" w:cstheme="minorHAnsi"/>
        </w:rPr>
        <w:t>As mentioned above</w:t>
      </w:r>
      <w:r w:rsidRPr="006849C3">
        <w:rPr>
          <w:rStyle w:val="StyleUnderline"/>
          <w:rFonts w:asciiTheme="minorHAnsi" w:hAnsiTheme="minorHAnsi" w:cstheme="minorHAnsi"/>
        </w:rPr>
        <w:t xml:space="preserve">, Jordan has gone beyond its TRIPS obligations to provide five years of protection for data exclusivity.15 To this effect, Jordan should repeal Article 8 of Jordan’s Law No 15 on Unfair Competition and Trade Secrets Law, which reduces data exclusivity protection </w:t>
      </w:r>
      <w:r w:rsidRPr="006849C3">
        <w:rPr>
          <w:rStyle w:val="StyleUnderline"/>
          <w:rFonts w:asciiTheme="minorHAnsi" w:hAnsiTheme="minorHAnsi" w:cstheme="minorHAnsi"/>
          <w:highlight w:val="green"/>
        </w:rPr>
        <w:t>to 3 years</w:t>
      </w:r>
      <w:r w:rsidRPr="006849C3">
        <w:rPr>
          <w:rStyle w:val="StyleUnderline"/>
          <w:rFonts w:asciiTheme="minorHAnsi" w:hAnsiTheme="minorHAnsi" w:cstheme="minorHAnsi"/>
        </w:rPr>
        <w:t xml:space="preserve"> as per JUSFTA.</w:t>
      </w:r>
    </w:p>
    <w:p w14:paraId="5A031AE9" w14:textId="77777777" w:rsidR="00635F20" w:rsidRPr="006849C3" w:rsidRDefault="00635F20" w:rsidP="00635F20">
      <w:pPr>
        <w:rPr>
          <w:rFonts w:asciiTheme="minorHAnsi" w:hAnsiTheme="minorHAnsi" w:cstheme="minorHAnsi"/>
          <w:b/>
          <w:u w:val="single"/>
        </w:rPr>
      </w:pPr>
      <w:r w:rsidRPr="006849C3">
        <w:rPr>
          <w:rStyle w:val="StyleUnderline"/>
          <w:rFonts w:asciiTheme="minorHAnsi" w:hAnsiTheme="minorHAnsi" w:cstheme="minorHAnsi"/>
          <w:highlight w:val="green"/>
        </w:rPr>
        <w:t>Jordan should</w:t>
      </w:r>
      <w:r w:rsidRPr="006849C3">
        <w:rPr>
          <w:rStyle w:val="StyleUnderline"/>
          <w:rFonts w:asciiTheme="minorHAnsi" w:hAnsiTheme="minorHAnsi" w:cstheme="minorHAnsi"/>
        </w:rPr>
        <w:t xml:space="preserve"> continue its efforts to </w:t>
      </w:r>
      <w:r w:rsidRPr="006849C3">
        <w:rPr>
          <w:rStyle w:val="StyleUnderline"/>
          <w:rFonts w:asciiTheme="minorHAnsi" w:hAnsiTheme="minorHAnsi" w:cstheme="minorHAnsi"/>
          <w:highlight w:val="green"/>
        </w:rPr>
        <w:t>redefine</w:t>
      </w:r>
      <w:r w:rsidRPr="006849C3">
        <w:rPr>
          <w:rStyle w:val="StyleUnderline"/>
          <w:rFonts w:asciiTheme="minorHAnsi" w:hAnsiTheme="minorHAnsi" w:cstheme="minorHAnsi"/>
        </w:rPr>
        <w:t xml:space="preserve"> what constitutes a New Chemical Entity (</w:t>
      </w:r>
      <w:r w:rsidRPr="006849C3">
        <w:rPr>
          <w:rStyle w:val="StyleUnderline"/>
          <w:rFonts w:asciiTheme="minorHAnsi" w:hAnsiTheme="minorHAnsi" w:cstheme="minorHAnsi"/>
          <w:highlight w:val="green"/>
        </w:rPr>
        <w:t>NCE</w:t>
      </w:r>
      <w:r w:rsidRPr="006849C3">
        <w:rPr>
          <w:rStyle w:val="StyleUnderline"/>
          <w:rFonts w:asciiTheme="minorHAnsi" w:hAnsiTheme="minorHAnsi" w:cstheme="minorHAnsi"/>
        </w:rPr>
        <w:t>), started with a circular dated 16 June 2009 by the JFDA’s director general:</w:t>
      </w:r>
    </w:p>
    <w:p w14:paraId="442C374F" w14:textId="77777777" w:rsidR="00635F20" w:rsidRPr="006849C3" w:rsidRDefault="00635F20" w:rsidP="00635F20">
      <w:pPr>
        <w:rPr>
          <w:rFonts w:asciiTheme="minorHAnsi" w:hAnsiTheme="minorHAnsi" w:cstheme="minorHAnsi"/>
          <w:b/>
          <w:u w:val="single"/>
        </w:rPr>
      </w:pPr>
      <w:r w:rsidRPr="006849C3">
        <w:rPr>
          <w:rStyle w:val="StyleUnderline"/>
          <w:rFonts w:asciiTheme="minorHAnsi" w:hAnsiTheme="minorHAnsi" w:cstheme="minorHAnsi"/>
        </w:rPr>
        <w:t>A New Chemical Entity is the pharmaceutical product that contains active moiety or moieties that is responsible for physiological or pharmacological effect</w:t>
      </w:r>
      <w:r w:rsidRPr="006849C3">
        <w:rPr>
          <w:rFonts w:asciiTheme="minorHAnsi" w:hAnsiTheme="minorHAnsi" w:cstheme="minorHAnsi"/>
        </w:rPr>
        <w:t xml:space="preserve"> whereby no more than eighteen months have elapsed from the date of first registration of any of its ingredients (components) singly or collectively in any country in the world irrespective of any difference in, including but not limited to, type of salt, ester, isomer, complex or other derivative</w:t>
      </w:r>
      <w:r w:rsidRPr="006849C3">
        <w:rPr>
          <w:rStyle w:val="StyleUnderline"/>
          <w:rFonts w:asciiTheme="minorHAnsi" w:hAnsiTheme="minorHAnsi" w:cstheme="minorHAnsi"/>
        </w:rPr>
        <w:t xml:space="preserve">. A pharmaceutical </w:t>
      </w:r>
      <w:r w:rsidRPr="006849C3">
        <w:rPr>
          <w:rStyle w:val="StyleUnderline"/>
          <w:rFonts w:asciiTheme="minorHAnsi" w:hAnsiTheme="minorHAnsi" w:cstheme="minorHAnsi"/>
          <w:highlight w:val="green"/>
        </w:rPr>
        <w:t>product shall be</w:t>
      </w:r>
      <w:r w:rsidRPr="006849C3">
        <w:rPr>
          <w:rStyle w:val="StyleUnderline"/>
          <w:rFonts w:asciiTheme="minorHAnsi" w:hAnsiTheme="minorHAnsi" w:cstheme="minorHAnsi"/>
        </w:rPr>
        <w:t xml:space="preserve"> considered to have </w:t>
      </w:r>
      <w:r w:rsidRPr="006849C3">
        <w:rPr>
          <w:rStyle w:val="StyleUnderline"/>
          <w:rFonts w:asciiTheme="minorHAnsi" w:hAnsiTheme="minorHAnsi" w:cstheme="minorHAnsi"/>
          <w:highlight w:val="green"/>
        </w:rPr>
        <w:t>the same</w:t>
      </w:r>
      <w:r w:rsidRPr="006849C3">
        <w:rPr>
          <w:rStyle w:val="StyleUnderline"/>
          <w:rFonts w:asciiTheme="minorHAnsi" w:hAnsiTheme="minorHAnsi" w:cstheme="minorHAnsi"/>
        </w:rPr>
        <w:t xml:space="preserve"> chemical </w:t>
      </w:r>
      <w:r w:rsidRPr="006849C3">
        <w:rPr>
          <w:rStyle w:val="StyleUnderline"/>
          <w:rFonts w:asciiTheme="minorHAnsi" w:hAnsiTheme="minorHAnsi" w:cstheme="minorHAnsi"/>
          <w:highlight w:val="green"/>
        </w:rPr>
        <w:t>entity even if there is a difference in</w:t>
      </w:r>
      <w:r w:rsidRPr="006849C3">
        <w:rPr>
          <w:rStyle w:val="StyleUnderline"/>
          <w:rFonts w:asciiTheme="minorHAnsi" w:hAnsiTheme="minorHAnsi" w:cstheme="minorHAnsi"/>
        </w:rPr>
        <w:t xml:space="preserve"> polymorph, metabolite, enantiomer, solvate, size of particles, </w:t>
      </w:r>
      <w:r w:rsidRPr="006849C3">
        <w:rPr>
          <w:rStyle w:val="StyleUnderline"/>
          <w:rFonts w:asciiTheme="minorHAnsi" w:hAnsiTheme="minorHAnsi" w:cstheme="minorHAnsi"/>
          <w:highlight w:val="green"/>
        </w:rPr>
        <w:t>formulation</w:t>
      </w:r>
      <w:r w:rsidRPr="006849C3">
        <w:rPr>
          <w:rStyle w:val="StyleUnderline"/>
          <w:rFonts w:asciiTheme="minorHAnsi" w:hAnsiTheme="minorHAnsi" w:cstheme="minorHAnsi"/>
        </w:rPr>
        <w:t>, combination, or method of use, pharmaceutical dosage form or concentration.16</w:t>
      </w:r>
    </w:p>
    <w:p w14:paraId="6F52A34B" w14:textId="77777777" w:rsidR="00635F20" w:rsidRPr="006849C3" w:rsidRDefault="00635F20" w:rsidP="00635F20">
      <w:pPr>
        <w:rPr>
          <w:rFonts w:asciiTheme="minorHAnsi" w:hAnsiTheme="minorHAnsi" w:cstheme="minorHAnsi"/>
        </w:rPr>
      </w:pPr>
      <w:r w:rsidRPr="006849C3">
        <w:rPr>
          <w:rFonts w:asciiTheme="minorHAnsi" w:hAnsiTheme="minorHAnsi" w:cstheme="minorHAnsi"/>
        </w:rPr>
        <w:t>Jordan has also excluded isomers and new crystalline forms from its NCE definition.17 Further suggestions on how to restrict the definition of an NCE are offered below.</w:t>
      </w:r>
    </w:p>
    <w:p w14:paraId="504F6D08" w14:textId="77777777" w:rsidR="00635F20" w:rsidRPr="006849C3" w:rsidRDefault="00635F20" w:rsidP="00635F20">
      <w:pPr>
        <w:rPr>
          <w:rFonts w:asciiTheme="minorHAnsi" w:hAnsiTheme="minorHAnsi" w:cstheme="minorHAnsi"/>
        </w:rPr>
      </w:pPr>
      <w:r w:rsidRPr="006849C3">
        <w:rPr>
          <w:rFonts w:asciiTheme="minorHAnsi" w:hAnsiTheme="minorHAnsi" w:cstheme="minorHAnsi"/>
        </w:rPr>
        <w:t xml:space="preserve">2. </w:t>
      </w:r>
      <w:r w:rsidRPr="006849C3">
        <w:rPr>
          <w:rStyle w:val="StyleUnderline"/>
          <w:rFonts w:asciiTheme="minorHAnsi" w:hAnsiTheme="minorHAnsi" w:cstheme="minorHAnsi"/>
        </w:rPr>
        <w:t xml:space="preserve">‘Start date of data exclusivity: a country can </w:t>
      </w:r>
      <w:r w:rsidRPr="006849C3">
        <w:rPr>
          <w:rStyle w:val="StyleUnderline"/>
          <w:rFonts w:asciiTheme="minorHAnsi" w:hAnsiTheme="minorHAnsi" w:cstheme="minorHAnsi"/>
          <w:highlight w:val="green"/>
        </w:rPr>
        <w:t>consider</w:t>
      </w:r>
      <w:r w:rsidRPr="006849C3">
        <w:rPr>
          <w:rStyle w:val="StyleUnderline"/>
          <w:rFonts w:asciiTheme="minorHAnsi" w:hAnsiTheme="minorHAnsi" w:cstheme="minorHAnsi"/>
        </w:rPr>
        <w:t xml:space="preserve"> that </w:t>
      </w:r>
      <w:r w:rsidRPr="006849C3">
        <w:rPr>
          <w:rStyle w:val="StyleUnderline"/>
          <w:rFonts w:asciiTheme="minorHAnsi" w:hAnsiTheme="minorHAnsi" w:cstheme="minorHAnsi"/>
          <w:highlight w:val="green"/>
        </w:rPr>
        <w:t>the start date for</w:t>
      </w:r>
      <w:r w:rsidRPr="006849C3">
        <w:rPr>
          <w:rStyle w:val="StyleUnderline"/>
          <w:rFonts w:asciiTheme="minorHAnsi" w:hAnsiTheme="minorHAnsi" w:cstheme="minorHAnsi"/>
        </w:rPr>
        <w:t xml:space="preserve"> granting </w:t>
      </w:r>
      <w:r w:rsidRPr="006849C3">
        <w:rPr>
          <w:rStyle w:val="StyleUnderline"/>
          <w:rFonts w:asciiTheme="minorHAnsi" w:hAnsiTheme="minorHAnsi" w:cstheme="minorHAnsi"/>
          <w:highlight w:val="green"/>
        </w:rPr>
        <w:t>data exclusivity</w:t>
      </w:r>
      <w:r w:rsidRPr="006849C3">
        <w:rPr>
          <w:rStyle w:val="StyleUnderline"/>
          <w:rFonts w:asciiTheme="minorHAnsi" w:hAnsiTheme="minorHAnsi" w:cstheme="minorHAnsi"/>
        </w:rPr>
        <w:t xml:space="preserve"> is </w:t>
      </w:r>
      <w:r w:rsidRPr="006849C3">
        <w:rPr>
          <w:rStyle w:val="StyleUnderline"/>
          <w:rFonts w:asciiTheme="minorHAnsi" w:hAnsiTheme="minorHAnsi" w:cstheme="minorHAnsi"/>
          <w:highlight w:val="green"/>
        </w:rPr>
        <w:t>the first registration of the product worldwide</w:t>
      </w:r>
      <w:r w:rsidRPr="006849C3">
        <w:rPr>
          <w:rStyle w:val="StyleUnderline"/>
          <w:rFonts w:asciiTheme="minorHAnsi" w:hAnsiTheme="minorHAnsi" w:cstheme="minorHAnsi"/>
        </w:rPr>
        <w:t>.</w:t>
      </w:r>
      <w:r w:rsidRPr="006849C3">
        <w:rPr>
          <w:rFonts w:asciiTheme="minorHAnsi" w:hAnsiTheme="minorHAnsi" w:cstheme="minorHAnsi"/>
        </w:rPr>
        <w:t>’18</w:t>
      </w:r>
    </w:p>
    <w:p w14:paraId="12169E41" w14:textId="77777777" w:rsidR="00635F20" w:rsidRPr="006849C3" w:rsidRDefault="00635F20" w:rsidP="00635F20">
      <w:pPr>
        <w:rPr>
          <w:rFonts w:asciiTheme="minorHAnsi" w:hAnsiTheme="minorHAnsi" w:cstheme="minorHAnsi"/>
          <w:b/>
          <w:u w:val="single"/>
        </w:rPr>
      </w:pPr>
      <w:r w:rsidRPr="006849C3">
        <w:rPr>
          <w:rFonts w:asciiTheme="minorHAnsi" w:hAnsiTheme="minorHAnsi" w:cstheme="minorHAnsi"/>
        </w:rPr>
        <w:t xml:space="preserve">Jordan’s start date of data exclusivity is the date of first registration of a medicine in Jordan. This is pursuant to Article 4.22 of JUSFTA. </w:t>
      </w:r>
      <w:r w:rsidRPr="006849C3">
        <w:rPr>
          <w:rStyle w:val="StyleUnderline"/>
          <w:rFonts w:asciiTheme="minorHAnsi" w:hAnsiTheme="minorHAnsi" w:cstheme="minorHAnsi"/>
        </w:rPr>
        <w:t>Jordan could amend its laws to reflect the above recommendation, as other countries have done. For instance, Peru’s Legislative Decree allows five-year term of data exclusivity protection ‘to start concurrently from the date the product is approved in other countries with high sanitary monitoring or approval regime.’19</w:t>
      </w:r>
    </w:p>
    <w:p w14:paraId="08C1EEFF" w14:textId="77777777" w:rsidR="00635F20" w:rsidRPr="006849C3" w:rsidRDefault="00635F20" w:rsidP="00635F20">
      <w:pPr>
        <w:rPr>
          <w:rStyle w:val="StyleUnderline"/>
          <w:rFonts w:asciiTheme="minorHAnsi" w:hAnsiTheme="minorHAnsi" w:cstheme="minorHAnsi"/>
        </w:rPr>
      </w:pPr>
      <w:r w:rsidRPr="006849C3">
        <w:rPr>
          <w:rStyle w:val="StyleUnderline"/>
          <w:rFonts w:asciiTheme="minorHAnsi" w:hAnsiTheme="minorHAnsi" w:cstheme="minorHAnsi"/>
        </w:rPr>
        <w:t xml:space="preserve">Jordan could attempt to go farther in decreasing the existing negative effect of data exclusivity specifically as per the Chilean example by amending its national laws to </w:t>
      </w:r>
      <w:r w:rsidRPr="006849C3">
        <w:rPr>
          <w:rStyle w:val="StyleUnderline"/>
          <w:rFonts w:asciiTheme="minorHAnsi" w:hAnsiTheme="minorHAnsi" w:cstheme="minorHAnsi"/>
          <w:highlight w:val="green"/>
        </w:rPr>
        <w:t>limit pharmaceutical data protection availability to the year following</w:t>
      </w:r>
      <w:r w:rsidRPr="006849C3">
        <w:rPr>
          <w:rStyle w:val="StyleUnderline"/>
          <w:rFonts w:asciiTheme="minorHAnsi" w:hAnsiTheme="minorHAnsi" w:cstheme="minorHAnsi"/>
        </w:rPr>
        <w:t xml:space="preserve"> grant of marketing </w:t>
      </w:r>
      <w:r w:rsidRPr="006849C3">
        <w:rPr>
          <w:rStyle w:val="StyleUnderline"/>
          <w:rFonts w:asciiTheme="minorHAnsi" w:hAnsiTheme="minorHAnsi" w:cstheme="minorHAnsi"/>
          <w:highlight w:val="green"/>
        </w:rPr>
        <w:t>approval</w:t>
      </w:r>
      <w:r w:rsidRPr="006849C3">
        <w:rPr>
          <w:rStyle w:val="StyleUnderline"/>
          <w:rFonts w:asciiTheme="minorHAnsi" w:hAnsiTheme="minorHAnsi" w:cstheme="minorHAnsi"/>
        </w:rPr>
        <w:t>, which means that the drugs’ test data not marketed within the year are not protected so that the period of protection for the pharmaceutical test data starts early.20</w:t>
      </w:r>
    </w:p>
    <w:p w14:paraId="12FA55C7" w14:textId="77777777" w:rsidR="00635F20" w:rsidRPr="006849C3" w:rsidRDefault="00635F20" w:rsidP="00635F20">
      <w:pPr>
        <w:rPr>
          <w:rFonts w:asciiTheme="minorHAnsi" w:hAnsiTheme="minorHAnsi" w:cstheme="minorHAnsi"/>
        </w:rPr>
      </w:pPr>
      <w:r w:rsidRPr="006849C3">
        <w:rPr>
          <w:rFonts w:asciiTheme="minorHAnsi" w:hAnsiTheme="minorHAnsi" w:cstheme="minorHAnsi"/>
        </w:rPr>
        <w:t xml:space="preserve">3. </w:t>
      </w:r>
      <w:r w:rsidRPr="006849C3">
        <w:rPr>
          <w:rStyle w:val="StyleUnderline"/>
          <w:rFonts w:asciiTheme="minorHAnsi" w:hAnsiTheme="minorHAnsi" w:cstheme="minorHAnsi"/>
        </w:rPr>
        <w:t xml:space="preserve">‘JFDA should </w:t>
      </w:r>
      <w:r w:rsidRPr="006849C3">
        <w:rPr>
          <w:rStyle w:val="StyleUnderline"/>
          <w:rFonts w:asciiTheme="minorHAnsi" w:hAnsiTheme="minorHAnsi" w:cstheme="minorHAnsi"/>
          <w:highlight w:val="green"/>
        </w:rPr>
        <w:t>examine</w:t>
      </w:r>
      <w:r w:rsidRPr="006849C3">
        <w:rPr>
          <w:rStyle w:val="StyleUnderline"/>
          <w:rFonts w:asciiTheme="minorHAnsi" w:hAnsiTheme="minorHAnsi" w:cstheme="minorHAnsi"/>
        </w:rPr>
        <w:t xml:space="preserve"> the </w:t>
      </w:r>
      <w:r w:rsidRPr="006849C3">
        <w:rPr>
          <w:rStyle w:val="StyleUnderline"/>
          <w:rFonts w:asciiTheme="minorHAnsi" w:hAnsiTheme="minorHAnsi" w:cstheme="minorHAnsi"/>
          <w:highlight w:val="green"/>
        </w:rPr>
        <w:t>test data protection conditions before granting</w:t>
      </w:r>
      <w:r w:rsidRPr="006849C3">
        <w:rPr>
          <w:rStyle w:val="StyleUnderline"/>
          <w:rFonts w:asciiTheme="minorHAnsi" w:hAnsiTheme="minorHAnsi" w:cstheme="minorHAnsi"/>
        </w:rPr>
        <w:t xml:space="preserve"> data </w:t>
      </w:r>
      <w:r w:rsidRPr="006849C3">
        <w:rPr>
          <w:rStyle w:val="StyleUnderline"/>
          <w:rFonts w:asciiTheme="minorHAnsi" w:hAnsiTheme="minorHAnsi" w:cstheme="minorHAnsi"/>
          <w:highlight w:val="green"/>
        </w:rPr>
        <w:t>exclusivity</w:t>
      </w:r>
      <w:r w:rsidRPr="006849C3">
        <w:rPr>
          <w:rStyle w:val="StyleUnderline"/>
          <w:rFonts w:asciiTheme="minorHAnsi" w:hAnsiTheme="minorHAnsi" w:cstheme="minorHAnsi"/>
        </w:rPr>
        <w:t>:</w:t>
      </w:r>
      <w:r w:rsidRPr="006849C3">
        <w:rPr>
          <w:rFonts w:asciiTheme="minorHAnsi" w:hAnsiTheme="minorHAnsi" w:cstheme="minorHAnsi"/>
        </w:rPr>
        <w:t xml:space="preserve"> Then, JFDA can issue a protection certificate confirming complaint of data exclusivity conditions’21</w:t>
      </w:r>
    </w:p>
    <w:p w14:paraId="28B95C0E" w14:textId="77777777" w:rsidR="00635F20" w:rsidRPr="006849C3" w:rsidRDefault="00635F20" w:rsidP="00635F20">
      <w:pPr>
        <w:rPr>
          <w:rFonts w:asciiTheme="minorHAnsi" w:hAnsiTheme="minorHAnsi" w:cstheme="minorHAnsi"/>
          <w:b/>
          <w:u w:val="single"/>
        </w:rPr>
      </w:pPr>
      <w:r w:rsidRPr="006849C3">
        <w:rPr>
          <w:rFonts w:asciiTheme="minorHAnsi" w:hAnsiTheme="minorHAnsi" w:cstheme="minorHAnsi"/>
        </w:rPr>
        <w:t xml:space="preserve">The JFDA, in its capacity to register drugs,22 does not scrutinize test data protection and check whether it has been granted previously or not,23 instead relying on the applicant’s declaration.24 </w:t>
      </w:r>
      <w:r w:rsidRPr="006849C3">
        <w:rPr>
          <w:rStyle w:val="StyleUnderline"/>
          <w:rFonts w:asciiTheme="minorHAnsi" w:hAnsiTheme="minorHAnsi" w:cstheme="minorHAnsi"/>
        </w:rPr>
        <w:t>This recommendation requires specialized patent examiners that will be able to assess and examine test data protection conditions to grant data exclusivity.</w:t>
      </w:r>
    </w:p>
    <w:p w14:paraId="6A0D57BB" w14:textId="77777777" w:rsidR="00635F20" w:rsidRPr="006849C3" w:rsidRDefault="00635F20" w:rsidP="00635F20">
      <w:pPr>
        <w:rPr>
          <w:rFonts w:asciiTheme="minorHAnsi" w:hAnsiTheme="minorHAnsi" w:cstheme="minorHAnsi"/>
        </w:rPr>
      </w:pPr>
      <w:r w:rsidRPr="006849C3">
        <w:rPr>
          <w:rFonts w:asciiTheme="minorHAnsi" w:hAnsiTheme="minorHAnsi" w:cstheme="minorHAnsi"/>
        </w:rPr>
        <w:t>4.‘</w:t>
      </w:r>
      <w:r w:rsidRPr="006849C3">
        <w:rPr>
          <w:rStyle w:val="StyleUnderline"/>
          <w:rFonts w:asciiTheme="minorHAnsi" w:hAnsiTheme="minorHAnsi" w:cstheme="minorHAnsi"/>
        </w:rPr>
        <w:t xml:space="preserve">Undisclosed test data: this should be defined in the registration criteria and JFDA should examine this condition by requesting a certificate from the originator company declaring that the submitted test data have not been published by any means or in any way. </w:t>
      </w:r>
      <w:r w:rsidRPr="006849C3">
        <w:rPr>
          <w:rStyle w:val="StyleUnderline"/>
          <w:rFonts w:asciiTheme="minorHAnsi" w:hAnsiTheme="minorHAnsi" w:cstheme="minorHAnsi"/>
          <w:highlight w:val="green"/>
        </w:rPr>
        <w:t>If</w:t>
      </w:r>
      <w:r w:rsidRPr="006849C3">
        <w:rPr>
          <w:rStyle w:val="StyleUnderline"/>
          <w:rFonts w:asciiTheme="minorHAnsi" w:hAnsiTheme="minorHAnsi" w:cstheme="minorHAnsi"/>
        </w:rPr>
        <w:t xml:space="preserve"> the </w:t>
      </w:r>
      <w:r w:rsidRPr="006849C3">
        <w:rPr>
          <w:rStyle w:val="StyleUnderline"/>
          <w:rFonts w:asciiTheme="minorHAnsi" w:hAnsiTheme="minorHAnsi" w:cstheme="minorHAnsi"/>
          <w:highlight w:val="green"/>
        </w:rPr>
        <w:t>data become non-confidential</w:t>
      </w:r>
      <w:r w:rsidRPr="006849C3">
        <w:rPr>
          <w:rStyle w:val="StyleUnderline"/>
          <w:rFonts w:asciiTheme="minorHAnsi" w:hAnsiTheme="minorHAnsi" w:cstheme="minorHAnsi"/>
        </w:rPr>
        <w:t xml:space="preserve">, then the JFDA has the right to </w:t>
      </w:r>
      <w:r w:rsidRPr="006849C3">
        <w:rPr>
          <w:rStyle w:val="StyleUnderline"/>
          <w:rFonts w:asciiTheme="minorHAnsi" w:hAnsiTheme="minorHAnsi" w:cstheme="minorHAnsi"/>
          <w:highlight w:val="green"/>
        </w:rPr>
        <w:t>end</w:t>
      </w:r>
      <w:r w:rsidRPr="006849C3">
        <w:rPr>
          <w:rStyle w:val="StyleUnderline"/>
          <w:rFonts w:asciiTheme="minorHAnsi" w:hAnsiTheme="minorHAnsi" w:cstheme="minorHAnsi"/>
        </w:rPr>
        <w:t xml:space="preserve"> the data </w:t>
      </w:r>
      <w:r w:rsidRPr="006849C3">
        <w:rPr>
          <w:rStyle w:val="StyleUnderline"/>
          <w:rFonts w:asciiTheme="minorHAnsi" w:hAnsiTheme="minorHAnsi" w:cstheme="minorHAnsi"/>
          <w:highlight w:val="green"/>
        </w:rPr>
        <w:t>exclusivity period</w:t>
      </w:r>
      <w:r w:rsidRPr="006849C3">
        <w:rPr>
          <w:rStyle w:val="StyleUnderline"/>
          <w:rFonts w:asciiTheme="minorHAnsi" w:hAnsiTheme="minorHAnsi" w:cstheme="minorHAnsi"/>
        </w:rPr>
        <w:t>.’</w:t>
      </w:r>
      <w:r w:rsidRPr="006849C3">
        <w:rPr>
          <w:rFonts w:asciiTheme="minorHAnsi" w:hAnsiTheme="minorHAnsi" w:cstheme="minorHAnsi"/>
        </w:rPr>
        <w:t>25</w:t>
      </w:r>
    </w:p>
    <w:p w14:paraId="1CEB8830" w14:textId="77777777" w:rsidR="00635F20" w:rsidRPr="006849C3" w:rsidRDefault="00635F20" w:rsidP="00635F20">
      <w:pPr>
        <w:rPr>
          <w:rFonts w:asciiTheme="minorHAnsi" w:hAnsiTheme="minorHAnsi" w:cstheme="minorHAnsi"/>
        </w:rPr>
      </w:pPr>
      <w:r w:rsidRPr="006849C3">
        <w:rPr>
          <w:rFonts w:asciiTheme="minorHAnsi" w:hAnsiTheme="minorHAnsi" w:cstheme="minorHAnsi"/>
        </w:rPr>
        <w:t>The JFDA, currently, requests that clinical trials of phase III be published. This does not fulfil the requirement of data confidentiality under Article 39.3 of TRIPS.26 To this effect, JFDA grants five years of data exclusivity without checking ‘whether data submitted for regulatory approval has been previously disclosed.’27 The JFDA, however, assesses ‘the published data of Phase III’.28</w:t>
      </w:r>
    </w:p>
    <w:p w14:paraId="12D45875" w14:textId="77777777" w:rsidR="00635F20" w:rsidRPr="006849C3" w:rsidRDefault="00635F20" w:rsidP="00635F20">
      <w:pPr>
        <w:rPr>
          <w:rStyle w:val="StyleUnderline"/>
          <w:rFonts w:asciiTheme="minorHAnsi" w:hAnsiTheme="minorHAnsi" w:cstheme="minorHAnsi"/>
        </w:rPr>
      </w:pPr>
      <w:r w:rsidRPr="006849C3">
        <w:rPr>
          <w:rFonts w:asciiTheme="minorHAnsi" w:hAnsiTheme="minorHAnsi" w:cstheme="minorHAnsi"/>
        </w:rPr>
        <w:t xml:space="preserve">Undisclosed clinical trial data is a universal issue and various initiatives have been put in place to tackle this.29 </w:t>
      </w:r>
      <w:r w:rsidRPr="006849C3">
        <w:rPr>
          <w:rStyle w:val="StyleUnderline"/>
          <w:rFonts w:asciiTheme="minorHAnsi" w:hAnsiTheme="minorHAnsi" w:cstheme="minorHAnsi"/>
        </w:rPr>
        <w:t>A study conducted recently has shown that only ‘57% of clinical trial results for a new drug are made publicly available’.30</w:t>
      </w:r>
    </w:p>
    <w:p w14:paraId="77522AC3" w14:textId="77777777" w:rsidR="00635F20" w:rsidRPr="006849C3" w:rsidRDefault="00635F20" w:rsidP="00635F20">
      <w:pPr>
        <w:rPr>
          <w:rFonts w:asciiTheme="minorHAnsi" w:hAnsiTheme="minorHAnsi" w:cstheme="minorHAnsi"/>
        </w:rPr>
      </w:pPr>
      <w:r w:rsidRPr="006849C3">
        <w:rPr>
          <w:rStyle w:val="StyleUnderline"/>
          <w:rFonts w:asciiTheme="minorHAnsi" w:hAnsiTheme="minorHAnsi" w:cstheme="minorHAnsi"/>
        </w:rPr>
        <w:t>Jordan may implement national laws to state that if a summary of clinical studies ‘or of information in scientific literature’ is publicly available then this is ‘sufficient to consider the test data as disclosed’.</w:t>
      </w:r>
      <w:r w:rsidRPr="006849C3">
        <w:rPr>
          <w:rFonts w:asciiTheme="minorHAnsi" w:hAnsiTheme="minorHAnsi" w:cstheme="minorHAnsi"/>
        </w:rPr>
        <w:t>31 For instance, in accordance with a policy applied since January 2015 by the European Medicines Agency, the information about clinical studies cannot be considered ‘commercial confidential information’.32</w:t>
      </w:r>
    </w:p>
    <w:p w14:paraId="263F65C4" w14:textId="77777777" w:rsidR="00635F20" w:rsidRPr="006849C3" w:rsidRDefault="00635F20" w:rsidP="00635F20">
      <w:pPr>
        <w:rPr>
          <w:rFonts w:asciiTheme="minorHAnsi" w:hAnsiTheme="minorHAnsi" w:cstheme="minorHAnsi"/>
          <w:b/>
          <w:u w:val="single"/>
        </w:rPr>
      </w:pPr>
      <w:r w:rsidRPr="006849C3">
        <w:rPr>
          <w:rFonts w:asciiTheme="minorHAnsi" w:hAnsiTheme="minorHAnsi" w:cstheme="minorHAnsi"/>
        </w:rPr>
        <w:t>While ‘clinical reports may not be used to support a MAA [marketing authorisation application]/ extensions or variations to a MAA nor to make any unfair commercial use of the clinical reports’,33 the restriction does not change the nature of the information as disclosed to the extent that it is publicly available.34 In this context</w:t>
      </w:r>
      <w:r w:rsidRPr="006849C3">
        <w:rPr>
          <w:rStyle w:val="StyleUnderline"/>
          <w:rFonts w:asciiTheme="minorHAnsi" w:hAnsiTheme="minorHAnsi" w:cstheme="minorHAnsi"/>
        </w:rPr>
        <w:t>, Jordan could argue that such disclosures are sufficient to negate data exclusivity to a drug.</w:t>
      </w:r>
    </w:p>
    <w:p w14:paraId="692FCB78" w14:textId="77777777" w:rsidR="00635F20" w:rsidRPr="006849C3" w:rsidRDefault="00635F20" w:rsidP="00635F20">
      <w:pPr>
        <w:rPr>
          <w:rFonts w:asciiTheme="minorHAnsi" w:hAnsiTheme="minorHAnsi" w:cstheme="minorHAnsi"/>
        </w:rPr>
      </w:pPr>
      <w:r w:rsidRPr="006849C3">
        <w:rPr>
          <w:rFonts w:asciiTheme="minorHAnsi" w:hAnsiTheme="minorHAnsi" w:cstheme="minorHAnsi"/>
        </w:rPr>
        <w:t xml:space="preserve">5. </w:t>
      </w:r>
      <w:r w:rsidRPr="006849C3">
        <w:rPr>
          <w:rStyle w:val="StyleUnderline"/>
          <w:rFonts w:asciiTheme="minorHAnsi" w:hAnsiTheme="minorHAnsi" w:cstheme="minorHAnsi"/>
        </w:rPr>
        <w:t xml:space="preserve">‘Considerable efforts: this should be defined in the registration criteria and JFDA should examine this condition by </w:t>
      </w:r>
      <w:r w:rsidRPr="006849C3">
        <w:rPr>
          <w:rStyle w:val="StyleUnderline"/>
          <w:rFonts w:asciiTheme="minorHAnsi" w:hAnsiTheme="minorHAnsi" w:cstheme="minorHAnsi"/>
          <w:highlight w:val="green"/>
        </w:rPr>
        <w:t>requesting evidence</w:t>
      </w:r>
      <w:r w:rsidRPr="006849C3">
        <w:rPr>
          <w:rStyle w:val="StyleUnderline"/>
          <w:rFonts w:asciiTheme="minorHAnsi" w:hAnsiTheme="minorHAnsi" w:cstheme="minorHAnsi"/>
        </w:rPr>
        <w:t xml:space="preserve"> from the originator company </w:t>
      </w:r>
      <w:r w:rsidRPr="006849C3">
        <w:rPr>
          <w:rStyle w:val="StyleUnderline"/>
          <w:rFonts w:asciiTheme="minorHAnsi" w:hAnsiTheme="minorHAnsi" w:cstheme="minorHAnsi"/>
          <w:highlight w:val="green"/>
        </w:rPr>
        <w:t>to show</w:t>
      </w:r>
      <w:r w:rsidRPr="006849C3">
        <w:rPr>
          <w:rStyle w:val="StyleUnderline"/>
          <w:rFonts w:asciiTheme="minorHAnsi" w:hAnsiTheme="minorHAnsi" w:cstheme="minorHAnsi"/>
        </w:rPr>
        <w:t xml:space="preserve"> that the generation of the submitted </w:t>
      </w:r>
      <w:r w:rsidRPr="006849C3">
        <w:rPr>
          <w:rStyle w:val="StyleUnderline"/>
          <w:rFonts w:asciiTheme="minorHAnsi" w:hAnsiTheme="minorHAnsi" w:cstheme="minorHAnsi"/>
          <w:highlight w:val="green"/>
        </w:rPr>
        <w:t>test data involved considerable efforts</w:t>
      </w:r>
      <w:r w:rsidRPr="006849C3">
        <w:rPr>
          <w:rStyle w:val="StyleUnderline"/>
          <w:rFonts w:asciiTheme="minorHAnsi" w:hAnsiTheme="minorHAnsi" w:cstheme="minorHAnsi"/>
        </w:rPr>
        <w:t xml:space="preserve"> by reporting the cost and the period involved in the generation of the submitted test data</w:t>
      </w:r>
      <w:r w:rsidRPr="006849C3">
        <w:rPr>
          <w:rFonts w:asciiTheme="minorHAnsi" w:hAnsiTheme="minorHAnsi" w:cstheme="minorHAnsi"/>
        </w:rPr>
        <w:t>.’35</w:t>
      </w:r>
    </w:p>
    <w:p w14:paraId="699DAE6E" w14:textId="77777777" w:rsidR="00635F20" w:rsidRPr="006849C3" w:rsidRDefault="00635F20" w:rsidP="00635F20">
      <w:pPr>
        <w:rPr>
          <w:rFonts w:asciiTheme="minorHAnsi" w:hAnsiTheme="minorHAnsi" w:cstheme="minorHAnsi"/>
        </w:rPr>
      </w:pPr>
      <w:r w:rsidRPr="006849C3">
        <w:rPr>
          <w:rFonts w:asciiTheme="minorHAnsi" w:hAnsiTheme="minorHAnsi" w:cstheme="minorHAnsi"/>
        </w:rPr>
        <w:t xml:space="preserve">Jordan does not examine the considerable effort element36 or have a definition37 for it despite it being a requirement of Article 39.3 TRIPS. </w:t>
      </w:r>
      <w:r w:rsidRPr="006849C3">
        <w:rPr>
          <w:rStyle w:val="StyleUnderline"/>
          <w:rFonts w:asciiTheme="minorHAnsi" w:hAnsiTheme="minorHAnsi" w:cstheme="minorHAnsi"/>
        </w:rPr>
        <w:t>The JFDA should define this and require the originator company to submit a declaration or certificate stating how conditions are fulfilled. This recommendation is straightforward and is in line with other countries policies such as Peru</w:t>
      </w:r>
      <w:r w:rsidRPr="006849C3">
        <w:rPr>
          <w:rFonts w:asciiTheme="minorHAnsi" w:hAnsiTheme="minorHAnsi" w:cstheme="minorHAnsi"/>
        </w:rPr>
        <w:t>. Peru’s Legislative Decree protects cases if ‘generating it has involved considerable efforts’ and therefore the submission of undisclosed test data is ‘necessary to determine the safety and efficiency of such product’.38</w:t>
      </w:r>
    </w:p>
    <w:p w14:paraId="6139AB1E" w14:textId="77777777" w:rsidR="00635F20" w:rsidRPr="006849C3" w:rsidRDefault="00635F20" w:rsidP="00635F20">
      <w:pPr>
        <w:rPr>
          <w:rStyle w:val="StyleUnderline"/>
          <w:rFonts w:asciiTheme="minorHAnsi" w:hAnsiTheme="minorHAnsi" w:cstheme="minorHAnsi"/>
        </w:rPr>
      </w:pPr>
      <w:r w:rsidRPr="006849C3">
        <w:rPr>
          <w:rFonts w:asciiTheme="minorHAnsi" w:hAnsiTheme="minorHAnsi" w:cstheme="minorHAnsi"/>
        </w:rPr>
        <w:t xml:space="preserve">This has been applied by Colombia’s Decree 2085 of 2002, which introduced seven exceptions. </w:t>
      </w:r>
      <w:r w:rsidRPr="006849C3">
        <w:rPr>
          <w:rStyle w:val="StyleUnderline"/>
          <w:rFonts w:asciiTheme="minorHAnsi" w:hAnsiTheme="minorHAnsi" w:cstheme="minorHAnsi"/>
        </w:rPr>
        <w:t>The most relevant to this recommendation states that ‘protection does not apply to: 1. Test data that are already in the public domain or have not involved considerable effort from the patent applicant to produce’.39</w:t>
      </w:r>
    </w:p>
    <w:p w14:paraId="7C669315" w14:textId="77777777" w:rsidR="00635F20" w:rsidRPr="006849C3" w:rsidRDefault="00635F20" w:rsidP="00635F20">
      <w:pPr>
        <w:rPr>
          <w:rFonts w:asciiTheme="minorHAnsi" w:hAnsiTheme="minorHAnsi" w:cstheme="minorHAnsi"/>
        </w:rPr>
      </w:pPr>
      <w:r w:rsidRPr="006849C3">
        <w:rPr>
          <w:rStyle w:val="StyleUnderline"/>
          <w:rFonts w:asciiTheme="minorHAnsi" w:hAnsiTheme="minorHAnsi" w:cstheme="minorHAnsi"/>
        </w:rPr>
        <w:t>The benefit of fulfilling this recommendation is that Jordan will be able to ‘protect information against unfair commercial use’</w:t>
      </w:r>
      <w:r w:rsidRPr="006849C3">
        <w:rPr>
          <w:rFonts w:asciiTheme="minorHAnsi" w:hAnsiTheme="minorHAnsi" w:cstheme="minorHAnsi"/>
        </w:rPr>
        <w:t xml:space="preserve"> as stipulated in Article 4.22 of JUSFTA,40 finally giving useful meaning to an ambiguous term. Achieving this will be in line with Article 39.3 of TRIPS as well as an advantage to use Article 4.22 of JUSFTA.</w:t>
      </w:r>
    </w:p>
    <w:p w14:paraId="06259022" w14:textId="77777777" w:rsidR="00635F20" w:rsidRPr="006849C3" w:rsidRDefault="00635F20" w:rsidP="00635F20">
      <w:pPr>
        <w:rPr>
          <w:rFonts w:asciiTheme="minorHAnsi" w:hAnsiTheme="minorHAnsi" w:cstheme="minorHAnsi"/>
        </w:rPr>
      </w:pPr>
      <w:r w:rsidRPr="006849C3">
        <w:rPr>
          <w:rFonts w:asciiTheme="minorHAnsi" w:hAnsiTheme="minorHAnsi" w:cstheme="minorHAnsi"/>
        </w:rPr>
        <w:t>6. ‘</w:t>
      </w:r>
      <w:r w:rsidRPr="006849C3">
        <w:rPr>
          <w:rStyle w:val="StyleUnderline"/>
          <w:rFonts w:asciiTheme="minorHAnsi" w:hAnsiTheme="minorHAnsi" w:cstheme="minorHAnsi"/>
          <w:highlight w:val="green"/>
        </w:rPr>
        <w:t xml:space="preserve">Data exclusivity </w:t>
      </w:r>
      <w:r w:rsidRPr="006849C3">
        <w:rPr>
          <w:rStyle w:val="StyleUnderline"/>
          <w:rFonts w:asciiTheme="minorHAnsi" w:hAnsiTheme="minorHAnsi" w:cstheme="minorHAnsi"/>
        </w:rPr>
        <w:t xml:space="preserve">term </w:t>
      </w:r>
      <w:r w:rsidRPr="006849C3">
        <w:rPr>
          <w:rStyle w:val="StyleUnderline"/>
          <w:rFonts w:asciiTheme="minorHAnsi" w:hAnsiTheme="minorHAnsi" w:cstheme="minorHAnsi"/>
          <w:highlight w:val="green"/>
        </w:rPr>
        <w:t xml:space="preserve">should not extend beyond the patent </w:t>
      </w:r>
      <w:r w:rsidRPr="006849C3">
        <w:rPr>
          <w:rStyle w:val="StyleUnderline"/>
          <w:rFonts w:asciiTheme="minorHAnsi" w:hAnsiTheme="minorHAnsi" w:cstheme="minorHAnsi"/>
        </w:rPr>
        <w:t>term’</w:t>
      </w:r>
      <w:r w:rsidRPr="006849C3">
        <w:rPr>
          <w:rFonts w:asciiTheme="minorHAnsi" w:hAnsiTheme="minorHAnsi" w:cstheme="minorHAnsi"/>
        </w:rPr>
        <w:t>. 41</w:t>
      </w:r>
    </w:p>
    <w:p w14:paraId="6A17136F" w14:textId="77777777" w:rsidR="00635F20" w:rsidRPr="006849C3" w:rsidRDefault="00635F20" w:rsidP="00635F20">
      <w:pPr>
        <w:rPr>
          <w:rFonts w:asciiTheme="minorHAnsi" w:hAnsiTheme="minorHAnsi" w:cstheme="minorHAnsi"/>
        </w:rPr>
      </w:pPr>
      <w:r w:rsidRPr="006849C3">
        <w:rPr>
          <w:rStyle w:val="StyleUnderline"/>
          <w:rFonts w:asciiTheme="minorHAnsi" w:hAnsiTheme="minorHAnsi" w:cstheme="minorHAnsi"/>
        </w:rPr>
        <w:t>A study on medicine affordability in Jordan concluded that medicine prices required review to provide inexpensive medication to the poor</w:t>
      </w:r>
      <w:r w:rsidRPr="006849C3">
        <w:rPr>
          <w:rFonts w:asciiTheme="minorHAnsi" w:hAnsiTheme="minorHAnsi" w:cstheme="minorHAnsi"/>
        </w:rPr>
        <w:t>.42 Almost 32 per cent of the Jordanian population is not insured and will have to finance its own needs.43 A further issue highlighted in the study is that ‘the government is purchasing originator brands where lower-priced generics are available, which points to a lack of efficiency’.44</w:t>
      </w:r>
    </w:p>
    <w:p w14:paraId="1251742D" w14:textId="77777777" w:rsidR="00635F20" w:rsidRPr="006849C3" w:rsidRDefault="00635F20" w:rsidP="00635F20">
      <w:pPr>
        <w:rPr>
          <w:rFonts w:asciiTheme="minorHAnsi" w:hAnsiTheme="minorHAnsi" w:cstheme="minorHAnsi"/>
        </w:rPr>
      </w:pPr>
      <w:r w:rsidRPr="006849C3">
        <w:rPr>
          <w:rFonts w:asciiTheme="minorHAnsi" w:hAnsiTheme="minorHAnsi" w:cstheme="minorHAnsi"/>
        </w:rPr>
        <w:t>This clearly warrants a reviewing exercise by the JFDA to examine existing patented medications. JFDA should then produce a list of available alternatives.</w:t>
      </w:r>
    </w:p>
    <w:p w14:paraId="59E29692" w14:textId="77777777" w:rsidR="00635F20" w:rsidRPr="006849C3" w:rsidRDefault="00635F20" w:rsidP="00635F20">
      <w:pPr>
        <w:rPr>
          <w:rStyle w:val="StyleUnderline"/>
          <w:rFonts w:asciiTheme="minorHAnsi" w:hAnsiTheme="minorHAnsi" w:cstheme="minorHAnsi"/>
        </w:rPr>
      </w:pPr>
      <w:r w:rsidRPr="006849C3">
        <w:rPr>
          <w:rStyle w:val="StyleUnderline"/>
          <w:rFonts w:asciiTheme="minorHAnsi" w:hAnsiTheme="minorHAnsi" w:cstheme="minorHAnsi"/>
        </w:rPr>
        <w:t>JFDA has been implementing a ‘standing operating policy’ which welcomes generic applications from an innovator during the final year of protection to allow prompt registration of affordable generic drugs.45 This policy, if applied effectively, could also ensure that data exclusivity terms will not extend beyond the patent term.</w:t>
      </w:r>
    </w:p>
    <w:p w14:paraId="64B75007" w14:textId="77777777" w:rsidR="00635F20" w:rsidRPr="006849C3" w:rsidRDefault="00635F20" w:rsidP="00635F20">
      <w:pPr>
        <w:rPr>
          <w:rStyle w:val="StyleUnderline"/>
          <w:rFonts w:asciiTheme="minorHAnsi" w:hAnsiTheme="minorHAnsi" w:cstheme="minorHAnsi"/>
        </w:rPr>
      </w:pPr>
      <w:r w:rsidRPr="006849C3">
        <w:rPr>
          <w:rFonts w:asciiTheme="minorHAnsi" w:hAnsiTheme="minorHAnsi" w:cstheme="minorHAnsi"/>
        </w:rPr>
        <w:t>7. ‘</w:t>
      </w:r>
      <w:r w:rsidRPr="006849C3">
        <w:rPr>
          <w:rStyle w:val="StyleUnderline"/>
          <w:rFonts w:asciiTheme="minorHAnsi" w:hAnsiTheme="minorHAnsi" w:cstheme="minorHAnsi"/>
          <w:highlight w:val="green"/>
        </w:rPr>
        <w:t>Allow registration of the generic product for</w:t>
      </w:r>
      <w:r w:rsidRPr="006849C3">
        <w:rPr>
          <w:rStyle w:val="StyleUnderline"/>
          <w:rFonts w:asciiTheme="minorHAnsi" w:hAnsiTheme="minorHAnsi" w:cstheme="minorHAnsi"/>
        </w:rPr>
        <w:t xml:space="preserve"> the purposes of </w:t>
      </w:r>
      <w:r w:rsidRPr="006849C3">
        <w:rPr>
          <w:rStyle w:val="StyleUnderline"/>
          <w:rFonts w:asciiTheme="minorHAnsi" w:hAnsiTheme="minorHAnsi" w:cstheme="minorHAnsi"/>
          <w:highlight w:val="green"/>
        </w:rPr>
        <w:t>export’</w:t>
      </w:r>
      <w:r w:rsidRPr="006849C3">
        <w:rPr>
          <w:rStyle w:val="StyleUnderline"/>
          <w:rFonts w:asciiTheme="minorHAnsi" w:hAnsiTheme="minorHAnsi" w:cstheme="minorHAnsi"/>
        </w:rPr>
        <w:t>.46</w:t>
      </w:r>
    </w:p>
    <w:p w14:paraId="67861972" w14:textId="77777777" w:rsidR="00635F20" w:rsidRPr="006849C3" w:rsidRDefault="00635F20" w:rsidP="00635F20">
      <w:pPr>
        <w:rPr>
          <w:rFonts w:asciiTheme="minorHAnsi" w:hAnsiTheme="minorHAnsi" w:cstheme="minorHAnsi"/>
        </w:rPr>
      </w:pPr>
      <w:r w:rsidRPr="006849C3">
        <w:rPr>
          <w:rFonts w:asciiTheme="minorHAnsi" w:hAnsiTheme="minorHAnsi" w:cstheme="minorHAnsi"/>
        </w:rPr>
        <w:t>This recommendation is straightforward and is self-explanatory. Israel, for example, has removed its trade barriers and now allows for a generic product to be registered during the exclusivity period of the originator product for the purposes of export.47</w:t>
      </w:r>
    </w:p>
    <w:p w14:paraId="1E8B22C0" w14:textId="77777777" w:rsidR="00635F20" w:rsidRPr="006849C3" w:rsidRDefault="00635F20" w:rsidP="00635F20">
      <w:pPr>
        <w:rPr>
          <w:rFonts w:asciiTheme="minorHAnsi" w:hAnsiTheme="minorHAnsi" w:cstheme="minorHAnsi"/>
        </w:rPr>
      </w:pPr>
      <w:r w:rsidRPr="006849C3">
        <w:rPr>
          <w:rFonts w:asciiTheme="minorHAnsi" w:hAnsiTheme="minorHAnsi" w:cstheme="minorHAnsi"/>
        </w:rPr>
        <w:t>8. ‘</w:t>
      </w:r>
      <w:r w:rsidRPr="006849C3">
        <w:rPr>
          <w:rStyle w:val="StyleUnderline"/>
          <w:rFonts w:asciiTheme="minorHAnsi" w:hAnsiTheme="minorHAnsi" w:cstheme="minorHAnsi"/>
          <w:highlight w:val="green"/>
        </w:rPr>
        <w:t xml:space="preserve">Grounds for revocation of </w:t>
      </w:r>
      <w:r w:rsidRPr="006849C3">
        <w:rPr>
          <w:rStyle w:val="StyleUnderline"/>
          <w:rFonts w:asciiTheme="minorHAnsi" w:hAnsiTheme="minorHAnsi" w:cstheme="minorHAnsi"/>
        </w:rPr>
        <w:t xml:space="preserve">the </w:t>
      </w:r>
      <w:r w:rsidRPr="006849C3">
        <w:rPr>
          <w:rStyle w:val="StyleUnderline"/>
          <w:rFonts w:asciiTheme="minorHAnsi" w:hAnsiTheme="minorHAnsi" w:cstheme="minorHAnsi"/>
          <w:highlight w:val="green"/>
        </w:rPr>
        <w:t>data exclusivity</w:t>
      </w:r>
      <w:r w:rsidRPr="006849C3">
        <w:rPr>
          <w:rStyle w:val="StyleUnderline"/>
          <w:rFonts w:asciiTheme="minorHAnsi" w:hAnsiTheme="minorHAnsi" w:cstheme="minorHAnsi"/>
        </w:rPr>
        <w:t xml:space="preserve"> period: such as </w:t>
      </w:r>
      <w:r w:rsidRPr="006849C3">
        <w:rPr>
          <w:rStyle w:val="StyleUnderline"/>
          <w:rFonts w:asciiTheme="minorHAnsi" w:hAnsiTheme="minorHAnsi" w:cstheme="minorHAnsi"/>
          <w:highlight w:val="green"/>
        </w:rPr>
        <w:t>anti-competitive practices</w:t>
      </w:r>
      <w:r w:rsidRPr="006849C3">
        <w:rPr>
          <w:rStyle w:val="StyleUnderline"/>
          <w:rFonts w:asciiTheme="minorHAnsi" w:hAnsiTheme="minorHAnsi" w:cstheme="minorHAnsi"/>
        </w:rPr>
        <w:t xml:space="preserve"> of the originator company: </w:t>
      </w:r>
      <w:r w:rsidRPr="006849C3">
        <w:rPr>
          <w:rStyle w:val="StyleUnderline"/>
          <w:rFonts w:asciiTheme="minorHAnsi" w:hAnsiTheme="minorHAnsi" w:cstheme="minorHAnsi"/>
          <w:highlight w:val="green"/>
        </w:rPr>
        <w:t xml:space="preserve">high prices, delay </w:t>
      </w:r>
      <w:r w:rsidRPr="006849C3">
        <w:rPr>
          <w:rStyle w:val="StyleUnderline"/>
          <w:rFonts w:asciiTheme="minorHAnsi" w:hAnsiTheme="minorHAnsi" w:cstheme="minorHAnsi"/>
        </w:rPr>
        <w:t xml:space="preserve">in marketing the product more than six months from approval date, </w:t>
      </w:r>
      <w:r w:rsidRPr="006849C3">
        <w:rPr>
          <w:rStyle w:val="StyleUnderline"/>
          <w:rFonts w:asciiTheme="minorHAnsi" w:hAnsiTheme="minorHAnsi" w:cstheme="minorHAnsi"/>
          <w:highlight w:val="green"/>
        </w:rPr>
        <w:t xml:space="preserve">stop </w:t>
      </w:r>
      <w:r w:rsidRPr="006849C3">
        <w:rPr>
          <w:rStyle w:val="StyleUnderline"/>
          <w:rFonts w:asciiTheme="minorHAnsi" w:hAnsiTheme="minorHAnsi" w:cstheme="minorHAnsi"/>
        </w:rPr>
        <w:t xml:space="preserve">marketing for more than six months </w:t>
      </w:r>
      <w:r w:rsidRPr="006849C3">
        <w:rPr>
          <w:rStyle w:val="StyleUnderline"/>
          <w:rFonts w:asciiTheme="minorHAnsi" w:hAnsiTheme="minorHAnsi" w:cstheme="minorHAnsi"/>
          <w:highlight w:val="green"/>
        </w:rPr>
        <w:t>or insufficient marketing</w:t>
      </w:r>
      <w:r w:rsidRPr="006849C3">
        <w:rPr>
          <w:rStyle w:val="StyleUnderline"/>
          <w:rFonts w:asciiTheme="minorHAnsi" w:hAnsiTheme="minorHAnsi" w:cstheme="minorHAnsi"/>
        </w:rPr>
        <w:t xml:space="preserve"> of the product</w:t>
      </w:r>
      <w:r w:rsidRPr="006849C3">
        <w:rPr>
          <w:rFonts w:asciiTheme="minorHAnsi" w:hAnsiTheme="minorHAnsi" w:cstheme="minorHAnsi"/>
        </w:rPr>
        <w:t>’.48</w:t>
      </w:r>
    </w:p>
    <w:p w14:paraId="5AC0EEA6" w14:textId="77777777" w:rsidR="00635F20" w:rsidRPr="006849C3" w:rsidRDefault="00635F20" w:rsidP="00635F20">
      <w:pPr>
        <w:rPr>
          <w:rFonts w:asciiTheme="minorHAnsi" w:hAnsiTheme="minorHAnsi" w:cstheme="minorHAnsi"/>
        </w:rPr>
      </w:pPr>
      <w:r w:rsidRPr="006849C3">
        <w:rPr>
          <w:rFonts w:asciiTheme="minorHAnsi" w:hAnsiTheme="minorHAnsi" w:cstheme="minorHAnsi"/>
        </w:rPr>
        <w:t xml:space="preserve">As mentioned previously, JUSFTA is the only FTA which does not stipulate grounds for pre-grant or limit grounds of revocation.49 This should be defined within Jordan’s national legislation because the status quo means that originator companies will not be penalized for various unlawful acts. The author would </w:t>
      </w:r>
      <w:r w:rsidRPr="006849C3">
        <w:rPr>
          <w:rStyle w:val="StyleUnderline"/>
          <w:rFonts w:asciiTheme="minorHAnsi" w:hAnsiTheme="minorHAnsi" w:cstheme="minorHAnsi"/>
        </w:rPr>
        <w:t xml:space="preserve">add to the recommendation that grounds of revocation should include acts of </w:t>
      </w:r>
      <w:r w:rsidRPr="006849C3">
        <w:rPr>
          <w:rStyle w:val="StyleUnderline"/>
          <w:rFonts w:asciiTheme="minorHAnsi" w:hAnsiTheme="minorHAnsi" w:cstheme="minorHAnsi"/>
          <w:highlight w:val="green"/>
        </w:rPr>
        <w:t>inequality, misrepresentation and fraud</w:t>
      </w:r>
      <w:r w:rsidRPr="006849C3">
        <w:rPr>
          <w:rStyle w:val="StyleUnderline"/>
          <w:rFonts w:asciiTheme="minorHAnsi" w:hAnsiTheme="minorHAnsi" w:cstheme="minorHAnsi"/>
        </w:rPr>
        <w:t>, as per the Bahrain-US FTA</w:t>
      </w:r>
      <w:r w:rsidRPr="006849C3">
        <w:rPr>
          <w:rFonts w:asciiTheme="minorHAnsi" w:hAnsiTheme="minorHAnsi" w:cstheme="minorHAnsi"/>
        </w:rPr>
        <w:t xml:space="preserve"> (BUSFTA). 50</w:t>
      </w:r>
    </w:p>
    <w:p w14:paraId="36903A69" w14:textId="77777777" w:rsidR="00635F20" w:rsidRPr="006849C3" w:rsidRDefault="00635F20" w:rsidP="00635F20">
      <w:pPr>
        <w:rPr>
          <w:rFonts w:asciiTheme="minorHAnsi" w:hAnsiTheme="minorHAnsi" w:cstheme="minorHAnsi"/>
        </w:rPr>
      </w:pPr>
      <w:r w:rsidRPr="006849C3">
        <w:rPr>
          <w:rFonts w:asciiTheme="minorHAnsi" w:hAnsiTheme="minorHAnsi" w:cstheme="minorHAnsi"/>
        </w:rPr>
        <w:t>9. ‘Waive data exclusivity protection in cases of compulsory licensing: in case of the issuance of a compulsory license, the generic company is still required to submit clinical trials. Therefore, data exclusivity should be waived in such cases’. 51</w:t>
      </w:r>
    </w:p>
    <w:p w14:paraId="561D9B65" w14:textId="77777777" w:rsidR="00635F20" w:rsidRPr="006849C3" w:rsidRDefault="00635F20" w:rsidP="00635F20">
      <w:pPr>
        <w:rPr>
          <w:rFonts w:asciiTheme="minorHAnsi" w:hAnsiTheme="minorHAnsi" w:cstheme="minorHAnsi"/>
        </w:rPr>
      </w:pPr>
      <w:r w:rsidRPr="006849C3">
        <w:rPr>
          <w:rFonts w:asciiTheme="minorHAnsi" w:hAnsiTheme="minorHAnsi" w:cstheme="minorHAnsi"/>
        </w:rPr>
        <w:t>Jordan’s regulations could provide that ‘data exclusivity shall have no effects against a compulsory licensee granted for any of the grounds established under the applicable patent law, or against persons authorized to undertake a governmental non-commercial use of the patented product’.52</w:t>
      </w:r>
    </w:p>
    <w:p w14:paraId="48DF55F2" w14:textId="77777777" w:rsidR="00635F20" w:rsidRPr="006849C3" w:rsidRDefault="00635F20" w:rsidP="00635F20">
      <w:pPr>
        <w:rPr>
          <w:rFonts w:asciiTheme="minorHAnsi" w:hAnsiTheme="minorHAnsi" w:cstheme="minorHAnsi"/>
        </w:rPr>
      </w:pPr>
      <w:r w:rsidRPr="006849C3">
        <w:rPr>
          <w:rFonts w:asciiTheme="minorHAnsi" w:hAnsiTheme="minorHAnsi" w:cstheme="minorHAnsi"/>
        </w:rPr>
        <w:t>Furthermore, Malaysia adopted similar stances to mitigate the effects of data exclusivity as per section 5 of Malaysia’s 2011 Directive of data exclusivity, entitled ‘Non-Application of Data Exclusivity’, according to which:</w:t>
      </w:r>
    </w:p>
    <w:p w14:paraId="3AF1001A" w14:textId="77777777" w:rsidR="00635F20" w:rsidRPr="006849C3" w:rsidRDefault="00635F20" w:rsidP="00635F20">
      <w:pPr>
        <w:rPr>
          <w:rStyle w:val="StyleUnderline"/>
          <w:rFonts w:asciiTheme="minorHAnsi" w:hAnsiTheme="minorHAnsi" w:cstheme="minorHAnsi"/>
        </w:rPr>
      </w:pPr>
      <w:r w:rsidRPr="006849C3">
        <w:rPr>
          <w:rFonts w:asciiTheme="minorHAnsi" w:hAnsiTheme="minorHAnsi" w:cstheme="minorHAnsi"/>
        </w:rPr>
        <w:t>‘</w:t>
      </w:r>
      <w:r w:rsidRPr="006849C3">
        <w:rPr>
          <w:rStyle w:val="StyleUnderline"/>
          <w:rFonts w:asciiTheme="minorHAnsi" w:hAnsiTheme="minorHAnsi" w:cstheme="minorHAnsi"/>
        </w:rPr>
        <w:t>Nothing in the Data Exclusivity shall:</w:t>
      </w:r>
    </w:p>
    <w:p w14:paraId="4A9DC175" w14:textId="77777777" w:rsidR="00635F20" w:rsidRPr="006849C3" w:rsidRDefault="00635F20" w:rsidP="00635F20">
      <w:pPr>
        <w:rPr>
          <w:rFonts w:asciiTheme="minorHAnsi" w:hAnsiTheme="minorHAnsi" w:cstheme="minorHAnsi"/>
        </w:rPr>
      </w:pPr>
      <w:r w:rsidRPr="006849C3">
        <w:rPr>
          <w:rStyle w:val="StyleUnderline"/>
          <w:rFonts w:asciiTheme="minorHAnsi" w:hAnsiTheme="minorHAnsi" w:cstheme="minorHAnsi"/>
        </w:rPr>
        <w:t>apply to situations where compulsory licenses have been issued</w:t>
      </w:r>
      <w:r w:rsidRPr="006849C3">
        <w:rPr>
          <w:rFonts w:asciiTheme="minorHAnsi" w:hAnsiTheme="minorHAnsi" w:cstheme="minorHAnsi"/>
        </w:rPr>
        <w:t xml:space="preserve"> or the implementation of any other measures consistent with the need to protect public health and ensure access to medicines for all; or</w:t>
      </w:r>
    </w:p>
    <w:p w14:paraId="21138171" w14:textId="77777777" w:rsidR="00635F20" w:rsidRPr="006849C3" w:rsidRDefault="00635F20" w:rsidP="00635F20">
      <w:pPr>
        <w:rPr>
          <w:rFonts w:asciiTheme="minorHAnsi" w:hAnsiTheme="minorHAnsi" w:cstheme="minorHAnsi"/>
        </w:rPr>
      </w:pPr>
      <w:r w:rsidRPr="006849C3">
        <w:rPr>
          <w:rStyle w:val="StyleUnderline"/>
          <w:rFonts w:asciiTheme="minorHAnsi" w:hAnsiTheme="minorHAnsi" w:cstheme="minorHAnsi"/>
        </w:rPr>
        <w:t>prevent the Government from taking any necessary action to protect public health, national security, non-commercial public use, national emergency, public health crisis or other extremely urgent circumstances declared by the government</w:t>
      </w:r>
      <w:r w:rsidRPr="006849C3">
        <w:rPr>
          <w:rFonts w:asciiTheme="minorHAnsi" w:hAnsiTheme="minorHAnsi" w:cstheme="minorHAnsi"/>
        </w:rPr>
        <w:t>.’53</w:t>
      </w:r>
    </w:p>
    <w:p w14:paraId="0459A106" w14:textId="77777777" w:rsidR="00635F20" w:rsidRPr="006849C3" w:rsidRDefault="00635F20" w:rsidP="00635F20">
      <w:pPr>
        <w:rPr>
          <w:rFonts w:asciiTheme="minorHAnsi" w:hAnsiTheme="minorHAnsi" w:cstheme="minorHAnsi"/>
          <w:b/>
          <w:u w:val="single"/>
        </w:rPr>
      </w:pPr>
      <w:r w:rsidRPr="006849C3">
        <w:rPr>
          <w:rFonts w:asciiTheme="minorHAnsi" w:hAnsiTheme="minorHAnsi" w:cstheme="minorHAnsi"/>
        </w:rPr>
        <w:t>10.</w:t>
      </w:r>
      <w:r w:rsidRPr="006849C3">
        <w:rPr>
          <w:rStyle w:val="StyleUnderline"/>
          <w:rFonts w:asciiTheme="minorHAnsi" w:hAnsiTheme="minorHAnsi" w:cstheme="minorHAnsi"/>
        </w:rPr>
        <w:t xml:space="preserve"> ‘</w:t>
      </w:r>
      <w:r w:rsidRPr="006849C3">
        <w:rPr>
          <w:rStyle w:val="StyleUnderline"/>
          <w:rFonts w:asciiTheme="minorHAnsi" w:hAnsiTheme="minorHAnsi" w:cstheme="minorHAnsi"/>
          <w:highlight w:val="green"/>
        </w:rPr>
        <w:t xml:space="preserve">Waive data exclusivity in </w:t>
      </w:r>
      <w:r w:rsidRPr="006849C3">
        <w:rPr>
          <w:rStyle w:val="StyleUnderline"/>
          <w:rFonts w:asciiTheme="minorHAnsi" w:hAnsiTheme="minorHAnsi" w:cstheme="minorHAnsi"/>
        </w:rPr>
        <w:t xml:space="preserve">cases of </w:t>
      </w:r>
      <w:r w:rsidRPr="006849C3">
        <w:rPr>
          <w:rStyle w:val="StyleUnderline"/>
          <w:rFonts w:asciiTheme="minorHAnsi" w:hAnsiTheme="minorHAnsi" w:cstheme="minorHAnsi"/>
          <w:highlight w:val="green"/>
        </w:rPr>
        <w:t xml:space="preserve">emergency </w:t>
      </w:r>
      <w:r w:rsidRPr="006849C3">
        <w:rPr>
          <w:rStyle w:val="StyleUnderline"/>
          <w:rFonts w:asciiTheme="minorHAnsi" w:hAnsiTheme="minorHAnsi" w:cstheme="minorHAnsi"/>
        </w:rPr>
        <w:t xml:space="preserve">and </w:t>
      </w:r>
      <w:r w:rsidRPr="006849C3">
        <w:rPr>
          <w:rStyle w:val="StyleUnderline"/>
          <w:rFonts w:asciiTheme="minorHAnsi" w:hAnsiTheme="minorHAnsi" w:cstheme="minorHAnsi"/>
          <w:highlight w:val="green"/>
        </w:rPr>
        <w:t>public interest</w:t>
      </w:r>
      <w:r w:rsidRPr="006849C3">
        <w:rPr>
          <w:rStyle w:val="StyleUnderline"/>
          <w:rFonts w:asciiTheme="minorHAnsi" w:hAnsiTheme="minorHAnsi" w:cstheme="minorHAnsi"/>
        </w:rPr>
        <w:t>.’54</w:t>
      </w:r>
    </w:p>
    <w:p w14:paraId="7D8315E7" w14:textId="77777777" w:rsidR="00635F20" w:rsidRPr="006849C3" w:rsidRDefault="00635F20" w:rsidP="00635F20">
      <w:pPr>
        <w:rPr>
          <w:rFonts w:asciiTheme="minorHAnsi" w:hAnsiTheme="minorHAnsi" w:cstheme="minorHAnsi"/>
        </w:rPr>
      </w:pPr>
      <w:r w:rsidRPr="006849C3">
        <w:rPr>
          <w:rFonts w:asciiTheme="minorHAnsi" w:hAnsiTheme="minorHAnsi" w:cstheme="minorHAnsi"/>
        </w:rPr>
        <w:t>Colombia succeeded in including a clause in its Decree 2085 of 2002 which states that ‘protection does not apply to: […] 4. Information whose disclosure is necessary to protect the public interest’.55</w:t>
      </w:r>
    </w:p>
    <w:p w14:paraId="28EC3E00" w14:textId="77777777" w:rsidR="00635F20" w:rsidRPr="006849C3" w:rsidRDefault="00635F20" w:rsidP="00635F20">
      <w:pPr>
        <w:rPr>
          <w:rFonts w:asciiTheme="minorHAnsi" w:hAnsiTheme="minorHAnsi" w:cstheme="minorHAnsi"/>
        </w:rPr>
      </w:pPr>
      <w:r w:rsidRPr="006849C3">
        <w:rPr>
          <w:rFonts w:asciiTheme="minorHAnsi" w:hAnsiTheme="minorHAnsi" w:cstheme="minorHAnsi"/>
        </w:rPr>
        <w:t xml:space="preserve">This is an important waiver to include in Jordanian legislation because access to medicine is a human right, as stipulated within various international documents, such as the Universal Declaration of Human Rights 1948 at Article 25,56 the preamble57 and Article 158 of 1946 Constitution of the World Health Organisation </w:t>
      </w:r>
      <w:r w:rsidRPr="006849C3">
        <w:rPr>
          <w:rStyle w:val="StyleUnderline"/>
          <w:rFonts w:asciiTheme="minorHAnsi" w:hAnsiTheme="minorHAnsi" w:cstheme="minorHAnsi"/>
          <w:highlight w:val="green"/>
        </w:rPr>
        <w:t>and</w:t>
      </w:r>
      <w:r w:rsidRPr="006849C3">
        <w:rPr>
          <w:rFonts w:asciiTheme="minorHAnsi" w:hAnsiTheme="minorHAnsi" w:cstheme="minorHAnsi"/>
        </w:rPr>
        <w:t xml:space="preserve"> the 1966 International Covenant on Economic, Social, and Cultural Rights.59 It is arguable that TRIPS and TRIPS-plus clauses are in conflict with human rights clauses; however, this issue is beyond the scope of this article.</w:t>
      </w:r>
    </w:p>
    <w:p w14:paraId="0A133BE1" w14:textId="77777777" w:rsidR="00635F20" w:rsidRPr="006849C3" w:rsidRDefault="00635F20" w:rsidP="00635F20">
      <w:pPr>
        <w:rPr>
          <w:rFonts w:asciiTheme="minorHAnsi" w:hAnsiTheme="minorHAnsi" w:cstheme="minorHAnsi"/>
          <w:b/>
          <w:u w:val="single"/>
        </w:rPr>
      </w:pPr>
      <w:r w:rsidRPr="006849C3">
        <w:rPr>
          <w:rFonts w:asciiTheme="minorHAnsi" w:hAnsiTheme="minorHAnsi" w:cstheme="minorHAnsi"/>
        </w:rPr>
        <w:t>11.</w:t>
      </w:r>
      <w:r w:rsidRPr="006849C3">
        <w:rPr>
          <w:rStyle w:val="StyleUnderline"/>
          <w:rFonts w:asciiTheme="minorHAnsi" w:hAnsiTheme="minorHAnsi" w:cstheme="minorHAnsi"/>
        </w:rPr>
        <w:t xml:space="preserve"> ‘Waive data exclusivity for products intended for the treatment of </w:t>
      </w:r>
      <w:r w:rsidRPr="006849C3">
        <w:rPr>
          <w:rStyle w:val="StyleUnderline"/>
          <w:rFonts w:asciiTheme="minorHAnsi" w:hAnsiTheme="minorHAnsi" w:cstheme="minorHAnsi"/>
          <w:highlight w:val="green"/>
        </w:rPr>
        <w:t>life-threatening diseases.’</w:t>
      </w:r>
      <w:r w:rsidRPr="006849C3">
        <w:rPr>
          <w:rStyle w:val="StyleUnderline"/>
          <w:rFonts w:asciiTheme="minorHAnsi" w:hAnsiTheme="minorHAnsi" w:cstheme="minorHAnsi"/>
        </w:rPr>
        <w:t>60</w:t>
      </w:r>
    </w:p>
    <w:p w14:paraId="1EECCADB" w14:textId="77777777" w:rsidR="00635F20" w:rsidRPr="006849C3" w:rsidRDefault="00635F20" w:rsidP="00635F20">
      <w:pPr>
        <w:rPr>
          <w:rStyle w:val="StyleUnderline"/>
          <w:rFonts w:asciiTheme="minorHAnsi" w:hAnsiTheme="minorHAnsi" w:cstheme="minorHAnsi"/>
        </w:rPr>
      </w:pPr>
      <w:r w:rsidRPr="006849C3">
        <w:rPr>
          <w:rStyle w:val="StyleUnderline"/>
          <w:rFonts w:asciiTheme="minorHAnsi" w:hAnsiTheme="minorHAnsi" w:cstheme="minorHAnsi"/>
        </w:rPr>
        <w:t>The above waivers in the JFDA’s recommendations could be included in Jordan’s national legislation laws as exceptions to limit the effects of data exclusivity.61</w:t>
      </w:r>
    </w:p>
    <w:p w14:paraId="7D2EFC29" w14:textId="77777777" w:rsidR="00635F20" w:rsidRPr="006849C3" w:rsidRDefault="00635F20" w:rsidP="00635F20">
      <w:pPr>
        <w:rPr>
          <w:rFonts w:asciiTheme="minorHAnsi" w:hAnsiTheme="minorHAnsi" w:cstheme="minorHAnsi"/>
        </w:rPr>
      </w:pPr>
      <w:r w:rsidRPr="006849C3">
        <w:rPr>
          <w:rFonts w:asciiTheme="minorHAnsi" w:hAnsiTheme="minorHAnsi" w:cstheme="minorHAnsi"/>
        </w:rPr>
        <w:t>Similar waivers are embodied within the Chilean legislation, which excluded certain areas from the scope of protection. One example is Article 91 of the Chilean Industrial Property Law, which states:</w:t>
      </w:r>
    </w:p>
    <w:p w14:paraId="0E8CB17A" w14:textId="77777777" w:rsidR="00635F20" w:rsidRPr="006849C3" w:rsidRDefault="00635F20" w:rsidP="00635F20">
      <w:pPr>
        <w:rPr>
          <w:rFonts w:asciiTheme="minorHAnsi" w:hAnsiTheme="minorHAnsi" w:cstheme="minorHAnsi"/>
        </w:rPr>
      </w:pPr>
      <w:r w:rsidRPr="006849C3">
        <w:rPr>
          <w:rFonts w:asciiTheme="minorHAnsi" w:hAnsiTheme="minorHAnsi" w:cstheme="minorHAnsi"/>
        </w:rPr>
        <w:t>The protection of this Paragraph shall not apply when:</w:t>
      </w:r>
    </w:p>
    <w:p w14:paraId="46813D1B" w14:textId="77777777" w:rsidR="00635F20" w:rsidRPr="006849C3" w:rsidRDefault="00635F20" w:rsidP="00635F20">
      <w:pPr>
        <w:rPr>
          <w:rFonts w:asciiTheme="minorHAnsi" w:hAnsiTheme="minorHAnsi" w:cstheme="minorHAnsi"/>
        </w:rPr>
      </w:pPr>
      <w:r w:rsidRPr="006849C3">
        <w:rPr>
          <w:rFonts w:asciiTheme="minorHAnsi" w:hAnsiTheme="minorHAnsi" w:cstheme="minorHAnsi"/>
        </w:rPr>
        <w:t>[…]</w:t>
      </w:r>
    </w:p>
    <w:p w14:paraId="67121FF4" w14:textId="77777777" w:rsidR="00635F20" w:rsidRPr="006849C3" w:rsidRDefault="00635F20" w:rsidP="00635F20">
      <w:pPr>
        <w:rPr>
          <w:rFonts w:asciiTheme="minorHAnsi" w:hAnsiTheme="minorHAnsi" w:cstheme="minorHAnsi"/>
        </w:rPr>
      </w:pPr>
      <w:r w:rsidRPr="006849C3">
        <w:rPr>
          <w:rFonts w:asciiTheme="minorHAnsi" w:hAnsiTheme="minorHAnsi" w:cstheme="minorHAnsi"/>
        </w:rPr>
        <w:t xml:space="preserve">(b) </w:t>
      </w:r>
      <w:r w:rsidRPr="006849C3">
        <w:rPr>
          <w:rStyle w:val="StyleUnderline"/>
          <w:rFonts w:asciiTheme="minorHAnsi" w:hAnsiTheme="minorHAnsi" w:cstheme="minorHAnsi"/>
        </w:rPr>
        <w:t>For reasons of public health, national security, non-commercial public use, national emergency or other circumstances of extreme urgency declared by the competent authority, ending the protection referred to in Article 89 shall be justified.</w:t>
      </w:r>
    </w:p>
    <w:p w14:paraId="3D60CA1A" w14:textId="77777777" w:rsidR="00635F20" w:rsidRPr="006849C3" w:rsidRDefault="00635F20" w:rsidP="00635F20">
      <w:pPr>
        <w:rPr>
          <w:rFonts w:asciiTheme="minorHAnsi" w:hAnsiTheme="minorHAnsi" w:cstheme="minorHAnsi"/>
        </w:rPr>
      </w:pPr>
    </w:p>
    <w:p w14:paraId="453627F4" w14:textId="77777777" w:rsidR="00635F20" w:rsidRPr="006849C3" w:rsidRDefault="00635F20" w:rsidP="00635F20">
      <w:pPr>
        <w:pStyle w:val="Heading4"/>
        <w:rPr>
          <w:rFonts w:asciiTheme="minorHAnsi" w:hAnsiTheme="minorHAnsi" w:cstheme="minorHAnsi"/>
        </w:rPr>
      </w:pPr>
      <w:r w:rsidRPr="006849C3">
        <w:rPr>
          <w:rFonts w:asciiTheme="minorHAnsi" w:hAnsiTheme="minorHAnsi" w:cstheme="minorHAnsi"/>
        </w:rPr>
        <w:t>Reducing data exclusivity revives the generic market which boosts accessible healthcare and the economy.</w:t>
      </w:r>
    </w:p>
    <w:p w14:paraId="49A793AE" w14:textId="77777777" w:rsidR="00635F20" w:rsidRPr="006849C3" w:rsidRDefault="00635F20" w:rsidP="00635F20">
      <w:pPr>
        <w:rPr>
          <w:rFonts w:asciiTheme="minorHAnsi" w:hAnsiTheme="minorHAnsi" w:cstheme="minorHAnsi"/>
        </w:rPr>
      </w:pPr>
      <w:r w:rsidRPr="006849C3">
        <w:rPr>
          <w:rStyle w:val="Style13ptBold"/>
          <w:rFonts w:asciiTheme="minorHAnsi" w:hAnsiTheme="minorHAnsi" w:cstheme="minorHAnsi"/>
        </w:rPr>
        <w:t xml:space="preserve">Alawi and Alabbadi 15 </w:t>
      </w:r>
      <w:r w:rsidRPr="006849C3">
        <w:rPr>
          <w:rFonts w:asciiTheme="minorHAnsi" w:hAnsiTheme="minorHAnsi" w:cstheme="minorHAnsi"/>
        </w:rPr>
        <w:t xml:space="preserve">Investigating the Effect of Data Exclusivity on the Pharmaceutical Sector in Jordan Rand Alawi [Pharmacist, MBA, Faculty of Business, The University of Jordan] and Ibrahim Alabbadi [ Associate Professor, MBA, PhD, Biopharmaceutics and Clinical Pharmacy Department, Faculty of Pharmacy, The University of Jordan Jordan Journal of Pharmaceutical Sciences, Volume 8, No. 2, 2015 </w:t>
      </w:r>
      <w:hyperlink r:id="rId20" w:history="1">
        <w:r w:rsidRPr="006849C3">
          <w:rPr>
            <w:rStyle w:val="Hyperlink"/>
            <w:rFonts w:asciiTheme="minorHAnsi" w:hAnsiTheme="minorHAnsi" w:cstheme="minorHAnsi"/>
          </w:rPr>
          <w:t>https://journals.ju.edu.jo/JJPS/article/view/9377/4480</w:t>
        </w:r>
      </w:hyperlink>
      <w:r w:rsidRPr="006849C3">
        <w:rPr>
          <w:rFonts w:asciiTheme="minorHAnsi" w:hAnsiTheme="minorHAnsi" w:cstheme="minorHAnsi"/>
        </w:rPr>
        <w:t xml:space="preserve"> SM</w:t>
      </w:r>
    </w:p>
    <w:p w14:paraId="3CD96476" w14:textId="77777777" w:rsidR="00635F20" w:rsidRPr="006849C3" w:rsidRDefault="00635F20" w:rsidP="00635F20">
      <w:pPr>
        <w:rPr>
          <w:rFonts w:asciiTheme="minorHAnsi" w:hAnsiTheme="minorHAnsi" w:cstheme="minorHAnsi"/>
        </w:rPr>
      </w:pPr>
      <w:r w:rsidRPr="006849C3">
        <w:rPr>
          <w:rFonts w:asciiTheme="minorHAnsi" w:hAnsiTheme="minorHAnsi" w:cstheme="minorHAnsi"/>
        </w:rPr>
        <w:t>On the other hand</w:t>
      </w:r>
      <w:r w:rsidRPr="006849C3">
        <w:rPr>
          <w:rStyle w:val="StyleUnderline"/>
          <w:rFonts w:asciiTheme="minorHAnsi" w:hAnsiTheme="minorHAnsi" w:cstheme="minorHAnsi"/>
        </w:rPr>
        <w:t xml:space="preserve">, medicines prices have continued to rise in Jordan </w:t>
      </w:r>
      <w:r w:rsidRPr="006849C3">
        <w:rPr>
          <w:rStyle w:val="StyleUnderline"/>
          <w:rFonts w:asciiTheme="minorHAnsi" w:hAnsiTheme="minorHAnsi" w:cstheme="minorHAnsi"/>
          <w:highlight w:val="green"/>
        </w:rPr>
        <w:t>after IP rules</w:t>
      </w:r>
      <w:r w:rsidRPr="006849C3">
        <w:rPr>
          <w:rFonts w:asciiTheme="minorHAnsi" w:hAnsiTheme="minorHAnsi" w:cstheme="minorHAnsi"/>
        </w:rPr>
        <w:t xml:space="preserve">, but Jordan was not able to use TRIPS safeguards to reduce their cost. Also, </w:t>
      </w:r>
      <w:r w:rsidRPr="006849C3">
        <w:rPr>
          <w:rStyle w:val="StyleUnderline"/>
          <w:rFonts w:asciiTheme="minorHAnsi" w:hAnsiTheme="minorHAnsi" w:cstheme="minorHAnsi"/>
          <w:highlight w:val="green"/>
        </w:rPr>
        <w:t>Jordanian generic companies have not developed</w:t>
      </w:r>
      <w:r w:rsidRPr="006849C3">
        <w:rPr>
          <w:rStyle w:val="StyleUnderline"/>
          <w:rFonts w:asciiTheme="minorHAnsi" w:hAnsiTheme="minorHAnsi" w:cstheme="minorHAnsi"/>
        </w:rPr>
        <w:t xml:space="preserve"> any </w:t>
      </w:r>
      <w:r w:rsidRPr="006849C3">
        <w:rPr>
          <w:rStyle w:val="StyleUnderline"/>
          <w:rFonts w:asciiTheme="minorHAnsi" w:hAnsiTheme="minorHAnsi" w:cstheme="minorHAnsi"/>
          <w:highlight w:val="green"/>
        </w:rPr>
        <w:t>new medicines</w:t>
      </w:r>
      <w:r w:rsidRPr="006849C3">
        <w:rPr>
          <w:rStyle w:val="StyleUnderline"/>
          <w:rFonts w:asciiTheme="minorHAnsi" w:hAnsiTheme="minorHAnsi" w:cstheme="minorHAnsi"/>
        </w:rPr>
        <w:t xml:space="preserve"> since the Free Trade Agreement (FTA). </w:t>
      </w:r>
      <w:r w:rsidRPr="006849C3">
        <w:rPr>
          <w:rFonts w:asciiTheme="minorHAnsi" w:hAnsiTheme="minorHAnsi" w:cstheme="minorHAnsi"/>
        </w:rPr>
        <w:t>While</w:t>
      </w:r>
      <w:r w:rsidRPr="006849C3">
        <w:rPr>
          <w:rStyle w:val="StyleUnderline"/>
          <w:rFonts w:asciiTheme="minorHAnsi" w:hAnsiTheme="minorHAnsi" w:cstheme="minorHAnsi"/>
        </w:rPr>
        <w:t xml:space="preserve"> new </w:t>
      </w:r>
      <w:r w:rsidRPr="006849C3">
        <w:rPr>
          <w:rStyle w:val="StyleUnderline"/>
          <w:rFonts w:asciiTheme="minorHAnsi" w:hAnsiTheme="minorHAnsi" w:cstheme="minorHAnsi"/>
          <w:highlight w:val="green"/>
        </w:rPr>
        <w:t>medicines were frequently unavailable or unaffordable</w:t>
      </w:r>
      <w:r w:rsidRPr="006849C3">
        <w:rPr>
          <w:rStyle w:val="StyleUnderline"/>
          <w:rFonts w:asciiTheme="minorHAnsi" w:hAnsiTheme="minorHAnsi" w:cstheme="minorHAnsi"/>
        </w:rPr>
        <w:t xml:space="preserve"> in Jordan</w:t>
      </w:r>
      <w:r w:rsidRPr="006849C3">
        <w:rPr>
          <w:rFonts w:asciiTheme="minorHAnsi" w:hAnsiTheme="minorHAnsi" w:cstheme="minorHAnsi"/>
        </w:rPr>
        <w:t>(14).</w:t>
      </w:r>
    </w:p>
    <w:p w14:paraId="7AEFCC12" w14:textId="77777777" w:rsidR="00635F20" w:rsidRPr="006849C3" w:rsidRDefault="00635F20" w:rsidP="00635F20">
      <w:pPr>
        <w:rPr>
          <w:rFonts w:asciiTheme="minorHAnsi" w:hAnsiTheme="minorHAnsi" w:cstheme="minorHAnsi"/>
        </w:rPr>
      </w:pPr>
      <w:r w:rsidRPr="006849C3">
        <w:rPr>
          <w:rFonts w:asciiTheme="minorHAnsi" w:hAnsiTheme="minorHAnsi" w:cstheme="minorHAnsi"/>
        </w:rPr>
        <w:t xml:space="preserve">The research-based pharmaceutical industry claims that data exclusivity provides incentives for companies to generate the necessary data, since without marketing exclusivity, brand-name companies would not want to conduct expensive preclinical tests and clinical trials(15). </w:t>
      </w:r>
      <w:r w:rsidRPr="006849C3">
        <w:rPr>
          <w:rStyle w:val="StyleUnderline"/>
          <w:rFonts w:asciiTheme="minorHAnsi" w:hAnsiTheme="minorHAnsi" w:cstheme="minorHAnsi"/>
        </w:rPr>
        <w:t>The argument that data exclusivity laws will encourage the introduction of new medicines into the market betrays a misunderstanding of their implications</w:t>
      </w:r>
      <w:r w:rsidRPr="006849C3">
        <w:rPr>
          <w:rFonts w:asciiTheme="minorHAnsi" w:hAnsiTheme="minorHAnsi" w:cstheme="minorHAnsi"/>
        </w:rPr>
        <w:t xml:space="preserve">. In fact, there is a possibility that </w:t>
      </w:r>
      <w:r w:rsidRPr="006849C3">
        <w:rPr>
          <w:rStyle w:val="StyleUnderline"/>
          <w:rFonts w:asciiTheme="minorHAnsi" w:hAnsiTheme="minorHAnsi" w:cstheme="minorHAnsi"/>
          <w:highlight w:val="green"/>
        </w:rPr>
        <w:t>data exclusivity</w:t>
      </w:r>
      <w:r w:rsidRPr="006849C3">
        <w:rPr>
          <w:rStyle w:val="StyleUnderline"/>
          <w:rFonts w:asciiTheme="minorHAnsi" w:hAnsiTheme="minorHAnsi" w:cstheme="minorHAnsi"/>
        </w:rPr>
        <w:t xml:space="preserve"> would actually </w:t>
      </w:r>
      <w:r w:rsidRPr="006849C3">
        <w:rPr>
          <w:rStyle w:val="StyleUnderline"/>
          <w:rFonts w:asciiTheme="minorHAnsi" w:hAnsiTheme="minorHAnsi" w:cstheme="minorHAnsi"/>
          <w:highlight w:val="green"/>
        </w:rPr>
        <w:t>provide incentives to delay</w:t>
      </w:r>
      <w:r w:rsidRPr="006849C3">
        <w:rPr>
          <w:rStyle w:val="StyleUnderline"/>
          <w:rFonts w:asciiTheme="minorHAnsi" w:hAnsiTheme="minorHAnsi" w:cstheme="minorHAnsi"/>
        </w:rPr>
        <w:t xml:space="preserve"> the entry of </w:t>
      </w:r>
      <w:r w:rsidRPr="006849C3">
        <w:rPr>
          <w:rStyle w:val="StyleUnderline"/>
          <w:rFonts w:asciiTheme="minorHAnsi" w:hAnsiTheme="minorHAnsi" w:cstheme="minorHAnsi"/>
          <w:highlight w:val="green"/>
        </w:rPr>
        <w:t>new products</w:t>
      </w:r>
      <w:r w:rsidRPr="006849C3">
        <w:rPr>
          <w:rStyle w:val="StyleUnderline"/>
          <w:rFonts w:asciiTheme="minorHAnsi" w:hAnsiTheme="minorHAnsi" w:cstheme="minorHAnsi"/>
        </w:rPr>
        <w:t xml:space="preserve"> for multinational companies would prefer to keep prices high in developed markets by delaying their entry into the developing world at lower prices</w:t>
      </w:r>
      <w:r w:rsidRPr="006849C3">
        <w:rPr>
          <w:rFonts w:asciiTheme="minorHAnsi" w:hAnsiTheme="minorHAnsi" w:cstheme="minorHAnsi"/>
        </w:rPr>
        <w:t>(16).</w:t>
      </w:r>
    </w:p>
    <w:p w14:paraId="5C74BA22" w14:textId="77777777" w:rsidR="00635F20" w:rsidRPr="006849C3" w:rsidRDefault="00635F20" w:rsidP="00635F20">
      <w:pPr>
        <w:rPr>
          <w:rFonts w:asciiTheme="minorHAnsi" w:hAnsiTheme="minorHAnsi" w:cstheme="minorHAnsi"/>
        </w:rPr>
      </w:pPr>
      <w:r w:rsidRPr="006849C3">
        <w:rPr>
          <w:rFonts w:asciiTheme="minorHAnsi" w:hAnsiTheme="minorHAnsi" w:cstheme="minorHAnsi"/>
        </w:rPr>
        <w:t xml:space="preserve">The tension between patent law and public health concerns such as access to medicine has long been an issue of much debate. The requirement of patent protection for pharmaceutical products and various other relevant provisions under the TRIPS agreement signifies this tension as they have created considerable difficulties for developing countries acquiring the medicines needed to address their public health concerns, despite the flexibilities that had been built into the agreement. Hence, the Doha Declaration on the TRIPS agreement and public health has been adopted in 2001 to address this issue, hoping to provide relief to this tension between public health policies and intellectual property rights legislations. Nevertheless, this tension seems to have been further heightened with the proliferation of the FTAs, through which developed countries such as the US and the EU have introduced TRIPS-plus obligations that go beyond the minimum standards set by TRIPS, further exacerbating the tension. Over the years, these TRIPSplus FTAs have been much criticized for their possible conflict with TRIPS norms and their potential negative impact on access to medicines. </w:t>
      </w:r>
    </w:p>
    <w:p w14:paraId="0515A444" w14:textId="77777777" w:rsidR="00635F20" w:rsidRPr="006849C3" w:rsidRDefault="00635F20" w:rsidP="00635F20">
      <w:pPr>
        <w:rPr>
          <w:rStyle w:val="StyleUnderline"/>
          <w:rFonts w:asciiTheme="minorHAnsi" w:hAnsiTheme="minorHAnsi" w:cstheme="minorHAnsi"/>
        </w:rPr>
      </w:pPr>
      <w:r w:rsidRPr="006849C3">
        <w:rPr>
          <w:rStyle w:val="StyleUnderline"/>
          <w:rFonts w:asciiTheme="minorHAnsi" w:hAnsiTheme="minorHAnsi" w:cstheme="minorHAnsi"/>
          <w:highlight w:val="green"/>
        </w:rPr>
        <w:t>Data exclusivity did not affect only Jordan, but also its export market</w:t>
      </w:r>
      <w:r w:rsidRPr="006849C3">
        <w:rPr>
          <w:rStyle w:val="StyleUnderline"/>
          <w:rFonts w:asciiTheme="minorHAnsi" w:hAnsiTheme="minorHAnsi" w:cstheme="minorHAnsi"/>
        </w:rPr>
        <w:t>, as the local Jordanian manufacturers will be out of their export markets at least for 7 years</w:t>
      </w:r>
      <w:r w:rsidRPr="006849C3">
        <w:rPr>
          <w:rFonts w:asciiTheme="minorHAnsi" w:hAnsiTheme="minorHAnsi" w:cstheme="minorHAnsi"/>
        </w:rPr>
        <w:t>;(5 years protection due to data exclusivity, 1 year registration time in Jordan and at least one year registration in export market).</w:t>
      </w:r>
    </w:p>
    <w:p w14:paraId="2A4B661F" w14:textId="77777777" w:rsidR="00635F20" w:rsidRPr="006849C3" w:rsidRDefault="00635F20" w:rsidP="00635F20">
      <w:pPr>
        <w:rPr>
          <w:rFonts w:asciiTheme="minorHAnsi" w:hAnsiTheme="minorHAnsi" w:cstheme="minorHAnsi"/>
        </w:rPr>
      </w:pPr>
      <w:r w:rsidRPr="006849C3">
        <w:rPr>
          <w:rStyle w:val="StyleUnderline"/>
          <w:rFonts w:asciiTheme="minorHAnsi" w:hAnsiTheme="minorHAnsi" w:cstheme="minorHAnsi"/>
        </w:rPr>
        <w:t>One of the perceived gains of data exclusivity is an increase in foreign direct investment in the pharmaceutical sector and the arrival of newer medicines for Jordanian patients, but in reality this did not happen, most licensing agreements in effect today were signed before 1999, and transfer little know-how to local manufacturers</w:t>
      </w:r>
      <w:r w:rsidRPr="006849C3">
        <w:rPr>
          <w:rFonts w:asciiTheme="minorHAnsi" w:hAnsiTheme="minorHAnsi" w:cstheme="minorHAnsi"/>
        </w:rPr>
        <w:t>. Furthermore, Egypt, in contrast to Jordan, has no TRIPS-Plus provisions in its IPR law yet still enjoys a significant amount of foreign investment in its pharmaceuticals industry.</w:t>
      </w:r>
    </w:p>
    <w:p w14:paraId="29998D8D" w14:textId="77777777" w:rsidR="00635F20" w:rsidRPr="006849C3" w:rsidRDefault="00635F20" w:rsidP="00635F20">
      <w:pPr>
        <w:rPr>
          <w:rFonts w:asciiTheme="minorHAnsi" w:hAnsiTheme="minorHAnsi" w:cstheme="minorHAnsi"/>
        </w:rPr>
      </w:pPr>
      <w:r w:rsidRPr="006849C3">
        <w:rPr>
          <w:rFonts w:asciiTheme="minorHAnsi" w:hAnsiTheme="minorHAnsi" w:cstheme="minorHAnsi"/>
        </w:rPr>
        <w:t>Conclusion</w:t>
      </w:r>
    </w:p>
    <w:p w14:paraId="02D82F58" w14:textId="77777777" w:rsidR="00635F20" w:rsidRPr="006849C3" w:rsidRDefault="00635F20" w:rsidP="00635F20">
      <w:pPr>
        <w:rPr>
          <w:rFonts w:asciiTheme="minorHAnsi" w:hAnsiTheme="minorHAnsi" w:cstheme="minorHAnsi"/>
        </w:rPr>
      </w:pPr>
      <w:r w:rsidRPr="006849C3">
        <w:rPr>
          <w:rFonts w:asciiTheme="minorHAnsi" w:hAnsiTheme="minorHAnsi" w:cstheme="minorHAnsi"/>
        </w:rPr>
        <w:t xml:space="preserve">This study indicated </w:t>
      </w:r>
      <w:r w:rsidRPr="006849C3">
        <w:rPr>
          <w:rStyle w:val="StyleUnderline"/>
          <w:rFonts w:asciiTheme="minorHAnsi" w:hAnsiTheme="minorHAnsi" w:cstheme="minorHAnsi"/>
        </w:rPr>
        <w:t xml:space="preserve">that </w:t>
      </w:r>
      <w:r w:rsidRPr="006849C3">
        <w:rPr>
          <w:rStyle w:val="StyleUnderline"/>
          <w:rFonts w:asciiTheme="minorHAnsi" w:hAnsiTheme="minorHAnsi" w:cstheme="minorHAnsi"/>
          <w:highlight w:val="green"/>
        </w:rPr>
        <w:t>data exclusivity for the pharmaceutical products</w:t>
      </w:r>
      <w:r w:rsidRPr="006849C3">
        <w:rPr>
          <w:rStyle w:val="StyleUnderline"/>
          <w:rFonts w:asciiTheme="minorHAnsi" w:hAnsiTheme="minorHAnsi" w:cstheme="minorHAnsi"/>
        </w:rPr>
        <w:t xml:space="preserve"> seems likely to </w:t>
      </w:r>
      <w:r w:rsidRPr="006849C3">
        <w:rPr>
          <w:rStyle w:val="StyleUnderline"/>
          <w:rFonts w:asciiTheme="minorHAnsi" w:hAnsiTheme="minorHAnsi" w:cstheme="minorHAnsi"/>
          <w:highlight w:val="green"/>
        </w:rPr>
        <w:t>generate</w:t>
      </w:r>
      <w:r w:rsidRPr="006849C3">
        <w:rPr>
          <w:rStyle w:val="StyleUnderline"/>
          <w:rFonts w:asciiTheme="minorHAnsi" w:hAnsiTheme="minorHAnsi" w:cstheme="minorHAnsi"/>
        </w:rPr>
        <w:t xml:space="preserve"> negative impacts on Jordan in terms of </w:t>
      </w:r>
      <w:r w:rsidRPr="006849C3">
        <w:rPr>
          <w:rStyle w:val="StyleUnderline"/>
          <w:rFonts w:asciiTheme="minorHAnsi" w:hAnsiTheme="minorHAnsi" w:cstheme="minorHAnsi"/>
          <w:highlight w:val="green"/>
        </w:rPr>
        <w:t>higher drug prices</w:t>
      </w:r>
      <w:r w:rsidRPr="006849C3">
        <w:rPr>
          <w:rStyle w:val="StyleUnderline"/>
          <w:rFonts w:asciiTheme="minorHAnsi" w:hAnsiTheme="minorHAnsi" w:cstheme="minorHAnsi"/>
        </w:rPr>
        <w:t xml:space="preserve">. </w:t>
      </w:r>
      <w:r w:rsidRPr="006849C3">
        <w:rPr>
          <w:rFonts w:asciiTheme="minorHAnsi" w:hAnsiTheme="minorHAnsi" w:cstheme="minorHAnsi"/>
        </w:rPr>
        <w:t xml:space="preserve">It is also suggested that </w:t>
      </w:r>
      <w:r w:rsidRPr="006849C3">
        <w:rPr>
          <w:rStyle w:val="StyleUnderline"/>
          <w:rFonts w:asciiTheme="minorHAnsi" w:hAnsiTheme="minorHAnsi" w:cstheme="minorHAnsi"/>
          <w:highlight w:val="green"/>
        </w:rPr>
        <w:t>data exclusivity</w:t>
      </w:r>
      <w:r w:rsidRPr="006849C3">
        <w:rPr>
          <w:rStyle w:val="StyleUnderline"/>
          <w:rFonts w:asciiTheme="minorHAnsi" w:hAnsiTheme="minorHAnsi" w:cstheme="minorHAnsi"/>
        </w:rPr>
        <w:t xml:space="preserve">, on one hand, would </w:t>
      </w:r>
      <w:r w:rsidRPr="006849C3">
        <w:rPr>
          <w:rStyle w:val="StyleUnderline"/>
          <w:rFonts w:asciiTheme="minorHAnsi" w:hAnsiTheme="minorHAnsi" w:cstheme="minorHAnsi"/>
          <w:highlight w:val="green"/>
        </w:rPr>
        <w:t>have no relation</w:t>
      </w:r>
      <w:r w:rsidRPr="006849C3">
        <w:rPr>
          <w:rStyle w:val="StyleUnderline"/>
          <w:rFonts w:asciiTheme="minorHAnsi" w:hAnsiTheme="minorHAnsi" w:cstheme="minorHAnsi"/>
        </w:rPr>
        <w:t xml:space="preserve"> whatsoever </w:t>
      </w:r>
      <w:r w:rsidRPr="006849C3">
        <w:rPr>
          <w:rStyle w:val="StyleUnderline"/>
          <w:rFonts w:asciiTheme="minorHAnsi" w:hAnsiTheme="minorHAnsi" w:cstheme="minorHAnsi"/>
          <w:highlight w:val="green"/>
        </w:rPr>
        <w:t>to</w:t>
      </w:r>
      <w:r w:rsidRPr="006849C3">
        <w:rPr>
          <w:rStyle w:val="StyleUnderline"/>
          <w:rFonts w:asciiTheme="minorHAnsi" w:hAnsiTheme="minorHAnsi" w:cstheme="minorHAnsi"/>
        </w:rPr>
        <w:t xml:space="preserve"> the rate of </w:t>
      </w:r>
      <w:r w:rsidRPr="006849C3">
        <w:rPr>
          <w:rStyle w:val="StyleUnderline"/>
          <w:rFonts w:asciiTheme="minorHAnsi" w:hAnsiTheme="minorHAnsi" w:cstheme="minorHAnsi"/>
          <w:highlight w:val="green"/>
        </w:rPr>
        <w:t>R&amp;D and foreign investment, but</w:t>
      </w:r>
      <w:r w:rsidRPr="006849C3">
        <w:rPr>
          <w:rStyle w:val="StyleUnderline"/>
          <w:rFonts w:asciiTheme="minorHAnsi" w:hAnsiTheme="minorHAnsi" w:cstheme="minorHAnsi"/>
        </w:rPr>
        <w:t xml:space="preserve">, on the other hand, is likely to </w:t>
      </w:r>
      <w:r w:rsidRPr="006849C3">
        <w:rPr>
          <w:rStyle w:val="StyleUnderline"/>
          <w:rFonts w:asciiTheme="minorHAnsi" w:hAnsiTheme="minorHAnsi" w:cstheme="minorHAnsi"/>
          <w:highlight w:val="green"/>
        </w:rPr>
        <w:t>impede</w:t>
      </w:r>
      <w:r w:rsidRPr="006849C3">
        <w:rPr>
          <w:rStyle w:val="StyleUnderline"/>
          <w:rFonts w:asciiTheme="minorHAnsi" w:hAnsiTheme="minorHAnsi" w:cstheme="minorHAnsi"/>
        </w:rPr>
        <w:t xml:space="preserve"> the </w:t>
      </w:r>
      <w:r w:rsidRPr="006849C3">
        <w:rPr>
          <w:rStyle w:val="StyleUnderline"/>
          <w:rFonts w:asciiTheme="minorHAnsi" w:hAnsiTheme="minorHAnsi" w:cstheme="minorHAnsi"/>
          <w:highlight w:val="green"/>
        </w:rPr>
        <w:t>industrial development</w:t>
      </w:r>
      <w:r w:rsidRPr="006849C3">
        <w:rPr>
          <w:rStyle w:val="StyleUnderline"/>
          <w:rFonts w:asciiTheme="minorHAnsi" w:hAnsiTheme="minorHAnsi" w:cstheme="minorHAnsi"/>
        </w:rPr>
        <w:t xml:space="preserve"> process of the country.</w:t>
      </w:r>
      <w:r w:rsidRPr="006849C3">
        <w:rPr>
          <w:rFonts w:asciiTheme="minorHAnsi" w:hAnsiTheme="minorHAnsi" w:cstheme="minorHAnsi"/>
        </w:rPr>
        <w:t xml:space="preserve"> Additional expenditure for medicine with no generic equivalent was resulted from the enforcement of data exclusivity.</w:t>
      </w:r>
    </w:p>
    <w:p w14:paraId="3A9D03A2" w14:textId="77777777" w:rsidR="00635F20" w:rsidRPr="006849C3" w:rsidRDefault="00635F20" w:rsidP="00635F20">
      <w:pPr>
        <w:pStyle w:val="Heading3"/>
        <w:rPr>
          <w:rFonts w:asciiTheme="minorHAnsi" w:hAnsiTheme="minorHAnsi" w:cstheme="minorHAnsi"/>
        </w:rPr>
      </w:pPr>
      <w:r w:rsidRPr="006849C3">
        <w:rPr>
          <w:rFonts w:asciiTheme="minorHAnsi" w:hAnsiTheme="minorHAnsi" w:cstheme="minorHAnsi"/>
        </w:rPr>
        <w:t>FW</w:t>
      </w:r>
    </w:p>
    <w:p w14:paraId="34A12E54" w14:textId="77777777" w:rsidR="00635F20" w:rsidRPr="006849C3" w:rsidRDefault="00635F20" w:rsidP="00635F20">
      <w:pPr>
        <w:pStyle w:val="Heading4"/>
        <w:rPr>
          <w:rFonts w:asciiTheme="minorHAnsi" w:hAnsiTheme="minorHAnsi" w:cstheme="minorHAnsi"/>
        </w:rPr>
      </w:pPr>
      <w:r w:rsidRPr="006849C3">
        <w:rPr>
          <w:rFonts w:asciiTheme="minorHAnsi" w:hAnsiTheme="minorHAnsi" w:cstheme="minorHAnsi"/>
        </w:rPr>
        <w:t>Pleasure and pain are intrinsic value and disvalue – everything else regresses – robust neuroscience proves</w:t>
      </w:r>
    </w:p>
    <w:p w14:paraId="267B1A25" w14:textId="77777777" w:rsidR="00635F20" w:rsidRPr="006849C3" w:rsidRDefault="00635F20" w:rsidP="00635F20">
      <w:pPr>
        <w:spacing w:line="276" w:lineRule="auto"/>
        <w:rPr>
          <w:rFonts w:asciiTheme="minorHAnsi" w:hAnsiTheme="minorHAnsi" w:cstheme="minorHAnsi"/>
          <w:b/>
          <w:bCs/>
          <w:sz w:val="26"/>
        </w:rPr>
      </w:pPr>
      <w:r w:rsidRPr="006849C3">
        <w:rPr>
          <w:rStyle w:val="Style13ptBold"/>
          <w:rFonts w:asciiTheme="minorHAnsi" w:hAnsiTheme="minorHAnsi" w:cstheme="minorHAnsi"/>
        </w:rPr>
        <w:t xml:space="preserve">Blum et al. 18 </w:t>
      </w:r>
      <w:r w:rsidRPr="006849C3">
        <w:rPr>
          <w:rFonts w:asciiTheme="minorHAnsi" w:hAnsiTheme="minorHAnsi" w:cstheme="minorHAnsi"/>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1" w:history="1">
        <w:r w:rsidRPr="006849C3">
          <w:rPr>
            <w:rStyle w:val="Hyperlink"/>
            <w:rFonts w:asciiTheme="minorHAnsi" w:hAnsiTheme="minorHAnsi" w:cstheme="minorHAnsi"/>
            <w:color w:val="000000"/>
            <w:szCs w:val="16"/>
            <w:u w:val="single"/>
          </w:rPr>
          <w:t>https://www.ncbi.nlm.nih.gov/pmc/articles/PMC6446569/</w:t>
        </w:r>
      </w:hyperlink>
      <w:r w:rsidRPr="006849C3">
        <w:rPr>
          <w:rFonts w:asciiTheme="minorHAnsi" w:hAnsiTheme="minorHAnsi" w:cstheme="minorHAnsi"/>
          <w:szCs w:val="16"/>
        </w:rPr>
        <w:t>, R.S.</w:t>
      </w:r>
    </w:p>
    <w:p w14:paraId="5BA6B7CF" w14:textId="77777777" w:rsidR="00635F20" w:rsidRPr="006849C3" w:rsidRDefault="00635F20" w:rsidP="00635F20">
      <w:pPr>
        <w:spacing w:line="276" w:lineRule="auto"/>
        <w:rPr>
          <w:rFonts w:asciiTheme="minorHAnsi" w:hAnsiTheme="minorHAnsi" w:cstheme="minorHAnsi"/>
          <w:szCs w:val="26"/>
        </w:rPr>
      </w:pPr>
      <w:r w:rsidRPr="006849C3">
        <w:rPr>
          <w:rFonts w:asciiTheme="minorHAnsi" w:hAnsiTheme="minorHAnsi" w:cstheme="minorHAnsi"/>
          <w:b/>
          <w:bCs/>
          <w:sz w:val="26"/>
          <w:szCs w:val="26"/>
          <w:highlight w:val="green"/>
          <w:u w:val="single"/>
        </w:rPr>
        <w:t>Pleasure</w:t>
      </w:r>
      <w:r w:rsidRPr="006849C3">
        <w:rPr>
          <w:rFonts w:asciiTheme="minorHAnsi" w:hAnsiTheme="minorHAnsi" w:cstheme="minorHAnsi"/>
          <w:sz w:val="26"/>
          <w:szCs w:val="26"/>
          <w:u w:val="single"/>
        </w:rPr>
        <w:t xml:space="preserve"> is not only</w:t>
      </w:r>
      <w:r w:rsidRPr="006849C3">
        <w:rPr>
          <w:rFonts w:asciiTheme="minorHAnsi" w:hAnsiTheme="minorHAnsi" w:cstheme="minorHAnsi"/>
          <w:szCs w:val="26"/>
        </w:rPr>
        <w:t xml:space="preserve"> one of the three </w:t>
      </w:r>
      <w:r w:rsidRPr="006849C3">
        <w:rPr>
          <w:rFonts w:asciiTheme="minorHAnsi" w:hAnsiTheme="minorHAnsi" w:cstheme="minorHAnsi"/>
          <w:sz w:val="26"/>
          <w:szCs w:val="26"/>
          <w:u w:val="single"/>
        </w:rPr>
        <w:t>primary reward functions</w:t>
      </w:r>
      <w:r w:rsidRPr="006849C3">
        <w:rPr>
          <w:rFonts w:asciiTheme="minorHAnsi" w:hAnsiTheme="minorHAnsi" w:cstheme="minorHAnsi"/>
          <w:szCs w:val="26"/>
        </w:rPr>
        <w:t xml:space="preserve"> but </w:t>
      </w:r>
      <w:r w:rsidRPr="006849C3">
        <w:rPr>
          <w:rFonts w:asciiTheme="minorHAnsi" w:hAnsiTheme="minorHAnsi" w:cstheme="minorHAnsi"/>
          <w:sz w:val="26"/>
          <w:szCs w:val="26"/>
          <w:u w:val="single"/>
        </w:rPr>
        <w:t xml:space="preserve">it also </w:t>
      </w:r>
      <w:r w:rsidRPr="006849C3">
        <w:rPr>
          <w:rFonts w:asciiTheme="minorHAnsi" w:hAnsiTheme="minorHAnsi" w:cstheme="minorHAnsi"/>
          <w:b/>
          <w:bCs/>
          <w:sz w:val="26"/>
          <w:szCs w:val="26"/>
          <w:highlight w:val="green"/>
          <w:u w:val="single"/>
        </w:rPr>
        <w:t>defines reward.</w:t>
      </w:r>
      <w:r w:rsidRPr="006849C3">
        <w:rPr>
          <w:rFonts w:asciiTheme="minorHAnsi" w:hAnsiTheme="minorHAnsi" w:cstheme="minorHAnsi"/>
          <w:szCs w:val="26"/>
        </w:rPr>
        <w:t xml:space="preserve"> As homeostasis explains the </w:t>
      </w:r>
      <w:r w:rsidRPr="006849C3">
        <w:rPr>
          <w:rFonts w:asciiTheme="minorHAnsi" w:hAnsiTheme="minorHAnsi" w:cstheme="minorHAnsi"/>
          <w:sz w:val="26"/>
          <w:szCs w:val="26"/>
          <w:u w:val="single"/>
        </w:rPr>
        <w:t>functions of</w:t>
      </w:r>
      <w:r w:rsidRPr="006849C3">
        <w:rPr>
          <w:rFonts w:asciiTheme="minorHAnsi" w:hAnsiTheme="minorHAnsi" w:cstheme="minorHAnsi"/>
          <w:szCs w:val="26"/>
        </w:rPr>
        <w:t xml:space="preserve"> only a limited number of </w:t>
      </w:r>
      <w:r w:rsidRPr="006849C3">
        <w:rPr>
          <w:rFonts w:asciiTheme="minorHAnsi" w:hAnsiTheme="minorHAnsi" w:cstheme="minorHAnsi"/>
          <w:sz w:val="26"/>
          <w:szCs w:val="26"/>
          <w:u w:val="single"/>
        </w:rPr>
        <w:t>rewards, the</w:t>
      </w:r>
      <w:r w:rsidRPr="006849C3">
        <w:rPr>
          <w:rFonts w:asciiTheme="minorHAnsi" w:hAnsiTheme="minorHAnsi" w:cstheme="minorHAnsi"/>
          <w:szCs w:val="26"/>
        </w:rPr>
        <w:t xml:space="preserve"> principal </w:t>
      </w:r>
      <w:r w:rsidRPr="006849C3">
        <w:rPr>
          <w:rFonts w:asciiTheme="minorHAnsi" w:hAnsiTheme="minorHAnsi" w:cstheme="minorHAnsi"/>
          <w:sz w:val="26"/>
          <w:szCs w:val="26"/>
          <w:highlight w:val="green"/>
          <w:u w:val="single"/>
        </w:rPr>
        <w:t>reason why particular stimuli</w:t>
      </w:r>
      <w:r w:rsidRPr="006849C3">
        <w:rPr>
          <w:rFonts w:asciiTheme="minorHAnsi" w:hAnsiTheme="minorHAnsi" w:cstheme="minorHAnsi"/>
          <w:sz w:val="26"/>
          <w:szCs w:val="26"/>
          <w:u w:val="single"/>
        </w:rPr>
        <w:t xml:space="preserve">, objects, events, situations, and activities </w:t>
      </w:r>
      <w:r w:rsidRPr="006849C3">
        <w:rPr>
          <w:rFonts w:asciiTheme="minorHAnsi" w:hAnsiTheme="minorHAnsi" w:cstheme="minorHAnsi"/>
          <w:sz w:val="26"/>
          <w:szCs w:val="26"/>
          <w:highlight w:val="green"/>
          <w:u w:val="single"/>
        </w:rPr>
        <w:t>are rewarding</w:t>
      </w:r>
      <w:r w:rsidRPr="006849C3">
        <w:rPr>
          <w:rFonts w:asciiTheme="minorHAnsi" w:hAnsiTheme="minorHAnsi" w:cstheme="minorHAnsi"/>
          <w:szCs w:val="26"/>
        </w:rPr>
        <w:t xml:space="preserve"> may be </w:t>
      </w:r>
      <w:r w:rsidRPr="006849C3">
        <w:rPr>
          <w:rFonts w:asciiTheme="minorHAnsi" w:hAnsiTheme="minorHAnsi" w:cstheme="minorHAnsi"/>
          <w:sz w:val="26"/>
          <w:szCs w:val="26"/>
          <w:highlight w:val="green"/>
          <w:u w:val="single"/>
        </w:rPr>
        <w:t>due to pleasure.</w:t>
      </w:r>
      <w:r w:rsidRPr="006849C3">
        <w:rPr>
          <w:rFonts w:asciiTheme="minorHAnsi" w:hAnsiTheme="minorHAnsi" w:cstheme="minorHAnsi"/>
          <w:szCs w:val="26"/>
        </w:rPr>
        <w:t xml:space="preserve"> This applies first of all to sex and to the primary homeostatic rewards of food and liquid and extends to money, taste, beauty, social encounters and nonmaterial, internally set, and intrinsic rewards. </w:t>
      </w:r>
      <w:r w:rsidRPr="006849C3">
        <w:rPr>
          <w:rFonts w:asciiTheme="minorHAnsi" w:hAnsiTheme="minorHAnsi" w:cstheme="minorHAnsi"/>
          <w:sz w:val="26"/>
          <w:szCs w:val="26"/>
          <w:u w:val="single"/>
        </w:rPr>
        <w:t>Pleasure, as the primary effect of rewards</w:t>
      </w:r>
      <w:r w:rsidRPr="006849C3">
        <w:rPr>
          <w:rFonts w:asciiTheme="minorHAnsi" w:hAnsiTheme="minorHAnsi" w:cstheme="minorHAnsi"/>
          <w:szCs w:val="26"/>
        </w:rPr>
        <w:t xml:space="preserve">, drives the prime reward functions of learning, approach behavior, and decision making and </w:t>
      </w:r>
      <w:r w:rsidRPr="006849C3">
        <w:rPr>
          <w:rFonts w:asciiTheme="minorHAnsi" w:hAnsiTheme="minorHAnsi" w:cstheme="minorHAnsi"/>
          <w:sz w:val="26"/>
          <w:szCs w:val="26"/>
          <w:highlight w:val="green"/>
          <w:u w:val="single"/>
        </w:rPr>
        <w:t xml:space="preserve">provides the </w:t>
      </w:r>
      <w:r w:rsidRPr="006849C3">
        <w:rPr>
          <w:rFonts w:asciiTheme="minorHAnsi" w:hAnsiTheme="minorHAnsi" w:cstheme="minorHAnsi"/>
          <w:b/>
          <w:bCs/>
          <w:sz w:val="26"/>
          <w:szCs w:val="26"/>
          <w:highlight w:val="green"/>
          <w:u w:val="single"/>
        </w:rPr>
        <w:t>basis for hedonic theories</w:t>
      </w:r>
      <w:r w:rsidRPr="006849C3">
        <w:rPr>
          <w:rFonts w:asciiTheme="minorHAnsi" w:hAnsiTheme="minorHAnsi" w:cstheme="minorHAnsi"/>
          <w:sz w:val="26"/>
          <w:szCs w:val="26"/>
          <w:highlight w:val="green"/>
          <w:u w:val="single"/>
        </w:rPr>
        <w:t xml:space="preserve"> of reward</w:t>
      </w:r>
      <w:r w:rsidRPr="006849C3">
        <w:rPr>
          <w:rFonts w:asciiTheme="minorHAnsi" w:hAnsiTheme="minorHAnsi" w:cstheme="minorHAnsi"/>
          <w:sz w:val="26"/>
          <w:szCs w:val="26"/>
          <w:u w:val="single"/>
        </w:rPr>
        <w:t xml:space="preserve"> function. We are attracted by</w:t>
      </w:r>
      <w:r w:rsidRPr="006849C3">
        <w:rPr>
          <w:rFonts w:asciiTheme="minorHAnsi" w:hAnsiTheme="minorHAnsi" w:cstheme="minorHAnsi"/>
          <w:szCs w:val="26"/>
        </w:rPr>
        <w:t xml:space="preserve"> most </w:t>
      </w:r>
      <w:r w:rsidRPr="006849C3">
        <w:rPr>
          <w:rFonts w:asciiTheme="minorHAnsi" w:hAnsiTheme="minorHAnsi" w:cstheme="minorHAnsi"/>
          <w:sz w:val="26"/>
          <w:szCs w:val="26"/>
          <w:u w:val="single"/>
        </w:rPr>
        <w:t>rewards and exert intense efforts to obtain them</w:t>
      </w:r>
      <w:r w:rsidRPr="006849C3">
        <w:rPr>
          <w:rFonts w:asciiTheme="minorHAnsi" w:hAnsiTheme="minorHAnsi" w:cstheme="minorHAnsi"/>
          <w:szCs w:val="26"/>
        </w:rPr>
        <w:t xml:space="preserve">, just </w:t>
      </w:r>
      <w:r w:rsidRPr="006849C3">
        <w:rPr>
          <w:rFonts w:asciiTheme="minorHAnsi" w:hAnsiTheme="minorHAnsi" w:cstheme="minorHAnsi"/>
          <w:sz w:val="26"/>
          <w:szCs w:val="26"/>
          <w:u w:val="single"/>
        </w:rPr>
        <w:t>because they are enjoyable</w:t>
      </w:r>
      <w:r w:rsidRPr="006849C3">
        <w:rPr>
          <w:rFonts w:asciiTheme="minorHAnsi" w:hAnsiTheme="minorHAnsi" w:cstheme="minorHAnsi"/>
          <w:szCs w:val="26"/>
        </w:rPr>
        <w:t xml:space="preserve"> [10].</w:t>
      </w:r>
    </w:p>
    <w:p w14:paraId="25E66D26" w14:textId="77777777" w:rsidR="00635F20" w:rsidRPr="006849C3" w:rsidRDefault="00635F20" w:rsidP="00635F20">
      <w:pPr>
        <w:spacing w:line="276" w:lineRule="auto"/>
        <w:rPr>
          <w:rFonts w:asciiTheme="minorHAnsi" w:hAnsiTheme="minorHAnsi" w:cstheme="minorHAnsi"/>
          <w:szCs w:val="26"/>
        </w:rPr>
      </w:pPr>
      <w:r w:rsidRPr="006849C3">
        <w:rPr>
          <w:rFonts w:asciiTheme="minorHAnsi" w:hAnsiTheme="minorHAnsi" w:cstheme="minorHAnsi"/>
          <w:szCs w:val="2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6849C3">
        <w:rPr>
          <w:rFonts w:asciiTheme="minorHAnsi" w:hAnsiTheme="minorHAnsi" w:cstheme="minorHAnsi"/>
          <w:sz w:val="26"/>
          <w:szCs w:val="26"/>
          <w:u w:val="single"/>
        </w:rPr>
        <w:t>using both humans and detailed invasive brain analysis of animals has discovered some critical ways that the brain processes pleasure</w:t>
      </w:r>
      <w:r w:rsidRPr="006849C3">
        <w:rPr>
          <w:rFonts w:asciiTheme="minorHAnsi" w:hAnsiTheme="minorHAnsi" w:cstheme="minorHAnsi"/>
          <w:szCs w:val="26"/>
        </w:rPr>
        <w:t xml:space="preserve"> [14].</w:t>
      </w:r>
    </w:p>
    <w:p w14:paraId="13F60254" w14:textId="77777777" w:rsidR="00635F20" w:rsidRPr="006849C3" w:rsidRDefault="00635F20" w:rsidP="00635F20">
      <w:pPr>
        <w:spacing w:line="276" w:lineRule="auto"/>
        <w:rPr>
          <w:rFonts w:asciiTheme="minorHAnsi" w:hAnsiTheme="minorHAnsi" w:cstheme="minorHAnsi"/>
          <w:szCs w:val="26"/>
        </w:rPr>
      </w:pPr>
      <w:r w:rsidRPr="006849C3">
        <w:rPr>
          <w:rFonts w:asciiTheme="minorHAnsi" w:hAnsiTheme="minorHAnsi" w:cstheme="minorHAnsi"/>
          <w:sz w:val="26"/>
          <w:szCs w:val="26"/>
          <w:u w:val="single"/>
        </w:rPr>
        <w:t>Pleasure as a hallmark of reward is sufficient for defining a reward</w:t>
      </w:r>
      <w:r w:rsidRPr="006849C3">
        <w:rPr>
          <w:rFonts w:asciiTheme="minorHAnsi" w:hAnsiTheme="minorHAnsi" w:cstheme="minorHAnsi"/>
          <w:szCs w:val="26"/>
        </w:rPr>
        <w:t xml:space="preserve">, but it may not be necessary. </w:t>
      </w:r>
      <w:r w:rsidRPr="006849C3">
        <w:rPr>
          <w:rFonts w:asciiTheme="minorHAnsi" w:hAnsiTheme="minorHAnsi" w:cstheme="minorHAnsi"/>
          <w:sz w:val="26"/>
          <w:szCs w:val="26"/>
          <w:u w:val="single"/>
        </w:rPr>
        <w:t>A reward may generate positive</w:t>
      </w:r>
      <w:r w:rsidRPr="006849C3">
        <w:rPr>
          <w:rFonts w:asciiTheme="minorHAnsi" w:hAnsiTheme="minorHAnsi" w:cstheme="minorHAnsi"/>
          <w:szCs w:val="26"/>
        </w:rPr>
        <w:t xml:space="preserve"> learning and approach </w:t>
      </w:r>
      <w:r w:rsidRPr="006849C3">
        <w:rPr>
          <w:rFonts w:asciiTheme="minorHAnsi" w:hAnsiTheme="minorHAnsi" w:cstheme="minorHAnsi"/>
          <w:sz w:val="26"/>
          <w:szCs w:val="26"/>
          <w:u w:val="single"/>
        </w:rPr>
        <w:t>behavior</w:t>
      </w:r>
      <w:r w:rsidRPr="006849C3">
        <w:rPr>
          <w:rFonts w:asciiTheme="minorHAnsi" w:hAnsiTheme="minorHAnsi" w:cstheme="minorHAnsi"/>
          <w:szCs w:val="26"/>
        </w:rPr>
        <w:t xml:space="preserve"> simply </w:t>
      </w:r>
      <w:r w:rsidRPr="006849C3">
        <w:rPr>
          <w:rFonts w:asciiTheme="minorHAnsi" w:hAnsiTheme="minorHAnsi" w:cstheme="minorHAnsi"/>
          <w:sz w:val="26"/>
          <w:szCs w:val="26"/>
          <w:u w:val="single"/>
        </w:rPr>
        <w:t>because it contains substances that are essential for body function.</w:t>
      </w:r>
      <w:r w:rsidRPr="006849C3">
        <w:rPr>
          <w:rFonts w:asciiTheme="minorHAnsi" w:hAnsiTheme="minorHAnsi" w:cstheme="minorHAnsi"/>
          <w:szCs w:val="2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5FC41AD8" w14:textId="77777777" w:rsidR="00635F20" w:rsidRPr="006849C3" w:rsidRDefault="00635F20" w:rsidP="00635F20">
      <w:pPr>
        <w:spacing w:line="276" w:lineRule="auto"/>
        <w:rPr>
          <w:rFonts w:asciiTheme="minorHAnsi" w:hAnsiTheme="minorHAnsi" w:cstheme="minorHAnsi"/>
          <w:sz w:val="26"/>
          <w:szCs w:val="26"/>
        </w:rPr>
      </w:pPr>
      <w:r w:rsidRPr="006849C3">
        <w:rPr>
          <w:rFonts w:asciiTheme="minorHAnsi" w:hAnsiTheme="minorHAnsi" w:cstheme="minorHAnsi"/>
          <w:sz w:val="26"/>
          <w:szCs w:val="26"/>
        </w:rPr>
        <w:t>Evolutionary theories of pleasure: The love connection BO:D</w:t>
      </w:r>
    </w:p>
    <w:p w14:paraId="0146B181" w14:textId="77777777" w:rsidR="00635F20" w:rsidRPr="006849C3" w:rsidRDefault="00635F20" w:rsidP="00635F20">
      <w:pPr>
        <w:spacing w:line="276" w:lineRule="auto"/>
        <w:rPr>
          <w:rFonts w:asciiTheme="minorHAnsi" w:hAnsiTheme="minorHAnsi" w:cstheme="minorHAnsi"/>
          <w:szCs w:val="26"/>
        </w:rPr>
      </w:pPr>
      <w:r w:rsidRPr="006849C3">
        <w:rPr>
          <w:rFonts w:asciiTheme="minorHAnsi" w:hAnsiTheme="minorHAnsi" w:cstheme="minorHAnsi"/>
          <w:szCs w:val="26"/>
        </w:rPr>
        <w:t xml:space="preserve">Charles Darwin and other biological scientists that have examined the biological </w:t>
      </w:r>
      <w:r w:rsidRPr="006849C3">
        <w:rPr>
          <w:rFonts w:asciiTheme="minorHAnsi" w:hAnsiTheme="minorHAnsi" w:cstheme="minorHAnsi"/>
          <w:sz w:val="26"/>
          <w:szCs w:val="26"/>
          <w:u w:val="single"/>
        </w:rPr>
        <w:t>evolution and its basic principles found</w:t>
      </w:r>
      <w:r w:rsidRPr="006849C3">
        <w:rPr>
          <w:rFonts w:asciiTheme="minorHAnsi" w:hAnsiTheme="minorHAnsi" w:cstheme="minorHAnsi"/>
          <w:szCs w:val="26"/>
        </w:rPr>
        <w:t xml:space="preserve"> various </w:t>
      </w:r>
      <w:r w:rsidRPr="006849C3">
        <w:rPr>
          <w:rFonts w:asciiTheme="minorHAnsi" w:hAnsiTheme="minorHAnsi" w:cstheme="minorHAnsi"/>
          <w:sz w:val="26"/>
          <w:szCs w:val="26"/>
          <w:u w:val="single"/>
        </w:rPr>
        <w:t>mechanisms that steer behavior and biological development.</w:t>
      </w:r>
      <w:r w:rsidRPr="006849C3">
        <w:rPr>
          <w:rFonts w:asciiTheme="minorHAnsi" w:hAnsiTheme="minorHAnsi" w:cstheme="minorHAnsi"/>
          <w:szCs w:val="2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10145DF6" w14:textId="77777777" w:rsidR="00635F20" w:rsidRPr="006849C3" w:rsidRDefault="00635F20" w:rsidP="00635F20">
      <w:pPr>
        <w:spacing w:line="276" w:lineRule="auto"/>
        <w:rPr>
          <w:rFonts w:asciiTheme="minorHAnsi" w:hAnsiTheme="minorHAnsi" w:cstheme="minorHAnsi"/>
          <w:szCs w:val="26"/>
        </w:rPr>
      </w:pPr>
      <w:r w:rsidRPr="006849C3">
        <w:rPr>
          <w:rFonts w:asciiTheme="minorHAnsi" w:hAnsiTheme="minorHAnsi" w:cstheme="minorHAnsi"/>
          <w:szCs w:val="26"/>
        </w:rPr>
        <w:t xml:space="preserve">It is well established that modern biological theory conjectures that </w:t>
      </w:r>
      <w:r w:rsidRPr="006849C3">
        <w:rPr>
          <w:rFonts w:asciiTheme="minorHAnsi" w:hAnsiTheme="minorHAnsi" w:cstheme="minorHAnsi"/>
          <w:b/>
          <w:bCs/>
          <w:sz w:val="26"/>
          <w:szCs w:val="26"/>
          <w:highlight w:val="green"/>
          <w:u w:val="single"/>
        </w:rPr>
        <w:t>organisms are</w:t>
      </w:r>
      <w:r w:rsidRPr="006849C3">
        <w:rPr>
          <w:rFonts w:asciiTheme="minorHAnsi" w:hAnsiTheme="minorHAnsi" w:cstheme="minorHAnsi"/>
          <w:sz w:val="26"/>
          <w:szCs w:val="26"/>
          <w:u w:val="single"/>
        </w:rPr>
        <w:t xml:space="preserve"> the </w:t>
      </w:r>
      <w:r w:rsidRPr="006849C3">
        <w:rPr>
          <w:rFonts w:asciiTheme="minorHAnsi" w:hAnsiTheme="minorHAnsi" w:cstheme="minorHAnsi"/>
          <w:b/>
          <w:bCs/>
          <w:sz w:val="26"/>
          <w:szCs w:val="26"/>
          <w:highlight w:val="green"/>
          <w:u w:val="single"/>
        </w:rPr>
        <w:t>result of evolutionary competition.</w:t>
      </w:r>
      <w:r w:rsidRPr="006849C3">
        <w:rPr>
          <w:rFonts w:asciiTheme="minorHAnsi" w:hAnsiTheme="minorHAnsi" w:cstheme="minorHAnsi"/>
          <w:szCs w:val="26"/>
        </w:rPr>
        <w:t xml:space="preserve"> In fact, Richard </w:t>
      </w:r>
      <w:r w:rsidRPr="006849C3">
        <w:rPr>
          <w:rFonts w:asciiTheme="minorHAnsi" w:hAnsiTheme="minorHAnsi" w:cstheme="minorHAnsi"/>
          <w:sz w:val="26"/>
          <w:szCs w:val="26"/>
          <w:u w:val="single"/>
        </w:rPr>
        <w:t>Dawkins stresses gene survival and propagation as the basic mechanism of life</w:t>
      </w:r>
      <w:r w:rsidRPr="006849C3">
        <w:rPr>
          <w:rFonts w:asciiTheme="minorHAnsi" w:hAnsiTheme="minorHAnsi" w:cstheme="minorHAnsi"/>
          <w:szCs w:val="26"/>
        </w:rPr>
        <w:t xml:space="preserve"> [20]. Only genes that lead to </w:t>
      </w:r>
      <w:r w:rsidRPr="006849C3">
        <w:rPr>
          <w:rFonts w:asciiTheme="minorHAnsi" w:hAnsiTheme="minorHAnsi" w:cstheme="minorHAnsi"/>
          <w:sz w:val="26"/>
          <w:szCs w:val="26"/>
          <w:u w:val="single"/>
        </w:rPr>
        <w:t>the fittest phenotype will make it.</w:t>
      </w:r>
      <w:r w:rsidRPr="006849C3">
        <w:rPr>
          <w:rFonts w:asciiTheme="minorHAnsi" w:hAnsiTheme="minorHAnsi" w:cstheme="minorHAnsi"/>
          <w:szCs w:val="26"/>
        </w:rPr>
        <w:t xml:space="preserve"> It is noteworthy that the phenotype is selected based on behavior that maximizes gene propagation. To do so, the phenotype must survive and generate offspring, and be better at it than its competitors. Thus, </w:t>
      </w:r>
      <w:r w:rsidRPr="006849C3">
        <w:rPr>
          <w:rFonts w:asciiTheme="minorHAnsi" w:hAnsiTheme="minorHAnsi" w:cstheme="minorHAnsi"/>
          <w:sz w:val="26"/>
          <w:szCs w:val="26"/>
          <w:u w:val="single"/>
        </w:rPr>
        <w:t xml:space="preserve">the ultimate, distal function of </w:t>
      </w:r>
      <w:r w:rsidRPr="006849C3">
        <w:rPr>
          <w:rFonts w:asciiTheme="minorHAnsi" w:hAnsiTheme="minorHAnsi" w:cstheme="minorHAnsi"/>
          <w:sz w:val="26"/>
          <w:szCs w:val="26"/>
          <w:highlight w:val="green"/>
          <w:u w:val="single"/>
        </w:rPr>
        <w:t>rewards</w:t>
      </w:r>
      <w:r w:rsidRPr="006849C3">
        <w:rPr>
          <w:rFonts w:asciiTheme="minorHAnsi" w:hAnsiTheme="minorHAnsi" w:cstheme="minorHAnsi"/>
          <w:sz w:val="26"/>
          <w:szCs w:val="26"/>
          <w:u w:val="single"/>
        </w:rPr>
        <w:t xml:space="preserve"> is to </w:t>
      </w:r>
      <w:r w:rsidRPr="006849C3">
        <w:rPr>
          <w:rFonts w:asciiTheme="minorHAnsi" w:hAnsiTheme="minorHAnsi" w:cstheme="minorHAnsi"/>
          <w:sz w:val="26"/>
          <w:szCs w:val="26"/>
          <w:highlight w:val="green"/>
          <w:u w:val="single"/>
        </w:rPr>
        <w:t>increase</w:t>
      </w:r>
      <w:r w:rsidRPr="006849C3">
        <w:rPr>
          <w:rFonts w:asciiTheme="minorHAnsi" w:hAnsiTheme="minorHAnsi" w:cstheme="minorHAnsi"/>
          <w:sz w:val="26"/>
          <w:szCs w:val="26"/>
          <w:u w:val="single"/>
        </w:rPr>
        <w:t xml:space="preserve"> evolutionary </w:t>
      </w:r>
      <w:r w:rsidRPr="006849C3">
        <w:rPr>
          <w:rFonts w:asciiTheme="minorHAnsi" w:hAnsiTheme="minorHAnsi" w:cstheme="minorHAnsi"/>
          <w:sz w:val="26"/>
          <w:szCs w:val="26"/>
          <w:highlight w:val="green"/>
          <w:u w:val="single"/>
        </w:rPr>
        <w:t>fitness</w:t>
      </w:r>
      <w:r w:rsidRPr="006849C3">
        <w:rPr>
          <w:rFonts w:asciiTheme="minorHAnsi" w:hAnsiTheme="minorHAnsi" w:cstheme="minorHAnsi"/>
          <w:szCs w:val="2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78654D67" w14:textId="77777777" w:rsidR="00635F20" w:rsidRPr="006849C3" w:rsidRDefault="00635F20" w:rsidP="00635F20">
      <w:pPr>
        <w:spacing w:line="276" w:lineRule="auto"/>
        <w:rPr>
          <w:rFonts w:asciiTheme="minorHAnsi" w:hAnsiTheme="minorHAnsi" w:cstheme="minorHAnsi"/>
          <w:sz w:val="26"/>
          <w:szCs w:val="26"/>
          <w:u w:val="single"/>
        </w:rPr>
      </w:pPr>
      <w:r w:rsidRPr="006849C3">
        <w:rPr>
          <w:rFonts w:asciiTheme="minorHAnsi" w:hAnsiTheme="minorHAnsi" w:cstheme="minorHAnsi"/>
          <w:sz w:val="26"/>
          <w:szCs w:val="26"/>
          <w:u w:val="single"/>
        </w:rPr>
        <w:t>Behavioral reward functions have evolved to help individuals to survive and propagate their genes</w:t>
      </w:r>
      <w:r w:rsidRPr="006849C3">
        <w:rPr>
          <w:rFonts w:asciiTheme="minorHAnsi" w:hAnsiTheme="minorHAnsi" w:cstheme="minorHAnsi"/>
          <w:szCs w:val="26"/>
        </w:rPr>
        <w:t xml:space="preserve">. Apparently, </w:t>
      </w:r>
      <w:r w:rsidRPr="006849C3">
        <w:rPr>
          <w:rFonts w:asciiTheme="minorHAnsi" w:hAnsiTheme="minorHAnsi" w:cstheme="minorHAnsi"/>
          <w:sz w:val="26"/>
          <w:szCs w:val="26"/>
          <w:u w:val="single"/>
        </w:rPr>
        <w:t>people need to live well and long enough to reproduce.</w:t>
      </w:r>
      <w:r w:rsidRPr="006849C3">
        <w:rPr>
          <w:rFonts w:asciiTheme="minorHAnsi" w:hAnsiTheme="minorHAnsi" w:cstheme="minorHAnsi"/>
          <w:szCs w:val="2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6849C3">
        <w:rPr>
          <w:rFonts w:asciiTheme="minorHAnsi" w:hAnsiTheme="minorHAnsi" w:cstheme="minorHAnsi"/>
          <w:sz w:val="26"/>
          <w:szCs w:val="26"/>
          <w:u w:val="single"/>
        </w:rPr>
        <w:t>any small edge will ultimately result in evolutionary advantage</w:t>
      </w:r>
      <w:r w:rsidRPr="006849C3">
        <w:rPr>
          <w:rFonts w:asciiTheme="minorHAnsi" w:hAnsiTheme="minorHAnsi" w:cstheme="minorHAnsi"/>
          <w:szCs w:val="2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6849C3">
        <w:rPr>
          <w:rFonts w:asciiTheme="minorHAnsi" w:hAnsiTheme="minorHAnsi" w:cstheme="minorHAnsi"/>
          <w:sz w:val="26"/>
          <w:szCs w:val="26"/>
          <w:u w:val="single"/>
        </w:rPr>
        <w:t>Thus the distal reward function in gene propagation and evolutionary fitness defines the proximal reward functions that we see</w:t>
      </w:r>
      <w:r w:rsidRPr="006849C3">
        <w:rPr>
          <w:rFonts w:asciiTheme="minorHAnsi" w:hAnsiTheme="minorHAnsi" w:cstheme="minorHAnsi"/>
          <w:szCs w:val="26"/>
        </w:rPr>
        <w:t xml:space="preserve"> in everyday behavior. </w:t>
      </w:r>
      <w:r w:rsidRPr="006849C3">
        <w:rPr>
          <w:rFonts w:asciiTheme="minorHAnsi" w:hAnsiTheme="minorHAnsi" w:cstheme="minorHAnsi"/>
          <w:sz w:val="26"/>
          <w:szCs w:val="26"/>
          <w:u w:val="single"/>
        </w:rPr>
        <w:t xml:space="preserve">That is why </w:t>
      </w:r>
      <w:r w:rsidRPr="006849C3">
        <w:rPr>
          <w:rFonts w:asciiTheme="minorHAnsi" w:hAnsiTheme="minorHAnsi" w:cstheme="minorHAnsi"/>
          <w:sz w:val="26"/>
          <w:szCs w:val="26"/>
          <w:highlight w:val="green"/>
          <w:u w:val="single"/>
        </w:rPr>
        <w:t>foods, drinks, mates, and offspring are rewarding.</w:t>
      </w:r>
    </w:p>
    <w:p w14:paraId="6157661C" w14:textId="77777777" w:rsidR="00635F20" w:rsidRPr="006849C3" w:rsidRDefault="00635F20" w:rsidP="00635F20">
      <w:pPr>
        <w:spacing w:line="276" w:lineRule="auto"/>
        <w:rPr>
          <w:rFonts w:asciiTheme="minorHAnsi" w:hAnsiTheme="minorHAnsi" w:cstheme="minorHAnsi"/>
          <w:szCs w:val="16"/>
        </w:rPr>
      </w:pPr>
      <w:r w:rsidRPr="006849C3">
        <w:rPr>
          <w:rFonts w:asciiTheme="minorHAnsi" w:hAnsiTheme="minorHAnsi" w:cstheme="minorHAnsi"/>
          <w:szCs w:val="26"/>
        </w:rPr>
        <w:t xml:space="preserve">There have been theories linking pleasure as a required component of health benefits salutogenesis, (salugenesis). In essence, under these terms, </w:t>
      </w:r>
      <w:r w:rsidRPr="006849C3">
        <w:rPr>
          <w:rFonts w:asciiTheme="minorHAnsi" w:hAnsiTheme="minorHAnsi" w:cstheme="minorHAnsi"/>
          <w:sz w:val="26"/>
          <w:szCs w:val="26"/>
          <w:u w:val="single"/>
        </w:rPr>
        <w:t>pleasure is described as a state or feeling of happiness and satisfaction resulting from an experience that one enjoys.</w:t>
      </w:r>
      <w:r w:rsidRPr="006849C3">
        <w:rPr>
          <w:rFonts w:asciiTheme="minorHAnsi" w:hAnsiTheme="minorHAnsi" w:cstheme="minorHAnsi"/>
          <w:szCs w:val="2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w:t>
      </w:r>
      <w:r w:rsidRPr="006849C3">
        <w:rPr>
          <w:rFonts w:asciiTheme="minorHAnsi" w:hAnsiTheme="minorHAnsi" w:cstheme="minorHAnsi"/>
          <w:szCs w:val="16"/>
        </w:rPr>
        <w:t>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70F521CD" w14:textId="77777777" w:rsidR="00635F20" w:rsidRPr="006849C3" w:rsidRDefault="00635F20" w:rsidP="00635F20">
      <w:pPr>
        <w:spacing w:line="276" w:lineRule="auto"/>
        <w:rPr>
          <w:rFonts w:asciiTheme="minorHAnsi" w:hAnsiTheme="minorHAnsi" w:cstheme="minorHAnsi"/>
          <w:szCs w:val="16"/>
        </w:rPr>
      </w:pPr>
      <w:r w:rsidRPr="006849C3">
        <w:rPr>
          <w:rFonts w:asciiTheme="minorHAnsi" w:hAnsiTheme="minorHAnsi" w:cstheme="minorHAnsi"/>
          <w:szCs w:val="16"/>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071EA951" w14:textId="77777777" w:rsidR="00635F20" w:rsidRPr="006849C3" w:rsidRDefault="00635F20" w:rsidP="00635F20">
      <w:pPr>
        <w:spacing w:line="276" w:lineRule="auto"/>
        <w:rPr>
          <w:rFonts w:asciiTheme="minorHAnsi" w:hAnsiTheme="minorHAnsi" w:cstheme="minorHAnsi"/>
          <w:szCs w:val="16"/>
        </w:rPr>
      </w:pPr>
      <w:r w:rsidRPr="006849C3">
        <w:rPr>
          <w:rFonts w:asciiTheme="minorHAnsi" w:hAnsiTheme="minorHAnsi" w:cstheme="minorHAnsi"/>
          <w:szCs w:val="16"/>
        </w:rPr>
        <w:t>Finding happiness is different between apes and humans</w:t>
      </w:r>
    </w:p>
    <w:p w14:paraId="3E523502" w14:textId="77777777" w:rsidR="00635F20" w:rsidRPr="006849C3" w:rsidRDefault="00635F20" w:rsidP="00635F20">
      <w:pPr>
        <w:spacing w:line="276" w:lineRule="auto"/>
        <w:rPr>
          <w:rFonts w:asciiTheme="minorHAnsi" w:hAnsiTheme="minorHAnsi" w:cstheme="minorHAnsi"/>
          <w:szCs w:val="16"/>
        </w:rPr>
      </w:pPr>
      <w:r w:rsidRPr="006849C3">
        <w:rPr>
          <w:rFonts w:asciiTheme="minorHAnsi" w:hAnsiTheme="minorHAnsi" w:cstheme="minorHAnsi"/>
          <w:szCs w:val="16"/>
        </w:rPr>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72C86A7C" w14:textId="77777777" w:rsidR="00635F20" w:rsidRPr="006849C3" w:rsidRDefault="00635F20" w:rsidP="00635F20">
      <w:pPr>
        <w:spacing w:line="276" w:lineRule="auto"/>
        <w:rPr>
          <w:rFonts w:asciiTheme="minorHAnsi" w:hAnsiTheme="minorHAnsi" w:cstheme="minorHAnsi"/>
          <w:szCs w:val="26"/>
        </w:rPr>
      </w:pPr>
      <w:r w:rsidRPr="006849C3">
        <w:rPr>
          <w:rFonts w:asciiTheme="minorHAnsi" w:hAnsiTheme="minorHAnsi" w:cstheme="minorHAnsi"/>
          <w:szCs w:val="26"/>
        </w:rPr>
        <w:t xml:space="preserve">Remarkably, there are </w:t>
      </w:r>
      <w:r w:rsidRPr="006849C3">
        <w:rPr>
          <w:rFonts w:asciiTheme="minorHAnsi" w:hAnsiTheme="minorHAnsi" w:cstheme="minorHAnsi"/>
          <w:sz w:val="26"/>
          <w:szCs w:val="26"/>
          <w:u w:val="single"/>
        </w:rPr>
        <w:t>pathways for ordinary liking and pleasure</w:t>
      </w:r>
      <w:r w:rsidRPr="006849C3">
        <w:rPr>
          <w:rFonts w:asciiTheme="minorHAnsi" w:hAnsiTheme="minorHAnsi" w:cstheme="minorHAnsi"/>
          <w:szCs w:val="26"/>
        </w:rPr>
        <w:t xml:space="preserve">, which </w:t>
      </w:r>
      <w:r w:rsidRPr="006849C3">
        <w:rPr>
          <w:rFonts w:asciiTheme="minorHAnsi" w:hAnsiTheme="minorHAnsi" w:cstheme="minorHAnsi"/>
          <w:sz w:val="26"/>
          <w:szCs w:val="26"/>
          <w:u w:val="single"/>
        </w:rPr>
        <w:t>are limited in scope</w:t>
      </w:r>
      <w:r w:rsidRPr="006849C3">
        <w:rPr>
          <w:rFonts w:asciiTheme="minorHAnsi" w:hAnsiTheme="minorHAnsi" w:cstheme="minorHAnsi"/>
          <w:szCs w:val="26"/>
        </w:rPr>
        <w:t xml:space="preserve"> as described above in this commentary. However, </w:t>
      </w:r>
      <w:r w:rsidRPr="006849C3">
        <w:rPr>
          <w:rFonts w:asciiTheme="minorHAnsi" w:hAnsiTheme="minorHAnsi" w:cstheme="minorHAnsi"/>
          <w:sz w:val="26"/>
          <w:szCs w:val="26"/>
          <w:u w:val="single"/>
        </w:rPr>
        <w:t xml:space="preserve">there are </w:t>
      </w:r>
      <w:r w:rsidRPr="006849C3">
        <w:rPr>
          <w:rFonts w:asciiTheme="minorHAnsi" w:hAnsiTheme="minorHAnsi" w:cstheme="minorHAnsi"/>
          <w:b/>
          <w:bCs/>
          <w:sz w:val="26"/>
          <w:szCs w:val="26"/>
          <w:highlight w:val="green"/>
          <w:u w:val="single"/>
        </w:rPr>
        <w:t>many brain regions</w:t>
      </w:r>
      <w:r w:rsidRPr="006849C3">
        <w:rPr>
          <w:rFonts w:asciiTheme="minorHAnsi" w:hAnsiTheme="minorHAnsi" w:cstheme="minorHAnsi"/>
          <w:szCs w:val="26"/>
        </w:rPr>
        <w:t xml:space="preserve">, often termed hot and cold spots, </w:t>
      </w:r>
      <w:r w:rsidRPr="006849C3">
        <w:rPr>
          <w:rFonts w:asciiTheme="minorHAnsi" w:hAnsiTheme="minorHAnsi" w:cstheme="minorHAnsi"/>
          <w:sz w:val="26"/>
          <w:szCs w:val="26"/>
          <w:u w:val="single"/>
        </w:rPr>
        <w:t xml:space="preserve">that significantly </w:t>
      </w:r>
      <w:r w:rsidRPr="006849C3">
        <w:rPr>
          <w:rFonts w:asciiTheme="minorHAnsi" w:hAnsiTheme="minorHAnsi" w:cstheme="minorHAnsi"/>
          <w:b/>
          <w:bCs/>
          <w:sz w:val="26"/>
          <w:szCs w:val="26"/>
          <w:highlight w:val="green"/>
          <w:u w:val="single"/>
        </w:rPr>
        <w:t>modulate</w:t>
      </w:r>
      <w:r w:rsidRPr="006849C3">
        <w:rPr>
          <w:rFonts w:asciiTheme="minorHAnsi" w:hAnsiTheme="minorHAnsi" w:cstheme="minorHAnsi"/>
          <w:szCs w:val="26"/>
        </w:rPr>
        <w:t xml:space="preserve"> (increase or decrease) </w:t>
      </w:r>
      <w:r w:rsidRPr="006849C3">
        <w:rPr>
          <w:rFonts w:asciiTheme="minorHAnsi" w:hAnsiTheme="minorHAnsi" w:cstheme="minorHAnsi"/>
          <w:sz w:val="26"/>
          <w:szCs w:val="26"/>
          <w:u w:val="single"/>
        </w:rPr>
        <w:t xml:space="preserve">our </w:t>
      </w:r>
      <w:r w:rsidRPr="006849C3">
        <w:rPr>
          <w:rFonts w:asciiTheme="minorHAnsi" w:hAnsiTheme="minorHAnsi" w:cstheme="minorHAnsi"/>
          <w:b/>
          <w:bCs/>
          <w:sz w:val="26"/>
          <w:szCs w:val="26"/>
          <w:highlight w:val="green"/>
          <w:u w:val="single"/>
        </w:rPr>
        <w:t>pleasure or</w:t>
      </w:r>
      <w:r w:rsidRPr="006849C3">
        <w:rPr>
          <w:rFonts w:asciiTheme="minorHAnsi" w:hAnsiTheme="minorHAnsi" w:cstheme="minorHAnsi"/>
          <w:sz w:val="26"/>
          <w:szCs w:val="26"/>
          <w:u w:val="single"/>
        </w:rPr>
        <w:t xml:space="preserve"> even produce</w:t>
      </w:r>
      <w:r w:rsidRPr="006849C3">
        <w:rPr>
          <w:rFonts w:asciiTheme="minorHAnsi" w:hAnsiTheme="minorHAnsi" w:cstheme="minorHAnsi"/>
          <w:b/>
          <w:bCs/>
          <w:sz w:val="26"/>
          <w:szCs w:val="26"/>
          <w:u w:val="single"/>
        </w:rPr>
        <w:t xml:space="preserve"> </w:t>
      </w:r>
      <w:r w:rsidRPr="006849C3">
        <w:rPr>
          <w:rFonts w:asciiTheme="minorHAnsi" w:hAnsiTheme="minorHAnsi" w:cstheme="minorHAnsi"/>
          <w:b/>
          <w:bCs/>
          <w:sz w:val="26"/>
          <w:szCs w:val="26"/>
          <w:highlight w:val="green"/>
          <w:u w:val="single"/>
        </w:rPr>
        <w:t>the opposite</w:t>
      </w:r>
      <w:r w:rsidRPr="006849C3">
        <w:rPr>
          <w:rFonts w:asciiTheme="minorHAnsi" w:hAnsiTheme="minorHAnsi" w:cstheme="minorHAnsi"/>
          <w:szCs w:val="26"/>
        </w:rPr>
        <w:t xml:space="preserve"> of pleasure— that is </w:t>
      </w:r>
      <w:r w:rsidRPr="006849C3">
        <w:rPr>
          <w:rFonts w:asciiTheme="minorHAnsi" w:hAnsiTheme="minorHAnsi" w:cstheme="minorHAnsi"/>
          <w:sz w:val="26"/>
          <w:szCs w:val="26"/>
          <w:u w:val="single"/>
        </w:rPr>
        <w:t>disgust and fear</w:t>
      </w:r>
      <w:r w:rsidRPr="006849C3">
        <w:rPr>
          <w:rFonts w:asciiTheme="minorHAnsi" w:hAnsiTheme="minorHAnsi" w:cstheme="minorHAnsi"/>
          <w:szCs w:val="26"/>
        </w:rPr>
        <w:t xml:space="preserve"> [39]. </w:t>
      </w:r>
      <w:r w:rsidRPr="006849C3">
        <w:rPr>
          <w:rFonts w:asciiTheme="minorHAnsi" w:hAnsiTheme="minorHAnsi" w:cstheme="minorHAnsi"/>
          <w:sz w:val="26"/>
          <w:szCs w:val="26"/>
          <w:u w:val="single"/>
        </w:rPr>
        <w:t>One</w:t>
      </w:r>
      <w:r w:rsidRPr="006849C3">
        <w:rPr>
          <w:rFonts w:asciiTheme="minorHAnsi" w:hAnsiTheme="minorHAnsi" w:cstheme="minorHAnsi"/>
          <w:szCs w:val="26"/>
        </w:rPr>
        <w:t xml:space="preserve"> specific </w:t>
      </w:r>
      <w:r w:rsidRPr="006849C3">
        <w:rPr>
          <w:rFonts w:asciiTheme="minorHAnsi" w:hAnsiTheme="minorHAnsi" w:cstheme="minorHAnsi"/>
          <w:sz w:val="26"/>
          <w:szCs w:val="26"/>
          <w:u w:val="single"/>
        </w:rPr>
        <w:t>region</w:t>
      </w:r>
      <w:r w:rsidRPr="006849C3">
        <w:rPr>
          <w:rFonts w:asciiTheme="minorHAnsi" w:hAnsiTheme="minorHAnsi" w:cstheme="minorHAnsi"/>
          <w:szCs w:val="26"/>
        </w:rPr>
        <w:t xml:space="preserve"> of the nucleus accumbens </w:t>
      </w:r>
      <w:r w:rsidRPr="006849C3">
        <w:rPr>
          <w:rFonts w:asciiTheme="minorHAnsi" w:hAnsiTheme="minorHAnsi" w:cstheme="minorHAnsi"/>
          <w:sz w:val="26"/>
          <w:szCs w:val="26"/>
          <w:u w:val="single"/>
        </w:rPr>
        <w:t>is organized like a computer keyboard, with particular stimulus triggers in rows</w:t>
      </w:r>
      <w:r w:rsidRPr="006849C3">
        <w:rPr>
          <w:rFonts w:asciiTheme="minorHAnsi" w:hAnsiTheme="minorHAnsi" w:cstheme="minorHAnsi"/>
          <w:szCs w:val="26"/>
        </w:rPr>
        <w:t xml:space="preserve">— producing an increase and decrease of pleasure and disgust. Moreover, </w:t>
      </w:r>
      <w:r w:rsidRPr="006849C3">
        <w:rPr>
          <w:rFonts w:asciiTheme="minorHAnsi" w:hAnsiTheme="minorHAnsi" w:cstheme="minorHAnsi"/>
          <w:sz w:val="26"/>
          <w:szCs w:val="26"/>
          <w:u w:val="single"/>
        </w:rPr>
        <w:t>the cortex has unique roles in the cognitive evaluation of our feelings of pleasure</w:t>
      </w:r>
      <w:r w:rsidRPr="006849C3">
        <w:rPr>
          <w:rFonts w:asciiTheme="minorHAnsi" w:hAnsiTheme="minorHAnsi" w:cstheme="minorHAnsi"/>
          <w:szCs w:val="26"/>
        </w:rPr>
        <w:t xml:space="preserve"> [40]. Importantly, the interplay of these multiple triggers and the higher brain centers in the prefrontal cortex are very intricate and are just being uncovered.</w:t>
      </w:r>
    </w:p>
    <w:p w14:paraId="0DAA124F" w14:textId="77777777" w:rsidR="00635F20" w:rsidRPr="006849C3" w:rsidRDefault="00635F20" w:rsidP="00635F20">
      <w:pPr>
        <w:spacing w:line="276" w:lineRule="auto"/>
        <w:rPr>
          <w:rFonts w:asciiTheme="minorHAnsi" w:hAnsiTheme="minorHAnsi" w:cstheme="minorHAnsi"/>
          <w:szCs w:val="16"/>
        </w:rPr>
      </w:pPr>
      <w:r w:rsidRPr="006849C3">
        <w:rPr>
          <w:rFonts w:asciiTheme="minorHAnsi" w:hAnsiTheme="minorHAnsi" w:cstheme="minorHAnsi"/>
          <w:szCs w:val="16"/>
        </w:rPr>
        <w:t>Desire and reward centers</w:t>
      </w:r>
    </w:p>
    <w:p w14:paraId="508D0C88" w14:textId="77777777" w:rsidR="00635F20" w:rsidRPr="006849C3" w:rsidRDefault="00635F20" w:rsidP="00635F20">
      <w:pPr>
        <w:spacing w:line="276" w:lineRule="auto"/>
        <w:rPr>
          <w:rFonts w:asciiTheme="minorHAnsi" w:hAnsiTheme="minorHAnsi" w:cstheme="minorHAnsi"/>
          <w:szCs w:val="16"/>
        </w:rPr>
      </w:pPr>
      <w:r w:rsidRPr="006849C3">
        <w:rPr>
          <w:rFonts w:asciiTheme="minorHAnsi" w:hAnsiTheme="minorHAnsi" w:cstheme="minorHAnsi"/>
          <w:szCs w:val="16"/>
        </w:rPr>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4E26A136" w14:textId="77777777" w:rsidR="00635F20" w:rsidRPr="006849C3" w:rsidRDefault="00635F20" w:rsidP="00635F20">
      <w:pPr>
        <w:spacing w:line="276" w:lineRule="auto"/>
        <w:rPr>
          <w:rFonts w:asciiTheme="minorHAnsi" w:hAnsiTheme="minorHAnsi" w:cstheme="minorHAnsi"/>
          <w:szCs w:val="16"/>
        </w:rPr>
      </w:pPr>
      <w:r w:rsidRPr="006849C3">
        <w:rPr>
          <w:rFonts w:asciiTheme="minorHAnsi" w:hAnsiTheme="minorHAnsi" w:cstheme="minorHAnsi"/>
          <w:szCs w:val="16"/>
        </w:rPr>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3B036C5C" w14:textId="77777777" w:rsidR="00635F20" w:rsidRPr="006849C3" w:rsidRDefault="00635F20" w:rsidP="00635F20">
      <w:pPr>
        <w:spacing w:line="276" w:lineRule="auto"/>
        <w:rPr>
          <w:rFonts w:asciiTheme="minorHAnsi" w:hAnsiTheme="minorHAnsi" w:cstheme="minorHAnsi"/>
          <w:szCs w:val="26"/>
        </w:rPr>
      </w:pPr>
      <w:r w:rsidRPr="006849C3">
        <w:rPr>
          <w:rFonts w:asciiTheme="minorHAnsi" w:hAnsiTheme="minorHAnsi" w:cstheme="minorHAnsi"/>
          <w:szCs w:val="26"/>
        </w:rPr>
        <w:t xml:space="preserve">Furthermore, ordinary </w:t>
      </w:r>
      <w:r w:rsidRPr="006849C3">
        <w:rPr>
          <w:rFonts w:asciiTheme="minorHAnsi" w:hAnsiTheme="minorHAnsi" w:cstheme="minorHAnsi"/>
          <w:sz w:val="26"/>
          <w:szCs w:val="26"/>
          <w:u w:val="single"/>
        </w:rPr>
        <w:t>“</w:t>
      </w:r>
      <w:r w:rsidRPr="006849C3">
        <w:rPr>
          <w:rFonts w:asciiTheme="minorHAnsi" w:hAnsiTheme="minorHAnsi" w:cstheme="minorHAnsi"/>
          <w:sz w:val="26"/>
          <w:szCs w:val="26"/>
          <w:highlight w:val="green"/>
          <w:u w:val="single"/>
        </w:rPr>
        <w:t>liking</w:t>
      </w:r>
      <w:r w:rsidRPr="006849C3">
        <w:rPr>
          <w:rFonts w:asciiTheme="minorHAnsi" w:hAnsiTheme="minorHAnsi" w:cstheme="minorHAnsi"/>
          <w:sz w:val="26"/>
          <w:szCs w:val="26"/>
          <w:u w:val="single"/>
        </w:rPr>
        <w:t xml:space="preserve">” of </w:t>
      </w:r>
      <w:r w:rsidRPr="006849C3">
        <w:rPr>
          <w:rFonts w:asciiTheme="minorHAnsi" w:hAnsiTheme="minorHAnsi" w:cstheme="minorHAnsi"/>
          <w:sz w:val="26"/>
          <w:szCs w:val="26"/>
          <w:highlight w:val="green"/>
          <w:u w:val="single"/>
        </w:rPr>
        <w:t>something</w:t>
      </w:r>
      <w:r w:rsidRPr="006849C3">
        <w:rPr>
          <w:rFonts w:asciiTheme="minorHAnsi" w:hAnsiTheme="minorHAnsi" w:cstheme="minorHAnsi"/>
          <w:sz w:val="26"/>
          <w:szCs w:val="26"/>
          <w:u w:val="single"/>
        </w:rPr>
        <w:t xml:space="preserve">, or pure pleasure, is </w:t>
      </w:r>
      <w:r w:rsidRPr="006849C3">
        <w:rPr>
          <w:rFonts w:asciiTheme="minorHAnsi" w:hAnsiTheme="minorHAnsi" w:cstheme="minorHAnsi"/>
          <w:sz w:val="26"/>
          <w:szCs w:val="26"/>
          <w:highlight w:val="green"/>
          <w:u w:val="single"/>
        </w:rPr>
        <w:t>represented by</w:t>
      </w:r>
      <w:r w:rsidRPr="006849C3">
        <w:rPr>
          <w:rFonts w:asciiTheme="minorHAnsi" w:hAnsiTheme="minorHAnsi" w:cstheme="minorHAnsi"/>
          <w:szCs w:val="26"/>
        </w:rPr>
        <w:t xml:space="preserve"> small </w:t>
      </w:r>
      <w:r w:rsidRPr="006849C3">
        <w:rPr>
          <w:rFonts w:asciiTheme="minorHAnsi" w:hAnsiTheme="minorHAnsi" w:cstheme="minorHAnsi"/>
          <w:sz w:val="26"/>
          <w:szCs w:val="26"/>
          <w:highlight w:val="green"/>
          <w:u w:val="single"/>
        </w:rPr>
        <w:t>regions</w:t>
      </w:r>
      <w:r w:rsidRPr="006849C3">
        <w:rPr>
          <w:rFonts w:asciiTheme="minorHAnsi" w:hAnsiTheme="minorHAnsi" w:cstheme="minorHAnsi"/>
          <w:szCs w:val="26"/>
        </w:rPr>
        <w:t xml:space="preserve"> mainly </w:t>
      </w:r>
      <w:r w:rsidRPr="006849C3">
        <w:rPr>
          <w:rFonts w:asciiTheme="minorHAnsi" w:hAnsiTheme="minorHAnsi" w:cstheme="minorHAnsi"/>
          <w:sz w:val="26"/>
          <w:szCs w:val="26"/>
          <w:highlight w:val="green"/>
          <w:u w:val="single"/>
        </w:rPr>
        <w:t>in the limbic system</w:t>
      </w:r>
      <w:r w:rsidRPr="006849C3">
        <w:rPr>
          <w:rFonts w:asciiTheme="minorHAnsi" w:hAnsiTheme="minorHAnsi" w:cstheme="minorHAnsi"/>
          <w:szCs w:val="26"/>
        </w:rPr>
        <w:t xml:space="preserve"> (old reptilian part of the brain). These may be </w:t>
      </w:r>
      <w:r w:rsidRPr="006849C3">
        <w:rPr>
          <w:rFonts w:asciiTheme="minorHAnsi" w:hAnsiTheme="minorHAnsi" w:cstheme="minorHAnsi"/>
          <w:sz w:val="26"/>
          <w:szCs w:val="26"/>
          <w:u w:val="single"/>
        </w:rPr>
        <w:t>part of larger neural circuits.</w:t>
      </w:r>
      <w:r w:rsidRPr="006849C3">
        <w:rPr>
          <w:rFonts w:asciiTheme="minorHAnsi" w:hAnsiTheme="minorHAnsi" w:cstheme="minorHAnsi"/>
          <w:szCs w:val="2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0D60D3CD" w14:textId="77777777" w:rsidR="00635F20" w:rsidRPr="006849C3" w:rsidRDefault="00635F20" w:rsidP="00635F20">
      <w:pPr>
        <w:spacing w:line="276" w:lineRule="auto"/>
        <w:rPr>
          <w:rFonts w:asciiTheme="minorHAnsi" w:hAnsiTheme="minorHAnsi" w:cstheme="minorHAnsi"/>
          <w:szCs w:val="16"/>
        </w:rPr>
      </w:pPr>
      <w:r w:rsidRPr="006849C3">
        <w:rPr>
          <w:rFonts w:asciiTheme="minorHAnsi" w:hAnsiTheme="minorHAnsi" w:cstheme="minorHAnsi"/>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56AA12CC" w14:textId="77777777" w:rsidR="00635F20" w:rsidRPr="006849C3" w:rsidRDefault="00635F20" w:rsidP="00635F20">
      <w:pPr>
        <w:spacing w:line="276" w:lineRule="auto"/>
        <w:rPr>
          <w:rFonts w:asciiTheme="minorHAnsi" w:hAnsiTheme="minorHAnsi" w:cstheme="minorHAnsi"/>
          <w:szCs w:val="16"/>
        </w:rPr>
      </w:pPr>
      <w:r w:rsidRPr="006849C3">
        <w:rPr>
          <w:rFonts w:asciiTheme="minorHAnsi" w:hAnsiTheme="minorHAnsi" w:cstheme="minorHAnsi"/>
          <w:szCs w:val="16"/>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55A00635" w14:textId="77777777" w:rsidR="00635F20" w:rsidRPr="006849C3" w:rsidRDefault="00635F20" w:rsidP="00635F20">
      <w:pPr>
        <w:spacing w:line="276" w:lineRule="auto"/>
        <w:rPr>
          <w:rFonts w:asciiTheme="minorHAnsi" w:hAnsiTheme="minorHAnsi" w:cstheme="minorHAnsi"/>
          <w:szCs w:val="16"/>
        </w:rPr>
      </w:pPr>
      <w:r w:rsidRPr="006849C3">
        <w:rPr>
          <w:rFonts w:asciiTheme="minorHAnsi" w:hAnsiTheme="minorHAnsi" w:cstheme="minorHAnsi"/>
          <w:szCs w:val="16"/>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771B00E2" w14:textId="77777777" w:rsidR="00635F20" w:rsidRPr="006849C3" w:rsidRDefault="00635F20" w:rsidP="00635F20">
      <w:pPr>
        <w:spacing w:line="276" w:lineRule="auto"/>
        <w:rPr>
          <w:rFonts w:asciiTheme="minorHAnsi" w:hAnsiTheme="minorHAnsi" w:cstheme="minorHAnsi"/>
          <w:szCs w:val="16"/>
        </w:rPr>
      </w:pPr>
      <w:r w:rsidRPr="006849C3">
        <w:rPr>
          <w:rFonts w:asciiTheme="minorHAnsi" w:hAnsiTheme="minorHAnsi" w:cstheme="minorHAnsi"/>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61FDD1F0" w14:textId="77777777" w:rsidR="00635F20" w:rsidRPr="006849C3" w:rsidRDefault="00635F20" w:rsidP="00635F20">
      <w:pPr>
        <w:spacing w:line="276" w:lineRule="auto"/>
        <w:rPr>
          <w:rFonts w:asciiTheme="minorHAnsi" w:hAnsiTheme="minorHAnsi" w:cstheme="minorHAnsi"/>
          <w:szCs w:val="26"/>
        </w:rPr>
      </w:pPr>
      <w:r w:rsidRPr="006849C3">
        <w:rPr>
          <w:rFonts w:asciiTheme="minorHAnsi" w:hAnsiTheme="minorHAnsi" w:cstheme="minorHAnsi"/>
          <w:szCs w:val="26"/>
        </w:rPr>
        <w:t xml:space="preserve">In essence, although nonhuman primate brains are similar to our own, the disparity between other primates and those of human cognitive abilities tells us that surface similarity is not the whole story. </w:t>
      </w:r>
      <w:r w:rsidRPr="006849C3">
        <w:rPr>
          <w:rFonts w:asciiTheme="minorHAnsi" w:hAnsiTheme="minorHAnsi" w:cstheme="minorHAnsi"/>
          <w:sz w:val="26"/>
          <w:szCs w:val="26"/>
          <w:u w:val="single"/>
        </w:rPr>
        <w:t>Sousa et al.</w:t>
      </w:r>
      <w:r w:rsidRPr="006849C3">
        <w:rPr>
          <w:rFonts w:asciiTheme="minorHAnsi" w:hAnsiTheme="minorHAnsi" w:cstheme="minorHAnsi"/>
          <w:szCs w:val="26"/>
        </w:rPr>
        <w:t xml:space="preserve"> [50] small case </w:t>
      </w:r>
      <w:r w:rsidRPr="006849C3">
        <w:rPr>
          <w:rFonts w:asciiTheme="minorHAnsi" w:hAnsiTheme="minorHAnsi" w:cstheme="minorHAnsi"/>
          <w:sz w:val="26"/>
          <w:szCs w:val="26"/>
          <w:u w:val="single"/>
        </w:rPr>
        <w:t>found various differentially expressed genes, to associate with pleasure related systems.</w:t>
      </w:r>
      <w:r w:rsidRPr="006849C3">
        <w:rPr>
          <w:rFonts w:asciiTheme="minorHAnsi" w:hAnsiTheme="minorHAnsi" w:cstheme="minorHAnsi"/>
          <w:szCs w:val="26"/>
        </w:rPr>
        <w:t xml:space="preserve"> Furthermore, the dopaminergic interneurons located in the human neocortex were absent from the neocortex of nonhuman African apes. Such differences in neuronal transcriptional programs may underlie a variety of neurodevelopmental disorders.</w:t>
      </w:r>
    </w:p>
    <w:p w14:paraId="616BDD7F" w14:textId="77777777" w:rsidR="00635F20" w:rsidRPr="006849C3" w:rsidRDefault="00635F20" w:rsidP="00635F20">
      <w:pPr>
        <w:spacing w:line="276" w:lineRule="auto"/>
        <w:rPr>
          <w:rFonts w:asciiTheme="minorHAnsi" w:hAnsiTheme="minorHAnsi" w:cstheme="minorHAnsi"/>
          <w:szCs w:val="26"/>
        </w:rPr>
      </w:pPr>
      <w:r w:rsidRPr="006849C3">
        <w:rPr>
          <w:rFonts w:asciiTheme="minorHAnsi" w:hAnsiTheme="minorHAnsi" w:cstheme="minorHAnsi"/>
          <w:szCs w:val="2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6849C3">
        <w:rPr>
          <w:rFonts w:asciiTheme="minorHAnsi" w:hAnsiTheme="minorHAnsi" w:cstheme="minorHAnsi"/>
          <w:sz w:val="26"/>
          <w:szCs w:val="26"/>
          <w:highlight w:val="green"/>
          <w:u w:val="single"/>
        </w:rPr>
        <w:t>researchers examined</w:t>
      </w:r>
      <w:r w:rsidRPr="006849C3">
        <w:rPr>
          <w:rFonts w:asciiTheme="minorHAnsi" w:hAnsiTheme="minorHAnsi" w:cstheme="minorHAnsi"/>
          <w:sz w:val="26"/>
          <w:szCs w:val="26"/>
          <w:u w:val="single"/>
        </w:rPr>
        <w:t xml:space="preserve"> 247 specimens of </w:t>
      </w:r>
      <w:r w:rsidRPr="006849C3">
        <w:rPr>
          <w:rFonts w:asciiTheme="minorHAnsi" w:hAnsiTheme="minorHAnsi" w:cstheme="minorHAnsi"/>
          <w:sz w:val="26"/>
          <w:szCs w:val="26"/>
          <w:highlight w:val="green"/>
          <w:u w:val="single"/>
        </w:rPr>
        <w:t>neural tissue</w:t>
      </w:r>
      <w:r w:rsidRPr="006849C3">
        <w:rPr>
          <w:rFonts w:asciiTheme="minorHAnsi" w:hAnsiTheme="minorHAnsi" w:cstheme="minorHAnsi"/>
          <w:sz w:val="26"/>
          <w:szCs w:val="26"/>
          <w:u w:val="single"/>
        </w:rPr>
        <w:t xml:space="preserve"> from six humans, five chimpanzees, and five macaque monkeys.</w:t>
      </w:r>
      <w:r w:rsidRPr="006849C3">
        <w:rPr>
          <w:rFonts w:asciiTheme="minorHAnsi" w:hAnsiTheme="minorHAnsi" w:cstheme="minorHAnsi"/>
          <w:szCs w:val="26"/>
        </w:rPr>
        <w:t xml:space="preserve"> Moreover, these </w:t>
      </w:r>
      <w:r w:rsidRPr="006849C3">
        <w:rPr>
          <w:rFonts w:asciiTheme="minorHAnsi" w:hAnsiTheme="minorHAnsi" w:cstheme="minorHAnsi"/>
          <w:sz w:val="26"/>
          <w:szCs w:val="26"/>
          <w:u w:val="single"/>
        </w:rPr>
        <w:t>investigators analyzed which genes were turned on or off in 16 regions of the brain.</w:t>
      </w:r>
      <w:r w:rsidRPr="006849C3">
        <w:rPr>
          <w:rFonts w:asciiTheme="minorHAnsi" w:hAnsiTheme="minorHAnsi" w:cstheme="minorHAnsi"/>
          <w:szCs w:val="26"/>
        </w:rPr>
        <w:t xml:space="preserve"> While </w:t>
      </w:r>
      <w:r w:rsidRPr="006849C3">
        <w:rPr>
          <w:rFonts w:asciiTheme="minorHAnsi" w:hAnsiTheme="minorHAnsi" w:cstheme="minorHAnsi"/>
          <w:sz w:val="26"/>
          <w:szCs w:val="26"/>
          <w:u w:val="single"/>
        </w:rPr>
        <w:t xml:space="preserve">the differences among species were subtle, </w:t>
      </w:r>
      <w:r w:rsidRPr="006849C3">
        <w:rPr>
          <w:rFonts w:asciiTheme="minorHAnsi" w:hAnsiTheme="minorHAnsi" w:cstheme="minorHAnsi"/>
          <w:b/>
          <w:bCs/>
          <w:sz w:val="26"/>
          <w:szCs w:val="26"/>
          <w:highlight w:val="green"/>
          <w:u w:val="single"/>
        </w:rPr>
        <w:t>there was</w:t>
      </w:r>
      <w:r w:rsidRPr="006849C3">
        <w:rPr>
          <w:rFonts w:asciiTheme="minorHAnsi" w:hAnsiTheme="minorHAnsi" w:cstheme="minorHAnsi"/>
          <w:sz w:val="26"/>
          <w:szCs w:val="26"/>
          <w:u w:val="single"/>
        </w:rPr>
        <w:t xml:space="preserve"> a </w:t>
      </w:r>
      <w:r w:rsidRPr="006849C3">
        <w:rPr>
          <w:rFonts w:asciiTheme="minorHAnsi" w:hAnsiTheme="minorHAnsi" w:cstheme="minorHAnsi"/>
          <w:b/>
          <w:bCs/>
          <w:sz w:val="26"/>
          <w:szCs w:val="26"/>
          <w:highlight w:val="green"/>
          <w:u w:val="single"/>
        </w:rPr>
        <w:t>remarkable contrast in</w:t>
      </w:r>
      <w:r w:rsidRPr="006849C3">
        <w:rPr>
          <w:rFonts w:asciiTheme="minorHAnsi" w:hAnsiTheme="minorHAnsi" w:cstheme="minorHAnsi"/>
          <w:sz w:val="26"/>
          <w:szCs w:val="26"/>
          <w:u w:val="single"/>
        </w:rPr>
        <w:t xml:space="preserve"> the</w:t>
      </w:r>
      <w:r w:rsidRPr="006849C3">
        <w:rPr>
          <w:rFonts w:asciiTheme="minorHAnsi" w:hAnsiTheme="minorHAnsi" w:cstheme="minorHAnsi"/>
          <w:b/>
          <w:bCs/>
          <w:sz w:val="26"/>
          <w:szCs w:val="26"/>
          <w:u w:val="single"/>
        </w:rPr>
        <w:t xml:space="preserve"> </w:t>
      </w:r>
      <w:r w:rsidRPr="006849C3">
        <w:rPr>
          <w:rFonts w:asciiTheme="minorHAnsi" w:hAnsiTheme="minorHAnsi" w:cstheme="minorHAnsi"/>
          <w:b/>
          <w:bCs/>
          <w:sz w:val="26"/>
          <w:szCs w:val="26"/>
          <w:highlight w:val="green"/>
          <w:u w:val="single"/>
        </w:rPr>
        <w:t>neocortices</w:t>
      </w:r>
      <w:r w:rsidRPr="006849C3">
        <w:rPr>
          <w:rFonts w:asciiTheme="minorHAnsi" w:hAnsiTheme="minorHAnsi" w:cstheme="minorHAnsi"/>
          <w:szCs w:val="26"/>
        </w:rPr>
        <w:t xml:space="preserve">, specifically </w:t>
      </w:r>
      <w:r w:rsidRPr="006849C3">
        <w:rPr>
          <w:rFonts w:asciiTheme="minorHAnsi" w:hAnsiTheme="minorHAnsi" w:cstheme="minorHAnsi"/>
          <w:sz w:val="26"/>
          <w:szCs w:val="26"/>
          <w:u w:val="single"/>
        </w:rPr>
        <w:t xml:space="preserve">in an </w:t>
      </w:r>
      <w:r w:rsidRPr="006849C3">
        <w:rPr>
          <w:rFonts w:asciiTheme="minorHAnsi" w:hAnsiTheme="minorHAnsi" w:cstheme="minorHAnsi"/>
          <w:sz w:val="26"/>
          <w:szCs w:val="26"/>
          <w:highlight w:val="green"/>
          <w:u w:val="single"/>
        </w:rPr>
        <w:t>area of the brain</w:t>
      </w:r>
      <w:r w:rsidRPr="006849C3">
        <w:rPr>
          <w:rFonts w:asciiTheme="minorHAnsi" w:hAnsiTheme="minorHAnsi" w:cstheme="minorHAnsi"/>
          <w:sz w:val="26"/>
          <w:szCs w:val="26"/>
          <w:u w:val="single"/>
        </w:rPr>
        <w:t xml:space="preserve"> that is much </w:t>
      </w:r>
      <w:r w:rsidRPr="006849C3">
        <w:rPr>
          <w:rFonts w:asciiTheme="minorHAnsi" w:hAnsiTheme="minorHAnsi" w:cstheme="minorHAnsi"/>
          <w:sz w:val="26"/>
          <w:szCs w:val="26"/>
          <w:highlight w:val="green"/>
          <w:u w:val="single"/>
        </w:rPr>
        <w:t>more developed in humans</w:t>
      </w:r>
      <w:r w:rsidRPr="006849C3">
        <w:rPr>
          <w:rFonts w:asciiTheme="minorHAnsi" w:hAnsiTheme="minorHAnsi" w:cstheme="minorHAnsi"/>
          <w:sz w:val="26"/>
          <w:szCs w:val="26"/>
          <w:u w:val="single"/>
        </w:rPr>
        <w:t xml:space="preserve"> than in chimpanzees.</w:t>
      </w:r>
      <w:r w:rsidRPr="006849C3">
        <w:rPr>
          <w:rFonts w:asciiTheme="minorHAnsi" w:hAnsiTheme="minorHAnsi" w:cstheme="minorHAnsi"/>
          <w:szCs w:val="26"/>
        </w:rPr>
        <w:t xml:space="preserve"> In fact, these researchers found that a gene called </w:t>
      </w:r>
      <w:r w:rsidRPr="006849C3">
        <w:rPr>
          <w:rFonts w:asciiTheme="minorHAnsi" w:hAnsiTheme="minorHAnsi" w:cstheme="minorHAnsi"/>
          <w:sz w:val="26"/>
          <w:szCs w:val="26"/>
          <w:u w:val="single"/>
        </w:rPr>
        <w:t>tyrosine hydroxylase (TH) for the enzyme, responsible for the production of dopamine</w:t>
      </w:r>
      <w:r w:rsidRPr="006849C3">
        <w:rPr>
          <w:rFonts w:asciiTheme="minorHAnsi" w:hAnsiTheme="minorHAnsi" w:cstheme="minorHAnsi"/>
          <w:szCs w:val="26"/>
        </w:rPr>
        <w:t xml:space="preserve">, was </w:t>
      </w:r>
      <w:r w:rsidRPr="006849C3">
        <w:rPr>
          <w:rFonts w:asciiTheme="minorHAnsi" w:hAnsiTheme="minorHAnsi" w:cstheme="minorHAnsi"/>
          <w:sz w:val="26"/>
          <w:szCs w:val="26"/>
          <w:u w:val="single"/>
        </w:rPr>
        <w:t>expressed in the neocortex of humans, but not chimpanzees.</w:t>
      </w:r>
      <w:r w:rsidRPr="006849C3">
        <w:rPr>
          <w:rFonts w:asciiTheme="minorHAnsi" w:hAnsiTheme="minorHAnsi" w:cstheme="minorHAnsi"/>
          <w:szCs w:val="26"/>
        </w:rPr>
        <w:t xml:space="preserve"> As discussed earlier, </w:t>
      </w:r>
      <w:r w:rsidRPr="006849C3">
        <w:rPr>
          <w:rFonts w:asciiTheme="minorHAnsi" w:hAnsiTheme="minorHAnsi" w:cstheme="minorHAnsi"/>
          <w:sz w:val="26"/>
          <w:szCs w:val="26"/>
          <w:u w:val="single"/>
        </w:rPr>
        <w:t>dopamine is</w:t>
      </w:r>
      <w:r w:rsidRPr="006849C3">
        <w:rPr>
          <w:rFonts w:asciiTheme="minorHAnsi" w:hAnsiTheme="minorHAnsi" w:cstheme="minorHAnsi"/>
          <w:szCs w:val="26"/>
        </w:rPr>
        <w:t xml:space="preserve"> best </w:t>
      </w:r>
      <w:r w:rsidRPr="006849C3">
        <w:rPr>
          <w:rFonts w:asciiTheme="minorHAnsi" w:hAnsiTheme="minorHAnsi" w:cstheme="minorHAnsi"/>
          <w:sz w:val="26"/>
          <w:szCs w:val="26"/>
          <w:u w:val="single"/>
        </w:rPr>
        <w:t>known for its</w:t>
      </w:r>
      <w:r w:rsidRPr="006849C3">
        <w:rPr>
          <w:rFonts w:asciiTheme="minorHAnsi" w:hAnsiTheme="minorHAnsi" w:cstheme="minorHAnsi"/>
          <w:szCs w:val="26"/>
        </w:rPr>
        <w:t xml:space="preserve"> essential </w:t>
      </w:r>
      <w:r w:rsidRPr="006849C3">
        <w:rPr>
          <w:rFonts w:asciiTheme="minorHAnsi" w:hAnsiTheme="minorHAnsi" w:cstheme="minorHAnsi"/>
          <w:sz w:val="26"/>
          <w:szCs w:val="26"/>
          <w:u w:val="single"/>
        </w:rPr>
        <w:t>role within the brain’s reward system; the</w:t>
      </w:r>
      <w:r w:rsidRPr="006849C3">
        <w:rPr>
          <w:rFonts w:asciiTheme="minorHAnsi" w:hAnsiTheme="minorHAnsi" w:cstheme="minorHAnsi"/>
          <w:szCs w:val="26"/>
        </w:rPr>
        <w:t xml:space="preserve"> very </w:t>
      </w:r>
      <w:r w:rsidRPr="006849C3">
        <w:rPr>
          <w:rFonts w:asciiTheme="minorHAnsi" w:hAnsiTheme="minorHAnsi" w:cstheme="minorHAnsi"/>
          <w:sz w:val="26"/>
          <w:szCs w:val="26"/>
          <w:u w:val="single"/>
        </w:rPr>
        <w:t>system that responds to everything from sex, to gambling, to food, and to addictive drugs.</w:t>
      </w:r>
      <w:r w:rsidRPr="006849C3">
        <w:rPr>
          <w:rFonts w:asciiTheme="minorHAnsi" w:hAnsiTheme="minorHAnsi" w:cstheme="minorHAnsi"/>
          <w:szCs w:val="26"/>
        </w:rPr>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021D2DE7" w14:textId="77777777" w:rsidR="00635F20" w:rsidRPr="006849C3" w:rsidRDefault="00635F20" w:rsidP="00635F20">
      <w:pPr>
        <w:spacing w:line="276" w:lineRule="auto"/>
        <w:rPr>
          <w:rFonts w:asciiTheme="minorHAnsi" w:hAnsiTheme="minorHAnsi" w:cstheme="minorHAnsi"/>
          <w:szCs w:val="26"/>
        </w:rPr>
      </w:pPr>
      <w:r w:rsidRPr="006849C3">
        <w:rPr>
          <w:rFonts w:asciiTheme="minorHAnsi" w:hAnsiTheme="minorHAnsi" w:cstheme="minorHAnsi"/>
          <w:szCs w:val="26"/>
        </w:rPr>
        <w:t xml:space="preserve">Nora Volkow, the director of NIDA, pointed out that one alluring possibility is that the neurotransmitter </w:t>
      </w:r>
      <w:r w:rsidRPr="006849C3">
        <w:rPr>
          <w:rFonts w:asciiTheme="minorHAnsi" w:hAnsiTheme="minorHAnsi" w:cstheme="minorHAnsi"/>
          <w:sz w:val="26"/>
          <w:szCs w:val="26"/>
          <w:highlight w:val="green"/>
          <w:u w:val="single"/>
        </w:rPr>
        <w:t>dopamine plays</w:t>
      </w:r>
      <w:r w:rsidRPr="006849C3">
        <w:rPr>
          <w:rFonts w:asciiTheme="minorHAnsi" w:hAnsiTheme="minorHAnsi" w:cstheme="minorHAnsi"/>
          <w:sz w:val="26"/>
          <w:szCs w:val="26"/>
          <w:u w:val="single"/>
        </w:rPr>
        <w:t xml:space="preserve"> a substantial </w:t>
      </w:r>
      <w:r w:rsidRPr="006849C3">
        <w:rPr>
          <w:rFonts w:asciiTheme="minorHAnsi" w:hAnsiTheme="minorHAnsi" w:cstheme="minorHAnsi"/>
          <w:sz w:val="26"/>
          <w:szCs w:val="26"/>
          <w:highlight w:val="green"/>
          <w:u w:val="single"/>
        </w:rPr>
        <w:t>role in</w:t>
      </w:r>
      <w:r w:rsidRPr="006849C3">
        <w:rPr>
          <w:rFonts w:asciiTheme="minorHAnsi" w:hAnsiTheme="minorHAnsi" w:cstheme="minorHAnsi"/>
          <w:sz w:val="26"/>
          <w:szCs w:val="26"/>
          <w:u w:val="single"/>
        </w:rPr>
        <w:t xml:space="preserve"> humans’ </w:t>
      </w:r>
      <w:r w:rsidRPr="006849C3">
        <w:rPr>
          <w:rFonts w:asciiTheme="minorHAnsi" w:hAnsiTheme="minorHAnsi" w:cstheme="minorHAnsi"/>
          <w:sz w:val="26"/>
          <w:szCs w:val="26"/>
          <w:highlight w:val="green"/>
          <w:u w:val="single"/>
        </w:rPr>
        <w:t>ability to pursue</w:t>
      </w:r>
      <w:r w:rsidRPr="006849C3">
        <w:rPr>
          <w:rFonts w:asciiTheme="minorHAnsi" w:hAnsiTheme="minorHAnsi" w:cstheme="minorHAnsi"/>
          <w:sz w:val="26"/>
          <w:szCs w:val="26"/>
          <w:u w:val="single"/>
        </w:rPr>
        <w:t xml:space="preserve"> various </w:t>
      </w:r>
      <w:r w:rsidRPr="006849C3">
        <w:rPr>
          <w:rFonts w:asciiTheme="minorHAnsi" w:hAnsiTheme="minorHAnsi" w:cstheme="minorHAnsi"/>
          <w:sz w:val="26"/>
          <w:szCs w:val="26"/>
          <w:highlight w:val="green"/>
          <w:u w:val="single"/>
        </w:rPr>
        <w:t>rewards that are</w:t>
      </w:r>
      <w:r w:rsidRPr="006849C3">
        <w:rPr>
          <w:rFonts w:asciiTheme="minorHAnsi" w:hAnsiTheme="minorHAnsi" w:cstheme="minorHAnsi"/>
          <w:sz w:val="26"/>
          <w:szCs w:val="26"/>
          <w:u w:val="single"/>
        </w:rPr>
        <w:t xml:space="preserve"> perhaps months or even </w:t>
      </w:r>
      <w:r w:rsidRPr="006849C3">
        <w:rPr>
          <w:rFonts w:asciiTheme="minorHAnsi" w:hAnsiTheme="minorHAnsi" w:cstheme="minorHAnsi"/>
          <w:sz w:val="26"/>
          <w:szCs w:val="26"/>
          <w:highlight w:val="green"/>
          <w:u w:val="single"/>
        </w:rPr>
        <w:t>years away</w:t>
      </w:r>
      <w:r w:rsidRPr="006849C3">
        <w:rPr>
          <w:rFonts w:asciiTheme="minorHAnsi" w:hAnsiTheme="minorHAnsi" w:cstheme="minorHAnsi"/>
          <w:szCs w:val="2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6849C3">
        <w:rPr>
          <w:rFonts w:asciiTheme="minorHAnsi" w:hAnsiTheme="minorHAnsi" w:cstheme="minorHAnsi"/>
          <w:sz w:val="26"/>
          <w:szCs w:val="26"/>
          <w:u w:val="single"/>
        </w:rPr>
        <w:t>This may explain what often motivates people to work for things that have no apparent short-term benefit</w:t>
      </w:r>
      <w:r w:rsidRPr="006849C3">
        <w:rPr>
          <w:rFonts w:asciiTheme="minorHAnsi" w:hAnsiTheme="minorHAnsi" w:cstheme="minorHAnsi"/>
          <w:szCs w:val="2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3476A573" w14:textId="77777777" w:rsidR="00635F20" w:rsidRPr="006849C3" w:rsidRDefault="00635F20" w:rsidP="00635F20">
      <w:pPr>
        <w:pStyle w:val="Heading4"/>
        <w:rPr>
          <w:rFonts w:asciiTheme="minorHAnsi" w:hAnsiTheme="minorHAnsi" w:cstheme="minorHAnsi"/>
        </w:rPr>
      </w:pPr>
      <w:r w:rsidRPr="006849C3">
        <w:rPr>
          <w:rFonts w:asciiTheme="minorHAnsi" w:hAnsiTheme="minorHAnsi" w:cstheme="minorHAnsi"/>
        </w:rPr>
        <w:t xml:space="preserve">Thus, the standard is consistency with hedonic act utilitarianism. </w:t>
      </w:r>
    </w:p>
    <w:p w14:paraId="46B5FEE7" w14:textId="77777777" w:rsidR="00635F20" w:rsidRPr="00555A3A" w:rsidRDefault="00635F20" w:rsidP="00635F20">
      <w:pPr>
        <w:pStyle w:val="Heading4"/>
        <w:rPr>
          <w:rFonts w:cs="Calibri"/>
        </w:rPr>
      </w:pPr>
      <w:bookmarkStart w:id="0" w:name="_Hlk58056668"/>
      <w:r w:rsidRPr="00555A3A">
        <w:rPr>
          <w:rFonts w:cs="Calibri"/>
        </w:rPr>
        <w:t xml:space="preserve">1] Actor specificity – </w:t>
      </w:r>
    </w:p>
    <w:p w14:paraId="4F00B165" w14:textId="77777777" w:rsidR="00635F20" w:rsidRPr="00555A3A" w:rsidRDefault="00635F20" w:rsidP="00635F20">
      <w:pPr>
        <w:pStyle w:val="Heading4"/>
        <w:rPr>
          <w:rFonts w:cs="Calibri"/>
        </w:rPr>
      </w:pPr>
      <w:r w:rsidRPr="00555A3A">
        <w:rPr>
          <w:rFonts w:cs="Calibri"/>
        </w:rPr>
        <w:t>A] Aggregation – every policy benefits some and harms others, which also means side constraints freeze action.</w:t>
      </w:r>
    </w:p>
    <w:bookmarkEnd w:id="0"/>
    <w:p w14:paraId="68A2427C" w14:textId="77777777" w:rsidR="00635F20" w:rsidRPr="00555A3A" w:rsidRDefault="00635F20" w:rsidP="00635F20">
      <w:pPr>
        <w:pStyle w:val="Heading4"/>
        <w:rPr>
          <w:rFonts w:cs="Calibri"/>
          <w:szCs w:val="16"/>
        </w:rPr>
      </w:pPr>
      <w:r w:rsidRPr="00555A3A">
        <w:rPr>
          <w:rFonts w:cs="Calibri"/>
        </w:rPr>
        <w:t>B] No intent-foresight distinction –</w:t>
      </w:r>
      <w:r w:rsidRPr="00555A3A">
        <w:rPr>
          <w:rFonts w:eastAsia="Calibri" w:cs="Calibri"/>
        </w:rPr>
        <w:t xml:space="preserve"> If</w:t>
      </w:r>
      <w:r w:rsidRPr="00555A3A">
        <w:rPr>
          <w:rFonts w:cs="Calibri"/>
        </w:rPr>
        <w:t xml:space="preserve"> </w:t>
      </w:r>
      <w:r w:rsidRPr="00555A3A">
        <w:rPr>
          <w:rFonts w:eastAsia="Calibri" w:cs="Calibri"/>
        </w:rPr>
        <w:t>we</w:t>
      </w:r>
      <w:r w:rsidRPr="00555A3A">
        <w:rPr>
          <w:rFonts w:cs="Calibri"/>
        </w:rPr>
        <w:t xml:space="preserve"> </w:t>
      </w:r>
      <w:r w:rsidRPr="00555A3A">
        <w:rPr>
          <w:rFonts w:eastAsia="Calibri" w:cs="Calibri"/>
        </w:rPr>
        <w:t>foresee</w:t>
      </w:r>
      <w:r w:rsidRPr="00555A3A">
        <w:rPr>
          <w:rFonts w:cs="Calibri"/>
        </w:rPr>
        <w:t xml:space="preserve"> </w:t>
      </w:r>
      <w:r w:rsidRPr="00555A3A">
        <w:rPr>
          <w:rFonts w:eastAsia="Calibri" w:cs="Calibri"/>
        </w:rPr>
        <w:t>a</w:t>
      </w:r>
      <w:r w:rsidRPr="00555A3A">
        <w:rPr>
          <w:rFonts w:cs="Calibri"/>
        </w:rPr>
        <w:t xml:space="preserve"> </w:t>
      </w:r>
      <w:r w:rsidRPr="00555A3A">
        <w:rPr>
          <w:rFonts w:eastAsia="Calibri" w:cs="Calibri"/>
        </w:rPr>
        <w:t>consequence</w:t>
      </w:r>
      <w:r w:rsidRPr="00555A3A">
        <w:rPr>
          <w:rFonts w:cs="Calibri"/>
        </w:rPr>
        <w:t xml:space="preserve">, </w:t>
      </w:r>
      <w:r w:rsidRPr="00555A3A">
        <w:rPr>
          <w:rFonts w:eastAsia="Calibri" w:cs="Calibri"/>
        </w:rPr>
        <w:t>then</w:t>
      </w:r>
      <w:r w:rsidRPr="00555A3A">
        <w:rPr>
          <w:rFonts w:cs="Calibri"/>
        </w:rPr>
        <w:t xml:space="preserve"> </w:t>
      </w:r>
      <w:r w:rsidRPr="00555A3A">
        <w:rPr>
          <w:rFonts w:eastAsia="Calibri" w:cs="Calibri"/>
        </w:rPr>
        <w:t>it</w:t>
      </w:r>
      <w:r w:rsidRPr="00555A3A">
        <w:rPr>
          <w:rFonts w:cs="Calibri"/>
        </w:rPr>
        <w:t xml:space="preserve"> </w:t>
      </w:r>
      <w:r w:rsidRPr="00555A3A">
        <w:rPr>
          <w:rFonts w:eastAsia="Calibri" w:cs="Calibri"/>
        </w:rPr>
        <w:t>becomes</w:t>
      </w:r>
      <w:r w:rsidRPr="00555A3A">
        <w:rPr>
          <w:rFonts w:cs="Calibri"/>
        </w:rPr>
        <w:t xml:space="preserve"> </w:t>
      </w:r>
      <w:r w:rsidRPr="00555A3A">
        <w:rPr>
          <w:rFonts w:eastAsia="Calibri" w:cs="Calibri"/>
        </w:rPr>
        <w:t>part</w:t>
      </w:r>
      <w:r w:rsidRPr="00555A3A">
        <w:rPr>
          <w:rFonts w:cs="Calibri"/>
        </w:rPr>
        <w:t xml:space="preserve"> </w:t>
      </w:r>
      <w:r w:rsidRPr="00555A3A">
        <w:rPr>
          <w:rFonts w:eastAsia="Calibri" w:cs="Calibri"/>
        </w:rPr>
        <w:t>of</w:t>
      </w:r>
      <w:r w:rsidRPr="00555A3A">
        <w:rPr>
          <w:rFonts w:cs="Calibri"/>
        </w:rPr>
        <w:t xml:space="preserve"> </w:t>
      </w:r>
      <w:r w:rsidRPr="00555A3A">
        <w:rPr>
          <w:rFonts w:eastAsia="Calibri" w:cs="Calibri"/>
        </w:rPr>
        <w:t>our</w:t>
      </w:r>
      <w:r w:rsidRPr="00555A3A">
        <w:rPr>
          <w:rFonts w:cs="Calibri"/>
        </w:rPr>
        <w:t xml:space="preserve"> </w:t>
      </w:r>
      <w:r w:rsidRPr="00555A3A">
        <w:rPr>
          <w:rFonts w:eastAsia="Calibri" w:cs="Calibri"/>
        </w:rPr>
        <w:t>deliberation</w:t>
      </w:r>
      <w:r w:rsidRPr="00555A3A">
        <w:rPr>
          <w:rFonts w:cs="Calibri"/>
        </w:rPr>
        <w:t xml:space="preserve"> </w:t>
      </w:r>
      <w:r w:rsidRPr="00555A3A">
        <w:rPr>
          <w:rFonts w:eastAsia="Calibri" w:cs="Calibri"/>
        </w:rPr>
        <w:t>which</w:t>
      </w:r>
      <w:r w:rsidRPr="00555A3A">
        <w:rPr>
          <w:rFonts w:cs="Calibri"/>
        </w:rPr>
        <w:t xml:space="preserve"> </w:t>
      </w:r>
      <w:r w:rsidRPr="00555A3A">
        <w:rPr>
          <w:rFonts w:eastAsia="Calibri" w:cs="Calibri"/>
        </w:rPr>
        <w:t>makes</w:t>
      </w:r>
      <w:r w:rsidRPr="00555A3A">
        <w:rPr>
          <w:rFonts w:cs="Calibri"/>
        </w:rPr>
        <w:t xml:space="preserve"> </w:t>
      </w:r>
      <w:r w:rsidRPr="00555A3A">
        <w:rPr>
          <w:rFonts w:eastAsia="Calibri" w:cs="Calibri"/>
        </w:rPr>
        <w:t>it</w:t>
      </w:r>
      <w:r w:rsidRPr="00555A3A">
        <w:rPr>
          <w:rFonts w:cs="Calibri"/>
        </w:rPr>
        <w:t xml:space="preserve"> </w:t>
      </w:r>
      <w:r w:rsidRPr="00555A3A">
        <w:rPr>
          <w:rFonts w:eastAsia="Calibri" w:cs="Calibri"/>
        </w:rPr>
        <w:t>intrinsic</w:t>
      </w:r>
      <w:r w:rsidRPr="00555A3A">
        <w:rPr>
          <w:rFonts w:cs="Calibri"/>
        </w:rPr>
        <w:t xml:space="preserve"> </w:t>
      </w:r>
      <w:r w:rsidRPr="00555A3A">
        <w:rPr>
          <w:rFonts w:eastAsia="Calibri" w:cs="Calibri"/>
        </w:rPr>
        <w:t>to</w:t>
      </w:r>
      <w:r w:rsidRPr="00555A3A">
        <w:rPr>
          <w:rFonts w:cs="Calibri"/>
        </w:rPr>
        <w:t xml:space="preserve"> </w:t>
      </w:r>
      <w:r w:rsidRPr="00555A3A">
        <w:rPr>
          <w:rFonts w:eastAsia="Calibri" w:cs="Calibri"/>
        </w:rPr>
        <w:t>our</w:t>
      </w:r>
      <w:r w:rsidRPr="00555A3A">
        <w:rPr>
          <w:rFonts w:cs="Calibri"/>
        </w:rPr>
        <w:t xml:space="preserve"> </w:t>
      </w:r>
      <w:r w:rsidRPr="00555A3A">
        <w:rPr>
          <w:rFonts w:eastAsia="Calibri" w:cs="Calibri"/>
        </w:rPr>
        <w:t>action</w:t>
      </w:r>
      <w:r w:rsidRPr="00555A3A">
        <w:rPr>
          <w:rFonts w:cs="Calibri"/>
        </w:rPr>
        <w:t xml:space="preserve"> </w:t>
      </w:r>
      <w:r w:rsidRPr="00555A3A">
        <w:rPr>
          <w:rFonts w:eastAsia="Calibri" w:cs="Calibri"/>
        </w:rPr>
        <w:t>since</w:t>
      </w:r>
      <w:r w:rsidRPr="00555A3A">
        <w:rPr>
          <w:rFonts w:cs="Calibri"/>
        </w:rPr>
        <w:t xml:space="preserve"> </w:t>
      </w:r>
      <w:r w:rsidRPr="00555A3A">
        <w:rPr>
          <w:rFonts w:eastAsia="Calibri" w:cs="Calibri"/>
        </w:rPr>
        <w:t>we</w:t>
      </w:r>
      <w:r w:rsidRPr="00555A3A">
        <w:rPr>
          <w:rFonts w:cs="Calibri"/>
        </w:rPr>
        <w:t xml:space="preserve"> </w:t>
      </w:r>
      <w:r w:rsidRPr="00555A3A">
        <w:rPr>
          <w:rFonts w:eastAsia="Calibri" w:cs="Calibri"/>
        </w:rPr>
        <w:t>intend</w:t>
      </w:r>
      <w:r w:rsidRPr="00555A3A">
        <w:rPr>
          <w:rFonts w:cs="Calibri"/>
        </w:rPr>
        <w:t xml:space="preserve"> </w:t>
      </w:r>
      <w:r w:rsidRPr="00555A3A">
        <w:rPr>
          <w:rFonts w:eastAsia="Calibri" w:cs="Calibri"/>
        </w:rPr>
        <w:t>it</w:t>
      </w:r>
      <w:r w:rsidRPr="00555A3A">
        <w:rPr>
          <w:rFonts w:cs="Calibri"/>
        </w:rPr>
        <w:t xml:space="preserve"> </w:t>
      </w:r>
      <w:r w:rsidRPr="00555A3A">
        <w:rPr>
          <w:rFonts w:eastAsia="Calibri" w:cs="Calibri"/>
        </w:rPr>
        <w:t>to</w:t>
      </w:r>
      <w:r w:rsidRPr="00555A3A">
        <w:rPr>
          <w:rFonts w:cs="Calibri"/>
        </w:rPr>
        <w:t xml:space="preserve"> </w:t>
      </w:r>
      <w:r w:rsidRPr="00555A3A">
        <w:rPr>
          <w:rFonts w:eastAsia="Calibri" w:cs="Calibri"/>
        </w:rPr>
        <w:t>happen.</w:t>
      </w:r>
    </w:p>
    <w:p w14:paraId="33DD843C" w14:textId="77777777" w:rsidR="00635F20" w:rsidRPr="00642097" w:rsidRDefault="00635F20" w:rsidP="00635F20"/>
    <w:p w14:paraId="5426CEEF" w14:textId="77777777" w:rsidR="00635F20" w:rsidRPr="00555A3A" w:rsidRDefault="00635F20" w:rsidP="00635F20">
      <w:pPr>
        <w:pStyle w:val="Heading4"/>
        <w:rPr>
          <w:rFonts w:cs="Calibri"/>
        </w:rPr>
      </w:pPr>
      <w:bookmarkStart w:id="1" w:name="_Hlk61766079"/>
      <w:r w:rsidRPr="00555A3A">
        <w:rPr>
          <w:rFonts w:cs="Calibri"/>
        </w:rPr>
        <w:t>Focus on large scale catastrophes is good and they outweigh – appeals to social costs, moral rules, and securitization play into cognitive bias and flawed risk calculus – 2020 is living proof</w:t>
      </w:r>
    </w:p>
    <w:p w14:paraId="6FDD7832" w14:textId="77777777" w:rsidR="00635F20" w:rsidRPr="00555A3A" w:rsidRDefault="00635F20" w:rsidP="00635F20">
      <w:r w:rsidRPr="00555A3A">
        <w:rPr>
          <w:rStyle w:val="Style13ptBold"/>
        </w:rPr>
        <w:t>Weber 20</w:t>
      </w:r>
      <w:r w:rsidRPr="00555A3A">
        <w:t xml:space="preserve"> (ELKE U. WEBER is Gerhard R. Andlinger Professor in Energy and the Environment and Professor of Psychology and Public Affairs at Princeton University.), November-December 2020 Issue, "Heads in the Sand," Foreign Affairs, </w:t>
      </w:r>
      <w:hyperlink r:id="rId22" w:history="1">
        <w:r w:rsidRPr="00555A3A">
          <w:rPr>
            <w:rStyle w:val="Hyperlink"/>
            <w:color w:val="000000"/>
            <w:u w:val="single"/>
          </w:rPr>
          <w:t>https://www.foreignaffairs.com/articles/2020-10-13/heads-sand</w:t>
        </w:r>
      </w:hyperlink>
      <w:r w:rsidRPr="00555A3A">
        <w:t xml:space="preserve"> mvp</w:t>
      </w:r>
    </w:p>
    <w:p w14:paraId="1E58FA0C" w14:textId="77777777" w:rsidR="00635F20" w:rsidRPr="00555A3A" w:rsidRDefault="00635F20" w:rsidP="00635F20">
      <w:r w:rsidRPr="00555A3A">
        <w:rPr>
          <w:rStyle w:val="StyleUnderline"/>
          <w:highlight w:val="green"/>
        </w:rPr>
        <w:t>We are</w:t>
      </w:r>
      <w:r w:rsidRPr="00555A3A">
        <w:rPr>
          <w:rStyle w:val="StyleUnderline"/>
        </w:rPr>
        <w:t xml:space="preserve"> living </w:t>
      </w:r>
      <w:r w:rsidRPr="00555A3A">
        <w:rPr>
          <w:rStyle w:val="StyleUnderline"/>
          <w:highlight w:val="green"/>
        </w:rPr>
        <w:t>in a time of crisis</w:t>
      </w:r>
      <w:r w:rsidRPr="00555A3A">
        <w:t xml:space="preserve">. From the immediate challenge of the COVID-19 pandemic to the looming existential threat of climate change, </w:t>
      </w:r>
      <w:r w:rsidRPr="00555A3A">
        <w:rPr>
          <w:rStyle w:val="StyleUnderline"/>
        </w:rPr>
        <w:t xml:space="preserve">the world is grappling </w:t>
      </w:r>
      <w:r w:rsidRPr="00555A3A">
        <w:rPr>
          <w:rStyle w:val="StyleUnderline"/>
          <w:highlight w:val="green"/>
        </w:rPr>
        <w:t>with massive global dangers</w:t>
      </w:r>
      <w:r w:rsidRPr="00555A3A">
        <w:t xml:space="preserve">—to say nothing of countless problems within countries, such as inequality, cyberattacks, unemployment, systemic racism, and obesity. </w:t>
      </w:r>
      <w:r w:rsidRPr="00555A3A">
        <w:rPr>
          <w:rStyle w:val="StyleUnderline"/>
        </w:rPr>
        <w:t xml:space="preserve">In any given crisis, </w:t>
      </w:r>
      <w:r w:rsidRPr="00555A3A">
        <w:rPr>
          <w:rStyle w:val="StyleUnderline"/>
          <w:highlight w:val="green"/>
        </w:rPr>
        <w:t>the right response is often clear</w:t>
      </w:r>
      <w:r w:rsidRPr="00555A3A">
        <w:t xml:space="preserve">. Wear a mask and keep away from other people. Burn less fossil fuel. Redistribute income. Protect digital infrastructure. The answers are out there. </w:t>
      </w:r>
      <w:r w:rsidRPr="00555A3A">
        <w:rPr>
          <w:rStyle w:val="StyleUnderline"/>
          <w:highlight w:val="green"/>
        </w:rPr>
        <w:t>What’s lacking are</w:t>
      </w:r>
      <w:r w:rsidRPr="00555A3A">
        <w:rPr>
          <w:rStyle w:val="StyleUnderline"/>
        </w:rPr>
        <w:t xml:space="preserve"> governments that can translate them into </w:t>
      </w:r>
      <w:r w:rsidRPr="00555A3A">
        <w:rPr>
          <w:rStyle w:val="StyleUnderline"/>
          <w:highlight w:val="green"/>
        </w:rPr>
        <w:t>actual policy</w:t>
      </w:r>
      <w:r w:rsidRPr="00555A3A">
        <w:t>. As a result, the crises continue. The death toll from the pandemic skyrockets, and the world makes dangerously slow progress on climate change, and so on.</w:t>
      </w:r>
    </w:p>
    <w:p w14:paraId="567D56C8" w14:textId="77777777" w:rsidR="00635F20" w:rsidRPr="00555A3A" w:rsidRDefault="00635F20" w:rsidP="00635F20">
      <w:r w:rsidRPr="00555A3A">
        <w:t xml:space="preserve">It’s no secret how governments should react in times of crisis. First, they need to be nimble. Nimble means moving quickly, because problems often grow at exponential rates: a contagious virus, for example, or greenhouse gas emissions. That makes early action crucial and procrastination disastrous. Nimble also means adaptive. Policymakers need to continuously adjust their responses to crises as they learn from their own experience and from the work of scientists. Second, governments need to act wisely. </w:t>
      </w:r>
      <w:r w:rsidRPr="00555A3A">
        <w:rPr>
          <w:rStyle w:val="StyleUnderline"/>
        </w:rPr>
        <w:t xml:space="preserve">That means </w:t>
      </w:r>
      <w:r w:rsidRPr="00555A3A">
        <w:rPr>
          <w:rStyle w:val="StyleUnderline"/>
          <w:highlight w:val="green"/>
        </w:rPr>
        <w:t>incorporating</w:t>
      </w:r>
      <w:r w:rsidRPr="00555A3A">
        <w:rPr>
          <w:rStyle w:val="StyleUnderline"/>
        </w:rPr>
        <w:t xml:space="preserve"> the </w:t>
      </w:r>
      <w:r w:rsidRPr="00555A3A">
        <w:rPr>
          <w:rStyle w:val="StyleUnderline"/>
          <w:highlight w:val="green"/>
        </w:rPr>
        <w:t>full range of scientific knowledge</w:t>
      </w:r>
      <w:r w:rsidRPr="00555A3A">
        <w:rPr>
          <w:rStyle w:val="StyleUnderline"/>
        </w:rPr>
        <w:t xml:space="preserve"> available about the problem at hand. It means </w:t>
      </w:r>
      <w:r w:rsidRPr="00555A3A">
        <w:rPr>
          <w:rStyle w:val="Emphasis"/>
          <w:highlight w:val="green"/>
        </w:rPr>
        <w:t>embracing uncertainty</w:t>
      </w:r>
      <w:r w:rsidRPr="00555A3A">
        <w:rPr>
          <w:rStyle w:val="Emphasis"/>
        </w:rPr>
        <w:t>,</w:t>
      </w:r>
      <w:r w:rsidRPr="00555A3A">
        <w:rPr>
          <w:rStyle w:val="StyleUnderline"/>
        </w:rPr>
        <w:t xml:space="preserve"> rather than willfully ignoring it. And it means </w:t>
      </w:r>
      <w:r w:rsidRPr="00555A3A">
        <w:rPr>
          <w:rStyle w:val="StyleUnderline"/>
          <w:highlight w:val="green"/>
        </w:rPr>
        <w:t>thinking in</w:t>
      </w:r>
      <w:r w:rsidRPr="00555A3A">
        <w:rPr>
          <w:rStyle w:val="StyleUnderline"/>
        </w:rPr>
        <w:t xml:space="preserve"> terms of </w:t>
      </w:r>
      <w:r w:rsidRPr="00555A3A">
        <w:rPr>
          <w:rStyle w:val="StyleUnderline"/>
          <w:highlight w:val="green"/>
        </w:rPr>
        <w:t>a long time horizon</w:t>
      </w:r>
      <w:r w:rsidRPr="00555A3A">
        <w:t>, rather than merely until the next election. But so often, policymakers are anything but nimble and wise. They are slow, inflexible, uninformed, overconfident, and myopic.</w:t>
      </w:r>
    </w:p>
    <w:p w14:paraId="217707E1" w14:textId="77777777" w:rsidR="00635F20" w:rsidRPr="00555A3A" w:rsidRDefault="00635F20" w:rsidP="00635F20">
      <w:r w:rsidRPr="00555A3A">
        <w:t xml:space="preserve">Why is everyone doing so badly? Part of the explanation lies in the inherent qualities of crises. </w:t>
      </w:r>
      <w:r w:rsidRPr="00555A3A">
        <w:rPr>
          <w:rStyle w:val="StyleUnderline"/>
        </w:rPr>
        <w:t xml:space="preserve">Crises typically </w:t>
      </w:r>
      <w:r w:rsidRPr="00555A3A">
        <w:rPr>
          <w:rStyle w:val="StyleUnderline"/>
          <w:highlight w:val="green"/>
        </w:rPr>
        <w:t>require navigating between risks</w:t>
      </w:r>
      <w:r w:rsidRPr="00555A3A">
        <w:rPr>
          <w:rStyle w:val="StyleUnderline"/>
        </w:rPr>
        <w:t>. In the COVID-19 pandemic, policymakers want to save lives and jobs. With climate change, they seek a balance between avoiding extreme weather and allowing economic growth</w:t>
      </w:r>
      <w:r w:rsidRPr="00555A3A">
        <w:t xml:space="preserve">. Such tradeoffs are hard as it is, and they are further complicated by the fact that costs and benefits are not evenly distributed among stakeholders, making conflict a seemingly unavoidable part of any policy choice. </w:t>
      </w:r>
      <w:r w:rsidRPr="00555A3A">
        <w:rPr>
          <w:rStyle w:val="StyleUnderline"/>
          <w:highlight w:val="green"/>
        </w:rPr>
        <w:t>Vested interests</w:t>
      </w:r>
      <w:r w:rsidRPr="00555A3A">
        <w:rPr>
          <w:rStyle w:val="StyleUnderline"/>
        </w:rPr>
        <w:t xml:space="preserve"> attempt to </w:t>
      </w:r>
      <w:r w:rsidRPr="00555A3A">
        <w:rPr>
          <w:rStyle w:val="StyleUnderline"/>
          <w:highlight w:val="green"/>
        </w:rPr>
        <w:t>forestall</w:t>
      </w:r>
      <w:r w:rsidRPr="00555A3A">
        <w:rPr>
          <w:rStyle w:val="StyleUnderline"/>
        </w:rPr>
        <w:t xml:space="preserve"> needed </w:t>
      </w:r>
      <w:r w:rsidRPr="00555A3A">
        <w:rPr>
          <w:rStyle w:val="StyleUnderline"/>
          <w:highlight w:val="green"/>
        </w:rPr>
        <w:t>action</w:t>
      </w:r>
      <w:r w:rsidRPr="00555A3A">
        <w:rPr>
          <w:highlight w:val="green"/>
        </w:rPr>
        <w:t>,</w:t>
      </w:r>
      <w:r w:rsidRPr="00555A3A">
        <w:t xml:space="preserve"> using their money to influence decision-makers and the media. To make matters worse, policymakers must pay sustained attention to multiple issues and multiple constituencies over time. </w:t>
      </w:r>
      <w:r w:rsidRPr="00555A3A">
        <w:rPr>
          <w:rStyle w:val="StyleUnderline"/>
        </w:rPr>
        <w:t>They must accept large amounts of uncertainty</w:t>
      </w:r>
      <w:r w:rsidRPr="00555A3A">
        <w:t xml:space="preserve">. Often, then, the easiest response is to stick with the status quo. But that can be a singularly dangerous response to many new hazards. After all, with the pandemic, business as usual would mean no social distancing. With climate change, it would mean continuing to burn fossil fuels. </w:t>
      </w:r>
    </w:p>
    <w:p w14:paraId="6E7618AE" w14:textId="77777777" w:rsidR="00635F20" w:rsidRDefault="00635F20" w:rsidP="00635F20">
      <w:pPr>
        <w:rPr>
          <w:rStyle w:val="StyleUnderline"/>
        </w:rPr>
      </w:pPr>
      <w:r w:rsidRPr="00555A3A">
        <w:t xml:space="preserve">But </w:t>
      </w:r>
      <w:r w:rsidRPr="00555A3A">
        <w:rPr>
          <w:rStyle w:val="StyleUnderline"/>
        </w:rPr>
        <w:t>the explanation for humanity’s woeful response to crises goes beyond politics and incentives. To truly understand the failure to act, one must turn to human psychology.</w:t>
      </w:r>
      <w:r w:rsidRPr="00555A3A">
        <w:t xml:space="preserve"> It is there that one can grasp the full impediments to proper decision-making—the </w:t>
      </w:r>
      <w:r w:rsidRPr="00555A3A">
        <w:rPr>
          <w:rStyle w:val="StyleUnderline"/>
          <w:highlight w:val="green"/>
        </w:rPr>
        <w:t>cognitive biases, emotion</w:t>
      </w:r>
      <w:r w:rsidRPr="00555A3A">
        <w:rPr>
          <w:rStyle w:val="StyleUnderline"/>
        </w:rPr>
        <w:t xml:space="preserve">al reactions, </w:t>
      </w:r>
      <w:r w:rsidRPr="00555A3A">
        <w:rPr>
          <w:rStyle w:val="StyleUnderline"/>
          <w:highlight w:val="green"/>
        </w:rPr>
        <w:t>and suboptimal shortcuts</w:t>
      </w:r>
      <w:r w:rsidRPr="00555A3A">
        <w:rPr>
          <w:rStyle w:val="StyleUnderline"/>
        </w:rPr>
        <w:t xml:space="preserve"> that </w:t>
      </w:r>
      <w:r w:rsidRPr="00555A3A">
        <w:rPr>
          <w:rStyle w:val="StyleUnderline"/>
          <w:highlight w:val="green"/>
        </w:rPr>
        <w:t>hold policymakers back</w:t>
      </w:r>
    </w:p>
    <w:p w14:paraId="439DB22A" w14:textId="77777777" w:rsidR="00635F20" w:rsidRDefault="00635F20" w:rsidP="00635F20">
      <w:pPr>
        <w:rPr>
          <w:rStyle w:val="StyleUnderline"/>
        </w:rPr>
      </w:pPr>
    </w:p>
    <w:p w14:paraId="13C8BEEA" w14:textId="77777777" w:rsidR="00635F20" w:rsidRDefault="00635F20" w:rsidP="00635F20">
      <w:pPr>
        <w:rPr>
          <w:rStyle w:val="StyleUnderline"/>
        </w:rPr>
      </w:pPr>
    </w:p>
    <w:p w14:paraId="1750DFB1" w14:textId="77777777" w:rsidR="00635F20" w:rsidRDefault="00635F20" w:rsidP="00635F20">
      <w:pPr>
        <w:rPr>
          <w:rStyle w:val="StyleUnderline"/>
        </w:rPr>
      </w:pPr>
    </w:p>
    <w:p w14:paraId="14A2441F" w14:textId="77777777" w:rsidR="00635F20" w:rsidRDefault="00635F20" w:rsidP="00635F20">
      <w:pPr>
        <w:rPr>
          <w:rStyle w:val="StyleUnderline"/>
        </w:rPr>
      </w:pPr>
    </w:p>
    <w:p w14:paraId="301C234B" w14:textId="77777777" w:rsidR="00635F20" w:rsidRPr="00555A3A" w:rsidRDefault="00635F20" w:rsidP="00635F20">
      <w:pPr>
        <w:rPr>
          <w:rStyle w:val="StyleUnderline"/>
        </w:rPr>
      </w:pPr>
      <w:r w:rsidRPr="00555A3A">
        <w:rPr>
          <w:rStyle w:val="StyleUnderline"/>
        </w:rPr>
        <w:t xml:space="preserve">—and the tools to overcome them. </w:t>
      </w:r>
    </w:p>
    <w:p w14:paraId="4282B968" w14:textId="77777777" w:rsidR="00635F20" w:rsidRPr="00555A3A" w:rsidRDefault="00635F20" w:rsidP="00635F20">
      <w:r w:rsidRPr="00555A3A">
        <w:t>AVOIDING THE UNCOMFORTABLE</w:t>
      </w:r>
    </w:p>
    <w:p w14:paraId="2C0F975C" w14:textId="77777777" w:rsidR="00635F20" w:rsidRPr="00555A3A" w:rsidRDefault="00635F20" w:rsidP="00635F20">
      <w:r w:rsidRPr="00555A3A">
        <w:rPr>
          <w:rStyle w:val="StyleUnderline"/>
          <w:highlight w:val="green"/>
        </w:rPr>
        <w:t>People are singularly bad at predicting</w:t>
      </w:r>
      <w:r w:rsidRPr="00555A3A">
        <w:rPr>
          <w:rStyle w:val="StyleUnderline"/>
        </w:rPr>
        <w:t xml:space="preserve"> and preparing </w:t>
      </w:r>
      <w:r w:rsidRPr="00555A3A">
        <w:rPr>
          <w:rStyle w:val="StyleUnderline"/>
          <w:highlight w:val="green"/>
        </w:rPr>
        <w:t>for catastrophes. Many</w:t>
      </w:r>
      <w:r w:rsidRPr="00555A3A">
        <w:rPr>
          <w:rStyle w:val="StyleUnderline"/>
        </w:rPr>
        <w:t xml:space="preserve"> of these events </w:t>
      </w:r>
      <w:r w:rsidRPr="00555A3A">
        <w:rPr>
          <w:rStyle w:val="StyleUnderline"/>
          <w:highlight w:val="green"/>
        </w:rPr>
        <w:t>are “black swans</w:t>
      </w:r>
      <w:r w:rsidRPr="00555A3A">
        <w:rPr>
          <w:rStyle w:val="StyleUnderline"/>
        </w:rPr>
        <w:t xml:space="preserve">,” rare and unpredictable occurrences that most people find </w:t>
      </w:r>
      <w:r w:rsidRPr="00555A3A">
        <w:rPr>
          <w:rStyle w:val="StyleUnderline"/>
          <w:highlight w:val="green"/>
        </w:rPr>
        <w:t>difficult to imagine</w:t>
      </w:r>
      <w:r w:rsidRPr="00555A3A">
        <w:rPr>
          <w:rStyle w:val="StyleUnderline"/>
        </w:rPr>
        <w:t>, seemingly falling into the realm of science fiction</w:t>
      </w:r>
      <w:r w:rsidRPr="00555A3A">
        <w:rPr>
          <w:rStyle w:val="StyleUnderline"/>
          <w:highlight w:val="green"/>
        </w:rPr>
        <w:t>. Others are</w:t>
      </w:r>
      <w:r w:rsidRPr="00555A3A">
        <w:rPr>
          <w:rStyle w:val="StyleUnderline"/>
        </w:rPr>
        <w:t xml:space="preserve"> “gray rhinos,” large and </w:t>
      </w:r>
      <w:r w:rsidRPr="00555A3A">
        <w:rPr>
          <w:rStyle w:val="StyleUnderline"/>
          <w:highlight w:val="green"/>
        </w:rPr>
        <w:t>not uncommon</w:t>
      </w:r>
      <w:r w:rsidRPr="00555A3A">
        <w:rPr>
          <w:rStyle w:val="StyleUnderline"/>
        </w:rPr>
        <w:t xml:space="preserve"> threats that are still </w:t>
      </w:r>
      <w:r w:rsidRPr="00555A3A">
        <w:rPr>
          <w:rStyle w:val="StyleUnderline"/>
          <w:highlight w:val="green"/>
        </w:rPr>
        <w:t>neglected until they stare you in the face</w:t>
      </w:r>
      <w:r w:rsidRPr="00555A3A">
        <w:rPr>
          <w:rStyle w:val="StyleUnderline"/>
        </w:rPr>
        <w:t xml:space="preserve"> (such as a coronavirus outbreak</w:t>
      </w:r>
      <w:r w:rsidRPr="00555A3A">
        <w:t xml:space="preserve">). Then there are “invisible gorillas,” threats in full view that should be noticed but aren’t—so named for a psychological experiment in which subjects watching a clip of a basketball game were so fixated on the players that they missed a person in a gorilla costume walking through the frame. Even professional forecasters, including security analysts, have a poor track record when it comes to accurately anticipating events. The COVID-19 crisis, in which a dystopic science-fiction narrative came to life and took everyone by surprise, serves as a cautionary tale about humans’ inability to foresee important events. </w:t>
      </w:r>
    </w:p>
    <w:p w14:paraId="6D2E7052" w14:textId="77777777" w:rsidR="00635F20" w:rsidRPr="00555A3A" w:rsidRDefault="00635F20" w:rsidP="00635F20">
      <w:r w:rsidRPr="00555A3A">
        <w:rPr>
          <w:rStyle w:val="StyleUnderline"/>
        </w:rPr>
        <w:t>Not only do humans fail to anticipate crises; they also fail to respond rationally to them.</w:t>
      </w:r>
      <w:r w:rsidRPr="00555A3A">
        <w:t xml:space="preserve"> At best, people display “bounded rationality,” the idea that instead of carefully considering their options and making perfectly rational decisions that optimize their preferences, humans in the real world act quickly and imperfectly, limited as they are by time and cognitive capacity. Add in the stress generated by crises, and their performance gets even worse.</w:t>
      </w:r>
    </w:p>
    <w:p w14:paraId="2997FA11" w14:textId="77777777" w:rsidR="00635F20" w:rsidRPr="00555A3A" w:rsidRDefault="00635F20" w:rsidP="00635F20">
      <w:r w:rsidRPr="00555A3A">
        <w:rPr>
          <w:rStyle w:val="StyleUnderline"/>
          <w:highlight w:val="green"/>
        </w:rPr>
        <w:t>Because humans don’t have</w:t>
      </w:r>
      <w:r w:rsidRPr="00555A3A">
        <w:rPr>
          <w:rStyle w:val="StyleUnderline"/>
        </w:rPr>
        <w:t xml:space="preserve"> enough </w:t>
      </w:r>
      <w:r w:rsidRPr="00555A3A">
        <w:rPr>
          <w:rStyle w:val="StyleUnderline"/>
          <w:highlight w:val="green"/>
        </w:rPr>
        <w:t>time, info</w:t>
      </w:r>
      <w:r w:rsidRPr="00555A3A">
        <w:rPr>
          <w:rStyle w:val="StyleUnderline"/>
        </w:rPr>
        <w:t>rmation</w:t>
      </w:r>
      <w:r w:rsidRPr="00555A3A">
        <w:rPr>
          <w:rStyle w:val="StyleUnderline"/>
          <w:highlight w:val="green"/>
        </w:rPr>
        <w:t>, or</w:t>
      </w:r>
      <w:r w:rsidRPr="00555A3A">
        <w:rPr>
          <w:rStyle w:val="StyleUnderline"/>
        </w:rPr>
        <w:t xml:space="preserve"> processing </w:t>
      </w:r>
      <w:r w:rsidRPr="00555A3A">
        <w:rPr>
          <w:rStyle w:val="StyleUnderline"/>
          <w:highlight w:val="green"/>
        </w:rPr>
        <w:t>power to deliberate rationally</w:t>
      </w:r>
      <w:r w:rsidRPr="00555A3A">
        <w:rPr>
          <w:rStyle w:val="StyleUnderline"/>
        </w:rPr>
        <w:t xml:space="preserve">, they have evolved easier ways of making decisions. </w:t>
      </w:r>
      <w:r w:rsidRPr="00555A3A">
        <w:rPr>
          <w:rStyle w:val="StyleUnderline"/>
          <w:highlight w:val="green"/>
        </w:rPr>
        <w:t>They rely on</w:t>
      </w:r>
      <w:r w:rsidRPr="00555A3A">
        <w:rPr>
          <w:rStyle w:val="StyleUnderline"/>
        </w:rPr>
        <w:t xml:space="preserve"> their </w:t>
      </w:r>
      <w:r w:rsidRPr="00555A3A">
        <w:rPr>
          <w:rStyle w:val="StyleUnderline"/>
          <w:highlight w:val="green"/>
        </w:rPr>
        <w:t>emotions</w:t>
      </w:r>
      <w:r w:rsidRPr="00555A3A">
        <w:rPr>
          <w:rStyle w:val="StyleUnderline"/>
        </w:rPr>
        <w:t>, which serve as an early warning system of sorts</w:t>
      </w:r>
      <w:r w:rsidRPr="00555A3A">
        <w:t xml:space="preserve">: alerting people that they are in a positive context that can be explored and exploited or in a negative context where fight or flight is the appropriate response. </w:t>
      </w:r>
      <w:r w:rsidRPr="00555A3A">
        <w:rPr>
          <w:rStyle w:val="StyleUnderline"/>
        </w:rPr>
        <w:t>They also rely on rules</w:t>
      </w:r>
      <w:r w:rsidRPr="00555A3A">
        <w:t xml:space="preserve">. To simplify decision-making, </w:t>
      </w:r>
      <w:r w:rsidRPr="00555A3A">
        <w:rPr>
          <w:rStyle w:val="StyleUnderline"/>
        </w:rPr>
        <w:t xml:space="preserve">they might follow standard operating procedures </w:t>
      </w:r>
      <w:r w:rsidRPr="00555A3A">
        <w:rPr>
          <w:rStyle w:val="StyleUnderline"/>
          <w:highlight w:val="green"/>
        </w:rPr>
        <w:t>or</w:t>
      </w:r>
      <w:r w:rsidRPr="00555A3A">
        <w:rPr>
          <w:rStyle w:val="StyleUnderline"/>
        </w:rPr>
        <w:t xml:space="preserve"> abide by some sort of </w:t>
      </w:r>
      <w:r w:rsidRPr="00555A3A">
        <w:rPr>
          <w:rStyle w:val="StyleUnderline"/>
          <w:highlight w:val="green"/>
        </w:rPr>
        <w:t>moral code</w:t>
      </w:r>
      <w:r w:rsidRPr="00555A3A">
        <w:t xml:space="preserve">. They might decide to imitate the action taken by other people whom they trust or admire. They might follow what they perceive to be widespread norms. Out of habit, they might continue to do what they have been doing unless there is overwhelming evidence against it. </w:t>
      </w:r>
    </w:p>
    <w:p w14:paraId="466136D1" w14:textId="77777777" w:rsidR="00635F20" w:rsidRPr="00555A3A" w:rsidRDefault="00635F20" w:rsidP="00635F20">
      <w:r w:rsidRPr="00555A3A">
        <w:t>Not only do humans fail to anticipate crises; they also fail to respond rationally to them.</w:t>
      </w:r>
    </w:p>
    <w:p w14:paraId="52B3E699" w14:textId="18E0470F" w:rsidR="00A95652" w:rsidRPr="00B55AD5" w:rsidRDefault="00635F20" w:rsidP="0058757D">
      <w:r w:rsidRPr="00555A3A">
        <w:t xml:space="preserve">Humans evolved these shortcuts because they require little effort and work well in a broad range of situations. Without access to a real-time map of prey in different hunting grounds, for example, a prehistoric hunter might have resorted to a simple rule of thumb: look for animals where his fellow tribesmen found them yesterday. </w:t>
      </w:r>
      <w:r w:rsidRPr="00555A3A">
        <w:rPr>
          <w:rStyle w:val="StyleUnderline"/>
        </w:rPr>
        <w:t xml:space="preserve">But </w:t>
      </w:r>
      <w:r w:rsidRPr="00555A3A">
        <w:rPr>
          <w:rStyle w:val="StyleUnderline"/>
          <w:highlight w:val="green"/>
        </w:rPr>
        <w:t>in</w:t>
      </w:r>
      <w:r w:rsidRPr="00555A3A">
        <w:rPr>
          <w:rStyle w:val="StyleUnderline"/>
        </w:rPr>
        <w:t xml:space="preserve"> times of </w:t>
      </w:r>
      <w:r w:rsidRPr="00555A3A">
        <w:rPr>
          <w:rStyle w:val="StyleUnderline"/>
          <w:highlight w:val="green"/>
        </w:rPr>
        <w:t>crisis, emotions and rules are not</w:t>
      </w:r>
      <w:r w:rsidRPr="00555A3A">
        <w:t xml:space="preserve"> always </w:t>
      </w:r>
      <w:r w:rsidRPr="00555A3A">
        <w:rPr>
          <w:rStyle w:val="StyleUnderline"/>
          <w:highlight w:val="green"/>
        </w:rPr>
        <w:t>helpful drivers</w:t>
      </w:r>
      <w:r w:rsidRPr="00555A3A">
        <w:rPr>
          <w:rStyle w:val="StyleUnderline"/>
        </w:rPr>
        <w:t xml:space="preserve"> </w:t>
      </w:r>
      <w:r w:rsidRPr="00555A3A">
        <w:t>of decision-making. High stakes, uncertainty, tradeoffs, and conflict—all elicit negative emotions, which can impede wise responses. Uncertainty is scary, as it signals an inability to predict what will happen, and what cannot be predicted might be deadly. The vast majority of people are already risk averse under normal circumstances. Under stress, they become even more so, and they retreat to the familiar comfort of the status quo. From gun laws to fossil fuel subsidies, once a piece of legislation is in place, it is hard to dislodge it, even when cost-benefit analysis argues for change.</w:t>
      </w:r>
      <w:bookmarkEnd w:id="1"/>
    </w:p>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Arial Unicode MS">
    <w:panose1 w:val="020B0604020202020204"/>
    <w:charset w:val="80"/>
    <w:family w:val="swiss"/>
    <w:notTrueType/>
    <w:pitch w:val="variable"/>
    <w:sig w:usb0="F7FFAFFF" w:usb1="E9DFFFFF" w:usb2="0000003F" w:usb3="00000000" w:csb0="003F01FF" w:csb1="00000000"/>
  </w:font>
  <w:font w:name="Consolas">
    <w:panose1 w:val="020B0609020204030204"/>
    <w:charset w:val="00"/>
    <w:family w:val="modern"/>
    <w:pitch w:val="fixed"/>
    <w:sig w:usb0="E00006FF" w:usb1="0000FCFF" w:usb2="00000001" w:usb3="00000000" w:csb0="0000019F" w:csb1="00000000"/>
  </w:font>
  <w:font w:name="Droid Sans Fallback">
    <w:altName w:val="MS Mincho"/>
    <w:charset w:val="80"/>
    <w:family w:val="auto"/>
    <w:pitch w:val="variable"/>
  </w:font>
  <w:font w:name="Lohit Hindi">
    <w:altName w:val="Yu Gothic"/>
    <w:charset w:val="80"/>
    <w:family w:val="auto"/>
    <w:pitch w:val="variable"/>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
    <w:altName w:val="﷽﷽﷽﷽﷽﷽ḹƐ"/>
    <w:panose1 w:val="02020603050405020304"/>
    <w:charset w:val="00"/>
    <w:family w:val="auto"/>
    <w:pitch w:val="variable"/>
    <w:sig w:usb0="E00002FF" w:usb1="5000205A"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opperplate Gothic Bold">
    <w:panose1 w:val="020E07050202060204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ヒラギノ角ゴ Pro W3">
    <w:charset w:val="80"/>
    <w:family w:val="auto"/>
    <w:pitch w:val="variable"/>
    <w:sig w:usb0="E00002FF" w:usb1="7AC7FFFF" w:usb2="00000012" w:usb3="00000000" w:csb0="0002000D"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Sabon LT Std">
    <w:altName w:val="Cambria"/>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3" w:csb1="00000000"/>
  </w:font>
  <w:font w:name="Franklin Gothic Heavy">
    <w:panose1 w:val="020B0903020102020204"/>
    <w:charset w:val="00"/>
    <w:family w:val="swiss"/>
    <w:pitch w:val="variable"/>
    <w:sig w:usb0="00000287" w:usb1="00000000" w:usb2="00000000" w:usb3="00000000" w:csb0="0000009F" w:csb1="00000000"/>
  </w:font>
  <w:font w:name="Baskerville">
    <w:altName w:val="Baskerville"/>
    <w:charset w:val="00"/>
    <w:family w:val="roman"/>
    <w:pitch w:val="variable"/>
    <w:sig w:usb0="80000067" w:usb1="02000000"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New Baskerville">
    <w:altName w:val="Cambria"/>
    <w:panose1 w:val="00000000000000000000"/>
    <w:charset w:val="4D"/>
    <w:family w:val="roman"/>
    <w:notTrueType/>
    <w:pitch w:val="default"/>
    <w:sig w:usb0="00000003" w:usb1="00000000" w:usb2="00000000" w:usb3="00000000" w:csb0="00000001" w:csb1="00000000"/>
  </w:font>
  <w:font w:name="Gill Sans">
    <w:altName w:val="Gill Sans"/>
    <w:charset w:val="B1"/>
    <w:family w:val="swiss"/>
    <w:pitch w:val="variable"/>
    <w:sig w:usb0="80000A67" w:usb1="00000000" w:usb2="00000000" w:usb3="00000000" w:csb0="000001F7" w:csb1="00000000"/>
  </w:font>
  <w:font w:name="Futura">
    <w:altName w:val="Futura"/>
    <w:charset w:val="00"/>
    <w:family w:val="swiss"/>
    <w:pitch w:val="variable"/>
    <w:sig w:usb0="A00002AF" w:usb1="5000214A" w:usb2="00000000" w:usb3="00000000" w:csb0="0000009F" w:csb1="00000000"/>
  </w:font>
  <w:font w:name="Estrangelo Edessa">
    <w:panose1 w:val="00000000000000000000"/>
    <w:charset w:val="01"/>
    <w:family w:val="roman"/>
    <w:pitch w:val="variable"/>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Cambria"/>
    <w:panose1 w:val="00000000000000000000"/>
    <w:charset w:val="00"/>
    <w:family w:val="roman"/>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Helvetica">
    <w:panose1 w:val="020B0604020202020204"/>
    <w:charset w:val="00"/>
    <w:family w:val="auto"/>
    <w:pitch w:val="variable"/>
    <w:sig w:usb0="E00002FF" w:usb1="5000785B" w:usb2="00000000" w:usb3="00000000" w:csb0="0000019F" w:csb1="00000000"/>
  </w:font>
  <w:font w:name="Helvetica Neue">
    <w:altName w:val="Sylfaen"/>
    <w:charset w:val="00"/>
    <w:family w:val="auto"/>
    <w:pitch w:val="variable"/>
    <w:sig w:usb0="E50002FF" w:usb1="500079DB" w:usb2="00000010" w:usb3="00000000" w:csb0="00000001" w:csb1="00000000"/>
  </w:font>
  <w:font w:name="Helvetica Neue LT">
    <w:altName w:val="Times New Roman"/>
    <w:panose1 w:val="00000000000000000000"/>
    <w:charset w:val="00"/>
    <w:family w:val="swiss"/>
    <w:notTrueType/>
    <w:pitch w:val="default"/>
    <w:sig w:usb0="00000003" w:usb1="00000000" w:usb2="00000000" w:usb3="00000000" w:csb0="00000001" w:csb1="00000000"/>
  </w:font>
  <w:font w:name="Adobe Garamond Pro">
    <w:altName w:val="Garamond"/>
    <w:panose1 w:val="00000000000000000000"/>
    <w:charset w:val="00"/>
    <w:family w:val="roman"/>
    <w:notTrueType/>
    <w:pitch w:val="default"/>
    <w:sig w:usb0="00000003" w:usb1="00000000" w:usb2="00000000" w:usb3="00000000" w:csb0="00000001" w:csb1="00000000"/>
  </w:font>
  <w:font w:name="Helvetica LT Std">
    <w:altName w:val="Arial"/>
    <w:panose1 w:val="00000000000000000000"/>
    <w:charset w:val="00"/>
    <w:family w:val="roman"/>
    <w:notTrueType/>
    <w:pitch w:val="default"/>
    <w:sig w:usb0="00000003" w:usb1="00000000" w:usb2="00000000" w:usb3="00000000" w:csb0="00000001" w:csb1="00000000"/>
  </w:font>
  <w:font w:name="Palatino">
    <w:altName w:val="Segoe UI Historic"/>
    <w:charset w:val="4D"/>
    <w:family w:val="auto"/>
    <w:pitch w:val="variable"/>
    <w:sig w:usb0="A00002FF" w:usb1="7800205A" w:usb2="14600000" w:usb3="00000000" w:csb0="00000193" w:csb1="00000000"/>
  </w:font>
  <w:font w:name="Times New Roman Bold">
    <w:altName w:val="Times New Roman"/>
    <w:panose1 w:val="02020803070505020304"/>
    <w:charset w:val="00"/>
    <w:family w:val="roman"/>
    <w:pitch w:val="variable"/>
    <w:sig w:usb0="E0002AFF" w:usb1="C0007841" w:usb2="00000009" w:usb3="00000000" w:csb0="000001FF" w:csb1="00000000"/>
  </w:font>
  <w:font w:name="Scala">
    <w:altName w:val="Calibri"/>
    <w:panose1 w:val="00000000000000000000"/>
    <w:charset w:val="00"/>
    <w:family w:val="roman"/>
    <w:notTrueType/>
    <w:pitch w:val="default"/>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KDPE C+ Utopia">
    <w:altName w:val="Cambria"/>
    <w:panose1 w:val="00000000000000000000"/>
    <w:charset w:val="00"/>
    <w:family w:val="roman"/>
    <w:notTrueType/>
    <w:pitch w:val="default"/>
  </w:font>
  <w:font w:name="Arial Bold">
    <w:altName w:val="Arial"/>
    <w:panose1 w:val="00000000000000000000"/>
    <w:charset w:val="00"/>
    <w:family w:val="swiss"/>
    <w:notTrueType/>
    <w:pitch w:val="default"/>
    <w:sig w:usb0="00000003" w:usb1="00000000" w:usb2="00000000" w:usb3="00000000" w:csb0="00000001" w:csb1="00000000"/>
  </w:font>
  <w:font w:name="Minion Pro">
    <w:altName w:val="Times New Roman"/>
    <w:panose1 w:val="00000000000000000000"/>
    <w:charset w:val="00"/>
    <w:family w:val="roman"/>
    <w:notTrueType/>
    <w:pitch w:val="variable"/>
    <w:sig w:usb0="00000001" w:usb1="5000E07B"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onstantia">
    <w:panose1 w:val="02030602050306030303"/>
    <w:charset w:val="00"/>
    <w:family w:val="roman"/>
    <w:pitch w:val="variable"/>
    <w:sig w:usb0="A00002EF" w:usb1="4000204B" w:usb2="00000000" w:usb3="00000000" w:csb0="0000019F" w:csb1="00000000"/>
  </w:font>
  <w:font w:name="Sylfaen">
    <w:panose1 w:val="010A0502050306030303"/>
    <w:charset w:val="00"/>
    <w:family w:val="roman"/>
    <w:pitch w:val="variable"/>
    <w:sig w:usb0="040006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Meridien-Italic">
    <w:altName w:val="Cambria"/>
    <w:panose1 w:val="00000000000000000000"/>
    <w:charset w:val="00"/>
    <w:family w:val="roman"/>
    <w:notTrueType/>
    <w:pitch w:val="default"/>
    <w:sig w:usb0="00000003" w:usb1="00000000" w:usb2="00000000" w:usb3="00000000" w:csb0="00000001" w:csb1="00000000"/>
  </w:font>
  <w:font w:name="Times-Italic">
    <w:altName w:val="Times New Roman"/>
    <w:panose1 w:val="00000000000000000000"/>
    <w:charset w:val="4D"/>
    <w:family w:val="roman"/>
    <w:notTrueType/>
    <w:pitch w:val="default"/>
    <w:sig w:usb0="00000003" w:usb1="00000000" w:usb2="00000000" w:usb3="00000000" w:csb0="00000001" w:csb1="00000000"/>
  </w:font>
  <w:font w:name="Times-Roman">
    <w:altName w:val="Times New Roman"/>
    <w:panose1 w:val="00000000000000000000"/>
    <w:charset w:val="00"/>
    <w:family w:val="roman"/>
    <w:notTrueType/>
    <w:pitch w:val="default"/>
    <w:sig w:usb0="00000003" w:usb1="00000000" w:usb2="00000000" w:usb3="00000000" w:csb0="00000001" w:csb1="00000000"/>
  </w:font>
  <w:font w:name="StarSymbol">
    <w:altName w:val="ヒラギノ角ゴ Pro W3"/>
    <w:charset w:val="02"/>
    <w:family w:val="auto"/>
    <w:pitch w:val="default"/>
  </w:font>
  <w:font w:name="Frutiger 45 Light">
    <w:altName w:val="Times New Roman"/>
    <w:panose1 w:val="00000000000000000000"/>
    <w:charset w:val="00"/>
    <w:family w:val="roman"/>
    <w:notTrueType/>
    <w:pitch w:val="default"/>
  </w:font>
  <w:font w:name="Candara">
    <w:panose1 w:val="020E0502030303020204"/>
    <w:charset w:val="00"/>
    <w:family w:val="swiss"/>
    <w:pitch w:val="variable"/>
    <w:sig w:usb0="A00002EF" w:usb1="4000A44B"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3E6F3E"/>
    <w:multiLevelType w:val="hybridMultilevel"/>
    <w:tmpl w:val="D5828FB0"/>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71B45FD"/>
    <w:multiLevelType w:val="hybridMultilevel"/>
    <w:tmpl w:val="EF22B09C"/>
    <w:lvl w:ilvl="0" w:tplc="0F44E3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E08774C"/>
    <w:multiLevelType w:val="hybridMultilevel"/>
    <w:tmpl w:val="E858F722"/>
    <w:lvl w:ilvl="0" w:tplc="D58297C0">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F670761"/>
    <w:multiLevelType w:val="hybridMultilevel"/>
    <w:tmpl w:val="8E8ACD58"/>
    <w:lvl w:ilvl="0" w:tplc="9EBAB906">
      <w:start w:val="2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16BD0EC9"/>
    <w:multiLevelType w:val="multilevel"/>
    <w:tmpl w:val="0EFAFF54"/>
    <w:lvl w:ilvl="0">
      <w:start w:val="1"/>
      <w:numFmt w:val="decimal"/>
      <w:pStyle w:val="Styl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86A4968"/>
    <w:multiLevelType w:val="hybridMultilevel"/>
    <w:tmpl w:val="BDA88EDE"/>
    <w:lvl w:ilvl="0" w:tplc="D4344B64">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0B03A30"/>
    <w:multiLevelType w:val="hybridMultilevel"/>
    <w:tmpl w:val="0352DA74"/>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start w:val="1"/>
      <w:numFmt w:val="bullet"/>
      <w:lvlText w:val="o"/>
      <w:lvlJc w:val="left"/>
      <w:pPr>
        <w:tabs>
          <w:tab w:val="num" w:pos="1440"/>
        </w:tabs>
        <w:ind w:left="1440" w:hanging="360"/>
      </w:pPr>
      <w:rPr>
        <w:rFonts w:ascii="Courier New" w:hAnsi="Courier New" w:cs="Times New Roman" w:hint="default"/>
      </w:rPr>
    </w:lvl>
    <w:lvl w:ilvl="2" w:tplc="70CCC152">
      <w:start w:val="1"/>
      <w:numFmt w:val="bullet"/>
      <w:lvlText w:val=""/>
      <w:lvlJc w:val="left"/>
      <w:pPr>
        <w:tabs>
          <w:tab w:val="num" w:pos="2160"/>
        </w:tabs>
        <w:ind w:left="2160" w:hanging="360"/>
      </w:pPr>
      <w:rPr>
        <w:rFonts w:ascii="Wingdings" w:hAnsi="Wingdings" w:hint="default"/>
      </w:rPr>
    </w:lvl>
    <w:lvl w:ilvl="3" w:tplc="DCE00E54">
      <w:start w:val="1"/>
      <w:numFmt w:val="bullet"/>
      <w:lvlText w:val=""/>
      <w:lvlJc w:val="left"/>
      <w:pPr>
        <w:tabs>
          <w:tab w:val="num" w:pos="2880"/>
        </w:tabs>
        <w:ind w:left="2880" w:hanging="360"/>
      </w:pPr>
      <w:rPr>
        <w:rFonts w:ascii="Symbol" w:hAnsi="Symbol" w:hint="default"/>
      </w:rPr>
    </w:lvl>
    <w:lvl w:ilvl="4" w:tplc="15D274B4">
      <w:start w:val="1"/>
      <w:numFmt w:val="bullet"/>
      <w:lvlText w:val="o"/>
      <w:lvlJc w:val="left"/>
      <w:pPr>
        <w:tabs>
          <w:tab w:val="num" w:pos="3600"/>
        </w:tabs>
        <w:ind w:left="3600" w:hanging="360"/>
      </w:pPr>
      <w:rPr>
        <w:rFonts w:ascii="Courier New" w:hAnsi="Courier New" w:cs="Times New Roman" w:hint="default"/>
      </w:rPr>
    </w:lvl>
    <w:lvl w:ilvl="5" w:tplc="BB10EEF8">
      <w:start w:val="1"/>
      <w:numFmt w:val="bullet"/>
      <w:lvlText w:val=""/>
      <w:lvlJc w:val="left"/>
      <w:pPr>
        <w:tabs>
          <w:tab w:val="num" w:pos="4320"/>
        </w:tabs>
        <w:ind w:left="4320" w:hanging="360"/>
      </w:pPr>
      <w:rPr>
        <w:rFonts w:ascii="Wingdings" w:hAnsi="Wingdings" w:hint="default"/>
      </w:rPr>
    </w:lvl>
    <w:lvl w:ilvl="6" w:tplc="3D288BA2">
      <w:start w:val="1"/>
      <w:numFmt w:val="bullet"/>
      <w:lvlText w:val=""/>
      <w:lvlJc w:val="left"/>
      <w:pPr>
        <w:tabs>
          <w:tab w:val="num" w:pos="5040"/>
        </w:tabs>
        <w:ind w:left="5040" w:hanging="360"/>
      </w:pPr>
      <w:rPr>
        <w:rFonts w:ascii="Symbol" w:hAnsi="Symbol" w:hint="default"/>
      </w:rPr>
    </w:lvl>
    <w:lvl w:ilvl="7" w:tplc="43C2F2F8">
      <w:start w:val="1"/>
      <w:numFmt w:val="bullet"/>
      <w:lvlText w:val="o"/>
      <w:lvlJc w:val="left"/>
      <w:pPr>
        <w:tabs>
          <w:tab w:val="num" w:pos="5760"/>
        </w:tabs>
        <w:ind w:left="5760" w:hanging="360"/>
      </w:pPr>
      <w:rPr>
        <w:rFonts w:ascii="Courier New" w:hAnsi="Courier New" w:cs="Times New Roman" w:hint="default"/>
      </w:rPr>
    </w:lvl>
    <w:lvl w:ilvl="8" w:tplc="BC6AC5FC">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8CB1416"/>
    <w:multiLevelType w:val="multilevel"/>
    <w:tmpl w:val="857A30BE"/>
    <w:styleLink w:val="1ai1"/>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C583821"/>
    <w:multiLevelType w:val="multilevel"/>
    <w:tmpl w:val="093A4B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95A3F03"/>
    <w:multiLevelType w:val="hybridMultilevel"/>
    <w:tmpl w:val="48AA24D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5722F36"/>
    <w:multiLevelType w:val="hybridMultilevel"/>
    <w:tmpl w:val="B308C780"/>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6431B65"/>
    <w:multiLevelType w:val="hybridMultilevel"/>
    <w:tmpl w:val="10642F2E"/>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8627BEF"/>
    <w:multiLevelType w:val="hybridMultilevel"/>
    <w:tmpl w:val="EB6AD676"/>
    <w:lvl w:ilvl="0" w:tplc="B18243C2">
      <w:start w:val="1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25472B2"/>
    <w:multiLevelType w:val="multilevel"/>
    <w:tmpl w:val="C6182D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656D41CE"/>
    <w:multiLevelType w:val="hybridMultilevel"/>
    <w:tmpl w:val="9DA66FD0"/>
    <w:lvl w:ilvl="0" w:tplc="6D8062E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7C103615"/>
    <w:multiLevelType w:val="hybridMultilevel"/>
    <w:tmpl w:val="AF583FD6"/>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19"/>
  </w:num>
  <w:num w:numId="16">
    <w:abstractNumId w:val="29"/>
  </w:num>
  <w:num w:numId="17">
    <w:abstractNumId w:val="28"/>
  </w:num>
  <w:num w:numId="18">
    <w:abstractNumId w:val="27"/>
  </w:num>
  <w:num w:numId="19">
    <w:abstractNumId w:val="12"/>
  </w:num>
  <w:num w:numId="20">
    <w:abstractNumId w:val="24"/>
  </w:num>
  <w:num w:numId="21">
    <w:abstractNumId w:val="13"/>
  </w:num>
  <w:num w:numId="22">
    <w:abstractNumId w:val="22"/>
  </w:num>
  <w:num w:numId="23">
    <w:abstractNumId w:val="11"/>
  </w:num>
  <w:num w:numId="24">
    <w:abstractNumId w:val="25"/>
  </w:num>
  <w:num w:numId="25">
    <w:abstractNumId w:val="17"/>
  </w:num>
  <w:num w:numId="26">
    <w:abstractNumId w:val="23"/>
  </w:num>
  <w:num w:numId="27">
    <w:abstractNumId w:val="30"/>
  </w:num>
  <w:num w:numId="28">
    <w:abstractNumId w:val="16"/>
  </w:num>
  <w:num w:numId="29">
    <w:abstractNumId w:val="0"/>
  </w:num>
  <w:num w:numId="30">
    <w:abstractNumId w:val="20"/>
  </w:num>
  <w:num w:numId="3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8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35F20"/>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4625"/>
    <w:rsid w:val="00325646"/>
    <w:rsid w:val="003460F2"/>
    <w:rsid w:val="0038158C"/>
    <w:rsid w:val="003902BA"/>
    <w:rsid w:val="003A09E2"/>
    <w:rsid w:val="00407037"/>
    <w:rsid w:val="004230CF"/>
    <w:rsid w:val="004605D6"/>
    <w:rsid w:val="004C60E8"/>
    <w:rsid w:val="004E3579"/>
    <w:rsid w:val="004E728B"/>
    <w:rsid w:val="004F39E0"/>
    <w:rsid w:val="00537BD5"/>
    <w:rsid w:val="0057268A"/>
    <w:rsid w:val="0058757D"/>
    <w:rsid w:val="005D2912"/>
    <w:rsid w:val="006065BD"/>
    <w:rsid w:val="00635F20"/>
    <w:rsid w:val="00645FA9"/>
    <w:rsid w:val="00647866"/>
    <w:rsid w:val="00665003"/>
    <w:rsid w:val="006A2AD0"/>
    <w:rsid w:val="006C2375"/>
    <w:rsid w:val="006D4ECC"/>
    <w:rsid w:val="00722258"/>
    <w:rsid w:val="007243E5"/>
    <w:rsid w:val="0075145C"/>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DE7576"/>
  <w15:chartTrackingRefBased/>
  <w15:docId w15:val="{FC7790DB-71BF-42F5-A74E-07F38EB6E7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qFormat="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iPriority="0"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iPriority="0"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0" w:unhideWhenUsed="1" w:qFormat="1"/>
    <w:lsdException w:name="Subtle Reference" w:semiHidden="1" w:uiPriority="31" w:unhideWhenUsed="1" w:qFormat="1"/>
    <w:lsdException w:name="Intense Reference" w:semiHidden="1" w:unhideWhenUsed="1" w:qFormat="1"/>
    <w:lsdException w:name="Book Title" w:semiHidden="1" w:uiPriority="0" w:unhideWhenUsed="1" w:qFormat="1"/>
    <w:lsdException w:name="Bibliography" w:semiHidden="1"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35F20"/>
    <w:rPr>
      <w:rFonts w:ascii="Calibri" w:hAnsi="Calibri" w:cs="Calibri"/>
    </w:rPr>
  </w:style>
  <w:style w:type="paragraph" w:styleId="Heading1">
    <w:name w:val="heading 1"/>
    <w:aliases w:val="Pocket,Block Name,Heading 1 Char1,ALEX,Heading 1 Char Char,Heading 1 Char Char Char Char,Header Char Char Char Char Char,Heading 1 Char Char Char Char Char Char,Header 1 Char,AHeading 1,F2 - Heading 1,Brief - Heading 1,Block Header"/>
    <w:basedOn w:val="Normal"/>
    <w:next w:val="Normal"/>
    <w:link w:val="Heading1Char"/>
    <w:qFormat/>
    <w:rsid w:val="00635F2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1"/>
    <w:unhideWhenUsed/>
    <w:qFormat/>
    <w:rsid w:val="00635F2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2"/>
    <w:unhideWhenUsed/>
    <w:qFormat/>
    <w:rsid w:val="00635F2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
    <w:basedOn w:val="Normal"/>
    <w:next w:val="Normal"/>
    <w:link w:val="Heading4Char"/>
    <w:uiPriority w:val="3"/>
    <w:unhideWhenUsed/>
    <w:qFormat/>
    <w:rsid w:val="00635F20"/>
    <w:pPr>
      <w:keepNext/>
      <w:keepLines/>
      <w:spacing w:before="40" w:after="0"/>
      <w:outlineLvl w:val="3"/>
    </w:pPr>
    <w:rPr>
      <w:rFonts w:eastAsiaTheme="majorEastAsia" w:cstheme="majorBidi"/>
      <w:b/>
      <w:iCs/>
      <w:sz w:val="26"/>
    </w:rPr>
  </w:style>
  <w:style w:type="paragraph" w:styleId="Heading5">
    <w:name w:val="heading 5"/>
    <w:aliases w:val="Blocks"/>
    <w:basedOn w:val="Normal"/>
    <w:next w:val="Normal"/>
    <w:link w:val="Heading5Char"/>
    <w:uiPriority w:val="9"/>
    <w:unhideWhenUsed/>
    <w:qFormat/>
    <w:rsid w:val="00635F20"/>
    <w:pPr>
      <w:keepNext/>
      <w:keepLines/>
      <w:spacing w:before="40" w:after="0" w:line="256" w:lineRule="auto"/>
      <w:outlineLvl w:val="4"/>
    </w:pPr>
    <w:rPr>
      <w:rFonts w:asciiTheme="majorHAnsi" w:eastAsiaTheme="majorEastAsia" w:hAnsiTheme="majorHAnsi" w:cstheme="majorBidi"/>
      <w:color w:val="2E74B5" w:themeColor="accent1" w:themeShade="BF"/>
    </w:rPr>
  </w:style>
  <w:style w:type="paragraph" w:styleId="Heading6">
    <w:name w:val="heading 6"/>
    <w:aliases w:val="Title (no index)"/>
    <w:basedOn w:val="Normal"/>
    <w:next w:val="Normal"/>
    <w:link w:val="Heading6Char"/>
    <w:uiPriority w:val="9"/>
    <w:unhideWhenUsed/>
    <w:qFormat/>
    <w:rsid w:val="00635F20"/>
    <w:pPr>
      <w:keepNext/>
      <w:keepLines/>
      <w:spacing w:before="40" w:after="0" w:line="256" w:lineRule="auto"/>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nhideWhenUsed/>
    <w:qFormat/>
    <w:rsid w:val="00635F20"/>
    <w:pPr>
      <w:keepNext/>
      <w:keepLines/>
      <w:spacing w:before="200" w:after="0" w:line="240" w:lineRule="auto"/>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635F20"/>
    <w:pPr>
      <w:keepNext/>
      <w:keepLines/>
      <w:spacing w:before="200" w:after="0" w:line="240" w:lineRule="auto"/>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nhideWhenUsed/>
    <w:qFormat/>
    <w:rsid w:val="00635F20"/>
    <w:pPr>
      <w:keepNext/>
      <w:keepLines/>
      <w:spacing w:before="200" w:after="0" w:line="240" w:lineRule="auto"/>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rsid w:val="00635F2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35F20"/>
  </w:style>
  <w:style w:type="character" w:customStyle="1" w:styleId="Heading1Char">
    <w:name w:val="Heading 1 Char"/>
    <w:aliases w:val="Pocket Char,Block Name Char,Heading 1 Char1 Char,ALEX Char,Heading 1 Char Char Char,Heading 1 Char Char Char Char Char,Header Char Char Char Char Char Char,Heading 1 Char Char Char Char Char Char Char,Header 1 Char Char,AHeading 1 Char"/>
    <w:basedOn w:val="DefaultParagraphFont"/>
    <w:link w:val="Heading1"/>
    <w:rsid w:val="00635F20"/>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635F20"/>
    <w:rPr>
      <w:rFonts w:ascii="Calibri" w:eastAsiaTheme="majorEastAsia" w:hAnsi="Calibri" w:cstheme="majorBidi"/>
      <w:b/>
      <w:sz w:val="44"/>
      <w:szCs w:val="26"/>
      <w:u w:val="double"/>
    </w:rPr>
  </w:style>
  <w:style w:type="character" w:customStyle="1" w:styleId="Heading3Char">
    <w:name w:val="Heading 3 Char"/>
    <w:aliases w:val="Block Char,Char Char7,Char Char Char,Char Char Char Char Char Char Char Char,Heading 3 Char Char Char,Char1 Char Char,Char1 Char + Left:  2.54 cm Char,First line:  0 Heading 3 Char,First line:  0 cm Char,CD Underline Char,3: Cite Char"/>
    <w:basedOn w:val="DefaultParagraphFont"/>
    <w:link w:val="Heading3"/>
    <w:uiPriority w:val="2"/>
    <w:rsid w:val="00635F20"/>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3"/>
    <w:rsid w:val="00635F20"/>
    <w:rPr>
      <w:rFonts w:ascii="Calibri" w:eastAsiaTheme="majorEastAsia" w:hAnsi="Calibri" w:cstheme="majorBidi"/>
      <w:b/>
      <w:iCs/>
      <w:sz w:val="26"/>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
    <w:basedOn w:val="DefaultParagraphFont"/>
    <w:link w:val="textbold"/>
    <w:uiPriority w:val="7"/>
    <w:qFormat/>
    <w:rsid w:val="00635F20"/>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
    <w:basedOn w:val="DefaultParagraphFont"/>
    <w:uiPriority w:val="5"/>
    <w:qFormat/>
    <w:rsid w:val="00635F20"/>
    <w:rPr>
      <w:b/>
      <w:bCs/>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6"/>
    <w:qFormat/>
    <w:rsid w:val="00635F20"/>
    <w:rPr>
      <w:b/>
      <w:sz w:val="24"/>
      <w:u w:val="singl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635F20"/>
    <w:rPr>
      <w:color w:val="auto"/>
      <w:u w:val="none"/>
    </w:rPr>
  </w:style>
  <w:style w:type="character" w:styleId="FollowedHyperlink">
    <w:name w:val="FollowedHyperlink"/>
    <w:basedOn w:val="DefaultParagraphFont"/>
    <w:uiPriority w:val="99"/>
    <w:unhideWhenUsed/>
    <w:rsid w:val="00635F20"/>
    <w:rPr>
      <w:color w:val="auto"/>
      <w:u w:val="none"/>
    </w:rPr>
  </w:style>
  <w:style w:type="character" w:customStyle="1" w:styleId="Heading5Char">
    <w:name w:val="Heading 5 Char"/>
    <w:aliases w:val="Blocks Char"/>
    <w:basedOn w:val="DefaultParagraphFont"/>
    <w:link w:val="Heading5"/>
    <w:uiPriority w:val="9"/>
    <w:rsid w:val="00635F20"/>
    <w:rPr>
      <w:rFonts w:asciiTheme="majorHAnsi" w:eastAsiaTheme="majorEastAsia" w:hAnsiTheme="majorHAnsi" w:cstheme="majorBidi"/>
      <w:color w:val="2E74B5" w:themeColor="accent1" w:themeShade="BF"/>
    </w:rPr>
  </w:style>
  <w:style w:type="character" w:customStyle="1" w:styleId="Heading6Char">
    <w:name w:val="Heading 6 Char"/>
    <w:aliases w:val="Title (no index) Char"/>
    <w:basedOn w:val="DefaultParagraphFont"/>
    <w:link w:val="Heading6"/>
    <w:uiPriority w:val="9"/>
    <w:rsid w:val="00635F20"/>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rsid w:val="00635F2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635F20"/>
    <w:rPr>
      <w:rFonts w:asciiTheme="majorHAnsi" w:eastAsiaTheme="majorEastAsia" w:hAnsiTheme="majorHAnsi" w:cstheme="majorBidi"/>
      <w:color w:val="404040" w:themeColor="text1" w:themeTint="BF"/>
      <w:szCs w:val="20"/>
    </w:rPr>
  </w:style>
  <w:style w:type="character" w:customStyle="1" w:styleId="Heading9Char">
    <w:name w:val="Heading 9 Char"/>
    <w:basedOn w:val="DefaultParagraphFont"/>
    <w:link w:val="Heading9"/>
    <w:rsid w:val="00635F20"/>
    <w:rPr>
      <w:rFonts w:asciiTheme="majorHAnsi" w:eastAsiaTheme="majorEastAsia" w:hAnsiTheme="majorHAnsi" w:cstheme="majorBidi"/>
      <w:i/>
      <w:iCs/>
      <w:color w:val="404040" w:themeColor="text1" w:themeTint="BF"/>
      <w:szCs w:val="20"/>
    </w:rPr>
  </w:style>
  <w:style w:type="paragraph" w:styleId="DocumentMap">
    <w:name w:val="Document Map"/>
    <w:basedOn w:val="Normal"/>
    <w:link w:val="DocumentMapChar"/>
    <w:uiPriority w:val="99"/>
    <w:unhideWhenUsed/>
    <w:rsid w:val="00635F2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635F20"/>
    <w:rPr>
      <w:rFonts w:ascii="Lucida Grande" w:hAnsi="Lucida Grande" w:cs="Lucida Grande"/>
      <w:sz w:val="24"/>
    </w:rPr>
  </w:style>
  <w:style w:type="character" w:styleId="UnresolvedMention">
    <w:name w:val="Unresolved Mention"/>
    <w:basedOn w:val="DefaultParagraphFont"/>
    <w:uiPriority w:val="99"/>
    <w:unhideWhenUsed/>
    <w:rsid w:val="00635F20"/>
    <w:rPr>
      <w:color w:val="605E5C"/>
      <w:shd w:val="clear" w:color="auto" w:fill="E1DFDD"/>
    </w:rPr>
  </w:style>
  <w:style w:type="paragraph" w:customStyle="1" w:styleId="textbold">
    <w:name w:val="text bold"/>
    <w:basedOn w:val="Normal"/>
    <w:link w:val="Emphasis"/>
    <w:uiPriority w:val="7"/>
    <w:qFormat/>
    <w:rsid w:val="00635F20"/>
    <w:pPr>
      <w:widowControl w:val="0"/>
      <w:spacing w:line="240" w:lineRule="auto"/>
      <w:ind w:left="720"/>
      <w:jc w:val="both"/>
    </w:pPr>
    <w:rPr>
      <w:b/>
      <w:iCs/>
      <w:u w:val="single"/>
    </w:rPr>
  </w:style>
  <w:style w:type="paragraph" w:customStyle="1" w:styleId="Card">
    <w:name w:val="Card"/>
    <w:aliases w:val="card,Medium Grid 21,No Spacing111111,No Spacing31,No Spacing22,No Spacing3,tag,Dont use,No Spacing41,No Spacing111112,Note Level 2,Tags,No Spacing23,tags,nonunderlined,No Spacing1111,Debate Text,No Spacing11,No Spacing111,No Spacing2,Read stuff"/>
    <w:basedOn w:val="Heading1"/>
    <w:link w:val="Hyperlink"/>
    <w:autoRedefine/>
    <w:uiPriority w:val="99"/>
    <w:qFormat/>
    <w:rsid w:val="00635F2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NoSpacing">
    <w:name w:val="No Spacing"/>
    <w:aliases w:val="Card Format,DDI Tag,Tag Title,No Spacing6,No Spacing tnr,ClearFormatting,Hidden Block Title,No Spacing311,No Spacing51,No Spacing8,Dont u,No Spacing1111111,Small Text,Note Level 21,Clear,No Spacing11211,No Spacing13"/>
    <w:basedOn w:val="Heading1"/>
    <w:autoRedefine/>
    <w:uiPriority w:val="99"/>
    <w:qFormat/>
    <w:rsid w:val="00635F20"/>
    <w:pPr>
      <w:keepNext w:val="0"/>
      <w:keepLines w:val="0"/>
      <w:pageBreakBefore w:val="0"/>
      <w:pBdr>
        <w:top w:val="none" w:sz="0" w:space="0" w:color="auto"/>
        <w:left w:val="none" w:sz="0" w:space="0" w:color="auto"/>
        <w:bottom w:val="none" w:sz="0" w:space="0" w:color="auto"/>
        <w:right w:val="none" w:sz="0" w:space="0" w:color="auto"/>
      </w:pBdr>
      <w:spacing w:before="0" w:line="252" w:lineRule="auto"/>
      <w:jc w:val="left"/>
      <w:outlineLvl w:val="9"/>
    </w:pPr>
    <w:rPr>
      <w:rFonts w:asciiTheme="minorHAnsi" w:eastAsiaTheme="minorEastAsia" w:hAnsiTheme="minorHAnsi" w:cstheme="minorBidi"/>
      <w:b w:val="0"/>
      <w:sz w:val="24"/>
      <w:szCs w:val="24"/>
    </w:rPr>
  </w:style>
  <w:style w:type="paragraph" w:styleId="HTMLAddress">
    <w:name w:val="HTML Address"/>
    <w:basedOn w:val="Normal"/>
    <w:link w:val="HTMLAddressChar"/>
    <w:uiPriority w:val="99"/>
    <w:unhideWhenUsed/>
    <w:rsid w:val="00635F20"/>
    <w:pPr>
      <w:spacing w:after="0" w:line="240" w:lineRule="auto"/>
    </w:pPr>
    <w:rPr>
      <w:i/>
      <w:iCs/>
    </w:rPr>
  </w:style>
  <w:style w:type="character" w:customStyle="1" w:styleId="HTMLAddressChar">
    <w:name w:val="HTML Address Char"/>
    <w:basedOn w:val="DefaultParagraphFont"/>
    <w:link w:val="HTMLAddress"/>
    <w:uiPriority w:val="99"/>
    <w:rsid w:val="00635F20"/>
    <w:rPr>
      <w:rFonts w:ascii="Calibri" w:hAnsi="Calibri" w:cs="Calibri"/>
      <w:i/>
      <w:iCs/>
    </w:rPr>
  </w:style>
  <w:style w:type="character" w:customStyle="1" w:styleId="Heading1Char2">
    <w:name w:val="Heading 1 Char2"/>
    <w:aliases w:val="Pocket Char1,Block Name Char1,Heading 1 Char1 Char1,ALEX Char1,Heading 1 Char Char Char1,Heading 1 Char Char Char Char Char1,Header Char Char Char Char Char Char1,Heading 1 Char Char Char Char Char Char Char1,Header 1 Char Char1"/>
    <w:basedOn w:val="DefaultParagraphFont"/>
    <w:rsid w:val="00635F20"/>
    <w:rPr>
      <w:rFonts w:asciiTheme="majorHAnsi" w:eastAsiaTheme="majorEastAsia" w:hAnsiTheme="majorHAnsi" w:cstheme="majorBidi"/>
      <w:color w:val="2E74B5" w:themeColor="accent1" w:themeShade="BF"/>
      <w:sz w:val="32"/>
      <w:szCs w:val="32"/>
    </w:rPr>
  </w:style>
  <w:style w:type="character" w:customStyle="1" w:styleId="Heading5Char1">
    <w:name w:val="Heading 5 Char1"/>
    <w:aliases w:val="Blocks Char1,Text Char1"/>
    <w:basedOn w:val="DefaultParagraphFont"/>
    <w:semiHidden/>
    <w:rsid w:val="00635F20"/>
    <w:rPr>
      <w:rFonts w:asciiTheme="majorHAnsi" w:eastAsiaTheme="majorEastAsia" w:hAnsiTheme="majorHAnsi" w:cstheme="majorBidi" w:hint="default"/>
      <w:color w:val="1F4D78" w:themeColor="accent1" w:themeShade="7F"/>
      <w:sz w:val="22"/>
      <w:szCs w:val="22"/>
    </w:rPr>
  </w:style>
  <w:style w:type="character" w:customStyle="1" w:styleId="Heading6Char1">
    <w:name w:val="Heading 6 Char1"/>
    <w:aliases w:val="Title (no index) Char1"/>
    <w:basedOn w:val="DefaultParagraphFont"/>
    <w:uiPriority w:val="9"/>
    <w:semiHidden/>
    <w:rsid w:val="00635F20"/>
    <w:rPr>
      <w:rFonts w:asciiTheme="majorHAnsi" w:eastAsiaTheme="majorEastAsia" w:hAnsiTheme="majorHAnsi" w:cstheme="majorBidi" w:hint="default"/>
      <w:color w:val="1F4D78" w:themeColor="accent1" w:themeShade="7F"/>
      <w:sz w:val="22"/>
      <w:szCs w:val="22"/>
    </w:rPr>
  </w:style>
  <w:style w:type="paragraph" w:styleId="HTMLPreformatted">
    <w:name w:val="HTML Preformatted"/>
    <w:basedOn w:val="Normal"/>
    <w:link w:val="HTMLPreformattedChar"/>
    <w:unhideWhenUsed/>
    <w:rsid w:val="00635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Times New Roman" w:hAnsi="Arial Unicode MS" w:cs="Courier New"/>
      <w:szCs w:val="20"/>
    </w:rPr>
  </w:style>
  <w:style w:type="character" w:customStyle="1" w:styleId="HTMLPreformattedChar">
    <w:name w:val="HTML Preformatted Char"/>
    <w:basedOn w:val="DefaultParagraphFont"/>
    <w:link w:val="HTMLPreformatted"/>
    <w:rsid w:val="00635F20"/>
    <w:rPr>
      <w:rFonts w:ascii="Arial Unicode MS" w:eastAsia="Times New Roman" w:hAnsi="Arial Unicode MS" w:cs="Courier New"/>
      <w:szCs w:val="20"/>
    </w:rPr>
  </w:style>
  <w:style w:type="character" w:styleId="HTMLTypewriter">
    <w:name w:val="HTML Typewriter"/>
    <w:basedOn w:val="DefaultParagraphFont"/>
    <w:unhideWhenUsed/>
    <w:rsid w:val="00635F20"/>
    <w:rPr>
      <w:rFonts w:ascii="Consolas" w:eastAsia="Times New Roman" w:hAnsi="Consolas" w:cs="Consolas" w:hint="default"/>
      <w:sz w:val="20"/>
      <w:szCs w:val="20"/>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locked/>
    <w:rsid w:val="00635F20"/>
    <w:rPr>
      <w:rFonts w:ascii="Times New Roman" w:eastAsia="Times New Roman" w:hAnsi="Times New Roman" w:cs="Times New Roman"/>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Heading1"/>
    <w:next w:val="Normal"/>
    <w:link w:val="NormalWebChar"/>
    <w:autoRedefine/>
    <w:uiPriority w:val="99"/>
    <w:unhideWhenUsed/>
    <w:qFormat/>
    <w:rsid w:val="00635F20"/>
    <w:pPr>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imes New Roman" w:eastAsia="Times New Roman" w:hAnsi="Times New Roman" w:cs="Times New Roman"/>
      <w:b w:val="0"/>
      <w:sz w:val="22"/>
      <w:szCs w:val="22"/>
    </w:rPr>
  </w:style>
  <w:style w:type="paragraph" w:styleId="TOC1">
    <w:name w:val="toc 1"/>
    <w:aliases w:val="Index Basic"/>
    <w:basedOn w:val="Normal"/>
    <w:next w:val="Normal"/>
    <w:autoRedefine/>
    <w:unhideWhenUsed/>
    <w:qFormat/>
    <w:rsid w:val="00635F20"/>
    <w:pPr>
      <w:spacing w:after="0" w:line="240" w:lineRule="auto"/>
    </w:pPr>
    <w:rPr>
      <w:rFonts w:ascii="Times New Roman" w:eastAsia="Calibri" w:hAnsi="Times New Roman" w:cs="Times New Roman"/>
    </w:rPr>
  </w:style>
  <w:style w:type="character" w:customStyle="1" w:styleId="FootnoteTextChar">
    <w:name w:val="Footnote Text Char"/>
    <w:basedOn w:val="DefaultParagraphFont"/>
    <w:link w:val="FootnoteText"/>
    <w:uiPriority w:val="99"/>
    <w:locked/>
    <w:rsid w:val="00635F20"/>
    <w:rPr>
      <w:rFonts w:ascii="Calibri" w:hAnsi="Calibri" w:cs="Calibri"/>
      <w:sz w:val="16"/>
      <w:szCs w:val="20"/>
    </w:rPr>
  </w:style>
  <w:style w:type="character" w:customStyle="1" w:styleId="CommentTextChar">
    <w:name w:val="Comment Text Char"/>
    <w:basedOn w:val="DefaultParagraphFont"/>
    <w:link w:val="CommentText"/>
    <w:uiPriority w:val="99"/>
    <w:locked/>
    <w:rsid w:val="00635F20"/>
    <w:rPr>
      <w:rFonts w:ascii="Calibri" w:hAnsi="Calibri" w:cs="Calibri"/>
      <w:sz w:val="16"/>
      <w:szCs w:val="20"/>
    </w:rPr>
  </w:style>
  <w:style w:type="character" w:customStyle="1" w:styleId="HeaderChar">
    <w:name w:val="Header Char"/>
    <w:aliases w:val="Header 1 Char2,Char2 Char,Header Char Char Char1,Block Char Char Char,Header Char1 Char Char,Header Char Char Char Char,Header Char Char1 Char Char,Header Char1 Char Char Char Char,Header Char Char1 Char Char Char Char,HeaderOld Char1"/>
    <w:basedOn w:val="DefaultParagraphFont"/>
    <w:link w:val="Header"/>
    <w:uiPriority w:val="99"/>
    <w:locked/>
    <w:rsid w:val="00635F20"/>
    <w:rPr>
      <w:rFonts w:ascii="Calibri" w:hAnsi="Calibri" w:cs="Calibri"/>
      <w:sz w:val="16"/>
    </w:rPr>
  </w:style>
  <w:style w:type="paragraph" w:styleId="Header">
    <w:name w:val="header"/>
    <w:aliases w:val="Header 1,Char2,Header Char Char,Block Char Char,Header Char1 Char,Header Char Char Char,Header Char Char1 Char,Header Char1 Char Char Char,Header Char Char1 Char Char Char,Header Char1 Char Char1 Char Char Char,HeaderOld,Header Char2, Char2"/>
    <w:basedOn w:val="Normal"/>
    <w:link w:val="HeaderChar"/>
    <w:uiPriority w:val="99"/>
    <w:unhideWhenUsed/>
    <w:qFormat/>
    <w:rsid w:val="00635F20"/>
    <w:pPr>
      <w:tabs>
        <w:tab w:val="center" w:pos="4680"/>
        <w:tab w:val="right" w:pos="9360"/>
      </w:tabs>
      <w:spacing w:after="0" w:line="240" w:lineRule="auto"/>
    </w:pPr>
    <w:rPr>
      <w:sz w:val="16"/>
    </w:rPr>
  </w:style>
  <w:style w:type="character" w:customStyle="1" w:styleId="HeaderChar1">
    <w:name w:val="Header Char1"/>
    <w:aliases w:val="Header 1 Char1,Char2 Char1,Header Char Char Char2,Block Char Char Char1,Header Char1 Char Char1,Header Char Char Char Char1,Header Char Char1 Char Char1,Header Char1 Char Char Char Char1,Header Char Char1 Char Char Char Char1,HeaderOld Char"/>
    <w:basedOn w:val="DefaultParagraphFont"/>
    <w:uiPriority w:val="99"/>
    <w:rsid w:val="00635F20"/>
    <w:rPr>
      <w:rFonts w:ascii="Calibri" w:hAnsi="Calibri" w:cs="Calibri"/>
    </w:rPr>
  </w:style>
  <w:style w:type="character" w:customStyle="1" w:styleId="FooterChar">
    <w:name w:val="Footer Char"/>
    <w:basedOn w:val="DefaultParagraphFont"/>
    <w:link w:val="Footer"/>
    <w:uiPriority w:val="99"/>
    <w:locked/>
    <w:rsid w:val="00635F20"/>
    <w:rPr>
      <w:rFonts w:ascii="Calibri" w:hAnsi="Calibri" w:cs="Calibri"/>
      <w:sz w:val="16"/>
    </w:rPr>
  </w:style>
  <w:style w:type="paragraph" w:styleId="Index1">
    <w:name w:val="index 1"/>
    <w:basedOn w:val="Normal"/>
    <w:next w:val="Normal"/>
    <w:autoRedefine/>
    <w:unhideWhenUsed/>
    <w:rsid w:val="00635F20"/>
    <w:pPr>
      <w:spacing w:after="0" w:line="240" w:lineRule="auto"/>
      <w:ind w:left="220" w:hanging="220"/>
    </w:pPr>
  </w:style>
  <w:style w:type="paragraph" w:styleId="Caption">
    <w:name w:val="caption"/>
    <w:aliases w:val="caption"/>
    <w:basedOn w:val="Normal"/>
    <w:unhideWhenUsed/>
    <w:qFormat/>
    <w:rsid w:val="00635F20"/>
    <w:pPr>
      <w:widowControl w:val="0"/>
      <w:suppressLineNumbers/>
      <w:suppressAutoHyphens/>
      <w:spacing w:before="120" w:after="120" w:line="240" w:lineRule="auto"/>
    </w:pPr>
    <w:rPr>
      <w:rFonts w:ascii="Times New Roman" w:eastAsia="Droid Sans Fallback" w:hAnsi="Times New Roman" w:cs="Lohit Hindi"/>
      <w:i/>
      <w:iCs/>
      <w:kern w:val="2"/>
      <w:sz w:val="24"/>
      <w:lang w:eastAsia="zh-CN" w:bidi="hi-IN"/>
    </w:rPr>
  </w:style>
  <w:style w:type="character" w:customStyle="1" w:styleId="EndnoteTextChar1">
    <w:name w:val="Endnote Text Char1"/>
    <w:basedOn w:val="DefaultParagraphFont"/>
    <w:link w:val="EndnoteText"/>
    <w:locked/>
    <w:rsid w:val="00635F20"/>
    <w:rPr>
      <w:rFonts w:ascii="Calibri" w:hAnsi="Calibri" w:cs="Calibri"/>
      <w:sz w:val="16"/>
      <w:szCs w:val="20"/>
    </w:rPr>
  </w:style>
  <w:style w:type="character" w:customStyle="1" w:styleId="MacroTextChar">
    <w:name w:val="Macro Text Char"/>
    <w:basedOn w:val="DefaultParagraphFont"/>
    <w:link w:val="MacroText"/>
    <w:locked/>
    <w:rsid w:val="00635F20"/>
    <w:rPr>
      <w:rFonts w:ascii="Courier New" w:eastAsia="Times New Roman" w:hAnsi="Courier New" w:cs="Courier New"/>
      <w:sz w:val="20"/>
      <w:szCs w:val="20"/>
    </w:rPr>
  </w:style>
  <w:style w:type="paragraph" w:styleId="BodyText">
    <w:name w:val="Body Text"/>
    <w:aliases w:val="BT"/>
    <w:basedOn w:val="Normal"/>
    <w:link w:val="BodyTextChar"/>
    <w:uiPriority w:val="99"/>
    <w:unhideWhenUsed/>
    <w:qFormat/>
    <w:rsid w:val="00635F20"/>
    <w:pPr>
      <w:spacing w:after="120" w:line="256" w:lineRule="auto"/>
    </w:pPr>
  </w:style>
  <w:style w:type="character" w:customStyle="1" w:styleId="BodyTextChar">
    <w:name w:val="Body Text Char"/>
    <w:aliases w:val="BT Char"/>
    <w:basedOn w:val="DefaultParagraphFont"/>
    <w:link w:val="BodyText"/>
    <w:uiPriority w:val="99"/>
    <w:rsid w:val="00635F20"/>
    <w:rPr>
      <w:rFonts w:ascii="Calibri" w:hAnsi="Calibri" w:cs="Calibri"/>
    </w:rPr>
  </w:style>
  <w:style w:type="character" w:customStyle="1" w:styleId="ListBulletChar">
    <w:name w:val="List Bullet Char"/>
    <w:link w:val="ListBullet"/>
    <w:locked/>
    <w:rsid w:val="00635F20"/>
    <w:rPr>
      <w:rFonts w:ascii="Calibri" w:hAnsi="Calibri" w:cs="Calibri"/>
      <w:sz w:val="16"/>
    </w:rPr>
  </w:style>
  <w:style w:type="character" w:customStyle="1" w:styleId="TitleChar">
    <w:name w:val="Title Char"/>
    <w:aliases w:val="Cites and Cards Char,UNDERLINE Char,Bold Underlined Char,title Char,Block Heading Char,Read This Char1,Non Read Text Char1,Debate Normal Char"/>
    <w:link w:val="Title"/>
    <w:uiPriority w:val="6"/>
    <w:qFormat/>
    <w:locked/>
    <w:rsid w:val="00635F20"/>
    <w:rPr>
      <w:rFonts w:ascii="Arial" w:hAnsi="Arial" w:cs="Arial"/>
      <w:bCs/>
      <w:u w:val="single"/>
    </w:rPr>
  </w:style>
  <w:style w:type="paragraph" w:styleId="Title">
    <w:name w:val="Title"/>
    <w:aliases w:val="Cites and Cards,UNDERLINE,Bold Underlined,title,Block Heading,Read This,Non Read Text,Debate Normal"/>
    <w:basedOn w:val="Normal"/>
    <w:next w:val="Normal"/>
    <w:link w:val="TitleChar"/>
    <w:uiPriority w:val="6"/>
    <w:qFormat/>
    <w:rsid w:val="00635F20"/>
    <w:pPr>
      <w:pBdr>
        <w:bottom w:val="single" w:sz="8" w:space="4" w:color="4F81BD"/>
      </w:pBdr>
      <w:spacing w:after="300" w:line="240" w:lineRule="auto"/>
      <w:contextualSpacing/>
    </w:pPr>
    <w:rPr>
      <w:rFonts w:ascii="Arial" w:hAnsi="Arial" w:cs="Arial"/>
      <w:bCs/>
      <w:u w:val="single"/>
    </w:rPr>
  </w:style>
  <w:style w:type="character" w:customStyle="1" w:styleId="TitleChar1">
    <w:name w:val="Title Char1"/>
    <w:aliases w:val="Cites and Cards Char1,UNDERLINE Char1,Bold Underlined Char1,title Char1,Block Heading Char1,Read This Char,Non Read Text Char,Debate Normal Char1,Title Char2"/>
    <w:basedOn w:val="DefaultParagraphFont"/>
    <w:uiPriority w:val="5"/>
    <w:qFormat/>
    <w:rsid w:val="00635F20"/>
    <w:rPr>
      <w:rFonts w:asciiTheme="majorHAnsi" w:eastAsiaTheme="majorEastAsia" w:hAnsiTheme="majorHAnsi" w:cstheme="majorBidi"/>
      <w:spacing w:val="-10"/>
      <w:kern w:val="28"/>
      <w:sz w:val="56"/>
      <w:szCs w:val="56"/>
    </w:rPr>
  </w:style>
  <w:style w:type="character" w:customStyle="1" w:styleId="BodyTextIndentChar">
    <w:name w:val="Body Text Indent Char"/>
    <w:basedOn w:val="DefaultParagraphFont"/>
    <w:link w:val="BodyTextIndent"/>
    <w:locked/>
    <w:rsid w:val="00635F20"/>
    <w:rPr>
      <w:rFonts w:ascii="Calibri" w:eastAsia="Calibri" w:hAnsi="Calibri" w:cs="Calibri"/>
      <w:sz w:val="16"/>
      <w:szCs w:val="20"/>
    </w:rPr>
  </w:style>
  <w:style w:type="character" w:customStyle="1" w:styleId="SubtitleChar">
    <w:name w:val="Subtitle Char"/>
    <w:aliases w:val="Underlined card text Char"/>
    <w:basedOn w:val="DefaultParagraphFont"/>
    <w:link w:val="Subtitle"/>
    <w:uiPriority w:val="99"/>
    <w:locked/>
    <w:rsid w:val="00635F20"/>
    <w:rPr>
      <w:rFonts w:ascii="Calibri" w:hAnsi="Calibri" w:cs="Calibri"/>
      <w:color w:val="5A5A5A" w:themeColor="text1" w:themeTint="A5"/>
      <w:spacing w:val="15"/>
      <w:sz w:val="16"/>
    </w:rPr>
  </w:style>
  <w:style w:type="paragraph" w:styleId="Subtitle">
    <w:name w:val="Subtitle"/>
    <w:aliases w:val="Underlined card text"/>
    <w:basedOn w:val="Normal"/>
    <w:next w:val="Normal"/>
    <w:link w:val="SubtitleChar"/>
    <w:uiPriority w:val="99"/>
    <w:qFormat/>
    <w:rsid w:val="00635F20"/>
    <w:pPr>
      <w:spacing w:line="256" w:lineRule="auto"/>
    </w:pPr>
    <w:rPr>
      <w:color w:val="5A5A5A" w:themeColor="text1" w:themeTint="A5"/>
      <w:spacing w:val="15"/>
      <w:sz w:val="16"/>
    </w:rPr>
  </w:style>
  <w:style w:type="character" w:customStyle="1" w:styleId="SubtitleChar1">
    <w:name w:val="Subtitle Char1"/>
    <w:aliases w:val="Underlined card text Char1"/>
    <w:basedOn w:val="DefaultParagraphFont"/>
    <w:uiPriority w:val="99"/>
    <w:rsid w:val="00635F20"/>
    <w:rPr>
      <w:rFonts w:eastAsiaTheme="minorEastAsia"/>
      <w:color w:val="5A5A5A" w:themeColor="text1" w:themeTint="A5"/>
      <w:spacing w:val="15"/>
    </w:rPr>
  </w:style>
  <w:style w:type="character" w:customStyle="1" w:styleId="DateChar">
    <w:name w:val="Date Char"/>
    <w:aliases w:val="date Char"/>
    <w:basedOn w:val="DefaultParagraphFont"/>
    <w:link w:val="Date"/>
    <w:locked/>
    <w:rsid w:val="00635F20"/>
    <w:rPr>
      <w:rFonts w:ascii="Times New Roman" w:eastAsia="Times New Roman" w:hAnsi="Times New Roman" w:cs="Times New Roman"/>
      <w:lang w:val="x-none" w:eastAsia="ar-SA"/>
    </w:rPr>
  </w:style>
  <w:style w:type="paragraph" w:styleId="Date">
    <w:name w:val="Date"/>
    <w:aliases w:val="date"/>
    <w:basedOn w:val="Normal"/>
    <w:next w:val="Normal"/>
    <w:link w:val="DateChar"/>
    <w:unhideWhenUsed/>
    <w:qFormat/>
    <w:rsid w:val="00635F20"/>
    <w:pPr>
      <w:suppressAutoHyphens/>
      <w:spacing w:after="0" w:line="240" w:lineRule="auto"/>
    </w:pPr>
    <w:rPr>
      <w:rFonts w:ascii="Times New Roman" w:eastAsia="Times New Roman" w:hAnsi="Times New Roman" w:cs="Times New Roman"/>
      <w:lang w:val="x-none" w:eastAsia="ar-SA"/>
    </w:rPr>
  </w:style>
  <w:style w:type="character" w:customStyle="1" w:styleId="DateChar1">
    <w:name w:val="Date Char1"/>
    <w:aliases w:val="date Char1"/>
    <w:basedOn w:val="DefaultParagraphFont"/>
    <w:rsid w:val="00635F20"/>
    <w:rPr>
      <w:rFonts w:ascii="Calibri" w:hAnsi="Calibri" w:cs="Calibri"/>
    </w:rPr>
  </w:style>
  <w:style w:type="character" w:customStyle="1" w:styleId="BodyTextFirstIndentChar1">
    <w:name w:val="Body Text First Indent Char1"/>
    <w:basedOn w:val="BodyTextChar"/>
    <w:link w:val="BodyTextFirstIndent"/>
    <w:locked/>
    <w:rsid w:val="00635F20"/>
    <w:rPr>
      <w:rFonts w:ascii="Georgia" w:hAnsi="Georgia" w:cs="Calibri"/>
      <w:sz w:val="16"/>
    </w:rPr>
  </w:style>
  <w:style w:type="character" w:customStyle="1" w:styleId="BodyText2Char">
    <w:name w:val="Body Text 2 Char"/>
    <w:basedOn w:val="DefaultParagraphFont"/>
    <w:link w:val="BodyText2"/>
    <w:uiPriority w:val="99"/>
    <w:locked/>
    <w:rsid w:val="00635F20"/>
    <w:rPr>
      <w:rFonts w:ascii="Calibri" w:eastAsia="Times New Roman" w:hAnsi="Calibri" w:cs="Calibri"/>
      <w:b/>
      <w:sz w:val="16"/>
      <w:szCs w:val="20"/>
    </w:rPr>
  </w:style>
  <w:style w:type="character" w:customStyle="1" w:styleId="BodyText3Char">
    <w:name w:val="Body Text 3 Char"/>
    <w:basedOn w:val="DefaultParagraphFont"/>
    <w:link w:val="BodyText3"/>
    <w:locked/>
    <w:rsid w:val="00635F20"/>
    <w:rPr>
      <w:rFonts w:ascii="Calibri" w:eastAsia="Calibri" w:hAnsi="Calibri" w:cs="Calibri"/>
      <w:bCs/>
      <w:color w:val="000000"/>
      <w:sz w:val="16"/>
    </w:rPr>
  </w:style>
  <w:style w:type="character" w:customStyle="1" w:styleId="BodyTextIndent2Char1">
    <w:name w:val="Body Text Indent 2 Char1"/>
    <w:basedOn w:val="DefaultParagraphFont"/>
    <w:link w:val="BodyTextIndent2"/>
    <w:locked/>
    <w:rsid w:val="00635F20"/>
    <w:rPr>
      <w:rFonts w:ascii="Calibri" w:hAnsi="Calibri" w:cs="Calibri"/>
      <w:sz w:val="16"/>
    </w:rPr>
  </w:style>
  <w:style w:type="character" w:customStyle="1" w:styleId="BodyTextIndent3Char1">
    <w:name w:val="Body Text Indent 3 Char1"/>
    <w:basedOn w:val="DefaultParagraphFont"/>
    <w:link w:val="BodyTextIndent3"/>
    <w:uiPriority w:val="99"/>
    <w:locked/>
    <w:rsid w:val="00635F20"/>
    <w:rPr>
      <w:rFonts w:ascii="Calibri" w:hAnsi="Calibri" w:cs="Calibri"/>
      <w:sz w:val="16"/>
      <w:szCs w:val="16"/>
    </w:rPr>
  </w:style>
  <w:style w:type="character" w:customStyle="1" w:styleId="PlainTextChar">
    <w:name w:val="Plain Text Char"/>
    <w:basedOn w:val="DefaultParagraphFont"/>
    <w:link w:val="PlainText"/>
    <w:locked/>
    <w:rsid w:val="00635F20"/>
    <w:rPr>
      <w:rFonts w:ascii="Courier New" w:eastAsia="Calibri" w:hAnsi="Courier New" w:cs="Calibri"/>
      <w:sz w:val="16"/>
      <w:szCs w:val="20"/>
    </w:rPr>
  </w:style>
  <w:style w:type="paragraph" w:styleId="CommentText">
    <w:name w:val="annotation text"/>
    <w:basedOn w:val="Normal"/>
    <w:link w:val="CommentTextChar"/>
    <w:uiPriority w:val="99"/>
    <w:unhideWhenUsed/>
    <w:rsid w:val="00635F20"/>
    <w:pPr>
      <w:spacing w:line="256" w:lineRule="auto"/>
    </w:pPr>
    <w:rPr>
      <w:sz w:val="16"/>
      <w:szCs w:val="20"/>
    </w:rPr>
  </w:style>
  <w:style w:type="character" w:customStyle="1" w:styleId="CommentTextChar1">
    <w:name w:val="Comment Text Char1"/>
    <w:basedOn w:val="DefaultParagraphFont"/>
    <w:uiPriority w:val="99"/>
    <w:rsid w:val="00635F20"/>
    <w:rPr>
      <w:rFonts w:ascii="Calibri" w:hAnsi="Calibri" w:cs="Calibri"/>
      <w:sz w:val="20"/>
      <w:szCs w:val="20"/>
    </w:rPr>
  </w:style>
  <w:style w:type="character" w:customStyle="1" w:styleId="CommentSubjectChar">
    <w:name w:val="Comment Subject Char"/>
    <w:basedOn w:val="CommentTextChar"/>
    <w:link w:val="CommentSubject"/>
    <w:uiPriority w:val="99"/>
    <w:locked/>
    <w:rsid w:val="00635F20"/>
    <w:rPr>
      <w:rFonts w:ascii="Calibri" w:hAnsi="Calibri" w:cs="Calibri"/>
      <w:b/>
      <w:bCs/>
      <w:sz w:val="16"/>
      <w:szCs w:val="20"/>
    </w:rPr>
  </w:style>
  <w:style w:type="character" w:customStyle="1" w:styleId="BalloonTextChar">
    <w:name w:val="Balloon Text Char"/>
    <w:basedOn w:val="DefaultParagraphFont"/>
    <w:link w:val="BalloonText"/>
    <w:uiPriority w:val="99"/>
    <w:locked/>
    <w:rsid w:val="00635F20"/>
    <w:rPr>
      <w:rFonts w:ascii="Segoe UI" w:hAnsi="Segoe UI" w:cs="Segoe UI"/>
      <w:sz w:val="18"/>
      <w:szCs w:val="18"/>
    </w:rPr>
  </w:style>
  <w:style w:type="paragraph" w:styleId="ListParagraph">
    <w:name w:val="List Paragraph"/>
    <w:aliases w:val="6 font"/>
    <w:basedOn w:val="Normal"/>
    <w:uiPriority w:val="99"/>
    <w:qFormat/>
    <w:rsid w:val="00635F20"/>
    <w:pPr>
      <w:spacing w:line="256" w:lineRule="auto"/>
      <w:ind w:left="720"/>
      <w:contextualSpacing/>
    </w:pPr>
  </w:style>
  <w:style w:type="paragraph" w:customStyle="1" w:styleId="msolistparagraphcxspfirst">
    <w:name w:val="msolistparagraphcxspfirst"/>
    <w:basedOn w:val="Normal"/>
    <w:uiPriority w:val="99"/>
    <w:qFormat/>
    <w:rsid w:val="00635F20"/>
    <w:pPr>
      <w:spacing w:before="100" w:beforeAutospacing="1" w:after="100" w:afterAutospacing="1" w:line="240" w:lineRule="auto"/>
    </w:pPr>
    <w:rPr>
      <w:rFonts w:eastAsia="Times New Roman"/>
      <w:sz w:val="24"/>
    </w:rPr>
  </w:style>
  <w:style w:type="paragraph" w:customStyle="1" w:styleId="msolistparagraphcxsplast">
    <w:name w:val="msolistparagraphcxsplast"/>
    <w:basedOn w:val="Normal"/>
    <w:qFormat/>
    <w:rsid w:val="00635F20"/>
    <w:pPr>
      <w:spacing w:before="100" w:beforeAutospacing="1" w:after="100" w:afterAutospacing="1" w:line="240" w:lineRule="auto"/>
    </w:pPr>
    <w:rPr>
      <w:rFonts w:eastAsia="Times New Roman"/>
      <w:sz w:val="24"/>
    </w:rPr>
  </w:style>
  <w:style w:type="character" w:customStyle="1" w:styleId="QuoteChar">
    <w:name w:val="Quote Char"/>
    <w:basedOn w:val="DefaultParagraphFont"/>
    <w:link w:val="Quote"/>
    <w:uiPriority w:val="29"/>
    <w:locked/>
    <w:rsid w:val="00635F20"/>
    <w:rPr>
      <w:rFonts w:ascii="Calibri" w:hAnsi="Calibri" w:cs="Calibri"/>
      <w:i/>
      <w:iCs/>
      <w:color w:val="000000" w:themeColor="text1"/>
      <w:sz w:val="16"/>
    </w:rPr>
  </w:style>
  <w:style w:type="paragraph" w:customStyle="1" w:styleId="Emphasis1">
    <w:name w:val="Emphasis1"/>
    <w:basedOn w:val="Normal"/>
    <w:uiPriority w:val="7"/>
    <w:qFormat/>
    <w:rsid w:val="00635F20"/>
    <w:pPr>
      <w:pBdr>
        <w:top w:val="single" w:sz="4" w:space="1" w:color="auto"/>
        <w:left w:val="single" w:sz="4" w:space="4" w:color="auto"/>
        <w:bottom w:val="single" w:sz="4" w:space="1" w:color="auto"/>
        <w:right w:val="single" w:sz="4" w:space="4" w:color="auto"/>
      </w:pBdr>
      <w:spacing w:line="256" w:lineRule="auto"/>
      <w:ind w:left="720"/>
      <w:jc w:val="both"/>
    </w:pPr>
    <w:rPr>
      <w:b/>
      <w:iCs/>
      <w:sz w:val="26"/>
      <w:u w:val="single"/>
    </w:rPr>
  </w:style>
  <w:style w:type="paragraph" w:customStyle="1" w:styleId="o-articlebodytext">
    <w:name w:val="o-articlebody__text"/>
    <w:basedOn w:val="Normal"/>
    <w:qFormat/>
    <w:rsid w:val="00635F20"/>
    <w:pPr>
      <w:spacing w:before="100" w:beforeAutospacing="1" w:after="100" w:afterAutospacing="1" w:line="240" w:lineRule="auto"/>
    </w:pPr>
    <w:rPr>
      <w:rFonts w:ascii="Times New Roman" w:eastAsia="Times New Roman" w:hAnsi="Times New Roman" w:cs="Times New Roman"/>
      <w:sz w:val="24"/>
    </w:rPr>
  </w:style>
  <w:style w:type="paragraph" w:customStyle="1" w:styleId="excerpt">
    <w:name w:val="excerpt"/>
    <w:basedOn w:val="Normal"/>
    <w:qFormat/>
    <w:rsid w:val="00635F20"/>
    <w:pPr>
      <w:spacing w:before="100" w:beforeAutospacing="1" w:after="100" w:afterAutospacing="1" w:line="240" w:lineRule="auto"/>
    </w:pPr>
    <w:rPr>
      <w:rFonts w:ascii="Times New Roman" w:eastAsia="Times New Roman" w:hAnsi="Times New Roman" w:cs="Times New Roman"/>
      <w:sz w:val="24"/>
    </w:rPr>
  </w:style>
  <w:style w:type="paragraph" w:customStyle="1" w:styleId="jh">
    <w:name w:val="jh"/>
    <w:basedOn w:val="Normal"/>
    <w:qFormat/>
    <w:rsid w:val="00635F20"/>
    <w:pPr>
      <w:spacing w:before="100" w:beforeAutospacing="1" w:after="100" w:afterAutospacing="1" w:line="240" w:lineRule="auto"/>
    </w:pPr>
    <w:rPr>
      <w:rFonts w:ascii="Times New Roman" w:eastAsia="Times New Roman" w:hAnsi="Times New Roman" w:cs="Times New Roman"/>
      <w:sz w:val="24"/>
    </w:rPr>
  </w:style>
  <w:style w:type="paragraph" w:customStyle="1" w:styleId="p">
    <w:name w:val="p"/>
    <w:basedOn w:val="Normal"/>
    <w:qFormat/>
    <w:rsid w:val="00635F20"/>
    <w:pPr>
      <w:spacing w:before="100" w:beforeAutospacing="1" w:after="100" w:afterAutospacing="1" w:line="256" w:lineRule="auto"/>
    </w:pPr>
  </w:style>
  <w:style w:type="paragraph" w:customStyle="1" w:styleId="selectionshareable">
    <w:name w:val="selectionshareable"/>
    <w:basedOn w:val="Normal"/>
    <w:uiPriority w:val="99"/>
    <w:qFormat/>
    <w:rsid w:val="00635F20"/>
    <w:pPr>
      <w:spacing w:before="100" w:beforeAutospacing="1" w:after="100" w:afterAutospacing="1" w:line="256" w:lineRule="auto"/>
    </w:pPr>
  </w:style>
  <w:style w:type="paragraph" w:customStyle="1" w:styleId="endmarkenabled">
    <w:name w:val="endmarkenabled"/>
    <w:basedOn w:val="Normal"/>
    <w:qFormat/>
    <w:rsid w:val="00635F20"/>
    <w:pPr>
      <w:spacing w:before="100" w:beforeAutospacing="1" w:after="100" w:afterAutospacing="1" w:line="256" w:lineRule="auto"/>
    </w:pPr>
  </w:style>
  <w:style w:type="paragraph" w:customStyle="1" w:styleId="css-qckjh9">
    <w:name w:val="css-qckjh9"/>
    <w:basedOn w:val="Normal"/>
    <w:qFormat/>
    <w:rsid w:val="00635F20"/>
    <w:pPr>
      <w:spacing w:before="100" w:beforeAutospacing="1" w:after="100" w:afterAutospacing="1" w:line="240" w:lineRule="auto"/>
    </w:pPr>
    <w:rPr>
      <w:rFonts w:ascii="Times New Roman" w:eastAsia="Times New Roman" w:hAnsi="Times New Roman" w:cs="Times New Roman"/>
      <w:sz w:val="24"/>
    </w:rPr>
  </w:style>
  <w:style w:type="paragraph" w:customStyle="1" w:styleId="css-158dogj">
    <w:name w:val="css-158dogj"/>
    <w:basedOn w:val="Normal"/>
    <w:qFormat/>
    <w:rsid w:val="00635F20"/>
    <w:pPr>
      <w:spacing w:before="100" w:beforeAutospacing="1" w:after="100" w:afterAutospacing="1" w:line="240" w:lineRule="auto"/>
    </w:pPr>
    <w:rPr>
      <w:rFonts w:ascii="Times New Roman" w:eastAsia="Times New Roman" w:hAnsi="Times New Roman" w:cs="Times New Roman"/>
      <w:sz w:val="24"/>
    </w:rPr>
  </w:style>
  <w:style w:type="paragraph" w:customStyle="1" w:styleId="css-exrw3m">
    <w:name w:val="css-exrw3m"/>
    <w:basedOn w:val="Normal"/>
    <w:uiPriority w:val="99"/>
    <w:qFormat/>
    <w:rsid w:val="00635F20"/>
    <w:pPr>
      <w:spacing w:before="100" w:beforeAutospacing="1" w:after="100" w:afterAutospacing="1" w:line="240" w:lineRule="auto"/>
    </w:pPr>
    <w:rPr>
      <w:rFonts w:ascii="Times New Roman" w:eastAsia="Times New Roman" w:hAnsi="Times New Roman" w:cs="Times New Roman"/>
      <w:sz w:val="24"/>
    </w:rPr>
  </w:style>
  <w:style w:type="paragraph" w:customStyle="1" w:styleId="t-body-text">
    <w:name w:val="t-body-text"/>
    <w:basedOn w:val="Normal"/>
    <w:uiPriority w:val="99"/>
    <w:qFormat/>
    <w:rsid w:val="00635F20"/>
    <w:pPr>
      <w:spacing w:before="100" w:beforeAutospacing="1" w:after="100" w:afterAutospacing="1" w:line="240" w:lineRule="auto"/>
    </w:pPr>
    <w:rPr>
      <w:rFonts w:ascii="Times New Roman" w:eastAsia="Times New Roman" w:hAnsi="Times New Roman" w:cs="Times New Roman"/>
      <w:sz w:val="24"/>
    </w:rPr>
  </w:style>
  <w:style w:type="paragraph" w:customStyle="1" w:styleId="c-user-cardbio">
    <w:name w:val="c-user-card__bio"/>
    <w:basedOn w:val="Normal"/>
    <w:uiPriority w:val="99"/>
    <w:qFormat/>
    <w:rsid w:val="00635F20"/>
    <w:pPr>
      <w:spacing w:before="100" w:beforeAutospacing="1" w:after="100" w:afterAutospacing="1" w:line="240" w:lineRule="auto"/>
    </w:pPr>
    <w:rPr>
      <w:rFonts w:ascii="Times New Roman" w:eastAsia="Times New Roman" w:hAnsi="Times New Roman" w:cs="Times New Roman"/>
      <w:sz w:val="24"/>
    </w:rPr>
  </w:style>
  <w:style w:type="paragraph" w:customStyle="1" w:styleId="normal1">
    <w:name w:val="normal1"/>
    <w:basedOn w:val="Normal"/>
    <w:qFormat/>
    <w:rsid w:val="00635F20"/>
    <w:pPr>
      <w:spacing w:before="100" w:beforeAutospacing="1" w:after="100" w:afterAutospacing="1" w:line="240" w:lineRule="auto"/>
    </w:pPr>
    <w:rPr>
      <w:rFonts w:ascii="Times New Roman" w:eastAsia="Times New Roman" w:hAnsi="Times New Roman" w:cs="Times New Roman"/>
      <w:sz w:val="24"/>
    </w:rPr>
  </w:style>
  <w:style w:type="character" w:customStyle="1" w:styleId="AnalyticChar">
    <w:name w:val="Analytic Char"/>
    <w:basedOn w:val="DefaultParagraphFont"/>
    <w:link w:val="Analytic"/>
    <w:uiPriority w:val="4"/>
    <w:locked/>
    <w:rsid w:val="00635F20"/>
    <w:rPr>
      <w:rFonts w:ascii="Calibri" w:hAnsi="Calibri" w:cs="Calibri"/>
      <w:color w:val="44546A" w:themeColor="text2"/>
      <w:sz w:val="16"/>
    </w:rPr>
  </w:style>
  <w:style w:type="paragraph" w:customStyle="1" w:styleId="Analytic">
    <w:name w:val="Analytic"/>
    <w:basedOn w:val="Normal"/>
    <w:link w:val="AnalyticChar"/>
    <w:autoRedefine/>
    <w:uiPriority w:val="4"/>
    <w:qFormat/>
    <w:rsid w:val="00635F20"/>
    <w:pPr>
      <w:spacing w:line="256" w:lineRule="auto"/>
    </w:pPr>
    <w:rPr>
      <w:color w:val="44546A" w:themeColor="text2"/>
      <w:sz w:val="1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635F20"/>
    <w:pPr>
      <w:spacing w:after="0" w:line="240" w:lineRule="auto"/>
    </w:pPr>
    <w:rPr>
      <w:b/>
      <w:u w:val="single"/>
    </w:rPr>
  </w:style>
  <w:style w:type="paragraph" w:customStyle="1" w:styleId="Emphasize">
    <w:name w:val="Emphasize"/>
    <w:basedOn w:val="Normal"/>
    <w:uiPriority w:val="7"/>
    <w:qFormat/>
    <w:rsid w:val="00635F20"/>
    <w:pPr>
      <w:pBdr>
        <w:top w:val="single" w:sz="18" w:space="0" w:color="auto"/>
        <w:left w:val="single" w:sz="18" w:space="0" w:color="auto"/>
        <w:bottom w:val="single" w:sz="18" w:space="0" w:color="auto"/>
        <w:right w:val="single" w:sz="18" w:space="0" w:color="auto"/>
      </w:pBdr>
      <w:spacing w:line="254" w:lineRule="auto"/>
      <w:ind w:left="720"/>
      <w:jc w:val="both"/>
    </w:pPr>
    <w:rPr>
      <w:b/>
      <w:iCs/>
      <w:sz w:val="26"/>
      <w:u w:val="single"/>
    </w:rPr>
  </w:style>
  <w:style w:type="character" w:customStyle="1" w:styleId="8MInChar">
    <w:name w:val="8 MIn Char"/>
    <w:basedOn w:val="DefaultParagraphFont"/>
    <w:link w:val="8MIn"/>
    <w:uiPriority w:val="4"/>
    <w:locked/>
    <w:rsid w:val="00635F20"/>
    <w:rPr>
      <w:rFonts w:ascii="Times New Roman" w:eastAsia="Times New Roman" w:hAnsi="Times New Roman" w:cstheme="minorHAnsi"/>
      <w:color w:val="333333"/>
      <w:sz w:val="16"/>
      <w:shd w:val="clear" w:color="auto" w:fill="FFFFFF"/>
    </w:rPr>
  </w:style>
  <w:style w:type="paragraph" w:customStyle="1" w:styleId="8MIn">
    <w:name w:val="8 MIn"/>
    <w:basedOn w:val="Normal"/>
    <w:link w:val="8MInChar"/>
    <w:uiPriority w:val="4"/>
    <w:qFormat/>
    <w:rsid w:val="00635F20"/>
    <w:pPr>
      <w:shd w:val="clear" w:color="auto" w:fill="FFFFFF"/>
      <w:spacing w:before="100" w:beforeAutospacing="1" w:after="100" w:afterAutospacing="1" w:line="240" w:lineRule="auto"/>
    </w:pPr>
    <w:rPr>
      <w:rFonts w:ascii="Times New Roman" w:eastAsia="Times New Roman" w:hAnsi="Times New Roman" w:cstheme="minorHAnsi"/>
      <w:color w:val="333333"/>
      <w:sz w:val="16"/>
    </w:rPr>
  </w:style>
  <w:style w:type="paragraph" w:customStyle="1" w:styleId="slate-paragraph">
    <w:name w:val="slate-paragraph"/>
    <w:basedOn w:val="Normal"/>
    <w:uiPriority w:val="99"/>
    <w:qFormat/>
    <w:rsid w:val="00635F20"/>
    <w:pPr>
      <w:spacing w:before="100" w:beforeAutospacing="1" w:after="100" w:afterAutospacing="1" w:line="256" w:lineRule="auto"/>
    </w:pPr>
    <w:rPr>
      <w:rFonts w:ascii="Times New Roman" w:eastAsia="Times New Roman" w:hAnsi="Times New Roman" w:cs="Times New Roman"/>
      <w:sz w:val="24"/>
    </w:rPr>
  </w:style>
  <w:style w:type="character" w:customStyle="1" w:styleId="Underline2Char">
    <w:name w:val="Underline2 Char"/>
    <w:basedOn w:val="DefaultParagraphFont"/>
    <w:link w:val="Underline2"/>
    <w:uiPriority w:val="4"/>
    <w:locked/>
    <w:rsid w:val="00635F20"/>
    <w:rPr>
      <w:rFonts w:ascii="Calibri" w:hAnsi="Calibri" w:cs="Calibri"/>
      <w:b/>
      <w:sz w:val="16"/>
      <w:u w:val="single"/>
    </w:rPr>
  </w:style>
  <w:style w:type="paragraph" w:customStyle="1" w:styleId="Underline2">
    <w:name w:val="Underline2"/>
    <w:basedOn w:val="Normal"/>
    <w:link w:val="Underline2Char"/>
    <w:autoRedefine/>
    <w:uiPriority w:val="4"/>
    <w:qFormat/>
    <w:rsid w:val="00635F20"/>
    <w:pPr>
      <w:spacing w:line="256" w:lineRule="auto"/>
    </w:pPr>
    <w:rPr>
      <w:b/>
      <w:sz w:val="16"/>
      <w:u w:val="single"/>
    </w:rPr>
  </w:style>
  <w:style w:type="character" w:customStyle="1" w:styleId="BodyChar">
    <w:name w:val="Body Char"/>
    <w:basedOn w:val="DefaultParagraphFont"/>
    <w:link w:val="Body"/>
    <w:locked/>
    <w:rsid w:val="00635F20"/>
    <w:rPr>
      <w:rFonts w:ascii="Calibri" w:eastAsiaTheme="majorEastAsia" w:hAnsi="Calibri" w:cstheme="majorBidi"/>
      <w:iCs/>
      <w:color w:val="000000" w:themeColor="text1"/>
      <w:sz w:val="8"/>
    </w:rPr>
  </w:style>
  <w:style w:type="paragraph" w:customStyle="1" w:styleId="Body">
    <w:name w:val="Body"/>
    <w:link w:val="BodyChar"/>
    <w:autoRedefine/>
    <w:qFormat/>
    <w:rsid w:val="00635F20"/>
    <w:pPr>
      <w:spacing w:after="0" w:line="240" w:lineRule="auto"/>
      <w:ind w:left="720"/>
      <w:jc w:val="both"/>
    </w:pPr>
    <w:rPr>
      <w:rFonts w:ascii="Calibri" w:eastAsiaTheme="majorEastAsia" w:hAnsi="Calibri" w:cstheme="majorBidi"/>
      <w:iCs/>
      <w:color w:val="000000" w:themeColor="text1"/>
      <w:sz w:val="8"/>
    </w:rPr>
  </w:style>
  <w:style w:type="paragraph" w:customStyle="1" w:styleId="msonormal0">
    <w:name w:val="msonormal"/>
    <w:basedOn w:val="Normal"/>
    <w:uiPriority w:val="99"/>
    <w:qFormat/>
    <w:rsid w:val="00635F20"/>
    <w:pPr>
      <w:spacing w:before="100" w:beforeAutospacing="1" w:after="100" w:afterAutospacing="1" w:line="254" w:lineRule="auto"/>
    </w:pPr>
    <w:rPr>
      <w:rFonts w:ascii="Times New Roman" w:hAnsi="Times New Roman"/>
      <w:sz w:val="24"/>
    </w:rPr>
  </w:style>
  <w:style w:type="paragraph" w:customStyle="1" w:styleId="Tag2">
    <w:name w:val="Tag2"/>
    <w:basedOn w:val="Normal"/>
    <w:uiPriority w:val="99"/>
    <w:qFormat/>
    <w:rsid w:val="00635F20"/>
    <w:pPr>
      <w:spacing w:line="254" w:lineRule="auto"/>
    </w:pPr>
    <w:rPr>
      <w:b/>
      <w:sz w:val="24"/>
    </w:rPr>
  </w:style>
  <w:style w:type="paragraph" w:customStyle="1" w:styleId="megaarticlebodyfirst-p2htdt">
    <w:name w:val="megaarticlebody_first-p_2htdt"/>
    <w:basedOn w:val="Normal"/>
    <w:uiPriority w:val="99"/>
    <w:semiHidden/>
    <w:qFormat/>
    <w:rsid w:val="00635F20"/>
    <w:pPr>
      <w:spacing w:before="100" w:beforeAutospacing="1" w:after="100" w:afterAutospacing="1" w:line="254" w:lineRule="auto"/>
    </w:pPr>
    <w:rPr>
      <w:rFonts w:ascii="Times New Roman" w:hAnsi="Times New Roman" w:cs="Times New Roman"/>
      <w:sz w:val="24"/>
    </w:rPr>
  </w:style>
  <w:style w:type="paragraph" w:customStyle="1" w:styleId="p1">
    <w:name w:val="p1"/>
    <w:basedOn w:val="Normal"/>
    <w:uiPriority w:val="99"/>
    <w:qFormat/>
    <w:rsid w:val="00635F20"/>
    <w:pPr>
      <w:spacing w:line="254" w:lineRule="auto"/>
    </w:pPr>
    <w:rPr>
      <w:szCs w:val="20"/>
    </w:rPr>
  </w:style>
  <w:style w:type="character" w:customStyle="1" w:styleId="underlinedChar">
    <w:name w:val="underlined Char"/>
    <w:link w:val="underlined"/>
    <w:locked/>
    <w:rsid w:val="00635F20"/>
    <w:rPr>
      <w:rFonts w:ascii="Times New Roman" w:eastAsia="Malgun Gothic" w:hAnsi="Times New Roman" w:cs="Times New Roman"/>
      <w:u w:val="single"/>
    </w:rPr>
  </w:style>
  <w:style w:type="paragraph" w:customStyle="1" w:styleId="underlined">
    <w:name w:val="underlined"/>
    <w:next w:val="Normal"/>
    <w:link w:val="underlinedChar"/>
    <w:autoRedefine/>
    <w:qFormat/>
    <w:rsid w:val="00635F20"/>
    <w:pPr>
      <w:spacing w:after="0" w:line="240" w:lineRule="auto"/>
      <w:contextualSpacing/>
    </w:pPr>
    <w:rPr>
      <w:rFonts w:ascii="Times New Roman" w:eastAsia="Malgun Gothic" w:hAnsi="Times New Roman" w:cs="Times New Roman"/>
      <w:u w:val="single"/>
    </w:rPr>
  </w:style>
  <w:style w:type="paragraph" w:customStyle="1" w:styleId="Shrink6">
    <w:name w:val="Shrink 6"/>
    <w:basedOn w:val="Normal"/>
    <w:uiPriority w:val="99"/>
    <w:qFormat/>
    <w:rsid w:val="00635F20"/>
    <w:pPr>
      <w:spacing w:line="254" w:lineRule="auto"/>
    </w:pPr>
    <w:rPr>
      <w:rFonts w:ascii="Georgia" w:eastAsia="Calibri" w:hAnsi="Georgia" w:cs="Times New Roman"/>
      <w:sz w:val="12"/>
    </w:rPr>
  </w:style>
  <w:style w:type="paragraph" w:customStyle="1" w:styleId="Scrunched">
    <w:name w:val="Scrunched"/>
    <w:basedOn w:val="Normal"/>
    <w:next w:val="Normal"/>
    <w:uiPriority w:val="99"/>
    <w:qFormat/>
    <w:rsid w:val="00635F20"/>
    <w:pPr>
      <w:spacing w:line="254" w:lineRule="auto"/>
    </w:pPr>
    <w:rPr>
      <w:rFonts w:ascii="Times New Roman" w:hAnsi="Times New Roman"/>
      <w:sz w:val="24"/>
    </w:rPr>
  </w:style>
  <w:style w:type="paragraph" w:customStyle="1" w:styleId="CiteSpacing">
    <w:name w:val="Cite Spacing"/>
    <w:basedOn w:val="Normal"/>
    <w:uiPriority w:val="4"/>
    <w:qFormat/>
    <w:rsid w:val="00635F20"/>
    <w:pPr>
      <w:spacing w:before="60" w:after="60" w:line="256" w:lineRule="auto"/>
    </w:pPr>
  </w:style>
  <w:style w:type="character" w:customStyle="1" w:styleId="CardsChar">
    <w:name w:val="Cards Char"/>
    <w:link w:val="Cards"/>
    <w:locked/>
    <w:rsid w:val="00635F20"/>
    <w:rPr>
      <w:rFonts w:ascii="Times New Roman" w:eastAsia="Times New Roman" w:hAnsi="Times New Roman" w:cs="Times New Roman"/>
      <w:sz w:val="20"/>
    </w:rPr>
  </w:style>
  <w:style w:type="paragraph" w:customStyle="1" w:styleId="Cards">
    <w:name w:val="Cards"/>
    <w:next w:val="Normal"/>
    <w:link w:val="CardsChar"/>
    <w:qFormat/>
    <w:rsid w:val="00635F20"/>
    <w:pPr>
      <w:widowControl w:val="0"/>
      <w:spacing w:after="0" w:line="240" w:lineRule="auto"/>
      <w:ind w:left="432" w:right="432"/>
    </w:pPr>
    <w:rPr>
      <w:rFonts w:ascii="Times New Roman" w:eastAsia="Times New Roman" w:hAnsi="Times New Roman" w:cs="Times New Roman"/>
      <w:sz w:val="20"/>
    </w:rPr>
  </w:style>
  <w:style w:type="character" w:customStyle="1" w:styleId="NothingChar">
    <w:name w:val="Nothing Char"/>
    <w:link w:val="Nothing"/>
    <w:locked/>
    <w:rsid w:val="00635F20"/>
    <w:rPr>
      <w:rFonts w:ascii="Times New Roman" w:eastAsia="Times New Roman" w:hAnsi="Times New Roman" w:cs="Times New Roman"/>
      <w:sz w:val="20"/>
    </w:rPr>
  </w:style>
  <w:style w:type="paragraph" w:customStyle="1" w:styleId="Nothing">
    <w:name w:val="Nothing"/>
    <w:link w:val="NothingChar"/>
    <w:qFormat/>
    <w:rsid w:val="00635F20"/>
    <w:pPr>
      <w:spacing w:after="0" w:line="240" w:lineRule="auto"/>
    </w:pPr>
    <w:rPr>
      <w:rFonts w:ascii="Times New Roman" w:eastAsia="Times New Roman" w:hAnsi="Times New Roman" w:cs="Times New Roman"/>
      <w:sz w:val="20"/>
    </w:rPr>
  </w:style>
  <w:style w:type="character" w:customStyle="1" w:styleId="cardtextChar">
    <w:name w:val="card text Char"/>
    <w:basedOn w:val="DefaultParagraphFont"/>
    <w:link w:val="cardtext"/>
    <w:locked/>
    <w:rsid w:val="00635F20"/>
    <w:rPr>
      <w:rFonts w:ascii="Book Antiqua" w:hAnsi="Book Antiqua" w:cs="Lucida Grande"/>
      <w:sz w:val="16"/>
    </w:rPr>
  </w:style>
  <w:style w:type="paragraph" w:customStyle="1" w:styleId="cardtext">
    <w:name w:val="card text"/>
    <w:basedOn w:val="Normal"/>
    <w:link w:val="cardtextChar"/>
    <w:qFormat/>
    <w:rsid w:val="00635F20"/>
    <w:pPr>
      <w:spacing w:line="256" w:lineRule="auto"/>
      <w:ind w:left="288" w:right="288"/>
    </w:pPr>
    <w:rPr>
      <w:rFonts w:ascii="Book Antiqua" w:hAnsi="Book Antiqua" w:cs="Lucida Grande"/>
      <w:sz w:val="16"/>
    </w:rPr>
  </w:style>
  <w:style w:type="paragraph" w:customStyle="1" w:styleId="TagText">
    <w:name w:val="TagText"/>
    <w:basedOn w:val="Normal"/>
    <w:uiPriority w:val="99"/>
    <w:qFormat/>
    <w:rsid w:val="00635F20"/>
    <w:pPr>
      <w:spacing w:line="256" w:lineRule="auto"/>
    </w:pPr>
    <w:rPr>
      <w:rFonts w:eastAsia="Calibri"/>
      <w:b/>
      <w:sz w:val="24"/>
    </w:rPr>
  </w:style>
  <w:style w:type="character" w:customStyle="1" w:styleId="UnderlineEmphasisChar">
    <w:name w:val="Underline + Emphasis Char"/>
    <w:basedOn w:val="DefaultParagraphFont"/>
    <w:link w:val="UnderlineEmphasis"/>
    <w:locked/>
    <w:rsid w:val="00635F20"/>
    <w:rPr>
      <w:rFonts w:ascii="Calibri" w:eastAsia="Calibri" w:hAnsi="Calibri" w:cs="Calibri"/>
      <w:b/>
      <w:color w:val="000000"/>
      <w:u w:val="single"/>
    </w:rPr>
  </w:style>
  <w:style w:type="paragraph" w:customStyle="1" w:styleId="UnderlineEmphasis">
    <w:name w:val="Underline + Emphasis"/>
    <w:basedOn w:val="Normal"/>
    <w:next w:val="Normal"/>
    <w:link w:val="UnderlineEmphasisChar"/>
    <w:autoRedefine/>
    <w:qFormat/>
    <w:rsid w:val="00635F20"/>
    <w:pPr>
      <w:spacing w:line="256" w:lineRule="auto"/>
    </w:pPr>
    <w:rPr>
      <w:rFonts w:eastAsia="Calibri"/>
      <w:b/>
      <w:color w:val="000000"/>
      <w:u w:val="single"/>
    </w:rPr>
  </w:style>
  <w:style w:type="paragraph" w:customStyle="1" w:styleId="UnderlinePara">
    <w:name w:val="Underline Para"/>
    <w:basedOn w:val="Normal"/>
    <w:uiPriority w:val="1"/>
    <w:qFormat/>
    <w:rsid w:val="00635F20"/>
    <w:pPr>
      <w:widowControl w:val="0"/>
      <w:suppressAutoHyphens/>
      <w:spacing w:after="200" w:line="256" w:lineRule="auto"/>
      <w:contextualSpacing/>
    </w:pPr>
    <w:rPr>
      <w:rFonts w:asciiTheme="minorHAnsi" w:hAnsiTheme="minorHAnsi"/>
      <w:u w:val="single"/>
    </w:rPr>
  </w:style>
  <w:style w:type="character" w:customStyle="1" w:styleId="evidencetextChar1">
    <w:name w:val="evidence text Char1"/>
    <w:basedOn w:val="DefaultParagraphFont"/>
    <w:link w:val="evidencetext"/>
    <w:locked/>
    <w:rsid w:val="00635F20"/>
    <w:rPr>
      <w:rFonts w:ascii="Calibri" w:eastAsia="Times New Roman" w:hAnsi="Calibri" w:cs="Calibri"/>
      <w:color w:val="000000"/>
      <w:sz w:val="16"/>
    </w:rPr>
  </w:style>
  <w:style w:type="paragraph" w:customStyle="1" w:styleId="evidencetext">
    <w:name w:val="evidence text"/>
    <w:basedOn w:val="Normal"/>
    <w:next w:val="Normal"/>
    <w:link w:val="evidencetextChar1"/>
    <w:qFormat/>
    <w:rsid w:val="00635F20"/>
    <w:pPr>
      <w:spacing w:line="256" w:lineRule="auto"/>
      <w:ind w:left="432" w:right="432"/>
    </w:pPr>
    <w:rPr>
      <w:rFonts w:eastAsia="Times New Roman"/>
      <w:color w:val="000000"/>
      <w:sz w:val="16"/>
    </w:rPr>
  </w:style>
  <w:style w:type="paragraph" w:customStyle="1" w:styleId="Citation">
    <w:name w:val="Citation"/>
    <w:basedOn w:val="Normal"/>
    <w:autoRedefine/>
    <w:uiPriority w:val="1"/>
    <w:qFormat/>
    <w:rsid w:val="00635F20"/>
    <w:pPr>
      <w:spacing w:line="256" w:lineRule="auto"/>
    </w:pPr>
    <w:rPr>
      <w:rFonts w:eastAsia="Times New Roman" w:cs="Garamond"/>
      <w:bCs/>
      <w:u w:val="single"/>
    </w:rPr>
  </w:style>
  <w:style w:type="character" w:customStyle="1" w:styleId="tinyChar">
    <w:name w:val="tiny Char"/>
    <w:basedOn w:val="DefaultParagraphFont"/>
    <w:link w:val="tiny"/>
    <w:locked/>
    <w:rsid w:val="00635F20"/>
    <w:rPr>
      <w:rFonts w:ascii="Times New Roman" w:eastAsia="Malgun Gothic" w:hAnsi="Times New Roman" w:cs="Times New Roman"/>
      <w:sz w:val="12"/>
    </w:rPr>
  </w:style>
  <w:style w:type="paragraph" w:customStyle="1" w:styleId="tiny">
    <w:name w:val="tiny"/>
    <w:next w:val="Normal"/>
    <w:link w:val="tinyChar"/>
    <w:autoRedefine/>
    <w:qFormat/>
    <w:rsid w:val="00635F20"/>
    <w:pPr>
      <w:spacing w:after="0" w:line="240" w:lineRule="auto"/>
      <w:contextualSpacing/>
    </w:pPr>
    <w:rPr>
      <w:rFonts w:ascii="Times New Roman" w:eastAsia="Malgun Gothic" w:hAnsi="Times New Roman" w:cs="Times New Roman"/>
      <w:sz w:val="12"/>
    </w:rPr>
  </w:style>
  <w:style w:type="character" w:customStyle="1" w:styleId="CitesChar">
    <w:name w:val="Cites Char"/>
    <w:basedOn w:val="DefaultParagraphFont"/>
    <w:link w:val="Cites"/>
    <w:uiPriority w:val="99"/>
    <w:locked/>
    <w:rsid w:val="00635F20"/>
    <w:rPr>
      <w:rFonts w:ascii="Times New Roman" w:eastAsia="Times New Roman" w:hAnsi="Times New Roman" w:cs="Times New Roman"/>
      <w:sz w:val="20"/>
    </w:rPr>
  </w:style>
  <w:style w:type="paragraph" w:customStyle="1" w:styleId="Cites">
    <w:name w:val="Cites"/>
    <w:next w:val="Cards"/>
    <w:link w:val="CitesChar"/>
    <w:uiPriority w:val="99"/>
    <w:qFormat/>
    <w:rsid w:val="00635F20"/>
    <w:pPr>
      <w:widowControl w:val="0"/>
      <w:spacing w:after="0" w:line="240" w:lineRule="auto"/>
    </w:pPr>
    <w:rPr>
      <w:rFonts w:ascii="Times New Roman" w:eastAsia="Times New Roman" w:hAnsi="Times New Roman" w:cs="Times New Roman"/>
      <w:sz w:val="20"/>
    </w:rPr>
  </w:style>
  <w:style w:type="paragraph" w:customStyle="1" w:styleId="m-2839544472620372085msonospacing">
    <w:name w:val="m_-2839544472620372085msonospacing"/>
    <w:basedOn w:val="Normal"/>
    <w:uiPriority w:val="99"/>
    <w:qFormat/>
    <w:rsid w:val="00635F20"/>
    <w:pPr>
      <w:spacing w:before="100" w:beforeAutospacing="1" w:after="100" w:afterAutospacing="1" w:line="256" w:lineRule="auto"/>
    </w:pPr>
    <w:rPr>
      <w:sz w:val="24"/>
    </w:rPr>
  </w:style>
  <w:style w:type="paragraph" w:customStyle="1" w:styleId="franklin-light1">
    <w:name w:val="franklin-light1"/>
    <w:basedOn w:val="Normal"/>
    <w:uiPriority w:val="99"/>
    <w:qFormat/>
    <w:rsid w:val="00635F20"/>
    <w:pPr>
      <w:spacing w:before="100" w:beforeAutospacing="1" w:after="100" w:afterAutospacing="1" w:line="256" w:lineRule="auto"/>
    </w:pPr>
    <w:rPr>
      <w:sz w:val="24"/>
    </w:rPr>
  </w:style>
  <w:style w:type="paragraph" w:customStyle="1" w:styleId="noindent">
    <w:name w:val="noindent"/>
    <w:basedOn w:val="Normal"/>
    <w:qFormat/>
    <w:rsid w:val="00635F20"/>
    <w:pPr>
      <w:spacing w:before="100" w:beforeAutospacing="1" w:after="100" w:afterAutospacing="1" w:line="256" w:lineRule="auto"/>
    </w:pPr>
    <w:rPr>
      <w:rFonts w:eastAsia="Times New Roman"/>
    </w:rPr>
  </w:style>
  <w:style w:type="character" w:customStyle="1" w:styleId="analyticChar0">
    <w:name w:val="analytic Char"/>
    <w:basedOn w:val="DefaultParagraphFont"/>
    <w:link w:val="analytic0"/>
    <w:uiPriority w:val="4"/>
    <w:locked/>
    <w:rsid w:val="00635F20"/>
    <w:rPr>
      <w:rFonts w:ascii="Calibri" w:hAnsi="Calibri" w:cs="Calibri"/>
      <w:i/>
      <w:color w:val="2D72B1"/>
      <w:sz w:val="16"/>
    </w:rPr>
  </w:style>
  <w:style w:type="paragraph" w:customStyle="1" w:styleId="analytic0">
    <w:name w:val="analytic"/>
    <w:basedOn w:val="Normal"/>
    <w:link w:val="analyticChar0"/>
    <w:autoRedefine/>
    <w:uiPriority w:val="4"/>
    <w:qFormat/>
    <w:rsid w:val="00635F20"/>
    <w:pPr>
      <w:spacing w:line="256" w:lineRule="auto"/>
    </w:pPr>
    <w:rPr>
      <w:i/>
      <w:color w:val="2D72B1"/>
      <w:sz w:val="16"/>
    </w:rPr>
  </w:style>
  <w:style w:type="paragraph" w:customStyle="1" w:styleId="ColorfulList-Accent11">
    <w:name w:val="Colorful List - Accent 11"/>
    <w:basedOn w:val="Normal"/>
    <w:uiPriority w:val="34"/>
    <w:qFormat/>
    <w:rsid w:val="00635F20"/>
    <w:pPr>
      <w:spacing w:line="256" w:lineRule="auto"/>
      <w:ind w:left="720"/>
      <w:contextualSpacing/>
    </w:pPr>
    <w:rPr>
      <w:rFonts w:ascii="Times New Roman" w:eastAsia="SimSun" w:hAnsi="Times New Roman" w:cs="Times New Roman"/>
      <w:sz w:val="24"/>
      <w:lang w:eastAsia="zh-CN"/>
    </w:rPr>
  </w:style>
  <w:style w:type="paragraph" w:customStyle="1" w:styleId="css-1ygdjhk">
    <w:name w:val="css-1ygdjhk"/>
    <w:basedOn w:val="Normal"/>
    <w:uiPriority w:val="99"/>
    <w:qFormat/>
    <w:rsid w:val="00635F20"/>
    <w:pPr>
      <w:spacing w:before="100" w:beforeAutospacing="1" w:after="100" w:afterAutospacing="1" w:line="256" w:lineRule="auto"/>
    </w:pPr>
    <w:rPr>
      <w:rFonts w:ascii="Times New Roman" w:eastAsia="Times New Roman" w:hAnsi="Times New Roman" w:cs="Times New Roman"/>
      <w:sz w:val="24"/>
    </w:rPr>
  </w:style>
  <w:style w:type="character" w:customStyle="1" w:styleId="CardText2Char">
    <w:name w:val="Card Text 2 Char"/>
    <w:link w:val="CardText2"/>
    <w:locked/>
    <w:rsid w:val="00635F20"/>
    <w:rPr>
      <w:rFonts w:ascii="Calibri" w:eastAsia="Calibri" w:hAnsi="Calibri" w:cs="Calibri"/>
      <w:b/>
      <w:color w:val="000000"/>
      <w:sz w:val="16"/>
      <w:u w:val="single"/>
      <w:lang w:val="x-none" w:eastAsia="x-none"/>
    </w:rPr>
  </w:style>
  <w:style w:type="paragraph" w:customStyle="1" w:styleId="CardText2">
    <w:name w:val="Card Text 2"/>
    <w:basedOn w:val="Normal"/>
    <w:link w:val="CardText2Char"/>
    <w:qFormat/>
    <w:rsid w:val="00635F20"/>
    <w:pPr>
      <w:spacing w:line="256" w:lineRule="auto"/>
    </w:pPr>
    <w:rPr>
      <w:rFonts w:eastAsia="Calibri"/>
      <w:b/>
      <w:color w:val="000000"/>
      <w:sz w:val="16"/>
      <w:u w:val="single"/>
      <w:lang w:val="x-none" w:eastAsia="x-none"/>
    </w:rPr>
  </w:style>
  <w:style w:type="paragraph" w:customStyle="1" w:styleId="m8953919872937919259gmail-msolistparagraphcxspmiddle">
    <w:name w:val="m_8953919872937919259gmail-msolistparagraphcxspmiddle"/>
    <w:basedOn w:val="Normal"/>
    <w:uiPriority w:val="99"/>
    <w:qFormat/>
    <w:rsid w:val="00635F20"/>
    <w:pPr>
      <w:spacing w:beforeLines="1" w:afterLines="1" w:after="0" w:line="256" w:lineRule="auto"/>
    </w:pPr>
    <w:rPr>
      <w:rFonts w:ascii="Times" w:hAnsi="Times"/>
      <w:szCs w:val="20"/>
    </w:rPr>
  </w:style>
  <w:style w:type="paragraph" w:customStyle="1" w:styleId="flashline">
    <w:name w:val="flashline"/>
    <w:basedOn w:val="Normal"/>
    <w:uiPriority w:val="99"/>
    <w:qFormat/>
    <w:rsid w:val="00635F20"/>
    <w:pPr>
      <w:spacing w:before="100" w:beforeAutospacing="1" w:after="100" w:afterAutospacing="1" w:line="256" w:lineRule="auto"/>
    </w:pPr>
    <w:rPr>
      <w:rFonts w:ascii="Times New Roman" w:eastAsia="Times New Roman" w:hAnsi="Times New Roman" w:cs="Times New Roman"/>
      <w:sz w:val="24"/>
    </w:rPr>
  </w:style>
  <w:style w:type="paragraph" w:customStyle="1" w:styleId="lbexhangwithmargin">
    <w:name w:val="lbexhangwithmargin"/>
    <w:basedOn w:val="Normal"/>
    <w:uiPriority w:val="99"/>
    <w:qFormat/>
    <w:rsid w:val="00635F20"/>
    <w:pPr>
      <w:spacing w:before="100" w:beforeAutospacing="1" w:after="100" w:afterAutospacing="1" w:line="256" w:lineRule="auto"/>
    </w:pPr>
    <w:rPr>
      <w:rFonts w:ascii="Times New Roman" w:eastAsia="Times New Roman" w:hAnsi="Times New Roman" w:cs="Times New Roman"/>
      <w:sz w:val="24"/>
    </w:rPr>
  </w:style>
  <w:style w:type="paragraph" w:customStyle="1" w:styleId="lbexindent">
    <w:name w:val="lbexindent"/>
    <w:basedOn w:val="Normal"/>
    <w:uiPriority w:val="99"/>
    <w:qFormat/>
    <w:rsid w:val="00635F20"/>
    <w:pPr>
      <w:spacing w:before="100" w:beforeAutospacing="1" w:after="100" w:afterAutospacing="1" w:line="256" w:lineRule="auto"/>
    </w:pPr>
    <w:rPr>
      <w:rFonts w:ascii="Times New Roman" w:eastAsia="Times New Roman" w:hAnsi="Times New Roman" w:cs="Times New Roman"/>
      <w:sz w:val="24"/>
    </w:rPr>
  </w:style>
  <w:style w:type="paragraph" w:customStyle="1" w:styleId="lbexindentparagraph">
    <w:name w:val="lbexindentparagraph"/>
    <w:basedOn w:val="Normal"/>
    <w:uiPriority w:val="99"/>
    <w:qFormat/>
    <w:rsid w:val="00635F20"/>
    <w:pPr>
      <w:spacing w:before="100" w:beforeAutospacing="1" w:after="100" w:afterAutospacing="1" w:line="256" w:lineRule="auto"/>
    </w:pPr>
    <w:rPr>
      <w:rFonts w:ascii="Times New Roman" w:eastAsia="Times New Roman" w:hAnsi="Times New Roman" w:cs="Times New Roman"/>
      <w:sz w:val="24"/>
    </w:rPr>
  </w:style>
  <w:style w:type="paragraph" w:customStyle="1" w:styleId="zn-bodyparagraph">
    <w:name w:val="zn-body__paragraph"/>
    <w:basedOn w:val="Normal"/>
    <w:uiPriority w:val="99"/>
    <w:qFormat/>
    <w:rsid w:val="00635F20"/>
    <w:pPr>
      <w:spacing w:before="100" w:beforeAutospacing="1" w:after="100" w:afterAutospacing="1" w:line="256" w:lineRule="auto"/>
    </w:pPr>
    <w:rPr>
      <w:rFonts w:ascii="Times New Roman" w:eastAsia="Times New Roman" w:hAnsi="Times New Roman" w:cs="Times New Roman"/>
      <w:sz w:val="24"/>
    </w:rPr>
  </w:style>
  <w:style w:type="paragraph" w:customStyle="1" w:styleId="font--body">
    <w:name w:val="font--body"/>
    <w:basedOn w:val="Normal"/>
    <w:qFormat/>
    <w:rsid w:val="00635F20"/>
    <w:pPr>
      <w:spacing w:before="100" w:beforeAutospacing="1" w:after="100" w:afterAutospacing="1" w:line="240" w:lineRule="auto"/>
    </w:pPr>
    <w:rPr>
      <w:rFonts w:ascii="Times New Roman" w:eastAsia="Times New Roman" w:hAnsi="Times New Roman" w:cs="Times New Roman"/>
      <w:sz w:val="24"/>
    </w:rPr>
  </w:style>
  <w:style w:type="character" w:customStyle="1" w:styleId="citesChar0">
    <w:name w:val="cites Char"/>
    <w:link w:val="cites0"/>
    <w:locked/>
    <w:rsid w:val="00635F20"/>
    <w:rPr>
      <w:rFonts w:ascii="SimSun" w:eastAsia="SimSun" w:hAnsi="SimSun"/>
      <w:b/>
      <w:lang w:eastAsia="zh-CN"/>
    </w:rPr>
  </w:style>
  <w:style w:type="paragraph" w:customStyle="1" w:styleId="cites0">
    <w:name w:val="cites"/>
    <w:next w:val="Normal"/>
    <w:link w:val="citesChar0"/>
    <w:autoRedefine/>
    <w:qFormat/>
    <w:rsid w:val="00635F20"/>
    <w:pPr>
      <w:spacing w:after="0" w:line="240" w:lineRule="auto"/>
      <w:contextualSpacing/>
    </w:pPr>
    <w:rPr>
      <w:rFonts w:ascii="SimSun" w:eastAsia="SimSun" w:hAnsi="SimSun"/>
      <w:b/>
      <w:lang w:eastAsia="zh-CN"/>
    </w:rPr>
  </w:style>
  <w:style w:type="paragraph" w:customStyle="1" w:styleId="generic-articlebody">
    <w:name w:val="generic-article__body"/>
    <w:basedOn w:val="Normal"/>
    <w:uiPriority w:val="99"/>
    <w:qFormat/>
    <w:rsid w:val="00635F20"/>
    <w:pPr>
      <w:spacing w:before="100" w:beforeAutospacing="1" w:after="100" w:afterAutospacing="1" w:line="240" w:lineRule="auto"/>
    </w:pPr>
    <w:rPr>
      <w:rFonts w:ascii="Times New Roman" w:eastAsia="Times New Roman" w:hAnsi="Times New Roman" w:cs="Times New Roman"/>
      <w:sz w:val="24"/>
    </w:rPr>
  </w:style>
  <w:style w:type="paragraph" w:customStyle="1" w:styleId="flfc">
    <w:name w:val="flfc"/>
    <w:basedOn w:val="Normal"/>
    <w:uiPriority w:val="99"/>
    <w:qFormat/>
    <w:rsid w:val="00635F20"/>
    <w:pPr>
      <w:spacing w:before="100" w:beforeAutospacing="1" w:after="100" w:afterAutospacing="1" w:line="240" w:lineRule="auto"/>
    </w:pPr>
    <w:rPr>
      <w:rFonts w:ascii="Times New Roman" w:eastAsia="Times New Roman" w:hAnsi="Times New Roman" w:cs="Times New Roman"/>
      <w:sz w:val="24"/>
    </w:rPr>
  </w:style>
  <w:style w:type="paragraph" w:customStyle="1" w:styleId="story-body-text">
    <w:name w:val="story-body-text"/>
    <w:basedOn w:val="Normal"/>
    <w:qFormat/>
    <w:rsid w:val="00635F20"/>
    <w:pPr>
      <w:spacing w:before="100" w:beforeAutospacing="1" w:after="100" w:afterAutospacing="1" w:line="256" w:lineRule="auto"/>
    </w:pPr>
    <w:rPr>
      <w:rFonts w:ascii="Times New Roman" w:eastAsia="Times New Roman" w:hAnsi="Times New Roman" w:cs="Times New Roman"/>
      <w:sz w:val="24"/>
    </w:rPr>
  </w:style>
  <w:style w:type="character" w:customStyle="1" w:styleId="CardText1Char">
    <w:name w:val="Card Text 1 Char"/>
    <w:basedOn w:val="DefaultParagraphFont"/>
    <w:link w:val="CardText1"/>
    <w:locked/>
    <w:rsid w:val="00635F20"/>
    <w:rPr>
      <w:rFonts w:ascii="Arial Narrow" w:eastAsia="Times New Roman" w:hAnsi="Arial Narrow" w:cs="Times New Roman"/>
      <w:color w:val="000000"/>
      <w:u w:val="single"/>
    </w:rPr>
  </w:style>
  <w:style w:type="paragraph" w:customStyle="1" w:styleId="CardText1">
    <w:name w:val="Card Text 1"/>
    <w:link w:val="CardText1Char"/>
    <w:qFormat/>
    <w:rsid w:val="00635F20"/>
    <w:pPr>
      <w:spacing w:after="0" w:line="240" w:lineRule="auto"/>
    </w:pPr>
    <w:rPr>
      <w:rFonts w:ascii="Arial Narrow" w:eastAsia="Times New Roman" w:hAnsi="Arial Narrow" w:cs="Times New Roman"/>
      <w:color w:val="000000"/>
      <w:u w:val="single"/>
    </w:rPr>
  </w:style>
  <w:style w:type="paragraph" w:customStyle="1" w:styleId="opinion-articlebody1">
    <w:name w:val="opinion-article__body1"/>
    <w:basedOn w:val="Normal"/>
    <w:qFormat/>
    <w:rsid w:val="00635F20"/>
    <w:pPr>
      <w:spacing w:before="100" w:beforeAutospacing="1" w:after="100" w:afterAutospacing="1" w:line="240" w:lineRule="auto"/>
    </w:pPr>
    <w:rPr>
      <w:rFonts w:ascii="Times New Roman" w:eastAsia="Times New Roman" w:hAnsi="Times New Roman" w:cs="Times New Roman"/>
      <w:sz w:val="24"/>
    </w:rPr>
  </w:style>
  <w:style w:type="paragraph" w:customStyle="1" w:styleId="para">
    <w:name w:val="para"/>
    <w:basedOn w:val="Normal"/>
    <w:qFormat/>
    <w:rsid w:val="00635F20"/>
    <w:pPr>
      <w:spacing w:before="100" w:beforeAutospacing="1" w:after="100" w:afterAutospacing="1" w:line="240" w:lineRule="auto"/>
    </w:pPr>
    <w:rPr>
      <w:rFonts w:ascii="Times New Roman" w:eastAsia="Times New Roman" w:hAnsi="Times New Roman" w:cs="Times New Roman"/>
      <w:sz w:val="24"/>
    </w:rPr>
  </w:style>
  <w:style w:type="paragraph" w:customStyle="1" w:styleId="wp-caption-text">
    <w:name w:val="wp-caption-text"/>
    <w:basedOn w:val="Normal"/>
    <w:qFormat/>
    <w:rsid w:val="00635F20"/>
    <w:pPr>
      <w:spacing w:before="100" w:beforeAutospacing="1" w:after="100" w:afterAutospacing="1" w:line="240" w:lineRule="auto"/>
    </w:pPr>
    <w:rPr>
      <w:rFonts w:ascii="Times New Roman" w:eastAsia="Times New Roman" w:hAnsi="Times New Roman" w:cs="Times New Roman"/>
      <w:sz w:val="24"/>
    </w:rPr>
  </w:style>
  <w:style w:type="paragraph" w:customStyle="1" w:styleId="css-utmy9y">
    <w:name w:val="css-utmy9y"/>
    <w:basedOn w:val="Normal"/>
    <w:qFormat/>
    <w:rsid w:val="00635F20"/>
    <w:pPr>
      <w:spacing w:before="100" w:beforeAutospacing="1" w:after="100" w:afterAutospacing="1" w:line="240" w:lineRule="auto"/>
    </w:pPr>
    <w:rPr>
      <w:rFonts w:ascii="Times New Roman" w:eastAsia="Times New Roman" w:hAnsi="Times New Roman" w:cs="Times New Roman"/>
      <w:sz w:val="24"/>
    </w:rPr>
  </w:style>
  <w:style w:type="paragraph" w:customStyle="1" w:styleId="Small">
    <w:name w:val="Small"/>
    <w:basedOn w:val="Normal"/>
    <w:next w:val="Normal"/>
    <w:qFormat/>
    <w:rsid w:val="00635F20"/>
    <w:pPr>
      <w:spacing w:line="256" w:lineRule="auto"/>
      <w:jc w:val="both"/>
    </w:pPr>
    <w:rPr>
      <w:rFonts w:eastAsia="Calibri"/>
    </w:rPr>
  </w:style>
  <w:style w:type="character" w:customStyle="1" w:styleId="Footnote">
    <w:name w:val="Footnote_"/>
    <w:basedOn w:val="DefaultParagraphFont"/>
    <w:link w:val="Footnote0"/>
    <w:locked/>
    <w:rsid w:val="00635F20"/>
    <w:rPr>
      <w:rFonts w:ascii="Times New Roman" w:eastAsia="Times New Roman" w:hAnsi="Times New Roman" w:cs="Times New Roman"/>
      <w:sz w:val="15"/>
      <w:szCs w:val="15"/>
      <w:shd w:val="clear" w:color="auto" w:fill="FFFFFF"/>
    </w:rPr>
  </w:style>
  <w:style w:type="paragraph" w:customStyle="1" w:styleId="Footnote0">
    <w:name w:val="Footnote"/>
    <w:basedOn w:val="Normal"/>
    <w:link w:val="Footnote"/>
    <w:qFormat/>
    <w:rsid w:val="00635F20"/>
    <w:pPr>
      <w:widowControl w:val="0"/>
      <w:shd w:val="clear" w:color="auto" w:fill="FFFFFF"/>
      <w:spacing w:before="240" w:after="0" w:line="202" w:lineRule="exact"/>
      <w:jc w:val="both"/>
    </w:pPr>
    <w:rPr>
      <w:rFonts w:ascii="Times New Roman" w:eastAsia="Times New Roman" w:hAnsi="Times New Roman" w:cs="Times New Roman"/>
      <w:sz w:val="15"/>
      <w:szCs w:val="15"/>
    </w:rPr>
  </w:style>
  <w:style w:type="character" w:customStyle="1" w:styleId="CardTagandCiteChar">
    <w:name w:val="Card Tag and Cite Char"/>
    <w:link w:val="CardTagandCite"/>
    <w:locked/>
    <w:rsid w:val="00635F20"/>
    <w:rPr>
      <w:rFonts w:ascii="Arial Narrow" w:hAnsi="Arial Narrow"/>
      <w:b/>
      <w:color w:val="000000"/>
      <w:sz w:val="26"/>
    </w:rPr>
  </w:style>
  <w:style w:type="paragraph" w:customStyle="1" w:styleId="CardTagandCite">
    <w:name w:val="Card Tag and Cite"/>
    <w:basedOn w:val="Normal"/>
    <w:next w:val="Normal"/>
    <w:link w:val="CardTagandCiteChar"/>
    <w:qFormat/>
    <w:rsid w:val="00635F20"/>
    <w:pPr>
      <w:spacing w:after="0" w:line="240" w:lineRule="auto"/>
    </w:pPr>
    <w:rPr>
      <w:rFonts w:ascii="Arial Narrow" w:hAnsi="Arial Narrow" w:cstheme="minorBidi"/>
      <w:b/>
      <w:color w:val="000000"/>
      <w:sz w:val="26"/>
    </w:rPr>
  </w:style>
  <w:style w:type="paragraph" w:customStyle="1" w:styleId="Cite2">
    <w:name w:val="Cite 2"/>
    <w:basedOn w:val="Normal"/>
    <w:qFormat/>
    <w:rsid w:val="00635F20"/>
    <w:pPr>
      <w:spacing w:after="0" w:line="240" w:lineRule="auto"/>
    </w:pPr>
    <w:rPr>
      <w:rFonts w:eastAsia="Calibri"/>
      <w:b/>
      <w:sz w:val="24"/>
      <w:u w:val="single"/>
    </w:rPr>
  </w:style>
  <w:style w:type="paragraph" w:customStyle="1" w:styleId="StyleJustified">
    <w:name w:val="Style Justified"/>
    <w:basedOn w:val="Normal"/>
    <w:qFormat/>
    <w:rsid w:val="00635F20"/>
    <w:pPr>
      <w:spacing w:after="0" w:line="240" w:lineRule="auto"/>
    </w:pPr>
    <w:rPr>
      <w:rFonts w:eastAsia="Times New Roman" w:cs="Times New Roman"/>
      <w:szCs w:val="20"/>
    </w:rPr>
  </w:style>
  <w:style w:type="character" w:customStyle="1" w:styleId="AuthorDateChar">
    <w:name w:val="AuthorDate Char"/>
    <w:basedOn w:val="DefaultParagraphFont"/>
    <w:link w:val="AuthorDate"/>
    <w:locked/>
    <w:rsid w:val="00635F20"/>
    <w:rPr>
      <w:rFonts w:ascii="Times New Roman" w:eastAsia="Calibri" w:hAnsi="Times New Roman" w:cs="Times New Roman"/>
      <w:b/>
      <w:szCs w:val="20"/>
      <w:u w:val="single"/>
    </w:rPr>
  </w:style>
  <w:style w:type="paragraph" w:customStyle="1" w:styleId="AuthorDate">
    <w:name w:val="AuthorDate"/>
    <w:next w:val="Normal"/>
    <w:link w:val="AuthorDateChar"/>
    <w:qFormat/>
    <w:rsid w:val="00635F20"/>
    <w:pPr>
      <w:widowControl w:val="0"/>
      <w:spacing w:after="0" w:line="240" w:lineRule="auto"/>
      <w:outlineLvl w:val="2"/>
    </w:pPr>
    <w:rPr>
      <w:rFonts w:ascii="Times New Roman" w:eastAsia="Calibri" w:hAnsi="Times New Roman" w:cs="Times New Roman"/>
      <w:b/>
      <w:szCs w:val="20"/>
      <w:u w:val="single"/>
    </w:rPr>
  </w:style>
  <w:style w:type="paragraph" w:customStyle="1" w:styleId="Stylecardtext8pt">
    <w:name w:val="Style card text + 8 pt"/>
    <w:basedOn w:val="Normal"/>
    <w:qFormat/>
    <w:rsid w:val="00635F20"/>
    <w:pPr>
      <w:spacing w:after="0" w:line="240" w:lineRule="auto"/>
      <w:ind w:right="288"/>
    </w:pPr>
  </w:style>
  <w:style w:type="paragraph" w:customStyle="1" w:styleId="cardChar2CharCharCharCharCharCharCharCharCharCharChar">
    <w:name w:val="card Char2 Char Char Char Char Char Char Char Char Char Char Char"/>
    <w:basedOn w:val="Normal"/>
    <w:qFormat/>
    <w:rsid w:val="00635F20"/>
    <w:pPr>
      <w:spacing w:after="0" w:line="240" w:lineRule="auto"/>
      <w:ind w:left="288" w:right="288"/>
    </w:pPr>
    <w:rPr>
      <w:rFonts w:ascii="Times New Roman" w:eastAsia="Times New Roman" w:hAnsi="Times New Roman" w:cs="Times New Roman"/>
      <w:szCs w:val="20"/>
    </w:rPr>
  </w:style>
  <w:style w:type="character" w:customStyle="1" w:styleId="CardtextChar0">
    <w:name w:val="Card text Char"/>
    <w:link w:val="Cardtext0"/>
    <w:uiPriority w:val="99"/>
    <w:locked/>
    <w:rsid w:val="00635F20"/>
    <w:rPr>
      <w:rFonts w:ascii="Arial Narrow" w:hAnsi="Arial Narrow"/>
      <w:u w:val="single"/>
    </w:rPr>
  </w:style>
  <w:style w:type="paragraph" w:customStyle="1" w:styleId="Cardtext0">
    <w:name w:val="Card text"/>
    <w:link w:val="CardtextChar0"/>
    <w:uiPriority w:val="99"/>
    <w:qFormat/>
    <w:rsid w:val="00635F20"/>
    <w:pPr>
      <w:widowControl w:val="0"/>
      <w:autoSpaceDE w:val="0"/>
      <w:autoSpaceDN w:val="0"/>
      <w:adjustRightInd w:val="0"/>
      <w:spacing w:after="0" w:line="240" w:lineRule="auto"/>
    </w:pPr>
    <w:rPr>
      <w:rFonts w:ascii="Arial Narrow" w:hAnsi="Arial Narrow"/>
      <w:u w:val="single"/>
    </w:rPr>
  </w:style>
  <w:style w:type="paragraph" w:customStyle="1" w:styleId="Default">
    <w:name w:val="Default"/>
    <w:qFormat/>
    <w:rsid w:val="00635F20"/>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fterheading">
    <w:name w:val="after heading"/>
    <w:basedOn w:val="Normal"/>
    <w:qFormat/>
    <w:rsid w:val="00635F20"/>
    <w:pPr>
      <w:spacing w:after="0" w:line="240" w:lineRule="auto"/>
    </w:pPr>
    <w:rPr>
      <w:rFonts w:ascii="Times New Roman" w:eastAsia="Times" w:hAnsi="Times New Roman" w:cs="Times New Roman"/>
      <w:sz w:val="18"/>
      <w:szCs w:val="20"/>
    </w:rPr>
  </w:style>
  <w:style w:type="paragraph" w:customStyle="1" w:styleId="Heading">
    <w:name w:val="Heading"/>
    <w:basedOn w:val="Normal"/>
    <w:next w:val="BodyText"/>
    <w:qFormat/>
    <w:rsid w:val="00635F20"/>
    <w:pPr>
      <w:keepNext/>
      <w:widowControl w:val="0"/>
      <w:suppressAutoHyphens/>
      <w:spacing w:before="240" w:after="120" w:line="240" w:lineRule="auto"/>
    </w:pPr>
    <w:rPr>
      <w:rFonts w:eastAsia="Droid Sans Fallback" w:cs="Lohit Hindi"/>
      <w:kern w:val="2"/>
      <w:sz w:val="28"/>
      <w:szCs w:val="28"/>
      <w:lang w:eastAsia="zh-CN" w:bidi="hi-IN"/>
    </w:rPr>
  </w:style>
  <w:style w:type="paragraph" w:customStyle="1" w:styleId="Index">
    <w:name w:val="Index"/>
    <w:basedOn w:val="Normal"/>
    <w:qFormat/>
    <w:rsid w:val="00635F20"/>
    <w:pPr>
      <w:widowControl w:val="0"/>
      <w:suppressLineNumbers/>
      <w:suppressAutoHyphens/>
      <w:spacing w:after="0" w:line="240" w:lineRule="auto"/>
    </w:pPr>
    <w:rPr>
      <w:rFonts w:ascii="Times New Roman" w:eastAsia="Droid Sans Fallback" w:hAnsi="Times New Roman" w:cs="Lohit Hindi"/>
      <w:kern w:val="2"/>
      <w:sz w:val="24"/>
      <w:lang w:eastAsia="zh-CN" w:bidi="hi-IN"/>
    </w:rPr>
  </w:style>
  <w:style w:type="paragraph" w:customStyle="1" w:styleId="2ArgumentHeader">
    <w:name w:val="2) Argument Header"/>
    <w:basedOn w:val="Heading1"/>
    <w:next w:val="Heading1"/>
    <w:qFormat/>
    <w:rsid w:val="00635F20"/>
    <w:pPr>
      <w:keepLines w:val="0"/>
      <w:pageBreakBefore w:val="0"/>
      <w:widowControl w:val="0"/>
      <w:pBdr>
        <w:top w:val="none" w:sz="0" w:space="0" w:color="auto"/>
        <w:left w:val="none" w:sz="0" w:space="0" w:color="auto"/>
        <w:bottom w:val="none" w:sz="0" w:space="0" w:color="auto"/>
        <w:right w:val="none" w:sz="0" w:space="0" w:color="auto"/>
      </w:pBdr>
      <w:suppressAutoHyphens/>
      <w:spacing w:before="0" w:after="240" w:line="240" w:lineRule="auto"/>
      <w:outlineLvl w:val="9"/>
    </w:pPr>
    <w:rPr>
      <w:rFonts w:ascii="Copperplate Gothic Bold" w:eastAsia="Droid Sans Fallback" w:hAnsi="Copperplate Gothic Bold" w:cs="Copperplate Gothic Bold"/>
      <w:bCs/>
      <w:caps/>
      <w:kern w:val="2"/>
      <w:sz w:val="24"/>
      <w:u w:val="single"/>
      <w:lang w:eastAsia="zh-CN" w:bidi="hi-IN"/>
    </w:rPr>
  </w:style>
  <w:style w:type="paragraph" w:customStyle="1" w:styleId="double">
    <w:name w:val="double"/>
    <w:basedOn w:val="Normal"/>
    <w:qFormat/>
    <w:rsid w:val="00635F20"/>
    <w:pPr>
      <w:spacing w:before="100" w:beforeAutospacing="1" w:after="100" w:afterAutospacing="1" w:line="240" w:lineRule="auto"/>
    </w:pPr>
    <w:rPr>
      <w:rFonts w:ascii="Times" w:hAnsi="Times"/>
      <w:szCs w:val="20"/>
    </w:rPr>
  </w:style>
  <w:style w:type="character" w:customStyle="1" w:styleId="CardsHighlightedChar">
    <w:name w:val="Cards Highlighted Char"/>
    <w:basedOn w:val="DefaultParagraphFont"/>
    <w:link w:val="CardsHighlighted"/>
    <w:locked/>
    <w:rsid w:val="00635F20"/>
    <w:rPr>
      <w:rFonts w:ascii="Times New Roman" w:eastAsia="Calibri" w:hAnsi="Times New Roman" w:cs="Times New Roman"/>
      <w:u w:val="single"/>
      <w:shd w:val="clear" w:color="auto" w:fill="00FFFF"/>
    </w:rPr>
  </w:style>
  <w:style w:type="paragraph" w:customStyle="1" w:styleId="CardsHighlighted">
    <w:name w:val="Cards Highlighted"/>
    <w:basedOn w:val="Normal"/>
    <w:link w:val="CardsHighlightedChar"/>
    <w:autoRedefine/>
    <w:qFormat/>
    <w:rsid w:val="00635F20"/>
    <w:pPr>
      <w:shd w:val="clear" w:color="auto" w:fill="00FFFF"/>
      <w:spacing w:after="0" w:line="240" w:lineRule="auto"/>
      <w:ind w:left="288" w:right="288"/>
      <w:jc w:val="both"/>
    </w:pPr>
    <w:rPr>
      <w:rFonts w:ascii="Times New Roman" w:eastAsia="Calibri" w:hAnsi="Times New Roman" w:cs="Times New Roman"/>
      <w:u w:val="single"/>
    </w:rPr>
  </w:style>
  <w:style w:type="character" w:customStyle="1" w:styleId="analyticsChar">
    <w:name w:val="analytics Char"/>
    <w:basedOn w:val="DefaultParagraphFont"/>
    <w:link w:val="analytics"/>
    <w:uiPriority w:val="4"/>
    <w:locked/>
    <w:rsid w:val="00635F20"/>
    <w:rPr>
      <w:rFonts w:ascii="Calibri" w:hAnsi="Calibri" w:cs="Calibri"/>
      <w:b/>
      <w:color w:val="C00000"/>
      <w:sz w:val="26"/>
    </w:rPr>
  </w:style>
  <w:style w:type="paragraph" w:customStyle="1" w:styleId="analytics">
    <w:name w:val="analytics"/>
    <w:basedOn w:val="Normal"/>
    <w:link w:val="analyticsChar"/>
    <w:uiPriority w:val="4"/>
    <w:qFormat/>
    <w:rsid w:val="00635F20"/>
    <w:pPr>
      <w:spacing w:after="0" w:line="240" w:lineRule="auto"/>
    </w:pPr>
    <w:rPr>
      <w:b/>
      <w:color w:val="C00000"/>
      <w:sz w:val="26"/>
    </w:rPr>
  </w:style>
  <w:style w:type="character" w:customStyle="1" w:styleId="citenon-boldChar">
    <w:name w:val="cite non-bold Char"/>
    <w:link w:val="citenon-bold"/>
    <w:locked/>
    <w:rsid w:val="00635F20"/>
    <w:rPr>
      <w:rFonts w:ascii="Calibri" w:eastAsia="Calibri" w:hAnsi="Calibri" w:cs="Calibri"/>
      <w:sz w:val="16"/>
      <w:szCs w:val="20"/>
      <w:lang w:val="x-none" w:eastAsia="x-none"/>
    </w:rPr>
  </w:style>
  <w:style w:type="paragraph" w:customStyle="1" w:styleId="citenon-bold">
    <w:name w:val="cite non-bold"/>
    <w:basedOn w:val="Normal"/>
    <w:link w:val="citenon-boldChar"/>
    <w:qFormat/>
    <w:rsid w:val="00635F20"/>
    <w:pPr>
      <w:spacing w:after="0" w:line="240" w:lineRule="auto"/>
    </w:pPr>
    <w:rPr>
      <w:rFonts w:eastAsia="Calibri"/>
      <w:sz w:val="16"/>
      <w:szCs w:val="20"/>
      <w:lang w:val="x-none" w:eastAsia="x-none"/>
    </w:rPr>
  </w:style>
  <w:style w:type="character" w:customStyle="1" w:styleId="HotRouteChar">
    <w:name w:val="Hot Route! Char"/>
    <w:link w:val="HotRoute"/>
    <w:locked/>
    <w:rsid w:val="00635F20"/>
    <w:rPr>
      <w:rFonts w:ascii="Calibri" w:eastAsia="Calibri" w:hAnsi="Calibri" w:cs="Calibri"/>
      <w:color w:val="000000"/>
      <w:sz w:val="16"/>
    </w:rPr>
  </w:style>
  <w:style w:type="paragraph" w:customStyle="1" w:styleId="HotRoute">
    <w:name w:val="Hot Route!"/>
    <w:basedOn w:val="Normal"/>
    <w:link w:val="HotRouteChar"/>
    <w:qFormat/>
    <w:rsid w:val="00635F20"/>
    <w:pPr>
      <w:spacing w:after="0" w:line="240" w:lineRule="auto"/>
      <w:ind w:left="144"/>
    </w:pPr>
    <w:rPr>
      <w:rFonts w:eastAsia="Calibri"/>
      <w:color w:val="000000"/>
      <w:sz w:val="16"/>
    </w:rPr>
  </w:style>
  <w:style w:type="character" w:customStyle="1" w:styleId="CardIndentedChar">
    <w:name w:val="Card (Indented) Char"/>
    <w:basedOn w:val="DefaultParagraphFont"/>
    <w:link w:val="CardIndented"/>
    <w:locked/>
    <w:rsid w:val="00635F20"/>
    <w:rPr>
      <w:rFonts w:ascii="Calibri" w:hAnsi="Calibri" w:cs="Calibri"/>
      <w:sz w:val="16"/>
    </w:rPr>
  </w:style>
  <w:style w:type="paragraph" w:customStyle="1" w:styleId="CardIndented">
    <w:name w:val="Card (Indented)"/>
    <w:basedOn w:val="Normal"/>
    <w:link w:val="CardIndentedChar"/>
    <w:qFormat/>
    <w:rsid w:val="00635F20"/>
    <w:pPr>
      <w:spacing w:after="0" w:line="240" w:lineRule="auto"/>
      <w:ind w:left="288"/>
    </w:pPr>
    <w:rPr>
      <w:sz w:val="16"/>
    </w:rPr>
  </w:style>
  <w:style w:type="paragraph" w:customStyle="1" w:styleId="PhoTag">
    <w:name w:val="PhoTag"/>
    <w:basedOn w:val="Normal"/>
    <w:next w:val="Normal"/>
    <w:autoRedefine/>
    <w:qFormat/>
    <w:rsid w:val="00635F20"/>
    <w:pPr>
      <w:spacing w:after="0" w:line="240" w:lineRule="auto"/>
    </w:pPr>
    <w:rPr>
      <w:b/>
    </w:rPr>
  </w:style>
  <w:style w:type="character" w:customStyle="1" w:styleId="NormalTextChar">
    <w:name w:val="Normal Text Char"/>
    <w:link w:val="NormalText"/>
    <w:locked/>
    <w:rsid w:val="00635F20"/>
    <w:rPr>
      <w:rFonts w:ascii="Calibri" w:eastAsia="Calibri" w:hAnsi="Calibri" w:cs="Calibri"/>
      <w:sz w:val="16"/>
      <w:szCs w:val="26"/>
    </w:rPr>
  </w:style>
  <w:style w:type="paragraph" w:customStyle="1" w:styleId="NormalText">
    <w:name w:val="Normal Text"/>
    <w:basedOn w:val="Normal"/>
    <w:link w:val="NormalTextChar"/>
    <w:autoRedefine/>
    <w:qFormat/>
    <w:rsid w:val="00635F20"/>
    <w:pPr>
      <w:spacing w:after="0" w:line="240" w:lineRule="auto"/>
      <w:jc w:val="both"/>
    </w:pPr>
    <w:rPr>
      <w:rFonts w:eastAsia="Calibri"/>
      <w:sz w:val="16"/>
      <w:szCs w:val="26"/>
    </w:rPr>
  </w:style>
  <w:style w:type="character" w:customStyle="1" w:styleId="ReallySmallChar">
    <w:name w:val="Really Small Char"/>
    <w:basedOn w:val="DefaultParagraphFont"/>
    <w:link w:val="ReallySmall"/>
    <w:locked/>
    <w:rsid w:val="00635F20"/>
    <w:rPr>
      <w:rFonts w:ascii="Calibri" w:eastAsia="Times New Roman" w:hAnsi="Calibri" w:cs="Calibri"/>
      <w:sz w:val="16"/>
      <w:szCs w:val="20"/>
    </w:rPr>
  </w:style>
  <w:style w:type="paragraph" w:customStyle="1" w:styleId="ReallySmall">
    <w:name w:val="Really Small"/>
    <w:basedOn w:val="Normal"/>
    <w:link w:val="ReallySmallChar"/>
    <w:qFormat/>
    <w:rsid w:val="00635F20"/>
    <w:pPr>
      <w:spacing w:after="0" w:line="240" w:lineRule="auto"/>
    </w:pPr>
    <w:rPr>
      <w:rFonts w:eastAsia="Times New Roman"/>
      <w:sz w:val="16"/>
      <w:szCs w:val="20"/>
    </w:rPr>
  </w:style>
  <w:style w:type="paragraph" w:customStyle="1" w:styleId="PageHeaderLine1">
    <w:name w:val="PageHeaderLine1"/>
    <w:basedOn w:val="Normal"/>
    <w:qFormat/>
    <w:rsid w:val="00635F20"/>
    <w:pPr>
      <w:tabs>
        <w:tab w:val="right" w:pos="10800"/>
      </w:tabs>
      <w:spacing w:after="0" w:line="240" w:lineRule="auto"/>
    </w:pPr>
    <w:rPr>
      <w:b/>
    </w:rPr>
  </w:style>
  <w:style w:type="character" w:customStyle="1" w:styleId="PageHeaderLine2Char">
    <w:name w:val="PageHeaderLine2 Char"/>
    <w:link w:val="PageHeaderLine2"/>
    <w:locked/>
    <w:rsid w:val="00635F20"/>
    <w:rPr>
      <w:rFonts w:ascii="Calibri" w:hAnsi="Calibri" w:cs="Calibri"/>
      <w:b/>
      <w:sz w:val="16"/>
    </w:rPr>
  </w:style>
  <w:style w:type="paragraph" w:customStyle="1" w:styleId="PageHeaderLine2">
    <w:name w:val="PageHeaderLine2"/>
    <w:basedOn w:val="Normal"/>
    <w:next w:val="Normal"/>
    <w:link w:val="PageHeaderLine2Char"/>
    <w:qFormat/>
    <w:rsid w:val="00635F20"/>
    <w:pPr>
      <w:tabs>
        <w:tab w:val="right" w:pos="10800"/>
      </w:tabs>
      <w:spacing w:after="0" w:line="480" w:lineRule="auto"/>
    </w:pPr>
    <w:rPr>
      <w:b/>
      <w:sz w:val="16"/>
    </w:rPr>
  </w:style>
  <w:style w:type="character" w:customStyle="1" w:styleId="BlockTitle2Char">
    <w:name w:val="Block Title2 Char"/>
    <w:link w:val="BlockTitle2"/>
    <w:locked/>
    <w:rsid w:val="00635F20"/>
    <w:rPr>
      <w:rFonts w:ascii="Calibri" w:eastAsia="Calibri" w:hAnsi="Calibri" w:cs="Calibri"/>
      <w:b/>
      <w:color w:val="000000"/>
      <w:sz w:val="32"/>
      <w:u w:val="single"/>
    </w:rPr>
  </w:style>
  <w:style w:type="paragraph" w:customStyle="1" w:styleId="BlockTitle2">
    <w:name w:val="Block Title2"/>
    <w:basedOn w:val="Normal"/>
    <w:next w:val="Normal"/>
    <w:link w:val="BlockTitle2Char"/>
    <w:qFormat/>
    <w:rsid w:val="00635F20"/>
    <w:pPr>
      <w:spacing w:after="240" w:line="240" w:lineRule="auto"/>
      <w:jc w:val="center"/>
    </w:pPr>
    <w:rPr>
      <w:rFonts w:eastAsia="Calibri"/>
      <w:b/>
      <w:color w:val="000000"/>
      <w:sz w:val="32"/>
      <w:u w:val="single"/>
    </w:rPr>
  </w:style>
  <w:style w:type="paragraph" w:customStyle="1" w:styleId="BlockTitle">
    <w:name w:val="Block Title"/>
    <w:basedOn w:val="Heading1"/>
    <w:next w:val="Normal"/>
    <w:qFormat/>
    <w:rsid w:val="00635F20"/>
    <w:pPr>
      <w:keepLines w:val="0"/>
      <w:pageBreakBefore w:val="0"/>
      <w:pBdr>
        <w:top w:val="none" w:sz="0" w:space="0" w:color="auto"/>
        <w:left w:val="none" w:sz="0" w:space="0" w:color="auto"/>
        <w:bottom w:val="none" w:sz="0" w:space="0" w:color="auto"/>
        <w:right w:val="none" w:sz="0" w:space="0" w:color="auto"/>
      </w:pBdr>
      <w:spacing w:before="480" w:after="240" w:line="240" w:lineRule="auto"/>
    </w:pPr>
    <w:rPr>
      <w:rFonts w:eastAsia="Times New Roman" w:cs="Arial"/>
      <w:bCs/>
      <w:color w:val="000000"/>
      <w:kern w:val="32"/>
      <w:sz w:val="32"/>
      <w:u w:val="single"/>
    </w:rPr>
  </w:style>
  <w:style w:type="paragraph" w:customStyle="1" w:styleId="TxBrp1">
    <w:name w:val="TxBr_p1"/>
    <w:basedOn w:val="Normal"/>
    <w:qFormat/>
    <w:rsid w:val="00635F20"/>
    <w:pPr>
      <w:tabs>
        <w:tab w:val="left" w:pos="204"/>
      </w:tabs>
      <w:autoSpaceDE w:val="0"/>
      <w:autoSpaceDN w:val="0"/>
      <w:adjustRightInd w:val="0"/>
      <w:spacing w:after="0" w:line="272" w:lineRule="atLeast"/>
      <w:jc w:val="both"/>
    </w:pPr>
    <w:rPr>
      <w:rFonts w:eastAsia="Calibri"/>
      <w:color w:val="000000"/>
    </w:rPr>
  </w:style>
  <w:style w:type="paragraph" w:customStyle="1" w:styleId="fullstory">
    <w:name w:val="fullstory"/>
    <w:basedOn w:val="Normal"/>
    <w:qFormat/>
    <w:rsid w:val="00635F20"/>
    <w:pPr>
      <w:spacing w:before="100" w:beforeAutospacing="1" w:after="100" w:afterAutospacing="1" w:line="240" w:lineRule="auto"/>
    </w:pPr>
    <w:rPr>
      <w:rFonts w:eastAsia="Calibri"/>
      <w:color w:val="000000"/>
    </w:rPr>
  </w:style>
  <w:style w:type="character" w:customStyle="1" w:styleId="hatChar">
    <w:name w:val="hat Char"/>
    <w:basedOn w:val="DefaultParagraphFont"/>
    <w:link w:val="hat"/>
    <w:locked/>
    <w:rsid w:val="00635F20"/>
    <w:rPr>
      <w:rFonts w:ascii="Calibri" w:eastAsia="Calibri" w:hAnsi="Calibri" w:cs="Calibri"/>
      <w:b/>
      <w:bCs/>
      <w:color w:val="000000"/>
      <w:sz w:val="32"/>
      <w:u w:val="single"/>
    </w:rPr>
  </w:style>
  <w:style w:type="paragraph" w:customStyle="1" w:styleId="hat">
    <w:name w:val="hat"/>
    <w:basedOn w:val="Normal"/>
    <w:next w:val="Normal"/>
    <w:link w:val="hatChar"/>
    <w:qFormat/>
    <w:rsid w:val="00635F20"/>
    <w:pPr>
      <w:spacing w:before="240" w:after="240" w:line="240" w:lineRule="auto"/>
      <w:jc w:val="center"/>
      <w:outlineLvl w:val="0"/>
    </w:pPr>
    <w:rPr>
      <w:rFonts w:eastAsia="Calibri"/>
      <w:b/>
      <w:bCs/>
      <w:color w:val="000000"/>
      <w:sz w:val="32"/>
      <w:u w:val="single"/>
    </w:rPr>
  </w:style>
  <w:style w:type="paragraph" w:customStyle="1" w:styleId="cards0">
    <w:name w:val="cards"/>
    <w:basedOn w:val="Normal"/>
    <w:qFormat/>
    <w:rsid w:val="00635F20"/>
    <w:pPr>
      <w:spacing w:after="0" w:line="240" w:lineRule="auto"/>
    </w:pPr>
    <w:rPr>
      <w:rFonts w:eastAsia="Calibri"/>
      <w:color w:val="000000"/>
    </w:rPr>
  </w:style>
  <w:style w:type="character" w:customStyle="1" w:styleId="Heading4CiteChar">
    <w:name w:val="Heading 4 Cite Char"/>
    <w:link w:val="Heading4Cite"/>
    <w:locked/>
    <w:rsid w:val="00635F20"/>
    <w:rPr>
      <w:rFonts w:ascii="Calibri" w:eastAsia="Calibri" w:hAnsi="Calibri" w:cs="Calibri"/>
      <w:color w:val="000000"/>
      <w:sz w:val="16"/>
    </w:rPr>
  </w:style>
  <w:style w:type="paragraph" w:customStyle="1" w:styleId="Heading4Cite">
    <w:name w:val="Heading 4 Cite"/>
    <w:basedOn w:val="Normal"/>
    <w:link w:val="Heading4CiteChar"/>
    <w:autoRedefine/>
    <w:qFormat/>
    <w:rsid w:val="00635F20"/>
    <w:pPr>
      <w:spacing w:after="0" w:line="240" w:lineRule="auto"/>
    </w:pPr>
    <w:rPr>
      <w:rFonts w:eastAsia="Calibri"/>
      <w:color w:val="000000"/>
      <w:sz w:val="16"/>
    </w:rPr>
  </w:style>
  <w:style w:type="character" w:customStyle="1" w:styleId="UnderliningChar">
    <w:name w:val="Underlining Char"/>
    <w:link w:val="Underlining"/>
    <w:locked/>
    <w:rsid w:val="00635F20"/>
    <w:rPr>
      <w:rFonts w:ascii="Arial Narrow" w:eastAsia="Calibri" w:hAnsi="Arial Narrow" w:cs="Calibri"/>
      <w:color w:val="000000"/>
      <w:sz w:val="16"/>
      <w:u w:val="single"/>
    </w:rPr>
  </w:style>
  <w:style w:type="paragraph" w:customStyle="1" w:styleId="Underlining">
    <w:name w:val="Underlining"/>
    <w:basedOn w:val="Normal"/>
    <w:link w:val="UnderliningChar"/>
    <w:qFormat/>
    <w:rsid w:val="00635F20"/>
    <w:pPr>
      <w:spacing w:after="0" w:line="240" w:lineRule="auto"/>
    </w:pPr>
    <w:rPr>
      <w:rFonts w:ascii="Arial Narrow" w:eastAsia="Calibri" w:hAnsi="Arial Narrow"/>
      <w:color w:val="000000"/>
      <w:sz w:val="16"/>
      <w:u w:val="single"/>
    </w:rPr>
  </w:style>
  <w:style w:type="character" w:customStyle="1" w:styleId="MicrotextChar">
    <w:name w:val="Microtext Char"/>
    <w:link w:val="Microtext"/>
    <w:locked/>
    <w:rsid w:val="00635F20"/>
    <w:rPr>
      <w:rFonts w:ascii="Calibri" w:eastAsia="Calibri" w:hAnsi="Calibri" w:cs="Calibri"/>
      <w:color w:val="000000"/>
      <w:sz w:val="12"/>
    </w:rPr>
  </w:style>
  <w:style w:type="paragraph" w:customStyle="1" w:styleId="Microtext">
    <w:name w:val="Microtext"/>
    <w:basedOn w:val="Normal"/>
    <w:next w:val="Normal"/>
    <w:link w:val="MicrotextChar"/>
    <w:qFormat/>
    <w:rsid w:val="00635F20"/>
    <w:pPr>
      <w:spacing w:after="0" w:line="240" w:lineRule="auto"/>
    </w:pPr>
    <w:rPr>
      <w:rFonts w:eastAsia="Calibri"/>
      <w:color w:val="000000"/>
      <w:sz w:val="12"/>
    </w:rPr>
  </w:style>
  <w:style w:type="paragraph" w:customStyle="1" w:styleId="PageTitle">
    <w:name w:val="Page Title"/>
    <w:basedOn w:val="Normal"/>
    <w:next w:val="Normal"/>
    <w:qFormat/>
    <w:rsid w:val="00635F20"/>
    <w:pPr>
      <w:tabs>
        <w:tab w:val="left" w:pos="1440"/>
      </w:tabs>
      <w:spacing w:after="0" w:line="240" w:lineRule="auto"/>
      <w:jc w:val="center"/>
      <w:outlineLvl w:val="1"/>
    </w:pPr>
    <w:rPr>
      <w:rFonts w:eastAsia="Calibri"/>
      <w:b/>
      <w:smallCaps/>
      <w:color w:val="000000"/>
      <w:sz w:val="36"/>
      <w:u w:val="single"/>
    </w:rPr>
  </w:style>
  <w:style w:type="character" w:customStyle="1" w:styleId="Style4Char">
    <w:name w:val="Style4 Char"/>
    <w:link w:val="Style4"/>
    <w:locked/>
    <w:rsid w:val="00635F20"/>
    <w:rPr>
      <w:rFonts w:ascii="Arial Narrow" w:hAnsi="Arial Narrow"/>
      <w:sz w:val="16"/>
      <w:u w:val="single"/>
    </w:rPr>
  </w:style>
  <w:style w:type="paragraph" w:customStyle="1" w:styleId="Style4">
    <w:name w:val="Style4"/>
    <w:basedOn w:val="Normal"/>
    <w:link w:val="Style4Char"/>
    <w:qFormat/>
    <w:rsid w:val="00635F20"/>
    <w:pPr>
      <w:numPr>
        <w:numId w:val="11"/>
      </w:numPr>
      <w:spacing w:after="0" w:line="240" w:lineRule="auto"/>
      <w:ind w:left="0" w:firstLine="0"/>
    </w:pPr>
    <w:rPr>
      <w:rFonts w:ascii="Arial Narrow" w:hAnsi="Arial Narrow" w:cstheme="minorBidi"/>
      <w:sz w:val="16"/>
      <w:u w:val="single"/>
    </w:rPr>
  </w:style>
  <w:style w:type="character" w:customStyle="1" w:styleId="StyleStyle49ptChar">
    <w:name w:val="Style Style4 + 9 pt Char"/>
    <w:link w:val="StyleStyle49pt"/>
    <w:locked/>
    <w:rsid w:val="00635F20"/>
    <w:rPr>
      <w:rFonts w:ascii="Arial Narrow" w:hAnsi="Arial Narrow"/>
      <w:sz w:val="16"/>
      <w:u w:val="single"/>
    </w:rPr>
  </w:style>
  <w:style w:type="paragraph" w:customStyle="1" w:styleId="StyleStyle49pt">
    <w:name w:val="Style Style4 + 9 pt"/>
    <w:basedOn w:val="Style4"/>
    <w:link w:val="StyleStyle49ptChar"/>
    <w:qFormat/>
    <w:rsid w:val="00635F20"/>
  </w:style>
  <w:style w:type="character" w:customStyle="1" w:styleId="StyleStyle49ptBoldChar">
    <w:name w:val="Style Style4 + 9 pt Bold Char"/>
    <w:link w:val="StyleStyle49ptBold"/>
    <w:locked/>
    <w:rsid w:val="00635F20"/>
    <w:rPr>
      <w:rFonts w:ascii="Arial Narrow" w:hAnsi="Arial Narrow"/>
      <w:b/>
      <w:bCs/>
      <w:sz w:val="16"/>
      <w:u w:val="single"/>
    </w:rPr>
  </w:style>
  <w:style w:type="paragraph" w:customStyle="1" w:styleId="StyleStyle49ptBold">
    <w:name w:val="Style Style4 + 9 pt Bold"/>
    <w:basedOn w:val="Style4"/>
    <w:link w:val="StyleStyle49ptBoldChar"/>
    <w:qFormat/>
    <w:rsid w:val="00635F20"/>
    <w:rPr>
      <w:b/>
      <w:bCs/>
    </w:rPr>
  </w:style>
  <w:style w:type="character" w:customStyle="1" w:styleId="Style3Char">
    <w:name w:val="Style3 Char"/>
    <w:link w:val="Style3"/>
    <w:locked/>
    <w:rsid w:val="00635F20"/>
    <w:rPr>
      <w:rFonts w:ascii="Arial Narrow" w:hAnsi="Arial Narrow"/>
      <w:b/>
    </w:rPr>
  </w:style>
  <w:style w:type="paragraph" w:customStyle="1" w:styleId="Style3">
    <w:name w:val="Style3"/>
    <w:basedOn w:val="Normal"/>
    <w:link w:val="Style3Char"/>
    <w:qFormat/>
    <w:rsid w:val="00635F20"/>
    <w:pPr>
      <w:spacing w:after="0" w:line="240" w:lineRule="auto"/>
    </w:pPr>
    <w:rPr>
      <w:rFonts w:ascii="Arial Narrow" w:hAnsi="Arial Narrow" w:cstheme="minorBidi"/>
      <w:b/>
    </w:rPr>
  </w:style>
  <w:style w:type="paragraph" w:customStyle="1" w:styleId="Style1">
    <w:name w:val="Style 1"/>
    <w:qFormat/>
    <w:rsid w:val="00635F20"/>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StyleUnderline9pt2Char">
    <w:name w:val="Style Underline + 9 pt2 Char"/>
    <w:link w:val="StyleUnderline9pt2"/>
    <w:locked/>
    <w:rsid w:val="00635F20"/>
    <w:rPr>
      <w:rFonts w:ascii="Calibri" w:eastAsia="Times New Roman" w:hAnsi="Calibri" w:cs="Calibri"/>
      <w:color w:val="000000"/>
      <w:sz w:val="16"/>
      <w:szCs w:val="20"/>
      <w:u w:val="single"/>
    </w:rPr>
  </w:style>
  <w:style w:type="paragraph" w:customStyle="1" w:styleId="StyleUnderline9pt2">
    <w:name w:val="Style Underline + 9 pt2"/>
    <w:basedOn w:val="Normal"/>
    <w:link w:val="StyleUnderline9pt2Char"/>
    <w:qFormat/>
    <w:rsid w:val="00635F20"/>
    <w:pPr>
      <w:spacing w:after="0" w:line="240" w:lineRule="auto"/>
    </w:pPr>
    <w:rPr>
      <w:rFonts w:eastAsia="Times New Roman"/>
      <w:color w:val="000000"/>
      <w:sz w:val="16"/>
      <w:szCs w:val="20"/>
      <w:u w:val="single"/>
    </w:rPr>
  </w:style>
  <w:style w:type="character" w:customStyle="1" w:styleId="cardCharCharCharChar">
    <w:name w:val="card Char Char Char Char"/>
    <w:link w:val="cardCharCharChar"/>
    <w:locked/>
    <w:rsid w:val="00635F20"/>
    <w:rPr>
      <w:rFonts w:ascii="Calibri" w:eastAsia="Times New Roman" w:hAnsi="Calibri" w:cs="Calibri"/>
      <w:color w:val="000000"/>
      <w:sz w:val="16"/>
      <w:szCs w:val="20"/>
    </w:rPr>
  </w:style>
  <w:style w:type="paragraph" w:customStyle="1" w:styleId="cardCharCharChar">
    <w:name w:val="card Char Char Char"/>
    <w:basedOn w:val="Normal"/>
    <w:link w:val="cardCharCharCharChar"/>
    <w:qFormat/>
    <w:rsid w:val="00635F20"/>
    <w:pPr>
      <w:spacing w:after="0" w:line="240" w:lineRule="auto"/>
      <w:ind w:left="288" w:right="288"/>
    </w:pPr>
    <w:rPr>
      <w:rFonts w:eastAsia="Times New Roman"/>
      <w:color w:val="000000"/>
      <w:sz w:val="16"/>
      <w:szCs w:val="20"/>
    </w:rPr>
  </w:style>
  <w:style w:type="paragraph" w:customStyle="1" w:styleId="TxBr5p1">
    <w:name w:val="TxBr_5p1"/>
    <w:basedOn w:val="Normal"/>
    <w:qFormat/>
    <w:rsid w:val="00635F20"/>
    <w:pPr>
      <w:tabs>
        <w:tab w:val="left" w:pos="204"/>
      </w:tabs>
      <w:autoSpaceDE w:val="0"/>
      <w:autoSpaceDN w:val="0"/>
      <w:adjustRightInd w:val="0"/>
      <w:spacing w:after="0" w:line="249" w:lineRule="atLeast"/>
      <w:jc w:val="both"/>
    </w:pPr>
    <w:rPr>
      <w:rFonts w:eastAsia="Calibri"/>
      <w:color w:val="000000"/>
    </w:rPr>
  </w:style>
  <w:style w:type="paragraph" w:customStyle="1" w:styleId="cardCharCharCharCharCharCharCharCharCharCharCharCharCharCharCharCharChar">
    <w:name w:val="card Char Char Char Char Char Char Char Char Char Char Char Char Char Char Char Char Char"/>
    <w:basedOn w:val="Normal"/>
    <w:qFormat/>
    <w:rsid w:val="00635F20"/>
    <w:pPr>
      <w:spacing w:after="0" w:line="240" w:lineRule="auto"/>
      <w:ind w:left="400"/>
    </w:pPr>
    <w:rPr>
      <w:rFonts w:eastAsia="Calibri"/>
      <w:color w:val="000000"/>
    </w:rPr>
  </w:style>
  <w:style w:type="character" w:customStyle="1" w:styleId="HotRouteChar0">
    <w:name w:val="Hot Route Char"/>
    <w:link w:val="HotRoute0"/>
    <w:locked/>
    <w:rsid w:val="00635F20"/>
    <w:rPr>
      <w:rFonts w:ascii="Calibri" w:eastAsia="Calibri" w:hAnsi="Calibri" w:cs="Calibri"/>
      <w:color w:val="000000"/>
      <w:sz w:val="16"/>
    </w:rPr>
  </w:style>
  <w:style w:type="paragraph" w:customStyle="1" w:styleId="HotRoute0">
    <w:name w:val="Hot Route"/>
    <w:basedOn w:val="Normal"/>
    <w:link w:val="HotRouteChar0"/>
    <w:qFormat/>
    <w:rsid w:val="00635F20"/>
    <w:pPr>
      <w:spacing w:after="0" w:line="240" w:lineRule="auto"/>
      <w:ind w:left="144"/>
    </w:pPr>
    <w:rPr>
      <w:rFonts w:eastAsia="Calibri"/>
      <w:color w:val="000000"/>
      <w:sz w:val="16"/>
    </w:rPr>
  </w:style>
  <w:style w:type="character" w:customStyle="1" w:styleId="SmalltextChar">
    <w:name w:val="Small text Char"/>
    <w:aliases w:val="Quote1 Char1"/>
    <w:link w:val="Smalltext"/>
    <w:locked/>
    <w:rsid w:val="00635F20"/>
    <w:rPr>
      <w:rFonts w:ascii="Calibri" w:eastAsia="Times New Roman" w:hAnsi="Calibri" w:cs="Calibri"/>
      <w:color w:val="000000"/>
      <w:sz w:val="16"/>
    </w:rPr>
  </w:style>
  <w:style w:type="paragraph" w:customStyle="1" w:styleId="Smalltext">
    <w:name w:val="Small text"/>
    <w:aliases w:val="Quote1,Quote11"/>
    <w:basedOn w:val="Normal"/>
    <w:link w:val="SmalltextChar"/>
    <w:qFormat/>
    <w:rsid w:val="00635F20"/>
    <w:pPr>
      <w:spacing w:after="0" w:line="240" w:lineRule="auto"/>
    </w:pPr>
    <w:rPr>
      <w:rFonts w:eastAsia="Times New Roman"/>
      <w:color w:val="000000"/>
      <w:sz w:val="16"/>
    </w:rPr>
  </w:style>
  <w:style w:type="paragraph" w:customStyle="1" w:styleId="Paste">
    <w:name w:val="Paste"/>
    <w:basedOn w:val="Normal"/>
    <w:qFormat/>
    <w:rsid w:val="00635F20"/>
    <w:pPr>
      <w:spacing w:after="0" w:line="240" w:lineRule="auto"/>
    </w:pPr>
    <w:rPr>
      <w:rFonts w:ascii="Arial Narrow" w:eastAsia="Calibri" w:hAnsi="Arial Narrow"/>
      <w:color w:val="000000"/>
      <w:szCs w:val="20"/>
    </w:rPr>
  </w:style>
  <w:style w:type="character" w:customStyle="1" w:styleId="NormaltagChar">
    <w:name w:val="Normal tag Char"/>
    <w:link w:val="Normaltag"/>
    <w:locked/>
    <w:rsid w:val="00635F20"/>
    <w:rPr>
      <w:rFonts w:ascii="Calibri" w:eastAsia="Times New Roman" w:hAnsi="Calibri" w:cs="Calibri"/>
      <w:b/>
      <w:color w:val="000000"/>
      <w:sz w:val="16"/>
      <w:szCs w:val="20"/>
    </w:rPr>
  </w:style>
  <w:style w:type="paragraph" w:customStyle="1" w:styleId="Normaltag">
    <w:name w:val="Normal tag"/>
    <w:basedOn w:val="Normal"/>
    <w:link w:val="NormaltagChar"/>
    <w:qFormat/>
    <w:rsid w:val="00635F20"/>
    <w:pPr>
      <w:spacing w:after="0" w:line="240" w:lineRule="auto"/>
    </w:pPr>
    <w:rPr>
      <w:rFonts w:eastAsia="Times New Roman"/>
      <w:b/>
      <w:color w:val="000000"/>
      <w:sz w:val="16"/>
      <w:szCs w:val="20"/>
    </w:rPr>
  </w:style>
  <w:style w:type="character" w:customStyle="1" w:styleId="MicroChar">
    <w:name w:val="Micro Char"/>
    <w:link w:val="Micro"/>
    <w:locked/>
    <w:rsid w:val="00635F20"/>
    <w:rPr>
      <w:rFonts w:ascii="Arial" w:hAnsi="Arial" w:cs="Arial"/>
      <w:sz w:val="12"/>
    </w:rPr>
  </w:style>
  <w:style w:type="paragraph" w:customStyle="1" w:styleId="Micro">
    <w:name w:val="Micro"/>
    <w:basedOn w:val="Normal"/>
    <w:next w:val="Normal"/>
    <w:link w:val="MicroChar"/>
    <w:qFormat/>
    <w:rsid w:val="00635F20"/>
    <w:pPr>
      <w:spacing w:after="0" w:line="240" w:lineRule="auto"/>
    </w:pPr>
    <w:rPr>
      <w:rFonts w:ascii="Arial" w:hAnsi="Arial" w:cs="Arial"/>
      <w:sz w:val="12"/>
    </w:rPr>
  </w:style>
  <w:style w:type="character" w:customStyle="1" w:styleId="StyleStyle49ptBold3Char">
    <w:name w:val="Style Style4 + 9 pt Bold3 Char"/>
    <w:link w:val="StyleStyle49ptBold3"/>
    <w:locked/>
    <w:rsid w:val="00635F20"/>
    <w:rPr>
      <w:b/>
      <w:bCs/>
      <w:u w:val="single"/>
    </w:rPr>
  </w:style>
  <w:style w:type="paragraph" w:customStyle="1" w:styleId="StyleStyle49ptBold3">
    <w:name w:val="Style Style4 + 9 pt Bold3"/>
    <w:basedOn w:val="Normal"/>
    <w:link w:val="StyleStyle49ptBold3Char"/>
    <w:qFormat/>
    <w:rsid w:val="00635F20"/>
    <w:pPr>
      <w:spacing w:after="0" w:line="254" w:lineRule="auto"/>
    </w:pPr>
    <w:rPr>
      <w:rFonts w:asciiTheme="minorHAnsi" w:hAnsiTheme="minorHAnsi" w:cstheme="minorBidi"/>
      <w:b/>
      <w:bCs/>
      <w:u w:val="single"/>
    </w:rPr>
  </w:style>
  <w:style w:type="paragraph" w:customStyle="1" w:styleId="body-text">
    <w:name w:val="body-text"/>
    <w:basedOn w:val="Normal"/>
    <w:qFormat/>
    <w:rsid w:val="00635F20"/>
    <w:pPr>
      <w:spacing w:before="100" w:beforeAutospacing="1" w:after="100" w:afterAutospacing="1" w:line="240" w:lineRule="auto"/>
    </w:pPr>
    <w:rPr>
      <w:rFonts w:eastAsia="Times New Roman"/>
    </w:rPr>
  </w:style>
  <w:style w:type="paragraph" w:customStyle="1" w:styleId="TagCite">
    <w:name w:val="TagCite"/>
    <w:basedOn w:val="Normal"/>
    <w:qFormat/>
    <w:rsid w:val="00635F20"/>
    <w:pPr>
      <w:spacing w:after="0" w:line="240" w:lineRule="auto"/>
    </w:pPr>
    <w:rPr>
      <w:rFonts w:eastAsia="Times New Roman"/>
      <w:b/>
    </w:rPr>
  </w:style>
  <w:style w:type="paragraph" w:customStyle="1" w:styleId="SmallNormal">
    <w:name w:val="Small Normal"/>
    <w:basedOn w:val="Normal"/>
    <w:qFormat/>
    <w:rsid w:val="00635F20"/>
    <w:pPr>
      <w:suppressAutoHyphens/>
      <w:spacing w:after="0" w:line="240" w:lineRule="auto"/>
      <w:contextualSpacing/>
    </w:pPr>
    <w:rPr>
      <w:rFonts w:eastAsia="Times New Roman"/>
      <w:sz w:val="18"/>
      <w:szCs w:val="18"/>
    </w:rPr>
  </w:style>
  <w:style w:type="paragraph" w:customStyle="1" w:styleId="Shrink">
    <w:name w:val="Shrink"/>
    <w:qFormat/>
    <w:rsid w:val="00635F20"/>
    <w:pPr>
      <w:spacing w:after="0" w:line="240" w:lineRule="auto"/>
      <w:ind w:left="288" w:right="288"/>
    </w:pPr>
    <w:rPr>
      <w:rFonts w:ascii="Garamond" w:eastAsia="Times New Roman" w:hAnsi="Garamond" w:cs="Times New Roman"/>
      <w:sz w:val="12"/>
      <w:szCs w:val="20"/>
    </w:rPr>
  </w:style>
  <w:style w:type="paragraph" w:customStyle="1" w:styleId="tag1">
    <w:name w:val="tag1"/>
    <w:basedOn w:val="Normal"/>
    <w:qFormat/>
    <w:rsid w:val="00635F20"/>
    <w:pPr>
      <w:spacing w:after="0" w:line="240" w:lineRule="auto"/>
    </w:pPr>
    <w:rPr>
      <w:rFonts w:eastAsia="Times New Roman"/>
      <w:b/>
      <w:szCs w:val="20"/>
    </w:rPr>
  </w:style>
  <w:style w:type="paragraph" w:customStyle="1" w:styleId="tagcite0">
    <w:name w:val="tagcite"/>
    <w:basedOn w:val="Normal"/>
    <w:qFormat/>
    <w:rsid w:val="00635F20"/>
    <w:pPr>
      <w:spacing w:after="0" w:line="240" w:lineRule="auto"/>
    </w:pPr>
    <w:rPr>
      <w:rFonts w:eastAsia="Times New Roman"/>
      <w:b/>
    </w:rPr>
  </w:style>
  <w:style w:type="paragraph" w:customStyle="1" w:styleId="SmallFont">
    <w:name w:val="Small Font"/>
    <w:basedOn w:val="Normal"/>
    <w:qFormat/>
    <w:rsid w:val="00635F20"/>
    <w:pPr>
      <w:spacing w:after="200" w:line="240" w:lineRule="auto"/>
      <w:contextualSpacing/>
    </w:pPr>
    <w:rPr>
      <w:rFonts w:eastAsia="Calibri"/>
      <w:sz w:val="12"/>
    </w:rPr>
  </w:style>
  <w:style w:type="paragraph" w:customStyle="1" w:styleId="SmallFontCharCharChar">
    <w:name w:val="Small Font Char Char Char"/>
    <w:basedOn w:val="Normal"/>
    <w:qFormat/>
    <w:rsid w:val="00635F20"/>
    <w:pPr>
      <w:spacing w:after="0" w:line="240" w:lineRule="auto"/>
    </w:pPr>
    <w:rPr>
      <w:rFonts w:eastAsia="Times New Roman"/>
      <w:sz w:val="12"/>
    </w:rPr>
  </w:style>
  <w:style w:type="character" w:customStyle="1" w:styleId="CardNotUnderlinedChar1">
    <w:name w:val="Card Not Underlined Char1"/>
    <w:link w:val="CardNotUnderlined"/>
    <w:locked/>
    <w:rsid w:val="00635F20"/>
    <w:rPr>
      <w:rFonts w:ascii="Cambria" w:eastAsia="Times New Roman" w:hAnsi="Cambria" w:cs="Calibri"/>
      <w:sz w:val="18"/>
      <w:szCs w:val="20"/>
    </w:rPr>
  </w:style>
  <w:style w:type="paragraph" w:customStyle="1" w:styleId="CardNotUnderlined">
    <w:name w:val="Card Not Underlined"/>
    <w:basedOn w:val="Normal"/>
    <w:link w:val="CardNotUnderlinedChar1"/>
    <w:autoRedefine/>
    <w:qFormat/>
    <w:rsid w:val="00635F20"/>
    <w:pPr>
      <w:spacing w:after="0" w:line="240" w:lineRule="auto"/>
    </w:pPr>
    <w:rPr>
      <w:rFonts w:ascii="Cambria" w:eastAsia="Times New Roman" w:hAnsi="Cambria"/>
      <w:sz w:val="18"/>
      <w:szCs w:val="20"/>
    </w:rPr>
  </w:style>
  <w:style w:type="character" w:customStyle="1" w:styleId="CardStyleChar">
    <w:name w:val="Card Style Char"/>
    <w:link w:val="CardStyle"/>
    <w:locked/>
    <w:rsid w:val="00635F20"/>
    <w:rPr>
      <w:rFonts w:ascii="Calibri" w:eastAsia="Times New Roman" w:hAnsi="Calibri" w:cs="Calibri"/>
      <w:sz w:val="16"/>
    </w:rPr>
  </w:style>
  <w:style w:type="paragraph" w:customStyle="1" w:styleId="CardStyle">
    <w:name w:val="Card Style"/>
    <w:basedOn w:val="Normal"/>
    <w:link w:val="CardStyleChar"/>
    <w:qFormat/>
    <w:rsid w:val="00635F20"/>
    <w:pPr>
      <w:spacing w:after="0" w:line="240" w:lineRule="auto"/>
    </w:pPr>
    <w:rPr>
      <w:rFonts w:eastAsia="Times New Roman"/>
      <w:sz w:val="16"/>
    </w:rPr>
  </w:style>
  <w:style w:type="paragraph" w:customStyle="1" w:styleId="loose">
    <w:name w:val="loose"/>
    <w:basedOn w:val="Normal"/>
    <w:qFormat/>
    <w:rsid w:val="00635F20"/>
    <w:pPr>
      <w:spacing w:beforeLines="1" w:after="0" w:line="240" w:lineRule="auto"/>
    </w:pPr>
    <w:rPr>
      <w:rFonts w:ascii="Times" w:eastAsia="Times New Roman" w:hAnsi="Times"/>
      <w:szCs w:val="20"/>
    </w:rPr>
  </w:style>
  <w:style w:type="paragraph" w:customStyle="1" w:styleId="Regular">
    <w:name w:val="Regular"/>
    <w:qFormat/>
    <w:rsid w:val="00635F20"/>
    <w:pPr>
      <w:spacing w:after="0" w:line="240" w:lineRule="auto"/>
    </w:pPr>
    <w:rPr>
      <w:rFonts w:ascii="Garamond" w:eastAsia="Times New Roman" w:hAnsi="Garamond" w:cs="Arial"/>
      <w:bCs/>
      <w:kern w:val="20"/>
      <w:sz w:val="20"/>
      <w:szCs w:val="32"/>
    </w:rPr>
  </w:style>
  <w:style w:type="character" w:customStyle="1" w:styleId="Style2Char">
    <w:name w:val="Style2 Char"/>
    <w:link w:val="Style2"/>
    <w:locked/>
    <w:rsid w:val="00635F20"/>
    <w:rPr>
      <w:rFonts w:ascii="Times New Roman" w:hAnsi="Times New Roman" w:cs="Times New Roman"/>
      <w:sz w:val="16"/>
      <w:szCs w:val="16"/>
    </w:rPr>
  </w:style>
  <w:style w:type="paragraph" w:customStyle="1" w:styleId="Style2">
    <w:name w:val="Style2"/>
    <w:basedOn w:val="Normal"/>
    <w:link w:val="Style2Char"/>
    <w:qFormat/>
    <w:rsid w:val="00635F20"/>
    <w:pPr>
      <w:spacing w:after="0" w:line="240" w:lineRule="auto"/>
    </w:pPr>
    <w:rPr>
      <w:rFonts w:ascii="Times New Roman" w:hAnsi="Times New Roman" w:cs="Times New Roman"/>
      <w:sz w:val="16"/>
      <w:szCs w:val="16"/>
    </w:rPr>
  </w:style>
  <w:style w:type="paragraph" w:customStyle="1" w:styleId="TextUnderline">
    <w:name w:val="Text Underline"/>
    <w:basedOn w:val="Regular"/>
    <w:qFormat/>
    <w:rsid w:val="00635F20"/>
    <w:rPr>
      <w:u w:val="single"/>
    </w:rPr>
  </w:style>
  <w:style w:type="paragraph" w:customStyle="1" w:styleId="Boldunderline">
    <w:name w:val="Bold underline"/>
    <w:basedOn w:val="TextUnderline"/>
    <w:qFormat/>
    <w:rsid w:val="00635F20"/>
    <w:rPr>
      <w:b/>
    </w:rPr>
  </w:style>
  <w:style w:type="paragraph" w:customStyle="1" w:styleId="FullText">
    <w:name w:val="Full Text"/>
    <w:basedOn w:val="Normal"/>
    <w:qFormat/>
    <w:rsid w:val="00635F20"/>
    <w:pPr>
      <w:spacing w:after="0" w:line="240" w:lineRule="auto"/>
    </w:pPr>
    <w:rPr>
      <w:rFonts w:ascii="Arial Narrow" w:eastAsia="Times New Roman" w:hAnsi="Arial Narrow"/>
    </w:rPr>
  </w:style>
  <w:style w:type="paragraph" w:customStyle="1" w:styleId="TagLine">
    <w:name w:val="Tag Line"/>
    <w:basedOn w:val="Normal"/>
    <w:next w:val="FullText"/>
    <w:qFormat/>
    <w:rsid w:val="00635F20"/>
    <w:pPr>
      <w:spacing w:after="0" w:line="240" w:lineRule="auto"/>
    </w:pPr>
    <w:rPr>
      <w:rFonts w:ascii="Arial Narrow" w:eastAsia="Times New Roman" w:hAnsi="Arial Narrow"/>
      <w:b/>
      <w:sz w:val="28"/>
    </w:rPr>
  </w:style>
  <w:style w:type="paragraph" w:customStyle="1" w:styleId="FreeForm">
    <w:name w:val="Free Form"/>
    <w:qFormat/>
    <w:rsid w:val="00635F20"/>
    <w:pPr>
      <w:spacing w:after="0" w:line="240" w:lineRule="auto"/>
    </w:pPr>
    <w:rPr>
      <w:rFonts w:ascii="Times New Roman" w:eastAsia="ヒラギノ角ゴ Pro W3" w:hAnsi="Times New Roman" w:cs="Times New Roman"/>
      <w:color w:val="000000"/>
      <w:sz w:val="24"/>
      <w:szCs w:val="20"/>
    </w:rPr>
  </w:style>
  <w:style w:type="character" w:customStyle="1" w:styleId="AuthorDateChar0">
    <w:name w:val="Author/Date Char"/>
    <w:link w:val="AuthorDate0"/>
    <w:locked/>
    <w:rsid w:val="00635F20"/>
    <w:rPr>
      <w:rFonts w:ascii="Calibri" w:hAnsi="Calibri" w:cs="Calibri"/>
      <w:b/>
      <w:u w:val="single"/>
    </w:rPr>
  </w:style>
  <w:style w:type="paragraph" w:customStyle="1" w:styleId="AuthorDate0">
    <w:name w:val="Author/Date"/>
    <w:basedOn w:val="Normal"/>
    <w:link w:val="AuthorDateChar0"/>
    <w:qFormat/>
    <w:rsid w:val="00635F20"/>
    <w:pPr>
      <w:spacing w:after="0" w:line="240" w:lineRule="auto"/>
    </w:pPr>
    <w:rPr>
      <w:b/>
      <w:u w:val="single"/>
    </w:rPr>
  </w:style>
  <w:style w:type="character" w:customStyle="1" w:styleId="TagCiteChar">
    <w:name w:val="Tag &amp; Cite Char"/>
    <w:link w:val="TagCite1"/>
    <w:locked/>
    <w:rsid w:val="00635F20"/>
    <w:rPr>
      <w:rFonts w:ascii="Arial Narrow" w:eastAsia="Times New Roman" w:hAnsi="Arial Narrow" w:cs="Calibri"/>
      <w:b/>
      <w:sz w:val="16"/>
    </w:rPr>
  </w:style>
  <w:style w:type="paragraph" w:customStyle="1" w:styleId="TagCite1">
    <w:name w:val="Tag &amp; Cite"/>
    <w:basedOn w:val="Normal"/>
    <w:link w:val="TagCiteChar"/>
    <w:qFormat/>
    <w:rsid w:val="00635F20"/>
    <w:pPr>
      <w:spacing w:after="0" w:line="240" w:lineRule="auto"/>
      <w:jc w:val="both"/>
    </w:pPr>
    <w:rPr>
      <w:rFonts w:ascii="Arial Narrow" w:eastAsia="Times New Roman" w:hAnsi="Arial Narrow"/>
      <w:b/>
      <w:sz w:val="16"/>
    </w:rPr>
  </w:style>
  <w:style w:type="character" w:customStyle="1" w:styleId="HighlightedTextChar">
    <w:name w:val="Highlighted Text Char"/>
    <w:link w:val="HighlightedText"/>
    <w:locked/>
    <w:rsid w:val="00635F20"/>
    <w:rPr>
      <w:rFonts w:ascii="Arial Narrow" w:eastAsia="Times New Roman" w:hAnsi="Arial Narrow" w:cs="Calibri"/>
      <w:sz w:val="16"/>
      <w:u w:val="thick"/>
    </w:rPr>
  </w:style>
  <w:style w:type="paragraph" w:customStyle="1" w:styleId="HighlightedText">
    <w:name w:val="Highlighted Text"/>
    <w:basedOn w:val="Normal"/>
    <w:link w:val="HighlightedTextChar"/>
    <w:qFormat/>
    <w:rsid w:val="00635F20"/>
    <w:pPr>
      <w:spacing w:after="0" w:line="240" w:lineRule="auto"/>
      <w:jc w:val="both"/>
    </w:pPr>
    <w:rPr>
      <w:rFonts w:ascii="Arial Narrow" w:eastAsia="Times New Roman" w:hAnsi="Arial Narrow"/>
      <w:sz w:val="16"/>
      <w:u w:val="thick"/>
    </w:rPr>
  </w:style>
  <w:style w:type="paragraph" w:customStyle="1" w:styleId="TagStyle">
    <w:name w:val="Tag Style"/>
    <w:basedOn w:val="Normal"/>
    <w:qFormat/>
    <w:rsid w:val="00635F20"/>
    <w:pPr>
      <w:spacing w:after="0" w:line="240" w:lineRule="auto"/>
    </w:pPr>
    <w:rPr>
      <w:rFonts w:eastAsia="Times New Roman"/>
      <w:b/>
    </w:rPr>
  </w:style>
  <w:style w:type="paragraph" w:customStyle="1" w:styleId="Hat2">
    <w:name w:val="Hat2"/>
    <w:basedOn w:val="Heading2"/>
    <w:next w:val="Heading2"/>
    <w:autoRedefine/>
    <w:uiPriority w:val="99"/>
    <w:qFormat/>
    <w:rsid w:val="00635F20"/>
    <w:pPr>
      <w:keepNext w:val="0"/>
      <w:keepLines w:val="0"/>
      <w:pageBreakBefore w:val="0"/>
      <w:spacing w:before="480" w:line="240" w:lineRule="auto"/>
      <w:jc w:val="left"/>
    </w:pPr>
    <w:rPr>
      <w:rFonts w:ascii="Arial Narrow" w:eastAsia="Calibri" w:hAnsi="Arial Narrow" w:cs="Times New Roman"/>
      <w:bCs/>
      <w:sz w:val="20"/>
      <w:u w:val="none"/>
    </w:rPr>
  </w:style>
  <w:style w:type="character" w:customStyle="1" w:styleId="MicroTextChar0">
    <w:name w:val="MicroText Char"/>
    <w:basedOn w:val="DefaultParagraphFont"/>
    <w:link w:val="MicroText0"/>
    <w:locked/>
    <w:rsid w:val="00635F20"/>
    <w:rPr>
      <w:rFonts w:ascii="Arial Narrow" w:hAnsi="Arial Narrow"/>
      <w:sz w:val="12"/>
    </w:rPr>
  </w:style>
  <w:style w:type="paragraph" w:customStyle="1" w:styleId="MicroText0">
    <w:name w:val="MicroText"/>
    <w:basedOn w:val="Normal"/>
    <w:next w:val="Normal"/>
    <w:link w:val="MicroTextChar0"/>
    <w:qFormat/>
    <w:rsid w:val="00635F20"/>
    <w:pPr>
      <w:spacing w:after="0" w:line="240" w:lineRule="auto"/>
    </w:pPr>
    <w:rPr>
      <w:rFonts w:ascii="Arial Narrow" w:hAnsi="Arial Narrow" w:cstheme="minorBidi"/>
      <w:sz w:val="12"/>
    </w:rPr>
  </w:style>
  <w:style w:type="character" w:customStyle="1" w:styleId="UnreadTextChar">
    <w:name w:val="Unread Text Char"/>
    <w:link w:val="UnreadText"/>
    <w:locked/>
    <w:rsid w:val="00635F20"/>
    <w:rPr>
      <w:rFonts w:ascii="Calibri" w:eastAsia="Calibri" w:hAnsi="Calibri" w:cs="Calibri"/>
      <w:sz w:val="15"/>
    </w:rPr>
  </w:style>
  <w:style w:type="paragraph" w:customStyle="1" w:styleId="UnreadText">
    <w:name w:val="Unread Text"/>
    <w:basedOn w:val="Normal"/>
    <w:link w:val="UnreadTextChar"/>
    <w:autoRedefine/>
    <w:qFormat/>
    <w:rsid w:val="00635F20"/>
    <w:pPr>
      <w:spacing w:after="0" w:line="254" w:lineRule="auto"/>
    </w:pPr>
    <w:rPr>
      <w:rFonts w:eastAsia="Calibri"/>
      <w:sz w:val="15"/>
    </w:rPr>
  </w:style>
  <w:style w:type="character" w:customStyle="1" w:styleId="CircledChar">
    <w:name w:val="Circled Char"/>
    <w:link w:val="Circled"/>
    <w:locked/>
    <w:rsid w:val="00635F20"/>
    <w:rPr>
      <w:rFonts w:ascii="Calibri" w:eastAsia="Calibri" w:hAnsi="Calibri" w:cs="Calibri"/>
      <w:b/>
      <w:szCs w:val="20"/>
      <w:u w:val="thick"/>
    </w:rPr>
  </w:style>
  <w:style w:type="paragraph" w:customStyle="1" w:styleId="Circled">
    <w:name w:val="Circled"/>
    <w:basedOn w:val="Normal"/>
    <w:link w:val="CircledChar"/>
    <w:qFormat/>
    <w:rsid w:val="00635F20"/>
    <w:pPr>
      <w:spacing w:after="0" w:line="254" w:lineRule="auto"/>
    </w:pPr>
    <w:rPr>
      <w:rFonts w:eastAsia="Calibri"/>
      <w:b/>
      <w:szCs w:val="20"/>
      <w:u w:val="thick"/>
    </w:rPr>
  </w:style>
  <w:style w:type="character" w:customStyle="1" w:styleId="StyleCardTextUnderline3Char">
    <w:name w:val="Style Card Text + Underline3 Char"/>
    <w:link w:val="StyleCardTextUnderline3"/>
    <w:locked/>
    <w:rsid w:val="00635F20"/>
    <w:rPr>
      <w:rFonts w:ascii="Cambria" w:eastAsia="Times New Roman" w:hAnsi="Cambria" w:cs="Times New Roman"/>
      <w:u w:val="thick"/>
      <w:lang w:eastAsia="ko-KR"/>
    </w:rPr>
  </w:style>
  <w:style w:type="paragraph" w:customStyle="1" w:styleId="StyleCardTextUnderline3">
    <w:name w:val="Style Card Text + Underline3"/>
    <w:link w:val="StyleCardTextUnderline3Char"/>
    <w:qFormat/>
    <w:rsid w:val="00635F20"/>
    <w:pPr>
      <w:spacing w:after="200" w:line="276" w:lineRule="auto"/>
    </w:pPr>
    <w:rPr>
      <w:rFonts w:ascii="Cambria" w:eastAsia="Times New Roman" w:hAnsi="Cambria" w:cs="Times New Roman"/>
      <w:u w:val="thick"/>
      <w:lang w:eastAsia="ko-KR"/>
    </w:rPr>
  </w:style>
  <w:style w:type="character" w:customStyle="1" w:styleId="TagtemplateChar">
    <w:name w:val="Tagtemplate Char"/>
    <w:link w:val="Tagtemplate"/>
    <w:locked/>
    <w:rsid w:val="00635F20"/>
    <w:rPr>
      <w:rFonts w:ascii="Calibri" w:hAnsi="Calibri" w:cs="Calibri"/>
      <w:b/>
      <w:sz w:val="16"/>
    </w:rPr>
  </w:style>
  <w:style w:type="paragraph" w:customStyle="1" w:styleId="Tagtemplate">
    <w:name w:val="Tagtemplate"/>
    <w:basedOn w:val="Normal"/>
    <w:link w:val="TagtemplateChar"/>
    <w:autoRedefine/>
    <w:qFormat/>
    <w:rsid w:val="00635F20"/>
    <w:pPr>
      <w:keepNext/>
      <w:keepLines/>
      <w:spacing w:after="0" w:line="240" w:lineRule="auto"/>
    </w:pPr>
    <w:rPr>
      <w:b/>
      <w:sz w:val="16"/>
    </w:rPr>
  </w:style>
  <w:style w:type="paragraph" w:customStyle="1" w:styleId="TxBr33p1">
    <w:name w:val="TxBr_33p1"/>
    <w:basedOn w:val="Normal"/>
    <w:uiPriority w:val="99"/>
    <w:qFormat/>
    <w:rsid w:val="00635F20"/>
    <w:pPr>
      <w:tabs>
        <w:tab w:val="left" w:pos="204"/>
      </w:tabs>
      <w:autoSpaceDE w:val="0"/>
      <w:autoSpaceDN w:val="0"/>
      <w:adjustRightInd w:val="0"/>
      <w:spacing w:after="0" w:line="260" w:lineRule="atLeast"/>
      <w:jc w:val="both"/>
    </w:pPr>
    <w:rPr>
      <w:rFonts w:eastAsia="Times New Roman"/>
    </w:rPr>
  </w:style>
  <w:style w:type="character" w:customStyle="1" w:styleId="StyleStyle411ptChar">
    <w:name w:val="Style Style4 + 11 pt Char"/>
    <w:basedOn w:val="DefaultParagraphFont"/>
    <w:link w:val="StyleStyle411pt"/>
    <w:locked/>
    <w:rsid w:val="00635F20"/>
    <w:rPr>
      <w:rFonts w:ascii="Calibri" w:eastAsia="Times New Roman" w:hAnsi="Calibri" w:cs="Calibri"/>
      <w:sz w:val="16"/>
      <w:u w:val="single"/>
    </w:rPr>
  </w:style>
  <w:style w:type="paragraph" w:customStyle="1" w:styleId="StyleStyle411pt">
    <w:name w:val="Style Style4 + 11 pt"/>
    <w:basedOn w:val="Normal"/>
    <w:link w:val="StyleStyle411ptChar"/>
    <w:qFormat/>
    <w:rsid w:val="00635F20"/>
    <w:pPr>
      <w:spacing w:after="0" w:line="240" w:lineRule="auto"/>
    </w:pPr>
    <w:rPr>
      <w:rFonts w:eastAsia="Times New Roman"/>
      <w:sz w:val="16"/>
      <w:u w:val="single"/>
    </w:rPr>
  </w:style>
  <w:style w:type="character" w:customStyle="1" w:styleId="StyleStyle411ptBoldChar">
    <w:name w:val="Style Style4 + 11 pt Bold Char"/>
    <w:link w:val="StyleStyle411ptBold"/>
    <w:locked/>
    <w:rsid w:val="00635F20"/>
    <w:rPr>
      <w:rFonts w:ascii="Calibri" w:eastAsia="Times New Roman" w:hAnsi="Calibri" w:cs="Calibri"/>
      <w:b/>
      <w:bCs/>
      <w:sz w:val="16"/>
      <w:u w:val="single"/>
    </w:rPr>
  </w:style>
  <w:style w:type="paragraph" w:customStyle="1" w:styleId="StyleStyle411ptBold">
    <w:name w:val="Style Style4 + 11 pt Bold"/>
    <w:basedOn w:val="Normal"/>
    <w:link w:val="StyleStyle411ptBoldChar"/>
    <w:qFormat/>
    <w:rsid w:val="00635F20"/>
    <w:pPr>
      <w:spacing w:after="0" w:line="240" w:lineRule="auto"/>
    </w:pPr>
    <w:rPr>
      <w:rFonts w:eastAsia="Times New Roman"/>
      <w:b/>
      <w:bCs/>
      <w:sz w:val="16"/>
      <w:u w:val="single"/>
    </w:rPr>
  </w:style>
  <w:style w:type="character" w:customStyle="1" w:styleId="StyleStyle411ptBoldBorderSinglesolidlineAuto0Char">
    <w:name w:val="Style Style4 + 11 pt Bold Border: : (Single solid line Auto  0.... Char"/>
    <w:link w:val="StyleStyle411ptBoldBorderSinglesolidlineAuto0"/>
    <w:locked/>
    <w:rsid w:val="00635F20"/>
    <w:rPr>
      <w:rFonts w:ascii="Calibri" w:eastAsia="Times New Roman" w:hAnsi="Calibri" w:cs="Calibri"/>
      <w:b/>
      <w:bCs/>
      <w:sz w:val="16"/>
      <w:u w:val="single"/>
      <w:bdr w:val="single" w:sz="4" w:space="0" w:color="auto" w:frame="1"/>
    </w:rPr>
  </w:style>
  <w:style w:type="paragraph" w:customStyle="1" w:styleId="StyleStyle411ptBoldBorderSinglesolidlineAuto0">
    <w:name w:val="Style Style4 + 11 pt Bold Border: : (Single solid line Auto  0...."/>
    <w:basedOn w:val="Normal"/>
    <w:link w:val="StyleStyle411ptBoldBorderSinglesolidlineAuto0Char"/>
    <w:qFormat/>
    <w:rsid w:val="00635F20"/>
    <w:pPr>
      <w:pBdr>
        <w:top w:val="single" w:sz="4" w:space="0" w:color="auto"/>
        <w:left w:val="single" w:sz="4" w:space="0" w:color="auto"/>
        <w:bottom w:val="single" w:sz="4" w:space="0" w:color="auto"/>
        <w:right w:val="single" w:sz="4" w:space="0" w:color="auto"/>
      </w:pBdr>
      <w:spacing w:after="0" w:line="240" w:lineRule="auto"/>
    </w:pPr>
    <w:rPr>
      <w:rFonts w:eastAsia="Times New Roman"/>
      <w:b/>
      <w:bCs/>
      <w:sz w:val="16"/>
      <w:u w:val="single"/>
      <w:bdr w:val="single" w:sz="4" w:space="0" w:color="auto" w:frame="1"/>
    </w:rPr>
  </w:style>
  <w:style w:type="paragraph" w:customStyle="1" w:styleId="Stylecites10ptNotBold">
    <w:name w:val="Style cites + 10 pt Not Bold"/>
    <w:basedOn w:val="Normal"/>
    <w:uiPriority w:val="99"/>
    <w:qFormat/>
    <w:rsid w:val="00635F20"/>
    <w:pPr>
      <w:spacing w:after="0" w:line="240" w:lineRule="auto"/>
    </w:pPr>
    <w:rPr>
      <w:rFonts w:eastAsia="SimSun"/>
      <w:lang w:eastAsia="zh-CN"/>
    </w:rPr>
  </w:style>
  <w:style w:type="character" w:customStyle="1" w:styleId="BlockHeadingsChar">
    <w:name w:val="Block Headings Char"/>
    <w:link w:val="BlockHeadings"/>
    <w:locked/>
    <w:rsid w:val="00635F20"/>
    <w:rPr>
      <w:rFonts w:ascii="Calibri" w:eastAsia="Times New Roman" w:hAnsi="Calibri" w:cs="Calibri"/>
      <w:b/>
      <w:sz w:val="16"/>
      <w:szCs w:val="20"/>
    </w:rPr>
  </w:style>
  <w:style w:type="paragraph" w:customStyle="1" w:styleId="BlockHeadings">
    <w:name w:val="Block Headings"/>
    <w:basedOn w:val="Normal"/>
    <w:link w:val="BlockHeadingsChar"/>
    <w:qFormat/>
    <w:rsid w:val="00635F20"/>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after="0" w:line="240" w:lineRule="auto"/>
      <w:jc w:val="center"/>
      <w:outlineLvl w:val="0"/>
    </w:pPr>
    <w:rPr>
      <w:rFonts w:eastAsia="Times New Roman"/>
      <w:b/>
      <w:sz w:val="16"/>
      <w:szCs w:val="20"/>
    </w:rPr>
  </w:style>
  <w:style w:type="character" w:customStyle="1" w:styleId="boldciteChar4">
    <w:name w:val="bold cite Char4"/>
    <w:link w:val="boldcite"/>
    <w:locked/>
    <w:rsid w:val="00635F20"/>
    <w:rPr>
      <w:rFonts w:ascii="Calibri" w:eastAsia="Calibri" w:hAnsi="Calibri" w:cs="Calibri"/>
      <w:b/>
      <w:color w:val="000000"/>
      <w:sz w:val="28"/>
      <w:u w:val="thick" w:color="000000"/>
    </w:rPr>
  </w:style>
  <w:style w:type="paragraph" w:customStyle="1" w:styleId="boldcite">
    <w:name w:val="bold cite"/>
    <w:basedOn w:val="Normal"/>
    <w:link w:val="boldciteChar4"/>
    <w:qFormat/>
    <w:rsid w:val="00635F20"/>
    <w:pPr>
      <w:spacing w:after="0" w:line="240" w:lineRule="auto"/>
    </w:pPr>
    <w:rPr>
      <w:rFonts w:eastAsia="Calibri"/>
      <w:b/>
      <w:color w:val="000000"/>
      <w:sz w:val="28"/>
      <w:u w:val="thick" w:color="000000"/>
    </w:rPr>
  </w:style>
  <w:style w:type="paragraph" w:customStyle="1" w:styleId="Normal10">
    <w:name w:val="Normal1"/>
    <w:basedOn w:val="Normal"/>
    <w:qFormat/>
    <w:rsid w:val="00635F20"/>
    <w:pPr>
      <w:spacing w:after="0" w:line="240" w:lineRule="auto"/>
    </w:pPr>
    <w:rPr>
      <w:rFonts w:eastAsia="Calibri"/>
    </w:rPr>
  </w:style>
  <w:style w:type="character" w:customStyle="1" w:styleId="Irrelevant6fontChar">
    <w:name w:val="Irrelevant (6 font) Char"/>
    <w:basedOn w:val="DefaultParagraphFont"/>
    <w:link w:val="Irrelevant6font"/>
    <w:locked/>
    <w:rsid w:val="00635F20"/>
    <w:rPr>
      <w:rFonts w:ascii="Calibri" w:eastAsia="Calibri" w:hAnsi="Calibri" w:cs="Calibri"/>
      <w:sz w:val="12"/>
      <w:szCs w:val="12"/>
    </w:rPr>
  </w:style>
  <w:style w:type="paragraph" w:customStyle="1" w:styleId="Irrelevant6font">
    <w:name w:val="Irrelevant (6 font)"/>
    <w:basedOn w:val="Normal"/>
    <w:link w:val="Irrelevant6fontChar"/>
    <w:qFormat/>
    <w:rsid w:val="00635F20"/>
    <w:pPr>
      <w:spacing w:after="0" w:line="240" w:lineRule="auto"/>
      <w:ind w:left="547" w:right="648"/>
      <w:jc w:val="both"/>
    </w:pPr>
    <w:rPr>
      <w:rFonts w:eastAsia="Calibri"/>
      <w:sz w:val="12"/>
      <w:szCs w:val="12"/>
    </w:rPr>
  </w:style>
  <w:style w:type="character" w:customStyle="1" w:styleId="CardsFont6ptChar1">
    <w:name w:val="Cards + Font: 6 pt Char1"/>
    <w:link w:val="CardsFont6pt"/>
    <w:locked/>
    <w:rsid w:val="00635F20"/>
    <w:rPr>
      <w:rFonts w:ascii="Georgia" w:eastAsia="Times New Roman" w:hAnsi="Georgia"/>
      <w:sz w:val="12"/>
    </w:rPr>
  </w:style>
  <w:style w:type="paragraph" w:customStyle="1" w:styleId="CardsFont6pt">
    <w:name w:val="Cards + Font: 6 pt"/>
    <w:basedOn w:val="Cards"/>
    <w:link w:val="CardsFont6ptChar1"/>
    <w:autoRedefine/>
    <w:qFormat/>
    <w:rsid w:val="00635F20"/>
    <w:pPr>
      <w:widowControl/>
      <w:autoSpaceDE w:val="0"/>
      <w:autoSpaceDN w:val="0"/>
      <w:adjustRightInd w:val="0"/>
      <w:ind w:left="360"/>
      <w:jc w:val="both"/>
    </w:pPr>
    <w:rPr>
      <w:rFonts w:ascii="Georgia" w:hAnsi="Georgia" w:cstheme="minorBidi"/>
      <w:sz w:val="12"/>
    </w:rPr>
  </w:style>
  <w:style w:type="paragraph" w:customStyle="1" w:styleId="rddateline">
    <w:name w:val="rddateline"/>
    <w:basedOn w:val="Normal"/>
    <w:uiPriority w:val="99"/>
    <w:qFormat/>
    <w:rsid w:val="00635F20"/>
    <w:pPr>
      <w:spacing w:after="0" w:line="240" w:lineRule="auto"/>
    </w:pPr>
    <w:rPr>
      <w:rFonts w:eastAsia="Calibri"/>
      <w:szCs w:val="20"/>
    </w:rPr>
  </w:style>
  <w:style w:type="paragraph" w:customStyle="1" w:styleId="rdheadline">
    <w:name w:val="rdheadline"/>
    <w:basedOn w:val="Normal"/>
    <w:uiPriority w:val="99"/>
    <w:qFormat/>
    <w:rsid w:val="00635F20"/>
    <w:pPr>
      <w:spacing w:before="100" w:beforeAutospacing="1" w:after="100" w:afterAutospacing="1" w:line="240" w:lineRule="auto"/>
    </w:pPr>
    <w:rPr>
      <w:rFonts w:ascii="Verdana" w:eastAsia="Calibri" w:hAnsi="Verdana"/>
      <w:b/>
      <w:bCs/>
      <w:sz w:val="32"/>
      <w:szCs w:val="32"/>
    </w:rPr>
  </w:style>
  <w:style w:type="paragraph" w:customStyle="1" w:styleId="rdbyline">
    <w:name w:val="rdbyline"/>
    <w:basedOn w:val="Normal"/>
    <w:uiPriority w:val="99"/>
    <w:qFormat/>
    <w:rsid w:val="00635F20"/>
    <w:pPr>
      <w:spacing w:after="100" w:afterAutospacing="1" w:line="240" w:lineRule="auto"/>
    </w:pPr>
    <w:rPr>
      <w:rFonts w:ascii="Verdana" w:eastAsia="Calibri" w:hAnsi="Verdana"/>
      <w:szCs w:val="20"/>
    </w:rPr>
  </w:style>
  <w:style w:type="character" w:customStyle="1" w:styleId="Heading2Char0">
    <w:name w:val="Heading2 Char"/>
    <w:link w:val="Heading20"/>
    <w:locked/>
    <w:rsid w:val="00635F20"/>
    <w:rPr>
      <w:rFonts w:ascii="Calibri" w:eastAsia="Times New Roman" w:hAnsi="Calibri" w:cs="Calibri"/>
      <w:b/>
      <w:caps/>
      <w:sz w:val="16"/>
    </w:rPr>
  </w:style>
  <w:style w:type="paragraph" w:customStyle="1" w:styleId="Heading20">
    <w:name w:val="Heading2"/>
    <w:basedOn w:val="Normal"/>
    <w:link w:val="Heading2Char0"/>
    <w:qFormat/>
    <w:rsid w:val="00635F20"/>
    <w:pPr>
      <w:spacing w:after="0" w:line="240" w:lineRule="auto"/>
      <w:jc w:val="center"/>
    </w:pPr>
    <w:rPr>
      <w:rFonts w:eastAsia="Times New Roman"/>
      <w:b/>
      <w:caps/>
      <w:sz w:val="16"/>
    </w:rPr>
  </w:style>
  <w:style w:type="character" w:customStyle="1" w:styleId="Header2Char">
    <w:name w:val="Header2 Char"/>
    <w:link w:val="Header2"/>
    <w:locked/>
    <w:rsid w:val="00635F20"/>
    <w:rPr>
      <w:rFonts w:ascii="Calibri" w:eastAsia="Times New Roman" w:hAnsi="Calibri" w:cs="Calibri"/>
      <w:b/>
      <w:caps/>
      <w:sz w:val="16"/>
    </w:rPr>
  </w:style>
  <w:style w:type="paragraph" w:customStyle="1" w:styleId="Header2">
    <w:name w:val="Header2"/>
    <w:basedOn w:val="Heading20"/>
    <w:link w:val="Header2Char"/>
    <w:qFormat/>
    <w:rsid w:val="00635F20"/>
  </w:style>
  <w:style w:type="character" w:customStyle="1" w:styleId="UnderlinedcardChar">
    <w:name w:val="Underlined card Char"/>
    <w:link w:val="Underlinedcard"/>
    <w:locked/>
    <w:rsid w:val="00635F20"/>
    <w:rPr>
      <w:rFonts w:ascii="Calibri" w:eastAsia="Times New Roman" w:hAnsi="Calibri" w:cs="Calibri"/>
      <w:sz w:val="16"/>
      <w:u w:val="thick"/>
    </w:rPr>
  </w:style>
  <w:style w:type="paragraph" w:customStyle="1" w:styleId="Underlinedcard">
    <w:name w:val="Underlined card"/>
    <w:basedOn w:val="Normal"/>
    <w:link w:val="UnderlinedcardChar"/>
    <w:autoRedefine/>
    <w:qFormat/>
    <w:rsid w:val="00635F20"/>
    <w:pPr>
      <w:autoSpaceDE w:val="0"/>
      <w:autoSpaceDN w:val="0"/>
      <w:adjustRightInd w:val="0"/>
      <w:spacing w:after="0" w:line="240" w:lineRule="auto"/>
      <w:ind w:left="432" w:right="432"/>
      <w:jc w:val="both"/>
    </w:pPr>
    <w:rPr>
      <w:rFonts w:eastAsia="Times New Roman"/>
      <w:sz w:val="16"/>
      <w:u w:val="thick"/>
    </w:rPr>
  </w:style>
  <w:style w:type="character" w:customStyle="1" w:styleId="StyleHeading212ptChar">
    <w:name w:val="Style Heading2 + 12 pt Char"/>
    <w:link w:val="StyleHeading212pt"/>
    <w:locked/>
    <w:rsid w:val="00635F20"/>
    <w:rPr>
      <w:rFonts w:ascii="Calibri" w:eastAsia="Times New Roman" w:hAnsi="Calibri" w:cs="Calibri"/>
      <w:b/>
      <w:bCs/>
      <w:caps/>
      <w:sz w:val="16"/>
    </w:rPr>
  </w:style>
  <w:style w:type="paragraph" w:customStyle="1" w:styleId="StyleHeading212pt">
    <w:name w:val="Style Heading2 + 12 pt"/>
    <w:basedOn w:val="Heading20"/>
    <w:link w:val="StyleHeading212ptChar"/>
    <w:qFormat/>
    <w:rsid w:val="00635F20"/>
    <w:rPr>
      <w:bCs/>
    </w:rPr>
  </w:style>
  <w:style w:type="character" w:customStyle="1" w:styleId="Heading212ptChar">
    <w:name w:val="Heading2 + 12 pt Char"/>
    <w:link w:val="Heading212pt"/>
    <w:locked/>
    <w:rsid w:val="00635F20"/>
    <w:rPr>
      <w:rFonts w:ascii="Calibri" w:eastAsia="Times New Roman" w:hAnsi="Calibri" w:cs="Calibri"/>
      <w:b/>
      <w:bCs/>
      <w:caps/>
      <w:sz w:val="16"/>
    </w:rPr>
  </w:style>
  <w:style w:type="paragraph" w:customStyle="1" w:styleId="Heading212pt">
    <w:name w:val="Heading2 + 12 pt"/>
    <w:basedOn w:val="StyleHeading212pt"/>
    <w:link w:val="Heading212ptChar"/>
    <w:qFormat/>
    <w:rsid w:val="00635F20"/>
  </w:style>
  <w:style w:type="paragraph" w:customStyle="1" w:styleId="StyleHeading110pt">
    <w:name w:val="Style Heading 1 + 10 pt"/>
    <w:basedOn w:val="Heading1"/>
    <w:qFormat/>
    <w:rsid w:val="00635F20"/>
    <w:pPr>
      <w:keepNext w:val="0"/>
      <w:keepLines w:val="0"/>
      <w:pBdr>
        <w:top w:val="single" w:sz="18" w:space="1" w:color="000000"/>
        <w:left w:val="single" w:sz="18" w:space="4" w:color="000000"/>
        <w:bottom w:val="single" w:sz="18" w:space="1" w:color="000000"/>
        <w:right w:val="single" w:sz="18" w:space="4" w:color="000000"/>
      </w:pBdr>
      <w:spacing w:before="480" w:line="240" w:lineRule="auto"/>
    </w:pPr>
    <w:rPr>
      <w:rFonts w:eastAsia="Times New Roman" w:cs="Times New Roman"/>
      <w:bCs/>
      <w:sz w:val="20"/>
    </w:rPr>
  </w:style>
  <w:style w:type="paragraph" w:customStyle="1" w:styleId="StyleStyleHeading110pt10pt">
    <w:name w:val="Style Style Heading 1 + 10 pt + 10 pt"/>
    <w:basedOn w:val="StyleHeading110pt"/>
    <w:qFormat/>
    <w:rsid w:val="00635F20"/>
  </w:style>
  <w:style w:type="paragraph" w:customStyle="1" w:styleId="StyleUnderliningTimesNewRomanBoldNounderlineKernat16">
    <w:name w:val="Style Underlining + Times New Roman Bold No underline Kern at 16..."/>
    <w:basedOn w:val="Normal"/>
    <w:qFormat/>
    <w:rsid w:val="00635F20"/>
    <w:pPr>
      <w:spacing w:after="0" w:line="240" w:lineRule="auto"/>
    </w:pPr>
    <w:rPr>
      <w:rFonts w:eastAsia="Calibri"/>
      <w:b/>
      <w:bCs/>
      <w:kern w:val="32"/>
      <w:sz w:val="32"/>
      <w:szCs w:val="32"/>
    </w:rPr>
  </w:style>
  <w:style w:type="paragraph" w:customStyle="1" w:styleId="StyleUnderliningTimesNewRomanBoldNounderlineKernat161">
    <w:name w:val="Style Underlining + Times New Roman Bold No underline Kern at 16...1"/>
    <w:basedOn w:val="Normal"/>
    <w:qFormat/>
    <w:rsid w:val="00635F20"/>
    <w:pPr>
      <w:spacing w:after="0" w:line="240" w:lineRule="auto"/>
    </w:pPr>
    <w:rPr>
      <w:rFonts w:eastAsia="Calibri"/>
      <w:b/>
      <w:bCs/>
      <w:kern w:val="32"/>
      <w:sz w:val="32"/>
      <w:szCs w:val="32"/>
    </w:rPr>
  </w:style>
  <w:style w:type="paragraph" w:customStyle="1" w:styleId="StyleBoldUnderliningKernat16pt">
    <w:name w:val="Style Bold Underlining + Kern at 16 pt"/>
    <w:basedOn w:val="Normal"/>
    <w:qFormat/>
    <w:rsid w:val="00635F20"/>
    <w:pPr>
      <w:tabs>
        <w:tab w:val="left" w:pos="8820"/>
      </w:tabs>
      <w:autoSpaceDE w:val="0"/>
      <w:autoSpaceDN w:val="0"/>
      <w:spacing w:before="100" w:after="100" w:line="240" w:lineRule="auto"/>
    </w:pPr>
    <w:rPr>
      <w:rFonts w:eastAsia="Calibri"/>
      <w:b/>
      <w:bCs/>
      <w:kern w:val="32"/>
      <w:sz w:val="32"/>
      <w:szCs w:val="32"/>
      <w:u w:val="single"/>
      <w:lang w:val="en-GB"/>
    </w:rPr>
  </w:style>
  <w:style w:type="paragraph" w:customStyle="1" w:styleId="highlightcardtext">
    <w:name w:val="highlight card text"/>
    <w:basedOn w:val="evidencetext"/>
    <w:uiPriority w:val="99"/>
    <w:qFormat/>
    <w:rsid w:val="00635F20"/>
    <w:pPr>
      <w:pageBreakBefore/>
      <w:spacing w:after="0" w:line="240" w:lineRule="auto"/>
      <w:ind w:left="0" w:right="0"/>
    </w:pPr>
    <w:rPr>
      <w:rFonts w:ascii="Times New Roman" w:eastAsia="Times" w:hAnsi="Times New Roman" w:cs="Times New Roman"/>
      <w:b/>
      <w:bCs/>
      <w:color w:val="auto"/>
      <w:szCs w:val="20"/>
    </w:rPr>
  </w:style>
  <w:style w:type="paragraph" w:customStyle="1" w:styleId="underlineevidencetext">
    <w:name w:val="underline evidence text"/>
    <w:basedOn w:val="evidencetext"/>
    <w:uiPriority w:val="99"/>
    <w:qFormat/>
    <w:rsid w:val="00635F20"/>
    <w:pPr>
      <w:pageBreakBefore/>
      <w:spacing w:after="0" w:line="240" w:lineRule="auto"/>
      <w:ind w:left="0" w:right="0"/>
    </w:pPr>
    <w:rPr>
      <w:rFonts w:ascii="Times New Roman" w:eastAsia="Times" w:hAnsi="Times New Roman" w:cs="Times New Roman"/>
      <w:b/>
      <w:bCs/>
      <w:color w:val="auto"/>
      <w:szCs w:val="20"/>
    </w:rPr>
  </w:style>
  <w:style w:type="paragraph" w:customStyle="1" w:styleId="underlinecard">
    <w:name w:val="underline card"/>
    <w:basedOn w:val="Normal"/>
    <w:uiPriority w:val="99"/>
    <w:qFormat/>
    <w:rsid w:val="00635F20"/>
    <w:pPr>
      <w:spacing w:after="0" w:line="240" w:lineRule="auto"/>
      <w:ind w:left="1728" w:right="1728"/>
    </w:pPr>
    <w:rPr>
      <w:rFonts w:eastAsia="Calibri"/>
      <w:sz w:val="18"/>
      <w:u w:val="single"/>
    </w:rPr>
  </w:style>
  <w:style w:type="paragraph" w:customStyle="1" w:styleId="medium-normal">
    <w:name w:val="medium-normal"/>
    <w:basedOn w:val="Normal"/>
    <w:qFormat/>
    <w:rsid w:val="00635F20"/>
    <w:pPr>
      <w:spacing w:before="100" w:beforeAutospacing="1" w:after="100" w:afterAutospacing="1" w:line="240" w:lineRule="auto"/>
    </w:pPr>
    <w:rPr>
      <w:rFonts w:ascii="Arial Unicode MS" w:eastAsia="Times New Roman"/>
    </w:rPr>
  </w:style>
  <w:style w:type="paragraph" w:customStyle="1" w:styleId="CardsChar2">
    <w:name w:val="Cards Char2"/>
    <w:basedOn w:val="Normal"/>
    <w:uiPriority w:val="99"/>
    <w:qFormat/>
    <w:rsid w:val="00635F20"/>
    <w:pPr>
      <w:autoSpaceDE w:val="0"/>
      <w:autoSpaceDN w:val="0"/>
      <w:adjustRightInd w:val="0"/>
      <w:spacing w:after="0" w:line="240" w:lineRule="auto"/>
      <w:ind w:left="432" w:right="432"/>
      <w:jc w:val="both"/>
    </w:pPr>
    <w:rPr>
      <w:rFonts w:eastAsia="Calibri"/>
      <w:szCs w:val="20"/>
    </w:rPr>
  </w:style>
  <w:style w:type="character" w:customStyle="1" w:styleId="CardsFont6ptCharChar">
    <w:name w:val="Cards + Font: 6 pt Char Char"/>
    <w:link w:val="CardsFont6ptChar"/>
    <w:locked/>
    <w:rsid w:val="00635F20"/>
    <w:rPr>
      <w:rFonts w:ascii="Calibri" w:eastAsia="Times New Roman" w:hAnsi="Calibri" w:cs="Calibri"/>
      <w:sz w:val="12"/>
    </w:rPr>
  </w:style>
  <w:style w:type="paragraph" w:customStyle="1" w:styleId="CardsFont6ptChar">
    <w:name w:val="Cards + Font: 6 pt Char"/>
    <w:basedOn w:val="CardsChar2"/>
    <w:link w:val="CardsFont6ptCharChar"/>
    <w:qFormat/>
    <w:rsid w:val="00635F20"/>
    <w:rPr>
      <w:rFonts w:eastAsia="Times New Roman"/>
      <w:sz w:val="12"/>
      <w:szCs w:val="22"/>
    </w:rPr>
  </w:style>
  <w:style w:type="character" w:customStyle="1" w:styleId="CitesCharCharChar">
    <w:name w:val="Cites Char Char Char"/>
    <w:link w:val="CitesCharChar"/>
    <w:locked/>
    <w:rsid w:val="00635F20"/>
    <w:rPr>
      <w:rFonts w:ascii="Calibri" w:eastAsia="Times New Roman" w:hAnsi="Calibri" w:cs="Calibri"/>
      <w:b/>
      <w:bCs/>
      <w:sz w:val="16"/>
    </w:rPr>
  </w:style>
  <w:style w:type="paragraph" w:customStyle="1" w:styleId="CitesCharChar">
    <w:name w:val="Cites Char Char"/>
    <w:basedOn w:val="Normal"/>
    <w:link w:val="CitesCharCharChar"/>
    <w:qFormat/>
    <w:rsid w:val="00635F20"/>
    <w:pPr>
      <w:autoSpaceDE w:val="0"/>
      <w:autoSpaceDN w:val="0"/>
      <w:adjustRightInd w:val="0"/>
      <w:spacing w:after="0" w:line="240" w:lineRule="auto"/>
      <w:jc w:val="both"/>
      <w:outlineLvl w:val="2"/>
    </w:pPr>
    <w:rPr>
      <w:rFonts w:eastAsia="Times New Roman"/>
      <w:b/>
      <w:bCs/>
      <w:sz w:val="16"/>
    </w:rPr>
  </w:style>
  <w:style w:type="paragraph" w:customStyle="1" w:styleId="TagsCharChar">
    <w:name w:val="Tags Char Char"/>
    <w:basedOn w:val="Normal"/>
    <w:uiPriority w:val="99"/>
    <w:qFormat/>
    <w:rsid w:val="00635F20"/>
    <w:pPr>
      <w:autoSpaceDE w:val="0"/>
      <w:autoSpaceDN w:val="0"/>
      <w:adjustRightInd w:val="0"/>
      <w:spacing w:after="0" w:line="240" w:lineRule="auto"/>
      <w:jc w:val="both"/>
      <w:outlineLvl w:val="1"/>
    </w:pPr>
    <w:rPr>
      <w:rFonts w:eastAsia="Calibri"/>
      <w:b/>
      <w:szCs w:val="20"/>
    </w:rPr>
  </w:style>
  <w:style w:type="paragraph" w:customStyle="1" w:styleId="story-body">
    <w:name w:val="story-body"/>
    <w:basedOn w:val="Normal"/>
    <w:qFormat/>
    <w:rsid w:val="00635F20"/>
    <w:pPr>
      <w:spacing w:before="100" w:beforeAutospacing="1" w:after="100" w:afterAutospacing="1" w:line="240" w:lineRule="auto"/>
    </w:pPr>
    <w:rPr>
      <w:rFonts w:eastAsia="Calibri"/>
    </w:rPr>
  </w:style>
  <w:style w:type="character" w:customStyle="1" w:styleId="CardTextCharCharCharCharChar">
    <w:name w:val="Card Text Char Char Char Char Char"/>
    <w:link w:val="CardTextCharCharCharChar"/>
    <w:locked/>
    <w:rsid w:val="00635F20"/>
    <w:rPr>
      <w:rFonts w:ascii="Calibri" w:eastAsia="Times New Roman" w:hAnsi="Calibri" w:cs="Calibri"/>
      <w:sz w:val="18"/>
    </w:rPr>
  </w:style>
  <w:style w:type="paragraph" w:customStyle="1" w:styleId="CardTextCharCharCharChar">
    <w:name w:val="Card Text Char Char Char Char"/>
    <w:basedOn w:val="Normal"/>
    <w:link w:val="CardTextCharCharCharCharChar"/>
    <w:qFormat/>
    <w:rsid w:val="00635F20"/>
    <w:pPr>
      <w:spacing w:after="0" w:line="240" w:lineRule="auto"/>
      <w:ind w:left="1728" w:right="1728"/>
    </w:pPr>
    <w:rPr>
      <w:rFonts w:eastAsia="Times New Roman"/>
      <w:sz w:val="18"/>
    </w:rPr>
  </w:style>
  <w:style w:type="paragraph" w:customStyle="1" w:styleId="CardTextCharChar">
    <w:name w:val="Card Text Char Char"/>
    <w:basedOn w:val="Normal"/>
    <w:qFormat/>
    <w:rsid w:val="00635F20"/>
    <w:pPr>
      <w:spacing w:after="0" w:line="240" w:lineRule="auto"/>
      <w:ind w:left="1728" w:right="1728"/>
    </w:pPr>
    <w:rPr>
      <w:rFonts w:eastAsia="Calibri"/>
      <w:sz w:val="18"/>
    </w:rPr>
  </w:style>
  <w:style w:type="paragraph" w:customStyle="1" w:styleId="boldciteChar">
    <w:name w:val="bold cite Char"/>
    <w:basedOn w:val="Heading1"/>
    <w:uiPriority w:val="99"/>
    <w:qFormat/>
    <w:rsid w:val="00635F20"/>
    <w:pPr>
      <w:keepNext w:val="0"/>
      <w:keepLines w:val="0"/>
      <w:pBdr>
        <w:top w:val="single" w:sz="4" w:space="1" w:color="auto" w:shadow="1"/>
        <w:left w:val="single" w:sz="4" w:space="4" w:color="auto" w:shadow="1"/>
        <w:bottom w:val="single" w:sz="4" w:space="1" w:color="auto" w:shadow="1"/>
        <w:right w:val="single" w:sz="4" w:space="4" w:color="auto" w:shadow="1"/>
      </w:pBdr>
      <w:spacing w:before="480" w:line="240" w:lineRule="auto"/>
      <w:outlineLvl w:val="9"/>
    </w:pPr>
    <w:rPr>
      <w:rFonts w:eastAsia="Times New Roman" w:cs="Times New Roman"/>
      <w:bCs/>
      <w:sz w:val="24"/>
      <w:szCs w:val="24"/>
    </w:rPr>
  </w:style>
  <w:style w:type="paragraph" w:customStyle="1" w:styleId="Cardnon-underlined">
    <w:name w:val="Card non-underlined"/>
    <w:basedOn w:val="Normal"/>
    <w:qFormat/>
    <w:rsid w:val="00635F20"/>
    <w:pPr>
      <w:spacing w:after="0" w:line="240" w:lineRule="auto"/>
    </w:pPr>
    <w:rPr>
      <w:rFonts w:eastAsia="Calibri"/>
      <w:szCs w:val="20"/>
    </w:rPr>
  </w:style>
  <w:style w:type="paragraph" w:customStyle="1" w:styleId="CardCites">
    <w:name w:val="Card Cites"/>
    <w:basedOn w:val="Normal"/>
    <w:next w:val="Normal"/>
    <w:qFormat/>
    <w:rsid w:val="00635F20"/>
    <w:pPr>
      <w:spacing w:after="0" w:line="240" w:lineRule="auto"/>
    </w:pPr>
    <w:rPr>
      <w:rFonts w:eastAsia="Calibri"/>
      <w:b/>
    </w:rPr>
  </w:style>
  <w:style w:type="paragraph" w:customStyle="1" w:styleId="textmargin">
    <w:name w:val="textmargin"/>
    <w:basedOn w:val="Normal"/>
    <w:uiPriority w:val="99"/>
    <w:qFormat/>
    <w:rsid w:val="00635F20"/>
    <w:pPr>
      <w:spacing w:before="100" w:beforeAutospacing="1" w:after="100" w:afterAutospacing="1" w:line="312" w:lineRule="auto"/>
      <w:ind w:left="300" w:right="300" w:firstLine="300"/>
      <w:jc w:val="both"/>
    </w:pPr>
    <w:rPr>
      <w:rFonts w:eastAsia="Calibri"/>
    </w:rPr>
  </w:style>
  <w:style w:type="paragraph" w:customStyle="1" w:styleId="storytext">
    <w:name w:val="storytext"/>
    <w:basedOn w:val="Normal"/>
    <w:uiPriority w:val="99"/>
    <w:qFormat/>
    <w:rsid w:val="00635F20"/>
    <w:pPr>
      <w:spacing w:before="100" w:beforeAutospacing="1" w:after="100" w:afterAutospacing="1" w:line="240" w:lineRule="auto"/>
    </w:pPr>
    <w:rPr>
      <w:rFonts w:eastAsia="Calibri"/>
      <w:color w:val="000000"/>
    </w:rPr>
  </w:style>
  <w:style w:type="paragraph" w:customStyle="1" w:styleId="header1">
    <w:name w:val="header1"/>
    <w:basedOn w:val="Normal"/>
    <w:uiPriority w:val="99"/>
    <w:qFormat/>
    <w:rsid w:val="00635F20"/>
    <w:pPr>
      <w:spacing w:before="100" w:beforeAutospacing="1" w:after="100" w:afterAutospacing="1" w:line="240" w:lineRule="auto"/>
    </w:pPr>
    <w:rPr>
      <w:rFonts w:eastAsia="Calibri"/>
      <w:color w:val="000000"/>
    </w:rPr>
  </w:style>
  <w:style w:type="paragraph" w:customStyle="1" w:styleId="style10">
    <w:name w:val="style1"/>
    <w:basedOn w:val="Normal"/>
    <w:uiPriority w:val="99"/>
    <w:qFormat/>
    <w:rsid w:val="00635F20"/>
    <w:pPr>
      <w:spacing w:after="0" w:line="240" w:lineRule="auto"/>
    </w:pPr>
    <w:rPr>
      <w:rFonts w:ascii="Verdana" w:eastAsia="Calibri" w:hAnsi="Verdana"/>
      <w:szCs w:val="20"/>
    </w:rPr>
  </w:style>
  <w:style w:type="paragraph" w:customStyle="1" w:styleId="correctindex">
    <w:name w:val="correct index"/>
    <w:basedOn w:val="Normal"/>
    <w:uiPriority w:val="99"/>
    <w:qFormat/>
    <w:rsid w:val="00635F20"/>
    <w:pPr>
      <w:spacing w:after="0" w:line="240" w:lineRule="auto"/>
    </w:pPr>
    <w:rPr>
      <w:rFonts w:ascii="Arial Narrow" w:eastAsia="Calibri" w:hAnsi="Arial Narrow"/>
      <w:color w:val="000000"/>
    </w:rPr>
  </w:style>
  <w:style w:type="paragraph" w:customStyle="1" w:styleId="bc2">
    <w:name w:val="bc_2"/>
    <w:basedOn w:val="Normal"/>
    <w:uiPriority w:val="99"/>
    <w:qFormat/>
    <w:rsid w:val="00635F20"/>
    <w:pPr>
      <w:spacing w:before="100" w:beforeAutospacing="1" w:after="100" w:afterAutospacing="1" w:line="240" w:lineRule="auto"/>
    </w:pPr>
    <w:rPr>
      <w:rFonts w:eastAsia="Calibri"/>
      <w:color w:val="000000"/>
    </w:rPr>
  </w:style>
  <w:style w:type="paragraph" w:customStyle="1" w:styleId="inside-copy">
    <w:name w:val="inside-copy"/>
    <w:basedOn w:val="Normal"/>
    <w:qFormat/>
    <w:rsid w:val="00635F20"/>
    <w:pPr>
      <w:spacing w:before="100" w:beforeAutospacing="1" w:after="100" w:afterAutospacing="1" w:line="225" w:lineRule="atLeast"/>
    </w:pPr>
    <w:rPr>
      <w:rFonts w:eastAsia="Calibri"/>
      <w:color w:val="000000"/>
      <w:sz w:val="18"/>
      <w:szCs w:val="18"/>
    </w:rPr>
  </w:style>
  <w:style w:type="paragraph" w:customStyle="1" w:styleId="style20">
    <w:name w:val="style2"/>
    <w:basedOn w:val="Normal"/>
    <w:uiPriority w:val="99"/>
    <w:qFormat/>
    <w:rsid w:val="00635F20"/>
    <w:pPr>
      <w:spacing w:after="0" w:line="240" w:lineRule="auto"/>
    </w:pPr>
    <w:rPr>
      <w:rFonts w:ascii="Verdana" w:eastAsia="Calibri" w:hAnsi="Verdana"/>
      <w:szCs w:val="20"/>
    </w:rPr>
  </w:style>
  <w:style w:type="paragraph" w:customStyle="1" w:styleId="quote2">
    <w:name w:val="quote2"/>
    <w:basedOn w:val="Normal"/>
    <w:uiPriority w:val="99"/>
    <w:qFormat/>
    <w:rsid w:val="00635F20"/>
    <w:pPr>
      <w:spacing w:after="0" w:line="240" w:lineRule="auto"/>
    </w:pPr>
    <w:rPr>
      <w:rFonts w:ascii="Verdana" w:eastAsia="Calibri" w:hAnsi="Verdana"/>
      <w:szCs w:val="20"/>
    </w:rPr>
  </w:style>
  <w:style w:type="paragraph" w:customStyle="1" w:styleId="BlockTitle1">
    <w:name w:val="Block Title #1"/>
    <w:basedOn w:val="Heading1"/>
    <w:qFormat/>
    <w:rsid w:val="00635F20"/>
    <w:pPr>
      <w:keepLines w:val="0"/>
      <w:pageBreakBefore w:val="0"/>
      <w:pBdr>
        <w:top w:val="single" w:sz="18" w:space="1" w:color="000000"/>
        <w:left w:val="single" w:sz="18" w:space="4" w:color="000000"/>
        <w:bottom w:val="single" w:sz="18" w:space="1" w:color="000000"/>
        <w:right w:val="single" w:sz="18" w:space="4" w:color="000000"/>
      </w:pBdr>
      <w:spacing w:before="480" w:line="240" w:lineRule="auto"/>
      <w:ind w:left="1728" w:right="1728"/>
    </w:pPr>
    <w:rPr>
      <w:rFonts w:eastAsia="Times New Roman" w:cs="Arial"/>
      <w:bCs/>
      <w:color w:val="000000"/>
      <w:kern w:val="32"/>
      <w:sz w:val="24"/>
    </w:rPr>
  </w:style>
  <w:style w:type="character" w:customStyle="1" w:styleId="BlockTitleUsedToBeDoubleUnderlinedandBoldFYICharChar">
    <w:name w:val="Block Title (Used To Be Double Underlined and Bold FYI) Char Char"/>
    <w:link w:val="BlockTitleUsedToBeDoubleUnderlinedandBoldFYI"/>
    <w:locked/>
    <w:rsid w:val="00635F20"/>
    <w:rPr>
      <w:rFonts w:ascii="Century Gothic" w:eastAsia="Times New Roman" w:hAnsi="Century Gothic" w:cs="Arial"/>
      <w:bCs/>
      <w:spacing w:val="-20"/>
      <w:kern w:val="32"/>
      <w:sz w:val="36"/>
      <w:szCs w:val="32"/>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635F20"/>
    <w:pPr>
      <w:keepLines w:val="0"/>
      <w:pageBreakBefore w:val="0"/>
      <w:pBdr>
        <w:top w:val="none" w:sz="0" w:space="0" w:color="auto"/>
        <w:left w:val="none" w:sz="0" w:space="0" w:color="auto"/>
        <w:bottom w:val="single" w:sz="4" w:space="1" w:color="auto"/>
        <w:right w:val="none" w:sz="0" w:space="0" w:color="auto"/>
      </w:pBdr>
      <w:spacing w:before="480" w:after="240" w:line="240" w:lineRule="auto"/>
    </w:pPr>
    <w:rPr>
      <w:rFonts w:ascii="Century Gothic" w:eastAsia="Times New Roman" w:hAnsi="Century Gothic" w:cs="Arial"/>
      <w:b w:val="0"/>
      <w:bCs/>
      <w:spacing w:val="-20"/>
      <w:kern w:val="32"/>
      <w:sz w:val="36"/>
    </w:rPr>
  </w:style>
  <w:style w:type="paragraph" w:customStyle="1" w:styleId="story">
    <w:name w:val="story"/>
    <w:basedOn w:val="Normal"/>
    <w:uiPriority w:val="99"/>
    <w:qFormat/>
    <w:rsid w:val="00635F20"/>
    <w:pPr>
      <w:spacing w:before="100" w:beforeAutospacing="1" w:after="100" w:afterAutospacing="1" w:line="240" w:lineRule="auto"/>
    </w:pPr>
    <w:rPr>
      <w:rFonts w:ascii="Verdana" w:eastAsia="Times New Roman" w:hAnsi="Verdana"/>
      <w:color w:val="000000"/>
      <w:szCs w:val="20"/>
    </w:rPr>
  </w:style>
  <w:style w:type="paragraph" w:customStyle="1" w:styleId="body-paragraph">
    <w:name w:val="body-paragraph"/>
    <w:basedOn w:val="Normal"/>
    <w:qFormat/>
    <w:rsid w:val="00635F20"/>
    <w:pPr>
      <w:spacing w:before="100" w:beforeAutospacing="1" w:after="100" w:afterAutospacing="1" w:line="240" w:lineRule="auto"/>
    </w:pPr>
    <w:rPr>
      <w:rFonts w:ascii="Arial Narrow" w:eastAsia="Times New Roman" w:hAnsi="Arial Narrow"/>
    </w:rPr>
  </w:style>
  <w:style w:type="paragraph" w:customStyle="1" w:styleId="Normal2">
    <w:name w:val="Normal2"/>
    <w:basedOn w:val="Normal"/>
    <w:qFormat/>
    <w:rsid w:val="00635F20"/>
    <w:pPr>
      <w:spacing w:after="0" w:line="240" w:lineRule="auto"/>
    </w:pPr>
    <w:rPr>
      <w:rFonts w:ascii="Arial Narrow" w:eastAsia="Times New Roman" w:hAnsi="Arial Narrow"/>
      <w:szCs w:val="20"/>
    </w:rPr>
  </w:style>
  <w:style w:type="paragraph" w:customStyle="1" w:styleId="CiteNormal">
    <w:name w:val="Cite Normal"/>
    <w:basedOn w:val="Normal"/>
    <w:autoRedefine/>
    <w:qFormat/>
    <w:rsid w:val="00635F20"/>
    <w:pPr>
      <w:spacing w:after="0" w:line="240" w:lineRule="auto"/>
    </w:pPr>
    <w:rPr>
      <w:rFonts w:ascii="Arial Narrow" w:eastAsia="Times New Roman" w:hAnsi="Arial Narrow"/>
      <w:sz w:val="18"/>
    </w:rPr>
  </w:style>
  <w:style w:type="character" w:customStyle="1" w:styleId="TagCiteChar0">
    <w:name w:val="Tag/Cite Char"/>
    <w:link w:val="TagCite2"/>
    <w:locked/>
    <w:rsid w:val="00635F20"/>
    <w:rPr>
      <w:rFonts w:ascii="Arial Narrow" w:eastAsia="Times New Roman" w:hAnsi="Arial Narrow" w:cs="Calibri"/>
      <w:b/>
      <w:sz w:val="16"/>
    </w:rPr>
  </w:style>
  <w:style w:type="paragraph" w:customStyle="1" w:styleId="TagCite2">
    <w:name w:val="Tag/Cite"/>
    <w:basedOn w:val="Normal"/>
    <w:next w:val="Normal"/>
    <w:link w:val="TagCiteChar0"/>
    <w:qFormat/>
    <w:rsid w:val="00635F20"/>
    <w:pPr>
      <w:spacing w:after="0" w:line="240" w:lineRule="auto"/>
    </w:pPr>
    <w:rPr>
      <w:rFonts w:ascii="Arial Narrow" w:eastAsia="Times New Roman" w:hAnsi="Arial Narrow"/>
      <w:b/>
      <w:sz w:val="16"/>
    </w:rPr>
  </w:style>
  <w:style w:type="character" w:customStyle="1" w:styleId="F4Char">
    <w:name w:val="F4 Char"/>
    <w:link w:val="F4"/>
    <w:locked/>
    <w:rsid w:val="00635F20"/>
    <w:rPr>
      <w:rFonts w:ascii="Arial Narrow" w:eastAsia="Times New Roman" w:hAnsi="Arial Narrow" w:cs="Calibri"/>
      <w:sz w:val="16"/>
      <w:szCs w:val="20"/>
      <w:u w:val="single"/>
    </w:rPr>
  </w:style>
  <w:style w:type="paragraph" w:customStyle="1" w:styleId="F4">
    <w:name w:val="F4"/>
    <w:basedOn w:val="Normal"/>
    <w:link w:val="F4Char"/>
    <w:qFormat/>
    <w:rsid w:val="00635F20"/>
    <w:pPr>
      <w:spacing w:after="0" w:line="240" w:lineRule="auto"/>
      <w:ind w:left="288" w:right="288"/>
    </w:pPr>
    <w:rPr>
      <w:rFonts w:ascii="Arial Narrow" w:eastAsia="Times New Roman" w:hAnsi="Arial Narrow"/>
      <w:sz w:val="16"/>
      <w:szCs w:val="20"/>
      <w:u w:val="single"/>
    </w:rPr>
  </w:style>
  <w:style w:type="character" w:customStyle="1" w:styleId="StyleCARDChar">
    <w:name w:val="Style CARD + Char"/>
    <w:link w:val="StyleCARD"/>
    <w:locked/>
    <w:rsid w:val="00635F20"/>
    <w:rPr>
      <w:rFonts w:ascii="Arial Narrow" w:eastAsia="Times New Roman" w:hAnsi="Arial Narrow" w:cs="Calibri"/>
      <w:sz w:val="16"/>
      <w:szCs w:val="20"/>
    </w:rPr>
  </w:style>
  <w:style w:type="paragraph" w:customStyle="1" w:styleId="StyleCARD">
    <w:name w:val="Style CARD +"/>
    <w:basedOn w:val="Normal"/>
    <w:link w:val="StyleCARDChar"/>
    <w:qFormat/>
    <w:rsid w:val="00635F20"/>
    <w:pPr>
      <w:spacing w:after="0" w:line="240" w:lineRule="auto"/>
      <w:ind w:left="300" w:right="288"/>
    </w:pPr>
    <w:rPr>
      <w:rFonts w:ascii="Arial Narrow" w:eastAsia="Times New Roman" w:hAnsi="Arial Narrow"/>
      <w:sz w:val="16"/>
      <w:szCs w:val="20"/>
    </w:rPr>
  </w:style>
  <w:style w:type="paragraph" w:customStyle="1" w:styleId="UnderlinedText">
    <w:name w:val="Underlined Text"/>
    <w:basedOn w:val="Normal"/>
    <w:autoRedefine/>
    <w:qFormat/>
    <w:rsid w:val="00635F20"/>
    <w:pPr>
      <w:spacing w:after="0" w:line="240" w:lineRule="auto"/>
    </w:pPr>
    <w:rPr>
      <w:b/>
    </w:rPr>
  </w:style>
  <w:style w:type="character" w:customStyle="1" w:styleId="tagCharCharChar">
    <w:name w:val="tag Char Char Char"/>
    <w:link w:val="tagCharChar"/>
    <w:locked/>
    <w:rsid w:val="00635F20"/>
    <w:rPr>
      <w:rFonts w:ascii="Calibri" w:eastAsia="Times New Roman" w:hAnsi="Calibri" w:cs="Calibri"/>
      <w:b/>
      <w:sz w:val="16"/>
      <w:szCs w:val="20"/>
    </w:rPr>
  </w:style>
  <w:style w:type="paragraph" w:customStyle="1" w:styleId="tagCharChar">
    <w:name w:val="tag Char Char"/>
    <w:basedOn w:val="Normal"/>
    <w:link w:val="tagCharCharChar"/>
    <w:qFormat/>
    <w:rsid w:val="00635F20"/>
    <w:pPr>
      <w:spacing w:after="0" w:line="240" w:lineRule="auto"/>
    </w:pPr>
    <w:rPr>
      <w:rFonts w:eastAsia="Times New Roman"/>
      <w:b/>
      <w:sz w:val="16"/>
      <w:szCs w:val="20"/>
    </w:rPr>
  </w:style>
  <w:style w:type="paragraph" w:customStyle="1" w:styleId="issuedetails">
    <w:name w:val="issue_details"/>
    <w:basedOn w:val="Normal"/>
    <w:uiPriority w:val="99"/>
    <w:qFormat/>
    <w:rsid w:val="00635F20"/>
    <w:pPr>
      <w:spacing w:before="100" w:beforeAutospacing="1" w:after="100" w:afterAutospacing="1" w:line="240" w:lineRule="auto"/>
    </w:pPr>
    <w:rPr>
      <w:rFonts w:eastAsia="Times New Roman"/>
    </w:rPr>
  </w:style>
  <w:style w:type="paragraph" w:customStyle="1" w:styleId="TxBrp2">
    <w:name w:val="TxBr_p2"/>
    <w:basedOn w:val="Normal"/>
    <w:qFormat/>
    <w:rsid w:val="00635F20"/>
    <w:pPr>
      <w:tabs>
        <w:tab w:val="left" w:pos="425"/>
      </w:tabs>
      <w:autoSpaceDE w:val="0"/>
      <w:autoSpaceDN w:val="0"/>
      <w:adjustRightInd w:val="0"/>
      <w:spacing w:after="0" w:line="232" w:lineRule="atLeast"/>
      <w:ind w:left="1015"/>
    </w:pPr>
    <w:rPr>
      <w:rFonts w:eastAsia="Times New Roman"/>
    </w:rPr>
  </w:style>
  <w:style w:type="paragraph" w:customStyle="1" w:styleId="cite20">
    <w:name w:val="cite2"/>
    <w:basedOn w:val="Normal"/>
    <w:qFormat/>
    <w:rsid w:val="00635F20"/>
    <w:pPr>
      <w:spacing w:after="0" w:line="240" w:lineRule="auto"/>
    </w:pPr>
    <w:rPr>
      <w:rFonts w:eastAsia="Times New Roman"/>
      <w:color w:val="000000"/>
      <w:szCs w:val="20"/>
    </w:rPr>
  </w:style>
  <w:style w:type="paragraph" w:customStyle="1" w:styleId="bodycopyindent">
    <w:name w:val="bodycopyindent"/>
    <w:basedOn w:val="Normal"/>
    <w:uiPriority w:val="99"/>
    <w:qFormat/>
    <w:rsid w:val="00635F20"/>
    <w:pPr>
      <w:spacing w:before="100" w:beforeAutospacing="1" w:after="100" w:afterAutospacing="1" w:line="240" w:lineRule="auto"/>
    </w:pPr>
    <w:rPr>
      <w:rFonts w:eastAsia="Times New Roman"/>
    </w:rPr>
  </w:style>
  <w:style w:type="character" w:customStyle="1" w:styleId="StyleUnderlineChar11pt3Char">
    <w:name w:val="Style Underline Char + 11 pt3 Char"/>
    <w:basedOn w:val="DefaultParagraphFont"/>
    <w:link w:val="StyleUnderlineChar11pt3"/>
    <w:locked/>
    <w:rsid w:val="00635F20"/>
    <w:rPr>
      <w:rFonts w:ascii="Arial Narrow" w:eastAsia="Times New Roman" w:hAnsi="Arial Narrow"/>
      <w:u w:val="single"/>
    </w:rPr>
  </w:style>
  <w:style w:type="paragraph" w:customStyle="1" w:styleId="StyleUnderlineChar11pt3">
    <w:name w:val="Style Underline Char + 11 pt3"/>
    <w:link w:val="StyleUnderlineChar11pt3Char"/>
    <w:qFormat/>
    <w:rsid w:val="00635F20"/>
    <w:pPr>
      <w:spacing w:after="200" w:line="276" w:lineRule="auto"/>
    </w:pPr>
    <w:rPr>
      <w:rFonts w:ascii="Arial Narrow" w:eastAsia="Times New Roman" w:hAnsi="Arial Narrow"/>
      <w:u w:val="single"/>
    </w:rPr>
  </w:style>
  <w:style w:type="character" w:customStyle="1" w:styleId="StyleUnderlineChar11ptBold3Char">
    <w:name w:val="Style Underline Char + 11 pt Bold3 Char"/>
    <w:basedOn w:val="DefaultParagraphFont"/>
    <w:link w:val="StyleUnderlineChar11ptBold3"/>
    <w:locked/>
    <w:rsid w:val="00635F20"/>
    <w:rPr>
      <w:rFonts w:ascii="Arial Narrow" w:eastAsia="Times New Roman" w:hAnsi="Arial Narrow"/>
      <w:b/>
      <w:bCs/>
      <w:u w:val="single"/>
    </w:rPr>
  </w:style>
  <w:style w:type="paragraph" w:customStyle="1" w:styleId="StyleUnderlineChar11ptBold3">
    <w:name w:val="Style Underline Char + 11 pt Bold3"/>
    <w:link w:val="StyleUnderlineChar11ptBold3Char"/>
    <w:qFormat/>
    <w:rsid w:val="00635F20"/>
    <w:pPr>
      <w:spacing w:after="200" w:line="276" w:lineRule="auto"/>
    </w:pPr>
    <w:rPr>
      <w:rFonts w:ascii="Arial Narrow" w:eastAsia="Times New Roman" w:hAnsi="Arial Narrow"/>
      <w:b/>
      <w:bCs/>
      <w:u w:val="single"/>
    </w:rPr>
  </w:style>
  <w:style w:type="character" w:customStyle="1" w:styleId="StyleUnderlineChar11ptChar">
    <w:name w:val="Style Underline Char + 11 pt Char"/>
    <w:basedOn w:val="DefaultParagraphFont"/>
    <w:link w:val="StyleUnderlineChar11pt"/>
    <w:locked/>
    <w:rsid w:val="00635F20"/>
    <w:rPr>
      <w:rFonts w:ascii="Arial Narrow" w:eastAsia="Times New Roman" w:hAnsi="Arial Narrow"/>
      <w:u w:val="single"/>
    </w:rPr>
  </w:style>
  <w:style w:type="paragraph" w:customStyle="1" w:styleId="StyleUnderlineChar11pt">
    <w:name w:val="Style Underline Char + 11 pt"/>
    <w:link w:val="StyleUnderlineChar11ptChar"/>
    <w:qFormat/>
    <w:rsid w:val="00635F20"/>
    <w:pPr>
      <w:spacing w:after="200" w:line="276" w:lineRule="auto"/>
    </w:pPr>
    <w:rPr>
      <w:rFonts w:ascii="Arial Narrow" w:eastAsia="Times New Roman" w:hAnsi="Arial Narrow"/>
      <w:u w:val="single"/>
    </w:rPr>
  </w:style>
  <w:style w:type="character" w:customStyle="1" w:styleId="StyleUnderlineChar11ptBoldChar">
    <w:name w:val="Style Underline Char + 11 pt Bold Char"/>
    <w:basedOn w:val="DefaultParagraphFont"/>
    <w:link w:val="StyleUnderlineChar11ptBold"/>
    <w:locked/>
    <w:rsid w:val="00635F20"/>
    <w:rPr>
      <w:rFonts w:ascii="Arial Narrow" w:eastAsia="Times New Roman" w:hAnsi="Arial Narrow"/>
      <w:b/>
      <w:bCs/>
      <w:u w:val="single"/>
    </w:rPr>
  </w:style>
  <w:style w:type="paragraph" w:customStyle="1" w:styleId="StyleUnderlineChar11ptBold">
    <w:name w:val="Style Underline Char + 11 pt Bold"/>
    <w:link w:val="StyleUnderlineChar11ptBoldChar"/>
    <w:qFormat/>
    <w:rsid w:val="00635F20"/>
    <w:pPr>
      <w:spacing w:after="200" w:line="276" w:lineRule="auto"/>
    </w:pPr>
    <w:rPr>
      <w:rFonts w:ascii="Arial Narrow" w:eastAsia="Times New Roman" w:hAnsi="Arial Narrow"/>
      <w:b/>
      <w:bCs/>
      <w:u w:val="single"/>
    </w:rPr>
  </w:style>
  <w:style w:type="paragraph" w:customStyle="1" w:styleId="tussenkop">
    <w:name w:val="tussenkop"/>
    <w:basedOn w:val="Normal"/>
    <w:uiPriority w:val="99"/>
    <w:qFormat/>
    <w:rsid w:val="00635F20"/>
    <w:pPr>
      <w:spacing w:before="100" w:beforeAutospacing="1" w:after="100" w:afterAutospacing="1" w:line="240" w:lineRule="auto"/>
    </w:pPr>
    <w:rPr>
      <w:rFonts w:eastAsia="Times New Roman"/>
    </w:rPr>
  </w:style>
  <w:style w:type="paragraph" w:customStyle="1" w:styleId="text1">
    <w:name w:val="text1"/>
    <w:basedOn w:val="Normal"/>
    <w:autoRedefine/>
    <w:qFormat/>
    <w:rsid w:val="00635F20"/>
    <w:pPr>
      <w:spacing w:after="0" w:line="240" w:lineRule="auto"/>
    </w:pPr>
    <w:rPr>
      <w:rFonts w:eastAsia="Times New Roman"/>
      <w:szCs w:val="20"/>
    </w:rPr>
  </w:style>
  <w:style w:type="character" w:customStyle="1" w:styleId="Style6Char">
    <w:name w:val="Style6 Char"/>
    <w:basedOn w:val="DefaultParagraphFont"/>
    <w:link w:val="Style6"/>
    <w:locked/>
    <w:rsid w:val="00635F20"/>
    <w:rPr>
      <w:rFonts w:ascii="Calibri" w:hAnsi="Calibri" w:cs="Calibri"/>
      <w:b/>
      <w:sz w:val="16"/>
    </w:rPr>
  </w:style>
  <w:style w:type="paragraph" w:customStyle="1" w:styleId="Style6">
    <w:name w:val="Style6"/>
    <w:basedOn w:val="Normal"/>
    <w:link w:val="Style6Char"/>
    <w:autoRedefine/>
    <w:qFormat/>
    <w:rsid w:val="00635F20"/>
    <w:pPr>
      <w:spacing w:after="0" w:line="240" w:lineRule="auto"/>
    </w:pPr>
    <w:rPr>
      <w:b/>
      <w:sz w:val="16"/>
    </w:rPr>
  </w:style>
  <w:style w:type="character" w:customStyle="1" w:styleId="Style11Char">
    <w:name w:val="Style11 Char"/>
    <w:basedOn w:val="DefaultParagraphFont"/>
    <w:link w:val="Style11"/>
    <w:locked/>
    <w:rsid w:val="00635F20"/>
    <w:rPr>
      <w:rFonts w:ascii="Calibri" w:eastAsia="Times New Roman" w:hAnsi="Calibri" w:cs="Calibri"/>
      <w:b/>
      <w:sz w:val="16"/>
      <w:szCs w:val="20"/>
      <w:u w:val="thick"/>
    </w:rPr>
  </w:style>
  <w:style w:type="paragraph" w:customStyle="1" w:styleId="Style11">
    <w:name w:val="Style11"/>
    <w:basedOn w:val="Normal"/>
    <w:link w:val="Style11Char"/>
    <w:qFormat/>
    <w:rsid w:val="00635F20"/>
    <w:pPr>
      <w:spacing w:after="0" w:line="240" w:lineRule="auto"/>
    </w:pPr>
    <w:rPr>
      <w:rFonts w:eastAsia="Times New Roman"/>
      <w:b/>
      <w:sz w:val="16"/>
      <w:szCs w:val="20"/>
      <w:u w:val="thick"/>
    </w:rPr>
  </w:style>
  <w:style w:type="character" w:customStyle="1" w:styleId="Style12Char">
    <w:name w:val="Style12 Char"/>
    <w:basedOn w:val="DefaultParagraphFont"/>
    <w:link w:val="Style12"/>
    <w:locked/>
    <w:rsid w:val="00635F20"/>
    <w:rPr>
      <w:rFonts w:ascii="Calibri" w:eastAsia="Times New Roman" w:hAnsi="Calibri" w:cs="Calibri"/>
      <w:b/>
      <w:sz w:val="16"/>
      <w:u w:val="thick"/>
    </w:rPr>
  </w:style>
  <w:style w:type="paragraph" w:customStyle="1" w:styleId="Style12">
    <w:name w:val="Style12"/>
    <w:basedOn w:val="Normal"/>
    <w:link w:val="Style12Char"/>
    <w:qFormat/>
    <w:rsid w:val="00635F20"/>
    <w:pPr>
      <w:spacing w:after="0" w:line="240" w:lineRule="auto"/>
    </w:pPr>
    <w:rPr>
      <w:rFonts w:eastAsia="Times New Roman"/>
      <w:b/>
      <w:sz w:val="16"/>
      <w:u w:val="thick"/>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locked/>
    <w:rsid w:val="00635F20"/>
    <w:rPr>
      <w:rFonts w:ascii="Times New Roman" w:eastAsia="Times New Roman" w:hAnsi="Times New Roman" w:cs="Times New Roman"/>
      <w:u w:val="single"/>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635F20"/>
    <w:pPr>
      <w:spacing w:after="0" w:line="240" w:lineRule="auto"/>
    </w:pPr>
    <w:rPr>
      <w:rFonts w:ascii="Times New Roman" w:eastAsia="Times New Roman" w:hAnsi="Times New Roman" w:cs="Times New Roman"/>
      <w:u w:val="single"/>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locked/>
    <w:rsid w:val="00635F20"/>
    <w:rPr>
      <w:rFonts w:ascii="Times New Roman" w:eastAsia="Times New Roman" w:hAnsi="Times New Roman" w:cs="Times New Roman"/>
      <w:b/>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635F20"/>
    <w:pPr>
      <w:spacing w:after="0" w:line="240" w:lineRule="auto"/>
    </w:pPr>
    <w:rPr>
      <w:rFonts w:ascii="Times New Roman" w:eastAsia="Times New Roman" w:hAnsi="Times New Roman" w:cs="Times New Roman"/>
      <w:b/>
      <w:u w:val="single"/>
    </w:rPr>
  </w:style>
  <w:style w:type="paragraph" w:customStyle="1" w:styleId="Cardd">
    <w:name w:val="Cardd"/>
    <w:basedOn w:val="Normal"/>
    <w:uiPriority w:val="4"/>
    <w:qFormat/>
    <w:rsid w:val="00635F20"/>
    <w:pPr>
      <w:spacing w:after="0" w:line="240" w:lineRule="auto"/>
      <w:ind w:left="288" w:right="288"/>
    </w:pPr>
  </w:style>
  <w:style w:type="character" w:customStyle="1" w:styleId="MinimizedTextChar">
    <w:name w:val="Minimized Text Char"/>
    <w:link w:val="MinimizedText"/>
    <w:locked/>
    <w:rsid w:val="00635F20"/>
    <w:rPr>
      <w:rFonts w:ascii="Cambria" w:hAnsi="Cambria"/>
      <w:sz w:val="16"/>
    </w:rPr>
  </w:style>
  <w:style w:type="paragraph" w:customStyle="1" w:styleId="MinimizedText">
    <w:name w:val="Minimized Text"/>
    <w:link w:val="MinimizedTextChar"/>
    <w:qFormat/>
    <w:rsid w:val="00635F20"/>
    <w:pPr>
      <w:spacing w:line="256" w:lineRule="auto"/>
    </w:pPr>
    <w:rPr>
      <w:rFonts w:ascii="Cambria" w:hAnsi="Cambria"/>
      <w:sz w:val="16"/>
    </w:rPr>
  </w:style>
  <w:style w:type="character" w:customStyle="1" w:styleId="StyleMinimizedText11ptChar">
    <w:name w:val="Style Minimized Text + 11 pt Char"/>
    <w:basedOn w:val="MinimizedTextChar"/>
    <w:link w:val="StyleMinimizedText11pt"/>
    <w:locked/>
    <w:rsid w:val="00635F20"/>
    <w:rPr>
      <w:rFonts w:ascii="Cambria" w:hAnsi="Cambria"/>
      <w:sz w:val="20"/>
    </w:rPr>
  </w:style>
  <w:style w:type="paragraph" w:customStyle="1" w:styleId="StyleMinimizedText11pt">
    <w:name w:val="Style Minimized Text + 11 pt"/>
    <w:basedOn w:val="MinimizedText"/>
    <w:link w:val="StyleMinimizedText11ptChar"/>
    <w:qFormat/>
    <w:rsid w:val="00635F20"/>
    <w:rPr>
      <w:sz w:val="20"/>
    </w:rPr>
  </w:style>
  <w:style w:type="character" w:customStyle="1" w:styleId="Debate-EmphasizedText-F5Char">
    <w:name w:val="Debate- Emphasized Text- F5 Char"/>
    <w:link w:val="Debate-EmphasizedText-F5"/>
    <w:locked/>
    <w:rsid w:val="00635F20"/>
    <w:rPr>
      <w:rFonts w:ascii="Georgia" w:hAnsi="Georgia" w:cs="Verdana"/>
      <w:u w:val="single"/>
    </w:rPr>
  </w:style>
  <w:style w:type="paragraph" w:customStyle="1" w:styleId="Debate-EmphasizedText-F5">
    <w:name w:val="Debate- Emphasized Text- F5"/>
    <w:basedOn w:val="Normal"/>
    <w:link w:val="Debate-EmphasizedText-F5Char"/>
    <w:qFormat/>
    <w:rsid w:val="00635F20"/>
    <w:pPr>
      <w:spacing w:after="200" w:line="240" w:lineRule="auto"/>
      <w:contextualSpacing/>
    </w:pPr>
    <w:rPr>
      <w:rFonts w:ascii="Georgia" w:hAnsi="Georgia" w:cs="Verdana"/>
      <w:u w:val="single"/>
    </w:rPr>
  </w:style>
  <w:style w:type="character" w:customStyle="1" w:styleId="Debate-CardTextUnderlined-F3Char">
    <w:name w:val="Debate- Card Text Underlined- F3 Char"/>
    <w:link w:val="Debate-CardTextUnderlined-F3"/>
    <w:locked/>
    <w:rsid w:val="00635F20"/>
    <w:rPr>
      <w:rFonts w:ascii="Georgia" w:hAnsi="Georgia" w:cs="Verdana"/>
      <w:u w:val="single"/>
    </w:rPr>
  </w:style>
  <w:style w:type="paragraph" w:customStyle="1" w:styleId="Debate-CardTextUnderlined-F3">
    <w:name w:val="Debate- Card Text Underlined- F3"/>
    <w:basedOn w:val="Normal"/>
    <w:next w:val="NoSpacing"/>
    <w:link w:val="Debate-CardTextUnderlined-F3Char"/>
    <w:qFormat/>
    <w:rsid w:val="00635F20"/>
    <w:pPr>
      <w:spacing w:after="200" w:line="240" w:lineRule="auto"/>
      <w:contextualSpacing/>
    </w:pPr>
    <w:rPr>
      <w:rFonts w:ascii="Georgia" w:hAnsi="Georgia" w:cs="Verdana"/>
      <w:u w:val="single"/>
    </w:rPr>
  </w:style>
  <w:style w:type="character" w:customStyle="1" w:styleId="CardT1Char">
    <w:name w:val="CardT1 Char"/>
    <w:link w:val="CardT1"/>
    <w:locked/>
    <w:rsid w:val="00635F20"/>
    <w:rPr>
      <w:rFonts w:ascii="Calibri" w:eastAsia="Calibri" w:hAnsi="Calibri" w:cs="Calibri"/>
      <w:kern w:val="2"/>
      <w:sz w:val="14"/>
      <w:szCs w:val="14"/>
      <w:lang w:eastAsia="zh-TW"/>
    </w:rPr>
  </w:style>
  <w:style w:type="paragraph" w:customStyle="1" w:styleId="CardT1">
    <w:name w:val="CardT1"/>
    <w:basedOn w:val="Normal"/>
    <w:link w:val="CardT1Char"/>
    <w:qFormat/>
    <w:rsid w:val="00635F20"/>
    <w:pPr>
      <w:spacing w:after="0" w:line="240" w:lineRule="auto"/>
      <w:jc w:val="both"/>
    </w:pPr>
    <w:rPr>
      <w:rFonts w:eastAsia="Calibri"/>
      <w:kern w:val="2"/>
      <w:sz w:val="14"/>
      <w:szCs w:val="14"/>
      <w:lang w:eastAsia="zh-TW"/>
    </w:rPr>
  </w:style>
  <w:style w:type="character" w:customStyle="1" w:styleId="CardTextChar1">
    <w:name w:val="CardText Char"/>
    <w:basedOn w:val="DefaultParagraphFont"/>
    <w:link w:val="CardText3"/>
    <w:locked/>
    <w:rsid w:val="00635F20"/>
    <w:rPr>
      <w:rFonts w:ascii="Calibri" w:eastAsia="Times New Roman" w:hAnsi="Calibri" w:cs="Calibri"/>
      <w:sz w:val="16"/>
      <w:szCs w:val="20"/>
    </w:rPr>
  </w:style>
  <w:style w:type="paragraph" w:customStyle="1" w:styleId="CardText3">
    <w:name w:val="CardText"/>
    <w:basedOn w:val="Normal"/>
    <w:next w:val="Normal"/>
    <w:link w:val="CardTextChar1"/>
    <w:qFormat/>
    <w:rsid w:val="00635F20"/>
    <w:pPr>
      <w:spacing w:after="0" w:line="240" w:lineRule="auto"/>
      <w:ind w:left="288" w:right="288"/>
    </w:pPr>
    <w:rPr>
      <w:rFonts w:eastAsia="Times New Roman"/>
      <w:sz w:val="16"/>
      <w:szCs w:val="20"/>
    </w:rPr>
  </w:style>
  <w:style w:type="character" w:customStyle="1" w:styleId="TaglineChar">
    <w:name w:val="Tagline Char"/>
    <w:link w:val="Tagline0"/>
    <w:locked/>
    <w:rsid w:val="00635F20"/>
    <w:rPr>
      <w:rFonts w:ascii="Calibri" w:hAnsi="Calibri" w:cs="Calibri"/>
      <w:b/>
      <w:sz w:val="26"/>
    </w:rPr>
  </w:style>
  <w:style w:type="paragraph" w:customStyle="1" w:styleId="Tagline0">
    <w:name w:val="Tagline"/>
    <w:basedOn w:val="Normal"/>
    <w:link w:val="TaglineChar"/>
    <w:qFormat/>
    <w:rsid w:val="00635F20"/>
    <w:pPr>
      <w:spacing w:after="0" w:line="254" w:lineRule="auto"/>
    </w:pPr>
    <w:rPr>
      <w:b/>
      <w:sz w:val="26"/>
    </w:rPr>
  </w:style>
  <w:style w:type="paragraph" w:customStyle="1" w:styleId="bodytext0">
    <w:name w:val="bodytext"/>
    <w:basedOn w:val="Normal"/>
    <w:qFormat/>
    <w:rsid w:val="00635F20"/>
    <w:pPr>
      <w:spacing w:before="100" w:beforeAutospacing="1" w:after="100" w:afterAutospacing="1" w:line="240" w:lineRule="auto"/>
    </w:pPr>
    <w:rPr>
      <w:rFonts w:ascii="Times" w:hAnsi="Times"/>
      <w:szCs w:val="20"/>
    </w:rPr>
  </w:style>
  <w:style w:type="paragraph" w:customStyle="1" w:styleId="date-comments">
    <w:name w:val="date-comments"/>
    <w:basedOn w:val="Normal"/>
    <w:qFormat/>
    <w:rsid w:val="00635F20"/>
    <w:pPr>
      <w:spacing w:before="100" w:beforeAutospacing="1" w:after="100" w:afterAutospacing="1" w:line="240" w:lineRule="auto"/>
    </w:pPr>
    <w:rPr>
      <w:rFonts w:ascii="Times" w:hAnsi="Times"/>
      <w:szCs w:val="20"/>
    </w:rPr>
  </w:style>
  <w:style w:type="paragraph" w:customStyle="1" w:styleId="Pa8">
    <w:name w:val="Pa8"/>
    <w:basedOn w:val="Default"/>
    <w:next w:val="Default"/>
    <w:qFormat/>
    <w:rsid w:val="00635F20"/>
    <w:pPr>
      <w:spacing w:line="181" w:lineRule="atLeast"/>
    </w:pPr>
    <w:rPr>
      <w:rFonts w:ascii="Sabon LT Std" w:eastAsia="MS Mincho" w:hAnsi="Sabon LT Std"/>
      <w:color w:val="auto"/>
      <w:sz w:val="22"/>
    </w:rPr>
  </w:style>
  <w:style w:type="paragraph" w:customStyle="1" w:styleId="Pa15">
    <w:name w:val="Pa15"/>
    <w:basedOn w:val="Default"/>
    <w:next w:val="Default"/>
    <w:qFormat/>
    <w:rsid w:val="00635F20"/>
    <w:pPr>
      <w:spacing w:line="241" w:lineRule="atLeast"/>
    </w:pPr>
    <w:rPr>
      <w:rFonts w:ascii="Sabon LT Std" w:eastAsia="MS Mincho" w:hAnsi="Sabon LT Std"/>
      <w:color w:val="auto"/>
      <w:sz w:val="22"/>
    </w:rPr>
  </w:style>
  <w:style w:type="paragraph" w:customStyle="1" w:styleId="Header10">
    <w:name w:val="Header1"/>
    <w:aliases w:val="Header Char Char Char Char Char Char Char Cha,Char Char Char Cha"/>
    <w:basedOn w:val="Normal"/>
    <w:qFormat/>
    <w:rsid w:val="00635F20"/>
    <w:pPr>
      <w:spacing w:before="100" w:beforeAutospacing="1" w:after="100" w:afterAutospacing="1" w:line="240" w:lineRule="auto"/>
    </w:pPr>
    <w:rPr>
      <w:rFonts w:eastAsia="Times New Roman"/>
    </w:rPr>
  </w:style>
  <w:style w:type="character" w:customStyle="1" w:styleId="HeadingsBaseChar">
    <w:name w:val="Headings Base Char"/>
    <w:basedOn w:val="DefaultParagraphFont"/>
    <w:link w:val="HeadingsBase"/>
    <w:locked/>
    <w:rsid w:val="00635F20"/>
    <w:rPr>
      <w:rFonts w:ascii="Calibri" w:eastAsia="Times New Roman" w:hAnsi="Calibri" w:cs="Calibri"/>
      <w:b/>
      <w:kern w:val="32"/>
      <w:sz w:val="32"/>
      <w:szCs w:val="20"/>
    </w:rPr>
  </w:style>
  <w:style w:type="paragraph" w:customStyle="1" w:styleId="HeadingsBase">
    <w:name w:val="Headings Base"/>
    <w:basedOn w:val="Normal"/>
    <w:link w:val="HeadingsBaseChar"/>
    <w:qFormat/>
    <w:rsid w:val="00635F20"/>
    <w:pPr>
      <w:keepNext/>
      <w:keepLines/>
      <w:suppressAutoHyphens/>
      <w:spacing w:before="20" w:after="120" w:line="240" w:lineRule="auto"/>
      <w:jc w:val="center"/>
    </w:pPr>
    <w:rPr>
      <w:rFonts w:eastAsia="Times New Roman"/>
      <w:b/>
      <w:kern w:val="32"/>
      <w:sz w:val="32"/>
      <w:szCs w:val="20"/>
    </w:rPr>
  </w:style>
  <w:style w:type="paragraph" w:customStyle="1" w:styleId="SchoolPaper">
    <w:name w:val="School Paper"/>
    <w:basedOn w:val="Normal"/>
    <w:qFormat/>
    <w:rsid w:val="00635F20"/>
    <w:pPr>
      <w:spacing w:after="0" w:line="480" w:lineRule="auto"/>
      <w:ind w:firstLine="720"/>
    </w:pPr>
    <w:rPr>
      <w:rFonts w:eastAsia="Times New Roman"/>
      <w:kern w:val="32"/>
      <w:szCs w:val="20"/>
    </w:rPr>
  </w:style>
  <w:style w:type="paragraph" w:customStyle="1" w:styleId="SchoolBlockQuote">
    <w:name w:val="School Block Quote"/>
    <w:basedOn w:val="SchoolPaper"/>
    <w:qFormat/>
    <w:rsid w:val="00635F20"/>
  </w:style>
  <w:style w:type="paragraph" w:customStyle="1" w:styleId="SchoolWorksCited">
    <w:name w:val="School Works Cited"/>
    <w:basedOn w:val="SchoolPaper"/>
    <w:qFormat/>
    <w:rsid w:val="00635F20"/>
  </w:style>
  <w:style w:type="paragraph" w:customStyle="1" w:styleId="BlockQuote">
    <w:name w:val="Block Quote"/>
    <w:basedOn w:val="Normal"/>
    <w:qFormat/>
    <w:rsid w:val="00635F20"/>
    <w:pPr>
      <w:spacing w:after="0" w:line="240" w:lineRule="auto"/>
      <w:ind w:left="720" w:right="720"/>
    </w:pPr>
    <w:rPr>
      <w:rFonts w:eastAsia="Times New Roman"/>
      <w:kern w:val="32"/>
      <w:szCs w:val="20"/>
    </w:rPr>
  </w:style>
  <w:style w:type="paragraph" w:customStyle="1" w:styleId="PaperBody">
    <w:name w:val="Paper Body"/>
    <w:basedOn w:val="Normal"/>
    <w:qFormat/>
    <w:rsid w:val="00635F20"/>
    <w:pPr>
      <w:spacing w:after="0" w:line="480" w:lineRule="auto"/>
      <w:ind w:firstLine="720"/>
    </w:pPr>
    <w:rPr>
      <w:rFonts w:eastAsia="Times New Roman"/>
      <w:kern w:val="32"/>
    </w:rPr>
  </w:style>
  <w:style w:type="paragraph" w:customStyle="1" w:styleId="PaperCitation">
    <w:name w:val="Paper Citation"/>
    <w:basedOn w:val="Normal"/>
    <w:qFormat/>
    <w:rsid w:val="00635F20"/>
    <w:pPr>
      <w:spacing w:after="0" w:line="480" w:lineRule="auto"/>
      <w:ind w:left="720" w:hanging="720"/>
    </w:pPr>
    <w:rPr>
      <w:rFonts w:eastAsia="Times New Roman"/>
      <w:kern w:val="32"/>
      <w:szCs w:val="20"/>
    </w:rPr>
  </w:style>
  <w:style w:type="paragraph" w:customStyle="1" w:styleId="WW-Default">
    <w:name w:val="WW-Default"/>
    <w:qFormat/>
    <w:rsid w:val="00635F20"/>
    <w:pPr>
      <w:suppressAutoHyphens/>
      <w:spacing w:after="0" w:line="240" w:lineRule="auto"/>
    </w:pPr>
    <w:rPr>
      <w:rFonts w:ascii="Georgia" w:eastAsia="Calibri" w:hAnsi="Georgia" w:cs="Calibri"/>
      <w:lang w:eastAsia="ar-SA"/>
    </w:rPr>
  </w:style>
  <w:style w:type="paragraph" w:customStyle="1" w:styleId="Standard">
    <w:name w:val="Standard"/>
    <w:qFormat/>
    <w:rsid w:val="00635F20"/>
    <w:pPr>
      <w:widowControl w:val="0"/>
      <w:suppressAutoHyphens/>
      <w:autoSpaceDN w:val="0"/>
      <w:spacing w:after="0" w:line="240" w:lineRule="auto"/>
    </w:pPr>
    <w:rPr>
      <w:rFonts w:ascii="Times New Roman" w:eastAsia="Lucida Sans Unicode" w:hAnsi="Times New Roman" w:cs="Mangal"/>
      <w:kern w:val="3"/>
      <w:sz w:val="24"/>
      <w:szCs w:val="24"/>
      <w:lang w:eastAsia="zh-CN" w:bidi="hi-IN"/>
    </w:rPr>
  </w:style>
  <w:style w:type="paragraph" w:customStyle="1" w:styleId="B-TagCite">
    <w:name w:val="B-TagCite"/>
    <w:qFormat/>
    <w:rsid w:val="00635F20"/>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10ptfontChar">
    <w:name w:val="10pt font Char"/>
    <w:link w:val="10ptfont"/>
    <w:locked/>
    <w:rsid w:val="00635F20"/>
    <w:rPr>
      <w:rFonts w:ascii="Calibri" w:eastAsia="Times New Roman" w:hAnsi="Calibri" w:cs="Calibri"/>
      <w:sz w:val="16"/>
    </w:rPr>
  </w:style>
  <w:style w:type="paragraph" w:customStyle="1" w:styleId="10ptfont">
    <w:name w:val="10pt font"/>
    <w:basedOn w:val="Normal"/>
    <w:link w:val="10ptfontChar"/>
    <w:autoRedefine/>
    <w:qFormat/>
    <w:rsid w:val="00635F20"/>
    <w:pPr>
      <w:spacing w:after="0" w:line="240" w:lineRule="auto"/>
    </w:pPr>
    <w:rPr>
      <w:rFonts w:eastAsia="Times New Roman"/>
      <w:sz w:val="16"/>
    </w:rPr>
  </w:style>
  <w:style w:type="paragraph" w:customStyle="1" w:styleId="Shrink8">
    <w:name w:val="Shrink8"/>
    <w:basedOn w:val="Normal"/>
    <w:qFormat/>
    <w:rsid w:val="00635F20"/>
    <w:pPr>
      <w:spacing w:after="0" w:line="240" w:lineRule="auto"/>
    </w:pPr>
    <w:rPr>
      <w:rFonts w:eastAsia="Cambria"/>
    </w:rPr>
  </w:style>
  <w:style w:type="paragraph" w:customStyle="1" w:styleId="western">
    <w:name w:val="western"/>
    <w:basedOn w:val="Normal"/>
    <w:qFormat/>
    <w:rsid w:val="00635F20"/>
    <w:pPr>
      <w:suppressAutoHyphens/>
      <w:spacing w:before="280" w:after="280" w:line="240" w:lineRule="auto"/>
    </w:pPr>
    <w:rPr>
      <w:color w:val="000000"/>
    </w:rPr>
  </w:style>
  <w:style w:type="paragraph" w:customStyle="1" w:styleId="first">
    <w:name w:val="first"/>
    <w:basedOn w:val="Normal"/>
    <w:qFormat/>
    <w:rsid w:val="00635F20"/>
    <w:pPr>
      <w:spacing w:before="100" w:beforeAutospacing="1" w:after="100" w:afterAutospacing="1" w:line="240" w:lineRule="auto"/>
    </w:pPr>
    <w:rPr>
      <w:rFonts w:ascii="Times New Roman" w:eastAsia="Times New Roman" w:hAnsi="Times New Roman" w:cs="Times New Roman"/>
      <w:sz w:val="24"/>
    </w:rPr>
  </w:style>
  <w:style w:type="paragraph" w:customStyle="1" w:styleId="BlockHeadingsCharChar">
    <w:name w:val="Block Headings Char Char"/>
    <w:basedOn w:val="Normal"/>
    <w:qFormat/>
    <w:rsid w:val="00635F20"/>
    <w:pPr>
      <w:spacing w:after="0" w:line="240" w:lineRule="auto"/>
    </w:pPr>
  </w:style>
  <w:style w:type="paragraph" w:customStyle="1" w:styleId="TagsChar1Char">
    <w:name w:val="Tags Char1 Char"/>
    <w:basedOn w:val="Normal"/>
    <w:qFormat/>
    <w:rsid w:val="00635F20"/>
    <w:pPr>
      <w:spacing w:after="0" w:line="240" w:lineRule="auto"/>
    </w:pPr>
  </w:style>
  <w:style w:type="paragraph" w:customStyle="1" w:styleId="CardsFont12ptCharChar1Char">
    <w:name w:val="Cards + Font: 12 pt Char Char1 Char"/>
    <w:aliases w:val="Thick Underline Char Char Char,Cards + Font: 12 pt Char Char Char Char Char Char,Cards + Font: 12 pt Char Char Char Char Char Char Char Char Char Char"/>
    <w:basedOn w:val="Normal"/>
    <w:qFormat/>
    <w:rsid w:val="00635F20"/>
    <w:pPr>
      <w:spacing w:after="0" w:line="240" w:lineRule="auto"/>
    </w:pPr>
  </w:style>
  <w:style w:type="paragraph" w:customStyle="1" w:styleId="Cards1">
    <w:name w:val="Cards1"/>
    <w:basedOn w:val="Normal"/>
    <w:qFormat/>
    <w:rsid w:val="00635F20"/>
    <w:pPr>
      <w:spacing w:after="0" w:line="240" w:lineRule="auto"/>
    </w:pPr>
  </w:style>
  <w:style w:type="paragraph" w:customStyle="1" w:styleId="CardsUnderline">
    <w:name w:val="Cards + Underline"/>
    <w:basedOn w:val="Normal"/>
    <w:next w:val="Style3"/>
    <w:qFormat/>
    <w:rsid w:val="00635F20"/>
    <w:pPr>
      <w:spacing w:after="0" w:line="240" w:lineRule="auto"/>
    </w:pPr>
  </w:style>
  <w:style w:type="paragraph" w:customStyle="1" w:styleId="StyleNormalWebNormalWebChar1CharNormalWebCharCharC">
    <w:name w:val="Style Normal (Web)Normal (Web) Char1 CharNormal (Web) Char Char C..."/>
    <w:basedOn w:val="Title"/>
    <w:qFormat/>
    <w:rsid w:val="00635F20"/>
    <w:pPr>
      <w:pBdr>
        <w:bottom w:val="none" w:sz="0" w:space="0" w:color="auto"/>
      </w:pBdr>
      <w:spacing w:after="0"/>
      <w:contextualSpacing w:val="0"/>
    </w:pPr>
    <w:rPr>
      <w:rFonts w:ascii="Georgia" w:hAnsi="Georgia"/>
      <w:bCs w:val="0"/>
      <w:u w:val="none"/>
    </w:rPr>
  </w:style>
  <w:style w:type="paragraph" w:customStyle="1" w:styleId="Reference">
    <w:name w:val="Reference"/>
    <w:qFormat/>
    <w:rsid w:val="00635F20"/>
    <w:pPr>
      <w:spacing w:after="200" w:line="276" w:lineRule="auto"/>
    </w:pPr>
  </w:style>
  <w:style w:type="paragraph" w:customStyle="1" w:styleId="Debate-CardSmalltextF2">
    <w:name w:val="Debate- Card Small text F2"/>
    <w:basedOn w:val="Normal"/>
    <w:next w:val="Normal"/>
    <w:qFormat/>
    <w:rsid w:val="00635F20"/>
    <w:pPr>
      <w:spacing w:after="0" w:line="240" w:lineRule="auto"/>
    </w:pPr>
  </w:style>
  <w:style w:type="paragraph" w:customStyle="1" w:styleId="StyleHeading2Heading2Char2CharHeading2Char1CharCharHead">
    <w:name w:val="Style Heading 2Heading 2 Char2 CharHeading 2 Char1 Char CharHead..."/>
    <w:basedOn w:val="Heading2"/>
    <w:qFormat/>
    <w:rsid w:val="00635F20"/>
    <w:pPr>
      <w:spacing w:before="480" w:line="240" w:lineRule="auto"/>
    </w:pPr>
  </w:style>
  <w:style w:type="paragraph" w:customStyle="1" w:styleId="Blocktitle0">
    <w:name w:val="Block title"/>
    <w:basedOn w:val="Heading1"/>
    <w:next w:val="Debate-EmphasizedText-F5"/>
    <w:autoRedefine/>
    <w:qFormat/>
    <w:rsid w:val="00635F20"/>
    <w:pPr>
      <w:spacing w:before="480" w:line="240" w:lineRule="auto"/>
    </w:pPr>
  </w:style>
  <w:style w:type="paragraph" w:customStyle="1" w:styleId="BlockHeading1">
    <w:name w:val="Block Heading 1"/>
    <w:basedOn w:val="Normal"/>
    <w:qFormat/>
    <w:rsid w:val="00635F20"/>
    <w:pPr>
      <w:spacing w:after="0" w:line="240" w:lineRule="auto"/>
    </w:pPr>
  </w:style>
  <w:style w:type="paragraph" w:customStyle="1" w:styleId="RepeatBlockHeading">
    <w:name w:val="Repeat Block Heading"/>
    <w:basedOn w:val="Normal"/>
    <w:next w:val="Underlining"/>
    <w:qFormat/>
    <w:rsid w:val="00635F20"/>
    <w:pPr>
      <w:spacing w:after="0" w:line="240" w:lineRule="auto"/>
    </w:pPr>
  </w:style>
  <w:style w:type="paragraph" w:customStyle="1" w:styleId="CardTag">
    <w:name w:val="Card Tag"/>
    <w:next w:val="CardNotUnderlined"/>
    <w:qFormat/>
    <w:rsid w:val="00635F20"/>
    <w:pPr>
      <w:spacing w:after="200" w:line="276" w:lineRule="auto"/>
    </w:pPr>
  </w:style>
  <w:style w:type="paragraph" w:customStyle="1" w:styleId="textsmall">
    <w:name w:val="textsmall"/>
    <w:basedOn w:val="Normal"/>
    <w:next w:val="MicroText0"/>
    <w:qFormat/>
    <w:rsid w:val="00635F20"/>
    <w:pPr>
      <w:spacing w:after="0" w:line="240" w:lineRule="auto"/>
    </w:pPr>
  </w:style>
  <w:style w:type="paragraph" w:customStyle="1" w:styleId="SmallCite">
    <w:name w:val="Small Cite"/>
    <w:basedOn w:val="Normal"/>
    <w:next w:val="BlockHeading1"/>
    <w:qFormat/>
    <w:rsid w:val="00635F20"/>
    <w:pPr>
      <w:spacing w:after="0" w:line="240" w:lineRule="auto"/>
    </w:pPr>
  </w:style>
  <w:style w:type="paragraph" w:customStyle="1" w:styleId="links1">
    <w:name w:val="links1"/>
    <w:basedOn w:val="Normal"/>
    <w:qFormat/>
    <w:rsid w:val="00635F20"/>
    <w:pPr>
      <w:spacing w:after="0" w:line="240" w:lineRule="auto"/>
    </w:pPr>
  </w:style>
  <w:style w:type="paragraph" w:customStyle="1" w:styleId="endtext">
    <w:name w:val="endtext"/>
    <w:basedOn w:val="Normal"/>
    <w:next w:val="CardTag"/>
    <w:qFormat/>
    <w:rsid w:val="00635F20"/>
    <w:pPr>
      <w:spacing w:after="0" w:line="240" w:lineRule="auto"/>
    </w:pPr>
  </w:style>
  <w:style w:type="paragraph" w:customStyle="1" w:styleId="g">
    <w:name w:val="g"/>
    <w:basedOn w:val="Normal"/>
    <w:next w:val="Paste"/>
    <w:qFormat/>
    <w:rsid w:val="00635F20"/>
    <w:pPr>
      <w:spacing w:after="0" w:line="240" w:lineRule="auto"/>
    </w:pPr>
  </w:style>
  <w:style w:type="paragraph" w:customStyle="1" w:styleId="Repeatheader">
    <w:name w:val="Repeat header"/>
    <w:basedOn w:val="Normal"/>
    <w:next w:val="noindent"/>
    <w:autoRedefine/>
    <w:qFormat/>
    <w:rsid w:val="00635F20"/>
    <w:pPr>
      <w:spacing w:after="0" w:line="240" w:lineRule="auto"/>
    </w:pPr>
  </w:style>
  <w:style w:type="paragraph" w:customStyle="1" w:styleId="StyleCardNotUnderlined8pt">
    <w:name w:val="Style Card Not Underlined + 8 pt"/>
    <w:basedOn w:val="Debate-CardTextUnderlined-F3"/>
    <w:next w:val="endtext"/>
    <w:qFormat/>
    <w:rsid w:val="00635F20"/>
    <w:pPr>
      <w:spacing w:after="0"/>
      <w:contextualSpacing w:val="0"/>
    </w:pPr>
    <w:rPr>
      <w:rFonts w:cstheme="minorBidi"/>
      <w:u w:val="none"/>
    </w:rPr>
  </w:style>
  <w:style w:type="paragraph" w:customStyle="1" w:styleId="CardNotUnderlined3">
    <w:name w:val="Card Not Underlined 3"/>
    <w:basedOn w:val="Debate-CardTextUnderlined-F3"/>
    <w:qFormat/>
    <w:rsid w:val="00635F20"/>
    <w:pPr>
      <w:spacing w:after="0"/>
      <w:contextualSpacing w:val="0"/>
    </w:pPr>
    <w:rPr>
      <w:rFonts w:cstheme="minorBidi"/>
      <w:u w:val="none"/>
    </w:rPr>
  </w:style>
  <w:style w:type="paragraph" w:customStyle="1" w:styleId="CardNotUnderlinedFinal">
    <w:name w:val="Card Not Underlined Final"/>
    <w:next w:val="g"/>
    <w:qFormat/>
    <w:rsid w:val="00635F20"/>
    <w:pPr>
      <w:spacing w:line="256" w:lineRule="auto"/>
    </w:pPr>
  </w:style>
  <w:style w:type="paragraph" w:customStyle="1" w:styleId="Numbering">
    <w:name w:val="Numbering"/>
    <w:basedOn w:val="Normal"/>
    <w:next w:val="Normal"/>
    <w:qFormat/>
    <w:rsid w:val="00635F20"/>
    <w:pPr>
      <w:spacing w:after="0" w:line="240" w:lineRule="auto"/>
    </w:pPr>
  </w:style>
  <w:style w:type="paragraph" w:customStyle="1" w:styleId="Un-IndexedHeading">
    <w:name w:val="Un-Indexed Heading"/>
    <w:basedOn w:val="Heading1"/>
    <w:next w:val="Normal"/>
    <w:qFormat/>
    <w:rsid w:val="00635F20"/>
    <w:pPr>
      <w:spacing w:before="480" w:line="240" w:lineRule="auto"/>
    </w:pPr>
  </w:style>
  <w:style w:type="paragraph" w:customStyle="1" w:styleId="Circle">
    <w:name w:val="Circle"/>
    <w:basedOn w:val="Normal"/>
    <w:next w:val="Normal"/>
    <w:qFormat/>
    <w:rsid w:val="00635F20"/>
    <w:pPr>
      <w:spacing w:after="0" w:line="240" w:lineRule="auto"/>
    </w:pPr>
  </w:style>
  <w:style w:type="character" w:customStyle="1" w:styleId="PageHeaderChar">
    <w:name w:val="Page Header Char"/>
    <w:link w:val="PageHeader"/>
    <w:locked/>
    <w:rsid w:val="00635F20"/>
    <w:rPr>
      <w:rFonts w:ascii="Calibri" w:hAnsi="Calibri" w:cs="Calibri"/>
      <w:sz w:val="16"/>
    </w:rPr>
  </w:style>
  <w:style w:type="paragraph" w:customStyle="1" w:styleId="PageHeader">
    <w:name w:val="Page Header"/>
    <w:basedOn w:val="Normal"/>
    <w:next w:val="CardNotUnderlined3"/>
    <w:link w:val="PageHeaderChar"/>
    <w:qFormat/>
    <w:rsid w:val="00635F20"/>
    <w:pPr>
      <w:spacing w:after="0" w:line="240" w:lineRule="auto"/>
    </w:pPr>
    <w:rPr>
      <w:sz w:val="16"/>
    </w:rPr>
  </w:style>
  <w:style w:type="paragraph" w:customStyle="1" w:styleId="IndentedLettering">
    <w:name w:val="Indented Lettering"/>
    <w:next w:val="Normal"/>
    <w:qFormat/>
    <w:rsid w:val="00635F20"/>
    <w:pPr>
      <w:spacing w:line="256" w:lineRule="auto"/>
    </w:pPr>
  </w:style>
  <w:style w:type="paragraph" w:customStyle="1" w:styleId="Lettering">
    <w:name w:val="Lettering"/>
    <w:next w:val="Normal"/>
    <w:qFormat/>
    <w:rsid w:val="00635F20"/>
    <w:pPr>
      <w:spacing w:line="256" w:lineRule="auto"/>
    </w:pPr>
  </w:style>
  <w:style w:type="paragraph" w:customStyle="1" w:styleId="FileName">
    <w:name w:val="File Name"/>
    <w:basedOn w:val="Normal"/>
    <w:next w:val="Normal"/>
    <w:qFormat/>
    <w:rsid w:val="00635F20"/>
    <w:pPr>
      <w:spacing w:after="0" w:line="240" w:lineRule="auto"/>
    </w:pPr>
  </w:style>
  <w:style w:type="paragraph" w:customStyle="1" w:styleId="Pagination">
    <w:name w:val="Pagination"/>
    <w:basedOn w:val="Normal"/>
    <w:next w:val="Normal"/>
    <w:qFormat/>
    <w:rsid w:val="00635F20"/>
    <w:pPr>
      <w:spacing w:after="0" w:line="240" w:lineRule="auto"/>
    </w:pPr>
  </w:style>
  <w:style w:type="paragraph" w:customStyle="1" w:styleId="IndentedNumbering">
    <w:name w:val="Indented Numbering"/>
    <w:basedOn w:val="CardNotUnderlinedFinal"/>
    <w:next w:val="Normal"/>
    <w:qFormat/>
    <w:rsid w:val="00635F20"/>
  </w:style>
  <w:style w:type="paragraph" w:customStyle="1" w:styleId="CardContinued1">
    <w:name w:val="Card Continued 1"/>
    <w:basedOn w:val="Normal"/>
    <w:next w:val="Normal"/>
    <w:qFormat/>
    <w:rsid w:val="00635F20"/>
    <w:pPr>
      <w:spacing w:after="0" w:line="240" w:lineRule="auto"/>
    </w:pPr>
  </w:style>
  <w:style w:type="paragraph" w:customStyle="1" w:styleId="CardContinued2">
    <w:name w:val="Card Continued 2"/>
    <w:basedOn w:val="Circle"/>
    <w:next w:val="Normal"/>
    <w:qFormat/>
    <w:rsid w:val="00635F20"/>
  </w:style>
  <w:style w:type="paragraph" w:customStyle="1" w:styleId="Clearformatting">
    <w:name w:val="Clear formatting"/>
    <w:basedOn w:val="Normal"/>
    <w:next w:val="IndentedLettering"/>
    <w:qFormat/>
    <w:rsid w:val="00635F20"/>
    <w:pPr>
      <w:spacing w:after="0" w:line="240" w:lineRule="auto"/>
    </w:pPr>
  </w:style>
  <w:style w:type="paragraph" w:customStyle="1" w:styleId="SmallCardText">
    <w:name w:val="Small Card Text"/>
    <w:basedOn w:val="Lettering"/>
    <w:next w:val="FileName"/>
    <w:qFormat/>
    <w:rsid w:val="00635F20"/>
  </w:style>
  <w:style w:type="paragraph" w:customStyle="1" w:styleId="TAGFONT">
    <w:name w:val="TAG FONT"/>
    <w:basedOn w:val="Normal"/>
    <w:next w:val="Pagination"/>
    <w:autoRedefine/>
    <w:qFormat/>
    <w:rsid w:val="00635F20"/>
    <w:pPr>
      <w:spacing w:after="0" w:line="240" w:lineRule="auto"/>
    </w:pPr>
  </w:style>
  <w:style w:type="paragraph" w:customStyle="1" w:styleId="LanguageStrike">
    <w:name w:val="Language Strike"/>
    <w:basedOn w:val="Normal"/>
    <w:next w:val="Normal"/>
    <w:qFormat/>
    <w:rsid w:val="00635F20"/>
    <w:pPr>
      <w:spacing w:after="0" w:line="240" w:lineRule="auto"/>
    </w:pPr>
  </w:style>
  <w:style w:type="paragraph" w:customStyle="1" w:styleId="8point">
    <w:name w:val="8 point"/>
    <w:basedOn w:val="Normal"/>
    <w:next w:val="fullstory"/>
    <w:qFormat/>
    <w:rsid w:val="00635F20"/>
    <w:pPr>
      <w:spacing w:after="0" w:line="240" w:lineRule="auto"/>
    </w:pPr>
  </w:style>
  <w:style w:type="paragraph" w:customStyle="1" w:styleId="citationunderline">
    <w:name w:val="citation/underline"/>
    <w:autoRedefine/>
    <w:qFormat/>
    <w:rsid w:val="00635F20"/>
    <w:pPr>
      <w:spacing w:after="200" w:line="276" w:lineRule="auto"/>
    </w:pPr>
  </w:style>
  <w:style w:type="paragraph" w:customStyle="1" w:styleId="Style60">
    <w:name w:val="Style 6"/>
    <w:next w:val="8point"/>
    <w:qFormat/>
    <w:rsid w:val="00635F20"/>
    <w:pPr>
      <w:spacing w:after="200" w:line="276" w:lineRule="auto"/>
    </w:pPr>
  </w:style>
  <w:style w:type="character" w:customStyle="1" w:styleId="Citation-CompleteChar">
    <w:name w:val="Citation - Complete Char"/>
    <w:basedOn w:val="DefaultParagraphFont"/>
    <w:link w:val="Citation-Complete"/>
    <w:locked/>
    <w:rsid w:val="00635F20"/>
    <w:rPr>
      <w:rFonts w:ascii="Calibri" w:hAnsi="Calibri" w:cs="Calibri"/>
      <w:sz w:val="16"/>
    </w:rPr>
  </w:style>
  <w:style w:type="paragraph" w:customStyle="1" w:styleId="Citation-Complete">
    <w:name w:val="Citation - Complete"/>
    <w:basedOn w:val="Normal"/>
    <w:next w:val="Lettering"/>
    <w:link w:val="Citation-CompleteChar"/>
    <w:autoRedefine/>
    <w:qFormat/>
    <w:rsid w:val="00635F20"/>
    <w:pPr>
      <w:spacing w:after="0" w:line="240" w:lineRule="auto"/>
    </w:pPr>
    <w:rPr>
      <w:sz w:val="16"/>
    </w:rPr>
  </w:style>
  <w:style w:type="paragraph" w:customStyle="1" w:styleId="Citation-FirstLine">
    <w:name w:val="Citation - First Line"/>
    <w:basedOn w:val="Normal"/>
    <w:next w:val="Style4"/>
    <w:autoRedefine/>
    <w:qFormat/>
    <w:rsid w:val="00635F20"/>
    <w:pPr>
      <w:spacing w:after="0" w:line="240" w:lineRule="auto"/>
    </w:pPr>
  </w:style>
  <w:style w:type="paragraph" w:customStyle="1" w:styleId="DateCitesAuthorChar">
    <w:name w:val="DateCitesAuthor Char"/>
    <w:basedOn w:val="Normal"/>
    <w:qFormat/>
    <w:rsid w:val="00635F20"/>
    <w:pPr>
      <w:spacing w:after="0" w:line="240" w:lineRule="auto"/>
    </w:pPr>
  </w:style>
  <w:style w:type="paragraph" w:customStyle="1" w:styleId="articlebodynormaltext">
    <w:name w:val="articlebody_normaltext"/>
    <w:basedOn w:val="Normal"/>
    <w:next w:val="Citation-Complete"/>
    <w:qFormat/>
    <w:rsid w:val="00635F20"/>
    <w:pPr>
      <w:spacing w:after="0" w:line="240" w:lineRule="auto"/>
    </w:pPr>
  </w:style>
  <w:style w:type="paragraph" w:customStyle="1" w:styleId="2909F619802848F09E01365C32F34654">
    <w:name w:val="2909F619802848F09E01365C32F34654"/>
    <w:next w:val="Citation-FirstLine"/>
    <w:qFormat/>
    <w:rsid w:val="00635F20"/>
    <w:pPr>
      <w:spacing w:after="200" w:line="276" w:lineRule="auto"/>
    </w:pPr>
  </w:style>
  <w:style w:type="paragraph" w:customStyle="1" w:styleId="D345FF3D873148C5AE3FBF3267827368">
    <w:name w:val="D345FF3D873148C5AE3FBF3267827368"/>
    <w:qFormat/>
    <w:rsid w:val="00635F20"/>
    <w:pPr>
      <w:spacing w:after="200" w:line="276" w:lineRule="auto"/>
    </w:pPr>
  </w:style>
  <w:style w:type="paragraph" w:customStyle="1" w:styleId="targetcaption">
    <w:name w:val="targetcaption"/>
    <w:basedOn w:val="Normal"/>
    <w:next w:val="2909F619802848F09E01365C32F34654"/>
    <w:qFormat/>
    <w:rsid w:val="00635F20"/>
    <w:pPr>
      <w:spacing w:after="0" w:line="240" w:lineRule="auto"/>
    </w:pPr>
  </w:style>
  <w:style w:type="paragraph" w:customStyle="1" w:styleId="Tag12">
    <w:name w:val="Tag12"/>
    <w:basedOn w:val="Normal"/>
    <w:next w:val="Smalltext"/>
    <w:qFormat/>
    <w:rsid w:val="00635F20"/>
    <w:pPr>
      <w:spacing w:after="0" w:line="240" w:lineRule="auto"/>
    </w:pPr>
  </w:style>
  <w:style w:type="paragraph" w:customStyle="1" w:styleId="StyleStyle411pt1">
    <w:name w:val="Style Style4 + 11 pt1"/>
    <w:basedOn w:val="Normal"/>
    <w:next w:val="cards0"/>
    <w:qFormat/>
    <w:rsid w:val="00635F20"/>
    <w:pPr>
      <w:spacing w:after="0" w:line="240" w:lineRule="auto"/>
    </w:pPr>
  </w:style>
  <w:style w:type="paragraph" w:customStyle="1" w:styleId="CM5">
    <w:name w:val="CM5"/>
    <w:basedOn w:val="Normal"/>
    <w:uiPriority w:val="99"/>
    <w:qFormat/>
    <w:rsid w:val="00635F20"/>
    <w:pPr>
      <w:spacing w:after="0" w:line="240" w:lineRule="auto"/>
    </w:pPr>
  </w:style>
  <w:style w:type="paragraph" w:customStyle="1" w:styleId="CM9">
    <w:name w:val="CM9"/>
    <w:basedOn w:val="Normal"/>
    <w:uiPriority w:val="99"/>
    <w:qFormat/>
    <w:rsid w:val="00635F20"/>
    <w:pPr>
      <w:spacing w:after="0" w:line="240" w:lineRule="auto"/>
    </w:pPr>
  </w:style>
  <w:style w:type="paragraph" w:customStyle="1" w:styleId="CM6">
    <w:name w:val="CM6"/>
    <w:basedOn w:val="Normal"/>
    <w:uiPriority w:val="99"/>
    <w:qFormat/>
    <w:rsid w:val="00635F20"/>
    <w:pPr>
      <w:spacing w:after="0" w:line="240" w:lineRule="auto"/>
    </w:pPr>
  </w:style>
  <w:style w:type="paragraph" w:customStyle="1" w:styleId="boldness">
    <w:name w:val="boldness"/>
    <w:basedOn w:val="Normal"/>
    <w:next w:val="TagCite"/>
    <w:qFormat/>
    <w:rsid w:val="00635F20"/>
    <w:pPr>
      <w:spacing w:after="0" w:line="240" w:lineRule="auto"/>
    </w:pPr>
  </w:style>
  <w:style w:type="paragraph" w:customStyle="1" w:styleId="CM21">
    <w:name w:val="CM21"/>
    <w:basedOn w:val="Normal"/>
    <w:uiPriority w:val="99"/>
    <w:qFormat/>
    <w:rsid w:val="00635F20"/>
    <w:pPr>
      <w:spacing w:after="0" w:line="240" w:lineRule="auto"/>
    </w:pPr>
  </w:style>
  <w:style w:type="paragraph" w:customStyle="1" w:styleId="CM22">
    <w:name w:val="CM22"/>
    <w:basedOn w:val="Normal"/>
    <w:uiPriority w:val="99"/>
    <w:qFormat/>
    <w:rsid w:val="00635F20"/>
    <w:pPr>
      <w:spacing w:after="0" w:line="240" w:lineRule="auto"/>
    </w:pPr>
  </w:style>
  <w:style w:type="paragraph" w:customStyle="1" w:styleId="CM4">
    <w:name w:val="CM4"/>
    <w:basedOn w:val="Normal"/>
    <w:uiPriority w:val="99"/>
    <w:qFormat/>
    <w:rsid w:val="00635F20"/>
    <w:pPr>
      <w:spacing w:after="0" w:line="240" w:lineRule="auto"/>
    </w:pPr>
  </w:style>
  <w:style w:type="paragraph" w:customStyle="1" w:styleId="Pa10">
    <w:name w:val="Pa10"/>
    <w:basedOn w:val="Normal"/>
    <w:uiPriority w:val="99"/>
    <w:qFormat/>
    <w:rsid w:val="00635F20"/>
    <w:pPr>
      <w:spacing w:after="0" w:line="240" w:lineRule="auto"/>
    </w:pPr>
  </w:style>
  <w:style w:type="paragraph" w:customStyle="1" w:styleId="Pa31">
    <w:name w:val="Pa3+1"/>
    <w:basedOn w:val="Normal"/>
    <w:uiPriority w:val="99"/>
    <w:qFormat/>
    <w:rsid w:val="00635F20"/>
    <w:pPr>
      <w:spacing w:after="0" w:line="240" w:lineRule="auto"/>
    </w:pPr>
  </w:style>
  <w:style w:type="paragraph" w:customStyle="1" w:styleId="Pa1">
    <w:name w:val="Pa1"/>
    <w:basedOn w:val="Normal"/>
    <w:qFormat/>
    <w:rsid w:val="00635F20"/>
    <w:pPr>
      <w:spacing w:after="0" w:line="240" w:lineRule="auto"/>
    </w:pPr>
  </w:style>
  <w:style w:type="paragraph" w:customStyle="1" w:styleId="Pa2">
    <w:name w:val="Pa2"/>
    <w:basedOn w:val="Normal"/>
    <w:qFormat/>
    <w:rsid w:val="00635F20"/>
    <w:pPr>
      <w:spacing w:after="0" w:line="240" w:lineRule="auto"/>
    </w:pPr>
  </w:style>
  <w:style w:type="paragraph" w:customStyle="1" w:styleId="FreeFormA">
    <w:name w:val="Free Form A"/>
    <w:next w:val="Pa10"/>
    <w:qFormat/>
    <w:rsid w:val="00635F20"/>
    <w:pPr>
      <w:spacing w:after="200" w:line="276" w:lineRule="auto"/>
    </w:pPr>
  </w:style>
  <w:style w:type="paragraph" w:customStyle="1" w:styleId="H4Tag">
    <w:name w:val="H4 (Tag)"/>
    <w:basedOn w:val="Normal"/>
    <w:next w:val="Pa31"/>
    <w:qFormat/>
    <w:rsid w:val="00635F20"/>
    <w:pPr>
      <w:spacing w:after="0" w:line="240" w:lineRule="auto"/>
    </w:pPr>
  </w:style>
  <w:style w:type="paragraph" w:customStyle="1" w:styleId="CardUpSize-Light">
    <w:name w:val="CardUpSize - Light"/>
    <w:basedOn w:val="Normal"/>
    <w:next w:val="Pa2"/>
    <w:qFormat/>
    <w:rsid w:val="00635F20"/>
    <w:pPr>
      <w:spacing w:after="0" w:line="240" w:lineRule="auto"/>
    </w:pPr>
  </w:style>
  <w:style w:type="paragraph" w:customStyle="1" w:styleId="CiteCardUpSize-Heavy">
    <w:name w:val="Cite // CardUpSize - Heavy"/>
    <w:basedOn w:val="Normal"/>
    <w:next w:val="H4Tag"/>
    <w:qFormat/>
    <w:rsid w:val="00635F20"/>
    <w:pPr>
      <w:spacing w:after="0" w:line="240" w:lineRule="auto"/>
    </w:pPr>
  </w:style>
  <w:style w:type="paragraph" w:customStyle="1" w:styleId="HotRouteCharCharCharCharChar">
    <w:name w:val="Hot Route! Char Char Char Char Char"/>
    <w:basedOn w:val="Normal"/>
    <w:next w:val="CardUpSize-Light"/>
    <w:qFormat/>
    <w:rsid w:val="00635F20"/>
    <w:pPr>
      <w:spacing w:after="0" w:line="240" w:lineRule="auto"/>
    </w:pPr>
  </w:style>
  <w:style w:type="paragraph" w:customStyle="1" w:styleId="SmallTextCharCharChar">
    <w:name w:val="Small Text Char Char Char"/>
    <w:basedOn w:val="Normal"/>
    <w:next w:val="CiteCardUpSize-Heavy"/>
    <w:qFormat/>
    <w:rsid w:val="00635F20"/>
    <w:pPr>
      <w:spacing w:after="0" w:line="240" w:lineRule="auto"/>
    </w:pPr>
  </w:style>
  <w:style w:type="paragraph" w:customStyle="1" w:styleId="UnderlineCharCharCharCharCharCharChar">
    <w:name w:val="Underline Char Char Char Char Char Char Char"/>
    <w:basedOn w:val="Normal"/>
    <w:qFormat/>
    <w:rsid w:val="00635F20"/>
    <w:pPr>
      <w:spacing w:after="0" w:line="240" w:lineRule="auto"/>
    </w:pPr>
  </w:style>
  <w:style w:type="paragraph" w:customStyle="1" w:styleId="Analytics0">
    <w:name w:val="Analytics"/>
    <w:basedOn w:val="Analytic2"/>
    <w:link w:val="AnalyticsChar0"/>
    <w:uiPriority w:val="4"/>
    <w:qFormat/>
    <w:rsid w:val="00635F20"/>
    <w:pPr>
      <w:keepNext/>
      <w:keepLines/>
      <w:spacing w:before="200" w:after="0" w:line="240" w:lineRule="auto"/>
      <w:outlineLvl w:val="3"/>
    </w:pPr>
    <w:rPr>
      <w:rFonts w:eastAsiaTheme="majorEastAsia" w:cstheme="majorBidi"/>
      <w:b/>
      <w:bCs/>
      <w:color w:val="2E74B5" w:themeColor="accent1" w:themeShade="BF"/>
      <w:sz w:val="28"/>
      <w:szCs w:val="28"/>
    </w:rPr>
  </w:style>
  <w:style w:type="paragraph" w:customStyle="1" w:styleId="SmalltextCharCharChar0">
    <w:name w:val="Small text Char Char Char"/>
    <w:basedOn w:val="Normal"/>
    <w:next w:val="Analytics0"/>
    <w:qFormat/>
    <w:rsid w:val="00635F20"/>
    <w:pPr>
      <w:spacing w:after="0" w:line="240" w:lineRule="auto"/>
    </w:pPr>
  </w:style>
  <w:style w:type="paragraph" w:customStyle="1" w:styleId="Tagandcite">
    <w:name w:val="Tag and cite"/>
    <w:basedOn w:val="Normal"/>
    <w:qFormat/>
    <w:rsid w:val="00635F20"/>
    <w:pPr>
      <w:spacing w:after="0" w:line="240" w:lineRule="auto"/>
    </w:pPr>
  </w:style>
  <w:style w:type="paragraph" w:customStyle="1" w:styleId="Textbody">
    <w:name w:val="Text body"/>
    <w:basedOn w:val="SmalltextCharCharChar0"/>
    <w:next w:val="WW-Default"/>
    <w:qFormat/>
    <w:rsid w:val="00635F20"/>
  </w:style>
  <w:style w:type="paragraph" w:customStyle="1" w:styleId="comments">
    <w:name w:val="comments"/>
    <w:basedOn w:val="Normal"/>
    <w:next w:val="Standard"/>
    <w:qFormat/>
    <w:rsid w:val="00635F20"/>
    <w:pPr>
      <w:spacing w:after="0" w:line="240" w:lineRule="auto"/>
    </w:pPr>
  </w:style>
  <w:style w:type="paragraph" w:customStyle="1" w:styleId="Default1">
    <w:name w:val="Default1"/>
    <w:basedOn w:val="Normal"/>
    <w:uiPriority w:val="99"/>
    <w:qFormat/>
    <w:rsid w:val="00635F20"/>
    <w:pPr>
      <w:spacing w:after="0" w:line="240" w:lineRule="auto"/>
    </w:pPr>
  </w:style>
  <w:style w:type="paragraph" w:customStyle="1" w:styleId="NFAPWPheader">
    <w:name w:val="NFAP WP header"/>
    <w:basedOn w:val="Normal"/>
    <w:uiPriority w:val="99"/>
    <w:qFormat/>
    <w:rsid w:val="00635F20"/>
    <w:pPr>
      <w:spacing w:after="0" w:line="240" w:lineRule="auto"/>
    </w:pPr>
  </w:style>
  <w:style w:type="paragraph" w:customStyle="1" w:styleId="UnderlinedCardText">
    <w:name w:val="Underlined Card Text"/>
    <w:basedOn w:val="Normal"/>
    <w:next w:val="Circled"/>
    <w:qFormat/>
    <w:rsid w:val="00635F20"/>
    <w:pPr>
      <w:spacing w:after="0" w:line="240" w:lineRule="auto"/>
    </w:pPr>
  </w:style>
  <w:style w:type="paragraph" w:customStyle="1" w:styleId="cardtextemphasis">
    <w:name w:val="card text emphasis"/>
    <w:basedOn w:val="Circled"/>
    <w:next w:val="MinimizedText"/>
    <w:qFormat/>
    <w:rsid w:val="00635F20"/>
    <w:pPr>
      <w:spacing w:line="240" w:lineRule="auto"/>
    </w:pPr>
    <w:rPr>
      <w:rFonts w:eastAsiaTheme="minorHAnsi"/>
      <w:b w:val="0"/>
      <w:szCs w:val="22"/>
      <w:u w:val="none"/>
    </w:rPr>
  </w:style>
  <w:style w:type="paragraph" w:customStyle="1" w:styleId="CiteCharChar">
    <w:name w:val="Cite Char Char"/>
    <w:basedOn w:val="Normal"/>
    <w:next w:val="Normal"/>
    <w:qFormat/>
    <w:rsid w:val="00635F20"/>
    <w:pPr>
      <w:spacing w:after="0" w:line="240" w:lineRule="auto"/>
    </w:pPr>
  </w:style>
  <w:style w:type="paragraph" w:customStyle="1" w:styleId="CiteCard">
    <w:name w:val="Cite_Card"/>
    <w:next w:val="CiteCharChar"/>
    <w:qFormat/>
    <w:rsid w:val="00635F20"/>
    <w:pPr>
      <w:spacing w:after="200" w:line="276" w:lineRule="auto"/>
    </w:pPr>
  </w:style>
  <w:style w:type="paragraph" w:customStyle="1" w:styleId="BoldandUnderlineChar">
    <w:name w:val="Bold and Underline Char"/>
    <w:basedOn w:val="Normal"/>
    <w:next w:val="UnreadText"/>
    <w:qFormat/>
    <w:rsid w:val="00635F20"/>
    <w:pPr>
      <w:spacing w:after="0" w:line="240" w:lineRule="auto"/>
    </w:pPr>
  </w:style>
  <w:style w:type="paragraph" w:customStyle="1" w:styleId="CiteCardCharChar">
    <w:name w:val="Cite_Card Char Char"/>
    <w:autoRedefine/>
    <w:qFormat/>
    <w:rsid w:val="00635F20"/>
    <w:pPr>
      <w:spacing w:after="200" w:line="276" w:lineRule="auto"/>
    </w:pPr>
  </w:style>
  <w:style w:type="paragraph" w:customStyle="1" w:styleId="CiteCardCharCharChar">
    <w:name w:val="Cite_Card Char Char Char"/>
    <w:qFormat/>
    <w:rsid w:val="00635F20"/>
    <w:pPr>
      <w:spacing w:after="200" w:line="276" w:lineRule="auto"/>
    </w:pPr>
  </w:style>
  <w:style w:type="paragraph" w:customStyle="1" w:styleId="heading0">
    <w:name w:val="heading"/>
    <w:basedOn w:val="Normal"/>
    <w:next w:val="BoldandUnderlineChar"/>
    <w:qFormat/>
    <w:rsid w:val="00635F20"/>
    <w:pPr>
      <w:spacing w:after="0" w:line="240" w:lineRule="auto"/>
    </w:pPr>
  </w:style>
  <w:style w:type="paragraph" w:customStyle="1" w:styleId="Little">
    <w:name w:val="Little"/>
    <w:basedOn w:val="Normal"/>
    <w:qFormat/>
    <w:rsid w:val="00635F20"/>
    <w:pPr>
      <w:spacing w:after="0" w:line="240" w:lineRule="auto"/>
    </w:pPr>
  </w:style>
  <w:style w:type="paragraph" w:customStyle="1" w:styleId="DebateHeader">
    <w:name w:val="Debate Header"/>
    <w:basedOn w:val="Normal"/>
    <w:next w:val="Normal"/>
    <w:autoRedefine/>
    <w:qFormat/>
    <w:rsid w:val="00635F20"/>
    <w:pPr>
      <w:spacing w:after="0" w:line="240" w:lineRule="auto"/>
    </w:pPr>
  </w:style>
  <w:style w:type="paragraph" w:customStyle="1" w:styleId="articletitle">
    <w:name w:val="article_title"/>
    <w:basedOn w:val="Normal"/>
    <w:qFormat/>
    <w:rsid w:val="00635F20"/>
    <w:pPr>
      <w:spacing w:after="0" w:line="240" w:lineRule="auto"/>
    </w:pPr>
  </w:style>
  <w:style w:type="paragraph" w:customStyle="1" w:styleId="Unhighlighted">
    <w:name w:val="Unhighlighted"/>
    <w:basedOn w:val="Normal"/>
    <w:next w:val="TagCite1"/>
    <w:autoRedefine/>
    <w:qFormat/>
    <w:rsid w:val="00635F20"/>
    <w:pPr>
      <w:spacing w:after="0" w:line="240" w:lineRule="auto"/>
    </w:pPr>
  </w:style>
  <w:style w:type="paragraph" w:customStyle="1" w:styleId="Caption1">
    <w:name w:val="Caption1"/>
    <w:basedOn w:val="Normal"/>
    <w:qFormat/>
    <w:rsid w:val="00635F20"/>
    <w:pPr>
      <w:spacing w:after="0" w:line="240" w:lineRule="auto"/>
    </w:pPr>
  </w:style>
  <w:style w:type="paragraph" w:customStyle="1" w:styleId="StylecardUnderline">
    <w:name w:val="Style card + Underline"/>
    <w:basedOn w:val="CiteSpacing"/>
    <w:next w:val="Unhighlighted"/>
    <w:qFormat/>
    <w:rsid w:val="00635F20"/>
    <w:pPr>
      <w:spacing w:line="240" w:lineRule="auto"/>
    </w:pPr>
  </w:style>
  <w:style w:type="paragraph" w:customStyle="1" w:styleId="TagF3">
    <w:name w:val="Tag (F3)"/>
    <w:next w:val="Caption1"/>
    <w:qFormat/>
    <w:rsid w:val="00635F20"/>
    <w:pPr>
      <w:spacing w:after="200" w:line="276" w:lineRule="auto"/>
    </w:pPr>
  </w:style>
  <w:style w:type="paragraph" w:customStyle="1" w:styleId="i1">
    <w:name w:val="i1"/>
    <w:basedOn w:val="Normal"/>
    <w:qFormat/>
    <w:rsid w:val="00635F20"/>
    <w:pPr>
      <w:spacing w:after="0" w:line="240" w:lineRule="auto"/>
    </w:pPr>
  </w:style>
  <w:style w:type="paragraph" w:customStyle="1" w:styleId="style14">
    <w:name w:val="style14"/>
    <w:basedOn w:val="Normal"/>
    <w:next w:val="Heading1"/>
    <w:qFormat/>
    <w:rsid w:val="00635F20"/>
    <w:pPr>
      <w:spacing w:after="0" w:line="240" w:lineRule="auto"/>
    </w:pPr>
  </w:style>
  <w:style w:type="paragraph" w:customStyle="1" w:styleId="CardTagCite1Char">
    <w:name w:val="Card Tag + Cite #1 Char"/>
    <w:basedOn w:val="Normal"/>
    <w:qFormat/>
    <w:rsid w:val="00635F20"/>
    <w:pPr>
      <w:spacing w:after="0" w:line="240" w:lineRule="auto"/>
    </w:pPr>
  </w:style>
  <w:style w:type="paragraph" w:customStyle="1" w:styleId="articlebody">
    <w:name w:val="articlebody"/>
    <w:basedOn w:val="Normal"/>
    <w:next w:val="i1"/>
    <w:qFormat/>
    <w:rsid w:val="00635F20"/>
    <w:pPr>
      <w:spacing w:after="0" w:line="240" w:lineRule="auto"/>
    </w:pPr>
  </w:style>
  <w:style w:type="paragraph" w:customStyle="1" w:styleId="CiteCardCharCharCharCharCharCharChar">
    <w:name w:val="Cite_Card Char Char Char Char Char Char Char"/>
    <w:next w:val="CardTagCite1Char"/>
    <w:autoRedefine/>
    <w:qFormat/>
    <w:rsid w:val="00635F20"/>
    <w:pPr>
      <w:spacing w:after="200" w:line="276" w:lineRule="auto"/>
    </w:pPr>
  </w:style>
  <w:style w:type="paragraph" w:customStyle="1" w:styleId="foldie">
    <w:name w:val="foldie"/>
    <w:basedOn w:val="BoldandUnderlineChar"/>
    <w:next w:val="HotRoute0"/>
    <w:qFormat/>
    <w:rsid w:val="00635F20"/>
  </w:style>
  <w:style w:type="paragraph" w:customStyle="1" w:styleId="billtextsection">
    <w:name w:val="bill_text_section"/>
    <w:basedOn w:val="Normal"/>
    <w:next w:val="articlebody"/>
    <w:qFormat/>
    <w:rsid w:val="00635F20"/>
    <w:pPr>
      <w:spacing w:after="0" w:line="240" w:lineRule="auto"/>
    </w:pPr>
  </w:style>
  <w:style w:type="paragraph" w:customStyle="1" w:styleId="Pa3">
    <w:name w:val="Pa3"/>
    <w:basedOn w:val="Normal"/>
    <w:qFormat/>
    <w:rsid w:val="00635F20"/>
    <w:pPr>
      <w:spacing w:after="0" w:line="240" w:lineRule="auto"/>
    </w:pPr>
  </w:style>
  <w:style w:type="paragraph" w:customStyle="1" w:styleId="Normaltext0">
    <w:name w:val="Normal text"/>
    <w:basedOn w:val="Normal"/>
    <w:autoRedefine/>
    <w:qFormat/>
    <w:rsid w:val="00635F20"/>
    <w:pPr>
      <w:spacing w:after="0" w:line="240" w:lineRule="auto"/>
    </w:pPr>
  </w:style>
  <w:style w:type="paragraph" w:customStyle="1" w:styleId="underlinedcard0">
    <w:name w:val="underlined card"/>
    <w:basedOn w:val="Normal"/>
    <w:next w:val="Pa3"/>
    <w:autoRedefine/>
    <w:qFormat/>
    <w:rsid w:val="00635F20"/>
    <w:pPr>
      <w:spacing w:after="0" w:line="240" w:lineRule="auto"/>
    </w:pPr>
  </w:style>
  <w:style w:type="paragraph" w:customStyle="1" w:styleId="Debate-CardTagandCite-F6">
    <w:name w:val="Debate- Card Tag and Cite- F6"/>
    <w:basedOn w:val="Normal"/>
    <w:next w:val="Normaltext0"/>
    <w:qFormat/>
    <w:rsid w:val="00635F20"/>
    <w:pPr>
      <w:spacing w:after="0" w:line="240" w:lineRule="auto"/>
    </w:pPr>
  </w:style>
  <w:style w:type="paragraph" w:customStyle="1" w:styleId="BLOCKTITLE3">
    <w:name w:val="BLOCK TITLE"/>
    <w:basedOn w:val="Normal"/>
    <w:qFormat/>
    <w:rsid w:val="00635F20"/>
    <w:pPr>
      <w:spacing w:after="0" w:line="240" w:lineRule="auto"/>
    </w:pPr>
  </w:style>
  <w:style w:type="paragraph" w:customStyle="1" w:styleId="StyleNormalWeb10pt">
    <w:name w:val="Style Normal (Web) + 10 pt"/>
    <w:basedOn w:val="Title"/>
    <w:next w:val="Boldunderline"/>
    <w:qFormat/>
    <w:rsid w:val="00635F20"/>
    <w:pPr>
      <w:pBdr>
        <w:bottom w:val="none" w:sz="0" w:space="0" w:color="auto"/>
      </w:pBdr>
      <w:spacing w:after="0"/>
      <w:contextualSpacing w:val="0"/>
    </w:pPr>
    <w:rPr>
      <w:rFonts w:ascii="Georgia" w:hAnsi="Georgia"/>
      <w:bCs w:val="0"/>
      <w:u w:val="none"/>
    </w:rPr>
  </w:style>
  <w:style w:type="paragraph" w:customStyle="1" w:styleId="card0">
    <w:name w:val="%card"/>
    <w:basedOn w:val="Normal"/>
    <w:next w:val="BLOCKTITLE3"/>
    <w:qFormat/>
    <w:rsid w:val="00635F20"/>
    <w:pPr>
      <w:spacing w:after="0" w:line="240" w:lineRule="auto"/>
    </w:pPr>
  </w:style>
  <w:style w:type="paragraph" w:customStyle="1" w:styleId="UnunderlinedText">
    <w:name w:val="Ununderlined Text"/>
    <w:basedOn w:val="Normal"/>
    <w:next w:val="card0"/>
    <w:autoRedefine/>
    <w:qFormat/>
    <w:rsid w:val="00635F20"/>
    <w:pPr>
      <w:spacing w:after="0" w:line="240" w:lineRule="auto"/>
    </w:pPr>
  </w:style>
  <w:style w:type="paragraph" w:customStyle="1" w:styleId="ReallyfuckingsmallCharCharChar">
    <w:name w:val="Really fucking small Char Char Char"/>
    <w:basedOn w:val="Normal"/>
    <w:next w:val="NoSpacing"/>
    <w:qFormat/>
    <w:rsid w:val="00635F20"/>
    <w:pPr>
      <w:spacing w:after="0" w:line="240" w:lineRule="auto"/>
    </w:pPr>
  </w:style>
  <w:style w:type="paragraph" w:customStyle="1" w:styleId="CardDownx1">
    <w:name w:val="CardDown x1"/>
    <w:basedOn w:val="Normal"/>
    <w:next w:val="Regular"/>
    <w:qFormat/>
    <w:rsid w:val="00635F20"/>
    <w:pPr>
      <w:spacing w:after="0" w:line="240" w:lineRule="auto"/>
    </w:pPr>
  </w:style>
  <w:style w:type="paragraph" w:customStyle="1" w:styleId="CardDownx15">
    <w:name w:val="CardDown x1.5"/>
    <w:basedOn w:val="Normal"/>
    <w:qFormat/>
    <w:rsid w:val="00635F20"/>
    <w:pPr>
      <w:spacing w:after="0" w:line="240" w:lineRule="auto"/>
    </w:pPr>
  </w:style>
  <w:style w:type="paragraph" w:customStyle="1" w:styleId="Reallyfuckingsmall">
    <w:name w:val="Really fucking small"/>
    <w:basedOn w:val="Normal"/>
    <w:qFormat/>
    <w:rsid w:val="00635F20"/>
    <w:pPr>
      <w:spacing w:after="0" w:line="240" w:lineRule="auto"/>
    </w:pPr>
  </w:style>
  <w:style w:type="paragraph" w:customStyle="1" w:styleId="FullCite">
    <w:name w:val="Full Cite"/>
    <w:basedOn w:val="Normal"/>
    <w:next w:val="Normal"/>
    <w:qFormat/>
    <w:rsid w:val="00635F20"/>
    <w:pPr>
      <w:spacing w:after="0" w:line="240" w:lineRule="auto"/>
    </w:pPr>
  </w:style>
  <w:style w:type="paragraph" w:customStyle="1" w:styleId="CiteTag">
    <w:name w:val="Cite/Tag"/>
    <w:basedOn w:val="Normal"/>
    <w:qFormat/>
    <w:rsid w:val="00635F20"/>
    <w:pPr>
      <w:spacing w:after="0" w:line="240" w:lineRule="auto"/>
    </w:pPr>
  </w:style>
  <w:style w:type="paragraph" w:customStyle="1" w:styleId="cardtext4">
    <w:name w:val="cardtext"/>
    <w:basedOn w:val="Normal"/>
    <w:next w:val="Reallyfuckingsmall"/>
    <w:qFormat/>
    <w:rsid w:val="00635F20"/>
    <w:pPr>
      <w:spacing w:after="0" w:line="240" w:lineRule="auto"/>
    </w:pPr>
  </w:style>
  <w:style w:type="paragraph" w:customStyle="1" w:styleId="Heading5SizeDown">
    <w:name w:val="Heading 5 Size Down"/>
    <w:basedOn w:val="Normal"/>
    <w:autoRedefine/>
    <w:qFormat/>
    <w:rsid w:val="00635F20"/>
    <w:pPr>
      <w:spacing w:after="0" w:line="240" w:lineRule="auto"/>
    </w:pPr>
  </w:style>
  <w:style w:type="paragraph" w:customStyle="1" w:styleId="StyleStyleArialNarrow9ptLeft-075ArialNarrow">
    <w:name w:val="Style Style Arial Narrow 9 pt Left:  -0.75&quot; + Arial Narrow"/>
    <w:basedOn w:val="Normal"/>
    <w:next w:val="Heading5SizeDown"/>
    <w:qFormat/>
    <w:rsid w:val="00635F20"/>
    <w:pPr>
      <w:spacing w:after="0" w:line="240" w:lineRule="auto"/>
    </w:pPr>
  </w:style>
  <w:style w:type="paragraph" w:customStyle="1" w:styleId="StyleStyleCardTextLeft-075Right0">
    <w:name w:val="Style Style Card Text + Left:  -0.75&quot; + Right:  0&quot;"/>
    <w:basedOn w:val="Normal"/>
    <w:next w:val="evidencetext"/>
    <w:autoRedefine/>
    <w:qFormat/>
    <w:rsid w:val="00635F20"/>
    <w:pPr>
      <w:spacing w:after="0" w:line="240" w:lineRule="auto"/>
    </w:pPr>
  </w:style>
  <w:style w:type="paragraph" w:customStyle="1" w:styleId="ecxmsonormal">
    <w:name w:val="ecxmsonormal"/>
    <w:basedOn w:val="Normal"/>
    <w:qFormat/>
    <w:rsid w:val="00635F20"/>
    <w:pPr>
      <w:spacing w:after="0" w:line="240" w:lineRule="auto"/>
    </w:pPr>
  </w:style>
  <w:style w:type="paragraph" w:customStyle="1" w:styleId="DebateUnderlineBold">
    <w:name w:val="Debate Underline Bold"/>
    <w:basedOn w:val="Cardtext0"/>
    <w:qFormat/>
    <w:rsid w:val="00635F20"/>
    <w:pPr>
      <w:widowControl/>
      <w:autoSpaceDE/>
      <w:autoSpaceDN/>
      <w:adjustRightInd/>
    </w:pPr>
    <w:rPr>
      <w:rFonts w:ascii="Georgia" w:hAnsi="Georgia"/>
      <w:u w:val="none"/>
    </w:rPr>
  </w:style>
  <w:style w:type="paragraph" w:customStyle="1" w:styleId="StyleArialNarrow12ptBoldLeft-075">
    <w:name w:val="Style Arial Narrow 12 pt Bold Left:  -0.75&quot;"/>
    <w:basedOn w:val="Normal"/>
    <w:next w:val="ecxmsonormal"/>
    <w:qFormat/>
    <w:rsid w:val="00635F20"/>
    <w:pPr>
      <w:spacing w:after="0" w:line="240" w:lineRule="auto"/>
    </w:pPr>
  </w:style>
  <w:style w:type="paragraph" w:customStyle="1" w:styleId="StyleStyleevidencetextBorderSinglesolidlineAuto05">
    <w:name w:val="Style Style evidence text + Border: : (Single solid line Auto  0.5 ..."/>
    <w:basedOn w:val="Normal"/>
    <w:next w:val="DebateUnderlineBold"/>
    <w:qFormat/>
    <w:rsid w:val="00635F20"/>
    <w:pPr>
      <w:spacing w:after="0" w:line="240" w:lineRule="auto"/>
    </w:pPr>
  </w:style>
  <w:style w:type="paragraph" w:customStyle="1" w:styleId="StyleevidencetextBorderSinglesolidlineAuto05ptL">
    <w:name w:val="Style evidence text + Border: : (Single solid line Auto  0.5 pt L..."/>
    <w:basedOn w:val="CiteTag"/>
    <w:next w:val="StyleArialNarrow12ptBoldLeft-075"/>
    <w:qFormat/>
    <w:rsid w:val="00635F20"/>
  </w:style>
  <w:style w:type="paragraph" w:customStyle="1" w:styleId="Highlighting">
    <w:name w:val="Highlighting"/>
    <w:basedOn w:val="Normal"/>
    <w:next w:val="StyleStyleevidencetextBorderSinglesolidlineAuto05"/>
    <w:autoRedefine/>
    <w:qFormat/>
    <w:rsid w:val="00635F20"/>
    <w:pPr>
      <w:spacing w:after="0" w:line="240" w:lineRule="auto"/>
    </w:pPr>
  </w:style>
  <w:style w:type="paragraph" w:customStyle="1" w:styleId="CiteCharCharCharChar">
    <w:name w:val="Cite Char Char Char Char"/>
    <w:basedOn w:val="Normal"/>
    <w:next w:val="Normal"/>
    <w:qFormat/>
    <w:rsid w:val="00635F20"/>
    <w:pPr>
      <w:spacing w:after="0" w:line="240" w:lineRule="auto"/>
    </w:pPr>
  </w:style>
  <w:style w:type="paragraph" w:customStyle="1" w:styleId="UnderliningCharChar1CharChar">
    <w:name w:val="Underlining Char Char1 Char Char"/>
    <w:basedOn w:val="Normal"/>
    <w:next w:val="Normal"/>
    <w:qFormat/>
    <w:rsid w:val="00635F20"/>
    <w:pPr>
      <w:spacing w:after="0" w:line="240" w:lineRule="auto"/>
    </w:pPr>
  </w:style>
  <w:style w:type="paragraph" w:customStyle="1" w:styleId="CiteCharCharCharCharChar">
    <w:name w:val="Cite Char Char Char Char Char"/>
    <w:basedOn w:val="Normal"/>
    <w:next w:val="Normal"/>
    <w:qFormat/>
    <w:rsid w:val="00635F20"/>
    <w:pPr>
      <w:spacing w:after="0" w:line="240" w:lineRule="auto"/>
    </w:pPr>
  </w:style>
  <w:style w:type="paragraph" w:customStyle="1" w:styleId="UnderliningCharChar">
    <w:name w:val="Underlining Char Char"/>
    <w:basedOn w:val="Normal"/>
    <w:next w:val="Normal"/>
    <w:qFormat/>
    <w:rsid w:val="00635F20"/>
    <w:pPr>
      <w:spacing w:after="0" w:line="240" w:lineRule="auto"/>
    </w:pPr>
  </w:style>
  <w:style w:type="paragraph" w:customStyle="1" w:styleId="Style120">
    <w:name w:val="Style 12"/>
    <w:qFormat/>
    <w:rsid w:val="00635F20"/>
    <w:pPr>
      <w:spacing w:after="200" w:line="276" w:lineRule="auto"/>
    </w:pPr>
  </w:style>
  <w:style w:type="paragraph" w:customStyle="1" w:styleId="Style7">
    <w:name w:val="Style 7"/>
    <w:next w:val="CiteCharCharCharCharChar"/>
    <w:qFormat/>
    <w:rsid w:val="00635F20"/>
    <w:pPr>
      <w:spacing w:after="200" w:line="276" w:lineRule="auto"/>
    </w:pPr>
  </w:style>
  <w:style w:type="paragraph" w:customStyle="1" w:styleId="Style9">
    <w:name w:val="Style 9"/>
    <w:qFormat/>
    <w:rsid w:val="00635F20"/>
    <w:pPr>
      <w:spacing w:after="200" w:line="276" w:lineRule="auto"/>
    </w:pPr>
  </w:style>
  <w:style w:type="paragraph" w:customStyle="1" w:styleId="Emphasis3">
    <w:name w:val="Emphasis3"/>
    <w:next w:val="UnderliningCharChar"/>
    <w:qFormat/>
    <w:rsid w:val="00635F20"/>
    <w:pPr>
      <w:spacing w:after="200" w:line="276" w:lineRule="auto"/>
    </w:pPr>
  </w:style>
  <w:style w:type="paragraph" w:customStyle="1" w:styleId="SmallCard">
    <w:name w:val="Small Card"/>
    <w:basedOn w:val="Normal"/>
    <w:next w:val="Style7"/>
    <w:qFormat/>
    <w:rsid w:val="00635F20"/>
    <w:pPr>
      <w:spacing w:after="0" w:line="240" w:lineRule="auto"/>
    </w:pPr>
  </w:style>
  <w:style w:type="paragraph" w:customStyle="1" w:styleId="BreifTitle">
    <w:name w:val="Breif Title"/>
    <w:basedOn w:val="Normal"/>
    <w:next w:val="Style9"/>
    <w:autoRedefine/>
    <w:qFormat/>
    <w:rsid w:val="00635F20"/>
    <w:pPr>
      <w:spacing w:after="0" w:line="240" w:lineRule="auto"/>
    </w:pPr>
  </w:style>
  <w:style w:type="paragraph" w:customStyle="1" w:styleId="Normal10pt">
    <w:name w:val="Normal + 10 pt"/>
    <w:basedOn w:val="Normal"/>
    <w:next w:val="Emphasis3"/>
    <w:qFormat/>
    <w:rsid w:val="00635F20"/>
    <w:pPr>
      <w:spacing w:after="0" w:line="240" w:lineRule="auto"/>
    </w:pPr>
  </w:style>
  <w:style w:type="paragraph" w:customStyle="1" w:styleId="formfldssel">
    <w:name w:val="formfldssel"/>
    <w:basedOn w:val="Normal"/>
    <w:qFormat/>
    <w:rsid w:val="00635F20"/>
    <w:pPr>
      <w:spacing w:after="0" w:line="240" w:lineRule="auto"/>
    </w:pPr>
  </w:style>
  <w:style w:type="paragraph" w:customStyle="1" w:styleId="hpleftlk">
    <w:name w:val="hpleftlk"/>
    <w:basedOn w:val="Normal"/>
    <w:next w:val="SmallCard"/>
    <w:qFormat/>
    <w:rsid w:val="00635F20"/>
    <w:pPr>
      <w:spacing w:after="0" w:line="240" w:lineRule="auto"/>
    </w:pPr>
  </w:style>
  <w:style w:type="paragraph" w:customStyle="1" w:styleId="lblu">
    <w:name w:val="lblu"/>
    <w:basedOn w:val="Normal"/>
    <w:next w:val="BreifTitle"/>
    <w:qFormat/>
    <w:rsid w:val="00635F20"/>
    <w:pPr>
      <w:spacing w:after="0" w:line="240" w:lineRule="auto"/>
    </w:pPr>
  </w:style>
  <w:style w:type="paragraph" w:customStyle="1" w:styleId="Underlinestyle">
    <w:name w:val="Underlinestyle"/>
    <w:basedOn w:val="Normal"/>
    <w:next w:val="Normal10pt"/>
    <w:qFormat/>
    <w:rsid w:val="00635F20"/>
    <w:pPr>
      <w:spacing w:after="0" w:line="240" w:lineRule="auto"/>
    </w:pPr>
  </w:style>
  <w:style w:type="paragraph" w:customStyle="1" w:styleId="DebateCiteCharChar">
    <w:name w:val="Debate Cite Char Char"/>
    <w:basedOn w:val="Normal"/>
    <w:next w:val="formfldssel"/>
    <w:autoRedefine/>
    <w:qFormat/>
    <w:rsid w:val="00635F20"/>
    <w:pPr>
      <w:spacing w:after="0" w:line="240" w:lineRule="auto"/>
    </w:pPr>
  </w:style>
  <w:style w:type="paragraph" w:customStyle="1" w:styleId="StyleTagandCiteFranklinGothicDemi">
    <w:name w:val="Style Tag and Cite + Franklin Gothic Demi"/>
    <w:basedOn w:val="HotRoute"/>
    <w:next w:val="lblu"/>
    <w:autoRedefine/>
    <w:qFormat/>
    <w:rsid w:val="00635F20"/>
    <w:pPr>
      <w:ind w:left="0"/>
    </w:pPr>
    <w:rPr>
      <w:rFonts w:eastAsiaTheme="minorHAnsi"/>
      <w:color w:val="auto"/>
    </w:rPr>
  </w:style>
  <w:style w:type="paragraph" w:customStyle="1" w:styleId="StyleStyleTagandCiteFranklinGothicDemi11pt">
    <w:name w:val="Style Style Tag and Cite + Franklin Gothic Demi + 11 pt"/>
    <w:basedOn w:val="lblu"/>
    <w:next w:val="Underlinestyle"/>
    <w:autoRedefine/>
    <w:qFormat/>
    <w:rsid w:val="00635F20"/>
  </w:style>
  <w:style w:type="paragraph" w:customStyle="1" w:styleId="CiteCard0">
    <w:name w:val="Cite/Card"/>
    <w:basedOn w:val="Normal"/>
    <w:next w:val="StyleTagandCiteFranklinGothicDemi"/>
    <w:qFormat/>
    <w:rsid w:val="00635F20"/>
    <w:pPr>
      <w:spacing w:after="0" w:line="240" w:lineRule="auto"/>
    </w:pPr>
  </w:style>
  <w:style w:type="paragraph" w:customStyle="1" w:styleId="tagCharCharCharCharCharCharChar">
    <w:name w:val="tag Char Char Char Char Char Char Char"/>
    <w:basedOn w:val="Normal"/>
    <w:next w:val="StyleStyleTagandCiteFranklinGothicDemi11pt"/>
    <w:qFormat/>
    <w:rsid w:val="00635F20"/>
    <w:pPr>
      <w:spacing w:after="0" w:line="240" w:lineRule="auto"/>
    </w:pPr>
  </w:style>
  <w:style w:type="paragraph" w:customStyle="1" w:styleId="title-bold-medium">
    <w:name w:val="title-bold-medium"/>
    <w:basedOn w:val="Normal"/>
    <w:next w:val="TagCite2"/>
    <w:qFormat/>
    <w:rsid w:val="00635F20"/>
    <w:pPr>
      <w:spacing w:after="0" w:line="240" w:lineRule="auto"/>
    </w:pPr>
  </w:style>
  <w:style w:type="paragraph" w:customStyle="1" w:styleId="lact">
    <w:name w:val="lact"/>
    <w:basedOn w:val="Normal"/>
    <w:next w:val="CiteCard0"/>
    <w:qFormat/>
    <w:rsid w:val="00635F20"/>
    <w:pPr>
      <w:spacing w:after="0" w:line="240" w:lineRule="auto"/>
    </w:pPr>
  </w:style>
  <w:style w:type="paragraph" w:customStyle="1" w:styleId="shellscontentions">
    <w:name w:val="shells/contentions"/>
    <w:basedOn w:val="DebateCiteCharChar"/>
    <w:next w:val="tagCharCharCharCharCharCharChar"/>
    <w:qFormat/>
    <w:rsid w:val="00635F20"/>
  </w:style>
  <w:style w:type="paragraph" w:customStyle="1" w:styleId="BriefTitle1">
    <w:name w:val="Brief Title 1"/>
    <w:basedOn w:val="Normal"/>
    <w:next w:val="title-bold-medium"/>
    <w:qFormat/>
    <w:rsid w:val="00635F20"/>
    <w:pPr>
      <w:spacing w:after="0" w:line="240" w:lineRule="auto"/>
    </w:pPr>
  </w:style>
  <w:style w:type="paragraph" w:customStyle="1" w:styleId="ShellTitles">
    <w:name w:val="ShellTitles"/>
    <w:basedOn w:val="Normal"/>
    <w:next w:val="shellscontentions"/>
    <w:qFormat/>
    <w:rsid w:val="00635F20"/>
    <w:pPr>
      <w:spacing w:after="0" w:line="240" w:lineRule="auto"/>
    </w:pPr>
  </w:style>
  <w:style w:type="paragraph" w:customStyle="1" w:styleId="ToRead">
    <w:name w:val="To Read"/>
    <w:basedOn w:val="Normal"/>
    <w:qFormat/>
    <w:rsid w:val="00635F20"/>
    <w:pPr>
      <w:spacing w:after="0" w:line="240" w:lineRule="auto"/>
    </w:pPr>
  </w:style>
  <w:style w:type="paragraph" w:customStyle="1" w:styleId="Style21">
    <w:name w:val="Style 2"/>
    <w:basedOn w:val="Normal"/>
    <w:next w:val="ShellTitles"/>
    <w:qFormat/>
    <w:rsid w:val="00635F20"/>
    <w:pPr>
      <w:spacing w:after="0" w:line="240" w:lineRule="auto"/>
    </w:pPr>
  </w:style>
  <w:style w:type="paragraph" w:customStyle="1" w:styleId="Style40">
    <w:name w:val="Style 4"/>
    <w:basedOn w:val="Normal"/>
    <w:qFormat/>
    <w:rsid w:val="00635F20"/>
    <w:pPr>
      <w:spacing w:after="0" w:line="240" w:lineRule="auto"/>
    </w:pPr>
  </w:style>
  <w:style w:type="paragraph" w:customStyle="1" w:styleId="CM10">
    <w:name w:val="CM10"/>
    <w:basedOn w:val="Normal"/>
    <w:qFormat/>
    <w:rsid w:val="00635F20"/>
    <w:pPr>
      <w:spacing w:after="0" w:line="240" w:lineRule="auto"/>
    </w:pPr>
  </w:style>
  <w:style w:type="paragraph" w:customStyle="1" w:styleId="OffensiveLanguage">
    <w:name w:val="Offensive Language"/>
    <w:basedOn w:val="Normal"/>
    <w:next w:val="Normal"/>
    <w:qFormat/>
    <w:rsid w:val="00635F20"/>
    <w:pPr>
      <w:spacing w:after="0" w:line="240" w:lineRule="auto"/>
    </w:pPr>
  </w:style>
  <w:style w:type="paragraph" w:customStyle="1" w:styleId="clearformatting0">
    <w:name w:val="clear formatting"/>
    <w:basedOn w:val="Normal"/>
    <w:next w:val="Style40"/>
    <w:qFormat/>
    <w:rsid w:val="00635F20"/>
    <w:pPr>
      <w:spacing w:after="0" w:line="240" w:lineRule="auto"/>
    </w:pPr>
  </w:style>
  <w:style w:type="paragraph" w:customStyle="1" w:styleId="Style18">
    <w:name w:val="Style 18"/>
    <w:next w:val="CM10"/>
    <w:uiPriority w:val="99"/>
    <w:qFormat/>
    <w:rsid w:val="00635F20"/>
    <w:pPr>
      <w:spacing w:after="200" w:line="276" w:lineRule="auto"/>
    </w:pPr>
  </w:style>
  <w:style w:type="paragraph" w:customStyle="1" w:styleId="formfld">
    <w:name w:val="formfld"/>
    <w:basedOn w:val="Normal"/>
    <w:next w:val="OffensiveLanguage"/>
    <w:qFormat/>
    <w:rsid w:val="00635F20"/>
    <w:pPr>
      <w:spacing w:after="0" w:line="240" w:lineRule="auto"/>
    </w:pPr>
  </w:style>
  <w:style w:type="paragraph" w:customStyle="1" w:styleId="Caption3">
    <w:name w:val="Caption3"/>
    <w:basedOn w:val="Normal"/>
    <w:next w:val="clearformatting0"/>
    <w:qFormat/>
    <w:rsid w:val="00635F20"/>
    <w:pPr>
      <w:spacing w:after="0" w:line="240" w:lineRule="auto"/>
    </w:pPr>
  </w:style>
  <w:style w:type="paragraph" w:customStyle="1" w:styleId="teaserpermalink">
    <w:name w:val="teaser_permalink"/>
    <w:basedOn w:val="Normal"/>
    <w:next w:val="Style18"/>
    <w:qFormat/>
    <w:rsid w:val="00635F20"/>
    <w:pPr>
      <w:spacing w:after="0" w:line="240" w:lineRule="auto"/>
    </w:pPr>
  </w:style>
  <w:style w:type="paragraph" w:customStyle="1" w:styleId="Style1CharChar">
    <w:name w:val="Style1 Char Char"/>
    <w:basedOn w:val="Normal"/>
    <w:qFormat/>
    <w:rsid w:val="00635F20"/>
    <w:pPr>
      <w:spacing w:after="0" w:line="240" w:lineRule="auto"/>
    </w:pPr>
  </w:style>
  <w:style w:type="paragraph" w:customStyle="1" w:styleId="Sourcename">
    <w:name w:val="Source name"/>
    <w:basedOn w:val="Normal"/>
    <w:qFormat/>
    <w:rsid w:val="00635F20"/>
    <w:pPr>
      <w:spacing w:after="0" w:line="240" w:lineRule="auto"/>
    </w:pPr>
  </w:style>
  <w:style w:type="paragraph" w:customStyle="1" w:styleId="description">
    <w:name w:val="description"/>
    <w:basedOn w:val="Normal"/>
    <w:qFormat/>
    <w:rsid w:val="00635F20"/>
    <w:pPr>
      <w:spacing w:after="0" w:line="240" w:lineRule="auto"/>
    </w:pPr>
  </w:style>
  <w:style w:type="paragraph" w:customStyle="1" w:styleId="BodyText5">
    <w:name w:val="Body Text5"/>
    <w:basedOn w:val="Normal"/>
    <w:next w:val="wallacepara"/>
    <w:qFormat/>
    <w:rsid w:val="00635F20"/>
    <w:pPr>
      <w:spacing w:after="0" w:line="240" w:lineRule="auto"/>
    </w:pPr>
  </w:style>
  <w:style w:type="paragraph" w:customStyle="1" w:styleId="credit">
    <w:name w:val="credit"/>
    <w:basedOn w:val="Normal"/>
    <w:next w:val="BodyText5"/>
    <w:qFormat/>
    <w:rsid w:val="00635F20"/>
    <w:pPr>
      <w:spacing w:after="0" w:line="240" w:lineRule="auto"/>
    </w:pPr>
  </w:style>
  <w:style w:type="paragraph" w:customStyle="1" w:styleId="about">
    <w:name w:val="about"/>
    <w:basedOn w:val="Normal"/>
    <w:next w:val="audiolink"/>
    <w:qFormat/>
    <w:rsid w:val="00635F20"/>
    <w:pPr>
      <w:spacing w:after="0" w:line="240" w:lineRule="auto"/>
    </w:pPr>
  </w:style>
  <w:style w:type="paragraph" w:customStyle="1" w:styleId="DebateUnderlined">
    <w:name w:val="Debate Underlined"/>
    <w:basedOn w:val="Normal"/>
    <w:next w:val="about"/>
    <w:qFormat/>
    <w:rsid w:val="00635F20"/>
    <w:pPr>
      <w:spacing w:after="0" w:line="240" w:lineRule="auto"/>
    </w:pPr>
  </w:style>
  <w:style w:type="paragraph" w:customStyle="1" w:styleId="thumbnail">
    <w:name w:val="thumbnail"/>
    <w:basedOn w:val="Normal"/>
    <w:next w:val="nav2"/>
    <w:qFormat/>
    <w:rsid w:val="00635F20"/>
    <w:pPr>
      <w:spacing w:after="0" w:line="240" w:lineRule="auto"/>
    </w:pPr>
  </w:style>
  <w:style w:type="paragraph" w:customStyle="1" w:styleId="Card10f2">
    <w:name w:val="Card.10.f2"/>
    <w:basedOn w:val="Normal"/>
    <w:next w:val="thumbnail"/>
    <w:autoRedefine/>
    <w:qFormat/>
    <w:rsid w:val="00635F20"/>
    <w:pPr>
      <w:spacing w:after="0" w:line="240" w:lineRule="auto"/>
    </w:pPr>
  </w:style>
  <w:style w:type="paragraph" w:customStyle="1" w:styleId="wallacepara">
    <w:name w:val="wallacepara"/>
    <w:basedOn w:val="Normal"/>
    <w:next w:val="CM45"/>
    <w:qFormat/>
    <w:rsid w:val="00635F20"/>
    <w:pPr>
      <w:spacing w:after="0" w:line="240" w:lineRule="auto"/>
    </w:pPr>
  </w:style>
  <w:style w:type="paragraph" w:customStyle="1" w:styleId="morelink">
    <w:name w:val="morelink"/>
    <w:basedOn w:val="Normal"/>
    <w:next w:val="CM46"/>
    <w:qFormat/>
    <w:rsid w:val="00635F20"/>
    <w:pPr>
      <w:spacing w:after="0" w:line="240" w:lineRule="auto"/>
    </w:pPr>
  </w:style>
  <w:style w:type="paragraph" w:customStyle="1" w:styleId="user">
    <w:name w:val="user"/>
    <w:basedOn w:val="Normal"/>
    <w:next w:val="morelink"/>
    <w:qFormat/>
    <w:rsid w:val="00635F20"/>
    <w:pPr>
      <w:spacing w:after="0" w:line="240" w:lineRule="auto"/>
    </w:pPr>
  </w:style>
  <w:style w:type="paragraph" w:customStyle="1" w:styleId="audiolink">
    <w:name w:val="audiolink"/>
    <w:basedOn w:val="Normal"/>
    <w:next w:val="F4-NormalText"/>
    <w:qFormat/>
    <w:rsid w:val="00635F20"/>
    <w:pPr>
      <w:spacing w:after="0" w:line="240" w:lineRule="auto"/>
    </w:pPr>
  </w:style>
  <w:style w:type="paragraph" w:customStyle="1" w:styleId="nav1">
    <w:name w:val="nav1"/>
    <w:basedOn w:val="Normal"/>
    <w:next w:val="TagLine"/>
    <w:qFormat/>
    <w:rsid w:val="00635F20"/>
    <w:pPr>
      <w:spacing w:after="0" w:line="240" w:lineRule="auto"/>
    </w:pPr>
  </w:style>
  <w:style w:type="paragraph" w:customStyle="1" w:styleId="t6">
    <w:name w:val="t6"/>
    <w:basedOn w:val="Normal"/>
    <w:next w:val="nav1"/>
    <w:qFormat/>
    <w:rsid w:val="00635F20"/>
    <w:pPr>
      <w:spacing w:after="0" w:line="240" w:lineRule="auto"/>
    </w:pPr>
  </w:style>
  <w:style w:type="paragraph" w:customStyle="1" w:styleId="nav2">
    <w:name w:val="nav2"/>
    <w:basedOn w:val="Normal"/>
    <w:qFormat/>
    <w:rsid w:val="00635F20"/>
    <w:pPr>
      <w:spacing w:after="0" w:line="240" w:lineRule="auto"/>
    </w:pPr>
  </w:style>
  <w:style w:type="paragraph" w:customStyle="1" w:styleId="Pa0">
    <w:name w:val="Pa0"/>
    <w:basedOn w:val="Normal"/>
    <w:qFormat/>
    <w:rsid w:val="00635F20"/>
    <w:pPr>
      <w:spacing w:after="0" w:line="240" w:lineRule="auto"/>
    </w:pPr>
  </w:style>
  <w:style w:type="paragraph" w:customStyle="1" w:styleId="stand-first-alone">
    <w:name w:val="stand-first-alone"/>
    <w:basedOn w:val="Normal"/>
    <w:next w:val="Pa0"/>
    <w:qFormat/>
    <w:rsid w:val="00635F20"/>
    <w:pPr>
      <w:spacing w:after="0" w:line="240" w:lineRule="auto"/>
    </w:pPr>
  </w:style>
  <w:style w:type="paragraph" w:customStyle="1" w:styleId="CM45">
    <w:name w:val="CM45"/>
    <w:basedOn w:val="Normal"/>
    <w:uiPriority w:val="99"/>
    <w:qFormat/>
    <w:rsid w:val="00635F20"/>
    <w:pPr>
      <w:spacing w:after="0" w:line="240" w:lineRule="auto"/>
    </w:pPr>
  </w:style>
  <w:style w:type="paragraph" w:customStyle="1" w:styleId="CM46">
    <w:name w:val="CM46"/>
    <w:basedOn w:val="Normal"/>
    <w:uiPriority w:val="99"/>
    <w:qFormat/>
    <w:rsid w:val="00635F20"/>
    <w:pPr>
      <w:spacing w:after="0" w:line="240" w:lineRule="auto"/>
    </w:pPr>
  </w:style>
  <w:style w:type="paragraph" w:customStyle="1" w:styleId="F4-NormalText">
    <w:name w:val="F4 - Normal Text"/>
    <w:basedOn w:val="Normal"/>
    <w:qFormat/>
    <w:rsid w:val="00635F20"/>
    <w:pPr>
      <w:spacing w:after="0" w:line="240" w:lineRule="auto"/>
    </w:pPr>
  </w:style>
  <w:style w:type="paragraph" w:customStyle="1" w:styleId="titlestyle1">
    <w:name w:val="titlestyle1"/>
    <w:basedOn w:val="Normal"/>
    <w:next w:val="FullText"/>
    <w:qFormat/>
    <w:rsid w:val="00635F20"/>
    <w:pPr>
      <w:spacing w:after="0" w:line="240" w:lineRule="auto"/>
    </w:pPr>
  </w:style>
  <w:style w:type="paragraph" w:customStyle="1" w:styleId="Heading18">
    <w:name w:val="Heading #18"/>
    <w:basedOn w:val="Normal"/>
    <w:qFormat/>
    <w:rsid w:val="00635F20"/>
    <w:pPr>
      <w:spacing w:after="0" w:line="240" w:lineRule="auto"/>
    </w:pPr>
  </w:style>
  <w:style w:type="paragraph" w:customStyle="1" w:styleId="Picturecaption2">
    <w:name w:val="Picture caption (2)"/>
    <w:basedOn w:val="Normal"/>
    <w:qFormat/>
    <w:rsid w:val="00635F20"/>
    <w:pPr>
      <w:spacing w:after="0" w:line="240" w:lineRule="auto"/>
    </w:pPr>
  </w:style>
  <w:style w:type="paragraph" w:customStyle="1" w:styleId="Picturecaption">
    <w:name w:val="Picture caption"/>
    <w:basedOn w:val="Normal"/>
    <w:qFormat/>
    <w:rsid w:val="00635F20"/>
    <w:pPr>
      <w:spacing w:after="0" w:line="240" w:lineRule="auto"/>
    </w:pPr>
  </w:style>
  <w:style w:type="paragraph" w:customStyle="1" w:styleId="Bodytext31">
    <w:name w:val="Body text (31)"/>
    <w:basedOn w:val="Normal"/>
    <w:qFormat/>
    <w:rsid w:val="00635F20"/>
    <w:pPr>
      <w:spacing w:after="0" w:line="240" w:lineRule="auto"/>
    </w:pPr>
  </w:style>
  <w:style w:type="paragraph" w:customStyle="1" w:styleId="Heading22">
    <w:name w:val="Heading #22"/>
    <w:basedOn w:val="Normal"/>
    <w:qFormat/>
    <w:rsid w:val="00635F20"/>
    <w:pPr>
      <w:spacing w:after="0" w:line="240" w:lineRule="auto"/>
    </w:pPr>
  </w:style>
  <w:style w:type="paragraph" w:customStyle="1" w:styleId="Bodytext131">
    <w:name w:val="Body text (131)"/>
    <w:basedOn w:val="Normal"/>
    <w:qFormat/>
    <w:rsid w:val="00635F20"/>
    <w:pPr>
      <w:spacing w:after="0" w:line="240" w:lineRule="auto"/>
    </w:pPr>
  </w:style>
  <w:style w:type="paragraph" w:customStyle="1" w:styleId="Bodytext140">
    <w:name w:val="Body text (140)"/>
    <w:basedOn w:val="Normal"/>
    <w:qFormat/>
    <w:rsid w:val="00635F20"/>
    <w:pPr>
      <w:spacing w:after="0" w:line="240" w:lineRule="auto"/>
    </w:pPr>
  </w:style>
  <w:style w:type="paragraph" w:customStyle="1" w:styleId="Bodytext141">
    <w:name w:val="Body text (141)"/>
    <w:basedOn w:val="Normal"/>
    <w:qFormat/>
    <w:rsid w:val="00635F20"/>
    <w:pPr>
      <w:spacing w:after="0" w:line="240" w:lineRule="auto"/>
    </w:pPr>
  </w:style>
  <w:style w:type="paragraph" w:customStyle="1" w:styleId="Tableofcontents20">
    <w:name w:val="Table of contents (20)"/>
    <w:basedOn w:val="Normal"/>
    <w:qFormat/>
    <w:rsid w:val="00635F20"/>
    <w:pPr>
      <w:spacing w:after="0" w:line="240" w:lineRule="auto"/>
    </w:pPr>
  </w:style>
  <w:style w:type="paragraph" w:customStyle="1" w:styleId="Tableofcontents21">
    <w:name w:val="Table of contents (21)"/>
    <w:basedOn w:val="Normal"/>
    <w:qFormat/>
    <w:rsid w:val="00635F20"/>
    <w:pPr>
      <w:spacing w:after="0" w:line="240" w:lineRule="auto"/>
    </w:pPr>
  </w:style>
  <w:style w:type="paragraph" w:customStyle="1" w:styleId="Tableofcontents22">
    <w:name w:val="Table of contents (22)"/>
    <w:basedOn w:val="Normal"/>
    <w:qFormat/>
    <w:rsid w:val="00635F20"/>
    <w:pPr>
      <w:spacing w:after="0" w:line="240" w:lineRule="auto"/>
    </w:pPr>
  </w:style>
  <w:style w:type="paragraph" w:customStyle="1" w:styleId="Bodytext142">
    <w:name w:val="Body text (142)"/>
    <w:basedOn w:val="Normal"/>
    <w:qFormat/>
    <w:rsid w:val="00635F20"/>
    <w:pPr>
      <w:spacing w:after="0" w:line="240" w:lineRule="auto"/>
    </w:pPr>
  </w:style>
  <w:style w:type="paragraph" w:customStyle="1" w:styleId="Bodytext143">
    <w:name w:val="Body text (143)"/>
    <w:basedOn w:val="Normal"/>
    <w:qFormat/>
    <w:rsid w:val="00635F20"/>
    <w:pPr>
      <w:spacing w:after="0" w:line="240" w:lineRule="auto"/>
    </w:pPr>
  </w:style>
  <w:style w:type="paragraph" w:customStyle="1" w:styleId="Bodytext144">
    <w:name w:val="Body text (144)"/>
    <w:basedOn w:val="Normal"/>
    <w:qFormat/>
    <w:rsid w:val="00635F20"/>
    <w:pPr>
      <w:spacing w:after="0" w:line="240" w:lineRule="auto"/>
    </w:pPr>
  </w:style>
  <w:style w:type="paragraph" w:customStyle="1" w:styleId="Bodytext145">
    <w:name w:val="Body text (145)"/>
    <w:basedOn w:val="Normal"/>
    <w:qFormat/>
    <w:rsid w:val="00635F20"/>
    <w:pPr>
      <w:spacing w:after="0" w:line="240" w:lineRule="auto"/>
    </w:pPr>
  </w:style>
  <w:style w:type="paragraph" w:customStyle="1" w:styleId="Bodytext146">
    <w:name w:val="Body text (146)"/>
    <w:basedOn w:val="Normal"/>
    <w:qFormat/>
    <w:rsid w:val="00635F20"/>
    <w:pPr>
      <w:spacing w:after="0" w:line="240" w:lineRule="auto"/>
    </w:pPr>
  </w:style>
  <w:style w:type="paragraph" w:customStyle="1" w:styleId="Heading23">
    <w:name w:val="Heading #23"/>
    <w:basedOn w:val="Normal"/>
    <w:qFormat/>
    <w:rsid w:val="00635F20"/>
    <w:pPr>
      <w:spacing w:after="0" w:line="240" w:lineRule="auto"/>
    </w:pPr>
  </w:style>
  <w:style w:type="paragraph" w:customStyle="1" w:styleId="Picturecaption36">
    <w:name w:val="Picture caption (36)"/>
    <w:basedOn w:val="Normal"/>
    <w:qFormat/>
    <w:rsid w:val="00635F20"/>
    <w:pPr>
      <w:spacing w:after="0" w:line="240" w:lineRule="auto"/>
    </w:pPr>
  </w:style>
  <w:style w:type="paragraph" w:customStyle="1" w:styleId="Picturecaption42">
    <w:name w:val="Picture caption (42)"/>
    <w:basedOn w:val="Normal"/>
    <w:qFormat/>
    <w:rsid w:val="00635F20"/>
    <w:pPr>
      <w:spacing w:after="0" w:line="240" w:lineRule="auto"/>
    </w:pPr>
  </w:style>
  <w:style w:type="paragraph" w:customStyle="1" w:styleId="Bodytext154">
    <w:name w:val="Body text (154)"/>
    <w:basedOn w:val="Normal"/>
    <w:qFormat/>
    <w:rsid w:val="00635F20"/>
    <w:pPr>
      <w:spacing w:after="0" w:line="240" w:lineRule="auto"/>
    </w:pPr>
  </w:style>
  <w:style w:type="paragraph" w:customStyle="1" w:styleId="Bodytext155">
    <w:name w:val="Body text (155)"/>
    <w:basedOn w:val="Normal"/>
    <w:qFormat/>
    <w:rsid w:val="00635F20"/>
    <w:pPr>
      <w:spacing w:after="0" w:line="240" w:lineRule="auto"/>
    </w:pPr>
  </w:style>
  <w:style w:type="paragraph" w:customStyle="1" w:styleId="Bodytext156">
    <w:name w:val="Body text (156)"/>
    <w:basedOn w:val="Normal"/>
    <w:qFormat/>
    <w:rsid w:val="00635F20"/>
    <w:pPr>
      <w:spacing w:after="0" w:line="240" w:lineRule="auto"/>
    </w:pPr>
  </w:style>
  <w:style w:type="paragraph" w:customStyle="1" w:styleId="Bodytext60">
    <w:name w:val="Body text (60)"/>
    <w:basedOn w:val="Normal"/>
    <w:qFormat/>
    <w:rsid w:val="00635F20"/>
    <w:pPr>
      <w:spacing w:after="0" w:line="240" w:lineRule="auto"/>
    </w:pPr>
  </w:style>
  <w:style w:type="paragraph" w:customStyle="1" w:styleId="Bodytext158">
    <w:name w:val="Body text (158)"/>
    <w:basedOn w:val="Normal"/>
    <w:qFormat/>
    <w:rsid w:val="00635F20"/>
    <w:pPr>
      <w:spacing w:after="0" w:line="240" w:lineRule="auto"/>
    </w:pPr>
  </w:style>
  <w:style w:type="paragraph" w:customStyle="1" w:styleId="Bodytext159">
    <w:name w:val="Body text (159)"/>
    <w:basedOn w:val="Normal"/>
    <w:qFormat/>
    <w:rsid w:val="00635F20"/>
    <w:pPr>
      <w:spacing w:after="0" w:line="240" w:lineRule="auto"/>
    </w:pPr>
  </w:style>
  <w:style w:type="paragraph" w:customStyle="1" w:styleId="Bodytext160">
    <w:name w:val="Body text (160)"/>
    <w:basedOn w:val="Normal"/>
    <w:qFormat/>
    <w:rsid w:val="00635F20"/>
    <w:pPr>
      <w:spacing w:after="0" w:line="240" w:lineRule="auto"/>
    </w:pPr>
  </w:style>
  <w:style w:type="paragraph" w:customStyle="1" w:styleId="Picturecaption4">
    <w:name w:val="Picture caption (4)"/>
    <w:basedOn w:val="Normal"/>
    <w:qFormat/>
    <w:rsid w:val="00635F20"/>
    <w:pPr>
      <w:spacing w:after="0" w:line="240" w:lineRule="auto"/>
    </w:pPr>
  </w:style>
  <w:style w:type="paragraph" w:customStyle="1" w:styleId="Heading10">
    <w:name w:val="Heading #10"/>
    <w:basedOn w:val="Normal"/>
    <w:qFormat/>
    <w:rsid w:val="00635F20"/>
    <w:pPr>
      <w:spacing w:after="0" w:line="240" w:lineRule="auto"/>
    </w:pPr>
  </w:style>
  <w:style w:type="paragraph" w:customStyle="1" w:styleId="Picturecaption3">
    <w:name w:val="Picture caption (3)"/>
    <w:basedOn w:val="Normal"/>
    <w:qFormat/>
    <w:rsid w:val="00635F20"/>
    <w:pPr>
      <w:spacing w:after="0" w:line="240" w:lineRule="auto"/>
    </w:pPr>
  </w:style>
  <w:style w:type="paragraph" w:customStyle="1" w:styleId="Heading13">
    <w:name w:val="Heading #13"/>
    <w:basedOn w:val="Normal"/>
    <w:qFormat/>
    <w:rsid w:val="00635F20"/>
    <w:pPr>
      <w:spacing w:after="0" w:line="240" w:lineRule="auto"/>
    </w:pPr>
  </w:style>
  <w:style w:type="paragraph" w:customStyle="1" w:styleId="Heading92">
    <w:name w:val="Heading #9 (2)"/>
    <w:basedOn w:val="Normal"/>
    <w:qFormat/>
    <w:rsid w:val="00635F20"/>
    <w:pPr>
      <w:spacing w:after="0" w:line="240" w:lineRule="auto"/>
    </w:pPr>
  </w:style>
  <w:style w:type="paragraph" w:customStyle="1" w:styleId="Heading15">
    <w:name w:val="Heading #15"/>
    <w:basedOn w:val="Normal"/>
    <w:qFormat/>
    <w:rsid w:val="00635F20"/>
    <w:pPr>
      <w:spacing w:after="0" w:line="240" w:lineRule="auto"/>
    </w:pPr>
  </w:style>
  <w:style w:type="paragraph" w:customStyle="1" w:styleId="Bodytext38">
    <w:name w:val="Body text (38)"/>
    <w:basedOn w:val="Normal"/>
    <w:qFormat/>
    <w:rsid w:val="00635F20"/>
    <w:pPr>
      <w:spacing w:after="0" w:line="240" w:lineRule="auto"/>
    </w:pPr>
  </w:style>
  <w:style w:type="paragraph" w:customStyle="1" w:styleId="Heading17">
    <w:name w:val="Heading #17"/>
    <w:basedOn w:val="Normal"/>
    <w:qFormat/>
    <w:rsid w:val="00635F20"/>
    <w:pPr>
      <w:spacing w:after="0" w:line="240" w:lineRule="auto"/>
    </w:pPr>
  </w:style>
  <w:style w:type="paragraph" w:customStyle="1" w:styleId="Bodytext97">
    <w:name w:val="Body text (97)"/>
    <w:basedOn w:val="Normal"/>
    <w:qFormat/>
    <w:rsid w:val="00635F20"/>
    <w:pPr>
      <w:spacing w:after="0" w:line="240" w:lineRule="auto"/>
    </w:pPr>
  </w:style>
  <w:style w:type="paragraph" w:customStyle="1" w:styleId="Bodytext42">
    <w:name w:val="Body text (42)"/>
    <w:basedOn w:val="Normal"/>
    <w:qFormat/>
    <w:rsid w:val="00635F20"/>
    <w:pPr>
      <w:spacing w:after="0" w:line="240" w:lineRule="auto"/>
    </w:pPr>
  </w:style>
  <w:style w:type="paragraph" w:customStyle="1" w:styleId="Picturecaption9">
    <w:name w:val="Picture caption (9)"/>
    <w:basedOn w:val="Normal"/>
    <w:qFormat/>
    <w:rsid w:val="00635F20"/>
    <w:pPr>
      <w:spacing w:after="0" w:line="240" w:lineRule="auto"/>
    </w:pPr>
  </w:style>
  <w:style w:type="paragraph" w:customStyle="1" w:styleId="Bodytext96">
    <w:name w:val="Body text (96)"/>
    <w:basedOn w:val="Normal"/>
    <w:qFormat/>
    <w:rsid w:val="00635F20"/>
    <w:pPr>
      <w:spacing w:after="0" w:line="240" w:lineRule="auto"/>
    </w:pPr>
  </w:style>
  <w:style w:type="paragraph" w:customStyle="1" w:styleId="Heading142">
    <w:name w:val="Heading #14 (2)"/>
    <w:basedOn w:val="Normal"/>
    <w:qFormat/>
    <w:rsid w:val="00635F20"/>
    <w:pPr>
      <w:spacing w:after="0" w:line="240" w:lineRule="auto"/>
    </w:pPr>
  </w:style>
  <w:style w:type="paragraph" w:customStyle="1" w:styleId="Picturecaption31">
    <w:name w:val="Picture caption (31)"/>
    <w:basedOn w:val="Normal"/>
    <w:qFormat/>
    <w:rsid w:val="00635F20"/>
    <w:pPr>
      <w:spacing w:after="0" w:line="240" w:lineRule="auto"/>
    </w:pPr>
  </w:style>
  <w:style w:type="paragraph" w:customStyle="1" w:styleId="Picturecaption27">
    <w:name w:val="Picture caption (27)"/>
    <w:basedOn w:val="Normal"/>
    <w:qFormat/>
    <w:rsid w:val="00635F20"/>
    <w:pPr>
      <w:spacing w:after="0" w:line="240" w:lineRule="auto"/>
    </w:pPr>
  </w:style>
  <w:style w:type="paragraph" w:customStyle="1" w:styleId="Bodytext43">
    <w:name w:val="Body text (43)"/>
    <w:basedOn w:val="Normal"/>
    <w:qFormat/>
    <w:rsid w:val="00635F20"/>
    <w:pPr>
      <w:spacing w:after="0" w:line="240" w:lineRule="auto"/>
    </w:pPr>
  </w:style>
  <w:style w:type="paragraph" w:customStyle="1" w:styleId="Bodytext109">
    <w:name w:val="Body text (109)"/>
    <w:basedOn w:val="Normal"/>
    <w:qFormat/>
    <w:rsid w:val="00635F20"/>
    <w:pPr>
      <w:spacing w:after="0" w:line="240" w:lineRule="auto"/>
    </w:pPr>
  </w:style>
  <w:style w:type="paragraph" w:customStyle="1" w:styleId="Bodytext110">
    <w:name w:val="Body text (110)"/>
    <w:basedOn w:val="Normal"/>
    <w:qFormat/>
    <w:rsid w:val="00635F20"/>
    <w:pPr>
      <w:spacing w:after="0" w:line="240" w:lineRule="auto"/>
    </w:pPr>
  </w:style>
  <w:style w:type="paragraph" w:customStyle="1" w:styleId="Bodytext111">
    <w:name w:val="Body text (111)"/>
    <w:basedOn w:val="Normal"/>
    <w:qFormat/>
    <w:rsid w:val="00635F20"/>
    <w:pPr>
      <w:spacing w:after="0" w:line="240" w:lineRule="auto"/>
    </w:pPr>
  </w:style>
  <w:style w:type="paragraph" w:customStyle="1" w:styleId="Tablecaption7">
    <w:name w:val="Table caption (7)"/>
    <w:basedOn w:val="Normal"/>
    <w:qFormat/>
    <w:rsid w:val="00635F20"/>
    <w:pPr>
      <w:spacing w:after="0" w:line="240" w:lineRule="auto"/>
    </w:pPr>
  </w:style>
  <w:style w:type="paragraph" w:customStyle="1" w:styleId="Bodytext112">
    <w:name w:val="Body text (112)"/>
    <w:basedOn w:val="Normal"/>
    <w:qFormat/>
    <w:rsid w:val="00635F20"/>
    <w:pPr>
      <w:spacing w:after="0" w:line="240" w:lineRule="auto"/>
    </w:pPr>
  </w:style>
  <w:style w:type="paragraph" w:customStyle="1" w:styleId="Bodytext113">
    <w:name w:val="Body text (113)"/>
    <w:basedOn w:val="Normal"/>
    <w:qFormat/>
    <w:rsid w:val="00635F20"/>
    <w:pPr>
      <w:spacing w:after="0" w:line="240" w:lineRule="auto"/>
    </w:pPr>
  </w:style>
  <w:style w:type="paragraph" w:customStyle="1" w:styleId="Tableofcontents10">
    <w:name w:val="Table of contents (10)"/>
    <w:basedOn w:val="Normal"/>
    <w:qFormat/>
    <w:rsid w:val="00635F20"/>
    <w:pPr>
      <w:spacing w:after="0" w:line="240" w:lineRule="auto"/>
    </w:pPr>
  </w:style>
  <w:style w:type="paragraph" w:customStyle="1" w:styleId="Tableofcontents12">
    <w:name w:val="Table of contents (12)"/>
    <w:basedOn w:val="Normal"/>
    <w:qFormat/>
    <w:rsid w:val="00635F20"/>
    <w:pPr>
      <w:spacing w:after="0" w:line="240" w:lineRule="auto"/>
    </w:pPr>
  </w:style>
  <w:style w:type="paragraph" w:customStyle="1" w:styleId="Tableofcontents14">
    <w:name w:val="Table of contents (14)"/>
    <w:basedOn w:val="Normal"/>
    <w:qFormat/>
    <w:rsid w:val="00635F20"/>
    <w:pPr>
      <w:spacing w:after="0" w:line="240" w:lineRule="auto"/>
    </w:pPr>
  </w:style>
  <w:style w:type="paragraph" w:customStyle="1" w:styleId="Heading162">
    <w:name w:val="Heading #16 (2)"/>
    <w:basedOn w:val="Normal"/>
    <w:qFormat/>
    <w:rsid w:val="00635F20"/>
    <w:pPr>
      <w:spacing w:after="0" w:line="240" w:lineRule="auto"/>
    </w:pPr>
  </w:style>
  <w:style w:type="paragraph" w:customStyle="1" w:styleId="StyleStyle4LatinTimesNewRomanAsianSimSun">
    <w:name w:val="Style Style4 + (Latin) Times New Roman (Asian) SimSun"/>
    <w:basedOn w:val="medium-normal"/>
    <w:qFormat/>
    <w:rsid w:val="00635F20"/>
    <w:pPr>
      <w:spacing w:before="0" w:beforeAutospacing="0" w:after="0" w:afterAutospacing="0"/>
    </w:pPr>
    <w:rPr>
      <w:rFonts w:ascii="Georgia" w:eastAsiaTheme="minorHAnsi"/>
    </w:rPr>
  </w:style>
  <w:style w:type="paragraph" w:customStyle="1" w:styleId="StyleUnderlineCharLatinTimesNewRomanAsianSimSun">
    <w:name w:val="Style Underline Char + (Latin) Times New Roman (Asian) SimSun"/>
    <w:basedOn w:val="Normal"/>
    <w:qFormat/>
    <w:rsid w:val="00635F20"/>
    <w:pPr>
      <w:spacing w:after="0" w:line="240" w:lineRule="auto"/>
    </w:pPr>
  </w:style>
  <w:style w:type="paragraph" w:customStyle="1" w:styleId="StyleUnderlineCharLatinTimesNewRomanAsianSimSunBold">
    <w:name w:val="Style Underline Char + (Latin) Times New Roman (Asian) SimSun Bold"/>
    <w:basedOn w:val="Normal"/>
    <w:qFormat/>
    <w:rsid w:val="00635F20"/>
    <w:pPr>
      <w:spacing w:after="0" w:line="240" w:lineRule="auto"/>
    </w:pPr>
  </w:style>
  <w:style w:type="paragraph" w:customStyle="1" w:styleId="StyleStyle1Bold">
    <w:name w:val="Style Style1 + Bold"/>
    <w:basedOn w:val="Cites"/>
    <w:qFormat/>
    <w:rsid w:val="00635F20"/>
    <w:pPr>
      <w:widowControl/>
    </w:pPr>
    <w:rPr>
      <w:noProof/>
      <w:szCs w:val="20"/>
    </w:rPr>
  </w:style>
  <w:style w:type="paragraph" w:customStyle="1" w:styleId="StyleBoldandUnderlineChar11pt">
    <w:name w:val="Style Bold and Underline Char + 11 pt"/>
    <w:basedOn w:val="UnreadText"/>
    <w:qFormat/>
    <w:rsid w:val="00635F20"/>
    <w:pPr>
      <w:spacing w:line="240" w:lineRule="auto"/>
    </w:pPr>
    <w:rPr>
      <w:rFonts w:eastAsiaTheme="minorHAnsi"/>
      <w:sz w:val="22"/>
    </w:rPr>
  </w:style>
  <w:style w:type="paragraph" w:customStyle="1" w:styleId="StyleStyleStyle4LatinTimesNewRomanAsianSimSunBold">
    <w:name w:val="Style Style Style4 + (Latin) Times New Roman (Asian) SimSun Bold +"/>
    <w:basedOn w:val="Normal"/>
    <w:qFormat/>
    <w:rsid w:val="00635F20"/>
    <w:pPr>
      <w:spacing w:after="0" w:line="240" w:lineRule="auto"/>
    </w:pPr>
  </w:style>
  <w:style w:type="paragraph" w:customStyle="1" w:styleId="StyleStyle4Bold">
    <w:name w:val="Style Style4 + Bold"/>
    <w:basedOn w:val="medium-normal"/>
    <w:qFormat/>
    <w:rsid w:val="00635F20"/>
    <w:pPr>
      <w:spacing w:before="0" w:beforeAutospacing="0" w:after="0" w:afterAutospacing="0"/>
    </w:pPr>
    <w:rPr>
      <w:rFonts w:ascii="Georgia" w:eastAsiaTheme="minorHAnsi"/>
    </w:rPr>
  </w:style>
  <w:style w:type="paragraph" w:customStyle="1" w:styleId="StyleStyle411ptBorderSinglesolidlineAuto05ptL">
    <w:name w:val="Style Style4 + 11 pt Border: : (Single solid line Auto  0.5 pt L..."/>
    <w:basedOn w:val="medium-normal"/>
    <w:qFormat/>
    <w:rsid w:val="00635F20"/>
    <w:pPr>
      <w:spacing w:before="0" w:beforeAutospacing="0" w:after="0" w:afterAutospacing="0"/>
    </w:pPr>
    <w:rPr>
      <w:rFonts w:ascii="Georgia" w:eastAsiaTheme="minorHAnsi"/>
    </w:rPr>
  </w:style>
  <w:style w:type="paragraph" w:customStyle="1" w:styleId="StyleStyle49ptBoldBorderSinglesolidlineAuto05">
    <w:name w:val="Style Style4 + 9 pt Bold Border: : (Single solid line Auto  0.5..."/>
    <w:basedOn w:val="medium-normal"/>
    <w:qFormat/>
    <w:rsid w:val="00635F20"/>
    <w:pPr>
      <w:spacing w:before="0" w:beforeAutospacing="0" w:after="0" w:afterAutospacing="0"/>
    </w:pPr>
    <w:rPr>
      <w:rFonts w:ascii="Georgia" w:eastAsiaTheme="minorHAnsi"/>
    </w:rPr>
  </w:style>
  <w:style w:type="paragraph" w:customStyle="1" w:styleId="hotroute1">
    <w:name w:val="hot route!"/>
    <w:basedOn w:val="Normal"/>
    <w:next w:val="UnderlinePara"/>
    <w:qFormat/>
    <w:rsid w:val="00635F20"/>
    <w:pPr>
      <w:spacing w:after="0" w:line="240" w:lineRule="auto"/>
    </w:pPr>
  </w:style>
  <w:style w:type="paragraph" w:customStyle="1" w:styleId="StyleStyle49ptBorderSinglesolidlineAuto05ptLi">
    <w:name w:val="Style Style4 + 9 pt Border: : (Single solid line Auto  0.5 pt Li..."/>
    <w:basedOn w:val="medium-normal"/>
    <w:next w:val="hotroute1"/>
    <w:qFormat/>
    <w:rsid w:val="00635F20"/>
    <w:pPr>
      <w:spacing w:before="0" w:beforeAutospacing="0" w:after="0" w:afterAutospacing="0"/>
    </w:pPr>
    <w:rPr>
      <w:rFonts w:ascii="Georgia" w:eastAsiaTheme="minorHAnsi"/>
    </w:rPr>
  </w:style>
  <w:style w:type="paragraph" w:customStyle="1" w:styleId="BlockHeaderHidden">
    <w:name w:val="Block Header Hidden"/>
    <w:basedOn w:val="Normal"/>
    <w:next w:val="Stylecardtext8pt"/>
    <w:autoRedefine/>
    <w:qFormat/>
    <w:rsid w:val="00635F20"/>
    <w:pPr>
      <w:spacing w:after="0" w:line="240" w:lineRule="auto"/>
    </w:pPr>
  </w:style>
  <w:style w:type="paragraph" w:customStyle="1" w:styleId="UnderlineCharCharCharCharChar">
    <w:name w:val="Underline Char Char Char Char Char"/>
    <w:basedOn w:val="Normal"/>
    <w:next w:val="BlockHeaderHidden"/>
    <w:qFormat/>
    <w:rsid w:val="00635F20"/>
    <w:pPr>
      <w:spacing w:after="0" w:line="240" w:lineRule="auto"/>
    </w:pPr>
  </w:style>
  <w:style w:type="paragraph" w:customStyle="1" w:styleId="Textsmall0">
    <w:name w:val="Textsmall"/>
    <w:basedOn w:val="Normal"/>
    <w:next w:val="Normal"/>
    <w:qFormat/>
    <w:rsid w:val="00635F20"/>
    <w:pPr>
      <w:spacing w:after="0" w:line="240" w:lineRule="auto"/>
    </w:pPr>
  </w:style>
  <w:style w:type="paragraph" w:customStyle="1" w:styleId="txgreen">
    <w:name w:val="txgreen"/>
    <w:basedOn w:val="Normal"/>
    <w:uiPriority w:val="99"/>
    <w:qFormat/>
    <w:rsid w:val="00635F20"/>
    <w:pPr>
      <w:spacing w:after="0" w:line="240" w:lineRule="auto"/>
    </w:pPr>
  </w:style>
  <w:style w:type="paragraph" w:customStyle="1" w:styleId="rtecenter">
    <w:name w:val="rtecenter"/>
    <w:basedOn w:val="Normal"/>
    <w:uiPriority w:val="99"/>
    <w:qFormat/>
    <w:rsid w:val="00635F20"/>
    <w:pPr>
      <w:spacing w:after="0" w:line="240" w:lineRule="auto"/>
    </w:pPr>
  </w:style>
  <w:style w:type="paragraph" w:customStyle="1" w:styleId="Stylecardtext5pt">
    <w:name w:val="Style card text + 5 pt"/>
    <w:basedOn w:val="Normal"/>
    <w:qFormat/>
    <w:rsid w:val="00635F20"/>
    <w:pPr>
      <w:spacing w:after="0" w:line="240" w:lineRule="auto"/>
    </w:pPr>
  </w:style>
  <w:style w:type="paragraph" w:customStyle="1" w:styleId="GAUnderline">
    <w:name w:val="GA Underline"/>
    <w:basedOn w:val="Normal"/>
    <w:next w:val="StyleHeading2TagHEADING2TagCite11pt"/>
    <w:qFormat/>
    <w:rsid w:val="00635F20"/>
    <w:pPr>
      <w:spacing w:after="0" w:line="240" w:lineRule="auto"/>
    </w:pPr>
  </w:style>
  <w:style w:type="paragraph" w:customStyle="1" w:styleId="cardunderline">
    <w:name w:val="card underline"/>
    <w:basedOn w:val="Normal"/>
    <w:next w:val="GAUnderline"/>
    <w:qFormat/>
    <w:rsid w:val="00635F20"/>
    <w:pPr>
      <w:spacing w:after="0" w:line="240" w:lineRule="auto"/>
    </w:pPr>
  </w:style>
  <w:style w:type="paragraph" w:customStyle="1" w:styleId="Heading2-NotBold">
    <w:name w:val="Heading 2 - Not Bold"/>
    <w:basedOn w:val="Heading2"/>
    <w:autoRedefine/>
    <w:qFormat/>
    <w:rsid w:val="00635F20"/>
    <w:pPr>
      <w:spacing w:before="480" w:line="240" w:lineRule="auto"/>
    </w:pPr>
  </w:style>
  <w:style w:type="paragraph" w:customStyle="1" w:styleId="Heading2-Bold">
    <w:name w:val="Heading 2 - Bold"/>
    <w:basedOn w:val="Normal"/>
    <w:next w:val="Micro"/>
    <w:autoRedefine/>
    <w:qFormat/>
    <w:rsid w:val="00635F20"/>
    <w:pPr>
      <w:spacing w:after="0" w:line="240" w:lineRule="auto"/>
    </w:pPr>
  </w:style>
  <w:style w:type="character" w:customStyle="1" w:styleId="tagChar">
    <w:name w:val="%tag Char"/>
    <w:link w:val="tag"/>
    <w:locked/>
    <w:rsid w:val="00635F20"/>
    <w:rPr>
      <w:rFonts w:ascii="Calibri" w:hAnsi="Calibri" w:cs="Calibri"/>
      <w:sz w:val="16"/>
    </w:rPr>
  </w:style>
  <w:style w:type="paragraph" w:customStyle="1" w:styleId="tag">
    <w:name w:val="%tag"/>
    <w:basedOn w:val="Normal"/>
    <w:next w:val="Normal"/>
    <w:link w:val="tagChar"/>
    <w:qFormat/>
    <w:rsid w:val="00635F20"/>
    <w:pPr>
      <w:spacing w:after="0" w:line="240" w:lineRule="auto"/>
    </w:pPr>
    <w:rPr>
      <w:sz w:val="16"/>
    </w:rPr>
  </w:style>
  <w:style w:type="paragraph" w:customStyle="1" w:styleId="StyleHeading2TagHEADING2TagCite11pt">
    <w:name w:val="Style Heading 2TagHEADING 2Tag&amp;Cite + 11 pt"/>
    <w:basedOn w:val="Heading2"/>
    <w:next w:val="CM16"/>
    <w:qFormat/>
    <w:rsid w:val="00635F20"/>
    <w:pPr>
      <w:spacing w:before="480" w:line="240" w:lineRule="auto"/>
    </w:pPr>
  </w:style>
  <w:style w:type="paragraph" w:customStyle="1" w:styleId="Brief">
    <w:name w:val="Brief"/>
    <w:basedOn w:val="CM56"/>
    <w:next w:val="CM57"/>
    <w:qFormat/>
    <w:rsid w:val="00635F20"/>
  </w:style>
  <w:style w:type="paragraph" w:customStyle="1" w:styleId="h-lead">
    <w:name w:val="h-lead"/>
    <w:basedOn w:val="Normal"/>
    <w:next w:val="Brief"/>
    <w:qFormat/>
    <w:rsid w:val="00635F20"/>
    <w:pPr>
      <w:spacing w:after="0" w:line="240" w:lineRule="auto"/>
    </w:pPr>
  </w:style>
  <w:style w:type="paragraph" w:customStyle="1" w:styleId="CM2">
    <w:name w:val="CM2"/>
    <w:basedOn w:val="Normal"/>
    <w:next w:val="Normal"/>
    <w:qFormat/>
    <w:rsid w:val="00635F20"/>
    <w:pPr>
      <w:spacing w:after="0" w:line="240" w:lineRule="auto"/>
    </w:pPr>
  </w:style>
  <w:style w:type="paragraph" w:customStyle="1" w:styleId="intro">
    <w:name w:val="intro"/>
    <w:basedOn w:val="Normal"/>
    <w:next w:val="CM2"/>
    <w:qFormat/>
    <w:rsid w:val="00635F20"/>
    <w:pPr>
      <w:spacing w:after="0" w:line="240" w:lineRule="auto"/>
    </w:pPr>
  </w:style>
  <w:style w:type="paragraph" w:customStyle="1" w:styleId="CM16">
    <w:name w:val="CM16"/>
    <w:basedOn w:val="Normal"/>
    <w:next w:val="Normal"/>
    <w:qFormat/>
    <w:rsid w:val="00635F20"/>
    <w:pPr>
      <w:spacing w:after="0" w:line="240" w:lineRule="auto"/>
    </w:pPr>
  </w:style>
  <w:style w:type="paragraph" w:customStyle="1" w:styleId="CM19">
    <w:name w:val="CM19"/>
    <w:basedOn w:val="Normal"/>
    <w:qFormat/>
    <w:rsid w:val="00635F20"/>
    <w:pPr>
      <w:spacing w:after="0" w:line="240" w:lineRule="auto"/>
    </w:pPr>
  </w:style>
  <w:style w:type="paragraph" w:customStyle="1" w:styleId="F3-TagAuthor">
    <w:name w:val="F3 - Tag/Author"/>
    <w:basedOn w:val="Normal"/>
    <w:next w:val="CM19"/>
    <w:qFormat/>
    <w:rsid w:val="00635F20"/>
    <w:pPr>
      <w:spacing w:after="0" w:line="240" w:lineRule="auto"/>
    </w:pPr>
  </w:style>
  <w:style w:type="paragraph" w:customStyle="1" w:styleId="CM34">
    <w:name w:val="CM34"/>
    <w:basedOn w:val="Normal"/>
    <w:qFormat/>
    <w:rsid w:val="00635F20"/>
    <w:pPr>
      <w:spacing w:after="0" w:line="240" w:lineRule="auto"/>
    </w:pPr>
  </w:style>
  <w:style w:type="paragraph" w:customStyle="1" w:styleId="F5-UnderlineNormal">
    <w:name w:val="F5 - Underline Normal"/>
    <w:basedOn w:val="Normal"/>
    <w:next w:val="CM34"/>
    <w:qFormat/>
    <w:rsid w:val="00635F20"/>
    <w:pPr>
      <w:spacing w:after="0" w:line="240" w:lineRule="auto"/>
    </w:pPr>
  </w:style>
  <w:style w:type="paragraph" w:customStyle="1" w:styleId="CM56">
    <w:name w:val="CM56"/>
    <w:basedOn w:val="Normal"/>
    <w:qFormat/>
    <w:rsid w:val="00635F20"/>
    <w:pPr>
      <w:spacing w:after="0" w:line="240" w:lineRule="auto"/>
    </w:pPr>
  </w:style>
  <w:style w:type="paragraph" w:customStyle="1" w:styleId="Brief-PrimarySource">
    <w:name w:val="Brief - Primary Source"/>
    <w:basedOn w:val="Normal"/>
    <w:next w:val="CM56"/>
    <w:qFormat/>
    <w:rsid w:val="00635F20"/>
    <w:pPr>
      <w:spacing w:after="0" w:line="240" w:lineRule="auto"/>
    </w:pPr>
  </w:style>
  <w:style w:type="paragraph" w:customStyle="1" w:styleId="CM58">
    <w:name w:val="CM58"/>
    <w:basedOn w:val="Normal"/>
    <w:qFormat/>
    <w:rsid w:val="00635F20"/>
    <w:pPr>
      <w:spacing w:after="0" w:line="240" w:lineRule="auto"/>
    </w:pPr>
  </w:style>
  <w:style w:type="paragraph" w:customStyle="1" w:styleId="Brief-Underline">
    <w:name w:val="Brief - Underline"/>
    <w:basedOn w:val="Normal"/>
    <w:next w:val="CM58"/>
    <w:qFormat/>
    <w:rsid w:val="00635F20"/>
    <w:pPr>
      <w:spacing w:after="0" w:line="240" w:lineRule="auto"/>
    </w:pPr>
  </w:style>
  <w:style w:type="paragraph" w:customStyle="1" w:styleId="CM57">
    <w:name w:val="CM57"/>
    <w:basedOn w:val="Normal"/>
    <w:qFormat/>
    <w:rsid w:val="00635F20"/>
    <w:pPr>
      <w:spacing w:after="0" w:line="240" w:lineRule="auto"/>
    </w:pPr>
  </w:style>
  <w:style w:type="paragraph" w:customStyle="1" w:styleId="CM11">
    <w:name w:val="CM11"/>
    <w:basedOn w:val="Normal"/>
    <w:next w:val="Normal"/>
    <w:qFormat/>
    <w:rsid w:val="00635F20"/>
    <w:pPr>
      <w:spacing w:after="0" w:line="240" w:lineRule="auto"/>
    </w:pPr>
  </w:style>
  <w:style w:type="paragraph" w:customStyle="1" w:styleId="CM1">
    <w:name w:val="CM1"/>
    <w:basedOn w:val="Normal"/>
    <w:qFormat/>
    <w:rsid w:val="00635F20"/>
    <w:pPr>
      <w:spacing w:after="0" w:line="240" w:lineRule="auto"/>
    </w:pPr>
  </w:style>
  <w:style w:type="paragraph" w:customStyle="1" w:styleId="CM49">
    <w:name w:val="CM49"/>
    <w:basedOn w:val="Normal"/>
    <w:qFormat/>
    <w:rsid w:val="00635F20"/>
    <w:pPr>
      <w:spacing w:after="0" w:line="240" w:lineRule="auto"/>
    </w:pPr>
  </w:style>
  <w:style w:type="paragraph" w:customStyle="1" w:styleId="CM41">
    <w:name w:val="CM41"/>
    <w:basedOn w:val="Normal"/>
    <w:qFormat/>
    <w:rsid w:val="00635F20"/>
    <w:pPr>
      <w:spacing w:after="0" w:line="240" w:lineRule="auto"/>
    </w:pPr>
  </w:style>
  <w:style w:type="paragraph" w:customStyle="1" w:styleId="3rdOrderPara">
    <w:name w:val="3rd Order Para"/>
    <w:basedOn w:val="Normal"/>
    <w:qFormat/>
    <w:rsid w:val="00635F20"/>
    <w:pPr>
      <w:spacing w:after="0" w:line="240" w:lineRule="auto"/>
    </w:pPr>
  </w:style>
  <w:style w:type="paragraph" w:customStyle="1" w:styleId="2ndOrderPara">
    <w:name w:val="2nd Order Para"/>
    <w:basedOn w:val="Normal"/>
    <w:qFormat/>
    <w:rsid w:val="00635F20"/>
    <w:pPr>
      <w:spacing w:after="0" w:line="240" w:lineRule="auto"/>
    </w:pPr>
  </w:style>
  <w:style w:type="paragraph" w:customStyle="1" w:styleId="Normal-SIGN2">
    <w:name w:val="Normal-SIGN2"/>
    <w:basedOn w:val="Normal"/>
    <w:qFormat/>
    <w:rsid w:val="00635F20"/>
    <w:pPr>
      <w:spacing w:after="0" w:line="240" w:lineRule="auto"/>
    </w:pPr>
  </w:style>
  <w:style w:type="paragraph" w:customStyle="1" w:styleId="Normal-SIGN1">
    <w:name w:val="Normal-SIGN1"/>
    <w:basedOn w:val="Normal"/>
    <w:qFormat/>
    <w:rsid w:val="00635F20"/>
    <w:pPr>
      <w:spacing w:after="0" w:line="240" w:lineRule="auto"/>
    </w:pPr>
  </w:style>
  <w:style w:type="paragraph" w:customStyle="1" w:styleId="CM3">
    <w:name w:val="CM3"/>
    <w:basedOn w:val="Normal"/>
    <w:qFormat/>
    <w:rsid w:val="00635F20"/>
    <w:pPr>
      <w:spacing w:after="0" w:line="240" w:lineRule="auto"/>
    </w:pPr>
  </w:style>
  <w:style w:type="paragraph" w:customStyle="1" w:styleId="CM33">
    <w:name w:val="CM33"/>
    <w:basedOn w:val="Normal"/>
    <w:qFormat/>
    <w:rsid w:val="00635F20"/>
    <w:pPr>
      <w:spacing w:after="0" w:line="240" w:lineRule="auto"/>
    </w:pPr>
  </w:style>
  <w:style w:type="paragraph" w:customStyle="1" w:styleId="CM37">
    <w:name w:val="CM37"/>
    <w:basedOn w:val="Normal"/>
    <w:qFormat/>
    <w:rsid w:val="00635F20"/>
    <w:pPr>
      <w:spacing w:after="0" w:line="240" w:lineRule="auto"/>
    </w:pPr>
  </w:style>
  <w:style w:type="paragraph" w:customStyle="1" w:styleId="CM7">
    <w:name w:val="CM7"/>
    <w:basedOn w:val="Normal"/>
    <w:qFormat/>
    <w:rsid w:val="00635F20"/>
    <w:pPr>
      <w:spacing w:after="0" w:line="240" w:lineRule="auto"/>
    </w:pPr>
  </w:style>
  <w:style w:type="paragraph" w:customStyle="1" w:styleId="ReportDate">
    <w:name w:val="ReportDate"/>
    <w:basedOn w:val="Normal"/>
    <w:qFormat/>
    <w:rsid w:val="00635F20"/>
    <w:pPr>
      <w:spacing w:after="0" w:line="240" w:lineRule="auto"/>
    </w:pPr>
  </w:style>
  <w:style w:type="paragraph" w:customStyle="1" w:styleId="Brief-SecondarySource">
    <w:name w:val="Brief - Secondary Source"/>
    <w:basedOn w:val="Normal"/>
    <w:next w:val="ReportDate"/>
    <w:qFormat/>
    <w:rsid w:val="00635F20"/>
    <w:pPr>
      <w:spacing w:after="0" w:line="240" w:lineRule="auto"/>
    </w:pPr>
  </w:style>
  <w:style w:type="paragraph" w:customStyle="1" w:styleId="Pa11">
    <w:name w:val="Pa11"/>
    <w:basedOn w:val="Normal"/>
    <w:next w:val="Normal"/>
    <w:qFormat/>
    <w:rsid w:val="00635F20"/>
    <w:pPr>
      <w:spacing w:after="0" w:line="240" w:lineRule="auto"/>
    </w:pPr>
  </w:style>
  <w:style w:type="paragraph" w:customStyle="1" w:styleId="Brief-Card">
    <w:name w:val="Brief - Card"/>
    <w:basedOn w:val="Normal"/>
    <w:next w:val="Pa11"/>
    <w:qFormat/>
    <w:rsid w:val="00635F20"/>
    <w:pPr>
      <w:spacing w:after="0" w:line="240" w:lineRule="auto"/>
    </w:pPr>
  </w:style>
  <w:style w:type="paragraph" w:customStyle="1" w:styleId="Normal3">
    <w:name w:val="Normal+3"/>
    <w:basedOn w:val="Normal"/>
    <w:next w:val="Normal"/>
    <w:qFormat/>
    <w:rsid w:val="00635F20"/>
    <w:pPr>
      <w:spacing w:after="0" w:line="240" w:lineRule="auto"/>
    </w:pPr>
  </w:style>
  <w:style w:type="paragraph" w:customStyle="1" w:styleId="Normal11">
    <w:name w:val="Normal+1"/>
    <w:basedOn w:val="Normal"/>
    <w:next w:val="Normal"/>
    <w:qFormat/>
    <w:rsid w:val="00635F20"/>
    <w:pPr>
      <w:spacing w:after="0" w:line="240" w:lineRule="auto"/>
    </w:pPr>
  </w:style>
  <w:style w:type="paragraph" w:customStyle="1" w:styleId="Heading230">
    <w:name w:val="Heading 2+3"/>
    <w:basedOn w:val="Normal"/>
    <w:next w:val="Normal"/>
    <w:qFormat/>
    <w:rsid w:val="00635F20"/>
    <w:pPr>
      <w:spacing w:after="0" w:line="240" w:lineRule="auto"/>
    </w:pPr>
  </w:style>
  <w:style w:type="paragraph" w:customStyle="1" w:styleId="Normal5">
    <w:name w:val="Normal+5"/>
    <w:basedOn w:val="Normal"/>
    <w:qFormat/>
    <w:rsid w:val="00635F20"/>
    <w:pPr>
      <w:spacing w:after="0" w:line="240" w:lineRule="auto"/>
    </w:pPr>
  </w:style>
  <w:style w:type="paragraph" w:customStyle="1" w:styleId="Cover1">
    <w:name w:val="Cover 1"/>
    <w:basedOn w:val="Normal"/>
    <w:next w:val="Normal"/>
    <w:qFormat/>
    <w:rsid w:val="00635F20"/>
    <w:pPr>
      <w:spacing w:after="0" w:line="240" w:lineRule="auto"/>
    </w:pPr>
  </w:style>
  <w:style w:type="paragraph" w:customStyle="1" w:styleId="Cover2">
    <w:name w:val="Cover 2"/>
    <w:basedOn w:val="Normal"/>
    <w:next w:val="Normal"/>
    <w:qFormat/>
    <w:rsid w:val="00635F20"/>
    <w:pPr>
      <w:spacing w:after="0" w:line="240" w:lineRule="auto"/>
    </w:pPr>
  </w:style>
  <w:style w:type="paragraph" w:customStyle="1" w:styleId="CM30">
    <w:name w:val="CM30"/>
    <w:basedOn w:val="Normal"/>
    <w:qFormat/>
    <w:rsid w:val="00635F20"/>
    <w:pPr>
      <w:spacing w:after="0" w:line="240" w:lineRule="auto"/>
    </w:pPr>
  </w:style>
  <w:style w:type="paragraph" w:customStyle="1" w:styleId="CM28">
    <w:name w:val="CM28"/>
    <w:basedOn w:val="Normal"/>
    <w:qFormat/>
    <w:rsid w:val="00635F20"/>
    <w:pPr>
      <w:spacing w:after="0" w:line="240" w:lineRule="auto"/>
    </w:pPr>
  </w:style>
  <w:style w:type="paragraph" w:customStyle="1" w:styleId="CM8">
    <w:name w:val="CM8"/>
    <w:basedOn w:val="Normal"/>
    <w:qFormat/>
    <w:rsid w:val="00635F20"/>
    <w:pPr>
      <w:spacing w:after="0" w:line="240" w:lineRule="auto"/>
    </w:pPr>
  </w:style>
  <w:style w:type="paragraph" w:customStyle="1" w:styleId="DoubleUnderlined">
    <w:name w:val="Double Underlined"/>
    <w:basedOn w:val="Heading2"/>
    <w:next w:val="StyleUnderliningTimesNewRomanBoldNounderlineKernat161"/>
    <w:autoRedefine/>
    <w:qFormat/>
    <w:rsid w:val="00635F20"/>
    <w:pPr>
      <w:spacing w:before="480" w:line="240" w:lineRule="auto"/>
    </w:pPr>
  </w:style>
  <w:style w:type="paragraph" w:customStyle="1" w:styleId="IndexFixer">
    <w:name w:val="Index Fixer"/>
    <w:basedOn w:val="Heading1"/>
    <w:next w:val="StyleBoldUnderliningKernat16pt"/>
    <w:qFormat/>
    <w:rsid w:val="00635F20"/>
    <w:pPr>
      <w:spacing w:before="480" w:line="240" w:lineRule="auto"/>
    </w:pPr>
  </w:style>
  <w:style w:type="paragraph" w:customStyle="1" w:styleId="boldy">
    <w:name w:val="boldy"/>
    <w:basedOn w:val="Heading2"/>
    <w:next w:val="Card1"/>
    <w:qFormat/>
    <w:rsid w:val="00635F20"/>
    <w:pPr>
      <w:spacing w:before="480" w:line="240" w:lineRule="auto"/>
    </w:pPr>
  </w:style>
  <w:style w:type="paragraph" w:customStyle="1" w:styleId="StyleLeft025Right025TopSinglesolidlineAuto">
    <w:name w:val="Style Left:  0.25&quot; Right:  0.25&quot; Top: (Single solid line Auto  ..."/>
    <w:basedOn w:val="Normal"/>
    <w:next w:val="boldy"/>
    <w:qFormat/>
    <w:rsid w:val="00635F20"/>
    <w:pPr>
      <w:spacing w:after="0" w:line="240" w:lineRule="auto"/>
    </w:pPr>
  </w:style>
  <w:style w:type="paragraph" w:customStyle="1" w:styleId="TxBr6p1">
    <w:name w:val="TxBr_6p1"/>
    <w:basedOn w:val="Normal"/>
    <w:next w:val="Cite21"/>
    <w:qFormat/>
    <w:rsid w:val="00635F20"/>
    <w:pPr>
      <w:spacing w:after="0" w:line="240" w:lineRule="auto"/>
    </w:pPr>
  </w:style>
  <w:style w:type="paragraph" w:customStyle="1" w:styleId="PageHeader-Underline18pt">
    <w:name w:val="Page Header - Underline 18 pt"/>
    <w:next w:val="TxBr6p1"/>
    <w:qFormat/>
    <w:rsid w:val="00635F20"/>
    <w:pPr>
      <w:spacing w:after="200" w:line="276" w:lineRule="auto"/>
    </w:pPr>
  </w:style>
  <w:style w:type="paragraph" w:customStyle="1" w:styleId="cardCharCharCharCharCharCharCharCharCharCharCharCharCharCharChar">
    <w:name w:val="card Char Char Char Char Char Char Char Char Char Char Char Char Char Char Char"/>
    <w:basedOn w:val="Normal"/>
    <w:next w:val="cardCharCharCharCharCharCharCharCharCharCharCharChar"/>
    <w:qFormat/>
    <w:rsid w:val="00635F20"/>
    <w:pPr>
      <w:spacing w:after="0" w:line="240" w:lineRule="auto"/>
    </w:pPr>
  </w:style>
  <w:style w:type="paragraph" w:customStyle="1" w:styleId="ArgumentTags">
    <w:name w:val="Argument Tags"/>
    <w:basedOn w:val="Heading2"/>
    <w:next w:val="cardCharCharCharCharCharCharCharCharCharCharCharCharCharCharChar"/>
    <w:qFormat/>
    <w:rsid w:val="00635F20"/>
    <w:pPr>
      <w:spacing w:before="480" w:line="240" w:lineRule="auto"/>
    </w:pPr>
  </w:style>
  <w:style w:type="paragraph" w:customStyle="1" w:styleId="subhead">
    <w:name w:val="subhead"/>
    <w:basedOn w:val="Normal"/>
    <w:qFormat/>
    <w:rsid w:val="00635F20"/>
    <w:pPr>
      <w:spacing w:after="0" w:line="240" w:lineRule="auto"/>
    </w:pPr>
  </w:style>
  <w:style w:type="paragraph" w:customStyle="1" w:styleId="Card1">
    <w:name w:val="Card1"/>
    <w:next w:val="TimesNewRoman12"/>
    <w:qFormat/>
    <w:rsid w:val="00635F20"/>
    <w:pPr>
      <w:spacing w:after="200" w:line="276" w:lineRule="auto"/>
    </w:pPr>
  </w:style>
  <w:style w:type="paragraph" w:customStyle="1" w:styleId="Cite21">
    <w:name w:val="Cite2"/>
    <w:next w:val="htmlbody"/>
    <w:qFormat/>
    <w:rsid w:val="00635F20"/>
    <w:pPr>
      <w:spacing w:after="200" w:line="276" w:lineRule="auto"/>
    </w:pPr>
  </w:style>
  <w:style w:type="paragraph" w:customStyle="1" w:styleId="cardCharCharCharCharCharCharCharCharCharCharCharChar">
    <w:name w:val="card Char Char Char Char Char Char Char Char Char Char Char Char"/>
    <w:basedOn w:val="Normal"/>
    <w:next w:val="textChar"/>
    <w:qFormat/>
    <w:rsid w:val="00635F20"/>
    <w:pPr>
      <w:spacing w:after="0" w:line="240" w:lineRule="auto"/>
    </w:pPr>
  </w:style>
  <w:style w:type="paragraph" w:customStyle="1" w:styleId="articletext">
    <w:name w:val="articletext"/>
    <w:basedOn w:val="Normal"/>
    <w:next w:val="story-headline"/>
    <w:qFormat/>
    <w:rsid w:val="00635F20"/>
    <w:pPr>
      <w:spacing w:after="0" w:line="240" w:lineRule="auto"/>
    </w:pPr>
  </w:style>
  <w:style w:type="paragraph" w:customStyle="1" w:styleId="Normalization">
    <w:name w:val="Normalization"/>
    <w:basedOn w:val="Normal"/>
    <w:next w:val="articletext"/>
    <w:qFormat/>
    <w:rsid w:val="00635F20"/>
    <w:pPr>
      <w:spacing w:after="0" w:line="240" w:lineRule="auto"/>
    </w:pPr>
  </w:style>
  <w:style w:type="paragraph" w:customStyle="1" w:styleId="cardtextsmall">
    <w:name w:val="card text small"/>
    <w:basedOn w:val="Normal"/>
    <w:next w:val="story-body"/>
    <w:qFormat/>
    <w:rsid w:val="00635F20"/>
    <w:pPr>
      <w:spacing w:after="0" w:line="240" w:lineRule="auto"/>
    </w:pPr>
  </w:style>
  <w:style w:type="paragraph" w:customStyle="1" w:styleId="listlevel1">
    <w:name w:val="list level 1"/>
    <w:basedOn w:val="Normal"/>
    <w:next w:val="cardtextsmall"/>
    <w:qFormat/>
    <w:rsid w:val="00635F20"/>
    <w:pPr>
      <w:spacing w:after="0" w:line="240" w:lineRule="auto"/>
    </w:pPr>
  </w:style>
  <w:style w:type="paragraph" w:customStyle="1" w:styleId="CaseListNormal">
    <w:name w:val="Case List Normal"/>
    <w:basedOn w:val="Normal"/>
    <w:next w:val="story-dateline"/>
    <w:qFormat/>
    <w:rsid w:val="00635F20"/>
    <w:pPr>
      <w:spacing w:after="0" w:line="240" w:lineRule="auto"/>
    </w:pPr>
  </w:style>
  <w:style w:type="paragraph" w:customStyle="1" w:styleId="listlevel2">
    <w:name w:val="list level 2"/>
    <w:basedOn w:val="Normal"/>
    <w:next w:val="CaseListNormal"/>
    <w:qFormat/>
    <w:rsid w:val="00635F20"/>
    <w:pPr>
      <w:spacing w:after="0" w:line="240" w:lineRule="auto"/>
    </w:pPr>
  </w:style>
  <w:style w:type="paragraph" w:customStyle="1" w:styleId="listlevel3">
    <w:name w:val="list level 3"/>
    <w:basedOn w:val="CaseListNormal"/>
    <w:next w:val="Body"/>
    <w:qFormat/>
    <w:rsid w:val="00635F20"/>
  </w:style>
  <w:style w:type="paragraph" w:customStyle="1" w:styleId="PageNumber1">
    <w:name w:val="Page Number1"/>
    <w:basedOn w:val="Normal"/>
    <w:next w:val="Normal"/>
    <w:qFormat/>
    <w:rsid w:val="00635F20"/>
    <w:pPr>
      <w:spacing w:after="0" w:line="240" w:lineRule="auto"/>
    </w:pPr>
  </w:style>
  <w:style w:type="paragraph" w:customStyle="1" w:styleId="TimesNewRoman12">
    <w:name w:val="TimesNewRoman12"/>
    <w:next w:val="tagCharChar1Char"/>
    <w:qFormat/>
    <w:rsid w:val="00635F20"/>
    <w:pPr>
      <w:spacing w:after="200" w:line="276" w:lineRule="auto"/>
    </w:pPr>
  </w:style>
  <w:style w:type="paragraph" w:customStyle="1" w:styleId="htmlbody">
    <w:name w:val="htmlbody"/>
    <w:basedOn w:val="Normal"/>
    <w:next w:val="OmniPage1"/>
    <w:qFormat/>
    <w:rsid w:val="00635F20"/>
    <w:pPr>
      <w:spacing w:after="0" w:line="240" w:lineRule="auto"/>
    </w:pPr>
  </w:style>
  <w:style w:type="paragraph" w:customStyle="1" w:styleId="textChar">
    <w:name w:val="text Char"/>
    <w:basedOn w:val="Normal"/>
    <w:next w:val="TitlePageCenter"/>
    <w:autoRedefine/>
    <w:qFormat/>
    <w:rsid w:val="00635F20"/>
    <w:pPr>
      <w:spacing w:after="0" w:line="240" w:lineRule="auto"/>
    </w:pPr>
  </w:style>
  <w:style w:type="paragraph" w:customStyle="1" w:styleId="story-headline">
    <w:name w:val="story-headline"/>
    <w:basedOn w:val="Normal"/>
    <w:next w:val="ProjectTitleLine"/>
    <w:qFormat/>
    <w:rsid w:val="00635F20"/>
    <w:pPr>
      <w:spacing w:after="0" w:line="240" w:lineRule="auto"/>
    </w:pPr>
  </w:style>
  <w:style w:type="paragraph" w:customStyle="1" w:styleId="story-dateline">
    <w:name w:val="story-dateline"/>
    <w:basedOn w:val="Normal"/>
    <w:next w:val="cardChar1Char"/>
    <w:qFormat/>
    <w:rsid w:val="00635F20"/>
    <w:pPr>
      <w:spacing w:after="0" w:line="240" w:lineRule="auto"/>
    </w:pPr>
  </w:style>
  <w:style w:type="paragraph" w:customStyle="1" w:styleId="Corpotesto">
    <w:name w:val="Corpo testo"/>
    <w:basedOn w:val="Normal"/>
    <w:next w:val="CM44"/>
    <w:qFormat/>
    <w:rsid w:val="00635F20"/>
    <w:pPr>
      <w:spacing w:after="0" w:line="240" w:lineRule="auto"/>
    </w:pPr>
  </w:style>
  <w:style w:type="paragraph" w:customStyle="1" w:styleId="3text">
    <w:name w:val="3text"/>
    <w:basedOn w:val="Normal"/>
    <w:next w:val="Corpotesto"/>
    <w:qFormat/>
    <w:rsid w:val="00635F20"/>
    <w:pPr>
      <w:spacing w:after="0" w:line="240" w:lineRule="auto"/>
    </w:pPr>
  </w:style>
  <w:style w:type="paragraph" w:customStyle="1" w:styleId="tagCharChar1Char">
    <w:name w:val="tag Char Char1 Char"/>
    <w:qFormat/>
    <w:rsid w:val="00635F20"/>
    <w:pPr>
      <w:spacing w:after="200" w:line="276" w:lineRule="auto"/>
    </w:pPr>
  </w:style>
  <w:style w:type="paragraph" w:customStyle="1" w:styleId="OmniPage1">
    <w:name w:val="OmniPage #1"/>
    <w:basedOn w:val="Normal"/>
    <w:next w:val="StrikeThrough"/>
    <w:qFormat/>
    <w:rsid w:val="00635F20"/>
    <w:pPr>
      <w:spacing w:after="0" w:line="240" w:lineRule="auto"/>
    </w:pPr>
  </w:style>
  <w:style w:type="paragraph" w:customStyle="1" w:styleId="TitlePageCenter">
    <w:name w:val="Title Page Center"/>
    <w:basedOn w:val="Normal"/>
    <w:next w:val="textbodyblack"/>
    <w:autoRedefine/>
    <w:qFormat/>
    <w:rsid w:val="00635F20"/>
    <w:pPr>
      <w:spacing w:after="0" w:line="240" w:lineRule="auto"/>
    </w:pPr>
  </w:style>
  <w:style w:type="paragraph" w:customStyle="1" w:styleId="ProjectTitleLine">
    <w:name w:val="Project Title Line"/>
    <w:basedOn w:val="Normal"/>
    <w:next w:val="Normal"/>
    <w:autoRedefine/>
    <w:qFormat/>
    <w:rsid w:val="00635F20"/>
    <w:pPr>
      <w:spacing w:after="0" w:line="240" w:lineRule="auto"/>
    </w:pPr>
  </w:style>
  <w:style w:type="paragraph" w:customStyle="1" w:styleId="cardChar1Char">
    <w:name w:val="card Char1 Char"/>
    <w:basedOn w:val="Normal"/>
    <w:next w:val="StyleLeft02"/>
    <w:qFormat/>
    <w:rsid w:val="00635F20"/>
    <w:pPr>
      <w:spacing w:after="0" w:line="240" w:lineRule="auto"/>
    </w:pPr>
  </w:style>
  <w:style w:type="paragraph" w:customStyle="1" w:styleId="CM12">
    <w:name w:val="CM12"/>
    <w:basedOn w:val="Normal"/>
    <w:qFormat/>
    <w:rsid w:val="00635F20"/>
    <w:pPr>
      <w:spacing w:after="0" w:line="240" w:lineRule="auto"/>
    </w:pPr>
  </w:style>
  <w:style w:type="paragraph" w:customStyle="1" w:styleId="TextofCards">
    <w:name w:val="Text of Cards"/>
    <w:basedOn w:val="Normal"/>
    <w:next w:val="CM12"/>
    <w:qFormat/>
    <w:rsid w:val="00635F20"/>
    <w:pPr>
      <w:spacing w:after="0" w:line="240" w:lineRule="auto"/>
    </w:pPr>
  </w:style>
  <w:style w:type="paragraph" w:customStyle="1" w:styleId="CM44">
    <w:name w:val="CM44"/>
    <w:basedOn w:val="Normal"/>
    <w:qFormat/>
    <w:rsid w:val="00635F20"/>
    <w:pPr>
      <w:spacing w:after="0" w:line="240" w:lineRule="auto"/>
    </w:pPr>
  </w:style>
  <w:style w:type="paragraph" w:customStyle="1" w:styleId="StrikeThrough">
    <w:name w:val="Strike Through"/>
    <w:basedOn w:val="Normal"/>
    <w:next w:val="Normal"/>
    <w:qFormat/>
    <w:rsid w:val="00635F20"/>
    <w:pPr>
      <w:spacing w:after="0" w:line="240" w:lineRule="auto"/>
    </w:pPr>
  </w:style>
  <w:style w:type="paragraph" w:customStyle="1" w:styleId="textbodyblack">
    <w:name w:val="textbodyblack"/>
    <w:basedOn w:val="Normal"/>
    <w:next w:val="Pa5"/>
    <w:qFormat/>
    <w:rsid w:val="00635F20"/>
    <w:pPr>
      <w:spacing w:after="0" w:line="240" w:lineRule="auto"/>
    </w:pPr>
  </w:style>
  <w:style w:type="paragraph" w:customStyle="1" w:styleId="TitlePageBy">
    <w:name w:val="Title Page By"/>
    <w:basedOn w:val="textbodyblack"/>
    <w:next w:val="Normal"/>
    <w:autoRedefine/>
    <w:qFormat/>
    <w:rsid w:val="00635F20"/>
  </w:style>
  <w:style w:type="paragraph" w:customStyle="1" w:styleId="CiteCorrected">
    <w:name w:val="Cite Corrected"/>
    <w:basedOn w:val="Normal"/>
    <w:next w:val="tagline1"/>
    <w:qFormat/>
    <w:rsid w:val="00635F20"/>
    <w:pPr>
      <w:spacing w:after="0" w:line="240" w:lineRule="auto"/>
    </w:pPr>
  </w:style>
  <w:style w:type="paragraph" w:customStyle="1" w:styleId="NormalVerdana">
    <w:name w:val="Normal + Verdana"/>
    <w:aliases w:val="White,Normal + Arial,10 pt"/>
    <w:basedOn w:val="Normal"/>
    <w:next w:val="CiteCorrected"/>
    <w:qFormat/>
    <w:rsid w:val="00635F20"/>
    <w:pPr>
      <w:spacing w:after="0" w:line="240" w:lineRule="auto"/>
    </w:pPr>
  </w:style>
  <w:style w:type="paragraph" w:customStyle="1" w:styleId="StyleLeft02">
    <w:name w:val="Style Left:  0.2&quot;"/>
    <w:basedOn w:val="Normal"/>
    <w:next w:val="Block1"/>
    <w:qFormat/>
    <w:rsid w:val="00635F20"/>
    <w:pPr>
      <w:spacing w:after="0" w:line="240" w:lineRule="auto"/>
    </w:pPr>
  </w:style>
  <w:style w:type="paragraph" w:customStyle="1" w:styleId="Pa5">
    <w:name w:val="Pa5"/>
    <w:basedOn w:val="Normal"/>
    <w:uiPriority w:val="99"/>
    <w:qFormat/>
    <w:rsid w:val="00635F20"/>
    <w:pPr>
      <w:spacing w:after="0" w:line="240" w:lineRule="auto"/>
    </w:pPr>
  </w:style>
  <w:style w:type="paragraph" w:customStyle="1" w:styleId="tagline1">
    <w:name w:val="tagline"/>
    <w:basedOn w:val="Normal"/>
    <w:next w:val="cardCharCharCharCharChar"/>
    <w:qFormat/>
    <w:rsid w:val="00635F20"/>
    <w:pPr>
      <w:spacing w:after="0" w:line="240" w:lineRule="auto"/>
    </w:pPr>
  </w:style>
  <w:style w:type="paragraph" w:customStyle="1" w:styleId="Block1">
    <w:name w:val="Block1"/>
    <w:basedOn w:val="Normal"/>
    <w:next w:val="Normal"/>
    <w:uiPriority w:val="3"/>
    <w:qFormat/>
    <w:rsid w:val="00635F20"/>
    <w:pPr>
      <w:spacing w:after="0" w:line="240" w:lineRule="auto"/>
    </w:pPr>
  </w:style>
  <w:style w:type="paragraph" w:customStyle="1" w:styleId="Hat1">
    <w:name w:val="Hat1"/>
    <w:basedOn w:val="Normal"/>
    <w:next w:val="Normal"/>
    <w:uiPriority w:val="2"/>
    <w:qFormat/>
    <w:rsid w:val="00635F20"/>
    <w:pPr>
      <w:spacing w:after="0" w:line="240" w:lineRule="auto"/>
    </w:pPr>
  </w:style>
  <w:style w:type="paragraph" w:customStyle="1" w:styleId="post-subtitle">
    <w:name w:val="post-subtitle"/>
    <w:basedOn w:val="Normal"/>
    <w:qFormat/>
    <w:rsid w:val="00635F20"/>
    <w:pPr>
      <w:spacing w:after="0" w:line="240" w:lineRule="auto"/>
    </w:pPr>
  </w:style>
  <w:style w:type="paragraph" w:customStyle="1" w:styleId="Pa6">
    <w:name w:val="Pa6"/>
    <w:basedOn w:val="Normal"/>
    <w:qFormat/>
    <w:rsid w:val="00635F20"/>
    <w:pPr>
      <w:spacing w:after="0" w:line="240" w:lineRule="auto"/>
    </w:pPr>
  </w:style>
  <w:style w:type="paragraph" w:customStyle="1" w:styleId="NormalWeb3">
    <w:name w:val="Normal (Web)3"/>
    <w:basedOn w:val="Normal"/>
    <w:next w:val="CardTagCharChar"/>
    <w:qFormat/>
    <w:rsid w:val="00635F20"/>
    <w:pPr>
      <w:spacing w:after="0" w:line="240" w:lineRule="auto"/>
    </w:pPr>
  </w:style>
  <w:style w:type="paragraph" w:customStyle="1" w:styleId="noindent0">
    <w:name w:val="no_indent"/>
    <w:basedOn w:val="Normal"/>
    <w:next w:val="NormalWeb3"/>
    <w:qFormat/>
    <w:rsid w:val="00635F20"/>
    <w:pPr>
      <w:spacing w:after="0" w:line="240" w:lineRule="auto"/>
    </w:pPr>
  </w:style>
  <w:style w:type="paragraph" w:customStyle="1" w:styleId="cardCharCharCharCharChar">
    <w:name w:val="card Char Char Char Char Char"/>
    <w:basedOn w:val="Normal"/>
    <w:next w:val="fixed"/>
    <w:qFormat/>
    <w:rsid w:val="00635F20"/>
    <w:pPr>
      <w:spacing w:after="0" w:line="240" w:lineRule="auto"/>
    </w:pPr>
  </w:style>
  <w:style w:type="paragraph" w:customStyle="1" w:styleId="TOCHeading1">
    <w:name w:val="TOC Heading1"/>
    <w:basedOn w:val="Heading1"/>
    <w:next w:val="Normal"/>
    <w:uiPriority w:val="39"/>
    <w:qFormat/>
    <w:rsid w:val="00635F20"/>
    <w:pPr>
      <w:spacing w:before="480" w:line="240" w:lineRule="auto"/>
    </w:pPr>
  </w:style>
  <w:style w:type="paragraph" w:customStyle="1" w:styleId="HeaderFooter">
    <w:name w:val="Header &amp; Footer"/>
    <w:next w:val="ExecutiveSummarytext"/>
    <w:qFormat/>
    <w:rsid w:val="00635F20"/>
    <w:pPr>
      <w:spacing w:after="200" w:line="276" w:lineRule="auto"/>
    </w:pPr>
  </w:style>
  <w:style w:type="paragraph" w:customStyle="1" w:styleId="NoteLevel11">
    <w:name w:val="Note Level 11"/>
    <w:basedOn w:val="Normal"/>
    <w:next w:val="HeaderFooter"/>
    <w:uiPriority w:val="99"/>
    <w:qFormat/>
    <w:rsid w:val="00635F20"/>
    <w:pPr>
      <w:spacing w:after="0" w:line="240" w:lineRule="auto"/>
    </w:pPr>
  </w:style>
  <w:style w:type="paragraph" w:customStyle="1" w:styleId="CardTextUnderlined">
    <w:name w:val="Card Text Underlined"/>
    <w:basedOn w:val="Normal"/>
    <w:next w:val="NormalUnderline"/>
    <w:qFormat/>
    <w:rsid w:val="00635F20"/>
    <w:pPr>
      <w:spacing w:after="0" w:line="240" w:lineRule="auto"/>
    </w:pPr>
  </w:style>
  <w:style w:type="paragraph" w:customStyle="1" w:styleId="ReallySamllText">
    <w:name w:val="ReallySamllText"/>
    <w:basedOn w:val="Normal"/>
    <w:next w:val="CardTextUnderlined"/>
    <w:autoRedefine/>
    <w:qFormat/>
    <w:rsid w:val="00635F20"/>
    <w:pPr>
      <w:spacing w:after="0" w:line="240" w:lineRule="auto"/>
    </w:pPr>
  </w:style>
  <w:style w:type="paragraph" w:customStyle="1" w:styleId="HeaderDebate">
    <w:name w:val="Header Debate"/>
    <w:basedOn w:val="Normal"/>
    <w:next w:val="byline1"/>
    <w:qFormat/>
    <w:rsid w:val="00635F20"/>
    <w:pPr>
      <w:spacing w:after="0" w:line="240" w:lineRule="auto"/>
    </w:pPr>
  </w:style>
  <w:style w:type="paragraph" w:customStyle="1" w:styleId="Card6pt">
    <w:name w:val="Card 6pt"/>
    <w:basedOn w:val="Normal"/>
    <w:next w:val="HeaderDebate"/>
    <w:qFormat/>
    <w:rsid w:val="00635F20"/>
    <w:pPr>
      <w:spacing w:after="0" w:line="240" w:lineRule="auto"/>
    </w:pPr>
  </w:style>
  <w:style w:type="paragraph" w:customStyle="1" w:styleId="CardTagCharChar">
    <w:name w:val="Card Tag Char Char"/>
    <w:basedOn w:val="Normal"/>
    <w:next w:val="NoteLevel31"/>
    <w:qFormat/>
    <w:rsid w:val="00635F20"/>
    <w:pPr>
      <w:spacing w:after="0" w:line="240" w:lineRule="auto"/>
    </w:pPr>
  </w:style>
  <w:style w:type="paragraph" w:customStyle="1" w:styleId="fixed">
    <w:name w:val="fixed"/>
    <w:basedOn w:val="Normal"/>
    <w:next w:val="NoteLevel41"/>
    <w:qFormat/>
    <w:rsid w:val="00635F20"/>
    <w:pPr>
      <w:spacing w:after="0" w:line="240" w:lineRule="auto"/>
    </w:pPr>
  </w:style>
  <w:style w:type="paragraph" w:customStyle="1" w:styleId="textonormal">
    <w:name w:val="textonormal"/>
    <w:basedOn w:val="Normal"/>
    <w:next w:val="NoteLevel51"/>
    <w:qFormat/>
    <w:rsid w:val="00635F20"/>
    <w:pPr>
      <w:spacing w:after="0" w:line="240" w:lineRule="auto"/>
    </w:pPr>
  </w:style>
  <w:style w:type="paragraph" w:customStyle="1" w:styleId="TagCiteChar1">
    <w:name w:val="Tag / Cite Char"/>
    <w:basedOn w:val="Normal"/>
    <w:next w:val="textonormal"/>
    <w:qFormat/>
    <w:rsid w:val="00635F20"/>
    <w:pPr>
      <w:spacing w:after="0" w:line="240" w:lineRule="auto"/>
    </w:pPr>
  </w:style>
  <w:style w:type="paragraph" w:customStyle="1" w:styleId="PageNumber2">
    <w:name w:val="Page Number2"/>
    <w:basedOn w:val="Normal"/>
    <w:next w:val="Normal"/>
    <w:qFormat/>
    <w:rsid w:val="00635F20"/>
    <w:pPr>
      <w:spacing w:after="0" w:line="240" w:lineRule="auto"/>
    </w:pPr>
  </w:style>
  <w:style w:type="paragraph" w:customStyle="1" w:styleId="ExecutiveSummarytext">
    <w:name w:val="Executive Summary text"/>
    <w:basedOn w:val="Normal"/>
    <w:next w:val="Normal"/>
    <w:qFormat/>
    <w:rsid w:val="00635F20"/>
    <w:pPr>
      <w:spacing w:after="0" w:line="240" w:lineRule="auto"/>
    </w:pPr>
  </w:style>
  <w:style w:type="paragraph" w:customStyle="1" w:styleId="CardTextSmall0">
    <w:name w:val="Card Text Small"/>
    <w:basedOn w:val="Normal"/>
    <w:qFormat/>
    <w:rsid w:val="00635F20"/>
    <w:pPr>
      <w:spacing w:after="0" w:line="240" w:lineRule="auto"/>
    </w:pPr>
  </w:style>
  <w:style w:type="paragraph" w:customStyle="1" w:styleId="NormalUnderline">
    <w:name w:val="Normal Underline"/>
    <w:basedOn w:val="Normal"/>
    <w:next w:val="NoteLevel91"/>
    <w:qFormat/>
    <w:rsid w:val="00635F20"/>
    <w:pPr>
      <w:spacing w:after="0" w:line="240" w:lineRule="auto"/>
    </w:pPr>
  </w:style>
  <w:style w:type="paragraph" w:customStyle="1" w:styleId="byline1">
    <w:name w:val="byline1"/>
    <w:basedOn w:val="Normal"/>
    <w:qFormat/>
    <w:rsid w:val="00635F20"/>
    <w:pPr>
      <w:spacing w:after="0" w:line="240" w:lineRule="auto"/>
    </w:pPr>
  </w:style>
  <w:style w:type="paragraph" w:customStyle="1" w:styleId="PlaceholderText1">
    <w:name w:val="Placeholder Text1"/>
    <w:basedOn w:val="Normal"/>
    <w:next w:val="ImportantText"/>
    <w:qFormat/>
    <w:rsid w:val="00635F20"/>
    <w:pPr>
      <w:spacing w:after="0" w:line="240" w:lineRule="auto"/>
    </w:pPr>
  </w:style>
  <w:style w:type="paragraph" w:customStyle="1" w:styleId="NormalWeb1">
    <w:name w:val="Normal (Web)1"/>
    <w:basedOn w:val="Normal"/>
    <w:next w:val="PlaceholderText1"/>
    <w:qFormat/>
    <w:rsid w:val="00635F20"/>
    <w:pPr>
      <w:spacing w:after="0" w:line="240" w:lineRule="auto"/>
    </w:pPr>
  </w:style>
  <w:style w:type="paragraph" w:customStyle="1" w:styleId="NoteLevel31">
    <w:name w:val="Note Level 31"/>
    <w:basedOn w:val="Normal"/>
    <w:qFormat/>
    <w:rsid w:val="00635F20"/>
    <w:pPr>
      <w:spacing w:after="0" w:line="240" w:lineRule="auto"/>
    </w:pPr>
  </w:style>
  <w:style w:type="paragraph" w:customStyle="1" w:styleId="NoteLevel41">
    <w:name w:val="Note Level 41"/>
    <w:basedOn w:val="Normal"/>
    <w:next w:val="StyleBodyText11ptBlackUnderline"/>
    <w:qFormat/>
    <w:rsid w:val="00635F20"/>
    <w:pPr>
      <w:spacing w:after="0" w:line="240" w:lineRule="auto"/>
    </w:pPr>
  </w:style>
  <w:style w:type="paragraph" w:customStyle="1" w:styleId="NoteLevel51">
    <w:name w:val="Note Level 51"/>
    <w:basedOn w:val="Normal"/>
    <w:qFormat/>
    <w:rsid w:val="00635F20"/>
    <w:pPr>
      <w:spacing w:after="0" w:line="240" w:lineRule="auto"/>
    </w:pPr>
  </w:style>
  <w:style w:type="paragraph" w:customStyle="1" w:styleId="NoteLevel61">
    <w:name w:val="Note Level 61"/>
    <w:basedOn w:val="Normal"/>
    <w:next w:val="StyleBodyText11ptBoldBlack"/>
    <w:qFormat/>
    <w:rsid w:val="00635F20"/>
    <w:pPr>
      <w:spacing w:after="0" w:line="240" w:lineRule="auto"/>
    </w:pPr>
  </w:style>
  <w:style w:type="paragraph" w:customStyle="1" w:styleId="Subtitle1">
    <w:name w:val="Subtitle1"/>
    <w:basedOn w:val="Normal"/>
    <w:next w:val="NoteLevel61"/>
    <w:qFormat/>
    <w:rsid w:val="00635F20"/>
    <w:pPr>
      <w:spacing w:after="0" w:line="240" w:lineRule="auto"/>
    </w:pPr>
  </w:style>
  <w:style w:type="paragraph" w:customStyle="1" w:styleId="NoteLevel91">
    <w:name w:val="Note Level 91"/>
    <w:basedOn w:val="Normal"/>
    <w:qFormat/>
    <w:rsid w:val="00635F20"/>
    <w:pPr>
      <w:spacing w:after="0" w:line="240" w:lineRule="auto"/>
    </w:pPr>
  </w:style>
  <w:style w:type="paragraph" w:customStyle="1" w:styleId="ImportantText">
    <w:name w:val="Important Text"/>
    <w:basedOn w:val="Normal"/>
    <w:next w:val="Normal"/>
    <w:qFormat/>
    <w:rsid w:val="00635F20"/>
    <w:pPr>
      <w:spacing w:after="0" w:line="240" w:lineRule="auto"/>
    </w:pPr>
  </w:style>
  <w:style w:type="paragraph" w:customStyle="1" w:styleId="StyleBodyText11ptBlackUnderline">
    <w:name w:val="Style Body Text + 11 pt Black Underline"/>
    <w:basedOn w:val="Normal"/>
    <w:next w:val="ListContents"/>
    <w:qFormat/>
    <w:rsid w:val="00635F20"/>
    <w:pPr>
      <w:spacing w:after="0" w:line="240" w:lineRule="auto"/>
    </w:pPr>
  </w:style>
  <w:style w:type="paragraph" w:customStyle="1" w:styleId="StyleBodyText11ptBoldBlack">
    <w:name w:val="Style Body Text + 11 pt Bold Black"/>
    <w:basedOn w:val="Normal"/>
    <w:next w:val="StyleListContents11ptCustomColorRGB353132Underline"/>
    <w:qFormat/>
    <w:rsid w:val="00635F20"/>
    <w:pPr>
      <w:spacing w:after="0" w:line="240" w:lineRule="auto"/>
    </w:pPr>
  </w:style>
  <w:style w:type="paragraph" w:customStyle="1" w:styleId="NoteLevel71">
    <w:name w:val="Note Level 71"/>
    <w:basedOn w:val="Normal"/>
    <w:qFormat/>
    <w:rsid w:val="00635F20"/>
    <w:pPr>
      <w:spacing w:after="0" w:line="240" w:lineRule="auto"/>
    </w:pPr>
  </w:style>
  <w:style w:type="paragraph" w:customStyle="1" w:styleId="StyletinyBold">
    <w:name w:val="Style tiny + Bold"/>
    <w:basedOn w:val="TagF3"/>
    <w:qFormat/>
    <w:rsid w:val="00635F20"/>
  </w:style>
  <w:style w:type="paragraph" w:customStyle="1" w:styleId="NoteLevel81">
    <w:name w:val="Note Level 81"/>
    <w:basedOn w:val="Normal"/>
    <w:next w:val="StyletinyBold"/>
    <w:qFormat/>
    <w:rsid w:val="00635F20"/>
    <w:pPr>
      <w:spacing w:after="0" w:line="240" w:lineRule="auto"/>
    </w:pPr>
  </w:style>
  <w:style w:type="paragraph" w:customStyle="1" w:styleId="ListContents">
    <w:name w:val="List Contents"/>
    <w:basedOn w:val="Normal"/>
    <w:next w:val="Ununderlined"/>
    <w:qFormat/>
    <w:rsid w:val="00635F20"/>
    <w:pPr>
      <w:spacing w:after="0" w:line="240" w:lineRule="auto"/>
    </w:pPr>
  </w:style>
  <w:style w:type="paragraph" w:customStyle="1" w:styleId="StyleListContents11ptCustomColorRGB353132Underline">
    <w:name w:val="Style List Contents + 11 pt Custom Color(RGB(353132)) Underline"/>
    <w:basedOn w:val="Ununderlined"/>
    <w:qFormat/>
    <w:rsid w:val="00635F20"/>
  </w:style>
  <w:style w:type="paragraph" w:customStyle="1" w:styleId="Unimportant">
    <w:name w:val="Unimportant"/>
    <w:basedOn w:val="Normal"/>
    <w:next w:val="DebateCite"/>
    <w:qFormat/>
    <w:rsid w:val="00635F20"/>
    <w:pPr>
      <w:spacing w:after="0" w:line="240" w:lineRule="auto"/>
    </w:pPr>
  </w:style>
  <w:style w:type="paragraph" w:customStyle="1" w:styleId="Normal2Bold">
    <w:name w:val="Normal2 + Bold"/>
    <w:basedOn w:val="Normal"/>
    <w:next w:val="Unimportant"/>
    <w:qFormat/>
    <w:rsid w:val="00635F20"/>
    <w:pPr>
      <w:spacing w:after="0" w:line="240" w:lineRule="auto"/>
    </w:pPr>
  </w:style>
  <w:style w:type="paragraph" w:customStyle="1" w:styleId="Ununderlined">
    <w:name w:val="Ununderlined"/>
    <w:basedOn w:val="Normal"/>
    <w:next w:val="PreformattedText"/>
    <w:qFormat/>
    <w:rsid w:val="00635F20"/>
    <w:pPr>
      <w:spacing w:after="0" w:line="240" w:lineRule="auto"/>
    </w:pPr>
  </w:style>
  <w:style w:type="paragraph" w:customStyle="1" w:styleId="StyleCards12ptThickunderline">
    <w:name w:val="Style Cards + 12 pt Thick underline"/>
    <w:basedOn w:val="Normal"/>
    <w:qFormat/>
    <w:rsid w:val="00635F20"/>
    <w:pPr>
      <w:spacing w:after="0" w:line="240" w:lineRule="auto"/>
    </w:pPr>
  </w:style>
  <w:style w:type="paragraph" w:customStyle="1" w:styleId="DebateCite">
    <w:name w:val="Debate Cite"/>
    <w:basedOn w:val="Normal"/>
    <w:next w:val="Normaltag"/>
    <w:autoRedefine/>
    <w:qFormat/>
    <w:rsid w:val="00635F20"/>
    <w:pPr>
      <w:spacing w:after="0" w:line="240" w:lineRule="auto"/>
    </w:pPr>
  </w:style>
  <w:style w:type="paragraph" w:customStyle="1" w:styleId="PreformattedText">
    <w:name w:val="Preformatted Text"/>
    <w:basedOn w:val="Normal"/>
    <w:next w:val="Cardnon-underlined"/>
    <w:qFormat/>
    <w:rsid w:val="00635F20"/>
    <w:pPr>
      <w:spacing w:after="0" w:line="240" w:lineRule="auto"/>
    </w:pPr>
  </w:style>
  <w:style w:type="paragraph" w:customStyle="1" w:styleId="StyleHeading1Justified">
    <w:name w:val="Style Heading 1 + Justified"/>
    <w:basedOn w:val="Normal"/>
    <w:next w:val="Normal"/>
    <w:qFormat/>
    <w:rsid w:val="00635F20"/>
    <w:pPr>
      <w:spacing w:after="0" w:line="240" w:lineRule="auto"/>
    </w:pPr>
  </w:style>
  <w:style w:type="paragraph" w:customStyle="1" w:styleId="textunderline0">
    <w:name w:val="text underline"/>
    <w:basedOn w:val="Normal"/>
    <w:next w:val="Heading4Cite"/>
    <w:autoRedefine/>
    <w:qFormat/>
    <w:rsid w:val="00635F20"/>
    <w:pPr>
      <w:spacing w:after="0" w:line="240" w:lineRule="auto"/>
    </w:pPr>
  </w:style>
  <w:style w:type="paragraph" w:customStyle="1" w:styleId="DebateTag">
    <w:name w:val="Debate Tag"/>
    <w:basedOn w:val="Normal"/>
    <w:autoRedefine/>
    <w:qFormat/>
    <w:rsid w:val="00635F20"/>
    <w:pPr>
      <w:spacing w:after="0" w:line="240" w:lineRule="auto"/>
    </w:pPr>
  </w:style>
  <w:style w:type="paragraph" w:customStyle="1" w:styleId="BlockTitle4">
    <w:name w:val="%Block Title"/>
    <w:basedOn w:val="Heading1"/>
    <w:next w:val="PageNumber4"/>
    <w:qFormat/>
    <w:rsid w:val="00635F20"/>
    <w:pPr>
      <w:spacing w:before="480" w:line="240" w:lineRule="auto"/>
    </w:pPr>
  </w:style>
  <w:style w:type="paragraph" w:customStyle="1" w:styleId="MaggieTag">
    <w:name w:val="MaggieTag"/>
    <w:basedOn w:val="Heading2"/>
    <w:next w:val="BlockTitle4"/>
    <w:qFormat/>
    <w:rsid w:val="00635F20"/>
    <w:pPr>
      <w:spacing w:before="480" w:line="240" w:lineRule="auto"/>
    </w:pPr>
  </w:style>
  <w:style w:type="paragraph" w:customStyle="1" w:styleId="DottedUnderline">
    <w:name w:val="DottedUnderline"/>
    <w:basedOn w:val="Normal"/>
    <w:qFormat/>
    <w:rsid w:val="00635F20"/>
    <w:pPr>
      <w:spacing w:after="0" w:line="240" w:lineRule="auto"/>
    </w:pPr>
  </w:style>
  <w:style w:type="paragraph" w:customStyle="1" w:styleId="4">
    <w:name w:val="4"/>
    <w:basedOn w:val="Normal"/>
    <w:next w:val="DottedUnderline"/>
    <w:qFormat/>
    <w:rsid w:val="00635F20"/>
    <w:pPr>
      <w:spacing w:after="0" w:line="240" w:lineRule="auto"/>
    </w:pPr>
  </w:style>
  <w:style w:type="paragraph" w:customStyle="1" w:styleId="PageNumber4">
    <w:name w:val="Page Number4"/>
    <w:basedOn w:val="Normal"/>
    <w:next w:val="Normal"/>
    <w:qFormat/>
    <w:rsid w:val="00635F20"/>
    <w:pPr>
      <w:spacing w:after="0" w:line="240" w:lineRule="auto"/>
    </w:pPr>
  </w:style>
  <w:style w:type="character" w:customStyle="1" w:styleId="CARDChar">
    <w:name w:val="CARD Char"/>
    <w:link w:val="CARD2"/>
    <w:locked/>
    <w:rsid w:val="00635F20"/>
    <w:rPr>
      <w:rFonts w:ascii="Calibri" w:hAnsi="Calibri" w:cs="Calibri"/>
      <w:sz w:val="16"/>
    </w:rPr>
  </w:style>
  <w:style w:type="paragraph" w:customStyle="1" w:styleId="PageNumber5">
    <w:name w:val="Page Number5"/>
    <w:basedOn w:val="Normal"/>
    <w:next w:val="Normal"/>
    <w:qFormat/>
    <w:rsid w:val="00635F20"/>
    <w:pPr>
      <w:spacing w:after="0" w:line="240" w:lineRule="auto"/>
    </w:pPr>
  </w:style>
  <w:style w:type="paragraph" w:customStyle="1" w:styleId="CARD2">
    <w:name w:val="CARD"/>
    <w:basedOn w:val="Normal"/>
    <w:next w:val="PageNumber5"/>
    <w:link w:val="CARDChar"/>
    <w:qFormat/>
    <w:rsid w:val="00635F20"/>
    <w:pPr>
      <w:spacing w:after="0" w:line="240" w:lineRule="auto"/>
    </w:pPr>
    <w:rPr>
      <w:sz w:val="16"/>
    </w:rPr>
  </w:style>
  <w:style w:type="character" w:customStyle="1" w:styleId="HiddenBlockHeaderChar">
    <w:name w:val="Hidden Block Header Char"/>
    <w:link w:val="HiddenBlockHeader"/>
    <w:locked/>
    <w:rsid w:val="00635F20"/>
    <w:rPr>
      <w:rFonts w:ascii="Calibri" w:hAnsi="Calibri" w:cs="Calibri"/>
      <w:sz w:val="16"/>
    </w:rPr>
  </w:style>
  <w:style w:type="paragraph" w:customStyle="1" w:styleId="HiddenBlockHeader">
    <w:name w:val="Hidden Block Header"/>
    <w:basedOn w:val="Normal"/>
    <w:next w:val="Cardtext0"/>
    <w:link w:val="HiddenBlockHeaderChar"/>
    <w:qFormat/>
    <w:rsid w:val="00635F20"/>
    <w:pPr>
      <w:spacing w:after="0" w:line="240" w:lineRule="auto"/>
    </w:pPr>
    <w:rPr>
      <w:sz w:val="16"/>
    </w:rPr>
  </w:style>
  <w:style w:type="paragraph" w:customStyle="1" w:styleId="ThickUnderline">
    <w:name w:val="ThickUnderline"/>
    <w:qFormat/>
    <w:rsid w:val="00635F20"/>
    <w:pPr>
      <w:spacing w:after="200" w:line="276" w:lineRule="auto"/>
    </w:pPr>
  </w:style>
  <w:style w:type="character" w:customStyle="1" w:styleId="AAAcardChar">
    <w:name w:val="AAAcard Char"/>
    <w:link w:val="AAAcard"/>
    <w:locked/>
    <w:rsid w:val="00635F20"/>
    <w:rPr>
      <w:rFonts w:ascii="Calibri" w:hAnsi="Calibri" w:cs="Calibri"/>
      <w:sz w:val="16"/>
    </w:rPr>
  </w:style>
  <w:style w:type="paragraph" w:customStyle="1" w:styleId="citeunread">
    <w:name w:val="cite unread"/>
    <w:basedOn w:val="Normal"/>
    <w:next w:val="StyleStyle16pt"/>
    <w:qFormat/>
    <w:rsid w:val="00635F20"/>
    <w:pPr>
      <w:spacing w:after="0" w:line="240" w:lineRule="auto"/>
    </w:pPr>
  </w:style>
  <w:style w:type="paragraph" w:customStyle="1" w:styleId="AAAcard">
    <w:name w:val="AAAcard"/>
    <w:basedOn w:val="Normal"/>
    <w:next w:val="citeunread"/>
    <w:link w:val="AAAcardChar"/>
    <w:qFormat/>
    <w:rsid w:val="00635F20"/>
    <w:pPr>
      <w:spacing w:after="0" w:line="240" w:lineRule="auto"/>
    </w:pPr>
    <w:rPr>
      <w:sz w:val="16"/>
    </w:rPr>
  </w:style>
  <w:style w:type="paragraph" w:customStyle="1" w:styleId="read">
    <w:name w:val="read"/>
    <w:basedOn w:val="Normal"/>
    <w:next w:val="Normal"/>
    <w:qFormat/>
    <w:rsid w:val="00635F20"/>
    <w:pPr>
      <w:spacing w:after="0" w:line="240" w:lineRule="auto"/>
    </w:pPr>
  </w:style>
  <w:style w:type="paragraph" w:customStyle="1" w:styleId="Card-Underline">
    <w:name w:val="Card-Underline"/>
    <w:basedOn w:val="Normal"/>
    <w:next w:val="read"/>
    <w:qFormat/>
    <w:rsid w:val="00635F20"/>
    <w:pPr>
      <w:spacing w:after="0" w:line="240" w:lineRule="auto"/>
    </w:pPr>
  </w:style>
  <w:style w:type="paragraph" w:customStyle="1" w:styleId="PageNumber3">
    <w:name w:val="Page Number3"/>
    <w:basedOn w:val="Normal"/>
    <w:next w:val="Normal"/>
    <w:qFormat/>
    <w:rsid w:val="00635F20"/>
    <w:pPr>
      <w:spacing w:after="0" w:line="240" w:lineRule="auto"/>
    </w:pPr>
  </w:style>
  <w:style w:type="paragraph" w:customStyle="1" w:styleId="smalltext1">
    <w:name w:val="small text1"/>
    <w:basedOn w:val="Normal"/>
    <w:next w:val="Normal"/>
    <w:uiPriority w:val="4"/>
    <w:qFormat/>
    <w:rsid w:val="00635F20"/>
    <w:pPr>
      <w:spacing w:after="0" w:line="240" w:lineRule="auto"/>
    </w:pPr>
  </w:style>
  <w:style w:type="paragraph" w:customStyle="1" w:styleId="StyleStyle16pt">
    <w:name w:val="Style Style1 + 6 pt"/>
    <w:basedOn w:val="Normal"/>
    <w:qFormat/>
    <w:rsid w:val="00635F20"/>
    <w:pPr>
      <w:spacing w:after="0" w:line="240" w:lineRule="auto"/>
    </w:pPr>
  </w:style>
  <w:style w:type="paragraph" w:customStyle="1" w:styleId="CiteReal">
    <w:name w:val="Cite Real"/>
    <w:basedOn w:val="Normal"/>
    <w:next w:val="Normal"/>
    <w:qFormat/>
    <w:rsid w:val="00635F20"/>
    <w:pPr>
      <w:spacing w:after="0" w:line="240" w:lineRule="auto"/>
    </w:pPr>
  </w:style>
  <w:style w:type="paragraph" w:customStyle="1" w:styleId="PageNumber6">
    <w:name w:val="Page Number6"/>
    <w:basedOn w:val="Normal"/>
    <w:next w:val="Normal"/>
    <w:qFormat/>
    <w:rsid w:val="00635F20"/>
    <w:pPr>
      <w:spacing w:after="0" w:line="240" w:lineRule="auto"/>
    </w:pPr>
  </w:style>
  <w:style w:type="paragraph" w:customStyle="1" w:styleId="Subtitle2">
    <w:name w:val="Subtitle2"/>
    <w:basedOn w:val="Normal"/>
    <w:qFormat/>
    <w:rsid w:val="00635F20"/>
    <w:pPr>
      <w:spacing w:after="0" w:line="240" w:lineRule="auto"/>
    </w:pPr>
  </w:style>
  <w:style w:type="paragraph" w:customStyle="1" w:styleId="lastupdated">
    <w:name w:val="lastupdated"/>
    <w:basedOn w:val="Normal"/>
    <w:next w:val="Subtitle2"/>
    <w:qFormat/>
    <w:rsid w:val="00635F20"/>
    <w:pPr>
      <w:spacing w:after="0" w:line="240" w:lineRule="auto"/>
    </w:pPr>
  </w:style>
  <w:style w:type="paragraph" w:customStyle="1" w:styleId="bodyintro">
    <w:name w:val="bodyintro"/>
    <w:basedOn w:val="Normal"/>
    <w:uiPriority w:val="99"/>
    <w:qFormat/>
    <w:rsid w:val="00635F20"/>
    <w:pPr>
      <w:spacing w:after="0" w:line="240" w:lineRule="auto"/>
    </w:pPr>
  </w:style>
  <w:style w:type="paragraph" w:customStyle="1" w:styleId="hn-byline">
    <w:name w:val="hn-byline"/>
    <w:basedOn w:val="Normal"/>
    <w:next w:val="bodyintro"/>
    <w:qFormat/>
    <w:rsid w:val="00635F20"/>
    <w:pPr>
      <w:spacing w:after="0" w:line="240" w:lineRule="auto"/>
    </w:pPr>
  </w:style>
  <w:style w:type="paragraph" w:customStyle="1" w:styleId="indent">
    <w:name w:val="indent"/>
    <w:basedOn w:val="Normal"/>
    <w:qFormat/>
    <w:rsid w:val="00635F20"/>
    <w:pPr>
      <w:spacing w:after="0" w:line="240" w:lineRule="auto"/>
    </w:pPr>
  </w:style>
  <w:style w:type="paragraph" w:customStyle="1" w:styleId="articleinfo">
    <w:name w:val="articleinfo"/>
    <w:basedOn w:val="Normal"/>
    <w:next w:val="indent"/>
    <w:qFormat/>
    <w:rsid w:val="00635F20"/>
    <w:pPr>
      <w:spacing w:after="0" w:line="240" w:lineRule="auto"/>
    </w:pPr>
  </w:style>
  <w:style w:type="paragraph" w:customStyle="1" w:styleId="PageNumber7">
    <w:name w:val="Page Number7"/>
    <w:basedOn w:val="Normal"/>
    <w:next w:val="Normal"/>
    <w:qFormat/>
    <w:rsid w:val="00635F20"/>
    <w:pPr>
      <w:spacing w:after="0" w:line="240" w:lineRule="auto"/>
    </w:pPr>
  </w:style>
  <w:style w:type="paragraph" w:customStyle="1" w:styleId="OmniPage4">
    <w:name w:val="OmniPage #4"/>
    <w:basedOn w:val="Normal"/>
    <w:qFormat/>
    <w:rsid w:val="00635F20"/>
    <w:pPr>
      <w:spacing w:after="0" w:line="240" w:lineRule="auto"/>
    </w:pPr>
  </w:style>
  <w:style w:type="paragraph" w:customStyle="1" w:styleId="OmniPage10">
    <w:name w:val="OmniPage #10"/>
    <w:basedOn w:val="Normal"/>
    <w:qFormat/>
    <w:rsid w:val="00635F20"/>
    <w:pPr>
      <w:spacing w:after="0" w:line="240" w:lineRule="auto"/>
    </w:pPr>
  </w:style>
  <w:style w:type="paragraph" w:customStyle="1" w:styleId="PageNumber8">
    <w:name w:val="Page Number8"/>
    <w:basedOn w:val="Normal"/>
    <w:next w:val="Normal"/>
    <w:uiPriority w:val="99"/>
    <w:qFormat/>
    <w:rsid w:val="00635F20"/>
    <w:pPr>
      <w:spacing w:after="0" w:line="240" w:lineRule="auto"/>
    </w:pPr>
  </w:style>
  <w:style w:type="paragraph" w:customStyle="1" w:styleId="center">
    <w:name w:val="center"/>
    <w:basedOn w:val="Normal"/>
    <w:qFormat/>
    <w:rsid w:val="00635F20"/>
    <w:pPr>
      <w:spacing w:after="0" w:line="240" w:lineRule="auto"/>
    </w:pPr>
  </w:style>
  <w:style w:type="character" w:customStyle="1" w:styleId="Style5Char">
    <w:name w:val="Style5 Char"/>
    <w:link w:val="Style5"/>
    <w:uiPriority w:val="4"/>
    <w:locked/>
    <w:rsid w:val="00635F20"/>
    <w:rPr>
      <w:rFonts w:ascii="Times New Roman" w:eastAsia="Times New Roman" w:hAnsi="Times New Roman" w:cs="Times New Roman"/>
      <w:sz w:val="16"/>
    </w:rPr>
  </w:style>
  <w:style w:type="paragraph" w:customStyle="1" w:styleId="Style5">
    <w:name w:val="Style5"/>
    <w:basedOn w:val="Normal"/>
    <w:link w:val="Style5Char"/>
    <w:uiPriority w:val="4"/>
    <w:qFormat/>
    <w:rsid w:val="00635F20"/>
    <w:pPr>
      <w:spacing w:after="0" w:line="240" w:lineRule="auto"/>
      <w:ind w:left="432" w:right="432"/>
      <w:jc w:val="both"/>
    </w:pPr>
    <w:rPr>
      <w:rFonts w:ascii="Times New Roman" w:eastAsia="Times New Roman" w:hAnsi="Times New Roman" w:cs="Times New Roman"/>
      <w:sz w:val="16"/>
    </w:rPr>
  </w:style>
  <w:style w:type="character" w:customStyle="1" w:styleId="Style10Char">
    <w:name w:val="Style10 Char"/>
    <w:link w:val="Style100"/>
    <w:locked/>
    <w:rsid w:val="00635F20"/>
    <w:rPr>
      <w:rFonts w:ascii="Times New Roman" w:eastAsia="Times New Roman" w:hAnsi="Times New Roman" w:cs="Times New Roman"/>
      <w:b/>
    </w:rPr>
  </w:style>
  <w:style w:type="paragraph" w:customStyle="1" w:styleId="Style100">
    <w:name w:val="Style10"/>
    <w:basedOn w:val="Normal"/>
    <w:link w:val="Style10Char"/>
    <w:qFormat/>
    <w:rsid w:val="00635F20"/>
    <w:pPr>
      <w:spacing w:after="0" w:line="240" w:lineRule="auto"/>
      <w:ind w:right="432"/>
    </w:pPr>
    <w:rPr>
      <w:rFonts w:ascii="Times New Roman" w:eastAsia="Times New Roman" w:hAnsi="Times New Roman" w:cs="Times New Roman"/>
      <w:b/>
    </w:rPr>
  </w:style>
  <w:style w:type="character" w:customStyle="1" w:styleId="UnderlinedEvChar">
    <w:name w:val="Underlined Ev Char"/>
    <w:basedOn w:val="DefaultParagraphFont"/>
    <w:link w:val="UnderlinedEv"/>
    <w:locked/>
    <w:rsid w:val="00635F20"/>
    <w:rPr>
      <w:rFonts w:ascii="Garamond" w:eastAsia="Calibri" w:hAnsi="Garamond" w:cs="Times New Roman"/>
      <w:sz w:val="16"/>
      <w:szCs w:val="20"/>
      <w:u w:val="single"/>
    </w:rPr>
  </w:style>
  <w:style w:type="paragraph" w:customStyle="1" w:styleId="UnderlinedEv">
    <w:name w:val="Underlined Ev"/>
    <w:basedOn w:val="Normal"/>
    <w:next w:val="Normal"/>
    <w:link w:val="UnderlinedEvChar"/>
    <w:qFormat/>
    <w:rsid w:val="00635F20"/>
    <w:pPr>
      <w:spacing w:after="0" w:line="240" w:lineRule="auto"/>
    </w:pPr>
    <w:rPr>
      <w:rFonts w:ascii="Garamond" w:eastAsia="Calibri" w:hAnsi="Garamond" w:cs="Times New Roman"/>
      <w:sz w:val="16"/>
      <w:szCs w:val="20"/>
      <w:u w:val="single"/>
    </w:rPr>
  </w:style>
  <w:style w:type="character" w:customStyle="1" w:styleId="Bodytext1">
    <w:name w:val="Body text_"/>
    <w:basedOn w:val="DefaultParagraphFont"/>
    <w:link w:val="BodyText20"/>
    <w:locked/>
    <w:rsid w:val="00635F20"/>
    <w:rPr>
      <w:shd w:val="clear" w:color="auto" w:fill="FFFFFF"/>
    </w:rPr>
  </w:style>
  <w:style w:type="paragraph" w:customStyle="1" w:styleId="BodyText20">
    <w:name w:val="Body Text2"/>
    <w:basedOn w:val="Normal"/>
    <w:link w:val="Bodytext1"/>
    <w:qFormat/>
    <w:rsid w:val="00635F20"/>
    <w:pPr>
      <w:shd w:val="clear" w:color="auto" w:fill="FFFFFF"/>
      <w:spacing w:before="180" w:after="240" w:line="259" w:lineRule="exact"/>
      <w:jc w:val="both"/>
    </w:pPr>
    <w:rPr>
      <w:rFonts w:asciiTheme="minorHAnsi" w:hAnsiTheme="minorHAnsi" w:cstheme="minorBidi"/>
    </w:rPr>
  </w:style>
  <w:style w:type="paragraph" w:customStyle="1" w:styleId="Quote20">
    <w:name w:val="Quote2"/>
    <w:basedOn w:val="Default"/>
    <w:next w:val="Default"/>
    <w:qFormat/>
    <w:rsid w:val="00635F20"/>
    <w:rPr>
      <w:rFonts w:eastAsia="Calibri"/>
      <w:color w:val="auto"/>
      <w:szCs w:val="22"/>
    </w:rPr>
  </w:style>
  <w:style w:type="paragraph" w:customStyle="1" w:styleId="StyleCardsGeorgia12ptBoldThickunderlineBorderSin">
    <w:name w:val="Style Cards + Georgia 12 pt Bold Thick underline Border: : (Sin..."/>
    <w:basedOn w:val="Normal"/>
    <w:qFormat/>
    <w:rsid w:val="00635F20"/>
    <w:pPr>
      <w:pBdr>
        <w:top w:val="single" w:sz="4" w:space="0" w:color="auto"/>
        <w:left w:val="single" w:sz="4" w:space="0" w:color="auto"/>
        <w:bottom w:val="single" w:sz="4" w:space="0" w:color="auto"/>
        <w:right w:val="single" w:sz="4" w:space="0" w:color="auto"/>
      </w:pBdr>
      <w:autoSpaceDE w:val="0"/>
      <w:autoSpaceDN w:val="0"/>
      <w:adjustRightInd w:val="0"/>
      <w:spacing w:after="0" w:line="240" w:lineRule="auto"/>
      <w:ind w:left="432" w:right="432"/>
      <w:jc w:val="both"/>
    </w:pPr>
    <w:rPr>
      <w:b/>
      <w:bCs/>
      <w:sz w:val="24"/>
      <w:szCs w:val="20"/>
      <w:u w:val="single"/>
    </w:rPr>
  </w:style>
  <w:style w:type="paragraph" w:customStyle="1" w:styleId="StyleCardsGeorgia">
    <w:name w:val="Style Cards + Georgia"/>
    <w:basedOn w:val="Normal"/>
    <w:qFormat/>
    <w:rsid w:val="00635F20"/>
    <w:pPr>
      <w:autoSpaceDE w:val="0"/>
      <w:autoSpaceDN w:val="0"/>
      <w:adjustRightInd w:val="0"/>
      <w:spacing w:after="0" w:line="240" w:lineRule="auto"/>
      <w:ind w:left="432" w:right="432"/>
    </w:pPr>
    <w:rPr>
      <w:szCs w:val="20"/>
    </w:rPr>
  </w:style>
  <w:style w:type="paragraph" w:customStyle="1" w:styleId="StyleunderlinedLatinGeorgiaBoldThickunderlineBorder">
    <w:name w:val="Style underlined + (Latin) Georgia Bold Thick underline Border: ..."/>
    <w:qFormat/>
    <w:rsid w:val="00635F20"/>
    <w:pPr>
      <w:pBdr>
        <w:top w:val="single" w:sz="4" w:space="0" w:color="auto"/>
        <w:left w:val="single" w:sz="4" w:space="0" w:color="auto"/>
        <w:bottom w:val="single" w:sz="4" w:space="0" w:color="auto"/>
        <w:right w:val="single" w:sz="4" w:space="0" w:color="auto"/>
      </w:pBdr>
      <w:spacing w:after="200" w:line="276" w:lineRule="auto"/>
      <w:contextualSpacing/>
    </w:pPr>
    <w:rPr>
      <w:rFonts w:eastAsia="Malgun Gothic"/>
      <w:b/>
      <w:bCs/>
      <w:sz w:val="24"/>
      <w:u w:val="single"/>
    </w:rPr>
  </w:style>
  <w:style w:type="paragraph" w:customStyle="1" w:styleId="StyleunderlinedLatinGeorgiaThickunderline">
    <w:name w:val="Style underlined + (Latin) Georgia Thick underline"/>
    <w:qFormat/>
    <w:rsid w:val="00635F20"/>
    <w:pPr>
      <w:spacing w:after="200" w:line="276" w:lineRule="auto"/>
      <w:contextualSpacing/>
    </w:pPr>
    <w:rPr>
      <w:rFonts w:eastAsia="Malgun Gothic"/>
      <w:sz w:val="24"/>
      <w:u w:val="single"/>
    </w:rPr>
  </w:style>
  <w:style w:type="paragraph" w:customStyle="1" w:styleId="txttitle">
    <w:name w:val="txttitle"/>
    <w:basedOn w:val="Normal"/>
    <w:qFormat/>
    <w:rsid w:val="00635F20"/>
    <w:pPr>
      <w:spacing w:before="100" w:beforeAutospacing="1" w:after="100" w:afterAutospacing="1" w:line="240" w:lineRule="auto"/>
    </w:pPr>
    <w:rPr>
      <w:rFonts w:ascii="Times New Roman" w:hAnsi="Times New Roman"/>
      <w:sz w:val="24"/>
    </w:rPr>
  </w:style>
  <w:style w:type="paragraph" w:customStyle="1" w:styleId="SmallCards">
    <w:name w:val="Small Cards"/>
    <w:basedOn w:val="Normal"/>
    <w:autoRedefine/>
    <w:qFormat/>
    <w:rsid w:val="00635F20"/>
    <w:pPr>
      <w:spacing w:after="0" w:line="240" w:lineRule="auto"/>
    </w:pPr>
    <w:rPr>
      <w:rFonts w:ascii="Times New Roman" w:eastAsia="Times New Roman" w:hAnsi="Times New Roman" w:cs="Times New Roman"/>
      <w:szCs w:val="20"/>
    </w:rPr>
  </w:style>
  <w:style w:type="paragraph" w:customStyle="1" w:styleId="pagetools">
    <w:name w:val="pagetools"/>
    <w:basedOn w:val="Normal"/>
    <w:qFormat/>
    <w:rsid w:val="00635F20"/>
    <w:pPr>
      <w:spacing w:before="100" w:beforeAutospacing="1" w:after="100" w:afterAutospacing="1" w:line="240" w:lineRule="auto"/>
    </w:pPr>
    <w:rPr>
      <w:rFonts w:ascii="Times New Roman" w:eastAsia="Times New Roman" w:hAnsi="Times New Roman"/>
      <w:sz w:val="24"/>
    </w:rPr>
  </w:style>
  <w:style w:type="paragraph" w:customStyle="1" w:styleId="C-Text">
    <w:name w:val="C-Text"/>
    <w:basedOn w:val="Normal"/>
    <w:qFormat/>
    <w:rsid w:val="00635F20"/>
    <w:pPr>
      <w:tabs>
        <w:tab w:val="num" w:pos="720"/>
      </w:tabs>
      <w:spacing w:after="0" w:line="240" w:lineRule="auto"/>
      <w:ind w:left="720" w:hanging="360"/>
    </w:pPr>
    <w:rPr>
      <w:rFonts w:ascii="Garamond" w:hAnsi="Garamond"/>
      <w:sz w:val="24"/>
    </w:rPr>
  </w:style>
  <w:style w:type="paragraph" w:customStyle="1" w:styleId="times">
    <w:name w:val="times"/>
    <w:basedOn w:val="Normal"/>
    <w:qFormat/>
    <w:rsid w:val="00635F20"/>
    <w:pPr>
      <w:spacing w:before="100" w:beforeAutospacing="1" w:after="100" w:afterAutospacing="1" w:line="240" w:lineRule="auto"/>
    </w:pPr>
    <w:rPr>
      <w:sz w:val="24"/>
    </w:rPr>
  </w:style>
  <w:style w:type="paragraph" w:customStyle="1" w:styleId="ecmsonormal">
    <w:name w:val="ec_msonormal"/>
    <w:basedOn w:val="Normal"/>
    <w:qFormat/>
    <w:rsid w:val="00635F20"/>
    <w:pPr>
      <w:shd w:val="clear" w:color="auto" w:fill="FFFFFF"/>
      <w:spacing w:before="100" w:beforeAutospacing="1" w:after="100" w:afterAutospacing="1" w:line="240" w:lineRule="auto"/>
    </w:pPr>
    <w:rPr>
      <w:rFonts w:ascii="Verdana" w:hAnsi="Verdana"/>
    </w:rPr>
  </w:style>
  <w:style w:type="paragraph" w:customStyle="1" w:styleId="u-intro">
    <w:name w:val="u-intro"/>
    <w:basedOn w:val="Normal"/>
    <w:qFormat/>
    <w:rsid w:val="00635F20"/>
    <w:pPr>
      <w:spacing w:before="100" w:beforeAutospacing="1" w:after="100" w:afterAutospacing="1" w:line="240" w:lineRule="auto"/>
    </w:pPr>
    <w:rPr>
      <w:sz w:val="24"/>
    </w:rPr>
  </w:style>
  <w:style w:type="paragraph" w:customStyle="1" w:styleId="TagCiteShells">
    <w:name w:val="Tag/Cite/Shells"/>
    <w:basedOn w:val="Normal"/>
    <w:qFormat/>
    <w:rsid w:val="00635F20"/>
    <w:pPr>
      <w:spacing w:after="0" w:line="240" w:lineRule="auto"/>
    </w:pPr>
    <w:rPr>
      <w:b/>
    </w:rPr>
  </w:style>
  <w:style w:type="paragraph" w:customStyle="1" w:styleId="DefinitionTerm">
    <w:name w:val="Definition Term"/>
    <w:basedOn w:val="Normal"/>
    <w:next w:val="Normal"/>
    <w:qFormat/>
    <w:rsid w:val="00635F20"/>
    <w:pPr>
      <w:snapToGrid w:val="0"/>
      <w:spacing w:after="0" w:line="240" w:lineRule="auto"/>
    </w:pPr>
    <w:rPr>
      <w:sz w:val="24"/>
    </w:rPr>
  </w:style>
  <w:style w:type="paragraph" w:customStyle="1" w:styleId="StyleHeading1Heading1Char1ALEXHeadingHeading1CharChar">
    <w:name w:val="Style Heading 1Heading 1 Char1ALEXHeadingHeading 1 CharChar + ..."/>
    <w:basedOn w:val="Heading1"/>
    <w:qFormat/>
    <w:rsid w:val="00635F20"/>
    <w:pPr>
      <w:spacing w:before="480" w:after="60" w:line="240" w:lineRule="auto"/>
    </w:pPr>
    <w:rPr>
      <w:rFonts w:eastAsia="SimSun" w:cs="Times New Roman"/>
      <w:caps/>
      <w:sz w:val="20"/>
      <w:lang w:eastAsia="zh-CN"/>
    </w:rPr>
  </w:style>
  <w:style w:type="paragraph" w:customStyle="1" w:styleId="UnderlinedEvidence">
    <w:name w:val="Underlined Evidence"/>
    <w:basedOn w:val="Normal"/>
    <w:autoRedefine/>
    <w:qFormat/>
    <w:rsid w:val="00635F20"/>
    <w:pPr>
      <w:spacing w:after="0" w:line="240" w:lineRule="auto"/>
    </w:pPr>
    <w:rPr>
      <w:rFonts w:ascii="Verdana" w:hAnsi="Verdana"/>
      <w:sz w:val="21"/>
      <w:szCs w:val="21"/>
      <w:u w:val="thick"/>
    </w:rPr>
  </w:style>
  <w:style w:type="paragraph" w:customStyle="1" w:styleId="Cite8">
    <w:name w:val="Cite8"/>
    <w:basedOn w:val="Normal"/>
    <w:autoRedefine/>
    <w:uiPriority w:val="99"/>
    <w:qFormat/>
    <w:rsid w:val="00635F20"/>
    <w:pPr>
      <w:spacing w:after="0" w:line="240" w:lineRule="auto"/>
    </w:pPr>
    <w:rPr>
      <w:rFonts w:ascii="Arial Narrow" w:eastAsia="Calibri" w:hAnsi="Arial Narrow"/>
    </w:rPr>
  </w:style>
  <w:style w:type="character" w:customStyle="1" w:styleId="StyleStyle49pt9Char">
    <w:name w:val="Style Style4 + 9 pt9 Char"/>
    <w:link w:val="StyleStyle49pt9"/>
    <w:locked/>
    <w:rsid w:val="00635F20"/>
    <w:rPr>
      <w:rFonts w:ascii="Arial Narrow" w:eastAsia="SimSun" w:hAnsi="Arial Narrow"/>
      <w:sz w:val="16"/>
      <w:u w:val="single"/>
      <w:lang w:eastAsia="zh-CN"/>
    </w:rPr>
  </w:style>
  <w:style w:type="paragraph" w:customStyle="1" w:styleId="StyleStyle49pt9">
    <w:name w:val="Style Style4 + 9 pt9"/>
    <w:basedOn w:val="Style4"/>
    <w:link w:val="StyleStyle49pt9Char"/>
    <w:qFormat/>
    <w:rsid w:val="00635F20"/>
    <w:pPr>
      <w:numPr>
        <w:numId w:val="0"/>
      </w:numPr>
    </w:pPr>
    <w:rPr>
      <w:rFonts w:eastAsia="SimSun"/>
      <w:lang w:eastAsia="zh-CN"/>
    </w:rPr>
  </w:style>
  <w:style w:type="paragraph" w:customStyle="1" w:styleId="2ndLevel-TAG">
    <w:name w:val="2nd Level - TAG"/>
    <w:basedOn w:val="Normal"/>
    <w:next w:val="Normal"/>
    <w:qFormat/>
    <w:rsid w:val="00635F20"/>
    <w:pPr>
      <w:spacing w:after="0" w:line="240" w:lineRule="auto"/>
    </w:pPr>
  </w:style>
  <w:style w:type="paragraph" w:customStyle="1" w:styleId="CM14">
    <w:name w:val="CM14"/>
    <w:basedOn w:val="Normal"/>
    <w:qFormat/>
    <w:rsid w:val="00635F20"/>
    <w:pPr>
      <w:spacing w:after="0" w:line="240" w:lineRule="auto"/>
    </w:pPr>
  </w:style>
  <w:style w:type="paragraph" w:customStyle="1" w:styleId="DebateBlocking">
    <w:name w:val="DebateBlocking"/>
    <w:basedOn w:val="Normal"/>
    <w:next w:val="Nothing"/>
    <w:uiPriority w:val="99"/>
    <w:qFormat/>
    <w:rsid w:val="00635F20"/>
    <w:pPr>
      <w:spacing w:after="0" w:line="240" w:lineRule="auto"/>
    </w:pPr>
  </w:style>
  <w:style w:type="paragraph" w:customStyle="1" w:styleId="Heading32">
    <w:name w:val="Heading 32"/>
    <w:aliases w:val="Block3,Char Char Char Char Char Char Char3,Char5,Tags v 22,3: Cite2,Char12,Underlines2,Heading 3 Char32,Block Writing2,Index Headers2,Bold Cite2,Text 72,Foldover2,Tag Char Char3,Cite 12,Read Char2"/>
    <w:basedOn w:val="Normal"/>
    <w:qFormat/>
    <w:rsid w:val="00635F20"/>
    <w:pPr>
      <w:spacing w:after="0" w:line="240" w:lineRule="auto"/>
    </w:pPr>
  </w:style>
  <w:style w:type="paragraph" w:customStyle="1" w:styleId="Heading31">
    <w:name w:val="Heading 31"/>
    <w:aliases w:val="Block2,Char4,Tags v 21,3: Cite1,Char11,Underlines1,Heading 3 Char31,Block Writing1,Index Headers1,Bold Cite1,Text 71,Foldover1,Tag Char Char2,Cite 11,Read Char1"/>
    <w:basedOn w:val="Normal"/>
    <w:qFormat/>
    <w:rsid w:val="00635F20"/>
    <w:pPr>
      <w:spacing w:before="100" w:beforeAutospacing="1" w:after="100" w:afterAutospacing="1" w:line="240" w:lineRule="auto"/>
    </w:pPr>
    <w:rPr>
      <w:rFonts w:ascii="Times New Roman" w:eastAsia="Times New Roman" w:hAnsi="Times New Roman" w:cs="Times New Roman"/>
      <w:sz w:val="24"/>
    </w:rPr>
  </w:style>
  <w:style w:type="paragraph" w:customStyle="1" w:styleId="8font">
    <w:name w:val="8font"/>
    <w:basedOn w:val="Normal"/>
    <w:next w:val="Normal"/>
    <w:autoRedefine/>
    <w:qFormat/>
    <w:rsid w:val="00635F20"/>
    <w:pPr>
      <w:spacing w:after="0" w:line="240" w:lineRule="auto"/>
    </w:pPr>
    <w:rPr>
      <w:rFonts w:eastAsia="Cambria" w:cs="Times New Roman"/>
      <w:szCs w:val="16"/>
    </w:rPr>
  </w:style>
  <w:style w:type="paragraph" w:customStyle="1" w:styleId="CiteLittle">
    <w:name w:val="Cite Little"/>
    <w:next w:val="Normal"/>
    <w:qFormat/>
    <w:rsid w:val="00635F20"/>
    <w:pPr>
      <w:spacing w:after="0" w:line="240" w:lineRule="auto"/>
    </w:pPr>
    <w:rPr>
      <w:rFonts w:ascii="Arial" w:eastAsia="Times New Roman" w:hAnsi="Arial" w:cs="Times New Roman"/>
      <w:bCs/>
      <w:kern w:val="32"/>
      <w:sz w:val="16"/>
      <w:szCs w:val="32"/>
    </w:rPr>
  </w:style>
  <w:style w:type="paragraph" w:customStyle="1" w:styleId="docheader">
    <w:name w:val="doc header"/>
    <w:autoRedefine/>
    <w:qFormat/>
    <w:rsid w:val="00635F20"/>
    <w:pPr>
      <w:spacing w:after="0" w:line="240" w:lineRule="auto"/>
    </w:pPr>
    <w:rPr>
      <w:rFonts w:ascii="Times New Roman" w:eastAsia="Malgun Gothic" w:hAnsi="Times New Roman" w:cs="Times New Roman"/>
      <w:b/>
      <w:sz w:val="20"/>
      <w:szCs w:val="24"/>
    </w:rPr>
  </w:style>
  <w:style w:type="paragraph" w:customStyle="1" w:styleId="docfooter">
    <w:name w:val="doc footer"/>
    <w:autoRedefine/>
    <w:qFormat/>
    <w:rsid w:val="00635F20"/>
    <w:pPr>
      <w:spacing w:after="0" w:line="240" w:lineRule="auto"/>
      <w:jc w:val="right"/>
    </w:pPr>
    <w:rPr>
      <w:rFonts w:ascii="Times New Roman" w:eastAsia="Malgun Gothic" w:hAnsi="Times New Roman" w:cs="Times New Roman"/>
      <w:b/>
      <w:szCs w:val="24"/>
    </w:rPr>
  </w:style>
  <w:style w:type="character" w:customStyle="1" w:styleId="bloctitlesChar">
    <w:name w:val="bloc titles Char"/>
    <w:link w:val="bloctitles"/>
    <w:locked/>
    <w:rsid w:val="00635F20"/>
    <w:rPr>
      <w:rFonts w:ascii="Times New Roman" w:eastAsia="Times New Roman" w:hAnsi="Times New Roman" w:cs="Times New Roman"/>
      <w:b/>
      <w:sz w:val="28"/>
      <w:szCs w:val="32"/>
      <w:u w:val="single"/>
    </w:rPr>
  </w:style>
  <w:style w:type="paragraph" w:customStyle="1" w:styleId="bloctitles">
    <w:name w:val="bloc titles"/>
    <w:basedOn w:val="Heading1"/>
    <w:next w:val="Normal"/>
    <w:link w:val="bloctitlesChar"/>
    <w:autoRedefine/>
    <w:qFormat/>
    <w:rsid w:val="00635F20"/>
    <w:pPr>
      <w:keepNext w:val="0"/>
      <w:keepLines w:val="0"/>
      <w:pBdr>
        <w:top w:val="none" w:sz="0" w:space="0" w:color="auto"/>
        <w:left w:val="none" w:sz="0" w:space="0" w:color="auto"/>
        <w:bottom w:val="none" w:sz="0" w:space="0" w:color="auto"/>
        <w:right w:val="none" w:sz="0" w:space="0" w:color="auto"/>
      </w:pBdr>
      <w:tabs>
        <w:tab w:val="left" w:pos="7320"/>
      </w:tabs>
      <w:spacing w:before="480" w:line="240" w:lineRule="auto"/>
      <w:contextualSpacing/>
    </w:pPr>
    <w:rPr>
      <w:rFonts w:ascii="Times New Roman" w:eastAsia="Times New Roman" w:hAnsi="Times New Roman" w:cs="Times New Roman"/>
      <w:sz w:val="28"/>
      <w:u w:val="single"/>
    </w:rPr>
  </w:style>
  <w:style w:type="character" w:customStyle="1" w:styleId="blocorganizerChar">
    <w:name w:val="bloc organizer Char"/>
    <w:link w:val="blocorganizer"/>
    <w:locked/>
    <w:rsid w:val="00635F20"/>
    <w:rPr>
      <w:rFonts w:ascii="Times New Roman" w:eastAsia="Times New Roman" w:hAnsi="Times New Roman" w:cs="Times New Roman"/>
      <w:b/>
      <w:sz w:val="4"/>
      <w:szCs w:val="32"/>
      <w:u w:val="single"/>
    </w:rPr>
  </w:style>
  <w:style w:type="paragraph" w:customStyle="1" w:styleId="blocorganizer">
    <w:name w:val="bloc organizer"/>
    <w:basedOn w:val="Heading1"/>
    <w:next w:val="bloctitles"/>
    <w:link w:val="blocorganizerChar"/>
    <w:autoRedefine/>
    <w:qFormat/>
    <w:rsid w:val="00635F20"/>
    <w:pPr>
      <w:keepNext w:val="0"/>
      <w:keepLines w:val="0"/>
      <w:pBdr>
        <w:top w:val="none" w:sz="0" w:space="0" w:color="auto"/>
        <w:left w:val="none" w:sz="0" w:space="0" w:color="auto"/>
        <w:bottom w:val="none" w:sz="0" w:space="0" w:color="auto"/>
        <w:right w:val="none" w:sz="0" w:space="0" w:color="auto"/>
      </w:pBdr>
      <w:spacing w:before="480" w:line="240" w:lineRule="auto"/>
      <w:contextualSpacing/>
    </w:pPr>
    <w:rPr>
      <w:rFonts w:ascii="Times New Roman" w:eastAsia="Times New Roman" w:hAnsi="Times New Roman" w:cs="Times New Roman"/>
      <w:sz w:val="4"/>
      <w:u w:val="single"/>
    </w:rPr>
  </w:style>
  <w:style w:type="paragraph" w:customStyle="1" w:styleId="tagstyle0">
    <w:name w:val="tagstyle"/>
    <w:basedOn w:val="Normal"/>
    <w:qFormat/>
    <w:rsid w:val="00635F20"/>
    <w:pPr>
      <w:spacing w:before="100" w:beforeAutospacing="1" w:after="100" w:afterAutospacing="1" w:line="240" w:lineRule="auto"/>
    </w:pPr>
    <w:rPr>
      <w:rFonts w:ascii="Times New Roman" w:eastAsia="Times New Roman" w:hAnsi="Times New Roman"/>
      <w:sz w:val="24"/>
    </w:rPr>
  </w:style>
  <w:style w:type="paragraph" w:customStyle="1" w:styleId="Analyticals">
    <w:name w:val="Analyticals"/>
    <w:basedOn w:val="Normal"/>
    <w:qFormat/>
    <w:rsid w:val="00635F20"/>
    <w:pPr>
      <w:spacing w:after="0" w:line="240" w:lineRule="auto"/>
    </w:pPr>
    <w:rPr>
      <w:rFonts w:ascii="Times New Roman" w:eastAsia="Times New Roman" w:hAnsi="Times New Roman"/>
      <w:sz w:val="24"/>
    </w:rPr>
  </w:style>
  <w:style w:type="paragraph" w:customStyle="1" w:styleId="CM25">
    <w:name w:val="CM25"/>
    <w:basedOn w:val="Default"/>
    <w:next w:val="Default"/>
    <w:qFormat/>
    <w:rsid w:val="00635F20"/>
    <w:pPr>
      <w:spacing w:after="233" w:line="276" w:lineRule="auto"/>
    </w:pPr>
    <w:rPr>
      <w:rFonts w:ascii="Georgia" w:eastAsia="Calibri" w:hAnsi="Georgia"/>
      <w:color w:val="auto"/>
      <w:sz w:val="22"/>
    </w:rPr>
  </w:style>
  <w:style w:type="paragraph" w:styleId="PlainText">
    <w:name w:val="Plain Text"/>
    <w:basedOn w:val="Normal"/>
    <w:link w:val="PlainTextChar"/>
    <w:unhideWhenUsed/>
    <w:rsid w:val="00635F20"/>
    <w:pPr>
      <w:spacing w:after="0" w:line="240" w:lineRule="auto"/>
    </w:pPr>
    <w:rPr>
      <w:rFonts w:ascii="Courier New" w:eastAsia="Calibri" w:hAnsi="Courier New"/>
      <w:sz w:val="16"/>
      <w:szCs w:val="20"/>
    </w:rPr>
  </w:style>
  <w:style w:type="character" w:customStyle="1" w:styleId="PlainTextChar1">
    <w:name w:val="Plain Text Char1"/>
    <w:basedOn w:val="DefaultParagraphFont"/>
    <w:uiPriority w:val="99"/>
    <w:rsid w:val="00635F20"/>
    <w:rPr>
      <w:rFonts w:ascii="Consolas" w:hAnsi="Consolas" w:cs="Calibri"/>
      <w:sz w:val="21"/>
      <w:szCs w:val="21"/>
    </w:rPr>
  </w:style>
  <w:style w:type="paragraph" w:customStyle="1" w:styleId="StylePlainTextTimesNewRomanBold">
    <w:name w:val="Style Plain Text + Times New Roman Bold"/>
    <w:basedOn w:val="PlainText"/>
    <w:qFormat/>
    <w:rsid w:val="00635F20"/>
    <w:rPr>
      <w:rFonts w:ascii="Courier" w:eastAsia="Cambria" w:hAnsi="Courier" w:cs="Times New Roman"/>
      <w:sz w:val="21"/>
      <w:szCs w:val="21"/>
    </w:rPr>
  </w:style>
  <w:style w:type="paragraph" w:customStyle="1" w:styleId="hotroute2">
    <w:name w:val="hotroute"/>
    <w:basedOn w:val="Normal"/>
    <w:qFormat/>
    <w:rsid w:val="00635F20"/>
    <w:pPr>
      <w:spacing w:after="0" w:line="240" w:lineRule="auto"/>
      <w:ind w:left="288"/>
    </w:pPr>
  </w:style>
  <w:style w:type="character" w:customStyle="1" w:styleId="ReallyFuckingSmallChar">
    <w:name w:val="Really Fucking Small Char"/>
    <w:link w:val="ReallyFuckingSmall0"/>
    <w:locked/>
    <w:rsid w:val="00635F20"/>
    <w:rPr>
      <w:rFonts w:ascii="Times New Roman" w:eastAsia="Times New Roman" w:hAnsi="Times New Roman" w:cs="Times New Roman"/>
      <w:sz w:val="12"/>
    </w:rPr>
  </w:style>
  <w:style w:type="paragraph" w:customStyle="1" w:styleId="ReallyFuckingSmall0">
    <w:name w:val="Really Fucking Small"/>
    <w:basedOn w:val="Normal"/>
    <w:link w:val="ReallyFuckingSmallChar"/>
    <w:qFormat/>
    <w:rsid w:val="00635F20"/>
    <w:pPr>
      <w:spacing w:after="0" w:line="240" w:lineRule="auto"/>
      <w:ind w:left="144"/>
    </w:pPr>
    <w:rPr>
      <w:rFonts w:ascii="Times New Roman" w:eastAsia="Times New Roman" w:hAnsi="Times New Roman" w:cs="Times New Roman"/>
      <w:sz w:val="12"/>
    </w:rPr>
  </w:style>
  <w:style w:type="character" w:customStyle="1" w:styleId="BoxempahsisChar">
    <w:name w:val="Box empahsis Char"/>
    <w:basedOn w:val="DefaultParagraphFont"/>
    <w:link w:val="Boxempahsis"/>
    <w:locked/>
    <w:rsid w:val="00635F20"/>
    <w:rPr>
      <w:rFonts w:ascii="Franklin Gothic Heavy" w:hAnsi="Franklin Gothic Heavy" w:cs="Calibri"/>
      <w:u w:val="single"/>
      <w:bdr w:val="single" w:sz="4" w:space="0" w:color="auto" w:frame="1"/>
    </w:rPr>
  </w:style>
  <w:style w:type="paragraph" w:customStyle="1" w:styleId="Boxempahsis">
    <w:name w:val="Box empahsis"/>
    <w:basedOn w:val="Normal"/>
    <w:link w:val="BoxempahsisChar"/>
    <w:qFormat/>
    <w:rsid w:val="00635F20"/>
    <w:pPr>
      <w:pBdr>
        <w:top w:val="single" w:sz="4" w:space="0" w:color="auto"/>
        <w:left w:val="single" w:sz="4" w:space="0" w:color="auto"/>
        <w:bottom w:val="single" w:sz="4" w:space="0" w:color="auto"/>
        <w:right w:val="single" w:sz="4" w:space="0" w:color="auto"/>
      </w:pBdr>
      <w:spacing w:after="0" w:line="240" w:lineRule="auto"/>
    </w:pPr>
    <w:rPr>
      <w:rFonts w:ascii="Franklin Gothic Heavy" w:hAnsi="Franklin Gothic Heavy"/>
      <w:u w:val="single"/>
      <w:bdr w:val="single" w:sz="4" w:space="0" w:color="auto" w:frame="1"/>
    </w:rPr>
  </w:style>
  <w:style w:type="paragraph" w:customStyle="1" w:styleId="Pa7">
    <w:name w:val="Pa7"/>
    <w:basedOn w:val="Default"/>
    <w:next w:val="Default"/>
    <w:qFormat/>
    <w:rsid w:val="00635F20"/>
    <w:pPr>
      <w:spacing w:before="280" w:line="221" w:lineRule="atLeast"/>
    </w:pPr>
    <w:rPr>
      <w:rFonts w:ascii="Baskerville" w:eastAsia="Times New Roman" w:hAnsi="Baskerville"/>
      <w:color w:val="auto"/>
    </w:rPr>
  </w:style>
  <w:style w:type="paragraph" w:customStyle="1" w:styleId="IndexHeader">
    <w:name w:val="Index Header"/>
    <w:basedOn w:val="Normal"/>
    <w:qFormat/>
    <w:rsid w:val="00635F20"/>
    <w:pPr>
      <w:spacing w:after="0" w:line="240" w:lineRule="auto"/>
      <w:ind w:left="-720"/>
      <w:outlineLvl w:val="0"/>
    </w:pPr>
    <w:rPr>
      <w:rFonts w:ascii="Times New Roman" w:eastAsia="Times New Roman" w:hAnsi="Times New Roman"/>
      <w:b/>
      <w:bCs/>
      <w:sz w:val="36"/>
      <w:szCs w:val="20"/>
    </w:rPr>
  </w:style>
  <w:style w:type="paragraph" w:customStyle="1" w:styleId="CardRead">
    <w:name w:val="Card_Read"/>
    <w:basedOn w:val="Normal"/>
    <w:qFormat/>
    <w:rsid w:val="00635F20"/>
    <w:pPr>
      <w:spacing w:after="0" w:line="240" w:lineRule="auto"/>
    </w:pPr>
    <w:rPr>
      <w:rFonts w:ascii="Times" w:eastAsia="Times" w:hAnsi="Times"/>
      <w:szCs w:val="20"/>
    </w:rPr>
  </w:style>
  <w:style w:type="paragraph" w:customStyle="1" w:styleId="CardNU">
    <w:name w:val="CardNU"/>
    <w:basedOn w:val="Normal"/>
    <w:qFormat/>
    <w:rsid w:val="00635F20"/>
    <w:pPr>
      <w:spacing w:after="0" w:line="240" w:lineRule="auto"/>
    </w:pPr>
    <w:rPr>
      <w:rFonts w:ascii="Times" w:eastAsia="Times" w:hAnsi="Times"/>
      <w:sz w:val="14"/>
      <w:szCs w:val="20"/>
    </w:rPr>
  </w:style>
  <w:style w:type="paragraph" w:customStyle="1" w:styleId="Style30">
    <w:name w:val="Style 3"/>
    <w:basedOn w:val="Normal"/>
    <w:qFormat/>
    <w:rsid w:val="00635F20"/>
    <w:pPr>
      <w:autoSpaceDE w:val="0"/>
      <w:autoSpaceDN w:val="0"/>
      <w:spacing w:after="0" w:line="324" w:lineRule="auto"/>
      <w:ind w:firstLine="216"/>
      <w:jc w:val="both"/>
    </w:pPr>
    <w:rPr>
      <w:rFonts w:eastAsia="Times New Roman"/>
      <w:sz w:val="6"/>
      <w:szCs w:val="6"/>
    </w:rPr>
  </w:style>
  <w:style w:type="paragraph" w:customStyle="1" w:styleId="CardText-NotUnderlined">
    <w:name w:val="Card Text - Not Underlined"/>
    <w:basedOn w:val="Normal"/>
    <w:qFormat/>
    <w:rsid w:val="00635F20"/>
    <w:pPr>
      <w:spacing w:after="60" w:line="240" w:lineRule="auto"/>
    </w:pPr>
    <w:rPr>
      <w:rFonts w:ascii="Times New Roman" w:eastAsia="Times New Roman" w:hAnsi="Times New Roman"/>
      <w:sz w:val="18"/>
    </w:rPr>
  </w:style>
  <w:style w:type="paragraph" w:customStyle="1" w:styleId="OmniPage8">
    <w:name w:val="OmniPage #8"/>
    <w:basedOn w:val="Normal"/>
    <w:qFormat/>
    <w:rsid w:val="00635F20"/>
    <w:pPr>
      <w:spacing w:after="0" w:line="240" w:lineRule="auto"/>
    </w:pPr>
    <w:rPr>
      <w:rFonts w:ascii="Times New Roman" w:eastAsia="Times New Roman" w:hAnsi="Times New Roman"/>
      <w:color w:val="000000"/>
      <w:szCs w:val="20"/>
    </w:rPr>
  </w:style>
  <w:style w:type="paragraph" w:customStyle="1" w:styleId="OmniPage2">
    <w:name w:val="OmniPage #2"/>
    <w:basedOn w:val="Normal"/>
    <w:qFormat/>
    <w:rsid w:val="00635F20"/>
    <w:pPr>
      <w:spacing w:after="0" w:line="240" w:lineRule="auto"/>
    </w:pPr>
    <w:rPr>
      <w:rFonts w:ascii="Times New Roman" w:eastAsia="Times New Roman" w:hAnsi="Times New Roman"/>
      <w:color w:val="000000"/>
      <w:szCs w:val="20"/>
    </w:rPr>
  </w:style>
  <w:style w:type="paragraph" w:customStyle="1" w:styleId="OmniPage6">
    <w:name w:val="OmniPage #6"/>
    <w:basedOn w:val="Normal"/>
    <w:qFormat/>
    <w:rsid w:val="00635F20"/>
    <w:pPr>
      <w:spacing w:after="0" w:line="240" w:lineRule="auto"/>
    </w:pPr>
    <w:rPr>
      <w:rFonts w:ascii="Times New Roman" w:eastAsia="Times New Roman" w:hAnsi="Times New Roman"/>
      <w:color w:val="000000"/>
      <w:szCs w:val="20"/>
    </w:rPr>
  </w:style>
  <w:style w:type="paragraph" w:customStyle="1" w:styleId="OmniPage7">
    <w:name w:val="OmniPage #7"/>
    <w:basedOn w:val="Normal"/>
    <w:qFormat/>
    <w:rsid w:val="00635F20"/>
    <w:pPr>
      <w:spacing w:after="0" w:line="240" w:lineRule="auto"/>
    </w:pPr>
    <w:rPr>
      <w:rFonts w:ascii="Times New Roman" w:eastAsia="Times New Roman" w:hAnsi="Times New Roman"/>
      <w:color w:val="000000"/>
      <w:szCs w:val="20"/>
    </w:rPr>
  </w:style>
  <w:style w:type="paragraph" w:customStyle="1" w:styleId="OmniPage11">
    <w:name w:val="OmniPage #11"/>
    <w:basedOn w:val="Normal"/>
    <w:qFormat/>
    <w:rsid w:val="00635F20"/>
    <w:pPr>
      <w:spacing w:after="0" w:line="240" w:lineRule="auto"/>
    </w:pPr>
    <w:rPr>
      <w:rFonts w:ascii="Times New Roman" w:eastAsia="Times New Roman" w:hAnsi="Times New Roman"/>
      <w:color w:val="000000"/>
      <w:szCs w:val="20"/>
    </w:rPr>
  </w:style>
  <w:style w:type="paragraph" w:customStyle="1" w:styleId="OmniPage12">
    <w:name w:val="OmniPage #12"/>
    <w:basedOn w:val="Normal"/>
    <w:qFormat/>
    <w:rsid w:val="00635F20"/>
    <w:pPr>
      <w:spacing w:after="0" w:line="240" w:lineRule="auto"/>
    </w:pPr>
    <w:rPr>
      <w:rFonts w:ascii="Times New Roman" w:eastAsia="Times New Roman" w:hAnsi="Times New Roman"/>
      <w:color w:val="000000"/>
      <w:szCs w:val="20"/>
    </w:rPr>
  </w:style>
  <w:style w:type="paragraph" w:customStyle="1" w:styleId="OmniPage13">
    <w:name w:val="OmniPage #13"/>
    <w:basedOn w:val="Normal"/>
    <w:qFormat/>
    <w:rsid w:val="00635F20"/>
    <w:pPr>
      <w:spacing w:after="0" w:line="240" w:lineRule="auto"/>
    </w:pPr>
    <w:rPr>
      <w:rFonts w:ascii="Times New Roman" w:eastAsia="Times New Roman" w:hAnsi="Times New Roman"/>
      <w:color w:val="000000"/>
      <w:szCs w:val="20"/>
    </w:rPr>
  </w:style>
  <w:style w:type="paragraph" w:customStyle="1" w:styleId="OmniPage14">
    <w:name w:val="OmniPage #14"/>
    <w:basedOn w:val="Normal"/>
    <w:qFormat/>
    <w:rsid w:val="00635F20"/>
    <w:pPr>
      <w:spacing w:after="0" w:line="240" w:lineRule="auto"/>
    </w:pPr>
    <w:rPr>
      <w:rFonts w:ascii="Times New Roman" w:eastAsia="Times New Roman" w:hAnsi="Times New Roman"/>
      <w:color w:val="000000"/>
      <w:szCs w:val="20"/>
    </w:rPr>
  </w:style>
  <w:style w:type="paragraph" w:customStyle="1" w:styleId="OmniPage15">
    <w:name w:val="OmniPage #15"/>
    <w:basedOn w:val="Normal"/>
    <w:qFormat/>
    <w:rsid w:val="00635F20"/>
    <w:pPr>
      <w:spacing w:after="0" w:line="240" w:lineRule="auto"/>
    </w:pPr>
    <w:rPr>
      <w:rFonts w:ascii="Times New Roman" w:eastAsia="Times New Roman" w:hAnsi="Times New Roman"/>
      <w:color w:val="000000"/>
      <w:szCs w:val="20"/>
    </w:rPr>
  </w:style>
  <w:style w:type="paragraph" w:customStyle="1" w:styleId="OmniPage17">
    <w:name w:val="OmniPage #17"/>
    <w:basedOn w:val="Normal"/>
    <w:qFormat/>
    <w:rsid w:val="00635F20"/>
    <w:pPr>
      <w:spacing w:after="0" w:line="240" w:lineRule="auto"/>
    </w:pPr>
    <w:rPr>
      <w:rFonts w:ascii="Times New Roman" w:eastAsia="Times New Roman" w:hAnsi="Times New Roman"/>
      <w:color w:val="000000"/>
      <w:szCs w:val="20"/>
    </w:rPr>
  </w:style>
  <w:style w:type="paragraph" w:customStyle="1" w:styleId="OmniPage19">
    <w:name w:val="OmniPage #19"/>
    <w:basedOn w:val="Normal"/>
    <w:qFormat/>
    <w:rsid w:val="00635F20"/>
    <w:pPr>
      <w:spacing w:after="0" w:line="240" w:lineRule="auto"/>
    </w:pPr>
    <w:rPr>
      <w:rFonts w:ascii="Times New Roman" w:eastAsia="Times New Roman" w:hAnsi="Times New Roman"/>
      <w:color w:val="000000"/>
      <w:szCs w:val="20"/>
    </w:rPr>
  </w:style>
  <w:style w:type="paragraph" w:customStyle="1" w:styleId="OmniPage20">
    <w:name w:val="OmniPage #20"/>
    <w:basedOn w:val="Normal"/>
    <w:qFormat/>
    <w:rsid w:val="00635F20"/>
    <w:pPr>
      <w:spacing w:after="0" w:line="240" w:lineRule="auto"/>
    </w:pPr>
    <w:rPr>
      <w:rFonts w:ascii="Times New Roman" w:eastAsia="Times New Roman" w:hAnsi="Times New Roman"/>
      <w:color w:val="000000"/>
      <w:szCs w:val="20"/>
    </w:rPr>
  </w:style>
  <w:style w:type="paragraph" w:customStyle="1" w:styleId="OmniPage21">
    <w:name w:val="OmniPage #21"/>
    <w:basedOn w:val="Normal"/>
    <w:qFormat/>
    <w:rsid w:val="00635F20"/>
    <w:pPr>
      <w:spacing w:after="0" w:line="240" w:lineRule="auto"/>
    </w:pPr>
    <w:rPr>
      <w:rFonts w:ascii="Times New Roman" w:eastAsia="Times New Roman" w:hAnsi="Times New Roman"/>
      <w:color w:val="000000"/>
      <w:szCs w:val="20"/>
    </w:rPr>
  </w:style>
  <w:style w:type="paragraph" w:customStyle="1" w:styleId="OmniPage22">
    <w:name w:val="OmniPage #22"/>
    <w:basedOn w:val="Normal"/>
    <w:qFormat/>
    <w:rsid w:val="00635F20"/>
    <w:pPr>
      <w:spacing w:after="0" w:line="240" w:lineRule="auto"/>
    </w:pPr>
    <w:rPr>
      <w:rFonts w:ascii="Times New Roman" w:eastAsia="Times New Roman" w:hAnsi="Times New Roman"/>
      <w:color w:val="000000"/>
      <w:szCs w:val="20"/>
    </w:rPr>
  </w:style>
  <w:style w:type="paragraph" w:customStyle="1" w:styleId="OmniPage25">
    <w:name w:val="OmniPage #25"/>
    <w:basedOn w:val="Normal"/>
    <w:qFormat/>
    <w:rsid w:val="00635F20"/>
    <w:pPr>
      <w:spacing w:after="0" w:line="240" w:lineRule="auto"/>
    </w:pPr>
    <w:rPr>
      <w:rFonts w:ascii="Times New Roman" w:eastAsia="Times New Roman" w:hAnsi="Times New Roman"/>
      <w:color w:val="000000"/>
      <w:szCs w:val="20"/>
    </w:rPr>
  </w:style>
  <w:style w:type="paragraph" w:customStyle="1" w:styleId="OmniPage18">
    <w:name w:val="OmniPage #18"/>
    <w:basedOn w:val="Normal"/>
    <w:qFormat/>
    <w:rsid w:val="00635F20"/>
    <w:pPr>
      <w:spacing w:after="0" w:line="240" w:lineRule="auto"/>
    </w:pPr>
    <w:rPr>
      <w:rFonts w:ascii="Times New Roman" w:eastAsia="Times New Roman" w:hAnsi="Times New Roman"/>
      <w:color w:val="000000"/>
      <w:szCs w:val="20"/>
    </w:rPr>
  </w:style>
  <w:style w:type="paragraph" w:customStyle="1" w:styleId="OmniPage26">
    <w:name w:val="OmniPage #26"/>
    <w:basedOn w:val="Normal"/>
    <w:qFormat/>
    <w:rsid w:val="00635F20"/>
    <w:pPr>
      <w:spacing w:after="0" w:line="240" w:lineRule="auto"/>
    </w:pPr>
    <w:rPr>
      <w:rFonts w:ascii="Times New Roman" w:eastAsia="Times New Roman" w:hAnsi="Times New Roman"/>
      <w:color w:val="000000"/>
      <w:szCs w:val="20"/>
    </w:rPr>
  </w:style>
  <w:style w:type="paragraph" w:customStyle="1" w:styleId="OmniPage9">
    <w:name w:val="OmniPage #9"/>
    <w:basedOn w:val="Normal"/>
    <w:qFormat/>
    <w:rsid w:val="00635F20"/>
    <w:pPr>
      <w:spacing w:after="0" w:line="240" w:lineRule="auto"/>
    </w:pPr>
    <w:rPr>
      <w:rFonts w:ascii="Times New Roman" w:eastAsia="Times New Roman" w:hAnsi="Times New Roman"/>
      <w:color w:val="000000"/>
      <w:szCs w:val="20"/>
    </w:rPr>
  </w:style>
  <w:style w:type="paragraph" w:customStyle="1" w:styleId="OmniPage5">
    <w:name w:val="OmniPage #5"/>
    <w:basedOn w:val="Normal"/>
    <w:qFormat/>
    <w:rsid w:val="00635F20"/>
    <w:pPr>
      <w:spacing w:after="0" w:line="240" w:lineRule="auto"/>
    </w:pPr>
    <w:rPr>
      <w:rFonts w:ascii="Times New Roman" w:eastAsia="Times New Roman" w:hAnsi="Times New Roman"/>
      <w:color w:val="000000"/>
      <w:szCs w:val="20"/>
    </w:rPr>
  </w:style>
  <w:style w:type="paragraph" w:customStyle="1" w:styleId="CitesandCardText">
    <w:name w:val="Cites and Card Text"/>
    <w:basedOn w:val="Normal"/>
    <w:qFormat/>
    <w:rsid w:val="00635F20"/>
    <w:pPr>
      <w:spacing w:after="0" w:line="240" w:lineRule="auto"/>
    </w:pPr>
    <w:rPr>
      <w:rFonts w:ascii="Times New Roman" w:eastAsia="Times New Roman" w:hAnsi="Times New Roman"/>
    </w:rPr>
  </w:style>
  <w:style w:type="paragraph" w:customStyle="1" w:styleId="Style16">
    <w:name w:val="Style 16"/>
    <w:basedOn w:val="Normal"/>
    <w:qFormat/>
    <w:rsid w:val="00635F20"/>
    <w:pPr>
      <w:autoSpaceDE w:val="0"/>
      <w:autoSpaceDN w:val="0"/>
      <w:adjustRightInd w:val="0"/>
      <w:spacing w:after="0" w:line="240" w:lineRule="auto"/>
    </w:pPr>
    <w:rPr>
      <w:rFonts w:ascii="Times New Roman" w:eastAsia="Times New Roman" w:hAnsi="Times New Roman"/>
      <w:sz w:val="24"/>
    </w:rPr>
  </w:style>
  <w:style w:type="character" w:customStyle="1" w:styleId="smalltextChar0">
    <w:name w:val="smalltext Char"/>
    <w:link w:val="smalltext0"/>
    <w:locked/>
    <w:rsid w:val="00635F20"/>
    <w:rPr>
      <w:rFonts w:ascii="Times New Roman" w:eastAsia="Times New Roman" w:hAnsi="Times New Roman" w:cs="Calibri"/>
      <w:sz w:val="16"/>
    </w:rPr>
  </w:style>
  <w:style w:type="paragraph" w:customStyle="1" w:styleId="smalltext0">
    <w:name w:val="smalltext"/>
    <w:basedOn w:val="Normal"/>
    <w:link w:val="smalltextChar0"/>
    <w:qFormat/>
    <w:rsid w:val="00635F20"/>
    <w:pPr>
      <w:spacing w:after="0" w:line="240" w:lineRule="auto"/>
    </w:pPr>
    <w:rPr>
      <w:rFonts w:ascii="Times New Roman" w:eastAsia="Times New Roman" w:hAnsi="Times New Roman"/>
      <w:sz w:val="16"/>
    </w:rPr>
  </w:style>
  <w:style w:type="paragraph" w:customStyle="1" w:styleId="StyleJustifiedFirstline1cmAfter6ptLinespacing1">
    <w:name w:val="Style Justified First line:  1 cm After:  6 pt Line spacing:  1...."/>
    <w:basedOn w:val="Default"/>
    <w:next w:val="Default"/>
    <w:qFormat/>
    <w:rsid w:val="00635F20"/>
    <w:pPr>
      <w:spacing w:after="120"/>
    </w:pPr>
    <w:rPr>
      <w:rFonts w:eastAsia="Times New Roman"/>
      <w:color w:val="auto"/>
    </w:rPr>
  </w:style>
  <w:style w:type="paragraph" w:customStyle="1" w:styleId="headingChar">
    <w:name w:val="heading Char"/>
    <w:basedOn w:val="Normal"/>
    <w:qFormat/>
    <w:rsid w:val="00635F20"/>
    <w:pPr>
      <w:spacing w:after="0" w:line="240" w:lineRule="auto"/>
      <w:jc w:val="center"/>
    </w:pPr>
    <w:rPr>
      <w:rFonts w:ascii="Arial Black" w:eastAsia="Times New Roman" w:hAnsi="Arial Black"/>
      <w:b/>
      <w:sz w:val="36"/>
      <w:u w:val="single"/>
    </w:rPr>
  </w:style>
  <w:style w:type="paragraph" w:customStyle="1" w:styleId="Bullets-squares">
    <w:name w:val="Bullets - squares"/>
    <w:basedOn w:val="Normal"/>
    <w:next w:val="Normal"/>
    <w:qFormat/>
    <w:rsid w:val="00635F20"/>
    <w:pPr>
      <w:numPr>
        <w:numId w:val="12"/>
      </w:numPr>
      <w:overflowPunct w:val="0"/>
      <w:autoSpaceDE w:val="0"/>
      <w:autoSpaceDN w:val="0"/>
      <w:adjustRightInd w:val="0"/>
      <w:spacing w:after="0" w:line="240" w:lineRule="auto"/>
      <w:jc w:val="both"/>
    </w:pPr>
    <w:rPr>
      <w:rFonts w:ascii="Times New Roman" w:eastAsia="Times New Roman" w:hAnsi="Times New Roman"/>
      <w:lang w:val="en-GB"/>
    </w:rPr>
  </w:style>
  <w:style w:type="character" w:customStyle="1" w:styleId="UnderlineTextChar">
    <w:name w:val="Underline Text Char"/>
    <w:link w:val="UnderlineText"/>
    <w:locked/>
    <w:rsid w:val="00635F20"/>
    <w:rPr>
      <w:u w:val="single"/>
    </w:rPr>
  </w:style>
  <w:style w:type="paragraph" w:customStyle="1" w:styleId="UnderlineText">
    <w:name w:val="Underline Text"/>
    <w:basedOn w:val="Normal"/>
    <w:link w:val="UnderlineTextChar"/>
    <w:qFormat/>
    <w:rsid w:val="00635F20"/>
    <w:pPr>
      <w:spacing w:after="0" w:line="240" w:lineRule="auto"/>
      <w:ind w:left="288"/>
    </w:pPr>
    <w:rPr>
      <w:rFonts w:asciiTheme="minorHAnsi" w:hAnsiTheme="minorHAnsi" w:cstheme="minorBidi"/>
      <w:u w:val="single"/>
    </w:rPr>
  </w:style>
  <w:style w:type="character" w:customStyle="1" w:styleId="Size8Char">
    <w:name w:val="Size 8 Char"/>
    <w:link w:val="Size8"/>
    <w:locked/>
    <w:rsid w:val="00635F20"/>
    <w:rPr>
      <w:rFonts w:ascii="Times New Roman" w:eastAsia="Times New Roman" w:hAnsi="Times New Roman" w:cs="Times New Roman"/>
      <w:sz w:val="16"/>
    </w:rPr>
  </w:style>
  <w:style w:type="paragraph" w:customStyle="1" w:styleId="Size8">
    <w:name w:val="Size 8"/>
    <w:link w:val="Size8Char"/>
    <w:qFormat/>
    <w:rsid w:val="00635F20"/>
    <w:pPr>
      <w:spacing w:after="0" w:line="240" w:lineRule="auto"/>
    </w:pPr>
    <w:rPr>
      <w:rFonts w:ascii="Times New Roman" w:eastAsia="Times New Roman" w:hAnsi="Times New Roman" w:cs="Times New Roman"/>
      <w:sz w:val="16"/>
    </w:rPr>
  </w:style>
  <w:style w:type="paragraph" w:customStyle="1" w:styleId="RegularCite">
    <w:name w:val="Regular Cite"/>
    <w:qFormat/>
    <w:rsid w:val="00635F20"/>
    <w:pPr>
      <w:spacing w:after="0" w:line="240" w:lineRule="auto"/>
    </w:pPr>
    <w:rPr>
      <w:rFonts w:ascii="Times New Roman" w:eastAsia="Times New Roman" w:hAnsi="Times New Roman" w:cs="Times New Roman"/>
      <w:sz w:val="20"/>
    </w:rPr>
  </w:style>
  <w:style w:type="paragraph" w:customStyle="1" w:styleId="context">
    <w:name w:val="context"/>
    <w:basedOn w:val="Normal"/>
    <w:qFormat/>
    <w:rsid w:val="00635F20"/>
    <w:pPr>
      <w:spacing w:before="100" w:beforeAutospacing="1" w:after="100" w:afterAutospacing="1" w:line="240" w:lineRule="auto"/>
    </w:pPr>
    <w:rPr>
      <w:rFonts w:ascii="Times New Roman" w:eastAsia="Times New Roman" w:hAnsi="Times New Roman"/>
      <w:sz w:val="24"/>
    </w:rPr>
  </w:style>
  <w:style w:type="character" w:customStyle="1" w:styleId="Size6Char">
    <w:name w:val="Size 6 Char"/>
    <w:link w:val="Size6"/>
    <w:locked/>
    <w:rsid w:val="00635F20"/>
    <w:rPr>
      <w:rFonts w:ascii="Times New Roman" w:eastAsia="Times New Roman" w:hAnsi="Times New Roman" w:cs="Times New Roman"/>
      <w:sz w:val="16"/>
    </w:rPr>
  </w:style>
  <w:style w:type="paragraph" w:customStyle="1" w:styleId="Size6">
    <w:name w:val="Size 6"/>
    <w:link w:val="Size6Char"/>
    <w:qFormat/>
    <w:rsid w:val="00635F20"/>
    <w:pPr>
      <w:spacing w:after="0" w:line="240" w:lineRule="auto"/>
    </w:pPr>
    <w:rPr>
      <w:rFonts w:ascii="Times New Roman" w:eastAsia="Times New Roman" w:hAnsi="Times New Roman" w:cs="Times New Roman"/>
      <w:sz w:val="16"/>
    </w:rPr>
  </w:style>
  <w:style w:type="paragraph" w:customStyle="1" w:styleId="TxBrp11">
    <w:name w:val="TxBr_p11"/>
    <w:basedOn w:val="Normal"/>
    <w:qFormat/>
    <w:rsid w:val="00635F20"/>
    <w:pPr>
      <w:tabs>
        <w:tab w:val="left" w:pos="204"/>
      </w:tabs>
      <w:autoSpaceDE w:val="0"/>
      <w:autoSpaceDN w:val="0"/>
      <w:adjustRightInd w:val="0"/>
      <w:spacing w:after="0" w:line="240" w:lineRule="atLeast"/>
      <w:jc w:val="both"/>
    </w:pPr>
    <w:rPr>
      <w:rFonts w:ascii="Times New Roman" w:eastAsia="Times New Roman" w:hAnsi="Times New Roman"/>
      <w:sz w:val="24"/>
    </w:rPr>
  </w:style>
  <w:style w:type="paragraph" w:customStyle="1" w:styleId="TxBrp15">
    <w:name w:val="TxBr_p15"/>
    <w:basedOn w:val="Normal"/>
    <w:qFormat/>
    <w:rsid w:val="00635F20"/>
    <w:pPr>
      <w:tabs>
        <w:tab w:val="left" w:pos="1661"/>
      </w:tabs>
      <w:autoSpaceDE w:val="0"/>
      <w:autoSpaceDN w:val="0"/>
      <w:adjustRightInd w:val="0"/>
      <w:spacing w:after="0" w:line="300" w:lineRule="atLeast"/>
      <w:ind w:left="1282"/>
      <w:jc w:val="both"/>
    </w:pPr>
    <w:rPr>
      <w:rFonts w:ascii="Times New Roman" w:eastAsia="Times New Roman" w:hAnsi="Times New Roman"/>
      <w:sz w:val="24"/>
    </w:rPr>
  </w:style>
  <w:style w:type="paragraph" w:customStyle="1" w:styleId="TxBrp16">
    <w:name w:val="TxBr_p16"/>
    <w:basedOn w:val="Normal"/>
    <w:qFormat/>
    <w:rsid w:val="00635F20"/>
    <w:pPr>
      <w:tabs>
        <w:tab w:val="left" w:pos="1882"/>
      </w:tabs>
      <w:autoSpaceDE w:val="0"/>
      <w:autoSpaceDN w:val="0"/>
      <w:adjustRightInd w:val="0"/>
      <w:spacing w:after="0" w:line="300" w:lineRule="atLeast"/>
      <w:ind w:left="1661" w:firstLine="222"/>
      <w:jc w:val="both"/>
    </w:pPr>
    <w:rPr>
      <w:rFonts w:ascii="Times New Roman" w:eastAsia="Times New Roman" w:hAnsi="Times New Roman"/>
      <w:sz w:val="24"/>
    </w:rPr>
  </w:style>
  <w:style w:type="paragraph" w:customStyle="1" w:styleId="TxBrp7">
    <w:name w:val="TxBr_p7"/>
    <w:basedOn w:val="Normal"/>
    <w:qFormat/>
    <w:rsid w:val="00635F20"/>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3">
    <w:name w:val="TxBr_p3"/>
    <w:basedOn w:val="Normal"/>
    <w:qFormat/>
    <w:rsid w:val="00635F20"/>
    <w:pPr>
      <w:tabs>
        <w:tab w:val="left" w:pos="1581"/>
      </w:tabs>
      <w:autoSpaceDE w:val="0"/>
      <w:autoSpaceDN w:val="0"/>
      <w:adjustRightInd w:val="0"/>
      <w:spacing w:after="0" w:line="300" w:lineRule="atLeast"/>
      <w:ind w:left="1203"/>
      <w:jc w:val="both"/>
    </w:pPr>
    <w:rPr>
      <w:rFonts w:ascii="Times New Roman" w:eastAsia="Times New Roman" w:hAnsi="Times New Roman"/>
      <w:sz w:val="24"/>
    </w:rPr>
  </w:style>
  <w:style w:type="paragraph" w:customStyle="1" w:styleId="TxBrp4">
    <w:name w:val="TxBr_p4"/>
    <w:basedOn w:val="Normal"/>
    <w:qFormat/>
    <w:rsid w:val="00635F20"/>
    <w:pPr>
      <w:tabs>
        <w:tab w:val="left" w:pos="1371"/>
      </w:tabs>
      <w:autoSpaceDE w:val="0"/>
      <w:autoSpaceDN w:val="0"/>
      <w:adjustRightInd w:val="0"/>
      <w:spacing w:after="0" w:line="240" w:lineRule="atLeast"/>
      <w:ind w:left="993"/>
      <w:jc w:val="both"/>
    </w:pPr>
    <w:rPr>
      <w:rFonts w:ascii="Times New Roman" w:eastAsia="Times New Roman" w:hAnsi="Times New Roman"/>
      <w:sz w:val="24"/>
    </w:rPr>
  </w:style>
  <w:style w:type="paragraph" w:customStyle="1" w:styleId="TxBrp6">
    <w:name w:val="TxBr_p6"/>
    <w:basedOn w:val="Normal"/>
    <w:qFormat/>
    <w:rsid w:val="00635F20"/>
    <w:pPr>
      <w:tabs>
        <w:tab w:val="left" w:pos="204"/>
      </w:tabs>
      <w:autoSpaceDE w:val="0"/>
      <w:autoSpaceDN w:val="0"/>
      <w:adjustRightInd w:val="0"/>
      <w:spacing w:after="0" w:line="300" w:lineRule="atLeast"/>
    </w:pPr>
    <w:rPr>
      <w:rFonts w:ascii="Times New Roman" w:eastAsia="Times New Roman" w:hAnsi="Times New Roman"/>
      <w:sz w:val="24"/>
    </w:rPr>
  </w:style>
  <w:style w:type="paragraph" w:customStyle="1" w:styleId="TxBrp5">
    <w:name w:val="TxBr_p5"/>
    <w:basedOn w:val="Normal"/>
    <w:qFormat/>
    <w:rsid w:val="00635F20"/>
    <w:pPr>
      <w:tabs>
        <w:tab w:val="left" w:pos="255"/>
      </w:tabs>
      <w:autoSpaceDE w:val="0"/>
      <w:autoSpaceDN w:val="0"/>
      <w:adjustRightInd w:val="0"/>
      <w:spacing w:after="0" w:line="300" w:lineRule="atLeast"/>
      <w:ind w:firstLine="255"/>
      <w:jc w:val="both"/>
    </w:pPr>
    <w:rPr>
      <w:rFonts w:ascii="Times New Roman" w:eastAsia="Times New Roman" w:hAnsi="Times New Roman"/>
      <w:sz w:val="24"/>
    </w:rPr>
  </w:style>
  <w:style w:type="paragraph" w:customStyle="1" w:styleId="TxBrp27">
    <w:name w:val="TxBr_p27"/>
    <w:basedOn w:val="Normal"/>
    <w:qFormat/>
    <w:rsid w:val="00635F20"/>
    <w:pPr>
      <w:tabs>
        <w:tab w:val="left" w:pos="204"/>
      </w:tabs>
      <w:autoSpaceDE w:val="0"/>
      <w:autoSpaceDN w:val="0"/>
      <w:adjustRightInd w:val="0"/>
      <w:spacing w:after="0" w:line="300" w:lineRule="atLeast"/>
    </w:pPr>
    <w:rPr>
      <w:rFonts w:ascii="Times New Roman" w:eastAsia="Times New Roman" w:hAnsi="Times New Roman"/>
      <w:sz w:val="24"/>
    </w:rPr>
  </w:style>
  <w:style w:type="paragraph" w:customStyle="1" w:styleId="TxBrp10">
    <w:name w:val="TxBr_p10"/>
    <w:basedOn w:val="Normal"/>
    <w:qFormat/>
    <w:rsid w:val="00635F20"/>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25">
    <w:name w:val="TxBr_p25"/>
    <w:basedOn w:val="Normal"/>
    <w:qFormat/>
    <w:rsid w:val="00635F20"/>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8">
    <w:name w:val="TxBr_p8"/>
    <w:basedOn w:val="Normal"/>
    <w:qFormat/>
    <w:rsid w:val="00635F20"/>
    <w:pPr>
      <w:tabs>
        <w:tab w:val="left" w:pos="340"/>
      </w:tabs>
      <w:autoSpaceDE w:val="0"/>
      <w:autoSpaceDN w:val="0"/>
      <w:adjustRightInd w:val="0"/>
      <w:spacing w:after="0" w:line="300" w:lineRule="atLeast"/>
      <w:ind w:firstLine="340"/>
      <w:jc w:val="both"/>
    </w:pPr>
    <w:rPr>
      <w:rFonts w:ascii="Times New Roman" w:eastAsia="Times New Roman" w:hAnsi="Times New Roman"/>
      <w:sz w:val="24"/>
    </w:rPr>
  </w:style>
  <w:style w:type="paragraph" w:customStyle="1" w:styleId="TxBrp12">
    <w:name w:val="TxBr_p12"/>
    <w:basedOn w:val="Normal"/>
    <w:qFormat/>
    <w:rsid w:val="00635F20"/>
    <w:pPr>
      <w:tabs>
        <w:tab w:val="left" w:pos="317"/>
      </w:tabs>
      <w:autoSpaceDE w:val="0"/>
      <w:autoSpaceDN w:val="0"/>
      <w:adjustRightInd w:val="0"/>
      <w:spacing w:after="0" w:line="300" w:lineRule="atLeast"/>
      <w:ind w:firstLine="318"/>
      <w:jc w:val="both"/>
    </w:pPr>
    <w:rPr>
      <w:rFonts w:ascii="Times New Roman" w:eastAsia="Times New Roman" w:hAnsi="Times New Roman"/>
      <w:sz w:val="24"/>
    </w:rPr>
  </w:style>
  <w:style w:type="paragraph" w:customStyle="1" w:styleId="TxBrp9">
    <w:name w:val="TxBr_p9"/>
    <w:basedOn w:val="Normal"/>
    <w:qFormat/>
    <w:rsid w:val="00635F20"/>
    <w:pPr>
      <w:tabs>
        <w:tab w:val="left" w:pos="2931"/>
      </w:tabs>
      <w:autoSpaceDE w:val="0"/>
      <w:autoSpaceDN w:val="0"/>
      <w:adjustRightInd w:val="0"/>
      <w:spacing w:after="0" w:line="300" w:lineRule="atLeast"/>
      <w:ind w:left="2552"/>
      <w:jc w:val="both"/>
    </w:pPr>
    <w:rPr>
      <w:rFonts w:ascii="Times New Roman" w:eastAsia="Times New Roman" w:hAnsi="Times New Roman"/>
      <w:sz w:val="24"/>
    </w:rPr>
  </w:style>
  <w:style w:type="paragraph" w:customStyle="1" w:styleId="CardsFont8pt">
    <w:name w:val="Cards + Font: 8 pt"/>
    <w:basedOn w:val="Normal"/>
    <w:qFormat/>
    <w:rsid w:val="00635F20"/>
    <w:pPr>
      <w:autoSpaceDE w:val="0"/>
      <w:autoSpaceDN w:val="0"/>
      <w:adjustRightInd w:val="0"/>
      <w:spacing w:after="0" w:line="240" w:lineRule="auto"/>
      <w:ind w:left="432" w:right="432"/>
      <w:jc w:val="both"/>
    </w:pPr>
    <w:rPr>
      <w:rFonts w:ascii="Times New Roman" w:eastAsia="Times New Roman" w:hAnsi="Times New Roman"/>
      <w:szCs w:val="20"/>
    </w:rPr>
  </w:style>
  <w:style w:type="paragraph" w:customStyle="1" w:styleId="published">
    <w:name w:val="published"/>
    <w:basedOn w:val="Normal"/>
    <w:qFormat/>
    <w:rsid w:val="00635F20"/>
    <w:pPr>
      <w:spacing w:before="100" w:beforeAutospacing="1" w:after="100" w:afterAutospacing="1" w:line="240" w:lineRule="auto"/>
    </w:pPr>
    <w:rPr>
      <w:rFonts w:ascii="Times New Roman" w:eastAsia="Times New Roman" w:hAnsi="Times New Roman"/>
      <w:sz w:val="24"/>
    </w:rPr>
  </w:style>
  <w:style w:type="paragraph" w:customStyle="1" w:styleId="updated">
    <w:name w:val="updated"/>
    <w:basedOn w:val="Normal"/>
    <w:qFormat/>
    <w:rsid w:val="00635F20"/>
    <w:pPr>
      <w:spacing w:before="100" w:beforeAutospacing="1" w:after="100" w:afterAutospacing="1" w:line="240" w:lineRule="auto"/>
    </w:pPr>
    <w:rPr>
      <w:rFonts w:ascii="Times New Roman" w:eastAsia="Times New Roman" w:hAnsi="Times New Roman"/>
      <w:sz w:val="24"/>
    </w:rPr>
  </w:style>
  <w:style w:type="paragraph" w:customStyle="1" w:styleId="storytimestamp">
    <w:name w:val="storytimestamp"/>
    <w:basedOn w:val="Normal"/>
    <w:qFormat/>
    <w:rsid w:val="00635F20"/>
    <w:pPr>
      <w:spacing w:before="100" w:beforeAutospacing="1" w:after="100" w:afterAutospacing="1" w:line="240" w:lineRule="auto"/>
    </w:pPr>
    <w:rPr>
      <w:rFonts w:ascii="Times New Roman" w:eastAsia="Times New Roman" w:hAnsi="Times New Roman"/>
      <w:sz w:val="24"/>
    </w:rPr>
  </w:style>
  <w:style w:type="paragraph" w:customStyle="1" w:styleId="Cardnotunderlined0">
    <w:name w:val="Card not underlined"/>
    <w:basedOn w:val="Normal"/>
    <w:qFormat/>
    <w:rsid w:val="00635F20"/>
    <w:pPr>
      <w:spacing w:after="0" w:line="240" w:lineRule="auto"/>
    </w:pPr>
    <w:rPr>
      <w:rFonts w:ascii="Times New Roman" w:eastAsia="Times New Roman" w:hAnsi="Times New Roman"/>
      <w:color w:val="000000"/>
      <w:sz w:val="10"/>
    </w:rPr>
  </w:style>
  <w:style w:type="paragraph" w:customStyle="1" w:styleId="OmniPage3">
    <w:name w:val="OmniPage #3"/>
    <w:basedOn w:val="Normal"/>
    <w:qFormat/>
    <w:rsid w:val="00635F20"/>
    <w:pPr>
      <w:spacing w:after="0" w:line="240" w:lineRule="auto"/>
    </w:pPr>
    <w:rPr>
      <w:rFonts w:ascii="Times New Roman" w:eastAsia="Times New Roman" w:hAnsi="Times New Roman"/>
      <w:color w:val="000000"/>
      <w:szCs w:val="20"/>
    </w:rPr>
  </w:style>
  <w:style w:type="paragraph" w:customStyle="1" w:styleId="OmniPage16">
    <w:name w:val="OmniPage #16"/>
    <w:basedOn w:val="Normal"/>
    <w:qFormat/>
    <w:rsid w:val="00635F20"/>
    <w:pPr>
      <w:spacing w:after="0" w:line="240" w:lineRule="auto"/>
    </w:pPr>
    <w:rPr>
      <w:rFonts w:ascii="Times New Roman" w:eastAsia="Times New Roman" w:hAnsi="Times New Roman"/>
      <w:color w:val="000000"/>
      <w:szCs w:val="20"/>
    </w:rPr>
  </w:style>
  <w:style w:type="paragraph" w:customStyle="1" w:styleId="OmniPage23">
    <w:name w:val="OmniPage #23"/>
    <w:basedOn w:val="Normal"/>
    <w:qFormat/>
    <w:rsid w:val="00635F20"/>
    <w:pPr>
      <w:spacing w:after="0" w:line="240" w:lineRule="auto"/>
    </w:pPr>
    <w:rPr>
      <w:rFonts w:ascii="Times New Roman" w:eastAsia="Times New Roman" w:hAnsi="Times New Roman"/>
      <w:color w:val="000000"/>
      <w:szCs w:val="20"/>
    </w:rPr>
  </w:style>
  <w:style w:type="paragraph" w:customStyle="1" w:styleId="OmniPage24">
    <w:name w:val="OmniPage #24"/>
    <w:basedOn w:val="Normal"/>
    <w:qFormat/>
    <w:rsid w:val="00635F20"/>
    <w:pPr>
      <w:spacing w:after="0" w:line="240" w:lineRule="auto"/>
    </w:pPr>
    <w:rPr>
      <w:rFonts w:ascii="Times New Roman" w:eastAsia="Times New Roman" w:hAnsi="Times New Roman"/>
      <w:color w:val="000000"/>
      <w:szCs w:val="20"/>
    </w:rPr>
  </w:style>
  <w:style w:type="paragraph" w:customStyle="1" w:styleId="OmniPage27">
    <w:name w:val="OmniPage #27"/>
    <w:basedOn w:val="Normal"/>
    <w:qFormat/>
    <w:rsid w:val="00635F20"/>
    <w:pPr>
      <w:spacing w:after="0" w:line="240" w:lineRule="auto"/>
    </w:pPr>
    <w:rPr>
      <w:rFonts w:ascii="Times New Roman" w:eastAsia="Times New Roman" w:hAnsi="Times New Roman"/>
      <w:color w:val="000000"/>
      <w:szCs w:val="20"/>
    </w:rPr>
  </w:style>
  <w:style w:type="paragraph" w:customStyle="1" w:styleId="OmniPage28">
    <w:name w:val="OmniPage #28"/>
    <w:basedOn w:val="Normal"/>
    <w:qFormat/>
    <w:rsid w:val="00635F20"/>
    <w:pPr>
      <w:spacing w:after="0" w:line="240" w:lineRule="auto"/>
    </w:pPr>
    <w:rPr>
      <w:rFonts w:ascii="Times New Roman" w:eastAsia="Times New Roman" w:hAnsi="Times New Roman"/>
      <w:color w:val="000000"/>
      <w:szCs w:val="20"/>
    </w:rPr>
  </w:style>
  <w:style w:type="paragraph" w:customStyle="1" w:styleId="OmniPage29">
    <w:name w:val="OmniPage #29"/>
    <w:basedOn w:val="Normal"/>
    <w:qFormat/>
    <w:rsid w:val="00635F20"/>
    <w:pPr>
      <w:spacing w:after="0" w:line="240" w:lineRule="auto"/>
    </w:pPr>
    <w:rPr>
      <w:rFonts w:ascii="Times New Roman" w:eastAsia="Times New Roman" w:hAnsi="Times New Roman"/>
      <w:color w:val="000000"/>
      <w:szCs w:val="20"/>
    </w:rPr>
  </w:style>
  <w:style w:type="paragraph" w:customStyle="1" w:styleId="OmniPage30">
    <w:name w:val="OmniPage #30"/>
    <w:basedOn w:val="Normal"/>
    <w:qFormat/>
    <w:rsid w:val="00635F20"/>
    <w:pPr>
      <w:spacing w:after="0" w:line="240" w:lineRule="auto"/>
    </w:pPr>
    <w:rPr>
      <w:rFonts w:ascii="Times New Roman" w:eastAsia="Times New Roman" w:hAnsi="Times New Roman"/>
      <w:color w:val="000000"/>
      <w:szCs w:val="20"/>
    </w:rPr>
  </w:style>
  <w:style w:type="paragraph" w:customStyle="1" w:styleId="OmniPage31">
    <w:name w:val="OmniPage #31"/>
    <w:basedOn w:val="Normal"/>
    <w:qFormat/>
    <w:rsid w:val="00635F20"/>
    <w:pPr>
      <w:spacing w:after="0" w:line="240" w:lineRule="auto"/>
    </w:pPr>
    <w:rPr>
      <w:rFonts w:ascii="Times New Roman" w:eastAsia="Times New Roman" w:hAnsi="Times New Roman"/>
      <w:color w:val="000000"/>
      <w:szCs w:val="20"/>
    </w:rPr>
  </w:style>
  <w:style w:type="paragraph" w:customStyle="1" w:styleId="OmniPage32">
    <w:name w:val="OmniPage #32"/>
    <w:basedOn w:val="Normal"/>
    <w:qFormat/>
    <w:rsid w:val="00635F20"/>
    <w:pPr>
      <w:spacing w:after="0" w:line="240" w:lineRule="auto"/>
    </w:pPr>
    <w:rPr>
      <w:rFonts w:ascii="Times New Roman" w:eastAsia="Times New Roman" w:hAnsi="Times New Roman"/>
      <w:color w:val="000000"/>
      <w:szCs w:val="20"/>
    </w:rPr>
  </w:style>
  <w:style w:type="paragraph" w:customStyle="1" w:styleId="OmniPage33">
    <w:name w:val="OmniPage #33"/>
    <w:basedOn w:val="Normal"/>
    <w:qFormat/>
    <w:rsid w:val="00635F20"/>
    <w:pPr>
      <w:spacing w:after="0" w:line="240" w:lineRule="auto"/>
    </w:pPr>
    <w:rPr>
      <w:rFonts w:ascii="Times New Roman" w:eastAsia="Times New Roman" w:hAnsi="Times New Roman"/>
      <w:color w:val="000000"/>
      <w:szCs w:val="20"/>
    </w:rPr>
  </w:style>
  <w:style w:type="paragraph" w:customStyle="1" w:styleId="OmniPage34">
    <w:name w:val="OmniPage #34"/>
    <w:basedOn w:val="Normal"/>
    <w:qFormat/>
    <w:rsid w:val="00635F20"/>
    <w:pPr>
      <w:spacing w:after="0" w:line="240" w:lineRule="auto"/>
    </w:pPr>
    <w:rPr>
      <w:rFonts w:ascii="Times New Roman" w:eastAsia="Times New Roman" w:hAnsi="Times New Roman"/>
      <w:color w:val="000000"/>
      <w:szCs w:val="20"/>
    </w:rPr>
  </w:style>
  <w:style w:type="paragraph" w:customStyle="1" w:styleId="OmniPage35">
    <w:name w:val="OmniPage #35"/>
    <w:basedOn w:val="Normal"/>
    <w:qFormat/>
    <w:rsid w:val="00635F20"/>
    <w:pPr>
      <w:spacing w:after="0" w:line="240" w:lineRule="auto"/>
    </w:pPr>
    <w:rPr>
      <w:rFonts w:ascii="Times New Roman" w:eastAsia="Times New Roman" w:hAnsi="Times New Roman"/>
      <w:color w:val="000000"/>
      <w:szCs w:val="20"/>
    </w:rPr>
  </w:style>
  <w:style w:type="paragraph" w:customStyle="1" w:styleId="OmniPage36">
    <w:name w:val="OmniPage #36"/>
    <w:basedOn w:val="Normal"/>
    <w:qFormat/>
    <w:rsid w:val="00635F20"/>
    <w:pPr>
      <w:spacing w:after="0" w:line="240" w:lineRule="auto"/>
    </w:pPr>
    <w:rPr>
      <w:rFonts w:ascii="Times New Roman" w:eastAsia="Times New Roman" w:hAnsi="Times New Roman"/>
      <w:color w:val="000000"/>
      <w:szCs w:val="20"/>
    </w:rPr>
  </w:style>
  <w:style w:type="paragraph" w:customStyle="1" w:styleId="OmniPage37">
    <w:name w:val="OmniPage #37"/>
    <w:basedOn w:val="Normal"/>
    <w:qFormat/>
    <w:rsid w:val="00635F20"/>
    <w:pPr>
      <w:spacing w:after="0" w:line="240" w:lineRule="auto"/>
    </w:pPr>
    <w:rPr>
      <w:rFonts w:ascii="Times New Roman" w:eastAsia="Times New Roman" w:hAnsi="Times New Roman"/>
      <w:color w:val="000000"/>
      <w:szCs w:val="20"/>
    </w:rPr>
  </w:style>
  <w:style w:type="paragraph" w:customStyle="1" w:styleId="OmniPage38">
    <w:name w:val="OmniPage #38"/>
    <w:basedOn w:val="Normal"/>
    <w:qFormat/>
    <w:rsid w:val="00635F20"/>
    <w:pPr>
      <w:spacing w:after="0" w:line="240" w:lineRule="auto"/>
    </w:pPr>
    <w:rPr>
      <w:rFonts w:ascii="Times New Roman" w:eastAsia="Times New Roman" w:hAnsi="Times New Roman"/>
      <w:color w:val="000000"/>
      <w:szCs w:val="20"/>
    </w:rPr>
  </w:style>
  <w:style w:type="paragraph" w:customStyle="1" w:styleId="OmniPage39">
    <w:name w:val="OmniPage #39"/>
    <w:basedOn w:val="Normal"/>
    <w:qFormat/>
    <w:rsid w:val="00635F20"/>
    <w:pPr>
      <w:spacing w:after="0" w:line="240" w:lineRule="auto"/>
    </w:pPr>
    <w:rPr>
      <w:rFonts w:ascii="Times New Roman" w:eastAsia="Times New Roman" w:hAnsi="Times New Roman"/>
      <w:color w:val="000000"/>
      <w:szCs w:val="20"/>
    </w:rPr>
  </w:style>
  <w:style w:type="paragraph" w:customStyle="1" w:styleId="OmniPage40">
    <w:name w:val="OmniPage #40"/>
    <w:basedOn w:val="Normal"/>
    <w:qFormat/>
    <w:rsid w:val="00635F20"/>
    <w:pPr>
      <w:spacing w:after="0" w:line="240" w:lineRule="auto"/>
    </w:pPr>
    <w:rPr>
      <w:rFonts w:ascii="Times New Roman" w:eastAsia="Times New Roman" w:hAnsi="Times New Roman"/>
      <w:color w:val="000000"/>
      <w:szCs w:val="20"/>
    </w:rPr>
  </w:style>
  <w:style w:type="paragraph" w:customStyle="1" w:styleId="OmniPage41">
    <w:name w:val="OmniPage #41"/>
    <w:basedOn w:val="Normal"/>
    <w:qFormat/>
    <w:rsid w:val="00635F20"/>
    <w:pPr>
      <w:spacing w:after="0" w:line="240" w:lineRule="auto"/>
    </w:pPr>
    <w:rPr>
      <w:rFonts w:ascii="Times New Roman" w:eastAsia="Times New Roman" w:hAnsi="Times New Roman"/>
      <w:color w:val="000000"/>
      <w:szCs w:val="20"/>
    </w:rPr>
  </w:style>
  <w:style w:type="paragraph" w:customStyle="1" w:styleId="OmniPage42">
    <w:name w:val="OmniPage #42"/>
    <w:basedOn w:val="Normal"/>
    <w:qFormat/>
    <w:rsid w:val="00635F20"/>
    <w:pPr>
      <w:spacing w:after="0" w:line="240" w:lineRule="auto"/>
    </w:pPr>
    <w:rPr>
      <w:rFonts w:ascii="Times New Roman" w:eastAsia="Times New Roman" w:hAnsi="Times New Roman"/>
      <w:color w:val="000000"/>
      <w:szCs w:val="20"/>
    </w:rPr>
  </w:style>
  <w:style w:type="paragraph" w:customStyle="1" w:styleId="OmniPage43">
    <w:name w:val="OmniPage #43"/>
    <w:basedOn w:val="Normal"/>
    <w:qFormat/>
    <w:rsid w:val="00635F20"/>
    <w:pPr>
      <w:spacing w:after="0" w:line="240" w:lineRule="auto"/>
    </w:pPr>
    <w:rPr>
      <w:rFonts w:ascii="Times New Roman" w:eastAsia="Times New Roman" w:hAnsi="Times New Roman"/>
      <w:color w:val="000000"/>
      <w:szCs w:val="20"/>
    </w:rPr>
  </w:style>
  <w:style w:type="paragraph" w:customStyle="1" w:styleId="OmniPage44">
    <w:name w:val="OmniPage #44"/>
    <w:basedOn w:val="Normal"/>
    <w:qFormat/>
    <w:rsid w:val="00635F20"/>
    <w:pPr>
      <w:spacing w:after="0" w:line="240" w:lineRule="auto"/>
    </w:pPr>
    <w:rPr>
      <w:rFonts w:ascii="Times New Roman" w:eastAsia="Times New Roman" w:hAnsi="Times New Roman"/>
      <w:color w:val="000000"/>
      <w:szCs w:val="20"/>
    </w:rPr>
  </w:style>
  <w:style w:type="paragraph" w:customStyle="1" w:styleId="OmniPage45">
    <w:name w:val="OmniPage #45"/>
    <w:basedOn w:val="Normal"/>
    <w:qFormat/>
    <w:rsid w:val="00635F20"/>
    <w:pPr>
      <w:spacing w:after="0" w:line="240" w:lineRule="auto"/>
    </w:pPr>
    <w:rPr>
      <w:rFonts w:ascii="Times New Roman" w:eastAsia="Times New Roman" w:hAnsi="Times New Roman"/>
      <w:color w:val="000000"/>
      <w:szCs w:val="20"/>
    </w:rPr>
  </w:style>
  <w:style w:type="paragraph" w:customStyle="1" w:styleId="OmniPage46">
    <w:name w:val="OmniPage #46"/>
    <w:basedOn w:val="Normal"/>
    <w:qFormat/>
    <w:rsid w:val="00635F20"/>
    <w:pPr>
      <w:spacing w:after="0" w:line="240" w:lineRule="auto"/>
    </w:pPr>
    <w:rPr>
      <w:rFonts w:ascii="Times New Roman" w:eastAsia="Times New Roman" w:hAnsi="Times New Roman"/>
      <w:color w:val="000000"/>
      <w:szCs w:val="20"/>
    </w:rPr>
  </w:style>
  <w:style w:type="paragraph" w:customStyle="1" w:styleId="OmniPage47">
    <w:name w:val="OmniPage #47"/>
    <w:basedOn w:val="Normal"/>
    <w:qFormat/>
    <w:rsid w:val="00635F20"/>
    <w:pPr>
      <w:spacing w:after="0" w:line="240" w:lineRule="auto"/>
    </w:pPr>
    <w:rPr>
      <w:rFonts w:ascii="Times New Roman" w:eastAsia="Times New Roman" w:hAnsi="Times New Roman"/>
      <w:color w:val="000000"/>
      <w:szCs w:val="20"/>
    </w:rPr>
  </w:style>
  <w:style w:type="paragraph" w:customStyle="1" w:styleId="OmniPage48">
    <w:name w:val="OmniPage #48"/>
    <w:basedOn w:val="Normal"/>
    <w:qFormat/>
    <w:rsid w:val="00635F20"/>
    <w:pPr>
      <w:spacing w:after="0" w:line="240" w:lineRule="auto"/>
    </w:pPr>
    <w:rPr>
      <w:rFonts w:ascii="Times New Roman" w:eastAsia="Times New Roman" w:hAnsi="Times New Roman"/>
      <w:color w:val="000000"/>
      <w:szCs w:val="20"/>
    </w:rPr>
  </w:style>
  <w:style w:type="paragraph" w:customStyle="1" w:styleId="OmniPage49">
    <w:name w:val="OmniPage #49"/>
    <w:basedOn w:val="Normal"/>
    <w:qFormat/>
    <w:rsid w:val="00635F20"/>
    <w:pPr>
      <w:spacing w:after="0" w:line="240" w:lineRule="auto"/>
    </w:pPr>
    <w:rPr>
      <w:rFonts w:ascii="Times New Roman" w:eastAsia="Times New Roman" w:hAnsi="Times New Roman"/>
      <w:color w:val="000000"/>
      <w:szCs w:val="20"/>
    </w:rPr>
  </w:style>
  <w:style w:type="paragraph" w:customStyle="1" w:styleId="OmniPage50">
    <w:name w:val="OmniPage #50"/>
    <w:basedOn w:val="Normal"/>
    <w:qFormat/>
    <w:rsid w:val="00635F20"/>
    <w:pPr>
      <w:spacing w:after="0" w:line="240" w:lineRule="auto"/>
    </w:pPr>
    <w:rPr>
      <w:rFonts w:ascii="Times New Roman" w:eastAsia="Times New Roman" w:hAnsi="Times New Roman"/>
      <w:color w:val="000000"/>
      <w:szCs w:val="20"/>
    </w:rPr>
  </w:style>
  <w:style w:type="paragraph" w:customStyle="1" w:styleId="OmniPage51">
    <w:name w:val="OmniPage #51"/>
    <w:basedOn w:val="Normal"/>
    <w:qFormat/>
    <w:rsid w:val="00635F20"/>
    <w:pPr>
      <w:spacing w:after="0" w:line="240" w:lineRule="auto"/>
    </w:pPr>
    <w:rPr>
      <w:rFonts w:ascii="Times New Roman" w:eastAsia="Times New Roman" w:hAnsi="Times New Roman"/>
      <w:color w:val="000000"/>
      <w:szCs w:val="20"/>
    </w:rPr>
  </w:style>
  <w:style w:type="paragraph" w:customStyle="1" w:styleId="OmniPage52">
    <w:name w:val="OmniPage #52"/>
    <w:basedOn w:val="Normal"/>
    <w:qFormat/>
    <w:rsid w:val="00635F20"/>
    <w:pPr>
      <w:spacing w:after="0" w:line="240" w:lineRule="auto"/>
    </w:pPr>
    <w:rPr>
      <w:rFonts w:ascii="Times New Roman" w:eastAsia="Times New Roman" w:hAnsi="Times New Roman"/>
      <w:color w:val="000000"/>
      <w:szCs w:val="20"/>
    </w:rPr>
  </w:style>
  <w:style w:type="paragraph" w:customStyle="1" w:styleId="OmniPage53">
    <w:name w:val="OmniPage #53"/>
    <w:basedOn w:val="Normal"/>
    <w:qFormat/>
    <w:rsid w:val="00635F20"/>
    <w:pPr>
      <w:spacing w:after="0" w:line="240" w:lineRule="auto"/>
    </w:pPr>
    <w:rPr>
      <w:rFonts w:ascii="Times New Roman" w:eastAsia="Times New Roman" w:hAnsi="Times New Roman"/>
      <w:color w:val="000000"/>
      <w:szCs w:val="20"/>
    </w:rPr>
  </w:style>
  <w:style w:type="paragraph" w:customStyle="1" w:styleId="OmniPage54">
    <w:name w:val="OmniPage #54"/>
    <w:basedOn w:val="Normal"/>
    <w:qFormat/>
    <w:rsid w:val="00635F20"/>
    <w:pPr>
      <w:spacing w:after="0" w:line="240" w:lineRule="auto"/>
    </w:pPr>
    <w:rPr>
      <w:rFonts w:ascii="Times New Roman" w:eastAsia="Times New Roman" w:hAnsi="Times New Roman"/>
      <w:color w:val="000000"/>
      <w:szCs w:val="20"/>
    </w:rPr>
  </w:style>
  <w:style w:type="paragraph" w:customStyle="1" w:styleId="OmniPage55">
    <w:name w:val="OmniPage #55"/>
    <w:basedOn w:val="Normal"/>
    <w:qFormat/>
    <w:rsid w:val="00635F20"/>
    <w:pPr>
      <w:spacing w:after="0" w:line="240" w:lineRule="auto"/>
    </w:pPr>
    <w:rPr>
      <w:rFonts w:ascii="Times New Roman" w:eastAsia="Times New Roman" w:hAnsi="Times New Roman"/>
      <w:color w:val="000000"/>
      <w:szCs w:val="20"/>
    </w:rPr>
  </w:style>
  <w:style w:type="paragraph" w:customStyle="1" w:styleId="OmniPage56">
    <w:name w:val="OmniPage #56"/>
    <w:basedOn w:val="Normal"/>
    <w:qFormat/>
    <w:rsid w:val="00635F20"/>
    <w:pPr>
      <w:spacing w:after="0" w:line="240" w:lineRule="auto"/>
    </w:pPr>
    <w:rPr>
      <w:rFonts w:ascii="Times New Roman" w:eastAsia="Times New Roman" w:hAnsi="Times New Roman"/>
      <w:color w:val="000000"/>
      <w:szCs w:val="20"/>
    </w:rPr>
  </w:style>
  <w:style w:type="paragraph" w:customStyle="1" w:styleId="OmniPage57">
    <w:name w:val="OmniPage #57"/>
    <w:basedOn w:val="Normal"/>
    <w:qFormat/>
    <w:rsid w:val="00635F20"/>
    <w:pPr>
      <w:spacing w:after="0" w:line="240" w:lineRule="auto"/>
    </w:pPr>
    <w:rPr>
      <w:rFonts w:ascii="Times New Roman" w:eastAsia="Times New Roman" w:hAnsi="Times New Roman"/>
      <w:color w:val="000000"/>
      <w:szCs w:val="20"/>
    </w:rPr>
  </w:style>
  <w:style w:type="paragraph" w:customStyle="1" w:styleId="OmniPage58">
    <w:name w:val="OmniPage #58"/>
    <w:basedOn w:val="Normal"/>
    <w:qFormat/>
    <w:rsid w:val="00635F20"/>
    <w:pPr>
      <w:spacing w:after="0" w:line="240" w:lineRule="auto"/>
    </w:pPr>
    <w:rPr>
      <w:rFonts w:ascii="Times New Roman" w:eastAsia="Times New Roman" w:hAnsi="Times New Roman"/>
      <w:color w:val="000000"/>
      <w:szCs w:val="20"/>
    </w:rPr>
  </w:style>
  <w:style w:type="paragraph" w:customStyle="1" w:styleId="OmniPage59">
    <w:name w:val="OmniPage #59"/>
    <w:basedOn w:val="Normal"/>
    <w:qFormat/>
    <w:rsid w:val="00635F20"/>
    <w:pPr>
      <w:spacing w:after="0" w:line="240" w:lineRule="auto"/>
    </w:pPr>
    <w:rPr>
      <w:rFonts w:ascii="Times New Roman" w:eastAsia="Times New Roman" w:hAnsi="Times New Roman"/>
      <w:color w:val="000000"/>
      <w:szCs w:val="20"/>
    </w:rPr>
  </w:style>
  <w:style w:type="paragraph" w:customStyle="1" w:styleId="OmniPage60">
    <w:name w:val="OmniPage #60"/>
    <w:basedOn w:val="Normal"/>
    <w:qFormat/>
    <w:rsid w:val="00635F20"/>
    <w:pPr>
      <w:spacing w:after="0" w:line="240" w:lineRule="auto"/>
    </w:pPr>
    <w:rPr>
      <w:rFonts w:ascii="Times New Roman" w:eastAsia="Times New Roman" w:hAnsi="Times New Roman"/>
      <w:color w:val="000000"/>
      <w:szCs w:val="20"/>
    </w:rPr>
  </w:style>
  <w:style w:type="paragraph" w:customStyle="1" w:styleId="OmniPage61">
    <w:name w:val="OmniPage #61"/>
    <w:basedOn w:val="Normal"/>
    <w:qFormat/>
    <w:rsid w:val="00635F20"/>
    <w:pPr>
      <w:spacing w:after="0" w:line="240" w:lineRule="auto"/>
    </w:pPr>
    <w:rPr>
      <w:rFonts w:ascii="Times New Roman" w:eastAsia="Times New Roman" w:hAnsi="Times New Roman"/>
      <w:color w:val="000000"/>
      <w:szCs w:val="20"/>
    </w:rPr>
  </w:style>
  <w:style w:type="paragraph" w:customStyle="1" w:styleId="OmniPage62">
    <w:name w:val="OmniPage #62"/>
    <w:basedOn w:val="Normal"/>
    <w:qFormat/>
    <w:rsid w:val="00635F20"/>
    <w:pPr>
      <w:spacing w:after="0" w:line="240" w:lineRule="auto"/>
    </w:pPr>
    <w:rPr>
      <w:rFonts w:ascii="Times New Roman" w:eastAsia="Times New Roman" w:hAnsi="Times New Roman"/>
      <w:color w:val="000000"/>
      <w:szCs w:val="20"/>
    </w:rPr>
  </w:style>
  <w:style w:type="paragraph" w:customStyle="1" w:styleId="OmniPage63">
    <w:name w:val="OmniPage #63"/>
    <w:basedOn w:val="Normal"/>
    <w:qFormat/>
    <w:rsid w:val="00635F20"/>
    <w:pPr>
      <w:spacing w:after="0" w:line="240" w:lineRule="auto"/>
    </w:pPr>
    <w:rPr>
      <w:rFonts w:ascii="Times New Roman" w:eastAsia="Times New Roman" w:hAnsi="Times New Roman"/>
      <w:color w:val="000000"/>
      <w:szCs w:val="20"/>
    </w:rPr>
  </w:style>
  <w:style w:type="paragraph" w:customStyle="1" w:styleId="OmniPage64">
    <w:name w:val="OmniPage #64"/>
    <w:basedOn w:val="Normal"/>
    <w:qFormat/>
    <w:rsid w:val="00635F20"/>
    <w:pPr>
      <w:spacing w:after="0" w:line="240" w:lineRule="auto"/>
    </w:pPr>
    <w:rPr>
      <w:rFonts w:ascii="Times New Roman" w:eastAsia="Times New Roman" w:hAnsi="Times New Roman"/>
      <w:color w:val="000000"/>
      <w:szCs w:val="20"/>
    </w:rPr>
  </w:style>
  <w:style w:type="paragraph" w:customStyle="1" w:styleId="OmniPage65">
    <w:name w:val="OmniPage #65"/>
    <w:basedOn w:val="Normal"/>
    <w:qFormat/>
    <w:rsid w:val="00635F20"/>
    <w:pPr>
      <w:spacing w:after="0" w:line="240" w:lineRule="auto"/>
    </w:pPr>
    <w:rPr>
      <w:rFonts w:ascii="Times New Roman" w:eastAsia="Times New Roman" w:hAnsi="Times New Roman"/>
      <w:color w:val="000000"/>
      <w:szCs w:val="20"/>
    </w:rPr>
  </w:style>
  <w:style w:type="paragraph" w:customStyle="1" w:styleId="OmniPage66">
    <w:name w:val="OmniPage #66"/>
    <w:basedOn w:val="Normal"/>
    <w:qFormat/>
    <w:rsid w:val="00635F20"/>
    <w:pPr>
      <w:spacing w:after="0" w:line="240" w:lineRule="auto"/>
    </w:pPr>
    <w:rPr>
      <w:rFonts w:ascii="Times New Roman" w:eastAsia="Times New Roman" w:hAnsi="Times New Roman"/>
      <w:color w:val="000000"/>
      <w:szCs w:val="20"/>
    </w:rPr>
  </w:style>
  <w:style w:type="paragraph" w:customStyle="1" w:styleId="OmniPage67">
    <w:name w:val="OmniPage #67"/>
    <w:basedOn w:val="Normal"/>
    <w:qFormat/>
    <w:rsid w:val="00635F20"/>
    <w:pPr>
      <w:spacing w:after="0" w:line="240" w:lineRule="auto"/>
    </w:pPr>
    <w:rPr>
      <w:rFonts w:ascii="Times New Roman" w:eastAsia="Times New Roman" w:hAnsi="Times New Roman"/>
      <w:color w:val="000000"/>
      <w:szCs w:val="20"/>
    </w:rPr>
  </w:style>
  <w:style w:type="paragraph" w:customStyle="1" w:styleId="OmniPage68">
    <w:name w:val="OmniPage #68"/>
    <w:basedOn w:val="Normal"/>
    <w:qFormat/>
    <w:rsid w:val="00635F20"/>
    <w:pPr>
      <w:spacing w:after="0" w:line="240" w:lineRule="auto"/>
    </w:pPr>
    <w:rPr>
      <w:rFonts w:ascii="Times New Roman" w:eastAsia="Times New Roman" w:hAnsi="Times New Roman"/>
      <w:color w:val="000000"/>
      <w:szCs w:val="20"/>
    </w:rPr>
  </w:style>
  <w:style w:type="paragraph" w:customStyle="1" w:styleId="OmniPage69">
    <w:name w:val="OmniPage #69"/>
    <w:basedOn w:val="Normal"/>
    <w:qFormat/>
    <w:rsid w:val="00635F20"/>
    <w:pPr>
      <w:spacing w:after="0" w:line="240" w:lineRule="auto"/>
    </w:pPr>
    <w:rPr>
      <w:rFonts w:ascii="Times New Roman" w:eastAsia="Times New Roman" w:hAnsi="Times New Roman"/>
      <w:color w:val="000000"/>
      <w:szCs w:val="20"/>
    </w:rPr>
  </w:style>
  <w:style w:type="paragraph" w:customStyle="1" w:styleId="OmniPage70">
    <w:name w:val="OmniPage #70"/>
    <w:basedOn w:val="Normal"/>
    <w:qFormat/>
    <w:rsid w:val="00635F20"/>
    <w:pPr>
      <w:spacing w:after="0" w:line="240" w:lineRule="auto"/>
    </w:pPr>
    <w:rPr>
      <w:rFonts w:ascii="Times New Roman" w:eastAsia="Times New Roman" w:hAnsi="Times New Roman"/>
      <w:color w:val="000000"/>
      <w:szCs w:val="20"/>
    </w:rPr>
  </w:style>
  <w:style w:type="paragraph" w:customStyle="1" w:styleId="OmniPage71">
    <w:name w:val="OmniPage #71"/>
    <w:basedOn w:val="Normal"/>
    <w:qFormat/>
    <w:rsid w:val="00635F20"/>
    <w:pPr>
      <w:spacing w:after="0" w:line="240" w:lineRule="auto"/>
    </w:pPr>
    <w:rPr>
      <w:rFonts w:ascii="Times New Roman" w:eastAsia="Times New Roman" w:hAnsi="Times New Roman"/>
      <w:color w:val="000000"/>
      <w:szCs w:val="20"/>
    </w:rPr>
  </w:style>
  <w:style w:type="character" w:customStyle="1" w:styleId="NormalUnderlineChar">
    <w:name w:val="Normal + Underline Char"/>
    <w:link w:val="NormalUnderline0"/>
    <w:locked/>
    <w:rsid w:val="00635F20"/>
    <w:rPr>
      <w:rFonts w:ascii="Times New Roman" w:eastAsia="Times New Roman" w:hAnsi="Times New Roman" w:cs="Calibri"/>
      <w:b/>
      <w:u w:val="single"/>
    </w:rPr>
  </w:style>
  <w:style w:type="paragraph" w:customStyle="1" w:styleId="NormalUnderline0">
    <w:name w:val="Normal + Underline"/>
    <w:basedOn w:val="Normal"/>
    <w:link w:val="NormalUnderlineChar"/>
    <w:qFormat/>
    <w:rsid w:val="00635F20"/>
    <w:pPr>
      <w:spacing w:after="0" w:line="240" w:lineRule="auto"/>
      <w:ind w:left="720"/>
    </w:pPr>
    <w:rPr>
      <w:rFonts w:ascii="Times New Roman" w:eastAsia="Times New Roman" w:hAnsi="Times New Roman"/>
      <w:b/>
      <w:u w:val="single"/>
    </w:rPr>
  </w:style>
  <w:style w:type="character" w:customStyle="1" w:styleId="NormalNoUnderlineChar">
    <w:name w:val="Normal + No Underline Char"/>
    <w:link w:val="NormalNoUnderline"/>
    <w:locked/>
    <w:rsid w:val="00635F20"/>
    <w:rPr>
      <w:rFonts w:ascii="Times New Roman" w:eastAsia="Times New Roman" w:hAnsi="Times New Roman" w:cs="Calibri"/>
      <w:sz w:val="12"/>
    </w:rPr>
  </w:style>
  <w:style w:type="paragraph" w:customStyle="1" w:styleId="NormalNoUnderline">
    <w:name w:val="Normal + No Underline"/>
    <w:basedOn w:val="Normal"/>
    <w:link w:val="NormalNoUnderlineChar"/>
    <w:qFormat/>
    <w:rsid w:val="00635F20"/>
    <w:pPr>
      <w:spacing w:after="0" w:line="240" w:lineRule="auto"/>
      <w:ind w:left="720"/>
    </w:pPr>
    <w:rPr>
      <w:rFonts w:ascii="Times New Roman" w:eastAsia="Times New Roman" w:hAnsi="Times New Roman"/>
      <w:sz w:val="12"/>
    </w:rPr>
  </w:style>
  <w:style w:type="character" w:customStyle="1" w:styleId="TagCiteChar2">
    <w:name w:val="Tag Cite Char"/>
    <w:link w:val="TagCite3"/>
    <w:locked/>
    <w:rsid w:val="00635F20"/>
    <w:rPr>
      <w:rFonts w:ascii="Arial Narrow" w:eastAsia="SimSun" w:hAnsi="Arial Narrow" w:cs="Calibri"/>
      <w:b/>
      <w:lang w:eastAsia="zh-CN"/>
    </w:rPr>
  </w:style>
  <w:style w:type="paragraph" w:customStyle="1" w:styleId="TagCite3">
    <w:name w:val="Tag Cite"/>
    <w:basedOn w:val="PageHeader"/>
    <w:link w:val="TagCiteChar2"/>
    <w:qFormat/>
    <w:rsid w:val="00635F20"/>
    <w:rPr>
      <w:rFonts w:ascii="Arial Narrow" w:eastAsia="SimSun" w:hAnsi="Arial Narrow"/>
      <w:b/>
      <w:sz w:val="22"/>
      <w:lang w:eastAsia="zh-CN"/>
    </w:rPr>
  </w:style>
  <w:style w:type="paragraph" w:customStyle="1" w:styleId="Tiny-WFU">
    <w:name w:val="Tiny-WFU"/>
    <w:basedOn w:val="Normal"/>
    <w:qFormat/>
    <w:rsid w:val="00635F20"/>
    <w:pPr>
      <w:spacing w:after="0" w:line="240" w:lineRule="auto"/>
    </w:pPr>
    <w:rPr>
      <w:rFonts w:ascii="Cambria" w:eastAsia="Malgun Gothic" w:hAnsi="Cambria"/>
      <w:sz w:val="12"/>
      <w:lang w:eastAsia="ko-KR"/>
    </w:rPr>
  </w:style>
  <w:style w:type="paragraph" w:customStyle="1" w:styleId="Indentation">
    <w:name w:val="Indentation"/>
    <w:basedOn w:val="Normal"/>
    <w:qFormat/>
    <w:rsid w:val="00635F20"/>
    <w:pPr>
      <w:spacing w:after="0" w:line="240" w:lineRule="auto"/>
      <w:ind w:left="288" w:right="288"/>
    </w:pPr>
    <w:rPr>
      <w:rFonts w:ascii="Times New Roman" w:eastAsia="Calibri" w:hAnsi="Times New Roman"/>
    </w:rPr>
  </w:style>
  <w:style w:type="paragraph" w:customStyle="1" w:styleId="departments">
    <w:name w:val="departments"/>
    <w:basedOn w:val="Normal"/>
    <w:qFormat/>
    <w:rsid w:val="00635F20"/>
    <w:pPr>
      <w:spacing w:before="100" w:beforeAutospacing="1" w:after="100" w:afterAutospacing="1" w:line="240" w:lineRule="auto"/>
    </w:pPr>
    <w:rPr>
      <w:rFonts w:ascii="Times New Roman" w:eastAsia="Times New Roman" w:hAnsi="Times New Roman"/>
      <w:sz w:val="24"/>
    </w:rPr>
  </w:style>
  <w:style w:type="paragraph" w:customStyle="1" w:styleId="seeall">
    <w:name w:val="seeall"/>
    <w:basedOn w:val="Normal"/>
    <w:qFormat/>
    <w:rsid w:val="00635F20"/>
    <w:pPr>
      <w:spacing w:before="100" w:beforeAutospacing="1" w:after="100" w:afterAutospacing="1" w:line="240" w:lineRule="auto"/>
    </w:pPr>
    <w:rPr>
      <w:rFonts w:ascii="Times New Roman" w:eastAsia="Times New Roman" w:hAnsi="Times New Roman" w:cs="Times New Roman"/>
      <w:sz w:val="24"/>
    </w:rPr>
  </w:style>
  <w:style w:type="paragraph" w:customStyle="1" w:styleId="image-caption">
    <w:name w:val="image-caption"/>
    <w:basedOn w:val="Normal"/>
    <w:qFormat/>
    <w:rsid w:val="00635F20"/>
    <w:pPr>
      <w:spacing w:before="100" w:beforeAutospacing="1" w:after="100" w:afterAutospacing="1" w:line="240" w:lineRule="auto"/>
    </w:pPr>
    <w:rPr>
      <w:rFonts w:ascii="Times New Roman" w:eastAsia="Times New Roman" w:hAnsi="Times New Roman" w:cs="Times New Roman"/>
      <w:sz w:val="24"/>
    </w:rPr>
  </w:style>
  <w:style w:type="paragraph" w:customStyle="1" w:styleId="gascontcredit">
    <w:name w:val="gas_cont_credit"/>
    <w:basedOn w:val="Normal"/>
    <w:qFormat/>
    <w:rsid w:val="00635F20"/>
    <w:pPr>
      <w:spacing w:before="100" w:beforeAutospacing="1" w:after="100" w:afterAutospacing="1" w:line="240" w:lineRule="auto"/>
    </w:pPr>
    <w:rPr>
      <w:rFonts w:ascii="Times New Roman" w:eastAsia="Times New Roman" w:hAnsi="Times New Roman" w:cs="Times New Roman"/>
      <w:sz w:val="24"/>
    </w:rPr>
  </w:style>
  <w:style w:type="paragraph" w:customStyle="1" w:styleId="endarticle">
    <w:name w:val="endarticle"/>
    <w:basedOn w:val="Normal"/>
    <w:uiPriority w:val="99"/>
    <w:qFormat/>
    <w:rsid w:val="00635F20"/>
    <w:pPr>
      <w:spacing w:before="100" w:beforeAutospacing="1" w:after="100" w:afterAutospacing="1" w:line="240" w:lineRule="auto"/>
    </w:pPr>
    <w:rPr>
      <w:rFonts w:ascii="Times New Roman" w:eastAsia="Times New Roman" w:hAnsi="Times New Roman" w:cs="Times New Roman"/>
      <w:sz w:val="24"/>
    </w:rPr>
  </w:style>
  <w:style w:type="paragraph" w:customStyle="1" w:styleId="a-body-text">
    <w:name w:val="a-body-text"/>
    <w:basedOn w:val="Normal"/>
    <w:uiPriority w:val="99"/>
    <w:qFormat/>
    <w:rsid w:val="00635F20"/>
    <w:pPr>
      <w:spacing w:before="100" w:beforeAutospacing="1" w:after="100" w:afterAutospacing="1" w:line="240" w:lineRule="auto"/>
    </w:pPr>
    <w:rPr>
      <w:rFonts w:ascii="Times New Roman" w:eastAsia="Times New Roman" w:hAnsi="Times New Roman" w:cs="Times New Roman"/>
      <w:sz w:val="24"/>
    </w:rPr>
  </w:style>
  <w:style w:type="paragraph" w:customStyle="1" w:styleId="obgpara">
    <w:name w:val="obg_para"/>
    <w:basedOn w:val="Normal"/>
    <w:uiPriority w:val="99"/>
    <w:qFormat/>
    <w:rsid w:val="00635F20"/>
    <w:pPr>
      <w:spacing w:before="100" w:beforeAutospacing="1" w:after="100" w:afterAutospacing="1" w:line="240" w:lineRule="auto"/>
    </w:pPr>
    <w:rPr>
      <w:rFonts w:ascii="Times New Roman" w:eastAsia="Times New Roman" w:hAnsi="Times New Roman" w:cs="Times New Roman"/>
      <w:sz w:val="24"/>
    </w:rPr>
  </w:style>
  <w:style w:type="character" w:customStyle="1" w:styleId="LanguageChar">
    <w:name w:val="Language Char"/>
    <w:basedOn w:val="DefaultParagraphFont"/>
    <w:link w:val="Language"/>
    <w:locked/>
    <w:rsid w:val="00635F20"/>
    <w:rPr>
      <w:strike/>
      <w:sz w:val="16"/>
      <w:szCs w:val="16"/>
    </w:rPr>
  </w:style>
  <w:style w:type="paragraph" w:customStyle="1" w:styleId="Language">
    <w:name w:val="Language"/>
    <w:next w:val="Normal"/>
    <w:link w:val="LanguageChar"/>
    <w:qFormat/>
    <w:rsid w:val="00635F20"/>
    <w:pPr>
      <w:spacing w:after="0" w:line="240" w:lineRule="auto"/>
    </w:pPr>
    <w:rPr>
      <w:strike/>
      <w:sz w:val="16"/>
      <w:szCs w:val="16"/>
    </w:rPr>
  </w:style>
  <w:style w:type="paragraph" w:customStyle="1" w:styleId="Pa4">
    <w:name w:val="Pa4"/>
    <w:basedOn w:val="Normal"/>
    <w:next w:val="Normal"/>
    <w:qFormat/>
    <w:rsid w:val="00635F20"/>
    <w:pPr>
      <w:autoSpaceDE w:val="0"/>
      <w:autoSpaceDN w:val="0"/>
      <w:adjustRightInd w:val="0"/>
      <w:spacing w:after="0" w:line="181" w:lineRule="atLeast"/>
    </w:pPr>
    <w:rPr>
      <w:rFonts w:eastAsia="Times New Roman"/>
      <w:sz w:val="24"/>
    </w:rPr>
  </w:style>
  <w:style w:type="paragraph" w:customStyle="1" w:styleId="attribution">
    <w:name w:val="attribution"/>
    <w:basedOn w:val="Normal"/>
    <w:qFormat/>
    <w:rsid w:val="00635F20"/>
    <w:pPr>
      <w:spacing w:before="100" w:beforeAutospacing="1" w:after="100" w:afterAutospacing="1" w:line="240" w:lineRule="auto"/>
    </w:pPr>
    <w:rPr>
      <w:rFonts w:eastAsia="Times New Roman"/>
      <w:sz w:val="24"/>
    </w:rPr>
  </w:style>
  <w:style w:type="paragraph" w:customStyle="1" w:styleId="text-textbodyhoustontexttext-dateline">
    <w:name w:val="text-textbody houstontext text-dateline"/>
    <w:basedOn w:val="Normal"/>
    <w:qFormat/>
    <w:rsid w:val="00635F20"/>
    <w:pPr>
      <w:spacing w:before="100" w:beforeAutospacing="1" w:after="100" w:afterAutospacing="1" w:line="240" w:lineRule="auto"/>
    </w:pPr>
    <w:rPr>
      <w:rFonts w:eastAsia="Times New Roman"/>
      <w:sz w:val="24"/>
    </w:rPr>
  </w:style>
  <w:style w:type="paragraph" w:customStyle="1" w:styleId="text-textbodyhoustontext">
    <w:name w:val="text-textbody houstontext"/>
    <w:basedOn w:val="Normal"/>
    <w:qFormat/>
    <w:rsid w:val="00635F20"/>
    <w:pPr>
      <w:spacing w:before="100" w:beforeAutospacing="1" w:after="100" w:afterAutospacing="1" w:line="240" w:lineRule="auto"/>
    </w:pPr>
    <w:rPr>
      <w:rFonts w:eastAsia="Times New Roman"/>
      <w:sz w:val="24"/>
    </w:rPr>
  </w:style>
  <w:style w:type="paragraph" w:customStyle="1" w:styleId="msolistparagraph0">
    <w:name w:val="msolistparagraph"/>
    <w:basedOn w:val="Normal"/>
    <w:qFormat/>
    <w:rsid w:val="00635F20"/>
    <w:pPr>
      <w:spacing w:before="100" w:beforeAutospacing="1" w:after="100" w:afterAutospacing="1" w:line="240" w:lineRule="auto"/>
    </w:pPr>
    <w:rPr>
      <w:rFonts w:eastAsia="Times New Roman"/>
      <w:sz w:val="24"/>
    </w:rPr>
  </w:style>
  <w:style w:type="character" w:customStyle="1" w:styleId="StyleStyle4LatinTimesNewRomanAsianSimSunBoldChar">
    <w:name w:val="Style Style4 + (Latin) Times New Roman (Asian) SimSun Bold Char"/>
    <w:basedOn w:val="Style4Char"/>
    <w:link w:val="StyleStyle4LatinTimesNewRomanAsianSimSunBold"/>
    <w:locked/>
    <w:rsid w:val="00635F20"/>
    <w:rPr>
      <w:rFonts w:ascii="Arial Narrow" w:eastAsia="SimSun" w:hAnsi="Arial Narrow"/>
      <w:b/>
      <w:bCs/>
      <w:sz w:val="16"/>
      <w:u w:val="single"/>
      <w:lang w:eastAsia="zh-CN"/>
    </w:rPr>
  </w:style>
  <w:style w:type="paragraph" w:customStyle="1" w:styleId="StyleStyle4LatinTimesNewRomanAsianSimSunBold">
    <w:name w:val="Style Style4 + (Latin) Times New Roman (Asian) SimSun Bold"/>
    <w:basedOn w:val="Style4"/>
    <w:link w:val="StyleStyle4LatinTimesNewRomanAsianSimSunBoldChar"/>
    <w:qFormat/>
    <w:rsid w:val="00635F20"/>
    <w:pPr>
      <w:numPr>
        <w:numId w:val="0"/>
      </w:numPr>
    </w:pPr>
    <w:rPr>
      <w:rFonts w:eastAsia="SimSun"/>
      <w:b/>
      <w:bCs/>
      <w:lang w:eastAsia="zh-CN"/>
    </w:rPr>
  </w:style>
  <w:style w:type="character" w:customStyle="1" w:styleId="StyleStyle49pt10Char">
    <w:name w:val="Style Style4 + 9 pt10 Char"/>
    <w:basedOn w:val="Style4Char"/>
    <w:link w:val="StyleStyle49pt10"/>
    <w:locked/>
    <w:rsid w:val="00635F20"/>
    <w:rPr>
      <w:rFonts w:ascii="Arial Narrow" w:eastAsia="Times New Roman" w:hAnsi="Arial Narrow"/>
      <w:sz w:val="16"/>
      <w:u w:val="single"/>
      <w:lang w:eastAsia="zh-CN"/>
    </w:rPr>
  </w:style>
  <w:style w:type="paragraph" w:customStyle="1" w:styleId="StyleStyle49pt10">
    <w:name w:val="Style Style4 + 9 pt10"/>
    <w:basedOn w:val="Style4"/>
    <w:link w:val="StyleStyle49pt10Char"/>
    <w:qFormat/>
    <w:rsid w:val="00635F20"/>
    <w:pPr>
      <w:numPr>
        <w:numId w:val="0"/>
      </w:numPr>
    </w:pPr>
    <w:rPr>
      <w:rFonts w:eastAsia="Times New Roman"/>
      <w:lang w:eastAsia="zh-CN"/>
    </w:rPr>
  </w:style>
  <w:style w:type="character" w:customStyle="1" w:styleId="StyleStyle49ptBold7Char">
    <w:name w:val="Style Style4 + 9 pt Bold7 Char"/>
    <w:basedOn w:val="Style4Char"/>
    <w:link w:val="StyleStyle49ptBold7"/>
    <w:locked/>
    <w:rsid w:val="00635F20"/>
    <w:rPr>
      <w:rFonts w:ascii="Arial Narrow" w:eastAsia="Times New Roman" w:hAnsi="Arial Narrow"/>
      <w:b/>
      <w:bCs/>
      <w:sz w:val="16"/>
      <w:u w:val="single"/>
      <w:lang w:eastAsia="zh-CN"/>
    </w:rPr>
  </w:style>
  <w:style w:type="paragraph" w:customStyle="1" w:styleId="StyleStyle49ptBold7">
    <w:name w:val="Style Style4 + 9 pt Bold7"/>
    <w:basedOn w:val="Style4"/>
    <w:link w:val="StyleStyle49ptBold7Char"/>
    <w:qFormat/>
    <w:rsid w:val="00635F20"/>
    <w:pPr>
      <w:numPr>
        <w:numId w:val="0"/>
      </w:numPr>
    </w:pPr>
    <w:rPr>
      <w:rFonts w:eastAsia="Times New Roman"/>
      <w:b/>
      <w:bCs/>
      <w:lang w:eastAsia="zh-CN"/>
    </w:rPr>
  </w:style>
  <w:style w:type="character" w:customStyle="1" w:styleId="StyleMinimizedTextArialNarrow10ptChar">
    <w:name w:val="Style Minimized Text + Arial Narrow 10 pt Char"/>
    <w:basedOn w:val="MinimizedTextChar"/>
    <w:link w:val="StyleMinimizedTextArialNarrow10pt"/>
    <w:locked/>
    <w:rsid w:val="00635F20"/>
    <w:rPr>
      <w:rFonts w:ascii="Georgia" w:eastAsia="Times New Roman" w:hAnsi="Georgia"/>
      <w:sz w:val="20"/>
    </w:rPr>
  </w:style>
  <w:style w:type="paragraph" w:customStyle="1" w:styleId="StyleMinimizedTextArialNarrow10pt">
    <w:name w:val="Style Minimized Text + Arial Narrow 10 pt"/>
    <w:basedOn w:val="MinimizedText"/>
    <w:link w:val="StyleMinimizedTextArialNarrow10ptChar"/>
    <w:qFormat/>
    <w:rsid w:val="00635F20"/>
    <w:pPr>
      <w:spacing w:after="0" w:line="240" w:lineRule="auto"/>
    </w:pPr>
    <w:rPr>
      <w:rFonts w:ascii="Georgia" w:eastAsia="Times New Roman" w:hAnsi="Georgia"/>
      <w:sz w:val="20"/>
    </w:rPr>
  </w:style>
  <w:style w:type="character" w:customStyle="1" w:styleId="StyleStyle49pt3Char">
    <w:name w:val="Style Style4 + 9 pt3 Char"/>
    <w:basedOn w:val="Style4Char"/>
    <w:link w:val="StyleStyle49pt3"/>
    <w:locked/>
    <w:rsid w:val="00635F20"/>
    <w:rPr>
      <w:rFonts w:ascii="Arial Narrow" w:eastAsia="Times New Roman" w:hAnsi="Arial Narrow"/>
      <w:sz w:val="16"/>
      <w:u w:val="single"/>
      <w:lang w:eastAsia="zh-CN"/>
    </w:rPr>
  </w:style>
  <w:style w:type="paragraph" w:customStyle="1" w:styleId="StyleStyle49pt3">
    <w:name w:val="Style Style4 + 9 pt3"/>
    <w:basedOn w:val="Style4"/>
    <w:link w:val="StyleStyle49pt3Char"/>
    <w:qFormat/>
    <w:rsid w:val="00635F20"/>
    <w:pPr>
      <w:numPr>
        <w:numId w:val="0"/>
      </w:numPr>
    </w:pPr>
    <w:rPr>
      <w:rFonts w:eastAsia="Times New Roman"/>
      <w:lang w:eastAsia="zh-CN"/>
    </w:rPr>
  </w:style>
  <w:style w:type="paragraph" w:customStyle="1" w:styleId="TxBr41p1">
    <w:name w:val="TxBr_41p1"/>
    <w:basedOn w:val="Normal"/>
    <w:qFormat/>
    <w:rsid w:val="00635F20"/>
    <w:pPr>
      <w:tabs>
        <w:tab w:val="left" w:pos="204"/>
      </w:tabs>
      <w:autoSpaceDE w:val="0"/>
      <w:autoSpaceDN w:val="0"/>
      <w:adjustRightInd w:val="0"/>
      <w:spacing w:after="0" w:line="238" w:lineRule="atLeast"/>
      <w:jc w:val="both"/>
    </w:pPr>
    <w:rPr>
      <w:rFonts w:ascii="Times New Roman" w:eastAsia="Times New Roman" w:hAnsi="Times New Roman" w:cs="Times New Roman"/>
      <w:sz w:val="24"/>
    </w:rPr>
  </w:style>
  <w:style w:type="paragraph" w:customStyle="1" w:styleId="003Cite">
    <w:name w:val="003Cite"/>
    <w:basedOn w:val="Normal"/>
    <w:qFormat/>
    <w:rsid w:val="00635F20"/>
    <w:pPr>
      <w:spacing w:after="0" w:line="240" w:lineRule="auto"/>
    </w:pPr>
    <w:rPr>
      <w:rFonts w:ascii="Times New Roman" w:eastAsia="Calibri" w:hAnsi="Times New Roman" w:cs="Times New Roman"/>
      <w:szCs w:val="16"/>
    </w:rPr>
  </w:style>
  <w:style w:type="character" w:customStyle="1" w:styleId="NormalBoldChar">
    <w:name w:val="Normal + Bold Char"/>
    <w:aliases w:val="Double Underline Char"/>
    <w:basedOn w:val="DefaultParagraphFont"/>
    <w:link w:val="NormalBold"/>
    <w:locked/>
    <w:rsid w:val="00635F20"/>
    <w:rPr>
      <w:rFonts w:ascii="Calibri" w:hAnsi="Calibri" w:cs="Calibri"/>
      <w:b/>
      <w:color w:val="000000"/>
      <w:sz w:val="16"/>
      <w:u w:val="single"/>
    </w:rPr>
  </w:style>
  <w:style w:type="paragraph" w:customStyle="1" w:styleId="NormalBold">
    <w:name w:val="Normal + Bold"/>
    <w:aliases w:val="Double Underline"/>
    <w:basedOn w:val="Normal"/>
    <w:link w:val="NormalBoldChar"/>
    <w:qFormat/>
    <w:rsid w:val="00635F20"/>
    <w:pPr>
      <w:spacing w:after="0" w:line="240" w:lineRule="auto"/>
      <w:jc w:val="both"/>
    </w:pPr>
    <w:rPr>
      <w:b/>
      <w:color w:val="000000"/>
      <w:sz w:val="16"/>
      <w:u w:val="single"/>
    </w:rPr>
  </w:style>
  <w:style w:type="character" w:customStyle="1" w:styleId="StyleUnderline9ptChar">
    <w:name w:val="Style Underline + 9 pt Char"/>
    <w:link w:val="StyleUnderline9pt"/>
    <w:locked/>
    <w:rsid w:val="00635F20"/>
    <w:rPr>
      <w:rFonts w:ascii="Times New Roman" w:eastAsia="SimSun" w:hAnsi="Times New Roman" w:cs="Times New Roman"/>
      <w:sz w:val="20"/>
      <w:szCs w:val="20"/>
      <w:u w:val="single"/>
    </w:rPr>
  </w:style>
  <w:style w:type="paragraph" w:customStyle="1" w:styleId="StyleUnderline9pt">
    <w:name w:val="Style Underline + 9 pt"/>
    <w:link w:val="StyleUnderline9ptChar"/>
    <w:qFormat/>
    <w:rsid w:val="00635F20"/>
    <w:pPr>
      <w:spacing w:after="0" w:line="240" w:lineRule="auto"/>
    </w:pPr>
    <w:rPr>
      <w:rFonts w:ascii="Times New Roman" w:eastAsia="SimSun" w:hAnsi="Times New Roman" w:cs="Times New Roman"/>
      <w:sz w:val="20"/>
      <w:szCs w:val="20"/>
      <w:u w:val="single"/>
    </w:rPr>
  </w:style>
  <w:style w:type="paragraph" w:customStyle="1" w:styleId="StyleUnderline9pt1">
    <w:name w:val="Style Underline + 9 pt1"/>
    <w:qFormat/>
    <w:rsid w:val="00635F20"/>
    <w:pPr>
      <w:spacing w:after="0" w:line="240" w:lineRule="auto"/>
    </w:pPr>
    <w:rPr>
      <w:rFonts w:ascii="Times New Roman" w:eastAsia="SimSun" w:hAnsi="Times New Roman" w:cs="Times New Roman"/>
      <w:sz w:val="20"/>
      <w:szCs w:val="20"/>
      <w:u w:val="single"/>
    </w:rPr>
  </w:style>
  <w:style w:type="character" w:customStyle="1" w:styleId="EmphasisTextChar">
    <w:name w:val="Emphasis Text Char"/>
    <w:link w:val="EmphasisText"/>
    <w:locked/>
    <w:rsid w:val="00635F20"/>
    <w:rPr>
      <w:rFonts w:ascii="Times New Roman" w:eastAsia="SimSun" w:hAnsi="Times New Roman" w:cs="Times New Roman"/>
      <w:b/>
      <w:u w:val="single"/>
    </w:rPr>
  </w:style>
  <w:style w:type="paragraph" w:customStyle="1" w:styleId="EmphasisText">
    <w:name w:val="Emphasis Text"/>
    <w:basedOn w:val="UnderlinedText"/>
    <w:link w:val="EmphasisTextChar"/>
    <w:qFormat/>
    <w:rsid w:val="00635F20"/>
    <w:rPr>
      <w:rFonts w:ascii="Times New Roman" w:eastAsia="SimSun" w:hAnsi="Times New Roman" w:cs="Times New Roman"/>
      <w:u w:val="single"/>
    </w:rPr>
  </w:style>
  <w:style w:type="character" w:customStyle="1" w:styleId="Stylecard9ptChar">
    <w:name w:val="Style card + 9 pt Char"/>
    <w:basedOn w:val="cardChar0"/>
    <w:link w:val="Stylecard9pt"/>
    <w:locked/>
    <w:rsid w:val="00635F20"/>
    <w:rPr>
      <w:rFonts w:ascii="Calibri" w:eastAsia="Calibri" w:hAnsi="Calibri" w:cs="Calibri" w:hint="default"/>
      <w:sz w:val="16"/>
      <w:szCs w:val="20"/>
      <w:u w:val="single"/>
    </w:rPr>
  </w:style>
  <w:style w:type="paragraph" w:customStyle="1" w:styleId="Stylecard9pt">
    <w:name w:val="Style card + 9 pt"/>
    <w:basedOn w:val="Normal"/>
    <w:link w:val="Stylecard9ptChar"/>
    <w:qFormat/>
    <w:rsid w:val="00635F20"/>
    <w:pPr>
      <w:spacing w:after="0" w:line="240" w:lineRule="auto"/>
      <w:ind w:left="288" w:right="288"/>
    </w:pPr>
    <w:rPr>
      <w:rFonts w:eastAsia="Calibri"/>
      <w:sz w:val="16"/>
      <w:szCs w:val="20"/>
      <w:u w:val="single"/>
    </w:rPr>
  </w:style>
  <w:style w:type="character" w:customStyle="1" w:styleId="CardBodyChar">
    <w:name w:val="Card Body Char"/>
    <w:link w:val="CardBody"/>
    <w:locked/>
    <w:rsid w:val="00635F20"/>
    <w:rPr>
      <w:rFonts w:ascii="Calibri" w:eastAsia="Calibri" w:hAnsi="Calibri" w:cs="Calibri"/>
      <w:sz w:val="16"/>
    </w:rPr>
  </w:style>
  <w:style w:type="paragraph" w:customStyle="1" w:styleId="CardBody">
    <w:name w:val="Card Body"/>
    <w:basedOn w:val="Normal"/>
    <w:link w:val="CardBodyChar"/>
    <w:qFormat/>
    <w:rsid w:val="00635F20"/>
    <w:pPr>
      <w:spacing w:after="0" w:line="240" w:lineRule="auto"/>
    </w:pPr>
    <w:rPr>
      <w:rFonts w:eastAsia="Calibri"/>
      <w:sz w:val="16"/>
    </w:rPr>
  </w:style>
  <w:style w:type="character" w:customStyle="1" w:styleId="StyleStyle49pt1Char">
    <w:name w:val="Style Style4 + 9 pt1 Char"/>
    <w:basedOn w:val="Style4Char"/>
    <w:link w:val="StyleStyle49pt1"/>
    <w:locked/>
    <w:rsid w:val="00635F20"/>
    <w:rPr>
      <w:rFonts w:ascii="Arial Narrow" w:hAnsi="Arial Narrow"/>
      <w:sz w:val="16"/>
      <w:u w:val="single"/>
      <w:lang w:eastAsia="zh-CN"/>
    </w:rPr>
  </w:style>
  <w:style w:type="paragraph" w:customStyle="1" w:styleId="StyleStyle49pt1">
    <w:name w:val="Style Style4 + 9 pt1"/>
    <w:basedOn w:val="Style4"/>
    <w:link w:val="StyleStyle49pt1Char"/>
    <w:qFormat/>
    <w:rsid w:val="00635F20"/>
    <w:pPr>
      <w:numPr>
        <w:numId w:val="0"/>
      </w:numPr>
    </w:pPr>
    <w:rPr>
      <w:lang w:eastAsia="zh-CN"/>
    </w:rPr>
  </w:style>
  <w:style w:type="character" w:customStyle="1" w:styleId="StyleStyle49ptBold1Char">
    <w:name w:val="Style Style4 + 9 pt Bold1 Char"/>
    <w:link w:val="StyleStyle49ptBold1"/>
    <w:locked/>
    <w:rsid w:val="00635F20"/>
    <w:rPr>
      <w:rFonts w:ascii="Arial Narrow" w:hAnsi="Arial Narrow"/>
      <w:b/>
      <w:bCs/>
      <w:sz w:val="16"/>
      <w:u w:val="single"/>
    </w:rPr>
  </w:style>
  <w:style w:type="paragraph" w:customStyle="1" w:styleId="StyleStyle49ptBold1">
    <w:name w:val="Style Style4 + 9 pt Bold1"/>
    <w:basedOn w:val="Style4"/>
    <w:link w:val="StyleStyle49ptBold1Char"/>
    <w:qFormat/>
    <w:rsid w:val="00635F20"/>
    <w:pPr>
      <w:numPr>
        <w:numId w:val="0"/>
      </w:numPr>
    </w:pPr>
    <w:rPr>
      <w:b/>
      <w:bCs/>
    </w:rPr>
  </w:style>
  <w:style w:type="character" w:customStyle="1" w:styleId="StyleStyle49pt2Char">
    <w:name w:val="Style Style4 + 9 pt2 Char"/>
    <w:basedOn w:val="Style4Char"/>
    <w:link w:val="StyleStyle49pt2"/>
    <w:locked/>
    <w:rsid w:val="00635F20"/>
    <w:rPr>
      <w:rFonts w:ascii="Arial Narrow" w:hAnsi="Arial Narrow"/>
      <w:sz w:val="16"/>
      <w:u w:val="single"/>
      <w:lang w:eastAsia="zh-CN"/>
    </w:rPr>
  </w:style>
  <w:style w:type="paragraph" w:customStyle="1" w:styleId="StyleStyle49pt2">
    <w:name w:val="Style Style4 + 9 pt2"/>
    <w:basedOn w:val="Style4"/>
    <w:link w:val="StyleStyle49pt2Char"/>
    <w:qFormat/>
    <w:rsid w:val="00635F20"/>
    <w:pPr>
      <w:numPr>
        <w:numId w:val="0"/>
      </w:numPr>
    </w:pPr>
    <w:rPr>
      <w:lang w:eastAsia="zh-CN"/>
    </w:rPr>
  </w:style>
  <w:style w:type="character" w:customStyle="1" w:styleId="StyleStyle49ptBold2Char">
    <w:name w:val="Style Style4 + 9 pt Bold2 Char"/>
    <w:link w:val="StyleStyle49ptBold2"/>
    <w:locked/>
    <w:rsid w:val="00635F20"/>
    <w:rPr>
      <w:rFonts w:ascii="Arial Narrow" w:hAnsi="Arial Narrow"/>
      <w:b/>
      <w:bCs/>
      <w:sz w:val="16"/>
      <w:u w:val="single"/>
    </w:rPr>
  </w:style>
  <w:style w:type="paragraph" w:customStyle="1" w:styleId="StyleStyle49ptBold2">
    <w:name w:val="Style Style4 + 9 pt Bold2"/>
    <w:basedOn w:val="Style4"/>
    <w:link w:val="StyleStyle49ptBold2Char"/>
    <w:qFormat/>
    <w:rsid w:val="00635F20"/>
    <w:pPr>
      <w:numPr>
        <w:numId w:val="0"/>
      </w:numPr>
    </w:pPr>
    <w:rPr>
      <w:b/>
      <w:bCs/>
    </w:rPr>
  </w:style>
  <w:style w:type="character" w:customStyle="1" w:styleId="CiteBodyChar">
    <w:name w:val="Cite Body Char"/>
    <w:link w:val="CiteBody"/>
    <w:locked/>
    <w:rsid w:val="00635F20"/>
    <w:rPr>
      <w:rFonts w:ascii="Calibri" w:eastAsia="Calibri" w:hAnsi="Calibri" w:cs="Calibri"/>
      <w:sz w:val="16"/>
      <w:szCs w:val="16"/>
    </w:rPr>
  </w:style>
  <w:style w:type="paragraph" w:customStyle="1" w:styleId="CiteBody">
    <w:name w:val="Cite Body"/>
    <w:basedOn w:val="Normal"/>
    <w:link w:val="CiteBodyChar"/>
    <w:qFormat/>
    <w:rsid w:val="00635F20"/>
    <w:pPr>
      <w:spacing w:after="0" w:line="240" w:lineRule="auto"/>
    </w:pPr>
    <w:rPr>
      <w:rFonts w:eastAsia="Calibri"/>
      <w:sz w:val="16"/>
      <w:szCs w:val="16"/>
    </w:rPr>
  </w:style>
  <w:style w:type="character" w:customStyle="1" w:styleId="CiteBoldChar">
    <w:name w:val="Cite Bold Char"/>
    <w:link w:val="CiteBold"/>
    <w:locked/>
    <w:rsid w:val="00635F20"/>
    <w:rPr>
      <w:rFonts w:ascii="Calibri" w:eastAsia="Calibri" w:hAnsi="Calibri" w:cs="Calibri"/>
      <w:b/>
      <w:sz w:val="16"/>
      <w:szCs w:val="16"/>
    </w:rPr>
  </w:style>
  <w:style w:type="paragraph" w:customStyle="1" w:styleId="CiteBold">
    <w:name w:val="Cite Bold"/>
    <w:basedOn w:val="CiteBody"/>
    <w:link w:val="CiteBoldChar"/>
    <w:qFormat/>
    <w:rsid w:val="00635F20"/>
    <w:rPr>
      <w:b/>
    </w:rPr>
  </w:style>
  <w:style w:type="character" w:customStyle="1" w:styleId="StyleCardBody11ptUnderlineChar">
    <w:name w:val="Style Card Body + 11 pt Underline Char"/>
    <w:link w:val="StyleCardBody11ptUnderline"/>
    <w:locked/>
    <w:rsid w:val="00635F20"/>
    <w:rPr>
      <w:rFonts w:ascii="Calibri" w:eastAsia="Calibri" w:hAnsi="Calibri" w:cs="Calibri"/>
      <w:sz w:val="16"/>
      <w:u w:val="single"/>
    </w:rPr>
  </w:style>
  <w:style w:type="paragraph" w:customStyle="1" w:styleId="StyleCardBody11ptUnderline">
    <w:name w:val="Style Card Body + 11 pt Underline"/>
    <w:basedOn w:val="CardBody"/>
    <w:link w:val="StyleCardBody11ptUnderlineChar"/>
    <w:qFormat/>
    <w:rsid w:val="00635F20"/>
    <w:rPr>
      <w:u w:val="single"/>
    </w:rPr>
  </w:style>
  <w:style w:type="character" w:customStyle="1" w:styleId="StyleStyle49pt4Char">
    <w:name w:val="Style Style4 + 9 pt4 Char"/>
    <w:basedOn w:val="Style4Char"/>
    <w:link w:val="StyleStyle49pt4"/>
    <w:locked/>
    <w:rsid w:val="00635F20"/>
    <w:rPr>
      <w:rFonts w:ascii="Arial Narrow" w:hAnsi="Arial Narrow"/>
      <w:sz w:val="16"/>
      <w:u w:val="single"/>
      <w:lang w:eastAsia="zh-CN"/>
    </w:rPr>
  </w:style>
  <w:style w:type="paragraph" w:customStyle="1" w:styleId="StyleStyle49pt4">
    <w:name w:val="Style Style4 + 9 pt4"/>
    <w:basedOn w:val="Style4"/>
    <w:link w:val="StyleStyle49pt4Char"/>
    <w:qFormat/>
    <w:rsid w:val="00635F20"/>
    <w:pPr>
      <w:numPr>
        <w:numId w:val="0"/>
      </w:numPr>
    </w:pPr>
    <w:rPr>
      <w:lang w:eastAsia="zh-CN"/>
    </w:rPr>
  </w:style>
  <w:style w:type="character" w:customStyle="1" w:styleId="StyleStyle49ptBold4Char">
    <w:name w:val="Style Style4 + 9 pt Bold4 Char"/>
    <w:link w:val="StyleStyle49ptBold4"/>
    <w:locked/>
    <w:rsid w:val="00635F20"/>
    <w:rPr>
      <w:rFonts w:ascii="Arial Narrow" w:hAnsi="Arial Narrow"/>
      <w:b/>
      <w:bCs/>
      <w:sz w:val="16"/>
      <w:u w:val="single"/>
    </w:rPr>
  </w:style>
  <w:style w:type="paragraph" w:customStyle="1" w:styleId="StyleStyle49ptBold4">
    <w:name w:val="Style Style4 + 9 pt Bold4"/>
    <w:basedOn w:val="Style4"/>
    <w:link w:val="StyleStyle49ptBold4Char"/>
    <w:qFormat/>
    <w:rsid w:val="00635F20"/>
    <w:pPr>
      <w:numPr>
        <w:numId w:val="0"/>
      </w:numPr>
    </w:pPr>
    <w:rPr>
      <w:b/>
      <w:bCs/>
    </w:rPr>
  </w:style>
  <w:style w:type="character" w:customStyle="1" w:styleId="StyleStyle49pt5Char">
    <w:name w:val="Style Style4 + 9 pt5 Char"/>
    <w:basedOn w:val="Style4Char"/>
    <w:link w:val="StyleStyle49pt5"/>
    <w:locked/>
    <w:rsid w:val="00635F20"/>
    <w:rPr>
      <w:rFonts w:ascii="Arial Narrow" w:hAnsi="Arial Narrow"/>
      <w:sz w:val="16"/>
      <w:u w:val="single"/>
      <w:lang w:eastAsia="zh-CN"/>
    </w:rPr>
  </w:style>
  <w:style w:type="paragraph" w:customStyle="1" w:styleId="StyleStyle49pt5">
    <w:name w:val="Style Style4 + 9 pt5"/>
    <w:basedOn w:val="Style4"/>
    <w:link w:val="StyleStyle49pt5Char"/>
    <w:qFormat/>
    <w:rsid w:val="00635F20"/>
    <w:pPr>
      <w:numPr>
        <w:numId w:val="0"/>
      </w:numPr>
    </w:pPr>
    <w:rPr>
      <w:lang w:eastAsia="zh-CN"/>
    </w:rPr>
  </w:style>
  <w:style w:type="character" w:customStyle="1" w:styleId="StyleStyle49pt6Char">
    <w:name w:val="Style Style4 + 9 pt6 Char"/>
    <w:basedOn w:val="Style4Char"/>
    <w:link w:val="StyleStyle49pt6"/>
    <w:locked/>
    <w:rsid w:val="00635F20"/>
    <w:rPr>
      <w:rFonts w:ascii="Arial Narrow" w:hAnsi="Arial Narrow"/>
      <w:sz w:val="16"/>
      <w:u w:val="single"/>
      <w:lang w:eastAsia="zh-CN"/>
    </w:rPr>
  </w:style>
  <w:style w:type="paragraph" w:customStyle="1" w:styleId="StyleStyle49pt6">
    <w:name w:val="Style Style4 + 9 pt6"/>
    <w:basedOn w:val="Style4"/>
    <w:link w:val="StyleStyle49pt6Char"/>
    <w:qFormat/>
    <w:rsid w:val="00635F20"/>
    <w:pPr>
      <w:numPr>
        <w:numId w:val="0"/>
      </w:numPr>
    </w:pPr>
    <w:rPr>
      <w:lang w:eastAsia="zh-CN"/>
    </w:rPr>
  </w:style>
  <w:style w:type="character" w:customStyle="1" w:styleId="StyleStyle49ptBold5Char">
    <w:name w:val="Style Style4 + 9 pt Bold5 Char"/>
    <w:link w:val="StyleStyle49ptBold5"/>
    <w:locked/>
    <w:rsid w:val="00635F20"/>
    <w:rPr>
      <w:rFonts w:ascii="Arial Narrow" w:hAnsi="Arial Narrow"/>
      <w:b/>
      <w:bCs/>
      <w:sz w:val="16"/>
      <w:u w:val="single"/>
    </w:rPr>
  </w:style>
  <w:style w:type="paragraph" w:customStyle="1" w:styleId="StyleStyle49ptBold5">
    <w:name w:val="Style Style4 + 9 pt Bold5"/>
    <w:basedOn w:val="Style4"/>
    <w:link w:val="StyleStyle49ptBold5Char"/>
    <w:qFormat/>
    <w:rsid w:val="00635F20"/>
    <w:pPr>
      <w:numPr>
        <w:numId w:val="0"/>
      </w:numPr>
    </w:pPr>
    <w:rPr>
      <w:b/>
      <w:bCs/>
    </w:rPr>
  </w:style>
  <w:style w:type="character" w:customStyle="1" w:styleId="StyleStyle49pt7Char">
    <w:name w:val="Style Style4 + 9 pt7 Char"/>
    <w:basedOn w:val="Style4Char"/>
    <w:link w:val="StyleStyle49pt7"/>
    <w:locked/>
    <w:rsid w:val="00635F20"/>
    <w:rPr>
      <w:rFonts w:ascii="Arial Narrow" w:hAnsi="Arial Narrow"/>
      <w:sz w:val="16"/>
      <w:u w:val="single"/>
      <w:lang w:eastAsia="zh-CN"/>
    </w:rPr>
  </w:style>
  <w:style w:type="paragraph" w:customStyle="1" w:styleId="StyleStyle49pt7">
    <w:name w:val="Style Style4 + 9 pt7"/>
    <w:basedOn w:val="Style4"/>
    <w:link w:val="StyleStyle49pt7Char"/>
    <w:qFormat/>
    <w:rsid w:val="00635F20"/>
    <w:pPr>
      <w:numPr>
        <w:numId w:val="0"/>
      </w:numPr>
    </w:pPr>
    <w:rPr>
      <w:lang w:eastAsia="zh-CN"/>
    </w:rPr>
  </w:style>
  <w:style w:type="paragraph" w:customStyle="1" w:styleId="FONT7">
    <w:name w:val="FONT 7"/>
    <w:qFormat/>
    <w:rsid w:val="00635F20"/>
    <w:pPr>
      <w:spacing w:after="0" w:line="240" w:lineRule="auto"/>
    </w:pPr>
    <w:rPr>
      <w:rFonts w:ascii="Times New Roman" w:eastAsia="SimSun" w:hAnsi="Times New Roman" w:cs="Arial"/>
      <w:bCs/>
      <w:iCs/>
      <w:sz w:val="14"/>
      <w:szCs w:val="28"/>
    </w:rPr>
  </w:style>
  <w:style w:type="paragraph" w:customStyle="1" w:styleId="StyleStyle49pt8">
    <w:name w:val="Style Style4 + 9 pt8"/>
    <w:basedOn w:val="Style4"/>
    <w:qFormat/>
    <w:rsid w:val="00635F20"/>
    <w:pPr>
      <w:numPr>
        <w:numId w:val="0"/>
      </w:numPr>
    </w:pPr>
  </w:style>
  <w:style w:type="character" w:customStyle="1" w:styleId="StyleHeading2UnderlineChar">
    <w:name w:val="Style Heading 2 + Underline Char"/>
    <w:link w:val="StyleHeading2Underline"/>
    <w:locked/>
    <w:rsid w:val="00635F20"/>
    <w:rPr>
      <w:rFonts w:ascii="Calibri" w:eastAsia="Times New Roman" w:hAnsi="Calibri" w:cs="Times New Roman"/>
      <w:b/>
      <w:szCs w:val="26"/>
      <w:u w:val="single"/>
    </w:rPr>
  </w:style>
  <w:style w:type="paragraph" w:customStyle="1" w:styleId="StyleHeading2Underline">
    <w:name w:val="Style Heading 2 + Underline"/>
    <w:basedOn w:val="Heading2"/>
    <w:link w:val="StyleHeading2UnderlineChar"/>
    <w:qFormat/>
    <w:rsid w:val="00635F20"/>
    <w:pPr>
      <w:tabs>
        <w:tab w:val="right" w:leader="dot" w:pos="9360"/>
      </w:tabs>
      <w:spacing w:before="240" w:after="240" w:line="240" w:lineRule="auto"/>
      <w:ind w:left="-900" w:right="-900"/>
    </w:pPr>
    <w:rPr>
      <w:rFonts w:eastAsia="Times New Roman" w:cs="Times New Roman"/>
      <w:sz w:val="22"/>
      <w:u w:val="single"/>
    </w:rPr>
  </w:style>
  <w:style w:type="character" w:customStyle="1" w:styleId="StyleCardText11ptUnderlineChar">
    <w:name w:val="Style Card Text + 11 pt Underline Char"/>
    <w:link w:val="StyleCardText11ptUnderline"/>
    <w:locked/>
    <w:rsid w:val="00635F20"/>
    <w:rPr>
      <w:rFonts w:ascii="Calibri" w:eastAsia="Calibri" w:hAnsi="Calibri" w:cs="Calibri"/>
      <w:u w:val="single"/>
    </w:rPr>
  </w:style>
  <w:style w:type="paragraph" w:customStyle="1" w:styleId="StyleCardText11ptUnderline">
    <w:name w:val="Style Card Text + 11 pt Underline"/>
    <w:link w:val="StyleCardText11ptUnderlineChar"/>
    <w:qFormat/>
    <w:rsid w:val="00635F20"/>
    <w:pPr>
      <w:spacing w:after="200" w:line="276" w:lineRule="auto"/>
    </w:pPr>
    <w:rPr>
      <w:rFonts w:ascii="Calibri" w:eastAsia="Calibri" w:hAnsi="Calibri" w:cs="Calibri"/>
      <w:u w:val="single"/>
    </w:rPr>
  </w:style>
  <w:style w:type="character" w:customStyle="1" w:styleId="StyleCardText11ptBoldUnderlineChar">
    <w:name w:val="Style Card Text + 11 pt Bold Underline Char"/>
    <w:link w:val="StyleCardText11ptBoldUnderline"/>
    <w:locked/>
    <w:rsid w:val="00635F20"/>
    <w:rPr>
      <w:rFonts w:ascii="Calibri" w:eastAsia="Calibri" w:hAnsi="Calibri" w:cs="Calibri"/>
      <w:b/>
      <w:bCs/>
      <w:u w:val="single"/>
    </w:rPr>
  </w:style>
  <w:style w:type="paragraph" w:customStyle="1" w:styleId="StyleCardText11ptBoldUnderline">
    <w:name w:val="Style Card Text + 11 pt Bold Underline"/>
    <w:link w:val="StyleCardText11ptBoldUnderlineChar"/>
    <w:qFormat/>
    <w:rsid w:val="00635F20"/>
    <w:pPr>
      <w:spacing w:after="200" w:line="276" w:lineRule="auto"/>
    </w:pPr>
    <w:rPr>
      <w:rFonts w:ascii="Calibri" w:eastAsia="Calibri" w:hAnsi="Calibri" w:cs="Calibri"/>
      <w:b/>
      <w:bCs/>
      <w:u w:val="single"/>
    </w:rPr>
  </w:style>
  <w:style w:type="character" w:customStyle="1" w:styleId="StyleStyle49ptBold6Char">
    <w:name w:val="Style Style4 + 9 pt Bold6 Char"/>
    <w:link w:val="StyleStyle49ptBold6"/>
    <w:locked/>
    <w:rsid w:val="00635F20"/>
    <w:rPr>
      <w:rFonts w:ascii="Arial Narrow" w:hAnsi="Arial Narrow"/>
      <w:b/>
      <w:bCs/>
      <w:sz w:val="16"/>
      <w:u w:val="single"/>
    </w:rPr>
  </w:style>
  <w:style w:type="paragraph" w:customStyle="1" w:styleId="StyleStyle49ptBold6">
    <w:name w:val="Style Style4 + 9 pt Bold6"/>
    <w:basedOn w:val="Style4"/>
    <w:link w:val="StyleStyle49ptBold6Char"/>
    <w:qFormat/>
    <w:rsid w:val="00635F20"/>
    <w:pPr>
      <w:numPr>
        <w:numId w:val="0"/>
      </w:numPr>
    </w:pPr>
    <w:rPr>
      <w:b/>
      <w:bCs/>
    </w:rPr>
  </w:style>
  <w:style w:type="character" w:customStyle="1" w:styleId="StyleUnderlined11ptChar">
    <w:name w:val="Style Underlined + 11 pt Char"/>
    <w:basedOn w:val="DefaultParagraphFont"/>
    <w:link w:val="StyleUnderlined11pt"/>
    <w:locked/>
    <w:rsid w:val="00635F20"/>
    <w:rPr>
      <w:rFonts w:ascii="Georgia" w:eastAsia="Calibri" w:hAnsi="Georgia" w:cs="Calibri"/>
      <w:szCs w:val="20"/>
      <w:u w:val="single"/>
      <w:lang w:eastAsia="ja-JP"/>
    </w:rPr>
  </w:style>
  <w:style w:type="paragraph" w:customStyle="1" w:styleId="StyleUnderlined11pt">
    <w:name w:val="Style Underlined + 11 pt"/>
    <w:link w:val="StyleUnderlined11ptChar"/>
    <w:qFormat/>
    <w:rsid w:val="00635F20"/>
    <w:pPr>
      <w:spacing w:after="200" w:line="276" w:lineRule="auto"/>
    </w:pPr>
    <w:rPr>
      <w:rFonts w:ascii="Georgia" w:eastAsia="Calibri" w:hAnsi="Georgia" w:cs="Calibri"/>
      <w:szCs w:val="20"/>
      <w:u w:val="single"/>
      <w:lang w:eastAsia="ja-JP"/>
    </w:rPr>
  </w:style>
  <w:style w:type="character" w:customStyle="1" w:styleId="StyleCircled11ptChar">
    <w:name w:val="Style Circled + 11 pt Char"/>
    <w:link w:val="StyleCircled11pt"/>
    <w:locked/>
    <w:rsid w:val="00635F20"/>
    <w:rPr>
      <w:rFonts w:ascii="Calibri" w:eastAsia="Calibri" w:hAnsi="Calibri" w:cs="Calibri"/>
      <w:b/>
      <w:bCs/>
      <w:u w:val="single"/>
    </w:rPr>
  </w:style>
  <w:style w:type="paragraph" w:customStyle="1" w:styleId="StyleCircled11pt">
    <w:name w:val="Style Circled + 11 pt"/>
    <w:basedOn w:val="Circled"/>
    <w:link w:val="StyleCircled11ptChar"/>
    <w:qFormat/>
    <w:rsid w:val="00635F20"/>
    <w:pPr>
      <w:spacing w:after="200" w:line="276" w:lineRule="auto"/>
    </w:pPr>
    <w:rPr>
      <w:bCs/>
      <w:szCs w:val="22"/>
      <w:u w:val="single"/>
    </w:rPr>
  </w:style>
  <w:style w:type="character" w:customStyle="1" w:styleId="StyleCircled11ptBorderSinglesolidlineAuto05ptChar">
    <w:name w:val="Style Circled + 11 pt Border: : (Single solid line Auto  0.5 pt ... Char"/>
    <w:link w:val="StyleCircled11ptBorderSinglesolidlineAuto05pt"/>
    <w:locked/>
    <w:rsid w:val="00635F20"/>
    <w:rPr>
      <w:rFonts w:ascii="Calibri" w:eastAsia="Calibri" w:hAnsi="Calibri" w:cs="Calibri"/>
      <w:b/>
      <w:bCs/>
      <w:u w:val="single"/>
      <w:bdr w:val="single" w:sz="4" w:space="0" w:color="auto" w:frame="1"/>
    </w:rPr>
  </w:style>
  <w:style w:type="paragraph" w:customStyle="1" w:styleId="StyleCircled11ptBorderSinglesolidlineAuto05pt">
    <w:name w:val="Style Circled + 11 pt Border: : (Single solid line Auto  0.5 pt ..."/>
    <w:basedOn w:val="Circled"/>
    <w:link w:val="StyleCircled11ptBorderSinglesolidlineAuto05ptChar"/>
    <w:qFormat/>
    <w:rsid w:val="00635F20"/>
    <w:pPr>
      <w:pBdr>
        <w:top w:val="single" w:sz="4" w:space="0" w:color="auto"/>
        <w:left w:val="single" w:sz="4" w:space="0" w:color="auto"/>
        <w:bottom w:val="single" w:sz="4" w:space="0" w:color="auto"/>
        <w:right w:val="single" w:sz="4" w:space="0" w:color="auto"/>
      </w:pBdr>
      <w:spacing w:after="200" w:line="276" w:lineRule="auto"/>
    </w:pPr>
    <w:rPr>
      <w:bCs/>
      <w:szCs w:val="22"/>
      <w:u w:val="single"/>
      <w:bdr w:val="single" w:sz="4" w:space="0" w:color="auto" w:frame="1"/>
    </w:rPr>
  </w:style>
  <w:style w:type="character" w:customStyle="1" w:styleId="StyleMinimizedText11pt1Char">
    <w:name w:val="Style Minimized Text + 11 pt1 Char"/>
    <w:basedOn w:val="MinimizedTextChar"/>
    <w:link w:val="StyleMinimizedText11pt1"/>
    <w:locked/>
    <w:rsid w:val="00635F20"/>
    <w:rPr>
      <w:rFonts w:ascii="Times New Roman" w:eastAsia="Calibri" w:hAnsi="Times New Roman" w:cs="Times New Roman"/>
      <w:sz w:val="16"/>
    </w:rPr>
  </w:style>
  <w:style w:type="paragraph" w:customStyle="1" w:styleId="StyleMinimizedText11pt1">
    <w:name w:val="Style Minimized Text + 11 pt1"/>
    <w:basedOn w:val="MinimizedText"/>
    <w:link w:val="StyleMinimizedText11pt1Char"/>
    <w:qFormat/>
    <w:rsid w:val="00635F20"/>
    <w:pPr>
      <w:spacing w:after="200" w:line="276" w:lineRule="auto"/>
    </w:pPr>
    <w:rPr>
      <w:rFonts w:ascii="Times New Roman" w:eastAsia="Calibri" w:hAnsi="Times New Roman" w:cs="Times New Roman"/>
    </w:rPr>
  </w:style>
  <w:style w:type="paragraph" w:customStyle="1" w:styleId="Underlinestyle0">
    <w:name w:val="Underline style"/>
    <w:basedOn w:val="Normal"/>
    <w:qFormat/>
    <w:rsid w:val="00635F20"/>
    <w:pPr>
      <w:spacing w:after="0" w:line="240" w:lineRule="auto"/>
    </w:pPr>
    <w:rPr>
      <w:rFonts w:eastAsia="Calibri"/>
      <w:u w:val="single"/>
    </w:rPr>
  </w:style>
  <w:style w:type="character" w:customStyle="1" w:styleId="textboldCharChar">
    <w:name w:val="text bold Char Char"/>
    <w:link w:val="textboldChar"/>
    <w:locked/>
    <w:rsid w:val="00635F20"/>
    <w:rPr>
      <w:rFonts w:ascii="Calibri" w:eastAsia="Calibri" w:hAnsi="Calibri" w:cs="Calibri"/>
      <w:b/>
      <w:u w:val="thick"/>
    </w:rPr>
  </w:style>
  <w:style w:type="paragraph" w:customStyle="1" w:styleId="textboldChar">
    <w:name w:val="text bold Char"/>
    <w:basedOn w:val="Normal"/>
    <w:link w:val="textboldCharChar"/>
    <w:qFormat/>
    <w:rsid w:val="00635F20"/>
    <w:pPr>
      <w:spacing w:after="0" w:line="240" w:lineRule="auto"/>
      <w:ind w:left="720"/>
    </w:pPr>
    <w:rPr>
      <w:rFonts w:eastAsia="Calibri"/>
      <w:b/>
      <w:u w:val="thick"/>
    </w:rPr>
  </w:style>
  <w:style w:type="paragraph" w:customStyle="1" w:styleId="notes-source-hasnotes">
    <w:name w:val="notes-source-hasnotes"/>
    <w:basedOn w:val="Normal"/>
    <w:qFormat/>
    <w:rsid w:val="00635F20"/>
    <w:pPr>
      <w:spacing w:before="100" w:beforeAutospacing="1" w:after="100" w:afterAutospacing="1" w:line="240" w:lineRule="auto"/>
    </w:pPr>
    <w:rPr>
      <w:rFonts w:ascii="Times" w:hAnsi="Times"/>
      <w:szCs w:val="20"/>
    </w:rPr>
  </w:style>
  <w:style w:type="paragraph" w:customStyle="1" w:styleId="articlemeta">
    <w:name w:val="articlemeta"/>
    <w:basedOn w:val="Normal"/>
    <w:qFormat/>
    <w:rsid w:val="00635F20"/>
    <w:pPr>
      <w:spacing w:before="100" w:beforeAutospacing="1" w:after="100" w:afterAutospacing="1" w:line="240" w:lineRule="auto"/>
    </w:pPr>
    <w:rPr>
      <w:rFonts w:ascii="Times" w:hAnsi="Times"/>
      <w:szCs w:val="20"/>
    </w:rPr>
  </w:style>
  <w:style w:type="paragraph" w:customStyle="1" w:styleId="left">
    <w:name w:val="left"/>
    <w:basedOn w:val="Normal"/>
    <w:qFormat/>
    <w:rsid w:val="00635F20"/>
    <w:pPr>
      <w:spacing w:before="100" w:beforeAutospacing="1" w:after="100" w:afterAutospacing="1" w:line="240" w:lineRule="auto"/>
    </w:pPr>
    <w:rPr>
      <w:rFonts w:ascii="Times" w:hAnsi="Times"/>
      <w:szCs w:val="20"/>
    </w:rPr>
  </w:style>
  <w:style w:type="paragraph" w:customStyle="1" w:styleId="right">
    <w:name w:val="right"/>
    <w:basedOn w:val="Normal"/>
    <w:qFormat/>
    <w:rsid w:val="00635F20"/>
    <w:pPr>
      <w:spacing w:before="100" w:beforeAutospacing="1" w:after="100" w:afterAutospacing="1" w:line="240" w:lineRule="auto"/>
    </w:pPr>
    <w:rPr>
      <w:rFonts w:ascii="Times" w:hAnsi="Times"/>
      <w:szCs w:val="20"/>
    </w:rPr>
  </w:style>
  <w:style w:type="paragraph" w:customStyle="1" w:styleId="creditpostedmodified">
    <w:name w:val="credit_posted_modified"/>
    <w:basedOn w:val="Normal"/>
    <w:qFormat/>
    <w:rsid w:val="00635F20"/>
    <w:pPr>
      <w:spacing w:before="100" w:beforeAutospacing="1" w:after="100" w:afterAutospacing="1" w:line="240" w:lineRule="auto"/>
    </w:pPr>
    <w:rPr>
      <w:rFonts w:ascii="Times" w:hAnsi="Times"/>
      <w:szCs w:val="20"/>
    </w:rPr>
  </w:style>
  <w:style w:type="paragraph" w:customStyle="1" w:styleId="hs-text-container">
    <w:name w:val="hs-text-container"/>
    <w:basedOn w:val="Normal"/>
    <w:qFormat/>
    <w:rsid w:val="00635F20"/>
    <w:pPr>
      <w:spacing w:before="100" w:beforeAutospacing="1" w:after="100" w:afterAutospacing="1" w:line="240" w:lineRule="auto"/>
    </w:pPr>
    <w:rPr>
      <w:rFonts w:ascii="Times" w:hAnsi="Times"/>
      <w:szCs w:val="20"/>
    </w:rPr>
  </w:style>
  <w:style w:type="paragraph" w:customStyle="1" w:styleId="entry-meta">
    <w:name w:val="entry-meta"/>
    <w:basedOn w:val="Normal"/>
    <w:qFormat/>
    <w:rsid w:val="00635F20"/>
    <w:pPr>
      <w:spacing w:before="100" w:beforeAutospacing="1" w:after="100" w:afterAutospacing="1" w:line="240" w:lineRule="auto"/>
    </w:pPr>
    <w:rPr>
      <w:rFonts w:ascii="Times" w:hAnsi="Times"/>
      <w:szCs w:val="20"/>
    </w:rPr>
  </w:style>
  <w:style w:type="paragraph" w:customStyle="1" w:styleId="articledetails">
    <w:name w:val="articledetails"/>
    <w:basedOn w:val="Normal"/>
    <w:qFormat/>
    <w:rsid w:val="00635F20"/>
    <w:pPr>
      <w:spacing w:before="100" w:beforeAutospacing="1" w:after="100" w:afterAutospacing="1" w:line="240" w:lineRule="auto"/>
    </w:pPr>
    <w:rPr>
      <w:rFonts w:ascii="Times" w:hAnsi="Times"/>
      <w:szCs w:val="20"/>
    </w:rPr>
  </w:style>
  <w:style w:type="paragraph" w:customStyle="1" w:styleId="aff">
    <w:name w:val="aff"/>
    <w:basedOn w:val="Normal"/>
    <w:qFormat/>
    <w:rsid w:val="00635F20"/>
    <w:pPr>
      <w:spacing w:before="100" w:beforeAutospacing="1" w:after="100" w:afterAutospacing="1" w:line="240" w:lineRule="auto"/>
    </w:pPr>
    <w:rPr>
      <w:rFonts w:ascii="Times" w:hAnsi="Times"/>
      <w:szCs w:val="20"/>
    </w:rPr>
  </w:style>
  <w:style w:type="paragraph" w:customStyle="1" w:styleId="permalinkable">
    <w:name w:val="permalinkable"/>
    <w:basedOn w:val="Normal"/>
    <w:qFormat/>
    <w:rsid w:val="00635F20"/>
    <w:pPr>
      <w:spacing w:before="100" w:beforeAutospacing="1" w:after="100" w:afterAutospacing="1" w:line="240" w:lineRule="auto"/>
    </w:pPr>
    <w:rPr>
      <w:rFonts w:ascii="Times" w:hAnsi="Times"/>
      <w:szCs w:val="20"/>
    </w:rPr>
  </w:style>
  <w:style w:type="paragraph" w:customStyle="1" w:styleId="sbyline">
    <w:name w:val="sbyline"/>
    <w:basedOn w:val="Normal"/>
    <w:qFormat/>
    <w:rsid w:val="00635F20"/>
    <w:pPr>
      <w:spacing w:before="100" w:beforeAutospacing="1" w:after="100" w:afterAutospacing="1" w:line="240" w:lineRule="auto"/>
    </w:pPr>
    <w:rPr>
      <w:rFonts w:ascii="Times" w:hAnsi="Times"/>
      <w:szCs w:val="20"/>
    </w:rPr>
  </w:style>
  <w:style w:type="paragraph" w:customStyle="1" w:styleId="promotion-tag-p">
    <w:name w:val="promotion-tag-p"/>
    <w:basedOn w:val="Normal"/>
    <w:qFormat/>
    <w:rsid w:val="00635F20"/>
    <w:pPr>
      <w:spacing w:before="100" w:beforeAutospacing="1" w:after="100" w:afterAutospacing="1" w:line="240" w:lineRule="auto"/>
    </w:pPr>
    <w:rPr>
      <w:rFonts w:ascii="Times" w:hAnsi="Times"/>
      <w:szCs w:val="20"/>
    </w:rPr>
  </w:style>
  <w:style w:type="paragraph" w:customStyle="1" w:styleId="lede">
    <w:name w:val="lede"/>
    <w:basedOn w:val="Normal"/>
    <w:qFormat/>
    <w:rsid w:val="00635F20"/>
    <w:pPr>
      <w:spacing w:before="100" w:beforeAutospacing="1" w:after="100" w:afterAutospacing="1" w:line="240" w:lineRule="auto"/>
    </w:pPr>
    <w:rPr>
      <w:rFonts w:ascii="Times" w:hAnsi="Times"/>
      <w:szCs w:val="20"/>
    </w:rPr>
  </w:style>
  <w:style w:type="paragraph" w:customStyle="1" w:styleId="Document">
    <w:name w:val="_Document"/>
    <w:basedOn w:val="Default"/>
    <w:next w:val="Default"/>
    <w:uiPriority w:val="99"/>
    <w:qFormat/>
    <w:rsid w:val="00635F20"/>
    <w:rPr>
      <w:rFonts w:ascii="New Baskerville" w:eastAsiaTheme="minorEastAsia" w:hAnsi="New Baskerville"/>
      <w:color w:val="auto"/>
    </w:rPr>
  </w:style>
  <w:style w:type="paragraph" w:customStyle="1" w:styleId="SubHead1">
    <w:name w:val="_SubHead1"/>
    <w:basedOn w:val="Default"/>
    <w:next w:val="Default"/>
    <w:uiPriority w:val="99"/>
    <w:qFormat/>
    <w:rsid w:val="00635F20"/>
    <w:rPr>
      <w:rFonts w:ascii="New Baskerville" w:eastAsiaTheme="minorEastAsia" w:hAnsi="New Baskerville"/>
      <w:color w:val="auto"/>
    </w:rPr>
  </w:style>
  <w:style w:type="paragraph" w:customStyle="1" w:styleId="SubHead2">
    <w:name w:val="_SubHead2"/>
    <w:basedOn w:val="Default"/>
    <w:next w:val="Default"/>
    <w:uiPriority w:val="99"/>
    <w:qFormat/>
    <w:rsid w:val="00635F20"/>
    <w:rPr>
      <w:rFonts w:ascii="New Baskerville" w:eastAsiaTheme="minorEastAsia" w:hAnsi="New Baskerville"/>
      <w:color w:val="auto"/>
    </w:rPr>
  </w:style>
  <w:style w:type="paragraph" w:customStyle="1" w:styleId="collapsed-hide">
    <w:name w:val="collapsed-hide"/>
    <w:basedOn w:val="Normal"/>
    <w:qFormat/>
    <w:rsid w:val="00635F20"/>
    <w:pPr>
      <w:spacing w:before="100" w:beforeAutospacing="1" w:after="100" w:afterAutospacing="1" w:line="240" w:lineRule="auto"/>
    </w:pPr>
    <w:rPr>
      <w:rFonts w:ascii="Times" w:hAnsi="Times"/>
      <w:szCs w:val="20"/>
    </w:rPr>
  </w:style>
  <w:style w:type="paragraph" w:customStyle="1" w:styleId="odd">
    <w:name w:val="odd"/>
    <w:basedOn w:val="Normal"/>
    <w:qFormat/>
    <w:rsid w:val="00635F20"/>
    <w:pPr>
      <w:spacing w:before="100" w:beforeAutospacing="1" w:after="100" w:afterAutospacing="1" w:line="240" w:lineRule="auto"/>
    </w:pPr>
    <w:rPr>
      <w:rFonts w:ascii="Times" w:hAnsi="Times"/>
      <w:szCs w:val="20"/>
    </w:rPr>
  </w:style>
  <w:style w:type="paragraph" w:customStyle="1" w:styleId="volissue">
    <w:name w:val="volissue"/>
    <w:basedOn w:val="Normal"/>
    <w:qFormat/>
    <w:rsid w:val="00635F20"/>
    <w:pPr>
      <w:spacing w:before="100" w:beforeAutospacing="1" w:after="100" w:afterAutospacing="1" w:line="240" w:lineRule="auto"/>
    </w:pPr>
    <w:rPr>
      <w:rFonts w:ascii="Times" w:hAnsi="Times"/>
      <w:szCs w:val="20"/>
    </w:rPr>
  </w:style>
  <w:style w:type="paragraph" w:customStyle="1" w:styleId="comment-count-label">
    <w:name w:val="comment-count-label"/>
    <w:basedOn w:val="Normal"/>
    <w:qFormat/>
    <w:rsid w:val="00635F20"/>
    <w:pPr>
      <w:spacing w:before="100" w:beforeAutospacing="1" w:after="100" w:afterAutospacing="1" w:line="240" w:lineRule="auto"/>
    </w:pPr>
    <w:rPr>
      <w:rFonts w:ascii="Times" w:hAnsi="Times"/>
      <w:szCs w:val="20"/>
    </w:rPr>
  </w:style>
  <w:style w:type="paragraph" w:customStyle="1" w:styleId="mol-para-with-font">
    <w:name w:val="mol-para-with-font"/>
    <w:basedOn w:val="Normal"/>
    <w:qFormat/>
    <w:rsid w:val="00635F20"/>
    <w:pPr>
      <w:spacing w:before="100" w:beforeAutospacing="1" w:after="100" w:afterAutospacing="1" w:line="240" w:lineRule="auto"/>
    </w:pPr>
    <w:rPr>
      <w:rFonts w:ascii="Times" w:hAnsi="Times"/>
      <w:szCs w:val="20"/>
    </w:rPr>
  </w:style>
  <w:style w:type="paragraph" w:customStyle="1" w:styleId="articleopinion-standfirst">
    <w:name w:val="articleopinion-standfirst"/>
    <w:basedOn w:val="Normal"/>
    <w:qFormat/>
    <w:rsid w:val="00635F20"/>
    <w:pPr>
      <w:spacing w:before="100" w:beforeAutospacing="1" w:after="100" w:afterAutospacing="1" w:line="240" w:lineRule="auto"/>
    </w:pPr>
    <w:rPr>
      <w:rFonts w:ascii="Times" w:hAnsi="Times"/>
      <w:szCs w:val="20"/>
    </w:rPr>
  </w:style>
  <w:style w:type="paragraph" w:customStyle="1" w:styleId="snippet">
    <w:name w:val="snippet"/>
    <w:basedOn w:val="Normal"/>
    <w:qFormat/>
    <w:rsid w:val="00635F20"/>
    <w:pPr>
      <w:spacing w:before="100" w:beforeAutospacing="1" w:after="100" w:afterAutospacing="1" w:line="240" w:lineRule="auto"/>
    </w:pPr>
    <w:rPr>
      <w:rFonts w:ascii="Times" w:hAnsi="Times"/>
      <w:szCs w:val="20"/>
    </w:rPr>
  </w:style>
  <w:style w:type="paragraph" w:customStyle="1" w:styleId="Pa13">
    <w:name w:val="Pa13"/>
    <w:basedOn w:val="Default"/>
    <w:next w:val="Default"/>
    <w:uiPriority w:val="99"/>
    <w:qFormat/>
    <w:rsid w:val="00635F20"/>
    <w:pPr>
      <w:spacing w:line="201" w:lineRule="atLeast"/>
    </w:pPr>
    <w:rPr>
      <w:rFonts w:eastAsiaTheme="minorEastAsia"/>
      <w:color w:val="auto"/>
    </w:rPr>
  </w:style>
  <w:style w:type="paragraph" w:customStyle="1" w:styleId="Pa14">
    <w:name w:val="Pa14"/>
    <w:basedOn w:val="Default"/>
    <w:next w:val="Default"/>
    <w:uiPriority w:val="99"/>
    <w:qFormat/>
    <w:rsid w:val="00635F20"/>
    <w:pPr>
      <w:spacing w:line="241" w:lineRule="atLeast"/>
    </w:pPr>
    <w:rPr>
      <w:rFonts w:eastAsiaTheme="minorEastAsia"/>
      <w:color w:val="auto"/>
    </w:rPr>
  </w:style>
  <w:style w:type="paragraph" w:customStyle="1" w:styleId="Pa9">
    <w:name w:val="Pa9"/>
    <w:basedOn w:val="Default"/>
    <w:next w:val="Default"/>
    <w:uiPriority w:val="99"/>
    <w:qFormat/>
    <w:rsid w:val="00635F20"/>
    <w:pPr>
      <w:spacing w:line="241" w:lineRule="atLeast"/>
    </w:pPr>
    <w:rPr>
      <w:rFonts w:ascii="Gill Sans" w:eastAsiaTheme="minorEastAsia" w:hAnsi="Gill Sans"/>
      <w:color w:val="auto"/>
    </w:rPr>
  </w:style>
  <w:style w:type="paragraph" w:customStyle="1" w:styleId="hg-daily">
    <w:name w:val="hg-daily"/>
    <w:basedOn w:val="Normal"/>
    <w:qFormat/>
    <w:rsid w:val="00635F20"/>
    <w:pPr>
      <w:spacing w:before="100" w:beforeAutospacing="1" w:after="100" w:afterAutospacing="1" w:line="240" w:lineRule="auto"/>
    </w:pPr>
    <w:rPr>
      <w:rFonts w:ascii="Times" w:hAnsi="Times"/>
      <w:szCs w:val="20"/>
    </w:rPr>
  </w:style>
  <w:style w:type="paragraph" w:customStyle="1" w:styleId="buttonheading">
    <w:name w:val="buttonheading"/>
    <w:basedOn w:val="Normal"/>
    <w:qFormat/>
    <w:rsid w:val="00635F20"/>
    <w:pPr>
      <w:spacing w:before="100" w:beforeAutospacing="1" w:after="100" w:afterAutospacing="1" w:line="240" w:lineRule="auto"/>
    </w:pPr>
    <w:rPr>
      <w:rFonts w:ascii="Times" w:hAnsi="Times"/>
      <w:szCs w:val="20"/>
    </w:rPr>
  </w:style>
  <w:style w:type="paragraph" w:customStyle="1" w:styleId="TOC3Char">
    <w:name w:val="TOC 3 Char"/>
    <w:basedOn w:val="Normal"/>
    <w:next w:val="Normal"/>
    <w:qFormat/>
    <w:rsid w:val="00635F20"/>
    <w:pPr>
      <w:spacing w:after="0" w:line="240" w:lineRule="auto"/>
    </w:pPr>
    <w:rPr>
      <w:rFonts w:eastAsia="Times New Roman"/>
      <w:sz w:val="24"/>
      <w:szCs w:val="20"/>
    </w:rPr>
  </w:style>
  <w:style w:type="paragraph" w:customStyle="1" w:styleId="TOC1Char">
    <w:name w:val="TOC 1 Char"/>
    <w:basedOn w:val="Normal"/>
    <w:next w:val="Normal"/>
    <w:qFormat/>
    <w:rsid w:val="00635F20"/>
    <w:pPr>
      <w:spacing w:after="0" w:line="240" w:lineRule="auto"/>
    </w:pPr>
    <w:rPr>
      <w:rFonts w:eastAsia="Times New Roman"/>
      <w:b/>
      <w:sz w:val="24"/>
      <w:szCs w:val="20"/>
    </w:rPr>
  </w:style>
  <w:style w:type="paragraph" w:customStyle="1" w:styleId="ColorfulGrid-Accent11">
    <w:name w:val="Colorful Grid - Accent 11"/>
    <w:basedOn w:val="Normal"/>
    <w:next w:val="Normal"/>
    <w:uiPriority w:val="29"/>
    <w:qFormat/>
    <w:rsid w:val="00635F20"/>
    <w:pPr>
      <w:spacing w:after="0" w:line="240" w:lineRule="auto"/>
      <w:jc w:val="both"/>
    </w:pPr>
    <w:rPr>
      <w:rFonts w:ascii="Times New Roman" w:eastAsia="Times New Roman" w:hAnsi="Times New Roman" w:cs="Times New Roman"/>
      <w:i/>
      <w:iCs/>
      <w:color w:val="000000"/>
    </w:rPr>
  </w:style>
  <w:style w:type="paragraph" w:customStyle="1" w:styleId="PlaceholderText2">
    <w:name w:val="Placeholder Text2"/>
    <w:basedOn w:val="Normal"/>
    <w:uiPriority w:val="99"/>
    <w:qFormat/>
    <w:rsid w:val="00635F20"/>
    <w:pPr>
      <w:keepNext/>
      <w:tabs>
        <w:tab w:val="num" w:pos="360"/>
      </w:tabs>
      <w:spacing w:after="0" w:line="240" w:lineRule="auto"/>
      <w:ind w:left="360" w:hanging="360"/>
      <w:contextualSpacing/>
      <w:outlineLvl w:val="0"/>
    </w:pPr>
    <w:rPr>
      <w:rFonts w:ascii="Verdana" w:eastAsia="MS Gothic" w:hAnsi="Verdana"/>
    </w:rPr>
  </w:style>
  <w:style w:type="paragraph" w:customStyle="1" w:styleId="LightShading1">
    <w:name w:val="Light Shading1"/>
    <w:basedOn w:val="Normal"/>
    <w:qFormat/>
    <w:rsid w:val="00635F20"/>
    <w:pPr>
      <w:keepNext/>
      <w:tabs>
        <w:tab w:val="num" w:pos="1440"/>
      </w:tabs>
      <w:spacing w:after="0" w:line="240" w:lineRule="auto"/>
      <w:ind w:left="1800" w:hanging="360"/>
      <w:outlineLvl w:val="2"/>
    </w:pPr>
    <w:rPr>
      <w:rFonts w:eastAsia="MS Gothic"/>
      <w:sz w:val="24"/>
    </w:rPr>
  </w:style>
  <w:style w:type="paragraph" w:customStyle="1" w:styleId="LightList1">
    <w:name w:val="Light List1"/>
    <w:basedOn w:val="Normal"/>
    <w:qFormat/>
    <w:rsid w:val="00635F20"/>
    <w:pPr>
      <w:keepNext/>
      <w:tabs>
        <w:tab w:val="num" w:pos="2160"/>
      </w:tabs>
      <w:spacing w:after="0" w:line="240" w:lineRule="auto"/>
      <w:ind w:left="2520" w:hanging="360"/>
      <w:outlineLvl w:val="3"/>
    </w:pPr>
    <w:rPr>
      <w:rFonts w:eastAsia="MS Gothic"/>
      <w:sz w:val="24"/>
    </w:rPr>
  </w:style>
  <w:style w:type="paragraph" w:customStyle="1" w:styleId="LightGrid1">
    <w:name w:val="Light Grid1"/>
    <w:basedOn w:val="Normal"/>
    <w:qFormat/>
    <w:rsid w:val="00635F20"/>
    <w:pPr>
      <w:keepNext/>
      <w:tabs>
        <w:tab w:val="num" w:pos="2880"/>
      </w:tabs>
      <w:spacing w:after="0" w:line="240" w:lineRule="auto"/>
      <w:ind w:left="3240" w:hanging="360"/>
      <w:outlineLvl w:val="4"/>
    </w:pPr>
    <w:rPr>
      <w:rFonts w:eastAsia="MS Gothic"/>
      <w:sz w:val="24"/>
    </w:rPr>
  </w:style>
  <w:style w:type="paragraph" w:customStyle="1" w:styleId="MediumShading11">
    <w:name w:val="Medium Shading 11"/>
    <w:basedOn w:val="Normal"/>
    <w:qFormat/>
    <w:rsid w:val="00635F20"/>
    <w:pPr>
      <w:keepNext/>
      <w:tabs>
        <w:tab w:val="num" w:pos="3600"/>
      </w:tabs>
      <w:spacing w:after="0" w:line="240" w:lineRule="auto"/>
      <w:ind w:left="3960" w:hanging="360"/>
      <w:outlineLvl w:val="5"/>
    </w:pPr>
    <w:rPr>
      <w:rFonts w:eastAsia="MS Gothic"/>
      <w:sz w:val="24"/>
    </w:rPr>
  </w:style>
  <w:style w:type="paragraph" w:customStyle="1" w:styleId="MediumShading21">
    <w:name w:val="Medium Shading 21"/>
    <w:basedOn w:val="Normal"/>
    <w:qFormat/>
    <w:rsid w:val="00635F20"/>
    <w:pPr>
      <w:keepNext/>
      <w:tabs>
        <w:tab w:val="num" w:pos="4320"/>
      </w:tabs>
      <w:spacing w:after="0" w:line="240" w:lineRule="auto"/>
      <w:ind w:left="4680" w:hanging="360"/>
      <w:outlineLvl w:val="6"/>
    </w:pPr>
    <w:rPr>
      <w:rFonts w:eastAsia="MS Gothic"/>
      <w:sz w:val="24"/>
    </w:rPr>
  </w:style>
  <w:style w:type="paragraph" w:customStyle="1" w:styleId="MediumList11">
    <w:name w:val="Medium List 11"/>
    <w:basedOn w:val="Normal"/>
    <w:qFormat/>
    <w:rsid w:val="00635F20"/>
    <w:pPr>
      <w:keepNext/>
      <w:tabs>
        <w:tab w:val="num" w:pos="5040"/>
      </w:tabs>
      <w:spacing w:after="0" w:line="240" w:lineRule="auto"/>
      <w:ind w:left="5400" w:hanging="360"/>
      <w:outlineLvl w:val="7"/>
    </w:pPr>
    <w:rPr>
      <w:rFonts w:eastAsia="MS Gothic"/>
      <w:sz w:val="24"/>
    </w:rPr>
  </w:style>
  <w:style w:type="paragraph" w:customStyle="1" w:styleId="MediumList21">
    <w:name w:val="Medium List 21"/>
    <w:basedOn w:val="Normal"/>
    <w:qFormat/>
    <w:rsid w:val="00635F20"/>
    <w:pPr>
      <w:keepNext/>
      <w:tabs>
        <w:tab w:val="num" w:pos="5760"/>
      </w:tabs>
      <w:spacing w:after="0" w:line="240" w:lineRule="auto"/>
      <w:ind w:left="6120" w:hanging="360"/>
      <w:outlineLvl w:val="8"/>
    </w:pPr>
    <w:rPr>
      <w:rFonts w:eastAsia="MS Gothic"/>
      <w:sz w:val="24"/>
    </w:rPr>
  </w:style>
  <w:style w:type="paragraph" w:customStyle="1" w:styleId="bylinejb">
    <w:name w:val="bylinejb"/>
    <w:basedOn w:val="Normal"/>
    <w:qFormat/>
    <w:rsid w:val="00635F20"/>
    <w:pPr>
      <w:spacing w:before="100" w:beforeAutospacing="1" w:after="100" w:afterAutospacing="1" w:line="240" w:lineRule="auto"/>
    </w:pPr>
    <w:rPr>
      <w:rFonts w:ascii="Times" w:hAnsi="Times"/>
      <w:szCs w:val="20"/>
    </w:rPr>
  </w:style>
  <w:style w:type="paragraph" w:customStyle="1" w:styleId="bylineaffiliation">
    <w:name w:val="bylineaffiliation"/>
    <w:basedOn w:val="Normal"/>
    <w:qFormat/>
    <w:rsid w:val="00635F20"/>
    <w:pPr>
      <w:spacing w:before="100" w:beforeAutospacing="1" w:after="100" w:afterAutospacing="1" w:line="240" w:lineRule="auto"/>
    </w:pPr>
    <w:rPr>
      <w:rFonts w:ascii="Times" w:hAnsi="Times"/>
      <w:szCs w:val="20"/>
    </w:rPr>
  </w:style>
  <w:style w:type="character" w:customStyle="1" w:styleId="LanguageEditingChar">
    <w:name w:val="Language Editing Char"/>
    <w:basedOn w:val="DefaultParagraphFont"/>
    <w:link w:val="LanguageEditing"/>
    <w:locked/>
    <w:rsid w:val="00635F20"/>
    <w:rPr>
      <w:rFonts w:ascii="Calibri" w:eastAsia="Times New Roman" w:hAnsi="Calibri" w:cs="Calibri"/>
      <w:strike/>
      <w:sz w:val="16"/>
    </w:rPr>
  </w:style>
  <w:style w:type="paragraph" w:customStyle="1" w:styleId="LanguageEditing">
    <w:name w:val="Language Editing"/>
    <w:basedOn w:val="Normal"/>
    <w:link w:val="LanguageEditingChar"/>
    <w:qFormat/>
    <w:rsid w:val="00635F20"/>
    <w:pPr>
      <w:spacing w:after="0" w:line="240" w:lineRule="auto"/>
    </w:pPr>
    <w:rPr>
      <w:rFonts w:eastAsia="Times New Roman"/>
      <w:strike/>
      <w:sz w:val="16"/>
    </w:rPr>
  </w:style>
  <w:style w:type="character" w:customStyle="1" w:styleId="HeaderInitialChar">
    <w:name w:val="Header Initial Char"/>
    <w:link w:val="HeaderInitial"/>
    <w:locked/>
    <w:rsid w:val="00635F20"/>
    <w:rPr>
      <w:rFonts w:ascii="Calibri" w:eastAsia="Times New Roman" w:hAnsi="Calibri" w:cs="Calibri"/>
      <w:b/>
      <w:caps/>
      <w:sz w:val="40"/>
      <w:szCs w:val="40"/>
    </w:rPr>
  </w:style>
  <w:style w:type="paragraph" w:customStyle="1" w:styleId="HeaderInitial">
    <w:name w:val="Header Initial"/>
    <w:basedOn w:val="Normal"/>
    <w:link w:val="HeaderInitialChar"/>
    <w:qFormat/>
    <w:rsid w:val="00635F20"/>
    <w:pPr>
      <w:pBdr>
        <w:bottom w:val="single" w:sz="12" w:space="1" w:color="auto"/>
      </w:pBdr>
      <w:spacing w:after="0" w:line="240" w:lineRule="auto"/>
      <w:jc w:val="center"/>
      <w:outlineLvl w:val="0"/>
    </w:pPr>
    <w:rPr>
      <w:rFonts w:eastAsia="Times New Roman"/>
      <w:b/>
      <w:caps/>
      <w:sz w:val="40"/>
      <w:szCs w:val="40"/>
    </w:rPr>
  </w:style>
  <w:style w:type="character" w:customStyle="1" w:styleId="StrikethroughChar">
    <w:name w:val="Strikethrough Char"/>
    <w:basedOn w:val="DefaultParagraphFont"/>
    <w:link w:val="Strikethrough0"/>
    <w:locked/>
    <w:rsid w:val="00635F20"/>
    <w:rPr>
      <w:rFonts w:ascii="Calibri" w:hAnsi="Calibri" w:cs="Calibri"/>
      <w:strike/>
      <w:sz w:val="16"/>
    </w:rPr>
  </w:style>
  <w:style w:type="paragraph" w:customStyle="1" w:styleId="Strikethrough0">
    <w:name w:val="Strikethrough"/>
    <w:basedOn w:val="Normal"/>
    <w:link w:val="StrikethroughChar"/>
    <w:qFormat/>
    <w:rsid w:val="00635F20"/>
    <w:pPr>
      <w:spacing w:after="0" w:line="240" w:lineRule="auto"/>
    </w:pPr>
    <w:rPr>
      <w:strike/>
      <w:sz w:val="16"/>
    </w:rPr>
  </w:style>
  <w:style w:type="paragraph" w:customStyle="1" w:styleId="StyleCardtagNoSpacing1NoSpacing11NoSpacing2DebateTextRea">
    <w:name w:val="Style CardtagNo Spacing1No Spacing11No Spacing2Debate TextRea..."/>
    <w:basedOn w:val="Normal"/>
    <w:qFormat/>
    <w:rsid w:val="00635F20"/>
    <w:pPr>
      <w:spacing w:after="0" w:line="240" w:lineRule="auto"/>
    </w:pPr>
    <w:rPr>
      <w:rFonts w:asciiTheme="minorHAnsi" w:hAnsiTheme="minorHAnsi"/>
      <w:bCs/>
    </w:rPr>
  </w:style>
  <w:style w:type="character" w:customStyle="1" w:styleId="NormalF6Char">
    <w:name w:val="Normal F6 Char"/>
    <w:link w:val="NormalF6"/>
    <w:locked/>
    <w:rsid w:val="00635F20"/>
    <w:rPr>
      <w:rFonts w:ascii="Calibri" w:eastAsia="Times New Roman" w:hAnsi="Calibri" w:cs="Calibri"/>
    </w:rPr>
  </w:style>
  <w:style w:type="paragraph" w:customStyle="1" w:styleId="NormalF6">
    <w:name w:val="Normal F6"/>
    <w:basedOn w:val="Normal"/>
    <w:link w:val="NormalF6Char"/>
    <w:qFormat/>
    <w:rsid w:val="00635F20"/>
    <w:pPr>
      <w:spacing w:after="0" w:line="240" w:lineRule="auto"/>
    </w:pPr>
    <w:rPr>
      <w:rFonts w:eastAsia="Times New Roman"/>
    </w:rPr>
  </w:style>
  <w:style w:type="paragraph" w:customStyle="1" w:styleId="TagNew">
    <w:name w:val="Tag New"/>
    <w:qFormat/>
    <w:rsid w:val="00635F20"/>
    <w:pPr>
      <w:spacing w:after="0" w:line="240" w:lineRule="auto"/>
    </w:pPr>
    <w:rPr>
      <w:rFonts w:ascii="Times New Roman" w:eastAsiaTheme="minorEastAsia" w:hAnsi="Times New Roman" w:cs="Times New Roman"/>
      <w:b/>
      <w:sz w:val="24"/>
      <w:szCs w:val="20"/>
    </w:rPr>
  </w:style>
  <w:style w:type="paragraph" w:customStyle="1" w:styleId="TagNew0">
    <w:name w:val="Tag_New"/>
    <w:qFormat/>
    <w:rsid w:val="00635F20"/>
    <w:pPr>
      <w:spacing w:after="0" w:line="240" w:lineRule="auto"/>
    </w:pPr>
    <w:rPr>
      <w:rFonts w:ascii="Times New Roman" w:eastAsia="Malgun Gothic" w:hAnsi="Times New Roman" w:cs="Times New Roman"/>
      <w:b/>
      <w:bCs/>
      <w:sz w:val="24"/>
      <w:szCs w:val="26"/>
    </w:rPr>
  </w:style>
  <w:style w:type="paragraph" w:customStyle="1" w:styleId="TagNew1">
    <w:name w:val="Tag+New"/>
    <w:qFormat/>
    <w:rsid w:val="00635F20"/>
    <w:pPr>
      <w:spacing w:after="0" w:line="240" w:lineRule="auto"/>
    </w:pPr>
    <w:rPr>
      <w:rFonts w:ascii="Times New Roman" w:eastAsia="Calibri" w:hAnsi="Times New Roman" w:cs="Times New Roman"/>
      <w:b/>
      <w:sz w:val="24"/>
    </w:rPr>
  </w:style>
  <w:style w:type="paragraph" w:customStyle="1" w:styleId="cnnstorypgraphtxt">
    <w:name w:val="cnn_storypgraphtxt"/>
    <w:basedOn w:val="Normal"/>
    <w:qFormat/>
    <w:rsid w:val="00635F20"/>
    <w:pPr>
      <w:spacing w:before="100" w:beforeAutospacing="1" w:after="100" w:afterAutospacing="1" w:line="240" w:lineRule="auto"/>
    </w:pPr>
    <w:rPr>
      <w:rFonts w:eastAsia="Times New Roman"/>
      <w:sz w:val="24"/>
    </w:rPr>
  </w:style>
  <w:style w:type="paragraph" w:customStyle="1" w:styleId="Carding">
    <w:name w:val="Carding"/>
    <w:basedOn w:val="Normal"/>
    <w:qFormat/>
    <w:rsid w:val="00635F20"/>
    <w:pPr>
      <w:spacing w:after="0" w:line="240" w:lineRule="auto"/>
    </w:pPr>
    <w:rPr>
      <w:rFonts w:eastAsia="Times New Roman"/>
      <w:sz w:val="18"/>
    </w:rPr>
  </w:style>
  <w:style w:type="paragraph" w:customStyle="1" w:styleId="NormalWeb8">
    <w:name w:val="Normal (Web)8"/>
    <w:basedOn w:val="Normal"/>
    <w:qFormat/>
    <w:rsid w:val="00635F20"/>
    <w:pPr>
      <w:spacing w:before="100" w:beforeAutospacing="1" w:after="100" w:afterAutospacing="1" w:line="240" w:lineRule="auto"/>
    </w:pPr>
    <w:rPr>
      <w:rFonts w:eastAsia="Times New Roman"/>
      <w:sz w:val="18"/>
      <w:szCs w:val="18"/>
    </w:rPr>
  </w:style>
  <w:style w:type="paragraph" w:customStyle="1" w:styleId="author-credentials">
    <w:name w:val="author-credentials"/>
    <w:basedOn w:val="Normal"/>
    <w:qFormat/>
    <w:rsid w:val="00635F20"/>
    <w:pPr>
      <w:spacing w:before="100" w:beforeAutospacing="1" w:after="100" w:afterAutospacing="1" w:line="240" w:lineRule="auto"/>
    </w:pPr>
    <w:rPr>
      <w:rFonts w:eastAsia="Times New Roman"/>
      <w:sz w:val="24"/>
    </w:rPr>
  </w:style>
  <w:style w:type="paragraph" w:customStyle="1" w:styleId="Style23">
    <w:name w:val="Style23"/>
    <w:basedOn w:val="Normal"/>
    <w:uiPriority w:val="99"/>
    <w:qFormat/>
    <w:rsid w:val="00635F20"/>
    <w:pPr>
      <w:autoSpaceDE w:val="0"/>
      <w:autoSpaceDN w:val="0"/>
      <w:adjustRightInd w:val="0"/>
      <w:spacing w:after="0" w:line="209" w:lineRule="exact"/>
    </w:pPr>
    <w:rPr>
      <w:rFonts w:eastAsia="SimSun"/>
      <w:sz w:val="24"/>
    </w:rPr>
  </w:style>
  <w:style w:type="character" w:customStyle="1" w:styleId="StyleUnderlined11ptBoldChar">
    <w:name w:val="Style Underlined + 11 pt Bold Char"/>
    <w:basedOn w:val="DefaultParagraphFont"/>
    <w:link w:val="StyleUnderlined11ptBold"/>
    <w:locked/>
    <w:rsid w:val="00635F20"/>
    <w:rPr>
      <w:b/>
      <w:bCs/>
      <w:u w:val="single"/>
    </w:rPr>
  </w:style>
  <w:style w:type="paragraph" w:customStyle="1" w:styleId="StyleUnderlined11ptBold">
    <w:name w:val="Style Underlined + 11 pt Bold"/>
    <w:basedOn w:val="underlined"/>
    <w:link w:val="StyleUnderlined11ptBoldChar"/>
    <w:qFormat/>
    <w:rsid w:val="00635F20"/>
    <w:pPr>
      <w:contextualSpacing w:val="0"/>
    </w:pPr>
    <w:rPr>
      <w:rFonts w:asciiTheme="minorHAnsi" w:eastAsiaTheme="minorHAnsi" w:hAnsiTheme="minorHAnsi" w:cstheme="minorBidi"/>
      <w:b/>
      <w:bCs/>
    </w:rPr>
  </w:style>
  <w:style w:type="character" w:customStyle="1" w:styleId="StyleCardTextTimesNewRoman11ptUnderlineChar">
    <w:name w:val="Style Card Text + Times New Roman 11 pt Underline Char"/>
    <w:link w:val="StyleCardTextTimesNewRoman11ptUnderline"/>
    <w:locked/>
    <w:rsid w:val="00635F20"/>
    <w:rPr>
      <w:rFonts w:ascii="Calibri" w:eastAsia="Calibri" w:hAnsi="Calibri" w:cs="Calibri"/>
      <w:u w:val="single"/>
    </w:rPr>
  </w:style>
  <w:style w:type="paragraph" w:customStyle="1" w:styleId="StyleCardTextTimesNewRoman11ptUnderline">
    <w:name w:val="Style Card Text + Times New Roman 11 pt Underline"/>
    <w:link w:val="StyleCardTextTimesNewRoman11ptUnderlineChar"/>
    <w:qFormat/>
    <w:rsid w:val="00635F20"/>
    <w:pPr>
      <w:spacing w:after="200" w:line="276" w:lineRule="auto"/>
      <w:contextualSpacing/>
    </w:pPr>
    <w:rPr>
      <w:rFonts w:ascii="Calibri" w:eastAsia="Calibri" w:hAnsi="Calibri" w:cs="Calibri"/>
      <w:u w:val="single"/>
    </w:rPr>
  </w:style>
  <w:style w:type="paragraph" w:customStyle="1" w:styleId="StyleStyleStyleCNA9ptBefore1pt8ptPatternClear">
    <w:name w:val="Style Style Style CN A + 9 pt Before:  1 pt + 8 pt + Pattern: Clear..."/>
    <w:basedOn w:val="Normal"/>
    <w:autoRedefine/>
    <w:qFormat/>
    <w:rsid w:val="00635F20"/>
    <w:pPr>
      <w:keepLines/>
      <w:shd w:val="clear" w:color="auto" w:fill="FFFFFF"/>
      <w:tabs>
        <w:tab w:val="left" w:pos="3870"/>
      </w:tabs>
      <w:snapToGrid w:val="0"/>
      <w:spacing w:before="60" w:after="0" w:line="170" w:lineRule="exact"/>
      <w:ind w:left="504" w:hanging="288"/>
    </w:pPr>
    <w:rPr>
      <w:rFonts w:eastAsia="Times New Roman"/>
      <w:szCs w:val="20"/>
    </w:rPr>
  </w:style>
  <w:style w:type="paragraph" w:customStyle="1" w:styleId="underlined1">
    <w:name w:val="underlined1"/>
    <w:next w:val="Normal"/>
    <w:autoRedefine/>
    <w:qFormat/>
    <w:rsid w:val="00635F20"/>
    <w:pPr>
      <w:spacing w:after="0" w:line="240" w:lineRule="auto"/>
      <w:contextualSpacing/>
    </w:pPr>
    <w:rPr>
      <w:rFonts w:ascii="Times New Roman" w:eastAsia="Malgun Gothic" w:hAnsi="Times New Roman" w:cs="Times New Roman"/>
      <w:sz w:val="21"/>
      <w:szCs w:val="24"/>
      <w:u w:val="single"/>
    </w:rPr>
  </w:style>
  <w:style w:type="character" w:customStyle="1" w:styleId="SourceBoldedChar">
    <w:name w:val="Source Bolded Char"/>
    <w:link w:val="SourceBolded"/>
    <w:locked/>
    <w:rsid w:val="00635F20"/>
    <w:rPr>
      <w:rFonts w:ascii="Calibri" w:eastAsia="Times New Roman" w:hAnsi="Calibri" w:cs="Calibri"/>
      <w:b/>
      <w:lang w:val="x-none" w:eastAsia="x-none"/>
    </w:rPr>
  </w:style>
  <w:style w:type="paragraph" w:customStyle="1" w:styleId="SourceBolded">
    <w:name w:val="Source Bolded"/>
    <w:basedOn w:val="Normaltext0"/>
    <w:next w:val="Normaltext0"/>
    <w:link w:val="SourceBoldedChar"/>
    <w:autoRedefine/>
    <w:qFormat/>
    <w:rsid w:val="00635F20"/>
    <w:rPr>
      <w:rFonts w:eastAsia="Times New Roman"/>
      <w:b/>
      <w:lang w:val="x-none" w:eastAsia="x-none"/>
    </w:rPr>
  </w:style>
  <w:style w:type="character" w:customStyle="1" w:styleId="CardDownSizeChar">
    <w:name w:val="CardDownSize Char"/>
    <w:link w:val="CardDownSize"/>
    <w:locked/>
    <w:rsid w:val="00635F20"/>
    <w:rPr>
      <w:rFonts w:ascii="Calibri" w:eastAsia="Calibri" w:hAnsi="Calibri" w:cs="Calibri"/>
      <w:sz w:val="16"/>
      <w:szCs w:val="20"/>
      <w:lang w:val="x-none" w:eastAsia="x-none"/>
    </w:rPr>
  </w:style>
  <w:style w:type="paragraph" w:customStyle="1" w:styleId="CardDownSize">
    <w:name w:val="CardDownSize"/>
    <w:basedOn w:val="Normal"/>
    <w:link w:val="CardDownSizeChar"/>
    <w:qFormat/>
    <w:rsid w:val="00635F20"/>
    <w:pPr>
      <w:spacing w:after="0" w:line="240" w:lineRule="auto"/>
    </w:pPr>
    <w:rPr>
      <w:rFonts w:eastAsia="Calibri"/>
      <w:sz w:val="16"/>
      <w:szCs w:val="20"/>
      <w:lang w:val="x-none" w:eastAsia="x-none"/>
    </w:rPr>
  </w:style>
  <w:style w:type="character" w:customStyle="1" w:styleId="Citation1Char">
    <w:name w:val="Citation1 Char"/>
    <w:link w:val="Citation1"/>
    <w:locked/>
    <w:rsid w:val="00635F20"/>
    <w:rPr>
      <w:rFonts w:ascii="Calibri" w:eastAsia="Calibri" w:hAnsi="Calibri" w:cs="Calibri"/>
      <w:b/>
      <w:u w:val="single"/>
      <w:lang w:val="x-none" w:eastAsia="x-none"/>
    </w:rPr>
  </w:style>
  <w:style w:type="paragraph" w:customStyle="1" w:styleId="Citation1">
    <w:name w:val="Citation1"/>
    <w:basedOn w:val="Normal"/>
    <w:link w:val="Citation1Char"/>
    <w:qFormat/>
    <w:rsid w:val="00635F20"/>
    <w:pPr>
      <w:spacing w:after="0" w:line="240" w:lineRule="auto"/>
    </w:pPr>
    <w:rPr>
      <w:rFonts w:eastAsia="Calibri"/>
      <w:b/>
      <w:u w:val="single"/>
      <w:lang w:val="x-none" w:eastAsia="x-none"/>
    </w:rPr>
  </w:style>
  <w:style w:type="paragraph" w:customStyle="1" w:styleId="Non-NavPanelTag">
    <w:name w:val="Non-Nav Panel Tag"/>
    <w:basedOn w:val="Normal"/>
    <w:qFormat/>
    <w:rsid w:val="00635F20"/>
    <w:pPr>
      <w:spacing w:after="0" w:line="240" w:lineRule="auto"/>
    </w:pPr>
    <w:rPr>
      <w:b/>
      <w:sz w:val="26"/>
    </w:rPr>
  </w:style>
  <w:style w:type="paragraph" w:customStyle="1" w:styleId="TagsFutura">
    <w:name w:val="TagsFutura"/>
    <w:basedOn w:val="Normal"/>
    <w:next w:val="Cites"/>
    <w:qFormat/>
    <w:rsid w:val="00635F20"/>
    <w:pPr>
      <w:spacing w:after="0" w:line="240" w:lineRule="auto"/>
    </w:pPr>
    <w:rPr>
      <w:rFonts w:ascii="Futura" w:eastAsia="Times" w:hAnsi="Futura"/>
      <w:b/>
      <w:caps/>
      <w:sz w:val="18"/>
      <w:szCs w:val="20"/>
    </w:rPr>
  </w:style>
  <w:style w:type="paragraph" w:customStyle="1" w:styleId="DebateTag0">
    <w:name w:val="DebateTag"/>
    <w:basedOn w:val="Normal"/>
    <w:qFormat/>
    <w:rsid w:val="00635F20"/>
    <w:pPr>
      <w:spacing w:after="0" w:line="240" w:lineRule="auto"/>
    </w:pPr>
    <w:rPr>
      <w:rFonts w:eastAsia="Calibri"/>
      <w:b/>
    </w:rPr>
  </w:style>
  <w:style w:type="paragraph" w:customStyle="1" w:styleId="Heading42">
    <w:name w:val="Heading 42"/>
    <w:basedOn w:val="Normal"/>
    <w:qFormat/>
    <w:rsid w:val="00635F20"/>
    <w:pPr>
      <w:spacing w:after="0" w:line="240" w:lineRule="auto"/>
    </w:pPr>
    <w:rPr>
      <w:rFonts w:eastAsia="Times New Roman"/>
    </w:rPr>
  </w:style>
  <w:style w:type="character" w:customStyle="1" w:styleId="DebateNormalChar">
    <w:name w:val="DebateNormal Char"/>
    <w:basedOn w:val="DefaultParagraphFont"/>
    <w:link w:val="DebateNormal"/>
    <w:locked/>
    <w:rsid w:val="00635F20"/>
    <w:rPr>
      <w:rFonts w:ascii="Calibri" w:eastAsia="Calibri" w:hAnsi="Calibri" w:cs="Calibri"/>
      <w:sz w:val="16"/>
      <w:szCs w:val="20"/>
    </w:rPr>
  </w:style>
  <w:style w:type="paragraph" w:customStyle="1" w:styleId="DebateNormal">
    <w:name w:val="DebateNormal"/>
    <w:basedOn w:val="Normal"/>
    <w:link w:val="DebateNormalChar"/>
    <w:qFormat/>
    <w:rsid w:val="00635F20"/>
    <w:pPr>
      <w:spacing w:after="0" w:line="276" w:lineRule="auto"/>
    </w:pPr>
    <w:rPr>
      <w:rFonts w:eastAsia="Calibri"/>
      <w:sz w:val="16"/>
      <w:szCs w:val="20"/>
    </w:rPr>
  </w:style>
  <w:style w:type="character" w:customStyle="1" w:styleId="DebateEmphasisChar">
    <w:name w:val="DebateEmphasis Char"/>
    <w:basedOn w:val="DefaultParagraphFont"/>
    <w:link w:val="DebateEmphasis"/>
    <w:locked/>
    <w:rsid w:val="00635F20"/>
    <w:rPr>
      <w:rFonts w:ascii="Calibri" w:eastAsia="Calibri" w:hAnsi="Calibri" w:cs="Calibri"/>
      <w:b/>
      <w:sz w:val="16"/>
      <w:szCs w:val="20"/>
      <w:u w:val="single"/>
    </w:rPr>
  </w:style>
  <w:style w:type="paragraph" w:customStyle="1" w:styleId="DebateEmphasis">
    <w:name w:val="DebateEmphasis"/>
    <w:basedOn w:val="Normal"/>
    <w:link w:val="DebateEmphasisChar"/>
    <w:qFormat/>
    <w:rsid w:val="00635F20"/>
    <w:pPr>
      <w:spacing w:after="0" w:line="276" w:lineRule="auto"/>
    </w:pPr>
    <w:rPr>
      <w:rFonts w:eastAsia="Calibri"/>
      <w:b/>
      <w:sz w:val="16"/>
      <w:szCs w:val="20"/>
      <w:u w:val="single"/>
    </w:rPr>
  </w:style>
  <w:style w:type="character" w:customStyle="1" w:styleId="NormalCiteChar">
    <w:name w:val="NormalCite Char"/>
    <w:basedOn w:val="DefaultParagraphFont"/>
    <w:link w:val="NormalCite"/>
    <w:locked/>
    <w:rsid w:val="00635F20"/>
    <w:rPr>
      <w:rFonts w:ascii="Times New Roman" w:hAnsi="Times New Roman" w:cs="Times New Roman"/>
      <w:sz w:val="18"/>
    </w:rPr>
  </w:style>
  <w:style w:type="paragraph" w:customStyle="1" w:styleId="NormalCite">
    <w:name w:val="NormalCite"/>
    <w:link w:val="NormalCiteChar"/>
    <w:qFormat/>
    <w:rsid w:val="00635F20"/>
    <w:pPr>
      <w:spacing w:after="0" w:line="240" w:lineRule="auto"/>
    </w:pPr>
    <w:rPr>
      <w:rFonts w:ascii="Times New Roman" w:hAnsi="Times New Roman" w:cs="Times New Roman"/>
      <w:sz w:val="18"/>
    </w:rPr>
  </w:style>
  <w:style w:type="character" w:customStyle="1" w:styleId="StyleUnderlineChar11pt2Char">
    <w:name w:val="Style Underline Char + 11 pt2 Char"/>
    <w:basedOn w:val="DefaultParagraphFont"/>
    <w:link w:val="StyleUnderlineChar11pt2"/>
    <w:locked/>
    <w:rsid w:val="00635F20"/>
    <w:rPr>
      <w:rFonts w:ascii="Times New Roman" w:eastAsia="Times New Roman" w:hAnsi="Times New Roman" w:cs="Calibri"/>
      <w:u w:val="single"/>
    </w:rPr>
  </w:style>
  <w:style w:type="paragraph" w:customStyle="1" w:styleId="StyleUnderlineChar11pt2">
    <w:name w:val="Style Underline Char + 11 pt2"/>
    <w:link w:val="StyleUnderlineChar11pt2Char"/>
    <w:qFormat/>
    <w:rsid w:val="00635F20"/>
    <w:pPr>
      <w:spacing w:line="240" w:lineRule="auto"/>
    </w:pPr>
    <w:rPr>
      <w:rFonts w:ascii="Times New Roman" w:eastAsia="Times New Roman" w:hAnsi="Times New Roman" w:cs="Calibri"/>
      <w:u w:val="single"/>
    </w:rPr>
  </w:style>
  <w:style w:type="character" w:customStyle="1" w:styleId="StyleUnderlineChar11ptBorderSinglesolidlineAutoChar">
    <w:name w:val="Style Underline Char + 11 pt Border: : (Single solid line Auto  ... Char"/>
    <w:link w:val="StyleUnderlineChar11ptBorderSinglesolidlineAuto"/>
    <w:locked/>
    <w:rsid w:val="00635F20"/>
    <w:rPr>
      <w:rFonts w:ascii="Times New Roman" w:eastAsia="Times New Roman" w:hAnsi="Times New Roman" w:cs="Calibri"/>
      <w:u w:val="single"/>
      <w:bdr w:val="single" w:sz="4" w:space="0" w:color="auto" w:frame="1"/>
    </w:rPr>
  </w:style>
  <w:style w:type="paragraph" w:customStyle="1" w:styleId="StyleUnderlineChar11ptBorderSinglesolidlineAuto">
    <w:name w:val="Style Underline Char + 11 pt Border: : (Single solid line Auto  ..."/>
    <w:link w:val="StyleUnderlineChar11ptBorderSinglesolidlineAutoChar"/>
    <w:qFormat/>
    <w:rsid w:val="00635F20"/>
    <w:pPr>
      <w:pBdr>
        <w:top w:val="single" w:sz="4" w:space="0" w:color="auto"/>
        <w:left w:val="single" w:sz="4" w:space="0" w:color="auto"/>
        <w:bottom w:val="single" w:sz="4" w:space="0" w:color="auto"/>
        <w:right w:val="single" w:sz="4" w:space="0" w:color="auto"/>
      </w:pBdr>
      <w:spacing w:line="240" w:lineRule="auto"/>
    </w:pPr>
    <w:rPr>
      <w:rFonts w:ascii="Times New Roman" w:eastAsia="Times New Roman" w:hAnsi="Times New Roman" w:cs="Calibri"/>
      <w:u w:val="single"/>
      <w:bdr w:val="single" w:sz="4" w:space="0" w:color="auto" w:frame="1"/>
    </w:rPr>
  </w:style>
  <w:style w:type="character" w:customStyle="1" w:styleId="StylecardCharCharArialNarrow9ptChar">
    <w:name w:val="Style card Char Char + Arial Narrow 9 pt Char"/>
    <w:link w:val="StylecardCharCharArialNarrow9pt"/>
    <w:locked/>
    <w:rsid w:val="00635F20"/>
    <w:rPr>
      <w:rFonts w:ascii="Times New Roman" w:eastAsia="Times New Roman" w:hAnsi="Times New Roman" w:cs="Times New Roman"/>
      <w:szCs w:val="20"/>
    </w:rPr>
  </w:style>
  <w:style w:type="paragraph" w:customStyle="1" w:styleId="StylecardCharCharArialNarrow9pt">
    <w:name w:val="Style card Char Char + Arial Narrow 9 pt"/>
    <w:link w:val="StylecardCharCharArialNarrow9ptChar"/>
    <w:qFormat/>
    <w:rsid w:val="00635F20"/>
    <w:pPr>
      <w:spacing w:line="256" w:lineRule="auto"/>
      <w:ind w:left="288" w:right="288"/>
    </w:pPr>
    <w:rPr>
      <w:rFonts w:ascii="Times New Roman" w:eastAsia="Times New Roman" w:hAnsi="Times New Roman" w:cs="Times New Roman"/>
      <w:szCs w:val="20"/>
    </w:rPr>
  </w:style>
  <w:style w:type="character" w:customStyle="1" w:styleId="StyleCardTextArialNarrow9ptChar">
    <w:name w:val="Style Card Text + Arial Narrow 9 pt Char"/>
    <w:basedOn w:val="DefaultParagraphFont"/>
    <w:link w:val="StyleCardTextArialNarrow9pt"/>
    <w:locked/>
    <w:rsid w:val="00635F20"/>
    <w:rPr>
      <w:rFonts w:ascii="Times New Roman" w:eastAsia="Times New Roman" w:hAnsi="Times New Roman" w:cs="Times New Roman"/>
    </w:rPr>
  </w:style>
  <w:style w:type="paragraph" w:customStyle="1" w:styleId="StyleCardTextArialNarrow9pt">
    <w:name w:val="Style Card Text + Arial Narrow 9 pt"/>
    <w:link w:val="StyleCardTextArialNarrow9ptChar"/>
    <w:qFormat/>
    <w:rsid w:val="00635F20"/>
    <w:pPr>
      <w:spacing w:after="200" w:line="276" w:lineRule="auto"/>
    </w:pPr>
    <w:rPr>
      <w:rFonts w:ascii="Times New Roman" w:eastAsia="Times New Roman" w:hAnsi="Times New Roman" w:cs="Times New Roman"/>
    </w:rPr>
  </w:style>
  <w:style w:type="character" w:customStyle="1" w:styleId="StyleCardTextArialNarrow8ptChar">
    <w:name w:val="Style Card Text + Arial Narrow 8 pt Char"/>
    <w:basedOn w:val="DefaultParagraphFont"/>
    <w:link w:val="StyleCardTextArialNarrow8pt"/>
    <w:locked/>
    <w:rsid w:val="00635F20"/>
    <w:rPr>
      <w:rFonts w:ascii="Times New Roman" w:eastAsia="Times New Roman" w:hAnsi="Times New Roman" w:cs="Times New Roman"/>
    </w:rPr>
  </w:style>
  <w:style w:type="paragraph" w:customStyle="1" w:styleId="StyleCardTextArialNarrow8pt">
    <w:name w:val="Style Card Text + Arial Narrow 8 pt"/>
    <w:link w:val="StyleCardTextArialNarrow8ptChar"/>
    <w:qFormat/>
    <w:rsid w:val="00635F20"/>
    <w:pPr>
      <w:spacing w:after="200" w:line="276" w:lineRule="auto"/>
    </w:pPr>
    <w:rPr>
      <w:rFonts w:ascii="Times New Roman" w:eastAsia="Times New Roman" w:hAnsi="Times New Roman" w:cs="Times New Roman"/>
    </w:rPr>
  </w:style>
  <w:style w:type="character" w:customStyle="1" w:styleId="StyleMinimizedTextArialNarrow9ptChar">
    <w:name w:val="Style Minimized Text + Arial Narrow 9 pt Char"/>
    <w:basedOn w:val="DefaultParagraphFont"/>
    <w:link w:val="StyleMinimizedTextArialNarrow9pt"/>
    <w:locked/>
    <w:rsid w:val="00635F20"/>
    <w:rPr>
      <w:rFonts w:ascii="Calibri" w:eastAsia="Times New Roman" w:hAnsi="Calibri" w:cs="Calibri"/>
      <w:sz w:val="16"/>
    </w:rPr>
  </w:style>
  <w:style w:type="paragraph" w:customStyle="1" w:styleId="StyleMinimizedTextArialNarrow9pt">
    <w:name w:val="Style Minimized Text + Arial Narrow 9 pt"/>
    <w:basedOn w:val="Normal"/>
    <w:link w:val="StyleMinimizedTextArialNarrow9ptChar"/>
    <w:qFormat/>
    <w:rsid w:val="00635F20"/>
    <w:pPr>
      <w:spacing w:after="0" w:line="240" w:lineRule="auto"/>
    </w:pPr>
    <w:rPr>
      <w:rFonts w:eastAsia="Times New Roman"/>
      <w:sz w:val="16"/>
    </w:rPr>
  </w:style>
  <w:style w:type="character" w:customStyle="1" w:styleId="StyleBoldandUnderlineChar11ptNotBoldChar">
    <w:name w:val="Style Bold and Underline Char + 11 pt Not Bold Char"/>
    <w:basedOn w:val="BoldandUnderlineCharChar2"/>
    <w:link w:val="StyleBoldandUnderlineChar11ptNotBold"/>
    <w:locked/>
    <w:rsid w:val="00635F20"/>
    <w:rPr>
      <w:rFonts w:ascii="Times New Roman" w:eastAsia="Times New Roman" w:hAnsi="Times New Roman" w:cs="Times New Roman"/>
      <w:szCs w:val="20"/>
      <w:u w:val="single"/>
    </w:rPr>
  </w:style>
  <w:style w:type="paragraph" w:customStyle="1" w:styleId="StyleBoldandUnderlineChar11ptNotBold">
    <w:name w:val="Style Bold and Underline Char + 11 pt Not Bold"/>
    <w:link w:val="StyleBoldandUnderlineChar11ptNotBoldChar"/>
    <w:qFormat/>
    <w:rsid w:val="00635F20"/>
    <w:pPr>
      <w:spacing w:after="200" w:line="276" w:lineRule="auto"/>
    </w:pPr>
    <w:rPr>
      <w:rFonts w:ascii="Times New Roman" w:eastAsia="Times New Roman" w:hAnsi="Times New Roman" w:cs="Times New Roman"/>
      <w:szCs w:val="20"/>
      <w:u w:val="single"/>
    </w:rPr>
  </w:style>
  <w:style w:type="character" w:customStyle="1" w:styleId="StyleStyle112ptChar">
    <w:name w:val="Style Style1 + 12 pt Char"/>
    <w:basedOn w:val="DefaultParagraphFont"/>
    <w:link w:val="StyleStyle112pt"/>
    <w:locked/>
    <w:rsid w:val="00635F20"/>
    <w:rPr>
      <w:rFonts w:ascii="Calibri" w:eastAsia="SimSun" w:hAnsi="Calibri" w:cs="Calibri"/>
      <w:sz w:val="16"/>
      <w:u w:val="single"/>
      <w:lang w:eastAsia="zh-CN"/>
    </w:rPr>
  </w:style>
  <w:style w:type="paragraph" w:customStyle="1" w:styleId="StyleStyle112pt">
    <w:name w:val="Style Style1 + 12 pt"/>
    <w:basedOn w:val="Normal"/>
    <w:link w:val="StyleStyle112ptChar"/>
    <w:qFormat/>
    <w:rsid w:val="00635F20"/>
    <w:pPr>
      <w:spacing w:after="0" w:line="240" w:lineRule="auto"/>
    </w:pPr>
    <w:rPr>
      <w:rFonts w:eastAsia="SimSun"/>
      <w:sz w:val="16"/>
      <w:u w:val="single"/>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locked/>
    <w:rsid w:val="00635F20"/>
    <w:rPr>
      <w:rFonts w:ascii="Times New Roman" w:eastAsia="SimSun" w:hAnsi="Times New Roman" w:cs="Calibri" w:hint="default"/>
      <w:color w:val="000000"/>
      <w:sz w:val="20"/>
      <w:szCs w:val="24"/>
      <w:u w:val="single"/>
      <w:bdr w:val="single" w:sz="4" w:space="0" w:color="auto" w:frame="1"/>
      <w:lang w:eastAsia="zh-CN"/>
    </w:rPr>
  </w:style>
  <w:style w:type="paragraph" w:customStyle="1" w:styleId="StyleStyle111ptBorderSinglesolidlineAuto05ptL">
    <w:name w:val="Style Style1 + 11 pt Border: : (Single solid line Auto  0.5 pt L..."/>
    <w:link w:val="StyleStyle111ptBorderSinglesolidlineAuto05ptLChar"/>
    <w:qFormat/>
    <w:rsid w:val="00635F20"/>
    <w:pPr>
      <w:pBdr>
        <w:top w:val="single" w:sz="4" w:space="0" w:color="auto"/>
        <w:left w:val="single" w:sz="4" w:space="0" w:color="auto"/>
        <w:bottom w:val="single" w:sz="4" w:space="0" w:color="auto"/>
        <w:right w:val="single" w:sz="4" w:space="0" w:color="auto"/>
      </w:pBdr>
      <w:spacing w:line="240" w:lineRule="auto"/>
    </w:pPr>
    <w:rPr>
      <w:rFonts w:ascii="Times New Roman" w:eastAsia="SimSun" w:hAnsi="Times New Roman" w:cs="Calibri"/>
      <w:color w:val="000000"/>
      <w:sz w:val="20"/>
      <w:szCs w:val="24"/>
      <w:u w:val="single"/>
      <w:bdr w:val="single" w:sz="4" w:space="0" w:color="auto" w:frame="1"/>
      <w:lang w:eastAsia="zh-CN"/>
    </w:rPr>
  </w:style>
  <w:style w:type="paragraph" w:customStyle="1" w:styleId="BoldandUnderline">
    <w:name w:val="Bold and Underline"/>
    <w:basedOn w:val="Normal"/>
    <w:qFormat/>
    <w:rsid w:val="00635F20"/>
    <w:pPr>
      <w:spacing w:after="0" w:line="240" w:lineRule="auto"/>
    </w:pPr>
    <w:rPr>
      <w:rFonts w:eastAsia="Times New Roman"/>
      <w:b/>
      <w:u w:val="single"/>
    </w:rPr>
  </w:style>
  <w:style w:type="character" w:customStyle="1" w:styleId="UnderlineChar4Char">
    <w:name w:val="Underline Char4 Char"/>
    <w:basedOn w:val="DefaultParagraphFont"/>
    <w:link w:val="UnderlineChar4"/>
    <w:locked/>
    <w:rsid w:val="00635F20"/>
    <w:rPr>
      <w:u w:val="single"/>
    </w:rPr>
  </w:style>
  <w:style w:type="paragraph" w:customStyle="1" w:styleId="UnderlineChar4">
    <w:name w:val="Underline Char4"/>
    <w:basedOn w:val="Normal"/>
    <w:link w:val="UnderlineChar4Char"/>
    <w:qFormat/>
    <w:rsid w:val="00635F20"/>
    <w:pPr>
      <w:spacing w:after="0" w:line="240" w:lineRule="auto"/>
    </w:pPr>
    <w:rPr>
      <w:rFonts w:asciiTheme="minorHAnsi" w:hAnsiTheme="minorHAnsi" w:cstheme="minorBidi"/>
      <w:u w:val="single"/>
    </w:rPr>
  </w:style>
  <w:style w:type="character" w:customStyle="1" w:styleId="BoldandUnderlineChar3Char2">
    <w:name w:val="Bold and Underline Char3 Char2"/>
    <w:basedOn w:val="DefaultParagraphFont"/>
    <w:link w:val="BoldandUnderlineChar3"/>
    <w:locked/>
    <w:rsid w:val="00635F20"/>
    <w:rPr>
      <w:b/>
      <w:u w:val="single"/>
    </w:rPr>
  </w:style>
  <w:style w:type="paragraph" w:customStyle="1" w:styleId="BoldandUnderlineChar3">
    <w:name w:val="Bold and Underline Char3"/>
    <w:basedOn w:val="Normal"/>
    <w:link w:val="BoldandUnderlineChar3Char2"/>
    <w:qFormat/>
    <w:rsid w:val="00635F20"/>
    <w:pPr>
      <w:spacing w:after="0" w:line="240" w:lineRule="auto"/>
    </w:pPr>
    <w:rPr>
      <w:rFonts w:asciiTheme="minorHAnsi" w:hAnsiTheme="minorHAnsi" w:cstheme="minorBidi"/>
      <w:b/>
      <w:u w:val="single"/>
    </w:rPr>
  </w:style>
  <w:style w:type="character" w:customStyle="1" w:styleId="UnderlineChar3Char">
    <w:name w:val="Underline Char3 Char"/>
    <w:basedOn w:val="DefaultParagraphFont"/>
    <w:link w:val="UnderlineChar3"/>
    <w:locked/>
    <w:rsid w:val="00635F20"/>
    <w:rPr>
      <w:rFonts w:ascii="Calibri" w:eastAsia="Times New Roman" w:hAnsi="Calibri" w:cs="Calibri"/>
      <w:sz w:val="16"/>
      <w:u w:val="single"/>
    </w:rPr>
  </w:style>
  <w:style w:type="paragraph" w:customStyle="1" w:styleId="UnderlineChar3">
    <w:name w:val="Underline Char3"/>
    <w:basedOn w:val="Normal"/>
    <w:link w:val="UnderlineChar3Char"/>
    <w:qFormat/>
    <w:rsid w:val="00635F20"/>
    <w:pPr>
      <w:spacing w:after="0" w:line="240" w:lineRule="auto"/>
    </w:pPr>
    <w:rPr>
      <w:rFonts w:eastAsia="Times New Roman"/>
      <w:sz w:val="16"/>
      <w:u w:val="single"/>
    </w:rPr>
  </w:style>
  <w:style w:type="character" w:customStyle="1" w:styleId="BoldandUnderlineChar3CharChar">
    <w:name w:val="Bold and Underline Char3 Char Char"/>
    <w:basedOn w:val="DefaultParagraphFont"/>
    <w:link w:val="BoldandUnderlineChar3Char"/>
    <w:locked/>
    <w:rsid w:val="00635F20"/>
    <w:rPr>
      <w:rFonts w:ascii="Calibri" w:eastAsia="Times New Roman" w:hAnsi="Calibri" w:cs="Calibri"/>
      <w:b/>
      <w:sz w:val="16"/>
      <w:u w:val="single"/>
    </w:rPr>
  </w:style>
  <w:style w:type="paragraph" w:customStyle="1" w:styleId="BoldandUnderlineChar3Char">
    <w:name w:val="Bold and Underline Char3 Char"/>
    <w:basedOn w:val="Normal"/>
    <w:link w:val="BoldandUnderlineChar3CharChar"/>
    <w:qFormat/>
    <w:rsid w:val="00635F20"/>
    <w:pPr>
      <w:spacing w:after="0" w:line="240" w:lineRule="auto"/>
    </w:pPr>
    <w:rPr>
      <w:rFonts w:eastAsia="Times New Roman"/>
      <w:b/>
      <w:sz w:val="16"/>
      <w:u w:val="single"/>
    </w:rPr>
  </w:style>
  <w:style w:type="character" w:customStyle="1" w:styleId="UnderlineBoldIndentCharChar">
    <w:name w:val="Underline + Bold Indent Char Char"/>
    <w:link w:val="UnderlineBoldIndent"/>
    <w:locked/>
    <w:rsid w:val="00635F20"/>
    <w:rPr>
      <w:rFonts w:ascii="Calibri" w:eastAsia="Times New Roman" w:hAnsi="Calibri" w:cs="Calibri"/>
      <w:sz w:val="16"/>
      <w:szCs w:val="20"/>
      <w:u w:val="thick"/>
    </w:rPr>
  </w:style>
  <w:style w:type="paragraph" w:customStyle="1" w:styleId="UnderlineBoldIndent">
    <w:name w:val="Underline + Bold Indent"/>
    <w:basedOn w:val="Normal"/>
    <w:link w:val="UnderlineBoldIndentCharChar"/>
    <w:qFormat/>
    <w:rsid w:val="00635F20"/>
    <w:pPr>
      <w:autoSpaceDE w:val="0"/>
      <w:autoSpaceDN w:val="0"/>
      <w:adjustRightInd w:val="0"/>
      <w:spacing w:after="200" w:line="276" w:lineRule="auto"/>
      <w:ind w:left="288" w:right="288"/>
      <w:jc w:val="both"/>
    </w:pPr>
    <w:rPr>
      <w:rFonts w:eastAsia="Times New Roman"/>
      <w:sz w:val="16"/>
      <w:szCs w:val="20"/>
      <w:u w:val="thick"/>
    </w:rPr>
  </w:style>
  <w:style w:type="character" w:customStyle="1" w:styleId="StyleUnderlineBoldIndent11ptChar">
    <w:name w:val="Style Underline + Bold Indent + 11 pt Char"/>
    <w:link w:val="StyleUnderlineBoldIndent11pt"/>
    <w:locked/>
    <w:rsid w:val="00635F20"/>
    <w:rPr>
      <w:rFonts w:ascii="Calibri" w:eastAsia="Times New Roman" w:hAnsi="Calibri" w:cs="Calibri"/>
      <w:sz w:val="16"/>
      <w:szCs w:val="20"/>
      <w:u w:val="single"/>
    </w:rPr>
  </w:style>
  <w:style w:type="paragraph" w:customStyle="1" w:styleId="StyleUnderlineBoldIndent11pt">
    <w:name w:val="Style Underline + Bold Indent + 11 pt"/>
    <w:basedOn w:val="UnderlineBoldIndent"/>
    <w:link w:val="StyleUnderlineBoldIndent11ptChar"/>
    <w:qFormat/>
    <w:rsid w:val="00635F20"/>
    <w:rPr>
      <w:u w:val="single"/>
    </w:rPr>
  </w:style>
  <w:style w:type="character" w:customStyle="1" w:styleId="StyleUnderlineBoldIndent11ptBoldChar">
    <w:name w:val="Style Underline + Bold Indent + 11 pt Bold Char"/>
    <w:link w:val="StyleUnderlineBoldIndent11ptBold"/>
    <w:locked/>
    <w:rsid w:val="00635F20"/>
    <w:rPr>
      <w:rFonts w:ascii="Calibri" w:eastAsia="Times New Roman" w:hAnsi="Calibri" w:cs="Calibri"/>
      <w:b/>
      <w:bCs/>
      <w:sz w:val="16"/>
      <w:szCs w:val="20"/>
      <w:u w:val="single"/>
    </w:rPr>
  </w:style>
  <w:style w:type="paragraph" w:customStyle="1" w:styleId="StyleUnderlineBoldIndent11ptBold">
    <w:name w:val="Style Underline + Bold Indent + 11 pt Bold"/>
    <w:basedOn w:val="UnderlineBoldIndent"/>
    <w:link w:val="StyleUnderlineBoldIndent11ptBoldChar"/>
    <w:qFormat/>
    <w:rsid w:val="00635F20"/>
    <w:rPr>
      <w:b/>
      <w:bCs/>
      <w:u w:val="single"/>
    </w:rPr>
  </w:style>
  <w:style w:type="paragraph" w:customStyle="1" w:styleId="Style140">
    <w:name w:val="Style14"/>
    <w:basedOn w:val="Normal"/>
    <w:uiPriority w:val="99"/>
    <w:qFormat/>
    <w:rsid w:val="00635F20"/>
    <w:pPr>
      <w:autoSpaceDE w:val="0"/>
      <w:autoSpaceDN w:val="0"/>
      <w:adjustRightInd w:val="0"/>
      <w:spacing w:after="0" w:line="278" w:lineRule="exact"/>
      <w:jc w:val="both"/>
    </w:pPr>
    <w:rPr>
      <w:rFonts w:eastAsia="Times New Roman"/>
      <w:sz w:val="24"/>
    </w:rPr>
  </w:style>
  <w:style w:type="paragraph" w:customStyle="1" w:styleId="Style160">
    <w:name w:val="Style16"/>
    <w:basedOn w:val="Normal"/>
    <w:uiPriority w:val="99"/>
    <w:qFormat/>
    <w:rsid w:val="00635F20"/>
    <w:pPr>
      <w:autoSpaceDE w:val="0"/>
      <w:autoSpaceDN w:val="0"/>
      <w:adjustRightInd w:val="0"/>
      <w:spacing w:after="0" w:line="163" w:lineRule="exact"/>
    </w:pPr>
    <w:rPr>
      <w:rFonts w:eastAsia="Times New Roman"/>
      <w:sz w:val="24"/>
    </w:rPr>
  </w:style>
  <w:style w:type="paragraph" w:customStyle="1" w:styleId="Style90">
    <w:name w:val="Style9"/>
    <w:basedOn w:val="Normal"/>
    <w:uiPriority w:val="99"/>
    <w:qFormat/>
    <w:rsid w:val="00635F20"/>
    <w:pPr>
      <w:autoSpaceDE w:val="0"/>
      <w:autoSpaceDN w:val="0"/>
      <w:adjustRightInd w:val="0"/>
      <w:spacing w:after="0" w:line="134" w:lineRule="exact"/>
      <w:jc w:val="both"/>
    </w:pPr>
    <w:rPr>
      <w:rFonts w:eastAsia="Times New Roman"/>
      <w:sz w:val="24"/>
    </w:rPr>
  </w:style>
  <w:style w:type="paragraph" w:customStyle="1" w:styleId="Style44">
    <w:name w:val="Style44"/>
    <w:basedOn w:val="Normal"/>
    <w:uiPriority w:val="99"/>
    <w:qFormat/>
    <w:rsid w:val="00635F20"/>
    <w:pPr>
      <w:autoSpaceDE w:val="0"/>
      <w:autoSpaceDN w:val="0"/>
      <w:adjustRightInd w:val="0"/>
      <w:spacing w:after="0" w:line="216" w:lineRule="exact"/>
      <w:jc w:val="both"/>
    </w:pPr>
    <w:rPr>
      <w:rFonts w:eastAsia="Times New Roman"/>
      <w:sz w:val="24"/>
    </w:rPr>
  </w:style>
  <w:style w:type="paragraph" w:customStyle="1" w:styleId="Style19">
    <w:name w:val="Style19"/>
    <w:basedOn w:val="Normal"/>
    <w:uiPriority w:val="99"/>
    <w:qFormat/>
    <w:rsid w:val="00635F20"/>
    <w:pPr>
      <w:autoSpaceDE w:val="0"/>
      <w:autoSpaceDN w:val="0"/>
      <w:adjustRightInd w:val="0"/>
      <w:spacing w:after="0" w:line="206" w:lineRule="exact"/>
    </w:pPr>
    <w:rPr>
      <w:rFonts w:eastAsia="Times New Roman"/>
      <w:sz w:val="24"/>
    </w:rPr>
  </w:style>
  <w:style w:type="character" w:customStyle="1" w:styleId="Stylecard11ptChar">
    <w:name w:val="Style card + 11 pt Char"/>
    <w:link w:val="Stylecard11pt"/>
    <w:locked/>
    <w:rsid w:val="00635F20"/>
    <w:rPr>
      <w:rFonts w:ascii="Calibri" w:eastAsia="SimSun" w:hAnsi="Calibri" w:cs="Calibri"/>
      <w:sz w:val="16"/>
      <w:lang w:eastAsia="zh-CN"/>
    </w:rPr>
  </w:style>
  <w:style w:type="paragraph" w:customStyle="1" w:styleId="Stylecard11pt">
    <w:name w:val="Style card + 11 pt"/>
    <w:basedOn w:val="Normal"/>
    <w:link w:val="Stylecard11ptChar"/>
    <w:qFormat/>
    <w:rsid w:val="00635F20"/>
    <w:pPr>
      <w:spacing w:after="0" w:line="240" w:lineRule="auto"/>
      <w:ind w:left="288" w:right="288"/>
    </w:pPr>
    <w:rPr>
      <w:rFonts w:eastAsia="SimSun"/>
      <w:sz w:val="16"/>
      <w:lang w:eastAsia="zh-CN"/>
    </w:rPr>
  </w:style>
  <w:style w:type="paragraph" w:customStyle="1" w:styleId="WW-Default1">
    <w:name w:val="WW-Default1"/>
    <w:basedOn w:val="Normal"/>
    <w:qFormat/>
    <w:rsid w:val="00635F20"/>
    <w:pPr>
      <w:suppressAutoHyphens/>
      <w:spacing w:after="0" w:line="240" w:lineRule="auto"/>
    </w:pPr>
    <w:rPr>
      <w:rFonts w:eastAsia="Times New Roman"/>
      <w:b/>
      <w:bCs/>
      <w:szCs w:val="20"/>
      <w:lang w:eastAsia="ar-SA"/>
    </w:rPr>
  </w:style>
  <w:style w:type="character" w:customStyle="1" w:styleId="Stylecard11ptUnderlineChar">
    <w:name w:val="Style card + 11 pt Underline Char"/>
    <w:link w:val="Stylecard11ptUnderline"/>
    <w:locked/>
    <w:rsid w:val="00635F20"/>
    <w:rPr>
      <w:rFonts w:ascii="Times New Roman" w:eastAsia="SimSun" w:hAnsi="Times New Roman" w:cs="Times New Roman"/>
      <w:sz w:val="16"/>
      <w:u w:val="single"/>
      <w:lang w:eastAsia="zh-CN"/>
    </w:rPr>
  </w:style>
  <w:style w:type="paragraph" w:customStyle="1" w:styleId="Stylecard11ptUnderline">
    <w:name w:val="Style card + 11 pt Underline"/>
    <w:basedOn w:val="Normal"/>
    <w:link w:val="Stylecard11ptUnderlineChar"/>
    <w:qFormat/>
    <w:rsid w:val="00635F20"/>
    <w:pPr>
      <w:spacing w:after="0" w:line="240" w:lineRule="auto"/>
      <w:ind w:left="288" w:right="288"/>
    </w:pPr>
    <w:rPr>
      <w:rFonts w:ascii="Times New Roman" w:eastAsia="SimSun" w:hAnsi="Times New Roman" w:cs="Times New Roman"/>
      <w:sz w:val="16"/>
      <w:u w:val="single"/>
      <w:lang w:eastAsia="zh-CN"/>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locked/>
    <w:rsid w:val="00635F20"/>
    <w:rPr>
      <w:rFonts w:ascii="Calibri" w:eastAsia="Times New Roman" w:hAnsi="Calibri" w:cs="Arial"/>
      <w:b/>
      <w:bCs/>
      <w:szCs w:val="28"/>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635F20"/>
    <w:pPr>
      <w:keepLines w:val="0"/>
      <w:pageBreakBefore w:val="0"/>
      <w:spacing w:before="240" w:after="60" w:line="240" w:lineRule="auto"/>
      <w:jc w:val="left"/>
    </w:pPr>
    <w:rPr>
      <w:rFonts w:eastAsia="Times New Roman" w:cs="Arial"/>
      <w:bCs/>
      <w:sz w:val="22"/>
      <w:szCs w:val="28"/>
      <w:u w:val="none"/>
    </w:rPr>
  </w:style>
  <w:style w:type="character" w:customStyle="1" w:styleId="StyleStyle49ptBoldItalicChar">
    <w:name w:val="Style Style4 + 9 pt Bold Italic Char"/>
    <w:basedOn w:val="DefaultParagraphFont"/>
    <w:link w:val="StyleStyle49ptBoldItalic"/>
    <w:locked/>
    <w:rsid w:val="00635F20"/>
    <w:rPr>
      <w:rFonts w:ascii="Calibri" w:eastAsia="Times New Roman" w:hAnsi="Calibri" w:cs="Calibri"/>
      <w:b/>
      <w:bCs/>
      <w:i/>
      <w:iCs/>
      <w:sz w:val="16"/>
      <w:u w:val="single"/>
    </w:rPr>
  </w:style>
  <w:style w:type="paragraph" w:customStyle="1" w:styleId="StyleStyle49ptBoldItalic">
    <w:name w:val="Style Style4 + 9 pt Bold Italic"/>
    <w:basedOn w:val="Normal"/>
    <w:link w:val="StyleStyle49ptBoldItalicChar"/>
    <w:qFormat/>
    <w:rsid w:val="00635F20"/>
    <w:pPr>
      <w:spacing w:after="0" w:line="240" w:lineRule="auto"/>
    </w:pPr>
    <w:rPr>
      <w:rFonts w:eastAsia="Times New Roman"/>
      <w:b/>
      <w:bCs/>
      <w:i/>
      <w:iCs/>
      <w:sz w:val="16"/>
      <w:u w:val="single"/>
    </w:rPr>
  </w:style>
  <w:style w:type="paragraph" w:customStyle="1" w:styleId="Style180">
    <w:name w:val="Style18"/>
    <w:basedOn w:val="Normal"/>
    <w:uiPriority w:val="99"/>
    <w:qFormat/>
    <w:rsid w:val="00635F20"/>
    <w:pPr>
      <w:autoSpaceDE w:val="0"/>
      <w:autoSpaceDN w:val="0"/>
      <w:adjustRightInd w:val="0"/>
      <w:spacing w:after="0" w:line="269" w:lineRule="exact"/>
    </w:pPr>
    <w:rPr>
      <w:rFonts w:eastAsia="Times New Roman"/>
      <w:sz w:val="24"/>
    </w:rPr>
  </w:style>
  <w:style w:type="paragraph" w:customStyle="1" w:styleId="Style47">
    <w:name w:val="Style47"/>
    <w:basedOn w:val="Normal"/>
    <w:uiPriority w:val="99"/>
    <w:qFormat/>
    <w:rsid w:val="00635F20"/>
    <w:pPr>
      <w:autoSpaceDE w:val="0"/>
      <w:autoSpaceDN w:val="0"/>
      <w:adjustRightInd w:val="0"/>
      <w:spacing w:after="0" w:line="490" w:lineRule="exact"/>
    </w:pPr>
    <w:rPr>
      <w:rFonts w:eastAsia="Times New Roman"/>
      <w:sz w:val="24"/>
    </w:rPr>
  </w:style>
  <w:style w:type="paragraph" w:customStyle="1" w:styleId="Style24">
    <w:name w:val="Style24"/>
    <w:basedOn w:val="Normal"/>
    <w:uiPriority w:val="99"/>
    <w:qFormat/>
    <w:rsid w:val="00635F20"/>
    <w:pPr>
      <w:autoSpaceDE w:val="0"/>
      <w:autoSpaceDN w:val="0"/>
      <w:adjustRightInd w:val="0"/>
      <w:spacing w:after="0" w:line="276" w:lineRule="exact"/>
    </w:pPr>
    <w:rPr>
      <w:rFonts w:eastAsia="Times New Roman"/>
      <w:sz w:val="24"/>
    </w:rPr>
  </w:style>
  <w:style w:type="paragraph" w:customStyle="1" w:styleId="Style99">
    <w:name w:val="Style99"/>
    <w:basedOn w:val="Normal"/>
    <w:uiPriority w:val="99"/>
    <w:qFormat/>
    <w:rsid w:val="00635F20"/>
    <w:pPr>
      <w:autoSpaceDE w:val="0"/>
      <w:autoSpaceDN w:val="0"/>
      <w:adjustRightInd w:val="0"/>
      <w:spacing w:after="0" w:line="182" w:lineRule="exact"/>
      <w:jc w:val="both"/>
    </w:pPr>
    <w:rPr>
      <w:rFonts w:eastAsia="Times New Roman"/>
      <w:sz w:val="24"/>
    </w:rPr>
  </w:style>
  <w:style w:type="paragraph" w:customStyle="1" w:styleId="Style26">
    <w:name w:val="Style26"/>
    <w:basedOn w:val="Normal"/>
    <w:uiPriority w:val="99"/>
    <w:qFormat/>
    <w:rsid w:val="00635F20"/>
    <w:pPr>
      <w:autoSpaceDE w:val="0"/>
      <w:autoSpaceDN w:val="0"/>
      <w:adjustRightInd w:val="0"/>
      <w:spacing w:after="0" w:line="278" w:lineRule="exact"/>
      <w:jc w:val="both"/>
    </w:pPr>
    <w:rPr>
      <w:rFonts w:eastAsia="Times New Roman"/>
      <w:sz w:val="24"/>
    </w:rPr>
  </w:style>
  <w:style w:type="paragraph" w:customStyle="1" w:styleId="Style210">
    <w:name w:val="Style21"/>
    <w:basedOn w:val="Normal"/>
    <w:uiPriority w:val="99"/>
    <w:qFormat/>
    <w:rsid w:val="00635F20"/>
    <w:pPr>
      <w:autoSpaceDE w:val="0"/>
      <w:autoSpaceDN w:val="0"/>
      <w:adjustRightInd w:val="0"/>
      <w:spacing w:after="0" w:line="216" w:lineRule="exact"/>
      <w:jc w:val="both"/>
    </w:pPr>
    <w:rPr>
      <w:rFonts w:eastAsia="Times New Roman"/>
      <w:sz w:val="24"/>
    </w:rPr>
  </w:style>
  <w:style w:type="paragraph" w:customStyle="1" w:styleId="Style50">
    <w:name w:val="Style50"/>
    <w:basedOn w:val="Normal"/>
    <w:uiPriority w:val="99"/>
    <w:qFormat/>
    <w:rsid w:val="00635F20"/>
    <w:pPr>
      <w:autoSpaceDE w:val="0"/>
      <w:autoSpaceDN w:val="0"/>
      <w:adjustRightInd w:val="0"/>
      <w:spacing w:after="0" w:line="198" w:lineRule="exact"/>
    </w:pPr>
    <w:rPr>
      <w:rFonts w:eastAsia="Times New Roman"/>
      <w:sz w:val="24"/>
    </w:rPr>
  </w:style>
  <w:style w:type="paragraph" w:customStyle="1" w:styleId="A">
    <w:name w:val="A"/>
    <w:basedOn w:val="Default"/>
    <w:next w:val="Default"/>
    <w:qFormat/>
    <w:rsid w:val="00635F20"/>
    <w:rPr>
      <w:rFonts w:eastAsia="Times New Roman"/>
      <w:color w:val="auto"/>
      <w:lang w:bidi="en-US"/>
    </w:rPr>
  </w:style>
  <w:style w:type="character" w:customStyle="1" w:styleId="ALLCAPSChar">
    <w:name w:val="ALL CAPS Char"/>
    <w:basedOn w:val="DefaultParagraphFont"/>
    <w:link w:val="ALLCAPS"/>
    <w:locked/>
    <w:rsid w:val="00635F20"/>
    <w:rPr>
      <w:rFonts w:ascii="Calibri" w:eastAsia="Times New Roman" w:hAnsi="Calibri" w:cs="Calibri"/>
      <w:b/>
      <w:caps/>
      <w:sz w:val="16"/>
      <w:szCs w:val="20"/>
    </w:rPr>
  </w:style>
  <w:style w:type="paragraph" w:customStyle="1" w:styleId="ALLCAPS">
    <w:name w:val="ALL CAPS"/>
    <w:basedOn w:val="Normal"/>
    <w:link w:val="ALLCAPSChar"/>
    <w:qFormat/>
    <w:rsid w:val="00635F20"/>
    <w:pPr>
      <w:spacing w:after="0" w:line="240" w:lineRule="auto"/>
    </w:pPr>
    <w:rPr>
      <w:rFonts w:eastAsia="Times New Roman"/>
      <w:b/>
      <w:caps/>
      <w:sz w:val="16"/>
      <w:szCs w:val="20"/>
    </w:rPr>
  </w:style>
  <w:style w:type="character" w:customStyle="1" w:styleId="StyleCardworksLinespacingsingleChar">
    <w:name w:val="Style Card works + Line spacing:  single Char"/>
    <w:basedOn w:val="DefaultParagraphFont"/>
    <w:link w:val="StyleCardworksLinespacingsingle"/>
    <w:locked/>
    <w:rsid w:val="00635F20"/>
    <w:rPr>
      <w:rFonts w:ascii="Calibri" w:eastAsia="Times New Roman" w:hAnsi="Calibri" w:cs="Calibri"/>
      <w:spacing w:val="-3"/>
      <w:sz w:val="16"/>
      <w:szCs w:val="20"/>
    </w:rPr>
  </w:style>
  <w:style w:type="paragraph" w:customStyle="1" w:styleId="StyleCardworksLinespacingsingle">
    <w:name w:val="Style Card works + Line spacing:  single"/>
    <w:basedOn w:val="Normal"/>
    <w:link w:val="StyleCardworksLinespacingsingleChar"/>
    <w:qFormat/>
    <w:rsid w:val="00635F20"/>
    <w:pPr>
      <w:suppressAutoHyphens/>
      <w:spacing w:after="0" w:line="240" w:lineRule="auto"/>
    </w:pPr>
    <w:rPr>
      <w:rFonts w:eastAsia="Times New Roman"/>
      <w:spacing w:val="-3"/>
      <w:sz w:val="16"/>
      <w:szCs w:val="20"/>
    </w:rPr>
  </w:style>
  <w:style w:type="character" w:customStyle="1" w:styleId="BriefTitleWorksChar">
    <w:name w:val="Brief Title Works Char"/>
    <w:basedOn w:val="DefaultParagraphFont"/>
    <w:link w:val="BriefTitleWorks"/>
    <w:locked/>
    <w:rsid w:val="00635F20"/>
    <w:rPr>
      <w:rFonts w:ascii="Calibri" w:eastAsia="Times New Roman" w:hAnsi="Calibri" w:cs="Arial"/>
      <w:b/>
      <w:kern w:val="32"/>
      <w:szCs w:val="32"/>
      <w:u w:val="single"/>
    </w:rPr>
  </w:style>
  <w:style w:type="paragraph" w:customStyle="1" w:styleId="BriefTitleWorks">
    <w:name w:val="Brief Title Works"/>
    <w:basedOn w:val="Heading1"/>
    <w:link w:val="BriefTitleWorksChar"/>
    <w:qFormat/>
    <w:rsid w:val="00635F20"/>
    <w:pPr>
      <w:keepLines w:val="0"/>
      <w:pageBreakBefore w:val="0"/>
      <w:pBdr>
        <w:top w:val="none" w:sz="0" w:space="0" w:color="auto"/>
        <w:left w:val="none" w:sz="0" w:space="0" w:color="auto"/>
        <w:bottom w:val="none" w:sz="0" w:space="0" w:color="auto"/>
        <w:right w:val="none" w:sz="0" w:space="0" w:color="auto"/>
      </w:pBdr>
      <w:spacing w:before="480" w:after="60" w:line="240" w:lineRule="auto"/>
    </w:pPr>
    <w:rPr>
      <w:rFonts w:eastAsia="Times New Roman" w:cs="Arial"/>
      <w:kern w:val="32"/>
      <w:sz w:val="22"/>
      <w:u w:val="single"/>
    </w:rPr>
  </w:style>
  <w:style w:type="character" w:customStyle="1" w:styleId="CITEChar">
    <w:name w:val="CITE Char"/>
    <w:basedOn w:val="DefaultParagraphFont"/>
    <w:link w:val="CITE"/>
    <w:locked/>
    <w:rsid w:val="00635F20"/>
    <w:rPr>
      <w:rFonts w:ascii="Calibri" w:eastAsia="Times New Roman" w:hAnsi="Calibri" w:cs="Arial"/>
      <w:bCs/>
      <w:iCs/>
      <w:sz w:val="20"/>
      <w:szCs w:val="20"/>
    </w:rPr>
  </w:style>
  <w:style w:type="paragraph" w:customStyle="1" w:styleId="CITE">
    <w:name w:val="CITE"/>
    <w:basedOn w:val="Heading2"/>
    <w:link w:val="CITEChar"/>
    <w:autoRedefine/>
    <w:qFormat/>
    <w:rsid w:val="00635F20"/>
    <w:pPr>
      <w:keepLines w:val="0"/>
      <w:pageBreakBefore w:val="0"/>
      <w:spacing w:before="480" w:after="160" w:line="240" w:lineRule="auto"/>
      <w:contextualSpacing/>
      <w:jc w:val="left"/>
    </w:pPr>
    <w:rPr>
      <w:rFonts w:eastAsia="Times New Roman" w:cs="Arial"/>
      <w:b w:val="0"/>
      <w:bCs/>
      <w:iCs/>
      <w:sz w:val="20"/>
      <w:szCs w:val="20"/>
      <w:u w:val="none"/>
    </w:rPr>
  </w:style>
  <w:style w:type="character" w:customStyle="1" w:styleId="FifthChar">
    <w:name w:val="Fifth Char"/>
    <w:link w:val="Fifth"/>
    <w:locked/>
    <w:rsid w:val="00635F20"/>
    <w:rPr>
      <w:rFonts w:ascii="Calibri" w:eastAsia="Times New Roman" w:hAnsi="Calibri" w:cs="Calibri"/>
      <w:sz w:val="16"/>
      <w:lang w:val="x-none" w:eastAsia="x-none"/>
    </w:rPr>
  </w:style>
  <w:style w:type="paragraph" w:customStyle="1" w:styleId="Fifth">
    <w:name w:val="Fifth"/>
    <w:basedOn w:val="Normal"/>
    <w:link w:val="FifthChar"/>
    <w:qFormat/>
    <w:rsid w:val="00635F20"/>
    <w:pPr>
      <w:spacing w:after="0" w:line="240" w:lineRule="auto"/>
    </w:pPr>
    <w:rPr>
      <w:rFonts w:eastAsia="Times New Roman"/>
      <w:sz w:val="16"/>
      <w:lang w:val="x-none" w:eastAsia="x-none"/>
    </w:rPr>
  </w:style>
  <w:style w:type="paragraph" w:customStyle="1" w:styleId="Repeatblockheading0">
    <w:name w:val="Repeat block heading"/>
    <w:basedOn w:val="Normal"/>
    <w:qFormat/>
    <w:rsid w:val="00635F20"/>
    <w:pPr>
      <w:pBdr>
        <w:bottom w:val="single" w:sz="12" w:space="1" w:color="auto"/>
      </w:pBdr>
      <w:spacing w:after="0" w:line="240" w:lineRule="auto"/>
      <w:jc w:val="center"/>
      <w:outlineLvl w:val="1"/>
    </w:pPr>
    <w:rPr>
      <w:rFonts w:ascii="Estrangelo Edessa" w:eastAsia="Times New Roman" w:hAnsi="Estrangelo Edessa"/>
      <w:b/>
      <w:sz w:val="48"/>
      <w:szCs w:val="48"/>
    </w:rPr>
  </w:style>
  <w:style w:type="paragraph" w:customStyle="1" w:styleId="introduction">
    <w:name w:val="introduction"/>
    <w:basedOn w:val="Normal"/>
    <w:qFormat/>
    <w:rsid w:val="00635F20"/>
    <w:pPr>
      <w:spacing w:before="100" w:beforeAutospacing="1" w:after="100" w:afterAutospacing="1" w:line="240" w:lineRule="auto"/>
    </w:pPr>
    <w:rPr>
      <w:rFonts w:ascii="Times New Roman" w:eastAsia="Times New Roman" w:hAnsi="Times New Roman"/>
      <w:sz w:val="24"/>
    </w:rPr>
  </w:style>
  <w:style w:type="paragraph" w:customStyle="1" w:styleId="TashmaHeader2">
    <w:name w:val="Tashma_Header2"/>
    <w:basedOn w:val="Heading2"/>
    <w:uiPriority w:val="99"/>
    <w:qFormat/>
    <w:rsid w:val="00635F20"/>
    <w:pPr>
      <w:spacing w:before="480" w:after="160" w:line="240" w:lineRule="auto"/>
    </w:pPr>
    <w:rPr>
      <w:rFonts w:eastAsia="SimSun" w:cstheme="minorBidi"/>
      <w:bCs/>
      <w:caps/>
      <w:sz w:val="28"/>
    </w:rPr>
  </w:style>
  <w:style w:type="paragraph" w:customStyle="1" w:styleId="TashmaHeading1">
    <w:name w:val="Tashma_Heading1"/>
    <w:basedOn w:val="Heading1"/>
    <w:uiPriority w:val="99"/>
    <w:qFormat/>
    <w:rsid w:val="00635F20"/>
    <w:pPr>
      <w:spacing w:before="480" w:after="160" w:line="240" w:lineRule="auto"/>
    </w:pPr>
    <w:rPr>
      <w:rFonts w:eastAsia="Times New Roman" w:cstheme="minorBidi"/>
      <w:bCs/>
      <w:sz w:val="32"/>
    </w:rPr>
  </w:style>
  <w:style w:type="character" w:customStyle="1" w:styleId="CitationCharCharCharCharCharCharCharChar">
    <w:name w:val="Citation Char Char Char Char Char Char Char Char"/>
    <w:link w:val="CitationCharCharCharCharCharCharChar"/>
    <w:locked/>
    <w:rsid w:val="00635F20"/>
    <w:rPr>
      <w:rFonts w:ascii="Calibri" w:hAnsi="Calibri" w:cs="Calibri"/>
    </w:rPr>
  </w:style>
  <w:style w:type="paragraph" w:customStyle="1" w:styleId="CitationCharCharCharCharCharCharChar">
    <w:name w:val="Citation Char Char Char Char Char Char Char"/>
    <w:basedOn w:val="Normal"/>
    <w:link w:val="CitationCharCharCharCharCharCharCharChar"/>
    <w:qFormat/>
    <w:rsid w:val="00635F20"/>
    <w:pPr>
      <w:spacing w:after="0" w:line="240" w:lineRule="auto"/>
      <w:ind w:left="1440" w:right="1440"/>
    </w:pPr>
  </w:style>
  <w:style w:type="paragraph" w:customStyle="1" w:styleId="pagpag1">
    <w:name w:val="pagpag1"/>
    <w:basedOn w:val="Normal"/>
    <w:uiPriority w:val="99"/>
    <w:qFormat/>
    <w:rsid w:val="00635F20"/>
    <w:pPr>
      <w:spacing w:before="100" w:beforeAutospacing="1" w:after="100" w:afterAutospacing="1" w:line="240" w:lineRule="auto"/>
    </w:pPr>
    <w:rPr>
      <w:rFonts w:ascii="Times New Roman" w:eastAsia="Times New Roman" w:hAnsi="Times New Roman"/>
      <w:sz w:val="24"/>
    </w:rPr>
  </w:style>
  <w:style w:type="paragraph" w:customStyle="1" w:styleId="pagpag2">
    <w:name w:val="pagpag2"/>
    <w:basedOn w:val="Normal"/>
    <w:uiPriority w:val="99"/>
    <w:qFormat/>
    <w:rsid w:val="00635F20"/>
    <w:pPr>
      <w:spacing w:before="100" w:beforeAutospacing="1" w:after="100" w:afterAutospacing="1" w:line="240" w:lineRule="auto"/>
    </w:pPr>
    <w:rPr>
      <w:rFonts w:ascii="Times New Roman" w:eastAsia="Times New Roman" w:hAnsi="Times New Roman"/>
      <w:sz w:val="24"/>
    </w:rPr>
  </w:style>
  <w:style w:type="paragraph" w:styleId="BodyText3">
    <w:name w:val="Body Text 3"/>
    <w:basedOn w:val="Normal"/>
    <w:link w:val="BodyText3Char"/>
    <w:unhideWhenUsed/>
    <w:rsid w:val="00635F20"/>
    <w:pPr>
      <w:spacing w:after="0" w:line="240" w:lineRule="auto"/>
    </w:pPr>
    <w:rPr>
      <w:rFonts w:eastAsia="Calibri"/>
      <w:bCs/>
      <w:color w:val="000000"/>
      <w:sz w:val="16"/>
    </w:rPr>
  </w:style>
  <w:style w:type="character" w:customStyle="1" w:styleId="BodyText3Char1">
    <w:name w:val="Body Text 3 Char1"/>
    <w:basedOn w:val="DefaultParagraphFont"/>
    <w:uiPriority w:val="99"/>
    <w:rsid w:val="00635F20"/>
    <w:rPr>
      <w:rFonts w:ascii="Calibri" w:hAnsi="Calibri" w:cs="Calibri"/>
      <w:sz w:val="16"/>
      <w:szCs w:val="16"/>
    </w:rPr>
  </w:style>
  <w:style w:type="paragraph" w:customStyle="1" w:styleId="BodyText310">
    <w:name w:val="Body Text 31"/>
    <w:basedOn w:val="Normal"/>
    <w:next w:val="BodyText3"/>
    <w:qFormat/>
    <w:rsid w:val="00635F20"/>
    <w:pPr>
      <w:spacing w:after="120" w:line="240" w:lineRule="auto"/>
    </w:pPr>
    <w:rPr>
      <w:bCs/>
      <w:color w:val="000000"/>
    </w:rPr>
  </w:style>
  <w:style w:type="paragraph" w:styleId="BodyText2">
    <w:name w:val="Body Text 2"/>
    <w:basedOn w:val="Normal"/>
    <w:link w:val="BodyText2Char"/>
    <w:uiPriority w:val="99"/>
    <w:unhideWhenUsed/>
    <w:rsid w:val="00635F20"/>
    <w:pPr>
      <w:spacing w:after="0" w:line="240" w:lineRule="auto"/>
      <w:jc w:val="both"/>
    </w:pPr>
    <w:rPr>
      <w:rFonts w:eastAsia="Times New Roman"/>
      <w:b/>
      <w:sz w:val="16"/>
      <w:szCs w:val="20"/>
    </w:rPr>
  </w:style>
  <w:style w:type="character" w:customStyle="1" w:styleId="BodyText2Char1">
    <w:name w:val="Body Text 2 Char1"/>
    <w:basedOn w:val="DefaultParagraphFont"/>
    <w:uiPriority w:val="99"/>
    <w:rsid w:val="00635F20"/>
    <w:rPr>
      <w:rFonts w:ascii="Calibri" w:hAnsi="Calibri" w:cs="Calibri"/>
    </w:rPr>
  </w:style>
  <w:style w:type="paragraph" w:customStyle="1" w:styleId="BodyText21">
    <w:name w:val="Body Text 21"/>
    <w:basedOn w:val="Normal"/>
    <w:next w:val="BodyText2"/>
    <w:qFormat/>
    <w:rsid w:val="00635F20"/>
    <w:pPr>
      <w:spacing w:after="120" w:line="480" w:lineRule="auto"/>
    </w:pPr>
    <w:rPr>
      <w:sz w:val="12"/>
    </w:rPr>
  </w:style>
  <w:style w:type="paragraph" w:styleId="BodyTextIndent">
    <w:name w:val="Body Text Indent"/>
    <w:basedOn w:val="Normal"/>
    <w:link w:val="BodyTextIndentChar"/>
    <w:unhideWhenUsed/>
    <w:rsid w:val="00635F20"/>
    <w:pPr>
      <w:spacing w:after="120" w:line="240" w:lineRule="auto"/>
      <w:ind w:left="360"/>
    </w:pPr>
    <w:rPr>
      <w:rFonts w:eastAsia="Calibri"/>
      <w:sz w:val="16"/>
      <w:szCs w:val="20"/>
    </w:rPr>
  </w:style>
  <w:style w:type="character" w:customStyle="1" w:styleId="BodyTextIndentChar1">
    <w:name w:val="Body Text Indent Char1"/>
    <w:basedOn w:val="DefaultParagraphFont"/>
    <w:uiPriority w:val="99"/>
    <w:rsid w:val="00635F20"/>
    <w:rPr>
      <w:rFonts w:ascii="Calibri" w:hAnsi="Calibri" w:cs="Calibri"/>
    </w:rPr>
  </w:style>
  <w:style w:type="paragraph" w:customStyle="1" w:styleId="BodyTextIndent1">
    <w:name w:val="Body Text Indent1"/>
    <w:basedOn w:val="Normal"/>
    <w:next w:val="BodyTextIndent"/>
    <w:qFormat/>
    <w:rsid w:val="00635F20"/>
    <w:pPr>
      <w:spacing w:after="120" w:line="240" w:lineRule="auto"/>
      <w:ind w:left="360"/>
    </w:pPr>
  </w:style>
  <w:style w:type="paragraph" w:styleId="BodyTextIndent3">
    <w:name w:val="Body Text Indent 3"/>
    <w:basedOn w:val="Normal"/>
    <w:link w:val="BodyTextIndent3Char1"/>
    <w:uiPriority w:val="99"/>
    <w:unhideWhenUsed/>
    <w:rsid w:val="00635F20"/>
    <w:pPr>
      <w:spacing w:after="120" w:line="240" w:lineRule="auto"/>
      <w:ind w:left="360"/>
    </w:pPr>
    <w:rPr>
      <w:sz w:val="16"/>
      <w:szCs w:val="16"/>
    </w:rPr>
  </w:style>
  <w:style w:type="character" w:customStyle="1" w:styleId="BodyTextIndent3Char">
    <w:name w:val="Body Text Indent 3 Char"/>
    <w:basedOn w:val="DefaultParagraphFont"/>
    <w:uiPriority w:val="99"/>
    <w:rsid w:val="00635F20"/>
    <w:rPr>
      <w:rFonts w:ascii="Calibri" w:hAnsi="Calibri" w:cs="Calibri"/>
      <w:sz w:val="16"/>
      <w:szCs w:val="16"/>
    </w:rPr>
  </w:style>
  <w:style w:type="paragraph" w:customStyle="1" w:styleId="BodyTextIndent31">
    <w:name w:val="Body Text Indent 31"/>
    <w:basedOn w:val="Normal"/>
    <w:next w:val="BodyTextIndent3"/>
    <w:semiHidden/>
    <w:qFormat/>
    <w:rsid w:val="00635F20"/>
    <w:pPr>
      <w:spacing w:after="120" w:line="240" w:lineRule="auto"/>
      <w:ind w:left="360"/>
    </w:pPr>
    <w:rPr>
      <w:sz w:val="14"/>
    </w:rPr>
  </w:style>
  <w:style w:type="paragraph" w:styleId="BodyTextIndent2">
    <w:name w:val="Body Text Indent 2"/>
    <w:basedOn w:val="Normal"/>
    <w:link w:val="BodyTextIndent2Char1"/>
    <w:unhideWhenUsed/>
    <w:rsid w:val="00635F20"/>
    <w:pPr>
      <w:spacing w:after="120" w:line="480" w:lineRule="auto"/>
      <w:ind w:left="360"/>
    </w:pPr>
    <w:rPr>
      <w:sz w:val="16"/>
    </w:rPr>
  </w:style>
  <w:style w:type="character" w:customStyle="1" w:styleId="BodyTextIndent2Char">
    <w:name w:val="Body Text Indent 2 Char"/>
    <w:basedOn w:val="DefaultParagraphFont"/>
    <w:rsid w:val="00635F20"/>
    <w:rPr>
      <w:rFonts w:ascii="Calibri" w:hAnsi="Calibri" w:cs="Calibri"/>
    </w:rPr>
  </w:style>
  <w:style w:type="paragraph" w:customStyle="1" w:styleId="BodyTextIndent21">
    <w:name w:val="Body Text Indent 21"/>
    <w:basedOn w:val="Normal"/>
    <w:next w:val="BodyTextIndent2"/>
    <w:qFormat/>
    <w:rsid w:val="00635F20"/>
    <w:pPr>
      <w:spacing w:after="120" w:line="480" w:lineRule="auto"/>
      <w:ind w:left="360"/>
    </w:pPr>
  </w:style>
  <w:style w:type="paragraph" w:customStyle="1" w:styleId="z-BottomofForm1">
    <w:name w:val="z-Bottom of Form1"/>
    <w:basedOn w:val="Normal"/>
    <w:next w:val="Normal"/>
    <w:qFormat/>
    <w:rsid w:val="00635F20"/>
    <w:pPr>
      <w:pBdr>
        <w:top w:val="single" w:sz="6" w:space="1" w:color="auto"/>
      </w:pBdr>
      <w:spacing w:after="0" w:line="240" w:lineRule="auto"/>
      <w:jc w:val="center"/>
    </w:pPr>
    <w:rPr>
      <w:rFonts w:eastAsia="Times New Roman"/>
      <w:vanish/>
      <w:szCs w:val="16"/>
    </w:rPr>
  </w:style>
  <w:style w:type="paragraph" w:customStyle="1" w:styleId="arcticletext">
    <w:name w:val="arcticle_text"/>
    <w:basedOn w:val="Normal"/>
    <w:qFormat/>
    <w:rsid w:val="00635F20"/>
    <w:pPr>
      <w:spacing w:before="100" w:beforeAutospacing="1" w:after="100" w:afterAutospacing="1" w:line="240" w:lineRule="auto"/>
    </w:pPr>
    <w:rPr>
      <w:rFonts w:ascii="Times New Roman" w:eastAsia="Times New Roman" w:hAnsi="Times New Roman"/>
      <w:sz w:val="24"/>
    </w:rPr>
  </w:style>
  <w:style w:type="paragraph" w:customStyle="1" w:styleId="cptchblock">
    <w:name w:val="cptch_block"/>
    <w:basedOn w:val="Normal"/>
    <w:qFormat/>
    <w:rsid w:val="00635F20"/>
    <w:pPr>
      <w:spacing w:before="100" w:beforeAutospacing="1" w:after="100" w:afterAutospacing="1" w:line="240" w:lineRule="auto"/>
    </w:pPr>
    <w:rPr>
      <w:rFonts w:ascii="Times New Roman" w:eastAsia="Times New Roman" w:hAnsi="Times New Roman"/>
      <w:sz w:val="24"/>
    </w:rPr>
  </w:style>
  <w:style w:type="paragraph" w:customStyle="1" w:styleId="publisheddate">
    <w:name w:val="published_date"/>
    <w:basedOn w:val="Normal"/>
    <w:qFormat/>
    <w:rsid w:val="00635F20"/>
    <w:pPr>
      <w:spacing w:before="100" w:beforeAutospacing="1" w:after="100" w:afterAutospacing="1" w:line="240" w:lineRule="auto"/>
    </w:pPr>
    <w:rPr>
      <w:rFonts w:ascii="Times New Roman" w:eastAsia="Times New Roman" w:hAnsi="Times New Roman"/>
      <w:sz w:val="24"/>
    </w:rPr>
  </w:style>
  <w:style w:type="paragraph" w:customStyle="1" w:styleId="headline-title">
    <w:name w:val="headline-title"/>
    <w:basedOn w:val="Normal"/>
    <w:qFormat/>
    <w:rsid w:val="00635F20"/>
    <w:pPr>
      <w:spacing w:before="100" w:beforeAutospacing="1" w:after="100" w:afterAutospacing="1" w:line="240" w:lineRule="auto"/>
    </w:pPr>
    <w:rPr>
      <w:rFonts w:ascii="Times New Roman" w:eastAsia="Times New Roman" w:hAnsi="Times New Roman"/>
      <w:sz w:val="24"/>
    </w:rPr>
  </w:style>
  <w:style w:type="character" w:customStyle="1" w:styleId="BoldandUnderlineCharCharCharCharCharChar">
    <w:name w:val="Bold and Underline Char Char Char Char Char Char"/>
    <w:link w:val="BoldandUnderlineCharCharCharCharChar"/>
    <w:locked/>
    <w:rsid w:val="00635F20"/>
    <w:rPr>
      <w:rFonts w:ascii="Times New Roman" w:eastAsia="Times New Roman" w:hAnsi="Times New Roman" w:cs="Calibri"/>
      <w:b/>
      <w:sz w:val="16"/>
      <w:u w:val="single"/>
      <w:lang w:val="x-none" w:eastAsia="x-none"/>
    </w:rPr>
  </w:style>
  <w:style w:type="paragraph" w:customStyle="1" w:styleId="BoldandUnderlineCharCharCharCharChar">
    <w:name w:val="Bold and Underline Char Char Char Char Char"/>
    <w:basedOn w:val="Normal"/>
    <w:link w:val="BoldandUnderlineCharCharCharCharCharChar"/>
    <w:qFormat/>
    <w:rsid w:val="00635F20"/>
    <w:pPr>
      <w:spacing w:after="0" w:line="240" w:lineRule="auto"/>
    </w:pPr>
    <w:rPr>
      <w:rFonts w:ascii="Times New Roman" w:eastAsia="Times New Roman" w:hAnsi="Times New Roman"/>
      <w:b/>
      <w:sz w:val="16"/>
      <w:u w:val="single"/>
      <w:lang w:val="x-none" w:eastAsia="x-none"/>
    </w:rPr>
  </w:style>
  <w:style w:type="paragraph" w:customStyle="1" w:styleId="emactive">
    <w:name w:val="emactive"/>
    <w:basedOn w:val="Normal"/>
    <w:uiPriority w:val="99"/>
    <w:qFormat/>
    <w:rsid w:val="00635F20"/>
    <w:pPr>
      <w:spacing w:before="100" w:beforeAutospacing="1" w:after="100" w:afterAutospacing="1" w:line="240" w:lineRule="auto"/>
    </w:pPr>
    <w:rPr>
      <w:rFonts w:eastAsia="Times New Roman"/>
      <w:sz w:val="24"/>
      <w:lang w:eastAsia="ja-JP"/>
    </w:rPr>
  </w:style>
  <w:style w:type="paragraph" w:customStyle="1" w:styleId="emready">
    <w:name w:val="emready"/>
    <w:basedOn w:val="Normal"/>
    <w:uiPriority w:val="99"/>
    <w:qFormat/>
    <w:rsid w:val="00635F20"/>
    <w:pPr>
      <w:spacing w:before="100" w:beforeAutospacing="1" w:after="100" w:afterAutospacing="1" w:line="240" w:lineRule="auto"/>
    </w:pPr>
    <w:rPr>
      <w:rFonts w:eastAsia="Times New Roman"/>
      <w:sz w:val="24"/>
      <w:lang w:eastAsia="ja-JP"/>
    </w:rPr>
  </w:style>
  <w:style w:type="character" w:customStyle="1" w:styleId="CardHighlightChar">
    <w:name w:val="Card Highlight Char"/>
    <w:link w:val="CardHighlight"/>
    <w:locked/>
    <w:rsid w:val="00635F20"/>
    <w:rPr>
      <w:rFonts w:ascii="Calibri" w:hAnsi="Calibri" w:cs="Calibri"/>
      <w:u w:val="single"/>
      <w:shd w:val="clear" w:color="auto" w:fill="66FFFF"/>
    </w:rPr>
  </w:style>
  <w:style w:type="paragraph" w:customStyle="1" w:styleId="CardHighlight">
    <w:name w:val="Card Highlight"/>
    <w:basedOn w:val="Normal"/>
    <w:link w:val="CardHighlightChar"/>
    <w:qFormat/>
    <w:rsid w:val="00635F20"/>
    <w:pPr>
      <w:shd w:val="clear" w:color="auto" w:fill="66FFFF"/>
      <w:spacing w:after="0" w:line="240" w:lineRule="auto"/>
    </w:pPr>
    <w:rPr>
      <w:u w:val="single"/>
    </w:rPr>
  </w:style>
  <w:style w:type="paragraph" w:customStyle="1" w:styleId="nromal">
    <w:name w:val="nromal"/>
    <w:basedOn w:val="Normal"/>
    <w:uiPriority w:val="99"/>
    <w:qFormat/>
    <w:rsid w:val="00635F20"/>
    <w:pPr>
      <w:keepNext/>
      <w:keepLines/>
      <w:spacing w:before="200" w:after="0" w:line="240" w:lineRule="auto"/>
      <w:outlineLvl w:val="3"/>
    </w:pPr>
    <w:rPr>
      <w:rFonts w:ascii="Times New Roman" w:eastAsia="Times New Roman" w:hAnsi="Times New Roman" w:cs="Cambria"/>
      <w:b/>
      <w:bCs/>
      <w:iCs/>
    </w:rPr>
  </w:style>
  <w:style w:type="paragraph" w:customStyle="1" w:styleId="natural">
    <w:name w:val="natural"/>
    <w:basedOn w:val="Normal"/>
    <w:uiPriority w:val="99"/>
    <w:qFormat/>
    <w:rsid w:val="00635F20"/>
    <w:pPr>
      <w:keepNext/>
      <w:keepLines/>
      <w:spacing w:before="200" w:after="0" w:line="240" w:lineRule="auto"/>
      <w:outlineLvl w:val="3"/>
    </w:pPr>
    <w:rPr>
      <w:rFonts w:eastAsia="Times New Roman"/>
      <w:b/>
      <w:bCs/>
      <w:iCs/>
    </w:rPr>
  </w:style>
  <w:style w:type="paragraph" w:customStyle="1" w:styleId="nroaml">
    <w:name w:val="nroaml"/>
    <w:basedOn w:val="Normal"/>
    <w:uiPriority w:val="99"/>
    <w:qFormat/>
    <w:rsid w:val="00635F20"/>
    <w:pPr>
      <w:keepNext/>
      <w:keepLines/>
      <w:spacing w:before="200" w:after="0" w:line="240" w:lineRule="auto"/>
      <w:outlineLvl w:val="3"/>
    </w:pPr>
    <w:rPr>
      <w:rFonts w:eastAsia="Times New Roman"/>
      <w:b/>
      <w:bCs/>
      <w:iCs/>
    </w:rPr>
  </w:style>
  <w:style w:type="paragraph" w:customStyle="1" w:styleId="noraml">
    <w:name w:val="noraml"/>
    <w:basedOn w:val="Normal"/>
    <w:uiPriority w:val="99"/>
    <w:qFormat/>
    <w:rsid w:val="00635F20"/>
    <w:pPr>
      <w:keepNext/>
      <w:keepLines/>
      <w:spacing w:before="200" w:after="0" w:line="240" w:lineRule="auto"/>
      <w:outlineLvl w:val="3"/>
    </w:pPr>
    <w:rPr>
      <w:rFonts w:ascii="Times New Roman" w:eastAsia="Times New Roman" w:hAnsi="Times New Roman"/>
      <w:b/>
      <w:bCs/>
      <w:iCs/>
      <w:sz w:val="24"/>
    </w:rPr>
  </w:style>
  <w:style w:type="paragraph" w:customStyle="1" w:styleId="firstletter">
    <w:name w:val="firstletter"/>
    <w:basedOn w:val="Normal"/>
    <w:qFormat/>
    <w:rsid w:val="00635F20"/>
    <w:pPr>
      <w:spacing w:before="100" w:beforeAutospacing="1" w:after="100" w:afterAutospacing="1" w:line="240" w:lineRule="auto"/>
    </w:pPr>
    <w:rPr>
      <w:rFonts w:eastAsia="Times New Roman"/>
      <w:sz w:val="24"/>
    </w:rPr>
  </w:style>
  <w:style w:type="paragraph" w:customStyle="1" w:styleId="more">
    <w:name w:val="more"/>
    <w:basedOn w:val="Normal"/>
    <w:qFormat/>
    <w:rsid w:val="00635F20"/>
    <w:pPr>
      <w:spacing w:before="100" w:beforeAutospacing="1" w:after="100" w:afterAutospacing="1" w:line="240" w:lineRule="auto"/>
    </w:pPr>
    <w:rPr>
      <w:rFonts w:eastAsia="Times New Roman"/>
      <w:sz w:val="24"/>
    </w:rPr>
  </w:style>
  <w:style w:type="paragraph" w:customStyle="1" w:styleId="H1numbered">
    <w:name w:val="H1 numbered"/>
    <w:basedOn w:val="Normal"/>
    <w:qFormat/>
    <w:rsid w:val="00635F20"/>
    <w:pPr>
      <w:pageBreakBefore/>
      <w:numPr>
        <w:numId w:val="13"/>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pacing w:val="-8"/>
      <w:sz w:val="40"/>
      <w:szCs w:val="40"/>
      <w:lang w:bidi="en-US"/>
    </w:rPr>
  </w:style>
  <w:style w:type="paragraph" w:customStyle="1" w:styleId="Numberedparas">
    <w:name w:val="Numbered paras"/>
    <w:basedOn w:val="Normal"/>
    <w:qFormat/>
    <w:rsid w:val="00635F20"/>
    <w:pPr>
      <w:numPr>
        <w:ilvl w:val="1"/>
        <w:numId w:val="13"/>
      </w:numPr>
      <w:tabs>
        <w:tab w:val="left" w:pos="567"/>
      </w:tabs>
      <w:suppressAutoHyphens/>
      <w:autoSpaceDE w:val="0"/>
      <w:autoSpaceDN w:val="0"/>
      <w:adjustRightInd w:val="0"/>
      <w:spacing w:before="170" w:after="0" w:line="288" w:lineRule="auto"/>
      <w:ind w:left="0" w:firstLine="0"/>
      <w:jc w:val="both"/>
    </w:pPr>
    <w:rPr>
      <w:rFonts w:eastAsia="Times New Roman" w:cs="BookAntiqua"/>
      <w:color w:val="000000"/>
      <w:spacing w:val="2"/>
      <w:lang w:val="en-GB" w:bidi="en-US"/>
    </w:rPr>
  </w:style>
  <w:style w:type="paragraph" w:customStyle="1" w:styleId="in">
    <w:name w:val="in"/>
    <w:basedOn w:val="Normal"/>
    <w:qFormat/>
    <w:rsid w:val="00635F20"/>
    <w:pPr>
      <w:spacing w:before="100" w:beforeAutospacing="1" w:after="100" w:afterAutospacing="1" w:line="240" w:lineRule="auto"/>
    </w:pPr>
    <w:rPr>
      <w:rFonts w:eastAsia="Times New Roman"/>
      <w:sz w:val="24"/>
    </w:rPr>
  </w:style>
  <w:style w:type="paragraph" w:customStyle="1" w:styleId="imagecontain">
    <w:name w:val="imagecontain"/>
    <w:basedOn w:val="Normal"/>
    <w:qFormat/>
    <w:rsid w:val="00635F20"/>
    <w:pPr>
      <w:spacing w:before="100" w:beforeAutospacing="1" w:after="100" w:afterAutospacing="1" w:line="240" w:lineRule="auto"/>
    </w:pPr>
    <w:rPr>
      <w:rFonts w:eastAsia="Times New Roman"/>
      <w:sz w:val="24"/>
    </w:rPr>
  </w:style>
  <w:style w:type="paragraph" w:customStyle="1" w:styleId="CM62">
    <w:name w:val="CM62"/>
    <w:basedOn w:val="Normal"/>
    <w:next w:val="Normal"/>
    <w:qFormat/>
    <w:rsid w:val="00635F20"/>
    <w:pPr>
      <w:autoSpaceDE w:val="0"/>
      <w:autoSpaceDN w:val="0"/>
      <w:adjustRightInd w:val="0"/>
      <w:spacing w:after="248" w:line="240" w:lineRule="auto"/>
    </w:pPr>
    <w:rPr>
      <w:rFonts w:ascii="Showcard Gothic" w:eastAsia="Times New Roman" w:hAnsi="Showcard Gothic"/>
      <w:sz w:val="24"/>
    </w:rPr>
  </w:style>
  <w:style w:type="paragraph" w:customStyle="1" w:styleId="CM63">
    <w:name w:val="CM63"/>
    <w:basedOn w:val="Normal"/>
    <w:next w:val="Normal"/>
    <w:qFormat/>
    <w:rsid w:val="00635F20"/>
    <w:pPr>
      <w:autoSpaceDE w:val="0"/>
      <w:autoSpaceDN w:val="0"/>
      <w:adjustRightInd w:val="0"/>
      <w:spacing w:after="323" w:line="240" w:lineRule="auto"/>
    </w:pPr>
    <w:rPr>
      <w:rFonts w:ascii="Showcard Gothic" w:eastAsia="Times New Roman" w:hAnsi="Showcard Gothic"/>
      <w:sz w:val="24"/>
    </w:rPr>
  </w:style>
  <w:style w:type="paragraph" w:customStyle="1" w:styleId="CM23">
    <w:name w:val="CM23"/>
    <w:basedOn w:val="Default"/>
    <w:next w:val="Default"/>
    <w:qFormat/>
    <w:rsid w:val="00635F20"/>
    <w:pPr>
      <w:spacing w:after="63"/>
    </w:pPr>
    <w:rPr>
      <w:rFonts w:ascii="Arial" w:eastAsia="Times New Roman" w:hAnsi="Arial"/>
      <w:color w:val="auto"/>
      <w:lang w:eastAsia="zh-CN"/>
    </w:rPr>
  </w:style>
  <w:style w:type="paragraph" w:customStyle="1" w:styleId="CM35">
    <w:name w:val="CM35"/>
    <w:basedOn w:val="Default"/>
    <w:next w:val="Default"/>
    <w:qFormat/>
    <w:rsid w:val="00635F20"/>
    <w:pPr>
      <w:spacing w:line="228" w:lineRule="atLeast"/>
    </w:pPr>
    <w:rPr>
      <w:rFonts w:ascii="Showcard Gothic" w:eastAsia="Times New Roman" w:hAnsi="Showcard Gothic"/>
      <w:color w:val="auto"/>
      <w:lang w:eastAsia="zh-CN"/>
    </w:rPr>
  </w:style>
  <w:style w:type="paragraph" w:customStyle="1" w:styleId="CM60">
    <w:name w:val="CM60"/>
    <w:basedOn w:val="Default"/>
    <w:next w:val="Default"/>
    <w:qFormat/>
    <w:rsid w:val="00635F20"/>
    <w:pPr>
      <w:spacing w:line="228" w:lineRule="atLeast"/>
    </w:pPr>
    <w:rPr>
      <w:rFonts w:ascii="Showcard Gothic" w:eastAsia="Times New Roman" w:hAnsi="Showcard Gothic"/>
      <w:color w:val="auto"/>
      <w:lang w:eastAsia="zh-CN"/>
    </w:rPr>
  </w:style>
  <w:style w:type="character" w:customStyle="1" w:styleId="StylecardCharCharChar11ptChar">
    <w:name w:val="Style card Char Char Char + 11 pt Char"/>
    <w:link w:val="StylecardCharCharChar11pt"/>
    <w:locked/>
    <w:rsid w:val="00635F20"/>
    <w:rPr>
      <w:rFonts w:ascii="Calibri" w:eastAsia="Times New Roman" w:hAnsi="Calibri" w:cs="Times New Roman"/>
    </w:rPr>
  </w:style>
  <w:style w:type="paragraph" w:customStyle="1" w:styleId="StylecardCharCharChar11pt">
    <w:name w:val="Style card Char Char Char + 11 pt"/>
    <w:link w:val="StylecardCharCharChar11ptChar"/>
    <w:qFormat/>
    <w:rsid w:val="00635F20"/>
    <w:pPr>
      <w:spacing w:after="200" w:line="276" w:lineRule="auto"/>
      <w:ind w:left="288" w:right="288"/>
    </w:pPr>
    <w:rPr>
      <w:rFonts w:ascii="Calibri" w:eastAsia="Times New Roman" w:hAnsi="Calibri" w:cs="Times New Roman"/>
    </w:rPr>
  </w:style>
  <w:style w:type="character" w:customStyle="1" w:styleId="StyleCards11ptChar">
    <w:name w:val="Style Cards + 11 pt Char"/>
    <w:link w:val="StyleCards11pt"/>
    <w:locked/>
    <w:rsid w:val="00635F20"/>
    <w:rPr>
      <w:rFonts w:ascii="Georgia" w:eastAsia="Times New Roman" w:hAnsi="Georgia"/>
      <w:lang w:val="x-none" w:eastAsia="x-none"/>
    </w:rPr>
  </w:style>
  <w:style w:type="paragraph" w:customStyle="1" w:styleId="StyleCards11pt">
    <w:name w:val="Style Cards + 11 pt"/>
    <w:basedOn w:val="Cards"/>
    <w:link w:val="StyleCards11ptChar"/>
    <w:qFormat/>
    <w:rsid w:val="00635F20"/>
    <w:pPr>
      <w:widowControl/>
      <w:autoSpaceDE w:val="0"/>
      <w:autoSpaceDN w:val="0"/>
      <w:adjustRightInd w:val="0"/>
      <w:jc w:val="both"/>
    </w:pPr>
    <w:rPr>
      <w:rFonts w:ascii="Georgia" w:hAnsi="Georgia" w:cstheme="minorBidi"/>
      <w:sz w:val="22"/>
      <w:lang w:val="x-none" w:eastAsia="x-none"/>
    </w:rPr>
  </w:style>
  <w:style w:type="character" w:customStyle="1" w:styleId="StyleCards11ptUnderlineChar">
    <w:name w:val="Style Cards + 11 pt Underline Char"/>
    <w:link w:val="StyleCards11ptUnderline"/>
    <w:locked/>
    <w:rsid w:val="00635F20"/>
    <w:rPr>
      <w:rFonts w:ascii="Georgia" w:eastAsia="Times New Roman" w:hAnsi="Georgia"/>
      <w:szCs w:val="20"/>
      <w:u w:val="single"/>
      <w:lang w:val="x-none" w:eastAsia="x-none"/>
    </w:rPr>
  </w:style>
  <w:style w:type="paragraph" w:customStyle="1" w:styleId="StyleCards11ptUnderline">
    <w:name w:val="Style Cards + 11 pt Underline"/>
    <w:basedOn w:val="Cards"/>
    <w:link w:val="StyleCards11ptUnderlineChar"/>
    <w:qFormat/>
    <w:rsid w:val="00635F20"/>
    <w:pPr>
      <w:widowControl/>
      <w:autoSpaceDE w:val="0"/>
      <w:autoSpaceDN w:val="0"/>
      <w:adjustRightInd w:val="0"/>
      <w:jc w:val="both"/>
    </w:pPr>
    <w:rPr>
      <w:rFonts w:ascii="Georgia" w:hAnsi="Georgia" w:cstheme="minorBidi"/>
      <w:sz w:val="22"/>
      <w:szCs w:val="20"/>
      <w:u w:val="single"/>
      <w:lang w:val="x-none" w:eastAsia="x-none"/>
    </w:rPr>
  </w:style>
  <w:style w:type="character" w:customStyle="1" w:styleId="StyleCards11ptBoldUnderlineChar">
    <w:name w:val="Style Cards + 11 pt Bold Underline Char"/>
    <w:link w:val="StyleCards11ptBoldUnderline"/>
    <w:locked/>
    <w:rsid w:val="00635F20"/>
    <w:rPr>
      <w:rFonts w:ascii="Georgia" w:eastAsia="Times New Roman" w:hAnsi="Georgia"/>
      <w:b/>
      <w:bCs/>
      <w:szCs w:val="20"/>
      <w:u w:val="single"/>
      <w:lang w:val="x-none" w:eastAsia="x-none"/>
    </w:rPr>
  </w:style>
  <w:style w:type="paragraph" w:customStyle="1" w:styleId="StyleCards11ptBoldUnderline">
    <w:name w:val="Style Cards + 11 pt Bold Underline"/>
    <w:basedOn w:val="Cards"/>
    <w:link w:val="StyleCards11ptBoldUnderlineChar"/>
    <w:qFormat/>
    <w:rsid w:val="00635F20"/>
    <w:pPr>
      <w:widowControl/>
      <w:autoSpaceDE w:val="0"/>
      <w:autoSpaceDN w:val="0"/>
      <w:adjustRightInd w:val="0"/>
      <w:jc w:val="both"/>
    </w:pPr>
    <w:rPr>
      <w:rFonts w:ascii="Georgia" w:hAnsi="Georgia" w:cstheme="minorBidi"/>
      <w:b/>
      <w:bCs/>
      <w:sz w:val="22"/>
      <w:szCs w:val="20"/>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635F20"/>
    <w:rPr>
      <w:rFonts w:ascii="Georgia" w:eastAsia="Times New Roman" w:hAnsi="Georgia"/>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635F20"/>
    <w:pPr>
      <w:widowControl/>
      <w:pBdr>
        <w:top w:val="single" w:sz="4" w:space="0" w:color="auto"/>
        <w:left w:val="single" w:sz="4" w:space="0" w:color="auto"/>
        <w:bottom w:val="single" w:sz="4" w:space="0" w:color="auto"/>
        <w:right w:val="single" w:sz="4" w:space="0" w:color="auto"/>
      </w:pBdr>
      <w:autoSpaceDE w:val="0"/>
      <w:autoSpaceDN w:val="0"/>
      <w:adjustRightInd w:val="0"/>
      <w:jc w:val="both"/>
    </w:pPr>
    <w:rPr>
      <w:rFonts w:ascii="Georgia" w:hAnsi="Georgia" w:cstheme="minorBidi"/>
      <w:b/>
      <w:bCs/>
      <w:sz w:val="22"/>
      <w:szCs w:val="20"/>
      <w:u w:val="single"/>
      <w:bdr w:val="single" w:sz="4" w:space="0" w:color="auto" w:frame="1"/>
      <w:lang w:val="x-none" w:eastAsia="x-none"/>
    </w:rPr>
  </w:style>
  <w:style w:type="character" w:customStyle="1" w:styleId="StylecardCharChar11ptChar">
    <w:name w:val="Style card Char Char + 11 pt Char"/>
    <w:link w:val="StylecardCharChar11pt"/>
    <w:locked/>
    <w:rsid w:val="00635F20"/>
    <w:rPr>
      <w:rFonts w:ascii="Times New Roman" w:eastAsia="Times New Roman" w:hAnsi="Times New Roman" w:cs="Times New Roman"/>
      <w:sz w:val="20"/>
      <w:szCs w:val="20"/>
      <w:lang w:val="x-none" w:eastAsia="x-none"/>
    </w:rPr>
  </w:style>
  <w:style w:type="paragraph" w:customStyle="1" w:styleId="StylecardCharChar11pt">
    <w:name w:val="Style card Char Char + 11 pt"/>
    <w:link w:val="StylecardCharChar11ptChar"/>
    <w:qFormat/>
    <w:rsid w:val="00635F20"/>
    <w:pPr>
      <w:spacing w:line="256" w:lineRule="auto"/>
      <w:ind w:left="288" w:right="288"/>
    </w:pPr>
    <w:rPr>
      <w:rFonts w:ascii="Times New Roman" w:eastAsia="Times New Roman" w:hAnsi="Times New Roman" w:cs="Times New Roman"/>
      <w:sz w:val="20"/>
      <w:szCs w:val="20"/>
      <w:lang w:val="x-none" w:eastAsia="x-none"/>
    </w:rPr>
  </w:style>
  <w:style w:type="character" w:customStyle="1" w:styleId="NormalFontChar">
    <w:name w:val="Normal Font Char"/>
    <w:link w:val="NormalFont"/>
    <w:locked/>
    <w:rsid w:val="00635F20"/>
    <w:rPr>
      <w:rFonts w:ascii="Times New Roman" w:eastAsia="Times New Roman" w:hAnsi="Times New Roman" w:cs="Times New Roman"/>
      <w:sz w:val="20"/>
      <w:szCs w:val="20"/>
    </w:rPr>
  </w:style>
  <w:style w:type="paragraph" w:customStyle="1" w:styleId="NormalFont">
    <w:name w:val="Normal Font"/>
    <w:link w:val="NormalFontChar"/>
    <w:qFormat/>
    <w:rsid w:val="00635F20"/>
    <w:pPr>
      <w:spacing w:after="0" w:line="240" w:lineRule="auto"/>
    </w:pPr>
    <w:rPr>
      <w:rFonts w:ascii="Times New Roman" w:eastAsia="Times New Roman" w:hAnsi="Times New Roman" w:cs="Times New Roman"/>
      <w:sz w:val="20"/>
      <w:szCs w:val="20"/>
    </w:rPr>
  </w:style>
  <w:style w:type="paragraph" w:customStyle="1" w:styleId="StyleSmall11pt">
    <w:name w:val="Style Small + 11 pt"/>
    <w:qFormat/>
    <w:rsid w:val="00635F20"/>
    <w:pPr>
      <w:spacing w:after="200" w:line="276"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635F20"/>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635F20"/>
    <w:rPr>
      <w:u w:val="single"/>
      <w:lang w:val="x-none" w:eastAsia="x-none"/>
    </w:rPr>
  </w:style>
  <w:style w:type="character" w:customStyle="1" w:styleId="StyleNormalFont11ptBoldUnderlineChar">
    <w:name w:val="Style Normal Font + 11 pt Bold Underline Char"/>
    <w:link w:val="StyleNormalFont11ptBoldUnderline"/>
    <w:locked/>
    <w:rsid w:val="00635F20"/>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635F20"/>
    <w:rPr>
      <w:b/>
      <w:bCs/>
      <w:u w:val="single"/>
      <w:lang w:val="x-none" w:eastAsia="x-none"/>
    </w:rPr>
  </w:style>
  <w:style w:type="paragraph" w:customStyle="1" w:styleId="StyleHeading2LatinArialMT13pt">
    <w:name w:val="Style Heading 2 + (Latin) ArialMT 13 pt"/>
    <w:basedOn w:val="Heading2"/>
    <w:next w:val="Heading2"/>
    <w:qFormat/>
    <w:rsid w:val="00635F20"/>
    <w:pPr>
      <w:keepLines w:val="0"/>
      <w:pageBreakBefore w:val="0"/>
      <w:spacing w:before="480" w:after="160" w:line="240" w:lineRule="auto"/>
      <w:jc w:val="left"/>
    </w:pPr>
    <w:rPr>
      <w:rFonts w:eastAsiaTheme="minorHAnsi" w:cstheme="minorBidi"/>
      <w:b w:val="0"/>
      <w:bCs/>
      <w:sz w:val="24"/>
      <w:u w:val="none"/>
      <w:lang w:eastAsia="zh-CN"/>
    </w:rPr>
  </w:style>
  <w:style w:type="paragraph" w:customStyle="1" w:styleId="Smallfont0">
    <w:name w:val="Smallfont"/>
    <w:basedOn w:val="Normal"/>
    <w:qFormat/>
    <w:rsid w:val="00635F20"/>
    <w:pPr>
      <w:spacing w:after="0" w:line="240" w:lineRule="auto"/>
    </w:pPr>
    <w:rPr>
      <w:rFonts w:eastAsia="Times New Roman"/>
      <w:sz w:val="15"/>
    </w:rPr>
  </w:style>
  <w:style w:type="paragraph" w:customStyle="1" w:styleId="formatvorlage2">
    <w:name w:val="formatvorlage2"/>
    <w:basedOn w:val="Normal"/>
    <w:qFormat/>
    <w:rsid w:val="00635F20"/>
    <w:pPr>
      <w:spacing w:before="100" w:beforeAutospacing="1" w:after="100" w:afterAutospacing="1" w:line="240" w:lineRule="auto"/>
    </w:pPr>
    <w:rPr>
      <w:sz w:val="24"/>
    </w:rPr>
  </w:style>
  <w:style w:type="character" w:customStyle="1" w:styleId="StyleTitle11ptNotBoldChar">
    <w:name w:val="Style Title + 11 pt Not Bold Char"/>
    <w:link w:val="StyleTitle11ptNotBold"/>
    <w:locked/>
    <w:rsid w:val="00635F20"/>
    <w:rPr>
      <w:rFonts w:ascii="Georgia" w:eastAsia="Times New Roman" w:hAnsi="Georgia"/>
      <w:b/>
      <w:u w:val="single"/>
      <w:lang w:val="x-none" w:eastAsia="x-none"/>
    </w:rPr>
  </w:style>
  <w:style w:type="paragraph" w:customStyle="1" w:styleId="StyleTitle11ptNotBold">
    <w:name w:val="Style Title + 11 pt Not Bold"/>
    <w:basedOn w:val="Title"/>
    <w:link w:val="StyleTitle11ptNotBoldChar"/>
    <w:qFormat/>
    <w:rsid w:val="00635F20"/>
    <w:pPr>
      <w:pBdr>
        <w:bottom w:val="none" w:sz="0" w:space="0" w:color="auto"/>
      </w:pBdr>
      <w:spacing w:after="160"/>
      <w:contextualSpacing w:val="0"/>
      <w:jc w:val="center"/>
    </w:pPr>
    <w:rPr>
      <w:rFonts w:ascii="Georgia" w:eastAsia="Times New Roman" w:hAnsi="Georgia" w:cstheme="minorBidi"/>
      <w:b/>
      <w:bCs w:val="0"/>
      <w:lang w:val="x-none" w:eastAsia="x-none"/>
    </w:rPr>
  </w:style>
  <w:style w:type="character" w:customStyle="1" w:styleId="StyleTitle11ptNotBoldNounderlineChar">
    <w:name w:val="Style Title + 11 pt Not Bold No underline Char"/>
    <w:link w:val="StyleTitle11ptNotBoldNounderline"/>
    <w:locked/>
    <w:rsid w:val="00635F20"/>
    <w:rPr>
      <w:rFonts w:ascii="Georgia" w:eastAsia="Times New Roman" w:hAnsi="Georgia"/>
      <w:u w:val="single"/>
      <w:lang w:val="x-none" w:eastAsia="x-none"/>
    </w:rPr>
  </w:style>
  <w:style w:type="paragraph" w:customStyle="1" w:styleId="StyleTitle11ptNotBoldNounderline">
    <w:name w:val="Style Title + 11 pt Not Bold No underline"/>
    <w:basedOn w:val="Title"/>
    <w:link w:val="StyleTitle11ptNotBoldNounderlineChar"/>
    <w:qFormat/>
    <w:rsid w:val="00635F20"/>
    <w:pPr>
      <w:pBdr>
        <w:bottom w:val="none" w:sz="0" w:space="0" w:color="auto"/>
      </w:pBdr>
      <w:spacing w:after="160"/>
      <w:contextualSpacing w:val="0"/>
      <w:jc w:val="center"/>
    </w:pPr>
    <w:rPr>
      <w:rFonts w:ascii="Georgia" w:eastAsia="Times New Roman" w:hAnsi="Georgia" w:cstheme="minorBidi"/>
      <w:bCs w:val="0"/>
      <w:lang w:val="x-none" w:eastAsia="x-none"/>
    </w:rPr>
  </w:style>
  <w:style w:type="paragraph" w:customStyle="1" w:styleId="BodyA">
    <w:name w:val="Body A"/>
    <w:autoRedefine/>
    <w:qFormat/>
    <w:rsid w:val="00635F20"/>
    <w:pPr>
      <w:spacing w:after="0" w:line="240" w:lineRule="auto"/>
    </w:pPr>
    <w:rPr>
      <w:rFonts w:ascii="Helvetica" w:eastAsia="ヒラギノ角ゴ Pro W3" w:hAnsi="Helvetica" w:cs="Times New Roman"/>
      <w:color w:val="000000"/>
      <w:sz w:val="24"/>
      <w:szCs w:val="20"/>
    </w:rPr>
  </w:style>
  <w:style w:type="character" w:customStyle="1" w:styleId="StyleHotRouteLatinGaramond10ptChar">
    <w:name w:val="Style Hot Route + (Latin) Garamond 10 pt Char"/>
    <w:basedOn w:val="DefaultParagraphFont"/>
    <w:link w:val="StyleHotRouteLatinGaramond10pt"/>
    <w:locked/>
    <w:rsid w:val="00635F20"/>
    <w:rPr>
      <w:rFonts w:ascii="Garamond" w:eastAsia="Cambria" w:hAnsi="Garamond" w:cs="Times New Roman"/>
      <w:sz w:val="16"/>
    </w:rPr>
  </w:style>
  <w:style w:type="paragraph" w:customStyle="1" w:styleId="StyleHotRouteLatinGaramond10pt">
    <w:name w:val="Style Hot Route + (Latin) Garamond 10 pt"/>
    <w:basedOn w:val="HotRoute0"/>
    <w:link w:val="StyleHotRouteLatinGaramond10ptChar"/>
    <w:qFormat/>
    <w:rsid w:val="00635F20"/>
    <w:pPr>
      <w:ind w:left="0"/>
    </w:pPr>
    <w:rPr>
      <w:rFonts w:ascii="Garamond" w:eastAsia="Cambria" w:hAnsi="Garamond" w:cs="Times New Roman"/>
      <w:color w:val="auto"/>
    </w:rPr>
  </w:style>
  <w:style w:type="character" w:customStyle="1" w:styleId="StyleHotRouteLatinGaramond10ptUnderlineChar">
    <w:name w:val="Style Hot Route + (Latin) Garamond 10 pt Underline Char"/>
    <w:basedOn w:val="DefaultParagraphFont"/>
    <w:link w:val="StyleHotRouteLatinGaramond10ptUnderline"/>
    <w:locked/>
    <w:rsid w:val="00635F20"/>
    <w:rPr>
      <w:rFonts w:ascii="Garamond" w:eastAsia="Cambria" w:hAnsi="Garamond" w:cs="Times New Roman"/>
      <w:sz w:val="16"/>
      <w:u w:val="single"/>
    </w:rPr>
  </w:style>
  <w:style w:type="paragraph" w:customStyle="1" w:styleId="StyleHotRouteLatinGaramond10ptUnderline">
    <w:name w:val="Style Hot Route + (Latin) Garamond 10 pt Underline"/>
    <w:basedOn w:val="HotRoute0"/>
    <w:link w:val="StyleHotRouteLatinGaramond10ptUnderlineChar"/>
    <w:qFormat/>
    <w:rsid w:val="00635F20"/>
    <w:pPr>
      <w:ind w:left="0"/>
    </w:pPr>
    <w:rPr>
      <w:rFonts w:ascii="Garamond" w:eastAsia="Cambria" w:hAnsi="Garamond" w:cs="Times New Roman"/>
      <w:color w:val="auto"/>
      <w:u w:val="single"/>
    </w:rPr>
  </w:style>
  <w:style w:type="paragraph" w:customStyle="1" w:styleId="PageHeading">
    <w:name w:val="Page Heading"/>
    <w:basedOn w:val="Heading2"/>
    <w:qFormat/>
    <w:rsid w:val="00635F20"/>
    <w:pPr>
      <w:keepLines w:val="0"/>
      <w:pageBreakBefore w:val="0"/>
      <w:spacing w:before="0" w:line="240" w:lineRule="auto"/>
      <w:jc w:val="left"/>
    </w:pPr>
    <w:rPr>
      <w:rFonts w:ascii="Times New Roman" w:eastAsia="Times New Roman" w:hAnsi="Times New Roman" w:cs="Arial"/>
      <w:caps/>
      <w:sz w:val="32"/>
      <w:szCs w:val="16"/>
      <w:u w:val="none"/>
    </w:rPr>
  </w:style>
  <w:style w:type="paragraph" w:customStyle="1" w:styleId="BriefTitle">
    <w:name w:val="Brief Title"/>
    <w:basedOn w:val="Heading1"/>
    <w:qFormat/>
    <w:rsid w:val="00635F20"/>
    <w:pPr>
      <w:keepNext w:val="0"/>
      <w:keepLines w:val="0"/>
      <w:pageBreakBefore w:val="0"/>
      <w:pBdr>
        <w:top w:val="none" w:sz="0" w:space="0" w:color="auto"/>
        <w:left w:val="none" w:sz="0" w:space="0" w:color="auto"/>
        <w:bottom w:val="none" w:sz="0" w:space="0" w:color="auto"/>
        <w:right w:val="none" w:sz="0" w:space="0" w:color="auto"/>
      </w:pBdr>
      <w:spacing w:after="60" w:line="240" w:lineRule="auto"/>
      <w:jc w:val="left"/>
    </w:pPr>
    <w:rPr>
      <w:rFonts w:ascii="Times New Roman" w:eastAsia="Helvetica" w:hAnsi="Times New Roman" w:cs="Times New Roman"/>
      <w:kern w:val="32"/>
      <w:sz w:val="32"/>
      <w:u w:val="single"/>
    </w:rPr>
  </w:style>
  <w:style w:type="paragraph" w:customStyle="1" w:styleId="Hyperlink2">
    <w:name w:val="Hyperlink2"/>
    <w:basedOn w:val="Normal"/>
    <w:qFormat/>
    <w:rsid w:val="00635F20"/>
    <w:pPr>
      <w:spacing w:after="0" w:line="240" w:lineRule="auto"/>
    </w:pPr>
    <w:rPr>
      <w:rFonts w:eastAsia="Calibri"/>
      <w:color w:val="00B0F0"/>
      <w:u w:val="single" w:color="00B0F0"/>
    </w:rPr>
  </w:style>
  <w:style w:type="character" w:customStyle="1" w:styleId="UnderlineCharCharCharCharCharCharCharCharCharChar">
    <w:name w:val="Underline Char Char Char Char Char Char Char Char Char Char"/>
    <w:basedOn w:val="DefaultParagraphFont"/>
    <w:link w:val="UnderlineCharCharCharCharCharCharCharCharChar"/>
    <w:locked/>
    <w:rsid w:val="00635F20"/>
    <w:rPr>
      <w:rFonts w:ascii="Times New Roman" w:eastAsia="Times New Roman" w:hAnsi="Times New Roman" w:cs="Times New Roman"/>
      <w:u w:val="thick"/>
    </w:rPr>
  </w:style>
  <w:style w:type="paragraph" w:customStyle="1" w:styleId="UnderlineCharCharCharCharCharCharCharCharChar">
    <w:name w:val="Underline Char Char Char Char Char Char Char Char Char"/>
    <w:link w:val="UnderlineCharCharCharCharCharCharCharCharCharChar"/>
    <w:qFormat/>
    <w:rsid w:val="00635F20"/>
    <w:pPr>
      <w:spacing w:after="0" w:line="240" w:lineRule="auto"/>
    </w:pPr>
    <w:rPr>
      <w:rFonts w:ascii="Times New Roman" w:eastAsia="Times New Roman" w:hAnsi="Times New Roman" w:cs="Times New Roman"/>
      <w:u w:val="thick"/>
    </w:rPr>
  </w:style>
  <w:style w:type="character" w:customStyle="1" w:styleId="BoldUnderlineCharCharCharCharCharChar">
    <w:name w:val="BoldUnderline Char Char Char Char Char Char"/>
    <w:basedOn w:val="DefaultParagraphFont"/>
    <w:link w:val="BoldUnderlineCharCharCharCharChar"/>
    <w:locked/>
    <w:rsid w:val="00635F20"/>
    <w:rPr>
      <w:rFonts w:ascii="Times New Roman" w:eastAsia="Times New Roman" w:hAnsi="Times New Roman" w:cs="Times New Roman"/>
      <w:b/>
      <w:u w:val="thick"/>
    </w:rPr>
  </w:style>
  <w:style w:type="paragraph" w:customStyle="1" w:styleId="BoldUnderlineCharCharCharCharChar">
    <w:name w:val="BoldUnderline Char Char Char Char Char"/>
    <w:link w:val="BoldUnderlineCharCharCharCharCharChar"/>
    <w:qFormat/>
    <w:rsid w:val="00635F20"/>
    <w:pPr>
      <w:spacing w:after="0" w:line="240" w:lineRule="auto"/>
    </w:pPr>
    <w:rPr>
      <w:rFonts w:ascii="Times New Roman" w:eastAsia="Times New Roman" w:hAnsi="Times New Roman" w:cs="Times New Roman"/>
      <w:b/>
      <w:u w:val="thick"/>
    </w:rPr>
  </w:style>
  <w:style w:type="paragraph" w:customStyle="1" w:styleId="UnderlineCharCharCharChar">
    <w:name w:val="Underline Char Char Char Char"/>
    <w:basedOn w:val="Normal"/>
    <w:qFormat/>
    <w:rsid w:val="00635F20"/>
    <w:pPr>
      <w:spacing w:line="240" w:lineRule="auto"/>
    </w:pPr>
    <w:rPr>
      <w:rFonts w:ascii="Times New Roman" w:eastAsia="Times New Roman" w:hAnsi="Times New Roman"/>
      <w:u w:val="single"/>
    </w:rPr>
  </w:style>
  <w:style w:type="paragraph" w:customStyle="1" w:styleId="Style31">
    <w:name w:val="Style31"/>
    <w:basedOn w:val="Normal"/>
    <w:uiPriority w:val="99"/>
    <w:qFormat/>
    <w:rsid w:val="00635F20"/>
    <w:pPr>
      <w:spacing w:after="0" w:line="197" w:lineRule="exact"/>
      <w:jc w:val="both"/>
    </w:pPr>
  </w:style>
  <w:style w:type="paragraph" w:customStyle="1" w:styleId="Style42">
    <w:name w:val="Style42"/>
    <w:basedOn w:val="Normal"/>
    <w:uiPriority w:val="99"/>
    <w:qFormat/>
    <w:rsid w:val="00635F20"/>
    <w:pPr>
      <w:spacing w:after="0" w:line="202" w:lineRule="exact"/>
      <w:jc w:val="both"/>
    </w:pPr>
  </w:style>
  <w:style w:type="paragraph" w:customStyle="1" w:styleId="Style51">
    <w:name w:val="Style51"/>
    <w:basedOn w:val="Normal"/>
    <w:uiPriority w:val="99"/>
    <w:qFormat/>
    <w:rsid w:val="00635F20"/>
    <w:pPr>
      <w:spacing w:after="0" w:line="200" w:lineRule="exact"/>
      <w:jc w:val="both"/>
    </w:pPr>
  </w:style>
  <w:style w:type="character" w:customStyle="1" w:styleId="BoldUnderlineChar2Char">
    <w:name w:val="BoldUnderline Char2 Char"/>
    <w:link w:val="BoldUnderlineChar2"/>
    <w:locked/>
    <w:rsid w:val="00635F20"/>
    <w:rPr>
      <w:rFonts w:ascii="Times New Roman" w:eastAsia="Times New Roman" w:hAnsi="Times New Roman" w:cs="Times New Roman"/>
      <w:b/>
      <w:sz w:val="20"/>
      <w:u w:val="single"/>
    </w:rPr>
  </w:style>
  <w:style w:type="paragraph" w:customStyle="1" w:styleId="BoldUnderlineChar2">
    <w:name w:val="BoldUnderline Char2"/>
    <w:link w:val="BoldUnderlineChar2Char"/>
    <w:qFormat/>
    <w:rsid w:val="00635F20"/>
    <w:pPr>
      <w:spacing w:after="0" w:line="240" w:lineRule="auto"/>
    </w:pPr>
    <w:rPr>
      <w:rFonts w:ascii="Times New Roman" w:eastAsia="Times New Roman" w:hAnsi="Times New Roman" w:cs="Times New Roman"/>
      <w:b/>
      <w:sz w:val="20"/>
      <w:u w:val="single"/>
    </w:rPr>
  </w:style>
  <w:style w:type="paragraph" w:customStyle="1" w:styleId="document0">
    <w:name w:val="document"/>
    <w:basedOn w:val="Normal"/>
    <w:uiPriority w:val="99"/>
    <w:qFormat/>
    <w:rsid w:val="00635F20"/>
    <w:pPr>
      <w:spacing w:before="100" w:beforeAutospacing="1" w:after="100" w:afterAutospacing="1" w:line="254" w:lineRule="auto"/>
    </w:pPr>
    <w:rPr>
      <w:rFonts w:eastAsia="Times New Roman"/>
    </w:rPr>
  </w:style>
  <w:style w:type="paragraph" w:customStyle="1" w:styleId="Cardstyle0">
    <w:name w:val="Cardstyle"/>
    <w:basedOn w:val="Normal"/>
    <w:next w:val="Normal"/>
    <w:qFormat/>
    <w:rsid w:val="00635F20"/>
    <w:pPr>
      <w:spacing w:after="0" w:line="254" w:lineRule="auto"/>
    </w:pPr>
    <w:rPr>
      <w:rFonts w:eastAsia="Times New Roman"/>
    </w:rPr>
  </w:style>
  <w:style w:type="character" w:customStyle="1" w:styleId="StyleUnderlining11ptChar">
    <w:name w:val="Style Underlining + 11 pt Char"/>
    <w:basedOn w:val="DefaultParagraphFont"/>
    <w:link w:val="StyleUnderlining11pt"/>
    <w:locked/>
    <w:rsid w:val="00635F20"/>
    <w:rPr>
      <w:rFonts w:ascii="Times New Roman" w:eastAsia="Times New Roman" w:hAnsi="Times New Roman" w:cs="Times New Roman"/>
      <w:u w:val="single"/>
      <w:lang w:val="en-GB"/>
    </w:rPr>
  </w:style>
  <w:style w:type="paragraph" w:customStyle="1" w:styleId="StyleUnderlining11pt">
    <w:name w:val="Style Underlining + 11 pt"/>
    <w:basedOn w:val="Normal"/>
    <w:link w:val="StyleUnderlining11ptChar"/>
    <w:qFormat/>
    <w:rsid w:val="00635F20"/>
    <w:pPr>
      <w:spacing w:after="0" w:line="254" w:lineRule="auto"/>
    </w:pPr>
    <w:rPr>
      <w:rFonts w:ascii="Times New Roman" w:eastAsia="Times New Roman" w:hAnsi="Times New Roman" w:cs="Times New Roman"/>
      <w:u w:val="single"/>
      <w:lang w:val="en-GB"/>
    </w:rPr>
  </w:style>
  <w:style w:type="character" w:customStyle="1" w:styleId="StyleStyleMicroText7ptArialNarrow10ptChar">
    <w:name w:val="Style Style MicroText + 7 pt + Arial Narrow 10 pt Char"/>
    <w:basedOn w:val="DefaultParagraphFont"/>
    <w:link w:val="StyleStyleMicroText7ptArialNarrow10pt"/>
    <w:locked/>
    <w:rsid w:val="00635F20"/>
    <w:rPr>
      <w:rFonts w:ascii="Times New Roman" w:eastAsia="Times New Roman" w:hAnsi="Times New Roman" w:cs="Times New Roman"/>
    </w:rPr>
  </w:style>
  <w:style w:type="paragraph" w:customStyle="1" w:styleId="StyleStyleMicroText7ptArialNarrow10pt">
    <w:name w:val="Style Style MicroText + 7 pt + Arial Narrow 10 pt"/>
    <w:basedOn w:val="Normal"/>
    <w:link w:val="StyleStyleMicroText7ptArialNarrow10ptChar"/>
    <w:qFormat/>
    <w:rsid w:val="00635F20"/>
    <w:pPr>
      <w:spacing w:after="0" w:line="254" w:lineRule="auto"/>
    </w:pPr>
    <w:rPr>
      <w:rFonts w:ascii="Times New Roman" w:eastAsia="Times New Roman" w:hAnsi="Times New Roman" w:cs="Times New Roman"/>
    </w:rPr>
  </w:style>
  <w:style w:type="character" w:customStyle="1" w:styleId="Stylecard11ptBoldUnderlineChar">
    <w:name w:val="Style card + 11 pt Bold Underline Char"/>
    <w:basedOn w:val="cardChar0"/>
    <w:link w:val="Stylecard11ptBoldUnderline"/>
    <w:locked/>
    <w:rsid w:val="00635F20"/>
    <w:rPr>
      <w:rFonts w:ascii="Calibri" w:eastAsia="SimSun" w:hAnsi="Calibri" w:cs="Times New Roman" w:hint="default"/>
      <w:b/>
      <w:bCs/>
      <w:color w:val="000000"/>
      <w:kern w:val="32"/>
      <w:sz w:val="20"/>
      <w:u w:val="single"/>
      <w:lang w:eastAsia="zh-CN"/>
    </w:rPr>
  </w:style>
  <w:style w:type="paragraph" w:customStyle="1" w:styleId="Stylecard11ptBoldUnderline">
    <w:name w:val="Style card + 11 pt Bold Underline"/>
    <w:basedOn w:val="Normal"/>
    <w:link w:val="Stylecard11ptBoldUnderlineChar"/>
    <w:qFormat/>
    <w:rsid w:val="00635F20"/>
    <w:pPr>
      <w:spacing w:after="0" w:line="254" w:lineRule="auto"/>
      <w:ind w:left="288" w:right="288"/>
    </w:pPr>
    <w:rPr>
      <w:rFonts w:eastAsia="SimSun" w:cs="Times New Roman"/>
      <w:b/>
      <w:bCs/>
      <w:color w:val="000000"/>
      <w:kern w:val="32"/>
      <w:sz w:val="20"/>
      <w:u w:val="single"/>
      <w:lang w:eastAsia="zh-CN"/>
    </w:rPr>
  </w:style>
  <w:style w:type="character" w:customStyle="1" w:styleId="Stylecard8ptChar">
    <w:name w:val="Style card + 8 pt Char"/>
    <w:basedOn w:val="cardChar0"/>
    <w:link w:val="Stylecard8pt"/>
    <w:locked/>
    <w:rsid w:val="00635F20"/>
    <w:rPr>
      <w:rFonts w:ascii="Calibri" w:eastAsia="Times New Roman" w:hAnsi="Calibri" w:cs="Times New Roman" w:hint="default"/>
      <w:color w:val="000000"/>
      <w:kern w:val="32"/>
      <w:sz w:val="20"/>
      <w:u w:val="single"/>
      <w:lang w:eastAsia="ar-SA"/>
    </w:rPr>
  </w:style>
  <w:style w:type="paragraph" w:customStyle="1" w:styleId="Stylecard8pt">
    <w:name w:val="Style card + 8 pt"/>
    <w:basedOn w:val="Normal"/>
    <w:link w:val="Stylecard8ptChar"/>
    <w:qFormat/>
    <w:rsid w:val="00635F20"/>
    <w:pPr>
      <w:spacing w:after="0" w:line="254" w:lineRule="auto"/>
      <w:ind w:left="288" w:right="288"/>
    </w:pPr>
    <w:rPr>
      <w:rFonts w:eastAsia="Times New Roman" w:cs="Times New Roman"/>
      <w:color w:val="000000"/>
      <w:kern w:val="32"/>
      <w:sz w:val="20"/>
      <w:u w:val="single"/>
      <w:lang w:eastAsia="ar-SA"/>
    </w:rPr>
  </w:style>
  <w:style w:type="paragraph" w:customStyle="1" w:styleId="TagGA11">
    <w:name w:val="Tag GA 11"/>
    <w:basedOn w:val="TOC1"/>
    <w:qFormat/>
    <w:rsid w:val="00635F20"/>
    <w:pPr>
      <w:spacing w:line="254" w:lineRule="auto"/>
    </w:pPr>
    <w:rPr>
      <w:rFonts w:ascii="Georgia" w:hAnsi="Georgia" w:cstheme="minorBidi"/>
      <w:b/>
    </w:rPr>
  </w:style>
  <w:style w:type="paragraph" w:customStyle="1" w:styleId="Normal20pt">
    <w:name w:val="Normal  + 20 pt"/>
    <w:basedOn w:val="Normal"/>
    <w:uiPriority w:val="6"/>
    <w:qFormat/>
    <w:rsid w:val="00635F20"/>
    <w:pPr>
      <w:spacing w:after="0" w:line="254" w:lineRule="auto"/>
    </w:pPr>
    <w:rPr>
      <w:rFonts w:asciiTheme="minorHAnsi" w:hAnsiTheme="minorHAnsi"/>
      <w:bCs/>
      <w:u w:val="single"/>
    </w:rPr>
  </w:style>
  <w:style w:type="character" w:customStyle="1" w:styleId="StyleNormalWeb11ptUnderlineChar">
    <w:name w:val="Style Normal (Web) + 11 pt Underline Char"/>
    <w:basedOn w:val="DefaultParagraphFont"/>
    <w:link w:val="StyleNormalWeb11ptUnderline"/>
    <w:locked/>
    <w:rsid w:val="00635F20"/>
    <w:rPr>
      <w:rFonts w:ascii="Calibri" w:eastAsia="Calibri" w:hAnsi="Calibri" w:cs="Calibri"/>
      <w:u w:val="single"/>
    </w:rPr>
  </w:style>
  <w:style w:type="paragraph" w:customStyle="1" w:styleId="StyleNormalWeb11ptUnderline">
    <w:name w:val="Style Normal (Web) + 11 pt Underline"/>
    <w:basedOn w:val="NormalWeb"/>
    <w:link w:val="StyleNormalWeb11ptUnderlineChar"/>
    <w:qFormat/>
    <w:rsid w:val="00635F20"/>
    <w:pPr>
      <w:keepNext w:val="0"/>
      <w:keepLines w:val="0"/>
      <w:spacing w:before="100" w:beforeAutospacing="1" w:after="100" w:afterAutospacing="1" w:line="254" w:lineRule="auto"/>
    </w:pPr>
    <w:rPr>
      <w:rFonts w:ascii="Calibri" w:eastAsia="Calibri" w:hAnsi="Calibri" w:cs="Calibri"/>
      <w:u w:val="single"/>
    </w:rPr>
  </w:style>
  <w:style w:type="paragraph" w:customStyle="1" w:styleId="conintrotext">
    <w:name w:val="conintrotext"/>
    <w:basedOn w:val="Normal"/>
    <w:uiPriority w:val="99"/>
    <w:qFormat/>
    <w:rsid w:val="00635F20"/>
    <w:pPr>
      <w:spacing w:before="100" w:beforeAutospacing="1" w:after="100" w:afterAutospacing="1" w:line="254" w:lineRule="auto"/>
    </w:pPr>
    <w:rPr>
      <w:rFonts w:eastAsia="Times New Roman"/>
    </w:rPr>
  </w:style>
  <w:style w:type="character" w:customStyle="1" w:styleId="BoldandUnderlineChar1CharCharCharCharCharCharCharCharChar1">
    <w:name w:val="Bold and Underline Char1 Char Char Char Char Char Char Char Char Char1"/>
    <w:link w:val="BoldandUnderlineChar1CharCharCharCharCharCharCharChar"/>
    <w:locked/>
    <w:rsid w:val="00635F20"/>
    <w:rPr>
      <w:rFonts w:ascii="MS Mincho" w:eastAsia="MS Mincho" w:hAnsi="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635F20"/>
    <w:pPr>
      <w:spacing w:after="0" w:line="254" w:lineRule="auto"/>
    </w:pPr>
    <w:rPr>
      <w:rFonts w:ascii="MS Mincho" w:eastAsia="MS Mincho" w:hAnsi="MS Mincho" w:cstheme="minorBidi"/>
      <w:b/>
      <w:u w:val="single"/>
    </w:rPr>
  </w:style>
  <w:style w:type="paragraph" w:customStyle="1" w:styleId="assert">
    <w:name w:val="assert"/>
    <w:basedOn w:val="Normal"/>
    <w:uiPriority w:val="99"/>
    <w:qFormat/>
    <w:rsid w:val="00635F20"/>
    <w:pPr>
      <w:spacing w:before="100" w:beforeAutospacing="1" w:after="100" w:afterAutospacing="1" w:line="254" w:lineRule="auto"/>
    </w:pPr>
    <w:rPr>
      <w:rFonts w:eastAsia="Times New Roman"/>
    </w:rPr>
  </w:style>
  <w:style w:type="character" w:customStyle="1" w:styleId="BoldandUnderlineChar1CharCharCharCharCharCharCharCharCharChar">
    <w:name w:val="Bold and Underline Char1 Char Char Char Char Char Char Char Char Char Char"/>
    <w:link w:val="BoldandUnderlineChar1CharCharCharCharCharCharCharCharChar"/>
    <w:locked/>
    <w:rsid w:val="00635F20"/>
    <w:rPr>
      <w:rFonts w:ascii="MS Mincho" w:eastAsia="MS Mincho" w:hAnsi="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635F20"/>
    <w:pPr>
      <w:spacing w:after="0" w:line="254" w:lineRule="auto"/>
    </w:pPr>
    <w:rPr>
      <w:rFonts w:ascii="MS Mincho" w:eastAsia="MS Mincho" w:hAnsi="MS Mincho" w:cstheme="minorBid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locked/>
    <w:rsid w:val="00635F20"/>
    <w:rPr>
      <w:rFonts w:ascii="MS Mincho" w:eastAsia="MS Mincho" w:hAnsi="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635F20"/>
    <w:pPr>
      <w:spacing w:after="0" w:line="254" w:lineRule="auto"/>
    </w:pPr>
    <w:rPr>
      <w:rFonts w:ascii="MS Mincho" w:eastAsia="MS Mincho" w:hAnsi="MS Mincho" w:cstheme="minorBid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locked/>
    <w:rsid w:val="00635F20"/>
    <w:rPr>
      <w:rFonts w:ascii="MS Mincho" w:eastAsia="MS Mincho" w:hAnsi="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635F20"/>
    <w:pPr>
      <w:spacing w:after="0" w:line="254" w:lineRule="auto"/>
    </w:pPr>
    <w:rPr>
      <w:rFonts w:ascii="MS Mincho" w:eastAsia="MS Mincho" w:hAnsi="MS Mincho" w:cstheme="minorBidi"/>
      <w:b/>
      <w:u w:val="single"/>
    </w:rPr>
  </w:style>
  <w:style w:type="character" w:customStyle="1" w:styleId="StyleBoldandUnderlineChar11ptBorderSinglesolidlineChar">
    <w:name w:val="Style Bold and Underline Char + 11 pt Border: : (Single solid line... Char"/>
    <w:link w:val="StyleBoldandUnderlineChar11ptBorderSinglesolidline"/>
    <w:locked/>
    <w:rsid w:val="00635F20"/>
    <w:rPr>
      <w:rFonts w:ascii="Times New Roman" w:eastAsia="Times New Roman" w:hAnsi="Times New Roman" w:cs="Times New Roman"/>
      <w:b/>
      <w:bCs/>
      <w:szCs w:val="20"/>
      <w:u w:val="single"/>
      <w:bdr w:val="single" w:sz="4" w:space="0" w:color="auto" w:frame="1"/>
    </w:rPr>
  </w:style>
  <w:style w:type="paragraph" w:customStyle="1" w:styleId="StyleBoldandUnderlineChar11ptBorderSinglesolidline">
    <w:name w:val="Style Bold and Underline Char + 11 pt Border: : (Single solid line..."/>
    <w:link w:val="StyleBoldandUnderlineChar11ptBorderSinglesolidlineChar"/>
    <w:qFormat/>
    <w:rsid w:val="00635F20"/>
    <w:pPr>
      <w:pBdr>
        <w:top w:val="single" w:sz="4" w:space="0" w:color="auto"/>
        <w:left w:val="single" w:sz="4" w:space="0" w:color="auto"/>
        <w:bottom w:val="single" w:sz="4" w:space="0" w:color="auto"/>
        <w:right w:val="single" w:sz="4" w:space="0" w:color="auto"/>
      </w:pBdr>
      <w:spacing w:line="254" w:lineRule="auto"/>
    </w:pPr>
    <w:rPr>
      <w:rFonts w:ascii="Times New Roman" w:eastAsia="Times New Roman" w:hAnsi="Times New Roman" w:cs="Times New Roman"/>
      <w:b/>
      <w:bCs/>
      <w:szCs w:val="20"/>
      <w:u w:val="single"/>
      <w:bdr w:val="single" w:sz="4" w:space="0" w:color="auto" w:frame="1"/>
    </w:rPr>
  </w:style>
  <w:style w:type="character" w:customStyle="1" w:styleId="StyleStyle4ArialNarrow9ptChar">
    <w:name w:val="Style Style4 + Arial Narrow 9 pt Char"/>
    <w:link w:val="StyleStyle4ArialNarrow9pt"/>
    <w:locked/>
    <w:rsid w:val="00635F20"/>
    <w:rPr>
      <w:rFonts w:ascii="Times New Roman" w:eastAsia="Times New Roman" w:hAnsi="Times New Roman" w:cs="Times New Roman"/>
      <w:u w:val="single"/>
    </w:rPr>
  </w:style>
  <w:style w:type="paragraph" w:customStyle="1" w:styleId="StyleStyle4ArialNarrow9pt">
    <w:name w:val="Style Style4 + Arial Narrow 9 pt"/>
    <w:basedOn w:val="Normal"/>
    <w:link w:val="StyleStyle4ArialNarrow9ptChar"/>
    <w:qFormat/>
    <w:rsid w:val="00635F20"/>
    <w:pPr>
      <w:spacing w:after="0" w:line="254" w:lineRule="auto"/>
    </w:pPr>
    <w:rPr>
      <w:rFonts w:ascii="Times New Roman" w:eastAsia="Times New Roman" w:hAnsi="Times New Roman" w:cs="Times New Roman"/>
      <w:u w:val="single"/>
    </w:rPr>
  </w:style>
  <w:style w:type="character" w:customStyle="1" w:styleId="StyleStyle4ArialNarrow9ptBoldChar">
    <w:name w:val="Style Style4 + Arial Narrow 9 pt Bold Char"/>
    <w:link w:val="StyleStyle4ArialNarrow9ptBold"/>
    <w:locked/>
    <w:rsid w:val="00635F20"/>
    <w:rPr>
      <w:rFonts w:ascii="Times New Roman" w:eastAsia="Times New Roman" w:hAnsi="Times New Roman" w:cs="Times New Roman"/>
      <w:b/>
      <w:bCs/>
      <w:u w:val="single"/>
    </w:rPr>
  </w:style>
  <w:style w:type="paragraph" w:customStyle="1" w:styleId="StyleStyle4ArialNarrow9ptBold">
    <w:name w:val="Style Style4 + Arial Narrow 9 pt Bold"/>
    <w:basedOn w:val="Normal"/>
    <w:link w:val="StyleStyle4ArialNarrow9ptBoldChar"/>
    <w:qFormat/>
    <w:rsid w:val="00635F20"/>
    <w:pPr>
      <w:spacing w:after="0" w:line="254" w:lineRule="auto"/>
    </w:pPr>
    <w:rPr>
      <w:rFonts w:ascii="Times New Roman" w:eastAsia="Times New Roman" w:hAnsi="Times New Roman" w:cs="Times New Roman"/>
      <w:b/>
      <w:bCs/>
      <w:u w:val="single"/>
    </w:rPr>
  </w:style>
  <w:style w:type="character" w:customStyle="1" w:styleId="ThirdChar">
    <w:name w:val="Third Char"/>
    <w:link w:val="Third"/>
    <w:locked/>
    <w:rsid w:val="00635F20"/>
    <w:rPr>
      <w:rFonts w:ascii="Times New Roman" w:eastAsia="Times New Roman" w:hAnsi="Times New Roman" w:cs="Times New Roman"/>
      <w:b/>
      <w:u w:val="single"/>
      <w:lang w:val="x-none" w:eastAsia="x-none"/>
    </w:rPr>
  </w:style>
  <w:style w:type="paragraph" w:customStyle="1" w:styleId="Third">
    <w:name w:val="Third"/>
    <w:basedOn w:val="Normal"/>
    <w:link w:val="ThirdChar"/>
    <w:qFormat/>
    <w:rsid w:val="00635F20"/>
    <w:pPr>
      <w:spacing w:after="0" w:line="254" w:lineRule="auto"/>
    </w:pPr>
    <w:rPr>
      <w:rFonts w:ascii="Times New Roman" w:eastAsia="Times New Roman" w:hAnsi="Times New Roman" w:cs="Times New Roman"/>
      <w:b/>
      <w:u w:val="single"/>
      <w:lang w:val="x-none" w:eastAsia="x-none"/>
    </w:rPr>
  </w:style>
  <w:style w:type="paragraph" w:customStyle="1" w:styleId="Heading2Char2CharChar1">
    <w:name w:val="Heading 2 Char2 Char Char1"/>
    <w:aliases w:val="Char Char Char Char Char Char1 Char Char Char Char Char"/>
    <w:next w:val="Normal"/>
    <w:uiPriority w:val="99"/>
    <w:qFormat/>
    <w:rsid w:val="00635F20"/>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SynergyTag">
    <w:name w:val="SynergyTag"/>
    <w:basedOn w:val="Normal"/>
    <w:uiPriority w:val="99"/>
    <w:qFormat/>
    <w:rsid w:val="00635F20"/>
    <w:pPr>
      <w:spacing w:after="0" w:line="254" w:lineRule="auto"/>
    </w:pPr>
    <w:rPr>
      <w:b/>
    </w:rPr>
  </w:style>
  <w:style w:type="paragraph" w:customStyle="1" w:styleId="CiteSmallText">
    <w:name w:val="Cite Small Text"/>
    <w:basedOn w:val="Normal"/>
    <w:uiPriority w:val="99"/>
    <w:qFormat/>
    <w:rsid w:val="00635F20"/>
    <w:pPr>
      <w:widowControl w:val="0"/>
      <w:spacing w:after="200" w:line="254" w:lineRule="auto"/>
    </w:pPr>
    <w:rPr>
      <w:rFonts w:ascii="Helvetica Neue" w:hAnsi="Helvetica Neue"/>
      <w:b/>
      <w:sz w:val="18"/>
    </w:rPr>
  </w:style>
  <w:style w:type="character" w:customStyle="1" w:styleId="Cards1CharCharChar">
    <w:name w:val="Cards1 Char Char Char"/>
    <w:link w:val="Cards1CharChar"/>
    <w:locked/>
    <w:rsid w:val="00635F20"/>
    <w:rPr>
      <w:lang w:val="x-none"/>
    </w:rPr>
  </w:style>
  <w:style w:type="paragraph" w:customStyle="1" w:styleId="Cards1CharChar">
    <w:name w:val="Cards1 Char Char"/>
    <w:basedOn w:val="Normal"/>
    <w:link w:val="Cards1CharCharChar"/>
    <w:qFormat/>
    <w:rsid w:val="00635F20"/>
    <w:pPr>
      <w:autoSpaceDE w:val="0"/>
      <w:autoSpaceDN w:val="0"/>
      <w:adjustRightInd w:val="0"/>
      <w:spacing w:after="0" w:line="254" w:lineRule="auto"/>
      <w:ind w:left="432" w:right="432"/>
      <w:jc w:val="both"/>
    </w:pPr>
    <w:rPr>
      <w:rFonts w:asciiTheme="minorHAnsi" w:hAnsiTheme="minorHAnsi" w:cstheme="minorBidi"/>
      <w:lang w:val="x-none"/>
    </w:rPr>
  </w:style>
  <w:style w:type="character" w:customStyle="1" w:styleId="SwagChar">
    <w:name w:val="Swag Char"/>
    <w:link w:val="Swag"/>
    <w:locked/>
    <w:rsid w:val="00635F20"/>
    <w:rPr>
      <w:color w:val="0000FF"/>
      <w:sz w:val="12"/>
      <w:u w:val="single"/>
    </w:rPr>
  </w:style>
  <w:style w:type="paragraph" w:customStyle="1" w:styleId="Swag">
    <w:name w:val="Swag"/>
    <w:basedOn w:val="Normal"/>
    <w:link w:val="SwagChar"/>
    <w:qFormat/>
    <w:rsid w:val="00635F20"/>
    <w:pPr>
      <w:spacing w:after="0" w:line="254" w:lineRule="auto"/>
    </w:pPr>
    <w:rPr>
      <w:rFonts w:asciiTheme="minorHAnsi" w:hAnsiTheme="minorHAnsi" w:cstheme="minorBidi"/>
      <w:color w:val="0000FF"/>
      <w:sz w:val="12"/>
      <w:u w:val="single"/>
    </w:rPr>
  </w:style>
  <w:style w:type="character" w:customStyle="1" w:styleId="StyleUnderlineTimesNewRoman1Char">
    <w:name w:val="Style Underline + Times New Roman1 Char"/>
    <w:link w:val="StyleUnderlineTimesNewRoman1"/>
    <w:locked/>
    <w:rsid w:val="00635F20"/>
    <w:rPr>
      <w:rFonts w:ascii="Calibri" w:eastAsia="Times New Roman" w:hAnsi="Calibri" w:cs="Times New Roman"/>
      <w:u w:val="single"/>
    </w:rPr>
  </w:style>
  <w:style w:type="paragraph" w:customStyle="1" w:styleId="StyleUnderlineTimesNewRoman1">
    <w:name w:val="Style Underline + Times New Roman1"/>
    <w:link w:val="StyleUnderlineTimesNewRoman1Char"/>
    <w:qFormat/>
    <w:rsid w:val="00635F20"/>
    <w:pPr>
      <w:spacing w:after="200" w:line="276" w:lineRule="auto"/>
    </w:pPr>
    <w:rPr>
      <w:rFonts w:ascii="Calibri" w:eastAsia="Times New Roman" w:hAnsi="Calibri" w:cs="Times New Roman"/>
      <w:u w:val="single"/>
    </w:rPr>
  </w:style>
  <w:style w:type="character" w:customStyle="1" w:styleId="StyleUnderlineTimesNewRomanBold1Char">
    <w:name w:val="Style Underline + Times New Roman Bold1 Char"/>
    <w:link w:val="StyleUnderlineTimesNewRomanBold1"/>
    <w:locked/>
    <w:rsid w:val="00635F20"/>
    <w:rPr>
      <w:rFonts w:ascii="Calibri" w:eastAsia="Times New Roman" w:hAnsi="Calibri" w:cs="Times New Roman"/>
      <w:b/>
      <w:bCs/>
      <w:u w:val="single"/>
    </w:rPr>
  </w:style>
  <w:style w:type="paragraph" w:customStyle="1" w:styleId="StyleUnderlineTimesNewRomanBold1">
    <w:name w:val="Style Underline + Times New Roman Bold1"/>
    <w:link w:val="StyleUnderlineTimesNewRomanBold1Char"/>
    <w:qFormat/>
    <w:rsid w:val="00635F20"/>
    <w:pPr>
      <w:spacing w:after="200" w:line="276" w:lineRule="auto"/>
    </w:pPr>
    <w:rPr>
      <w:rFonts w:ascii="Calibri" w:eastAsia="Times New Roman" w:hAnsi="Calibri" w:cs="Times New Roman"/>
      <w:b/>
      <w:bCs/>
      <w:u w:val="single"/>
    </w:rPr>
  </w:style>
  <w:style w:type="paragraph" w:customStyle="1" w:styleId="subhead10">
    <w:name w:val="subhead1"/>
    <w:basedOn w:val="Normal"/>
    <w:uiPriority w:val="99"/>
    <w:qFormat/>
    <w:rsid w:val="00635F20"/>
    <w:pPr>
      <w:spacing w:before="100" w:beforeAutospacing="1" w:after="100" w:afterAutospacing="1" w:line="254" w:lineRule="auto"/>
    </w:pPr>
    <w:rPr>
      <w:rFonts w:eastAsia="Times New Roman"/>
    </w:rPr>
  </w:style>
  <w:style w:type="paragraph" w:customStyle="1" w:styleId="abstract">
    <w:name w:val="abstract"/>
    <w:basedOn w:val="Normal"/>
    <w:uiPriority w:val="99"/>
    <w:qFormat/>
    <w:rsid w:val="00635F20"/>
    <w:pPr>
      <w:spacing w:before="100" w:beforeAutospacing="1" w:after="100" w:afterAutospacing="1" w:line="254" w:lineRule="auto"/>
    </w:pPr>
    <w:rPr>
      <w:rFonts w:eastAsia="Times New Roman"/>
    </w:rPr>
  </w:style>
  <w:style w:type="character" w:customStyle="1" w:styleId="StyleUnderlineChar11ptBold2Char">
    <w:name w:val="Style Underline Char + 11 pt Bold2 Char"/>
    <w:link w:val="StyleUnderlineChar11ptBold2"/>
    <w:locked/>
    <w:rsid w:val="00635F20"/>
    <w:rPr>
      <w:rFonts w:ascii="Times New Roman" w:eastAsia="Times New Roman" w:hAnsi="Times New Roman" w:cs="Times New Roman"/>
      <w:b/>
      <w:bCs/>
      <w:u w:val="single"/>
    </w:rPr>
  </w:style>
  <w:style w:type="paragraph" w:customStyle="1" w:styleId="StyleUnderlineChar11ptBold2">
    <w:name w:val="Style Underline Char + 11 pt Bold2"/>
    <w:basedOn w:val="Normal"/>
    <w:link w:val="StyleUnderlineChar11ptBold2Char"/>
    <w:qFormat/>
    <w:rsid w:val="00635F20"/>
    <w:pPr>
      <w:spacing w:after="0" w:line="254" w:lineRule="auto"/>
    </w:pPr>
    <w:rPr>
      <w:rFonts w:ascii="Times New Roman" w:eastAsia="Times New Roman" w:hAnsi="Times New Roman" w:cs="Times New Roman"/>
      <w:b/>
      <w:bCs/>
      <w:u w:val="single"/>
    </w:rPr>
  </w:style>
  <w:style w:type="character" w:customStyle="1" w:styleId="StyleStyleUnderlineTimesNewRoman11ptChar">
    <w:name w:val="Style Style Underline + Times New Roman + 11 pt Char"/>
    <w:link w:val="StyleStyleUnderlineTimesNewRoman11pt"/>
    <w:locked/>
    <w:rsid w:val="00635F20"/>
    <w:rPr>
      <w:rFonts w:ascii="Times New Roman" w:eastAsia="Times New Roman" w:hAnsi="Times New Roman" w:cs="Times New Roman"/>
      <w:u w:val="single"/>
    </w:rPr>
  </w:style>
  <w:style w:type="paragraph" w:customStyle="1" w:styleId="StyleStyleUnderlineTimesNewRoman11pt">
    <w:name w:val="Style Style Underline + Times New Roman + 11 pt"/>
    <w:basedOn w:val="Normal"/>
    <w:link w:val="StyleStyleUnderlineTimesNewRoman11ptChar"/>
    <w:qFormat/>
    <w:rsid w:val="00635F20"/>
    <w:pPr>
      <w:spacing w:after="0" w:line="254" w:lineRule="auto"/>
    </w:pPr>
    <w:rPr>
      <w:rFonts w:ascii="Times New Roman" w:eastAsia="Times New Roman" w:hAnsi="Times New Roman" w:cs="Times New Roman"/>
      <w:u w:val="single"/>
    </w:rPr>
  </w:style>
  <w:style w:type="character" w:customStyle="1" w:styleId="StyleStyleUnderlineTimesNewRomanBold11ptNotBoldChar">
    <w:name w:val="Style Style Underline + Times New Roman Bold + 11 pt Not Bold Char"/>
    <w:link w:val="StyleStyleUnderlineTimesNewRomanBold11ptNotBold"/>
    <w:locked/>
    <w:rsid w:val="00635F20"/>
    <w:rPr>
      <w:rFonts w:ascii="Times New Roman" w:eastAsia="Times New Roman" w:hAnsi="Times New Roman" w:cs="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635F20"/>
    <w:pPr>
      <w:spacing w:after="0" w:line="254" w:lineRule="auto"/>
    </w:pPr>
    <w:rPr>
      <w:rFonts w:ascii="Times New Roman" w:eastAsia="Times New Roman" w:hAnsi="Times New Roman" w:cs="Times New Roman"/>
      <w:u w:val="single"/>
    </w:rPr>
  </w:style>
  <w:style w:type="character" w:customStyle="1" w:styleId="NothingCharChar">
    <w:name w:val="Nothing Char Char"/>
    <w:link w:val="NothingCharCharChar"/>
    <w:locked/>
    <w:rsid w:val="00635F20"/>
  </w:style>
  <w:style w:type="paragraph" w:customStyle="1" w:styleId="NothingCharCharChar">
    <w:name w:val="Nothing Char Char Char"/>
    <w:link w:val="NothingCharChar"/>
    <w:qFormat/>
    <w:rsid w:val="00635F20"/>
    <w:pPr>
      <w:spacing w:after="0" w:line="240" w:lineRule="auto"/>
      <w:jc w:val="both"/>
    </w:pPr>
  </w:style>
  <w:style w:type="paragraph" w:customStyle="1" w:styleId="StyleLeft021">
    <w:name w:val="Style Left:  0.2&quot;1"/>
    <w:basedOn w:val="Normal"/>
    <w:uiPriority w:val="99"/>
    <w:qFormat/>
    <w:rsid w:val="00635F20"/>
    <w:pPr>
      <w:spacing w:after="0" w:line="254" w:lineRule="auto"/>
      <w:ind w:left="288"/>
    </w:pPr>
    <w:rPr>
      <w:rFonts w:eastAsia="SimSun"/>
      <w:szCs w:val="20"/>
      <w:lang w:eastAsia="zh-CN"/>
    </w:rPr>
  </w:style>
  <w:style w:type="character" w:customStyle="1" w:styleId="StyleStyleUnderlineTimesNewRoman11ptBorderSingleChar">
    <w:name w:val="Style Style Underline + Times New Roman + 11 pt Border: : (Single ... Char"/>
    <w:link w:val="StyleStyleUnderlineTimesNewRoman11ptBorderSingle"/>
    <w:locked/>
    <w:rsid w:val="00635F20"/>
    <w:rPr>
      <w:rFonts w:ascii="Times New Roman" w:eastAsia="Times New Roman" w:hAnsi="Times New Roman" w:cs="Times New Roman"/>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635F20"/>
    <w:pPr>
      <w:pBdr>
        <w:top w:val="single" w:sz="4" w:space="0" w:color="auto"/>
        <w:left w:val="single" w:sz="4" w:space="0" w:color="auto"/>
        <w:bottom w:val="single" w:sz="4" w:space="0" w:color="auto"/>
        <w:right w:val="single" w:sz="4" w:space="0" w:color="auto"/>
      </w:pBdr>
      <w:spacing w:after="0" w:line="254" w:lineRule="auto"/>
    </w:pPr>
    <w:rPr>
      <w:rFonts w:ascii="Times New Roman" w:eastAsia="Times New Roman" w:hAnsi="Times New Roman" w:cs="Times New Roman"/>
      <w:u w:val="single"/>
      <w:bdr w:val="single" w:sz="4" w:space="0" w:color="auto" w:frame="1"/>
    </w:rPr>
  </w:style>
  <w:style w:type="character" w:customStyle="1" w:styleId="StyleStyleUnderlineTimesNewRomanBold11ptNotBoldBorChar">
    <w:name w:val="Style Style Underline + Times New Roman Bold + 11 pt Not Bold Bor... Char"/>
    <w:link w:val="StyleStyleUnderlineTimesNewRomanBold11ptNotBoldBor"/>
    <w:locked/>
    <w:rsid w:val="00635F20"/>
    <w:rPr>
      <w:rFonts w:ascii="Times New Roman" w:eastAsia="Times New Roman" w:hAnsi="Times New Roman" w:cs="Times New Roman"/>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635F20"/>
    <w:pPr>
      <w:pBdr>
        <w:top w:val="single" w:sz="4" w:space="0" w:color="auto"/>
        <w:left w:val="single" w:sz="4" w:space="0" w:color="auto"/>
        <w:bottom w:val="single" w:sz="4" w:space="0" w:color="auto"/>
        <w:right w:val="single" w:sz="4" w:space="0" w:color="auto"/>
      </w:pBdr>
      <w:spacing w:after="0" w:line="254" w:lineRule="auto"/>
    </w:pPr>
    <w:rPr>
      <w:rFonts w:ascii="Times New Roman" w:eastAsia="Times New Roman" w:hAnsi="Times New Roman" w:cs="Times New Roman"/>
      <w:u w:val="single"/>
      <w:bdr w:val="single" w:sz="4" w:space="0" w:color="auto" w:frame="1"/>
    </w:rPr>
  </w:style>
  <w:style w:type="paragraph" w:customStyle="1" w:styleId="BlockTitle20">
    <w:name w:val="Block Title #2"/>
    <w:basedOn w:val="Normal"/>
    <w:uiPriority w:val="99"/>
    <w:qFormat/>
    <w:rsid w:val="00635F20"/>
    <w:pPr>
      <w:keepNext/>
      <w:pBdr>
        <w:top w:val="single" w:sz="18" w:space="1" w:color="000000"/>
        <w:left w:val="single" w:sz="18" w:space="4" w:color="000000"/>
        <w:bottom w:val="single" w:sz="18" w:space="1" w:color="000000"/>
        <w:right w:val="single" w:sz="18" w:space="4" w:color="000000"/>
      </w:pBdr>
      <w:spacing w:after="0" w:line="254" w:lineRule="auto"/>
      <w:ind w:left="1728" w:right="1728"/>
      <w:jc w:val="center"/>
    </w:pPr>
    <w:rPr>
      <w:rFonts w:eastAsia="Times New Roman"/>
      <w:b/>
      <w:bCs/>
      <w:color w:val="000000"/>
      <w:kern w:val="32"/>
      <w:sz w:val="32"/>
      <w:szCs w:val="32"/>
    </w:rPr>
  </w:style>
  <w:style w:type="paragraph" w:customStyle="1" w:styleId="Tagstyle1">
    <w:name w:val="Tagstyle"/>
    <w:basedOn w:val="Normal"/>
    <w:next w:val="Normal"/>
    <w:uiPriority w:val="99"/>
    <w:qFormat/>
    <w:rsid w:val="00635F20"/>
    <w:pPr>
      <w:spacing w:after="0" w:line="254" w:lineRule="auto"/>
    </w:pPr>
    <w:rPr>
      <w:b/>
    </w:rPr>
  </w:style>
  <w:style w:type="paragraph" w:customStyle="1" w:styleId="CM27">
    <w:name w:val="CM27"/>
    <w:basedOn w:val="Normal"/>
    <w:next w:val="Normal"/>
    <w:uiPriority w:val="99"/>
    <w:qFormat/>
    <w:rsid w:val="00635F20"/>
    <w:pPr>
      <w:autoSpaceDE w:val="0"/>
      <w:autoSpaceDN w:val="0"/>
      <w:adjustRightInd w:val="0"/>
      <w:spacing w:after="0" w:line="254" w:lineRule="auto"/>
    </w:pPr>
    <w:rPr>
      <w:rFonts w:ascii="Helvetica Neue LT" w:eastAsia="SimSun" w:hAnsi="Helvetica Neue LT"/>
      <w:lang w:eastAsia="zh-CN"/>
    </w:rPr>
  </w:style>
  <w:style w:type="paragraph" w:customStyle="1" w:styleId="Heading2Char2CharChar12">
    <w:name w:val="Heading 2 Char2 Char Char12"/>
    <w:aliases w:val="Char Char Char Char Char Char1 Char Char Char Char Char1,Char Char22"/>
    <w:next w:val="Normal"/>
    <w:uiPriority w:val="99"/>
    <w:qFormat/>
    <w:rsid w:val="00635F20"/>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svarticle">
    <w:name w:val="svarticle"/>
    <w:basedOn w:val="Normal"/>
    <w:uiPriority w:val="99"/>
    <w:qFormat/>
    <w:rsid w:val="00635F20"/>
    <w:pPr>
      <w:spacing w:before="100" w:beforeAutospacing="1" w:after="100" w:afterAutospacing="1" w:line="240" w:lineRule="auto"/>
    </w:pPr>
    <w:rPr>
      <w:rFonts w:eastAsia="Times New Roman"/>
    </w:rPr>
  </w:style>
  <w:style w:type="paragraph" w:customStyle="1" w:styleId="Pol">
    <w:name w:val="Pol"/>
    <w:basedOn w:val="Heading2"/>
    <w:uiPriority w:val="99"/>
    <w:qFormat/>
    <w:rsid w:val="00635F20"/>
    <w:pPr>
      <w:spacing w:before="480" w:line="240" w:lineRule="auto"/>
    </w:pPr>
    <w:rPr>
      <w:bCs/>
      <w:caps/>
    </w:rPr>
  </w:style>
  <w:style w:type="paragraph" w:customStyle="1" w:styleId="Style70">
    <w:name w:val="Style7"/>
    <w:basedOn w:val="Normal"/>
    <w:uiPriority w:val="99"/>
    <w:qFormat/>
    <w:rsid w:val="00635F20"/>
    <w:pPr>
      <w:widowControl w:val="0"/>
      <w:autoSpaceDE w:val="0"/>
      <w:autoSpaceDN w:val="0"/>
      <w:adjustRightInd w:val="0"/>
      <w:spacing w:after="0" w:line="229" w:lineRule="exact"/>
    </w:pPr>
    <w:rPr>
      <w:rFonts w:ascii="Arial Narrow" w:hAnsi="Arial Narrow"/>
    </w:rPr>
  </w:style>
  <w:style w:type="character" w:customStyle="1" w:styleId="Footnote2Char">
    <w:name w:val="Footnote2 Char"/>
    <w:link w:val="Footnote2"/>
    <w:locked/>
    <w:rsid w:val="00635F20"/>
  </w:style>
  <w:style w:type="paragraph" w:customStyle="1" w:styleId="Footnote2">
    <w:name w:val="Footnote2"/>
    <w:basedOn w:val="Normal"/>
    <w:next w:val="Normal"/>
    <w:link w:val="Footnote2Char"/>
    <w:autoRedefine/>
    <w:qFormat/>
    <w:rsid w:val="00635F20"/>
    <w:pPr>
      <w:spacing w:after="120" w:line="480" w:lineRule="auto"/>
    </w:pPr>
    <w:rPr>
      <w:rFonts w:asciiTheme="minorHAnsi" w:hAnsiTheme="minorHAnsi" w:cstheme="minorBidi"/>
    </w:rPr>
  </w:style>
  <w:style w:type="paragraph" w:customStyle="1" w:styleId="xhead">
    <w:name w:val="xhead"/>
    <w:basedOn w:val="Normal"/>
    <w:uiPriority w:val="99"/>
    <w:qFormat/>
    <w:rsid w:val="00635F20"/>
    <w:pPr>
      <w:spacing w:before="100" w:beforeAutospacing="1" w:after="100" w:afterAutospacing="1" w:line="240" w:lineRule="auto"/>
    </w:pPr>
  </w:style>
  <w:style w:type="paragraph" w:customStyle="1" w:styleId="headlinemeta">
    <w:name w:val="headline_meta"/>
    <w:basedOn w:val="Normal"/>
    <w:uiPriority w:val="99"/>
    <w:qFormat/>
    <w:rsid w:val="00635F20"/>
    <w:pPr>
      <w:spacing w:before="100" w:beforeAutospacing="1" w:after="100" w:afterAutospacing="1" w:line="240" w:lineRule="auto"/>
    </w:pPr>
    <w:rPr>
      <w:rFonts w:ascii="Times" w:hAnsi="Times"/>
      <w:szCs w:val="20"/>
    </w:rPr>
  </w:style>
  <w:style w:type="paragraph" w:customStyle="1" w:styleId="Pa37">
    <w:name w:val="Pa37"/>
    <w:basedOn w:val="Default"/>
    <w:next w:val="Default"/>
    <w:qFormat/>
    <w:rsid w:val="00635F20"/>
    <w:pPr>
      <w:widowControl w:val="0"/>
      <w:spacing w:line="161" w:lineRule="atLeast"/>
    </w:pPr>
    <w:rPr>
      <w:rFonts w:ascii="Adobe Garamond Pro" w:eastAsiaTheme="minorEastAsia" w:hAnsi="Adobe Garamond Pro"/>
      <w:color w:val="auto"/>
      <w:sz w:val="22"/>
    </w:rPr>
  </w:style>
  <w:style w:type="paragraph" w:customStyle="1" w:styleId="Pa23">
    <w:name w:val="Pa23"/>
    <w:basedOn w:val="Default"/>
    <w:next w:val="Default"/>
    <w:uiPriority w:val="99"/>
    <w:qFormat/>
    <w:rsid w:val="00635F20"/>
    <w:pPr>
      <w:widowControl w:val="0"/>
      <w:spacing w:line="241" w:lineRule="atLeast"/>
    </w:pPr>
    <w:rPr>
      <w:rFonts w:ascii="Adobe Garamond Pro" w:eastAsiaTheme="minorEastAsia" w:hAnsi="Adobe Garamond Pro"/>
      <w:color w:val="auto"/>
      <w:sz w:val="22"/>
    </w:rPr>
  </w:style>
  <w:style w:type="paragraph" w:customStyle="1" w:styleId="Pa18">
    <w:name w:val="Pa18"/>
    <w:basedOn w:val="Default"/>
    <w:next w:val="Default"/>
    <w:uiPriority w:val="99"/>
    <w:qFormat/>
    <w:rsid w:val="00635F20"/>
    <w:pPr>
      <w:widowControl w:val="0"/>
      <w:spacing w:line="241" w:lineRule="atLeast"/>
    </w:pPr>
    <w:rPr>
      <w:rFonts w:ascii="Gill Sans" w:eastAsiaTheme="minorEastAsia" w:hAnsi="Gill Sans"/>
      <w:color w:val="auto"/>
      <w:sz w:val="22"/>
    </w:rPr>
  </w:style>
  <w:style w:type="paragraph" w:customStyle="1" w:styleId="Pa36">
    <w:name w:val="Pa36"/>
    <w:basedOn w:val="Default"/>
    <w:next w:val="Default"/>
    <w:uiPriority w:val="99"/>
    <w:qFormat/>
    <w:rsid w:val="00635F20"/>
    <w:pPr>
      <w:widowControl w:val="0"/>
      <w:spacing w:line="241" w:lineRule="atLeast"/>
    </w:pPr>
    <w:rPr>
      <w:rFonts w:ascii="Gill Sans" w:eastAsiaTheme="minorEastAsia" w:hAnsi="Gill Sans"/>
      <w:color w:val="auto"/>
      <w:sz w:val="22"/>
    </w:rPr>
  </w:style>
  <w:style w:type="paragraph" w:customStyle="1" w:styleId="pagpag3">
    <w:name w:val="pagpag3"/>
    <w:basedOn w:val="Normal"/>
    <w:uiPriority w:val="99"/>
    <w:qFormat/>
    <w:rsid w:val="00635F20"/>
    <w:pPr>
      <w:spacing w:before="100" w:beforeAutospacing="1" w:after="100" w:afterAutospacing="1" w:line="240" w:lineRule="auto"/>
    </w:pPr>
    <w:rPr>
      <w:rFonts w:ascii="Times" w:hAnsi="Times"/>
      <w:szCs w:val="20"/>
    </w:rPr>
  </w:style>
  <w:style w:type="paragraph" w:customStyle="1" w:styleId="postmetadata">
    <w:name w:val="postmetadata"/>
    <w:basedOn w:val="Normal"/>
    <w:uiPriority w:val="99"/>
    <w:qFormat/>
    <w:rsid w:val="00635F20"/>
    <w:pPr>
      <w:spacing w:before="100" w:beforeAutospacing="1" w:after="100" w:afterAutospacing="1" w:line="240" w:lineRule="auto"/>
    </w:pPr>
    <w:rPr>
      <w:rFonts w:ascii="Times" w:hAnsi="Times"/>
      <w:szCs w:val="20"/>
    </w:rPr>
  </w:style>
  <w:style w:type="character" w:customStyle="1" w:styleId="UnderlineStyleChar">
    <w:name w:val="Underline Style Char"/>
    <w:link w:val="UnderlineStyle1"/>
    <w:locked/>
    <w:rsid w:val="00635F20"/>
  </w:style>
  <w:style w:type="paragraph" w:customStyle="1" w:styleId="UnderlineStyle1">
    <w:name w:val="Underline Style"/>
    <w:basedOn w:val="Normal"/>
    <w:link w:val="UnderlineStyleChar"/>
    <w:qFormat/>
    <w:rsid w:val="00635F20"/>
    <w:pPr>
      <w:spacing w:after="0" w:line="240" w:lineRule="auto"/>
    </w:pPr>
    <w:rPr>
      <w:rFonts w:asciiTheme="minorHAnsi" w:hAnsiTheme="minorHAnsi" w:cstheme="minorBidi"/>
    </w:rPr>
  </w:style>
  <w:style w:type="paragraph" w:customStyle="1" w:styleId="ReadCharCh1">
    <w:name w:val="Read Char Ch1"/>
    <w:basedOn w:val="Normal"/>
    <w:next w:val="Normal"/>
    <w:uiPriority w:val="3"/>
    <w:qFormat/>
    <w:rsid w:val="00635F20"/>
    <w:pPr>
      <w:keepNext/>
      <w:keepLines/>
      <w:pageBreakBefore/>
      <w:spacing w:before="200" w:after="0" w:line="240" w:lineRule="auto"/>
      <w:jc w:val="center"/>
      <w:outlineLvl w:val="2"/>
    </w:pPr>
    <w:rPr>
      <w:b/>
      <w:bCs/>
      <w:sz w:val="32"/>
      <w:u w:val="single"/>
    </w:rPr>
  </w:style>
  <w:style w:type="character" w:customStyle="1" w:styleId="DocumentMapChar1">
    <w:name w:val="Document Map Char1"/>
    <w:basedOn w:val="DefaultParagraphFont"/>
    <w:uiPriority w:val="99"/>
    <w:rsid w:val="00635F20"/>
    <w:rPr>
      <w:rFonts w:ascii="Segoe UI" w:eastAsiaTheme="minorHAnsi" w:hAnsi="Segoe UI" w:cs="Segoe UI"/>
      <w:sz w:val="16"/>
      <w:szCs w:val="16"/>
    </w:rPr>
  </w:style>
  <w:style w:type="paragraph" w:customStyle="1" w:styleId="DocumentMap1">
    <w:name w:val="Document Map1"/>
    <w:basedOn w:val="Normal"/>
    <w:next w:val="DocumentMap"/>
    <w:uiPriority w:val="99"/>
    <w:semiHidden/>
    <w:qFormat/>
    <w:rsid w:val="00635F20"/>
    <w:pPr>
      <w:spacing w:after="0" w:line="240" w:lineRule="auto"/>
    </w:pPr>
    <w:rPr>
      <w:rFonts w:ascii="Lucida Grande" w:eastAsia="Cambria" w:hAnsi="Lucida Grande"/>
    </w:rPr>
  </w:style>
  <w:style w:type="paragraph" w:customStyle="1" w:styleId="Pa16">
    <w:name w:val="Pa16"/>
    <w:basedOn w:val="Default"/>
    <w:next w:val="Default"/>
    <w:uiPriority w:val="99"/>
    <w:qFormat/>
    <w:rsid w:val="00635F20"/>
    <w:pPr>
      <w:spacing w:line="161" w:lineRule="atLeast"/>
    </w:pPr>
    <w:rPr>
      <w:rFonts w:ascii="Adobe Garamond Pro" w:hAnsi="Adobe Garamond Pro" w:cstheme="minorBidi"/>
      <w:color w:val="auto"/>
      <w:sz w:val="22"/>
    </w:rPr>
  </w:style>
  <w:style w:type="paragraph" w:customStyle="1" w:styleId="wp-media-credit">
    <w:name w:val="wp-media-credit"/>
    <w:basedOn w:val="Normal"/>
    <w:uiPriority w:val="99"/>
    <w:qFormat/>
    <w:rsid w:val="00635F20"/>
    <w:pPr>
      <w:spacing w:before="100" w:beforeAutospacing="1" w:after="100" w:afterAutospacing="1" w:line="240" w:lineRule="auto"/>
    </w:pPr>
  </w:style>
  <w:style w:type="paragraph" w:customStyle="1" w:styleId="Pa22">
    <w:name w:val="Pa2+2"/>
    <w:basedOn w:val="Default"/>
    <w:next w:val="Default"/>
    <w:uiPriority w:val="99"/>
    <w:qFormat/>
    <w:rsid w:val="00635F20"/>
    <w:pPr>
      <w:spacing w:line="201" w:lineRule="atLeast"/>
    </w:pPr>
    <w:rPr>
      <w:rFonts w:ascii="Helvetica LT Std" w:hAnsi="Helvetica LT Std" w:cstheme="minorBidi"/>
      <w:color w:val="auto"/>
      <w:sz w:val="22"/>
    </w:rPr>
  </w:style>
  <w:style w:type="paragraph" w:customStyle="1" w:styleId="Pa172">
    <w:name w:val="Pa17+2"/>
    <w:basedOn w:val="Default"/>
    <w:next w:val="Default"/>
    <w:uiPriority w:val="99"/>
    <w:qFormat/>
    <w:rsid w:val="00635F20"/>
    <w:pPr>
      <w:spacing w:line="201" w:lineRule="atLeast"/>
    </w:pPr>
    <w:rPr>
      <w:rFonts w:ascii="Helvetica LT Std" w:hAnsi="Helvetica LT Std" w:cstheme="minorBidi"/>
      <w:color w:val="auto"/>
      <w:sz w:val="22"/>
    </w:rPr>
  </w:style>
  <w:style w:type="paragraph" w:customStyle="1" w:styleId="caption10">
    <w:name w:val="caption1"/>
    <w:basedOn w:val="Normal"/>
    <w:uiPriority w:val="99"/>
    <w:qFormat/>
    <w:rsid w:val="00635F20"/>
    <w:pPr>
      <w:spacing w:before="100" w:beforeAutospacing="1" w:after="100" w:afterAutospacing="1" w:line="240" w:lineRule="auto"/>
    </w:pPr>
  </w:style>
  <w:style w:type="paragraph" w:customStyle="1" w:styleId="Number">
    <w:name w:val="Number"/>
    <w:basedOn w:val="Heading2"/>
    <w:qFormat/>
    <w:rsid w:val="00635F20"/>
    <w:pPr>
      <w:keepLines w:val="0"/>
      <w:tabs>
        <w:tab w:val="left" w:pos="144"/>
        <w:tab w:val="num" w:pos="360"/>
      </w:tabs>
      <w:spacing w:before="240" w:after="240" w:line="240" w:lineRule="auto"/>
      <w:ind w:left="360" w:hanging="360"/>
      <w:jc w:val="left"/>
    </w:pPr>
    <w:rPr>
      <w:rFonts w:eastAsia="SimSun" w:cs="Arial"/>
      <w:bCs/>
      <w:iCs/>
      <w:sz w:val="24"/>
      <w:szCs w:val="28"/>
      <w:u w:val="none"/>
      <w:lang w:eastAsia="zh-CN"/>
    </w:rPr>
  </w:style>
  <w:style w:type="paragraph" w:customStyle="1" w:styleId="CITEF3">
    <w:name w:val="CITE F3"/>
    <w:uiPriority w:val="99"/>
    <w:qFormat/>
    <w:rsid w:val="00635F20"/>
    <w:pPr>
      <w:spacing w:after="0" w:line="240" w:lineRule="auto"/>
    </w:pPr>
    <w:rPr>
      <w:rFonts w:ascii="Palatino" w:eastAsia="SimSun" w:hAnsi="Palatino" w:cs="Times New Roman"/>
      <w:b/>
      <w:szCs w:val="24"/>
      <w:lang w:eastAsia="zh-CN"/>
    </w:rPr>
  </w:style>
  <w:style w:type="paragraph" w:customStyle="1" w:styleId="NotUnderlined">
    <w:name w:val="Not Underlined"/>
    <w:basedOn w:val="Normal"/>
    <w:uiPriority w:val="99"/>
    <w:qFormat/>
    <w:rsid w:val="00635F20"/>
    <w:pPr>
      <w:spacing w:after="0" w:line="240" w:lineRule="auto"/>
    </w:pPr>
    <w:rPr>
      <w:rFonts w:ascii="Century Gothic" w:hAnsi="Century Gothic"/>
      <w:szCs w:val="20"/>
    </w:rPr>
  </w:style>
  <w:style w:type="paragraph" w:customStyle="1" w:styleId="width100">
    <w:name w:val="width100"/>
    <w:basedOn w:val="Normal"/>
    <w:uiPriority w:val="99"/>
    <w:qFormat/>
    <w:rsid w:val="00635F20"/>
    <w:pPr>
      <w:spacing w:before="100" w:beforeAutospacing="1" w:after="100" w:afterAutospacing="1" w:line="240" w:lineRule="auto"/>
    </w:pPr>
  </w:style>
  <w:style w:type="paragraph" w:customStyle="1" w:styleId="introshadow">
    <w:name w:val="intro_shadow"/>
    <w:basedOn w:val="Normal"/>
    <w:uiPriority w:val="99"/>
    <w:qFormat/>
    <w:rsid w:val="00635F20"/>
    <w:pPr>
      <w:spacing w:before="100" w:beforeAutospacing="1" w:after="100" w:afterAutospacing="1" w:line="240" w:lineRule="auto"/>
    </w:pPr>
  </w:style>
  <w:style w:type="paragraph" w:customStyle="1" w:styleId="articleintro">
    <w:name w:val="articleintro"/>
    <w:basedOn w:val="Normal"/>
    <w:uiPriority w:val="99"/>
    <w:qFormat/>
    <w:rsid w:val="00635F20"/>
    <w:pPr>
      <w:spacing w:before="100" w:beforeAutospacing="1" w:after="100" w:afterAutospacing="1" w:line="240" w:lineRule="auto"/>
    </w:pPr>
  </w:style>
  <w:style w:type="paragraph" w:customStyle="1" w:styleId="Caption4">
    <w:name w:val="Caption4"/>
    <w:basedOn w:val="Normal"/>
    <w:uiPriority w:val="99"/>
    <w:qFormat/>
    <w:rsid w:val="00635F20"/>
    <w:pPr>
      <w:spacing w:before="100" w:beforeAutospacing="1" w:after="100" w:afterAutospacing="1" w:line="240" w:lineRule="auto"/>
    </w:pPr>
  </w:style>
  <w:style w:type="paragraph" w:customStyle="1" w:styleId="publishedon">
    <w:name w:val="published_on"/>
    <w:basedOn w:val="Normal"/>
    <w:uiPriority w:val="99"/>
    <w:qFormat/>
    <w:rsid w:val="00635F20"/>
    <w:pPr>
      <w:spacing w:before="100" w:beforeAutospacing="1" w:after="100" w:afterAutospacing="1" w:line="240" w:lineRule="auto"/>
    </w:pPr>
  </w:style>
  <w:style w:type="character" w:customStyle="1" w:styleId="CiteEmphasisChar">
    <w:name w:val="Cite/Emphasis Char"/>
    <w:basedOn w:val="DefaultParagraphFont"/>
    <w:link w:val="CiteEmphasis"/>
    <w:locked/>
    <w:rsid w:val="00635F20"/>
    <w:rPr>
      <w:rFonts w:ascii="Calibri" w:hAnsi="Calibri" w:cs="Calibri"/>
      <w:b/>
      <w:color w:val="000000"/>
      <w:sz w:val="16"/>
      <w:u w:val="single"/>
    </w:rPr>
  </w:style>
  <w:style w:type="paragraph" w:customStyle="1" w:styleId="CiteEmphasis">
    <w:name w:val="Cite/Emphasis"/>
    <w:basedOn w:val="Normal"/>
    <w:link w:val="CiteEmphasisChar"/>
    <w:qFormat/>
    <w:rsid w:val="00635F20"/>
    <w:pPr>
      <w:spacing w:after="0" w:line="240" w:lineRule="auto"/>
    </w:pPr>
    <w:rPr>
      <w:b/>
      <w:color w:val="000000"/>
      <w:sz w:val="16"/>
      <w:u w:val="single"/>
    </w:rPr>
  </w:style>
  <w:style w:type="character" w:customStyle="1" w:styleId="Styleunread8ptChar">
    <w:name w:val="Style unread + 8 pt Char"/>
    <w:basedOn w:val="DefaultParagraphFont"/>
    <w:link w:val="Styleunread8pt"/>
    <w:locked/>
    <w:rsid w:val="00635F20"/>
    <w:rPr>
      <w:rFonts w:ascii="Calibri" w:hAnsi="Calibri" w:cs="Calibri"/>
      <w:color w:val="000000"/>
      <w:sz w:val="16"/>
    </w:rPr>
  </w:style>
  <w:style w:type="paragraph" w:customStyle="1" w:styleId="Styleunread8pt">
    <w:name w:val="Style unread + 8 pt"/>
    <w:basedOn w:val="Normal"/>
    <w:link w:val="Styleunread8ptChar"/>
    <w:qFormat/>
    <w:rsid w:val="00635F20"/>
    <w:pPr>
      <w:spacing w:after="0" w:line="240" w:lineRule="auto"/>
    </w:pPr>
    <w:rPr>
      <w:color w:val="000000"/>
      <w:sz w:val="16"/>
    </w:rPr>
  </w:style>
  <w:style w:type="paragraph" w:customStyle="1" w:styleId="ekprop-p">
    <w:name w:val="ekprop-p"/>
    <w:basedOn w:val="Normal"/>
    <w:uiPriority w:val="99"/>
    <w:qFormat/>
    <w:rsid w:val="00635F20"/>
    <w:pPr>
      <w:spacing w:before="100" w:beforeAutospacing="1" w:after="100" w:afterAutospacing="1" w:line="240" w:lineRule="auto"/>
    </w:pPr>
    <w:rPr>
      <w:color w:val="58585B"/>
      <w:szCs w:val="16"/>
    </w:rPr>
  </w:style>
  <w:style w:type="character" w:customStyle="1" w:styleId="ShrinkCharCharChar">
    <w:name w:val="Shrink Char Char Char"/>
    <w:basedOn w:val="DefaultParagraphFont"/>
    <w:link w:val="ShrinkCharChar"/>
    <w:locked/>
    <w:rsid w:val="00635F20"/>
    <w:rPr>
      <w:rFonts w:ascii="Times New Roman" w:eastAsia="Times New Roman" w:hAnsi="Times New Roman" w:cs="Times New Roman"/>
      <w:color w:val="000000"/>
      <w:sz w:val="12"/>
    </w:rPr>
  </w:style>
  <w:style w:type="paragraph" w:customStyle="1" w:styleId="ShrinkCharChar">
    <w:name w:val="Shrink Char Char"/>
    <w:link w:val="ShrinkCharCharChar"/>
    <w:qFormat/>
    <w:rsid w:val="00635F20"/>
    <w:pPr>
      <w:spacing w:after="0" w:line="240" w:lineRule="auto"/>
      <w:ind w:left="288" w:right="288"/>
    </w:pPr>
    <w:rPr>
      <w:rFonts w:ascii="Times New Roman" w:eastAsia="Times New Roman" w:hAnsi="Times New Roman" w:cs="Times New Roman"/>
      <w:color w:val="000000"/>
      <w:sz w:val="12"/>
    </w:rPr>
  </w:style>
  <w:style w:type="character" w:customStyle="1" w:styleId="SmalltextCharChar">
    <w:name w:val="Smalltext Char Char"/>
    <w:basedOn w:val="DefaultParagraphFont"/>
    <w:link w:val="SmalltextChar1"/>
    <w:locked/>
    <w:rsid w:val="00635F20"/>
    <w:rPr>
      <w:rFonts w:ascii="Calibri" w:hAnsi="Calibri" w:cs="Calibri"/>
      <w:color w:val="000000"/>
      <w:sz w:val="16"/>
    </w:rPr>
  </w:style>
  <w:style w:type="paragraph" w:customStyle="1" w:styleId="SmalltextChar1">
    <w:name w:val="Smalltext Char"/>
    <w:basedOn w:val="Normal"/>
    <w:link w:val="SmalltextCharChar"/>
    <w:qFormat/>
    <w:rsid w:val="00635F20"/>
    <w:pPr>
      <w:spacing w:after="0" w:line="240" w:lineRule="auto"/>
    </w:pPr>
    <w:rPr>
      <w:color w:val="000000"/>
      <w:sz w:val="16"/>
    </w:rPr>
  </w:style>
  <w:style w:type="character" w:customStyle="1" w:styleId="SpacerChar">
    <w:name w:val="Spacer Char"/>
    <w:basedOn w:val="DefaultParagraphFont"/>
    <w:link w:val="Spacer"/>
    <w:uiPriority w:val="4"/>
    <w:locked/>
    <w:rsid w:val="00635F20"/>
    <w:rPr>
      <w:rFonts w:ascii="Calibri" w:eastAsiaTheme="majorEastAsia" w:hAnsi="Calibri" w:cstheme="majorBidi"/>
      <w:b/>
      <w:bCs/>
      <w:caps/>
      <w:szCs w:val="32"/>
    </w:rPr>
  </w:style>
  <w:style w:type="paragraph" w:customStyle="1" w:styleId="Spacer">
    <w:name w:val="Spacer"/>
    <w:basedOn w:val="Heading1"/>
    <w:link w:val="SpacerChar"/>
    <w:autoRedefine/>
    <w:uiPriority w:val="4"/>
    <w:qFormat/>
    <w:rsid w:val="00635F20"/>
    <w:pPr>
      <w:pBdr>
        <w:top w:val="none" w:sz="0" w:space="0" w:color="auto"/>
        <w:left w:val="none" w:sz="0" w:space="0" w:color="auto"/>
        <w:bottom w:val="none" w:sz="0" w:space="0" w:color="auto"/>
        <w:right w:val="none" w:sz="0" w:space="0" w:color="auto"/>
      </w:pBdr>
      <w:spacing w:before="480" w:line="240" w:lineRule="auto"/>
    </w:pPr>
    <w:rPr>
      <w:bCs/>
      <w:caps/>
      <w:sz w:val="22"/>
    </w:rPr>
  </w:style>
  <w:style w:type="paragraph" w:customStyle="1" w:styleId="CardFormatCharCharCharCharCharChar">
    <w:name w:val="Card Format Char Char Char Char Char Char"/>
    <w:basedOn w:val="Normal"/>
    <w:uiPriority w:val="99"/>
    <w:qFormat/>
    <w:rsid w:val="00635F20"/>
    <w:pPr>
      <w:widowControl w:val="0"/>
      <w:autoSpaceDE w:val="0"/>
      <w:autoSpaceDN w:val="0"/>
      <w:adjustRightInd w:val="0"/>
      <w:spacing w:after="0" w:line="240" w:lineRule="auto"/>
    </w:pPr>
    <w:rPr>
      <w:rFonts w:eastAsia="Times New Roman"/>
      <w:color w:val="000000"/>
      <w:sz w:val="18"/>
      <w:szCs w:val="18"/>
    </w:rPr>
  </w:style>
  <w:style w:type="paragraph" w:customStyle="1" w:styleId="infuse">
    <w:name w:val="infuse"/>
    <w:basedOn w:val="Normal"/>
    <w:uiPriority w:val="99"/>
    <w:qFormat/>
    <w:rsid w:val="00635F20"/>
    <w:pPr>
      <w:spacing w:before="100" w:beforeAutospacing="1" w:after="100" w:afterAutospacing="1" w:line="240" w:lineRule="auto"/>
    </w:pPr>
    <w:rPr>
      <w:rFonts w:ascii="Times" w:hAnsi="Times"/>
      <w:szCs w:val="20"/>
    </w:rPr>
  </w:style>
  <w:style w:type="paragraph" w:customStyle="1" w:styleId="calibre8">
    <w:name w:val="calibre8"/>
    <w:basedOn w:val="Normal"/>
    <w:uiPriority w:val="99"/>
    <w:qFormat/>
    <w:rsid w:val="00635F20"/>
    <w:pPr>
      <w:spacing w:before="30" w:after="30" w:line="240" w:lineRule="auto"/>
      <w:jc w:val="both"/>
    </w:pPr>
    <w:rPr>
      <w:rFonts w:eastAsia="Times New Roman"/>
      <w:sz w:val="17"/>
      <w:szCs w:val="17"/>
    </w:rPr>
  </w:style>
  <w:style w:type="paragraph" w:customStyle="1" w:styleId="paragraph">
    <w:name w:val="paragraph"/>
    <w:basedOn w:val="Normal"/>
    <w:uiPriority w:val="99"/>
    <w:qFormat/>
    <w:rsid w:val="00635F20"/>
    <w:pPr>
      <w:spacing w:before="100" w:beforeAutospacing="1" w:after="100" w:afterAutospacing="1" w:line="240" w:lineRule="auto"/>
    </w:pPr>
    <w:rPr>
      <w:rFonts w:eastAsia="Times New Roman"/>
    </w:rPr>
  </w:style>
  <w:style w:type="paragraph" w:customStyle="1" w:styleId="column-name">
    <w:name w:val="column-name"/>
    <w:basedOn w:val="Normal"/>
    <w:qFormat/>
    <w:rsid w:val="00635F20"/>
    <w:pPr>
      <w:spacing w:before="100" w:beforeAutospacing="1" w:after="100" w:afterAutospacing="1" w:line="240" w:lineRule="auto"/>
    </w:pPr>
    <w:rPr>
      <w:rFonts w:ascii="Times" w:hAnsi="Times"/>
      <w:szCs w:val="20"/>
    </w:rPr>
  </w:style>
  <w:style w:type="character" w:customStyle="1" w:styleId="SmallSizeParagraphChar">
    <w:name w:val="Small Size Paragraph Char"/>
    <w:link w:val="SmallSizeParagraph"/>
    <w:locked/>
    <w:rsid w:val="00635F20"/>
    <w:rPr>
      <w:rFonts w:ascii="Calibri" w:eastAsia="Calibri" w:hAnsi="Calibri" w:cs="Calibri"/>
      <w:sz w:val="16"/>
      <w:szCs w:val="16"/>
    </w:rPr>
  </w:style>
  <w:style w:type="paragraph" w:customStyle="1" w:styleId="SmallSizeParagraph">
    <w:name w:val="Small Size Paragraph"/>
    <w:basedOn w:val="Normal"/>
    <w:link w:val="SmallSizeParagraphChar"/>
    <w:qFormat/>
    <w:rsid w:val="00635F20"/>
    <w:pPr>
      <w:spacing w:after="0" w:line="240" w:lineRule="auto"/>
    </w:pPr>
    <w:rPr>
      <w:rFonts w:eastAsia="Calibri"/>
      <w:sz w:val="16"/>
      <w:szCs w:val="16"/>
    </w:rPr>
  </w:style>
  <w:style w:type="character" w:customStyle="1" w:styleId="StylecardLatinVerdana-BoldUnderlineChar">
    <w:name w:val="Style card + (Latin) Verdana-Bold Underline Char"/>
    <w:basedOn w:val="cardChar0"/>
    <w:link w:val="StylecardLatinVerdana-BoldUnderline"/>
    <w:locked/>
    <w:rsid w:val="00635F20"/>
    <w:rPr>
      <w:rFonts w:ascii="Calibri" w:eastAsia="SimSun" w:hAnsi="Calibri" w:cs="Calibri" w:hint="default"/>
      <w:kern w:val="32"/>
      <w:sz w:val="24"/>
      <w:szCs w:val="20"/>
      <w:u w:val="single"/>
      <w:lang w:val="x-none" w:eastAsia="zh-CN"/>
    </w:rPr>
  </w:style>
  <w:style w:type="paragraph" w:customStyle="1" w:styleId="StylecardLatinVerdana-BoldUnderline">
    <w:name w:val="Style card + (Latin) Verdana-Bold Underline"/>
    <w:basedOn w:val="Normal"/>
    <w:link w:val="StylecardLatinVerdana-BoldUnderlineChar"/>
    <w:qFormat/>
    <w:rsid w:val="00635F20"/>
    <w:pPr>
      <w:spacing w:after="0" w:line="240" w:lineRule="auto"/>
      <w:ind w:left="288" w:right="288"/>
    </w:pPr>
    <w:rPr>
      <w:rFonts w:eastAsia="SimSun"/>
      <w:kern w:val="32"/>
      <w:sz w:val="24"/>
      <w:szCs w:val="20"/>
      <w:u w:val="single"/>
      <w:lang w:val="x-none" w:eastAsia="zh-CN"/>
    </w:rPr>
  </w:style>
  <w:style w:type="character" w:customStyle="1" w:styleId="StyleCardText9ptChar">
    <w:name w:val="Style Card Text + 9 pt Char"/>
    <w:basedOn w:val="DefaultParagraphFont"/>
    <w:link w:val="StyleCardText9pt"/>
    <w:locked/>
    <w:rsid w:val="00635F20"/>
    <w:rPr>
      <w:rFonts w:ascii="Calibri" w:eastAsia="Calibri" w:hAnsi="Calibri" w:cs="Calibri"/>
    </w:rPr>
  </w:style>
  <w:style w:type="paragraph" w:customStyle="1" w:styleId="StyleCardText9pt">
    <w:name w:val="Style Card Text + 9 pt"/>
    <w:basedOn w:val="Normal"/>
    <w:link w:val="StyleCardText9ptChar"/>
    <w:qFormat/>
    <w:rsid w:val="00635F20"/>
    <w:pPr>
      <w:spacing w:after="200" w:line="240" w:lineRule="auto"/>
      <w:contextualSpacing/>
    </w:pPr>
    <w:rPr>
      <w:rFonts w:eastAsia="Calibri"/>
    </w:rPr>
  </w:style>
  <w:style w:type="character" w:customStyle="1" w:styleId="UnderlineSChar">
    <w:name w:val="Underline S Char"/>
    <w:link w:val="UnderlineS"/>
    <w:locked/>
    <w:rsid w:val="00635F20"/>
    <w:rPr>
      <w:rFonts w:ascii="Calibri" w:eastAsia="Calibri" w:hAnsi="Calibri" w:cs="Calibri"/>
      <w:u w:val="single"/>
      <w:lang w:val="x-none" w:eastAsia="zh-CN"/>
    </w:rPr>
  </w:style>
  <w:style w:type="paragraph" w:customStyle="1" w:styleId="UnderlineS">
    <w:name w:val="Underline S"/>
    <w:basedOn w:val="Normal"/>
    <w:link w:val="UnderlineSChar"/>
    <w:qFormat/>
    <w:rsid w:val="00635F20"/>
    <w:pPr>
      <w:spacing w:after="200" w:line="240" w:lineRule="auto"/>
    </w:pPr>
    <w:rPr>
      <w:rFonts w:eastAsia="Calibri"/>
      <w:u w:val="single"/>
      <w:lang w:val="x-none" w:eastAsia="zh-CN"/>
    </w:rPr>
  </w:style>
  <w:style w:type="character" w:customStyle="1" w:styleId="TagofCardChar">
    <w:name w:val="Tag of Card Char"/>
    <w:link w:val="TagofCard"/>
    <w:locked/>
    <w:rsid w:val="00635F20"/>
    <w:rPr>
      <w:rFonts w:ascii="SimSun" w:eastAsia="SimSun" w:hAnsi="SimSun"/>
      <w:b/>
      <w:color w:val="000000"/>
      <w:sz w:val="28"/>
      <w:szCs w:val="20"/>
      <w:lang w:val="x-none" w:eastAsia="x-none"/>
    </w:rPr>
  </w:style>
  <w:style w:type="paragraph" w:customStyle="1" w:styleId="TagofCard">
    <w:name w:val="Tag of Card"/>
    <w:basedOn w:val="Normaltext0"/>
    <w:next w:val="Normaltext0"/>
    <w:link w:val="TagofCardChar"/>
    <w:autoRedefine/>
    <w:qFormat/>
    <w:rsid w:val="00635F20"/>
    <w:pPr>
      <w:ind w:left="432"/>
    </w:pPr>
    <w:rPr>
      <w:rFonts w:ascii="SimSun" w:eastAsia="SimSun" w:hAnsi="SimSun" w:cstheme="minorBidi"/>
      <w:b/>
      <w:color w:val="000000"/>
      <w:sz w:val="28"/>
      <w:szCs w:val="20"/>
      <w:lang w:val="x-none" w:eastAsia="x-none"/>
    </w:rPr>
  </w:style>
  <w:style w:type="character" w:customStyle="1" w:styleId="DebatenoramlChar">
    <w:name w:val="Debatenoraml Char"/>
    <w:link w:val="Debatenoraml"/>
    <w:locked/>
    <w:rsid w:val="00635F20"/>
    <w:rPr>
      <w:rFonts w:ascii="Times New Roman" w:hAnsi="Times New Roman" w:cs="Times New Roman"/>
    </w:rPr>
  </w:style>
  <w:style w:type="paragraph" w:customStyle="1" w:styleId="Debatenoraml">
    <w:name w:val="Debatenoraml"/>
    <w:basedOn w:val="NoSpacing"/>
    <w:link w:val="DebatenoramlChar"/>
    <w:qFormat/>
    <w:rsid w:val="00635F20"/>
    <w:pPr>
      <w:spacing w:line="240" w:lineRule="auto"/>
    </w:pPr>
    <w:rPr>
      <w:rFonts w:ascii="Times New Roman" w:eastAsiaTheme="minorHAnsi" w:hAnsi="Times New Roman" w:cs="Times New Roman"/>
      <w:sz w:val="22"/>
      <w:szCs w:val="22"/>
    </w:rPr>
  </w:style>
  <w:style w:type="character" w:customStyle="1" w:styleId="QualsChar">
    <w:name w:val="Quals Char"/>
    <w:link w:val="Quals"/>
    <w:locked/>
    <w:rsid w:val="00635F20"/>
    <w:rPr>
      <w:rFonts w:ascii="Calibri" w:eastAsia="Calibri" w:hAnsi="Calibri" w:cs="Calibri"/>
      <w:sz w:val="18"/>
    </w:rPr>
  </w:style>
  <w:style w:type="paragraph" w:customStyle="1" w:styleId="Quals">
    <w:name w:val="Quals"/>
    <w:basedOn w:val="Normal"/>
    <w:link w:val="QualsChar"/>
    <w:qFormat/>
    <w:rsid w:val="00635F20"/>
    <w:pPr>
      <w:spacing w:after="0" w:line="240" w:lineRule="auto"/>
    </w:pPr>
    <w:rPr>
      <w:rFonts w:eastAsia="Calibri"/>
      <w:sz w:val="18"/>
    </w:rPr>
  </w:style>
  <w:style w:type="character" w:customStyle="1" w:styleId="StarredChar">
    <w:name w:val="Starred Char"/>
    <w:link w:val="Starred"/>
    <w:locked/>
    <w:rsid w:val="00635F20"/>
    <w:rPr>
      <w:rFonts w:ascii="Times New Roman" w:eastAsia="Times New Roman" w:hAnsi="Times New Roman" w:cs="Times New Roman"/>
      <w:b/>
      <w:caps/>
      <w:szCs w:val="28"/>
      <w:u w:val="single"/>
    </w:rPr>
  </w:style>
  <w:style w:type="paragraph" w:customStyle="1" w:styleId="Starred">
    <w:name w:val="Starred"/>
    <w:basedOn w:val="Normal"/>
    <w:link w:val="StarredChar"/>
    <w:qFormat/>
    <w:rsid w:val="00635F20"/>
    <w:pPr>
      <w:keepNext/>
      <w:keepLines/>
      <w:pageBreakBefore/>
      <w:spacing w:before="240" w:after="60" w:line="240" w:lineRule="auto"/>
      <w:jc w:val="center"/>
      <w:outlineLvl w:val="0"/>
    </w:pPr>
    <w:rPr>
      <w:rFonts w:ascii="Times New Roman" w:eastAsia="Times New Roman" w:hAnsi="Times New Roman" w:cs="Times New Roman"/>
      <w:b/>
      <w:caps/>
      <w:szCs w:val="28"/>
      <w:u w:val="single"/>
    </w:rPr>
  </w:style>
  <w:style w:type="character" w:customStyle="1" w:styleId="NotStarredChar">
    <w:name w:val="NotStarred Char"/>
    <w:link w:val="NotStarred"/>
    <w:locked/>
    <w:rsid w:val="00635F20"/>
    <w:rPr>
      <w:rFonts w:ascii="Times New Roman" w:eastAsia="Times New Roman" w:hAnsi="Times New Roman" w:cs="Times New Roman"/>
      <w:b/>
      <w:caps/>
      <w:szCs w:val="28"/>
      <w:u w:val="single"/>
    </w:rPr>
  </w:style>
  <w:style w:type="paragraph" w:customStyle="1" w:styleId="NotStarred">
    <w:name w:val="NotStarred"/>
    <w:basedOn w:val="Normal"/>
    <w:link w:val="NotStarredChar"/>
    <w:qFormat/>
    <w:rsid w:val="00635F20"/>
    <w:pPr>
      <w:keepNext/>
      <w:keepLines/>
      <w:pageBreakBefore/>
      <w:spacing w:before="240" w:after="60" w:line="240" w:lineRule="auto"/>
      <w:jc w:val="center"/>
      <w:outlineLvl w:val="1"/>
    </w:pPr>
    <w:rPr>
      <w:rFonts w:ascii="Times New Roman" w:eastAsia="Times New Roman" w:hAnsi="Times New Roman" w:cs="Times New Roman"/>
      <w:b/>
      <w:caps/>
      <w:szCs w:val="28"/>
      <w:u w:val="single"/>
    </w:rPr>
  </w:style>
  <w:style w:type="character" w:customStyle="1" w:styleId="NewHeading2Char">
    <w:name w:val="NewHeading2 Char"/>
    <w:link w:val="NewHeading2"/>
    <w:locked/>
    <w:rsid w:val="00635F20"/>
    <w:rPr>
      <w:rFonts w:ascii="Times New Roman" w:eastAsia="Times New Roman" w:hAnsi="Times New Roman" w:cs="Times New Roman"/>
      <w:b/>
      <w:szCs w:val="28"/>
      <w:u w:val="single"/>
    </w:rPr>
  </w:style>
  <w:style w:type="paragraph" w:customStyle="1" w:styleId="NewHeading2">
    <w:name w:val="NewHeading2"/>
    <w:basedOn w:val="Normal"/>
    <w:link w:val="NewHeading2Char"/>
    <w:qFormat/>
    <w:rsid w:val="00635F20"/>
    <w:pPr>
      <w:spacing w:before="240" w:after="60" w:line="240" w:lineRule="auto"/>
    </w:pPr>
    <w:rPr>
      <w:rFonts w:ascii="Times New Roman" w:eastAsia="Times New Roman" w:hAnsi="Times New Roman" w:cs="Times New Roman"/>
      <w:b/>
      <w:szCs w:val="28"/>
      <w:u w:val="single"/>
    </w:rPr>
  </w:style>
  <w:style w:type="character" w:customStyle="1" w:styleId="StyleCardStyleBlackUnderlineChar">
    <w:name w:val="Style Card Style + Black Underline Char"/>
    <w:link w:val="StyleCardStyleBlackUnderline"/>
    <w:locked/>
    <w:rsid w:val="00635F20"/>
    <w:rPr>
      <w:rFonts w:ascii="Times New Roman" w:eastAsia="Times New Roman" w:hAnsi="Times New Roman" w:cs="Times New Roman"/>
      <w:color w:val="000000"/>
      <w:u w:val="single"/>
    </w:rPr>
  </w:style>
  <w:style w:type="paragraph" w:customStyle="1" w:styleId="StyleCardStyleBlackUnderline">
    <w:name w:val="Style Card Style + Black Underline"/>
    <w:basedOn w:val="Normal"/>
    <w:link w:val="StyleCardStyleBlackUnderlineChar"/>
    <w:qFormat/>
    <w:rsid w:val="00635F20"/>
    <w:pPr>
      <w:spacing w:after="0" w:line="240" w:lineRule="auto"/>
    </w:pPr>
    <w:rPr>
      <w:rFonts w:ascii="Times New Roman" w:eastAsia="Times New Roman" w:hAnsi="Times New Roman" w:cs="Times New Roman"/>
      <w:color w:val="000000"/>
      <w:u w:val="single"/>
    </w:rPr>
  </w:style>
  <w:style w:type="character" w:customStyle="1" w:styleId="StylecardThickunderlineChar">
    <w:name w:val="Style card + Thick underline Char"/>
    <w:link w:val="StylecardThickunderline"/>
    <w:locked/>
    <w:rsid w:val="00635F20"/>
    <w:rPr>
      <w:rFonts w:ascii="SimSun" w:eastAsia="SimSun" w:hAnsi="SimSun"/>
      <w:u w:val="single"/>
      <w:lang w:eastAsia="zh-CN"/>
    </w:rPr>
  </w:style>
  <w:style w:type="paragraph" w:customStyle="1" w:styleId="StylecardThickunderline">
    <w:name w:val="Style card + Thick underline"/>
    <w:basedOn w:val="Normal"/>
    <w:link w:val="StylecardThickunderlineChar"/>
    <w:qFormat/>
    <w:rsid w:val="00635F20"/>
    <w:pPr>
      <w:spacing w:after="0" w:line="240" w:lineRule="auto"/>
      <w:ind w:left="288" w:right="288"/>
    </w:pPr>
    <w:rPr>
      <w:rFonts w:ascii="SimSun" w:eastAsia="SimSun" w:hAnsi="SimSun" w:cstheme="minorBidi"/>
      <w:u w:val="single"/>
      <w:lang w:eastAsia="zh-CN"/>
    </w:rPr>
  </w:style>
  <w:style w:type="character" w:customStyle="1" w:styleId="StylecardBoldThickunderlineChar">
    <w:name w:val="Style card + Bold Thick underline Char"/>
    <w:link w:val="StylecardBoldThickunderline"/>
    <w:locked/>
    <w:rsid w:val="00635F20"/>
    <w:rPr>
      <w:rFonts w:ascii="SimSun" w:eastAsia="SimSun" w:hAnsi="SimSun"/>
      <w:b/>
      <w:bCs/>
      <w:u w:val="single"/>
      <w:lang w:eastAsia="zh-CN"/>
    </w:rPr>
  </w:style>
  <w:style w:type="paragraph" w:customStyle="1" w:styleId="StylecardBoldThickunderline">
    <w:name w:val="Style card + Bold Thick underline"/>
    <w:basedOn w:val="Normal"/>
    <w:link w:val="StylecardBoldThickunderlineChar"/>
    <w:qFormat/>
    <w:rsid w:val="00635F20"/>
    <w:pPr>
      <w:spacing w:after="0" w:line="240" w:lineRule="auto"/>
      <w:ind w:left="288" w:right="288"/>
    </w:pPr>
    <w:rPr>
      <w:rFonts w:ascii="SimSun" w:eastAsia="SimSun" w:hAnsi="SimSun" w:cstheme="minorBidi"/>
      <w:b/>
      <w:bCs/>
      <w:u w:val="single"/>
      <w:lang w:eastAsia="zh-CN"/>
    </w:rPr>
  </w:style>
  <w:style w:type="character" w:customStyle="1" w:styleId="MTDisplayEquationChar">
    <w:name w:val="MTDisplayEquation Char"/>
    <w:link w:val="MTDisplayEquation"/>
    <w:locked/>
    <w:rsid w:val="00635F20"/>
    <w:rPr>
      <w:rFonts w:ascii="Times New Roman" w:eastAsia="Times New Roman" w:hAnsi="Times New Roman" w:cs="Times New Roman"/>
      <w:bCs/>
      <w:lang w:bidi="he-IL"/>
    </w:rPr>
  </w:style>
  <w:style w:type="paragraph" w:customStyle="1" w:styleId="MTDisplayEquation">
    <w:name w:val="MTDisplayEquation"/>
    <w:basedOn w:val="Normal"/>
    <w:next w:val="Normal"/>
    <w:link w:val="MTDisplayEquationChar"/>
    <w:qFormat/>
    <w:rsid w:val="00635F20"/>
    <w:pPr>
      <w:tabs>
        <w:tab w:val="center" w:pos="5120"/>
        <w:tab w:val="right" w:pos="10220"/>
      </w:tabs>
      <w:spacing w:after="0" w:line="240" w:lineRule="auto"/>
    </w:pPr>
    <w:rPr>
      <w:rFonts w:ascii="Times New Roman" w:eastAsia="Times New Roman" w:hAnsi="Times New Roman" w:cs="Times New Roman"/>
      <w:bCs/>
      <w:lang w:bidi="he-IL"/>
    </w:rPr>
  </w:style>
  <w:style w:type="character" w:customStyle="1" w:styleId="StyleBoldUnderlineTimesNewRomanChar">
    <w:name w:val="Style Bold Underline + Times New Roman Char"/>
    <w:link w:val="StyleBoldUnderlineTimesNewRoman"/>
    <w:locked/>
    <w:rsid w:val="00635F20"/>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635F20"/>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635F20"/>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635F20"/>
    <w:pPr>
      <w:spacing w:after="200" w:line="240" w:lineRule="auto"/>
    </w:pPr>
    <w:rPr>
      <w:rFonts w:ascii="Calibri" w:eastAsia="Calibri" w:hAnsi="Calibri" w:cs="Times New Roman"/>
      <w:sz w:val="20"/>
      <w:szCs w:val="20"/>
      <w:u w:val="single"/>
    </w:rPr>
  </w:style>
  <w:style w:type="paragraph" w:customStyle="1" w:styleId="BriefTitle2">
    <w:name w:val="Brief Title 2"/>
    <w:basedOn w:val="BriefTitle"/>
    <w:uiPriority w:val="99"/>
    <w:qFormat/>
    <w:rsid w:val="00635F20"/>
    <w:pPr>
      <w:spacing w:before="0" w:after="160"/>
      <w:jc w:val="center"/>
      <w:outlineLvl w:val="9"/>
    </w:pPr>
    <w:rPr>
      <w:rFonts w:ascii="Georgia" w:eastAsia="Times New Roman" w:hAnsi="Georgia"/>
      <w:caps/>
      <w:kern w:val="0"/>
      <w:sz w:val="24"/>
      <w:szCs w:val="24"/>
    </w:rPr>
  </w:style>
  <w:style w:type="paragraph" w:customStyle="1" w:styleId="p0">
    <w:name w:val="p0"/>
    <w:basedOn w:val="Normal"/>
    <w:uiPriority w:val="99"/>
    <w:qFormat/>
    <w:rsid w:val="00635F20"/>
    <w:pPr>
      <w:spacing w:before="100" w:beforeAutospacing="1" w:after="100" w:afterAutospacing="1" w:line="240" w:lineRule="auto"/>
    </w:pPr>
    <w:rPr>
      <w:rFonts w:eastAsia="Times New Roman"/>
      <w:sz w:val="24"/>
    </w:rPr>
  </w:style>
  <w:style w:type="paragraph" w:customStyle="1" w:styleId="CM32">
    <w:name w:val="CM3+2"/>
    <w:basedOn w:val="Normal"/>
    <w:next w:val="Normal"/>
    <w:uiPriority w:val="99"/>
    <w:qFormat/>
    <w:rsid w:val="00635F20"/>
    <w:pPr>
      <w:autoSpaceDE w:val="0"/>
      <w:autoSpaceDN w:val="0"/>
      <w:adjustRightInd w:val="0"/>
      <w:spacing w:after="0" w:line="240" w:lineRule="atLeast"/>
    </w:pPr>
    <w:rPr>
      <w:rFonts w:eastAsia="Calibri"/>
      <w:sz w:val="24"/>
    </w:rPr>
  </w:style>
  <w:style w:type="paragraph" w:customStyle="1" w:styleId="font-null">
    <w:name w:val="font-null"/>
    <w:basedOn w:val="Normal"/>
    <w:uiPriority w:val="99"/>
    <w:qFormat/>
    <w:rsid w:val="00635F20"/>
    <w:pPr>
      <w:spacing w:before="100" w:beforeAutospacing="1" w:after="100" w:afterAutospacing="1" w:line="240" w:lineRule="auto"/>
    </w:pPr>
    <w:rPr>
      <w:rFonts w:eastAsia="Times New Roman"/>
      <w:sz w:val="24"/>
    </w:rPr>
  </w:style>
  <w:style w:type="paragraph" w:customStyle="1" w:styleId="rteindent1">
    <w:name w:val="rteindent1"/>
    <w:basedOn w:val="Normal"/>
    <w:uiPriority w:val="99"/>
    <w:qFormat/>
    <w:rsid w:val="00635F20"/>
    <w:pPr>
      <w:spacing w:before="100" w:beforeAutospacing="1" w:after="100" w:afterAutospacing="1" w:line="240" w:lineRule="auto"/>
    </w:pPr>
    <w:rPr>
      <w:rFonts w:eastAsia="Times New Roman"/>
      <w:sz w:val="24"/>
    </w:rPr>
  </w:style>
  <w:style w:type="paragraph" w:customStyle="1" w:styleId="Pa12">
    <w:name w:val="Pa12"/>
    <w:basedOn w:val="Default"/>
    <w:next w:val="Default"/>
    <w:qFormat/>
    <w:rsid w:val="00635F20"/>
    <w:pPr>
      <w:spacing w:after="200" w:line="191" w:lineRule="atLeast"/>
    </w:pPr>
    <w:rPr>
      <w:rFonts w:ascii="Scala" w:eastAsia="Calibri" w:hAnsi="Scala"/>
      <w:color w:val="auto"/>
      <w:sz w:val="22"/>
      <w:szCs w:val="22"/>
    </w:rPr>
  </w:style>
  <w:style w:type="paragraph" w:customStyle="1" w:styleId="translatedivgrey-image">
    <w:name w:val="translatedivgrey-image"/>
    <w:basedOn w:val="Normal"/>
    <w:uiPriority w:val="99"/>
    <w:qFormat/>
    <w:rsid w:val="00635F20"/>
    <w:pPr>
      <w:spacing w:before="100" w:beforeAutospacing="1" w:after="100" w:afterAutospacing="1" w:line="240" w:lineRule="auto"/>
    </w:pPr>
    <w:rPr>
      <w:rFonts w:eastAsia="Times New Roman"/>
      <w:sz w:val="24"/>
    </w:rPr>
  </w:style>
  <w:style w:type="paragraph" w:customStyle="1" w:styleId="translatedivblue-image">
    <w:name w:val="translatedivblue-image"/>
    <w:basedOn w:val="Normal"/>
    <w:uiPriority w:val="99"/>
    <w:qFormat/>
    <w:rsid w:val="00635F20"/>
    <w:pPr>
      <w:spacing w:before="100" w:beforeAutospacing="1" w:after="100" w:afterAutospacing="1" w:line="240" w:lineRule="auto"/>
    </w:pPr>
    <w:rPr>
      <w:rFonts w:eastAsia="Times New Roman"/>
      <w:sz w:val="24"/>
    </w:rPr>
  </w:style>
  <w:style w:type="paragraph" w:customStyle="1" w:styleId="class">
    <w:name w:val="class"/>
    <w:basedOn w:val="Normal"/>
    <w:uiPriority w:val="99"/>
    <w:qFormat/>
    <w:rsid w:val="00635F20"/>
    <w:pPr>
      <w:spacing w:before="100" w:beforeAutospacing="1" w:after="100" w:afterAutospacing="1" w:line="240" w:lineRule="auto"/>
    </w:pPr>
    <w:rPr>
      <w:rFonts w:eastAsia="Times New Roman"/>
      <w:sz w:val="24"/>
    </w:rPr>
  </w:style>
  <w:style w:type="paragraph" w:customStyle="1" w:styleId="summary">
    <w:name w:val="summary"/>
    <w:basedOn w:val="Normal"/>
    <w:qFormat/>
    <w:rsid w:val="00635F20"/>
    <w:pPr>
      <w:spacing w:before="100" w:beforeAutospacing="1" w:after="100" w:afterAutospacing="1" w:line="240" w:lineRule="auto"/>
    </w:pPr>
    <w:rPr>
      <w:rFonts w:eastAsia="Times New Roman"/>
      <w:sz w:val="24"/>
    </w:rPr>
  </w:style>
  <w:style w:type="paragraph" w:customStyle="1" w:styleId="DebateFile">
    <w:name w:val="Debate File"/>
    <w:basedOn w:val="Normal"/>
    <w:uiPriority w:val="99"/>
    <w:qFormat/>
    <w:rsid w:val="00635F20"/>
    <w:pPr>
      <w:spacing w:after="0" w:line="240" w:lineRule="auto"/>
      <w:jc w:val="center"/>
    </w:pPr>
    <w:rPr>
      <w:rFonts w:ascii="Book Antiqua" w:eastAsia="Times New Roman" w:hAnsi="Book Antiqua"/>
      <w:b/>
      <w:sz w:val="28"/>
    </w:rPr>
  </w:style>
  <w:style w:type="paragraph" w:customStyle="1" w:styleId="body-12-5">
    <w:name w:val="body-12-5"/>
    <w:basedOn w:val="Normal"/>
    <w:uiPriority w:val="99"/>
    <w:qFormat/>
    <w:rsid w:val="00635F20"/>
    <w:pPr>
      <w:spacing w:before="100" w:beforeAutospacing="1" w:after="100" w:afterAutospacing="1" w:line="240" w:lineRule="auto"/>
    </w:pPr>
    <w:rPr>
      <w:rFonts w:eastAsia="Times New Roman"/>
      <w:sz w:val="24"/>
    </w:rPr>
  </w:style>
  <w:style w:type="paragraph" w:customStyle="1" w:styleId="fontreg">
    <w:name w:val="font_reg"/>
    <w:basedOn w:val="Normal"/>
    <w:uiPriority w:val="99"/>
    <w:qFormat/>
    <w:rsid w:val="00635F20"/>
    <w:pPr>
      <w:spacing w:before="100" w:beforeAutospacing="1" w:after="100" w:afterAutospacing="1" w:line="240" w:lineRule="auto"/>
    </w:pPr>
    <w:rPr>
      <w:rFonts w:eastAsia="Times New Roman"/>
      <w:sz w:val="24"/>
    </w:rPr>
  </w:style>
  <w:style w:type="paragraph" w:customStyle="1" w:styleId="bodytextfp">
    <w:name w:val="bodytextfp"/>
    <w:basedOn w:val="Normal"/>
    <w:qFormat/>
    <w:rsid w:val="00635F20"/>
    <w:pPr>
      <w:spacing w:before="100" w:beforeAutospacing="1" w:after="100" w:afterAutospacing="1" w:line="240" w:lineRule="auto"/>
    </w:pPr>
    <w:rPr>
      <w:rFonts w:eastAsia="Times New Roman"/>
      <w:sz w:val="24"/>
    </w:rPr>
  </w:style>
  <w:style w:type="paragraph" w:customStyle="1" w:styleId="deck">
    <w:name w:val="deck"/>
    <w:basedOn w:val="Normal"/>
    <w:uiPriority w:val="99"/>
    <w:qFormat/>
    <w:rsid w:val="00635F20"/>
    <w:pPr>
      <w:spacing w:before="100" w:beforeAutospacing="1" w:after="100" w:afterAutospacing="1" w:line="240" w:lineRule="auto"/>
    </w:pPr>
    <w:rPr>
      <w:rFonts w:eastAsia="Times New Roman"/>
      <w:sz w:val="24"/>
    </w:rPr>
  </w:style>
  <w:style w:type="paragraph" w:customStyle="1" w:styleId="question">
    <w:name w:val="question"/>
    <w:basedOn w:val="Normal"/>
    <w:uiPriority w:val="99"/>
    <w:qFormat/>
    <w:rsid w:val="00635F20"/>
    <w:pPr>
      <w:spacing w:before="100" w:beforeAutospacing="1" w:after="100" w:afterAutospacing="1" w:line="240" w:lineRule="auto"/>
    </w:pPr>
    <w:rPr>
      <w:rFonts w:eastAsia="Times New Roman"/>
      <w:sz w:val="24"/>
    </w:rPr>
  </w:style>
  <w:style w:type="paragraph" w:customStyle="1" w:styleId="NoteLevel22">
    <w:name w:val="Note Level 22"/>
    <w:basedOn w:val="Normal"/>
    <w:next w:val="Normal"/>
    <w:uiPriority w:val="99"/>
    <w:qFormat/>
    <w:rsid w:val="00635F20"/>
    <w:pPr>
      <w:keepNext/>
      <w:spacing w:after="0" w:line="240" w:lineRule="auto"/>
      <w:ind w:left="288" w:right="288"/>
    </w:pPr>
    <w:rPr>
      <w:rFonts w:eastAsia="MS Gothic"/>
      <w:szCs w:val="20"/>
    </w:rPr>
  </w:style>
  <w:style w:type="paragraph" w:customStyle="1" w:styleId="canvas-atom">
    <w:name w:val="canvas-atom"/>
    <w:basedOn w:val="Normal"/>
    <w:uiPriority w:val="99"/>
    <w:qFormat/>
    <w:rsid w:val="00635F20"/>
    <w:pPr>
      <w:spacing w:before="100" w:beforeAutospacing="1" w:after="100" w:afterAutospacing="1" w:line="240" w:lineRule="auto"/>
    </w:pPr>
    <w:rPr>
      <w:sz w:val="24"/>
    </w:rPr>
  </w:style>
  <w:style w:type="paragraph" w:customStyle="1" w:styleId="tweet-text">
    <w:name w:val="tweet-text"/>
    <w:basedOn w:val="Normal"/>
    <w:uiPriority w:val="99"/>
    <w:qFormat/>
    <w:rsid w:val="00635F20"/>
    <w:pPr>
      <w:spacing w:before="100" w:beforeAutospacing="1" w:after="100" w:afterAutospacing="1" w:line="240" w:lineRule="auto"/>
    </w:pPr>
  </w:style>
  <w:style w:type="paragraph" w:customStyle="1" w:styleId="graf">
    <w:name w:val="graf"/>
    <w:basedOn w:val="Normal"/>
    <w:uiPriority w:val="99"/>
    <w:qFormat/>
    <w:rsid w:val="00635F20"/>
    <w:pPr>
      <w:spacing w:before="100" w:beforeAutospacing="1" w:after="100" w:afterAutospacing="1" w:line="240" w:lineRule="auto"/>
    </w:pPr>
  </w:style>
  <w:style w:type="paragraph" w:customStyle="1" w:styleId="column">
    <w:name w:val="column"/>
    <w:basedOn w:val="Normal"/>
    <w:uiPriority w:val="99"/>
    <w:qFormat/>
    <w:rsid w:val="00635F20"/>
    <w:pPr>
      <w:spacing w:before="100" w:beforeAutospacing="1" w:after="100" w:afterAutospacing="1" w:line="240" w:lineRule="auto"/>
    </w:pPr>
  </w:style>
  <w:style w:type="paragraph" w:customStyle="1" w:styleId="recirc-container">
    <w:name w:val="recirc-container"/>
    <w:basedOn w:val="Normal"/>
    <w:uiPriority w:val="99"/>
    <w:qFormat/>
    <w:rsid w:val="00635F20"/>
    <w:pPr>
      <w:spacing w:before="100" w:beforeAutospacing="1" w:after="100" w:afterAutospacing="1" w:line="240" w:lineRule="auto"/>
    </w:pPr>
    <w:rPr>
      <w:sz w:val="24"/>
    </w:rPr>
  </w:style>
  <w:style w:type="paragraph" w:customStyle="1" w:styleId="interstitial-link">
    <w:name w:val="interstitial-link"/>
    <w:basedOn w:val="Normal"/>
    <w:uiPriority w:val="99"/>
    <w:qFormat/>
    <w:rsid w:val="00635F20"/>
    <w:pPr>
      <w:spacing w:before="100" w:beforeAutospacing="1" w:after="100" w:afterAutospacing="1" w:line="240" w:lineRule="auto"/>
    </w:pPr>
    <w:rPr>
      <w:sz w:val="24"/>
    </w:rPr>
  </w:style>
  <w:style w:type="paragraph" w:customStyle="1" w:styleId="see-also">
    <w:name w:val="see-also"/>
    <w:basedOn w:val="Normal"/>
    <w:uiPriority w:val="99"/>
    <w:qFormat/>
    <w:rsid w:val="00635F20"/>
    <w:pPr>
      <w:spacing w:before="100" w:beforeAutospacing="1" w:after="100" w:afterAutospacing="1" w:line="240" w:lineRule="auto"/>
    </w:pPr>
    <w:rPr>
      <w:sz w:val="24"/>
    </w:rPr>
  </w:style>
  <w:style w:type="paragraph" w:customStyle="1" w:styleId="NoteLevel23">
    <w:name w:val="Note Level 23"/>
    <w:basedOn w:val="Normal"/>
    <w:next w:val="Normal"/>
    <w:uiPriority w:val="99"/>
    <w:qFormat/>
    <w:rsid w:val="00635F20"/>
    <w:pPr>
      <w:keepNext/>
      <w:spacing w:after="0" w:line="240" w:lineRule="auto"/>
      <w:ind w:left="288" w:right="288"/>
    </w:pPr>
    <w:rPr>
      <w:rFonts w:eastAsia="MS Gothic"/>
      <w:szCs w:val="20"/>
    </w:rPr>
  </w:style>
  <w:style w:type="paragraph" w:customStyle="1" w:styleId="NoteLevel24">
    <w:name w:val="Note Level 24"/>
    <w:basedOn w:val="Normal"/>
    <w:next w:val="Normal"/>
    <w:uiPriority w:val="99"/>
    <w:qFormat/>
    <w:rsid w:val="00635F20"/>
    <w:pPr>
      <w:keepNext/>
      <w:spacing w:after="0" w:line="240" w:lineRule="auto"/>
      <w:ind w:left="288" w:right="288"/>
    </w:pPr>
    <w:rPr>
      <w:rFonts w:eastAsia="MS Gothic"/>
      <w:sz w:val="24"/>
      <w:szCs w:val="20"/>
    </w:rPr>
  </w:style>
  <w:style w:type="paragraph" w:customStyle="1" w:styleId="NoteLevel25">
    <w:name w:val="Note Level 25"/>
    <w:basedOn w:val="Normal"/>
    <w:next w:val="Normal"/>
    <w:uiPriority w:val="99"/>
    <w:qFormat/>
    <w:rsid w:val="00635F20"/>
    <w:pPr>
      <w:keepNext/>
      <w:spacing w:after="0" w:line="240" w:lineRule="auto"/>
      <w:ind w:left="288" w:right="288"/>
    </w:pPr>
    <w:rPr>
      <w:rFonts w:eastAsia="MS Gothic"/>
      <w:szCs w:val="20"/>
    </w:rPr>
  </w:style>
  <w:style w:type="paragraph" w:customStyle="1" w:styleId="po-hr-cndek">
    <w:name w:val="po-hr-cn__dek"/>
    <w:basedOn w:val="Normal"/>
    <w:qFormat/>
    <w:rsid w:val="00635F20"/>
    <w:pPr>
      <w:spacing w:before="100" w:beforeAutospacing="1" w:after="100" w:afterAutospacing="1" w:line="256" w:lineRule="auto"/>
    </w:pPr>
  </w:style>
  <w:style w:type="paragraph" w:customStyle="1" w:styleId="m4481627234786388783gmail-card">
    <w:name w:val="m_4481627234786388783gmail-card"/>
    <w:basedOn w:val="Normal"/>
    <w:qFormat/>
    <w:rsid w:val="00635F20"/>
    <w:pPr>
      <w:spacing w:before="100" w:beforeAutospacing="1" w:after="100" w:afterAutospacing="1" w:line="240" w:lineRule="auto"/>
    </w:pPr>
    <w:rPr>
      <w:rFonts w:ascii="Times New Roman" w:eastAsia="Times New Roman" w:hAnsi="Times New Roman"/>
      <w:sz w:val="24"/>
      <w:lang w:eastAsia="zh-CN"/>
    </w:rPr>
  </w:style>
  <w:style w:type="paragraph" w:customStyle="1" w:styleId="m-2671184907397832551gmail-p1">
    <w:name w:val="m_-2671184907397832551gmail-p1"/>
    <w:basedOn w:val="Normal"/>
    <w:qFormat/>
    <w:rsid w:val="00635F20"/>
    <w:pPr>
      <w:spacing w:before="100" w:beforeAutospacing="1" w:after="100" w:afterAutospacing="1" w:line="240" w:lineRule="auto"/>
    </w:pPr>
    <w:rPr>
      <w:rFonts w:ascii="Times New Roman" w:eastAsia="Times New Roman" w:hAnsi="Times New Roman"/>
      <w:sz w:val="24"/>
    </w:rPr>
  </w:style>
  <w:style w:type="paragraph" w:customStyle="1" w:styleId="m-2671184907397832551gmail-p2">
    <w:name w:val="m_-2671184907397832551gmail-p2"/>
    <w:basedOn w:val="Normal"/>
    <w:qFormat/>
    <w:rsid w:val="00635F20"/>
    <w:pPr>
      <w:spacing w:before="100" w:beforeAutospacing="1" w:after="100" w:afterAutospacing="1" w:line="240" w:lineRule="auto"/>
    </w:pPr>
    <w:rPr>
      <w:rFonts w:ascii="Times New Roman" w:eastAsia="Times New Roman" w:hAnsi="Times New Roman"/>
      <w:sz w:val="24"/>
    </w:rPr>
  </w:style>
  <w:style w:type="paragraph" w:customStyle="1" w:styleId="m-2671184907397832551gmail-li1">
    <w:name w:val="m_-2671184907397832551gmail-li1"/>
    <w:basedOn w:val="Normal"/>
    <w:qFormat/>
    <w:rsid w:val="00635F20"/>
    <w:pPr>
      <w:spacing w:before="100" w:beforeAutospacing="1" w:after="100" w:afterAutospacing="1" w:line="240" w:lineRule="auto"/>
    </w:pPr>
    <w:rPr>
      <w:rFonts w:ascii="Times New Roman" w:eastAsia="Times New Roman" w:hAnsi="Times New Roman"/>
      <w:sz w:val="24"/>
    </w:rPr>
  </w:style>
  <w:style w:type="paragraph" w:customStyle="1" w:styleId="FUCKTHISFONT">
    <w:name w:val="FUCK THIS FONT"/>
    <w:basedOn w:val="Normal"/>
    <w:qFormat/>
    <w:rsid w:val="00635F20"/>
    <w:pPr>
      <w:autoSpaceDE w:val="0"/>
      <w:autoSpaceDN w:val="0"/>
      <w:adjustRightInd w:val="0"/>
      <w:spacing w:line="256" w:lineRule="auto"/>
      <w:jc w:val="both"/>
    </w:pPr>
    <w:rPr>
      <w:u w:val="single"/>
    </w:rPr>
  </w:style>
  <w:style w:type="paragraph" w:customStyle="1" w:styleId="TagChar1CharCharCharChar">
    <w:name w:val="Tag Char1 Char Char Char Char"/>
    <w:basedOn w:val="Normal"/>
    <w:qFormat/>
    <w:rsid w:val="00635F20"/>
    <w:pPr>
      <w:overflowPunct w:val="0"/>
      <w:autoSpaceDE w:val="0"/>
      <w:autoSpaceDN w:val="0"/>
      <w:adjustRightInd w:val="0"/>
      <w:spacing w:line="256" w:lineRule="auto"/>
    </w:pPr>
    <w:rPr>
      <w:rFonts w:ascii="Palatino Linotype" w:eastAsia="Calibri" w:hAnsi="Palatino Linotype" w:cs="Times New Roman"/>
      <w:b/>
      <w:sz w:val="24"/>
      <w:szCs w:val="20"/>
    </w:rPr>
  </w:style>
  <w:style w:type="paragraph" w:customStyle="1" w:styleId="DebateUnderline">
    <w:name w:val="DebateUnderline"/>
    <w:basedOn w:val="DebateNormal"/>
    <w:qFormat/>
    <w:rsid w:val="00635F20"/>
    <w:pPr>
      <w:spacing w:after="160"/>
    </w:pPr>
    <w:rPr>
      <w:rFonts w:ascii="Times New Roman" w:hAnsi="Times New Roman" w:cs="Times New Roman"/>
      <w:sz w:val="24"/>
      <w:szCs w:val="24"/>
      <w:u w:val="single"/>
    </w:rPr>
  </w:style>
  <w:style w:type="paragraph" w:customStyle="1" w:styleId="DebateHeaderFinal">
    <w:name w:val="DebateHeaderFinal"/>
    <w:basedOn w:val="Heading1"/>
    <w:qFormat/>
    <w:rsid w:val="00635F20"/>
    <w:pPr>
      <w:spacing w:line="276" w:lineRule="auto"/>
      <w:jc w:val="left"/>
    </w:pPr>
    <w:rPr>
      <w:rFonts w:ascii="Times New Roman" w:eastAsia="Times New Roman" w:hAnsi="Times New Roman" w:cs="Times New Roman"/>
      <w:bCs/>
      <w:caps/>
      <w:sz w:val="36"/>
      <w:szCs w:val="36"/>
    </w:rPr>
  </w:style>
  <w:style w:type="paragraph" w:customStyle="1" w:styleId="HeaderInitial0">
    <w:name w:val="HeaderInitial"/>
    <w:basedOn w:val="Normal"/>
    <w:qFormat/>
    <w:rsid w:val="00635F20"/>
    <w:pPr>
      <w:spacing w:line="256" w:lineRule="auto"/>
      <w:jc w:val="center"/>
      <w:outlineLvl w:val="0"/>
    </w:pPr>
    <w:rPr>
      <w:rFonts w:eastAsia="Calibri" w:cs="Times New Roman"/>
      <w:b/>
      <w:caps/>
      <w:sz w:val="28"/>
    </w:rPr>
  </w:style>
  <w:style w:type="paragraph" w:customStyle="1" w:styleId="StyleLinespacingDouble">
    <w:name w:val="Style Line spacing:  Double"/>
    <w:basedOn w:val="Normal"/>
    <w:qFormat/>
    <w:rsid w:val="00635F20"/>
    <w:pPr>
      <w:spacing w:after="240" w:line="480" w:lineRule="auto"/>
    </w:pPr>
    <w:rPr>
      <w:rFonts w:ascii="Cambria" w:eastAsia="Calibri" w:hAnsi="Cambria" w:cs="Times New Roman"/>
      <w:sz w:val="24"/>
      <w:szCs w:val="20"/>
    </w:rPr>
  </w:style>
  <w:style w:type="paragraph" w:customStyle="1" w:styleId="Normalspacing">
    <w:name w:val="Normal + spacing"/>
    <w:basedOn w:val="StyleLinespacingDouble"/>
    <w:qFormat/>
    <w:rsid w:val="00635F20"/>
  </w:style>
  <w:style w:type="paragraph" w:customStyle="1" w:styleId="lastpar">
    <w:name w:val="lastpar"/>
    <w:basedOn w:val="Normal"/>
    <w:qFormat/>
    <w:rsid w:val="00635F20"/>
    <w:pPr>
      <w:spacing w:before="100" w:beforeAutospacing="1" w:after="100" w:afterAutospacing="1" w:line="256" w:lineRule="auto"/>
    </w:pPr>
    <w:rPr>
      <w:rFonts w:ascii="Times New Roman" w:eastAsia="Calibri" w:hAnsi="Times New Roman" w:cs="Times New Roman"/>
      <w:sz w:val="24"/>
    </w:rPr>
  </w:style>
  <w:style w:type="paragraph" w:customStyle="1" w:styleId="links">
    <w:name w:val="links"/>
    <w:basedOn w:val="Normal"/>
    <w:qFormat/>
    <w:rsid w:val="00635F20"/>
    <w:pPr>
      <w:tabs>
        <w:tab w:val="left" w:pos="9450"/>
      </w:tabs>
      <w:spacing w:before="100" w:beforeAutospacing="1" w:after="100" w:afterAutospacing="1" w:line="256" w:lineRule="auto"/>
    </w:pPr>
    <w:rPr>
      <w:rFonts w:ascii="Times New Roman" w:eastAsia="Calibri" w:hAnsi="Times New Roman" w:cs="Times New Roman"/>
    </w:rPr>
  </w:style>
  <w:style w:type="paragraph" w:customStyle="1" w:styleId="Style110">
    <w:name w:val="Style 11"/>
    <w:qFormat/>
    <w:rsid w:val="00635F20"/>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
    <w:name w:val="Style 8"/>
    <w:qFormat/>
    <w:rsid w:val="00635F20"/>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paragraph" w:customStyle="1" w:styleId="Style52">
    <w:name w:val="Style 5"/>
    <w:qFormat/>
    <w:rsid w:val="00635F20"/>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Boldunderline0">
    <w:name w:val="Bold/underline"/>
    <w:basedOn w:val="Normal"/>
    <w:autoRedefine/>
    <w:qFormat/>
    <w:rsid w:val="00635F20"/>
    <w:pPr>
      <w:tabs>
        <w:tab w:val="left" w:pos="9450"/>
      </w:tabs>
      <w:spacing w:line="256" w:lineRule="auto"/>
    </w:pPr>
    <w:rPr>
      <w:rFonts w:ascii="Times New Roman" w:eastAsia="SimSun" w:hAnsi="Times New Roman" w:cs="Times New Roman"/>
      <w:b/>
      <w:sz w:val="24"/>
    </w:rPr>
  </w:style>
  <w:style w:type="paragraph" w:customStyle="1" w:styleId="TableContents">
    <w:name w:val="Table Contents"/>
    <w:basedOn w:val="Normal"/>
    <w:qFormat/>
    <w:rsid w:val="00635F20"/>
    <w:pPr>
      <w:widowControl w:val="0"/>
      <w:suppressLineNumbers/>
      <w:tabs>
        <w:tab w:val="left" w:pos="9450"/>
      </w:tabs>
      <w:suppressAutoHyphens/>
      <w:spacing w:line="256" w:lineRule="auto"/>
    </w:pPr>
    <w:rPr>
      <w:rFonts w:ascii="Times New Roman" w:eastAsia="Arial Unicode MS" w:hAnsi="Times New Roman" w:cs="Times New Roman"/>
      <w:kern w:val="2"/>
      <w:sz w:val="24"/>
    </w:rPr>
  </w:style>
  <w:style w:type="paragraph" w:customStyle="1" w:styleId="faketag">
    <w:name w:val="fake tag"/>
    <w:basedOn w:val="Heading1"/>
    <w:qFormat/>
    <w:rsid w:val="00635F20"/>
    <w:pPr>
      <w:tabs>
        <w:tab w:val="left" w:pos="9450"/>
      </w:tabs>
      <w:spacing w:line="256" w:lineRule="auto"/>
    </w:pPr>
    <w:rPr>
      <w:rFonts w:ascii="Arial Rounded MT Bold" w:eastAsia="Times New Roman" w:hAnsi="Arial Rounded MT Bold" w:cs="Arial"/>
      <w:b w:val="0"/>
      <w:bCs/>
      <w:caps/>
      <w:smallCaps/>
      <w:sz w:val="32"/>
    </w:rPr>
  </w:style>
  <w:style w:type="paragraph" w:customStyle="1" w:styleId="Heading1fake">
    <w:name w:val="Heading 1 fake"/>
    <w:basedOn w:val="Normal"/>
    <w:autoRedefine/>
    <w:qFormat/>
    <w:rsid w:val="00635F20"/>
    <w:pPr>
      <w:tabs>
        <w:tab w:val="left" w:pos="9450"/>
      </w:tabs>
      <w:spacing w:line="256" w:lineRule="auto"/>
      <w:jc w:val="center"/>
    </w:pPr>
    <w:rPr>
      <w:rFonts w:ascii="Verdana" w:eastAsia="Calibri" w:hAnsi="Verdana" w:cs="Times New Roman"/>
      <w:sz w:val="24"/>
    </w:rPr>
  </w:style>
  <w:style w:type="paragraph" w:customStyle="1" w:styleId="heading1fake0">
    <w:name w:val="heading 1 fake"/>
    <w:basedOn w:val="Heading1"/>
    <w:autoRedefine/>
    <w:qFormat/>
    <w:rsid w:val="00635F20"/>
    <w:pPr>
      <w:tabs>
        <w:tab w:val="left" w:pos="9450"/>
      </w:tabs>
      <w:spacing w:line="256" w:lineRule="auto"/>
      <w:outlineLvl w:val="9"/>
    </w:pPr>
    <w:rPr>
      <w:rFonts w:ascii="Verdana" w:eastAsia="Times New Roman" w:hAnsi="Verdana" w:cs="Arial"/>
      <w:bCs/>
      <w:caps/>
      <w:smallCaps/>
      <w:sz w:val="32"/>
    </w:rPr>
  </w:style>
  <w:style w:type="paragraph" w:customStyle="1" w:styleId="text1Char">
    <w:name w:val="text1 Char"/>
    <w:basedOn w:val="Normal"/>
    <w:autoRedefine/>
    <w:qFormat/>
    <w:rsid w:val="00635F20"/>
    <w:pPr>
      <w:tabs>
        <w:tab w:val="left" w:pos="9450"/>
      </w:tabs>
      <w:spacing w:line="256" w:lineRule="auto"/>
    </w:pPr>
    <w:rPr>
      <w:rFonts w:ascii="Times New Roman" w:eastAsia="Calibri" w:hAnsi="Times New Roman" w:cs="Times New Roman"/>
      <w:szCs w:val="20"/>
    </w:rPr>
  </w:style>
  <w:style w:type="paragraph" w:customStyle="1" w:styleId="printerheadline">
    <w:name w:val="printer_headline"/>
    <w:basedOn w:val="Normal"/>
    <w:qFormat/>
    <w:rsid w:val="00635F20"/>
    <w:pPr>
      <w:tabs>
        <w:tab w:val="left" w:pos="9450"/>
      </w:tabs>
      <w:spacing w:before="100" w:beforeAutospacing="1" w:after="100" w:afterAutospacing="1" w:line="256" w:lineRule="auto"/>
    </w:pPr>
    <w:rPr>
      <w:rFonts w:ascii="Times New Roman" w:eastAsia="Calibri" w:hAnsi="Times New Roman" w:cs="Times New Roman"/>
      <w:sz w:val="24"/>
    </w:rPr>
  </w:style>
  <w:style w:type="paragraph" w:customStyle="1" w:styleId="help">
    <w:name w:val="help"/>
    <w:basedOn w:val="Normal"/>
    <w:qFormat/>
    <w:rsid w:val="00635F20"/>
    <w:pPr>
      <w:tabs>
        <w:tab w:val="left" w:pos="9450"/>
      </w:tabs>
      <w:spacing w:before="100" w:beforeAutospacing="1" w:after="100" w:afterAutospacing="1" w:line="256" w:lineRule="auto"/>
    </w:pPr>
    <w:rPr>
      <w:rFonts w:ascii="Times New Roman" w:eastAsia="Calibri" w:hAnsi="Times New Roman" w:cs="Times New Roman"/>
      <w:sz w:val="24"/>
    </w:rPr>
  </w:style>
  <w:style w:type="paragraph" w:customStyle="1" w:styleId="dtlcomment">
    <w:name w:val="dtlcomment"/>
    <w:basedOn w:val="Normal"/>
    <w:qFormat/>
    <w:rsid w:val="00635F20"/>
    <w:pPr>
      <w:tabs>
        <w:tab w:val="left" w:pos="9450"/>
      </w:tabs>
      <w:spacing w:before="100" w:beforeAutospacing="1" w:after="100" w:afterAutospacing="1" w:line="256" w:lineRule="auto"/>
    </w:pPr>
    <w:rPr>
      <w:rFonts w:ascii="Times New Roman" w:eastAsia="Calibri" w:hAnsi="Times New Roman" w:cs="Times New Roman"/>
      <w:sz w:val="24"/>
    </w:rPr>
  </w:style>
  <w:style w:type="paragraph" w:customStyle="1" w:styleId="StyleStyle1">
    <w:name w:val="Style Style1 +"/>
    <w:basedOn w:val="Normal"/>
    <w:qFormat/>
    <w:rsid w:val="00635F20"/>
    <w:pPr>
      <w:spacing w:line="256" w:lineRule="auto"/>
    </w:pPr>
    <w:rPr>
      <w:rFonts w:ascii="Times New Roman" w:eastAsia="Calibri" w:hAnsi="Times New Roman" w:cs="Times New Roman"/>
      <w:sz w:val="24"/>
    </w:rPr>
  </w:style>
  <w:style w:type="paragraph" w:customStyle="1" w:styleId="normalChar">
    <w:name w:val="normal Char"/>
    <w:basedOn w:val="Normal"/>
    <w:qFormat/>
    <w:rsid w:val="00635F20"/>
    <w:pPr>
      <w:spacing w:line="256" w:lineRule="auto"/>
    </w:pPr>
    <w:rPr>
      <w:rFonts w:ascii="Times New Roman" w:eastAsia="Calibri" w:hAnsi="Times New Roman" w:cs="Times New Roman"/>
    </w:rPr>
  </w:style>
  <w:style w:type="paragraph" w:customStyle="1" w:styleId="SmallTextGaramond">
    <w:name w:val="Small Text Garamond"/>
    <w:basedOn w:val="Normal"/>
    <w:qFormat/>
    <w:rsid w:val="00635F20"/>
    <w:pPr>
      <w:widowControl w:val="0"/>
      <w:suppressAutoHyphens/>
      <w:spacing w:line="256" w:lineRule="auto"/>
      <w:contextualSpacing/>
    </w:pPr>
    <w:rPr>
      <w:rFonts w:eastAsia="Calibri" w:cs="Times New Roman"/>
      <w:szCs w:val="18"/>
    </w:rPr>
  </w:style>
  <w:style w:type="paragraph" w:customStyle="1" w:styleId="Taglines">
    <w:name w:val="Taglines"/>
    <w:basedOn w:val="Heading2"/>
    <w:qFormat/>
    <w:rsid w:val="00635F20"/>
    <w:pPr>
      <w:widowControl w:val="0"/>
      <w:suppressAutoHyphens/>
      <w:spacing w:before="240" w:line="256" w:lineRule="auto"/>
      <w:contextualSpacing/>
    </w:pPr>
    <w:rPr>
      <w:rFonts w:ascii="Times New Roman" w:eastAsia="Calibri" w:hAnsi="Times New Roman" w:cs="Arial"/>
      <w:b w:val="0"/>
      <w:bCs/>
      <w:iCs/>
      <w:szCs w:val="22"/>
    </w:rPr>
  </w:style>
  <w:style w:type="paragraph" w:customStyle="1" w:styleId="listterm">
    <w:name w:val="listterm"/>
    <w:basedOn w:val="Normal"/>
    <w:qFormat/>
    <w:rsid w:val="00635F20"/>
    <w:pPr>
      <w:spacing w:before="100" w:beforeAutospacing="1" w:after="100" w:afterAutospacing="1" w:line="256" w:lineRule="auto"/>
    </w:pPr>
    <w:rPr>
      <w:rFonts w:ascii="Times New Roman" w:eastAsia="Calibri" w:hAnsi="Times New Roman" w:cs="Times New Roman"/>
      <w:sz w:val="24"/>
    </w:rPr>
  </w:style>
  <w:style w:type="paragraph" w:customStyle="1" w:styleId="NoteLevel1">
    <w:name w:val="Note Level 1"/>
    <w:basedOn w:val="Normal"/>
    <w:qFormat/>
    <w:rsid w:val="00635F20"/>
    <w:pPr>
      <w:keepNext/>
      <w:widowControl w:val="0"/>
      <w:tabs>
        <w:tab w:val="left" w:pos="0"/>
      </w:tabs>
      <w:suppressAutoHyphens/>
      <w:spacing w:line="256" w:lineRule="auto"/>
    </w:pPr>
    <w:rPr>
      <w:rFonts w:ascii="Verdana" w:eastAsia="MS Gothic" w:hAnsi="Verdana" w:cs="Times New Roman"/>
      <w:szCs w:val="26"/>
      <w:lang w:eastAsia="ar-SA"/>
    </w:rPr>
  </w:style>
  <w:style w:type="paragraph" w:customStyle="1" w:styleId="NoteLevel3">
    <w:name w:val="Note Level 3"/>
    <w:basedOn w:val="Normal"/>
    <w:qFormat/>
    <w:rsid w:val="00635F20"/>
    <w:pPr>
      <w:keepNext/>
      <w:widowControl w:val="0"/>
      <w:tabs>
        <w:tab w:val="left" w:pos="1440"/>
      </w:tabs>
      <w:suppressAutoHyphens/>
      <w:spacing w:line="256" w:lineRule="auto"/>
      <w:ind w:left="1800" w:hanging="360"/>
    </w:pPr>
    <w:rPr>
      <w:rFonts w:ascii="Verdana" w:eastAsia="MS Gothic" w:hAnsi="Verdana" w:cs="Times New Roman"/>
      <w:szCs w:val="26"/>
      <w:lang w:eastAsia="ar-SA"/>
    </w:rPr>
  </w:style>
  <w:style w:type="paragraph" w:customStyle="1" w:styleId="NoteLevel4">
    <w:name w:val="Note Level 4"/>
    <w:basedOn w:val="Normal"/>
    <w:qFormat/>
    <w:rsid w:val="00635F20"/>
    <w:pPr>
      <w:keepNext/>
      <w:widowControl w:val="0"/>
      <w:tabs>
        <w:tab w:val="left" w:pos="2160"/>
      </w:tabs>
      <w:suppressAutoHyphens/>
      <w:spacing w:line="256" w:lineRule="auto"/>
      <w:ind w:left="2520" w:hanging="360"/>
    </w:pPr>
    <w:rPr>
      <w:rFonts w:ascii="Verdana" w:eastAsia="MS Gothic" w:hAnsi="Verdana" w:cs="Times New Roman"/>
      <w:szCs w:val="26"/>
      <w:lang w:eastAsia="ar-SA"/>
    </w:rPr>
  </w:style>
  <w:style w:type="paragraph" w:customStyle="1" w:styleId="NoteLevel5">
    <w:name w:val="Note Level 5"/>
    <w:basedOn w:val="Normal"/>
    <w:qFormat/>
    <w:rsid w:val="00635F20"/>
    <w:pPr>
      <w:keepNext/>
      <w:widowControl w:val="0"/>
      <w:tabs>
        <w:tab w:val="left" w:pos="2880"/>
      </w:tabs>
      <w:suppressAutoHyphens/>
      <w:spacing w:line="256" w:lineRule="auto"/>
      <w:ind w:left="3240" w:hanging="360"/>
    </w:pPr>
    <w:rPr>
      <w:rFonts w:ascii="Verdana" w:eastAsia="MS Gothic" w:hAnsi="Verdana" w:cs="Times New Roman"/>
      <w:szCs w:val="26"/>
      <w:lang w:eastAsia="ar-SA"/>
    </w:rPr>
  </w:style>
  <w:style w:type="paragraph" w:customStyle="1" w:styleId="NoteLevel6">
    <w:name w:val="Note Level 6"/>
    <w:basedOn w:val="Normal"/>
    <w:qFormat/>
    <w:rsid w:val="00635F20"/>
    <w:pPr>
      <w:keepNext/>
      <w:widowControl w:val="0"/>
      <w:tabs>
        <w:tab w:val="left" w:pos="3600"/>
      </w:tabs>
      <w:suppressAutoHyphens/>
      <w:spacing w:line="256" w:lineRule="auto"/>
      <w:ind w:left="3960" w:hanging="360"/>
    </w:pPr>
    <w:rPr>
      <w:rFonts w:ascii="Verdana" w:eastAsia="MS Gothic" w:hAnsi="Verdana" w:cs="Times New Roman"/>
      <w:szCs w:val="26"/>
      <w:lang w:eastAsia="ar-SA"/>
    </w:rPr>
  </w:style>
  <w:style w:type="paragraph" w:customStyle="1" w:styleId="NoteLevel7">
    <w:name w:val="Note Level 7"/>
    <w:basedOn w:val="Normal"/>
    <w:qFormat/>
    <w:rsid w:val="00635F20"/>
    <w:pPr>
      <w:keepNext/>
      <w:widowControl w:val="0"/>
      <w:tabs>
        <w:tab w:val="left" w:pos="4320"/>
      </w:tabs>
      <w:suppressAutoHyphens/>
      <w:spacing w:line="256" w:lineRule="auto"/>
      <w:ind w:left="4680" w:hanging="360"/>
    </w:pPr>
    <w:rPr>
      <w:rFonts w:ascii="Verdana" w:eastAsia="MS Gothic" w:hAnsi="Verdana" w:cs="Times New Roman"/>
      <w:szCs w:val="26"/>
      <w:lang w:eastAsia="ar-SA"/>
    </w:rPr>
  </w:style>
  <w:style w:type="paragraph" w:customStyle="1" w:styleId="NoteLevel8">
    <w:name w:val="Note Level 8"/>
    <w:basedOn w:val="Normal"/>
    <w:qFormat/>
    <w:rsid w:val="00635F20"/>
    <w:pPr>
      <w:keepNext/>
      <w:widowControl w:val="0"/>
      <w:tabs>
        <w:tab w:val="left" w:pos="5040"/>
      </w:tabs>
      <w:suppressAutoHyphens/>
      <w:spacing w:line="256" w:lineRule="auto"/>
      <w:ind w:left="5400" w:hanging="360"/>
    </w:pPr>
    <w:rPr>
      <w:rFonts w:ascii="Verdana" w:eastAsia="MS Gothic" w:hAnsi="Verdana" w:cs="Times New Roman"/>
      <w:szCs w:val="26"/>
      <w:lang w:eastAsia="ar-SA"/>
    </w:rPr>
  </w:style>
  <w:style w:type="paragraph" w:customStyle="1" w:styleId="NoteLevel9">
    <w:name w:val="Note Level 9"/>
    <w:basedOn w:val="Normal"/>
    <w:qFormat/>
    <w:rsid w:val="00635F20"/>
    <w:pPr>
      <w:keepNext/>
      <w:widowControl w:val="0"/>
      <w:tabs>
        <w:tab w:val="left" w:pos="5760"/>
      </w:tabs>
      <w:suppressAutoHyphens/>
      <w:spacing w:line="256" w:lineRule="auto"/>
      <w:ind w:left="6120" w:hanging="360"/>
    </w:pPr>
    <w:rPr>
      <w:rFonts w:ascii="Verdana" w:eastAsia="MS Gothic" w:hAnsi="Verdana" w:cs="Times New Roman"/>
      <w:szCs w:val="26"/>
      <w:lang w:eastAsia="ar-SA"/>
    </w:rPr>
  </w:style>
  <w:style w:type="paragraph" w:customStyle="1" w:styleId="Heading100">
    <w:name w:val="Heading 10"/>
    <w:basedOn w:val="Heading1"/>
    <w:next w:val="BodyText"/>
    <w:qFormat/>
    <w:rsid w:val="00635F20"/>
    <w:pPr>
      <w:suppressAutoHyphens/>
      <w:spacing w:after="120" w:line="256" w:lineRule="auto"/>
      <w:contextualSpacing/>
      <w:jc w:val="left"/>
      <w:outlineLvl w:val="9"/>
    </w:pPr>
    <w:rPr>
      <w:rFonts w:eastAsia="Lucida Sans Unicode" w:cs="Tahoma"/>
      <w:bCs/>
      <w:caps/>
      <w:sz w:val="21"/>
      <w:szCs w:val="21"/>
      <w:lang w:bidi="en-US"/>
    </w:rPr>
  </w:style>
  <w:style w:type="paragraph" w:customStyle="1" w:styleId="Quotations">
    <w:name w:val="Quotations"/>
    <w:basedOn w:val="Normal"/>
    <w:qFormat/>
    <w:rsid w:val="00635F20"/>
    <w:pPr>
      <w:widowControl w:val="0"/>
      <w:suppressAutoHyphens/>
      <w:spacing w:after="283" w:line="256" w:lineRule="auto"/>
      <w:ind w:left="567" w:right="567"/>
    </w:pPr>
    <w:rPr>
      <w:rFonts w:eastAsia="Calibri" w:cs="Times New Roman"/>
      <w:lang w:bidi="en-US"/>
    </w:rPr>
  </w:style>
  <w:style w:type="paragraph" w:customStyle="1" w:styleId="HorizontalLine">
    <w:name w:val="Horizontal Line"/>
    <w:basedOn w:val="Normal"/>
    <w:next w:val="BodyText"/>
    <w:qFormat/>
    <w:rsid w:val="00635F20"/>
    <w:pPr>
      <w:widowControl w:val="0"/>
      <w:suppressLineNumbers/>
      <w:pBdr>
        <w:bottom w:val="double" w:sz="2" w:space="0" w:color="808080"/>
      </w:pBdr>
      <w:suppressAutoHyphens/>
      <w:spacing w:after="283" w:line="256" w:lineRule="auto"/>
    </w:pPr>
    <w:rPr>
      <w:rFonts w:eastAsia="Calibri" w:cs="Times New Roman"/>
      <w:sz w:val="12"/>
      <w:szCs w:val="12"/>
      <w:lang w:bidi="en-US"/>
    </w:rPr>
  </w:style>
  <w:style w:type="paragraph" w:customStyle="1" w:styleId="TableHeading">
    <w:name w:val="Table Heading"/>
    <w:basedOn w:val="TableContents"/>
    <w:qFormat/>
    <w:rsid w:val="00635F20"/>
    <w:pPr>
      <w:tabs>
        <w:tab w:val="clear" w:pos="9450"/>
      </w:tabs>
      <w:jc w:val="center"/>
    </w:pPr>
    <w:rPr>
      <w:rFonts w:ascii="Garamond" w:eastAsia="Times New Roman" w:hAnsi="Garamond"/>
      <w:b/>
      <w:bCs/>
      <w:kern w:val="0"/>
      <w:sz w:val="22"/>
      <w:lang w:bidi="en-US"/>
    </w:rPr>
  </w:style>
  <w:style w:type="paragraph" w:customStyle="1" w:styleId="format-body">
    <w:name w:val="format-body"/>
    <w:basedOn w:val="Normal"/>
    <w:qFormat/>
    <w:rsid w:val="00635F20"/>
    <w:pPr>
      <w:spacing w:before="100" w:beforeAutospacing="1" w:after="100" w:afterAutospacing="1" w:line="256" w:lineRule="auto"/>
    </w:pPr>
    <w:rPr>
      <w:rFonts w:ascii="Times New Roman" w:eastAsia="Calibri" w:hAnsi="Times New Roman" w:cs="Times New Roman"/>
      <w:sz w:val="24"/>
    </w:rPr>
  </w:style>
  <w:style w:type="paragraph" w:customStyle="1" w:styleId="unread">
    <w:name w:val="unread"/>
    <w:basedOn w:val="Normal"/>
    <w:qFormat/>
    <w:rsid w:val="00635F20"/>
    <w:pPr>
      <w:spacing w:line="256" w:lineRule="auto"/>
    </w:pPr>
    <w:rPr>
      <w:rFonts w:ascii="Times New Roman" w:eastAsia="Calibri" w:hAnsi="Times New Roman" w:cs="Times New Roman"/>
    </w:rPr>
  </w:style>
  <w:style w:type="paragraph" w:customStyle="1" w:styleId="cardunderlined">
    <w:name w:val="card underlined"/>
    <w:basedOn w:val="Normal"/>
    <w:qFormat/>
    <w:rsid w:val="00635F20"/>
    <w:pPr>
      <w:spacing w:line="256" w:lineRule="auto"/>
    </w:pPr>
    <w:rPr>
      <w:rFonts w:eastAsia="Calibri" w:cs="Times New Roman"/>
      <w:u w:val="single"/>
    </w:rPr>
  </w:style>
  <w:style w:type="paragraph" w:customStyle="1" w:styleId="article-text">
    <w:name w:val="article-text"/>
    <w:basedOn w:val="Normal"/>
    <w:qFormat/>
    <w:rsid w:val="00635F20"/>
    <w:pPr>
      <w:spacing w:before="100" w:beforeAutospacing="1" w:after="100" w:afterAutospacing="1" w:line="256" w:lineRule="auto"/>
    </w:pPr>
    <w:rPr>
      <w:rFonts w:ascii="Times New Roman" w:eastAsia="SimSun" w:hAnsi="Times New Roman" w:cs="Times New Roman"/>
      <w:sz w:val="24"/>
      <w:lang w:eastAsia="zh-CN"/>
    </w:rPr>
  </w:style>
  <w:style w:type="paragraph" w:customStyle="1" w:styleId="Appendix2ndLevelHeader">
    <w:name w:val="Appendix 2nd Level Header"/>
    <w:basedOn w:val="Default"/>
    <w:next w:val="Default"/>
    <w:qFormat/>
    <w:rsid w:val="00635F20"/>
    <w:pPr>
      <w:spacing w:after="200" w:line="276" w:lineRule="auto"/>
    </w:pPr>
    <w:rPr>
      <w:rFonts w:ascii="Georgia" w:eastAsia="Calibri" w:hAnsi="Georgia" w:cs="AKDPE C+ Utopia"/>
      <w:color w:val="auto"/>
      <w:sz w:val="22"/>
      <w:szCs w:val="22"/>
    </w:rPr>
  </w:style>
  <w:style w:type="paragraph" w:customStyle="1" w:styleId="style109">
    <w:name w:val="style109"/>
    <w:basedOn w:val="Normal"/>
    <w:qFormat/>
    <w:rsid w:val="00635F20"/>
    <w:pPr>
      <w:spacing w:before="100" w:beforeAutospacing="1" w:after="100" w:afterAutospacing="1" w:line="256" w:lineRule="auto"/>
    </w:pPr>
    <w:rPr>
      <w:rFonts w:ascii="Times New Roman" w:eastAsia="Calibri" w:hAnsi="Times New Roman" w:cs="Times New Roman"/>
      <w:sz w:val="24"/>
    </w:rPr>
  </w:style>
  <w:style w:type="paragraph" w:customStyle="1" w:styleId="style1100">
    <w:name w:val="style110"/>
    <w:basedOn w:val="Normal"/>
    <w:qFormat/>
    <w:rsid w:val="00635F20"/>
    <w:pPr>
      <w:spacing w:before="100" w:beforeAutospacing="1" w:after="100" w:afterAutospacing="1" w:line="256" w:lineRule="auto"/>
    </w:pPr>
    <w:rPr>
      <w:rFonts w:ascii="Times New Roman" w:eastAsia="Calibri" w:hAnsi="Times New Roman" w:cs="Times New Roman"/>
      <w:sz w:val="24"/>
    </w:rPr>
  </w:style>
  <w:style w:type="paragraph" w:customStyle="1" w:styleId="captionpaddingstyle114">
    <w:name w:val="captionpadding style114"/>
    <w:basedOn w:val="Normal"/>
    <w:qFormat/>
    <w:rsid w:val="00635F20"/>
    <w:pPr>
      <w:spacing w:before="100" w:beforeAutospacing="1" w:after="100" w:afterAutospacing="1" w:line="256" w:lineRule="auto"/>
    </w:pPr>
    <w:rPr>
      <w:rFonts w:ascii="Times New Roman" w:eastAsia="Calibri" w:hAnsi="Times New Roman" w:cs="Times New Roman"/>
      <w:sz w:val="24"/>
    </w:rPr>
  </w:style>
  <w:style w:type="paragraph" w:customStyle="1" w:styleId="mainstorybody">
    <w:name w:val="mainstorybody"/>
    <w:basedOn w:val="Normal"/>
    <w:qFormat/>
    <w:rsid w:val="00635F20"/>
    <w:pPr>
      <w:spacing w:before="100" w:beforeAutospacing="1" w:after="100" w:afterAutospacing="1" w:line="256" w:lineRule="auto"/>
    </w:pPr>
    <w:rPr>
      <w:rFonts w:ascii="Times New Roman" w:eastAsia="Calibri" w:hAnsi="Times New Roman" w:cs="Times New Roman"/>
      <w:sz w:val="24"/>
    </w:rPr>
  </w:style>
  <w:style w:type="paragraph" w:customStyle="1" w:styleId="ga">
    <w:name w:val="ga"/>
    <w:basedOn w:val="Normal"/>
    <w:qFormat/>
    <w:rsid w:val="00635F20"/>
    <w:pPr>
      <w:spacing w:line="256" w:lineRule="auto"/>
    </w:pPr>
    <w:rPr>
      <w:rFonts w:ascii="Times" w:eastAsia="Calibri" w:hAnsi="Times" w:cs="Times New Roman"/>
      <w:color w:val="231F20"/>
      <w:sz w:val="18"/>
      <w:szCs w:val="18"/>
    </w:rPr>
  </w:style>
  <w:style w:type="paragraph" w:customStyle="1" w:styleId="body-indent-60">
    <w:name w:val="body-indent-60"/>
    <w:basedOn w:val="Normal"/>
    <w:qFormat/>
    <w:rsid w:val="00635F20"/>
    <w:pPr>
      <w:spacing w:before="100" w:beforeAutospacing="1" w:after="100" w:afterAutospacing="1" w:line="256" w:lineRule="auto"/>
    </w:pPr>
    <w:rPr>
      <w:rFonts w:ascii="Times New Roman" w:eastAsia="Calibri" w:hAnsi="Times New Roman" w:cs="Times New Roman"/>
      <w:sz w:val="24"/>
    </w:rPr>
  </w:style>
  <w:style w:type="paragraph" w:customStyle="1" w:styleId="body-indent-60-start">
    <w:name w:val="body-indent-60-start"/>
    <w:basedOn w:val="Normal"/>
    <w:qFormat/>
    <w:rsid w:val="00635F20"/>
    <w:pPr>
      <w:spacing w:before="100" w:beforeAutospacing="1" w:after="100" w:afterAutospacing="1" w:line="256" w:lineRule="auto"/>
    </w:pPr>
    <w:rPr>
      <w:rFonts w:ascii="Times New Roman" w:eastAsia="Calibri" w:hAnsi="Times New Roman" w:cs="Times New Roman"/>
      <w:sz w:val="24"/>
    </w:rPr>
  </w:style>
  <w:style w:type="character" w:customStyle="1" w:styleId="StyleSmallTimesNewRoman11ptBoldThickunderlineBorder1Char">
    <w:name w:val="Style Small + Times New Roman 11 pt Bold Thick underline Border...1 Char"/>
    <w:link w:val="StyleSmallTimesNewRoman11ptBoldThickunderlineBorder1"/>
    <w:locked/>
    <w:rsid w:val="00635F20"/>
    <w:rPr>
      <w:rFonts w:ascii="Times New Roman" w:eastAsia="Times New Roman" w:hAnsi="Times New Roman" w:cs="Times New Roman"/>
      <w:b/>
      <w:bCs/>
      <w:u w:val="thick"/>
      <w:bdr w:val="single" w:sz="4" w:space="0" w:color="auto" w:frame="1"/>
    </w:rPr>
  </w:style>
  <w:style w:type="paragraph" w:customStyle="1" w:styleId="StyleSmallTimesNewRoman11ptBoldThickunderlineBorder1">
    <w:name w:val="Style Small + Times New Roman 11 pt Bold Thick underline Border...1"/>
    <w:link w:val="StyleSmallTimesNewRoman11ptBoldThickunderlineBorder1Char"/>
    <w:qFormat/>
    <w:rsid w:val="00635F20"/>
    <w:pPr>
      <w:pBdr>
        <w:top w:val="single" w:sz="4" w:space="0" w:color="auto"/>
        <w:left w:val="single" w:sz="4" w:space="0" w:color="auto"/>
        <w:bottom w:val="single" w:sz="4" w:space="0" w:color="auto"/>
        <w:right w:val="single" w:sz="4" w:space="0" w:color="auto"/>
      </w:pBdr>
      <w:spacing w:line="256" w:lineRule="auto"/>
    </w:pPr>
    <w:rPr>
      <w:rFonts w:ascii="Times New Roman" w:eastAsia="Times New Roman" w:hAnsi="Times New Roman" w:cs="Times New Roman"/>
      <w:b/>
      <w:bCs/>
      <w:u w:val="thick"/>
      <w:bdr w:val="single" w:sz="4" w:space="0" w:color="auto" w:frame="1"/>
    </w:rPr>
  </w:style>
  <w:style w:type="character" w:customStyle="1" w:styleId="StyleSmallTimesNewRoman11ptBoldThickunderlineChar">
    <w:name w:val="Style Small + Times New Roman 11 pt Bold Thick underline Char"/>
    <w:link w:val="StyleSmallTimesNewRoman11ptBoldThickunderline"/>
    <w:locked/>
    <w:rsid w:val="00635F20"/>
    <w:rPr>
      <w:rFonts w:ascii="Times New Roman" w:eastAsia="Times New Roman" w:hAnsi="Times New Roman" w:cs="Times New Roman"/>
      <w:b/>
      <w:bCs/>
      <w:u w:val="thick"/>
    </w:rPr>
  </w:style>
  <w:style w:type="paragraph" w:customStyle="1" w:styleId="StyleSmallTimesNewRoman11ptBoldThickunderline">
    <w:name w:val="Style Small + Times New Roman 11 pt Bold Thick underline"/>
    <w:link w:val="StyleSmallTimesNewRoman11ptBoldThickunderlineChar"/>
    <w:qFormat/>
    <w:rsid w:val="00635F20"/>
    <w:pPr>
      <w:spacing w:line="256" w:lineRule="auto"/>
    </w:pPr>
    <w:rPr>
      <w:rFonts w:ascii="Times New Roman" w:eastAsia="Times New Roman" w:hAnsi="Times New Roman" w:cs="Times New Roman"/>
      <w:b/>
      <w:bCs/>
      <w:u w:val="thick"/>
    </w:rPr>
  </w:style>
  <w:style w:type="character" w:customStyle="1" w:styleId="StyleSmallTimesNewRoman11ptChar">
    <w:name w:val="Style Small + Times New Roman 11 pt Char"/>
    <w:basedOn w:val="DefaultParagraphFont"/>
    <w:link w:val="StyleSmallTimesNewRoman11pt"/>
    <w:locked/>
    <w:rsid w:val="00635F20"/>
    <w:rPr>
      <w:rFonts w:ascii="Times New Roman" w:eastAsia="Times New Roman" w:hAnsi="Times New Roman" w:cs="Times New Roman"/>
    </w:rPr>
  </w:style>
  <w:style w:type="paragraph" w:customStyle="1" w:styleId="StyleSmallTimesNewRoman11pt">
    <w:name w:val="Style Small + Times New Roman 11 pt"/>
    <w:link w:val="StyleSmallTimesNewRoman11ptChar"/>
    <w:qFormat/>
    <w:rsid w:val="00635F20"/>
    <w:pPr>
      <w:spacing w:line="256" w:lineRule="auto"/>
    </w:pPr>
    <w:rPr>
      <w:rFonts w:ascii="Times New Roman" w:eastAsia="Times New Roman" w:hAnsi="Times New Roman" w:cs="Times New Roman"/>
    </w:rPr>
  </w:style>
  <w:style w:type="character" w:customStyle="1" w:styleId="StyleSmallTimesNewRoman11ptThickunderlineChar">
    <w:name w:val="Style Small + Times New Roman 11 pt Thick underline Char"/>
    <w:link w:val="StyleSmallTimesNewRoman11ptThickunderline"/>
    <w:locked/>
    <w:rsid w:val="00635F20"/>
    <w:rPr>
      <w:rFonts w:ascii="Times New Roman" w:eastAsia="Times New Roman" w:hAnsi="Times New Roman" w:cs="Times New Roman"/>
      <w:u w:val="thick"/>
    </w:rPr>
  </w:style>
  <w:style w:type="paragraph" w:customStyle="1" w:styleId="StyleSmallTimesNewRoman11ptThickunderline">
    <w:name w:val="Style Small + Times New Roman 11 pt Thick underline"/>
    <w:link w:val="StyleSmallTimesNewRoman11ptThickunderlineChar"/>
    <w:qFormat/>
    <w:rsid w:val="00635F20"/>
    <w:pPr>
      <w:spacing w:line="256" w:lineRule="auto"/>
    </w:pPr>
    <w:rPr>
      <w:rFonts w:ascii="Times New Roman" w:eastAsia="Times New Roman" w:hAnsi="Times New Roman" w:cs="Times New Roman"/>
      <w:u w:val="thick"/>
    </w:rPr>
  </w:style>
  <w:style w:type="character" w:customStyle="1" w:styleId="StyleUnunderlined10ptThickunderlineChar">
    <w:name w:val="Style Ununderlined + 10 pt Thick underline Char"/>
    <w:link w:val="StyleUnunderlined10ptThickunderline"/>
    <w:locked/>
    <w:rsid w:val="00635F20"/>
    <w:rPr>
      <w:rFonts w:ascii="Times" w:eastAsia="Times New Roman" w:hAnsi="Times" w:cs="Calibri"/>
      <w:sz w:val="16"/>
      <w:szCs w:val="28"/>
      <w:u w:val="single"/>
    </w:rPr>
  </w:style>
  <w:style w:type="paragraph" w:customStyle="1" w:styleId="StyleUnunderlined10ptThickunderline">
    <w:name w:val="Style Ununderlined + 10 pt Thick underline"/>
    <w:basedOn w:val="Normal"/>
    <w:link w:val="StyleUnunderlined10ptThickunderlineChar"/>
    <w:qFormat/>
    <w:rsid w:val="00635F20"/>
    <w:pPr>
      <w:spacing w:line="256" w:lineRule="auto"/>
    </w:pPr>
    <w:rPr>
      <w:rFonts w:ascii="Times" w:eastAsia="Times New Roman" w:hAnsi="Times"/>
      <w:sz w:val="16"/>
      <w:szCs w:val="28"/>
      <w:u w:val="single"/>
    </w:rPr>
  </w:style>
  <w:style w:type="paragraph" w:customStyle="1" w:styleId="HeaderStyle">
    <w:name w:val="Header Style"/>
    <w:basedOn w:val="Normal"/>
    <w:qFormat/>
    <w:rsid w:val="00635F20"/>
    <w:pPr>
      <w:spacing w:line="256" w:lineRule="auto"/>
      <w:jc w:val="center"/>
    </w:pPr>
    <w:rPr>
      <w:rFonts w:eastAsia="Times New Roman"/>
      <w:b/>
      <w:sz w:val="24"/>
      <w:szCs w:val="20"/>
      <w:u w:val="single"/>
    </w:rPr>
  </w:style>
  <w:style w:type="paragraph" w:customStyle="1" w:styleId="Pa19">
    <w:name w:val="Pa19"/>
    <w:basedOn w:val="Normal"/>
    <w:next w:val="Normal"/>
    <w:qFormat/>
    <w:rsid w:val="00635F20"/>
    <w:pPr>
      <w:autoSpaceDE w:val="0"/>
      <w:autoSpaceDN w:val="0"/>
      <w:adjustRightInd w:val="0"/>
      <w:spacing w:line="441" w:lineRule="atLeast"/>
    </w:pPr>
    <w:rPr>
      <w:rFonts w:ascii="Baskerville" w:eastAsia="Times New Roman" w:hAnsi="Baskerville"/>
      <w:sz w:val="24"/>
    </w:rPr>
  </w:style>
  <w:style w:type="paragraph" w:customStyle="1" w:styleId="Pa48">
    <w:name w:val="Pa48"/>
    <w:basedOn w:val="Normal"/>
    <w:next w:val="Normal"/>
    <w:qFormat/>
    <w:rsid w:val="00635F20"/>
    <w:pPr>
      <w:autoSpaceDE w:val="0"/>
      <w:autoSpaceDN w:val="0"/>
      <w:adjustRightInd w:val="0"/>
      <w:spacing w:line="441" w:lineRule="atLeast"/>
    </w:pPr>
    <w:rPr>
      <w:rFonts w:ascii="Baskerville" w:eastAsia="Times New Roman" w:hAnsi="Baskerville"/>
      <w:sz w:val="24"/>
    </w:rPr>
  </w:style>
  <w:style w:type="paragraph" w:customStyle="1" w:styleId="Coverintroduction">
    <w:name w:val="Cover introduction"/>
    <w:basedOn w:val="Default"/>
    <w:next w:val="Default"/>
    <w:qFormat/>
    <w:rsid w:val="00635F20"/>
    <w:rPr>
      <w:rFonts w:ascii="Arial" w:eastAsia="Times New Roman" w:hAnsi="Arial"/>
      <w:color w:val="auto"/>
    </w:rPr>
  </w:style>
  <w:style w:type="character" w:customStyle="1" w:styleId="UnderlineCharChar2CharCharCharCharChar">
    <w:name w:val="Underline Char Char2 Char Char Char Char Char"/>
    <w:basedOn w:val="DefaultParagraphFont"/>
    <w:link w:val="UnderlineCharChar2CharCharCharChar"/>
    <w:locked/>
    <w:rsid w:val="00635F20"/>
    <w:rPr>
      <w:rFonts w:ascii="Calibri" w:eastAsia="MS Mincho" w:hAnsi="Calibri" w:cs="Calibri"/>
      <w:sz w:val="16"/>
      <w:u w:val="single"/>
    </w:rPr>
  </w:style>
  <w:style w:type="paragraph" w:customStyle="1" w:styleId="UnderlineCharChar2CharCharCharChar">
    <w:name w:val="Underline Char Char2 Char Char Char Char"/>
    <w:basedOn w:val="Normal"/>
    <w:link w:val="UnderlineCharChar2CharCharCharCharChar"/>
    <w:qFormat/>
    <w:rsid w:val="00635F20"/>
    <w:pPr>
      <w:spacing w:line="256" w:lineRule="auto"/>
    </w:pPr>
    <w:rPr>
      <w:rFonts w:eastAsia="MS Mincho"/>
      <w:sz w:val="16"/>
      <w:u w:val="single"/>
    </w:rPr>
  </w:style>
  <w:style w:type="character" w:customStyle="1" w:styleId="BoldandUnderlineCharChar1CharChar">
    <w:name w:val="Bold and Underline Char Char1 Char Char"/>
    <w:basedOn w:val="DefaultParagraphFont"/>
    <w:link w:val="BoldandUnderlineCharChar1Char"/>
    <w:locked/>
    <w:rsid w:val="00635F20"/>
    <w:rPr>
      <w:rFonts w:ascii="Calibri" w:eastAsia="MS Mincho" w:hAnsi="Calibri" w:cs="Calibri"/>
      <w:b/>
      <w:sz w:val="16"/>
      <w:u w:val="single"/>
    </w:rPr>
  </w:style>
  <w:style w:type="paragraph" w:customStyle="1" w:styleId="BoldandUnderlineCharChar1Char">
    <w:name w:val="Bold and Underline Char Char1 Char"/>
    <w:basedOn w:val="Normal"/>
    <w:link w:val="BoldandUnderlineCharChar1CharChar"/>
    <w:qFormat/>
    <w:rsid w:val="00635F20"/>
    <w:pPr>
      <w:spacing w:line="256" w:lineRule="auto"/>
    </w:pPr>
    <w:rPr>
      <w:rFonts w:eastAsia="MS Mincho"/>
      <w:b/>
      <w:sz w:val="16"/>
      <w:u w:val="single"/>
    </w:rPr>
  </w:style>
  <w:style w:type="paragraph" w:customStyle="1" w:styleId="blocktitle5">
    <w:name w:val="block title"/>
    <w:basedOn w:val="Normal"/>
    <w:autoRedefine/>
    <w:qFormat/>
    <w:rsid w:val="00635F20"/>
    <w:pPr>
      <w:spacing w:after="240" w:line="256" w:lineRule="auto"/>
      <w:jc w:val="center"/>
      <w:outlineLvl w:val="0"/>
    </w:pPr>
    <w:rPr>
      <w:rFonts w:eastAsia="Calibri"/>
      <w:b/>
      <w:caps/>
      <w:sz w:val="28"/>
      <w:szCs w:val="28"/>
      <w:lang w:val="es-ES"/>
    </w:rPr>
  </w:style>
  <w:style w:type="paragraph" w:customStyle="1" w:styleId="type">
    <w:name w:val="type"/>
    <w:basedOn w:val="Normal"/>
    <w:qFormat/>
    <w:rsid w:val="00635F20"/>
    <w:pPr>
      <w:spacing w:before="100" w:beforeAutospacing="1" w:after="100" w:afterAutospacing="1" w:line="256" w:lineRule="auto"/>
    </w:pPr>
    <w:rPr>
      <w:rFonts w:eastAsia="Times New Roman"/>
    </w:rPr>
  </w:style>
  <w:style w:type="paragraph" w:customStyle="1" w:styleId="TableParagraph">
    <w:name w:val="Table Paragraph"/>
    <w:basedOn w:val="Normal"/>
    <w:uiPriority w:val="1"/>
    <w:qFormat/>
    <w:rsid w:val="00635F20"/>
    <w:pPr>
      <w:spacing w:line="256" w:lineRule="auto"/>
    </w:pPr>
  </w:style>
  <w:style w:type="paragraph" w:customStyle="1" w:styleId="Tag21">
    <w:name w:val="Tag21"/>
    <w:basedOn w:val="Normal"/>
    <w:qFormat/>
    <w:rsid w:val="00635F20"/>
    <w:pPr>
      <w:spacing w:line="256" w:lineRule="auto"/>
    </w:pPr>
    <w:rPr>
      <w:rFonts w:eastAsia="Times New Roman"/>
      <w:b/>
      <w:sz w:val="24"/>
    </w:rPr>
  </w:style>
  <w:style w:type="character" w:customStyle="1" w:styleId="Bodytext10">
    <w:name w:val="Body text (10)_"/>
    <w:basedOn w:val="DefaultParagraphFont"/>
    <w:link w:val="Bodytext101"/>
    <w:uiPriority w:val="99"/>
    <w:locked/>
    <w:rsid w:val="00635F20"/>
    <w:rPr>
      <w:shd w:val="clear" w:color="auto" w:fill="FFFFFF"/>
    </w:rPr>
  </w:style>
  <w:style w:type="paragraph" w:customStyle="1" w:styleId="Bodytext101">
    <w:name w:val="Body text (10)1"/>
    <w:basedOn w:val="Normal"/>
    <w:link w:val="Bodytext10"/>
    <w:uiPriority w:val="99"/>
    <w:qFormat/>
    <w:rsid w:val="00635F20"/>
    <w:pPr>
      <w:shd w:val="clear" w:color="auto" w:fill="FFFFFF"/>
      <w:spacing w:before="240" w:after="240" w:line="240" w:lineRule="atLeast"/>
      <w:ind w:hanging="360"/>
      <w:jc w:val="both"/>
    </w:pPr>
    <w:rPr>
      <w:rFonts w:asciiTheme="minorHAnsi" w:hAnsiTheme="minorHAnsi" w:cstheme="minorBidi"/>
    </w:rPr>
  </w:style>
  <w:style w:type="character" w:customStyle="1" w:styleId="Tablecaption3">
    <w:name w:val="Table caption (3)_"/>
    <w:basedOn w:val="DefaultParagraphFont"/>
    <w:link w:val="Tablecaption31"/>
    <w:uiPriority w:val="99"/>
    <w:locked/>
    <w:rsid w:val="00635F20"/>
    <w:rPr>
      <w:rFonts w:ascii="Times New Roman" w:hAnsi="Times New Roman" w:cs="Times New Roman"/>
      <w:smallCaps/>
      <w:sz w:val="19"/>
      <w:szCs w:val="19"/>
      <w:shd w:val="clear" w:color="auto" w:fill="FFFFFF"/>
    </w:rPr>
  </w:style>
  <w:style w:type="paragraph" w:customStyle="1" w:styleId="Tablecaption31">
    <w:name w:val="Table caption (3)1"/>
    <w:basedOn w:val="Normal"/>
    <w:link w:val="Tablecaption3"/>
    <w:uiPriority w:val="99"/>
    <w:qFormat/>
    <w:rsid w:val="00635F20"/>
    <w:pPr>
      <w:shd w:val="clear" w:color="auto" w:fill="FFFFFF"/>
      <w:spacing w:line="264" w:lineRule="exact"/>
      <w:jc w:val="center"/>
    </w:pPr>
    <w:rPr>
      <w:rFonts w:ascii="Times New Roman" w:hAnsi="Times New Roman" w:cs="Times New Roman"/>
      <w:smallCaps/>
      <w:sz w:val="19"/>
      <w:szCs w:val="19"/>
    </w:rPr>
  </w:style>
  <w:style w:type="character" w:customStyle="1" w:styleId="Tablecaption">
    <w:name w:val="Table caption_"/>
    <w:basedOn w:val="DefaultParagraphFont"/>
    <w:link w:val="Tablecaption0"/>
    <w:uiPriority w:val="99"/>
    <w:locked/>
    <w:rsid w:val="00635F20"/>
    <w:rPr>
      <w:rFonts w:ascii="Times New Roman" w:hAnsi="Times New Roman" w:cs="Times New Roman"/>
      <w:sz w:val="20"/>
      <w:szCs w:val="20"/>
      <w:shd w:val="clear" w:color="auto" w:fill="FFFFFF"/>
    </w:rPr>
  </w:style>
  <w:style w:type="paragraph" w:customStyle="1" w:styleId="Tablecaption0">
    <w:name w:val="Table caption"/>
    <w:basedOn w:val="Normal"/>
    <w:link w:val="Tablecaption"/>
    <w:uiPriority w:val="99"/>
    <w:qFormat/>
    <w:rsid w:val="00635F20"/>
    <w:pPr>
      <w:shd w:val="clear" w:color="auto" w:fill="FFFFFF"/>
      <w:spacing w:line="264" w:lineRule="exact"/>
      <w:jc w:val="center"/>
    </w:pPr>
    <w:rPr>
      <w:rFonts w:ascii="Times New Roman" w:hAnsi="Times New Roman" w:cs="Times New Roman"/>
      <w:sz w:val="20"/>
      <w:szCs w:val="20"/>
    </w:rPr>
  </w:style>
  <w:style w:type="character" w:customStyle="1" w:styleId="Bodytext19">
    <w:name w:val="Body text (19)_"/>
    <w:basedOn w:val="DefaultParagraphFont"/>
    <w:link w:val="Bodytext191"/>
    <w:uiPriority w:val="99"/>
    <w:locked/>
    <w:rsid w:val="00635F20"/>
    <w:rPr>
      <w:rFonts w:ascii="Times New Roman" w:hAnsi="Times New Roman" w:cs="Times New Roman"/>
      <w:b/>
      <w:bCs/>
      <w:sz w:val="20"/>
      <w:szCs w:val="20"/>
      <w:shd w:val="clear" w:color="auto" w:fill="FFFFFF"/>
    </w:rPr>
  </w:style>
  <w:style w:type="paragraph" w:customStyle="1" w:styleId="Bodytext191">
    <w:name w:val="Body text (19)1"/>
    <w:basedOn w:val="Normal"/>
    <w:link w:val="Bodytext19"/>
    <w:uiPriority w:val="99"/>
    <w:qFormat/>
    <w:rsid w:val="00635F20"/>
    <w:pPr>
      <w:shd w:val="clear" w:color="auto" w:fill="FFFFFF"/>
      <w:spacing w:line="269" w:lineRule="exact"/>
    </w:pPr>
    <w:rPr>
      <w:rFonts w:ascii="Times New Roman" w:hAnsi="Times New Roman" w:cs="Times New Roman"/>
      <w:b/>
      <w:bCs/>
      <w:sz w:val="20"/>
      <w:szCs w:val="20"/>
    </w:rPr>
  </w:style>
  <w:style w:type="paragraph" w:customStyle="1" w:styleId="leader">
    <w:name w:val="leader"/>
    <w:basedOn w:val="Normal"/>
    <w:qFormat/>
    <w:rsid w:val="00635F20"/>
    <w:pPr>
      <w:spacing w:before="100" w:beforeAutospacing="1" w:after="100" w:afterAutospacing="1" w:line="256" w:lineRule="auto"/>
    </w:pPr>
    <w:rPr>
      <w:rFonts w:ascii="Times New Roman" w:eastAsia="Times New Roman" w:hAnsi="Times New Roman" w:cs="Times New Roman"/>
      <w:sz w:val="24"/>
    </w:rPr>
  </w:style>
  <w:style w:type="character" w:customStyle="1" w:styleId="DateTimeChar">
    <w:name w:val="DateTime Char"/>
    <w:basedOn w:val="DefaultParagraphFont"/>
    <w:link w:val="DateTime"/>
    <w:uiPriority w:val="4"/>
    <w:locked/>
    <w:rsid w:val="00635F20"/>
    <w:rPr>
      <w:rFonts w:ascii="Calibri" w:hAnsi="Calibri" w:cs="Calibri"/>
      <w:sz w:val="16"/>
    </w:rPr>
  </w:style>
  <w:style w:type="paragraph" w:customStyle="1" w:styleId="DateTime">
    <w:name w:val="DateTime"/>
    <w:basedOn w:val="Normal"/>
    <w:link w:val="DateTimeChar"/>
    <w:autoRedefine/>
    <w:uiPriority w:val="4"/>
    <w:qFormat/>
    <w:rsid w:val="00635F20"/>
    <w:pPr>
      <w:spacing w:line="256" w:lineRule="auto"/>
    </w:pPr>
    <w:rPr>
      <w:sz w:val="16"/>
    </w:rPr>
  </w:style>
  <w:style w:type="character" w:customStyle="1" w:styleId="LectureChar">
    <w:name w:val="Lecture Char"/>
    <w:basedOn w:val="DateTimeChar"/>
    <w:link w:val="Lecture"/>
    <w:uiPriority w:val="4"/>
    <w:locked/>
    <w:rsid w:val="00635F20"/>
    <w:rPr>
      <w:rFonts w:ascii="Arial" w:hAnsi="Arial" w:cs="Arial"/>
      <w:spacing w:val="-10"/>
      <w:sz w:val="16"/>
    </w:rPr>
  </w:style>
  <w:style w:type="paragraph" w:customStyle="1" w:styleId="Lecture">
    <w:name w:val="Lecture"/>
    <w:next w:val="BodyText"/>
    <w:link w:val="LectureChar"/>
    <w:autoRedefine/>
    <w:uiPriority w:val="4"/>
    <w:qFormat/>
    <w:rsid w:val="00635F20"/>
    <w:pPr>
      <w:spacing w:after="0" w:line="256" w:lineRule="auto"/>
      <w:outlineLvl w:val="5"/>
    </w:pPr>
    <w:rPr>
      <w:rFonts w:ascii="Arial" w:hAnsi="Arial" w:cs="Arial"/>
      <w:spacing w:val="-10"/>
      <w:sz w:val="16"/>
    </w:rPr>
  </w:style>
  <w:style w:type="paragraph" w:customStyle="1" w:styleId="BreakTag">
    <w:name w:val="Break Tag"/>
    <w:basedOn w:val="Normal"/>
    <w:autoRedefine/>
    <w:uiPriority w:val="4"/>
    <w:qFormat/>
    <w:rsid w:val="00635F20"/>
    <w:pPr>
      <w:spacing w:before="240" w:line="256" w:lineRule="auto"/>
    </w:pPr>
    <w:rPr>
      <w:b/>
      <w:sz w:val="26"/>
    </w:rPr>
  </w:style>
  <w:style w:type="character" w:customStyle="1" w:styleId="BreakBlockChar">
    <w:name w:val="Break Block Char"/>
    <w:basedOn w:val="DefaultParagraphFont"/>
    <w:link w:val="BreakBlock"/>
    <w:locked/>
    <w:rsid w:val="00635F20"/>
    <w:rPr>
      <w:rFonts w:ascii="Arial Bold" w:hAnsi="Arial Bold" w:cs="Calibri"/>
      <w:b/>
      <w:caps/>
      <w:sz w:val="32"/>
      <w:u w:val="single"/>
    </w:rPr>
  </w:style>
  <w:style w:type="paragraph" w:customStyle="1" w:styleId="BreakBlock">
    <w:name w:val="Break Block"/>
    <w:basedOn w:val="Normal"/>
    <w:link w:val="BreakBlockChar"/>
    <w:autoRedefine/>
    <w:qFormat/>
    <w:rsid w:val="00635F20"/>
    <w:pPr>
      <w:spacing w:before="240" w:line="256" w:lineRule="auto"/>
      <w:jc w:val="center"/>
    </w:pPr>
    <w:rPr>
      <w:rFonts w:ascii="Arial Bold" w:hAnsi="Arial Bold"/>
      <w:b/>
      <w:caps/>
      <w:sz w:val="32"/>
      <w:u w:val="single"/>
    </w:rPr>
  </w:style>
  <w:style w:type="character" w:customStyle="1" w:styleId="BoldandUnderlineChar2CharCharChar">
    <w:name w:val="Bold and Underline Char2 Char Char Char"/>
    <w:link w:val="BoldandUnderlineChar2CharChar"/>
    <w:locked/>
    <w:rsid w:val="00635F20"/>
    <w:rPr>
      <w:b/>
      <w:u w:val="single"/>
    </w:rPr>
  </w:style>
  <w:style w:type="paragraph" w:customStyle="1" w:styleId="BoldandUnderlineChar2CharChar">
    <w:name w:val="Bold and Underline Char2 Char Char"/>
    <w:basedOn w:val="Normal"/>
    <w:link w:val="BoldandUnderlineChar2CharCharChar"/>
    <w:qFormat/>
    <w:rsid w:val="00635F20"/>
    <w:pPr>
      <w:spacing w:line="256" w:lineRule="auto"/>
    </w:pPr>
    <w:rPr>
      <w:rFonts w:asciiTheme="minorHAnsi" w:hAnsiTheme="minorHAnsi" w:cstheme="minorBidi"/>
      <w:b/>
      <w:u w:val="single"/>
    </w:rPr>
  </w:style>
  <w:style w:type="character" w:customStyle="1" w:styleId="Reduce8ptCharChar">
    <w:name w:val="Reduce 8pt Char Char"/>
    <w:basedOn w:val="DefaultParagraphFont"/>
    <w:link w:val="Reduce8pt"/>
    <w:locked/>
    <w:rsid w:val="00635F20"/>
    <w:rPr>
      <w:sz w:val="16"/>
    </w:rPr>
  </w:style>
  <w:style w:type="paragraph" w:customStyle="1" w:styleId="Reduce8pt">
    <w:name w:val="Reduce 8pt"/>
    <w:basedOn w:val="Normal"/>
    <w:link w:val="Reduce8ptCharChar"/>
    <w:qFormat/>
    <w:rsid w:val="00635F20"/>
    <w:pPr>
      <w:autoSpaceDE w:val="0"/>
      <w:autoSpaceDN w:val="0"/>
      <w:adjustRightInd w:val="0"/>
      <w:spacing w:line="256" w:lineRule="auto"/>
      <w:jc w:val="both"/>
    </w:pPr>
    <w:rPr>
      <w:rFonts w:asciiTheme="minorHAnsi" w:hAnsiTheme="minorHAnsi" w:cstheme="minorBidi"/>
      <w:sz w:val="16"/>
    </w:rPr>
  </w:style>
  <w:style w:type="character" w:customStyle="1" w:styleId="FlashTagChar">
    <w:name w:val="FlashTag Char"/>
    <w:basedOn w:val="DefaultParagraphFont"/>
    <w:link w:val="FlashTag"/>
    <w:uiPriority w:val="4"/>
    <w:locked/>
    <w:rsid w:val="00635F20"/>
    <w:rPr>
      <w:rFonts w:asciiTheme="majorHAnsi" w:hAnsiTheme="majorHAnsi" w:cs="Calibri"/>
      <w:b/>
      <w:sz w:val="28"/>
    </w:rPr>
  </w:style>
  <w:style w:type="paragraph" w:customStyle="1" w:styleId="FlashTag">
    <w:name w:val="FlashTag"/>
    <w:basedOn w:val="Normal"/>
    <w:link w:val="FlashTagChar"/>
    <w:autoRedefine/>
    <w:uiPriority w:val="4"/>
    <w:qFormat/>
    <w:rsid w:val="00635F20"/>
    <w:pPr>
      <w:spacing w:line="256" w:lineRule="auto"/>
    </w:pPr>
    <w:rPr>
      <w:rFonts w:asciiTheme="majorHAnsi" w:hAnsiTheme="majorHAnsi"/>
      <w:b/>
      <w:sz w:val="28"/>
    </w:rPr>
  </w:style>
  <w:style w:type="paragraph" w:customStyle="1" w:styleId="Warrant">
    <w:name w:val="Warrant"/>
    <w:autoRedefine/>
    <w:uiPriority w:val="4"/>
    <w:qFormat/>
    <w:rsid w:val="00635F20"/>
    <w:pPr>
      <w:spacing w:line="256" w:lineRule="auto"/>
      <w:ind w:left="720"/>
    </w:pPr>
    <w:rPr>
      <w:rFonts w:ascii="Calibri" w:hAnsi="Calibri" w:cs="Arial"/>
    </w:rPr>
  </w:style>
  <w:style w:type="paragraph" w:customStyle="1" w:styleId="speakable">
    <w:name w:val="speakable"/>
    <w:basedOn w:val="Normal"/>
    <w:uiPriority w:val="99"/>
    <w:qFormat/>
    <w:rsid w:val="00635F20"/>
    <w:pPr>
      <w:spacing w:before="100" w:beforeAutospacing="1" w:after="100" w:afterAutospacing="1" w:line="256" w:lineRule="auto"/>
    </w:pPr>
    <w:rPr>
      <w:rFonts w:ascii="Times New Roman" w:eastAsia="Times New Roman" w:hAnsi="Times New Roman" w:cs="Times New Roman"/>
      <w:sz w:val="24"/>
    </w:rPr>
  </w:style>
  <w:style w:type="paragraph" w:customStyle="1" w:styleId="g-body">
    <w:name w:val="g-body"/>
    <w:basedOn w:val="Normal"/>
    <w:uiPriority w:val="99"/>
    <w:qFormat/>
    <w:rsid w:val="00635F20"/>
    <w:pPr>
      <w:spacing w:before="100" w:beforeAutospacing="1" w:after="100" w:afterAutospacing="1" w:line="256" w:lineRule="auto"/>
    </w:pPr>
    <w:rPr>
      <w:rFonts w:ascii="Times New Roman" w:eastAsia="Times New Roman" w:hAnsi="Times New Roman" w:cs="Times New Roman"/>
      <w:sz w:val="24"/>
    </w:rPr>
  </w:style>
  <w:style w:type="paragraph" w:customStyle="1" w:styleId="g-pstyle0">
    <w:name w:val="g-pstyle0"/>
    <w:basedOn w:val="Normal"/>
    <w:uiPriority w:val="99"/>
    <w:qFormat/>
    <w:rsid w:val="00635F20"/>
    <w:pPr>
      <w:spacing w:before="100" w:beforeAutospacing="1" w:after="100" w:afterAutospacing="1" w:line="256" w:lineRule="auto"/>
    </w:pPr>
    <w:rPr>
      <w:rFonts w:ascii="Times New Roman" w:eastAsia="Times New Roman" w:hAnsi="Times New Roman" w:cs="Times New Roman"/>
      <w:sz w:val="24"/>
    </w:rPr>
  </w:style>
  <w:style w:type="paragraph" w:customStyle="1" w:styleId="g-pstyle1">
    <w:name w:val="g-pstyle1"/>
    <w:basedOn w:val="Normal"/>
    <w:uiPriority w:val="99"/>
    <w:qFormat/>
    <w:rsid w:val="00635F20"/>
    <w:pPr>
      <w:spacing w:before="100" w:beforeAutospacing="1" w:after="100" w:afterAutospacing="1" w:line="256" w:lineRule="auto"/>
    </w:pPr>
    <w:rPr>
      <w:rFonts w:ascii="Times New Roman" w:eastAsia="Times New Roman" w:hAnsi="Times New Roman" w:cs="Times New Roman"/>
      <w:sz w:val="24"/>
    </w:rPr>
  </w:style>
  <w:style w:type="paragraph" w:customStyle="1" w:styleId="g-asset-hed">
    <w:name w:val="g-asset-hed"/>
    <w:basedOn w:val="Normal"/>
    <w:uiPriority w:val="99"/>
    <w:qFormat/>
    <w:rsid w:val="00635F20"/>
    <w:pPr>
      <w:spacing w:before="100" w:beforeAutospacing="1" w:after="100" w:afterAutospacing="1" w:line="256" w:lineRule="auto"/>
    </w:pPr>
    <w:rPr>
      <w:rFonts w:ascii="Times New Roman" w:eastAsia="Times New Roman" w:hAnsi="Times New Roman" w:cs="Times New Roman"/>
      <w:sz w:val="24"/>
    </w:rPr>
  </w:style>
  <w:style w:type="paragraph" w:customStyle="1" w:styleId="js-tweet-text">
    <w:name w:val="js-tweet-text"/>
    <w:basedOn w:val="Normal"/>
    <w:uiPriority w:val="99"/>
    <w:qFormat/>
    <w:rsid w:val="00635F20"/>
    <w:pPr>
      <w:spacing w:before="100" w:beforeAutospacing="1" w:after="100" w:afterAutospacing="1" w:line="256" w:lineRule="auto"/>
    </w:pPr>
    <w:rPr>
      <w:sz w:val="24"/>
    </w:rPr>
  </w:style>
  <w:style w:type="paragraph" w:customStyle="1" w:styleId="style41">
    <w:name w:val="style4"/>
    <w:basedOn w:val="Normal"/>
    <w:uiPriority w:val="99"/>
    <w:qFormat/>
    <w:rsid w:val="00635F20"/>
    <w:pPr>
      <w:spacing w:before="100" w:beforeAutospacing="1" w:after="100" w:afterAutospacing="1" w:line="256" w:lineRule="auto"/>
    </w:pPr>
    <w:rPr>
      <w:rFonts w:ascii="Times New Roman" w:hAnsi="Times New Roman"/>
      <w:sz w:val="24"/>
    </w:rPr>
  </w:style>
  <w:style w:type="paragraph" w:customStyle="1" w:styleId="speech">
    <w:name w:val="speech"/>
    <w:basedOn w:val="Normal"/>
    <w:uiPriority w:val="99"/>
    <w:qFormat/>
    <w:rsid w:val="00635F20"/>
    <w:pPr>
      <w:spacing w:before="100" w:beforeAutospacing="1" w:after="100" w:afterAutospacing="1" w:line="256" w:lineRule="auto"/>
    </w:pPr>
    <w:rPr>
      <w:rFonts w:ascii="Times New Roman" w:hAnsi="Times New Roman"/>
      <w:sz w:val="24"/>
    </w:rPr>
  </w:style>
  <w:style w:type="paragraph" w:customStyle="1" w:styleId="optext">
    <w:name w:val="optext"/>
    <w:basedOn w:val="Normal"/>
    <w:uiPriority w:val="99"/>
    <w:qFormat/>
    <w:rsid w:val="00635F20"/>
    <w:pPr>
      <w:spacing w:before="100" w:beforeAutospacing="1" w:after="100" w:afterAutospacing="1" w:line="256" w:lineRule="auto"/>
    </w:pPr>
    <w:rPr>
      <w:rFonts w:ascii="Times New Roman" w:hAnsi="Times New Roman"/>
      <w:sz w:val="24"/>
    </w:rPr>
  </w:style>
  <w:style w:type="paragraph" w:customStyle="1" w:styleId="useless">
    <w:name w:val="useless"/>
    <w:basedOn w:val="Normal"/>
    <w:uiPriority w:val="99"/>
    <w:qFormat/>
    <w:rsid w:val="00635F20"/>
    <w:pPr>
      <w:spacing w:line="256" w:lineRule="auto"/>
    </w:pPr>
    <w:rPr>
      <w:rFonts w:ascii="Times New Roman" w:eastAsia="Times New Roman" w:hAnsi="Times New Roman"/>
      <w:sz w:val="12"/>
    </w:rPr>
  </w:style>
  <w:style w:type="character" w:customStyle="1" w:styleId="TagCharCharCharCharCharCharCharChar">
    <w:name w:val="Tag Char Char Char Char Char Char Char Char"/>
    <w:basedOn w:val="DefaultParagraphFont"/>
    <w:link w:val="TagCharCharCharCharCharCharChar0"/>
    <w:locked/>
    <w:rsid w:val="00635F20"/>
    <w:rPr>
      <w:rFonts w:ascii="Times New Roman" w:eastAsia="Times New Roman" w:hAnsi="Times New Roman" w:cs="Calibri"/>
      <w:b/>
    </w:rPr>
  </w:style>
  <w:style w:type="paragraph" w:customStyle="1" w:styleId="TagCharCharCharCharCharCharChar0">
    <w:name w:val="Tag Char Char Char Char Char Char Char"/>
    <w:basedOn w:val="Normal"/>
    <w:link w:val="TagCharCharCharCharCharCharCharChar"/>
    <w:qFormat/>
    <w:rsid w:val="00635F20"/>
    <w:pPr>
      <w:spacing w:line="256" w:lineRule="auto"/>
    </w:pPr>
    <w:rPr>
      <w:rFonts w:ascii="Times New Roman" w:eastAsia="Times New Roman" w:hAnsi="Times New Roman"/>
      <w:b/>
    </w:rPr>
  </w:style>
  <w:style w:type="character" w:customStyle="1" w:styleId="Style5ptChar">
    <w:name w:val="Style 5 pt Char"/>
    <w:basedOn w:val="DefaultParagraphFont"/>
    <w:link w:val="Style5pt"/>
    <w:locked/>
    <w:rsid w:val="00635F20"/>
    <w:rPr>
      <w:rFonts w:ascii="Calibri" w:eastAsia="Times New Roman" w:hAnsi="Calibri" w:cs="Calibri"/>
      <w:sz w:val="10"/>
      <w:szCs w:val="10"/>
    </w:rPr>
  </w:style>
  <w:style w:type="paragraph" w:customStyle="1" w:styleId="Style5pt">
    <w:name w:val="Style 5 pt"/>
    <w:basedOn w:val="Normal"/>
    <w:link w:val="Style5ptChar"/>
    <w:qFormat/>
    <w:rsid w:val="00635F20"/>
    <w:pPr>
      <w:widowControl w:val="0"/>
      <w:autoSpaceDE w:val="0"/>
      <w:autoSpaceDN w:val="0"/>
      <w:adjustRightInd w:val="0"/>
      <w:spacing w:line="256" w:lineRule="auto"/>
      <w:ind w:left="720"/>
    </w:pPr>
    <w:rPr>
      <w:rFonts w:eastAsia="Times New Roman"/>
      <w:sz w:val="10"/>
      <w:szCs w:val="10"/>
    </w:rPr>
  </w:style>
  <w:style w:type="paragraph" w:customStyle="1" w:styleId="m462447500549623171gmail-msonormal">
    <w:name w:val="m_462447500549623171gmail-msonormal"/>
    <w:basedOn w:val="Normal"/>
    <w:uiPriority w:val="99"/>
    <w:qFormat/>
    <w:rsid w:val="00635F20"/>
    <w:pPr>
      <w:spacing w:before="100" w:beforeAutospacing="1" w:after="100" w:afterAutospacing="1" w:line="256" w:lineRule="auto"/>
    </w:pPr>
    <w:rPr>
      <w:rFonts w:ascii="Times New Roman" w:eastAsia="Times New Roman" w:hAnsi="Times New Roman" w:cs="Times New Roman"/>
      <w:sz w:val="24"/>
    </w:rPr>
  </w:style>
  <w:style w:type="paragraph" w:customStyle="1" w:styleId="dek">
    <w:name w:val="dek"/>
    <w:basedOn w:val="Normal"/>
    <w:uiPriority w:val="99"/>
    <w:qFormat/>
    <w:rsid w:val="00635F20"/>
    <w:pPr>
      <w:spacing w:before="100" w:beforeAutospacing="1" w:after="100" w:afterAutospacing="1" w:line="256" w:lineRule="auto"/>
    </w:pPr>
    <w:rPr>
      <w:rFonts w:ascii="Times New Roman" w:eastAsia="Times New Roman" w:hAnsi="Times New Roman" w:cs="Times New Roman"/>
      <w:sz w:val="24"/>
    </w:rPr>
  </w:style>
  <w:style w:type="paragraph" w:customStyle="1" w:styleId="standardeinzug">
    <w:name w:val="standardeinzug"/>
    <w:basedOn w:val="Normal"/>
    <w:qFormat/>
    <w:rsid w:val="00635F20"/>
    <w:pPr>
      <w:spacing w:before="100" w:beforeAutospacing="1" w:after="100" w:afterAutospacing="1" w:line="256" w:lineRule="auto"/>
    </w:pPr>
    <w:rPr>
      <w:rFonts w:ascii="Times New Roman" w:eastAsia="Times New Roman" w:hAnsi="Times New Roman" w:cs="Times New Roman"/>
      <w:sz w:val="24"/>
    </w:rPr>
  </w:style>
  <w:style w:type="paragraph" w:customStyle="1" w:styleId="aufzhlungnormal">
    <w:name w:val="aufzhlungnormal"/>
    <w:basedOn w:val="Normal"/>
    <w:qFormat/>
    <w:rsid w:val="00635F20"/>
    <w:pPr>
      <w:spacing w:before="100" w:beforeAutospacing="1" w:after="100" w:afterAutospacing="1" w:line="256" w:lineRule="auto"/>
    </w:pPr>
    <w:rPr>
      <w:rFonts w:ascii="Times New Roman" w:eastAsia="Times New Roman" w:hAnsi="Times New Roman" w:cs="Times New Roman"/>
      <w:sz w:val="24"/>
    </w:rPr>
  </w:style>
  <w:style w:type="paragraph" w:customStyle="1" w:styleId="entrefilet">
    <w:name w:val="entrefilet"/>
    <w:basedOn w:val="Normal"/>
    <w:qFormat/>
    <w:rsid w:val="00635F20"/>
    <w:pPr>
      <w:spacing w:before="100" w:beforeAutospacing="1" w:after="100" w:afterAutospacing="1" w:line="256" w:lineRule="auto"/>
    </w:pPr>
    <w:rPr>
      <w:rFonts w:ascii="Times New Roman" w:eastAsia="Times New Roman" w:hAnsi="Times New Roman" w:cs="Times New Roman"/>
      <w:sz w:val="24"/>
    </w:rPr>
  </w:style>
  <w:style w:type="paragraph" w:customStyle="1" w:styleId="kapitelreferenzkopf">
    <w:name w:val="kapitelreferenzkopf"/>
    <w:basedOn w:val="Normal"/>
    <w:qFormat/>
    <w:rsid w:val="00635F20"/>
    <w:pPr>
      <w:spacing w:before="100" w:beforeAutospacing="1" w:after="100" w:afterAutospacing="1" w:line="256" w:lineRule="auto"/>
    </w:pPr>
    <w:rPr>
      <w:rFonts w:ascii="Times New Roman" w:eastAsia="Times New Roman" w:hAnsi="Times New Roman" w:cs="Times New Roman"/>
      <w:sz w:val="24"/>
    </w:rPr>
  </w:style>
  <w:style w:type="paragraph" w:customStyle="1" w:styleId="tabberschrift">
    <w:name w:val="tabberschrift"/>
    <w:basedOn w:val="Normal"/>
    <w:qFormat/>
    <w:rsid w:val="00635F20"/>
    <w:pPr>
      <w:spacing w:before="100" w:beforeAutospacing="1" w:after="100" w:afterAutospacing="1" w:line="256" w:lineRule="auto"/>
    </w:pPr>
    <w:rPr>
      <w:rFonts w:ascii="Times New Roman" w:eastAsia="Times New Roman" w:hAnsi="Times New Roman" w:cs="Times New Roman"/>
      <w:sz w:val="24"/>
    </w:rPr>
  </w:style>
  <w:style w:type="paragraph" w:customStyle="1" w:styleId="e-navigation-primary-iteme-navigation-primary-item--first">
    <w:name w:val="e-navigation-primary-item&#10;     &#10;     &#10;     &#10;     e-navigation-primary-item--first"/>
    <w:basedOn w:val="Normal"/>
    <w:qFormat/>
    <w:rsid w:val="00635F20"/>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e-navigation-primary-item--current">
    <w:name w:val="e-navigation-primary-item&#10;     e-navigation-primary-item--current"/>
    <w:basedOn w:val="Normal"/>
    <w:qFormat/>
    <w:rsid w:val="00635F20"/>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
    <w:name w:val="e-navigation-primary-item"/>
    <w:basedOn w:val="Normal"/>
    <w:qFormat/>
    <w:rsid w:val="00635F20"/>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e-navigation-primary-item--last">
    <w:name w:val="e-navigation-primary-item&#10;     &#10;     &#10;     &#10;     &#10;     e-navigation-primary-item--last"/>
    <w:basedOn w:val="Normal"/>
    <w:qFormat/>
    <w:rsid w:val="00635F20"/>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secondary-iteme-navigation-secondary-item--has-children">
    <w:name w:val="e-navigation-secondary-item&#10;     &#10;     e-navigation-secondary-item--has-children"/>
    <w:basedOn w:val="Normal"/>
    <w:qFormat/>
    <w:rsid w:val="00635F20"/>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is-home-linke-navigation-tertiary-item--first">
    <w:name w:val="e-navigation-tertiary-item&#10;     &#10;     &#10;     e-navigation-tertiary-item--is-home-link&#10;     e-navigation-tertiary-item--first"/>
    <w:basedOn w:val="Normal"/>
    <w:qFormat/>
    <w:rsid w:val="00635F20"/>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
    <w:name w:val="e-navigation-tertiary-item"/>
    <w:basedOn w:val="Normal"/>
    <w:qFormat/>
    <w:rsid w:val="00635F20"/>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last">
    <w:name w:val="e-navigation-tertiary-item&#10;     &#10;     &#10;     &#10;     &#10;     e-navigation-tertiary-item--last"/>
    <w:basedOn w:val="Normal"/>
    <w:qFormat/>
    <w:rsid w:val="00635F20"/>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is-home-linke-navigation-tertiary-item--last">
    <w:name w:val="e-navigation-tertiary-item&#10;     &#10;     &#10;     e-navigation-tertiary-item--is-home-link&#10;     &#10;     e-navigation-tertiary-item--last"/>
    <w:basedOn w:val="Normal"/>
    <w:qFormat/>
    <w:rsid w:val="00635F20"/>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secondary-item">
    <w:name w:val="e-navigation-secondary-item"/>
    <w:basedOn w:val="Normal"/>
    <w:qFormat/>
    <w:rsid w:val="00635F20"/>
    <w:pPr>
      <w:spacing w:before="100" w:beforeAutospacing="1" w:after="100" w:afterAutospacing="1" w:line="240" w:lineRule="auto"/>
    </w:pPr>
    <w:rPr>
      <w:rFonts w:ascii="Times New Roman" w:eastAsia="Times New Roman" w:hAnsi="Times New Roman" w:cs="Times New Roman"/>
      <w:sz w:val="24"/>
    </w:rPr>
  </w:style>
  <w:style w:type="paragraph" w:customStyle="1" w:styleId="breadcrumbsitem">
    <w:name w:val="breadcrumbs__item"/>
    <w:basedOn w:val="Normal"/>
    <w:qFormat/>
    <w:rsid w:val="00635F20"/>
    <w:pPr>
      <w:spacing w:before="100" w:beforeAutospacing="1" w:after="100" w:afterAutospacing="1" w:line="240" w:lineRule="auto"/>
    </w:pPr>
    <w:rPr>
      <w:rFonts w:ascii="Times New Roman" w:eastAsia="Times New Roman" w:hAnsi="Times New Roman" w:cs="Times New Roman"/>
      <w:sz w:val="24"/>
    </w:rPr>
  </w:style>
  <w:style w:type="paragraph" w:customStyle="1" w:styleId="bylineauthor">
    <w:name w:val="byline__author"/>
    <w:basedOn w:val="Normal"/>
    <w:qFormat/>
    <w:rsid w:val="00635F20"/>
    <w:pPr>
      <w:spacing w:before="100" w:beforeAutospacing="1" w:after="100" w:afterAutospacing="1" w:line="240" w:lineRule="auto"/>
    </w:pPr>
    <w:rPr>
      <w:rFonts w:ascii="Times New Roman" w:eastAsia="Times New Roman" w:hAnsi="Times New Roman" w:cs="Times New Roman"/>
      <w:sz w:val="24"/>
    </w:rPr>
  </w:style>
  <w:style w:type="paragraph" w:customStyle="1" w:styleId="social-shareitem">
    <w:name w:val="social-share__item"/>
    <w:basedOn w:val="Normal"/>
    <w:qFormat/>
    <w:rsid w:val="00635F20"/>
    <w:pPr>
      <w:spacing w:before="100" w:beforeAutospacing="1" w:after="100" w:afterAutospacing="1" w:line="240" w:lineRule="auto"/>
    </w:pPr>
    <w:rPr>
      <w:rFonts w:ascii="Times New Roman" w:eastAsia="Times New Roman" w:hAnsi="Times New Roman" w:cs="Times New Roman"/>
      <w:sz w:val="24"/>
    </w:rPr>
  </w:style>
  <w:style w:type="paragraph" w:customStyle="1" w:styleId="list-of-tagsitem">
    <w:name w:val="list-of-tags__item"/>
    <w:basedOn w:val="Normal"/>
    <w:qFormat/>
    <w:rsid w:val="00635F20"/>
    <w:pPr>
      <w:spacing w:before="100" w:beforeAutospacing="1" w:after="100" w:afterAutospacing="1" w:line="240" w:lineRule="auto"/>
    </w:pPr>
    <w:rPr>
      <w:rFonts w:ascii="Times New Roman" w:eastAsia="Times New Roman" w:hAnsi="Times New Roman" w:cs="Times New Roman"/>
      <w:sz w:val="24"/>
    </w:rPr>
  </w:style>
  <w:style w:type="paragraph" w:customStyle="1" w:styleId="social-followitem">
    <w:name w:val="social-follow__item"/>
    <w:basedOn w:val="Normal"/>
    <w:qFormat/>
    <w:rsid w:val="00635F20"/>
    <w:pPr>
      <w:spacing w:before="100" w:beforeAutospacing="1" w:after="100" w:afterAutospacing="1" w:line="240" w:lineRule="auto"/>
    </w:pPr>
    <w:rPr>
      <w:rFonts w:ascii="Times New Roman" w:eastAsia="Times New Roman" w:hAnsi="Times New Roman" w:cs="Times New Roman"/>
      <w:sz w:val="24"/>
    </w:rPr>
  </w:style>
  <w:style w:type="paragraph" w:customStyle="1" w:styleId="recommended-articlesitem">
    <w:name w:val="recommended-articles__item"/>
    <w:basedOn w:val="Normal"/>
    <w:qFormat/>
    <w:rsid w:val="00635F20"/>
    <w:pPr>
      <w:spacing w:before="100" w:beforeAutospacing="1" w:after="100" w:afterAutospacing="1" w:line="240" w:lineRule="auto"/>
    </w:pPr>
    <w:rPr>
      <w:rFonts w:ascii="Times New Roman" w:eastAsia="Times New Roman" w:hAnsi="Times New Roman" w:cs="Times New Roman"/>
      <w:sz w:val="24"/>
    </w:rPr>
  </w:style>
  <w:style w:type="paragraph" w:customStyle="1" w:styleId="list-of-entitiesitem">
    <w:name w:val="list-of-entities__item"/>
    <w:basedOn w:val="Normal"/>
    <w:qFormat/>
    <w:rsid w:val="00635F20"/>
    <w:pPr>
      <w:spacing w:before="100" w:beforeAutospacing="1" w:after="100" w:afterAutospacing="1" w:line="240" w:lineRule="auto"/>
    </w:pPr>
    <w:rPr>
      <w:rFonts w:ascii="Times New Roman" w:eastAsia="Times New Roman" w:hAnsi="Times New Roman" w:cs="Times New Roman"/>
      <w:sz w:val="24"/>
    </w:rPr>
  </w:style>
  <w:style w:type="paragraph" w:customStyle="1" w:styleId="site-footersocial-item">
    <w:name w:val="site-footer__social-item"/>
    <w:basedOn w:val="Normal"/>
    <w:qFormat/>
    <w:rsid w:val="00635F20"/>
    <w:pPr>
      <w:spacing w:before="100" w:beforeAutospacing="1" w:after="100" w:afterAutospacing="1" w:line="240" w:lineRule="auto"/>
    </w:pPr>
    <w:rPr>
      <w:rFonts w:ascii="Times New Roman" w:eastAsia="Times New Roman" w:hAnsi="Times New Roman" w:cs="Times New Roman"/>
      <w:sz w:val="24"/>
    </w:rPr>
  </w:style>
  <w:style w:type="paragraph" w:customStyle="1" w:styleId="site-footernavigation-item">
    <w:name w:val="site-footer__navigation-item"/>
    <w:basedOn w:val="Normal"/>
    <w:qFormat/>
    <w:rsid w:val="00635F20"/>
    <w:pPr>
      <w:spacing w:before="100" w:beforeAutospacing="1" w:after="100" w:afterAutospacing="1" w:line="240" w:lineRule="auto"/>
    </w:pPr>
    <w:rPr>
      <w:rFonts w:ascii="Times New Roman" w:eastAsia="Times New Roman" w:hAnsi="Times New Roman" w:cs="Times New Roman"/>
      <w:sz w:val="24"/>
    </w:rPr>
  </w:style>
  <w:style w:type="paragraph" w:customStyle="1" w:styleId="articlebody-text">
    <w:name w:val="article__body-text"/>
    <w:basedOn w:val="Normal"/>
    <w:qFormat/>
    <w:rsid w:val="00635F20"/>
    <w:pPr>
      <w:spacing w:before="100" w:beforeAutospacing="1" w:after="100" w:afterAutospacing="1" w:line="240" w:lineRule="auto"/>
    </w:pPr>
    <w:rPr>
      <w:rFonts w:ascii="Times New Roman" w:eastAsia="Times New Roman" w:hAnsi="Times New Roman" w:cs="Times New Roman"/>
      <w:sz w:val="24"/>
    </w:rPr>
  </w:style>
  <w:style w:type="paragraph" w:customStyle="1" w:styleId="comp">
    <w:name w:val="comp"/>
    <w:basedOn w:val="Normal"/>
    <w:qFormat/>
    <w:rsid w:val="00635F20"/>
    <w:pPr>
      <w:spacing w:before="100" w:beforeAutospacing="1" w:after="100" w:afterAutospacing="1" w:line="240" w:lineRule="auto"/>
    </w:pPr>
    <w:rPr>
      <w:rFonts w:ascii="Times New Roman" w:eastAsia="Times New Roman" w:hAnsi="Times New Roman" w:cs="Times New Roman"/>
      <w:sz w:val="24"/>
    </w:rPr>
  </w:style>
  <w:style w:type="paragraph" w:customStyle="1" w:styleId="mb-3">
    <w:name w:val="mb-3"/>
    <w:basedOn w:val="Normal"/>
    <w:qFormat/>
    <w:rsid w:val="00635F20"/>
    <w:pPr>
      <w:spacing w:before="100" w:beforeAutospacing="1" w:after="100" w:afterAutospacing="1" w:line="240" w:lineRule="auto"/>
    </w:pPr>
    <w:rPr>
      <w:rFonts w:ascii="Times New Roman" w:eastAsia="Times New Roman" w:hAnsi="Times New Roman" w:cs="Times New Roman"/>
      <w:sz w:val="24"/>
    </w:rPr>
  </w:style>
  <w:style w:type="paragraph" w:customStyle="1" w:styleId="css-axufdj">
    <w:name w:val="css-axufdj"/>
    <w:basedOn w:val="Normal"/>
    <w:qFormat/>
    <w:rsid w:val="00635F20"/>
    <w:pPr>
      <w:spacing w:before="100" w:beforeAutospacing="1" w:after="100" w:afterAutospacing="1" w:line="240" w:lineRule="auto"/>
    </w:pPr>
    <w:rPr>
      <w:rFonts w:ascii="Times New Roman" w:eastAsia="Times New Roman" w:hAnsi="Times New Roman" w:cs="Times New Roman"/>
      <w:sz w:val="24"/>
    </w:rPr>
  </w:style>
  <w:style w:type="paragraph" w:customStyle="1" w:styleId="element">
    <w:name w:val="element"/>
    <w:basedOn w:val="Normal"/>
    <w:qFormat/>
    <w:rsid w:val="00635F20"/>
    <w:pPr>
      <w:spacing w:before="100" w:beforeAutospacing="1" w:after="100" w:afterAutospacing="1" w:line="240" w:lineRule="auto"/>
    </w:pPr>
    <w:rPr>
      <w:rFonts w:ascii="Times New Roman" w:eastAsia="Times New Roman" w:hAnsi="Times New Roman" w:cs="Times New Roman"/>
      <w:sz w:val="24"/>
    </w:rPr>
  </w:style>
  <w:style w:type="paragraph" w:customStyle="1" w:styleId="paragraph3fv35">
    <w:name w:val="paragraph___3fv35"/>
    <w:basedOn w:val="Normal"/>
    <w:qFormat/>
    <w:rsid w:val="00635F20"/>
    <w:pPr>
      <w:spacing w:before="100" w:beforeAutospacing="1" w:after="100" w:afterAutospacing="1" w:line="240" w:lineRule="auto"/>
    </w:pPr>
    <w:rPr>
      <w:rFonts w:ascii="Times New Roman" w:eastAsia="Times New Roman" w:hAnsi="Times New Roman" w:cs="Times New Roman"/>
      <w:sz w:val="24"/>
    </w:rPr>
  </w:style>
  <w:style w:type="paragraph" w:customStyle="1" w:styleId="dcr-s23rjr">
    <w:name w:val="dcr-s23rjr"/>
    <w:basedOn w:val="Normal"/>
    <w:qFormat/>
    <w:rsid w:val="00635F20"/>
    <w:pPr>
      <w:spacing w:before="100" w:beforeAutospacing="1" w:after="100" w:afterAutospacing="1" w:line="240" w:lineRule="auto"/>
    </w:pPr>
    <w:rPr>
      <w:rFonts w:ascii="Times New Roman" w:eastAsia="Times New Roman" w:hAnsi="Times New Roman" w:cs="Times New Roman"/>
      <w:sz w:val="24"/>
    </w:rPr>
  </w:style>
  <w:style w:type="paragraph" w:customStyle="1" w:styleId="font--article-body">
    <w:name w:val="font--article-body"/>
    <w:basedOn w:val="Normal"/>
    <w:qFormat/>
    <w:rsid w:val="00635F20"/>
    <w:pPr>
      <w:spacing w:before="100" w:beforeAutospacing="1" w:after="100" w:afterAutospacing="1" w:line="240" w:lineRule="auto"/>
    </w:pPr>
    <w:rPr>
      <w:rFonts w:ascii="Times New Roman" w:eastAsia="Times New Roman" w:hAnsi="Times New Roman" w:cs="Times New Roman"/>
      <w:sz w:val="24"/>
    </w:rPr>
  </w:style>
  <w:style w:type="character" w:styleId="CommentReference">
    <w:name w:val="annotation reference"/>
    <w:basedOn w:val="DefaultParagraphFont"/>
    <w:uiPriority w:val="99"/>
    <w:unhideWhenUsed/>
    <w:rsid w:val="00635F20"/>
    <w:rPr>
      <w:sz w:val="16"/>
      <w:szCs w:val="16"/>
    </w:rPr>
  </w:style>
  <w:style w:type="character" w:styleId="EndnoteReference">
    <w:name w:val="endnote reference"/>
    <w:basedOn w:val="DefaultParagraphFont"/>
    <w:uiPriority w:val="99"/>
    <w:unhideWhenUsed/>
    <w:rsid w:val="00635F20"/>
    <w:rPr>
      <w:vertAlign w:val="superscript"/>
    </w:rPr>
  </w:style>
  <w:style w:type="character" w:styleId="PlaceholderText">
    <w:name w:val="Placeholder Text"/>
    <w:basedOn w:val="DefaultParagraphFont"/>
    <w:uiPriority w:val="99"/>
    <w:rsid w:val="00635F20"/>
    <w:rPr>
      <w:color w:val="808080"/>
    </w:rPr>
  </w:style>
  <w:style w:type="character" w:styleId="SubtleEmphasis">
    <w:name w:val="Subtle Emphasis"/>
    <w:basedOn w:val="DefaultParagraphFont"/>
    <w:uiPriority w:val="19"/>
    <w:qFormat/>
    <w:rsid w:val="00635F20"/>
    <w:rPr>
      <w:rFonts w:ascii="Garamond" w:hAnsi="Garamond" w:hint="default"/>
      <w:iCs/>
      <w:color w:val="auto"/>
      <w:spacing w:val="0"/>
      <w:sz w:val="22"/>
      <w:u w:val="single"/>
      <w:bdr w:val="none" w:sz="0" w:space="0" w:color="auto" w:frame="1"/>
    </w:rPr>
  </w:style>
  <w:style w:type="character" w:styleId="IntenseEmphasis">
    <w:name w:val="Intense Emphasis"/>
    <w:aliases w:val="Intense Emphasi,Char Char Char1,cites Char Ch,Citation Char Char Cha,Box Out,Heading 3 Char Char1 Char,cit,8.,Underline Cha,Cite Char1,Sty,8,Intense Emphasis4,9.5 pt,Intense Emphasis5,Style Underli,cites Char Char,8 , Char Char Char1"/>
    <w:basedOn w:val="DefaultParagraphFont"/>
    <w:qFormat/>
    <w:rsid w:val="00635F20"/>
    <w:rPr>
      <w:b/>
      <w:bCs w:val="0"/>
      <w:sz w:val="26"/>
      <w:u w:val="single"/>
    </w:rPr>
  </w:style>
  <w:style w:type="character" w:styleId="SubtleReference">
    <w:name w:val="Subtle Reference"/>
    <w:basedOn w:val="DefaultParagraphFont"/>
    <w:uiPriority w:val="31"/>
    <w:qFormat/>
    <w:rsid w:val="00635F20"/>
    <w:rPr>
      <w:smallCaps/>
      <w:color w:val="5A5A5A" w:themeColor="text1" w:themeTint="A5"/>
    </w:rPr>
  </w:style>
  <w:style w:type="character" w:styleId="BookTitle">
    <w:name w:val="Book Title"/>
    <w:basedOn w:val="DefaultParagraphFont"/>
    <w:qFormat/>
    <w:rsid w:val="00635F20"/>
    <w:rPr>
      <w:b/>
      <w:bCs/>
      <w:i/>
      <w:iCs/>
      <w:spacing w:val="5"/>
    </w:rPr>
  </w:style>
  <w:style w:type="character" w:customStyle="1" w:styleId="Heading7Char1">
    <w:name w:val="Heading 7 Char1"/>
    <w:basedOn w:val="DefaultParagraphFont"/>
    <w:semiHidden/>
    <w:rsid w:val="00635F20"/>
  </w:style>
  <w:style w:type="character" w:customStyle="1" w:styleId="Heading8Char1">
    <w:name w:val="Heading 8 Char1"/>
    <w:basedOn w:val="DefaultParagraphFont"/>
    <w:semiHidden/>
    <w:rsid w:val="00635F20"/>
  </w:style>
  <w:style w:type="character" w:customStyle="1" w:styleId="Heading9Char1">
    <w:name w:val="Heading 9 Char1"/>
    <w:basedOn w:val="DefaultParagraphFont"/>
    <w:semiHidden/>
    <w:rsid w:val="00635F20"/>
  </w:style>
  <w:style w:type="character" w:customStyle="1" w:styleId="UnderlineBold">
    <w:name w:val="Underline + Bold"/>
    <w:uiPriority w:val="1"/>
    <w:qFormat/>
    <w:rsid w:val="00635F20"/>
    <w:rPr>
      <w:b/>
      <w:bCs w:val="0"/>
      <w:sz w:val="20"/>
      <w:u w:val="single"/>
    </w:rPr>
  </w:style>
  <w:style w:type="character" w:customStyle="1" w:styleId="start">
    <w:name w:val="start"/>
    <w:basedOn w:val="DefaultParagraphFont"/>
    <w:rsid w:val="00635F20"/>
  </w:style>
  <w:style w:type="character" w:customStyle="1" w:styleId="caps">
    <w:name w:val="caps"/>
    <w:basedOn w:val="DefaultParagraphFont"/>
    <w:rsid w:val="00635F20"/>
  </w:style>
  <w:style w:type="character" w:customStyle="1" w:styleId="tooltip-container">
    <w:name w:val="tooltip-container"/>
    <w:basedOn w:val="DefaultParagraphFont"/>
    <w:rsid w:val="00635F20"/>
  </w:style>
  <w:style w:type="paragraph" w:styleId="BalloonText">
    <w:name w:val="Balloon Text"/>
    <w:basedOn w:val="Normal"/>
    <w:link w:val="BalloonTextChar"/>
    <w:uiPriority w:val="99"/>
    <w:unhideWhenUsed/>
    <w:rsid w:val="00635F20"/>
    <w:pPr>
      <w:spacing w:after="0" w:line="240" w:lineRule="auto"/>
    </w:pPr>
    <w:rPr>
      <w:rFonts w:ascii="Segoe UI" w:hAnsi="Segoe UI" w:cs="Segoe UI"/>
      <w:sz w:val="18"/>
      <w:szCs w:val="18"/>
    </w:rPr>
  </w:style>
  <w:style w:type="character" w:customStyle="1" w:styleId="BalloonTextChar1">
    <w:name w:val="Balloon Text Char1"/>
    <w:basedOn w:val="DefaultParagraphFont"/>
    <w:uiPriority w:val="99"/>
    <w:rsid w:val="00635F20"/>
    <w:rPr>
      <w:rFonts w:ascii="Segoe UI" w:hAnsi="Segoe UI" w:cs="Segoe UI"/>
      <w:sz w:val="18"/>
      <w:szCs w:val="18"/>
    </w:rPr>
  </w:style>
  <w:style w:type="character" w:customStyle="1" w:styleId="latin24compacttimestamp-2v7xiq">
    <w:name w:val="latin24compacttimestamp-2v7xiq"/>
    <w:basedOn w:val="DefaultParagraphFont"/>
    <w:rsid w:val="00635F20"/>
  </w:style>
  <w:style w:type="character" w:customStyle="1" w:styleId="figpopup-sensitive-area">
    <w:name w:val="figpopup-sensitive-area"/>
    <w:basedOn w:val="DefaultParagraphFont"/>
    <w:rsid w:val="00635F20"/>
  </w:style>
  <w:style w:type="character" w:customStyle="1" w:styleId="3oh-">
    <w:name w:val="_3oh-"/>
    <w:basedOn w:val="DefaultParagraphFont"/>
    <w:rsid w:val="00635F20"/>
  </w:style>
  <w:style w:type="paragraph" w:styleId="z-TopofForm">
    <w:name w:val="HTML Top of Form"/>
    <w:basedOn w:val="Normal"/>
    <w:next w:val="Normal"/>
    <w:link w:val="z-TopofFormChar"/>
    <w:hidden/>
    <w:uiPriority w:val="99"/>
    <w:unhideWhenUsed/>
    <w:rsid w:val="00635F20"/>
    <w:pPr>
      <w:pBdr>
        <w:bottom w:val="single" w:sz="6" w:space="1" w:color="auto"/>
      </w:pBdr>
      <w:spacing w:after="0" w:line="256" w:lineRule="auto"/>
      <w:jc w:val="center"/>
    </w:pPr>
    <w:rPr>
      <w:vanish/>
      <w:szCs w:val="16"/>
    </w:rPr>
  </w:style>
  <w:style w:type="character" w:customStyle="1" w:styleId="z-TopofFormChar">
    <w:name w:val="z-Top of Form Char"/>
    <w:basedOn w:val="DefaultParagraphFont"/>
    <w:link w:val="z-TopofForm"/>
    <w:uiPriority w:val="99"/>
    <w:rsid w:val="00635F20"/>
    <w:rPr>
      <w:rFonts w:ascii="Calibri" w:hAnsi="Calibri" w:cs="Calibri"/>
      <w:vanish/>
      <w:szCs w:val="16"/>
    </w:rPr>
  </w:style>
  <w:style w:type="paragraph" w:styleId="z-BottomofForm">
    <w:name w:val="HTML Bottom of Form"/>
    <w:basedOn w:val="Normal"/>
    <w:next w:val="Normal"/>
    <w:link w:val="z-BottomofFormChar"/>
    <w:hidden/>
    <w:uiPriority w:val="99"/>
    <w:unhideWhenUsed/>
    <w:rsid w:val="00635F20"/>
    <w:pPr>
      <w:pBdr>
        <w:top w:val="single" w:sz="6" w:space="1" w:color="auto"/>
      </w:pBdr>
      <w:spacing w:after="0" w:line="256" w:lineRule="auto"/>
      <w:jc w:val="center"/>
    </w:pPr>
    <w:rPr>
      <w:vanish/>
      <w:szCs w:val="16"/>
    </w:rPr>
  </w:style>
  <w:style w:type="character" w:customStyle="1" w:styleId="z-BottomofFormChar">
    <w:name w:val="z-Bottom of Form Char"/>
    <w:basedOn w:val="DefaultParagraphFont"/>
    <w:link w:val="z-BottomofForm"/>
    <w:uiPriority w:val="99"/>
    <w:rsid w:val="00635F20"/>
    <w:rPr>
      <w:rFonts w:ascii="Calibri" w:hAnsi="Calibri" w:cs="Calibri"/>
      <w:vanish/>
      <w:szCs w:val="16"/>
    </w:rPr>
  </w:style>
  <w:style w:type="character" w:customStyle="1" w:styleId="num">
    <w:name w:val="num"/>
    <w:basedOn w:val="DefaultParagraphFont"/>
    <w:rsid w:val="00635F20"/>
  </w:style>
  <w:style w:type="character" w:customStyle="1" w:styleId="letter">
    <w:name w:val="letter"/>
    <w:basedOn w:val="DefaultParagraphFont"/>
    <w:rsid w:val="00635F20"/>
  </w:style>
  <w:style w:type="character" w:customStyle="1" w:styleId="dttext">
    <w:name w:val="dttext"/>
    <w:basedOn w:val="DefaultParagraphFont"/>
    <w:rsid w:val="00635F20"/>
  </w:style>
  <w:style w:type="character" w:customStyle="1" w:styleId="sdsense">
    <w:name w:val="sdsense"/>
    <w:basedOn w:val="DefaultParagraphFont"/>
    <w:rsid w:val="00635F20"/>
  </w:style>
  <w:style w:type="character" w:customStyle="1" w:styleId="sd">
    <w:name w:val="sd"/>
    <w:basedOn w:val="DefaultParagraphFont"/>
    <w:rsid w:val="00635F20"/>
  </w:style>
  <w:style w:type="character" w:customStyle="1" w:styleId="css-8l6xbc">
    <w:name w:val="css-8l6xbc"/>
    <w:basedOn w:val="DefaultParagraphFont"/>
    <w:rsid w:val="00635F20"/>
  </w:style>
  <w:style w:type="character" w:customStyle="1" w:styleId="c-timestamplabel">
    <w:name w:val="c-timestamp__label"/>
    <w:basedOn w:val="DefaultParagraphFont"/>
    <w:rsid w:val="00635F20"/>
  </w:style>
  <w:style w:type="character" w:customStyle="1" w:styleId="c-messagelistunreaddividerlabel">
    <w:name w:val="c-message_list__unread_divider__label"/>
    <w:basedOn w:val="DefaultParagraphFont"/>
    <w:rsid w:val="00635F20"/>
  </w:style>
  <w:style w:type="character" w:customStyle="1" w:styleId="c-messagesender">
    <w:name w:val="c-message__sender"/>
    <w:basedOn w:val="DefaultParagraphFont"/>
    <w:rsid w:val="00635F20"/>
  </w:style>
  <w:style w:type="character" w:customStyle="1" w:styleId="c-reactioncount">
    <w:name w:val="c-reaction__count"/>
    <w:basedOn w:val="DefaultParagraphFont"/>
    <w:rsid w:val="00635F20"/>
  </w:style>
  <w:style w:type="paragraph" w:styleId="Footer">
    <w:name w:val="footer"/>
    <w:basedOn w:val="Normal"/>
    <w:link w:val="FooterChar"/>
    <w:uiPriority w:val="99"/>
    <w:unhideWhenUsed/>
    <w:rsid w:val="00635F20"/>
    <w:pPr>
      <w:tabs>
        <w:tab w:val="center" w:pos="4680"/>
        <w:tab w:val="right" w:pos="9360"/>
      </w:tabs>
      <w:spacing w:after="0" w:line="240" w:lineRule="auto"/>
    </w:pPr>
    <w:rPr>
      <w:sz w:val="16"/>
    </w:rPr>
  </w:style>
  <w:style w:type="character" w:customStyle="1" w:styleId="FooterChar1">
    <w:name w:val="Footer Char1"/>
    <w:basedOn w:val="DefaultParagraphFont"/>
    <w:uiPriority w:val="99"/>
    <w:semiHidden/>
    <w:rsid w:val="00635F20"/>
    <w:rPr>
      <w:rFonts w:ascii="Calibri" w:hAnsi="Calibri" w:cs="Calibri"/>
    </w:rPr>
  </w:style>
  <w:style w:type="character" w:customStyle="1" w:styleId="m-2757091861540947080gmail-styleunderline">
    <w:name w:val="m_-2757091861540947080gmail-styleunderline"/>
    <w:basedOn w:val="DefaultParagraphFont"/>
    <w:rsid w:val="00635F20"/>
  </w:style>
  <w:style w:type="character" w:customStyle="1" w:styleId="c-messagekittext">
    <w:name w:val="c-message_kit__text"/>
    <w:basedOn w:val="DefaultParagraphFont"/>
    <w:rsid w:val="00635F20"/>
  </w:style>
  <w:style w:type="character" w:customStyle="1" w:styleId="cardChar0">
    <w:name w:val="card Char"/>
    <w:aliases w:val="Bold Cite Char Char,Speed Cite Char"/>
    <w:basedOn w:val="DefaultParagraphFont"/>
    <w:rsid w:val="00635F20"/>
    <w:rPr>
      <w:rFonts w:ascii="Georgia" w:eastAsia="Calibri" w:hAnsi="Georgia" w:cs="Times New Roman" w:hint="default"/>
      <w:sz w:val="24"/>
    </w:rPr>
  </w:style>
  <w:style w:type="character" w:customStyle="1" w:styleId="BoldUnderline1">
    <w:name w:val="Bold.Underline"/>
    <w:uiPriority w:val="1"/>
    <w:qFormat/>
    <w:rsid w:val="00635F20"/>
    <w:rPr>
      <w:b/>
      <w:bCs w:val="0"/>
      <w:u w:val="single"/>
    </w:rPr>
  </w:style>
  <w:style w:type="character" w:customStyle="1" w:styleId="Minimize">
    <w:name w:val="Minimize"/>
    <w:uiPriority w:val="1"/>
    <w:qFormat/>
    <w:rsid w:val="00635F20"/>
    <w:rPr>
      <w:rFonts w:asciiTheme="minorHAnsi" w:hAnsiTheme="minorHAnsi" w:hint="default"/>
      <w:sz w:val="16"/>
    </w:rPr>
  </w:style>
  <w:style w:type="character" w:customStyle="1" w:styleId="BoldUnderline2">
    <w:name w:val="BoldUnderline"/>
    <w:basedOn w:val="DefaultParagraphFont"/>
    <w:uiPriority w:val="1"/>
    <w:qFormat/>
    <w:rsid w:val="00635F20"/>
    <w:rPr>
      <w:rFonts w:ascii="Arial" w:hAnsi="Arial" w:cs="Arial" w:hint="default"/>
      <w:b/>
      <w:bCs w:val="0"/>
      <w:sz w:val="20"/>
      <w:u w:val="single"/>
    </w:rPr>
  </w:style>
  <w:style w:type="character" w:customStyle="1" w:styleId="UnresolvedMention1">
    <w:name w:val="Unresolved Mention1"/>
    <w:basedOn w:val="DefaultParagraphFont"/>
    <w:uiPriority w:val="99"/>
    <w:rsid w:val="00635F20"/>
    <w:rPr>
      <w:color w:val="605E5C"/>
      <w:shd w:val="clear" w:color="auto" w:fill="E1DFDD"/>
    </w:rPr>
  </w:style>
  <w:style w:type="character" w:customStyle="1" w:styleId="expertise">
    <w:name w:val="expertise"/>
    <w:basedOn w:val="DefaultParagraphFont"/>
    <w:rsid w:val="00635F20"/>
  </w:style>
  <w:style w:type="character" w:customStyle="1" w:styleId="education">
    <w:name w:val="education"/>
    <w:basedOn w:val="DefaultParagraphFont"/>
    <w:rsid w:val="00635F20"/>
  </w:style>
  <w:style w:type="character" w:customStyle="1" w:styleId="rollover-people">
    <w:name w:val="rollover-people"/>
    <w:basedOn w:val="DefaultParagraphFont"/>
    <w:rsid w:val="00635F20"/>
  </w:style>
  <w:style w:type="character" w:customStyle="1" w:styleId="UnresolvedMention2">
    <w:name w:val="Unresolved Mention2"/>
    <w:basedOn w:val="DefaultParagraphFont"/>
    <w:uiPriority w:val="99"/>
    <w:rsid w:val="00635F20"/>
    <w:rPr>
      <w:color w:val="605E5C"/>
      <w:shd w:val="clear" w:color="auto" w:fill="E1DFDD"/>
    </w:rPr>
  </w:style>
  <w:style w:type="character" w:customStyle="1" w:styleId="UnresolvedMention3">
    <w:name w:val="Unresolved Mention3"/>
    <w:basedOn w:val="DefaultParagraphFont"/>
    <w:uiPriority w:val="99"/>
    <w:rsid w:val="00635F20"/>
    <w:rPr>
      <w:color w:val="605E5C"/>
      <w:shd w:val="clear" w:color="auto" w:fill="E1DFDD"/>
    </w:rPr>
  </w:style>
  <w:style w:type="character" w:customStyle="1" w:styleId="url">
    <w:name w:val="url"/>
    <w:basedOn w:val="DefaultParagraphFont"/>
    <w:rsid w:val="00635F20"/>
  </w:style>
  <w:style w:type="character" w:customStyle="1" w:styleId="ellip">
    <w:name w:val="ellip"/>
    <w:basedOn w:val="DefaultParagraphFont"/>
    <w:rsid w:val="00635F20"/>
  </w:style>
  <w:style w:type="character" w:customStyle="1" w:styleId="nowrap">
    <w:name w:val="nowrap"/>
    <w:basedOn w:val="DefaultParagraphFont"/>
    <w:rsid w:val="00635F20"/>
  </w:style>
  <w:style w:type="character" w:customStyle="1" w:styleId="Emph">
    <w:name w:val="Emph"/>
    <w:basedOn w:val="DefaultParagraphFont"/>
    <w:uiPriority w:val="1"/>
    <w:qFormat/>
    <w:rsid w:val="00635F20"/>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635F20"/>
    <w:rPr>
      <w:u w:val="single"/>
    </w:rPr>
  </w:style>
  <w:style w:type="character" w:customStyle="1" w:styleId="BoldUnderlineChar">
    <w:name w:val="Bold Underline Char"/>
    <w:basedOn w:val="DefaultParagraphFont"/>
    <w:rsid w:val="00635F20"/>
    <w:rPr>
      <w:rFonts w:ascii="Arial" w:hAnsi="Arial" w:cs="Arial" w:hint="default"/>
      <w:b/>
      <w:bCs w:val="0"/>
      <w:u w:val="single"/>
    </w:rPr>
  </w:style>
  <w:style w:type="character" w:customStyle="1" w:styleId="ReadCard">
    <w:name w:val="ReadCard"/>
    <w:uiPriority w:val="1"/>
    <w:qFormat/>
    <w:rsid w:val="00635F20"/>
    <w:rPr>
      <w:rFonts w:ascii="Times New Roman" w:hAnsi="Times New Roman" w:cs="Times New Roman" w:hint="default"/>
      <w:b/>
      <w:bCs w:val="0"/>
      <w:sz w:val="24"/>
      <w:u w:val="single"/>
    </w:rPr>
  </w:style>
  <w:style w:type="character" w:customStyle="1" w:styleId="DebateUnderline0">
    <w:name w:val="Debate Underline"/>
    <w:qFormat/>
    <w:rsid w:val="00635F20"/>
    <w:rPr>
      <w:rFonts w:ascii="Times New Roman" w:hAnsi="Times New Roman" w:cs="Times New Roman" w:hint="default"/>
      <w:sz w:val="20"/>
      <w:u w:val="thick"/>
    </w:rPr>
  </w:style>
  <w:style w:type="character" w:customStyle="1" w:styleId="BoldUnderlineUNDO">
    <w:name w:val="Bold.Underline.UNDO"/>
    <w:uiPriority w:val="1"/>
    <w:qFormat/>
    <w:rsid w:val="00635F20"/>
    <w:rPr>
      <w:b w:val="0"/>
      <w:bCs w:val="0"/>
    </w:rPr>
  </w:style>
  <w:style w:type="paragraph" w:styleId="FootnoteText">
    <w:name w:val="footnote text"/>
    <w:basedOn w:val="Normal"/>
    <w:link w:val="FootnoteTextChar"/>
    <w:uiPriority w:val="99"/>
    <w:unhideWhenUsed/>
    <w:qFormat/>
    <w:rsid w:val="00635F20"/>
    <w:pPr>
      <w:spacing w:line="254" w:lineRule="auto"/>
    </w:pPr>
    <w:rPr>
      <w:sz w:val="16"/>
      <w:szCs w:val="20"/>
    </w:rPr>
  </w:style>
  <w:style w:type="character" w:customStyle="1" w:styleId="FootnoteTextChar1">
    <w:name w:val="Footnote Text Char1"/>
    <w:basedOn w:val="DefaultParagraphFont"/>
    <w:uiPriority w:val="99"/>
    <w:rsid w:val="00635F20"/>
    <w:rPr>
      <w:rFonts w:ascii="Calibri" w:hAnsi="Calibri" w:cs="Calibri"/>
      <w:sz w:val="20"/>
      <w:szCs w:val="20"/>
    </w:rPr>
  </w:style>
  <w:style w:type="character" w:customStyle="1" w:styleId="LinedDown">
    <w:name w:val="Lined Down"/>
    <w:qFormat/>
    <w:rsid w:val="00635F20"/>
    <w:rPr>
      <w:rFonts w:ascii="Times New Roman" w:hAnsi="Times New Roman" w:cs="Times New Roman" w:hint="default"/>
      <w:b w:val="0"/>
      <w:bCs w:val="0"/>
      <w:i w:val="0"/>
      <w:iCs w:val="0"/>
      <w:strike w:val="0"/>
      <w:dstrike w:val="0"/>
      <w:color w:val="000000"/>
      <w:sz w:val="12"/>
      <w:szCs w:val="12"/>
      <w:u w:val="none"/>
      <w:effect w:val="none"/>
    </w:rPr>
  </w:style>
  <w:style w:type="character" w:customStyle="1" w:styleId="Carded">
    <w:name w:val="Carded"/>
    <w:qFormat/>
    <w:rsid w:val="00635F20"/>
    <w:rPr>
      <w:rFonts w:ascii="Times New Roman" w:hAnsi="Times New Roman" w:cs="Times New Roman" w:hint="default"/>
      <w:b/>
      <w:bCs/>
      <w:color w:val="000000"/>
      <w:sz w:val="24"/>
      <w:szCs w:val="24"/>
      <w:u w:val="single"/>
    </w:rPr>
  </w:style>
  <w:style w:type="character" w:customStyle="1" w:styleId="LDAnalytics">
    <w:name w:val="LD Analytics"/>
    <w:basedOn w:val="DefaultParagraphFont"/>
    <w:autoRedefine/>
    <w:uiPriority w:val="1"/>
    <w:qFormat/>
    <w:rsid w:val="00635F20"/>
  </w:style>
  <w:style w:type="character" w:customStyle="1" w:styleId="LDCut">
    <w:name w:val="LD Cut"/>
    <w:basedOn w:val="DefaultParagraphFont"/>
    <w:uiPriority w:val="1"/>
    <w:qFormat/>
    <w:rsid w:val="00635F20"/>
    <w:rPr>
      <w:rFonts w:ascii="Times New Roman" w:hAnsi="Times New Roman" w:cs="Times New Roman" w:hint="default"/>
      <w:b w:val="0"/>
      <w:bCs w:val="0"/>
      <w:color w:val="auto"/>
      <w:sz w:val="12"/>
    </w:rPr>
  </w:style>
  <w:style w:type="character" w:customStyle="1" w:styleId="LDUnderline">
    <w:name w:val="LD Underline"/>
    <w:basedOn w:val="DefaultParagraphFont"/>
    <w:uiPriority w:val="1"/>
    <w:qFormat/>
    <w:rsid w:val="00635F20"/>
    <w:rPr>
      <w:rFonts w:ascii="Times New Roman" w:hAnsi="Times New Roman" w:cs="Times New Roman" w:hint="default"/>
      <w:b/>
      <w:bCs w:val="0"/>
      <w:color w:val="auto"/>
      <w:sz w:val="24"/>
      <w:u w:val="single"/>
    </w:rPr>
  </w:style>
  <w:style w:type="character" w:customStyle="1" w:styleId="Style1Char">
    <w:name w:val="Style1 Char"/>
    <w:locked/>
    <w:rsid w:val="00635F20"/>
    <w:rPr>
      <w:rFonts w:ascii="Times New Roman" w:eastAsia="SimSun" w:hAnsi="Times New Roman" w:cs="Times New Roman" w:hint="default"/>
      <w:szCs w:val="24"/>
      <w:u w:val="single"/>
      <w:lang w:eastAsia="zh-CN"/>
    </w:rPr>
  </w:style>
  <w:style w:type="character" w:customStyle="1" w:styleId="Style11pt">
    <w:name w:val="Style 11 pt"/>
    <w:basedOn w:val="DefaultParagraphFont"/>
    <w:rsid w:val="00635F20"/>
    <w:rPr>
      <w:sz w:val="20"/>
    </w:rPr>
  </w:style>
  <w:style w:type="character" w:customStyle="1" w:styleId="DebateHighlighted">
    <w:name w:val="Debate Highlighted"/>
    <w:qFormat/>
    <w:rsid w:val="00635F20"/>
    <w:rPr>
      <w:rFonts w:ascii="Times New Roman" w:hAnsi="Times New Roman" w:cs="Times New Roman" w:hint="default"/>
      <w:sz w:val="20"/>
      <w:u w:val="thick"/>
      <w:bdr w:val="none" w:sz="0" w:space="0" w:color="auto" w:frame="1"/>
      <w:shd w:val="clear" w:color="auto" w:fill="00FFFF"/>
    </w:rPr>
  </w:style>
  <w:style w:type="character" w:customStyle="1" w:styleId="Author-Date">
    <w:name w:val="Author-Date"/>
    <w:qFormat/>
    <w:rsid w:val="00635F20"/>
    <w:rPr>
      <w:b/>
      <w:bCs w:val="0"/>
      <w:sz w:val="24"/>
    </w:rPr>
  </w:style>
  <w:style w:type="character" w:customStyle="1" w:styleId="regtext">
    <w:name w:val="regtext"/>
    <w:uiPriority w:val="99"/>
    <w:rsid w:val="00635F20"/>
  </w:style>
  <w:style w:type="character" w:customStyle="1" w:styleId="Dottedunderline0">
    <w:name w:val="Dotted underline"/>
    <w:rsid w:val="00635F20"/>
    <w:rPr>
      <w:u w:val="dotted"/>
    </w:rPr>
  </w:style>
  <w:style w:type="character" w:customStyle="1" w:styleId="slug-pub-date">
    <w:name w:val="slug-pub-date"/>
    <w:rsid w:val="00635F20"/>
  </w:style>
  <w:style w:type="character" w:customStyle="1" w:styleId="slug-vol">
    <w:name w:val="slug-vol"/>
    <w:rsid w:val="00635F20"/>
  </w:style>
  <w:style w:type="character" w:customStyle="1" w:styleId="slug-issue">
    <w:name w:val="slug-issue"/>
    <w:rsid w:val="00635F20"/>
  </w:style>
  <w:style w:type="character" w:customStyle="1" w:styleId="slug-pages">
    <w:name w:val="slug-pages"/>
    <w:rsid w:val="00635F20"/>
  </w:style>
  <w:style w:type="character" w:customStyle="1" w:styleId="DDIUnderline">
    <w:name w:val="DDI Underline"/>
    <w:uiPriority w:val="99"/>
    <w:qFormat/>
    <w:rsid w:val="00635F20"/>
    <w:rPr>
      <w:sz w:val="20"/>
      <w:u w:val="thick"/>
    </w:rPr>
  </w:style>
  <w:style w:type="character" w:customStyle="1" w:styleId="CardsChar1">
    <w:name w:val="Cards Char1"/>
    <w:locked/>
    <w:rsid w:val="00635F20"/>
    <w:rPr>
      <w:rFonts w:ascii="Times New Roman" w:eastAsia="Times New Roman" w:hAnsi="Times New Roman" w:cs="Times New Roman" w:hint="default"/>
    </w:rPr>
  </w:style>
  <w:style w:type="character" w:customStyle="1" w:styleId="apple-converted-space">
    <w:name w:val="apple-converted-space"/>
    <w:basedOn w:val="DefaultParagraphFont"/>
    <w:rsid w:val="00635F20"/>
  </w:style>
  <w:style w:type="character" w:customStyle="1" w:styleId="CardTextChar2">
    <w:name w:val="Card Text Char"/>
    <w:locked/>
    <w:rsid w:val="00635F20"/>
    <w:rPr>
      <w:rFonts w:ascii="Georgia" w:hAnsi="Georgia" w:hint="default"/>
      <w:sz w:val="18"/>
      <w:u w:val="single"/>
    </w:rPr>
  </w:style>
  <w:style w:type="character" w:customStyle="1" w:styleId="normaltextrun">
    <w:name w:val="normaltextrun"/>
    <w:basedOn w:val="DefaultParagraphFont"/>
    <w:rsid w:val="00635F20"/>
  </w:style>
  <w:style w:type="character" w:customStyle="1" w:styleId="eop">
    <w:name w:val="eop"/>
    <w:basedOn w:val="DefaultParagraphFont"/>
    <w:rsid w:val="00635F20"/>
  </w:style>
  <w:style w:type="character" w:customStyle="1" w:styleId="spellingerror">
    <w:name w:val="spellingerror"/>
    <w:basedOn w:val="DefaultParagraphFont"/>
    <w:rsid w:val="00635F20"/>
  </w:style>
  <w:style w:type="character" w:customStyle="1" w:styleId="powa-tease">
    <w:name w:val="powa-tease"/>
    <w:basedOn w:val="DefaultParagraphFont"/>
    <w:rsid w:val="00635F20"/>
  </w:style>
  <w:style w:type="character" w:customStyle="1" w:styleId="powa-byline">
    <w:name w:val="powa-byline"/>
    <w:basedOn w:val="DefaultParagraphFont"/>
    <w:rsid w:val="00635F20"/>
  </w:style>
  <w:style w:type="character" w:customStyle="1" w:styleId="apple-style-span">
    <w:name w:val="apple-style-span"/>
    <w:basedOn w:val="DefaultParagraphFont"/>
    <w:rsid w:val="00635F20"/>
    <w:rPr>
      <w:rFonts w:ascii="Times New Roman" w:hAnsi="Times New Roman" w:cs="Times New Roman" w:hint="default"/>
    </w:rPr>
  </w:style>
  <w:style w:type="character" w:customStyle="1" w:styleId="st">
    <w:name w:val="st"/>
    <w:rsid w:val="00635F20"/>
  </w:style>
  <w:style w:type="character" w:customStyle="1" w:styleId="highlight2">
    <w:name w:val="highlight2"/>
    <w:basedOn w:val="DefaultParagraphFont"/>
    <w:rsid w:val="00635F20"/>
    <w:rPr>
      <w:rFonts w:ascii="Arial" w:hAnsi="Arial" w:cs="Arial" w:hint="default"/>
      <w:b/>
      <w:bCs w:val="0"/>
      <w:sz w:val="19"/>
      <w:u w:val="thick"/>
      <w:bdr w:val="none" w:sz="0" w:space="0" w:color="auto" w:frame="1"/>
    </w:rPr>
  </w:style>
  <w:style w:type="character" w:customStyle="1" w:styleId="Emphasis2">
    <w:name w:val="Emphasis2"/>
    <w:basedOn w:val="DefaultParagraphFont"/>
    <w:rsid w:val="00635F20"/>
    <w:rPr>
      <w:rFonts w:ascii="Franklin Gothic Heavy" w:hAnsi="Franklin Gothic Heavy" w:hint="default"/>
      <w:iCs/>
      <w:u w:val="single"/>
    </w:rPr>
  </w:style>
  <w:style w:type="character" w:customStyle="1" w:styleId="EmphasizeThis">
    <w:name w:val="EmphasizeThis"/>
    <w:rsid w:val="00635F20"/>
    <w:rPr>
      <w:rFonts w:ascii="Georgia" w:hAnsi="Georgia" w:hint="default"/>
      <w:b/>
      <w:bCs w:val="0"/>
      <w:iCs/>
      <w:sz w:val="24"/>
      <w:u w:val="thick"/>
    </w:rPr>
  </w:style>
  <w:style w:type="character" w:customStyle="1" w:styleId="balancedheadline">
    <w:name w:val="balancedheadline"/>
    <w:basedOn w:val="DefaultParagraphFont"/>
    <w:rsid w:val="00635F20"/>
  </w:style>
  <w:style w:type="character" w:customStyle="1" w:styleId="UnresolvedMention30">
    <w:name w:val="Unresolved Mention30"/>
    <w:basedOn w:val="DefaultParagraphFont"/>
    <w:uiPriority w:val="99"/>
    <w:semiHidden/>
    <w:rsid w:val="00635F20"/>
    <w:rPr>
      <w:color w:val="605E5C"/>
      <w:shd w:val="clear" w:color="auto" w:fill="E1DFDD"/>
    </w:rPr>
  </w:style>
  <w:style w:type="character" w:customStyle="1" w:styleId="m-4339160018974791352style13ptbold">
    <w:name w:val="m_-4339160018974791352style13ptbold"/>
    <w:basedOn w:val="DefaultParagraphFont"/>
    <w:rsid w:val="00635F20"/>
  </w:style>
  <w:style w:type="character" w:customStyle="1" w:styleId="m-4339160018974791352styleunderline">
    <w:name w:val="m_-4339160018974791352styleunderline"/>
    <w:basedOn w:val="DefaultParagraphFont"/>
    <w:rsid w:val="00635F20"/>
  </w:style>
  <w:style w:type="character" w:customStyle="1" w:styleId="m8622195508348221850gmail-msohyperlink">
    <w:name w:val="m_8622195508348221850gmail-msohyperlink"/>
    <w:basedOn w:val="DefaultParagraphFont"/>
    <w:rsid w:val="00635F20"/>
  </w:style>
  <w:style w:type="character" w:customStyle="1" w:styleId="UnresolvedMention4">
    <w:name w:val="Unresolved Mention4"/>
    <w:basedOn w:val="DefaultParagraphFont"/>
    <w:uiPriority w:val="99"/>
    <w:rsid w:val="00635F20"/>
    <w:rPr>
      <w:color w:val="605E5C"/>
      <w:shd w:val="clear" w:color="auto" w:fill="E1DFDD"/>
    </w:rPr>
  </w:style>
  <w:style w:type="character" w:customStyle="1" w:styleId="longbio">
    <w:name w:val="long_bio"/>
    <w:basedOn w:val="DefaultParagraphFont"/>
    <w:rsid w:val="00635F20"/>
  </w:style>
  <w:style w:type="character" w:customStyle="1" w:styleId="UnresolvedMention5">
    <w:name w:val="Unresolved Mention5"/>
    <w:basedOn w:val="DefaultParagraphFont"/>
    <w:uiPriority w:val="99"/>
    <w:rsid w:val="00635F20"/>
    <w:rPr>
      <w:color w:val="605E5C"/>
      <w:shd w:val="clear" w:color="auto" w:fill="E1DFDD"/>
    </w:rPr>
  </w:style>
  <w:style w:type="character" w:customStyle="1" w:styleId="UnresolvedMention6">
    <w:name w:val="Unresolved Mention6"/>
    <w:basedOn w:val="DefaultParagraphFont"/>
    <w:uiPriority w:val="99"/>
    <w:rsid w:val="00635F20"/>
    <w:rPr>
      <w:color w:val="605E5C"/>
      <w:shd w:val="clear" w:color="auto" w:fill="E1DFDD"/>
    </w:rPr>
  </w:style>
  <w:style w:type="character" w:customStyle="1" w:styleId="UnresolvedMention7">
    <w:name w:val="Unresolved Mention7"/>
    <w:basedOn w:val="DefaultParagraphFont"/>
    <w:uiPriority w:val="99"/>
    <w:rsid w:val="00635F20"/>
    <w:rPr>
      <w:color w:val="605E5C"/>
      <w:shd w:val="clear" w:color="auto" w:fill="E1DFDD"/>
    </w:rPr>
  </w:style>
  <w:style w:type="character" w:customStyle="1" w:styleId="UnresolvedMention8">
    <w:name w:val="Unresolved Mention8"/>
    <w:basedOn w:val="DefaultParagraphFont"/>
    <w:uiPriority w:val="99"/>
    <w:rsid w:val="00635F20"/>
    <w:rPr>
      <w:color w:val="605E5C"/>
      <w:shd w:val="clear" w:color="auto" w:fill="E1DFDD"/>
    </w:rPr>
  </w:style>
  <w:style w:type="character" w:customStyle="1" w:styleId="m4841727538114946087gmail-styleunderline">
    <w:name w:val="m_4841727538114946087gmail-styleunderline"/>
    <w:basedOn w:val="DefaultParagraphFont"/>
    <w:rsid w:val="00635F20"/>
  </w:style>
  <w:style w:type="character" w:customStyle="1" w:styleId="UnresolvedMention9">
    <w:name w:val="Unresolved Mention9"/>
    <w:basedOn w:val="DefaultParagraphFont"/>
    <w:uiPriority w:val="99"/>
    <w:rsid w:val="00635F20"/>
    <w:rPr>
      <w:color w:val="605E5C"/>
      <w:shd w:val="clear" w:color="auto" w:fill="E1DFDD"/>
    </w:rPr>
  </w:style>
  <w:style w:type="character" w:customStyle="1" w:styleId="UnresolvedMention10">
    <w:name w:val="Unresolved Mention10"/>
    <w:basedOn w:val="DefaultParagraphFont"/>
    <w:uiPriority w:val="99"/>
    <w:semiHidden/>
    <w:rsid w:val="00635F20"/>
    <w:rPr>
      <w:color w:val="605E5C"/>
      <w:shd w:val="clear" w:color="auto" w:fill="E1DFDD"/>
    </w:rPr>
  </w:style>
  <w:style w:type="character" w:customStyle="1" w:styleId="UnresolvedMention11">
    <w:name w:val="Unresolved Mention11"/>
    <w:basedOn w:val="DefaultParagraphFont"/>
    <w:uiPriority w:val="99"/>
    <w:semiHidden/>
    <w:rsid w:val="00635F20"/>
    <w:rPr>
      <w:color w:val="605E5C"/>
      <w:shd w:val="clear" w:color="auto" w:fill="E1DFDD"/>
    </w:rPr>
  </w:style>
  <w:style w:type="character" w:customStyle="1" w:styleId="lbexsectionlevelolc">
    <w:name w:val="lbexsectionlevelolc"/>
    <w:basedOn w:val="DefaultParagraphFont"/>
    <w:rsid w:val="00635F20"/>
  </w:style>
  <w:style w:type="character" w:customStyle="1" w:styleId="lbexallcap">
    <w:name w:val="lbexallcap"/>
    <w:basedOn w:val="DefaultParagraphFont"/>
    <w:rsid w:val="00635F20"/>
  </w:style>
  <w:style w:type="character" w:customStyle="1" w:styleId="link">
    <w:name w:val="link"/>
    <w:basedOn w:val="DefaultParagraphFont"/>
    <w:rsid w:val="00635F20"/>
  </w:style>
  <w:style w:type="character" w:customStyle="1" w:styleId="c-messagebody">
    <w:name w:val="c-message__body"/>
    <w:basedOn w:val="DefaultParagraphFont"/>
    <w:rsid w:val="00635F20"/>
  </w:style>
  <w:style w:type="character" w:customStyle="1" w:styleId="m7735155540857680774gmail-style13ptbold">
    <w:name w:val="m_7735155540857680774gmail-style13ptbold"/>
    <w:basedOn w:val="DefaultParagraphFont"/>
    <w:rsid w:val="00635F20"/>
  </w:style>
  <w:style w:type="character" w:customStyle="1" w:styleId="style65">
    <w:name w:val="style65"/>
    <w:basedOn w:val="DefaultParagraphFont"/>
    <w:rsid w:val="00635F20"/>
  </w:style>
  <w:style w:type="character" w:customStyle="1" w:styleId="bodytext4">
    <w:name w:val="body_text"/>
    <w:basedOn w:val="DefaultParagraphFont"/>
    <w:rsid w:val="00635F20"/>
  </w:style>
  <w:style w:type="character" w:customStyle="1" w:styleId="bio">
    <w:name w:val="bio"/>
    <w:basedOn w:val="DefaultParagraphFont"/>
    <w:rsid w:val="00635F20"/>
  </w:style>
  <w:style w:type="character" w:customStyle="1" w:styleId="5yl5">
    <w:name w:val="_5yl5"/>
    <w:basedOn w:val="DefaultParagraphFont"/>
    <w:rsid w:val="00635F20"/>
  </w:style>
  <w:style w:type="character" w:customStyle="1" w:styleId="text">
    <w:name w:val="text"/>
    <w:basedOn w:val="DefaultParagraphFont"/>
    <w:rsid w:val="00635F20"/>
  </w:style>
  <w:style w:type="paragraph" w:styleId="CommentSubject">
    <w:name w:val="annotation subject"/>
    <w:basedOn w:val="CommentText"/>
    <w:next w:val="CommentText"/>
    <w:link w:val="CommentSubjectChar"/>
    <w:uiPriority w:val="99"/>
    <w:unhideWhenUsed/>
    <w:rsid w:val="00635F20"/>
    <w:pPr>
      <w:spacing w:line="240" w:lineRule="auto"/>
    </w:pPr>
    <w:rPr>
      <w:b/>
      <w:bCs/>
    </w:rPr>
  </w:style>
  <w:style w:type="character" w:customStyle="1" w:styleId="CommentSubjectChar1">
    <w:name w:val="Comment Subject Char1"/>
    <w:basedOn w:val="CommentTextChar1"/>
    <w:uiPriority w:val="99"/>
    <w:rsid w:val="00635F20"/>
    <w:rPr>
      <w:rFonts w:ascii="Calibri" w:hAnsi="Calibri" w:cs="Calibri"/>
      <w:b/>
      <w:bCs/>
      <w:sz w:val="20"/>
      <w:szCs w:val="20"/>
    </w:rPr>
  </w:style>
  <w:style w:type="character" w:customStyle="1" w:styleId="z-TopofFormChar1">
    <w:name w:val="z-Top of Form Char1"/>
    <w:basedOn w:val="DefaultParagraphFont"/>
    <w:uiPriority w:val="99"/>
    <w:rsid w:val="00635F20"/>
    <w:rPr>
      <w:rFonts w:ascii="Arial" w:hAnsi="Arial" w:cs="Arial" w:hint="default"/>
      <w:vanish/>
      <w:webHidden w:val="0"/>
      <w:sz w:val="16"/>
      <w:szCs w:val="16"/>
      <w:specVanish w:val="0"/>
    </w:rPr>
  </w:style>
  <w:style w:type="character" w:customStyle="1" w:styleId="z-BottomofFormChar1">
    <w:name w:val="z-Bottom of Form Char1"/>
    <w:basedOn w:val="DefaultParagraphFont"/>
    <w:uiPriority w:val="99"/>
    <w:rsid w:val="00635F20"/>
    <w:rPr>
      <w:rFonts w:ascii="Arial" w:hAnsi="Arial" w:cs="Arial" w:hint="default"/>
      <w:vanish/>
      <w:webHidden w:val="0"/>
      <w:sz w:val="16"/>
      <w:szCs w:val="16"/>
      <w:specVanish w:val="0"/>
    </w:rPr>
  </w:style>
  <w:style w:type="character" w:customStyle="1" w:styleId="m5047289588639300548gmail-styleunderline">
    <w:name w:val="m_5047289588639300548gmail-styleunderline"/>
    <w:basedOn w:val="DefaultParagraphFont"/>
    <w:rsid w:val="00635F20"/>
  </w:style>
  <w:style w:type="character" w:customStyle="1" w:styleId="-newsgate-macro-cci-bullet-">
    <w:name w:val="-newsgate-macro-cci-bullet-"/>
    <w:basedOn w:val="DefaultParagraphFont"/>
    <w:rsid w:val="00635F20"/>
  </w:style>
  <w:style w:type="character" w:customStyle="1" w:styleId="UnderlineChar">
    <w:name w:val="Underline Char"/>
    <w:aliases w:val="Underlined Text Char"/>
    <w:locked/>
    <w:rsid w:val="00635F20"/>
    <w:rPr>
      <w:rFonts w:ascii="Century Gothic" w:eastAsia="Times New Roman" w:hAnsi="Century Gothic" w:hint="default"/>
      <w:sz w:val="24"/>
      <w:u w:val="thick"/>
    </w:rPr>
  </w:style>
  <w:style w:type="paragraph" w:customStyle="1" w:styleId="Analytic2">
    <w:name w:val="Analytic2"/>
    <w:basedOn w:val="Normal"/>
    <w:link w:val="Analytic2Char"/>
    <w:uiPriority w:val="4"/>
    <w:rsid w:val="00635F20"/>
    <w:pPr>
      <w:spacing w:line="256" w:lineRule="auto"/>
    </w:pPr>
  </w:style>
  <w:style w:type="character" w:customStyle="1" w:styleId="Analytic2Char">
    <w:name w:val="Analytic2 Char"/>
    <w:basedOn w:val="DefaultParagraphFont"/>
    <w:link w:val="Analytic2"/>
    <w:uiPriority w:val="4"/>
    <w:locked/>
    <w:rsid w:val="00635F20"/>
    <w:rPr>
      <w:rFonts w:ascii="Calibri" w:hAnsi="Calibri" w:cs="Calibri"/>
    </w:rPr>
  </w:style>
  <w:style w:type="character" w:customStyle="1" w:styleId="AnalyticsChar0">
    <w:name w:val="Analytics Char"/>
    <w:basedOn w:val="DefaultParagraphFont"/>
    <w:link w:val="Analytics0"/>
    <w:uiPriority w:val="4"/>
    <w:locked/>
    <w:rsid w:val="00635F20"/>
    <w:rPr>
      <w:rFonts w:ascii="Calibri" w:eastAsiaTheme="majorEastAsia" w:hAnsi="Calibri" w:cstheme="majorBidi"/>
      <w:b/>
      <w:bCs/>
      <w:color w:val="2E74B5" w:themeColor="accent1" w:themeShade="BF"/>
      <w:sz w:val="28"/>
      <w:szCs w:val="28"/>
    </w:rPr>
  </w:style>
  <w:style w:type="paragraph" w:customStyle="1" w:styleId="AnalyticsPip">
    <w:name w:val="AnalyticsPip"/>
    <w:basedOn w:val="Analytic2"/>
    <w:link w:val="AnalyticsPipChar"/>
    <w:uiPriority w:val="4"/>
    <w:rsid w:val="00635F20"/>
    <w:pPr>
      <w:keepNext/>
      <w:keepLines/>
      <w:spacing w:before="200" w:after="0" w:line="240" w:lineRule="auto"/>
      <w:outlineLvl w:val="3"/>
    </w:pPr>
    <w:rPr>
      <w:rFonts w:eastAsiaTheme="majorEastAsia" w:cstheme="majorBidi"/>
      <w:b/>
      <w:bCs/>
      <w:color w:val="2E74B5" w:themeColor="accent1" w:themeShade="BF"/>
      <w:sz w:val="28"/>
      <w:szCs w:val="28"/>
    </w:rPr>
  </w:style>
  <w:style w:type="character" w:customStyle="1" w:styleId="AnalyticsPipChar">
    <w:name w:val="AnalyticsPip Char"/>
    <w:basedOn w:val="DefaultParagraphFont"/>
    <w:link w:val="AnalyticsPip"/>
    <w:uiPriority w:val="4"/>
    <w:locked/>
    <w:rsid w:val="00635F20"/>
    <w:rPr>
      <w:rFonts w:ascii="Calibri" w:eastAsiaTheme="majorEastAsia" w:hAnsi="Calibri" w:cstheme="majorBidi"/>
      <w:b/>
      <w:bCs/>
      <w:color w:val="2E74B5" w:themeColor="accent1" w:themeShade="BF"/>
      <w:sz w:val="28"/>
      <w:szCs w:val="28"/>
    </w:rPr>
  </w:style>
  <w:style w:type="paragraph" w:customStyle="1" w:styleId="AnalyticsGBN">
    <w:name w:val="AnalyticsGBN"/>
    <w:basedOn w:val="Analytic2"/>
    <w:link w:val="AnalyticsGBNChar"/>
    <w:uiPriority w:val="4"/>
    <w:qFormat/>
    <w:rsid w:val="00635F20"/>
    <w:pPr>
      <w:keepNext/>
      <w:keepLines/>
      <w:spacing w:before="200" w:after="0" w:line="240" w:lineRule="auto"/>
      <w:outlineLvl w:val="3"/>
    </w:pPr>
    <w:rPr>
      <w:rFonts w:eastAsiaTheme="majorEastAsia" w:cstheme="majorBidi"/>
      <w:b/>
      <w:bCs/>
      <w:color w:val="2E74B5" w:themeColor="accent1" w:themeShade="BF"/>
      <w:sz w:val="28"/>
      <w:szCs w:val="28"/>
    </w:rPr>
  </w:style>
  <w:style w:type="character" w:customStyle="1" w:styleId="AnalyticsGBNChar">
    <w:name w:val="AnalyticsGBN Char"/>
    <w:basedOn w:val="DefaultParagraphFont"/>
    <w:link w:val="AnalyticsGBN"/>
    <w:uiPriority w:val="4"/>
    <w:locked/>
    <w:rsid w:val="00635F20"/>
    <w:rPr>
      <w:rFonts w:ascii="Calibri" w:eastAsiaTheme="majorEastAsia" w:hAnsi="Calibri" w:cstheme="majorBidi"/>
      <w:b/>
      <w:bCs/>
      <w:color w:val="2E74B5" w:themeColor="accent1" w:themeShade="BF"/>
      <w:sz w:val="28"/>
      <w:szCs w:val="28"/>
    </w:rPr>
  </w:style>
  <w:style w:type="paragraph" w:styleId="Quote">
    <w:name w:val="Quote"/>
    <w:basedOn w:val="Normal"/>
    <w:next w:val="Normal"/>
    <w:link w:val="QuoteChar"/>
    <w:uiPriority w:val="29"/>
    <w:qFormat/>
    <w:rsid w:val="00635F20"/>
    <w:pPr>
      <w:spacing w:after="0" w:line="240" w:lineRule="auto"/>
    </w:pPr>
    <w:rPr>
      <w:i/>
      <w:iCs/>
      <w:color w:val="000000" w:themeColor="text1"/>
      <w:sz w:val="16"/>
    </w:rPr>
  </w:style>
  <w:style w:type="character" w:customStyle="1" w:styleId="QuoteChar1">
    <w:name w:val="Quote Char1"/>
    <w:basedOn w:val="DefaultParagraphFont"/>
    <w:uiPriority w:val="29"/>
    <w:rsid w:val="00635F20"/>
    <w:rPr>
      <w:rFonts w:ascii="Calibri" w:hAnsi="Calibri" w:cs="Calibri"/>
      <w:i/>
      <w:iCs/>
      <w:color w:val="404040" w:themeColor="text1" w:themeTint="BF"/>
    </w:rPr>
  </w:style>
  <w:style w:type="character" w:customStyle="1" w:styleId="ref-lnk">
    <w:name w:val="ref-lnk"/>
    <w:basedOn w:val="DefaultParagraphFont"/>
    <w:rsid w:val="00635F20"/>
  </w:style>
  <w:style w:type="character" w:customStyle="1" w:styleId="ref-overlay">
    <w:name w:val="ref-overlay"/>
    <w:basedOn w:val="DefaultParagraphFont"/>
    <w:rsid w:val="00635F20"/>
  </w:style>
  <w:style w:type="character" w:customStyle="1" w:styleId="ref-fn-p">
    <w:name w:val="ref-fn-p"/>
    <w:basedOn w:val="DefaultParagraphFont"/>
    <w:rsid w:val="00635F20"/>
  </w:style>
  <w:style w:type="character" w:customStyle="1" w:styleId="opinion-articlebody">
    <w:name w:val="opinion-article__body"/>
    <w:basedOn w:val="DefaultParagraphFont"/>
    <w:rsid w:val="00635F20"/>
  </w:style>
  <w:style w:type="character" w:customStyle="1" w:styleId="citationref">
    <w:name w:val="citationref"/>
    <w:basedOn w:val="DefaultParagraphFont"/>
    <w:rsid w:val="00635F20"/>
  </w:style>
  <w:style w:type="character" w:customStyle="1" w:styleId="journaltitle">
    <w:name w:val="journaltitle"/>
    <w:basedOn w:val="DefaultParagraphFont"/>
    <w:rsid w:val="00635F20"/>
  </w:style>
  <w:style w:type="character" w:customStyle="1" w:styleId="hit">
    <w:name w:val="hit"/>
    <w:basedOn w:val="DefaultParagraphFont"/>
    <w:rsid w:val="00635F20"/>
  </w:style>
  <w:style w:type="character" w:customStyle="1" w:styleId="Style11ptUnderline">
    <w:name w:val="Style 11 pt Underline"/>
    <w:basedOn w:val="DefaultParagraphFont"/>
    <w:rsid w:val="00635F20"/>
    <w:rPr>
      <w:sz w:val="20"/>
      <w:u w:val="single"/>
    </w:rPr>
  </w:style>
  <w:style w:type="character" w:customStyle="1" w:styleId="Style11ptBoldUnderlineBorderSinglesolidlineAuto">
    <w:name w:val="Style 11 pt Bold Underline Border: : (Single solid line Auto  ..."/>
    <w:basedOn w:val="DefaultParagraphFont"/>
    <w:rsid w:val="00635F20"/>
    <w:rPr>
      <w:rFonts w:ascii="Times New Roman" w:hAnsi="Times New Roman" w:cs="Times New Roman" w:hint="default"/>
      <w:b/>
      <w:bCs/>
      <w:sz w:val="20"/>
      <w:u w:val="single"/>
      <w:bdr w:val="single" w:sz="4" w:space="0" w:color="auto" w:frame="1"/>
    </w:rPr>
  </w:style>
  <w:style w:type="character" w:customStyle="1" w:styleId="m-5881241659849274027style13ptbold">
    <w:name w:val="m_-5881241659849274027style13ptbold"/>
    <w:basedOn w:val="DefaultParagraphFont"/>
    <w:rsid w:val="00635F20"/>
  </w:style>
  <w:style w:type="character" w:customStyle="1" w:styleId="StyleBold">
    <w:name w:val="Style Bold"/>
    <w:basedOn w:val="DefaultParagraphFont"/>
    <w:uiPriority w:val="9"/>
    <w:rsid w:val="00635F20"/>
    <w:rPr>
      <w:b/>
      <w:bCs/>
    </w:rPr>
  </w:style>
  <w:style w:type="character" w:customStyle="1" w:styleId="aqj">
    <w:name w:val="aqj"/>
    <w:basedOn w:val="DefaultParagraphFont"/>
    <w:rsid w:val="00635F20"/>
  </w:style>
  <w:style w:type="character" w:customStyle="1" w:styleId="maintext">
    <w:name w:val="maintext"/>
    <w:basedOn w:val="DefaultParagraphFont"/>
    <w:rsid w:val="00635F20"/>
  </w:style>
  <w:style w:type="character" w:customStyle="1" w:styleId="NotBold10Final">
    <w:name w:val="NotBold10Final"/>
    <w:uiPriority w:val="1"/>
    <w:qFormat/>
    <w:rsid w:val="00635F20"/>
    <w:rPr>
      <w:rFonts w:ascii="Times New Roman" w:hAnsi="Times New Roman" w:cs="Times New Roman" w:hint="default"/>
      <w:b w:val="0"/>
      <w:bCs w:val="0"/>
      <w:i w:val="0"/>
      <w:iCs w:val="0"/>
      <w:sz w:val="20"/>
    </w:rPr>
  </w:style>
  <w:style w:type="character" w:customStyle="1" w:styleId="Bold12">
    <w:name w:val="Bold12"/>
    <w:uiPriority w:val="1"/>
    <w:qFormat/>
    <w:rsid w:val="00635F20"/>
    <w:rPr>
      <w:rFonts w:ascii="Times New Roman" w:hAnsi="Times New Roman" w:cs="Times New Roman" w:hint="default"/>
      <w:b/>
      <w:bCs w:val="0"/>
      <w:sz w:val="24"/>
    </w:rPr>
  </w:style>
  <w:style w:type="character" w:customStyle="1" w:styleId="textexposedshow">
    <w:name w:val="text_exposed_show"/>
    <w:basedOn w:val="DefaultParagraphFont"/>
    <w:rsid w:val="00635F20"/>
  </w:style>
  <w:style w:type="character" w:customStyle="1" w:styleId="TagGreg">
    <w:name w:val="TagGreg"/>
    <w:basedOn w:val="DefaultParagraphFont"/>
    <w:uiPriority w:val="1"/>
    <w:qFormat/>
    <w:rsid w:val="00635F20"/>
    <w:rPr>
      <w:rFonts w:ascii="Arial" w:hAnsi="Arial" w:cs="Arial" w:hint="default"/>
      <w:b/>
      <w:bCs w:val="0"/>
      <w:sz w:val="24"/>
    </w:rPr>
  </w:style>
  <w:style w:type="character" w:customStyle="1" w:styleId="Style11ptBlackUnderline">
    <w:name w:val="Style 11 pt Black Underline"/>
    <w:rsid w:val="00635F20"/>
    <w:rPr>
      <w:color w:val="000000"/>
      <w:sz w:val="20"/>
      <w:u w:val="single"/>
    </w:rPr>
  </w:style>
  <w:style w:type="character" w:customStyle="1" w:styleId="Style11ptBlack">
    <w:name w:val="Style 11 pt Black"/>
    <w:rsid w:val="00635F20"/>
    <w:rPr>
      <w:color w:val="000000"/>
      <w:sz w:val="20"/>
    </w:rPr>
  </w:style>
  <w:style w:type="character" w:customStyle="1" w:styleId="swauthor">
    <w:name w:val="sw_author"/>
    <w:rsid w:val="00635F20"/>
  </w:style>
  <w:style w:type="character" w:customStyle="1" w:styleId="Mention1">
    <w:name w:val="Mention1"/>
    <w:basedOn w:val="DefaultParagraphFont"/>
    <w:uiPriority w:val="99"/>
    <w:semiHidden/>
    <w:rsid w:val="00635F20"/>
    <w:rPr>
      <w:color w:val="2B579A"/>
      <w:shd w:val="clear" w:color="auto" w:fill="E6E6E6"/>
    </w:rPr>
  </w:style>
  <w:style w:type="character" w:customStyle="1" w:styleId="BoldUnderlineChar0">
    <w:name w:val="BoldUnderline Char"/>
    <w:rsid w:val="00635F20"/>
    <w:rPr>
      <w:rFonts w:ascii="Times New Roman" w:eastAsia="Times New Roman" w:hAnsi="Times New Roman" w:cs="Times New Roman" w:hint="default"/>
      <w:b/>
      <w:bCs w:val="0"/>
      <w:sz w:val="20"/>
      <w:u w:val="single"/>
    </w:rPr>
  </w:style>
  <w:style w:type="character" w:customStyle="1" w:styleId="wikiexternallink">
    <w:name w:val="wikiexternallink"/>
    <w:basedOn w:val="DefaultParagraphFont"/>
    <w:rsid w:val="00635F20"/>
  </w:style>
  <w:style w:type="character" w:customStyle="1" w:styleId="wikigeneratedlinkcontent">
    <w:name w:val="wikigeneratedlinkcontent"/>
    <w:basedOn w:val="DefaultParagraphFont"/>
    <w:rsid w:val="00635F20"/>
  </w:style>
  <w:style w:type="character" w:customStyle="1" w:styleId="boldunderlineChar1">
    <w:name w:val="bold underline Char"/>
    <w:basedOn w:val="DefaultParagraphFont"/>
    <w:rsid w:val="00635F20"/>
    <w:rPr>
      <w:rFonts w:ascii="Times New Roman" w:eastAsia="Times New Roman" w:hAnsi="Times New Roman" w:cs="Arial" w:hint="default"/>
      <w:b/>
      <w:bCs/>
      <w:sz w:val="24"/>
      <w:szCs w:val="24"/>
      <w:u w:val="single"/>
      <w:lang w:eastAsia="zh-CN"/>
    </w:rPr>
  </w:style>
  <w:style w:type="character" w:customStyle="1" w:styleId="underlineChar0">
    <w:name w:val="underline Char"/>
    <w:basedOn w:val="DefaultParagraphFont"/>
    <w:rsid w:val="00635F20"/>
    <w:rPr>
      <w:rFonts w:ascii="Times New Roman" w:eastAsia="Times New Roman" w:hAnsi="Times New Roman" w:cs="Arial" w:hint="default"/>
      <w:bCs/>
      <w:sz w:val="24"/>
      <w:szCs w:val="24"/>
      <w:u w:val="single"/>
      <w:lang w:eastAsia="zh-CN"/>
    </w:rPr>
  </w:style>
  <w:style w:type="character" w:customStyle="1" w:styleId="Author">
    <w:name w:val="Author"/>
    <w:aliases w:val="Style Date"/>
    <w:basedOn w:val="DefaultParagraphFont"/>
    <w:qFormat/>
    <w:rsid w:val="00635F20"/>
    <w:rPr>
      <w:sz w:val="24"/>
    </w:rPr>
  </w:style>
  <w:style w:type="character" w:customStyle="1" w:styleId="box">
    <w:name w:val="box"/>
    <w:basedOn w:val="DefaultParagraphFont"/>
    <w:rsid w:val="00635F20"/>
    <w:rPr>
      <w:rFonts w:ascii="Arial" w:hAnsi="Arial" w:cs="Arial" w:hint="default"/>
      <w:b/>
      <w:bCs w:val="0"/>
      <w:color w:val="000000"/>
      <w:sz w:val="19"/>
      <w:szCs w:val="22"/>
      <w:u w:val="thick"/>
      <w:bdr w:val="single" w:sz="12" w:space="0" w:color="auto" w:frame="1"/>
    </w:rPr>
  </w:style>
  <w:style w:type="character" w:customStyle="1" w:styleId="Style8pt">
    <w:name w:val="Style 8 pt"/>
    <w:rsid w:val="00635F20"/>
    <w:rPr>
      <w:rFonts w:ascii="Times New Roman" w:hAnsi="Times New Roman" w:cs="Times New Roman" w:hint="default"/>
      <w:strike w:val="0"/>
      <w:dstrike w:val="0"/>
      <w:sz w:val="16"/>
      <w:u w:val="none"/>
      <w:effect w:val="none"/>
    </w:rPr>
  </w:style>
  <w:style w:type="character" w:customStyle="1" w:styleId="7TimesNewRoman">
    <w:name w:val="7 Times New Roman"/>
    <w:rsid w:val="00635F20"/>
    <w:rPr>
      <w:rFonts w:ascii="Times New Roman" w:eastAsia="Times New Roman" w:hAnsi="Times New Roman" w:cs="Times New Roman" w:hint="default"/>
      <w:b w:val="0"/>
      <w:bCs w:val="0"/>
      <w:i w:val="0"/>
      <w:iCs w:val="0"/>
      <w:caps w:val="0"/>
      <w:smallCaps w:val="0"/>
      <w:strike w:val="0"/>
      <w:dstrike w:val="0"/>
      <w:noProof w:val="0"/>
      <w:color w:val="000000"/>
      <w:spacing w:val="0"/>
      <w:position w:val="0"/>
      <w:sz w:val="14"/>
      <w:u w:val="none" w:color="000000"/>
      <w:effect w:val="none"/>
      <w:vertAlign w:val="baseline"/>
      <w:lang w:val="en-US"/>
    </w:rPr>
  </w:style>
  <w:style w:type="character" w:customStyle="1" w:styleId="BoldUnderlineCharChar">
    <w:name w:val="BoldUnderline Char Char"/>
    <w:rsid w:val="00635F20"/>
    <w:rPr>
      <w:rFonts w:ascii="Calibri" w:hAnsi="Calibri" w:cs="Calibri" w:hint="default"/>
      <w:b/>
      <w:bCs w:val="0"/>
      <w:szCs w:val="24"/>
      <w:u w:val="single"/>
      <w:lang w:val="en-US" w:eastAsia="en-US" w:bidi="ar-SA"/>
    </w:rPr>
  </w:style>
  <w:style w:type="character" w:customStyle="1" w:styleId="UnderlinedCharChar">
    <w:name w:val="Underlined Char Char"/>
    <w:rsid w:val="00635F20"/>
    <w:rPr>
      <w:szCs w:val="28"/>
      <w:u w:val="single"/>
      <w:lang w:val="en-US" w:eastAsia="en-US" w:bidi="ar-SA"/>
    </w:rPr>
  </w:style>
  <w:style w:type="character" w:customStyle="1" w:styleId="Style9ptUnderline">
    <w:name w:val="Style 9 pt Underline"/>
    <w:rsid w:val="00635F20"/>
    <w:rPr>
      <w:sz w:val="20"/>
      <w:u w:val="single"/>
    </w:rPr>
  </w:style>
  <w:style w:type="character" w:customStyle="1" w:styleId="StyleTimesNewRoman9pt">
    <w:name w:val="Style Times New Roman 9 pt"/>
    <w:rsid w:val="00635F20"/>
    <w:rPr>
      <w:sz w:val="20"/>
    </w:rPr>
  </w:style>
  <w:style w:type="character" w:customStyle="1" w:styleId="Style9ptItalicUnderline">
    <w:name w:val="Style 9 pt Italic Underline"/>
    <w:rsid w:val="00635F20"/>
    <w:rPr>
      <w:i/>
      <w:iCs/>
      <w:sz w:val="20"/>
      <w:u w:val="single"/>
    </w:rPr>
  </w:style>
  <w:style w:type="character" w:customStyle="1" w:styleId="Style9ptBoldUnderline">
    <w:name w:val="Style 9 pt Bold Underline"/>
    <w:rsid w:val="00635F20"/>
    <w:rPr>
      <w:b/>
      <w:bCs/>
      <w:sz w:val="20"/>
      <w:u w:val="single"/>
    </w:rPr>
  </w:style>
  <w:style w:type="paragraph" w:customStyle="1" w:styleId="CiteChar1CharCharCharCharCharCharCharCharCharCharChar">
    <w:name w:val="Cite Char1 Char Char Char Char Char Char Char Char Char Char Char"/>
    <w:basedOn w:val="Normal"/>
    <w:link w:val="CiteChar1CharCharCharCharCharCharCharCharCharCharCharChar"/>
    <w:rsid w:val="00635F20"/>
    <w:pPr>
      <w:spacing w:line="256" w:lineRule="auto"/>
    </w:pPr>
  </w:style>
  <w:style w:type="character" w:customStyle="1" w:styleId="CiteChar1CharCharCharCharCharCharCharCharCharCharCharChar">
    <w:name w:val="Cite Char1 Char Char Char Char Char Char Char Char Char Char Char Char"/>
    <w:link w:val="CiteChar1CharCharCharCharCharCharCharCharCharCharChar"/>
    <w:locked/>
    <w:rsid w:val="00635F20"/>
    <w:rPr>
      <w:rFonts w:ascii="Calibri" w:hAnsi="Calibri" w:cs="Calibri"/>
    </w:rPr>
  </w:style>
  <w:style w:type="paragraph" w:customStyle="1" w:styleId="CiteExtrasChar1CharCharCharCharCharCharCharCharCharChar">
    <w:name w:val="Cite Extras Char1 Char Char Char Char Char Char Char Char Char Char"/>
    <w:basedOn w:val="Normal"/>
    <w:link w:val="CiteExtrasChar1CharCharCharCharCharCharCharCharCharCharChar"/>
    <w:rsid w:val="00635F20"/>
    <w:pPr>
      <w:spacing w:line="256" w:lineRule="auto"/>
    </w:pPr>
  </w:style>
  <w:style w:type="character" w:customStyle="1" w:styleId="CiteExtrasChar1CharCharCharCharCharCharCharCharCharCharChar">
    <w:name w:val="Cite Extras Char1 Char Char Char Char Char Char Char Char Char Char Char"/>
    <w:link w:val="CiteExtrasChar1CharCharCharCharCharCharCharCharCharChar"/>
    <w:locked/>
    <w:rsid w:val="00635F20"/>
    <w:rPr>
      <w:rFonts w:ascii="Calibri" w:hAnsi="Calibri" w:cs="Calibri"/>
    </w:rPr>
  </w:style>
  <w:style w:type="character" w:customStyle="1" w:styleId="term">
    <w:name w:val="term"/>
    <w:basedOn w:val="DefaultParagraphFont"/>
    <w:rsid w:val="00635F20"/>
  </w:style>
  <w:style w:type="character" w:customStyle="1" w:styleId="Style9ptUnderline2">
    <w:name w:val="Style 9 pt Underline2"/>
    <w:rsid w:val="00635F20"/>
    <w:rPr>
      <w:sz w:val="20"/>
      <w:u w:val="single"/>
    </w:rPr>
  </w:style>
  <w:style w:type="character" w:customStyle="1" w:styleId="CharChar11">
    <w:name w:val="Char Char11"/>
    <w:rsid w:val="00635F20"/>
    <w:rPr>
      <w:rFonts w:ascii="Arial" w:hAnsi="Arial" w:cs="Arial" w:hint="default"/>
      <w:bCs/>
      <w:szCs w:val="26"/>
      <w:u w:val="single"/>
      <w:lang w:val="en-US" w:eastAsia="en-US" w:bidi="ar-SA"/>
    </w:rPr>
  </w:style>
  <w:style w:type="character" w:customStyle="1" w:styleId="12TimesNewRoman">
    <w:name w:val="12 Times New Roman"/>
    <w:rsid w:val="00635F20"/>
    <w:rPr>
      <w:rFonts w:ascii="Times New Roman" w:eastAsia="Times New Roman" w:hAnsi="Times New Roman" w:cs="Times New Roman" w:hint="default"/>
      <w:b w:val="0"/>
      <w:bCs w:val="0"/>
      <w:i w:val="0"/>
      <w:iCs w:val="0"/>
      <w:strike w:val="0"/>
      <w:dstrike w:val="0"/>
      <w:color w:val="000000"/>
      <w:spacing w:val="0"/>
      <w:position w:val="0"/>
      <w:sz w:val="24"/>
      <w:u w:val="none" w:color="000000"/>
      <w:effect w:val="none"/>
      <w:vertAlign w:val="baseline"/>
      <w:lang w:val="en-US"/>
    </w:rPr>
  </w:style>
  <w:style w:type="character" w:customStyle="1" w:styleId="StyleUnderlineChar">
    <w:name w:val="Style Underline Char"/>
    <w:rsid w:val="00635F20"/>
    <w:rPr>
      <w:u w:val="single"/>
      <w:lang w:val="en-US" w:eastAsia="en-US" w:bidi="ar-SA"/>
    </w:rPr>
  </w:style>
  <w:style w:type="character" w:customStyle="1" w:styleId="Highlightedunderline">
    <w:name w:val="Highlighted underline"/>
    <w:qFormat/>
    <w:rsid w:val="00635F20"/>
    <w:rPr>
      <w:rFonts w:ascii="Times New Roman" w:hAnsi="Times New Roman" w:cs="Times New Roman" w:hint="default"/>
      <w:sz w:val="20"/>
      <w:u w:val="single"/>
      <w:bdr w:val="none" w:sz="0" w:space="0" w:color="auto" w:frame="1"/>
      <w:shd w:val="clear" w:color="auto" w:fill="C0C0C0"/>
    </w:rPr>
  </w:style>
  <w:style w:type="character" w:customStyle="1" w:styleId="cardChar1">
    <w:name w:val="card Char1"/>
    <w:rsid w:val="00635F20"/>
    <w:rPr>
      <w:rFonts w:ascii="Times New Roman" w:hAnsi="Times New Roman" w:cs="Times New Roman" w:hint="default"/>
      <w:sz w:val="22"/>
    </w:rPr>
  </w:style>
  <w:style w:type="character" w:customStyle="1" w:styleId="pubdate">
    <w:name w:val="pubdate"/>
    <w:rsid w:val="00635F20"/>
  </w:style>
  <w:style w:type="character" w:customStyle="1" w:styleId="UnderlineChar1">
    <w:name w:val="Underline Char1"/>
    <w:aliases w:val="Cards + Font: 12 pt Char1"/>
    <w:rsid w:val="00635F20"/>
    <w:rPr>
      <w:rFonts w:ascii="Garamond" w:hAnsi="Garamond" w:hint="default"/>
      <w:sz w:val="22"/>
      <w:szCs w:val="24"/>
      <w:u w:val="single"/>
      <w:lang w:val="en-US" w:eastAsia="en-US" w:bidi="ar-SA"/>
    </w:rPr>
  </w:style>
  <w:style w:type="character" w:customStyle="1" w:styleId="Box0">
    <w:name w:val="Box!"/>
    <w:rsid w:val="00635F20"/>
    <w:rPr>
      <w:rFonts w:ascii="Times New Roman" w:hAnsi="Times New Roman" w:cs="Times New Roman" w:hint="default"/>
      <w:sz w:val="20"/>
      <w:u w:val="thick"/>
      <w:bdr w:val="single" w:sz="4" w:space="0" w:color="auto" w:frame="1"/>
    </w:rPr>
  </w:style>
  <w:style w:type="character" w:customStyle="1" w:styleId="CharacterStyle1">
    <w:name w:val="Character Style 1"/>
    <w:rsid w:val="00635F20"/>
    <w:rPr>
      <w:sz w:val="20"/>
      <w:szCs w:val="20"/>
    </w:rPr>
  </w:style>
  <w:style w:type="character" w:customStyle="1" w:styleId="ReallyfuckingsmallChar0">
    <w:name w:val="Really fucking small Char"/>
    <w:rsid w:val="00635F20"/>
    <w:rPr>
      <w:sz w:val="10"/>
      <w:szCs w:val="24"/>
      <w:lang w:val="en-US" w:eastAsia="en-US" w:bidi="ar-SA"/>
    </w:rPr>
  </w:style>
  <w:style w:type="character" w:customStyle="1" w:styleId="SmallText-New">
    <w:name w:val="Small Text - New"/>
    <w:rsid w:val="00635F20"/>
    <w:rPr>
      <w:rFonts w:ascii="Arial Narrow" w:hAnsi="Arial Narrow" w:hint="default"/>
      <w:sz w:val="14"/>
    </w:rPr>
  </w:style>
  <w:style w:type="character" w:customStyle="1" w:styleId="Underlined-New">
    <w:name w:val="Underlined - New"/>
    <w:rsid w:val="00635F20"/>
    <w:rPr>
      <w:rFonts w:ascii="Arial Narrow" w:hAnsi="Arial Narrow" w:hint="default"/>
      <w:sz w:val="16"/>
      <w:u w:val="single"/>
    </w:rPr>
  </w:style>
  <w:style w:type="character" w:customStyle="1" w:styleId="BoldUnderlining">
    <w:name w:val="Bold Underlining"/>
    <w:rsid w:val="00635F20"/>
    <w:rPr>
      <w:b/>
      <w:bCs w:val="0"/>
      <w:u w:val="single"/>
    </w:rPr>
  </w:style>
  <w:style w:type="character" w:customStyle="1" w:styleId="cardCharChar">
    <w:name w:val="card Char Char"/>
    <w:rsid w:val="00635F20"/>
    <w:rPr>
      <w:szCs w:val="24"/>
      <w:lang w:val="en-US" w:eastAsia="en-US" w:bidi="ar-SA"/>
    </w:rPr>
  </w:style>
  <w:style w:type="character" w:customStyle="1" w:styleId="flagicon">
    <w:name w:val="flagicon"/>
    <w:basedOn w:val="DefaultParagraphFont"/>
    <w:rsid w:val="00635F20"/>
  </w:style>
  <w:style w:type="character" w:customStyle="1" w:styleId="Style11ptUnderline2">
    <w:name w:val="Style 11 pt Underline2"/>
    <w:rsid w:val="00635F20"/>
    <w:rPr>
      <w:sz w:val="20"/>
      <w:u w:val="single"/>
    </w:rPr>
  </w:style>
  <w:style w:type="character" w:customStyle="1" w:styleId="Style11ptBoldUnderline2">
    <w:name w:val="Style 11 pt Bold Underline2"/>
    <w:rsid w:val="00635F20"/>
    <w:rPr>
      <w:b/>
      <w:bCs/>
      <w:sz w:val="20"/>
      <w:u w:val="single"/>
    </w:rPr>
  </w:style>
  <w:style w:type="character" w:customStyle="1" w:styleId="Style11ptUnderline1">
    <w:name w:val="Style 11 pt Underline1"/>
    <w:rsid w:val="00635F20"/>
    <w:rPr>
      <w:sz w:val="20"/>
      <w:u w:val="single"/>
    </w:rPr>
  </w:style>
  <w:style w:type="character" w:customStyle="1" w:styleId="Style11ptBoldUnderline1">
    <w:name w:val="Style 11 pt Bold Underline1"/>
    <w:rsid w:val="00635F20"/>
    <w:rPr>
      <w:b/>
      <w:bCs/>
      <w:sz w:val="20"/>
      <w:u w:val="single"/>
    </w:rPr>
  </w:style>
  <w:style w:type="character" w:customStyle="1" w:styleId="1">
    <w:name w:val="1"/>
    <w:rsid w:val="00635F20"/>
    <w:rPr>
      <w:rFonts w:ascii="Arial" w:hAnsi="Arial" w:cs="Arial" w:hint="default"/>
      <w:bCs/>
      <w:sz w:val="20"/>
      <w:u w:val="single"/>
      <w:lang w:val="en-US" w:eastAsia="en-US" w:bidi="ar-SA"/>
    </w:rPr>
  </w:style>
  <w:style w:type="character" w:customStyle="1" w:styleId="Style9ptUnderline6">
    <w:name w:val="Style 9 pt Underline6"/>
    <w:rsid w:val="00635F20"/>
    <w:rPr>
      <w:sz w:val="20"/>
      <w:u w:val="single"/>
    </w:rPr>
  </w:style>
  <w:style w:type="character" w:customStyle="1" w:styleId="CardUnderlined0">
    <w:name w:val="Card Underlined"/>
    <w:rsid w:val="00635F20"/>
    <w:rPr>
      <w:rFonts w:ascii="Garamond" w:hAnsi="Garamond" w:hint="default"/>
      <w:sz w:val="22"/>
      <w:szCs w:val="24"/>
      <w:u w:val="single"/>
      <w:lang w:val="en-US" w:eastAsia="en-US" w:bidi="ar-SA"/>
    </w:rPr>
  </w:style>
  <w:style w:type="character" w:customStyle="1" w:styleId="StyleUnderline1">
    <w:name w:val="Style Underline1"/>
    <w:rsid w:val="00635F20"/>
    <w:rPr>
      <w:u w:val="single"/>
    </w:rPr>
  </w:style>
  <w:style w:type="character" w:customStyle="1" w:styleId="A6">
    <w:name w:val="A6"/>
    <w:uiPriority w:val="99"/>
    <w:rsid w:val="00635F20"/>
    <w:rPr>
      <w:rFonts w:ascii="Minion Pro" w:hAnsi="Minion Pro" w:cs="Minion Pro" w:hint="default"/>
      <w:color w:val="211D1E"/>
      <w:sz w:val="21"/>
      <w:szCs w:val="21"/>
    </w:rPr>
  </w:style>
  <w:style w:type="character" w:customStyle="1" w:styleId="A11">
    <w:name w:val="A11"/>
    <w:uiPriority w:val="99"/>
    <w:rsid w:val="00635F20"/>
    <w:rPr>
      <w:rFonts w:ascii="Minion Pro" w:hAnsi="Minion Pro" w:cs="Minion Pro" w:hint="default"/>
      <w:color w:val="211D1E"/>
      <w:sz w:val="12"/>
      <w:szCs w:val="12"/>
    </w:rPr>
  </w:style>
  <w:style w:type="character" w:customStyle="1" w:styleId="A12">
    <w:name w:val="A12"/>
    <w:uiPriority w:val="99"/>
    <w:rsid w:val="00635F20"/>
    <w:rPr>
      <w:rFonts w:ascii="Minion Pro" w:hAnsi="Minion Pro" w:cs="Minion Pro" w:hint="default"/>
      <w:color w:val="211D1E"/>
      <w:sz w:val="22"/>
      <w:szCs w:val="22"/>
    </w:rPr>
  </w:style>
  <w:style w:type="character" w:customStyle="1" w:styleId="CardsCharChar">
    <w:name w:val="Cards Char Char"/>
    <w:rsid w:val="00635F20"/>
    <w:rPr>
      <w:szCs w:val="24"/>
      <w:lang w:val="en-US" w:eastAsia="en-US" w:bidi="ar-SA"/>
    </w:rPr>
  </w:style>
  <w:style w:type="character" w:customStyle="1" w:styleId="CitationChar1">
    <w:name w:val="Citation Char1"/>
    <w:basedOn w:val="DefaultParagraphFont"/>
    <w:rsid w:val="00635F20"/>
    <w:rPr>
      <w:rFonts w:ascii="Times New Roman" w:eastAsia="Times New Roman" w:hAnsi="Times New Roman" w:cs="Arial" w:hint="default"/>
      <w:b/>
      <w:bCs w:val="0"/>
      <w:sz w:val="20"/>
      <w:szCs w:val="36"/>
    </w:rPr>
  </w:style>
  <w:style w:type="character" w:customStyle="1" w:styleId="bold-italic-sub-c">
    <w:name w:val="bold-italic-sub-c"/>
    <w:basedOn w:val="DefaultParagraphFont"/>
    <w:rsid w:val="00635F20"/>
  </w:style>
  <w:style w:type="character" w:customStyle="1" w:styleId="charoverride-4">
    <w:name w:val="charoverride-4"/>
    <w:basedOn w:val="DefaultParagraphFont"/>
    <w:rsid w:val="00635F20"/>
  </w:style>
  <w:style w:type="character" w:customStyle="1" w:styleId="charoverride-3">
    <w:name w:val="charoverride-3"/>
    <w:basedOn w:val="DefaultParagraphFont"/>
    <w:rsid w:val="00635F20"/>
  </w:style>
  <w:style w:type="character" w:customStyle="1" w:styleId="f">
    <w:name w:val="f"/>
    <w:rsid w:val="00635F20"/>
  </w:style>
  <w:style w:type="character" w:customStyle="1" w:styleId="BodyTextChar1">
    <w:name w:val="Body Text Char1"/>
    <w:aliases w:val="BT Char1,Very Small Text Char1"/>
    <w:basedOn w:val="DefaultParagraphFont"/>
    <w:uiPriority w:val="99"/>
    <w:rsid w:val="00635F20"/>
    <w:rPr>
      <w:rFonts w:ascii="Times New Roman" w:hAnsi="Times New Roman" w:cs="Times New Roman" w:hint="default"/>
    </w:rPr>
  </w:style>
  <w:style w:type="character" w:customStyle="1" w:styleId="CharChar6">
    <w:name w:val="Char Char6"/>
    <w:rsid w:val="00635F20"/>
    <w:rPr>
      <w:rFonts w:ascii="Arial" w:hAnsi="Arial" w:cs="Arial" w:hint="default"/>
      <w:b/>
      <w:bCs/>
      <w:kern w:val="32"/>
      <w:sz w:val="28"/>
      <w:szCs w:val="32"/>
      <w:lang w:val="en-US" w:eastAsia="en-US" w:bidi="ar-SA"/>
    </w:rPr>
  </w:style>
  <w:style w:type="character" w:customStyle="1" w:styleId="standardcontent">
    <w:name w:val="standardcontent"/>
    <w:rsid w:val="00635F20"/>
  </w:style>
  <w:style w:type="character" w:customStyle="1" w:styleId="storyby">
    <w:name w:val="storyby"/>
    <w:rsid w:val="00635F20"/>
  </w:style>
  <w:style w:type="character" w:customStyle="1" w:styleId="Boxed">
    <w:name w:val="Boxed"/>
    <w:qFormat/>
    <w:rsid w:val="00635F20"/>
    <w:rPr>
      <w:rFonts w:ascii="Garamond" w:hAnsi="Garamond" w:hint="default"/>
      <w:sz w:val="20"/>
      <w:bdr w:val="single" w:sz="6" w:space="0" w:color="auto" w:frame="1"/>
    </w:rPr>
  </w:style>
  <w:style w:type="character" w:customStyle="1" w:styleId="ShrinkChar">
    <w:name w:val="Shrink Char"/>
    <w:rsid w:val="00635F20"/>
    <w:rPr>
      <w:rFonts w:ascii="Garamond" w:hAnsi="Garamond" w:hint="default"/>
      <w:sz w:val="12"/>
      <w:lang w:val="en-US" w:eastAsia="en-US" w:bidi="ar-SA"/>
    </w:rPr>
  </w:style>
  <w:style w:type="character" w:customStyle="1" w:styleId="CitesChar2">
    <w:name w:val="Cites Char2"/>
    <w:rsid w:val="00635F20"/>
    <w:rPr>
      <w:b/>
      <w:bCs/>
    </w:rPr>
  </w:style>
  <w:style w:type="character" w:customStyle="1" w:styleId="CardsFont12ptCharCharCharCharCharCharCharCharCharCharChar">
    <w:name w:val="Cards + Font: 12 pt Char Char Char Char Char Char Char Char Char Char Char"/>
    <w:aliases w:val="Cards + Font: 12 pt1,Thick Underline1,Cards + Font: 12 pt Char Char"/>
    <w:rsid w:val="00635F20"/>
    <w:rPr>
      <w:sz w:val="24"/>
      <w:szCs w:val="24"/>
      <w:u w:val="thick"/>
    </w:rPr>
  </w:style>
  <w:style w:type="character" w:customStyle="1" w:styleId="CharChar3">
    <w:name w:val="Char Char3"/>
    <w:rsid w:val="00635F20"/>
    <w:rPr>
      <w:rFonts w:ascii="Arial" w:hAnsi="Arial" w:cs="Arial" w:hint="default"/>
      <w:bCs/>
      <w:szCs w:val="26"/>
      <w:u w:val="single"/>
      <w:lang w:val="en-US" w:eastAsia="en-US" w:bidi="ar-SA"/>
    </w:rPr>
  </w:style>
  <w:style w:type="character" w:customStyle="1" w:styleId="UNDERLINECharChar">
    <w:name w:val="UNDERLINE Char Char"/>
    <w:rsid w:val="00635F20"/>
    <w:rPr>
      <w:bCs/>
      <w:kern w:val="28"/>
      <w:szCs w:val="32"/>
      <w:u w:val="single"/>
    </w:rPr>
  </w:style>
  <w:style w:type="character" w:customStyle="1" w:styleId="tag1Char">
    <w:name w:val="tag1 Char"/>
    <w:rsid w:val="00635F20"/>
    <w:rPr>
      <w:b/>
      <w:bCs w:val="0"/>
      <w:sz w:val="24"/>
    </w:rPr>
  </w:style>
  <w:style w:type="character" w:customStyle="1" w:styleId="SmallFontChar">
    <w:name w:val="Small Font Char"/>
    <w:rsid w:val="00635F20"/>
    <w:rPr>
      <w:rFonts w:ascii="Arial" w:eastAsia="Calibri" w:hAnsi="Arial" w:cs="Arial" w:hint="default"/>
      <w:sz w:val="12"/>
      <w:szCs w:val="22"/>
    </w:rPr>
  </w:style>
  <w:style w:type="character" w:customStyle="1" w:styleId="CardUnderlinedChar">
    <w:name w:val="Card Underlined Char"/>
    <w:rsid w:val="00635F20"/>
    <w:rPr>
      <w:rFonts w:ascii="Tahoma" w:hAnsi="Tahoma" w:cs="Tahoma" w:hint="default"/>
      <w:sz w:val="18"/>
      <w:u w:val="single"/>
    </w:rPr>
  </w:style>
  <w:style w:type="character" w:customStyle="1" w:styleId="SmallFontCharCharCharChar">
    <w:name w:val="Small Font Char Char Char Char"/>
    <w:rsid w:val="00635F20"/>
    <w:rPr>
      <w:rFonts w:ascii="Arial" w:hAnsi="Arial" w:cs="Arial" w:hint="default"/>
      <w:sz w:val="12"/>
      <w:szCs w:val="24"/>
    </w:rPr>
  </w:style>
  <w:style w:type="character" w:customStyle="1" w:styleId="TagCiteChar3">
    <w:name w:val="TagCite Char"/>
    <w:rsid w:val="00635F20"/>
    <w:rPr>
      <w:rFonts w:ascii="Garamond" w:hAnsi="Garamond" w:hint="default"/>
      <w:b/>
      <w:bCs w:val="0"/>
      <w:sz w:val="24"/>
      <w:szCs w:val="24"/>
    </w:rPr>
  </w:style>
  <w:style w:type="character" w:customStyle="1" w:styleId="CharChar4">
    <w:name w:val="Char Char4"/>
    <w:rsid w:val="00635F20"/>
    <w:rPr>
      <w:b/>
      <w:bCs/>
      <w:sz w:val="28"/>
      <w:szCs w:val="28"/>
    </w:rPr>
  </w:style>
  <w:style w:type="character" w:customStyle="1" w:styleId="Text0">
    <w:name w:val="Text"/>
    <w:qFormat/>
    <w:rsid w:val="00635F20"/>
    <w:rPr>
      <w:rFonts w:ascii="Times New Roman" w:hAnsi="Times New Roman" w:cs="Times New Roman" w:hint="default"/>
      <w:sz w:val="20"/>
    </w:rPr>
  </w:style>
  <w:style w:type="character" w:customStyle="1" w:styleId="CharChar5">
    <w:name w:val="Char Char5"/>
    <w:rsid w:val="00635F20"/>
    <w:rPr>
      <w:rFonts w:ascii="Arial" w:hAnsi="Arial" w:cs="Arial" w:hint="default"/>
      <w:b/>
      <w:bCs/>
      <w:sz w:val="26"/>
      <w:szCs w:val="26"/>
    </w:rPr>
  </w:style>
  <w:style w:type="character" w:customStyle="1" w:styleId="heading2char2charchar10">
    <w:name w:val="heading2char2charchar1"/>
    <w:rsid w:val="00635F20"/>
  </w:style>
  <w:style w:type="character" w:customStyle="1" w:styleId="charchar60">
    <w:name w:val="charchar6"/>
    <w:rsid w:val="00635F20"/>
  </w:style>
  <w:style w:type="character" w:customStyle="1" w:styleId="yshortcuts">
    <w:name w:val="yshortcuts"/>
    <w:rsid w:val="00635F20"/>
  </w:style>
  <w:style w:type="character" w:customStyle="1" w:styleId="term1">
    <w:name w:val="term1"/>
    <w:rsid w:val="00635F20"/>
    <w:rPr>
      <w:b/>
      <w:bCs/>
    </w:rPr>
  </w:style>
  <w:style w:type="character" w:customStyle="1" w:styleId="verdana">
    <w:name w:val="verdana"/>
    <w:rsid w:val="00635F20"/>
  </w:style>
  <w:style w:type="character" w:customStyle="1" w:styleId="searchtermbold">
    <w:name w:val="searchtermbold"/>
    <w:rsid w:val="00635F20"/>
  </w:style>
  <w:style w:type="character" w:customStyle="1" w:styleId="ssl0">
    <w:name w:val="ss_l0"/>
    <w:rsid w:val="00635F20"/>
  </w:style>
  <w:style w:type="character" w:customStyle="1" w:styleId="vitstoryheadline">
    <w:name w:val="vitstoryheadline"/>
    <w:rsid w:val="00635F20"/>
  </w:style>
  <w:style w:type="character" w:customStyle="1" w:styleId="bps-topic-ident">
    <w:name w:val="bps-topic-ident"/>
    <w:rsid w:val="00635F20"/>
  </w:style>
  <w:style w:type="character" w:customStyle="1" w:styleId="byline">
    <w:name w:val="byline"/>
    <w:rsid w:val="00635F20"/>
  </w:style>
  <w:style w:type="character" w:customStyle="1" w:styleId="TextUnderlineChar">
    <w:name w:val="Text Underline Char"/>
    <w:rsid w:val="00635F20"/>
    <w:rPr>
      <w:rFonts w:ascii="Garamond" w:hAnsi="Garamond" w:cs="Arial" w:hint="default"/>
      <w:bCs/>
      <w:kern w:val="20"/>
      <w:szCs w:val="32"/>
      <w:u w:val="single"/>
      <w:lang w:val="en-US" w:eastAsia="en-US" w:bidi="ar-SA"/>
    </w:rPr>
  </w:style>
  <w:style w:type="character" w:customStyle="1" w:styleId="RegularChar">
    <w:name w:val="Regular Char"/>
    <w:rsid w:val="00635F20"/>
    <w:rPr>
      <w:rFonts w:ascii="Garamond" w:hAnsi="Garamond" w:cs="Arial" w:hint="default"/>
      <w:bCs/>
      <w:kern w:val="20"/>
      <w:szCs w:val="32"/>
      <w:lang w:val="en-US" w:eastAsia="en-US" w:bidi="ar-SA"/>
    </w:rPr>
  </w:style>
  <w:style w:type="character" w:customStyle="1" w:styleId="BoldunderlineChar3">
    <w:name w:val="Bold underline Char"/>
    <w:rsid w:val="00635F20"/>
    <w:rPr>
      <w:rFonts w:ascii="Garamond" w:hAnsi="Garamond" w:cs="Arial" w:hint="default"/>
      <w:b/>
      <w:bCs/>
      <w:kern w:val="20"/>
      <w:szCs w:val="32"/>
      <w:u w:val="single"/>
      <w:lang w:val="en-US" w:eastAsia="en-US" w:bidi="ar-SA"/>
    </w:rPr>
  </w:style>
  <w:style w:type="character" w:customStyle="1" w:styleId="UnderlinedCard1">
    <w:name w:val="Underlined Card"/>
    <w:rsid w:val="00635F20"/>
    <w:rPr>
      <w:rFonts w:ascii="Arial Narrow" w:hAnsi="Arial Narrow" w:hint="default"/>
      <w:sz w:val="22"/>
      <w:u w:val="single"/>
    </w:rPr>
  </w:style>
  <w:style w:type="character" w:customStyle="1" w:styleId="SourceBold">
    <w:name w:val="Source Bold"/>
    <w:rsid w:val="00635F20"/>
    <w:rPr>
      <w:rFonts w:ascii="Arial Narrow" w:hAnsi="Arial Narrow" w:hint="default"/>
      <w:b/>
      <w:bCs w:val="0"/>
      <w:strike w:val="0"/>
      <w:dstrike w:val="0"/>
      <w:sz w:val="24"/>
      <w:u w:val="none"/>
      <w:effect w:val="none"/>
    </w:rPr>
  </w:style>
  <w:style w:type="character" w:customStyle="1" w:styleId="Hyperlink1">
    <w:name w:val="Hyperlink1"/>
    <w:rsid w:val="00635F20"/>
    <w:rPr>
      <w:color w:val="002FF6"/>
      <w:sz w:val="24"/>
      <w:u w:val="single"/>
    </w:rPr>
  </w:style>
  <w:style w:type="character" w:customStyle="1" w:styleId="CardsFont12pt0">
    <w:name w:val="Cards + Font 12pt"/>
    <w:uiPriority w:val="1"/>
    <w:rsid w:val="00635F20"/>
    <w:rPr>
      <w:rFonts w:ascii="Calibri" w:eastAsia="Calibri" w:hAnsi="Calibri" w:cs="Calibri" w:hint="default"/>
      <w:sz w:val="24"/>
      <w:szCs w:val="24"/>
      <w:u w:val="single"/>
      <w:lang w:val="en-US" w:eastAsia="en-US" w:bidi="ar-SA"/>
    </w:rPr>
  </w:style>
  <w:style w:type="character" w:customStyle="1" w:styleId="HilightChar">
    <w:name w:val="Hilight Char"/>
    <w:rsid w:val="00635F20"/>
    <w:rPr>
      <w:rFonts w:ascii="Calibri" w:eastAsia="Calibri" w:hAnsi="Calibri" w:cs="Calibri" w:hint="default"/>
      <w:b/>
      <w:bCs w:val="0"/>
      <w:noProof w:val="0"/>
      <w:sz w:val="22"/>
      <w:szCs w:val="22"/>
      <w:u w:val="single"/>
      <w:lang w:val="en-US" w:eastAsia="ar-SA" w:bidi="ar-SA"/>
    </w:rPr>
  </w:style>
  <w:style w:type="character" w:customStyle="1" w:styleId="StyleUnderlineCharChar">
    <w:name w:val="Style Underline Char Char"/>
    <w:rsid w:val="00635F20"/>
    <w:rPr>
      <w:rFonts w:ascii="Times New Roman" w:eastAsia="Times New Roman" w:hAnsi="Times New Roman" w:cs="Times New Roman" w:hint="default"/>
      <w:sz w:val="20"/>
      <w:szCs w:val="20"/>
      <w:u w:val="single"/>
    </w:rPr>
  </w:style>
  <w:style w:type="character" w:customStyle="1" w:styleId="c1">
    <w:name w:val="c1"/>
    <w:rsid w:val="00635F20"/>
  </w:style>
  <w:style w:type="character" w:customStyle="1" w:styleId="author0">
    <w:name w:val="author"/>
    <w:rsid w:val="00635F20"/>
    <w:rPr>
      <w:rFonts w:ascii="Times New Roman" w:hAnsi="Times New Roman" w:cs="Times New Roman" w:hint="default"/>
      <w:b/>
      <w:bCs w:val="0"/>
      <w:sz w:val="24"/>
    </w:rPr>
  </w:style>
  <w:style w:type="character" w:customStyle="1" w:styleId="blue">
    <w:name w:val="blue"/>
    <w:basedOn w:val="DefaultParagraphFont"/>
    <w:rsid w:val="00635F20"/>
  </w:style>
  <w:style w:type="character" w:customStyle="1" w:styleId="AuthorYear">
    <w:name w:val="AuthorYear"/>
    <w:uiPriority w:val="1"/>
    <w:qFormat/>
    <w:rsid w:val="00635F20"/>
    <w:rPr>
      <w:rFonts w:ascii="Georgia" w:hAnsi="Georgia" w:hint="default"/>
      <w:b/>
      <w:bCs w:val="0"/>
      <w:sz w:val="24"/>
    </w:rPr>
  </w:style>
  <w:style w:type="character" w:customStyle="1" w:styleId="Highlight">
    <w:name w:val="Highlight"/>
    <w:uiPriority w:val="1"/>
    <w:qFormat/>
    <w:rsid w:val="00635F20"/>
    <w:rPr>
      <w:rFonts w:ascii="Calibri" w:hAnsi="Calibri" w:cs="Calibri" w:hint="default"/>
      <w:b w:val="0"/>
      <w:bCs w:val="0"/>
      <w:sz w:val="22"/>
      <w:u w:val="single"/>
      <w:bdr w:val="none" w:sz="0" w:space="0" w:color="auto" w:frame="1"/>
      <w:shd w:val="clear" w:color="auto" w:fill="89FF94"/>
    </w:rPr>
  </w:style>
  <w:style w:type="character" w:customStyle="1" w:styleId="Boxout">
    <w:name w:val="Box out"/>
    <w:uiPriority w:val="1"/>
    <w:qFormat/>
    <w:rsid w:val="00635F20"/>
    <w:rPr>
      <w:rFonts w:ascii="Calibri" w:hAnsi="Calibri" w:cs="Calibri" w:hint="default"/>
      <w:b/>
      <w:bCs w:val="0"/>
      <w:sz w:val="22"/>
      <w:u w:val="single"/>
      <w:bdr w:val="single" w:sz="4" w:space="0" w:color="auto" w:frame="1"/>
      <w:shd w:val="clear" w:color="auto" w:fill="89FF94"/>
    </w:rPr>
  </w:style>
  <w:style w:type="character" w:customStyle="1" w:styleId="reduce2">
    <w:name w:val="reduce2"/>
    <w:basedOn w:val="DefaultParagraphFont"/>
    <w:rsid w:val="00635F20"/>
    <w:rPr>
      <w:rFonts w:ascii="Arial" w:hAnsi="Arial" w:cs="Arial" w:hint="default"/>
      <w:color w:val="000000"/>
      <w:sz w:val="12"/>
      <w:szCs w:val="22"/>
    </w:rPr>
  </w:style>
  <w:style w:type="character" w:customStyle="1" w:styleId="Emphasis20">
    <w:name w:val="Emphasis 2"/>
    <w:basedOn w:val="Emphasis"/>
    <w:uiPriority w:val="1"/>
    <w:qFormat/>
    <w:rsid w:val="00635F20"/>
    <w:rPr>
      <w:rFonts w:ascii="Times New Roman" w:hAnsi="Times New Roman" w:cs="Times New Roman"/>
      <w:b w:val="0"/>
      <w:i w:val="0"/>
      <w:iCs w:val="0"/>
      <w:sz w:val="22"/>
      <w:u w:val="single"/>
      <w:bdr w:val="single" w:sz="2" w:space="0" w:color="auto" w:frame="1"/>
    </w:rPr>
  </w:style>
  <w:style w:type="character" w:customStyle="1" w:styleId="BoldandUnderlineChar5CharCharCharCharCharCharCharChar">
    <w:name w:val="Bold and Underline Char5 Char Char Char Char Char Char Char Char"/>
    <w:rsid w:val="00635F20"/>
    <w:rPr>
      <w:b/>
      <w:bCs w:val="0"/>
      <w:u w:val="thick"/>
      <w:lang w:val="en-US" w:eastAsia="en-US" w:bidi="ar-SA"/>
    </w:rPr>
  </w:style>
  <w:style w:type="character" w:customStyle="1" w:styleId="citation0">
    <w:name w:val="citation"/>
    <w:rsid w:val="00635F20"/>
  </w:style>
  <w:style w:type="character" w:customStyle="1" w:styleId="Underline0">
    <w:name w:val="*Underline*"/>
    <w:rsid w:val="00635F20"/>
    <w:rPr>
      <w:rFonts w:ascii="Times New Roman" w:hAnsi="Times New Roman" w:cs="Times New Roman" w:hint="default"/>
      <w:b/>
      <w:bCs w:val="0"/>
      <w:sz w:val="24"/>
      <w:u w:val="single"/>
    </w:rPr>
  </w:style>
  <w:style w:type="character" w:customStyle="1" w:styleId="AuthorDate1">
    <w:name w:val="Author Date"/>
    <w:rsid w:val="00635F20"/>
    <w:rPr>
      <w:b/>
      <w:bCs w:val="0"/>
      <w:sz w:val="24"/>
      <w:u w:val="thick"/>
    </w:rPr>
  </w:style>
  <w:style w:type="character" w:customStyle="1" w:styleId="UnderlineChar2">
    <w:name w:val="Underline Char2"/>
    <w:rsid w:val="00635F20"/>
    <w:rPr>
      <w:rFonts w:ascii="Trebuchet MS" w:hAnsi="Trebuchet MS" w:hint="default"/>
      <w:u w:val="thick"/>
      <w:lang w:val="en-US" w:eastAsia="zh-CN" w:bidi="ar-SA"/>
    </w:rPr>
  </w:style>
  <w:style w:type="character" w:customStyle="1" w:styleId="Style1Char1">
    <w:name w:val="Style1 Char1"/>
    <w:rsid w:val="00635F20"/>
    <w:rPr>
      <w:rFonts w:ascii="Book Antiqua" w:hAnsi="Book Antiqua" w:hint="default"/>
      <w:sz w:val="16"/>
      <w:szCs w:val="16"/>
      <w:lang w:val="en-US" w:eastAsia="en-US" w:bidi="ar-SA"/>
    </w:rPr>
  </w:style>
  <w:style w:type="character" w:customStyle="1" w:styleId="NothingChar1">
    <w:name w:val="Nothing Char1"/>
    <w:rsid w:val="00635F20"/>
    <w:rPr>
      <w:rFonts w:ascii="Times New Roman" w:eastAsia="Calibri" w:hAnsi="Times New Roman" w:cs="Times New Roman" w:hint="default"/>
      <w:sz w:val="24"/>
      <w:szCs w:val="20"/>
    </w:rPr>
  </w:style>
  <w:style w:type="character" w:customStyle="1" w:styleId="Style2Char1">
    <w:name w:val="Style2 Char1"/>
    <w:rsid w:val="00635F20"/>
    <w:rPr>
      <w:rFonts w:ascii="Book Antiqua" w:hAnsi="Book Antiqua" w:hint="default"/>
      <w:szCs w:val="24"/>
      <w:u w:val="thick"/>
      <w:lang w:val="en-US" w:eastAsia="en-US" w:bidi="ar-SA"/>
    </w:rPr>
  </w:style>
  <w:style w:type="character" w:customStyle="1" w:styleId="NormalUnderlineChar0">
    <w:name w:val="Normal Underline Char"/>
    <w:rsid w:val="00635F20"/>
    <w:rPr>
      <w:szCs w:val="24"/>
      <w:u w:val="single"/>
    </w:rPr>
  </w:style>
  <w:style w:type="character" w:customStyle="1" w:styleId="heading3char0">
    <w:name w:val="heading3char"/>
    <w:rsid w:val="00635F20"/>
  </w:style>
  <w:style w:type="character" w:customStyle="1" w:styleId="SmallChar">
    <w:name w:val="Small Char"/>
    <w:aliases w:val="No Spacing3 Char,No Spacing1 Char1,CD - Cite Char,Debate Text Char1,No Spacing2 Char1,No Spacing11 Char1"/>
    <w:qFormat/>
    <w:rsid w:val="00635F20"/>
    <w:rPr>
      <w:rFonts w:ascii="Georgia" w:eastAsia="Calibri" w:hAnsi="Georgia" w:hint="default"/>
      <w:color w:val="000000"/>
      <w:sz w:val="16"/>
    </w:rPr>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3,Char Char Char Char3,Ch Char1, Ch Char1"/>
    <w:uiPriority w:val="3"/>
    <w:qFormat/>
    <w:rsid w:val="00635F20"/>
    <w:rPr>
      <w:rFonts w:ascii="MS Mincho" w:eastAsia="MS Mincho" w:hAnsi="MS Mincho" w:hint="eastAsia"/>
      <w:szCs w:val="24"/>
      <w:u w:val="single"/>
      <w:lang w:val="en-US" w:eastAsia="ja-JP" w:bidi="ar-SA"/>
    </w:rPr>
  </w:style>
  <w:style w:type="character" w:customStyle="1" w:styleId="Heading51">
    <w:name w:val="Heading 51"/>
    <w:aliases w:val="Heading 5 Char Char Char"/>
    <w:rsid w:val="00635F20"/>
    <w:rPr>
      <w:b/>
      <w:bCs/>
      <w:iCs/>
      <w:szCs w:val="26"/>
      <w:lang w:val="en-US" w:eastAsia="en-US" w:bidi="ar-SA"/>
    </w:rPr>
  </w:style>
  <w:style w:type="character" w:customStyle="1" w:styleId="comments-post">
    <w:name w:val="comments-post"/>
    <w:rsid w:val="00635F20"/>
  </w:style>
  <w:style w:type="character" w:customStyle="1" w:styleId="underlinecardChar">
    <w:name w:val="underline card Char"/>
    <w:rsid w:val="00635F20"/>
    <w:rPr>
      <w:rFonts w:ascii="Arial" w:hAnsi="Arial" w:cs="Arial" w:hint="default"/>
      <w:sz w:val="18"/>
      <w:szCs w:val="24"/>
      <w:u w:val="single"/>
      <w:lang w:val="en-US" w:eastAsia="en-US" w:bidi="ar-SA"/>
    </w:rPr>
  </w:style>
  <w:style w:type="character" w:customStyle="1" w:styleId="Irrelevant5fontChar">
    <w:name w:val="Irrelevant (5 font) Char"/>
    <w:rsid w:val="00635F20"/>
    <w:rPr>
      <w:sz w:val="10"/>
      <w:szCs w:val="10"/>
      <w:lang w:val="en-US" w:eastAsia="en-US" w:bidi="ar-SA"/>
    </w:rPr>
  </w:style>
  <w:style w:type="character" w:customStyle="1" w:styleId="TagsCharCharChar">
    <w:name w:val="Tags Char Char Char"/>
    <w:rsid w:val="00635F20"/>
    <w:rPr>
      <w:b/>
      <w:bCs w:val="0"/>
      <w:lang w:val="en-US" w:eastAsia="en-US" w:bidi="ar-SA"/>
    </w:rPr>
  </w:style>
  <w:style w:type="character" w:customStyle="1" w:styleId="CitesChar1">
    <w:name w:val="Cites Char1"/>
    <w:rsid w:val="00635F20"/>
    <w:rPr>
      <w:b/>
      <w:bCs/>
      <w:lang w:val="en-US" w:eastAsia="en-US" w:bidi="ar-SA"/>
    </w:rPr>
  </w:style>
  <w:style w:type="character" w:customStyle="1" w:styleId="Hyperlink13">
    <w:name w:val="Hyperlink13"/>
    <w:rsid w:val="00635F20"/>
    <w:rPr>
      <w:b w:val="0"/>
      <w:bCs w:val="0"/>
      <w:strike w:val="0"/>
      <w:dstrike w:val="0"/>
      <w:color w:val="008000"/>
      <w:sz w:val="20"/>
      <w:szCs w:val="20"/>
      <w:u w:val="none"/>
      <w:effect w:val="none"/>
    </w:rPr>
  </w:style>
  <w:style w:type="character" w:customStyle="1" w:styleId="standardcontent1">
    <w:name w:val="standardcontent1"/>
    <w:rsid w:val="00635F20"/>
    <w:rPr>
      <w:rFonts w:ascii="Arial" w:hAnsi="Arial" w:cs="Arial" w:hint="default"/>
      <w:strike w:val="0"/>
      <w:dstrike w:val="0"/>
      <w:sz w:val="24"/>
      <w:szCs w:val="24"/>
      <w:u w:val="none"/>
      <w:effect w:val="none"/>
    </w:rPr>
  </w:style>
  <w:style w:type="character" w:customStyle="1" w:styleId="Hyperlink4">
    <w:name w:val="Hyperlink4"/>
    <w:rsid w:val="00635F20"/>
    <w:rPr>
      <w:color w:val="000066"/>
      <w:u w:val="single"/>
    </w:rPr>
  </w:style>
  <w:style w:type="character" w:customStyle="1" w:styleId="rddeckline1">
    <w:name w:val="rddeckline1"/>
    <w:rsid w:val="00635F20"/>
    <w:rPr>
      <w:rFonts w:ascii="Verdana" w:hAnsi="Verdana" w:hint="default"/>
      <w:b/>
      <w:bCs/>
      <w:sz w:val="22"/>
      <w:szCs w:val="22"/>
    </w:rPr>
  </w:style>
  <w:style w:type="character" w:customStyle="1" w:styleId="link-external">
    <w:name w:val="link-external"/>
    <w:rsid w:val="00635F20"/>
  </w:style>
  <w:style w:type="character" w:customStyle="1" w:styleId="contact1">
    <w:name w:val="contact1"/>
    <w:rsid w:val="00635F20"/>
    <w:rPr>
      <w:rFonts w:ascii="Tahoma" w:hAnsi="Tahoma" w:cs="Tahoma" w:hint="default"/>
      <w:color w:val="999999"/>
      <w:sz w:val="20"/>
      <w:szCs w:val="20"/>
    </w:rPr>
  </w:style>
  <w:style w:type="character" w:customStyle="1" w:styleId="credits1">
    <w:name w:val="credits1"/>
    <w:rsid w:val="00635F20"/>
    <w:rPr>
      <w:rFonts w:ascii="Tahoma" w:hAnsi="Tahoma" w:cs="Tahoma" w:hint="default"/>
      <w:color w:val="999999"/>
      <w:sz w:val="16"/>
      <w:szCs w:val="16"/>
    </w:rPr>
  </w:style>
  <w:style w:type="character" w:customStyle="1" w:styleId="underline20">
    <w:name w:val="underline2"/>
    <w:rsid w:val="00635F20"/>
    <w:rPr>
      <w:u w:val="single"/>
    </w:rPr>
  </w:style>
  <w:style w:type="character" w:customStyle="1" w:styleId="CardsFont12ptCharCharCharChar">
    <w:name w:val="Cards + Font: 12 pt Char Char Char Char"/>
    <w:rsid w:val="00635F20"/>
    <w:rPr>
      <w:sz w:val="24"/>
      <w:szCs w:val="24"/>
      <w:u w:val="thick"/>
      <w:lang w:val="en-US" w:eastAsia="en-US" w:bidi="ar-SA"/>
    </w:rPr>
  </w:style>
  <w:style w:type="character" w:customStyle="1" w:styleId="UnderlinedCardChar0">
    <w:name w:val="Underlined Card Char"/>
    <w:rsid w:val="00635F20"/>
    <w:rPr>
      <w:rFonts w:ascii="Palatino Linotype" w:hAnsi="Palatino Linotype" w:hint="default"/>
      <w:u w:val="single"/>
      <w:lang w:val="en-US" w:eastAsia="en-US" w:bidi="ar-SA"/>
    </w:rPr>
  </w:style>
  <w:style w:type="character" w:customStyle="1" w:styleId="Style10ptUnderline">
    <w:name w:val="Style 10 pt Underline"/>
    <w:rsid w:val="00635F20"/>
    <w:rPr>
      <w:sz w:val="32"/>
      <w:szCs w:val="32"/>
      <w:u w:val="single"/>
    </w:rPr>
  </w:style>
  <w:style w:type="character" w:customStyle="1" w:styleId="StyleBoldText12pt10ptNotBoldKernat16pt">
    <w:name w:val="Style Bold Text 12 pt + 10 pt Not Bold Kern at 16 pt"/>
    <w:rsid w:val="00635F20"/>
    <w:rPr>
      <w:rFonts w:ascii="Times New Roman" w:eastAsia="Times New Roman" w:hAnsi="Times New Roman" w:cs="Times New Roman" w:hint="default"/>
      <w:b/>
      <w:bCs w:val="0"/>
      <w:i w:val="0"/>
      <w:iCs w:val="0"/>
      <w:strike w:val="0"/>
      <w:dstrike w:val="0"/>
      <w:color w:val="000000"/>
      <w:spacing w:val="0"/>
      <w:kern w:val="32"/>
      <w:position w:val="0"/>
      <w:sz w:val="32"/>
      <w:szCs w:val="32"/>
      <w:u w:val="none" w:color="000000"/>
      <w:effect w:val="none"/>
      <w:vertAlign w:val="baseline"/>
      <w:lang w:val="en-US"/>
    </w:rPr>
  </w:style>
  <w:style w:type="character" w:customStyle="1" w:styleId="bodytext11">
    <w:name w:val="bodytext1"/>
    <w:rsid w:val="00635F20"/>
  </w:style>
  <w:style w:type="character" w:customStyle="1" w:styleId="Char3">
    <w:name w:val="Char3"/>
    <w:rsid w:val="00635F20"/>
    <w:rPr>
      <w:rFonts w:ascii="Arial Narrow" w:eastAsia="Batang" w:hAnsi="Arial Narrow" w:cs="Arial" w:hint="default"/>
      <w:b/>
      <w:bCs/>
      <w:iCs/>
      <w:sz w:val="24"/>
      <w:szCs w:val="28"/>
      <w:lang w:val="en-US" w:eastAsia="en-US" w:bidi="ar-SA"/>
    </w:rPr>
  </w:style>
  <w:style w:type="character" w:customStyle="1" w:styleId="UnderlinedCards">
    <w:name w:val="Underlined Cards"/>
    <w:rsid w:val="00635F20"/>
    <w:rPr>
      <w:sz w:val="24"/>
      <w:szCs w:val="24"/>
      <w:u w:val="thick"/>
      <w:lang w:val="en-US" w:eastAsia="en-US" w:bidi="ar-SA"/>
    </w:rPr>
  </w:style>
  <w:style w:type="character" w:customStyle="1" w:styleId="CardsFont12ptCharCharCharCharCharCharCharCharChar">
    <w:name w:val="Cards + Font: 12 pt Char Char Char Char Char Char Char Char Char"/>
    <w:rsid w:val="00635F20"/>
    <w:rPr>
      <w:sz w:val="24"/>
      <w:szCs w:val="24"/>
      <w:u w:val="thick"/>
      <w:lang w:val="en-US" w:eastAsia="en-US" w:bidi="ar-SA"/>
    </w:rPr>
  </w:style>
  <w:style w:type="character" w:customStyle="1" w:styleId="highlightcardtextChar">
    <w:name w:val="highlight card text Char"/>
    <w:rsid w:val="00635F20"/>
    <w:rPr>
      <w:rFonts w:ascii="Arial" w:hAnsi="Arial" w:cs="Arial" w:hint="default"/>
      <w:color w:val="000000"/>
      <w:sz w:val="18"/>
      <w:szCs w:val="24"/>
      <w:u w:val="single"/>
      <w:lang w:val="en-US" w:eastAsia="en-US" w:bidi="ar-SA"/>
    </w:rPr>
  </w:style>
  <w:style w:type="character" w:customStyle="1" w:styleId="TagsChar4">
    <w:name w:val="Tags Char4"/>
    <w:rsid w:val="00635F20"/>
    <w:rPr>
      <w:b/>
      <w:bCs w:val="0"/>
      <w:lang w:val="en-US" w:eastAsia="en-US" w:bidi="ar-SA"/>
    </w:rPr>
  </w:style>
  <w:style w:type="character" w:customStyle="1" w:styleId="hit1">
    <w:name w:val="hit1"/>
    <w:rsid w:val="00635F20"/>
    <w:rPr>
      <w:rFonts w:ascii="Verdana" w:hAnsi="Verdana" w:hint="default"/>
      <w:b/>
      <w:bCs/>
      <w:vanish/>
      <w:webHidden w:val="0"/>
      <w:color w:val="CC0033"/>
      <w:sz w:val="20"/>
      <w:szCs w:val="20"/>
      <w:specVanish/>
    </w:rPr>
  </w:style>
  <w:style w:type="character" w:customStyle="1" w:styleId="ssl01">
    <w:name w:val="ss_l01"/>
    <w:rsid w:val="00635F20"/>
    <w:rPr>
      <w:rFonts w:ascii="Verdana" w:hAnsi="Verdana" w:hint="default"/>
      <w:color w:val="000000"/>
      <w:sz w:val="20"/>
      <w:szCs w:val="20"/>
    </w:rPr>
  </w:style>
  <w:style w:type="character" w:customStyle="1" w:styleId="tightinline1">
    <w:name w:val="tightinline1"/>
    <w:rsid w:val="00635F20"/>
    <w:rPr>
      <w:rFonts w:ascii="Verdana" w:hAnsi="Verdana" w:hint="default"/>
      <w:vanish/>
      <w:webHidden w:val="0"/>
      <w:color w:val="000000"/>
      <w:sz w:val="20"/>
      <w:szCs w:val="20"/>
      <w:specVanish/>
    </w:rPr>
  </w:style>
  <w:style w:type="character" w:customStyle="1" w:styleId="blsp-spelling-corrected">
    <w:name w:val="blsp-spelling-corrected"/>
    <w:rsid w:val="00635F20"/>
  </w:style>
  <w:style w:type="character" w:customStyle="1" w:styleId="blsp-spelling-error">
    <w:name w:val="blsp-spelling-error"/>
    <w:rsid w:val="00635F20"/>
  </w:style>
  <w:style w:type="character" w:customStyle="1" w:styleId="sup">
    <w:name w:val="sup"/>
    <w:rsid w:val="00635F20"/>
  </w:style>
  <w:style w:type="character" w:customStyle="1" w:styleId="pgnum">
    <w:name w:val="pgnum"/>
    <w:rsid w:val="00635F20"/>
  </w:style>
  <w:style w:type="character" w:customStyle="1" w:styleId="SmallFontCharChar">
    <w:name w:val="Small Font Char Char"/>
    <w:rsid w:val="00635F20"/>
    <w:rPr>
      <w:rFonts w:ascii="Arial" w:hAnsi="Arial" w:cs="Arial" w:hint="default"/>
      <w:sz w:val="12"/>
      <w:szCs w:val="24"/>
      <w:lang w:val="en-US" w:eastAsia="en-US" w:bidi="ar-SA"/>
    </w:rPr>
  </w:style>
  <w:style w:type="character" w:customStyle="1" w:styleId="BoldUnderliningChar">
    <w:name w:val="Bold Underlining Char"/>
    <w:rsid w:val="00635F20"/>
    <w:rPr>
      <w:rFonts w:ascii="Arial Narrow" w:eastAsia="Calibri" w:hAnsi="Arial Narrow" w:cs="Times New Roman" w:hint="default"/>
      <w:b/>
      <w:bCs w:val="0"/>
      <w:sz w:val="20"/>
      <w:u w:val="single"/>
    </w:rPr>
  </w:style>
  <w:style w:type="character" w:customStyle="1" w:styleId="bc21">
    <w:name w:val="bc_21"/>
    <w:rsid w:val="00635F20"/>
  </w:style>
  <w:style w:type="character" w:customStyle="1" w:styleId="copystyle">
    <w:name w:val="copystyle"/>
    <w:rsid w:val="00635F20"/>
  </w:style>
  <w:style w:type="character" w:customStyle="1" w:styleId="boldciteCharChar1">
    <w:name w:val="bold cite Char Char1"/>
    <w:rsid w:val="00635F20"/>
    <w:rPr>
      <w:rFonts w:ascii="Arial" w:hAnsi="Arial" w:cs="Arial" w:hint="default"/>
      <w:b/>
      <w:bCs/>
      <w:kern w:val="32"/>
      <w:sz w:val="24"/>
      <w:szCs w:val="24"/>
      <w:lang w:val="en-US" w:eastAsia="en-US" w:bidi="ar-SA"/>
    </w:rPr>
  </w:style>
  <w:style w:type="character" w:customStyle="1" w:styleId="ReadUnderline">
    <w:name w:val="Read Underline"/>
    <w:rsid w:val="00635F20"/>
    <w:rPr>
      <w:rFonts w:ascii="Arial" w:hAnsi="Arial" w:cs="Arial" w:hint="default"/>
      <w:b/>
      <w:bCs w:val="0"/>
      <w:sz w:val="18"/>
      <w:u w:val="thick"/>
    </w:rPr>
  </w:style>
  <w:style w:type="character" w:customStyle="1" w:styleId="ShrinkText">
    <w:name w:val="Shrink Text"/>
    <w:rsid w:val="00635F20"/>
    <w:rPr>
      <w:sz w:val="16"/>
    </w:rPr>
  </w:style>
  <w:style w:type="character" w:customStyle="1" w:styleId="klink">
    <w:name w:val="klink"/>
    <w:rsid w:val="00635F20"/>
  </w:style>
  <w:style w:type="character" w:customStyle="1" w:styleId="noiconheadline">
    <w:name w:val="noicon_headline"/>
    <w:rsid w:val="00635F20"/>
  </w:style>
  <w:style w:type="character" w:customStyle="1" w:styleId="BlockTitleCharChar">
    <w:name w:val="Block Title Char Char"/>
    <w:rsid w:val="00635F20"/>
    <w:rPr>
      <w:rFonts w:ascii="Georgia" w:hAnsi="Georgia" w:cs="Arial" w:hint="default"/>
      <w:b/>
      <w:bCs/>
      <w:kern w:val="32"/>
      <w:sz w:val="28"/>
      <w:szCs w:val="32"/>
      <w:lang w:val="en-US" w:eastAsia="en-US" w:bidi="ar-SA"/>
    </w:rPr>
  </w:style>
  <w:style w:type="paragraph" w:styleId="MacroText">
    <w:name w:val="macro"/>
    <w:link w:val="MacroTextChar"/>
    <w:unhideWhenUsed/>
    <w:rsid w:val="00635F20"/>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rPr>
  </w:style>
  <w:style w:type="character" w:customStyle="1" w:styleId="MacroTextChar1">
    <w:name w:val="Macro Text Char1"/>
    <w:basedOn w:val="DefaultParagraphFont"/>
    <w:semiHidden/>
    <w:rsid w:val="00635F20"/>
    <w:rPr>
      <w:rFonts w:ascii="Consolas" w:hAnsi="Consolas" w:cs="Calibri"/>
      <w:sz w:val="20"/>
      <w:szCs w:val="20"/>
    </w:rPr>
  </w:style>
  <w:style w:type="character" w:customStyle="1" w:styleId="pp1">
    <w:name w:val="pp1"/>
    <w:rsid w:val="00635F20"/>
    <w:rPr>
      <w:rFonts w:ascii="Times New Roman" w:hAnsi="Times New Roman" w:cs="Times New Roman" w:hint="default"/>
      <w:i w:val="0"/>
      <w:iCs w:val="0"/>
      <w:smallCaps w:val="0"/>
      <w:sz w:val="30"/>
      <w:szCs w:val="30"/>
    </w:rPr>
  </w:style>
  <w:style w:type="character" w:customStyle="1" w:styleId="prbodytext1">
    <w:name w:val="pr_bodytext1"/>
    <w:rsid w:val="00635F20"/>
    <w:rPr>
      <w:rFonts w:ascii="Arial" w:hAnsi="Arial" w:cs="Arial" w:hint="default"/>
      <w:sz w:val="20"/>
      <w:szCs w:val="20"/>
    </w:rPr>
  </w:style>
  <w:style w:type="character" w:customStyle="1" w:styleId="italic">
    <w:name w:val="italic"/>
    <w:rsid w:val="00635F20"/>
  </w:style>
  <w:style w:type="character" w:customStyle="1" w:styleId="marrontitulobig">
    <w:name w:val="marron_titulo_big"/>
    <w:rsid w:val="00635F20"/>
  </w:style>
  <w:style w:type="character" w:customStyle="1" w:styleId="articlehead">
    <w:name w:val="articlehead"/>
    <w:rsid w:val="00635F20"/>
  </w:style>
  <w:style w:type="character" w:customStyle="1" w:styleId="lead">
    <w:name w:val="lead"/>
    <w:rsid w:val="00635F20"/>
  </w:style>
  <w:style w:type="character" w:customStyle="1" w:styleId="manchettebig2">
    <w:name w:val="manchettebig2"/>
    <w:rsid w:val="00635F20"/>
  </w:style>
  <w:style w:type="character" w:customStyle="1" w:styleId="blue3">
    <w:name w:val="blue3"/>
    <w:rsid w:val="00635F20"/>
  </w:style>
  <w:style w:type="character" w:customStyle="1" w:styleId="over-title">
    <w:name w:val="over-title"/>
    <w:rsid w:val="00635F20"/>
  </w:style>
  <w:style w:type="character" w:customStyle="1" w:styleId="contentheader">
    <w:name w:val="contentheader"/>
    <w:rsid w:val="00635F20"/>
  </w:style>
  <w:style w:type="character" w:customStyle="1" w:styleId="Stylecites10ptNotBoldChar">
    <w:name w:val="Style cites + 10 pt Not Bold Char"/>
    <w:rsid w:val="00635F20"/>
    <w:rPr>
      <w:rFonts w:ascii="SimSun" w:eastAsia="SimSun" w:hAnsi="SimSun" w:hint="eastAsia"/>
      <w:szCs w:val="24"/>
      <w:lang w:val="en-US" w:eastAsia="zh-CN" w:bidi="ar-SA"/>
    </w:rPr>
  </w:style>
  <w:style w:type="character" w:customStyle="1" w:styleId="tagscharchar0">
    <w:name w:val="tagscharchar"/>
    <w:rsid w:val="00635F20"/>
  </w:style>
  <w:style w:type="character" w:customStyle="1" w:styleId="btx">
    <w:name w:val="btx"/>
    <w:rsid w:val="00635F20"/>
  </w:style>
  <w:style w:type="character" w:customStyle="1" w:styleId="bhl">
    <w:name w:val="bhl"/>
    <w:rsid w:val="00635F20"/>
  </w:style>
  <w:style w:type="character" w:customStyle="1" w:styleId="FontStyle13">
    <w:name w:val="Font Style13"/>
    <w:uiPriority w:val="99"/>
    <w:rsid w:val="00635F20"/>
    <w:rPr>
      <w:rFonts w:ascii="Times New Roman" w:hAnsi="Times New Roman" w:cs="Times New Roman" w:hint="default"/>
      <w:sz w:val="18"/>
      <w:szCs w:val="18"/>
    </w:rPr>
  </w:style>
  <w:style w:type="character" w:customStyle="1" w:styleId="FontStyle11">
    <w:name w:val="Font Style11"/>
    <w:uiPriority w:val="99"/>
    <w:rsid w:val="00635F20"/>
    <w:rPr>
      <w:rFonts w:ascii="Times New Roman" w:hAnsi="Times New Roman" w:cs="Times New Roman" w:hint="default"/>
      <w:b/>
      <w:bCs/>
      <w:sz w:val="24"/>
      <w:szCs w:val="24"/>
    </w:rPr>
  </w:style>
  <w:style w:type="character" w:customStyle="1" w:styleId="FontStyle12">
    <w:name w:val="Font Style12"/>
    <w:uiPriority w:val="99"/>
    <w:rsid w:val="00635F20"/>
    <w:rPr>
      <w:rFonts w:ascii="Times New Roman" w:hAnsi="Times New Roman" w:cs="Times New Roman" w:hint="default"/>
      <w:sz w:val="24"/>
      <w:szCs w:val="24"/>
    </w:rPr>
  </w:style>
  <w:style w:type="character" w:customStyle="1" w:styleId="FontStyle14">
    <w:name w:val="Font Style14"/>
    <w:uiPriority w:val="99"/>
    <w:rsid w:val="00635F20"/>
    <w:rPr>
      <w:rFonts w:ascii="Times New Roman" w:hAnsi="Times New Roman" w:cs="Times New Roman" w:hint="default"/>
      <w:i/>
      <w:iCs/>
      <w:sz w:val="18"/>
      <w:szCs w:val="18"/>
    </w:rPr>
  </w:style>
  <w:style w:type="character" w:customStyle="1" w:styleId="FontStyle15">
    <w:name w:val="Font Style15"/>
    <w:uiPriority w:val="99"/>
    <w:rsid w:val="00635F20"/>
    <w:rPr>
      <w:rFonts w:ascii="Times New Roman" w:hAnsi="Times New Roman" w:cs="Times New Roman" w:hint="default"/>
      <w:b/>
      <w:bCs/>
      <w:sz w:val="18"/>
      <w:szCs w:val="18"/>
    </w:rPr>
  </w:style>
  <w:style w:type="character" w:customStyle="1" w:styleId="FontStyle16">
    <w:name w:val="Font Style16"/>
    <w:uiPriority w:val="99"/>
    <w:rsid w:val="00635F20"/>
    <w:rPr>
      <w:rFonts w:ascii="Times New Roman" w:hAnsi="Times New Roman" w:cs="Times New Roman" w:hint="default"/>
      <w:b/>
      <w:bCs/>
      <w:spacing w:val="-20"/>
      <w:sz w:val="16"/>
      <w:szCs w:val="16"/>
    </w:rPr>
  </w:style>
  <w:style w:type="character" w:customStyle="1" w:styleId="FontStyle17">
    <w:name w:val="Font Style17"/>
    <w:uiPriority w:val="99"/>
    <w:rsid w:val="00635F20"/>
    <w:rPr>
      <w:rFonts w:ascii="Times New Roman" w:hAnsi="Times New Roman" w:cs="Times New Roman" w:hint="default"/>
      <w:b/>
      <w:bCs/>
      <w:sz w:val="10"/>
      <w:szCs w:val="10"/>
    </w:rPr>
  </w:style>
  <w:style w:type="character" w:customStyle="1" w:styleId="in-widget">
    <w:name w:val="in-widget"/>
    <w:rsid w:val="00635F20"/>
  </w:style>
  <w:style w:type="character" w:customStyle="1" w:styleId="copyright">
    <w:name w:val="copyright"/>
    <w:rsid w:val="00635F20"/>
  </w:style>
  <w:style w:type="character" w:customStyle="1" w:styleId="spanstyle">
    <w:name w:val="spanstyle"/>
    <w:rsid w:val="00635F20"/>
  </w:style>
  <w:style w:type="character" w:customStyle="1" w:styleId="ssl3">
    <w:name w:val="ss_l3"/>
    <w:rsid w:val="00635F20"/>
  </w:style>
  <w:style w:type="character" w:customStyle="1" w:styleId="bold">
    <w:name w:val="bold"/>
    <w:rsid w:val="00635F20"/>
  </w:style>
  <w:style w:type="character" w:customStyle="1" w:styleId="docnumbertitle">
    <w:name w:val="doc_number_title"/>
    <w:basedOn w:val="DefaultParagraphFont"/>
    <w:rsid w:val="00635F20"/>
  </w:style>
  <w:style w:type="character" w:customStyle="1" w:styleId="StyleUnderlineChar9pt">
    <w:name w:val="Style Underline Char + 9 pt"/>
    <w:basedOn w:val="DefaultParagraphFont"/>
    <w:rsid w:val="00635F20"/>
    <w:rPr>
      <w:rFonts w:ascii="Times New Roman" w:hAnsi="Times New Roman" w:cs="Times New Roman" w:hint="default"/>
      <w:sz w:val="20"/>
      <w:u w:val="single"/>
      <w:lang w:val="en-US" w:eastAsia="en-US" w:bidi="ar-SA"/>
    </w:rPr>
  </w:style>
  <w:style w:type="character" w:customStyle="1" w:styleId="StyleUnderlineChar9ptBold">
    <w:name w:val="Style Underline Char + 9 pt Bold"/>
    <w:basedOn w:val="DefaultParagraphFont"/>
    <w:rsid w:val="00635F20"/>
    <w:rPr>
      <w:rFonts w:ascii="Times New Roman" w:hAnsi="Times New Roman" w:cs="Times New Roman" w:hint="default"/>
      <w:b/>
      <w:bCs/>
      <w:sz w:val="20"/>
      <w:u w:val="single"/>
      <w:lang w:val="en-US" w:eastAsia="en-US" w:bidi="ar-SA"/>
    </w:rPr>
  </w:style>
  <w:style w:type="character" w:customStyle="1" w:styleId="StyleUnderlineChar9ptBorderSinglesolidlineAuto0">
    <w:name w:val="Style Underline Char + 9 pt Border: : (Single solid line Auto  0..."/>
    <w:basedOn w:val="DefaultParagraphFont"/>
    <w:rsid w:val="00635F20"/>
    <w:rPr>
      <w:rFonts w:ascii="Times New Roman" w:hAnsi="Times New Roman" w:cs="Times New Roman" w:hint="default"/>
      <w:sz w:val="20"/>
      <w:u w:val="single"/>
      <w:bdr w:val="single" w:sz="4" w:space="0" w:color="auto" w:frame="1"/>
      <w:lang w:val="en-US" w:eastAsia="en-US" w:bidi="ar-SA"/>
    </w:rPr>
  </w:style>
  <w:style w:type="character" w:customStyle="1" w:styleId="StyleStyleBoldUnderlineIntenseEmphasisUnderlineapple-style-s">
    <w:name w:val="Style Style Bold UnderlineIntense EmphasisUnderlineapple-style-s..."/>
    <w:basedOn w:val="DefaultParagraphFont"/>
    <w:rsid w:val="00635F20"/>
    <w:rPr>
      <w:b w:val="0"/>
      <w:bCs w:val="0"/>
      <w:sz w:val="22"/>
      <w:u w:val="single"/>
      <w:bdr w:val="none" w:sz="0" w:space="0" w:color="auto" w:frame="1"/>
    </w:rPr>
  </w:style>
  <w:style w:type="character" w:customStyle="1" w:styleId="pmterms1">
    <w:name w:val="pmterms1"/>
    <w:rsid w:val="00635F20"/>
  </w:style>
  <w:style w:type="character" w:customStyle="1" w:styleId="title1">
    <w:name w:val="title1"/>
    <w:basedOn w:val="DefaultParagraphFont"/>
    <w:rsid w:val="00635F20"/>
  </w:style>
  <w:style w:type="character" w:customStyle="1" w:styleId="2">
    <w:name w:val="2"/>
    <w:rsid w:val="00635F20"/>
    <w:rPr>
      <w:rFonts w:ascii="Arial" w:hAnsi="Arial" w:cs="Arial" w:hint="default"/>
      <w:bCs/>
      <w:sz w:val="20"/>
      <w:u w:val="single"/>
      <w:lang w:val="en-US" w:eastAsia="en-US" w:bidi="ar-SA"/>
    </w:rPr>
  </w:style>
  <w:style w:type="character" w:customStyle="1" w:styleId="Style11ptBoldUnderline">
    <w:name w:val="Style 11 pt Bold Underline"/>
    <w:rsid w:val="00635F20"/>
    <w:rPr>
      <w:b/>
      <w:bCs/>
      <w:sz w:val="20"/>
      <w:u w:val="single"/>
    </w:rPr>
  </w:style>
  <w:style w:type="character" w:customStyle="1" w:styleId="erasure">
    <w:name w:val="erasure"/>
    <w:rsid w:val="00635F20"/>
    <w:rPr>
      <w:rFonts w:ascii="Arial" w:hAnsi="Arial" w:cs="Arial" w:hint="default"/>
      <w:strike/>
      <w:color w:val="000000"/>
      <w:szCs w:val="22"/>
      <w:vertAlign w:val="baseline"/>
    </w:rPr>
  </w:style>
  <w:style w:type="character" w:customStyle="1" w:styleId="CardCite1">
    <w:name w:val="CardCite1"/>
    <w:qFormat/>
    <w:rsid w:val="00635F20"/>
    <w:rPr>
      <w:rFonts w:ascii="Times New Roman" w:hAnsi="Times New Roman" w:cs="Times New Roman" w:hint="default"/>
      <w:b/>
      <w:bCs w:val="0"/>
      <w:sz w:val="22"/>
      <w:szCs w:val="22"/>
      <w:u w:val="single"/>
      <w:lang w:val="en-US" w:eastAsia="en-US" w:bidi="ar-SA"/>
    </w:rPr>
  </w:style>
  <w:style w:type="character" w:customStyle="1" w:styleId="StyleUnderline3">
    <w:name w:val="Style Underline3"/>
    <w:basedOn w:val="DefaultParagraphFont"/>
    <w:rsid w:val="00635F20"/>
    <w:rPr>
      <w:u w:val="single"/>
    </w:rPr>
  </w:style>
  <w:style w:type="character" w:customStyle="1" w:styleId="addmd">
    <w:name w:val="addmd"/>
    <w:basedOn w:val="DefaultParagraphFont"/>
    <w:rsid w:val="00635F20"/>
  </w:style>
  <w:style w:type="character" w:customStyle="1" w:styleId="MinimizeChar">
    <w:name w:val="Minimize Char"/>
    <w:basedOn w:val="cardChar0"/>
    <w:locked/>
    <w:rsid w:val="00635F20"/>
    <w:rPr>
      <w:rFonts w:ascii="Calibri" w:eastAsiaTheme="minorHAnsi" w:hAnsi="Calibri" w:cs="Calibri" w:hint="default"/>
      <w:sz w:val="24"/>
      <w:lang w:eastAsia="en-US"/>
    </w:rPr>
  </w:style>
  <w:style w:type="character" w:customStyle="1" w:styleId="StyleUnderline4">
    <w:name w:val="Style Underline4"/>
    <w:basedOn w:val="DefaultParagraphFont"/>
    <w:rsid w:val="00635F20"/>
    <w:rPr>
      <w:u w:val="single"/>
    </w:rPr>
  </w:style>
  <w:style w:type="character" w:customStyle="1" w:styleId="HTMLPreformattedChar1">
    <w:name w:val="HTML Preformatted Char1"/>
    <w:basedOn w:val="DefaultParagraphFont"/>
    <w:uiPriority w:val="99"/>
    <w:rsid w:val="00635F20"/>
    <w:rPr>
      <w:rFonts w:ascii="Consolas" w:hAnsi="Consolas" w:cs="Consolas" w:hint="default"/>
      <w:sz w:val="20"/>
      <w:szCs w:val="20"/>
    </w:rPr>
  </w:style>
  <w:style w:type="character" w:customStyle="1" w:styleId="FontStyle39">
    <w:name w:val="Font Style39"/>
    <w:uiPriority w:val="99"/>
    <w:rsid w:val="00635F20"/>
    <w:rPr>
      <w:rFonts w:ascii="Constantia" w:hAnsi="Constantia" w:cs="Constantia" w:hint="default"/>
      <w:b/>
      <w:bCs/>
      <w:sz w:val="18"/>
      <w:szCs w:val="18"/>
    </w:rPr>
  </w:style>
  <w:style w:type="character" w:customStyle="1" w:styleId="hidden">
    <w:name w:val="hidden"/>
    <w:basedOn w:val="DefaultParagraphFont"/>
    <w:uiPriority w:val="99"/>
    <w:rsid w:val="00635F20"/>
  </w:style>
  <w:style w:type="character" w:customStyle="1" w:styleId="StyleStyleBoldUnderlineIntenseEmphasisUnderlineStyleapple-s1">
    <w:name w:val="Style Style Bold UnderlineIntense EmphasisUnderlineStyleapple-s...1"/>
    <w:basedOn w:val="DefaultParagraphFont"/>
    <w:rsid w:val="00635F20"/>
    <w:rPr>
      <w:rFonts w:ascii="Garamond" w:hAnsi="Garamond" w:hint="default"/>
      <w:b w:val="0"/>
      <w:bCs w:val="0"/>
      <w:sz w:val="24"/>
      <w:u w:val="single"/>
    </w:rPr>
  </w:style>
  <w:style w:type="character" w:customStyle="1" w:styleId="StyleEmphasisEvidenceMinimizedminimizedHighlightedtag2Size1">
    <w:name w:val="Style EmphasisEvidenceMinimizedminimizedHighlightedtag2Size 1..."/>
    <w:basedOn w:val="Emphasis"/>
    <w:rsid w:val="00635F20"/>
    <w:rPr>
      <w:rFonts w:ascii="Times New Roman" w:hAnsi="Times New Roman" w:cs="Calibri"/>
      <w:b/>
      <w:bCs/>
      <w:i w:val="0"/>
      <w:iCs/>
      <w:sz w:val="22"/>
      <w:u w:val="single"/>
      <w:bdr w:val="single" w:sz="18" w:space="0" w:color="auto" w:frame="1"/>
    </w:rPr>
  </w:style>
  <w:style w:type="character" w:customStyle="1" w:styleId="arial11">
    <w:name w:val="arial_11"/>
    <w:basedOn w:val="DefaultParagraphFont"/>
    <w:rsid w:val="00635F20"/>
  </w:style>
  <w:style w:type="character" w:customStyle="1" w:styleId="dropcap">
    <w:name w:val="dropcap"/>
    <w:basedOn w:val="DefaultParagraphFont"/>
    <w:rsid w:val="00635F20"/>
  </w:style>
  <w:style w:type="character" w:customStyle="1" w:styleId="articleauthor">
    <w:name w:val="articleauthor"/>
    <w:basedOn w:val="DefaultParagraphFont"/>
    <w:rsid w:val="00635F20"/>
  </w:style>
  <w:style w:type="character" w:customStyle="1" w:styleId="article-date">
    <w:name w:val="article-date"/>
    <w:basedOn w:val="DefaultParagraphFont"/>
    <w:rsid w:val="00635F20"/>
  </w:style>
  <w:style w:type="character" w:customStyle="1" w:styleId="highlightedsearchterm">
    <w:name w:val="highlightedsearchterm"/>
    <w:basedOn w:val="DefaultParagraphFont"/>
    <w:rsid w:val="00635F20"/>
  </w:style>
  <w:style w:type="character" w:customStyle="1" w:styleId="bodysubtoc">
    <w:name w:val="bodysubtoc"/>
    <w:basedOn w:val="DefaultParagraphFont"/>
    <w:rsid w:val="00635F20"/>
  </w:style>
  <w:style w:type="character" w:customStyle="1" w:styleId="lefttitlesmaller">
    <w:name w:val="lefttitlesmaller"/>
    <w:basedOn w:val="DefaultParagraphFont"/>
    <w:rsid w:val="00635F20"/>
  </w:style>
  <w:style w:type="character" w:customStyle="1" w:styleId="mb">
    <w:name w:val="mb"/>
    <w:basedOn w:val="DefaultParagraphFont"/>
    <w:rsid w:val="00635F20"/>
  </w:style>
  <w:style w:type="character" w:customStyle="1" w:styleId="fn">
    <w:name w:val="fn"/>
    <w:basedOn w:val="DefaultParagraphFont"/>
    <w:rsid w:val="00635F20"/>
  </w:style>
  <w:style w:type="character" w:customStyle="1" w:styleId="smallcaps">
    <w:name w:val="smallcaps"/>
    <w:basedOn w:val="DefaultParagraphFont"/>
    <w:rsid w:val="00635F20"/>
  </w:style>
  <w:style w:type="character" w:customStyle="1" w:styleId="field-content">
    <w:name w:val="field-content"/>
    <w:basedOn w:val="DefaultParagraphFont"/>
    <w:rsid w:val="00635F20"/>
  </w:style>
  <w:style w:type="character" w:customStyle="1" w:styleId="submitted">
    <w:name w:val="submitted"/>
    <w:basedOn w:val="DefaultParagraphFont"/>
    <w:rsid w:val="00635F20"/>
  </w:style>
  <w:style w:type="character" w:customStyle="1" w:styleId="submitted-date">
    <w:name w:val="submitted-date"/>
    <w:basedOn w:val="DefaultParagraphFont"/>
    <w:rsid w:val="00635F20"/>
  </w:style>
  <w:style w:type="character" w:customStyle="1" w:styleId="submitted-time">
    <w:name w:val="submitted-time"/>
    <w:basedOn w:val="DefaultParagraphFont"/>
    <w:rsid w:val="00635F20"/>
  </w:style>
  <w:style w:type="character" w:customStyle="1" w:styleId="A2">
    <w:name w:val="A2"/>
    <w:uiPriority w:val="99"/>
    <w:rsid w:val="00635F20"/>
    <w:rPr>
      <w:rFonts w:ascii="Sabon LT Std" w:hAnsi="Sabon LT Std" w:cs="Sabon LT Std" w:hint="default"/>
      <w:color w:val="000000"/>
      <w:sz w:val="15"/>
      <w:szCs w:val="15"/>
    </w:rPr>
  </w:style>
  <w:style w:type="character" w:customStyle="1" w:styleId="searchword">
    <w:name w:val="searchword"/>
    <w:basedOn w:val="DefaultParagraphFont"/>
    <w:rsid w:val="00635F20"/>
  </w:style>
  <w:style w:type="character" w:customStyle="1" w:styleId="meta-prep">
    <w:name w:val="meta-prep"/>
    <w:basedOn w:val="DefaultParagraphFont"/>
    <w:rsid w:val="00635F20"/>
  </w:style>
  <w:style w:type="character" w:customStyle="1" w:styleId="entry-date">
    <w:name w:val="entry-date"/>
    <w:basedOn w:val="DefaultParagraphFont"/>
    <w:rsid w:val="00635F20"/>
  </w:style>
  <w:style w:type="character" w:customStyle="1" w:styleId="Date1">
    <w:name w:val="Date1"/>
    <w:basedOn w:val="DefaultParagraphFont"/>
    <w:rsid w:val="00635F20"/>
  </w:style>
  <w:style w:type="character" w:customStyle="1" w:styleId="CiteReal0">
    <w:name w:val="CiteReal"/>
    <w:uiPriority w:val="1"/>
    <w:qFormat/>
    <w:rsid w:val="00635F20"/>
    <w:rPr>
      <w:rFonts w:ascii="Arial" w:hAnsi="Arial" w:cs="Arial" w:hint="default"/>
      <w:b/>
      <w:bCs w:val="0"/>
      <w:sz w:val="24"/>
      <w:u w:val="single"/>
    </w:rPr>
  </w:style>
  <w:style w:type="character" w:customStyle="1" w:styleId="articletitle0">
    <w:name w:val="articletitle"/>
    <w:rsid w:val="00635F20"/>
    <w:rPr>
      <w:rFonts w:ascii="Times New Roman" w:hAnsi="Times New Roman" w:cs="Times New Roman" w:hint="default"/>
    </w:rPr>
  </w:style>
  <w:style w:type="character" w:customStyle="1" w:styleId="6pointChar">
    <w:name w:val="6 point Char"/>
    <w:rsid w:val="00635F20"/>
    <w:rPr>
      <w:rFonts w:ascii="Times New Roman" w:hAnsi="Times New Roman" w:cs="Times New Roman" w:hint="default"/>
      <w:sz w:val="12"/>
      <w:lang w:val="en-US" w:eastAsia="en-US"/>
    </w:rPr>
  </w:style>
  <w:style w:type="character" w:customStyle="1" w:styleId="StyleThickunderline">
    <w:name w:val="Style Thick underline"/>
    <w:qFormat/>
    <w:rsid w:val="00635F20"/>
    <w:rPr>
      <w:u w:val="thick"/>
    </w:rPr>
  </w:style>
  <w:style w:type="character" w:customStyle="1" w:styleId="SmallText2">
    <w:name w:val="SmallText"/>
    <w:rsid w:val="00635F20"/>
    <w:rPr>
      <w:color w:val="000000"/>
    </w:rPr>
  </w:style>
  <w:style w:type="character" w:customStyle="1" w:styleId="underline3">
    <w:name w:val="underline3"/>
    <w:basedOn w:val="underline20"/>
    <w:rsid w:val="00635F20"/>
    <w:rPr>
      <w:u w:val="single"/>
      <w:bdr w:val="none" w:sz="0" w:space="0" w:color="auto" w:frame="1"/>
      <w:shd w:val="clear" w:color="auto" w:fill="FFFF00"/>
    </w:rPr>
  </w:style>
  <w:style w:type="character" w:customStyle="1" w:styleId="menu">
    <w:name w:val="menu"/>
    <w:basedOn w:val="DefaultParagraphFont"/>
    <w:rsid w:val="00635F20"/>
  </w:style>
  <w:style w:type="character" w:customStyle="1" w:styleId="itxtrst">
    <w:name w:val="itxtrst"/>
    <w:rsid w:val="00635F20"/>
  </w:style>
  <w:style w:type="character" w:customStyle="1" w:styleId="A-Underlining">
    <w:name w:val="A-Underlining"/>
    <w:basedOn w:val="DefaultParagraphFont"/>
    <w:rsid w:val="00635F20"/>
    <w:rPr>
      <w:rFonts w:ascii="Garamond" w:hAnsi="Garamond" w:hint="default"/>
      <w:color w:val="auto"/>
      <w:sz w:val="24"/>
      <w:u w:val="single"/>
    </w:rPr>
  </w:style>
  <w:style w:type="character" w:customStyle="1" w:styleId="AuthorChar">
    <w:name w:val="Author Char"/>
    <w:basedOn w:val="DefaultParagraphFont"/>
    <w:rsid w:val="00635F20"/>
    <w:rPr>
      <w:rFonts w:ascii="Times New Roman" w:eastAsia="Times New Roman" w:hAnsi="Times New Roman" w:cs="Times New Roman" w:hint="default"/>
      <w:b/>
      <w:bCs w:val="0"/>
      <w:szCs w:val="20"/>
    </w:rPr>
  </w:style>
  <w:style w:type="character" w:customStyle="1" w:styleId="StyleUnderlineBold">
    <w:name w:val="Style Underline + Bold"/>
    <w:rsid w:val="00635F20"/>
    <w:rPr>
      <w:b/>
      <w:bCs/>
      <w:u w:val="single"/>
    </w:rPr>
  </w:style>
  <w:style w:type="character" w:customStyle="1" w:styleId="smallChar0">
    <w:name w:val="small Char"/>
    <w:rsid w:val="00635F20"/>
    <w:rPr>
      <w:rFonts w:ascii="Calibri" w:eastAsia="Calibri" w:hAnsi="Calibri" w:cs="Calibri" w:hint="default"/>
      <w:sz w:val="16"/>
      <w:szCs w:val="22"/>
      <w:lang w:val="en-US" w:eastAsia="en-US" w:bidi="ar-SA"/>
    </w:rPr>
  </w:style>
  <w:style w:type="character" w:customStyle="1" w:styleId="Underline-Highlighted">
    <w:name w:val="Underline-Highlighted"/>
    <w:uiPriority w:val="1"/>
    <w:qFormat/>
    <w:rsid w:val="00635F20"/>
    <w:rPr>
      <w:rFonts w:ascii="Cambria" w:hAnsi="Cambria" w:hint="default"/>
      <w:sz w:val="24"/>
      <w:u w:val="single"/>
      <w:bdr w:val="none" w:sz="0" w:space="0" w:color="auto" w:frame="1"/>
      <w:shd w:val="clear" w:color="auto" w:fill="99FF66"/>
    </w:rPr>
  </w:style>
  <w:style w:type="character" w:customStyle="1" w:styleId="newsmain">
    <w:name w:val="news_main"/>
    <w:basedOn w:val="DefaultParagraphFont"/>
    <w:rsid w:val="00635F20"/>
  </w:style>
  <w:style w:type="character" w:customStyle="1" w:styleId="UnderlinedTextCharChar">
    <w:name w:val="Underlined Text Char Char"/>
    <w:basedOn w:val="DefaultParagraphFont"/>
    <w:rsid w:val="00635F20"/>
    <w:rPr>
      <w:rFonts w:ascii="Arial" w:hAnsi="Arial" w:cs="Arial" w:hint="default"/>
      <w:bCs/>
      <w:noProof w:val="0"/>
      <w:szCs w:val="26"/>
      <w:u w:val="single"/>
      <w:lang w:val="en-US" w:eastAsia="en-US" w:bidi="ar-SA"/>
    </w:rPr>
  </w:style>
  <w:style w:type="character" w:customStyle="1" w:styleId="il">
    <w:name w:val="il"/>
    <w:rsid w:val="00635F20"/>
  </w:style>
  <w:style w:type="character" w:customStyle="1" w:styleId="BodyText12">
    <w:name w:val="Body Text1"/>
    <w:rsid w:val="00635F20"/>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date-display-single">
    <w:name w:val="date-display-single"/>
    <w:rsid w:val="00635F20"/>
  </w:style>
  <w:style w:type="character" w:customStyle="1" w:styleId="HIGHLIGHT0">
    <w:name w:val="HIGHLIGHT"/>
    <w:uiPriority w:val="1"/>
    <w:rsid w:val="00635F20"/>
    <w:rPr>
      <w:rFonts w:ascii="Calibri" w:hAnsi="Calibri" w:cs="Calibri" w:hint="default"/>
      <w:b/>
      <w:bCs/>
      <w:sz w:val="24"/>
      <w:u w:val="single"/>
      <w:bdr w:val="none" w:sz="0" w:space="0" w:color="auto" w:frame="1"/>
      <w:shd w:val="clear" w:color="auto" w:fill="B3423F"/>
    </w:rPr>
  </w:style>
  <w:style w:type="character" w:customStyle="1" w:styleId="StyleUnderlineCharChar9pt">
    <w:name w:val="Style Underline Char Char + 9 pt"/>
    <w:rsid w:val="00635F20"/>
    <w:rPr>
      <w:rFonts w:ascii="Times New Roman" w:hAnsi="Times New Roman" w:cs="Times New Roman" w:hint="default"/>
      <w:sz w:val="20"/>
      <w:szCs w:val="24"/>
      <w:u w:val="single"/>
      <w:lang w:val="en-US" w:eastAsia="en-US" w:bidi="ar-SA"/>
    </w:rPr>
  </w:style>
  <w:style w:type="character" w:customStyle="1" w:styleId="StyleUnderlineCharChar9ptBold">
    <w:name w:val="Style Underline Char Char + 9 pt Bold"/>
    <w:rsid w:val="00635F20"/>
    <w:rPr>
      <w:rFonts w:ascii="Times New Roman" w:hAnsi="Times New Roman" w:cs="Times New Roman" w:hint="default"/>
      <w:b/>
      <w:bCs/>
      <w:sz w:val="20"/>
      <w:szCs w:val="24"/>
      <w:u w:val="single"/>
      <w:lang w:val="en-US" w:eastAsia="en-US" w:bidi="ar-SA"/>
    </w:rPr>
  </w:style>
  <w:style w:type="character" w:customStyle="1" w:styleId="StyleIntenseReferenceGaramond">
    <w:name w:val="Style Intense Reference + Garamond"/>
    <w:rsid w:val="00635F20"/>
    <w:rPr>
      <w:rFonts w:ascii="Garamond" w:hAnsi="Garamond" w:hint="default"/>
      <w:bCs/>
      <w:color w:val="auto"/>
      <w:spacing w:val="5"/>
      <w:sz w:val="20"/>
      <w:u w:val="single"/>
    </w:rPr>
  </w:style>
  <w:style w:type="character" w:customStyle="1" w:styleId="StyleIntenseReferenceGaramondBold">
    <w:name w:val="Style Intense Reference + Garamond Bold"/>
    <w:rsid w:val="00635F20"/>
    <w:rPr>
      <w:rFonts w:ascii="Garamond" w:hAnsi="Garamond" w:hint="default"/>
      <w:b/>
      <w:bCs/>
      <w:color w:val="auto"/>
      <w:spacing w:val="5"/>
      <w:sz w:val="20"/>
      <w:u w:val="single"/>
    </w:rPr>
  </w:style>
  <w:style w:type="character" w:customStyle="1" w:styleId="detailtitle">
    <w:name w:val="detailtitle"/>
    <w:basedOn w:val="DefaultParagraphFont"/>
    <w:rsid w:val="00635F20"/>
  </w:style>
  <w:style w:type="character" w:customStyle="1" w:styleId="a0">
    <w:name w:val="a"/>
    <w:basedOn w:val="DefaultParagraphFont"/>
    <w:rsid w:val="00635F20"/>
  </w:style>
  <w:style w:type="character" w:customStyle="1" w:styleId="newstime">
    <w:name w:val="newstime"/>
    <w:basedOn w:val="DefaultParagraphFont"/>
    <w:rsid w:val="00635F20"/>
  </w:style>
  <w:style w:type="character" w:customStyle="1" w:styleId="IntenseReference1">
    <w:name w:val="Intense Reference1"/>
    <w:qFormat/>
    <w:rsid w:val="00635F20"/>
    <w:rPr>
      <w:rFonts w:ascii="Arial" w:hAnsi="Arial" w:cs="Arial" w:hint="default"/>
      <w:bCs/>
      <w:color w:val="auto"/>
      <w:spacing w:val="5"/>
      <w:sz w:val="20"/>
      <w:u w:val="thick"/>
    </w:rPr>
  </w:style>
  <w:style w:type="character" w:customStyle="1" w:styleId="TagChar3">
    <w:name w:val="Tag Char3"/>
    <w:rsid w:val="00635F20"/>
    <w:rPr>
      <w:rFonts w:ascii="Palatino Linotype" w:hAnsi="Palatino Linotype" w:hint="default"/>
      <w:b/>
      <w:bCs w:val="0"/>
      <w:sz w:val="24"/>
      <w:szCs w:val="24"/>
      <w:lang w:val="en-US" w:eastAsia="en-US" w:bidi="ar-SA"/>
    </w:rPr>
  </w:style>
  <w:style w:type="character" w:customStyle="1" w:styleId="StyleHeading2CharHeading2CharCharCharCharCharCharCharT">
    <w:name w:val="Style Heading 2 CharHeading 2 Char Char Char Char Char Char CharT..."/>
    <w:rsid w:val="00635F20"/>
    <w:rPr>
      <w:rFonts w:ascii="Garamond" w:hAnsi="Garamond" w:hint="default"/>
      <w:b/>
      <w:bCs w:val="0"/>
      <w:sz w:val="24"/>
      <w:szCs w:val="26"/>
      <w:bdr w:val="none" w:sz="0" w:space="0" w:color="auto" w:frame="1"/>
      <w:shd w:val="clear" w:color="auto" w:fill="FFFF00"/>
    </w:rPr>
  </w:style>
  <w:style w:type="character" w:customStyle="1" w:styleId="texto1">
    <w:name w:val="texto1"/>
    <w:basedOn w:val="DefaultParagraphFont"/>
    <w:rsid w:val="00635F20"/>
  </w:style>
  <w:style w:type="character" w:customStyle="1" w:styleId="ilad1">
    <w:name w:val="il_ad1"/>
    <w:rsid w:val="00635F20"/>
    <w:rPr>
      <w:vanish/>
      <w:webHidden w:val="0"/>
      <w:color w:val="000000"/>
      <w:u w:val="single"/>
      <w:specVanish/>
    </w:rPr>
  </w:style>
  <w:style w:type="character" w:customStyle="1" w:styleId="ThickUnderlineCharChar">
    <w:name w:val="Thick Underline Char Char"/>
    <w:rsid w:val="00635F20"/>
    <w:rPr>
      <w:sz w:val="24"/>
      <w:szCs w:val="24"/>
      <w:u w:val="thick"/>
      <w:lang w:val="en-US" w:eastAsia="en-US" w:bidi="ar-SA"/>
    </w:rPr>
  </w:style>
  <w:style w:type="character" w:customStyle="1" w:styleId="Underline21">
    <w:name w:val="Underline 2"/>
    <w:basedOn w:val="DefaultParagraphFont"/>
    <w:uiPriority w:val="1"/>
    <w:qFormat/>
    <w:rsid w:val="00635F20"/>
    <w:rPr>
      <w:b/>
      <w:bCs w:val="0"/>
      <w:u w:val="single"/>
    </w:rPr>
  </w:style>
  <w:style w:type="character" w:customStyle="1" w:styleId="tx">
    <w:name w:val="tx"/>
    <w:basedOn w:val="DefaultParagraphFont"/>
    <w:rsid w:val="00635F20"/>
  </w:style>
  <w:style w:type="character" w:customStyle="1" w:styleId="oneclick-link">
    <w:name w:val="oneclick-link"/>
    <w:basedOn w:val="DefaultParagraphFont"/>
    <w:rsid w:val="00635F20"/>
  </w:style>
  <w:style w:type="character" w:customStyle="1" w:styleId="EndnoteTextChar">
    <w:name w:val="Endnote Text Char"/>
    <w:basedOn w:val="DefaultParagraphFont"/>
    <w:locked/>
    <w:rsid w:val="00635F20"/>
  </w:style>
  <w:style w:type="character" w:customStyle="1" w:styleId="BodyTextFirstIndentChar">
    <w:name w:val="Body Text First Indent Char"/>
    <w:basedOn w:val="Heading8Char"/>
    <w:locked/>
    <w:rsid w:val="00635F20"/>
    <w:rPr>
      <w:rFonts w:ascii="Georgia" w:eastAsiaTheme="majorEastAsia" w:hAnsi="Georgia" w:cs="Arial" w:hint="default"/>
      <w:b/>
      <w:bCs w:val="0"/>
      <w:color w:val="404040" w:themeColor="text1" w:themeTint="BF"/>
      <w:kern w:val="32"/>
      <w:sz w:val="24"/>
      <w:szCs w:val="24"/>
      <w:u w:val="double"/>
    </w:rPr>
  </w:style>
  <w:style w:type="character" w:customStyle="1" w:styleId="BlockHeadingsCharCharChar">
    <w:name w:val="Block Headings Char Char Char"/>
    <w:locked/>
    <w:rsid w:val="00635F20"/>
  </w:style>
  <w:style w:type="character" w:customStyle="1" w:styleId="CitesCharCharCharChar">
    <w:name w:val="Cites Char Char Char Char"/>
    <w:locked/>
    <w:rsid w:val="00635F20"/>
  </w:style>
  <w:style w:type="character" w:customStyle="1" w:styleId="TagsChar1CharChar">
    <w:name w:val="Tags Char1 Char Char"/>
    <w:locked/>
    <w:rsid w:val="00635F20"/>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ocked/>
    <w:rsid w:val="00635F20"/>
  </w:style>
  <w:style w:type="character" w:customStyle="1" w:styleId="CardsFont6ptCharCharChar">
    <w:name w:val="Cards + Font: 6 pt Char Char Char"/>
    <w:locked/>
    <w:rsid w:val="00635F20"/>
  </w:style>
  <w:style w:type="character" w:customStyle="1" w:styleId="blocktitleChar">
    <w:name w:val="block title Char"/>
    <w:locked/>
    <w:rsid w:val="00635F20"/>
  </w:style>
  <w:style w:type="character" w:customStyle="1" w:styleId="Cards1Char">
    <w:name w:val="Cards1 Char"/>
    <w:locked/>
    <w:rsid w:val="00635F20"/>
  </w:style>
  <w:style w:type="character" w:customStyle="1" w:styleId="CardsUnderlineChar">
    <w:name w:val="Cards + Underline Char"/>
    <w:locked/>
    <w:rsid w:val="00635F20"/>
  </w:style>
  <w:style w:type="character" w:customStyle="1" w:styleId="Debate-CardSmalltextF2Char">
    <w:name w:val="Debate- Card Small text F2 Char"/>
    <w:locked/>
    <w:rsid w:val="00635F20"/>
  </w:style>
  <w:style w:type="character" w:customStyle="1" w:styleId="CardTagChar">
    <w:name w:val="Card Tag Char"/>
    <w:locked/>
    <w:rsid w:val="00635F20"/>
  </w:style>
  <w:style w:type="character" w:customStyle="1" w:styleId="LanguageStrikeChar">
    <w:name w:val="Language Strike Char"/>
    <w:locked/>
    <w:rsid w:val="00635F20"/>
  </w:style>
  <w:style w:type="character" w:customStyle="1" w:styleId="8pointChar">
    <w:name w:val="8 point Char"/>
    <w:locked/>
    <w:rsid w:val="00635F20"/>
  </w:style>
  <w:style w:type="character" w:customStyle="1" w:styleId="citationunderlineChar">
    <w:name w:val="citation/underline Char"/>
    <w:locked/>
    <w:rsid w:val="00635F20"/>
  </w:style>
  <w:style w:type="character" w:customStyle="1" w:styleId="DateCitesAuthorCharChar">
    <w:name w:val="DateCitesAuthor Char Char"/>
    <w:locked/>
    <w:rsid w:val="00635F20"/>
  </w:style>
  <w:style w:type="character" w:customStyle="1" w:styleId="StyleStyle411pt1Char">
    <w:name w:val="Style Style4 + 11 pt1 Char"/>
    <w:locked/>
    <w:rsid w:val="00635F20"/>
  </w:style>
  <w:style w:type="character" w:customStyle="1" w:styleId="UnderlineCardChar0">
    <w:name w:val="UnderlineCard Char"/>
    <w:locked/>
    <w:rsid w:val="00635F20"/>
  </w:style>
  <w:style w:type="character" w:customStyle="1" w:styleId="CardUpSize-LightChar">
    <w:name w:val="CardUpSize - Light Char"/>
    <w:basedOn w:val="DefaultParagraphFont"/>
    <w:locked/>
    <w:rsid w:val="00635F20"/>
  </w:style>
  <w:style w:type="character" w:customStyle="1" w:styleId="CiteCardUpSize-HeavyChar">
    <w:name w:val="Cite // CardUpSize - Heavy Char"/>
    <w:basedOn w:val="DefaultParagraphFont"/>
    <w:locked/>
    <w:rsid w:val="00635F20"/>
  </w:style>
  <w:style w:type="character" w:customStyle="1" w:styleId="HotRouteCharCharCharCharCharChar">
    <w:name w:val="Hot Route! Char Char Char Char Char Char"/>
    <w:locked/>
    <w:rsid w:val="00635F20"/>
  </w:style>
  <w:style w:type="character" w:customStyle="1" w:styleId="SmallTextCharCharCharChar">
    <w:name w:val="Small Text Char Char Char Char"/>
    <w:locked/>
    <w:rsid w:val="00635F20"/>
  </w:style>
  <w:style w:type="character" w:customStyle="1" w:styleId="UnderlineCharCharCharCharCharCharCharChar">
    <w:name w:val="Underline Char Char Char Char Char Char Char Char"/>
    <w:basedOn w:val="DefaultParagraphFont"/>
    <w:locked/>
    <w:rsid w:val="00635F20"/>
  </w:style>
  <w:style w:type="character" w:customStyle="1" w:styleId="SmalltextCharCharCharChar0">
    <w:name w:val="Small text Char Char Char Char"/>
    <w:basedOn w:val="DefaultParagraphFont"/>
    <w:locked/>
    <w:rsid w:val="00635F20"/>
  </w:style>
  <w:style w:type="character" w:customStyle="1" w:styleId="UnderlinedCardTextChar">
    <w:name w:val="Underlined Card Text Char"/>
    <w:locked/>
    <w:rsid w:val="00635F20"/>
  </w:style>
  <w:style w:type="character" w:customStyle="1" w:styleId="cardtextemphasisChar">
    <w:name w:val="card text emphasis Char"/>
    <w:locked/>
    <w:rsid w:val="00635F20"/>
  </w:style>
  <w:style w:type="character" w:customStyle="1" w:styleId="CiteCharCharChar">
    <w:name w:val="Cite Char Char Char"/>
    <w:locked/>
    <w:rsid w:val="00635F20"/>
  </w:style>
  <w:style w:type="character" w:customStyle="1" w:styleId="CiteCardChar">
    <w:name w:val="Cite_Card Char"/>
    <w:locked/>
    <w:rsid w:val="00635F20"/>
  </w:style>
  <w:style w:type="character" w:customStyle="1" w:styleId="BoldandUnderlineCharChar2">
    <w:name w:val="Bold and Underline Char Char2"/>
    <w:locked/>
    <w:rsid w:val="00635F20"/>
  </w:style>
  <w:style w:type="character" w:customStyle="1" w:styleId="CiteCardCharCharCharChar">
    <w:name w:val="Cite_Card Char Char Char Char"/>
    <w:locked/>
    <w:rsid w:val="00635F20"/>
  </w:style>
  <w:style w:type="character" w:customStyle="1" w:styleId="LittleChar">
    <w:name w:val="Little Char"/>
    <w:locked/>
    <w:rsid w:val="00635F20"/>
  </w:style>
  <w:style w:type="character" w:customStyle="1" w:styleId="DebateHeaderChar">
    <w:name w:val="Debate Header Char"/>
    <w:locked/>
    <w:rsid w:val="00635F20"/>
  </w:style>
  <w:style w:type="character" w:customStyle="1" w:styleId="UnhighlightedChar">
    <w:name w:val="Unhighlighted Char"/>
    <w:locked/>
    <w:rsid w:val="00635F20"/>
  </w:style>
  <w:style w:type="character" w:customStyle="1" w:styleId="StylecardUnderlineChar">
    <w:name w:val="Style card + Underline Char"/>
    <w:locked/>
    <w:rsid w:val="00635F20"/>
  </w:style>
  <w:style w:type="character" w:customStyle="1" w:styleId="CiteCardCharCharCharCharCharCharCharChar">
    <w:name w:val="Cite_Card Char Char Char Char Char Char Char Char"/>
    <w:locked/>
    <w:rsid w:val="00635F20"/>
  </w:style>
  <w:style w:type="character" w:customStyle="1" w:styleId="CiteNormalChar">
    <w:name w:val="Cite Normal Char"/>
    <w:locked/>
    <w:rsid w:val="00635F20"/>
  </w:style>
  <w:style w:type="character" w:customStyle="1" w:styleId="NormaltextCharChar">
    <w:name w:val="Normal text Char Char"/>
    <w:locked/>
    <w:rsid w:val="00635F20"/>
  </w:style>
  <w:style w:type="character" w:customStyle="1" w:styleId="underlinedcardChar1">
    <w:name w:val="underlined card Char"/>
    <w:locked/>
    <w:rsid w:val="00635F20"/>
  </w:style>
  <w:style w:type="character" w:customStyle="1" w:styleId="Debate-CardTagandCite-F6Char">
    <w:name w:val="Debate- Card Tag and Cite- F6 Char"/>
    <w:locked/>
    <w:rsid w:val="00635F20"/>
  </w:style>
  <w:style w:type="character" w:customStyle="1" w:styleId="cardChar2">
    <w:name w:val="%card Char"/>
    <w:locked/>
    <w:rsid w:val="00635F20"/>
  </w:style>
  <w:style w:type="character" w:customStyle="1" w:styleId="UnunderlinedTextChar">
    <w:name w:val="Ununderlined Text Char"/>
    <w:locked/>
    <w:rsid w:val="00635F20"/>
  </w:style>
  <w:style w:type="character" w:customStyle="1" w:styleId="ReallyfuckingsmallCharCharCharChar">
    <w:name w:val="Really fucking small Char Char Char Char"/>
    <w:locked/>
    <w:rsid w:val="00635F20"/>
  </w:style>
  <w:style w:type="character" w:customStyle="1" w:styleId="CardDownx1Char">
    <w:name w:val="CardDown x1 Char"/>
    <w:locked/>
    <w:rsid w:val="00635F20"/>
  </w:style>
  <w:style w:type="character" w:customStyle="1" w:styleId="FullCiteChar">
    <w:name w:val="Full Cite Char"/>
    <w:locked/>
    <w:rsid w:val="00635F20"/>
  </w:style>
  <w:style w:type="character" w:customStyle="1" w:styleId="evidencetextChar">
    <w:name w:val="evidence text Char"/>
    <w:locked/>
    <w:rsid w:val="00635F20"/>
  </w:style>
  <w:style w:type="character" w:customStyle="1" w:styleId="StyleStyleArialNarrow9ptLeft-075ArialNarrowChar">
    <w:name w:val="Style Style Arial Narrow 9 pt Left:  -0.75&quot; + Arial Narrow Char"/>
    <w:locked/>
    <w:rsid w:val="00635F20"/>
  </w:style>
  <w:style w:type="character" w:customStyle="1" w:styleId="StyleStyleCardTextLeft-075Right0Char">
    <w:name w:val="Style Style Card Text + Left:  -0.75&quot; + Right:  0&quot; Char"/>
    <w:locked/>
    <w:rsid w:val="00635F20"/>
  </w:style>
  <w:style w:type="character" w:customStyle="1" w:styleId="DebateUnderlineBoldChar">
    <w:name w:val="Debate Underline Bold Char"/>
    <w:locked/>
    <w:rsid w:val="00635F20"/>
  </w:style>
  <w:style w:type="character" w:customStyle="1" w:styleId="StyleArialNarrow12ptBoldLeft-075Char">
    <w:name w:val="Style Arial Narrow 12 pt Bold Left:  -0.75&quot; Char"/>
    <w:locked/>
    <w:rsid w:val="00635F20"/>
  </w:style>
  <w:style w:type="character" w:customStyle="1" w:styleId="StyleStyleevidencetextBorderSinglesolidlineAuto05Char">
    <w:name w:val="Style Style evidence text + Border: : (Single solid line Auto  0.5 ... Char"/>
    <w:locked/>
    <w:rsid w:val="00635F20"/>
  </w:style>
  <w:style w:type="character" w:customStyle="1" w:styleId="StyleevidencetextBorderSinglesolidlineAuto05ptLChar">
    <w:name w:val="Style evidence text + Border: : (Single solid line Auto  0.5 pt L... Char"/>
    <w:locked/>
    <w:rsid w:val="00635F20"/>
  </w:style>
  <w:style w:type="character" w:customStyle="1" w:styleId="HighlightingChar">
    <w:name w:val="Highlighting Char"/>
    <w:locked/>
    <w:rsid w:val="00635F20"/>
  </w:style>
  <w:style w:type="character" w:customStyle="1" w:styleId="UnderliningCharChar1CharCharChar">
    <w:name w:val="Underlining Char Char1 Char Char Char"/>
    <w:locked/>
    <w:rsid w:val="00635F20"/>
  </w:style>
  <w:style w:type="character" w:customStyle="1" w:styleId="CiteCharCharCharCharCharChar">
    <w:name w:val="Cite Char Char Char Char Char Char"/>
    <w:locked/>
    <w:rsid w:val="00635F20"/>
  </w:style>
  <w:style w:type="character" w:customStyle="1" w:styleId="UnderliningCharCharChar">
    <w:name w:val="Underlining Char Char Char"/>
    <w:locked/>
    <w:rsid w:val="00635F20"/>
  </w:style>
  <w:style w:type="character" w:customStyle="1" w:styleId="sup1">
    <w:name w:val="sup1"/>
    <w:rsid w:val="00635F20"/>
  </w:style>
  <w:style w:type="character" w:customStyle="1" w:styleId="pgnum1">
    <w:name w:val="pgnum1"/>
    <w:rsid w:val="00635F20"/>
  </w:style>
  <w:style w:type="character" w:customStyle="1" w:styleId="nw">
    <w:name w:val="nw"/>
    <w:rsid w:val="00635F20"/>
  </w:style>
  <w:style w:type="character" w:customStyle="1" w:styleId="CardsHighlight">
    <w:name w:val="Cards Highlight"/>
    <w:uiPriority w:val="1"/>
    <w:rsid w:val="00635F20"/>
  </w:style>
  <w:style w:type="character" w:customStyle="1" w:styleId="apple">
    <w:name w:val="apple"/>
    <w:rsid w:val="00635F20"/>
  </w:style>
  <w:style w:type="character" w:customStyle="1" w:styleId="inhoud">
    <w:name w:val="inhoud"/>
    <w:rsid w:val="00635F20"/>
  </w:style>
  <w:style w:type="character" w:customStyle="1" w:styleId="CardsUnderlined">
    <w:name w:val="Cards Underlined"/>
    <w:qFormat/>
    <w:rsid w:val="00635F20"/>
  </w:style>
  <w:style w:type="character" w:customStyle="1" w:styleId="Cites-AuthorDate">
    <w:name w:val="Cites-Author/Date"/>
    <w:qFormat/>
    <w:rsid w:val="00635F20"/>
  </w:style>
  <w:style w:type="character" w:customStyle="1" w:styleId="StyleCardtextChar10pt">
    <w:name w:val="Style Card text Char + 10 pt"/>
    <w:rsid w:val="00635F20"/>
  </w:style>
  <w:style w:type="character" w:customStyle="1" w:styleId="UnderliningChar2">
    <w:name w:val="Underlining Char2"/>
    <w:rsid w:val="00635F20"/>
  </w:style>
  <w:style w:type="character" w:customStyle="1" w:styleId="UnderliningChar1">
    <w:name w:val="Underlining Char1"/>
    <w:rsid w:val="00635F20"/>
  </w:style>
  <w:style w:type="character" w:customStyle="1" w:styleId="smcaps">
    <w:name w:val="smcaps"/>
    <w:rsid w:val="00635F20"/>
  </w:style>
  <w:style w:type="character" w:customStyle="1" w:styleId="Style1Char2">
    <w:name w:val="Style1 Char2"/>
    <w:rsid w:val="00635F20"/>
  </w:style>
  <w:style w:type="character" w:customStyle="1" w:styleId="inside-head1">
    <w:name w:val="inside-head1"/>
    <w:rsid w:val="00635F20"/>
  </w:style>
  <w:style w:type="character" w:customStyle="1" w:styleId="datestamp1">
    <w:name w:val="datestamp1"/>
    <w:rsid w:val="00635F20"/>
  </w:style>
  <w:style w:type="character" w:customStyle="1" w:styleId="pagetools1">
    <w:name w:val="pagetools1"/>
    <w:rsid w:val="00635F20"/>
  </w:style>
  <w:style w:type="character" w:customStyle="1" w:styleId="smallredtext">
    <w:name w:val="smallredtext"/>
    <w:rsid w:val="00635F20"/>
  </w:style>
  <w:style w:type="character" w:customStyle="1" w:styleId="storyheading31">
    <w:name w:val="storyheading31"/>
    <w:rsid w:val="00635F20"/>
  </w:style>
  <w:style w:type="character" w:customStyle="1" w:styleId="storydeck31">
    <w:name w:val="storydeck31"/>
    <w:rsid w:val="00635F20"/>
  </w:style>
  <w:style w:type="character" w:customStyle="1" w:styleId="subtitle10">
    <w:name w:val="subtitle1"/>
    <w:rsid w:val="00635F20"/>
  </w:style>
  <w:style w:type="character" w:customStyle="1" w:styleId="Title10">
    <w:name w:val="Title1"/>
    <w:rsid w:val="00635F20"/>
  </w:style>
  <w:style w:type="character" w:customStyle="1" w:styleId="clsbiolink">
    <w:name w:val="clsbiolink"/>
    <w:rsid w:val="00635F20"/>
  </w:style>
  <w:style w:type="character" w:customStyle="1" w:styleId="clssmaller">
    <w:name w:val="clssmaller"/>
    <w:rsid w:val="00635F20"/>
  </w:style>
  <w:style w:type="character" w:customStyle="1" w:styleId="sm1">
    <w:name w:val="sm1"/>
    <w:rsid w:val="00635F20"/>
  </w:style>
  <w:style w:type="character" w:customStyle="1" w:styleId="noindentChar">
    <w:name w:val="noindent Char"/>
    <w:rsid w:val="00635F20"/>
  </w:style>
  <w:style w:type="character" w:customStyle="1" w:styleId="SmallChar1">
    <w:name w:val="Small Char1"/>
    <w:rsid w:val="00635F20"/>
  </w:style>
  <w:style w:type="character" w:customStyle="1" w:styleId="fullcite0">
    <w:name w:val="fullcite"/>
    <w:rsid w:val="00635F20"/>
  </w:style>
  <w:style w:type="character" w:customStyle="1" w:styleId="Style9ptThickunderline">
    <w:name w:val="Style 9 pt Thick underline"/>
    <w:rsid w:val="00635F20"/>
  </w:style>
  <w:style w:type="character" w:customStyle="1" w:styleId="CardNotUnderlinedChar">
    <w:name w:val="Card Not Underlined Char"/>
    <w:rsid w:val="00635F20"/>
  </w:style>
  <w:style w:type="character" w:customStyle="1" w:styleId="IndexHeadersCharChar">
    <w:name w:val="Index Headers Char Char"/>
    <w:rsid w:val="00635F20"/>
  </w:style>
  <w:style w:type="character" w:customStyle="1" w:styleId="CircleChar1">
    <w:name w:val="Circle Char1"/>
    <w:rsid w:val="00635F20"/>
  </w:style>
  <w:style w:type="character" w:customStyle="1" w:styleId="textmedium">
    <w:name w:val="textmedium"/>
    <w:rsid w:val="00635F20"/>
  </w:style>
  <w:style w:type="character" w:customStyle="1" w:styleId="justify">
    <w:name w:val="justify"/>
    <w:rsid w:val="00635F20"/>
  </w:style>
  <w:style w:type="character" w:customStyle="1" w:styleId="SmallCardTextChar">
    <w:name w:val="Small Card Text Char"/>
    <w:rsid w:val="00635F20"/>
  </w:style>
  <w:style w:type="character" w:customStyle="1" w:styleId="tagChar30">
    <w:name w:val="tag Char3"/>
    <w:rsid w:val="00635F20"/>
  </w:style>
  <w:style w:type="character" w:customStyle="1" w:styleId="medium-normal1">
    <w:name w:val="medium-normal1"/>
    <w:rsid w:val="00635F20"/>
  </w:style>
  <w:style w:type="character" w:customStyle="1" w:styleId="inside-head">
    <w:name w:val="inside-head"/>
    <w:rsid w:val="00635F20"/>
  </w:style>
  <w:style w:type="character" w:customStyle="1" w:styleId="awtw">
    <w:name w:val="awtw"/>
    <w:rsid w:val="00635F20"/>
  </w:style>
  <w:style w:type="character" w:customStyle="1" w:styleId="CardText-Underlined">
    <w:name w:val="Card Text - Underlined"/>
    <w:rsid w:val="00635F20"/>
  </w:style>
  <w:style w:type="character" w:customStyle="1" w:styleId="Citation-AuthorDate">
    <w:name w:val="Citation - Author/Date"/>
    <w:rsid w:val="00635F20"/>
  </w:style>
  <w:style w:type="character" w:customStyle="1" w:styleId="ld3">
    <w:name w:val="ld3"/>
    <w:rsid w:val="00635F20"/>
  </w:style>
  <w:style w:type="character" w:customStyle="1" w:styleId="5Notunderlined">
    <w:name w:val="5 Not underlined"/>
    <w:rsid w:val="00635F20"/>
  </w:style>
  <w:style w:type="character" w:customStyle="1" w:styleId="postbody">
    <w:name w:val="postbody"/>
    <w:rsid w:val="00635F20"/>
  </w:style>
  <w:style w:type="paragraph" w:styleId="EndnoteText">
    <w:name w:val="endnote text"/>
    <w:basedOn w:val="Normal"/>
    <w:link w:val="EndnoteTextChar1"/>
    <w:unhideWhenUsed/>
    <w:rsid w:val="00635F20"/>
    <w:pPr>
      <w:spacing w:after="0" w:line="240" w:lineRule="auto"/>
    </w:pPr>
    <w:rPr>
      <w:sz w:val="16"/>
      <w:szCs w:val="20"/>
    </w:rPr>
  </w:style>
  <w:style w:type="character" w:customStyle="1" w:styleId="EndnoteTextChar2">
    <w:name w:val="Endnote Text Char2"/>
    <w:basedOn w:val="DefaultParagraphFont"/>
    <w:semiHidden/>
    <w:rsid w:val="00635F20"/>
    <w:rPr>
      <w:rFonts w:ascii="Calibri" w:hAnsi="Calibri" w:cs="Calibri"/>
      <w:sz w:val="20"/>
      <w:szCs w:val="20"/>
    </w:rPr>
  </w:style>
  <w:style w:type="character" w:customStyle="1" w:styleId="ssl4">
    <w:name w:val="ss_l4"/>
    <w:rsid w:val="00635F20"/>
  </w:style>
  <w:style w:type="character" w:customStyle="1" w:styleId="stylestylebold12pt">
    <w:name w:val="stylestylebold12pt"/>
    <w:rsid w:val="00635F20"/>
  </w:style>
  <w:style w:type="character" w:customStyle="1" w:styleId="externaledithide">
    <w:name w:val="external_edit_hide"/>
    <w:rsid w:val="00635F20"/>
  </w:style>
  <w:style w:type="character" w:customStyle="1" w:styleId="grey10">
    <w:name w:val="grey10"/>
    <w:rsid w:val="00635F20"/>
  </w:style>
  <w:style w:type="character" w:customStyle="1" w:styleId="CharacterStyle20">
    <w:name w:val="Character Style 20"/>
    <w:rsid w:val="00635F20"/>
  </w:style>
  <w:style w:type="character" w:customStyle="1" w:styleId="Style11ptUnderlineBorderSinglesolidlineAuto05pt">
    <w:name w:val="Style 11 pt Underline Border: : (Single solid line Auto  0.5 pt..."/>
    <w:rsid w:val="00635F20"/>
  </w:style>
  <w:style w:type="character" w:customStyle="1" w:styleId="A9">
    <w:name w:val="A9"/>
    <w:uiPriority w:val="99"/>
    <w:rsid w:val="00635F20"/>
  </w:style>
  <w:style w:type="character" w:customStyle="1" w:styleId="A5">
    <w:name w:val="A5"/>
    <w:uiPriority w:val="99"/>
    <w:rsid w:val="00635F20"/>
  </w:style>
  <w:style w:type="character" w:customStyle="1" w:styleId="underline1">
    <w:name w:val="underline1"/>
    <w:rsid w:val="00635F20"/>
  </w:style>
  <w:style w:type="character" w:customStyle="1" w:styleId="see">
    <w:name w:val="see"/>
    <w:rsid w:val="00635F20"/>
  </w:style>
  <w:style w:type="character" w:customStyle="1" w:styleId="CharacterStyle2">
    <w:name w:val="Character Style 2"/>
    <w:rsid w:val="00635F20"/>
  </w:style>
  <w:style w:type="character" w:customStyle="1" w:styleId="lightblue">
    <w:name w:val="lightblue"/>
    <w:rsid w:val="00635F20"/>
  </w:style>
  <w:style w:type="character" w:customStyle="1" w:styleId="centerheadlines">
    <w:name w:val="centerheadlines"/>
    <w:rsid w:val="00635F20"/>
  </w:style>
  <w:style w:type="character" w:customStyle="1" w:styleId="datetime0">
    <w:name w:val="datetime"/>
    <w:rsid w:val="00635F20"/>
  </w:style>
  <w:style w:type="character" w:customStyle="1" w:styleId="info">
    <w:name w:val="info"/>
    <w:rsid w:val="00635F20"/>
  </w:style>
  <w:style w:type="character" w:customStyle="1" w:styleId="datestory">
    <w:name w:val="datestory"/>
    <w:rsid w:val="00635F20"/>
  </w:style>
  <w:style w:type="character" w:customStyle="1" w:styleId="A1">
    <w:name w:val="A1"/>
    <w:uiPriority w:val="99"/>
    <w:rsid w:val="00635F20"/>
  </w:style>
  <w:style w:type="character" w:customStyle="1" w:styleId="-SmallText-">
    <w:name w:val="-Small Text-"/>
    <w:rsid w:val="00635F20"/>
  </w:style>
  <w:style w:type="character" w:customStyle="1" w:styleId="goohl1">
    <w:name w:val="goohl1"/>
    <w:rsid w:val="00635F20"/>
  </w:style>
  <w:style w:type="character" w:customStyle="1" w:styleId="goohl2">
    <w:name w:val="goohl2"/>
    <w:rsid w:val="00635F20"/>
  </w:style>
  <w:style w:type="character" w:customStyle="1" w:styleId="goohl0">
    <w:name w:val="goohl0"/>
    <w:rsid w:val="00635F20"/>
  </w:style>
  <w:style w:type="character" w:customStyle="1" w:styleId="StyleUnderlineBorderSinglesolidlineAuto05ptLinew">
    <w:name w:val="Style Underline Border: : (Single solid line Auto  0.5 pt Line w..."/>
    <w:basedOn w:val="DefaultParagraphFont"/>
    <w:rsid w:val="00635F20"/>
  </w:style>
  <w:style w:type="character" w:customStyle="1" w:styleId="citeschar10">
    <w:name w:val="citeschar1"/>
    <w:basedOn w:val="DefaultParagraphFont"/>
    <w:rsid w:val="00635F20"/>
  </w:style>
  <w:style w:type="character" w:customStyle="1" w:styleId="cardunderlinedchar0">
    <w:name w:val="cardunderlinedchar"/>
    <w:basedOn w:val="DefaultParagraphFont"/>
    <w:rsid w:val="00635F20"/>
  </w:style>
  <w:style w:type="character" w:customStyle="1" w:styleId="Style1CharCharChar">
    <w:name w:val="Style1 Char Char Char"/>
    <w:locked/>
    <w:rsid w:val="00635F20"/>
  </w:style>
  <w:style w:type="character" w:customStyle="1" w:styleId="headline">
    <w:name w:val="headline"/>
    <w:rsid w:val="00635F20"/>
  </w:style>
  <w:style w:type="character" w:customStyle="1" w:styleId="provider">
    <w:name w:val="provider"/>
    <w:basedOn w:val="DefaultParagraphFont"/>
    <w:rsid w:val="00635F20"/>
  </w:style>
  <w:style w:type="character" w:customStyle="1" w:styleId="ilad">
    <w:name w:val="il_ad"/>
    <w:rsid w:val="00635F20"/>
  </w:style>
  <w:style w:type="character" w:customStyle="1" w:styleId="grame">
    <w:name w:val="grame"/>
    <w:rsid w:val="00635F20"/>
  </w:style>
  <w:style w:type="character" w:customStyle="1" w:styleId="spelle">
    <w:name w:val="spelle"/>
    <w:rsid w:val="00635F20"/>
  </w:style>
  <w:style w:type="character" w:customStyle="1" w:styleId="vitstorybyline">
    <w:name w:val="vitstorybyline"/>
    <w:rsid w:val="00635F20"/>
  </w:style>
  <w:style w:type="character" w:customStyle="1" w:styleId="yahoobuzzbadge-form">
    <w:name w:val="yahoobuzzbadge-form"/>
    <w:rsid w:val="00635F20"/>
  </w:style>
  <w:style w:type="character" w:customStyle="1" w:styleId="tickerlinx">
    <w:name w:val="tickerlinx"/>
    <w:rsid w:val="00635F20"/>
  </w:style>
  <w:style w:type="character" w:customStyle="1" w:styleId="post-author">
    <w:name w:val="post-author"/>
    <w:rsid w:val="00635F20"/>
  </w:style>
  <w:style w:type="character" w:customStyle="1" w:styleId="post-timestamp">
    <w:name w:val="post-timestamp"/>
    <w:rsid w:val="00635F20"/>
  </w:style>
  <w:style w:type="character" w:customStyle="1" w:styleId="mw-headline">
    <w:name w:val="mw-headline"/>
    <w:rsid w:val="00635F20"/>
  </w:style>
  <w:style w:type="character" w:customStyle="1" w:styleId="month">
    <w:name w:val="month"/>
    <w:rsid w:val="00635F20"/>
  </w:style>
  <w:style w:type="character" w:customStyle="1" w:styleId="2xBoldUnderline">
    <w:name w:val="2x_Bold_Underline"/>
    <w:rsid w:val="00635F20"/>
  </w:style>
  <w:style w:type="character" w:customStyle="1" w:styleId="texttitlebigred">
    <w:name w:val="texttitlebigred"/>
    <w:rsid w:val="00635F20"/>
  </w:style>
  <w:style w:type="character" w:customStyle="1" w:styleId="subtitles">
    <w:name w:val="subtitles"/>
    <w:rsid w:val="00635F20"/>
  </w:style>
  <w:style w:type="character" w:customStyle="1" w:styleId="UnderlineCharChar1">
    <w:name w:val="Underline Char Char1"/>
    <w:rsid w:val="00635F20"/>
  </w:style>
  <w:style w:type="character" w:customStyle="1" w:styleId="CiteCardChar1">
    <w:name w:val="Cite_Card Char1"/>
    <w:rsid w:val="00635F20"/>
  </w:style>
  <w:style w:type="character" w:customStyle="1" w:styleId="ptitleinside">
    <w:name w:val="p_title_inside"/>
    <w:rsid w:val="00635F20"/>
  </w:style>
  <w:style w:type="character" w:customStyle="1" w:styleId="paramv">
    <w:name w:val="paramv"/>
    <w:rsid w:val="00635F20"/>
  </w:style>
  <w:style w:type="character" w:customStyle="1" w:styleId="quotepeekbase">
    <w:name w:val="quotepeekbase"/>
    <w:rsid w:val="00635F20"/>
  </w:style>
  <w:style w:type="character" w:customStyle="1" w:styleId="symbol">
    <w:name w:val="symbol"/>
    <w:rsid w:val="00635F20"/>
  </w:style>
  <w:style w:type="character" w:customStyle="1" w:styleId="data">
    <w:name w:val="data"/>
    <w:rsid w:val="00635F20"/>
  </w:style>
  <w:style w:type="character" w:customStyle="1" w:styleId="cross-head">
    <w:name w:val="cross-head"/>
    <w:rsid w:val="00635F20"/>
  </w:style>
  <w:style w:type="character" w:customStyle="1" w:styleId="scaps">
    <w:name w:val="scaps"/>
    <w:rsid w:val="00635F20"/>
  </w:style>
  <w:style w:type="character" w:customStyle="1" w:styleId="pub-date">
    <w:name w:val="pub-date"/>
    <w:rsid w:val="00635F20"/>
  </w:style>
  <w:style w:type="character" w:customStyle="1" w:styleId="StyleTimesNewRoman12ptBold">
    <w:name w:val="Style Times New Roman 12 pt Bold"/>
    <w:rsid w:val="00635F20"/>
  </w:style>
  <w:style w:type="character" w:customStyle="1" w:styleId="AuthorDateF4">
    <w:name w:val="Author Date (F4)"/>
    <w:rsid w:val="00635F20"/>
  </w:style>
  <w:style w:type="character" w:customStyle="1" w:styleId="BoldUnderlineF6">
    <w:name w:val="Bold Underline (F6)"/>
    <w:rsid w:val="00635F20"/>
  </w:style>
  <w:style w:type="character" w:customStyle="1" w:styleId="grouptext">
    <w:name w:val="group_text"/>
    <w:rsid w:val="00635F20"/>
  </w:style>
  <w:style w:type="character" w:customStyle="1" w:styleId="authors">
    <w:name w:val="authors"/>
    <w:rsid w:val="00635F20"/>
  </w:style>
  <w:style w:type="character" w:customStyle="1" w:styleId="StyleArial12ptBoldItalic">
    <w:name w:val="Style Arial 12 pt Bold Italic"/>
    <w:rsid w:val="00635F20"/>
  </w:style>
  <w:style w:type="character" w:customStyle="1" w:styleId="verdana12grey1">
    <w:name w:val="verdana12grey1"/>
    <w:rsid w:val="00635F20"/>
  </w:style>
  <w:style w:type="character" w:customStyle="1" w:styleId="verdana9grey1a">
    <w:name w:val="verdana9grey1a"/>
    <w:rsid w:val="00635F20"/>
  </w:style>
  <w:style w:type="character" w:customStyle="1" w:styleId="nn-twttr-share-btn">
    <w:name w:val="nn-twttr-share-btn"/>
    <w:rsid w:val="00635F20"/>
  </w:style>
  <w:style w:type="character" w:customStyle="1" w:styleId="count">
    <w:name w:val="count"/>
    <w:rsid w:val="00635F20"/>
  </w:style>
  <w:style w:type="character" w:customStyle="1" w:styleId="fbbuttontext">
    <w:name w:val="fb_button_text"/>
    <w:rsid w:val="00635F20"/>
  </w:style>
  <w:style w:type="character" w:customStyle="1" w:styleId="comment-count">
    <w:name w:val="comment-count"/>
    <w:rsid w:val="00635F20"/>
  </w:style>
  <w:style w:type="character" w:customStyle="1" w:styleId="comment-count-text">
    <w:name w:val="comment-count-text"/>
    <w:rsid w:val="00635F20"/>
  </w:style>
  <w:style w:type="character" w:customStyle="1" w:styleId="author-name">
    <w:name w:val="author-name"/>
    <w:rsid w:val="00635F20"/>
  </w:style>
  <w:style w:type="character" w:customStyle="1" w:styleId="lightheader">
    <w:name w:val="lightheader"/>
    <w:rsid w:val="00635F20"/>
  </w:style>
  <w:style w:type="character" w:customStyle="1" w:styleId="CiteCardCharCharCharCharChar">
    <w:name w:val="Cite_Card Char Char Char Char Char"/>
    <w:rsid w:val="00635F20"/>
  </w:style>
  <w:style w:type="character" w:customStyle="1" w:styleId="CiteCardCharCharCharCharCharChar">
    <w:name w:val="Cite_Card Char Char Char Char Char Char"/>
    <w:rsid w:val="00635F20"/>
  </w:style>
  <w:style w:type="character" w:customStyle="1" w:styleId="yahoobuzzbadge">
    <w:name w:val="yahoobuzzbadge"/>
    <w:rsid w:val="00635F20"/>
  </w:style>
  <w:style w:type="character" w:customStyle="1" w:styleId="fbsharecountinner">
    <w:name w:val="fb_share_count_inner"/>
    <w:rsid w:val="00635F20"/>
  </w:style>
  <w:style w:type="character" w:customStyle="1" w:styleId="fbconnectbuttontext">
    <w:name w:val="fbconnectbutton_text"/>
    <w:rsid w:val="00635F20"/>
  </w:style>
  <w:style w:type="character" w:customStyle="1" w:styleId="SourcenameChar">
    <w:name w:val="Source name Char"/>
    <w:locked/>
    <w:rsid w:val="00635F20"/>
  </w:style>
  <w:style w:type="character" w:customStyle="1" w:styleId="StrongEmphasis">
    <w:name w:val="Strong Emphasis"/>
    <w:rsid w:val="00635F20"/>
  </w:style>
  <w:style w:type="character" w:customStyle="1" w:styleId="Caption2">
    <w:name w:val="Caption2"/>
    <w:rsid w:val="00635F20"/>
  </w:style>
  <w:style w:type="character" w:customStyle="1" w:styleId="Style11ptItalicUnderline">
    <w:name w:val="Style 11 pt Italic Underline"/>
    <w:rsid w:val="00635F20"/>
  </w:style>
  <w:style w:type="character" w:customStyle="1" w:styleId="Style11ptItalic">
    <w:name w:val="Style 11 pt Italic"/>
    <w:rsid w:val="00635F20"/>
  </w:style>
  <w:style w:type="character" w:customStyle="1" w:styleId="Style6pt">
    <w:name w:val="Style 6 pt"/>
    <w:qFormat/>
    <w:rsid w:val="00635F20"/>
  </w:style>
  <w:style w:type="character" w:customStyle="1" w:styleId="article-articlebody">
    <w:name w:val="article-articlebody"/>
    <w:basedOn w:val="DefaultParagraphFont"/>
    <w:rsid w:val="00635F20"/>
  </w:style>
  <w:style w:type="character" w:customStyle="1" w:styleId="pageheader0">
    <w:name w:val="pageheader"/>
    <w:basedOn w:val="DefaultParagraphFont"/>
    <w:rsid w:val="00635F20"/>
  </w:style>
  <w:style w:type="character" w:customStyle="1" w:styleId="AuthorCharChar">
    <w:name w:val="Author Char Char"/>
    <w:rsid w:val="00635F20"/>
  </w:style>
  <w:style w:type="character" w:customStyle="1" w:styleId="smallchar2">
    <w:name w:val="smallchar"/>
    <w:basedOn w:val="DefaultParagraphFont"/>
    <w:rsid w:val="00635F20"/>
  </w:style>
  <w:style w:type="character" w:customStyle="1" w:styleId="Shortcite">
    <w:name w:val="Shortcite"/>
    <w:rsid w:val="00635F20"/>
  </w:style>
  <w:style w:type="character" w:customStyle="1" w:styleId="Longcite">
    <w:name w:val="Longcite"/>
    <w:rsid w:val="00635F20"/>
  </w:style>
  <w:style w:type="character" w:customStyle="1" w:styleId="StyleStyle7pt8pt">
    <w:name w:val="Style Style 7 pt + 8 pt"/>
    <w:rsid w:val="00635F20"/>
  </w:style>
  <w:style w:type="character" w:customStyle="1" w:styleId="StyleStyleThickunderlineBold1">
    <w:name w:val="Style Style Thick underline + Bold1"/>
    <w:rsid w:val="00635F20"/>
  </w:style>
  <w:style w:type="character" w:customStyle="1" w:styleId="StyleUnderline2">
    <w:name w:val="Style Underline2"/>
    <w:rsid w:val="00635F20"/>
  </w:style>
  <w:style w:type="character" w:customStyle="1" w:styleId="tagchar0">
    <w:name w:val="tagchar"/>
    <w:basedOn w:val="DefaultParagraphFont"/>
    <w:rsid w:val="00635F20"/>
  </w:style>
  <w:style w:type="character" w:customStyle="1" w:styleId="address">
    <w:name w:val="address"/>
    <w:rsid w:val="00635F20"/>
  </w:style>
  <w:style w:type="character" w:customStyle="1" w:styleId="NormalizationChar">
    <w:name w:val="Normalization Char"/>
    <w:rsid w:val="00635F20"/>
  </w:style>
  <w:style w:type="character" w:customStyle="1" w:styleId="maintextbldleft">
    <w:name w:val="maintextbldleft"/>
    <w:basedOn w:val="DefaultParagraphFont"/>
    <w:rsid w:val="00635F20"/>
  </w:style>
  <w:style w:type="character" w:customStyle="1" w:styleId="maintextleft">
    <w:name w:val="maintextleft"/>
    <w:basedOn w:val="DefaultParagraphFont"/>
    <w:rsid w:val="00635F20"/>
  </w:style>
  <w:style w:type="character" w:customStyle="1" w:styleId="highlight1">
    <w:name w:val="highlight"/>
    <w:rsid w:val="00635F20"/>
  </w:style>
  <w:style w:type="character" w:customStyle="1" w:styleId="Shrinker">
    <w:name w:val="Shrinker"/>
    <w:rsid w:val="00635F20"/>
  </w:style>
  <w:style w:type="character" w:customStyle="1" w:styleId="heading2char1">
    <w:name w:val="heading2char"/>
    <w:basedOn w:val="DefaultParagraphFont"/>
    <w:rsid w:val="00635F20"/>
  </w:style>
  <w:style w:type="character" w:customStyle="1" w:styleId="heading3char1">
    <w:name w:val="heading3char1"/>
    <w:basedOn w:val="DefaultParagraphFont"/>
    <w:rsid w:val="00635F20"/>
  </w:style>
  <w:style w:type="character" w:customStyle="1" w:styleId="underlinea">
    <w:name w:val="underlinea"/>
    <w:basedOn w:val="DefaultParagraphFont"/>
    <w:rsid w:val="00635F20"/>
  </w:style>
  <w:style w:type="character" w:customStyle="1" w:styleId="StyleUnderlineChar9pt2">
    <w:name w:val="Style Underline Char + 9 pt2"/>
    <w:rsid w:val="00635F20"/>
  </w:style>
  <w:style w:type="character" w:customStyle="1" w:styleId="StyleUnderlineChar9ptBold1">
    <w:name w:val="Style Underline Char + 9 pt Bold1"/>
    <w:rsid w:val="00635F20"/>
  </w:style>
  <w:style w:type="character" w:customStyle="1" w:styleId="FontStyle329">
    <w:name w:val="Font Style329"/>
    <w:uiPriority w:val="99"/>
    <w:rsid w:val="00635F20"/>
  </w:style>
  <w:style w:type="character" w:customStyle="1" w:styleId="styleboldunderline">
    <w:name w:val="styleboldunderline"/>
    <w:rsid w:val="00635F20"/>
  </w:style>
  <w:style w:type="character" w:customStyle="1" w:styleId="FontStyle291">
    <w:name w:val="Font Style291"/>
    <w:uiPriority w:val="99"/>
    <w:rsid w:val="00635F20"/>
  </w:style>
  <w:style w:type="character" w:customStyle="1" w:styleId="FontStyle232">
    <w:name w:val="Font Style232"/>
    <w:uiPriority w:val="99"/>
    <w:rsid w:val="00635F20"/>
  </w:style>
  <w:style w:type="character" w:customStyle="1" w:styleId="MicroTextCharChar">
    <w:name w:val="MicroText Char Char"/>
    <w:rsid w:val="00635F20"/>
  </w:style>
  <w:style w:type="character" w:customStyle="1" w:styleId="Hyperlink6">
    <w:name w:val="Hyperlink6"/>
    <w:rsid w:val="00635F20"/>
  </w:style>
  <w:style w:type="character" w:customStyle="1" w:styleId="pmterms11">
    <w:name w:val="pmterms11"/>
    <w:rsid w:val="00635F20"/>
  </w:style>
  <w:style w:type="character" w:customStyle="1" w:styleId="style61">
    <w:name w:val="style6"/>
    <w:rsid w:val="00635F20"/>
  </w:style>
  <w:style w:type="character" w:customStyle="1" w:styleId="Title2">
    <w:name w:val="Title2"/>
    <w:basedOn w:val="DefaultParagraphFont"/>
    <w:rsid w:val="00635F20"/>
  </w:style>
  <w:style w:type="character" w:customStyle="1" w:styleId="pmterms12">
    <w:name w:val="pmterms12"/>
    <w:basedOn w:val="DefaultParagraphFont"/>
    <w:rsid w:val="00635F20"/>
  </w:style>
  <w:style w:type="character" w:customStyle="1" w:styleId="BoldandUnderlineChar1Char2Char">
    <w:name w:val="Bold and Underline Char1 Char2 Char"/>
    <w:basedOn w:val="DefaultParagraphFont"/>
    <w:rsid w:val="00635F20"/>
  </w:style>
  <w:style w:type="character" w:customStyle="1" w:styleId="cardtextsmallCharCharCharCharCharCharCharCharCharCharCharChar">
    <w:name w:val="card text small Char Char Char Char Char Char Char Char Char Char Char Char"/>
    <w:basedOn w:val="DefaultParagraphFont"/>
    <w:rsid w:val="00635F20"/>
  </w:style>
  <w:style w:type="character" w:customStyle="1" w:styleId="CardTextUnderlinedCharCharCharCharCharCharCharCharCharCharCharCharCharCharChar">
    <w:name w:val="Card Text Underlined Char Char Char Char Char Char Char Char Char Char Char Char Char Char Char"/>
    <w:basedOn w:val="DefaultParagraphFont"/>
    <w:rsid w:val="00635F20"/>
  </w:style>
  <w:style w:type="character" w:customStyle="1" w:styleId="pmterms2">
    <w:name w:val="pmterms2"/>
    <w:basedOn w:val="DefaultParagraphFont"/>
    <w:rsid w:val="00635F20"/>
  </w:style>
  <w:style w:type="character" w:customStyle="1" w:styleId="BoldandUnderlineChar1Char2CharChar">
    <w:name w:val="Bold and Underline Char1 Char2 Char Char"/>
    <w:basedOn w:val="DefaultParagraphFont"/>
    <w:rsid w:val="00635F20"/>
  </w:style>
  <w:style w:type="character" w:customStyle="1" w:styleId="UnderlineChar1Char1">
    <w:name w:val="Underline Char1 Char1"/>
    <w:basedOn w:val="DefaultParagraphFont"/>
    <w:rsid w:val="00635F20"/>
  </w:style>
  <w:style w:type="character" w:customStyle="1" w:styleId="UnderlineChar6CharCharCharCharCharCharCharChar">
    <w:name w:val="Underline Char6 Char Char Char Char Char Char Char Char"/>
    <w:basedOn w:val="DefaultParagraphFont"/>
    <w:rsid w:val="00635F20"/>
  </w:style>
  <w:style w:type="character" w:customStyle="1" w:styleId="BoldText12pt">
    <w:name w:val="Bold Text 12 pt"/>
    <w:autoRedefine/>
    <w:rsid w:val="00635F20"/>
  </w:style>
  <w:style w:type="character" w:customStyle="1" w:styleId="Style2CharChar">
    <w:name w:val="Style2 Char Char"/>
    <w:basedOn w:val="DefaultParagraphFont"/>
    <w:rsid w:val="00635F20"/>
  </w:style>
  <w:style w:type="character" w:customStyle="1" w:styleId="DebateCiteCharCharChar">
    <w:name w:val="Debate Cite Char Char Char"/>
    <w:basedOn w:val="DefaultParagraphFont"/>
    <w:rsid w:val="00635F20"/>
  </w:style>
  <w:style w:type="paragraph" w:styleId="BodyTextFirstIndent">
    <w:name w:val="Body Text First Indent"/>
    <w:basedOn w:val="BodyText"/>
    <w:link w:val="BodyTextFirstIndentChar1"/>
    <w:unhideWhenUsed/>
    <w:rsid w:val="00635F20"/>
    <w:pPr>
      <w:spacing w:after="0" w:line="240" w:lineRule="auto"/>
      <w:ind w:firstLine="360"/>
    </w:pPr>
    <w:rPr>
      <w:rFonts w:ascii="Georgia" w:hAnsi="Georgia"/>
      <w:sz w:val="16"/>
    </w:rPr>
  </w:style>
  <w:style w:type="character" w:customStyle="1" w:styleId="BodyTextFirstIndentChar2">
    <w:name w:val="Body Text First Indent Char2"/>
    <w:basedOn w:val="BodyTextChar"/>
    <w:semiHidden/>
    <w:rsid w:val="00635F20"/>
    <w:rPr>
      <w:rFonts w:ascii="Calibri" w:hAnsi="Calibri" w:cs="Calibri"/>
    </w:rPr>
  </w:style>
  <w:style w:type="character" w:customStyle="1" w:styleId="Style10ptBold">
    <w:name w:val="Style 10 pt Bold"/>
    <w:basedOn w:val="DefaultParagraphFont"/>
    <w:rsid w:val="00635F20"/>
  </w:style>
  <w:style w:type="character" w:customStyle="1" w:styleId="text9">
    <w:name w:val="text9"/>
    <w:basedOn w:val="DefaultParagraphFont"/>
    <w:rsid w:val="00635F20"/>
  </w:style>
  <w:style w:type="character" w:customStyle="1" w:styleId="text21">
    <w:name w:val="text21"/>
    <w:basedOn w:val="DefaultParagraphFont"/>
    <w:rsid w:val="00635F20"/>
  </w:style>
  <w:style w:type="character" w:customStyle="1" w:styleId="text19">
    <w:name w:val="text19"/>
    <w:basedOn w:val="DefaultParagraphFont"/>
    <w:rsid w:val="00635F20"/>
  </w:style>
  <w:style w:type="character" w:customStyle="1" w:styleId="term2">
    <w:name w:val="term2"/>
    <w:basedOn w:val="DefaultParagraphFont"/>
    <w:rsid w:val="00635F20"/>
  </w:style>
  <w:style w:type="character" w:customStyle="1" w:styleId="ToReadChar">
    <w:name w:val="To Read Char"/>
    <w:basedOn w:val="DefaultParagraphFont"/>
    <w:rsid w:val="00635F20"/>
  </w:style>
  <w:style w:type="character" w:customStyle="1" w:styleId="ToReadCharChar">
    <w:name w:val="To Read Char Char"/>
    <w:basedOn w:val="DefaultParagraphFont"/>
    <w:rsid w:val="00635F20"/>
  </w:style>
  <w:style w:type="character" w:customStyle="1" w:styleId="storytextstyle">
    <w:name w:val="storytextstyle"/>
    <w:basedOn w:val="DefaultParagraphFont"/>
    <w:rsid w:val="00635F20"/>
  </w:style>
  <w:style w:type="character" w:customStyle="1" w:styleId="cardunderlinedCharChar">
    <w:name w:val="card underlined Char Char"/>
    <w:basedOn w:val="DefaultParagraphFont"/>
    <w:rsid w:val="00635F20"/>
  </w:style>
  <w:style w:type="character" w:customStyle="1" w:styleId="articlehead21">
    <w:name w:val="articlehead21"/>
    <w:basedOn w:val="DefaultParagraphFont"/>
    <w:rsid w:val="00635F20"/>
  </w:style>
  <w:style w:type="character" w:customStyle="1" w:styleId="BoldandUnderlineChar2Char1">
    <w:name w:val="Bold and Underline Char2 Char1"/>
    <w:basedOn w:val="DefaultParagraphFont"/>
    <w:rsid w:val="00635F20"/>
  </w:style>
  <w:style w:type="character" w:customStyle="1" w:styleId="TagCiteChar10">
    <w:name w:val="Tag/Cite Char1"/>
    <w:basedOn w:val="DefaultParagraphFont"/>
    <w:rsid w:val="00635F20"/>
  </w:style>
  <w:style w:type="character" w:customStyle="1" w:styleId="CardCharChar0">
    <w:name w:val="Card Char Char"/>
    <w:basedOn w:val="DefaultParagraphFont"/>
    <w:rsid w:val="00635F20"/>
  </w:style>
  <w:style w:type="character" w:customStyle="1" w:styleId="BriefTitle1Char">
    <w:name w:val="Brief Title 1 Char"/>
    <w:basedOn w:val="DefaultParagraphFont"/>
    <w:rsid w:val="00635F20"/>
  </w:style>
  <w:style w:type="character" w:customStyle="1" w:styleId="TagCiteCharChar">
    <w:name w:val="Tag/Cite Char Char"/>
    <w:basedOn w:val="DefaultParagraphFont"/>
    <w:rsid w:val="00635F20"/>
  </w:style>
  <w:style w:type="character" w:customStyle="1" w:styleId="prodgeneral1">
    <w:name w:val="prodgeneral1"/>
    <w:basedOn w:val="DefaultParagraphFont"/>
    <w:rsid w:val="00635F20"/>
  </w:style>
  <w:style w:type="character" w:customStyle="1" w:styleId="texto11">
    <w:name w:val="texto11"/>
    <w:basedOn w:val="DefaultParagraphFont"/>
    <w:rsid w:val="00635F20"/>
  </w:style>
  <w:style w:type="character" w:customStyle="1" w:styleId="date10">
    <w:name w:val="date1"/>
    <w:basedOn w:val="DefaultParagraphFont"/>
    <w:rsid w:val="00635F20"/>
  </w:style>
  <w:style w:type="character" w:customStyle="1" w:styleId="summary1">
    <w:name w:val="summary1"/>
    <w:basedOn w:val="DefaultParagraphFont"/>
    <w:rsid w:val="00635F20"/>
  </w:style>
  <w:style w:type="character" w:customStyle="1" w:styleId="text3">
    <w:name w:val="text3"/>
    <w:basedOn w:val="DefaultParagraphFont"/>
    <w:rsid w:val="00635F20"/>
  </w:style>
  <w:style w:type="character" w:customStyle="1" w:styleId="featurecontentgray1">
    <w:name w:val="featurecontentgray1"/>
    <w:basedOn w:val="DefaultParagraphFont"/>
    <w:rsid w:val="00635F20"/>
  </w:style>
  <w:style w:type="character" w:customStyle="1" w:styleId="CardCharCharChar0">
    <w:name w:val="Card Char Char Char"/>
    <w:basedOn w:val="DefaultParagraphFont"/>
    <w:rsid w:val="00635F20"/>
  </w:style>
  <w:style w:type="character" w:customStyle="1" w:styleId="big1">
    <w:name w:val="big1"/>
    <w:basedOn w:val="DefaultParagraphFont"/>
    <w:rsid w:val="00635F20"/>
  </w:style>
  <w:style w:type="character" w:customStyle="1" w:styleId="articletitle1">
    <w:name w:val="articletitle1"/>
    <w:basedOn w:val="DefaultParagraphFont"/>
    <w:rsid w:val="00635F20"/>
  </w:style>
  <w:style w:type="character" w:customStyle="1" w:styleId="prodgeneral">
    <w:name w:val="prodgeneral"/>
    <w:basedOn w:val="DefaultParagraphFont"/>
    <w:rsid w:val="00635F20"/>
  </w:style>
  <w:style w:type="character" w:customStyle="1" w:styleId="Style10pt">
    <w:name w:val="Style 10 pt"/>
    <w:basedOn w:val="DefaultParagraphFont"/>
    <w:rsid w:val="00635F20"/>
  </w:style>
  <w:style w:type="character" w:customStyle="1" w:styleId="StyleUnderlineChar0">
    <w:name w:val="Style Underline + Char"/>
    <w:basedOn w:val="DefaultParagraphFont"/>
    <w:rsid w:val="00635F20"/>
  </w:style>
  <w:style w:type="character" w:customStyle="1" w:styleId="highlightChar">
    <w:name w:val="highlight Char"/>
    <w:basedOn w:val="DefaultParagraphFont"/>
    <w:rsid w:val="00635F20"/>
  </w:style>
  <w:style w:type="character" w:customStyle="1" w:styleId="citeChar0">
    <w:name w:val="cite Char"/>
    <w:basedOn w:val="DefaultParagraphFont"/>
    <w:rsid w:val="00635F20"/>
  </w:style>
  <w:style w:type="character" w:customStyle="1" w:styleId="OffensiveLanguageChar">
    <w:name w:val="Offensive Language Char"/>
    <w:rsid w:val="00635F20"/>
  </w:style>
  <w:style w:type="character" w:customStyle="1" w:styleId="yellowfadeinnerspan">
    <w:name w:val="yellowfadeinnerspan"/>
    <w:rsid w:val="00635F20"/>
  </w:style>
  <w:style w:type="character" w:customStyle="1" w:styleId="ipa">
    <w:name w:val="ipa"/>
    <w:basedOn w:val="DefaultParagraphFont"/>
    <w:rsid w:val="00635F20"/>
  </w:style>
  <w:style w:type="character" w:customStyle="1" w:styleId="StyleciteChar">
    <w:name w:val="Style cite + Char"/>
    <w:basedOn w:val="DefaultParagraphFont"/>
    <w:rsid w:val="00635F20"/>
  </w:style>
  <w:style w:type="character" w:customStyle="1" w:styleId="H4TagChar1">
    <w:name w:val="H4 (Tag) Char1"/>
    <w:locked/>
    <w:rsid w:val="00635F20"/>
  </w:style>
  <w:style w:type="character" w:customStyle="1" w:styleId="DebateUnderlinedChar">
    <w:name w:val="Debate Underlined Char"/>
    <w:locked/>
    <w:rsid w:val="00635F20"/>
  </w:style>
  <w:style w:type="character" w:customStyle="1" w:styleId="Card10f2Char">
    <w:name w:val="Card.10.f2 Char"/>
    <w:locked/>
    <w:rsid w:val="00635F20"/>
  </w:style>
  <w:style w:type="character" w:customStyle="1" w:styleId="Heading180">
    <w:name w:val="Heading #18_"/>
    <w:basedOn w:val="DefaultParagraphFont"/>
    <w:locked/>
    <w:rsid w:val="00635F20"/>
  </w:style>
  <w:style w:type="character" w:customStyle="1" w:styleId="Picturecaption20">
    <w:name w:val="Picture caption (2)_"/>
    <w:basedOn w:val="DefaultParagraphFont"/>
    <w:locked/>
    <w:rsid w:val="00635F20"/>
  </w:style>
  <w:style w:type="character" w:customStyle="1" w:styleId="Picturecaption0">
    <w:name w:val="Picture caption_"/>
    <w:basedOn w:val="DefaultParagraphFont"/>
    <w:locked/>
    <w:rsid w:val="00635F20"/>
  </w:style>
  <w:style w:type="character" w:customStyle="1" w:styleId="Bodytext311">
    <w:name w:val="Body text (31)_"/>
    <w:basedOn w:val="DefaultParagraphFont"/>
    <w:locked/>
    <w:rsid w:val="00635F20"/>
  </w:style>
  <w:style w:type="character" w:customStyle="1" w:styleId="Heading220">
    <w:name w:val="Heading #22_"/>
    <w:basedOn w:val="DefaultParagraphFont"/>
    <w:locked/>
    <w:rsid w:val="00635F20"/>
  </w:style>
  <w:style w:type="character" w:customStyle="1" w:styleId="Bodytext1310">
    <w:name w:val="Body text (131)_"/>
    <w:basedOn w:val="DefaultParagraphFont"/>
    <w:locked/>
    <w:rsid w:val="00635F20"/>
  </w:style>
  <w:style w:type="character" w:customStyle="1" w:styleId="Bodytext1400">
    <w:name w:val="Body text (140)_"/>
    <w:basedOn w:val="DefaultParagraphFont"/>
    <w:locked/>
    <w:rsid w:val="00635F20"/>
  </w:style>
  <w:style w:type="character" w:customStyle="1" w:styleId="Bodytext1410">
    <w:name w:val="Body text (141)_"/>
    <w:basedOn w:val="DefaultParagraphFont"/>
    <w:locked/>
    <w:rsid w:val="00635F20"/>
  </w:style>
  <w:style w:type="character" w:customStyle="1" w:styleId="Tableofcontents200">
    <w:name w:val="Table of contents (20)_"/>
    <w:basedOn w:val="DefaultParagraphFont"/>
    <w:locked/>
    <w:rsid w:val="00635F20"/>
  </w:style>
  <w:style w:type="character" w:customStyle="1" w:styleId="Tableofcontents210">
    <w:name w:val="Table of contents (21)_"/>
    <w:basedOn w:val="DefaultParagraphFont"/>
    <w:locked/>
    <w:rsid w:val="00635F20"/>
  </w:style>
  <w:style w:type="character" w:customStyle="1" w:styleId="Tableofcontents220">
    <w:name w:val="Table of contents (22)_"/>
    <w:basedOn w:val="DefaultParagraphFont"/>
    <w:locked/>
    <w:rsid w:val="00635F20"/>
  </w:style>
  <w:style w:type="character" w:customStyle="1" w:styleId="Bodytext1420">
    <w:name w:val="Body text (142)_"/>
    <w:basedOn w:val="DefaultParagraphFont"/>
    <w:locked/>
    <w:rsid w:val="00635F20"/>
  </w:style>
  <w:style w:type="character" w:customStyle="1" w:styleId="Bodytext1430">
    <w:name w:val="Body text (143)_"/>
    <w:basedOn w:val="DefaultParagraphFont"/>
    <w:locked/>
    <w:rsid w:val="00635F20"/>
  </w:style>
  <w:style w:type="character" w:customStyle="1" w:styleId="Bodytext144Exact">
    <w:name w:val="Body text (144) Exact"/>
    <w:basedOn w:val="DefaultParagraphFont"/>
    <w:locked/>
    <w:rsid w:val="00635F20"/>
  </w:style>
  <w:style w:type="character" w:customStyle="1" w:styleId="Bodytext145Exact">
    <w:name w:val="Body text (145) Exact"/>
    <w:basedOn w:val="DefaultParagraphFont"/>
    <w:locked/>
    <w:rsid w:val="00635F20"/>
  </w:style>
  <w:style w:type="character" w:customStyle="1" w:styleId="Bodytext1460">
    <w:name w:val="Body text (146)_"/>
    <w:basedOn w:val="DefaultParagraphFont"/>
    <w:locked/>
    <w:rsid w:val="00635F20"/>
  </w:style>
  <w:style w:type="character" w:customStyle="1" w:styleId="Heading231">
    <w:name w:val="Heading #23_"/>
    <w:basedOn w:val="DefaultParagraphFont"/>
    <w:locked/>
    <w:rsid w:val="00635F20"/>
  </w:style>
  <w:style w:type="character" w:customStyle="1" w:styleId="Picturecaption360">
    <w:name w:val="Picture caption (36)_"/>
    <w:basedOn w:val="DefaultParagraphFont"/>
    <w:locked/>
    <w:rsid w:val="00635F20"/>
  </w:style>
  <w:style w:type="character" w:customStyle="1" w:styleId="Picturecaption420">
    <w:name w:val="Picture caption (42)_"/>
    <w:basedOn w:val="DefaultParagraphFont"/>
    <w:locked/>
    <w:rsid w:val="00635F20"/>
  </w:style>
  <w:style w:type="character" w:customStyle="1" w:styleId="Bodytext1540">
    <w:name w:val="Body text (154)_"/>
    <w:basedOn w:val="DefaultParagraphFont"/>
    <w:locked/>
    <w:rsid w:val="00635F20"/>
  </w:style>
  <w:style w:type="character" w:customStyle="1" w:styleId="Bodytext1550">
    <w:name w:val="Body text (155)_"/>
    <w:basedOn w:val="DefaultParagraphFont"/>
    <w:locked/>
    <w:rsid w:val="00635F20"/>
  </w:style>
  <w:style w:type="character" w:customStyle="1" w:styleId="Bodytext1560">
    <w:name w:val="Body text (156)_"/>
    <w:basedOn w:val="DefaultParagraphFont"/>
    <w:locked/>
    <w:rsid w:val="00635F20"/>
  </w:style>
  <w:style w:type="character" w:customStyle="1" w:styleId="Bodytext600">
    <w:name w:val="Body text (60)_"/>
    <w:basedOn w:val="DefaultParagraphFont"/>
    <w:locked/>
    <w:rsid w:val="00635F20"/>
  </w:style>
  <w:style w:type="character" w:customStyle="1" w:styleId="Bodytext1580">
    <w:name w:val="Body text (158)_"/>
    <w:basedOn w:val="DefaultParagraphFont"/>
    <w:locked/>
    <w:rsid w:val="00635F20"/>
  </w:style>
  <w:style w:type="character" w:customStyle="1" w:styleId="Bodytext1590">
    <w:name w:val="Body text (159)_"/>
    <w:basedOn w:val="DefaultParagraphFont"/>
    <w:locked/>
    <w:rsid w:val="00635F20"/>
  </w:style>
  <w:style w:type="character" w:customStyle="1" w:styleId="Bodytext1600">
    <w:name w:val="Body text (160)_"/>
    <w:basedOn w:val="DefaultParagraphFont"/>
    <w:locked/>
    <w:rsid w:val="00635F20"/>
  </w:style>
  <w:style w:type="character" w:customStyle="1" w:styleId="Picturecaption40">
    <w:name w:val="Picture caption (4)_"/>
    <w:basedOn w:val="DefaultParagraphFont"/>
    <w:locked/>
    <w:rsid w:val="00635F20"/>
  </w:style>
  <w:style w:type="character" w:customStyle="1" w:styleId="Heading101">
    <w:name w:val="Heading #10_"/>
    <w:basedOn w:val="DefaultParagraphFont"/>
    <w:locked/>
    <w:rsid w:val="00635F20"/>
  </w:style>
  <w:style w:type="character" w:customStyle="1" w:styleId="Picturecaption30">
    <w:name w:val="Picture caption (3)_"/>
    <w:basedOn w:val="DefaultParagraphFont"/>
    <w:locked/>
    <w:rsid w:val="00635F20"/>
  </w:style>
  <w:style w:type="character" w:customStyle="1" w:styleId="Heading130">
    <w:name w:val="Heading #13_"/>
    <w:basedOn w:val="DefaultParagraphFont"/>
    <w:locked/>
    <w:rsid w:val="00635F20"/>
  </w:style>
  <w:style w:type="character" w:customStyle="1" w:styleId="Heading920">
    <w:name w:val="Heading #9 (2)_"/>
    <w:basedOn w:val="DefaultParagraphFont"/>
    <w:locked/>
    <w:rsid w:val="00635F20"/>
  </w:style>
  <w:style w:type="character" w:customStyle="1" w:styleId="Heading150">
    <w:name w:val="Heading #15_"/>
    <w:basedOn w:val="DefaultParagraphFont"/>
    <w:locked/>
    <w:rsid w:val="00635F20"/>
  </w:style>
  <w:style w:type="character" w:customStyle="1" w:styleId="Bodytext380">
    <w:name w:val="Body text (38)_"/>
    <w:basedOn w:val="DefaultParagraphFont"/>
    <w:locked/>
    <w:rsid w:val="00635F20"/>
  </w:style>
  <w:style w:type="character" w:customStyle="1" w:styleId="Heading170">
    <w:name w:val="Heading #17_"/>
    <w:basedOn w:val="DefaultParagraphFont"/>
    <w:locked/>
    <w:rsid w:val="00635F20"/>
  </w:style>
  <w:style w:type="character" w:customStyle="1" w:styleId="Bodytext97Exact">
    <w:name w:val="Body text (97) Exact"/>
    <w:basedOn w:val="DefaultParagraphFont"/>
    <w:locked/>
    <w:rsid w:val="00635F20"/>
  </w:style>
  <w:style w:type="character" w:customStyle="1" w:styleId="Bodytext420">
    <w:name w:val="Body text (42)_"/>
    <w:basedOn w:val="DefaultParagraphFont"/>
    <w:locked/>
    <w:rsid w:val="00635F20"/>
  </w:style>
  <w:style w:type="character" w:customStyle="1" w:styleId="Picturecaption90">
    <w:name w:val="Picture caption (9)_"/>
    <w:basedOn w:val="DefaultParagraphFont"/>
    <w:locked/>
    <w:rsid w:val="00635F20"/>
  </w:style>
  <w:style w:type="character" w:customStyle="1" w:styleId="Bodytext96Exact">
    <w:name w:val="Body text (96) Exact"/>
    <w:basedOn w:val="DefaultParagraphFont"/>
    <w:locked/>
    <w:rsid w:val="00635F20"/>
  </w:style>
  <w:style w:type="character" w:customStyle="1" w:styleId="Heading1420">
    <w:name w:val="Heading #14 (2)_"/>
    <w:basedOn w:val="DefaultParagraphFont"/>
    <w:locked/>
    <w:rsid w:val="00635F20"/>
  </w:style>
  <w:style w:type="character" w:customStyle="1" w:styleId="Picturecaption310">
    <w:name w:val="Picture caption (31)_"/>
    <w:basedOn w:val="DefaultParagraphFont"/>
    <w:locked/>
    <w:rsid w:val="00635F20"/>
  </w:style>
  <w:style w:type="character" w:customStyle="1" w:styleId="Picturecaption270">
    <w:name w:val="Picture caption (27)_"/>
    <w:basedOn w:val="DefaultParagraphFont"/>
    <w:locked/>
    <w:rsid w:val="00635F20"/>
  </w:style>
  <w:style w:type="character" w:customStyle="1" w:styleId="Bodytext43Exact">
    <w:name w:val="Body text (43) Exact"/>
    <w:basedOn w:val="DefaultParagraphFont"/>
    <w:locked/>
    <w:rsid w:val="00635F20"/>
  </w:style>
  <w:style w:type="character" w:customStyle="1" w:styleId="Bodytext1090">
    <w:name w:val="Body text (109)_"/>
    <w:basedOn w:val="DefaultParagraphFont"/>
    <w:locked/>
    <w:rsid w:val="00635F20"/>
  </w:style>
  <w:style w:type="character" w:customStyle="1" w:styleId="Bodytext1100">
    <w:name w:val="Body text (110)_"/>
    <w:basedOn w:val="DefaultParagraphFont"/>
    <w:locked/>
    <w:rsid w:val="00635F20"/>
  </w:style>
  <w:style w:type="character" w:customStyle="1" w:styleId="Bodytext1110">
    <w:name w:val="Body text (111)_"/>
    <w:basedOn w:val="DefaultParagraphFont"/>
    <w:locked/>
    <w:rsid w:val="00635F20"/>
  </w:style>
  <w:style w:type="character" w:customStyle="1" w:styleId="Tablecaption70">
    <w:name w:val="Table caption (7)_"/>
    <w:basedOn w:val="DefaultParagraphFont"/>
    <w:locked/>
    <w:rsid w:val="00635F20"/>
  </w:style>
  <w:style w:type="character" w:customStyle="1" w:styleId="Bodytext1120">
    <w:name w:val="Body text (112)_"/>
    <w:basedOn w:val="DefaultParagraphFont"/>
    <w:locked/>
    <w:rsid w:val="00635F20"/>
  </w:style>
  <w:style w:type="character" w:customStyle="1" w:styleId="Bodytext1130">
    <w:name w:val="Body text (113)_"/>
    <w:basedOn w:val="DefaultParagraphFont"/>
    <w:locked/>
    <w:rsid w:val="00635F20"/>
  </w:style>
  <w:style w:type="character" w:customStyle="1" w:styleId="Tableofcontents100">
    <w:name w:val="Table of contents (10)_"/>
    <w:basedOn w:val="DefaultParagraphFont"/>
    <w:locked/>
    <w:rsid w:val="00635F20"/>
  </w:style>
  <w:style w:type="character" w:customStyle="1" w:styleId="Tableofcontents120">
    <w:name w:val="Table of contents (12)_"/>
    <w:basedOn w:val="DefaultParagraphFont"/>
    <w:locked/>
    <w:rsid w:val="00635F20"/>
  </w:style>
  <w:style w:type="character" w:customStyle="1" w:styleId="Tableofcontents140">
    <w:name w:val="Table of contents (14)_"/>
    <w:basedOn w:val="DefaultParagraphFont"/>
    <w:locked/>
    <w:rsid w:val="00635F20"/>
  </w:style>
  <w:style w:type="character" w:customStyle="1" w:styleId="Heading1620">
    <w:name w:val="Heading #16 (2)_"/>
    <w:basedOn w:val="DefaultParagraphFont"/>
    <w:locked/>
    <w:rsid w:val="00635F20"/>
  </w:style>
  <w:style w:type="character" w:customStyle="1" w:styleId="StyleStyle4LatinTimesNewRomanAsianSimSunChar">
    <w:name w:val="Style Style4 + (Latin) Times New Roman (Asian) SimSun Char"/>
    <w:locked/>
    <w:rsid w:val="00635F20"/>
  </w:style>
  <w:style w:type="character" w:customStyle="1" w:styleId="StyleUnderlineCharLatinTimesNewRomanAsianSimSunChar">
    <w:name w:val="Style Underline Char + (Latin) Times New Roman (Asian) SimSun Char"/>
    <w:locked/>
    <w:rsid w:val="00635F20"/>
  </w:style>
  <w:style w:type="character" w:customStyle="1" w:styleId="StyleUnderlineCharLatinTimesNewRomanAsianSimSunBoldChar">
    <w:name w:val="Style Underline Char + (Latin) Times New Roman (Asian) SimSun Bold Char"/>
    <w:locked/>
    <w:rsid w:val="00635F20"/>
  </w:style>
  <w:style w:type="character" w:customStyle="1" w:styleId="StyleStyle1BoldChar">
    <w:name w:val="Style Style1 + Bold Char"/>
    <w:locked/>
    <w:rsid w:val="00635F20"/>
  </w:style>
  <w:style w:type="character" w:customStyle="1" w:styleId="StyleBoldandUnderlineChar11ptChar">
    <w:name w:val="Style Bold and Underline Char + 11 pt Char"/>
    <w:locked/>
    <w:rsid w:val="00635F20"/>
  </w:style>
  <w:style w:type="character" w:customStyle="1" w:styleId="StyleStyleStyle4LatinTimesNewRomanAsianSimSunBoldChar">
    <w:name w:val="Style Style Style4 + (Latin) Times New Roman (Asian) SimSun Bold + Char"/>
    <w:locked/>
    <w:rsid w:val="00635F20"/>
  </w:style>
  <w:style w:type="character" w:customStyle="1" w:styleId="StyleStyle4BoldChar">
    <w:name w:val="Style Style4 + Bold Char"/>
    <w:locked/>
    <w:rsid w:val="00635F20"/>
  </w:style>
  <w:style w:type="character" w:customStyle="1" w:styleId="StyleStyle411ptBorderSinglesolidlineAuto05ptLChar">
    <w:name w:val="Style Style4 + 11 pt Border: : (Single solid line Auto  0.5 pt L... Char"/>
    <w:locked/>
    <w:rsid w:val="00635F20"/>
  </w:style>
  <w:style w:type="character" w:customStyle="1" w:styleId="StyleStyle49ptBoldBorderSinglesolidlineAuto05Char">
    <w:name w:val="Style Style4 + 9 pt Bold Border: : (Single solid line Auto  0.5... Char"/>
    <w:locked/>
    <w:rsid w:val="00635F20"/>
  </w:style>
  <w:style w:type="character" w:customStyle="1" w:styleId="StyleStyle49ptBorderSinglesolidlineAuto05ptLiChar">
    <w:name w:val="Style Style4 + 9 pt Border: : (Single solid line Auto  0.5 pt Li... Char"/>
    <w:locked/>
    <w:rsid w:val="00635F20"/>
  </w:style>
  <w:style w:type="character" w:customStyle="1" w:styleId="UnderlineCharCharCharCharCharChar">
    <w:name w:val="Underline Char Char Char Char Char Char"/>
    <w:locked/>
    <w:rsid w:val="00635F20"/>
  </w:style>
  <w:style w:type="character" w:customStyle="1" w:styleId="TextsmallChar">
    <w:name w:val="Textsmall Char"/>
    <w:locked/>
    <w:rsid w:val="00635F20"/>
  </w:style>
  <w:style w:type="character" w:customStyle="1" w:styleId="BlockHeaderHiddenChar">
    <w:name w:val="Block Header Hidden Char"/>
    <w:basedOn w:val="DefaultParagraphFont"/>
    <w:locked/>
    <w:rsid w:val="00635F20"/>
  </w:style>
  <w:style w:type="character" w:customStyle="1" w:styleId="F7-SmallFont">
    <w:name w:val="F7 - Small Font"/>
    <w:rsid w:val="00635F20"/>
  </w:style>
  <w:style w:type="character" w:customStyle="1" w:styleId="StyleLatinGaramond9ptUnderline">
    <w:name w:val="Style (Latin) Garamond 9 pt Underline"/>
    <w:rsid w:val="00635F20"/>
  </w:style>
  <w:style w:type="character" w:customStyle="1" w:styleId="tkrname">
    <w:name w:val="tkrname"/>
    <w:basedOn w:val="DefaultParagraphFont"/>
    <w:rsid w:val="00635F20"/>
  </w:style>
  <w:style w:type="character" w:customStyle="1" w:styleId="tkrchange">
    <w:name w:val="tkrchange"/>
    <w:basedOn w:val="DefaultParagraphFont"/>
    <w:rsid w:val="00635F20"/>
  </w:style>
  <w:style w:type="character" w:customStyle="1" w:styleId="l9">
    <w:name w:val="l9"/>
    <w:basedOn w:val="DefaultParagraphFont"/>
    <w:rsid w:val="00635F20"/>
  </w:style>
  <w:style w:type="character" w:customStyle="1" w:styleId="l8">
    <w:name w:val="l8"/>
    <w:basedOn w:val="DefaultParagraphFont"/>
    <w:rsid w:val="00635F20"/>
  </w:style>
  <w:style w:type="character" w:customStyle="1" w:styleId="l6">
    <w:name w:val="l6"/>
    <w:basedOn w:val="DefaultParagraphFont"/>
    <w:rsid w:val="00635F20"/>
  </w:style>
  <w:style w:type="character" w:customStyle="1" w:styleId="l7">
    <w:name w:val="l7"/>
    <w:basedOn w:val="DefaultParagraphFont"/>
    <w:rsid w:val="00635F20"/>
  </w:style>
  <w:style w:type="character" w:customStyle="1" w:styleId="ellipsistext">
    <w:name w:val="ellipsis_text"/>
    <w:basedOn w:val="DefaultParagraphFont"/>
    <w:rsid w:val="00635F20"/>
  </w:style>
  <w:style w:type="character" w:customStyle="1" w:styleId="referencediv">
    <w:name w:val="referencediv"/>
    <w:basedOn w:val="DefaultParagraphFont"/>
    <w:rsid w:val="00635F20"/>
  </w:style>
  <w:style w:type="character" w:customStyle="1" w:styleId="A3">
    <w:name w:val="A3"/>
    <w:rsid w:val="00635F20"/>
  </w:style>
  <w:style w:type="character" w:customStyle="1" w:styleId="cite0">
    <w:name w:val="cite0"/>
    <w:rsid w:val="00635F20"/>
  </w:style>
  <w:style w:type="character" w:customStyle="1" w:styleId="hilite1">
    <w:name w:val="hilite1"/>
    <w:rsid w:val="00635F20"/>
  </w:style>
  <w:style w:type="character" w:customStyle="1" w:styleId="Style8pt1">
    <w:name w:val="Style 8 pt1"/>
    <w:basedOn w:val="DefaultParagraphFont"/>
    <w:rsid w:val="00635F20"/>
  </w:style>
  <w:style w:type="character" w:customStyle="1" w:styleId="qlabel">
    <w:name w:val="q_label"/>
    <w:rsid w:val="00635F20"/>
  </w:style>
  <w:style w:type="character" w:customStyle="1" w:styleId="alabel">
    <w:name w:val="a_label"/>
    <w:rsid w:val="00635F20"/>
  </w:style>
  <w:style w:type="character" w:customStyle="1" w:styleId="StyleStyle4CharTimesNewRoman11pt">
    <w:name w:val="Style Style4 Char + Times New Roman 11 pt"/>
    <w:rsid w:val="00635F20"/>
  </w:style>
  <w:style w:type="character" w:customStyle="1" w:styleId="Aunderline">
    <w:name w:val="Aunderline"/>
    <w:qFormat/>
    <w:rsid w:val="00635F20"/>
  </w:style>
  <w:style w:type="character" w:customStyle="1" w:styleId="desc">
    <w:name w:val="desc"/>
    <w:basedOn w:val="DefaultParagraphFont"/>
    <w:rsid w:val="00635F20"/>
  </w:style>
  <w:style w:type="character" w:customStyle="1" w:styleId="titleauthoretc">
    <w:name w:val="titleauthoretc"/>
    <w:rsid w:val="00635F20"/>
  </w:style>
  <w:style w:type="character" w:customStyle="1" w:styleId="in-top">
    <w:name w:val="in-top"/>
    <w:rsid w:val="00635F20"/>
  </w:style>
  <w:style w:type="character" w:customStyle="1" w:styleId="nukeled">
    <w:name w:val="nukeled"/>
    <w:rsid w:val="00635F20"/>
  </w:style>
  <w:style w:type="character" w:customStyle="1" w:styleId="contextlyrelated">
    <w:name w:val="contextly_related"/>
    <w:rsid w:val="00635F20"/>
  </w:style>
  <w:style w:type="character" w:customStyle="1" w:styleId="in-right">
    <w:name w:val="in-right"/>
    <w:rsid w:val="00635F20"/>
  </w:style>
  <w:style w:type="character" w:customStyle="1" w:styleId="adtext">
    <w:name w:val="ad_text"/>
    <w:rsid w:val="00635F20"/>
  </w:style>
  <w:style w:type="character" w:customStyle="1" w:styleId="linkrow">
    <w:name w:val="link_row"/>
    <w:rsid w:val="00635F20"/>
  </w:style>
  <w:style w:type="character" w:customStyle="1" w:styleId="revision-date">
    <w:name w:val="revision-date"/>
    <w:rsid w:val="00635F20"/>
  </w:style>
  <w:style w:type="character" w:customStyle="1" w:styleId="facebook-share">
    <w:name w:val="facebook-share"/>
    <w:rsid w:val="00635F20"/>
  </w:style>
  <w:style w:type="character" w:customStyle="1" w:styleId="facebook-share-label">
    <w:name w:val="facebook-share-label"/>
    <w:rsid w:val="00635F20"/>
  </w:style>
  <w:style w:type="character" w:customStyle="1" w:styleId="cap">
    <w:name w:val="cap"/>
    <w:rsid w:val="00635F20"/>
  </w:style>
  <w:style w:type="character" w:customStyle="1" w:styleId="share">
    <w:name w:val="share"/>
    <w:rsid w:val="00635F20"/>
  </w:style>
  <w:style w:type="character" w:customStyle="1" w:styleId="ata11y">
    <w:name w:val="at_a11y"/>
    <w:rsid w:val="00635F20"/>
  </w:style>
  <w:style w:type="character" w:customStyle="1" w:styleId="tpk">
    <w:name w:val="tpk"/>
    <w:rsid w:val="00635F20"/>
  </w:style>
  <w:style w:type="character" w:customStyle="1" w:styleId="A24">
    <w:name w:val="A24"/>
    <w:uiPriority w:val="99"/>
    <w:rsid w:val="00635F20"/>
  </w:style>
  <w:style w:type="character" w:customStyle="1" w:styleId="A25">
    <w:name w:val="A25"/>
    <w:uiPriority w:val="99"/>
    <w:rsid w:val="00635F20"/>
  </w:style>
  <w:style w:type="character" w:customStyle="1" w:styleId="Headerorfooter">
    <w:name w:val="Header or footer_"/>
    <w:basedOn w:val="DefaultParagraphFont"/>
    <w:rsid w:val="00635F20"/>
  </w:style>
  <w:style w:type="character" w:customStyle="1" w:styleId="Bodytext22">
    <w:name w:val="Body text (2)_"/>
    <w:basedOn w:val="DefaultParagraphFont"/>
    <w:rsid w:val="00635F20"/>
  </w:style>
  <w:style w:type="character" w:customStyle="1" w:styleId="Headerorfooter0">
    <w:name w:val="Header or footer"/>
    <w:basedOn w:val="Bodytext10"/>
    <w:rsid w:val="00635F20"/>
    <w:rPr>
      <w:shd w:val="clear" w:color="auto" w:fill="FFFFFF"/>
    </w:rPr>
  </w:style>
  <w:style w:type="character" w:customStyle="1" w:styleId="Bodytext30">
    <w:name w:val="Body text (3)_"/>
    <w:basedOn w:val="DefaultParagraphFont"/>
    <w:rsid w:val="00635F20"/>
  </w:style>
  <w:style w:type="character" w:customStyle="1" w:styleId="Bodytext31Exact">
    <w:name w:val="Body text (31) Exact"/>
    <w:basedOn w:val="DefaultParagraphFont"/>
    <w:rsid w:val="00635F20"/>
  </w:style>
  <w:style w:type="character" w:customStyle="1" w:styleId="Bodytext46">
    <w:name w:val="Body text (46)_"/>
    <w:basedOn w:val="DefaultParagraphFont"/>
    <w:rsid w:val="00635F20"/>
  </w:style>
  <w:style w:type="character" w:customStyle="1" w:styleId="Bodytext51">
    <w:name w:val="Body text (51)_"/>
    <w:basedOn w:val="DefaultParagraphFont"/>
    <w:rsid w:val="00635F20"/>
  </w:style>
  <w:style w:type="character" w:customStyle="1" w:styleId="Bodytext34">
    <w:name w:val="Body text (34)_"/>
    <w:basedOn w:val="DefaultParagraphFont"/>
    <w:rsid w:val="00635F20"/>
  </w:style>
  <w:style w:type="character" w:customStyle="1" w:styleId="Bodytext3Spacing0ptExact">
    <w:name w:val="Body text (3) + Spacing 0 pt Exact"/>
    <w:rsid w:val="00635F20"/>
  </w:style>
  <w:style w:type="character" w:customStyle="1" w:styleId="Bodytext82">
    <w:name w:val="Body text (82)_"/>
    <w:basedOn w:val="DefaultParagraphFont"/>
    <w:rsid w:val="00635F20"/>
  </w:style>
  <w:style w:type="character" w:customStyle="1" w:styleId="PicturecaptionSpacing0ptExact">
    <w:name w:val="Picture caption + Spacing 0 pt Exact"/>
    <w:basedOn w:val="DefaultParagraphFont"/>
    <w:rsid w:val="00635F20"/>
  </w:style>
  <w:style w:type="character" w:customStyle="1" w:styleId="Tableofcontents13">
    <w:name w:val="Table of contents (13)_"/>
    <w:basedOn w:val="DefaultParagraphFont"/>
    <w:rsid w:val="00635F20"/>
  </w:style>
  <w:style w:type="character" w:customStyle="1" w:styleId="Bodytext114">
    <w:name w:val="Body text (114)_"/>
    <w:basedOn w:val="DefaultParagraphFont"/>
    <w:rsid w:val="00635F20"/>
  </w:style>
  <w:style w:type="character" w:customStyle="1" w:styleId="Bodytext115">
    <w:name w:val="Body text (115)_"/>
    <w:basedOn w:val="DefaultParagraphFont"/>
    <w:rsid w:val="00635F20"/>
  </w:style>
  <w:style w:type="character" w:customStyle="1" w:styleId="BodyText40">
    <w:name w:val="Body Text4"/>
    <w:basedOn w:val="DefaultParagraphFont"/>
    <w:rsid w:val="00635F20"/>
  </w:style>
  <w:style w:type="character" w:customStyle="1" w:styleId="Bodytext820">
    <w:name w:val="Body text (82)"/>
    <w:rsid w:val="00635F20"/>
  </w:style>
  <w:style w:type="character" w:customStyle="1" w:styleId="Bodytext100">
    <w:name w:val="Body text (10)"/>
    <w:basedOn w:val="PicturecaptionSpacing0ptExact"/>
    <w:rsid w:val="00635F20"/>
  </w:style>
  <w:style w:type="character" w:customStyle="1" w:styleId="Bodytext82Spacing0ptExact">
    <w:name w:val="Body text (82) + Spacing 0 pt Exact"/>
    <w:basedOn w:val="Bodytext820"/>
    <w:rsid w:val="00635F20"/>
  </w:style>
  <w:style w:type="character" w:customStyle="1" w:styleId="Bodytext131Exact">
    <w:name w:val="Body text (131) Exact"/>
    <w:basedOn w:val="DefaultParagraphFont"/>
    <w:rsid w:val="00635F20"/>
  </w:style>
  <w:style w:type="character" w:customStyle="1" w:styleId="Picturecaption2Spacing0ptExact">
    <w:name w:val="Picture caption (2) + Spacing 0 pt Exact"/>
    <w:basedOn w:val="DefaultParagraphFont"/>
    <w:rsid w:val="00635F20"/>
  </w:style>
  <w:style w:type="character" w:customStyle="1" w:styleId="Bodytext114Exact">
    <w:name w:val="Body text (114) Exact"/>
    <w:basedOn w:val="Bodytext131Exact"/>
    <w:rsid w:val="00635F20"/>
  </w:style>
  <w:style w:type="character" w:customStyle="1" w:styleId="Bodytext340">
    <w:name w:val="Body text (34)"/>
    <w:basedOn w:val="BodyText40"/>
    <w:rsid w:val="00635F20"/>
  </w:style>
  <w:style w:type="character" w:customStyle="1" w:styleId="Bodytext1409pt">
    <w:name w:val="Body text (140) + 9 pt"/>
    <w:aliases w:val="Not Italic,Table of contents (12) + FrankRuehl,11 pt"/>
    <w:basedOn w:val="DefaultParagraphFont"/>
    <w:rsid w:val="00635F20"/>
  </w:style>
  <w:style w:type="character" w:customStyle="1" w:styleId="Bodytext510">
    <w:name w:val="Body text (51)"/>
    <w:basedOn w:val="Bodytext115"/>
    <w:rsid w:val="00635F20"/>
  </w:style>
  <w:style w:type="character" w:customStyle="1" w:styleId="Bodytext1140">
    <w:name w:val="Body text (114)"/>
    <w:basedOn w:val="Bodytext131Exact"/>
    <w:rsid w:val="00635F20"/>
  </w:style>
  <w:style w:type="character" w:customStyle="1" w:styleId="Tableofcontents130">
    <w:name w:val="Table of contents (13)"/>
    <w:basedOn w:val="Bodytext82Spacing0ptExact"/>
    <w:rsid w:val="00635F20"/>
  </w:style>
  <w:style w:type="character" w:customStyle="1" w:styleId="Tableofcontents21LucidaSansUnicode">
    <w:name w:val="Table of contents (21) + Lucida Sans Unicode"/>
    <w:aliases w:val="7.5 pt,Not Bold,Body text (144) + Arial,8.5 pt,Spacing 0 pt Exact,Body text (144) + Times New Roman,7 pt,Body text (31) + CordiaUPC,12.5 pt,Body text (155) + CordiaUPC,Small Caps,Body text (157) + Georgia"/>
    <w:basedOn w:val="DefaultParagraphFont"/>
    <w:rsid w:val="00635F20"/>
  </w:style>
  <w:style w:type="character" w:customStyle="1" w:styleId="Bodytext460">
    <w:name w:val="Body text (46)"/>
    <w:basedOn w:val="Bodytext114"/>
    <w:rsid w:val="00635F20"/>
  </w:style>
  <w:style w:type="character" w:customStyle="1" w:styleId="Bodytext46NotBold">
    <w:name w:val="Body text (46) + Not Bold"/>
    <w:basedOn w:val="Bodytext114"/>
    <w:rsid w:val="00635F20"/>
  </w:style>
  <w:style w:type="character" w:customStyle="1" w:styleId="Bodytext46SegoeUI">
    <w:name w:val="Body text (46) + Segoe UI"/>
    <w:basedOn w:val="Bodytext114"/>
    <w:rsid w:val="00635F20"/>
  </w:style>
  <w:style w:type="character" w:customStyle="1" w:styleId="Bodytext115Spacing0ptExact">
    <w:name w:val="Body text (115) + Spacing 0 pt Exact"/>
    <w:basedOn w:val="Picturecaption2Spacing0ptExact"/>
    <w:rsid w:val="00635F20"/>
  </w:style>
  <w:style w:type="character" w:customStyle="1" w:styleId="Picturecaption42SmallCaps">
    <w:name w:val="Picture caption (42) + Small Caps"/>
    <w:basedOn w:val="DefaultParagraphFont"/>
    <w:rsid w:val="00635F20"/>
  </w:style>
  <w:style w:type="character" w:customStyle="1" w:styleId="Bodytext155Exact">
    <w:name w:val="Body text (155) Exact"/>
    <w:basedOn w:val="DefaultParagraphFont"/>
    <w:rsid w:val="00635F20"/>
  </w:style>
  <w:style w:type="character" w:customStyle="1" w:styleId="Bodytext157">
    <w:name w:val="Body text (157)_"/>
    <w:basedOn w:val="DefaultParagraphFont"/>
    <w:rsid w:val="00635F20"/>
  </w:style>
  <w:style w:type="character" w:customStyle="1" w:styleId="Heading2213pt">
    <w:name w:val="Heading #22 + 13 pt"/>
    <w:basedOn w:val="DefaultParagraphFont"/>
    <w:rsid w:val="00635F20"/>
  </w:style>
  <w:style w:type="character" w:customStyle="1" w:styleId="Heading22125pt">
    <w:name w:val="Heading #22 + 12.5 pt"/>
    <w:basedOn w:val="DefaultParagraphFont"/>
    <w:rsid w:val="00635F20"/>
  </w:style>
  <w:style w:type="character" w:customStyle="1" w:styleId="Bodytext300">
    <w:name w:val="Body text (30)_"/>
    <w:basedOn w:val="DefaultParagraphFont"/>
    <w:rsid w:val="00635F20"/>
  </w:style>
  <w:style w:type="character" w:customStyle="1" w:styleId="Bodytext39">
    <w:name w:val="Body text (39)_"/>
    <w:basedOn w:val="DefaultParagraphFont"/>
    <w:rsid w:val="00635F20"/>
  </w:style>
  <w:style w:type="character" w:customStyle="1" w:styleId="Bodytext159Exact">
    <w:name w:val="Body text (159) Exact"/>
    <w:basedOn w:val="DefaultParagraphFont"/>
    <w:rsid w:val="00635F20"/>
  </w:style>
  <w:style w:type="character" w:customStyle="1" w:styleId="Bodytext60Spacing0pt">
    <w:name w:val="Body text (60) + Spacing 0 pt"/>
    <w:basedOn w:val="DefaultParagraphFont"/>
    <w:rsid w:val="00635F20"/>
  </w:style>
  <w:style w:type="character" w:customStyle="1" w:styleId="Bodytext3Spacing-1pt">
    <w:name w:val="Body text (3) + Spacing -1 pt"/>
    <w:basedOn w:val="Bodytext3Spacing0ptExact"/>
    <w:rsid w:val="00635F20"/>
  </w:style>
  <w:style w:type="character" w:customStyle="1" w:styleId="Bodytext3TimesNewRoman">
    <w:name w:val="Body text (3) + Times New Roman"/>
    <w:aliases w:val="11.5 pt"/>
    <w:basedOn w:val="Bodytext3Spacing0ptExact"/>
    <w:rsid w:val="00635F20"/>
  </w:style>
  <w:style w:type="character" w:customStyle="1" w:styleId="BodytextExact">
    <w:name w:val="Body text Exact"/>
    <w:basedOn w:val="DefaultParagraphFont"/>
    <w:rsid w:val="00635F20"/>
  </w:style>
  <w:style w:type="character" w:customStyle="1" w:styleId="Heading13Italic">
    <w:name w:val="Heading #13 + Italic"/>
    <w:basedOn w:val="DefaultParagraphFont"/>
    <w:rsid w:val="00635F20"/>
  </w:style>
  <w:style w:type="character" w:customStyle="1" w:styleId="Heading92Spacing2pt">
    <w:name w:val="Heading #9 (2) + Spacing 2 pt"/>
    <w:basedOn w:val="DefaultParagraphFont"/>
    <w:rsid w:val="00635F20"/>
  </w:style>
  <w:style w:type="character" w:customStyle="1" w:styleId="Bodytext38Spacing0pt">
    <w:name w:val="Body text (38) + Spacing 0 pt"/>
    <w:basedOn w:val="DefaultParagraphFont"/>
    <w:rsid w:val="00635F20"/>
  </w:style>
  <w:style w:type="character" w:customStyle="1" w:styleId="Bodytext42Spacing-1pt">
    <w:name w:val="Body text (42) + Spacing -1 pt"/>
    <w:basedOn w:val="DefaultParagraphFont"/>
    <w:rsid w:val="00635F20"/>
  </w:style>
  <w:style w:type="character" w:customStyle="1" w:styleId="Bodytext35">
    <w:name w:val="Body text (35)_"/>
    <w:basedOn w:val="DefaultParagraphFont"/>
    <w:rsid w:val="00635F20"/>
  </w:style>
  <w:style w:type="character" w:customStyle="1" w:styleId="Picturecaption19">
    <w:name w:val="Picture caption (19)_"/>
    <w:basedOn w:val="DefaultParagraphFont"/>
    <w:rsid w:val="00635F20"/>
  </w:style>
  <w:style w:type="character" w:customStyle="1" w:styleId="Picturecaption9Exact">
    <w:name w:val="Picture caption (9) Exact"/>
    <w:basedOn w:val="DefaultParagraphFont"/>
    <w:rsid w:val="00635F20"/>
  </w:style>
  <w:style w:type="character" w:customStyle="1" w:styleId="Bodytext87">
    <w:name w:val="Body text (87)_"/>
    <w:basedOn w:val="DefaultParagraphFont"/>
    <w:rsid w:val="00635F20"/>
  </w:style>
  <w:style w:type="character" w:customStyle="1" w:styleId="Bodytext6">
    <w:name w:val="Body text (6)_"/>
    <w:basedOn w:val="DefaultParagraphFont"/>
    <w:rsid w:val="00635F20"/>
  </w:style>
  <w:style w:type="character" w:customStyle="1" w:styleId="Heading142SmallCaps">
    <w:name w:val="Heading #14 (2) + Small Caps"/>
    <w:basedOn w:val="DefaultParagraphFont"/>
    <w:rsid w:val="00635F20"/>
  </w:style>
  <w:style w:type="character" w:customStyle="1" w:styleId="Picturecaption27Spacing0pt">
    <w:name w:val="Picture caption (27) + Spacing 0 pt"/>
    <w:basedOn w:val="DefaultParagraphFont"/>
    <w:rsid w:val="00635F20"/>
  </w:style>
  <w:style w:type="character" w:customStyle="1" w:styleId="Bodytext43Spacing0ptExact">
    <w:name w:val="Body text (43) + Spacing 0 pt Exact"/>
    <w:basedOn w:val="DefaultParagraphFont"/>
    <w:rsid w:val="00635F20"/>
  </w:style>
  <w:style w:type="character" w:customStyle="1" w:styleId="Bodytext870">
    <w:name w:val="Body text (87)"/>
    <w:basedOn w:val="DefaultParagraphFont"/>
    <w:rsid w:val="00635F20"/>
  </w:style>
  <w:style w:type="character" w:customStyle="1" w:styleId="BodytextSegoeUI">
    <w:name w:val="Body text + Segoe UI"/>
    <w:aliases w:val="21.5 pt"/>
    <w:basedOn w:val="DefaultParagraphFont"/>
    <w:rsid w:val="00635F20"/>
  </w:style>
  <w:style w:type="character" w:customStyle="1" w:styleId="Bodytext68">
    <w:name w:val="Body text (68)_"/>
    <w:basedOn w:val="DefaultParagraphFont"/>
    <w:rsid w:val="00635F20"/>
  </w:style>
  <w:style w:type="character" w:customStyle="1" w:styleId="Bodytext112SmallCaps">
    <w:name w:val="Body text (112) + Small Caps"/>
    <w:basedOn w:val="DefaultParagraphFont"/>
    <w:rsid w:val="00635F20"/>
  </w:style>
  <w:style w:type="character" w:customStyle="1" w:styleId="Tableofcontents11">
    <w:name w:val="Table of contents (11)_"/>
    <w:basedOn w:val="DefaultParagraphFont"/>
    <w:rsid w:val="00635F20"/>
  </w:style>
  <w:style w:type="character" w:customStyle="1" w:styleId="Tableofcontents15">
    <w:name w:val="Table of contents (15)_"/>
    <w:basedOn w:val="DefaultParagraphFont"/>
    <w:rsid w:val="00635F20"/>
  </w:style>
  <w:style w:type="character" w:customStyle="1" w:styleId="Heading162SmallCaps">
    <w:name w:val="Heading #16 (2) + Small Caps"/>
    <w:basedOn w:val="DefaultParagraphFont"/>
    <w:rsid w:val="00635F20"/>
  </w:style>
  <w:style w:type="character" w:customStyle="1" w:styleId="ft6">
    <w:name w:val="ft6"/>
    <w:basedOn w:val="DefaultParagraphFont"/>
    <w:rsid w:val="00635F20"/>
  </w:style>
  <w:style w:type="character" w:customStyle="1" w:styleId="amp">
    <w:name w:val="amp"/>
    <w:basedOn w:val="DefaultParagraphFont"/>
    <w:rsid w:val="00635F20"/>
  </w:style>
  <w:style w:type="character" w:customStyle="1" w:styleId="article-quote-right">
    <w:name w:val="article-quote-right"/>
    <w:basedOn w:val="DefaultParagraphFont"/>
    <w:rsid w:val="00635F20"/>
  </w:style>
  <w:style w:type="character" w:customStyle="1" w:styleId="StyleBox12ptBold">
    <w:name w:val="Style Box + 12 pt Bold"/>
    <w:basedOn w:val="DefaultParagraphFont"/>
    <w:rsid w:val="00635F20"/>
  </w:style>
  <w:style w:type="character" w:customStyle="1" w:styleId="StyleBox12pt">
    <w:name w:val="Style Box + 12 pt"/>
    <w:basedOn w:val="DefaultParagraphFont"/>
    <w:rsid w:val="00635F20"/>
  </w:style>
  <w:style w:type="character" w:customStyle="1" w:styleId="BoldandUnderlineCharCharCharChar">
    <w:name w:val="Bold and Underline Char Char Char Char"/>
    <w:rsid w:val="00635F20"/>
  </w:style>
  <w:style w:type="character" w:customStyle="1" w:styleId="BoldandUnderlineCharChar">
    <w:name w:val="Bold and Underline Char Char"/>
    <w:rsid w:val="00635F20"/>
  </w:style>
  <w:style w:type="character" w:customStyle="1" w:styleId="commentstext">
    <w:name w:val="commentstext"/>
    <w:rsid w:val="00635F20"/>
  </w:style>
  <w:style w:type="character" w:customStyle="1" w:styleId="dd">
    <w:name w:val="dd"/>
    <w:rsid w:val="00635F20"/>
  </w:style>
  <w:style w:type="character" w:customStyle="1" w:styleId="underLight">
    <w:name w:val="underLight"/>
    <w:uiPriority w:val="1"/>
    <w:qFormat/>
    <w:rsid w:val="00635F20"/>
  </w:style>
  <w:style w:type="character" w:customStyle="1" w:styleId="author-rss">
    <w:name w:val="author-rss"/>
    <w:rsid w:val="00635F20"/>
  </w:style>
  <w:style w:type="character" w:customStyle="1" w:styleId="at">
    <w:name w:val="at"/>
    <w:basedOn w:val="DefaultParagraphFont"/>
    <w:rsid w:val="00635F20"/>
  </w:style>
  <w:style w:type="character" w:customStyle="1" w:styleId="source">
    <w:name w:val="source"/>
    <w:rsid w:val="00635F20"/>
  </w:style>
  <w:style w:type="character" w:customStyle="1" w:styleId="bioline">
    <w:name w:val="bioline"/>
    <w:rsid w:val="00635F20"/>
  </w:style>
  <w:style w:type="character" w:customStyle="1" w:styleId="wikicreatelink">
    <w:name w:val="wikicreatelink"/>
    <w:basedOn w:val="DefaultParagraphFont"/>
    <w:rsid w:val="00635F20"/>
  </w:style>
  <w:style w:type="character" w:customStyle="1" w:styleId="facebook-share-count">
    <w:name w:val="facebook-share-count"/>
    <w:basedOn w:val="DefaultParagraphFont"/>
    <w:rsid w:val="00635F20"/>
  </w:style>
  <w:style w:type="character" w:customStyle="1" w:styleId="tickerwrap">
    <w:name w:val="ticker_wrap"/>
    <w:basedOn w:val="DefaultParagraphFont"/>
    <w:rsid w:val="00635F20"/>
  </w:style>
  <w:style w:type="character" w:customStyle="1" w:styleId="smallcaps0">
    <w:name w:val="small_caps"/>
    <w:basedOn w:val="DefaultParagraphFont"/>
    <w:rsid w:val="00635F20"/>
  </w:style>
  <w:style w:type="character" w:customStyle="1" w:styleId="bodycopy">
    <w:name w:val="bodycopy"/>
    <w:basedOn w:val="DefaultParagraphFont"/>
    <w:rsid w:val="00635F20"/>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Style 13 pt Bold1,Cite3"/>
    <w:basedOn w:val="DefaultParagraphFont"/>
    <w:uiPriority w:val="5"/>
    <w:qFormat/>
    <w:rsid w:val="00635F20"/>
  </w:style>
  <w:style w:type="character" w:customStyle="1" w:styleId="StyleGaramondText1">
    <w:name w:val="Style Garamond Text 1"/>
    <w:basedOn w:val="DefaultParagraphFont"/>
    <w:rsid w:val="00635F20"/>
  </w:style>
  <w:style w:type="character" w:customStyle="1" w:styleId="StyleGaramondText1Underline">
    <w:name w:val="Style Garamond Text 1 Underline"/>
    <w:basedOn w:val="DefaultParagraphFont"/>
    <w:rsid w:val="00635F20"/>
  </w:style>
  <w:style w:type="character" w:customStyle="1" w:styleId="StyleBoldUnderlineBorderSinglesolidlineAuto05pt">
    <w:name w:val="Style Bold Underline Border: : (Single solid line Auto  0.5 pt ..."/>
    <w:basedOn w:val="DefaultParagraphFont"/>
    <w:rsid w:val="00635F20"/>
  </w:style>
  <w:style w:type="character" w:customStyle="1" w:styleId="StyleStyleBoldUnderlineUnderlineIntenseEmphasisIntenseEmpha">
    <w:name w:val="Style Style Bold UnderlineUnderlineIntense EmphasisIntense Empha..."/>
    <w:basedOn w:val="DefaultParagraphFont"/>
    <w:rsid w:val="00635F20"/>
  </w:style>
  <w:style w:type="character" w:customStyle="1" w:styleId="Style7ptBold">
    <w:name w:val="Style 7 pt Bold"/>
    <w:basedOn w:val="DefaultParagraphFont"/>
    <w:rsid w:val="00635F20"/>
  </w:style>
  <w:style w:type="character" w:customStyle="1" w:styleId="cardunderlineChar">
    <w:name w:val="card underline Char"/>
    <w:locked/>
    <w:rsid w:val="00635F20"/>
  </w:style>
  <w:style w:type="character" w:customStyle="1" w:styleId="StyleHeading4UnderlinedsmalltextGaramondChar">
    <w:name w:val="Style Heading 4Underlinedsmall text + Garamond Char"/>
    <w:locked/>
    <w:rsid w:val="00635F20"/>
  </w:style>
  <w:style w:type="character" w:customStyle="1" w:styleId="Style2Char0">
    <w:name w:val="Style 2 Char"/>
    <w:locked/>
    <w:rsid w:val="00635F20"/>
  </w:style>
  <w:style w:type="character" w:customStyle="1" w:styleId="GAUnderlineChar">
    <w:name w:val="GA Underline Char"/>
    <w:locked/>
    <w:rsid w:val="00635F20"/>
  </w:style>
  <w:style w:type="character" w:customStyle="1" w:styleId="textsmallChar0">
    <w:name w:val="textsmall Char"/>
    <w:locked/>
    <w:rsid w:val="00635F20"/>
  </w:style>
  <w:style w:type="character" w:customStyle="1" w:styleId="cardtextChar3">
    <w:name w:val="cardtext Char"/>
    <w:locked/>
    <w:rsid w:val="00635F20"/>
  </w:style>
  <w:style w:type="character" w:customStyle="1" w:styleId="StyleHeading2TagHEADING2TagCite11ptChar">
    <w:name w:val="Style Heading 2TagHEADING 2Tag&amp;Cite + 11 pt Char"/>
    <w:locked/>
    <w:rsid w:val="00635F20"/>
  </w:style>
  <w:style w:type="character" w:customStyle="1" w:styleId="CiteCorrectedChar">
    <w:name w:val="Cite Corrected Char"/>
    <w:locked/>
    <w:rsid w:val="00635F20"/>
  </w:style>
  <w:style w:type="character" w:customStyle="1" w:styleId="ReallySamllTextChar">
    <w:name w:val="ReallySamllText Char"/>
    <w:locked/>
    <w:rsid w:val="00635F20"/>
  </w:style>
  <w:style w:type="character" w:customStyle="1" w:styleId="NormalUnderlineChar1">
    <w:name w:val="Normal Underline Char1"/>
    <w:locked/>
    <w:rsid w:val="00635F20"/>
  </w:style>
  <w:style w:type="character" w:customStyle="1" w:styleId="ImportantTextChar">
    <w:name w:val="Important Text Char"/>
    <w:locked/>
    <w:rsid w:val="00635F20"/>
  </w:style>
  <w:style w:type="character" w:customStyle="1" w:styleId="StyleBodyText11ptBlackUnderlineChar">
    <w:name w:val="Style Body Text + 11 pt Black Underline Char"/>
    <w:locked/>
    <w:rsid w:val="00635F20"/>
  </w:style>
  <w:style w:type="character" w:customStyle="1" w:styleId="StyleBodyText11ptBoldBlackChar">
    <w:name w:val="Style Body Text + 11 pt Bold Black Char"/>
    <w:locked/>
    <w:rsid w:val="00635F20"/>
  </w:style>
  <w:style w:type="character" w:customStyle="1" w:styleId="StyletinyBoldChar">
    <w:name w:val="Style tiny + Bold Char"/>
    <w:locked/>
    <w:rsid w:val="00635F20"/>
  </w:style>
  <w:style w:type="character" w:customStyle="1" w:styleId="Heading5SizeDownChar">
    <w:name w:val="Heading 5 Size Down Char"/>
    <w:locked/>
    <w:rsid w:val="00635F20"/>
  </w:style>
  <w:style w:type="character" w:customStyle="1" w:styleId="Normal2BoldChar">
    <w:name w:val="Normal2 + Bold Char"/>
    <w:locked/>
    <w:rsid w:val="00635F20"/>
  </w:style>
  <w:style w:type="character" w:customStyle="1" w:styleId="ListContentsChar">
    <w:name w:val="List Contents Char"/>
    <w:locked/>
    <w:rsid w:val="00635F20"/>
  </w:style>
  <w:style w:type="character" w:customStyle="1" w:styleId="StyleListContents11ptCustomColorRGB353132UnderlineChar">
    <w:name w:val="Style List Contents + 11 pt Custom Color(RGB(353132)) Underline Char"/>
    <w:locked/>
    <w:rsid w:val="00635F20"/>
  </w:style>
  <w:style w:type="character" w:customStyle="1" w:styleId="StyleCards12ptThickunderlineChar2">
    <w:name w:val="Style Cards + 12 pt Thick underline Char2"/>
    <w:locked/>
    <w:rsid w:val="00635F20"/>
  </w:style>
  <w:style w:type="character" w:customStyle="1" w:styleId="UnimportantCharChar">
    <w:name w:val="Unimportant Char Char"/>
    <w:locked/>
    <w:rsid w:val="00635F20"/>
  </w:style>
  <w:style w:type="character" w:customStyle="1" w:styleId="UnunderlinedChar">
    <w:name w:val="Ununderlined Char"/>
    <w:locked/>
    <w:rsid w:val="00635F20"/>
  </w:style>
  <w:style w:type="character" w:customStyle="1" w:styleId="textunderlineChar0">
    <w:name w:val="text underline Char"/>
    <w:locked/>
    <w:rsid w:val="00635F20"/>
  </w:style>
  <w:style w:type="character" w:customStyle="1" w:styleId="DebateTagChar">
    <w:name w:val="Debate Tag Char"/>
    <w:aliases w:val="Heading 2 Char1 Char Char1 Char,Heading 2 Char Char Char Char1 Char,Heading 2 Char1 Char Char1 Char Char Char,Heading 2 Char Char Char Char1 Char Char Char,Tagging Char Char"/>
    <w:locked/>
    <w:rsid w:val="00635F20"/>
  </w:style>
  <w:style w:type="character" w:customStyle="1" w:styleId="Cardnon-underlinedChar">
    <w:name w:val="Card non-underlined Char"/>
    <w:locked/>
    <w:rsid w:val="00635F20"/>
  </w:style>
  <w:style w:type="character" w:customStyle="1" w:styleId="Card-UnderlineChar">
    <w:name w:val="Card-Underline Char"/>
    <w:locked/>
    <w:rsid w:val="00635F20"/>
  </w:style>
  <w:style w:type="character" w:customStyle="1" w:styleId="CircleChar">
    <w:name w:val="Circle Char"/>
    <w:locked/>
    <w:rsid w:val="00635F20"/>
  </w:style>
  <w:style w:type="character" w:customStyle="1" w:styleId="citeunreadChar">
    <w:name w:val="cite unread Char"/>
    <w:locked/>
    <w:rsid w:val="00635F20"/>
  </w:style>
  <w:style w:type="character" w:customStyle="1" w:styleId="readCharChar">
    <w:name w:val="read Char Char"/>
    <w:locked/>
    <w:rsid w:val="00635F20"/>
  </w:style>
  <w:style w:type="character" w:customStyle="1" w:styleId="StyleStyle16ptChar">
    <w:name w:val="Style Style1 + 6 pt Char"/>
    <w:locked/>
    <w:rsid w:val="00635F20"/>
  </w:style>
  <w:style w:type="character" w:customStyle="1" w:styleId="tagChar2">
    <w:name w:val="tag Char2"/>
    <w:qFormat/>
    <w:rsid w:val="00635F20"/>
  </w:style>
  <w:style w:type="character" w:customStyle="1" w:styleId="cardchar00">
    <w:name w:val="cardchar0"/>
    <w:basedOn w:val="DefaultParagraphFont"/>
    <w:rsid w:val="00635F20"/>
  </w:style>
  <w:style w:type="character" w:customStyle="1" w:styleId="UnderlineNon-bold">
    <w:name w:val="Underline Non - bold"/>
    <w:rsid w:val="00635F20"/>
  </w:style>
  <w:style w:type="character" w:customStyle="1" w:styleId="UnderlineBold0">
    <w:name w:val="Underline Bold"/>
    <w:uiPriority w:val="6"/>
    <w:qFormat/>
    <w:rsid w:val="00635F20"/>
  </w:style>
  <w:style w:type="character" w:customStyle="1" w:styleId="Heading5Char2">
    <w:name w:val="Heading 5 Char2"/>
    <w:rsid w:val="00635F20"/>
  </w:style>
  <w:style w:type="character" w:customStyle="1" w:styleId="underlinechar5">
    <w:name w:val="underlinechar"/>
    <w:rsid w:val="00635F20"/>
  </w:style>
  <w:style w:type="character" w:customStyle="1" w:styleId="authordate2">
    <w:name w:val="authordate"/>
    <w:rsid w:val="00635F20"/>
  </w:style>
  <w:style w:type="character" w:customStyle="1" w:styleId="underline4">
    <w:name w:val="%underline"/>
    <w:qFormat/>
    <w:rsid w:val="00635F20"/>
  </w:style>
  <w:style w:type="character" w:customStyle="1" w:styleId="AUNDERLINE0">
    <w:name w:val="AUNDERLINE"/>
    <w:qFormat/>
    <w:rsid w:val="00635F20"/>
  </w:style>
  <w:style w:type="character" w:customStyle="1" w:styleId="slug-doi">
    <w:name w:val="slug-doi"/>
    <w:basedOn w:val="DefaultParagraphFont"/>
    <w:rsid w:val="00635F20"/>
  </w:style>
  <w:style w:type="character" w:customStyle="1" w:styleId="af">
    <w:name w:val="af"/>
    <w:basedOn w:val="DefaultParagraphFont"/>
    <w:rsid w:val="00635F20"/>
  </w:style>
  <w:style w:type="character" w:customStyle="1" w:styleId="ab">
    <w:name w:val="ab"/>
    <w:basedOn w:val="DefaultParagraphFont"/>
    <w:rsid w:val="00635F20"/>
  </w:style>
  <w:style w:type="character" w:customStyle="1" w:styleId="em">
    <w:name w:val="em"/>
    <w:basedOn w:val="DefaultParagraphFont"/>
    <w:rsid w:val="00635F20"/>
  </w:style>
  <w:style w:type="character" w:customStyle="1" w:styleId="au">
    <w:name w:val="au"/>
    <w:basedOn w:val="DefaultParagraphFont"/>
    <w:rsid w:val="00635F20"/>
  </w:style>
  <w:style w:type="character" w:customStyle="1" w:styleId="ti">
    <w:name w:val="ti"/>
    <w:basedOn w:val="DefaultParagraphFont"/>
    <w:rsid w:val="00635F20"/>
  </w:style>
  <w:style w:type="character" w:customStyle="1" w:styleId="subheadblue">
    <w:name w:val="subhead_blue"/>
    <w:basedOn w:val="DefaultParagraphFont"/>
    <w:rsid w:val="00635F20"/>
  </w:style>
  <w:style w:type="character" w:customStyle="1" w:styleId="affiliation">
    <w:name w:val="affiliation"/>
    <w:basedOn w:val="DefaultParagraphFont"/>
    <w:rsid w:val="00635F20"/>
  </w:style>
  <w:style w:type="character" w:customStyle="1" w:styleId="slug-doi-wrapper">
    <w:name w:val="slug-doi-wrapper"/>
    <w:basedOn w:val="DefaultParagraphFont"/>
    <w:rsid w:val="00635F20"/>
  </w:style>
  <w:style w:type="character" w:customStyle="1" w:styleId="slug-metadata-noteahead-of-print">
    <w:name w:val="slug-metadata-note ahead-of-print"/>
    <w:basedOn w:val="DefaultParagraphFont"/>
    <w:rsid w:val="00635F20"/>
  </w:style>
  <w:style w:type="character" w:customStyle="1" w:styleId="slug-ahead-of-print-date">
    <w:name w:val="slug-ahead-of-print-date"/>
    <w:basedOn w:val="DefaultParagraphFont"/>
    <w:rsid w:val="00635F20"/>
  </w:style>
  <w:style w:type="character" w:customStyle="1" w:styleId="medium-bold">
    <w:name w:val="medium-bold"/>
    <w:basedOn w:val="DefaultParagraphFont"/>
    <w:rsid w:val="00635F20"/>
  </w:style>
  <w:style w:type="character" w:customStyle="1" w:styleId="updated-short-citation">
    <w:name w:val="updated-short-citation"/>
    <w:basedOn w:val="DefaultParagraphFont"/>
    <w:rsid w:val="00635F20"/>
  </w:style>
  <w:style w:type="character" w:customStyle="1" w:styleId="TagCharChar1">
    <w:name w:val="Tag Char Char1"/>
    <w:rsid w:val="00635F20"/>
  </w:style>
  <w:style w:type="character" w:customStyle="1" w:styleId="berief">
    <w:name w:val="berief"/>
    <w:rsid w:val="00635F20"/>
  </w:style>
  <w:style w:type="character" w:customStyle="1" w:styleId="Brief-Smalltext">
    <w:name w:val="Brief - Small text"/>
    <w:rsid w:val="00635F20"/>
  </w:style>
  <w:style w:type="character" w:customStyle="1" w:styleId="F8-UnderlineBold">
    <w:name w:val="F8 - Underline/Bold"/>
    <w:rsid w:val="00635F20"/>
  </w:style>
  <w:style w:type="character" w:customStyle="1" w:styleId="Brief-Bold">
    <w:name w:val="Brief - Bold"/>
    <w:rsid w:val="00635F20"/>
  </w:style>
  <w:style w:type="character" w:customStyle="1" w:styleId="Card-Underline0">
    <w:name w:val="Card - Underline"/>
    <w:rsid w:val="00635F20"/>
  </w:style>
  <w:style w:type="character" w:customStyle="1" w:styleId="beriefunderline">
    <w:name w:val="berief = underline"/>
    <w:rsid w:val="00635F20"/>
  </w:style>
  <w:style w:type="character" w:customStyle="1" w:styleId="BoldText10pt">
    <w:name w:val="Bold Text 10 pt"/>
    <w:rsid w:val="00635F20"/>
  </w:style>
  <w:style w:type="character" w:customStyle="1" w:styleId="eoeaheader">
    <w:name w:val="eoea_header"/>
    <w:basedOn w:val="DefaultParagraphFont"/>
    <w:rsid w:val="00635F20"/>
  </w:style>
  <w:style w:type="character" w:customStyle="1" w:styleId="SC4208902">
    <w:name w:val="SC.4.208902"/>
    <w:rsid w:val="00635F20"/>
  </w:style>
  <w:style w:type="character" w:customStyle="1" w:styleId="SC4208915">
    <w:name w:val="SC.4.208915"/>
    <w:rsid w:val="00635F20"/>
  </w:style>
  <w:style w:type="character" w:customStyle="1" w:styleId="SC273764">
    <w:name w:val="SC.2.73764"/>
    <w:rsid w:val="00635F20"/>
  </w:style>
  <w:style w:type="character" w:customStyle="1" w:styleId="SC273779">
    <w:name w:val="SC.2.73779"/>
    <w:rsid w:val="00635F20"/>
  </w:style>
  <w:style w:type="character" w:customStyle="1" w:styleId="SC273763">
    <w:name w:val="SC.2.73763"/>
    <w:rsid w:val="00635F20"/>
  </w:style>
  <w:style w:type="character" w:customStyle="1" w:styleId="SC4208910">
    <w:name w:val="SC.4.208910"/>
    <w:rsid w:val="00635F20"/>
  </w:style>
  <w:style w:type="character" w:customStyle="1" w:styleId="SC4208911">
    <w:name w:val="SC.4.208911"/>
    <w:rsid w:val="00635F20"/>
  </w:style>
  <w:style w:type="character" w:customStyle="1" w:styleId="articlesubtitle">
    <w:name w:val="article_sub_title"/>
    <w:basedOn w:val="DefaultParagraphFont"/>
    <w:rsid w:val="00635F20"/>
  </w:style>
  <w:style w:type="character" w:customStyle="1" w:styleId="newsdate2">
    <w:name w:val="news_date2"/>
    <w:basedOn w:val="DefaultParagraphFont"/>
    <w:rsid w:val="00635F20"/>
  </w:style>
  <w:style w:type="character" w:customStyle="1" w:styleId="readarticleheader">
    <w:name w:val="readarticleheader"/>
    <w:basedOn w:val="DefaultParagraphFont"/>
    <w:rsid w:val="00635F20"/>
  </w:style>
  <w:style w:type="character" w:customStyle="1" w:styleId="char">
    <w:name w:val="char"/>
    <w:basedOn w:val="DefaultParagraphFont"/>
    <w:rsid w:val="00635F20"/>
  </w:style>
  <w:style w:type="character" w:customStyle="1" w:styleId="hdr">
    <w:name w:val="hdr"/>
    <w:basedOn w:val="DefaultParagraphFont"/>
    <w:rsid w:val="00635F20"/>
  </w:style>
  <w:style w:type="character" w:customStyle="1" w:styleId="bolding1">
    <w:name w:val="bolding1"/>
    <w:rsid w:val="00635F20"/>
  </w:style>
  <w:style w:type="character" w:customStyle="1" w:styleId="bookoptions1">
    <w:name w:val="book_options1"/>
    <w:rsid w:val="00635F20"/>
  </w:style>
  <w:style w:type="character" w:customStyle="1" w:styleId="descriptionblock">
    <w:name w:val="description block"/>
    <w:basedOn w:val="DefaultParagraphFont"/>
    <w:rsid w:val="00635F20"/>
  </w:style>
  <w:style w:type="character" w:customStyle="1" w:styleId="detailsboxblock">
    <w:name w:val="detailsbox block"/>
    <w:basedOn w:val="DefaultParagraphFont"/>
    <w:rsid w:val="00635F20"/>
  </w:style>
  <w:style w:type="character" w:customStyle="1" w:styleId="CardTextUnderlinedChar">
    <w:name w:val="Card Text Underlined Char"/>
    <w:rsid w:val="00635F20"/>
  </w:style>
  <w:style w:type="character" w:customStyle="1" w:styleId="cardtextsmallChar">
    <w:name w:val="card text small Char"/>
    <w:rsid w:val="00635F20"/>
  </w:style>
  <w:style w:type="character" w:customStyle="1" w:styleId="countrytitle1">
    <w:name w:val="countrytitle1"/>
    <w:rsid w:val="00635F20"/>
  </w:style>
  <w:style w:type="character" w:customStyle="1" w:styleId="storyheader1">
    <w:name w:val="storyheader1"/>
    <w:rsid w:val="00635F20"/>
  </w:style>
  <w:style w:type="character" w:customStyle="1" w:styleId="cardunderlinedChar1">
    <w:name w:val="card underlined Char"/>
    <w:rsid w:val="00635F20"/>
  </w:style>
  <w:style w:type="character" w:customStyle="1" w:styleId="article1">
    <w:name w:val="article1"/>
    <w:rsid w:val="00635F20"/>
  </w:style>
  <w:style w:type="character" w:customStyle="1" w:styleId="story-posted-date1">
    <w:name w:val="story-posted-date1"/>
    <w:rsid w:val="00635F20"/>
  </w:style>
  <w:style w:type="character" w:customStyle="1" w:styleId="Heading2CharCharCharCharCharCharCharCharCharCharCharCharCharChar">
    <w:name w:val="Heading 2 Char Char Char Char Char Char Char Char Char Char Char Char Char Char"/>
    <w:rsid w:val="00635F20"/>
  </w:style>
  <w:style w:type="character" w:customStyle="1" w:styleId="citation10">
    <w:name w:val="citation1"/>
    <w:rsid w:val="00635F20"/>
  </w:style>
  <w:style w:type="character" w:customStyle="1" w:styleId="hithighlite">
    <w:name w:val="hithighlite"/>
    <w:basedOn w:val="DefaultParagraphFont"/>
    <w:rsid w:val="00635F20"/>
  </w:style>
  <w:style w:type="character" w:customStyle="1" w:styleId="articlecontent">
    <w:name w:val="articlecontent"/>
    <w:basedOn w:val="DefaultParagraphFont"/>
    <w:rsid w:val="00635F20"/>
  </w:style>
  <w:style w:type="character" w:customStyle="1" w:styleId="fource1">
    <w:name w:val="fource1"/>
    <w:rsid w:val="00635F20"/>
  </w:style>
  <w:style w:type="character" w:customStyle="1" w:styleId="ds">
    <w:name w:val="ds"/>
    <w:basedOn w:val="DefaultParagraphFont"/>
    <w:rsid w:val="00635F20"/>
  </w:style>
  <w:style w:type="character" w:customStyle="1" w:styleId="MicroTextChar1">
    <w:name w:val="MicroText Char1"/>
    <w:rsid w:val="00635F20"/>
  </w:style>
  <w:style w:type="character" w:customStyle="1" w:styleId="DefaultPara">
    <w:name w:val="Default Para"/>
    <w:rsid w:val="00635F20"/>
  </w:style>
  <w:style w:type="character" w:customStyle="1" w:styleId="SYSHYPERTEXT">
    <w:name w:val="SYS_HYPERTEXT"/>
    <w:rsid w:val="00635F20"/>
  </w:style>
  <w:style w:type="character" w:customStyle="1" w:styleId="BlockHeading1Char">
    <w:name w:val="Block Heading 1 Char"/>
    <w:rsid w:val="00635F20"/>
  </w:style>
  <w:style w:type="character" w:customStyle="1" w:styleId="StyleTagTimesNewRomanChar">
    <w:name w:val="Style Tag + Times New Roman Char"/>
    <w:rsid w:val="00635F20"/>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635F20"/>
  </w:style>
  <w:style w:type="character" w:customStyle="1" w:styleId="StyleArialNarrow12ptBold">
    <w:name w:val="Style Arial Narrow 12 pt Bold"/>
    <w:rsid w:val="00635F20"/>
  </w:style>
  <w:style w:type="character" w:customStyle="1" w:styleId="UnderlinedCharChar1">
    <w:name w:val="Underlined Char Char1"/>
    <w:rsid w:val="00635F20"/>
  </w:style>
  <w:style w:type="character" w:customStyle="1" w:styleId="Heading2CharChar2">
    <w:name w:val="Heading 2 Char Char2"/>
    <w:rsid w:val="00635F20"/>
  </w:style>
  <w:style w:type="character" w:customStyle="1" w:styleId="doctitle">
    <w:name w:val="doctitle"/>
    <w:rsid w:val="00635F20"/>
  </w:style>
  <w:style w:type="character" w:customStyle="1" w:styleId="cardtext-underlined0">
    <w:name w:val="card text- underlined"/>
    <w:rsid w:val="00635F20"/>
  </w:style>
  <w:style w:type="character" w:customStyle="1" w:styleId="Style8ptChar">
    <w:name w:val="Style 8 pt Char"/>
    <w:rsid w:val="00635F20"/>
  </w:style>
  <w:style w:type="character" w:customStyle="1" w:styleId="message-item">
    <w:name w:val="message-item"/>
    <w:rsid w:val="00635F20"/>
  </w:style>
  <w:style w:type="character" w:customStyle="1" w:styleId="A00">
    <w:name w:val="A0"/>
    <w:rsid w:val="00635F20"/>
  </w:style>
  <w:style w:type="character" w:customStyle="1" w:styleId="datestamp">
    <w:name w:val="datestamp"/>
    <w:rsid w:val="00635F20"/>
  </w:style>
  <w:style w:type="character" w:customStyle="1" w:styleId="i">
    <w:name w:val="i"/>
    <w:rsid w:val="00635F20"/>
  </w:style>
  <w:style w:type="character" w:customStyle="1" w:styleId="name">
    <w:name w:val="name"/>
    <w:rsid w:val="00635F20"/>
  </w:style>
  <w:style w:type="character" w:customStyle="1" w:styleId="forenames">
    <w:name w:val="forenames"/>
    <w:rsid w:val="00635F20"/>
  </w:style>
  <w:style w:type="character" w:customStyle="1" w:styleId="surname">
    <w:name w:val="surname"/>
    <w:rsid w:val="00635F20"/>
  </w:style>
  <w:style w:type="character" w:customStyle="1" w:styleId="sifr-alternate">
    <w:name w:val="sifr-alternate"/>
    <w:rsid w:val="00635F20"/>
  </w:style>
  <w:style w:type="character" w:customStyle="1" w:styleId="medium-font">
    <w:name w:val="medium-font"/>
    <w:rsid w:val="00635F20"/>
  </w:style>
  <w:style w:type="character" w:customStyle="1" w:styleId="title-link-wrapper">
    <w:name w:val="title-link-wrapper"/>
    <w:rsid w:val="00635F20"/>
  </w:style>
  <w:style w:type="character" w:customStyle="1" w:styleId="A7">
    <w:name w:val="A7"/>
    <w:rsid w:val="00635F20"/>
  </w:style>
  <w:style w:type="character" w:customStyle="1" w:styleId="refpreview">
    <w:name w:val="refpreview"/>
    <w:rsid w:val="00635F20"/>
  </w:style>
  <w:style w:type="character" w:customStyle="1" w:styleId="loose1">
    <w:name w:val="loose1"/>
    <w:rsid w:val="00635F20"/>
  </w:style>
  <w:style w:type="character" w:customStyle="1" w:styleId="email">
    <w:name w:val="email"/>
    <w:rsid w:val="00635F20"/>
  </w:style>
  <w:style w:type="character" w:customStyle="1" w:styleId="gsa">
    <w:name w:val="gs_a"/>
    <w:rsid w:val="00635F20"/>
  </w:style>
  <w:style w:type="character" w:customStyle="1" w:styleId="mainarttitle">
    <w:name w:val="mainarttitle"/>
    <w:rsid w:val="00635F20"/>
  </w:style>
  <w:style w:type="character" w:customStyle="1" w:styleId="mainartauthor">
    <w:name w:val="mainartauthor"/>
    <w:rsid w:val="00635F20"/>
  </w:style>
  <w:style w:type="character" w:customStyle="1" w:styleId="mainartdate">
    <w:name w:val="mainartdate"/>
    <w:rsid w:val="00635F20"/>
  </w:style>
  <w:style w:type="character" w:customStyle="1" w:styleId="gsggs">
    <w:name w:val="gs_ggs"/>
    <w:rsid w:val="00635F20"/>
  </w:style>
  <w:style w:type="character" w:customStyle="1" w:styleId="ahead">
    <w:name w:val="a_head"/>
    <w:rsid w:val="00635F20"/>
  </w:style>
  <w:style w:type="character" w:customStyle="1" w:styleId="footnote1">
    <w:name w:val="footnote"/>
    <w:rsid w:val="00635F20"/>
  </w:style>
  <w:style w:type="character" w:customStyle="1" w:styleId="docbody">
    <w:name w:val="docbody"/>
    <w:rsid w:val="00635F20"/>
  </w:style>
  <w:style w:type="character" w:customStyle="1" w:styleId="superscript">
    <w:name w:val="superscript"/>
    <w:rsid w:val="00635F20"/>
  </w:style>
  <w:style w:type="character" w:customStyle="1" w:styleId="bwxsm">
    <w:name w:val="b w xsm"/>
    <w:rsid w:val="00635F20"/>
  </w:style>
  <w:style w:type="character" w:customStyle="1" w:styleId="fstd">
    <w:name w:val="f std"/>
    <w:rsid w:val="00635F20"/>
  </w:style>
  <w:style w:type="character" w:customStyle="1" w:styleId="gl">
    <w:name w:val="gl"/>
    <w:rsid w:val="00635F20"/>
  </w:style>
  <w:style w:type="character" w:customStyle="1" w:styleId="bio1">
    <w:name w:val="bio1"/>
    <w:rsid w:val="00635F20"/>
  </w:style>
  <w:style w:type="character" w:customStyle="1" w:styleId="BoldChar">
    <w:name w:val="Bold Char"/>
    <w:rsid w:val="00635F20"/>
  </w:style>
  <w:style w:type="character" w:customStyle="1" w:styleId="cardCharCharCharCharCharChar">
    <w:name w:val="card Char Char Char Char Char Char"/>
    <w:rsid w:val="00635F20"/>
  </w:style>
  <w:style w:type="character" w:customStyle="1" w:styleId="Style24ptBoldUnderlineCenteredCharChar">
    <w:name w:val="Style 24 pt Bold Underline Centered Char Char"/>
    <w:rsid w:val="00635F20"/>
  </w:style>
  <w:style w:type="character" w:customStyle="1" w:styleId="TagCiteCharChar0">
    <w:name w:val="Tag / Cite Char Char"/>
    <w:rsid w:val="00635F20"/>
  </w:style>
  <w:style w:type="character" w:customStyle="1" w:styleId="drop">
    <w:name w:val="drop"/>
    <w:basedOn w:val="DefaultParagraphFont"/>
    <w:rsid w:val="00635F20"/>
  </w:style>
  <w:style w:type="character" w:customStyle="1" w:styleId="CardTextChar10">
    <w:name w:val="Card Text Char1"/>
    <w:rsid w:val="00635F20"/>
  </w:style>
  <w:style w:type="character" w:customStyle="1" w:styleId="CardTextUnderlinedCharChar">
    <w:name w:val="Card Text Underlined Char Char"/>
    <w:rsid w:val="00635F20"/>
  </w:style>
  <w:style w:type="character" w:customStyle="1" w:styleId="CardTagCharCharChar">
    <w:name w:val="Card Tag Char Char Char"/>
    <w:rsid w:val="00635F20"/>
  </w:style>
  <w:style w:type="character" w:customStyle="1" w:styleId="mainbody">
    <w:name w:val="mainbody"/>
    <w:basedOn w:val="DefaultParagraphFont"/>
    <w:rsid w:val="00635F20"/>
  </w:style>
  <w:style w:type="character" w:customStyle="1" w:styleId="UnderlineStyleChar2">
    <w:name w:val="Underline Style Char2"/>
    <w:rsid w:val="00635F20"/>
  </w:style>
  <w:style w:type="character" w:customStyle="1" w:styleId="t13">
    <w:name w:val="t13"/>
    <w:basedOn w:val="DefaultParagraphFont"/>
    <w:rsid w:val="00635F20"/>
  </w:style>
  <w:style w:type="character" w:customStyle="1" w:styleId="SmallFont7pt">
    <w:name w:val="Small Font (7 pt)"/>
    <w:qFormat/>
    <w:rsid w:val="00635F20"/>
  </w:style>
  <w:style w:type="character" w:customStyle="1" w:styleId="timestamp">
    <w:name w:val="timestamp"/>
    <w:basedOn w:val="DefaultParagraphFont"/>
    <w:rsid w:val="00635F20"/>
  </w:style>
  <w:style w:type="character" w:customStyle="1" w:styleId="CharChar17">
    <w:name w:val="Char Char17"/>
    <w:locked/>
    <w:rsid w:val="00635F20"/>
  </w:style>
  <w:style w:type="character" w:customStyle="1" w:styleId="ilspan">
    <w:name w:val="il_span"/>
    <w:basedOn w:val="DefaultParagraphFont"/>
    <w:rsid w:val="00635F20"/>
  </w:style>
  <w:style w:type="character" w:customStyle="1" w:styleId="leftidx1">
    <w:name w:val="leftidx1"/>
    <w:rsid w:val="00635F20"/>
  </w:style>
  <w:style w:type="character" w:customStyle="1" w:styleId="blue1">
    <w:name w:val="blue1"/>
    <w:rsid w:val="00635F20"/>
  </w:style>
  <w:style w:type="character" w:customStyle="1" w:styleId="author-link1">
    <w:name w:val="author-link1"/>
    <w:rsid w:val="00635F20"/>
  </w:style>
  <w:style w:type="character" w:customStyle="1" w:styleId="black1">
    <w:name w:val="black1"/>
    <w:rsid w:val="00635F20"/>
  </w:style>
  <w:style w:type="character" w:customStyle="1" w:styleId="StyleunderlinedCharBold">
    <w:name w:val="Style underlined Char + Bold"/>
    <w:rsid w:val="00635F20"/>
  </w:style>
  <w:style w:type="character" w:customStyle="1" w:styleId="CardUnderline0">
    <w:name w:val="Card Underline"/>
    <w:rsid w:val="00635F20"/>
  </w:style>
  <w:style w:type="character" w:customStyle="1" w:styleId="lingoregion">
    <w:name w:val="lingo_region"/>
    <w:basedOn w:val="DefaultParagraphFont"/>
    <w:rsid w:val="00635F20"/>
  </w:style>
  <w:style w:type="character" w:customStyle="1" w:styleId="cite1">
    <w:name w:val="%cite"/>
    <w:rsid w:val="00635F20"/>
  </w:style>
  <w:style w:type="character" w:customStyle="1" w:styleId="Emphasis21">
    <w:name w:val="%Emphasis2"/>
    <w:rsid w:val="00635F20"/>
  </w:style>
  <w:style w:type="character" w:customStyle="1" w:styleId="bodycontentlink">
    <w:name w:val="bodycontentlink"/>
    <w:basedOn w:val="DefaultParagraphFont"/>
    <w:rsid w:val="00635F20"/>
  </w:style>
  <w:style w:type="character" w:customStyle="1" w:styleId="AAAcite">
    <w:name w:val="AAAcite"/>
    <w:rsid w:val="00635F20"/>
  </w:style>
  <w:style w:type="character" w:customStyle="1" w:styleId="tmplheaderlink">
    <w:name w:val="tmplheaderlink"/>
    <w:rsid w:val="00635F20"/>
  </w:style>
  <w:style w:type="character" w:customStyle="1" w:styleId="SubtleEmphasis1">
    <w:name w:val="Subtle Emphasis1"/>
    <w:uiPriority w:val="19"/>
    <w:qFormat/>
    <w:rsid w:val="00635F20"/>
  </w:style>
  <w:style w:type="character" w:customStyle="1" w:styleId="FontStyle505">
    <w:name w:val="Font Style505"/>
    <w:basedOn w:val="DefaultParagraphFont"/>
    <w:uiPriority w:val="99"/>
    <w:rsid w:val="00635F20"/>
    <w:rPr>
      <w:rFonts w:ascii="Times New Roman" w:hAnsi="Times New Roman" w:cs="Times New Roman" w:hint="default"/>
      <w:sz w:val="18"/>
      <w:szCs w:val="18"/>
    </w:rPr>
  </w:style>
  <w:style w:type="character" w:customStyle="1" w:styleId="StyleStyleUnderlineUnderlineStyleBoldUnderlineIntenseEmphas">
    <w:name w:val="Style Style UnderlineUnderlineStyle Bold UnderlineIntense Emphas..."/>
    <w:basedOn w:val="DefaultParagraphFont"/>
    <w:rsid w:val="00635F20"/>
    <w:rPr>
      <w:b w:val="0"/>
      <w:bCs w:val="0"/>
      <w:sz w:val="22"/>
      <w:u w:val="single"/>
      <w:bdr w:val="none" w:sz="0" w:space="0" w:color="auto" w:frame="1"/>
    </w:rPr>
  </w:style>
  <w:style w:type="character" w:customStyle="1" w:styleId="StyleStyleUnderlineUnderlineStyleBoldUnderlineIntenseEmphas1">
    <w:name w:val="Style Style UnderlineUnderlineStyle Bold UnderlineIntense Emphas...1"/>
    <w:basedOn w:val="DefaultParagraphFont"/>
    <w:rsid w:val="00635F20"/>
    <w:rPr>
      <w:b w:val="0"/>
      <w:bCs w:val="0"/>
      <w:sz w:val="24"/>
      <w:u w:val="single"/>
      <w:bdr w:val="none" w:sz="0" w:space="0" w:color="auto" w:frame="1"/>
    </w:rPr>
  </w:style>
  <w:style w:type="character" w:customStyle="1" w:styleId="Bodytext116">
    <w:name w:val="Body text (11)"/>
    <w:rsid w:val="00635F20"/>
    <w:rPr>
      <w:rFonts w:ascii="Times New Roman" w:eastAsia="Times New Roman" w:hAnsi="Times New Roman" w:cs="Times New Roman" w:hint="default"/>
      <w:b w:val="0"/>
      <w:bCs w:val="0"/>
      <w:i w:val="0"/>
      <w:iCs w:val="0"/>
      <w:smallCaps w:val="0"/>
      <w:color w:val="000000"/>
      <w:spacing w:val="0"/>
      <w:w w:val="100"/>
      <w:position w:val="0"/>
      <w:sz w:val="22"/>
      <w:szCs w:val="22"/>
      <w:u w:val="single"/>
      <w:lang w:val="en-US" w:eastAsia="en-US" w:bidi="en-US"/>
    </w:rPr>
  </w:style>
  <w:style w:type="character" w:customStyle="1" w:styleId="Bodytext120">
    <w:name w:val="Body text (12)"/>
    <w:rsid w:val="00635F20"/>
    <w:rPr>
      <w:rFonts w:ascii="Times New Roman" w:eastAsia="Times New Roman" w:hAnsi="Times New Roman" w:cs="Times New Roman" w:hint="default"/>
      <w:b w:val="0"/>
      <w:bCs w:val="0"/>
      <w:i w:val="0"/>
      <w:iCs w:val="0"/>
      <w:smallCaps w:val="0"/>
      <w:color w:val="000000"/>
      <w:spacing w:val="0"/>
      <w:w w:val="100"/>
      <w:position w:val="0"/>
      <w:sz w:val="22"/>
      <w:szCs w:val="22"/>
      <w:u w:val="single"/>
      <w:lang w:val="en-US" w:eastAsia="en-US" w:bidi="en-US"/>
    </w:rPr>
  </w:style>
  <w:style w:type="character" w:customStyle="1" w:styleId="watch-title">
    <w:name w:val="watch-title"/>
    <w:rsid w:val="00635F20"/>
  </w:style>
  <w:style w:type="character" w:customStyle="1" w:styleId="StyleStyleBoldUnderlineUnderlineapple-style-span6ptBoldK">
    <w:name w:val="Style Style Bold UnderlineUnderlineapple-style-span + 6 ptBoldK..."/>
    <w:basedOn w:val="DefaultParagraphFont"/>
    <w:rsid w:val="00635F20"/>
    <w:rPr>
      <w:b w:val="0"/>
      <w:bCs w:val="0"/>
      <w:sz w:val="22"/>
      <w:u w:val="single"/>
      <w:bdr w:val="none" w:sz="0" w:space="0" w:color="auto" w:frame="1"/>
    </w:rPr>
  </w:style>
  <w:style w:type="character" w:customStyle="1" w:styleId="StyleUnderlineBorderSinglesolidlineAuto225ptLine">
    <w:name w:val="Style Underline Border: : (Single solid line Auto  2.25 pt Line ..."/>
    <w:basedOn w:val="DefaultParagraphFont"/>
    <w:rsid w:val="00635F20"/>
    <w:rPr>
      <w:u w:val="single"/>
      <w:bdr w:val="none" w:sz="0" w:space="0" w:color="auto" w:frame="1"/>
    </w:rPr>
  </w:style>
  <w:style w:type="character" w:customStyle="1" w:styleId="ColorfulGrid-Accent1Char">
    <w:name w:val="Colorful Grid - Accent 1 Char"/>
    <w:aliases w:val="quote Char"/>
    <w:uiPriority w:val="29"/>
    <w:locked/>
    <w:rsid w:val="00635F20"/>
    <w:rPr>
      <w:rFonts w:ascii="Times New Roman" w:eastAsia="Times New Roman" w:hAnsi="Times New Roman" w:cs="Times New Roman" w:hint="default"/>
      <w:i/>
      <w:iCs/>
      <w:color w:val="000000"/>
      <w:szCs w:val="24"/>
    </w:rPr>
  </w:style>
  <w:style w:type="character" w:customStyle="1" w:styleId="UnderlinedEvidenceCharChar">
    <w:name w:val="Underlined Evidence Char Char"/>
    <w:rsid w:val="00635F20"/>
    <w:rPr>
      <w:rFonts w:ascii="Verdana" w:hAnsi="Verdana" w:hint="default"/>
      <w:sz w:val="21"/>
      <w:szCs w:val="21"/>
      <w:u w:val="thick"/>
      <w:lang w:val="en-US" w:eastAsia="en-US" w:bidi="ar-SA"/>
    </w:rPr>
  </w:style>
  <w:style w:type="character" w:customStyle="1" w:styleId="role">
    <w:name w:val="role"/>
    <w:rsid w:val="00635F20"/>
  </w:style>
  <w:style w:type="character" w:customStyle="1" w:styleId="pagination0">
    <w:name w:val="pagination"/>
    <w:basedOn w:val="DefaultParagraphFont"/>
    <w:rsid w:val="00635F20"/>
  </w:style>
  <w:style w:type="character" w:customStyle="1" w:styleId="doi">
    <w:name w:val="doi"/>
    <w:basedOn w:val="DefaultParagraphFont"/>
    <w:rsid w:val="00635F20"/>
  </w:style>
  <w:style w:type="character" w:customStyle="1" w:styleId="bodycontents">
    <w:name w:val="bodycontents"/>
    <w:basedOn w:val="DefaultParagraphFont"/>
    <w:rsid w:val="00635F20"/>
  </w:style>
  <w:style w:type="character" w:customStyle="1" w:styleId="comma">
    <w:name w:val="comma"/>
    <w:basedOn w:val="DefaultParagraphFont"/>
    <w:rsid w:val="00635F20"/>
  </w:style>
  <w:style w:type="character" w:customStyle="1" w:styleId="pad5right">
    <w:name w:val="pad5right"/>
    <w:basedOn w:val="DefaultParagraphFont"/>
    <w:rsid w:val="00635F20"/>
  </w:style>
  <w:style w:type="character" w:customStyle="1" w:styleId="pnumber">
    <w:name w:val="pnumber"/>
    <w:rsid w:val="00635F20"/>
  </w:style>
  <w:style w:type="character" w:customStyle="1" w:styleId="ital">
    <w:name w:val="ital"/>
    <w:rsid w:val="00635F20"/>
  </w:style>
  <w:style w:type="character" w:customStyle="1" w:styleId="orgdiv">
    <w:name w:val="orgdiv"/>
    <w:rsid w:val="00635F20"/>
  </w:style>
  <w:style w:type="character" w:customStyle="1" w:styleId="orgname">
    <w:name w:val="orgname"/>
    <w:rsid w:val="00635F20"/>
  </w:style>
  <w:style w:type="character" w:customStyle="1" w:styleId="city">
    <w:name w:val="city"/>
    <w:rsid w:val="00635F20"/>
  </w:style>
  <w:style w:type="character" w:customStyle="1" w:styleId="state">
    <w:name w:val="state"/>
    <w:rsid w:val="00635F20"/>
  </w:style>
  <w:style w:type="character" w:customStyle="1" w:styleId="country">
    <w:name w:val="country"/>
    <w:rsid w:val="00635F20"/>
  </w:style>
  <w:style w:type="character" w:customStyle="1" w:styleId="readChar">
    <w:name w:val="read Char"/>
    <w:rsid w:val="00635F20"/>
    <w:rPr>
      <w:szCs w:val="22"/>
      <w:u w:val="single"/>
      <w:lang w:val="en-US" w:eastAsia="en-US" w:bidi="ar-SA"/>
    </w:rPr>
  </w:style>
  <w:style w:type="character" w:customStyle="1" w:styleId="divider">
    <w:name w:val="divider"/>
    <w:basedOn w:val="DefaultParagraphFont"/>
    <w:rsid w:val="00635F20"/>
  </w:style>
  <w:style w:type="character" w:customStyle="1" w:styleId="blogdate">
    <w:name w:val="blogdate"/>
    <w:basedOn w:val="DefaultParagraphFont"/>
    <w:rsid w:val="00635F20"/>
  </w:style>
  <w:style w:type="character" w:customStyle="1" w:styleId="ticker">
    <w:name w:val="ticker"/>
    <w:basedOn w:val="DefaultParagraphFont"/>
    <w:rsid w:val="00635F20"/>
  </w:style>
  <w:style w:type="character" w:customStyle="1" w:styleId="posted">
    <w:name w:val="posted"/>
    <w:basedOn w:val="DefaultParagraphFont"/>
    <w:rsid w:val="00635F20"/>
  </w:style>
  <w:style w:type="character" w:customStyle="1" w:styleId="time">
    <w:name w:val="time"/>
    <w:basedOn w:val="DefaultParagraphFont"/>
    <w:rsid w:val="00635F20"/>
  </w:style>
  <w:style w:type="character" w:customStyle="1" w:styleId="dot">
    <w:name w:val="dot"/>
    <w:basedOn w:val="DefaultParagraphFont"/>
    <w:rsid w:val="00635F20"/>
  </w:style>
  <w:style w:type="character" w:customStyle="1" w:styleId="hn-date">
    <w:name w:val="hn-date"/>
    <w:basedOn w:val="DefaultParagraphFont"/>
    <w:rsid w:val="00635F20"/>
  </w:style>
  <w:style w:type="character" w:customStyle="1" w:styleId="location">
    <w:name w:val="location"/>
    <w:basedOn w:val="DefaultParagraphFont"/>
    <w:rsid w:val="00635F20"/>
  </w:style>
  <w:style w:type="character" w:customStyle="1" w:styleId="dropcap-letter">
    <w:name w:val="dropcap-letter"/>
    <w:basedOn w:val="DefaultParagraphFont"/>
    <w:rsid w:val="00635F20"/>
  </w:style>
  <w:style w:type="character" w:customStyle="1" w:styleId="offscreen">
    <w:name w:val="offscreen"/>
    <w:basedOn w:val="DefaultParagraphFont"/>
    <w:rsid w:val="00635F20"/>
  </w:style>
  <w:style w:type="character" w:customStyle="1" w:styleId="linked-in">
    <w:name w:val="linked-in"/>
    <w:basedOn w:val="DefaultParagraphFont"/>
    <w:rsid w:val="00635F20"/>
  </w:style>
  <w:style w:type="character" w:customStyle="1" w:styleId="divs">
    <w:name w:val="divs"/>
    <w:basedOn w:val="DefaultParagraphFont"/>
    <w:rsid w:val="00635F20"/>
  </w:style>
  <w:style w:type="character" w:customStyle="1" w:styleId="CardUnderlineChar0">
    <w:name w:val="Card Underline Char"/>
    <w:locked/>
    <w:rsid w:val="00635F20"/>
    <w:rPr>
      <w:szCs w:val="24"/>
      <w:u w:val="single"/>
    </w:rPr>
  </w:style>
  <w:style w:type="character" w:customStyle="1" w:styleId="h4">
    <w:name w:val="h4"/>
    <w:rsid w:val="00635F20"/>
  </w:style>
  <w:style w:type="character" w:customStyle="1" w:styleId="Date2">
    <w:name w:val="Date2"/>
    <w:rsid w:val="00635F20"/>
  </w:style>
  <w:style w:type="character" w:customStyle="1" w:styleId="entry-title">
    <w:name w:val="entry-title"/>
    <w:basedOn w:val="DefaultParagraphFont"/>
    <w:rsid w:val="00635F20"/>
  </w:style>
  <w:style w:type="character" w:customStyle="1" w:styleId="postheader">
    <w:name w:val="postheader"/>
    <w:basedOn w:val="DefaultParagraphFont"/>
    <w:rsid w:val="00635F20"/>
  </w:style>
  <w:style w:type="character" w:customStyle="1" w:styleId="StyleLatinBaskervilleUnderline">
    <w:name w:val="Style (Latin) Baskerville Underline"/>
    <w:rsid w:val="00635F20"/>
    <w:rPr>
      <w:rFonts w:ascii="Baskerville" w:hAnsi="Baskerville" w:hint="default"/>
      <w:sz w:val="26"/>
      <w:u w:val="single"/>
    </w:rPr>
  </w:style>
  <w:style w:type="character" w:customStyle="1" w:styleId="StyleStyleUnderline411pt">
    <w:name w:val="Style Style Underline4 + 11 pt"/>
    <w:basedOn w:val="DefaultParagraphFont"/>
    <w:rsid w:val="00635F20"/>
    <w:rPr>
      <w:sz w:val="20"/>
      <w:u w:val="single"/>
    </w:rPr>
  </w:style>
  <w:style w:type="character" w:customStyle="1" w:styleId="StyleStyleUnderline411ptBold">
    <w:name w:val="Style Style Underline4 + 11 pt Bold"/>
    <w:basedOn w:val="DefaultParagraphFont"/>
    <w:rsid w:val="00635F20"/>
    <w:rPr>
      <w:b/>
      <w:bCs/>
      <w:sz w:val="20"/>
      <w:u w:val="single"/>
    </w:rPr>
  </w:style>
  <w:style w:type="character" w:customStyle="1" w:styleId="StyleStyleUnderline311pt">
    <w:name w:val="Style Style Underline3 + 11 pt"/>
    <w:basedOn w:val="DefaultParagraphFont"/>
    <w:rsid w:val="00635F20"/>
    <w:rPr>
      <w:sz w:val="20"/>
      <w:u w:val="single"/>
    </w:rPr>
  </w:style>
  <w:style w:type="character" w:customStyle="1" w:styleId="StyleStyleUnderline311ptBold">
    <w:name w:val="Style Style Underline3 + 11 pt Bold"/>
    <w:basedOn w:val="DefaultParagraphFont"/>
    <w:rsid w:val="00635F20"/>
    <w:rPr>
      <w:b/>
      <w:bCs/>
      <w:sz w:val="20"/>
      <w:u w:val="single"/>
    </w:rPr>
  </w:style>
  <w:style w:type="character" w:customStyle="1" w:styleId="dropcap1">
    <w:name w:val="dropcap1"/>
    <w:rsid w:val="00635F20"/>
  </w:style>
  <w:style w:type="character" w:customStyle="1" w:styleId="HighlightedUnderlineEmphasis">
    <w:name w:val="Highlighted Underline Emphasis"/>
    <w:rsid w:val="00635F20"/>
    <w:rPr>
      <w:rFonts w:ascii="Garamond" w:hAnsi="Garamond" w:cs="Times New Roman" w:hint="default"/>
      <w:b/>
      <w:bCs w:val="0"/>
      <w:sz w:val="20"/>
      <w:u w:val="single"/>
      <w:bdr w:val="single" w:sz="8" w:space="0" w:color="auto" w:frame="1"/>
      <w:shd w:val="clear" w:color="auto" w:fill="FFFF00"/>
    </w:rPr>
  </w:style>
  <w:style w:type="character" w:customStyle="1" w:styleId="StyleStyleBoldUnderlineUnderlineIntenseEmphasis1apple-style-">
    <w:name w:val="Style Style Bold UnderlineUnderlineIntense Emphasis1apple-style-..."/>
    <w:basedOn w:val="DefaultParagraphFont"/>
    <w:rsid w:val="00635F20"/>
    <w:rPr>
      <w:b w:val="0"/>
      <w:bCs w:val="0"/>
      <w:sz w:val="22"/>
      <w:u w:val="single"/>
      <w:bdr w:val="none" w:sz="0" w:space="0" w:color="auto" w:frame="1"/>
    </w:rPr>
  </w:style>
  <w:style w:type="character" w:customStyle="1" w:styleId="StyleGeorgia12ptBoldUnderlineBorderSinglesolidline">
    <w:name w:val="Style Georgia 12 pt Bold Underline Border: : (Single solid line..."/>
    <w:basedOn w:val="DefaultParagraphFont"/>
    <w:rsid w:val="00635F20"/>
    <w:rPr>
      <w:rFonts w:ascii="Georgia" w:hAnsi="Georgia" w:hint="default"/>
      <w:b/>
      <w:bCs/>
      <w:sz w:val="24"/>
      <w:u w:val="single"/>
      <w:bdr w:val="none" w:sz="0" w:space="0" w:color="auto" w:frame="1"/>
    </w:rPr>
  </w:style>
  <w:style w:type="character" w:customStyle="1" w:styleId="StyleGeorgiaThickunderline">
    <w:name w:val="Style Georgia Thick underline"/>
    <w:basedOn w:val="DefaultParagraphFont"/>
    <w:rsid w:val="00635F20"/>
    <w:rPr>
      <w:rFonts w:ascii="Georgia" w:hAnsi="Georgia" w:hint="default"/>
      <w:u w:val="single"/>
    </w:rPr>
  </w:style>
  <w:style w:type="character" w:customStyle="1" w:styleId="StyleGeorgia12ptThickunderline">
    <w:name w:val="Style Georgia 12 pt Thick underline"/>
    <w:basedOn w:val="DefaultParagraphFont"/>
    <w:rsid w:val="00635F20"/>
    <w:rPr>
      <w:rFonts w:ascii="Georgia" w:hAnsi="Georgia" w:hint="default"/>
      <w:sz w:val="24"/>
      <w:u w:val="single"/>
    </w:rPr>
  </w:style>
  <w:style w:type="character" w:customStyle="1" w:styleId="StyleStyleBoldUnderlineUnderlineIntenseEmphasis1apple-style-1">
    <w:name w:val="Style Style Bold UnderlineUnderlineIntense Emphasis1apple-style-...1"/>
    <w:basedOn w:val="DefaultParagraphFont"/>
    <w:rsid w:val="00635F20"/>
    <w:rPr>
      <w:b w:val="0"/>
      <w:bCs w:val="0"/>
      <w:strike w:val="0"/>
      <w:dstrike w:val="0"/>
      <w:sz w:val="14"/>
      <w:u w:val="none"/>
      <w:effect w:val="none"/>
    </w:rPr>
  </w:style>
  <w:style w:type="character" w:customStyle="1" w:styleId="StyleStyleBoldUnderlineIntenseEmphasis1UnderlineIntenseEmph">
    <w:name w:val="Style Style Bold UnderlineIntense Emphasis1UnderlineIntense Emph..."/>
    <w:basedOn w:val="DefaultParagraphFont"/>
    <w:rsid w:val="00635F20"/>
    <w:rPr>
      <w:b w:val="0"/>
      <w:bCs w:val="0"/>
      <w:sz w:val="22"/>
      <w:u w:val="single"/>
      <w:bdr w:val="none" w:sz="0" w:space="0" w:color="auto" w:frame="1"/>
    </w:rPr>
  </w:style>
  <w:style w:type="character" w:customStyle="1" w:styleId="maintitle">
    <w:name w:val="maintitle"/>
    <w:basedOn w:val="DefaultParagraphFont"/>
    <w:rsid w:val="00635F20"/>
  </w:style>
  <w:style w:type="character" w:customStyle="1" w:styleId="cit-title">
    <w:name w:val="cit-title"/>
    <w:basedOn w:val="DefaultParagraphFont"/>
    <w:rsid w:val="00635F20"/>
  </w:style>
  <w:style w:type="character" w:customStyle="1" w:styleId="volume">
    <w:name w:val="volume"/>
    <w:basedOn w:val="DefaultParagraphFont"/>
    <w:rsid w:val="00635F20"/>
  </w:style>
  <w:style w:type="character" w:customStyle="1" w:styleId="z3988">
    <w:name w:val="z3988"/>
    <w:basedOn w:val="DefaultParagraphFont"/>
    <w:rsid w:val="00635F20"/>
  </w:style>
  <w:style w:type="character" w:customStyle="1" w:styleId="freeaccess">
    <w:name w:val="freeaccess"/>
    <w:basedOn w:val="DefaultParagraphFont"/>
    <w:rsid w:val="00635F20"/>
  </w:style>
  <w:style w:type="character" w:customStyle="1" w:styleId="person-name">
    <w:name w:val="person-name"/>
    <w:basedOn w:val="DefaultParagraphFont"/>
    <w:rsid w:val="00635F20"/>
  </w:style>
  <w:style w:type="character" w:customStyle="1" w:styleId="articoloinside">
    <w:name w:val="articolo_inside"/>
    <w:rsid w:val="00635F20"/>
  </w:style>
  <w:style w:type="character" w:customStyle="1" w:styleId="job">
    <w:name w:val="job"/>
    <w:basedOn w:val="DefaultParagraphFont"/>
    <w:rsid w:val="00635F20"/>
  </w:style>
  <w:style w:type="character" w:customStyle="1" w:styleId="company">
    <w:name w:val="company"/>
    <w:basedOn w:val="DefaultParagraphFont"/>
    <w:rsid w:val="00635F20"/>
  </w:style>
  <w:style w:type="character" w:customStyle="1" w:styleId="publisher">
    <w:name w:val="publisher"/>
    <w:basedOn w:val="DefaultParagraphFont"/>
    <w:rsid w:val="00635F20"/>
  </w:style>
  <w:style w:type="character" w:customStyle="1" w:styleId="pubyear">
    <w:name w:val="pubyear"/>
    <w:basedOn w:val="DefaultParagraphFont"/>
    <w:rsid w:val="00635F20"/>
  </w:style>
  <w:style w:type="character" w:customStyle="1" w:styleId="pubcity">
    <w:name w:val="pubcity"/>
    <w:basedOn w:val="DefaultParagraphFont"/>
    <w:rsid w:val="00635F20"/>
  </w:style>
  <w:style w:type="character" w:customStyle="1" w:styleId="ecdate">
    <w:name w:val="ec_date"/>
    <w:basedOn w:val="DefaultParagraphFont"/>
    <w:rsid w:val="00635F20"/>
    <w:rPr>
      <w:rFonts w:ascii="Verdana" w:hAnsi="Verdana" w:hint="default"/>
      <w:sz w:val="20"/>
      <w:szCs w:val="20"/>
      <w:shd w:val="clear" w:color="auto" w:fill="FFFFFF"/>
    </w:rPr>
  </w:style>
  <w:style w:type="character" w:customStyle="1" w:styleId="articletext0">
    <w:name w:val="article_text"/>
    <w:basedOn w:val="DefaultParagraphFont"/>
    <w:rsid w:val="00635F20"/>
  </w:style>
  <w:style w:type="character" w:customStyle="1" w:styleId="hittermhilite">
    <w:name w:val="hittermhilite"/>
    <w:basedOn w:val="DefaultParagraphFont"/>
    <w:rsid w:val="00635F20"/>
  </w:style>
  <w:style w:type="character" w:customStyle="1" w:styleId="articleheadline">
    <w:name w:val="articleheadline"/>
    <w:basedOn w:val="DefaultParagraphFont"/>
    <w:rsid w:val="00635F20"/>
  </w:style>
  <w:style w:type="character" w:customStyle="1" w:styleId="u-byline">
    <w:name w:val="u-byline"/>
    <w:basedOn w:val="DefaultParagraphFont"/>
    <w:rsid w:val="00635F20"/>
  </w:style>
  <w:style w:type="character" w:customStyle="1" w:styleId="articlebya">
    <w:name w:val="articleby_a"/>
    <w:basedOn w:val="DefaultParagraphFont"/>
    <w:rsid w:val="00635F20"/>
  </w:style>
  <w:style w:type="character" w:customStyle="1" w:styleId="popupwinby">
    <w:name w:val="popupwinby"/>
    <w:basedOn w:val="DefaultParagraphFont"/>
    <w:rsid w:val="00635F20"/>
  </w:style>
  <w:style w:type="character" w:customStyle="1" w:styleId="storyheader">
    <w:name w:val="storyheader"/>
    <w:basedOn w:val="DefaultParagraphFont"/>
    <w:rsid w:val="00635F20"/>
  </w:style>
  <w:style w:type="character" w:customStyle="1" w:styleId="marron">
    <w:name w:val="marron"/>
    <w:basedOn w:val="DefaultParagraphFont"/>
    <w:rsid w:val="00635F20"/>
  </w:style>
  <w:style w:type="character" w:customStyle="1" w:styleId="StyleNormalWeb10ptChar">
    <w:name w:val="Style Normal (Web) + 10 pt Char"/>
    <w:basedOn w:val="DefaultParagraphFont"/>
    <w:rsid w:val="00635F20"/>
    <w:rPr>
      <w:szCs w:val="24"/>
      <w:lang w:val="en-US" w:eastAsia="en-US" w:bidi="ar-SA"/>
    </w:rPr>
  </w:style>
  <w:style w:type="character" w:customStyle="1" w:styleId="Style3CharChar">
    <w:name w:val="Style3 Char Char"/>
    <w:basedOn w:val="DefaultParagraphFont"/>
    <w:rsid w:val="00635F20"/>
    <w:rPr>
      <w:rFonts w:ascii="Arial Narrow" w:hAnsi="Arial Narrow" w:hint="default"/>
      <w:b/>
      <w:bCs w:val="0"/>
      <w:sz w:val="22"/>
      <w:szCs w:val="24"/>
      <w:lang w:val="en-US" w:eastAsia="en-US" w:bidi="ar-SA"/>
    </w:rPr>
  </w:style>
  <w:style w:type="character" w:customStyle="1" w:styleId="NormalChar0">
    <w:name w:val="Normal Char"/>
    <w:basedOn w:val="DefaultParagraphFont"/>
    <w:rsid w:val="00635F20"/>
    <w:rPr>
      <w:lang w:eastAsia="en-US"/>
    </w:rPr>
  </w:style>
  <w:style w:type="character" w:customStyle="1" w:styleId="BoldUnderlineChar4">
    <w:name w:val="Bold + Underline Char"/>
    <w:basedOn w:val="DefaultParagraphFont"/>
    <w:rsid w:val="00635F20"/>
    <w:rPr>
      <w:rFonts w:ascii="Georgia" w:eastAsiaTheme="majorEastAsia" w:hAnsi="Georgia" w:cs="Arial" w:hint="default"/>
      <w:b/>
      <w:bCs w:val="0"/>
      <w:caps/>
      <w:sz w:val="28"/>
      <w:szCs w:val="36"/>
      <w:u w:val="single"/>
      <w:lang w:val="en-US" w:eastAsia="en-US" w:bidi="ar-SA"/>
    </w:rPr>
  </w:style>
  <w:style w:type="character" w:customStyle="1" w:styleId="citationiacgale">
    <w:name w:val="citation iac gale"/>
    <w:basedOn w:val="DefaultParagraphFont"/>
    <w:rsid w:val="00635F20"/>
  </w:style>
  <w:style w:type="character" w:customStyle="1" w:styleId="CharacterStyle7">
    <w:name w:val="Character Style 7"/>
    <w:rsid w:val="00635F20"/>
    <w:rPr>
      <w:rFonts w:ascii="Arial Narrow" w:hAnsi="Arial Narrow" w:cs="Arial Narrow" w:hint="default"/>
      <w:sz w:val="20"/>
      <w:szCs w:val="20"/>
      <w:u w:val="single"/>
    </w:rPr>
  </w:style>
  <w:style w:type="character" w:customStyle="1" w:styleId="StyleStyle4Char">
    <w:name w:val="Style Style4 + Char"/>
    <w:basedOn w:val="DefaultParagraphFont"/>
    <w:rsid w:val="00635F20"/>
    <w:rPr>
      <w:rFonts w:ascii="Arial" w:hAnsi="Arial" w:cs="Arial" w:hint="default"/>
      <w:b/>
      <w:bCs w:val="0"/>
      <w:noProof w:val="0"/>
      <w:sz w:val="22"/>
      <w:szCs w:val="24"/>
      <w:u w:val="single"/>
      <w:lang w:val="en-US" w:eastAsia="en-US" w:bidi="ar-SA"/>
    </w:rPr>
  </w:style>
  <w:style w:type="character" w:customStyle="1" w:styleId="StyleStyle4BlackChar">
    <w:name w:val="Style Style4 + Black Char"/>
    <w:basedOn w:val="DefaultParagraphFont"/>
    <w:rsid w:val="00635F20"/>
    <w:rPr>
      <w:rFonts w:ascii="Arial" w:hAnsi="Arial" w:cs="Arial" w:hint="default"/>
      <w:b/>
      <w:bCs w:val="0"/>
      <w:noProof w:val="0"/>
      <w:color w:val="000000"/>
      <w:sz w:val="22"/>
      <w:szCs w:val="24"/>
      <w:u w:val="single"/>
      <w:lang w:val="en-US" w:eastAsia="en-US" w:bidi="ar-SA"/>
    </w:rPr>
  </w:style>
  <w:style w:type="character" w:customStyle="1" w:styleId="BoxX2">
    <w:name w:val="BoxX2"/>
    <w:qFormat/>
    <w:rsid w:val="00635F20"/>
    <w:rPr>
      <w:rFonts w:ascii="Times New Roman" w:hAnsi="Times New Roman" w:cs="Times New Roman" w:hint="default"/>
      <w:b/>
      <w:bCs w:val="0"/>
      <w:sz w:val="22"/>
      <w:u w:val="single"/>
      <w:bdr w:val="single" w:sz="4" w:space="0" w:color="auto" w:frame="1"/>
    </w:rPr>
  </w:style>
  <w:style w:type="character" w:customStyle="1" w:styleId="SmallerReal">
    <w:name w:val="SmallerReal"/>
    <w:basedOn w:val="DefaultParagraphFont"/>
    <w:uiPriority w:val="1"/>
    <w:qFormat/>
    <w:rsid w:val="00635F20"/>
    <w:rPr>
      <w:rFonts w:ascii="Garamond" w:hAnsi="Garamond" w:hint="default"/>
      <w:sz w:val="16"/>
    </w:rPr>
  </w:style>
  <w:style w:type="character" w:customStyle="1" w:styleId="UnderlineCard0">
    <w:name w:val="Underline Card"/>
    <w:uiPriority w:val="6"/>
    <w:qFormat/>
    <w:rsid w:val="00635F20"/>
    <w:rPr>
      <w:rFonts w:ascii="Arial" w:hAnsi="Arial" w:cs="Arial" w:hint="default"/>
      <w:b w:val="0"/>
      <w:bCs/>
      <w:sz w:val="20"/>
      <w:u w:val="single"/>
    </w:rPr>
  </w:style>
  <w:style w:type="character" w:customStyle="1" w:styleId="underlining0">
    <w:name w:val="underlining"/>
    <w:rsid w:val="00635F20"/>
  </w:style>
  <w:style w:type="character" w:customStyle="1" w:styleId="btitle">
    <w:name w:val="btitle"/>
    <w:rsid w:val="00635F20"/>
  </w:style>
  <w:style w:type="character" w:customStyle="1" w:styleId="green">
    <w:name w:val="green"/>
    <w:rsid w:val="00635F20"/>
  </w:style>
  <w:style w:type="character" w:customStyle="1" w:styleId="BodyText32">
    <w:name w:val="Body Text3"/>
    <w:rsid w:val="00635F20"/>
  </w:style>
  <w:style w:type="character" w:customStyle="1" w:styleId="BodytextBold">
    <w:name w:val="Body text + Bold"/>
    <w:rsid w:val="00635F20"/>
  </w:style>
  <w:style w:type="character" w:customStyle="1" w:styleId="Bodytext6pt">
    <w:name w:val="Body text + 6 pt"/>
    <w:rsid w:val="00635F20"/>
  </w:style>
  <w:style w:type="character" w:customStyle="1" w:styleId="BodytextItalic1">
    <w:name w:val="Body text + Italic1"/>
    <w:aliases w:val="Spacing 0 pt1"/>
    <w:uiPriority w:val="99"/>
    <w:rsid w:val="00635F20"/>
    <w:rPr>
      <w:rFonts w:ascii="Sylfaen" w:hAnsi="Sylfaen" w:cs="Sylfaen" w:hint="default"/>
      <w:i/>
      <w:iCs/>
      <w:strike w:val="0"/>
      <w:dstrike w:val="0"/>
      <w:sz w:val="19"/>
      <w:szCs w:val="19"/>
      <w:u w:val="none"/>
      <w:effect w:val="none"/>
      <w:shd w:val="clear" w:color="auto" w:fill="FFFFFF"/>
    </w:rPr>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635F20"/>
    <w:rPr>
      <w:rFonts w:ascii="Georgia" w:hAnsi="Georgia" w:cs="Calibri" w:hint="default"/>
    </w:rPr>
  </w:style>
  <w:style w:type="character" w:customStyle="1" w:styleId="created">
    <w:name w:val="created"/>
    <w:basedOn w:val="DefaultParagraphFont"/>
    <w:rsid w:val="00635F20"/>
  </w:style>
  <w:style w:type="character" w:customStyle="1" w:styleId="StyleAsianMSMinchoBold">
    <w:name w:val="Style (Asian) MS Mincho Bold"/>
    <w:rsid w:val="00635F20"/>
    <w:rPr>
      <w:rFonts w:ascii="Times New Roman" w:eastAsia="MS Mincho" w:hAnsi="Times New Roman" w:cs="Times New Roman" w:hint="default"/>
      <w:b/>
      <w:bCs/>
      <w:u w:val="thick"/>
    </w:rPr>
  </w:style>
  <w:style w:type="character" w:customStyle="1" w:styleId="StyleAsianMSMincho">
    <w:name w:val="Style (Asian) MS Mincho"/>
    <w:rsid w:val="00635F20"/>
    <w:rPr>
      <w:rFonts w:ascii="Times New Roman" w:eastAsia="MS Mincho" w:hAnsi="Times New Roman" w:cs="Times New Roman" w:hint="default"/>
      <w:u w:val="thick"/>
    </w:rPr>
  </w:style>
  <w:style w:type="character" w:customStyle="1" w:styleId="crosslinkpopup">
    <w:name w:val="crosslinkpopup"/>
    <w:rsid w:val="00635F20"/>
  </w:style>
  <w:style w:type="character" w:customStyle="1" w:styleId="CardCharChar1">
    <w:name w:val="Card Char Char1"/>
    <w:rsid w:val="00635F20"/>
    <w:rPr>
      <w:b/>
      <w:bCs/>
      <w:sz w:val="28"/>
      <w:szCs w:val="28"/>
    </w:rPr>
  </w:style>
  <w:style w:type="character" w:customStyle="1" w:styleId="CharacterStyle3">
    <w:name w:val="Character Style 3"/>
    <w:rsid w:val="00635F20"/>
    <w:rPr>
      <w:sz w:val="18"/>
      <w:szCs w:val="18"/>
    </w:rPr>
  </w:style>
  <w:style w:type="character" w:customStyle="1" w:styleId="UnderlineBoldChar">
    <w:name w:val="Underline Bold Char"/>
    <w:locked/>
    <w:rsid w:val="00635F20"/>
    <w:rPr>
      <w:rFonts w:ascii="Times New Roman" w:eastAsia="Times New Roman" w:hAnsi="Times New Roman" w:cs="Calibri" w:hint="default"/>
      <w:b/>
      <w:bCs w:val="0"/>
      <w:sz w:val="24"/>
      <w:szCs w:val="20"/>
      <w:u w:val="single"/>
    </w:rPr>
  </w:style>
  <w:style w:type="character" w:customStyle="1" w:styleId="underlineCharChar0">
    <w:name w:val="underline Char Char"/>
    <w:rsid w:val="00635F20"/>
    <w:rPr>
      <w:rFonts w:ascii="Arial Narrow" w:eastAsia="Times New Roman" w:hAnsi="Arial Narrow" w:cs="Calibri" w:hint="default"/>
      <w:sz w:val="24"/>
      <w:u w:val="single"/>
    </w:rPr>
  </w:style>
  <w:style w:type="character" w:customStyle="1" w:styleId="newsstorytitle">
    <w:name w:val="news_story_title"/>
    <w:rsid w:val="00635F20"/>
  </w:style>
  <w:style w:type="character" w:customStyle="1" w:styleId="yqlink">
    <w:name w:val="yqlink"/>
    <w:rsid w:val="00635F20"/>
  </w:style>
  <w:style w:type="character" w:customStyle="1" w:styleId="clbody">
    <w:name w:val="clbody"/>
    <w:rsid w:val="00635F20"/>
  </w:style>
  <w:style w:type="character" w:customStyle="1" w:styleId="Boxing">
    <w:name w:val="Boxing"/>
    <w:rsid w:val="00635F20"/>
    <w:rPr>
      <w:rFonts w:ascii="Arial Narrow" w:hAnsi="Arial Narrow" w:hint="default"/>
      <w:strike w:val="0"/>
      <w:dstrike w:val="0"/>
      <w:sz w:val="20"/>
      <w:u w:val="none"/>
      <w:effect w:val="none"/>
      <w:bdr w:val="single" w:sz="2" w:space="0" w:color="auto" w:frame="1"/>
      <w:vertAlign w:val="baseline"/>
    </w:rPr>
  </w:style>
  <w:style w:type="character" w:customStyle="1" w:styleId="norm">
    <w:name w:val="norm"/>
    <w:rsid w:val="00635F20"/>
  </w:style>
  <w:style w:type="character" w:customStyle="1" w:styleId="boldandunderlinecharcharcharcharcharcharcharcharcharcharcharcharcharcharcharchar0">
    <w:name w:val="boldandunderlinecharcharcharcharcharcharcharcharcharcharcharcharcharcharcharchar"/>
    <w:rsid w:val="00635F20"/>
  </w:style>
  <w:style w:type="character" w:customStyle="1" w:styleId="underlinecharcharcharcharcharcharcharcharcharcharcharcharcharchar0">
    <w:name w:val="underlinecharcharcharcharcharcharcharcharcharcharcharcharcharchar"/>
    <w:rsid w:val="00635F20"/>
  </w:style>
  <w:style w:type="character" w:customStyle="1" w:styleId="CharCharCharCharCharChar1Char">
    <w:name w:val="Char Char Char Char Char Char1 Char"/>
    <w:rsid w:val="00635F20"/>
    <w:rPr>
      <w:rFonts w:ascii="Times New Roman" w:eastAsia="Times New Roman" w:hAnsi="Times New Roman" w:cs="Times New Roman" w:hint="default"/>
      <w:b/>
      <w:bCs w:val="0"/>
      <w:sz w:val="24"/>
      <w:szCs w:val="24"/>
    </w:rPr>
  </w:style>
  <w:style w:type="character" w:customStyle="1" w:styleId="Taggin-New">
    <w:name w:val="Taggin - New"/>
    <w:rsid w:val="00635F20"/>
    <w:rPr>
      <w:rFonts w:ascii="Arial Narrow" w:hAnsi="Arial Narrow" w:hint="default"/>
      <w:b/>
      <w:bCs w:val="0"/>
      <w:sz w:val="22"/>
    </w:rPr>
  </w:style>
  <w:style w:type="character" w:customStyle="1" w:styleId="emphasis22">
    <w:name w:val="emphasis2"/>
    <w:rsid w:val="00635F20"/>
  </w:style>
  <w:style w:type="character" w:customStyle="1" w:styleId="citechar1">
    <w:name w:val="citechar"/>
    <w:rsid w:val="00635F20"/>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
    <w:rsid w:val="00635F20"/>
    <w:rPr>
      <w:sz w:val="24"/>
      <w:szCs w:val="24"/>
      <w:lang w:val="en-US" w:eastAsia="en-US" w:bidi="ar-SA"/>
    </w:rPr>
  </w:style>
  <w:style w:type="character" w:customStyle="1" w:styleId="NewTag">
    <w:name w:val="NewTag"/>
    <w:uiPriority w:val="1"/>
    <w:qFormat/>
    <w:rsid w:val="00635F20"/>
    <w:rPr>
      <w:rFonts w:ascii="Georgia" w:hAnsi="Georgia" w:hint="default"/>
      <w:b/>
      <w:bCs w:val="0"/>
      <w:sz w:val="24"/>
    </w:rPr>
  </w:style>
  <w:style w:type="character" w:customStyle="1" w:styleId="searchtools-record-title">
    <w:name w:val="searchtools-record-title"/>
    <w:basedOn w:val="DefaultParagraphFont"/>
    <w:rsid w:val="00635F20"/>
  </w:style>
  <w:style w:type="character" w:customStyle="1" w:styleId="HighlightedUnderline0">
    <w:name w:val="Highlighted Underline"/>
    <w:basedOn w:val="DefaultParagraphFont"/>
    <w:uiPriority w:val="1"/>
    <w:qFormat/>
    <w:rsid w:val="00635F20"/>
    <w:rPr>
      <w:rFonts w:ascii="Arial Narrow" w:hAnsi="Arial Narrow" w:hint="default"/>
      <w:b w:val="0"/>
      <w:bCs w:val="0"/>
      <w:sz w:val="22"/>
      <w:u w:val="single"/>
      <w:bdr w:val="none" w:sz="0" w:space="0" w:color="auto" w:frame="1"/>
      <w:shd w:val="clear" w:color="auto" w:fill="C76361"/>
    </w:rPr>
  </w:style>
  <w:style w:type="character" w:customStyle="1" w:styleId="rightside">
    <w:name w:val="rightside"/>
    <w:rsid w:val="00635F20"/>
  </w:style>
  <w:style w:type="character" w:customStyle="1" w:styleId="flourish">
    <w:name w:val="flourish"/>
    <w:rsid w:val="00635F20"/>
  </w:style>
  <w:style w:type="character" w:customStyle="1" w:styleId="style150">
    <w:name w:val="style150"/>
    <w:rsid w:val="00635F20"/>
  </w:style>
  <w:style w:type="character" w:customStyle="1" w:styleId="head">
    <w:name w:val="head"/>
    <w:rsid w:val="00635F20"/>
  </w:style>
  <w:style w:type="character" w:customStyle="1" w:styleId="first-letter">
    <w:name w:val="first-letter"/>
    <w:rsid w:val="00635F20"/>
  </w:style>
  <w:style w:type="character" w:customStyle="1" w:styleId="focusparagraph">
    <w:name w:val="focusparagraph"/>
    <w:rsid w:val="00635F20"/>
  </w:style>
  <w:style w:type="character" w:customStyle="1" w:styleId="StyleUnderlineCharChar111pt">
    <w:name w:val="Style Underline Char Char1 + 11 pt"/>
    <w:rsid w:val="00635F20"/>
    <w:rPr>
      <w:rFonts w:ascii="Times New Roman" w:hAnsi="Times New Roman" w:cs="Times New Roman" w:hint="default"/>
      <w:sz w:val="20"/>
      <w:u w:val="single"/>
      <w:lang w:val="en-US" w:eastAsia="en-US" w:bidi="ar-SA"/>
    </w:rPr>
  </w:style>
  <w:style w:type="character" w:customStyle="1" w:styleId="CharChar31">
    <w:name w:val="Char Char31"/>
    <w:rsid w:val="00635F20"/>
    <w:rPr>
      <w:rFonts w:ascii="Arial" w:hAnsi="Arial" w:cs="Arial" w:hint="default"/>
      <w:b/>
      <w:bCs/>
      <w:szCs w:val="32"/>
      <w:lang w:val="en-US" w:eastAsia="en-US" w:bidi="ar-SA"/>
    </w:rPr>
  </w:style>
  <w:style w:type="character" w:customStyle="1" w:styleId="citationgenerated">
    <w:name w:val="citation generated"/>
    <w:rsid w:val="00635F20"/>
  </w:style>
  <w:style w:type="character" w:customStyle="1" w:styleId="commentstext0">
    <w:name w:val="comments_text"/>
    <w:uiPriority w:val="99"/>
    <w:rsid w:val="00635F20"/>
    <w:rPr>
      <w:rFonts w:ascii="Times New Roman" w:hAnsi="Times New Roman" w:cs="Times New Roman" w:hint="default"/>
    </w:rPr>
  </w:style>
  <w:style w:type="character" w:customStyle="1" w:styleId="FontStyle29">
    <w:name w:val="Font Style29"/>
    <w:uiPriority w:val="99"/>
    <w:rsid w:val="00635F20"/>
    <w:rPr>
      <w:rFonts w:ascii="Arial" w:hAnsi="Arial" w:cs="Arial" w:hint="default"/>
      <w:sz w:val="14"/>
      <w:szCs w:val="14"/>
    </w:rPr>
  </w:style>
  <w:style w:type="character" w:customStyle="1" w:styleId="A8">
    <w:name w:val="A8"/>
    <w:rsid w:val="00635F20"/>
    <w:rPr>
      <w:color w:val="000000"/>
      <w:sz w:val="12"/>
      <w:szCs w:val="12"/>
    </w:rPr>
  </w:style>
  <w:style w:type="character" w:customStyle="1" w:styleId="apturelink">
    <w:name w:val="apturelink"/>
    <w:rsid w:val="00635F20"/>
  </w:style>
  <w:style w:type="character" w:customStyle="1" w:styleId="apturelinkicon">
    <w:name w:val="apturelinkicon"/>
    <w:rsid w:val="00635F20"/>
  </w:style>
  <w:style w:type="character" w:customStyle="1" w:styleId="titletxt">
    <w:name w:val="titletxt"/>
    <w:rsid w:val="00635F20"/>
  </w:style>
  <w:style w:type="character" w:customStyle="1" w:styleId="colbcopy">
    <w:name w:val="colbcopy"/>
    <w:rsid w:val="00635F20"/>
  </w:style>
  <w:style w:type="character" w:customStyle="1" w:styleId="hcard">
    <w:name w:val="hcard"/>
    <w:rsid w:val="00635F20"/>
  </w:style>
  <w:style w:type="character" w:customStyle="1" w:styleId="Qualified">
    <w:name w:val="Qualified"/>
    <w:rsid w:val="00635F20"/>
    <w:rPr>
      <w:rFonts w:asciiTheme="majorHAnsi" w:hAnsiTheme="majorHAnsi" w:cs="Calibri" w:hint="default"/>
      <w:b/>
      <w:bCs/>
      <w:sz w:val="16"/>
    </w:rPr>
  </w:style>
  <w:style w:type="character" w:customStyle="1" w:styleId="Underline-Highlighted-WFU">
    <w:name w:val="Underline-Highlighted-WFU"/>
    <w:basedOn w:val="DefaultParagraphFont"/>
    <w:uiPriority w:val="1"/>
    <w:qFormat/>
    <w:rsid w:val="00635F20"/>
    <w:rPr>
      <w:rFonts w:ascii="Cambria" w:hAnsi="Cambria" w:hint="default"/>
      <w:sz w:val="22"/>
      <w:u w:val="single"/>
      <w:bdr w:val="none" w:sz="0" w:space="0" w:color="auto" w:frame="1"/>
      <w:shd w:val="clear" w:color="auto" w:fill="BEFF7D"/>
    </w:rPr>
  </w:style>
  <w:style w:type="character" w:customStyle="1" w:styleId="Cite-WFU">
    <w:name w:val="Cite-WFU"/>
    <w:basedOn w:val="Underline-Highlighted-WFU"/>
    <w:uiPriority w:val="1"/>
    <w:qFormat/>
    <w:rsid w:val="00635F20"/>
    <w:rPr>
      <w:rFonts w:ascii="Cambria" w:hAnsi="Cambria" w:hint="default"/>
      <w:b/>
      <w:bCs w:val="0"/>
      <w:caps w:val="0"/>
      <w:smallCaps w:val="0"/>
      <w:strike w:val="0"/>
      <w:dstrike w:val="0"/>
      <w:sz w:val="24"/>
      <w:u w:val="none"/>
      <w:effect w:val="none"/>
      <w:bdr w:val="none" w:sz="0" w:space="0" w:color="auto" w:frame="1"/>
      <w:shd w:val="clear" w:color="auto" w:fill="BEFF7D"/>
    </w:rPr>
  </w:style>
  <w:style w:type="character" w:customStyle="1" w:styleId="BlockTitleChar0">
    <w:name w:val="%Block Title Char"/>
    <w:rsid w:val="00635F20"/>
    <w:rPr>
      <w:rFonts w:ascii="Arial" w:eastAsia="Times New Roman" w:hAnsi="Arial" w:cs="Arial" w:hint="default"/>
      <w:b/>
      <w:bCs/>
      <w:kern w:val="32"/>
      <w:sz w:val="28"/>
      <w:szCs w:val="32"/>
    </w:rPr>
  </w:style>
  <w:style w:type="character" w:customStyle="1" w:styleId="columntexthead">
    <w:name w:val="columntexthead"/>
    <w:rsid w:val="00635F20"/>
  </w:style>
  <w:style w:type="character" w:customStyle="1" w:styleId="instruction">
    <w:name w:val="instruction"/>
    <w:rsid w:val="00635F20"/>
  </w:style>
  <w:style w:type="character" w:customStyle="1" w:styleId="listpipe">
    <w:name w:val="listpipe"/>
    <w:rsid w:val="00635F20"/>
  </w:style>
  <w:style w:type="character" w:customStyle="1" w:styleId="imagelink">
    <w:name w:val="imagelink"/>
    <w:rsid w:val="00635F20"/>
  </w:style>
  <w:style w:type="character" w:customStyle="1" w:styleId="leadin">
    <w:name w:val="leadin"/>
    <w:rsid w:val="00635F20"/>
  </w:style>
  <w:style w:type="character" w:customStyle="1" w:styleId="A4">
    <w:name w:val="A4"/>
    <w:rsid w:val="00635F20"/>
    <w:rPr>
      <w:rFonts w:ascii="Baskerville" w:hAnsi="Baskerville" w:cs="Baskerville" w:hint="default"/>
      <w:b/>
      <w:bCs/>
      <w:color w:val="000000"/>
      <w:sz w:val="22"/>
      <w:szCs w:val="22"/>
    </w:rPr>
  </w:style>
  <w:style w:type="character" w:customStyle="1" w:styleId="noticiabyline">
    <w:name w:val="noticia_byline"/>
    <w:rsid w:val="00635F20"/>
  </w:style>
  <w:style w:type="character" w:customStyle="1" w:styleId="sep">
    <w:name w:val="sep"/>
    <w:rsid w:val="00635F20"/>
  </w:style>
  <w:style w:type="character" w:customStyle="1" w:styleId="rightnowyahoo">
    <w:name w:val="right_now_yahoo"/>
    <w:rsid w:val="00635F20"/>
  </w:style>
  <w:style w:type="character" w:customStyle="1" w:styleId="submittedmeta">
    <w:name w:val="submitted meta"/>
    <w:rsid w:val="00635F20"/>
  </w:style>
  <w:style w:type="character" w:customStyle="1" w:styleId="A10">
    <w:name w:val="A10"/>
    <w:rsid w:val="00635F20"/>
    <w:rPr>
      <w:color w:val="000000"/>
      <w:sz w:val="12"/>
      <w:szCs w:val="12"/>
    </w:rPr>
  </w:style>
  <w:style w:type="character" w:customStyle="1" w:styleId="AAAunderline">
    <w:name w:val="AAAunderline"/>
    <w:qFormat/>
    <w:rsid w:val="00635F20"/>
    <w:rPr>
      <w:b/>
      <w:bCs w:val="0"/>
      <w:u w:val="single"/>
    </w:rPr>
  </w:style>
  <w:style w:type="character" w:customStyle="1" w:styleId="IndexHeaderChar">
    <w:name w:val="Index Header Char"/>
    <w:rsid w:val="00635F20"/>
    <w:rPr>
      <w:rFonts w:ascii="Times New Roman" w:eastAsia="Times New Roman" w:hAnsi="Times New Roman" w:cs="Times New Roman" w:hint="default"/>
      <w:b/>
      <w:bCs/>
      <w:sz w:val="36"/>
    </w:rPr>
  </w:style>
  <w:style w:type="character" w:customStyle="1" w:styleId="StyleHeading310ptChar">
    <w:name w:val="Style Heading 3 + 10 pt Char"/>
    <w:rsid w:val="00635F20"/>
    <w:rPr>
      <w:rFonts w:ascii="Times New Roman" w:eastAsia="Times New Roman" w:hAnsi="Times New Roman" w:cs="Arial" w:hint="default"/>
      <w:b/>
      <w:bCs/>
      <w:sz w:val="26"/>
      <w:szCs w:val="26"/>
    </w:rPr>
  </w:style>
  <w:style w:type="character" w:customStyle="1" w:styleId="BoldUnderlineChar10">
    <w:name w:val="BoldUnderline Char1"/>
    <w:rsid w:val="00635F20"/>
    <w:rPr>
      <w:b/>
      <w:bCs w:val="0"/>
      <w:sz w:val="22"/>
      <w:szCs w:val="24"/>
      <w:u w:val="single"/>
      <w:lang w:val="en-US" w:eastAsia="en-US" w:bidi="ar-SA"/>
    </w:rPr>
  </w:style>
  <w:style w:type="character" w:customStyle="1" w:styleId="iagsheaderlarge">
    <w:name w:val="iags_header_large"/>
    <w:rsid w:val="00635F20"/>
  </w:style>
  <w:style w:type="character" w:customStyle="1" w:styleId="style12char0">
    <w:name w:val="style12char"/>
    <w:rsid w:val="00635F20"/>
  </w:style>
  <w:style w:type="character" w:customStyle="1" w:styleId="charchar2">
    <w:name w:val="charchar2"/>
    <w:rsid w:val="00635F20"/>
  </w:style>
  <w:style w:type="character" w:customStyle="1" w:styleId="style11char0">
    <w:name w:val="style11char"/>
    <w:rsid w:val="00635F20"/>
  </w:style>
  <w:style w:type="character" w:customStyle="1" w:styleId="boldunderlineCharChar0">
    <w:name w:val="boldunderline Char Char"/>
    <w:rsid w:val="00635F20"/>
    <w:rPr>
      <w:b/>
      <w:bCs w:val="0"/>
      <w:sz w:val="22"/>
      <w:szCs w:val="24"/>
      <w:u w:val="single"/>
      <w:lang w:val="en-US" w:eastAsia="en-US" w:bidi="ar-SA"/>
    </w:rPr>
  </w:style>
  <w:style w:type="character" w:customStyle="1" w:styleId="eudoraheader">
    <w:name w:val="eudoraheader"/>
    <w:rsid w:val="00635F20"/>
  </w:style>
  <w:style w:type="character" w:customStyle="1" w:styleId="emailstyle26">
    <w:name w:val="emailstyle26"/>
    <w:rsid w:val="00635F20"/>
  </w:style>
  <w:style w:type="character" w:customStyle="1" w:styleId="newstitle1">
    <w:name w:val="newstitle1"/>
    <w:rsid w:val="00635F20"/>
  </w:style>
  <w:style w:type="character" w:customStyle="1" w:styleId="dateline">
    <w:name w:val="dateline"/>
    <w:rsid w:val="00635F20"/>
  </w:style>
  <w:style w:type="character" w:customStyle="1" w:styleId="sendtofriend">
    <w:name w:val="sendtofriend"/>
    <w:rsid w:val="00635F20"/>
  </w:style>
  <w:style w:type="character" w:customStyle="1" w:styleId="pagetype">
    <w:name w:val="pagetype"/>
    <w:rsid w:val="00635F20"/>
  </w:style>
  <w:style w:type="character" w:customStyle="1" w:styleId="byl">
    <w:name w:val="byl"/>
    <w:rsid w:val="00635F20"/>
  </w:style>
  <w:style w:type="character" w:customStyle="1" w:styleId="byd">
    <w:name w:val="byd"/>
    <w:rsid w:val="00635F20"/>
  </w:style>
  <w:style w:type="character" w:customStyle="1" w:styleId="underliningchar0">
    <w:name w:val="underliningchar"/>
    <w:rsid w:val="00635F20"/>
  </w:style>
  <w:style w:type="character" w:customStyle="1" w:styleId="adtext124">
    <w:name w:val="adtext124"/>
    <w:rsid w:val="00635F20"/>
    <w:rPr>
      <w:vanish/>
      <w:webHidden w:val="0"/>
      <w:color w:val="999999"/>
      <w:sz w:val="12"/>
      <w:szCs w:val="12"/>
      <w:specVanish/>
    </w:rPr>
  </w:style>
  <w:style w:type="character" w:customStyle="1" w:styleId="CardsFont8ptChar">
    <w:name w:val="Cards + Font: 8 pt Char"/>
    <w:rsid w:val="00635F20"/>
    <w:rPr>
      <w:sz w:val="16"/>
    </w:rPr>
  </w:style>
  <w:style w:type="character" w:customStyle="1" w:styleId="TagLineCharChar">
    <w:name w:val="Tag Line Char Char"/>
    <w:rsid w:val="00635F20"/>
    <w:rPr>
      <w:rFonts w:ascii="Arial" w:hAnsi="Arial" w:cs="Arial" w:hint="default"/>
      <w:b/>
      <w:bCs/>
      <w:iCs/>
      <w:sz w:val="24"/>
      <w:szCs w:val="28"/>
      <w:lang w:val="en-US" w:eastAsia="en-US" w:bidi="ar-SA"/>
    </w:rPr>
  </w:style>
  <w:style w:type="character" w:customStyle="1" w:styleId="articlecommentcount">
    <w:name w:val="article_comment_count"/>
    <w:rsid w:val="00635F20"/>
  </w:style>
  <w:style w:type="character" w:customStyle="1" w:styleId="articlerecommendcount">
    <w:name w:val="article_recommend_count"/>
    <w:rsid w:val="00635F20"/>
  </w:style>
  <w:style w:type="character" w:customStyle="1" w:styleId="normaltext1">
    <w:name w:val="normal_text"/>
    <w:rsid w:val="00635F20"/>
  </w:style>
  <w:style w:type="character" w:customStyle="1" w:styleId="story-byline">
    <w:name w:val="story-byline"/>
    <w:rsid w:val="00635F20"/>
  </w:style>
  <w:style w:type="character" w:customStyle="1" w:styleId="story-titleline">
    <w:name w:val="story-titleline"/>
    <w:rsid w:val="00635F20"/>
  </w:style>
  <w:style w:type="character" w:customStyle="1" w:styleId="UnderlineCardChar1">
    <w:name w:val="Underline Card Char"/>
    <w:rsid w:val="00635F20"/>
    <w:rPr>
      <w:sz w:val="22"/>
      <w:szCs w:val="24"/>
      <w:u w:val="single"/>
      <w:lang w:val="en-US" w:eastAsia="en-US" w:bidi="ar-SA"/>
    </w:rPr>
  </w:style>
  <w:style w:type="character" w:customStyle="1" w:styleId="SourcesCharChar1">
    <w:name w:val="Sources Char Char1"/>
    <w:rsid w:val="00635F20"/>
    <w:rPr>
      <w:rFonts w:ascii="Arial" w:hAnsi="Arial" w:cs="Arial" w:hint="default"/>
      <w:b/>
      <w:bCs/>
      <w:iCs/>
      <w:sz w:val="24"/>
      <w:szCs w:val="28"/>
      <w:lang w:val="en-US" w:eastAsia="en-US" w:bidi="ar-SA"/>
    </w:rPr>
  </w:style>
  <w:style w:type="character" w:customStyle="1" w:styleId="UnderlinesCharChar">
    <w:name w:val="Underlines Char Char"/>
    <w:rsid w:val="00635F20"/>
    <w:rPr>
      <w:rFonts w:ascii="Arial" w:hAnsi="Arial" w:cs="Arial" w:hint="default"/>
      <w:b/>
      <w:bCs/>
      <w:sz w:val="22"/>
      <w:szCs w:val="26"/>
      <w:u w:val="single"/>
      <w:lang w:val="en-US" w:eastAsia="en-US" w:bidi="ar-SA"/>
    </w:rPr>
  </w:style>
  <w:style w:type="character" w:customStyle="1" w:styleId="infoChar">
    <w:name w:val="info Char"/>
    <w:locked/>
    <w:rsid w:val="00635F20"/>
    <w:rPr>
      <w:rFonts w:ascii="Times New Roman" w:eastAsia="Times New Roman" w:hAnsi="Times New Roman" w:cs="Calibri" w:hint="default"/>
      <w:sz w:val="16"/>
      <w:szCs w:val="20"/>
    </w:rPr>
  </w:style>
  <w:style w:type="character" w:customStyle="1" w:styleId="createby">
    <w:name w:val="createby"/>
    <w:rsid w:val="00635F20"/>
  </w:style>
  <w:style w:type="character" w:customStyle="1" w:styleId="quote-right">
    <w:name w:val="quote-right"/>
    <w:rsid w:val="00635F20"/>
  </w:style>
  <w:style w:type="character" w:customStyle="1" w:styleId="smallcase">
    <w:name w:val="smallcase"/>
    <w:rsid w:val="00635F20"/>
  </w:style>
  <w:style w:type="character" w:customStyle="1" w:styleId="ft0">
    <w:name w:val="ft0"/>
    <w:rsid w:val="00635F20"/>
  </w:style>
  <w:style w:type="character" w:customStyle="1" w:styleId="ft2">
    <w:name w:val="ft2"/>
    <w:rsid w:val="00635F20"/>
  </w:style>
  <w:style w:type="character" w:customStyle="1" w:styleId="ft1">
    <w:name w:val="ft1"/>
    <w:rsid w:val="00635F20"/>
  </w:style>
  <w:style w:type="character" w:customStyle="1" w:styleId="ft3">
    <w:name w:val="ft3"/>
    <w:rsid w:val="00635F20"/>
  </w:style>
  <w:style w:type="character" w:customStyle="1" w:styleId="StyleTimesNewRoman12ptBold1">
    <w:name w:val="Style Times New Roman 12 pt Bold1"/>
    <w:rsid w:val="00635F20"/>
    <w:rPr>
      <w:b/>
      <w:bCs/>
      <w:sz w:val="24"/>
    </w:rPr>
  </w:style>
  <w:style w:type="character" w:customStyle="1" w:styleId="CircledChar2">
    <w:name w:val="Circled Char2"/>
    <w:rsid w:val="00635F20"/>
    <w:rPr>
      <w:rFonts w:ascii="MS Mincho" w:eastAsia="MS Mincho" w:hAnsi="MS Mincho" w:hint="eastAsia"/>
      <w:b/>
      <w:bCs w:val="0"/>
      <w:szCs w:val="24"/>
      <w:u w:val="single"/>
      <w:lang w:val="en-US" w:eastAsia="ja-JP" w:bidi="ar-SA"/>
    </w:rPr>
  </w:style>
  <w:style w:type="character" w:customStyle="1" w:styleId="SmallTextChar2">
    <w:name w:val="Small Text Char2"/>
    <w:rsid w:val="00635F20"/>
    <w:rPr>
      <w:rFonts w:ascii="MS Mincho" w:eastAsia="MS Mincho" w:hAnsi="MS Mincho" w:hint="eastAsia"/>
      <w:sz w:val="15"/>
      <w:szCs w:val="24"/>
      <w:lang w:val="en-US" w:eastAsia="ja-JP" w:bidi="ar-SA"/>
    </w:rPr>
  </w:style>
  <w:style w:type="character" w:customStyle="1" w:styleId="BoldandUnderlineCharCharCharCharChar1">
    <w:name w:val="Bold and Underline Char Char Char Char Char1"/>
    <w:rsid w:val="00635F20"/>
    <w:rPr>
      <w:b/>
      <w:bCs w:val="0"/>
      <w:szCs w:val="24"/>
      <w:u w:val="single"/>
      <w:lang w:val="en-US" w:eastAsia="en-US" w:bidi="ar-SA"/>
    </w:rPr>
  </w:style>
  <w:style w:type="character" w:customStyle="1" w:styleId="SmallCardChar">
    <w:name w:val="Small Card Char"/>
    <w:rsid w:val="00635F20"/>
    <w:rPr>
      <w:rFonts w:ascii="Palatino Linotype" w:eastAsia="Times New Roman" w:hAnsi="Palatino Linotype" w:hint="default"/>
      <w:sz w:val="12"/>
      <w:szCs w:val="24"/>
    </w:rPr>
  </w:style>
  <w:style w:type="character" w:customStyle="1" w:styleId="StyleBoldUnderline10ptBold">
    <w:name w:val="Style Bold Underline + 10 pt Bold"/>
    <w:rsid w:val="00635F20"/>
    <w:rPr>
      <w:b/>
      <w:bCs/>
      <w:sz w:val="20"/>
      <w:u w:val="thick"/>
    </w:rPr>
  </w:style>
  <w:style w:type="character" w:customStyle="1" w:styleId="separator">
    <w:name w:val="separator"/>
    <w:rsid w:val="00635F20"/>
  </w:style>
  <w:style w:type="character" w:customStyle="1" w:styleId="smalllink">
    <w:name w:val="smalllink"/>
    <w:rsid w:val="00635F20"/>
  </w:style>
  <w:style w:type="character" w:customStyle="1" w:styleId="bighead1">
    <w:name w:val="bighead1"/>
    <w:rsid w:val="00635F20"/>
    <w:rPr>
      <w:rFonts w:ascii="Verdana" w:hAnsi="Verdana" w:hint="default"/>
      <w:b/>
      <w:bCs/>
      <w:sz w:val="27"/>
      <w:szCs w:val="27"/>
    </w:rPr>
  </w:style>
  <w:style w:type="character" w:customStyle="1" w:styleId="Underline-WFU">
    <w:name w:val="Underline-WFU"/>
    <w:uiPriority w:val="1"/>
    <w:qFormat/>
    <w:rsid w:val="00635F20"/>
    <w:rPr>
      <w:rFonts w:ascii="Cambria" w:hAnsi="Cambria" w:hint="default"/>
      <w:sz w:val="21"/>
      <w:u w:val="single"/>
    </w:rPr>
  </w:style>
  <w:style w:type="character" w:customStyle="1" w:styleId="b">
    <w:name w:val="b"/>
    <w:rsid w:val="00635F20"/>
  </w:style>
  <w:style w:type="character" w:customStyle="1" w:styleId="left-date1">
    <w:name w:val="left-date1"/>
    <w:rsid w:val="00635F20"/>
    <w:rPr>
      <w:rFonts w:ascii="Verdana" w:hAnsi="Verdana" w:hint="default"/>
      <w:color w:val="666666"/>
      <w:sz w:val="14"/>
      <w:szCs w:val="14"/>
    </w:rPr>
  </w:style>
  <w:style w:type="character" w:customStyle="1" w:styleId="org">
    <w:name w:val="org"/>
    <w:basedOn w:val="DefaultParagraphFont"/>
    <w:rsid w:val="00635F20"/>
  </w:style>
  <w:style w:type="character" w:customStyle="1" w:styleId="list-comma">
    <w:name w:val="list-comma"/>
    <w:basedOn w:val="DefaultParagraphFont"/>
    <w:rsid w:val="00635F20"/>
  </w:style>
  <w:style w:type="character" w:customStyle="1" w:styleId="livefyre-commentcount">
    <w:name w:val="livefyre-commentcount"/>
    <w:basedOn w:val="DefaultParagraphFont"/>
    <w:rsid w:val="00635F20"/>
  </w:style>
  <w:style w:type="character" w:customStyle="1" w:styleId="rednegchange">
    <w:name w:val="red_neg_change"/>
    <w:basedOn w:val="DefaultParagraphFont"/>
    <w:rsid w:val="00635F20"/>
  </w:style>
  <w:style w:type="character" w:customStyle="1" w:styleId="wsodqchgshow">
    <w:name w:val="wsodq_chgshow"/>
    <w:basedOn w:val="DefaultParagraphFont"/>
    <w:rsid w:val="00635F20"/>
  </w:style>
  <w:style w:type="character" w:customStyle="1" w:styleId="greenposchange">
    <w:name w:val="green_pos_change"/>
    <w:basedOn w:val="DefaultParagraphFont"/>
    <w:rsid w:val="00635F20"/>
  </w:style>
  <w:style w:type="character" w:customStyle="1" w:styleId="image-credit">
    <w:name w:val="image-credit"/>
    <w:basedOn w:val="DefaultParagraphFont"/>
    <w:rsid w:val="00635F20"/>
  </w:style>
  <w:style w:type="character" w:customStyle="1" w:styleId="BoldandUnderlineChar6">
    <w:name w:val="Bold and Underline Char6"/>
    <w:basedOn w:val="DefaultParagraphFont"/>
    <w:rsid w:val="00635F20"/>
    <w:rPr>
      <w:b/>
      <w:bCs w:val="0"/>
      <w:szCs w:val="24"/>
      <w:u w:val="single"/>
      <w:lang w:val="en-US" w:eastAsia="en-US" w:bidi="ar-SA"/>
    </w:rPr>
  </w:style>
  <w:style w:type="character" w:customStyle="1" w:styleId="caption40">
    <w:name w:val="caption4"/>
    <w:basedOn w:val="DefaultParagraphFont"/>
    <w:rsid w:val="00635F20"/>
  </w:style>
  <w:style w:type="character" w:customStyle="1" w:styleId="honorific-prefix">
    <w:name w:val="honorific-prefix"/>
    <w:basedOn w:val="DefaultParagraphFont"/>
    <w:rsid w:val="00635F20"/>
  </w:style>
  <w:style w:type="character" w:customStyle="1" w:styleId="given-name">
    <w:name w:val="given-name"/>
    <w:basedOn w:val="DefaultParagraphFont"/>
    <w:rsid w:val="00635F20"/>
  </w:style>
  <w:style w:type="character" w:customStyle="1" w:styleId="family-name">
    <w:name w:val="family-name"/>
    <w:basedOn w:val="DefaultParagraphFont"/>
    <w:rsid w:val="00635F20"/>
  </w:style>
  <w:style w:type="character" w:customStyle="1" w:styleId="chead">
    <w:name w:val="chead"/>
    <w:basedOn w:val="DefaultParagraphFont"/>
    <w:rsid w:val="00635F20"/>
  </w:style>
  <w:style w:type="character" w:customStyle="1" w:styleId="obgcapsstart">
    <w:name w:val="obg_caps_start"/>
    <w:basedOn w:val="DefaultParagraphFont"/>
    <w:rsid w:val="00635F20"/>
  </w:style>
  <w:style w:type="character" w:customStyle="1" w:styleId="underlinedCharChar0">
    <w:name w:val="underlined Char Char"/>
    <w:basedOn w:val="DefaultParagraphFont"/>
    <w:rsid w:val="00635F20"/>
    <w:rPr>
      <w:rFonts w:ascii="Times New Roman" w:eastAsia="Times New Roman" w:hAnsi="Times New Roman" w:cs="Times New Roman" w:hint="default"/>
      <w:sz w:val="20"/>
      <w:szCs w:val="20"/>
      <w:u w:val="single"/>
    </w:rPr>
  </w:style>
  <w:style w:type="character" w:customStyle="1" w:styleId="subheader">
    <w:name w:val="subheader"/>
    <w:basedOn w:val="DefaultParagraphFont"/>
    <w:rsid w:val="00635F20"/>
  </w:style>
  <w:style w:type="character" w:customStyle="1" w:styleId="text2">
    <w:name w:val="text2"/>
    <w:basedOn w:val="DefaultParagraphFont"/>
    <w:rsid w:val="00635F20"/>
  </w:style>
  <w:style w:type="character" w:customStyle="1" w:styleId="pmtermsel">
    <w:name w:val="pmtermsel"/>
    <w:basedOn w:val="DefaultParagraphFont"/>
    <w:rsid w:val="00635F20"/>
  </w:style>
  <w:style w:type="character" w:customStyle="1" w:styleId="StyleUnderlineChar2CharChar11pt">
    <w:name w:val="Style Underline Char2 Char Char + 11 pt"/>
    <w:basedOn w:val="Style11pt"/>
    <w:rsid w:val="00635F20"/>
    <w:rPr>
      <w:rFonts w:ascii="Times New Roman" w:hAnsi="Times New Roman" w:cs="Times New Roman" w:hint="default"/>
      <w:sz w:val="20"/>
      <w:u w:val="single"/>
    </w:rPr>
  </w:style>
  <w:style w:type="character" w:customStyle="1" w:styleId="StyleStyleBoldUnderline11pt">
    <w:name w:val="Style Style Bold Underline + 11 pt"/>
    <w:basedOn w:val="DefaultParagraphFont"/>
    <w:rsid w:val="00635F20"/>
    <w:rPr>
      <w:b/>
      <w:bCs/>
      <w:sz w:val="20"/>
      <w:u w:val="single"/>
    </w:rPr>
  </w:style>
  <w:style w:type="character" w:customStyle="1" w:styleId="Styleunderline11pt">
    <w:name w:val="Style underline + 11 pt"/>
    <w:basedOn w:val="underline"/>
    <w:rsid w:val="00635F20"/>
    <w:rPr>
      <w:u w:val="single"/>
      <w:lang w:val="en-US" w:eastAsia="en-US" w:bidi="ar-SA"/>
    </w:rPr>
  </w:style>
  <w:style w:type="character" w:customStyle="1" w:styleId="Styleunderline11ptBold">
    <w:name w:val="Style underline + 11 pt Bold"/>
    <w:basedOn w:val="underline"/>
    <w:rsid w:val="00635F20"/>
    <w:rPr>
      <w:u w:val="single"/>
      <w:lang w:val="en-US" w:eastAsia="en-US" w:bidi="ar-SA"/>
    </w:rPr>
  </w:style>
  <w:style w:type="character" w:customStyle="1" w:styleId="articlehead2">
    <w:name w:val="articlehead2"/>
    <w:basedOn w:val="DefaultParagraphFont"/>
    <w:rsid w:val="00635F20"/>
  </w:style>
  <w:style w:type="character" w:customStyle="1" w:styleId="pronset">
    <w:name w:val="pronset"/>
    <w:basedOn w:val="DefaultParagraphFont"/>
    <w:rsid w:val="00635F20"/>
  </w:style>
  <w:style w:type="character" w:customStyle="1" w:styleId="showipapr">
    <w:name w:val="show_ipapr"/>
    <w:basedOn w:val="DefaultParagraphFont"/>
    <w:rsid w:val="00635F20"/>
  </w:style>
  <w:style w:type="character" w:customStyle="1" w:styleId="prondelim">
    <w:name w:val="prondelim"/>
    <w:basedOn w:val="DefaultParagraphFont"/>
    <w:rsid w:val="00635F20"/>
  </w:style>
  <w:style w:type="character" w:customStyle="1" w:styleId="pron">
    <w:name w:val="pron"/>
    <w:basedOn w:val="DefaultParagraphFont"/>
    <w:rsid w:val="00635F20"/>
  </w:style>
  <w:style w:type="character" w:customStyle="1" w:styleId="prontoggle">
    <w:name w:val="pron_toggle"/>
    <w:basedOn w:val="DefaultParagraphFont"/>
    <w:rsid w:val="00635F20"/>
  </w:style>
  <w:style w:type="character" w:customStyle="1" w:styleId="showspellpr">
    <w:name w:val="show_spellpr"/>
    <w:basedOn w:val="DefaultParagraphFont"/>
    <w:rsid w:val="00635F20"/>
  </w:style>
  <w:style w:type="character" w:customStyle="1" w:styleId="boldface">
    <w:name w:val="boldface"/>
    <w:basedOn w:val="DefaultParagraphFont"/>
    <w:rsid w:val="00635F20"/>
  </w:style>
  <w:style w:type="character" w:customStyle="1" w:styleId="pg">
    <w:name w:val="pg"/>
    <w:basedOn w:val="DefaultParagraphFont"/>
    <w:rsid w:val="00635F20"/>
  </w:style>
  <w:style w:type="character" w:customStyle="1" w:styleId="secondary-bf">
    <w:name w:val="secondary-bf"/>
    <w:basedOn w:val="DefaultParagraphFont"/>
    <w:rsid w:val="00635F20"/>
  </w:style>
  <w:style w:type="character" w:customStyle="1" w:styleId="dnindex">
    <w:name w:val="dnindex"/>
    <w:basedOn w:val="DefaultParagraphFont"/>
    <w:rsid w:val="00635F20"/>
  </w:style>
  <w:style w:type="character" w:customStyle="1" w:styleId="ital-inline">
    <w:name w:val="ital-inline"/>
    <w:basedOn w:val="DefaultParagraphFont"/>
    <w:rsid w:val="00635F20"/>
  </w:style>
  <w:style w:type="character" w:customStyle="1" w:styleId="Styleterm111ptUnderline">
    <w:name w:val="Style term1 + 11 pt Underline"/>
    <w:basedOn w:val="term1"/>
    <w:rsid w:val="00635F20"/>
    <w:rPr>
      <w:b/>
      <w:bCs/>
      <w:sz w:val="20"/>
      <w:u w:val="single"/>
    </w:rPr>
  </w:style>
  <w:style w:type="character" w:customStyle="1" w:styleId="ct-with-fmlt">
    <w:name w:val="ct-with-fmlt"/>
    <w:basedOn w:val="DefaultParagraphFont"/>
    <w:rsid w:val="00635F20"/>
  </w:style>
  <w:style w:type="character" w:customStyle="1" w:styleId="althead">
    <w:name w:val="althead"/>
    <w:basedOn w:val="DefaultParagraphFont"/>
    <w:rsid w:val="00635F20"/>
  </w:style>
  <w:style w:type="character" w:customStyle="1" w:styleId="arbd1">
    <w:name w:val="arbd1"/>
    <w:basedOn w:val="DefaultParagraphFont"/>
    <w:rsid w:val="00635F20"/>
  </w:style>
  <w:style w:type="character" w:customStyle="1" w:styleId="unx">
    <w:name w:val="unx"/>
    <w:basedOn w:val="DefaultParagraphFont"/>
    <w:rsid w:val="00635F20"/>
  </w:style>
  <w:style w:type="character" w:customStyle="1" w:styleId="lrdctph">
    <w:name w:val="lr_dct_ph"/>
    <w:basedOn w:val="DefaultParagraphFont"/>
    <w:rsid w:val="00635F20"/>
  </w:style>
  <w:style w:type="character" w:customStyle="1" w:styleId="tagciteChar4">
    <w:name w:val="tag/cite Char"/>
    <w:basedOn w:val="DefaultParagraphFont"/>
    <w:rsid w:val="00635F20"/>
    <w:rPr>
      <w:b/>
      <w:bCs w:val="0"/>
      <w:sz w:val="24"/>
      <w:lang w:val="en-US" w:eastAsia="en-US" w:bidi="ar-SA"/>
    </w:rPr>
  </w:style>
  <w:style w:type="character" w:customStyle="1" w:styleId="style3Char0">
    <w:name w:val="style 3 Char"/>
    <w:rsid w:val="00635F20"/>
    <w:rPr>
      <w:sz w:val="18"/>
      <w:szCs w:val="24"/>
      <w:lang w:val="en-US" w:eastAsia="en-US" w:bidi="ar-SA"/>
    </w:rPr>
  </w:style>
  <w:style w:type="character" w:customStyle="1" w:styleId="StyleBold1">
    <w:name w:val="Style Bold1"/>
    <w:rsid w:val="00635F20"/>
    <w:rPr>
      <w:rFonts w:ascii="Georgia" w:hAnsi="Georgia" w:hint="default"/>
      <w:b/>
      <w:bCs/>
      <w:sz w:val="22"/>
    </w:rPr>
  </w:style>
  <w:style w:type="character" w:customStyle="1" w:styleId="BlockHeadingsChar1">
    <w:name w:val="Block Headings Char1"/>
    <w:rsid w:val="00635F20"/>
    <w:rPr>
      <w:b/>
      <w:bCs w:val="0"/>
      <w:caps/>
    </w:rPr>
  </w:style>
  <w:style w:type="character" w:customStyle="1" w:styleId="FontStyle170">
    <w:name w:val="Font Style170"/>
    <w:uiPriority w:val="99"/>
    <w:rsid w:val="00635F20"/>
    <w:rPr>
      <w:rFonts w:ascii="Bookman Old Style" w:hAnsi="Bookman Old Style" w:cs="Bookman Old Style" w:hint="default"/>
      <w:sz w:val="16"/>
      <w:szCs w:val="16"/>
    </w:rPr>
  </w:style>
  <w:style w:type="character" w:customStyle="1" w:styleId="label">
    <w:name w:val="label"/>
    <w:rsid w:val="00635F20"/>
  </w:style>
  <w:style w:type="character" w:customStyle="1" w:styleId="Styleunderline12pt">
    <w:name w:val="Style underline + 12 pt"/>
    <w:rsid w:val="00635F20"/>
    <w:rPr>
      <w:rFonts w:ascii="Times New Roman" w:hAnsi="Times New Roman" w:cs="Times New Roman" w:hint="default"/>
      <w:bCs/>
      <w:sz w:val="20"/>
      <w:u w:val="single"/>
    </w:rPr>
  </w:style>
  <w:style w:type="character" w:customStyle="1" w:styleId="StyleUnderlineChar19pt">
    <w:name w:val="Style Underline Char1 + 9 pt"/>
    <w:basedOn w:val="UnderlineChar1"/>
    <w:rsid w:val="00635F20"/>
    <w:rPr>
      <w:rFonts w:ascii="Times New Roman" w:hAnsi="Times New Roman" w:cs="Times New Roman" w:hint="default"/>
      <w:sz w:val="20"/>
      <w:szCs w:val="24"/>
      <w:u w:val="single"/>
      <w:lang w:val="en-US" w:eastAsia="en-US" w:bidi="ar-SA"/>
    </w:rPr>
  </w:style>
  <w:style w:type="character" w:customStyle="1" w:styleId="StyleUnderlineChar1Bold">
    <w:name w:val="Style Underline Char1 + Bold"/>
    <w:rsid w:val="00635F20"/>
    <w:rPr>
      <w:rFonts w:ascii="Times New Roman" w:hAnsi="Times New Roman" w:cs="Times New Roman" w:hint="default"/>
      <w:b/>
      <w:bCs/>
      <w:sz w:val="20"/>
      <w:szCs w:val="24"/>
      <w:u w:val="single"/>
      <w:lang w:val="en-US" w:eastAsia="en-US" w:bidi="ar-SA"/>
    </w:rPr>
  </w:style>
  <w:style w:type="character" w:customStyle="1" w:styleId="StyleUnderlineCharChar9ptBold1">
    <w:name w:val="Style Underline Char Char + 9 pt Bold1"/>
    <w:rsid w:val="00635F20"/>
    <w:rPr>
      <w:rFonts w:ascii="Times New Roman" w:hAnsi="Times New Roman" w:cs="Times New Roman" w:hint="default"/>
      <w:b/>
      <w:bCs/>
      <w:sz w:val="20"/>
      <w:szCs w:val="24"/>
      <w:u w:val="single"/>
      <w:lang w:val="en-US" w:eastAsia="en-US" w:bidi="ar-SA"/>
    </w:rPr>
  </w:style>
  <w:style w:type="character" w:customStyle="1" w:styleId="StyleUnderlineCharChar9pt1">
    <w:name w:val="Style Underline Char Char + 9 pt1"/>
    <w:rsid w:val="00635F20"/>
    <w:rPr>
      <w:rFonts w:ascii="Times New Roman" w:hAnsi="Times New Roman" w:cs="Times New Roman" w:hint="default"/>
      <w:sz w:val="20"/>
      <w:szCs w:val="24"/>
      <w:u w:val="single"/>
      <w:lang w:val="en-US" w:eastAsia="en-US" w:bidi="ar-SA"/>
    </w:rPr>
  </w:style>
  <w:style w:type="character" w:customStyle="1" w:styleId="StyleUnderlineChar19pt1">
    <w:name w:val="Style Underline Char1 + 9 pt1"/>
    <w:basedOn w:val="UnderlineChar1"/>
    <w:rsid w:val="00635F20"/>
    <w:rPr>
      <w:rFonts w:ascii="Times New Roman" w:hAnsi="Times New Roman" w:cs="Times New Roman" w:hint="default"/>
      <w:sz w:val="20"/>
      <w:szCs w:val="24"/>
      <w:u w:val="single"/>
      <w:lang w:val="en-US" w:eastAsia="en-US" w:bidi="ar-SA"/>
    </w:rPr>
  </w:style>
  <w:style w:type="character" w:customStyle="1" w:styleId="StyleUnderlineChar9pt1">
    <w:name w:val="Style Underline Char + 9 pt1"/>
    <w:basedOn w:val="DefaultParagraphFont"/>
    <w:rsid w:val="00635F20"/>
    <w:rPr>
      <w:rFonts w:ascii="Times New Roman" w:hAnsi="Times New Roman" w:cs="Times New Roman" w:hint="default"/>
      <w:sz w:val="20"/>
      <w:u w:val="single"/>
      <w:lang w:val="en-US" w:eastAsia="en-US" w:bidi="ar-SA"/>
    </w:rPr>
  </w:style>
  <w:style w:type="character" w:customStyle="1" w:styleId="Style9ptUnderline1">
    <w:name w:val="Style 9 pt Underline1"/>
    <w:rsid w:val="00635F20"/>
    <w:rPr>
      <w:sz w:val="20"/>
      <w:u w:val="single"/>
    </w:rPr>
  </w:style>
  <w:style w:type="character" w:customStyle="1" w:styleId="StyleUnderlineChar19pt2">
    <w:name w:val="Style Underline Char1 + 9 pt2"/>
    <w:basedOn w:val="UnderlineChar1"/>
    <w:rsid w:val="00635F20"/>
    <w:rPr>
      <w:rFonts w:ascii="Times New Roman" w:hAnsi="Times New Roman" w:cs="Times New Roman" w:hint="default"/>
      <w:sz w:val="20"/>
      <w:szCs w:val="24"/>
      <w:u w:val="single"/>
      <w:lang w:val="en-US" w:eastAsia="en-US" w:bidi="ar-SA"/>
    </w:rPr>
  </w:style>
  <w:style w:type="character" w:customStyle="1" w:styleId="StyleUnderlineChar19pt3">
    <w:name w:val="Style Underline Char1 + 9 pt3"/>
    <w:basedOn w:val="UnderlineChar1"/>
    <w:rsid w:val="00635F20"/>
    <w:rPr>
      <w:rFonts w:ascii="Times New Roman" w:hAnsi="Times New Roman" w:cs="Times New Roman" w:hint="default"/>
      <w:sz w:val="20"/>
      <w:szCs w:val="24"/>
      <w:u w:val="single"/>
      <w:lang w:val="en-US" w:eastAsia="en-US" w:bidi="ar-SA"/>
    </w:rPr>
  </w:style>
  <w:style w:type="character" w:customStyle="1" w:styleId="StyleUnderlineChar19ptBorderSinglesolidlineAuto">
    <w:name w:val="Style Underline Char1 + 9 pt Border: : (Single solid line Auto  ..."/>
    <w:rsid w:val="00635F20"/>
    <w:rPr>
      <w:rFonts w:ascii="Times New Roman" w:hAnsi="Times New Roman" w:cs="Times New Roman" w:hint="default"/>
      <w:sz w:val="20"/>
      <w:szCs w:val="24"/>
      <w:u w:val="single"/>
      <w:bdr w:val="single" w:sz="4" w:space="0" w:color="auto" w:frame="1"/>
      <w:lang w:val="en-US" w:eastAsia="en-US" w:bidi="ar-SA"/>
    </w:rPr>
  </w:style>
  <w:style w:type="character" w:customStyle="1" w:styleId="StyleUnderlineChar19ptBold">
    <w:name w:val="Style Underline Char1 + 9 pt Bold"/>
    <w:rsid w:val="00635F20"/>
    <w:rPr>
      <w:rFonts w:ascii="Times New Roman" w:hAnsi="Times New Roman" w:cs="Times New Roman" w:hint="default"/>
      <w:b/>
      <w:bCs/>
      <w:sz w:val="20"/>
      <w:szCs w:val="24"/>
      <w:u w:val="single"/>
      <w:lang w:val="en-US" w:eastAsia="en-US" w:bidi="ar-SA"/>
    </w:rPr>
  </w:style>
  <w:style w:type="character" w:customStyle="1" w:styleId="content">
    <w:name w:val="content"/>
    <w:basedOn w:val="DefaultParagraphFont"/>
    <w:rsid w:val="00635F20"/>
  </w:style>
  <w:style w:type="character" w:customStyle="1" w:styleId="Style9ptBoldUnderline1">
    <w:name w:val="Style 9 pt Bold Underline1"/>
    <w:rsid w:val="00635F20"/>
    <w:rPr>
      <w:b/>
      <w:bCs/>
      <w:sz w:val="20"/>
      <w:u w:val="single"/>
    </w:rPr>
  </w:style>
  <w:style w:type="character" w:customStyle="1" w:styleId="tagCharCharCharChar">
    <w:name w:val="tag Char Char Char Char"/>
    <w:rsid w:val="00635F20"/>
    <w:rPr>
      <w:rFonts w:ascii="Georgia" w:eastAsia="Calibri" w:hAnsi="Georgia" w:cs="Calibri" w:hint="default"/>
      <w:b/>
      <w:bCs w:val="0"/>
      <w:sz w:val="24"/>
    </w:rPr>
  </w:style>
  <w:style w:type="character" w:customStyle="1" w:styleId="3">
    <w:name w:val="3"/>
    <w:rsid w:val="00635F20"/>
    <w:rPr>
      <w:rFonts w:ascii="Arial" w:hAnsi="Arial" w:cs="Arial" w:hint="default"/>
      <w:bCs/>
      <w:sz w:val="20"/>
      <w:u w:val="single"/>
      <w:lang w:val="en-US" w:eastAsia="en-US" w:bidi="ar-SA"/>
    </w:rPr>
  </w:style>
  <w:style w:type="character" w:customStyle="1" w:styleId="Heading2CharCharCharCharCharCharCharCharCharCharCharCharCharCharCharChar">
    <w:name w:val="Heading 2 Char Char Char Char Char Char Char Char Char Char Char Char Char Char Char Char"/>
    <w:rsid w:val="00635F20"/>
    <w:rPr>
      <w:rFonts w:ascii="Arial" w:hAnsi="Arial" w:cs="Arial" w:hint="default"/>
      <w:b/>
      <w:bCs/>
      <w:iCs/>
      <w:szCs w:val="28"/>
      <w:lang w:val="en-US" w:eastAsia="en-US" w:bidi="ar-SA"/>
    </w:rPr>
  </w:style>
  <w:style w:type="character" w:customStyle="1" w:styleId="featuretitle">
    <w:name w:val="feature_title"/>
    <w:basedOn w:val="DefaultParagraphFont"/>
    <w:rsid w:val="00635F20"/>
  </w:style>
  <w:style w:type="character" w:customStyle="1" w:styleId="6">
    <w:name w:val="6"/>
    <w:rsid w:val="00635F20"/>
    <w:rPr>
      <w:rFonts w:ascii="Arial" w:hAnsi="Arial" w:cs="Arial" w:hint="default"/>
      <w:bCs/>
      <w:sz w:val="20"/>
      <w:u w:val="single"/>
      <w:lang w:val="en-US" w:eastAsia="en-US" w:bidi="ar-SA"/>
    </w:rPr>
  </w:style>
  <w:style w:type="character" w:customStyle="1" w:styleId="7">
    <w:name w:val="7"/>
    <w:rsid w:val="00635F20"/>
    <w:rPr>
      <w:rFonts w:ascii="Arial" w:hAnsi="Arial" w:cs="Arial" w:hint="default"/>
      <w:bCs/>
      <w:sz w:val="20"/>
      <w:u w:val="single"/>
      <w:lang w:val="en-US" w:eastAsia="en-US" w:bidi="ar-SA"/>
    </w:rPr>
  </w:style>
  <w:style w:type="character" w:customStyle="1" w:styleId="StyleUnderlineChar19pt4">
    <w:name w:val="Style Underline Char1 + 9 pt4"/>
    <w:basedOn w:val="UnderlineChar1"/>
    <w:rsid w:val="00635F20"/>
    <w:rPr>
      <w:rFonts w:ascii="Times New Roman" w:hAnsi="Times New Roman" w:cs="Times New Roman" w:hint="default"/>
      <w:sz w:val="20"/>
      <w:szCs w:val="24"/>
      <w:u w:val="single"/>
      <w:lang w:val="en-US" w:eastAsia="en-US" w:bidi="ar-SA"/>
    </w:rPr>
  </w:style>
  <w:style w:type="character" w:customStyle="1" w:styleId="StyleUnderlineChar19ptBold1">
    <w:name w:val="Style Underline Char1 + 9 pt Bold1"/>
    <w:rsid w:val="00635F20"/>
    <w:rPr>
      <w:rFonts w:ascii="Times New Roman" w:hAnsi="Times New Roman" w:cs="Times New Roman" w:hint="default"/>
      <w:b/>
      <w:bCs/>
      <w:sz w:val="20"/>
      <w:szCs w:val="24"/>
      <w:u w:val="single"/>
      <w:lang w:val="en-US" w:eastAsia="en-US" w:bidi="ar-SA"/>
    </w:rPr>
  </w:style>
  <w:style w:type="character" w:customStyle="1" w:styleId="Style9ptUnderline3">
    <w:name w:val="Style 9 pt Underline3"/>
    <w:rsid w:val="00635F20"/>
    <w:rPr>
      <w:sz w:val="20"/>
      <w:u w:val="single"/>
    </w:rPr>
  </w:style>
  <w:style w:type="character" w:customStyle="1" w:styleId="Styleunderline9pt0">
    <w:name w:val="Style underline + 9 pt"/>
    <w:basedOn w:val="underline"/>
    <w:rsid w:val="00635F20"/>
    <w:rPr>
      <w:u w:val="single"/>
      <w:lang w:val="en-US" w:eastAsia="en-US" w:bidi="ar-SA"/>
    </w:rPr>
  </w:style>
  <w:style w:type="character" w:customStyle="1" w:styleId="Style9ptUnderline4">
    <w:name w:val="Style 9 pt Underline4"/>
    <w:rsid w:val="00635F20"/>
    <w:rPr>
      <w:sz w:val="20"/>
      <w:u w:val="single"/>
    </w:rPr>
  </w:style>
  <w:style w:type="character" w:customStyle="1" w:styleId="55">
    <w:name w:val="55"/>
    <w:rsid w:val="00635F20"/>
    <w:rPr>
      <w:rFonts w:ascii="Arial" w:hAnsi="Arial" w:cs="Arial" w:hint="default"/>
      <w:bCs/>
      <w:sz w:val="20"/>
      <w:u w:val="single"/>
      <w:lang w:val="en-US" w:eastAsia="en-US" w:bidi="ar-SA"/>
    </w:rPr>
  </w:style>
  <w:style w:type="character" w:customStyle="1" w:styleId="Styleunderline9pt10">
    <w:name w:val="Style underline + 9 pt1"/>
    <w:basedOn w:val="underline"/>
    <w:rsid w:val="00635F20"/>
    <w:rPr>
      <w:u w:val="single"/>
      <w:lang w:val="en-US" w:eastAsia="en-US" w:bidi="ar-SA"/>
    </w:rPr>
  </w:style>
  <w:style w:type="character" w:customStyle="1" w:styleId="Styleunderline9ptBold">
    <w:name w:val="Style underline + 9 pt Bold"/>
    <w:rsid w:val="00635F20"/>
    <w:rPr>
      <w:b/>
      <w:bCs/>
      <w:sz w:val="20"/>
      <w:u w:val="single"/>
    </w:rPr>
  </w:style>
  <w:style w:type="character" w:customStyle="1" w:styleId="StyleUnderliningChar9ptBold">
    <w:name w:val="Style Underlining Char + 9 pt Bold"/>
    <w:rsid w:val="00635F20"/>
    <w:rPr>
      <w:rFonts w:ascii="Times New Roman" w:hAnsi="Times New Roman" w:cs="Times New Roman" w:hint="default"/>
      <w:b/>
      <w:bCs/>
      <w:sz w:val="20"/>
      <w:szCs w:val="24"/>
      <w:u w:val="single"/>
      <w:lang w:val="en-US" w:eastAsia="en-US" w:bidi="ar-SA"/>
    </w:rPr>
  </w:style>
  <w:style w:type="character" w:customStyle="1" w:styleId="StyleUnderliningChar9pt">
    <w:name w:val="Style Underlining Char + 9 pt"/>
    <w:rsid w:val="00635F20"/>
    <w:rPr>
      <w:rFonts w:ascii="Times New Roman" w:hAnsi="Times New Roman" w:cs="Times New Roman" w:hint="default"/>
      <w:sz w:val="20"/>
      <w:szCs w:val="24"/>
      <w:u w:val="single"/>
      <w:lang w:val="en-US" w:eastAsia="en-US" w:bidi="ar-SA"/>
    </w:rPr>
  </w:style>
  <w:style w:type="character" w:customStyle="1" w:styleId="34">
    <w:name w:val="34"/>
    <w:rsid w:val="00635F20"/>
    <w:rPr>
      <w:rFonts w:ascii="Times New Roman" w:hAnsi="Times New Roman" w:cs="Arial" w:hint="default"/>
      <w:bCs/>
      <w:sz w:val="20"/>
      <w:u w:val="single"/>
      <w:lang w:val="en-US" w:eastAsia="en-US" w:bidi="ar-SA"/>
    </w:rPr>
  </w:style>
  <w:style w:type="character" w:customStyle="1" w:styleId="45">
    <w:name w:val="45"/>
    <w:rsid w:val="00635F20"/>
    <w:rPr>
      <w:rFonts w:ascii="Times New Roman" w:hAnsi="Times New Roman" w:cs="Arial" w:hint="default"/>
      <w:b/>
      <w:bCs/>
      <w:sz w:val="20"/>
      <w:u w:val="single"/>
      <w:lang w:val="en-US" w:eastAsia="en-US" w:bidi="ar-SA"/>
    </w:rPr>
  </w:style>
  <w:style w:type="character" w:customStyle="1" w:styleId="Style9ptUnderline5">
    <w:name w:val="Style 9 pt Underline5"/>
    <w:rsid w:val="00635F20"/>
    <w:rPr>
      <w:rFonts w:ascii="Times New Roman" w:hAnsi="Times New Roman" w:cs="Times New Roman" w:hint="default"/>
      <w:sz w:val="20"/>
      <w:u w:val="single"/>
    </w:rPr>
  </w:style>
  <w:style w:type="character" w:customStyle="1" w:styleId="Style9ptBoldUnderline2">
    <w:name w:val="Style 9 pt Bold Underline2"/>
    <w:rsid w:val="00635F20"/>
    <w:rPr>
      <w:rFonts w:ascii="Times New Roman" w:hAnsi="Times New Roman" w:cs="Times New Roman" w:hint="default"/>
      <w:b/>
      <w:bCs/>
      <w:sz w:val="20"/>
      <w:u w:val="single"/>
    </w:rPr>
  </w:style>
  <w:style w:type="character" w:customStyle="1" w:styleId="StyleBoldItalicUnderlineBorderSinglesolidlineAuto">
    <w:name w:val="Style Bold Italic Underline Border: : (Single solid line Auto ..."/>
    <w:rsid w:val="00635F20"/>
    <w:rPr>
      <w:rFonts w:ascii="Times New Roman" w:hAnsi="Times New Roman" w:cs="Times New Roman" w:hint="default"/>
      <w:b/>
      <w:bCs/>
      <w:i/>
      <w:iCs/>
      <w:sz w:val="20"/>
      <w:u w:val="single"/>
      <w:bdr w:val="single" w:sz="4" w:space="0" w:color="auto" w:frame="1"/>
    </w:rPr>
  </w:style>
  <w:style w:type="character" w:customStyle="1" w:styleId="23">
    <w:name w:val="23"/>
    <w:rsid w:val="00635F20"/>
    <w:rPr>
      <w:rFonts w:ascii="Times New Roman" w:hAnsi="Times New Roman" w:cs="Arial" w:hint="default"/>
      <w:bCs/>
      <w:sz w:val="20"/>
      <w:u w:val="single"/>
      <w:lang w:val="en-US" w:eastAsia="en-US" w:bidi="ar-SA"/>
    </w:rPr>
  </w:style>
  <w:style w:type="character" w:customStyle="1" w:styleId="33">
    <w:name w:val="33"/>
    <w:rsid w:val="00635F20"/>
    <w:rPr>
      <w:rFonts w:ascii="Times New Roman" w:hAnsi="Times New Roman" w:cs="Arial" w:hint="default"/>
      <w:b/>
      <w:bCs/>
      <w:sz w:val="20"/>
      <w:u w:val="single"/>
      <w:lang w:val="en-US" w:eastAsia="en-US" w:bidi="ar-SA"/>
    </w:rPr>
  </w:style>
  <w:style w:type="character" w:customStyle="1" w:styleId="27">
    <w:name w:val="27"/>
    <w:rsid w:val="00635F20"/>
    <w:rPr>
      <w:rFonts w:ascii="Arial" w:hAnsi="Arial" w:cs="Arial" w:hint="default"/>
      <w:bCs/>
      <w:sz w:val="20"/>
      <w:u w:val="single"/>
      <w:lang w:val="en-US" w:eastAsia="en-US" w:bidi="ar-SA"/>
    </w:rPr>
  </w:style>
  <w:style w:type="character" w:customStyle="1" w:styleId="StyleArialNarrow9pt">
    <w:name w:val="Style Arial Narrow 9 pt"/>
    <w:rsid w:val="00635F20"/>
    <w:rPr>
      <w:rFonts w:ascii="Times New Roman" w:hAnsi="Times New Roman" w:cs="Times New Roman" w:hint="default"/>
      <w:sz w:val="20"/>
    </w:rPr>
  </w:style>
  <w:style w:type="character" w:customStyle="1" w:styleId="StyleUnderlineCharChar9pt2">
    <w:name w:val="Style Underline Char Char + 9 pt2"/>
    <w:basedOn w:val="DefaultParagraphFont"/>
    <w:rsid w:val="00635F20"/>
    <w:rPr>
      <w:rFonts w:ascii="Times New Roman" w:eastAsia="Times New Roman" w:hAnsi="Times New Roman" w:cs="Times New Roman" w:hint="default"/>
      <w:sz w:val="20"/>
      <w:szCs w:val="24"/>
      <w:u w:val="single"/>
      <w:lang w:val="en-US" w:eastAsia="en-US" w:bidi="ar-SA"/>
    </w:rPr>
  </w:style>
  <w:style w:type="character" w:customStyle="1" w:styleId="StyleUnderlineCharChar9ptBold2">
    <w:name w:val="Style Underline Char Char + 9 pt Bold2"/>
    <w:rsid w:val="00635F20"/>
    <w:rPr>
      <w:rFonts w:ascii="Times New Roman" w:hAnsi="Times New Roman" w:cs="Times New Roman" w:hint="default"/>
      <w:b/>
      <w:bCs/>
      <w:sz w:val="20"/>
      <w:szCs w:val="24"/>
      <w:u w:val="single"/>
      <w:lang w:val="en-US" w:eastAsia="en-US" w:bidi="ar-SA"/>
    </w:rPr>
  </w:style>
  <w:style w:type="character" w:customStyle="1" w:styleId="Style9ptBoldUnderlineBorderSinglesolidlineAuto0">
    <w:name w:val="Style 9 pt Bold Underline Border: : (Single solid line Auto  0..."/>
    <w:rsid w:val="00635F20"/>
    <w:rPr>
      <w:b/>
      <w:bCs/>
      <w:sz w:val="20"/>
      <w:u w:val="single"/>
      <w:bdr w:val="single" w:sz="4" w:space="0" w:color="auto" w:frame="1"/>
    </w:rPr>
  </w:style>
  <w:style w:type="character" w:customStyle="1" w:styleId="Style9ptUnderline7">
    <w:name w:val="Style 9 pt Underline7"/>
    <w:rsid w:val="00635F20"/>
    <w:rPr>
      <w:sz w:val="20"/>
      <w:u w:val="single"/>
    </w:rPr>
  </w:style>
  <w:style w:type="character" w:customStyle="1" w:styleId="Style9ptBoldUnderline3">
    <w:name w:val="Style 9 pt Bold Underline3"/>
    <w:rsid w:val="00635F20"/>
    <w:rPr>
      <w:b/>
      <w:bCs/>
      <w:sz w:val="20"/>
      <w:u w:val="single"/>
    </w:rPr>
  </w:style>
  <w:style w:type="character" w:customStyle="1" w:styleId="Style9ptUnderline8">
    <w:name w:val="Style 9 pt Underline8"/>
    <w:rsid w:val="00635F20"/>
    <w:rPr>
      <w:sz w:val="20"/>
      <w:u w:val="single"/>
    </w:rPr>
  </w:style>
  <w:style w:type="character" w:customStyle="1" w:styleId="66">
    <w:name w:val="66"/>
    <w:rsid w:val="00635F20"/>
    <w:rPr>
      <w:rFonts w:ascii="Arial" w:hAnsi="Arial" w:cs="Arial" w:hint="default"/>
      <w:bCs/>
      <w:sz w:val="20"/>
      <w:u w:val="single"/>
      <w:lang w:val="en-US" w:eastAsia="en-US" w:bidi="ar-SA"/>
    </w:rPr>
  </w:style>
  <w:style w:type="character" w:customStyle="1" w:styleId="Style9ptUnderline9">
    <w:name w:val="Style 9 pt Underline9"/>
    <w:rsid w:val="00635F20"/>
    <w:rPr>
      <w:sz w:val="20"/>
      <w:u w:val="single"/>
    </w:rPr>
  </w:style>
  <w:style w:type="character" w:customStyle="1" w:styleId="Style9ptBoldUnderline4">
    <w:name w:val="Style 9 pt Bold Underline4"/>
    <w:rsid w:val="00635F20"/>
    <w:rPr>
      <w:b/>
      <w:bCs/>
      <w:sz w:val="20"/>
      <w:u w:val="single"/>
    </w:rPr>
  </w:style>
  <w:style w:type="character" w:customStyle="1" w:styleId="titleblue14">
    <w:name w:val="titleblue14"/>
    <w:basedOn w:val="DefaultParagraphFont"/>
    <w:rsid w:val="00635F20"/>
  </w:style>
  <w:style w:type="character" w:customStyle="1" w:styleId="Style11ptUnderline3">
    <w:name w:val="Style 11 pt Underline3"/>
    <w:rsid w:val="00635F20"/>
    <w:rPr>
      <w:sz w:val="20"/>
      <w:u w:val="single"/>
    </w:rPr>
  </w:style>
  <w:style w:type="character" w:customStyle="1" w:styleId="StyleUnderlineCharChar9pt3">
    <w:name w:val="Style Underline Char Char + 9 pt3"/>
    <w:basedOn w:val="DefaultParagraphFont"/>
    <w:rsid w:val="00635F20"/>
    <w:rPr>
      <w:rFonts w:ascii="Times New Roman" w:eastAsia="Times New Roman" w:hAnsi="Times New Roman" w:cs="Times New Roman" w:hint="default"/>
      <w:sz w:val="20"/>
      <w:szCs w:val="24"/>
      <w:u w:val="single"/>
      <w:lang w:val="en-US" w:eastAsia="en-US" w:bidi="ar-SA"/>
    </w:rPr>
  </w:style>
  <w:style w:type="character" w:customStyle="1" w:styleId="Style9ptUnderline10">
    <w:name w:val="Style 9 pt Underline10"/>
    <w:rsid w:val="00635F20"/>
    <w:rPr>
      <w:sz w:val="20"/>
      <w:u w:val="single"/>
    </w:rPr>
  </w:style>
  <w:style w:type="character" w:customStyle="1" w:styleId="Style9ptUnderline11">
    <w:name w:val="Style 9 pt Underline11"/>
    <w:rsid w:val="00635F20"/>
    <w:rPr>
      <w:sz w:val="20"/>
      <w:u w:val="single"/>
    </w:rPr>
  </w:style>
  <w:style w:type="character" w:customStyle="1" w:styleId="Style9ptBoldUnderline5">
    <w:name w:val="Style 9 pt Bold Underline5"/>
    <w:rsid w:val="00635F20"/>
    <w:rPr>
      <w:b/>
      <w:bCs/>
      <w:sz w:val="20"/>
      <w:u w:val="single"/>
    </w:rPr>
  </w:style>
  <w:style w:type="character" w:customStyle="1" w:styleId="UnderlineChar2CharChar">
    <w:name w:val="Underline Char2 Char Char"/>
    <w:rsid w:val="00635F20"/>
    <w:rPr>
      <w:szCs w:val="24"/>
      <w:u w:val="single"/>
      <w:lang w:val="en-US" w:eastAsia="en-US" w:bidi="ar-SA"/>
    </w:rPr>
  </w:style>
  <w:style w:type="character" w:customStyle="1" w:styleId="snapnoshots">
    <w:name w:val="snap_noshots"/>
    <w:basedOn w:val="DefaultParagraphFont"/>
    <w:rsid w:val="00635F20"/>
  </w:style>
  <w:style w:type="character" w:customStyle="1" w:styleId="cnbcsbhdcomp">
    <w:name w:val="cnbc_sbhd_comp"/>
    <w:rsid w:val="00635F20"/>
  </w:style>
  <w:style w:type="character" w:customStyle="1" w:styleId="blox-headline">
    <w:name w:val="blox-headline"/>
    <w:rsid w:val="00635F20"/>
  </w:style>
  <w:style w:type="character" w:customStyle="1" w:styleId="Heading2CharCharCharCharCharChar1CharChar">
    <w:name w:val="Heading 2 Char Char Char Char Char Char1 Char Char"/>
    <w:basedOn w:val="DefaultParagraphFont"/>
    <w:uiPriority w:val="99"/>
    <w:rsid w:val="00635F20"/>
    <w:rPr>
      <w:rFonts w:ascii="Arial" w:hAnsi="Arial" w:cs="Arial" w:hint="default"/>
      <w:b/>
      <w:bCs/>
      <w:iCs/>
      <w:sz w:val="28"/>
      <w:lang w:val="en-US" w:eastAsia="en-US"/>
    </w:rPr>
  </w:style>
  <w:style w:type="character" w:customStyle="1" w:styleId="postsubtitle">
    <w:name w:val="post_subtitle"/>
    <w:basedOn w:val="DefaultParagraphFont"/>
    <w:rsid w:val="00635F20"/>
  </w:style>
  <w:style w:type="character" w:customStyle="1" w:styleId="NoterefInText">
    <w:name w:val="_NoterefInText"/>
    <w:uiPriority w:val="99"/>
    <w:rsid w:val="00635F20"/>
    <w:rPr>
      <w:rFonts w:ascii="New Baskerville" w:hAnsi="New Baskerville" w:cs="New Baskerville" w:hint="default"/>
      <w:color w:val="000000"/>
    </w:rPr>
  </w:style>
  <w:style w:type="character" w:customStyle="1" w:styleId="postauthor">
    <w:name w:val="postauthor"/>
    <w:basedOn w:val="DefaultParagraphFont"/>
    <w:rsid w:val="00635F20"/>
  </w:style>
  <w:style w:type="character" w:customStyle="1" w:styleId="span">
    <w:name w:val="span"/>
    <w:basedOn w:val="DefaultParagraphFont"/>
    <w:rsid w:val="00635F20"/>
  </w:style>
  <w:style w:type="character" w:customStyle="1" w:styleId="thirdparty-logo">
    <w:name w:val="thirdparty-logo"/>
    <w:basedOn w:val="DefaultParagraphFont"/>
    <w:rsid w:val="00635F20"/>
  </w:style>
  <w:style w:type="character" w:customStyle="1" w:styleId="vcard">
    <w:name w:val="vcard"/>
    <w:basedOn w:val="DefaultParagraphFont"/>
    <w:rsid w:val="00635F20"/>
  </w:style>
  <w:style w:type="character" w:customStyle="1" w:styleId="print-footnote">
    <w:name w:val="print-footnote"/>
    <w:basedOn w:val="DefaultParagraphFont"/>
    <w:rsid w:val="00635F20"/>
  </w:style>
  <w:style w:type="character" w:customStyle="1" w:styleId="datestring">
    <w:name w:val="datestring"/>
    <w:basedOn w:val="DefaultParagraphFont"/>
    <w:rsid w:val="00635F20"/>
  </w:style>
  <w:style w:type="character" w:customStyle="1" w:styleId="gptad">
    <w:name w:val="gptad"/>
    <w:basedOn w:val="DefaultParagraphFont"/>
    <w:rsid w:val="00635F20"/>
  </w:style>
  <w:style w:type="character" w:customStyle="1" w:styleId="creditline">
    <w:name w:val="creditline"/>
    <w:basedOn w:val="DefaultParagraphFont"/>
    <w:rsid w:val="00635F20"/>
  </w:style>
  <w:style w:type="character" w:customStyle="1" w:styleId="grd">
    <w:name w:val="grd"/>
    <w:basedOn w:val="DefaultParagraphFont"/>
    <w:rsid w:val="00635F20"/>
  </w:style>
  <w:style w:type="character" w:customStyle="1" w:styleId="changed">
    <w:name w:val="changed"/>
    <w:basedOn w:val="DefaultParagraphFont"/>
    <w:rsid w:val="00635F20"/>
  </w:style>
  <w:style w:type="character" w:customStyle="1" w:styleId="article-author-name">
    <w:name w:val="article-author-name"/>
    <w:basedOn w:val="DefaultParagraphFont"/>
    <w:rsid w:val="00635F20"/>
  </w:style>
  <w:style w:type="character" w:customStyle="1" w:styleId="bioexcerpt">
    <w:name w:val="bio_excerpt"/>
    <w:basedOn w:val="DefaultParagraphFont"/>
    <w:rsid w:val="00635F20"/>
  </w:style>
  <w:style w:type="character" w:customStyle="1" w:styleId="commentcount">
    <w:name w:val="comment_count"/>
    <w:basedOn w:val="DefaultParagraphFont"/>
    <w:rsid w:val="00635F20"/>
  </w:style>
  <w:style w:type="character" w:customStyle="1" w:styleId="searchtermshighlighted">
    <w:name w:val="searchtermshighlighted"/>
    <w:basedOn w:val="DefaultParagraphFont"/>
    <w:rsid w:val="00635F20"/>
  </w:style>
  <w:style w:type="character" w:customStyle="1" w:styleId="contributornametrigger">
    <w:name w:val="contributornametrigger"/>
    <w:basedOn w:val="DefaultParagraphFont"/>
    <w:rsid w:val="00635F20"/>
  </w:style>
  <w:style w:type="character" w:customStyle="1" w:styleId="bylinepipe">
    <w:name w:val="bylinepipe"/>
    <w:basedOn w:val="DefaultParagraphFont"/>
    <w:rsid w:val="00635F20"/>
  </w:style>
  <w:style w:type="character" w:customStyle="1" w:styleId="lucenesearchresulturlb">
    <w:name w:val="lucene_search_result_url_b"/>
    <w:basedOn w:val="DefaultParagraphFont"/>
    <w:rsid w:val="00635F20"/>
  </w:style>
  <w:style w:type="character" w:customStyle="1" w:styleId="faculty-title">
    <w:name w:val="faculty-title"/>
    <w:basedOn w:val="DefaultParagraphFont"/>
    <w:rsid w:val="00635F20"/>
  </w:style>
  <w:style w:type="character" w:customStyle="1" w:styleId="issue">
    <w:name w:val="issue"/>
    <w:basedOn w:val="DefaultParagraphFont"/>
    <w:rsid w:val="00635F20"/>
  </w:style>
  <w:style w:type="character" w:customStyle="1" w:styleId="pages">
    <w:name w:val="pages"/>
    <w:basedOn w:val="DefaultParagraphFont"/>
    <w:rsid w:val="00635F20"/>
  </w:style>
  <w:style w:type="character" w:customStyle="1" w:styleId="person">
    <w:name w:val="person"/>
    <w:basedOn w:val="DefaultParagraphFont"/>
    <w:rsid w:val="00635F20"/>
  </w:style>
  <w:style w:type="character" w:customStyle="1" w:styleId="corresponding">
    <w:name w:val="corresponding"/>
    <w:basedOn w:val="DefaultParagraphFont"/>
    <w:rsid w:val="00635F20"/>
  </w:style>
  <w:style w:type="character" w:customStyle="1" w:styleId="post-time">
    <w:name w:val="post-time"/>
    <w:basedOn w:val="DefaultParagraphFont"/>
    <w:rsid w:val="00635F20"/>
  </w:style>
  <w:style w:type="character" w:customStyle="1" w:styleId="post-category">
    <w:name w:val="post-category"/>
    <w:basedOn w:val="DefaultParagraphFont"/>
    <w:rsid w:val="00635F20"/>
  </w:style>
  <w:style w:type="character" w:customStyle="1" w:styleId="posted-and-updated">
    <w:name w:val="posted-and-updated"/>
    <w:basedOn w:val="DefaultParagraphFont"/>
    <w:rsid w:val="00635F20"/>
  </w:style>
  <w:style w:type="character" w:customStyle="1" w:styleId="entry-author">
    <w:name w:val="entry-author"/>
    <w:basedOn w:val="DefaultParagraphFont"/>
    <w:rsid w:val="00635F20"/>
  </w:style>
  <w:style w:type="character" w:customStyle="1" w:styleId="entry-author-name">
    <w:name w:val="entry-author-name"/>
    <w:basedOn w:val="DefaultParagraphFont"/>
    <w:rsid w:val="00635F20"/>
  </w:style>
  <w:style w:type="character" w:customStyle="1" w:styleId="contrib-degrees">
    <w:name w:val="contrib-degrees"/>
    <w:basedOn w:val="DefaultParagraphFont"/>
    <w:rsid w:val="00635F20"/>
  </w:style>
  <w:style w:type="character" w:customStyle="1" w:styleId="contrib-on-behalf-of">
    <w:name w:val="contrib-on-behalf-of"/>
    <w:basedOn w:val="DefaultParagraphFont"/>
    <w:rsid w:val="00635F20"/>
  </w:style>
  <w:style w:type="character" w:customStyle="1" w:styleId="pubtime">
    <w:name w:val="pubtime"/>
    <w:basedOn w:val="DefaultParagraphFont"/>
    <w:rsid w:val="00635F20"/>
  </w:style>
  <w:style w:type="character" w:customStyle="1" w:styleId="fbcommentscount">
    <w:name w:val="fb_comments_count"/>
    <w:basedOn w:val="DefaultParagraphFont"/>
    <w:rsid w:val="00635F20"/>
  </w:style>
  <w:style w:type="character" w:customStyle="1" w:styleId="stsharethiscustom">
    <w:name w:val="st_sharethis_custom"/>
    <w:basedOn w:val="DefaultParagraphFont"/>
    <w:rsid w:val="00635F20"/>
  </w:style>
  <w:style w:type="character" w:customStyle="1" w:styleId="post-date">
    <w:name w:val="post-date"/>
    <w:basedOn w:val="DefaultParagraphFont"/>
    <w:rsid w:val="00635F20"/>
  </w:style>
  <w:style w:type="character" w:customStyle="1" w:styleId="articleauthor0">
    <w:name w:val="article_author"/>
    <w:basedOn w:val="DefaultParagraphFont"/>
    <w:rsid w:val="00635F20"/>
  </w:style>
  <w:style w:type="character" w:customStyle="1" w:styleId="articleissue">
    <w:name w:val="article_issue"/>
    <w:basedOn w:val="DefaultParagraphFont"/>
    <w:rsid w:val="00635F20"/>
  </w:style>
  <w:style w:type="character" w:customStyle="1" w:styleId="a-size-large">
    <w:name w:val="a-size-large"/>
    <w:basedOn w:val="DefaultParagraphFont"/>
    <w:rsid w:val="00635F20"/>
  </w:style>
  <w:style w:type="character" w:customStyle="1" w:styleId="a-size-medium">
    <w:name w:val="a-size-medium"/>
    <w:basedOn w:val="DefaultParagraphFont"/>
    <w:rsid w:val="00635F20"/>
  </w:style>
  <w:style w:type="character" w:customStyle="1" w:styleId="contribution">
    <w:name w:val="contribution"/>
    <w:basedOn w:val="DefaultParagraphFont"/>
    <w:rsid w:val="00635F20"/>
  </w:style>
  <w:style w:type="character" w:customStyle="1" w:styleId="a-color-secondary">
    <w:name w:val="a-color-secondary"/>
    <w:basedOn w:val="DefaultParagraphFont"/>
    <w:rsid w:val="00635F20"/>
  </w:style>
  <w:style w:type="character" w:customStyle="1" w:styleId="ui-author">
    <w:name w:val="ui-author"/>
    <w:basedOn w:val="DefaultParagraphFont"/>
    <w:rsid w:val="00635F20"/>
  </w:style>
  <w:style w:type="character" w:customStyle="1" w:styleId="ui-staffline">
    <w:name w:val="ui-staffline"/>
    <w:basedOn w:val="DefaultParagraphFont"/>
    <w:rsid w:val="00635F20"/>
  </w:style>
  <w:style w:type="character" w:customStyle="1" w:styleId="value">
    <w:name w:val="value"/>
    <w:basedOn w:val="DefaultParagraphFont"/>
    <w:rsid w:val="00635F20"/>
  </w:style>
  <w:style w:type="character" w:customStyle="1" w:styleId="specialissuelabel">
    <w:name w:val="specialissuelabel"/>
    <w:basedOn w:val="DefaultParagraphFont"/>
    <w:rsid w:val="00635F20"/>
  </w:style>
  <w:style w:type="character" w:customStyle="1" w:styleId="wp-smiley">
    <w:name w:val="wp-smiley"/>
    <w:basedOn w:val="DefaultParagraphFont"/>
    <w:rsid w:val="00635F20"/>
  </w:style>
  <w:style w:type="character" w:customStyle="1" w:styleId="artjournal">
    <w:name w:val="art_journal"/>
    <w:basedOn w:val="DefaultParagraphFont"/>
    <w:rsid w:val="00635F20"/>
  </w:style>
  <w:style w:type="character" w:customStyle="1" w:styleId="artdatevolumeissuepart">
    <w:name w:val="art_datevolumeissuepart"/>
    <w:basedOn w:val="DefaultParagraphFont"/>
    <w:rsid w:val="00635F20"/>
  </w:style>
  <w:style w:type="character" w:customStyle="1" w:styleId="artpages">
    <w:name w:val="art_pages"/>
    <w:basedOn w:val="DefaultParagraphFont"/>
    <w:rsid w:val="00635F20"/>
  </w:style>
  <w:style w:type="character" w:customStyle="1" w:styleId="singlehighlightclass">
    <w:name w:val="single_highlight_class"/>
    <w:basedOn w:val="DefaultParagraphFont"/>
    <w:rsid w:val="00635F20"/>
  </w:style>
  <w:style w:type="character" w:customStyle="1" w:styleId="degree">
    <w:name w:val="degree"/>
    <w:basedOn w:val="DefaultParagraphFont"/>
    <w:rsid w:val="00635F20"/>
  </w:style>
  <w:style w:type="character" w:customStyle="1" w:styleId="major">
    <w:name w:val="major"/>
    <w:basedOn w:val="DefaultParagraphFont"/>
    <w:rsid w:val="00635F20"/>
  </w:style>
  <w:style w:type="character" w:customStyle="1" w:styleId="views">
    <w:name w:val="views"/>
    <w:basedOn w:val="DefaultParagraphFont"/>
    <w:rsid w:val="00635F20"/>
  </w:style>
  <w:style w:type="character" w:customStyle="1" w:styleId="stmainservices">
    <w:name w:val="stmainservices"/>
    <w:basedOn w:val="DefaultParagraphFont"/>
    <w:rsid w:val="00635F20"/>
  </w:style>
  <w:style w:type="character" w:customStyle="1" w:styleId="stbubblehcount">
    <w:name w:val="stbubble_hcount"/>
    <w:basedOn w:val="DefaultParagraphFont"/>
    <w:rsid w:val="00635F20"/>
  </w:style>
  <w:style w:type="character" w:customStyle="1" w:styleId="article-author">
    <w:name w:val="article-author"/>
    <w:basedOn w:val="DefaultParagraphFont"/>
    <w:rsid w:val="00635F20"/>
  </w:style>
  <w:style w:type="character" w:customStyle="1" w:styleId="tolocaltime">
    <w:name w:val="tolocaltime"/>
    <w:basedOn w:val="DefaultParagraphFont"/>
    <w:rsid w:val="00635F20"/>
  </w:style>
  <w:style w:type="character" w:customStyle="1" w:styleId="pb-byline">
    <w:name w:val="pb-byline"/>
    <w:basedOn w:val="DefaultParagraphFont"/>
    <w:rsid w:val="00635F20"/>
  </w:style>
  <w:style w:type="character" w:customStyle="1" w:styleId="pb-timestamp">
    <w:name w:val="pb-timestamp"/>
    <w:basedOn w:val="DefaultParagraphFont"/>
    <w:rsid w:val="00635F20"/>
  </w:style>
  <w:style w:type="character" w:customStyle="1" w:styleId="posted-on">
    <w:name w:val="posted-on"/>
    <w:basedOn w:val="DefaultParagraphFont"/>
    <w:rsid w:val="00635F20"/>
  </w:style>
  <w:style w:type="character" w:customStyle="1" w:styleId="even">
    <w:name w:val="even"/>
    <w:basedOn w:val="DefaultParagraphFont"/>
    <w:rsid w:val="00635F20"/>
  </w:style>
  <w:style w:type="character" w:customStyle="1" w:styleId="foreground">
    <w:name w:val="foreground"/>
    <w:basedOn w:val="DefaultParagraphFont"/>
    <w:rsid w:val="00635F20"/>
  </w:style>
  <w:style w:type="character" w:customStyle="1" w:styleId="cat-date-line4">
    <w:name w:val="cat-date-line4"/>
    <w:basedOn w:val="DefaultParagraphFont"/>
    <w:rsid w:val="00635F20"/>
  </w:style>
  <w:style w:type="character" w:customStyle="1" w:styleId="articledate">
    <w:name w:val="articledate"/>
    <w:basedOn w:val="DefaultParagraphFont"/>
    <w:rsid w:val="00635F20"/>
  </w:style>
  <w:style w:type="character" w:customStyle="1" w:styleId="post-byline">
    <w:name w:val="post-byline"/>
    <w:basedOn w:val="DefaultParagraphFont"/>
    <w:rsid w:val="00635F20"/>
  </w:style>
  <w:style w:type="character" w:customStyle="1" w:styleId="upper">
    <w:name w:val="upper"/>
    <w:basedOn w:val="DefaultParagraphFont"/>
    <w:rsid w:val="00635F20"/>
  </w:style>
  <w:style w:type="character" w:customStyle="1" w:styleId="metadate">
    <w:name w:val="meta_date"/>
    <w:basedOn w:val="DefaultParagraphFont"/>
    <w:rsid w:val="00635F20"/>
  </w:style>
  <w:style w:type="character" w:customStyle="1" w:styleId="fa">
    <w:name w:val="fa"/>
    <w:basedOn w:val="DefaultParagraphFont"/>
    <w:rsid w:val="00635F20"/>
  </w:style>
  <w:style w:type="character" w:customStyle="1" w:styleId="longname">
    <w:name w:val="longname"/>
    <w:basedOn w:val="DefaultParagraphFont"/>
    <w:rsid w:val="00635F20"/>
  </w:style>
  <w:style w:type="character" w:customStyle="1" w:styleId="echocontainer">
    <w:name w:val="echo_container"/>
    <w:basedOn w:val="DefaultParagraphFont"/>
    <w:rsid w:val="00635F20"/>
  </w:style>
  <w:style w:type="character" w:customStyle="1" w:styleId="comment-display">
    <w:name w:val="comment-display"/>
    <w:basedOn w:val="DefaultParagraphFont"/>
    <w:rsid w:val="00635F20"/>
  </w:style>
  <w:style w:type="character" w:customStyle="1" w:styleId="echo-counter">
    <w:name w:val="echo-counter"/>
    <w:basedOn w:val="DefaultParagraphFont"/>
    <w:rsid w:val="00635F20"/>
  </w:style>
  <w:style w:type="character" w:customStyle="1" w:styleId="discussion-policy">
    <w:name w:val="discussion-policy"/>
    <w:basedOn w:val="DefaultParagraphFont"/>
    <w:rsid w:val="00635F20"/>
  </w:style>
  <w:style w:type="character" w:customStyle="1" w:styleId="echo-apps-conversations-streamcaption">
    <w:name w:val="echo-apps-conversations-streamcaption"/>
    <w:basedOn w:val="DefaultParagraphFont"/>
    <w:rsid w:val="00635F20"/>
  </w:style>
  <w:style w:type="character" w:customStyle="1" w:styleId="echo-streamserver-controls-stream-item-text">
    <w:name w:val="echo-streamserver-controls-stream-item-text"/>
    <w:basedOn w:val="DefaultParagraphFont"/>
    <w:rsid w:val="00635F20"/>
  </w:style>
  <w:style w:type="character" w:customStyle="1" w:styleId="echo-streamserver-controls-facepile-more">
    <w:name w:val="echo-streamserver-controls-facepile-more"/>
    <w:basedOn w:val="DefaultParagraphFont"/>
    <w:rsid w:val="00635F20"/>
  </w:style>
  <w:style w:type="character" w:customStyle="1" w:styleId="echo-primaryfont">
    <w:name w:val="echo-primaryfont"/>
    <w:basedOn w:val="DefaultParagraphFont"/>
    <w:rsid w:val="00635F20"/>
  </w:style>
  <w:style w:type="character" w:customStyle="1" w:styleId="section">
    <w:name w:val="section"/>
    <w:basedOn w:val="DefaultParagraphFont"/>
    <w:rsid w:val="00635F20"/>
  </w:style>
  <w:style w:type="character" w:customStyle="1" w:styleId="wpsr-txt-headline">
    <w:name w:val="wpsr-txt-headline"/>
    <w:basedOn w:val="DefaultParagraphFont"/>
    <w:rsid w:val="00635F20"/>
  </w:style>
  <w:style w:type="character" w:customStyle="1" w:styleId="asset-metabar-author">
    <w:name w:val="asset-metabar-author"/>
    <w:basedOn w:val="DefaultParagraphFont"/>
    <w:rsid w:val="00635F20"/>
  </w:style>
  <w:style w:type="character" w:customStyle="1" w:styleId="asset-metabar-time">
    <w:name w:val="asset-metabar-time"/>
    <w:basedOn w:val="DefaultParagraphFont"/>
    <w:rsid w:val="00635F20"/>
  </w:style>
  <w:style w:type="character" w:customStyle="1" w:styleId="eza-dateline">
    <w:name w:val="eza-dateline"/>
    <w:basedOn w:val="DefaultParagraphFont"/>
    <w:rsid w:val="00635F20"/>
  </w:style>
  <w:style w:type="character" w:customStyle="1" w:styleId="eza-authors">
    <w:name w:val="eza-authors"/>
    <w:basedOn w:val="DefaultParagraphFont"/>
    <w:rsid w:val="00635F20"/>
  </w:style>
  <w:style w:type="character" w:customStyle="1" w:styleId="csmstaff">
    <w:name w:val="csm_staff"/>
    <w:basedOn w:val="DefaultParagraphFont"/>
    <w:rsid w:val="00635F20"/>
  </w:style>
  <w:style w:type="character" w:customStyle="1" w:styleId="article-timestamp">
    <w:name w:val="article-timestamp"/>
    <w:basedOn w:val="DefaultParagraphFont"/>
    <w:rsid w:val="00635F20"/>
  </w:style>
  <w:style w:type="character" w:customStyle="1" w:styleId="byline-text">
    <w:name w:val="byline-text"/>
    <w:basedOn w:val="DefaultParagraphFont"/>
    <w:rsid w:val="00635F20"/>
  </w:style>
  <w:style w:type="character" w:customStyle="1" w:styleId="itemauthor">
    <w:name w:val="itemauthor"/>
    <w:basedOn w:val="DefaultParagraphFont"/>
    <w:rsid w:val="00635F20"/>
  </w:style>
  <w:style w:type="character" w:customStyle="1" w:styleId="itemdatecreated">
    <w:name w:val="itemdatecreated"/>
    <w:basedOn w:val="DefaultParagraphFont"/>
    <w:rsid w:val="00635F20"/>
  </w:style>
  <w:style w:type="character" w:customStyle="1" w:styleId="slug-metadata-note">
    <w:name w:val="slug-metadata-note"/>
    <w:basedOn w:val="DefaultParagraphFont"/>
    <w:rsid w:val="00635F20"/>
  </w:style>
  <w:style w:type="character" w:customStyle="1" w:styleId="drop-capped">
    <w:name w:val="drop-capped"/>
    <w:basedOn w:val="DefaultParagraphFont"/>
    <w:rsid w:val="00635F20"/>
  </w:style>
  <w:style w:type="character" w:customStyle="1" w:styleId="thetitle">
    <w:name w:val="the_title"/>
    <w:basedOn w:val="DefaultParagraphFont"/>
    <w:rsid w:val="00635F20"/>
  </w:style>
  <w:style w:type="character" w:customStyle="1" w:styleId="view-count">
    <w:name w:val="view-count"/>
    <w:basedOn w:val="DefaultParagraphFont"/>
    <w:rsid w:val="00635F20"/>
  </w:style>
  <w:style w:type="character" w:customStyle="1" w:styleId="rupee">
    <w:name w:val="rupee"/>
    <w:basedOn w:val="DefaultParagraphFont"/>
    <w:rsid w:val="00635F20"/>
  </w:style>
  <w:style w:type="character" w:customStyle="1" w:styleId="grey1">
    <w:name w:val="grey1"/>
    <w:basedOn w:val="DefaultParagraphFont"/>
    <w:rsid w:val="00635F20"/>
  </w:style>
  <w:style w:type="character" w:customStyle="1" w:styleId="bureau">
    <w:name w:val="bureau"/>
    <w:basedOn w:val="DefaultParagraphFont"/>
    <w:rsid w:val="00635F20"/>
  </w:style>
  <w:style w:type="character" w:customStyle="1" w:styleId="reporttitle">
    <w:name w:val="report_title"/>
    <w:basedOn w:val="DefaultParagraphFont"/>
    <w:rsid w:val="00635F20"/>
  </w:style>
  <w:style w:type="character" w:customStyle="1" w:styleId="documenttype-longreleases">
    <w:name w:val="document_type_-_long_releases"/>
    <w:basedOn w:val="DefaultParagraphFont"/>
    <w:rsid w:val="00635F20"/>
  </w:style>
  <w:style w:type="character" w:customStyle="1" w:styleId="alt-date">
    <w:name w:val="alt-date"/>
    <w:basedOn w:val="DefaultParagraphFont"/>
    <w:rsid w:val="00635F20"/>
  </w:style>
  <w:style w:type="character" w:customStyle="1" w:styleId="entry-byline">
    <w:name w:val="entry-byline"/>
    <w:basedOn w:val="DefaultParagraphFont"/>
    <w:rsid w:val="00635F20"/>
  </w:style>
  <w:style w:type="character" w:customStyle="1" w:styleId="taglinecontrib">
    <w:name w:val="tagline_contrib"/>
    <w:basedOn w:val="DefaultParagraphFont"/>
    <w:rsid w:val="00635F20"/>
  </w:style>
  <w:style w:type="character" w:customStyle="1" w:styleId="articledate0">
    <w:name w:val="article_date"/>
    <w:basedOn w:val="DefaultParagraphFont"/>
    <w:rsid w:val="00635F20"/>
  </w:style>
  <w:style w:type="character" w:customStyle="1" w:styleId="createdate">
    <w:name w:val="createdate"/>
    <w:basedOn w:val="DefaultParagraphFont"/>
    <w:rsid w:val="00635F20"/>
  </w:style>
  <w:style w:type="character" w:customStyle="1" w:styleId="text-label">
    <w:name w:val="text-label"/>
    <w:basedOn w:val="DefaultParagraphFont"/>
    <w:rsid w:val="00635F20"/>
  </w:style>
  <w:style w:type="character" w:customStyle="1" w:styleId="metad">
    <w:name w:val="metad"/>
    <w:rsid w:val="00635F20"/>
  </w:style>
  <w:style w:type="character" w:customStyle="1" w:styleId="justify1">
    <w:name w:val="justify1"/>
    <w:rsid w:val="00635F20"/>
  </w:style>
  <w:style w:type="character" w:customStyle="1" w:styleId="MediumGrid11">
    <w:name w:val="Medium Grid 11"/>
    <w:uiPriority w:val="99"/>
    <w:rsid w:val="00635F20"/>
    <w:rPr>
      <w:color w:val="808080"/>
    </w:rPr>
  </w:style>
  <w:style w:type="character" w:customStyle="1" w:styleId="apple-tab-span">
    <w:name w:val="apple-tab-span"/>
    <w:basedOn w:val="DefaultParagraphFont"/>
    <w:rsid w:val="00635F20"/>
  </w:style>
  <w:style w:type="character" w:customStyle="1" w:styleId="s2">
    <w:name w:val="s2"/>
    <w:basedOn w:val="DefaultParagraphFont"/>
    <w:rsid w:val="00635F20"/>
  </w:style>
  <w:style w:type="character" w:customStyle="1" w:styleId="s1">
    <w:name w:val="s1"/>
    <w:basedOn w:val="DefaultParagraphFont"/>
    <w:rsid w:val="00635F20"/>
  </w:style>
  <w:style w:type="character" w:customStyle="1" w:styleId="action-menu-toggled-item">
    <w:name w:val="action-menu-toggled-item"/>
    <w:basedOn w:val="DefaultParagraphFont"/>
    <w:rsid w:val="00635F20"/>
    <w:rPr>
      <w:rFonts w:ascii="Times New Roman" w:hAnsi="Times New Roman" w:cs="Times New Roman" w:hint="default"/>
    </w:rPr>
  </w:style>
  <w:style w:type="character" w:customStyle="1" w:styleId="1Tag">
    <w:name w:val="1) Tag"/>
    <w:rsid w:val="00635F20"/>
    <w:rPr>
      <w:rFonts w:ascii="Times New Roman Bold" w:eastAsia="ヒラギノ角ゴ Pro W3" w:hAnsi="Times New Roman Bold" w:hint="default"/>
      <w:b w:val="0"/>
      <w:bCs w:val="0"/>
      <w:i w:val="0"/>
      <w:iCs w:val="0"/>
      <w:caps w:val="0"/>
      <w:smallCaps w:val="0"/>
      <w:strike w:val="0"/>
      <w:dstrike w:val="0"/>
      <w:color w:val="000000"/>
      <w:spacing w:val="0"/>
      <w:position w:val="0"/>
      <w:sz w:val="20"/>
      <w:u w:val="none"/>
      <w:effect w:val="none"/>
      <w:vertAlign w:val="baseline"/>
      <w:lang w:val="en-US"/>
    </w:rPr>
  </w:style>
  <w:style w:type="character" w:customStyle="1" w:styleId="2Cite">
    <w:name w:val="2) Cite"/>
    <w:autoRedefine/>
    <w:rsid w:val="00635F20"/>
    <w:rPr>
      <w:rFonts w:ascii="Times New Roman Bold" w:eastAsia="ヒラギノ角ゴ Pro W3" w:hAnsi="Times New Roman Bold" w:hint="default"/>
      <w:b w:val="0"/>
      <w:bCs w:val="0"/>
      <w:i w:val="0"/>
      <w:iCs w:val="0"/>
      <w:caps w:val="0"/>
      <w:smallCaps w:val="0"/>
      <w:color w:val="000000"/>
      <w:spacing w:val="0"/>
      <w:position w:val="0"/>
      <w:sz w:val="20"/>
      <w:u w:val="single"/>
      <w:vertAlign w:val="baseline"/>
      <w:lang w:val="en-US"/>
    </w:rPr>
  </w:style>
  <w:style w:type="character" w:customStyle="1" w:styleId="5CardText7">
    <w:name w:val="5) Card Text 7"/>
    <w:rsid w:val="00635F20"/>
    <w:rPr>
      <w:rFonts w:ascii="Times New Roman" w:eastAsia="ヒラギノ角ゴ Pro W3" w:hAnsi="Times New Roman" w:cs="Times New Roman" w:hint="default"/>
      <w:b w:val="0"/>
      <w:bCs w:val="0"/>
      <w:i w:val="0"/>
      <w:iCs w:val="0"/>
      <w:caps w:val="0"/>
      <w:smallCaps w:val="0"/>
      <w:strike w:val="0"/>
      <w:dstrike w:val="0"/>
      <w:color w:val="000000"/>
      <w:spacing w:val="0"/>
      <w:position w:val="0"/>
      <w:sz w:val="14"/>
      <w:u w:val="none"/>
      <w:effect w:val="none"/>
      <w:vertAlign w:val="baseline"/>
      <w:lang w:val="en-US"/>
    </w:rPr>
  </w:style>
  <w:style w:type="character" w:customStyle="1" w:styleId="8CiteMini">
    <w:name w:val="8) Cite Mini"/>
    <w:autoRedefine/>
    <w:rsid w:val="00635F20"/>
    <w:rPr>
      <w:rFonts w:ascii="Times New Roman" w:eastAsia="ヒラギノ角ゴ Pro W3" w:hAnsi="Times New Roman" w:cs="Times New Roman" w:hint="default"/>
      <w:b w:val="0"/>
      <w:bCs w:val="0"/>
      <w:i w:val="0"/>
      <w:iCs w:val="0"/>
      <w:caps w:val="0"/>
      <w:smallCaps w:val="0"/>
      <w:strike w:val="0"/>
      <w:dstrike w:val="0"/>
      <w:color w:val="000000"/>
      <w:spacing w:val="0"/>
      <w:position w:val="0"/>
      <w:sz w:val="14"/>
      <w:u w:val="none"/>
      <w:effect w:val="none"/>
      <w:vertAlign w:val="baseline"/>
      <w:lang w:val="en-US"/>
    </w:rPr>
  </w:style>
  <w:style w:type="character" w:customStyle="1" w:styleId="6CardText6">
    <w:name w:val="6) Card Text 6"/>
    <w:autoRedefine/>
    <w:rsid w:val="00635F20"/>
    <w:rPr>
      <w:rFonts w:ascii="Times New Roman" w:eastAsia="ヒラギノ角ゴ Pro W3" w:hAnsi="Times New Roman" w:cs="Times New Roman" w:hint="default"/>
      <w:b w:val="0"/>
      <w:bCs w:val="0"/>
      <w:i w:val="0"/>
      <w:iCs w:val="0"/>
      <w:caps w:val="0"/>
      <w:smallCaps w:val="0"/>
      <w:strike w:val="0"/>
      <w:dstrike w:val="0"/>
      <w:color w:val="000000"/>
      <w:spacing w:val="0"/>
      <w:position w:val="0"/>
      <w:sz w:val="12"/>
      <w:u w:val="none"/>
      <w:effect w:val="none"/>
      <w:vertAlign w:val="baseline"/>
      <w:lang w:val="en-US"/>
    </w:rPr>
  </w:style>
  <w:style w:type="character" w:customStyle="1" w:styleId="BoxBoldUnderline">
    <w:name w:val="Box Bold Underline"/>
    <w:rsid w:val="00635F20"/>
    <w:rPr>
      <w:rFonts w:ascii="Times New Roman" w:hAnsi="Times New Roman" w:cs="Times New Roman" w:hint="default"/>
      <w:b/>
      <w:bCs/>
      <w:sz w:val="20"/>
      <w:u w:val="single"/>
      <w:bdr w:val="single" w:sz="4" w:space="0" w:color="auto" w:frame="1"/>
    </w:rPr>
  </w:style>
  <w:style w:type="character" w:customStyle="1" w:styleId="Styleunderline11ptBoldBorderSinglesolidlineAuto">
    <w:name w:val="Style underline + 11 pt Bold Border: : (Single solid line Auto ..."/>
    <w:rsid w:val="00635F20"/>
    <w:rPr>
      <w:b/>
      <w:bCs/>
      <w:sz w:val="20"/>
      <w:u w:val="single"/>
      <w:bdr w:val="single" w:sz="4" w:space="0" w:color="auto" w:frame="1"/>
    </w:rPr>
  </w:style>
  <w:style w:type="character" w:customStyle="1" w:styleId="postby">
    <w:name w:val="post_by"/>
    <w:rsid w:val="00635F20"/>
  </w:style>
  <w:style w:type="character" w:customStyle="1" w:styleId="postdate">
    <w:name w:val="post_date"/>
    <w:rsid w:val="00635F20"/>
  </w:style>
  <w:style w:type="character" w:customStyle="1" w:styleId="moretop">
    <w:name w:val="more_top"/>
    <w:rsid w:val="00635F20"/>
  </w:style>
  <w:style w:type="character" w:customStyle="1" w:styleId="Boxing-New">
    <w:name w:val="Boxing - New"/>
    <w:basedOn w:val="DefaultParagraphFont"/>
    <w:rsid w:val="00635F20"/>
    <w:rPr>
      <w:rFonts w:ascii="Arial Narrow" w:hAnsi="Arial Narrow" w:hint="default"/>
      <w:strike w:val="0"/>
      <w:dstrike w:val="0"/>
      <w:sz w:val="16"/>
      <w:u w:val="none"/>
      <w:effect w:val="none"/>
      <w:bdr w:val="single" w:sz="4" w:space="0" w:color="auto" w:frame="1"/>
    </w:rPr>
  </w:style>
  <w:style w:type="character" w:customStyle="1" w:styleId="StyleDebateUnderline10pt">
    <w:name w:val="Style Debate Underline + 10 pt"/>
    <w:basedOn w:val="DefaultParagraphFont"/>
    <w:rsid w:val="00635F20"/>
    <w:rPr>
      <w:rFonts w:ascii="Times New Roman" w:hAnsi="Times New Roman" w:cs="Times New Roman" w:hint="default"/>
      <w:sz w:val="20"/>
      <w:szCs w:val="20"/>
      <w:u w:val="single"/>
    </w:rPr>
  </w:style>
  <w:style w:type="character" w:customStyle="1" w:styleId="allocatoragentsleft">
    <w:name w:val="al_locatoragentsleft"/>
    <w:basedOn w:val="DefaultParagraphFont"/>
    <w:rsid w:val="00635F20"/>
  </w:style>
  <w:style w:type="character" w:customStyle="1" w:styleId="Style12ptBoldUnderline1">
    <w:name w:val="Style 12 pt Bold Underline1"/>
    <w:rsid w:val="00635F20"/>
    <w:rPr>
      <w:b/>
      <w:bCs/>
      <w:sz w:val="24"/>
      <w:u w:val="single"/>
    </w:rPr>
  </w:style>
  <w:style w:type="character" w:customStyle="1" w:styleId="aunderline1">
    <w:name w:val="aunderline"/>
    <w:qFormat/>
    <w:rsid w:val="00635F20"/>
    <w:rPr>
      <w:rFonts w:ascii="Times New Roman" w:hAnsi="Times New Roman" w:cs="Times New Roman" w:hint="default"/>
      <w:sz w:val="20"/>
      <w:szCs w:val="24"/>
      <w:u w:val="thick"/>
    </w:rPr>
  </w:style>
  <w:style w:type="character" w:customStyle="1" w:styleId="StyleStyle4CharTimesNewRoman11ptBold">
    <w:name w:val="Style Style4 Char + Times New Roman 11 pt Bold"/>
    <w:rsid w:val="00635F20"/>
    <w:rPr>
      <w:rFonts w:ascii="Times New Roman" w:hAnsi="Times New Roman" w:cs="Times New Roman" w:hint="default"/>
      <w:b/>
      <w:bCs/>
      <w:sz w:val="20"/>
      <w:szCs w:val="24"/>
      <w:u w:val="single"/>
      <w:lang w:val="en-US" w:eastAsia="en-US" w:bidi="ar-SA"/>
    </w:rPr>
  </w:style>
  <w:style w:type="character" w:customStyle="1" w:styleId="senselabelstart">
    <w:name w:val="sense_label start"/>
    <w:basedOn w:val="DefaultParagraphFont"/>
    <w:rsid w:val="00635F20"/>
  </w:style>
  <w:style w:type="character" w:customStyle="1" w:styleId="sensecontent">
    <w:name w:val="sense_content"/>
    <w:basedOn w:val="DefaultParagraphFont"/>
    <w:rsid w:val="00635F20"/>
  </w:style>
  <w:style w:type="character" w:customStyle="1" w:styleId="vi">
    <w:name w:val="vi"/>
    <w:basedOn w:val="DefaultParagraphFont"/>
    <w:rsid w:val="00635F20"/>
  </w:style>
  <w:style w:type="character" w:customStyle="1" w:styleId="pagetitle0">
    <w:name w:val="pagetitle"/>
    <w:basedOn w:val="DefaultParagraphFont"/>
    <w:rsid w:val="00635F20"/>
  </w:style>
  <w:style w:type="character" w:customStyle="1" w:styleId="Heading2Char1CharCharCharCharCharC">
    <w:name w:val="Heading 2 Char1 Char Char Char Char Char C"/>
    <w:rsid w:val="00635F20"/>
    <w:rPr>
      <w:rFonts w:ascii="Arial" w:hAnsi="Arial" w:cs="Arial" w:hint="default"/>
      <w:b/>
      <w:bCs/>
      <w:iCs/>
      <w:sz w:val="24"/>
      <w:szCs w:val="28"/>
      <w:lang w:val="en-US" w:eastAsia="en-US" w:bidi="ar-SA"/>
    </w:rPr>
  </w:style>
  <w:style w:type="character" w:customStyle="1" w:styleId="StyleUnderlineCharTimesBold">
    <w:name w:val="Style Underline Char + Times Bold"/>
    <w:rsid w:val="00635F20"/>
    <w:rPr>
      <w:rFonts w:ascii="Times" w:hAnsi="Times" w:hint="default"/>
      <w:b w:val="0"/>
      <w:bCs/>
      <w:sz w:val="20"/>
      <w:u w:val="single"/>
    </w:rPr>
  </w:style>
  <w:style w:type="character" w:customStyle="1" w:styleId="blubigktbiz">
    <w:name w:val="blubigktbiz"/>
    <w:rsid w:val="00635F20"/>
  </w:style>
  <w:style w:type="character" w:customStyle="1" w:styleId="Style4CharChar">
    <w:name w:val="Style4 Char Char"/>
    <w:rsid w:val="00635F20"/>
    <w:rPr>
      <w:rFonts w:ascii="Arial Narrow" w:hAnsi="Arial Narrow" w:hint="default"/>
      <w:noProof w:val="0"/>
      <w:szCs w:val="24"/>
      <w:u w:val="single"/>
      <w:lang w:val="en-US" w:eastAsia="en-US" w:bidi="ar-SA"/>
    </w:rPr>
  </w:style>
  <w:style w:type="character" w:customStyle="1" w:styleId="StyleEmphasisArial12ptBold">
    <w:name w:val="Style Emphasis + Arial 12 pt Bold"/>
    <w:rsid w:val="00635F20"/>
    <w:rPr>
      <w:rFonts w:ascii="Arial" w:hAnsi="Arial" w:cs="Arial" w:hint="default"/>
      <w:b/>
      <w:bCs/>
      <w:i/>
      <w:iCs/>
      <w:sz w:val="24"/>
    </w:rPr>
  </w:style>
  <w:style w:type="character" w:customStyle="1" w:styleId="super">
    <w:name w:val="super"/>
    <w:rsid w:val="00635F20"/>
  </w:style>
  <w:style w:type="character" w:customStyle="1" w:styleId="text30">
    <w:name w:val="text30"/>
    <w:rsid w:val="00635F20"/>
  </w:style>
  <w:style w:type="character" w:customStyle="1" w:styleId="uppercase">
    <w:name w:val="uppercase"/>
    <w:rsid w:val="00635F20"/>
  </w:style>
  <w:style w:type="character" w:customStyle="1" w:styleId="mainbody1">
    <w:name w:val="mainbody1"/>
    <w:rsid w:val="00635F20"/>
    <w:rPr>
      <w:rFonts w:ascii="Verdana" w:hAnsi="Verdana" w:hint="default"/>
      <w:color w:val="000000"/>
      <w:sz w:val="22"/>
      <w:szCs w:val="22"/>
    </w:rPr>
  </w:style>
  <w:style w:type="character" w:customStyle="1" w:styleId="StyleStyle11ptBoldUnderlineBorderSinglesolidlineAuto">
    <w:name w:val="Style Style 11 pt Bold Underline Border: : (Single solid line Auto ..."/>
    <w:basedOn w:val="DefaultParagraphFont"/>
    <w:rsid w:val="00635F20"/>
    <w:rPr>
      <w:rFonts w:ascii="Times New Roman" w:hAnsi="Times New Roman" w:cs="Times New Roman" w:hint="default"/>
      <w:b/>
      <w:bCs/>
      <w:strike w:val="0"/>
      <w:dstrike w:val="0"/>
      <w:sz w:val="20"/>
      <w:u w:val="none"/>
      <w:effect w:val="none"/>
      <w:bdr w:val="none" w:sz="0" w:space="0" w:color="auto" w:frame="1"/>
    </w:rPr>
  </w:style>
  <w:style w:type="character" w:customStyle="1" w:styleId="Heading3CharCharCharChar2">
    <w:name w:val="Heading 3 Char Char Char Char2"/>
    <w:basedOn w:val="DefaultParagraphFont"/>
    <w:rsid w:val="00635F20"/>
    <w:rPr>
      <w:rFonts w:ascii="Arial" w:hAnsi="Arial" w:cs="Arial" w:hint="default"/>
      <w:bCs/>
      <w:szCs w:val="26"/>
      <w:u w:val="single"/>
      <w:lang w:val="en-US" w:eastAsia="en-US" w:bidi="ar-SA"/>
    </w:rPr>
  </w:style>
  <w:style w:type="character" w:customStyle="1" w:styleId="StyleUnderlinePatternClearYellow">
    <w:name w:val="Style Underline Pattern: Clear (Yellow)"/>
    <w:basedOn w:val="DefaultParagraphFont"/>
    <w:rsid w:val="00635F20"/>
    <w:rPr>
      <w:u w:val="single"/>
      <w:shd w:val="clear" w:color="auto" w:fill="00FF00"/>
    </w:rPr>
  </w:style>
  <w:style w:type="character" w:customStyle="1" w:styleId="StyleBoldUnderline1">
    <w:name w:val="Style Bold Underline1"/>
    <w:basedOn w:val="DefaultParagraphFont"/>
    <w:rsid w:val="00635F20"/>
    <w:rPr>
      <w:b w:val="0"/>
      <w:bCs/>
      <w:u w:val="single"/>
    </w:rPr>
  </w:style>
  <w:style w:type="character" w:customStyle="1" w:styleId="formatp">
    <w:name w:val="formatp"/>
    <w:rsid w:val="00635F20"/>
  </w:style>
  <w:style w:type="character" w:customStyle="1" w:styleId="yshortcutscs4-ndcor">
    <w:name w:val="yshortcuts cs4-ndcor"/>
    <w:rsid w:val="00635F20"/>
  </w:style>
  <w:style w:type="character" w:customStyle="1" w:styleId="price">
    <w:name w:val="price"/>
    <w:rsid w:val="00635F20"/>
  </w:style>
  <w:style w:type="character" w:customStyle="1" w:styleId="price-change">
    <w:name w:val="price-change"/>
    <w:rsid w:val="00635F20"/>
  </w:style>
  <w:style w:type="character" w:customStyle="1" w:styleId="percent-change">
    <w:name w:val="percent-change"/>
    <w:rsid w:val="00635F20"/>
  </w:style>
  <w:style w:type="character" w:customStyle="1" w:styleId="bibfont">
    <w:name w:val="bibfont"/>
    <w:rsid w:val="00635F20"/>
    <w:rPr>
      <w:rFonts w:ascii="Times New Roman" w:hAnsi="Times New Roman" w:cs="Times New Roman" w:hint="default"/>
    </w:rPr>
  </w:style>
  <w:style w:type="character" w:customStyle="1" w:styleId="boldciteChar1">
    <w:name w:val="bold cite Char1"/>
    <w:rsid w:val="00635F20"/>
    <w:rPr>
      <w:rFonts w:ascii="Arial" w:hAnsi="Arial" w:cs="Arial" w:hint="default"/>
      <w:b/>
      <w:bCs w:val="0"/>
      <w:color w:val="000000"/>
      <w:sz w:val="28"/>
      <w:szCs w:val="24"/>
      <w:u w:val="thick" w:color="000000"/>
      <w:lang w:val="en-US" w:eastAsia="en-US" w:bidi="ar-SA"/>
    </w:rPr>
  </w:style>
  <w:style w:type="character" w:customStyle="1" w:styleId="sectiontitle">
    <w:name w:val="sectiontitle"/>
    <w:basedOn w:val="DefaultParagraphFont"/>
    <w:rsid w:val="00635F20"/>
  </w:style>
  <w:style w:type="character" w:customStyle="1" w:styleId="leveluptitle">
    <w:name w:val="leveluptitle"/>
    <w:basedOn w:val="DefaultParagraphFont"/>
    <w:rsid w:val="00635F20"/>
  </w:style>
  <w:style w:type="character" w:customStyle="1" w:styleId="Hyperlink3">
    <w:name w:val="Hyperlink.3"/>
    <w:basedOn w:val="DefaultParagraphFont"/>
    <w:rsid w:val="00635F20"/>
    <w:rPr>
      <w:sz w:val="18"/>
      <w:szCs w:val="18"/>
    </w:rPr>
  </w:style>
  <w:style w:type="character" w:customStyle="1" w:styleId="Hyperlink40">
    <w:name w:val="Hyperlink.4"/>
    <w:basedOn w:val="DefaultParagraphFont"/>
    <w:rsid w:val="00635F20"/>
    <w:rPr>
      <w:sz w:val="18"/>
      <w:szCs w:val="18"/>
    </w:rPr>
  </w:style>
  <w:style w:type="character" w:customStyle="1" w:styleId="SmallCharChar">
    <w:name w:val="Small Char Char"/>
    <w:basedOn w:val="DefaultParagraphFont"/>
    <w:rsid w:val="00635F20"/>
    <w:rPr>
      <w:sz w:val="17"/>
      <w:szCs w:val="24"/>
      <w:lang w:val="en-US" w:eastAsia="en-US" w:bidi="ar-SA"/>
    </w:rPr>
  </w:style>
  <w:style w:type="character" w:customStyle="1" w:styleId="Intemphasis">
    <w:name w:val="Intemphasis"/>
    <w:uiPriority w:val="1"/>
    <w:qFormat/>
    <w:rsid w:val="00635F20"/>
    <w:rPr>
      <w:rFonts w:ascii="Cambria" w:hAnsi="Cambria" w:hint="default"/>
      <w:b/>
      <w:bCs w:val="0"/>
      <w:sz w:val="20"/>
      <w:u w:val="single"/>
      <w:bdr w:val="single" w:sz="4" w:space="0" w:color="auto" w:frame="1"/>
      <w:shd w:val="pct25" w:color="auto" w:fill="auto"/>
    </w:rPr>
  </w:style>
  <w:style w:type="character" w:customStyle="1" w:styleId="Style9pt">
    <w:name w:val="Style 9 pt"/>
    <w:basedOn w:val="DefaultParagraphFont"/>
    <w:rsid w:val="00635F20"/>
    <w:rPr>
      <w:rFonts w:ascii="Times New Roman" w:hAnsi="Times New Roman" w:cs="Times New Roman" w:hint="default"/>
      <w:sz w:val="20"/>
    </w:rPr>
  </w:style>
  <w:style w:type="character" w:customStyle="1" w:styleId="StyleunderlineArialNarrow9ptBold">
    <w:name w:val="Style underline + Arial Narrow 9 pt Bold"/>
    <w:basedOn w:val="underline"/>
    <w:rsid w:val="00635F20"/>
    <w:rPr>
      <w:u w:val="single"/>
      <w:lang w:val="en-US" w:eastAsia="en-US" w:bidi="ar-SA"/>
    </w:rPr>
  </w:style>
  <w:style w:type="character" w:customStyle="1" w:styleId="StyleBoldandUnderlineCharCharCharChar9pt">
    <w:name w:val="Style Bold and Underline Char Char Char Char + 9 pt"/>
    <w:basedOn w:val="DefaultParagraphFont"/>
    <w:rsid w:val="00635F20"/>
    <w:rPr>
      <w:rFonts w:ascii="Times New Roman" w:hAnsi="Times New Roman" w:cs="Times New Roman" w:hint="default"/>
      <w:b/>
      <w:bCs/>
      <w:noProof w:val="0"/>
      <w:sz w:val="20"/>
      <w:u w:val="single"/>
      <w:lang w:val="en-US" w:eastAsia="en-US" w:bidi="ar-SA"/>
    </w:rPr>
  </w:style>
  <w:style w:type="character" w:customStyle="1" w:styleId="StyleUnderlineCharCharChar9pt">
    <w:name w:val="Style Underline Char Char Char + 9 pt"/>
    <w:basedOn w:val="DefaultParagraphFont"/>
    <w:rsid w:val="00635F20"/>
    <w:rPr>
      <w:rFonts w:ascii="Times New Roman" w:hAnsi="Times New Roman" w:cs="Times New Roman" w:hint="default"/>
      <w:noProof w:val="0"/>
      <w:sz w:val="20"/>
      <w:u w:val="single"/>
      <w:lang w:val="en-US" w:eastAsia="en-US" w:bidi="ar-SA"/>
    </w:rPr>
  </w:style>
  <w:style w:type="character" w:customStyle="1" w:styleId="StyleUnderlineCharCharCharArialNarrow9pt">
    <w:name w:val="Style Underline Char Char Char + Arial Narrow 9 pt"/>
    <w:basedOn w:val="DefaultParagraphFont"/>
    <w:rsid w:val="00635F20"/>
    <w:rPr>
      <w:rFonts w:ascii="Times New Roman" w:hAnsi="Times New Roman" w:cs="Times New Roman" w:hint="default"/>
      <w:noProof w:val="0"/>
      <w:sz w:val="20"/>
      <w:u w:val="single"/>
      <w:lang w:val="en-US" w:eastAsia="en-US" w:bidi="ar-SA"/>
    </w:rPr>
  </w:style>
  <w:style w:type="character" w:customStyle="1" w:styleId="StyleUnderlineCharChar111ptBorderSinglesolidlineA">
    <w:name w:val="Style Underline Char Char1 + 11 pt Border: : (Single solid line A..."/>
    <w:basedOn w:val="UnderlineCharChar1"/>
    <w:rsid w:val="00635F20"/>
    <w:rPr>
      <w:rFonts w:ascii="Times New Roman" w:hAnsi="Times New Roman" w:cs="Times New Roman" w:hint="default"/>
      <w:sz w:val="20"/>
      <w:u w:val="single"/>
      <w:bdr w:val="single" w:sz="4" w:space="0" w:color="auto" w:frame="1"/>
      <w:lang w:val="en-US" w:eastAsia="en-US" w:bidi="ar-SA"/>
    </w:rPr>
  </w:style>
  <w:style w:type="character" w:customStyle="1" w:styleId="CharChar111">
    <w:name w:val="Char Char111"/>
    <w:basedOn w:val="DefaultParagraphFont"/>
    <w:rsid w:val="00635F20"/>
    <w:rPr>
      <w:rFonts w:ascii="Arial" w:hAnsi="Arial" w:cs="Arial" w:hint="default"/>
      <w:bCs/>
      <w:szCs w:val="26"/>
      <w:u w:val="single"/>
      <w:lang w:val="en-US" w:eastAsia="en-US" w:bidi="ar-SA"/>
    </w:rPr>
  </w:style>
  <w:style w:type="character" w:customStyle="1" w:styleId="AUnterdline">
    <w:name w:val="AUnterdline"/>
    <w:qFormat/>
    <w:rsid w:val="00635F20"/>
    <w:rPr>
      <w:rFonts w:ascii="Times New Roman" w:hAnsi="Times New Roman" w:cs="Times New Roman" w:hint="default"/>
      <w:sz w:val="20"/>
      <w:u w:val="single"/>
    </w:rPr>
  </w:style>
  <w:style w:type="character" w:customStyle="1" w:styleId="DontRead">
    <w:name w:val="Don't Read"/>
    <w:qFormat/>
    <w:rsid w:val="00635F20"/>
    <w:rPr>
      <w:rFonts w:ascii="Times New Roman" w:hAnsi="Times New Roman" w:cs="Times New Roman" w:hint="default"/>
      <w:sz w:val="16"/>
    </w:rPr>
  </w:style>
  <w:style w:type="character" w:customStyle="1" w:styleId="CharChar113">
    <w:name w:val="Char Char113"/>
    <w:basedOn w:val="DefaultParagraphFont"/>
    <w:rsid w:val="00635F20"/>
    <w:rPr>
      <w:rFonts w:ascii="Arial" w:hAnsi="Arial" w:cs="Arial" w:hint="default"/>
      <w:bCs/>
      <w:szCs w:val="26"/>
      <w:u w:val="single"/>
      <w:lang w:val="en-US" w:eastAsia="en-US" w:bidi="ar-SA"/>
    </w:rPr>
  </w:style>
  <w:style w:type="character" w:customStyle="1" w:styleId="StyleunderlineBold0">
    <w:name w:val="Style underline + Bold"/>
    <w:basedOn w:val="underline"/>
    <w:rsid w:val="00635F20"/>
    <w:rPr>
      <w:u w:val="single"/>
      <w:lang w:val="en-US" w:eastAsia="en-US" w:bidi="ar-SA"/>
    </w:rPr>
  </w:style>
  <w:style w:type="character" w:customStyle="1" w:styleId="StyleunderlineCharNotBold">
    <w:name w:val="Style underline Char + Not Bold"/>
    <w:basedOn w:val="underlineChar0"/>
    <w:rsid w:val="00635F20"/>
    <w:rPr>
      <w:rFonts w:ascii="Times New Roman" w:eastAsia="Times New Roman" w:hAnsi="Times New Roman" w:cs="Arial" w:hint="default"/>
      <w:b/>
      <w:bCs w:val="0"/>
      <w:sz w:val="20"/>
      <w:szCs w:val="24"/>
      <w:u w:val="single"/>
      <w:lang w:val="en-US" w:eastAsia="en-US" w:bidi="ar-SA"/>
    </w:rPr>
  </w:style>
  <w:style w:type="character" w:customStyle="1" w:styleId="UnderlineChar5Char">
    <w:name w:val="Underline Char5 Char"/>
    <w:basedOn w:val="DefaultParagraphFont"/>
    <w:rsid w:val="00635F20"/>
    <w:rPr>
      <w:szCs w:val="24"/>
      <w:u w:val="single"/>
      <w:lang w:val="en-US" w:eastAsia="en-US" w:bidi="ar-SA"/>
    </w:rPr>
  </w:style>
  <w:style w:type="character" w:customStyle="1" w:styleId="base">
    <w:name w:val="base"/>
    <w:basedOn w:val="DefaultParagraphFont"/>
    <w:rsid w:val="00635F20"/>
  </w:style>
  <w:style w:type="character" w:customStyle="1" w:styleId="part-of-speech">
    <w:name w:val="part-of-speech"/>
    <w:basedOn w:val="DefaultParagraphFont"/>
    <w:rsid w:val="00635F20"/>
  </w:style>
  <w:style w:type="character" w:customStyle="1" w:styleId="FontStyle177">
    <w:name w:val="Font Style177"/>
    <w:basedOn w:val="DefaultParagraphFont"/>
    <w:uiPriority w:val="99"/>
    <w:rsid w:val="00635F20"/>
    <w:rPr>
      <w:rFonts w:ascii="Times New Roman" w:hAnsi="Times New Roman" w:cs="Times New Roman" w:hint="default"/>
      <w:sz w:val="20"/>
      <w:szCs w:val="20"/>
    </w:rPr>
  </w:style>
  <w:style w:type="character" w:customStyle="1" w:styleId="FontStyle173">
    <w:name w:val="Font Style173"/>
    <w:basedOn w:val="DefaultParagraphFont"/>
    <w:uiPriority w:val="99"/>
    <w:rsid w:val="00635F20"/>
    <w:rPr>
      <w:rFonts w:ascii="Times New Roman" w:hAnsi="Times New Roman" w:cs="Times New Roman" w:hint="default"/>
      <w:sz w:val="14"/>
      <w:szCs w:val="14"/>
    </w:rPr>
  </w:style>
  <w:style w:type="character" w:customStyle="1" w:styleId="FontStyle151">
    <w:name w:val="Font Style151"/>
    <w:basedOn w:val="DefaultParagraphFont"/>
    <w:uiPriority w:val="99"/>
    <w:rsid w:val="00635F20"/>
    <w:rPr>
      <w:rFonts w:ascii="Arial Narrow" w:hAnsi="Arial Narrow" w:cs="Arial Narrow" w:hint="default"/>
      <w:b/>
      <w:bCs/>
      <w:sz w:val="12"/>
      <w:szCs w:val="12"/>
    </w:rPr>
  </w:style>
  <w:style w:type="character" w:customStyle="1" w:styleId="FontStyle156">
    <w:name w:val="Font Style156"/>
    <w:basedOn w:val="DefaultParagraphFont"/>
    <w:uiPriority w:val="99"/>
    <w:rsid w:val="00635F20"/>
    <w:rPr>
      <w:rFonts w:ascii="Arial Narrow" w:hAnsi="Arial Narrow" w:cs="Arial Narrow" w:hint="default"/>
      <w:sz w:val="8"/>
      <w:szCs w:val="8"/>
    </w:rPr>
  </w:style>
  <w:style w:type="character" w:customStyle="1" w:styleId="FontStyle160">
    <w:name w:val="Font Style160"/>
    <w:basedOn w:val="DefaultParagraphFont"/>
    <w:uiPriority w:val="99"/>
    <w:rsid w:val="00635F20"/>
    <w:rPr>
      <w:rFonts w:ascii="Times New Roman" w:hAnsi="Times New Roman" w:cs="Times New Roman" w:hint="default"/>
      <w:b/>
      <w:bCs/>
      <w:sz w:val="20"/>
      <w:szCs w:val="20"/>
    </w:rPr>
  </w:style>
  <w:style w:type="character" w:customStyle="1" w:styleId="FontStyle178">
    <w:name w:val="Font Style178"/>
    <w:basedOn w:val="DefaultParagraphFont"/>
    <w:uiPriority w:val="99"/>
    <w:rsid w:val="00635F20"/>
    <w:rPr>
      <w:rFonts w:ascii="Times New Roman" w:hAnsi="Times New Roman" w:cs="Times New Roman" w:hint="default"/>
      <w:sz w:val="18"/>
      <w:szCs w:val="18"/>
    </w:rPr>
  </w:style>
  <w:style w:type="character" w:customStyle="1" w:styleId="FontStyle168">
    <w:name w:val="Font Style168"/>
    <w:basedOn w:val="DefaultParagraphFont"/>
    <w:uiPriority w:val="99"/>
    <w:rsid w:val="00635F20"/>
    <w:rPr>
      <w:rFonts w:ascii="Times New Roman" w:hAnsi="Times New Roman" w:cs="Times New Roman" w:hint="default"/>
      <w:sz w:val="12"/>
      <w:szCs w:val="12"/>
    </w:rPr>
  </w:style>
  <w:style w:type="character" w:customStyle="1" w:styleId="FontStyle176">
    <w:name w:val="Font Style176"/>
    <w:basedOn w:val="DefaultParagraphFont"/>
    <w:uiPriority w:val="99"/>
    <w:rsid w:val="00635F20"/>
    <w:rPr>
      <w:rFonts w:ascii="Times New Roman" w:hAnsi="Times New Roman" w:cs="Times New Roman" w:hint="default"/>
      <w:sz w:val="16"/>
      <w:szCs w:val="16"/>
    </w:rPr>
  </w:style>
  <w:style w:type="character" w:customStyle="1" w:styleId="globalcontentbody">
    <w:name w:val="globalcontentbody"/>
    <w:basedOn w:val="DefaultParagraphFont"/>
    <w:rsid w:val="00635F20"/>
  </w:style>
  <w:style w:type="character" w:customStyle="1" w:styleId="authorbio">
    <w:name w:val="authorbio"/>
    <w:basedOn w:val="DefaultParagraphFont"/>
    <w:rsid w:val="00635F20"/>
  </w:style>
  <w:style w:type="character" w:customStyle="1" w:styleId="StyleBoldandUnderlineCharChar11pt">
    <w:name w:val="Style Bold and Underline Char Char + 11 pt"/>
    <w:basedOn w:val="DefaultParagraphFont"/>
    <w:rsid w:val="00635F20"/>
    <w:rPr>
      <w:b/>
      <w:bCs/>
      <w:noProof w:val="0"/>
      <w:sz w:val="20"/>
      <w:u w:val="single"/>
      <w:lang w:val="en-US" w:eastAsia="en-US" w:bidi="ar-SA"/>
    </w:rPr>
  </w:style>
  <w:style w:type="character" w:customStyle="1" w:styleId="Hyperlink23">
    <w:name w:val="Hyperlink23"/>
    <w:basedOn w:val="DefaultParagraphFont"/>
    <w:rsid w:val="00635F20"/>
    <w:rPr>
      <w:color w:val="3300CC"/>
      <w:u w:val="single"/>
    </w:rPr>
  </w:style>
  <w:style w:type="character" w:customStyle="1" w:styleId="CharChar114">
    <w:name w:val="Char Char114"/>
    <w:basedOn w:val="DefaultParagraphFont"/>
    <w:rsid w:val="00635F20"/>
    <w:rPr>
      <w:rFonts w:ascii="Arial" w:hAnsi="Arial" w:cs="Arial" w:hint="default"/>
      <w:bCs/>
      <w:szCs w:val="26"/>
      <w:u w:val="single"/>
      <w:lang w:val="en-US" w:eastAsia="en-US" w:bidi="ar-SA"/>
    </w:rPr>
  </w:style>
  <w:style w:type="character" w:customStyle="1" w:styleId="CharChar112">
    <w:name w:val="Char Char112"/>
    <w:basedOn w:val="DefaultParagraphFont"/>
    <w:rsid w:val="00635F20"/>
    <w:rPr>
      <w:rFonts w:ascii="Arial" w:hAnsi="Arial" w:cs="Arial" w:hint="default"/>
      <w:bCs/>
      <w:szCs w:val="26"/>
      <w:u w:val="single"/>
      <w:lang w:val="en-US" w:eastAsia="en-US" w:bidi="ar-SA"/>
    </w:rPr>
  </w:style>
  <w:style w:type="character" w:customStyle="1" w:styleId="zoomme">
    <w:name w:val="zoomme"/>
    <w:basedOn w:val="DefaultParagraphFont"/>
    <w:rsid w:val="00635F20"/>
  </w:style>
  <w:style w:type="character" w:customStyle="1" w:styleId="classauthor">
    <w:name w:val="class=&quot;author&quot;"/>
    <w:basedOn w:val="DefaultParagraphFont"/>
    <w:rsid w:val="00635F20"/>
  </w:style>
  <w:style w:type="character" w:customStyle="1" w:styleId="officialstitle-">
    <w:name w:val="official_s_title-"/>
    <w:basedOn w:val="DefaultParagraphFont"/>
    <w:rsid w:val="00635F20"/>
  </w:style>
  <w:style w:type="character" w:customStyle="1" w:styleId="officialsbureau">
    <w:name w:val="official_s_bureau"/>
    <w:basedOn w:val="DefaultParagraphFont"/>
    <w:rsid w:val="00635F20"/>
  </w:style>
  <w:style w:type="character" w:customStyle="1" w:styleId="gray">
    <w:name w:val="gray"/>
    <w:basedOn w:val="DefaultParagraphFont"/>
    <w:rsid w:val="00635F20"/>
  </w:style>
  <w:style w:type="character" w:customStyle="1" w:styleId="Styleunderline11ptBorderSinglesolidlineAuto05p">
    <w:name w:val="Style underline + 11 pt Border: : (Single solid line Auto  0.5 p..."/>
    <w:rsid w:val="00635F20"/>
    <w:rPr>
      <w:sz w:val="20"/>
      <w:u w:val="single"/>
      <w:bdr w:val="single" w:sz="4" w:space="0" w:color="auto" w:frame="1"/>
    </w:rPr>
  </w:style>
  <w:style w:type="character" w:customStyle="1" w:styleId="newscontent">
    <w:name w:val="newscontent"/>
    <w:rsid w:val="00635F20"/>
  </w:style>
  <w:style w:type="character" w:customStyle="1" w:styleId="FontStyle172">
    <w:name w:val="Font Style172"/>
    <w:basedOn w:val="DefaultParagraphFont"/>
    <w:uiPriority w:val="99"/>
    <w:rsid w:val="00635F20"/>
    <w:rPr>
      <w:rFonts w:ascii="Times New Roman" w:hAnsi="Times New Roman" w:cs="Times New Roman" w:hint="default"/>
      <w:b/>
      <w:bCs/>
      <w:sz w:val="16"/>
      <w:szCs w:val="16"/>
    </w:rPr>
  </w:style>
  <w:style w:type="character" w:customStyle="1" w:styleId="FontStyle171">
    <w:name w:val="Font Style171"/>
    <w:basedOn w:val="DefaultParagraphFont"/>
    <w:uiPriority w:val="99"/>
    <w:rsid w:val="00635F20"/>
    <w:rPr>
      <w:rFonts w:ascii="Times New Roman" w:hAnsi="Times New Roman" w:cs="Times New Roman" w:hint="default"/>
      <w:i/>
      <w:iCs/>
      <w:sz w:val="16"/>
      <w:szCs w:val="16"/>
    </w:rPr>
  </w:style>
  <w:style w:type="character" w:customStyle="1" w:styleId="FontStyle162">
    <w:name w:val="Font Style162"/>
    <w:basedOn w:val="DefaultParagraphFont"/>
    <w:uiPriority w:val="99"/>
    <w:rsid w:val="00635F20"/>
    <w:rPr>
      <w:rFonts w:ascii="Times New Roman" w:hAnsi="Times New Roman" w:cs="Times New Roman" w:hint="default"/>
      <w:b/>
      <w:bCs/>
      <w:sz w:val="18"/>
      <w:szCs w:val="18"/>
    </w:rPr>
  </w:style>
  <w:style w:type="character" w:customStyle="1" w:styleId="FontStyle167">
    <w:name w:val="Font Style167"/>
    <w:basedOn w:val="DefaultParagraphFont"/>
    <w:uiPriority w:val="99"/>
    <w:rsid w:val="00635F20"/>
    <w:rPr>
      <w:rFonts w:ascii="Times New Roman" w:hAnsi="Times New Roman" w:cs="Times New Roman" w:hint="default"/>
      <w:sz w:val="10"/>
      <w:szCs w:val="10"/>
    </w:rPr>
  </w:style>
  <w:style w:type="character" w:customStyle="1" w:styleId="FontStyle174">
    <w:name w:val="Font Style174"/>
    <w:basedOn w:val="DefaultParagraphFont"/>
    <w:uiPriority w:val="99"/>
    <w:rsid w:val="00635F20"/>
    <w:rPr>
      <w:rFonts w:ascii="Arial Narrow" w:hAnsi="Arial Narrow" w:cs="Arial Narrow" w:hint="default"/>
      <w:b/>
      <w:bCs/>
      <w:sz w:val="18"/>
      <w:szCs w:val="18"/>
    </w:rPr>
  </w:style>
  <w:style w:type="character" w:customStyle="1" w:styleId="FontStyle169">
    <w:name w:val="Font Style169"/>
    <w:basedOn w:val="DefaultParagraphFont"/>
    <w:uiPriority w:val="99"/>
    <w:rsid w:val="00635F20"/>
    <w:rPr>
      <w:rFonts w:ascii="Times New Roman" w:hAnsi="Times New Roman" w:cs="Times New Roman" w:hint="default"/>
      <w:sz w:val="12"/>
      <w:szCs w:val="12"/>
    </w:rPr>
  </w:style>
  <w:style w:type="character" w:customStyle="1" w:styleId="FontStyle139">
    <w:name w:val="Font Style139"/>
    <w:basedOn w:val="DefaultParagraphFont"/>
    <w:uiPriority w:val="99"/>
    <w:rsid w:val="00635F20"/>
    <w:rPr>
      <w:rFonts w:ascii="Times New Roman" w:hAnsi="Times New Roman" w:cs="Times New Roman" w:hint="default"/>
      <w:b/>
      <w:bCs/>
      <w:sz w:val="18"/>
      <w:szCs w:val="18"/>
    </w:rPr>
  </w:style>
  <w:style w:type="character" w:customStyle="1" w:styleId="aa">
    <w:name w:val="••••"/>
    <w:rsid w:val="00635F20"/>
    <w:rPr>
      <w:color w:val="000000"/>
    </w:rPr>
  </w:style>
  <w:style w:type="character" w:customStyle="1" w:styleId="UL-Bold">
    <w:name w:val="UL-Bold"/>
    <w:basedOn w:val="DefaultParagraphFont"/>
    <w:rsid w:val="00635F20"/>
    <w:rPr>
      <w:u w:val="thick"/>
    </w:rPr>
  </w:style>
  <w:style w:type="character" w:customStyle="1" w:styleId="UL-None">
    <w:name w:val="UL-None"/>
    <w:basedOn w:val="DefaultParagraphFont"/>
    <w:rsid w:val="00635F20"/>
    <w:rPr>
      <w:strike w:val="0"/>
      <w:dstrike w:val="0"/>
      <w:u w:val="none"/>
      <w:effect w:val="none"/>
    </w:rPr>
  </w:style>
  <w:style w:type="character" w:customStyle="1" w:styleId="styletimesnewroman12ptbold0">
    <w:name w:val="styletimesnewroman12ptbold"/>
    <w:basedOn w:val="DefaultParagraphFont"/>
    <w:rsid w:val="00635F20"/>
  </w:style>
  <w:style w:type="character" w:customStyle="1" w:styleId="FontStyle19">
    <w:name w:val="Font Style19"/>
    <w:basedOn w:val="DefaultParagraphFont"/>
    <w:uiPriority w:val="99"/>
    <w:rsid w:val="00635F20"/>
    <w:rPr>
      <w:rFonts w:ascii="Times New Roman" w:hAnsi="Times New Roman" w:cs="Times New Roman" w:hint="default"/>
      <w:sz w:val="18"/>
      <w:szCs w:val="18"/>
    </w:rPr>
  </w:style>
  <w:style w:type="character" w:customStyle="1" w:styleId="UnderlineBox">
    <w:name w:val="Underline + Box"/>
    <w:uiPriority w:val="1"/>
    <w:qFormat/>
    <w:rsid w:val="00635F20"/>
    <w:rPr>
      <w:rFonts w:ascii="Georgia" w:hAnsi="Georgia" w:hint="default"/>
      <w:b w:val="0"/>
      <w:bCs w:val="0"/>
      <w:sz w:val="22"/>
      <w:u w:val="single"/>
      <w:bdr w:val="single" w:sz="4" w:space="0" w:color="auto" w:frame="1"/>
    </w:rPr>
  </w:style>
  <w:style w:type="character" w:customStyle="1" w:styleId="10ptnotbold">
    <w:name w:val="10ptnotbold"/>
    <w:basedOn w:val="DefaultParagraphFont"/>
    <w:rsid w:val="00635F20"/>
    <w:rPr>
      <w:sz w:val="20"/>
    </w:rPr>
  </w:style>
  <w:style w:type="character" w:customStyle="1" w:styleId="kn">
    <w:name w:val="kn"/>
    <w:basedOn w:val="DefaultParagraphFont"/>
    <w:rsid w:val="00635F20"/>
  </w:style>
  <w:style w:type="character" w:customStyle="1" w:styleId="twelptblackblack1">
    <w:name w:val="twelptblackblack1"/>
    <w:basedOn w:val="DefaultParagraphFont"/>
    <w:rsid w:val="00635F20"/>
    <w:rPr>
      <w:rFonts w:ascii="Verdana" w:hAnsi="Verdana" w:hint="default"/>
      <w:color w:val="000000"/>
      <w:sz w:val="16"/>
      <w:szCs w:val="16"/>
    </w:rPr>
  </w:style>
  <w:style w:type="character" w:customStyle="1" w:styleId="TagCharCharCharChar0">
    <w:name w:val="Tag Char Char Char Char"/>
    <w:basedOn w:val="DefaultParagraphFont"/>
    <w:rsid w:val="00635F20"/>
    <w:rPr>
      <w:rFonts w:ascii="Times New Roman" w:eastAsia="Times New Roman" w:hAnsi="Times New Roman" w:cs="Times New Roman" w:hint="default"/>
      <w:b/>
      <w:bCs w:val="0"/>
      <w:sz w:val="24"/>
      <w:szCs w:val="20"/>
    </w:rPr>
  </w:style>
  <w:style w:type="character" w:customStyle="1" w:styleId="CharacterStyle14">
    <w:name w:val="Character Style 14"/>
    <w:rsid w:val="00635F20"/>
    <w:rPr>
      <w:sz w:val="30"/>
      <w:szCs w:val="30"/>
    </w:rPr>
  </w:style>
  <w:style w:type="character" w:customStyle="1" w:styleId="CharacterStyle13">
    <w:name w:val="Character Style 13"/>
    <w:rsid w:val="00635F20"/>
    <w:rPr>
      <w:i/>
      <w:iCs/>
      <w:sz w:val="17"/>
      <w:szCs w:val="17"/>
    </w:rPr>
  </w:style>
  <w:style w:type="character" w:customStyle="1" w:styleId="CardsNotUnderlined">
    <w:name w:val="Cards Not Underlined"/>
    <w:rsid w:val="00635F20"/>
    <w:rPr>
      <w:rFonts w:ascii="Times New Roman" w:hAnsi="Times New Roman" w:cs="Times New Roman" w:hint="default"/>
      <w:sz w:val="16"/>
    </w:rPr>
  </w:style>
  <w:style w:type="character" w:customStyle="1" w:styleId="a13">
    <w:name w:val="a1"/>
    <w:rsid w:val="00635F20"/>
    <w:rPr>
      <w:color w:val="008000"/>
    </w:rPr>
  </w:style>
  <w:style w:type="character" w:customStyle="1" w:styleId="mandelbrotrefrag">
    <w:name w:val="mandelbrot_refrag"/>
    <w:rsid w:val="00635F20"/>
  </w:style>
  <w:style w:type="character" w:customStyle="1" w:styleId="imgcreditcaption">
    <w:name w:val="imgcreditcaption"/>
    <w:rsid w:val="00635F20"/>
  </w:style>
  <w:style w:type="character" w:customStyle="1" w:styleId="current-article">
    <w:name w:val="current-article"/>
    <w:rsid w:val="00635F20"/>
  </w:style>
  <w:style w:type="character" w:customStyle="1" w:styleId="hps">
    <w:name w:val="hps"/>
    <w:rsid w:val="00635F20"/>
  </w:style>
  <w:style w:type="character" w:customStyle="1" w:styleId="source-org">
    <w:name w:val="source-org"/>
    <w:rsid w:val="00635F20"/>
  </w:style>
  <w:style w:type="character" w:customStyle="1" w:styleId="Caption11">
    <w:name w:val="Caption11"/>
    <w:rsid w:val="00635F20"/>
  </w:style>
  <w:style w:type="character" w:customStyle="1" w:styleId="mainheading">
    <w:name w:val="mainheading"/>
    <w:rsid w:val="00635F20"/>
  </w:style>
  <w:style w:type="character" w:customStyle="1" w:styleId="StyleStyleunderlineBold11pt">
    <w:name w:val="Style Style underline + Bold + 11 pt"/>
    <w:rsid w:val="00635F20"/>
    <w:rPr>
      <w:bCs/>
      <w:sz w:val="20"/>
      <w:u w:val="single"/>
    </w:rPr>
  </w:style>
  <w:style w:type="character" w:customStyle="1" w:styleId="StyleunderlineAsianTimesNewRomanBold">
    <w:name w:val="Style underline + (Asian) Times New Roman Bold"/>
    <w:rsid w:val="00635F20"/>
    <w:rPr>
      <w:rFonts w:ascii="Times New Roman" w:eastAsia="Times New Roman" w:hAnsi="Times New Roman" w:cs="Times New Roman" w:hint="default"/>
      <w:bCs/>
      <w:sz w:val="24"/>
      <w:u w:val="single"/>
    </w:rPr>
  </w:style>
  <w:style w:type="character" w:customStyle="1" w:styleId="Style13ptBoldUnderlineBorderSinglesolidlineAuto">
    <w:name w:val="Style 13 pt Bold Underline Border: : (Single solid line Auto  ..."/>
    <w:rsid w:val="00635F20"/>
    <w:rPr>
      <w:b/>
      <w:bCs/>
      <w:sz w:val="20"/>
      <w:u w:val="single"/>
      <w:bdr w:val="single" w:sz="4" w:space="0" w:color="auto" w:frame="1"/>
    </w:rPr>
  </w:style>
  <w:style w:type="character" w:customStyle="1" w:styleId="Style11ptBoldUnderlineBorderSinglesolidlineAuto1">
    <w:name w:val="Style 11 pt Bold Underline Border: : (Single solid line Auto  ...1"/>
    <w:rsid w:val="00635F20"/>
    <w:rPr>
      <w:b/>
      <w:bCs/>
      <w:sz w:val="20"/>
      <w:u w:val="single"/>
      <w:bdr w:val="single" w:sz="4" w:space="0" w:color="auto" w:frame="1"/>
    </w:rPr>
  </w:style>
  <w:style w:type="character" w:customStyle="1" w:styleId="metaorigin">
    <w:name w:val="meta_origin"/>
    <w:rsid w:val="00635F20"/>
  </w:style>
  <w:style w:type="character" w:customStyle="1" w:styleId="eminfo">
    <w:name w:val="eminfo"/>
    <w:rsid w:val="00635F20"/>
  </w:style>
  <w:style w:type="character" w:customStyle="1" w:styleId="emhighlight">
    <w:name w:val="emhighlight"/>
    <w:rsid w:val="00635F20"/>
  </w:style>
  <w:style w:type="character" w:customStyle="1" w:styleId="last">
    <w:name w:val="last"/>
    <w:rsid w:val="00635F20"/>
  </w:style>
  <w:style w:type="character" w:customStyle="1" w:styleId="institution">
    <w:name w:val="institution"/>
    <w:rsid w:val="00635F20"/>
  </w:style>
  <w:style w:type="character" w:customStyle="1" w:styleId="NormalCard">
    <w:name w:val="Normal Card"/>
    <w:uiPriority w:val="1"/>
    <w:qFormat/>
    <w:rsid w:val="00635F20"/>
    <w:rPr>
      <w:rFonts w:ascii="Times New Roman" w:hAnsi="Times New Roman" w:cs="Times New Roman" w:hint="default"/>
      <w:sz w:val="24"/>
    </w:rPr>
  </w:style>
  <w:style w:type="character" w:customStyle="1" w:styleId="timebox">
    <w:name w:val="timebox"/>
    <w:rsid w:val="00635F20"/>
  </w:style>
  <w:style w:type="character" w:customStyle="1" w:styleId="Heading2Subtext">
    <w:name w:val="Heading 2 Subtext"/>
    <w:rsid w:val="00635F20"/>
    <w:rPr>
      <w:rFonts w:ascii="Times New Roman" w:hAnsi="Times New Roman" w:cs="Times New Roman" w:hint="default"/>
      <w:sz w:val="16"/>
    </w:rPr>
  </w:style>
  <w:style w:type="character" w:customStyle="1" w:styleId="caps-label">
    <w:name w:val="caps-label"/>
    <w:rsid w:val="00635F20"/>
  </w:style>
  <w:style w:type="character" w:customStyle="1" w:styleId="cardshighlight0">
    <w:name w:val="cardshighlight"/>
    <w:rsid w:val="00635F20"/>
  </w:style>
  <w:style w:type="character" w:customStyle="1" w:styleId="cardsfont12pt1">
    <w:name w:val="cardsfont12pt"/>
    <w:rsid w:val="00635F20"/>
  </w:style>
  <w:style w:type="character" w:customStyle="1" w:styleId="kicker">
    <w:name w:val="kicker"/>
    <w:rsid w:val="00635F20"/>
  </w:style>
  <w:style w:type="character" w:customStyle="1" w:styleId="backcontent">
    <w:name w:val="backcontent"/>
    <w:rsid w:val="00635F20"/>
  </w:style>
  <w:style w:type="character" w:customStyle="1" w:styleId="daystmp">
    <w:name w:val="daystmp"/>
    <w:rsid w:val="00635F20"/>
  </w:style>
  <w:style w:type="character" w:customStyle="1" w:styleId="cardsfont12ptchar">
    <w:name w:val="cardsfont12ptchar"/>
    <w:rsid w:val="00635F20"/>
  </w:style>
  <w:style w:type="character" w:customStyle="1" w:styleId="gal">
    <w:name w:val="gal"/>
    <w:rsid w:val="00635F20"/>
  </w:style>
  <w:style w:type="character" w:customStyle="1" w:styleId="imagedateline">
    <w:name w:val="image_dateline"/>
    <w:rsid w:val="00635F20"/>
  </w:style>
  <w:style w:type="character" w:customStyle="1" w:styleId="authordatecharchar">
    <w:name w:val="authordatecharchar"/>
    <w:rsid w:val="00635F20"/>
  </w:style>
  <w:style w:type="character" w:customStyle="1" w:styleId="style1char0">
    <w:name w:val="style1char"/>
    <w:rsid w:val="00635F20"/>
  </w:style>
  <w:style w:type="character" w:customStyle="1" w:styleId="tagcharchar0">
    <w:name w:val="tagcharchar"/>
    <w:rsid w:val="00635F20"/>
  </w:style>
  <w:style w:type="character" w:customStyle="1" w:styleId="underlinedcharchar2">
    <w:name w:val="underlinedcharchar"/>
    <w:rsid w:val="00635F20"/>
  </w:style>
  <w:style w:type="character" w:customStyle="1" w:styleId="BoxedChar">
    <w:name w:val="Boxed Char"/>
    <w:rsid w:val="00635F20"/>
    <w:rPr>
      <w:rFonts w:ascii="Arial Narrow" w:hAnsi="Arial Narrow" w:hint="default"/>
      <w:b/>
      <w:bCs w:val="0"/>
      <w:sz w:val="18"/>
      <w:bdr w:val="single" w:sz="6" w:space="0" w:color="auto" w:frame="1"/>
    </w:rPr>
  </w:style>
  <w:style w:type="character" w:customStyle="1" w:styleId="cardCharCharChar1">
    <w:name w:val="card Char Char Char1"/>
    <w:rsid w:val="00635F20"/>
    <w:rPr>
      <w:lang w:val="en-US" w:eastAsia="en-US" w:bidi="ar-SA"/>
    </w:rPr>
  </w:style>
  <w:style w:type="character" w:customStyle="1" w:styleId="Style11ptThickunderline">
    <w:name w:val="Style 11 pt Thick underline"/>
    <w:rsid w:val="00635F20"/>
    <w:rPr>
      <w:sz w:val="20"/>
      <w:u w:val="thick"/>
    </w:rPr>
  </w:style>
  <w:style w:type="character" w:customStyle="1" w:styleId="Style11ptBoldThickunderline">
    <w:name w:val="Style 11 pt Bold Thick underline"/>
    <w:rsid w:val="00635F20"/>
    <w:rPr>
      <w:b/>
      <w:bCs/>
      <w:sz w:val="20"/>
      <w:u w:val="thick"/>
    </w:rPr>
  </w:style>
  <w:style w:type="character" w:customStyle="1" w:styleId="authors1">
    <w:name w:val="authors1"/>
    <w:rsid w:val="00635F20"/>
    <w:rPr>
      <w:rFonts w:ascii="Verdana" w:hAnsi="Verdana" w:hint="default"/>
      <w:b/>
      <w:bCs/>
      <w:color w:val="006699"/>
      <w:sz w:val="20"/>
      <w:szCs w:val="20"/>
    </w:rPr>
  </w:style>
  <w:style w:type="character" w:customStyle="1" w:styleId="headlinesectionlarge">
    <w:name w:val="headline_section_large"/>
    <w:rsid w:val="00635F20"/>
  </w:style>
  <w:style w:type="character" w:customStyle="1" w:styleId="Styleunderline11ptBlack">
    <w:name w:val="Style underline + 11 pt Black"/>
    <w:rsid w:val="00635F20"/>
    <w:rPr>
      <w:color w:val="000000"/>
      <w:sz w:val="20"/>
      <w:u w:val="single"/>
    </w:rPr>
  </w:style>
  <w:style w:type="character" w:customStyle="1" w:styleId="Styleunderline11ptBoldBlack">
    <w:name w:val="Style underline + 11 pt Bold Black"/>
    <w:rsid w:val="00635F20"/>
    <w:rPr>
      <w:b/>
      <w:bCs/>
      <w:color w:val="000000"/>
      <w:sz w:val="20"/>
      <w:u w:val="single"/>
    </w:rPr>
  </w:style>
  <w:style w:type="character" w:customStyle="1" w:styleId="Style11ptBoldBlackUnderline">
    <w:name w:val="Style 11 pt Bold Black Underline"/>
    <w:rsid w:val="00635F20"/>
    <w:rPr>
      <w:b/>
      <w:bCs/>
      <w:color w:val="000000"/>
      <w:sz w:val="20"/>
      <w:u w:val="single"/>
    </w:rPr>
  </w:style>
  <w:style w:type="character" w:customStyle="1" w:styleId="Style11ptBoldBlackUnderlineBorderSinglesolidline">
    <w:name w:val="Style 11 pt Bold Black Underline Border: : (Single solid line ..."/>
    <w:rsid w:val="00635F20"/>
    <w:rPr>
      <w:b/>
      <w:bCs/>
      <w:color w:val="000000"/>
      <w:sz w:val="20"/>
      <w:u w:val="single"/>
      <w:bdr w:val="single" w:sz="4" w:space="0" w:color="auto" w:frame="1"/>
    </w:rPr>
  </w:style>
  <w:style w:type="character" w:customStyle="1" w:styleId="StyleLatinMeridien-Italic11ptItalicUnderline">
    <w:name w:val="Style (Latin) Meridien-Italic 11 pt Italic Underline"/>
    <w:rsid w:val="00635F20"/>
    <w:rPr>
      <w:rFonts w:ascii="Meridien-Italic" w:hAnsi="Meridien-Italic" w:hint="default"/>
      <w:i/>
      <w:iCs/>
      <w:sz w:val="20"/>
      <w:u w:val="single"/>
    </w:rPr>
  </w:style>
  <w:style w:type="character" w:customStyle="1" w:styleId="underlinestylechar0">
    <w:name w:val="underlinestylechar"/>
    <w:rsid w:val="00635F20"/>
  </w:style>
  <w:style w:type="character" w:customStyle="1" w:styleId="StyleCards12ptThickunderlineChar1">
    <w:name w:val="Style Cards + 12 pt Thick underline Char1"/>
    <w:rsid w:val="00635F20"/>
    <w:rPr>
      <w:sz w:val="24"/>
      <w:szCs w:val="24"/>
      <w:u w:val="thick"/>
    </w:rPr>
  </w:style>
  <w:style w:type="character" w:customStyle="1" w:styleId="BodyTextIndentChar2">
    <w:name w:val="Body Text Indent Char2"/>
    <w:basedOn w:val="DefaultParagraphFont"/>
    <w:uiPriority w:val="99"/>
    <w:semiHidden/>
    <w:rsid w:val="00635F20"/>
    <w:rPr>
      <w:rFonts w:ascii="Georgia" w:hAnsi="Georgia" w:hint="default"/>
      <w:sz w:val="22"/>
      <w:szCs w:val="22"/>
    </w:rPr>
  </w:style>
  <w:style w:type="character" w:customStyle="1" w:styleId="BodyText2Char2">
    <w:name w:val="Body Text 2 Char2"/>
    <w:basedOn w:val="DefaultParagraphFont"/>
    <w:uiPriority w:val="99"/>
    <w:semiHidden/>
    <w:rsid w:val="00635F20"/>
    <w:rPr>
      <w:rFonts w:ascii="Georgia" w:hAnsi="Georgia" w:hint="default"/>
      <w:sz w:val="22"/>
      <w:szCs w:val="22"/>
    </w:rPr>
  </w:style>
  <w:style w:type="character" w:customStyle="1" w:styleId="BodyText3Char2">
    <w:name w:val="Body Text 3 Char2"/>
    <w:basedOn w:val="DefaultParagraphFont"/>
    <w:uiPriority w:val="99"/>
    <w:semiHidden/>
    <w:rsid w:val="00635F20"/>
    <w:rPr>
      <w:rFonts w:ascii="Georgia" w:hAnsi="Georgia" w:hint="default"/>
      <w:sz w:val="16"/>
      <w:szCs w:val="16"/>
    </w:rPr>
  </w:style>
  <w:style w:type="character" w:customStyle="1" w:styleId="BodyTextIndent2Char2">
    <w:name w:val="Body Text Indent 2 Char2"/>
    <w:basedOn w:val="DefaultParagraphFont"/>
    <w:uiPriority w:val="99"/>
    <w:semiHidden/>
    <w:rsid w:val="00635F20"/>
    <w:rPr>
      <w:rFonts w:ascii="Georgia" w:hAnsi="Georgia" w:hint="default"/>
      <w:sz w:val="22"/>
      <w:szCs w:val="22"/>
    </w:rPr>
  </w:style>
  <w:style w:type="character" w:customStyle="1" w:styleId="BodyTextIndent3Char2">
    <w:name w:val="Body Text Indent 3 Char2"/>
    <w:basedOn w:val="DefaultParagraphFont"/>
    <w:uiPriority w:val="99"/>
    <w:semiHidden/>
    <w:rsid w:val="00635F20"/>
    <w:rPr>
      <w:rFonts w:ascii="Georgia" w:hAnsi="Georgia" w:hint="default"/>
      <w:sz w:val="16"/>
      <w:szCs w:val="16"/>
    </w:rPr>
  </w:style>
  <w:style w:type="character" w:customStyle="1" w:styleId="z-BottomofFormChar2">
    <w:name w:val="z-Bottom of Form Char2"/>
    <w:basedOn w:val="DefaultParagraphFont"/>
    <w:uiPriority w:val="99"/>
    <w:semiHidden/>
    <w:rsid w:val="00635F20"/>
    <w:rPr>
      <w:rFonts w:ascii="Arial" w:hAnsi="Arial" w:cs="Arial" w:hint="default"/>
      <w:vanish/>
      <w:webHidden w:val="0"/>
      <w:sz w:val="16"/>
      <w:szCs w:val="16"/>
      <w:specVanish w:val="0"/>
    </w:rPr>
  </w:style>
  <w:style w:type="character" w:customStyle="1" w:styleId="m5686307894942199640gmail-style13ptbold">
    <w:name w:val="m_5686307894942199640gmail-style13ptbold"/>
    <w:basedOn w:val="DefaultParagraphFont"/>
    <w:rsid w:val="00635F20"/>
  </w:style>
  <w:style w:type="character" w:customStyle="1" w:styleId="m5686307894942199640gmail-styleunderline">
    <w:name w:val="m_5686307894942199640gmail-styleunderline"/>
    <w:basedOn w:val="DefaultParagraphFont"/>
    <w:rsid w:val="00635F20"/>
  </w:style>
  <w:style w:type="character" w:customStyle="1" w:styleId="UnderlineCharCharChar">
    <w:name w:val="Underline Char Char Char"/>
    <w:rsid w:val="00635F20"/>
    <w:rPr>
      <w:noProof w:val="0"/>
      <w:u w:val="single"/>
      <w:lang w:val="en-US" w:eastAsia="en-US" w:bidi="ar-SA"/>
    </w:rPr>
  </w:style>
  <w:style w:type="character" w:customStyle="1" w:styleId="messagecontent">
    <w:name w:val="message_content"/>
    <w:rsid w:val="00635F20"/>
  </w:style>
  <w:style w:type="character" w:customStyle="1" w:styleId="TagChar1">
    <w:name w:val="Tag Char1"/>
    <w:aliases w:val="Char Char Char Char,Char Char Char Char Char Char Char Char Char1,Char Char Char Char Char Char Char Char Char Char,Char Char Char Char Char Char Char Char1, Char Char Char Char, Char Char Char Char Char Char Char Char Char1"/>
    <w:basedOn w:val="DefaultParagraphFont"/>
    <w:rsid w:val="00635F20"/>
    <w:rPr>
      <w:rFonts w:ascii="Arial" w:hAnsi="Arial" w:cs="Arial" w:hint="default"/>
      <w:b/>
      <w:bCs/>
      <w:iCs/>
      <w:sz w:val="24"/>
      <w:szCs w:val="28"/>
      <w:lang w:val="en-US" w:eastAsia="en-US" w:bidi="ar-SA"/>
    </w:rPr>
  </w:style>
  <w:style w:type="character" w:customStyle="1" w:styleId="NormalWebChar1CharChar2">
    <w:name w:val="Normal (Web) Char1 Char Char2"/>
    <w:aliases w:val="Normal (Web) Char Char Char Char2,Normal (Web) Char1 Char Char Char Char2,Normal (Web) Char Char1 Char Char Char Char2,Normal (Web) Char2 Char Char Char Char Char Char2"/>
    <w:rsid w:val="00635F20"/>
    <w:rPr>
      <w:rFonts w:ascii="Times New Roman" w:eastAsia="SimSun" w:hAnsi="Times New Roman" w:cs="Times New Roman" w:hint="default"/>
      <w:sz w:val="24"/>
      <w:szCs w:val="24"/>
      <w:lang w:eastAsia="zh-CN"/>
    </w:rPr>
  </w:style>
  <w:style w:type="character" w:customStyle="1" w:styleId="m4385445901877740177gmail-styleunderline">
    <w:name w:val="m_4385445901877740177gmail-styleunderline"/>
    <w:basedOn w:val="DefaultParagraphFont"/>
    <w:rsid w:val="00635F20"/>
  </w:style>
  <w:style w:type="character" w:customStyle="1" w:styleId="CitationChar">
    <w:name w:val="Citation Char"/>
    <w:rsid w:val="00635F20"/>
    <w:rPr>
      <w:bCs/>
      <w:u w:val="single"/>
    </w:rPr>
  </w:style>
  <w:style w:type="character" w:customStyle="1" w:styleId="FontStyle72">
    <w:name w:val="Font Style72"/>
    <w:rsid w:val="00635F20"/>
    <w:rPr>
      <w:rFonts w:ascii="Times New Roman" w:hAnsi="Times New Roman" w:cs="Times New Roman" w:hint="default"/>
      <w:sz w:val="16"/>
      <w:szCs w:val="16"/>
    </w:rPr>
  </w:style>
  <w:style w:type="character" w:customStyle="1" w:styleId="FontStyle73">
    <w:name w:val="Font Style73"/>
    <w:uiPriority w:val="99"/>
    <w:rsid w:val="00635F20"/>
    <w:rPr>
      <w:rFonts w:ascii="Times New Roman" w:hAnsi="Times New Roman" w:cs="Times New Roman" w:hint="default"/>
      <w:i/>
      <w:iCs/>
      <w:sz w:val="16"/>
      <w:szCs w:val="16"/>
    </w:rPr>
  </w:style>
  <w:style w:type="character" w:customStyle="1" w:styleId="UnderlinestyleChar20">
    <w:name w:val="Underline style Char2"/>
    <w:rsid w:val="00635F20"/>
    <w:rPr>
      <w:sz w:val="22"/>
      <w:szCs w:val="24"/>
      <w:u w:val="single"/>
      <w:lang w:val="en-US" w:eastAsia="en-US" w:bidi="ar-SA"/>
    </w:rPr>
  </w:style>
  <w:style w:type="character" w:customStyle="1" w:styleId="FontStyle49">
    <w:name w:val="Font Style49"/>
    <w:uiPriority w:val="99"/>
    <w:rsid w:val="00635F20"/>
    <w:rPr>
      <w:rFonts w:ascii="Times New Roman" w:hAnsi="Times New Roman" w:cs="Times New Roman" w:hint="default"/>
      <w:sz w:val="20"/>
      <w:szCs w:val="20"/>
    </w:rPr>
  </w:style>
  <w:style w:type="character" w:customStyle="1" w:styleId="FontStyle50">
    <w:name w:val="Font Style50"/>
    <w:uiPriority w:val="99"/>
    <w:rsid w:val="00635F20"/>
    <w:rPr>
      <w:rFonts w:ascii="Times New Roman" w:hAnsi="Times New Roman" w:cs="Times New Roman" w:hint="default"/>
      <w:b/>
      <w:bCs/>
      <w:sz w:val="20"/>
      <w:szCs w:val="20"/>
    </w:rPr>
  </w:style>
  <w:style w:type="paragraph" w:styleId="ListBullet">
    <w:name w:val="List Bullet"/>
    <w:basedOn w:val="Normal"/>
    <w:link w:val="ListBulletChar"/>
    <w:unhideWhenUsed/>
    <w:rsid w:val="00635F20"/>
    <w:pPr>
      <w:tabs>
        <w:tab w:val="num" w:pos="360"/>
      </w:tabs>
      <w:spacing w:after="0" w:line="240" w:lineRule="auto"/>
      <w:ind w:left="360" w:hanging="360"/>
      <w:contextualSpacing/>
    </w:pPr>
    <w:rPr>
      <w:sz w:val="16"/>
    </w:rPr>
  </w:style>
  <w:style w:type="character" w:customStyle="1" w:styleId="UnderlineChar2CharCharChar">
    <w:name w:val="Underline Char2 Char Char Char"/>
    <w:locked/>
    <w:rsid w:val="00635F20"/>
    <w:rPr>
      <w:rFonts w:ascii="MS Mincho" w:eastAsia="MS Mincho" w:hAnsi="MS Mincho" w:hint="eastAsia"/>
      <w:szCs w:val="20"/>
      <w:u w:val="single"/>
    </w:rPr>
  </w:style>
  <w:style w:type="character" w:customStyle="1" w:styleId="Citation-AuthorDateChar">
    <w:name w:val="Citation - Author/Date Char"/>
    <w:locked/>
    <w:rsid w:val="00635F20"/>
    <w:rPr>
      <w:rFonts w:ascii="Times New Roman" w:eastAsia="Times New Roman" w:hAnsi="Times New Roman" w:cs="Times New Roman" w:hint="default"/>
      <w:b/>
      <w:bCs w:val="0"/>
      <w:smallCaps/>
      <w:sz w:val="24"/>
      <w:szCs w:val="24"/>
      <w:u w:val="single"/>
    </w:rPr>
  </w:style>
  <w:style w:type="character" w:customStyle="1" w:styleId="DebateUnderlineBoldCharChar">
    <w:name w:val="Debate Underline Bold Char Char"/>
    <w:locked/>
    <w:rsid w:val="00635F20"/>
    <w:rPr>
      <w:rFonts w:ascii="Times New Roman" w:eastAsia="Times New Roman" w:hAnsi="Times New Roman" w:cs="Times New Roman" w:hint="default"/>
      <w:b/>
      <w:bCs w:val="0"/>
      <w:szCs w:val="24"/>
      <w:u w:val="thick"/>
    </w:rPr>
  </w:style>
  <w:style w:type="character" w:customStyle="1" w:styleId="TagsCharCharCharChar">
    <w:name w:val="Tags Char Char Char Char"/>
    <w:locked/>
    <w:rsid w:val="00635F20"/>
    <w:rPr>
      <w:rFonts w:ascii="Times New Roman" w:eastAsia="Times New Roman" w:hAnsi="Times New Roman" w:cs="Times New Roman" w:hint="default"/>
      <w:b/>
      <w:bCs w:val="0"/>
      <w:sz w:val="24"/>
      <w:szCs w:val="24"/>
    </w:rPr>
  </w:style>
  <w:style w:type="character" w:customStyle="1" w:styleId="UnderlineCharChar4">
    <w:name w:val="Underline Char Char4"/>
    <w:rsid w:val="00635F20"/>
    <w:rPr>
      <w:szCs w:val="24"/>
      <w:u w:val="single"/>
      <w:lang w:val="en-US" w:eastAsia="en-US" w:bidi="ar-SA"/>
    </w:rPr>
  </w:style>
  <w:style w:type="character" w:customStyle="1" w:styleId="BoldUnderlineCharChar3">
    <w:name w:val="BoldUnderline Char Char3"/>
    <w:rsid w:val="00635F20"/>
    <w:rPr>
      <w:b/>
      <w:bCs w:val="0"/>
      <w:szCs w:val="24"/>
      <w:u w:val="single"/>
      <w:lang w:val="en-US" w:eastAsia="en-US" w:bidi="ar-SA"/>
    </w:rPr>
  </w:style>
  <w:style w:type="character" w:customStyle="1" w:styleId="UnderlineCharChar3">
    <w:name w:val="Underline Char Char3"/>
    <w:rsid w:val="00635F20"/>
    <w:rPr>
      <w:szCs w:val="24"/>
      <w:u w:val="single"/>
      <w:lang w:val="en-US" w:eastAsia="en-US" w:bidi="ar-SA"/>
    </w:rPr>
  </w:style>
  <w:style w:type="character" w:customStyle="1" w:styleId="BoldUnderlineCharChar2">
    <w:name w:val="BoldUnderline Char Char2"/>
    <w:rsid w:val="00635F20"/>
    <w:rPr>
      <w:b/>
      <w:bCs w:val="0"/>
      <w:szCs w:val="24"/>
      <w:u w:val="single"/>
      <w:lang w:val="en-US" w:eastAsia="en-US" w:bidi="ar-SA"/>
    </w:rPr>
  </w:style>
  <w:style w:type="character" w:customStyle="1" w:styleId="volume-issue">
    <w:name w:val="volume-issue"/>
    <w:rsid w:val="00635F20"/>
    <w:rPr>
      <w:rFonts w:ascii="Times New Roman" w:hAnsi="Times New Roman" w:cs="Times New Roman" w:hint="default"/>
    </w:rPr>
  </w:style>
  <w:style w:type="character" w:customStyle="1" w:styleId="boldness1">
    <w:name w:val="boldness1"/>
    <w:rsid w:val="00635F20"/>
  </w:style>
  <w:style w:type="character" w:customStyle="1" w:styleId="story-author">
    <w:name w:val="story-author"/>
    <w:basedOn w:val="DefaultParagraphFont"/>
    <w:rsid w:val="00635F20"/>
  </w:style>
  <w:style w:type="character" w:customStyle="1" w:styleId="Heading3CharCharCharChar">
    <w:name w:val="Heading 3 Char Char Char Char"/>
    <w:basedOn w:val="DefaultParagraphFont"/>
    <w:rsid w:val="00635F20"/>
    <w:rPr>
      <w:rFonts w:ascii="Arial" w:hAnsi="Arial" w:cs="Arial" w:hint="default"/>
      <w:bCs/>
      <w:szCs w:val="26"/>
      <w:u w:val="single"/>
      <w:lang w:val="en-US" w:eastAsia="en-US" w:bidi="ar-SA"/>
    </w:rPr>
  </w:style>
  <w:style w:type="character" w:customStyle="1" w:styleId="StyleEmphasisArial12ptBoldNotItalic">
    <w:name w:val="Style Emphasis + Arial 12 pt Bold Not Italic"/>
    <w:basedOn w:val="Emphasis"/>
    <w:rsid w:val="00635F20"/>
    <w:rPr>
      <w:rFonts w:ascii="Arial" w:hAnsi="Arial" w:cs="Times New Roman"/>
      <w:b w:val="0"/>
      <w:bCs/>
      <w:i w:val="0"/>
      <w:iCs w:val="0"/>
      <w:sz w:val="24"/>
      <w:u w:val="single"/>
      <w:bdr w:val="single" w:sz="18" w:space="0" w:color="auto" w:frame="1"/>
    </w:rPr>
  </w:style>
  <w:style w:type="character" w:customStyle="1" w:styleId="navy13bd">
    <w:name w:val="navy13bd"/>
    <w:basedOn w:val="DefaultParagraphFont"/>
    <w:rsid w:val="00635F20"/>
  </w:style>
  <w:style w:type="character" w:customStyle="1" w:styleId="StyleStyle4CharTimesNewRoman11ptItalic">
    <w:name w:val="Style Style4 Char + Times New Roman 11 pt Italic"/>
    <w:basedOn w:val="DefaultParagraphFont"/>
    <w:rsid w:val="00635F20"/>
    <w:rPr>
      <w:rFonts w:ascii="Times New Roman" w:hAnsi="Times New Roman" w:cs="Times New Roman" w:hint="default"/>
      <w:i/>
      <w:iCs/>
      <w:sz w:val="20"/>
      <w:szCs w:val="24"/>
      <w:u w:val="single"/>
      <w:lang w:val="en-US" w:eastAsia="en-US" w:bidi="ar-SA"/>
    </w:rPr>
  </w:style>
  <w:style w:type="character" w:customStyle="1" w:styleId="current-selection">
    <w:name w:val="current-selection"/>
    <w:basedOn w:val="DefaultParagraphFont"/>
    <w:rsid w:val="00635F20"/>
  </w:style>
  <w:style w:type="character" w:customStyle="1" w:styleId="ac">
    <w:name w:val="_"/>
    <w:basedOn w:val="DefaultParagraphFont"/>
    <w:rsid w:val="00635F20"/>
  </w:style>
  <w:style w:type="character" w:customStyle="1" w:styleId="Heading3CharCharCharChar1">
    <w:name w:val="Heading 3 Char Char Char Char1"/>
    <w:rsid w:val="00635F20"/>
    <w:rPr>
      <w:rFonts w:ascii="Arial" w:hAnsi="Arial" w:cs="Arial" w:hint="default"/>
      <w:bCs/>
      <w:szCs w:val="26"/>
      <w:u w:val="single"/>
      <w:lang w:val="en-US" w:eastAsia="en-US" w:bidi="ar-SA"/>
    </w:rPr>
  </w:style>
  <w:style w:type="character" w:customStyle="1" w:styleId="comment-body">
    <w:name w:val="comment-body"/>
    <w:rsid w:val="00635F20"/>
  </w:style>
  <w:style w:type="character" w:customStyle="1" w:styleId="UnderlineCharCharChar1">
    <w:name w:val="Underline Char Char Char1"/>
    <w:rsid w:val="00635F20"/>
    <w:rPr>
      <w:u w:val="single"/>
      <w:lang w:val="en-US" w:eastAsia="en-US" w:bidi="ar-SA"/>
    </w:rPr>
  </w:style>
  <w:style w:type="character" w:customStyle="1" w:styleId="reality">
    <w:name w:val="reality"/>
    <w:rsid w:val="00635F20"/>
  </w:style>
  <w:style w:type="character" w:customStyle="1" w:styleId="UnderlineChar1Char">
    <w:name w:val="Underline Char1 Char"/>
    <w:rsid w:val="00635F20"/>
    <w:rPr>
      <w:rFonts w:ascii="Calibri" w:eastAsia="MS Mincho" w:hAnsi="Calibri" w:cs="Calibri" w:hint="default"/>
      <w:szCs w:val="20"/>
      <w:u w:val="single"/>
    </w:rPr>
  </w:style>
  <w:style w:type="character" w:customStyle="1" w:styleId="StyleBoldandUnderlineCharChar29pt">
    <w:name w:val="Style Bold and Underline Char Char2 + 9 pt"/>
    <w:rsid w:val="00635F20"/>
    <w:rPr>
      <w:rFonts w:ascii="Times New Roman" w:hAnsi="Times New Roman" w:cs="Times New Roman" w:hint="default"/>
      <w:b/>
      <w:bCs/>
      <w:noProof w:val="0"/>
      <w:sz w:val="20"/>
      <w:u w:val="single"/>
    </w:rPr>
  </w:style>
  <w:style w:type="character" w:customStyle="1" w:styleId="StyleUnderlineCharChar19pt">
    <w:name w:val="Style Underline Char Char1 + 9 pt"/>
    <w:rsid w:val="00635F20"/>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635F20"/>
    <w:rPr>
      <w:rFonts w:ascii="Times New Roman" w:hAnsi="Times New Roman" w:cs="Times New Roman" w:hint="default"/>
      <w:noProof w:val="0"/>
      <w:sz w:val="20"/>
      <w:u w:val="single"/>
      <w:bdr w:val="single" w:sz="4" w:space="0" w:color="auto" w:frame="1"/>
      <w:lang w:val="en-US" w:eastAsia="en-US" w:bidi="ar-SA"/>
    </w:rPr>
  </w:style>
  <w:style w:type="character" w:customStyle="1" w:styleId="StyleStyle4CharTimesNewRoman11pt1">
    <w:name w:val="Style Style4 Char + Times New Roman 11 pt1"/>
    <w:rsid w:val="00635F20"/>
    <w:rPr>
      <w:rFonts w:ascii="Times New Roman" w:eastAsia="Times New Roman" w:hAnsi="Times New Roman" w:cs="Calibri" w:hint="default"/>
      <w:sz w:val="20"/>
      <w:szCs w:val="24"/>
      <w:u w:val="single"/>
      <w:lang w:val="en-US" w:eastAsia="en-US" w:bidi="ar-SA"/>
    </w:rPr>
  </w:style>
  <w:style w:type="character" w:customStyle="1" w:styleId="DottedUnderline1">
    <w:name w:val="Dotted Underline"/>
    <w:rsid w:val="00635F20"/>
    <w:rPr>
      <w:rFonts w:ascii="Times New Roman" w:hAnsi="Times New Roman" w:cs="Times New Roman" w:hint="default"/>
      <w:sz w:val="20"/>
      <w:u w:val="dottedHeavy"/>
    </w:rPr>
  </w:style>
  <w:style w:type="character" w:customStyle="1" w:styleId="article-record-publication-volume-issue">
    <w:name w:val="article-record-publication-volume-issue"/>
    <w:rsid w:val="00635F20"/>
  </w:style>
  <w:style w:type="character" w:customStyle="1" w:styleId="resultbodyblack">
    <w:name w:val="resultbodyblack"/>
    <w:rsid w:val="00635F20"/>
    <w:rPr>
      <w:rFonts w:ascii="Times New Roman" w:hAnsi="Times New Roman" w:cs="Times New Roman" w:hint="default"/>
    </w:rPr>
  </w:style>
  <w:style w:type="character" w:customStyle="1" w:styleId="quotechar0">
    <w:name w:val="quotechar"/>
    <w:rsid w:val="00635F20"/>
  </w:style>
  <w:style w:type="character" w:customStyle="1" w:styleId="3TagCite">
    <w:name w:val="3 Tag/Cite"/>
    <w:rsid w:val="00635F20"/>
    <w:rPr>
      <w:rFonts w:ascii="Times New Roman" w:hAnsi="Times New Roman" w:cs="Times New Roman" w:hint="default"/>
      <w:b/>
      <w:bCs w:val="0"/>
    </w:rPr>
  </w:style>
  <w:style w:type="character" w:customStyle="1" w:styleId="4Qualifications">
    <w:name w:val="4 Qualifications"/>
    <w:rsid w:val="00635F20"/>
    <w:rPr>
      <w:rFonts w:ascii="Times New Roman" w:hAnsi="Times New Roman" w:cs="Times New Roman" w:hint="default"/>
      <w:sz w:val="19"/>
    </w:rPr>
  </w:style>
  <w:style w:type="character" w:customStyle="1" w:styleId="6Underlined">
    <w:name w:val="6 Underlined"/>
    <w:rsid w:val="00635F20"/>
    <w:rPr>
      <w:rFonts w:ascii="Times New Roman" w:hAnsi="Times New Roman" w:cs="Times New Roman" w:hint="default"/>
      <w:b/>
      <w:bCs w:val="0"/>
      <w:sz w:val="21"/>
      <w:u w:val="single"/>
    </w:rPr>
  </w:style>
  <w:style w:type="character" w:customStyle="1" w:styleId="nohighlighting">
    <w:name w:val="no highlighting"/>
    <w:rsid w:val="00635F20"/>
    <w:rPr>
      <w:rFonts w:ascii="Times New Roman" w:hAnsi="Times New Roman" w:cs="Times New Roman" w:hint="default"/>
      <w:color w:val="auto"/>
      <w:sz w:val="20"/>
      <w:u w:val="thick"/>
      <w:bdr w:val="none" w:sz="0" w:space="0" w:color="auto" w:frame="1"/>
    </w:rPr>
  </w:style>
  <w:style w:type="character" w:customStyle="1" w:styleId="CharChar61">
    <w:name w:val="Char Char61"/>
    <w:rsid w:val="00635F20"/>
    <w:rPr>
      <w:rFonts w:ascii="Arial" w:hAnsi="Arial" w:cs="Arial" w:hint="default"/>
      <w:bCs/>
      <w:sz w:val="16"/>
      <w:szCs w:val="26"/>
      <w:lang w:val="en-US" w:eastAsia="en-US" w:bidi="ar-SA"/>
    </w:rPr>
  </w:style>
  <w:style w:type="character" w:customStyle="1" w:styleId="styledate">
    <w:name w:val="styledate"/>
    <w:rsid w:val="00635F20"/>
  </w:style>
  <w:style w:type="character" w:customStyle="1" w:styleId="StyleUnderlineChar9ptChar">
    <w:name w:val="Style Underline Char + 9 pt Char"/>
    <w:rsid w:val="00635F20"/>
    <w:rPr>
      <w:rFonts w:ascii="Times New Roman" w:eastAsia="Times New Roman" w:hAnsi="Times New Roman" w:cs="Times New Roman" w:hint="default"/>
      <w:sz w:val="20"/>
      <w:szCs w:val="24"/>
      <w:u w:val="single"/>
    </w:rPr>
  </w:style>
  <w:style w:type="character" w:customStyle="1" w:styleId="StyleUnderlineChar9ptBoldChar">
    <w:name w:val="Style Underline Char + 9 pt Bold Char"/>
    <w:rsid w:val="00635F20"/>
    <w:rPr>
      <w:rFonts w:ascii="Times New Roman" w:eastAsia="Times New Roman" w:hAnsi="Times New Roman" w:cs="Times New Roman" w:hint="default"/>
      <w:b/>
      <w:bCs/>
      <w:sz w:val="20"/>
      <w:szCs w:val="24"/>
      <w:u w:val="single"/>
    </w:rPr>
  </w:style>
  <w:style w:type="character" w:customStyle="1" w:styleId="BoldandUnderlineChar1">
    <w:name w:val="Bold and Underline Char1"/>
    <w:rsid w:val="00635F20"/>
    <w:rPr>
      <w:b/>
      <w:bCs w:val="0"/>
      <w:szCs w:val="24"/>
      <w:u w:val="single"/>
      <w:lang w:val="en-US" w:eastAsia="en-US" w:bidi="ar-SA"/>
    </w:rPr>
  </w:style>
  <w:style w:type="character" w:customStyle="1" w:styleId="BoldandUnderlineChar1Char2">
    <w:name w:val="Bold and Underline Char1 Char2"/>
    <w:rsid w:val="00635F20"/>
    <w:rPr>
      <w:b/>
      <w:bCs w:val="0"/>
      <w:szCs w:val="24"/>
      <w:u w:val="single"/>
      <w:lang w:val="en-US" w:eastAsia="en-US" w:bidi="ar-SA"/>
    </w:rPr>
  </w:style>
  <w:style w:type="character" w:customStyle="1" w:styleId="BoldandUnderlineCharChar1">
    <w:name w:val="Bold and Underline Char Char1"/>
    <w:rsid w:val="00635F20"/>
    <w:rPr>
      <w:b/>
      <w:bCs w:val="0"/>
      <w:szCs w:val="24"/>
      <w:u w:val="single"/>
      <w:lang w:val="en-US" w:eastAsia="en-US" w:bidi="ar-SA"/>
    </w:rPr>
  </w:style>
  <w:style w:type="character" w:customStyle="1" w:styleId="authoraffil">
    <w:name w:val="authoraffil"/>
    <w:rsid w:val="00635F20"/>
  </w:style>
  <w:style w:type="character" w:customStyle="1" w:styleId="CharChar8">
    <w:name w:val="Char Char8"/>
    <w:rsid w:val="00635F20"/>
    <w:rPr>
      <w:rFonts w:ascii="Georgia" w:eastAsia="Times New Roman" w:hAnsi="Georgia" w:hint="default"/>
      <w:b/>
      <w:bCs/>
      <w:sz w:val="30"/>
      <w:szCs w:val="28"/>
      <w:u w:val="single"/>
    </w:rPr>
  </w:style>
  <w:style w:type="character" w:customStyle="1" w:styleId="StyleArial6ptBold">
    <w:name w:val="Style Arial 6 pt Bold"/>
    <w:rsid w:val="00635F20"/>
    <w:rPr>
      <w:rFonts w:ascii="Arial" w:hAnsi="Arial" w:cs="Arial" w:hint="default"/>
      <w:bCs/>
      <w:sz w:val="12"/>
    </w:rPr>
  </w:style>
  <w:style w:type="character" w:customStyle="1" w:styleId="Heading2Char5">
    <w:name w:val="Heading 2 Char5"/>
    <w:rsid w:val="00635F20"/>
    <w:rPr>
      <w:rFonts w:ascii="Garamond" w:hAnsi="Garamond" w:cs="Arial" w:hint="default"/>
      <w:b/>
      <w:bCs/>
      <w:iCs/>
      <w:sz w:val="24"/>
      <w:szCs w:val="28"/>
      <w:lang w:val="en-US" w:eastAsia="en-US" w:bidi="ar-SA"/>
    </w:rPr>
  </w:style>
  <w:style w:type="character" w:customStyle="1" w:styleId="boldcitationChar">
    <w:name w:val="bold citation Char"/>
    <w:rsid w:val="00635F20"/>
    <w:rPr>
      <w:rFonts w:ascii="Arial" w:hAnsi="Arial" w:cs="Arial" w:hint="default"/>
      <w:b/>
      <w:bCs w:val="0"/>
      <w:sz w:val="28"/>
      <w:szCs w:val="24"/>
      <w:u w:val="thick"/>
      <w:lang w:val="en-US" w:eastAsia="en-US" w:bidi="ar-SA"/>
    </w:rPr>
  </w:style>
  <w:style w:type="character" w:customStyle="1" w:styleId="BoldunderlineChar5">
    <w:name w:val="Bold/underline Char"/>
    <w:rsid w:val="00635F20"/>
    <w:rPr>
      <w:rFonts w:ascii="SimSun" w:eastAsia="SimSun" w:hAnsi="SimSun" w:hint="eastAsia"/>
      <w:b/>
      <w:bCs w:val="0"/>
      <w:noProof w:val="0"/>
      <w:sz w:val="24"/>
      <w:szCs w:val="24"/>
      <w:u w:val="single"/>
      <w:lang w:val="en-US" w:eastAsia="zh-CN" w:bidi="ar-SA"/>
    </w:rPr>
  </w:style>
  <w:style w:type="character" w:customStyle="1" w:styleId="underlinetextchar0">
    <w:name w:val="underlinetextchar"/>
    <w:rsid w:val="00635F20"/>
  </w:style>
  <w:style w:type="character" w:customStyle="1" w:styleId="tagCharCharChar1">
    <w:name w:val="tag Char Char Char1"/>
    <w:rsid w:val="00635F20"/>
    <w:rPr>
      <w:b/>
      <w:bCs w:val="0"/>
      <w:sz w:val="24"/>
      <w:lang w:val="en-US" w:eastAsia="en-US" w:bidi="ar-SA"/>
    </w:rPr>
  </w:style>
  <w:style w:type="character" w:customStyle="1" w:styleId="bylines">
    <w:name w:val="bylines"/>
    <w:basedOn w:val="DefaultParagraphFont"/>
    <w:rsid w:val="00635F20"/>
  </w:style>
  <w:style w:type="character" w:customStyle="1" w:styleId="StyleStyleBoldUnderlineUnderlineIntenseEmphasis1apple-style-2">
    <w:name w:val="Style Style Bold UnderlineUnderlineIntense Emphasis1apple-style-...2"/>
    <w:basedOn w:val="DefaultParagraphFont"/>
    <w:rsid w:val="00635F20"/>
    <w:rPr>
      <w:b w:val="0"/>
      <w:bCs/>
      <w:sz w:val="22"/>
      <w:u w:val="single"/>
    </w:rPr>
  </w:style>
  <w:style w:type="character" w:customStyle="1" w:styleId="FontStyle57">
    <w:name w:val="Font Style57"/>
    <w:rsid w:val="00635F20"/>
    <w:rPr>
      <w:rFonts w:ascii="Georgia" w:hAnsi="Georgia" w:cs="Georgia" w:hint="default"/>
      <w:b/>
      <w:bCs/>
      <w:sz w:val="14"/>
      <w:szCs w:val="14"/>
    </w:rPr>
  </w:style>
  <w:style w:type="character" w:customStyle="1" w:styleId="FontStyle89">
    <w:name w:val="Font Style89"/>
    <w:rsid w:val="00635F20"/>
    <w:rPr>
      <w:rFonts w:ascii="Times New Roman" w:hAnsi="Times New Roman" w:cs="Times New Roman" w:hint="default"/>
      <w:b/>
      <w:bCs/>
      <w:smallCaps/>
      <w:spacing w:val="40"/>
      <w:sz w:val="16"/>
      <w:szCs w:val="16"/>
    </w:rPr>
  </w:style>
  <w:style w:type="character" w:customStyle="1" w:styleId="hvr">
    <w:name w:val="hvr"/>
    <w:basedOn w:val="DefaultParagraphFont"/>
    <w:rsid w:val="00635F20"/>
  </w:style>
  <w:style w:type="character" w:customStyle="1" w:styleId="cardChar20">
    <w:name w:val="card Char2"/>
    <w:basedOn w:val="DefaultParagraphFont"/>
    <w:uiPriority w:val="6"/>
    <w:rsid w:val="00635F20"/>
    <w:rPr>
      <w:rFonts w:ascii="Times New Roman" w:hAnsi="Times New Roman" w:cs="Calibri" w:hint="default"/>
      <w:szCs w:val="20"/>
    </w:rPr>
  </w:style>
  <w:style w:type="character" w:customStyle="1" w:styleId="red">
    <w:name w:val="red"/>
    <w:basedOn w:val="DefaultParagraphFont"/>
    <w:rsid w:val="00635F20"/>
  </w:style>
  <w:style w:type="character" w:customStyle="1" w:styleId="viewstorydateline">
    <w:name w:val="viewstorydateline"/>
    <w:basedOn w:val="DefaultParagraphFont"/>
    <w:rsid w:val="00635F20"/>
  </w:style>
  <w:style w:type="character" w:customStyle="1" w:styleId="meta-sep">
    <w:name w:val="meta-sep"/>
    <w:basedOn w:val="DefaultParagraphFont"/>
    <w:rsid w:val="00635F20"/>
  </w:style>
  <w:style w:type="character" w:customStyle="1" w:styleId="A19">
    <w:name w:val="A19"/>
    <w:uiPriority w:val="99"/>
    <w:rsid w:val="00635F20"/>
    <w:rPr>
      <w:rFonts w:ascii="Georgia" w:hAnsi="Georgia" w:cs="Georgia" w:hint="default"/>
      <w:color w:val="000000"/>
      <w:sz w:val="20"/>
      <w:szCs w:val="20"/>
      <w:u w:val="single"/>
    </w:rPr>
  </w:style>
  <w:style w:type="character" w:customStyle="1" w:styleId="A130">
    <w:name w:val="A13"/>
    <w:rsid w:val="00635F20"/>
    <w:rPr>
      <w:rFonts w:ascii="Georgia" w:hAnsi="Georgia" w:cs="Georgia" w:hint="default"/>
      <w:color w:val="000000"/>
      <w:sz w:val="11"/>
      <w:szCs w:val="11"/>
    </w:rPr>
  </w:style>
  <w:style w:type="character" w:customStyle="1" w:styleId="ontext">
    <w:name w:val="ontext"/>
    <w:basedOn w:val="DefaultParagraphFont"/>
    <w:rsid w:val="00635F20"/>
  </w:style>
  <w:style w:type="character" w:customStyle="1" w:styleId="archive-title">
    <w:name w:val="archive-title"/>
    <w:basedOn w:val="DefaultParagraphFont"/>
    <w:rsid w:val="00635F20"/>
  </w:style>
  <w:style w:type="character" w:customStyle="1" w:styleId="imgleft">
    <w:name w:val="imgleft"/>
    <w:basedOn w:val="DefaultParagraphFont"/>
    <w:rsid w:val="00635F20"/>
  </w:style>
  <w:style w:type="character" w:customStyle="1" w:styleId="imgcenter">
    <w:name w:val="imgcenter"/>
    <w:basedOn w:val="DefaultParagraphFont"/>
    <w:rsid w:val="00635F20"/>
  </w:style>
  <w:style w:type="character" w:customStyle="1" w:styleId="A42">
    <w:name w:val="A4+2"/>
    <w:uiPriority w:val="99"/>
    <w:rsid w:val="00635F20"/>
    <w:rPr>
      <w:rFonts w:ascii="Helvetica LT Std" w:hAnsi="Helvetica LT Std" w:cs="Helvetica LT Std" w:hint="default"/>
      <w:color w:val="000000"/>
      <w:sz w:val="11"/>
      <w:szCs w:val="11"/>
    </w:rPr>
  </w:style>
  <w:style w:type="character" w:customStyle="1" w:styleId="fstitle">
    <w:name w:val="fs_title"/>
    <w:basedOn w:val="DefaultParagraphFont"/>
    <w:rsid w:val="00635F20"/>
  </w:style>
  <w:style w:type="character" w:customStyle="1" w:styleId="reportbody1">
    <w:name w:val="reportbody1"/>
    <w:basedOn w:val="DefaultParagraphFont"/>
    <w:rsid w:val="00635F20"/>
    <w:rPr>
      <w:rFonts w:ascii="Tahoma" w:hAnsi="Tahoma" w:cs="Tahoma" w:hint="default"/>
      <w:color w:val="000000"/>
      <w:sz w:val="14"/>
      <w:szCs w:val="14"/>
    </w:rPr>
  </w:style>
  <w:style w:type="character" w:customStyle="1" w:styleId="dateday">
    <w:name w:val="date_day"/>
    <w:basedOn w:val="DefaultParagraphFont"/>
    <w:rsid w:val="00635F20"/>
  </w:style>
  <w:style w:type="character" w:customStyle="1" w:styleId="datemonth">
    <w:name w:val="date_month"/>
    <w:basedOn w:val="DefaultParagraphFont"/>
    <w:rsid w:val="00635F20"/>
  </w:style>
  <w:style w:type="character" w:customStyle="1" w:styleId="dateyear">
    <w:name w:val="date_year"/>
    <w:basedOn w:val="DefaultParagraphFont"/>
    <w:rsid w:val="00635F20"/>
  </w:style>
  <w:style w:type="character" w:customStyle="1" w:styleId="Heading3CharCharCharCharCharChar">
    <w:name w:val="Heading 3 Char Char Char Char Char Char"/>
    <w:basedOn w:val="DefaultParagraphFont"/>
    <w:rsid w:val="00635F20"/>
    <w:rPr>
      <w:rFonts w:ascii="Arial" w:hAnsi="Arial" w:cs="Arial" w:hint="default"/>
      <w:b/>
      <w:bCs/>
      <w:sz w:val="24"/>
      <w:szCs w:val="26"/>
      <w:lang w:val="en-US" w:eastAsia="en-US" w:bidi="ar-SA"/>
    </w:rPr>
  </w:style>
  <w:style w:type="character" w:customStyle="1" w:styleId="CharCharCharCharCharCharCharCharCharCharCharCharCharCharCharChar">
    <w:name w:val="Char Char Char Char Char Char Char Char Char Char Char Char Char Char Char Char"/>
    <w:basedOn w:val="DefaultParagraphFont"/>
    <w:rsid w:val="00635F20"/>
    <w:rPr>
      <w:rFonts w:ascii="Arial" w:hAnsi="Arial" w:cs="Arial" w:hint="default"/>
      <w:b/>
      <w:bCs/>
      <w:iCs/>
      <w:sz w:val="36"/>
      <w:szCs w:val="28"/>
      <w:u w:val="single"/>
      <w:lang w:val="en-US" w:eastAsia="en-US" w:bidi="ar-SA"/>
    </w:rPr>
  </w:style>
  <w:style w:type="character" w:customStyle="1" w:styleId="NormalWebChar1CharCharCharCharCharCharCharCharCharCharChar">
    <w:name w:val="Normal (Web) Char1 Char Char Char Char Char Char Char Char Char Char Char"/>
    <w:basedOn w:val="DefaultParagraphFont"/>
    <w:locked/>
    <w:rsid w:val="00635F20"/>
    <w:rPr>
      <w:sz w:val="24"/>
      <w:szCs w:val="24"/>
      <w:lang w:val="en-US" w:eastAsia="en-US" w:bidi="ar-SA"/>
    </w:rPr>
  </w:style>
  <w:style w:type="character" w:customStyle="1" w:styleId="insideitro">
    <w:name w:val="insideitro"/>
    <w:basedOn w:val="DefaultParagraphFont"/>
    <w:rsid w:val="00635F20"/>
  </w:style>
  <w:style w:type="character" w:customStyle="1" w:styleId="wcfont">
    <w:name w:val="wcfont"/>
    <w:basedOn w:val="DefaultParagraphFont"/>
    <w:rsid w:val="00635F20"/>
  </w:style>
  <w:style w:type="character" w:customStyle="1" w:styleId="qftext">
    <w:name w:val="qftext"/>
    <w:basedOn w:val="DefaultParagraphFont"/>
    <w:rsid w:val="00635F20"/>
  </w:style>
  <w:style w:type="character" w:customStyle="1" w:styleId="leftidx">
    <w:name w:val="leftidx"/>
    <w:basedOn w:val="DefaultParagraphFont"/>
    <w:rsid w:val="00635F20"/>
  </w:style>
  <w:style w:type="character" w:customStyle="1" w:styleId="eventtitle">
    <w:name w:val="eventtitle"/>
    <w:basedOn w:val="DefaultParagraphFont"/>
    <w:rsid w:val="00635F20"/>
  </w:style>
  <w:style w:type="character" w:customStyle="1" w:styleId="eventsubtitle">
    <w:name w:val="eventsubtitle"/>
    <w:basedOn w:val="DefaultParagraphFont"/>
    <w:rsid w:val="00635F20"/>
  </w:style>
  <w:style w:type="character" w:customStyle="1" w:styleId="eventdate">
    <w:name w:val="eventdate"/>
    <w:basedOn w:val="DefaultParagraphFont"/>
    <w:rsid w:val="00635F20"/>
  </w:style>
  <w:style w:type="character" w:customStyle="1" w:styleId="legend">
    <w:name w:val="legend"/>
    <w:basedOn w:val="DefaultParagraphFont"/>
    <w:rsid w:val="00635F20"/>
  </w:style>
  <w:style w:type="character" w:customStyle="1" w:styleId="slug-elocation">
    <w:name w:val="slug-elocation"/>
    <w:basedOn w:val="DefaultParagraphFont"/>
    <w:rsid w:val="00635F20"/>
  </w:style>
  <w:style w:type="character" w:customStyle="1" w:styleId="fu-autorenangabe-fu-beschreibung">
    <w:name w:val="fu-autorenangabe-fu-beschreibung"/>
    <w:rsid w:val="00635F20"/>
  </w:style>
  <w:style w:type="character" w:customStyle="1" w:styleId="commentscontainer">
    <w:name w:val="comments_container"/>
    <w:basedOn w:val="DefaultParagraphFont"/>
    <w:rsid w:val="00635F20"/>
  </w:style>
  <w:style w:type="character" w:customStyle="1" w:styleId="hparticlefooter">
    <w:name w:val="hparticlefooter"/>
    <w:basedOn w:val="DefaultParagraphFont"/>
    <w:rsid w:val="00635F20"/>
  </w:style>
  <w:style w:type="character" w:customStyle="1" w:styleId="profile-data">
    <w:name w:val="profile-data"/>
    <w:basedOn w:val="DefaultParagraphFont"/>
    <w:rsid w:val="00635F20"/>
  </w:style>
  <w:style w:type="character" w:customStyle="1" w:styleId="BlockCharCharCharCharChar">
    <w:name w:val="Block Char Char Char Char Char"/>
    <w:aliases w:val="Block Char Char Char Char Char Char Char Char,Block Char Char Char Char Char Char Char1"/>
    <w:basedOn w:val="DefaultParagraphFont"/>
    <w:rsid w:val="00635F20"/>
    <w:rPr>
      <w:rFonts w:ascii="Arial" w:hAnsi="Arial" w:cs="Arial" w:hint="default"/>
      <w:b/>
      <w:bCs/>
      <w:smallCaps/>
      <w:color w:val="000000"/>
      <w:kern w:val="32"/>
      <w:position w:val="16"/>
      <w:sz w:val="40"/>
      <w:szCs w:val="32"/>
      <w:lang w:val="en-US" w:eastAsia="en-US" w:bidi="ar-SA"/>
    </w:rPr>
  </w:style>
  <w:style w:type="character" w:customStyle="1" w:styleId="ReadText">
    <w:name w:val="Read Text"/>
    <w:basedOn w:val="DefaultParagraphFont"/>
    <w:rsid w:val="00635F20"/>
    <w:rPr>
      <w:rFonts w:ascii="Times New Roman" w:hAnsi="Times New Roman" w:cs="Times New Roman" w:hint="default"/>
      <w:b/>
      <w:bCs/>
      <w:sz w:val="24"/>
      <w:u w:val="single"/>
    </w:rPr>
  </w:style>
  <w:style w:type="character" w:customStyle="1" w:styleId="main">
    <w:name w:val="main"/>
    <w:basedOn w:val="DefaultParagraphFont"/>
    <w:rsid w:val="00635F20"/>
  </w:style>
  <w:style w:type="character" w:customStyle="1" w:styleId="textunderlineCharChar">
    <w:name w:val="text underline Char Char"/>
    <w:basedOn w:val="DefaultParagraphFont"/>
    <w:rsid w:val="00635F20"/>
    <w:rPr>
      <w:rFonts w:ascii="Garamond" w:hAnsi="Garamond" w:hint="default"/>
      <w:color w:val="000000"/>
      <w:u w:val="single"/>
    </w:rPr>
  </w:style>
  <w:style w:type="character" w:customStyle="1" w:styleId="FullCiteCharChar">
    <w:name w:val="Full Cite Char Char"/>
    <w:basedOn w:val="DefaultParagraphFont"/>
    <w:rsid w:val="00635F20"/>
    <w:rPr>
      <w:rFonts w:ascii="Georgia" w:hAnsi="Georgia" w:cs="Calibri" w:hint="default"/>
      <w:color w:val="000000"/>
      <w:sz w:val="20"/>
      <w:szCs w:val="24"/>
    </w:rPr>
  </w:style>
  <w:style w:type="character" w:customStyle="1" w:styleId="submitted-wrapper">
    <w:name w:val="submitted-wrapper"/>
    <w:basedOn w:val="DefaultParagraphFont"/>
    <w:rsid w:val="00635F20"/>
  </w:style>
  <w:style w:type="character" w:customStyle="1" w:styleId="the-author">
    <w:name w:val="the-author"/>
    <w:basedOn w:val="DefaultParagraphFont"/>
    <w:rsid w:val="00635F20"/>
  </w:style>
  <w:style w:type="character" w:customStyle="1" w:styleId="top-publish">
    <w:name w:val="top-publish"/>
    <w:basedOn w:val="DefaultParagraphFont"/>
    <w:rsid w:val="00635F20"/>
  </w:style>
  <w:style w:type="character" w:customStyle="1" w:styleId="byline-italic">
    <w:name w:val="byline-italic"/>
    <w:basedOn w:val="DefaultParagraphFont"/>
    <w:rsid w:val="00635F20"/>
  </w:style>
  <w:style w:type="character" w:customStyle="1" w:styleId="CardUnderlinedCharChar0">
    <w:name w:val="Card Underlined Char Char"/>
    <w:rsid w:val="00635F20"/>
    <w:rPr>
      <w:rFonts w:ascii="Arial Narrow" w:hAnsi="Arial Narrow" w:hint="default"/>
      <w:sz w:val="22"/>
      <w:szCs w:val="24"/>
      <w:u w:val="single"/>
      <w:lang w:val="en-US" w:eastAsia="en-US" w:bidi="ar-SA"/>
    </w:rPr>
  </w:style>
  <w:style w:type="character" w:customStyle="1" w:styleId="gd">
    <w:name w:val="gd"/>
    <w:basedOn w:val="DefaultParagraphFont"/>
    <w:rsid w:val="00635F20"/>
  </w:style>
  <w:style w:type="character" w:customStyle="1" w:styleId="g3">
    <w:name w:val="g3"/>
    <w:basedOn w:val="DefaultParagraphFont"/>
    <w:rsid w:val="00635F20"/>
  </w:style>
  <w:style w:type="character" w:customStyle="1" w:styleId="hb">
    <w:name w:val="hb"/>
    <w:basedOn w:val="DefaultParagraphFont"/>
    <w:rsid w:val="00635F20"/>
  </w:style>
  <w:style w:type="character" w:customStyle="1" w:styleId="g2">
    <w:name w:val="g2"/>
    <w:basedOn w:val="DefaultParagraphFont"/>
    <w:rsid w:val="00635F20"/>
  </w:style>
  <w:style w:type="character" w:customStyle="1" w:styleId="nameplatehead">
    <w:name w:val="nameplatehead"/>
    <w:basedOn w:val="DefaultParagraphFont"/>
    <w:rsid w:val="00635F20"/>
  </w:style>
  <w:style w:type="character" w:customStyle="1" w:styleId="nameplatelink">
    <w:name w:val="nameplatelink"/>
    <w:basedOn w:val="DefaultParagraphFont"/>
    <w:rsid w:val="00635F20"/>
  </w:style>
  <w:style w:type="character" w:customStyle="1" w:styleId="m340327140930436083gmail-styleunderline">
    <w:name w:val="m_340327140930436083gmail-styleunderline"/>
    <w:basedOn w:val="DefaultParagraphFont"/>
    <w:rsid w:val="00635F20"/>
  </w:style>
  <w:style w:type="character" w:customStyle="1" w:styleId="djhat-arrow">
    <w:name w:val="djhat-arrow"/>
    <w:basedOn w:val="DefaultParagraphFont"/>
    <w:rsid w:val="00635F20"/>
  </w:style>
  <w:style w:type="character" w:customStyle="1" w:styleId="mname">
    <w:name w:val="mname"/>
    <w:basedOn w:val="DefaultParagraphFont"/>
    <w:rsid w:val="00635F20"/>
  </w:style>
  <w:style w:type="character" w:customStyle="1" w:styleId="mvalue">
    <w:name w:val="mvalue"/>
    <w:basedOn w:val="DefaultParagraphFont"/>
    <w:rsid w:val="00635F20"/>
  </w:style>
  <w:style w:type="character" w:customStyle="1" w:styleId="mchange">
    <w:name w:val="mchange"/>
    <w:basedOn w:val="DefaultParagraphFont"/>
    <w:rsid w:val="00635F20"/>
  </w:style>
  <w:style w:type="character" w:customStyle="1" w:styleId="categoryaside">
    <w:name w:val="category__aside"/>
    <w:basedOn w:val="DefaultParagraphFont"/>
    <w:rsid w:val="00635F20"/>
  </w:style>
  <w:style w:type="character" w:customStyle="1" w:styleId="article-breadcrumb-wrapper">
    <w:name w:val="article-breadcrumb-wrapper"/>
    <w:basedOn w:val="DefaultParagraphFont"/>
    <w:rsid w:val="00635F20"/>
  </w:style>
  <w:style w:type="character" w:customStyle="1" w:styleId="wsj-article-caption-content">
    <w:name w:val="wsj-article-caption-content"/>
    <w:basedOn w:val="DefaultParagraphFont"/>
    <w:rsid w:val="00635F20"/>
  </w:style>
  <w:style w:type="character" w:customStyle="1" w:styleId="wsj-article-credit">
    <w:name w:val="wsj-article-credit"/>
    <w:basedOn w:val="DefaultParagraphFont"/>
    <w:rsid w:val="00635F20"/>
  </w:style>
  <w:style w:type="character" w:customStyle="1" w:styleId="wsj-article-credit-tag">
    <w:name w:val="wsj-article-credit-tag"/>
    <w:basedOn w:val="DefaultParagraphFont"/>
    <w:rsid w:val="00635F20"/>
  </w:style>
  <w:style w:type="character" w:customStyle="1" w:styleId="commentscounticon">
    <w:name w:val="comments_count_icon"/>
    <w:basedOn w:val="DefaultParagraphFont"/>
    <w:rsid w:val="00635F20"/>
  </w:style>
  <w:style w:type="character" w:customStyle="1" w:styleId="comments-count-word">
    <w:name w:val="comments-count-word"/>
    <w:basedOn w:val="DefaultParagraphFont"/>
    <w:rsid w:val="00635F20"/>
  </w:style>
  <w:style w:type="character" w:customStyle="1" w:styleId="company-name-type">
    <w:name w:val="company-name-type"/>
    <w:basedOn w:val="DefaultParagraphFont"/>
    <w:rsid w:val="00635F20"/>
  </w:style>
  <w:style w:type="character" w:customStyle="1" w:styleId="nav-prevnext-lbl">
    <w:name w:val="nav-prevnext-lbl"/>
    <w:basedOn w:val="DefaultParagraphFont"/>
    <w:rsid w:val="00635F20"/>
  </w:style>
  <w:style w:type="character" w:customStyle="1" w:styleId="nav-prevnext-hed">
    <w:name w:val="nav-prevnext-hed"/>
    <w:basedOn w:val="DefaultParagraphFont"/>
    <w:rsid w:val="00635F20"/>
  </w:style>
  <w:style w:type="character" w:customStyle="1" w:styleId="readcomments">
    <w:name w:val="readcomments"/>
    <w:basedOn w:val="DefaultParagraphFont"/>
    <w:rsid w:val="00635F20"/>
  </w:style>
  <w:style w:type="character" w:customStyle="1" w:styleId="selected-edition">
    <w:name w:val="selected-edition"/>
    <w:basedOn w:val="DefaultParagraphFont"/>
    <w:rsid w:val="00635F20"/>
  </w:style>
  <w:style w:type="character" w:customStyle="1" w:styleId="rotate">
    <w:name w:val="rotate"/>
    <w:basedOn w:val="DefaultParagraphFont"/>
    <w:rsid w:val="00635F20"/>
  </w:style>
  <w:style w:type="character" w:customStyle="1" w:styleId="m-8082899869479211226gmail-styleunderline">
    <w:name w:val="m_-8082899869479211226gmail-styleunderline"/>
    <w:basedOn w:val="DefaultParagraphFont"/>
    <w:rsid w:val="00635F20"/>
  </w:style>
  <w:style w:type="character" w:customStyle="1" w:styleId="tl8wme">
    <w:name w:val="tl8wme"/>
    <w:basedOn w:val="DefaultParagraphFont"/>
    <w:rsid w:val="00635F20"/>
  </w:style>
  <w:style w:type="character" w:customStyle="1" w:styleId="BriefTitleChar">
    <w:name w:val="Brief Title Char"/>
    <w:basedOn w:val="DefaultParagraphFont"/>
    <w:rsid w:val="00635F20"/>
    <w:rPr>
      <w:b/>
      <w:bCs w:val="0"/>
      <w:sz w:val="24"/>
      <w:szCs w:val="24"/>
      <w:u w:val="single"/>
      <w:lang w:val="en-US" w:eastAsia="en-US" w:bidi="ar-SA"/>
    </w:rPr>
  </w:style>
  <w:style w:type="character" w:customStyle="1" w:styleId="BriefTitle2Char">
    <w:name w:val="Brief Title 2 Char"/>
    <w:basedOn w:val="BriefTitleChar"/>
    <w:rsid w:val="00635F20"/>
    <w:rPr>
      <w:b/>
      <w:bCs w:val="0"/>
      <w:sz w:val="24"/>
      <w:szCs w:val="24"/>
      <w:u w:val="single"/>
      <w:lang w:val="en-US" w:eastAsia="en-US" w:bidi="ar-SA"/>
    </w:rPr>
  </w:style>
  <w:style w:type="character" w:customStyle="1" w:styleId="FontStyle477">
    <w:name w:val="Font Style477"/>
    <w:basedOn w:val="DefaultParagraphFont"/>
    <w:uiPriority w:val="99"/>
    <w:rsid w:val="00635F20"/>
    <w:rPr>
      <w:rFonts w:ascii="Times New Roman" w:hAnsi="Times New Roman" w:cs="Times New Roman" w:hint="default"/>
      <w:sz w:val="18"/>
      <w:szCs w:val="18"/>
    </w:rPr>
  </w:style>
  <w:style w:type="character" w:customStyle="1" w:styleId="FontStyle514">
    <w:name w:val="Font Style514"/>
    <w:basedOn w:val="DefaultParagraphFont"/>
    <w:uiPriority w:val="99"/>
    <w:rsid w:val="00635F20"/>
    <w:rPr>
      <w:rFonts w:ascii="Times New Roman" w:hAnsi="Times New Roman" w:cs="Times New Roman" w:hint="default"/>
      <w:sz w:val="14"/>
      <w:szCs w:val="14"/>
    </w:rPr>
  </w:style>
  <w:style w:type="character" w:customStyle="1" w:styleId="FontStyle500">
    <w:name w:val="Font Style500"/>
    <w:basedOn w:val="DefaultParagraphFont"/>
    <w:uiPriority w:val="99"/>
    <w:rsid w:val="00635F20"/>
    <w:rPr>
      <w:rFonts w:ascii="Times New Roman" w:hAnsi="Times New Roman" w:cs="Times New Roman" w:hint="default"/>
      <w:b/>
      <w:bCs/>
      <w:sz w:val="16"/>
      <w:szCs w:val="16"/>
    </w:rPr>
  </w:style>
  <w:style w:type="character" w:customStyle="1" w:styleId="FontStyle212">
    <w:name w:val="Font Style212"/>
    <w:basedOn w:val="DefaultParagraphFont"/>
    <w:uiPriority w:val="99"/>
    <w:rsid w:val="00635F20"/>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635F20"/>
    <w:rPr>
      <w:rFonts w:ascii="Times New Roman" w:hAnsi="Times New Roman" w:cs="Times New Roman" w:hint="default"/>
      <w:b/>
      <w:bCs/>
      <w:sz w:val="22"/>
      <w:szCs w:val="22"/>
    </w:rPr>
  </w:style>
  <w:style w:type="character" w:customStyle="1" w:styleId="UnderlineStyleChar7">
    <w:name w:val="Underline Style Char7"/>
    <w:rsid w:val="00635F20"/>
    <w:rPr>
      <w:rFonts w:ascii="Garamond" w:hAnsi="Garamond" w:hint="default"/>
      <w:sz w:val="22"/>
      <w:szCs w:val="24"/>
      <w:u w:val="single"/>
      <w:lang w:val="en-US" w:eastAsia="en-US" w:bidi="ar-SA"/>
    </w:rPr>
  </w:style>
  <w:style w:type="character" w:customStyle="1" w:styleId="s4">
    <w:name w:val="s4"/>
    <w:rsid w:val="00635F20"/>
  </w:style>
  <w:style w:type="character" w:customStyle="1" w:styleId="s5">
    <w:name w:val="s5"/>
    <w:rsid w:val="00635F20"/>
  </w:style>
  <w:style w:type="character" w:customStyle="1" w:styleId="rightsnotice">
    <w:name w:val="rightsnotice"/>
    <w:rsid w:val="00635F20"/>
  </w:style>
  <w:style w:type="character" w:customStyle="1" w:styleId="related-current-indicator">
    <w:name w:val="related-current-indicator"/>
    <w:rsid w:val="00635F20"/>
  </w:style>
  <w:style w:type="character" w:customStyle="1" w:styleId="bylclear">
    <w:name w:val="bylclear"/>
    <w:rsid w:val="00635F20"/>
  </w:style>
  <w:style w:type="character" w:customStyle="1" w:styleId="essaytext">
    <w:name w:val="essaytext"/>
    <w:rsid w:val="00635F20"/>
  </w:style>
  <w:style w:type="character" w:customStyle="1" w:styleId="username">
    <w:name w:val="username"/>
    <w:rsid w:val="00635F20"/>
  </w:style>
  <w:style w:type="character" w:customStyle="1" w:styleId="toplinks">
    <w:name w:val="toplinks"/>
    <w:rsid w:val="00635F20"/>
  </w:style>
  <w:style w:type="character" w:customStyle="1" w:styleId="titles">
    <w:name w:val="titles"/>
    <w:rsid w:val="00635F20"/>
  </w:style>
  <w:style w:type="character" w:customStyle="1" w:styleId="contentauthor">
    <w:name w:val="contentauthor"/>
    <w:rsid w:val="00635F20"/>
  </w:style>
  <w:style w:type="character" w:customStyle="1" w:styleId="subarticleheader">
    <w:name w:val="subarticleheader"/>
    <w:rsid w:val="00635F20"/>
  </w:style>
  <w:style w:type="character" w:customStyle="1" w:styleId="copy">
    <w:name w:val="copy"/>
    <w:rsid w:val="00635F20"/>
  </w:style>
  <w:style w:type="character" w:customStyle="1" w:styleId="topheadline">
    <w:name w:val="topheadline"/>
    <w:rsid w:val="00635F20"/>
  </w:style>
  <w:style w:type="character" w:customStyle="1" w:styleId="Stylereduce27pt">
    <w:name w:val="Style reduce2 + 7 pt"/>
    <w:rsid w:val="00635F20"/>
    <w:rPr>
      <w:rFonts w:ascii="Times New Roman" w:hAnsi="Times New Roman" w:cs="Arial" w:hint="default"/>
      <w:color w:val="000000"/>
      <w:sz w:val="14"/>
      <w:szCs w:val="22"/>
    </w:rPr>
  </w:style>
  <w:style w:type="character" w:customStyle="1" w:styleId="srtitle">
    <w:name w:val="srtitle"/>
    <w:rsid w:val="00635F20"/>
  </w:style>
  <w:style w:type="character" w:customStyle="1" w:styleId="st1">
    <w:name w:val="st1"/>
    <w:rsid w:val="00635F20"/>
  </w:style>
  <w:style w:type="character" w:customStyle="1" w:styleId="StyleStyleGaramond">
    <w:name w:val="Style Style Garamond +"/>
    <w:rsid w:val="00635F20"/>
    <w:rPr>
      <w:rFonts w:ascii="Garamond" w:hAnsi="Garamond" w:cs="Times New Roman" w:hint="default"/>
      <w:sz w:val="20"/>
    </w:rPr>
  </w:style>
  <w:style w:type="character" w:customStyle="1" w:styleId="boldunderline3">
    <w:name w:val="boldunderline"/>
    <w:rsid w:val="00635F20"/>
  </w:style>
  <w:style w:type="character" w:customStyle="1" w:styleId="Date11">
    <w:name w:val="Date11"/>
    <w:rsid w:val="00635F20"/>
  </w:style>
  <w:style w:type="character" w:customStyle="1" w:styleId="artbody1">
    <w:name w:val="art_body1"/>
    <w:rsid w:val="00635F20"/>
    <w:rPr>
      <w:rFonts w:ascii="Arial" w:hAnsi="Arial" w:cs="Arial" w:hint="default"/>
    </w:rPr>
  </w:style>
  <w:style w:type="character" w:customStyle="1" w:styleId="Boxout0">
    <w:name w:val="Boxout"/>
    <w:uiPriority w:val="1"/>
    <w:qFormat/>
    <w:rsid w:val="00635F20"/>
    <w:rPr>
      <w:rFonts w:ascii="Calibri" w:hAnsi="Calibri" w:cs="Calibri" w:hint="default"/>
      <w:b/>
      <w:bCs/>
      <w:i w:val="0"/>
      <w:iCs/>
      <w:color w:val="auto"/>
      <w:sz w:val="20"/>
      <w:u w:val="single"/>
      <w:bdr w:val="none" w:sz="0" w:space="0" w:color="auto" w:frame="1"/>
      <w:shd w:val="clear" w:color="auto" w:fill="00FF00"/>
    </w:rPr>
  </w:style>
  <w:style w:type="character" w:customStyle="1" w:styleId="storydate">
    <w:name w:val="storydate"/>
    <w:rsid w:val="00635F20"/>
  </w:style>
  <w:style w:type="character" w:customStyle="1" w:styleId="preloadwrap">
    <w:name w:val="preloadwrap"/>
    <w:rsid w:val="00635F20"/>
  </w:style>
  <w:style w:type="character" w:customStyle="1" w:styleId="creditwrap">
    <w:name w:val="creditwrap"/>
    <w:rsid w:val="00635F20"/>
  </w:style>
  <w:style w:type="character" w:customStyle="1" w:styleId="DefaultChar1">
    <w:name w:val="Default Char1"/>
    <w:rsid w:val="00635F20"/>
    <w:rPr>
      <w:noProof w:val="0"/>
      <w:color w:val="000000"/>
      <w:lang w:val="en-US" w:eastAsia="en-US" w:bidi="ar-SA"/>
    </w:rPr>
  </w:style>
  <w:style w:type="character" w:customStyle="1" w:styleId="pmterms31">
    <w:name w:val="pmterms31"/>
    <w:rsid w:val="00635F20"/>
    <w:rPr>
      <w:b/>
      <w:bCs/>
      <w:i w:val="0"/>
      <w:iCs w:val="0"/>
      <w:color w:val="000000"/>
    </w:rPr>
  </w:style>
  <w:style w:type="character" w:customStyle="1" w:styleId="copyrightdescription">
    <w:name w:val="copyrightdescription"/>
    <w:rsid w:val="00635F20"/>
  </w:style>
  <w:style w:type="character" w:customStyle="1" w:styleId="ft01">
    <w:name w:val="ft01"/>
    <w:rsid w:val="00635F20"/>
    <w:rPr>
      <w:rFonts w:ascii="Times" w:hAnsi="Times" w:cs="Times" w:hint="default"/>
      <w:color w:val="000000"/>
      <w:sz w:val="14"/>
      <w:szCs w:val="14"/>
    </w:rPr>
  </w:style>
  <w:style w:type="character" w:customStyle="1" w:styleId="ft11">
    <w:name w:val="ft11"/>
    <w:rsid w:val="00635F20"/>
    <w:rPr>
      <w:rFonts w:ascii="Times" w:hAnsi="Times" w:cs="Times" w:hint="default"/>
      <w:color w:val="000000"/>
      <w:sz w:val="17"/>
      <w:szCs w:val="17"/>
    </w:rPr>
  </w:style>
  <w:style w:type="character" w:customStyle="1" w:styleId="ft21">
    <w:name w:val="ft21"/>
    <w:rsid w:val="00635F20"/>
    <w:rPr>
      <w:rFonts w:ascii="Times" w:hAnsi="Times" w:cs="Times" w:hint="default"/>
      <w:color w:val="000000"/>
      <w:sz w:val="15"/>
      <w:szCs w:val="15"/>
    </w:rPr>
  </w:style>
  <w:style w:type="character" w:customStyle="1" w:styleId="ft31">
    <w:name w:val="ft31"/>
    <w:rsid w:val="00635F20"/>
    <w:rPr>
      <w:rFonts w:ascii="Times" w:hAnsi="Times" w:cs="Times" w:hint="default"/>
      <w:color w:val="000000"/>
      <w:sz w:val="15"/>
      <w:szCs w:val="15"/>
    </w:rPr>
  </w:style>
  <w:style w:type="character" w:customStyle="1" w:styleId="dquo">
    <w:name w:val="dquo"/>
    <w:rsid w:val="00635F20"/>
  </w:style>
  <w:style w:type="character" w:customStyle="1" w:styleId="caps2">
    <w:name w:val="caps2"/>
    <w:rsid w:val="00635F20"/>
  </w:style>
  <w:style w:type="character" w:customStyle="1" w:styleId="ccs">
    <w:name w:val="c cs"/>
    <w:rsid w:val="00635F20"/>
  </w:style>
  <w:style w:type="character" w:customStyle="1" w:styleId="dropshadow">
    <w:name w:val="dropshadow"/>
    <w:rsid w:val="00635F20"/>
  </w:style>
  <w:style w:type="character" w:customStyle="1" w:styleId="d05ws">
    <w:name w:val="d05ws"/>
    <w:rsid w:val="00635F20"/>
  </w:style>
  <w:style w:type="character" w:customStyle="1" w:styleId="rzibod">
    <w:name w:val="rzibod"/>
    <w:rsid w:val="00635F20"/>
  </w:style>
  <w:style w:type="character" w:customStyle="1" w:styleId="headertext">
    <w:name w:val="headertext"/>
    <w:rsid w:val="00635F20"/>
  </w:style>
  <w:style w:type="character" w:customStyle="1" w:styleId="endnote-reference">
    <w:name w:val="endnote-reference"/>
    <w:rsid w:val="00635F20"/>
  </w:style>
  <w:style w:type="character" w:customStyle="1" w:styleId="officialsname">
    <w:name w:val="official_s_name"/>
    <w:rsid w:val="00635F20"/>
  </w:style>
  <w:style w:type="character" w:customStyle="1" w:styleId="audience">
    <w:name w:val="audience"/>
    <w:rsid w:val="00635F20"/>
  </w:style>
  <w:style w:type="character" w:customStyle="1" w:styleId="normalchar1">
    <w:name w:val="normal__char"/>
    <w:rsid w:val="00635F20"/>
  </w:style>
  <w:style w:type="character" w:customStyle="1" w:styleId="hyperlink002cheading0020100200028block0020title0029char">
    <w:name w:val="hyperlink_002cheading_00201_0020_0028block_0020title_0029__char"/>
    <w:rsid w:val="00635F20"/>
  </w:style>
  <w:style w:type="character" w:customStyle="1" w:styleId="underline002cstyle0020bold0020underlinechar">
    <w:name w:val="underline_002cstyle_0020bold_0020underline__char"/>
    <w:rsid w:val="00635F20"/>
  </w:style>
  <w:style w:type="character" w:customStyle="1" w:styleId="copyboldblack">
    <w:name w:val="copyboldblack"/>
    <w:rsid w:val="00635F20"/>
  </w:style>
  <w:style w:type="character" w:customStyle="1" w:styleId="copybold">
    <w:name w:val="copybold"/>
    <w:rsid w:val="00635F20"/>
  </w:style>
  <w:style w:type="character" w:customStyle="1" w:styleId="author-date0">
    <w:name w:val="author-date"/>
    <w:rsid w:val="00635F20"/>
  </w:style>
  <w:style w:type="character" w:customStyle="1" w:styleId="articlebegin">
    <w:name w:val="articlebegin"/>
    <w:rsid w:val="00635F20"/>
  </w:style>
  <w:style w:type="character" w:customStyle="1" w:styleId="mediaoverlay">
    <w:name w:val="mediaoverlay"/>
    <w:rsid w:val="00635F20"/>
  </w:style>
  <w:style w:type="character" w:customStyle="1" w:styleId="blogcaption">
    <w:name w:val="blog_caption"/>
    <w:rsid w:val="00635F20"/>
  </w:style>
  <w:style w:type="character" w:customStyle="1" w:styleId="commnet-abuzz">
    <w:name w:val="commnet-abuzz"/>
    <w:rsid w:val="00635F20"/>
  </w:style>
  <w:style w:type="character" w:customStyle="1" w:styleId="stbuttontext">
    <w:name w:val="stbuttontext"/>
    <w:rsid w:val="00635F20"/>
  </w:style>
  <w:style w:type="character" w:customStyle="1" w:styleId="grey">
    <w:name w:val="grey"/>
    <w:rsid w:val="00635F20"/>
  </w:style>
  <w:style w:type="character" w:customStyle="1" w:styleId="bdx">
    <w:name w:val="bdx"/>
    <w:rsid w:val="00635F20"/>
  </w:style>
  <w:style w:type="character" w:customStyle="1" w:styleId="bdl">
    <w:name w:val="bdl"/>
    <w:rsid w:val="00635F20"/>
  </w:style>
  <w:style w:type="character" w:customStyle="1" w:styleId="breadcrumbitemcurrent">
    <w:name w:val="breadcrumbitemcurrent"/>
    <w:rsid w:val="00635F20"/>
  </w:style>
  <w:style w:type="character" w:customStyle="1" w:styleId="bbl">
    <w:name w:val="bbl"/>
    <w:rsid w:val="00635F20"/>
  </w:style>
  <w:style w:type="character" w:customStyle="1" w:styleId="itxtnewhookspan">
    <w:name w:val="itxtnewhookspan"/>
    <w:rsid w:val="00635F20"/>
  </w:style>
  <w:style w:type="character" w:customStyle="1" w:styleId="gstxthlt">
    <w:name w:val="gstxt_hlt"/>
    <w:rsid w:val="00635F20"/>
  </w:style>
  <w:style w:type="character" w:customStyle="1" w:styleId="StyleBoldRed">
    <w:name w:val="Style Bold Red"/>
    <w:rsid w:val="00635F20"/>
    <w:rPr>
      <w:b/>
      <w:bCs/>
      <w:color w:val="auto"/>
    </w:rPr>
  </w:style>
  <w:style w:type="character" w:customStyle="1" w:styleId="StyleTimesNewRoman8pt">
    <w:name w:val="Style Times New Roman 8 pt"/>
    <w:rsid w:val="00635F20"/>
    <w:rPr>
      <w:rFonts w:ascii="Georgia" w:hAnsi="Georgia" w:hint="default"/>
      <w:sz w:val="16"/>
    </w:rPr>
  </w:style>
  <w:style w:type="character" w:customStyle="1" w:styleId="goldbldtext">
    <w:name w:val="goldbldtext"/>
    <w:rsid w:val="00635F20"/>
  </w:style>
  <w:style w:type="character" w:customStyle="1" w:styleId="labeltext">
    <w:name w:val="labeltext"/>
    <w:rsid w:val="00635F20"/>
  </w:style>
  <w:style w:type="character" w:customStyle="1" w:styleId="viewlink">
    <w:name w:val="viewlink"/>
    <w:rsid w:val="00635F20"/>
  </w:style>
  <w:style w:type="character" w:customStyle="1" w:styleId="inlinkchart">
    <w:name w:val="inlink_chart"/>
    <w:rsid w:val="00635F20"/>
  </w:style>
  <w:style w:type="character" w:customStyle="1" w:styleId="fbsharecountwrapper">
    <w:name w:val="fb_share_count_wrapper"/>
    <w:rsid w:val="00635F20"/>
  </w:style>
  <w:style w:type="character" w:customStyle="1" w:styleId="hw">
    <w:name w:val="hw"/>
    <w:rsid w:val="00635F20"/>
  </w:style>
  <w:style w:type="character" w:customStyle="1" w:styleId="linktotop">
    <w:name w:val="linktotop"/>
    <w:rsid w:val="00635F20"/>
  </w:style>
  <w:style w:type="character" w:customStyle="1" w:styleId="descriptionstyle1block">
    <w:name w:val="description style1 block"/>
    <w:rsid w:val="00635F20"/>
  </w:style>
  <w:style w:type="character" w:customStyle="1" w:styleId="gutter-right-1">
    <w:name w:val="gutter-right-1"/>
    <w:basedOn w:val="DefaultParagraphFont"/>
    <w:rsid w:val="00635F20"/>
  </w:style>
  <w:style w:type="character" w:customStyle="1" w:styleId="Header11">
    <w:name w:val="Header11"/>
    <w:rsid w:val="00635F20"/>
  </w:style>
  <w:style w:type="character" w:customStyle="1" w:styleId="posa">
    <w:name w:val="pos(a)"/>
    <w:basedOn w:val="DefaultParagraphFont"/>
    <w:rsid w:val="00635F20"/>
  </w:style>
  <w:style w:type="character" w:customStyle="1" w:styleId="u-hiddeninnarrowenv">
    <w:name w:val="u-hiddeninnarrowenv"/>
    <w:basedOn w:val="DefaultParagraphFont"/>
    <w:rsid w:val="00635F20"/>
  </w:style>
  <w:style w:type="character" w:customStyle="1" w:styleId="followbutton-bird">
    <w:name w:val="followbutton-bird"/>
    <w:basedOn w:val="DefaultParagraphFont"/>
    <w:rsid w:val="00635F20"/>
  </w:style>
  <w:style w:type="character" w:customStyle="1" w:styleId="tweetauthor-name">
    <w:name w:val="tweetauthor-name"/>
    <w:basedOn w:val="DefaultParagraphFont"/>
    <w:rsid w:val="00635F20"/>
  </w:style>
  <w:style w:type="character" w:customStyle="1" w:styleId="tweetauthor-verifiedbadge">
    <w:name w:val="tweetauthor-verifiedbadge"/>
    <w:basedOn w:val="DefaultParagraphFont"/>
    <w:rsid w:val="00635F20"/>
  </w:style>
  <w:style w:type="character" w:customStyle="1" w:styleId="tweetauthor-screenname">
    <w:name w:val="tweetauthor-screenname"/>
    <w:basedOn w:val="DefaultParagraphFont"/>
    <w:rsid w:val="00635F20"/>
  </w:style>
  <w:style w:type="character" w:customStyle="1" w:styleId="u-hiddenvisually">
    <w:name w:val="u-hiddenvisually"/>
    <w:basedOn w:val="DefaultParagraphFont"/>
    <w:rsid w:val="00635F20"/>
  </w:style>
  <w:style w:type="character" w:customStyle="1" w:styleId="tweetaction-stat">
    <w:name w:val="tweetaction-stat"/>
    <w:basedOn w:val="DefaultParagraphFont"/>
    <w:rsid w:val="00635F20"/>
  </w:style>
  <w:style w:type="character" w:customStyle="1" w:styleId="related">
    <w:name w:val="related"/>
    <w:basedOn w:val="DefaultParagraphFont"/>
    <w:rsid w:val="00635F20"/>
  </w:style>
  <w:style w:type="character" w:customStyle="1" w:styleId="related-content">
    <w:name w:val="related-content"/>
    <w:basedOn w:val="DefaultParagraphFont"/>
    <w:rsid w:val="00635F20"/>
  </w:style>
  <w:style w:type="character" w:customStyle="1" w:styleId="name-of-author">
    <w:name w:val="name-of-author"/>
    <w:basedOn w:val="DefaultParagraphFont"/>
    <w:rsid w:val="00635F20"/>
  </w:style>
  <w:style w:type="character" w:customStyle="1" w:styleId="first-name">
    <w:name w:val="first-name"/>
    <w:basedOn w:val="DefaultParagraphFont"/>
    <w:rsid w:val="00635F20"/>
  </w:style>
  <w:style w:type="character" w:customStyle="1" w:styleId="last-name">
    <w:name w:val="last-name"/>
    <w:basedOn w:val="DefaultParagraphFont"/>
    <w:rsid w:val="00635F20"/>
  </w:style>
  <w:style w:type="character" w:customStyle="1" w:styleId="recirc-text">
    <w:name w:val="&quot;recirc-text”"/>
    <w:basedOn w:val="DefaultParagraphFont"/>
    <w:rsid w:val="00635F20"/>
  </w:style>
  <w:style w:type="character" w:customStyle="1" w:styleId="video-icon">
    <w:name w:val="video-icon"/>
    <w:basedOn w:val="DefaultParagraphFont"/>
    <w:rsid w:val="00635F20"/>
  </w:style>
  <w:style w:type="character" w:customStyle="1" w:styleId="powa-shot-play-btn-text">
    <w:name w:val="powa-shot-play-btn-text"/>
    <w:basedOn w:val="DefaultParagraphFont"/>
    <w:rsid w:val="00635F20"/>
  </w:style>
  <w:style w:type="character" w:customStyle="1" w:styleId="powa-shot-click">
    <w:name w:val="powa-shot-click"/>
    <w:basedOn w:val="DefaultParagraphFont"/>
    <w:rsid w:val="00635F20"/>
  </w:style>
  <w:style w:type="character" w:customStyle="1" w:styleId="wpv-blurb">
    <w:name w:val="wpv-blurb"/>
    <w:basedOn w:val="DefaultParagraphFont"/>
    <w:rsid w:val="00635F20"/>
  </w:style>
  <w:style w:type="character" w:customStyle="1" w:styleId="pb-caption">
    <w:name w:val="pb-caption"/>
    <w:basedOn w:val="DefaultParagraphFont"/>
    <w:rsid w:val="00635F20"/>
  </w:style>
  <w:style w:type="character" w:customStyle="1" w:styleId="m-2745674872889869693gmail-style13ptbold">
    <w:name w:val="m_-2745674872889869693gmail-style13ptbold"/>
    <w:basedOn w:val="DefaultParagraphFont"/>
    <w:rsid w:val="00635F20"/>
  </w:style>
  <w:style w:type="character" w:customStyle="1" w:styleId="m-2745674872889869693gmail-styleunderline">
    <w:name w:val="m_-2745674872889869693gmail-styleunderline"/>
    <w:basedOn w:val="DefaultParagraphFont"/>
    <w:rsid w:val="00635F20"/>
  </w:style>
  <w:style w:type="character" w:customStyle="1" w:styleId="HeaderChar3">
    <w:name w:val="Header Char3"/>
    <w:basedOn w:val="DefaultParagraphFont"/>
    <w:uiPriority w:val="99"/>
    <w:semiHidden/>
    <w:rsid w:val="00635F20"/>
    <w:rPr>
      <w:rFonts w:ascii="Georgia" w:hAnsi="Georgia" w:hint="default"/>
    </w:rPr>
  </w:style>
  <w:style w:type="character" w:customStyle="1" w:styleId="m-8174075135221778500gmail-styleunderline">
    <w:name w:val="m_-8174075135221778500gmail-styleunderline"/>
    <w:basedOn w:val="DefaultParagraphFont"/>
    <w:rsid w:val="00635F20"/>
  </w:style>
  <w:style w:type="character" w:customStyle="1" w:styleId="UnresolvedMention31">
    <w:name w:val="Unresolved Mention31"/>
    <w:basedOn w:val="DefaultParagraphFont"/>
    <w:uiPriority w:val="99"/>
    <w:semiHidden/>
    <w:rsid w:val="00635F20"/>
    <w:rPr>
      <w:color w:val="808080"/>
      <w:shd w:val="clear" w:color="auto" w:fill="E6E6E6"/>
    </w:rPr>
  </w:style>
  <w:style w:type="character" w:customStyle="1" w:styleId="publication-date">
    <w:name w:val="publication-date"/>
    <w:basedOn w:val="DefaultParagraphFont"/>
    <w:rsid w:val="00635F20"/>
  </w:style>
  <w:style w:type="character" w:customStyle="1" w:styleId="m4481627234786388783gmail-style13ptbold">
    <w:name w:val="m_4481627234786388783gmail-style13ptbold"/>
    <w:basedOn w:val="DefaultParagraphFont"/>
    <w:rsid w:val="00635F20"/>
  </w:style>
  <w:style w:type="character" w:customStyle="1" w:styleId="m4481627234786388783gmail-styleunderline">
    <w:name w:val="m_4481627234786388783gmail-styleunderline"/>
    <w:basedOn w:val="DefaultParagraphFont"/>
    <w:rsid w:val="00635F20"/>
  </w:style>
  <w:style w:type="character" w:customStyle="1" w:styleId="m4481627234786388783gmail-apple-converted-space">
    <w:name w:val="m_4481627234786388783gmail-apple-converted-space"/>
    <w:basedOn w:val="DefaultParagraphFont"/>
    <w:rsid w:val="00635F20"/>
  </w:style>
  <w:style w:type="character" w:customStyle="1" w:styleId="m4481627234786388783gmail-grame">
    <w:name w:val="m_4481627234786388783gmail-grame"/>
    <w:basedOn w:val="DefaultParagraphFont"/>
    <w:rsid w:val="00635F20"/>
  </w:style>
  <w:style w:type="character" w:customStyle="1" w:styleId="m4481627234786388783gmail-underline">
    <w:name w:val="m_4481627234786388783gmail-underline"/>
    <w:basedOn w:val="DefaultParagraphFont"/>
    <w:rsid w:val="00635F20"/>
  </w:style>
  <w:style w:type="character" w:customStyle="1" w:styleId="m-2671184907397832551gmail-s1">
    <w:name w:val="m_-2671184907397832551gmail-s1"/>
    <w:basedOn w:val="DefaultParagraphFont"/>
    <w:rsid w:val="00635F20"/>
  </w:style>
  <w:style w:type="character" w:customStyle="1" w:styleId="m535442411518568617gmail-styleunderline">
    <w:name w:val="m_535442411518568617gmail-styleunderline"/>
    <w:basedOn w:val="DefaultParagraphFont"/>
    <w:rsid w:val="00635F20"/>
  </w:style>
  <w:style w:type="character" w:customStyle="1" w:styleId="m-4364835325198423527gmail-m-487226309709519571m8778339509743264076gmail-style13ptbold">
    <w:name w:val="m_-4364835325198423527gmail-m_-487226309709519571m_8778339509743264076gmail-style13ptbold"/>
    <w:basedOn w:val="DefaultParagraphFont"/>
    <w:rsid w:val="00635F20"/>
  </w:style>
  <w:style w:type="character" w:customStyle="1" w:styleId="m-4364835325198423527gmail-m-487226309709519571m8778339509743264076gmail-styleunderline">
    <w:name w:val="m_-4364835325198423527gmail-m_-487226309709519571m_8778339509743264076gmail-styleunderline"/>
    <w:basedOn w:val="DefaultParagraphFont"/>
    <w:rsid w:val="00635F20"/>
  </w:style>
  <w:style w:type="character" w:customStyle="1" w:styleId="m-4886631745483256254gmail-style13ptbold">
    <w:name w:val="m_-4886631745483256254gmail-style13ptbold"/>
    <w:basedOn w:val="DefaultParagraphFont"/>
    <w:rsid w:val="00635F20"/>
  </w:style>
  <w:style w:type="character" w:customStyle="1" w:styleId="m8525170829296705783gmail-style13ptbold">
    <w:name w:val="m_8525170829296705783gmail-style13ptbold"/>
    <w:basedOn w:val="DefaultParagraphFont"/>
    <w:rsid w:val="00635F20"/>
  </w:style>
  <w:style w:type="character" w:customStyle="1" w:styleId="m8525170829296705783gmail-styleunderline">
    <w:name w:val="m_8525170829296705783gmail-styleunderline"/>
    <w:basedOn w:val="DefaultParagraphFont"/>
    <w:rsid w:val="00635F20"/>
  </w:style>
  <w:style w:type="character" w:customStyle="1" w:styleId="m113202149284569794gmail-style13ptbold">
    <w:name w:val="m_113202149284569794gmail-style13ptbold"/>
    <w:basedOn w:val="DefaultParagraphFont"/>
    <w:rsid w:val="00635F20"/>
  </w:style>
  <w:style w:type="character" w:customStyle="1" w:styleId="m113202149284569794gmail-styleunderline">
    <w:name w:val="m_113202149284569794gmail-styleunderline"/>
    <w:basedOn w:val="DefaultParagraphFont"/>
    <w:rsid w:val="00635F20"/>
  </w:style>
  <w:style w:type="character" w:customStyle="1" w:styleId="m-5741597242490756161gmail-field-content">
    <w:name w:val="m_-5741597242490756161gmail-field-content"/>
    <w:basedOn w:val="DefaultParagraphFont"/>
    <w:rsid w:val="00635F20"/>
  </w:style>
  <w:style w:type="character" w:customStyle="1" w:styleId="UnderlineCharChar2">
    <w:name w:val="Underline Char Char"/>
    <w:basedOn w:val="DefaultParagraphFont"/>
    <w:locked/>
    <w:rsid w:val="00635F20"/>
    <w:rPr>
      <w:rFonts w:ascii="Arial Narrow" w:hAnsi="Arial Narrow" w:hint="default"/>
      <w:szCs w:val="24"/>
      <w:u w:val="single"/>
    </w:rPr>
  </w:style>
  <w:style w:type="character" w:customStyle="1" w:styleId="hyperlink60">
    <w:name w:val="hyperlink6"/>
    <w:basedOn w:val="DefaultParagraphFont"/>
    <w:rsid w:val="00635F20"/>
  </w:style>
  <w:style w:type="character" w:customStyle="1" w:styleId="heading2char2charchar">
    <w:name w:val="heading2char2charchar"/>
    <w:basedOn w:val="DefaultParagraphFont"/>
    <w:rsid w:val="00635F20"/>
  </w:style>
  <w:style w:type="character" w:customStyle="1" w:styleId="heading2char10">
    <w:name w:val="heading2char1"/>
    <w:basedOn w:val="DefaultParagraphFont"/>
    <w:rsid w:val="00635F20"/>
  </w:style>
  <w:style w:type="character" w:customStyle="1" w:styleId="CiteChar2">
    <w:name w:val="Cite Char"/>
    <w:basedOn w:val="DefaultParagraphFont"/>
    <w:rsid w:val="00635F20"/>
    <w:rPr>
      <w:rFonts w:ascii="Garamond" w:hAnsi="Garamond" w:hint="default"/>
      <w:b/>
      <w:bCs w:val="0"/>
      <w:strike w:val="0"/>
      <w:dstrike w:val="0"/>
      <w:sz w:val="20"/>
      <w:szCs w:val="22"/>
      <w:u w:val="none"/>
      <w:effect w:val="none"/>
    </w:rPr>
  </w:style>
  <w:style w:type="character" w:customStyle="1" w:styleId="StyleUnderlineCharTitleCharBold">
    <w:name w:val="Style Underline CharTitle Char + Bold"/>
    <w:basedOn w:val="DefaultParagraphFont"/>
    <w:rsid w:val="00635F20"/>
    <w:rPr>
      <w:rFonts w:ascii="Garamond" w:hAnsi="Garamond" w:hint="default"/>
      <w:b/>
      <w:bCs/>
      <w:color w:val="000000"/>
      <w:sz w:val="22"/>
      <w:szCs w:val="22"/>
    </w:rPr>
  </w:style>
  <w:style w:type="character" w:customStyle="1" w:styleId="bnp-articles-title1">
    <w:name w:val="bnp-articles-title1"/>
    <w:basedOn w:val="DefaultParagraphFont"/>
    <w:rsid w:val="00635F20"/>
    <w:rPr>
      <w:rFonts w:ascii="Verdana" w:hAnsi="Verdana" w:hint="default"/>
      <w:b/>
      <w:bCs/>
      <w:color w:val="545454"/>
      <w:sz w:val="12"/>
      <w:szCs w:val="12"/>
    </w:rPr>
  </w:style>
  <w:style w:type="character" w:customStyle="1" w:styleId="featuretext">
    <w:name w:val="featuretext"/>
    <w:basedOn w:val="DefaultParagraphFont"/>
    <w:rsid w:val="00635F20"/>
  </w:style>
  <w:style w:type="character" w:customStyle="1" w:styleId="relatedtext">
    <w:name w:val="related_text"/>
    <w:basedOn w:val="DefaultParagraphFont"/>
    <w:rsid w:val="00635F20"/>
  </w:style>
  <w:style w:type="character" w:customStyle="1" w:styleId="fullpost">
    <w:name w:val="fullpost"/>
    <w:basedOn w:val="DefaultParagraphFont"/>
    <w:rsid w:val="00635F20"/>
  </w:style>
  <w:style w:type="character" w:customStyle="1" w:styleId="bcktital">
    <w:name w:val="bcktital"/>
    <w:basedOn w:val="DefaultParagraphFont"/>
    <w:rsid w:val="00635F20"/>
  </w:style>
  <w:style w:type="character" w:customStyle="1" w:styleId="bcktital0">
    <w:name w:val="bckt_ital"/>
    <w:basedOn w:val="DefaultParagraphFont"/>
    <w:rsid w:val="00635F20"/>
  </w:style>
  <w:style w:type="character" w:customStyle="1" w:styleId="fwanimclass">
    <w:name w:val="fwanim_class"/>
    <w:basedOn w:val="DefaultParagraphFont"/>
    <w:rsid w:val="00635F20"/>
  </w:style>
  <w:style w:type="character" w:customStyle="1" w:styleId="DebateUnderlineChar">
    <w:name w:val="DebateUnderline Char"/>
    <w:basedOn w:val="DebateNormalChar"/>
    <w:rsid w:val="00635F20"/>
    <w:rPr>
      <w:rFonts w:ascii="Calibri" w:eastAsia="Calibri" w:hAnsi="Calibri" w:cs="Calibri"/>
      <w:sz w:val="24"/>
      <w:szCs w:val="24"/>
      <w:u w:val="single"/>
      <w:lang w:val="en-US" w:eastAsia="en-US" w:bidi="ar-SA"/>
    </w:rPr>
  </w:style>
  <w:style w:type="character" w:customStyle="1" w:styleId="DebateTagChar0">
    <w:name w:val="DebateTag Char"/>
    <w:basedOn w:val="DefaultParagraphFont"/>
    <w:rsid w:val="00635F20"/>
    <w:rPr>
      <w:rFonts w:ascii="Calibri" w:eastAsia="Calibri" w:hAnsi="Calibri" w:cs="Calibri" w:hint="default"/>
      <w:b/>
      <w:bCs w:val="0"/>
      <w:sz w:val="24"/>
      <w:szCs w:val="24"/>
      <w:lang w:val="en-US" w:eastAsia="en-US" w:bidi="ar-SA"/>
    </w:rPr>
  </w:style>
  <w:style w:type="character" w:customStyle="1" w:styleId="DebateHeaderFinalChar">
    <w:name w:val="DebateHeaderFinal Char"/>
    <w:rsid w:val="00635F20"/>
    <w:rPr>
      <w:b/>
      <w:bCs/>
      <w:sz w:val="36"/>
      <w:szCs w:val="36"/>
      <w:u w:val="single"/>
      <w:lang w:val="en-US" w:eastAsia="en-US" w:bidi="ar-SA"/>
    </w:rPr>
  </w:style>
  <w:style w:type="character" w:customStyle="1" w:styleId="FooterChar2">
    <w:name w:val="Footer Char2"/>
    <w:basedOn w:val="DefaultParagraphFont"/>
    <w:rsid w:val="00635F20"/>
    <w:rPr>
      <w:rFonts w:ascii="MS Mincho" w:eastAsia="MS Mincho" w:hAnsi="MS Mincho" w:hint="eastAsia"/>
      <w:sz w:val="24"/>
      <w:szCs w:val="24"/>
      <w:lang w:val="en-US" w:eastAsia="ja-JP" w:bidi="ar-SA"/>
    </w:rPr>
  </w:style>
  <w:style w:type="character" w:customStyle="1" w:styleId="BalloonTextChar2">
    <w:name w:val="Balloon Text Char2"/>
    <w:basedOn w:val="DefaultParagraphFont"/>
    <w:rsid w:val="00635F20"/>
    <w:rPr>
      <w:rFonts w:ascii="Tahoma" w:eastAsia="MS Mincho" w:hAnsi="Tahoma" w:cs="Tahoma" w:hint="default"/>
      <w:sz w:val="16"/>
      <w:szCs w:val="16"/>
      <w:lang w:val="en-US" w:eastAsia="ja-JP" w:bidi="ar-SA"/>
    </w:rPr>
  </w:style>
  <w:style w:type="character" w:customStyle="1" w:styleId="StyleLinespacingDoubleChar">
    <w:name w:val="Style Line spacing:  Double Char"/>
    <w:basedOn w:val="DefaultParagraphFont"/>
    <w:rsid w:val="00635F20"/>
    <w:rPr>
      <w:rFonts w:ascii="Cambria" w:hAnsi="Cambria" w:hint="default"/>
      <w:sz w:val="24"/>
      <w:lang w:val="en-US" w:eastAsia="en-US" w:bidi="ar-SA"/>
    </w:rPr>
  </w:style>
  <w:style w:type="character" w:customStyle="1" w:styleId="NormalspacingChar">
    <w:name w:val="Normal + spacing Char"/>
    <w:basedOn w:val="StyleLinespacingDoubleChar"/>
    <w:rsid w:val="00635F20"/>
    <w:rPr>
      <w:rFonts w:ascii="Cambria" w:hAnsi="Cambria" w:hint="default"/>
      <w:sz w:val="24"/>
      <w:lang w:val="en-US" w:eastAsia="en-US" w:bidi="ar-SA"/>
    </w:rPr>
  </w:style>
  <w:style w:type="character" w:customStyle="1" w:styleId="textbold0">
    <w:name w:val="textbold"/>
    <w:basedOn w:val="DefaultParagraphFont"/>
    <w:rsid w:val="00635F20"/>
  </w:style>
  <w:style w:type="character" w:customStyle="1" w:styleId="textitalics">
    <w:name w:val="textitalics"/>
    <w:basedOn w:val="DefaultParagraphFont"/>
    <w:rsid w:val="00635F20"/>
  </w:style>
  <w:style w:type="character" w:customStyle="1" w:styleId="CharacterStyle8">
    <w:name w:val="Character Style 8"/>
    <w:rsid w:val="00635F20"/>
    <w:rPr>
      <w:sz w:val="22"/>
      <w:szCs w:val="22"/>
    </w:rPr>
  </w:style>
  <w:style w:type="character" w:customStyle="1" w:styleId="CardText1CharChar">
    <w:name w:val="Card Text 1 Char Char"/>
    <w:basedOn w:val="DefaultParagraphFont"/>
    <w:rsid w:val="00635F20"/>
    <w:rPr>
      <w:rFonts w:ascii="Arial Narrow" w:hAnsi="Arial Narrow" w:hint="default"/>
      <w:color w:val="000000"/>
      <w:sz w:val="22"/>
      <w:szCs w:val="22"/>
      <w:u w:val="single"/>
      <w:lang w:val="en-US" w:eastAsia="en-US" w:bidi="ar-SA"/>
    </w:rPr>
  </w:style>
  <w:style w:type="character" w:customStyle="1" w:styleId="CardText1Char1">
    <w:name w:val="Card Text 1 Char1"/>
    <w:basedOn w:val="DefaultParagraphFont"/>
    <w:rsid w:val="00635F20"/>
    <w:rPr>
      <w:rFonts w:ascii="Arial Narrow" w:hAnsi="Arial Narrow" w:hint="default"/>
      <w:color w:val="000000"/>
      <w:sz w:val="22"/>
      <w:szCs w:val="22"/>
      <w:u w:val="single"/>
      <w:lang w:val="en-US" w:eastAsia="en-US" w:bidi="ar-SA"/>
    </w:rPr>
  </w:style>
  <w:style w:type="character" w:customStyle="1" w:styleId="BigCiteChar">
    <w:name w:val="Big Cite Char"/>
    <w:basedOn w:val="CitesChar"/>
    <w:rsid w:val="00635F20"/>
    <w:rPr>
      <w:rFonts w:ascii="Times New Roman" w:eastAsia="Times New Roman" w:hAnsi="Times New Roman" w:cs="Times New Roman"/>
      <w:b/>
      <w:bCs/>
      <w:sz w:val="24"/>
      <w:lang w:val="en-US" w:eastAsia="en-US" w:bidi="ar-SA"/>
    </w:rPr>
  </w:style>
  <w:style w:type="character" w:customStyle="1" w:styleId="textCharChar1">
    <w:name w:val="text Char Char1"/>
    <w:basedOn w:val="DefaultParagraphFont"/>
    <w:rsid w:val="00635F20"/>
    <w:rPr>
      <w:sz w:val="18"/>
      <w:szCs w:val="24"/>
      <w:lang w:val="en-US" w:eastAsia="en-US" w:bidi="ar-SA"/>
    </w:rPr>
  </w:style>
  <w:style w:type="character" w:customStyle="1" w:styleId="text1CharChar">
    <w:name w:val="text1 Char Char"/>
    <w:basedOn w:val="DefaultParagraphFont"/>
    <w:rsid w:val="00635F20"/>
    <w:rPr>
      <w:lang w:val="en-US" w:eastAsia="en-US" w:bidi="ar-SA"/>
    </w:rPr>
  </w:style>
  <w:style w:type="character" w:customStyle="1" w:styleId="textCharChar">
    <w:name w:val="text Char Char"/>
    <w:basedOn w:val="DefaultParagraphFont"/>
    <w:rsid w:val="00635F20"/>
    <w:rPr>
      <w:sz w:val="18"/>
      <w:szCs w:val="24"/>
      <w:lang w:val="en-US" w:eastAsia="en-US" w:bidi="ar-SA"/>
    </w:rPr>
  </w:style>
  <w:style w:type="character" w:customStyle="1" w:styleId="normalloose1">
    <w:name w:val="normalloose1"/>
    <w:basedOn w:val="DefaultParagraphFont"/>
    <w:rsid w:val="00635F20"/>
    <w:rPr>
      <w:sz w:val="20"/>
      <w:szCs w:val="20"/>
    </w:rPr>
  </w:style>
  <w:style w:type="character" w:customStyle="1" w:styleId="sponsoredadtext">
    <w:name w:val="sponsoredadtext"/>
    <w:basedOn w:val="DefaultParagraphFont"/>
    <w:rsid w:val="00635F20"/>
  </w:style>
  <w:style w:type="character" w:customStyle="1" w:styleId="georgia">
    <w:name w:val="georgia"/>
    <w:basedOn w:val="DefaultParagraphFont"/>
    <w:rsid w:val="00635F20"/>
  </w:style>
  <w:style w:type="character" w:customStyle="1" w:styleId="isdefault">
    <w:name w:val="isdefault"/>
    <w:basedOn w:val="DefaultParagraphFont"/>
    <w:rsid w:val="00635F20"/>
  </w:style>
  <w:style w:type="character" w:customStyle="1" w:styleId="arial">
    <w:name w:val="arial"/>
    <w:basedOn w:val="DefaultParagraphFont"/>
    <w:rsid w:val="00635F20"/>
  </w:style>
  <w:style w:type="character" w:customStyle="1" w:styleId="pipe">
    <w:name w:val="pipe"/>
    <w:basedOn w:val="DefaultParagraphFont"/>
    <w:rsid w:val="00635F20"/>
  </w:style>
  <w:style w:type="character" w:customStyle="1" w:styleId="writername">
    <w:name w:val="writername"/>
    <w:basedOn w:val="DefaultParagraphFont"/>
    <w:rsid w:val="00635F20"/>
  </w:style>
  <w:style w:type="character" w:customStyle="1" w:styleId="CharChar18">
    <w:name w:val="Char Char18"/>
    <w:basedOn w:val="DefaultParagraphFont"/>
    <w:rsid w:val="00635F20"/>
    <w:rPr>
      <w:sz w:val="16"/>
      <w:szCs w:val="24"/>
      <w:lang w:val="en-US" w:eastAsia="en-US" w:bidi="ar-SA"/>
    </w:rPr>
  </w:style>
  <w:style w:type="character" w:customStyle="1" w:styleId="CharChar24">
    <w:name w:val="Char Char24"/>
    <w:basedOn w:val="DefaultParagraphFont"/>
    <w:rsid w:val="00635F20"/>
    <w:rPr>
      <w:b/>
      <w:bCs/>
      <w:sz w:val="28"/>
      <w:szCs w:val="28"/>
      <w:lang w:val="en-US" w:eastAsia="en-US" w:bidi="ar-SA"/>
    </w:rPr>
  </w:style>
  <w:style w:type="character" w:customStyle="1" w:styleId="ln2">
    <w:name w:val="ln2"/>
    <w:basedOn w:val="DefaultParagraphFont"/>
    <w:rsid w:val="00635F20"/>
  </w:style>
  <w:style w:type="character" w:customStyle="1" w:styleId="StyleStyle1Char">
    <w:name w:val="Style Style1 + Char"/>
    <w:basedOn w:val="Style1Char"/>
    <w:rsid w:val="00635F20"/>
    <w:rPr>
      <w:rFonts w:ascii="Times New Roman" w:eastAsia="SimSun" w:hAnsi="Times New Roman" w:cs="Times New Roman" w:hint="default"/>
      <w:sz w:val="20"/>
      <w:szCs w:val="20"/>
      <w:u w:val="single"/>
      <w:lang w:val="en-US" w:eastAsia="en-US" w:bidi="ar-SA"/>
    </w:rPr>
  </w:style>
  <w:style w:type="character" w:customStyle="1" w:styleId="CharChar20">
    <w:name w:val="Char Char2"/>
    <w:basedOn w:val="DefaultParagraphFont"/>
    <w:rsid w:val="00635F20"/>
    <w:rPr>
      <w:rFonts w:ascii="Times New Roman" w:eastAsia="Times New Roman" w:hAnsi="Times New Roman" w:cs="Times New Roman" w:hint="default"/>
      <w:b/>
      <w:bCs/>
      <w:sz w:val="20"/>
      <w:szCs w:val="26"/>
    </w:rPr>
  </w:style>
  <w:style w:type="character" w:customStyle="1" w:styleId="editorname">
    <w:name w:val="editorname"/>
    <w:basedOn w:val="DefaultParagraphFont"/>
    <w:rsid w:val="00635F20"/>
  </w:style>
  <w:style w:type="character" w:customStyle="1" w:styleId="CharChar16">
    <w:name w:val="Char Char16"/>
    <w:basedOn w:val="DefaultParagraphFont"/>
    <w:rsid w:val="00635F20"/>
    <w:rPr>
      <w:rFonts w:ascii="Cambria" w:hAnsi="Cambria" w:hint="default"/>
      <w:lang w:val="en-US" w:eastAsia="en-US" w:bidi="ar-SA"/>
    </w:rPr>
  </w:style>
  <w:style w:type="character" w:customStyle="1" w:styleId="CharChar15">
    <w:name w:val="Char Char15"/>
    <w:basedOn w:val="CharChar16"/>
    <w:rsid w:val="00635F20"/>
    <w:rPr>
      <w:rFonts w:ascii="Cambria" w:hAnsi="Cambria" w:hint="default"/>
      <w:b/>
      <w:bCs/>
      <w:lang w:val="en-US" w:eastAsia="en-US" w:bidi="ar-SA"/>
    </w:rPr>
  </w:style>
  <w:style w:type="character" w:customStyle="1" w:styleId="CharChar14">
    <w:name w:val="Char Char14"/>
    <w:basedOn w:val="DefaultParagraphFont"/>
    <w:rsid w:val="00635F20"/>
    <w:rPr>
      <w:rFonts w:ascii="Tahoma" w:hAnsi="Tahoma" w:cs="Tahoma" w:hint="default"/>
      <w:sz w:val="16"/>
      <w:szCs w:val="16"/>
      <w:lang w:val="en-US" w:eastAsia="en-US" w:bidi="ar-SA"/>
    </w:rPr>
  </w:style>
  <w:style w:type="character" w:customStyle="1" w:styleId="CharChar13">
    <w:name w:val="Char Char13"/>
    <w:basedOn w:val="DefaultParagraphFont"/>
    <w:rsid w:val="00635F20"/>
    <w:rPr>
      <w:rFonts w:ascii="Cambria" w:hAnsi="Cambria" w:hint="default"/>
      <w:lang w:val="en-US" w:eastAsia="en-US" w:bidi="ar-SA"/>
    </w:rPr>
  </w:style>
  <w:style w:type="character" w:customStyle="1" w:styleId="cardtextsmallCharChar">
    <w:name w:val="card text small Char Char"/>
    <w:basedOn w:val="DefaultParagraphFont"/>
    <w:rsid w:val="00635F20"/>
    <w:rPr>
      <w:rFonts w:ascii="Arial Narrow" w:hAnsi="Arial Narrow" w:cs="Times New Roman" w:hint="default"/>
      <w:sz w:val="16"/>
    </w:rPr>
  </w:style>
  <w:style w:type="character" w:customStyle="1" w:styleId="TagChar4">
    <w:name w:val="Tag Char4"/>
    <w:basedOn w:val="DefaultParagraphFont"/>
    <w:rsid w:val="00635F20"/>
    <w:rPr>
      <w:b/>
      <w:bCs w:val="0"/>
      <w:sz w:val="26"/>
      <w:szCs w:val="24"/>
      <w:lang w:val="en-US" w:eastAsia="en-US" w:bidi="ar-SA"/>
    </w:rPr>
  </w:style>
  <w:style w:type="character" w:customStyle="1" w:styleId="TaglinesChar">
    <w:name w:val="Taglines Char"/>
    <w:basedOn w:val="DefaultParagraphFont"/>
    <w:rsid w:val="00635F20"/>
    <w:rPr>
      <w:rFonts w:ascii="Arial" w:hAnsi="Arial" w:cs="Arial" w:hint="default"/>
      <w:bCs/>
      <w:iCs/>
      <w:szCs w:val="22"/>
      <w:lang w:val="en-US" w:eastAsia="en-US" w:bidi="ar-SA"/>
    </w:rPr>
  </w:style>
  <w:style w:type="character" w:customStyle="1" w:styleId="WW8Num2z0">
    <w:name w:val="WW8Num2z0"/>
    <w:rsid w:val="00635F20"/>
    <w:rPr>
      <w:rFonts w:ascii="Garamond" w:hAnsi="Garamond" w:hint="default"/>
    </w:rPr>
  </w:style>
  <w:style w:type="character" w:customStyle="1" w:styleId="WW8Num3z0">
    <w:name w:val="WW8Num3z0"/>
    <w:rsid w:val="00635F20"/>
    <w:rPr>
      <w:rFonts w:ascii="Garamond" w:hAnsi="Garamond" w:hint="default"/>
    </w:rPr>
  </w:style>
  <w:style w:type="character" w:customStyle="1" w:styleId="WW8Num4z1">
    <w:name w:val="WW8Num4z1"/>
    <w:rsid w:val="00635F20"/>
    <w:rPr>
      <w:rFonts w:ascii="Garamond" w:hAnsi="Garamond" w:hint="default"/>
    </w:rPr>
  </w:style>
  <w:style w:type="character" w:customStyle="1" w:styleId="WW8Num5z0">
    <w:name w:val="WW8Num5z0"/>
    <w:rsid w:val="00635F20"/>
    <w:rPr>
      <w:rFonts w:ascii="Garamond" w:hAnsi="Garamond" w:hint="default"/>
    </w:rPr>
  </w:style>
  <w:style w:type="character" w:customStyle="1" w:styleId="WW8Num6z0">
    <w:name w:val="WW8Num6z0"/>
    <w:rsid w:val="00635F20"/>
    <w:rPr>
      <w:rFonts w:ascii="Symbol" w:hAnsi="Symbol" w:hint="default"/>
    </w:rPr>
  </w:style>
  <w:style w:type="character" w:customStyle="1" w:styleId="WW8Num7z0">
    <w:name w:val="WW8Num7z0"/>
    <w:rsid w:val="00635F20"/>
    <w:rPr>
      <w:rFonts w:ascii="Symbol" w:hAnsi="Symbol" w:hint="default"/>
    </w:rPr>
  </w:style>
  <w:style w:type="character" w:customStyle="1" w:styleId="WW8Num8z0">
    <w:name w:val="WW8Num8z0"/>
    <w:rsid w:val="00635F20"/>
    <w:rPr>
      <w:rFonts w:ascii="Symbol" w:hAnsi="Symbol" w:hint="default"/>
    </w:rPr>
  </w:style>
  <w:style w:type="character" w:customStyle="1" w:styleId="WW8Num9z0">
    <w:name w:val="WW8Num9z0"/>
    <w:rsid w:val="00635F20"/>
    <w:rPr>
      <w:rFonts w:ascii="Symbol" w:hAnsi="Symbol" w:hint="default"/>
    </w:rPr>
  </w:style>
  <w:style w:type="character" w:customStyle="1" w:styleId="WW8Num10z0">
    <w:name w:val="WW8Num10z0"/>
    <w:rsid w:val="00635F20"/>
    <w:rPr>
      <w:rFonts w:ascii="Garamond" w:hAnsi="Garamond" w:hint="default"/>
    </w:rPr>
  </w:style>
  <w:style w:type="character" w:customStyle="1" w:styleId="WW8Num11z1">
    <w:name w:val="WW8Num11z1"/>
    <w:rsid w:val="00635F20"/>
    <w:rPr>
      <w:rFonts w:ascii="Garamond" w:hAnsi="Garamond" w:hint="default"/>
    </w:rPr>
  </w:style>
  <w:style w:type="character" w:customStyle="1" w:styleId="Absatz-Standardschriftart">
    <w:name w:val="Absatz-Standardschriftart"/>
    <w:rsid w:val="00635F20"/>
  </w:style>
  <w:style w:type="character" w:customStyle="1" w:styleId="WW-Absatz-Standardschriftart">
    <w:name w:val="WW-Absatz-Standardschriftart"/>
    <w:rsid w:val="00635F20"/>
  </w:style>
  <w:style w:type="character" w:customStyle="1" w:styleId="WW-Absatz-Standardschriftart1">
    <w:name w:val="WW-Absatz-Standardschriftart1"/>
    <w:rsid w:val="00635F20"/>
  </w:style>
  <w:style w:type="character" w:customStyle="1" w:styleId="EndnoteCharacters">
    <w:name w:val="Endnote Characters"/>
    <w:basedOn w:val="DefaultParagraphFont"/>
    <w:rsid w:val="00635F20"/>
    <w:rPr>
      <w:position w:val="0"/>
      <w:sz w:val="24"/>
      <w:vertAlign w:val="baseline"/>
    </w:rPr>
  </w:style>
  <w:style w:type="character" w:customStyle="1" w:styleId="WW8Num1z0">
    <w:name w:val="WW8Num1z0"/>
    <w:rsid w:val="00635F20"/>
    <w:rPr>
      <w:rFonts w:ascii="Symbol" w:hAnsi="Symbol" w:hint="default"/>
    </w:rPr>
  </w:style>
  <w:style w:type="character" w:customStyle="1" w:styleId="WW8Num1z2">
    <w:name w:val="WW8Num1z2"/>
    <w:rsid w:val="00635F20"/>
    <w:rPr>
      <w:rFonts w:ascii="Courier New" w:hAnsi="Courier New" w:cs="Courier New" w:hint="default"/>
    </w:rPr>
  </w:style>
  <w:style w:type="character" w:customStyle="1" w:styleId="WW8Num1z3">
    <w:name w:val="WW8Num1z3"/>
    <w:rsid w:val="00635F20"/>
    <w:rPr>
      <w:rFonts w:ascii="Wingdings" w:hAnsi="Wingdings" w:hint="default"/>
    </w:rPr>
  </w:style>
  <w:style w:type="character" w:customStyle="1" w:styleId="WW8Num11z0">
    <w:name w:val="WW8Num11z0"/>
    <w:rsid w:val="00635F20"/>
    <w:rPr>
      <w:rFonts w:ascii="Symbol" w:hAnsi="Symbol" w:hint="default"/>
    </w:rPr>
  </w:style>
  <w:style w:type="character" w:customStyle="1" w:styleId="WW8Num83z0">
    <w:name w:val="WW8Num83z0"/>
    <w:rsid w:val="00635F20"/>
    <w:rPr>
      <w:rFonts w:ascii="Symbol" w:hAnsi="Symbol" w:hint="default"/>
    </w:rPr>
  </w:style>
  <w:style w:type="character" w:customStyle="1" w:styleId="WW8Num83z1">
    <w:name w:val="WW8Num83z1"/>
    <w:rsid w:val="00635F20"/>
    <w:rPr>
      <w:rFonts w:ascii="Courier New" w:hAnsi="Courier New" w:cs="Courier New" w:hint="default"/>
    </w:rPr>
  </w:style>
  <w:style w:type="character" w:customStyle="1" w:styleId="WW8Num83z2">
    <w:name w:val="WW8Num83z2"/>
    <w:rsid w:val="00635F20"/>
    <w:rPr>
      <w:rFonts w:ascii="Wingdings" w:hAnsi="Wingdings" w:hint="default"/>
    </w:rPr>
  </w:style>
  <w:style w:type="character" w:customStyle="1" w:styleId="WW8Num89z0">
    <w:name w:val="WW8Num89z0"/>
    <w:rsid w:val="00635F20"/>
    <w:rPr>
      <w:rFonts w:ascii="Symbol" w:hAnsi="Symbol" w:hint="default"/>
      <w:sz w:val="20"/>
    </w:rPr>
  </w:style>
  <w:style w:type="character" w:customStyle="1" w:styleId="WW8Num90z0">
    <w:name w:val="WW8Num90z0"/>
    <w:rsid w:val="00635F20"/>
    <w:rPr>
      <w:rFonts w:ascii="Times New Roman" w:eastAsia="Times New Roman" w:hAnsi="Times New Roman" w:cs="Times New Roman" w:hint="default"/>
    </w:rPr>
  </w:style>
  <w:style w:type="character" w:customStyle="1" w:styleId="WW8Num92z0">
    <w:name w:val="WW8Num92z0"/>
    <w:rsid w:val="00635F20"/>
    <w:rPr>
      <w:rFonts w:ascii="Symbol" w:eastAsia="Times New Roman" w:hAnsi="Symbol" w:hint="default"/>
    </w:rPr>
  </w:style>
  <w:style w:type="character" w:customStyle="1" w:styleId="WW8Num92z1">
    <w:name w:val="WW8Num92z1"/>
    <w:rsid w:val="00635F20"/>
    <w:rPr>
      <w:rFonts w:ascii="Courier New" w:hAnsi="Courier New" w:cs="Courier New" w:hint="default"/>
    </w:rPr>
  </w:style>
  <w:style w:type="character" w:customStyle="1" w:styleId="WW8Num92z2">
    <w:name w:val="WW8Num92z2"/>
    <w:rsid w:val="00635F20"/>
    <w:rPr>
      <w:rFonts w:ascii="Wingdings" w:hAnsi="Wingdings" w:hint="default"/>
    </w:rPr>
  </w:style>
  <w:style w:type="character" w:customStyle="1" w:styleId="WW8Num92z3">
    <w:name w:val="WW8Num92z3"/>
    <w:rsid w:val="00635F20"/>
    <w:rPr>
      <w:rFonts w:ascii="Symbol" w:hAnsi="Symbol" w:hint="default"/>
    </w:rPr>
  </w:style>
  <w:style w:type="character" w:customStyle="1" w:styleId="WW8Num96z0">
    <w:name w:val="WW8Num96z0"/>
    <w:rsid w:val="00635F20"/>
    <w:rPr>
      <w:rFonts w:ascii="Symbol" w:hAnsi="Symbol" w:hint="default"/>
      <w:sz w:val="20"/>
    </w:rPr>
  </w:style>
  <w:style w:type="character" w:customStyle="1" w:styleId="WW8Num96z1">
    <w:name w:val="WW8Num96z1"/>
    <w:rsid w:val="00635F20"/>
    <w:rPr>
      <w:rFonts w:ascii="Courier New" w:hAnsi="Courier New" w:cs="Courier New" w:hint="default"/>
      <w:sz w:val="20"/>
    </w:rPr>
  </w:style>
  <w:style w:type="character" w:customStyle="1" w:styleId="WW8Num96z2">
    <w:name w:val="WW8Num96z2"/>
    <w:rsid w:val="00635F20"/>
    <w:rPr>
      <w:rFonts w:ascii="Wingdings" w:hAnsi="Wingdings" w:hint="default"/>
      <w:sz w:val="20"/>
    </w:rPr>
  </w:style>
  <w:style w:type="character" w:customStyle="1" w:styleId="WW8Num103z0">
    <w:name w:val="WW8Num103z0"/>
    <w:rsid w:val="00635F20"/>
    <w:rPr>
      <w:rFonts w:ascii="Symbol" w:hAnsi="Symbol" w:hint="default"/>
      <w:sz w:val="20"/>
    </w:rPr>
  </w:style>
  <w:style w:type="character" w:customStyle="1" w:styleId="WW8Num103z1">
    <w:name w:val="WW8Num103z1"/>
    <w:rsid w:val="00635F20"/>
    <w:rPr>
      <w:rFonts w:ascii="Courier New" w:hAnsi="Courier New" w:cs="Courier New" w:hint="default"/>
      <w:sz w:val="20"/>
    </w:rPr>
  </w:style>
  <w:style w:type="character" w:customStyle="1" w:styleId="WW8Num103z2">
    <w:name w:val="WW8Num103z2"/>
    <w:rsid w:val="00635F20"/>
    <w:rPr>
      <w:rFonts w:ascii="Wingdings" w:hAnsi="Wingdings" w:hint="default"/>
      <w:sz w:val="20"/>
    </w:rPr>
  </w:style>
  <w:style w:type="character" w:customStyle="1" w:styleId="WW8Num108z0">
    <w:name w:val="WW8Num108z0"/>
    <w:rsid w:val="00635F20"/>
    <w:rPr>
      <w:rFonts w:ascii="Symbol" w:hAnsi="Symbol" w:hint="default"/>
      <w:sz w:val="20"/>
    </w:rPr>
  </w:style>
  <w:style w:type="character" w:customStyle="1" w:styleId="WW8Num108z1">
    <w:name w:val="WW8Num108z1"/>
    <w:rsid w:val="00635F20"/>
    <w:rPr>
      <w:rFonts w:ascii="Courier New" w:hAnsi="Courier New" w:cs="Courier New" w:hint="default"/>
      <w:sz w:val="20"/>
    </w:rPr>
  </w:style>
  <w:style w:type="character" w:customStyle="1" w:styleId="WW8Num108z2">
    <w:name w:val="WW8Num108z2"/>
    <w:rsid w:val="00635F20"/>
    <w:rPr>
      <w:rFonts w:ascii="Wingdings" w:hAnsi="Wingdings" w:hint="default"/>
      <w:sz w:val="20"/>
    </w:rPr>
  </w:style>
  <w:style w:type="character" w:customStyle="1" w:styleId="WW8Num109z0">
    <w:name w:val="WW8Num109z0"/>
    <w:rsid w:val="00635F20"/>
    <w:rPr>
      <w:rFonts w:ascii="Symbol" w:eastAsia="Times New Roman" w:hAnsi="Symbol" w:hint="default"/>
    </w:rPr>
  </w:style>
  <w:style w:type="character" w:customStyle="1" w:styleId="WW8Num109z1">
    <w:name w:val="WW8Num109z1"/>
    <w:rsid w:val="00635F20"/>
    <w:rPr>
      <w:rFonts w:ascii="Courier New" w:hAnsi="Courier New" w:cs="Courier New" w:hint="default"/>
    </w:rPr>
  </w:style>
  <w:style w:type="character" w:customStyle="1" w:styleId="WW8Num109z2">
    <w:name w:val="WW8Num109z2"/>
    <w:rsid w:val="00635F20"/>
    <w:rPr>
      <w:rFonts w:ascii="Wingdings" w:hAnsi="Wingdings" w:hint="default"/>
    </w:rPr>
  </w:style>
  <w:style w:type="character" w:customStyle="1" w:styleId="WW8Num109z3">
    <w:name w:val="WW8Num109z3"/>
    <w:rsid w:val="00635F20"/>
    <w:rPr>
      <w:rFonts w:ascii="Symbol" w:hAnsi="Symbol" w:hint="default"/>
    </w:rPr>
  </w:style>
  <w:style w:type="character" w:customStyle="1" w:styleId="WW8Num111z0">
    <w:name w:val="WW8Num111z0"/>
    <w:rsid w:val="00635F20"/>
    <w:rPr>
      <w:rFonts w:ascii="Symbol" w:hAnsi="Symbol" w:hint="default"/>
      <w:sz w:val="20"/>
    </w:rPr>
  </w:style>
  <w:style w:type="character" w:customStyle="1" w:styleId="WW8Num111z1">
    <w:name w:val="WW8Num111z1"/>
    <w:rsid w:val="00635F20"/>
    <w:rPr>
      <w:rFonts w:ascii="Courier New" w:hAnsi="Courier New" w:cs="Courier New" w:hint="default"/>
      <w:sz w:val="20"/>
    </w:rPr>
  </w:style>
  <w:style w:type="character" w:customStyle="1" w:styleId="WW8Num111z2">
    <w:name w:val="WW8Num111z2"/>
    <w:rsid w:val="00635F20"/>
    <w:rPr>
      <w:rFonts w:ascii="Wingdings" w:hAnsi="Wingdings" w:hint="default"/>
      <w:sz w:val="20"/>
    </w:rPr>
  </w:style>
  <w:style w:type="character" w:customStyle="1" w:styleId="WW8Num117z0">
    <w:name w:val="WW8Num117z0"/>
    <w:rsid w:val="00635F20"/>
    <w:rPr>
      <w:rFonts w:ascii="Symbol" w:eastAsia="Times New Roman" w:hAnsi="Symbol" w:hint="default"/>
    </w:rPr>
  </w:style>
  <w:style w:type="character" w:customStyle="1" w:styleId="WW8Num117z1">
    <w:name w:val="WW8Num117z1"/>
    <w:rsid w:val="00635F20"/>
    <w:rPr>
      <w:rFonts w:ascii="Courier New" w:hAnsi="Courier New" w:cs="Courier New" w:hint="default"/>
    </w:rPr>
  </w:style>
  <w:style w:type="character" w:customStyle="1" w:styleId="WW8Num117z2">
    <w:name w:val="WW8Num117z2"/>
    <w:rsid w:val="00635F20"/>
    <w:rPr>
      <w:rFonts w:ascii="Wingdings" w:hAnsi="Wingdings" w:hint="default"/>
    </w:rPr>
  </w:style>
  <w:style w:type="character" w:customStyle="1" w:styleId="WW8Num117z3">
    <w:name w:val="WW8Num117z3"/>
    <w:rsid w:val="00635F20"/>
    <w:rPr>
      <w:rFonts w:ascii="Symbol" w:hAnsi="Symbol" w:hint="default"/>
    </w:rPr>
  </w:style>
  <w:style w:type="character" w:customStyle="1" w:styleId="WW8Num126z0">
    <w:name w:val="WW8Num126z0"/>
    <w:rsid w:val="00635F20"/>
    <w:rPr>
      <w:rFonts w:ascii="Symbol" w:eastAsia="SimSun" w:hAnsi="Symbol" w:hint="default"/>
    </w:rPr>
  </w:style>
  <w:style w:type="character" w:customStyle="1" w:styleId="WW8Num126z1">
    <w:name w:val="WW8Num126z1"/>
    <w:rsid w:val="00635F20"/>
    <w:rPr>
      <w:rFonts w:ascii="Courier New" w:hAnsi="Courier New" w:cs="Courier New" w:hint="default"/>
    </w:rPr>
  </w:style>
  <w:style w:type="character" w:customStyle="1" w:styleId="WW8Num126z2">
    <w:name w:val="WW8Num126z2"/>
    <w:rsid w:val="00635F20"/>
    <w:rPr>
      <w:rFonts w:ascii="Wingdings" w:hAnsi="Wingdings" w:hint="default"/>
    </w:rPr>
  </w:style>
  <w:style w:type="character" w:customStyle="1" w:styleId="WW8Num126z3">
    <w:name w:val="WW8Num126z3"/>
    <w:rsid w:val="00635F20"/>
    <w:rPr>
      <w:rFonts w:ascii="Symbol" w:hAnsi="Symbol" w:hint="default"/>
    </w:rPr>
  </w:style>
  <w:style w:type="character" w:customStyle="1" w:styleId="WW8Num128z0">
    <w:name w:val="WW8Num128z0"/>
    <w:rsid w:val="00635F20"/>
    <w:rPr>
      <w:rFonts w:ascii="Symbol" w:eastAsia="Times New Roman" w:hAnsi="Symbol" w:hint="default"/>
    </w:rPr>
  </w:style>
  <w:style w:type="character" w:customStyle="1" w:styleId="WW8Num128z1">
    <w:name w:val="WW8Num128z1"/>
    <w:rsid w:val="00635F20"/>
    <w:rPr>
      <w:rFonts w:ascii="Courier New" w:hAnsi="Courier New" w:cs="Courier New" w:hint="default"/>
    </w:rPr>
  </w:style>
  <w:style w:type="character" w:customStyle="1" w:styleId="WW8Num128z2">
    <w:name w:val="WW8Num128z2"/>
    <w:rsid w:val="00635F20"/>
    <w:rPr>
      <w:rFonts w:ascii="Wingdings" w:hAnsi="Wingdings" w:hint="default"/>
    </w:rPr>
  </w:style>
  <w:style w:type="character" w:customStyle="1" w:styleId="WW8Num128z3">
    <w:name w:val="WW8Num128z3"/>
    <w:rsid w:val="00635F20"/>
    <w:rPr>
      <w:rFonts w:ascii="Symbol" w:hAnsi="Symbol" w:hint="default"/>
    </w:rPr>
  </w:style>
  <w:style w:type="character" w:customStyle="1" w:styleId="WW8Num138z0">
    <w:name w:val="WW8Num138z0"/>
    <w:rsid w:val="00635F20"/>
    <w:rPr>
      <w:rFonts w:ascii="Times-Italic" w:eastAsia="Times New Roman" w:hAnsi="Times-Italic" w:hint="default"/>
    </w:rPr>
  </w:style>
  <w:style w:type="character" w:customStyle="1" w:styleId="WW8Num138z1">
    <w:name w:val="WW8Num138z1"/>
    <w:rsid w:val="00635F20"/>
    <w:rPr>
      <w:rFonts w:ascii="Courier New" w:hAnsi="Courier New" w:cs="Courier New" w:hint="default"/>
    </w:rPr>
  </w:style>
  <w:style w:type="character" w:customStyle="1" w:styleId="WW8Num138z2">
    <w:name w:val="WW8Num138z2"/>
    <w:rsid w:val="00635F20"/>
    <w:rPr>
      <w:rFonts w:ascii="Wingdings" w:hAnsi="Wingdings" w:hint="default"/>
    </w:rPr>
  </w:style>
  <w:style w:type="character" w:customStyle="1" w:styleId="WW8Num138z3">
    <w:name w:val="WW8Num138z3"/>
    <w:rsid w:val="00635F20"/>
    <w:rPr>
      <w:rFonts w:ascii="Symbol" w:hAnsi="Symbol" w:hint="default"/>
    </w:rPr>
  </w:style>
  <w:style w:type="character" w:customStyle="1" w:styleId="WW8Num143z0">
    <w:name w:val="WW8Num143z0"/>
    <w:rsid w:val="00635F20"/>
    <w:rPr>
      <w:rFonts w:ascii="Times New Roman" w:eastAsia="Times New Roman" w:hAnsi="Times New Roman" w:cs="Times New Roman" w:hint="default"/>
    </w:rPr>
  </w:style>
  <w:style w:type="character" w:customStyle="1" w:styleId="WW8Num148z0">
    <w:name w:val="WW8Num148z0"/>
    <w:rsid w:val="00635F20"/>
    <w:rPr>
      <w:rFonts w:ascii="Symbol" w:hAnsi="Symbol" w:hint="default"/>
      <w:sz w:val="20"/>
    </w:rPr>
  </w:style>
  <w:style w:type="character" w:customStyle="1" w:styleId="WW8Num148z1">
    <w:name w:val="WW8Num148z1"/>
    <w:rsid w:val="00635F20"/>
    <w:rPr>
      <w:rFonts w:ascii="Courier New" w:hAnsi="Courier New" w:cs="Courier New" w:hint="default"/>
      <w:sz w:val="20"/>
    </w:rPr>
  </w:style>
  <w:style w:type="character" w:customStyle="1" w:styleId="WW8Num148z2">
    <w:name w:val="WW8Num148z2"/>
    <w:rsid w:val="00635F20"/>
    <w:rPr>
      <w:rFonts w:ascii="Wingdings" w:hAnsi="Wingdings" w:hint="default"/>
      <w:sz w:val="20"/>
    </w:rPr>
  </w:style>
  <w:style w:type="character" w:customStyle="1" w:styleId="WW8Num151z0">
    <w:name w:val="WW8Num151z0"/>
    <w:rsid w:val="00635F20"/>
    <w:rPr>
      <w:rFonts w:ascii="Times New Roman" w:eastAsia="Times New Roman" w:hAnsi="Times New Roman" w:cs="Times New Roman" w:hint="default"/>
    </w:rPr>
  </w:style>
  <w:style w:type="character" w:customStyle="1" w:styleId="WW8Num152z0">
    <w:name w:val="WW8Num152z0"/>
    <w:rsid w:val="00635F20"/>
    <w:rPr>
      <w:rFonts w:ascii="Symbol" w:hAnsi="Symbol" w:hint="default"/>
      <w:sz w:val="20"/>
    </w:rPr>
  </w:style>
  <w:style w:type="character" w:customStyle="1" w:styleId="WW8Num152z1">
    <w:name w:val="WW8Num152z1"/>
    <w:rsid w:val="00635F20"/>
    <w:rPr>
      <w:rFonts w:ascii="Courier New" w:hAnsi="Courier New" w:cs="Courier New" w:hint="default"/>
      <w:sz w:val="20"/>
    </w:rPr>
  </w:style>
  <w:style w:type="character" w:customStyle="1" w:styleId="WW8Num152z2">
    <w:name w:val="WW8Num152z2"/>
    <w:rsid w:val="00635F20"/>
    <w:rPr>
      <w:rFonts w:ascii="Wingdings" w:hAnsi="Wingdings" w:hint="default"/>
      <w:sz w:val="20"/>
    </w:rPr>
  </w:style>
  <w:style w:type="character" w:customStyle="1" w:styleId="WW8Num153z0">
    <w:name w:val="WW8Num153z0"/>
    <w:rsid w:val="00635F20"/>
    <w:rPr>
      <w:sz w:val="24"/>
    </w:rPr>
  </w:style>
  <w:style w:type="character" w:customStyle="1" w:styleId="WW8Num155z0">
    <w:name w:val="WW8Num155z0"/>
    <w:rsid w:val="00635F20"/>
    <w:rPr>
      <w:rFonts w:ascii="Times New Roman" w:eastAsia="Times New Roman" w:hAnsi="Times New Roman" w:cs="Times New Roman" w:hint="default"/>
    </w:rPr>
  </w:style>
  <w:style w:type="character" w:customStyle="1" w:styleId="WW8Num157z0">
    <w:name w:val="WW8Num157z0"/>
    <w:rsid w:val="00635F20"/>
    <w:rPr>
      <w:rFonts w:ascii="Symbol" w:hAnsi="Symbol" w:hint="default"/>
      <w:sz w:val="20"/>
    </w:rPr>
  </w:style>
  <w:style w:type="character" w:customStyle="1" w:styleId="WW8Num157z1">
    <w:name w:val="WW8Num157z1"/>
    <w:rsid w:val="00635F20"/>
    <w:rPr>
      <w:rFonts w:ascii="Courier New" w:hAnsi="Courier New" w:cs="Courier New" w:hint="default"/>
      <w:sz w:val="20"/>
    </w:rPr>
  </w:style>
  <w:style w:type="character" w:customStyle="1" w:styleId="WW8Num157z2">
    <w:name w:val="WW8Num157z2"/>
    <w:rsid w:val="00635F20"/>
    <w:rPr>
      <w:rFonts w:ascii="Wingdings" w:hAnsi="Wingdings" w:hint="default"/>
      <w:sz w:val="20"/>
    </w:rPr>
  </w:style>
  <w:style w:type="character" w:customStyle="1" w:styleId="WW8Num163z0">
    <w:name w:val="WW8Num163z0"/>
    <w:rsid w:val="00635F20"/>
    <w:rPr>
      <w:rFonts w:ascii="Symbol" w:hAnsi="Symbol" w:hint="default"/>
      <w:sz w:val="20"/>
    </w:rPr>
  </w:style>
  <w:style w:type="character" w:customStyle="1" w:styleId="WW8Num163z1">
    <w:name w:val="WW8Num163z1"/>
    <w:rsid w:val="00635F20"/>
    <w:rPr>
      <w:rFonts w:ascii="Courier New" w:hAnsi="Courier New" w:cs="Courier New" w:hint="default"/>
      <w:sz w:val="20"/>
    </w:rPr>
  </w:style>
  <w:style w:type="character" w:customStyle="1" w:styleId="WW8Num163z2">
    <w:name w:val="WW8Num163z2"/>
    <w:rsid w:val="00635F20"/>
    <w:rPr>
      <w:rFonts w:ascii="Wingdings" w:hAnsi="Wingdings" w:hint="default"/>
      <w:sz w:val="20"/>
    </w:rPr>
  </w:style>
  <w:style w:type="character" w:customStyle="1" w:styleId="WW8Num170z0">
    <w:name w:val="WW8Num170z0"/>
    <w:rsid w:val="00635F20"/>
    <w:rPr>
      <w:rFonts w:ascii="Symbol" w:eastAsia="Times New Roman" w:hAnsi="Symbol" w:hint="default"/>
    </w:rPr>
  </w:style>
  <w:style w:type="character" w:customStyle="1" w:styleId="WW8Num170z1">
    <w:name w:val="WW8Num170z1"/>
    <w:rsid w:val="00635F20"/>
    <w:rPr>
      <w:rFonts w:ascii="Courier New" w:hAnsi="Courier New" w:cs="Courier New" w:hint="default"/>
    </w:rPr>
  </w:style>
  <w:style w:type="character" w:customStyle="1" w:styleId="WW8Num170z2">
    <w:name w:val="WW8Num170z2"/>
    <w:rsid w:val="00635F20"/>
    <w:rPr>
      <w:rFonts w:ascii="Wingdings" w:hAnsi="Wingdings" w:hint="default"/>
    </w:rPr>
  </w:style>
  <w:style w:type="character" w:customStyle="1" w:styleId="WW8Num170z3">
    <w:name w:val="WW8Num170z3"/>
    <w:rsid w:val="00635F20"/>
    <w:rPr>
      <w:rFonts w:ascii="Symbol" w:hAnsi="Symbol" w:hint="default"/>
    </w:rPr>
  </w:style>
  <w:style w:type="character" w:customStyle="1" w:styleId="WW8Num177z0">
    <w:name w:val="WW8Num177z0"/>
    <w:rsid w:val="00635F20"/>
    <w:rPr>
      <w:rFonts w:ascii="Symbol" w:hAnsi="Symbol" w:hint="default"/>
      <w:sz w:val="20"/>
    </w:rPr>
  </w:style>
  <w:style w:type="character" w:customStyle="1" w:styleId="WW8Num177z1">
    <w:name w:val="WW8Num177z1"/>
    <w:rsid w:val="00635F20"/>
    <w:rPr>
      <w:rFonts w:ascii="Courier New" w:hAnsi="Courier New" w:cs="Courier New" w:hint="default"/>
      <w:sz w:val="20"/>
    </w:rPr>
  </w:style>
  <w:style w:type="character" w:customStyle="1" w:styleId="WW8Num177z2">
    <w:name w:val="WW8Num177z2"/>
    <w:rsid w:val="00635F20"/>
    <w:rPr>
      <w:rFonts w:ascii="Wingdings" w:hAnsi="Wingdings" w:hint="default"/>
      <w:sz w:val="20"/>
    </w:rPr>
  </w:style>
  <w:style w:type="character" w:customStyle="1" w:styleId="WW8Num181z0">
    <w:name w:val="WW8Num181z0"/>
    <w:rsid w:val="00635F20"/>
    <w:rPr>
      <w:rFonts w:ascii="Symbol" w:eastAsia="Times New Roman" w:hAnsi="Symbol" w:hint="default"/>
    </w:rPr>
  </w:style>
  <w:style w:type="character" w:customStyle="1" w:styleId="WW8Num181z1">
    <w:name w:val="WW8Num181z1"/>
    <w:rsid w:val="00635F20"/>
    <w:rPr>
      <w:rFonts w:ascii="Courier New" w:hAnsi="Courier New" w:cs="Courier New" w:hint="default"/>
    </w:rPr>
  </w:style>
  <w:style w:type="character" w:customStyle="1" w:styleId="WW8Num181z2">
    <w:name w:val="WW8Num181z2"/>
    <w:rsid w:val="00635F20"/>
    <w:rPr>
      <w:rFonts w:ascii="Wingdings" w:hAnsi="Wingdings" w:hint="default"/>
    </w:rPr>
  </w:style>
  <w:style w:type="character" w:customStyle="1" w:styleId="WW8Num181z3">
    <w:name w:val="WW8Num181z3"/>
    <w:rsid w:val="00635F20"/>
    <w:rPr>
      <w:rFonts w:ascii="Symbol" w:hAnsi="Symbol" w:hint="default"/>
    </w:rPr>
  </w:style>
  <w:style w:type="character" w:customStyle="1" w:styleId="WW8Num185z0">
    <w:name w:val="WW8Num185z0"/>
    <w:rsid w:val="00635F20"/>
    <w:rPr>
      <w:rFonts w:ascii="Symbol" w:eastAsia="Times New Roman" w:hAnsi="Symbol" w:hint="default"/>
    </w:rPr>
  </w:style>
  <w:style w:type="character" w:customStyle="1" w:styleId="WW8Num185z1">
    <w:name w:val="WW8Num185z1"/>
    <w:rsid w:val="00635F20"/>
    <w:rPr>
      <w:rFonts w:ascii="Courier New" w:hAnsi="Courier New" w:cs="Courier New" w:hint="default"/>
    </w:rPr>
  </w:style>
  <w:style w:type="character" w:customStyle="1" w:styleId="WW8Num185z2">
    <w:name w:val="WW8Num185z2"/>
    <w:rsid w:val="00635F20"/>
    <w:rPr>
      <w:rFonts w:ascii="Wingdings" w:hAnsi="Wingdings" w:hint="default"/>
    </w:rPr>
  </w:style>
  <w:style w:type="character" w:customStyle="1" w:styleId="WW8Num185z3">
    <w:name w:val="WW8Num185z3"/>
    <w:rsid w:val="00635F20"/>
    <w:rPr>
      <w:rFonts w:ascii="Symbol" w:hAnsi="Symbol" w:hint="default"/>
    </w:rPr>
  </w:style>
  <w:style w:type="character" w:customStyle="1" w:styleId="WW8Num186z0">
    <w:name w:val="WW8Num186z0"/>
    <w:rsid w:val="00635F20"/>
    <w:rPr>
      <w:rFonts w:ascii="Symbol" w:hAnsi="Symbol" w:hint="default"/>
      <w:sz w:val="20"/>
    </w:rPr>
  </w:style>
  <w:style w:type="character" w:customStyle="1" w:styleId="WW8Num186z1">
    <w:name w:val="WW8Num186z1"/>
    <w:rsid w:val="00635F20"/>
    <w:rPr>
      <w:rFonts w:ascii="Courier New" w:hAnsi="Courier New" w:cs="Courier New" w:hint="default"/>
      <w:sz w:val="20"/>
    </w:rPr>
  </w:style>
  <w:style w:type="character" w:customStyle="1" w:styleId="WW8Num186z2">
    <w:name w:val="WW8Num186z2"/>
    <w:rsid w:val="00635F20"/>
    <w:rPr>
      <w:rFonts w:ascii="Wingdings" w:hAnsi="Wingdings" w:hint="default"/>
      <w:sz w:val="20"/>
    </w:rPr>
  </w:style>
  <w:style w:type="character" w:customStyle="1" w:styleId="WW8Num192z0">
    <w:name w:val="WW8Num192z0"/>
    <w:rsid w:val="00635F20"/>
    <w:rPr>
      <w:rFonts w:ascii="Symbol" w:hAnsi="Symbol" w:hint="default"/>
    </w:rPr>
  </w:style>
  <w:style w:type="character" w:customStyle="1" w:styleId="WW8Num192z1">
    <w:name w:val="WW8Num192z1"/>
    <w:rsid w:val="00635F20"/>
    <w:rPr>
      <w:rFonts w:ascii="Courier New" w:hAnsi="Courier New" w:cs="Courier New" w:hint="default"/>
    </w:rPr>
  </w:style>
  <w:style w:type="character" w:customStyle="1" w:styleId="WW8Num192z2">
    <w:name w:val="WW8Num192z2"/>
    <w:rsid w:val="00635F20"/>
    <w:rPr>
      <w:rFonts w:ascii="Wingdings" w:hAnsi="Wingdings" w:hint="default"/>
    </w:rPr>
  </w:style>
  <w:style w:type="character" w:customStyle="1" w:styleId="WW8Num194z0">
    <w:name w:val="WW8Num194z0"/>
    <w:rsid w:val="00635F20"/>
    <w:rPr>
      <w:rFonts w:ascii="Times-Roman" w:eastAsia="Times New Roman" w:hAnsi="Times-Roman" w:cs="Times-Roman" w:hint="cs"/>
      <w:i w:val="0"/>
      <w:iCs w:val="0"/>
    </w:rPr>
  </w:style>
  <w:style w:type="character" w:customStyle="1" w:styleId="WW8Num194z1">
    <w:name w:val="WW8Num194z1"/>
    <w:rsid w:val="00635F20"/>
    <w:rPr>
      <w:rFonts w:ascii="Courier New" w:hAnsi="Courier New" w:cs="Courier New" w:hint="default"/>
    </w:rPr>
  </w:style>
  <w:style w:type="character" w:customStyle="1" w:styleId="WW8Num194z2">
    <w:name w:val="WW8Num194z2"/>
    <w:rsid w:val="00635F20"/>
    <w:rPr>
      <w:rFonts w:ascii="Wingdings" w:hAnsi="Wingdings" w:hint="default"/>
    </w:rPr>
  </w:style>
  <w:style w:type="character" w:customStyle="1" w:styleId="WW8Num194z3">
    <w:name w:val="WW8Num194z3"/>
    <w:rsid w:val="00635F20"/>
    <w:rPr>
      <w:rFonts w:ascii="Symbol" w:hAnsi="Symbol" w:hint="default"/>
    </w:rPr>
  </w:style>
  <w:style w:type="character" w:customStyle="1" w:styleId="WW8Num203z0">
    <w:name w:val="WW8Num203z0"/>
    <w:rsid w:val="00635F20"/>
    <w:rPr>
      <w:rFonts w:ascii="Wingdings" w:eastAsia="Times New Roman" w:hAnsi="Wingdings" w:hint="default"/>
    </w:rPr>
  </w:style>
  <w:style w:type="character" w:customStyle="1" w:styleId="WW8Num203z1">
    <w:name w:val="WW8Num203z1"/>
    <w:rsid w:val="00635F20"/>
    <w:rPr>
      <w:rFonts w:ascii="Courier New" w:hAnsi="Courier New" w:cs="Courier New" w:hint="default"/>
    </w:rPr>
  </w:style>
  <w:style w:type="character" w:customStyle="1" w:styleId="WW8Num203z2">
    <w:name w:val="WW8Num203z2"/>
    <w:rsid w:val="00635F20"/>
    <w:rPr>
      <w:rFonts w:ascii="Wingdings" w:hAnsi="Wingdings" w:hint="default"/>
    </w:rPr>
  </w:style>
  <w:style w:type="character" w:customStyle="1" w:styleId="WW8Num203z3">
    <w:name w:val="WW8Num203z3"/>
    <w:rsid w:val="00635F20"/>
    <w:rPr>
      <w:rFonts w:ascii="Symbol" w:hAnsi="Symbol" w:hint="default"/>
    </w:rPr>
  </w:style>
  <w:style w:type="character" w:customStyle="1" w:styleId="WW8Num204z1">
    <w:name w:val="WW8Num204z1"/>
    <w:rsid w:val="00635F20"/>
    <w:rPr>
      <w:b/>
      <w:bCs w:val="0"/>
    </w:rPr>
  </w:style>
  <w:style w:type="character" w:customStyle="1" w:styleId="WW8Num206z0">
    <w:name w:val="WW8Num206z0"/>
    <w:rsid w:val="00635F20"/>
    <w:rPr>
      <w:rFonts w:ascii="Symbol" w:eastAsia="Times New Roman" w:hAnsi="Symbol" w:hint="default"/>
    </w:rPr>
  </w:style>
  <w:style w:type="character" w:customStyle="1" w:styleId="WW8Num206z1">
    <w:name w:val="WW8Num206z1"/>
    <w:rsid w:val="00635F20"/>
    <w:rPr>
      <w:rFonts w:ascii="Courier New" w:hAnsi="Courier New" w:cs="Courier New" w:hint="default"/>
    </w:rPr>
  </w:style>
  <w:style w:type="character" w:customStyle="1" w:styleId="WW8Num206z2">
    <w:name w:val="WW8Num206z2"/>
    <w:rsid w:val="00635F20"/>
    <w:rPr>
      <w:rFonts w:ascii="Wingdings" w:hAnsi="Wingdings" w:hint="default"/>
    </w:rPr>
  </w:style>
  <w:style w:type="character" w:customStyle="1" w:styleId="WW8Num206z3">
    <w:name w:val="WW8Num206z3"/>
    <w:rsid w:val="00635F20"/>
    <w:rPr>
      <w:rFonts w:ascii="Symbol" w:hAnsi="Symbol" w:hint="default"/>
    </w:rPr>
  </w:style>
  <w:style w:type="character" w:customStyle="1" w:styleId="WW8Num207z0">
    <w:name w:val="WW8Num207z0"/>
    <w:rsid w:val="00635F20"/>
    <w:rPr>
      <w:rFonts w:ascii="Symbol" w:hAnsi="Symbol" w:hint="default"/>
      <w:sz w:val="20"/>
    </w:rPr>
  </w:style>
  <w:style w:type="character" w:customStyle="1" w:styleId="WW8Num213z0">
    <w:name w:val="WW8Num213z0"/>
    <w:rsid w:val="00635F20"/>
    <w:rPr>
      <w:rFonts w:ascii="Symbol" w:hAnsi="Symbol" w:hint="default"/>
      <w:sz w:val="20"/>
    </w:rPr>
  </w:style>
  <w:style w:type="character" w:customStyle="1" w:styleId="WW8Num214z0">
    <w:name w:val="WW8Num214z0"/>
    <w:rsid w:val="00635F20"/>
    <w:rPr>
      <w:rFonts w:ascii="Symbol" w:hAnsi="Symbol" w:hint="default"/>
    </w:rPr>
  </w:style>
  <w:style w:type="character" w:customStyle="1" w:styleId="WW8Num214z1">
    <w:name w:val="WW8Num214z1"/>
    <w:rsid w:val="00635F20"/>
    <w:rPr>
      <w:rFonts w:ascii="Courier New" w:hAnsi="Courier New" w:cs="Courier New" w:hint="default"/>
    </w:rPr>
  </w:style>
  <w:style w:type="character" w:customStyle="1" w:styleId="WW8Num220z0">
    <w:name w:val="WW8Num220z0"/>
    <w:rsid w:val="00635F20"/>
    <w:rPr>
      <w:u w:val="single"/>
    </w:rPr>
  </w:style>
  <w:style w:type="character" w:customStyle="1" w:styleId="WW8Num228z0">
    <w:name w:val="WW8Num228z0"/>
    <w:rsid w:val="00635F20"/>
    <w:rPr>
      <w:rFonts w:ascii="Symbol" w:hAnsi="Symbol" w:hint="default"/>
      <w:sz w:val="20"/>
    </w:rPr>
  </w:style>
  <w:style w:type="character" w:customStyle="1" w:styleId="WW8Num228z1">
    <w:name w:val="WW8Num228z1"/>
    <w:rsid w:val="00635F20"/>
    <w:rPr>
      <w:rFonts w:ascii="Courier New" w:hAnsi="Courier New" w:cs="Courier New" w:hint="default"/>
      <w:sz w:val="20"/>
    </w:rPr>
  </w:style>
  <w:style w:type="character" w:customStyle="1" w:styleId="WW8Num228z2">
    <w:name w:val="WW8Num228z2"/>
    <w:rsid w:val="00635F20"/>
    <w:rPr>
      <w:rFonts w:ascii="Wingdings" w:hAnsi="Wingdings" w:hint="default"/>
      <w:sz w:val="20"/>
    </w:rPr>
  </w:style>
  <w:style w:type="character" w:customStyle="1" w:styleId="WW8Num236z0">
    <w:name w:val="WW8Num236z0"/>
    <w:rsid w:val="00635F20"/>
    <w:rPr>
      <w:rFonts w:ascii="Symbol" w:eastAsia="Times New Roman" w:hAnsi="Symbol" w:hint="default"/>
    </w:rPr>
  </w:style>
  <w:style w:type="character" w:customStyle="1" w:styleId="WW8Num236z1">
    <w:name w:val="WW8Num236z1"/>
    <w:rsid w:val="00635F20"/>
    <w:rPr>
      <w:rFonts w:ascii="Courier New" w:hAnsi="Courier New" w:cs="Courier New" w:hint="default"/>
    </w:rPr>
  </w:style>
  <w:style w:type="character" w:customStyle="1" w:styleId="WW8Num236z2">
    <w:name w:val="WW8Num236z2"/>
    <w:rsid w:val="00635F20"/>
    <w:rPr>
      <w:rFonts w:ascii="Wingdings" w:hAnsi="Wingdings" w:hint="default"/>
    </w:rPr>
  </w:style>
  <w:style w:type="character" w:customStyle="1" w:styleId="WW8Num236z3">
    <w:name w:val="WW8Num236z3"/>
    <w:rsid w:val="00635F20"/>
    <w:rPr>
      <w:rFonts w:ascii="Symbol" w:hAnsi="Symbol" w:hint="default"/>
    </w:rPr>
  </w:style>
  <w:style w:type="character" w:customStyle="1" w:styleId="WW8Num239z0">
    <w:name w:val="WW8Num239z0"/>
    <w:rsid w:val="00635F20"/>
    <w:rPr>
      <w:rFonts w:ascii="Times New Roman" w:eastAsia="Times New Roman" w:hAnsi="Times New Roman" w:cs="Times New Roman" w:hint="default"/>
    </w:rPr>
  </w:style>
  <w:style w:type="character" w:customStyle="1" w:styleId="WW8Num239z1">
    <w:name w:val="WW8Num239z1"/>
    <w:rsid w:val="00635F20"/>
    <w:rPr>
      <w:rFonts w:ascii="Courier New" w:hAnsi="Courier New" w:cs="Courier New" w:hint="default"/>
    </w:rPr>
  </w:style>
  <w:style w:type="character" w:customStyle="1" w:styleId="WW8Num239z2">
    <w:name w:val="WW8Num239z2"/>
    <w:rsid w:val="00635F20"/>
    <w:rPr>
      <w:rFonts w:ascii="Wingdings" w:hAnsi="Wingdings" w:hint="default"/>
    </w:rPr>
  </w:style>
  <w:style w:type="character" w:customStyle="1" w:styleId="WW8Num239z3">
    <w:name w:val="WW8Num239z3"/>
    <w:rsid w:val="00635F20"/>
    <w:rPr>
      <w:rFonts w:ascii="Symbol" w:hAnsi="Symbol" w:hint="default"/>
    </w:rPr>
  </w:style>
  <w:style w:type="character" w:customStyle="1" w:styleId="NumberingSymbols">
    <w:name w:val="Numbering Symbols"/>
    <w:rsid w:val="00635F20"/>
    <w:rPr>
      <w:rFonts w:ascii="Garamond" w:hAnsi="Garamond" w:hint="default"/>
    </w:rPr>
  </w:style>
  <w:style w:type="character" w:customStyle="1" w:styleId="Bullets">
    <w:name w:val="Bullets"/>
    <w:rsid w:val="00635F20"/>
    <w:rPr>
      <w:rFonts w:ascii="StarSymbol" w:eastAsia="StarSymbol" w:hAnsi="StarSymbol" w:cs="StarSymbol" w:hint="default"/>
      <w:sz w:val="18"/>
      <w:szCs w:val="18"/>
    </w:rPr>
  </w:style>
  <w:style w:type="character" w:customStyle="1" w:styleId="lqqtgroup">
    <w:name w:val="lqqtgroup"/>
    <w:basedOn w:val="DefaultParagraphFont"/>
    <w:rsid w:val="00635F20"/>
  </w:style>
  <w:style w:type="character" w:customStyle="1" w:styleId="quotedtooltip">
    <w:name w:val="quotedtooltip"/>
    <w:basedOn w:val="DefaultParagraphFont"/>
    <w:rsid w:val="00635F20"/>
  </w:style>
  <w:style w:type="character" w:customStyle="1" w:styleId="quotedtooltipbox">
    <w:name w:val="quotedtooltipbox"/>
    <w:basedOn w:val="DefaultParagraphFont"/>
    <w:rsid w:val="00635F20"/>
  </w:style>
  <w:style w:type="character" w:customStyle="1" w:styleId="mwlivequotes">
    <w:name w:val="mwlivequotes"/>
    <w:basedOn w:val="DefaultParagraphFont"/>
    <w:rsid w:val="00635F20"/>
  </w:style>
  <w:style w:type="character" w:customStyle="1" w:styleId="lastlabel">
    <w:name w:val="lastlabel"/>
    <w:basedOn w:val="DefaultParagraphFont"/>
    <w:rsid w:val="00635F20"/>
  </w:style>
  <w:style w:type="character" w:customStyle="1" w:styleId="lb07">
    <w:name w:val="lb07"/>
    <w:basedOn w:val="DefaultParagraphFont"/>
    <w:rsid w:val="00635F20"/>
  </w:style>
  <w:style w:type="character" w:customStyle="1" w:styleId="qted">
    <w:name w:val="qted"/>
    <w:basedOn w:val="DefaultParagraphFont"/>
    <w:rsid w:val="00635F20"/>
  </w:style>
  <w:style w:type="character" w:customStyle="1" w:styleId="t14">
    <w:name w:val="t14"/>
    <w:basedOn w:val="DefaultParagraphFont"/>
    <w:rsid w:val="00635F20"/>
  </w:style>
  <w:style w:type="character" w:customStyle="1" w:styleId="nfakpe">
    <w:name w:val="nfakpe"/>
    <w:basedOn w:val="DefaultParagraphFont"/>
    <w:rsid w:val="00635F20"/>
  </w:style>
  <w:style w:type="character" w:customStyle="1" w:styleId="DebateBlockCharChar">
    <w:name w:val="Debate Block Char Char"/>
    <w:basedOn w:val="DefaultParagraphFont"/>
    <w:rsid w:val="00635F20"/>
    <w:rPr>
      <w:rFonts w:ascii="Arial" w:hAnsi="Arial" w:cs="Arial" w:hint="default"/>
      <w:b/>
      <w:bCs/>
      <w:kern w:val="32"/>
      <w:sz w:val="36"/>
      <w:szCs w:val="32"/>
      <w:u w:val="single"/>
    </w:rPr>
  </w:style>
  <w:style w:type="character" w:customStyle="1" w:styleId="citsource">
    <w:name w:val="citsource"/>
    <w:basedOn w:val="DefaultParagraphFont"/>
    <w:rsid w:val="00635F20"/>
  </w:style>
  <w:style w:type="character" w:customStyle="1" w:styleId="sc">
    <w:name w:val="sc"/>
    <w:basedOn w:val="DefaultParagraphFont"/>
    <w:rsid w:val="00635F20"/>
  </w:style>
  <w:style w:type="character" w:customStyle="1" w:styleId="atime">
    <w:name w:val="atime"/>
    <w:basedOn w:val="DefaultParagraphFont"/>
    <w:rsid w:val="00635F20"/>
  </w:style>
  <w:style w:type="character" w:customStyle="1" w:styleId="unreadChar">
    <w:name w:val="unread Char"/>
    <w:basedOn w:val="DefaultParagraphFont"/>
    <w:rsid w:val="00635F20"/>
    <w:rPr>
      <w:szCs w:val="24"/>
      <w:lang w:val="en-US" w:eastAsia="en-US" w:bidi="ar-SA"/>
    </w:rPr>
  </w:style>
  <w:style w:type="character" w:customStyle="1" w:styleId="Internetlink1">
    <w:name w:val="Internet link1"/>
    <w:rsid w:val="00635F20"/>
    <w:rPr>
      <w:color w:val="000080"/>
      <w:u w:val="single"/>
    </w:rPr>
  </w:style>
  <w:style w:type="character" w:customStyle="1" w:styleId="underliningChar3">
    <w:name w:val="underlining Char"/>
    <w:basedOn w:val="DefaultParagraphFont"/>
    <w:rsid w:val="00635F20"/>
    <w:rPr>
      <w:b/>
      <w:bCs w:val="0"/>
      <w:szCs w:val="24"/>
      <w:u w:val="single"/>
      <w:lang w:val="en-US" w:eastAsia="en-US" w:bidi="ar-SA"/>
    </w:rPr>
  </w:style>
  <w:style w:type="character" w:customStyle="1" w:styleId="notreadChar">
    <w:name w:val="not read Char"/>
    <w:basedOn w:val="DefaultParagraphFont"/>
    <w:rsid w:val="00635F20"/>
    <w:rPr>
      <w:sz w:val="18"/>
      <w:szCs w:val="24"/>
      <w:lang w:val="en-US" w:eastAsia="en-US" w:bidi="ar-SA"/>
    </w:rPr>
  </w:style>
  <w:style w:type="character" w:customStyle="1" w:styleId="journalname">
    <w:name w:val="journalname"/>
    <w:basedOn w:val="DefaultParagraphFont"/>
    <w:rsid w:val="00635F20"/>
  </w:style>
  <w:style w:type="character" w:customStyle="1" w:styleId="insideheadline">
    <w:name w:val="insideheadline"/>
    <w:basedOn w:val="DefaultParagraphFont"/>
    <w:rsid w:val="00635F20"/>
  </w:style>
  <w:style w:type="character" w:customStyle="1" w:styleId="mwlivequotesupdelayed">
    <w:name w:val="mwlivequotes up delayed"/>
    <w:basedOn w:val="DefaultParagraphFont"/>
    <w:rsid w:val="00635F20"/>
  </w:style>
  <w:style w:type="character" w:customStyle="1" w:styleId="mwlivequotesdowndelayed">
    <w:name w:val="mwlivequotes down delayed"/>
    <w:basedOn w:val="DefaultParagraphFont"/>
    <w:rsid w:val="00635F20"/>
  </w:style>
  <w:style w:type="character" w:customStyle="1" w:styleId="shirttail">
    <w:name w:val="shirttail"/>
    <w:basedOn w:val="DefaultParagraphFont"/>
    <w:rsid w:val="00635F20"/>
  </w:style>
  <w:style w:type="character" w:customStyle="1" w:styleId="definition">
    <w:name w:val="definition"/>
    <w:basedOn w:val="DefaultParagraphFont"/>
    <w:rsid w:val="00635F20"/>
  </w:style>
  <w:style w:type="character" w:customStyle="1" w:styleId="CardTextCharCharChar">
    <w:name w:val="Card Text Char Char Char"/>
    <w:basedOn w:val="DefaultParagraphFont"/>
    <w:rsid w:val="00635F20"/>
    <w:rPr>
      <w:rFonts w:ascii="Arial Narrow" w:hAnsi="Arial Narrow" w:hint="default"/>
      <w:sz w:val="16"/>
      <w:szCs w:val="22"/>
      <w:lang w:val="en-US" w:eastAsia="en-US" w:bidi="ar-SA"/>
    </w:rPr>
  </w:style>
  <w:style w:type="character" w:customStyle="1" w:styleId="UnderlinedCardTextCharChar">
    <w:name w:val="Underlined Card Text Char Char"/>
    <w:basedOn w:val="DefaultParagraphFont"/>
    <w:rsid w:val="00635F20"/>
    <w:rPr>
      <w:rFonts w:ascii="Arial Narrow" w:hAnsi="Arial Narrow" w:hint="default"/>
      <w:sz w:val="18"/>
      <w:u w:val="single"/>
    </w:rPr>
  </w:style>
  <w:style w:type="character" w:customStyle="1" w:styleId="UnderlineStyleCharCharChar">
    <w:name w:val="Underline Style Char Char Char"/>
    <w:basedOn w:val="DefaultParagraphFont"/>
    <w:rsid w:val="00635F20"/>
    <w:rPr>
      <w:rFonts w:ascii="Arial" w:hAnsi="Arial" w:cs="Arial" w:hint="default"/>
      <w:b/>
      <w:bCs/>
      <w:kern w:val="32"/>
      <w:sz w:val="24"/>
      <w:szCs w:val="24"/>
      <w:u w:val="single"/>
      <w:lang w:val="en-US" w:eastAsia="en-US" w:bidi="ar-SA"/>
    </w:rPr>
  </w:style>
  <w:style w:type="character" w:customStyle="1" w:styleId="UnderlinedCardTextCharCharChar">
    <w:name w:val="Underlined Card Text Char Char Char"/>
    <w:basedOn w:val="DefaultParagraphFont"/>
    <w:rsid w:val="00635F20"/>
    <w:rPr>
      <w:rFonts w:ascii="Arial Narrow" w:hAnsi="Arial Narrow" w:hint="default"/>
      <w:sz w:val="18"/>
      <w:szCs w:val="24"/>
      <w:u w:val="single"/>
      <w:lang w:val="en-US" w:eastAsia="en-US" w:bidi="ar-SA"/>
    </w:rPr>
  </w:style>
  <w:style w:type="character" w:customStyle="1" w:styleId="articlesheader1">
    <w:name w:val="articles_header1"/>
    <w:basedOn w:val="DefaultParagraphFont"/>
    <w:rsid w:val="00635F20"/>
    <w:rPr>
      <w:rFonts w:ascii="Arial" w:hAnsi="Arial" w:cs="Arial" w:hint="default"/>
      <w:b/>
      <w:bCs/>
      <w:color w:val="990000"/>
      <w:sz w:val="26"/>
      <w:szCs w:val="26"/>
    </w:rPr>
  </w:style>
  <w:style w:type="character" w:customStyle="1" w:styleId="bodytitle1">
    <w:name w:val="bodytitle1"/>
    <w:basedOn w:val="DefaultParagraphFont"/>
    <w:rsid w:val="00635F20"/>
    <w:rPr>
      <w:rFonts w:ascii="Arial" w:hAnsi="Arial" w:cs="Arial" w:hint="default"/>
      <w:b/>
      <w:bCs/>
      <w:smallCaps w:val="0"/>
      <w:color w:val="000000"/>
      <w:sz w:val="28"/>
      <w:szCs w:val="28"/>
    </w:rPr>
  </w:style>
  <w:style w:type="character" w:customStyle="1" w:styleId="captionpaddingstyle1141">
    <w:name w:val="captionpadding style1141"/>
    <w:basedOn w:val="DefaultParagraphFont"/>
    <w:rsid w:val="00635F20"/>
  </w:style>
  <w:style w:type="character" w:customStyle="1" w:styleId="style114style118">
    <w:name w:val="style114 style118"/>
    <w:basedOn w:val="DefaultParagraphFont"/>
    <w:rsid w:val="00635F20"/>
  </w:style>
  <w:style w:type="character" w:customStyle="1" w:styleId="hint">
    <w:name w:val="hint"/>
    <w:basedOn w:val="DefaultParagraphFont"/>
    <w:rsid w:val="00635F20"/>
  </w:style>
  <w:style w:type="character" w:customStyle="1" w:styleId="flw">
    <w:name w:val="flw"/>
    <w:basedOn w:val="DefaultParagraphFont"/>
    <w:rsid w:val="00635F20"/>
  </w:style>
  <w:style w:type="character" w:customStyle="1" w:styleId="illustration">
    <w:name w:val="illustration"/>
    <w:basedOn w:val="DefaultParagraphFont"/>
    <w:rsid w:val="00635F20"/>
  </w:style>
  <w:style w:type="character" w:customStyle="1" w:styleId="StyleArialNarrowBoldThickunderline">
    <w:name w:val="Style Arial Narrow Bold Thick underline"/>
    <w:basedOn w:val="DefaultParagraphFont"/>
    <w:rsid w:val="00635F20"/>
    <w:rPr>
      <w:rFonts w:ascii="Arial Narrow" w:hAnsi="Arial Narrow" w:hint="default"/>
      <w:b/>
      <w:bCs/>
      <w:u w:val="thick"/>
    </w:rPr>
  </w:style>
  <w:style w:type="character" w:customStyle="1" w:styleId="subtitlesarticles1">
    <w:name w:val="subtitles_articles1"/>
    <w:basedOn w:val="DefaultParagraphFont"/>
    <w:rsid w:val="00635F20"/>
    <w:rPr>
      <w:rFonts w:ascii="Verdana" w:hAnsi="Verdana" w:cs="Times New Roman" w:hint="default"/>
      <w:b/>
      <w:bCs/>
      <w:color w:val="000000"/>
      <w:sz w:val="20"/>
      <w:szCs w:val="20"/>
    </w:rPr>
  </w:style>
  <w:style w:type="character" w:customStyle="1" w:styleId="fulstoryreporter">
    <w:name w:val="ful_storyreporter"/>
    <w:basedOn w:val="DefaultParagraphFont"/>
    <w:rsid w:val="00635F20"/>
  </w:style>
  <w:style w:type="character" w:customStyle="1" w:styleId="editsection">
    <w:name w:val="editsection"/>
    <w:basedOn w:val="DefaultParagraphFont"/>
    <w:rsid w:val="00635F20"/>
  </w:style>
  <w:style w:type="character" w:customStyle="1" w:styleId="StyleArial12ptBlack">
    <w:name w:val="Style Arial 12 pt Black"/>
    <w:basedOn w:val="DefaultParagraphFont"/>
    <w:rsid w:val="00635F20"/>
    <w:rPr>
      <w:rFonts w:ascii="Garamond" w:hAnsi="Garamond" w:hint="default"/>
      <w:color w:val="000000"/>
      <w:sz w:val="20"/>
      <w:u w:val="single"/>
    </w:rPr>
  </w:style>
  <w:style w:type="character" w:customStyle="1" w:styleId="StyleArialBlack">
    <w:name w:val="Style Arial Black"/>
    <w:basedOn w:val="DefaultParagraphFont"/>
    <w:rsid w:val="00635F20"/>
    <w:rPr>
      <w:rFonts w:ascii="Garamond" w:hAnsi="Garamond" w:hint="default"/>
      <w:color w:val="000000"/>
      <w:sz w:val="14"/>
    </w:rPr>
  </w:style>
  <w:style w:type="character" w:customStyle="1" w:styleId="Style11ptBorderSinglesolidlineAuto05ptLinewidth">
    <w:name w:val="Style 11 pt Border: : (Single solid line Auto  0.5 pt Line width)"/>
    <w:rsid w:val="00635F20"/>
    <w:rPr>
      <w:sz w:val="20"/>
      <w:bdr w:val="single" w:sz="4" w:space="0" w:color="auto" w:frame="1"/>
    </w:rPr>
  </w:style>
  <w:style w:type="character" w:customStyle="1" w:styleId="StyleUnderlineChar6CharCharCharCharCharCharCharChar11">
    <w:name w:val="Style Underline Char6 Char Char Char Char Char Char Char Char + 11 ..."/>
    <w:rsid w:val="00635F20"/>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635F20"/>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635F20"/>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635F20"/>
    <w:rPr>
      <w:sz w:val="20"/>
      <w:szCs w:val="24"/>
      <w:u w:val="single"/>
      <w:bdr w:val="single" w:sz="4" w:space="0" w:color="auto" w:frame="1"/>
      <w:lang w:val="en-US" w:eastAsia="en-US" w:bidi="ar-SA"/>
    </w:rPr>
  </w:style>
  <w:style w:type="character" w:customStyle="1" w:styleId="StyleLatinGaramondUnderline">
    <w:name w:val="Style (Latin) Garamond Underline"/>
    <w:rsid w:val="00635F20"/>
    <w:rPr>
      <w:rFonts w:ascii="Times New Roman" w:hAnsi="Times New Roman" w:cs="Times New Roman" w:hint="default"/>
      <w:sz w:val="20"/>
      <w:u w:val="single"/>
    </w:rPr>
  </w:style>
  <w:style w:type="character" w:customStyle="1" w:styleId="StyleLatinGaramond">
    <w:name w:val="Style (Latin) Garamond"/>
    <w:rsid w:val="00635F20"/>
    <w:rPr>
      <w:rFonts w:ascii="Times New Roman" w:hAnsi="Times New Roman" w:cs="Times New Roman" w:hint="default"/>
      <w:sz w:val="20"/>
    </w:rPr>
  </w:style>
  <w:style w:type="character" w:customStyle="1" w:styleId="CardChar21">
    <w:name w:val="Card Char2"/>
    <w:basedOn w:val="DefaultParagraphFont"/>
    <w:rsid w:val="00635F20"/>
    <w:rPr>
      <w:rFonts w:ascii="Times New Roman" w:eastAsia="Times New Roman" w:hAnsi="Times New Roman" w:cs="Times New Roman" w:hint="default"/>
      <w:bCs/>
      <w:color w:val="000000"/>
      <w:sz w:val="20"/>
      <w:szCs w:val="20"/>
    </w:rPr>
  </w:style>
  <w:style w:type="character" w:customStyle="1" w:styleId="A17">
    <w:name w:val="A17"/>
    <w:rsid w:val="00635F20"/>
    <w:rPr>
      <w:rFonts w:ascii="Baskerville" w:hAnsi="Baskerville" w:cs="Baskerville" w:hint="default"/>
      <w:color w:val="000000"/>
      <w:sz w:val="12"/>
      <w:szCs w:val="12"/>
    </w:rPr>
  </w:style>
  <w:style w:type="character" w:customStyle="1" w:styleId="A14">
    <w:name w:val="A14"/>
    <w:rsid w:val="00635F20"/>
    <w:rPr>
      <w:rFonts w:ascii="Frutiger 45 Light" w:hAnsi="Frutiger 45 Light" w:cs="Frutiger 45 Light" w:hint="default"/>
      <w:b/>
      <w:bCs/>
      <w:i/>
      <w:iCs/>
      <w:color w:val="000000"/>
      <w:sz w:val="36"/>
      <w:szCs w:val="36"/>
    </w:rPr>
  </w:style>
  <w:style w:type="character" w:customStyle="1" w:styleId="A20">
    <w:name w:val="A20"/>
    <w:rsid w:val="00635F20"/>
    <w:rPr>
      <w:rFonts w:ascii="Baskerville" w:hAnsi="Baskerville" w:cs="Baskerville" w:hint="default"/>
      <w:b/>
      <w:bCs/>
      <w:color w:val="000000"/>
      <w:sz w:val="59"/>
      <w:szCs w:val="59"/>
    </w:rPr>
  </w:style>
  <w:style w:type="character" w:customStyle="1" w:styleId="CharCharCharCharCharCharCharCharCharCharCharCharCharCharCharCharCharCha">
    <w:name w:val="Char Char Char Char Char Char Char Char Char Char Char Char Char Char Char Char Char Cha"/>
    <w:rsid w:val="00635F20"/>
    <w:rPr>
      <w:rFonts w:ascii="Arial" w:hAnsi="Arial" w:cs="Arial" w:hint="default"/>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635F20"/>
    <w:rPr>
      <w:rFonts w:ascii="Arial" w:hAnsi="Arial" w:cs="Arial" w:hint="default"/>
      <w:b/>
      <w:bCs/>
      <w:iCs/>
      <w:sz w:val="36"/>
      <w:szCs w:val="28"/>
      <w:u w:val="single"/>
      <w:lang w:val="en-US" w:eastAsia="en-US" w:bidi="ar-SA"/>
    </w:rPr>
  </w:style>
  <w:style w:type="character" w:customStyle="1" w:styleId="Heading3CharCharCharCharChar1">
    <w:name w:val="Heading 3 Char Char Char Char Char1"/>
    <w:aliases w:val="Heading 31 Char1,Heading 3 Char Char Char Char Char Char Char Char1,Heading 3 Char Char Char Char Char Char Char Char Char Char Char1,Heading 3 Char Char Char Char Char Char Char1"/>
    <w:rsid w:val="00635F20"/>
    <w:rPr>
      <w:rFonts w:ascii="Arial" w:hAnsi="Arial" w:cs="Arial" w:hint="default"/>
      <w:b/>
      <w:bCs/>
      <w:sz w:val="24"/>
      <w:szCs w:val="26"/>
      <w:lang w:val="en-US" w:eastAsia="en-US" w:bidi="ar-SA"/>
    </w:rPr>
  </w:style>
  <w:style w:type="character" w:customStyle="1" w:styleId="brief-smalltext0">
    <w:name w:val="brief-smalltext"/>
    <w:basedOn w:val="DefaultParagraphFont"/>
    <w:rsid w:val="00635F20"/>
  </w:style>
  <w:style w:type="character" w:customStyle="1" w:styleId="style53">
    <w:name w:val="style5"/>
    <w:basedOn w:val="DefaultParagraphFont"/>
    <w:rsid w:val="00635F20"/>
  </w:style>
  <w:style w:type="character" w:customStyle="1" w:styleId="TagCharCharCharCharCharChar">
    <w:name w:val="Tag Char Char Char Char Char Char"/>
    <w:rsid w:val="00635F20"/>
    <w:rPr>
      <w:rFonts w:ascii="Arial" w:hAnsi="Arial" w:cs="Arial" w:hint="default"/>
      <w:b/>
      <w:bCs/>
      <w:sz w:val="24"/>
      <w:szCs w:val="26"/>
      <w:lang w:val="en-US" w:eastAsia="en-US" w:bidi="ar-SA"/>
    </w:rPr>
  </w:style>
  <w:style w:type="character" w:customStyle="1" w:styleId="pmterms3">
    <w:name w:val="pmterms3"/>
    <w:basedOn w:val="DefaultParagraphFont"/>
    <w:rsid w:val="00635F20"/>
  </w:style>
  <w:style w:type="character" w:customStyle="1" w:styleId="interiorheadline">
    <w:name w:val="interiorheadline"/>
    <w:basedOn w:val="DefaultParagraphFont"/>
    <w:rsid w:val="00635F20"/>
  </w:style>
  <w:style w:type="character" w:customStyle="1" w:styleId="Heading31CharCharCharChar1">
    <w:name w:val="Heading 31 Char Char Char Char1"/>
    <w:rsid w:val="00635F20"/>
    <w:rPr>
      <w:rFonts w:ascii="Arial" w:hAnsi="Arial" w:cs="Arial" w:hint="default"/>
      <w:b/>
      <w:bCs/>
      <w:sz w:val="24"/>
      <w:szCs w:val="26"/>
      <w:lang w:val="en-US" w:eastAsia="en-US" w:bidi="ar-SA"/>
    </w:rPr>
  </w:style>
  <w:style w:type="character" w:customStyle="1" w:styleId="Heading31CharCharChar">
    <w:name w:val="Heading 31 Char Char Char"/>
    <w:rsid w:val="00635F20"/>
    <w:rPr>
      <w:rFonts w:ascii="Arial" w:hAnsi="Arial" w:cs="Arial" w:hint="default"/>
      <w:b/>
      <w:bCs/>
      <w:sz w:val="24"/>
      <w:szCs w:val="26"/>
      <w:lang w:val="en-US" w:eastAsia="en-US" w:bidi="ar-SA"/>
    </w:rPr>
  </w:style>
  <w:style w:type="character" w:customStyle="1" w:styleId="author-bio-box">
    <w:name w:val="author-bio-box"/>
    <w:basedOn w:val="DefaultParagraphFont"/>
    <w:rsid w:val="00635F20"/>
  </w:style>
  <w:style w:type="character" w:customStyle="1" w:styleId="SubtitleChar2">
    <w:name w:val="Subtitle Char2"/>
    <w:basedOn w:val="DefaultParagraphFont"/>
    <w:uiPriority w:val="11"/>
    <w:rsid w:val="00635F20"/>
    <w:rPr>
      <w:rFonts w:ascii="MS Mincho" w:eastAsiaTheme="minorEastAsia" w:hAnsi="MS Mincho" w:hint="eastAsia"/>
      <w:color w:val="5A5A5A" w:themeColor="text1" w:themeTint="A5"/>
      <w:spacing w:val="15"/>
    </w:rPr>
  </w:style>
  <w:style w:type="character" w:customStyle="1" w:styleId="abodyblack3">
    <w:name w:val="abodyblack3"/>
    <w:basedOn w:val="DefaultParagraphFont"/>
    <w:rsid w:val="00635F20"/>
  </w:style>
  <w:style w:type="character" w:customStyle="1" w:styleId="cit-first-element">
    <w:name w:val="cit-first-element"/>
    <w:basedOn w:val="DefaultParagraphFont"/>
    <w:rsid w:val="00635F20"/>
  </w:style>
  <w:style w:type="character" w:customStyle="1" w:styleId="StyleThickunderline1">
    <w:name w:val="Style Thick underline1"/>
    <w:basedOn w:val="DefaultParagraphFont"/>
    <w:rsid w:val="00635F20"/>
    <w:rPr>
      <w:u w:val="single"/>
    </w:rPr>
  </w:style>
  <w:style w:type="character" w:customStyle="1" w:styleId="UnderlineChar6">
    <w:name w:val="UnderlineChar"/>
    <w:rsid w:val="00635F20"/>
    <w:rPr>
      <w:sz w:val="24"/>
      <w:u w:val="single"/>
    </w:rPr>
  </w:style>
  <w:style w:type="character" w:customStyle="1" w:styleId="Bodytext10NotItalic">
    <w:name w:val="Body text (10) + Not Italic"/>
    <w:basedOn w:val="Bodytext10"/>
    <w:uiPriority w:val="99"/>
    <w:rsid w:val="00635F20"/>
    <w:rPr>
      <w:rFonts w:ascii="Times New Roman" w:hAnsi="Times New Roman" w:cs="Times New Roman" w:hint="default"/>
      <w:i w:val="0"/>
      <w:iCs w:val="0"/>
      <w:sz w:val="20"/>
      <w:szCs w:val="20"/>
      <w:shd w:val="clear" w:color="auto" w:fill="FFFFFF"/>
    </w:rPr>
  </w:style>
  <w:style w:type="character" w:customStyle="1" w:styleId="Tablecaption310pt">
    <w:name w:val="Table caption (3) + 10 pt"/>
    <w:aliases w:val="Not Small Caps2"/>
    <w:basedOn w:val="Tablecaption3"/>
    <w:uiPriority w:val="99"/>
    <w:rsid w:val="00635F20"/>
    <w:rPr>
      <w:rFonts w:ascii="Times New Roman" w:hAnsi="Times New Roman" w:cs="Times New Roman"/>
      <w:smallCaps w:val="0"/>
      <w:sz w:val="20"/>
      <w:szCs w:val="20"/>
      <w:shd w:val="clear" w:color="auto" w:fill="FFFFFF"/>
    </w:rPr>
  </w:style>
  <w:style w:type="character" w:customStyle="1" w:styleId="Bodytext105">
    <w:name w:val="Body text (10)5"/>
    <w:basedOn w:val="Bodytext10"/>
    <w:uiPriority w:val="99"/>
    <w:rsid w:val="00635F20"/>
    <w:rPr>
      <w:rFonts w:ascii="Times New Roman" w:hAnsi="Times New Roman" w:cs="Times New Roman" w:hint="default"/>
      <w:i/>
      <w:iCs/>
      <w:sz w:val="20"/>
      <w:szCs w:val="20"/>
      <w:shd w:val="clear" w:color="auto" w:fill="FFFFFF"/>
    </w:rPr>
  </w:style>
  <w:style w:type="character" w:customStyle="1" w:styleId="Tablecaption30">
    <w:name w:val="Table caption (3)"/>
    <w:basedOn w:val="Tablecaption3"/>
    <w:uiPriority w:val="99"/>
    <w:rsid w:val="00635F20"/>
    <w:rPr>
      <w:rFonts w:ascii="Times New Roman" w:hAnsi="Times New Roman" w:cs="Times New Roman"/>
      <w:smallCaps/>
      <w:sz w:val="19"/>
      <w:szCs w:val="19"/>
      <w:shd w:val="clear" w:color="auto" w:fill="FFFFFF"/>
    </w:rPr>
  </w:style>
  <w:style w:type="character" w:customStyle="1" w:styleId="Bodytext190">
    <w:name w:val="Body text (19)"/>
    <w:basedOn w:val="Bodytext19"/>
    <w:uiPriority w:val="99"/>
    <w:rsid w:val="00635F20"/>
    <w:rPr>
      <w:rFonts w:ascii="Times New Roman" w:hAnsi="Times New Roman" w:cs="Times New Roman"/>
      <w:b/>
      <w:bCs/>
      <w:sz w:val="20"/>
      <w:szCs w:val="20"/>
      <w:shd w:val="clear" w:color="auto" w:fill="FFFFFF"/>
    </w:rPr>
  </w:style>
  <w:style w:type="character" w:customStyle="1" w:styleId="debatenormal0">
    <w:name w:val="debatenormal"/>
    <w:rsid w:val="00635F20"/>
  </w:style>
  <w:style w:type="character" w:customStyle="1" w:styleId="m-3509721146805615350gmail-styleunderline">
    <w:name w:val="m_-3509721146805615350gmail-styleunderline"/>
    <w:basedOn w:val="DefaultParagraphFont"/>
    <w:rsid w:val="00635F20"/>
  </w:style>
  <w:style w:type="character" w:customStyle="1" w:styleId="m5776082503052064917gmail-style13ptbold">
    <w:name w:val="m_5776082503052064917gmail-style13ptbold"/>
    <w:basedOn w:val="DefaultParagraphFont"/>
    <w:rsid w:val="00635F20"/>
  </w:style>
  <w:style w:type="character" w:customStyle="1" w:styleId="m5776082503052064917gmail-styleunderline">
    <w:name w:val="m_5776082503052064917gmail-styleunderline"/>
    <w:basedOn w:val="DefaultParagraphFont"/>
    <w:rsid w:val="00635F20"/>
  </w:style>
  <w:style w:type="character" w:customStyle="1" w:styleId="TagsChar1">
    <w:name w:val="Tags Char1"/>
    <w:aliases w:val="Super Script Char1,TagStyle Char1"/>
    <w:basedOn w:val="DefaultParagraphFont"/>
    <w:rsid w:val="00635F20"/>
    <w:rPr>
      <w:rFonts w:ascii="Arial Narrow" w:hAnsi="Arial Narrow" w:hint="default"/>
      <w:b/>
      <w:bCs w:val="0"/>
      <w:noProof w:val="0"/>
      <w:sz w:val="22"/>
      <w:szCs w:val="60"/>
      <w:lang w:val="en-US" w:eastAsia="en-US" w:bidi="ar-SA"/>
    </w:rPr>
  </w:style>
  <w:style w:type="character" w:customStyle="1" w:styleId="Mention11">
    <w:name w:val="Mention11"/>
    <w:basedOn w:val="DefaultParagraphFont"/>
    <w:uiPriority w:val="99"/>
    <w:semiHidden/>
    <w:rsid w:val="00635F20"/>
    <w:rPr>
      <w:color w:val="2B579A"/>
      <w:shd w:val="clear" w:color="auto" w:fill="E6E6E6"/>
    </w:rPr>
  </w:style>
  <w:style w:type="character" w:customStyle="1" w:styleId="m6370699461968006786gmail-styleunderline">
    <w:name w:val="m_6370699461968006786gmail-styleunderline"/>
    <w:basedOn w:val="DefaultParagraphFont"/>
    <w:rsid w:val="00635F20"/>
  </w:style>
  <w:style w:type="character" w:customStyle="1" w:styleId="Mention2">
    <w:name w:val="Mention2"/>
    <w:basedOn w:val="DefaultParagraphFont"/>
    <w:uiPriority w:val="99"/>
    <w:semiHidden/>
    <w:rsid w:val="00635F20"/>
    <w:rPr>
      <w:color w:val="2B579A"/>
      <w:shd w:val="clear" w:color="auto" w:fill="E6E6E6"/>
    </w:rPr>
  </w:style>
  <w:style w:type="character" w:customStyle="1" w:styleId="m-8793234324905335251gmail-style13ptbold">
    <w:name w:val="m_-8793234324905335251gmail-style13ptbold"/>
    <w:basedOn w:val="DefaultParagraphFont"/>
    <w:rsid w:val="00635F20"/>
  </w:style>
  <w:style w:type="character" w:customStyle="1" w:styleId="m3965771245576658108gmail-styleunderline">
    <w:name w:val="m_3965771245576658108gmail-styleunderline"/>
    <w:basedOn w:val="DefaultParagraphFont"/>
    <w:rsid w:val="00635F20"/>
  </w:style>
  <w:style w:type="character" w:customStyle="1" w:styleId="BodytextItalic">
    <w:name w:val="Body text + Italic"/>
    <w:aliases w:val="Body text + CordiaUPC,12 pt,Body text + 9 pt"/>
    <w:uiPriority w:val="99"/>
    <w:rsid w:val="00635F20"/>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85pt">
    <w:name w:val="Body text + 8.5 pt"/>
    <w:aliases w:val="Spacing 1 pt"/>
    <w:rsid w:val="00635F20"/>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FontStyle220">
    <w:name w:val="Font Style220"/>
    <w:basedOn w:val="DefaultParagraphFont"/>
    <w:uiPriority w:val="99"/>
    <w:rsid w:val="00635F20"/>
    <w:rPr>
      <w:rFonts w:ascii="Candara" w:hAnsi="Candara" w:cs="Candara" w:hint="default"/>
      <w:i/>
      <w:iCs/>
      <w:sz w:val="18"/>
      <w:szCs w:val="18"/>
    </w:rPr>
  </w:style>
  <w:style w:type="character" w:customStyle="1" w:styleId="FontStyle290">
    <w:name w:val="Font Style290"/>
    <w:basedOn w:val="DefaultParagraphFont"/>
    <w:uiPriority w:val="99"/>
    <w:rsid w:val="00635F20"/>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635F20"/>
    <w:rPr>
      <w:rFonts w:ascii="Arial" w:hAnsi="Arial" w:cs="Arial" w:hint="default"/>
      <w:b/>
      <w:bCs/>
      <w:sz w:val="16"/>
      <w:szCs w:val="16"/>
    </w:rPr>
  </w:style>
  <w:style w:type="character" w:customStyle="1" w:styleId="m-5498913268213319940gmail-styleunderline">
    <w:name w:val="m_-5498913268213319940gmail-styleunderline"/>
    <w:basedOn w:val="DefaultParagraphFont"/>
    <w:rsid w:val="00635F20"/>
  </w:style>
  <w:style w:type="character" w:customStyle="1" w:styleId="overlay">
    <w:name w:val="overlay"/>
    <w:basedOn w:val="DefaultParagraphFont"/>
    <w:rsid w:val="00635F20"/>
  </w:style>
  <w:style w:type="character" w:customStyle="1" w:styleId="adtext0">
    <w:name w:val="adtext"/>
    <w:basedOn w:val="DefaultParagraphFont"/>
    <w:rsid w:val="00635F20"/>
  </w:style>
  <w:style w:type="character" w:customStyle="1" w:styleId="qu730rj69h">
    <w:name w:val="qu730rj69h"/>
    <w:basedOn w:val="DefaultParagraphFont"/>
    <w:rsid w:val="00635F20"/>
  </w:style>
  <w:style w:type="character" w:customStyle="1" w:styleId="lmy74qr12z">
    <w:name w:val="lmy74qr12z"/>
    <w:basedOn w:val="DefaultParagraphFont"/>
    <w:rsid w:val="00635F20"/>
  </w:style>
  <w:style w:type="character" w:customStyle="1" w:styleId="icr880">
    <w:name w:val="icr880"/>
    <w:basedOn w:val="DefaultParagraphFont"/>
    <w:rsid w:val="00635F20"/>
  </w:style>
  <w:style w:type="character" w:customStyle="1" w:styleId="hx23q54">
    <w:name w:val="hx23q54"/>
    <w:basedOn w:val="DefaultParagraphFont"/>
    <w:rsid w:val="00635F20"/>
  </w:style>
  <w:style w:type="character" w:customStyle="1" w:styleId="m-5348258726587825636gmail-style13ptbold">
    <w:name w:val="m_-5348258726587825636gmail-style13ptbold"/>
    <w:basedOn w:val="DefaultParagraphFont"/>
    <w:rsid w:val="00635F20"/>
  </w:style>
  <w:style w:type="character" w:customStyle="1" w:styleId="m-5348258726587825636gmail-styleunderline">
    <w:name w:val="m_-5348258726587825636gmail-styleunderline"/>
    <w:basedOn w:val="DefaultParagraphFont"/>
    <w:rsid w:val="00635F20"/>
  </w:style>
  <w:style w:type="character" w:customStyle="1" w:styleId="Char1">
    <w:name w:val="Char1"/>
    <w:basedOn w:val="DefaultParagraphFont"/>
    <w:rsid w:val="00635F20"/>
    <w:rPr>
      <w:rFonts w:ascii="Arial" w:hAnsi="Arial" w:cs="Arial" w:hint="default"/>
      <w:b/>
      <w:bCs/>
      <w:iCs/>
      <w:sz w:val="24"/>
      <w:szCs w:val="28"/>
      <w:lang w:val="en-US" w:eastAsia="en-US" w:bidi="ar-SA"/>
    </w:rPr>
  </w:style>
  <w:style w:type="character" w:customStyle="1" w:styleId="m489902567989944824gmail-style13ptbold">
    <w:name w:val="m_489902567989944824gmail-style13ptbold"/>
    <w:basedOn w:val="DefaultParagraphFont"/>
    <w:rsid w:val="00635F20"/>
  </w:style>
  <w:style w:type="character" w:customStyle="1" w:styleId="m489902567989944824gmail-styleunderline">
    <w:name w:val="m_489902567989944824gmail-styleunderline"/>
    <w:basedOn w:val="DefaultParagraphFont"/>
    <w:rsid w:val="00635F20"/>
  </w:style>
  <w:style w:type="character" w:customStyle="1" w:styleId="Mention3">
    <w:name w:val="Mention3"/>
    <w:basedOn w:val="DefaultParagraphFont"/>
    <w:uiPriority w:val="99"/>
    <w:semiHidden/>
    <w:rsid w:val="00635F20"/>
    <w:rPr>
      <w:color w:val="2B579A"/>
      <w:shd w:val="clear" w:color="auto" w:fill="E6E6E6"/>
    </w:rPr>
  </w:style>
  <w:style w:type="character" w:customStyle="1" w:styleId="m-5251091010484660064gmail-style13ptbold">
    <w:name w:val="m_-5251091010484660064gmail-style13ptbold"/>
    <w:basedOn w:val="DefaultParagraphFont"/>
    <w:rsid w:val="00635F20"/>
  </w:style>
  <w:style w:type="character" w:customStyle="1" w:styleId="m-5251091010484660064gmail-styleunderline">
    <w:name w:val="m_-5251091010484660064gmail-styleunderline"/>
    <w:basedOn w:val="DefaultParagraphFont"/>
    <w:rsid w:val="00635F20"/>
  </w:style>
  <w:style w:type="character" w:customStyle="1" w:styleId="tablecaption1">
    <w:name w:val="tablecaption"/>
    <w:basedOn w:val="DefaultParagraphFont"/>
    <w:rsid w:val="00635F20"/>
  </w:style>
  <w:style w:type="character" w:customStyle="1" w:styleId="StyleLatinHelvetica105ptBlack">
    <w:name w:val="Style (Latin) Helvetica 10.5 pt Black"/>
    <w:basedOn w:val="DefaultParagraphFont"/>
    <w:rsid w:val="00635F20"/>
    <w:rPr>
      <w:rFonts w:ascii="Times New Roman" w:hAnsi="Times New Roman" w:cs="Times New Roman" w:hint="default"/>
      <w:color w:val="000000"/>
      <w:sz w:val="21"/>
    </w:rPr>
  </w:style>
  <w:style w:type="character" w:customStyle="1" w:styleId="m-413333960618644972gmail-style13ptbold">
    <w:name w:val="m_-413333960618644972gmail-style13ptbold"/>
    <w:basedOn w:val="DefaultParagraphFont"/>
    <w:rsid w:val="00635F20"/>
  </w:style>
  <w:style w:type="character" w:customStyle="1" w:styleId="m-413333960618644972gmail-styleunderline">
    <w:name w:val="m_-413333960618644972gmail-styleunderline"/>
    <w:basedOn w:val="DefaultParagraphFont"/>
    <w:rsid w:val="00635F20"/>
  </w:style>
  <w:style w:type="character" w:customStyle="1" w:styleId="m8314098763611656848gmail-stylestylebold12pt">
    <w:name w:val="m_8314098763611656848gmail-stylestylebold12pt"/>
    <w:basedOn w:val="DefaultParagraphFont"/>
    <w:rsid w:val="00635F20"/>
  </w:style>
  <w:style w:type="character" w:customStyle="1" w:styleId="m8314098763611656848gmail-styleboldunderline">
    <w:name w:val="m_8314098763611656848gmail-styleboldunderline"/>
    <w:basedOn w:val="DefaultParagraphFont"/>
    <w:rsid w:val="00635F20"/>
  </w:style>
  <w:style w:type="character" w:customStyle="1" w:styleId="tChar">
    <w:name w:val="t Char"/>
    <w:rsid w:val="00635F20"/>
    <w:rPr>
      <w:rFonts w:ascii="Georgia" w:eastAsia="Times New Roman" w:hAnsi="Georgia" w:cs="Calibri" w:hint="default"/>
      <w:b/>
      <w:bCs w:val="0"/>
      <w:lang w:val="x-none" w:eastAsia="x-none"/>
    </w:rPr>
  </w:style>
  <w:style w:type="character" w:customStyle="1" w:styleId="Mention4">
    <w:name w:val="Mention4"/>
    <w:basedOn w:val="DefaultParagraphFont"/>
    <w:uiPriority w:val="99"/>
    <w:semiHidden/>
    <w:rsid w:val="00635F20"/>
    <w:rPr>
      <w:color w:val="2B579A"/>
      <w:shd w:val="clear" w:color="auto" w:fill="E6E6E6"/>
    </w:rPr>
  </w:style>
  <w:style w:type="character" w:customStyle="1" w:styleId="m-895152127622952443gmail-style13ptbold">
    <w:name w:val="m_-895152127622952443gmail-style13ptbold"/>
    <w:basedOn w:val="DefaultParagraphFont"/>
    <w:rsid w:val="00635F20"/>
  </w:style>
  <w:style w:type="character" w:customStyle="1" w:styleId="m4133802843404377303gmail-style13ptbold">
    <w:name w:val="m_4133802843404377303gmail-style13ptbold"/>
    <w:basedOn w:val="DefaultParagraphFont"/>
    <w:rsid w:val="00635F20"/>
  </w:style>
  <w:style w:type="character" w:customStyle="1" w:styleId="m4133802843404377303gmail-styleunderline">
    <w:name w:val="m_4133802843404377303gmail-styleunderline"/>
    <w:basedOn w:val="DefaultParagraphFont"/>
    <w:rsid w:val="00635F20"/>
  </w:style>
  <w:style w:type="character" w:customStyle="1" w:styleId="m1864609289044096952gmail-style13ptbold">
    <w:name w:val="m_1864609289044096952gmail-style13ptbold"/>
    <w:basedOn w:val="DefaultParagraphFont"/>
    <w:rsid w:val="00635F20"/>
  </w:style>
  <w:style w:type="character" w:customStyle="1" w:styleId="m-2434640214339110092gmail-style13ptbold">
    <w:name w:val="m_-2434640214339110092gmail-style13ptbold"/>
    <w:basedOn w:val="DefaultParagraphFont"/>
    <w:rsid w:val="00635F20"/>
  </w:style>
  <w:style w:type="character" w:customStyle="1" w:styleId="m-2434640214339110092gmail-styleunderline">
    <w:name w:val="m_-2434640214339110092gmail-styleunderline"/>
    <w:basedOn w:val="DefaultParagraphFont"/>
    <w:rsid w:val="00635F20"/>
  </w:style>
  <w:style w:type="character" w:customStyle="1" w:styleId="m-3350902899047358468gmail-styleunderline">
    <w:name w:val="m_-3350902899047358468gmail-styleunderline"/>
    <w:basedOn w:val="DefaultParagraphFont"/>
    <w:rsid w:val="00635F20"/>
  </w:style>
  <w:style w:type="character" w:customStyle="1" w:styleId="m462447500549623171gmail-style13ptbold">
    <w:name w:val="m_462447500549623171gmail-style13ptbold"/>
    <w:basedOn w:val="DefaultParagraphFont"/>
    <w:rsid w:val="00635F20"/>
  </w:style>
  <w:style w:type="character" w:customStyle="1" w:styleId="m462447500549623171gmail-styleunderline">
    <w:name w:val="m_462447500549623171gmail-styleunderline"/>
    <w:basedOn w:val="DefaultParagraphFont"/>
    <w:rsid w:val="00635F20"/>
  </w:style>
  <w:style w:type="character" w:customStyle="1" w:styleId="arttitle">
    <w:name w:val="art_title"/>
    <w:basedOn w:val="DefaultParagraphFont"/>
    <w:rsid w:val="00635F20"/>
  </w:style>
  <w:style w:type="character" w:customStyle="1" w:styleId="serialtitle">
    <w:name w:val="serial_title"/>
    <w:basedOn w:val="DefaultParagraphFont"/>
    <w:rsid w:val="00635F20"/>
  </w:style>
  <w:style w:type="character" w:customStyle="1" w:styleId="volumeissue">
    <w:name w:val="volume_issue"/>
    <w:basedOn w:val="DefaultParagraphFont"/>
    <w:rsid w:val="00635F20"/>
  </w:style>
  <w:style w:type="character" w:customStyle="1" w:styleId="pagerange">
    <w:name w:val="page_range"/>
    <w:basedOn w:val="DefaultParagraphFont"/>
    <w:rsid w:val="00635F20"/>
  </w:style>
  <w:style w:type="character" w:customStyle="1" w:styleId="doilink">
    <w:name w:val="doi_link"/>
    <w:basedOn w:val="DefaultParagraphFont"/>
    <w:rsid w:val="00635F20"/>
  </w:style>
  <w:style w:type="character" w:customStyle="1" w:styleId="headingnumber">
    <w:name w:val="headingnumber"/>
    <w:basedOn w:val="DefaultParagraphFont"/>
    <w:rsid w:val="00635F20"/>
  </w:style>
  <w:style w:type="character" w:customStyle="1" w:styleId="internalref">
    <w:name w:val="internalref"/>
    <w:basedOn w:val="DefaultParagraphFont"/>
    <w:rsid w:val="00635F20"/>
  </w:style>
  <w:style w:type="character" w:customStyle="1" w:styleId="articlepage-articlebody-firstletter">
    <w:name w:val="articlepage-articlebody-firstletter"/>
    <w:basedOn w:val="DefaultParagraphFont"/>
    <w:rsid w:val="00635F20"/>
  </w:style>
  <w:style w:type="character" w:customStyle="1" w:styleId="hubidentifier">
    <w:name w:val="hub_identifier"/>
    <w:basedOn w:val="DefaultParagraphFont"/>
    <w:rsid w:val="00635F20"/>
  </w:style>
  <w:style w:type="character" w:customStyle="1" w:styleId="auszeichnungkursiv">
    <w:name w:val="auszeichnungkursiv"/>
    <w:basedOn w:val="DefaultParagraphFont"/>
    <w:rsid w:val="00635F20"/>
  </w:style>
  <w:style w:type="character" w:customStyle="1" w:styleId="tabgrafikformalbezeichnungnr">
    <w:name w:val="tabgrafikformalbezeichnungnr"/>
    <w:basedOn w:val="DefaultParagraphFont"/>
    <w:rsid w:val="00635F20"/>
  </w:style>
  <w:style w:type="character" w:customStyle="1" w:styleId="m-268162420547309261gmail-stylestylebold12pt">
    <w:name w:val="m_-268162420547309261gmail-stylestylebold12pt"/>
    <w:basedOn w:val="DefaultParagraphFont"/>
    <w:rsid w:val="00635F20"/>
  </w:style>
  <w:style w:type="character" w:customStyle="1" w:styleId="m-268162420547309261gmail-styleboldunderline">
    <w:name w:val="m_-268162420547309261gmail-styleboldunderline"/>
    <w:basedOn w:val="DefaultParagraphFont"/>
    <w:rsid w:val="00635F20"/>
  </w:style>
  <w:style w:type="character" w:customStyle="1" w:styleId="m-5621139387307470627gmail-style13ptbold">
    <w:name w:val="m_-5621139387307470627gmail-style13ptbold"/>
    <w:basedOn w:val="DefaultParagraphFont"/>
    <w:rsid w:val="00635F20"/>
  </w:style>
  <w:style w:type="character" w:customStyle="1" w:styleId="m-5621139387307470627gmail-styleunderline">
    <w:name w:val="m_-5621139387307470627gmail-styleunderline"/>
    <w:basedOn w:val="DefaultParagraphFont"/>
    <w:rsid w:val="00635F20"/>
  </w:style>
  <w:style w:type="character" w:customStyle="1" w:styleId="m-4930835733434609408gmail-style13ptbold">
    <w:name w:val="m_-4930835733434609408gmail-style13ptbold"/>
    <w:basedOn w:val="DefaultParagraphFont"/>
    <w:rsid w:val="00635F20"/>
  </w:style>
  <w:style w:type="character" w:customStyle="1" w:styleId="m-4930835733434609408gmail-styleunderline">
    <w:name w:val="m_-4930835733434609408gmail-styleunderline"/>
    <w:basedOn w:val="DefaultParagraphFont"/>
    <w:rsid w:val="00635F20"/>
  </w:style>
  <w:style w:type="character" w:customStyle="1" w:styleId="m-2456650549122369157gmail-style13ptbold">
    <w:name w:val="m_-2456650549122369157gmail-style13ptbold"/>
    <w:basedOn w:val="DefaultParagraphFont"/>
    <w:rsid w:val="00635F20"/>
  </w:style>
  <w:style w:type="character" w:customStyle="1" w:styleId="m-2456650549122369157gmail-styleunderline">
    <w:name w:val="m_-2456650549122369157gmail-styleunderline"/>
    <w:basedOn w:val="DefaultParagraphFont"/>
    <w:rsid w:val="00635F20"/>
  </w:style>
  <w:style w:type="character" w:customStyle="1" w:styleId="mdash">
    <w:name w:val="mdash"/>
    <w:basedOn w:val="DefaultParagraphFont"/>
    <w:rsid w:val="00635F20"/>
  </w:style>
  <w:style w:type="character" w:customStyle="1" w:styleId="untext">
    <w:name w:val="untext"/>
    <w:basedOn w:val="DefaultParagraphFont"/>
    <w:rsid w:val="00635F20"/>
  </w:style>
  <w:style w:type="character" w:customStyle="1" w:styleId="css-1ly73wi">
    <w:name w:val="css-1ly73wi"/>
    <w:basedOn w:val="DefaultParagraphFont"/>
    <w:rsid w:val="00635F20"/>
  </w:style>
  <w:style w:type="character" w:customStyle="1" w:styleId="e-navigation-primary-itemlink-text">
    <w:name w:val="e-navigation-primary-item__link-text"/>
    <w:basedOn w:val="DefaultParagraphFont"/>
    <w:rsid w:val="00635F20"/>
  </w:style>
  <w:style w:type="character" w:customStyle="1" w:styleId="e-site-header-buttonlink-text">
    <w:name w:val="e-site-header-button__link-text"/>
    <w:basedOn w:val="DefaultParagraphFont"/>
    <w:rsid w:val="00635F20"/>
  </w:style>
  <w:style w:type="character" w:customStyle="1" w:styleId="bylineauthor-name">
    <w:name w:val="byline__author-name"/>
    <w:basedOn w:val="DefaultParagraphFont"/>
    <w:rsid w:val="00635F20"/>
  </w:style>
  <w:style w:type="character" w:customStyle="1" w:styleId="component-content">
    <w:name w:val="component-content"/>
    <w:basedOn w:val="DefaultParagraphFont"/>
    <w:rsid w:val="00635F20"/>
  </w:style>
  <w:style w:type="character" w:customStyle="1" w:styleId="comment-countnumber">
    <w:name w:val="comment-count__number"/>
    <w:basedOn w:val="DefaultParagraphFont"/>
    <w:rsid w:val="00635F20"/>
  </w:style>
  <w:style w:type="character" w:customStyle="1" w:styleId="lead-asset-caption">
    <w:name w:val="lead-asset-caption"/>
    <w:basedOn w:val="DefaultParagraphFont"/>
    <w:rsid w:val="00635F20"/>
  </w:style>
  <w:style w:type="character" w:customStyle="1" w:styleId="lead-asset-copyright">
    <w:name w:val="lead-asset-copyright"/>
    <w:basedOn w:val="DefaultParagraphFont"/>
    <w:rsid w:val="00635F20"/>
  </w:style>
  <w:style w:type="character" w:customStyle="1" w:styleId="lead-asset-copyright-label">
    <w:name w:val="lead-asset-copyright-label"/>
    <w:basedOn w:val="DefaultParagraphFont"/>
    <w:rsid w:val="00635F20"/>
  </w:style>
  <w:style w:type="character" w:customStyle="1" w:styleId="mfirst-letter">
    <w:name w:val="m_first-letter"/>
    <w:basedOn w:val="DefaultParagraphFont"/>
    <w:rsid w:val="00635F20"/>
  </w:style>
  <w:style w:type="character" w:customStyle="1" w:styleId="block-headinglabel">
    <w:name w:val="block-heading__label"/>
    <w:basedOn w:val="DefaultParagraphFont"/>
    <w:rsid w:val="00635F20"/>
  </w:style>
  <w:style w:type="character" w:customStyle="1" w:styleId="social-followlabel">
    <w:name w:val="social-follow__label"/>
    <w:basedOn w:val="DefaultParagraphFont"/>
    <w:rsid w:val="00635F20"/>
  </w:style>
  <w:style w:type="character" w:customStyle="1" w:styleId="mmeta-property">
    <w:name w:val="m_meta-property"/>
    <w:basedOn w:val="DefaultParagraphFont"/>
    <w:rsid w:val="00635F20"/>
  </w:style>
  <w:style w:type="character" w:customStyle="1" w:styleId="mmeta-propertydate-date">
    <w:name w:val="m_meta-property__date-date"/>
    <w:basedOn w:val="DefaultParagraphFont"/>
    <w:rsid w:val="00635F20"/>
  </w:style>
  <w:style w:type="character" w:customStyle="1" w:styleId="mmeta-propertydate-separator">
    <w:name w:val="m_meta-property__date-separator"/>
    <w:basedOn w:val="DefaultParagraphFont"/>
    <w:rsid w:val="00635F20"/>
  </w:style>
  <w:style w:type="character" w:customStyle="1" w:styleId="mmeta-propertydate-time">
    <w:name w:val="m_meta-property__date-time"/>
    <w:basedOn w:val="DefaultParagraphFont"/>
    <w:rsid w:val="00635F20"/>
  </w:style>
  <w:style w:type="character" w:customStyle="1" w:styleId="live-indicatortext">
    <w:name w:val="live-indicator__text"/>
    <w:basedOn w:val="DefaultParagraphFont"/>
    <w:rsid w:val="00635F20"/>
  </w:style>
  <w:style w:type="character" w:customStyle="1" w:styleId="sr-only">
    <w:name w:val="sr-only"/>
    <w:basedOn w:val="DefaultParagraphFont"/>
    <w:rsid w:val="00635F20"/>
  </w:style>
  <w:style w:type="character" w:customStyle="1" w:styleId="site-footerback-to-top-text">
    <w:name w:val="site-footer__back-to-top-text"/>
    <w:basedOn w:val="DefaultParagraphFont"/>
    <w:rsid w:val="00635F20"/>
  </w:style>
  <w:style w:type="character" w:customStyle="1" w:styleId="site-footersocial-description">
    <w:name w:val="site-footer__social-description"/>
    <w:basedOn w:val="DefaultParagraphFont"/>
    <w:rsid w:val="00635F20"/>
  </w:style>
  <w:style w:type="character" w:customStyle="1" w:styleId="hgkelc">
    <w:name w:val="hgkelc"/>
    <w:basedOn w:val="DefaultParagraphFont"/>
    <w:rsid w:val="00635F20"/>
  </w:style>
  <w:style w:type="character" w:customStyle="1" w:styleId="hi">
    <w:name w:val="hi"/>
    <w:basedOn w:val="DefaultParagraphFont"/>
    <w:rsid w:val="00635F20"/>
  </w:style>
  <w:style w:type="character" w:customStyle="1" w:styleId="Heading3Char10">
    <w:name w:val="Heading 3 Char1"/>
    <w:aliases w:val="Block Char2"/>
    <w:basedOn w:val="DefaultParagraphFont"/>
    <w:uiPriority w:val="2"/>
    <w:semiHidden/>
    <w:rsid w:val="00635F20"/>
    <w:rPr>
      <w:rFonts w:asciiTheme="majorHAnsi" w:eastAsiaTheme="majorEastAsia" w:hAnsiTheme="majorHAnsi" w:cstheme="majorBidi" w:hint="default"/>
      <w:color w:val="1F4D78" w:themeColor="accent1" w:themeShade="7F"/>
    </w:rPr>
  </w:style>
  <w:style w:type="character" w:customStyle="1" w:styleId="s3">
    <w:name w:val="s3"/>
    <w:basedOn w:val="DefaultParagraphFont"/>
    <w:rsid w:val="00635F20"/>
  </w:style>
  <w:style w:type="character" w:customStyle="1" w:styleId="username-1a8oiy">
    <w:name w:val="username-1a8oiy"/>
    <w:basedOn w:val="DefaultParagraphFont"/>
    <w:rsid w:val="00635F20"/>
  </w:style>
  <w:style w:type="character" w:customStyle="1" w:styleId="timestamp-3zcmnb">
    <w:name w:val="timestamp-3zcmnb"/>
    <w:basedOn w:val="DefaultParagraphFont"/>
    <w:rsid w:val="00635F20"/>
  </w:style>
  <w:style w:type="character" w:customStyle="1" w:styleId="position-relative">
    <w:name w:val="position-relative"/>
    <w:basedOn w:val="DefaultParagraphFont"/>
    <w:rsid w:val="00635F20"/>
  </w:style>
  <w:style w:type="character" w:customStyle="1" w:styleId="uabb-heading-text">
    <w:name w:val="uabb-heading-text"/>
    <w:basedOn w:val="DefaultParagraphFont"/>
    <w:rsid w:val="00635F20"/>
  </w:style>
  <w:style w:type="character" w:customStyle="1" w:styleId="css-4w91ra">
    <w:name w:val="css-4w91ra"/>
    <w:basedOn w:val="DefaultParagraphFont"/>
    <w:rsid w:val="00635F20"/>
  </w:style>
  <w:style w:type="character" w:customStyle="1" w:styleId="css-0">
    <w:name w:val="css-0"/>
    <w:basedOn w:val="DefaultParagraphFont"/>
    <w:rsid w:val="00635F20"/>
  </w:style>
  <w:style w:type="character" w:customStyle="1" w:styleId="css-19ln2d8">
    <w:name w:val="css-19ln2d8"/>
    <w:basedOn w:val="DefaultParagraphFont"/>
    <w:rsid w:val="00635F20"/>
  </w:style>
  <w:style w:type="character" w:customStyle="1" w:styleId="dk-covertitle">
    <w:name w:val="dk-cover__title"/>
    <w:basedOn w:val="DefaultParagraphFont"/>
    <w:rsid w:val="00635F20"/>
  </w:style>
  <w:style w:type="character" w:customStyle="1" w:styleId="dpvwyc">
    <w:name w:val="dpvwyc"/>
    <w:basedOn w:val="DefaultParagraphFont"/>
    <w:rsid w:val="00635F20"/>
  </w:style>
  <w:style w:type="character" w:customStyle="1" w:styleId="edited-3sfazf">
    <w:name w:val="edited-3sfazf"/>
    <w:basedOn w:val="DefaultParagraphFont"/>
    <w:rsid w:val="00635F20"/>
  </w:style>
  <w:style w:type="table" w:styleId="TableClassic1">
    <w:name w:val="Table Classic 1"/>
    <w:basedOn w:val="TableNormal"/>
    <w:unhideWhenUsed/>
    <w:rsid w:val="00635F20"/>
    <w:pPr>
      <w:spacing w:after="0" w:line="240" w:lineRule="auto"/>
    </w:pPr>
    <w:rPr>
      <w:rFonts w:ascii="Times New Roman" w:eastAsia="Times New Roman" w:hAnsi="Times New Roman" w:cs="Times New Roman"/>
      <w:sz w:val="20"/>
      <w:szCs w:val="20"/>
    </w:rPr>
    <w:tblPr>
      <w:tblInd w:w="0" w:type="nil"/>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nhideWhenUsed/>
    <w:rsid w:val="00635F20"/>
    <w:pPr>
      <w:spacing w:after="0" w:line="240" w:lineRule="auto"/>
    </w:pPr>
    <w:rPr>
      <w:rFonts w:ascii="Times New Roman" w:eastAsia="MS Mincho" w:hAnsi="Times New Roman" w:cs="Times New Roman"/>
      <w:b/>
      <w:bCs/>
      <w:sz w:val="20"/>
      <w:szCs w:val="20"/>
    </w:rPr>
    <w:tblPr>
      <w:tblStyleColBandSize w:val="1"/>
      <w:tblInd w:w="0" w:type="nil"/>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635F20"/>
    <w:pPr>
      <w:spacing w:after="0" w:line="240" w:lineRule="auto"/>
    </w:pPr>
    <w:rPr>
      <w:rFonts w:eastAsiaTheme="minorEastAsia"/>
      <w:sz w:val="24"/>
      <w:szCs w:val="24"/>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MediumGrid1">
    <w:name w:val="Medium Grid 1"/>
    <w:basedOn w:val="TableNormal"/>
    <w:uiPriority w:val="67"/>
    <w:unhideWhenUsed/>
    <w:rsid w:val="00635F20"/>
    <w:pPr>
      <w:spacing w:after="0" w:line="240" w:lineRule="auto"/>
    </w:pPr>
    <w:rPr>
      <w:rFonts w:ascii="Calibri" w:eastAsia="Calibri" w:hAnsi="Calibri" w:cs="Times New Roman"/>
      <w:sz w:val="20"/>
      <w:szCs w:val="20"/>
    </w:rPr>
    <w:tblPr>
      <w:tblStyleRowBandSize w:val="1"/>
      <w:tblStyleColBandSize w:val="1"/>
      <w:tblInd w:w="0" w:type="nil"/>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MediumGrid2">
    <w:name w:val="Medium Grid 2"/>
    <w:basedOn w:val="TableNormal"/>
    <w:uiPriority w:val="68"/>
    <w:unhideWhenUsed/>
    <w:rsid w:val="00635F20"/>
    <w:pPr>
      <w:spacing w:after="0" w:line="240" w:lineRule="auto"/>
    </w:pPr>
    <w:rPr>
      <w:rFonts w:asciiTheme="majorHAnsi" w:eastAsiaTheme="majorEastAsia" w:hAnsiTheme="majorHAnsi" w:cstheme="majorBidi"/>
      <w:color w:val="000000" w:themeColor="text1"/>
    </w:rPr>
    <w:tblPr>
      <w:tblStyleRowBandSize w:val="1"/>
      <w:tblStyleColBandSize w:val="1"/>
      <w:tblInd w:w="0" w:type="nil"/>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LightShading-Accent1">
    <w:name w:val="Light Shading Accent 1"/>
    <w:basedOn w:val="TableNormal"/>
    <w:unhideWhenUsed/>
    <w:rsid w:val="00635F20"/>
    <w:pPr>
      <w:spacing w:after="0" w:line="240" w:lineRule="auto"/>
    </w:pPr>
    <w:rPr>
      <w:rFonts w:ascii="Cambria" w:eastAsia="Times New Roman" w:hAnsi="Cambria" w:cs="Times New Roman"/>
      <w:color w:val="365F91"/>
      <w:lang w:eastAsia="zh-TW"/>
    </w:rPr>
    <w:tblPr>
      <w:tblStyleRowBandSize w:val="1"/>
      <w:tblStyleColBandSize w:val="1"/>
      <w:tblInd w:w="0" w:type="nil"/>
      <w:tblBorders>
        <w:top w:val="single" w:sz="8" w:space="0" w:color="4F81BD"/>
        <w:bottom w:val="single" w:sz="8" w:space="0" w:color="4F81BD"/>
      </w:tblBorders>
    </w:tblPr>
    <w:tblStylePr w:type="fir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ColorfulGrid-Accent1">
    <w:name w:val="Colorful Grid Accent 1"/>
    <w:basedOn w:val="TableNormal"/>
    <w:uiPriority w:val="29"/>
    <w:unhideWhenUsed/>
    <w:rsid w:val="00635F20"/>
    <w:pPr>
      <w:spacing w:after="200" w:line="276" w:lineRule="auto"/>
    </w:pPr>
    <w:tblPr>
      <w:tblStyleRowBandSize w:val="1"/>
      <w:tblStyleColBandSize w:val="1"/>
      <w:tblInd w:w="0" w:type="nil"/>
      <w:tblBorders>
        <w:insideH w:val="single" w:sz="4" w:space="0" w:color="FFFFFF" w:themeColor="background1"/>
      </w:tblBorders>
    </w:tblPr>
    <w:tcPr>
      <w:shd w:val="clear" w:color="auto" w:fill="DEEAF6" w:themeFill="accent1" w:themeFillTint="33"/>
    </w:tcPr>
  </w:style>
  <w:style w:type="table" w:customStyle="1" w:styleId="TableGrid1">
    <w:name w:val="Table Grid1"/>
    <w:basedOn w:val="TableNormal"/>
    <w:rsid w:val="00635F20"/>
    <w:pPr>
      <w:spacing w:after="200" w:line="276" w:lineRule="auto"/>
    </w:pPr>
    <w:tblPr>
      <w:tblInd w:w="0" w:type="nil"/>
    </w:tblPr>
  </w:style>
  <w:style w:type="table" w:customStyle="1" w:styleId="MediumGrid22">
    <w:name w:val="Medium Grid 22"/>
    <w:basedOn w:val="TableNormal"/>
    <w:uiPriority w:val="68"/>
    <w:rsid w:val="00635F20"/>
    <w:pPr>
      <w:spacing w:after="0" w:line="240" w:lineRule="auto"/>
    </w:pPr>
    <w:rPr>
      <w:rFonts w:ascii="Cambria" w:eastAsia="PMingLiU" w:hAnsi="Cambria" w:cs="Times New Roman"/>
      <w:color w:val="000000"/>
      <w:sz w:val="20"/>
      <w:szCs w:val="20"/>
    </w:rPr>
    <w:tblPr>
      <w:tblStyleRowBandSize w:val="1"/>
      <w:tblStyleColBandSize w:val="1"/>
      <w:tblInd w:w="0" w:type="nil"/>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TableGrid2">
    <w:name w:val="Table Grid2"/>
    <w:basedOn w:val="TableNormal"/>
    <w:rsid w:val="00635F20"/>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dex2">
    <w:name w:val="index 2"/>
    <w:basedOn w:val="Normal"/>
    <w:next w:val="Normal"/>
    <w:autoRedefine/>
    <w:unhideWhenUsed/>
    <w:rsid w:val="00635F20"/>
    <w:pPr>
      <w:spacing w:after="200" w:line="276" w:lineRule="auto"/>
      <w:ind w:left="400" w:hanging="200"/>
    </w:pPr>
    <w:rPr>
      <w:bCs/>
    </w:rPr>
  </w:style>
  <w:style w:type="paragraph" w:styleId="Index3">
    <w:name w:val="index 3"/>
    <w:basedOn w:val="Normal"/>
    <w:next w:val="Normal"/>
    <w:autoRedefine/>
    <w:unhideWhenUsed/>
    <w:rsid w:val="00635F20"/>
    <w:pPr>
      <w:spacing w:after="200" w:line="276" w:lineRule="auto"/>
      <w:ind w:left="600" w:hanging="200"/>
    </w:pPr>
    <w:rPr>
      <w:bCs/>
    </w:rPr>
  </w:style>
  <w:style w:type="paragraph" w:styleId="Index4">
    <w:name w:val="index 4"/>
    <w:basedOn w:val="Normal"/>
    <w:next w:val="Normal"/>
    <w:autoRedefine/>
    <w:unhideWhenUsed/>
    <w:rsid w:val="00635F20"/>
    <w:pPr>
      <w:spacing w:after="200" w:line="276" w:lineRule="auto"/>
      <w:ind w:left="800" w:hanging="200"/>
    </w:pPr>
    <w:rPr>
      <w:bCs/>
    </w:rPr>
  </w:style>
  <w:style w:type="paragraph" w:styleId="Index5">
    <w:name w:val="index 5"/>
    <w:basedOn w:val="Normal"/>
    <w:next w:val="Normal"/>
    <w:autoRedefine/>
    <w:unhideWhenUsed/>
    <w:rsid w:val="00635F20"/>
    <w:pPr>
      <w:spacing w:after="200" w:line="276" w:lineRule="auto"/>
      <w:ind w:left="1000" w:hanging="200"/>
    </w:pPr>
    <w:rPr>
      <w:bCs/>
    </w:rPr>
  </w:style>
  <w:style w:type="paragraph" w:styleId="Index6">
    <w:name w:val="index 6"/>
    <w:basedOn w:val="Normal"/>
    <w:next w:val="Normal"/>
    <w:autoRedefine/>
    <w:unhideWhenUsed/>
    <w:rsid w:val="00635F20"/>
    <w:pPr>
      <w:spacing w:after="200" w:line="276" w:lineRule="auto"/>
      <w:ind w:left="1200" w:hanging="200"/>
    </w:pPr>
    <w:rPr>
      <w:bCs/>
    </w:rPr>
  </w:style>
  <w:style w:type="paragraph" w:styleId="Index7">
    <w:name w:val="index 7"/>
    <w:basedOn w:val="Normal"/>
    <w:next w:val="Normal"/>
    <w:autoRedefine/>
    <w:unhideWhenUsed/>
    <w:rsid w:val="00635F20"/>
    <w:pPr>
      <w:spacing w:after="200" w:line="276" w:lineRule="auto"/>
      <w:ind w:left="1400" w:hanging="200"/>
    </w:pPr>
    <w:rPr>
      <w:bCs/>
    </w:rPr>
  </w:style>
  <w:style w:type="paragraph" w:styleId="Index8">
    <w:name w:val="index 8"/>
    <w:basedOn w:val="Normal"/>
    <w:next w:val="Normal"/>
    <w:autoRedefine/>
    <w:unhideWhenUsed/>
    <w:rsid w:val="00635F20"/>
    <w:pPr>
      <w:spacing w:after="200" w:line="276" w:lineRule="auto"/>
      <w:ind w:left="1600" w:hanging="200"/>
    </w:pPr>
    <w:rPr>
      <w:bCs/>
    </w:rPr>
  </w:style>
  <w:style w:type="paragraph" w:styleId="Index9">
    <w:name w:val="index 9"/>
    <w:basedOn w:val="Normal"/>
    <w:next w:val="Normal"/>
    <w:autoRedefine/>
    <w:unhideWhenUsed/>
    <w:rsid w:val="00635F20"/>
    <w:pPr>
      <w:spacing w:after="200" w:line="276" w:lineRule="auto"/>
      <w:ind w:left="1800" w:hanging="200"/>
    </w:pPr>
    <w:rPr>
      <w:bCs/>
    </w:rPr>
  </w:style>
  <w:style w:type="paragraph" w:styleId="TOC2">
    <w:name w:val="toc 2"/>
    <w:basedOn w:val="Normal"/>
    <w:next w:val="Normal"/>
    <w:autoRedefine/>
    <w:unhideWhenUsed/>
    <w:rsid w:val="00635F20"/>
    <w:pPr>
      <w:spacing w:after="0" w:line="240" w:lineRule="auto"/>
      <w:ind w:left="200"/>
    </w:pPr>
    <w:rPr>
      <w:rFonts w:eastAsia="Calibri"/>
      <w:color w:val="000000"/>
    </w:rPr>
  </w:style>
  <w:style w:type="paragraph" w:styleId="TOC3">
    <w:name w:val="toc 3"/>
    <w:basedOn w:val="Normal"/>
    <w:next w:val="Normal"/>
    <w:autoRedefine/>
    <w:unhideWhenUsed/>
    <w:rsid w:val="00635F20"/>
    <w:pPr>
      <w:spacing w:after="0" w:line="240" w:lineRule="auto"/>
      <w:ind w:left="400"/>
    </w:pPr>
    <w:rPr>
      <w:rFonts w:eastAsia="Calibri"/>
      <w:color w:val="000000"/>
    </w:rPr>
  </w:style>
  <w:style w:type="paragraph" w:styleId="TOC4">
    <w:name w:val="toc 4"/>
    <w:basedOn w:val="Normal"/>
    <w:next w:val="Normal"/>
    <w:autoRedefine/>
    <w:unhideWhenUsed/>
    <w:rsid w:val="00635F20"/>
    <w:pPr>
      <w:spacing w:before="240" w:after="0" w:line="240" w:lineRule="auto"/>
    </w:pPr>
    <w:rPr>
      <w:b/>
      <w:u w:val="single"/>
    </w:rPr>
  </w:style>
  <w:style w:type="paragraph" w:styleId="TOC5">
    <w:name w:val="toc 5"/>
    <w:basedOn w:val="Normal"/>
    <w:next w:val="Normal"/>
    <w:autoRedefine/>
    <w:unhideWhenUsed/>
    <w:rsid w:val="00635F20"/>
    <w:pPr>
      <w:spacing w:after="0" w:line="240" w:lineRule="auto"/>
      <w:ind w:left="800"/>
    </w:pPr>
    <w:rPr>
      <w:rFonts w:eastAsia="Calibri"/>
      <w:color w:val="000000"/>
    </w:rPr>
  </w:style>
  <w:style w:type="paragraph" w:styleId="TOC6">
    <w:name w:val="toc 6"/>
    <w:basedOn w:val="Normal"/>
    <w:next w:val="Normal"/>
    <w:autoRedefine/>
    <w:unhideWhenUsed/>
    <w:rsid w:val="00635F20"/>
    <w:pPr>
      <w:spacing w:after="0" w:line="240" w:lineRule="auto"/>
      <w:ind w:left="1000"/>
    </w:pPr>
    <w:rPr>
      <w:rFonts w:eastAsia="Calibri"/>
      <w:color w:val="000000"/>
    </w:rPr>
  </w:style>
  <w:style w:type="paragraph" w:styleId="TOC7">
    <w:name w:val="toc 7"/>
    <w:basedOn w:val="Normal"/>
    <w:next w:val="Normal"/>
    <w:autoRedefine/>
    <w:unhideWhenUsed/>
    <w:rsid w:val="00635F20"/>
    <w:pPr>
      <w:spacing w:after="0" w:line="240" w:lineRule="auto"/>
      <w:ind w:left="1200"/>
    </w:pPr>
    <w:rPr>
      <w:rFonts w:eastAsia="Calibri"/>
      <w:color w:val="000000"/>
    </w:rPr>
  </w:style>
  <w:style w:type="paragraph" w:styleId="TOC8">
    <w:name w:val="toc 8"/>
    <w:basedOn w:val="Normal"/>
    <w:next w:val="Normal"/>
    <w:autoRedefine/>
    <w:unhideWhenUsed/>
    <w:rsid w:val="00635F20"/>
    <w:pPr>
      <w:spacing w:after="0" w:line="240" w:lineRule="auto"/>
      <w:ind w:left="1400"/>
    </w:pPr>
    <w:rPr>
      <w:rFonts w:eastAsia="Calibri"/>
      <w:color w:val="000000"/>
    </w:rPr>
  </w:style>
  <w:style w:type="paragraph" w:styleId="TOC9">
    <w:name w:val="toc 9"/>
    <w:basedOn w:val="Normal"/>
    <w:next w:val="Normal"/>
    <w:autoRedefine/>
    <w:unhideWhenUsed/>
    <w:rsid w:val="00635F20"/>
    <w:pPr>
      <w:spacing w:after="0" w:line="240" w:lineRule="auto"/>
      <w:ind w:left="1600"/>
    </w:pPr>
    <w:rPr>
      <w:rFonts w:eastAsia="Calibri"/>
      <w:color w:val="000000"/>
    </w:rPr>
  </w:style>
  <w:style w:type="paragraph" w:styleId="NormalIndent">
    <w:name w:val="Normal Indent"/>
    <w:basedOn w:val="Normal"/>
    <w:unhideWhenUsed/>
    <w:rsid w:val="00635F20"/>
    <w:pPr>
      <w:spacing w:after="0" w:line="240" w:lineRule="auto"/>
      <w:ind w:left="720"/>
    </w:pPr>
  </w:style>
  <w:style w:type="paragraph" w:styleId="IndexHeading">
    <w:name w:val="index heading"/>
    <w:basedOn w:val="Normal"/>
    <w:next w:val="Index1"/>
    <w:unhideWhenUsed/>
    <w:rsid w:val="00635F20"/>
    <w:pPr>
      <w:spacing w:after="200" w:line="276" w:lineRule="auto"/>
    </w:pPr>
    <w:rPr>
      <w:bCs/>
    </w:rPr>
  </w:style>
  <w:style w:type="paragraph" w:styleId="EnvelopeAddress">
    <w:name w:val="envelope address"/>
    <w:basedOn w:val="Normal"/>
    <w:unhideWhenUsed/>
    <w:rsid w:val="00635F20"/>
    <w:pPr>
      <w:framePr w:w="7920" w:h="1980" w:hSpace="180" w:wrap="auto" w:hAnchor="page" w:xAlign="center" w:yAlign="bottom"/>
      <w:spacing w:after="0" w:line="240" w:lineRule="auto"/>
      <w:ind w:left="2880"/>
    </w:pPr>
    <w:rPr>
      <w:rFonts w:asciiTheme="majorHAnsi" w:eastAsiaTheme="majorEastAsia" w:hAnsiTheme="majorHAnsi" w:cstheme="majorBidi"/>
      <w:sz w:val="24"/>
    </w:rPr>
  </w:style>
  <w:style w:type="paragraph" w:styleId="EnvelopeReturn">
    <w:name w:val="envelope return"/>
    <w:basedOn w:val="Normal"/>
    <w:unhideWhenUsed/>
    <w:rsid w:val="00635F20"/>
    <w:pPr>
      <w:spacing w:after="0" w:line="240" w:lineRule="auto"/>
    </w:pPr>
    <w:rPr>
      <w:rFonts w:asciiTheme="majorHAnsi" w:eastAsiaTheme="majorEastAsia" w:hAnsiTheme="majorHAnsi" w:cstheme="majorBidi"/>
      <w:szCs w:val="20"/>
    </w:rPr>
  </w:style>
  <w:style w:type="paragraph" w:styleId="TOAHeading">
    <w:name w:val="toa heading"/>
    <w:basedOn w:val="Normal"/>
    <w:next w:val="Normal"/>
    <w:semiHidden/>
    <w:unhideWhenUsed/>
    <w:rsid w:val="00635F20"/>
    <w:pPr>
      <w:spacing w:before="120" w:line="256" w:lineRule="auto"/>
    </w:pPr>
    <w:rPr>
      <w:rFonts w:ascii="Times New Roman" w:eastAsia="Calibri" w:hAnsi="Times New Roman" w:cs="Times New Roman"/>
    </w:rPr>
  </w:style>
  <w:style w:type="paragraph" w:styleId="List">
    <w:name w:val="List"/>
    <w:basedOn w:val="BodyText"/>
    <w:uiPriority w:val="99"/>
    <w:unhideWhenUsed/>
    <w:rsid w:val="00635F20"/>
    <w:pPr>
      <w:widowControl w:val="0"/>
      <w:suppressAutoHyphens/>
      <w:spacing w:line="240" w:lineRule="auto"/>
    </w:pPr>
    <w:rPr>
      <w:rFonts w:ascii="Times New Roman" w:eastAsia="Droid Sans Fallback" w:hAnsi="Times New Roman" w:cs="Lohit Hindi"/>
      <w:kern w:val="2"/>
      <w:sz w:val="24"/>
      <w:lang w:eastAsia="zh-CN" w:bidi="hi-IN"/>
    </w:rPr>
  </w:style>
  <w:style w:type="paragraph" w:styleId="List2">
    <w:name w:val="List 2"/>
    <w:basedOn w:val="Default"/>
    <w:next w:val="Default"/>
    <w:unhideWhenUsed/>
    <w:rsid w:val="00635F20"/>
    <w:rPr>
      <w:rFonts w:eastAsia="Times New Roman"/>
      <w:color w:val="auto"/>
    </w:rPr>
  </w:style>
  <w:style w:type="paragraph" w:styleId="ListBullet2">
    <w:name w:val="List Bullet 2"/>
    <w:basedOn w:val="Normal"/>
    <w:unhideWhenUsed/>
    <w:rsid w:val="00635F20"/>
    <w:pPr>
      <w:tabs>
        <w:tab w:val="num" w:pos="1440"/>
      </w:tabs>
      <w:spacing w:after="0" w:line="240" w:lineRule="auto"/>
      <w:ind w:left="1440" w:hanging="360"/>
    </w:pPr>
    <w:rPr>
      <w:rFonts w:ascii="Times New Roman" w:eastAsia="Times New Roman" w:hAnsi="Times New Roman"/>
      <w:b/>
      <w:sz w:val="24"/>
      <w:szCs w:val="44"/>
    </w:rPr>
  </w:style>
  <w:style w:type="paragraph" w:styleId="BlockText">
    <w:name w:val="Block Text"/>
    <w:basedOn w:val="Normal"/>
    <w:unhideWhenUsed/>
    <w:rsid w:val="00635F20"/>
    <w:pPr>
      <w:pBdr>
        <w:top w:val="single" w:sz="2" w:space="10" w:color="5B9BD5" w:themeColor="accent1" w:shadow="1"/>
        <w:left w:val="single" w:sz="2" w:space="10" w:color="5B9BD5" w:themeColor="accent1" w:shadow="1"/>
        <w:bottom w:val="single" w:sz="2" w:space="10" w:color="5B9BD5" w:themeColor="accent1" w:shadow="1"/>
        <w:right w:val="single" w:sz="2" w:space="10" w:color="5B9BD5" w:themeColor="accent1" w:shadow="1"/>
      </w:pBdr>
      <w:spacing w:after="0" w:line="240" w:lineRule="auto"/>
      <w:ind w:left="1152" w:right="1152"/>
    </w:pPr>
    <w:rPr>
      <w:rFonts w:asciiTheme="minorHAnsi" w:hAnsiTheme="minorHAnsi"/>
      <w:i/>
      <w:iCs/>
      <w:color w:val="5B9BD5" w:themeColor="accent1"/>
    </w:rPr>
  </w:style>
  <w:style w:type="paragraph" w:styleId="Revision">
    <w:name w:val="Revision"/>
    <w:uiPriority w:val="99"/>
    <w:semiHidden/>
    <w:rsid w:val="00635F20"/>
    <w:pPr>
      <w:spacing w:after="0" w:line="240" w:lineRule="auto"/>
    </w:pPr>
    <w:rPr>
      <w:rFonts w:ascii="Calibri" w:eastAsiaTheme="minorEastAsia" w:hAnsi="Calibri" w:cs="Arial"/>
      <w:szCs w:val="24"/>
    </w:rPr>
  </w:style>
  <w:style w:type="paragraph" w:styleId="TOCHeading">
    <w:name w:val="TOC Heading"/>
    <w:basedOn w:val="Heading1"/>
    <w:next w:val="Normal"/>
    <w:unhideWhenUsed/>
    <w:qFormat/>
    <w:rsid w:val="00635F20"/>
    <w:pPr>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ajorHAnsi" w:hAnsiTheme="majorHAnsi"/>
      <w:color w:val="2E74B5" w:themeColor="accent1" w:themeShade="BF"/>
      <w:sz w:val="28"/>
      <w:szCs w:val="28"/>
    </w:rPr>
  </w:style>
  <w:style w:type="character" w:customStyle="1" w:styleId="Bodytext390">
    <w:name w:val="Body text (39)"/>
    <w:basedOn w:val="BodytextExact"/>
    <w:rsid w:val="00635F20"/>
  </w:style>
  <w:style w:type="paragraph" w:customStyle="1" w:styleId="norma">
    <w:name w:val="norma"/>
    <w:basedOn w:val="Normal"/>
    <w:uiPriority w:val="99"/>
    <w:qFormat/>
    <w:rsid w:val="00635F20"/>
    <w:pPr>
      <w:keepNext/>
      <w:keepLines/>
      <w:pageBreakBefore/>
      <w:spacing w:before="200" w:after="0" w:line="240" w:lineRule="auto"/>
      <w:jc w:val="center"/>
      <w:outlineLvl w:val="2"/>
    </w:pPr>
    <w:rPr>
      <w:rFonts w:eastAsia="MS Gothic"/>
      <w:b/>
      <w:bCs/>
      <w:sz w:val="24"/>
      <w:u w:val="single"/>
      <w:lang w:eastAsia="zh-CN"/>
    </w:rPr>
  </w:style>
  <w:style w:type="paragraph" w:customStyle="1" w:styleId="StyleHeading310pt">
    <w:name w:val="Style Heading 3 + 10 pt"/>
    <w:basedOn w:val="Normal"/>
    <w:rsid w:val="00635F20"/>
    <w:pPr>
      <w:keepNext/>
      <w:spacing w:before="200" w:after="0" w:line="240" w:lineRule="auto"/>
      <w:ind w:left="576"/>
      <w:outlineLvl w:val="2"/>
    </w:pPr>
    <w:rPr>
      <w:rFonts w:eastAsia="Times New Roman"/>
      <w:bCs/>
      <w:sz w:val="20"/>
      <w:szCs w:val="26"/>
    </w:rPr>
  </w:style>
  <w:style w:type="paragraph" w:customStyle="1" w:styleId="HeadingFake">
    <w:name w:val="Heading Fake"/>
    <w:basedOn w:val="Normal"/>
    <w:qFormat/>
    <w:rsid w:val="00635F20"/>
    <w:pPr>
      <w:keepNext/>
      <w:keepLines/>
      <w:pageBreakBefore/>
      <w:suppressAutoHyphens/>
      <w:spacing w:before="20" w:after="120" w:line="240" w:lineRule="auto"/>
      <w:jc w:val="center"/>
    </w:pPr>
    <w:rPr>
      <w:rFonts w:eastAsiaTheme="majorEastAsia"/>
      <w:b/>
      <w:bCs/>
      <w:kern w:val="32"/>
      <w:sz w:val="32"/>
      <w:szCs w:val="26"/>
      <w:u w:val="single"/>
    </w:rPr>
  </w:style>
  <w:style w:type="paragraph" w:customStyle="1" w:styleId="StyleHeading3BlockLatinBodyCalibri">
    <w:name w:val="Style Heading 3Block + (Latin) +Body (Calibri)"/>
    <w:basedOn w:val="Normal"/>
    <w:rsid w:val="00635F20"/>
    <w:pPr>
      <w:keepNext/>
      <w:keepLines/>
      <w:pageBreakBefore/>
      <w:spacing w:before="200" w:after="0" w:line="240" w:lineRule="auto"/>
      <w:jc w:val="center"/>
      <w:outlineLvl w:val="2"/>
    </w:pPr>
    <w:rPr>
      <w:rFonts w:eastAsiaTheme="majorEastAsia" w:cstheme="majorBidi"/>
      <w:b/>
      <w:bCs/>
      <w:sz w:val="32"/>
      <w:u w:val="single"/>
    </w:rPr>
  </w:style>
  <w:style w:type="character" w:customStyle="1" w:styleId="Bodytext33">
    <w:name w:val="Body text (3)"/>
    <w:basedOn w:val="Bodytext3Spacing0ptExact"/>
    <w:rsid w:val="00635F20"/>
  </w:style>
  <w:style w:type="character" w:customStyle="1" w:styleId="Bodytext2NotBold">
    <w:name w:val="Body text (2) + Not Bold"/>
    <w:basedOn w:val="Bodytext33"/>
    <w:rsid w:val="00635F20"/>
  </w:style>
  <w:style w:type="character" w:customStyle="1" w:styleId="Bodytext23">
    <w:name w:val="Body text (2)"/>
    <w:basedOn w:val="Bodytext33"/>
    <w:rsid w:val="00635F20"/>
  </w:style>
  <w:style w:type="character" w:customStyle="1" w:styleId="Bodytext301">
    <w:name w:val="Body text (30)"/>
    <w:basedOn w:val="Bodytext3TimesNewRoman"/>
    <w:rsid w:val="00635F20"/>
  </w:style>
  <w:style w:type="character" w:customStyle="1" w:styleId="Tableofcontents150">
    <w:name w:val="Table of contents (15)"/>
    <w:basedOn w:val="StyleBox12pt"/>
    <w:rsid w:val="00635F20"/>
  </w:style>
  <w:style w:type="character" w:customStyle="1" w:styleId="Bodytext1150">
    <w:name w:val="Body text (115)"/>
    <w:basedOn w:val="Picturecaption2Spacing0ptExact"/>
    <w:rsid w:val="00635F20"/>
  </w:style>
  <w:style w:type="character" w:customStyle="1" w:styleId="Bodytext680">
    <w:name w:val="Body text (68)"/>
    <w:basedOn w:val="Heading162SmallCaps"/>
    <w:rsid w:val="00635F20"/>
  </w:style>
  <w:style w:type="character" w:customStyle="1" w:styleId="Picturecaption190">
    <w:name w:val="Picture caption (19)"/>
    <w:basedOn w:val="Picturecaption27Spacing0pt"/>
    <w:rsid w:val="00635F20"/>
  </w:style>
  <w:style w:type="character" w:customStyle="1" w:styleId="Bodytext350">
    <w:name w:val="Body text (35)"/>
    <w:basedOn w:val="Picturecaption190"/>
    <w:rsid w:val="00635F20"/>
  </w:style>
  <w:style w:type="character" w:customStyle="1" w:styleId="Bodytext1570">
    <w:name w:val="Body text (157)"/>
    <w:basedOn w:val="Bodytext39"/>
    <w:rsid w:val="00635F20"/>
  </w:style>
  <w:style w:type="character" w:customStyle="1" w:styleId="Bodytext157Spacing0pt">
    <w:name w:val="Body text (157) + Spacing 0 pt"/>
    <w:basedOn w:val="Bodytext39"/>
    <w:rsid w:val="00635F20"/>
  </w:style>
  <w:style w:type="paragraph" w:customStyle="1" w:styleId="StyleHeading4TagNotBold">
    <w:name w:val="Style Heading 4Tag + Not Bold"/>
    <w:basedOn w:val="Normal"/>
    <w:rsid w:val="00635F20"/>
    <w:pPr>
      <w:keepNext/>
      <w:keepLines/>
      <w:spacing w:before="200" w:after="0" w:line="240" w:lineRule="auto"/>
      <w:outlineLvl w:val="3"/>
    </w:pPr>
    <w:rPr>
      <w:rFonts w:eastAsiaTheme="majorEastAsia" w:cstheme="majorBidi"/>
      <w:b/>
      <w:bCs/>
      <w:iCs/>
      <w:sz w:val="26"/>
    </w:rPr>
  </w:style>
  <w:style w:type="paragraph" w:customStyle="1" w:styleId="DeleteAnalytics">
    <w:name w:val="Delete Analytics"/>
    <w:basedOn w:val="Normal"/>
    <w:qFormat/>
    <w:rsid w:val="00635F20"/>
    <w:pPr>
      <w:keepNext/>
      <w:keepLines/>
      <w:spacing w:before="200" w:after="0" w:line="240" w:lineRule="auto"/>
      <w:outlineLvl w:val="3"/>
    </w:pPr>
    <w:rPr>
      <w:rFonts w:eastAsiaTheme="majorEastAsia" w:cstheme="majorBidi"/>
      <w:b/>
      <w:color w:val="800000"/>
      <w:sz w:val="26"/>
    </w:rPr>
  </w:style>
  <w:style w:type="paragraph" w:customStyle="1" w:styleId="StyleHeading4UnderlinedsmalltextGaramond">
    <w:name w:val="Style Heading 4Underlinedsmall text + Garamond"/>
    <w:basedOn w:val="Normal"/>
    <w:qFormat/>
    <w:rsid w:val="00635F20"/>
    <w:pPr>
      <w:keepNext/>
      <w:keepLines/>
      <w:spacing w:before="200" w:after="0" w:line="240" w:lineRule="auto"/>
      <w:outlineLvl w:val="3"/>
    </w:pPr>
    <w:rPr>
      <w:rFonts w:eastAsiaTheme="majorEastAsia" w:cstheme="majorBidi"/>
      <w:b/>
      <w:sz w:val="26"/>
    </w:rPr>
  </w:style>
  <w:style w:type="paragraph" w:customStyle="1" w:styleId="StyleHeading4TagBigcardNotBold">
    <w:name w:val="Style Heading 4TagBig card + Not Bold"/>
    <w:basedOn w:val="Normal"/>
    <w:qFormat/>
    <w:rsid w:val="00635F20"/>
    <w:pPr>
      <w:keepNext/>
      <w:keepLines/>
      <w:spacing w:before="200" w:after="0" w:line="240" w:lineRule="auto"/>
      <w:outlineLvl w:val="3"/>
    </w:pPr>
    <w:rPr>
      <w:rFonts w:eastAsiaTheme="majorEastAsia" w:cstheme="majorBidi"/>
      <w:b/>
      <w:sz w:val="26"/>
    </w:rPr>
  </w:style>
  <w:style w:type="paragraph" w:customStyle="1" w:styleId="UnderlineCard1">
    <w:name w:val="UnderlineCard"/>
    <w:basedOn w:val="Normal"/>
    <w:next w:val="CM6"/>
    <w:qFormat/>
    <w:rsid w:val="00635F20"/>
    <w:pPr>
      <w:keepNext/>
      <w:keepLines/>
      <w:spacing w:before="200" w:after="0" w:line="240" w:lineRule="auto"/>
      <w:outlineLvl w:val="3"/>
    </w:pPr>
    <w:rPr>
      <w:rFonts w:eastAsiaTheme="majorEastAsia" w:cstheme="majorBidi"/>
      <w:b/>
      <w:sz w:val="26"/>
    </w:rPr>
  </w:style>
  <w:style w:type="paragraph" w:customStyle="1" w:styleId="StyleHeading4TagsmalltextBigcardbodyNormalTagNotBold">
    <w:name w:val="Style Heading 4Tagsmall textBig cardbodyNormal Tag + Not Bold"/>
    <w:basedOn w:val="Normal"/>
    <w:next w:val="loose"/>
    <w:qFormat/>
    <w:rsid w:val="00635F20"/>
    <w:pPr>
      <w:keepNext/>
      <w:keepLines/>
      <w:spacing w:before="200" w:after="0" w:line="240" w:lineRule="auto"/>
      <w:outlineLvl w:val="3"/>
    </w:pPr>
    <w:rPr>
      <w:rFonts w:eastAsiaTheme="majorEastAsia" w:cstheme="majorBidi"/>
      <w:b/>
      <w:sz w:val="26"/>
    </w:rPr>
  </w:style>
  <w:style w:type="paragraph" w:customStyle="1" w:styleId="StyleHeading4Tagheading2Heading2Char2CharHeading2Char1">
    <w:name w:val="Style Heading 4Tagheading 2Heading 2 Char2 CharHeading 2 Char1 ..."/>
    <w:basedOn w:val="Normal"/>
    <w:rsid w:val="00635F20"/>
    <w:pPr>
      <w:keepNext/>
      <w:keepLines/>
      <w:spacing w:before="200" w:after="0" w:line="240" w:lineRule="auto"/>
      <w:outlineLvl w:val="3"/>
    </w:pPr>
    <w:rPr>
      <w:rFonts w:eastAsiaTheme="majorEastAsia" w:cstheme="majorBidi"/>
      <w:b/>
      <w:bCs/>
      <w:iCs/>
      <w:sz w:val="26"/>
    </w:rPr>
  </w:style>
  <w:style w:type="paragraph" w:customStyle="1" w:styleId="newpage">
    <w:name w:val="new page"/>
    <w:basedOn w:val="Normal"/>
    <w:rsid w:val="00635F20"/>
    <w:pPr>
      <w:pageBreakBefore/>
      <w:spacing w:after="0" w:line="240" w:lineRule="auto"/>
    </w:pPr>
    <w:rPr>
      <w:rFonts w:ascii="Times New Roman" w:eastAsia="Times" w:hAnsi="Times New Roman" w:cs="Times New Roman"/>
      <w:b/>
      <w:iCs/>
      <w:sz w:val="26"/>
      <w:szCs w:val="20"/>
    </w:rPr>
  </w:style>
  <w:style w:type="character" w:customStyle="1" w:styleId="Bodytext61">
    <w:name w:val="Body text (6)"/>
    <w:basedOn w:val="Bodytext870"/>
    <w:rsid w:val="00635F20"/>
  </w:style>
  <w:style w:type="numbering" w:customStyle="1" w:styleId="1ai1">
    <w:name w:val="1 / a / i1"/>
    <w:rsid w:val="00635F20"/>
    <w:pPr>
      <w:numPr>
        <w:numId w:val="15"/>
      </w:numPr>
    </w:pPr>
  </w:style>
  <w:style w:type="numbering" w:styleId="1ai">
    <w:name w:val="Outline List 1"/>
    <w:basedOn w:val="NoList"/>
    <w:unhideWhenUsed/>
    <w:rsid w:val="00635F20"/>
    <w:pPr>
      <w:numPr>
        <w:numId w:val="16"/>
      </w:numPr>
    </w:pPr>
  </w:style>
  <w:style w:type="character" w:styleId="Strong">
    <w:name w:val="Strong"/>
    <w:aliases w:val="8 pt font,Citation Char Char1 Char Char Char Char Char,Cut,Small 1,Read Char Char Char,Citation Char Char Char1,Read Char Char1"/>
    <w:basedOn w:val="DefaultParagraphFont"/>
    <w:uiPriority w:val="22"/>
    <w:qFormat/>
    <w:rsid w:val="00635F20"/>
    <w:rPr>
      <w:b/>
      <w:bCs/>
    </w:rPr>
  </w:style>
  <w:style w:type="character" w:styleId="FootnoteReference">
    <w:name w:val="footnote reference"/>
    <w:aliases w:val="FN Ref,footnote reference,fr,o,FR,(NECG) Footnote Reference"/>
    <w:basedOn w:val="DefaultParagraphFont"/>
    <w:uiPriority w:val="99"/>
    <w:unhideWhenUsed/>
    <w:qFormat/>
    <w:rsid w:val="00635F20"/>
  </w:style>
  <w:style w:type="character" w:styleId="PageNumber">
    <w:name w:val="page number"/>
    <w:aliases w:val="card ununderlined"/>
    <w:basedOn w:val="DefaultParagraphFont"/>
    <w:uiPriority w:val="99"/>
    <w:unhideWhenUsed/>
    <w:rsid w:val="00635F20"/>
  </w:style>
  <w:style w:type="character" w:styleId="HTMLCite">
    <w:name w:val="HTML Cite"/>
    <w:basedOn w:val="DefaultParagraphFont"/>
    <w:unhideWhenUsed/>
    <w:rsid w:val="00635F20"/>
    <w:rPr>
      <w:i/>
      <w:iCs/>
    </w:rPr>
  </w:style>
  <w:style w:type="numbering" w:customStyle="1" w:styleId="NoList1">
    <w:name w:val="No List1"/>
    <w:next w:val="NoList"/>
    <w:uiPriority w:val="99"/>
    <w:semiHidden/>
    <w:unhideWhenUsed/>
    <w:rsid w:val="00635F20"/>
  </w:style>
  <w:style w:type="numbering" w:customStyle="1" w:styleId="NoList2">
    <w:name w:val="No List2"/>
    <w:next w:val="NoList"/>
    <w:uiPriority w:val="99"/>
    <w:semiHidden/>
    <w:unhideWhenUsed/>
    <w:rsid w:val="00635F20"/>
  </w:style>
  <w:style w:type="numbering" w:customStyle="1" w:styleId="NoList11">
    <w:name w:val="No List11"/>
    <w:next w:val="NoList"/>
    <w:uiPriority w:val="99"/>
    <w:semiHidden/>
    <w:unhideWhenUsed/>
    <w:rsid w:val="00635F20"/>
  </w:style>
  <w:style w:type="numbering" w:customStyle="1" w:styleId="NoList3">
    <w:name w:val="No List3"/>
    <w:next w:val="NoList"/>
    <w:semiHidden/>
    <w:unhideWhenUsed/>
    <w:rsid w:val="00635F20"/>
  </w:style>
  <w:style w:type="numbering" w:customStyle="1" w:styleId="NoList12">
    <w:name w:val="No List12"/>
    <w:next w:val="NoList"/>
    <w:semiHidden/>
    <w:unhideWhenUsed/>
    <w:rsid w:val="00635F20"/>
  </w:style>
  <w:style w:type="numbering" w:customStyle="1" w:styleId="NoList21">
    <w:name w:val="No List21"/>
    <w:next w:val="NoList"/>
    <w:semiHidden/>
    <w:unhideWhenUsed/>
    <w:rsid w:val="00635F20"/>
  </w:style>
  <w:style w:type="numbering" w:customStyle="1" w:styleId="NoList111">
    <w:name w:val="No List111"/>
    <w:next w:val="NoList"/>
    <w:uiPriority w:val="99"/>
    <w:semiHidden/>
    <w:unhideWhenUsed/>
    <w:rsid w:val="00635F20"/>
  </w:style>
  <w:style w:type="numbering" w:customStyle="1" w:styleId="NoList211">
    <w:name w:val="No List211"/>
    <w:next w:val="NoList"/>
    <w:uiPriority w:val="99"/>
    <w:semiHidden/>
    <w:unhideWhenUsed/>
    <w:rsid w:val="00635F20"/>
  </w:style>
  <w:style w:type="numbering" w:customStyle="1" w:styleId="NoList1111">
    <w:name w:val="No List1111"/>
    <w:next w:val="NoList"/>
    <w:uiPriority w:val="99"/>
    <w:semiHidden/>
    <w:unhideWhenUsed/>
    <w:rsid w:val="00635F20"/>
  </w:style>
  <w:style w:type="numbering" w:customStyle="1" w:styleId="NoList4">
    <w:name w:val="No List4"/>
    <w:next w:val="NoList"/>
    <w:semiHidden/>
    <w:unhideWhenUsed/>
    <w:rsid w:val="00635F20"/>
  </w:style>
  <w:style w:type="numbering" w:customStyle="1" w:styleId="NoList5">
    <w:name w:val="No List5"/>
    <w:next w:val="NoList"/>
    <w:semiHidden/>
    <w:unhideWhenUsed/>
    <w:rsid w:val="00635F20"/>
  </w:style>
  <w:style w:type="character" w:customStyle="1" w:styleId="Tableofcontents110">
    <w:name w:val="Table of contents (11)"/>
    <w:basedOn w:val="article-quote-right"/>
    <w:rsid w:val="00635F20"/>
  </w:style>
  <w:style w:type="character" w:styleId="HTMLAcronym">
    <w:name w:val="HTML Acronym"/>
    <w:basedOn w:val="DefaultParagraphFont"/>
    <w:unhideWhenUsed/>
    <w:rsid w:val="00635F20"/>
  </w:style>
  <w:style w:type="numbering" w:customStyle="1" w:styleId="NoList6">
    <w:name w:val="No List6"/>
    <w:next w:val="NoList"/>
    <w:uiPriority w:val="99"/>
    <w:semiHidden/>
    <w:unhideWhenUsed/>
    <w:rsid w:val="00635F20"/>
  </w:style>
  <w:style w:type="numbering" w:customStyle="1" w:styleId="NoList7">
    <w:name w:val="No List7"/>
    <w:next w:val="NoList"/>
    <w:semiHidden/>
    <w:unhideWhenUsed/>
    <w:rsid w:val="00635F20"/>
  </w:style>
  <w:style w:type="numbering" w:customStyle="1" w:styleId="NoList8">
    <w:name w:val="No List8"/>
    <w:next w:val="NoList"/>
    <w:semiHidden/>
    <w:unhideWhenUsed/>
    <w:rsid w:val="00635F20"/>
  </w:style>
  <w:style w:type="numbering" w:customStyle="1" w:styleId="NoList9">
    <w:name w:val="No List9"/>
    <w:next w:val="NoList"/>
    <w:semiHidden/>
    <w:unhideWhenUsed/>
    <w:rsid w:val="00635F20"/>
  </w:style>
  <w:style w:type="numbering" w:customStyle="1" w:styleId="NoList10">
    <w:name w:val="No List10"/>
    <w:next w:val="NoList"/>
    <w:semiHidden/>
    <w:unhideWhenUsed/>
    <w:rsid w:val="00635F20"/>
  </w:style>
  <w:style w:type="numbering" w:customStyle="1" w:styleId="NoList13">
    <w:name w:val="No List13"/>
    <w:next w:val="NoList"/>
    <w:semiHidden/>
    <w:unhideWhenUsed/>
    <w:rsid w:val="00635F20"/>
  </w:style>
  <w:style w:type="numbering" w:customStyle="1" w:styleId="NoList14">
    <w:name w:val="No List14"/>
    <w:next w:val="NoList"/>
    <w:semiHidden/>
    <w:unhideWhenUsed/>
    <w:rsid w:val="00635F20"/>
  </w:style>
  <w:style w:type="numbering" w:customStyle="1" w:styleId="NoList15">
    <w:name w:val="No List15"/>
    <w:next w:val="NoList"/>
    <w:uiPriority w:val="99"/>
    <w:semiHidden/>
    <w:unhideWhenUsed/>
    <w:rsid w:val="00635F20"/>
  </w:style>
  <w:style w:type="numbering" w:customStyle="1" w:styleId="NoList16">
    <w:name w:val="No List16"/>
    <w:next w:val="NoList"/>
    <w:uiPriority w:val="99"/>
    <w:semiHidden/>
    <w:unhideWhenUsed/>
    <w:rsid w:val="00635F20"/>
  </w:style>
  <w:style w:type="numbering" w:customStyle="1" w:styleId="NoList17">
    <w:name w:val="No List17"/>
    <w:next w:val="NoList"/>
    <w:semiHidden/>
    <w:unhideWhenUsed/>
    <w:rsid w:val="00635F20"/>
  </w:style>
  <w:style w:type="numbering" w:customStyle="1" w:styleId="NoList18">
    <w:name w:val="No List18"/>
    <w:next w:val="NoList"/>
    <w:uiPriority w:val="99"/>
    <w:semiHidden/>
    <w:unhideWhenUsed/>
    <w:rsid w:val="00635F20"/>
  </w:style>
  <w:style w:type="numbering" w:customStyle="1" w:styleId="NoList19">
    <w:name w:val="No List19"/>
    <w:next w:val="NoList"/>
    <w:uiPriority w:val="99"/>
    <w:semiHidden/>
    <w:unhideWhenUsed/>
    <w:rsid w:val="00635F20"/>
  </w:style>
  <w:style w:type="numbering" w:customStyle="1" w:styleId="NoList20">
    <w:name w:val="No List20"/>
    <w:next w:val="NoList"/>
    <w:semiHidden/>
    <w:unhideWhenUsed/>
    <w:rsid w:val="00635F20"/>
  </w:style>
  <w:style w:type="numbering" w:customStyle="1" w:styleId="NoList31">
    <w:name w:val="No List31"/>
    <w:next w:val="NoList"/>
    <w:semiHidden/>
    <w:unhideWhenUsed/>
    <w:rsid w:val="00635F20"/>
  </w:style>
  <w:style w:type="numbering" w:customStyle="1" w:styleId="NoList41">
    <w:name w:val="No List41"/>
    <w:next w:val="NoList"/>
    <w:semiHidden/>
    <w:unhideWhenUsed/>
    <w:rsid w:val="00635F20"/>
  </w:style>
  <w:style w:type="numbering" w:customStyle="1" w:styleId="NoList51">
    <w:name w:val="No List51"/>
    <w:next w:val="NoList"/>
    <w:semiHidden/>
    <w:unhideWhenUsed/>
    <w:rsid w:val="00635F20"/>
  </w:style>
  <w:style w:type="numbering" w:customStyle="1" w:styleId="NoList61">
    <w:name w:val="No List61"/>
    <w:next w:val="NoList"/>
    <w:semiHidden/>
    <w:unhideWhenUsed/>
    <w:rsid w:val="00635F20"/>
  </w:style>
  <w:style w:type="numbering" w:customStyle="1" w:styleId="NoList71">
    <w:name w:val="No List71"/>
    <w:next w:val="NoList"/>
    <w:semiHidden/>
    <w:unhideWhenUsed/>
    <w:rsid w:val="00635F20"/>
  </w:style>
  <w:style w:type="numbering" w:customStyle="1" w:styleId="NoList81">
    <w:name w:val="No List81"/>
    <w:next w:val="NoList"/>
    <w:semiHidden/>
    <w:unhideWhenUsed/>
    <w:rsid w:val="00635F20"/>
  </w:style>
  <w:style w:type="numbering" w:customStyle="1" w:styleId="NoList91">
    <w:name w:val="No List91"/>
    <w:next w:val="NoList"/>
    <w:semiHidden/>
    <w:unhideWhenUsed/>
    <w:rsid w:val="00635F20"/>
  </w:style>
  <w:style w:type="numbering" w:customStyle="1" w:styleId="NoList101">
    <w:name w:val="No List101"/>
    <w:next w:val="NoList"/>
    <w:uiPriority w:val="99"/>
    <w:semiHidden/>
    <w:unhideWhenUsed/>
    <w:rsid w:val="00635F20"/>
  </w:style>
  <w:style w:type="numbering" w:customStyle="1" w:styleId="NoList121">
    <w:name w:val="No List121"/>
    <w:next w:val="NoList"/>
    <w:semiHidden/>
    <w:unhideWhenUsed/>
    <w:rsid w:val="00635F20"/>
  </w:style>
  <w:style w:type="numbering" w:customStyle="1" w:styleId="NoList131">
    <w:name w:val="No List131"/>
    <w:next w:val="NoList"/>
    <w:semiHidden/>
    <w:unhideWhenUsed/>
    <w:rsid w:val="00635F20"/>
  </w:style>
  <w:style w:type="numbering" w:customStyle="1" w:styleId="NoList141">
    <w:name w:val="No List141"/>
    <w:next w:val="NoList"/>
    <w:semiHidden/>
    <w:unhideWhenUsed/>
    <w:rsid w:val="00635F20"/>
  </w:style>
  <w:style w:type="numbering" w:customStyle="1" w:styleId="NoList22">
    <w:name w:val="No List22"/>
    <w:next w:val="NoList"/>
    <w:semiHidden/>
    <w:unhideWhenUsed/>
    <w:rsid w:val="00635F20"/>
  </w:style>
  <w:style w:type="numbering" w:customStyle="1" w:styleId="NoList23">
    <w:name w:val="No List23"/>
    <w:next w:val="NoList"/>
    <w:semiHidden/>
    <w:unhideWhenUsed/>
    <w:rsid w:val="00635F20"/>
  </w:style>
  <w:style w:type="numbering" w:customStyle="1" w:styleId="NoList24">
    <w:name w:val="No List24"/>
    <w:next w:val="NoList"/>
    <w:semiHidden/>
    <w:unhideWhenUsed/>
    <w:rsid w:val="00635F20"/>
  </w:style>
  <w:style w:type="numbering" w:customStyle="1" w:styleId="NoList25">
    <w:name w:val="No List25"/>
    <w:next w:val="NoList"/>
    <w:semiHidden/>
    <w:unhideWhenUsed/>
    <w:rsid w:val="00635F20"/>
  </w:style>
  <w:style w:type="numbering" w:customStyle="1" w:styleId="NoList11111">
    <w:name w:val="No List11111"/>
    <w:next w:val="NoList"/>
    <w:uiPriority w:val="99"/>
    <w:semiHidden/>
    <w:unhideWhenUsed/>
    <w:rsid w:val="00635F20"/>
  </w:style>
  <w:style w:type="numbering" w:customStyle="1" w:styleId="NoList111111">
    <w:name w:val="No List111111"/>
    <w:next w:val="NoList"/>
    <w:uiPriority w:val="99"/>
    <w:semiHidden/>
    <w:unhideWhenUsed/>
    <w:rsid w:val="00635F20"/>
  </w:style>
  <w:style w:type="numbering" w:customStyle="1" w:styleId="NoList1111111">
    <w:name w:val="No List1111111"/>
    <w:next w:val="NoList"/>
    <w:uiPriority w:val="99"/>
    <w:semiHidden/>
    <w:unhideWhenUsed/>
    <w:rsid w:val="00635F20"/>
  </w:style>
  <w:style w:type="numbering" w:customStyle="1" w:styleId="NoList11111111">
    <w:name w:val="No List11111111"/>
    <w:next w:val="NoList"/>
    <w:uiPriority w:val="99"/>
    <w:semiHidden/>
    <w:unhideWhenUsed/>
    <w:rsid w:val="00635F20"/>
  </w:style>
  <w:style w:type="numbering" w:customStyle="1" w:styleId="NoList111111111">
    <w:name w:val="No List111111111"/>
    <w:next w:val="NoList"/>
    <w:uiPriority w:val="99"/>
    <w:semiHidden/>
    <w:unhideWhenUsed/>
    <w:rsid w:val="00635F20"/>
  </w:style>
  <w:style w:type="numbering" w:customStyle="1" w:styleId="NoList1111111111">
    <w:name w:val="No List1111111111"/>
    <w:next w:val="NoList"/>
    <w:uiPriority w:val="99"/>
    <w:semiHidden/>
    <w:unhideWhenUsed/>
    <w:rsid w:val="00635F20"/>
  </w:style>
  <w:style w:type="numbering" w:customStyle="1" w:styleId="NoList11111111111">
    <w:name w:val="No List11111111111"/>
    <w:next w:val="NoList"/>
    <w:uiPriority w:val="99"/>
    <w:semiHidden/>
    <w:unhideWhenUsed/>
    <w:rsid w:val="00635F20"/>
  </w:style>
  <w:style w:type="numbering" w:customStyle="1" w:styleId="NoList111111111111">
    <w:name w:val="No List111111111111"/>
    <w:next w:val="NoList"/>
    <w:uiPriority w:val="99"/>
    <w:semiHidden/>
    <w:unhideWhenUsed/>
    <w:rsid w:val="00635F20"/>
  </w:style>
  <w:style w:type="numbering" w:customStyle="1" w:styleId="NoList1111111111111">
    <w:name w:val="No List1111111111111"/>
    <w:next w:val="NoList"/>
    <w:uiPriority w:val="99"/>
    <w:semiHidden/>
    <w:unhideWhenUsed/>
    <w:rsid w:val="00635F20"/>
  </w:style>
  <w:style w:type="numbering" w:customStyle="1" w:styleId="NoList11111111111111">
    <w:name w:val="No List11111111111111"/>
    <w:next w:val="NoList"/>
    <w:uiPriority w:val="99"/>
    <w:semiHidden/>
    <w:unhideWhenUsed/>
    <w:rsid w:val="00635F20"/>
  </w:style>
  <w:style w:type="numbering" w:customStyle="1" w:styleId="NoList111111111111111">
    <w:name w:val="No List111111111111111"/>
    <w:next w:val="NoList"/>
    <w:uiPriority w:val="99"/>
    <w:semiHidden/>
    <w:unhideWhenUsed/>
    <w:rsid w:val="00635F20"/>
  </w:style>
  <w:style w:type="numbering" w:customStyle="1" w:styleId="NoList1111111111111111">
    <w:name w:val="No List1111111111111111"/>
    <w:next w:val="NoList"/>
    <w:uiPriority w:val="99"/>
    <w:semiHidden/>
    <w:unhideWhenUsed/>
    <w:rsid w:val="00635F20"/>
  </w:style>
  <w:style w:type="numbering" w:customStyle="1" w:styleId="NoList11111111111111111">
    <w:name w:val="No List11111111111111111"/>
    <w:next w:val="NoList"/>
    <w:uiPriority w:val="99"/>
    <w:semiHidden/>
    <w:unhideWhenUsed/>
    <w:rsid w:val="00635F20"/>
  </w:style>
  <w:style w:type="paragraph" w:customStyle="1" w:styleId="after-p">
    <w:name w:val="after-p"/>
    <w:basedOn w:val="Normal"/>
    <w:rsid w:val="00635F20"/>
    <w:pPr>
      <w:spacing w:before="100" w:beforeAutospacing="1" w:after="100" w:afterAutospacing="1" w:line="240" w:lineRule="auto"/>
    </w:pPr>
    <w:rPr>
      <w:rFonts w:ascii="Times New Roman" w:eastAsia="Times New Roman" w:hAnsi="Times New Roman" w:cs="Times New Roman"/>
      <w:sz w:val="24"/>
    </w:rPr>
  </w:style>
  <w:style w:type="paragraph" w:customStyle="1" w:styleId="after-h3">
    <w:name w:val="after-h3"/>
    <w:basedOn w:val="Normal"/>
    <w:rsid w:val="00635F20"/>
    <w:pPr>
      <w:spacing w:before="100" w:beforeAutospacing="1" w:after="100" w:afterAutospacing="1" w:line="240" w:lineRule="auto"/>
    </w:pPr>
    <w:rPr>
      <w:rFonts w:ascii="Times New Roman" w:eastAsia="Times New Roman" w:hAnsi="Times New Roman" w:cs="Times New Roman"/>
      <w:sz w:val="24"/>
    </w:rPr>
  </w:style>
  <w:style w:type="paragraph" w:customStyle="1" w:styleId="before-p">
    <w:name w:val="before-p"/>
    <w:basedOn w:val="Normal"/>
    <w:rsid w:val="00635F20"/>
    <w:pPr>
      <w:spacing w:before="100" w:beforeAutospacing="1" w:after="100" w:afterAutospacing="1" w:line="240" w:lineRule="auto"/>
    </w:pPr>
    <w:rPr>
      <w:rFonts w:ascii="Times New Roman" w:eastAsia="Times New Roman" w:hAnsi="Times New Roman" w:cs="Times New Roman"/>
      <w:sz w:val="24"/>
    </w:rPr>
  </w:style>
  <w:style w:type="character" w:customStyle="1" w:styleId="hscoswrapper">
    <w:name w:val="hs_cos_wrapper"/>
    <w:basedOn w:val="DefaultParagraphFont"/>
    <w:rsid w:val="00635F20"/>
  </w:style>
  <w:style w:type="paragraph" w:customStyle="1" w:styleId="messagelistitem-1-jvgy">
    <w:name w:val="messagelistitem-1-jvgy"/>
    <w:basedOn w:val="Normal"/>
    <w:rsid w:val="00635F20"/>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holarsbank.uoregon.edu/xmlui/bitstream/handle/1794/20019/Nsour.pdf?sequence=1&amp;isAllowed=y" TargetMode="External"/><Relationship Id="rId13" Type="http://schemas.openxmlformats.org/officeDocument/2006/relationships/hyperlink" Target="https://www.jns.org/instability-in-neighboring-jordan-is-bad-news-for-israel/" TargetMode="External"/><Relationship Id="rId18" Type="http://schemas.openxmlformats.org/officeDocument/2006/relationships/hyperlink" Target="https://www.brookings.edu/wp-content/uploads/2020/11/FP_20201120_israel_me_sachs_huggard-1.pdf" TargetMode="External"/><Relationship Id="rId3" Type="http://schemas.openxmlformats.org/officeDocument/2006/relationships/styles" Target="styles.xml"/><Relationship Id="rId21" Type="http://schemas.openxmlformats.org/officeDocument/2006/relationships/hyperlink" Target="https://www.ncbi.nlm.nih.gov/pmc/articles/PMC6446569/" TargetMode="External"/><Relationship Id="rId7" Type="http://schemas.openxmlformats.org/officeDocument/2006/relationships/hyperlink" Target="https://citeseerx.ist.psu.edu/viewdoc/download?doi=10.1.1.851.5138&amp;rep=rep1&amp;type=pdf" TargetMode="External"/><Relationship Id="rId12" Type="http://schemas.openxmlformats.org/officeDocument/2006/relationships/hyperlink" Target="https://www.ispionline.it/en/pubblicazione/jordans-thorny-spring-spells-trouble-middle-east-30024" TargetMode="External"/><Relationship Id="rId17" Type="http://schemas.openxmlformats.org/officeDocument/2006/relationships/hyperlink" Target="https://foreignpolicy.com/2020/09/17/water-cooperation-middle-east/" TargetMode="External"/><Relationship Id="rId2" Type="http://schemas.openxmlformats.org/officeDocument/2006/relationships/numbering" Target="numbering.xml"/><Relationship Id="rId16" Type="http://schemas.openxmlformats.org/officeDocument/2006/relationships/hyperlink" Target="https://www.washingtoninstitute.org/policy-analysis/view/the-great-middle-eastern-war-of-2019" TargetMode="External"/><Relationship Id="rId20" Type="http://schemas.openxmlformats.org/officeDocument/2006/relationships/hyperlink" Target="https://journals.ju.edu.jo/JJPS/article/view/9377/4480" TargetMode="External"/><Relationship Id="rId1" Type="http://schemas.openxmlformats.org/officeDocument/2006/relationships/customXml" Target="../customXml/item1.xml"/><Relationship Id="rId6" Type="http://schemas.openxmlformats.org/officeDocument/2006/relationships/hyperlink" Target="https://doi.org/10.1093/jiplp/jpz080" TargetMode="External"/><Relationship Id="rId11" Type="http://schemas.openxmlformats.org/officeDocument/2006/relationships/hyperlink" Target="https://www.aljazeera.com/economy/2018/2/14/jordans-economic-crisis-threatens-political-stability"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middleeasteye.net/opinion/iran-israel-tensions-threat-nuclear-war-looms-large" TargetMode="External"/><Relationship Id="rId23" Type="http://schemas.openxmlformats.org/officeDocument/2006/relationships/fontTable" Target="fontTable.xml"/><Relationship Id="rId10" Type="http://schemas.openxmlformats.org/officeDocument/2006/relationships/hyperlink" Target="https://foreignpolicy.com/2021/04/14/jordan-abdullah-hamzah-hashemite-family-reunion-cant-hide-economic-woes/" TargetMode="External"/><Relationship Id="rId19" Type="http://schemas.openxmlformats.org/officeDocument/2006/relationships/hyperlink" Target="https://doi.org/10.1093/jiplp/jpz080" TargetMode="External"/><Relationship Id="rId4" Type="http://schemas.openxmlformats.org/officeDocument/2006/relationships/settings" Target="settings.xml"/><Relationship Id="rId9" Type="http://schemas.openxmlformats.org/officeDocument/2006/relationships/hyperlink" Target="http://backinbeirut.blogspot.com/2016/06/jordans-pharmaceutical-sector-punches.html" TargetMode="External"/><Relationship Id="rId14" Type="http://schemas.openxmlformats.org/officeDocument/2006/relationships/hyperlink" Target="https://www.jpost.com/middle-east/will-annexation-destroy-israeli-jordanian-peace-set-kingdom-aflame-626104" TargetMode="External"/><Relationship Id="rId22" Type="http://schemas.openxmlformats.org/officeDocument/2006/relationships/hyperlink" Target="https://www.foreignaffairs.com/articles/2020-10-13/heads-san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4ABC4F-E649-40C1-93EF-2AB6EBD974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20457</Words>
  <Characters>116609</Characters>
  <Application>Microsoft Office Word</Application>
  <DocSecurity>0</DocSecurity>
  <Lines>971</Lines>
  <Paragraphs>273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2</cp:revision>
  <dcterms:created xsi:type="dcterms:W3CDTF">2021-10-12T00:46:00Z</dcterms:created>
  <dcterms:modified xsi:type="dcterms:W3CDTF">2021-10-12T00:47:00Z</dcterms:modified>
</cp:coreProperties>
</file>