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9CC63" w14:textId="77777777" w:rsidR="00050202" w:rsidRDefault="00050202" w:rsidP="00050202">
      <w:pPr>
        <w:pStyle w:val="Heading1"/>
      </w:pPr>
      <w:r>
        <w:t>Pen Finals: Making the Unipolar Moment</w:t>
      </w:r>
    </w:p>
    <w:p w14:paraId="5682EA26" w14:textId="77777777" w:rsidR="00050202" w:rsidRPr="00D36E1E" w:rsidRDefault="00050202" w:rsidP="00050202">
      <w:pPr>
        <w:pStyle w:val="Heading1"/>
      </w:pPr>
      <w:r>
        <w:t>1AC</w:t>
      </w:r>
    </w:p>
    <w:p w14:paraId="775D9B21" w14:textId="77777777" w:rsidR="00050202" w:rsidRPr="00D36E1E" w:rsidRDefault="00050202" w:rsidP="00050202"/>
    <w:p w14:paraId="5D152D55" w14:textId="77777777" w:rsidR="00050202" w:rsidRDefault="00050202" w:rsidP="00050202">
      <w:pPr>
        <w:pStyle w:val="Heading4"/>
      </w:pPr>
      <w:r w:rsidRPr="00D36E1E">
        <w:t xml:space="preserve">Cicero once said “A nation can survive its fools, and even the ambitious. But it cannot survive treason from within." </w:t>
      </w:r>
    </w:p>
    <w:p w14:paraId="107908E6" w14:textId="77777777" w:rsidR="00050202" w:rsidRPr="00DE2492" w:rsidRDefault="00050202" w:rsidP="00050202">
      <w:r w:rsidRPr="002E17D7">
        <w:rPr>
          <w:rStyle w:val="StyleUnderline"/>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0E570C11" w14:textId="77777777" w:rsidR="00050202" w:rsidRPr="00DE2492" w:rsidRDefault="00050202" w:rsidP="00050202">
      <w:r w:rsidRPr="00DE2492">
        <w:t xml:space="preserve">Fifth and finally, </w:t>
      </w:r>
      <w:r w:rsidRPr="00DE2492">
        <w:rPr>
          <w:rStyle w:val="StyleUnderline"/>
          <w:highlight w:val="green"/>
        </w:rPr>
        <w:t>sustaining America’s</w:t>
      </w:r>
      <w:r w:rsidRPr="00DE2492">
        <w:rPr>
          <w:rStyle w:val="StyleUnderline"/>
        </w:rPr>
        <w:t xml:space="preserve"> post–Cold War </w:t>
      </w:r>
      <w:r w:rsidRPr="00DE2492">
        <w:rPr>
          <w:rStyle w:val="StyleUnderline"/>
          <w:highlight w:val="green"/>
        </w:rPr>
        <w:t>strategy entails</w:t>
      </w:r>
      <w:r w:rsidRPr="00DE2492">
        <w:rPr>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highlight w:val="green"/>
        </w:rPr>
        <w:t xml:space="preserve"> </w:t>
      </w:r>
      <w:r w:rsidRPr="00DE2492">
        <w:rPr>
          <w:rStyle w:val="StyleUnderline"/>
          <w:highlight w:val="green"/>
        </w:rPr>
        <w:t>to</w:t>
      </w:r>
      <w:r w:rsidRPr="00DE2492">
        <w:rPr>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t>. The state of American opinion on that subject is currently ambiguous. Polling data indicates that public support for most key aspects of American internationalism has recovered somewhat from where it was in 2012–</w:t>
      </w:r>
      <w:proofErr w:type="gramStart"/>
      <w:r w:rsidRPr="00DE2492">
        <w:t>13, and</w:t>
      </w:r>
      <w:proofErr w:type="gramEnd"/>
      <w:r w:rsidRPr="00DE2492">
        <w:t xml:space="preserve">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t xml:space="preserve"> </w:t>
      </w:r>
      <w:r w:rsidRPr="00DE2492">
        <w:rPr>
          <w:rStyle w:val="Emphasis"/>
          <w:highlight w:val="green"/>
        </w:rPr>
        <w:t>rolling back</w:t>
      </w:r>
      <w:r w:rsidRPr="00DE2492">
        <w:rPr>
          <w:rStyle w:val="Emphasis"/>
        </w:rPr>
        <w:t xml:space="preserve"> key elements of post–Cold War (</w:t>
      </w:r>
      <w:r w:rsidRPr="00DE2492">
        <w:t xml:space="preserve">and post–World War II) </w:t>
      </w:r>
      <w:r w:rsidRPr="00DE2492">
        <w:rPr>
          <w:rStyle w:val="Emphasis"/>
          <w:highlight w:val="green"/>
        </w:rPr>
        <w:t>grand strategy</w:t>
      </w:r>
      <w:r w:rsidRPr="00DE2492">
        <w:t>, from free trade to U.S</w:t>
      </w:r>
      <w:r w:rsidRPr="00DB5FE9">
        <w:t xml:space="preserve">. alliances. </w:t>
      </w:r>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t xml:space="preserve"> </w:t>
      </w:r>
      <w:r w:rsidRPr="00DE2492">
        <w:rPr>
          <w:rStyle w:val="StyleUnderline"/>
        </w:rPr>
        <w:t>of U.S. grand strategy</w:t>
      </w:r>
      <w:r w:rsidRPr="00DE2492">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t xml:space="preserve"> in the first place.</w:t>
      </w:r>
    </w:p>
    <w:p w14:paraId="3C76979B" w14:textId="77777777" w:rsidR="00050202" w:rsidRPr="00DE2492" w:rsidRDefault="00050202" w:rsidP="00050202">
      <w:pPr>
        <w:rPr>
          <w:rStyle w:val="StyleUnderline"/>
        </w:rPr>
      </w:pPr>
      <w:r w:rsidRPr="00DE2492">
        <w:t xml:space="preserve">Today, this </w:t>
      </w:r>
      <w:r w:rsidRPr="00DE2492">
        <w:rPr>
          <w:rStyle w:val="Emphasis"/>
          <w:highlight w:val="green"/>
        </w:rPr>
        <w:t>ambivalence</w:t>
      </w:r>
      <w:r w:rsidRPr="00DE2492">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t>. It is also becoming</w:t>
      </w:r>
      <w:r w:rsidRPr="00DE2492">
        <w:t xml:space="preserve"> problematic, of course, because e</w:t>
      </w:r>
      <w:r w:rsidRPr="00DE2492">
        <w:rPr>
          <w:rStyle w:val="StyleUnderline"/>
        </w:rPr>
        <w:t xml:space="preserve">ven if the American public seems to support </w:t>
      </w:r>
      <w:proofErr w:type="gramStart"/>
      <w:r w:rsidRPr="00DE2492">
        <w:rPr>
          <w:rStyle w:val="StyleUnderline"/>
        </w:rPr>
        <w:t>particular aspects</w:t>
      </w:r>
      <w:proofErr w:type="gramEnd"/>
      <w:r w:rsidRPr="00DE2492">
        <w:rPr>
          <w:rStyle w:val="StyleUnderline"/>
        </w:rPr>
        <w:t xml:space="preserve"> of American </w:t>
      </w:r>
      <w:r w:rsidRPr="004B332E">
        <w:rPr>
          <w:rStyle w:val="StyleUnderline"/>
        </w:rPr>
        <w:t xml:space="preserve">grand strategy, the </w:t>
      </w:r>
      <w:r w:rsidRPr="004B332E">
        <w:rPr>
          <w:rStyle w:val="Emphasis"/>
        </w:rPr>
        <w:t>public</w:t>
      </w:r>
      <w:r w:rsidRPr="004B332E">
        <w:rPr>
          <w:rStyle w:val="StyleUnderline"/>
        </w:rPr>
        <w:t xml:space="preserve"> has shown itself </w:t>
      </w:r>
      <w:r w:rsidRPr="004B332E">
        <w:rPr>
          <w:rStyle w:val="Emphasis"/>
        </w:rPr>
        <w:t>willing to elect a president who appears to care little</w:t>
      </w:r>
      <w:r w:rsidRPr="004B332E">
        <w:rPr>
          <w:rStyle w:val="StyleUnderline"/>
        </w:rPr>
        <w:t xml:space="preserve"> for the successful postwar and post</w:t>
      </w:r>
      <w:r w:rsidRPr="00DE2492">
        <w:rPr>
          <w:rStyle w:val="StyleUnderline"/>
        </w:rPr>
        <w:t xml:space="preserve">–Cold War </w:t>
      </w:r>
      <w:r w:rsidRPr="00DB5FE9">
        <w:rPr>
          <w:rStyle w:val="StyleUnderline"/>
        </w:rPr>
        <w:t>tradition</w:t>
      </w:r>
      <w:r w:rsidRPr="00DB5FE9">
        <w:t xml:space="preserve">, even if he has, so far, maintained more aspects of that tradition as president than his campaign rhetoric might have led one to expect.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r w:rsidRPr="00DE2492">
        <w:rPr>
          <w:rStyle w:val="StyleUnderline"/>
        </w:rPr>
        <w:t xml:space="preserve">. </w:t>
      </w:r>
    </w:p>
    <w:p w14:paraId="2CA2EE53" w14:textId="77777777" w:rsidR="00050202" w:rsidRDefault="00050202" w:rsidP="00050202">
      <w:pPr>
        <w:rPr>
          <w:rStyle w:val="StyleUnderline"/>
        </w:rPr>
      </w:pPr>
      <w:r w:rsidRPr="004B332E">
        <w:rPr>
          <w:rStyle w:val="StyleUnderline"/>
        </w:rPr>
        <w:t>American leaders will need</w:t>
      </w:r>
      <w:r w:rsidRPr="00DB5FE9">
        <w:rPr>
          <w:rStyle w:val="StyleUnderline"/>
        </w:rPr>
        <w:t xml:space="preserve"> to </w:t>
      </w:r>
      <w:proofErr w:type="gramStart"/>
      <w:r w:rsidRPr="00DB5FE9">
        <w:rPr>
          <w:rStyle w:val="StyleUnderline"/>
        </w:rPr>
        <w:t>more effectively make the case</w:t>
      </w:r>
      <w:proofErr w:type="gramEnd"/>
      <w:r w:rsidRPr="00DB5FE9">
        <w:rPr>
          <w:rStyle w:val="StyleUnderline"/>
        </w:rPr>
        <w:t xml:space="preserve"> for </w:t>
      </w:r>
      <w:r w:rsidRPr="00DB5FE9">
        <w:rPr>
          <w:rStyle w:val="Emphasis"/>
        </w:rPr>
        <w:t>controversial</w:t>
      </w:r>
      <w:r w:rsidRPr="00DB5FE9">
        <w:t xml:space="preserve"> </w:t>
      </w:r>
      <w:r w:rsidRPr="00DB5FE9">
        <w:rPr>
          <w:rStyle w:val="StyleUnderline"/>
        </w:rPr>
        <w:t xml:space="preserve">but </w:t>
      </w:r>
      <w:r w:rsidRPr="00DB5FE9">
        <w:rPr>
          <w:rStyle w:val="Emphasis"/>
        </w:rPr>
        <w:t>broadly beneficial policies</w:t>
      </w:r>
      <w:r w:rsidRPr="00DB5FE9">
        <w:t xml:space="preserve"> </w:t>
      </w:r>
      <w:r w:rsidRPr="00DB5FE9">
        <w:rPr>
          <w:rStyle w:val="StyleUnderline"/>
        </w:rPr>
        <w:t xml:space="preserve">such as </w:t>
      </w:r>
      <w:r w:rsidRPr="00DB5FE9">
        <w:rPr>
          <w:rStyle w:val="Emphasis"/>
        </w:rPr>
        <w:t>free trade</w:t>
      </w:r>
      <w:r w:rsidRPr="00DB5FE9">
        <w:t xml:space="preserve">, </w:t>
      </w:r>
      <w:r w:rsidRPr="00DB5FE9">
        <w:rPr>
          <w:rStyle w:val="StyleUnderline"/>
        </w:rPr>
        <w:t>while also addressing the inevitable socioeconomic dislocations such policies cause</w:t>
      </w:r>
      <w:r w:rsidRPr="00DB5FE9">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and </w:t>
      </w:r>
      <w:r w:rsidRPr="00DE2492">
        <w:rPr>
          <w:rStyle w:val="Emphasis"/>
          <w:highlight w:val="green"/>
        </w:rPr>
        <w:t>value of alliances</w:t>
      </w:r>
      <w:r w:rsidRPr="00DE2492">
        <w:rPr>
          <w:rStyle w:val="StyleUnderline"/>
        </w:rPr>
        <w:t xml:space="preserve"> </w:t>
      </w:r>
      <w:r w:rsidRPr="004B332E">
        <w:rPr>
          <w:rStyle w:val="StyleUnderline"/>
        </w:rPr>
        <w:t>and other</w:t>
      </w:r>
      <w:r w:rsidRPr="004B332E">
        <w:t xml:space="preserve"> </w:t>
      </w:r>
      <w:r w:rsidRPr="004B332E">
        <w:rPr>
          <w:rStyle w:val="Emphasis"/>
        </w:rPr>
        <w:t>commitments</w:t>
      </w:r>
      <w:r w:rsidRPr="004B332E">
        <w:t xml:space="preserve"> </w:t>
      </w:r>
      <w:r w:rsidRPr="004B332E">
        <w:rPr>
          <w:rStyle w:val="StyleUnderline"/>
        </w:rPr>
        <w:t xml:space="preserve">whose costs are often more </w:t>
      </w:r>
      <w:r w:rsidRPr="004B332E">
        <w:rPr>
          <w:rStyle w:val="Emphasis"/>
        </w:rPr>
        <w:t>visible—not to say greater—than their benefits.</w:t>
      </w:r>
      <w:r w:rsidRPr="004B332E">
        <w:t xml:space="preserve"> </w:t>
      </w:r>
      <w:r w:rsidRPr="004B332E">
        <w:rPr>
          <w:rStyle w:val="StyleUnderline"/>
        </w:rPr>
        <w:t>They will need to remind Americans</w:t>
      </w:r>
      <w:r w:rsidRPr="00DE2492">
        <w:rPr>
          <w:rStyle w:val="StyleUnderline"/>
        </w:rPr>
        <w:t xml:space="preserve"> that their country’s leadership has not been a </w:t>
      </w:r>
      <w:r w:rsidRPr="00DE2492">
        <w:rPr>
          <w:rStyle w:val="Emphasis"/>
        </w:rPr>
        <w:t>matter of charity</w:t>
      </w:r>
      <w:r w:rsidRPr="00DE2492">
        <w:t xml:space="preserve">; </w:t>
      </w:r>
      <w:r w:rsidRPr="00DE2492">
        <w:rPr>
          <w:rStyle w:val="StyleUnderline"/>
        </w:rPr>
        <w:t xml:space="preserve">it has helped produce an international order that is exceptional in its stability, liberalism, and benefits for the United States. </w:t>
      </w:r>
      <w:r w:rsidRPr="00DE2492">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w:t>
      </w:r>
      <w:r w:rsidRPr="004B332E">
        <w:rPr>
          <w:rStyle w:val="Emphasis"/>
        </w:rPr>
        <w:t>tumultuous state</w:t>
      </w:r>
      <w:r w:rsidRPr="004B332E">
        <w:t xml:space="preserve">. After all, </w:t>
      </w:r>
      <w:r w:rsidRPr="004B332E">
        <w:rPr>
          <w:rStyle w:val="StyleUnderline"/>
        </w:rPr>
        <w:t xml:space="preserve">the success of American statecraft is often reflected in the </w:t>
      </w:r>
      <w:r w:rsidRPr="004B332E">
        <w:rPr>
          <w:rStyle w:val="Emphasis"/>
        </w:rPr>
        <w:t>bad things</w:t>
      </w:r>
      <w:r w:rsidRPr="004B332E">
        <w:rPr>
          <w:rStyle w:val="StyleUnderline"/>
        </w:rPr>
        <w:t xml:space="preserve"> that </w:t>
      </w:r>
      <w:r w:rsidRPr="004B332E">
        <w:rPr>
          <w:rStyle w:val="Emphasis"/>
        </w:rPr>
        <w:t>don’t happen</w:t>
      </w:r>
      <w:r w:rsidRPr="004B332E">
        <w:t xml:space="preserve"> </w:t>
      </w:r>
      <w:r w:rsidRPr="004B332E">
        <w:rPr>
          <w:rStyle w:val="StyleUnderline"/>
        </w:rPr>
        <w:t xml:space="preserve">as well as in the </w:t>
      </w:r>
      <w:r w:rsidRPr="004B332E">
        <w:rPr>
          <w:rStyle w:val="Emphasis"/>
        </w:rPr>
        <w:t>good things that do.</w:t>
      </w:r>
      <w:r w:rsidRPr="004B332E">
        <w:t xml:space="preserve"> </w:t>
      </w:r>
      <w:r w:rsidRPr="004B332E">
        <w:rPr>
          <w:rStyle w:val="StyleUnderline"/>
        </w:rPr>
        <w:t>Making this point is</w:t>
      </w:r>
      <w:r w:rsidRPr="004B332E">
        <w:t xml:space="preserve"> </w:t>
      </w:r>
      <w:r w:rsidRPr="004B332E">
        <w:rPr>
          <w:rStyle w:val="Emphasis"/>
        </w:rPr>
        <w:t xml:space="preserve">essential to reconsolidating domestic support now </w:t>
      </w:r>
      <w:proofErr w:type="gramStart"/>
      <w:r w:rsidRPr="004B332E">
        <w:rPr>
          <w:rStyle w:val="Emphasis"/>
        </w:rPr>
        <w:t>and in the future</w:t>
      </w:r>
      <w:proofErr w:type="gramEnd"/>
      <w:r w:rsidRPr="004B332E">
        <w:t>—</w:t>
      </w:r>
      <w:r w:rsidRPr="004B332E">
        <w:rPr>
          <w:rStyle w:val="StyleUnderline"/>
        </w:rPr>
        <w:t xml:space="preserve">and to </w:t>
      </w:r>
      <w:r w:rsidRPr="004B332E">
        <w:rPr>
          <w:rStyle w:val="Emphasis"/>
        </w:rPr>
        <w:t>preserving a grand strategy</w:t>
      </w:r>
      <w:r w:rsidRPr="004B332E">
        <w:rPr>
          <w:rStyle w:val="StyleUnderline"/>
        </w:rPr>
        <w:t xml:space="preserve"> that has delivered </w:t>
      </w:r>
      <w:r w:rsidRPr="004B332E">
        <w:rPr>
          <w:rStyle w:val="Emphasis"/>
        </w:rPr>
        <w:t>pretty good results for a quarter century</w:t>
      </w:r>
      <w:r w:rsidRPr="004B332E">
        <w:rPr>
          <w:rStyle w:val="StyleUnderline"/>
        </w:rPr>
        <w:t>.</w:t>
      </w:r>
    </w:p>
    <w:p w14:paraId="019DB7E7" w14:textId="77777777" w:rsidR="00050202" w:rsidRPr="00F15F1D" w:rsidRDefault="00050202" w:rsidP="00050202">
      <w:pPr>
        <w:rPr>
          <w:b/>
          <w:sz w:val="26"/>
          <w:u w:val="single"/>
        </w:rPr>
      </w:pPr>
    </w:p>
    <w:p w14:paraId="1AA4D2EA" w14:textId="77777777" w:rsidR="00050202" w:rsidRDefault="00050202" w:rsidP="00050202">
      <w:pPr>
        <w:pStyle w:val="Heading4"/>
      </w:pPr>
      <w:r w:rsidRPr="00D36E1E">
        <w:t xml:space="preserve">We affirm that American liberal hegemony is just - vote aff to embrace the terrifying scream of our </w:t>
      </w:r>
      <w:r>
        <w:t>precision guided missiles hot off the production line from their contract with Lockheed Martin</w:t>
      </w:r>
      <w:r w:rsidRPr="00D36E1E">
        <w:t xml:space="preserve"> whistling to </w:t>
      </w:r>
      <w:r>
        <w:t>strike an overseas target</w:t>
      </w:r>
      <w:r w:rsidRPr="00D36E1E">
        <w:t>.</w:t>
      </w:r>
    </w:p>
    <w:p w14:paraId="403C251D" w14:textId="77777777" w:rsidR="00050202" w:rsidRDefault="00050202" w:rsidP="00050202"/>
    <w:p w14:paraId="5E68A12A" w14:textId="77777777" w:rsidR="00050202" w:rsidRDefault="00050202" w:rsidP="00050202"/>
    <w:p w14:paraId="6EFB9F52" w14:textId="77777777" w:rsidR="00050202" w:rsidRDefault="00050202" w:rsidP="00050202">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and bought off by revisionist powers</w:t>
      </w:r>
    </w:p>
    <w:p w14:paraId="461C0F8A" w14:textId="77777777" w:rsidR="00050202" w:rsidRPr="006C4C38" w:rsidRDefault="00050202" w:rsidP="00050202">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3D8CF9A0" w14:textId="77777777" w:rsidR="00050202" w:rsidRPr="00E60D8F" w:rsidRDefault="00050202" w:rsidP="00050202">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64513674" w14:textId="77777777" w:rsidR="00050202" w:rsidRPr="00711B24" w:rsidRDefault="00050202" w:rsidP="00050202">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1AA2FD59" w14:textId="77777777" w:rsidR="00050202" w:rsidRPr="00711B24" w:rsidRDefault="00050202" w:rsidP="00050202">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rsidRPr="00711B24">
        <w:rPr>
          <w:sz w:val="14"/>
        </w:rPr>
        <w:t>America’s, and</w:t>
      </w:r>
      <w:proofErr w:type="gramEnd"/>
      <w:r w:rsidRPr="00711B24">
        <w:rPr>
          <w:sz w:val="14"/>
        </w:rPr>
        <w:t xml:space="preserve"> lacked the resources to remake the world in its image.</w:t>
      </w:r>
    </w:p>
    <w:p w14:paraId="79DE06CF" w14:textId="77777777" w:rsidR="00050202" w:rsidRPr="00E60D8F" w:rsidRDefault="00050202" w:rsidP="00050202">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55B83E57" w14:textId="77777777" w:rsidR="00050202" w:rsidRPr="00711B24" w:rsidRDefault="00050202" w:rsidP="00050202">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183C7549" w14:textId="77777777" w:rsidR="00050202" w:rsidRPr="00711B24" w:rsidRDefault="00050202" w:rsidP="00050202">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626C37A7" w14:textId="77777777" w:rsidR="00050202" w:rsidRPr="006C4C38" w:rsidRDefault="00050202" w:rsidP="00050202">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6C9FDC1B" w14:textId="77777777" w:rsidR="00050202" w:rsidRPr="00711B24" w:rsidRDefault="00050202" w:rsidP="00050202">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4BCBDADD" w14:textId="77777777" w:rsidR="00050202" w:rsidRPr="00711B24" w:rsidRDefault="00050202" w:rsidP="00050202">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66982F38" w14:textId="77777777" w:rsidR="00050202" w:rsidRPr="006C4C38" w:rsidRDefault="00050202" w:rsidP="00050202">
      <w:pPr>
        <w:rPr>
          <w:rStyle w:val="Emphasis"/>
        </w:rPr>
      </w:pPr>
      <w:r w:rsidRPr="006C4C38">
        <w:rPr>
          <w:rStyle w:val="StyleUnderline"/>
        </w:rPr>
        <w:t xml:space="preserve">Other countries’ faltering responses to the virus have only bolstered this narrative, and the CCP has gleefully trumpeted America’s </w:t>
      </w:r>
      <w:proofErr w:type="gramStart"/>
      <w:r w:rsidRPr="006C4C38">
        <w:rPr>
          <w:rStyle w:val="StyleUnderline"/>
        </w:rPr>
        <w:t>failures in particular</w:t>
      </w:r>
      <w:proofErr w:type="gramEnd"/>
      <w:r w:rsidRPr="006C4C38">
        <w:rPr>
          <w:rStyle w:val="StyleUnderline"/>
        </w:rPr>
        <w:t>.</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77585680" w14:textId="77777777" w:rsidR="00050202" w:rsidRPr="00A7500F" w:rsidRDefault="00050202" w:rsidP="00050202">
      <w:pPr>
        <w:rPr>
          <w:b/>
          <w:sz w:val="26"/>
          <w:u w:val="single"/>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12FB6091" w14:textId="77777777" w:rsidR="00050202" w:rsidRPr="001A42E6" w:rsidRDefault="00050202" w:rsidP="00050202">
      <w:pPr>
        <w:pStyle w:val="Heading4"/>
        <w:rPr>
          <w:rStyle w:val="Emphasis"/>
          <w:b/>
          <w:iCs/>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b/>
        </w:rPr>
        <w:t>Erickson and Collins 10/21</w:t>
      </w:r>
      <w:r w:rsidRPr="00682F63">
        <w:rPr>
          <w:rStyle w:val="Style13ptBold"/>
        </w:rPr>
        <w:t xml:space="preserve"> </w:t>
      </w:r>
      <w:r w:rsidRPr="00682F63">
        <w:rPr>
          <w:rStyle w:val="Style13ptBold"/>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sz w:val="16"/>
          <w:szCs w:val="16"/>
        </w:rPr>
        <w:t xml:space="preserve">  </w:t>
      </w:r>
      <w:r>
        <w:rPr>
          <w:rFonts w:eastAsiaTheme="minorEastAsia" w:cs="Calibri"/>
          <w:b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0B45C16" w14:textId="77777777" w:rsidR="00050202" w:rsidRPr="001A42E6" w:rsidRDefault="00050202" w:rsidP="00050202">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6"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323DA7C9" w14:textId="77777777" w:rsidR="00050202" w:rsidRPr="001A42E6" w:rsidRDefault="00050202" w:rsidP="00050202">
      <w:pPr>
        <w:spacing w:before="100" w:beforeAutospacing="1" w:after="100" w:afterAutospacing="1"/>
        <w:rPr>
          <w:rStyle w:val="StyleUnderline"/>
        </w:rPr>
      </w:pPr>
      <w:r w:rsidRPr="00711B24">
        <w:rPr>
          <w:rFonts w:eastAsia="Times New Roman"/>
          <w:color w:val="000000"/>
          <w:sz w:val="12"/>
        </w:rPr>
        <w:t xml:space="preserve">The relatively low-hanging fruit is plucked, but </w:t>
      </w:r>
      <w:r w:rsidRPr="001A42E6">
        <w:rPr>
          <w:rStyle w:val="Emphasis"/>
        </w:rPr>
        <w:t>Beijing is emboldened to grasp the biggest single revisionist prize: Taiwan.</w:t>
      </w:r>
    </w:p>
    <w:p w14:paraId="025AA42A" w14:textId="77777777" w:rsidR="00050202" w:rsidRPr="001A42E6" w:rsidRDefault="00050202" w:rsidP="00050202">
      <w:pPr>
        <w:spacing w:before="100" w:beforeAutospacing="1" w:after="100" w:afterAutospacing="1"/>
        <w:rPr>
          <w:rStyle w:val="StyleUnderline"/>
        </w:rPr>
      </w:pPr>
      <w:r w:rsidRPr="00711B24">
        <w:rPr>
          <w:rFonts w:eastAsia="Times New Roman"/>
          <w:color w:val="000000"/>
          <w:sz w:val="1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rPr>
        <w:t xml:space="preserve"> It’s remarkable and dangerous that </w:t>
      </w:r>
      <w:r w:rsidRPr="001A42E6">
        <w:rPr>
          <w:rStyle w:val="StyleUnderline"/>
        </w:rPr>
        <w:t>China has paid few costs for its actions over the last 10 years, even as its military capacities have rapidly grown.</w:t>
      </w:r>
    </w:p>
    <w:p w14:paraId="6A588013" w14:textId="77777777" w:rsidR="00050202" w:rsidRPr="001A42E6" w:rsidRDefault="00050202" w:rsidP="00050202">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rPr>
        <w:t xml:space="preserve"> 68-year-old </w:t>
      </w:r>
      <w:r w:rsidRPr="001A42E6">
        <w:rPr>
          <w:rStyle w:val="StyleUnderline"/>
        </w:rPr>
        <w:t>leader, who seeks a historical achievement at the zenith of his career.</w:t>
      </w:r>
    </w:p>
    <w:p w14:paraId="6036482C" w14:textId="77777777" w:rsidR="00050202" w:rsidRPr="001A42E6" w:rsidRDefault="00050202" w:rsidP="00050202">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rPr>
        <w:t xml:space="preserve"> that currently exist or can be operationally </w:t>
      </w:r>
      <w:r w:rsidRPr="00AE07B3">
        <w:rPr>
          <w:rFonts w:eastAsia="Times New Roman"/>
          <w:color w:val="000000"/>
          <w:sz w:val="10"/>
        </w:rPr>
        <w:t xml:space="preserve">assembled and scaled within the next several years. </w:t>
      </w:r>
      <w:r w:rsidRPr="00AE07B3">
        <w:rPr>
          <w:rStyle w:val="StyleUnderline"/>
        </w:rPr>
        <w:t xml:space="preserve">That will </w:t>
      </w:r>
      <w:r w:rsidRPr="00AE07B3">
        <w:rPr>
          <w:rFonts w:eastAsia="Times New Roman"/>
          <w:color w:val="000000"/>
          <w:sz w:val="10"/>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1D7BA6B7" w14:textId="77777777" w:rsidR="00050202" w:rsidRPr="001A42E6" w:rsidRDefault="00050202" w:rsidP="00050202">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rPr>
        <w:t xml:space="preserve">; and </w:t>
      </w:r>
      <w:r w:rsidRPr="001A42E6">
        <w:rPr>
          <w:rStyle w:val="StyleUnderline"/>
          <w:highlight w:val="green"/>
        </w:rPr>
        <w:t>by 2030</w:t>
      </w:r>
      <w:r w:rsidRPr="00711B24">
        <w:rPr>
          <w:rFonts w:eastAsia="Times New Roman"/>
          <w:color w:val="000000"/>
          <w:sz w:val="10"/>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rPr>
        <w:t xml:space="preserve"> Growing </w:t>
      </w:r>
      <w:r w:rsidRPr="001A42E6">
        <w:rPr>
          <w:rStyle w:val="StyleUnderline"/>
        </w:rPr>
        <w:t>headwinds constraining Chinese growth</w:t>
      </w:r>
      <w:r w:rsidRPr="00711B24">
        <w:rPr>
          <w:rFonts w:eastAsia="Times New Roman"/>
          <w:color w:val="000000"/>
          <w:sz w:val="10"/>
        </w:rPr>
        <w:t xml:space="preserve">, while not publicly acknowledged by Beijing, </w:t>
      </w:r>
      <w:r w:rsidRPr="001A42E6">
        <w:rPr>
          <w:rStyle w:val="StyleUnderline"/>
        </w:rPr>
        <w:t>help explain Xi’s</w:t>
      </w:r>
      <w:r w:rsidRPr="00711B24">
        <w:rPr>
          <w:rFonts w:eastAsia="Times New Roman"/>
          <w:color w:val="000000"/>
          <w:sz w:val="10"/>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BB76F15" w14:textId="77777777" w:rsidR="00050202" w:rsidRPr="00711B24" w:rsidRDefault="00050202" w:rsidP="00050202">
      <w:pPr>
        <w:spacing w:before="100" w:beforeAutospacing="1" w:after="100" w:afterAutospacing="1"/>
        <w:rPr>
          <w:rFonts w:eastAsia="Times New Roman"/>
          <w:color w:val="000000"/>
          <w:sz w:val="1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rPr>
        <w:t xml:space="preserve"> A 2017 </w:t>
      </w:r>
      <w:r w:rsidRPr="001A42E6">
        <w:rPr>
          <w:rFonts w:eastAsia="Times New Roman"/>
          <w:color w:val="111111"/>
          <w:u w:val="single"/>
        </w:rPr>
        <w:t>analysis</w:t>
      </w:r>
      <w:r w:rsidRPr="00711B24">
        <w:rPr>
          <w:rFonts w:eastAsia="Times New Roman"/>
          <w:color w:val="000000"/>
          <w:sz w:val="1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72D3FBD" w14:textId="77777777" w:rsidR="00050202" w:rsidRPr="001A42E6" w:rsidRDefault="00050202" w:rsidP="00050202">
      <w:pPr>
        <w:spacing w:before="100" w:beforeAutospacing="1" w:after="100" w:afterAutospacing="1"/>
        <w:rPr>
          <w:rStyle w:val="StyleUnderline"/>
        </w:rPr>
      </w:pPr>
      <w:r w:rsidRPr="00711B24">
        <w:rPr>
          <w:rFonts w:eastAsia="Times New Roman"/>
          <w:color w:val="000000"/>
          <w:sz w:val="10"/>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rPr>
        <w:t xml:space="preserve"> Moreover, </w:t>
      </w:r>
      <w:r w:rsidRPr="001A42E6">
        <w:rPr>
          <w:rStyle w:val="StyleUnderline"/>
        </w:rPr>
        <w:t>the United States can choose to access a global demographic and talent dividend via immigration in a way China simply will not be able to do.</w:t>
      </w:r>
    </w:p>
    <w:p w14:paraId="5DF2F798" w14:textId="77777777" w:rsidR="00050202" w:rsidRPr="001A42E6" w:rsidRDefault="00050202" w:rsidP="00050202">
      <w:pPr>
        <w:spacing w:before="100" w:beforeAutospacing="1" w:after="100" w:afterAutospacing="1"/>
        <w:rPr>
          <w:rStyle w:val="StyleUnderline"/>
        </w:rPr>
      </w:pPr>
      <w:r w:rsidRPr="00711B24">
        <w:rPr>
          <w:rFonts w:eastAsia="Times New Roman"/>
          <w:color w:val="000000"/>
          <w:sz w:val="1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rPr>
        <w:t xml:space="preserve"> from </w:t>
      </w:r>
      <w:r w:rsidRPr="00711B24">
        <w:rPr>
          <w:rFonts w:eastAsia="Times New Roman"/>
          <w:color w:val="111111"/>
          <w:sz w:val="12"/>
          <w:szCs w:val="14"/>
        </w:rPr>
        <w:t>Tsinghua University</w:t>
      </w:r>
      <w:r w:rsidRPr="00711B24">
        <w:rPr>
          <w:rFonts w:eastAsia="Times New Roman"/>
          <w:color w:val="000000"/>
          <w:sz w:val="1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rPr>
        <w:t>and</w:t>
      </w:r>
      <w:r w:rsidRPr="00711B24">
        <w:rPr>
          <w:rFonts w:eastAsia="Times New Roman"/>
          <w:color w:val="000000"/>
          <w:sz w:val="12"/>
        </w:rPr>
        <w:t xml:space="preserve"> 2035</w:t>
      </w:r>
      <w:r w:rsidRPr="001A42E6">
        <w:rPr>
          <w:rStyle w:val="StyleUnderline"/>
        </w:rPr>
        <w:t>. As China grapples with power shortages, Beijing has been reminded that supply shortfalls</w:t>
      </w:r>
      <w:r w:rsidRPr="00711B24">
        <w:rPr>
          <w:rFonts w:eastAsia="Times New Roman"/>
          <w:color w:val="000000"/>
          <w:sz w:val="12"/>
        </w:rPr>
        <w:t xml:space="preserve"> equal to even a few percentage points of total demand can </w:t>
      </w:r>
      <w:r w:rsidRPr="001A42E6">
        <w:rPr>
          <w:rStyle w:val="StyleUnderline"/>
        </w:rPr>
        <w:t>have outsized negative impacts.</w:t>
      </w:r>
    </w:p>
    <w:p w14:paraId="4D117C6D" w14:textId="77777777" w:rsidR="00050202" w:rsidRPr="001A42E6" w:rsidRDefault="00050202" w:rsidP="00050202">
      <w:pPr>
        <w:spacing w:before="100" w:beforeAutospacing="1" w:after="100" w:afterAutospacing="1"/>
        <w:rPr>
          <w:rStyle w:val="StyleUnderline"/>
        </w:rPr>
      </w:pPr>
      <w:r w:rsidRPr="00711B24">
        <w:rPr>
          <w:rFonts w:eastAsia="Times New Roman"/>
          <w:color w:val="000000"/>
          <w:sz w:val="10"/>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2DF4541" w14:textId="77777777" w:rsidR="00050202" w:rsidRPr="001A42E6" w:rsidRDefault="00050202" w:rsidP="00050202">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rPr>
        <w:t>perception</w:t>
      </w:r>
      <w:proofErr w:type="gramEnd"/>
      <w:r w:rsidRPr="00711B24">
        <w:rPr>
          <w:rFonts w:eastAsia="Times New Roman"/>
          <w:color w:val="000000"/>
          <w:sz w:val="10"/>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3A70986B" w14:textId="77777777" w:rsidR="00050202" w:rsidRPr="00711B24" w:rsidRDefault="00050202" w:rsidP="00050202">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7"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0C94177E" w14:textId="77777777" w:rsidR="00050202" w:rsidRPr="00711B24" w:rsidRDefault="00050202" w:rsidP="00050202">
      <w:pPr>
        <w:spacing w:before="100" w:beforeAutospacing="1" w:after="100" w:afterAutospacing="1"/>
        <w:rPr>
          <w:rFonts w:eastAsia="Times New Roman"/>
          <w:color w:val="000000"/>
          <w:sz w:val="1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rPr>
        <w:t xml:space="preserve"> Hence the dramatic acceleration of the last few years.</w:t>
      </w:r>
    </w:p>
    <w:p w14:paraId="2855EF5A" w14:textId="77777777" w:rsidR="00050202" w:rsidRPr="001A42E6" w:rsidRDefault="00050202" w:rsidP="00050202">
      <w:pPr>
        <w:spacing w:before="100" w:beforeAutospacing="1" w:after="100" w:afterAutospacing="1"/>
        <w:rPr>
          <w:rStyle w:val="StyleUnderline"/>
        </w:rPr>
      </w:pPr>
      <w:r w:rsidRPr="00711B24">
        <w:rPr>
          <w:rFonts w:eastAsia="Times New Roman"/>
          <w:color w:val="000000"/>
          <w:sz w:val="1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03CC1A7A" w14:textId="77777777" w:rsidR="00050202" w:rsidRPr="001A42E6" w:rsidRDefault="00050202" w:rsidP="00050202">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rPr>
        <w:t xml:space="preserve"> Accordingly, </w:t>
      </w:r>
      <w:r w:rsidRPr="001A42E6">
        <w:rPr>
          <w:rStyle w:val="StyleUnderline"/>
        </w:rPr>
        <w:t xml:space="preserve">U.S. planners should </w:t>
      </w:r>
      <w:r w:rsidRPr="00711B24">
        <w:rPr>
          <w:rFonts w:eastAsia="Times New Roman"/>
          <w:color w:val="000000"/>
          <w:sz w:val="12"/>
        </w:rPr>
        <w:t xml:space="preserve">immediately mobilize resources and effort as well as </w:t>
      </w:r>
      <w:r w:rsidRPr="001A42E6">
        <w:rPr>
          <w:rStyle w:val="StyleUnderline"/>
        </w:rPr>
        <w:t>accept greater risks to deter Chinese action over the critical next decade.</w:t>
      </w:r>
    </w:p>
    <w:p w14:paraId="48207870" w14:textId="77777777" w:rsidR="00050202" w:rsidRPr="00711B24" w:rsidRDefault="00050202" w:rsidP="00050202">
      <w:pPr>
        <w:spacing w:before="100" w:beforeAutospacing="1" w:after="100" w:afterAutospacing="1"/>
        <w:rPr>
          <w:rFonts w:eastAsia="Times New Roman"/>
          <w:color w:val="000000"/>
          <w:sz w:val="12"/>
        </w:rPr>
      </w:pPr>
      <w:r w:rsidRPr="001A42E6">
        <w:rPr>
          <w:rStyle w:val="StyleUnderline"/>
        </w:rPr>
        <w:t xml:space="preserve">The greatest threat is armed conflict over Taiwan, where U.S. </w:t>
      </w:r>
      <w:r w:rsidRPr="00711B24">
        <w:rPr>
          <w:rFonts w:eastAsia="Times New Roman"/>
          <w:color w:val="000000"/>
          <w:sz w:val="1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rPr>
        <w:t xml:space="preserve">—following an extraordinary ramp-up in People’s Liberation Army capabilities and before Xi or the party state’s power grasp has </w:t>
      </w:r>
      <w:proofErr w:type="gramStart"/>
      <w:r w:rsidRPr="00711B24">
        <w:rPr>
          <w:rFonts w:eastAsia="Times New Roman"/>
          <w:color w:val="000000"/>
          <w:sz w:val="12"/>
        </w:rPr>
        <w:t>ebbed</w:t>
      </w:r>
      <w:proofErr w:type="gramEnd"/>
      <w:r w:rsidRPr="00711B24">
        <w:rPr>
          <w:rFonts w:eastAsia="Times New Roman"/>
          <w:color w:val="000000"/>
          <w:sz w:val="12"/>
        </w:rPr>
        <w:t xml:space="preserve"> or Washington and its allies have fully regrouped and rallied to the challenge.</w:t>
      </w:r>
    </w:p>
    <w:p w14:paraId="20B92A6B" w14:textId="77777777" w:rsidR="00050202" w:rsidRPr="001A42E6" w:rsidRDefault="00050202" w:rsidP="00050202">
      <w:pPr>
        <w:spacing w:before="100" w:beforeAutospacing="1" w:after="100" w:afterAutospacing="1"/>
        <w:rPr>
          <w:rStyle w:val="StyleUnderline"/>
        </w:rPr>
      </w:pPr>
      <w:r w:rsidRPr="00711B24">
        <w:rPr>
          <w:rFonts w:eastAsia="Times New Roman"/>
          <w:color w:val="000000"/>
          <w:sz w:val="1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rPr>
        <w:t>Adms</w:t>
      </w:r>
      <w:proofErr w:type="spellEnd"/>
      <w:r w:rsidRPr="00711B24">
        <w:rPr>
          <w:rFonts w:eastAsia="Times New Roman"/>
          <w:color w:val="000000"/>
          <w:sz w:val="12"/>
        </w:rPr>
        <w:t>. </w:t>
      </w:r>
      <w:r w:rsidRPr="001A42E6">
        <w:rPr>
          <w:rFonts w:eastAsia="Times New Roman"/>
          <w:color w:val="111111"/>
          <w:u w:val="single"/>
        </w:rPr>
        <w:t>Philip Davidson</w:t>
      </w:r>
      <w:r w:rsidRPr="00711B24">
        <w:rPr>
          <w:rFonts w:eastAsia="Times New Roman"/>
          <w:color w:val="000000"/>
          <w:sz w:val="12"/>
        </w:rPr>
        <w:t> and </w:t>
      </w:r>
      <w:r w:rsidRPr="001A42E6">
        <w:rPr>
          <w:rFonts w:eastAsia="Times New Roman"/>
          <w:color w:val="111111"/>
          <w:u w:val="single"/>
        </w:rPr>
        <w:t>John Aquilino</w:t>
      </w:r>
      <w:r w:rsidRPr="00711B24">
        <w:rPr>
          <w:rFonts w:eastAsia="Times New Roman"/>
          <w:color w:val="000000"/>
          <w:sz w:val="12"/>
        </w:rPr>
        <w:t>? In June, Chairman of the Joint Chiefs Gen. </w:t>
      </w:r>
      <w:r w:rsidRPr="001A42E6">
        <w:rPr>
          <w:rFonts w:eastAsia="Times New Roman"/>
          <w:color w:val="111111"/>
          <w:u w:val="single"/>
        </w:rPr>
        <w:t xml:space="preserve">Mark </w:t>
      </w:r>
      <w:proofErr w:type="spellStart"/>
      <w:r w:rsidRPr="001A42E6">
        <w:rPr>
          <w:rFonts w:eastAsia="Times New Roman"/>
          <w:color w:val="111111"/>
          <w:u w:val="single"/>
        </w:rPr>
        <w:t>Milley</w:t>
      </w:r>
      <w:proofErr w:type="spellEnd"/>
      <w:r w:rsidRPr="00711B24">
        <w:rPr>
          <w:rFonts w:eastAsia="Times New Roman"/>
          <w:color w:val="000000"/>
          <w:sz w:val="1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A9D1A84" w14:textId="77777777" w:rsidR="00050202" w:rsidRPr="00711B24" w:rsidRDefault="00050202" w:rsidP="00050202">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780F3D60" w14:textId="77777777" w:rsidR="00050202" w:rsidRPr="00711B24" w:rsidRDefault="00050202" w:rsidP="00050202">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8"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BB27CCA" w14:textId="77777777" w:rsidR="00050202" w:rsidRPr="00711B24" w:rsidRDefault="00050202" w:rsidP="00050202">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96A4766" w14:textId="77777777" w:rsidR="00050202" w:rsidRPr="00711B24" w:rsidRDefault="00050202" w:rsidP="00050202">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D41CAD4" w14:textId="77777777" w:rsidR="00050202" w:rsidRPr="00711B24" w:rsidRDefault="00050202" w:rsidP="00050202">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9"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00EF863" w14:textId="77777777" w:rsidR="00050202" w:rsidRPr="00711B24" w:rsidRDefault="00050202" w:rsidP="00050202">
      <w:pPr>
        <w:spacing w:before="100" w:beforeAutospacing="1" w:after="100" w:afterAutospacing="1"/>
        <w:rPr>
          <w:rFonts w:eastAsia="Times New Roman"/>
          <w:color w:val="000000"/>
          <w:sz w:val="10"/>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u w:val="single"/>
        </w:rPr>
        <w:t>Maritime Militia</w:t>
      </w:r>
      <w:r w:rsidRPr="00711B24">
        <w:rPr>
          <w:rFonts w:eastAsia="Times New Roman"/>
          <w:color w:val="000000"/>
          <w:sz w:val="10"/>
        </w:rPr>
        <w:t>-affiliated vessels in the South China Sea, intensified air and maritime surveillance of Chinese naval bases, and visas and resettlement options to </w:t>
      </w:r>
      <w:r w:rsidRPr="001A42E6">
        <w:rPr>
          <w:rFonts w:eastAsia="Times New Roman"/>
          <w:color w:val="111111"/>
          <w:u w:val="single"/>
        </w:rPr>
        <w:t xml:space="preserve">Hong </w:t>
      </w:r>
      <w:proofErr w:type="spellStart"/>
      <w:r w:rsidRPr="001A42E6">
        <w:rPr>
          <w:rFonts w:eastAsia="Times New Roman"/>
          <w:color w:val="111111"/>
          <w:u w:val="single"/>
        </w:rPr>
        <w:t>Kongers</w:t>
      </w:r>
      <w:proofErr w:type="spellEnd"/>
      <w:r w:rsidRPr="00711B24">
        <w:rPr>
          <w:rFonts w:eastAsia="Times New Roman"/>
          <w:color w:val="000000"/>
          <w:sz w:val="10"/>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95BD1D9" w14:textId="77777777" w:rsidR="00050202" w:rsidRPr="00711B24" w:rsidRDefault="00050202" w:rsidP="00050202">
      <w:pPr>
        <w:spacing w:before="100" w:beforeAutospacing="1" w:after="100" w:afterAutospacing="1"/>
        <w:rPr>
          <w:rFonts w:eastAsia="Times New Roman"/>
          <w:color w:val="000000"/>
          <w:sz w:val="10"/>
        </w:rPr>
      </w:pPr>
      <w:r w:rsidRPr="001A42E6">
        <w:rPr>
          <w:rStyle w:val="StyleUnderline"/>
        </w:rPr>
        <w:t>Bombastic Chinese reactions to emerging cohesive actions verify the approach’s effectiveness and potential for</w:t>
      </w:r>
      <w:r w:rsidRPr="00711B24">
        <w:rPr>
          <w:rFonts w:eastAsia="Times New Roman"/>
          <w:color w:val="000000"/>
          <w:sz w:val="10"/>
        </w:rPr>
        <w:t xml:space="preserve"> halting—and perhaps even </w:t>
      </w:r>
      <w:r w:rsidRPr="001A42E6">
        <w:rPr>
          <w:rStyle w:val="StyleUnderline"/>
        </w:rPr>
        <w:t>reversing—the revisionist tide</w:t>
      </w:r>
      <w:r w:rsidRPr="00711B24">
        <w:rPr>
          <w:rFonts w:eastAsia="Times New Roman"/>
          <w:color w:val="000000"/>
          <w:sz w:val="10"/>
        </w:rPr>
        <w:t xml:space="preserve"> China has unleashed across the Asian region. Consider </w:t>
      </w:r>
      <w:r w:rsidRPr="00711B24">
        <w:rPr>
          <w:sz w:val="10"/>
        </w:rPr>
        <w:t>the</w:t>
      </w:r>
      <w:r w:rsidRPr="00711B24">
        <w:rPr>
          <w:rFonts w:eastAsia="Times New Roman"/>
          <w:color w:val="000000"/>
          <w:sz w:val="10"/>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rPr>
        <w:t xml:space="preserve"> (including toleration of </w:t>
      </w:r>
      <w:hyperlink r:id="rId10" w:history="1">
        <w:r w:rsidRPr="001A42E6">
          <w:rPr>
            <w:rFonts w:eastAsia="Times New Roman"/>
            <w:color w:val="111111"/>
            <w:u w:val="single"/>
          </w:rPr>
          <w:t>nuclear threats</w:t>
        </w:r>
      </w:hyperlink>
      <w:r w:rsidRPr="00711B24">
        <w:rPr>
          <w:rFonts w:eastAsia="Times New Roman"/>
          <w:color w:val="000000"/>
          <w:sz w:val="10"/>
        </w:rPr>
        <w:t> made by the state-affiliated </w:t>
      </w:r>
      <w:r w:rsidRPr="00711B24">
        <w:rPr>
          <w:rFonts w:eastAsia="Times New Roman"/>
          <w:i/>
          <w:iCs/>
          <w:color w:val="000000"/>
          <w:sz w:val="10"/>
        </w:rPr>
        <w:t>Global Times</w:t>
      </w:r>
      <w:r w:rsidRPr="00711B24">
        <w:rPr>
          <w:rFonts w:eastAsia="Times New Roman"/>
          <w:color w:val="000000"/>
          <w:sz w:val="10"/>
        </w:rPr>
        <w:t xml:space="preserve">) </w:t>
      </w:r>
      <w:r w:rsidRPr="001A42E6">
        <w:rPr>
          <w:rStyle w:val="StyleUnderline"/>
        </w:rPr>
        <w:t>highlights</w:t>
      </w:r>
      <w:r w:rsidRPr="00711B24">
        <w:rPr>
          <w:rFonts w:eastAsia="Times New Roman"/>
          <w:color w:val="000000"/>
          <w:sz w:val="10"/>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rPr>
        <w:t xml:space="preserve"> will ultimately represent formidable military capacity, but </w:t>
      </w:r>
      <w:r w:rsidRPr="001A42E6">
        <w:rPr>
          <w:rStyle w:val="StyleUnderline"/>
        </w:rPr>
        <w:t>for a bona fide superpower</w:t>
      </w:r>
      <w:r w:rsidRPr="00711B24">
        <w:rPr>
          <w:rFonts w:eastAsia="Times New Roman"/>
          <w:color w:val="000000"/>
          <w:sz w:val="10"/>
        </w:rPr>
        <w:t xml:space="preserve"> that believes in its own capabilities, they </w:t>
      </w:r>
      <w:r w:rsidRPr="001A42E6">
        <w:rPr>
          <w:rStyle w:val="StyleUnderline"/>
        </w:rPr>
        <w:t>would not be a game-changer.</w:t>
      </w:r>
      <w:r w:rsidRPr="00711B24">
        <w:rPr>
          <w:rFonts w:eastAsia="Times New Roman"/>
          <w:color w:val="000000"/>
          <w:sz w:val="10"/>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28E2A41" w14:textId="77777777" w:rsidR="00050202" w:rsidRPr="001A42E6" w:rsidRDefault="00050202" w:rsidP="00050202">
      <w:pPr>
        <w:spacing w:before="100" w:beforeAutospacing="1" w:after="100" w:afterAutospacing="1"/>
        <w:rPr>
          <w:rStyle w:val="StyleUnderline"/>
        </w:rPr>
      </w:pPr>
      <w:r w:rsidRPr="00711B24">
        <w:rPr>
          <w:rFonts w:eastAsia="Times New Roman"/>
          <w:color w:val="000000"/>
          <w:sz w:val="1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rPr>
        <w:t> now falling into place, it is time to comprehensively peak the non-authoritarian world’s protective action to </w:t>
      </w:r>
      <w:r w:rsidRPr="001A42E6">
        <w:rPr>
          <w:rFonts w:eastAsia="Times New Roman"/>
          <w:color w:val="111111"/>
          <w:u w:val="single"/>
        </w:rPr>
        <w:t>hold the line</w:t>
      </w:r>
      <w:r w:rsidRPr="00711B24">
        <w:rPr>
          <w:rFonts w:eastAsia="Times New Roman"/>
          <w:color w:val="000000"/>
          <w:sz w:val="1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42F7D0D6" w14:textId="77777777" w:rsidR="00050202" w:rsidRPr="00AE07B3" w:rsidRDefault="00050202" w:rsidP="00050202">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rPr>
        <w:t>, all of which he personally and exclusively signed for. Resulting tensions could very realistically undermine his status and authority, embolden internal challengers, and </w:t>
      </w:r>
      <w:r w:rsidRPr="00AE07B3">
        <w:rPr>
          <w:rFonts w:eastAsia="Times New Roman"/>
          <w:color w:val="111111"/>
          <w:u w:val="single"/>
        </w:rPr>
        <w:t>weaken the party</w:t>
      </w:r>
      <w:r w:rsidRPr="00AE07B3">
        <w:rPr>
          <w:rFonts w:eastAsia="Times New Roman"/>
          <w:color w:val="000000"/>
          <w:sz w:val="14"/>
        </w:rPr>
        <w:t xml:space="preserve">. They could also foreseeably drive him to double down on mistakes, especially if those led to—or were made </w:t>
      </w:r>
      <w:proofErr w:type="gramStart"/>
      <w:r w:rsidRPr="00AE07B3">
        <w:rPr>
          <w:rFonts w:eastAsia="Times New Roman"/>
          <w:color w:val="000000"/>
          <w:sz w:val="14"/>
        </w:rPr>
        <w:t>in the course of</w:t>
      </w:r>
      <w:proofErr w:type="gramEnd"/>
      <w:r w:rsidRPr="00AE07B3">
        <w:rPr>
          <w:rFonts w:eastAsia="Times New Roman"/>
          <w:color w:val="000000"/>
          <w:sz w:val="14"/>
        </w:rPr>
        <w:t xml:space="preserve">—a kinetic conflict. </w:t>
      </w:r>
      <w:r w:rsidRPr="00AE07B3">
        <w:rPr>
          <w:rStyle w:val="StyleUnderline"/>
        </w:rPr>
        <w:t>Personal survival measures could</w:t>
      </w:r>
      <w:r w:rsidRPr="00AE07B3">
        <w:rPr>
          <w:rFonts w:eastAsia="Times New Roman"/>
          <w:color w:val="000000"/>
          <w:sz w:val="14"/>
        </w:rPr>
        <w:t xml:space="preserve"> thus rapidly </w:t>
      </w:r>
      <w:r w:rsidRPr="00AE07B3">
        <w:rPr>
          <w:rStyle w:val="StyleUnderline"/>
        </w:rPr>
        <w:t xml:space="preserve">transmute into regional or even </w:t>
      </w:r>
      <w:r w:rsidRPr="00AE07B3">
        <w:rPr>
          <w:rStyle w:val="Emphasis"/>
        </w:rPr>
        <w:t>global threats.</w:t>
      </w:r>
    </w:p>
    <w:p w14:paraId="381377B0" w14:textId="77777777" w:rsidR="00050202" w:rsidRPr="00AE07B3" w:rsidRDefault="00050202" w:rsidP="00050202">
      <w:pPr>
        <w:spacing w:before="100" w:beforeAutospacing="1" w:after="100" w:afterAutospacing="1"/>
        <w:rPr>
          <w:rFonts w:eastAsia="Times New Roman"/>
          <w:color w:val="000000"/>
          <w:sz w:val="12"/>
        </w:rPr>
      </w:pPr>
      <w:r w:rsidRPr="00AE07B3">
        <w:rPr>
          <w:rFonts w:eastAsia="Times New Roman"/>
          <w:color w:val="000000"/>
          <w:sz w:val="12"/>
        </w:rPr>
        <w:t xml:space="preserve">If </w:t>
      </w:r>
      <w:proofErr w:type="gramStart"/>
      <w:r w:rsidRPr="00AE07B3">
        <w:rPr>
          <w:rFonts w:eastAsia="Times New Roman"/>
          <w:color w:val="000000"/>
          <w:sz w:val="12"/>
        </w:rPr>
        <w:t>Xi</w:t>
      </w:r>
      <w:proofErr w:type="gramEnd"/>
      <w:r w:rsidRPr="00AE07B3">
        <w:rPr>
          <w:rFonts w:eastAsia="Times New Roman"/>
          <w:color w:val="000000"/>
          <w:sz w:val="1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rPr>
        <w:t xml:space="preserve">. Si vis </w:t>
      </w:r>
      <w:proofErr w:type="spellStart"/>
      <w:r w:rsidRPr="00711B24">
        <w:rPr>
          <w:rFonts w:eastAsia="Times New Roman"/>
          <w:color w:val="000000"/>
          <w:sz w:val="12"/>
        </w:rPr>
        <w:t>pacem</w:t>
      </w:r>
      <w:proofErr w:type="spellEnd"/>
      <w:r w:rsidRPr="00711B24">
        <w:rPr>
          <w:rFonts w:eastAsia="Times New Roman"/>
          <w:color w:val="000000"/>
          <w:sz w:val="1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rPr>
        <w:t xml:space="preserve"> for a variety of U.S. and allied decisions during the next decade with China.</w:t>
      </w:r>
    </w:p>
    <w:p w14:paraId="5DE35B86" w14:textId="77777777" w:rsidR="00050202" w:rsidRPr="00AE07B3" w:rsidRDefault="00050202" w:rsidP="00050202">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63B138B" w14:textId="77777777" w:rsidR="00050202" w:rsidRDefault="00050202" w:rsidP="00050202">
      <w:pPr>
        <w:spacing w:before="100" w:beforeAutospacing="1" w:after="100" w:afterAutospacing="1"/>
        <w:rPr>
          <w:rFonts w:eastAsia="Times New Roman"/>
          <w:color w:val="000000"/>
          <w:sz w:val="12"/>
        </w:rPr>
      </w:pPr>
      <w:r w:rsidRPr="00AE07B3">
        <w:rPr>
          <w:rStyle w:val="StyleUnderline"/>
        </w:rPr>
        <w:t>Nothing we might theoretically achieve in 2035 and beyond is worth pursuing at the expense of China</w:t>
      </w:r>
      <w:r w:rsidRPr="00AE07B3">
        <w:rPr>
          <w:rFonts w:eastAsia="Times New Roman"/>
          <w:color w:val="000000"/>
          <w:sz w:val="12"/>
        </w:rPr>
        <w:t>-credible capabilities we can realistically achieve no later than the mid-to</w:t>
      </w:r>
      <w:r w:rsidRPr="00711B24">
        <w:rPr>
          <w:rFonts w:eastAsia="Times New Roman"/>
          <w:color w:val="000000"/>
          <w:sz w:val="12"/>
        </w:rPr>
        <w:t>-late 2020s.</w:t>
      </w:r>
    </w:p>
    <w:p w14:paraId="5369C2F7" w14:textId="77777777" w:rsidR="00050202" w:rsidRPr="00C7794F" w:rsidRDefault="00050202" w:rsidP="00050202">
      <w:pPr>
        <w:pStyle w:val="Heading4"/>
        <w:rPr>
          <w:rFonts w:cs="Calibri"/>
        </w:rPr>
      </w:pPr>
      <w:r w:rsidRPr="00C7794F">
        <w:rPr>
          <w:rFonts w:cs="Calibri"/>
        </w:rPr>
        <w:t>China</w:t>
      </w:r>
      <w:r>
        <w:rPr>
          <w:rFonts w:cs="Calibri"/>
        </w:rPr>
        <w:t xml:space="preserve"> </w:t>
      </w:r>
      <w:r>
        <w:rPr>
          <w:rFonts w:cs="Calibri"/>
          <w:u w:val="single"/>
        </w:rPr>
        <w:t>long-term</w:t>
      </w:r>
      <w:r w:rsidRPr="00C7794F">
        <w:rPr>
          <w:rFonts w:cs="Calibri"/>
        </w:rPr>
        <w:t xml:space="preserve"> </w:t>
      </w:r>
      <w:r w:rsidRPr="00C7794F">
        <w:rPr>
          <w:rFonts w:cs="Calibri"/>
          <w:u w:val="single"/>
        </w:rPr>
        <w:t>can’t</w:t>
      </w:r>
      <w:r w:rsidRPr="00C7794F">
        <w:rPr>
          <w:rFonts w:cs="Calibri"/>
        </w:rPr>
        <w:t xml:space="preserve"> become a hegemon because of </w:t>
      </w:r>
      <w:r w:rsidRPr="00C7794F">
        <w:rPr>
          <w:rFonts w:cs="Calibri"/>
          <w:u w:val="single"/>
        </w:rPr>
        <w:t>slow growth</w:t>
      </w:r>
      <w:r w:rsidRPr="00C7794F">
        <w:rPr>
          <w:rFonts w:cs="Calibri"/>
        </w:rPr>
        <w:t xml:space="preserve"> and </w:t>
      </w:r>
      <w:r w:rsidRPr="00C7794F">
        <w:rPr>
          <w:rFonts w:cs="Calibri"/>
          <w:u w:val="single"/>
        </w:rPr>
        <w:t>international constraints</w:t>
      </w:r>
      <w:r w:rsidRPr="00C7794F">
        <w:rPr>
          <w:rFonts w:cs="Calibri"/>
        </w:rPr>
        <w:t xml:space="preserve">- BUT </w:t>
      </w:r>
      <w:r w:rsidRPr="00C7794F">
        <w:rPr>
          <w:rFonts w:cs="Calibri"/>
          <w:u w:val="single"/>
        </w:rPr>
        <w:t>short-term</w:t>
      </w:r>
      <w:r w:rsidRPr="00C7794F">
        <w:rPr>
          <w:rFonts w:cs="Calibri"/>
        </w:rPr>
        <w:t xml:space="preserve"> lunges for power trigger </w:t>
      </w:r>
      <w:r w:rsidRPr="00C7794F">
        <w:rPr>
          <w:rFonts w:cs="Calibri"/>
          <w:u w:val="single"/>
        </w:rPr>
        <w:t xml:space="preserve">immediate </w:t>
      </w:r>
      <w:proofErr w:type="gramStart"/>
      <w:r w:rsidRPr="00C7794F">
        <w:rPr>
          <w:rFonts w:cs="Calibri"/>
          <w:u w:val="single"/>
        </w:rPr>
        <w:t>war</w:t>
      </w:r>
      <w:r w:rsidRPr="00C7794F">
        <w:rPr>
          <w:rFonts w:cs="Calibri"/>
        </w:rPr>
        <w:t xml:space="preserve">  </w:t>
      </w:r>
      <w:r>
        <w:rPr>
          <w:rFonts w:cs="Calibri"/>
        </w:rPr>
        <w:t>.</w:t>
      </w:r>
      <w:proofErr w:type="gramEnd"/>
      <w:r>
        <w:rPr>
          <w:rFonts w:cs="Calibri"/>
        </w:rPr>
        <w:t xml:space="preserve"> ONLY deterrence solves</w:t>
      </w:r>
    </w:p>
    <w:p w14:paraId="1B696728" w14:textId="77777777" w:rsidR="00050202" w:rsidRPr="00C7794F" w:rsidRDefault="00050202" w:rsidP="00050202">
      <w:r w:rsidRPr="00C7794F">
        <w:rPr>
          <w:rStyle w:val="Style13ptBold"/>
        </w:rPr>
        <w:t>Beckley and Brands 12-17</w:t>
      </w:r>
      <w:r w:rsidRPr="00C7794F">
        <w:t xml:space="preserve"> -- Associate Professor of Political Science at Tufts University and </w:t>
      </w:r>
      <w:proofErr w:type="spellStart"/>
      <w:r w:rsidRPr="00C7794F">
        <w:t>Jeane</w:t>
      </w:r>
      <w:proofErr w:type="spellEnd"/>
      <w:r w:rsidRPr="00C7794F">
        <w:t xml:space="preserve"> Kirkpatrick Visiting Scholar at the American Enterprise Institute</w:t>
      </w:r>
    </w:p>
    <w:p w14:paraId="35A732D0" w14:textId="77777777" w:rsidR="00050202" w:rsidRPr="00C7794F" w:rsidRDefault="00050202" w:rsidP="00050202">
      <w:r w:rsidRPr="00C7794F">
        <w:t xml:space="preserve">[Michael, and Hal Brands, Henry A. Kissinger Distinguished Professor of Global Affairs at the Johns Hopkins University School of Advanced International Studies and a Resident Scholar at the American Enterprise Institute, "Competition </w:t>
      </w:r>
      <w:proofErr w:type="gramStart"/>
      <w:r w:rsidRPr="00C7794F">
        <w:t>With</w:t>
      </w:r>
      <w:proofErr w:type="gramEnd"/>
      <w:r w:rsidRPr="00C7794F">
        <w:t xml:space="preserve"> China Could Be Short and Sharp," Foreign Affairs, 12-17-20, https://www.foreignaffairs.com/articles/united-states/2020-12-17/competition-china-could-be-short-and-sharp, accessed 12-20-20]</w:t>
      </w:r>
    </w:p>
    <w:p w14:paraId="6A5521C3" w14:textId="77777777" w:rsidR="00050202" w:rsidRPr="00C7794F" w:rsidRDefault="00050202" w:rsidP="00050202"/>
    <w:p w14:paraId="5EFD2BA0" w14:textId="77777777" w:rsidR="00050202" w:rsidRDefault="00050202" w:rsidP="00050202">
      <w:pPr>
        <w:rPr>
          <w:sz w:val="14"/>
        </w:rPr>
      </w:pPr>
      <w:r w:rsidRPr="00C7794F">
        <w:rPr>
          <w:sz w:val="14"/>
        </w:rPr>
        <w:t xml:space="preserve">In foreign policy circles, it has become conventional wisdom that </w:t>
      </w:r>
      <w:r w:rsidRPr="00C7794F">
        <w:rPr>
          <w:rStyle w:val="StyleUnderline"/>
        </w:rPr>
        <w:t>the U</w:t>
      </w:r>
      <w:r w:rsidRPr="00C7794F">
        <w:rPr>
          <w:sz w:val="14"/>
        </w:rPr>
        <w:t xml:space="preserve">nited </w:t>
      </w:r>
      <w:r w:rsidRPr="00C7794F">
        <w:rPr>
          <w:rStyle w:val="StyleUnderline"/>
        </w:rPr>
        <w:t>S</w:t>
      </w:r>
      <w:r w:rsidRPr="00C7794F">
        <w:rPr>
          <w:sz w:val="14"/>
        </w:rPr>
        <w:t xml:space="preserve">tates </w:t>
      </w:r>
      <w:r w:rsidRPr="00C7794F">
        <w:rPr>
          <w:rStyle w:val="StyleUnderline"/>
        </w:rPr>
        <w:t>and China are running a “</w:t>
      </w:r>
      <w:r w:rsidRPr="00C7794F">
        <w:rPr>
          <w:rStyle w:val="Emphasis"/>
        </w:rPr>
        <w:t>superpower marathon</w:t>
      </w:r>
      <w:r w:rsidRPr="00C7794F">
        <w:rPr>
          <w:rStyle w:val="StyleUnderline"/>
        </w:rPr>
        <w:t>”</w:t>
      </w:r>
      <w:r w:rsidRPr="00C7794F">
        <w:rPr>
          <w:sz w:val="14"/>
        </w:rPr>
        <w:t xml:space="preserve"> that may last a century. But </w:t>
      </w:r>
      <w:r w:rsidRPr="00C7794F">
        <w:rPr>
          <w:rStyle w:val="StyleUnderline"/>
          <w:highlight w:val="yellow"/>
        </w:rPr>
        <w:t xml:space="preserve">the </w:t>
      </w:r>
      <w:r w:rsidRPr="00C7794F">
        <w:rPr>
          <w:rStyle w:val="Emphasis"/>
          <w:highlight w:val="yellow"/>
        </w:rPr>
        <w:t>sharpest phase</w:t>
      </w:r>
      <w:r w:rsidRPr="00C7794F">
        <w:rPr>
          <w:rStyle w:val="StyleUnderline"/>
          <w:highlight w:val="yellow"/>
        </w:rPr>
        <w:t xml:space="preserve"> of</w:t>
      </w:r>
      <w:r w:rsidRPr="00C7794F">
        <w:rPr>
          <w:rStyle w:val="StyleUnderline"/>
        </w:rPr>
        <w:t xml:space="preserve"> that </w:t>
      </w:r>
      <w:r w:rsidRPr="00C7794F">
        <w:rPr>
          <w:rStyle w:val="Emphasis"/>
          <w:highlight w:val="yellow"/>
        </w:rPr>
        <w:t>competition</w:t>
      </w:r>
      <w:r w:rsidRPr="00C7794F">
        <w:rPr>
          <w:rStyle w:val="StyleUnderline"/>
        </w:rPr>
        <w:t xml:space="preserve"> will be a decadelong sprint. The Sino-American contest for supremacy </w:t>
      </w:r>
      <w:r w:rsidRPr="00C7794F">
        <w:rPr>
          <w:rStyle w:val="Emphasis"/>
        </w:rPr>
        <w:t>won’t be settled anytime soon</w:t>
      </w:r>
      <w:r w:rsidRPr="00C7794F">
        <w:rPr>
          <w:sz w:val="14"/>
        </w:rPr>
        <w:t xml:space="preserve">. Yet history and China’s recent trajectory suggest that </w:t>
      </w:r>
      <w:r w:rsidRPr="00C7794F">
        <w:rPr>
          <w:rStyle w:val="StyleUnderline"/>
        </w:rPr>
        <w:t xml:space="preserve">the </w:t>
      </w:r>
      <w:r w:rsidRPr="00C7794F">
        <w:rPr>
          <w:rStyle w:val="Emphasis"/>
        </w:rPr>
        <w:t>moment of maximum danger</w:t>
      </w:r>
      <w:r w:rsidRPr="00C7794F">
        <w:rPr>
          <w:rStyle w:val="StyleUnderline"/>
        </w:rPr>
        <w:t xml:space="preserve"> </w:t>
      </w:r>
      <w:r w:rsidRPr="00C7794F">
        <w:rPr>
          <w:rStyle w:val="StyleUnderline"/>
          <w:highlight w:val="yellow"/>
        </w:rPr>
        <w:t>is</w:t>
      </w:r>
      <w:r w:rsidRPr="00C7794F">
        <w:rPr>
          <w:rStyle w:val="StyleUnderline"/>
        </w:rPr>
        <w:t xml:space="preserve"> </w:t>
      </w:r>
      <w:r w:rsidRPr="00C7794F">
        <w:rPr>
          <w:rStyle w:val="Emphasis"/>
        </w:rPr>
        <w:t xml:space="preserve">just </w:t>
      </w:r>
      <w:r w:rsidRPr="00C7794F">
        <w:rPr>
          <w:rStyle w:val="Emphasis"/>
          <w:highlight w:val="yellow"/>
        </w:rPr>
        <w:t>a few years away</w:t>
      </w:r>
      <w:r w:rsidRPr="00C7794F">
        <w:rPr>
          <w:sz w:val="14"/>
        </w:rPr>
        <w:t xml:space="preserve">. </w:t>
      </w:r>
      <w:r w:rsidRPr="00C7794F">
        <w:rPr>
          <w:rStyle w:val="StyleUnderline"/>
          <w:highlight w:val="yellow"/>
        </w:rPr>
        <w:t>China has entered a</w:t>
      </w:r>
      <w:r w:rsidRPr="00C7794F">
        <w:rPr>
          <w:rStyle w:val="StyleUnderline"/>
        </w:rPr>
        <w:t xml:space="preserve"> </w:t>
      </w:r>
      <w:r w:rsidRPr="00C7794F">
        <w:rPr>
          <w:rStyle w:val="Emphasis"/>
        </w:rPr>
        <w:t xml:space="preserve">particularly </w:t>
      </w:r>
      <w:r w:rsidRPr="00C7794F">
        <w:rPr>
          <w:rStyle w:val="Emphasis"/>
          <w:highlight w:val="yellow"/>
        </w:rPr>
        <w:t>perilous period</w:t>
      </w:r>
      <w:r w:rsidRPr="00C7794F">
        <w:rPr>
          <w:rStyle w:val="StyleUnderline"/>
        </w:rPr>
        <w:t xml:space="preserve"> as a </w:t>
      </w:r>
      <w:r w:rsidRPr="00C7794F">
        <w:rPr>
          <w:rStyle w:val="Emphasis"/>
        </w:rPr>
        <w:t>rising power</w:t>
      </w:r>
      <w:r w:rsidRPr="00C7794F">
        <w:rPr>
          <w:rStyle w:val="StyleUnderline"/>
        </w:rPr>
        <w:t xml:space="preserve">: it has gained the capability to </w:t>
      </w:r>
      <w:r w:rsidRPr="00C7794F">
        <w:rPr>
          <w:rStyle w:val="Emphasis"/>
        </w:rPr>
        <w:t>disrupt the existing order</w:t>
      </w:r>
      <w:r w:rsidRPr="00C7794F">
        <w:rPr>
          <w:rStyle w:val="StyleUnderline"/>
        </w:rPr>
        <w:t xml:space="preserve">, but </w:t>
      </w:r>
      <w:r w:rsidRPr="00C7794F">
        <w:rPr>
          <w:rStyle w:val="Emphasis"/>
          <w:highlight w:val="yellow"/>
        </w:rPr>
        <w:t>its window to act may be narrowing</w:t>
      </w:r>
      <w:r w:rsidRPr="00C7794F">
        <w:rPr>
          <w:sz w:val="14"/>
        </w:rPr>
        <w:t xml:space="preserve">. The balance of power has been shifting in Beijing’s favor in important areas of U.S.-Chinese competition, such as the Taiwan Strait and the struggle over global telecommunications networks. </w:t>
      </w:r>
      <w:r w:rsidRPr="00C7794F">
        <w:rPr>
          <w:rStyle w:val="StyleUnderline"/>
        </w:rPr>
        <w:t xml:space="preserve">Yet </w:t>
      </w:r>
      <w:r w:rsidRPr="00C7794F">
        <w:rPr>
          <w:rStyle w:val="StyleUnderline"/>
          <w:highlight w:val="yellow"/>
        </w:rPr>
        <w:t>China is</w:t>
      </w:r>
      <w:r w:rsidRPr="00C7794F">
        <w:rPr>
          <w:rStyle w:val="StyleUnderline"/>
        </w:rPr>
        <w:t xml:space="preserve"> also </w:t>
      </w:r>
      <w:r w:rsidRPr="00C7794F">
        <w:rPr>
          <w:rStyle w:val="Emphasis"/>
          <w:highlight w:val="yellow"/>
        </w:rPr>
        <w:t>facing</w:t>
      </w:r>
      <w:r w:rsidRPr="00C7794F">
        <w:rPr>
          <w:rStyle w:val="Emphasis"/>
        </w:rPr>
        <w:t xml:space="preserve"> a pronounced economic </w:t>
      </w:r>
      <w:r w:rsidRPr="00C7794F">
        <w:rPr>
          <w:rStyle w:val="Emphasis"/>
          <w:highlight w:val="yellow"/>
        </w:rPr>
        <w:t>slowdown</w:t>
      </w:r>
      <w:r w:rsidRPr="00C7794F">
        <w:rPr>
          <w:rStyle w:val="StyleUnderline"/>
          <w:highlight w:val="yellow"/>
        </w:rPr>
        <w:t xml:space="preserve"> and</w:t>
      </w:r>
      <w:r w:rsidRPr="00C7794F">
        <w:rPr>
          <w:rStyle w:val="StyleUnderline"/>
        </w:rPr>
        <w:t xml:space="preserve"> a </w:t>
      </w:r>
      <w:r w:rsidRPr="00C7794F">
        <w:rPr>
          <w:rStyle w:val="Emphasis"/>
        </w:rPr>
        <w:t xml:space="preserve">growing </w:t>
      </w:r>
      <w:r w:rsidRPr="00C7794F">
        <w:rPr>
          <w:rStyle w:val="Emphasis"/>
          <w:highlight w:val="yellow"/>
        </w:rPr>
        <w:t>international backlash</w:t>
      </w:r>
      <w:r w:rsidRPr="00C7794F">
        <w:rPr>
          <w:rStyle w:val="StyleUnderline"/>
        </w:rPr>
        <w:t>.</w:t>
      </w:r>
      <w:r w:rsidRPr="00C7794F">
        <w:rPr>
          <w:u w:val="single"/>
        </w:rPr>
        <w:t xml:space="preserve"> </w:t>
      </w:r>
      <w:r w:rsidRPr="00C7794F">
        <w:rPr>
          <w:sz w:val="14"/>
        </w:rPr>
        <w:t xml:space="preserve">The good news for the United States is that </w:t>
      </w:r>
      <w:r w:rsidRPr="00C7794F">
        <w:rPr>
          <w:rStyle w:val="StyleUnderline"/>
        </w:rPr>
        <w:t>over the long term, competition with China may prove more manageable than many pessimists believe</w:t>
      </w:r>
      <w:r w:rsidRPr="00C7794F">
        <w:rPr>
          <w:sz w:val="14"/>
        </w:rPr>
        <w:t xml:space="preserve">. Americans may one day look back on China the way they now view the Soviet Union—as a dangerous rival whose evident strengths concealed stagnation and vulnerability. </w:t>
      </w:r>
      <w:r w:rsidRPr="00C7794F">
        <w:rPr>
          <w:rStyle w:val="StyleUnderline"/>
        </w:rPr>
        <w:t xml:space="preserve">The bad news is that over the </w:t>
      </w:r>
      <w:r w:rsidRPr="00C7794F">
        <w:rPr>
          <w:rStyle w:val="Emphasis"/>
        </w:rPr>
        <w:t>next five to ten years</w:t>
      </w:r>
      <w:r w:rsidRPr="00C7794F">
        <w:rPr>
          <w:rStyle w:val="StyleUnderline"/>
        </w:rPr>
        <w:t xml:space="preserve">, the pace of Sino-American rivalry will be </w:t>
      </w:r>
      <w:r w:rsidRPr="00C7794F">
        <w:rPr>
          <w:rStyle w:val="Emphasis"/>
        </w:rPr>
        <w:t>torrid</w:t>
      </w:r>
      <w:r w:rsidRPr="00C7794F">
        <w:rPr>
          <w:rStyle w:val="StyleUnderline"/>
        </w:rPr>
        <w:t xml:space="preserve">, and </w:t>
      </w:r>
      <w:r w:rsidRPr="00C7794F">
        <w:rPr>
          <w:rStyle w:val="StyleUnderline"/>
          <w:highlight w:val="yellow"/>
        </w:rPr>
        <w:t xml:space="preserve">the </w:t>
      </w:r>
      <w:r w:rsidRPr="00C7794F">
        <w:rPr>
          <w:rStyle w:val="Emphasis"/>
          <w:highlight w:val="yellow"/>
        </w:rPr>
        <w:t>prospect of war frighteningly real</w:t>
      </w:r>
      <w:r w:rsidRPr="00C7794F">
        <w:rPr>
          <w:rStyle w:val="StyleUnderline"/>
          <w:highlight w:val="yellow"/>
        </w:rPr>
        <w:t>, as Beijing</w:t>
      </w:r>
      <w:r w:rsidRPr="00C7794F">
        <w:rPr>
          <w:rStyle w:val="StyleUnderline"/>
        </w:rPr>
        <w:t xml:space="preserve"> becomes tempted to </w:t>
      </w:r>
      <w:r w:rsidRPr="00C7794F">
        <w:rPr>
          <w:rStyle w:val="Emphasis"/>
          <w:highlight w:val="yellow"/>
        </w:rPr>
        <w:t>lunge for geopolitical gain</w:t>
      </w:r>
      <w:r w:rsidRPr="00C7794F">
        <w:rPr>
          <w:sz w:val="14"/>
        </w:rPr>
        <w:t xml:space="preserve">. The United States still needs a long-term strategy for protracted competition. But first it needs a near-term strategy for navigating the danger zone. RED FLAGS Much debate on Washington’s China policy focuses on the dangers China will pose as a peer competitor later this century. Yet </w:t>
      </w:r>
      <w:r w:rsidRPr="00C7794F">
        <w:rPr>
          <w:rStyle w:val="StyleUnderline"/>
        </w:rPr>
        <w:t>the U</w:t>
      </w:r>
      <w:r w:rsidRPr="00C7794F">
        <w:rPr>
          <w:sz w:val="14"/>
        </w:rPr>
        <w:t xml:space="preserve">nited </w:t>
      </w:r>
      <w:r w:rsidRPr="00C7794F">
        <w:rPr>
          <w:rStyle w:val="StyleUnderline"/>
        </w:rPr>
        <w:t>S</w:t>
      </w:r>
      <w:r w:rsidRPr="00C7794F">
        <w:rPr>
          <w:sz w:val="14"/>
        </w:rPr>
        <w:t xml:space="preserve">tates </w:t>
      </w:r>
      <w:proofErr w:type="gramStart"/>
      <w:r w:rsidRPr="00C7794F">
        <w:rPr>
          <w:sz w:val="14"/>
        </w:rPr>
        <w:t xml:space="preserve">actually </w:t>
      </w:r>
      <w:r w:rsidRPr="00C7794F">
        <w:rPr>
          <w:rStyle w:val="StyleUnderline"/>
        </w:rPr>
        <w:t>faces</w:t>
      </w:r>
      <w:proofErr w:type="gramEnd"/>
      <w:r w:rsidRPr="00C7794F">
        <w:rPr>
          <w:rStyle w:val="StyleUnderline"/>
        </w:rPr>
        <w:t xml:space="preserve"> a more </w:t>
      </w:r>
      <w:r w:rsidRPr="00C7794F">
        <w:rPr>
          <w:rStyle w:val="Emphasis"/>
        </w:rPr>
        <w:t>pressing</w:t>
      </w:r>
      <w:r w:rsidRPr="00C7794F">
        <w:rPr>
          <w:rStyle w:val="StyleUnderline"/>
        </w:rPr>
        <w:t xml:space="preserve"> and </w:t>
      </w:r>
      <w:r w:rsidRPr="00C7794F">
        <w:rPr>
          <w:rStyle w:val="Emphasis"/>
        </w:rPr>
        <w:t>volatile threat</w:t>
      </w:r>
      <w:r w:rsidRPr="00C7794F">
        <w:rPr>
          <w:sz w:val="14"/>
        </w:rPr>
        <w:t xml:space="preserve">: </w:t>
      </w:r>
      <w:r w:rsidRPr="00C7794F">
        <w:rPr>
          <w:rStyle w:val="StyleUnderline"/>
        </w:rPr>
        <w:t xml:space="preserve">an </w:t>
      </w:r>
      <w:r w:rsidRPr="00C7794F">
        <w:rPr>
          <w:rStyle w:val="Emphasis"/>
        </w:rPr>
        <w:t>already powerful</w:t>
      </w:r>
      <w:r w:rsidRPr="00C7794F">
        <w:rPr>
          <w:rStyle w:val="StyleUnderline"/>
        </w:rPr>
        <w:t xml:space="preserve"> but </w:t>
      </w:r>
      <w:r w:rsidRPr="00C7794F">
        <w:rPr>
          <w:rStyle w:val="Emphasis"/>
        </w:rPr>
        <w:t>insecure</w:t>
      </w:r>
      <w:r w:rsidRPr="00C7794F">
        <w:rPr>
          <w:rStyle w:val="StyleUnderline"/>
        </w:rPr>
        <w:t xml:space="preserve"> China </w:t>
      </w:r>
      <w:r w:rsidRPr="00C7794F">
        <w:rPr>
          <w:rStyle w:val="Emphasis"/>
        </w:rPr>
        <w:t>beset by slowing growth</w:t>
      </w:r>
      <w:r w:rsidRPr="00C7794F">
        <w:rPr>
          <w:rStyle w:val="StyleUnderline"/>
        </w:rPr>
        <w:t xml:space="preserve"> and </w:t>
      </w:r>
      <w:r w:rsidRPr="00C7794F">
        <w:rPr>
          <w:rStyle w:val="Emphasis"/>
        </w:rPr>
        <w:t>intensifying hostility abroad</w:t>
      </w:r>
      <w:r w:rsidRPr="00C7794F">
        <w:rPr>
          <w:sz w:val="14"/>
        </w:rPr>
        <w:t xml:space="preserve">. China has the money and muscle to challenge the United States in key areas. Thanks to decades of rapid growth, China boasts the world’s largest economy (measured by purchasing power parity), trade surplus, financial reserves, navy by number of ships, and conventional missile force. Chinese investments span the globe, and Beijing is pushing for primacy in such strategic technologies as 5G telecommunications and artificial intelligence (AI). Add in four years of disarray in the U.S.-led world order under President Donald Trump, and it is hardly surprising that Beijing is testing the status quo from the South China Sea to the border with India. Yet China’s window of opportunity may be closing fast. </w:t>
      </w:r>
      <w:r w:rsidRPr="00C7794F">
        <w:rPr>
          <w:rStyle w:val="StyleUnderline"/>
        </w:rPr>
        <w:t xml:space="preserve">Since 2007, China’s annual economic </w:t>
      </w:r>
      <w:r w:rsidRPr="00C7794F">
        <w:rPr>
          <w:rStyle w:val="StyleUnderline"/>
          <w:highlight w:val="yellow"/>
        </w:rPr>
        <w:t>growth</w:t>
      </w:r>
      <w:r w:rsidRPr="00C7794F">
        <w:rPr>
          <w:rStyle w:val="StyleUnderline"/>
        </w:rPr>
        <w:t xml:space="preserve"> rate </w:t>
      </w:r>
      <w:r w:rsidRPr="00C7794F">
        <w:rPr>
          <w:rStyle w:val="StyleUnderline"/>
          <w:highlight w:val="yellow"/>
        </w:rPr>
        <w:t xml:space="preserve">has </w:t>
      </w:r>
      <w:r w:rsidRPr="00C7794F">
        <w:rPr>
          <w:rStyle w:val="Emphasis"/>
          <w:highlight w:val="yellow"/>
        </w:rPr>
        <w:t>dropped</w:t>
      </w:r>
      <w:r w:rsidRPr="00C7794F">
        <w:rPr>
          <w:rStyle w:val="Emphasis"/>
        </w:rPr>
        <w:t xml:space="preserve"> by more than half</w:t>
      </w:r>
      <w:r w:rsidRPr="00C7794F">
        <w:rPr>
          <w:rStyle w:val="StyleUnderline"/>
        </w:rPr>
        <w:t xml:space="preserve">, and </w:t>
      </w:r>
      <w:r w:rsidRPr="00C7794F">
        <w:rPr>
          <w:rStyle w:val="Emphasis"/>
          <w:highlight w:val="yellow"/>
        </w:rPr>
        <w:t>productivity</w:t>
      </w:r>
      <w:r w:rsidRPr="00C7794F">
        <w:rPr>
          <w:rStyle w:val="StyleUnderline"/>
        </w:rPr>
        <w:t xml:space="preserve"> has </w:t>
      </w:r>
      <w:r w:rsidRPr="00C7794F">
        <w:rPr>
          <w:rStyle w:val="Emphasis"/>
          <w:highlight w:val="yellow"/>
        </w:rPr>
        <w:t>declined</w:t>
      </w:r>
      <w:r w:rsidRPr="00C7794F">
        <w:rPr>
          <w:rStyle w:val="Emphasis"/>
        </w:rPr>
        <w:t xml:space="preserve"> by ten percent</w:t>
      </w:r>
      <w:r w:rsidRPr="00C7794F">
        <w:rPr>
          <w:sz w:val="14"/>
        </w:rPr>
        <w:t xml:space="preserve">. Meanwhile, </w:t>
      </w:r>
      <w:r w:rsidRPr="00C7794F">
        <w:rPr>
          <w:rStyle w:val="Emphasis"/>
          <w:highlight w:val="yellow"/>
        </w:rPr>
        <w:t>debt</w:t>
      </w:r>
      <w:r w:rsidRPr="00C7794F">
        <w:rPr>
          <w:rStyle w:val="Emphasis"/>
        </w:rPr>
        <w:t xml:space="preserve"> has </w:t>
      </w:r>
      <w:r w:rsidRPr="00C7794F">
        <w:rPr>
          <w:rStyle w:val="Emphasis"/>
          <w:highlight w:val="yellow"/>
        </w:rPr>
        <w:t>ballooned eightfold</w:t>
      </w:r>
      <w:r w:rsidRPr="00C7794F">
        <w:rPr>
          <w:rStyle w:val="StyleUnderline"/>
        </w:rPr>
        <w:t xml:space="preserve"> and is on pace to total 335 percent of GDP by the end of 2020</w:t>
      </w:r>
      <w:r w:rsidRPr="00C7794F">
        <w:rPr>
          <w:sz w:val="14"/>
        </w:rPr>
        <w:t xml:space="preserve">. </w:t>
      </w:r>
      <w:r w:rsidRPr="00C7794F">
        <w:rPr>
          <w:rStyle w:val="StyleUnderline"/>
        </w:rPr>
        <w:t xml:space="preserve">China has </w:t>
      </w:r>
      <w:r w:rsidRPr="00C7794F">
        <w:rPr>
          <w:rStyle w:val="Emphasis"/>
          <w:highlight w:val="yellow"/>
        </w:rPr>
        <w:t>little hope</w:t>
      </w:r>
      <w:r w:rsidRPr="00C7794F">
        <w:rPr>
          <w:rStyle w:val="StyleUnderline"/>
          <w:highlight w:val="yellow"/>
        </w:rPr>
        <w:t xml:space="preserve"> of </w:t>
      </w:r>
      <w:r w:rsidRPr="00C7794F">
        <w:rPr>
          <w:rStyle w:val="Emphasis"/>
          <w:highlight w:val="yellow"/>
        </w:rPr>
        <w:t>reversing</w:t>
      </w:r>
      <w:r w:rsidRPr="00C7794F">
        <w:rPr>
          <w:rStyle w:val="Emphasis"/>
        </w:rPr>
        <w:t xml:space="preserve"> these </w:t>
      </w:r>
      <w:r w:rsidRPr="00C7794F">
        <w:rPr>
          <w:rStyle w:val="Emphasis"/>
          <w:highlight w:val="yellow"/>
        </w:rPr>
        <w:t>trends</w:t>
      </w:r>
      <w:r w:rsidRPr="00C7794F">
        <w:rPr>
          <w:rStyle w:val="StyleUnderline"/>
        </w:rPr>
        <w:t xml:space="preserve">, because it will </w:t>
      </w:r>
      <w:r w:rsidRPr="00C7794F">
        <w:rPr>
          <w:rStyle w:val="Emphasis"/>
          <w:highlight w:val="yellow"/>
        </w:rPr>
        <w:t>lose 200 million working-age adults</w:t>
      </w:r>
      <w:r w:rsidRPr="00C7794F">
        <w:rPr>
          <w:rStyle w:val="StyleUnderline"/>
        </w:rPr>
        <w:t xml:space="preserve"> and </w:t>
      </w:r>
      <w:r w:rsidRPr="00C7794F">
        <w:rPr>
          <w:rStyle w:val="Emphasis"/>
        </w:rPr>
        <w:t>gain 300 million senior citizens</w:t>
      </w:r>
      <w:r w:rsidRPr="00C7794F">
        <w:rPr>
          <w:rStyle w:val="StyleUnderline"/>
        </w:rPr>
        <w:t xml:space="preserve"> over the next 30 years</w:t>
      </w:r>
      <w:r w:rsidRPr="00C7794F">
        <w:rPr>
          <w:sz w:val="14"/>
        </w:rPr>
        <w:t xml:space="preserve">. </w:t>
      </w:r>
      <w:r w:rsidRPr="00C7794F">
        <w:rPr>
          <w:rStyle w:val="StyleUnderline"/>
        </w:rPr>
        <w:t xml:space="preserve">And as economic growth falls, the </w:t>
      </w:r>
      <w:r w:rsidRPr="00C7794F">
        <w:rPr>
          <w:rStyle w:val="Emphasis"/>
        </w:rPr>
        <w:t>dangers</w:t>
      </w:r>
      <w:r w:rsidRPr="00C7794F">
        <w:rPr>
          <w:rStyle w:val="StyleUnderline"/>
        </w:rPr>
        <w:t xml:space="preserve"> of </w:t>
      </w:r>
      <w:r w:rsidRPr="00C7794F">
        <w:rPr>
          <w:rStyle w:val="Emphasis"/>
          <w:highlight w:val="yellow"/>
        </w:rPr>
        <w:t>social</w:t>
      </w:r>
      <w:r w:rsidRPr="00C7794F">
        <w:rPr>
          <w:rStyle w:val="StyleUnderline"/>
        </w:rPr>
        <w:t xml:space="preserve"> and </w:t>
      </w:r>
      <w:r w:rsidRPr="00C7794F">
        <w:rPr>
          <w:rStyle w:val="Emphasis"/>
        </w:rPr>
        <w:t xml:space="preserve">political </w:t>
      </w:r>
      <w:r w:rsidRPr="00C7794F">
        <w:rPr>
          <w:rStyle w:val="Emphasis"/>
          <w:highlight w:val="yellow"/>
        </w:rPr>
        <w:t>unrest</w:t>
      </w:r>
      <w:r w:rsidRPr="00C7794F">
        <w:rPr>
          <w:rStyle w:val="StyleUnderline"/>
          <w:highlight w:val="yellow"/>
        </w:rPr>
        <w:t xml:space="preserve"> </w:t>
      </w:r>
      <w:r w:rsidRPr="00C7794F">
        <w:rPr>
          <w:rStyle w:val="Emphasis"/>
          <w:highlight w:val="yellow"/>
        </w:rPr>
        <w:t>rise</w:t>
      </w:r>
      <w:r w:rsidRPr="00C7794F">
        <w:rPr>
          <w:sz w:val="14"/>
        </w:rPr>
        <w:t xml:space="preserve">. Chinese leaders know this: President Xi Jinping has given multiple speeches warning about the possibility of a Soviet-style collapse, and Chinese elites are moving their money and children abroad. Meanwhile, </w:t>
      </w:r>
      <w:r w:rsidRPr="00C7794F">
        <w:rPr>
          <w:rStyle w:val="Emphasis"/>
          <w:highlight w:val="yellow"/>
        </w:rPr>
        <w:t>global anti-China sentiment has soared</w:t>
      </w:r>
      <w:r w:rsidRPr="00C7794F">
        <w:rPr>
          <w:sz w:val="14"/>
        </w:rPr>
        <w:t xml:space="preserve"> to levels not seen since the 1989 Tiananmen Square massacre. </w:t>
      </w:r>
      <w:r w:rsidRPr="00C7794F">
        <w:rPr>
          <w:rStyle w:val="StyleUnderline"/>
        </w:rPr>
        <w:t>Nearly a dozen countries have suspended or canceled participation in</w:t>
      </w:r>
      <w:r w:rsidRPr="00C7794F">
        <w:rPr>
          <w:sz w:val="14"/>
        </w:rPr>
        <w:t xml:space="preserve"> Belt and Road Initiative (</w:t>
      </w:r>
      <w:r w:rsidRPr="00C7794F">
        <w:rPr>
          <w:rStyle w:val="StyleUnderline"/>
        </w:rPr>
        <w:t>BRI</w:t>
      </w:r>
      <w:r w:rsidRPr="00C7794F">
        <w:rPr>
          <w:sz w:val="14"/>
        </w:rPr>
        <w:t xml:space="preserve">) </w:t>
      </w:r>
      <w:r w:rsidRPr="00C7794F">
        <w:rPr>
          <w:rStyle w:val="StyleUnderline"/>
        </w:rPr>
        <w:t>projects</w:t>
      </w:r>
      <w:r w:rsidRPr="00C7794F">
        <w:rPr>
          <w:sz w:val="14"/>
        </w:rPr>
        <w:t xml:space="preserve">. </w:t>
      </w:r>
      <w:r w:rsidRPr="00C7794F">
        <w:rPr>
          <w:rStyle w:val="StyleUnderline"/>
        </w:rPr>
        <w:t>Another 16 countries</w:t>
      </w:r>
      <w:r w:rsidRPr="00C7794F">
        <w:rPr>
          <w:sz w:val="14"/>
        </w:rPr>
        <w:t xml:space="preserve">, including eight of the world’s ten largest economies, </w:t>
      </w:r>
      <w:r w:rsidRPr="00C7794F">
        <w:rPr>
          <w:rStyle w:val="StyleUnderline"/>
        </w:rPr>
        <w:t>have banned or severely restricted use of Huawei products in their 5G networks</w:t>
      </w:r>
      <w:r w:rsidRPr="00C7794F">
        <w:rPr>
          <w:sz w:val="14"/>
        </w:rPr>
        <w:t xml:space="preserve">.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w:t>
      </w:r>
      <w:r w:rsidRPr="00C7794F">
        <w:rPr>
          <w:rStyle w:val="StyleUnderline"/>
        </w:rPr>
        <w:t xml:space="preserve">On multiple fronts, China is facing the </w:t>
      </w:r>
      <w:r w:rsidRPr="00C7794F">
        <w:rPr>
          <w:rStyle w:val="Emphasis"/>
        </w:rPr>
        <w:t>blowback</w:t>
      </w:r>
      <w:r w:rsidRPr="00C7794F">
        <w:rPr>
          <w:rStyle w:val="StyleUnderline"/>
        </w:rPr>
        <w:t xml:space="preserve"> created by its own behavior.</w:t>
      </w:r>
      <w:r w:rsidRPr="00C7794F">
        <w:rPr>
          <w:u w:val="single"/>
        </w:rPr>
        <w:t xml:space="preserve"> </w:t>
      </w:r>
      <w:r w:rsidRPr="00C7794F">
        <w:rPr>
          <w:sz w:val="14"/>
        </w:rPr>
        <w:t xml:space="preserve">HISTORY RHYMES Many people assume that rising revisionists pose the greatest danger to international security. But historically, </w:t>
      </w:r>
      <w:r w:rsidRPr="00C7794F">
        <w:rPr>
          <w:rStyle w:val="StyleUnderline"/>
          <w:highlight w:val="yellow"/>
        </w:rPr>
        <w:t xml:space="preserve">the </w:t>
      </w:r>
      <w:r w:rsidRPr="00C7794F">
        <w:rPr>
          <w:rStyle w:val="Emphasis"/>
          <w:highlight w:val="yellow"/>
        </w:rPr>
        <w:t>most desperate dashes</w:t>
      </w:r>
      <w:r w:rsidRPr="00C7794F">
        <w:rPr>
          <w:rStyle w:val="StyleUnderline"/>
          <w:highlight w:val="yellow"/>
        </w:rPr>
        <w:t xml:space="preserve"> have come from powers that had been on the ascent but </w:t>
      </w:r>
      <w:r w:rsidRPr="00C7794F">
        <w:rPr>
          <w:rStyle w:val="Emphasis"/>
          <w:highlight w:val="yellow"/>
        </w:rPr>
        <w:t>grew worried that their time was running short</w:t>
      </w:r>
      <w:r w:rsidRPr="00C7794F">
        <w:rPr>
          <w:rStyle w:val="StyleUnderline"/>
        </w:rPr>
        <w:t>.</w:t>
      </w:r>
      <w:r w:rsidRPr="00C7794F">
        <w:rPr>
          <w:u w:val="single"/>
        </w:rPr>
        <w:t xml:space="preserve"> </w:t>
      </w:r>
      <w:r w:rsidRPr="00C7794F">
        <w:rPr>
          <w:sz w:val="14"/>
        </w:rPr>
        <w:t xml:space="preserve">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 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r w:rsidRPr="00C7794F">
        <w:rPr>
          <w:rStyle w:val="StyleUnderline"/>
        </w:rPr>
        <w:t xml:space="preserve">Given that China is currently facing both a grim economic forecast and a tightening strategic encirclement, the next few years may prove </w:t>
      </w:r>
      <w:r w:rsidRPr="00C7794F">
        <w:rPr>
          <w:rStyle w:val="Emphasis"/>
        </w:rPr>
        <w:t>particularly turbulent</w:t>
      </w:r>
      <w:r w:rsidRPr="00C7794F">
        <w:rPr>
          <w:sz w:val="14"/>
        </w:rPr>
        <w:t xml:space="preserve">. </w:t>
      </w:r>
      <w:r w:rsidRPr="00C7794F">
        <w:rPr>
          <w:rStyle w:val="StyleUnderline"/>
          <w:highlight w:val="yellow"/>
        </w:rPr>
        <w:t>The U</w:t>
      </w:r>
      <w:r w:rsidRPr="00C7794F">
        <w:rPr>
          <w:sz w:val="14"/>
        </w:rPr>
        <w:t xml:space="preserve">nited </w:t>
      </w:r>
      <w:r w:rsidRPr="00C7794F">
        <w:rPr>
          <w:rStyle w:val="StyleUnderline"/>
          <w:highlight w:val="yellow"/>
        </w:rPr>
        <w:t>S</w:t>
      </w:r>
      <w:r w:rsidRPr="00C7794F">
        <w:rPr>
          <w:sz w:val="14"/>
        </w:rPr>
        <w:t xml:space="preserve">tates obviously needs a long-term strategy to compete with China. But it also </w:t>
      </w:r>
      <w:r w:rsidRPr="00C7794F">
        <w:rPr>
          <w:rStyle w:val="StyleUnderline"/>
          <w:highlight w:val="yellow"/>
        </w:rPr>
        <w:t xml:space="preserve">needs to </w:t>
      </w:r>
      <w:r w:rsidRPr="00C7794F">
        <w:rPr>
          <w:rStyle w:val="Emphasis"/>
          <w:highlight w:val="yellow"/>
        </w:rPr>
        <w:t>blunt</w:t>
      </w:r>
      <w:r w:rsidRPr="00C7794F">
        <w:rPr>
          <w:rStyle w:val="StyleUnderline"/>
          <w:highlight w:val="yellow"/>
        </w:rPr>
        <w:t xml:space="preserve"> a </w:t>
      </w:r>
      <w:r w:rsidRPr="00C7794F">
        <w:rPr>
          <w:rStyle w:val="Emphasis"/>
          <w:highlight w:val="yellow"/>
        </w:rPr>
        <w:t>potential surge</w:t>
      </w:r>
      <w:r w:rsidRPr="00C7794F">
        <w:rPr>
          <w:rStyle w:val="StyleUnderline"/>
          <w:highlight w:val="yellow"/>
        </w:rPr>
        <w:t xml:space="preserve"> of </w:t>
      </w:r>
      <w:r w:rsidRPr="00C7794F">
        <w:rPr>
          <w:rStyle w:val="Emphasis"/>
          <w:highlight w:val="yellow"/>
        </w:rPr>
        <w:t>Chinese aggression</w:t>
      </w:r>
      <w:r w:rsidRPr="00C7794F">
        <w:rPr>
          <w:rStyle w:val="StyleUnderline"/>
        </w:rPr>
        <w:t xml:space="preserve"> and </w:t>
      </w:r>
      <w:r w:rsidRPr="00C7794F">
        <w:rPr>
          <w:rStyle w:val="Emphasis"/>
        </w:rPr>
        <w:t>expansion</w:t>
      </w:r>
      <w:r w:rsidRPr="00C7794F">
        <w:rPr>
          <w:rStyle w:val="StyleUnderline"/>
        </w:rPr>
        <w:t xml:space="preserve"> this decade</w:t>
      </w:r>
      <w:r w:rsidRPr="00C7794F">
        <w:rPr>
          <w:sz w:val="14"/>
        </w:rPr>
        <w:t>.</w:t>
      </w:r>
    </w:p>
    <w:p w14:paraId="317F87A5" w14:textId="77777777" w:rsidR="00050202" w:rsidRDefault="00050202" w:rsidP="00050202">
      <w:pPr>
        <w:spacing w:before="100" w:beforeAutospacing="1" w:after="100" w:afterAutospacing="1"/>
        <w:rPr>
          <w:rFonts w:eastAsia="Times New Roman"/>
          <w:color w:val="000000"/>
          <w:sz w:val="12"/>
        </w:rPr>
      </w:pPr>
    </w:p>
    <w:p w14:paraId="04839BB6" w14:textId="77777777" w:rsidR="00050202" w:rsidRDefault="00050202" w:rsidP="00050202">
      <w:pPr>
        <w:pStyle w:val="Heading4"/>
      </w:pPr>
      <w:r>
        <w:t xml:space="preserve">It’s sustainable but not impervious to collapse </w:t>
      </w:r>
    </w:p>
    <w:p w14:paraId="47F955A1" w14:textId="77777777" w:rsidR="00050202" w:rsidRDefault="00050202" w:rsidP="00050202">
      <w:r>
        <w:t xml:space="preserve">Hal </w:t>
      </w:r>
      <w:r w:rsidRPr="00AF58BA">
        <w:rPr>
          <w:rStyle w:val="Style13ptBold"/>
        </w:rPr>
        <w:t>Brands</w:t>
      </w:r>
      <w:r>
        <w:t>, 5-1-20</w:t>
      </w:r>
      <w:r w:rsidRPr="00AF58BA">
        <w:rPr>
          <w:rStyle w:val="Style13ptBold"/>
        </w:rPr>
        <w:t>21</w:t>
      </w:r>
      <w:r>
        <w:t xml:space="preserve">, Henry A. Kissinger Distinguished Professor </w:t>
      </w:r>
      <w:proofErr w:type="gramStart"/>
      <w:r>
        <w:t>At</w:t>
      </w:r>
      <w:proofErr w:type="gramEnd"/>
      <w:r>
        <w:t xml:space="preserve"> The Johns Hopkins School Of Advanced International Studies, China’s Creative Challenge—and the Threat to America, Commentary Magazine, https://www.commentarymagazine.com/articles/hal-brands/chinas-geopolitical-challenge-threat-to-america//Khan</w:t>
      </w:r>
    </w:p>
    <w:p w14:paraId="4356EA63" w14:textId="77777777" w:rsidR="00050202" w:rsidRPr="00542855" w:rsidRDefault="00050202" w:rsidP="00050202">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w:t>
      </w:r>
      <w:proofErr w:type="gramStart"/>
      <w:r w:rsidRPr="00542855">
        <w:rPr>
          <w:sz w:val="12"/>
        </w:rPr>
        <w:t>America</w:t>
      </w:r>
      <w:proofErr w:type="gramEnd"/>
      <w:r w:rsidRPr="00542855">
        <w:rPr>
          <w:sz w:val="12"/>
        </w:rPr>
        <w:t xml:space="preserve">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377881">
        <w:rPr>
          <w:u w:val="single"/>
        </w:rPr>
        <w:t>more often than not</w:t>
      </w:r>
      <w:proofErr w:type="gramEnd"/>
      <w:r w:rsidRPr="00377881">
        <w:rPr>
          <w:u w:val="single"/>
        </w:rPr>
        <w: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w:t>
      </w:r>
      <w:proofErr w:type="gramStart"/>
      <w:r w:rsidRPr="00542855">
        <w:rPr>
          <w:sz w:val="12"/>
        </w:rPr>
        <w:t>took two decades,</w:t>
      </w:r>
      <w:proofErr w:type="gramEnd"/>
      <w:r w:rsidRPr="00542855">
        <w:rPr>
          <w:sz w:val="12"/>
        </w:rPr>
        <w:t xml:space="preserve">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 xml:space="preserve">intense interaction between an America that is adapting its strategies to deal with a pressing threat and a China that will have to adjust its own approaches </w:t>
      </w:r>
      <w:proofErr w:type="gramStart"/>
      <w:r w:rsidRPr="00542855">
        <w:rPr>
          <w:u w:val="single"/>
        </w:rPr>
        <w:t>in light of</w:t>
      </w:r>
      <w:proofErr w:type="gramEnd"/>
      <w:r w:rsidRPr="00542855">
        <w:rPr>
          <w:u w:val="single"/>
        </w:rPr>
        <w:t xml:space="preserve">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786ABD31" w14:textId="77777777" w:rsidR="00050202" w:rsidRPr="00416FF4" w:rsidRDefault="00050202" w:rsidP="00050202">
      <w:pPr>
        <w:pStyle w:val="Heading4"/>
        <w:rPr>
          <w:rFonts w:cs="Calibri"/>
        </w:rPr>
      </w:pPr>
      <w:r w:rsidRPr="00416FF4">
        <w:rPr>
          <w:rFonts w:cs="Calibri"/>
          <w:u w:val="single"/>
        </w:rPr>
        <w:t>Overwhelming power</w:t>
      </w:r>
      <w:r w:rsidRPr="00416FF4">
        <w:rPr>
          <w:rFonts w:cs="Calibri"/>
        </w:rPr>
        <w:t xml:space="preserve"> is key — uncertainty </w:t>
      </w:r>
      <w:r w:rsidRPr="00416FF4">
        <w:rPr>
          <w:rFonts w:cs="Calibri"/>
          <w:u w:val="single"/>
        </w:rPr>
        <w:t>alone</w:t>
      </w:r>
      <w:r w:rsidRPr="00416FF4">
        <w:rPr>
          <w:rFonts w:cs="Calibri"/>
        </w:rPr>
        <w:t xml:space="preserve"> emboldens</w:t>
      </w:r>
      <w:r w:rsidRPr="00416FF4">
        <w:rPr>
          <w:rFonts w:cs="Calibri"/>
          <w:u w:val="single"/>
        </w:rPr>
        <w:t xml:space="preserve"> revisionism</w:t>
      </w:r>
      <w:r w:rsidRPr="00416FF4">
        <w:rPr>
          <w:rFonts w:cs="Calibri"/>
        </w:rPr>
        <w:t xml:space="preserve"> and </w:t>
      </w:r>
      <w:r w:rsidRPr="00416FF4">
        <w:rPr>
          <w:rFonts w:cs="Calibri"/>
          <w:u w:val="single"/>
        </w:rPr>
        <w:t>erodes alliances</w:t>
      </w:r>
      <w:r w:rsidRPr="00416FF4">
        <w:rPr>
          <w:rFonts w:cs="Calibri"/>
        </w:rPr>
        <w:t xml:space="preserve">. </w:t>
      </w:r>
    </w:p>
    <w:p w14:paraId="31E8E9DA" w14:textId="77777777" w:rsidR="00050202" w:rsidRPr="00416FF4" w:rsidRDefault="00050202" w:rsidP="00050202">
      <w:r w:rsidRPr="00416FF4">
        <w:rPr>
          <w:rStyle w:val="Style13ptBold"/>
        </w:rPr>
        <w:t xml:space="preserve">Brands &amp; </w:t>
      </w:r>
      <w:proofErr w:type="spellStart"/>
      <w:r w:rsidRPr="00416FF4">
        <w:rPr>
          <w:rStyle w:val="Style13ptBold"/>
        </w:rPr>
        <w:t>Edel</w:t>
      </w:r>
      <w:proofErr w:type="spellEnd"/>
      <w:r w:rsidRPr="00416FF4">
        <w:rPr>
          <w:rStyle w:val="Style13ptBold"/>
        </w:rPr>
        <w:t>, 19</w:t>
      </w:r>
      <w:r w:rsidRPr="00416FF4">
        <w:rPr>
          <w:szCs w:val="16"/>
        </w:rPr>
        <w:t xml:space="preserve"> — Hal Brands; PhD, Henry A. Kissinger Distinguished Professor of Global Affairs at the Johns Hopkins School of Advanced International Studies. Charles </w:t>
      </w:r>
      <w:proofErr w:type="spellStart"/>
      <w:r w:rsidRPr="00416FF4">
        <w:rPr>
          <w:szCs w:val="16"/>
        </w:rPr>
        <w:t>Edel</w:t>
      </w:r>
      <w:proofErr w:type="spellEnd"/>
      <w:r w:rsidRPr="00416FF4">
        <w:rPr>
          <w:szCs w:val="16"/>
        </w:rPr>
        <w:t xml:space="preserve">; PhD, Senior Fellow and Visiting Scholar at the United States Studies Centre at the University of Sydney. (“The Lessons of Tragedy: Statecraft and World Order;” Ch. 6: The Darkening Horizon; Published by </w:t>
      </w:r>
      <w:r w:rsidRPr="00416FF4">
        <w:rPr>
          <w:i/>
          <w:iCs/>
          <w:szCs w:val="16"/>
        </w:rPr>
        <w:t>Yale University Press</w:t>
      </w:r>
      <w:r w:rsidRPr="00416FF4">
        <w:rPr>
          <w:szCs w:val="16"/>
        </w:rPr>
        <w:t>; //</w:t>
      </w:r>
      <w:proofErr w:type="spellStart"/>
      <w:r w:rsidRPr="00416FF4">
        <w:rPr>
          <w:szCs w:val="16"/>
        </w:rPr>
        <w:t>GrRv</w:t>
      </w:r>
      <w:proofErr w:type="spellEnd"/>
      <w:r w:rsidRPr="00416FF4">
        <w:rPr>
          <w:szCs w:val="16"/>
        </w:rPr>
        <w:t>)</w:t>
      </w:r>
    </w:p>
    <w:p w14:paraId="4F601D25" w14:textId="77777777" w:rsidR="00050202" w:rsidRPr="00416FF4" w:rsidRDefault="00050202" w:rsidP="00050202">
      <w:pPr>
        <w:rPr>
          <w:rStyle w:val="Emphasis"/>
        </w:rPr>
      </w:pPr>
      <w:r w:rsidRPr="00416FF4">
        <w:t xml:space="preserve">Concerns about American reliability are not new, of course, and too much U.S. activism can be as discomfiting as too little. But the fact remains that </w:t>
      </w:r>
      <w:r w:rsidRPr="00416FF4">
        <w:rPr>
          <w:rStyle w:val="StyleUnderline"/>
          <w:highlight w:val="green"/>
        </w:rPr>
        <w:t>there is</w:t>
      </w:r>
      <w:r w:rsidRPr="00416FF4">
        <w:rPr>
          <w:rStyle w:val="StyleUnderline"/>
        </w:rPr>
        <w:t xml:space="preserve"> </w:t>
      </w:r>
      <w:r w:rsidRPr="00416FF4">
        <w:t xml:space="preserve">now </w:t>
      </w:r>
      <w:r w:rsidRPr="00416FF4">
        <w:rPr>
          <w:rStyle w:val="Emphasis"/>
          <w:highlight w:val="green"/>
        </w:rPr>
        <w:t>surging</w:t>
      </w:r>
      <w:r w:rsidRPr="00416FF4">
        <w:rPr>
          <w:rStyle w:val="Emphasis"/>
        </w:rPr>
        <w:t xml:space="preserve"> global </w:t>
      </w:r>
      <w:r w:rsidRPr="00416FF4">
        <w:rPr>
          <w:rStyle w:val="Emphasis"/>
          <w:highlight w:val="green"/>
        </w:rPr>
        <w:t>uncertainty</w:t>
      </w:r>
      <w:r w:rsidRPr="00416FF4">
        <w:rPr>
          <w:highlight w:val="green"/>
        </w:rPr>
        <w:t xml:space="preserve"> </w:t>
      </w:r>
      <w:r w:rsidRPr="00416FF4">
        <w:rPr>
          <w:rStyle w:val="StyleUnderline"/>
          <w:highlight w:val="green"/>
        </w:rPr>
        <w:t>about the</w:t>
      </w:r>
      <w:r w:rsidRPr="00416FF4">
        <w:rPr>
          <w:rStyle w:val="StyleUnderline"/>
        </w:rPr>
        <w:t xml:space="preserve"> future of </w:t>
      </w:r>
      <w:r w:rsidRPr="00416FF4">
        <w:rPr>
          <w:rStyle w:val="StyleUnderline"/>
          <w:highlight w:val="green"/>
        </w:rPr>
        <w:t xml:space="preserve">U.S. </w:t>
      </w:r>
      <w:r w:rsidRPr="00416FF4">
        <w:rPr>
          <w:rStyle w:val="StyleUnderline"/>
        </w:rPr>
        <w:t>foreign policy</w:t>
      </w:r>
      <w:r w:rsidRPr="00416FF4">
        <w:t xml:space="preserve">, and that </w:t>
      </w:r>
      <w:r w:rsidRPr="00416FF4">
        <w:rPr>
          <w:rStyle w:val="StyleUnderline"/>
          <w:highlight w:val="green"/>
        </w:rPr>
        <w:t xml:space="preserve">uncertainty is </w:t>
      </w:r>
      <w:r w:rsidRPr="00416FF4">
        <w:rPr>
          <w:rStyle w:val="Emphasis"/>
          <w:highlight w:val="green"/>
        </w:rPr>
        <w:t>itself</w:t>
      </w:r>
      <w:r w:rsidRPr="00416FF4">
        <w:rPr>
          <w:rStyle w:val="StyleUnderline"/>
          <w:highlight w:val="green"/>
        </w:rPr>
        <w:t xml:space="preserve"> a </w:t>
      </w:r>
      <w:r w:rsidRPr="00416FF4">
        <w:rPr>
          <w:rStyle w:val="Emphasis"/>
          <w:highlight w:val="green"/>
        </w:rPr>
        <w:t>destabilizing factor</w:t>
      </w:r>
      <w:r w:rsidRPr="00416FF4">
        <w:rPr>
          <w:rStyle w:val="StyleUnderline"/>
        </w:rPr>
        <w:t xml:space="preserve"> in </w:t>
      </w:r>
      <w:r w:rsidRPr="00416FF4">
        <w:rPr>
          <w:rStyle w:val="Emphasis"/>
        </w:rPr>
        <w:t>international affairs.</w:t>
      </w:r>
    </w:p>
    <w:p w14:paraId="354B0330" w14:textId="77777777" w:rsidR="00050202" w:rsidRPr="00416FF4" w:rsidRDefault="00050202" w:rsidP="00050202">
      <w:pPr>
        <w:rPr>
          <w:rStyle w:val="StyleUnderline"/>
        </w:rPr>
      </w:pPr>
      <w:r w:rsidRPr="00416FF4">
        <w:rPr>
          <w:rStyle w:val="StyleUnderline"/>
          <w:highlight w:val="green"/>
        </w:rPr>
        <w:t xml:space="preserve">It may promote </w:t>
      </w:r>
      <w:r w:rsidRPr="00416FF4">
        <w:rPr>
          <w:rStyle w:val="Emphasis"/>
          <w:highlight w:val="green"/>
        </w:rPr>
        <w:t>hedging by U.S. allies</w:t>
      </w:r>
      <w:r w:rsidRPr="00416FF4">
        <w:rPr>
          <w:rStyle w:val="StyleUnderline"/>
        </w:rPr>
        <w:t xml:space="preserve"> and </w:t>
      </w:r>
      <w:r w:rsidRPr="00416FF4">
        <w:rPr>
          <w:rStyle w:val="Emphasis"/>
        </w:rPr>
        <w:t>partners</w:t>
      </w:r>
      <w:r w:rsidRPr="00416FF4">
        <w:rPr>
          <w:rStyle w:val="StyleUnderline"/>
        </w:rPr>
        <w:t xml:space="preserve"> </w:t>
      </w:r>
      <w:r w:rsidRPr="00416FF4">
        <w:rPr>
          <w:rStyle w:val="StyleUnderline"/>
          <w:highlight w:val="green"/>
        </w:rPr>
        <w:t xml:space="preserve">who </w:t>
      </w:r>
      <w:r w:rsidRPr="00416FF4">
        <w:rPr>
          <w:rStyle w:val="Emphasis"/>
          <w:highlight w:val="green"/>
        </w:rPr>
        <w:t>no longer believe</w:t>
      </w:r>
      <w:r w:rsidRPr="00416FF4">
        <w:rPr>
          <w:rStyle w:val="StyleUnderline"/>
          <w:highlight w:val="green"/>
        </w:rPr>
        <w:t xml:space="preserve"> that America’s </w:t>
      </w:r>
      <w:r w:rsidRPr="00416FF4">
        <w:rPr>
          <w:rStyle w:val="StyleUnderline"/>
        </w:rPr>
        <w:t xml:space="preserve">security </w:t>
      </w:r>
      <w:r w:rsidRPr="00416FF4">
        <w:rPr>
          <w:rStyle w:val="StyleUnderline"/>
          <w:highlight w:val="green"/>
        </w:rPr>
        <w:t>commitments are</w:t>
      </w:r>
      <w:r w:rsidRPr="00416FF4">
        <w:rPr>
          <w:rStyle w:val="StyleUnderline"/>
        </w:rPr>
        <w:t xml:space="preserve"> </w:t>
      </w:r>
      <w:r w:rsidRPr="00416FF4">
        <w:rPr>
          <w:rStyle w:val="Emphasis"/>
        </w:rPr>
        <w:t xml:space="preserve">so </w:t>
      </w:r>
      <w:r w:rsidRPr="00416FF4">
        <w:rPr>
          <w:rStyle w:val="Emphasis"/>
          <w:highlight w:val="green"/>
        </w:rPr>
        <w:t>ironclad</w:t>
      </w:r>
      <w:r w:rsidRPr="00416FF4">
        <w:rPr>
          <w:rStyle w:val="StyleUnderline"/>
        </w:rPr>
        <w:t xml:space="preserve"> and its </w:t>
      </w:r>
      <w:r w:rsidRPr="00416FF4">
        <w:rPr>
          <w:rStyle w:val="Emphasis"/>
        </w:rPr>
        <w:t>red lines so red</w:t>
      </w:r>
      <w:r w:rsidRPr="00416FF4">
        <w:t xml:space="preserve">. </w:t>
      </w:r>
      <w:r w:rsidRPr="00416FF4">
        <w:rPr>
          <w:rStyle w:val="StyleUnderline"/>
          <w:highlight w:val="green"/>
        </w:rPr>
        <w:t>It may provoke</w:t>
      </w:r>
      <w:r w:rsidRPr="00416FF4">
        <w:rPr>
          <w:rStyle w:val="StyleUnderline"/>
        </w:rPr>
        <w:t xml:space="preserve"> </w:t>
      </w:r>
      <w:r w:rsidRPr="00416FF4">
        <w:rPr>
          <w:rStyle w:val="Emphasis"/>
        </w:rPr>
        <w:t xml:space="preserve">stronger </w:t>
      </w:r>
      <w:r w:rsidRPr="00416FF4">
        <w:rPr>
          <w:rStyle w:val="Emphasis"/>
          <w:highlight w:val="green"/>
        </w:rPr>
        <w:t>revisionist challenges</w:t>
      </w:r>
      <w:r w:rsidRPr="00416FF4">
        <w:rPr>
          <w:rStyle w:val="StyleUnderline"/>
        </w:rPr>
        <w:t xml:space="preserve"> from </w:t>
      </w:r>
      <w:r w:rsidRPr="00416FF4">
        <w:rPr>
          <w:rStyle w:val="Emphasis"/>
        </w:rPr>
        <w:t>aggressors</w:t>
      </w:r>
      <w:r w:rsidRPr="00416FF4">
        <w:t xml:space="preserve"> who assess that their moment has arrived because the forces arrayed against them are no longer so purposeful or unified. Most broadly, if Washington continues to behave so erratically on the international stage, </w:t>
      </w:r>
      <w:r w:rsidRPr="00416FF4">
        <w:rPr>
          <w:rStyle w:val="StyleUnderline"/>
          <w:highlight w:val="green"/>
        </w:rPr>
        <w:t>the</w:t>
      </w:r>
      <w:r w:rsidRPr="00416FF4">
        <w:rPr>
          <w:highlight w:val="green"/>
        </w:rPr>
        <w:t xml:space="preserve"> </w:t>
      </w:r>
      <w:r w:rsidRPr="00416FF4">
        <w:rPr>
          <w:rStyle w:val="StyleUnderline"/>
          <w:highlight w:val="green"/>
        </w:rPr>
        <w:t xml:space="preserve">perception of U.S. </w:t>
      </w:r>
      <w:r w:rsidRPr="00416FF4">
        <w:rPr>
          <w:rStyle w:val="Emphasis"/>
          <w:highlight w:val="green"/>
        </w:rPr>
        <w:t>steadiness</w:t>
      </w:r>
      <w:r w:rsidRPr="00416FF4">
        <w:rPr>
          <w:rStyle w:val="Emphasis"/>
        </w:rPr>
        <w:t xml:space="preserve"> of purpose</w:t>
      </w:r>
      <w:r w:rsidRPr="00416FF4">
        <w:rPr>
          <w:rStyle w:val="StyleUnderline"/>
        </w:rPr>
        <w:t xml:space="preserve"> that has </w:t>
      </w:r>
      <w:r w:rsidRPr="00416FF4">
        <w:rPr>
          <w:rStyle w:val="Emphasis"/>
        </w:rPr>
        <w:t>traditionally</w:t>
      </w:r>
      <w:r w:rsidRPr="00416FF4">
        <w:rPr>
          <w:rStyle w:val="StyleUnderline"/>
        </w:rPr>
        <w:t xml:space="preserve"> backstopped the international order </w:t>
      </w:r>
      <w:r w:rsidRPr="00416FF4">
        <w:rPr>
          <w:rStyle w:val="StyleUnderline"/>
          <w:highlight w:val="green"/>
        </w:rPr>
        <w:t xml:space="preserve">could be </w:t>
      </w:r>
      <w:r w:rsidRPr="00416FF4">
        <w:rPr>
          <w:rStyle w:val="Emphasis"/>
          <w:highlight w:val="green"/>
        </w:rPr>
        <w:t>eroded</w:t>
      </w:r>
      <w:r w:rsidRPr="00416FF4">
        <w:rPr>
          <w:rStyle w:val="StyleUnderline"/>
          <w:highlight w:val="green"/>
        </w:rPr>
        <w:t>.</w:t>
      </w:r>
    </w:p>
    <w:p w14:paraId="19C60DC0" w14:textId="77777777" w:rsidR="00050202" w:rsidRPr="00416FF4" w:rsidRDefault="00050202" w:rsidP="00050202">
      <w:r w:rsidRPr="00416FF4">
        <w:t xml:space="preserve">All </w:t>
      </w:r>
      <w:r w:rsidRPr="00416FF4">
        <w:rPr>
          <w:rStyle w:val="StyleUnderline"/>
        </w:rPr>
        <w:t>these processes</w:t>
      </w:r>
      <w:r w:rsidRPr="00416FF4">
        <w:t xml:space="preserve"> will take time to unfold, but they </w:t>
      </w:r>
      <w:r w:rsidRPr="00416FF4">
        <w:rPr>
          <w:rStyle w:val="StyleUnderline"/>
        </w:rPr>
        <w:t xml:space="preserve">are occurring </w:t>
      </w:r>
      <w:r w:rsidRPr="00416FF4">
        <w:rPr>
          <w:rStyle w:val="Emphasis"/>
        </w:rPr>
        <w:t>already</w:t>
      </w:r>
      <w:r w:rsidRPr="00416FF4">
        <w:t xml:space="preserve">. </w:t>
      </w:r>
      <w:r w:rsidRPr="00416FF4">
        <w:rPr>
          <w:rStyle w:val="StyleUnderline"/>
        </w:rPr>
        <w:t xml:space="preserve">Countries such as the Philippines seem to be adjusting their geopolitical postures due to doubts about U.S. </w:t>
      </w:r>
      <w:r w:rsidRPr="00416FF4">
        <w:rPr>
          <w:rStyle w:val="Emphasis"/>
        </w:rPr>
        <w:t>effectiveness</w:t>
      </w:r>
      <w:r w:rsidRPr="00416FF4">
        <w:rPr>
          <w:rStyle w:val="StyleUnderline"/>
        </w:rPr>
        <w:t xml:space="preserve"> and </w:t>
      </w:r>
      <w:r w:rsidRPr="00416FF4">
        <w:rPr>
          <w:rStyle w:val="Emphasis"/>
        </w:rPr>
        <w:t>resolve</w:t>
      </w:r>
      <w:r w:rsidRPr="00416FF4">
        <w:t xml:space="preserve">; </w:t>
      </w:r>
      <w:r w:rsidRPr="00416FF4">
        <w:rPr>
          <w:rStyle w:val="StyleUnderline"/>
        </w:rPr>
        <w:t xml:space="preserve">debates about the </w:t>
      </w:r>
      <w:r w:rsidRPr="00416FF4">
        <w:rPr>
          <w:rStyle w:val="Emphasis"/>
        </w:rPr>
        <w:t>future of alliance</w:t>
      </w:r>
      <w:r w:rsidRPr="00416FF4">
        <w:rPr>
          <w:rStyle w:val="StyleUnderline"/>
        </w:rPr>
        <w:t xml:space="preserve"> with America are intensifying</w:t>
      </w:r>
      <w:r w:rsidRPr="00416FF4">
        <w:t xml:space="preserve"> in other countries.65 European countries are discussing measures they might take to protect themselves in a post-American age. As the United States turns toward protectionism, countries are cutting trade deals that exclude Washington or increasingly looking to Beijing as an economic partner.66 And Chinese leaders appear to be sensing that their window of opportunity is opening. “China has never seen such a moment,” writes Evan Osnos, “when its pursuit of a larger role in the world coincides with America’s pursuit of a smaller one.”67 </w:t>
      </w:r>
      <w:r w:rsidRPr="00416FF4">
        <w:rPr>
          <w:rStyle w:val="StyleUnderline"/>
        </w:rPr>
        <w:t xml:space="preserve">A period of </w:t>
      </w:r>
      <w:r w:rsidRPr="00416FF4">
        <w:rPr>
          <w:rStyle w:val="Emphasis"/>
        </w:rPr>
        <w:t xml:space="preserve">growing </w:t>
      </w:r>
      <w:r w:rsidRPr="00416FF4">
        <w:rPr>
          <w:rStyle w:val="Emphasis"/>
          <w:highlight w:val="green"/>
        </w:rPr>
        <w:t>international turmoil</w:t>
      </w:r>
      <w:r w:rsidRPr="00416FF4">
        <w:rPr>
          <w:rStyle w:val="StyleUnderline"/>
          <w:highlight w:val="green"/>
        </w:rPr>
        <w:t xml:space="preserve"> and </w:t>
      </w:r>
      <w:r w:rsidRPr="00416FF4">
        <w:rPr>
          <w:rStyle w:val="Emphasis"/>
          <w:highlight w:val="green"/>
        </w:rPr>
        <w:t>danger</w:t>
      </w:r>
      <w:r w:rsidRPr="00416FF4">
        <w:rPr>
          <w:rStyle w:val="StyleUnderline"/>
          <w:highlight w:val="green"/>
        </w:rPr>
        <w:t xml:space="preserve"> is a bad time to </w:t>
      </w:r>
      <w:r w:rsidRPr="00416FF4">
        <w:rPr>
          <w:rStyle w:val="Emphasis"/>
          <w:highlight w:val="green"/>
        </w:rPr>
        <w:t>sow doubt</w:t>
      </w:r>
      <w:r w:rsidRPr="00416FF4">
        <w:rPr>
          <w:rStyle w:val="StyleUnderline"/>
          <w:highlight w:val="green"/>
        </w:rPr>
        <w:t xml:space="preserve"> about America’s </w:t>
      </w:r>
      <w:r w:rsidRPr="00416FF4">
        <w:rPr>
          <w:rStyle w:val="Emphasis"/>
          <w:highlight w:val="green"/>
        </w:rPr>
        <w:t>global role,</w:t>
      </w:r>
      <w:r w:rsidRPr="00416FF4">
        <w:rPr>
          <w:rStyle w:val="StyleUnderline"/>
          <w:highlight w:val="green"/>
        </w:rPr>
        <w:t xml:space="preserve"> but this is </w:t>
      </w:r>
      <w:r w:rsidRPr="00416FF4">
        <w:rPr>
          <w:rStyle w:val="Emphasis"/>
          <w:highlight w:val="green"/>
        </w:rPr>
        <w:t>precisely what is happening</w:t>
      </w:r>
      <w:r w:rsidRPr="00416FF4">
        <w:t>. The effects are unlikely to be either trivial or benign.</w:t>
      </w:r>
    </w:p>
    <w:p w14:paraId="5E0A32E6" w14:textId="77777777" w:rsidR="00050202" w:rsidRDefault="00050202" w:rsidP="00050202">
      <w:pPr>
        <w:spacing w:before="100" w:beforeAutospacing="1" w:after="100" w:afterAutospacing="1"/>
        <w:rPr>
          <w:rFonts w:eastAsia="Times New Roman"/>
          <w:color w:val="000000"/>
          <w:sz w:val="12"/>
        </w:rPr>
      </w:pPr>
    </w:p>
    <w:p w14:paraId="484F8B94" w14:textId="77777777" w:rsidR="00050202" w:rsidRPr="0076153F" w:rsidRDefault="00050202" w:rsidP="00050202">
      <w:pPr>
        <w:pStyle w:val="Heading4"/>
      </w:pPr>
      <w:r w:rsidRPr="0076153F">
        <w:t xml:space="preserve">Primacy and allied commitments </w:t>
      </w:r>
      <w:proofErr w:type="gramStart"/>
      <w:r w:rsidRPr="0076153F">
        <w:t>solves</w:t>
      </w:r>
      <w:proofErr w:type="gramEnd"/>
      <w:r w:rsidRPr="0076153F">
        <w:t xml:space="preserve"> arms races and great power war---reject old defense that ignores emerging instability and compounding risk</w:t>
      </w:r>
      <w:r>
        <w:t>. U</w:t>
      </w:r>
      <w:r w:rsidRPr="0076153F">
        <w:t>nipolarity is sustainable and stops power vacuums and escalation across the globe</w:t>
      </w:r>
    </w:p>
    <w:p w14:paraId="2EAA876E" w14:textId="77777777" w:rsidR="00050202" w:rsidRPr="00314A8E" w:rsidRDefault="00050202" w:rsidP="00050202">
      <w:r w:rsidRPr="00314A8E">
        <w:rPr>
          <w:rStyle w:val="Style13ptBold"/>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5F1A588E" w14:textId="77777777" w:rsidR="00050202" w:rsidRPr="00314A8E" w:rsidRDefault="00050202" w:rsidP="00050202">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BA02C1">
        <w:rPr>
          <w:rStyle w:val="StyleUnderline"/>
          <w:highlight w:val="green"/>
        </w:rPr>
        <w:t xml:space="preserve">America </w:t>
      </w:r>
      <w:r w:rsidRPr="00314A8E">
        <w:rPr>
          <w:rStyle w:val="StyleUnderline"/>
        </w:rPr>
        <w:t xml:space="preserve">has </w:t>
      </w:r>
      <w:r w:rsidRPr="00BA02C1">
        <w:rPr>
          <w:rStyle w:val="Emphasis"/>
          <w:highlight w:val="green"/>
        </w:rPr>
        <w:t>committed</w:t>
      </w:r>
      <w:r w:rsidRPr="00BA02C1">
        <w:rPr>
          <w:rStyle w:val="StyleUnderline"/>
          <w:highlight w:val="green"/>
        </w:rPr>
        <w:t xml:space="preserve"> to</w:t>
      </w:r>
      <w:r w:rsidRPr="00314A8E">
        <w:rPr>
          <w:rStyle w:val="StyleUnderline"/>
        </w:rPr>
        <w:t xml:space="preserve"> having</w:t>
      </w:r>
      <w:r w:rsidRPr="00314A8E">
        <w:t xml:space="preserve"> </w:t>
      </w:r>
      <w:r w:rsidRPr="00BA02C1">
        <w:rPr>
          <w:rStyle w:val="Emphasis"/>
          <w:highlight w:val="green"/>
        </w:rPr>
        <w:t>overwhelming</w:t>
      </w:r>
      <w:r w:rsidRPr="00314A8E">
        <w:rPr>
          <w:rStyle w:val="Emphasis"/>
        </w:rPr>
        <w:t xml:space="preserve"> military </w:t>
      </w:r>
      <w:r w:rsidRPr="00BA02C1">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10C43860" w14:textId="77777777" w:rsidR="00050202" w:rsidRPr="00314A8E" w:rsidRDefault="00050202" w:rsidP="00050202">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BA02C1">
        <w:rPr>
          <w:rStyle w:val="StyleUnderline"/>
          <w:highlight w:val="green"/>
        </w:rPr>
        <w:t xml:space="preserve">maintained </w:t>
      </w:r>
      <w:r w:rsidRPr="00BA02C1">
        <w:rPr>
          <w:rStyle w:val="Emphasis"/>
          <w:highlight w:val="green"/>
        </w:rPr>
        <w:t xml:space="preserve">peerless </w:t>
      </w:r>
      <w:r w:rsidRPr="00314A8E">
        <w:rPr>
          <w:rStyle w:val="Emphasis"/>
        </w:rPr>
        <w:t xml:space="preserve">global </w:t>
      </w:r>
      <w:r w:rsidRPr="00BA02C1">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BA02C1">
        <w:rPr>
          <w:rStyle w:val="StyleUnderline"/>
          <w:highlight w:val="green"/>
        </w:rPr>
        <w:t>unrivaled in key</w:t>
      </w:r>
      <w:r w:rsidRPr="00314A8E">
        <w:rPr>
          <w:rStyle w:val="StyleUnderline"/>
        </w:rPr>
        <w:t xml:space="preserve"> overseas </w:t>
      </w:r>
      <w:r w:rsidRPr="00314A8E">
        <w:rPr>
          <w:rStyle w:val="Emphasis"/>
        </w:rPr>
        <w:t xml:space="preserve">strategic </w:t>
      </w:r>
      <w:r w:rsidRPr="00BA02C1">
        <w:rPr>
          <w:rStyle w:val="Emphasis"/>
          <w:highlight w:val="green"/>
        </w:rPr>
        <w:t>regions</w:t>
      </w:r>
      <w:r w:rsidRPr="00BA02C1">
        <w:rPr>
          <w:highlight w:val="green"/>
        </w:rPr>
        <w:t>—</w:t>
      </w:r>
      <w:r w:rsidRPr="00BA02C1">
        <w:rPr>
          <w:rStyle w:val="Emphasis"/>
          <w:highlight w:val="green"/>
        </w:rPr>
        <w:t>Europe</w:t>
      </w:r>
      <w:r w:rsidRPr="00314A8E">
        <w:rPr>
          <w:rStyle w:val="Emphasis"/>
        </w:rPr>
        <w:t xml:space="preserve">, East Asia, the </w:t>
      </w:r>
      <w:r w:rsidRPr="00BA02C1">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BA02C1">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52B366DB" w14:textId="77777777" w:rsidR="00050202" w:rsidRPr="00314A8E" w:rsidRDefault="00050202" w:rsidP="00050202">
      <w:r w:rsidRPr="00314A8E">
        <w:t xml:space="preserve">This </w:t>
      </w:r>
      <w:r w:rsidRPr="00BA02C1">
        <w:rPr>
          <w:rStyle w:val="Emphasis"/>
          <w:highlight w:val="green"/>
        </w:rPr>
        <w:t>military dominance</w:t>
      </w:r>
      <w:r w:rsidRPr="00314A8E">
        <w:t xml:space="preserve"> </w:t>
      </w:r>
      <w:r w:rsidRPr="00314A8E">
        <w:rPr>
          <w:rStyle w:val="StyleUnderline"/>
        </w:rPr>
        <w:t xml:space="preserve">has </w:t>
      </w:r>
      <w:r w:rsidRPr="00BA02C1">
        <w:rPr>
          <w:rStyle w:val="StyleUnderline"/>
          <w:highlight w:val="green"/>
        </w:rPr>
        <w:t xml:space="preserve">constituted </w:t>
      </w:r>
      <w:r w:rsidRPr="00C4675F">
        <w:rPr>
          <w:rStyle w:val="StyleUnderline"/>
        </w:rPr>
        <w:t>the</w:t>
      </w:r>
      <w:r w:rsidRPr="00C4675F">
        <w:t xml:space="preserve"> </w:t>
      </w:r>
      <w:r w:rsidRPr="00BA02C1">
        <w:rPr>
          <w:rStyle w:val="Emphasis"/>
          <w:highlight w:val="green"/>
        </w:rPr>
        <w:t xml:space="preserve">hard-power backbone </w:t>
      </w:r>
      <w:r w:rsidRPr="00BA02C1">
        <w:rPr>
          <w:rStyle w:val="StyleUnderline"/>
          <w:highlight w:val="green"/>
        </w:rPr>
        <w:t>of</w:t>
      </w:r>
      <w:r w:rsidRPr="00314A8E">
        <w:rPr>
          <w:rStyle w:val="StyleUnderline"/>
        </w:rPr>
        <w:t xml:space="preserve"> an ambitious </w:t>
      </w:r>
      <w:r w:rsidRPr="00BA02C1">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BA02C1">
        <w:rPr>
          <w:rStyle w:val="Emphasis"/>
          <w:highlight w:val="green"/>
        </w:rPr>
        <w:t>suppressing</w:t>
      </w:r>
      <w:r w:rsidRPr="00314A8E">
        <w:rPr>
          <w:rStyle w:val="StyleUnderline"/>
        </w:rPr>
        <w:t xml:space="preserve"> international scourges such as </w:t>
      </w:r>
      <w:r w:rsidRPr="00BA02C1">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BA02C1">
        <w:rPr>
          <w:rStyle w:val="Emphasis"/>
          <w:highlight w:val="green"/>
        </w:rPr>
        <w:t>pro</w:t>
      </w:r>
      <w:r w:rsidRPr="00B6373F">
        <w:rPr>
          <w:rStyle w:val="Emphasis"/>
          <w:highlight w:val="green"/>
        </w:rPr>
        <w:t>lif</w:t>
      </w:r>
      <w:r w:rsidRPr="00C4675F">
        <w:rPr>
          <w:rStyle w:val="Emphasis"/>
        </w:rPr>
        <w:t>eration</w:t>
      </w:r>
      <w:r w:rsidRPr="00C4675F">
        <w:rPr>
          <w:rStyle w:val="StyleUnderline"/>
        </w:rPr>
        <w:t xml:space="preserve">, </w:t>
      </w:r>
      <w:r w:rsidRPr="00BA02C1">
        <w:rPr>
          <w:rStyle w:val="StyleUnderline"/>
          <w:highlight w:val="green"/>
        </w:rPr>
        <w:t xml:space="preserve">and </w:t>
      </w:r>
      <w:r w:rsidRPr="00C4675F">
        <w:rPr>
          <w:rStyle w:val="StyleUnderline"/>
        </w:rPr>
        <w:t xml:space="preserve">catastrophic </w:t>
      </w:r>
      <w:r w:rsidRPr="00BA02C1">
        <w:rPr>
          <w:rStyle w:val="Emphasis"/>
          <w:highlight w:val="green"/>
        </w:rPr>
        <w:t>terror</w:t>
      </w:r>
      <w:r w:rsidRPr="00C4675F">
        <w:rPr>
          <w:rStyle w:val="Emphasis"/>
        </w:rPr>
        <w:t>ism</w:t>
      </w:r>
      <w:r w:rsidRPr="00314A8E">
        <w:rPr>
          <w:rStyle w:val="StyleUnderline"/>
        </w:rPr>
        <w:t xml:space="preserve">. </w:t>
      </w:r>
      <w:r w:rsidRPr="00314A8E">
        <w:t xml:space="preserve">And because they recognized that military force remained the ultima ratio </w:t>
      </w:r>
      <w:proofErr w:type="spellStart"/>
      <w:r w:rsidRPr="00314A8E">
        <w:t>regum</w:t>
      </w:r>
      <w:proofErr w:type="spellEnd"/>
      <w:r w:rsidRPr="00314A8E">
        <w:t xml:space="preserve">,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477DD14D" w14:textId="77777777" w:rsidR="00050202" w:rsidRPr="00314A8E" w:rsidRDefault="00050202" w:rsidP="00050202">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B6373F">
        <w:rPr>
          <w:rStyle w:val="Emphasis"/>
          <w:highlight w:val="green"/>
        </w:rPr>
        <w:t>military power</w:t>
      </w:r>
      <w:r w:rsidRPr="00C4675F">
        <w:t xml:space="preserve"> </w:t>
      </w:r>
      <w:r w:rsidRPr="00C4675F">
        <w:rPr>
          <w:rStyle w:val="StyleUnderline"/>
        </w:rPr>
        <w:t xml:space="preserve">necessary to </w:t>
      </w:r>
      <w:r w:rsidRPr="00BA02C1">
        <w:rPr>
          <w:rStyle w:val="Emphasis"/>
          <w:highlight w:val="green"/>
        </w:rPr>
        <w:t>underwrite</w:t>
      </w:r>
      <w:r w:rsidRPr="00314A8E">
        <w:rPr>
          <w:rStyle w:val="StyleUnderline"/>
        </w:rPr>
        <w:t xml:space="preserve"> worldwide </w:t>
      </w:r>
      <w:r w:rsidRPr="00BA02C1">
        <w:rPr>
          <w:rStyle w:val="Emphasis"/>
          <w:highlight w:val="green"/>
        </w:rPr>
        <w:t>alliance commitments</w:t>
      </w:r>
      <w:r w:rsidRPr="00BA02C1">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BA02C1">
        <w:rPr>
          <w:rStyle w:val="Emphasis"/>
          <w:highlight w:val="green"/>
        </w:rPr>
        <w:t>norms</w:t>
      </w:r>
      <w:r w:rsidRPr="00314A8E">
        <w:rPr>
          <w:rStyle w:val="StyleUnderline"/>
        </w:rPr>
        <w:t xml:space="preserve"> generally </w:t>
      </w:r>
      <w:r w:rsidRPr="00BA02C1">
        <w:rPr>
          <w:rStyle w:val="StyleUnderline"/>
          <w:highlight w:val="green"/>
        </w:rPr>
        <w:t xml:space="preserve">reflect </w:t>
      </w:r>
      <w:r w:rsidRPr="00BA02C1">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BA02C1">
        <w:rPr>
          <w:rStyle w:val="StyleUnderline"/>
          <w:highlight w:val="green"/>
        </w:rPr>
        <w:t xml:space="preserve"> strategy</w:t>
      </w:r>
      <w:r w:rsidRPr="00314A8E">
        <w:rPr>
          <w:rStyle w:val="StyleUnderline"/>
        </w:rPr>
        <w:t xml:space="preserve"> and the international order </w:t>
      </w:r>
      <w:r w:rsidRPr="00BA02C1">
        <w:rPr>
          <w:rStyle w:val="StyleUnderline"/>
          <w:highlight w:val="green"/>
        </w:rPr>
        <w:t>required “</w:t>
      </w:r>
      <w:r w:rsidRPr="00BA02C1">
        <w:rPr>
          <w:rStyle w:val="Emphasis"/>
          <w:highlight w:val="green"/>
        </w:rPr>
        <w:t>strengths beyond challenge</w:t>
      </w:r>
      <w:r w:rsidRPr="00314A8E">
        <w:rPr>
          <w:rStyle w:val="StyleUnderline"/>
        </w:rPr>
        <w:t>,” but it was not at all inaccurate.</w:t>
      </w:r>
    </w:p>
    <w:p w14:paraId="40D34679" w14:textId="77777777" w:rsidR="00050202" w:rsidRPr="00314A8E" w:rsidRDefault="00050202" w:rsidP="00050202">
      <w:r w:rsidRPr="00314A8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4435F16" w14:textId="77777777" w:rsidR="00050202" w:rsidRPr="00314A8E" w:rsidRDefault="00050202" w:rsidP="00050202">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BA02C1">
        <w:rPr>
          <w:rStyle w:val="StyleUnderline"/>
          <w:highlight w:val="green"/>
        </w:rPr>
        <w:t>if</w:t>
      </w:r>
      <w:r w:rsidRPr="00314A8E">
        <w:rPr>
          <w:rStyle w:val="StyleUnderline"/>
        </w:rPr>
        <w:t xml:space="preserve"> Washington cut back too far, its </w:t>
      </w:r>
      <w:r w:rsidRPr="00BA02C1">
        <w:rPr>
          <w:rStyle w:val="StyleUnderline"/>
          <w:highlight w:val="green"/>
        </w:rPr>
        <w:t>primacy</w:t>
      </w:r>
      <w:r w:rsidRPr="00314A8E">
        <w:rPr>
          <w:rStyle w:val="StyleUnderline"/>
        </w:rPr>
        <w:t xml:space="preserve"> would </w:t>
      </w:r>
      <w:r w:rsidRPr="00BA02C1">
        <w:rPr>
          <w:rStyle w:val="StyleUnderline"/>
          <w:highlight w:val="green"/>
        </w:rPr>
        <w:t>erode</w:t>
      </w:r>
      <w:r w:rsidRPr="00314A8E">
        <w:rPr>
          <w:rStyle w:val="StyleUnderline"/>
        </w:rPr>
        <w:t xml:space="preserve"> to a point where it ceased to deliver its geopolitical benefits</w:t>
      </w:r>
      <w:r w:rsidRPr="00314A8E">
        <w:t xml:space="preserve">. </w:t>
      </w:r>
      <w:r w:rsidRPr="00BA02C1">
        <w:rPr>
          <w:rStyle w:val="Emphasis"/>
          <w:highlight w:val="green"/>
        </w:rPr>
        <w:t>Alliances</w:t>
      </w:r>
      <w:r w:rsidRPr="00BA02C1">
        <w:rPr>
          <w:highlight w:val="green"/>
        </w:rPr>
        <w:t xml:space="preserve"> </w:t>
      </w:r>
      <w:r w:rsidRPr="00C4675F">
        <w:rPr>
          <w:rStyle w:val="StyleUnderline"/>
        </w:rPr>
        <w:t>would</w:t>
      </w:r>
      <w:r w:rsidRPr="00C4675F">
        <w:t xml:space="preserve"> </w:t>
      </w:r>
      <w:r w:rsidRPr="00BA02C1">
        <w:rPr>
          <w:rStyle w:val="Emphasis"/>
          <w:highlight w:val="green"/>
        </w:rPr>
        <w:t>lose credibility</w:t>
      </w:r>
      <w:r w:rsidRPr="00314A8E">
        <w:t xml:space="preserve">; </w:t>
      </w:r>
      <w:r w:rsidRPr="00314A8E">
        <w:rPr>
          <w:rStyle w:val="StyleUnderline"/>
        </w:rPr>
        <w:t>the</w:t>
      </w:r>
      <w:r w:rsidRPr="00314A8E">
        <w:t xml:space="preserve"> </w:t>
      </w:r>
      <w:r w:rsidRPr="00BA02C1">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BA02C1">
        <w:rPr>
          <w:rStyle w:val="Emphasis"/>
          <w:highlight w:val="green"/>
        </w:rPr>
        <w:t>eroded</w:t>
      </w:r>
      <w:r w:rsidRPr="00BA02C1">
        <w:rPr>
          <w:highlight w:val="green"/>
        </w:rPr>
        <w:t xml:space="preserve">; </w:t>
      </w:r>
      <w:r w:rsidRPr="00BA02C1">
        <w:rPr>
          <w:rStyle w:val="Emphasis"/>
          <w:highlight w:val="green"/>
        </w:rPr>
        <w:t xml:space="preserve">rivals </w:t>
      </w:r>
      <w:r w:rsidRPr="00C4675F">
        <w:rPr>
          <w:rStyle w:val="Emphasis"/>
        </w:rPr>
        <w:t xml:space="preserve">would be </w:t>
      </w:r>
      <w:r w:rsidRPr="00BA02C1">
        <w:rPr>
          <w:rStyle w:val="Emphasis"/>
          <w:highlight w:val="green"/>
        </w:rPr>
        <w:t>emboldened</w:t>
      </w:r>
      <w:r w:rsidRPr="00314A8E">
        <w:t xml:space="preserve">; </w:t>
      </w:r>
      <w:r w:rsidRPr="00314A8E">
        <w:rPr>
          <w:rStyle w:val="Emphasis"/>
        </w:rPr>
        <w:t xml:space="preserve">international </w:t>
      </w:r>
      <w:r w:rsidRPr="00BA02C1">
        <w:rPr>
          <w:rStyle w:val="Emphasis"/>
          <w:highlight w:val="green"/>
        </w:rPr>
        <w:t xml:space="preserve">crises </w:t>
      </w:r>
      <w:r w:rsidRPr="00C4675F">
        <w:rPr>
          <w:rStyle w:val="Emphasis"/>
        </w:rPr>
        <w:t xml:space="preserve">would go </w:t>
      </w:r>
      <w:r w:rsidRPr="00BA02C1">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 xml:space="preserve">It required nontrivial </w:t>
      </w:r>
      <w:proofErr w:type="gramStart"/>
      <w:r w:rsidRPr="00B6373F">
        <w:rPr>
          <w:rStyle w:val="StyleUnderline"/>
        </w:rPr>
        <w:t>expenditures, but</w:t>
      </w:r>
      <w:proofErr w:type="gramEnd"/>
      <w:r w:rsidRPr="00B6373F">
        <w:rPr>
          <w:rStyle w:val="StyleUnderline"/>
        </w:rPr>
        <w:t xml:space="preserve">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27A37B47" w14:textId="77777777" w:rsidR="00050202" w:rsidRPr="00314A8E" w:rsidRDefault="00050202" w:rsidP="00050202">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BA02C1">
        <w:rPr>
          <w:rStyle w:val="StyleUnderline"/>
          <w:highlight w:val="green"/>
        </w:rPr>
        <w:t xml:space="preserve">world was characterized by </w:t>
      </w:r>
      <w:r w:rsidRPr="00314A8E">
        <w:rPr>
          <w:rStyle w:val="Emphasis"/>
        </w:rPr>
        <w:t xml:space="preserve">remarkably low levels of great-power competition, </w:t>
      </w:r>
      <w:r w:rsidRPr="00BA02C1">
        <w:rPr>
          <w:rStyle w:val="StyleUnderline"/>
          <w:highlight w:val="green"/>
        </w:rPr>
        <w:t xml:space="preserve">high levels of </w:t>
      </w:r>
      <w:r w:rsidRPr="00BA02C1">
        <w:rPr>
          <w:rStyle w:val="Emphasis"/>
          <w:highlight w:val="green"/>
        </w:rPr>
        <w:t>security</w:t>
      </w:r>
      <w:r w:rsidRPr="00BA02C1">
        <w:rPr>
          <w:rStyle w:val="StyleUnderline"/>
          <w:highlight w:val="green"/>
        </w:rPr>
        <w:t xml:space="preserve"> in</w:t>
      </w:r>
      <w:r w:rsidRPr="00314A8E">
        <w:rPr>
          <w:rStyle w:val="StyleUnderline"/>
        </w:rPr>
        <w:t xml:space="preserve"> key theaters such as </w:t>
      </w:r>
      <w:r w:rsidRPr="00BA02C1">
        <w:rPr>
          <w:rStyle w:val="Emphasis"/>
          <w:highlight w:val="green"/>
        </w:rPr>
        <w:t>Europe</w:t>
      </w:r>
      <w:r w:rsidRPr="00BA02C1">
        <w:rPr>
          <w:rStyle w:val="StyleUnderline"/>
          <w:highlight w:val="green"/>
        </w:rPr>
        <w:t xml:space="preserve"> and </w:t>
      </w:r>
      <w:r w:rsidRPr="00BA02C1">
        <w:rPr>
          <w:rStyle w:val="Emphasis"/>
          <w:highlight w:val="green"/>
        </w:rPr>
        <w:t>East Asia</w:t>
      </w:r>
      <w:r w:rsidRPr="00BA02C1">
        <w:rPr>
          <w:rStyle w:val="StyleUnderline"/>
          <w:highlight w:val="green"/>
        </w:rPr>
        <w:t xml:space="preserve">, and </w:t>
      </w:r>
      <w:r w:rsidRPr="00314A8E">
        <w:rPr>
          <w:rStyle w:val="StyleUnderline"/>
        </w:rPr>
        <w:t xml:space="preserve">the </w:t>
      </w:r>
      <w:r w:rsidRPr="00314A8E">
        <w:rPr>
          <w:rStyle w:val="Emphasis"/>
        </w:rPr>
        <w:t xml:space="preserve">comparative </w:t>
      </w:r>
      <w:r w:rsidRPr="00BA02C1">
        <w:rPr>
          <w:rStyle w:val="Emphasis"/>
          <w:highlight w:val="green"/>
        </w:rPr>
        <w:t>weakness</w:t>
      </w:r>
      <w:r w:rsidRPr="00BA02C1">
        <w:rPr>
          <w:rStyle w:val="StyleUnderline"/>
          <w:highlight w:val="green"/>
        </w:rPr>
        <w:t xml:space="preserve"> of</w:t>
      </w:r>
      <w:r w:rsidRPr="00314A8E">
        <w:rPr>
          <w:rStyle w:val="StyleUnderline"/>
        </w:rPr>
        <w:t xml:space="preserve"> those “</w:t>
      </w:r>
      <w:r w:rsidRPr="00BA02C1">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BA02C1">
        <w:rPr>
          <w:rStyle w:val="Emphasis"/>
          <w:highlight w:val="green"/>
        </w:rPr>
        <w:t xml:space="preserve">the </w:t>
      </w:r>
      <w:r w:rsidRPr="00314A8E">
        <w:rPr>
          <w:rStyle w:val="Emphasis"/>
        </w:rPr>
        <w:t xml:space="preserve">strategic </w:t>
      </w:r>
      <w:r w:rsidRPr="00BA02C1">
        <w:rPr>
          <w:rStyle w:val="Emphasis"/>
          <w:highlight w:val="green"/>
        </w:rPr>
        <w:t>horizon is darkening</w:t>
      </w:r>
      <w:r w:rsidRPr="00314A8E">
        <w:t>, due to four factors.</w:t>
      </w:r>
    </w:p>
    <w:p w14:paraId="45BD13AE" w14:textId="77777777" w:rsidR="00050202" w:rsidRPr="00314A8E" w:rsidRDefault="00050202" w:rsidP="00050202">
      <w:pPr>
        <w:rPr>
          <w:rStyle w:val="Emphasis"/>
        </w:rPr>
      </w:pPr>
      <w:r w:rsidRPr="00314A8E">
        <w:t xml:space="preserve">First, </w:t>
      </w:r>
      <w:r w:rsidRPr="00BA02C1">
        <w:rPr>
          <w:rStyle w:val="Emphasis"/>
          <w:highlight w:val="green"/>
        </w:rPr>
        <w:t xml:space="preserve">great-power </w:t>
      </w:r>
      <w:r w:rsidRPr="00314A8E">
        <w:rPr>
          <w:rStyle w:val="Emphasis"/>
        </w:rPr>
        <w:t xml:space="preserve">military </w:t>
      </w:r>
      <w:r w:rsidRPr="00BA02C1">
        <w:rPr>
          <w:rStyle w:val="Emphasis"/>
          <w:highlight w:val="green"/>
        </w:rPr>
        <w:t>competition is back</w:t>
      </w:r>
      <w:r w:rsidRPr="00314A8E">
        <w:t xml:space="preserve">. </w:t>
      </w:r>
      <w:r w:rsidRPr="00314A8E">
        <w:rPr>
          <w:rStyle w:val="StyleUnderline"/>
        </w:rPr>
        <w:t>The world’s two leading authoritarian powers</w:t>
      </w:r>
      <w:r w:rsidRPr="00314A8E">
        <w:t>—</w:t>
      </w:r>
      <w:r w:rsidRPr="00BA02C1">
        <w:rPr>
          <w:rStyle w:val="Emphasis"/>
          <w:highlight w:val="green"/>
        </w:rPr>
        <w:t>China</w:t>
      </w:r>
      <w:r w:rsidRPr="00BA02C1">
        <w:rPr>
          <w:highlight w:val="green"/>
        </w:rPr>
        <w:t xml:space="preserve"> </w:t>
      </w:r>
      <w:r w:rsidRPr="00BA02C1">
        <w:rPr>
          <w:rStyle w:val="StyleUnderline"/>
          <w:highlight w:val="green"/>
        </w:rPr>
        <w:t>and</w:t>
      </w:r>
      <w:r w:rsidRPr="00BA02C1">
        <w:rPr>
          <w:highlight w:val="green"/>
        </w:rPr>
        <w:t xml:space="preserve"> </w:t>
      </w:r>
      <w:r w:rsidRPr="00BA02C1">
        <w:rPr>
          <w:rStyle w:val="Emphasis"/>
          <w:highlight w:val="green"/>
        </w:rPr>
        <w:t>Russia</w:t>
      </w:r>
      <w:r w:rsidRPr="00BA02C1">
        <w:rPr>
          <w:highlight w:val="green"/>
        </w:rPr>
        <w:t>—</w:t>
      </w:r>
      <w:r w:rsidRPr="00BA02C1">
        <w:rPr>
          <w:rStyle w:val="StyleUnderline"/>
          <w:highlight w:val="green"/>
        </w:rPr>
        <w:t xml:space="preserve">are seeking </w:t>
      </w:r>
      <w:r w:rsidRPr="00BA02C1">
        <w:rPr>
          <w:rStyle w:val="Emphasis"/>
          <w:highlight w:val="green"/>
        </w:rPr>
        <w:t xml:space="preserve">regional </w:t>
      </w:r>
      <w:r w:rsidRPr="00D30E11">
        <w:rPr>
          <w:rStyle w:val="Emphasis"/>
          <w:highlight w:val="green"/>
        </w:rPr>
        <w:t>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BA02C1">
        <w:rPr>
          <w:rStyle w:val="StyleUnderline"/>
          <w:highlight w:val="green"/>
        </w:rPr>
        <w:t>Russia</w:t>
      </w:r>
      <w:r w:rsidRPr="00314A8E">
        <w:rPr>
          <w:rStyle w:val="StyleUnderline"/>
        </w:rPr>
        <w:t xml:space="preserve"> has </w:t>
      </w:r>
      <w:r w:rsidRPr="00BA02C1">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BA02C1">
        <w:rPr>
          <w:rStyle w:val="Emphasis"/>
          <w:highlight w:val="green"/>
        </w:rPr>
        <w:t>modernization</w:t>
      </w:r>
      <w:r w:rsidRPr="00BA02C1">
        <w:rPr>
          <w:rStyle w:val="StyleUnderline"/>
          <w:highlight w:val="green"/>
        </w:rPr>
        <w:t xml:space="preserve"> emphasizing </w:t>
      </w:r>
      <w:r w:rsidRPr="00BA02C1">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BA02C1">
        <w:rPr>
          <w:rStyle w:val="StyleUnderline"/>
          <w:highlight w:val="green"/>
        </w:rPr>
        <w:t>conflicts in Ukraine and Syria</w:t>
      </w:r>
      <w:r w:rsidRPr="00314A8E">
        <w:t xml:space="preserve">.10 </w:t>
      </w:r>
      <w:r w:rsidRPr="00BA02C1">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BA02C1">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BA02C1">
        <w:rPr>
          <w:rStyle w:val="Emphasis"/>
          <w:highlight w:val="green"/>
        </w:rPr>
        <w:t>power-projection</w:t>
      </w:r>
      <w:r w:rsidRPr="00BA02C1">
        <w:rPr>
          <w:rStyle w:val="StyleUnderline"/>
          <w:highlight w:val="green"/>
        </w:rPr>
        <w:t xml:space="preserve"> and</w:t>
      </w:r>
      <w:r w:rsidRPr="00314A8E">
        <w:rPr>
          <w:rStyle w:val="StyleUnderline"/>
        </w:rPr>
        <w:t xml:space="preserve"> </w:t>
      </w:r>
      <w:proofErr w:type="spellStart"/>
      <w:r w:rsidRPr="00314A8E">
        <w:rPr>
          <w:rStyle w:val="StyleUnderline"/>
        </w:rPr>
        <w:t>antiaccess</w:t>
      </w:r>
      <w:proofErr w:type="spellEnd"/>
      <w:r w:rsidRPr="00314A8E">
        <w:rPr>
          <w:rStyle w:val="StyleUnderline"/>
        </w:rPr>
        <w:t xml:space="preserve">/area </w:t>
      </w:r>
      <w:r w:rsidRPr="005B7497">
        <w:rPr>
          <w:rStyle w:val="StyleUnderline"/>
        </w:rPr>
        <w:t xml:space="preserve">denial </w:t>
      </w:r>
      <w:r w:rsidRPr="00BA02C1">
        <w:rPr>
          <w:rStyle w:val="StyleUnderline"/>
          <w:highlight w:val="green"/>
        </w:rPr>
        <w:t>(A2/</w:t>
      </w:r>
      <w:r w:rsidRPr="00BA02C1">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01A8DF98" w14:textId="77777777" w:rsidR="00050202" w:rsidRPr="00416FF4" w:rsidRDefault="00050202" w:rsidP="00050202">
      <w:pPr>
        <w:pStyle w:val="Heading4"/>
        <w:rPr>
          <w:rFonts w:cs="Calibri"/>
        </w:rPr>
      </w:pPr>
      <w:r w:rsidRPr="00416FF4">
        <w:rPr>
          <w:rFonts w:cs="Calibri"/>
        </w:rPr>
        <w:t xml:space="preserve">A </w:t>
      </w:r>
      <w:r w:rsidRPr="00416FF4">
        <w:rPr>
          <w:rFonts w:cs="Calibri"/>
          <w:u w:val="single"/>
        </w:rPr>
        <w:t>strong alliance network</w:t>
      </w:r>
      <w:r w:rsidRPr="00416FF4">
        <w:rPr>
          <w:rFonts w:cs="Calibri"/>
        </w:rPr>
        <w:t xml:space="preserve"> is an </w:t>
      </w:r>
      <w:r w:rsidRPr="00416FF4">
        <w:rPr>
          <w:rFonts w:cs="Calibri"/>
          <w:u w:val="single"/>
        </w:rPr>
        <w:t>impact filter</w:t>
      </w:r>
      <w:r w:rsidRPr="00416FF4">
        <w:rPr>
          <w:rFonts w:cs="Calibri"/>
        </w:rPr>
        <w:t xml:space="preserve"> — solves </w:t>
      </w:r>
      <w:r w:rsidRPr="00416FF4">
        <w:rPr>
          <w:rFonts w:cs="Calibri"/>
          <w:u w:val="single"/>
        </w:rPr>
        <w:t>great-power war</w:t>
      </w:r>
      <w:r w:rsidRPr="00416FF4">
        <w:rPr>
          <w:rFonts w:cs="Calibri"/>
        </w:rPr>
        <w:t xml:space="preserve">, </w:t>
      </w:r>
      <w:r w:rsidRPr="00416FF4">
        <w:rPr>
          <w:rFonts w:cs="Calibri"/>
          <w:u w:val="single"/>
        </w:rPr>
        <w:t>growth</w:t>
      </w:r>
      <w:r w:rsidRPr="00416FF4">
        <w:rPr>
          <w:rFonts w:cs="Calibri"/>
        </w:rPr>
        <w:t xml:space="preserve">, and </w:t>
      </w:r>
      <w:r w:rsidRPr="00416FF4">
        <w:rPr>
          <w:rFonts w:cs="Calibri"/>
          <w:u w:val="single"/>
        </w:rPr>
        <w:t>democracy</w:t>
      </w:r>
      <w:r w:rsidRPr="00416FF4">
        <w:rPr>
          <w:rFonts w:cs="Calibri"/>
        </w:rPr>
        <w:t xml:space="preserve">. </w:t>
      </w:r>
    </w:p>
    <w:p w14:paraId="4696747A" w14:textId="77777777" w:rsidR="00050202" w:rsidRPr="00416FF4" w:rsidRDefault="00050202" w:rsidP="00050202">
      <w:r w:rsidRPr="00416FF4">
        <w:rPr>
          <w:rStyle w:val="Style13ptBold"/>
        </w:rPr>
        <w:t xml:space="preserve">Brands &amp; </w:t>
      </w:r>
      <w:proofErr w:type="spellStart"/>
      <w:r w:rsidRPr="00416FF4">
        <w:rPr>
          <w:rStyle w:val="Style13ptBold"/>
        </w:rPr>
        <w:t>Edel</w:t>
      </w:r>
      <w:proofErr w:type="spellEnd"/>
      <w:r w:rsidRPr="00416FF4">
        <w:rPr>
          <w:rStyle w:val="Style13ptBold"/>
        </w:rPr>
        <w:t>, 19</w:t>
      </w:r>
      <w:r w:rsidRPr="00416FF4">
        <w:rPr>
          <w:szCs w:val="16"/>
        </w:rPr>
        <w:t xml:space="preserve"> — Hal Brands; PhD, Henry A. Kissinger Distinguished Professor of Global Affairs at the Johns Hopkins School of Advanced International Studies. Charles </w:t>
      </w:r>
      <w:proofErr w:type="spellStart"/>
      <w:r w:rsidRPr="00416FF4">
        <w:rPr>
          <w:szCs w:val="16"/>
        </w:rPr>
        <w:t>Edel</w:t>
      </w:r>
      <w:proofErr w:type="spellEnd"/>
      <w:r w:rsidRPr="00416FF4">
        <w:rPr>
          <w:szCs w:val="16"/>
        </w:rPr>
        <w:t xml:space="preserve">; PhD, Senior Fellow and Visiting Scholar at the United States Studies Centre at the University of Sydney. (“The Lessons of Tragedy: Statecraft and World Order;” Ch. 7: Rediscovering Tragedy; Published by </w:t>
      </w:r>
      <w:r w:rsidRPr="00416FF4">
        <w:rPr>
          <w:i/>
          <w:iCs/>
          <w:szCs w:val="16"/>
        </w:rPr>
        <w:t>Yale University Press</w:t>
      </w:r>
      <w:r w:rsidRPr="00416FF4">
        <w:rPr>
          <w:szCs w:val="16"/>
        </w:rPr>
        <w:t>; //</w:t>
      </w:r>
      <w:proofErr w:type="spellStart"/>
      <w:r w:rsidRPr="00416FF4">
        <w:rPr>
          <w:szCs w:val="16"/>
        </w:rPr>
        <w:t>GrRv</w:t>
      </w:r>
      <w:proofErr w:type="spellEnd"/>
      <w:r w:rsidRPr="00416FF4">
        <w:rPr>
          <w:szCs w:val="16"/>
        </w:rPr>
        <w:t>)</w:t>
      </w:r>
    </w:p>
    <w:p w14:paraId="14FF573F" w14:textId="77777777" w:rsidR="00050202" w:rsidRPr="00416FF4" w:rsidRDefault="00050202" w:rsidP="00050202">
      <w:pPr>
        <w:rPr>
          <w:rStyle w:val="Emphasis"/>
        </w:rPr>
      </w:pPr>
      <w:r w:rsidRPr="00416FF4">
        <w:t xml:space="preserve">What’s true for America is equally true for its broader coalition of like-minded states. In geopolitics as in many things, </w:t>
      </w:r>
      <w:r w:rsidRPr="00416FF4">
        <w:rPr>
          <w:rStyle w:val="StyleUnderline"/>
        </w:rPr>
        <w:t xml:space="preserve">there is </w:t>
      </w:r>
      <w:r w:rsidRPr="00416FF4">
        <w:rPr>
          <w:rStyle w:val="Emphasis"/>
        </w:rPr>
        <w:t>great strength in numbers</w:t>
      </w:r>
      <w:r w:rsidRPr="00416FF4">
        <w:t xml:space="preserve">. Yet </w:t>
      </w:r>
      <w:r w:rsidRPr="00416FF4">
        <w:rPr>
          <w:rStyle w:val="StyleUnderline"/>
        </w:rPr>
        <w:t xml:space="preserve">that strength will hold only if the supporters of the international order </w:t>
      </w:r>
      <w:r w:rsidRPr="00416FF4">
        <w:rPr>
          <w:rStyle w:val="Emphasis"/>
        </w:rPr>
        <w:t>lock arms</w:t>
      </w:r>
      <w:r w:rsidRPr="00416FF4">
        <w:rPr>
          <w:rStyle w:val="StyleUnderline"/>
        </w:rPr>
        <w:t xml:space="preserve"> and </w:t>
      </w:r>
      <w:r w:rsidRPr="00416FF4">
        <w:rPr>
          <w:rStyle w:val="Emphasis"/>
        </w:rPr>
        <w:t>commit fully to its defense</w:t>
      </w:r>
      <w:r w:rsidRPr="00416FF4">
        <w:t xml:space="preserve">. </w:t>
      </w:r>
      <w:r w:rsidRPr="00416FF4">
        <w:rPr>
          <w:rStyle w:val="StyleUnderline"/>
          <w:highlight w:val="green"/>
        </w:rPr>
        <w:t xml:space="preserve">Preventing </w:t>
      </w:r>
      <w:r w:rsidRPr="00416FF4">
        <w:rPr>
          <w:rStyle w:val="Emphasis"/>
          <w:highlight w:val="green"/>
        </w:rPr>
        <w:t>great-power war</w:t>
      </w:r>
      <w:r w:rsidRPr="00416FF4">
        <w:rPr>
          <w:rStyle w:val="StyleUnderline"/>
          <w:highlight w:val="green"/>
        </w:rPr>
        <w:t xml:space="preserve"> and </w:t>
      </w:r>
      <w:r w:rsidRPr="00416FF4">
        <w:rPr>
          <w:rStyle w:val="Emphasis"/>
          <w:highlight w:val="green"/>
        </w:rPr>
        <w:t>international aggression</w:t>
      </w:r>
      <w:r w:rsidRPr="00416FF4">
        <w:rPr>
          <w:rStyle w:val="StyleUnderline"/>
          <w:highlight w:val="green"/>
        </w:rPr>
        <w:t xml:space="preserve">, promoting an </w:t>
      </w:r>
      <w:r w:rsidRPr="00416FF4">
        <w:rPr>
          <w:rStyle w:val="Emphasis"/>
          <w:highlight w:val="green"/>
        </w:rPr>
        <w:t>open</w:t>
      </w:r>
      <w:r w:rsidRPr="00416FF4">
        <w:rPr>
          <w:rStyle w:val="Emphasis"/>
        </w:rPr>
        <w:t xml:space="preserve"> global </w:t>
      </w:r>
      <w:r w:rsidRPr="00416FF4">
        <w:rPr>
          <w:rStyle w:val="StyleUnderline"/>
          <w:highlight w:val="green"/>
        </w:rPr>
        <w:t xml:space="preserve">economy that </w:t>
      </w:r>
      <w:r w:rsidRPr="00416FF4">
        <w:rPr>
          <w:rStyle w:val="Emphasis"/>
          <w:highlight w:val="green"/>
        </w:rPr>
        <w:t>averts depression</w:t>
      </w:r>
      <w:r w:rsidRPr="00416FF4">
        <w:t xml:space="preserve"> and privation, </w:t>
      </w:r>
      <w:r w:rsidRPr="00416FF4">
        <w:rPr>
          <w:rStyle w:val="StyleUnderline"/>
          <w:highlight w:val="green"/>
        </w:rPr>
        <w:t xml:space="preserve">upholding </w:t>
      </w:r>
      <w:r w:rsidRPr="00416FF4">
        <w:rPr>
          <w:rStyle w:val="Emphasis"/>
          <w:highlight w:val="green"/>
        </w:rPr>
        <w:t>democracy</w:t>
      </w:r>
      <w:r w:rsidRPr="00416FF4">
        <w:rPr>
          <w:rStyle w:val="StyleUnderline"/>
        </w:rPr>
        <w:t xml:space="preserve"> </w:t>
      </w:r>
      <w:r w:rsidRPr="00416FF4">
        <w:rPr>
          <w:rStyle w:val="Emphasis"/>
        </w:rPr>
        <w:t>and human rights</w:t>
      </w:r>
      <w:r w:rsidRPr="00416FF4">
        <w:t xml:space="preserve"> </w:t>
      </w:r>
      <w:r w:rsidRPr="00416FF4">
        <w:rPr>
          <w:rStyle w:val="StyleUnderline"/>
        </w:rPr>
        <w:t xml:space="preserve">in the face of </w:t>
      </w:r>
      <w:r w:rsidRPr="00416FF4">
        <w:rPr>
          <w:rStyle w:val="Emphasis"/>
        </w:rPr>
        <w:t>authoritarian resurgence</w:t>
      </w:r>
      <w:r w:rsidRPr="00416FF4">
        <w:t xml:space="preserve">, </w:t>
      </w:r>
      <w:r w:rsidRPr="00416FF4">
        <w:rPr>
          <w:rStyle w:val="StyleUnderline"/>
          <w:highlight w:val="green"/>
        </w:rPr>
        <w:t xml:space="preserve">and defending </w:t>
      </w:r>
      <w:r w:rsidRPr="00416FF4">
        <w:rPr>
          <w:rStyle w:val="Emphasis"/>
          <w:highlight w:val="green"/>
        </w:rPr>
        <w:t>liberal norms</w:t>
      </w:r>
      <w:r w:rsidRPr="00416FF4">
        <w:t xml:space="preserve"> that are being assaulted are goals that can be achieved only through strong partnerships and collective effort</w:t>
      </w:r>
      <w:r w:rsidRPr="00416FF4">
        <w:rPr>
          <w:rStyle w:val="StyleUnderline"/>
        </w:rPr>
        <w:t xml:space="preserve">. </w:t>
      </w:r>
      <w:r w:rsidRPr="00416FF4">
        <w:rPr>
          <w:rStyle w:val="StyleUnderline"/>
          <w:highlight w:val="green"/>
        </w:rPr>
        <w:t>If</w:t>
      </w:r>
      <w:r w:rsidRPr="00416FF4">
        <w:rPr>
          <w:rStyle w:val="StyleUnderline"/>
        </w:rPr>
        <w:t xml:space="preserve"> the </w:t>
      </w:r>
      <w:r w:rsidRPr="00416FF4">
        <w:rPr>
          <w:rStyle w:val="StyleUnderline"/>
          <w:highlight w:val="green"/>
        </w:rPr>
        <w:t xml:space="preserve">democracies are </w:t>
      </w:r>
      <w:r w:rsidRPr="00416FF4">
        <w:rPr>
          <w:rStyle w:val="Emphasis"/>
          <w:highlight w:val="green"/>
        </w:rPr>
        <w:t>divided</w:t>
      </w:r>
      <w:r w:rsidRPr="00416FF4">
        <w:rPr>
          <w:rStyle w:val="StyleUnderline"/>
          <w:highlight w:val="green"/>
        </w:rPr>
        <w:t xml:space="preserve">, </w:t>
      </w:r>
      <w:r w:rsidRPr="00416FF4">
        <w:rPr>
          <w:rStyle w:val="StyleUnderline"/>
        </w:rPr>
        <w:t xml:space="preserve">the </w:t>
      </w:r>
      <w:r w:rsidRPr="00416FF4">
        <w:rPr>
          <w:rStyle w:val="StyleUnderline"/>
          <w:highlight w:val="green"/>
        </w:rPr>
        <w:t xml:space="preserve">autocracies will </w:t>
      </w:r>
      <w:r w:rsidRPr="00416FF4">
        <w:rPr>
          <w:rStyle w:val="Emphasis"/>
          <w:highlight w:val="green"/>
        </w:rPr>
        <w:t>exploit those divisions</w:t>
      </w:r>
      <w:r w:rsidRPr="00416FF4">
        <w:t xml:space="preserve">; </w:t>
      </w:r>
      <w:r w:rsidRPr="00416FF4">
        <w:rPr>
          <w:rStyle w:val="StyleUnderline"/>
          <w:highlight w:val="green"/>
        </w:rPr>
        <w:t xml:space="preserve">if </w:t>
      </w:r>
      <w:r w:rsidRPr="00416FF4">
        <w:rPr>
          <w:rStyle w:val="StyleUnderline"/>
        </w:rPr>
        <w:t xml:space="preserve">America and its </w:t>
      </w:r>
      <w:r w:rsidRPr="00416FF4">
        <w:rPr>
          <w:rStyle w:val="StyleUnderline"/>
          <w:highlight w:val="green"/>
        </w:rPr>
        <w:t xml:space="preserve">allies struggle to achieve </w:t>
      </w:r>
      <w:r w:rsidRPr="00416FF4">
        <w:rPr>
          <w:rStyle w:val="Emphasis"/>
          <w:highlight w:val="green"/>
        </w:rPr>
        <w:t>unity</w:t>
      </w:r>
      <w:r w:rsidRPr="00416FF4">
        <w:rPr>
          <w:rStyle w:val="Emphasis"/>
        </w:rPr>
        <w:t xml:space="preserve"> of action</w:t>
      </w:r>
      <w:r w:rsidRPr="00416FF4">
        <w:rPr>
          <w:rStyle w:val="StyleUnderline"/>
        </w:rPr>
        <w:t xml:space="preserve">, </w:t>
      </w:r>
      <w:r w:rsidRPr="00416FF4">
        <w:rPr>
          <w:rStyle w:val="StyleUnderline"/>
          <w:highlight w:val="green"/>
        </w:rPr>
        <w:t xml:space="preserve">they will be </w:t>
      </w:r>
      <w:r w:rsidRPr="00416FF4">
        <w:rPr>
          <w:rStyle w:val="Emphasis"/>
          <w:highlight w:val="green"/>
        </w:rPr>
        <w:t>outmaneuvered</w:t>
      </w:r>
      <w:r w:rsidRPr="00416FF4">
        <w:t xml:space="preserve"> or overawed </w:t>
      </w:r>
      <w:r w:rsidRPr="00416FF4">
        <w:rPr>
          <w:rStyle w:val="StyleUnderline"/>
        </w:rPr>
        <w:t xml:space="preserve">by </w:t>
      </w:r>
      <w:r w:rsidRPr="00416FF4">
        <w:rPr>
          <w:rStyle w:val="Emphasis"/>
        </w:rPr>
        <w:t>revisionist powers</w:t>
      </w:r>
      <w:r w:rsidRPr="00416FF4">
        <w:t xml:space="preserve">. </w:t>
      </w:r>
      <w:r w:rsidRPr="00416FF4">
        <w:rPr>
          <w:rStyle w:val="StyleUnderline"/>
        </w:rPr>
        <w:t xml:space="preserve">The trend in today’s environment is, in many ways, toward </w:t>
      </w:r>
      <w:r w:rsidRPr="00416FF4">
        <w:rPr>
          <w:rStyle w:val="Emphasis"/>
        </w:rPr>
        <w:t>greater fragmentation</w:t>
      </w:r>
      <w:r w:rsidRPr="00416FF4">
        <w:t xml:space="preserve"> within what was once called the “free world.” But a tragic mindset requires understanding that </w:t>
      </w:r>
      <w:r w:rsidRPr="00416FF4">
        <w:rPr>
          <w:rStyle w:val="Emphasis"/>
        </w:rPr>
        <w:t>greater coordination</w:t>
      </w:r>
      <w:r w:rsidRPr="00416FF4">
        <w:rPr>
          <w:rStyle w:val="StyleUnderline"/>
        </w:rPr>
        <w:t xml:space="preserve"> and </w:t>
      </w:r>
      <w:r w:rsidRPr="00416FF4">
        <w:rPr>
          <w:rStyle w:val="Emphasis"/>
        </w:rPr>
        <w:t>solidarity is required</w:t>
      </w:r>
      <w:r w:rsidRPr="00416FF4">
        <w:rPr>
          <w:rStyle w:val="StyleUnderline"/>
        </w:rPr>
        <w:t xml:space="preserve"> if that </w:t>
      </w:r>
      <w:r w:rsidRPr="00416FF4">
        <w:rPr>
          <w:rStyle w:val="Emphasis"/>
        </w:rPr>
        <w:t>free world is to prosper.</w:t>
      </w:r>
    </w:p>
    <w:p w14:paraId="22C2D28C" w14:textId="77777777" w:rsidR="00050202" w:rsidRPr="00416FF4" w:rsidRDefault="00050202" w:rsidP="00050202">
      <w:r w:rsidRPr="00416FF4">
        <w:t xml:space="preserve">For defenders of the international order, then, </w:t>
      </w:r>
      <w:r w:rsidRPr="00416FF4">
        <w:rPr>
          <w:rStyle w:val="StyleUnderline"/>
        </w:rPr>
        <w:t xml:space="preserve">the question is not </w:t>
      </w:r>
      <w:r w:rsidRPr="00416FF4">
        <w:rPr>
          <w:rStyle w:val="Emphasis"/>
        </w:rPr>
        <w:t>whether</w:t>
      </w:r>
      <w:r w:rsidRPr="00416FF4">
        <w:rPr>
          <w:rStyle w:val="StyleUnderline"/>
        </w:rPr>
        <w:t xml:space="preserve"> such coordination and solidarity </w:t>
      </w:r>
      <w:proofErr w:type="gramStart"/>
      <w:r w:rsidRPr="00416FF4">
        <w:rPr>
          <w:rStyle w:val="StyleUnderline"/>
        </w:rPr>
        <w:t>is</w:t>
      </w:r>
      <w:proofErr w:type="gramEnd"/>
      <w:r w:rsidRPr="00416FF4">
        <w:rPr>
          <w:rStyle w:val="StyleUnderline"/>
        </w:rPr>
        <w:t xml:space="preserve"> desirable, but how it can </w:t>
      </w:r>
      <w:r w:rsidRPr="00416FF4">
        <w:rPr>
          <w:rStyle w:val="Emphasis"/>
        </w:rPr>
        <w:t>best be achieved</w:t>
      </w:r>
      <w:r w:rsidRPr="00416FF4">
        <w:t xml:space="preserve">. Here </w:t>
      </w:r>
      <w:r w:rsidRPr="00416FF4">
        <w:rPr>
          <w:rStyle w:val="StyleUnderline"/>
        </w:rPr>
        <w:t xml:space="preserve">there is </w:t>
      </w:r>
      <w:r w:rsidRPr="00416FF4">
        <w:rPr>
          <w:rStyle w:val="Emphasis"/>
        </w:rPr>
        <w:t>no escaping</w:t>
      </w:r>
      <w:r w:rsidRPr="00416FF4">
        <w:rPr>
          <w:rStyle w:val="StyleUnderline"/>
        </w:rPr>
        <w:t xml:space="preserve"> the </w:t>
      </w:r>
      <w:r w:rsidRPr="00416FF4">
        <w:rPr>
          <w:rStyle w:val="Emphasis"/>
        </w:rPr>
        <w:t>centrality</w:t>
      </w:r>
      <w:r w:rsidRPr="00416FF4">
        <w:rPr>
          <w:rStyle w:val="StyleUnderline"/>
        </w:rPr>
        <w:t xml:space="preserve"> of </w:t>
      </w:r>
      <w:r w:rsidRPr="00416FF4">
        <w:rPr>
          <w:rStyle w:val="Emphasis"/>
        </w:rPr>
        <w:t>American leadership</w:t>
      </w:r>
      <w:r w:rsidRPr="00416FF4">
        <w:t xml:space="preserve">. It is fair enough to point out that America pays a disproportionate share of the costs of sustaining an order that benefits so many. It is entirely reasonable, at a time when threats are rising and challenges multiplying, to demand that collective sacrifices be distributed more evenly, if only because Americans themselves will tire of supporting that order if they feel that they are doing it alone. To put the matter baldly, Americans will not be forever willing to send their </w:t>
      </w:r>
      <w:r w:rsidRPr="00416FF4">
        <w:rPr>
          <w:strike/>
        </w:rPr>
        <w:t>sons and daughters</w:t>
      </w:r>
      <w:r w:rsidRPr="00416FF4">
        <w:t xml:space="preserve"> to die for NATO if some of the richest countries in that alliance refuse to field minimally capable militaries of their own.</w:t>
      </w:r>
    </w:p>
    <w:p w14:paraId="2714035A" w14:textId="77777777" w:rsidR="00050202" w:rsidRPr="00416FF4" w:rsidRDefault="00050202" w:rsidP="00050202">
      <w:r w:rsidRPr="00416FF4">
        <w:t xml:space="preserve">What Americans must remember, though, is that </w:t>
      </w:r>
      <w:r w:rsidRPr="00416FF4">
        <w:rPr>
          <w:rStyle w:val="StyleUnderline"/>
        </w:rPr>
        <w:t xml:space="preserve">the </w:t>
      </w:r>
      <w:r w:rsidRPr="00416FF4">
        <w:rPr>
          <w:rStyle w:val="Emphasis"/>
          <w:highlight w:val="green"/>
        </w:rPr>
        <w:t>strong collective measures</w:t>
      </w:r>
      <w:r w:rsidRPr="00416FF4">
        <w:rPr>
          <w:rStyle w:val="StyleUnderline"/>
          <w:highlight w:val="green"/>
        </w:rPr>
        <w:t xml:space="preserve"> </w:t>
      </w:r>
      <w:r w:rsidRPr="00416FF4">
        <w:rPr>
          <w:rStyle w:val="StyleUnderline"/>
        </w:rPr>
        <w:t xml:space="preserve">required </w:t>
      </w:r>
      <w:r w:rsidRPr="00416FF4">
        <w:rPr>
          <w:rStyle w:val="StyleUnderline"/>
          <w:highlight w:val="green"/>
        </w:rPr>
        <w:t xml:space="preserve">to </w:t>
      </w:r>
      <w:r w:rsidRPr="00416FF4">
        <w:rPr>
          <w:rStyle w:val="Emphasis"/>
          <w:highlight w:val="green"/>
        </w:rPr>
        <w:t>preserve the international order</w:t>
      </w:r>
      <w:r w:rsidRPr="00416FF4">
        <w:rPr>
          <w:rStyle w:val="StyleUnderline"/>
          <w:highlight w:val="green"/>
        </w:rPr>
        <w:t xml:space="preserve"> are </w:t>
      </w:r>
      <w:r w:rsidRPr="00416FF4">
        <w:rPr>
          <w:rStyle w:val="Emphasis"/>
          <w:highlight w:val="green"/>
        </w:rPr>
        <w:t>far more likely to emerge</w:t>
      </w:r>
      <w:r w:rsidRPr="00416FF4">
        <w:rPr>
          <w:rStyle w:val="StyleUnderline"/>
          <w:highlight w:val="green"/>
        </w:rPr>
        <w:t xml:space="preserve"> when America</w:t>
      </w:r>
      <w:r w:rsidRPr="00416FF4">
        <w:rPr>
          <w:rStyle w:val="StyleUnderline"/>
        </w:rPr>
        <w:t xml:space="preserve"> </w:t>
      </w:r>
      <w:r w:rsidRPr="00416FF4">
        <w:rPr>
          <w:rStyle w:val="Emphasis"/>
        </w:rPr>
        <w:t>itself</w:t>
      </w:r>
      <w:r w:rsidRPr="00416FF4">
        <w:rPr>
          <w:rStyle w:val="StyleUnderline"/>
        </w:rPr>
        <w:t xml:space="preserve"> </w:t>
      </w:r>
      <w:r w:rsidRPr="00416FF4">
        <w:rPr>
          <w:rStyle w:val="Emphasis"/>
          <w:highlight w:val="green"/>
        </w:rPr>
        <w:t>is fully committed</w:t>
      </w:r>
      <w:r w:rsidRPr="00416FF4">
        <w:rPr>
          <w:rStyle w:val="StyleUnderline"/>
          <w:highlight w:val="green"/>
        </w:rPr>
        <w:t xml:space="preserve">. </w:t>
      </w:r>
      <w:r w:rsidRPr="00416FF4">
        <w:rPr>
          <w:rStyle w:val="Emphasis"/>
          <w:highlight w:val="green"/>
        </w:rPr>
        <w:t>Allies</w:t>
      </w:r>
      <w:r w:rsidRPr="00416FF4">
        <w:rPr>
          <w:rStyle w:val="StyleUnderline"/>
        </w:rPr>
        <w:t xml:space="preserve"> and </w:t>
      </w:r>
      <w:r w:rsidRPr="00416FF4">
        <w:rPr>
          <w:rStyle w:val="Emphasis"/>
        </w:rPr>
        <w:t>partners</w:t>
      </w:r>
      <w:r w:rsidRPr="00416FF4">
        <w:rPr>
          <w:rStyle w:val="StyleUnderline"/>
        </w:rPr>
        <w:t xml:space="preserve"> </w:t>
      </w:r>
      <w:r w:rsidRPr="00416FF4">
        <w:rPr>
          <w:rStyle w:val="StyleUnderline"/>
          <w:highlight w:val="green"/>
        </w:rPr>
        <w:t>will</w:t>
      </w:r>
      <w:r w:rsidRPr="00416FF4">
        <w:rPr>
          <w:rStyle w:val="StyleUnderline"/>
        </w:rPr>
        <w:t xml:space="preserve"> be </w:t>
      </w:r>
      <w:r w:rsidRPr="00416FF4">
        <w:rPr>
          <w:rStyle w:val="Emphasis"/>
        </w:rPr>
        <w:t>more willing to run risks</w:t>
      </w:r>
      <w:r w:rsidRPr="00416FF4">
        <w:rPr>
          <w:rStyle w:val="StyleUnderline"/>
        </w:rPr>
        <w:t xml:space="preserve"> and </w:t>
      </w:r>
      <w:r w:rsidRPr="00416FF4">
        <w:rPr>
          <w:rStyle w:val="Emphasis"/>
          <w:highlight w:val="green"/>
        </w:rPr>
        <w:t>confront revisionist</w:t>
      </w:r>
      <w:r w:rsidRPr="00416FF4">
        <w:rPr>
          <w:rStyle w:val="Emphasis"/>
        </w:rPr>
        <w:t xml:space="preserve"> power</w:t>
      </w:r>
      <w:r w:rsidRPr="00416FF4">
        <w:rPr>
          <w:rStyle w:val="Emphasis"/>
          <w:highlight w:val="green"/>
        </w:rPr>
        <w:t>s</w:t>
      </w:r>
      <w:r w:rsidRPr="00416FF4">
        <w:rPr>
          <w:rStyle w:val="StyleUnderline"/>
          <w:highlight w:val="green"/>
        </w:rPr>
        <w:t xml:space="preserve"> if they are </w:t>
      </w:r>
      <w:r w:rsidRPr="00416FF4">
        <w:rPr>
          <w:rStyle w:val="Emphasis"/>
          <w:highlight w:val="green"/>
        </w:rPr>
        <w:t>assured</w:t>
      </w:r>
      <w:r w:rsidRPr="00416FF4">
        <w:rPr>
          <w:rStyle w:val="Emphasis"/>
        </w:rPr>
        <w:t xml:space="preserve"> of U.S. support</w:t>
      </w:r>
      <w:r w:rsidRPr="00416FF4">
        <w:rPr>
          <w:rStyle w:val="StyleUnderline"/>
        </w:rPr>
        <w:t xml:space="preserve"> </w:t>
      </w:r>
      <w:r w:rsidRPr="00416FF4">
        <w:t xml:space="preserve">than if they doubt it. </w:t>
      </w:r>
      <w:r w:rsidRPr="00416FF4">
        <w:rPr>
          <w:rStyle w:val="StyleUnderline"/>
        </w:rPr>
        <w:t xml:space="preserve">An Asia-Pacific without American leadership would </w:t>
      </w:r>
      <w:r w:rsidRPr="00416FF4">
        <w:rPr>
          <w:rStyle w:val="Emphasis"/>
        </w:rPr>
        <w:t>not</w:t>
      </w:r>
      <w:r w:rsidRPr="00416FF4">
        <w:rPr>
          <w:rStyle w:val="StyleUnderline"/>
        </w:rPr>
        <w:t xml:space="preserve"> be a region </w:t>
      </w:r>
      <w:r w:rsidRPr="00416FF4">
        <w:rPr>
          <w:rStyle w:val="Emphasis"/>
        </w:rPr>
        <w:t>better positioned</w:t>
      </w:r>
      <w:r w:rsidRPr="00416FF4">
        <w:rPr>
          <w:rStyle w:val="StyleUnderline"/>
        </w:rPr>
        <w:t xml:space="preserve"> to </w:t>
      </w:r>
      <w:r w:rsidRPr="00416FF4">
        <w:rPr>
          <w:rStyle w:val="Emphasis"/>
        </w:rPr>
        <w:t>resist Chinese expansionism</w:t>
      </w:r>
      <w:r w:rsidRPr="00416FF4">
        <w:t xml:space="preserve">; </w:t>
      </w:r>
      <w:r w:rsidRPr="00416FF4">
        <w:rPr>
          <w:rStyle w:val="StyleUnderline"/>
        </w:rPr>
        <w:t xml:space="preserve">it would be a </w:t>
      </w:r>
      <w:r w:rsidRPr="00416FF4">
        <w:rPr>
          <w:rStyle w:val="Emphasis"/>
        </w:rPr>
        <w:t>weaker</w:t>
      </w:r>
      <w:r w:rsidRPr="00416FF4">
        <w:rPr>
          <w:rStyle w:val="StyleUnderline"/>
        </w:rPr>
        <w:t xml:space="preserve"> and </w:t>
      </w:r>
      <w:r w:rsidRPr="00416FF4">
        <w:rPr>
          <w:rStyle w:val="Emphasis"/>
        </w:rPr>
        <w:t>more divided region</w:t>
      </w:r>
      <w:r w:rsidRPr="00416FF4">
        <w:rPr>
          <w:rStyle w:val="StyleUnderline"/>
        </w:rPr>
        <w:t>,</w:t>
      </w:r>
      <w:r w:rsidRPr="00416FF4">
        <w:t xml:space="preserve"> increasingly </w:t>
      </w:r>
      <w:r w:rsidRPr="00416FF4">
        <w:rPr>
          <w:rStyle w:val="StyleUnderline"/>
        </w:rPr>
        <w:t>at Beijing’</w:t>
      </w:r>
      <w:r w:rsidRPr="00416FF4">
        <w:rPr>
          <w:rStyle w:val="Emphasis"/>
        </w:rPr>
        <w:t>s mercy</w:t>
      </w:r>
      <w:r w:rsidRPr="00416FF4">
        <w:rPr>
          <w:rStyle w:val="StyleUnderline"/>
        </w:rPr>
        <w:t xml:space="preserve">. </w:t>
      </w:r>
      <w:r w:rsidRPr="00416FF4">
        <w:t xml:space="preserve">Likewise, supporters of free markets and democracy are more likely to stand up for those arrangements if the world’s preeminent free-market democracy is in the vanguard; </w:t>
      </w:r>
      <w:r w:rsidRPr="00416FF4">
        <w:rPr>
          <w:rStyle w:val="Emphasis"/>
          <w:highlight w:val="green"/>
        </w:rPr>
        <w:t>collective action</w:t>
      </w:r>
      <w:r w:rsidRPr="00416FF4">
        <w:rPr>
          <w:rStyle w:val="StyleUnderline"/>
          <w:highlight w:val="green"/>
        </w:rPr>
        <w:t xml:space="preserve"> to meet the </w:t>
      </w:r>
      <w:r w:rsidRPr="00416FF4">
        <w:rPr>
          <w:rStyle w:val="Emphasis"/>
          <w:highlight w:val="green"/>
        </w:rPr>
        <w:t>greatest global challenges</w:t>
      </w:r>
      <w:r w:rsidRPr="00416FF4">
        <w:rPr>
          <w:rStyle w:val="StyleUnderline"/>
          <w:highlight w:val="green"/>
        </w:rPr>
        <w:t xml:space="preserve"> will materialize </w:t>
      </w:r>
      <w:r w:rsidRPr="00416FF4">
        <w:rPr>
          <w:rStyle w:val="StyleUnderline"/>
        </w:rPr>
        <w:t xml:space="preserve">more successfully </w:t>
      </w:r>
      <w:r w:rsidRPr="00416FF4">
        <w:rPr>
          <w:rStyle w:val="StyleUnderline"/>
          <w:highlight w:val="green"/>
        </w:rPr>
        <w:t>if the U</w:t>
      </w:r>
      <w:r w:rsidRPr="00416FF4">
        <w:rPr>
          <w:rStyle w:val="StyleUnderline"/>
        </w:rPr>
        <w:t xml:space="preserve">nited </w:t>
      </w:r>
      <w:r w:rsidRPr="00416FF4">
        <w:rPr>
          <w:rStyle w:val="StyleUnderline"/>
          <w:highlight w:val="green"/>
        </w:rPr>
        <w:t>S</w:t>
      </w:r>
      <w:r w:rsidRPr="00416FF4">
        <w:rPr>
          <w:rStyle w:val="StyleUnderline"/>
        </w:rPr>
        <w:t xml:space="preserve">tates </w:t>
      </w:r>
      <w:r w:rsidRPr="00416FF4">
        <w:rPr>
          <w:rStyle w:val="StyleUnderline"/>
          <w:highlight w:val="green"/>
        </w:rPr>
        <w:t xml:space="preserve">acts as the </w:t>
      </w:r>
      <w:r w:rsidRPr="00416FF4">
        <w:rPr>
          <w:rStyle w:val="Emphasis"/>
          <w:highlight w:val="green"/>
        </w:rPr>
        <w:t>convener</w:t>
      </w:r>
      <w:r w:rsidRPr="00416FF4">
        <w:t xml:space="preserve">. </w:t>
      </w:r>
      <w:r w:rsidRPr="00416FF4">
        <w:rPr>
          <w:rStyle w:val="StyleUnderline"/>
        </w:rPr>
        <w:t>America was</w:t>
      </w:r>
      <w:r w:rsidRPr="00416FF4">
        <w:t xml:space="preserve"> “</w:t>
      </w:r>
      <w:r w:rsidRPr="00416FF4">
        <w:rPr>
          <w:rStyle w:val="StyleUnderline"/>
        </w:rPr>
        <w:t xml:space="preserve">the </w:t>
      </w:r>
      <w:r w:rsidRPr="00416FF4">
        <w:rPr>
          <w:rStyle w:val="Emphasis"/>
        </w:rPr>
        <w:t>one nation</w:t>
      </w:r>
      <w:r w:rsidRPr="00416FF4">
        <w:rPr>
          <w:rStyle w:val="StyleUnderline"/>
        </w:rPr>
        <w:t xml:space="preserve"> that has the necessary </w:t>
      </w:r>
      <w:r w:rsidRPr="00416FF4">
        <w:rPr>
          <w:rStyle w:val="Emphasis"/>
        </w:rPr>
        <w:t>political, military</w:t>
      </w:r>
      <w:r w:rsidRPr="00416FF4">
        <w:rPr>
          <w:rStyle w:val="StyleUnderline"/>
        </w:rPr>
        <w:t xml:space="preserve">, and </w:t>
      </w:r>
      <w:r w:rsidRPr="00416FF4">
        <w:rPr>
          <w:rStyle w:val="Emphasis"/>
        </w:rPr>
        <w:t>economic instruments</w:t>
      </w:r>
      <w:r w:rsidRPr="00416FF4">
        <w:rPr>
          <w:rStyle w:val="StyleUnderline"/>
        </w:rPr>
        <w:t xml:space="preserve"> at our disposal to </w:t>
      </w:r>
      <w:r w:rsidRPr="00416FF4">
        <w:rPr>
          <w:rStyle w:val="Emphasis"/>
        </w:rPr>
        <w:t>catalyze</w:t>
      </w:r>
      <w:r w:rsidRPr="00416FF4">
        <w:rPr>
          <w:rStyle w:val="StyleUnderline"/>
        </w:rPr>
        <w:t xml:space="preserve"> a </w:t>
      </w:r>
      <w:r w:rsidRPr="00416FF4">
        <w:rPr>
          <w:rStyle w:val="Emphasis"/>
        </w:rPr>
        <w:t>successful collective response</w:t>
      </w:r>
      <w:r w:rsidRPr="00416FF4">
        <w:t xml:space="preserve">,” James Baker said during the Persian Gulf crisis in 1990; </w:t>
      </w:r>
      <w:r w:rsidRPr="00416FF4">
        <w:rPr>
          <w:rStyle w:val="Emphasis"/>
        </w:rPr>
        <w:t>no other nation</w:t>
      </w:r>
      <w:r w:rsidRPr="00416FF4">
        <w:rPr>
          <w:rStyle w:val="StyleUnderline"/>
        </w:rPr>
        <w:t xml:space="preserve"> can play this role</w:t>
      </w:r>
      <w:r w:rsidRPr="00416FF4">
        <w:t>, even today.13 Finally, Americans must keep in mind that if Washington pursues protectionist economic policies that impoverish its partners, if it forsakes the liberal principles that have formed the ideological core of its alliances, if it extorts tribute from its allies like some mafia protection racket, then it will lose the attractive power that allowed it to lead such formidable coalitions in the first place. America endures its share of inequities and burdens in the service of global order. Yet as a tragic sensibility reminds us, some burdens are tolerable because they help prevent something far, far worse.</w:t>
      </w:r>
    </w:p>
    <w:p w14:paraId="45D159E7" w14:textId="77777777" w:rsidR="00050202" w:rsidRPr="00416FF4" w:rsidRDefault="00050202" w:rsidP="00050202">
      <w:pPr>
        <w:pStyle w:val="Heading4"/>
        <w:rPr>
          <w:rFonts w:cs="Calibri"/>
        </w:rPr>
      </w:pPr>
      <w:r>
        <w:rPr>
          <w:rFonts w:cs="Calibri"/>
        </w:rPr>
        <w:t>But</w:t>
      </w:r>
      <w:r w:rsidRPr="00416FF4">
        <w:rPr>
          <w:rFonts w:cs="Calibri"/>
        </w:rPr>
        <w:t xml:space="preserve"> offshore balancing fails—weak American responses spark global instability  </w:t>
      </w:r>
    </w:p>
    <w:p w14:paraId="0B72D454" w14:textId="77777777" w:rsidR="00050202" w:rsidRPr="00416FF4" w:rsidRDefault="00050202" w:rsidP="00050202">
      <w:pPr>
        <w:spacing w:after="0" w:line="240" w:lineRule="auto"/>
      </w:pPr>
      <w:r w:rsidRPr="00416FF4">
        <w:t xml:space="preserve">Ted R. </w:t>
      </w:r>
      <w:proofErr w:type="spellStart"/>
      <w:r w:rsidRPr="00416FF4">
        <w:rPr>
          <w:rFonts w:eastAsiaTheme="majorEastAsia"/>
          <w:b/>
          <w:bCs/>
          <w:sz w:val="26"/>
          <w:szCs w:val="26"/>
        </w:rPr>
        <w:t>Bromund</w:t>
      </w:r>
      <w:proofErr w:type="spellEnd"/>
      <w:r w:rsidRPr="00416FF4">
        <w:rPr>
          <w:rFonts w:eastAsiaTheme="majorEastAsia"/>
          <w:b/>
          <w:bCs/>
          <w:sz w:val="26"/>
          <w:szCs w:val="26"/>
        </w:rPr>
        <w:t xml:space="preserve"> et. al 17</w:t>
      </w:r>
      <w:r w:rsidRPr="00416FF4">
        <w:t xml:space="preserve">--(Ted R. </w:t>
      </w:r>
      <w:proofErr w:type="spellStart"/>
      <w:r w:rsidRPr="00416FF4">
        <w:t>Bromund</w:t>
      </w:r>
      <w:proofErr w:type="spellEnd"/>
      <w:r w:rsidRPr="00416FF4">
        <w:t>, Studies Anglo-American relations, U.S. relations with Europe and the EU, and the U.S.’s leadership role in the world, Reclaiming American Realism, American Affairs Journal, accessed 6-28-2019, https://americanaffairsjournal.org/2017/05/reclaiming-american-realism/)//ND</w:t>
      </w:r>
    </w:p>
    <w:p w14:paraId="4F485316" w14:textId="77777777" w:rsidR="00050202" w:rsidRDefault="00050202" w:rsidP="00050202">
      <w:r w:rsidRPr="00416FF4">
        <w:t xml:space="preserve">As Americans, we should know what it is to live in a tough, competitive world, because it was the world our nation was born into. That world endures, and no amount of post–Cold War fantasizing will make it disappear. </w:t>
      </w:r>
      <w:r w:rsidRPr="00416FF4">
        <w:rPr>
          <w:rStyle w:val="StyleUnderline"/>
        </w:rPr>
        <w:t>From the start, we made our way in that world thanks to our alliances—for it was a military alliance with France that helped us win our independence</w:t>
      </w:r>
      <w:r w:rsidRPr="00416FF4">
        <w:t>. Provided that we retain the power to decide if we will fight—and we do—</w:t>
      </w:r>
      <w:r w:rsidRPr="00416FF4">
        <w:rPr>
          <w:rStyle w:val="StyleUnderline"/>
        </w:rPr>
        <w:t>our alliances today raise no questions of principle</w:t>
      </w:r>
      <w:r w:rsidRPr="00416FF4">
        <w:t xml:space="preserve">. After all, </w:t>
      </w:r>
      <w:r w:rsidRPr="00416FF4">
        <w:rPr>
          <w:rStyle w:val="StyleUnderline"/>
        </w:rPr>
        <w:t>we claimed the right to contract alliances in the Declaration of Independence itself.</w:t>
      </w:r>
      <w:r w:rsidRPr="00416FF4">
        <w:t xml:space="preserve"> </w:t>
      </w:r>
      <w:r w:rsidRPr="00416FF4">
        <w:rPr>
          <w:rStyle w:val="StyleUnderline"/>
        </w:rPr>
        <w:t>Nor are our alliances an act of charity.</w:t>
      </w:r>
      <w:r w:rsidRPr="00416FF4">
        <w:t xml:space="preserve"> First and foremost, </w:t>
      </w:r>
      <w:r w:rsidRPr="00416FF4">
        <w:rPr>
          <w:rStyle w:val="StyleUnderline"/>
        </w:rPr>
        <w:t xml:space="preserve">they have mostly been made with strategically important countries, traditionally those that have been able to help uphold order in their regions. Today, </w:t>
      </w:r>
      <w:r w:rsidRPr="00430A68">
        <w:rPr>
          <w:rStyle w:val="StyleUnderline"/>
          <w:highlight w:val="green"/>
        </w:rPr>
        <w:t>there is little disagreement in America that our allies should pay more</w:t>
      </w:r>
      <w:r w:rsidRPr="00416FF4">
        <w:t xml:space="preserve">, </w:t>
      </w:r>
      <w:proofErr w:type="gramStart"/>
      <w:r w:rsidRPr="00416FF4">
        <w:t>so as to</w:t>
      </w:r>
      <w:proofErr w:type="gramEnd"/>
      <w:r w:rsidRPr="00416FF4">
        <w:t xml:space="preserve"> do more. Every president since Eisenhower has asked for that, and with rare exceptions—such as Britain under Margaret Thatcher—they have asked in vain. </w:t>
      </w:r>
      <w:r w:rsidRPr="00416FF4">
        <w:rPr>
          <w:rStyle w:val="StyleUnderline"/>
        </w:rPr>
        <w:t>We cannot sustain our alliances unless the American people believe that every member nation is making a fair contribution</w:t>
      </w:r>
      <w:r w:rsidRPr="00416FF4">
        <w:t xml:space="preserve">. </w:t>
      </w:r>
      <w:r w:rsidRPr="00416FF4">
        <w:rPr>
          <w:rStyle w:val="StyleUnderline"/>
        </w:rPr>
        <w:t>But the problem is not that our allies are free riding on us, for when we cut our defenses, they do not increase theirs</w:t>
      </w:r>
      <w:r w:rsidRPr="00416FF4">
        <w:t xml:space="preserve">. It is that the history, culture, and politics of our allies now make them </w:t>
      </w:r>
      <w:proofErr w:type="gramStart"/>
      <w:r w:rsidRPr="00416FF4">
        <w:t>unwilling</w:t>
      </w:r>
      <w:proofErr w:type="gramEnd"/>
      <w:r w:rsidRPr="00416FF4">
        <w:t xml:space="preserve"> to accept that military strength is vital to diplomacy and deterrence alike. They have profound incentives to minimize, dismiss, and ignore threats—and hence not to spend enough on defense. For our European allies and Japan, the demands of the social welfare state, mixed with an understandably lingering horror at the memories of war, have combined over decades to make unpalatable most discussion of hard power and the need for martial readiness. The fear that returning to the world of machtpolitik will put at risk all they have built since 1945 is understandable, if unsuited to the current geopolitical environment. Yet we should still appreciate what we have in our allies. </w:t>
      </w:r>
      <w:r w:rsidRPr="00416FF4">
        <w:rPr>
          <w:rStyle w:val="StyleUnderline"/>
        </w:rPr>
        <w:t>Tens of thousands of brave Americans gave their lives to create the alliances we have today.</w:t>
      </w:r>
      <w:r w:rsidRPr="00416FF4">
        <w:t xml:space="preserve"> </w:t>
      </w:r>
      <w:r w:rsidRPr="00416FF4">
        <w:rPr>
          <w:rStyle w:val="StyleUnderline"/>
        </w:rPr>
        <w:t>The costs we pay now are maintenance expenses on the peace they won</w:t>
      </w:r>
      <w:r w:rsidRPr="00416FF4">
        <w:t xml:space="preserve">. Of course, </w:t>
      </w:r>
      <w:r w:rsidRPr="00416FF4">
        <w:rPr>
          <w:rStyle w:val="StyleUnderline"/>
        </w:rPr>
        <w:t xml:space="preserve">our </w:t>
      </w:r>
      <w:proofErr w:type="gramStart"/>
      <w:r w:rsidRPr="00416FF4">
        <w:rPr>
          <w:rStyle w:val="StyleUnderline"/>
        </w:rPr>
        <w:t>allies</w:t>
      </w:r>
      <w:proofErr w:type="gramEnd"/>
      <w:r w:rsidRPr="00416FF4">
        <w:rPr>
          <w:rStyle w:val="StyleUnderline"/>
        </w:rPr>
        <w:t xml:space="preserve"> benefit from this</w:t>
      </w:r>
      <w:r w:rsidRPr="00416FF4">
        <w:t xml:space="preserve">. But precisely because we are on top, we benefit most from the world as it is today, even if our complacency sometimes allows others to take advantage of the stability we created for their own malignant purposes. Our democratic allies, who wish—a little too hard—only to live in peace, feel the same way about the status quo. That does not mean we need to excuse the failings of our allies, indulge their supranational fantasies, outsource the defense of our interests to them, or allow them to completely outsource theirs to us. Instead, we need to have just as much realism about our allies as we have about our enemies. That means recognizing that what our allies lack is the luck that we in the United States enjoy. We are fortunate to have Canada and Mexico as neighbors; </w:t>
      </w:r>
      <w:r w:rsidRPr="00430A68">
        <w:rPr>
          <w:rStyle w:val="StyleUnderline"/>
          <w:highlight w:val="green"/>
        </w:rPr>
        <w:t>our allies, unfortunately, are next door to China, Russia, autocrats</w:t>
      </w:r>
      <w:r w:rsidRPr="00416FF4">
        <w:rPr>
          <w:rStyle w:val="StyleUnderline"/>
        </w:rPr>
        <w:t>, and Islamists</w:t>
      </w:r>
      <w:r w:rsidRPr="00416FF4">
        <w:t xml:space="preserve">. </w:t>
      </w:r>
      <w:r w:rsidRPr="00416FF4">
        <w:rPr>
          <w:rStyle w:val="StyleUnderline"/>
        </w:rPr>
        <w:t xml:space="preserve">Given our good fortune, and our strength, it is </w:t>
      </w:r>
      <w:r w:rsidRPr="00430A68">
        <w:rPr>
          <w:rStyle w:val="StyleUnderline"/>
          <w:highlight w:val="green"/>
        </w:rPr>
        <w:t>inevitable that we are the ones who are forward deployed</w:t>
      </w:r>
      <w:r w:rsidRPr="00416FF4">
        <w:rPr>
          <w:rStyle w:val="StyleUnderline"/>
        </w:rPr>
        <w:t xml:space="preserve">, because </w:t>
      </w:r>
      <w:r w:rsidRPr="00430A68">
        <w:rPr>
          <w:rStyle w:val="StyleUnderline"/>
          <w:highlight w:val="green"/>
        </w:rPr>
        <w:t>we are the ones who have</w:t>
      </w:r>
      <w:r w:rsidRPr="00416FF4">
        <w:rPr>
          <w:rStyle w:val="StyleUnderline"/>
        </w:rPr>
        <w:t xml:space="preserve"> the </w:t>
      </w:r>
      <w:r w:rsidRPr="00430A68">
        <w:rPr>
          <w:rStyle w:val="StyleUnderline"/>
          <w:highlight w:val="green"/>
        </w:rPr>
        <w:t>geopolitical freedom to help</w:t>
      </w:r>
      <w:r w:rsidRPr="00416FF4">
        <w:t xml:space="preserve">. </w:t>
      </w:r>
      <w:r w:rsidRPr="00416FF4">
        <w:rPr>
          <w:rStyle w:val="StyleUnderline"/>
        </w:rPr>
        <w:t>But we should remember that our deployments defend our place in the world—and the ability of Americans to be free in it—just as much as they defend our allies</w:t>
      </w:r>
      <w:r w:rsidRPr="00416FF4">
        <w:t xml:space="preserve">. </w:t>
      </w:r>
      <w:r w:rsidRPr="00430A68">
        <w:rPr>
          <w:rStyle w:val="StyleUnderline"/>
          <w:highlight w:val="green"/>
        </w:rPr>
        <w:t>Without</w:t>
      </w:r>
      <w:r w:rsidRPr="00416FF4">
        <w:rPr>
          <w:rStyle w:val="StyleUnderline"/>
        </w:rPr>
        <w:t xml:space="preserve"> our </w:t>
      </w:r>
      <w:r w:rsidRPr="00430A68">
        <w:rPr>
          <w:rStyle w:val="StyleUnderline"/>
          <w:highlight w:val="green"/>
        </w:rPr>
        <w:t>close alliances and</w:t>
      </w:r>
      <w:r w:rsidRPr="00416FF4">
        <w:rPr>
          <w:rStyle w:val="StyleUnderline"/>
        </w:rPr>
        <w:t xml:space="preserve"> the </w:t>
      </w:r>
      <w:r w:rsidRPr="00430A68">
        <w:rPr>
          <w:rStyle w:val="StyleUnderline"/>
          <w:highlight w:val="green"/>
        </w:rPr>
        <w:t>forward</w:t>
      </w:r>
      <w:r w:rsidRPr="00416FF4">
        <w:rPr>
          <w:rStyle w:val="StyleUnderline"/>
        </w:rPr>
        <w:t xml:space="preserve"> yet benign </w:t>
      </w:r>
      <w:r w:rsidRPr="00430A68">
        <w:rPr>
          <w:rStyle w:val="StyleUnderline"/>
          <w:highlight w:val="green"/>
        </w:rPr>
        <w:t>deployment</w:t>
      </w:r>
      <w:r w:rsidRPr="00416FF4">
        <w:rPr>
          <w:rStyle w:val="StyleUnderline"/>
        </w:rPr>
        <w:t xml:space="preserve"> of our forces, we would </w:t>
      </w:r>
      <w:r w:rsidRPr="00430A68">
        <w:rPr>
          <w:rStyle w:val="StyleUnderline"/>
          <w:highlight w:val="green"/>
        </w:rPr>
        <w:t>look out onto an</w:t>
      </w:r>
      <w:r w:rsidRPr="00416FF4">
        <w:rPr>
          <w:rStyle w:val="StyleUnderline"/>
        </w:rPr>
        <w:t xml:space="preserve"> </w:t>
      </w:r>
      <w:r w:rsidRPr="00430A68">
        <w:rPr>
          <w:rStyle w:val="StyleUnderline"/>
          <w:highlight w:val="green"/>
        </w:rPr>
        <w:t>unwelcoming Middle East and an increasingly troubled Asia</w:t>
      </w:r>
      <w:r w:rsidRPr="00416FF4">
        <w:t xml:space="preserve">, where Americans would be seen simply as outsiders, not as welcome partners by some. </w:t>
      </w:r>
      <w:r w:rsidRPr="00416FF4">
        <w:rPr>
          <w:rStyle w:val="StyleUnderline"/>
        </w:rPr>
        <w:t xml:space="preserve">Moreover, the </w:t>
      </w:r>
      <w:r w:rsidRPr="00430A68">
        <w:rPr>
          <w:rStyle w:val="StyleUnderline"/>
          <w:highlight w:val="green"/>
        </w:rPr>
        <w:t>allies</w:t>
      </w:r>
      <w:r w:rsidRPr="00416FF4">
        <w:rPr>
          <w:rStyle w:val="StyleUnderline"/>
        </w:rPr>
        <w:t xml:space="preserve"> we have, such as the United Kingdom, Israel, Japan, and South Korea, are part of a global network of liberal societies and economies that </w:t>
      </w:r>
      <w:r w:rsidRPr="00430A68">
        <w:rPr>
          <w:rStyle w:val="StyleUnderline"/>
          <w:highlight w:val="green"/>
        </w:rPr>
        <w:t>dynamically interact</w:t>
      </w:r>
      <w:r w:rsidRPr="00416FF4">
        <w:rPr>
          <w:rStyle w:val="StyleUnderline"/>
        </w:rPr>
        <w:t xml:space="preserve"> and add immeasurably to global wealth, </w:t>
      </w:r>
      <w:r w:rsidRPr="00430A68">
        <w:rPr>
          <w:rStyle w:val="StyleUnderline"/>
          <w:highlight w:val="green"/>
        </w:rPr>
        <w:t>not least back in the United States</w:t>
      </w:r>
      <w:r w:rsidRPr="00430A68">
        <w:rPr>
          <w:highlight w:val="green"/>
        </w:rPr>
        <w:t>.</w:t>
      </w:r>
      <w:r w:rsidRPr="00416FF4">
        <w:t xml:space="preserve"> </w:t>
      </w:r>
      <w:r w:rsidRPr="00416FF4">
        <w:rPr>
          <w:rStyle w:val="StyleUnderline"/>
        </w:rPr>
        <w:t xml:space="preserve">We </w:t>
      </w:r>
      <w:r w:rsidRPr="00430A68">
        <w:rPr>
          <w:rStyle w:val="StyleUnderline"/>
          <w:highlight w:val="green"/>
        </w:rPr>
        <w:t>cannot avoid</w:t>
      </w:r>
      <w:r w:rsidRPr="00416FF4">
        <w:rPr>
          <w:rStyle w:val="StyleUnderline"/>
        </w:rPr>
        <w:t xml:space="preserve"> becoming involved merely by </w:t>
      </w:r>
      <w:r w:rsidRPr="00430A68">
        <w:rPr>
          <w:rStyle w:val="StyleUnderline"/>
          <w:highlight w:val="green"/>
        </w:rPr>
        <w:t>retreating</w:t>
      </w:r>
      <w:r w:rsidRPr="00416FF4">
        <w:rPr>
          <w:rStyle w:val="StyleUnderline"/>
        </w:rPr>
        <w:t xml:space="preserve"> from our allies.</w:t>
      </w:r>
      <w:r w:rsidRPr="00416FF4">
        <w:t xml:space="preserve"> </w:t>
      </w:r>
      <w:r w:rsidRPr="00416FF4">
        <w:rPr>
          <w:rStyle w:val="StyleUnderline"/>
        </w:rPr>
        <w:t xml:space="preserve">American indifference or </w:t>
      </w:r>
      <w:r w:rsidRPr="00430A68">
        <w:rPr>
          <w:rStyle w:val="StyleUnderline"/>
          <w:highlight w:val="green"/>
        </w:rPr>
        <w:t>perceived weakness</w:t>
      </w:r>
      <w:r w:rsidRPr="00416FF4">
        <w:rPr>
          <w:rStyle w:val="StyleUnderline"/>
        </w:rPr>
        <w:t xml:space="preserve"> can engender instability that is not in our interests, and which </w:t>
      </w:r>
      <w:r w:rsidRPr="00430A68">
        <w:rPr>
          <w:rStyle w:val="StyleUnderline"/>
          <w:highlight w:val="green"/>
        </w:rPr>
        <w:t>forces</w:t>
      </w:r>
      <w:r w:rsidRPr="00416FF4">
        <w:rPr>
          <w:rStyle w:val="StyleUnderline"/>
        </w:rPr>
        <w:t xml:space="preserve"> us to consider </w:t>
      </w:r>
      <w:r w:rsidRPr="00430A68">
        <w:rPr>
          <w:rStyle w:val="StyleUnderline"/>
          <w:highlight w:val="green"/>
        </w:rPr>
        <w:t>more risky forms of involvement</w:t>
      </w:r>
      <w:r w:rsidRPr="00416FF4">
        <w:rPr>
          <w:rStyle w:val="StyleUnderline"/>
        </w:rPr>
        <w:t>.</w:t>
      </w:r>
      <w:r w:rsidRPr="00416FF4">
        <w:t xml:space="preserve"> For example, </w:t>
      </w:r>
      <w:r w:rsidRPr="00416FF4">
        <w:rPr>
          <w:rStyle w:val="StyleUnderline"/>
        </w:rPr>
        <w:t xml:space="preserve">China’s buildup of forces in the </w:t>
      </w:r>
      <w:r w:rsidRPr="00430A68">
        <w:rPr>
          <w:rStyle w:val="StyleUnderline"/>
          <w:highlight w:val="green"/>
        </w:rPr>
        <w:t>South China Sea</w:t>
      </w:r>
      <w:r w:rsidRPr="00416FF4">
        <w:rPr>
          <w:rStyle w:val="StyleUnderline"/>
        </w:rPr>
        <w:t xml:space="preserve">, and its efforts to dominate </w:t>
      </w:r>
      <w:r w:rsidRPr="00430A68">
        <w:rPr>
          <w:rStyle w:val="StyleUnderline"/>
          <w:highlight w:val="green"/>
        </w:rPr>
        <w:t>strategic waterways</w:t>
      </w:r>
      <w:r w:rsidRPr="00416FF4">
        <w:rPr>
          <w:rStyle w:val="StyleUnderline"/>
        </w:rPr>
        <w:t xml:space="preserve"> and raise doubts about future freedom of navigation, occurred in part </w:t>
      </w:r>
      <w:r w:rsidRPr="00430A68">
        <w:rPr>
          <w:rStyle w:val="StyleUnderline"/>
          <w:highlight w:val="green"/>
        </w:rPr>
        <w:t>due to</w:t>
      </w:r>
      <w:r w:rsidRPr="00416FF4">
        <w:rPr>
          <w:rStyle w:val="StyleUnderline"/>
        </w:rPr>
        <w:t xml:space="preserve"> its </w:t>
      </w:r>
      <w:r w:rsidRPr="00430A68">
        <w:rPr>
          <w:rStyle w:val="StyleUnderline"/>
          <w:highlight w:val="green"/>
        </w:rPr>
        <w:t>perception that America’s lack of active military alliances in Southeast Asia</w:t>
      </w:r>
      <w:r w:rsidRPr="00416FF4">
        <w:rPr>
          <w:rStyle w:val="StyleUnderline"/>
        </w:rPr>
        <w:t xml:space="preserve"> would make the United States unable to counter its expansion. </w:t>
      </w:r>
      <w:r w:rsidRPr="00416FF4">
        <w:t xml:space="preserve">To China, </w:t>
      </w:r>
      <w:r w:rsidRPr="00416FF4">
        <w:rPr>
          <w:rStyle w:val="StyleUnderline"/>
        </w:rPr>
        <w:t xml:space="preserve">America is an interloper in areas it has traditionally dominated and considered part of its sphere of influence; thus, it believed that U.S. naval and air forces </w:t>
      </w:r>
      <w:r w:rsidRPr="00416FF4">
        <w:t xml:space="preserve">(which currently can only be transiently present in Southeast Asia), </w:t>
      </w:r>
      <w:r w:rsidRPr="00416FF4">
        <w:rPr>
          <w:rStyle w:val="StyleUnderline"/>
        </w:rPr>
        <w:t>were a paper tiger and could be intimidated into eventual withdrawal.</w:t>
      </w:r>
      <w:r w:rsidRPr="00416FF4">
        <w:t xml:space="preserve"> </w:t>
      </w:r>
    </w:p>
    <w:p w14:paraId="24A85227" w14:textId="77777777" w:rsidR="00050202" w:rsidRDefault="00050202" w:rsidP="00050202">
      <w:pPr>
        <w:pStyle w:val="Heading4"/>
      </w:pPr>
      <w:r>
        <w:t>Pursuit’s inevitable – Biden’s a hardliner</w:t>
      </w:r>
    </w:p>
    <w:p w14:paraId="68646FDE" w14:textId="77777777" w:rsidR="00050202" w:rsidRPr="000B409E" w:rsidRDefault="00050202" w:rsidP="00050202">
      <w:proofErr w:type="spellStart"/>
      <w:r w:rsidRPr="000B409E">
        <w:rPr>
          <w:rStyle w:val="Style13ptBold"/>
        </w:rPr>
        <w:t>Tepperman</w:t>
      </w:r>
      <w:proofErr w:type="spellEnd"/>
      <w:r w:rsidRPr="000B409E">
        <w:rPr>
          <w:rStyle w:val="Style13ptBold"/>
        </w:rPr>
        <w:t xml:space="preserve">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70247F59" w14:textId="77777777" w:rsidR="00050202" w:rsidRDefault="00050202" w:rsidP="00050202">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proofErr w:type="gramStart"/>
      <w:r w:rsidRPr="006C1BC6">
        <w:rPr>
          <w:rStyle w:val="StyleUnderline"/>
          <w:highlight w:val="cyan"/>
        </w:rPr>
        <w:t>bear</w:t>
      </w:r>
      <w:proofErr w:type="gramEnd"/>
      <w:r w:rsidRPr="006C1BC6">
        <w:rPr>
          <w:rStyle w:val="StyleUnderline"/>
          <w:highlight w:val="cyan"/>
        </w:rPr>
        <w:t xml:space="preserve">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43366228" w14:textId="77777777" w:rsidR="00050202" w:rsidRPr="00314A8E" w:rsidRDefault="00050202" w:rsidP="00050202">
      <w:pPr>
        <w:pStyle w:val="Heading4"/>
        <w:rPr>
          <w:rFonts w:cs="Calibri"/>
        </w:rPr>
      </w:pPr>
      <w:r>
        <w:rPr>
          <w:rFonts w:cs="Calibri"/>
        </w:rPr>
        <w:t>Historical analysis disproves stable transition</w:t>
      </w:r>
    </w:p>
    <w:p w14:paraId="186076DE" w14:textId="77777777" w:rsidR="00050202" w:rsidRPr="00314A8E" w:rsidRDefault="00050202" w:rsidP="00050202">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11" w:history="1">
        <w:r w:rsidRPr="00314A8E">
          <w:rPr>
            <w:rStyle w:val="Hyperlink"/>
          </w:rPr>
          <w:t>http://live.belfercenter.org/files/IS3904_pp007-048.pdf</w:t>
        </w:r>
      </w:hyperlink>
      <w:r w:rsidRPr="00314A8E">
        <w:t>)</w:t>
      </w:r>
    </w:p>
    <w:p w14:paraId="47BCF06D" w14:textId="77777777" w:rsidR="00050202" w:rsidRPr="00314A8E" w:rsidRDefault="00050202" w:rsidP="00050202">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36604DE8" w14:textId="77777777" w:rsidR="00050202" w:rsidRPr="00314A8E" w:rsidRDefault="00050202" w:rsidP="00050202">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27997BA0" w14:textId="77777777" w:rsidR="00050202" w:rsidRPr="00416FF4" w:rsidRDefault="00050202" w:rsidP="00050202">
      <w:pPr>
        <w:pStyle w:val="Heading4"/>
        <w:rPr>
          <w:rFonts w:cs="Calibri"/>
        </w:rPr>
      </w:pPr>
      <w:r w:rsidRPr="00416FF4">
        <w:rPr>
          <w:rFonts w:cs="Calibri"/>
          <w:u w:val="single"/>
        </w:rPr>
        <w:t>Conventional military overmatch</w:t>
      </w:r>
      <w:r w:rsidRPr="00416FF4">
        <w:rPr>
          <w:rFonts w:cs="Calibri"/>
        </w:rPr>
        <w:t xml:space="preserve"> is key to prevent allied </w:t>
      </w:r>
      <w:proofErr w:type="spellStart"/>
      <w:r w:rsidRPr="00416FF4">
        <w:rPr>
          <w:rFonts w:cs="Calibri"/>
        </w:rPr>
        <w:t>prolif</w:t>
      </w:r>
      <w:proofErr w:type="spellEnd"/>
      <w:r w:rsidRPr="00416FF4">
        <w:rPr>
          <w:rFonts w:cs="Calibri"/>
        </w:rPr>
        <w:t xml:space="preserve"> — it </w:t>
      </w:r>
      <w:r w:rsidRPr="00416FF4">
        <w:rPr>
          <w:rFonts w:cs="Calibri"/>
          <w:u w:val="single"/>
        </w:rPr>
        <w:t>outweighs</w:t>
      </w:r>
      <w:r w:rsidRPr="00416FF4">
        <w:rPr>
          <w:rFonts w:cs="Calibri"/>
        </w:rPr>
        <w:t xml:space="preserve"> all other commitments. </w:t>
      </w:r>
    </w:p>
    <w:p w14:paraId="46286165" w14:textId="77777777" w:rsidR="00050202" w:rsidRPr="00416FF4" w:rsidRDefault="00050202" w:rsidP="00050202">
      <w:proofErr w:type="spellStart"/>
      <w:r w:rsidRPr="00416FF4">
        <w:rPr>
          <w:rStyle w:val="Style13ptBold"/>
        </w:rPr>
        <w:t>Lanoszka</w:t>
      </w:r>
      <w:proofErr w:type="spellEnd"/>
      <w:r w:rsidRPr="00416FF4">
        <w:rPr>
          <w:rStyle w:val="Style13ptBold"/>
        </w:rPr>
        <w:t>, 19</w:t>
      </w:r>
      <w:r w:rsidRPr="00416FF4">
        <w:t xml:space="preserve"> — Alexander </w:t>
      </w:r>
      <w:proofErr w:type="spellStart"/>
      <w:r w:rsidRPr="00416FF4">
        <w:t>Lanoszka</w:t>
      </w:r>
      <w:proofErr w:type="spellEnd"/>
      <w:r w:rsidRPr="00416FF4">
        <w:t xml:space="preserve">, PhD, is an assistant professor at the University of Waterloo, has held fellowships at the Massachusetts Institute of Technology and Dartmouth College. (“Alliances and Nuclear Proliferation in the Trump Era;” </w:t>
      </w:r>
      <w:r w:rsidRPr="00416FF4">
        <w:rPr>
          <w:i/>
          <w:iCs/>
        </w:rPr>
        <w:t>The Washington Quarterly</w:t>
      </w:r>
      <w:r w:rsidRPr="00416FF4">
        <w:t>; 41:4; pg. 87-88; //</w:t>
      </w:r>
      <w:proofErr w:type="spellStart"/>
      <w:r w:rsidRPr="00416FF4">
        <w:t>GrRv</w:t>
      </w:r>
      <w:proofErr w:type="spellEnd"/>
      <w:r w:rsidRPr="00416FF4">
        <w:t>)</w:t>
      </w:r>
    </w:p>
    <w:p w14:paraId="162D4958" w14:textId="77777777" w:rsidR="00050202" w:rsidRPr="00416FF4" w:rsidRDefault="00050202" w:rsidP="00050202">
      <w:pPr>
        <w:rPr>
          <w:rStyle w:val="Emphasis"/>
        </w:rPr>
      </w:pPr>
      <w:r w:rsidRPr="00416FF4">
        <w:t xml:space="preserve">If </w:t>
      </w:r>
      <w:r w:rsidRPr="00416FF4">
        <w:rPr>
          <w:rStyle w:val="Emphasis"/>
          <w:highlight w:val="green"/>
        </w:rPr>
        <w:t>treaty pledges</w:t>
      </w:r>
      <w:r w:rsidRPr="00416FF4">
        <w:rPr>
          <w:rStyle w:val="StyleUnderline"/>
          <w:highlight w:val="green"/>
        </w:rPr>
        <w:t xml:space="preserve"> are </w:t>
      </w:r>
      <w:r w:rsidRPr="00416FF4">
        <w:rPr>
          <w:rStyle w:val="Emphasis"/>
          <w:highlight w:val="green"/>
        </w:rPr>
        <w:t>insufficient</w:t>
      </w:r>
      <w:r w:rsidRPr="00416FF4">
        <w:rPr>
          <w:highlight w:val="green"/>
        </w:rPr>
        <w:t xml:space="preserve"> </w:t>
      </w:r>
      <w:r w:rsidRPr="00416FF4">
        <w:rPr>
          <w:rStyle w:val="StyleUnderline"/>
          <w:highlight w:val="green"/>
        </w:rPr>
        <w:t xml:space="preserve">and threats of </w:t>
      </w:r>
      <w:r w:rsidRPr="00416FF4">
        <w:rPr>
          <w:rStyle w:val="Emphasis"/>
          <w:highlight w:val="green"/>
        </w:rPr>
        <w:t>nuclear retaliation</w:t>
      </w:r>
      <w:r w:rsidRPr="00416FF4">
        <w:rPr>
          <w:rStyle w:val="StyleUnderline"/>
          <w:highlight w:val="green"/>
        </w:rPr>
        <w:t xml:space="preserve"> lack </w:t>
      </w:r>
      <w:r w:rsidRPr="00416FF4">
        <w:rPr>
          <w:rStyle w:val="Emphasis"/>
          <w:highlight w:val="green"/>
        </w:rPr>
        <w:t>believability</w:t>
      </w:r>
      <w:r w:rsidRPr="00416FF4">
        <w:t xml:space="preserve">, then what information does an ally use to evaluate the strength of its received security guarantees? The answer is that </w:t>
      </w:r>
      <w:r w:rsidRPr="00416FF4">
        <w:rPr>
          <w:rStyle w:val="StyleUnderline"/>
        </w:rPr>
        <w:t>the ally examines the</w:t>
      </w:r>
      <w:r w:rsidRPr="00416FF4">
        <w:t xml:space="preserve"> foreign policy doctrine and </w:t>
      </w:r>
      <w:r w:rsidRPr="00416FF4">
        <w:rPr>
          <w:rStyle w:val="Emphasis"/>
        </w:rPr>
        <w:t>military deployments</w:t>
      </w:r>
      <w:r w:rsidRPr="00416FF4">
        <w:t xml:space="preserve"> </w:t>
      </w:r>
      <w:r w:rsidRPr="00416FF4">
        <w:rPr>
          <w:rStyle w:val="StyleUnderline"/>
        </w:rPr>
        <w:t xml:space="preserve">of the guarantor to estimate the </w:t>
      </w:r>
      <w:r w:rsidRPr="00416FF4">
        <w:rPr>
          <w:rStyle w:val="Emphasis"/>
        </w:rPr>
        <w:t>support the ally can expect</w:t>
      </w:r>
      <w:r w:rsidRPr="00416FF4">
        <w:rPr>
          <w:rStyle w:val="StyleUnderline"/>
        </w:rPr>
        <w:t xml:space="preserve"> if attacked</w:t>
      </w:r>
      <w:r w:rsidRPr="00416FF4">
        <w:t xml:space="preserve">. Foreign policy doctrine conveys information on the interests of the guarantor. Does the United States have the same threat assessment regarding a particular adversary, and does it pursue a similar strategy for containing or confronting that adversary? To what extent does the United States accord importance to the regional theater in which an ally is situated? Like rhetoric, however, </w:t>
      </w:r>
      <w:r w:rsidRPr="00416FF4">
        <w:rPr>
          <w:rStyle w:val="Emphasis"/>
        </w:rPr>
        <w:t>foreign policy doctrine</w:t>
      </w:r>
      <w:r w:rsidRPr="00416FF4">
        <w:rPr>
          <w:rStyle w:val="StyleUnderline"/>
        </w:rPr>
        <w:t xml:space="preserve"> can be a </w:t>
      </w:r>
      <w:r w:rsidRPr="00416FF4">
        <w:rPr>
          <w:rStyle w:val="Emphasis"/>
        </w:rPr>
        <w:t>noisy indicator</w:t>
      </w:r>
      <w:r w:rsidRPr="00416FF4">
        <w:t xml:space="preserve">: what a guarantor like the United States broadcasts to the world in key policy documents may not reflect what it does in a crisis. </w:t>
      </w:r>
      <w:r w:rsidRPr="00416FF4">
        <w:rPr>
          <w:rStyle w:val="StyleUnderline"/>
        </w:rPr>
        <w:t xml:space="preserve">Allies thus monitor </w:t>
      </w:r>
      <w:r w:rsidRPr="00416FF4">
        <w:rPr>
          <w:rStyle w:val="Emphasis"/>
        </w:rPr>
        <w:t>how</w:t>
      </w:r>
      <w:r w:rsidRPr="00416FF4">
        <w:rPr>
          <w:rStyle w:val="StyleUnderline"/>
        </w:rPr>
        <w:t xml:space="preserve"> and </w:t>
      </w:r>
      <w:r w:rsidRPr="00416FF4">
        <w:rPr>
          <w:rStyle w:val="Emphasis"/>
        </w:rPr>
        <w:t>where</w:t>
      </w:r>
      <w:r w:rsidRPr="00416FF4">
        <w:rPr>
          <w:rStyle w:val="StyleUnderline"/>
        </w:rPr>
        <w:t xml:space="preserve"> the United States is spending money on its </w:t>
      </w:r>
      <w:r w:rsidRPr="00416FF4">
        <w:rPr>
          <w:rStyle w:val="Emphasis"/>
        </w:rPr>
        <w:t>overseas deployments</w:t>
      </w:r>
      <w:r w:rsidRPr="00416FF4">
        <w:rPr>
          <w:rStyle w:val="StyleUnderline"/>
        </w:rPr>
        <w:t xml:space="preserve"> and </w:t>
      </w:r>
      <w:r w:rsidRPr="00416FF4">
        <w:rPr>
          <w:rStyle w:val="Emphasis"/>
        </w:rPr>
        <w:t>military operations</w:t>
      </w:r>
      <w:r w:rsidRPr="00416FF4">
        <w:rPr>
          <w:rStyle w:val="StyleUnderline"/>
        </w:rPr>
        <w:t xml:space="preserve"> to evaluate the </w:t>
      </w:r>
      <w:r w:rsidRPr="00416FF4">
        <w:rPr>
          <w:rStyle w:val="Emphasis"/>
        </w:rPr>
        <w:t>credibility of security guarantees.</w:t>
      </w:r>
    </w:p>
    <w:p w14:paraId="62636CCA" w14:textId="77777777" w:rsidR="00050202" w:rsidRPr="00416FF4" w:rsidRDefault="00050202" w:rsidP="00050202">
      <w:r w:rsidRPr="00416FF4">
        <w:rPr>
          <w:rStyle w:val="StyleUnderline"/>
          <w:highlight w:val="green"/>
        </w:rPr>
        <w:t xml:space="preserve">The most </w:t>
      </w:r>
      <w:r w:rsidRPr="00416FF4">
        <w:rPr>
          <w:rStyle w:val="Emphasis"/>
          <w:highlight w:val="green"/>
        </w:rPr>
        <w:t>tangible indicator</w:t>
      </w:r>
      <w:r w:rsidRPr="00416FF4">
        <w:rPr>
          <w:rStyle w:val="StyleUnderline"/>
          <w:highlight w:val="green"/>
        </w:rPr>
        <w:t xml:space="preserve"> is</w:t>
      </w:r>
      <w:r w:rsidRPr="00416FF4">
        <w:rPr>
          <w:rStyle w:val="StyleUnderline"/>
        </w:rPr>
        <w:t xml:space="preserve"> </w:t>
      </w:r>
      <w:r w:rsidRPr="00416FF4">
        <w:rPr>
          <w:rStyle w:val="Emphasis"/>
        </w:rPr>
        <w:t>where</w:t>
      </w:r>
      <w:r w:rsidRPr="00416FF4">
        <w:t xml:space="preserve"> (</w:t>
      </w:r>
      <w:r w:rsidRPr="00416FF4">
        <w:rPr>
          <w:rStyle w:val="StyleUnderline"/>
        </w:rPr>
        <w:t xml:space="preserve">and </w:t>
      </w:r>
      <w:r w:rsidRPr="00416FF4">
        <w:rPr>
          <w:rStyle w:val="StyleUnderline"/>
          <w:highlight w:val="green"/>
        </w:rPr>
        <w:t xml:space="preserve">to </w:t>
      </w:r>
      <w:r w:rsidRPr="00416FF4">
        <w:rPr>
          <w:rStyle w:val="Emphasis"/>
          <w:highlight w:val="green"/>
        </w:rPr>
        <w:t>what extent</w:t>
      </w:r>
      <w:r w:rsidRPr="00416FF4">
        <w:t xml:space="preserve">) </w:t>
      </w:r>
      <w:r w:rsidRPr="00416FF4">
        <w:rPr>
          <w:rStyle w:val="StyleUnderline"/>
          <w:highlight w:val="green"/>
        </w:rPr>
        <w:t>the U</w:t>
      </w:r>
      <w:r w:rsidRPr="00416FF4">
        <w:rPr>
          <w:rStyle w:val="StyleUnderline"/>
        </w:rPr>
        <w:t xml:space="preserve">nited </w:t>
      </w:r>
      <w:r w:rsidRPr="00416FF4">
        <w:rPr>
          <w:rStyle w:val="StyleUnderline"/>
          <w:highlight w:val="green"/>
        </w:rPr>
        <w:t>S</w:t>
      </w:r>
      <w:r w:rsidRPr="00416FF4">
        <w:rPr>
          <w:rStyle w:val="StyleUnderline"/>
        </w:rPr>
        <w:t xml:space="preserve">tates is </w:t>
      </w:r>
      <w:r w:rsidRPr="00416FF4">
        <w:rPr>
          <w:rStyle w:val="Emphasis"/>
          <w:highlight w:val="green"/>
        </w:rPr>
        <w:t>positioning</w:t>
      </w:r>
      <w:r w:rsidRPr="00416FF4">
        <w:rPr>
          <w:rStyle w:val="StyleUnderline"/>
          <w:highlight w:val="green"/>
        </w:rPr>
        <w:t xml:space="preserve"> </w:t>
      </w:r>
      <w:r w:rsidRPr="00416FF4">
        <w:rPr>
          <w:rStyle w:val="StyleUnderline"/>
        </w:rPr>
        <w:t xml:space="preserve">its </w:t>
      </w:r>
      <w:r w:rsidRPr="00416FF4">
        <w:rPr>
          <w:rStyle w:val="Emphasis"/>
          <w:highlight w:val="green"/>
        </w:rPr>
        <w:t>forward</w:t>
      </w:r>
      <w:r w:rsidRPr="00416FF4">
        <w:rPr>
          <w:rStyle w:val="Emphasis"/>
        </w:rPr>
        <w:t xml:space="preserve">-deployed </w:t>
      </w:r>
      <w:r w:rsidRPr="00416FF4">
        <w:rPr>
          <w:rStyle w:val="Emphasis"/>
          <w:highlight w:val="green"/>
        </w:rPr>
        <w:t>forces</w:t>
      </w:r>
      <w:r w:rsidRPr="00416FF4">
        <w:t xml:space="preserve">.13 Yet, </w:t>
      </w:r>
      <w:r w:rsidRPr="00416FF4">
        <w:rPr>
          <w:rStyle w:val="StyleUnderline"/>
        </w:rPr>
        <w:t xml:space="preserve">the significance of </w:t>
      </w:r>
      <w:r w:rsidRPr="00416FF4">
        <w:rPr>
          <w:rStyle w:val="Emphasis"/>
        </w:rPr>
        <w:t>conventional military deployments</w:t>
      </w:r>
      <w:r w:rsidRPr="00416FF4">
        <w:rPr>
          <w:rStyle w:val="StyleUnderline"/>
        </w:rPr>
        <w:t xml:space="preserve"> is often </w:t>
      </w:r>
      <w:r w:rsidRPr="00416FF4">
        <w:rPr>
          <w:rStyle w:val="Emphasis"/>
        </w:rPr>
        <w:t>misunderstood</w:t>
      </w:r>
      <w:r w:rsidRPr="00416FF4">
        <w:rPr>
          <w:rStyle w:val="StyleUnderline"/>
        </w:rPr>
        <w:t xml:space="preserve"> since many analysts usually regard all frontline troops as </w:t>
      </w:r>
      <w:r w:rsidRPr="00416FF4">
        <w:rPr>
          <w:rStyle w:val="Emphasis"/>
        </w:rPr>
        <w:t>tripwires</w:t>
      </w:r>
      <w:r w:rsidRPr="00416FF4">
        <w:t xml:space="preserve">. According to tripwire theory, these forces are garrisoned on an ally’s territory </w:t>
      </w:r>
      <w:proofErr w:type="gramStart"/>
      <w:r w:rsidRPr="00416FF4">
        <w:t>in order to</w:t>
      </w:r>
      <w:proofErr w:type="gramEnd"/>
      <w:r w:rsidRPr="00416FF4">
        <w:t xml:space="preserve"> create additional risks for an adversary. If the adversary attacks the ally and U.S. soldiers happen to die in action, then Washington would be under pressure to retaliate by expanding the conflict beyond what the adversary is willing to tolerate. The tripwire effect is important because it enhances deterrence-by-punishment. </w:t>
      </w:r>
      <w:r w:rsidRPr="00416FF4">
        <w:rPr>
          <w:rStyle w:val="Emphasis"/>
        </w:rPr>
        <w:t>But</w:t>
      </w:r>
      <w:r w:rsidRPr="00416FF4">
        <w:t xml:space="preserve"> </w:t>
      </w:r>
      <w:r w:rsidRPr="00416FF4">
        <w:rPr>
          <w:rStyle w:val="StyleUnderline"/>
        </w:rPr>
        <w:t xml:space="preserve">forward-deployed </w:t>
      </w:r>
      <w:r w:rsidRPr="00416FF4">
        <w:rPr>
          <w:rStyle w:val="StyleUnderline"/>
          <w:highlight w:val="green"/>
        </w:rPr>
        <w:t>U.S. forces</w:t>
      </w:r>
      <w:r w:rsidRPr="00416FF4">
        <w:rPr>
          <w:rStyle w:val="StyleUnderline"/>
        </w:rPr>
        <w:t xml:space="preserve"> have an additional,</w:t>
      </w:r>
      <w:r w:rsidRPr="00416FF4">
        <w:t xml:space="preserve"> often obscured, </w:t>
      </w:r>
      <w:r w:rsidRPr="00416FF4">
        <w:rPr>
          <w:rStyle w:val="StyleUnderline"/>
        </w:rPr>
        <w:t xml:space="preserve">advantage if they can </w:t>
      </w:r>
      <w:r w:rsidRPr="00416FF4">
        <w:rPr>
          <w:rStyle w:val="Emphasis"/>
        </w:rPr>
        <w:t>mass firepower</w:t>
      </w:r>
      <w:r w:rsidRPr="00416FF4">
        <w:t xml:space="preserve">. </w:t>
      </w:r>
      <w:r w:rsidRPr="00416FF4">
        <w:rPr>
          <w:rStyle w:val="StyleUnderline"/>
        </w:rPr>
        <w:t xml:space="preserve">They can have the capacity to </w:t>
      </w:r>
      <w:r w:rsidRPr="00416FF4">
        <w:rPr>
          <w:rStyle w:val="Emphasis"/>
          <w:highlight w:val="green"/>
        </w:rPr>
        <w:t>raise the costs of aggression</w:t>
      </w:r>
      <w:r w:rsidRPr="00416FF4">
        <w:rPr>
          <w:rStyle w:val="Emphasis"/>
        </w:rPr>
        <w:t xml:space="preserve"> </w:t>
      </w:r>
      <w:r w:rsidRPr="00416FF4">
        <w:rPr>
          <w:rStyle w:val="StyleUnderline"/>
        </w:rPr>
        <w:t>directly by killing an adversary’s attacking soldiers.</w:t>
      </w:r>
      <w:r w:rsidRPr="00416FF4">
        <w:t xml:space="preserve"> That is, </w:t>
      </w:r>
      <w:r w:rsidRPr="00416FF4">
        <w:rPr>
          <w:rStyle w:val="StyleUnderline"/>
          <w:highlight w:val="green"/>
        </w:rPr>
        <w:t>they</w:t>
      </w:r>
      <w:r w:rsidRPr="00416FF4">
        <w:rPr>
          <w:rStyle w:val="StyleUnderline"/>
        </w:rPr>
        <w:t xml:space="preserve"> can </w:t>
      </w:r>
      <w:r w:rsidRPr="00416FF4">
        <w:rPr>
          <w:rStyle w:val="StyleUnderline"/>
          <w:highlight w:val="green"/>
        </w:rPr>
        <w:t>enhance</w:t>
      </w:r>
      <w:r w:rsidRPr="00416FF4">
        <w:rPr>
          <w:rStyle w:val="StyleUnderline"/>
        </w:rPr>
        <w:t xml:space="preserve"> local </w:t>
      </w:r>
      <w:r w:rsidRPr="00416FF4">
        <w:rPr>
          <w:rStyle w:val="Emphasis"/>
          <w:highlight w:val="green"/>
        </w:rPr>
        <w:t>deterrence-by-denial,</w:t>
      </w:r>
      <w:r w:rsidRPr="00416FF4">
        <w:t xml:space="preserve"> which refers to the ability to hinder the adversary from achieving operational success on the battlefield or from executing military faits </w:t>
      </w:r>
      <w:proofErr w:type="spellStart"/>
      <w:r w:rsidRPr="00416FF4">
        <w:t>accomplis</w:t>
      </w:r>
      <w:proofErr w:type="spellEnd"/>
      <w:r w:rsidRPr="00416FF4">
        <w:t xml:space="preserve"> at acceptable cost.</w:t>
      </w:r>
    </w:p>
    <w:p w14:paraId="1B516796" w14:textId="77777777" w:rsidR="00050202" w:rsidRPr="00416FF4" w:rsidRDefault="00050202" w:rsidP="00050202">
      <w:r w:rsidRPr="00416FF4">
        <w:t xml:space="preserve">The history of nuclear proliferation demonstrates that </w:t>
      </w:r>
      <w:r w:rsidRPr="00416FF4">
        <w:rPr>
          <w:rStyle w:val="StyleUnderline"/>
        </w:rPr>
        <w:t xml:space="preserve">the </w:t>
      </w:r>
      <w:r w:rsidRPr="00416FF4">
        <w:rPr>
          <w:rStyle w:val="Emphasis"/>
          <w:highlight w:val="green"/>
        </w:rPr>
        <w:t>military infrastructure</w:t>
      </w:r>
      <w:r w:rsidRPr="00416FF4">
        <w:rPr>
          <w:rStyle w:val="StyleUnderline"/>
          <w:highlight w:val="green"/>
        </w:rPr>
        <w:t xml:space="preserve"> undergirding an alliance </w:t>
      </w:r>
      <w:r w:rsidRPr="00416FF4">
        <w:rPr>
          <w:rStyle w:val="Emphasis"/>
          <w:highlight w:val="green"/>
        </w:rPr>
        <w:t>matters</w:t>
      </w:r>
      <w:r w:rsidRPr="00416FF4">
        <w:rPr>
          <w:rStyle w:val="StyleUnderline"/>
          <w:highlight w:val="green"/>
        </w:rPr>
        <w:t xml:space="preserve"> for curbing states’ </w:t>
      </w:r>
      <w:r w:rsidRPr="00416FF4">
        <w:rPr>
          <w:rStyle w:val="Emphasis"/>
          <w:highlight w:val="green"/>
        </w:rPr>
        <w:t>appetites for nuclear weapons</w:t>
      </w:r>
      <w:r w:rsidRPr="00416FF4">
        <w:t xml:space="preserve">. During the 1950s, </w:t>
      </w:r>
      <w:r w:rsidRPr="00416FF4">
        <w:rPr>
          <w:rStyle w:val="StyleUnderline"/>
        </w:rPr>
        <w:t xml:space="preserve">West German Chancellor Konrad </w:t>
      </w:r>
      <w:r w:rsidRPr="00416FF4">
        <w:rPr>
          <w:rStyle w:val="StyleUnderline"/>
          <w:highlight w:val="green"/>
        </w:rPr>
        <w:t>Adenauer</w:t>
      </w:r>
      <w:r w:rsidRPr="00416FF4">
        <w:t xml:space="preserve"> appeared satisfied with U.S. security guarantees despite the Eisenhower administration’s stated rhetorical reliance on nuclear weapons to deter Soviet aggression in its New Look strategy. But Adenauer</w:t>
      </w:r>
      <w:r w:rsidRPr="00416FF4">
        <w:rPr>
          <w:rStyle w:val="StyleUnderline"/>
          <w:highlight w:val="green"/>
        </w:rPr>
        <w:t>’s</w:t>
      </w:r>
      <w:r w:rsidRPr="00416FF4">
        <w:rPr>
          <w:highlight w:val="green"/>
        </w:rPr>
        <w:t xml:space="preserve"> </w:t>
      </w:r>
      <w:r w:rsidRPr="00416FF4">
        <w:rPr>
          <w:rStyle w:val="Emphasis"/>
          <w:highlight w:val="green"/>
        </w:rPr>
        <w:t>confidence</w:t>
      </w:r>
      <w:r w:rsidRPr="00416FF4">
        <w:rPr>
          <w:rStyle w:val="StyleUnderline"/>
        </w:rPr>
        <w:t xml:space="preserve"> appeared to </w:t>
      </w:r>
      <w:r w:rsidRPr="00416FF4">
        <w:rPr>
          <w:rStyle w:val="StyleUnderline"/>
          <w:highlight w:val="green"/>
        </w:rPr>
        <w:t>rest in</w:t>
      </w:r>
      <w:r w:rsidRPr="00416FF4">
        <w:rPr>
          <w:rStyle w:val="StyleUnderline"/>
        </w:rPr>
        <w:t xml:space="preserve"> </w:t>
      </w:r>
      <w:r w:rsidRPr="00416FF4">
        <w:rPr>
          <w:rStyle w:val="Emphasis"/>
        </w:rPr>
        <w:t xml:space="preserve">the U.S. </w:t>
      </w:r>
      <w:r w:rsidRPr="00416FF4">
        <w:rPr>
          <w:rStyle w:val="Emphasis"/>
          <w:highlight w:val="green"/>
        </w:rPr>
        <w:t>troop presence in his country</w:t>
      </w:r>
      <w:r w:rsidRPr="00416FF4">
        <w:rPr>
          <w:rStyle w:val="StyleUnderline"/>
        </w:rPr>
        <w:t>.</w:t>
      </w:r>
      <w:r w:rsidRPr="00416FF4">
        <w:t xml:space="preserve"> He so valued that presence that </w:t>
      </w:r>
      <w:r w:rsidRPr="00416FF4">
        <w:rPr>
          <w:rStyle w:val="StyleUnderline"/>
          <w:highlight w:val="green"/>
        </w:rPr>
        <w:t>when</w:t>
      </w:r>
      <w:r w:rsidRPr="00416FF4">
        <w:rPr>
          <w:rStyle w:val="StyleUnderline"/>
        </w:rPr>
        <w:t xml:space="preserve"> he read</w:t>
      </w:r>
      <w:r w:rsidRPr="00416FF4">
        <w:t xml:space="preserve"> in the New York Times that </w:t>
      </w:r>
      <w:r w:rsidRPr="00416FF4">
        <w:rPr>
          <w:rStyle w:val="StyleUnderline"/>
          <w:highlight w:val="green"/>
        </w:rPr>
        <w:t>the U.S. military was planning</w:t>
      </w:r>
      <w:r w:rsidRPr="00416FF4">
        <w:rPr>
          <w:rStyle w:val="StyleUnderline"/>
        </w:rPr>
        <w:t xml:space="preserve"> </w:t>
      </w:r>
      <w:r w:rsidRPr="00416FF4">
        <w:rPr>
          <w:rStyle w:val="Emphasis"/>
        </w:rPr>
        <w:t xml:space="preserve">massive </w:t>
      </w:r>
      <w:r w:rsidRPr="00416FF4">
        <w:rPr>
          <w:rStyle w:val="Emphasis"/>
          <w:highlight w:val="green"/>
        </w:rPr>
        <w:t>personnel cuts</w:t>
      </w:r>
      <w:r w:rsidRPr="00416FF4">
        <w:t xml:space="preserve"> (which in turn would reduce U.S. forces in Europe), </w:t>
      </w:r>
      <w:r w:rsidRPr="00416FF4">
        <w:rPr>
          <w:rStyle w:val="StyleUnderline"/>
          <w:highlight w:val="green"/>
        </w:rPr>
        <w:t>he</w:t>
      </w:r>
      <w:r w:rsidRPr="00416FF4">
        <w:rPr>
          <w:rStyle w:val="StyleUnderline"/>
        </w:rPr>
        <w:t xml:space="preserve"> became </w:t>
      </w:r>
      <w:r w:rsidRPr="00416FF4">
        <w:rPr>
          <w:rStyle w:val="Emphasis"/>
        </w:rPr>
        <w:t>despondent</w:t>
      </w:r>
      <w:r w:rsidRPr="00416FF4">
        <w:rPr>
          <w:rStyle w:val="StyleUnderline"/>
        </w:rPr>
        <w:t xml:space="preserve"> and </w:t>
      </w:r>
      <w:r w:rsidRPr="00416FF4">
        <w:rPr>
          <w:rStyle w:val="Emphasis"/>
          <w:highlight w:val="green"/>
        </w:rPr>
        <w:t>lost faith</w:t>
      </w:r>
      <w:r w:rsidRPr="00416FF4">
        <w:rPr>
          <w:rStyle w:val="StyleUnderline"/>
          <w:highlight w:val="green"/>
        </w:rPr>
        <w:t xml:space="preserve"> in</w:t>
      </w:r>
      <w:r w:rsidRPr="00416FF4">
        <w:rPr>
          <w:rStyle w:val="StyleUnderline"/>
        </w:rPr>
        <w:t xml:space="preserve"> U.S. </w:t>
      </w:r>
      <w:r w:rsidRPr="00416FF4">
        <w:rPr>
          <w:rStyle w:val="Emphasis"/>
          <w:highlight w:val="green"/>
        </w:rPr>
        <w:t>security guarantees</w:t>
      </w:r>
      <w:r w:rsidRPr="00416FF4">
        <w:t xml:space="preserve">. Shortly thereafter, Adenauer </w:t>
      </w:r>
      <w:proofErr w:type="gramStart"/>
      <w:r w:rsidRPr="00416FF4">
        <w:t>entered into</w:t>
      </w:r>
      <w:proofErr w:type="gramEnd"/>
      <w:r w:rsidRPr="00416FF4">
        <w:t xml:space="preserve"> an arrangement with France and Italy to develop a European nuclear deterrent.14 This initiative was short-lived, but questions over West Germany’s nuclear intentions troubled U.S. decision makers for another decade.</w:t>
      </w:r>
    </w:p>
    <w:p w14:paraId="1CFFB60B" w14:textId="77777777" w:rsidR="00050202" w:rsidRDefault="00050202" w:rsidP="00050202"/>
    <w:p w14:paraId="18F78197" w14:textId="77777777" w:rsidR="00050202" w:rsidRDefault="00050202" w:rsidP="00050202">
      <w:pPr>
        <w:pStyle w:val="Heading4"/>
        <w:shd w:val="clear" w:color="auto" w:fill="FFFFFF"/>
        <w:rPr>
          <w:rFonts w:cs="Arial"/>
          <w:color w:val="000000"/>
        </w:rPr>
      </w:pPr>
      <w:r>
        <w:rPr>
          <w:rFonts w:cs="Arial"/>
          <w:color w:val="000000"/>
        </w:rPr>
        <w:t>Decline causes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6A333D2B" w14:textId="77777777" w:rsidR="00050202" w:rsidRDefault="00050202" w:rsidP="00050202">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2" w:tgtFrame="_blank" w:history="1">
        <w:r w:rsidRPr="00A421D9">
          <w:rPr>
            <w:rStyle w:val="Hyperlink"/>
          </w:rPr>
          <w:t>https://www.tandfonline.com/doi/full/10.1080/25751654.2018.1532525</w:t>
        </w:r>
      </w:hyperlink>
      <w:r w:rsidRPr="00A421D9">
        <w:t>]</w:t>
      </w:r>
    </w:p>
    <w:p w14:paraId="4ABE871E" w14:textId="77777777" w:rsidR="00050202" w:rsidRDefault="00050202" w:rsidP="00050202">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proofErr w:type="gramStart"/>
      <w:r>
        <w:rPr>
          <w:color w:val="000000"/>
          <w:u w:val="single"/>
          <w:shd w:val="clear" w:color="auto" w:fill="00FFFF"/>
        </w:rPr>
        <w:t>aligning</w:t>
      </w:r>
      <w:proofErr w:type="gramEnd"/>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0A526457" w14:textId="77777777" w:rsidR="00050202" w:rsidRDefault="00050202" w:rsidP="00050202">
      <w:pPr>
        <w:shd w:val="clear" w:color="auto" w:fill="FFFFFF"/>
        <w:rPr>
          <w:color w:val="000000"/>
        </w:rPr>
      </w:pPr>
      <w:r>
        <w:rPr>
          <w:color w:val="000000"/>
          <w:sz w:val="16"/>
          <w:szCs w:val="16"/>
        </w:rPr>
        <w:t xml:space="preserve">There are </w:t>
      </w:r>
      <w:proofErr w:type="gramStart"/>
      <w:r>
        <w:rPr>
          <w:color w:val="000000"/>
          <w:sz w:val="16"/>
          <w:szCs w:val="16"/>
        </w:rPr>
        <w:t>a number of</w:t>
      </w:r>
      <w:proofErr w:type="gramEnd"/>
      <w:r>
        <w:rPr>
          <w:color w:val="000000"/>
          <w:sz w:val="16"/>
          <w:szCs w:val="16"/>
        </w:rPr>
        <w:t xml:space="preserve">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15E01A4D" w14:textId="77777777" w:rsidR="00050202" w:rsidRDefault="00050202" w:rsidP="00050202">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 xml:space="preserve">on force </w:t>
      </w:r>
      <w:proofErr w:type="gramStart"/>
      <w:r>
        <w:rPr>
          <w:color w:val="000000"/>
          <w:u w:val="single"/>
        </w:rPr>
        <w:t>levels</w:t>
      </w:r>
      <w:proofErr w:type="gramEnd"/>
      <w:r>
        <w:rPr>
          <w:color w:val="000000"/>
          <w:u w:val="single"/>
        </w:rPr>
        <w:t xml:space="preserve">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515DB465" w14:textId="77777777" w:rsidR="00050202" w:rsidRDefault="00050202" w:rsidP="00050202">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 xml:space="preserve">The </w:t>
      </w:r>
      <w:proofErr w:type="gramStart"/>
      <w:r>
        <w:rPr>
          <w:color w:val="000000"/>
          <w:u w:val="single"/>
          <w:shd w:val="clear" w:color="auto" w:fill="00FFFF"/>
        </w:rPr>
        <w:t>first time</w:t>
      </w:r>
      <w:proofErr w:type="gramEnd"/>
      <w:r>
        <w:rPr>
          <w:color w:val="000000"/>
          <w:u w:val="single"/>
          <w:shd w:val="clear" w:color="auto" w:fill="00FFFF"/>
        </w:rPr>
        <w:t xml:space="preserv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12DE57EB" w14:textId="77777777" w:rsidR="00050202" w:rsidRPr="00C0055E" w:rsidRDefault="00050202" w:rsidP="00050202">
      <w:pPr>
        <w:pStyle w:val="Heading4"/>
        <w:spacing w:before="0" w:line="240" w:lineRule="auto"/>
        <w:rPr>
          <w:rFonts w:cs="Times New Roman"/>
        </w:rPr>
      </w:pPr>
      <w:r>
        <w:rPr>
          <w:rFonts w:cs="Times New Roman"/>
          <w:u w:val="single"/>
        </w:rPr>
        <w:t>N</w:t>
      </w:r>
      <w:r w:rsidRPr="00C0055E">
        <w:rPr>
          <w:rFonts w:cs="Times New Roman"/>
          <w:u w:val="single"/>
        </w:rPr>
        <w:t>uclear war</w:t>
      </w:r>
      <w:r w:rsidRPr="00C0055E">
        <w:rPr>
          <w:rFonts w:cs="Times New Roman"/>
        </w:rPr>
        <w:t xml:space="preserve"> </w:t>
      </w:r>
    </w:p>
    <w:p w14:paraId="76DF81F3" w14:textId="77777777" w:rsidR="00050202" w:rsidRPr="00C0055E" w:rsidRDefault="00050202" w:rsidP="00050202">
      <w:pPr>
        <w:spacing w:line="240" w:lineRule="auto"/>
      </w:pPr>
      <w:proofErr w:type="spellStart"/>
      <w:r w:rsidRPr="00C0055E">
        <w:rPr>
          <w:b/>
          <w:sz w:val="26"/>
          <w:szCs w:val="26"/>
        </w:rPr>
        <w:t>Kroenig</w:t>
      </w:r>
      <w:proofErr w:type="spellEnd"/>
      <w:r w:rsidRPr="00C0055E">
        <w:rPr>
          <w:b/>
          <w:sz w:val="26"/>
          <w:szCs w:val="26"/>
        </w:rPr>
        <w:t xml:space="preserve"> 15</w:t>
      </w:r>
      <w:r w:rsidRPr="00C0055E">
        <w:t xml:space="preserve"> </w:t>
      </w:r>
      <w:r w:rsidRPr="00C0055E">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C0055E">
        <w:rPr>
          <w:i/>
          <w:sz w:val="16"/>
        </w:rPr>
        <w:t>Journal of Strategic Studies</w:t>
      </w:r>
      <w:r w:rsidRPr="00C0055E">
        <w:rPr>
          <w:sz w:val="16"/>
        </w:rPr>
        <w:t>, Volume 38, Issue 1-2, 2015)</w:t>
      </w:r>
    </w:p>
    <w:p w14:paraId="77892E3A" w14:textId="77777777" w:rsidR="00050202" w:rsidRPr="00B65B77" w:rsidRDefault="00050202" w:rsidP="00050202">
      <w:pPr>
        <w:spacing w:line="240" w:lineRule="auto"/>
        <w:rPr>
          <w:u w:val="single"/>
        </w:rPr>
      </w:pPr>
      <w:r w:rsidRPr="00311A93">
        <w:rPr>
          <w:rStyle w:val="StyleUnderline"/>
          <w:highlight w:val="cyan"/>
        </w:rPr>
        <w:t xml:space="preserve">The spread of </w:t>
      </w:r>
      <w:r w:rsidRPr="00311A93">
        <w:rPr>
          <w:rStyle w:val="Emphasis"/>
          <w:highlight w:val="cyan"/>
        </w:rPr>
        <w:t>nuclear weapons</w:t>
      </w:r>
      <w:r w:rsidRPr="00311A93">
        <w:rPr>
          <w:rStyle w:val="StyleUnderline"/>
          <w:highlight w:val="cyan"/>
        </w:rPr>
        <w:t xml:space="preserve"> poses</w:t>
      </w:r>
      <w:r w:rsidRPr="00C0055E">
        <w:rPr>
          <w:rStyle w:val="StyleUnderline"/>
        </w:rPr>
        <w:t xml:space="preserve"> at least six </w:t>
      </w:r>
      <w:r w:rsidRPr="00311A93">
        <w:rPr>
          <w:rStyle w:val="Emphasis"/>
          <w:highlight w:val="cyan"/>
        </w:rPr>
        <w:t>severe threats</w:t>
      </w:r>
      <w:r w:rsidRPr="00311A93">
        <w:rPr>
          <w:rStyle w:val="StyleUnderline"/>
          <w:highlight w:val="cyan"/>
        </w:rPr>
        <w:t xml:space="preserve"> </w:t>
      </w:r>
      <w:r w:rsidRPr="00C0055E">
        <w:rPr>
          <w:rStyle w:val="StyleUnderline"/>
        </w:rPr>
        <w:t xml:space="preserve">to international peace and security </w:t>
      </w:r>
      <w:r w:rsidRPr="00311A93">
        <w:rPr>
          <w:rStyle w:val="StyleUnderline"/>
          <w:highlight w:val="cyan"/>
        </w:rPr>
        <w:t>including</w:t>
      </w:r>
      <w:r w:rsidRPr="00C0055E">
        <w:rPr>
          <w:rStyle w:val="StyleUnderline"/>
        </w:rPr>
        <w:t xml:space="preserve">: </w:t>
      </w:r>
      <w:r w:rsidRPr="00311A93">
        <w:rPr>
          <w:rStyle w:val="Emphasis"/>
          <w:highlight w:val="cyan"/>
        </w:rPr>
        <w:t>nuclear war</w:t>
      </w:r>
      <w:r w:rsidRPr="00C0055E">
        <w:rPr>
          <w:rStyle w:val="StyleUnderline"/>
        </w:rPr>
        <w:t xml:space="preserve">, </w:t>
      </w:r>
      <w:r w:rsidRPr="00C0055E">
        <w:rPr>
          <w:rStyle w:val="Emphasis"/>
        </w:rPr>
        <w:t xml:space="preserve">nuclear </w:t>
      </w:r>
      <w:r w:rsidRPr="00311A93">
        <w:rPr>
          <w:rStyle w:val="Emphasis"/>
          <w:highlight w:val="cyan"/>
        </w:rPr>
        <w:t>terrorism</w:t>
      </w:r>
      <w:r w:rsidRPr="00311A93">
        <w:rPr>
          <w:rStyle w:val="StyleUnderline"/>
          <w:highlight w:val="cyan"/>
        </w:rPr>
        <w:t>, global</w:t>
      </w:r>
      <w:r w:rsidRPr="00C0055E">
        <w:rPr>
          <w:rStyle w:val="StyleUnderline"/>
        </w:rPr>
        <w:t xml:space="preserve"> and</w:t>
      </w:r>
      <w:r w:rsidRPr="00C0055E">
        <w:rPr>
          <w:sz w:val="16"/>
        </w:rPr>
        <w:t xml:space="preserve"> </w:t>
      </w:r>
      <w:r w:rsidRPr="00C0055E">
        <w:rPr>
          <w:rStyle w:val="StyleUnderline"/>
        </w:rPr>
        <w:t xml:space="preserve">regional </w:t>
      </w:r>
      <w:r w:rsidRPr="00311A93">
        <w:rPr>
          <w:rStyle w:val="StyleUnderline"/>
          <w:highlight w:val="cyan"/>
        </w:rPr>
        <w:t>instability</w:t>
      </w:r>
      <w:r w:rsidRPr="00C0055E">
        <w:rPr>
          <w:rStyle w:val="StyleUnderline"/>
        </w:rPr>
        <w:t xml:space="preserve">, constrained US freedom of action, </w:t>
      </w:r>
      <w:r w:rsidRPr="00311A93">
        <w:rPr>
          <w:rStyle w:val="Emphasis"/>
          <w:highlight w:val="cyan"/>
        </w:rPr>
        <w:t>weakened alliances</w:t>
      </w:r>
      <w:r w:rsidRPr="00C0055E">
        <w:rPr>
          <w:rStyle w:val="StyleUnderline"/>
        </w:rPr>
        <w:t>, and further nuclear proliferation.</w:t>
      </w:r>
      <w:r w:rsidRPr="00C0055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0055E">
        <w:rPr>
          <w:rStyle w:val="StyleUnderline"/>
        </w:rPr>
        <w:t>we should be pessimistic about the likely consequences of nuclear proliferation</w:t>
      </w:r>
      <w:r w:rsidRPr="00C0055E">
        <w:rPr>
          <w:sz w:val="16"/>
        </w:rPr>
        <w:t xml:space="preserve">. Many of these threats will be illuminated with a discussion of a case of much contemporary concern: Iran’s advanced nuclear program. Nuclear War </w:t>
      </w:r>
      <w:r w:rsidRPr="00C0055E">
        <w:rPr>
          <w:rStyle w:val="StyleUnderline"/>
        </w:rPr>
        <w:t>The greatest threat</w:t>
      </w:r>
      <w:r w:rsidRPr="00C0055E">
        <w:rPr>
          <w:sz w:val="16"/>
        </w:rPr>
        <w:t xml:space="preserve"> posed by the spread of nuclear weapons </w:t>
      </w:r>
      <w:r w:rsidRPr="00C0055E">
        <w:rPr>
          <w:rStyle w:val="StyleUnderline"/>
        </w:rPr>
        <w:t xml:space="preserve">is nuclear war. The </w:t>
      </w:r>
      <w:r w:rsidRPr="00C0055E">
        <w:rPr>
          <w:rStyle w:val="Emphasis"/>
        </w:rPr>
        <w:t>more states</w:t>
      </w:r>
      <w:r w:rsidRPr="00C0055E">
        <w:rPr>
          <w:rStyle w:val="StyleUnderline"/>
        </w:rPr>
        <w:t xml:space="preserve"> in possession of nuclear weapons</w:t>
      </w:r>
      <w:r w:rsidRPr="00C0055E">
        <w:rPr>
          <w:sz w:val="16"/>
        </w:rPr>
        <w:t xml:space="preserve">, </w:t>
      </w:r>
      <w:r w:rsidRPr="00C0055E">
        <w:rPr>
          <w:rStyle w:val="StyleUnderline"/>
        </w:rPr>
        <w:t xml:space="preserve">the </w:t>
      </w:r>
      <w:r w:rsidRPr="00C0055E">
        <w:rPr>
          <w:rStyle w:val="Emphasis"/>
        </w:rPr>
        <w:t>greater the probability</w:t>
      </w:r>
      <w:r w:rsidRPr="00C0055E">
        <w:rPr>
          <w:rStyle w:val="StyleUnderline"/>
        </w:rPr>
        <w:t xml:space="preserve"> that somewhere, someday, there will be a </w:t>
      </w:r>
      <w:r w:rsidRPr="00C0055E">
        <w:rPr>
          <w:rStyle w:val="Emphasis"/>
        </w:rPr>
        <w:t>catastrophic nuclear</w:t>
      </w:r>
      <w:r w:rsidRPr="00C0055E">
        <w:rPr>
          <w:rStyle w:val="StyleUnderline"/>
        </w:rPr>
        <w:t xml:space="preserve"> war.</w:t>
      </w:r>
      <w:r w:rsidRPr="00C0055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11A93">
        <w:rPr>
          <w:rStyle w:val="StyleUnderline"/>
          <w:highlight w:val="cyan"/>
        </w:rPr>
        <w:t>Before</w:t>
      </w:r>
      <w:r w:rsidRPr="00C0055E">
        <w:rPr>
          <w:rStyle w:val="StyleUnderline"/>
        </w:rPr>
        <w:t xml:space="preserve"> reaching a state of </w:t>
      </w:r>
      <w:r w:rsidRPr="00311A93">
        <w:rPr>
          <w:rStyle w:val="Emphasis"/>
          <w:highlight w:val="cyan"/>
        </w:rPr>
        <w:t>MAD</w:t>
      </w:r>
      <w:r w:rsidRPr="00C0055E">
        <w:rPr>
          <w:sz w:val="16"/>
        </w:rPr>
        <w:t xml:space="preserve">, </w:t>
      </w:r>
      <w:r w:rsidRPr="00311A93">
        <w:rPr>
          <w:rStyle w:val="StyleUnderline"/>
          <w:highlight w:val="cyan"/>
        </w:rPr>
        <w:t>new</w:t>
      </w:r>
      <w:r w:rsidRPr="00C0055E">
        <w:rPr>
          <w:rStyle w:val="StyleUnderline"/>
        </w:rPr>
        <w:t xml:space="preserve"> nuclear </w:t>
      </w:r>
      <w:r w:rsidRPr="00311A93">
        <w:rPr>
          <w:rStyle w:val="StyleUnderline"/>
          <w:highlight w:val="cyan"/>
        </w:rPr>
        <w:t xml:space="preserve">states </w:t>
      </w:r>
      <w:r w:rsidRPr="00C0055E">
        <w:rPr>
          <w:rStyle w:val="StyleUnderline"/>
        </w:rPr>
        <w:t xml:space="preserve">go through a </w:t>
      </w:r>
      <w:r w:rsidRPr="00C0055E">
        <w:rPr>
          <w:rStyle w:val="Emphasis"/>
        </w:rPr>
        <w:t>transition</w:t>
      </w:r>
      <w:r w:rsidRPr="00C0055E">
        <w:rPr>
          <w:rStyle w:val="StyleUnderline"/>
        </w:rPr>
        <w:t xml:space="preserve"> period in which they</w:t>
      </w:r>
      <w:r w:rsidRPr="00311A93">
        <w:rPr>
          <w:rStyle w:val="StyleUnderline"/>
          <w:highlight w:val="cyan"/>
        </w:rPr>
        <w:t xml:space="preserve"> </w:t>
      </w:r>
      <w:r w:rsidRPr="00311A93">
        <w:rPr>
          <w:rStyle w:val="Emphasis"/>
          <w:highlight w:val="cyan"/>
        </w:rPr>
        <w:t>lack</w:t>
      </w:r>
      <w:r w:rsidRPr="00C0055E">
        <w:rPr>
          <w:rStyle w:val="StyleUnderline"/>
        </w:rPr>
        <w:t xml:space="preserve"> a secure-</w:t>
      </w:r>
      <w:r w:rsidRPr="00311A93">
        <w:rPr>
          <w:rStyle w:val="Emphasis"/>
          <w:highlight w:val="cyan"/>
        </w:rPr>
        <w:t>second strike</w:t>
      </w:r>
      <w:r w:rsidRPr="00311A93">
        <w:rPr>
          <w:rStyle w:val="StyleUnderline"/>
          <w:highlight w:val="cyan"/>
        </w:rPr>
        <w:t xml:space="preserve"> </w:t>
      </w:r>
      <w:r w:rsidRPr="00C0055E">
        <w:rPr>
          <w:rStyle w:val="StyleUnderline"/>
        </w:rPr>
        <w:t>capability</w:t>
      </w:r>
      <w:r w:rsidRPr="00C0055E">
        <w:rPr>
          <w:sz w:val="16"/>
        </w:rPr>
        <w:t xml:space="preserve">. In this context, </w:t>
      </w:r>
      <w:r w:rsidRPr="00C0055E">
        <w:rPr>
          <w:rStyle w:val="StyleUnderline"/>
        </w:rPr>
        <w:t xml:space="preserve">one or both states might believe that </w:t>
      </w:r>
      <w:r w:rsidRPr="00311A93">
        <w:rPr>
          <w:rStyle w:val="StyleUnderline"/>
          <w:highlight w:val="cyan"/>
        </w:rPr>
        <w:t xml:space="preserve">it has an </w:t>
      </w:r>
      <w:r w:rsidRPr="00311A93">
        <w:rPr>
          <w:rStyle w:val="Emphasis"/>
          <w:highlight w:val="cyan"/>
        </w:rPr>
        <w:t>incentive</w:t>
      </w:r>
      <w:r w:rsidRPr="00311A93">
        <w:rPr>
          <w:rStyle w:val="StyleUnderline"/>
          <w:highlight w:val="cyan"/>
        </w:rPr>
        <w:t xml:space="preserve"> to </w:t>
      </w:r>
      <w:r w:rsidRPr="00311A93">
        <w:rPr>
          <w:rStyle w:val="Emphasis"/>
          <w:highlight w:val="cyan"/>
        </w:rPr>
        <w:t>use</w:t>
      </w:r>
      <w:r w:rsidRPr="00C0055E">
        <w:rPr>
          <w:rStyle w:val="StyleUnderline"/>
        </w:rPr>
        <w:t xml:space="preserve"> nuclear weapons </w:t>
      </w:r>
      <w:r w:rsidRPr="00311A93">
        <w:rPr>
          <w:rStyle w:val="Emphasis"/>
          <w:highlight w:val="cyan"/>
        </w:rPr>
        <w:t>first</w:t>
      </w:r>
      <w:r w:rsidRPr="00C0055E">
        <w:rPr>
          <w:sz w:val="16"/>
        </w:rPr>
        <w:t xml:space="preserve">. For example, if Iran acquires nuclear weapons, neither Iran, nor its nuclear-armed rival, Israel, will have a secure, second-strike capability. Even though it is believed to have a large arsenal, </w:t>
      </w:r>
      <w:r w:rsidRPr="00C0055E">
        <w:rPr>
          <w:rStyle w:val="StyleUnderline"/>
        </w:rPr>
        <w:t>given its small size and lack of strategic depth, Israel might not be confident that it could absorb a nuclear strike and respond with a devastating counterstrike</w:t>
      </w:r>
      <w:r w:rsidRPr="00C0055E">
        <w:rPr>
          <w:sz w:val="16"/>
        </w:rPr>
        <w:t xml:space="preserve">. Similarly, </w:t>
      </w:r>
      <w:r w:rsidRPr="00C0055E">
        <w:rPr>
          <w:rStyle w:val="StyleUnderline"/>
        </w:rPr>
        <w:t>Iran might eventually be able to build a large and survivable nuclear arsenal, but, when it first crosses the nuclear threshold, Tehran will have a small and vulnerable nuclear force</w:t>
      </w:r>
      <w:r w:rsidRPr="00C0055E">
        <w:rPr>
          <w:sz w:val="16"/>
        </w:rPr>
        <w:t xml:space="preserve">. In these pre-MAD situations, there are at least three ways that nuclear war could occur. First, </w:t>
      </w:r>
      <w:r w:rsidRPr="00C0055E">
        <w:rPr>
          <w:rStyle w:val="StyleUnderline"/>
        </w:rPr>
        <w:t>the state with the nuclear advantage might believe it has a</w:t>
      </w:r>
      <w:r w:rsidRPr="00C0055E">
        <w:rPr>
          <w:sz w:val="16"/>
        </w:rPr>
        <w:t xml:space="preserve"> </w:t>
      </w:r>
      <w:r w:rsidRPr="00C0055E">
        <w:rPr>
          <w:rStyle w:val="StyleUnderline"/>
        </w:rPr>
        <w:t>splendid first strike capability. In a crisis, Israel might</w:t>
      </w:r>
      <w:r w:rsidRPr="00C0055E">
        <w:rPr>
          <w:sz w:val="16"/>
        </w:rPr>
        <w:t xml:space="preserve">, therefore, </w:t>
      </w:r>
      <w:r w:rsidRPr="00C0055E">
        <w:rPr>
          <w:rStyle w:val="StyleUnderline"/>
        </w:rPr>
        <w:t xml:space="preserve">decide to launch </w:t>
      </w:r>
      <w:r w:rsidRPr="00311A93">
        <w:rPr>
          <w:rStyle w:val="StyleUnderline"/>
          <w:highlight w:val="cyan"/>
        </w:rPr>
        <w:t xml:space="preserve">a </w:t>
      </w:r>
      <w:r w:rsidRPr="00311A93">
        <w:rPr>
          <w:rStyle w:val="Emphasis"/>
          <w:highlight w:val="cyan"/>
        </w:rPr>
        <w:t>preventive</w:t>
      </w:r>
      <w:r w:rsidRPr="00C0055E">
        <w:rPr>
          <w:rStyle w:val="Emphasis"/>
        </w:rPr>
        <w:t xml:space="preserve"> nuclear </w:t>
      </w:r>
      <w:r w:rsidRPr="00311A93">
        <w:rPr>
          <w:rStyle w:val="Emphasis"/>
          <w:highlight w:val="cyan"/>
        </w:rPr>
        <w:t>strike</w:t>
      </w:r>
      <w:r w:rsidRPr="00C0055E">
        <w:rPr>
          <w:rStyle w:val="StyleUnderline"/>
        </w:rPr>
        <w:t xml:space="preserve"> to disarm Iran’s nuclear capabilities. </w:t>
      </w:r>
      <w:r w:rsidRPr="00C0055E">
        <w:rPr>
          <w:sz w:val="16"/>
        </w:rPr>
        <w:t xml:space="preserve">Indeed, </w:t>
      </w:r>
      <w:r w:rsidRPr="00C0055E">
        <w:rPr>
          <w:rStyle w:val="StyleUnderline"/>
        </w:rPr>
        <w:t>this</w:t>
      </w:r>
      <w:r w:rsidRPr="00C0055E">
        <w:rPr>
          <w:sz w:val="16"/>
        </w:rPr>
        <w:t xml:space="preserve"> </w:t>
      </w:r>
      <w:r w:rsidRPr="00C0055E">
        <w:rPr>
          <w:rStyle w:val="Emphasis"/>
        </w:rPr>
        <w:t>incentive</w:t>
      </w:r>
      <w:r w:rsidRPr="00C0055E">
        <w:rPr>
          <w:sz w:val="16"/>
        </w:rPr>
        <w:t xml:space="preserve"> </w:t>
      </w:r>
      <w:r w:rsidRPr="00C0055E">
        <w:rPr>
          <w:rStyle w:val="StyleUnderline"/>
        </w:rPr>
        <w:t xml:space="preserve">might be further increased by Israel’s aggressive strategic culture that </w:t>
      </w:r>
      <w:r w:rsidRPr="00311A93">
        <w:rPr>
          <w:rStyle w:val="StyleUnderline"/>
          <w:highlight w:val="cyan"/>
        </w:rPr>
        <w:t>emphasizes</w:t>
      </w:r>
      <w:r w:rsidRPr="00C0055E">
        <w:rPr>
          <w:rStyle w:val="StyleUnderline"/>
        </w:rPr>
        <w:t xml:space="preserve"> </w:t>
      </w:r>
      <w:r w:rsidRPr="00C0055E">
        <w:rPr>
          <w:rStyle w:val="Emphasis"/>
        </w:rPr>
        <w:t>preemptive action</w:t>
      </w:r>
      <w:r w:rsidRPr="00C0055E">
        <w:rPr>
          <w:rStyle w:val="StyleUnderline"/>
        </w:rPr>
        <w:t>.</w:t>
      </w:r>
      <w:r w:rsidRPr="00C0055E">
        <w:rPr>
          <w:sz w:val="16"/>
        </w:rPr>
        <w:t xml:space="preserve"> Second, </w:t>
      </w:r>
      <w:r w:rsidRPr="00C0055E">
        <w:rPr>
          <w:rStyle w:val="StyleUnderline"/>
        </w:rPr>
        <w:t>the state with a small and vulnerable</w:t>
      </w:r>
      <w:r w:rsidRPr="00C0055E">
        <w:rPr>
          <w:sz w:val="16"/>
        </w:rPr>
        <w:t xml:space="preserve"> nuclear arsenal, in this case Iran, </w:t>
      </w:r>
      <w:r w:rsidRPr="00C0055E">
        <w:rPr>
          <w:rStyle w:val="StyleUnderline"/>
        </w:rPr>
        <w:t xml:space="preserve">might feel </w:t>
      </w:r>
      <w:r w:rsidRPr="00311A93">
        <w:rPr>
          <w:rStyle w:val="Emphasis"/>
          <w:highlight w:val="cyan"/>
        </w:rPr>
        <w:t xml:space="preserve">use </w:t>
      </w:r>
      <w:r w:rsidRPr="00C0055E">
        <w:rPr>
          <w:rStyle w:val="Emphasis"/>
        </w:rPr>
        <w:t>th</w:t>
      </w:r>
      <w:r w:rsidRPr="00311A93">
        <w:rPr>
          <w:rStyle w:val="Emphasis"/>
          <w:highlight w:val="cyan"/>
        </w:rPr>
        <w:t xml:space="preserve">em or lose </w:t>
      </w:r>
      <w:r w:rsidRPr="00C0055E">
        <w:rPr>
          <w:rStyle w:val="Emphasis"/>
        </w:rPr>
        <w:t>th</w:t>
      </w:r>
      <w:r w:rsidRPr="00311A93">
        <w:rPr>
          <w:rStyle w:val="Emphasis"/>
          <w:highlight w:val="cyan"/>
        </w:rPr>
        <w:t>em pressures</w:t>
      </w:r>
      <w:r w:rsidRPr="00C0055E">
        <w:rPr>
          <w:sz w:val="16"/>
        </w:rPr>
        <w:t xml:space="preserve">. That is, </w:t>
      </w:r>
      <w:r w:rsidRPr="00C0055E">
        <w:rPr>
          <w:rStyle w:val="StyleUnderline"/>
        </w:rPr>
        <w:t>in a crisis, Iran might decide to strike first rather than risk having its entire nuclear arsenal destroyed</w:t>
      </w:r>
      <w:r w:rsidRPr="00C0055E">
        <w:rPr>
          <w:sz w:val="16"/>
        </w:rPr>
        <w:t xml:space="preserve">. Third, as Thomas Schelling has argued, </w:t>
      </w:r>
      <w:r w:rsidRPr="00C0055E">
        <w:rPr>
          <w:rStyle w:val="StyleUnderline"/>
        </w:rPr>
        <w:t>nuclear war could result due to the reciprocal fear of surprise attack</w:t>
      </w:r>
      <w:r w:rsidRPr="00C0055E">
        <w:rPr>
          <w:sz w:val="16"/>
        </w:rPr>
        <w:t xml:space="preserve">.49 If there are advantages to striking first, </w:t>
      </w:r>
      <w:r w:rsidRPr="00C0055E">
        <w:rPr>
          <w:rStyle w:val="StyleUnderline"/>
        </w:rPr>
        <w:t>one state might start a nuclear war in the belief that war is inevitable and that it would be better to go first than to go second</w:t>
      </w:r>
      <w:r w:rsidRPr="00C0055E">
        <w:rPr>
          <w:sz w:val="16"/>
        </w:rPr>
        <w:t xml:space="preserve">. Fortunately, there is no historic evidence of this dynamic occurring in a nuclear context, but it is still possible. In an </w:t>
      </w:r>
      <w:proofErr w:type="gramStart"/>
      <w:r w:rsidRPr="00C0055E">
        <w:rPr>
          <w:sz w:val="16"/>
        </w:rPr>
        <w:t>Israeli–Iranian</w:t>
      </w:r>
      <w:proofErr w:type="gramEnd"/>
      <w:r w:rsidRPr="00C0055E">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w:t>
      </w:r>
      <w:r w:rsidRPr="00C0055E">
        <w:rPr>
          <w:rStyle w:val="Emphasis"/>
        </w:rPr>
        <w:t>there is still a risk of nuclear war</w:t>
      </w:r>
      <w:r w:rsidRPr="00C0055E">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0055E">
        <w:rPr>
          <w:rStyle w:val="StyleUnderline"/>
        </w:rPr>
        <w:t>Iran’s theocratic government</w:t>
      </w:r>
      <w:r w:rsidRPr="00C0055E">
        <w:rPr>
          <w:sz w:val="16"/>
        </w:rPr>
        <w:t xml:space="preserve">, despite its inflammatory rhetoric, has followed a </w:t>
      </w:r>
      <w:proofErr w:type="gramStart"/>
      <w:r w:rsidRPr="00C0055E">
        <w:rPr>
          <w:sz w:val="16"/>
        </w:rPr>
        <w:t>fairly pragmatic</w:t>
      </w:r>
      <w:proofErr w:type="gramEnd"/>
      <w:r w:rsidRPr="00C0055E">
        <w:rPr>
          <w:sz w:val="16"/>
        </w:rPr>
        <w:t xml:space="preserve"> foreign policy since 1979, but it </w:t>
      </w:r>
      <w:r w:rsidRPr="00C0055E">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0055E">
        <w:rPr>
          <w:sz w:val="16"/>
        </w:rPr>
        <w:t xml:space="preserve"> knowing full well that it could result in self-destruction. One does not need to resort to irrationality, however, to imagine nuclear war under MAD. </w:t>
      </w:r>
      <w:proofErr w:type="gramStart"/>
      <w:r w:rsidRPr="00C0055E">
        <w:rPr>
          <w:sz w:val="16"/>
        </w:rPr>
        <w:t>Nuclear weapons</w:t>
      </w:r>
      <w:proofErr w:type="gramEnd"/>
      <w:r w:rsidRPr="00C0055E">
        <w:rPr>
          <w:sz w:val="16"/>
        </w:rPr>
        <w:t xml:space="preserve"> may deter leaders from intentionally launching full-scale wars, but they do not mean the end of international politics. As was discussed above, </w:t>
      </w:r>
      <w:r w:rsidRPr="00C0055E">
        <w:rPr>
          <w:rStyle w:val="StyleUnderline"/>
        </w:rPr>
        <w:t>nuclear-armed states still have conflicts of interest and leaders</w:t>
      </w:r>
      <w:r w:rsidRPr="00C0055E">
        <w:rPr>
          <w:sz w:val="16"/>
        </w:rPr>
        <w:t xml:space="preserve"> </w:t>
      </w:r>
      <w:r w:rsidRPr="00C0055E">
        <w:rPr>
          <w:rStyle w:val="StyleUnderline"/>
        </w:rPr>
        <w:t>still seek to coerce nuclear-armed adversaries</w:t>
      </w:r>
      <w:r w:rsidRPr="00C0055E">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0055E">
        <w:rPr>
          <w:sz w:val="16"/>
        </w:rPr>
        <w:t>as a way to</w:t>
      </w:r>
      <w:proofErr w:type="gramEnd"/>
      <w:r w:rsidRPr="00C0055E">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11A93">
        <w:rPr>
          <w:rStyle w:val="StyleUnderline"/>
          <w:highlight w:val="cyan"/>
        </w:rPr>
        <w:t>leaders</w:t>
      </w:r>
      <w:r w:rsidRPr="00C0055E">
        <w:rPr>
          <w:rStyle w:val="StyleUnderline"/>
        </w:rPr>
        <w:t xml:space="preserve"> can make a ‘threat that leaves something to chance’.</w:t>
      </w:r>
      <w:r w:rsidRPr="00C0055E">
        <w:rPr>
          <w:sz w:val="16"/>
        </w:rPr>
        <w:t xml:space="preserve">52 </w:t>
      </w:r>
      <w:r w:rsidRPr="00C0055E">
        <w:rPr>
          <w:rStyle w:val="Emphasis"/>
        </w:rPr>
        <w:t xml:space="preserve">They can </w:t>
      </w:r>
      <w:r w:rsidRPr="00311A93">
        <w:rPr>
          <w:rStyle w:val="Emphasis"/>
          <w:highlight w:val="cyan"/>
        </w:rPr>
        <w:t>initiate a nuclear crisis</w:t>
      </w:r>
      <w:r w:rsidRPr="00C0055E">
        <w:rPr>
          <w:sz w:val="16"/>
        </w:rPr>
        <w:t xml:space="preserve">. </w:t>
      </w:r>
      <w:r w:rsidRPr="00311A93">
        <w:rPr>
          <w:rStyle w:val="StyleUnderline"/>
          <w:highlight w:val="cyan"/>
        </w:rPr>
        <w:t xml:space="preserve">By playing </w:t>
      </w:r>
      <w:r w:rsidRPr="00C0055E">
        <w:rPr>
          <w:rStyle w:val="StyleUnderline"/>
        </w:rPr>
        <w:t xml:space="preserve">these risky games of nuclear </w:t>
      </w:r>
      <w:r w:rsidRPr="00311A93">
        <w:rPr>
          <w:rStyle w:val="Emphasis"/>
          <w:highlight w:val="cyan"/>
        </w:rPr>
        <w:t>brinkmanship</w:t>
      </w:r>
      <w:r w:rsidRPr="00C0055E">
        <w:rPr>
          <w:rStyle w:val="StyleUnderline"/>
        </w:rPr>
        <w:t xml:space="preserve">, </w:t>
      </w:r>
      <w:r w:rsidRPr="00311A93">
        <w:rPr>
          <w:rStyle w:val="StyleUnderline"/>
          <w:highlight w:val="cyan"/>
        </w:rPr>
        <w:t xml:space="preserve">states </w:t>
      </w:r>
      <w:r w:rsidRPr="00C0055E">
        <w:rPr>
          <w:rStyle w:val="StyleUnderline"/>
        </w:rPr>
        <w:t xml:space="preserve">can </w:t>
      </w:r>
      <w:r w:rsidRPr="00311A93">
        <w:rPr>
          <w:rStyle w:val="Emphasis"/>
          <w:highlight w:val="cyan"/>
        </w:rPr>
        <w:t>increase the risk of nuclear war</w:t>
      </w:r>
      <w:r w:rsidRPr="00C0055E">
        <w:rPr>
          <w:rStyle w:val="StyleUnderline"/>
        </w:rPr>
        <w:t xml:space="preserve"> </w:t>
      </w:r>
      <w:proofErr w:type="gramStart"/>
      <w:r w:rsidRPr="00C0055E">
        <w:rPr>
          <w:rStyle w:val="StyleUnderline"/>
        </w:rPr>
        <w:t xml:space="preserve">in an attempt </w:t>
      </w:r>
      <w:r w:rsidRPr="00C0055E">
        <w:rPr>
          <w:rStyle w:val="Emphasis"/>
        </w:rPr>
        <w:t>to</w:t>
      </w:r>
      <w:proofErr w:type="gramEnd"/>
      <w:r w:rsidRPr="00C0055E">
        <w:rPr>
          <w:rStyle w:val="Emphasis"/>
        </w:rPr>
        <w:t xml:space="preserve"> force a less resolved adversary</w:t>
      </w:r>
      <w:r w:rsidRPr="00C0055E">
        <w:rPr>
          <w:rStyle w:val="StyleUnderline"/>
        </w:rPr>
        <w:t xml:space="preserve"> to </w:t>
      </w:r>
      <w:r w:rsidRPr="00C0055E">
        <w:rPr>
          <w:rStyle w:val="Emphasis"/>
        </w:rPr>
        <w:t>back down.</w:t>
      </w:r>
      <w:r w:rsidRPr="00C0055E">
        <w:rPr>
          <w:sz w:val="16"/>
        </w:rPr>
        <w:t xml:space="preserve"> Historical </w:t>
      </w:r>
      <w:r w:rsidRPr="00C0055E">
        <w:rPr>
          <w:rStyle w:val="StyleUnderline"/>
        </w:rPr>
        <w:t>crises have not resulted in nuclear war, but many of them</w:t>
      </w:r>
      <w:r w:rsidRPr="00C0055E">
        <w:rPr>
          <w:sz w:val="16"/>
        </w:rPr>
        <w:t xml:space="preserve">, including the 1962 Cuban Missile Crisis, </w:t>
      </w:r>
      <w:r w:rsidRPr="00C0055E">
        <w:rPr>
          <w:rStyle w:val="StyleUnderline"/>
        </w:rPr>
        <w:t xml:space="preserve">have </w:t>
      </w:r>
      <w:r w:rsidRPr="00C0055E">
        <w:rPr>
          <w:rStyle w:val="Emphasis"/>
        </w:rPr>
        <w:t>come close</w:t>
      </w:r>
      <w:r w:rsidRPr="00C0055E">
        <w:rPr>
          <w:sz w:val="16"/>
        </w:rPr>
        <w:t xml:space="preserve">. And scholars have documented historical incidents when accidents nearly led to war.53 </w:t>
      </w:r>
      <w:r w:rsidRPr="00C0055E">
        <w:rPr>
          <w:rStyle w:val="StyleUnderline"/>
        </w:rPr>
        <w:t>When we think about future nuclear crisis dyads</w:t>
      </w:r>
      <w:r w:rsidRPr="00C0055E">
        <w:rPr>
          <w:sz w:val="16"/>
        </w:rPr>
        <w:t xml:space="preserve">, such as Iran and Israel, </w:t>
      </w:r>
      <w:r w:rsidRPr="00C0055E">
        <w:rPr>
          <w:rStyle w:val="StyleUnderline"/>
        </w:rPr>
        <w:t xml:space="preserve">with fewer sources of stability than existed during the Cold War, we can see that there is a real risk that </w:t>
      </w:r>
      <w:r w:rsidRPr="00C0055E">
        <w:rPr>
          <w:rStyle w:val="Emphasis"/>
        </w:rPr>
        <w:t>a future crisis could result in a devastating nuclear exchange</w:t>
      </w:r>
      <w:r w:rsidRPr="00C0055E">
        <w:rPr>
          <w:sz w:val="16"/>
        </w:rPr>
        <w:t xml:space="preserve">. Nuclear Terrorism </w:t>
      </w:r>
      <w:r w:rsidRPr="00C0055E">
        <w:rPr>
          <w:rStyle w:val="StyleUnderline"/>
        </w:rPr>
        <w:t xml:space="preserve">The </w:t>
      </w:r>
      <w:r w:rsidRPr="00311A93">
        <w:rPr>
          <w:rStyle w:val="StyleUnderline"/>
          <w:highlight w:val="cyan"/>
        </w:rPr>
        <w:t>spread</w:t>
      </w:r>
      <w:r w:rsidRPr="00C0055E">
        <w:rPr>
          <w:rStyle w:val="StyleUnderline"/>
        </w:rPr>
        <w:t xml:space="preserve"> of nuclear weapons also </w:t>
      </w:r>
      <w:r w:rsidRPr="00311A93">
        <w:rPr>
          <w:rStyle w:val="Emphasis"/>
          <w:highlight w:val="cyan"/>
        </w:rPr>
        <w:t>increases the risk of nuclear terror</w:t>
      </w:r>
      <w:r w:rsidRPr="00C0055E">
        <w:rPr>
          <w:rStyle w:val="Emphasis"/>
        </w:rPr>
        <w:t>ism</w:t>
      </w:r>
      <w:r w:rsidRPr="00C0055E">
        <w:rPr>
          <w:sz w:val="16"/>
        </w:rPr>
        <w:t xml:space="preserve">.54 While September 11th was one of the greatest tragedies in American history, it would have been much worse had Osama Bin Laden possessed nuclear weapons. Bin </w:t>
      </w:r>
      <w:r w:rsidRPr="00C0055E">
        <w:rPr>
          <w:rStyle w:val="StyleUnderline"/>
        </w:rPr>
        <w:t xml:space="preserve">Laden declared it a ‘religious duty’ for Al- </w:t>
      </w:r>
      <w:proofErr w:type="spellStart"/>
      <w:r w:rsidRPr="00C0055E">
        <w:rPr>
          <w:rStyle w:val="StyleUnderline"/>
        </w:rPr>
        <w:t>Qa’eda</w:t>
      </w:r>
      <w:proofErr w:type="spellEnd"/>
      <w:r w:rsidRPr="00C0055E">
        <w:rPr>
          <w:rStyle w:val="StyleUnderline"/>
        </w:rPr>
        <w:t xml:space="preserve"> to acquire</w:t>
      </w:r>
      <w:r w:rsidRPr="00C0055E">
        <w:rPr>
          <w:sz w:val="16"/>
        </w:rPr>
        <w:t xml:space="preserve"> </w:t>
      </w:r>
      <w:r w:rsidRPr="00C0055E">
        <w:rPr>
          <w:rStyle w:val="StyleUnderline"/>
        </w:rPr>
        <w:t>nuclear weapons and radical clerics have issued fatwas declaring it permissible to use nuclear weapons in Jihad against the West</w:t>
      </w:r>
      <w:r w:rsidRPr="00C0055E">
        <w:rPr>
          <w:sz w:val="16"/>
        </w:rPr>
        <w:t xml:space="preserve">.55 </w:t>
      </w:r>
      <w:r w:rsidRPr="00C0055E">
        <w:rPr>
          <w:rStyle w:val="StyleUnderline"/>
        </w:rPr>
        <w:t>Unlike states, which can be more easily deterred, there is little doubt that if terrorists acquired nuclear weapons, they would use them.56</w:t>
      </w:r>
      <w:r w:rsidRPr="00C0055E">
        <w:rPr>
          <w:sz w:val="16"/>
        </w:rPr>
        <w:t xml:space="preserve"> Indeed, in recent years, many US politicians and security analysts have argued that nuclear terrorism poses the greatest threat to US national security.57 </w:t>
      </w:r>
      <w:r w:rsidRPr="00C0055E">
        <w:rPr>
          <w:rStyle w:val="Emphasis"/>
        </w:rPr>
        <w:t>Analysts</w:t>
      </w:r>
      <w:r w:rsidRPr="00C0055E">
        <w:rPr>
          <w:sz w:val="16"/>
        </w:rPr>
        <w:t xml:space="preserve"> </w:t>
      </w:r>
      <w:r w:rsidRPr="00C0055E">
        <w:rPr>
          <w:rStyle w:val="StyleUnderline"/>
        </w:rPr>
        <w:t>have pointed out</w:t>
      </w:r>
      <w:r w:rsidRPr="00C0055E">
        <w:rPr>
          <w:sz w:val="16"/>
        </w:rPr>
        <w:t xml:space="preserve"> the tremendous</w:t>
      </w:r>
      <w:r w:rsidRPr="00C0055E">
        <w:rPr>
          <w:rStyle w:val="Emphasis"/>
          <w:sz w:val="16"/>
        </w:rPr>
        <w:t xml:space="preserve"> </w:t>
      </w:r>
      <w:r w:rsidRPr="00C0055E">
        <w:rPr>
          <w:rStyle w:val="Emphasis"/>
        </w:rPr>
        <w:t>hurdles</w:t>
      </w:r>
      <w:r w:rsidRPr="00C0055E">
        <w:rPr>
          <w:sz w:val="16"/>
        </w:rPr>
        <w:t xml:space="preserve"> </w:t>
      </w:r>
      <w:r w:rsidRPr="00C0055E">
        <w:rPr>
          <w:rStyle w:val="StyleUnderline"/>
        </w:rPr>
        <w:t>that terrorists would have to overcome</w:t>
      </w:r>
      <w:r w:rsidRPr="00C0055E">
        <w:rPr>
          <w:sz w:val="16"/>
        </w:rPr>
        <w:t xml:space="preserve"> </w:t>
      </w:r>
      <w:r w:rsidRPr="00C0055E">
        <w:rPr>
          <w:rStyle w:val="StyleUnderline"/>
        </w:rPr>
        <w:t>in order to acquire nuclear weapons.58</w:t>
      </w:r>
      <w:r w:rsidRPr="00C0055E">
        <w:rPr>
          <w:sz w:val="16"/>
        </w:rPr>
        <w:t xml:space="preserve"> </w:t>
      </w:r>
      <w:r w:rsidRPr="00C0055E">
        <w:rPr>
          <w:rStyle w:val="Emphasis"/>
          <w:sz w:val="28"/>
        </w:rPr>
        <w:t>Nevertheless</w:t>
      </w:r>
      <w:r w:rsidRPr="00C0055E">
        <w:rPr>
          <w:sz w:val="16"/>
        </w:rPr>
        <w:t xml:space="preserve">, </w:t>
      </w:r>
      <w:r w:rsidRPr="00C0055E">
        <w:rPr>
          <w:rStyle w:val="StyleUnderline"/>
        </w:rPr>
        <w:t xml:space="preserve">as nuclear weapons spread, the possibility that they will </w:t>
      </w:r>
      <w:r w:rsidRPr="00C0055E">
        <w:rPr>
          <w:rStyle w:val="Emphasis"/>
        </w:rPr>
        <w:t>eventually fall into terrorist hands increases</w:t>
      </w:r>
      <w:r w:rsidRPr="00C0055E">
        <w:rPr>
          <w:sz w:val="16"/>
        </w:rPr>
        <w:t xml:space="preserve">. </w:t>
      </w:r>
      <w:r w:rsidRPr="00C0055E">
        <w:rPr>
          <w:rStyle w:val="StyleUnderline"/>
        </w:rPr>
        <w:t xml:space="preserve">States could intentionally </w:t>
      </w:r>
      <w:r w:rsidRPr="00C0055E">
        <w:rPr>
          <w:rStyle w:val="Emphasis"/>
        </w:rPr>
        <w:t>transfer nuclear weapons</w:t>
      </w:r>
      <w:r w:rsidRPr="00C0055E">
        <w:rPr>
          <w:sz w:val="16"/>
        </w:rPr>
        <w:t xml:space="preserve">, </w:t>
      </w:r>
      <w:r w:rsidRPr="00C0055E">
        <w:rPr>
          <w:rStyle w:val="StyleUnderline"/>
        </w:rPr>
        <w:t>or</w:t>
      </w:r>
      <w:r w:rsidRPr="00C0055E">
        <w:rPr>
          <w:sz w:val="16"/>
        </w:rPr>
        <w:t xml:space="preserve"> the fissile material required to build them, </w:t>
      </w:r>
      <w:r w:rsidRPr="00C0055E">
        <w:rPr>
          <w:rStyle w:val="StyleUnderline"/>
        </w:rPr>
        <w:t>to terrorist groups</w:t>
      </w:r>
      <w:r w:rsidRPr="00C0055E">
        <w:rPr>
          <w:sz w:val="16"/>
        </w:rPr>
        <w:t xml:space="preserve">. There are good reasons why a state might be reluctant to transfer nuclear weapons to terrorists, but, </w:t>
      </w:r>
      <w:r w:rsidRPr="00C0055E">
        <w:rPr>
          <w:rStyle w:val="StyleUnderline"/>
        </w:rPr>
        <w:t>as</w:t>
      </w:r>
      <w:r w:rsidRPr="00C0055E">
        <w:rPr>
          <w:sz w:val="16"/>
        </w:rPr>
        <w:t xml:space="preserve"> nuclear </w:t>
      </w:r>
      <w:r w:rsidRPr="00C0055E">
        <w:rPr>
          <w:rStyle w:val="Emphasis"/>
        </w:rPr>
        <w:t>weapons spread</w:t>
      </w:r>
      <w:r w:rsidRPr="00C0055E">
        <w:rPr>
          <w:sz w:val="16"/>
        </w:rPr>
        <w:t xml:space="preserve">, </w:t>
      </w:r>
      <w:r w:rsidRPr="00C0055E">
        <w:rPr>
          <w:rStyle w:val="StyleUnderline"/>
        </w:rPr>
        <w:t xml:space="preserve">the probability that a leader might someday </w:t>
      </w:r>
      <w:r w:rsidRPr="00C0055E">
        <w:rPr>
          <w:rStyle w:val="Emphasis"/>
        </w:rPr>
        <w:t>purposely arm a terrorist group increases</w:t>
      </w:r>
      <w:r w:rsidRPr="00C0055E">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0055E">
        <w:rPr>
          <w:rStyle w:val="StyleUnderline"/>
        </w:rPr>
        <w:t xml:space="preserve">a </w:t>
      </w:r>
      <w:r w:rsidRPr="00C0055E">
        <w:rPr>
          <w:rStyle w:val="Emphasis"/>
        </w:rPr>
        <w:t>new nuclear state</w:t>
      </w:r>
      <w:r w:rsidRPr="00C0055E">
        <w:rPr>
          <w:rStyle w:val="StyleUnderline"/>
        </w:rPr>
        <w:t xml:space="preserve">, with </w:t>
      </w:r>
      <w:r w:rsidRPr="00C0055E">
        <w:rPr>
          <w:rStyle w:val="Emphasis"/>
        </w:rPr>
        <w:t>underdeveloped security</w:t>
      </w:r>
      <w:r w:rsidRPr="00C0055E">
        <w:rPr>
          <w:rStyle w:val="StyleUnderline"/>
        </w:rPr>
        <w:t xml:space="preserve"> procedures, might be vulnerable to </w:t>
      </w:r>
      <w:r w:rsidRPr="00C0055E">
        <w:rPr>
          <w:rStyle w:val="Emphasis"/>
        </w:rPr>
        <w:t>theft</w:t>
      </w:r>
      <w:r w:rsidRPr="00C0055E">
        <w:rPr>
          <w:rStyle w:val="StyleUnderline"/>
        </w:rPr>
        <w:t xml:space="preserve">, allowing terrorist groups or corrupt or </w:t>
      </w:r>
      <w:proofErr w:type="gramStart"/>
      <w:r w:rsidRPr="00C0055E">
        <w:rPr>
          <w:rStyle w:val="StyleUnderline"/>
        </w:rPr>
        <w:t>ideologically-motivated</w:t>
      </w:r>
      <w:proofErr w:type="gramEnd"/>
      <w:r w:rsidRPr="00C0055E">
        <w:rPr>
          <w:rStyle w:val="StyleUnderline"/>
        </w:rPr>
        <w:t xml:space="preserve"> insiders to transfer dangerous material to terrorists.</w:t>
      </w:r>
      <w:r w:rsidRPr="00C0055E">
        <w:rPr>
          <w:sz w:val="16"/>
        </w:rPr>
        <w:t xml:space="preserve"> There is evidence, for example, that representatives from Pakistan’s atomic energy establishment met with Al-</w:t>
      </w:r>
      <w:proofErr w:type="spellStart"/>
      <w:r w:rsidRPr="00C0055E">
        <w:rPr>
          <w:sz w:val="16"/>
        </w:rPr>
        <w:t>Qa’eda</w:t>
      </w:r>
      <w:proofErr w:type="spellEnd"/>
      <w:r w:rsidRPr="00C0055E">
        <w:rPr>
          <w:sz w:val="16"/>
        </w:rPr>
        <w:t xml:space="preserve"> members to discuss a possible nuclear deal.59 Finally, </w:t>
      </w:r>
      <w:r w:rsidRPr="00C0055E">
        <w:rPr>
          <w:rStyle w:val="StyleUnderline"/>
        </w:rPr>
        <w:t>a nuclear-armed state could collapse</w:t>
      </w:r>
      <w:r w:rsidRPr="00C0055E">
        <w:rPr>
          <w:sz w:val="16"/>
        </w:rPr>
        <w:t xml:space="preserve">, </w:t>
      </w:r>
      <w:r w:rsidRPr="00C0055E">
        <w:rPr>
          <w:rStyle w:val="StyleUnderline"/>
        </w:rPr>
        <w:t>resulting in a breakdown of law and order and a loose nukes problem</w:t>
      </w:r>
      <w:r w:rsidRPr="00C0055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0055E">
        <w:rPr>
          <w:sz w:val="16"/>
        </w:rPr>
        <w:t>actually become</w:t>
      </w:r>
      <w:proofErr w:type="gramEnd"/>
      <w:r w:rsidRPr="00C0055E">
        <w:rPr>
          <w:sz w:val="16"/>
        </w:rPr>
        <w:t xml:space="preserve"> a nightmare if a nuclear-armed Iran suffered a breakdown in authority, forcing us to worry about the fate of Iran’s nuclear arsenal. </w:t>
      </w:r>
      <w:r w:rsidRPr="00C0055E">
        <w:rPr>
          <w:rStyle w:val="Emphasis"/>
        </w:rPr>
        <w:t xml:space="preserve">Regional Instability </w:t>
      </w:r>
      <w:r w:rsidRPr="00C0055E">
        <w:rPr>
          <w:rStyle w:val="StyleUnderline"/>
        </w:rPr>
        <w:t xml:space="preserve">The spread of </w:t>
      </w:r>
      <w:r w:rsidRPr="00311A93">
        <w:rPr>
          <w:rStyle w:val="StyleUnderline"/>
          <w:highlight w:val="cyan"/>
        </w:rPr>
        <w:t>nuclear weapons</w:t>
      </w:r>
      <w:r w:rsidRPr="00C0055E">
        <w:rPr>
          <w:rStyle w:val="StyleUnderline"/>
        </w:rPr>
        <w:t xml:space="preserve"> also </w:t>
      </w:r>
      <w:r w:rsidRPr="00311A93">
        <w:rPr>
          <w:rStyle w:val="Emphasis"/>
          <w:highlight w:val="cyan"/>
        </w:rPr>
        <w:t>embolden</w:t>
      </w:r>
      <w:r w:rsidRPr="00C0055E">
        <w:rPr>
          <w:rStyle w:val="Emphasis"/>
        </w:rPr>
        <w:t xml:space="preserve">s </w:t>
      </w:r>
      <w:r w:rsidRPr="00311A93">
        <w:rPr>
          <w:rStyle w:val="Emphasis"/>
          <w:highlight w:val="cyan"/>
        </w:rPr>
        <w:t>nuclear powers</w:t>
      </w:r>
      <w:r w:rsidRPr="00311A93">
        <w:rPr>
          <w:sz w:val="16"/>
          <w:highlight w:val="cyan"/>
        </w:rPr>
        <w:t xml:space="preserve">, </w:t>
      </w:r>
      <w:r w:rsidRPr="00311A93">
        <w:rPr>
          <w:rStyle w:val="StyleUnderline"/>
          <w:highlight w:val="cyan"/>
        </w:rPr>
        <w:t xml:space="preserve">contributing to </w:t>
      </w:r>
      <w:r w:rsidRPr="00311A93">
        <w:rPr>
          <w:rStyle w:val="Emphasis"/>
          <w:highlight w:val="cyan"/>
        </w:rPr>
        <w:t>regional instability</w:t>
      </w:r>
      <w:r w:rsidRPr="00C0055E">
        <w:rPr>
          <w:sz w:val="16"/>
        </w:rPr>
        <w:t xml:space="preserve">. </w:t>
      </w:r>
      <w:r w:rsidRPr="00C0055E">
        <w:rPr>
          <w:rStyle w:val="StyleUnderline"/>
        </w:rPr>
        <w:t>States that lack nuclear weapons need to fear direct</w:t>
      </w:r>
      <w:r w:rsidRPr="00C0055E">
        <w:rPr>
          <w:sz w:val="16"/>
        </w:rPr>
        <w:t xml:space="preserve"> </w:t>
      </w:r>
      <w:r w:rsidRPr="00C0055E">
        <w:rPr>
          <w:rStyle w:val="StyleUnderline"/>
        </w:rPr>
        <w:t xml:space="preserve">military attack from other states, but </w:t>
      </w:r>
      <w:r w:rsidRPr="00311A93">
        <w:rPr>
          <w:rStyle w:val="StyleUnderline"/>
          <w:highlight w:val="cyan"/>
        </w:rPr>
        <w:t xml:space="preserve">states with </w:t>
      </w:r>
      <w:r w:rsidRPr="00311A93">
        <w:rPr>
          <w:rStyle w:val="Emphasis"/>
          <w:highlight w:val="cyan"/>
        </w:rPr>
        <w:t>nuclear weapons</w:t>
      </w:r>
      <w:r w:rsidRPr="00311A93">
        <w:rPr>
          <w:rStyle w:val="StyleUnderline"/>
          <w:highlight w:val="cyan"/>
        </w:rPr>
        <w:t xml:space="preserve"> </w:t>
      </w:r>
      <w:r w:rsidRPr="00C0055E">
        <w:rPr>
          <w:rStyle w:val="StyleUnderline"/>
        </w:rPr>
        <w:t>can be confident that they can deter an intentional military attack, giving them an incentive</w:t>
      </w:r>
      <w:r w:rsidRPr="00C0055E">
        <w:rPr>
          <w:sz w:val="16"/>
        </w:rPr>
        <w:t xml:space="preserve"> </w:t>
      </w:r>
      <w:r w:rsidRPr="00C0055E">
        <w:rPr>
          <w:rStyle w:val="StyleUnderline"/>
        </w:rPr>
        <w:t>to be more aggressive in the conduct of their foreign policy</w:t>
      </w:r>
      <w:r w:rsidRPr="00C0055E">
        <w:rPr>
          <w:sz w:val="16"/>
        </w:rPr>
        <w:t>. In this way, n</w:t>
      </w:r>
      <w:r w:rsidRPr="00C0055E">
        <w:rPr>
          <w:rStyle w:val="StyleUnderline"/>
        </w:rPr>
        <w:t xml:space="preserve">uclear weapons provide a shield under which states can feel free to </w:t>
      </w:r>
      <w:r w:rsidRPr="00311A93">
        <w:rPr>
          <w:rStyle w:val="StyleUnderline"/>
          <w:highlight w:val="cyan"/>
        </w:rPr>
        <w:t xml:space="preserve">engage in </w:t>
      </w:r>
      <w:r w:rsidRPr="00311A93">
        <w:rPr>
          <w:rStyle w:val="Emphasis"/>
          <w:highlight w:val="cyan"/>
        </w:rPr>
        <w:t>lower-level aggression</w:t>
      </w:r>
      <w:r w:rsidRPr="00C0055E">
        <w:rPr>
          <w:sz w:val="16"/>
        </w:rPr>
        <w:t xml:space="preserve">. Indeed, international relations theories about the ‘stability-instability paradox’ maintain that stability at the nuclear level contributes to conventional instability.60 </w:t>
      </w:r>
      <w:r w:rsidRPr="00C0055E">
        <w:rPr>
          <w:rStyle w:val="Emphasis"/>
        </w:rPr>
        <w:t>Historically</w:t>
      </w:r>
      <w:r w:rsidRPr="00C0055E">
        <w:rPr>
          <w:sz w:val="16"/>
        </w:rPr>
        <w:t xml:space="preserve">, we have seen that </w:t>
      </w:r>
      <w:r w:rsidRPr="00C0055E">
        <w:rPr>
          <w:rStyle w:val="StyleUnderline"/>
        </w:rPr>
        <w:t xml:space="preserve">the </w:t>
      </w:r>
      <w:r w:rsidRPr="00C0055E">
        <w:rPr>
          <w:rStyle w:val="Emphasis"/>
        </w:rPr>
        <w:t>spread of nuclear weapons</w:t>
      </w:r>
      <w:r w:rsidRPr="00C0055E">
        <w:rPr>
          <w:rStyle w:val="StyleUnderline"/>
        </w:rPr>
        <w:t xml:space="preserve"> has emboldened their possessors and contributed to </w:t>
      </w:r>
      <w:r w:rsidRPr="00C0055E">
        <w:rPr>
          <w:rStyle w:val="Emphasis"/>
        </w:rPr>
        <w:t>regional instability</w:t>
      </w:r>
      <w:r w:rsidRPr="00C0055E">
        <w:rPr>
          <w:sz w:val="16"/>
        </w:rPr>
        <w:t xml:space="preserve">. </w:t>
      </w:r>
      <w:r w:rsidRPr="00C0055E">
        <w:rPr>
          <w:rStyle w:val="StyleUnderline"/>
        </w:rPr>
        <w:t>Recent scholarly analyses have demonstrated that, after controlling for other relevant factors, nuclear-weapon states are more likely to engage in conflict than nonnuclear</w:t>
      </w:r>
      <w:r w:rsidRPr="00C0055E">
        <w:rPr>
          <w:sz w:val="16"/>
        </w:rPr>
        <w:t>-</w:t>
      </w:r>
      <w:r w:rsidRPr="00C0055E">
        <w:rPr>
          <w:rStyle w:val="StyleUnderline"/>
        </w:rPr>
        <w:t>weapon states</w:t>
      </w:r>
      <w:r w:rsidRPr="00C0055E">
        <w:rPr>
          <w:sz w:val="16"/>
        </w:rPr>
        <w:t xml:space="preserve"> and that </w:t>
      </w:r>
      <w:r w:rsidRPr="00C0055E">
        <w:rPr>
          <w:rStyle w:val="StyleUnderline"/>
        </w:rPr>
        <w:t>this aggressiveness is more pronounced in new nuclear states that have less experience with nuclear diplomacy.</w:t>
      </w:r>
      <w:r w:rsidRPr="00C0055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0055E">
        <w:rPr>
          <w:rStyle w:val="StyleUnderline"/>
        </w:rPr>
        <w:t xml:space="preserve">nuclear-armed Iran would likely </w:t>
      </w:r>
      <w:proofErr w:type="gramStart"/>
      <w:r w:rsidRPr="00C0055E">
        <w:rPr>
          <w:rStyle w:val="StyleUnderline"/>
        </w:rPr>
        <w:t>step up</w:t>
      </w:r>
      <w:proofErr w:type="gramEnd"/>
      <w:r w:rsidRPr="00C0055E">
        <w:rPr>
          <w:rStyle w:val="StyleUnderline"/>
        </w:rPr>
        <w:t xml:space="preserve"> support to terrorist and proxy groups and engage in more aggressive coercive diplomacy</w:t>
      </w:r>
      <w:r w:rsidRPr="00C0055E">
        <w:rPr>
          <w:sz w:val="16"/>
        </w:rPr>
        <w:t xml:space="preserve">. With a nuclear-armed Iran increasingly throwing its weight around in the region, </w:t>
      </w:r>
      <w:r w:rsidRPr="00C0055E">
        <w:rPr>
          <w:rStyle w:val="Emphasis"/>
        </w:rPr>
        <w:t>we could witness an even more crisis prone Middle East.</w:t>
      </w:r>
      <w:r w:rsidRPr="00C0055E">
        <w:rPr>
          <w:sz w:val="16"/>
        </w:rPr>
        <w:t xml:space="preserve"> </w:t>
      </w:r>
      <w:r w:rsidRPr="00C0055E">
        <w:rPr>
          <w:rStyle w:val="StyleUnderline"/>
        </w:rPr>
        <w:t>And in a poly-nuclear Middle East</w:t>
      </w:r>
      <w:r w:rsidRPr="00C0055E">
        <w:rPr>
          <w:sz w:val="16"/>
        </w:rPr>
        <w:t xml:space="preserve"> with Israel, Iran, and, in the future, possibly other states, armed with nuclear weapons, </w:t>
      </w:r>
      <w:r w:rsidRPr="00311A93">
        <w:rPr>
          <w:rStyle w:val="Emphasis"/>
          <w:highlight w:val="cyan"/>
        </w:rPr>
        <w:t>any</w:t>
      </w:r>
      <w:r w:rsidRPr="00311A93">
        <w:rPr>
          <w:rStyle w:val="StyleUnderline"/>
          <w:highlight w:val="cyan"/>
        </w:rPr>
        <w:t xml:space="preserve"> </w:t>
      </w:r>
      <w:r w:rsidRPr="00C0055E">
        <w:rPr>
          <w:rStyle w:val="StyleUnderline"/>
        </w:rPr>
        <w:t xml:space="preserve">one of those </w:t>
      </w:r>
      <w:r w:rsidRPr="00311A93">
        <w:rPr>
          <w:rStyle w:val="Emphasis"/>
          <w:highlight w:val="cyan"/>
        </w:rPr>
        <w:t>crises</w:t>
      </w:r>
      <w:r w:rsidRPr="00311A93">
        <w:rPr>
          <w:rStyle w:val="StyleUnderline"/>
          <w:highlight w:val="cyan"/>
        </w:rPr>
        <w:t xml:space="preserve"> could result in a </w:t>
      </w:r>
      <w:r w:rsidRPr="00311A93">
        <w:rPr>
          <w:rStyle w:val="Emphasis"/>
          <w:highlight w:val="cyan"/>
        </w:rPr>
        <w:t>catastrophic nuclear exchange</w:t>
      </w:r>
      <w:r w:rsidRPr="00C0055E">
        <w:rPr>
          <w:rStyle w:val="StyleUnderline"/>
        </w:rPr>
        <w:t>.</w:t>
      </w:r>
    </w:p>
    <w:p w14:paraId="64BF5716" w14:textId="77777777" w:rsidR="00050202" w:rsidRPr="002F5B9E" w:rsidRDefault="00050202" w:rsidP="00050202">
      <w:pPr>
        <w:pStyle w:val="Heading4"/>
        <w:rPr>
          <w:rFonts w:cs="Arial"/>
        </w:rPr>
      </w:pPr>
      <w:r>
        <w:rPr>
          <w:rFonts w:cs="Arial"/>
        </w:rPr>
        <w:t>China is revisionist – its ambitions aren’t regionally checked containment k2 prevent nuclear conflict</w:t>
      </w:r>
    </w:p>
    <w:p w14:paraId="1B7CD61D" w14:textId="77777777" w:rsidR="00050202" w:rsidRPr="002F5B9E" w:rsidRDefault="00050202" w:rsidP="00050202">
      <w:pPr>
        <w:rPr>
          <w:rStyle w:val="Style13ptBold"/>
        </w:rPr>
      </w:pPr>
      <w:r w:rsidRPr="002F5B9E">
        <w:rPr>
          <w:rStyle w:val="Style13ptBold"/>
        </w:rPr>
        <w:t>Choi 18</w:t>
      </w:r>
      <w:r w:rsidRPr="000E4F47">
        <w:t xml:space="preserve"> [Ji Young Choi, associate professor in the Department of Politics and Government and affiliated professor in the International </w:t>
      </w:r>
      <w:r w:rsidRPr="002F5B9E">
        <w:t>Studies Program and East Asian Studies Program at Ohio Wesleyan University. “Historical and Theoretical Perspectives on the Rise of China: Long Cycles, Power Transitions, and China's Ascent”]</w:t>
      </w:r>
    </w:p>
    <w:p w14:paraId="1F2ED853" w14:textId="77777777" w:rsidR="00050202" w:rsidRPr="002F5B9E" w:rsidRDefault="00050202" w:rsidP="00050202">
      <w:pPr>
        <w:rPr>
          <w:sz w:val="16"/>
        </w:rPr>
      </w:pPr>
      <w:r w:rsidRPr="002F5B9E">
        <w:rPr>
          <w:sz w:val="16"/>
        </w:rPr>
        <w:t xml:space="preserve">Another important aspect is that </w:t>
      </w:r>
      <w:r w:rsidRPr="0046467F">
        <w:rPr>
          <w:rStyle w:val="StyleUnderline"/>
          <w:highlight w:val="cyan"/>
        </w:rPr>
        <w:t>Beijing is beginning to voice its dissatisfaction with the</w:t>
      </w:r>
      <w:r w:rsidRPr="002F5B9E">
        <w:rPr>
          <w:rStyle w:val="StyleUnderline"/>
        </w:rPr>
        <w:t xml:space="preserve"> existing </w:t>
      </w:r>
      <w:r w:rsidRPr="0046467F">
        <w:rPr>
          <w:rStyle w:val="Emphasis"/>
          <w:highlight w:val="cyan"/>
        </w:rPr>
        <w:t>international</w:t>
      </w:r>
      <w:r w:rsidRPr="002F5B9E">
        <w:rPr>
          <w:rStyle w:val="Emphasis"/>
        </w:rPr>
        <w:t xml:space="preserve"> economic </w:t>
      </w:r>
      <w:r w:rsidRPr="0046467F">
        <w:rPr>
          <w:rStyle w:val="Emphasis"/>
          <w:highlight w:val="cyan"/>
        </w:rPr>
        <w:t>order</w:t>
      </w:r>
      <w:r w:rsidRPr="002F5B9E">
        <w:rPr>
          <w:sz w:val="16"/>
        </w:rPr>
        <w:t xml:space="preserve"> </w:t>
      </w:r>
      <w:r w:rsidRPr="002F5B9E">
        <w:rPr>
          <w:rStyle w:val="StyleUnderline"/>
        </w:rPr>
        <w:t>and take actions that could potentially change this order</w:t>
      </w:r>
      <w:r w:rsidRPr="002F5B9E">
        <w:rPr>
          <w:sz w:val="16"/>
        </w:rPr>
        <w:t xml:space="preserve">. </w:t>
      </w:r>
      <w:r w:rsidRPr="002F5B9E">
        <w:rPr>
          <w:rStyle w:val="StyleUnderline"/>
        </w:rPr>
        <w:t>The Chinese economy has</w:t>
      </w:r>
      <w:r w:rsidRPr="002F5B9E">
        <w:rPr>
          <w:sz w:val="16"/>
        </w:rPr>
        <w:t xml:space="preserve"> overall </w:t>
      </w:r>
      <w:r w:rsidRPr="002F5B9E">
        <w:rPr>
          <w:rStyle w:val="StyleUnderline"/>
        </w:rPr>
        <w:t>benefited from the post-World War II international liberal order, but the Bretton Woods institutions</w:t>
      </w:r>
      <w:r w:rsidRPr="002F5B9E">
        <w:rPr>
          <w:sz w:val="16"/>
        </w:rPr>
        <w:t xml:space="preserve"> like the IMF and the World Bank </w:t>
      </w:r>
      <w:r w:rsidRPr="002F5B9E">
        <w:rPr>
          <w:rStyle w:val="StyleUnderline"/>
        </w:rPr>
        <w:t xml:space="preserve">have been </w:t>
      </w:r>
      <w:r w:rsidRPr="002F5B9E">
        <w:rPr>
          <w:rStyle w:val="Emphasis"/>
        </w:rPr>
        <w:t>dominated by 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and its allies and </w:t>
      </w:r>
      <w:r w:rsidRPr="002F5B9E">
        <w:rPr>
          <w:rStyle w:val="Emphasis"/>
        </w:rPr>
        <w:t>China does not have much power</w:t>
      </w:r>
      <w:r w:rsidRPr="002F5B9E">
        <w:rPr>
          <w:sz w:val="16"/>
        </w:rPr>
        <w:t xml:space="preserve"> or voice in these institutions. Both institutions are based in Washington, DC, and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has enjoyed the largest voting shares with its veto power</w:t>
      </w:r>
      <w:r w:rsidRPr="002F5B9E">
        <w:rPr>
          <w:sz w:val="16"/>
        </w:rPr>
        <w:t xml:space="preserve">. Along with other emerging economies, </w:t>
      </w:r>
      <w:r w:rsidRPr="002F5B9E">
        <w:rPr>
          <w:rStyle w:val="StyleUnderline"/>
        </w:rPr>
        <w:t>China has called for significant reforms</w:t>
      </w:r>
      <w:r w:rsidRPr="002F5B9E">
        <w:rPr>
          <w:sz w:val="16"/>
        </w:rPr>
        <w:t xml:space="preserve">, especially in the governing system of the IMF, but reform plans to give more power to China and other emerging economies have been delayed by the opposition of the US Congress (Choi 2013). In response to this, </w:t>
      </w:r>
      <w:r w:rsidRPr="002F5B9E">
        <w:rPr>
          <w:rStyle w:val="StyleUnderline"/>
        </w:rPr>
        <w:t>Beijing recently took the initiative to create new</w:t>
      </w:r>
      <w:r w:rsidRPr="002F5B9E">
        <w:rPr>
          <w:sz w:val="16"/>
        </w:rPr>
        <w:t xml:space="preserve"> </w:t>
      </w:r>
      <w:r w:rsidRPr="002F5B9E">
        <w:rPr>
          <w:rStyle w:val="Emphasis"/>
        </w:rPr>
        <w:t>i</w:t>
      </w:r>
      <w:r w:rsidRPr="002F5B9E">
        <w:rPr>
          <w:sz w:val="16"/>
        </w:rPr>
        <w:t xml:space="preserve">nternational </w:t>
      </w:r>
      <w:r w:rsidRPr="002F5B9E">
        <w:rPr>
          <w:rStyle w:val="Emphasis"/>
        </w:rPr>
        <w:t>f</w:t>
      </w:r>
      <w:r w:rsidRPr="002F5B9E">
        <w:rPr>
          <w:sz w:val="16"/>
        </w:rPr>
        <w:t xml:space="preserve">inancial </w:t>
      </w:r>
      <w:r w:rsidRPr="002F5B9E">
        <w:rPr>
          <w:rStyle w:val="Emphasis"/>
        </w:rPr>
        <w:t>i</w:t>
      </w:r>
      <w:r w:rsidRPr="002F5B9E">
        <w:rPr>
          <w:sz w:val="16"/>
        </w:rPr>
        <w:t xml:space="preserve">nstitutions including the AIIB. At this moment, it is premature to say that these new institutions would be able to replace the Bretton Woods institutions. Nonetheless, </w:t>
      </w:r>
      <w:r w:rsidRPr="0046467F">
        <w:rPr>
          <w:rStyle w:val="StyleUnderline"/>
          <w:highlight w:val="cyan"/>
        </w:rPr>
        <w:t>this</w:t>
      </w:r>
      <w:r w:rsidRPr="002F5B9E">
        <w:rPr>
          <w:rStyle w:val="StyleUnderline"/>
        </w:rPr>
        <w:t xml:space="preserve"> new development </w:t>
      </w:r>
      <w:r w:rsidRPr="0046467F">
        <w:rPr>
          <w:rStyle w:val="StyleUnderline"/>
          <w:highlight w:val="cyan"/>
        </w:rPr>
        <w:t>can be</w:t>
      </w:r>
      <w:r w:rsidRPr="002F5B9E">
        <w:rPr>
          <w:rStyle w:val="StyleUnderline"/>
        </w:rPr>
        <w:t xml:space="preserve"> read as </w:t>
      </w:r>
      <w:r w:rsidRPr="0046467F">
        <w:rPr>
          <w:rStyle w:val="StyleUnderline"/>
          <w:highlight w:val="cyan"/>
        </w:rPr>
        <w:t xml:space="preserve">a </w:t>
      </w:r>
      <w:r w:rsidRPr="0046467F">
        <w:rPr>
          <w:rStyle w:val="Emphasis"/>
          <w:highlight w:val="cyan"/>
        </w:rPr>
        <w:t>starting point</w:t>
      </w:r>
      <w:r w:rsidRPr="0046467F">
        <w:rPr>
          <w:sz w:val="16"/>
          <w:highlight w:val="cyan"/>
        </w:rPr>
        <w:t xml:space="preserve"> </w:t>
      </w:r>
      <w:r w:rsidRPr="0046467F">
        <w:rPr>
          <w:rStyle w:val="StyleUnderline"/>
          <w:highlight w:val="cyan"/>
        </w:rPr>
        <w:t>for</w:t>
      </w:r>
      <w:r w:rsidRPr="002F5B9E">
        <w:rPr>
          <w:rStyle w:val="StyleUnderline"/>
        </w:rPr>
        <w:t xml:space="preserve"> significant </w:t>
      </w:r>
      <w:r w:rsidRPr="0046467F">
        <w:rPr>
          <w:rStyle w:val="Emphasis"/>
          <w:highlight w:val="cyan"/>
        </w:rPr>
        <w:t>changes in global</w:t>
      </w:r>
      <w:r w:rsidRPr="002F5B9E">
        <w:rPr>
          <w:rStyle w:val="Emphasis"/>
        </w:rPr>
        <w:t xml:space="preserve"> economic and financial </w:t>
      </w:r>
      <w:r w:rsidRPr="0046467F">
        <w:rPr>
          <w:rStyle w:val="Emphasis"/>
          <w:highlight w:val="cyan"/>
        </w:rPr>
        <w:t>governance</w:t>
      </w:r>
      <w:r w:rsidRPr="002F5B9E">
        <w:rPr>
          <w:rStyle w:val="StyleUnderline"/>
        </w:rPr>
        <w:t xml:space="preserve"> that has been dominated by the United States since the end of World War II</w:t>
      </w:r>
      <w:r w:rsidRPr="002F5B9E">
        <w:rPr>
          <w:sz w:val="16"/>
        </w:rPr>
        <w:t xml:space="preserve"> (</w:t>
      </w:r>
      <w:proofErr w:type="spellStart"/>
      <w:r w:rsidRPr="002F5B9E">
        <w:rPr>
          <w:sz w:val="16"/>
        </w:rPr>
        <w:t>Subacchi</w:t>
      </w:r>
      <w:proofErr w:type="spellEnd"/>
      <w:r w:rsidRPr="002F5B9E">
        <w:rPr>
          <w:sz w:val="16"/>
        </w:rPr>
        <w:t xml:space="preserve"> 2015).</w:t>
      </w:r>
    </w:p>
    <w:p w14:paraId="632DAE0F" w14:textId="77777777" w:rsidR="00050202" w:rsidRPr="002F5B9E" w:rsidRDefault="00050202" w:rsidP="00050202">
      <w:pPr>
        <w:rPr>
          <w:sz w:val="16"/>
        </w:rPr>
      </w:pPr>
      <w:r w:rsidRPr="002F5B9E">
        <w:rPr>
          <w:sz w:val="16"/>
        </w:rPr>
        <w:t xml:space="preserve">China's historical legacies reinforce the view that </w:t>
      </w:r>
      <w:r w:rsidRPr="0046467F">
        <w:rPr>
          <w:rStyle w:val="Emphasis"/>
          <w:highlight w:val="cyan"/>
        </w:rPr>
        <w:t xml:space="preserve">China has a willingness to become a global </w:t>
      </w:r>
      <w:proofErr w:type="gramStart"/>
      <w:r w:rsidRPr="0046467F">
        <w:rPr>
          <w:rStyle w:val="Emphasis"/>
          <w:highlight w:val="cyan"/>
        </w:rPr>
        <w:t xml:space="preserve">hegemon </w:t>
      </w:r>
      <w:r w:rsidRPr="002F5B9E">
        <w:rPr>
          <w:sz w:val="16"/>
        </w:rPr>
        <w:t>.</w:t>
      </w:r>
      <w:proofErr w:type="gramEnd"/>
      <w:r w:rsidRPr="002F5B9E">
        <w:rPr>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2F5B9E">
        <w:rPr>
          <w:rStyle w:val="StyleUnderline"/>
        </w:rPr>
        <w:t>According to this</w:t>
      </w:r>
      <w:r w:rsidRPr="002F5B9E">
        <w:rPr>
          <w:sz w:val="16"/>
        </w:rPr>
        <w:t xml:space="preserve"> hierarchical </w:t>
      </w:r>
      <w:r w:rsidRPr="002F5B9E">
        <w:rPr>
          <w:rStyle w:val="StyleUnderline"/>
        </w:rPr>
        <w:t xml:space="preserve">world view, China, as the most advanced civilization, is at the </w:t>
      </w:r>
      <w:r w:rsidRPr="002F5B9E">
        <w:rPr>
          <w:rStyle w:val="Emphasis"/>
        </w:rPr>
        <w:t>center of East Asia and the world</w:t>
      </w:r>
      <w:r w:rsidRPr="002F5B9E">
        <w:rPr>
          <w:sz w:val="16"/>
        </w:rPr>
        <w:t xml:space="preserve">, </w:t>
      </w:r>
      <w:r w:rsidRPr="002F5B9E">
        <w:rPr>
          <w:rStyle w:val="StyleUnderline"/>
        </w:rPr>
        <w:t>and all China's neighbors are vassal states</w:t>
      </w:r>
      <w:r w:rsidRPr="002F5B9E">
        <w:rPr>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2F5B9E">
        <w:rPr>
          <w:sz w:val="16"/>
        </w:rPr>
        <w:t>semicolony</w:t>
      </w:r>
      <w:proofErr w:type="spellEnd"/>
      <w:r w:rsidRPr="002F5B9E">
        <w:rPr>
          <w:sz w:val="16"/>
        </w:rPr>
        <w:t xml:space="preserve"> of Great Britain while its northern territory was occupied by Japan. </w:t>
      </w:r>
      <w:r w:rsidRPr="002F5B9E">
        <w:rPr>
          <w:rStyle w:val="StyleUnderline"/>
        </w:rPr>
        <w:t xml:space="preserve">China's </w:t>
      </w:r>
      <w:r w:rsidRPr="0046467F">
        <w:rPr>
          <w:rStyle w:val="Emphasis"/>
          <w:highlight w:val="cyan"/>
        </w:rPr>
        <w:t>economic modernization</w:t>
      </w:r>
      <w:r w:rsidRPr="0046467F">
        <w:rPr>
          <w:rStyle w:val="StyleUnderline"/>
          <w:highlight w:val="cyan"/>
        </w:rPr>
        <w:t xml:space="preserve"> is </w:t>
      </w:r>
      <w:r w:rsidRPr="002F5B9E">
        <w:rPr>
          <w:rStyle w:val="StyleUnderline"/>
        </w:rPr>
        <w:t xml:space="preserve">viewed as </w:t>
      </w:r>
      <w:r w:rsidRPr="0046467F">
        <w:rPr>
          <w:rStyle w:val="StyleUnderline"/>
          <w:highlight w:val="cyan"/>
        </w:rPr>
        <w:t xml:space="preserve">a </w:t>
      </w:r>
      <w:r w:rsidRPr="0046467F">
        <w:rPr>
          <w:rStyle w:val="Emphasis"/>
          <w:highlight w:val="cyan"/>
        </w:rPr>
        <w:t>national project</w:t>
      </w:r>
      <w:r w:rsidRPr="002F5B9E">
        <w:rPr>
          <w:rStyle w:val="Emphasis"/>
        </w:rPr>
        <w:t xml:space="preserve"> to lay an economic foundation</w:t>
      </w:r>
      <w:r w:rsidRPr="002F5B9E">
        <w:rPr>
          <w:sz w:val="16"/>
        </w:rPr>
        <w:t xml:space="preserve"> </w:t>
      </w:r>
      <w:r w:rsidRPr="0046467F">
        <w:rPr>
          <w:rStyle w:val="StyleUnderline"/>
          <w:highlight w:val="cyan"/>
        </w:rPr>
        <w:t>to overcome</w:t>
      </w:r>
      <w:r w:rsidRPr="002F5B9E">
        <w:rPr>
          <w:rStyle w:val="StyleUnderline"/>
        </w:rPr>
        <w:t xml:space="preserve"> this bitter experience of </w:t>
      </w:r>
      <w:r w:rsidRPr="0046467F">
        <w:rPr>
          <w:rStyle w:val="Emphasis"/>
          <w:highlight w:val="cyan"/>
        </w:rPr>
        <w:t>subjugation</w:t>
      </w:r>
      <w:r w:rsidRPr="002F5B9E">
        <w:rPr>
          <w:sz w:val="16"/>
        </w:rPr>
        <w:t xml:space="preserve"> and shame and recover its traditional position and old glory (Choi 2015). Viewed from this perspective, economic modernization or the accumulation of wealth is not an ultimate objective of China. Rather, </w:t>
      </w:r>
      <w:r w:rsidRPr="002F5B9E">
        <w:rPr>
          <w:rStyle w:val="StyleUnderline"/>
        </w:rPr>
        <w:t xml:space="preserve">its final goal is to return to its traditional status </w:t>
      </w:r>
      <w:r w:rsidRPr="0046467F">
        <w:rPr>
          <w:rStyle w:val="StyleUnderline"/>
          <w:highlight w:val="cyan"/>
        </w:rPr>
        <w:t>by expanding</w:t>
      </w:r>
      <w:r w:rsidRPr="002F5B9E">
        <w:rPr>
          <w:rStyle w:val="StyleUnderline"/>
        </w:rPr>
        <w:t xml:space="preserve"> its </w:t>
      </w:r>
      <w:r w:rsidRPr="002F5B9E">
        <w:rPr>
          <w:rStyle w:val="Emphasis"/>
        </w:rPr>
        <w:t xml:space="preserve">global </w:t>
      </w:r>
      <w:r w:rsidRPr="0046467F">
        <w:rPr>
          <w:rStyle w:val="Emphasis"/>
          <w:highlight w:val="cyan"/>
        </w:rPr>
        <w:t>political and military</w:t>
      </w:r>
      <w:r w:rsidRPr="002F5B9E">
        <w:rPr>
          <w:rStyle w:val="Emphasis"/>
        </w:rPr>
        <w:t xml:space="preserve"> as well as economic </w:t>
      </w:r>
      <w:r w:rsidRPr="0046467F">
        <w:rPr>
          <w:rStyle w:val="Emphasis"/>
          <w:highlight w:val="cyan"/>
        </w:rPr>
        <w:t>influence</w:t>
      </w:r>
      <w:r w:rsidRPr="002F5B9E">
        <w:rPr>
          <w:sz w:val="16"/>
        </w:rPr>
        <w:t xml:space="preserve">. What it ultimately desires </w:t>
      </w:r>
      <w:proofErr w:type="gramStart"/>
      <w:r w:rsidRPr="002F5B9E">
        <w:rPr>
          <w:sz w:val="16"/>
        </w:rPr>
        <w:t>is</w:t>
      </w:r>
      <w:proofErr w:type="gramEnd"/>
      <w:r w:rsidRPr="002F5B9E">
        <w:rPr>
          <w:sz w:val="16"/>
        </w:rPr>
        <w:t xml:space="preserve"> recognition (</w:t>
      </w:r>
      <w:proofErr w:type="spellStart"/>
      <w:r w:rsidRPr="002F5B9E">
        <w:rPr>
          <w:sz w:val="16"/>
        </w:rPr>
        <w:t>Anerkennung</w:t>
      </w:r>
      <w:proofErr w:type="spellEnd"/>
      <w:r w:rsidRPr="002F5B9E">
        <w:rPr>
          <w:sz w:val="16"/>
        </w:rPr>
        <w:t>), respect (</w:t>
      </w:r>
      <w:proofErr w:type="spellStart"/>
      <w:r w:rsidRPr="002F5B9E">
        <w:rPr>
          <w:sz w:val="16"/>
        </w:rPr>
        <w:t>Respekt</w:t>
      </w:r>
      <w:proofErr w:type="spellEnd"/>
      <w:r w:rsidRPr="002F5B9E">
        <w:rPr>
          <w:sz w:val="16"/>
        </w:rPr>
        <w:t>), and status (</w:t>
      </w:r>
      <w:proofErr w:type="spellStart"/>
      <w:r w:rsidRPr="002F5B9E">
        <w:rPr>
          <w:sz w:val="16"/>
        </w:rPr>
        <w:t>Stellung</w:t>
      </w:r>
      <w:proofErr w:type="spellEnd"/>
      <w:r w:rsidRPr="002F5B9E">
        <w:rPr>
          <w:sz w:val="16"/>
        </w:rPr>
        <w:t>).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w:t>
      </w:r>
    </w:p>
    <w:p w14:paraId="6A7B6158" w14:textId="77777777" w:rsidR="00050202" w:rsidRPr="00A7500F" w:rsidRDefault="00050202" w:rsidP="00050202">
      <w:pPr>
        <w:rPr>
          <w:b/>
          <w:iCs/>
          <w:sz w:val="26"/>
          <w:u w:val="single"/>
        </w:rPr>
      </w:pPr>
      <w:r w:rsidRPr="002F5B9E">
        <w:rPr>
          <w:sz w:val="16"/>
        </w:rPr>
        <w:t xml:space="preserve">Considering all this, </w:t>
      </w:r>
      <w:r w:rsidRPr="002F5B9E">
        <w:rPr>
          <w:rStyle w:val="StyleUnderline"/>
        </w:rPr>
        <w:t>China has always been a territorial power rather than a trading state</w:t>
      </w:r>
      <w:r w:rsidRPr="002F5B9E">
        <w:rPr>
          <w:sz w:val="16"/>
        </w:rPr>
        <w:t xml:space="preserve">. </w:t>
      </w:r>
      <w:r w:rsidRPr="0046467F">
        <w:rPr>
          <w:rStyle w:val="StyleUnderline"/>
          <w:highlight w:val="cyan"/>
        </w:rPr>
        <w:t>China</w:t>
      </w:r>
      <w:r w:rsidRPr="002F5B9E">
        <w:rPr>
          <w:rStyle w:val="StyleUnderline"/>
        </w:rPr>
        <w:t xml:space="preserve"> does not seem to be satisfied only with the global expansion of international trade and the conquest of foreign markets. It also</w:t>
      </w:r>
      <w:r w:rsidRPr="002F5B9E">
        <w:rPr>
          <w:sz w:val="16"/>
        </w:rPr>
        <w:t xml:space="preserve"> </w:t>
      </w:r>
      <w:r w:rsidRPr="0046467F">
        <w:rPr>
          <w:rStyle w:val="Emphasis"/>
          <w:highlight w:val="cyan"/>
        </w:rPr>
        <w:t>wants to broaden</w:t>
      </w:r>
      <w:r w:rsidRPr="002F5B9E">
        <w:rPr>
          <w:rStyle w:val="Emphasis"/>
        </w:rPr>
        <w:t xml:space="preserve"> its</w:t>
      </w:r>
      <w:r w:rsidRPr="002F5B9E">
        <w:rPr>
          <w:sz w:val="16"/>
        </w:rPr>
        <w:t xml:space="preserve"> (particularly maritime) </w:t>
      </w:r>
      <w:r w:rsidRPr="002F5B9E">
        <w:rPr>
          <w:rStyle w:val="Emphasis"/>
        </w:rPr>
        <w:t xml:space="preserve">territories and </w:t>
      </w:r>
      <w:r w:rsidRPr="0046467F">
        <w:rPr>
          <w:rStyle w:val="Emphasis"/>
          <w:highlight w:val="cyan"/>
        </w:rPr>
        <w:t xml:space="preserve">spheres of </w:t>
      </w:r>
      <w:proofErr w:type="spellStart"/>
      <w:r w:rsidRPr="0046467F">
        <w:rPr>
          <w:rStyle w:val="Emphasis"/>
          <w:highlight w:val="cyan"/>
        </w:rPr>
        <w:t>influence</w:t>
      </w:r>
      <w:r w:rsidRPr="002F5B9E">
        <w:rPr>
          <w:rStyle w:val="StyleUnderline"/>
        </w:rPr>
        <w:t>to</w:t>
      </w:r>
      <w:proofErr w:type="spellEnd"/>
      <w:r w:rsidRPr="002F5B9E">
        <w:rPr>
          <w:rStyle w:val="StyleUnderline"/>
        </w:rPr>
        <w:t xml:space="preserve"> recover its traditional political status as the Middle Kingdom</w:t>
      </w:r>
      <w:r w:rsidRPr="002F5B9E">
        <w:rPr>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2F5B9E">
        <w:rPr>
          <w:sz w:val="16"/>
        </w:rPr>
        <w:t>Germany</w:t>
      </w:r>
      <w:proofErr w:type="gramEnd"/>
      <w:r w:rsidRPr="002F5B9E">
        <w:rPr>
          <w:sz w:val="16"/>
        </w:rPr>
        <w:t xml:space="preserve"> and Japan (trading powers) that enjoyed a second economic expansion did not pursue the expansion of their territories and spheres of influence in the post-World War II era. </w:t>
      </w:r>
      <w:r w:rsidRPr="002F5B9E">
        <w:rPr>
          <w:rStyle w:val="StyleUnderline"/>
        </w:rPr>
        <w:t xml:space="preserve">Twentieth century history suggests that political regimes predicated upon nondemocratic or </w:t>
      </w:r>
      <w:proofErr w:type="spellStart"/>
      <w:r w:rsidRPr="002F5B9E">
        <w:rPr>
          <w:rStyle w:val="StyleUnderline"/>
        </w:rPr>
        <w:t>nonliberal</w:t>
      </w:r>
      <w:proofErr w:type="spellEnd"/>
      <w:r w:rsidRPr="002F5B9E">
        <w:rPr>
          <w:rStyle w:val="StyleUnderline"/>
        </w:rPr>
        <w:t xml:space="preserve"> values and cultures</w:t>
      </w:r>
      <w:r w:rsidRPr="002F5B9E">
        <w:rPr>
          <w:sz w:val="16"/>
        </w:rPr>
        <w:t xml:space="preserve"> (for instance, Nazism in Germany and militarism in Japan before the mid-twentieth century, and communism in the Soviet Union during the Cold War) can </w:t>
      </w:r>
      <w:r w:rsidRPr="002F5B9E">
        <w:rPr>
          <w:rStyle w:val="StyleUnderline"/>
        </w:rPr>
        <w:t xml:space="preserve">pose </w:t>
      </w:r>
      <w:r w:rsidRPr="002F5B9E">
        <w:rPr>
          <w:rStyle w:val="Emphasis"/>
        </w:rPr>
        <w:t>significant challenges</w:t>
      </w:r>
      <w:r w:rsidRPr="002F5B9E">
        <w:rPr>
          <w:rStyle w:val="StyleUnderline"/>
        </w:rPr>
        <w:t xml:space="preserve"> to democratic and liberal regimes</w:t>
      </w:r>
      <w:r w:rsidRPr="002F5B9E">
        <w:rPr>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46467F">
        <w:rPr>
          <w:rStyle w:val="Emphasis"/>
          <w:highlight w:val="cyan"/>
        </w:rPr>
        <w:t>economic interdependence</w:t>
      </w:r>
      <w:r w:rsidRPr="002F5B9E">
        <w:rPr>
          <w:rStyle w:val="Emphasis"/>
        </w:rPr>
        <w:t xml:space="preserve"> alone </w:t>
      </w:r>
      <w:r w:rsidRPr="0046467F">
        <w:rPr>
          <w:rStyle w:val="Emphasis"/>
          <w:highlight w:val="cyan"/>
        </w:rPr>
        <w:t>cannot prevent a war for hegemony</w:t>
      </w:r>
      <w:r w:rsidRPr="002F5B9E">
        <w:rPr>
          <w:sz w:val="16"/>
        </w:rPr>
        <w:t>. Germany was one of the main trade partners of Great Britain before World War I (Friedberg 2011), and Japan was the number three importer of American products before its attack on Pearl Harbor (</w:t>
      </w:r>
      <w:proofErr w:type="spellStart"/>
      <w:r w:rsidRPr="002F5B9E">
        <w:rPr>
          <w:sz w:val="16"/>
        </w:rPr>
        <w:t>Keylor</w:t>
      </w:r>
      <w:proofErr w:type="spellEnd"/>
      <w:r w:rsidRPr="002F5B9E">
        <w:rPr>
          <w:sz w:val="16"/>
        </w:rPr>
        <w:t xml:space="preserve"> 2011). A relatively peaceful relationship or transition is possible when economic interdependence is supported by a solid democratic alliance between a rising great power and an existing or declining one.</w:t>
      </w:r>
    </w:p>
    <w:p w14:paraId="1A525C64" w14:textId="77777777" w:rsidR="00050202" w:rsidRDefault="00050202" w:rsidP="00050202">
      <w:pPr>
        <w:rPr>
          <w:sz w:val="16"/>
        </w:rPr>
      </w:pPr>
      <w:r w:rsidRPr="002F5B9E">
        <w:rPr>
          <w:sz w:val="16"/>
        </w:rPr>
        <w:t xml:space="preserve">Some scholars such as </w:t>
      </w:r>
      <w:proofErr w:type="spellStart"/>
      <w:r w:rsidRPr="0046467F">
        <w:rPr>
          <w:rStyle w:val="Emphasis"/>
          <w:highlight w:val="cyan"/>
        </w:rPr>
        <w:t>Ikenberry</w:t>
      </w:r>
      <w:proofErr w:type="spellEnd"/>
      <w:r w:rsidRPr="002F5B9E">
        <w:rPr>
          <w:sz w:val="16"/>
        </w:rPr>
        <w:t xml:space="preserve"> (2008) </w:t>
      </w:r>
      <w:r w:rsidRPr="0046467F">
        <w:rPr>
          <w:rStyle w:val="StyleUnderline"/>
          <w:highlight w:val="cyan"/>
        </w:rPr>
        <w:t>emphasize</w:t>
      </w:r>
      <w:r w:rsidRPr="002F5B9E">
        <w:rPr>
          <w:rStyle w:val="StyleUnderline"/>
        </w:rPr>
        <w:t xml:space="preserve"> nuclear </w:t>
      </w:r>
      <w:r w:rsidRPr="0046467F">
        <w:rPr>
          <w:rStyle w:val="Emphasis"/>
          <w:highlight w:val="cyan"/>
        </w:rPr>
        <w:t>deterrence</w:t>
      </w:r>
      <w:r w:rsidRPr="002F5B9E">
        <w:rPr>
          <w:sz w:val="16"/>
        </w:rPr>
        <w:t xml:space="preserve"> and the high costs of a nuclear war. Power </w:t>
      </w:r>
      <w:r w:rsidRPr="0046467F">
        <w:rPr>
          <w:rStyle w:val="Emphasis"/>
          <w:highlight w:val="cyan"/>
        </w:rPr>
        <w:t>transition theorists</w:t>
      </w:r>
      <w:r w:rsidRPr="002F5B9E">
        <w:rPr>
          <w:sz w:val="16"/>
        </w:rPr>
        <w:t xml:space="preserve"> </w:t>
      </w:r>
      <w:r w:rsidRPr="002F5B9E">
        <w:rPr>
          <w:rStyle w:val="StyleUnderline"/>
        </w:rPr>
        <w:t xml:space="preserve">agree that the high costs of a nuclear war can constrain a war among great powers but </w:t>
      </w:r>
      <w:r w:rsidRPr="0046467F">
        <w:rPr>
          <w:rStyle w:val="StyleUnderline"/>
          <w:highlight w:val="cyan"/>
        </w:rPr>
        <w:t>do not view them as "</w:t>
      </w:r>
      <w:r w:rsidRPr="0046467F">
        <w:rPr>
          <w:rStyle w:val="Emphasis"/>
          <w:highlight w:val="cyan"/>
        </w:rPr>
        <w:t>a perfect deterrent</w:t>
      </w:r>
      <w:r w:rsidRPr="002F5B9E">
        <w:rPr>
          <w:sz w:val="16"/>
        </w:rPr>
        <w:t xml:space="preserve">" to war (Kugler and </w:t>
      </w:r>
      <w:proofErr w:type="spellStart"/>
      <w:r w:rsidRPr="002F5B9E">
        <w:rPr>
          <w:sz w:val="16"/>
        </w:rPr>
        <w:t>Zagare</w:t>
      </w:r>
      <w:proofErr w:type="spellEnd"/>
      <w:r w:rsidRPr="002F5B9E">
        <w:rPr>
          <w:sz w:val="16"/>
        </w:rPr>
        <w:t xml:space="preserve"> 1990; </w:t>
      </w:r>
      <w:proofErr w:type="spellStart"/>
      <w:r w:rsidRPr="002F5B9E">
        <w:rPr>
          <w:sz w:val="16"/>
        </w:rPr>
        <w:t>Tammen</w:t>
      </w:r>
      <w:proofErr w:type="spellEnd"/>
      <w:r w:rsidRPr="002F5B9E">
        <w:rPr>
          <w:sz w:val="16"/>
        </w:rPr>
        <w:t xml:space="preserve"> et al. 2000). The idea of nuclear deterrence is based upon the assumption of the rationality of actors (states): </w:t>
      </w:r>
      <w:proofErr w:type="gramStart"/>
      <w:r w:rsidRPr="002F5B9E">
        <w:rPr>
          <w:sz w:val="16"/>
        </w:rPr>
        <w:t>as long as</w:t>
      </w:r>
      <w:proofErr w:type="gramEnd"/>
      <w:r w:rsidRPr="002F5B9E">
        <w:rPr>
          <w:sz w:val="16"/>
        </w:rPr>
        <w:t xml:space="preserve"> the costs of a (nuclear) war are higher than its benefits, an actor (state) will not initiate the war. However, even some rationalists admit that certain </w:t>
      </w:r>
      <w:r w:rsidRPr="0046467F">
        <w:rPr>
          <w:rStyle w:val="StyleUnderline"/>
          <w:highlight w:val="cyan"/>
        </w:rPr>
        <w:t>actors</w:t>
      </w:r>
      <w:r w:rsidRPr="002F5B9E">
        <w:rPr>
          <w:sz w:val="16"/>
        </w:rPr>
        <w:t xml:space="preserve"> (such as exceedingly ambitious risk-taking states) </w:t>
      </w:r>
      <w:r w:rsidRPr="0046467F">
        <w:rPr>
          <w:rStyle w:val="StyleUnderline"/>
          <w:highlight w:val="cyan"/>
        </w:rPr>
        <w:t>do not</w:t>
      </w:r>
      <w:r w:rsidRPr="0046467F">
        <w:rPr>
          <w:sz w:val="16"/>
          <w:highlight w:val="cyan"/>
        </w:rPr>
        <w:t xml:space="preserve"> </w:t>
      </w:r>
      <w:r w:rsidRPr="0046467F">
        <w:rPr>
          <w:rStyle w:val="Emphasis"/>
          <w:highlight w:val="cyan"/>
        </w:rPr>
        <w:t>behave rationally</w:t>
      </w:r>
      <w:r w:rsidRPr="002F5B9E">
        <w:rPr>
          <w:sz w:val="16"/>
        </w:rPr>
        <w:t xml:space="preserve">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w:t>
      </w:r>
      <w:r w:rsidRPr="0046467F">
        <w:rPr>
          <w:rStyle w:val="StyleUnderline"/>
          <w:highlight w:val="cyan"/>
        </w:rPr>
        <w:t xml:space="preserve">The possibility of </w:t>
      </w:r>
      <w:r w:rsidRPr="002F5B9E">
        <w:rPr>
          <w:rStyle w:val="StyleUnderline"/>
        </w:rPr>
        <w:t xml:space="preserve">a </w:t>
      </w:r>
      <w:r w:rsidRPr="0046467F">
        <w:rPr>
          <w:rStyle w:val="Emphasis"/>
          <w:highlight w:val="cyan"/>
        </w:rPr>
        <w:t>war</w:t>
      </w:r>
      <w:r w:rsidRPr="002F5B9E">
        <w:rPr>
          <w:rStyle w:val="StyleUnderline"/>
        </w:rPr>
        <w:t xml:space="preserve"> between a democratic nation and a nondemocratic regime </w:t>
      </w:r>
      <w:r w:rsidRPr="0046467F">
        <w:rPr>
          <w:rStyle w:val="StyleUnderline"/>
          <w:highlight w:val="cyan"/>
        </w:rPr>
        <w:t>increases because they do not share</w:t>
      </w:r>
      <w:r w:rsidRPr="002F5B9E">
        <w:rPr>
          <w:rStyle w:val="StyleUnderline"/>
        </w:rPr>
        <w:t xml:space="preserve"> the same </w:t>
      </w:r>
      <w:r w:rsidRPr="0046467F">
        <w:rPr>
          <w:rStyle w:val="Emphasis"/>
          <w:highlight w:val="cyan"/>
        </w:rPr>
        <w:t>values</w:t>
      </w:r>
      <w:r w:rsidRPr="002F5B9E">
        <w:rPr>
          <w:sz w:val="16"/>
        </w:rPr>
        <w:t xml:space="preserve"> </w:t>
      </w:r>
      <w:r w:rsidRPr="002F5B9E">
        <w:rPr>
          <w:rStyle w:val="StyleUnderline"/>
        </w:rPr>
        <w:t>and</w:t>
      </w:r>
      <w:r w:rsidRPr="002F5B9E">
        <w:rPr>
          <w:sz w:val="16"/>
        </w:rPr>
        <w:t xml:space="preserve"> </w:t>
      </w:r>
      <w:r w:rsidRPr="002F5B9E">
        <w:rPr>
          <w:rStyle w:val="Emphasis"/>
        </w:rPr>
        <w:t>beliefs</w:t>
      </w:r>
      <w:r w:rsidRPr="002F5B9E">
        <w:rPr>
          <w:sz w:val="16"/>
        </w:rPr>
        <w:t xml:space="preserve"> and, therefore, the level of mistrust between them tends to be very high. </w:t>
      </w:r>
      <w:r w:rsidRPr="002F5B9E">
        <w:rPr>
          <w:rStyle w:val="StyleUnderline"/>
        </w:rPr>
        <w:t xml:space="preserve">China and the United States have enhanced their </w:t>
      </w:r>
      <w:r w:rsidRPr="002F5B9E">
        <w:rPr>
          <w:rStyle w:val="Emphasis"/>
        </w:rPr>
        <w:t>coop</w:t>
      </w:r>
      <w:r w:rsidRPr="002F5B9E">
        <w:rPr>
          <w:rStyle w:val="StyleUnderline"/>
        </w:rPr>
        <w:t xml:space="preserve">eration </w:t>
      </w:r>
      <w:r w:rsidRPr="0046467F">
        <w:rPr>
          <w:rStyle w:val="StyleUnderline"/>
          <w:highlight w:val="cyan"/>
        </w:rPr>
        <w:t xml:space="preserve">to address </w:t>
      </w:r>
      <w:r w:rsidRPr="002F5B9E">
        <w:rPr>
          <w:rStyle w:val="StyleUnderline"/>
        </w:rPr>
        <w:t xml:space="preserve">various </w:t>
      </w:r>
      <w:r w:rsidRPr="0046467F">
        <w:rPr>
          <w:rStyle w:val="Emphasis"/>
          <w:highlight w:val="cyan"/>
        </w:rPr>
        <w:t>global issues</w:t>
      </w:r>
      <w:r w:rsidRPr="002F5B9E">
        <w:rPr>
          <w:rStyle w:val="StyleUnderline"/>
        </w:rPr>
        <w:t xml:space="preserve"> like global </w:t>
      </w:r>
      <w:r w:rsidRPr="002F5B9E">
        <w:rPr>
          <w:rStyle w:val="Emphasis"/>
        </w:rPr>
        <w:t>warming</w:t>
      </w:r>
      <w:r w:rsidRPr="002F5B9E">
        <w:rPr>
          <w:rStyle w:val="StyleUnderline"/>
        </w:rPr>
        <w:t xml:space="preserve">, international </w:t>
      </w:r>
      <w:r w:rsidRPr="002F5B9E">
        <w:rPr>
          <w:rStyle w:val="Emphasis"/>
        </w:rPr>
        <w:t>terrorism</w:t>
      </w:r>
      <w:r w:rsidRPr="002F5B9E">
        <w:rPr>
          <w:rStyle w:val="StyleUnderline"/>
        </w:rPr>
        <w:t xml:space="preserve">, energy issues, and global </w:t>
      </w:r>
      <w:r w:rsidRPr="002F5B9E">
        <w:rPr>
          <w:rStyle w:val="Emphasis"/>
        </w:rPr>
        <w:t>economic stability</w:t>
      </w:r>
      <w:r w:rsidRPr="002F5B9E">
        <w:rPr>
          <w:rStyle w:val="StyleUnderline"/>
        </w:rPr>
        <w:t xml:space="preserve">. </w:t>
      </w:r>
      <w:r w:rsidRPr="002F5B9E">
        <w:rPr>
          <w:rStyle w:val="Emphasis"/>
        </w:rPr>
        <w:t xml:space="preserve">But these issues </w:t>
      </w:r>
      <w:r w:rsidRPr="0046467F">
        <w:rPr>
          <w:rStyle w:val="Emphasis"/>
          <w:highlight w:val="cyan"/>
        </w:rPr>
        <w:t>are not strong enough</w:t>
      </w:r>
      <w:r w:rsidRPr="002F5B9E">
        <w:rPr>
          <w:sz w:val="16"/>
        </w:rPr>
        <w:t xml:space="preserve"> </w:t>
      </w:r>
      <w:r w:rsidRPr="0046467F">
        <w:rPr>
          <w:rStyle w:val="StyleUnderline"/>
          <w:highlight w:val="cyan"/>
        </w:rPr>
        <w:t>to</w:t>
      </w:r>
      <w:r w:rsidRPr="002F5B9E">
        <w:rPr>
          <w:rStyle w:val="StyleUnderline"/>
        </w:rPr>
        <w:t xml:space="preserve"> bring them together to </w:t>
      </w:r>
      <w:r w:rsidRPr="0046467F">
        <w:rPr>
          <w:rStyle w:val="Emphasis"/>
          <w:highlight w:val="cyan"/>
        </w:rPr>
        <w:t>overcome</w:t>
      </w:r>
      <w:r w:rsidRPr="002F5B9E">
        <w:rPr>
          <w:rStyle w:val="Emphasis"/>
        </w:rPr>
        <w:t xml:space="preserve"> their </w:t>
      </w:r>
      <w:r w:rsidRPr="0046467F">
        <w:rPr>
          <w:rStyle w:val="Emphasis"/>
          <w:highlight w:val="cyan"/>
        </w:rPr>
        <w:t>mistrust</w:t>
      </w:r>
      <w:r w:rsidRPr="0046467F">
        <w:rPr>
          <w:sz w:val="16"/>
          <w:highlight w:val="cyan"/>
        </w:rPr>
        <w:t xml:space="preserve"> </w:t>
      </w:r>
      <w:r w:rsidRPr="002F5B9E">
        <w:rPr>
          <w:rStyle w:val="StyleUnderline"/>
        </w:rPr>
        <w:t>that stems from their different values, beliefs, and perceptions</w:t>
      </w:r>
      <w:r w:rsidRPr="002F5B9E">
        <w:rPr>
          <w:sz w:val="16"/>
        </w:rPr>
        <w:t xml:space="preserve"> (Friedberg 2011). What is more important is whether they can set mutually agreeable international rules on traditional security issues including territorial disputes.</w:t>
      </w:r>
    </w:p>
    <w:p w14:paraId="64AF1FA0" w14:textId="77777777" w:rsidR="00050202" w:rsidRPr="00ED04EF" w:rsidRDefault="00050202" w:rsidP="00050202">
      <w:pPr>
        <w:pStyle w:val="Heading4"/>
        <w:rPr>
          <w:rFonts w:cs="Arial"/>
        </w:rPr>
      </w:pPr>
      <w:r w:rsidRPr="00ED04EF">
        <w:rPr>
          <w:rFonts w:cs="Arial"/>
        </w:rPr>
        <w:t xml:space="preserve">Removing presence makes </w:t>
      </w:r>
      <w:r w:rsidRPr="00ED04EF">
        <w:rPr>
          <w:rFonts w:cs="Arial"/>
          <w:u w:val="single"/>
        </w:rPr>
        <w:t>terror worse</w:t>
      </w:r>
      <w:r w:rsidRPr="00ED04EF">
        <w:rPr>
          <w:rFonts w:cs="Arial"/>
        </w:rPr>
        <w:t xml:space="preserve"> by </w:t>
      </w:r>
      <w:r w:rsidRPr="00ED04EF">
        <w:rPr>
          <w:rFonts w:cs="Arial"/>
          <w:u w:val="single"/>
        </w:rPr>
        <w:t>emboldening extremism</w:t>
      </w:r>
      <w:r w:rsidRPr="00ED04EF">
        <w:rPr>
          <w:rFonts w:cs="Arial"/>
        </w:rPr>
        <w:t xml:space="preserve"> and undermining </w:t>
      </w:r>
      <w:r w:rsidRPr="00ED04EF">
        <w:rPr>
          <w:rFonts w:cs="Arial"/>
          <w:u w:val="single"/>
        </w:rPr>
        <w:t>security networks</w:t>
      </w:r>
      <w:r w:rsidRPr="00ED04EF">
        <w:rPr>
          <w:rFonts w:cs="Arial"/>
        </w:rPr>
        <w:t xml:space="preserve"> necessary for </w:t>
      </w:r>
      <w:r w:rsidRPr="00ED04EF">
        <w:rPr>
          <w:rFonts w:cs="Arial"/>
          <w:u w:val="single"/>
        </w:rPr>
        <w:t>counter-insurgent strategy</w:t>
      </w:r>
    </w:p>
    <w:p w14:paraId="2D5D18EA" w14:textId="77777777" w:rsidR="00050202" w:rsidRPr="00ED04EF" w:rsidRDefault="00050202" w:rsidP="00050202">
      <w:r w:rsidRPr="00ED04EF">
        <w:rPr>
          <w:rStyle w:val="Style13ptBold"/>
        </w:rPr>
        <w:t>Brands 18</w:t>
      </w:r>
      <w:r w:rsidRPr="00ED04EF">
        <w:t xml:space="preserve"> [Hal, Henry Kissinger Distinguished Professor at Johns Hopkins University's School of Advanced International Studies and a senior fellow at the Center for Strategic and Budgetary Assessments." American Grand Strategy in the Age of Trump." Page 38-40]</w:t>
      </w:r>
    </w:p>
    <w:p w14:paraId="6791900A" w14:textId="77777777" w:rsidR="00050202" w:rsidRPr="00ED04EF" w:rsidRDefault="00050202" w:rsidP="00050202">
      <w:pPr>
        <w:rPr>
          <w:rStyle w:val="StyleUnderline"/>
        </w:rPr>
      </w:pPr>
      <w:r w:rsidRPr="00ED04EF">
        <w:rPr>
          <w:sz w:val="16"/>
        </w:rPr>
        <w:t xml:space="preserve">Take the issue of terrorism. To be clear, </w:t>
      </w:r>
      <w:r w:rsidRPr="00ED04EF">
        <w:rPr>
          <w:rStyle w:val="StyleUnderline"/>
        </w:rPr>
        <w:t xml:space="preserve">offshore </w:t>
      </w:r>
      <w:r w:rsidRPr="000927BC">
        <w:rPr>
          <w:rStyle w:val="StyleUnderline"/>
          <w:highlight w:val="cyan"/>
        </w:rPr>
        <w:t>balancers are right</w:t>
      </w:r>
      <w:r w:rsidRPr="00ED04EF">
        <w:rPr>
          <w:rStyle w:val="StyleUnderline"/>
        </w:rPr>
        <w:t xml:space="preserve"> that U.S. onshore </w:t>
      </w:r>
      <w:r w:rsidRPr="000927BC">
        <w:rPr>
          <w:rStyle w:val="StyleUnderline"/>
          <w:highlight w:val="cyan"/>
        </w:rPr>
        <w:t>presence</w:t>
      </w:r>
      <w:r w:rsidRPr="00ED04EF">
        <w:rPr>
          <w:rStyle w:val="StyleUnderline"/>
        </w:rPr>
        <w:t xml:space="preserve"> in the Persian Gulf</w:t>
      </w:r>
      <w:r w:rsidRPr="00ED04EF">
        <w:rPr>
          <w:sz w:val="16"/>
        </w:rPr>
        <w:t xml:space="preserve"> (and the broader Middle East) </w:t>
      </w:r>
      <w:r w:rsidRPr="00ED04EF">
        <w:rPr>
          <w:rStyle w:val="StyleUnderline"/>
        </w:rPr>
        <w:t xml:space="preserve">has </w:t>
      </w:r>
      <w:r w:rsidRPr="000927BC">
        <w:rPr>
          <w:rStyle w:val="StyleUnderline"/>
          <w:highlight w:val="cyan"/>
        </w:rPr>
        <w:t>sometimes acted as a</w:t>
      </w:r>
      <w:r w:rsidRPr="000927BC">
        <w:rPr>
          <w:sz w:val="16"/>
          <w:highlight w:val="cyan"/>
        </w:rPr>
        <w:t xml:space="preserve"> </w:t>
      </w:r>
      <w:r w:rsidRPr="000927BC">
        <w:rPr>
          <w:rStyle w:val="Emphasis"/>
          <w:highlight w:val="cyan"/>
        </w:rPr>
        <w:t>stimulant</w:t>
      </w:r>
      <w:r w:rsidRPr="000927BC">
        <w:rPr>
          <w:sz w:val="16"/>
          <w:highlight w:val="cyan"/>
        </w:rPr>
        <w:t xml:space="preserve"> </w:t>
      </w:r>
      <w:r w:rsidRPr="000927BC">
        <w:rPr>
          <w:rStyle w:val="StyleUnderline"/>
          <w:highlight w:val="cyan"/>
        </w:rPr>
        <w:t>to</w:t>
      </w:r>
      <w:r w:rsidRPr="00ED04EF">
        <w:rPr>
          <w:rStyle w:val="StyleUnderline"/>
        </w:rPr>
        <w:t xml:space="preserve"> </w:t>
      </w:r>
      <w:r w:rsidRPr="000927BC">
        <w:rPr>
          <w:rStyle w:val="Emphasis"/>
          <w:highlight w:val="cyan"/>
        </w:rPr>
        <w:t>extremist violence</w:t>
      </w:r>
      <w:r w:rsidRPr="000927BC">
        <w:rPr>
          <w:sz w:val="16"/>
          <w:highlight w:val="cyan"/>
        </w:rPr>
        <w:t>.</w:t>
      </w:r>
      <w:r w:rsidRPr="00ED04EF">
        <w:rPr>
          <w:sz w:val="16"/>
        </w:rPr>
        <w:t xml:space="preserve"> The stationing of U.S. troops in Saudi Arabia from 1990 onward was one important cause of al-Qaeda’s deadly campaign against American targets, and the U.S. invasion and occupation of Iraq in 2003 and afterward helped reinvigorate a jihadist movement that had been pummeled following 9/11. More generally, scholarly research indicates that contesting foreign troop deployments and occupation is one driver of suicide terrorism.36 </w:t>
      </w:r>
      <w:r w:rsidRPr="00ED04EF">
        <w:rPr>
          <w:rStyle w:val="StyleUnderline"/>
        </w:rPr>
        <w:t xml:space="preserve">There is thus something to the argument that U.S. policies have fueled the fires of jihad. </w:t>
      </w:r>
      <w:r w:rsidRPr="000927BC">
        <w:rPr>
          <w:rStyle w:val="StyleUnderline"/>
          <w:highlight w:val="cyan"/>
        </w:rPr>
        <w:t>What is</w:t>
      </w:r>
      <w:r w:rsidRPr="00ED04EF">
        <w:rPr>
          <w:rStyle w:val="StyleUnderline"/>
        </w:rPr>
        <w:t xml:space="preserve"> </w:t>
      </w:r>
      <w:r w:rsidRPr="00ED04EF">
        <w:rPr>
          <w:rStyle w:val="Emphasis"/>
        </w:rPr>
        <w:t xml:space="preserve">more </w:t>
      </w:r>
      <w:r w:rsidRPr="000927BC">
        <w:rPr>
          <w:rStyle w:val="Emphasis"/>
          <w:highlight w:val="cyan"/>
        </w:rPr>
        <w:t>dubious</w:t>
      </w:r>
      <w:r w:rsidRPr="000927BC">
        <w:rPr>
          <w:rStyle w:val="StyleUnderline"/>
          <w:highlight w:val="cyan"/>
        </w:rPr>
        <w:t xml:space="preserve"> is the</w:t>
      </w:r>
      <w:r w:rsidRPr="00ED04EF">
        <w:rPr>
          <w:rStyle w:val="StyleUnderline"/>
        </w:rPr>
        <w:t xml:space="preserve"> claim that </w:t>
      </w:r>
      <w:r w:rsidRPr="000927BC">
        <w:rPr>
          <w:rStyle w:val="Emphasis"/>
          <w:highlight w:val="cyan"/>
        </w:rPr>
        <w:t>shifting</w:t>
      </w:r>
      <w:r w:rsidRPr="000927BC">
        <w:rPr>
          <w:rStyle w:val="StyleUnderline"/>
          <w:highlight w:val="cyan"/>
        </w:rPr>
        <w:t xml:space="preserve"> to</w:t>
      </w:r>
      <w:r w:rsidRPr="00ED04EF">
        <w:rPr>
          <w:rStyle w:val="StyleUnderline"/>
        </w:rPr>
        <w:t xml:space="preserve"> </w:t>
      </w:r>
      <w:r w:rsidRPr="00ED04EF">
        <w:rPr>
          <w:rStyle w:val="Emphasis"/>
        </w:rPr>
        <w:t xml:space="preserve">offshore </w:t>
      </w:r>
      <w:r w:rsidRPr="000927BC">
        <w:rPr>
          <w:rStyle w:val="Emphasis"/>
          <w:highlight w:val="cyan"/>
        </w:rPr>
        <w:t>balancing</w:t>
      </w:r>
      <w:r w:rsidRPr="000927BC">
        <w:rPr>
          <w:rStyle w:val="StyleUnderline"/>
          <w:highlight w:val="cyan"/>
        </w:rPr>
        <w:t xml:space="preserve"> would</w:t>
      </w:r>
      <w:r w:rsidRPr="00ED04EF">
        <w:rPr>
          <w:rStyle w:val="StyleUnderline"/>
        </w:rPr>
        <w:t xml:space="preserve"> significantly </w:t>
      </w:r>
      <w:r w:rsidRPr="000927BC">
        <w:rPr>
          <w:rStyle w:val="Emphasis"/>
          <w:highlight w:val="cyan"/>
        </w:rPr>
        <w:t>ameliorate the problem</w:t>
      </w:r>
      <w:r w:rsidRPr="00ED04EF">
        <w:rPr>
          <w:rStyle w:val="StyleUnderline"/>
        </w:rPr>
        <w:t>.</w:t>
      </w:r>
    </w:p>
    <w:p w14:paraId="564FB0F7" w14:textId="77777777" w:rsidR="00050202" w:rsidRPr="00ED04EF" w:rsidRDefault="00050202" w:rsidP="00050202">
      <w:pPr>
        <w:rPr>
          <w:sz w:val="16"/>
        </w:rPr>
      </w:pPr>
      <w:r w:rsidRPr="00ED04EF">
        <w:rPr>
          <w:sz w:val="16"/>
        </w:rPr>
        <w:t xml:space="preserve">The primary cause for doubt is that </w:t>
      </w:r>
      <w:r w:rsidRPr="000927BC">
        <w:rPr>
          <w:rStyle w:val="StyleUnderline"/>
          <w:highlight w:val="cyan"/>
        </w:rPr>
        <w:t>while stationing</w:t>
      </w:r>
      <w:r w:rsidRPr="00ED04EF">
        <w:rPr>
          <w:rStyle w:val="StyleUnderline"/>
        </w:rPr>
        <w:t xml:space="preserve"> U.S. </w:t>
      </w:r>
      <w:r w:rsidRPr="000927BC">
        <w:rPr>
          <w:rStyle w:val="StyleUnderline"/>
          <w:highlight w:val="cyan"/>
        </w:rPr>
        <w:t>troops in Muslim countries has</w:t>
      </w:r>
      <w:r w:rsidRPr="00ED04EF">
        <w:rPr>
          <w:rStyle w:val="StyleUnderline"/>
        </w:rPr>
        <w:t xml:space="preserve"> historically </w:t>
      </w:r>
      <w:r w:rsidRPr="000927BC">
        <w:rPr>
          <w:rStyle w:val="StyleUnderline"/>
          <w:highlight w:val="cyan"/>
        </w:rPr>
        <w:t xml:space="preserve">been one cause of anti-American terrorism, it has </w:t>
      </w:r>
      <w:r w:rsidRPr="000927BC">
        <w:rPr>
          <w:rStyle w:val="Emphasis"/>
          <w:highlight w:val="cyan"/>
        </w:rPr>
        <w:t>never been the only one</w:t>
      </w:r>
      <w:r w:rsidRPr="00ED04EF">
        <w:rPr>
          <w:sz w:val="16"/>
        </w:rPr>
        <w:t xml:space="preserve">. </w:t>
      </w:r>
      <w:r w:rsidRPr="000927BC">
        <w:rPr>
          <w:rStyle w:val="StyleUnderline"/>
          <w:highlight w:val="cyan"/>
        </w:rPr>
        <w:t>That</w:t>
      </w:r>
      <w:r w:rsidRPr="00ED04EF">
        <w:rPr>
          <w:rStyle w:val="StyleUnderline"/>
        </w:rPr>
        <w:t xml:space="preserve"> phenomenon also </w:t>
      </w:r>
      <w:r w:rsidRPr="000927BC">
        <w:rPr>
          <w:rStyle w:val="StyleUnderline"/>
          <w:highlight w:val="cyan"/>
        </w:rPr>
        <w:t>grew out of</w:t>
      </w:r>
      <w:r w:rsidRPr="00ED04EF">
        <w:rPr>
          <w:rStyle w:val="StyleUnderline"/>
        </w:rPr>
        <w:t xml:space="preserve"> anger at U.S. support for authoritarian Middle Eastern regimes</w:t>
      </w:r>
      <w:r w:rsidRPr="00ED04EF">
        <w:rPr>
          <w:sz w:val="16"/>
        </w:rPr>
        <w:t xml:space="preserve">, </w:t>
      </w:r>
      <w:r w:rsidRPr="000927BC">
        <w:rPr>
          <w:rStyle w:val="Emphasis"/>
          <w:highlight w:val="cyan"/>
        </w:rPr>
        <w:t>Washington’s relationship with Israel</w:t>
      </w:r>
      <w:r w:rsidRPr="000927BC">
        <w:rPr>
          <w:sz w:val="16"/>
          <w:highlight w:val="cyan"/>
        </w:rPr>
        <w:t>,</w:t>
      </w:r>
      <w:r w:rsidRPr="00ED04EF">
        <w:rPr>
          <w:sz w:val="16"/>
        </w:rPr>
        <w:t xml:space="preserve"> </w:t>
      </w:r>
      <w:r w:rsidRPr="00ED04EF">
        <w:rPr>
          <w:rStyle w:val="StyleUnderline"/>
        </w:rPr>
        <w:t xml:space="preserve">the </w:t>
      </w:r>
      <w:r w:rsidRPr="000927BC">
        <w:rPr>
          <w:rStyle w:val="Emphasis"/>
          <w:highlight w:val="cyan"/>
        </w:rPr>
        <w:t>encroachment</w:t>
      </w:r>
      <w:r w:rsidRPr="000927BC">
        <w:rPr>
          <w:rStyle w:val="StyleUnderline"/>
          <w:highlight w:val="cyan"/>
        </w:rPr>
        <w:t xml:space="preserve"> of </w:t>
      </w:r>
      <w:r w:rsidRPr="000927BC">
        <w:rPr>
          <w:rStyle w:val="Emphasis"/>
          <w:highlight w:val="cyan"/>
        </w:rPr>
        <w:t>Western cultural</w:t>
      </w:r>
      <w:r w:rsidRPr="00ED04EF">
        <w:rPr>
          <w:rStyle w:val="StyleUnderline"/>
        </w:rPr>
        <w:t xml:space="preserve"> and economic</w:t>
      </w:r>
      <w:r w:rsidRPr="00ED04EF">
        <w:rPr>
          <w:sz w:val="16"/>
        </w:rPr>
        <w:t xml:space="preserve"> </w:t>
      </w:r>
      <w:r w:rsidRPr="00ED04EF">
        <w:rPr>
          <w:rStyle w:val="StyleUnderline"/>
        </w:rPr>
        <w:t>influences</w:t>
      </w:r>
      <w:r w:rsidRPr="00ED04EF">
        <w:rPr>
          <w:sz w:val="16"/>
        </w:rPr>
        <w:t xml:space="preserve"> on Muslim societies, </w:t>
      </w:r>
      <w:r w:rsidRPr="000927BC">
        <w:rPr>
          <w:rStyle w:val="StyleUnderline"/>
          <w:highlight w:val="cyan"/>
        </w:rPr>
        <w:t>and</w:t>
      </w:r>
      <w:r w:rsidRPr="00ED04EF">
        <w:rPr>
          <w:rStyle w:val="StyleUnderline"/>
        </w:rPr>
        <w:t xml:space="preserve"> </w:t>
      </w:r>
      <w:r w:rsidRPr="000927BC">
        <w:rPr>
          <w:rStyle w:val="StyleUnderline"/>
          <w:highlight w:val="cyan"/>
        </w:rPr>
        <w:t>other grievances</w:t>
      </w:r>
      <w:r w:rsidRPr="00ED04EF">
        <w:rPr>
          <w:rStyle w:val="StyleUnderline"/>
        </w:rPr>
        <w:t xml:space="preserve"> that were prominent in early al-Qaeda pronouncements and still resonate today</w:t>
      </w:r>
      <w:r w:rsidRPr="00ED04EF">
        <w:rPr>
          <w:sz w:val="16"/>
        </w:rPr>
        <w:t xml:space="preserve">. In 2010, for instance, an al-Qaeda spokesman announced that it would take more than withdrawing U.S. troops from Muslim lands to make jihadist attacks stop. </w:t>
      </w:r>
      <w:r w:rsidRPr="00ED04EF">
        <w:rPr>
          <w:rStyle w:val="StyleUnderline"/>
        </w:rPr>
        <w:t>The United States would also have to end its support to Israel, prohibit all trade and investment in that country, terminate all aid to “the hated regimes of the Muslim world,” cease “all interference in the religion, society, politics, economy, and government” of the region, and so on.</w:t>
      </w:r>
      <w:r w:rsidRPr="00ED04EF">
        <w:rPr>
          <w:sz w:val="16"/>
        </w:rPr>
        <w:t xml:space="preserve"> Similarly, as one expert notes, “</w:t>
      </w:r>
      <w:r w:rsidRPr="000927BC">
        <w:rPr>
          <w:rStyle w:val="StyleUnderline"/>
          <w:highlight w:val="cyan"/>
        </w:rPr>
        <w:t>Even</w:t>
      </w:r>
      <w:r w:rsidRPr="00ED04EF">
        <w:rPr>
          <w:rStyle w:val="StyleUnderline"/>
        </w:rPr>
        <w:t xml:space="preserve"> U.S. </w:t>
      </w:r>
      <w:r w:rsidRPr="000927BC">
        <w:rPr>
          <w:rStyle w:val="StyleUnderline"/>
          <w:highlight w:val="cyan"/>
        </w:rPr>
        <w:t>intelligence liaison,</w:t>
      </w:r>
      <w:r w:rsidRPr="00ED04EF">
        <w:rPr>
          <w:rStyle w:val="StyleUnderline"/>
        </w:rPr>
        <w:t xml:space="preserve"> which involves sharing information, training, and other forms of exchange, </w:t>
      </w:r>
      <w:r w:rsidRPr="000927BC">
        <w:rPr>
          <w:rStyle w:val="StyleUnderline"/>
          <w:highlight w:val="cyan"/>
        </w:rPr>
        <w:t>is . . . a sensitive issue” for al-Qaeda</w:t>
      </w:r>
      <w:r w:rsidRPr="00ED04EF">
        <w:rPr>
          <w:rStyle w:val="StyleUnderline"/>
        </w:rPr>
        <w:t xml:space="preserve"> and other jihadists</w:t>
      </w:r>
      <w:r w:rsidRPr="00ED04EF">
        <w:rPr>
          <w:sz w:val="16"/>
        </w:rPr>
        <w:t xml:space="preserve">. Anti-American terrorism has always had a complex </w:t>
      </w:r>
      <w:proofErr w:type="gramStart"/>
      <w:r w:rsidRPr="00ED04EF">
        <w:rPr>
          <w:sz w:val="16"/>
        </w:rPr>
        <w:t>genesis, and</w:t>
      </w:r>
      <w:proofErr w:type="gramEnd"/>
      <w:r w:rsidRPr="00ED04EF">
        <w:rPr>
          <w:sz w:val="16"/>
        </w:rPr>
        <w:t xml:space="preserve"> </w:t>
      </w:r>
      <w:r w:rsidRPr="000927BC">
        <w:rPr>
          <w:rStyle w:val="StyleUnderline"/>
          <w:highlight w:val="cyan"/>
        </w:rPr>
        <w:t>avoiding</w:t>
      </w:r>
      <w:r w:rsidRPr="00ED04EF">
        <w:rPr>
          <w:rStyle w:val="StyleUnderline"/>
        </w:rPr>
        <w:t xml:space="preserve"> U.S. military </w:t>
      </w:r>
      <w:r w:rsidRPr="000927BC">
        <w:rPr>
          <w:rStyle w:val="StyleUnderline"/>
          <w:highlight w:val="cyan"/>
        </w:rPr>
        <w:t xml:space="preserve">presence would address but </w:t>
      </w:r>
      <w:r w:rsidRPr="000927BC">
        <w:rPr>
          <w:rStyle w:val="Emphasis"/>
          <w:highlight w:val="cyan"/>
        </w:rPr>
        <w:t>one of the</w:t>
      </w:r>
      <w:r w:rsidRPr="00ED04EF">
        <w:rPr>
          <w:rStyle w:val="Emphasis"/>
        </w:rPr>
        <w:t xml:space="preserve"> relevant </w:t>
      </w:r>
      <w:r w:rsidRPr="000927BC">
        <w:rPr>
          <w:rStyle w:val="Emphasis"/>
          <w:highlight w:val="cyan"/>
        </w:rPr>
        <w:t>complaints</w:t>
      </w:r>
      <w:r w:rsidRPr="00ED04EF">
        <w:rPr>
          <w:rStyle w:val="Emphasis"/>
        </w:rPr>
        <w:t>.</w:t>
      </w:r>
      <w:r w:rsidRPr="00ED04EF">
        <w:rPr>
          <w:sz w:val="16"/>
        </w:rPr>
        <w:t>37</w:t>
      </w:r>
    </w:p>
    <w:p w14:paraId="4A44CBB2" w14:textId="77777777" w:rsidR="00050202" w:rsidRDefault="00050202" w:rsidP="00050202">
      <w:pPr>
        <w:rPr>
          <w:rStyle w:val="StyleUnderline"/>
        </w:rPr>
      </w:pPr>
      <w:r w:rsidRPr="00ED04EF">
        <w:rPr>
          <w:rStyle w:val="StyleUnderline"/>
        </w:rPr>
        <w:t xml:space="preserve">Were the United States to embrace offshore balancing, </w:t>
      </w:r>
      <w:r w:rsidRPr="000927BC">
        <w:rPr>
          <w:rStyle w:val="StyleUnderline"/>
          <w:highlight w:val="cyan"/>
        </w:rPr>
        <w:t xml:space="preserve">it would </w:t>
      </w:r>
      <w:proofErr w:type="gramStart"/>
      <w:r w:rsidRPr="000927BC">
        <w:rPr>
          <w:rStyle w:val="StyleUnderline"/>
          <w:highlight w:val="cyan"/>
        </w:rPr>
        <w:t xml:space="preserve">actually </w:t>
      </w:r>
      <w:r w:rsidRPr="000927BC">
        <w:rPr>
          <w:rStyle w:val="Emphasis"/>
          <w:highlight w:val="cyan"/>
        </w:rPr>
        <w:t>aggravate</w:t>
      </w:r>
      <w:proofErr w:type="gramEnd"/>
      <w:r w:rsidRPr="00ED04EF">
        <w:rPr>
          <w:rStyle w:val="StyleUnderline"/>
        </w:rPr>
        <w:t xml:space="preserve"> some of </w:t>
      </w:r>
      <w:r w:rsidRPr="000927BC">
        <w:rPr>
          <w:rStyle w:val="StyleUnderline"/>
          <w:highlight w:val="cyan"/>
        </w:rPr>
        <w:t xml:space="preserve">those </w:t>
      </w:r>
      <w:r w:rsidRPr="000927BC">
        <w:rPr>
          <w:rStyle w:val="Emphasis"/>
          <w:highlight w:val="cyan"/>
        </w:rPr>
        <w:t>grievances further</w:t>
      </w:r>
      <w:r w:rsidRPr="00ED04EF">
        <w:rPr>
          <w:rStyle w:val="Emphasis"/>
        </w:rPr>
        <w:t>.</w:t>
      </w:r>
      <w:r w:rsidRPr="00ED04EF">
        <w:rPr>
          <w:sz w:val="16"/>
        </w:rPr>
        <w:t xml:space="preserve"> </w:t>
      </w:r>
      <w:r w:rsidRPr="000927BC">
        <w:rPr>
          <w:rStyle w:val="StyleUnderline"/>
          <w:highlight w:val="cyan"/>
        </w:rPr>
        <w:t>A true offshore</w:t>
      </w:r>
      <w:r w:rsidRPr="00ED04EF">
        <w:rPr>
          <w:rStyle w:val="StyleUnderline"/>
        </w:rPr>
        <w:t xml:space="preserve"> balancing </w:t>
      </w:r>
      <w:r w:rsidRPr="000927BC">
        <w:rPr>
          <w:rStyle w:val="StyleUnderline"/>
          <w:highlight w:val="cyan"/>
        </w:rPr>
        <w:t>strategy would make the United States</w:t>
      </w:r>
      <w:r w:rsidRPr="00ED04EF">
        <w:rPr>
          <w:rStyle w:val="StyleUnderline"/>
        </w:rPr>
        <w:t xml:space="preserve"> more </w:t>
      </w:r>
      <w:r w:rsidRPr="000927BC">
        <w:rPr>
          <w:rStyle w:val="StyleUnderline"/>
          <w:highlight w:val="cyan"/>
        </w:rPr>
        <w:t xml:space="preserve">reliant </w:t>
      </w:r>
      <w:proofErr w:type="gramStart"/>
      <w:r w:rsidRPr="000927BC">
        <w:rPr>
          <w:rStyle w:val="StyleUnderline"/>
          <w:highlight w:val="cyan"/>
        </w:rPr>
        <w:t xml:space="preserve">on  </w:t>
      </w:r>
      <w:r w:rsidRPr="000927BC">
        <w:rPr>
          <w:rStyle w:val="Emphasis"/>
          <w:highlight w:val="cyan"/>
        </w:rPr>
        <w:t>authoritarian</w:t>
      </w:r>
      <w:proofErr w:type="gramEnd"/>
      <w:r w:rsidRPr="000927BC">
        <w:rPr>
          <w:rStyle w:val="Emphasis"/>
          <w:highlight w:val="cyan"/>
        </w:rPr>
        <w:t xml:space="preserve"> Arab regimes</w:t>
      </w:r>
      <w:r w:rsidRPr="00ED04EF">
        <w:rPr>
          <w:sz w:val="16"/>
        </w:rPr>
        <w:t>—in Saudi Arabia, Egypt, Jordan, and other countries—</w:t>
      </w:r>
      <w:r w:rsidRPr="000927BC">
        <w:rPr>
          <w:rStyle w:val="StyleUnderline"/>
          <w:highlight w:val="cyan"/>
        </w:rPr>
        <w:t xml:space="preserve">as </w:t>
      </w:r>
      <w:r w:rsidRPr="000927BC">
        <w:rPr>
          <w:rStyle w:val="Emphasis"/>
          <w:highlight w:val="cyan"/>
        </w:rPr>
        <w:t>bulwarks of stability</w:t>
      </w:r>
      <w:r w:rsidRPr="00ED04EF">
        <w:rPr>
          <w:rStyle w:val="StyleUnderline"/>
        </w:rPr>
        <w:t xml:space="preserve"> in the region</w:t>
      </w:r>
      <w:r w:rsidRPr="00ED04EF">
        <w:rPr>
          <w:sz w:val="16"/>
        </w:rPr>
        <w:t xml:space="preserve">. </w:t>
      </w:r>
      <w:r w:rsidRPr="000927BC">
        <w:rPr>
          <w:rStyle w:val="StyleUnderline"/>
          <w:highlight w:val="cyan"/>
        </w:rPr>
        <w:t xml:space="preserve">It would imply an </w:t>
      </w:r>
      <w:r w:rsidRPr="000927BC">
        <w:rPr>
          <w:rStyle w:val="Emphasis"/>
          <w:highlight w:val="cyan"/>
        </w:rPr>
        <w:t>increase</w:t>
      </w:r>
      <w:r w:rsidRPr="000927BC">
        <w:rPr>
          <w:rStyle w:val="StyleUnderline"/>
          <w:highlight w:val="cyan"/>
        </w:rPr>
        <w:t xml:space="preserve"> in</w:t>
      </w:r>
      <w:r w:rsidRPr="000927BC">
        <w:rPr>
          <w:sz w:val="16"/>
          <w:highlight w:val="cyan"/>
        </w:rPr>
        <w:t xml:space="preserve"> </w:t>
      </w:r>
      <w:r w:rsidRPr="000927BC">
        <w:rPr>
          <w:rStyle w:val="Emphasis"/>
          <w:highlight w:val="cyan"/>
        </w:rPr>
        <w:t>military sales</w:t>
      </w:r>
      <w:r w:rsidRPr="00ED04EF">
        <w:rPr>
          <w:sz w:val="16"/>
        </w:rPr>
        <w:t xml:space="preserve">, </w:t>
      </w:r>
      <w:r w:rsidRPr="00ED04EF">
        <w:rPr>
          <w:rStyle w:val="Emphasis"/>
        </w:rPr>
        <w:t xml:space="preserve">intelligence </w:t>
      </w:r>
      <w:r w:rsidRPr="000927BC">
        <w:rPr>
          <w:rStyle w:val="Emphasis"/>
          <w:highlight w:val="cyan"/>
        </w:rPr>
        <w:t>partnerships</w:t>
      </w:r>
      <w:r w:rsidRPr="000927BC">
        <w:rPr>
          <w:sz w:val="16"/>
          <w:highlight w:val="cyan"/>
        </w:rPr>
        <w:t xml:space="preserve">, </w:t>
      </w:r>
      <w:r w:rsidRPr="000927BC">
        <w:rPr>
          <w:rStyle w:val="StyleUnderline"/>
          <w:highlight w:val="cyan"/>
        </w:rPr>
        <w:t>and other support</w:t>
      </w:r>
      <w:r w:rsidRPr="00ED04EF">
        <w:rPr>
          <w:rStyle w:val="StyleUnderline"/>
        </w:rPr>
        <w:t xml:space="preserve"> for these governments, </w:t>
      </w:r>
      <w:r w:rsidRPr="000927BC">
        <w:rPr>
          <w:rStyle w:val="StyleUnderline"/>
          <w:highlight w:val="cyan"/>
        </w:rPr>
        <w:t xml:space="preserve">and a </w:t>
      </w:r>
      <w:r w:rsidRPr="00ED04EF">
        <w:rPr>
          <w:rStyle w:val="StyleUnderline"/>
        </w:rPr>
        <w:t xml:space="preserve">tolerance for precisely the sort of </w:t>
      </w:r>
      <w:r w:rsidRPr="000927BC">
        <w:rPr>
          <w:rStyle w:val="StyleUnderline"/>
          <w:highlight w:val="cyan"/>
        </w:rPr>
        <w:t xml:space="preserve">friendly </w:t>
      </w:r>
      <w:proofErr w:type="gramStart"/>
      <w:r w:rsidRPr="000927BC">
        <w:rPr>
          <w:rStyle w:val="Emphasis"/>
          <w:highlight w:val="cyan"/>
        </w:rPr>
        <w:t>dictators</w:t>
      </w:r>
      <w:proofErr w:type="gramEnd"/>
      <w:r w:rsidRPr="000927BC">
        <w:rPr>
          <w:rStyle w:val="Emphasis"/>
          <w:highlight w:val="cyan"/>
        </w:rPr>
        <w:t xml:space="preserve"> approach</w:t>
      </w:r>
      <w:r w:rsidRPr="00ED04EF">
        <w:rPr>
          <w:rStyle w:val="StyleUnderline"/>
        </w:rPr>
        <w:t xml:space="preserve"> that </w:t>
      </w:r>
      <w:r w:rsidRPr="00ED04EF">
        <w:rPr>
          <w:rStyle w:val="Emphasis"/>
        </w:rPr>
        <w:t xml:space="preserve">Muslim </w:t>
      </w:r>
      <w:r w:rsidRPr="000927BC">
        <w:rPr>
          <w:rStyle w:val="Emphasis"/>
          <w:highlight w:val="cyan"/>
        </w:rPr>
        <w:t>radicals deplore</w:t>
      </w:r>
      <w:r w:rsidRPr="00ED04EF">
        <w:rPr>
          <w:sz w:val="16"/>
        </w:rPr>
        <w:t xml:space="preserve">. In the same vein, while many offshore balancers call on Washington to distance itself from Israel, Colin Kahl and Marc Lynch have rightly noted that </w:t>
      </w:r>
      <w:r w:rsidRPr="00ED04EF">
        <w:rPr>
          <w:rStyle w:val="StyleUnderline"/>
        </w:rPr>
        <w:t xml:space="preserve">the logic of the strategy would certainly increase U.S. dependence on that country as the </w:t>
      </w:r>
      <w:r w:rsidRPr="00ED04EF">
        <w:rPr>
          <w:rStyle w:val="Emphasis"/>
        </w:rPr>
        <w:t>strongest</w:t>
      </w:r>
      <w:r w:rsidRPr="00ED04EF">
        <w:rPr>
          <w:sz w:val="16"/>
        </w:rPr>
        <w:t xml:space="preserve">, </w:t>
      </w:r>
      <w:r w:rsidRPr="00ED04EF">
        <w:rPr>
          <w:rStyle w:val="Emphasis"/>
        </w:rPr>
        <w:t>friendliest military power</w:t>
      </w:r>
      <w:r w:rsidRPr="00ED04EF">
        <w:rPr>
          <w:sz w:val="16"/>
        </w:rPr>
        <w:t xml:space="preserve"> in a very volatile region.38 In effect, then, </w:t>
      </w:r>
      <w:r w:rsidRPr="000927BC">
        <w:rPr>
          <w:rStyle w:val="StyleUnderline"/>
          <w:highlight w:val="cyan"/>
        </w:rPr>
        <w:t>offshore balancing would require</w:t>
      </w:r>
      <w:r w:rsidRPr="00ED04EF">
        <w:rPr>
          <w:rStyle w:val="StyleUnderline"/>
        </w:rPr>
        <w:t xml:space="preserve"> </w:t>
      </w:r>
      <w:r w:rsidRPr="000927BC">
        <w:rPr>
          <w:rStyle w:val="StyleUnderline"/>
          <w:highlight w:val="cyan"/>
        </w:rPr>
        <w:t>doubling down on</w:t>
      </w:r>
      <w:r w:rsidRPr="00ED04EF">
        <w:rPr>
          <w:rStyle w:val="StyleUnderline"/>
        </w:rPr>
        <w:t xml:space="preserve"> policies that have long </w:t>
      </w:r>
      <w:r w:rsidRPr="00ED04EF">
        <w:rPr>
          <w:rStyle w:val="Emphasis"/>
        </w:rPr>
        <w:t xml:space="preserve">stoked </w:t>
      </w:r>
      <w:r w:rsidRPr="000927BC">
        <w:rPr>
          <w:rStyle w:val="Emphasis"/>
          <w:highlight w:val="cyan"/>
        </w:rPr>
        <w:t>jihadist resentment</w:t>
      </w:r>
      <w:r w:rsidRPr="00ED04EF">
        <w:rPr>
          <w:rStyle w:val="StyleUnderline"/>
        </w:rPr>
        <w:t>.</w:t>
      </w:r>
    </w:p>
    <w:p w14:paraId="45DACD5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0202"/>
    <w:rsid w:val="000139A3"/>
    <w:rsid w:val="00033386"/>
    <w:rsid w:val="00050202"/>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EE701"/>
  <w15:chartTrackingRefBased/>
  <w15:docId w15:val="{E9056C2C-F9F5-4E58-A219-43701F97E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0202"/>
    <w:rPr>
      <w:rFonts w:ascii="Calibri" w:hAnsi="Calibri" w:cs="Calibri"/>
    </w:rPr>
  </w:style>
  <w:style w:type="paragraph" w:styleId="Heading1">
    <w:name w:val="heading 1"/>
    <w:aliases w:val="Pocket"/>
    <w:basedOn w:val="Normal"/>
    <w:next w:val="Normal"/>
    <w:link w:val="Heading1Char"/>
    <w:qFormat/>
    <w:rsid w:val="000502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02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02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0502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02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202"/>
  </w:style>
  <w:style w:type="character" w:customStyle="1" w:styleId="Heading1Char">
    <w:name w:val="Heading 1 Char"/>
    <w:aliases w:val="Pocket Char"/>
    <w:basedOn w:val="DefaultParagraphFont"/>
    <w:link w:val="Heading1"/>
    <w:rsid w:val="000502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02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020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5020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05020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5020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6"/>
    <w:qFormat/>
    <w:rsid w:val="00050202"/>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NoSpacing"/>
    <w:uiPriority w:val="99"/>
    <w:unhideWhenUsed/>
    <w:rsid w:val="00050202"/>
    <w:rPr>
      <w:color w:val="auto"/>
      <w:u w:val="none"/>
    </w:rPr>
  </w:style>
  <w:style w:type="character" w:styleId="FollowedHyperlink">
    <w:name w:val="FollowedHyperlink"/>
    <w:basedOn w:val="DefaultParagraphFont"/>
    <w:uiPriority w:val="99"/>
    <w:semiHidden/>
    <w:unhideWhenUsed/>
    <w:rsid w:val="00050202"/>
    <w:rPr>
      <w:color w:val="auto"/>
      <w:u w:val="none"/>
    </w:rPr>
  </w:style>
  <w:style w:type="paragraph" w:customStyle="1" w:styleId="textbold">
    <w:name w:val="text bold"/>
    <w:basedOn w:val="Normal"/>
    <w:link w:val="Emphasis"/>
    <w:autoRedefine/>
    <w:uiPriority w:val="7"/>
    <w:qFormat/>
    <w:rsid w:val="0005020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Emphasis1">
    <w:name w:val="Emphasis1"/>
    <w:basedOn w:val="Normal"/>
    <w:autoRedefine/>
    <w:uiPriority w:val="7"/>
    <w:qFormat/>
    <w:rsid w:val="00050202"/>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502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lish.customs.gov.cn/Statics/0aba4bfd-f8ed-477c-9d16-dc3def897b7b.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ome.treasury.gov/policy-issues/financial-sanctions/recent-actions/20210716_33" TargetMode="External"/><Relationship Id="rId12"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ytimes.com/interactive/2019/11/16/world/asia/china-xinjiang-documents.html" TargetMode="External"/><Relationship Id="rId11" Type="http://schemas.openxmlformats.org/officeDocument/2006/relationships/hyperlink" Target="http://live.belfercenter.org/files/IS3904_pp007-048.pdf" TargetMode="External"/><Relationship Id="rId5" Type="http://schemas.openxmlformats.org/officeDocument/2006/relationships/webSettings" Target="webSettings.xml"/><Relationship Id="rId10" Type="http://schemas.openxmlformats.org/officeDocument/2006/relationships/hyperlink" Target="https://www.globaltimes.cn/page/202109/1234460.shtml" TargetMode="External"/><Relationship Id="rId4" Type="http://schemas.openxmlformats.org/officeDocument/2006/relationships/settings" Target="settings.xml"/><Relationship Id="rId9" Type="http://schemas.openxmlformats.org/officeDocument/2006/relationships/hyperlink" Target="https://www.andrewerickson.com/2021/06/quick-look-cmsis-4-6-may-2021-conference-large-scale-amphibious-warfare-in-chinese-military-strategy-taiwan-strait-campaign-focu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15102</Words>
  <Characters>86085</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2022-01-26T02:55:00Z</dcterms:created>
  <dcterms:modified xsi:type="dcterms:W3CDTF">2022-01-26T02:57:00Z</dcterms:modified>
</cp:coreProperties>
</file>