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8FDE9" w14:textId="77777777" w:rsidR="00954157" w:rsidRDefault="00954157" w:rsidP="00954157">
      <w:pPr>
        <w:pStyle w:val="Heading1"/>
      </w:pPr>
      <w:r>
        <w:t>Meadows R5 Aff vs Immac BC</w:t>
      </w:r>
    </w:p>
    <w:p w14:paraId="5B51C070" w14:textId="77777777" w:rsidR="00954157" w:rsidRDefault="00954157" w:rsidP="00954157">
      <w:pPr>
        <w:pStyle w:val="Heading1"/>
      </w:pPr>
      <w:r>
        <w:t>1AC</w:t>
      </w:r>
    </w:p>
    <w:p w14:paraId="6A507EFF" w14:textId="77777777" w:rsidR="00954157" w:rsidRPr="00555A3A" w:rsidRDefault="00954157" w:rsidP="00954157">
      <w:pPr>
        <w:pStyle w:val="Heading3"/>
        <w:rPr>
          <w:rFonts w:cs="Calibri"/>
        </w:rPr>
      </w:pPr>
      <w:r>
        <w:rPr>
          <w:rFonts w:cs="Calibri"/>
        </w:rPr>
        <w:t>Adv</w:t>
      </w:r>
    </w:p>
    <w:p w14:paraId="2D24F593" w14:textId="77777777" w:rsidR="00954157" w:rsidRPr="00555A3A" w:rsidRDefault="00954157" w:rsidP="00954157"/>
    <w:p w14:paraId="7DEDC252" w14:textId="77777777" w:rsidR="00954157" w:rsidRPr="00555A3A" w:rsidRDefault="00954157" w:rsidP="00954157">
      <w:pPr>
        <w:pStyle w:val="Heading4"/>
        <w:rPr>
          <w:rFonts w:cs="Calibri"/>
        </w:rPr>
      </w:pPr>
      <w:r w:rsidRPr="00555A3A">
        <w:rPr>
          <w:rFonts w:cs="Calibri"/>
        </w:rPr>
        <w:t>Current TRIP-plus data exclusivity standards in Jordan devastate healthcare accessibility and the economy.</w:t>
      </w:r>
    </w:p>
    <w:p w14:paraId="2544AD4A" w14:textId="77777777" w:rsidR="00954157" w:rsidRPr="00555A3A" w:rsidRDefault="00954157" w:rsidP="00954157">
      <w:r w:rsidRPr="00555A3A">
        <w:rPr>
          <w:rStyle w:val="Heading4Char"/>
          <w:rFonts w:cs="Calibri"/>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555A3A">
          <w:rPr>
            <w:rStyle w:val="Hyperlink"/>
          </w:rPr>
          <w:t>https://doi.org/10.1093/jiplp/jpz080</w:t>
        </w:r>
      </w:hyperlink>
      <w:r w:rsidRPr="00555A3A">
        <w:t xml:space="preserve"> SM</w:t>
      </w:r>
    </w:p>
    <w:p w14:paraId="56B8C021" w14:textId="77777777" w:rsidR="00954157" w:rsidRPr="00555A3A" w:rsidRDefault="00954157" w:rsidP="00954157">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in an attempt to scale back the negative effects of TRIPS-plus and data exclusivity.</w:t>
      </w:r>
    </w:p>
    <w:p w14:paraId="08AFA070" w14:textId="77777777" w:rsidR="00954157" w:rsidRPr="00555A3A" w:rsidRDefault="00954157" w:rsidP="00954157">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54AA921F" w14:textId="77777777" w:rsidR="00954157" w:rsidRPr="00555A3A" w:rsidRDefault="00954157" w:rsidP="00954157">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2EB49A43" w14:textId="77777777" w:rsidR="00954157" w:rsidRPr="00555A3A" w:rsidRDefault="00954157" w:rsidP="00954157">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 xcessive form of protection for an existing </w:t>
      </w:r>
      <w:r w:rsidRPr="00555A3A">
        <w:rPr>
          <w:rStyle w:val="StyleUnderline"/>
          <w:highlight w:val="green"/>
        </w:rPr>
        <w:t xml:space="preserve">TRIPS-plus </w:t>
      </w:r>
      <w:r w:rsidRPr="00555A3A">
        <w:rPr>
          <w:rStyle w:val="StyleUnderline"/>
        </w:rPr>
        <w:t>condition.</w:t>
      </w:r>
    </w:p>
    <w:p w14:paraId="618EBE80" w14:textId="77777777" w:rsidR="00954157" w:rsidRPr="00555A3A" w:rsidRDefault="00954157" w:rsidP="00954157">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555A3A">
        <w:t xml:space="preserve">.10 This suggests that </w:t>
      </w:r>
      <w:r w:rsidRPr="00555A3A">
        <w:rPr>
          <w:rStyle w:val="StyleUnderline"/>
        </w:rPr>
        <w:t>data exclusivity 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3C2F1D40" w14:textId="77777777" w:rsidR="00954157" w:rsidRPr="00555A3A" w:rsidRDefault="00954157" w:rsidP="00954157"/>
    <w:p w14:paraId="7681F78A" w14:textId="77777777" w:rsidR="00954157" w:rsidRPr="00555A3A" w:rsidRDefault="00954157" w:rsidP="00954157">
      <w:pPr>
        <w:pStyle w:val="Heading4"/>
        <w:rPr>
          <w:rFonts w:cs="Calibri"/>
        </w:rPr>
      </w:pPr>
      <w:r w:rsidRPr="00555A3A">
        <w:rPr>
          <w:rFonts w:cs="Calibri"/>
        </w:rPr>
        <w:t>Data exclusivity is the key internal link to blocking generic competition, economic growth, and affordable healthcare – case study proves.</w:t>
      </w:r>
    </w:p>
    <w:p w14:paraId="73025A6C" w14:textId="77777777" w:rsidR="00954157" w:rsidRPr="00555A3A" w:rsidRDefault="00954157" w:rsidP="00954157">
      <w:r w:rsidRPr="00555A3A">
        <w:rPr>
          <w:rStyle w:val="Style13ptBold"/>
        </w:rPr>
        <w:t xml:space="preserve">Malpani 09 </w:t>
      </w:r>
      <w:r w:rsidRPr="00555A3A">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555A3A">
          <w:rPr>
            <w:rStyle w:val="Hyperlink"/>
          </w:rPr>
          <w:t>https://citeseerx.ist.psu.edu/viewdoc/download?doi=10.1.1.851.5138&amp;rep=rep1&amp;type=pdf</w:t>
        </w:r>
      </w:hyperlink>
      <w:r w:rsidRPr="00555A3A">
        <w:t xml:space="preserve"> SM</w:t>
      </w:r>
    </w:p>
    <w:p w14:paraId="3C53D3A7" w14:textId="77777777" w:rsidR="00954157" w:rsidRPr="00555A3A" w:rsidRDefault="00954157" w:rsidP="00954157">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76EB6F3A" w14:textId="77777777" w:rsidR="00954157" w:rsidRPr="00555A3A" w:rsidRDefault="00954157" w:rsidP="00954157">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 in particular,</w:t>
      </w:r>
      <w:r w:rsidRPr="00555A3A">
        <w:rPr>
          <w:rStyle w:val="StyleUnderline"/>
        </w:rPr>
        <w:t xml:space="preserve"> </w:t>
      </w:r>
      <w:r w:rsidRPr="00555A3A">
        <w:rPr>
          <w:rStyle w:val="StyleUnderline"/>
          <w:highlight w:val="green"/>
        </w:rPr>
        <w:t>data exclusivity, to prevent generic competition</w:t>
      </w:r>
      <w:r w:rsidRPr="00555A3A">
        <w:rPr>
          <w:rStyle w:val="StyleUnderline"/>
        </w:rPr>
        <w:t xml:space="preserve"> for many medicines. </w:t>
      </w:r>
    </w:p>
    <w:p w14:paraId="411701CD" w14:textId="77777777" w:rsidR="00954157" w:rsidRPr="00555A3A" w:rsidRDefault="00954157" w:rsidP="00954157">
      <w:r w:rsidRPr="00555A3A">
        <w:t>A. Patenting practices of foreign drug companies in Jordan since 2001</w:t>
      </w:r>
    </w:p>
    <w:p w14:paraId="2AACE785" w14:textId="77777777" w:rsidR="00954157" w:rsidRPr="00555A3A" w:rsidRDefault="00954157" w:rsidP="00954157">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463AAF2F" w14:textId="77777777" w:rsidR="00954157" w:rsidRPr="00555A3A" w:rsidRDefault="00954157" w:rsidP="00954157">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545F7E0E" w14:textId="77777777" w:rsidR="00954157" w:rsidRPr="00555A3A" w:rsidRDefault="00954157" w:rsidP="00954157">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in order </w:t>
      </w:r>
      <w:r w:rsidRPr="00555A3A">
        <w:rPr>
          <w:rStyle w:val="StyleUnderline"/>
          <w:highlight w:val="green"/>
        </w:rPr>
        <w:t>to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 unfair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6E73D313" w14:textId="77777777" w:rsidR="00954157" w:rsidRPr="00555A3A" w:rsidRDefault="00954157" w:rsidP="00954157">
      <w:pPr>
        <w:rPr>
          <w:rStyle w:val="StyleUnderline"/>
        </w:rPr>
      </w:pPr>
      <w:r w:rsidRPr="00555A3A">
        <w:rPr>
          <w:rStyle w:val="StyleUnderline"/>
        </w:rPr>
        <w:t xml:space="preserve">Data exclusivity prohibits generic competition for a specified period of time.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6C7560A2" w14:textId="77777777" w:rsidR="00954157" w:rsidRPr="00555A3A" w:rsidRDefault="00954157" w:rsidP="00954157">
      <w:pPr>
        <w:rPr>
          <w:rStyle w:val="StyleUnderline"/>
        </w:rPr>
      </w:pPr>
      <w:r w:rsidRPr="00555A3A">
        <w:rPr>
          <w:rStyle w:val="StyleUnderline"/>
        </w:rPr>
        <w:t>Data exclusivity prevents generic competition independent of patent protection</w:t>
      </w:r>
    </w:p>
    <w:p w14:paraId="6E0913DF" w14:textId="77777777" w:rsidR="00954157" w:rsidRPr="00555A3A" w:rsidRDefault="00954157" w:rsidP="00954157">
      <w:r w:rsidRPr="00555A3A">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555A3A">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6D4C36F0" w14:textId="77777777" w:rsidR="00954157" w:rsidRPr="00555A3A" w:rsidRDefault="00954157" w:rsidP="00954157">
      <w:pPr>
        <w:rPr>
          <w:rStyle w:val="StyleUnderline"/>
        </w:rPr>
      </w:pPr>
      <w:r w:rsidRPr="00555A3A">
        <w:t xml:space="preserve">According to Oxfam ’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1FE488CE" w14:textId="77777777" w:rsidR="00954157" w:rsidRPr="00555A3A" w:rsidRDefault="00954157" w:rsidP="00954157">
      <w:r w:rsidRPr="00555A3A">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1D6104CE" w14:textId="77777777" w:rsidR="00954157" w:rsidRPr="00555A3A" w:rsidRDefault="00954157" w:rsidP="00954157">
      <w:pPr>
        <w:rPr>
          <w:rStyle w:val="StyleUnderline"/>
        </w:rPr>
      </w:pPr>
      <w:r w:rsidRPr="00555A3A">
        <w:rPr>
          <w:rStyle w:val="StyleUnderline"/>
        </w:rPr>
        <w:t>Consequences of data exclusivity on public health</w:t>
      </w:r>
    </w:p>
    <w:p w14:paraId="2E020EA1" w14:textId="77777777" w:rsidR="00954157" w:rsidRPr="00555A3A" w:rsidRDefault="00954157" w:rsidP="00954157">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1FF80E62" w14:textId="77777777" w:rsidR="00954157" w:rsidRPr="00555A3A" w:rsidRDefault="00954157" w:rsidP="00954157">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0A4C7B8E" w14:textId="77777777" w:rsidR="00954157" w:rsidRPr="00555A3A" w:rsidRDefault="00954157" w:rsidP="00954157">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332CA1AC" w14:textId="77777777" w:rsidR="00954157" w:rsidRPr="00555A3A" w:rsidRDefault="00954157" w:rsidP="00954157">
      <w:r w:rsidRPr="00555A3A">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524307F8" w14:textId="77777777" w:rsidR="00954157" w:rsidRPr="00555A3A" w:rsidRDefault="00954157" w:rsidP="00954157">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70958FAE" w14:textId="77777777" w:rsidR="00954157" w:rsidRPr="00555A3A" w:rsidRDefault="00954157" w:rsidP="00954157">
      <w:r w:rsidRPr="00555A3A">
        <w:t>Three years of additional data exclusivity for new uses of old medicines</w:t>
      </w:r>
    </w:p>
    <w:p w14:paraId="34B5F734" w14:textId="77777777" w:rsidR="00954157" w:rsidRPr="00555A3A" w:rsidRDefault="00954157" w:rsidP="00954157">
      <w:r w:rsidRPr="00555A3A">
        <w:t xml:space="preserve">Article 4 of the US – Jordan FTA requires Jordan ’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Representative ’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On the contrary, the government argued that a ‘ new use ’only extends, at a maximum, to new indications for old medicines. Despite this narrow definition, at least 25 medicines have received an additional 3 years of monopoly protection for new indications. 4</w:t>
      </w:r>
    </w:p>
    <w:p w14:paraId="43D95C6F" w14:textId="77777777" w:rsidR="00954157" w:rsidRPr="00555A3A" w:rsidRDefault="00954157" w:rsidP="00954157">
      <w:pPr>
        <w:pStyle w:val="Heading4"/>
        <w:rPr>
          <w:rFonts w:cs="Calibri"/>
        </w:rPr>
      </w:pPr>
      <w:r w:rsidRPr="00555A3A">
        <w:rPr>
          <w:rFonts w:cs="Calibri"/>
        </w:rPr>
        <w:t>Data exclusivity creates monopolies that guts access to affordable medicine – reverse causal data proves.</w:t>
      </w:r>
    </w:p>
    <w:p w14:paraId="04BBE04D" w14:textId="77777777" w:rsidR="00954157" w:rsidRPr="00555A3A" w:rsidRDefault="00954157" w:rsidP="00954157">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555A3A">
          <w:rPr>
            <w:rStyle w:val="Hyperlink"/>
          </w:rPr>
          <w:t>https://scholarsbank.uoregon.edu/xmlui/bitstream/handle/1794/20019/Nsour.pdf?sequence=1&amp;isAllowed=y</w:t>
        </w:r>
      </w:hyperlink>
      <w:r w:rsidRPr="00555A3A">
        <w:t xml:space="preserve"> SM</w:t>
      </w:r>
    </w:p>
    <w:p w14:paraId="36989283" w14:textId="77777777" w:rsidR="00954157" w:rsidRPr="00555A3A" w:rsidRDefault="00954157" w:rsidP="00954157">
      <w:r w:rsidRPr="00555A3A">
        <w:rPr>
          <w:rStyle w:val="StyleUnderline"/>
        </w:rPr>
        <w:t xml:space="preserve">In order </w:t>
      </w:r>
      <w:r w:rsidRPr="00555A3A">
        <w:rPr>
          <w:rStyle w:val="StyleUnderline"/>
          <w:highlight w:val="green"/>
        </w:rPr>
        <w:t xml:space="preserve">to control diseases, people must </w:t>
      </w:r>
      <w:r w:rsidRPr="00555A3A">
        <w:rPr>
          <w:rStyle w:val="StyleUnderline"/>
        </w:rPr>
        <w:t xml:space="preserve">be able to </w:t>
      </w:r>
      <w:r w:rsidRPr="00555A3A">
        <w:rPr>
          <w:rStyle w:val="StyleUnderline"/>
          <w:highlight w:val="green"/>
        </w:rPr>
        <w:t>access affordable medicines</w:t>
      </w:r>
      <w:r w:rsidRPr="00555A3A">
        <w:t xml:space="preserve">. International human rights have stated that access to affordable medicine, health facilities and services should be accessible to all without discrimination.240 </w:t>
      </w:r>
      <w:r w:rsidRPr="00555A3A">
        <w:rPr>
          <w:rStyle w:val="StyleUnderline"/>
        </w:rPr>
        <w:t xml:space="preserve">Instead of enabling this internationally mandated access to affordable medicines, the </w:t>
      </w:r>
      <w:r w:rsidRPr="00555A3A">
        <w:rPr>
          <w:rStyle w:val="StyleUnderline"/>
          <w:highlight w:val="green"/>
        </w:rPr>
        <w:t>data exclusivity</w:t>
      </w:r>
      <w:r w:rsidRPr="00555A3A">
        <w:rPr>
          <w:rStyle w:val="StyleUnderline"/>
        </w:rPr>
        <w:t xml:space="preserve"> approach operates by </w:t>
      </w:r>
      <w:r w:rsidRPr="00555A3A">
        <w:rPr>
          <w:rStyle w:val="StyleUnderline"/>
          <w:highlight w:val="green"/>
        </w:rPr>
        <w:t>delay</w:t>
      </w:r>
      <w:r w:rsidRPr="00555A3A">
        <w:rPr>
          <w:rStyle w:val="StyleUnderline"/>
        </w:rPr>
        <w:t xml:space="preserve">ing the </w:t>
      </w:r>
      <w:r w:rsidRPr="00555A3A">
        <w:rPr>
          <w:rStyle w:val="StyleUnderline"/>
          <w:highlight w:val="green"/>
        </w:rPr>
        <w:t>entrance of generic (affordable) medicines</w:t>
      </w:r>
      <w:r w:rsidRPr="00555A3A">
        <w:rPr>
          <w:rStyle w:val="StyleUnderline"/>
        </w:rPr>
        <w:t xml:space="preserve"> into the market, which has the consequence of </w:t>
      </w:r>
      <w:r w:rsidRPr="00555A3A">
        <w:rPr>
          <w:rStyle w:val="StyleUnderline"/>
          <w:highlight w:val="green"/>
        </w:rPr>
        <w:t>increasing</w:t>
      </w:r>
      <w:r w:rsidRPr="00555A3A">
        <w:rPr>
          <w:rStyle w:val="StyleUnderline"/>
        </w:rPr>
        <w:t xml:space="preserve"> the </w:t>
      </w:r>
      <w:r w:rsidRPr="00555A3A">
        <w:rPr>
          <w:rStyle w:val="StyleUnderline"/>
          <w:highlight w:val="green"/>
        </w:rPr>
        <w:t>monopoly duration</w:t>
      </w:r>
      <w:r w:rsidRPr="00555A3A">
        <w:rPr>
          <w:rStyle w:val="StyleUnderline"/>
        </w:rPr>
        <w:t xml:space="preserve"> of the originator companies.241 Under this regime, </w:t>
      </w:r>
      <w:r w:rsidRPr="00555A3A">
        <w:rPr>
          <w:rStyle w:val="StyleUnderline"/>
          <w:highlight w:val="green"/>
        </w:rPr>
        <w:t>prices of medicine</w:t>
      </w:r>
      <w:r w:rsidRPr="00555A3A">
        <w:rPr>
          <w:rStyle w:val="StyleUnderline"/>
        </w:rPr>
        <w:t xml:space="preserve"> will </w:t>
      </w:r>
      <w:r w:rsidRPr="00555A3A">
        <w:rPr>
          <w:rStyle w:val="StyleUnderline"/>
          <w:highlight w:val="green"/>
        </w:rPr>
        <w:t>increase</w:t>
      </w:r>
      <w:r w:rsidRPr="00555A3A">
        <w:rPr>
          <w:rStyle w:val="StyleUnderline"/>
        </w:rPr>
        <w:t xml:space="preserve"> by </w:t>
      </w:r>
      <w:r w:rsidRPr="00555A3A">
        <w:rPr>
          <w:rStyle w:val="StyleUnderline"/>
          <w:highlight w:val="green"/>
        </w:rPr>
        <w:t>20%</w:t>
      </w:r>
      <w:r w:rsidRPr="00555A3A">
        <w:rPr>
          <w:rStyle w:val="StyleUnderline"/>
        </w:rPr>
        <w:t>, according to the pricing regulations which give the generic product a maximum of 80% of the originator product’s price. Also</w:t>
      </w:r>
      <w:r w:rsidRPr="00555A3A">
        <w:t xml:space="preserve">, after the entrance of the generic product, some originators decrease their prices.242 According to an Oxfam report, </w:t>
      </w:r>
      <w:r w:rsidRPr="00555A3A">
        <w:rPr>
          <w:rStyle w:val="StyleUnderline"/>
        </w:rPr>
        <w:t xml:space="preserve">data exclusivity has contributed to the problem by </w:t>
      </w:r>
      <w:r w:rsidRPr="00555A3A">
        <w:rPr>
          <w:rStyle w:val="StyleUnderline"/>
          <w:highlight w:val="green"/>
        </w:rPr>
        <w:t>comparing</w:t>
      </w:r>
      <w:r w:rsidRPr="00555A3A">
        <w:rPr>
          <w:rStyle w:val="StyleUnderline"/>
        </w:rPr>
        <w:t xml:space="preserve"> the prices of selective medicines between </w:t>
      </w:r>
      <w:r w:rsidRPr="00555A3A">
        <w:rPr>
          <w:rStyle w:val="StyleUnderline"/>
          <w:highlight w:val="green"/>
        </w:rPr>
        <w:t>Jordan and Egypt</w:t>
      </w:r>
      <w:r w:rsidRPr="00555A3A">
        <w:rPr>
          <w:rStyle w:val="StyleUnderline"/>
        </w:rPr>
        <w:t xml:space="preserve">. This comparison illustrates the fact that </w:t>
      </w:r>
      <w:r w:rsidRPr="00555A3A">
        <w:rPr>
          <w:rStyle w:val="StyleUnderline"/>
          <w:highlight w:val="green"/>
        </w:rPr>
        <w:t>prices in Jordan are much higher</w:t>
      </w:r>
      <w:r w:rsidRPr="00555A3A">
        <w:rPr>
          <w:rStyle w:val="StyleUnderline"/>
        </w:rPr>
        <w:t xml:space="preserve"> than Egypt, which is not currently implementing data exclusivity protection</w:t>
      </w:r>
      <w:r w:rsidRPr="00555A3A">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16396955" w14:textId="77777777" w:rsidR="00954157" w:rsidRPr="00555A3A" w:rsidRDefault="00954157" w:rsidP="00954157">
      <w:r w:rsidRPr="00555A3A">
        <w:t>Another proponent of data exclusivity, the former PhRMA chairman in Jordan, posits that data exclusivity has helped the originator companies to provide people around the world with new molecules and has ultimately led to better health.245</w:t>
      </w:r>
    </w:p>
    <w:p w14:paraId="338AAF22" w14:textId="77777777" w:rsidR="00954157" w:rsidRPr="00555A3A" w:rsidRDefault="00954157" w:rsidP="00954157">
      <w:r w:rsidRPr="00555A3A">
        <w:t xml:space="preserve">Jordanians obtain medicine through either the public or private system. The public insurances cover 55% of the Jordanian population,246 and this system buys the medicines through tenders announced by the Joint Procurement Department (JPD). </w:t>
      </w:r>
      <w:r w:rsidRPr="00555A3A">
        <w:rPr>
          <w:rStyle w:val="StyleUnderline"/>
        </w:rPr>
        <w:t>Data exclusivity’s effect on the prices is very obvious</w:t>
      </w:r>
      <w:r w:rsidRPr="00555A3A">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555A3A">
        <w:rPr>
          <w:rStyle w:val="StyleUnderline"/>
        </w:rPr>
        <w:t>The prices of the local generic products in 2009 and 2010 JPD tenders for ten therapeutic groups were less than the second bidders, at $25 million JPD</w:t>
      </w:r>
      <w:r w:rsidRPr="00555A3A">
        <w:t>. Table 1 illustrates the savings that resulted from buying local generic products, as compared to the originator prices for these two years.250</w:t>
      </w:r>
    </w:p>
    <w:p w14:paraId="6A6D693D" w14:textId="77777777" w:rsidR="00954157" w:rsidRPr="00555A3A" w:rsidRDefault="00954157" w:rsidP="00954157">
      <w:pPr>
        <w:rPr>
          <w:rStyle w:val="StyleUnderline"/>
        </w:rPr>
      </w:pPr>
      <w:r w:rsidRPr="00555A3A">
        <w:rPr>
          <w:rStyle w:val="StyleUnderline"/>
          <w:highlight w:val="green"/>
        </w:rPr>
        <w:t>After</w:t>
      </w:r>
      <w:r w:rsidRPr="00555A3A">
        <w:rPr>
          <w:rStyle w:val="StyleUnderline"/>
        </w:rPr>
        <w:t xml:space="preserve"> the </w:t>
      </w:r>
      <w:r w:rsidRPr="00555A3A">
        <w:rPr>
          <w:rStyle w:val="StyleUnderline"/>
          <w:highlight w:val="green"/>
        </w:rPr>
        <w:t>introduction of</w:t>
      </w:r>
      <w:r w:rsidRPr="00555A3A">
        <w:rPr>
          <w:rStyle w:val="StyleUnderline"/>
        </w:rPr>
        <w:t xml:space="preserve"> the local </w:t>
      </w:r>
      <w:r w:rsidRPr="00555A3A">
        <w:rPr>
          <w:rStyle w:val="StyleUnderline"/>
          <w:highlight w:val="green"/>
        </w:rPr>
        <w:t>generic products</w:t>
      </w:r>
      <w:r w:rsidRPr="00555A3A">
        <w:rPr>
          <w:rStyle w:val="StyleUnderline"/>
        </w:rPr>
        <w:t xml:space="preserve"> in the JPD tender, the originator </w:t>
      </w:r>
      <w:r w:rsidRPr="00555A3A">
        <w:rPr>
          <w:rStyle w:val="StyleUnderline"/>
          <w:highlight w:val="green"/>
        </w:rPr>
        <w:t>companies</w:t>
      </w:r>
      <w:r w:rsidRPr="00555A3A">
        <w:rPr>
          <w:rStyle w:val="StyleUnderline"/>
        </w:rPr>
        <w:t xml:space="preserve"> have </w:t>
      </w:r>
      <w:r w:rsidRPr="00555A3A">
        <w:rPr>
          <w:rStyle w:val="StyleUnderline"/>
          <w:highlight w:val="green"/>
        </w:rPr>
        <w:t>reduced</w:t>
      </w:r>
      <w:r w:rsidRPr="00555A3A">
        <w:rPr>
          <w:rStyle w:val="StyleUnderline"/>
        </w:rPr>
        <w:t xml:space="preserve"> their products </w:t>
      </w:r>
      <w:r w:rsidRPr="00555A3A">
        <w:rPr>
          <w:rStyle w:val="StyleUnderline"/>
          <w:highlight w:val="green"/>
        </w:rPr>
        <w:t>prices</w:t>
      </w:r>
      <w:r w:rsidRPr="00555A3A">
        <w:rPr>
          <w:rStyle w:val="StyleUnderline"/>
        </w:rPr>
        <w:t>. The originators price reduction in twelve therapeutic groups was around 14 million JD in 2010 tender and around 1.7 million JD in 2011 tender compared to their prices for the year before local generic products were introduced.</w:t>
      </w:r>
    </w:p>
    <w:p w14:paraId="026B4AB7" w14:textId="77777777" w:rsidR="00954157" w:rsidRPr="00555A3A" w:rsidRDefault="00954157" w:rsidP="00954157">
      <w:r w:rsidRPr="00555A3A">
        <w:t>Table 2 illustrates the difference in prices bid by originator companies before and after the participation of Jordanian pharmaceutical companies in tenders of the same products.252</w:t>
      </w:r>
    </w:p>
    <w:p w14:paraId="691E0420" w14:textId="77777777" w:rsidR="00954157" w:rsidRPr="00555A3A" w:rsidRDefault="00954157" w:rsidP="00954157">
      <w:r w:rsidRPr="00555A3A">
        <w:t xml:space="preserve">The study concluded that </w:t>
      </w:r>
      <w:r w:rsidRPr="00555A3A">
        <w:rPr>
          <w:rStyle w:val="StyleUnderline"/>
        </w:rPr>
        <w:t xml:space="preserve">there was a </w:t>
      </w:r>
      <w:r w:rsidRPr="00555A3A">
        <w:rPr>
          <w:rStyle w:val="StyleUnderline"/>
          <w:highlight w:val="green"/>
        </w:rPr>
        <w:t>reduction in</w:t>
      </w:r>
      <w:r w:rsidRPr="00555A3A">
        <w:rPr>
          <w:rStyle w:val="StyleUnderline"/>
        </w:rPr>
        <w:t xml:space="preserve"> the </w:t>
      </w:r>
      <w:r w:rsidRPr="00555A3A">
        <w:rPr>
          <w:rStyle w:val="StyleUnderline"/>
          <w:highlight w:val="green"/>
        </w:rPr>
        <w:t>government’s spending</w:t>
      </w:r>
      <w:r w:rsidRPr="00555A3A">
        <w:rPr>
          <w:rStyle w:val="StyleUnderline"/>
        </w:rPr>
        <w:t xml:space="preserve"> on pharmaceuticals in the public health sector </w:t>
      </w:r>
      <w:r w:rsidRPr="00555A3A">
        <w:rPr>
          <w:rStyle w:val="StyleUnderline"/>
          <w:highlight w:val="green"/>
        </w:rPr>
        <w:t>after</w:t>
      </w:r>
      <w:r w:rsidRPr="00555A3A">
        <w:rPr>
          <w:rStyle w:val="StyleUnderline"/>
        </w:rPr>
        <w:t xml:space="preserve"> the </w:t>
      </w:r>
      <w:r w:rsidRPr="00555A3A">
        <w:rPr>
          <w:rStyle w:val="StyleUnderline"/>
          <w:highlight w:val="green"/>
        </w:rPr>
        <w:t>generic product was</w:t>
      </w:r>
      <w:r w:rsidRPr="00555A3A">
        <w:rPr>
          <w:rStyle w:val="StyleUnderline"/>
        </w:rPr>
        <w:t xml:space="preserve"> made </w:t>
      </w:r>
      <w:r w:rsidRPr="00555A3A">
        <w:rPr>
          <w:rStyle w:val="StyleUnderline"/>
          <w:highlight w:val="green"/>
        </w:rPr>
        <w:t>available</w:t>
      </w:r>
      <w:r w:rsidRPr="00555A3A">
        <w:rPr>
          <w:rStyle w:val="StyleUnderline"/>
        </w:rPr>
        <w:t xml:space="preserve">.254 This will </w:t>
      </w:r>
      <w:r w:rsidRPr="00555A3A">
        <w:rPr>
          <w:rStyle w:val="StyleUnderline"/>
          <w:highlight w:val="green"/>
        </w:rPr>
        <w:t>lead to better utilization of</w:t>
      </w:r>
      <w:r w:rsidRPr="00555A3A">
        <w:rPr>
          <w:rStyle w:val="StyleUnderline"/>
        </w:rPr>
        <w:t xml:space="preserve"> our </w:t>
      </w:r>
      <w:r w:rsidRPr="00555A3A">
        <w:rPr>
          <w:rStyle w:val="StyleUnderline"/>
          <w:highlight w:val="green"/>
        </w:rPr>
        <w:t>limited resources</w:t>
      </w:r>
      <w:r w:rsidRPr="00555A3A">
        <w:t>.255</w:t>
      </w:r>
    </w:p>
    <w:p w14:paraId="3F9141EE" w14:textId="77777777" w:rsidR="00954157" w:rsidRPr="00555A3A" w:rsidRDefault="00954157" w:rsidP="00954157">
      <w:r w:rsidRPr="00555A3A">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429B0D12" w14:textId="77777777" w:rsidR="00954157" w:rsidRPr="00555A3A" w:rsidRDefault="00954157" w:rsidP="00954157">
      <w:r w:rsidRPr="00555A3A">
        <w:t>Additionally, the JAPM has analyzed the prices of six products from the same therapeutic category in the 2010 tender. Here, the originator product’s price was 3128290 JD while the local generic product’s price for the same category was 1084806. That is</w:t>
      </w:r>
      <w:r w:rsidRPr="00555A3A">
        <w:rPr>
          <w:rStyle w:val="StyleUnderline"/>
        </w:rPr>
        <w:t>, the percentage reduction on government spending due to the availability local generic product is more than 71%, with a 2 million JD saving.</w:t>
      </w:r>
      <w:r w:rsidRPr="00555A3A">
        <w:t>258 Chart 2 represents this saving.</w:t>
      </w:r>
    </w:p>
    <w:p w14:paraId="51513B90" w14:textId="77777777" w:rsidR="00954157" w:rsidRPr="00555A3A" w:rsidRDefault="00954157" w:rsidP="00954157"/>
    <w:p w14:paraId="3466DCDA" w14:textId="77777777" w:rsidR="00954157" w:rsidRPr="00555A3A" w:rsidRDefault="00954157" w:rsidP="00954157">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6933735B" w14:textId="77777777" w:rsidR="00954157" w:rsidRPr="00555A3A" w:rsidRDefault="00954157" w:rsidP="00954157">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9" w:history="1">
        <w:r w:rsidRPr="00555A3A">
          <w:rPr>
            <w:rStyle w:val="Hyperlink"/>
          </w:rPr>
          <w:t>https://scholarsbank.uoregon.edu/xmlui/bitstream/handle/1794/20019/Nsour.pdf?sequence=1&amp;isAllowed=y</w:t>
        </w:r>
      </w:hyperlink>
      <w:r w:rsidRPr="00555A3A">
        <w:t xml:space="preserve"> SM</w:t>
      </w:r>
    </w:p>
    <w:p w14:paraId="75DD53EE" w14:textId="77777777" w:rsidR="00954157" w:rsidRPr="00555A3A" w:rsidRDefault="00954157" w:rsidP="00954157">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46E9C48D" w14:textId="77777777" w:rsidR="00954157" w:rsidRPr="00555A3A" w:rsidRDefault="00954157" w:rsidP="00954157">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11262F11" w14:textId="77777777" w:rsidR="00954157" w:rsidRPr="00555A3A" w:rsidRDefault="00954157" w:rsidP="00954157">
      <w:r w:rsidRPr="00555A3A">
        <w:t>Furthermore, Originator companies are now conducting clinical trials in Jordan Research Centers because of the availability of a strong IPR environment.264</w:t>
      </w:r>
    </w:p>
    <w:p w14:paraId="00E84A7D" w14:textId="77777777" w:rsidR="00954157" w:rsidRPr="00555A3A" w:rsidRDefault="00954157" w:rsidP="00954157">
      <w:r w:rsidRPr="00555A3A">
        <w:t>3. Promotion of Pharmaceutical Local Industry</w:t>
      </w:r>
    </w:p>
    <w:p w14:paraId="6A7E506F" w14:textId="77777777" w:rsidR="00954157" w:rsidRPr="00555A3A" w:rsidRDefault="00954157" w:rsidP="00954157">
      <w:r w:rsidRPr="00555A3A">
        <w:rPr>
          <w:rStyle w:val="StyleUnderline"/>
        </w:rPr>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0AE0A6EB" w14:textId="77777777" w:rsidR="00954157" w:rsidRPr="00555A3A" w:rsidRDefault="00954157" w:rsidP="00954157">
      <w:r w:rsidRPr="00555A3A">
        <w:rPr>
          <w:rStyle w:val="StyleUnderline"/>
          <w:highlight w:val="green"/>
        </w:rPr>
        <w:t>Eighty-one percent of local production is exported to 60 countries</w:t>
      </w:r>
      <w:r w:rsidRPr="00555A3A">
        <w:rPr>
          <w:rStyle w:val="StyleUnderline"/>
        </w:rPr>
        <w:t xml:space="preserve"> because of the high </w:t>
      </w:r>
      <w:r w:rsidRPr="00555A3A">
        <w:rPr>
          <w:rStyle w:val="StyleUnderline"/>
          <w:highlight w:val="green"/>
        </w:rPr>
        <w:t xml:space="preserve">quality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67703639" w14:textId="77777777" w:rsidR="00954157" w:rsidRPr="00555A3A" w:rsidRDefault="00954157" w:rsidP="00954157">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56DD1307" w14:textId="77777777" w:rsidR="00954157" w:rsidRPr="00555A3A" w:rsidRDefault="00954157" w:rsidP="00954157">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industry is</w:t>
      </w:r>
      <w:r w:rsidRPr="00555A3A">
        <w:rPr>
          <w:rStyle w:val="StyleUnderline"/>
        </w:rPr>
        <w:t xml:space="preserve"> considered to be a </w:t>
      </w:r>
      <w:r w:rsidRPr="00555A3A">
        <w:rPr>
          <w:rStyle w:val="StyleUnderline"/>
          <w:highlight w:val="green"/>
        </w:rPr>
        <w:t>generic</w:t>
      </w:r>
      <w:r w:rsidRPr="00555A3A">
        <w:rPr>
          <w:rStyle w:val="StyleUnderline"/>
        </w:rPr>
        <w:t xml:space="preserve"> industry, one which does not involve innovation products</w:t>
      </w:r>
      <w:r w:rsidRPr="00555A3A">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7A2FEA14" w14:textId="77777777" w:rsidR="00954157" w:rsidRPr="00555A3A" w:rsidRDefault="00954157" w:rsidP="00954157">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1B33E8BF" w14:textId="77777777" w:rsidR="00954157" w:rsidRPr="00555A3A" w:rsidRDefault="00954157" w:rsidP="00954157">
      <w:r w:rsidRPr="00555A3A">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31749505" w14:textId="77777777" w:rsidR="00954157" w:rsidRPr="00555A3A" w:rsidRDefault="00954157" w:rsidP="00954157">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6085AC0B" w14:textId="77777777" w:rsidR="00954157" w:rsidRPr="00555A3A" w:rsidRDefault="00954157" w:rsidP="00954157"/>
    <w:p w14:paraId="032609ED" w14:textId="77777777" w:rsidR="00954157" w:rsidRPr="00555A3A" w:rsidRDefault="00954157" w:rsidP="00954157">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65577A19" w14:textId="77777777" w:rsidR="00954157" w:rsidRPr="00555A3A" w:rsidRDefault="00954157" w:rsidP="00954157">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0" w:history="1">
        <w:r w:rsidRPr="00555A3A">
          <w:rPr>
            <w:rStyle w:val="Hyperlink"/>
          </w:rPr>
          <w:t>http://backinbeirut.blogspot.com/2016/06/jordans-pharmaceutical-sector-punches.html</w:t>
        </w:r>
      </w:hyperlink>
      <w:r w:rsidRPr="00555A3A">
        <w:t xml:space="preserve"> SM</w:t>
      </w:r>
    </w:p>
    <w:p w14:paraId="67F40958" w14:textId="77777777" w:rsidR="00954157" w:rsidRPr="00555A3A" w:rsidRDefault="00954157" w:rsidP="00954157">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181753E8" w14:textId="77777777" w:rsidR="00954157" w:rsidRPr="00555A3A" w:rsidRDefault="00954157" w:rsidP="00954157">
      <w:pPr>
        <w:rPr>
          <w:b/>
          <w:u w:val="single"/>
        </w:rPr>
      </w:pPr>
      <w:r w:rsidRPr="00555A3A">
        <w:t xml:space="preserve">With a population of just 6.6 million, </w:t>
      </w:r>
      <w:r w:rsidRPr="00555A3A">
        <w:rPr>
          <w:rStyle w:val="StyleUnderline"/>
        </w:rPr>
        <w:t xml:space="preserve">Jordan may be a small country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51FAA413" w14:textId="77777777" w:rsidR="00954157" w:rsidRPr="00555A3A" w:rsidRDefault="00954157" w:rsidP="00954157">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neighbouring Syria.</w:t>
      </w:r>
    </w:p>
    <w:p w14:paraId="177560F8" w14:textId="77777777" w:rsidR="00954157" w:rsidRPr="00555A3A" w:rsidRDefault="00954157" w:rsidP="00954157">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Organisation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signing a free trade 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0D15CB6F" w14:textId="77777777" w:rsidR="00954157" w:rsidRPr="00555A3A" w:rsidRDefault="00954157" w:rsidP="00954157">
      <w:r w:rsidRPr="00555A3A">
        <w:t xml:space="preserve">That said, </w:t>
      </w:r>
      <w:r w:rsidRPr="00555A3A">
        <w:rPr>
          <w:rStyle w:val="StyleUnderline"/>
        </w:rPr>
        <w:t>Jordan’s domestic pharma market is growing</w:t>
      </w:r>
      <w:r w:rsidRPr="00555A3A">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182A23CA" w14:textId="77777777" w:rsidR="00954157" w:rsidRPr="00555A3A" w:rsidRDefault="00954157" w:rsidP="00954157">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23ABB448" w14:textId="77777777" w:rsidR="00954157" w:rsidRPr="00555A3A" w:rsidRDefault="00954157" w:rsidP="00954157">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Refugees are buying in small quantities, and only the essentials,’ said Mohammad Shahin, CEO of the Jordan Sweden Medical and Sterilisation Company (JOSWE), and Chairman of JAPM.</w:t>
      </w:r>
    </w:p>
    <w:p w14:paraId="0D2FF4F8" w14:textId="77777777" w:rsidR="00954157" w:rsidRPr="00555A3A" w:rsidRDefault="00954157" w:rsidP="00954157">
      <w:r w:rsidRPr="00555A3A">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03D57429" w14:textId="77777777" w:rsidR="00954157" w:rsidRPr="00555A3A" w:rsidRDefault="00954157" w:rsidP="00954157">
      <w:r w:rsidRPr="00555A3A">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2ED606DD" w14:textId="77777777" w:rsidR="00954157" w:rsidRPr="00555A3A" w:rsidRDefault="00954157" w:rsidP="00954157">
      <w:pPr>
        <w:rPr>
          <w:b/>
          <w:u w:val="single"/>
        </w:rPr>
      </w:pPr>
      <w:r w:rsidRPr="00555A3A">
        <w:rPr>
          <w:rStyle w:val="StyleUnderline"/>
        </w:rPr>
        <w:t>Jordan has 16 pharmaceutical firms, which manufacture mostly generics or branded generics</w:t>
      </w:r>
      <w:r w:rsidRPr="00555A3A">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555A3A">
        <w:rPr>
          <w:rStyle w:val="StyleUnderline"/>
        </w:rPr>
        <w:t>More than 70% of Jordanian pharma production is for export, to more than 65 countries, primarily in the Middle East, Africa and Asia.</w:t>
      </w:r>
    </w:p>
    <w:p w14:paraId="63D20813" w14:textId="77777777" w:rsidR="00954157" w:rsidRPr="00555A3A" w:rsidRDefault="00954157" w:rsidP="00954157">
      <w:r w:rsidRPr="00555A3A">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0B8CBF29" w14:textId="77777777" w:rsidR="00954157" w:rsidRPr="00555A3A" w:rsidRDefault="00954157" w:rsidP="00954157">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318E3DD8" w14:textId="77777777" w:rsidR="00954157" w:rsidRPr="00555A3A" w:rsidRDefault="00954157" w:rsidP="00954157">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38E758EB" w14:textId="77777777" w:rsidR="00954157" w:rsidRPr="00555A3A" w:rsidRDefault="00954157" w:rsidP="00954157">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on 2014.</w:t>
      </w:r>
      <w:r w:rsidRPr="00555A3A">
        <w:t xml:space="preserve"> It is not only neighbouring countries that have affected us, the whole region is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1E4AF3DC" w14:textId="77777777" w:rsidR="00954157" w:rsidRPr="00555A3A" w:rsidRDefault="00954157" w:rsidP="00954157">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3C79F326" w14:textId="77777777" w:rsidR="00954157" w:rsidRPr="00555A3A" w:rsidRDefault="00954157" w:rsidP="00954157">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2D71C36F" w14:textId="77777777" w:rsidR="00954157" w:rsidRPr="00555A3A" w:rsidRDefault="00954157" w:rsidP="00954157">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00634FDF" w14:textId="77777777" w:rsidR="00954157" w:rsidRPr="00555A3A" w:rsidRDefault="00954157" w:rsidP="00954157">
      <w:r w:rsidRPr="00555A3A">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7CFBC99E" w14:textId="77777777" w:rsidR="00954157" w:rsidRPr="00555A3A" w:rsidRDefault="00954157" w:rsidP="00954157">
      <w:r w:rsidRPr="00555A3A">
        <w:t>Heightened competition</w:t>
      </w:r>
    </w:p>
    <w:p w14:paraId="6272A7A9" w14:textId="77777777" w:rsidR="00954157" w:rsidRPr="00555A3A" w:rsidRDefault="00954157" w:rsidP="00954157">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6396F0F5" w14:textId="77777777" w:rsidR="00954157" w:rsidRPr="00555A3A" w:rsidRDefault="00954157" w:rsidP="00954157">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30A6DCCB" w14:textId="77777777" w:rsidR="00954157" w:rsidRPr="00555A3A" w:rsidRDefault="00954157" w:rsidP="00954157">
      <w:r w:rsidRPr="00555A3A">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0C711FE8" w14:textId="77777777" w:rsidR="00954157" w:rsidRPr="00555A3A" w:rsidRDefault="00954157" w:rsidP="00954157">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6AE1B7AF" w14:textId="77777777" w:rsidR="00954157" w:rsidRPr="00555A3A" w:rsidRDefault="00954157" w:rsidP="00954157">
      <w:r w:rsidRPr="00555A3A">
        <w:t>Price controls in Saudi Arabia to protect domestic production, and protectionism in Algeria to encourage pharmaceutical manufacturing are also affecting Jordanian exports.</w:t>
      </w:r>
    </w:p>
    <w:p w14:paraId="70509B73" w14:textId="77777777" w:rsidR="00954157" w:rsidRPr="00555A3A" w:rsidRDefault="00954157" w:rsidP="00954157">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5F6873C0" w14:textId="77777777" w:rsidR="00954157" w:rsidRPr="00555A3A" w:rsidRDefault="00954157" w:rsidP="00954157"/>
    <w:p w14:paraId="452D7905" w14:textId="77777777" w:rsidR="00954157" w:rsidRPr="00555A3A" w:rsidRDefault="00954157" w:rsidP="00954157">
      <w:pPr>
        <w:pStyle w:val="Heading4"/>
        <w:rPr>
          <w:rFonts w:cs="Calibri"/>
        </w:rPr>
      </w:pPr>
      <w:r w:rsidRPr="00555A3A">
        <w:rPr>
          <w:rFonts w:cs="Calibri"/>
        </w:rPr>
        <w:t>Economic stagnation structurally locks in instability in Jordan.</w:t>
      </w:r>
    </w:p>
    <w:p w14:paraId="7C88A0B6" w14:textId="77777777" w:rsidR="00954157" w:rsidRPr="00555A3A" w:rsidRDefault="00954157" w:rsidP="00954157">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2021 </w:t>
      </w:r>
      <w:hyperlink r:id="rId11" w:history="1">
        <w:r w:rsidRPr="00555A3A">
          <w:rPr>
            <w:rStyle w:val="Hyperlink"/>
          </w:rPr>
          <w:t>https://foreignpolicy.com/2021/04/14/jordan-abdullah-hamzah-hashemite-family-reunion-cant-hide-economic-woes/</w:t>
        </w:r>
      </w:hyperlink>
      <w:r w:rsidRPr="00555A3A">
        <w:t xml:space="preserve"> SM</w:t>
      </w:r>
    </w:p>
    <w:p w14:paraId="208A558A" w14:textId="77777777" w:rsidR="00954157" w:rsidRPr="00555A3A" w:rsidRDefault="00954157" w:rsidP="00954157">
      <w:pPr>
        <w:rPr>
          <w:rStyle w:val="StyleUnderline"/>
        </w:rPr>
      </w:pPr>
      <w:r w:rsidRPr="00555A3A">
        <w:t>­­</w:t>
      </w:r>
      <w:r w:rsidRPr="00555A3A">
        <w:rPr>
          <w:rStyle w:val="StyleUnderline"/>
        </w:rPr>
        <w:t>A Hashemite Family Reunion Can’t Hide Jordan’s Woes</w:t>
      </w:r>
    </w:p>
    <w:p w14:paraId="76004680" w14:textId="77777777" w:rsidR="00954157" w:rsidRPr="00555A3A" w:rsidRDefault="00954157" w:rsidP="00954157">
      <w:r w:rsidRPr="00555A3A">
        <w:rPr>
          <w:rStyle w:val="StyleUnderline"/>
        </w:rPr>
        <w:t>Making nice after an alleged coup attempt obscures serious challenges</w:t>
      </w:r>
      <w:r w:rsidRPr="00555A3A">
        <w:t>, including water scarcity, a refugee crisis, and unhelpful neighbors.</w:t>
      </w:r>
    </w:p>
    <w:p w14:paraId="039DA59F" w14:textId="77777777" w:rsidR="00954157" w:rsidRPr="00555A3A" w:rsidRDefault="00954157" w:rsidP="00954157">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51E787D2" w14:textId="77777777" w:rsidR="00954157" w:rsidRPr="00555A3A" w:rsidRDefault="00954157" w:rsidP="00954157">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3A5272EF" w14:textId="77777777" w:rsidR="00954157" w:rsidRPr="00555A3A" w:rsidRDefault="00954157" w:rsidP="00954157">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08100708" w14:textId="77777777" w:rsidR="00954157" w:rsidRPr="00555A3A" w:rsidRDefault="00954157" w:rsidP="00954157">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69EA66F7" w14:textId="77777777" w:rsidR="00954157" w:rsidRPr="00555A3A" w:rsidRDefault="00954157" w:rsidP="00954157">
      <w:pPr>
        <w:rPr>
          <w:rStyle w:val="StyleUnderline"/>
        </w:rPr>
      </w:pPr>
      <w:r w:rsidRPr="00555A3A">
        <w:t>This plot supposedly came from within the royal court, giving a tabloid quality to a security threat, especially after the prince made his house arrest all the more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607D003F" w14:textId="77777777" w:rsidR="00954157" w:rsidRPr="00555A3A" w:rsidRDefault="00954157" w:rsidP="00954157">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367F6E05" w14:textId="77777777" w:rsidR="00954157" w:rsidRPr="00555A3A" w:rsidRDefault="00954157" w:rsidP="00954157">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51AC7654" w14:textId="77777777" w:rsidR="00954157" w:rsidRPr="00555A3A" w:rsidRDefault="00954157" w:rsidP="00954157">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60445D6A" w14:textId="77777777" w:rsidR="00954157" w:rsidRPr="00555A3A" w:rsidRDefault="00954157" w:rsidP="00954157">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39C090BD" w14:textId="77777777" w:rsidR="00954157" w:rsidRPr="00555A3A" w:rsidRDefault="00954157" w:rsidP="00954157">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2B7D6559" w14:textId="77777777" w:rsidR="00954157" w:rsidRPr="00555A3A" w:rsidRDefault="00954157" w:rsidP="00954157">
      <w:r w:rsidRPr="00555A3A">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04A5D423" w14:textId="77777777" w:rsidR="00954157" w:rsidRPr="00555A3A" w:rsidRDefault="00954157" w:rsidP="00954157">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68C7FD28" w14:textId="77777777" w:rsidR="00954157" w:rsidRPr="00555A3A" w:rsidRDefault="00954157" w:rsidP="00954157">
      <w:r w:rsidRPr="00555A3A">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5B47DB72" w14:textId="77777777" w:rsidR="00954157" w:rsidRPr="00555A3A" w:rsidRDefault="00954157" w:rsidP="00954157">
      <w:r w:rsidRPr="00555A3A">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6EBA7E2D" w14:textId="77777777" w:rsidR="00954157" w:rsidRPr="00555A3A" w:rsidRDefault="00954157" w:rsidP="00954157">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0387756B" w14:textId="77777777" w:rsidR="00954157" w:rsidRPr="00555A3A" w:rsidRDefault="00954157" w:rsidP="00954157"/>
    <w:p w14:paraId="7EB04117" w14:textId="77777777" w:rsidR="00954157" w:rsidRPr="00555A3A" w:rsidRDefault="00954157" w:rsidP="00954157">
      <w:pPr>
        <w:pStyle w:val="Heading4"/>
        <w:rPr>
          <w:rFonts w:cs="Calibri"/>
        </w:rPr>
      </w:pPr>
      <w:r w:rsidRPr="00555A3A">
        <w:rPr>
          <w:rFonts w:cs="Calibri"/>
        </w:rPr>
        <w:t>Economic dependency on the US is a ticking time bomb – it makes instability structurally inevitable absent a domestic economic boost.</w:t>
      </w:r>
    </w:p>
    <w:p w14:paraId="4ABE0A8A" w14:textId="77777777" w:rsidR="00954157" w:rsidRPr="00555A3A" w:rsidRDefault="00954157" w:rsidP="00954157">
      <w:r w:rsidRPr="00555A3A">
        <w:rPr>
          <w:rStyle w:val="Style13ptBold"/>
        </w:rPr>
        <w:t xml:space="preserve">Younes 18 </w:t>
      </w:r>
      <w:r w:rsidRPr="00555A3A">
        <w:t xml:space="preserve">“Jordan’s economic crisis threatens political stability” Ali Younes, 14 Feb 2018 </w:t>
      </w:r>
      <w:hyperlink r:id="rId12" w:history="1">
        <w:r w:rsidRPr="00555A3A">
          <w:rPr>
            <w:rStyle w:val="Hyperlink"/>
          </w:rPr>
          <w:t>https://www.aljazeera.com/economy/2018/2/14/jordans-economic-crisis-threatens-political-stability</w:t>
        </w:r>
      </w:hyperlink>
      <w:r w:rsidRPr="00555A3A">
        <w:t xml:space="preserve"> SM</w:t>
      </w:r>
    </w:p>
    <w:p w14:paraId="77A71B48" w14:textId="77777777" w:rsidR="00954157" w:rsidRPr="00555A3A" w:rsidRDefault="00954157" w:rsidP="00954157">
      <w:pPr>
        <w:rPr>
          <w:rStyle w:val="StyleUnderline"/>
        </w:rPr>
      </w:pPr>
      <w:r w:rsidRPr="00555A3A">
        <w:rPr>
          <w:rStyle w:val="StyleUnderline"/>
          <w:highlight w:val="green"/>
        </w:rPr>
        <w:t xml:space="preserve">Jordan’s economic crisis threatens </w:t>
      </w:r>
      <w:r w:rsidRPr="00555A3A">
        <w:rPr>
          <w:rStyle w:val="StyleUnderline"/>
        </w:rPr>
        <w:t xml:space="preserve">political </w:t>
      </w:r>
      <w:r w:rsidRPr="00555A3A">
        <w:rPr>
          <w:rStyle w:val="StyleUnderline"/>
          <w:highlight w:val="green"/>
        </w:rPr>
        <w:t>stability</w:t>
      </w:r>
    </w:p>
    <w:p w14:paraId="60CEA07A" w14:textId="77777777" w:rsidR="00954157" w:rsidRPr="00555A3A" w:rsidRDefault="00954157" w:rsidP="00954157">
      <w:r w:rsidRPr="00555A3A">
        <w:t>Anger simmers after the government hiked taxes between 50-100 percent on key food staples such as bread.</w:t>
      </w:r>
    </w:p>
    <w:p w14:paraId="71EF43F4" w14:textId="77777777" w:rsidR="00954157" w:rsidRPr="00555A3A" w:rsidRDefault="00954157" w:rsidP="00954157">
      <w:pPr>
        <w:rPr>
          <w:rStyle w:val="StyleUnderline"/>
        </w:rPr>
      </w:pPr>
      <w:r w:rsidRPr="00555A3A">
        <w:t xml:space="preserve">Angry at the decision to increase food prices last month, </w:t>
      </w:r>
      <w:r w:rsidRPr="00555A3A">
        <w:rPr>
          <w:rStyle w:val="StyleUnderline"/>
        </w:rPr>
        <w:t>restive Jordanians are demanding the government’s resignation and the dissolution of parliament.</w:t>
      </w:r>
    </w:p>
    <w:p w14:paraId="030EED77" w14:textId="77777777" w:rsidR="00954157" w:rsidRPr="00555A3A" w:rsidRDefault="00954157" w:rsidP="00954157">
      <w:r w:rsidRPr="00555A3A">
        <w:t xml:space="preserve">Last month, the government implemented a tax rise of between 50-100 percent on key food staples such as bread, in order to decrease its $700m budget deficit. </w:t>
      </w:r>
    </w:p>
    <w:p w14:paraId="6EB8B197" w14:textId="77777777" w:rsidR="00954157" w:rsidRPr="00555A3A" w:rsidRDefault="00954157" w:rsidP="00954157">
      <w:r w:rsidRPr="00555A3A">
        <w:t>Jordan’s debt has now reached $40bn and its debt-to-gross-domestic-product ratio has reached a record 95 percent, up from 71 percent in 2011.</w:t>
      </w:r>
    </w:p>
    <w:p w14:paraId="3E81D303" w14:textId="77777777" w:rsidR="00954157" w:rsidRPr="00555A3A" w:rsidRDefault="00954157" w:rsidP="00954157">
      <w:r w:rsidRPr="00555A3A">
        <w:rPr>
          <w:rStyle w:val="StyleUnderline"/>
        </w:rPr>
        <w:t>The economic crunch that squeezes the country will be particularly acute this year</w:t>
      </w:r>
      <w:r w:rsidRPr="00555A3A">
        <w:t>, after Jordan’s Gulf Cooperation Council (GCC) allies – Saudi Arabia, UAE, and Kuwait – did not renew a five-year financial assistance programme with Amman worth $3.6bn that ended in 2017.</w:t>
      </w:r>
    </w:p>
    <w:p w14:paraId="1588ECE3" w14:textId="77777777" w:rsidR="00954157" w:rsidRPr="00555A3A" w:rsidRDefault="00954157" w:rsidP="00954157">
      <w:r w:rsidRPr="00555A3A">
        <w:t>The United States is now the only donor that has committed itself to support Jordan. On Wednesday, US Secretary of State Rex Tillerson signed a five-year $6.375bn ($1.275bn a year) aid deal with Foreign Minister Ayman al-Safadi.</w:t>
      </w:r>
    </w:p>
    <w:p w14:paraId="40F48F4A" w14:textId="77777777" w:rsidR="00954157" w:rsidRPr="00555A3A" w:rsidRDefault="00954157" w:rsidP="00954157">
      <w:r w:rsidRPr="00555A3A">
        <w:t>This surpassed the previous agreement of about $1bn a year, signed with the previous US administration, by about 27 percent, and increased in length from three years to five.</w:t>
      </w:r>
    </w:p>
    <w:p w14:paraId="0129E706" w14:textId="77777777" w:rsidR="00954157" w:rsidRPr="00555A3A" w:rsidRDefault="00954157" w:rsidP="00954157">
      <w:r w:rsidRPr="00555A3A">
        <w:rPr>
          <w:rStyle w:val="StyleUnderline"/>
        </w:rPr>
        <w:t>A US State Department statement said $750m was earmarked annually for economic support funds</w:t>
      </w:r>
      <w:r w:rsidRPr="00555A3A">
        <w:t xml:space="preserve"> and $350m for the military. It was unclear what the remaining $175m would be used for.</w:t>
      </w:r>
    </w:p>
    <w:p w14:paraId="3F907C30" w14:textId="77777777" w:rsidR="00954157" w:rsidRPr="00555A3A" w:rsidRDefault="00954157" w:rsidP="00954157">
      <w:r w:rsidRPr="00555A3A">
        <w:t>“As part of this bilateral understanding, Jordan has committed to prioritise economic and security sector reforms that aim to support Jordanian self-reliance,” it said.</w:t>
      </w:r>
    </w:p>
    <w:p w14:paraId="24F92152" w14:textId="77777777" w:rsidR="00954157" w:rsidRPr="00555A3A" w:rsidRDefault="00954157" w:rsidP="00954157">
      <w:r w:rsidRPr="00555A3A">
        <w:t xml:space="preserve">During a joint press conference in Amman, Tillerson said the increase would support Jordan’s security roles in fighting terrorism and the conflict in Syria. </w:t>
      </w:r>
    </w:p>
    <w:p w14:paraId="04800A9A" w14:textId="77777777" w:rsidR="00954157" w:rsidRPr="00555A3A" w:rsidRDefault="00954157" w:rsidP="00954157">
      <w:r w:rsidRPr="00555A3A">
        <w:rPr>
          <w:rStyle w:val="StyleUnderline"/>
        </w:rPr>
        <w:t>However, even with the increased flow of US aid that has funded budgets and projects since the 1950s, it remains to be seen if Jordan’s economy will stabilise</w:t>
      </w:r>
      <w:r w:rsidRPr="00555A3A">
        <w:t>, according to analysts.</w:t>
      </w:r>
    </w:p>
    <w:p w14:paraId="3F23782F" w14:textId="77777777" w:rsidR="00954157" w:rsidRPr="00555A3A" w:rsidRDefault="00954157" w:rsidP="00954157">
      <w:r w:rsidRPr="00555A3A">
        <w:t>Hussam Abdallat, a political activist and former government official, told Al Jazeera the American assistance won’t benefit ordinary Jordanians.</w:t>
      </w:r>
    </w:p>
    <w:p w14:paraId="4EC66C6E" w14:textId="77777777" w:rsidR="00954157" w:rsidRPr="00555A3A" w:rsidRDefault="00954157" w:rsidP="00954157">
      <w:r w:rsidRPr="00555A3A">
        <w:t>“American aid to Jordan is useless to the average Jordanian; most of it goes to support the Jordanian military – which serves American interests, not Jordan’s – and the rest goes back to the US through US companies working in Jordan,” Abdallat said.</w:t>
      </w:r>
    </w:p>
    <w:p w14:paraId="2D3A8B22" w14:textId="77777777" w:rsidR="00954157" w:rsidRPr="00555A3A" w:rsidRDefault="00954157" w:rsidP="00954157">
      <w:r w:rsidRPr="00555A3A">
        <w:t>Any US aid that is not directly budgeted for economic development is “meaningless”, he added.</w:t>
      </w:r>
    </w:p>
    <w:p w14:paraId="39F862A8" w14:textId="77777777" w:rsidR="00954157" w:rsidRPr="00555A3A" w:rsidRDefault="00954157" w:rsidP="00954157">
      <w:r w:rsidRPr="00555A3A">
        <w:t>Regional stability</w:t>
      </w:r>
    </w:p>
    <w:p w14:paraId="08ED8F91" w14:textId="77777777" w:rsidR="00954157" w:rsidRPr="00555A3A" w:rsidRDefault="00954157" w:rsidP="00954157">
      <w:pPr>
        <w:rPr>
          <w:rStyle w:val="StyleUnderline"/>
        </w:rPr>
      </w:pPr>
      <w:r w:rsidRPr="00555A3A">
        <w:t xml:space="preserve">Journalist Salameh Aldarawi, editor of Maqar online newspaper, told Al Jazeera that </w:t>
      </w:r>
      <w:r w:rsidRPr="00555A3A">
        <w:rPr>
          <w:rStyle w:val="StyleUnderline"/>
          <w:highlight w:val="green"/>
        </w:rPr>
        <w:t xml:space="preserve">Jordan’s economic problems are directly related to </w:t>
      </w:r>
      <w:r w:rsidRPr="00555A3A">
        <w:rPr>
          <w:rStyle w:val="StyleUnderline"/>
        </w:rPr>
        <w:t xml:space="preserve">political </w:t>
      </w:r>
      <w:r w:rsidRPr="00555A3A">
        <w:rPr>
          <w:rStyle w:val="StyleUnderline"/>
          <w:highlight w:val="green"/>
        </w:rPr>
        <w:t>stability in the region</w:t>
      </w:r>
      <w:r w:rsidRPr="00555A3A">
        <w:rPr>
          <w:rStyle w:val="StyleUnderline"/>
        </w:rPr>
        <w:t>.</w:t>
      </w:r>
    </w:p>
    <w:p w14:paraId="1CA95A8F" w14:textId="77777777" w:rsidR="00954157" w:rsidRPr="00555A3A" w:rsidRDefault="00954157" w:rsidP="00954157">
      <w:r w:rsidRPr="00555A3A">
        <w:t>Aldarawi, who writes on the Jordanian economy, said devastating wars in neighbouring Syria and Iraq – the country’s biggest trading partners – have curtailed economic growth.</w:t>
      </w:r>
    </w:p>
    <w:p w14:paraId="2803F239" w14:textId="77777777" w:rsidR="00954157" w:rsidRPr="00555A3A" w:rsidRDefault="00954157" w:rsidP="00954157">
      <w:r w:rsidRPr="00555A3A">
        <w:t>The harsh measures taken by the government will not improve economic stability and will only hurt the most vulnerable people in Jordanian society, he said.</w:t>
      </w:r>
    </w:p>
    <w:p w14:paraId="3A70391E" w14:textId="77777777" w:rsidR="00954157" w:rsidRPr="00555A3A" w:rsidRDefault="00954157" w:rsidP="00954157">
      <w:r w:rsidRPr="00555A3A">
        <w:t>“Prices and tax hikes are only hurting the poor and the middle class, especially in the absence of wage increases or social safety nets,” Aldarawi said. “These measures will only provide temporary quick fixes, not a long-term, strategic solution.”</w:t>
      </w:r>
    </w:p>
    <w:p w14:paraId="7E4C0784" w14:textId="77777777" w:rsidR="00954157" w:rsidRPr="00555A3A" w:rsidRDefault="00954157" w:rsidP="00954157">
      <w:r w:rsidRPr="00555A3A">
        <w:t xml:space="preserve">He said tackling corruption was imperative, along with </w:t>
      </w:r>
      <w:r w:rsidRPr="00555A3A">
        <w:rPr>
          <w:rStyle w:val="StyleUnderline"/>
          <w:highlight w:val="green"/>
        </w:rPr>
        <w:t>fixing the “collapsed</w:t>
      </w:r>
      <w:r w:rsidRPr="00555A3A">
        <w:t xml:space="preserve"> education and </w:t>
      </w:r>
      <w:r w:rsidRPr="00555A3A">
        <w:rPr>
          <w:rStyle w:val="StyleUnderline"/>
          <w:highlight w:val="green"/>
        </w:rPr>
        <w:t>healthcare systems</w:t>
      </w:r>
      <w:r w:rsidRPr="00555A3A">
        <w:t xml:space="preserve">. </w:t>
      </w:r>
    </w:p>
    <w:p w14:paraId="45C94811" w14:textId="77777777" w:rsidR="00954157" w:rsidRPr="00555A3A" w:rsidRDefault="00954157" w:rsidP="00954157">
      <w:r w:rsidRPr="00555A3A">
        <w:t xml:space="preserve">“The government must start with fighting entrenched and endemic corruption within its ranks, recover billions of dollars of embezzled public funds, [and] </w:t>
      </w:r>
      <w:r w:rsidRPr="00555A3A">
        <w:rPr>
          <w:rStyle w:val="StyleUnderline"/>
        </w:rPr>
        <w:t>create equality among the different segments of the population</w:t>
      </w:r>
      <w:r w:rsidRPr="00555A3A">
        <w:t>, especially towards those who pay more taxes but get fewer services and privileges,” said Aldarawi.</w:t>
      </w:r>
    </w:p>
    <w:p w14:paraId="55DE8A6B" w14:textId="77777777" w:rsidR="00954157" w:rsidRPr="00555A3A" w:rsidRDefault="00954157" w:rsidP="00954157">
      <w:r w:rsidRPr="00555A3A">
        <w:t>‘Economic disaster’</w:t>
      </w:r>
    </w:p>
    <w:p w14:paraId="55710755" w14:textId="77777777" w:rsidR="00954157" w:rsidRPr="00555A3A" w:rsidRDefault="00954157" w:rsidP="00954157">
      <w:pPr>
        <w:rPr>
          <w:rStyle w:val="StyleUnderline"/>
        </w:rPr>
      </w:pPr>
      <w:r w:rsidRPr="00555A3A">
        <w:rPr>
          <w:rStyle w:val="StyleUnderline"/>
        </w:rPr>
        <w:t>Abdallat, who leads several activist groups demanding political and economic reform, said Jordan’s political elite must be held accountable for their actions that have driven the country to the edge of financial ruin.</w:t>
      </w:r>
    </w:p>
    <w:p w14:paraId="6C332743" w14:textId="77777777" w:rsidR="00954157" w:rsidRPr="00555A3A" w:rsidRDefault="00954157" w:rsidP="00954157">
      <w:r w:rsidRPr="00555A3A">
        <w:t>“People are protesting in several areas in the country and demanding the resignation of the government and the parliament, who are responsible for the economic disaster we are in now,” he said.</w:t>
      </w:r>
    </w:p>
    <w:p w14:paraId="017617F3" w14:textId="77777777" w:rsidR="00954157" w:rsidRPr="00555A3A" w:rsidRDefault="00954157" w:rsidP="00954157">
      <w:pPr>
        <w:rPr>
          <w:rStyle w:val="StyleUnderline"/>
        </w:rPr>
      </w:pPr>
      <w:r w:rsidRPr="00555A3A">
        <w:t xml:space="preserve">In Amman, where nearly half of Jordan’s 9.9 million population resides, </w:t>
      </w:r>
      <w:r w:rsidRPr="00555A3A">
        <w:rPr>
          <w:rStyle w:val="StyleUnderline"/>
        </w:rPr>
        <w:t>criticism of government policies has spread over social media, but, so far, not significantly to the streets.</w:t>
      </w:r>
    </w:p>
    <w:p w14:paraId="2A817A41" w14:textId="77777777" w:rsidR="00954157" w:rsidRPr="00555A3A" w:rsidRDefault="00954157" w:rsidP="00954157">
      <w:r w:rsidRPr="00555A3A">
        <w:t>Analysts say that, unlike residents of the capital, people in the southern and northern provinces are more dependent on government largesse and employment and will suffer greater hardship when the government is no longer able to meet their needs.</w:t>
      </w:r>
    </w:p>
    <w:p w14:paraId="443BD333" w14:textId="77777777" w:rsidR="00954157" w:rsidRPr="00555A3A" w:rsidRDefault="00954157" w:rsidP="00954157">
      <w:r w:rsidRPr="00555A3A">
        <w:t>“</w:t>
      </w:r>
      <w:r w:rsidRPr="00555A3A">
        <w:rPr>
          <w:rStyle w:val="StyleUnderline"/>
          <w:highlight w:val="green"/>
        </w:rPr>
        <w:t xml:space="preserve">At this rate, </w:t>
      </w:r>
      <w:r w:rsidRPr="00555A3A">
        <w:rPr>
          <w:rStyle w:val="StyleUnderline"/>
        </w:rPr>
        <w:t xml:space="preserve">I am afraid that </w:t>
      </w:r>
      <w:r w:rsidRPr="00555A3A">
        <w:rPr>
          <w:rStyle w:val="StyleUnderline"/>
          <w:highlight w:val="green"/>
        </w:rPr>
        <w:t>we will end up with a revolt</w:t>
      </w:r>
      <w:r w:rsidRPr="00555A3A">
        <w:rPr>
          <w:rStyle w:val="StyleUnderline"/>
        </w:rPr>
        <w:t xml:space="preserve"> of the hungry</w:t>
      </w:r>
      <w:r w:rsidRPr="00555A3A">
        <w:t>,” said Abdallat.</w:t>
      </w:r>
    </w:p>
    <w:p w14:paraId="46222AB9" w14:textId="77777777" w:rsidR="00954157" w:rsidRPr="00555A3A" w:rsidRDefault="00954157" w:rsidP="00954157">
      <w:r w:rsidRPr="00555A3A">
        <w:t>Hussein Mahadeen, a professor of social development at Mutah University in Kerak, south of Amman, said Jordan has a foreign aid dependency problem because of its political and social structure.</w:t>
      </w:r>
    </w:p>
    <w:p w14:paraId="27CDDF9D" w14:textId="77777777" w:rsidR="00954157" w:rsidRPr="00555A3A" w:rsidRDefault="00954157" w:rsidP="00954157">
      <w:r w:rsidRPr="00555A3A">
        <w:t>Mahadeen said Jordan is still transitioning from its tribal society roots into a semi-modern state.</w:t>
      </w:r>
    </w:p>
    <w:p w14:paraId="20084CCC" w14:textId="77777777" w:rsidR="00954157" w:rsidRPr="00555A3A" w:rsidRDefault="00954157" w:rsidP="00954157">
      <w:r w:rsidRPr="00555A3A">
        <w:t>“Lacking solid legal and civic institutions, to safeguard the rights and liberties of citizens and their ability to contest government decisions, is a major impediment towards its political and economic development,” he told Al Jazeera.</w:t>
      </w:r>
    </w:p>
    <w:p w14:paraId="797701E0" w14:textId="77777777" w:rsidR="00954157" w:rsidRPr="00555A3A" w:rsidRDefault="00954157" w:rsidP="00954157">
      <w:r w:rsidRPr="00555A3A">
        <w:t>“The Jordanian society, for several reasons, is not mature enough socially and politically to be able to mount a serious challenge to the state’s ability to impose strict economic measures.”</w:t>
      </w:r>
    </w:p>
    <w:p w14:paraId="658FF16C" w14:textId="77777777" w:rsidR="00954157" w:rsidRPr="00555A3A" w:rsidRDefault="00954157" w:rsidP="00954157">
      <w:r w:rsidRPr="00555A3A">
        <w:t>‘Violent revolt’?</w:t>
      </w:r>
    </w:p>
    <w:p w14:paraId="5E2DB099" w14:textId="77777777" w:rsidR="00954157" w:rsidRPr="00555A3A" w:rsidRDefault="00954157" w:rsidP="00954157">
      <w:pPr>
        <w:rPr>
          <w:b/>
          <w:u w:val="single"/>
        </w:rPr>
      </w:pPr>
      <w:r w:rsidRPr="00555A3A">
        <w:rPr>
          <w:rStyle w:val="StyleUnderline"/>
        </w:rPr>
        <w:t xml:space="preserve">For many decades, </w:t>
      </w:r>
      <w:r w:rsidRPr="00555A3A">
        <w:rPr>
          <w:rStyle w:val="StyleUnderline"/>
          <w:highlight w:val="green"/>
        </w:rPr>
        <w:t>foreign aid</w:t>
      </w:r>
      <w:r w:rsidRPr="00555A3A">
        <w:rPr>
          <w:rStyle w:val="StyleUnderline"/>
        </w:rPr>
        <w:t xml:space="preserve"> and remittances from expatriate Jordanians in the Gulf region were the mainstays of the Jordanian economy that </w:t>
      </w:r>
      <w:r w:rsidRPr="00555A3A">
        <w:rPr>
          <w:rStyle w:val="StyleUnderline"/>
          <w:highlight w:val="green"/>
        </w:rPr>
        <w:t>kept the country afloat.</w:t>
      </w:r>
    </w:p>
    <w:p w14:paraId="19DCBACC" w14:textId="77777777" w:rsidR="00954157" w:rsidRPr="00555A3A" w:rsidRDefault="00954157" w:rsidP="00954157">
      <w:pPr>
        <w:rPr>
          <w:rStyle w:val="StyleUnderline"/>
        </w:rPr>
      </w:pPr>
      <w:r w:rsidRPr="00555A3A">
        <w:rPr>
          <w:rStyle w:val="StyleUnderline"/>
          <w:highlight w:val="green"/>
        </w:rPr>
        <w:t>This</w:t>
      </w:r>
      <w:r w:rsidRPr="00555A3A">
        <w:rPr>
          <w:rStyle w:val="StyleUnderline"/>
        </w:rPr>
        <w:t xml:space="preserve">, however, </w:t>
      </w:r>
      <w:r w:rsidRPr="00555A3A">
        <w:rPr>
          <w:rStyle w:val="StyleUnderline"/>
          <w:highlight w:val="green"/>
        </w:rPr>
        <w:t>created dependency, and</w:t>
      </w:r>
      <w:r w:rsidRPr="00555A3A">
        <w:rPr>
          <w:rStyle w:val="StyleUnderline"/>
        </w:rPr>
        <w:t xml:space="preserve"> a succession of Jordanian </w:t>
      </w:r>
      <w:r w:rsidRPr="00555A3A">
        <w:rPr>
          <w:rStyle w:val="StyleUnderline"/>
          <w:highlight w:val="green"/>
        </w:rPr>
        <w:t>governments failed to</w:t>
      </w:r>
      <w:r w:rsidRPr="00555A3A">
        <w:rPr>
          <w:rStyle w:val="StyleUnderline"/>
        </w:rPr>
        <w:t xml:space="preserve"> take measures to wean the country off foreign assistance and </w:t>
      </w:r>
      <w:r w:rsidRPr="00555A3A">
        <w:rPr>
          <w:rStyle w:val="StyleUnderline"/>
          <w:highlight w:val="green"/>
        </w:rPr>
        <w:t>become self-reliant</w:t>
      </w:r>
      <w:r w:rsidRPr="00555A3A">
        <w:rPr>
          <w:rStyle w:val="StyleUnderline"/>
        </w:rPr>
        <w:t>, according to Mahadeen.</w:t>
      </w:r>
    </w:p>
    <w:p w14:paraId="43F6D616" w14:textId="77777777" w:rsidR="00954157" w:rsidRPr="00555A3A" w:rsidRDefault="00954157" w:rsidP="00954157">
      <w:r w:rsidRPr="00555A3A">
        <w:t>Jordan’s main problem is it hasn’t progressed and developed beyond its “functional state” roots,that is a state created to perform certain functions on behalf of others, after its creation by the British, after defeating the Ottoman Empire in World War I, he said</w:t>
      </w:r>
    </w:p>
    <w:p w14:paraId="6F7FE9BF" w14:textId="77777777" w:rsidR="00954157" w:rsidRPr="00555A3A" w:rsidRDefault="00954157" w:rsidP="00954157">
      <w:pPr>
        <w:rPr>
          <w:b/>
          <w:u w:val="single"/>
        </w:rPr>
      </w:pPr>
      <w:r w:rsidRPr="00555A3A">
        <w:t xml:space="preserve">Abdallat – who has been imprisoned several times for his criticism of the government – said he was </w:t>
      </w:r>
      <w:r w:rsidRPr="00555A3A">
        <w:rPr>
          <w:rStyle w:val="StyleUnderline"/>
        </w:rPr>
        <w:t xml:space="preserve">concerned the </w:t>
      </w:r>
      <w:r w:rsidRPr="00555A3A">
        <w:rPr>
          <w:rStyle w:val="StyleUnderline"/>
          <w:highlight w:val="green"/>
        </w:rPr>
        <w:t xml:space="preserve">economic situation facing Jordan could result in </w:t>
      </w:r>
      <w:r w:rsidRPr="00555A3A">
        <w:rPr>
          <w:rStyle w:val="StyleUnderline"/>
        </w:rPr>
        <w:t xml:space="preserve">an </w:t>
      </w:r>
      <w:r w:rsidRPr="00555A3A">
        <w:rPr>
          <w:rStyle w:val="StyleUnderline"/>
          <w:highlight w:val="green"/>
        </w:rPr>
        <w:t>uprising</w:t>
      </w:r>
      <w:r w:rsidRPr="00555A3A">
        <w:rPr>
          <w:rStyle w:val="StyleUnderline"/>
        </w:rPr>
        <w:t>.</w:t>
      </w:r>
    </w:p>
    <w:p w14:paraId="193749D6" w14:textId="77777777" w:rsidR="00954157" w:rsidRPr="00555A3A" w:rsidRDefault="00954157" w:rsidP="00954157">
      <w:r w:rsidRPr="00555A3A">
        <w:t>“</w:t>
      </w:r>
      <w:r w:rsidRPr="00555A3A">
        <w:rPr>
          <w:rStyle w:val="StyleUnderline"/>
          <w:highlight w:val="green"/>
        </w:rPr>
        <w:t>If the current economic crisis persists, it</w:t>
      </w:r>
      <w:r w:rsidRPr="00555A3A">
        <w:rPr>
          <w:rStyle w:val="StyleUnderline"/>
        </w:rPr>
        <w:t xml:space="preserve"> might lead to a revolt, and I am afraid it </w:t>
      </w:r>
      <w:r w:rsidRPr="00555A3A">
        <w:rPr>
          <w:rStyle w:val="StyleUnderline"/>
          <w:highlight w:val="green"/>
        </w:rPr>
        <w:t>will be</w:t>
      </w:r>
      <w:r w:rsidRPr="00555A3A">
        <w:rPr>
          <w:rStyle w:val="StyleUnderline"/>
        </w:rPr>
        <w:t xml:space="preserve"> a </w:t>
      </w:r>
      <w:r w:rsidRPr="00555A3A">
        <w:rPr>
          <w:rStyle w:val="StyleUnderline"/>
          <w:highlight w:val="green"/>
        </w:rPr>
        <w:t>violent</w:t>
      </w:r>
      <w:r w:rsidRPr="00555A3A">
        <w:rPr>
          <w:rStyle w:val="StyleUnderline"/>
        </w:rPr>
        <w:t xml:space="preserve"> one</w:t>
      </w:r>
      <w:r w:rsidRPr="00555A3A">
        <w:t>,” he said.</w:t>
      </w:r>
    </w:p>
    <w:p w14:paraId="79185D8C" w14:textId="77777777" w:rsidR="00954157" w:rsidRPr="00555A3A" w:rsidRDefault="00954157" w:rsidP="00954157">
      <w:pPr>
        <w:rPr>
          <w:rStyle w:val="StyleUnderline"/>
          <w:b w:val="0"/>
          <w:sz w:val="16"/>
        </w:rPr>
      </w:pPr>
    </w:p>
    <w:p w14:paraId="36C9B6A7" w14:textId="77777777" w:rsidR="00954157" w:rsidRPr="00555A3A" w:rsidRDefault="00954157" w:rsidP="00954157">
      <w:pPr>
        <w:pStyle w:val="Heading4"/>
        <w:rPr>
          <w:rFonts w:cs="Calibri"/>
        </w:rPr>
      </w:pPr>
      <w:r w:rsidRPr="00555A3A">
        <w:rPr>
          <w:rFonts w:cs="Calibri"/>
        </w:rPr>
        <w:t>Jordan instability due to economic failure spills over regionally – independently ruins Israel-Jordan peace treaty.</w:t>
      </w:r>
    </w:p>
    <w:p w14:paraId="7370E2A1" w14:textId="77777777" w:rsidR="00954157" w:rsidRPr="00555A3A" w:rsidRDefault="00954157" w:rsidP="00954157">
      <w:r w:rsidRPr="00555A3A">
        <w:rPr>
          <w:rStyle w:val="Style13ptBold"/>
        </w:rPr>
        <w:t xml:space="preserve">Al-Shami et al 4/13 </w:t>
      </w:r>
      <w:r w:rsidRPr="00555A3A">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3" w:history="1">
        <w:r w:rsidRPr="00555A3A">
          <w:rPr>
            <w:rStyle w:val="Hyperlink"/>
          </w:rPr>
          <w:t>https://www.ispionline.it/en/pubblicazione/jordans-thorny-spring-spells-trouble-middle-east-30024</w:t>
        </w:r>
      </w:hyperlink>
      <w:r w:rsidRPr="00555A3A">
        <w:t xml:space="preserve"> SM</w:t>
      </w:r>
    </w:p>
    <w:p w14:paraId="4CB34302" w14:textId="77777777" w:rsidR="00954157" w:rsidRPr="00555A3A" w:rsidRDefault="00954157" w:rsidP="00954157">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141E7BC5" w14:textId="77777777" w:rsidR="00954157" w:rsidRPr="00555A3A" w:rsidRDefault="00954157" w:rsidP="00954157">
      <w:r w:rsidRPr="00555A3A">
        <w:t>Jordan’s uneasy geopolitical position</w:t>
      </w:r>
    </w:p>
    <w:p w14:paraId="707EF873" w14:textId="77777777" w:rsidR="00954157" w:rsidRPr="00555A3A" w:rsidRDefault="00954157" w:rsidP="00954157">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520E4358" w14:textId="77777777" w:rsidR="00954157" w:rsidRPr="00555A3A" w:rsidRDefault="00954157" w:rsidP="00954157">
      <w:r w:rsidRPr="00555A3A">
        <w:t>Farah Al-Shami, Research Fellow, Arab Reform Initiative (ARI)</w:t>
      </w:r>
    </w:p>
    <w:p w14:paraId="083A72A5" w14:textId="77777777" w:rsidR="00954157" w:rsidRPr="00555A3A" w:rsidRDefault="00954157" w:rsidP="00954157">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454CD817" w14:textId="77777777" w:rsidR="00954157" w:rsidRPr="00555A3A" w:rsidRDefault="00954157" w:rsidP="00954157">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300AD461" w14:textId="77777777" w:rsidR="00954157" w:rsidRPr="00555A3A" w:rsidRDefault="00954157" w:rsidP="00954157">
      <w:r w:rsidRPr="00555A3A">
        <w:t>Katarzyna Sidło, Director of the Middle East and North Africa Department, Center for Social and Economic Research (CASE)</w:t>
      </w:r>
    </w:p>
    <w:p w14:paraId="2A8267E7" w14:textId="77777777" w:rsidR="00954157" w:rsidRPr="00555A3A" w:rsidRDefault="00954157" w:rsidP="00954157">
      <w:r w:rsidRPr="00555A3A">
        <w:t>Jordan’s social mobilization limbo and the risk of a security clampdown</w:t>
      </w:r>
    </w:p>
    <w:p w14:paraId="67D8DA83" w14:textId="77777777" w:rsidR="00954157" w:rsidRPr="00555A3A" w:rsidRDefault="00954157" w:rsidP="00954157">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0543CC61" w14:textId="77777777" w:rsidR="00954157" w:rsidRPr="00555A3A" w:rsidRDefault="00954157" w:rsidP="00954157">
      <w:r w:rsidRPr="00555A3A">
        <w:t>Tuqa Nusairat, Deputy Director, Rafik Hariri Center for the Middle East - Atlantic Council</w:t>
      </w:r>
    </w:p>
    <w:p w14:paraId="15045139" w14:textId="77777777" w:rsidR="00954157" w:rsidRPr="00555A3A" w:rsidRDefault="00954157" w:rsidP="00954157">
      <w:r w:rsidRPr="00555A3A">
        <w:t>Jordan-Israel relations must refocus on shared interests and avoid political calculus</w:t>
      </w:r>
    </w:p>
    <w:p w14:paraId="61ACC315" w14:textId="77777777" w:rsidR="00954157" w:rsidRPr="00555A3A" w:rsidRDefault="00954157" w:rsidP="00954157">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3BC4F27E" w14:textId="77777777" w:rsidR="00954157" w:rsidRPr="00555A3A" w:rsidRDefault="00954157" w:rsidP="00954157">
      <w:r w:rsidRPr="00555A3A">
        <w:t>Paolo Maggiolini, Associate Researcher, Italian Institute for International Political Studies (ISPI) and Lecturer in History of Islamic Asia, Catholic University of Milan</w:t>
      </w:r>
    </w:p>
    <w:p w14:paraId="0D979AE7" w14:textId="77777777" w:rsidR="00954157" w:rsidRPr="00555A3A" w:rsidRDefault="00954157" w:rsidP="00954157">
      <w:r w:rsidRPr="00555A3A">
        <w:t>The US and international support for Amman is essential to preserve the region’s stability</w:t>
      </w:r>
    </w:p>
    <w:p w14:paraId="0C1E3C34" w14:textId="77777777" w:rsidR="00954157" w:rsidRPr="00555A3A" w:rsidRDefault="00954157" w:rsidP="00954157">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behaviour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7EF857C6" w14:textId="77777777" w:rsidR="00954157" w:rsidRPr="00555A3A" w:rsidRDefault="00954157" w:rsidP="00954157"/>
    <w:p w14:paraId="184C52AC" w14:textId="77777777" w:rsidR="00954157" w:rsidRPr="00555A3A" w:rsidRDefault="00954157" w:rsidP="00954157">
      <w:pPr>
        <w:pStyle w:val="Heading4"/>
        <w:rPr>
          <w:rFonts w:cs="Calibri"/>
        </w:rPr>
      </w:pPr>
      <w:r w:rsidRPr="00555A3A">
        <w:rPr>
          <w:rFonts w:cs="Calibri"/>
        </w:rPr>
        <w:t>Instability spills over to Israeli security crises specifically.</w:t>
      </w:r>
    </w:p>
    <w:p w14:paraId="430C612F" w14:textId="77777777" w:rsidR="00954157" w:rsidRPr="00555A3A" w:rsidRDefault="00954157" w:rsidP="00954157">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4" w:history="1">
        <w:r w:rsidRPr="00555A3A">
          <w:rPr>
            <w:rStyle w:val="Hyperlink"/>
          </w:rPr>
          <w:t>https://www.jns.org/instability-in-neighboring-jordan-is-bad-news-for-israel/</w:t>
        </w:r>
      </w:hyperlink>
      <w:r w:rsidRPr="00555A3A">
        <w:t xml:space="preserve"> SM</w:t>
      </w:r>
    </w:p>
    <w:p w14:paraId="4CF9139A" w14:textId="77777777" w:rsidR="00954157" w:rsidRPr="00555A3A" w:rsidRDefault="00954157" w:rsidP="00954157">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0A71D862" w14:textId="77777777" w:rsidR="00954157" w:rsidRPr="00555A3A" w:rsidRDefault="00954157" w:rsidP="00954157">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4C86EE7C" w14:textId="77777777" w:rsidR="00954157" w:rsidRPr="00555A3A" w:rsidRDefault="00954157" w:rsidP="00954157">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6F77DE71" w14:textId="77777777" w:rsidR="00954157" w:rsidRPr="00555A3A" w:rsidRDefault="00954157" w:rsidP="00954157">
      <w:pPr>
        <w:rPr>
          <w:b/>
          <w:u w:val="single"/>
        </w:rPr>
      </w:pPr>
      <w:r w:rsidRPr="00555A3A">
        <w:rPr>
          <w:rStyle w:val="StyleUnderline"/>
          <w:highlight w:val="green"/>
        </w:rPr>
        <w:t>Jordan, a key</w:t>
      </w:r>
      <w:r w:rsidRPr="00555A3A">
        <w:rPr>
          <w:rStyle w:val="StyleUnderline"/>
        </w:rPr>
        <w:t xml:space="preserve"> U.S.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649D7542" w14:textId="77777777" w:rsidR="00954157" w:rsidRPr="00555A3A" w:rsidRDefault="00954157" w:rsidP="00954157">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07A84783" w14:textId="77777777" w:rsidR="00954157" w:rsidRPr="00555A3A" w:rsidRDefault="00954157" w:rsidP="00954157">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5DCC1A98" w14:textId="77777777" w:rsidR="00954157" w:rsidRPr="00555A3A" w:rsidRDefault="00954157" w:rsidP="00954157">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7A252749" w14:textId="77777777" w:rsidR="00954157" w:rsidRPr="00555A3A" w:rsidRDefault="00954157" w:rsidP="00954157">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7E611533" w14:textId="77777777" w:rsidR="00954157" w:rsidRPr="00555A3A" w:rsidRDefault="00954157" w:rsidP="00954157">
      <w:r w:rsidRPr="00555A3A">
        <w:t>According to the report, Prince Hamza had visited tribal gatherings in recent weeks, where the government and the king had been openly blasted.</w:t>
      </w:r>
    </w:p>
    <w:p w14:paraId="6D774521" w14:textId="77777777" w:rsidR="00954157" w:rsidRPr="00555A3A" w:rsidRDefault="00954157" w:rsidP="00954157">
      <w:r w:rsidRPr="00555A3A">
        <w:t>Middle East expert Hillel Frisch, a professor at Bar-Ilan University in Ramat Gan, told JNS, “I don’t think this is the beginning of the fall of King Abdullah. All the key actors are behind him.”</w:t>
      </w:r>
    </w:p>
    <w:p w14:paraId="13A3E9B8" w14:textId="77777777" w:rsidR="00954157" w:rsidRPr="00555A3A" w:rsidRDefault="00954157" w:rsidP="00954157">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1249EC85" w14:textId="77777777" w:rsidR="00954157" w:rsidRPr="00555A3A" w:rsidRDefault="00954157" w:rsidP="00954157">
      <w:r w:rsidRPr="00555A3A">
        <w:t>“A mainstay of Hashemite rule always lay in that it was more united than any other political actor in Jordan,” added Frisch. “This may no longer be the case.”</w:t>
      </w:r>
    </w:p>
    <w:p w14:paraId="39037864" w14:textId="77777777" w:rsidR="00954157" w:rsidRPr="00555A3A" w:rsidRDefault="00954157" w:rsidP="00954157">
      <w:r w:rsidRPr="00555A3A">
        <w:t>Indeed, Abdullah has ruled the country since King Hussein’s death in 1999 and has cultivated a very close relationship with the United States.</w:t>
      </w:r>
    </w:p>
    <w:p w14:paraId="552E7882" w14:textId="77777777" w:rsidR="00954157" w:rsidRPr="00555A3A" w:rsidRDefault="00954157" w:rsidP="00954157">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72D1E771" w14:textId="77777777" w:rsidR="00954157" w:rsidRPr="00555A3A" w:rsidRDefault="00954157" w:rsidP="00954157">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79A8E08B" w14:textId="77777777" w:rsidR="00954157" w:rsidRPr="00555A3A" w:rsidRDefault="00954157" w:rsidP="00954157">
      <w:r w:rsidRPr="00555A3A">
        <w:t>The United States is “closely following” the situation in Jordan following reports of an alleged coup plot involving the former Jordanian crown prince, U.S. State Department spokesperson Ned Price said on Sunday.</w:t>
      </w:r>
    </w:p>
    <w:p w14:paraId="5EBB367F" w14:textId="77777777" w:rsidR="00954157" w:rsidRPr="00555A3A" w:rsidRDefault="00954157" w:rsidP="00954157">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providing a base from which U.S. forces can potentially act in Syria, Iraq and Iran.</w:t>
      </w:r>
    </w:p>
    <w:p w14:paraId="4F2685AB" w14:textId="77777777" w:rsidR="00954157" w:rsidRPr="00555A3A" w:rsidRDefault="00954157" w:rsidP="00954157">
      <w:r w:rsidRPr="00555A3A">
        <w:t>The defense pact’s timing—coming soon before the government crackdown—shows how dependent Jordan is on outside support.</w:t>
      </w:r>
    </w:p>
    <w:p w14:paraId="13E2E1AB" w14:textId="77777777" w:rsidR="00954157" w:rsidRPr="00555A3A" w:rsidRDefault="00954157" w:rsidP="00954157">
      <w:r w:rsidRPr="00555A3A">
        <w:t>Weak national identity leads to instability</w:t>
      </w:r>
    </w:p>
    <w:p w14:paraId="01F809DB" w14:textId="77777777" w:rsidR="00954157" w:rsidRPr="00555A3A" w:rsidRDefault="00954157" w:rsidP="00954157">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239EDAE5" w14:textId="77777777" w:rsidR="00954157" w:rsidRPr="00555A3A" w:rsidRDefault="00954157" w:rsidP="00954157">
      <w:r w:rsidRPr="00555A3A">
        <w:t>Add to this the fact that the Jordanian state has a weak sense of national identity, as it and other Arab states were created by Western European powers after the breakup of the Ottoman Empire.</w:t>
      </w:r>
    </w:p>
    <w:p w14:paraId="20404FD9" w14:textId="77777777" w:rsidR="00954157" w:rsidRPr="00555A3A" w:rsidRDefault="00954157" w:rsidP="00954157">
      <w:r w:rsidRPr="00555A3A">
        <w:t>A journal article by Linda L. Layne titled “The Dialogics of Tribal Self-Representation in Jordan,” published in 1989 in the American Ethnologist, explains how the state sought to cultivate a national identity around disparate tribes.</w:t>
      </w:r>
    </w:p>
    <w:p w14:paraId="5E43FB57" w14:textId="77777777" w:rsidR="00954157" w:rsidRPr="00555A3A" w:rsidRDefault="00954157" w:rsidP="00954157">
      <w:r w:rsidRPr="00555A3A">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710E2BB1" w14:textId="77777777" w:rsidR="00954157" w:rsidRPr="00555A3A" w:rsidRDefault="00954157" w:rsidP="00954157">
      <w:r w:rsidRPr="00555A3A">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47AF2581" w14:textId="77777777" w:rsidR="00954157" w:rsidRPr="00555A3A" w:rsidRDefault="00954157" w:rsidP="00954157">
      <w:r w:rsidRPr="00555A3A">
        <w:t>The Jordanian regime keeps its grip on power thanks to military and economic aid, mainly by the United States and the Gulf states.</w:t>
      </w:r>
    </w:p>
    <w:p w14:paraId="253E979D" w14:textId="77777777" w:rsidR="00954157" w:rsidRPr="00555A3A" w:rsidRDefault="00954157" w:rsidP="00954157">
      <w:r w:rsidRPr="00555A3A">
        <w:t>Indeed, America is Jordan’s biggest supporter with more than $1.5 billion in aid in 2020, including $425 million in military assistance.</w:t>
      </w:r>
    </w:p>
    <w:p w14:paraId="6D4B1C07" w14:textId="77777777" w:rsidR="00954157" w:rsidRPr="00555A3A" w:rsidRDefault="00954157" w:rsidP="00954157">
      <w:pPr>
        <w:rPr>
          <w:b/>
          <w:u w:val="single"/>
        </w:rPr>
      </w:pPr>
      <w:r w:rsidRPr="00555A3A">
        <w:rPr>
          <w:rStyle w:val="StyleUnderline"/>
          <w:highlight w:val="green"/>
        </w:rPr>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757F2902" w14:textId="77777777" w:rsidR="00954157" w:rsidRPr="00555A3A" w:rsidRDefault="00954157" w:rsidP="00954157">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2A55244B" w14:textId="77777777" w:rsidR="00954157" w:rsidRPr="00555A3A" w:rsidRDefault="00954157" w:rsidP="00954157"/>
    <w:p w14:paraId="1F5E20BF" w14:textId="77777777" w:rsidR="00954157" w:rsidRPr="00555A3A" w:rsidRDefault="00954157" w:rsidP="00954157">
      <w:pPr>
        <w:pStyle w:val="Heading4"/>
        <w:rPr>
          <w:rFonts w:cs="Calibri"/>
        </w:rPr>
      </w:pPr>
      <w:r w:rsidRPr="00555A3A">
        <w:rPr>
          <w:rFonts w:cs="Calibri"/>
        </w:rPr>
        <w:t>Collapse of Israel-Jordan Peace Treaty causes Middle East war.</w:t>
      </w:r>
    </w:p>
    <w:p w14:paraId="791B0E82" w14:textId="77777777" w:rsidR="00954157" w:rsidRPr="00555A3A" w:rsidRDefault="00954157" w:rsidP="00954157">
      <w:r w:rsidRPr="00555A3A">
        <w:rPr>
          <w:rStyle w:val="Style13ptBold"/>
        </w:rPr>
        <w:t xml:space="preserve">Lazaroff 20 </w:t>
      </w:r>
      <w:r w:rsidRPr="00555A3A">
        <w:t xml:space="preserve">“Will annexation destroy Israeli-Jordanian peace, set kingdom aflame?” Tovah Lazaroff is the Deputy Managing Editor of The Jerusalem Post May 1, 2020 </w:t>
      </w:r>
      <w:hyperlink r:id="rId15" w:history="1">
        <w:r w:rsidRPr="00555A3A">
          <w:rPr>
            <w:rStyle w:val="Hyperlink"/>
          </w:rPr>
          <w:t>https://www.jpost.com/middle-east/will-annexation-destroy-israeli-jordanian-peace-set-kingdom-aflame-626104</w:t>
        </w:r>
      </w:hyperlink>
      <w:r w:rsidRPr="00555A3A">
        <w:t xml:space="preserve"> SM</w:t>
      </w:r>
    </w:p>
    <w:p w14:paraId="1E088A3D" w14:textId="77777777" w:rsidR="00954157" w:rsidRPr="00555A3A" w:rsidRDefault="00954157" w:rsidP="00954157">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48AC071F" w14:textId="77777777" w:rsidR="00954157" w:rsidRPr="00555A3A" w:rsidRDefault="00954157" w:rsidP="00954157">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0A9A1C9D" w14:textId="77777777" w:rsidR="00954157" w:rsidRPr="00555A3A" w:rsidRDefault="00954157" w:rsidP="00954157">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5548592C" w14:textId="77777777" w:rsidR="00954157" w:rsidRPr="00555A3A" w:rsidRDefault="00954157" w:rsidP="00954157">
      <w:pPr>
        <w:rPr>
          <w:rStyle w:val="StyleUnderline"/>
        </w:rPr>
      </w:pPr>
      <w:r w:rsidRPr="00555A3A">
        <w:t xml:space="preserve">So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5391D848" w14:textId="77777777" w:rsidR="00954157" w:rsidRPr="00555A3A" w:rsidRDefault="00954157" w:rsidP="00954157">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1D232032" w14:textId="77777777" w:rsidR="00954157" w:rsidRPr="00555A3A" w:rsidRDefault="00954157" w:rsidP="00954157">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6796D010" w14:textId="77777777" w:rsidR="00954157" w:rsidRPr="00555A3A" w:rsidRDefault="00954157" w:rsidP="00954157">
      <w:r w:rsidRPr="00555A3A">
        <w:t>A retired admiral, Ayalon is among a group of more than 220 former security officers who have embarked on a campaign against the move through the group Commanders for Israel’s Security.</w:t>
      </w:r>
    </w:p>
    <w:p w14:paraId="1FB8F4F8" w14:textId="77777777" w:rsidR="00954157" w:rsidRPr="00555A3A" w:rsidRDefault="00954157" w:rsidP="00954157">
      <w:r w:rsidRPr="00555A3A">
        <w:t xml:space="preserve">Last week, he and two other high-level former security officials, Maj.-Gen. (ret.) Gadi Shamni and former Mossad director Tamir Pardo, published an article in US-based Foreign Policy magazine, warning about the implications to Jordan and Egypt.  </w:t>
      </w:r>
    </w:p>
    <w:p w14:paraId="159A8AF0" w14:textId="77777777" w:rsidR="00954157" w:rsidRPr="00555A3A" w:rsidRDefault="00954157" w:rsidP="00954157">
      <w:r w:rsidRPr="00555A3A">
        <w:t>There are many rational reasons for the two countries to maintain ties with Israel, Ayalon told The Jerusalem Post.</w:t>
      </w:r>
    </w:p>
    <w:p w14:paraId="64D0DF8B" w14:textId="77777777" w:rsidR="00954157" w:rsidRPr="00555A3A" w:rsidRDefault="00954157" w:rsidP="00954157">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3C1CC6D7" w14:textId="77777777" w:rsidR="00954157" w:rsidRPr="00555A3A" w:rsidRDefault="00954157" w:rsidP="00954157">
      <w:r w:rsidRPr="00555A3A">
        <w:t>Still, those factors would not be enough to offset the danger to the Kingdom from the street, Ayalon said.</w:t>
      </w:r>
    </w:p>
    <w:p w14:paraId="3704FCCC" w14:textId="77777777" w:rsidR="00954157" w:rsidRPr="00555A3A" w:rsidRDefault="00954157" w:rsidP="00954157">
      <w:r w:rsidRPr="00555A3A">
        <w:t>In the aftermath of the Arab Spring, however, regional leaders cannot afford to ignore public opinion, particularly on a topic where emotions run high, such as the Israeli-Palestinian conflict, he said.</w:t>
      </w:r>
    </w:p>
    <w:p w14:paraId="5562FE04" w14:textId="77777777" w:rsidR="00954157" w:rsidRPr="00555A3A" w:rsidRDefault="00954157" w:rsidP="00954157">
      <w:r w:rsidRPr="00555A3A">
        <w:t>Rulers in both Egypt and Jordan “have to listen to the voices of the street because they understand that power,” he said.</w:t>
      </w:r>
    </w:p>
    <w:p w14:paraId="51B7CC79" w14:textId="77777777" w:rsidR="00954157" w:rsidRPr="00555A3A" w:rsidRDefault="00954157" w:rsidP="00954157">
      <w:r w:rsidRPr="00555A3A">
        <w:t>Egyptian President Egyptian President Abdel Fattah el-Sisi has more flexibility than Jordan’s King Abdullah, Ayalon said.</w:t>
      </w:r>
    </w:p>
    <w:p w14:paraId="132C22D0" w14:textId="77777777" w:rsidR="00954157" w:rsidRPr="00555A3A" w:rsidRDefault="00954157" w:rsidP="00954157">
      <w:r w:rsidRPr="00555A3A">
        <w:t xml:space="preserve">Jordan is home to a large number of Palestinians, and there are also many young people who are radicalized, Shamni said. </w:t>
      </w:r>
    </w:p>
    <w:p w14:paraId="1F404BC6" w14:textId="77777777" w:rsidR="00954157" w:rsidRPr="00555A3A" w:rsidRDefault="00954157" w:rsidP="00954157">
      <w:r w:rsidRPr="00555A3A">
        <w:t xml:space="preserve">“They will never accept Jordanian silence with regards to annexation,” he said. “To survive, the king will have to take extreme steps that might even severely damage the Israeli-Jordanian peace agreement.” </w:t>
      </w:r>
    </w:p>
    <w:p w14:paraId="00A7A5FA" w14:textId="77777777" w:rsidR="00954157" w:rsidRPr="00555A3A" w:rsidRDefault="00954157" w:rsidP="00954157">
      <w:r w:rsidRPr="00555A3A">
        <w:t xml:space="preserve">Throughout the years, Israeli actions in the West Bank, Jerusalem and Gaza have had a destabilizing influence, Ayalon said. </w:t>
      </w:r>
    </w:p>
    <w:p w14:paraId="3A972064" w14:textId="77777777" w:rsidR="00954157" w:rsidRPr="00555A3A" w:rsidRDefault="00954157" w:rsidP="00954157">
      <w:r w:rsidRPr="00555A3A">
        <w:t>“But there is a huge difference between incremental change” and a large unilateral act, such as annexation, particularly one that is against the declared will of all Arab leaders, he said.</w:t>
      </w:r>
    </w:p>
    <w:p w14:paraId="52C27B7D" w14:textId="77777777" w:rsidR="00954157" w:rsidRPr="00555A3A" w:rsidRDefault="00954157" w:rsidP="00954157">
      <w:r w:rsidRPr="00555A3A">
        <w:t>Shamni, who was also Israel’s former military secretary to the US and a military adviser to former prime minister Ariel Sharon, said the plan creates unnecessary turmoil and security problems.</w:t>
      </w:r>
    </w:p>
    <w:p w14:paraId="0A084394" w14:textId="77777777" w:rsidR="00954157" w:rsidRPr="00555A3A" w:rsidRDefault="00954157" w:rsidP="00954157">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7A153E15" w14:textId="77777777" w:rsidR="00954157" w:rsidRPr="00555A3A" w:rsidRDefault="00954157" w:rsidP="00954157">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Shamni said.</w:t>
      </w:r>
    </w:p>
    <w:p w14:paraId="1BFBAA1C" w14:textId="77777777" w:rsidR="00954157" w:rsidRPr="00555A3A" w:rsidRDefault="00954157" w:rsidP="00954157">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20B9BF07" w14:textId="77777777" w:rsidR="00954157" w:rsidRPr="00555A3A" w:rsidRDefault="00954157" w:rsidP="00954157">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Shamni said. </w:t>
      </w:r>
    </w:p>
    <w:p w14:paraId="10E234A1" w14:textId="77777777" w:rsidR="00954157" w:rsidRPr="00555A3A" w:rsidRDefault="00954157" w:rsidP="00954157">
      <w:pPr>
        <w:pStyle w:val="Heading4"/>
        <w:rPr>
          <w:rFonts w:cs="Calibri"/>
        </w:rPr>
      </w:pPr>
      <w:r w:rsidRPr="00555A3A">
        <w:rPr>
          <w:rFonts w:cs="Calibri"/>
        </w:rPr>
        <w:t>Middle East turmoil goes nuclear.</w:t>
      </w:r>
    </w:p>
    <w:p w14:paraId="5109CA19" w14:textId="77777777" w:rsidR="00954157" w:rsidRPr="00555A3A" w:rsidRDefault="00954157" w:rsidP="00954157">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6" w:history="1">
        <w:r w:rsidRPr="00555A3A">
          <w:rPr>
            <w:rStyle w:val="Hyperlink"/>
          </w:rPr>
          <w:t>https://www.middleeasteye.net/opinion/iran-israel-tensions-threat-nuclear-war-looms-large</w:t>
        </w:r>
      </w:hyperlink>
      <w:r w:rsidRPr="00555A3A">
        <w:t xml:space="preserve"> SM</w:t>
      </w:r>
    </w:p>
    <w:p w14:paraId="7F9AF11A" w14:textId="77777777" w:rsidR="00954157" w:rsidRPr="00555A3A" w:rsidRDefault="00954157" w:rsidP="00954157">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76207258" w14:textId="77777777" w:rsidR="00954157" w:rsidRPr="00555A3A" w:rsidRDefault="00954157" w:rsidP="00954157">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p>
    <w:p w14:paraId="55CF9C91" w14:textId="77777777" w:rsidR="00954157" w:rsidRPr="00555A3A" w:rsidRDefault="00954157" w:rsidP="00954157">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p>
    <w:p w14:paraId="18B65798" w14:textId="77777777" w:rsidR="00954157" w:rsidRPr="00555A3A" w:rsidRDefault="00954157" w:rsidP="00954157">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264B31CB" w14:textId="77777777" w:rsidR="00954157" w:rsidRPr="00555A3A" w:rsidRDefault="00954157" w:rsidP="00954157">
      <w:r w:rsidRPr="00555A3A">
        <w:t>Campaign of terror</w:t>
      </w:r>
    </w:p>
    <w:p w14:paraId="2DC20ED7" w14:textId="77777777" w:rsidR="00954157" w:rsidRPr="00555A3A" w:rsidRDefault="00954157" w:rsidP="00954157">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p>
    <w:p w14:paraId="08C01CA2" w14:textId="77777777" w:rsidR="00954157" w:rsidRPr="00555A3A" w:rsidRDefault="00954157" w:rsidP="00954157">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4D17341D" w14:textId="77777777" w:rsidR="00954157" w:rsidRPr="00555A3A" w:rsidRDefault="00954157" w:rsidP="00954157">
      <w:r w:rsidRPr="00555A3A">
        <w:t>Iran has responded in its own limited way, restrained by its need to maintain good relations with nuclear-deal signatories.</w:t>
      </w:r>
    </w:p>
    <w:p w14:paraId="0E371E65" w14:textId="77777777" w:rsidR="00954157" w:rsidRPr="00555A3A" w:rsidRDefault="00954157" w:rsidP="00954157">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7395C4B5" w14:textId="77777777" w:rsidR="00954157" w:rsidRPr="00555A3A" w:rsidRDefault="00954157" w:rsidP="00954157">
      <w:r w:rsidRPr="00555A3A">
        <w:t>Eliminating Israeli leverage</w:t>
      </w:r>
    </w:p>
    <w:p w14:paraId="53A8408D" w14:textId="77777777" w:rsidR="00954157" w:rsidRPr="00555A3A" w:rsidRDefault="00954157" w:rsidP="00954157">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78C1312B" w14:textId="77777777" w:rsidR="00954157" w:rsidRPr="00555A3A" w:rsidRDefault="00954157" w:rsidP="00954157">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2688378F" w14:textId="77777777" w:rsidR="00954157" w:rsidRPr="00555A3A" w:rsidRDefault="00954157" w:rsidP="00954157">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52C82305" w14:textId="77777777" w:rsidR="00954157" w:rsidRPr="00555A3A" w:rsidRDefault="00954157" w:rsidP="00954157">
      <w:r w:rsidRPr="00555A3A">
        <w:t>The hypocrisy of Israel’s refusal to acknowledge its own massive military interventions in Lebanon, Syria, Gaza and even Iraq, while decrying Iran’s involvement in Syria, is almost breathtaking.</w:t>
      </w:r>
    </w:p>
    <w:p w14:paraId="62F447E3" w14:textId="77777777" w:rsidR="00954157" w:rsidRPr="00555A3A" w:rsidRDefault="00954157" w:rsidP="00954157">
      <w:r w:rsidRPr="00555A3A">
        <w:t>There is next to no chance that any of this will enter into the considerations of negotiators in Vienna. Unlike Israel, they are interested in doing a nuclear deal, not engaging in wishful thinking.</w:t>
      </w:r>
    </w:p>
    <w:p w14:paraId="5076BDD5" w14:textId="77777777" w:rsidR="00954157" w:rsidRPr="00555A3A" w:rsidRDefault="00954157" w:rsidP="00954157">
      <w:pPr>
        <w:rPr>
          <w:rStyle w:val="StyleUnderline"/>
        </w:rPr>
      </w:pPr>
      <w:r w:rsidRPr="00555A3A">
        <w:rPr>
          <w:rStyle w:val="StyleUnderline"/>
        </w:rPr>
        <w:t>Combustible Middle East mix</w:t>
      </w:r>
    </w:p>
    <w:p w14:paraId="765D8392" w14:textId="77777777" w:rsidR="00954157" w:rsidRPr="00555A3A" w:rsidRDefault="00954157" w:rsidP="00954157">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7C8D6728" w14:textId="77777777" w:rsidR="00954157" w:rsidRPr="00555A3A" w:rsidRDefault="00954157" w:rsidP="00954157">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57BB51C1" w14:textId="77777777" w:rsidR="00954157" w:rsidRPr="00555A3A" w:rsidRDefault="00954157" w:rsidP="00954157"/>
    <w:p w14:paraId="483C4C6E" w14:textId="77777777" w:rsidR="00954157" w:rsidRPr="00555A3A" w:rsidRDefault="00954157" w:rsidP="00954157">
      <w:pPr>
        <w:pStyle w:val="Heading4"/>
        <w:rPr>
          <w:rFonts w:cs="Calibri"/>
        </w:rPr>
      </w:pPr>
      <w:r w:rsidRPr="00555A3A">
        <w:rPr>
          <w:rFonts w:cs="Calibri"/>
        </w:rPr>
        <w:t xml:space="preserve">Regional war escalates </w:t>
      </w:r>
      <w:r w:rsidRPr="00555A3A">
        <w:rPr>
          <w:rFonts w:cs="Calibri"/>
          <w:u w:val="single"/>
        </w:rPr>
        <w:t>quickly</w:t>
      </w:r>
      <w:r w:rsidRPr="00555A3A">
        <w:rPr>
          <w:rFonts w:cs="Calibri"/>
        </w:rPr>
        <w:t xml:space="preserve"> and draws in Russia and the US.</w:t>
      </w:r>
    </w:p>
    <w:p w14:paraId="4C4CE057" w14:textId="77777777" w:rsidR="00954157" w:rsidRPr="00555A3A" w:rsidRDefault="00954157" w:rsidP="00954157">
      <w:r w:rsidRPr="00555A3A">
        <w:rPr>
          <w:rStyle w:val="Style13ptBold"/>
        </w:rPr>
        <w:t>Hour 18</w:t>
      </w:r>
      <w:r w:rsidRPr="00555A3A">
        <w:t xml:space="preserve"> (Maj. Nadav Ben Hour, a visiting military fellow with The Washington Institute, “The Great Middle Eastern War of 2019,” 8/20, </w:t>
      </w:r>
      <w:hyperlink r:id="rId17" w:history="1">
        <w:r w:rsidRPr="00555A3A">
          <w:rPr>
            <w:rStyle w:val="Hyperlink"/>
          </w:rPr>
          <w:t>https://www.washingtoninstitute.org/policy-analysis/view/the-great-middle-eastern-war-of-2019</w:t>
        </w:r>
      </w:hyperlink>
      <w:r w:rsidRPr="00555A3A">
        <w:t xml:space="preserve">) </w:t>
      </w:r>
    </w:p>
    <w:p w14:paraId="3C475547" w14:textId="77777777" w:rsidR="00954157" w:rsidRPr="00555A3A" w:rsidRDefault="00954157" w:rsidP="00954157">
      <w:r w:rsidRPr="00555A3A">
        <w:t xml:space="preserve">MULTIPLE ACTORS, FRONTS, AND DOMAINS </w:t>
      </w:r>
      <w:r w:rsidRPr="00555A3A">
        <w:rPr>
          <w:rStyle w:val="StyleUnderline"/>
        </w:rPr>
        <w:t xml:space="preserve">The </w:t>
      </w:r>
      <w:r w:rsidRPr="00555A3A">
        <w:rPr>
          <w:rStyle w:val="StyleUnderline"/>
          <w:highlight w:val="green"/>
        </w:rPr>
        <w:t>potential for</w:t>
      </w:r>
      <w:r w:rsidRPr="00555A3A">
        <w:t xml:space="preserve"> yet </w:t>
      </w:r>
      <w:r w:rsidRPr="00555A3A">
        <w:rPr>
          <w:rStyle w:val="StyleUnderline"/>
        </w:rPr>
        <w:t xml:space="preserve">another </w:t>
      </w:r>
      <w:r w:rsidRPr="00555A3A">
        <w:rPr>
          <w:rStyle w:val="StyleUnderline"/>
          <w:highlight w:val="green"/>
        </w:rPr>
        <w:t>war</w:t>
      </w:r>
      <w:r w:rsidRPr="00555A3A">
        <w:t xml:space="preserve">—one </w:t>
      </w:r>
      <w:r w:rsidRPr="00555A3A">
        <w:rPr>
          <w:rStyle w:val="StyleUnderline"/>
          <w:highlight w:val="green"/>
        </w:rPr>
        <w:t xml:space="preserve">of </w:t>
      </w:r>
      <w:r w:rsidRPr="00555A3A">
        <w:rPr>
          <w:rStyle w:val="Emphasis"/>
          <w:highlight w:val="green"/>
        </w:rPr>
        <w:t>unprecedented scope</w:t>
      </w:r>
      <w:r w:rsidRPr="00555A3A">
        <w:rPr>
          <w:highlight w:val="green"/>
        </w:rPr>
        <w:t xml:space="preserve"> </w:t>
      </w:r>
      <w:r w:rsidRPr="00555A3A">
        <w:t xml:space="preserve">and complexity—is an outcome of the Syrian civil war, which has enabled Iran to build a military infrastructure in Syria and to deploy its Shi’a “foreign legion” to Israel’s borders. War is now possible </w:t>
      </w:r>
      <w:r w:rsidRPr="00555A3A">
        <w:rPr>
          <w:rStyle w:val="StyleUnderline"/>
          <w:highlight w:val="green"/>
        </w:rPr>
        <w:t>on multiple fronts</w:t>
      </w:r>
      <w:r w:rsidRPr="00555A3A">
        <w:rPr>
          <w:rStyle w:val="StyleUnderline"/>
        </w:rPr>
        <w:t xml:space="preserve"> and in far-flung theaters,</w:t>
      </w:r>
      <w:r w:rsidRPr="00555A3A">
        <w:t xml:space="preserve"> fought on land, in the air, at sea, and in information and cyber domains </w:t>
      </w:r>
      <w:r w:rsidRPr="00555A3A">
        <w:rPr>
          <w:rStyle w:val="StyleUnderline"/>
        </w:rPr>
        <w:t>by fighters from Hezbollah, Iran, Syria, Iraq, Afghanistan, Pakistan, and even Yemen</w:t>
      </w:r>
      <w:r w:rsidRPr="00555A3A">
        <w:t xml:space="preserve">. </w:t>
      </w:r>
      <w:r w:rsidRPr="00555A3A">
        <w:rPr>
          <w:rStyle w:val="StyleUnderline"/>
        </w:rPr>
        <w:t xml:space="preserve">The widened scope of a possible </w:t>
      </w:r>
      <w:r w:rsidRPr="00555A3A">
        <w:rPr>
          <w:rStyle w:val="StyleUnderline"/>
          <w:highlight w:val="green"/>
        </w:rPr>
        <w:t xml:space="preserve">war will create </w:t>
      </w:r>
      <w:r w:rsidRPr="00555A3A">
        <w:rPr>
          <w:rStyle w:val="Emphasis"/>
          <w:highlight w:val="green"/>
        </w:rPr>
        <w:t>new military options</w:t>
      </w:r>
      <w:r w:rsidRPr="00555A3A">
        <w:rPr>
          <w:rStyle w:val="StyleUnderline"/>
          <w:highlight w:val="green"/>
        </w:rPr>
        <w:t xml:space="preserve"> for Iran and Hezbollah, </w:t>
      </w:r>
      <w:r w:rsidRPr="00555A3A">
        <w:rPr>
          <w:rStyle w:val="StyleUnderline"/>
        </w:rPr>
        <w:t xml:space="preserve">and stretch Israeli capabilities to their limits. </w:t>
      </w:r>
      <w:r w:rsidRPr="00555A3A">
        <w:t xml:space="preserve">Hezbollah Secretary General Hassan Nasrallah said as much, though perhaps with some exaggeration, when he warned in June 2017 that “if an </w:t>
      </w:r>
      <w:r w:rsidRPr="00555A3A">
        <w:rPr>
          <w:rStyle w:val="StyleUnderline"/>
        </w:rPr>
        <w:t>Israeli war</w:t>
      </w:r>
      <w:r w:rsidRPr="00555A3A">
        <w:t xml:space="preserve"> is launched against Syria or Lebanon it is not known that the fighting will remain Lebanese-Israeli, or Syrian-Israeli,” and “this </w:t>
      </w:r>
      <w:r w:rsidRPr="00555A3A">
        <w:rPr>
          <w:rStyle w:val="StyleUnderline"/>
        </w:rPr>
        <w:t>could open the way for</w:t>
      </w:r>
      <w:r w:rsidRPr="00555A3A">
        <w:t xml:space="preserve"> thousands, even </w:t>
      </w:r>
      <w:r w:rsidRPr="00555A3A">
        <w:rPr>
          <w:rStyle w:val="StyleUnderline"/>
        </w:rPr>
        <w:t>hundreds of thousands of fighters from all over the Arab and Islamic world to participate</w:t>
      </w:r>
      <w:r w:rsidRPr="00555A3A">
        <w:t xml:space="preserve">.” Likewise, IRGC Commander Mohammad Ali Jafari stated in November 2017 that, “The fate of the resistance front is interwoven and they all stand united, and if Israel attacks a part of it, the other component of the front will help it.” Such a </w:t>
      </w:r>
      <w:r w:rsidRPr="00555A3A">
        <w:rPr>
          <w:rStyle w:val="StyleUnderline"/>
          <w:highlight w:val="green"/>
        </w:rPr>
        <w:t>war is</w:t>
      </w:r>
      <w:r w:rsidRPr="00555A3A">
        <w:t xml:space="preserve"> most </w:t>
      </w:r>
      <w:r w:rsidRPr="00555A3A">
        <w:rPr>
          <w:rStyle w:val="StyleUnderline"/>
          <w:highlight w:val="green"/>
        </w:rPr>
        <w:t>likely</w:t>
      </w:r>
      <w:r w:rsidRPr="00555A3A">
        <w:rPr>
          <w:rStyle w:val="StyleUnderline"/>
        </w:rPr>
        <w:t xml:space="preserve"> to occur </w:t>
      </w:r>
      <w:r w:rsidRPr="00555A3A">
        <w:rPr>
          <w:rStyle w:val="StyleUnderline"/>
          <w:highlight w:val="green"/>
        </w:rPr>
        <w:t xml:space="preserve">as a result of </w:t>
      </w:r>
      <w:r w:rsidRPr="00555A3A">
        <w:rPr>
          <w:rStyle w:val="Emphasis"/>
          <w:highlight w:val="green"/>
        </w:rPr>
        <w:t>unintended escalation</w:t>
      </w:r>
      <w:r w:rsidRPr="00555A3A">
        <w:t xml:space="preserve">, </w:t>
      </w:r>
      <w:r w:rsidRPr="00555A3A">
        <w:rPr>
          <w:rStyle w:val="StyleUnderline"/>
        </w:rPr>
        <w:t>after another Iranian action</w:t>
      </w:r>
      <w:r w:rsidRPr="00555A3A">
        <w:t xml:space="preserve"> against Israel from Syria, </w:t>
      </w:r>
      <w:r w:rsidRPr="00555A3A">
        <w:rPr>
          <w:rStyle w:val="StyleUnderline"/>
        </w:rPr>
        <w:t xml:space="preserve">or </w:t>
      </w:r>
      <w:r w:rsidRPr="00555A3A">
        <w:rPr>
          <w:rStyle w:val="StyleUnderline"/>
          <w:highlight w:val="green"/>
        </w:rPr>
        <w:t xml:space="preserve">after an </w:t>
      </w:r>
      <w:r w:rsidRPr="00555A3A">
        <w:rPr>
          <w:rStyle w:val="Emphasis"/>
          <w:highlight w:val="green"/>
        </w:rPr>
        <w:t>Israeli strike</w:t>
      </w:r>
      <w:r w:rsidRPr="00555A3A">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555A3A">
        <w:rPr>
          <w:rStyle w:val="StyleUnderline"/>
        </w:rPr>
        <w:t>War in Syria</w:t>
      </w:r>
      <w:r w:rsidRPr="00555A3A">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555A3A">
        <w:rPr>
          <w:rStyle w:val="Emphasis"/>
          <w:highlight w:val="green"/>
        </w:rPr>
        <w:t>Russia</w:t>
      </w:r>
      <w:r w:rsidRPr="00555A3A">
        <w:rPr>
          <w:rStyle w:val="StyleUnderline"/>
          <w:highlight w:val="green"/>
        </w:rPr>
        <w:t xml:space="preserve"> might intervene to protect its client</w:t>
      </w:r>
      <w:r w:rsidRPr="00555A3A">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555A3A">
        <w:rPr>
          <w:rStyle w:val="StyleUnderline"/>
        </w:rPr>
        <w:t>scenarios entail a potential for escalation</w:t>
      </w:r>
      <w:r w:rsidRPr="00555A3A">
        <w:t xml:space="preserve"> or spillover into secondary fronts or theaters, and the involvement of additional actors: Additional Fronts/Theaters. </w:t>
      </w:r>
      <w:r w:rsidRPr="00555A3A">
        <w:rPr>
          <w:rStyle w:val="StyleUnderline"/>
        </w:rPr>
        <w:t xml:space="preserve">A </w:t>
      </w:r>
      <w:r w:rsidRPr="00555A3A">
        <w:rPr>
          <w:rStyle w:val="StyleUnderline"/>
          <w:highlight w:val="green"/>
        </w:rPr>
        <w:t>war in Lebanon</w:t>
      </w:r>
      <w:r w:rsidRPr="00555A3A">
        <w:t xml:space="preserve"> and/</w:t>
      </w:r>
      <w:r w:rsidRPr="00555A3A">
        <w:rPr>
          <w:rStyle w:val="StyleUnderline"/>
          <w:highlight w:val="green"/>
        </w:rPr>
        <w:t>or Syria might prompt: attacks on Israel</w:t>
      </w:r>
      <w:r w:rsidRPr="00555A3A">
        <w:t xml:space="preserve"> from Gaza, unrest in the West Bank, </w:t>
      </w:r>
      <w:r w:rsidRPr="00555A3A">
        <w:rPr>
          <w:rStyle w:val="StyleUnderline"/>
          <w:highlight w:val="green"/>
        </w:rPr>
        <w:t xml:space="preserve">or </w:t>
      </w:r>
      <w:r w:rsidRPr="00555A3A">
        <w:rPr>
          <w:rStyle w:val="Emphasis"/>
          <w:highlight w:val="green"/>
        </w:rPr>
        <w:t>terrorist attacks</w:t>
      </w:r>
      <w:r w:rsidRPr="00555A3A">
        <w:t xml:space="preserve"> in Israel; Houthi attacks on Israeli interests (such as Israeli maritime traffic in the Bab al-Mandeb Strait), or </w:t>
      </w:r>
      <w:r w:rsidRPr="00555A3A">
        <w:rPr>
          <w:rStyle w:val="Emphasis"/>
          <w:highlight w:val="green"/>
        </w:rPr>
        <w:t>Israeli strikes</w:t>
      </w:r>
      <w:r w:rsidRPr="00555A3A">
        <w:t xml:space="preserve"> on Houthi targets in Yemen; missile attacks on Israel by Shi’a militias in Iraq, and Israeli counterstrikes. Some of these militias have already warned that the latter could trigger </w:t>
      </w:r>
      <w:r w:rsidRPr="00555A3A">
        <w:rPr>
          <w:rStyle w:val="Emphasis"/>
          <w:highlight w:val="green"/>
        </w:rPr>
        <w:t>attacks on U.S. personnel</w:t>
      </w:r>
      <w:r w:rsidRPr="00555A3A">
        <w:rPr>
          <w:rStyle w:val="StyleUnderline"/>
        </w:rPr>
        <w:t xml:space="preserve"> in Iraq</w:t>
      </w:r>
      <w:r w:rsidRPr="00555A3A">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555A3A">
        <w:rPr>
          <w:rStyle w:val="StyleUnderline"/>
          <w:sz w:val="16"/>
        </w:rPr>
        <w:t xml:space="preserve"> </w:t>
      </w:r>
      <w:r w:rsidRPr="00555A3A">
        <w:rPr>
          <w:rStyle w:val="StyleUnderline"/>
          <w:highlight w:val="green"/>
        </w:rPr>
        <w:t>a conflict</w:t>
      </w:r>
      <w:r w:rsidRPr="00555A3A">
        <w:t xml:space="preserve"> in the Levant </w:t>
      </w:r>
      <w:r w:rsidRPr="00555A3A">
        <w:rPr>
          <w:rStyle w:val="StyleUnderline"/>
          <w:highlight w:val="green"/>
        </w:rPr>
        <w:t xml:space="preserve">morphs into a </w:t>
      </w:r>
      <w:r w:rsidRPr="00555A3A">
        <w:rPr>
          <w:rStyle w:val="Emphasis"/>
          <w:highlight w:val="green"/>
        </w:rPr>
        <w:t>regional war</w:t>
      </w:r>
      <w:r w:rsidRPr="00555A3A">
        <w:t xml:space="preserve"> involving Saudi Arabia and perhaps the United Arab Emirates as well. </w:t>
      </w:r>
      <w:r w:rsidRPr="00555A3A">
        <w:rPr>
          <w:rStyle w:val="StyleUnderline"/>
          <w:highlight w:val="green"/>
        </w:rPr>
        <w:t>Israel responds to attacks</w:t>
      </w:r>
      <w:r w:rsidRPr="00555A3A">
        <w:t xml:space="preserve"> on its critical infrastructure </w:t>
      </w:r>
      <w:r w:rsidRPr="00555A3A">
        <w:rPr>
          <w:rStyle w:val="StyleUnderline"/>
          <w:highlight w:val="green"/>
        </w:rPr>
        <w:t>with</w:t>
      </w:r>
      <w:r w:rsidRPr="00555A3A">
        <w:t xml:space="preserve"> air </w:t>
      </w:r>
      <w:r w:rsidRPr="00555A3A">
        <w:rPr>
          <w:rStyle w:val="StyleUnderline"/>
          <w:highlight w:val="green"/>
        </w:rPr>
        <w:t>strikes</w:t>
      </w:r>
      <w:r w:rsidRPr="00555A3A">
        <w:t xml:space="preserve"> or cyberattacks </w:t>
      </w:r>
      <w:r w:rsidRPr="00555A3A">
        <w:rPr>
          <w:rStyle w:val="StyleUnderline"/>
          <w:highlight w:val="green"/>
        </w:rPr>
        <w:t>on Iran</w:t>
      </w:r>
      <w:r w:rsidRPr="00555A3A">
        <w:rPr>
          <w:rStyle w:val="StyleUnderline"/>
        </w:rPr>
        <w:t>’s oil industry or</w:t>
      </w:r>
      <w:r w:rsidRPr="00555A3A">
        <w:t xml:space="preserve"> even its </w:t>
      </w:r>
      <w:r w:rsidRPr="00555A3A">
        <w:rPr>
          <w:rStyle w:val="StyleUnderline"/>
        </w:rPr>
        <w:t>nuclear facilities</w:t>
      </w:r>
      <w:r w:rsidRPr="00555A3A">
        <w:t xml:space="preserve">—with the encouragement and perhaps logistical assistance of Gulf Arab states. </w:t>
      </w:r>
      <w:r w:rsidRPr="00555A3A">
        <w:rPr>
          <w:rStyle w:val="StyleUnderline"/>
          <w:highlight w:val="green"/>
        </w:rPr>
        <w:t>Iran retaliates</w:t>
      </w:r>
      <w:r w:rsidRPr="00555A3A">
        <w:t xml:space="preserve"> against Israel, </w:t>
      </w:r>
      <w:r w:rsidRPr="00555A3A">
        <w:rPr>
          <w:rStyle w:val="StyleUnderline"/>
        </w:rPr>
        <w:t>but also conducts missile strikes, sabotage, or cyberattacks</w:t>
      </w:r>
      <w:r w:rsidRPr="00555A3A">
        <w:t xml:space="preserve"> on Arab oil facilities across the Gulf, </w:t>
      </w:r>
      <w:r w:rsidRPr="00555A3A">
        <w:rPr>
          <w:rStyle w:val="StyleUnderline"/>
          <w:highlight w:val="green"/>
        </w:rPr>
        <w:t xml:space="preserve">leading to </w:t>
      </w:r>
      <w:r w:rsidRPr="00555A3A">
        <w:rPr>
          <w:rStyle w:val="Emphasis"/>
          <w:highlight w:val="green"/>
        </w:rPr>
        <w:t>escalation</w:t>
      </w:r>
      <w:r w:rsidRPr="00555A3A">
        <w:rPr>
          <w:rStyle w:val="StyleUnderline"/>
        </w:rPr>
        <w:t xml:space="preserve"> there</w:t>
      </w:r>
      <w:r w:rsidRPr="00555A3A">
        <w:t xml:space="preserve">, </w:t>
      </w:r>
      <w:r w:rsidRPr="00555A3A">
        <w:rPr>
          <w:rStyle w:val="StyleUnderline"/>
          <w:highlight w:val="green"/>
        </w:rPr>
        <w:t>and</w:t>
      </w:r>
      <w:r w:rsidRPr="00555A3A">
        <w:t xml:space="preserve"> perhaps even </w:t>
      </w:r>
      <w:r w:rsidRPr="00555A3A">
        <w:rPr>
          <w:rStyle w:val="Emphasis"/>
          <w:highlight w:val="green"/>
        </w:rPr>
        <w:t>military intervention</w:t>
      </w:r>
      <w:r w:rsidRPr="00555A3A">
        <w:rPr>
          <w:highlight w:val="green"/>
        </w:rPr>
        <w:t xml:space="preserve"> </w:t>
      </w:r>
      <w:r w:rsidRPr="00555A3A">
        <w:rPr>
          <w:rStyle w:val="StyleUnderline"/>
          <w:highlight w:val="green"/>
        </w:rPr>
        <w:t xml:space="preserve">by the </w:t>
      </w:r>
      <w:r w:rsidRPr="00555A3A">
        <w:rPr>
          <w:rStyle w:val="Emphasis"/>
          <w:highlight w:val="green"/>
        </w:rPr>
        <w:t>U</w:t>
      </w:r>
      <w:r w:rsidRPr="00555A3A">
        <w:t xml:space="preserve">nited </w:t>
      </w:r>
      <w:r w:rsidRPr="00555A3A">
        <w:rPr>
          <w:rStyle w:val="Emphasis"/>
          <w:highlight w:val="green"/>
        </w:rPr>
        <w:t>S</w:t>
      </w:r>
      <w:r w:rsidRPr="00555A3A">
        <w:t>tates.</w:t>
      </w:r>
    </w:p>
    <w:p w14:paraId="179F5F4F" w14:textId="77777777" w:rsidR="00954157" w:rsidRPr="00555A3A" w:rsidRDefault="00954157" w:rsidP="00954157">
      <w:pPr>
        <w:pStyle w:val="Heading4"/>
        <w:rPr>
          <w:rFonts w:cs="Calibri"/>
        </w:rPr>
      </w:pPr>
      <w:r w:rsidRPr="00555A3A">
        <w:rPr>
          <w:rFonts w:cs="Calibri"/>
        </w:rPr>
        <w:t xml:space="preserve">Jordan-Israel peace treaty is key to resolve water wars. </w:t>
      </w:r>
    </w:p>
    <w:p w14:paraId="58181D5C" w14:textId="77777777" w:rsidR="00954157" w:rsidRPr="00555A3A" w:rsidRDefault="00954157" w:rsidP="00954157">
      <w:r w:rsidRPr="00555A3A">
        <w:rPr>
          <w:rStyle w:val="Style13ptBold"/>
        </w:rPr>
        <w:t xml:space="preserve">Weinthal 20 </w:t>
      </w:r>
      <w:r w:rsidRPr="00555A3A">
        <w:t xml:space="preserve">“Don’t Politicize Water” Erika Weinthal [professor of environmental policy and public policy at Duke University] and Neda Zawahri [associate professor of political science at Cleveland State University], September 17, 2020, </w:t>
      </w:r>
      <w:hyperlink r:id="rId18" w:history="1">
        <w:r w:rsidRPr="00555A3A">
          <w:rPr>
            <w:rStyle w:val="Hyperlink"/>
          </w:rPr>
          <w:t>https://foreignpolicy.com/2020/09/17/water-cooperation-middle-east/</w:t>
        </w:r>
      </w:hyperlink>
      <w:r w:rsidRPr="00555A3A">
        <w:t xml:space="preserve"> SM</w:t>
      </w:r>
    </w:p>
    <w:p w14:paraId="302B2D16" w14:textId="77777777" w:rsidR="00954157" w:rsidRPr="00555A3A" w:rsidRDefault="00954157" w:rsidP="00954157">
      <w:pPr>
        <w:rPr>
          <w:rStyle w:val="StyleUnderline"/>
        </w:rPr>
      </w:pPr>
      <w:r w:rsidRPr="00555A3A">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555A3A">
        <w:rPr>
          <w:rStyle w:val="StyleUnderline"/>
        </w:rPr>
        <w:t xml:space="preserve">The last few months of uncertainty over annexation come on the heels of not only a </w:t>
      </w:r>
      <w:r w:rsidRPr="00555A3A">
        <w:rPr>
          <w:rStyle w:val="StyleUnderline"/>
          <w:highlight w:val="green"/>
        </w:rPr>
        <w:t>deterioration in Israel’s relationship with Jordan</w:t>
      </w:r>
      <w:r w:rsidRPr="00555A3A">
        <w:rPr>
          <w:rStyle w:val="StyleUnderline"/>
        </w:rPr>
        <w:t xml:space="preserve"> and the Palestinian Authority but also a crisis </w:t>
      </w:r>
      <w:r w:rsidRPr="00555A3A">
        <w:rPr>
          <w:rStyle w:val="StyleUnderline"/>
          <w:highlight w:val="green"/>
        </w:rPr>
        <w:t xml:space="preserve">in </w:t>
      </w:r>
      <w:r w:rsidRPr="00555A3A">
        <w:rPr>
          <w:rStyle w:val="StyleUnderline"/>
        </w:rPr>
        <w:t xml:space="preserve">critical issue areas such </w:t>
      </w:r>
      <w:r w:rsidRPr="00555A3A">
        <w:rPr>
          <w:rStyle w:val="StyleUnderline"/>
          <w:highlight w:val="green"/>
        </w:rPr>
        <w:t>as water cooperation</w:t>
      </w:r>
      <w:r w:rsidRPr="00555A3A">
        <w:rPr>
          <w:rStyle w:val="StyleUnderline"/>
        </w:rPr>
        <w:t>. Broadly, water cooperation is vital for fostering effective water management across borders</w:t>
      </w:r>
      <w:r w:rsidRPr="00555A3A">
        <w:t xml:space="preserve"> as well as for building trust and confidence among adversaries.</w:t>
      </w:r>
    </w:p>
    <w:p w14:paraId="036D7698" w14:textId="77777777" w:rsidR="00954157" w:rsidRPr="00555A3A" w:rsidRDefault="00954157" w:rsidP="00954157">
      <w:pPr>
        <w:rPr>
          <w:rStyle w:val="StyleUnderline"/>
        </w:rPr>
      </w:pPr>
      <w:r w:rsidRPr="00555A3A">
        <w:rPr>
          <w:rStyle w:val="StyleUnderline"/>
        </w:rPr>
        <w:t xml:space="preserve">Recent events have only exerted greater pressure on water resource availability in the Middle East. The combination of </w:t>
      </w:r>
      <w:r w:rsidRPr="00555A3A">
        <w:rPr>
          <w:rStyle w:val="StyleUnderline"/>
          <w:highlight w:val="green"/>
        </w:rPr>
        <w:t>climate change</w:t>
      </w:r>
      <w:r w:rsidRPr="00555A3A">
        <w:rPr>
          <w:rStyle w:val="StyleUnderline"/>
        </w:rPr>
        <w:t xml:space="preserve">, natural aridity, an influx of refugees from conflict-torn neighboring states, an ongoing pandemic, and mismanagement of existing supplies </w:t>
      </w:r>
      <w:r w:rsidRPr="00555A3A">
        <w:rPr>
          <w:rStyle w:val="StyleUnderline"/>
          <w:highlight w:val="green"/>
        </w:rPr>
        <w:t>is challenging the region’s ability to meet</w:t>
      </w:r>
      <w:r w:rsidRPr="00555A3A">
        <w:rPr>
          <w:rStyle w:val="StyleUnderline"/>
        </w:rPr>
        <w:t xml:space="preserve"> daily domestic </w:t>
      </w:r>
      <w:r w:rsidRPr="00555A3A">
        <w:rPr>
          <w:rStyle w:val="StyleUnderline"/>
          <w:highlight w:val="green"/>
        </w:rPr>
        <w:t>water needs</w:t>
      </w:r>
      <w:r w:rsidRPr="00555A3A">
        <w:rPr>
          <w:rStyle w:val="StyleUnderline"/>
        </w:rPr>
        <w:t>. The relatively small Jordan basin provides access to the only perennial river for Israel, Jordan, and the Palestinian territories, and is also shared by Lebanon and Syria.</w:t>
      </w:r>
    </w:p>
    <w:p w14:paraId="196B5147" w14:textId="77777777" w:rsidR="00954157" w:rsidRPr="00555A3A" w:rsidRDefault="00954157" w:rsidP="00954157">
      <w:r w:rsidRPr="00555A3A">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4519E324" w14:textId="77777777" w:rsidR="00954157" w:rsidRPr="00555A3A" w:rsidRDefault="00954157" w:rsidP="00954157">
      <w:pPr>
        <w:rPr>
          <w:rStyle w:val="StyleUnderline"/>
        </w:rPr>
      </w:pPr>
      <w:r w:rsidRPr="00555A3A">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555A3A">
        <w:rPr>
          <w:rStyle w:val="StyleUnderline"/>
          <w:highlight w:val="green"/>
        </w:rPr>
        <w:t>the</w:t>
      </w:r>
      <w:r w:rsidRPr="00555A3A">
        <w:rPr>
          <w:rStyle w:val="StyleUnderline"/>
        </w:rPr>
        <w:t xml:space="preserve"> 1994 </w:t>
      </w:r>
      <w:r w:rsidRPr="00555A3A">
        <w:rPr>
          <w:rStyle w:val="StyleUnderline"/>
          <w:highlight w:val="green"/>
        </w:rPr>
        <w:t>Israel-Jordan Peace Treaty</w:t>
      </w:r>
      <w:r w:rsidRPr="00555A3A">
        <w:rPr>
          <w:rStyle w:val="StyleUnderline"/>
        </w:rPr>
        <w:t xml:space="preserve">, which </w:t>
      </w:r>
      <w:r w:rsidRPr="00555A3A">
        <w:rPr>
          <w:rStyle w:val="StyleUnderline"/>
          <w:highlight w:val="green"/>
        </w:rPr>
        <w:t>dealt with</w:t>
      </w:r>
      <w:r w:rsidRPr="00555A3A">
        <w:rPr>
          <w:rStyle w:val="StyleUnderline"/>
        </w:rPr>
        <w:t xml:space="preserve"> all </w:t>
      </w:r>
      <w:r w:rsidRPr="00555A3A">
        <w:rPr>
          <w:rStyle w:val="StyleUnderline"/>
          <w:highlight w:val="green"/>
        </w:rPr>
        <w:t xml:space="preserve">shared water </w:t>
      </w:r>
      <w:r w:rsidRPr="00555A3A">
        <w:rPr>
          <w:rStyle w:val="StyleUnderline"/>
        </w:rPr>
        <w:t xml:space="preserve">systems between the signatories. Despite periodic misunderstandings or miscommunication, a relatively warm and highly </w:t>
      </w:r>
      <w:r w:rsidRPr="00555A3A">
        <w:rPr>
          <w:rStyle w:val="StyleUnderline"/>
          <w:highlight w:val="green"/>
        </w:rPr>
        <w:t xml:space="preserve">effective </w:t>
      </w:r>
      <w:r w:rsidRPr="00555A3A">
        <w:rPr>
          <w:rStyle w:val="StyleUnderline"/>
        </w:rPr>
        <w:t xml:space="preserve">working </w:t>
      </w:r>
      <w:r w:rsidRPr="00555A3A">
        <w:rPr>
          <w:rStyle w:val="StyleUnderline"/>
          <w:highlight w:val="green"/>
        </w:rPr>
        <w:t>relationship developed</w:t>
      </w:r>
      <w:r w:rsidRPr="00555A3A">
        <w:rPr>
          <w:rStyle w:val="StyleUnderline"/>
        </w:rPr>
        <w:t xml:space="preserve"> whereby commissioners regularly communicated and effectively sheltered water relations from issues of high politics.</w:t>
      </w:r>
    </w:p>
    <w:p w14:paraId="0D2BA776" w14:textId="77777777" w:rsidR="00954157" w:rsidRPr="00555A3A" w:rsidRDefault="00954157" w:rsidP="00954157">
      <w:r w:rsidRPr="00555A3A">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5EC40300" w14:textId="77777777" w:rsidR="00954157" w:rsidRPr="00555A3A" w:rsidRDefault="00954157" w:rsidP="00954157">
      <w:r w:rsidRPr="00555A3A">
        <w:rPr>
          <w:rStyle w:val="StyleUnderline"/>
        </w:rPr>
        <w:t xml:space="preserve">However, over the past few years, multiple factors have converged to accelerate the </w:t>
      </w:r>
      <w:r w:rsidRPr="00555A3A">
        <w:rPr>
          <w:rStyle w:val="StyleUnderline"/>
          <w:highlight w:val="green"/>
        </w:rPr>
        <w:t xml:space="preserve">deterioration of </w:t>
      </w:r>
      <w:r w:rsidRPr="00555A3A">
        <w:rPr>
          <w:rStyle w:val="StyleUnderline"/>
        </w:rPr>
        <w:t>Israeli-Jordanian</w:t>
      </w:r>
      <w:r w:rsidRPr="00555A3A">
        <w:rPr>
          <w:rStyle w:val="StyleUnderline"/>
          <w:highlight w:val="green"/>
        </w:rPr>
        <w:t xml:space="preserve"> relations, negatively impacting water cooperation</w:t>
      </w:r>
      <w:r w:rsidRPr="00555A3A">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20B40C7D" w14:textId="77777777" w:rsidR="00954157" w:rsidRPr="00555A3A" w:rsidRDefault="00954157" w:rsidP="00954157">
      <w:r w:rsidRPr="00555A3A">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555A3A">
        <w:rPr>
          <w:rStyle w:val="StyleUnderline"/>
        </w:rPr>
        <w:t>As one of the most water-scarce states in the world, Jordan is predominately landlocked, economically poor, and limited in its ability to follow Israel’s use of large desalinization projects to alleviate water shortages</w:t>
      </w:r>
      <w:r w:rsidRPr="00555A3A">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364FEA0F" w14:textId="77777777" w:rsidR="00954157" w:rsidRPr="00555A3A" w:rsidRDefault="00954157" w:rsidP="00954157">
      <w:r w:rsidRPr="00555A3A">
        <w:rPr>
          <w:rStyle w:val="StyleUnderline"/>
        </w:rPr>
        <w:t xml:space="preserve">The </w:t>
      </w:r>
      <w:r w:rsidRPr="00555A3A">
        <w:rPr>
          <w:rStyle w:val="StyleUnderline"/>
          <w:highlight w:val="green"/>
        </w:rPr>
        <w:t>Jordanian leadership</w:t>
      </w:r>
      <w:r w:rsidRPr="00555A3A">
        <w:rPr>
          <w:rStyle w:val="StyleUnderline"/>
        </w:rPr>
        <w:t xml:space="preserve"> also </w:t>
      </w:r>
      <w:r w:rsidRPr="00555A3A">
        <w:rPr>
          <w:rStyle w:val="StyleUnderline"/>
          <w:highlight w:val="green"/>
        </w:rPr>
        <w:t>began to dismantle</w:t>
      </w:r>
      <w:r w:rsidRPr="00555A3A">
        <w:rPr>
          <w:rStyle w:val="StyleUnderline"/>
        </w:rPr>
        <w:t xml:space="preserve"> some </w:t>
      </w:r>
      <w:r w:rsidRPr="00555A3A">
        <w:rPr>
          <w:rStyle w:val="StyleUnderline"/>
          <w:highlight w:val="green"/>
        </w:rPr>
        <w:t>symbols of cooperation from the</w:t>
      </w:r>
      <w:r w:rsidRPr="00555A3A">
        <w:rPr>
          <w:rStyle w:val="StyleUnderline"/>
        </w:rPr>
        <w:t xml:space="preserve"> 1994 Peace </w:t>
      </w:r>
      <w:r w:rsidRPr="00555A3A">
        <w:rPr>
          <w:rStyle w:val="StyleUnderline"/>
          <w:highlight w:val="green"/>
        </w:rPr>
        <w:t>Treaty</w:t>
      </w:r>
      <w:r w:rsidRPr="00555A3A">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32D30257" w14:textId="77777777" w:rsidR="00954157" w:rsidRPr="00555A3A" w:rsidRDefault="00954157" w:rsidP="00954157">
      <w:pPr>
        <w:rPr>
          <w:rStyle w:val="StyleUnderline"/>
        </w:rPr>
      </w:pPr>
      <w:r w:rsidRPr="00555A3A">
        <w:rPr>
          <w:rStyle w:val="StyleUnderline"/>
        </w:rPr>
        <w:t>The chilling of relations became particularly notable in October 2019, when the 25th anniversary of the Israel-Jordan Peace Treaty passed without celebration in either state</w:t>
      </w:r>
      <w:r w:rsidRPr="00555A3A">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555A3A">
        <w:rPr>
          <w:rStyle w:val="StyleUnderline"/>
          <w:highlight w:val="green"/>
        </w:rPr>
        <w:t>Israeli-Jordanian relations</w:t>
      </w:r>
      <w:r w:rsidRPr="00555A3A">
        <w:t xml:space="preserve">, which </w:t>
      </w:r>
      <w:r w:rsidRPr="00555A3A">
        <w:rPr>
          <w:rStyle w:val="StyleUnderline"/>
        </w:rPr>
        <w:t xml:space="preserve">had </w:t>
      </w:r>
      <w:r w:rsidRPr="00555A3A">
        <w:rPr>
          <w:rStyle w:val="StyleUnderline"/>
          <w:highlight w:val="green"/>
        </w:rPr>
        <w:t>provide</w:t>
      </w:r>
      <w:r w:rsidRPr="00555A3A">
        <w:rPr>
          <w:rStyle w:val="StyleUnderline"/>
        </w:rPr>
        <w:t xml:space="preserve">d </w:t>
      </w:r>
      <w:r w:rsidRPr="00555A3A">
        <w:rPr>
          <w:rStyle w:val="StyleUnderline"/>
          <w:highlight w:val="green"/>
        </w:rPr>
        <w:t xml:space="preserve">a bedrock of stability </w:t>
      </w:r>
      <w:r w:rsidRPr="00555A3A">
        <w:rPr>
          <w:rStyle w:val="StyleUnderline"/>
        </w:rPr>
        <w:t xml:space="preserve">in the region. Jordan not only shares a long, stable border with Israel in a region plagued by conflict, but it is also the second state to sign a peace treaty with Israel. Often </w:t>
      </w:r>
      <w:r w:rsidRPr="00555A3A">
        <w:rPr>
          <w:rStyle w:val="StyleUnderline"/>
          <w:highlight w:val="green"/>
        </w:rPr>
        <w:t>too understated</w:t>
      </w:r>
      <w:r w:rsidRPr="00555A3A">
        <w:rPr>
          <w:rStyle w:val="StyleUnderline"/>
        </w:rPr>
        <w:t xml:space="preserve"> in Israeli discourse </w:t>
      </w:r>
      <w:r w:rsidRPr="00555A3A">
        <w:rPr>
          <w:rStyle w:val="StyleUnderline"/>
          <w:highlight w:val="green"/>
        </w:rPr>
        <w:t>is how critical this peace treaty and Jordanian stability are for Israel’s security.</w:t>
      </w:r>
    </w:p>
    <w:p w14:paraId="640D829E" w14:textId="77777777" w:rsidR="00954157" w:rsidRPr="00555A3A" w:rsidRDefault="00954157" w:rsidP="00954157">
      <w:r w:rsidRPr="00555A3A">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7558DE62" w14:textId="77777777" w:rsidR="00954157" w:rsidRPr="00555A3A" w:rsidRDefault="00954157" w:rsidP="00954157">
      <w:pPr>
        <w:rPr>
          <w:rStyle w:val="StyleUnderline"/>
        </w:rPr>
      </w:pPr>
      <w:r w:rsidRPr="00555A3A">
        <w:t xml:space="preserve">Opportunities for expanding peace in the Middle East have been rare over the last few decades, but they should not come with a dismantling of institutions that have provided the foundation for cooperation. </w:t>
      </w:r>
      <w:r w:rsidRPr="00555A3A">
        <w:rPr>
          <w:rStyle w:val="StyleUnderline"/>
        </w:rPr>
        <w:t xml:space="preserve">With the withering of Israeli-Jordanian bilateral relations, </w:t>
      </w:r>
      <w:r w:rsidRPr="00555A3A">
        <w:rPr>
          <w:rStyle w:val="StyleUnderline"/>
          <w:highlight w:val="green"/>
        </w:rPr>
        <w:t>water cooperation has become</w:t>
      </w:r>
      <w:r w:rsidRPr="00555A3A">
        <w:rPr>
          <w:rStyle w:val="StyleUnderline"/>
        </w:rPr>
        <w:t xml:space="preserve"> politicized and </w:t>
      </w:r>
      <w:r w:rsidRPr="00555A3A">
        <w:rPr>
          <w:rStyle w:val="StyleUnderline"/>
          <w:highlight w:val="green"/>
        </w:rPr>
        <w:t>vulnerable</w:t>
      </w:r>
      <w:r w:rsidRPr="00555A3A">
        <w:rPr>
          <w:rStyle w:val="StyleUnderline"/>
        </w:rPr>
        <w:t>.</w:t>
      </w:r>
      <w:r w:rsidRPr="00555A3A">
        <w:t xml:space="preserve"> Water-stressed Jordan still depends on Israel to secure water allocated to it by the 1994 Peace Treaty, and </w:t>
      </w:r>
      <w:r w:rsidRPr="00555A3A">
        <w:rPr>
          <w:rStyle w:val="StyleUnderline"/>
          <w:highlight w:val="green"/>
        </w:rPr>
        <w:t>deteriorating ties</w:t>
      </w:r>
      <w:r w:rsidRPr="00555A3A">
        <w:rPr>
          <w:rStyle w:val="StyleUnderline"/>
        </w:rPr>
        <w:t xml:space="preserve"> with Israel </w:t>
      </w:r>
      <w:r w:rsidRPr="00555A3A">
        <w:rPr>
          <w:rStyle w:val="StyleUnderline"/>
          <w:highlight w:val="green"/>
        </w:rPr>
        <w:t>not only put regional stability at risk but also</w:t>
      </w:r>
      <w:r w:rsidRPr="00555A3A">
        <w:rPr>
          <w:rStyle w:val="StyleUnderline"/>
        </w:rPr>
        <w:t xml:space="preserve"> harm Jordan’s </w:t>
      </w:r>
      <w:r w:rsidRPr="00555A3A">
        <w:rPr>
          <w:rStyle w:val="StyleUnderline"/>
          <w:highlight w:val="green"/>
        </w:rPr>
        <w:t>water security</w:t>
      </w:r>
      <w:r w:rsidRPr="00555A3A">
        <w:rPr>
          <w:rStyle w:val="StyleUnderline"/>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555A3A">
        <w:t xml:space="preserve">. A 2020 rapid assessment of Jordan from the United Nations Development Program found that nearly 40 percent of the respondents were concerned about accessing clean drinking water. </w:t>
      </w:r>
      <w:r w:rsidRPr="00555A3A">
        <w:rPr>
          <w:rStyle w:val="StyleUnderline"/>
        </w:rPr>
        <w:t xml:space="preserve">Climate change is likely to reduce Jordan’s freshwater availability, as temperatures are projected to rise and rainfall to diminish, resulting in prolonged droughts. In Jordan, there is unease that a </w:t>
      </w:r>
      <w:r w:rsidRPr="00555A3A">
        <w:rPr>
          <w:rStyle w:val="StyleUnderline"/>
          <w:highlight w:val="green"/>
        </w:rPr>
        <w:t>shortage of water</w:t>
      </w:r>
      <w:r w:rsidRPr="00555A3A">
        <w:rPr>
          <w:rStyle w:val="StyleUnderline"/>
        </w:rPr>
        <w:t xml:space="preserve"> is among the factors that can </w:t>
      </w:r>
      <w:r w:rsidRPr="00555A3A">
        <w:rPr>
          <w:rStyle w:val="StyleUnderline"/>
          <w:highlight w:val="green"/>
        </w:rPr>
        <w:t>contribute to</w:t>
      </w:r>
      <w:r w:rsidRPr="00555A3A">
        <w:rPr>
          <w:rStyle w:val="StyleUnderline"/>
        </w:rPr>
        <w:t xml:space="preserve"> the type of </w:t>
      </w:r>
      <w:r w:rsidRPr="00555A3A">
        <w:rPr>
          <w:rStyle w:val="StyleUnderline"/>
          <w:highlight w:val="green"/>
        </w:rPr>
        <w:t xml:space="preserve">social unrest </w:t>
      </w:r>
      <w:r w:rsidRPr="00555A3A">
        <w:rPr>
          <w:rStyle w:val="StyleUnderline"/>
        </w:rPr>
        <w:t xml:space="preserve">that brought down regimes </w:t>
      </w:r>
      <w:r w:rsidRPr="00555A3A">
        <w:rPr>
          <w:rStyle w:val="StyleUnderline"/>
          <w:highlight w:val="green"/>
        </w:rPr>
        <w:t>across the Middle East</w:t>
      </w:r>
      <w:r w:rsidRPr="00555A3A">
        <w:rPr>
          <w:rStyle w:val="StyleUnderline"/>
        </w:rPr>
        <w:t xml:space="preserve"> during the 2011 Arab uprisings.</w:t>
      </w:r>
    </w:p>
    <w:p w14:paraId="6D584086" w14:textId="77777777" w:rsidR="00954157" w:rsidRPr="00555A3A" w:rsidRDefault="00954157" w:rsidP="00954157"/>
    <w:p w14:paraId="6DB0364F" w14:textId="77777777" w:rsidR="00954157" w:rsidRPr="00555A3A" w:rsidRDefault="00954157" w:rsidP="00954157">
      <w:pPr>
        <w:pStyle w:val="Heading4"/>
        <w:rPr>
          <w:rFonts w:cs="Calibri"/>
        </w:rPr>
      </w:pPr>
      <w:r w:rsidRPr="00555A3A">
        <w:rPr>
          <w:rFonts w:cs="Calibri"/>
        </w:rPr>
        <w:t>Water wars escalate.</w:t>
      </w:r>
    </w:p>
    <w:p w14:paraId="1C20689E" w14:textId="77777777" w:rsidR="00954157" w:rsidRPr="00555A3A" w:rsidRDefault="00954157" w:rsidP="00954157">
      <w:r w:rsidRPr="00555A3A">
        <w:rPr>
          <w:rStyle w:val="Style13ptBold"/>
        </w:rPr>
        <w:t xml:space="preserve">Sachs and Huggard 20 </w:t>
      </w:r>
      <w:r w:rsidRPr="00555A3A">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19" w:history="1">
        <w:r w:rsidRPr="00555A3A">
          <w:rPr>
            <w:rStyle w:val="Hyperlink"/>
          </w:rPr>
          <w:t>https://www.brookings.edu/wp-content/uploads/2020/11/FP_20201120_israel_me_sachs_huggard-1.pdf</w:t>
        </w:r>
      </w:hyperlink>
      <w:r w:rsidRPr="00555A3A">
        <w:t xml:space="preserve"> SM</w:t>
      </w:r>
    </w:p>
    <w:p w14:paraId="225A28E0" w14:textId="77777777" w:rsidR="00954157" w:rsidRPr="00555A3A" w:rsidRDefault="00954157" w:rsidP="00954157">
      <w:r w:rsidRPr="00555A3A">
        <w:rPr>
          <w:rStyle w:val="StyleUnderline"/>
        </w:rPr>
        <w:t xml:space="preserve">Increasing water scarcity, exacerbated by climate change, poses an especially stark challenge in the Middle East. Already the region the faces enormous stresses due to the lack of water resources, and </w:t>
      </w:r>
      <w:r w:rsidRPr="00555A3A">
        <w:rPr>
          <w:rStyle w:val="StyleUnderline"/>
          <w:highlight w:val="green"/>
        </w:rPr>
        <w:t>water stress will continue to affect the Middle East</w:t>
      </w:r>
      <w:r w:rsidRPr="00555A3A">
        <w:rPr>
          <w:rStyle w:val="StyleUnderline"/>
        </w:rPr>
        <w:t xml:space="preserve"> and North Africa more than any other region</w:t>
      </w:r>
      <w:r w:rsidRPr="00555A3A">
        <w:t>.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77DEEB0B" w14:textId="77777777" w:rsidR="00954157" w:rsidRPr="00555A3A" w:rsidRDefault="00954157" w:rsidP="00954157">
      <w:r w:rsidRPr="00555A3A">
        <w:rPr>
          <w:rStyle w:val="StyleUnderline"/>
        </w:rPr>
        <w:t>The region’s essential rivers will face heightened stress from declining rainfall rates, with increasing water withdrawal driven by population growth, and, near their mouths, rising sea levels threatening salt-water inundation</w:t>
      </w:r>
      <w:r w:rsidRPr="00555A3A">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3DEC04C0" w14:textId="77777777" w:rsidR="00954157" w:rsidRPr="00555A3A" w:rsidRDefault="00954157" w:rsidP="00954157">
      <w:pPr>
        <w:rPr>
          <w:rStyle w:val="StyleUnderline"/>
        </w:rPr>
      </w:pPr>
      <w:r w:rsidRPr="00555A3A">
        <w:rPr>
          <w:rStyle w:val="StyleUnderline"/>
        </w:rPr>
        <w:t>Rising sea levels pose a distinct, and potentially catastrophic, phenomenon</w:t>
      </w:r>
      <w:r w:rsidRPr="00555A3A">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555A3A">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227F080D" w14:textId="77777777" w:rsidR="00954157" w:rsidRPr="00555A3A" w:rsidRDefault="00954157" w:rsidP="00954157">
      <w:pPr>
        <w:rPr>
          <w:rStyle w:val="StyleUnderline"/>
        </w:rPr>
      </w:pPr>
      <w:r w:rsidRPr="00555A3A">
        <w:rPr>
          <w:rStyle w:val="StyleUnderline"/>
        </w:rPr>
        <w:t xml:space="preserve">The effects of these changes will not be limited to human suffering or economic damage alone. </w:t>
      </w:r>
      <w:r w:rsidRPr="00555A3A">
        <w:rPr>
          <w:rStyle w:val="StyleUnderline"/>
          <w:highlight w:val="green"/>
        </w:rPr>
        <w:t>Security risks will</w:t>
      </w:r>
      <w:r w:rsidRPr="00555A3A">
        <w:rPr>
          <w:rStyle w:val="StyleUnderline"/>
        </w:rPr>
        <w:t xml:space="preserve"> necessarily </w:t>
      </w:r>
      <w:r w:rsidRPr="00555A3A">
        <w:rPr>
          <w:rStyle w:val="StyleUnderline"/>
          <w:highlight w:val="green"/>
        </w:rPr>
        <w:t>follow.</w:t>
      </w:r>
      <w:r w:rsidRPr="00555A3A">
        <w:rPr>
          <w:rStyle w:val="StyleUnderline"/>
        </w:rPr>
        <w:t xml:space="preserve">17 Looking forward, climate accelerated migration will continue to </w:t>
      </w:r>
      <w:r w:rsidRPr="00555A3A">
        <w:rPr>
          <w:rStyle w:val="StyleUnderline"/>
          <w:highlight w:val="green"/>
        </w:rPr>
        <w:t>challenge Middle Eastern</w:t>
      </w:r>
      <w:r w:rsidRPr="00555A3A">
        <w:rPr>
          <w:rStyle w:val="StyleUnderline"/>
        </w:rPr>
        <w:t xml:space="preserve"> governments’ abilities to maintain </w:t>
      </w:r>
      <w:r w:rsidRPr="00555A3A">
        <w:rPr>
          <w:rStyle w:val="StyleUnderline"/>
          <w:highlight w:val="green"/>
        </w:rPr>
        <w:t>stability</w:t>
      </w:r>
      <w:r w:rsidRPr="00555A3A">
        <w:rPr>
          <w:rStyle w:val="StyleUnderline"/>
        </w:rPr>
        <w:t xml:space="preserve"> as their citizens move internally, </w:t>
      </w:r>
      <w:r w:rsidRPr="00555A3A">
        <w:t>while also drawing high European interest as many leave the region.</w:t>
      </w:r>
      <w:r w:rsidRPr="00555A3A">
        <w:rPr>
          <w:rStyle w:val="StyleUnderline"/>
        </w:rPr>
        <w:t xml:space="preserve"> </w:t>
      </w:r>
      <w:r w:rsidRPr="00555A3A">
        <w:t xml:space="preserve">Further, </w:t>
      </w:r>
      <w:r w:rsidRPr="00555A3A">
        <w:rPr>
          <w:rStyle w:val="StyleUnderline"/>
          <w:highlight w:val="green"/>
        </w:rPr>
        <w:t xml:space="preserve">competition over water resources </w:t>
      </w:r>
      <w:r w:rsidRPr="00555A3A">
        <w:rPr>
          <w:rStyle w:val="StyleUnderline"/>
        </w:rPr>
        <w:t xml:space="preserve">could </w:t>
      </w:r>
      <w:r w:rsidRPr="00555A3A">
        <w:rPr>
          <w:rStyle w:val="StyleUnderline"/>
          <w:highlight w:val="green"/>
        </w:rPr>
        <w:t>stoke political tension</w:t>
      </w:r>
      <w:r w:rsidRPr="00555A3A">
        <w:rPr>
          <w:highlight w:val="green"/>
        </w:rPr>
        <w:t>s</w:t>
      </w:r>
      <w:r w:rsidRPr="00555A3A">
        <w:t>, as with the much-discussed Grand Ethiopian Renaissance Dam being built in Ethiopia on the Blue Nile, with effects downstream in Egypt.</w:t>
      </w:r>
      <w:r w:rsidRPr="00555A3A">
        <w:rPr>
          <w:rStyle w:val="StyleUnderline"/>
        </w:rPr>
        <w:t xml:space="preserve">18 </w:t>
      </w:r>
      <w:r w:rsidRPr="00555A3A">
        <w:rPr>
          <w:rStyle w:val="StyleUnderline"/>
          <w:highlight w:val="green"/>
        </w:rPr>
        <w:t>For Israel</w:t>
      </w:r>
      <w:r w:rsidRPr="00555A3A">
        <w:rPr>
          <w:rStyle w:val="StyleUnderline"/>
        </w:rPr>
        <w:t xml:space="preserve">, </w:t>
      </w:r>
      <w:r w:rsidRPr="00555A3A">
        <w:t>desalination technologies have alleviated its water scarcity problem, but</w:t>
      </w:r>
      <w:r w:rsidRPr="00555A3A">
        <w:rPr>
          <w:rStyle w:val="StyleUnderline"/>
        </w:rPr>
        <w:t xml:space="preserve"> </w:t>
      </w:r>
      <w:r w:rsidRPr="00555A3A">
        <w:rPr>
          <w:rStyle w:val="StyleUnderline"/>
          <w:highlight w:val="green"/>
        </w:rPr>
        <w:t xml:space="preserve">control of water resources remains a </w:t>
      </w:r>
      <w:r w:rsidRPr="00555A3A">
        <w:rPr>
          <w:rStyle w:val="StyleUnderline"/>
        </w:rPr>
        <w:t xml:space="preserve">potential </w:t>
      </w:r>
      <w:r w:rsidRPr="00555A3A">
        <w:rPr>
          <w:rStyle w:val="StyleUnderline"/>
          <w:highlight w:val="green"/>
        </w:rPr>
        <w:t>flashpoint with</w:t>
      </w:r>
      <w:r w:rsidRPr="00555A3A">
        <w:rPr>
          <w:rStyle w:val="StyleUnderline"/>
        </w:rPr>
        <w:t xml:space="preserve"> both </w:t>
      </w:r>
      <w:r w:rsidRPr="00555A3A">
        <w:rPr>
          <w:rStyle w:val="StyleUnderline"/>
          <w:highlight w:val="green"/>
        </w:rPr>
        <w:t>Jordan and the Palestinians. In Gaza, in particular</w:t>
      </w:r>
      <w:r w:rsidRPr="00555A3A">
        <w:rPr>
          <w:rStyle w:val="StyleUnderline"/>
        </w:rPr>
        <w:t xml:space="preserve">, rising levels of pollution and salinity make much of the groundwater undrinkable, greatly exacerbating the humanitarian crisis there and again </w:t>
      </w:r>
      <w:r w:rsidRPr="00555A3A">
        <w:rPr>
          <w:rStyle w:val="StyleUnderline"/>
          <w:highlight w:val="green"/>
        </w:rPr>
        <w:t xml:space="preserve">raising tensions </w:t>
      </w:r>
      <w:r w:rsidRPr="00555A3A">
        <w:rPr>
          <w:rStyle w:val="StyleUnderline"/>
        </w:rPr>
        <w:t>with Israel, as the authors, along with other colleagues, have detailed in much greater length elsewhere.19</w:t>
      </w:r>
    </w:p>
    <w:p w14:paraId="7E64AD71" w14:textId="77777777" w:rsidR="00954157" w:rsidRPr="00555A3A" w:rsidRDefault="00954157" w:rsidP="00954157">
      <w:pPr>
        <w:rPr>
          <w:rStyle w:val="StyleUnderline"/>
        </w:rPr>
      </w:pPr>
      <w:r w:rsidRPr="00555A3A">
        <w:t xml:space="preserve">Climate change is not merely a future prospect in the region. While it is outside the scope of this report to judge just how much of the post-2011 upheaval in the Middle East and North Africa can be traced to climate change, </w:t>
      </w:r>
      <w:r w:rsidRPr="00555A3A">
        <w:rPr>
          <w:rStyle w:val="StyleUnderline"/>
        </w:rPr>
        <w:t xml:space="preserve">several </w:t>
      </w:r>
      <w:r w:rsidRPr="00555A3A">
        <w:rPr>
          <w:rStyle w:val="StyleUnderline"/>
          <w:highlight w:val="green"/>
        </w:rPr>
        <w:t>studies</w:t>
      </w:r>
      <w:r w:rsidRPr="00555A3A">
        <w:rPr>
          <w:rStyle w:val="StyleUnderline"/>
        </w:rPr>
        <w:t xml:space="preserve"> have </w:t>
      </w:r>
      <w:r w:rsidRPr="00555A3A">
        <w:rPr>
          <w:rStyle w:val="StyleUnderline"/>
          <w:highlight w:val="green"/>
        </w:rPr>
        <w:t>connected the region’s turmoil to</w:t>
      </w:r>
      <w:r w:rsidRPr="00555A3A">
        <w:rPr>
          <w:rStyle w:val="StyleUnderline"/>
        </w:rPr>
        <w:t xml:space="preserve"> climate-exacerbated stressors such as </w:t>
      </w:r>
      <w:r w:rsidRPr="00555A3A">
        <w:rPr>
          <w:rStyle w:val="StyleUnderline"/>
          <w:highlight w:val="green"/>
        </w:rPr>
        <w:t>drought</w:t>
      </w:r>
      <w:r w:rsidRPr="00555A3A">
        <w:rPr>
          <w:rStyle w:val="StyleUnderline"/>
        </w:rPr>
        <w:t>.20 While they may not be a primary cause of specific upheavals, climate effects will necessarily further burden overstretched institutions and government resources.</w:t>
      </w:r>
    </w:p>
    <w:p w14:paraId="775EB644" w14:textId="77777777" w:rsidR="00954157" w:rsidRPr="00555A3A" w:rsidRDefault="00954157" w:rsidP="00954157"/>
    <w:p w14:paraId="07835667" w14:textId="77777777" w:rsidR="00954157" w:rsidRPr="00555A3A" w:rsidRDefault="00954157" w:rsidP="00954157"/>
    <w:p w14:paraId="54965F18" w14:textId="77777777" w:rsidR="00954157" w:rsidRPr="00555A3A" w:rsidRDefault="00954157" w:rsidP="00954157">
      <w:pPr>
        <w:pStyle w:val="Heading4"/>
        <w:rPr>
          <w:rFonts w:cs="Calibri"/>
        </w:rPr>
      </w:pPr>
      <w:r w:rsidRPr="00555A3A">
        <w:rPr>
          <w:rFonts w:cs="Calibri"/>
        </w:rPr>
        <w:t>Nuke war causes extinction – Ice Age, famines, and war won’t stay limited</w:t>
      </w:r>
    </w:p>
    <w:p w14:paraId="27CB05F8" w14:textId="77777777" w:rsidR="00954157" w:rsidRPr="00555A3A" w:rsidRDefault="00954157" w:rsidP="00954157">
      <w:r w:rsidRPr="00555A3A">
        <w:rPr>
          <w:rStyle w:val="StyleUnderline"/>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2B0C44D" w14:textId="77777777" w:rsidR="00954157" w:rsidRPr="00555A3A" w:rsidRDefault="00954157" w:rsidP="00954157">
      <w:r w:rsidRPr="00555A3A">
        <w:t>In the nuclear conversation, what are we not talking about that we should be?</w:t>
      </w:r>
    </w:p>
    <w:p w14:paraId="42678335" w14:textId="77777777" w:rsidR="00954157" w:rsidRPr="00555A3A" w:rsidRDefault="00954157" w:rsidP="00954157">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w:t>
      </w:r>
      <w:r w:rsidRPr="008E5F0A">
        <w:rPr>
          <w:rStyle w:val="StyleUnderline"/>
        </w:rPr>
        <w:t>an exchange involving just 50 nuclear weapons</w:t>
      </w:r>
      <w:r w:rsidRPr="00555A3A">
        <w:rPr>
          <w:szCs w:val="26"/>
        </w:rPr>
        <w:t xml:space="preserve"> — the kind of thing we might see in an India-Pakistan war, for example — </w:t>
      </w:r>
      <w:r w:rsidRPr="008E5F0A">
        <w:t>could loft 5 billion kilograms of smoke, soot and dust high into the stratosphere. That’s enough to cool the entire planet by about 2 degrees Fahrenheit</w:t>
      </w:r>
      <w:r w:rsidRPr="00555A3A">
        <w:rPr>
          <w:szCs w:val="26"/>
        </w:rPr>
        <w:t xml:space="preserve">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18215BCD" w14:textId="77777777" w:rsidR="00954157" w:rsidRPr="00555A3A" w:rsidRDefault="00954157" w:rsidP="00954157"/>
    <w:p w14:paraId="52CB8F41" w14:textId="77777777" w:rsidR="00954157" w:rsidRPr="00555A3A" w:rsidRDefault="00954157" w:rsidP="00954157">
      <w:pPr>
        <w:pStyle w:val="Heading4"/>
        <w:rPr>
          <w:rFonts w:cs="Calibri"/>
        </w:rPr>
      </w:pPr>
      <w:r w:rsidRPr="00555A3A">
        <w:rPr>
          <w:rFonts w:cs="Calibri"/>
        </w:rPr>
        <w:t>Plan: The Hashemite Kingdom of Jordan ought to reduce data exclusivity for medicines.</w:t>
      </w:r>
    </w:p>
    <w:p w14:paraId="66438AE6" w14:textId="77777777" w:rsidR="00954157" w:rsidRPr="00555A3A" w:rsidRDefault="00954157" w:rsidP="00954157">
      <w:r w:rsidRPr="00555A3A">
        <w:rPr>
          <w:rStyle w:val="Style13ptBold"/>
          <w:rFonts w:eastAsiaTheme="majorEastAsia"/>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0" w:history="1">
        <w:r w:rsidRPr="00555A3A">
          <w:rPr>
            <w:rStyle w:val="Hyperlink"/>
          </w:rPr>
          <w:t>https://doi.org/10.1093/jiplp/jpz080</w:t>
        </w:r>
      </w:hyperlink>
      <w:r w:rsidRPr="00555A3A">
        <w:t xml:space="preserve"> SM</w:t>
      </w:r>
    </w:p>
    <w:p w14:paraId="48349509" w14:textId="77777777" w:rsidR="00954157" w:rsidRPr="00555A3A" w:rsidRDefault="00954157" w:rsidP="00954157">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2446614C" w14:textId="77777777" w:rsidR="00954157" w:rsidRPr="00555A3A" w:rsidRDefault="00954157" w:rsidP="00954157">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3B0F7115" w14:textId="77777777" w:rsidR="00954157" w:rsidRPr="00555A3A" w:rsidRDefault="00954157" w:rsidP="00954157">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5A720F9D" w14:textId="77777777" w:rsidR="00954157" w:rsidRPr="00555A3A" w:rsidRDefault="00954157" w:rsidP="00954157">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64CDE3D5" w14:textId="77777777" w:rsidR="00954157" w:rsidRPr="00555A3A" w:rsidRDefault="00954157" w:rsidP="00954157">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49AA4E80" w14:textId="77777777" w:rsidR="00954157" w:rsidRPr="00555A3A" w:rsidRDefault="00954157" w:rsidP="00954157">
      <w:r w:rsidRPr="00555A3A">
        <w:t>Jordan has also excluded isomers and new crystalline forms from its NCE definition.17 Further suggestions on how to restrict the definition of an NCE are offered below.</w:t>
      </w:r>
    </w:p>
    <w:p w14:paraId="25926276" w14:textId="77777777" w:rsidR="00954157" w:rsidRPr="00555A3A" w:rsidRDefault="00954157" w:rsidP="00954157">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7BD81A29" w14:textId="77777777" w:rsidR="00954157" w:rsidRPr="00555A3A" w:rsidRDefault="00954157" w:rsidP="00954157">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C709A2C" w14:textId="77777777" w:rsidR="00954157" w:rsidRPr="00555A3A" w:rsidRDefault="00954157" w:rsidP="00954157">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76D74673" w14:textId="77777777" w:rsidR="00954157" w:rsidRPr="00555A3A" w:rsidRDefault="00954157" w:rsidP="00954157">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3BB69A05" w14:textId="77777777" w:rsidR="00954157" w:rsidRPr="00555A3A" w:rsidRDefault="00954157" w:rsidP="00954157">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673F8F8D" w14:textId="77777777" w:rsidR="00954157" w:rsidRPr="00555A3A" w:rsidRDefault="00954157" w:rsidP="00954157">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0C72F6FB" w14:textId="77777777" w:rsidR="00954157" w:rsidRPr="00555A3A" w:rsidRDefault="00954157" w:rsidP="00954157">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3179BE19" w14:textId="77777777" w:rsidR="00954157" w:rsidRPr="00555A3A" w:rsidRDefault="00954157" w:rsidP="00954157">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267E806D" w14:textId="77777777" w:rsidR="00954157" w:rsidRPr="00555A3A" w:rsidRDefault="00954157" w:rsidP="00954157">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5E11AA0A" w14:textId="77777777" w:rsidR="00954157" w:rsidRPr="00555A3A" w:rsidRDefault="00954157" w:rsidP="00954157">
      <w:pPr>
        <w:rPr>
          <w:b/>
          <w:u w:val="single"/>
        </w:rPr>
      </w:pPr>
      <w:r w:rsidRPr="00555A3A">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66B536AB" w14:textId="77777777" w:rsidR="00954157" w:rsidRPr="00555A3A" w:rsidRDefault="00954157" w:rsidP="00954157">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50FF33AF" w14:textId="77777777" w:rsidR="00954157" w:rsidRPr="00555A3A" w:rsidRDefault="00954157" w:rsidP="00954157">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696E9A30" w14:textId="77777777" w:rsidR="00954157" w:rsidRPr="00555A3A" w:rsidRDefault="00954157" w:rsidP="00954157">
      <w:pPr>
        <w:rPr>
          <w:rStyle w:val="StyleUnderline"/>
        </w:rPr>
      </w:pPr>
      <w:r w:rsidRPr="00555A3A">
        <w:t xml:space="preserve">This has been applied by Colombia’s Decree 2085 of 2002, which introduced seven exceptions. </w:t>
      </w:r>
      <w:r w:rsidRPr="00555A3A">
        <w:rPr>
          <w:rStyle w:val="StyleUnderline"/>
        </w:rPr>
        <w:t>The most relevant to this recommendation states that ‘protection does not apply to: 1. Test data that are already in the public domain or have not involved considerable effort from the patent applicant to produce’.39</w:t>
      </w:r>
    </w:p>
    <w:p w14:paraId="531E0691" w14:textId="77777777" w:rsidR="00954157" w:rsidRPr="00555A3A" w:rsidRDefault="00954157" w:rsidP="00954157">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41EECE6E" w14:textId="77777777" w:rsidR="00954157" w:rsidRPr="00555A3A" w:rsidRDefault="00954157" w:rsidP="00954157">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01721F11" w14:textId="77777777" w:rsidR="00954157" w:rsidRPr="00555A3A" w:rsidRDefault="00954157" w:rsidP="00954157">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121E7F22" w14:textId="77777777" w:rsidR="00954157" w:rsidRPr="00555A3A" w:rsidRDefault="00954157" w:rsidP="00954157">
      <w:r w:rsidRPr="00555A3A">
        <w:t>This clearly warrants a reviewing exercise by the JFDA to examine existing patented medications. JFDA should then produce a list of available alternatives.</w:t>
      </w:r>
    </w:p>
    <w:p w14:paraId="36FFF86C" w14:textId="77777777" w:rsidR="00954157" w:rsidRPr="00555A3A" w:rsidRDefault="00954157" w:rsidP="00954157">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14EA07A3" w14:textId="77777777" w:rsidR="00954157" w:rsidRPr="00555A3A" w:rsidRDefault="00954157" w:rsidP="00954157">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7133C371" w14:textId="77777777" w:rsidR="00954157" w:rsidRPr="00555A3A" w:rsidRDefault="00954157" w:rsidP="00954157">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69DDADF9" w14:textId="77777777" w:rsidR="00954157" w:rsidRPr="00555A3A" w:rsidRDefault="00954157" w:rsidP="00954157">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78682742" w14:textId="77777777" w:rsidR="00954157" w:rsidRPr="00555A3A" w:rsidRDefault="00954157" w:rsidP="00954157">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inequality, misrepresentation and fraud</w:t>
      </w:r>
      <w:r w:rsidRPr="00555A3A">
        <w:rPr>
          <w:rStyle w:val="StyleUnderline"/>
        </w:rPr>
        <w:t>, as per the Bahrain-US FTA</w:t>
      </w:r>
      <w:r w:rsidRPr="00555A3A">
        <w:t xml:space="preserve"> (BUSFTA). 50</w:t>
      </w:r>
    </w:p>
    <w:p w14:paraId="4EB70E34" w14:textId="77777777" w:rsidR="00954157" w:rsidRPr="00555A3A" w:rsidRDefault="00954157" w:rsidP="00954157">
      <w:r w:rsidRPr="00555A3A">
        <w:t>9. ‘Waive data exclusivity protection in cases of compulsory licensing: in case of the issuance of a compulsory license, the generic company is still required to submit clinical trials. Therefore, data exclusivity should be waived in such cases’. 51</w:t>
      </w:r>
    </w:p>
    <w:p w14:paraId="5FA8CB36" w14:textId="77777777" w:rsidR="00954157" w:rsidRPr="00555A3A" w:rsidRDefault="00954157" w:rsidP="00954157">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988CD27" w14:textId="77777777" w:rsidR="00954157" w:rsidRPr="00555A3A" w:rsidRDefault="00954157" w:rsidP="00954157">
      <w:r w:rsidRPr="00555A3A">
        <w:t>Furthermore, Malaysia adopted similar stances to mitigate the effects of data exclusivity as per section 5 of Malaysia’s 2011 Directive of data exclusivity, entitled ‘Non-Application of Data Exclusivity’, according to which:</w:t>
      </w:r>
    </w:p>
    <w:p w14:paraId="403338A5" w14:textId="77777777" w:rsidR="00954157" w:rsidRPr="00555A3A" w:rsidRDefault="00954157" w:rsidP="00954157">
      <w:pPr>
        <w:rPr>
          <w:rStyle w:val="StyleUnderline"/>
        </w:rPr>
      </w:pPr>
      <w:r w:rsidRPr="00555A3A">
        <w:t>‘</w:t>
      </w:r>
      <w:r w:rsidRPr="00555A3A">
        <w:rPr>
          <w:rStyle w:val="StyleUnderline"/>
        </w:rPr>
        <w:t>Nothing in the Data Exclusivity shall:</w:t>
      </w:r>
    </w:p>
    <w:p w14:paraId="0810E5DD" w14:textId="77777777" w:rsidR="00954157" w:rsidRPr="00555A3A" w:rsidRDefault="00954157" w:rsidP="00954157">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0B4F138C" w14:textId="77777777" w:rsidR="00954157" w:rsidRPr="00555A3A" w:rsidRDefault="00954157" w:rsidP="00954157">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73ADA78A" w14:textId="77777777" w:rsidR="00954157" w:rsidRPr="00555A3A" w:rsidRDefault="00954157" w:rsidP="00954157">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6801567C" w14:textId="77777777" w:rsidR="00954157" w:rsidRPr="00555A3A" w:rsidRDefault="00954157" w:rsidP="00954157">
      <w:r w:rsidRPr="00555A3A">
        <w:t>Colombia succeeded in including a clause in its Decree 2085 of 2002 which states that ‘protection does not apply to: […] 4. Information whose disclosure is necessary to protect the public interest’.55</w:t>
      </w:r>
    </w:p>
    <w:p w14:paraId="165FCEE8" w14:textId="77777777" w:rsidR="00954157" w:rsidRPr="00555A3A" w:rsidRDefault="00954157" w:rsidP="00954157">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7491576B" w14:textId="77777777" w:rsidR="00954157" w:rsidRPr="00555A3A" w:rsidRDefault="00954157" w:rsidP="00954157">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06D3AC78" w14:textId="77777777" w:rsidR="00954157" w:rsidRPr="00555A3A" w:rsidRDefault="00954157" w:rsidP="00954157">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018C302B" w14:textId="77777777" w:rsidR="00954157" w:rsidRPr="00555A3A" w:rsidRDefault="00954157" w:rsidP="00954157">
      <w:r w:rsidRPr="00555A3A">
        <w:t>Similar waivers are embodied within the Chilean legislation, which excluded certain areas from the scope of protection. One example is Article 91 of the Chilean Industrial Property Law, which states:</w:t>
      </w:r>
    </w:p>
    <w:p w14:paraId="7A209A6A" w14:textId="77777777" w:rsidR="00954157" w:rsidRPr="00555A3A" w:rsidRDefault="00954157" w:rsidP="00954157">
      <w:r w:rsidRPr="00555A3A">
        <w:t>The protection of this Paragraph shall not apply when:</w:t>
      </w:r>
    </w:p>
    <w:p w14:paraId="4FD0C893" w14:textId="77777777" w:rsidR="00954157" w:rsidRPr="00555A3A" w:rsidRDefault="00954157" w:rsidP="00954157">
      <w:r w:rsidRPr="00555A3A">
        <w:t>[…]</w:t>
      </w:r>
    </w:p>
    <w:p w14:paraId="17AB7C5B" w14:textId="77777777" w:rsidR="00954157" w:rsidRDefault="00954157" w:rsidP="00954157">
      <w:pPr>
        <w:rPr>
          <w:rStyle w:val="StyleUnderline"/>
        </w:rPr>
      </w:pPr>
      <w:r w:rsidRPr="00555A3A">
        <w:t xml:space="preserve">(b) </w:t>
      </w:r>
      <w:r w:rsidRPr="00555A3A">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28CE7771" w14:textId="77777777" w:rsidR="00954157" w:rsidRDefault="00954157" w:rsidP="00954157">
      <w:pPr>
        <w:rPr>
          <w:rStyle w:val="StyleUnderline"/>
        </w:rPr>
      </w:pPr>
    </w:p>
    <w:p w14:paraId="13C8EF5D" w14:textId="77777777" w:rsidR="00954157" w:rsidRPr="00AA67BA" w:rsidRDefault="00954157" w:rsidP="00954157">
      <w:pPr>
        <w:pStyle w:val="Heading3"/>
        <w:rPr>
          <w:rFonts w:asciiTheme="minorHAnsi" w:hAnsiTheme="minorHAnsi" w:cstheme="minorHAnsi"/>
        </w:rPr>
      </w:pPr>
      <w:r>
        <w:rPr>
          <w:rFonts w:asciiTheme="minorHAnsi" w:hAnsiTheme="minorHAnsi" w:cstheme="minorHAnsi"/>
        </w:rPr>
        <w:t>FW</w:t>
      </w:r>
    </w:p>
    <w:p w14:paraId="1E9376F0" w14:textId="77777777" w:rsidR="00954157" w:rsidRDefault="00954157" w:rsidP="00954157">
      <w:pPr>
        <w:pStyle w:val="Heading4"/>
        <w:rPr>
          <w:rFonts w:asciiTheme="minorHAnsi" w:hAnsiTheme="minorHAnsi" w:cstheme="minorHAnsi"/>
        </w:rPr>
      </w:pPr>
      <w:bookmarkStart w:id="0" w:name="_Hlk54967592"/>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bookmarkEnd w:id="0"/>
      <w:r>
        <w:rPr>
          <w:rFonts w:asciiTheme="minorHAnsi" w:hAnsiTheme="minorHAnsi" w:cstheme="minorHAnsi"/>
        </w:rPr>
        <w:t xml:space="preserve"> because th</w:t>
      </w:r>
      <w:r w:rsidRPr="007448CC">
        <w:rPr>
          <w:rFonts w:asciiTheme="minorHAnsi" w:hAnsiTheme="minorHAnsi" w:cstheme="minorHAnsi"/>
        </w:rPr>
        <w:t>e normative supervenes on the natural – natural facts like whether brains develop to permit rationality or subjectivity determine whether non naturalist moral facts can be premised on things like capacity for reason</w:t>
      </w:r>
    </w:p>
    <w:p w14:paraId="1A4698DA" w14:textId="77777777" w:rsidR="00954157" w:rsidRPr="000209D0" w:rsidRDefault="00954157" w:rsidP="00954157"/>
    <w:p w14:paraId="2162977F" w14:textId="77777777" w:rsidR="00954157" w:rsidRDefault="00954157" w:rsidP="00954157">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w:t>
      </w:r>
    </w:p>
    <w:p w14:paraId="5E5AB4BB" w14:textId="77777777" w:rsidR="00954157" w:rsidRPr="008A05DC" w:rsidRDefault="00954157" w:rsidP="00954157"/>
    <w:p w14:paraId="58D462B8" w14:textId="77777777" w:rsidR="00954157" w:rsidRPr="007448CC" w:rsidRDefault="00954157" w:rsidP="00954157">
      <w:pPr>
        <w:pStyle w:val="Heading4"/>
        <w:spacing w:line="276" w:lineRule="auto"/>
        <w:rPr>
          <w:rFonts w:asciiTheme="minorHAnsi" w:hAnsiTheme="minorHAnsi" w:cstheme="minorHAnsi"/>
        </w:rPr>
      </w:pPr>
      <w:r>
        <w:rPr>
          <w:rFonts w:asciiTheme="minorHAnsi" w:hAnsiTheme="minorHAnsi" w:cstheme="minorHAnsi"/>
        </w:rPr>
        <w:t>Introspection ties</w:t>
      </w:r>
      <w:r w:rsidRPr="007448CC">
        <w:rPr>
          <w:rFonts w:asciiTheme="minorHAnsi" w:hAnsiTheme="minorHAnsi" w:cstheme="minorHAnsi"/>
        </w:rPr>
        <w:t xml:space="preserve"> </w:t>
      </w:r>
      <w:r>
        <w:rPr>
          <w:rFonts w:asciiTheme="minorHAnsi" w:hAnsiTheme="minorHAnsi" w:cstheme="minorHAnsi"/>
        </w:rPr>
        <w:t>pleasure and pain</w:t>
      </w:r>
      <w:r w:rsidRPr="007448CC">
        <w:rPr>
          <w:rFonts w:asciiTheme="minorHAnsi" w:hAnsiTheme="minorHAnsi" w:cstheme="minorHAnsi"/>
        </w:rPr>
        <w:t xml:space="preserve"> </w:t>
      </w:r>
      <w:r>
        <w:rPr>
          <w:rFonts w:asciiTheme="minorHAnsi" w:hAnsiTheme="minorHAnsi" w:cstheme="minorHAnsi"/>
        </w:rPr>
        <w:t>to our</w:t>
      </w:r>
      <w:r w:rsidRPr="007448CC">
        <w:rPr>
          <w:rFonts w:asciiTheme="minorHAnsi" w:hAnsiTheme="minorHAnsi" w:cstheme="minorHAnsi"/>
        </w:rPr>
        <w:t xml:space="preserve"> conceptions of intrinsic value and disvalue</w:t>
      </w:r>
      <w:r>
        <w:rPr>
          <w:rFonts w:asciiTheme="minorHAnsi" w:hAnsiTheme="minorHAnsi" w:cstheme="minorHAnsi"/>
        </w:rPr>
        <w:t xml:space="preserve"> </w:t>
      </w:r>
      <w:r w:rsidRPr="007448CC">
        <w:rPr>
          <w:rFonts w:asciiTheme="minorHAnsi" w:hAnsiTheme="minorHAnsi" w:cstheme="minorHAnsi"/>
        </w:rPr>
        <w:t>– everything else regresses – robust neuroscience proves.</w:t>
      </w:r>
    </w:p>
    <w:p w14:paraId="66DBFF30" w14:textId="77777777" w:rsidR="00954157" w:rsidRPr="007448CC" w:rsidRDefault="00954157" w:rsidP="00954157">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20D9C62E"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5D94A235"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2A1FC0BE"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F320BAC"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5DF6865F"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558DCFE4"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C6D2E74" w14:textId="77777777" w:rsidR="00954157" w:rsidRPr="007448CC" w:rsidRDefault="00954157" w:rsidP="00954157">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439BDCB3"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D6EA095"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8136100"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0A7D13EC"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B71ECD1" w14:textId="77777777" w:rsidR="00954157" w:rsidRDefault="00954157" w:rsidP="00954157">
      <w:pPr>
        <w:spacing w:line="276" w:lineRule="auto"/>
        <w:rPr>
          <w:rFonts w:asciiTheme="minorHAnsi" w:hAnsiTheme="minorHAnsi" w:cstheme="minorHAnsi"/>
          <w:b/>
          <w:bCs/>
          <w:u w:val="single"/>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p>
    <w:p w14:paraId="5C9714F2" w14:textId="77777777" w:rsidR="00954157" w:rsidRDefault="00954157" w:rsidP="00954157">
      <w:pPr>
        <w:spacing w:line="276" w:lineRule="auto"/>
        <w:rPr>
          <w:rFonts w:asciiTheme="minorHAnsi" w:hAnsiTheme="minorHAnsi" w:cstheme="minorHAnsi"/>
          <w:b/>
          <w:bCs/>
          <w:u w:val="single"/>
        </w:rPr>
      </w:pPr>
    </w:p>
    <w:p w14:paraId="2B0B6E0B"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70896593"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Desire and reward centers</w:t>
      </w:r>
    </w:p>
    <w:p w14:paraId="620AA07A" w14:textId="77777777" w:rsidR="00954157" w:rsidRPr="0093150A" w:rsidRDefault="00954157" w:rsidP="00954157">
      <w:pPr>
        <w:spacing w:line="276" w:lineRule="auto"/>
        <w:rPr>
          <w:rFonts w:asciiTheme="minorHAnsi" w:hAnsiTheme="minorHAnsi" w:cstheme="minorHAnsi"/>
          <w:sz w:val="16"/>
          <w:szCs w:val="16"/>
        </w:rPr>
      </w:pPr>
      <w:r w:rsidRPr="0093150A">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CBB4DB3" w14:textId="77777777" w:rsidR="00954157" w:rsidRPr="0093150A" w:rsidRDefault="00954157" w:rsidP="00954157">
      <w:pPr>
        <w:spacing w:line="276" w:lineRule="auto"/>
        <w:rPr>
          <w:rFonts w:asciiTheme="minorHAnsi" w:hAnsiTheme="minorHAnsi" w:cstheme="minorHAnsi"/>
          <w:sz w:val="16"/>
          <w:szCs w:val="16"/>
        </w:rPr>
      </w:pPr>
      <w:r w:rsidRPr="0093150A">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8A09CA6"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4A6773A" w14:textId="77777777" w:rsidR="00954157" w:rsidRPr="0093150A" w:rsidRDefault="00954157" w:rsidP="00954157">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138CDA1" w14:textId="77777777" w:rsidR="00954157" w:rsidRPr="0093150A" w:rsidRDefault="00954157" w:rsidP="00954157">
      <w:pPr>
        <w:spacing w:line="276" w:lineRule="auto"/>
        <w:rPr>
          <w:rFonts w:asciiTheme="minorHAnsi" w:hAnsiTheme="minorHAnsi" w:cstheme="minorHAnsi"/>
          <w:sz w:val="16"/>
          <w:szCs w:val="16"/>
        </w:rPr>
      </w:pPr>
      <w:r w:rsidRPr="0093150A">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B355FFF" w14:textId="77777777" w:rsidR="00954157" w:rsidRPr="0093150A" w:rsidRDefault="00954157" w:rsidP="00954157">
      <w:pPr>
        <w:spacing w:line="276" w:lineRule="auto"/>
        <w:rPr>
          <w:rFonts w:asciiTheme="minorHAnsi" w:hAnsiTheme="minorHAnsi" w:cstheme="minorHAnsi"/>
          <w:sz w:val="16"/>
          <w:szCs w:val="16"/>
        </w:rPr>
      </w:pPr>
      <w:r w:rsidRPr="0093150A">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9B0908D" w14:textId="77777777" w:rsidR="00954157" w:rsidRPr="0093150A" w:rsidRDefault="00954157" w:rsidP="00954157">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5A66609"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BA547ED" w14:textId="77777777" w:rsidR="00954157" w:rsidRPr="007448CC" w:rsidRDefault="00954157" w:rsidP="00954157">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EC53513" w14:textId="77777777" w:rsidR="00954157" w:rsidRPr="00AA67BA" w:rsidRDefault="00954157" w:rsidP="00954157">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E91FBE8" w14:textId="77777777" w:rsidR="00954157" w:rsidRDefault="00954157" w:rsidP="00954157">
      <w:pPr>
        <w:pStyle w:val="Heading4"/>
      </w:pPr>
      <w:r>
        <w:rPr>
          <w:rFonts w:cs="Calibri"/>
        </w:rPr>
        <w:t>The Darwinian Dilemma proves what we introspect as the good is the objective good since natural</w:t>
      </w:r>
      <w:r w:rsidRPr="0000582C">
        <w:rPr>
          <w:rFonts w:cs="Calibri"/>
        </w:rPr>
        <w:t xml:space="preserve">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4179E399" w14:textId="77777777" w:rsidR="00954157" w:rsidRPr="003E6922" w:rsidRDefault="00954157" w:rsidP="00954157"/>
    <w:p w14:paraId="7C1D4935" w14:textId="77777777" w:rsidR="00954157" w:rsidRDefault="00954157" w:rsidP="00954157">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w:t>
      </w:r>
    </w:p>
    <w:p w14:paraId="0A8E7449" w14:textId="77777777" w:rsidR="00954157" w:rsidRDefault="00954157" w:rsidP="00954157">
      <w:pPr>
        <w:rPr>
          <w:rStyle w:val="StyleUnderline"/>
        </w:rPr>
      </w:pPr>
    </w:p>
    <w:p w14:paraId="160FDC14" w14:textId="77777777" w:rsidR="00954157" w:rsidRPr="002E13E7" w:rsidRDefault="00954157" w:rsidP="00954157"/>
    <w:p w14:paraId="6BBCA73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Arial"/>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8F7FA3"/>
    <w:multiLevelType w:val="hybridMultilevel"/>
    <w:tmpl w:val="ED509350"/>
    <w:lvl w:ilvl="0" w:tplc="0D1E846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0"/>
  </w:num>
  <w:num w:numId="16">
    <w:abstractNumId w:val="30"/>
  </w:num>
  <w:num w:numId="17">
    <w:abstractNumId w:val="29"/>
  </w:num>
  <w:num w:numId="18">
    <w:abstractNumId w:val="28"/>
  </w:num>
  <w:num w:numId="19">
    <w:abstractNumId w:val="12"/>
  </w:num>
  <w:num w:numId="20">
    <w:abstractNumId w:val="25"/>
  </w:num>
  <w:num w:numId="21">
    <w:abstractNumId w:val="13"/>
  </w:num>
  <w:num w:numId="22">
    <w:abstractNumId w:val="23"/>
  </w:num>
  <w:num w:numId="23">
    <w:abstractNumId w:val="11"/>
  </w:num>
  <w:num w:numId="24">
    <w:abstractNumId w:val="26"/>
  </w:num>
  <w:num w:numId="25">
    <w:abstractNumId w:val="17"/>
  </w:num>
  <w:num w:numId="26">
    <w:abstractNumId w:val="24"/>
  </w:num>
  <w:num w:numId="27">
    <w:abstractNumId w:val="31"/>
  </w:num>
  <w:num w:numId="28">
    <w:abstractNumId w:val="16"/>
  </w:num>
  <w:num w:numId="29">
    <w:abstractNumId w:val="0"/>
  </w:num>
  <w:num w:numId="30">
    <w:abstractNumId w:val="21"/>
  </w:num>
  <w:num w:numId="31">
    <w:abstractNumId w:val="27"/>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54157"/>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54157"/>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8DE43"/>
  <w15:chartTrackingRefBased/>
  <w15:docId w15:val="{A1D5A68E-8C65-4057-AC9B-BBFC917F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4157"/>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9541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9541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9541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954157"/>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954157"/>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954157"/>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954157"/>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54157"/>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954157"/>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9541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4157"/>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95415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954157"/>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954157"/>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954157"/>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95415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954157"/>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954157"/>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54157"/>
    <w:rPr>
      <w:color w:val="auto"/>
      <w:u w:val="none"/>
    </w:rPr>
  </w:style>
  <w:style w:type="character" w:styleId="FollowedHyperlink">
    <w:name w:val="FollowedHyperlink"/>
    <w:basedOn w:val="DefaultParagraphFont"/>
    <w:uiPriority w:val="99"/>
    <w:unhideWhenUsed/>
    <w:rsid w:val="00954157"/>
    <w:rPr>
      <w:color w:val="auto"/>
      <w:u w:val="none"/>
    </w:rPr>
  </w:style>
  <w:style w:type="character" w:customStyle="1" w:styleId="Heading5Char">
    <w:name w:val="Heading 5 Char"/>
    <w:aliases w:val="Blocks Char"/>
    <w:basedOn w:val="DefaultParagraphFont"/>
    <w:link w:val="Heading5"/>
    <w:uiPriority w:val="9"/>
    <w:rsid w:val="00954157"/>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95415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95415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54157"/>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954157"/>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9541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54157"/>
    <w:rPr>
      <w:rFonts w:ascii="Lucida Grande" w:hAnsi="Lucida Grande" w:cs="Lucida Grande"/>
      <w:sz w:val="24"/>
    </w:rPr>
  </w:style>
  <w:style w:type="character" w:styleId="UnresolvedMention">
    <w:name w:val="Unresolved Mention"/>
    <w:basedOn w:val="DefaultParagraphFont"/>
    <w:uiPriority w:val="99"/>
    <w:unhideWhenUsed/>
    <w:rsid w:val="00954157"/>
    <w:rPr>
      <w:color w:val="605E5C"/>
      <w:shd w:val="clear" w:color="auto" w:fill="E1DFDD"/>
    </w:rPr>
  </w:style>
  <w:style w:type="paragraph" w:customStyle="1" w:styleId="textbold">
    <w:name w:val="text bold"/>
    <w:basedOn w:val="Normal"/>
    <w:link w:val="Emphasis"/>
    <w:uiPriority w:val="7"/>
    <w:qFormat/>
    <w:rsid w:val="00954157"/>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9541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CD - Cite,No Spacing7,ca"/>
    <w:basedOn w:val="Heading1"/>
    <w:autoRedefine/>
    <w:uiPriority w:val="99"/>
    <w:qFormat/>
    <w:rsid w:val="00954157"/>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954157"/>
    <w:pPr>
      <w:spacing w:after="0" w:line="240" w:lineRule="auto"/>
    </w:pPr>
    <w:rPr>
      <w:i/>
      <w:iCs/>
    </w:rPr>
  </w:style>
  <w:style w:type="character" w:customStyle="1" w:styleId="HTMLAddressChar">
    <w:name w:val="HTML Address Char"/>
    <w:basedOn w:val="DefaultParagraphFont"/>
    <w:link w:val="HTMLAddress"/>
    <w:uiPriority w:val="99"/>
    <w:rsid w:val="00954157"/>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954157"/>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954157"/>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954157"/>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954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954157"/>
    <w:rPr>
      <w:rFonts w:ascii="Arial Unicode MS" w:eastAsia="Times New Roman" w:hAnsi="Arial Unicode MS" w:cs="Courier New"/>
      <w:szCs w:val="20"/>
    </w:rPr>
  </w:style>
  <w:style w:type="character" w:styleId="HTMLTypewriter">
    <w:name w:val="HTML Typewriter"/>
    <w:basedOn w:val="DefaultParagraphFont"/>
    <w:unhideWhenUsed/>
    <w:rsid w:val="00954157"/>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954157"/>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95415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954157"/>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954157"/>
    <w:rPr>
      <w:rFonts w:ascii="Calibri" w:hAnsi="Calibri" w:cs="Calibri"/>
      <w:sz w:val="16"/>
      <w:szCs w:val="20"/>
    </w:rPr>
  </w:style>
  <w:style w:type="character" w:customStyle="1" w:styleId="CommentTextChar">
    <w:name w:val="Comment Text Char"/>
    <w:basedOn w:val="DefaultParagraphFont"/>
    <w:link w:val="CommentText"/>
    <w:uiPriority w:val="99"/>
    <w:locked/>
    <w:rsid w:val="00954157"/>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954157"/>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954157"/>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954157"/>
    <w:rPr>
      <w:rFonts w:ascii="Calibri" w:hAnsi="Calibri" w:cs="Calibri"/>
    </w:rPr>
  </w:style>
  <w:style w:type="character" w:customStyle="1" w:styleId="FooterChar">
    <w:name w:val="Footer Char"/>
    <w:basedOn w:val="DefaultParagraphFont"/>
    <w:link w:val="Footer"/>
    <w:uiPriority w:val="99"/>
    <w:locked/>
    <w:rsid w:val="00954157"/>
    <w:rPr>
      <w:rFonts w:ascii="Calibri" w:hAnsi="Calibri" w:cs="Calibri"/>
      <w:sz w:val="16"/>
    </w:rPr>
  </w:style>
  <w:style w:type="paragraph" w:styleId="Index1">
    <w:name w:val="index 1"/>
    <w:basedOn w:val="Normal"/>
    <w:next w:val="Normal"/>
    <w:autoRedefine/>
    <w:unhideWhenUsed/>
    <w:rsid w:val="00954157"/>
    <w:pPr>
      <w:spacing w:after="0" w:line="240" w:lineRule="auto"/>
      <w:ind w:left="220" w:hanging="220"/>
    </w:pPr>
  </w:style>
  <w:style w:type="paragraph" w:styleId="Caption">
    <w:name w:val="caption"/>
    <w:aliases w:val="caption"/>
    <w:basedOn w:val="Normal"/>
    <w:unhideWhenUsed/>
    <w:qFormat/>
    <w:rsid w:val="00954157"/>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954157"/>
    <w:rPr>
      <w:rFonts w:ascii="Calibri" w:hAnsi="Calibri" w:cs="Calibri"/>
      <w:sz w:val="16"/>
      <w:szCs w:val="20"/>
    </w:rPr>
  </w:style>
  <w:style w:type="character" w:customStyle="1" w:styleId="MacroTextChar">
    <w:name w:val="Macro Text Char"/>
    <w:basedOn w:val="DefaultParagraphFont"/>
    <w:link w:val="MacroText"/>
    <w:locked/>
    <w:rsid w:val="00954157"/>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954157"/>
    <w:pPr>
      <w:spacing w:after="120" w:line="256" w:lineRule="auto"/>
    </w:pPr>
  </w:style>
  <w:style w:type="character" w:customStyle="1" w:styleId="BodyTextChar">
    <w:name w:val="Body Text Char"/>
    <w:aliases w:val="BT Char"/>
    <w:basedOn w:val="DefaultParagraphFont"/>
    <w:link w:val="BodyText"/>
    <w:uiPriority w:val="99"/>
    <w:rsid w:val="00954157"/>
    <w:rPr>
      <w:rFonts w:ascii="Calibri" w:hAnsi="Calibri" w:cs="Calibri"/>
    </w:rPr>
  </w:style>
  <w:style w:type="character" w:customStyle="1" w:styleId="ListBulletChar">
    <w:name w:val="List Bullet Char"/>
    <w:link w:val="ListBullet"/>
    <w:locked/>
    <w:rsid w:val="00954157"/>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954157"/>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954157"/>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954157"/>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954157"/>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954157"/>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954157"/>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954157"/>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954157"/>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954157"/>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954157"/>
    <w:rPr>
      <w:rFonts w:ascii="Calibri" w:hAnsi="Calibri" w:cs="Calibri"/>
    </w:rPr>
  </w:style>
  <w:style w:type="character" w:customStyle="1" w:styleId="BodyTextFirstIndentChar1">
    <w:name w:val="Body Text First Indent Char1"/>
    <w:basedOn w:val="BodyTextChar"/>
    <w:link w:val="BodyTextFirstIndent"/>
    <w:locked/>
    <w:rsid w:val="00954157"/>
    <w:rPr>
      <w:rFonts w:ascii="Georgia" w:hAnsi="Georgia" w:cs="Calibri"/>
      <w:sz w:val="16"/>
    </w:rPr>
  </w:style>
  <w:style w:type="character" w:customStyle="1" w:styleId="BodyText2Char">
    <w:name w:val="Body Text 2 Char"/>
    <w:basedOn w:val="DefaultParagraphFont"/>
    <w:link w:val="BodyText2"/>
    <w:uiPriority w:val="99"/>
    <w:locked/>
    <w:rsid w:val="00954157"/>
    <w:rPr>
      <w:rFonts w:ascii="Calibri" w:eastAsia="Times New Roman" w:hAnsi="Calibri" w:cs="Calibri"/>
      <w:b/>
      <w:sz w:val="16"/>
      <w:szCs w:val="20"/>
    </w:rPr>
  </w:style>
  <w:style w:type="character" w:customStyle="1" w:styleId="BodyText3Char">
    <w:name w:val="Body Text 3 Char"/>
    <w:basedOn w:val="DefaultParagraphFont"/>
    <w:link w:val="BodyText3"/>
    <w:locked/>
    <w:rsid w:val="00954157"/>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954157"/>
    <w:rPr>
      <w:rFonts w:ascii="Calibri" w:hAnsi="Calibri" w:cs="Calibri"/>
      <w:sz w:val="16"/>
    </w:rPr>
  </w:style>
  <w:style w:type="character" w:customStyle="1" w:styleId="BodyTextIndent3Char1">
    <w:name w:val="Body Text Indent 3 Char1"/>
    <w:basedOn w:val="DefaultParagraphFont"/>
    <w:link w:val="BodyTextIndent3"/>
    <w:uiPriority w:val="99"/>
    <w:locked/>
    <w:rsid w:val="00954157"/>
    <w:rPr>
      <w:rFonts w:ascii="Calibri" w:hAnsi="Calibri" w:cs="Calibri"/>
      <w:sz w:val="16"/>
      <w:szCs w:val="16"/>
    </w:rPr>
  </w:style>
  <w:style w:type="character" w:customStyle="1" w:styleId="PlainTextChar">
    <w:name w:val="Plain Text Char"/>
    <w:basedOn w:val="DefaultParagraphFont"/>
    <w:link w:val="PlainText"/>
    <w:locked/>
    <w:rsid w:val="00954157"/>
    <w:rPr>
      <w:rFonts w:ascii="Courier New" w:eastAsia="Calibri" w:hAnsi="Courier New" w:cs="Calibri"/>
      <w:sz w:val="16"/>
      <w:szCs w:val="20"/>
    </w:rPr>
  </w:style>
  <w:style w:type="paragraph" w:styleId="CommentText">
    <w:name w:val="annotation text"/>
    <w:basedOn w:val="Normal"/>
    <w:link w:val="CommentTextChar"/>
    <w:uiPriority w:val="99"/>
    <w:unhideWhenUsed/>
    <w:rsid w:val="00954157"/>
    <w:pPr>
      <w:spacing w:line="256" w:lineRule="auto"/>
    </w:pPr>
    <w:rPr>
      <w:sz w:val="16"/>
      <w:szCs w:val="20"/>
    </w:rPr>
  </w:style>
  <w:style w:type="character" w:customStyle="1" w:styleId="CommentTextChar1">
    <w:name w:val="Comment Text Char1"/>
    <w:basedOn w:val="DefaultParagraphFont"/>
    <w:uiPriority w:val="99"/>
    <w:rsid w:val="00954157"/>
    <w:rPr>
      <w:rFonts w:ascii="Calibri" w:hAnsi="Calibri" w:cs="Calibri"/>
      <w:sz w:val="20"/>
      <w:szCs w:val="20"/>
    </w:rPr>
  </w:style>
  <w:style w:type="character" w:customStyle="1" w:styleId="CommentSubjectChar">
    <w:name w:val="Comment Subject Char"/>
    <w:basedOn w:val="CommentTextChar"/>
    <w:link w:val="CommentSubject"/>
    <w:uiPriority w:val="99"/>
    <w:locked/>
    <w:rsid w:val="00954157"/>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954157"/>
    <w:rPr>
      <w:rFonts w:ascii="Segoe UI" w:hAnsi="Segoe UI" w:cs="Segoe UI"/>
      <w:sz w:val="18"/>
      <w:szCs w:val="18"/>
    </w:rPr>
  </w:style>
  <w:style w:type="paragraph" w:styleId="ListParagraph">
    <w:name w:val="List Paragraph"/>
    <w:aliases w:val="6 font"/>
    <w:basedOn w:val="Normal"/>
    <w:uiPriority w:val="99"/>
    <w:qFormat/>
    <w:rsid w:val="00954157"/>
    <w:pPr>
      <w:spacing w:line="256" w:lineRule="auto"/>
      <w:ind w:left="720"/>
      <w:contextualSpacing/>
    </w:pPr>
  </w:style>
  <w:style w:type="paragraph" w:customStyle="1" w:styleId="msolistparagraphcxspfirst">
    <w:name w:val="msolistparagraphcxspfirst"/>
    <w:basedOn w:val="Normal"/>
    <w:uiPriority w:val="99"/>
    <w:qFormat/>
    <w:rsid w:val="00954157"/>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954157"/>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954157"/>
    <w:rPr>
      <w:rFonts w:ascii="Calibri" w:hAnsi="Calibri" w:cs="Calibri"/>
      <w:i/>
      <w:iCs/>
      <w:color w:val="000000" w:themeColor="text1"/>
      <w:sz w:val="16"/>
    </w:rPr>
  </w:style>
  <w:style w:type="paragraph" w:customStyle="1" w:styleId="Emphasis1">
    <w:name w:val="Emphasis1"/>
    <w:basedOn w:val="Normal"/>
    <w:uiPriority w:val="7"/>
    <w:qFormat/>
    <w:rsid w:val="00954157"/>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954157"/>
    <w:pPr>
      <w:spacing w:before="100" w:beforeAutospacing="1" w:after="100" w:afterAutospacing="1" w:line="256" w:lineRule="auto"/>
    </w:pPr>
  </w:style>
  <w:style w:type="paragraph" w:customStyle="1" w:styleId="selectionshareable">
    <w:name w:val="selectionshareable"/>
    <w:basedOn w:val="Normal"/>
    <w:uiPriority w:val="99"/>
    <w:qFormat/>
    <w:rsid w:val="00954157"/>
    <w:pPr>
      <w:spacing w:before="100" w:beforeAutospacing="1" w:after="100" w:afterAutospacing="1" w:line="256" w:lineRule="auto"/>
    </w:pPr>
  </w:style>
  <w:style w:type="paragraph" w:customStyle="1" w:styleId="endmarkenabled">
    <w:name w:val="endmarkenabled"/>
    <w:basedOn w:val="Normal"/>
    <w:qFormat/>
    <w:rsid w:val="00954157"/>
    <w:pPr>
      <w:spacing w:before="100" w:beforeAutospacing="1" w:after="100" w:afterAutospacing="1" w:line="256" w:lineRule="auto"/>
    </w:pPr>
  </w:style>
  <w:style w:type="paragraph" w:customStyle="1" w:styleId="css-qckjh9">
    <w:name w:val="css-qckjh9"/>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954157"/>
    <w:rPr>
      <w:rFonts w:ascii="Calibri" w:hAnsi="Calibri" w:cs="Calibri"/>
      <w:color w:val="44546A" w:themeColor="text2"/>
      <w:sz w:val="16"/>
    </w:rPr>
  </w:style>
  <w:style w:type="paragraph" w:customStyle="1" w:styleId="Analytic">
    <w:name w:val="Analytic"/>
    <w:basedOn w:val="Normal"/>
    <w:link w:val="AnalyticChar"/>
    <w:autoRedefine/>
    <w:uiPriority w:val="4"/>
    <w:qFormat/>
    <w:rsid w:val="00954157"/>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54157"/>
    <w:pPr>
      <w:spacing w:after="0" w:line="240" w:lineRule="auto"/>
    </w:pPr>
    <w:rPr>
      <w:b/>
      <w:u w:val="single"/>
    </w:rPr>
  </w:style>
  <w:style w:type="paragraph" w:customStyle="1" w:styleId="Emphasize">
    <w:name w:val="Emphasize"/>
    <w:basedOn w:val="Normal"/>
    <w:uiPriority w:val="7"/>
    <w:qFormat/>
    <w:rsid w:val="00954157"/>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954157"/>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954157"/>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954157"/>
    <w:rPr>
      <w:rFonts w:ascii="Calibri" w:hAnsi="Calibri" w:cs="Calibri"/>
      <w:b/>
      <w:sz w:val="16"/>
      <w:u w:val="single"/>
    </w:rPr>
  </w:style>
  <w:style w:type="paragraph" w:customStyle="1" w:styleId="Underline2">
    <w:name w:val="Underline2"/>
    <w:basedOn w:val="Normal"/>
    <w:link w:val="Underline2Char"/>
    <w:autoRedefine/>
    <w:uiPriority w:val="4"/>
    <w:qFormat/>
    <w:rsid w:val="00954157"/>
    <w:pPr>
      <w:spacing w:line="256" w:lineRule="auto"/>
    </w:pPr>
    <w:rPr>
      <w:b/>
      <w:sz w:val="16"/>
      <w:u w:val="single"/>
    </w:rPr>
  </w:style>
  <w:style w:type="character" w:customStyle="1" w:styleId="BodyChar">
    <w:name w:val="Body Char"/>
    <w:basedOn w:val="DefaultParagraphFont"/>
    <w:link w:val="Body"/>
    <w:locked/>
    <w:rsid w:val="00954157"/>
    <w:rPr>
      <w:rFonts w:ascii="Calibri" w:eastAsiaTheme="majorEastAsia" w:hAnsi="Calibri" w:cstheme="majorBidi"/>
      <w:iCs/>
      <w:color w:val="000000" w:themeColor="text1"/>
      <w:sz w:val="8"/>
    </w:rPr>
  </w:style>
  <w:style w:type="paragraph" w:customStyle="1" w:styleId="Body">
    <w:name w:val="Body"/>
    <w:link w:val="BodyChar"/>
    <w:autoRedefine/>
    <w:qFormat/>
    <w:rsid w:val="00954157"/>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954157"/>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954157"/>
    <w:pPr>
      <w:spacing w:line="254" w:lineRule="auto"/>
    </w:pPr>
    <w:rPr>
      <w:b/>
      <w:sz w:val="24"/>
    </w:rPr>
  </w:style>
  <w:style w:type="paragraph" w:customStyle="1" w:styleId="megaarticlebodyfirst-p2htdt">
    <w:name w:val="megaarticlebody_first-p_2htdt"/>
    <w:basedOn w:val="Normal"/>
    <w:uiPriority w:val="99"/>
    <w:semiHidden/>
    <w:qFormat/>
    <w:rsid w:val="00954157"/>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954157"/>
    <w:pPr>
      <w:spacing w:line="254" w:lineRule="auto"/>
    </w:pPr>
    <w:rPr>
      <w:szCs w:val="20"/>
    </w:rPr>
  </w:style>
  <w:style w:type="character" w:customStyle="1" w:styleId="underlinedChar">
    <w:name w:val="underlined Char"/>
    <w:link w:val="underlined"/>
    <w:locked/>
    <w:rsid w:val="0095415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54157"/>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954157"/>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954157"/>
    <w:pPr>
      <w:spacing w:line="254" w:lineRule="auto"/>
    </w:pPr>
    <w:rPr>
      <w:rFonts w:ascii="Times New Roman" w:hAnsi="Times New Roman"/>
      <w:sz w:val="24"/>
    </w:rPr>
  </w:style>
  <w:style w:type="paragraph" w:customStyle="1" w:styleId="CiteSpacing">
    <w:name w:val="Cite Spacing"/>
    <w:basedOn w:val="Normal"/>
    <w:uiPriority w:val="4"/>
    <w:qFormat/>
    <w:rsid w:val="00954157"/>
    <w:pPr>
      <w:spacing w:before="60" w:after="60" w:line="256" w:lineRule="auto"/>
    </w:pPr>
  </w:style>
  <w:style w:type="character" w:customStyle="1" w:styleId="CardsChar">
    <w:name w:val="Cards Char"/>
    <w:link w:val="Cards"/>
    <w:locked/>
    <w:rsid w:val="00954157"/>
    <w:rPr>
      <w:rFonts w:ascii="Times New Roman" w:eastAsia="Times New Roman" w:hAnsi="Times New Roman" w:cs="Times New Roman"/>
      <w:sz w:val="20"/>
    </w:rPr>
  </w:style>
  <w:style w:type="paragraph" w:customStyle="1" w:styleId="Cards">
    <w:name w:val="Cards"/>
    <w:next w:val="Normal"/>
    <w:link w:val="CardsChar"/>
    <w:qFormat/>
    <w:rsid w:val="00954157"/>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954157"/>
    <w:rPr>
      <w:rFonts w:ascii="Times New Roman" w:eastAsia="Times New Roman" w:hAnsi="Times New Roman" w:cs="Times New Roman"/>
      <w:sz w:val="20"/>
    </w:rPr>
  </w:style>
  <w:style w:type="paragraph" w:customStyle="1" w:styleId="Nothing">
    <w:name w:val="Nothing"/>
    <w:link w:val="NothingChar"/>
    <w:qFormat/>
    <w:rsid w:val="00954157"/>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954157"/>
    <w:rPr>
      <w:rFonts w:ascii="Book Antiqua" w:hAnsi="Book Antiqua" w:cs="Lucida Grande"/>
      <w:sz w:val="16"/>
    </w:rPr>
  </w:style>
  <w:style w:type="paragraph" w:customStyle="1" w:styleId="cardtext">
    <w:name w:val="card text"/>
    <w:basedOn w:val="Normal"/>
    <w:link w:val="cardtextChar"/>
    <w:qFormat/>
    <w:rsid w:val="00954157"/>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954157"/>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954157"/>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954157"/>
    <w:pPr>
      <w:spacing w:line="256" w:lineRule="auto"/>
    </w:pPr>
    <w:rPr>
      <w:rFonts w:eastAsia="Calibri"/>
      <w:b/>
      <w:color w:val="000000"/>
      <w:u w:val="single"/>
    </w:rPr>
  </w:style>
  <w:style w:type="paragraph" w:customStyle="1" w:styleId="UnderlinePara">
    <w:name w:val="Underline Para"/>
    <w:basedOn w:val="Normal"/>
    <w:uiPriority w:val="1"/>
    <w:qFormat/>
    <w:rsid w:val="00954157"/>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954157"/>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954157"/>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954157"/>
    <w:pPr>
      <w:spacing w:line="256" w:lineRule="auto"/>
    </w:pPr>
    <w:rPr>
      <w:rFonts w:eastAsia="Times New Roman" w:cs="Garamond"/>
      <w:bCs/>
      <w:u w:val="single"/>
    </w:rPr>
  </w:style>
  <w:style w:type="character" w:customStyle="1" w:styleId="tinyChar">
    <w:name w:val="tiny Char"/>
    <w:basedOn w:val="DefaultParagraphFont"/>
    <w:link w:val="tiny"/>
    <w:locked/>
    <w:rsid w:val="00954157"/>
    <w:rPr>
      <w:rFonts w:ascii="Times New Roman" w:eastAsia="Malgun Gothic" w:hAnsi="Times New Roman" w:cs="Times New Roman"/>
      <w:sz w:val="12"/>
    </w:rPr>
  </w:style>
  <w:style w:type="paragraph" w:customStyle="1" w:styleId="tiny">
    <w:name w:val="tiny"/>
    <w:next w:val="Normal"/>
    <w:link w:val="tinyChar"/>
    <w:autoRedefine/>
    <w:qFormat/>
    <w:rsid w:val="00954157"/>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954157"/>
    <w:rPr>
      <w:rFonts w:ascii="Times New Roman" w:eastAsia="Times New Roman" w:hAnsi="Times New Roman" w:cs="Times New Roman"/>
      <w:sz w:val="20"/>
    </w:rPr>
  </w:style>
  <w:style w:type="paragraph" w:customStyle="1" w:styleId="Cites">
    <w:name w:val="Cites"/>
    <w:next w:val="Cards"/>
    <w:link w:val="CitesChar"/>
    <w:uiPriority w:val="99"/>
    <w:qFormat/>
    <w:rsid w:val="00954157"/>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954157"/>
    <w:pPr>
      <w:spacing w:before="100" w:beforeAutospacing="1" w:after="100" w:afterAutospacing="1" w:line="256" w:lineRule="auto"/>
    </w:pPr>
    <w:rPr>
      <w:sz w:val="24"/>
    </w:rPr>
  </w:style>
  <w:style w:type="paragraph" w:customStyle="1" w:styleId="franklin-light1">
    <w:name w:val="franklin-light1"/>
    <w:basedOn w:val="Normal"/>
    <w:uiPriority w:val="99"/>
    <w:qFormat/>
    <w:rsid w:val="00954157"/>
    <w:pPr>
      <w:spacing w:before="100" w:beforeAutospacing="1" w:after="100" w:afterAutospacing="1" w:line="256" w:lineRule="auto"/>
    </w:pPr>
    <w:rPr>
      <w:sz w:val="24"/>
    </w:rPr>
  </w:style>
  <w:style w:type="paragraph" w:customStyle="1" w:styleId="noindent">
    <w:name w:val="noindent"/>
    <w:basedOn w:val="Normal"/>
    <w:qFormat/>
    <w:rsid w:val="00954157"/>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954157"/>
    <w:rPr>
      <w:rFonts w:ascii="Calibri" w:hAnsi="Calibri" w:cs="Calibri"/>
      <w:i/>
      <w:color w:val="2D72B1"/>
      <w:sz w:val="16"/>
    </w:rPr>
  </w:style>
  <w:style w:type="paragraph" w:customStyle="1" w:styleId="analytic0">
    <w:name w:val="analytic"/>
    <w:basedOn w:val="Normal"/>
    <w:link w:val="analyticChar0"/>
    <w:autoRedefine/>
    <w:uiPriority w:val="4"/>
    <w:qFormat/>
    <w:rsid w:val="00954157"/>
    <w:pPr>
      <w:spacing w:line="256" w:lineRule="auto"/>
    </w:pPr>
    <w:rPr>
      <w:i/>
      <w:color w:val="2D72B1"/>
      <w:sz w:val="16"/>
    </w:rPr>
  </w:style>
  <w:style w:type="paragraph" w:customStyle="1" w:styleId="ColorfulList-Accent11">
    <w:name w:val="Colorful List - Accent 11"/>
    <w:basedOn w:val="Normal"/>
    <w:uiPriority w:val="34"/>
    <w:qFormat/>
    <w:rsid w:val="00954157"/>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954157"/>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954157"/>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954157"/>
    <w:pPr>
      <w:spacing w:beforeLines="1" w:afterLines="1" w:after="0" w:line="256" w:lineRule="auto"/>
    </w:pPr>
    <w:rPr>
      <w:rFonts w:ascii="Times" w:hAnsi="Times"/>
      <w:szCs w:val="20"/>
    </w:rPr>
  </w:style>
  <w:style w:type="paragraph" w:customStyle="1" w:styleId="flashline">
    <w:name w:val="flashline"/>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954157"/>
    <w:rPr>
      <w:rFonts w:ascii="SimSun" w:eastAsia="SimSun" w:hAnsi="SimSun"/>
      <w:b/>
      <w:lang w:eastAsia="zh-CN"/>
    </w:rPr>
  </w:style>
  <w:style w:type="paragraph" w:customStyle="1" w:styleId="cites0">
    <w:name w:val="cites"/>
    <w:next w:val="Normal"/>
    <w:link w:val="citesChar0"/>
    <w:autoRedefine/>
    <w:qFormat/>
    <w:rsid w:val="00954157"/>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954157"/>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954157"/>
    <w:rPr>
      <w:rFonts w:ascii="Arial Narrow" w:eastAsia="Times New Roman" w:hAnsi="Arial Narrow" w:cs="Times New Roman"/>
      <w:color w:val="000000"/>
      <w:u w:val="single"/>
    </w:rPr>
  </w:style>
  <w:style w:type="paragraph" w:customStyle="1" w:styleId="CardText1">
    <w:name w:val="Card Text 1"/>
    <w:link w:val="CardText1Char"/>
    <w:qFormat/>
    <w:rsid w:val="00954157"/>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954157"/>
    <w:pPr>
      <w:spacing w:line="256" w:lineRule="auto"/>
      <w:jc w:val="both"/>
    </w:pPr>
    <w:rPr>
      <w:rFonts w:eastAsia="Calibri"/>
    </w:rPr>
  </w:style>
  <w:style w:type="character" w:customStyle="1" w:styleId="Footnote">
    <w:name w:val="Footnote_"/>
    <w:basedOn w:val="DefaultParagraphFont"/>
    <w:link w:val="Footnote0"/>
    <w:locked/>
    <w:rsid w:val="00954157"/>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954157"/>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954157"/>
    <w:rPr>
      <w:rFonts w:ascii="Arial Narrow" w:hAnsi="Arial Narrow"/>
      <w:b/>
      <w:color w:val="000000"/>
      <w:sz w:val="26"/>
    </w:rPr>
  </w:style>
  <w:style w:type="paragraph" w:customStyle="1" w:styleId="CardTagandCite">
    <w:name w:val="Card Tag and Cite"/>
    <w:basedOn w:val="Normal"/>
    <w:next w:val="Normal"/>
    <w:link w:val="CardTagandCiteChar"/>
    <w:qFormat/>
    <w:rsid w:val="00954157"/>
    <w:pPr>
      <w:spacing w:after="0" w:line="240" w:lineRule="auto"/>
    </w:pPr>
    <w:rPr>
      <w:rFonts w:ascii="Arial Narrow" w:hAnsi="Arial Narrow" w:cstheme="minorBidi"/>
      <w:b/>
      <w:color w:val="000000"/>
      <w:sz w:val="26"/>
    </w:rPr>
  </w:style>
  <w:style w:type="paragraph" w:customStyle="1" w:styleId="Cite2">
    <w:name w:val="Cite 2"/>
    <w:basedOn w:val="Normal"/>
    <w:qFormat/>
    <w:rsid w:val="00954157"/>
    <w:pPr>
      <w:spacing w:after="0" w:line="240" w:lineRule="auto"/>
    </w:pPr>
    <w:rPr>
      <w:rFonts w:eastAsia="Calibri"/>
      <w:b/>
      <w:sz w:val="24"/>
      <w:u w:val="single"/>
    </w:rPr>
  </w:style>
  <w:style w:type="paragraph" w:customStyle="1" w:styleId="StyleJustified">
    <w:name w:val="Style Justified"/>
    <w:basedOn w:val="Normal"/>
    <w:qFormat/>
    <w:rsid w:val="00954157"/>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954157"/>
    <w:rPr>
      <w:rFonts w:ascii="Times New Roman" w:eastAsia="Calibri" w:hAnsi="Times New Roman" w:cs="Times New Roman"/>
      <w:b/>
      <w:szCs w:val="20"/>
      <w:u w:val="single"/>
    </w:rPr>
  </w:style>
  <w:style w:type="paragraph" w:customStyle="1" w:styleId="AuthorDate">
    <w:name w:val="AuthorDate"/>
    <w:next w:val="Normal"/>
    <w:link w:val="AuthorDateChar"/>
    <w:qFormat/>
    <w:rsid w:val="00954157"/>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954157"/>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954157"/>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954157"/>
    <w:rPr>
      <w:rFonts w:ascii="Arial Narrow" w:hAnsi="Arial Narrow"/>
      <w:u w:val="single"/>
    </w:rPr>
  </w:style>
  <w:style w:type="paragraph" w:customStyle="1" w:styleId="Cardtext0">
    <w:name w:val="Card text"/>
    <w:link w:val="CardtextChar0"/>
    <w:uiPriority w:val="99"/>
    <w:qFormat/>
    <w:rsid w:val="00954157"/>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95415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954157"/>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954157"/>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954157"/>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954157"/>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954157"/>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954157"/>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954157"/>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954157"/>
    <w:rPr>
      <w:rFonts w:ascii="Calibri" w:hAnsi="Calibri" w:cs="Calibri"/>
      <w:b/>
      <w:color w:val="C00000"/>
      <w:sz w:val="26"/>
    </w:rPr>
  </w:style>
  <w:style w:type="paragraph" w:customStyle="1" w:styleId="analytics">
    <w:name w:val="analytics"/>
    <w:basedOn w:val="Normal"/>
    <w:link w:val="analyticsChar"/>
    <w:uiPriority w:val="4"/>
    <w:qFormat/>
    <w:rsid w:val="00954157"/>
    <w:pPr>
      <w:spacing w:after="0" w:line="240" w:lineRule="auto"/>
    </w:pPr>
    <w:rPr>
      <w:b/>
      <w:color w:val="C00000"/>
      <w:sz w:val="26"/>
    </w:rPr>
  </w:style>
  <w:style w:type="character" w:customStyle="1" w:styleId="citenon-boldChar">
    <w:name w:val="cite non-bold Char"/>
    <w:link w:val="citenon-bold"/>
    <w:locked/>
    <w:rsid w:val="00954157"/>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954157"/>
    <w:pPr>
      <w:spacing w:after="0" w:line="240" w:lineRule="auto"/>
    </w:pPr>
    <w:rPr>
      <w:rFonts w:eastAsia="Calibri"/>
      <w:sz w:val="16"/>
      <w:szCs w:val="20"/>
      <w:lang w:val="x-none" w:eastAsia="x-none"/>
    </w:rPr>
  </w:style>
  <w:style w:type="character" w:customStyle="1" w:styleId="HotRouteChar">
    <w:name w:val="Hot Route! Char"/>
    <w:link w:val="HotRoute"/>
    <w:locked/>
    <w:rsid w:val="00954157"/>
    <w:rPr>
      <w:rFonts w:ascii="Calibri" w:eastAsia="Calibri" w:hAnsi="Calibri" w:cs="Calibri"/>
      <w:color w:val="000000"/>
      <w:sz w:val="16"/>
    </w:rPr>
  </w:style>
  <w:style w:type="paragraph" w:customStyle="1" w:styleId="HotRoute">
    <w:name w:val="Hot Route!"/>
    <w:basedOn w:val="Normal"/>
    <w:link w:val="HotRouteChar"/>
    <w:qFormat/>
    <w:rsid w:val="00954157"/>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954157"/>
    <w:rPr>
      <w:rFonts w:ascii="Calibri" w:hAnsi="Calibri" w:cs="Calibri"/>
      <w:sz w:val="16"/>
    </w:rPr>
  </w:style>
  <w:style w:type="paragraph" w:customStyle="1" w:styleId="CardIndented">
    <w:name w:val="Card (Indented)"/>
    <w:basedOn w:val="Normal"/>
    <w:link w:val="CardIndentedChar"/>
    <w:qFormat/>
    <w:rsid w:val="00954157"/>
    <w:pPr>
      <w:spacing w:after="0" w:line="240" w:lineRule="auto"/>
      <w:ind w:left="288"/>
    </w:pPr>
    <w:rPr>
      <w:sz w:val="16"/>
    </w:rPr>
  </w:style>
  <w:style w:type="paragraph" w:customStyle="1" w:styleId="PhoTag">
    <w:name w:val="PhoTag"/>
    <w:basedOn w:val="Normal"/>
    <w:next w:val="Normal"/>
    <w:autoRedefine/>
    <w:qFormat/>
    <w:rsid w:val="00954157"/>
    <w:pPr>
      <w:spacing w:after="0" w:line="240" w:lineRule="auto"/>
    </w:pPr>
    <w:rPr>
      <w:b/>
    </w:rPr>
  </w:style>
  <w:style w:type="character" w:customStyle="1" w:styleId="NormalTextChar">
    <w:name w:val="Normal Text Char"/>
    <w:link w:val="NormalText"/>
    <w:locked/>
    <w:rsid w:val="00954157"/>
    <w:rPr>
      <w:rFonts w:ascii="Calibri" w:eastAsia="Calibri" w:hAnsi="Calibri" w:cs="Calibri"/>
      <w:sz w:val="16"/>
      <w:szCs w:val="26"/>
    </w:rPr>
  </w:style>
  <w:style w:type="paragraph" w:customStyle="1" w:styleId="NormalText">
    <w:name w:val="Normal Text"/>
    <w:basedOn w:val="Normal"/>
    <w:link w:val="NormalTextChar"/>
    <w:autoRedefine/>
    <w:qFormat/>
    <w:rsid w:val="00954157"/>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954157"/>
    <w:rPr>
      <w:rFonts w:ascii="Calibri" w:eastAsia="Times New Roman" w:hAnsi="Calibri" w:cs="Calibri"/>
      <w:sz w:val="16"/>
      <w:szCs w:val="20"/>
    </w:rPr>
  </w:style>
  <w:style w:type="paragraph" w:customStyle="1" w:styleId="ReallySmall">
    <w:name w:val="Really Small"/>
    <w:basedOn w:val="Normal"/>
    <w:link w:val="ReallySmallChar"/>
    <w:qFormat/>
    <w:rsid w:val="00954157"/>
    <w:pPr>
      <w:spacing w:after="0" w:line="240" w:lineRule="auto"/>
    </w:pPr>
    <w:rPr>
      <w:rFonts w:eastAsia="Times New Roman"/>
      <w:sz w:val="16"/>
      <w:szCs w:val="20"/>
    </w:rPr>
  </w:style>
  <w:style w:type="paragraph" w:customStyle="1" w:styleId="PageHeaderLine1">
    <w:name w:val="PageHeaderLine1"/>
    <w:basedOn w:val="Normal"/>
    <w:qFormat/>
    <w:rsid w:val="00954157"/>
    <w:pPr>
      <w:tabs>
        <w:tab w:val="right" w:pos="10800"/>
      </w:tabs>
      <w:spacing w:after="0" w:line="240" w:lineRule="auto"/>
    </w:pPr>
    <w:rPr>
      <w:b/>
    </w:rPr>
  </w:style>
  <w:style w:type="character" w:customStyle="1" w:styleId="PageHeaderLine2Char">
    <w:name w:val="PageHeaderLine2 Char"/>
    <w:link w:val="PageHeaderLine2"/>
    <w:locked/>
    <w:rsid w:val="00954157"/>
    <w:rPr>
      <w:rFonts w:ascii="Calibri" w:hAnsi="Calibri" w:cs="Calibri"/>
      <w:b/>
      <w:sz w:val="16"/>
    </w:rPr>
  </w:style>
  <w:style w:type="paragraph" w:customStyle="1" w:styleId="PageHeaderLine2">
    <w:name w:val="PageHeaderLine2"/>
    <w:basedOn w:val="Normal"/>
    <w:next w:val="Normal"/>
    <w:link w:val="PageHeaderLine2Char"/>
    <w:qFormat/>
    <w:rsid w:val="00954157"/>
    <w:pPr>
      <w:tabs>
        <w:tab w:val="right" w:pos="10800"/>
      </w:tabs>
      <w:spacing w:after="0" w:line="480" w:lineRule="auto"/>
    </w:pPr>
    <w:rPr>
      <w:b/>
      <w:sz w:val="16"/>
    </w:rPr>
  </w:style>
  <w:style w:type="character" w:customStyle="1" w:styleId="BlockTitle2Char">
    <w:name w:val="Block Title2 Char"/>
    <w:link w:val="BlockTitle2"/>
    <w:locked/>
    <w:rsid w:val="00954157"/>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954157"/>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954157"/>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954157"/>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954157"/>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954157"/>
    <w:rPr>
      <w:rFonts w:ascii="Calibri" w:eastAsia="Calibri" w:hAnsi="Calibri" w:cs="Calibri"/>
      <w:b/>
      <w:bCs/>
      <w:color w:val="000000"/>
      <w:sz w:val="32"/>
      <w:u w:val="single"/>
    </w:rPr>
  </w:style>
  <w:style w:type="paragraph" w:customStyle="1" w:styleId="hat">
    <w:name w:val="hat"/>
    <w:basedOn w:val="Normal"/>
    <w:next w:val="Normal"/>
    <w:link w:val="hatChar"/>
    <w:qFormat/>
    <w:rsid w:val="00954157"/>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954157"/>
    <w:pPr>
      <w:spacing w:after="0" w:line="240" w:lineRule="auto"/>
    </w:pPr>
    <w:rPr>
      <w:rFonts w:eastAsia="Calibri"/>
      <w:color w:val="000000"/>
    </w:rPr>
  </w:style>
  <w:style w:type="character" w:customStyle="1" w:styleId="Heading4CiteChar">
    <w:name w:val="Heading 4 Cite Char"/>
    <w:link w:val="Heading4Cite"/>
    <w:locked/>
    <w:rsid w:val="00954157"/>
    <w:rPr>
      <w:rFonts w:ascii="Calibri" w:eastAsia="Calibri" w:hAnsi="Calibri" w:cs="Calibri"/>
      <w:color w:val="000000"/>
      <w:sz w:val="16"/>
    </w:rPr>
  </w:style>
  <w:style w:type="paragraph" w:customStyle="1" w:styleId="Heading4Cite">
    <w:name w:val="Heading 4 Cite"/>
    <w:basedOn w:val="Normal"/>
    <w:link w:val="Heading4CiteChar"/>
    <w:autoRedefine/>
    <w:qFormat/>
    <w:rsid w:val="00954157"/>
    <w:pPr>
      <w:spacing w:after="0" w:line="240" w:lineRule="auto"/>
    </w:pPr>
    <w:rPr>
      <w:rFonts w:eastAsia="Calibri"/>
      <w:color w:val="000000"/>
      <w:sz w:val="16"/>
    </w:rPr>
  </w:style>
  <w:style w:type="character" w:customStyle="1" w:styleId="UnderliningChar">
    <w:name w:val="Underlining Char"/>
    <w:link w:val="Underlining"/>
    <w:locked/>
    <w:rsid w:val="00954157"/>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954157"/>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954157"/>
    <w:rPr>
      <w:rFonts w:ascii="Calibri" w:eastAsia="Calibri" w:hAnsi="Calibri" w:cs="Calibri"/>
      <w:color w:val="000000"/>
      <w:sz w:val="12"/>
    </w:rPr>
  </w:style>
  <w:style w:type="paragraph" w:customStyle="1" w:styleId="Microtext">
    <w:name w:val="Microtext"/>
    <w:basedOn w:val="Normal"/>
    <w:next w:val="Normal"/>
    <w:link w:val="MicrotextChar"/>
    <w:qFormat/>
    <w:rsid w:val="00954157"/>
    <w:pPr>
      <w:spacing w:after="0" w:line="240" w:lineRule="auto"/>
    </w:pPr>
    <w:rPr>
      <w:rFonts w:eastAsia="Calibri"/>
      <w:color w:val="000000"/>
      <w:sz w:val="12"/>
    </w:rPr>
  </w:style>
  <w:style w:type="paragraph" w:customStyle="1" w:styleId="PageTitle">
    <w:name w:val="Page Title"/>
    <w:basedOn w:val="Normal"/>
    <w:next w:val="Normal"/>
    <w:qFormat/>
    <w:rsid w:val="00954157"/>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954157"/>
    <w:rPr>
      <w:rFonts w:ascii="Arial Narrow" w:hAnsi="Arial Narrow"/>
      <w:sz w:val="16"/>
      <w:u w:val="single"/>
    </w:rPr>
  </w:style>
  <w:style w:type="paragraph" w:customStyle="1" w:styleId="Style4">
    <w:name w:val="Style4"/>
    <w:basedOn w:val="Normal"/>
    <w:link w:val="Style4Char"/>
    <w:qFormat/>
    <w:rsid w:val="00954157"/>
    <w:pPr>
      <w:numPr>
        <w:numId w:val="11"/>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954157"/>
    <w:rPr>
      <w:rFonts w:ascii="Arial Narrow" w:hAnsi="Arial Narrow"/>
      <w:sz w:val="16"/>
      <w:u w:val="single"/>
    </w:rPr>
  </w:style>
  <w:style w:type="paragraph" w:customStyle="1" w:styleId="StyleStyle49pt">
    <w:name w:val="Style Style4 + 9 pt"/>
    <w:basedOn w:val="Style4"/>
    <w:link w:val="StyleStyle49ptChar"/>
    <w:qFormat/>
    <w:rsid w:val="00954157"/>
  </w:style>
  <w:style w:type="character" w:customStyle="1" w:styleId="StyleStyle49ptBoldChar">
    <w:name w:val="Style Style4 + 9 pt Bold Char"/>
    <w:link w:val="StyleStyle49ptBold"/>
    <w:locked/>
    <w:rsid w:val="00954157"/>
    <w:rPr>
      <w:rFonts w:ascii="Arial Narrow" w:hAnsi="Arial Narrow"/>
      <w:b/>
      <w:bCs/>
      <w:sz w:val="16"/>
      <w:u w:val="single"/>
    </w:rPr>
  </w:style>
  <w:style w:type="paragraph" w:customStyle="1" w:styleId="StyleStyle49ptBold">
    <w:name w:val="Style Style4 + 9 pt Bold"/>
    <w:basedOn w:val="Style4"/>
    <w:link w:val="StyleStyle49ptBoldChar"/>
    <w:qFormat/>
    <w:rsid w:val="00954157"/>
    <w:rPr>
      <w:b/>
      <w:bCs/>
    </w:rPr>
  </w:style>
  <w:style w:type="character" w:customStyle="1" w:styleId="Style3Char">
    <w:name w:val="Style3 Char"/>
    <w:link w:val="Style3"/>
    <w:locked/>
    <w:rsid w:val="00954157"/>
    <w:rPr>
      <w:rFonts w:ascii="Arial Narrow" w:hAnsi="Arial Narrow"/>
      <w:b/>
    </w:rPr>
  </w:style>
  <w:style w:type="paragraph" w:customStyle="1" w:styleId="Style3">
    <w:name w:val="Style3"/>
    <w:basedOn w:val="Normal"/>
    <w:link w:val="Style3Char"/>
    <w:qFormat/>
    <w:rsid w:val="00954157"/>
    <w:pPr>
      <w:spacing w:after="0" w:line="240" w:lineRule="auto"/>
    </w:pPr>
    <w:rPr>
      <w:rFonts w:ascii="Arial Narrow" w:hAnsi="Arial Narrow" w:cstheme="minorBidi"/>
      <w:b/>
    </w:rPr>
  </w:style>
  <w:style w:type="paragraph" w:customStyle="1" w:styleId="Style1">
    <w:name w:val="Style 1"/>
    <w:qFormat/>
    <w:rsid w:val="0095415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954157"/>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954157"/>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954157"/>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954157"/>
    <w:pPr>
      <w:spacing w:after="0" w:line="240" w:lineRule="auto"/>
      <w:ind w:left="288" w:right="288"/>
    </w:pPr>
    <w:rPr>
      <w:rFonts w:eastAsia="Times New Roman"/>
      <w:color w:val="000000"/>
      <w:sz w:val="16"/>
      <w:szCs w:val="20"/>
    </w:rPr>
  </w:style>
  <w:style w:type="paragraph" w:customStyle="1" w:styleId="TxBr5p1">
    <w:name w:val="TxBr_5p1"/>
    <w:basedOn w:val="Normal"/>
    <w:qFormat/>
    <w:rsid w:val="00954157"/>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954157"/>
    <w:pPr>
      <w:spacing w:after="0" w:line="240" w:lineRule="auto"/>
      <w:ind w:left="400"/>
    </w:pPr>
    <w:rPr>
      <w:rFonts w:eastAsia="Calibri"/>
      <w:color w:val="000000"/>
    </w:rPr>
  </w:style>
  <w:style w:type="character" w:customStyle="1" w:styleId="HotRouteChar0">
    <w:name w:val="Hot Route Char"/>
    <w:link w:val="HotRoute0"/>
    <w:locked/>
    <w:rsid w:val="00954157"/>
    <w:rPr>
      <w:rFonts w:ascii="Calibri" w:eastAsia="Calibri" w:hAnsi="Calibri" w:cs="Calibri"/>
      <w:color w:val="000000"/>
      <w:sz w:val="16"/>
    </w:rPr>
  </w:style>
  <w:style w:type="paragraph" w:customStyle="1" w:styleId="HotRoute0">
    <w:name w:val="Hot Route"/>
    <w:basedOn w:val="Normal"/>
    <w:link w:val="HotRouteChar0"/>
    <w:qFormat/>
    <w:rsid w:val="00954157"/>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954157"/>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954157"/>
    <w:pPr>
      <w:spacing w:after="0" w:line="240" w:lineRule="auto"/>
    </w:pPr>
    <w:rPr>
      <w:rFonts w:eastAsia="Times New Roman"/>
      <w:color w:val="000000"/>
      <w:sz w:val="16"/>
    </w:rPr>
  </w:style>
  <w:style w:type="paragraph" w:customStyle="1" w:styleId="Paste">
    <w:name w:val="Paste"/>
    <w:basedOn w:val="Normal"/>
    <w:qFormat/>
    <w:rsid w:val="00954157"/>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954157"/>
    <w:rPr>
      <w:rFonts w:ascii="Calibri" w:eastAsia="Times New Roman" w:hAnsi="Calibri" w:cs="Calibri"/>
      <w:b/>
      <w:color w:val="000000"/>
      <w:sz w:val="16"/>
      <w:szCs w:val="20"/>
    </w:rPr>
  </w:style>
  <w:style w:type="paragraph" w:customStyle="1" w:styleId="Normaltag">
    <w:name w:val="Normal tag"/>
    <w:basedOn w:val="Normal"/>
    <w:link w:val="NormaltagChar"/>
    <w:qFormat/>
    <w:rsid w:val="00954157"/>
    <w:pPr>
      <w:spacing w:after="0" w:line="240" w:lineRule="auto"/>
    </w:pPr>
    <w:rPr>
      <w:rFonts w:eastAsia="Times New Roman"/>
      <w:b/>
      <w:color w:val="000000"/>
      <w:sz w:val="16"/>
      <w:szCs w:val="20"/>
    </w:rPr>
  </w:style>
  <w:style w:type="character" w:customStyle="1" w:styleId="MicroChar">
    <w:name w:val="Micro Char"/>
    <w:link w:val="Micro"/>
    <w:locked/>
    <w:rsid w:val="00954157"/>
    <w:rPr>
      <w:rFonts w:ascii="Arial" w:hAnsi="Arial" w:cs="Arial"/>
      <w:sz w:val="12"/>
    </w:rPr>
  </w:style>
  <w:style w:type="paragraph" w:customStyle="1" w:styleId="Micro">
    <w:name w:val="Micro"/>
    <w:basedOn w:val="Normal"/>
    <w:next w:val="Normal"/>
    <w:link w:val="MicroChar"/>
    <w:qFormat/>
    <w:rsid w:val="00954157"/>
    <w:pPr>
      <w:spacing w:after="0" w:line="240" w:lineRule="auto"/>
    </w:pPr>
    <w:rPr>
      <w:rFonts w:ascii="Arial" w:hAnsi="Arial" w:cs="Arial"/>
      <w:sz w:val="12"/>
    </w:rPr>
  </w:style>
  <w:style w:type="character" w:customStyle="1" w:styleId="StyleStyle49ptBold3Char">
    <w:name w:val="Style Style4 + 9 pt Bold3 Char"/>
    <w:link w:val="StyleStyle49ptBold3"/>
    <w:locked/>
    <w:rsid w:val="00954157"/>
    <w:rPr>
      <w:b/>
      <w:bCs/>
      <w:u w:val="single"/>
    </w:rPr>
  </w:style>
  <w:style w:type="paragraph" w:customStyle="1" w:styleId="StyleStyle49ptBold3">
    <w:name w:val="Style Style4 + 9 pt Bold3"/>
    <w:basedOn w:val="Normal"/>
    <w:link w:val="StyleStyle49ptBold3Char"/>
    <w:qFormat/>
    <w:rsid w:val="00954157"/>
    <w:pPr>
      <w:spacing w:after="0" w:line="254" w:lineRule="auto"/>
    </w:pPr>
    <w:rPr>
      <w:rFonts w:asciiTheme="minorHAnsi" w:hAnsiTheme="minorHAnsi" w:cstheme="minorBidi"/>
      <w:b/>
      <w:bCs/>
      <w:u w:val="single"/>
    </w:rPr>
  </w:style>
  <w:style w:type="paragraph" w:customStyle="1" w:styleId="body-text">
    <w:name w:val="body-text"/>
    <w:basedOn w:val="Normal"/>
    <w:qFormat/>
    <w:rsid w:val="00954157"/>
    <w:pPr>
      <w:spacing w:before="100" w:beforeAutospacing="1" w:after="100" w:afterAutospacing="1" w:line="240" w:lineRule="auto"/>
    </w:pPr>
    <w:rPr>
      <w:rFonts w:eastAsia="Times New Roman"/>
    </w:rPr>
  </w:style>
  <w:style w:type="paragraph" w:customStyle="1" w:styleId="TagCite">
    <w:name w:val="TagCite"/>
    <w:basedOn w:val="Normal"/>
    <w:qFormat/>
    <w:rsid w:val="00954157"/>
    <w:pPr>
      <w:spacing w:after="0" w:line="240" w:lineRule="auto"/>
    </w:pPr>
    <w:rPr>
      <w:rFonts w:eastAsia="Times New Roman"/>
      <w:b/>
    </w:rPr>
  </w:style>
  <w:style w:type="paragraph" w:customStyle="1" w:styleId="SmallNormal">
    <w:name w:val="Small Normal"/>
    <w:basedOn w:val="Normal"/>
    <w:qFormat/>
    <w:rsid w:val="00954157"/>
    <w:pPr>
      <w:suppressAutoHyphens/>
      <w:spacing w:after="0" w:line="240" w:lineRule="auto"/>
      <w:contextualSpacing/>
    </w:pPr>
    <w:rPr>
      <w:rFonts w:eastAsia="Times New Roman"/>
      <w:sz w:val="18"/>
      <w:szCs w:val="18"/>
    </w:rPr>
  </w:style>
  <w:style w:type="paragraph" w:customStyle="1" w:styleId="Shrink">
    <w:name w:val="Shrink"/>
    <w:qFormat/>
    <w:rsid w:val="00954157"/>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954157"/>
    <w:pPr>
      <w:spacing w:after="0" w:line="240" w:lineRule="auto"/>
    </w:pPr>
    <w:rPr>
      <w:rFonts w:eastAsia="Times New Roman"/>
      <w:b/>
      <w:szCs w:val="20"/>
    </w:rPr>
  </w:style>
  <w:style w:type="paragraph" w:customStyle="1" w:styleId="tagcite0">
    <w:name w:val="tagcite"/>
    <w:basedOn w:val="Normal"/>
    <w:qFormat/>
    <w:rsid w:val="00954157"/>
    <w:pPr>
      <w:spacing w:after="0" w:line="240" w:lineRule="auto"/>
    </w:pPr>
    <w:rPr>
      <w:rFonts w:eastAsia="Times New Roman"/>
      <w:b/>
    </w:rPr>
  </w:style>
  <w:style w:type="paragraph" w:customStyle="1" w:styleId="SmallFont">
    <w:name w:val="Small Font"/>
    <w:basedOn w:val="Normal"/>
    <w:qFormat/>
    <w:rsid w:val="00954157"/>
    <w:pPr>
      <w:spacing w:after="200" w:line="240" w:lineRule="auto"/>
      <w:contextualSpacing/>
    </w:pPr>
    <w:rPr>
      <w:rFonts w:eastAsia="Calibri"/>
      <w:sz w:val="12"/>
    </w:rPr>
  </w:style>
  <w:style w:type="paragraph" w:customStyle="1" w:styleId="SmallFontCharCharChar">
    <w:name w:val="Small Font Char Char Char"/>
    <w:basedOn w:val="Normal"/>
    <w:qFormat/>
    <w:rsid w:val="00954157"/>
    <w:pPr>
      <w:spacing w:after="0" w:line="240" w:lineRule="auto"/>
    </w:pPr>
    <w:rPr>
      <w:rFonts w:eastAsia="Times New Roman"/>
      <w:sz w:val="12"/>
    </w:rPr>
  </w:style>
  <w:style w:type="character" w:customStyle="1" w:styleId="CardNotUnderlinedChar1">
    <w:name w:val="Card Not Underlined Char1"/>
    <w:link w:val="CardNotUnderlined"/>
    <w:locked/>
    <w:rsid w:val="00954157"/>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954157"/>
    <w:pPr>
      <w:spacing w:after="0" w:line="240" w:lineRule="auto"/>
    </w:pPr>
    <w:rPr>
      <w:rFonts w:ascii="Cambria" w:eastAsia="Times New Roman" w:hAnsi="Cambria"/>
      <w:sz w:val="18"/>
      <w:szCs w:val="20"/>
    </w:rPr>
  </w:style>
  <w:style w:type="character" w:customStyle="1" w:styleId="CardStyleChar">
    <w:name w:val="Card Style Char"/>
    <w:link w:val="CardStyle"/>
    <w:locked/>
    <w:rsid w:val="00954157"/>
    <w:rPr>
      <w:rFonts w:ascii="Calibri" w:eastAsia="Times New Roman" w:hAnsi="Calibri" w:cs="Calibri"/>
      <w:sz w:val="16"/>
    </w:rPr>
  </w:style>
  <w:style w:type="paragraph" w:customStyle="1" w:styleId="CardStyle">
    <w:name w:val="Card Style"/>
    <w:basedOn w:val="Normal"/>
    <w:link w:val="CardStyleChar"/>
    <w:qFormat/>
    <w:rsid w:val="00954157"/>
    <w:pPr>
      <w:spacing w:after="0" w:line="240" w:lineRule="auto"/>
    </w:pPr>
    <w:rPr>
      <w:rFonts w:eastAsia="Times New Roman"/>
      <w:sz w:val="16"/>
    </w:rPr>
  </w:style>
  <w:style w:type="paragraph" w:customStyle="1" w:styleId="loose">
    <w:name w:val="loose"/>
    <w:basedOn w:val="Normal"/>
    <w:qFormat/>
    <w:rsid w:val="00954157"/>
    <w:pPr>
      <w:spacing w:beforeLines="1" w:after="0" w:line="240" w:lineRule="auto"/>
    </w:pPr>
    <w:rPr>
      <w:rFonts w:ascii="Times" w:eastAsia="Times New Roman" w:hAnsi="Times"/>
      <w:szCs w:val="20"/>
    </w:rPr>
  </w:style>
  <w:style w:type="paragraph" w:customStyle="1" w:styleId="Regular">
    <w:name w:val="Regular"/>
    <w:qFormat/>
    <w:rsid w:val="00954157"/>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954157"/>
    <w:rPr>
      <w:rFonts w:ascii="Times New Roman" w:hAnsi="Times New Roman" w:cs="Times New Roman"/>
      <w:sz w:val="16"/>
      <w:szCs w:val="16"/>
    </w:rPr>
  </w:style>
  <w:style w:type="paragraph" w:customStyle="1" w:styleId="Style2">
    <w:name w:val="Style2"/>
    <w:basedOn w:val="Normal"/>
    <w:link w:val="Style2Char"/>
    <w:qFormat/>
    <w:rsid w:val="00954157"/>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954157"/>
    <w:rPr>
      <w:u w:val="single"/>
    </w:rPr>
  </w:style>
  <w:style w:type="paragraph" w:customStyle="1" w:styleId="Boldunderline">
    <w:name w:val="Bold underline"/>
    <w:basedOn w:val="TextUnderline"/>
    <w:qFormat/>
    <w:rsid w:val="00954157"/>
    <w:rPr>
      <w:b/>
    </w:rPr>
  </w:style>
  <w:style w:type="paragraph" w:customStyle="1" w:styleId="FullText">
    <w:name w:val="Full Text"/>
    <w:basedOn w:val="Normal"/>
    <w:qFormat/>
    <w:rsid w:val="00954157"/>
    <w:pPr>
      <w:spacing w:after="0" w:line="240" w:lineRule="auto"/>
    </w:pPr>
    <w:rPr>
      <w:rFonts w:ascii="Arial Narrow" w:eastAsia="Times New Roman" w:hAnsi="Arial Narrow"/>
    </w:rPr>
  </w:style>
  <w:style w:type="paragraph" w:customStyle="1" w:styleId="TagLine">
    <w:name w:val="Tag Line"/>
    <w:basedOn w:val="Normal"/>
    <w:next w:val="FullText"/>
    <w:qFormat/>
    <w:rsid w:val="00954157"/>
    <w:pPr>
      <w:spacing w:after="0" w:line="240" w:lineRule="auto"/>
    </w:pPr>
    <w:rPr>
      <w:rFonts w:ascii="Arial Narrow" w:eastAsia="Times New Roman" w:hAnsi="Arial Narrow"/>
      <w:b/>
      <w:sz w:val="28"/>
    </w:rPr>
  </w:style>
  <w:style w:type="paragraph" w:customStyle="1" w:styleId="FreeForm">
    <w:name w:val="Free Form"/>
    <w:qFormat/>
    <w:rsid w:val="00954157"/>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954157"/>
    <w:rPr>
      <w:rFonts w:ascii="Calibri" w:hAnsi="Calibri" w:cs="Calibri"/>
      <w:b/>
      <w:u w:val="single"/>
    </w:rPr>
  </w:style>
  <w:style w:type="paragraph" w:customStyle="1" w:styleId="AuthorDate0">
    <w:name w:val="Author/Date"/>
    <w:basedOn w:val="Normal"/>
    <w:link w:val="AuthorDateChar0"/>
    <w:qFormat/>
    <w:rsid w:val="00954157"/>
    <w:pPr>
      <w:spacing w:after="0" w:line="240" w:lineRule="auto"/>
    </w:pPr>
    <w:rPr>
      <w:b/>
      <w:u w:val="single"/>
    </w:rPr>
  </w:style>
  <w:style w:type="character" w:customStyle="1" w:styleId="TagCiteChar">
    <w:name w:val="Tag &amp; Cite Char"/>
    <w:link w:val="TagCite1"/>
    <w:locked/>
    <w:rsid w:val="00954157"/>
    <w:rPr>
      <w:rFonts w:ascii="Arial Narrow" w:eastAsia="Times New Roman" w:hAnsi="Arial Narrow" w:cs="Calibri"/>
      <w:b/>
      <w:sz w:val="16"/>
    </w:rPr>
  </w:style>
  <w:style w:type="paragraph" w:customStyle="1" w:styleId="TagCite1">
    <w:name w:val="Tag &amp; Cite"/>
    <w:basedOn w:val="Normal"/>
    <w:link w:val="TagCiteChar"/>
    <w:qFormat/>
    <w:rsid w:val="00954157"/>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954157"/>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954157"/>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954157"/>
    <w:pPr>
      <w:spacing w:after="0" w:line="240" w:lineRule="auto"/>
    </w:pPr>
    <w:rPr>
      <w:rFonts w:eastAsia="Times New Roman"/>
      <w:b/>
    </w:rPr>
  </w:style>
  <w:style w:type="paragraph" w:customStyle="1" w:styleId="Hat2">
    <w:name w:val="Hat2"/>
    <w:basedOn w:val="Heading2"/>
    <w:next w:val="Heading2"/>
    <w:autoRedefine/>
    <w:uiPriority w:val="99"/>
    <w:qFormat/>
    <w:rsid w:val="00954157"/>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954157"/>
    <w:rPr>
      <w:rFonts w:ascii="Arial Narrow" w:hAnsi="Arial Narrow"/>
      <w:sz w:val="12"/>
    </w:rPr>
  </w:style>
  <w:style w:type="paragraph" w:customStyle="1" w:styleId="MicroText0">
    <w:name w:val="MicroText"/>
    <w:basedOn w:val="Normal"/>
    <w:next w:val="Normal"/>
    <w:link w:val="MicroTextChar0"/>
    <w:qFormat/>
    <w:rsid w:val="00954157"/>
    <w:pPr>
      <w:spacing w:after="0" w:line="240" w:lineRule="auto"/>
    </w:pPr>
    <w:rPr>
      <w:rFonts w:ascii="Arial Narrow" w:hAnsi="Arial Narrow" w:cstheme="minorBidi"/>
      <w:sz w:val="12"/>
    </w:rPr>
  </w:style>
  <w:style w:type="character" w:customStyle="1" w:styleId="UnreadTextChar">
    <w:name w:val="Unread Text Char"/>
    <w:link w:val="UnreadText"/>
    <w:locked/>
    <w:rsid w:val="00954157"/>
    <w:rPr>
      <w:rFonts w:ascii="Calibri" w:eastAsia="Calibri" w:hAnsi="Calibri" w:cs="Calibri"/>
      <w:sz w:val="15"/>
    </w:rPr>
  </w:style>
  <w:style w:type="paragraph" w:customStyle="1" w:styleId="UnreadText">
    <w:name w:val="Unread Text"/>
    <w:basedOn w:val="Normal"/>
    <w:link w:val="UnreadTextChar"/>
    <w:autoRedefine/>
    <w:qFormat/>
    <w:rsid w:val="00954157"/>
    <w:pPr>
      <w:spacing w:after="0" w:line="254" w:lineRule="auto"/>
    </w:pPr>
    <w:rPr>
      <w:rFonts w:eastAsia="Calibri"/>
      <w:sz w:val="15"/>
    </w:rPr>
  </w:style>
  <w:style w:type="character" w:customStyle="1" w:styleId="CircledChar">
    <w:name w:val="Circled Char"/>
    <w:link w:val="Circled"/>
    <w:locked/>
    <w:rsid w:val="00954157"/>
    <w:rPr>
      <w:rFonts w:ascii="Calibri" w:eastAsia="Calibri" w:hAnsi="Calibri" w:cs="Calibri"/>
      <w:b/>
      <w:szCs w:val="20"/>
      <w:u w:val="thick"/>
    </w:rPr>
  </w:style>
  <w:style w:type="paragraph" w:customStyle="1" w:styleId="Circled">
    <w:name w:val="Circled"/>
    <w:basedOn w:val="Normal"/>
    <w:link w:val="CircledChar"/>
    <w:qFormat/>
    <w:rsid w:val="00954157"/>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954157"/>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54157"/>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954157"/>
    <w:rPr>
      <w:rFonts w:ascii="Calibri" w:hAnsi="Calibri" w:cs="Calibri"/>
      <w:b/>
      <w:sz w:val="16"/>
    </w:rPr>
  </w:style>
  <w:style w:type="paragraph" w:customStyle="1" w:styleId="Tagtemplate">
    <w:name w:val="Tagtemplate"/>
    <w:basedOn w:val="Normal"/>
    <w:link w:val="TagtemplateChar"/>
    <w:autoRedefine/>
    <w:qFormat/>
    <w:rsid w:val="00954157"/>
    <w:pPr>
      <w:keepNext/>
      <w:keepLines/>
      <w:spacing w:after="0" w:line="240" w:lineRule="auto"/>
    </w:pPr>
    <w:rPr>
      <w:b/>
      <w:sz w:val="16"/>
    </w:rPr>
  </w:style>
  <w:style w:type="paragraph" w:customStyle="1" w:styleId="TxBr33p1">
    <w:name w:val="TxBr_33p1"/>
    <w:basedOn w:val="Normal"/>
    <w:uiPriority w:val="99"/>
    <w:qFormat/>
    <w:rsid w:val="00954157"/>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954157"/>
    <w:rPr>
      <w:rFonts w:ascii="Calibri" w:eastAsia="Times New Roman" w:hAnsi="Calibri" w:cs="Calibri"/>
      <w:sz w:val="16"/>
      <w:u w:val="single"/>
    </w:rPr>
  </w:style>
  <w:style w:type="paragraph" w:customStyle="1" w:styleId="StyleStyle411pt">
    <w:name w:val="Style Style4 + 11 pt"/>
    <w:basedOn w:val="Normal"/>
    <w:link w:val="StyleStyle411ptChar"/>
    <w:qFormat/>
    <w:rsid w:val="00954157"/>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954157"/>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954157"/>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954157"/>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954157"/>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954157"/>
    <w:pPr>
      <w:spacing w:after="0" w:line="240" w:lineRule="auto"/>
    </w:pPr>
    <w:rPr>
      <w:rFonts w:eastAsia="SimSun"/>
      <w:lang w:eastAsia="zh-CN"/>
    </w:rPr>
  </w:style>
  <w:style w:type="character" w:customStyle="1" w:styleId="BlockHeadingsChar">
    <w:name w:val="Block Headings Char"/>
    <w:link w:val="BlockHeadings"/>
    <w:locked/>
    <w:rsid w:val="00954157"/>
    <w:rPr>
      <w:rFonts w:ascii="Calibri" w:eastAsia="Times New Roman" w:hAnsi="Calibri" w:cs="Calibri"/>
      <w:b/>
      <w:sz w:val="16"/>
      <w:szCs w:val="20"/>
    </w:rPr>
  </w:style>
  <w:style w:type="paragraph" w:customStyle="1" w:styleId="BlockHeadings">
    <w:name w:val="Block Headings"/>
    <w:basedOn w:val="Normal"/>
    <w:link w:val="BlockHeadingsChar"/>
    <w:qFormat/>
    <w:rsid w:val="0095415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954157"/>
    <w:rPr>
      <w:rFonts w:ascii="Calibri" w:eastAsia="Calibri" w:hAnsi="Calibri" w:cs="Calibri"/>
      <w:b/>
      <w:color w:val="000000"/>
      <w:sz w:val="28"/>
      <w:u w:val="thick" w:color="000000"/>
    </w:rPr>
  </w:style>
  <w:style w:type="paragraph" w:customStyle="1" w:styleId="boldcite">
    <w:name w:val="bold cite"/>
    <w:basedOn w:val="Normal"/>
    <w:link w:val="boldciteChar4"/>
    <w:qFormat/>
    <w:rsid w:val="00954157"/>
    <w:pPr>
      <w:spacing w:after="0" w:line="240" w:lineRule="auto"/>
    </w:pPr>
    <w:rPr>
      <w:rFonts w:eastAsia="Calibri"/>
      <w:b/>
      <w:color w:val="000000"/>
      <w:sz w:val="28"/>
      <w:u w:val="thick" w:color="000000"/>
    </w:rPr>
  </w:style>
  <w:style w:type="paragraph" w:customStyle="1" w:styleId="Normal10">
    <w:name w:val="Normal1"/>
    <w:basedOn w:val="Normal"/>
    <w:qFormat/>
    <w:rsid w:val="00954157"/>
    <w:pPr>
      <w:spacing w:after="0" w:line="240" w:lineRule="auto"/>
    </w:pPr>
    <w:rPr>
      <w:rFonts w:eastAsia="Calibri"/>
    </w:rPr>
  </w:style>
  <w:style w:type="character" w:customStyle="1" w:styleId="Irrelevant6fontChar">
    <w:name w:val="Irrelevant (6 font) Char"/>
    <w:basedOn w:val="DefaultParagraphFont"/>
    <w:link w:val="Irrelevant6font"/>
    <w:locked/>
    <w:rsid w:val="00954157"/>
    <w:rPr>
      <w:rFonts w:ascii="Calibri" w:eastAsia="Calibri" w:hAnsi="Calibri" w:cs="Calibri"/>
      <w:sz w:val="12"/>
      <w:szCs w:val="12"/>
    </w:rPr>
  </w:style>
  <w:style w:type="paragraph" w:customStyle="1" w:styleId="Irrelevant6font">
    <w:name w:val="Irrelevant (6 font)"/>
    <w:basedOn w:val="Normal"/>
    <w:link w:val="Irrelevant6fontChar"/>
    <w:qFormat/>
    <w:rsid w:val="00954157"/>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954157"/>
    <w:rPr>
      <w:rFonts w:ascii="Georgia" w:eastAsia="Times New Roman" w:hAnsi="Georgia"/>
      <w:sz w:val="12"/>
    </w:rPr>
  </w:style>
  <w:style w:type="paragraph" w:customStyle="1" w:styleId="CardsFont6pt">
    <w:name w:val="Cards + Font: 6 pt"/>
    <w:basedOn w:val="Cards"/>
    <w:link w:val="CardsFont6ptChar1"/>
    <w:autoRedefine/>
    <w:qFormat/>
    <w:rsid w:val="00954157"/>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954157"/>
    <w:pPr>
      <w:spacing w:after="0" w:line="240" w:lineRule="auto"/>
    </w:pPr>
    <w:rPr>
      <w:rFonts w:eastAsia="Calibri"/>
      <w:szCs w:val="20"/>
    </w:rPr>
  </w:style>
  <w:style w:type="paragraph" w:customStyle="1" w:styleId="rdheadline">
    <w:name w:val="rdheadline"/>
    <w:basedOn w:val="Normal"/>
    <w:uiPriority w:val="99"/>
    <w:qFormat/>
    <w:rsid w:val="00954157"/>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954157"/>
    <w:pPr>
      <w:spacing w:after="100" w:afterAutospacing="1" w:line="240" w:lineRule="auto"/>
    </w:pPr>
    <w:rPr>
      <w:rFonts w:ascii="Verdana" w:eastAsia="Calibri" w:hAnsi="Verdana"/>
      <w:szCs w:val="20"/>
    </w:rPr>
  </w:style>
  <w:style w:type="character" w:customStyle="1" w:styleId="Heading2Char0">
    <w:name w:val="Heading2 Char"/>
    <w:link w:val="Heading20"/>
    <w:locked/>
    <w:rsid w:val="00954157"/>
    <w:rPr>
      <w:rFonts w:ascii="Calibri" w:eastAsia="Times New Roman" w:hAnsi="Calibri" w:cs="Calibri"/>
      <w:b/>
      <w:caps/>
      <w:sz w:val="16"/>
    </w:rPr>
  </w:style>
  <w:style w:type="paragraph" w:customStyle="1" w:styleId="Heading20">
    <w:name w:val="Heading2"/>
    <w:basedOn w:val="Normal"/>
    <w:link w:val="Heading2Char0"/>
    <w:qFormat/>
    <w:rsid w:val="00954157"/>
    <w:pPr>
      <w:spacing w:after="0" w:line="240" w:lineRule="auto"/>
      <w:jc w:val="center"/>
    </w:pPr>
    <w:rPr>
      <w:rFonts w:eastAsia="Times New Roman"/>
      <w:b/>
      <w:caps/>
      <w:sz w:val="16"/>
    </w:rPr>
  </w:style>
  <w:style w:type="character" w:customStyle="1" w:styleId="Header2Char">
    <w:name w:val="Header2 Char"/>
    <w:link w:val="Header2"/>
    <w:locked/>
    <w:rsid w:val="00954157"/>
    <w:rPr>
      <w:rFonts w:ascii="Calibri" w:eastAsia="Times New Roman" w:hAnsi="Calibri" w:cs="Calibri"/>
      <w:b/>
      <w:caps/>
      <w:sz w:val="16"/>
    </w:rPr>
  </w:style>
  <w:style w:type="paragraph" w:customStyle="1" w:styleId="Header2">
    <w:name w:val="Header2"/>
    <w:basedOn w:val="Heading20"/>
    <w:link w:val="Header2Char"/>
    <w:qFormat/>
    <w:rsid w:val="00954157"/>
  </w:style>
  <w:style w:type="character" w:customStyle="1" w:styleId="UnderlinedcardChar">
    <w:name w:val="Underlined card Char"/>
    <w:link w:val="Underlinedcard"/>
    <w:locked/>
    <w:rsid w:val="00954157"/>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954157"/>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954157"/>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954157"/>
    <w:rPr>
      <w:bCs/>
    </w:rPr>
  </w:style>
  <w:style w:type="character" w:customStyle="1" w:styleId="Heading212ptChar">
    <w:name w:val="Heading2 + 12 pt Char"/>
    <w:link w:val="Heading212pt"/>
    <w:locked/>
    <w:rsid w:val="00954157"/>
    <w:rPr>
      <w:rFonts w:ascii="Calibri" w:eastAsia="Times New Roman" w:hAnsi="Calibri" w:cs="Calibri"/>
      <w:b/>
      <w:bCs/>
      <w:caps/>
      <w:sz w:val="16"/>
    </w:rPr>
  </w:style>
  <w:style w:type="paragraph" w:customStyle="1" w:styleId="Heading212pt">
    <w:name w:val="Heading2 + 12 pt"/>
    <w:basedOn w:val="StyleHeading212pt"/>
    <w:link w:val="Heading212ptChar"/>
    <w:qFormat/>
    <w:rsid w:val="00954157"/>
  </w:style>
  <w:style w:type="paragraph" w:customStyle="1" w:styleId="StyleHeading110pt">
    <w:name w:val="Style Heading 1 + 10 pt"/>
    <w:basedOn w:val="Heading1"/>
    <w:qFormat/>
    <w:rsid w:val="00954157"/>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954157"/>
  </w:style>
  <w:style w:type="paragraph" w:customStyle="1" w:styleId="StyleUnderliningTimesNewRomanBoldNounderlineKernat16">
    <w:name w:val="Style Underlining + Times New Roman Bold No underline Kern at 16..."/>
    <w:basedOn w:val="Normal"/>
    <w:qFormat/>
    <w:rsid w:val="00954157"/>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954157"/>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954157"/>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954157"/>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954157"/>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954157"/>
    <w:pPr>
      <w:spacing w:after="0" w:line="240" w:lineRule="auto"/>
      <w:ind w:left="1728" w:right="1728"/>
    </w:pPr>
    <w:rPr>
      <w:rFonts w:eastAsia="Calibri"/>
      <w:sz w:val="18"/>
      <w:u w:val="single"/>
    </w:rPr>
  </w:style>
  <w:style w:type="paragraph" w:customStyle="1" w:styleId="medium-normal">
    <w:name w:val="medium-normal"/>
    <w:basedOn w:val="Normal"/>
    <w:qFormat/>
    <w:rsid w:val="00954157"/>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954157"/>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954157"/>
    <w:rPr>
      <w:rFonts w:ascii="Calibri" w:eastAsia="Times New Roman" w:hAnsi="Calibri" w:cs="Calibri"/>
      <w:sz w:val="12"/>
    </w:rPr>
  </w:style>
  <w:style w:type="paragraph" w:customStyle="1" w:styleId="CardsFont6ptChar">
    <w:name w:val="Cards + Font: 6 pt Char"/>
    <w:basedOn w:val="CardsChar2"/>
    <w:link w:val="CardsFont6ptCharChar"/>
    <w:qFormat/>
    <w:rsid w:val="00954157"/>
    <w:rPr>
      <w:rFonts w:eastAsia="Times New Roman"/>
      <w:sz w:val="12"/>
      <w:szCs w:val="22"/>
    </w:rPr>
  </w:style>
  <w:style w:type="character" w:customStyle="1" w:styleId="CitesCharCharChar">
    <w:name w:val="Cites Char Char Char"/>
    <w:link w:val="CitesCharChar"/>
    <w:locked/>
    <w:rsid w:val="00954157"/>
    <w:rPr>
      <w:rFonts w:ascii="Calibri" w:eastAsia="Times New Roman" w:hAnsi="Calibri" w:cs="Calibri"/>
      <w:b/>
      <w:bCs/>
      <w:sz w:val="16"/>
    </w:rPr>
  </w:style>
  <w:style w:type="paragraph" w:customStyle="1" w:styleId="CitesCharChar">
    <w:name w:val="Cites Char Char"/>
    <w:basedOn w:val="Normal"/>
    <w:link w:val="CitesCharCharChar"/>
    <w:qFormat/>
    <w:rsid w:val="00954157"/>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954157"/>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954157"/>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954157"/>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954157"/>
    <w:pPr>
      <w:spacing w:after="0" w:line="240" w:lineRule="auto"/>
      <w:ind w:left="1728" w:right="1728"/>
    </w:pPr>
    <w:rPr>
      <w:rFonts w:eastAsia="Times New Roman"/>
      <w:sz w:val="18"/>
    </w:rPr>
  </w:style>
  <w:style w:type="paragraph" w:customStyle="1" w:styleId="CardTextCharChar">
    <w:name w:val="Card Text Char Char"/>
    <w:basedOn w:val="Normal"/>
    <w:qFormat/>
    <w:rsid w:val="00954157"/>
    <w:pPr>
      <w:spacing w:after="0" w:line="240" w:lineRule="auto"/>
      <w:ind w:left="1728" w:right="1728"/>
    </w:pPr>
    <w:rPr>
      <w:rFonts w:eastAsia="Calibri"/>
      <w:sz w:val="18"/>
    </w:rPr>
  </w:style>
  <w:style w:type="paragraph" w:customStyle="1" w:styleId="boldciteChar">
    <w:name w:val="bold cite Char"/>
    <w:basedOn w:val="Heading1"/>
    <w:uiPriority w:val="99"/>
    <w:qFormat/>
    <w:rsid w:val="00954157"/>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954157"/>
    <w:pPr>
      <w:spacing w:after="0" w:line="240" w:lineRule="auto"/>
    </w:pPr>
    <w:rPr>
      <w:rFonts w:eastAsia="Calibri"/>
      <w:szCs w:val="20"/>
    </w:rPr>
  </w:style>
  <w:style w:type="paragraph" w:customStyle="1" w:styleId="CardCites">
    <w:name w:val="Card Cites"/>
    <w:basedOn w:val="Normal"/>
    <w:next w:val="Normal"/>
    <w:qFormat/>
    <w:rsid w:val="00954157"/>
    <w:pPr>
      <w:spacing w:after="0" w:line="240" w:lineRule="auto"/>
    </w:pPr>
    <w:rPr>
      <w:rFonts w:eastAsia="Calibri"/>
      <w:b/>
    </w:rPr>
  </w:style>
  <w:style w:type="paragraph" w:customStyle="1" w:styleId="textmargin">
    <w:name w:val="textmargin"/>
    <w:basedOn w:val="Normal"/>
    <w:uiPriority w:val="99"/>
    <w:qFormat/>
    <w:rsid w:val="0095415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54157"/>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954157"/>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954157"/>
    <w:pPr>
      <w:spacing w:after="0" w:line="240" w:lineRule="auto"/>
    </w:pPr>
    <w:rPr>
      <w:rFonts w:ascii="Verdana" w:eastAsia="Calibri" w:hAnsi="Verdana"/>
      <w:szCs w:val="20"/>
    </w:rPr>
  </w:style>
  <w:style w:type="paragraph" w:customStyle="1" w:styleId="correctindex">
    <w:name w:val="correct index"/>
    <w:basedOn w:val="Normal"/>
    <w:uiPriority w:val="99"/>
    <w:qFormat/>
    <w:rsid w:val="00954157"/>
    <w:pPr>
      <w:spacing w:after="0" w:line="240" w:lineRule="auto"/>
    </w:pPr>
    <w:rPr>
      <w:rFonts w:ascii="Arial Narrow" w:eastAsia="Calibri" w:hAnsi="Arial Narrow"/>
      <w:color w:val="000000"/>
    </w:rPr>
  </w:style>
  <w:style w:type="paragraph" w:customStyle="1" w:styleId="bc2">
    <w:name w:val="bc_2"/>
    <w:basedOn w:val="Normal"/>
    <w:uiPriority w:val="99"/>
    <w:qFormat/>
    <w:rsid w:val="00954157"/>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954157"/>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954157"/>
    <w:pPr>
      <w:spacing w:after="0" w:line="240" w:lineRule="auto"/>
    </w:pPr>
    <w:rPr>
      <w:rFonts w:ascii="Verdana" w:eastAsia="Calibri" w:hAnsi="Verdana"/>
      <w:szCs w:val="20"/>
    </w:rPr>
  </w:style>
  <w:style w:type="paragraph" w:customStyle="1" w:styleId="quote2">
    <w:name w:val="quote2"/>
    <w:basedOn w:val="Normal"/>
    <w:uiPriority w:val="99"/>
    <w:qFormat/>
    <w:rsid w:val="00954157"/>
    <w:pPr>
      <w:spacing w:after="0" w:line="240" w:lineRule="auto"/>
    </w:pPr>
    <w:rPr>
      <w:rFonts w:ascii="Verdana" w:eastAsia="Calibri" w:hAnsi="Verdana"/>
      <w:szCs w:val="20"/>
    </w:rPr>
  </w:style>
  <w:style w:type="paragraph" w:customStyle="1" w:styleId="BlockTitle1">
    <w:name w:val="Block Title #1"/>
    <w:basedOn w:val="Heading1"/>
    <w:qFormat/>
    <w:rsid w:val="00954157"/>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954157"/>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54157"/>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954157"/>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954157"/>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954157"/>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954157"/>
    <w:pPr>
      <w:spacing w:after="0" w:line="240" w:lineRule="auto"/>
    </w:pPr>
    <w:rPr>
      <w:rFonts w:ascii="Arial Narrow" w:eastAsia="Times New Roman" w:hAnsi="Arial Narrow"/>
      <w:sz w:val="18"/>
    </w:rPr>
  </w:style>
  <w:style w:type="character" w:customStyle="1" w:styleId="TagCiteChar0">
    <w:name w:val="Tag/Cite Char"/>
    <w:link w:val="TagCite2"/>
    <w:locked/>
    <w:rsid w:val="00954157"/>
    <w:rPr>
      <w:rFonts w:ascii="Arial Narrow" w:eastAsia="Times New Roman" w:hAnsi="Arial Narrow" w:cs="Calibri"/>
      <w:b/>
      <w:sz w:val="16"/>
    </w:rPr>
  </w:style>
  <w:style w:type="paragraph" w:customStyle="1" w:styleId="TagCite2">
    <w:name w:val="Tag/Cite"/>
    <w:basedOn w:val="Normal"/>
    <w:next w:val="Normal"/>
    <w:link w:val="TagCiteChar0"/>
    <w:qFormat/>
    <w:rsid w:val="00954157"/>
    <w:pPr>
      <w:spacing w:after="0" w:line="240" w:lineRule="auto"/>
    </w:pPr>
    <w:rPr>
      <w:rFonts w:ascii="Arial Narrow" w:eastAsia="Times New Roman" w:hAnsi="Arial Narrow"/>
      <w:b/>
      <w:sz w:val="16"/>
    </w:rPr>
  </w:style>
  <w:style w:type="character" w:customStyle="1" w:styleId="F4Char">
    <w:name w:val="F4 Char"/>
    <w:link w:val="F4"/>
    <w:locked/>
    <w:rsid w:val="00954157"/>
    <w:rPr>
      <w:rFonts w:ascii="Arial Narrow" w:eastAsia="Times New Roman" w:hAnsi="Arial Narrow" w:cs="Calibri"/>
      <w:sz w:val="16"/>
      <w:szCs w:val="20"/>
      <w:u w:val="single"/>
    </w:rPr>
  </w:style>
  <w:style w:type="paragraph" w:customStyle="1" w:styleId="F4">
    <w:name w:val="F4"/>
    <w:basedOn w:val="Normal"/>
    <w:link w:val="F4Char"/>
    <w:qFormat/>
    <w:rsid w:val="00954157"/>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954157"/>
    <w:rPr>
      <w:rFonts w:ascii="Arial Narrow" w:eastAsia="Times New Roman" w:hAnsi="Arial Narrow" w:cs="Calibri"/>
      <w:sz w:val="16"/>
      <w:szCs w:val="20"/>
    </w:rPr>
  </w:style>
  <w:style w:type="paragraph" w:customStyle="1" w:styleId="StyleCARD">
    <w:name w:val="Style CARD +"/>
    <w:basedOn w:val="Normal"/>
    <w:link w:val="StyleCARDChar"/>
    <w:qFormat/>
    <w:rsid w:val="00954157"/>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954157"/>
    <w:pPr>
      <w:spacing w:after="0" w:line="240" w:lineRule="auto"/>
    </w:pPr>
    <w:rPr>
      <w:b/>
    </w:rPr>
  </w:style>
  <w:style w:type="character" w:customStyle="1" w:styleId="tagCharCharChar">
    <w:name w:val="tag Char Char Char"/>
    <w:link w:val="tagCharChar"/>
    <w:locked/>
    <w:rsid w:val="00954157"/>
    <w:rPr>
      <w:rFonts w:ascii="Calibri" w:eastAsia="Times New Roman" w:hAnsi="Calibri" w:cs="Calibri"/>
      <w:b/>
      <w:sz w:val="16"/>
      <w:szCs w:val="20"/>
    </w:rPr>
  </w:style>
  <w:style w:type="paragraph" w:customStyle="1" w:styleId="tagCharChar">
    <w:name w:val="tag Char Char"/>
    <w:basedOn w:val="Normal"/>
    <w:link w:val="tagCharCharChar"/>
    <w:qFormat/>
    <w:rsid w:val="00954157"/>
    <w:pPr>
      <w:spacing w:after="0" w:line="240" w:lineRule="auto"/>
    </w:pPr>
    <w:rPr>
      <w:rFonts w:eastAsia="Times New Roman"/>
      <w:b/>
      <w:sz w:val="16"/>
      <w:szCs w:val="20"/>
    </w:rPr>
  </w:style>
  <w:style w:type="paragraph" w:customStyle="1" w:styleId="issuedetails">
    <w:name w:val="issue_details"/>
    <w:basedOn w:val="Normal"/>
    <w:uiPriority w:val="99"/>
    <w:qFormat/>
    <w:rsid w:val="00954157"/>
    <w:pPr>
      <w:spacing w:before="100" w:beforeAutospacing="1" w:after="100" w:afterAutospacing="1" w:line="240" w:lineRule="auto"/>
    </w:pPr>
    <w:rPr>
      <w:rFonts w:eastAsia="Times New Roman"/>
    </w:rPr>
  </w:style>
  <w:style w:type="paragraph" w:customStyle="1" w:styleId="TxBrp2">
    <w:name w:val="TxBr_p2"/>
    <w:basedOn w:val="Normal"/>
    <w:qFormat/>
    <w:rsid w:val="00954157"/>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954157"/>
    <w:pPr>
      <w:spacing w:after="0" w:line="240" w:lineRule="auto"/>
    </w:pPr>
    <w:rPr>
      <w:rFonts w:eastAsia="Times New Roman"/>
      <w:color w:val="000000"/>
      <w:szCs w:val="20"/>
    </w:rPr>
  </w:style>
  <w:style w:type="paragraph" w:customStyle="1" w:styleId="bodycopyindent">
    <w:name w:val="bodycopyindent"/>
    <w:basedOn w:val="Normal"/>
    <w:uiPriority w:val="99"/>
    <w:qFormat/>
    <w:rsid w:val="00954157"/>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954157"/>
    <w:rPr>
      <w:rFonts w:ascii="Arial Narrow" w:eastAsia="Times New Roman" w:hAnsi="Arial Narrow"/>
      <w:u w:val="single"/>
    </w:rPr>
  </w:style>
  <w:style w:type="paragraph" w:customStyle="1" w:styleId="StyleUnderlineChar11pt3">
    <w:name w:val="Style Underline Char + 11 pt3"/>
    <w:link w:val="StyleUnderlineChar11pt3Char"/>
    <w:qFormat/>
    <w:rsid w:val="00954157"/>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954157"/>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954157"/>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954157"/>
    <w:rPr>
      <w:rFonts w:ascii="Arial Narrow" w:eastAsia="Times New Roman" w:hAnsi="Arial Narrow"/>
      <w:u w:val="single"/>
    </w:rPr>
  </w:style>
  <w:style w:type="paragraph" w:customStyle="1" w:styleId="StyleUnderlineChar11pt">
    <w:name w:val="Style Underline Char + 11 pt"/>
    <w:link w:val="StyleUnderlineChar11ptChar"/>
    <w:qFormat/>
    <w:rsid w:val="00954157"/>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954157"/>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954157"/>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954157"/>
    <w:pPr>
      <w:spacing w:before="100" w:beforeAutospacing="1" w:after="100" w:afterAutospacing="1" w:line="240" w:lineRule="auto"/>
    </w:pPr>
    <w:rPr>
      <w:rFonts w:eastAsia="Times New Roman"/>
    </w:rPr>
  </w:style>
  <w:style w:type="paragraph" w:customStyle="1" w:styleId="text1">
    <w:name w:val="text1"/>
    <w:basedOn w:val="Normal"/>
    <w:autoRedefine/>
    <w:qFormat/>
    <w:rsid w:val="00954157"/>
    <w:pPr>
      <w:spacing w:after="0" w:line="240" w:lineRule="auto"/>
    </w:pPr>
    <w:rPr>
      <w:rFonts w:eastAsia="Times New Roman"/>
      <w:szCs w:val="20"/>
    </w:rPr>
  </w:style>
  <w:style w:type="character" w:customStyle="1" w:styleId="Style6Char">
    <w:name w:val="Style6 Char"/>
    <w:basedOn w:val="DefaultParagraphFont"/>
    <w:link w:val="Style6"/>
    <w:locked/>
    <w:rsid w:val="00954157"/>
    <w:rPr>
      <w:rFonts w:ascii="Calibri" w:hAnsi="Calibri" w:cs="Calibri"/>
      <w:b/>
      <w:sz w:val="16"/>
    </w:rPr>
  </w:style>
  <w:style w:type="paragraph" w:customStyle="1" w:styleId="Style6">
    <w:name w:val="Style6"/>
    <w:basedOn w:val="Normal"/>
    <w:link w:val="Style6Char"/>
    <w:autoRedefine/>
    <w:qFormat/>
    <w:rsid w:val="00954157"/>
    <w:pPr>
      <w:spacing w:after="0" w:line="240" w:lineRule="auto"/>
    </w:pPr>
    <w:rPr>
      <w:b/>
      <w:sz w:val="16"/>
    </w:rPr>
  </w:style>
  <w:style w:type="character" w:customStyle="1" w:styleId="Style11Char">
    <w:name w:val="Style11 Char"/>
    <w:basedOn w:val="DefaultParagraphFont"/>
    <w:link w:val="Style11"/>
    <w:locked/>
    <w:rsid w:val="00954157"/>
    <w:rPr>
      <w:rFonts w:ascii="Calibri" w:eastAsia="Times New Roman" w:hAnsi="Calibri" w:cs="Calibri"/>
      <w:b/>
      <w:sz w:val="16"/>
      <w:szCs w:val="20"/>
      <w:u w:val="thick"/>
    </w:rPr>
  </w:style>
  <w:style w:type="paragraph" w:customStyle="1" w:styleId="Style11">
    <w:name w:val="Style11"/>
    <w:basedOn w:val="Normal"/>
    <w:link w:val="Style11Char"/>
    <w:qFormat/>
    <w:rsid w:val="00954157"/>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954157"/>
    <w:rPr>
      <w:rFonts w:ascii="Calibri" w:eastAsia="Times New Roman" w:hAnsi="Calibri" w:cs="Calibri"/>
      <w:b/>
      <w:sz w:val="16"/>
      <w:u w:val="thick"/>
    </w:rPr>
  </w:style>
  <w:style w:type="paragraph" w:customStyle="1" w:styleId="Style12">
    <w:name w:val="Style12"/>
    <w:basedOn w:val="Normal"/>
    <w:link w:val="Style12Char"/>
    <w:qFormat/>
    <w:rsid w:val="00954157"/>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954157"/>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54157"/>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954157"/>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54157"/>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954157"/>
    <w:pPr>
      <w:spacing w:after="0" w:line="240" w:lineRule="auto"/>
      <w:ind w:left="288" w:right="288"/>
    </w:pPr>
  </w:style>
  <w:style w:type="character" w:customStyle="1" w:styleId="MinimizedTextChar">
    <w:name w:val="Minimized Text Char"/>
    <w:link w:val="MinimizedText"/>
    <w:locked/>
    <w:rsid w:val="00954157"/>
    <w:rPr>
      <w:rFonts w:ascii="Cambria" w:hAnsi="Cambria"/>
      <w:sz w:val="16"/>
    </w:rPr>
  </w:style>
  <w:style w:type="paragraph" w:customStyle="1" w:styleId="MinimizedText">
    <w:name w:val="Minimized Text"/>
    <w:link w:val="MinimizedTextChar"/>
    <w:qFormat/>
    <w:rsid w:val="00954157"/>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954157"/>
    <w:rPr>
      <w:rFonts w:ascii="Cambria" w:hAnsi="Cambria"/>
      <w:sz w:val="20"/>
    </w:rPr>
  </w:style>
  <w:style w:type="paragraph" w:customStyle="1" w:styleId="StyleMinimizedText11pt">
    <w:name w:val="Style Minimized Text + 11 pt"/>
    <w:basedOn w:val="MinimizedText"/>
    <w:link w:val="StyleMinimizedText11ptChar"/>
    <w:qFormat/>
    <w:rsid w:val="00954157"/>
    <w:rPr>
      <w:sz w:val="20"/>
    </w:rPr>
  </w:style>
  <w:style w:type="character" w:customStyle="1" w:styleId="Debate-EmphasizedText-F5Char">
    <w:name w:val="Debate- Emphasized Text- F5 Char"/>
    <w:link w:val="Debate-EmphasizedText-F5"/>
    <w:locked/>
    <w:rsid w:val="00954157"/>
    <w:rPr>
      <w:rFonts w:ascii="Georgia" w:hAnsi="Georgia" w:cs="Verdana"/>
      <w:u w:val="single"/>
    </w:rPr>
  </w:style>
  <w:style w:type="paragraph" w:customStyle="1" w:styleId="Debate-EmphasizedText-F5">
    <w:name w:val="Debate- Emphasized Text- F5"/>
    <w:basedOn w:val="Normal"/>
    <w:link w:val="Debate-EmphasizedText-F5Char"/>
    <w:qFormat/>
    <w:rsid w:val="00954157"/>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954157"/>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954157"/>
    <w:pPr>
      <w:spacing w:after="200" w:line="240" w:lineRule="auto"/>
      <w:contextualSpacing/>
    </w:pPr>
    <w:rPr>
      <w:rFonts w:ascii="Georgia" w:hAnsi="Georgia" w:cs="Verdana"/>
      <w:u w:val="single"/>
    </w:rPr>
  </w:style>
  <w:style w:type="character" w:customStyle="1" w:styleId="CardT1Char">
    <w:name w:val="CardT1 Char"/>
    <w:link w:val="CardT1"/>
    <w:locked/>
    <w:rsid w:val="00954157"/>
    <w:rPr>
      <w:rFonts w:ascii="Calibri" w:eastAsia="Calibri" w:hAnsi="Calibri" w:cs="Calibri"/>
      <w:kern w:val="2"/>
      <w:sz w:val="14"/>
      <w:szCs w:val="14"/>
      <w:lang w:eastAsia="zh-TW"/>
    </w:rPr>
  </w:style>
  <w:style w:type="paragraph" w:customStyle="1" w:styleId="CardT1">
    <w:name w:val="CardT1"/>
    <w:basedOn w:val="Normal"/>
    <w:link w:val="CardT1Char"/>
    <w:qFormat/>
    <w:rsid w:val="00954157"/>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954157"/>
    <w:rPr>
      <w:rFonts w:ascii="Calibri" w:eastAsia="Times New Roman" w:hAnsi="Calibri" w:cs="Calibri"/>
      <w:sz w:val="16"/>
      <w:szCs w:val="20"/>
    </w:rPr>
  </w:style>
  <w:style w:type="paragraph" w:customStyle="1" w:styleId="CardText3">
    <w:name w:val="CardText"/>
    <w:basedOn w:val="Normal"/>
    <w:next w:val="Normal"/>
    <w:link w:val="CardTextChar1"/>
    <w:qFormat/>
    <w:rsid w:val="00954157"/>
    <w:pPr>
      <w:spacing w:after="0" w:line="240" w:lineRule="auto"/>
      <w:ind w:left="288" w:right="288"/>
    </w:pPr>
    <w:rPr>
      <w:rFonts w:eastAsia="Times New Roman"/>
      <w:sz w:val="16"/>
      <w:szCs w:val="20"/>
    </w:rPr>
  </w:style>
  <w:style w:type="character" w:customStyle="1" w:styleId="TaglineChar">
    <w:name w:val="Tagline Char"/>
    <w:link w:val="Tagline0"/>
    <w:locked/>
    <w:rsid w:val="00954157"/>
    <w:rPr>
      <w:rFonts w:ascii="Calibri" w:hAnsi="Calibri" w:cs="Calibri"/>
      <w:b/>
      <w:sz w:val="26"/>
    </w:rPr>
  </w:style>
  <w:style w:type="paragraph" w:customStyle="1" w:styleId="Tagline0">
    <w:name w:val="Tagline"/>
    <w:basedOn w:val="Normal"/>
    <w:link w:val="TaglineChar"/>
    <w:qFormat/>
    <w:rsid w:val="00954157"/>
    <w:pPr>
      <w:spacing w:after="0" w:line="254" w:lineRule="auto"/>
    </w:pPr>
    <w:rPr>
      <w:b/>
      <w:sz w:val="26"/>
    </w:rPr>
  </w:style>
  <w:style w:type="paragraph" w:customStyle="1" w:styleId="bodytext0">
    <w:name w:val="bodytext"/>
    <w:basedOn w:val="Normal"/>
    <w:qFormat/>
    <w:rsid w:val="00954157"/>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954157"/>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954157"/>
    <w:pPr>
      <w:spacing w:line="181" w:lineRule="atLeast"/>
    </w:pPr>
    <w:rPr>
      <w:rFonts w:ascii="Sabon LT Std" w:eastAsia="MS Mincho" w:hAnsi="Sabon LT Std"/>
      <w:color w:val="auto"/>
      <w:sz w:val="22"/>
    </w:rPr>
  </w:style>
  <w:style w:type="paragraph" w:customStyle="1" w:styleId="Pa15">
    <w:name w:val="Pa15"/>
    <w:basedOn w:val="Default"/>
    <w:next w:val="Default"/>
    <w:qFormat/>
    <w:rsid w:val="00954157"/>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954157"/>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954157"/>
    <w:rPr>
      <w:rFonts w:ascii="Calibri" w:eastAsia="Times New Roman" w:hAnsi="Calibri" w:cs="Calibri"/>
      <w:b/>
      <w:kern w:val="32"/>
      <w:sz w:val="32"/>
      <w:szCs w:val="20"/>
    </w:rPr>
  </w:style>
  <w:style w:type="paragraph" w:customStyle="1" w:styleId="HeadingsBase">
    <w:name w:val="Headings Base"/>
    <w:basedOn w:val="Normal"/>
    <w:link w:val="HeadingsBaseChar"/>
    <w:qFormat/>
    <w:rsid w:val="00954157"/>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954157"/>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954157"/>
  </w:style>
  <w:style w:type="paragraph" w:customStyle="1" w:styleId="SchoolWorksCited">
    <w:name w:val="School Works Cited"/>
    <w:basedOn w:val="SchoolPaper"/>
    <w:qFormat/>
    <w:rsid w:val="00954157"/>
  </w:style>
  <w:style w:type="paragraph" w:customStyle="1" w:styleId="BlockQuote">
    <w:name w:val="Block Quote"/>
    <w:basedOn w:val="Normal"/>
    <w:qFormat/>
    <w:rsid w:val="00954157"/>
    <w:pPr>
      <w:spacing w:after="0" w:line="240" w:lineRule="auto"/>
      <w:ind w:left="720" w:right="720"/>
    </w:pPr>
    <w:rPr>
      <w:rFonts w:eastAsia="Times New Roman"/>
      <w:kern w:val="32"/>
      <w:szCs w:val="20"/>
    </w:rPr>
  </w:style>
  <w:style w:type="paragraph" w:customStyle="1" w:styleId="PaperBody">
    <w:name w:val="Paper Body"/>
    <w:basedOn w:val="Normal"/>
    <w:qFormat/>
    <w:rsid w:val="00954157"/>
    <w:pPr>
      <w:spacing w:after="0" w:line="480" w:lineRule="auto"/>
      <w:ind w:firstLine="720"/>
    </w:pPr>
    <w:rPr>
      <w:rFonts w:eastAsia="Times New Roman"/>
      <w:kern w:val="32"/>
    </w:rPr>
  </w:style>
  <w:style w:type="paragraph" w:customStyle="1" w:styleId="PaperCitation">
    <w:name w:val="Paper Citation"/>
    <w:basedOn w:val="Normal"/>
    <w:qFormat/>
    <w:rsid w:val="00954157"/>
    <w:pPr>
      <w:spacing w:after="0" w:line="480" w:lineRule="auto"/>
      <w:ind w:left="720" w:hanging="720"/>
    </w:pPr>
    <w:rPr>
      <w:rFonts w:eastAsia="Times New Roman"/>
      <w:kern w:val="32"/>
      <w:szCs w:val="20"/>
    </w:rPr>
  </w:style>
  <w:style w:type="paragraph" w:customStyle="1" w:styleId="WW-Default">
    <w:name w:val="WW-Default"/>
    <w:qFormat/>
    <w:rsid w:val="00954157"/>
    <w:pPr>
      <w:suppressAutoHyphens/>
      <w:spacing w:after="0" w:line="240" w:lineRule="auto"/>
    </w:pPr>
    <w:rPr>
      <w:rFonts w:ascii="Georgia" w:eastAsia="Calibri" w:hAnsi="Georgia" w:cs="Calibri"/>
      <w:lang w:eastAsia="ar-SA"/>
    </w:rPr>
  </w:style>
  <w:style w:type="paragraph" w:customStyle="1" w:styleId="Standard">
    <w:name w:val="Standard"/>
    <w:qFormat/>
    <w:rsid w:val="00954157"/>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95415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954157"/>
    <w:rPr>
      <w:rFonts w:ascii="Calibri" w:eastAsia="Times New Roman" w:hAnsi="Calibri" w:cs="Calibri"/>
      <w:sz w:val="16"/>
    </w:rPr>
  </w:style>
  <w:style w:type="paragraph" w:customStyle="1" w:styleId="10ptfont">
    <w:name w:val="10pt font"/>
    <w:basedOn w:val="Normal"/>
    <w:link w:val="10ptfontChar"/>
    <w:autoRedefine/>
    <w:qFormat/>
    <w:rsid w:val="00954157"/>
    <w:pPr>
      <w:spacing w:after="0" w:line="240" w:lineRule="auto"/>
    </w:pPr>
    <w:rPr>
      <w:rFonts w:eastAsia="Times New Roman"/>
      <w:sz w:val="16"/>
    </w:rPr>
  </w:style>
  <w:style w:type="paragraph" w:customStyle="1" w:styleId="Shrink8">
    <w:name w:val="Shrink8"/>
    <w:basedOn w:val="Normal"/>
    <w:qFormat/>
    <w:rsid w:val="00954157"/>
    <w:pPr>
      <w:spacing w:after="0" w:line="240" w:lineRule="auto"/>
    </w:pPr>
    <w:rPr>
      <w:rFonts w:eastAsia="Cambria"/>
    </w:rPr>
  </w:style>
  <w:style w:type="paragraph" w:customStyle="1" w:styleId="western">
    <w:name w:val="western"/>
    <w:basedOn w:val="Normal"/>
    <w:qFormat/>
    <w:rsid w:val="00954157"/>
    <w:pPr>
      <w:suppressAutoHyphens/>
      <w:spacing w:before="280" w:after="280" w:line="240" w:lineRule="auto"/>
    </w:pPr>
    <w:rPr>
      <w:color w:val="000000"/>
    </w:rPr>
  </w:style>
  <w:style w:type="paragraph" w:customStyle="1" w:styleId="first">
    <w:name w:val="firs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954157"/>
    <w:pPr>
      <w:spacing w:after="0" w:line="240" w:lineRule="auto"/>
    </w:pPr>
  </w:style>
  <w:style w:type="paragraph" w:customStyle="1" w:styleId="TagsChar1Char">
    <w:name w:val="Tags Char1 Char"/>
    <w:basedOn w:val="Normal"/>
    <w:qFormat/>
    <w:rsid w:val="00954157"/>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54157"/>
    <w:pPr>
      <w:spacing w:after="0" w:line="240" w:lineRule="auto"/>
    </w:pPr>
  </w:style>
  <w:style w:type="paragraph" w:customStyle="1" w:styleId="Cards1">
    <w:name w:val="Cards1"/>
    <w:basedOn w:val="Normal"/>
    <w:qFormat/>
    <w:rsid w:val="00954157"/>
    <w:pPr>
      <w:spacing w:after="0" w:line="240" w:lineRule="auto"/>
    </w:pPr>
  </w:style>
  <w:style w:type="paragraph" w:customStyle="1" w:styleId="CardsUnderline">
    <w:name w:val="Cards + Underline"/>
    <w:basedOn w:val="Normal"/>
    <w:next w:val="Style3"/>
    <w:qFormat/>
    <w:rsid w:val="00954157"/>
    <w:pPr>
      <w:spacing w:after="0" w:line="240" w:lineRule="auto"/>
    </w:pPr>
  </w:style>
  <w:style w:type="paragraph" w:customStyle="1" w:styleId="StyleNormalWebNormalWebChar1CharNormalWebCharCharC">
    <w:name w:val="Style Normal (Web)Normal (Web) Char1 CharNormal (Web) Char Char C..."/>
    <w:basedOn w:val="Title"/>
    <w:qFormat/>
    <w:rsid w:val="00954157"/>
    <w:pPr>
      <w:pBdr>
        <w:bottom w:val="none" w:sz="0" w:space="0" w:color="auto"/>
      </w:pBdr>
      <w:spacing w:after="0"/>
      <w:contextualSpacing w:val="0"/>
    </w:pPr>
    <w:rPr>
      <w:rFonts w:ascii="Georgia" w:hAnsi="Georgia"/>
      <w:bCs w:val="0"/>
      <w:u w:val="none"/>
    </w:rPr>
  </w:style>
  <w:style w:type="paragraph" w:customStyle="1" w:styleId="Reference">
    <w:name w:val="Reference"/>
    <w:qFormat/>
    <w:rsid w:val="00954157"/>
    <w:pPr>
      <w:spacing w:after="200" w:line="276" w:lineRule="auto"/>
    </w:pPr>
  </w:style>
  <w:style w:type="paragraph" w:customStyle="1" w:styleId="Debate-CardSmalltextF2">
    <w:name w:val="Debate- Card Small text F2"/>
    <w:basedOn w:val="Normal"/>
    <w:next w:val="Normal"/>
    <w:qFormat/>
    <w:rsid w:val="00954157"/>
    <w:pPr>
      <w:spacing w:after="0" w:line="240" w:lineRule="auto"/>
    </w:pPr>
  </w:style>
  <w:style w:type="paragraph" w:customStyle="1" w:styleId="StyleHeading2Heading2Char2CharHeading2Char1CharCharHead">
    <w:name w:val="Style Heading 2Heading 2 Char2 CharHeading 2 Char1 Char CharHead..."/>
    <w:basedOn w:val="Heading2"/>
    <w:qFormat/>
    <w:rsid w:val="00954157"/>
    <w:pPr>
      <w:spacing w:before="480" w:line="240" w:lineRule="auto"/>
    </w:pPr>
  </w:style>
  <w:style w:type="paragraph" w:customStyle="1" w:styleId="Blocktitle0">
    <w:name w:val="Block title"/>
    <w:basedOn w:val="Heading1"/>
    <w:next w:val="Debate-EmphasizedText-F5"/>
    <w:autoRedefine/>
    <w:qFormat/>
    <w:rsid w:val="00954157"/>
    <w:pPr>
      <w:spacing w:before="480" w:line="240" w:lineRule="auto"/>
    </w:pPr>
  </w:style>
  <w:style w:type="paragraph" w:customStyle="1" w:styleId="BlockHeading1">
    <w:name w:val="Block Heading 1"/>
    <w:basedOn w:val="Normal"/>
    <w:qFormat/>
    <w:rsid w:val="00954157"/>
    <w:pPr>
      <w:spacing w:after="0" w:line="240" w:lineRule="auto"/>
    </w:pPr>
  </w:style>
  <w:style w:type="paragraph" w:customStyle="1" w:styleId="RepeatBlockHeading">
    <w:name w:val="Repeat Block Heading"/>
    <w:basedOn w:val="Normal"/>
    <w:next w:val="Underlining"/>
    <w:qFormat/>
    <w:rsid w:val="00954157"/>
    <w:pPr>
      <w:spacing w:after="0" w:line="240" w:lineRule="auto"/>
    </w:pPr>
  </w:style>
  <w:style w:type="paragraph" w:customStyle="1" w:styleId="CardTag">
    <w:name w:val="Card Tag"/>
    <w:next w:val="CardNotUnderlined"/>
    <w:qFormat/>
    <w:rsid w:val="00954157"/>
    <w:pPr>
      <w:spacing w:after="200" w:line="276" w:lineRule="auto"/>
    </w:pPr>
  </w:style>
  <w:style w:type="paragraph" w:customStyle="1" w:styleId="textsmall">
    <w:name w:val="textsmall"/>
    <w:basedOn w:val="Normal"/>
    <w:next w:val="MicroText0"/>
    <w:qFormat/>
    <w:rsid w:val="00954157"/>
    <w:pPr>
      <w:spacing w:after="0" w:line="240" w:lineRule="auto"/>
    </w:pPr>
  </w:style>
  <w:style w:type="paragraph" w:customStyle="1" w:styleId="SmallCite">
    <w:name w:val="Small Cite"/>
    <w:basedOn w:val="Normal"/>
    <w:next w:val="BlockHeading1"/>
    <w:qFormat/>
    <w:rsid w:val="00954157"/>
    <w:pPr>
      <w:spacing w:after="0" w:line="240" w:lineRule="auto"/>
    </w:pPr>
  </w:style>
  <w:style w:type="paragraph" w:customStyle="1" w:styleId="links1">
    <w:name w:val="links1"/>
    <w:basedOn w:val="Normal"/>
    <w:qFormat/>
    <w:rsid w:val="00954157"/>
    <w:pPr>
      <w:spacing w:after="0" w:line="240" w:lineRule="auto"/>
    </w:pPr>
  </w:style>
  <w:style w:type="paragraph" w:customStyle="1" w:styleId="endtext">
    <w:name w:val="endtext"/>
    <w:basedOn w:val="Normal"/>
    <w:next w:val="CardTag"/>
    <w:qFormat/>
    <w:rsid w:val="00954157"/>
    <w:pPr>
      <w:spacing w:after="0" w:line="240" w:lineRule="auto"/>
    </w:pPr>
  </w:style>
  <w:style w:type="paragraph" w:customStyle="1" w:styleId="g">
    <w:name w:val="g"/>
    <w:basedOn w:val="Normal"/>
    <w:next w:val="Paste"/>
    <w:qFormat/>
    <w:rsid w:val="00954157"/>
    <w:pPr>
      <w:spacing w:after="0" w:line="240" w:lineRule="auto"/>
    </w:pPr>
  </w:style>
  <w:style w:type="paragraph" w:customStyle="1" w:styleId="Repeatheader">
    <w:name w:val="Repeat header"/>
    <w:basedOn w:val="Normal"/>
    <w:next w:val="noindent"/>
    <w:autoRedefine/>
    <w:qFormat/>
    <w:rsid w:val="00954157"/>
    <w:pPr>
      <w:spacing w:after="0" w:line="240" w:lineRule="auto"/>
    </w:pPr>
  </w:style>
  <w:style w:type="paragraph" w:customStyle="1" w:styleId="StyleCardNotUnderlined8pt">
    <w:name w:val="Style Card Not Underlined + 8 pt"/>
    <w:basedOn w:val="Debate-CardTextUnderlined-F3"/>
    <w:next w:val="endtext"/>
    <w:qFormat/>
    <w:rsid w:val="00954157"/>
    <w:pPr>
      <w:spacing w:after="0"/>
      <w:contextualSpacing w:val="0"/>
    </w:pPr>
    <w:rPr>
      <w:rFonts w:cstheme="minorBidi"/>
      <w:u w:val="none"/>
    </w:rPr>
  </w:style>
  <w:style w:type="paragraph" w:customStyle="1" w:styleId="CardNotUnderlined3">
    <w:name w:val="Card Not Underlined 3"/>
    <w:basedOn w:val="Debate-CardTextUnderlined-F3"/>
    <w:qFormat/>
    <w:rsid w:val="00954157"/>
    <w:pPr>
      <w:spacing w:after="0"/>
      <w:contextualSpacing w:val="0"/>
    </w:pPr>
    <w:rPr>
      <w:rFonts w:cstheme="minorBidi"/>
      <w:u w:val="none"/>
    </w:rPr>
  </w:style>
  <w:style w:type="paragraph" w:customStyle="1" w:styleId="CardNotUnderlinedFinal">
    <w:name w:val="Card Not Underlined Final"/>
    <w:next w:val="g"/>
    <w:qFormat/>
    <w:rsid w:val="00954157"/>
    <w:pPr>
      <w:spacing w:line="256" w:lineRule="auto"/>
    </w:pPr>
  </w:style>
  <w:style w:type="paragraph" w:customStyle="1" w:styleId="Numbering">
    <w:name w:val="Numbering"/>
    <w:basedOn w:val="Normal"/>
    <w:next w:val="Normal"/>
    <w:qFormat/>
    <w:rsid w:val="00954157"/>
    <w:pPr>
      <w:spacing w:after="0" w:line="240" w:lineRule="auto"/>
    </w:pPr>
  </w:style>
  <w:style w:type="paragraph" w:customStyle="1" w:styleId="Un-IndexedHeading">
    <w:name w:val="Un-Indexed Heading"/>
    <w:basedOn w:val="Heading1"/>
    <w:next w:val="Normal"/>
    <w:qFormat/>
    <w:rsid w:val="00954157"/>
    <w:pPr>
      <w:spacing w:before="480" w:line="240" w:lineRule="auto"/>
    </w:pPr>
  </w:style>
  <w:style w:type="paragraph" w:customStyle="1" w:styleId="Circle">
    <w:name w:val="Circle"/>
    <w:basedOn w:val="Normal"/>
    <w:next w:val="Normal"/>
    <w:qFormat/>
    <w:rsid w:val="00954157"/>
    <w:pPr>
      <w:spacing w:after="0" w:line="240" w:lineRule="auto"/>
    </w:pPr>
  </w:style>
  <w:style w:type="character" w:customStyle="1" w:styleId="PageHeaderChar">
    <w:name w:val="Page Header Char"/>
    <w:link w:val="PageHeader"/>
    <w:locked/>
    <w:rsid w:val="00954157"/>
    <w:rPr>
      <w:rFonts w:ascii="Calibri" w:hAnsi="Calibri" w:cs="Calibri"/>
      <w:sz w:val="16"/>
    </w:rPr>
  </w:style>
  <w:style w:type="paragraph" w:customStyle="1" w:styleId="PageHeader">
    <w:name w:val="Page Header"/>
    <w:basedOn w:val="Normal"/>
    <w:next w:val="CardNotUnderlined3"/>
    <w:link w:val="PageHeaderChar"/>
    <w:qFormat/>
    <w:rsid w:val="00954157"/>
    <w:pPr>
      <w:spacing w:after="0" w:line="240" w:lineRule="auto"/>
    </w:pPr>
    <w:rPr>
      <w:sz w:val="16"/>
    </w:rPr>
  </w:style>
  <w:style w:type="paragraph" w:customStyle="1" w:styleId="IndentedLettering">
    <w:name w:val="Indented Lettering"/>
    <w:next w:val="Normal"/>
    <w:qFormat/>
    <w:rsid w:val="00954157"/>
    <w:pPr>
      <w:spacing w:line="256" w:lineRule="auto"/>
    </w:pPr>
  </w:style>
  <w:style w:type="paragraph" w:customStyle="1" w:styleId="Lettering">
    <w:name w:val="Lettering"/>
    <w:next w:val="Normal"/>
    <w:qFormat/>
    <w:rsid w:val="00954157"/>
    <w:pPr>
      <w:spacing w:line="256" w:lineRule="auto"/>
    </w:pPr>
  </w:style>
  <w:style w:type="paragraph" w:customStyle="1" w:styleId="FileName">
    <w:name w:val="File Name"/>
    <w:basedOn w:val="Normal"/>
    <w:next w:val="Normal"/>
    <w:qFormat/>
    <w:rsid w:val="00954157"/>
    <w:pPr>
      <w:spacing w:after="0" w:line="240" w:lineRule="auto"/>
    </w:pPr>
  </w:style>
  <w:style w:type="paragraph" w:customStyle="1" w:styleId="Pagination">
    <w:name w:val="Pagination"/>
    <w:basedOn w:val="Normal"/>
    <w:next w:val="Normal"/>
    <w:qFormat/>
    <w:rsid w:val="00954157"/>
    <w:pPr>
      <w:spacing w:after="0" w:line="240" w:lineRule="auto"/>
    </w:pPr>
  </w:style>
  <w:style w:type="paragraph" w:customStyle="1" w:styleId="IndentedNumbering">
    <w:name w:val="Indented Numbering"/>
    <w:basedOn w:val="CardNotUnderlinedFinal"/>
    <w:next w:val="Normal"/>
    <w:qFormat/>
    <w:rsid w:val="00954157"/>
  </w:style>
  <w:style w:type="paragraph" w:customStyle="1" w:styleId="CardContinued1">
    <w:name w:val="Card Continued 1"/>
    <w:basedOn w:val="Normal"/>
    <w:next w:val="Normal"/>
    <w:qFormat/>
    <w:rsid w:val="00954157"/>
    <w:pPr>
      <w:spacing w:after="0" w:line="240" w:lineRule="auto"/>
    </w:pPr>
  </w:style>
  <w:style w:type="paragraph" w:customStyle="1" w:styleId="CardContinued2">
    <w:name w:val="Card Continued 2"/>
    <w:basedOn w:val="Circle"/>
    <w:next w:val="Normal"/>
    <w:qFormat/>
    <w:rsid w:val="00954157"/>
  </w:style>
  <w:style w:type="paragraph" w:customStyle="1" w:styleId="Clearformatting">
    <w:name w:val="Clear formatting"/>
    <w:basedOn w:val="Normal"/>
    <w:next w:val="IndentedLettering"/>
    <w:qFormat/>
    <w:rsid w:val="00954157"/>
    <w:pPr>
      <w:spacing w:after="0" w:line="240" w:lineRule="auto"/>
    </w:pPr>
  </w:style>
  <w:style w:type="paragraph" w:customStyle="1" w:styleId="SmallCardText">
    <w:name w:val="Small Card Text"/>
    <w:basedOn w:val="Lettering"/>
    <w:next w:val="FileName"/>
    <w:qFormat/>
    <w:rsid w:val="00954157"/>
  </w:style>
  <w:style w:type="paragraph" w:customStyle="1" w:styleId="TAGFONT">
    <w:name w:val="TAG FONT"/>
    <w:basedOn w:val="Normal"/>
    <w:next w:val="Pagination"/>
    <w:autoRedefine/>
    <w:qFormat/>
    <w:rsid w:val="00954157"/>
    <w:pPr>
      <w:spacing w:after="0" w:line="240" w:lineRule="auto"/>
    </w:pPr>
  </w:style>
  <w:style w:type="paragraph" w:customStyle="1" w:styleId="LanguageStrike">
    <w:name w:val="Language Strike"/>
    <w:basedOn w:val="Normal"/>
    <w:next w:val="Normal"/>
    <w:qFormat/>
    <w:rsid w:val="00954157"/>
    <w:pPr>
      <w:spacing w:after="0" w:line="240" w:lineRule="auto"/>
    </w:pPr>
  </w:style>
  <w:style w:type="paragraph" w:customStyle="1" w:styleId="8point">
    <w:name w:val="8 point"/>
    <w:basedOn w:val="Normal"/>
    <w:next w:val="fullstory"/>
    <w:qFormat/>
    <w:rsid w:val="00954157"/>
    <w:pPr>
      <w:spacing w:after="0" w:line="240" w:lineRule="auto"/>
    </w:pPr>
  </w:style>
  <w:style w:type="paragraph" w:customStyle="1" w:styleId="citationunderline">
    <w:name w:val="citation/underline"/>
    <w:autoRedefine/>
    <w:qFormat/>
    <w:rsid w:val="00954157"/>
    <w:pPr>
      <w:spacing w:after="200" w:line="276" w:lineRule="auto"/>
    </w:pPr>
  </w:style>
  <w:style w:type="paragraph" w:customStyle="1" w:styleId="Style60">
    <w:name w:val="Style 6"/>
    <w:next w:val="8point"/>
    <w:qFormat/>
    <w:rsid w:val="00954157"/>
    <w:pPr>
      <w:spacing w:after="200" w:line="276" w:lineRule="auto"/>
    </w:pPr>
  </w:style>
  <w:style w:type="character" w:customStyle="1" w:styleId="Citation-CompleteChar">
    <w:name w:val="Citation - Complete Char"/>
    <w:basedOn w:val="DefaultParagraphFont"/>
    <w:link w:val="Citation-Complete"/>
    <w:locked/>
    <w:rsid w:val="00954157"/>
    <w:rPr>
      <w:rFonts w:ascii="Calibri" w:hAnsi="Calibri" w:cs="Calibri"/>
      <w:sz w:val="16"/>
    </w:rPr>
  </w:style>
  <w:style w:type="paragraph" w:customStyle="1" w:styleId="Citation-Complete">
    <w:name w:val="Citation - Complete"/>
    <w:basedOn w:val="Normal"/>
    <w:next w:val="Lettering"/>
    <w:link w:val="Citation-CompleteChar"/>
    <w:autoRedefine/>
    <w:qFormat/>
    <w:rsid w:val="00954157"/>
    <w:pPr>
      <w:spacing w:after="0" w:line="240" w:lineRule="auto"/>
    </w:pPr>
    <w:rPr>
      <w:sz w:val="16"/>
    </w:rPr>
  </w:style>
  <w:style w:type="paragraph" w:customStyle="1" w:styleId="Citation-FirstLine">
    <w:name w:val="Citation - First Line"/>
    <w:basedOn w:val="Normal"/>
    <w:next w:val="Style4"/>
    <w:autoRedefine/>
    <w:qFormat/>
    <w:rsid w:val="00954157"/>
    <w:pPr>
      <w:spacing w:after="0" w:line="240" w:lineRule="auto"/>
    </w:pPr>
  </w:style>
  <w:style w:type="paragraph" w:customStyle="1" w:styleId="DateCitesAuthorChar">
    <w:name w:val="DateCitesAuthor Char"/>
    <w:basedOn w:val="Normal"/>
    <w:qFormat/>
    <w:rsid w:val="00954157"/>
    <w:pPr>
      <w:spacing w:after="0" w:line="240" w:lineRule="auto"/>
    </w:pPr>
  </w:style>
  <w:style w:type="paragraph" w:customStyle="1" w:styleId="articlebodynormaltext">
    <w:name w:val="articlebody_normaltext"/>
    <w:basedOn w:val="Normal"/>
    <w:next w:val="Citation-Complete"/>
    <w:qFormat/>
    <w:rsid w:val="00954157"/>
    <w:pPr>
      <w:spacing w:after="0" w:line="240" w:lineRule="auto"/>
    </w:pPr>
  </w:style>
  <w:style w:type="paragraph" w:customStyle="1" w:styleId="2909F619802848F09E01365C32F34654">
    <w:name w:val="2909F619802848F09E01365C32F34654"/>
    <w:next w:val="Citation-FirstLine"/>
    <w:qFormat/>
    <w:rsid w:val="00954157"/>
    <w:pPr>
      <w:spacing w:after="200" w:line="276" w:lineRule="auto"/>
    </w:pPr>
  </w:style>
  <w:style w:type="paragraph" w:customStyle="1" w:styleId="D345FF3D873148C5AE3FBF3267827368">
    <w:name w:val="D345FF3D873148C5AE3FBF3267827368"/>
    <w:qFormat/>
    <w:rsid w:val="00954157"/>
    <w:pPr>
      <w:spacing w:after="200" w:line="276" w:lineRule="auto"/>
    </w:pPr>
  </w:style>
  <w:style w:type="paragraph" w:customStyle="1" w:styleId="targetcaption">
    <w:name w:val="targetcaption"/>
    <w:basedOn w:val="Normal"/>
    <w:next w:val="2909F619802848F09E01365C32F34654"/>
    <w:qFormat/>
    <w:rsid w:val="00954157"/>
    <w:pPr>
      <w:spacing w:after="0" w:line="240" w:lineRule="auto"/>
    </w:pPr>
  </w:style>
  <w:style w:type="paragraph" w:customStyle="1" w:styleId="Tag12">
    <w:name w:val="Tag12"/>
    <w:basedOn w:val="Normal"/>
    <w:next w:val="Smalltext"/>
    <w:qFormat/>
    <w:rsid w:val="00954157"/>
    <w:pPr>
      <w:spacing w:after="0" w:line="240" w:lineRule="auto"/>
    </w:pPr>
  </w:style>
  <w:style w:type="paragraph" w:customStyle="1" w:styleId="StyleStyle411pt1">
    <w:name w:val="Style Style4 + 11 pt1"/>
    <w:basedOn w:val="Normal"/>
    <w:next w:val="cards0"/>
    <w:qFormat/>
    <w:rsid w:val="00954157"/>
    <w:pPr>
      <w:spacing w:after="0" w:line="240" w:lineRule="auto"/>
    </w:pPr>
  </w:style>
  <w:style w:type="paragraph" w:customStyle="1" w:styleId="CM5">
    <w:name w:val="CM5"/>
    <w:basedOn w:val="Normal"/>
    <w:uiPriority w:val="99"/>
    <w:qFormat/>
    <w:rsid w:val="00954157"/>
    <w:pPr>
      <w:spacing w:after="0" w:line="240" w:lineRule="auto"/>
    </w:pPr>
  </w:style>
  <w:style w:type="paragraph" w:customStyle="1" w:styleId="CM9">
    <w:name w:val="CM9"/>
    <w:basedOn w:val="Normal"/>
    <w:uiPriority w:val="99"/>
    <w:qFormat/>
    <w:rsid w:val="00954157"/>
    <w:pPr>
      <w:spacing w:after="0" w:line="240" w:lineRule="auto"/>
    </w:pPr>
  </w:style>
  <w:style w:type="paragraph" w:customStyle="1" w:styleId="CM6">
    <w:name w:val="CM6"/>
    <w:basedOn w:val="Normal"/>
    <w:uiPriority w:val="99"/>
    <w:qFormat/>
    <w:rsid w:val="00954157"/>
    <w:pPr>
      <w:spacing w:after="0" w:line="240" w:lineRule="auto"/>
    </w:pPr>
  </w:style>
  <w:style w:type="paragraph" w:customStyle="1" w:styleId="boldness">
    <w:name w:val="boldness"/>
    <w:basedOn w:val="Normal"/>
    <w:next w:val="TagCite"/>
    <w:qFormat/>
    <w:rsid w:val="00954157"/>
    <w:pPr>
      <w:spacing w:after="0" w:line="240" w:lineRule="auto"/>
    </w:pPr>
  </w:style>
  <w:style w:type="paragraph" w:customStyle="1" w:styleId="CM21">
    <w:name w:val="CM21"/>
    <w:basedOn w:val="Normal"/>
    <w:uiPriority w:val="99"/>
    <w:qFormat/>
    <w:rsid w:val="00954157"/>
    <w:pPr>
      <w:spacing w:after="0" w:line="240" w:lineRule="auto"/>
    </w:pPr>
  </w:style>
  <w:style w:type="paragraph" w:customStyle="1" w:styleId="CM22">
    <w:name w:val="CM22"/>
    <w:basedOn w:val="Normal"/>
    <w:uiPriority w:val="99"/>
    <w:qFormat/>
    <w:rsid w:val="00954157"/>
    <w:pPr>
      <w:spacing w:after="0" w:line="240" w:lineRule="auto"/>
    </w:pPr>
  </w:style>
  <w:style w:type="paragraph" w:customStyle="1" w:styleId="CM4">
    <w:name w:val="CM4"/>
    <w:basedOn w:val="Normal"/>
    <w:uiPriority w:val="99"/>
    <w:qFormat/>
    <w:rsid w:val="00954157"/>
    <w:pPr>
      <w:spacing w:after="0" w:line="240" w:lineRule="auto"/>
    </w:pPr>
  </w:style>
  <w:style w:type="paragraph" w:customStyle="1" w:styleId="Pa10">
    <w:name w:val="Pa10"/>
    <w:basedOn w:val="Normal"/>
    <w:uiPriority w:val="99"/>
    <w:qFormat/>
    <w:rsid w:val="00954157"/>
    <w:pPr>
      <w:spacing w:after="0" w:line="240" w:lineRule="auto"/>
    </w:pPr>
  </w:style>
  <w:style w:type="paragraph" w:customStyle="1" w:styleId="Pa31">
    <w:name w:val="Pa3+1"/>
    <w:basedOn w:val="Normal"/>
    <w:uiPriority w:val="99"/>
    <w:qFormat/>
    <w:rsid w:val="00954157"/>
    <w:pPr>
      <w:spacing w:after="0" w:line="240" w:lineRule="auto"/>
    </w:pPr>
  </w:style>
  <w:style w:type="paragraph" w:customStyle="1" w:styleId="Pa1">
    <w:name w:val="Pa1"/>
    <w:basedOn w:val="Normal"/>
    <w:qFormat/>
    <w:rsid w:val="00954157"/>
    <w:pPr>
      <w:spacing w:after="0" w:line="240" w:lineRule="auto"/>
    </w:pPr>
  </w:style>
  <w:style w:type="paragraph" w:customStyle="1" w:styleId="Pa2">
    <w:name w:val="Pa2"/>
    <w:basedOn w:val="Normal"/>
    <w:qFormat/>
    <w:rsid w:val="00954157"/>
    <w:pPr>
      <w:spacing w:after="0" w:line="240" w:lineRule="auto"/>
    </w:pPr>
  </w:style>
  <w:style w:type="paragraph" w:customStyle="1" w:styleId="FreeFormA">
    <w:name w:val="Free Form A"/>
    <w:next w:val="Pa10"/>
    <w:qFormat/>
    <w:rsid w:val="00954157"/>
    <w:pPr>
      <w:spacing w:after="200" w:line="276" w:lineRule="auto"/>
    </w:pPr>
  </w:style>
  <w:style w:type="paragraph" w:customStyle="1" w:styleId="H4Tag">
    <w:name w:val="H4 (Tag)"/>
    <w:basedOn w:val="Normal"/>
    <w:next w:val="Pa31"/>
    <w:qFormat/>
    <w:rsid w:val="00954157"/>
    <w:pPr>
      <w:spacing w:after="0" w:line="240" w:lineRule="auto"/>
    </w:pPr>
  </w:style>
  <w:style w:type="paragraph" w:customStyle="1" w:styleId="CardUpSize-Light">
    <w:name w:val="CardUpSize - Light"/>
    <w:basedOn w:val="Normal"/>
    <w:next w:val="Pa2"/>
    <w:qFormat/>
    <w:rsid w:val="00954157"/>
    <w:pPr>
      <w:spacing w:after="0" w:line="240" w:lineRule="auto"/>
    </w:pPr>
  </w:style>
  <w:style w:type="paragraph" w:customStyle="1" w:styleId="CiteCardUpSize-Heavy">
    <w:name w:val="Cite // CardUpSize - Heavy"/>
    <w:basedOn w:val="Normal"/>
    <w:next w:val="H4Tag"/>
    <w:qFormat/>
    <w:rsid w:val="00954157"/>
    <w:pPr>
      <w:spacing w:after="0" w:line="240" w:lineRule="auto"/>
    </w:pPr>
  </w:style>
  <w:style w:type="paragraph" w:customStyle="1" w:styleId="HotRouteCharCharCharCharChar">
    <w:name w:val="Hot Route! Char Char Char Char Char"/>
    <w:basedOn w:val="Normal"/>
    <w:next w:val="CardUpSize-Light"/>
    <w:qFormat/>
    <w:rsid w:val="00954157"/>
    <w:pPr>
      <w:spacing w:after="0" w:line="240" w:lineRule="auto"/>
    </w:pPr>
  </w:style>
  <w:style w:type="paragraph" w:customStyle="1" w:styleId="SmallTextCharCharChar">
    <w:name w:val="Small Text Char Char Char"/>
    <w:basedOn w:val="Normal"/>
    <w:next w:val="CiteCardUpSize-Heavy"/>
    <w:qFormat/>
    <w:rsid w:val="00954157"/>
    <w:pPr>
      <w:spacing w:after="0" w:line="240" w:lineRule="auto"/>
    </w:pPr>
  </w:style>
  <w:style w:type="paragraph" w:customStyle="1" w:styleId="UnderlineCharCharCharCharCharCharChar">
    <w:name w:val="Underline Char Char Char Char Char Char Char"/>
    <w:basedOn w:val="Normal"/>
    <w:qFormat/>
    <w:rsid w:val="00954157"/>
    <w:pPr>
      <w:spacing w:after="0" w:line="240" w:lineRule="auto"/>
    </w:pPr>
  </w:style>
  <w:style w:type="paragraph" w:customStyle="1" w:styleId="Analytics0">
    <w:name w:val="Analytics"/>
    <w:basedOn w:val="Analytic2"/>
    <w:link w:val="AnalyticsChar0"/>
    <w:uiPriority w:val="4"/>
    <w:qFormat/>
    <w:rsid w:val="00954157"/>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954157"/>
    <w:pPr>
      <w:spacing w:after="0" w:line="240" w:lineRule="auto"/>
    </w:pPr>
  </w:style>
  <w:style w:type="paragraph" w:customStyle="1" w:styleId="Tagandcite">
    <w:name w:val="Tag and cite"/>
    <w:basedOn w:val="Normal"/>
    <w:qFormat/>
    <w:rsid w:val="00954157"/>
    <w:pPr>
      <w:spacing w:after="0" w:line="240" w:lineRule="auto"/>
    </w:pPr>
  </w:style>
  <w:style w:type="paragraph" w:customStyle="1" w:styleId="Textbody">
    <w:name w:val="Text body"/>
    <w:basedOn w:val="SmalltextCharCharChar0"/>
    <w:next w:val="WW-Default"/>
    <w:qFormat/>
    <w:rsid w:val="00954157"/>
  </w:style>
  <w:style w:type="paragraph" w:customStyle="1" w:styleId="comments">
    <w:name w:val="comments"/>
    <w:basedOn w:val="Normal"/>
    <w:next w:val="Standard"/>
    <w:qFormat/>
    <w:rsid w:val="00954157"/>
    <w:pPr>
      <w:spacing w:after="0" w:line="240" w:lineRule="auto"/>
    </w:pPr>
  </w:style>
  <w:style w:type="paragraph" w:customStyle="1" w:styleId="Default1">
    <w:name w:val="Default1"/>
    <w:basedOn w:val="Normal"/>
    <w:uiPriority w:val="99"/>
    <w:qFormat/>
    <w:rsid w:val="00954157"/>
    <w:pPr>
      <w:spacing w:after="0" w:line="240" w:lineRule="auto"/>
    </w:pPr>
  </w:style>
  <w:style w:type="paragraph" w:customStyle="1" w:styleId="NFAPWPheader">
    <w:name w:val="NFAP WP header"/>
    <w:basedOn w:val="Normal"/>
    <w:uiPriority w:val="99"/>
    <w:qFormat/>
    <w:rsid w:val="00954157"/>
    <w:pPr>
      <w:spacing w:after="0" w:line="240" w:lineRule="auto"/>
    </w:pPr>
  </w:style>
  <w:style w:type="paragraph" w:customStyle="1" w:styleId="UnderlinedCardText">
    <w:name w:val="Underlined Card Text"/>
    <w:basedOn w:val="Normal"/>
    <w:next w:val="Circled"/>
    <w:qFormat/>
    <w:rsid w:val="00954157"/>
    <w:pPr>
      <w:spacing w:after="0" w:line="240" w:lineRule="auto"/>
    </w:pPr>
  </w:style>
  <w:style w:type="paragraph" w:customStyle="1" w:styleId="cardtextemphasis">
    <w:name w:val="card text emphasis"/>
    <w:basedOn w:val="Circled"/>
    <w:next w:val="MinimizedText"/>
    <w:qFormat/>
    <w:rsid w:val="00954157"/>
    <w:pPr>
      <w:spacing w:line="240" w:lineRule="auto"/>
    </w:pPr>
    <w:rPr>
      <w:rFonts w:eastAsiaTheme="minorHAnsi"/>
      <w:b w:val="0"/>
      <w:szCs w:val="22"/>
      <w:u w:val="none"/>
    </w:rPr>
  </w:style>
  <w:style w:type="paragraph" w:customStyle="1" w:styleId="CiteCharChar">
    <w:name w:val="Cite Char Char"/>
    <w:basedOn w:val="Normal"/>
    <w:next w:val="Normal"/>
    <w:qFormat/>
    <w:rsid w:val="00954157"/>
    <w:pPr>
      <w:spacing w:after="0" w:line="240" w:lineRule="auto"/>
    </w:pPr>
  </w:style>
  <w:style w:type="paragraph" w:customStyle="1" w:styleId="CiteCard">
    <w:name w:val="Cite_Card"/>
    <w:next w:val="CiteCharChar"/>
    <w:qFormat/>
    <w:rsid w:val="00954157"/>
    <w:pPr>
      <w:spacing w:after="200" w:line="276" w:lineRule="auto"/>
    </w:pPr>
  </w:style>
  <w:style w:type="paragraph" w:customStyle="1" w:styleId="BoldandUnderlineChar">
    <w:name w:val="Bold and Underline Char"/>
    <w:basedOn w:val="Normal"/>
    <w:next w:val="UnreadText"/>
    <w:qFormat/>
    <w:rsid w:val="00954157"/>
    <w:pPr>
      <w:spacing w:after="0" w:line="240" w:lineRule="auto"/>
    </w:pPr>
  </w:style>
  <w:style w:type="paragraph" w:customStyle="1" w:styleId="CiteCardCharChar">
    <w:name w:val="Cite_Card Char Char"/>
    <w:autoRedefine/>
    <w:qFormat/>
    <w:rsid w:val="00954157"/>
    <w:pPr>
      <w:spacing w:after="200" w:line="276" w:lineRule="auto"/>
    </w:pPr>
  </w:style>
  <w:style w:type="paragraph" w:customStyle="1" w:styleId="CiteCardCharCharChar">
    <w:name w:val="Cite_Card Char Char Char"/>
    <w:qFormat/>
    <w:rsid w:val="00954157"/>
    <w:pPr>
      <w:spacing w:after="200" w:line="276" w:lineRule="auto"/>
    </w:pPr>
  </w:style>
  <w:style w:type="paragraph" w:customStyle="1" w:styleId="heading0">
    <w:name w:val="heading"/>
    <w:basedOn w:val="Normal"/>
    <w:next w:val="BoldandUnderlineChar"/>
    <w:qFormat/>
    <w:rsid w:val="00954157"/>
    <w:pPr>
      <w:spacing w:after="0" w:line="240" w:lineRule="auto"/>
    </w:pPr>
  </w:style>
  <w:style w:type="paragraph" w:customStyle="1" w:styleId="Little">
    <w:name w:val="Little"/>
    <w:basedOn w:val="Normal"/>
    <w:qFormat/>
    <w:rsid w:val="00954157"/>
    <w:pPr>
      <w:spacing w:after="0" w:line="240" w:lineRule="auto"/>
    </w:pPr>
  </w:style>
  <w:style w:type="paragraph" w:customStyle="1" w:styleId="DebateHeader">
    <w:name w:val="Debate Header"/>
    <w:basedOn w:val="Normal"/>
    <w:next w:val="Normal"/>
    <w:autoRedefine/>
    <w:qFormat/>
    <w:rsid w:val="00954157"/>
    <w:pPr>
      <w:spacing w:after="0" w:line="240" w:lineRule="auto"/>
    </w:pPr>
  </w:style>
  <w:style w:type="paragraph" w:customStyle="1" w:styleId="articletitle">
    <w:name w:val="article_title"/>
    <w:basedOn w:val="Normal"/>
    <w:qFormat/>
    <w:rsid w:val="00954157"/>
    <w:pPr>
      <w:spacing w:after="0" w:line="240" w:lineRule="auto"/>
    </w:pPr>
  </w:style>
  <w:style w:type="paragraph" w:customStyle="1" w:styleId="Unhighlighted">
    <w:name w:val="Unhighlighted"/>
    <w:basedOn w:val="Normal"/>
    <w:next w:val="TagCite1"/>
    <w:autoRedefine/>
    <w:qFormat/>
    <w:rsid w:val="00954157"/>
    <w:pPr>
      <w:spacing w:after="0" w:line="240" w:lineRule="auto"/>
    </w:pPr>
  </w:style>
  <w:style w:type="paragraph" w:customStyle="1" w:styleId="Caption1">
    <w:name w:val="Caption1"/>
    <w:basedOn w:val="Normal"/>
    <w:qFormat/>
    <w:rsid w:val="00954157"/>
    <w:pPr>
      <w:spacing w:after="0" w:line="240" w:lineRule="auto"/>
    </w:pPr>
  </w:style>
  <w:style w:type="paragraph" w:customStyle="1" w:styleId="StylecardUnderline">
    <w:name w:val="Style card + Underline"/>
    <w:basedOn w:val="CiteSpacing"/>
    <w:next w:val="Unhighlighted"/>
    <w:qFormat/>
    <w:rsid w:val="00954157"/>
    <w:pPr>
      <w:spacing w:line="240" w:lineRule="auto"/>
    </w:pPr>
  </w:style>
  <w:style w:type="paragraph" w:customStyle="1" w:styleId="TagF3">
    <w:name w:val="Tag (F3)"/>
    <w:next w:val="Caption1"/>
    <w:qFormat/>
    <w:rsid w:val="00954157"/>
    <w:pPr>
      <w:spacing w:after="200" w:line="276" w:lineRule="auto"/>
    </w:pPr>
  </w:style>
  <w:style w:type="paragraph" w:customStyle="1" w:styleId="i1">
    <w:name w:val="i1"/>
    <w:basedOn w:val="Normal"/>
    <w:qFormat/>
    <w:rsid w:val="00954157"/>
    <w:pPr>
      <w:spacing w:after="0" w:line="240" w:lineRule="auto"/>
    </w:pPr>
  </w:style>
  <w:style w:type="paragraph" w:customStyle="1" w:styleId="style14">
    <w:name w:val="style14"/>
    <w:basedOn w:val="Normal"/>
    <w:next w:val="Heading1"/>
    <w:qFormat/>
    <w:rsid w:val="00954157"/>
    <w:pPr>
      <w:spacing w:after="0" w:line="240" w:lineRule="auto"/>
    </w:pPr>
  </w:style>
  <w:style w:type="paragraph" w:customStyle="1" w:styleId="CardTagCite1Char">
    <w:name w:val="Card Tag + Cite #1 Char"/>
    <w:basedOn w:val="Normal"/>
    <w:qFormat/>
    <w:rsid w:val="00954157"/>
    <w:pPr>
      <w:spacing w:after="0" w:line="240" w:lineRule="auto"/>
    </w:pPr>
  </w:style>
  <w:style w:type="paragraph" w:customStyle="1" w:styleId="articlebody">
    <w:name w:val="articlebody"/>
    <w:basedOn w:val="Normal"/>
    <w:next w:val="i1"/>
    <w:qFormat/>
    <w:rsid w:val="00954157"/>
    <w:pPr>
      <w:spacing w:after="0" w:line="240" w:lineRule="auto"/>
    </w:pPr>
  </w:style>
  <w:style w:type="paragraph" w:customStyle="1" w:styleId="CiteCardCharCharCharCharCharCharChar">
    <w:name w:val="Cite_Card Char Char Char Char Char Char Char"/>
    <w:next w:val="CardTagCite1Char"/>
    <w:autoRedefine/>
    <w:qFormat/>
    <w:rsid w:val="00954157"/>
    <w:pPr>
      <w:spacing w:after="200" w:line="276" w:lineRule="auto"/>
    </w:pPr>
  </w:style>
  <w:style w:type="paragraph" w:customStyle="1" w:styleId="foldie">
    <w:name w:val="foldie"/>
    <w:basedOn w:val="BoldandUnderlineChar"/>
    <w:next w:val="HotRoute0"/>
    <w:qFormat/>
    <w:rsid w:val="00954157"/>
  </w:style>
  <w:style w:type="paragraph" w:customStyle="1" w:styleId="billtextsection">
    <w:name w:val="bill_text_section"/>
    <w:basedOn w:val="Normal"/>
    <w:next w:val="articlebody"/>
    <w:qFormat/>
    <w:rsid w:val="00954157"/>
    <w:pPr>
      <w:spacing w:after="0" w:line="240" w:lineRule="auto"/>
    </w:pPr>
  </w:style>
  <w:style w:type="paragraph" w:customStyle="1" w:styleId="Pa3">
    <w:name w:val="Pa3"/>
    <w:basedOn w:val="Normal"/>
    <w:qFormat/>
    <w:rsid w:val="00954157"/>
    <w:pPr>
      <w:spacing w:after="0" w:line="240" w:lineRule="auto"/>
    </w:pPr>
  </w:style>
  <w:style w:type="paragraph" w:customStyle="1" w:styleId="Normaltext0">
    <w:name w:val="Normal text"/>
    <w:basedOn w:val="Normal"/>
    <w:autoRedefine/>
    <w:qFormat/>
    <w:rsid w:val="00954157"/>
    <w:pPr>
      <w:spacing w:after="0" w:line="240" w:lineRule="auto"/>
    </w:pPr>
  </w:style>
  <w:style w:type="paragraph" w:customStyle="1" w:styleId="underlinedcard0">
    <w:name w:val="underlined card"/>
    <w:basedOn w:val="Normal"/>
    <w:next w:val="Pa3"/>
    <w:autoRedefine/>
    <w:qFormat/>
    <w:rsid w:val="00954157"/>
    <w:pPr>
      <w:spacing w:after="0" w:line="240" w:lineRule="auto"/>
    </w:pPr>
  </w:style>
  <w:style w:type="paragraph" w:customStyle="1" w:styleId="Debate-CardTagandCite-F6">
    <w:name w:val="Debate- Card Tag and Cite- F6"/>
    <w:basedOn w:val="Normal"/>
    <w:next w:val="Normaltext0"/>
    <w:qFormat/>
    <w:rsid w:val="00954157"/>
    <w:pPr>
      <w:spacing w:after="0" w:line="240" w:lineRule="auto"/>
    </w:pPr>
  </w:style>
  <w:style w:type="paragraph" w:customStyle="1" w:styleId="BLOCKTITLE3">
    <w:name w:val="BLOCK TITLE"/>
    <w:basedOn w:val="Normal"/>
    <w:qFormat/>
    <w:rsid w:val="00954157"/>
    <w:pPr>
      <w:spacing w:after="0" w:line="240" w:lineRule="auto"/>
    </w:pPr>
  </w:style>
  <w:style w:type="paragraph" w:customStyle="1" w:styleId="StyleNormalWeb10pt">
    <w:name w:val="Style Normal (Web) + 10 pt"/>
    <w:basedOn w:val="Title"/>
    <w:next w:val="Boldunderline"/>
    <w:qFormat/>
    <w:rsid w:val="00954157"/>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954157"/>
    <w:pPr>
      <w:spacing w:after="0" w:line="240" w:lineRule="auto"/>
    </w:pPr>
  </w:style>
  <w:style w:type="paragraph" w:customStyle="1" w:styleId="UnunderlinedText">
    <w:name w:val="Ununderlined Text"/>
    <w:basedOn w:val="Normal"/>
    <w:next w:val="card0"/>
    <w:autoRedefine/>
    <w:qFormat/>
    <w:rsid w:val="00954157"/>
    <w:pPr>
      <w:spacing w:after="0" w:line="240" w:lineRule="auto"/>
    </w:pPr>
  </w:style>
  <w:style w:type="paragraph" w:customStyle="1" w:styleId="ReallyfuckingsmallCharCharChar">
    <w:name w:val="Really fucking small Char Char Char"/>
    <w:basedOn w:val="Normal"/>
    <w:next w:val="NoSpacing"/>
    <w:qFormat/>
    <w:rsid w:val="00954157"/>
    <w:pPr>
      <w:spacing w:after="0" w:line="240" w:lineRule="auto"/>
    </w:pPr>
  </w:style>
  <w:style w:type="paragraph" w:customStyle="1" w:styleId="CardDownx1">
    <w:name w:val="CardDown x1"/>
    <w:basedOn w:val="Normal"/>
    <w:next w:val="Regular"/>
    <w:qFormat/>
    <w:rsid w:val="00954157"/>
    <w:pPr>
      <w:spacing w:after="0" w:line="240" w:lineRule="auto"/>
    </w:pPr>
  </w:style>
  <w:style w:type="paragraph" w:customStyle="1" w:styleId="CardDownx15">
    <w:name w:val="CardDown x1.5"/>
    <w:basedOn w:val="Normal"/>
    <w:qFormat/>
    <w:rsid w:val="00954157"/>
    <w:pPr>
      <w:spacing w:after="0" w:line="240" w:lineRule="auto"/>
    </w:pPr>
  </w:style>
  <w:style w:type="paragraph" w:customStyle="1" w:styleId="Reallyfuckingsmall">
    <w:name w:val="Really fucking small"/>
    <w:basedOn w:val="Normal"/>
    <w:qFormat/>
    <w:rsid w:val="00954157"/>
    <w:pPr>
      <w:spacing w:after="0" w:line="240" w:lineRule="auto"/>
    </w:pPr>
  </w:style>
  <w:style w:type="paragraph" w:customStyle="1" w:styleId="FullCite">
    <w:name w:val="Full Cite"/>
    <w:basedOn w:val="Normal"/>
    <w:next w:val="Normal"/>
    <w:qFormat/>
    <w:rsid w:val="00954157"/>
    <w:pPr>
      <w:spacing w:after="0" w:line="240" w:lineRule="auto"/>
    </w:pPr>
  </w:style>
  <w:style w:type="paragraph" w:customStyle="1" w:styleId="CiteTag">
    <w:name w:val="Cite/Tag"/>
    <w:basedOn w:val="Normal"/>
    <w:qFormat/>
    <w:rsid w:val="00954157"/>
    <w:pPr>
      <w:spacing w:after="0" w:line="240" w:lineRule="auto"/>
    </w:pPr>
  </w:style>
  <w:style w:type="paragraph" w:customStyle="1" w:styleId="cardtext4">
    <w:name w:val="cardtext"/>
    <w:basedOn w:val="Normal"/>
    <w:next w:val="Reallyfuckingsmall"/>
    <w:qFormat/>
    <w:rsid w:val="00954157"/>
    <w:pPr>
      <w:spacing w:after="0" w:line="240" w:lineRule="auto"/>
    </w:pPr>
  </w:style>
  <w:style w:type="paragraph" w:customStyle="1" w:styleId="Heading5SizeDown">
    <w:name w:val="Heading 5 Size Down"/>
    <w:basedOn w:val="Normal"/>
    <w:autoRedefine/>
    <w:qFormat/>
    <w:rsid w:val="00954157"/>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954157"/>
    <w:pPr>
      <w:spacing w:after="0" w:line="240" w:lineRule="auto"/>
    </w:pPr>
  </w:style>
  <w:style w:type="paragraph" w:customStyle="1" w:styleId="StyleStyleCardTextLeft-075Right0">
    <w:name w:val="Style Style Card Text + Left:  -0.75&quot; + Right:  0&quot;"/>
    <w:basedOn w:val="Normal"/>
    <w:next w:val="evidencetext"/>
    <w:autoRedefine/>
    <w:qFormat/>
    <w:rsid w:val="00954157"/>
    <w:pPr>
      <w:spacing w:after="0" w:line="240" w:lineRule="auto"/>
    </w:pPr>
  </w:style>
  <w:style w:type="paragraph" w:customStyle="1" w:styleId="ecxmsonormal">
    <w:name w:val="ecxmsonormal"/>
    <w:basedOn w:val="Normal"/>
    <w:qFormat/>
    <w:rsid w:val="00954157"/>
    <w:pPr>
      <w:spacing w:after="0" w:line="240" w:lineRule="auto"/>
    </w:pPr>
  </w:style>
  <w:style w:type="paragraph" w:customStyle="1" w:styleId="DebateUnderlineBold">
    <w:name w:val="Debate Underline Bold"/>
    <w:basedOn w:val="Cardtext0"/>
    <w:qFormat/>
    <w:rsid w:val="00954157"/>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954157"/>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954157"/>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954157"/>
  </w:style>
  <w:style w:type="paragraph" w:customStyle="1" w:styleId="Highlighting">
    <w:name w:val="Highlighting"/>
    <w:basedOn w:val="Normal"/>
    <w:next w:val="StyleStyleevidencetextBorderSinglesolidlineAuto05"/>
    <w:autoRedefine/>
    <w:qFormat/>
    <w:rsid w:val="00954157"/>
    <w:pPr>
      <w:spacing w:after="0" w:line="240" w:lineRule="auto"/>
    </w:pPr>
  </w:style>
  <w:style w:type="paragraph" w:customStyle="1" w:styleId="CiteCharCharCharChar">
    <w:name w:val="Cite Char Char Char Char"/>
    <w:basedOn w:val="Normal"/>
    <w:next w:val="Normal"/>
    <w:qFormat/>
    <w:rsid w:val="00954157"/>
    <w:pPr>
      <w:spacing w:after="0" w:line="240" w:lineRule="auto"/>
    </w:pPr>
  </w:style>
  <w:style w:type="paragraph" w:customStyle="1" w:styleId="UnderliningCharChar1CharChar">
    <w:name w:val="Underlining Char Char1 Char Char"/>
    <w:basedOn w:val="Normal"/>
    <w:next w:val="Normal"/>
    <w:qFormat/>
    <w:rsid w:val="00954157"/>
    <w:pPr>
      <w:spacing w:after="0" w:line="240" w:lineRule="auto"/>
    </w:pPr>
  </w:style>
  <w:style w:type="paragraph" w:customStyle="1" w:styleId="CiteCharCharCharCharChar">
    <w:name w:val="Cite Char Char Char Char Char"/>
    <w:basedOn w:val="Normal"/>
    <w:next w:val="Normal"/>
    <w:qFormat/>
    <w:rsid w:val="00954157"/>
    <w:pPr>
      <w:spacing w:after="0" w:line="240" w:lineRule="auto"/>
    </w:pPr>
  </w:style>
  <w:style w:type="paragraph" w:customStyle="1" w:styleId="UnderliningCharChar">
    <w:name w:val="Underlining Char Char"/>
    <w:basedOn w:val="Normal"/>
    <w:next w:val="Normal"/>
    <w:qFormat/>
    <w:rsid w:val="00954157"/>
    <w:pPr>
      <w:spacing w:after="0" w:line="240" w:lineRule="auto"/>
    </w:pPr>
  </w:style>
  <w:style w:type="paragraph" w:customStyle="1" w:styleId="Style120">
    <w:name w:val="Style 12"/>
    <w:qFormat/>
    <w:rsid w:val="00954157"/>
    <w:pPr>
      <w:spacing w:after="200" w:line="276" w:lineRule="auto"/>
    </w:pPr>
  </w:style>
  <w:style w:type="paragraph" w:customStyle="1" w:styleId="Style7">
    <w:name w:val="Style 7"/>
    <w:next w:val="CiteCharCharCharCharChar"/>
    <w:qFormat/>
    <w:rsid w:val="00954157"/>
    <w:pPr>
      <w:spacing w:after="200" w:line="276" w:lineRule="auto"/>
    </w:pPr>
  </w:style>
  <w:style w:type="paragraph" w:customStyle="1" w:styleId="Style9">
    <w:name w:val="Style 9"/>
    <w:qFormat/>
    <w:rsid w:val="00954157"/>
    <w:pPr>
      <w:spacing w:after="200" w:line="276" w:lineRule="auto"/>
    </w:pPr>
  </w:style>
  <w:style w:type="paragraph" w:customStyle="1" w:styleId="Emphasis3">
    <w:name w:val="Emphasis3"/>
    <w:next w:val="UnderliningCharChar"/>
    <w:qFormat/>
    <w:rsid w:val="00954157"/>
    <w:pPr>
      <w:spacing w:after="200" w:line="276" w:lineRule="auto"/>
    </w:pPr>
  </w:style>
  <w:style w:type="paragraph" w:customStyle="1" w:styleId="SmallCard">
    <w:name w:val="Small Card"/>
    <w:basedOn w:val="Normal"/>
    <w:next w:val="Style7"/>
    <w:qFormat/>
    <w:rsid w:val="00954157"/>
    <w:pPr>
      <w:spacing w:after="0" w:line="240" w:lineRule="auto"/>
    </w:pPr>
  </w:style>
  <w:style w:type="paragraph" w:customStyle="1" w:styleId="BreifTitle">
    <w:name w:val="Breif Title"/>
    <w:basedOn w:val="Normal"/>
    <w:next w:val="Style9"/>
    <w:autoRedefine/>
    <w:qFormat/>
    <w:rsid w:val="00954157"/>
    <w:pPr>
      <w:spacing w:after="0" w:line="240" w:lineRule="auto"/>
    </w:pPr>
  </w:style>
  <w:style w:type="paragraph" w:customStyle="1" w:styleId="Normal10pt">
    <w:name w:val="Normal + 10 pt"/>
    <w:basedOn w:val="Normal"/>
    <w:next w:val="Emphasis3"/>
    <w:qFormat/>
    <w:rsid w:val="00954157"/>
    <w:pPr>
      <w:spacing w:after="0" w:line="240" w:lineRule="auto"/>
    </w:pPr>
  </w:style>
  <w:style w:type="paragraph" w:customStyle="1" w:styleId="formfldssel">
    <w:name w:val="formfldssel"/>
    <w:basedOn w:val="Normal"/>
    <w:qFormat/>
    <w:rsid w:val="00954157"/>
    <w:pPr>
      <w:spacing w:after="0" w:line="240" w:lineRule="auto"/>
    </w:pPr>
  </w:style>
  <w:style w:type="paragraph" w:customStyle="1" w:styleId="hpleftlk">
    <w:name w:val="hpleftlk"/>
    <w:basedOn w:val="Normal"/>
    <w:next w:val="SmallCard"/>
    <w:qFormat/>
    <w:rsid w:val="00954157"/>
    <w:pPr>
      <w:spacing w:after="0" w:line="240" w:lineRule="auto"/>
    </w:pPr>
  </w:style>
  <w:style w:type="paragraph" w:customStyle="1" w:styleId="lblu">
    <w:name w:val="lblu"/>
    <w:basedOn w:val="Normal"/>
    <w:next w:val="BreifTitle"/>
    <w:qFormat/>
    <w:rsid w:val="00954157"/>
    <w:pPr>
      <w:spacing w:after="0" w:line="240" w:lineRule="auto"/>
    </w:pPr>
  </w:style>
  <w:style w:type="paragraph" w:customStyle="1" w:styleId="Underlinestyle">
    <w:name w:val="Underlinestyle"/>
    <w:basedOn w:val="Normal"/>
    <w:next w:val="Normal10pt"/>
    <w:qFormat/>
    <w:rsid w:val="00954157"/>
    <w:pPr>
      <w:spacing w:after="0" w:line="240" w:lineRule="auto"/>
    </w:pPr>
  </w:style>
  <w:style w:type="paragraph" w:customStyle="1" w:styleId="DebateCiteCharChar">
    <w:name w:val="Debate Cite Char Char"/>
    <w:basedOn w:val="Normal"/>
    <w:next w:val="formfldssel"/>
    <w:autoRedefine/>
    <w:qFormat/>
    <w:rsid w:val="00954157"/>
    <w:pPr>
      <w:spacing w:after="0" w:line="240" w:lineRule="auto"/>
    </w:pPr>
  </w:style>
  <w:style w:type="paragraph" w:customStyle="1" w:styleId="StyleTagandCiteFranklinGothicDemi">
    <w:name w:val="Style Tag and Cite + Franklin Gothic Demi"/>
    <w:basedOn w:val="HotRoute"/>
    <w:next w:val="lblu"/>
    <w:autoRedefine/>
    <w:qFormat/>
    <w:rsid w:val="00954157"/>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954157"/>
  </w:style>
  <w:style w:type="paragraph" w:customStyle="1" w:styleId="CiteCard0">
    <w:name w:val="Cite/Card"/>
    <w:basedOn w:val="Normal"/>
    <w:next w:val="StyleTagandCiteFranklinGothicDemi"/>
    <w:qFormat/>
    <w:rsid w:val="00954157"/>
    <w:pPr>
      <w:spacing w:after="0" w:line="240" w:lineRule="auto"/>
    </w:pPr>
  </w:style>
  <w:style w:type="paragraph" w:customStyle="1" w:styleId="tagCharCharCharCharCharCharChar">
    <w:name w:val="tag Char Char Char Char Char Char Char"/>
    <w:basedOn w:val="Normal"/>
    <w:next w:val="StyleStyleTagandCiteFranklinGothicDemi11pt"/>
    <w:qFormat/>
    <w:rsid w:val="00954157"/>
    <w:pPr>
      <w:spacing w:after="0" w:line="240" w:lineRule="auto"/>
    </w:pPr>
  </w:style>
  <w:style w:type="paragraph" w:customStyle="1" w:styleId="title-bold-medium">
    <w:name w:val="title-bold-medium"/>
    <w:basedOn w:val="Normal"/>
    <w:next w:val="TagCite2"/>
    <w:qFormat/>
    <w:rsid w:val="00954157"/>
    <w:pPr>
      <w:spacing w:after="0" w:line="240" w:lineRule="auto"/>
    </w:pPr>
  </w:style>
  <w:style w:type="paragraph" w:customStyle="1" w:styleId="lact">
    <w:name w:val="lact"/>
    <w:basedOn w:val="Normal"/>
    <w:next w:val="CiteCard0"/>
    <w:qFormat/>
    <w:rsid w:val="00954157"/>
    <w:pPr>
      <w:spacing w:after="0" w:line="240" w:lineRule="auto"/>
    </w:pPr>
  </w:style>
  <w:style w:type="paragraph" w:customStyle="1" w:styleId="shellscontentions">
    <w:name w:val="shells/contentions"/>
    <w:basedOn w:val="DebateCiteCharChar"/>
    <w:next w:val="tagCharCharCharCharCharCharChar"/>
    <w:qFormat/>
    <w:rsid w:val="00954157"/>
  </w:style>
  <w:style w:type="paragraph" w:customStyle="1" w:styleId="BriefTitle1">
    <w:name w:val="Brief Title 1"/>
    <w:basedOn w:val="Normal"/>
    <w:next w:val="title-bold-medium"/>
    <w:qFormat/>
    <w:rsid w:val="00954157"/>
    <w:pPr>
      <w:spacing w:after="0" w:line="240" w:lineRule="auto"/>
    </w:pPr>
  </w:style>
  <w:style w:type="paragraph" w:customStyle="1" w:styleId="ShellTitles">
    <w:name w:val="ShellTitles"/>
    <w:basedOn w:val="Normal"/>
    <w:next w:val="shellscontentions"/>
    <w:qFormat/>
    <w:rsid w:val="00954157"/>
    <w:pPr>
      <w:spacing w:after="0" w:line="240" w:lineRule="auto"/>
    </w:pPr>
  </w:style>
  <w:style w:type="paragraph" w:customStyle="1" w:styleId="ToRead">
    <w:name w:val="To Read"/>
    <w:basedOn w:val="Normal"/>
    <w:qFormat/>
    <w:rsid w:val="00954157"/>
    <w:pPr>
      <w:spacing w:after="0" w:line="240" w:lineRule="auto"/>
    </w:pPr>
  </w:style>
  <w:style w:type="paragraph" w:customStyle="1" w:styleId="Style21">
    <w:name w:val="Style 2"/>
    <w:basedOn w:val="Normal"/>
    <w:next w:val="ShellTitles"/>
    <w:qFormat/>
    <w:rsid w:val="00954157"/>
    <w:pPr>
      <w:spacing w:after="0" w:line="240" w:lineRule="auto"/>
    </w:pPr>
  </w:style>
  <w:style w:type="paragraph" w:customStyle="1" w:styleId="Style40">
    <w:name w:val="Style 4"/>
    <w:basedOn w:val="Normal"/>
    <w:qFormat/>
    <w:rsid w:val="00954157"/>
    <w:pPr>
      <w:spacing w:after="0" w:line="240" w:lineRule="auto"/>
    </w:pPr>
  </w:style>
  <w:style w:type="paragraph" w:customStyle="1" w:styleId="CM10">
    <w:name w:val="CM10"/>
    <w:basedOn w:val="Normal"/>
    <w:qFormat/>
    <w:rsid w:val="00954157"/>
    <w:pPr>
      <w:spacing w:after="0" w:line="240" w:lineRule="auto"/>
    </w:pPr>
  </w:style>
  <w:style w:type="paragraph" w:customStyle="1" w:styleId="OffensiveLanguage">
    <w:name w:val="Offensive Language"/>
    <w:basedOn w:val="Normal"/>
    <w:next w:val="Normal"/>
    <w:qFormat/>
    <w:rsid w:val="00954157"/>
    <w:pPr>
      <w:spacing w:after="0" w:line="240" w:lineRule="auto"/>
    </w:pPr>
  </w:style>
  <w:style w:type="paragraph" w:customStyle="1" w:styleId="clearformatting0">
    <w:name w:val="clear formatting"/>
    <w:basedOn w:val="Normal"/>
    <w:next w:val="Style40"/>
    <w:qFormat/>
    <w:rsid w:val="00954157"/>
    <w:pPr>
      <w:spacing w:after="0" w:line="240" w:lineRule="auto"/>
    </w:pPr>
  </w:style>
  <w:style w:type="paragraph" w:customStyle="1" w:styleId="Style18">
    <w:name w:val="Style 18"/>
    <w:next w:val="CM10"/>
    <w:uiPriority w:val="99"/>
    <w:qFormat/>
    <w:rsid w:val="00954157"/>
    <w:pPr>
      <w:spacing w:after="200" w:line="276" w:lineRule="auto"/>
    </w:pPr>
  </w:style>
  <w:style w:type="paragraph" w:customStyle="1" w:styleId="formfld">
    <w:name w:val="formfld"/>
    <w:basedOn w:val="Normal"/>
    <w:next w:val="OffensiveLanguage"/>
    <w:qFormat/>
    <w:rsid w:val="00954157"/>
    <w:pPr>
      <w:spacing w:after="0" w:line="240" w:lineRule="auto"/>
    </w:pPr>
  </w:style>
  <w:style w:type="paragraph" w:customStyle="1" w:styleId="Caption3">
    <w:name w:val="Caption3"/>
    <w:basedOn w:val="Normal"/>
    <w:next w:val="clearformatting0"/>
    <w:qFormat/>
    <w:rsid w:val="00954157"/>
    <w:pPr>
      <w:spacing w:after="0" w:line="240" w:lineRule="auto"/>
    </w:pPr>
  </w:style>
  <w:style w:type="paragraph" w:customStyle="1" w:styleId="teaserpermalink">
    <w:name w:val="teaser_permalink"/>
    <w:basedOn w:val="Normal"/>
    <w:next w:val="Style18"/>
    <w:qFormat/>
    <w:rsid w:val="00954157"/>
    <w:pPr>
      <w:spacing w:after="0" w:line="240" w:lineRule="auto"/>
    </w:pPr>
  </w:style>
  <w:style w:type="paragraph" w:customStyle="1" w:styleId="Style1CharChar">
    <w:name w:val="Style1 Char Char"/>
    <w:basedOn w:val="Normal"/>
    <w:qFormat/>
    <w:rsid w:val="00954157"/>
    <w:pPr>
      <w:spacing w:after="0" w:line="240" w:lineRule="auto"/>
    </w:pPr>
  </w:style>
  <w:style w:type="paragraph" w:customStyle="1" w:styleId="Sourcename">
    <w:name w:val="Source name"/>
    <w:basedOn w:val="Normal"/>
    <w:qFormat/>
    <w:rsid w:val="00954157"/>
    <w:pPr>
      <w:spacing w:after="0" w:line="240" w:lineRule="auto"/>
    </w:pPr>
  </w:style>
  <w:style w:type="paragraph" w:customStyle="1" w:styleId="description">
    <w:name w:val="description"/>
    <w:basedOn w:val="Normal"/>
    <w:qFormat/>
    <w:rsid w:val="00954157"/>
    <w:pPr>
      <w:spacing w:after="0" w:line="240" w:lineRule="auto"/>
    </w:pPr>
  </w:style>
  <w:style w:type="paragraph" w:customStyle="1" w:styleId="BodyText5">
    <w:name w:val="Body Text5"/>
    <w:basedOn w:val="Normal"/>
    <w:next w:val="wallacepara"/>
    <w:qFormat/>
    <w:rsid w:val="00954157"/>
    <w:pPr>
      <w:spacing w:after="0" w:line="240" w:lineRule="auto"/>
    </w:pPr>
  </w:style>
  <w:style w:type="paragraph" w:customStyle="1" w:styleId="credit">
    <w:name w:val="credit"/>
    <w:basedOn w:val="Normal"/>
    <w:next w:val="BodyText5"/>
    <w:qFormat/>
    <w:rsid w:val="00954157"/>
    <w:pPr>
      <w:spacing w:after="0" w:line="240" w:lineRule="auto"/>
    </w:pPr>
  </w:style>
  <w:style w:type="paragraph" w:customStyle="1" w:styleId="about">
    <w:name w:val="about"/>
    <w:basedOn w:val="Normal"/>
    <w:next w:val="audiolink"/>
    <w:qFormat/>
    <w:rsid w:val="00954157"/>
    <w:pPr>
      <w:spacing w:after="0" w:line="240" w:lineRule="auto"/>
    </w:pPr>
  </w:style>
  <w:style w:type="paragraph" w:customStyle="1" w:styleId="DebateUnderlined">
    <w:name w:val="Debate Underlined"/>
    <w:basedOn w:val="Normal"/>
    <w:next w:val="about"/>
    <w:qFormat/>
    <w:rsid w:val="00954157"/>
    <w:pPr>
      <w:spacing w:after="0" w:line="240" w:lineRule="auto"/>
    </w:pPr>
  </w:style>
  <w:style w:type="paragraph" w:customStyle="1" w:styleId="thumbnail">
    <w:name w:val="thumbnail"/>
    <w:basedOn w:val="Normal"/>
    <w:next w:val="nav2"/>
    <w:qFormat/>
    <w:rsid w:val="00954157"/>
    <w:pPr>
      <w:spacing w:after="0" w:line="240" w:lineRule="auto"/>
    </w:pPr>
  </w:style>
  <w:style w:type="paragraph" w:customStyle="1" w:styleId="Card10f2">
    <w:name w:val="Card.10.f2"/>
    <w:basedOn w:val="Normal"/>
    <w:next w:val="thumbnail"/>
    <w:autoRedefine/>
    <w:qFormat/>
    <w:rsid w:val="00954157"/>
    <w:pPr>
      <w:spacing w:after="0" w:line="240" w:lineRule="auto"/>
    </w:pPr>
  </w:style>
  <w:style w:type="paragraph" w:customStyle="1" w:styleId="wallacepara">
    <w:name w:val="wallacepara"/>
    <w:basedOn w:val="Normal"/>
    <w:next w:val="CM45"/>
    <w:qFormat/>
    <w:rsid w:val="00954157"/>
    <w:pPr>
      <w:spacing w:after="0" w:line="240" w:lineRule="auto"/>
    </w:pPr>
  </w:style>
  <w:style w:type="paragraph" w:customStyle="1" w:styleId="morelink">
    <w:name w:val="morelink"/>
    <w:basedOn w:val="Normal"/>
    <w:next w:val="CM46"/>
    <w:qFormat/>
    <w:rsid w:val="00954157"/>
    <w:pPr>
      <w:spacing w:after="0" w:line="240" w:lineRule="auto"/>
    </w:pPr>
  </w:style>
  <w:style w:type="paragraph" w:customStyle="1" w:styleId="user">
    <w:name w:val="user"/>
    <w:basedOn w:val="Normal"/>
    <w:next w:val="morelink"/>
    <w:qFormat/>
    <w:rsid w:val="00954157"/>
    <w:pPr>
      <w:spacing w:after="0" w:line="240" w:lineRule="auto"/>
    </w:pPr>
  </w:style>
  <w:style w:type="paragraph" w:customStyle="1" w:styleId="audiolink">
    <w:name w:val="audiolink"/>
    <w:basedOn w:val="Normal"/>
    <w:next w:val="F4-NormalText"/>
    <w:qFormat/>
    <w:rsid w:val="00954157"/>
    <w:pPr>
      <w:spacing w:after="0" w:line="240" w:lineRule="auto"/>
    </w:pPr>
  </w:style>
  <w:style w:type="paragraph" w:customStyle="1" w:styleId="nav1">
    <w:name w:val="nav1"/>
    <w:basedOn w:val="Normal"/>
    <w:next w:val="TagLine"/>
    <w:qFormat/>
    <w:rsid w:val="00954157"/>
    <w:pPr>
      <w:spacing w:after="0" w:line="240" w:lineRule="auto"/>
    </w:pPr>
  </w:style>
  <w:style w:type="paragraph" w:customStyle="1" w:styleId="t6">
    <w:name w:val="t6"/>
    <w:basedOn w:val="Normal"/>
    <w:next w:val="nav1"/>
    <w:qFormat/>
    <w:rsid w:val="00954157"/>
    <w:pPr>
      <w:spacing w:after="0" w:line="240" w:lineRule="auto"/>
    </w:pPr>
  </w:style>
  <w:style w:type="paragraph" w:customStyle="1" w:styleId="nav2">
    <w:name w:val="nav2"/>
    <w:basedOn w:val="Normal"/>
    <w:qFormat/>
    <w:rsid w:val="00954157"/>
    <w:pPr>
      <w:spacing w:after="0" w:line="240" w:lineRule="auto"/>
    </w:pPr>
  </w:style>
  <w:style w:type="paragraph" w:customStyle="1" w:styleId="Pa0">
    <w:name w:val="Pa0"/>
    <w:basedOn w:val="Normal"/>
    <w:qFormat/>
    <w:rsid w:val="00954157"/>
    <w:pPr>
      <w:spacing w:after="0" w:line="240" w:lineRule="auto"/>
    </w:pPr>
  </w:style>
  <w:style w:type="paragraph" w:customStyle="1" w:styleId="stand-first-alone">
    <w:name w:val="stand-first-alone"/>
    <w:basedOn w:val="Normal"/>
    <w:next w:val="Pa0"/>
    <w:qFormat/>
    <w:rsid w:val="00954157"/>
    <w:pPr>
      <w:spacing w:after="0" w:line="240" w:lineRule="auto"/>
    </w:pPr>
  </w:style>
  <w:style w:type="paragraph" w:customStyle="1" w:styleId="CM45">
    <w:name w:val="CM45"/>
    <w:basedOn w:val="Normal"/>
    <w:uiPriority w:val="99"/>
    <w:qFormat/>
    <w:rsid w:val="00954157"/>
    <w:pPr>
      <w:spacing w:after="0" w:line="240" w:lineRule="auto"/>
    </w:pPr>
  </w:style>
  <w:style w:type="paragraph" w:customStyle="1" w:styleId="CM46">
    <w:name w:val="CM46"/>
    <w:basedOn w:val="Normal"/>
    <w:uiPriority w:val="99"/>
    <w:qFormat/>
    <w:rsid w:val="00954157"/>
    <w:pPr>
      <w:spacing w:after="0" w:line="240" w:lineRule="auto"/>
    </w:pPr>
  </w:style>
  <w:style w:type="paragraph" w:customStyle="1" w:styleId="F4-NormalText">
    <w:name w:val="F4 - Normal Text"/>
    <w:basedOn w:val="Normal"/>
    <w:qFormat/>
    <w:rsid w:val="00954157"/>
    <w:pPr>
      <w:spacing w:after="0" w:line="240" w:lineRule="auto"/>
    </w:pPr>
  </w:style>
  <w:style w:type="paragraph" w:customStyle="1" w:styleId="titlestyle1">
    <w:name w:val="titlestyle1"/>
    <w:basedOn w:val="Normal"/>
    <w:next w:val="FullText"/>
    <w:qFormat/>
    <w:rsid w:val="00954157"/>
    <w:pPr>
      <w:spacing w:after="0" w:line="240" w:lineRule="auto"/>
    </w:pPr>
  </w:style>
  <w:style w:type="paragraph" w:customStyle="1" w:styleId="Heading18">
    <w:name w:val="Heading #18"/>
    <w:basedOn w:val="Normal"/>
    <w:qFormat/>
    <w:rsid w:val="00954157"/>
    <w:pPr>
      <w:spacing w:after="0" w:line="240" w:lineRule="auto"/>
    </w:pPr>
  </w:style>
  <w:style w:type="paragraph" w:customStyle="1" w:styleId="Picturecaption2">
    <w:name w:val="Picture caption (2)"/>
    <w:basedOn w:val="Normal"/>
    <w:qFormat/>
    <w:rsid w:val="00954157"/>
    <w:pPr>
      <w:spacing w:after="0" w:line="240" w:lineRule="auto"/>
    </w:pPr>
  </w:style>
  <w:style w:type="paragraph" w:customStyle="1" w:styleId="Picturecaption">
    <w:name w:val="Picture caption"/>
    <w:basedOn w:val="Normal"/>
    <w:qFormat/>
    <w:rsid w:val="00954157"/>
    <w:pPr>
      <w:spacing w:after="0" w:line="240" w:lineRule="auto"/>
    </w:pPr>
  </w:style>
  <w:style w:type="paragraph" w:customStyle="1" w:styleId="Bodytext31">
    <w:name w:val="Body text (31)"/>
    <w:basedOn w:val="Normal"/>
    <w:qFormat/>
    <w:rsid w:val="00954157"/>
    <w:pPr>
      <w:spacing w:after="0" w:line="240" w:lineRule="auto"/>
    </w:pPr>
  </w:style>
  <w:style w:type="paragraph" w:customStyle="1" w:styleId="Heading22">
    <w:name w:val="Heading #22"/>
    <w:basedOn w:val="Normal"/>
    <w:qFormat/>
    <w:rsid w:val="00954157"/>
    <w:pPr>
      <w:spacing w:after="0" w:line="240" w:lineRule="auto"/>
    </w:pPr>
  </w:style>
  <w:style w:type="paragraph" w:customStyle="1" w:styleId="Bodytext131">
    <w:name w:val="Body text (131)"/>
    <w:basedOn w:val="Normal"/>
    <w:qFormat/>
    <w:rsid w:val="00954157"/>
    <w:pPr>
      <w:spacing w:after="0" w:line="240" w:lineRule="auto"/>
    </w:pPr>
  </w:style>
  <w:style w:type="paragraph" w:customStyle="1" w:styleId="Bodytext140">
    <w:name w:val="Body text (140)"/>
    <w:basedOn w:val="Normal"/>
    <w:qFormat/>
    <w:rsid w:val="00954157"/>
    <w:pPr>
      <w:spacing w:after="0" w:line="240" w:lineRule="auto"/>
    </w:pPr>
  </w:style>
  <w:style w:type="paragraph" w:customStyle="1" w:styleId="Bodytext141">
    <w:name w:val="Body text (141)"/>
    <w:basedOn w:val="Normal"/>
    <w:qFormat/>
    <w:rsid w:val="00954157"/>
    <w:pPr>
      <w:spacing w:after="0" w:line="240" w:lineRule="auto"/>
    </w:pPr>
  </w:style>
  <w:style w:type="paragraph" w:customStyle="1" w:styleId="Tableofcontents20">
    <w:name w:val="Table of contents (20)"/>
    <w:basedOn w:val="Normal"/>
    <w:qFormat/>
    <w:rsid w:val="00954157"/>
    <w:pPr>
      <w:spacing w:after="0" w:line="240" w:lineRule="auto"/>
    </w:pPr>
  </w:style>
  <w:style w:type="paragraph" w:customStyle="1" w:styleId="Tableofcontents21">
    <w:name w:val="Table of contents (21)"/>
    <w:basedOn w:val="Normal"/>
    <w:qFormat/>
    <w:rsid w:val="00954157"/>
    <w:pPr>
      <w:spacing w:after="0" w:line="240" w:lineRule="auto"/>
    </w:pPr>
  </w:style>
  <w:style w:type="paragraph" w:customStyle="1" w:styleId="Tableofcontents22">
    <w:name w:val="Table of contents (22)"/>
    <w:basedOn w:val="Normal"/>
    <w:qFormat/>
    <w:rsid w:val="00954157"/>
    <w:pPr>
      <w:spacing w:after="0" w:line="240" w:lineRule="auto"/>
    </w:pPr>
  </w:style>
  <w:style w:type="paragraph" w:customStyle="1" w:styleId="Bodytext142">
    <w:name w:val="Body text (142)"/>
    <w:basedOn w:val="Normal"/>
    <w:qFormat/>
    <w:rsid w:val="00954157"/>
    <w:pPr>
      <w:spacing w:after="0" w:line="240" w:lineRule="auto"/>
    </w:pPr>
  </w:style>
  <w:style w:type="paragraph" w:customStyle="1" w:styleId="Bodytext143">
    <w:name w:val="Body text (143)"/>
    <w:basedOn w:val="Normal"/>
    <w:qFormat/>
    <w:rsid w:val="00954157"/>
    <w:pPr>
      <w:spacing w:after="0" w:line="240" w:lineRule="auto"/>
    </w:pPr>
  </w:style>
  <w:style w:type="paragraph" w:customStyle="1" w:styleId="Bodytext144">
    <w:name w:val="Body text (144)"/>
    <w:basedOn w:val="Normal"/>
    <w:qFormat/>
    <w:rsid w:val="00954157"/>
    <w:pPr>
      <w:spacing w:after="0" w:line="240" w:lineRule="auto"/>
    </w:pPr>
  </w:style>
  <w:style w:type="paragraph" w:customStyle="1" w:styleId="Bodytext145">
    <w:name w:val="Body text (145)"/>
    <w:basedOn w:val="Normal"/>
    <w:qFormat/>
    <w:rsid w:val="00954157"/>
    <w:pPr>
      <w:spacing w:after="0" w:line="240" w:lineRule="auto"/>
    </w:pPr>
  </w:style>
  <w:style w:type="paragraph" w:customStyle="1" w:styleId="Bodytext146">
    <w:name w:val="Body text (146)"/>
    <w:basedOn w:val="Normal"/>
    <w:qFormat/>
    <w:rsid w:val="00954157"/>
    <w:pPr>
      <w:spacing w:after="0" w:line="240" w:lineRule="auto"/>
    </w:pPr>
  </w:style>
  <w:style w:type="paragraph" w:customStyle="1" w:styleId="Heading23">
    <w:name w:val="Heading #23"/>
    <w:basedOn w:val="Normal"/>
    <w:qFormat/>
    <w:rsid w:val="00954157"/>
    <w:pPr>
      <w:spacing w:after="0" w:line="240" w:lineRule="auto"/>
    </w:pPr>
  </w:style>
  <w:style w:type="paragraph" w:customStyle="1" w:styleId="Picturecaption36">
    <w:name w:val="Picture caption (36)"/>
    <w:basedOn w:val="Normal"/>
    <w:qFormat/>
    <w:rsid w:val="00954157"/>
    <w:pPr>
      <w:spacing w:after="0" w:line="240" w:lineRule="auto"/>
    </w:pPr>
  </w:style>
  <w:style w:type="paragraph" w:customStyle="1" w:styleId="Picturecaption42">
    <w:name w:val="Picture caption (42)"/>
    <w:basedOn w:val="Normal"/>
    <w:qFormat/>
    <w:rsid w:val="00954157"/>
    <w:pPr>
      <w:spacing w:after="0" w:line="240" w:lineRule="auto"/>
    </w:pPr>
  </w:style>
  <w:style w:type="paragraph" w:customStyle="1" w:styleId="Bodytext154">
    <w:name w:val="Body text (154)"/>
    <w:basedOn w:val="Normal"/>
    <w:qFormat/>
    <w:rsid w:val="00954157"/>
    <w:pPr>
      <w:spacing w:after="0" w:line="240" w:lineRule="auto"/>
    </w:pPr>
  </w:style>
  <w:style w:type="paragraph" w:customStyle="1" w:styleId="Bodytext155">
    <w:name w:val="Body text (155)"/>
    <w:basedOn w:val="Normal"/>
    <w:qFormat/>
    <w:rsid w:val="00954157"/>
    <w:pPr>
      <w:spacing w:after="0" w:line="240" w:lineRule="auto"/>
    </w:pPr>
  </w:style>
  <w:style w:type="paragraph" w:customStyle="1" w:styleId="Bodytext156">
    <w:name w:val="Body text (156)"/>
    <w:basedOn w:val="Normal"/>
    <w:qFormat/>
    <w:rsid w:val="00954157"/>
    <w:pPr>
      <w:spacing w:after="0" w:line="240" w:lineRule="auto"/>
    </w:pPr>
  </w:style>
  <w:style w:type="paragraph" w:customStyle="1" w:styleId="Bodytext60">
    <w:name w:val="Body text (60)"/>
    <w:basedOn w:val="Normal"/>
    <w:qFormat/>
    <w:rsid w:val="00954157"/>
    <w:pPr>
      <w:spacing w:after="0" w:line="240" w:lineRule="auto"/>
    </w:pPr>
  </w:style>
  <w:style w:type="paragraph" w:customStyle="1" w:styleId="Bodytext158">
    <w:name w:val="Body text (158)"/>
    <w:basedOn w:val="Normal"/>
    <w:qFormat/>
    <w:rsid w:val="00954157"/>
    <w:pPr>
      <w:spacing w:after="0" w:line="240" w:lineRule="auto"/>
    </w:pPr>
  </w:style>
  <w:style w:type="paragraph" w:customStyle="1" w:styleId="Bodytext159">
    <w:name w:val="Body text (159)"/>
    <w:basedOn w:val="Normal"/>
    <w:qFormat/>
    <w:rsid w:val="00954157"/>
    <w:pPr>
      <w:spacing w:after="0" w:line="240" w:lineRule="auto"/>
    </w:pPr>
  </w:style>
  <w:style w:type="paragraph" w:customStyle="1" w:styleId="Bodytext160">
    <w:name w:val="Body text (160)"/>
    <w:basedOn w:val="Normal"/>
    <w:qFormat/>
    <w:rsid w:val="00954157"/>
    <w:pPr>
      <w:spacing w:after="0" w:line="240" w:lineRule="auto"/>
    </w:pPr>
  </w:style>
  <w:style w:type="paragraph" w:customStyle="1" w:styleId="Picturecaption4">
    <w:name w:val="Picture caption (4)"/>
    <w:basedOn w:val="Normal"/>
    <w:qFormat/>
    <w:rsid w:val="00954157"/>
    <w:pPr>
      <w:spacing w:after="0" w:line="240" w:lineRule="auto"/>
    </w:pPr>
  </w:style>
  <w:style w:type="paragraph" w:customStyle="1" w:styleId="Heading10">
    <w:name w:val="Heading #10"/>
    <w:basedOn w:val="Normal"/>
    <w:qFormat/>
    <w:rsid w:val="00954157"/>
    <w:pPr>
      <w:spacing w:after="0" w:line="240" w:lineRule="auto"/>
    </w:pPr>
  </w:style>
  <w:style w:type="paragraph" w:customStyle="1" w:styleId="Picturecaption3">
    <w:name w:val="Picture caption (3)"/>
    <w:basedOn w:val="Normal"/>
    <w:qFormat/>
    <w:rsid w:val="00954157"/>
    <w:pPr>
      <w:spacing w:after="0" w:line="240" w:lineRule="auto"/>
    </w:pPr>
  </w:style>
  <w:style w:type="paragraph" w:customStyle="1" w:styleId="Heading13">
    <w:name w:val="Heading #13"/>
    <w:basedOn w:val="Normal"/>
    <w:qFormat/>
    <w:rsid w:val="00954157"/>
    <w:pPr>
      <w:spacing w:after="0" w:line="240" w:lineRule="auto"/>
    </w:pPr>
  </w:style>
  <w:style w:type="paragraph" w:customStyle="1" w:styleId="Heading92">
    <w:name w:val="Heading #9 (2)"/>
    <w:basedOn w:val="Normal"/>
    <w:qFormat/>
    <w:rsid w:val="00954157"/>
    <w:pPr>
      <w:spacing w:after="0" w:line="240" w:lineRule="auto"/>
    </w:pPr>
  </w:style>
  <w:style w:type="paragraph" w:customStyle="1" w:styleId="Heading15">
    <w:name w:val="Heading #15"/>
    <w:basedOn w:val="Normal"/>
    <w:qFormat/>
    <w:rsid w:val="00954157"/>
    <w:pPr>
      <w:spacing w:after="0" w:line="240" w:lineRule="auto"/>
    </w:pPr>
  </w:style>
  <w:style w:type="paragraph" w:customStyle="1" w:styleId="Bodytext38">
    <w:name w:val="Body text (38)"/>
    <w:basedOn w:val="Normal"/>
    <w:qFormat/>
    <w:rsid w:val="00954157"/>
    <w:pPr>
      <w:spacing w:after="0" w:line="240" w:lineRule="auto"/>
    </w:pPr>
  </w:style>
  <w:style w:type="paragraph" w:customStyle="1" w:styleId="Heading17">
    <w:name w:val="Heading #17"/>
    <w:basedOn w:val="Normal"/>
    <w:qFormat/>
    <w:rsid w:val="00954157"/>
    <w:pPr>
      <w:spacing w:after="0" w:line="240" w:lineRule="auto"/>
    </w:pPr>
  </w:style>
  <w:style w:type="paragraph" w:customStyle="1" w:styleId="Bodytext97">
    <w:name w:val="Body text (97)"/>
    <w:basedOn w:val="Normal"/>
    <w:qFormat/>
    <w:rsid w:val="00954157"/>
    <w:pPr>
      <w:spacing w:after="0" w:line="240" w:lineRule="auto"/>
    </w:pPr>
  </w:style>
  <w:style w:type="paragraph" w:customStyle="1" w:styleId="Bodytext42">
    <w:name w:val="Body text (42)"/>
    <w:basedOn w:val="Normal"/>
    <w:qFormat/>
    <w:rsid w:val="00954157"/>
    <w:pPr>
      <w:spacing w:after="0" w:line="240" w:lineRule="auto"/>
    </w:pPr>
  </w:style>
  <w:style w:type="paragraph" w:customStyle="1" w:styleId="Picturecaption9">
    <w:name w:val="Picture caption (9)"/>
    <w:basedOn w:val="Normal"/>
    <w:qFormat/>
    <w:rsid w:val="00954157"/>
    <w:pPr>
      <w:spacing w:after="0" w:line="240" w:lineRule="auto"/>
    </w:pPr>
  </w:style>
  <w:style w:type="paragraph" w:customStyle="1" w:styleId="Bodytext96">
    <w:name w:val="Body text (96)"/>
    <w:basedOn w:val="Normal"/>
    <w:qFormat/>
    <w:rsid w:val="00954157"/>
    <w:pPr>
      <w:spacing w:after="0" w:line="240" w:lineRule="auto"/>
    </w:pPr>
  </w:style>
  <w:style w:type="paragraph" w:customStyle="1" w:styleId="Heading142">
    <w:name w:val="Heading #14 (2)"/>
    <w:basedOn w:val="Normal"/>
    <w:qFormat/>
    <w:rsid w:val="00954157"/>
    <w:pPr>
      <w:spacing w:after="0" w:line="240" w:lineRule="auto"/>
    </w:pPr>
  </w:style>
  <w:style w:type="paragraph" w:customStyle="1" w:styleId="Picturecaption31">
    <w:name w:val="Picture caption (31)"/>
    <w:basedOn w:val="Normal"/>
    <w:qFormat/>
    <w:rsid w:val="00954157"/>
    <w:pPr>
      <w:spacing w:after="0" w:line="240" w:lineRule="auto"/>
    </w:pPr>
  </w:style>
  <w:style w:type="paragraph" w:customStyle="1" w:styleId="Picturecaption27">
    <w:name w:val="Picture caption (27)"/>
    <w:basedOn w:val="Normal"/>
    <w:qFormat/>
    <w:rsid w:val="00954157"/>
    <w:pPr>
      <w:spacing w:after="0" w:line="240" w:lineRule="auto"/>
    </w:pPr>
  </w:style>
  <w:style w:type="paragraph" w:customStyle="1" w:styleId="Bodytext43">
    <w:name w:val="Body text (43)"/>
    <w:basedOn w:val="Normal"/>
    <w:qFormat/>
    <w:rsid w:val="00954157"/>
    <w:pPr>
      <w:spacing w:after="0" w:line="240" w:lineRule="auto"/>
    </w:pPr>
  </w:style>
  <w:style w:type="paragraph" w:customStyle="1" w:styleId="Bodytext109">
    <w:name w:val="Body text (109)"/>
    <w:basedOn w:val="Normal"/>
    <w:qFormat/>
    <w:rsid w:val="00954157"/>
    <w:pPr>
      <w:spacing w:after="0" w:line="240" w:lineRule="auto"/>
    </w:pPr>
  </w:style>
  <w:style w:type="paragraph" w:customStyle="1" w:styleId="Bodytext110">
    <w:name w:val="Body text (110)"/>
    <w:basedOn w:val="Normal"/>
    <w:qFormat/>
    <w:rsid w:val="00954157"/>
    <w:pPr>
      <w:spacing w:after="0" w:line="240" w:lineRule="auto"/>
    </w:pPr>
  </w:style>
  <w:style w:type="paragraph" w:customStyle="1" w:styleId="Bodytext111">
    <w:name w:val="Body text (111)"/>
    <w:basedOn w:val="Normal"/>
    <w:qFormat/>
    <w:rsid w:val="00954157"/>
    <w:pPr>
      <w:spacing w:after="0" w:line="240" w:lineRule="auto"/>
    </w:pPr>
  </w:style>
  <w:style w:type="paragraph" w:customStyle="1" w:styleId="Tablecaption7">
    <w:name w:val="Table caption (7)"/>
    <w:basedOn w:val="Normal"/>
    <w:qFormat/>
    <w:rsid w:val="00954157"/>
    <w:pPr>
      <w:spacing w:after="0" w:line="240" w:lineRule="auto"/>
    </w:pPr>
  </w:style>
  <w:style w:type="paragraph" w:customStyle="1" w:styleId="Bodytext112">
    <w:name w:val="Body text (112)"/>
    <w:basedOn w:val="Normal"/>
    <w:qFormat/>
    <w:rsid w:val="00954157"/>
    <w:pPr>
      <w:spacing w:after="0" w:line="240" w:lineRule="auto"/>
    </w:pPr>
  </w:style>
  <w:style w:type="paragraph" w:customStyle="1" w:styleId="Bodytext113">
    <w:name w:val="Body text (113)"/>
    <w:basedOn w:val="Normal"/>
    <w:qFormat/>
    <w:rsid w:val="00954157"/>
    <w:pPr>
      <w:spacing w:after="0" w:line="240" w:lineRule="auto"/>
    </w:pPr>
  </w:style>
  <w:style w:type="paragraph" w:customStyle="1" w:styleId="Tableofcontents10">
    <w:name w:val="Table of contents (10)"/>
    <w:basedOn w:val="Normal"/>
    <w:qFormat/>
    <w:rsid w:val="00954157"/>
    <w:pPr>
      <w:spacing w:after="0" w:line="240" w:lineRule="auto"/>
    </w:pPr>
  </w:style>
  <w:style w:type="paragraph" w:customStyle="1" w:styleId="Tableofcontents12">
    <w:name w:val="Table of contents (12)"/>
    <w:basedOn w:val="Normal"/>
    <w:qFormat/>
    <w:rsid w:val="00954157"/>
    <w:pPr>
      <w:spacing w:after="0" w:line="240" w:lineRule="auto"/>
    </w:pPr>
  </w:style>
  <w:style w:type="paragraph" w:customStyle="1" w:styleId="Tableofcontents14">
    <w:name w:val="Table of contents (14)"/>
    <w:basedOn w:val="Normal"/>
    <w:qFormat/>
    <w:rsid w:val="00954157"/>
    <w:pPr>
      <w:spacing w:after="0" w:line="240" w:lineRule="auto"/>
    </w:pPr>
  </w:style>
  <w:style w:type="paragraph" w:customStyle="1" w:styleId="Heading162">
    <w:name w:val="Heading #16 (2)"/>
    <w:basedOn w:val="Normal"/>
    <w:qFormat/>
    <w:rsid w:val="00954157"/>
    <w:pPr>
      <w:spacing w:after="0" w:line="240" w:lineRule="auto"/>
    </w:pPr>
  </w:style>
  <w:style w:type="paragraph" w:customStyle="1" w:styleId="StyleStyle4LatinTimesNewRomanAsianSimSun">
    <w:name w:val="Style Style4 + (Latin) Times New Roman (Asian) SimSun"/>
    <w:basedOn w:val="medium-normal"/>
    <w:qFormat/>
    <w:rsid w:val="00954157"/>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954157"/>
    <w:pPr>
      <w:spacing w:after="0" w:line="240" w:lineRule="auto"/>
    </w:pPr>
  </w:style>
  <w:style w:type="paragraph" w:customStyle="1" w:styleId="StyleUnderlineCharLatinTimesNewRomanAsianSimSunBold">
    <w:name w:val="Style Underline Char + (Latin) Times New Roman (Asian) SimSun Bold"/>
    <w:basedOn w:val="Normal"/>
    <w:qFormat/>
    <w:rsid w:val="00954157"/>
    <w:pPr>
      <w:spacing w:after="0" w:line="240" w:lineRule="auto"/>
    </w:pPr>
  </w:style>
  <w:style w:type="paragraph" w:customStyle="1" w:styleId="StyleStyle1Bold">
    <w:name w:val="Style Style1 + Bold"/>
    <w:basedOn w:val="Cites"/>
    <w:qFormat/>
    <w:rsid w:val="00954157"/>
    <w:pPr>
      <w:widowControl/>
    </w:pPr>
    <w:rPr>
      <w:noProof/>
      <w:szCs w:val="20"/>
    </w:rPr>
  </w:style>
  <w:style w:type="paragraph" w:customStyle="1" w:styleId="StyleBoldandUnderlineChar11pt">
    <w:name w:val="Style Bold and Underline Char + 11 pt"/>
    <w:basedOn w:val="UnreadText"/>
    <w:qFormat/>
    <w:rsid w:val="00954157"/>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954157"/>
    <w:pPr>
      <w:spacing w:after="0" w:line="240" w:lineRule="auto"/>
    </w:pPr>
  </w:style>
  <w:style w:type="paragraph" w:customStyle="1" w:styleId="StyleStyle4Bold">
    <w:name w:val="Style Style4 + Bold"/>
    <w:basedOn w:val="medium-normal"/>
    <w:qFormat/>
    <w:rsid w:val="00954157"/>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954157"/>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954157"/>
    <w:pPr>
      <w:spacing w:before="0" w:beforeAutospacing="0" w:after="0" w:afterAutospacing="0"/>
    </w:pPr>
    <w:rPr>
      <w:rFonts w:ascii="Georgia" w:eastAsiaTheme="minorHAnsi"/>
    </w:rPr>
  </w:style>
  <w:style w:type="paragraph" w:customStyle="1" w:styleId="hotroute1">
    <w:name w:val="hot route!"/>
    <w:basedOn w:val="Normal"/>
    <w:next w:val="UnderlinePara"/>
    <w:qFormat/>
    <w:rsid w:val="00954157"/>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954157"/>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954157"/>
    <w:pPr>
      <w:spacing w:after="0" w:line="240" w:lineRule="auto"/>
    </w:pPr>
  </w:style>
  <w:style w:type="paragraph" w:customStyle="1" w:styleId="UnderlineCharCharCharCharChar">
    <w:name w:val="Underline Char Char Char Char Char"/>
    <w:basedOn w:val="Normal"/>
    <w:next w:val="BlockHeaderHidden"/>
    <w:qFormat/>
    <w:rsid w:val="00954157"/>
    <w:pPr>
      <w:spacing w:after="0" w:line="240" w:lineRule="auto"/>
    </w:pPr>
  </w:style>
  <w:style w:type="paragraph" w:customStyle="1" w:styleId="Textsmall0">
    <w:name w:val="Textsmall"/>
    <w:basedOn w:val="Normal"/>
    <w:next w:val="Normal"/>
    <w:qFormat/>
    <w:rsid w:val="00954157"/>
    <w:pPr>
      <w:spacing w:after="0" w:line="240" w:lineRule="auto"/>
    </w:pPr>
  </w:style>
  <w:style w:type="paragraph" w:customStyle="1" w:styleId="txgreen">
    <w:name w:val="txgreen"/>
    <w:basedOn w:val="Normal"/>
    <w:uiPriority w:val="99"/>
    <w:qFormat/>
    <w:rsid w:val="00954157"/>
    <w:pPr>
      <w:spacing w:after="0" w:line="240" w:lineRule="auto"/>
    </w:pPr>
  </w:style>
  <w:style w:type="paragraph" w:customStyle="1" w:styleId="rtecenter">
    <w:name w:val="rtecenter"/>
    <w:basedOn w:val="Normal"/>
    <w:uiPriority w:val="99"/>
    <w:qFormat/>
    <w:rsid w:val="00954157"/>
    <w:pPr>
      <w:spacing w:after="0" w:line="240" w:lineRule="auto"/>
    </w:pPr>
  </w:style>
  <w:style w:type="paragraph" w:customStyle="1" w:styleId="Stylecardtext5pt">
    <w:name w:val="Style card text + 5 pt"/>
    <w:basedOn w:val="Normal"/>
    <w:qFormat/>
    <w:rsid w:val="00954157"/>
    <w:pPr>
      <w:spacing w:after="0" w:line="240" w:lineRule="auto"/>
    </w:pPr>
  </w:style>
  <w:style w:type="paragraph" w:customStyle="1" w:styleId="GAUnderline">
    <w:name w:val="GA Underline"/>
    <w:basedOn w:val="Normal"/>
    <w:next w:val="StyleHeading2TagHEADING2TagCite11pt"/>
    <w:qFormat/>
    <w:rsid w:val="00954157"/>
    <w:pPr>
      <w:spacing w:after="0" w:line="240" w:lineRule="auto"/>
    </w:pPr>
  </w:style>
  <w:style w:type="paragraph" w:customStyle="1" w:styleId="cardunderline">
    <w:name w:val="card underline"/>
    <w:basedOn w:val="Normal"/>
    <w:next w:val="GAUnderline"/>
    <w:qFormat/>
    <w:rsid w:val="00954157"/>
    <w:pPr>
      <w:spacing w:after="0" w:line="240" w:lineRule="auto"/>
    </w:pPr>
  </w:style>
  <w:style w:type="paragraph" w:customStyle="1" w:styleId="Heading2-NotBold">
    <w:name w:val="Heading 2 - Not Bold"/>
    <w:basedOn w:val="Heading2"/>
    <w:autoRedefine/>
    <w:qFormat/>
    <w:rsid w:val="00954157"/>
    <w:pPr>
      <w:spacing w:before="480" w:line="240" w:lineRule="auto"/>
    </w:pPr>
  </w:style>
  <w:style w:type="paragraph" w:customStyle="1" w:styleId="Heading2-Bold">
    <w:name w:val="Heading 2 - Bold"/>
    <w:basedOn w:val="Normal"/>
    <w:next w:val="Micro"/>
    <w:autoRedefine/>
    <w:qFormat/>
    <w:rsid w:val="00954157"/>
    <w:pPr>
      <w:spacing w:after="0" w:line="240" w:lineRule="auto"/>
    </w:pPr>
  </w:style>
  <w:style w:type="character" w:customStyle="1" w:styleId="tagChar">
    <w:name w:val="%tag Char"/>
    <w:link w:val="tag"/>
    <w:locked/>
    <w:rsid w:val="00954157"/>
    <w:rPr>
      <w:rFonts w:ascii="Calibri" w:hAnsi="Calibri" w:cs="Calibri"/>
      <w:sz w:val="16"/>
    </w:rPr>
  </w:style>
  <w:style w:type="paragraph" w:customStyle="1" w:styleId="tag">
    <w:name w:val="%tag"/>
    <w:basedOn w:val="Normal"/>
    <w:next w:val="Normal"/>
    <w:link w:val="tagChar"/>
    <w:qFormat/>
    <w:rsid w:val="00954157"/>
    <w:pPr>
      <w:spacing w:after="0" w:line="240" w:lineRule="auto"/>
    </w:pPr>
    <w:rPr>
      <w:sz w:val="16"/>
    </w:rPr>
  </w:style>
  <w:style w:type="paragraph" w:customStyle="1" w:styleId="StyleHeading2TagHEADING2TagCite11pt">
    <w:name w:val="Style Heading 2TagHEADING 2Tag&amp;Cite + 11 pt"/>
    <w:basedOn w:val="Heading2"/>
    <w:next w:val="CM16"/>
    <w:qFormat/>
    <w:rsid w:val="00954157"/>
    <w:pPr>
      <w:spacing w:before="480" w:line="240" w:lineRule="auto"/>
    </w:pPr>
  </w:style>
  <w:style w:type="paragraph" w:customStyle="1" w:styleId="Brief">
    <w:name w:val="Brief"/>
    <w:basedOn w:val="CM56"/>
    <w:next w:val="CM57"/>
    <w:qFormat/>
    <w:rsid w:val="00954157"/>
  </w:style>
  <w:style w:type="paragraph" w:customStyle="1" w:styleId="h-lead">
    <w:name w:val="h-lead"/>
    <w:basedOn w:val="Normal"/>
    <w:next w:val="Brief"/>
    <w:qFormat/>
    <w:rsid w:val="00954157"/>
    <w:pPr>
      <w:spacing w:after="0" w:line="240" w:lineRule="auto"/>
    </w:pPr>
  </w:style>
  <w:style w:type="paragraph" w:customStyle="1" w:styleId="CM2">
    <w:name w:val="CM2"/>
    <w:basedOn w:val="Normal"/>
    <w:next w:val="Normal"/>
    <w:qFormat/>
    <w:rsid w:val="00954157"/>
    <w:pPr>
      <w:spacing w:after="0" w:line="240" w:lineRule="auto"/>
    </w:pPr>
  </w:style>
  <w:style w:type="paragraph" w:customStyle="1" w:styleId="intro">
    <w:name w:val="intro"/>
    <w:basedOn w:val="Normal"/>
    <w:next w:val="CM2"/>
    <w:qFormat/>
    <w:rsid w:val="00954157"/>
    <w:pPr>
      <w:spacing w:after="0" w:line="240" w:lineRule="auto"/>
    </w:pPr>
  </w:style>
  <w:style w:type="paragraph" w:customStyle="1" w:styleId="CM16">
    <w:name w:val="CM16"/>
    <w:basedOn w:val="Normal"/>
    <w:next w:val="Normal"/>
    <w:qFormat/>
    <w:rsid w:val="00954157"/>
    <w:pPr>
      <w:spacing w:after="0" w:line="240" w:lineRule="auto"/>
    </w:pPr>
  </w:style>
  <w:style w:type="paragraph" w:customStyle="1" w:styleId="CM19">
    <w:name w:val="CM19"/>
    <w:basedOn w:val="Normal"/>
    <w:qFormat/>
    <w:rsid w:val="00954157"/>
    <w:pPr>
      <w:spacing w:after="0" w:line="240" w:lineRule="auto"/>
    </w:pPr>
  </w:style>
  <w:style w:type="paragraph" w:customStyle="1" w:styleId="F3-TagAuthor">
    <w:name w:val="F3 - Tag/Author"/>
    <w:basedOn w:val="Normal"/>
    <w:next w:val="CM19"/>
    <w:qFormat/>
    <w:rsid w:val="00954157"/>
    <w:pPr>
      <w:spacing w:after="0" w:line="240" w:lineRule="auto"/>
    </w:pPr>
  </w:style>
  <w:style w:type="paragraph" w:customStyle="1" w:styleId="CM34">
    <w:name w:val="CM34"/>
    <w:basedOn w:val="Normal"/>
    <w:qFormat/>
    <w:rsid w:val="00954157"/>
    <w:pPr>
      <w:spacing w:after="0" w:line="240" w:lineRule="auto"/>
    </w:pPr>
  </w:style>
  <w:style w:type="paragraph" w:customStyle="1" w:styleId="F5-UnderlineNormal">
    <w:name w:val="F5 - Underline Normal"/>
    <w:basedOn w:val="Normal"/>
    <w:next w:val="CM34"/>
    <w:qFormat/>
    <w:rsid w:val="00954157"/>
    <w:pPr>
      <w:spacing w:after="0" w:line="240" w:lineRule="auto"/>
    </w:pPr>
  </w:style>
  <w:style w:type="paragraph" w:customStyle="1" w:styleId="CM56">
    <w:name w:val="CM56"/>
    <w:basedOn w:val="Normal"/>
    <w:qFormat/>
    <w:rsid w:val="00954157"/>
    <w:pPr>
      <w:spacing w:after="0" w:line="240" w:lineRule="auto"/>
    </w:pPr>
  </w:style>
  <w:style w:type="paragraph" w:customStyle="1" w:styleId="Brief-PrimarySource">
    <w:name w:val="Brief - Primary Source"/>
    <w:basedOn w:val="Normal"/>
    <w:next w:val="CM56"/>
    <w:qFormat/>
    <w:rsid w:val="00954157"/>
    <w:pPr>
      <w:spacing w:after="0" w:line="240" w:lineRule="auto"/>
    </w:pPr>
  </w:style>
  <w:style w:type="paragraph" w:customStyle="1" w:styleId="CM58">
    <w:name w:val="CM58"/>
    <w:basedOn w:val="Normal"/>
    <w:qFormat/>
    <w:rsid w:val="00954157"/>
    <w:pPr>
      <w:spacing w:after="0" w:line="240" w:lineRule="auto"/>
    </w:pPr>
  </w:style>
  <w:style w:type="paragraph" w:customStyle="1" w:styleId="Brief-Underline">
    <w:name w:val="Brief - Underline"/>
    <w:basedOn w:val="Normal"/>
    <w:next w:val="CM58"/>
    <w:qFormat/>
    <w:rsid w:val="00954157"/>
    <w:pPr>
      <w:spacing w:after="0" w:line="240" w:lineRule="auto"/>
    </w:pPr>
  </w:style>
  <w:style w:type="paragraph" w:customStyle="1" w:styleId="CM57">
    <w:name w:val="CM57"/>
    <w:basedOn w:val="Normal"/>
    <w:qFormat/>
    <w:rsid w:val="00954157"/>
    <w:pPr>
      <w:spacing w:after="0" w:line="240" w:lineRule="auto"/>
    </w:pPr>
  </w:style>
  <w:style w:type="paragraph" w:customStyle="1" w:styleId="CM11">
    <w:name w:val="CM11"/>
    <w:basedOn w:val="Normal"/>
    <w:next w:val="Normal"/>
    <w:qFormat/>
    <w:rsid w:val="00954157"/>
    <w:pPr>
      <w:spacing w:after="0" w:line="240" w:lineRule="auto"/>
    </w:pPr>
  </w:style>
  <w:style w:type="paragraph" w:customStyle="1" w:styleId="CM1">
    <w:name w:val="CM1"/>
    <w:basedOn w:val="Normal"/>
    <w:qFormat/>
    <w:rsid w:val="00954157"/>
    <w:pPr>
      <w:spacing w:after="0" w:line="240" w:lineRule="auto"/>
    </w:pPr>
  </w:style>
  <w:style w:type="paragraph" w:customStyle="1" w:styleId="CM49">
    <w:name w:val="CM49"/>
    <w:basedOn w:val="Normal"/>
    <w:qFormat/>
    <w:rsid w:val="00954157"/>
    <w:pPr>
      <w:spacing w:after="0" w:line="240" w:lineRule="auto"/>
    </w:pPr>
  </w:style>
  <w:style w:type="paragraph" w:customStyle="1" w:styleId="CM41">
    <w:name w:val="CM41"/>
    <w:basedOn w:val="Normal"/>
    <w:qFormat/>
    <w:rsid w:val="00954157"/>
    <w:pPr>
      <w:spacing w:after="0" w:line="240" w:lineRule="auto"/>
    </w:pPr>
  </w:style>
  <w:style w:type="paragraph" w:customStyle="1" w:styleId="3rdOrderPara">
    <w:name w:val="3rd Order Para"/>
    <w:basedOn w:val="Normal"/>
    <w:qFormat/>
    <w:rsid w:val="00954157"/>
    <w:pPr>
      <w:spacing w:after="0" w:line="240" w:lineRule="auto"/>
    </w:pPr>
  </w:style>
  <w:style w:type="paragraph" w:customStyle="1" w:styleId="2ndOrderPara">
    <w:name w:val="2nd Order Para"/>
    <w:basedOn w:val="Normal"/>
    <w:qFormat/>
    <w:rsid w:val="00954157"/>
    <w:pPr>
      <w:spacing w:after="0" w:line="240" w:lineRule="auto"/>
    </w:pPr>
  </w:style>
  <w:style w:type="paragraph" w:customStyle="1" w:styleId="Normal-SIGN2">
    <w:name w:val="Normal-SIGN2"/>
    <w:basedOn w:val="Normal"/>
    <w:qFormat/>
    <w:rsid w:val="00954157"/>
    <w:pPr>
      <w:spacing w:after="0" w:line="240" w:lineRule="auto"/>
    </w:pPr>
  </w:style>
  <w:style w:type="paragraph" w:customStyle="1" w:styleId="Normal-SIGN1">
    <w:name w:val="Normal-SIGN1"/>
    <w:basedOn w:val="Normal"/>
    <w:qFormat/>
    <w:rsid w:val="00954157"/>
    <w:pPr>
      <w:spacing w:after="0" w:line="240" w:lineRule="auto"/>
    </w:pPr>
  </w:style>
  <w:style w:type="paragraph" w:customStyle="1" w:styleId="CM3">
    <w:name w:val="CM3"/>
    <w:basedOn w:val="Normal"/>
    <w:qFormat/>
    <w:rsid w:val="00954157"/>
    <w:pPr>
      <w:spacing w:after="0" w:line="240" w:lineRule="auto"/>
    </w:pPr>
  </w:style>
  <w:style w:type="paragraph" w:customStyle="1" w:styleId="CM33">
    <w:name w:val="CM33"/>
    <w:basedOn w:val="Normal"/>
    <w:qFormat/>
    <w:rsid w:val="00954157"/>
    <w:pPr>
      <w:spacing w:after="0" w:line="240" w:lineRule="auto"/>
    </w:pPr>
  </w:style>
  <w:style w:type="paragraph" w:customStyle="1" w:styleId="CM37">
    <w:name w:val="CM37"/>
    <w:basedOn w:val="Normal"/>
    <w:qFormat/>
    <w:rsid w:val="00954157"/>
    <w:pPr>
      <w:spacing w:after="0" w:line="240" w:lineRule="auto"/>
    </w:pPr>
  </w:style>
  <w:style w:type="paragraph" w:customStyle="1" w:styleId="CM7">
    <w:name w:val="CM7"/>
    <w:basedOn w:val="Normal"/>
    <w:qFormat/>
    <w:rsid w:val="00954157"/>
    <w:pPr>
      <w:spacing w:after="0" w:line="240" w:lineRule="auto"/>
    </w:pPr>
  </w:style>
  <w:style w:type="paragraph" w:customStyle="1" w:styleId="ReportDate">
    <w:name w:val="ReportDate"/>
    <w:basedOn w:val="Normal"/>
    <w:qFormat/>
    <w:rsid w:val="00954157"/>
    <w:pPr>
      <w:spacing w:after="0" w:line="240" w:lineRule="auto"/>
    </w:pPr>
  </w:style>
  <w:style w:type="paragraph" w:customStyle="1" w:styleId="Brief-SecondarySource">
    <w:name w:val="Brief - Secondary Source"/>
    <w:basedOn w:val="Normal"/>
    <w:next w:val="ReportDate"/>
    <w:qFormat/>
    <w:rsid w:val="00954157"/>
    <w:pPr>
      <w:spacing w:after="0" w:line="240" w:lineRule="auto"/>
    </w:pPr>
  </w:style>
  <w:style w:type="paragraph" w:customStyle="1" w:styleId="Pa11">
    <w:name w:val="Pa11"/>
    <w:basedOn w:val="Normal"/>
    <w:next w:val="Normal"/>
    <w:qFormat/>
    <w:rsid w:val="00954157"/>
    <w:pPr>
      <w:spacing w:after="0" w:line="240" w:lineRule="auto"/>
    </w:pPr>
  </w:style>
  <w:style w:type="paragraph" w:customStyle="1" w:styleId="Brief-Card">
    <w:name w:val="Brief - Card"/>
    <w:basedOn w:val="Normal"/>
    <w:next w:val="Pa11"/>
    <w:qFormat/>
    <w:rsid w:val="00954157"/>
    <w:pPr>
      <w:spacing w:after="0" w:line="240" w:lineRule="auto"/>
    </w:pPr>
  </w:style>
  <w:style w:type="paragraph" w:customStyle="1" w:styleId="Normal3">
    <w:name w:val="Normal+3"/>
    <w:basedOn w:val="Normal"/>
    <w:next w:val="Normal"/>
    <w:qFormat/>
    <w:rsid w:val="00954157"/>
    <w:pPr>
      <w:spacing w:after="0" w:line="240" w:lineRule="auto"/>
    </w:pPr>
  </w:style>
  <w:style w:type="paragraph" w:customStyle="1" w:styleId="Normal11">
    <w:name w:val="Normal+1"/>
    <w:basedOn w:val="Normal"/>
    <w:next w:val="Normal"/>
    <w:qFormat/>
    <w:rsid w:val="00954157"/>
    <w:pPr>
      <w:spacing w:after="0" w:line="240" w:lineRule="auto"/>
    </w:pPr>
  </w:style>
  <w:style w:type="paragraph" w:customStyle="1" w:styleId="Heading230">
    <w:name w:val="Heading 2+3"/>
    <w:basedOn w:val="Normal"/>
    <w:next w:val="Normal"/>
    <w:qFormat/>
    <w:rsid w:val="00954157"/>
    <w:pPr>
      <w:spacing w:after="0" w:line="240" w:lineRule="auto"/>
    </w:pPr>
  </w:style>
  <w:style w:type="paragraph" w:customStyle="1" w:styleId="Normal5">
    <w:name w:val="Normal+5"/>
    <w:basedOn w:val="Normal"/>
    <w:qFormat/>
    <w:rsid w:val="00954157"/>
    <w:pPr>
      <w:spacing w:after="0" w:line="240" w:lineRule="auto"/>
    </w:pPr>
  </w:style>
  <w:style w:type="paragraph" w:customStyle="1" w:styleId="Cover1">
    <w:name w:val="Cover 1"/>
    <w:basedOn w:val="Normal"/>
    <w:next w:val="Normal"/>
    <w:qFormat/>
    <w:rsid w:val="00954157"/>
    <w:pPr>
      <w:spacing w:after="0" w:line="240" w:lineRule="auto"/>
    </w:pPr>
  </w:style>
  <w:style w:type="paragraph" w:customStyle="1" w:styleId="Cover2">
    <w:name w:val="Cover 2"/>
    <w:basedOn w:val="Normal"/>
    <w:next w:val="Normal"/>
    <w:qFormat/>
    <w:rsid w:val="00954157"/>
    <w:pPr>
      <w:spacing w:after="0" w:line="240" w:lineRule="auto"/>
    </w:pPr>
  </w:style>
  <w:style w:type="paragraph" w:customStyle="1" w:styleId="CM30">
    <w:name w:val="CM30"/>
    <w:basedOn w:val="Normal"/>
    <w:qFormat/>
    <w:rsid w:val="00954157"/>
    <w:pPr>
      <w:spacing w:after="0" w:line="240" w:lineRule="auto"/>
    </w:pPr>
  </w:style>
  <w:style w:type="paragraph" w:customStyle="1" w:styleId="CM28">
    <w:name w:val="CM28"/>
    <w:basedOn w:val="Normal"/>
    <w:qFormat/>
    <w:rsid w:val="00954157"/>
    <w:pPr>
      <w:spacing w:after="0" w:line="240" w:lineRule="auto"/>
    </w:pPr>
  </w:style>
  <w:style w:type="paragraph" w:customStyle="1" w:styleId="CM8">
    <w:name w:val="CM8"/>
    <w:basedOn w:val="Normal"/>
    <w:qFormat/>
    <w:rsid w:val="00954157"/>
    <w:pPr>
      <w:spacing w:after="0" w:line="240" w:lineRule="auto"/>
    </w:pPr>
  </w:style>
  <w:style w:type="paragraph" w:customStyle="1" w:styleId="DoubleUnderlined">
    <w:name w:val="Double Underlined"/>
    <w:basedOn w:val="Heading2"/>
    <w:next w:val="StyleUnderliningTimesNewRomanBoldNounderlineKernat161"/>
    <w:autoRedefine/>
    <w:qFormat/>
    <w:rsid w:val="00954157"/>
    <w:pPr>
      <w:spacing w:before="480" w:line="240" w:lineRule="auto"/>
    </w:pPr>
  </w:style>
  <w:style w:type="paragraph" w:customStyle="1" w:styleId="IndexFixer">
    <w:name w:val="Index Fixer"/>
    <w:basedOn w:val="Heading1"/>
    <w:next w:val="StyleBoldUnderliningKernat16pt"/>
    <w:qFormat/>
    <w:rsid w:val="00954157"/>
    <w:pPr>
      <w:spacing w:before="480" w:line="240" w:lineRule="auto"/>
    </w:pPr>
  </w:style>
  <w:style w:type="paragraph" w:customStyle="1" w:styleId="boldy">
    <w:name w:val="boldy"/>
    <w:basedOn w:val="Heading2"/>
    <w:next w:val="Card1"/>
    <w:qFormat/>
    <w:rsid w:val="00954157"/>
    <w:pPr>
      <w:spacing w:before="480" w:line="240" w:lineRule="auto"/>
    </w:pPr>
  </w:style>
  <w:style w:type="paragraph" w:customStyle="1" w:styleId="StyleLeft025Right025TopSinglesolidlineAuto">
    <w:name w:val="Style Left:  0.25&quot; Right:  0.25&quot; Top: (Single solid line Auto  ..."/>
    <w:basedOn w:val="Normal"/>
    <w:next w:val="boldy"/>
    <w:qFormat/>
    <w:rsid w:val="00954157"/>
    <w:pPr>
      <w:spacing w:after="0" w:line="240" w:lineRule="auto"/>
    </w:pPr>
  </w:style>
  <w:style w:type="paragraph" w:customStyle="1" w:styleId="TxBr6p1">
    <w:name w:val="TxBr_6p1"/>
    <w:basedOn w:val="Normal"/>
    <w:next w:val="Cite21"/>
    <w:qFormat/>
    <w:rsid w:val="00954157"/>
    <w:pPr>
      <w:spacing w:after="0" w:line="240" w:lineRule="auto"/>
    </w:pPr>
  </w:style>
  <w:style w:type="paragraph" w:customStyle="1" w:styleId="PageHeader-Underline18pt">
    <w:name w:val="Page Header - Underline 18 pt"/>
    <w:next w:val="TxBr6p1"/>
    <w:qFormat/>
    <w:rsid w:val="00954157"/>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954157"/>
    <w:pPr>
      <w:spacing w:after="0" w:line="240" w:lineRule="auto"/>
    </w:pPr>
  </w:style>
  <w:style w:type="paragraph" w:customStyle="1" w:styleId="ArgumentTags">
    <w:name w:val="Argument Tags"/>
    <w:basedOn w:val="Heading2"/>
    <w:next w:val="cardCharCharCharCharCharCharCharCharCharCharCharCharCharCharChar"/>
    <w:qFormat/>
    <w:rsid w:val="00954157"/>
    <w:pPr>
      <w:spacing w:before="480" w:line="240" w:lineRule="auto"/>
    </w:pPr>
  </w:style>
  <w:style w:type="paragraph" w:customStyle="1" w:styleId="subhead">
    <w:name w:val="subhead"/>
    <w:basedOn w:val="Normal"/>
    <w:qFormat/>
    <w:rsid w:val="00954157"/>
    <w:pPr>
      <w:spacing w:after="0" w:line="240" w:lineRule="auto"/>
    </w:pPr>
  </w:style>
  <w:style w:type="paragraph" w:customStyle="1" w:styleId="Card1">
    <w:name w:val="Card1"/>
    <w:next w:val="TimesNewRoman12"/>
    <w:qFormat/>
    <w:rsid w:val="00954157"/>
    <w:pPr>
      <w:spacing w:after="200" w:line="276" w:lineRule="auto"/>
    </w:pPr>
  </w:style>
  <w:style w:type="paragraph" w:customStyle="1" w:styleId="Cite21">
    <w:name w:val="Cite2"/>
    <w:next w:val="htmlbody"/>
    <w:qFormat/>
    <w:rsid w:val="00954157"/>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954157"/>
    <w:pPr>
      <w:spacing w:after="0" w:line="240" w:lineRule="auto"/>
    </w:pPr>
  </w:style>
  <w:style w:type="paragraph" w:customStyle="1" w:styleId="articletext">
    <w:name w:val="articletext"/>
    <w:basedOn w:val="Normal"/>
    <w:next w:val="story-headline"/>
    <w:qFormat/>
    <w:rsid w:val="00954157"/>
    <w:pPr>
      <w:spacing w:after="0" w:line="240" w:lineRule="auto"/>
    </w:pPr>
  </w:style>
  <w:style w:type="paragraph" w:customStyle="1" w:styleId="Normalization">
    <w:name w:val="Normalization"/>
    <w:basedOn w:val="Normal"/>
    <w:next w:val="articletext"/>
    <w:qFormat/>
    <w:rsid w:val="00954157"/>
    <w:pPr>
      <w:spacing w:after="0" w:line="240" w:lineRule="auto"/>
    </w:pPr>
  </w:style>
  <w:style w:type="paragraph" w:customStyle="1" w:styleId="cardtextsmall">
    <w:name w:val="card text small"/>
    <w:basedOn w:val="Normal"/>
    <w:next w:val="story-body"/>
    <w:qFormat/>
    <w:rsid w:val="00954157"/>
    <w:pPr>
      <w:spacing w:after="0" w:line="240" w:lineRule="auto"/>
    </w:pPr>
  </w:style>
  <w:style w:type="paragraph" w:customStyle="1" w:styleId="listlevel1">
    <w:name w:val="list level 1"/>
    <w:basedOn w:val="Normal"/>
    <w:next w:val="cardtextsmall"/>
    <w:qFormat/>
    <w:rsid w:val="00954157"/>
    <w:pPr>
      <w:spacing w:after="0" w:line="240" w:lineRule="auto"/>
    </w:pPr>
  </w:style>
  <w:style w:type="paragraph" w:customStyle="1" w:styleId="CaseListNormal">
    <w:name w:val="Case List Normal"/>
    <w:basedOn w:val="Normal"/>
    <w:next w:val="story-dateline"/>
    <w:qFormat/>
    <w:rsid w:val="00954157"/>
    <w:pPr>
      <w:spacing w:after="0" w:line="240" w:lineRule="auto"/>
    </w:pPr>
  </w:style>
  <w:style w:type="paragraph" w:customStyle="1" w:styleId="listlevel2">
    <w:name w:val="list level 2"/>
    <w:basedOn w:val="Normal"/>
    <w:next w:val="CaseListNormal"/>
    <w:qFormat/>
    <w:rsid w:val="00954157"/>
    <w:pPr>
      <w:spacing w:after="0" w:line="240" w:lineRule="auto"/>
    </w:pPr>
  </w:style>
  <w:style w:type="paragraph" w:customStyle="1" w:styleId="listlevel3">
    <w:name w:val="list level 3"/>
    <w:basedOn w:val="CaseListNormal"/>
    <w:next w:val="Body"/>
    <w:qFormat/>
    <w:rsid w:val="00954157"/>
  </w:style>
  <w:style w:type="paragraph" w:customStyle="1" w:styleId="PageNumber1">
    <w:name w:val="Page Number1"/>
    <w:basedOn w:val="Normal"/>
    <w:next w:val="Normal"/>
    <w:qFormat/>
    <w:rsid w:val="00954157"/>
    <w:pPr>
      <w:spacing w:after="0" w:line="240" w:lineRule="auto"/>
    </w:pPr>
  </w:style>
  <w:style w:type="paragraph" w:customStyle="1" w:styleId="TimesNewRoman12">
    <w:name w:val="TimesNewRoman12"/>
    <w:next w:val="tagCharChar1Char"/>
    <w:qFormat/>
    <w:rsid w:val="00954157"/>
    <w:pPr>
      <w:spacing w:after="200" w:line="276" w:lineRule="auto"/>
    </w:pPr>
  </w:style>
  <w:style w:type="paragraph" w:customStyle="1" w:styleId="htmlbody">
    <w:name w:val="htmlbody"/>
    <w:basedOn w:val="Normal"/>
    <w:next w:val="OmniPage1"/>
    <w:qFormat/>
    <w:rsid w:val="00954157"/>
    <w:pPr>
      <w:spacing w:after="0" w:line="240" w:lineRule="auto"/>
    </w:pPr>
  </w:style>
  <w:style w:type="paragraph" w:customStyle="1" w:styleId="textChar">
    <w:name w:val="text Char"/>
    <w:basedOn w:val="Normal"/>
    <w:next w:val="TitlePageCenter"/>
    <w:autoRedefine/>
    <w:qFormat/>
    <w:rsid w:val="00954157"/>
    <w:pPr>
      <w:spacing w:after="0" w:line="240" w:lineRule="auto"/>
    </w:pPr>
  </w:style>
  <w:style w:type="paragraph" w:customStyle="1" w:styleId="story-headline">
    <w:name w:val="story-headline"/>
    <w:basedOn w:val="Normal"/>
    <w:next w:val="ProjectTitleLine"/>
    <w:qFormat/>
    <w:rsid w:val="00954157"/>
    <w:pPr>
      <w:spacing w:after="0" w:line="240" w:lineRule="auto"/>
    </w:pPr>
  </w:style>
  <w:style w:type="paragraph" w:customStyle="1" w:styleId="story-dateline">
    <w:name w:val="story-dateline"/>
    <w:basedOn w:val="Normal"/>
    <w:next w:val="cardChar1Char"/>
    <w:qFormat/>
    <w:rsid w:val="00954157"/>
    <w:pPr>
      <w:spacing w:after="0" w:line="240" w:lineRule="auto"/>
    </w:pPr>
  </w:style>
  <w:style w:type="paragraph" w:customStyle="1" w:styleId="Corpotesto">
    <w:name w:val="Corpo testo"/>
    <w:basedOn w:val="Normal"/>
    <w:next w:val="CM44"/>
    <w:qFormat/>
    <w:rsid w:val="00954157"/>
    <w:pPr>
      <w:spacing w:after="0" w:line="240" w:lineRule="auto"/>
    </w:pPr>
  </w:style>
  <w:style w:type="paragraph" w:customStyle="1" w:styleId="3text">
    <w:name w:val="3text"/>
    <w:basedOn w:val="Normal"/>
    <w:next w:val="Corpotesto"/>
    <w:qFormat/>
    <w:rsid w:val="00954157"/>
    <w:pPr>
      <w:spacing w:after="0" w:line="240" w:lineRule="auto"/>
    </w:pPr>
  </w:style>
  <w:style w:type="paragraph" w:customStyle="1" w:styleId="tagCharChar1Char">
    <w:name w:val="tag Char Char1 Char"/>
    <w:qFormat/>
    <w:rsid w:val="00954157"/>
    <w:pPr>
      <w:spacing w:after="200" w:line="276" w:lineRule="auto"/>
    </w:pPr>
  </w:style>
  <w:style w:type="paragraph" w:customStyle="1" w:styleId="OmniPage1">
    <w:name w:val="OmniPage #1"/>
    <w:basedOn w:val="Normal"/>
    <w:next w:val="StrikeThrough"/>
    <w:qFormat/>
    <w:rsid w:val="00954157"/>
    <w:pPr>
      <w:spacing w:after="0" w:line="240" w:lineRule="auto"/>
    </w:pPr>
  </w:style>
  <w:style w:type="paragraph" w:customStyle="1" w:styleId="TitlePageCenter">
    <w:name w:val="Title Page Center"/>
    <w:basedOn w:val="Normal"/>
    <w:next w:val="textbodyblack"/>
    <w:autoRedefine/>
    <w:qFormat/>
    <w:rsid w:val="00954157"/>
    <w:pPr>
      <w:spacing w:after="0" w:line="240" w:lineRule="auto"/>
    </w:pPr>
  </w:style>
  <w:style w:type="paragraph" w:customStyle="1" w:styleId="ProjectTitleLine">
    <w:name w:val="Project Title Line"/>
    <w:basedOn w:val="Normal"/>
    <w:next w:val="Normal"/>
    <w:autoRedefine/>
    <w:qFormat/>
    <w:rsid w:val="00954157"/>
    <w:pPr>
      <w:spacing w:after="0" w:line="240" w:lineRule="auto"/>
    </w:pPr>
  </w:style>
  <w:style w:type="paragraph" w:customStyle="1" w:styleId="cardChar1Char">
    <w:name w:val="card Char1 Char"/>
    <w:basedOn w:val="Normal"/>
    <w:next w:val="StyleLeft02"/>
    <w:qFormat/>
    <w:rsid w:val="00954157"/>
    <w:pPr>
      <w:spacing w:after="0" w:line="240" w:lineRule="auto"/>
    </w:pPr>
  </w:style>
  <w:style w:type="paragraph" w:customStyle="1" w:styleId="CM12">
    <w:name w:val="CM12"/>
    <w:basedOn w:val="Normal"/>
    <w:qFormat/>
    <w:rsid w:val="00954157"/>
    <w:pPr>
      <w:spacing w:after="0" w:line="240" w:lineRule="auto"/>
    </w:pPr>
  </w:style>
  <w:style w:type="paragraph" w:customStyle="1" w:styleId="TextofCards">
    <w:name w:val="Text of Cards"/>
    <w:basedOn w:val="Normal"/>
    <w:next w:val="CM12"/>
    <w:qFormat/>
    <w:rsid w:val="00954157"/>
    <w:pPr>
      <w:spacing w:after="0" w:line="240" w:lineRule="auto"/>
    </w:pPr>
  </w:style>
  <w:style w:type="paragraph" w:customStyle="1" w:styleId="CM44">
    <w:name w:val="CM44"/>
    <w:basedOn w:val="Normal"/>
    <w:qFormat/>
    <w:rsid w:val="00954157"/>
    <w:pPr>
      <w:spacing w:after="0" w:line="240" w:lineRule="auto"/>
    </w:pPr>
  </w:style>
  <w:style w:type="paragraph" w:customStyle="1" w:styleId="StrikeThrough">
    <w:name w:val="Strike Through"/>
    <w:basedOn w:val="Normal"/>
    <w:next w:val="Normal"/>
    <w:qFormat/>
    <w:rsid w:val="00954157"/>
    <w:pPr>
      <w:spacing w:after="0" w:line="240" w:lineRule="auto"/>
    </w:pPr>
  </w:style>
  <w:style w:type="paragraph" w:customStyle="1" w:styleId="textbodyblack">
    <w:name w:val="textbodyblack"/>
    <w:basedOn w:val="Normal"/>
    <w:next w:val="Pa5"/>
    <w:qFormat/>
    <w:rsid w:val="00954157"/>
    <w:pPr>
      <w:spacing w:after="0" w:line="240" w:lineRule="auto"/>
    </w:pPr>
  </w:style>
  <w:style w:type="paragraph" w:customStyle="1" w:styleId="TitlePageBy">
    <w:name w:val="Title Page By"/>
    <w:basedOn w:val="textbodyblack"/>
    <w:next w:val="Normal"/>
    <w:autoRedefine/>
    <w:qFormat/>
    <w:rsid w:val="00954157"/>
  </w:style>
  <w:style w:type="paragraph" w:customStyle="1" w:styleId="CiteCorrected">
    <w:name w:val="Cite Corrected"/>
    <w:basedOn w:val="Normal"/>
    <w:next w:val="tagline1"/>
    <w:qFormat/>
    <w:rsid w:val="00954157"/>
    <w:pPr>
      <w:spacing w:after="0" w:line="240" w:lineRule="auto"/>
    </w:pPr>
  </w:style>
  <w:style w:type="paragraph" w:customStyle="1" w:styleId="NormalVerdana">
    <w:name w:val="Normal + Verdana"/>
    <w:aliases w:val="White,Normal + Arial,10 pt"/>
    <w:basedOn w:val="Normal"/>
    <w:next w:val="CiteCorrected"/>
    <w:qFormat/>
    <w:rsid w:val="00954157"/>
    <w:pPr>
      <w:spacing w:after="0" w:line="240" w:lineRule="auto"/>
    </w:pPr>
  </w:style>
  <w:style w:type="paragraph" w:customStyle="1" w:styleId="StyleLeft02">
    <w:name w:val="Style Left:  0.2&quot;"/>
    <w:basedOn w:val="Normal"/>
    <w:next w:val="Block1"/>
    <w:qFormat/>
    <w:rsid w:val="00954157"/>
    <w:pPr>
      <w:spacing w:after="0" w:line="240" w:lineRule="auto"/>
    </w:pPr>
  </w:style>
  <w:style w:type="paragraph" w:customStyle="1" w:styleId="Pa5">
    <w:name w:val="Pa5"/>
    <w:basedOn w:val="Normal"/>
    <w:uiPriority w:val="99"/>
    <w:qFormat/>
    <w:rsid w:val="00954157"/>
    <w:pPr>
      <w:spacing w:after="0" w:line="240" w:lineRule="auto"/>
    </w:pPr>
  </w:style>
  <w:style w:type="paragraph" w:customStyle="1" w:styleId="tagline1">
    <w:name w:val="tagline"/>
    <w:basedOn w:val="Normal"/>
    <w:next w:val="cardCharCharCharCharChar"/>
    <w:qFormat/>
    <w:rsid w:val="00954157"/>
    <w:pPr>
      <w:spacing w:after="0" w:line="240" w:lineRule="auto"/>
    </w:pPr>
  </w:style>
  <w:style w:type="paragraph" w:customStyle="1" w:styleId="Block1">
    <w:name w:val="Block1"/>
    <w:basedOn w:val="Normal"/>
    <w:next w:val="Normal"/>
    <w:uiPriority w:val="3"/>
    <w:qFormat/>
    <w:rsid w:val="00954157"/>
    <w:pPr>
      <w:spacing w:after="0" w:line="240" w:lineRule="auto"/>
    </w:pPr>
  </w:style>
  <w:style w:type="paragraph" w:customStyle="1" w:styleId="Hat1">
    <w:name w:val="Hat1"/>
    <w:basedOn w:val="Normal"/>
    <w:next w:val="Normal"/>
    <w:uiPriority w:val="2"/>
    <w:qFormat/>
    <w:rsid w:val="00954157"/>
    <w:pPr>
      <w:spacing w:after="0" w:line="240" w:lineRule="auto"/>
    </w:pPr>
  </w:style>
  <w:style w:type="paragraph" w:customStyle="1" w:styleId="post-subtitle">
    <w:name w:val="post-subtitle"/>
    <w:basedOn w:val="Normal"/>
    <w:qFormat/>
    <w:rsid w:val="00954157"/>
    <w:pPr>
      <w:spacing w:after="0" w:line="240" w:lineRule="auto"/>
    </w:pPr>
  </w:style>
  <w:style w:type="paragraph" w:customStyle="1" w:styleId="Pa6">
    <w:name w:val="Pa6"/>
    <w:basedOn w:val="Normal"/>
    <w:qFormat/>
    <w:rsid w:val="00954157"/>
    <w:pPr>
      <w:spacing w:after="0" w:line="240" w:lineRule="auto"/>
    </w:pPr>
  </w:style>
  <w:style w:type="paragraph" w:customStyle="1" w:styleId="NormalWeb3">
    <w:name w:val="Normal (Web)3"/>
    <w:basedOn w:val="Normal"/>
    <w:next w:val="CardTagCharChar"/>
    <w:qFormat/>
    <w:rsid w:val="00954157"/>
    <w:pPr>
      <w:spacing w:after="0" w:line="240" w:lineRule="auto"/>
    </w:pPr>
  </w:style>
  <w:style w:type="paragraph" w:customStyle="1" w:styleId="noindent0">
    <w:name w:val="no_indent"/>
    <w:basedOn w:val="Normal"/>
    <w:next w:val="NormalWeb3"/>
    <w:qFormat/>
    <w:rsid w:val="00954157"/>
    <w:pPr>
      <w:spacing w:after="0" w:line="240" w:lineRule="auto"/>
    </w:pPr>
  </w:style>
  <w:style w:type="paragraph" w:customStyle="1" w:styleId="cardCharCharCharCharChar">
    <w:name w:val="card Char Char Char Char Char"/>
    <w:basedOn w:val="Normal"/>
    <w:next w:val="fixed"/>
    <w:qFormat/>
    <w:rsid w:val="00954157"/>
    <w:pPr>
      <w:spacing w:after="0" w:line="240" w:lineRule="auto"/>
    </w:pPr>
  </w:style>
  <w:style w:type="paragraph" w:customStyle="1" w:styleId="TOCHeading1">
    <w:name w:val="TOC Heading1"/>
    <w:basedOn w:val="Heading1"/>
    <w:next w:val="Normal"/>
    <w:uiPriority w:val="39"/>
    <w:qFormat/>
    <w:rsid w:val="00954157"/>
    <w:pPr>
      <w:spacing w:before="480" w:line="240" w:lineRule="auto"/>
    </w:pPr>
  </w:style>
  <w:style w:type="paragraph" w:customStyle="1" w:styleId="HeaderFooter">
    <w:name w:val="Header &amp; Footer"/>
    <w:next w:val="ExecutiveSummarytext"/>
    <w:qFormat/>
    <w:rsid w:val="00954157"/>
    <w:pPr>
      <w:spacing w:after="200" w:line="276" w:lineRule="auto"/>
    </w:pPr>
  </w:style>
  <w:style w:type="paragraph" w:customStyle="1" w:styleId="NoteLevel11">
    <w:name w:val="Note Level 11"/>
    <w:basedOn w:val="Normal"/>
    <w:next w:val="HeaderFooter"/>
    <w:uiPriority w:val="99"/>
    <w:qFormat/>
    <w:rsid w:val="00954157"/>
    <w:pPr>
      <w:spacing w:after="0" w:line="240" w:lineRule="auto"/>
    </w:pPr>
  </w:style>
  <w:style w:type="paragraph" w:customStyle="1" w:styleId="CardTextUnderlined">
    <w:name w:val="Card Text Underlined"/>
    <w:basedOn w:val="Normal"/>
    <w:next w:val="NormalUnderline"/>
    <w:qFormat/>
    <w:rsid w:val="00954157"/>
    <w:pPr>
      <w:spacing w:after="0" w:line="240" w:lineRule="auto"/>
    </w:pPr>
  </w:style>
  <w:style w:type="paragraph" w:customStyle="1" w:styleId="ReallySamllText">
    <w:name w:val="ReallySamllText"/>
    <w:basedOn w:val="Normal"/>
    <w:next w:val="CardTextUnderlined"/>
    <w:autoRedefine/>
    <w:qFormat/>
    <w:rsid w:val="00954157"/>
    <w:pPr>
      <w:spacing w:after="0" w:line="240" w:lineRule="auto"/>
    </w:pPr>
  </w:style>
  <w:style w:type="paragraph" w:customStyle="1" w:styleId="HeaderDebate">
    <w:name w:val="Header Debate"/>
    <w:basedOn w:val="Normal"/>
    <w:next w:val="byline1"/>
    <w:qFormat/>
    <w:rsid w:val="00954157"/>
    <w:pPr>
      <w:spacing w:after="0" w:line="240" w:lineRule="auto"/>
    </w:pPr>
  </w:style>
  <w:style w:type="paragraph" w:customStyle="1" w:styleId="Card6pt">
    <w:name w:val="Card 6pt"/>
    <w:basedOn w:val="Normal"/>
    <w:next w:val="HeaderDebate"/>
    <w:qFormat/>
    <w:rsid w:val="00954157"/>
    <w:pPr>
      <w:spacing w:after="0" w:line="240" w:lineRule="auto"/>
    </w:pPr>
  </w:style>
  <w:style w:type="paragraph" w:customStyle="1" w:styleId="CardTagCharChar">
    <w:name w:val="Card Tag Char Char"/>
    <w:basedOn w:val="Normal"/>
    <w:next w:val="NoteLevel31"/>
    <w:qFormat/>
    <w:rsid w:val="00954157"/>
    <w:pPr>
      <w:spacing w:after="0" w:line="240" w:lineRule="auto"/>
    </w:pPr>
  </w:style>
  <w:style w:type="paragraph" w:customStyle="1" w:styleId="fixed">
    <w:name w:val="fixed"/>
    <w:basedOn w:val="Normal"/>
    <w:next w:val="NoteLevel41"/>
    <w:qFormat/>
    <w:rsid w:val="00954157"/>
    <w:pPr>
      <w:spacing w:after="0" w:line="240" w:lineRule="auto"/>
    </w:pPr>
  </w:style>
  <w:style w:type="paragraph" w:customStyle="1" w:styleId="textonormal">
    <w:name w:val="textonormal"/>
    <w:basedOn w:val="Normal"/>
    <w:next w:val="NoteLevel51"/>
    <w:qFormat/>
    <w:rsid w:val="00954157"/>
    <w:pPr>
      <w:spacing w:after="0" w:line="240" w:lineRule="auto"/>
    </w:pPr>
  </w:style>
  <w:style w:type="paragraph" w:customStyle="1" w:styleId="TagCiteChar1">
    <w:name w:val="Tag / Cite Char"/>
    <w:basedOn w:val="Normal"/>
    <w:next w:val="textonormal"/>
    <w:qFormat/>
    <w:rsid w:val="00954157"/>
    <w:pPr>
      <w:spacing w:after="0" w:line="240" w:lineRule="auto"/>
    </w:pPr>
  </w:style>
  <w:style w:type="paragraph" w:customStyle="1" w:styleId="PageNumber2">
    <w:name w:val="Page Number2"/>
    <w:basedOn w:val="Normal"/>
    <w:next w:val="Normal"/>
    <w:qFormat/>
    <w:rsid w:val="00954157"/>
    <w:pPr>
      <w:spacing w:after="0" w:line="240" w:lineRule="auto"/>
    </w:pPr>
  </w:style>
  <w:style w:type="paragraph" w:customStyle="1" w:styleId="ExecutiveSummarytext">
    <w:name w:val="Executive Summary text"/>
    <w:basedOn w:val="Normal"/>
    <w:next w:val="Normal"/>
    <w:qFormat/>
    <w:rsid w:val="00954157"/>
    <w:pPr>
      <w:spacing w:after="0" w:line="240" w:lineRule="auto"/>
    </w:pPr>
  </w:style>
  <w:style w:type="paragraph" w:customStyle="1" w:styleId="CardTextSmall0">
    <w:name w:val="Card Text Small"/>
    <w:basedOn w:val="Normal"/>
    <w:qFormat/>
    <w:rsid w:val="00954157"/>
    <w:pPr>
      <w:spacing w:after="0" w:line="240" w:lineRule="auto"/>
    </w:pPr>
  </w:style>
  <w:style w:type="paragraph" w:customStyle="1" w:styleId="NormalUnderline">
    <w:name w:val="Normal Underline"/>
    <w:basedOn w:val="Normal"/>
    <w:next w:val="NoteLevel91"/>
    <w:qFormat/>
    <w:rsid w:val="00954157"/>
    <w:pPr>
      <w:spacing w:after="0" w:line="240" w:lineRule="auto"/>
    </w:pPr>
  </w:style>
  <w:style w:type="paragraph" w:customStyle="1" w:styleId="byline1">
    <w:name w:val="byline1"/>
    <w:basedOn w:val="Normal"/>
    <w:qFormat/>
    <w:rsid w:val="00954157"/>
    <w:pPr>
      <w:spacing w:after="0" w:line="240" w:lineRule="auto"/>
    </w:pPr>
  </w:style>
  <w:style w:type="paragraph" w:customStyle="1" w:styleId="PlaceholderText1">
    <w:name w:val="Placeholder Text1"/>
    <w:basedOn w:val="Normal"/>
    <w:next w:val="ImportantText"/>
    <w:qFormat/>
    <w:rsid w:val="00954157"/>
    <w:pPr>
      <w:spacing w:after="0" w:line="240" w:lineRule="auto"/>
    </w:pPr>
  </w:style>
  <w:style w:type="paragraph" w:customStyle="1" w:styleId="NormalWeb1">
    <w:name w:val="Normal (Web)1"/>
    <w:basedOn w:val="Normal"/>
    <w:next w:val="PlaceholderText1"/>
    <w:qFormat/>
    <w:rsid w:val="00954157"/>
    <w:pPr>
      <w:spacing w:after="0" w:line="240" w:lineRule="auto"/>
    </w:pPr>
  </w:style>
  <w:style w:type="paragraph" w:customStyle="1" w:styleId="NoteLevel31">
    <w:name w:val="Note Level 31"/>
    <w:basedOn w:val="Normal"/>
    <w:qFormat/>
    <w:rsid w:val="00954157"/>
    <w:pPr>
      <w:spacing w:after="0" w:line="240" w:lineRule="auto"/>
    </w:pPr>
  </w:style>
  <w:style w:type="paragraph" w:customStyle="1" w:styleId="NoteLevel41">
    <w:name w:val="Note Level 41"/>
    <w:basedOn w:val="Normal"/>
    <w:next w:val="StyleBodyText11ptBlackUnderline"/>
    <w:qFormat/>
    <w:rsid w:val="00954157"/>
    <w:pPr>
      <w:spacing w:after="0" w:line="240" w:lineRule="auto"/>
    </w:pPr>
  </w:style>
  <w:style w:type="paragraph" w:customStyle="1" w:styleId="NoteLevel51">
    <w:name w:val="Note Level 51"/>
    <w:basedOn w:val="Normal"/>
    <w:qFormat/>
    <w:rsid w:val="00954157"/>
    <w:pPr>
      <w:spacing w:after="0" w:line="240" w:lineRule="auto"/>
    </w:pPr>
  </w:style>
  <w:style w:type="paragraph" w:customStyle="1" w:styleId="NoteLevel61">
    <w:name w:val="Note Level 61"/>
    <w:basedOn w:val="Normal"/>
    <w:next w:val="StyleBodyText11ptBoldBlack"/>
    <w:qFormat/>
    <w:rsid w:val="00954157"/>
    <w:pPr>
      <w:spacing w:after="0" w:line="240" w:lineRule="auto"/>
    </w:pPr>
  </w:style>
  <w:style w:type="paragraph" w:customStyle="1" w:styleId="Subtitle1">
    <w:name w:val="Subtitle1"/>
    <w:basedOn w:val="Normal"/>
    <w:next w:val="NoteLevel61"/>
    <w:qFormat/>
    <w:rsid w:val="00954157"/>
    <w:pPr>
      <w:spacing w:after="0" w:line="240" w:lineRule="auto"/>
    </w:pPr>
  </w:style>
  <w:style w:type="paragraph" w:customStyle="1" w:styleId="NoteLevel91">
    <w:name w:val="Note Level 91"/>
    <w:basedOn w:val="Normal"/>
    <w:qFormat/>
    <w:rsid w:val="00954157"/>
    <w:pPr>
      <w:spacing w:after="0" w:line="240" w:lineRule="auto"/>
    </w:pPr>
  </w:style>
  <w:style w:type="paragraph" w:customStyle="1" w:styleId="ImportantText">
    <w:name w:val="Important Text"/>
    <w:basedOn w:val="Normal"/>
    <w:next w:val="Normal"/>
    <w:qFormat/>
    <w:rsid w:val="00954157"/>
    <w:pPr>
      <w:spacing w:after="0" w:line="240" w:lineRule="auto"/>
    </w:pPr>
  </w:style>
  <w:style w:type="paragraph" w:customStyle="1" w:styleId="StyleBodyText11ptBlackUnderline">
    <w:name w:val="Style Body Text + 11 pt Black Underline"/>
    <w:basedOn w:val="Normal"/>
    <w:next w:val="ListContents"/>
    <w:qFormat/>
    <w:rsid w:val="00954157"/>
    <w:pPr>
      <w:spacing w:after="0" w:line="240" w:lineRule="auto"/>
    </w:pPr>
  </w:style>
  <w:style w:type="paragraph" w:customStyle="1" w:styleId="StyleBodyText11ptBoldBlack">
    <w:name w:val="Style Body Text + 11 pt Bold Black"/>
    <w:basedOn w:val="Normal"/>
    <w:next w:val="StyleListContents11ptCustomColorRGB353132Underline"/>
    <w:qFormat/>
    <w:rsid w:val="00954157"/>
    <w:pPr>
      <w:spacing w:after="0" w:line="240" w:lineRule="auto"/>
    </w:pPr>
  </w:style>
  <w:style w:type="paragraph" w:customStyle="1" w:styleId="NoteLevel71">
    <w:name w:val="Note Level 71"/>
    <w:basedOn w:val="Normal"/>
    <w:qFormat/>
    <w:rsid w:val="00954157"/>
    <w:pPr>
      <w:spacing w:after="0" w:line="240" w:lineRule="auto"/>
    </w:pPr>
  </w:style>
  <w:style w:type="paragraph" w:customStyle="1" w:styleId="StyletinyBold">
    <w:name w:val="Style tiny + Bold"/>
    <w:basedOn w:val="TagF3"/>
    <w:qFormat/>
    <w:rsid w:val="00954157"/>
  </w:style>
  <w:style w:type="paragraph" w:customStyle="1" w:styleId="NoteLevel81">
    <w:name w:val="Note Level 81"/>
    <w:basedOn w:val="Normal"/>
    <w:next w:val="StyletinyBold"/>
    <w:qFormat/>
    <w:rsid w:val="00954157"/>
    <w:pPr>
      <w:spacing w:after="0" w:line="240" w:lineRule="auto"/>
    </w:pPr>
  </w:style>
  <w:style w:type="paragraph" w:customStyle="1" w:styleId="ListContents">
    <w:name w:val="List Contents"/>
    <w:basedOn w:val="Normal"/>
    <w:next w:val="Ununderlined"/>
    <w:qFormat/>
    <w:rsid w:val="00954157"/>
    <w:pPr>
      <w:spacing w:after="0" w:line="240" w:lineRule="auto"/>
    </w:pPr>
  </w:style>
  <w:style w:type="paragraph" w:customStyle="1" w:styleId="StyleListContents11ptCustomColorRGB353132Underline">
    <w:name w:val="Style List Contents + 11 pt Custom Color(RGB(353132)) Underline"/>
    <w:basedOn w:val="Ununderlined"/>
    <w:qFormat/>
    <w:rsid w:val="00954157"/>
  </w:style>
  <w:style w:type="paragraph" w:customStyle="1" w:styleId="Unimportant">
    <w:name w:val="Unimportant"/>
    <w:basedOn w:val="Normal"/>
    <w:next w:val="DebateCite"/>
    <w:qFormat/>
    <w:rsid w:val="00954157"/>
    <w:pPr>
      <w:spacing w:after="0" w:line="240" w:lineRule="auto"/>
    </w:pPr>
  </w:style>
  <w:style w:type="paragraph" w:customStyle="1" w:styleId="Normal2Bold">
    <w:name w:val="Normal2 + Bold"/>
    <w:basedOn w:val="Normal"/>
    <w:next w:val="Unimportant"/>
    <w:qFormat/>
    <w:rsid w:val="00954157"/>
    <w:pPr>
      <w:spacing w:after="0" w:line="240" w:lineRule="auto"/>
    </w:pPr>
  </w:style>
  <w:style w:type="paragraph" w:customStyle="1" w:styleId="Ununderlined">
    <w:name w:val="Ununderlined"/>
    <w:basedOn w:val="Normal"/>
    <w:next w:val="PreformattedText"/>
    <w:qFormat/>
    <w:rsid w:val="00954157"/>
    <w:pPr>
      <w:spacing w:after="0" w:line="240" w:lineRule="auto"/>
    </w:pPr>
  </w:style>
  <w:style w:type="paragraph" w:customStyle="1" w:styleId="StyleCards12ptThickunderline">
    <w:name w:val="Style Cards + 12 pt Thick underline"/>
    <w:basedOn w:val="Normal"/>
    <w:qFormat/>
    <w:rsid w:val="00954157"/>
    <w:pPr>
      <w:spacing w:after="0" w:line="240" w:lineRule="auto"/>
    </w:pPr>
  </w:style>
  <w:style w:type="paragraph" w:customStyle="1" w:styleId="DebateCite">
    <w:name w:val="Debate Cite"/>
    <w:basedOn w:val="Normal"/>
    <w:next w:val="Normaltag"/>
    <w:autoRedefine/>
    <w:qFormat/>
    <w:rsid w:val="00954157"/>
    <w:pPr>
      <w:spacing w:after="0" w:line="240" w:lineRule="auto"/>
    </w:pPr>
  </w:style>
  <w:style w:type="paragraph" w:customStyle="1" w:styleId="PreformattedText">
    <w:name w:val="Preformatted Text"/>
    <w:basedOn w:val="Normal"/>
    <w:next w:val="Cardnon-underlined"/>
    <w:qFormat/>
    <w:rsid w:val="00954157"/>
    <w:pPr>
      <w:spacing w:after="0" w:line="240" w:lineRule="auto"/>
    </w:pPr>
  </w:style>
  <w:style w:type="paragraph" w:customStyle="1" w:styleId="StyleHeading1Justified">
    <w:name w:val="Style Heading 1 + Justified"/>
    <w:basedOn w:val="Normal"/>
    <w:next w:val="Normal"/>
    <w:qFormat/>
    <w:rsid w:val="00954157"/>
    <w:pPr>
      <w:spacing w:after="0" w:line="240" w:lineRule="auto"/>
    </w:pPr>
  </w:style>
  <w:style w:type="paragraph" w:customStyle="1" w:styleId="textunderline0">
    <w:name w:val="text underline"/>
    <w:basedOn w:val="Normal"/>
    <w:next w:val="Heading4Cite"/>
    <w:autoRedefine/>
    <w:qFormat/>
    <w:rsid w:val="00954157"/>
    <w:pPr>
      <w:spacing w:after="0" w:line="240" w:lineRule="auto"/>
    </w:pPr>
  </w:style>
  <w:style w:type="paragraph" w:customStyle="1" w:styleId="DebateTag">
    <w:name w:val="Debate Tag"/>
    <w:basedOn w:val="Normal"/>
    <w:autoRedefine/>
    <w:qFormat/>
    <w:rsid w:val="00954157"/>
    <w:pPr>
      <w:spacing w:after="0" w:line="240" w:lineRule="auto"/>
    </w:pPr>
  </w:style>
  <w:style w:type="paragraph" w:customStyle="1" w:styleId="BlockTitle4">
    <w:name w:val="%Block Title"/>
    <w:basedOn w:val="Heading1"/>
    <w:next w:val="PageNumber4"/>
    <w:qFormat/>
    <w:rsid w:val="00954157"/>
    <w:pPr>
      <w:spacing w:before="480" w:line="240" w:lineRule="auto"/>
    </w:pPr>
  </w:style>
  <w:style w:type="paragraph" w:customStyle="1" w:styleId="MaggieTag">
    <w:name w:val="MaggieTag"/>
    <w:basedOn w:val="Heading2"/>
    <w:next w:val="BlockTitle4"/>
    <w:qFormat/>
    <w:rsid w:val="00954157"/>
    <w:pPr>
      <w:spacing w:before="480" w:line="240" w:lineRule="auto"/>
    </w:pPr>
  </w:style>
  <w:style w:type="paragraph" w:customStyle="1" w:styleId="DottedUnderline">
    <w:name w:val="DottedUnderline"/>
    <w:basedOn w:val="Normal"/>
    <w:qFormat/>
    <w:rsid w:val="00954157"/>
    <w:pPr>
      <w:spacing w:after="0" w:line="240" w:lineRule="auto"/>
    </w:pPr>
  </w:style>
  <w:style w:type="paragraph" w:customStyle="1" w:styleId="4">
    <w:name w:val="4"/>
    <w:basedOn w:val="Normal"/>
    <w:next w:val="DottedUnderline"/>
    <w:qFormat/>
    <w:rsid w:val="00954157"/>
    <w:pPr>
      <w:spacing w:after="0" w:line="240" w:lineRule="auto"/>
    </w:pPr>
  </w:style>
  <w:style w:type="paragraph" w:customStyle="1" w:styleId="PageNumber4">
    <w:name w:val="Page Number4"/>
    <w:basedOn w:val="Normal"/>
    <w:next w:val="Normal"/>
    <w:qFormat/>
    <w:rsid w:val="00954157"/>
    <w:pPr>
      <w:spacing w:after="0" w:line="240" w:lineRule="auto"/>
    </w:pPr>
  </w:style>
  <w:style w:type="character" w:customStyle="1" w:styleId="CARDChar">
    <w:name w:val="CARD Char"/>
    <w:link w:val="CARD2"/>
    <w:locked/>
    <w:rsid w:val="00954157"/>
    <w:rPr>
      <w:rFonts w:ascii="Calibri" w:hAnsi="Calibri" w:cs="Calibri"/>
      <w:sz w:val="16"/>
    </w:rPr>
  </w:style>
  <w:style w:type="paragraph" w:customStyle="1" w:styleId="PageNumber5">
    <w:name w:val="Page Number5"/>
    <w:basedOn w:val="Normal"/>
    <w:next w:val="Normal"/>
    <w:qFormat/>
    <w:rsid w:val="00954157"/>
    <w:pPr>
      <w:spacing w:after="0" w:line="240" w:lineRule="auto"/>
    </w:pPr>
  </w:style>
  <w:style w:type="paragraph" w:customStyle="1" w:styleId="CARD2">
    <w:name w:val="CARD"/>
    <w:basedOn w:val="Normal"/>
    <w:next w:val="PageNumber5"/>
    <w:link w:val="CARDChar"/>
    <w:qFormat/>
    <w:rsid w:val="00954157"/>
    <w:pPr>
      <w:spacing w:after="0" w:line="240" w:lineRule="auto"/>
    </w:pPr>
    <w:rPr>
      <w:sz w:val="16"/>
    </w:rPr>
  </w:style>
  <w:style w:type="character" w:customStyle="1" w:styleId="HiddenBlockHeaderChar">
    <w:name w:val="Hidden Block Header Char"/>
    <w:link w:val="HiddenBlockHeader"/>
    <w:locked/>
    <w:rsid w:val="00954157"/>
    <w:rPr>
      <w:rFonts w:ascii="Calibri" w:hAnsi="Calibri" w:cs="Calibri"/>
      <w:sz w:val="16"/>
    </w:rPr>
  </w:style>
  <w:style w:type="paragraph" w:customStyle="1" w:styleId="HiddenBlockHeader">
    <w:name w:val="Hidden Block Header"/>
    <w:basedOn w:val="Normal"/>
    <w:next w:val="Cardtext0"/>
    <w:link w:val="HiddenBlockHeaderChar"/>
    <w:qFormat/>
    <w:rsid w:val="00954157"/>
    <w:pPr>
      <w:spacing w:after="0" w:line="240" w:lineRule="auto"/>
    </w:pPr>
    <w:rPr>
      <w:sz w:val="16"/>
    </w:rPr>
  </w:style>
  <w:style w:type="paragraph" w:customStyle="1" w:styleId="ThickUnderline">
    <w:name w:val="ThickUnderline"/>
    <w:qFormat/>
    <w:rsid w:val="00954157"/>
    <w:pPr>
      <w:spacing w:after="200" w:line="276" w:lineRule="auto"/>
    </w:pPr>
  </w:style>
  <w:style w:type="character" w:customStyle="1" w:styleId="AAAcardChar">
    <w:name w:val="AAAcard Char"/>
    <w:link w:val="AAAcard"/>
    <w:locked/>
    <w:rsid w:val="00954157"/>
    <w:rPr>
      <w:rFonts w:ascii="Calibri" w:hAnsi="Calibri" w:cs="Calibri"/>
      <w:sz w:val="16"/>
    </w:rPr>
  </w:style>
  <w:style w:type="paragraph" w:customStyle="1" w:styleId="citeunread">
    <w:name w:val="cite unread"/>
    <w:basedOn w:val="Normal"/>
    <w:next w:val="StyleStyle16pt"/>
    <w:qFormat/>
    <w:rsid w:val="00954157"/>
    <w:pPr>
      <w:spacing w:after="0" w:line="240" w:lineRule="auto"/>
    </w:pPr>
  </w:style>
  <w:style w:type="paragraph" w:customStyle="1" w:styleId="AAAcard">
    <w:name w:val="AAAcard"/>
    <w:basedOn w:val="Normal"/>
    <w:next w:val="citeunread"/>
    <w:link w:val="AAAcardChar"/>
    <w:qFormat/>
    <w:rsid w:val="00954157"/>
    <w:pPr>
      <w:spacing w:after="0" w:line="240" w:lineRule="auto"/>
    </w:pPr>
    <w:rPr>
      <w:sz w:val="16"/>
    </w:rPr>
  </w:style>
  <w:style w:type="paragraph" w:customStyle="1" w:styleId="read">
    <w:name w:val="read"/>
    <w:basedOn w:val="Normal"/>
    <w:next w:val="Normal"/>
    <w:qFormat/>
    <w:rsid w:val="00954157"/>
    <w:pPr>
      <w:spacing w:after="0" w:line="240" w:lineRule="auto"/>
    </w:pPr>
  </w:style>
  <w:style w:type="paragraph" w:customStyle="1" w:styleId="Card-Underline">
    <w:name w:val="Card-Underline"/>
    <w:basedOn w:val="Normal"/>
    <w:next w:val="read"/>
    <w:qFormat/>
    <w:rsid w:val="00954157"/>
    <w:pPr>
      <w:spacing w:after="0" w:line="240" w:lineRule="auto"/>
    </w:pPr>
  </w:style>
  <w:style w:type="paragraph" w:customStyle="1" w:styleId="PageNumber3">
    <w:name w:val="Page Number3"/>
    <w:basedOn w:val="Normal"/>
    <w:next w:val="Normal"/>
    <w:qFormat/>
    <w:rsid w:val="00954157"/>
    <w:pPr>
      <w:spacing w:after="0" w:line="240" w:lineRule="auto"/>
    </w:pPr>
  </w:style>
  <w:style w:type="paragraph" w:customStyle="1" w:styleId="smalltext1">
    <w:name w:val="small text1"/>
    <w:basedOn w:val="Normal"/>
    <w:next w:val="Normal"/>
    <w:uiPriority w:val="4"/>
    <w:qFormat/>
    <w:rsid w:val="00954157"/>
    <w:pPr>
      <w:spacing w:after="0" w:line="240" w:lineRule="auto"/>
    </w:pPr>
  </w:style>
  <w:style w:type="paragraph" w:customStyle="1" w:styleId="StyleStyle16pt">
    <w:name w:val="Style Style1 + 6 pt"/>
    <w:basedOn w:val="Normal"/>
    <w:qFormat/>
    <w:rsid w:val="00954157"/>
    <w:pPr>
      <w:spacing w:after="0" w:line="240" w:lineRule="auto"/>
    </w:pPr>
  </w:style>
  <w:style w:type="paragraph" w:customStyle="1" w:styleId="CiteReal">
    <w:name w:val="Cite Real"/>
    <w:basedOn w:val="Normal"/>
    <w:next w:val="Normal"/>
    <w:qFormat/>
    <w:rsid w:val="00954157"/>
    <w:pPr>
      <w:spacing w:after="0" w:line="240" w:lineRule="auto"/>
    </w:pPr>
  </w:style>
  <w:style w:type="paragraph" w:customStyle="1" w:styleId="PageNumber6">
    <w:name w:val="Page Number6"/>
    <w:basedOn w:val="Normal"/>
    <w:next w:val="Normal"/>
    <w:qFormat/>
    <w:rsid w:val="00954157"/>
    <w:pPr>
      <w:spacing w:after="0" w:line="240" w:lineRule="auto"/>
    </w:pPr>
  </w:style>
  <w:style w:type="paragraph" w:customStyle="1" w:styleId="Subtitle2">
    <w:name w:val="Subtitle2"/>
    <w:basedOn w:val="Normal"/>
    <w:qFormat/>
    <w:rsid w:val="00954157"/>
    <w:pPr>
      <w:spacing w:after="0" w:line="240" w:lineRule="auto"/>
    </w:pPr>
  </w:style>
  <w:style w:type="paragraph" w:customStyle="1" w:styleId="lastupdated">
    <w:name w:val="lastupdated"/>
    <w:basedOn w:val="Normal"/>
    <w:next w:val="Subtitle2"/>
    <w:qFormat/>
    <w:rsid w:val="00954157"/>
    <w:pPr>
      <w:spacing w:after="0" w:line="240" w:lineRule="auto"/>
    </w:pPr>
  </w:style>
  <w:style w:type="paragraph" w:customStyle="1" w:styleId="bodyintro">
    <w:name w:val="bodyintro"/>
    <w:basedOn w:val="Normal"/>
    <w:uiPriority w:val="99"/>
    <w:qFormat/>
    <w:rsid w:val="00954157"/>
    <w:pPr>
      <w:spacing w:after="0" w:line="240" w:lineRule="auto"/>
    </w:pPr>
  </w:style>
  <w:style w:type="paragraph" w:customStyle="1" w:styleId="hn-byline">
    <w:name w:val="hn-byline"/>
    <w:basedOn w:val="Normal"/>
    <w:next w:val="bodyintro"/>
    <w:qFormat/>
    <w:rsid w:val="00954157"/>
    <w:pPr>
      <w:spacing w:after="0" w:line="240" w:lineRule="auto"/>
    </w:pPr>
  </w:style>
  <w:style w:type="paragraph" w:customStyle="1" w:styleId="indent">
    <w:name w:val="indent"/>
    <w:basedOn w:val="Normal"/>
    <w:qFormat/>
    <w:rsid w:val="00954157"/>
    <w:pPr>
      <w:spacing w:after="0" w:line="240" w:lineRule="auto"/>
    </w:pPr>
  </w:style>
  <w:style w:type="paragraph" w:customStyle="1" w:styleId="articleinfo">
    <w:name w:val="articleinfo"/>
    <w:basedOn w:val="Normal"/>
    <w:next w:val="indent"/>
    <w:qFormat/>
    <w:rsid w:val="00954157"/>
    <w:pPr>
      <w:spacing w:after="0" w:line="240" w:lineRule="auto"/>
    </w:pPr>
  </w:style>
  <w:style w:type="paragraph" w:customStyle="1" w:styleId="PageNumber7">
    <w:name w:val="Page Number7"/>
    <w:basedOn w:val="Normal"/>
    <w:next w:val="Normal"/>
    <w:qFormat/>
    <w:rsid w:val="00954157"/>
    <w:pPr>
      <w:spacing w:after="0" w:line="240" w:lineRule="auto"/>
    </w:pPr>
  </w:style>
  <w:style w:type="paragraph" w:customStyle="1" w:styleId="OmniPage4">
    <w:name w:val="OmniPage #4"/>
    <w:basedOn w:val="Normal"/>
    <w:qFormat/>
    <w:rsid w:val="00954157"/>
    <w:pPr>
      <w:spacing w:after="0" w:line="240" w:lineRule="auto"/>
    </w:pPr>
  </w:style>
  <w:style w:type="paragraph" w:customStyle="1" w:styleId="OmniPage10">
    <w:name w:val="OmniPage #10"/>
    <w:basedOn w:val="Normal"/>
    <w:qFormat/>
    <w:rsid w:val="00954157"/>
    <w:pPr>
      <w:spacing w:after="0" w:line="240" w:lineRule="auto"/>
    </w:pPr>
  </w:style>
  <w:style w:type="paragraph" w:customStyle="1" w:styleId="PageNumber8">
    <w:name w:val="Page Number8"/>
    <w:basedOn w:val="Normal"/>
    <w:next w:val="Normal"/>
    <w:uiPriority w:val="99"/>
    <w:qFormat/>
    <w:rsid w:val="00954157"/>
    <w:pPr>
      <w:spacing w:after="0" w:line="240" w:lineRule="auto"/>
    </w:pPr>
  </w:style>
  <w:style w:type="paragraph" w:customStyle="1" w:styleId="center">
    <w:name w:val="center"/>
    <w:basedOn w:val="Normal"/>
    <w:qFormat/>
    <w:rsid w:val="00954157"/>
    <w:pPr>
      <w:spacing w:after="0" w:line="240" w:lineRule="auto"/>
    </w:pPr>
  </w:style>
  <w:style w:type="character" w:customStyle="1" w:styleId="Style5Char">
    <w:name w:val="Style5 Char"/>
    <w:link w:val="Style5"/>
    <w:uiPriority w:val="4"/>
    <w:locked/>
    <w:rsid w:val="00954157"/>
    <w:rPr>
      <w:rFonts w:ascii="Times New Roman" w:eastAsia="Times New Roman" w:hAnsi="Times New Roman" w:cs="Times New Roman"/>
      <w:sz w:val="16"/>
    </w:rPr>
  </w:style>
  <w:style w:type="paragraph" w:customStyle="1" w:styleId="Style5">
    <w:name w:val="Style5"/>
    <w:basedOn w:val="Normal"/>
    <w:link w:val="Style5Char"/>
    <w:uiPriority w:val="4"/>
    <w:qFormat/>
    <w:rsid w:val="00954157"/>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954157"/>
    <w:rPr>
      <w:rFonts w:ascii="Times New Roman" w:eastAsia="Times New Roman" w:hAnsi="Times New Roman" w:cs="Times New Roman"/>
      <w:b/>
    </w:rPr>
  </w:style>
  <w:style w:type="paragraph" w:customStyle="1" w:styleId="Style100">
    <w:name w:val="Style10"/>
    <w:basedOn w:val="Normal"/>
    <w:link w:val="Style10Char"/>
    <w:qFormat/>
    <w:rsid w:val="00954157"/>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954157"/>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954157"/>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954157"/>
    <w:rPr>
      <w:shd w:val="clear" w:color="auto" w:fill="FFFFFF"/>
    </w:rPr>
  </w:style>
  <w:style w:type="paragraph" w:customStyle="1" w:styleId="BodyText20">
    <w:name w:val="Body Text2"/>
    <w:basedOn w:val="Normal"/>
    <w:link w:val="Bodytext1"/>
    <w:qFormat/>
    <w:rsid w:val="00954157"/>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954157"/>
    <w:rPr>
      <w:rFonts w:eastAsia="Calibri"/>
      <w:color w:val="auto"/>
      <w:szCs w:val="22"/>
    </w:rPr>
  </w:style>
  <w:style w:type="paragraph" w:customStyle="1" w:styleId="StyleCardsGeorgia12ptBoldThickunderlineBorderSin">
    <w:name w:val="Style Cards + Georgia 12 pt Bold Thick underline Border: : (Sin..."/>
    <w:basedOn w:val="Normal"/>
    <w:qFormat/>
    <w:rsid w:val="00954157"/>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954157"/>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954157"/>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954157"/>
    <w:pPr>
      <w:spacing w:after="200" w:line="276" w:lineRule="auto"/>
      <w:contextualSpacing/>
    </w:pPr>
    <w:rPr>
      <w:rFonts w:eastAsia="Malgun Gothic"/>
      <w:sz w:val="24"/>
      <w:u w:val="single"/>
    </w:rPr>
  </w:style>
  <w:style w:type="paragraph" w:customStyle="1" w:styleId="txttitle">
    <w:name w:val="txttitle"/>
    <w:basedOn w:val="Normal"/>
    <w:qFormat/>
    <w:rsid w:val="00954157"/>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954157"/>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954157"/>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954157"/>
    <w:pPr>
      <w:spacing w:before="100" w:beforeAutospacing="1" w:after="100" w:afterAutospacing="1" w:line="240" w:lineRule="auto"/>
    </w:pPr>
    <w:rPr>
      <w:sz w:val="24"/>
    </w:rPr>
  </w:style>
  <w:style w:type="paragraph" w:customStyle="1" w:styleId="ecmsonormal">
    <w:name w:val="ec_msonormal"/>
    <w:basedOn w:val="Normal"/>
    <w:qFormat/>
    <w:rsid w:val="00954157"/>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954157"/>
    <w:pPr>
      <w:spacing w:before="100" w:beforeAutospacing="1" w:after="100" w:afterAutospacing="1" w:line="240" w:lineRule="auto"/>
    </w:pPr>
    <w:rPr>
      <w:sz w:val="24"/>
    </w:rPr>
  </w:style>
  <w:style w:type="paragraph" w:customStyle="1" w:styleId="TagCiteShells">
    <w:name w:val="Tag/Cite/Shells"/>
    <w:basedOn w:val="Normal"/>
    <w:qFormat/>
    <w:rsid w:val="00954157"/>
    <w:pPr>
      <w:spacing w:after="0" w:line="240" w:lineRule="auto"/>
    </w:pPr>
    <w:rPr>
      <w:b/>
    </w:rPr>
  </w:style>
  <w:style w:type="paragraph" w:customStyle="1" w:styleId="DefinitionTerm">
    <w:name w:val="Definition Term"/>
    <w:basedOn w:val="Normal"/>
    <w:next w:val="Normal"/>
    <w:qFormat/>
    <w:rsid w:val="00954157"/>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954157"/>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954157"/>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954157"/>
    <w:pPr>
      <w:spacing w:after="0" w:line="240" w:lineRule="auto"/>
    </w:pPr>
    <w:rPr>
      <w:rFonts w:ascii="Arial Narrow" w:eastAsia="Calibri" w:hAnsi="Arial Narrow"/>
    </w:rPr>
  </w:style>
  <w:style w:type="character" w:customStyle="1" w:styleId="StyleStyle49pt9Char">
    <w:name w:val="Style Style4 + 9 pt9 Char"/>
    <w:link w:val="StyleStyle49pt9"/>
    <w:locked/>
    <w:rsid w:val="00954157"/>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954157"/>
    <w:pPr>
      <w:numPr>
        <w:numId w:val="0"/>
      </w:numPr>
    </w:pPr>
    <w:rPr>
      <w:rFonts w:eastAsia="SimSun"/>
      <w:lang w:eastAsia="zh-CN"/>
    </w:rPr>
  </w:style>
  <w:style w:type="paragraph" w:customStyle="1" w:styleId="2ndLevel-TAG">
    <w:name w:val="2nd Level - TAG"/>
    <w:basedOn w:val="Normal"/>
    <w:next w:val="Normal"/>
    <w:qFormat/>
    <w:rsid w:val="00954157"/>
    <w:pPr>
      <w:spacing w:after="0" w:line="240" w:lineRule="auto"/>
    </w:pPr>
  </w:style>
  <w:style w:type="paragraph" w:customStyle="1" w:styleId="CM14">
    <w:name w:val="CM14"/>
    <w:basedOn w:val="Normal"/>
    <w:qFormat/>
    <w:rsid w:val="00954157"/>
    <w:pPr>
      <w:spacing w:after="0" w:line="240" w:lineRule="auto"/>
    </w:pPr>
  </w:style>
  <w:style w:type="paragraph" w:customStyle="1" w:styleId="DebateBlocking">
    <w:name w:val="DebateBlocking"/>
    <w:basedOn w:val="Normal"/>
    <w:next w:val="Nothing"/>
    <w:uiPriority w:val="99"/>
    <w:qFormat/>
    <w:rsid w:val="00954157"/>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954157"/>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954157"/>
    <w:pPr>
      <w:spacing w:after="0" w:line="240" w:lineRule="auto"/>
    </w:pPr>
    <w:rPr>
      <w:rFonts w:eastAsia="Cambria" w:cs="Times New Roman"/>
      <w:szCs w:val="16"/>
    </w:rPr>
  </w:style>
  <w:style w:type="paragraph" w:customStyle="1" w:styleId="CiteLittle">
    <w:name w:val="Cite Little"/>
    <w:next w:val="Normal"/>
    <w:qFormat/>
    <w:rsid w:val="00954157"/>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95415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954157"/>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954157"/>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954157"/>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954157"/>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954157"/>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954157"/>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954157"/>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954157"/>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954157"/>
    <w:rPr>
      <w:rFonts w:ascii="Consolas" w:hAnsi="Consolas" w:cs="Calibri"/>
      <w:sz w:val="21"/>
      <w:szCs w:val="21"/>
    </w:rPr>
  </w:style>
  <w:style w:type="paragraph" w:customStyle="1" w:styleId="StylePlainTextTimesNewRomanBold">
    <w:name w:val="Style Plain Text + Times New Roman Bold"/>
    <w:basedOn w:val="PlainText"/>
    <w:qFormat/>
    <w:rsid w:val="00954157"/>
    <w:rPr>
      <w:rFonts w:ascii="Courier" w:eastAsia="Cambria" w:hAnsi="Courier" w:cs="Times New Roman"/>
      <w:sz w:val="21"/>
      <w:szCs w:val="21"/>
    </w:rPr>
  </w:style>
  <w:style w:type="paragraph" w:customStyle="1" w:styleId="hotroute2">
    <w:name w:val="hotroute"/>
    <w:basedOn w:val="Normal"/>
    <w:qFormat/>
    <w:rsid w:val="00954157"/>
    <w:pPr>
      <w:spacing w:after="0" w:line="240" w:lineRule="auto"/>
      <w:ind w:left="288"/>
    </w:pPr>
  </w:style>
  <w:style w:type="character" w:customStyle="1" w:styleId="ReallyFuckingSmallChar">
    <w:name w:val="Really Fucking Small Char"/>
    <w:link w:val="ReallyFuckingSmall0"/>
    <w:locked/>
    <w:rsid w:val="00954157"/>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954157"/>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954157"/>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954157"/>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954157"/>
    <w:pPr>
      <w:spacing w:before="280" w:line="221" w:lineRule="atLeast"/>
    </w:pPr>
    <w:rPr>
      <w:rFonts w:ascii="Baskerville" w:eastAsia="Times New Roman" w:hAnsi="Baskerville"/>
      <w:color w:val="auto"/>
    </w:rPr>
  </w:style>
  <w:style w:type="paragraph" w:customStyle="1" w:styleId="IndexHeader">
    <w:name w:val="Index Header"/>
    <w:basedOn w:val="Normal"/>
    <w:qFormat/>
    <w:rsid w:val="00954157"/>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954157"/>
    <w:pPr>
      <w:spacing w:after="0" w:line="240" w:lineRule="auto"/>
    </w:pPr>
    <w:rPr>
      <w:rFonts w:ascii="Times" w:eastAsia="Times" w:hAnsi="Times"/>
      <w:szCs w:val="20"/>
    </w:rPr>
  </w:style>
  <w:style w:type="paragraph" w:customStyle="1" w:styleId="CardNU">
    <w:name w:val="CardNU"/>
    <w:basedOn w:val="Normal"/>
    <w:qFormat/>
    <w:rsid w:val="00954157"/>
    <w:pPr>
      <w:spacing w:after="0" w:line="240" w:lineRule="auto"/>
    </w:pPr>
    <w:rPr>
      <w:rFonts w:ascii="Times" w:eastAsia="Times" w:hAnsi="Times"/>
      <w:sz w:val="14"/>
      <w:szCs w:val="20"/>
    </w:rPr>
  </w:style>
  <w:style w:type="paragraph" w:customStyle="1" w:styleId="Style30">
    <w:name w:val="Style 3"/>
    <w:basedOn w:val="Normal"/>
    <w:qFormat/>
    <w:rsid w:val="00954157"/>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954157"/>
    <w:pPr>
      <w:spacing w:after="60" w:line="240" w:lineRule="auto"/>
    </w:pPr>
    <w:rPr>
      <w:rFonts w:ascii="Times New Roman" w:eastAsia="Times New Roman" w:hAnsi="Times New Roman"/>
      <w:sz w:val="18"/>
    </w:rPr>
  </w:style>
  <w:style w:type="paragraph" w:customStyle="1" w:styleId="OmniPage8">
    <w:name w:val="OmniPage #8"/>
    <w:basedOn w:val="Normal"/>
    <w:qFormat/>
    <w:rsid w:val="00954157"/>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954157"/>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954157"/>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954157"/>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954157"/>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954157"/>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954157"/>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954157"/>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954157"/>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954157"/>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954157"/>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954157"/>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954157"/>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954157"/>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954157"/>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954157"/>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954157"/>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954157"/>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954157"/>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954157"/>
    <w:pPr>
      <w:spacing w:after="0" w:line="240" w:lineRule="auto"/>
    </w:pPr>
    <w:rPr>
      <w:rFonts w:ascii="Times New Roman" w:eastAsia="Times New Roman" w:hAnsi="Times New Roman"/>
    </w:rPr>
  </w:style>
  <w:style w:type="paragraph" w:customStyle="1" w:styleId="Style16">
    <w:name w:val="Style 16"/>
    <w:basedOn w:val="Normal"/>
    <w:qFormat/>
    <w:rsid w:val="00954157"/>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954157"/>
    <w:rPr>
      <w:rFonts w:ascii="Times New Roman" w:eastAsia="Times New Roman" w:hAnsi="Times New Roman" w:cs="Calibri"/>
      <w:sz w:val="16"/>
    </w:rPr>
  </w:style>
  <w:style w:type="paragraph" w:customStyle="1" w:styleId="smalltext0">
    <w:name w:val="smalltext"/>
    <w:basedOn w:val="Normal"/>
    <w:link w:val="smalltextChar0"/>
    <w:qFormat/>
    <w:rsid w:val="00954157"/>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954157"/>
    <w:pPr>
      <w:spacing w:after="120"/>
    </w:pPr>
    <w:rPr>
      <w:rFonts w:eastAsia="Times New Roman"/>
      <w:color w:val="auto"/>
    </w:rPr>
  </w:style>
  <w:style w:type="paragraph" w:customStyle="1" w:styleId="headingChar">
    <w:name w:val="heading Char"/>
    <w:basedOn w:val="Normal"/>
    <w:qFormat/>
    <w:rsid w:val="00954157"/>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954157"/>
    <w:pPr>
      <w:numPr>
        <w:numId w:val="12"/>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954157"/>
    <w:rPr>
      <w:u w:val="single"/>
    </w:rPr>
  </w:style>
  <w:style w:type="paragraph" w:customStyle="1" w:styleId="UnderlineText">
    <w:name w:val="Underline Text"/>
    <w:basedOn w:val="Normal"/>
    <w:link w:val="UnderlineTextChar"/>
    <w:qFormat/>
    <w:rsid w:val="00954157"/>
    <w:pPr>
      <w:spacing w:after="0" w:line="240" w:lineRule="auto"/>
      <w:ind w:left="288"/>
    </w:pPr>
    <w:rPr>
      <w:rFonts w:asciiTheme="minorHAnsi" w:hAnsiTheme="minorHAnsi" w:cstheme="minorBidi"/>
      <w:u w:val="single"/>
    </w:rPr>
  </w:style>
  <w:style w:type="character" w:customStyle="1" w:styleId="Size8Char">
    <w:name w:val="Size 8 Char"/>
    <w:link w:val="Size8"/>
    <w:locked/>
    <w:rsid w:val="00954157"/>
    <w:rPr>
      <w:rFonts w:ascii="Times New Roman" w:eastAsia="Times New Roman" w:hAnsi="Times New Roman" w:cs="Times New Roman"/>
      <w:sz w:val="16"/>
    </w:rPr>
  </w:style>
  <w:style w:type="paragraph" w:customStyle="1" w:styleId="Size8">
    <w:name w:val="Size 8"/>
    <w:link w:val="Size8Char"/>
    <w:qFormat/>
    <w:rsid w:val="00954157"/>
    <w:pPr>
      <w:spacing w:after="0" w:line="240" w:lineRule="auto"/>
    </w:pPr>
    <w:rPr>
      <w:rFonts w:ascii="Times New Roman" w:eastAsia="Times New Roman" w:hAnsi="Times New Roman" w:cs="Times New Roman"/>
      <w:sz w:val="16"/>
    </w:rPr>
  </w:style>
  <w:style w:type="paragraph" w:customStyle="1" w:styleId="RegularCite">
    <w:name w:val="Regular Cite"/>
    <w:qFormat/>
    <w:rsid w:val="00954157"/>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954157"/>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954157"/>
    <w:rPr>
      <w:rFonts w:ascii="Times New Roman" w:eastAsia="Times New Roman" w:hAnsi="Times New Roman" w:cs="Times New Roman"/>
      <w:sz w:val="16"/>
    </w:rPr>
  </w:style>
  <w:style w:type="paragraph" w:customStyle="1" w:styleId="Size6">
    <w:name w:val="Size 6"/>
    <w:link w:val="Size6Char"/>
    <w:qFormat/>
    <w:rsid w:val="00954157"/>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954157"/>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954157"/>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954157"/>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95415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954157"/>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954157"/>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954157"/>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954157"/>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954157"/>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95415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954157"/>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954157"/>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954157"/>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954157"/>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954157"/>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954157"/>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954157"/>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954157"/>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954157"/>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954157"/>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954157"/>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954157"/>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954157"/>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954157"/>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954157"/>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954157"/>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954157"/>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954157"/>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954157"/>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954157"/>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954157"/>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954157"/>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954157"/>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954157"/>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954157"/>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954157"/>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954157"/>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954157"/>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954157"/>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954157"/>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954157"/>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954157"/>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954157"/>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954157"/>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954157"/>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954157"/>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954157"/>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954157"/>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954157"/>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954157"/>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954157"/>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954157"/>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954157"/>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954157"/>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954157"/>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954157"/>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954157"/>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954157"/>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954157"/>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954157"/>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954157"/>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954157"/>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954157"/>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954157"/>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954157"/>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954157"/>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954157"/>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954157"/>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954157"/>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954157"/>
    <w:rPr>
      <w:rFonts w:ascii="Arial Narrow" w:eastAsia="SimSun" w:hAnsi="Arial Narrow" w:cs="Calibri"/>
      <w:b/>
      <w:lang w:eastAsia="zh-CN"/>
    </w:rPr>
  </w:style>
  <w:style w:type="paragraph" w:customStyle="1" w:styleId="TagCite3">
    <w:name w:val="Tag Cite"/>
    <w:basedOn w:val="PageHeader"/>
    <w:link w:val="TagCiteChar2"/>
    <w:qFormat/>
    <w:rsid w:val="00954157"/>
    <w:rPr>
      <w:rFonts w:ascii="Arial Narrow" w:eastAsia="SimSun" w:hAnsi="Arial Narrow"/>
      <w:b/>
      <w:sz w:val="22"/>
      <w:lang w:eastAsia="zh-CN"/>
    </w:rPr>
  </w:style>
  <w:style w:type="paragraph" w:customStyle="1" w:styleId="Tiny-WFU">
    <w:name w:val="Tiny-WFU"/>
    <w:basedOn w:val="Normal"/>
    <w:qFormat/>
    <w:rsid w:val="00954157"/>
    <w:pPr>
      <w:spacing w:after="0" w:line="240" w:lineRule="auto"/>
    </w:pPr>
    <w:rPr>
      <w:rFonts w:ascii="Cambria" w:eastAsia="Malgun Gothic" w:hAnsi="Cambria"/>
      <w:sz w:val="12"/>
      <w:lang w:eastAsia="ko-KR"/>
    </w:rPr>
  </w:style>
  <w:style w:type="paragraph" w:customStyle="1" w:styleId="Indentation">
    <w:name w:val="Indentation"/>
    <w:basedOn w:val="Normal"/>
    <w:qFormat/>
    <w:rsid w:val="00954157"/>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954157"/>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954157"/>
    <w:rPr>
      <w:strike/>
      <w:sz w:val="16"/>
      <w:szCs w:val="16"/>
    </w:rPr>
  </w:style>
  <w:style w:type="paragraph" w:customStyle="1" w:styleId="Language">
    <w:name w:val="Language"/>
    <w:next w:val="Normal"/>
    <w:link w:val="LanguageChar"/>
    <w:qFormat/>
    <w:rsid w:val="00954157"/>
    <w:pPr>
      <w:spacing w:after="0" w:line="240" w:lineRule="auto"/>
    </w:pPr>
    <w:rPr>
      <w:strike/>
      <w:sz w:val="16"/>
      <w:szCs w:val="16"/>
    </w:rPr>
  </w:style>
  <w:style w:type="paragraph" w:customStyle="1" w:styleId="Pa4">
    <w:name w:val="Pa4"/>
    <w:basedOn w:val="Normal"/>
    <w:next w:val="Normal"/>
    <w:qFormat/>
    <w:rsid w:val="00954157"/>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954157"/>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954157"/>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954157"/>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954157"/>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954157"/>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954157"/>
    <w:pPr>
      <w:numPr>
        <w:numId w:val="0"/>
      </w:numPr>
    </w:pPr>
    <w:rPr>
      <w:rFonts w:eastAsia="SimSun"/>
      <w:b/>
      <w:bCs/>
      <w:lang w:eastAsia="zh-CN"/>
    </w:rPr>
  </w:style>
  <w:style w:type="character" w:customStyle="1" w:styleId="StyleStyle49pt10Char">
    <w:name w:val="Style Style4 + 9 pt10 Char"/>
    <w:basedOn w:val="Style4Char"/>
    <w:link w:val="StyleStyle49pt10"/>
    <w:locked/>
    <w:rsid w:val="00954157"/>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954157"/>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954157"/>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954157"/>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954157"/>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954157"/>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954157"/>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954157"/>
    <w:pPr>
      <w:numPr>
        <w:numId w:val="0"/>
      </w:numPr>
    </w:pPr>
    <w:rPr>
      <w:rFonts w:eastAsia="Times New Roman"/>
      <w:lang w:eastAsia="zh-CN"/>
    </w:rPr>
  </w:style>
  <w:style w:type="paragraph" w:customStyle="1" w:styleId="TxBr41p1">
    <w:name w:val="TxBr_41p1"/>
    <w:basedOn w:val="Normal"/>
    <w:qFormat/>
    <w:rsid w:val="00954157"/>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954157"/>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954157"/>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954157"/>
    <w:pPr>
      <w:spacing w:after="0" w:line="240" w:lineRule="auto"/>
      <w:jc w:val="both"/>
    </w:pPr>
    <w:rPr>
      <w:b/>
      <w:color w:val="000000"/>
      <w:sz w:val="16"/>
      <w:u w:val="single"/>
    </w:rPr>
  </w:style>
  <w:style w:type="character" w:customStyle="1" w:styleId="StyleUnderline9ptChar">
    <w:name w:val="Style Underline + 9 pt Char"/>
    <w:link w:val="StyleUnderline9pt"/>
    <w:locked/>
    <w:rsid w:val="00954157"/>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954157"/>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954157"/>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954157"/>
    <w:rPr>
      <w:rFonts w:ascii="Times New Roman" w:eastAsia="SimSun" w:hAnsi="Times New Roman" w:cs="Times New Roman"/>
      <w:b/>
      <w:u w:val="single"/>
    </w:rPr>
  </w:style>
  <w:style w:type="paragraph" w:customStyle="1" w:styleId="EmphasisText">
    <w:name w:val="Emphasis Text"/>
    <w:basedOn w:val="UnderlinedText"/>
    <w:link w:val="EmphasisTextChar"/>
    <w:qFormat/>
    <w:rsid w:val="00954157"/>
    <w:rPr>
      <w:rFonts w:ascii="Times New Roman" w:eastAsia="SimSun" w:hAnsi="Times New Roman" w:cs="Times New Roman"/>
      <w:u w:val="single"/>
    </w:rPr>
  </w:style>
  <w:style w:type="character" w:customStyle="1" w:styleId="Stylecard9ptChar">
    <w:name w:val="Style card + 9 pt Char"/>
    <w:basedOn w:val="cardChar0"/>
    <w:link w:val="Stylecard9pt"/>
    <w:locked/>
    <w:rsid w:val="00954157"/>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954157"/>
    <w:pPr>
      <w:spacing w:after="0" w:line="240" w:lineRule="auto"/>
      <w:ind w:left="288" w:right="288"/>
    </w:pPr>
    <w:rPr>
      <w:rFonts w:eastAsia="Calibri"/>
      <w:sz w:val="16"/>
      <w:szCs w:val="20"/>
      <w:u w:val="single"/>
    </w:rPr>
  </w:style>
  <w:style w:type="character" w:customStyle="1" w:styleId="CardBodyChar">
    <w:name w:val="Card Body Char"/>
    <w:link w:val="CardBody"/>
    <w:locked/>
    <w:rsid w:val="00954157"/>
    <w:rPr>
      <w:rFonts w:ascii="Calibri" w:eastAsia="Calibri" w:hAnsi="Calibri" w:cs="Calibri"/>
      <w:sz w:val="16"/>
    </w:rPr>
  </w:style>
  <w:style w:type="paragraph" w:customStyle="1" w:styleId="CardBody">
    <w:name w:val="Card Body"/>
    <w:basedOn w:val="Normal"/>
    <w:link w:val="CardBodyChar"/>
    <w:qFormat/>
    <w:rsid w:val="00954157"/>
    <w:pPr>
      <w:spacing w:after="0" w:line="240" w:lineRule="auto"/>
    </w:pPr>
    <w:rPr>
      <w:rFonts w:eastAsia="Calibri"/>
      <w:sz w:val="16"/>
    </w:rPr>
  </w:style>
  <w:style w:type="character" w:customStyle="1" w:styleId="StyleStyle49pt1Char">
    <w:name w:val="Style Style4 + 9 pt1 Char"/>
    <w:basedOn w:val="Style4Char"/>
    <w:link w:val="StyleStyle49pt1"/>
    <w:locked/>
    <w:rsid w:val="00954157"/>
    <w:rPr>
      <w:rFonts w:ascii="Arial Narrow" w:hAnsi="Arial Narrow"/>
      <w:sz w:val="16"/>
      <w:u w:val="single"/>
      <w:lang w:eastAsia="zh-CN"/>
    </w:rPr>
  </w:style>
  <w:style w:type="paragraph" w:customStyle="1" w:styleId="StyleStyle49pt1">
    <w:name w:val="Style Style4 + 9 pt1"/>
    <w:basedOn w:val="Style4"/>
    <w:link w:val="StyleStyle49pt1Char"/>
    <w:qFormat/>
    <w:rsid w:val="00954157"/>
    <w:pPr>
      <w:numPr>
        <w:numId w:val="0"/>
      </w:numPr>
    </w:pPr>
    <w:rPr>
      <w:lang w:eastAsia="zh-CN"/>
    </w:rPr>
  </w:style>
  <w:style w:type="character" w:customStyle="1" w:styleId="StyleStyle49ptBold1Char">
    <w:name w:val="Style Style4 + 9 pt Bold1 Char"/>
    <w:link w:val="StyleStyle49ptBold1"/>
    <w:locked/>
    <w:rsid w:val="00954157"/>
    <w:rPr>
      <w:rFonts w:ascii="Arial Narrow" w:hAnsi="Arial Narrow"/>
      <w:b/>
      <w:bCs/>
      <w:sz w:val="16"/>
      <w:u w:val="single"/>
    </w:rPr>
  </w:style>
  <w:style w:type="paragraph" w:customStyle="1" w:styleId="StyleStyle49ptBold1">
    <w:name w:val="Style Style4 + 9 pt Bold1"/>
    <w:basedOn w:val="Style4"/>
    <w:link w:val="StyleStyle49ptBold1Char"/>
    <w:qFormat/>
    <w:rsid w:val="00954157"/>
    <w:pPr>
      <w:numPr>
        <w:numId w:val="0"/>
      </w:numPr>
    </w:pPr>
    <w:rPr>
      <w:b/>
      <w:bCs/>
    </w:rPr>
  </w:style>
  <w:style w:type="character" w:customStyle="1" w:styleId="StyleStyle49pt2Char">
    <w:name w:val="Style Style4 + 9 pt2 Char"/>
    <w:basedOn w:val="Style4Char"/>
    <w:link w:val="StyleStyle49pt2"/>
    <w:locked/>
    <w:rsid w:val="00954157"/>
    <w:rPr>
      <w:rFonts w:ascii="Arial Narrow" w:hAnsi="Arial Narrow"/>
      <w:sz w:val="16"/>
      <w:u w:val="single"/>
      <w:lang w:eastAsia="zh-CN"/>
    </w:rPr>
  </w:style>
  <w:style w:type="paragraph" w:customStyle="1" w:styleId="StyleStyle49pt2">
    <w:name w:val="Style Style4 + 9 pt2"/>
    <w:basedOn w:val="Style4"/>
    <w:link w:val="StyleStyle49pt2Char"/>
    <w:qFormat/>
    <w:rsid w:val="00954157"/>
    <w:pPr>
      <w:numPr>
        <w:numId w:val="0"/>
      </w:numPr>
    </w:pPr>
    <w:rPr>
      <w:lang w:eastAsia="zh-CN"/>
    </w:rPr>
  </w:style>
  <w:style w:type="character" w:customStyle="1" w:styleId="StyleStyle49ptBold2Char">
    <w:name w:val="Style Style4 + 9 pt Bold2 Char"/>
    <w:link w:val="StyleStyle49ptBold2"/>
    <w:locked/>
    <w:rsid w:val="00954157"/>
    <w:rPr>
      <w:rFonts w:ascii="Arial Narrow" w:hAnsi="Arial Narrow"/>
      <w:b/>
      <w:bCs/>
      <w:sz w:val="16"/>
      <w:u w:val="single"/>
    </w:rPr>
  </w:style>
  <w:style w:type="paragraph" w:customStyle="1" w:styleId="StyleStyle49ptBold2">
    <w:name w:val="Style Style4 + 9 pt Bold2"/>
    <w:basedOn w:val="Style4"/>
    <w:link w:val="StyleStyle49ptBold2Char"/>
    <w:qFormat/>
    <w:rsid w:val="00954157"/>
    <w:pPr>
      <w:numPr>
        <w:numId w:val="0"/>
      </w:numPr>
    </w:pPr>
    <w:rPr>
      <w:b/>
      <w:bCs/>
    </w:rPr>
  </w:style>
  <w:style w:type="character" w:customStyle="1" w:styleId="CiteBodyChar">
    <w:name w:val="Cite Body Char"/>
    <w:link w:val="CiteBody"/>
    <w:locked/>
    <w:rsid w:val="00954157"/>
    <w:rPr>
      <w:rFonts w:ascii="Calibri" w:eastAsia="Calibri" w:hAnsi="Calibri" w:cs="Calibri"/>
      <w:sz w:val="16"/>
      <w:szCs w:val="16"/>
    </w:rPr>
  </w:style>
  <w:style w:type="paragraph" w:customStyle="1" w:styleId="CiteBody">
    <w:name w:val="Cite Body"/>
    <w:basedOn w:val="Normal"/>
    <w:link w:val="CiteBodyChar"/>
    <w:qFormat/>
    <w:rsid w:val="00954157"/>
    <w:pPr>
      <w:spacing w:after="0" w:line="240" w:lineRule="auto"/>
    </w:pPr>
    <w:rPr>
      <w:rFonts w:eastAsia="Calibri"/>
      <w:sz w:val="16"/>
      <w:szCs w:val="16"/>
    </w:rPr>
  </w:style>
  <w:style w:type="character" w:customStyle="1" w:styleId="CiteBoldChar">
    <w:name w:val="Cite Bold Char"/>
    <w:link w:val="CiteBold"/>
    <w:locked/>
    <w:rsid w:val="00954157"/>
    <w:rPr>
      <w:rFonts w:ascii="Calibri" w:eastAsia="Calibri" w:hAnsi="Calibri" w:cs="Calibri"/>
      <w:b/>
      <w:sz w:val="16"/>
      <w:szCs w:val="16"/>
    </w:rPr>
  </w:style>
  <w:style w:type="paragraph" w:customStyle="1" w:styleId="CiteBold">
    <w:name w:val="Cite Bold"/>
    <w:basedOn w:val="CiteBody"/>
    <w:link w:val="CiteBoldChar"/>
    <w:qFormat/>
    <w:rsid w:val="00954157"/>
    <w:rPr>
      <w:b/>
    </w:rPr>
  </w:style>
  <w:style w:type="character" w:customStyle="1" w:styleId="StyleCardBody11ptUnderlineChar">
    <w:name w:val="Style Card Body + 11 pt Underline Char"/>
    <w:link w:val="StyleCardBody11ptUnderline"/>
    <w:locked/>
    <w:rsid w:val="00954157"/>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954157"/>
    <w:rPr>
      <w:u w:val="single"/>
    </w:rPr>
  </w:style>
  <w:style w:type="character" w:customStyle="1" w:styleId="StyleStyle49pt4Char">
    <w:name w:val="Style Style4 + 9 pt4 Char"/>
    <w:basedOn w:val="Style4Char"/>
    <w:link w:val="StyleStyle49pt4"/>
    <w:locked/>
    <w:rsid w:val="00954157"/>
    <w:rPr>
      <w:rFonts w:ascii="Arial Narrow" w:hAnsi="Arial Narrow"/>
      <w:sz w:val="16"/>
      <w:u w:val="single"/>
      <w:lang w:eastAsia="zh-CN"/>
    </w:rPr>
  </w:style>
  <w:style w:type="paragraph" w:customStyle="1" w:styleId="StyleStyle49pt4">
    <w:name w:val="Style Style4 + 9 pt4"/>
    <w:basedOn w:val="Style4"/>
    <w:link w:val="StyleStyle49pt4Char"/>
    <w:qFormat/>
    <w:rsid w:val="00954157"/>
    <w:pPr>
      <w:numPr>
        <w:numId w:val="0"/>
      </w:numPr>
    </w:pPr>
    <w:rPr>
      <w:lang w:eastAsia="zh-CN"/>
    </w:rPr>
  </w:style>
  <w:style w:type="character" w:customStyle="1" w:styleId="StyleStyle49ptBold4Char">
    <w:name w:val="Style Style4 + 9 pt Bold4 Char"/>
    <w:link w:val="StyleStyle49ptBold4"/>
    <w:locked/>
    <w:rsid w:val="00954157"/>
    <w:rPr>
      <w:rFonts w:ascii="Arial Narrow" w:hAnsi="Arial Narrow"/>
      <w:b/>
      <w:bCs/>
      <w:sz w:val="16"/>
      <w:u w:val="single"/>
    </w:rPr>
  </w:style>
  <w:style w:type="paragraph" w:customStyle="1" w:styleId="StyleStyle49ptBold4">
    <w:name w:val="Style Style4 + 9 pt Bold4"/>
    <w:basedOn w:val="Style4"/>
    <w:link w:val="StyleStyle49ptBold4Char"/>
    <w:qFormat/>
    <w:rsid w:val="00954157"/>
    <w:pPr>
      <w:numPr>
        <w:numId w:val="0"/>
      </w:numPr>
    </w:pPr>
    <w:rPr>
      <w:b/>
      <w:bCs/>
    </w:rPr>
  </w:style>
  <w:style w:type="character" w:customStyle="1" w:styleId="StyleStyle49pt5Char">
    <w:name w:val="Style Style4 + 9 pt5 Char"/>
    <w:basedOn w:val="Style4Char"/>
    <w:link w:val="StyleStyle49pt5"/>
    <w:locked/>
    <w:rsid w:val="00954157"/>
    <w:rPr>
      <w:rFonts w:ascii="Arial Narrow" w:hAnsi="Arial Narrow"/>
      <w:sz w:val="16"/>
      <w:u w:val="single"/>
      <w:lang w:eastAsia="zh-CN"/>
    </w:rPr>
  </w:style>
  <w:style w:type="paragraph" w:customStyle="1" w:styleId="StyleStyle49pt5">
    <w:name w:val="Style Style4 + 9 pt5"/>
    <w:basedOn w:val="Style4"/>
    <w:link w:val="StyleStyle49pt5Char"/>
    <w:qFormat/>
    <w:rsid w:val="00954157"/>
    <w:pPr>
      <w:numPr>
        <w:numId w:val="0"/>
      </w:numPr>
    </w:pPr>
    <w:rPr>
      <w:lang w:eastAsia="zh-CN"/>
    </w:rPr>
  </w:style>
  <w:style w:type="character" w:customStyle="1" w:styleId="StyleStyle49pt6Char">
    <w:name w:val="Style Style4 + 9 pt6 Char"/>
    <w:basedOn w:val="Style4Char"/>
    <w:link w:val="StyleStyle49pt6"/>
    <w:locked/>
    <w:rsid w:val="00954157"/>
    <w:rPr>
      <w:rFonts w:ascii="Arial Narrow" w:hAnsi="Arial Narrow"/>
      <w:sz w:val="16"/>
      <w:u w:val="single"/>
      <w:lang w:eastAsia="zh-CN"/>
    </w:rPr>
  </w:style>
  <w:style w:type="paragraph" w:customStyle="1" w:styleId="StyleStyle49pt6">
    <w:name w:val="Style Style4 + 9 pt6"/>
    <w:basedOn w:val="Style4"/>
    <w:link w:val="StyleStyle49pt6Char"/>
    <w:qFormat/>
    <w:rsid w:val="00954157"/>
    <w:pPr>
      <w:numPr>
        <w:numId w:val="0"/>
      </w:numPr>
    </w:pPr>
    <w:rPr>
      <w:lang w:eastAsia="zh-CN"/>
    </w:rPr>
  </w:style>
  <w:style w:type="character" w:customStyle="1" w:styleId="StyleStyle49ptBold5Char">
    <w:name w:val="Style Style4 + 9 pt Bold5 Char"/>
    <w:link w:val="StyleStyle49ptBold5"/>
    <w:locked/>
    <w:rsid w:val="00954157"/>
    <w:rPr>
      <w:rFonts w:ascii="Arial Narrow" w:hAnsi="Arial Narrow"/>
      <w:b/>
      <w:bCs/>
      <w:sz w:val="16"/>
      <w:u w:val="single"/>
    </w:rPr>
  </w:style>
  <w:style w:type="paragraph" w:customStyle="1" w:styleId="StyleStyle49ptBold5">
    <w:name w:val="Style Style4 + 9 pt Bold5"/>
    <w:basedOn w:val="Style4"/>
    <w:link w:val="StyleStyle49ptBold5Char"/>
    <w:qFormat/>
    <w:rsid w:val="00954157"/>
    <w:pPr>
      <w:numPr>
        <w:numId w:val="0"/>
      </w:numPr>
    </w:pPr>
    <w:rPr>
      <w:b/>
      <w:bCs/>
    </w:rPr>
  </w:style>
  <w:style w:type="character" w:customStyle="1" w:styleId="StyleStyle49pt7Char">
    <w:name w:val="Style Style4 + 9 pt7 Char"/>
    <w:basedOn w:val="Style4Char"/>
    <w:link w:val="StyleStyle49pt7"/>
    <w:locked/>
    <w:rsid w:val="00954157"/>
    <w:rPr>
      <w:rFonts w:ascii="Arial Narrow" w:hAnsi="Arial Narrow"/>
      <w:sz w:val="16"/>
      <w:u w:val="single"/>
      <w:lang w:eastAsia="zh-CN"/>
    </w:rPr>
  </w:style>
  <w:style w:type="paragraph" w:customStyle="1" w:styleId="StyleStyle49pt7">
    <w:name w:val="Style Style4 + 9 pt7"/>
    <w:basedOn w:val="Style4"/>
    <w:link w:val="StyleStyle49pt7Char"/>
    <w:qFormat/>
    <w:rsid w:val="00954157"/>
    <w:pPr>
      <w:numPr>
        <w:numId w:val="0"/>
      </w:numPr>
    </w:pPr>
    <w:rPr>
      <w:lang w:eastAsia="zh-CN"/>
    </w:rPr>
  </w:style>
  <w:style w:type="paragraph" w:customStyle="1" w:styleId="FONT7">
    <w:name w:val="FONT 7"/>
    <w:qFormat/>
    <w:rsid w:val="0095415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954157"/>
    <w:pPr>
      <w:numPr>
        <w:numId w:val="0"/>
      </w:numPr>
    </w:pPr>
  </w:style>
  <w:style w:type="character" w:customStyle="1" w:styleId="StyleHeading2UnderlineChar">
    <w:name w:val="Style Heading 2 + Underline Char"/>
    <w:link w:val="StyleHeading2Underline"/>
    <w:locked/>
    <w:rsid w:val="00954157"/>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954157"/>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954157"/>
    <w:rPr>
      <w:rFonts w:ascii="Calibri" w:eastAsia="Calibri" w:hAnsi="Calibri" w:cs="Calibri"/>
      <w:u w:val="single"/>
    </w:rPr>
  </w:style>
  <w:style w:type="paragraph" w:customStyle="1" w:styleId="StyleCardText11ptUnderline">
    <w:name w:val="Style Card Text + 11 pt Underline"/>
    <w:link w:val="StyleCardText11ptUnderlineChar"/>
    <w:qFormat/>
    <w:rsid w:val="00954157"/>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954157"/>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954157"/>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954157"/>
    <w:rPr>
      <w:rFonts w:ascii="Arial Narrow" w:hAnsi="Arial Narrow"/>
      <w:b/>
      <w:bCs/>
      <w:sz w:val="16"/>
      <w:u w:val="single"/>
    </w:rPr>
  </w:style>
  <w:style w:type="paragraph" w:customStyle="1" w:styleId="StyleStyle49ptBold6">
    <w:name w:val="Style Style4 + 9 pt Bold6"/>
    <w:basedOn w:val="Style4"/>
    <w:link w:val="StyleStyle49ptBold6Char"/>
    <w:qFormat/>
    <w:rsid w:val="00954157"/>
    <w:pPr>
      <w:numPr>
        <w:numId w:val="0"/>
      </w:numPr>
    </w:pPr>
    <w:rPr>
      <w:b/>
      <w:bCs/>
    </w:rPr>
  </w:style>
  <w:style w:type="character" w:customStyle="1" w:styleId="StyleUnderlined11ptChar">
    <w:name w:val="Style Underlined + 11 pt Char"/>
    <w:basedOn w:val="DefaultParagraphFont"/>
    <w:link w:val="StyleUnderlined11pt"/>
    <w:locked/>
    <w:rsid w:val="00954157"/>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954157"/>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954157"/>
    <w:rPr>
      <w:rFonts w:ascii="Calibri" w:eastAsia="Calibri" w:hAnsi="Calibri" w:cs="Calibri"/>
      <w:b/>
      <w:bCs/>
      <w:u w:val="single"/>
    </w:rPr>
  </w:style>
  <w:style w:type="paragraph" w:customStyle="1" w:styleId="StyleCircled11pt">
    <w:name w:val="Style Circled + 11 pt"/>
    <w:basedOn w:val="Circled"/>
    <w:link w:val="StyleCircled11ptChar"/>
    <w:qFormat/>
    <w:rsid w:val="00954157"/>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954157"/>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954157"/>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954157"/>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954157"/>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954157"/>
    <w:pPr>
      <w:spacing w:after="0" w:line="240" w:lineRule="auto"/>
    </w:pPr>
    <w:rPr>
      <w:rFonts w:eastAsia="Calibri"/>
      <w:u w:val="single"/>
    </w:rPr>
  </w:style>
  <w:style w:type="character" w:customStyle="1" w:styleId="textboldCharChar">
    <w:name w:val="text bold Char Char"/>
    <w:link w:val="textboldChar"/>
    <w:locked/>
    <w:rsid w:val="00954157"/>
    <w:rPr>
      <w:rFonts w:ascii="Calibri" w:eastAsia="Calibri" w:hAnsi="Calibri" w:cs="Calibri"/>
      <w:b/>
      <w:u w:val="thick"/>
    </w:rPr>
  </w:style>
  <w:style w:type="paragraph" w:customStyle="1" w:styleId="textboldChar">
    <w:name w:val="text bold Char"/>
    <w:basedOn w:val="Normal"/>
    <w:link w:val="textboldCharChar"/>
    <w:qFormat/>
    <w:rsid w:val="00954157"/>
    <w:pPr>
      <w:spacing w:after="0" w:line="240" w:lineRule="auto"/>
      <w:ind w:left="720"/>
    </w:pPr>
    <w:rPr>
      <w:rFonts w:eastAsia="Calibri"/>
      <w:b/>
      <w:u w:val="thick"/>
    </w:rPr>
  </w:style>
  <w:style w:type="paragraph" w:customStyle="1" w:styleId="notes-source-hasnotes">
    <w:name w:val="notes-source-hasnotes"/>
    <w:basedOn w:val="Normal"/>
    <w:qFormat/>
    <w:rsid w:val="00954157"/>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954157"/>
    <w:pPr>
      <w:spacing w:before="100" w:beforeAutospacing="1" w:after="100" w:afterAutospacing="1" w:line="240" w:lineRule="auto"/>
    </w:pPr>
    <w:rPr>
      <w:rFonts w:ascii="Times" w:hAnsi="Times"/>
      <w:szCs w:val="20"/>
    </w:rPr>
  </w:style>
  <w:style w:type="paragraph" w:customStyle="1" w:styleId="left">
    <w:name w:val="left"/>
    <w:basedOn w:val="Normal"/>
    <w:qFormat/>
    <w:rsid w:val="00954157"/>
    <w:pPr>
      <w:spacing w:before="100" w:beforeAutospacing="1" w:after="100" w:afterAutospacing="1" w:line="240" w:lineRule="auto"/>
    </w:pPr>
    <w:rPr>
      <w:rFonts w:ascii="Times" w:hAnsi="Times"/>
      <w:szCs w:val="20"/>
    </w:rPr>
  </w:style>
  <w:style w:type="paragraph" w:customStyle="1" w:styleId="right">
    <w:name w:val="right"/>
    <w:basedOn w:val="Normal"/>
    <w:qFormat/>
    <w:rsid w:val="00954157"/>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954157"/>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954157"/>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954157"/>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954157"/>
    <w:pPr>
      <w:spacing w:before="100" w:beforeAutospacing="1" w:after="100" w:afterAutospacing="1" w:line="240" w:lineRule="auto"/>
    </w:pPr>
    <w:rPr>
      <w:rFonts w:ascii="Times" w:hAnsi="Times"/>
      <w:szCs w:val="20"/>
    </w:rPr>
  </w:style>
  <w:style w:type="paragraph" w:customStyle="1" w:styleId="aff">
    <w:name w:val="aff"/>
    <w:basedOn w:val="Normal"/>
    <w:qFormat/>
    <w:rsid w:val="00954157"/>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954157"/>
    <w:pPr>
      <w:spacing w:before="100" w:beforeAutospacing="1" w:after="100" w:afterAutospacing="1" w:line="240" w:lineRule="auto"/>
    </w:pPr>
    <w:rPr>
      <w:rFonts w:ascii="Times" w:hAnsi="Times"/>
      <w:szCs w:val="20"/>
    </w:rPr>
  </w:style>
  <w:style w:type="paragraph" w:customStyle="1" w:styleId="sbyline">
    <w:name w:val="sbyline"/>
    <w:basedOn w:val="Normal"/>
    <w:qFormat/>
    <w:rsid w:val="00954157"/>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954157"/>
    <w:pPr>
      <w:spacing w:before="100" w:beforeAutospacing="1" w:after="100" w:afterAutospacing="1" w:line="240" w:lineRule="auto"/>
    </w:pPr>
    <w:rPr>
      <w:rFonts w:ascii="Times" w:hAnsi="Times"/>
      <w:szCs w:val="20"/>
    </w:rPr>
  </w:style>
  <w:style w:type="paragraph" w:customStyle="1" w:styleId="lede">
    <w:name w:val="lede"/>
    <w:basedOn w:val="Normal"/>
    <w:qFormat/>
    <w:rsid w:val="00954157"/>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954157"/>
    <w:rPr>
      <w:rFonts w:ascii="New Baskerville" w:eastAsiaTheme="minorEastAsia" w:hAnsi="New Baskerville"/>
      <w:color w:val="auto"/>
    </w:rPr>
  </w:style>
  <w:style w:type="paragraph" w:customStyle="1" w:styleId="SubHead1">
    <w:name w:val="_SubHead1"/>
    <w:basedOn w:val="Default"/>
    <w:next w:val="Default"/>
    <w:uiPriority w:val="99"/>
    <w:qFormat/>
    <w:rsid w:val="00954157"/>
    <w:rPr>
      <w:rFonts w:ascii="New Baskerville" w:eastAsiaTheme="minorEastAsia" w:hAnsi="New Baskerville"/>
      <w:color w:val="auto"/>
    </w:rPr>
  </w:style>
  <w:style w:type="paragraph" w:customStyle="1" w:styleId="SubHead2">
    <w:name w:val="_SubHead2"/>
    <w:basedOn w:val="Default"/>
    <w:next w:val="Default"/>
    <w:uiPriority w:val="99"/>
    <w:qFormat/>
    <w:rsid w:val="00954157"/>
    <w:rPr>
      <w:rFonts w:ascii="New Baskerville" w:eastAsiaTheme="minorEastAsia" w:hAnsi="New Baskerville"/>
      <w:color w:val="auto"/>
    </w:rPr>
  </w:style>
  <w:style w:type="paragraph" w:customStyle="1" w:styleId="collapsed-hide">
    <w:name w:val="collapsed-hide"/>
    <w:basedOn w:val="Normal"/>
    <w:qFormat/>
    <w:rsid w:val="00954157"/>
    <w:pPr>
      <w:spacing w:before="100" w:beforeAutospacing="1" w:after="100" w:afterAutospacing="1" w:line="240" w:lineRule="auto"/>
    </w:pPr>
    <w:rPr>
      <w:rFonts w:ascii="Times" w:hAnsi="Times"/>
      <w:szCs w:val="20"/>
    </w:rPr>
  </w:style>
  <w:style w:type="paragraph" w:customStyle="1" w:styleId="odd">
    <w:name w:val="odd"/>
    <w:basedOn w:val="Normal"/>
    <w:qFormat/>
    <w:rsid w:val="00954157"/>
    <w:pPr>
      <w:spacing w:before="100" w:beforeAutospacing="1" w:after="100" w:afterAutospacing="1" w:line="240" w:lineRule="auto"/>
    </w:pPr>
    <w:rPr>
      <w:rFonts w:ascii="Times" w:hAnsi="Times"/>
      <w:szCs w:val="20"/>
    </w:rPr>
  </w:style>
  <w:style w:type="paragraph" w:customStyle="1" w:styleId="volissue">
    <w:name w:val="volissue"/>
    <w:basedOn w:val="Normal"/>
    <w:qFormat/>
    <w:rsid w:val="00954157"/>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954157"/>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954157"/>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954157"/>
    <w:pPr>
      <w:spacing w:before="100" w:beforeAutospacing="1" w:after="100" w:afterAutospacing="1" w:line="240" w:lineRule="auto"/>
    </w:pPr>
    <w:rPr>
      <w:rFonts w:ascii="Times" w:hAnsi="Times"/>
      <w:szCs w:val="20"/>
    </w:rPr>
  </w:style>
  <w:style w:type="paragraph" w:customStyle="1" w:styleId="snippet">
    <w:name w:val="snippet"/>
    <w:basedOn w:val="Normal"/>
    <w:qFormat/>
    <w:rsid w:val="00954157"/>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954157"/>
    <w:pPr>
      <w:spacing w:line="201" w:lineRule="atLeast"/>
    </w:pPr>
    <w:rPr>
      <w:rFonts w:eastAsiaTheme="minorEastAsia"/>
      <w:color w:val="auto"/>
    </w:rPr>
  </w:style>
  <w:style w:type="paragraph" w:customStyle="1" w:styleId="Pa14">
    <w:name w:val="Pa14"/>
    <w:basedOn w:val="Default"/>
    <w:next w:val="Default"/>
    <w:uiPriority w:val="99"/>
    <w:qFormat/>
    <w:rsid w:val="00954157"/>
    <w:pPr>
      <w:spacing w:line="241" w:lineRule="atLeast"/>
    </w:pPr>
    <w:rPr>
      <w:rFonts w:eastAsiaTheme="minorEastAsia"/>
      <w:color w:val="auto"/>
    </w:rPr>
  </w:style>
  <w:style w:type="paragraph" w:customStyle="1" w:styleId="Pa9">
    <w:name w:val="Pa9"/>
    <w:basedOn w:val="Default"/>
    <w:next w:val="Default"/>
    <w:uiPriority w:val="99"/>
    <w:qFormat/>
    <w:rsid w:val="00954157"/>
    <w:pPr>
      <w:spacing w:line="241" w:lineRule="atLeast"/>
    </w:pPr>
    <w:rPr>
      <w:rFonts w:ascii="Gill Sans" w:eastAsiaTheme="minorEastAsia" w:hAnsi="Gill Sans"/>
      <w:color w:val="auto"/>
    </w:rPr>
  </w:style>
  <w:style w:type="paragraph" w:customStyle="1" w:styleId="hg-daily">
    <w:name w:val="hg-daily"/>
    <w:basedOn w:val="Normal"/>
    <w:qFormat/>
    <w:rsid w:val="00954157"/>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954157"/>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954157"/>
    <w:pPr>
      <w:spacing w:after="0" w:line="240" w:lineRule="auto"/>
    </w:pPr>
    <w:rPr>
      <w:rFonts w:eastAsia="Times New Roman"/>
      <w:sz w:val="24"/>
      <w:szCs w:val="20"/>
    </w:rPr>
  </w:style>
  <w:style w:type="paragraph" w:customStyle="1" w:styleId="TOC1Char">
    <w:name w:val="TOC 1 Char"/>
    <w:basedOn w:val="Normal"/>
    <w:next w:val="Normal"/>
    <w:qFormat/>
    <w:rsid w:val="00954157"/>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954157"/>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954157"/>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954157"/>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954157"/>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954157"/>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954157"/>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954157"/>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954157"/>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954157"/>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954157"/>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954157"/>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954157"/>
    <w:rPr>
      <w:rFonts w:ascii="Calibri" w:eastAsia="Times New Roman" w:hAnsi="Calibri" w:cs="Calibri"/>
      <w:strike/>
      <w:sz w:val="16"/>
    </w:rPr>
  </w:style>
  <w:style w:type="paragraph" w:customStyle="1" w:styleId="LanguageEditing">
    <w:name w:val="Language Editing"/>
    <w:basedOn w:val="Normal"/>
    <w:link w:val="LanguageEditingChar"/>
    <w:qFormat/>
    <w:rsid w:val="00954157"/>
    <w:pPr>
      <w:spacing w:after="0" w:line="240" w:lineRule="auto"/>
    </w:pPr>
    <w:rPr>
      <w:rFonts w:eastAsia="Times New Roman"/>
      <w:strike/>
      <w:sz w:val="16"/>
    </w:rPr>
  </w:style>
  <w:style w:type="character" w:customStyle="1" w:styleId="HeaderInitialChar">
    <w:name w:val="Header Initial Char"/>
    <w:link w:val="HeaderInitial"/>
    <w:locked/>
    <w:rsid w:val="00954157"/>
    <w:rPr>
      <w:rFonts w:ascii="Calibri" w:eastAsia="Times New Roman" w:hAnsi="Calibri" w:cs="Calibri"/>
      <w:b/>
      <w:caps/>
      <w:sz w:val="40"/>
      <w:szCs w:val="40"/>
    </w:rPr>
  </w:style>
  <w:style w:type="paragraph" w:customStyle="1" w:styleId="HeaderInitial">
    <w:name w:val="Header Initial"/>
    <w:basedOn w:val="Normal"/>
    <w:link w:val="HeaderInitialChar"/>
    <w:qFormat/>
    <w:rsid w:val="00954157"/>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954157"/>
    <w:rPr>
      <w:rFonts w:ascii="Calibri" w:hAnsi="Calibri" w:cs="Calibri"/>
      <w:strike/>
      <w:sz w:val="16"/>
    </w:rPr>
  </w:style>
  <w:style w:type="paragraph" w:customStyle="1" w:styleId="Strikethrough0">
    <w:name w:val="Strikethrough"/>
    <w:basedOn w:val="Normal"/>
    <w:link w:val="StrikethroughChar"/>
    <w:qFormat/>
    <w:rsid w:val="00954157"/>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954157"/>
    <w:pPr>
      <w:spacing w:after="0" w:line="240" w:lineRule="auto"/>
    </w:pPr>
    <w:rPr>
      <w:rFonts w:asciiTheme="minorHAnsi" w:hAnsiTheme="minorHAnsi"/>
      <w:bCs/>
    </w:rPr>
  </w:style>
  <w:style w:type="character" w:customStyle="1" w:styleId="NormalF6Char">
    <w:name w:val="Normal F6 Char"/>
    <w:link w:val="NormalF6"/>
    <w:locked/>
    <w:rsid w:val="00954157"/>
    <w:rPr>
      <w:rFonts w:ascii="Calibri" w:eastAsia="Times New Roman" w:hAnsi="Calibri" w:cs="Calibri"/>
    </w:rPr>
  </w:style>
  <w:style w:type="paragraph" w:customStyle="1" w:styleId="NormalF6">
    <w:name w:val="Normal F6"/>
    <w:basedOn w:val="Normal"/>
    <w:link w:val="NormalF6Char"/>
    <w:qFormat/>
    <w:rsid w:val="00954157"/>
    <w:pPr>
      <w:spacing w:after="0" w:line="240" w:lineRule="auto"/>
    </w:pPr>
    <w:rPr>
      <w:rFonts w:eastAsia="Times New Roman"/>
    </w:rPr>
  </w:style>
  <w:style w:type="paragraph" w:customStyle="1" w:styleId="TagNew">
    <w:name w:val="Tag New"/>
    <w:qFormat/>
    <w:rsid w:val="00954157"/>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95415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954157"/>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954157"/>
    <w:pPr>
      <w:spacing w:before="100" w:beforeAutospacing="1" w:after="100" w:afterAutospacing="1" w:line="240" w:lineRule="auto"/>
    </w:pPr>
    <w:rPr>
      <w:rFonts w:eastAsia="Times New Roman"/>
      <w:sz w:val="24"/>
    </w:rPr>
  </w:style>
  <w:style w:type="paragraph" w:customStyle="1" w:styleId="Carding">
    <w:name w:val="Carding"/>
    <w:basedOn w:val="Normal"/>
    <w:qFormat/>
    <w:rsid w:val="00954157"/>
    <w:pPr>
      <w:spacing w:after="0" w:line="240" w:lineRule="auto"/>
    </w:pPr>
    <w:rPr>
      <w:rFonts w:eastAsia="Times New Roman"/>
      <w:sz w:val="18"/>
    </w:rPr>
  </w:style>
  <w:style w:type="paragraph" w:customStyle="1" w:styleId="NormalWeb8">
    <w:name w:val="Normal (Web)8"/>
    <w:basedOn w:val="Normal"/>
    <w:qFormat/>
    <w:rsid w:val="00954157"/>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954157"/>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954157"/>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954157"/>
    <w:rPr>
      <w:b/>
      <w:bCs/>
      <w:u w:val="single"/>
    </w:rPr>
  </w:style>
  <w:style w:type="paragraph" w:customStyle="1" w:styleId="StyleUnderlined11ptBold">
    <w:name w:val="Style Underlined + 11 pt Bold"/>
    <w:basedOn w:val="underlined"/>
    <w:link w:val="StyleUnderlined11ptBoldChar"/>
    <w:qFormat/>
    <w:rsid w:val="00954157"/>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954157"/>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954157"/>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954157"/>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954157"/>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954157"/>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954157"/>
    <w:rPr>
      <w:rFonts w:eastAsia="Times New Roman"/>
      <w:b/>
      <w:lang w:val="x-none" w:eastAsia="x-none"/>
    </w:rPr>
  </w:style>
  <w:style w:type="character" w:customStyle="1" w:styleId="CardDownSizeChar">
    <w:name w:val="CardDownSize Char"/>
    <w:link w:val="CardDownSize"/>
    <w:locked/>
    <w:rsid w:val="00954157"/>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954157"/>
    <w:pPr>
      <w:spacing w:after="0" w:line="240" w:lineRule="auto"/>
    </w:pPr>
    <w:rPr>
      <w:rFonts w:eastAsia="Calibri"/>
      <w:sz w:val="16"/>
      <w:szCs w:val="20"/>
      <w:lang w:val="x-none" w:eastAsia="x-none"/>
    </w:rPr>
  </w:style>
  <w:style w:type="character" w:customStyle="1" w:styleId="Citation1Char">
    <w:name w:val="Citation1 Char"/>
    <w:link w:val="Citation1"/>
    <w:locked/>
    <w:rsid w:val="00954157"/>
    <w:rPr>
      <w:rFonts w:ascii="Calibri" w:eastAsia="Calibri" w:hAnsi="Calibri" w:cs="Calibri"/>
      <w:b/>
      <w:u w:val="single"/>
      <w:lang w:val="x-none" w:eastAsia="x-none"/>
    </w:rPr>
  </w:style>
  <w:style w:type="paragraph" w:customStyle="1" w:styleId="Citation1">
    <w:name w:val="Citation1"/>
    <w:basedOn w:val="Normal"/>
    <w:link w:val="Citation1Char"/>
    <w:qFormat/>
    <w:rsid w:val="00954157"/>
    <w:pPr>
      <w:spacing w:after="0" w:line="240" w:lineRule="auto"/>
    </w:pPr>
    <w:rPr>
      <w:rFonts w:eastAsia="Calibri"/>
      <w:b/>
      <w:u w:val="single"/>
      <w:lang w:val="x-none" w:eastAsia="x-none"/>
    </w:rPr>
  </w:style>
  <w:style w:type="paragraph" w:customStyle="1" w:styleId="Non-NavPanelTag">
    <w:name w:val="Non-Nav Panel Tag"/>
    <w:basedOn w:val="Normal"/>
    <w:qFormat/>
    <w:rsid w:val="00954157"/>
    <w:pPr>
      <w:spacing w:after="0" w:line="240" w:lineRule="auto"/>
    </w:pPr>
    <w:rPr>
      <w:b/>
      <w:sz w:val="26"/>
    </w:rPr>
  </w:style>
  <w:style w:type="paragraph" w:customStyle="1" w:styleId="TagsFutura">
    <w:name w:val="TagsFutura"/>
    <w:basedOn w:val="Normal"/>
    <w:next w:val="Cites"/>
    <w:qFormat/>
    <w:rsid w:val="00954157"/>
    <w:pPr>
      <w:spacing w:after="0" w:line="240" w:lineRule="auto"/>
    </w:pPr>
    <w:rPr>
      <w:rFonts w:ascii="Futura" w:eastAsia="Times" w:hAnsi="Futura"/>
      <w:b/>
      <w:caps/>
      <w:sz w:val="18"/>
      <w:szCs w:val="20"/>
    </w:rPr>
  </w:style>
  <w:style w:type="paragraph" w:customStyle="1" w:styleId="DebateTag0">
    <w:name w:val="DebateTag"/>
    <w:basedOn w:val="Normal"/>
    <w:qFormat/>
    <w:rsid w:val="00954157"/>
    <w:pPr>
      <w:spacing w:after="0" w:line="240" w:lineRule="auto"/>
    </w:pPr>
    <w:rPr>
      <w:rFonts w:eastAsia="Calibri"/>
      <w:b/>
    </w:rPr>
  </w:style>
  <w:style w:type="paragraph" w:customStyle="1" w:styleId="Heading42">
    <w:name w:val="Heading 42"/>
    <w:basedOn w:val="Normal"/>
    <w:qFormat/>
    <w:rsid w:val="00954157"/>
    <w:pPr>
      <w:spacing w:after="0" w:line="240" w:lineRule="auto"/>
    </w:pPr>
    <w:rPr>
      <w:rFonts w:eastAsia="Times New Roman"/>
    </w:rPr>
  </w:style>
  <w:style w:type="character" w:customStyle="1" w:styleId="DebateNormalChar">
    <w:name w:val="DebateNormal Char"/>
    <w:basedOn w:val="DefaultParagraphFont"/>
    <w:link w:val="DebateNormal"/>
    <w:locked/>
    <w:rsid w:val="00954157"/>
    <w:rPr>
      <w:rFonts w:ascii="Calibri" w:eastAsia="Calibri" w:hAnsi="Calibri" w:cs="Calibri"/>
      <w:sz w:val="16"/>
      <w:szCs w:val="20"/>
    </w:rPr>
  </w:style>
  <w:style w:type="paragraph" w:customStyle="1" w:styleId="DebateNormal">
    <w:name w:val="DebateNormal"/>
    <w:basedOn w:val="Normal"/>
    <w:link w:val="DebateNormalChar"/>
    <w:qFormat/>
    <w:rsid w:val="00954157"/>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954157"/>
    <w:rPr>
      <w:rFonts w:ascii="Calibri" w:eastAsia="Calibri" w:hAnsi="Calibri" w:cs="Calibri"/>
      <w:b/>
      <w:sz w:val="16"/>
      <w:szCs w:val="20"/>
      <w:u w:val="single"/>
    </w:rPr>
  </w:style>
  <w:style w:type="paragraph" w:customStyle="1" w:styleId="DebateEmphasis">
    <w:name w:val="DebateEmphasis"/>
    <w:basedOn w:val="Normal"/>
    <w:link w:val="DebateEmphasisChar"/>
    <w:qFormat/>
    <w:rsid w:val="00954157"/>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954157"/>
    <w:rPr>
      <w:rFonts w:ascii="Times New Roman" w:hAnsi="Times New Roman" w:cs="Times New Roman"/>
      <w:sz w:val="18"/>
    </w:rPr>
  </w:style>
  <w:style w:type="paragraph" w:customStyle="1" w:styleId="NormalCite">
    <w:name w:val="NormalCite"/>
    <w:link w:val="NormalCiteChar"/>
    <w:qFormat/>
    <w:rsid w:val="00954157"/>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954157"/>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954157"/>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954157"/>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954157"/>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954157"/>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954157"/>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954157"/>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954157"/>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954157"/>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954157"/>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954157"/>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954157"/>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954157"/>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954157"/>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954157"/>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954157"/>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954157"/>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954157"/>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954157"/>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954157"/>
    <w:rPr>
      <w:u w:val="single"/>
    </w:rPr>
  </w:style>
  <w:style w:type="paragraph" w:customStyle="1" w:styleId="UnderlineChar4">
    <w:name w:val="Underline Char4"/>
    <w:basedOn w:val="Normal"/>
    <w:link w:val="UnderlineChar4Char"/>
    <w:qFormat/>
    <w:rsid w:val="00954157"/>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954157"/>
    <w:rPr>
      <w:b/>
      <w:u w:val="single"/>
    </w:rPr>
  </w:style>
  <w:style w:type="paragraph" w:customStyle="1" w:styleId="BoldandUnderlineChar3">
    <w:name w:val="Bold and Underline Char3"/>
    <w:basedOn w:val="Normal"/>
    <w:link w:val="BoldandUnderlineChar3Char2"/>
    <w:qFormat/>
    <w:rsid w:val="00954157"/>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954157"/>
    <w:rPr>
      <w:rFonts w:ascii="Calibri" w:eastAsia="Times New Roman" w:hAnsi="Calibri" w:cs="Calibri"/>
      <w:sz w:val="16"/>
      <w:u w:val="single"/>
    </w:rPr>
  </w:style>
  <w:style w:type="paragraph" w:customStyle="1" w:styleId="UnderlineChar3">
    <w:name w:val="Underline Char3"/>
    <w:basedOn w:val="Normal"/>
    <w:link w:val="UnderlineChar3Char"/>
    <w:qFormat/>
    <w:rsid w:val="00954157"/>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954157"/>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954157"/>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954157"/>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954157"/>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954157"/>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954157"/>
    <w:rPr>
      <w:u w:val="single"/>
    </w:rPr>
  </w:style>
  <w:style w:type="character" w:customStyle="1" w:styleId="StyleUnderlineBoldIndent11ptBoldChar">
    <w:name w:val="Style Underline + Bold Indent + 11 pt Bold Char"/>
    <w:link w:val="StyleUnderlineBoldIndent11ptBold"/>
    <w:locked/>
    <w:rsid w:val="00954157"/>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954157"/>
    <w:rPr>
      <w:b/>
      <w:bCs/>
      <w:u w:val="single"/>
    </w:rPr>
  </w:style>
  <w:style w:type="paragraph" w:customStyle="1" w:styleId="Style140">
    <w:name w:val="Style14"/>
    <w:basedOn w:val="Normal"/>
    <w:uiPriority w:val="99"/>
    <w:qFormat/>
    <w:rsid w:val="00954157"/>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954157"/>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954157"/>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954157"/>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954157"/>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954157"/>
    <w:rPr>
      <w:rFonts w:ascii="Calibri" w:eastAsia="SimSun" w:hAnsi="Calibri" w:cs="Calibri"/>
      <w:sz w:val="16"/>
      <w:lang w:eastAsia="zh-CN"/>
    </w:rPr>
  </w:style>
  <w:style w:type="paragraph" w:customStyle="1" w:styleId="Stylecard11pt">
    <w:name w:val="Style card + 11 pt"/>
    <w:basedOn w:val="Normal"/>
    <w:link w:val="Stylecard11ptChar"/>
    <w:qFormat/>
    <w:rsid w:val="00954157"/>
    <w:pPr>
      <w:spacing w:after="0" w:line="240" w:lineRule="auto"/>
      <w:ind w:left="288" w:right="288"/>
    </w:pPr>
    <w:rPr>
      <w:rFonts w:eastAsia="SimSun"/>
      <w:sz w:val="16"/>
      <w:lang w:eastAsia="zh-CN"/>
    </w:rPr>
  </w:style>
  <w:style w:type="paragraph" w:customStyle="1" w:styleId="WW-Default1">
    <w:name w:val="WW-Default1"/>
    <w:basedOn w:val="Normal"/>
    <w:qFormat/>
    <w:rsid w:val="00954157"/>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954157"/>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954157"/>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954157"/>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54157"/>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954157"/>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954157"/>
    <w:pPr>
      <w:spacing w:after="0" w:line="240" w:lineRule="auto"/>
    </w:pPr>
    <w:rPr>
      <w:rFonts w:eastAsia="Times New Roman"/>
      <w:b/>
      <w:bCs/>
      <w:i/>
      <w:iCs/>
      <w:sz w:val="16"/>
      <w:u w:val="single"/>
    </w:rPr>
  </w:style>
  <w:style w:type="paragraph" w:customStyle="1" w:styleId="Style180">
    <w:name w:val="Style18"/>
    <w:basedOn w:val="Normal"/>
    <w:uiPriority w:val="99"/>
    <w:qFormat/>
    <w:rsid w:val="00954157"/>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954157"/>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954157"/>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954157"/>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954157"/>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954157"/>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954157"/>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954157"/>
    <w:rPr>
      <w:rFonts w:eastAsia="Times New Roman"/>
      <w:color w:val="auto"/>
      <w:lang w:bidi="en-US"/>
    </w:rPr>
  </w:style>
  <w:style w:type="character" w:customStyle="1" w:styleId="ALLCAPSChar">
    <w:name w:val="ALL CAPS Char"/>
    <w:basedOn w:val="DefaultParagraphFont"/>
    <w:link w:val="ALLCAPS"/>
    <w:locked/>
    <w:rsid w:val="00954157"/>
    <w:rPr>
      <w:rFonts w:ascii="Calibri" w:eastAsia="Times New Roman" w:hAnsi="Calibri" w:cs="Calibri"/>
      <w:b/>
      <w:caps/>
      <w:sz w:val="16"/>
      <w:szCs w:val="20"/>
    </w:rPr>
  </w:style>
  <w:style w:type="paragraph" w:customStyle="1" w:styleId="ALLCAPS">
    <w:name w:val="ALL CAPS"/>
    <w:basedOn w:val="Normal"/>
    <w:link w:val="ALLCAPSChar"/>
    <w:qFormat/>
    <w:rsid w:val="00954157"/>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954157"/>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954157"/>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954157"/>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954157"/>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954157"/>
    <w:rPr>
      <w:rFonts w:ascii="Calibri" w:eastAsia="Times New Roman" w:hAnsi="Calibri" w:cs="Arial"/>
      <w:bCs/>
      <w:iCs/>
      <w:sz w:val="20"/>
      <w:szCs w:val="20"/>
    </w:rPr>
  </w:style>
  <w:style w:type="paragraph" w:customStyle="1" w:styleId="CITE">
    <w:name w:val="CITE"/>
    <w:basedOn w:val="Heading2"/>
    <w:link w:val="CITEChar"/>
    <w:autoRedefine/>
    <w:qFormat/>
    <w:rsid w:val="00954157"/>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954157"/>
    <w:rPr>
      <w:rFonts w:ascii="Calibri" w:eastAsia="Times New Roman" w:hAnsi="Calibri" w:cs="Calibri"/>
      <w:sz w:val="16"/>
      <w:lang w:val="x-none" w:eastAsia="x-none"/>
    </w:rPr>
  </w:style>
  <w:style w:type="paragraph" w:customStyle="1" w:styleId="Fifth">
    <w:name w:val="Fifth"/>
    <w:basedOn w:val="Normal"/>
    <w:link w:val="FifthChar"/>
    <w:qFormat/>
    <w:rsid w:val="00954157"/>
    <w:pPr>
      <w:spacing w:after="0" w:line="240" w:lineRule="auto"/>
    </w:pPr>
    <w:rPr>
      <w:rFonts w:eastAsia="Times New Roman"/>
      <w:sz w:val="16"/>
      <w:lang w:val="x-none" w:eastAsia="x-none"/>
    </w:rPr>
  </w:style>
  <w:style w:type="paragraph" w:customStyle="1" w:styleId="Repeatblockheading0">
    <w:name w:val="Repeat block heading"/>
    <w:basedOn w:val="Normal"/>
    <w:qFormat/>
    <w:rsid w:val="00954157"/>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954157"/>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954157"/>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954157"/>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954157"/>
    <w:pPr>
      <w:spacing w:after="0" w:line="240" w:lineRule="auto"/>
      <w:ind w:left="1440" w:right="1440"/>
    </w:pPr>
  </w:style>
  <w:style w:type="paragraph" w:customStyle="1" w:styleId="pagpag1">
    <w:name w:val="pagpag1"/>
    <w:basedOn w:val="Normal"/>
    <w:uiPriority w:val="99"/>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954157"/>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954157"/>
    <w:pPr>
      <w:spacing w:after="0" w:line="240" w:lineRule="auto"/>
    </w:pPr>
    <w:rPr>
      <w:rFonts w:eastAsia="Calibri"/>
      <w:bCs/>
      <w:color w:val="000000"/>
      <w:sz w:val="16"/>
    </w:rPr>
  </w:style>
  <w:style w:type="character" w:customStyle="1" w:styleId="BodyText3Char1">
    <w:name w:val="Body Text 3 Char1"/>
    <w:basedOn w:val="DefaultParagraphFont"/>
    <w:uiPriority w:val="99"/>
    <w:rsid w:val="00954157"/>
    <w:rPr>
      <w:rFonts w:ascii="Calibri" w:hAnsi="Calibri" w:cs="Calibri"/>
      <w:sz w:val="16"/>
      <w:szCs w:val="16"/>
    </w:rPr>
  </w:style>
  <w:style w:type="paragraph" w:customStyle="1" w:styleId="BodyText310">
    <w:name w:val="Body Text 31"/>
    <w:basedOn w:val="Normal"/>
    <w:next w:val="BodyText3"/>
    <w:qFormat/>
    <w:rsid w:val="00954157"/>
    <w:pPr>
      <w:spacing w:after="120" w:line="240" w:lineRule="auto"/>
    </w:pPr>
    <w:rPr>
      <w:bCs/>
      <w:color w:val="000000"/>
    </w:rPr>
  </w:style>
  <w:style w:type="paragraph" w:styleId="BodyText2">
    <w:name w:val="Body Text 2"/>
    <w:basedOn w:val="Normal"/>
    <w:link w:val="BodyText2Char"/>
    <w:uiPriority w:val="99"/>
    <w:unhideWhenUsed/>
    <w:rsid w:val="00954157"/>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954157"/>
    <w:rPr>
      <w:rFonts w:ascii="Calibri" w:hAnsi="Calibri" w:cs="Calibri"/>
    </w:rPr>
  </w:style>
  <w:style w:type="paragraph" w:customStyle="1" w:styleId="BodyText21">
    <w:name w:val="Body Text 21"/>
    <w:basedOn w:val="Normal"/>
    <w:next w:val="BodyText2"/>
    <w:qFormat/>
    <w:rsid w:val="00954157"/>
    <w:pPr>
      <w:spacing w:after="120" w:line="480" w:lineRule="auto"/>
    </w:pPr>
    <w:rPr>
      <w:sz w:val="12"/>
    </w:rPr>
  </w:style>
  <w:style w:type="paragraph" w:styleId="BodyTextIndent">
    <w:name w:val="Body Text Indent"/>
    <w:basedOn w:val="Normal"/>
    <w:link w:val="BodyTextIndentChar"/>
    <w:unhideWhenUsed/>
    <w:rsid w:val="00954157"/>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954157"/>
    <w:rPr>
      <w:rFonts w:ascii="Calibri" w:hAnsi="Calibri" w:cs="Calibri"/>
    </w:rPr>
  </w:style>
  <w:style w:type="paragraph" w:customStyle="1" w:styleId="BodyTextIndent1">
    <w:name w:val="Body Text Indent1"/>
    <w:basedOn w:val="Normal"/>
    <w:next w:val="BodyTextIndent"/>
    <w:qFormat/>
    <w:rsid w:val="00954157"/>
    <w:pPr>
      <w:spacing w:after="120" w:line="240" w:lineRule="auto"/>
      <w:ind w:left="360"/>
    </w:pPr>
  </w:style>
  <w:style w:type="paragraph" w:styleId="BodyTextIndent3">
    <w:name w:val="Body Text Indent 3"/>
    <w:basedOn w:val="Normal"/>
    <w:link w:val="BodyTextIndent3Char1"/>
    <w:uiPriority w:val="99"/>
    <w:unhideWhenUsed/>
    <w:rsid w:val="00954157"/>
    <w:pPr>
      <w:spacing w:after="120" w:line="240" w:lineRule="auto"/>
      <w:ind w:left="360"/>
    </w:pPr>
    <w:rPr>
      <w:sz w:val="16"/>
      <w:szCs w:val="16"/>
    </w:rPr>
  </w:style>
  <w:style w:type="character" w:customStyle="1" w:styleId="BodyTextIndent3Char">
    <w:name w:val="Body Text Indent 3 Char"/>
    <w:basedOn w:val="DefaultParagraphFont"/>
    <w:uiPriority w:val="99"/>
    <w:rsid w:val="00954157"/>
    <w:rPr>
      <w:rFonts w:ascii="Calibri" w:hAnsi="Calibri" w:cs="Calibri"/>
      <w:sz w:val="16"/>
      <w:szCs w:val="16"/>
    </w:rPr>
  </w:style>
  <w:style w:type="paragraph" w:customStyle="1" w:styleId="BodyTextIndent31">
    <w:name w:val="Body Text Indent 31"/>
    <w:basedOn w:val="Normal"/>
    <w:next w:val="BodyTextIndent3"/>
    <w:semiHidden/>
    <w:qFormat/>
    <w:rsid w:val="00954157"/>
    <w:pPr>
      <w:spacing w:after="120" w:line="240" w:lineRule="auto"/>
      <w:ind w:left="360"/>
    </w:pPr>
    <w:rPr>
      <w:sz w:val="14"/>
    </w:rPr>
  </w:style>
  <w:style w:type="paragraph" w:styleId="BodyTextIndent2">
    <w:name w:val="Body Text Indent 2"/>
    <w:basedOn w:val="Normal"/>
    <w:link w:val="BodyTextIndent2Char1"/>
    <w:unhideWhenUsed/>
    <w:rsid w:val="00954157"/>
    <w:pPr>
      <w:spacing w:after="120" w:line="480" w:lineRule="auto"/>
      <w:ind w:left="360"/>
    </w:pPr>
    <w:rPr>
      <w:sz w:val="16"/>
    </w:rPr>
  </w:style>
  <w:style w:type="character" w:customStyle="1" w:styleId="BodyTextIndent2Char">
    <w:name w:val="Body Text Indent 2 Char"/>
    <w:basedOn w:val="DefaultParagraphFont"/>
    <w:rsid w:val="00954157"/>
    <w:rPr>
      <w:rFonts w:ascii="Calibri" w:hAnsi="Calibri" w:cs="Calibri"/>
    </w:rPr>
  </w:style>
  <w:style w:type="paragraph" w:customStyle="1" w:styleId="BodyTextIndent21">
    <w:name w:val="Body Text Indent 21"/>
    <w:basedOn w:val="Normal"/>
    <w:next w:val="BodyTextIndent2"/>
    <w:qFormat/>
    <w:rsid w:val="00954157"/>
    <w:pPr>
      <w:spacing w:after="120" w:line="480" w:lineRule="auto"/>
      <w:ind w:left="360"/>
    </w:pPr>
  </w:style>
  <w:style w:type="paragraph" w:customStyle="1" w:styleId="z-BottomofForm1">
    <w:name w:val="z-Bottom of Form1"/>
    <w:basedOn w:val="Normal"/>
    <w:next w:val="Normal"/>
    <w:qFormat/>
    <w:rsid w:val="00954157"/>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954157"/>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954157"/>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954157"/>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954157"/>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954157"/>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954157"/>
    <w:rPr>
      <w:rFonts w:ascii="Calibri" w:hAnsi="Calibri" w:cs="Calibri"/>
      <w:u w:val="single"/>
      <w:shd w:val="clear" w:color="auto" w:fill="66FFFF"/>
    </w:rPr>
  </w:style>
  <w:style w:type="paragraph" w:customStyle="1" w:styleId="CardHighlight">
    <w:name w:val="Card Highlight"/>
    <w:basedOn w:val="Normal"/>
    <w:link w:val="CardHighlightChar"/>
    <w:qFormat/>
    <w:rsid w:val="00954157"/>
    <w:pPr>
      <w:shd w:val="clear" w:color="auto" w:fill="66FFFF"/>
      <w:spacing w:after="0" w:line="240" w:lineRule="auto"/>
    </w:pPr>
    <w:rPr>
      <w:u w:val="single"/>
    </w:rPr>
  </w:style>
  <w:style w:type="paragraph" w:customStyle="1" w:styleId="nromal">
    <w:name w:val="nromal"/>
    <w:basedOn w:val="Normal"/>
    <w:uiPriority w:val="99"/>
    <w:qFormat/>
    <w:rsid w:val="00954157"/>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954157"/>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954157"/>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954157"/>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954157"/>
    <w:pPr>
      <w:spacing w:before="100" w:beforeAutospacing="1" w:after="100" w:afterAutospacing="1" w:line="240" w:lineRule="auto"/>
    </w:pPr>
    <w:rPr>
      <w:rFonts w:eastAsia="Times New Roman"/>
      <w:sz w:val="24"/>
    </w:rPr>
  </w:style>
  <w:style w:type="paragraph" w:customStyle="1" w:styleId="more">
    <w:name w:val="more"/>
    <w:basedOn w:val="Normal"/>
    <w:qFormat/>
    <w:rsid w:val="00954157"/>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954157"/>
    <w:pPr>
      <w:pageBreakBefore/>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954157"/>
    <w:pPr>
      <w:numPr>
        <w:ilvl w:val="1"/>
        <w:numId w:val="13"/>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954157"/>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954157"/>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954157"/>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954157"/>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954157"/>
    <w:pPr>
      <w:spacing w:after="63"/>
    </w:pPr>
    <w:rPr>
      <w:rFonts w:ascii="Arial" w:eastAsia="Times New Roman" w:hAnsi="Arial"/>
      <w:color w:val="auto"/>
      <w:lang w:eastAsia="zh-CN"/>
    </w:rPr>
  </w:style>
  <w:style w:type="paragraph" w:customStyle="1" w:styleId="CM35">
    <w:name w:val="CM35"/>
    <w:basedOn w:val="Default"/>
    <w:next w:val="Default"/>
    <w:qFormat/>
    <w:rsid w:val="00954157"/>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954157"/>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954157"/>
    <w:rPr>
      <w:rFonts w:ascii="Calibri" w:eastAsia="Times New Roman" w:hAnsi="Calibri" w:cs="Times New Roman"/>
    </w:rPr>
  </w:style>
  <w:style w:type="paragraph" w:customStyle="1" w:styleId="StylecardCharCharChar11pt">
    <w:name w:val="Style card Char Char Char + 11 pt"/>
    <w:link w:val="StylecardCharCharChar11ptChar"/>
    <w:qFormat/>
    <w:rsid w:val="00954157"/>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954157"/>
    <w:rPr>
      <w:rFonts w:ascii="Georgia" w:eastAsia="Times New Roman" w:hAnsi="Georgia"/>
      <w:lang w:val="x-none" w:eastAsia="x-none"/>
    </w:rPr>
  </w:style>
  <w:style w:type="paragraph" w:customStyle="1" w:styleId="StyleCards11pt">
    <w:name w:val="Style Cards + 11 pt"/>
    <w:basedOn w:val="Cards"/>
    <w:link w:val="StyleCards11ptChar"/>
    <w:qFormat/>
    <w:rsid w:val="00954157"/>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954157"/>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954157"/>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954157"/>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954157"/>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54157"/>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54157"/>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954157"/>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954157"/>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954157"/>
    <w:rPr>
      <w:rFonts w:ascii="Times New Roman" w:eastAsia="Times New Roman" w:hAnsi="Times New Roman" w:cs="Times New Roman"/>
      <w:sz w:val="20"/>
      <w:szCs w:val="20"/>
    </w:rPr>
  </w:style>
  <w:style w:type="paragraph" w:customStyle="1" w:styleId="NormalFont">
    <w:name w:val="Normal Font"/>
    <w:link w:val="NormalFontChar"/>
    <w:qFormat/>
    <w:rsid w:val="00954157"/>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954157"/>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95415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54157"/>
    <w:rPr>
      <w:u w:val="single"/>
      <w:lang w:val="x-none" w:eastAsia="x-none"/>
    </w:rPr>
  </w:style>
  <w:style w:type="character" w:customStyle="1" w:styleId="StyleNormalFont11ptBoldUnderlineChar">
    <w:name w:val="Style Normal Font + 11 pt Bold Underline Char"/>
    <w:link w:val="StyleNormalFont11ptBoldUnderline"/>
    <w:locked/>
    <w:rsid w:val="0095415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54157"/>
    <w:rPr>
      <w:b/>
      <w:bCs/>
      <w:u w:val="single"/>
      <w:lang w:val="x-none" w:eastAsia="x-none"/>
    </w:rPr>
  </w:style>
  <w:style w:type="paragraph" w:customStyle="1" w:styleId="StyleHeading2LatinArialMT13pt">
    <w:name w:val="Style Heading 2 + (Latin) ArialMT 13 pt"/>
    <w:basedOn w:val="Heading2"/>
    <w:next w:val="Heading2"/>
    <w:qFormat/>
    <w:rsid w:val="00954157"/>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954157"/>
    <w:pPr>
      <w:spacing w:after="0" w:line="240" w:lineRule="auto"/>
    </w:pPr>
    <w:rPr>
      <w:rFonts w:eastAsia="Times New Roman"/>
      <w:sz w:val="15"/>
    </w:rPr>
  </w:style>
  <w:style w:type="paragraph" w:customStyle="1" w:styleId="formatvorlage2">
    <w:name w:val="formatvorlage2"/>
    <w:basedOn w:val="Normal"/>
    <w:qFormat/>
    <w:rsid w:val="00954157"/>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954157"/>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954157"/>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954157"/>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954157"/>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954157"/>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954157"/>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954157"/>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954157"/>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954157"/>
    <w:pPr>
      <w:ind w:left="0"/>
    </w:pPr>
    <w:rPr>
      <w:rFonts w:ascii="Garamond" w:eastAsia="Cambria" w:hAnsi="Garamond" w:cs="Times New Roman"/>
      <w:color w:val="auto"/>
      <w:u w:val="single"/>
    </w:rPr>
  </w:style>
  <w:style w:type="paragraph" w:customStyle="1" w:styleId="PageHeading">
    <w:name w:val="Page Heading"/>
    <w:basedOn w:val="Heading2"/>
    <w:qFormat/>
    <w:rsid w:val="00954157"/>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954157"/>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954157"/>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954157"/>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954157"/>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954157"/>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954157"/>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954157"/>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954157"/>
    <w:pPr>
      <w:spacing w:after="0" w:line="197" w:lineRule="exact"/>
      <w:jc w:val="both"/>
    </w:pPr>
  </w:style>
  <w:style w:type="paragraph" w:customStyle="1" w:styleId="Style42">
    <w:name w:val="Style42"/>
    <w:basedOn w:val="Normal"/>
    <w:uiPriority w:val="99"/>
    <w:qFormat/>
    <w:rsid w:val="00954157"/>
    <w:pPr>
      <w:spacing w:after="0" w:line="202" w:lineRule="exact"/>
      <w:jc w:val="both"/>
    </w:pPr>
  </w:style>
  <w:style w:type="paragraph" w:customStyle="1" w:styleId="Style51">
    <w:name w:val="Style51"/>
    <w:basedOn w:val="Normal"/>
    <w:uiPriority w:val="99"/>
    <w:qFormat/>
    <w:rsid w:val="00954157"/>
    <w:pPr>
      <w:spacing w:after="0" w:line="200" w:lineRule="exact"/>
      <w:jc w:val="both"/>
    </w:pPr>
  </w:style>
  <w:style w:type="character" w:customStyle="1" w:styleId="BoldUnderlineChar2Char">
    <w:name w:val="BoldUnderline Char2 Char"/>
    <w:link w:val="BoldUnderlineChar2"/>
    <w:locked/>
    <w:rsid w:val="00954157"/>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954157"/>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954157"/>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954157"/>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954157"/>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954157"/>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954157"/>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954157"/>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954157"/>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954157"/>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954157"/>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954157"/>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954157"/>
    <w:pPr>
      <w:spacing w:line="254" w:lineRule="auto"/>
    </w:pPr>
    <w:rPr>
      <w:rFonts w:ascii="Georgia" w:hAnsi="Georgia" w:cstheme="minorBidi"/>
      <w:b/>
    </w:rPr>
  </w:style>
  <w:style w:type="paragraph" w:customStyle="1" w:styleId="Normal20pt">
    <w:name w:val="Normal  + 20 pt"/>
    <w:basedOn w:val="Normal"/>
    <w:uiPriority w:val="6"/>
    <w:qFormat/>
    <w:rsid w:val="00954157"/>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954157"/>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954157"/>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954157"/>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54157"/>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54157"/>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954157"/>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54157"/>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54157"/>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54157"/>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54157"/>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54157"/>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54157"/>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954157"/>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54157"/>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954157"/>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954157"/>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954157"/>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954157"/>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954157"/>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954157"/>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95415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954157"/>
    <w:pPr>
      <w:spacing w:after="0" w:line="254" w:lineRule="auto"/>
    </w:pPr>
    <w:rPr>
      <w:b/>
    </w:rPr>
  </w:style>
  <w:style w:type="paragraph" w:customStyle="1" w:styleId="CiteSmallText">
    <w:name w:val="Cite Small Text"/>
    <w:basedOn w:val="Normal"/>
    <w:uiPriority w:val="99"/>
    <w:qFormat/>
    <w:rsid w:val="00954157"/>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954157"/>
    <w:rPr>
      <w:lang w:val="x-none"/>
    </w:rPr>
  </w:style>
  <w:style w:type="paragraph" w:customStyle="1" w:styleId="Cards1CharChar">
    <w:name w:val="Cards1 Char Char"/>
    <w:basedOn w:val="Normal"/>
    <w:link w:val="Cards1CharCharChar"/>
    <w:qFormat/>
    <w:rsid w:val="00954157"/>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954157"/>
    <w:rPr>
      <w:color w:val="0000FF"/>
      <w:sz w:val="12"/>
      <w:u w:val="single"/>
    </w:rPr>
  </w:style>
  <w:style w:type="paragraph" w:customStyle="1" w:styleId="Swag">
    <w:name w:val="Swag"/>
    <w:basedOn w:val="Normal"/>
    <w:link w:val="SwagChar"/>
    <w:qFormat/>
    <w:rsid w:val="00954157"/>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954157"/>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954157"/>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954157"/>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954157"/>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954157"/>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954157"/>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954157"/>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954157"/>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954157"/>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954157"/>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954157"/>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54157"/>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954157"/>
  </w:style>
  <w:style w:type="paragraph" w:customStyle="1" w:styleId="NothingCharCharChar">
    <w:name w:val="Nothing Char Char Char"/>
    <w:link w:val="NothingCharChar"/>
    <w:qFormat/>
    <w:rsid w:val="00954157"/>
    <w:pPr>
      <w:spacing w:after="0" w:line="240" w:lineRule="auto"/>
      <w:jc w:val="both"/>
    </w:pPr>
  </w:style>
  <w:style w:type="paragraph" w:customStyle="1" w:styleId="StyleLeft021">
    <w:name w:val="Style Left:  0.2&quot;1"/>
    <w:basedOn w:val="Normal"/>
    <w:uiPriority w:val="99"/>
    <w:qFormat/>
    <w:rsid w:val="00954157"/>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54157"/>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54157"/>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54157"/>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54157"/>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954157"/>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954157"/>
    <w:pPr>
      <w:spacing w:after="0" w:line="254" w:lineRule="auto"/>
    </w:pPr>
    <w:rPr>
      <w:b/>
    </w:rPr>
  </w:style>
  <w:style w:type="paragraph" w:customStyle="1" w:styleId="CM27">
    <w:name w:val="CM27"/>
    <w:basedOn w:val="Normal"/>
    <w:next w:val="Normal"/>
    <w:uiPriority w:val="99"/>
    <w:qFormat/>
    <w:rsid w:val="00954157"/>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95415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954157"/>
    <w:pPr>
      <w:spacing w:before="100" w:beforeAutospacing="1" w:after="100" w:afterAutospacing="1" w:line="240" w:lineRule="auto"/>
    </w:pPr>
    <w:rPr>
      <w:rFonts w:eastAsia="Times New Roman"/>
    </w:rPr>
  </w:style>
  <w:style w:type="paragraph" w:customStyle="1" w:styleId="Pol">
    <w:name w:val="Pol"/>
    <w:basedOn w:val="Heading2"/>
    <w:uiPriority w:val="99"/>
    <w:qFormat/>
    <w:rsid w:val="00954157"/>
    <w:pPr>
      <w:spacing w:before="480" w:line="240" w:lineRule="auto"/>
    </w:pPr>
    <w:rPr>
      <w:bCs/>
      <w:caps/>
    </w:rPr>
  </w:style>
  <w:style w:type="paragraph" w:customStyle="1" w:styleId="Style70">
    <w:name w:val="Style7"/>
    <w:basedOn w:val="Normal"/>
    <w:uiPriority w:val="99"/>
    <w:qFormat/>
    <w:rsid w:val="00954157"/>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954157"/>
  </w:style>
  <w:style w:type="paragraph" w:customStyle="1" w:styleId="Footnote2">
    <w:name w:val="Footnote2"/>
    <w:basedOn w:val="Normal"/>
    <w:next w:val="Normal"/>
    <w:link w:val="Footnote2Char"/>
    <w:autoRedefine/>
    <w:qFormat/>
    <w:rsid w:val="00954157"/>
    <w:pPr>
      <w:spacing w:after="120" w:line="480" w:lineRule="auto"/>
    </w:pPr>
    <w:rPr>
      <w:rFonts w:asciiTheme="minorHAnsi" w:hAnsiTheme="minorHAnsi" w:cstheme="minorBidi"/>
    </w:rPr>
  </w:style>
  <w:style w:type="paragraph" w:customStyle="1" w:styleId="xhead">
    <w:name w:val="xhead"/>
    <w:basedOn w:val="Normal"/>
    <w:uiPriority w:val="99"/>
    <w:qFormat/>
    <w:rsid w:val="00954157"/>
    <w:pPr>
      <w:spacing w:before="100" w:beforeAutospacing="1" w:after="100" w:afterAutospacing="1" w:line="240" w:lineRule="auto"/>
    </w:pPr>
  </w:style>
  <w:style w:type="paragraph" w:customStyle="1" w:styleId="headlinemeta">
    <w:name w:val="headline_meta"/>
    <w:basedOn w:val="Normal"/>
    <w:uiPriority w:val="99"/>
    <w:qFormat/>
    <w:rsid w:val="00954157"/>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954157"/>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954157"/>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954157"/>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954157"/>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954157"/>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954157"/>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954157"/>
  </w:style>
  <w:style w:type="paragraph" w:customStyle="1" w:styleId="UnderlineStyle1">
    <w:name w:val="Underline Style"/>
    <w:basedOn w:val="Normal"/>
    <w:link w:val="UnderlineStyleChar"/>
    <w:qFormat/>
    <w:rsid w:val="00954157"/>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954157"/>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954157"/>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954157"/>
    <w:pPr>
      <w:spacing w:after="0" w:line="240" w:lineRule="auto"/>
    </w:pPr>
    <w:rPr>
      <w:rFonts w:ascii="Lucida Grande" w:eastAsia="Cambria" w:hAnsi="Lucida Grande"/>
    </w:rPr>
  </w:style>
  <w:style w:type="paragraph" w:customStyle="1" w:styleId="Pa16">
    <w:name w:val="Pa16"/>
    <w:basedOn w:val="Default"/>
    <w:next w:val="Default"/>
    <w:uiPriority w:val="99"/>
    <w:qFormat/>
    <w:rsid w:val="00954157"/>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954157"/>
    <w:pPr>
      <w:spacing w:before="100" w:beforeAutospacing="1" w:after="100" w:afterAutospacing="1" w:line="240" w:lineRule="auto"/>
    </w:pPr>
  </w:style>
  <w:style w:type="paragraph" w:customStyle="1" w:styleId="Pa22">
    <w:name w:val="Pa2+2"/>
    <w:basedOn w:val="Default"/>
    <w:next w:val="Default"/>
    <w:uiPriority w:val="99"/>
    <w:qFormat/>
    <w:rsid w:val="00954157"/>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954157"/>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954157"/>
    <w:pPr>
      <w:spacing w:before="100" w:beforeAutospacing="1" w:after="100" w:afterAutospacing="1" w:line="240" w:lineRule="auto"/>
    </w:pPr>
  </w:style>
  <w:style w:type="paragraph" w:customStyle="1" w:styleId="Number">
    <w:name w:val="Number"/>
    <w:basedOn w:val="Heading2"/>
    <w:qFormat/>
    <w:rsid w:val="00954157"/>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954157"/>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954157"/>
    <w:pPr>
      <w:spacing w:after="0" w:line="240" w:lineRule="auto"/>
    </w:pPr>
    <w:rPr>
      <w:rFonts w:ascii="Century Gothic" w:hAnsi="Century Gothic"/>
      <w:szCs w:val="20"/>
    </w:rPr>
  </w:style>
  <w:style w:type="paragraph" w:customStyle="1" w:styleId="width100">
    <w:name w:val="width100"/>
    <w:basedOn w:val="Normal"/>
    <w:uiPriority w:val="99"/>
    <w:qFormat/>
    <w:rsid w:val="00954157"/>
    <w:pPr>
      <w:spacing w:before="100" w:beforeAutospacing="1" w:after="100" w:afterAutospacing="1" w:line="240" w:lineRule="auto"/>
    </w:pPr>
  </w:style>
  <w:style w:type="paragraph" w:customStyle="1" w:styleId="introshadow">
    <w:name w:val="intro_shadow"/>
    <w:basedOn w:val="Normal"/>
    <w:uiPriority w:val="99"/>
    <w:qFormat/>
    <w:rsid w:val="00954157"/>
    <w:pPr>
      <w:spacing w:before="100" w:beforeAutospacing="1" w:after="100" w:afterAutospacing="1" w:line="240" w:lineRule="auto"/>
    </w:pPr>
  </w:style>
  <w:style w:type="paragraph" w:customStyle="1" w:styleId="articleintro">
    <w:name w:val="articleintro"/>
    <w:basedOn w:val="Normal"/>
    <w:uiPriority w:val="99"/>
    <w:qFormat/>
    <w:rsid w:val="00954157"/>
    <w:pPr>
      <w:spacing w:before="100" w:beforeAutospacing="1" w:after="100" w:afterAutospacing="1" w:line="240" w:lineRule="auto"/>
    </w:pPr>
  </w:style>
  <w:style w:type="paragraph" w:customStyle="1" w:styleId="Caption4">
    <w:name w:val="Caption4"/>
    <w:basedOn w:val="Normal"/>
    <w:uiPriority w:val="99"/>
    <w:qFormat/>
    <w:rsid w:val="00954157"/>
    <w:pPr>
      <w:spacing w:before="100" w:beforeAutospacing="1" w:after="100" w:afterAutospacing="1" w:line="240" w:lineRule="auto"/>
    </w:pPr>
  </w:style>
  <w:style w:type="paragraph" w:customStyle="1" w:styleId="publishedon">
    <w:name w:val="published_on"/>
    <w:basedOn w:val="Normal"/>
    <w:uiPriority w:val="99"/>
    <w:qFormat/>
    <w:rsid w:val="00954157"/>
    <w:pPr>
      <w:spacing w:before="100" w:beforeAutospacing="1" w:after="100" w:afterAutospacing="1" w:line="240" w:lineRule="auto"/>
    </w:pPr>
  </w:style>
  <w:style w:type="character" w:customStyle="1" w:styleId="CiteEmphasisChar">
    <w:name w:val="Cite/Emphasis Char"/>
    <w:basedOn w:val="DefaultParagraphFont"/>
    <w:link w:val="CiteEmphasis"/>
    <w:locked/>
    <w:rsid w:val="00954157"/>
    <w:rPr>
      <w:rFonts w:ascii="Calibri" w:hAnsi="Calibri" w:cs="Calibri"/>
      <w:b/>
      <w:color w:val="000000"/>
      <w:sz w:val="16"/>
      <w:u w:val="single"/>
    </w:rPr>
  </w:style>
  <w:style w:type="paragraph" w:customStyle="1" w:styleId="CiteEmphasis">
    <w:name w:val="Cite/Emphasis"/>
    <w:basedOn w:val="Normal"/>
    <w:link w:val="CiteEmphasisChar"/>
    <w:qFormat/>
    <w:rsid w:val="00954157"/>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954157"/>
    <w:rPr>
      <w:rFonts w:ascii="Calibri" w:hAnsi="Calibri" w:cs="Calibri"/>
      <w:color w:val="000000"/>
      <w:sz w:val="16"/>
    </w:rPr>
  </w:style>
  <w:style w:type="paragraph" w:customStyle="1" w:styleId="Styleunread8pt">
    <w:name w:val="Style unread + 8 pt"/>
    <w:basedOn w:val="Normal"/>
    <w:link w:val="Styleunread8ptChar"/>
    <w:qFormat/>
    <w:rsid w:val="00954157"/>
    <w:pPr>
      <w:spacing w:after="0" w:line="240" w:lineRule="auto"/>
    </w:pPr>
    <w:rPr>
      <w:color w:val="000000"/>
      <w:sz w:val="16"/>
    </w:rPr>
  </w:style>
  <w:style w:type="paragraph" w:customStyle="1" w:styleId="ekprop-p">
    <w:name w:val="ekprop-p"/>
    <w:basedOn w:val="Normal"/>
    <w:uiPriority w:val="99"/>
    <w:qFormat/>
    <w:rsid w:val="00954157"/>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954157"/>
    <w:rPr>
      <w:rFonts w:ascii="Times New Roman" w:eastAsia="Times New Roman" w:hAnsi="Times New Roman" w:cs="Times New Roman"/>
      <w:color w:val="000000"/>
      <w:sz w:val="12"/>
    </w:rPr>
  </w:style>
  <w:style w:type="paragraph" w:customStyle="1" w:styleId="ShrinkCharChar">
    <w:name w:val="Shrink Char Char"/>
    <w:link w:val="ShrinkCharCharChar"/>
    <w:qFormat/>
    <w:rsid w:val="00954157"/>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954157"/>
    <w:rPr>
      <w:rFonts w:ascii="Calibri" w:hAnsi="Calibri" w:cs="Calibri"/>
      <w:color w:val="000000"/>
      <w:sz w:val="16"/>
    </w:rPr>
  </w:style>
  <w:style w:type="paragraph" w:customStyle="1" w:styleId="SmalltextChar1">
    <w:name w:val="Smalltext Char"/>
    <w:basedOn w:val="Normal"/>
    <w:link w:val="SmalltextCharChar"/>
    <w:qFormat/>
    <w:rsid w:val="00954157"/>
    <w:pPr>
      <w:spacing w:after="0" w:line="240" w:lineRule="auto"/>
    </w:pPr>
    <w:rPr>
      <w:color w:val="000000"/>
      <w:sz w:val="16"/>
    </w:rPr>
  </w:style>
  <w:style w:type="character" w:customStyle="1" w:styleId="SpacerChar">
    <w:name w:val="Spacer Char"/>
    <w:basedOn w:val="DefaultParagraphFont"/>
    <w:link w:val="Spacer"/>
    <w:uiPriority w:val="4"/>
    <w:locked/>
    <w:rsid w:val="00954157"/>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954157"/>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954157"/>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954157"/>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954157"/>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954157"/>
    <w:pPr>
      <w:spacing w:before="100" w:beforeAutospacing="1" w:after="100" w:afterAutospacing="1" w:line="240" w:lineRule="auto"/>
    </w:pPr>
    <w:rPr>
      <w:rFonts w:eastAsia="Times New Roman"/>
    </w:rPr>
  </w:style>
  <w:style w:type="paragraph" w:customStyle="1" w:styleId="column-name">
    <w:name w:val="column-name"/>
    <w:basedOn w:val="Normal"/>
    <w:qFormat/>
    <w:rsid w:val="00954157"/>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954157"/>
    <w:rPr>
      <w:rFonts w:ascii="Calibri" w:eastAsia="Calibri" w:hAnsi="Calibri" w:cs="Calibri"/>
      <w:sz w:val="16"/>
      <w:szCs w:val="16"/>
    </w:rPr>
  </w:style>
  <w:style w:type="paragraph" w:customStyle="1" w:styleId="SmallSizeParagraph">
    <w:name w:val="Small Size Paragraph"/>
    <w:basedOn w:val="Normal"/>
    <w:link w:val="SmallSizeParagraphChar"/>
    <w:qFormat/>
    <w:rsid w:val="00954157"/>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954157"/>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954157"/>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954157"/>
    <w:rPr>
      <w:rFonts w:ascii="Calibri" w:eastAsia="Calibri" w:hAnsi="Calibri" w:cs="Calibri"/>
    </w:rPr>
  </w:style>
  <w:style w:type="paragraph" w:customStyle="1" w:styleId="StyleCardText9pt">
    <w:name w:val="Style Card Text + 9 pt"/>
    <w:basedOn w:val="Normal"/>
    <w:link w:val="StyleCardText9ptChar"/>
    <w:qFormat/>
    <w:rsid w:val="00954157"/>
    <w:pPr>
      <w:spacing w:after="200" w:line="240" w:lineRule="auto"/>
      <w:contextualSpacing/>
    </w:pPr>
    <w:rPr>
      <w:rFonts w:eastAsia="Calibri"/>
    </w:rPr>
  </w:style>
  <w:style w:type="character" w:customStyle="1" w:styleId="UnderlineSChar">
    <w:name w:val="Underline S Char"/>
    <w:link w:val="UnderlineS"/>
    <w:locked/>
    <w:rsid w:val="00954157"/>
    <w:rPr>
      <w:rFonts w:ascii="Calibri" w:eastAsia="Calibri" w:hAnsi="Calibri" w:cs="Calibri"/>
      <w:u w:val="single"/>
      <w:lang w:val="x-none" w:eastAsia="zh-CN"/>
    </w:rPr>
  </w:style>
  <w:style w:type="paragraph" w:customStyle="1" w:styleId="UnderlineS">
    <w:name w:val="Underline S"/>
    <w:basedOn w:val="Normal"/>
    <w:link w:val="UnderlineSChar"/>
    <w:qFormat/>
    <w:rsid w:val="00954157"/>
    <w:pPr>
      <w:spacing w:after="200" w:line="240" w:lineRule="auto"/>
    </w:pPr>
    <w:rPr>
      <w:rFonts w:eastAsia="Calibri"/>
      <w:u w:val="single"/>
      <w:lang w:val="x-none" w:eastAsia="zh-CN"/>
    </w:rPr>
  </w:style>
  <w:style w:type="character" w:customStyle="1" w:styleId="TagofCardChar">
    <w:name w:val="Tag of Card Char"/>
    <w:link w:val="TagofCard"/>
    <w:locked/>
    <w:rsid w:val="00954157"/>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954157"/>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954157"/>
    <w:rPr>
      <w:rFonts w:ascii="Times New Roman" w:hAnsi="Times New Roman" w:cs="Times New Roman"/>
    </w:rPr>
  </w:style>
  <w:style w:type="paragraph" w:customStyle="1" w:styleId="Debatenoraml">
    <w:name w:val="Debatenoraml"/>
    <w:basedOn w:val="NoSpacing"/>
    <w:link w:val="DebatenoramlChar"/>
    <w:qFormat/>
    <w:rsid w:val="00954157"/>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954157"/>
    <w:rPr>
      <w:rFonts w:ascii="Calibri" w:eastAsia="Calibri" w:hAnsi="Calibri" w:cs="Calibri"/>
      <w:sz w:val="18"/>
    </w:rPr>
  </w:style>
  <w:style w:type="paragraph" w:customStyle="1" w:styleId="Quals">
    <w:name w:val="Quals"/>
    <w:basedOn w:val="Normal"/>
    <w:link w:val="QualsChar"/>
    <w:qFormat/>
    <w:rsid w:val="00954157"/>
    <w:pPr>
      <w:spacing w:after="0" w:line="240" w:lineRule="auto"/>
    </w:pPr>
    <w:rPr>
      <w:rFonts w:eastAsia="Calibri"/>
      <w:sz w:val="18"/>
    </w:rPr>
  </w:style>
  <w:style w:type="character" w:customStyle="1" w:styleId="StarredChar">
    <w:name w:val="Starred Char"/>
    <w:link w:val="Starred"/>
    <w:locked/>
    <w:rsid w:val="00954157"/>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954157"/>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954157"/>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954157"/>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954157"/>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954157"/>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954157"/>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954157"/>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954157"/>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954157"/>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954157"/>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954157"/>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954157"/>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954157"/>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95415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5415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5415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54157"/>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954157"/>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954157"/>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954157"/>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954157"/>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954157"/>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954157"/>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954157"/>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954157"/>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954157"/>
    <w:pPr>
      <w:spacing w:before="100" w:beforeAutospacing="1" w:after="100" w:afterAutospacing="1" w:line="240" w:lineRule="auto"/>
    </w:pPr>
    <w:rPr>
      <w:rFonts w:eastAsia="Times New Roman"/>
      <w:sz w:val="24"/>
    </w:rPr>
  </w:style>
  <w:style w:type="paragraph" w:customStyle="1" w:styleId="summary">
    <w:name w:val="summary"/>
    <w:basedOn w:val="Normal"/>
    <w:qFormat/>
    <w:rsid w:val="00954157"/>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954157"/>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954157"/>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954157"/>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954157"/>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954157"/>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954157"/>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954157"/>
    <w:pPr>
      <w:keepNext/>
      <w:spacing w:after="0" w:line="240" w:lineRule="auto"/>
      <w:ind w:left="288" w:right="288"/>
    </w:pPr>
    <w:rPr>
      <w:rFonts w:eastAsia="MS Gothic"/>
      <w:szCs w:val="20"/>
    </w:rPr>
  </w:style>
  <w:style w:type="paragraph" w:customStyle="1" w:styleId="canvas-atom">
    <w:name w:val="canvas-atom"/>
    <w:basedOn w:val="Normal"/>
    <w:uiPriority w:val="99"/>
    <w:qFormat/>
    <w:rsid w:val="00954157"/>
    <w:pPr>
      <w:spacing w:before="100" w:beforeAutospacing="1" w:after="100" w:afterAutospacing="1" w:line="240" w:lineRule="auto"/>
    </w:pPr>
    <w:rPr>
      <w:sz w:val="24"/>
    </w:rPr>
  </w:style>
  <w:style w:type="paragraph" w:customStyle="1" w:styleId="tweet-text">
    <w:name w:val="tweet-text"/>
    <w:basedOn w:val="Normal"/>
    <w:uiPriority w:val="99"/>
    <w:qFormat/>
    <w:rsid w:val="00954157"/>
    <w:pPr>
      <w:spacing w:before="100" w:beforeAutospacing="1" w:after="100" w:afterAutospacing="1" w:line="240" w:lineRule="auto"/>
    </w:pPr>
  </w:style>
  <w:style w:type="paragraph" w:customStyle="1" w:styleId="graf">
    <w:name w:val="graf"/>
    <w:basedOn w:val="Normal"/>
    <w:uiPriority w:val="99"/>
    <w:qFormat/>
    <w:rsid w:val="00954157"/>
    <w:pPr>
      <w:spacing w:before="100" w:beforeAutospacing="1" w:after="100" w:afterAutospacing="1" w:line="240" w:lineRule="auto"/>
    </w:pPr>
  </w:style>
  <w:style w:type="paragraph" w:customStyle="1" w:styleId="column">
    <w:name w:val="column"/>
    <w:basedOn w:val="Normal"/>
    <w:uiPriority w:val="99"/>
    <w:qFormat/>
    <w:rsid w:val="00954157"/>
    <w:pPr>
      <w:spacing w:before="100" w:beforeAutospacing="1" w:after="100" w:afterAutospacing="1" w:line="240" w:lineRule="auto"/>
    </w:pPr>
  </w:style>
  <w:style w:type="paragraph" w:customStyle="1" w:styleId="recirc-container">
    <w:name w:val="recirc-container"/>
    <w:basedOn w:val="Normal"/>
    <w:uiPriority w:val="99"/>
    <w:qFormat/>
    <w:rsid w:val="00954157"/>
    <w:pPr>
      <w:spacing w:before="100" w:beforeAutospacing="1" w:after="100" w:afterAutospacing="1" w:line="240" w:lineRule="auto"/>
    </w:pPr>
    <w:rPr>
      <w:sz w:val="24"/>
    </w:rPr>
  </w:style>
  <w:style w:type="paragraph" w:customStyle="1" w:styleId="interstitial-link">
    <w:name w:val="interstitial-link"/>
    <w:basedOn w:val="Normal"/>
    <w:uiPriority w:val="99"/>
    <w:qFormat/>
    <w:rsid w:val="00954157"/>
    <w:pPr>
      <w:spacing w:before="100" w:beforeAutospacing="1" w:after="100" w:afterAutospacing="1" w:line="240" w:lineRule="auto"/>
    </w:pPr>
    <w:rPr>
      <w:sz w:val="24"/>
    </w:rPr>
  </w:style>
  <w:style w:type="paragraph" w:customStyle="1" w:styleId="see-also">
    <w:name w:val="see-also"/>
    <w:basedOn w:val="Normal"/>
    <w:uiPriority w:val="99"/>
    <w:qFormat/>
    <w:rsid w:val="00954157"/>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954157"/>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954157"/>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954157"/>
    <w:pPr>
      <w:keepNext/>
      <w:spacing w:after="0" w:line="240" w:lineRule="auto"/>
      <w:ind w:left="288" w:right="288"/>
    </w:pPr>
    <w:rPr>
      <w:rFonts w:eastAsia="MS Gothic"/>
      <w:szCs w:val="20"/>
    </w:rPr>
  </w:style>
  <w:style w:type="paragraph" w:customStyle="1" w:styleId="po-hr-cndek">
    <w:name w:val="po-hr-cn__dek"/>
    <w:basedOn w:val="Normal"/>
    <w:qFormat/>
    <w:rsid w:val="00954157"/>
    <w:pPr>
      <w:spacing w:before="100" w:beforeAutospacing="1" w:after="100" w:afterAutospacing="1" w:line="256" w:lineRule="auto"/>
    </w:pPr>
  </w:style>
  <w:style w:type="paragraph" w:customStyle="1" w:styleId="m4481627234786388783gmail-card">
    <w:name w:val="m_4481627234786388783gmail-card"/>
    <w:basedOn w:val="Normal"/>
    <w:qFormat/>
    <w:rsid w:val="00954157"/>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954157"/>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954157"/>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954157"/>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954157"/>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954157"/>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954157"/>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954157"/>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954157"/>
  </w:style>
  <w:style w:type="paragraph" w:customStyle="1" w:styleId="lastpar">
    <w:name w:val="lastpar"/>
    <w:basedOn w:val="Normal"/>
    <w:qFormat/>
    <w:rsid w:val="00954157"/>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954157"/>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95415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95415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95415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954157"/>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954157"/>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954157"/>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954157"/>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954157"/>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954157"/>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95415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95415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954157"/>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954157"/>
    <w:pPr>
      <w:spacing w:line="256" w:lineRule="auto"/>
    </w:pPr>
    <w:rPr>
      <w:rFonts w:ascii="Times New Roman" w:eastAsia="Calibri" w:hAnsi="Times New Roman" w:cs="Times New Roman"/>
      <w:sz w:val="24"/>
    </w:rPr>
  </w:style>
  <w:style w:type="paragraph" w:customStyle="1" w:styleId="normalChar">
    <w:name w:val="normal Char"/>
    <w:basedOn w:val="Normal"/>
    <w:qFormat/>
    <w:rsid w:val="00954157"/>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954157"/>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954157"/>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954157"/>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954157"/>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954157"/>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954157"/>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954157"/>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954157"/>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954157"/>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954157"/>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954157"/>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954157"/>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954157"/>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954157"/>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954157"/>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954157"/>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954157"/>
    <w:pPr>
      <w:spacing w:line="256" w:lineRule="auto"/>
    </w:pPr>
    <w:rPr>
      <w:rFonts w:ascii="Times New Roman" w:eastAsia="Calibri" w:hAnsi="Times New Roman" w:cs="Times New Roman"/>
    </w:rPr>
  </w:style>
  <w:style w:type="paragraph" w:customStyle="1" w:styleId="cardunderlined">
    <w:name w:val="card underlined"/>
    <w:basedOn w:val="Normal"/>
    <w:qFormat/>
    <w:rsid w:val="00954157"/>
    <w:pPr>
      <w:spacing w:line="256" w:lineRule="auto"/>
    </w:pPr>
    <w:rPr>
      <w:rFonts w:eastAsia="Calibri" w:cs="Times New Roman"/>
      <w:u w:val="single"/>
    </w:rPr>
  </w:style>
  <w:style w:type="paragraph" w:customStyle="1" w:styleId="article-text">
    <w:name w:val="article-text"/>
    <w:basedOn w:val="Normal"/>
    <w:qFormat/>
    <w:rsid w:val="00954157"/>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954157"/>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954157"/>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954157"/>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954157"/>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954157"/>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954157"/>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954157"/>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954157"/>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954157"/>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954157"/>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954157"/>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954157"/>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954157"/>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954157"/>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954157"/>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954157"/>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954157"/>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954157"/>
    <w:pPr>
      <w:spacing w:line="256" w:lineRule="auto"/>
    </w:pPr>
    <w:rPr>
      <w:rFonts w:ascii="Times" w:eastAsia="Times New Roman" w:hAnsi="Times"/>
      <w:sz w:val="16"/>
      <w:szCs w:val="28"/>
      <w:u w:val="single"/>
    </w:rPr>
  </w:style>
  <w:style w:type="paragraph" w:customStyle="1" w:styleId="HeaderStyle">
    <w:name w:val="Header Style"/>
    <w:basedOn w:val="Normal"/>
    <w:qFormat/>
    <w:rsid w:val="00954157"/>
    <w:pPr>
      <w:spacing w:line="256" w:lineRule="auto"/>
      <w:jc w:val="center"/>
    </w:pPr>
    <w:rPr>
      <w:rFonts w:eastAsia="Times New Roman"/>
      <w:b/>
      <w:sz w:val="24"/>
      <w:szCs w:val="20"/>
      <w:u w:val="single"/>
    </w:rPr>
  </w:style>
  <w:style w:type="paragraph" w:customStyle="1" w:styleId="Pa19">
    <w:name w:val="Pa19"/>
    <w:basedOn w:val="Normal"/>
    <w:next w:val="Normal"/>
    <w:qFormat/>
    <w:rsid w:val="00954157"/>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954157"/>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954157"/>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954157"/>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954157"/>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954157"/>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954157"/>
    <w:pPr>
      <w:spacing w:line="256" w:lineRule="auto"/>
    </w:pPr>
    <w:rPr>
      <w:rFonts w:eastAsia="MS Mincho"/>
      <w:b/>
      <w:sz w:val="16"/>
      <w:u w:val="single"/>
    </w:rPr>
  </w:style>
  <w:style w:type="paragraph" w:customStyle="1" w:styleId="blocktitle5">
    <w:name w:val="block title"/>
    <w:basedOn w:val="Normal"/>
    <w:autoRedefine/>
    <w:qFormat/>
    <w:rsid w:val="00954157"/>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954157"/>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954157"/>
    <w:pPr>
      <w:spacing w:line="256" w:lineRule="auto"/>
    </w:pPr>
  </w:style>
  <w:style w:type="paragraph" w:customStyle="1" w:styleId="Tag21">
    <w:name w:val="Tag21"/>
    <w:basedOn w:val="Normal"/>
    <w:qFormat/>
    <w:rsid w:val="00954157"/>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954157"/>
    <w:rPr>
      <w:shd w:val="clear" w:color="auto" w:fill="FFFFFF"/>
    </w:rPr>
  </w:style>
  <w:style w:type="paragraph" w:customStyle="1" w:styleId="Bodytext101">
    <w:name w:val="Body text (10)1"/>
    <w:basedOn w:val="Normal"/>
    <w:link w:val="Bodytext10"/>
    <w:uiPriority w:val="99"/>
    <w:qFormat/>
    <w:rsid w:val="00954157"/>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954157"/>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954157"/>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954157"/>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954157"/>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954157"/>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954157"/>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954157"/>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954157"/>
    <w:rPr>
      <w:rFonts w:ascii="Calibri" w:hAnsi="Calibri" w:cs="Calibri"/>
      <w:sz w:val="16"/>
    </w:rPr>
  </w:style>
  <w:style w:type="paragraph" w:customStyle="1" w:styleId="DateTime">
    <w:name w:val="DateTime"/>
    <w:basedOn w:val="Normal"/>
    <w:link w:val="DateTimeChar"/>
    <w:autoRedefine/>
    <w:uiPriority w:val="4"/>
    <w:qFormat/>
    <w:rsid w:val="00954157"/>
    <w:pPr>
      <w:spacing w:line="256" w:lineRule="auto"/>
    </w:pPr>
    <w:rPr>
      <w:sz w:val="16"/>
    </w:rPr>
  </w:style>
  <w:style w:type="character" w:customStyle="1" w:styleId="LectureChar">
    <w:name w:val="Lecture Char"/>
    <w:basedOn w:val="DateTimeChar"/>
    <w:link w:val="Lecture"/>
    <w:uiPriority w:val="4"/>
    <w:locked/>
    <w:rsid w:val="00954157"/>
    <w:rPr>
      <w:rFonts w:ascii="Arial" w:hAnsi="Arial" w:cs="Arial"/>
      <w:spacing w:val="-10"/>
      <w:sz w:val="16"/>
    </w:rPr>
  </w:style>
  <w:style w:type="paragraph" w:customStyle="1" w:styleId="Lecture">
    <w:name w:val="Lecture"/>
    <w:next w:val="BodyText"/>
    <w:link w:val="LectureChar"/>
    <w:autoRedefine/>
    <w:uiPriority w:val="4"/>
    <w:qFormat/>
    <w:rsid w:val="00954157"/>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954157"/>
    <w:pPr>
      <w:spacing w:before="240" w:line="256" w:lineRule="auto"/>
    </w:pPr>
    <w:rPr>
      <w:b/>
      <w:sz w:val="26"/>
    </w:rPr>
  </w:style>
  <w:style w:type="character" w:customStyle="1" w:styleId="BreakBlockChar">
    <w:name w:val="Break Block Char"/>
    <w:basedOn w:val="DefaultParagraphFont"/>
    <w:link w:val="BreakBlock"/>
    <w:locked/>
    <w:rsid w:val="00954157"/>
    <w:rPr>
      <w:rFonts w:ascii="Arial Bold" w:hAnsi="Arial Bold" w:cs="Calibri"/>
      <w:b/>
      <w:caps/>
      <w:sz w:val="32"/>
      <w:u w:val="single"/>
    </w:rPr>
  </w:style>
  <w:style w:type="paragraph" w:customStyle="1" w:styleId="BreakBlock">
    <w:name w:val="Break Block"/>
    <w:basedOn w:val="Normal"/>
    <w:link w:val="BreakBlockChar"/>
    <w:autoRedefine/>
    <w:qFormat/>
    <w:rsid w:val="00954157"/>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954157"/>
    <w:rPr>
      <w:b/>
      <w:u w:val="single"/>
    </w:rPr>
  </w:style>
  <w:style w:type="paragraph" w:customStyle="1" w:styleId="BoldandUnderlineChar2CharChar">
    <w:name w:val="Bold and Underline Char2 Char Char"/>
    <w:basedOn w:val="Normal"/>
    <w:link w:val="BoldandUnderlineChar2CharCharChar"/>
    <w:qFormat/>
    <w:rsid w:val="00954157"/>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954157"/>
    <w:rPr>
      <w:sz w:val="16"/>
    </w:rPr>
  </w:style>
  <w:style w:type="paragraph" w:customStyle="1" w:styleId="Reduce8pt">
    <w:name w:val="Reduce 8pt"/>
    <w:basedOn w:val="Normal"/>
    <w:link w:val="Reduce8ptCharChar"/>
    <w:qFormat/>
    <w:rsid w:val="00954157"/>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954157"/>
    <w:rPr>
      <w:rFonts w:asciiTheme="majorHAnsi" w:hAnsiTheme="majorHAnsi" w:cs="Calibri"/>
      <w:b/>
      <w:sz w:val="28"/>
    </w:rPr>
  </w:style>
  <w:style w:type="paragraph" w:customStyle="1" w:styleId="FlashTag">
    <w:name w:val="FlashTag"/>
    <w:basedOn w:val="Normal"/>
    <w:link w:val="FlashTagChar"/>
    <w:autoRedefine/>
    <w:uiPriority w:val="4"/>
    <w:qFormat/>
    <w:rsid w:val="00954157"/>
    <w:pPr>
      <w:spacing w:line="256" w:lineRule="auto"/>
    </w:pPr>
    <w:rPr>
      <w:rFonts w:asciiTheme="majorHAnsi" w:hAnsiTheme="majorHAnsi"/>
      <w:b/>
      <w:sz w:val="28"/>
    </w:rPr>
  </w:style>
  <w:style w:type="paragraph" w:customStyle="1" w:styleId="Warrant">
    <w:name w:val="Warrant"/>
    <w:autoRedefine/>
    <w:uiPriority w:val="4"/>
    <w:qFormat/>
    <w:rsid w:val="00954157"/>
    <w:pPr>
      <w:spacing w:line="256" w:lineRule="auto"/>
      <w:ind w:left="720"/>
    </w:pPr>
    <w:rPr>
      <w:rFonts w:ascii="Calibri" w:hAnsi="Calibri" w:cs="Arial"/>
    </w:rPr>
  </w:style>
  <w:style w:type="paragraph" w:customStyle="1" w:styleId="speakable">
    <w:name w:val="speakable"/>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954157"/>
    <w:pPr>
      <w:spacing w:before="100" w:beforeAutospacing="1" w:after="100" w:afterAutospacing="1" w:line="256" w:lineRule="auto"/>
    </w:pPr>
    <w:rPr>
      <w:sz w:val="24"/>
    </w:rPr>
  </w:style>
  <w:style w:type="paragraph" w:customStyle="1" w:styleId="style41">
    <w:name w:val="style4"/>
    <w:basedOn w:val="Normal"/>
    <w:uiPriority w:val="99"/>
    <w:qFormat/>
    <w:rsid w:val="00954157"/>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954157"/>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954157"/>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954157"/>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954157"/>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954157"/>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954157"/>
    <w:rPr>
      <w:rFonts w:ascii="Calibri" w:eastAsia="Times New Roman" w:hAnsi="Calibri" w:cs="Calibri"/>
      <w:sz w:val="10"/>
      <w:szCs w:val="10"/>
    </w:rPr>
  </w:style>
  <w:style w:type="paragraph" w:customStyle="1" w:styleId="Style5pt">
    <w:name w:val="Style 5 pt"/>
    <w:basedOn w:val="Normal"/>
    <w:link w:val="Style5ptChar"/>
    <w:qFormat/>
    <w:rsid w:val="00954157"/>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954157"/>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954157"/>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954157"/>
    <w:rPr>
      <w:sz w:val="16"/>
      <w:szCs w:val="16"/>
    </w:rPr>
  </w:style>
  <w:style w:type="character" w:styleId="EndnoteReference">
    <w:name w:val="endnote reference"/>
    <w:basedOn w:val="DefaultParagraphFont"/>
    <w:uiPriority w:val="99"/>
    <w:unhideWhenUsed/>
    <w:rsid w:val="00954157"/>
    <w:rPr>
      <w:vertAlign w:val="superscript"/>
    </w:rPr>
  </w:style>
  <w:style w:type="character" w:styleId="PlaceholderText">
    <w:name w:val="Placeholder Text"/>
    <w:basedOn w:val="DefaultParagraphFont"/>
    <w:uiPriority w:val="99"/>
    <w:rsid w:val="00954157"/>
    <w:rPr>
      <w:color w:val="808080"/>
    </w:rPr>
  </w:style>
  <w:style w:type="character" w:styleId="SubtleEmphasis">
    <w:name w:val="Subtle Emphasis"/>
    <w:basedOn w:val="DefaultParagraphFont"/>
    <w:uiPriority w:val="19"/>
    <w:qFormat/>
    <w:rsid w:val="00954157"/>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954157"/>
    <w:rPr>
      <w:b/>
      <w:bCs w:val="0"/>
      <w:sz w:val="26"/>
      <w:u w:val="single"/>
    </w:rPr>
  </w:style>
  <w:style w:type="character" w:styleId="SubtleReference">
    <w:name w:val="Subtle Reference"/>
    <w:basedOn w:val="DefaultParagraphFont"/>
    <w:uiPriority w:val="31"/>
    <w:qFormat/>
    <w:rsid w:val="00954157"/>
    <w:rPr>
      <w:smallCaps/>
      <w:color w:val="5A5A5A" w:themeColor="text1" w:themeTint="A5"/>
    </w:rPr>
  </w:style>
  <w:style w:type="character" w:styleId="BookTitle">
    <w:name w:val="Book Title"/>
    <w:basedOn w:val="DefaultParagraphFont"/>
    <w:qFormat/>
    <w:rsid w:val="00954157"/>
    <w:rPr>
      <w:b/>
      <w:bCs/>
      <w:i/>
      <w:iCs/>
      <w:spacing w:val="5"/>
    </w:rPr>
  </w:style>
  <w:style w:type="character" w:customStyle="1" w:styleId="Heading7Char1">
    <w:name w:val="Heading 7 Char1"/>
    <w:basedOn w:val="DefaultParagraphFont"/>
    <w:semiHidden/>
    <w:rsid w:val="00954157"/>
  </w:style>
  <w:style w:type="character" w:customStyle="1" w:styleId="Heading8Char1">
    <w:name w:val="Heading 8 Char1"/>
    <w:basedOn w:val="DefaultParagraphFont"/>
    <w:semiHidden/>
    <w:rsid w:val="00954157"/>
  </w:style>
  <w:style w:type="character" w:customStyle="1" w:styleId="Heading9Char1">
    <w:name w:val="Heading 9 Char1"/>
    <w:basedOn w:val="DefaultParagraphFont"/>
    <w:semiHidden/>
    <w:rsid w:val="00954157"/>
  </w:style>
  <w:style w:type="character" w:customStyle="1" w:styleId="UnderlineBold">
    <w:name w:val="Underline + Bold"/>
    <w:uiPriority w:val="1"/>
    <w:qFormat/>
    <w:rsid w:val="00954157"/>
    <w:rPr>
      <w:b/>
      <w:bCs w:val="0"/>
      <w:sz w:val="20"/>
      <w:u w:val="single"/>
    </w:rPr>
  </w:style>
  <w:style w:type="character" w:customStyle="1" w:styleId="start">
    <w:name w:val="start"/>
    <w:basedOn w:val="DefaultParagraphFont"/>
    <w:rsid w:val="00954157"/>
  </w:style>
  <w:style w:type="character" w:customStyle="1" w:styleId="caps">
    <w:name w:val="caps"/>
    <w:basedOn w:val="DefaultParagraphFont"/>
    <w:rsid w:val="00954157"/>
  </w:style>
  <w:style w:type="character" w:customStyle="1" w:styleId="tooltip-container">
    <w:name w:val="tooltip-container"/>
    <w:basedOn w:val="DefaultParagraphFont"/>
    <w:rsid w:val="00954157"/>
  </w:style>
  <w:style w:type="paragraph" w:styleId="BalloonText">
    <w:name w:val="Balloon Text"/>
    <w:basedOn w:val="Normal"/>
    <w:link w:val="BalloonTextChar"/>
    <w:uiPriority w:val="99"/>
    <w:unhideWhenUsed/>
    <w:rsid w:val="00954157"/>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954157"/>
    <w:rPr>
      <w:rFonts w:ascii="Segoe UI" w:hAnsi="Segoe UI" w:cs="Segoe UI"/>
      <w:sz w:val="18"/>
      <w:szCs w:val="18"/>
    </w:rPr>
  </w:style>
  <w:style w:type="character" w:customStyle="1" w:styleId="latin24compacttimestamp-2v7xiq">
    <w:name w:val="latin24compacttimestamp-2v7xiq"/>
    <w:basedOn w:val="DefaultParagraphFont"/>
    <w:rsid w:val="00954157"/>
  </w:style>
  <w:style w:type="character" w:customStyle="1" w:styleId="figpopup-sensitive-area">
    <w:name w:val="figpopup-sensitive-area"/>
    <w:basedOn w:val="DefaultParagraphFont"/>
    <w:rsid w:val="00954157"/>
  </w:style>
  <w:style w:type="character" w:customStyle="1" w:styleId="3oh-">
    <w:name w:val="_3oh-"/>
    <w:basedOn w:val="DefaultParagraphFont"/>
    <w:rsid w:val="00954157"/>
  </w:style>
  <w:style w:type="paragraph" w:styleId="z-TopofForm">
    <w:name w:val="HTML Top of Form"/>
    <w:basedOn w:val="Normal"/>
    <w:next w:val="Normal"/>
    <w:link w:val="z-TopofFormChar"/>
    <w:hidden/>
    <w:uiPriority w:val="99"/>
    <w:unhideWhenUsed/>
    <w:rsid w:val="00954157"/>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954157"/>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954157"/>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954157"/>
    <w:rPr>
      <w:rFonts w:ascii="Calibri" w:hAnsi="Calibri" w:cs="Calibri"/>
      <w:vanish/>
      <w:szCs w:val="16"/>
    </w:rPr>
  </w:style>
  <w:style w:type="character" w:customStyle="1" w:styleId="num">
    <w:name w:val="num"/>
    <w:basedOn w:val="DefaultParagraphFont"/>
    <w:rsid w:val="00954157"/>
  </w:style>
  <w:style w:type="character" w:customStyle="1" w:styleId="letter">
    <w:name w:val="letter"/>
    <w:basedOn w:val="DefaultParagraphFont"/>
    <w:rsid w:val="00954157"/>
  </w:style>
  <w:style w:type="character" w:customStyle="1" w:styleId="dttext">
    <w:name w:val="dttext"/>
    <w:basedOn w:val="DefaultParagraphFont"/>
    <w:rsid w:val="00954157"/>
  </w:style>
  <w:style w:type="character" w:customStyle="1" w:styleId="sdsense">
    <w:name w:val="sdsense"/>
    <w:basedOn w:val="DefaultParagraphFont"/>
    <w:rsid w:val="00954157"/>
  </w:style>
  <w:style w:type="character" w:customStyle="1" w:styleId="sd">
    <w:name w:val="sd"/>
    <w:basedOn w:val="DefaultParagraphFont"/>
    <w:rsid w:val="00954157"/>
  </w:style>
  <w:style w:type="character" w:customStyle="1" w:styleId="css-8l6xbc">
    <w:name w:val="css-8l6xbc"/>
    <w:basedOn w:val="DefaultParagraphFont"/>
    <w:rsid w:val="00954157"/>
  </w:style>
  <w:style w:type="character" w:customStyle="1" w:styleId="c-timestamplabel">
    <w:name w:val="c-timestamp__label"/>
    <w:basedOn w:val="DefaultParagraphFont"/>
    <w:rsid w:val="00954157"/>
  </w:style>
  <w:style w:type="character" w:customStyle="1" w:styleId="c-messagelistunreaddividerlabel">
    <w:name w:val="c-message_list__unread_divider__label"/>
    <w:basedOn w:val="DefaultParagraphFont"/>
    <w:rsid w:val="00954157"/>
  </w:style>
  <w:style w:type="character" w:customStyle="1" w:styleId="c-messagesender">
    <w:name w:val="c-message__sender"/>
    <w:basedOn w:val="DefaultParagraphFont"/>
    <w:rsid w:val="00954157"/>
  </w:style>
  <w:style w:type="character" w:customStyle="1" w:styleId="c-reactioncount">
    <w:name w:val="c-reaction__count"/>
    <w:basedOn w:val="DefaultParagraphFont"/>
    <w:rsid w:val="00954157"/>
  </w:style>
  <w:style w:type="paragraph" w:styleId="Footer">
    <w:name w:val="footer"/>
    <w:basedOn w:val="Normal"/>
    <w:link w:val="FooterChar"/>
    <w:uiPriority w:val="99"/>
    <w:unhideWhenUsed/>
    <w:rsid w:val="00954157"/>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954157"/>
    <w:rPr>
      <w:rFonts w:ascii="Calibri" w:hAnsi="Calibri" w:cs="Calibri"/>
    </w:rPr>
  </w:style>
  <w:style w:type="character" w:customStyle="1" w:styleId="m-2757091861540947080gmail-styleunderline">
    <w:name w:val="m_-2757091861540947080gmail-styleunderline"/>
    <w:basedOn w:val="DefaultParagraphFont"/>
    <w:rsid w:val="00954157"/>
  </w:style>
  <w:style w:type="character" w:customStyle="1" w:styleId="c-messagekittext">
    <w:name w:val="c-message_kit__text"/>
    <w:basedOn w:val="DefaultParagraphFont"/>
    <w:rsid w:val="00954157"/>
  </w:style>
  <w:style w:type="character" w:customStyle="1" w:styleId="cardChar0">
    <w:name w:val="card Char"/>
    <w:aliases w:val="Bold Cite Char Char,Speed Cite Char"/>
    <w:basedOn w:val="DefaultParagraphFont"/>
    <w:rsid w:val="00954157"/>
    <w:rPr>
      <w:rFonts w:ascii="Georgia" w:eastAsia="Calibri" w:hAnsi="Georgia" w:cs="Times New Roman" w:hint="default"/>
      <w:sz w:val="24"/>
    </w:rPr>
  </w:style>
  <w:style w:type="character" w:customStyle="1" w:styleId="BoldUnderline1">
    <w:name w:val="Bold.Underline"/>
    <w:uiPriority w:val="1"/>
    <w:qFormat/>
    <w:rsid w:val="00954157"/>
    <w:rPr>
      <w:b/>
      <w:bCs w:val="0"/>
      <w:u w:val="single"/>
    </w:rPr>
  </w:style>
  <w:style w:type="character" w:customStyle="1" w:styleId="Minimize">
    <w:name w:val="Minimize"/>
    <w:uiPriority w:val="1"/>
    <w:qFormat/>
    <w:rsid w:val="00954157"/>
    <w:rPr>
      <w:rFonts w:asciiTheme="minorHAnsi" w:hAnsiTheme="minorHAnsi" w:hint="default"/>
      <w:sz w:val="16"/>
    </w:rPr>
  </w:style>
  <w:style w:type="character" w:customStyle="1" w:styleId="BoldUnderline2">
    <w:name w:val="BoldUnderline"/>
    <w:basedOn w:val="DefaultParagraphFont"/>
    <w:uiPriority w:val="1"/>
    <w:qFormat/>
    <w:rsid w:val="00954157"/>
    <w:rPr>
      <w:rFonts w:ascii="Arial" w:hAnsi="Arial" w:cs="Arial" w:hint="default"/>
      <w:b/>
      <w:bCs w:val="0"/>
      <w:sz w:val="20"/>
      <w:u w:val="single"/>
    </w:rPr>
  </w:style>
  <w:style w:type="character" w:customStyle="1" w:styleId="UnresolvedMention1">
    <w:name w:val="Unresolved Mention1"/>
    <w:basedOn w:val="DefaultParagraphFont"/>
    <w:uiPriority w:val="99"/>
    <w:rsid w:val="00954157"/>
    <w:rPr>
      <w:color w:val="605E5C"/>
      <w:shd w:val="clear" w:color="auto" w:fill="E1DFDD"/>
    </w:rPr>
  </w:style>
  <w:style w:type="character" w:customStyle="1" w:styleId="expertise">
    <w:name w:val="expertise"/>
    <w:basedOn w:val="DefaultParagraphFont"/>
    <w:rsid w:val="00954157"/>
  </w:style>
  <w:style w:type="character" w:customStyle="1" w:styleId="education">
    <w:name w:val="education"/>
    <w:basedOn w:val="DefaultParagraphFont"/>
    <w:rsid w:val="00954157"/>
  </w:style>
  <w:style w:type="character" w:customStyle="1" w:styleId="rollover-people">
    <w:name w:val="rollover-people"/>
    <w:basedOn w:val="DefaultParagraphFont"/>
    <w:rsid w:val="00954157"/>
  </w:style>
  <w:style w:type="character" w:customStyle="1" w:styleId="UnresolvedMention2">
    <w:name w:val="Unresolved Mention2"/>
    <w:basedOn w:val="DefaultParagraphFont"/>
    <w:uiPriority w:val="99"/>
    <w:rsid w:val="00954157"/>
    <w:rPr>
      <w:color w:val="605E5C"/>
      <w:shd w:val="clear" w:color="auto" w:fill="E1DFDD"/>
    </w:rPr>
  </w:style>
  <w:style w:type="character" w:customStyle="1" w:styleId="UnresolvedMention3">
    <w:name w:val="Unresolved Mention3"/>
    <w:basedOn w:val="DefaultParagraphFont"/>
    <w:uiPriority w:val="99"/>
    <w:rsid w:val="00954157"/>
    <w:rPr>
      <w:color w:val="605E5C"/>
      <w:shd w:val="clear" w:color="auto" w:fill="E1DFDD"/>
    </w:rPr>
  </w:style>
  <w:style w:type="character" w:customStyle="1" w:styleId="url">
    <w:name w:val="url"/>
    <w:basedOn w:val="DefaultParagraphFont"/>
    <w:rsid w:val="00954157"/>
  </w:style>
  <w:style w:type="character" w:customStyle="1" w:styleId="ellip">
    <w:name w:val="ellip"/>
    <w:basedOn w:val="DefaultParagraphFont"/>
    <w:rsid w:val="00954157"/>
  </w:style>
  <w:style w:type="character" w:customStyle="1" w:styleId="nowrap">
    <w:name w:val="nowrap"/>
    <w:basedOn w:val="DefaultParagraphFont"/>
    <w:rsid w:val="00954157"/>
  </w:style>
  <w:style w:type="character" w:customStyle="1" w:styleId="Emph">
    <w:name w:val="Emph"/>
    <w:basedOn w:val="DefaultParagraphFont"/>
    <w:uiPriority w:val="1"/>
    <w:qFormat/>
    <w:rsid w:val="0095415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54157"/>
    <w:rPr>
      <w:u w:val="single"/>
    </w:rPr>
  </w:style>
  <w:style w:type="character" w:customStyle="1" w:styleId="BoldUnderlineChar">
    <w:name w:val="Bold Underline Char"/>
    <w:basedOn w:val="DefaultParagraphFont"/>
    <w:rsid w:val="00954157"/>
    <w:rPr>
      <w:rFonts w:ascii="Arial" w:hAnsi="Arial" w:cs="Arial" w:hint="default"/>
      <w:b/>
      <w:bCs w:val="0"/>
      <w:u w:val="single"/>
    </w:rPr>
  </w:style>
  <w:style w:type="character" w:customStyle="1" w:styleId="ReadCard">
    <w:name w:val="ReadCard"/>
    <w:uiPriority w:val="1"/>
    <w:qFormat/>
    <w:rsid w:val="00954157"/>
    <w:rPr>
      <w:rFonts w:ascii="Times New Roman" w:hAnsi="Times New Roman" w:cs="Times New Roman" w:hint="default"/>
      <w:b/>
      <w:bCs w:val="0"/>
      <w:sz w:val="24"/>
      <w:u w:val="single"/>
    </w:rPr>
  </w:style>
  <w:style w:type="character" w:customStyle="1" w:styleId="DebateUnderline0">
    <w:name w:val="Debate Underline"/>
    <w:qFormat/>
    <w:rsid w:val="00954157"/>
    <w:rPr>
      <w:rFonts w:ascii="Times New Roman" w:hAnsi="Times New Roman" w:cs="Times New Roman" w:hint="default"/>
      <w:sz w:val="20"/>
      <w:u w:val="thick"/>
    </w:rPr>
  </w:style>
  <w:style w:type="character" w:customStyle="1" w:styleId="BoldUnderlineUNDO">
    <w:name w:val="Bold.Underline.UNDO"/>
    <w:uiPriority w:val="1"/>
    <w:qFormat/>
    <w:rsid w:val="00954157"/>
    <w:rPr>
      <w:b w:val="0"/>
      <w:bCs w:val="0"/>
    </w:rPr>
  </w:style>
  <w:style w:type="paragraph" w:styleId="FootnoteText">
    <w:name w:val="footnote text"/>
    <w:basedOn w:val="Normal"/>
    <w:link w:val="FootnoteTextChar"/>
    <w:uiPriority w:val="99"/>
    <w:unhideWhenUsed/>
    <w:qFormat/>
    <w:rsid w:val="00954157"/>
    <w:pPr>
      <w:spacing w:line="254" w:lineRule="auto"/>
    </w:pPr>
    <w:rPr>
      <w:sz w:val="16"/>
      <w:szCs w:val="20"/>
    </w:rPr>
  </w:style>
  <w:style w:type="character" w:customStyle="1" w:styleId="FootnoteTextChar1">
    <w:name w:val="Footnote Text Char1"/>
    <w:basedOn w:val="DefaultParagraphFont"/>
    <w:uiPriority w:val="99"/>
    <w:rsid w:val="00954157"/>
    <w:rPr>
      <w:rFonts w:ascii="Calibri" w:hAnsi="Calibri" w:cs="Calibri"/>
      <w:sz w:val="20"/>
      <w:szCs w:val="20"/>
    </w:rPr>
  </w:style>
  <w:style w:type="character" w:customStyle="1" w:styleId="LinedDown">
    <w:name w:val="Lined Down"/>
    <w:qFormat/>
    <w:rsid w:val="0095415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954157"/>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954157"/>
  </w:style>
  <w:style w:type="character" w:customStyle="1" w:styleId="LDCut">
    <w:name w:val="LD Cut"/>
    <w:basedOn w:val="DefaultParagraphFont"/>
    <w:uiPriority w:val="1"/>
    <w:qFormat/>
    <w:rsid w:val="00954157"/>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954157"/>
    <w:rPr>
      <w:rFonts w:ascii="Times New Roman" w:hAnsi="Times New Roman" w:cs="Times New Roman" w:hint="default"/>
      <w:b/>
      <w:bCs w:val="0"/>
      <w:color w:val="auto"/>
      <w:sz w:val="24"/>
      <w:u w:val="single"/>
    </w:rPr>
  </w:style>
  <w:style w:type="character" w:customStyle="1" w:styleId="Style1Char">
    <w:name w:val="Style1 Char"/>
    <w:locked/>
    <w:rsid w:val="00954157"/>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954157"/>
    <w:rPr>
      <w:sz w:val="20"/>
    </w:rPr>
  </w:style>
  <w:style w:type="character" w:customStyle="1" w:styleId="DebateHighlighted">
    <w:name w:val="Debate Highlighted"/>
    <w:qFormat/>
    <w:rsid w:val="00954157"/>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954157"/>
    <w:rPr>
      <w:b/>
      <w:bCs w:val="0"/>
      <w:sz w:val="24"/>
    </w:rPr>
  </w:style>
  <w:style w:type="character" w:customStyle="1" w:styleId="regtext">
    <w:name w:val="regtext"/>
    <w:uiPriority w:val="99"/>
    <w:rsid w:val="00954157"/>
  </w:style>
  <w:style w:type="character" w:customStyle="1" w:styleId="Dottedunderline0">
    <w:name w:val="Dotted underline"/>
    <w:rsid w:val="00954157"/>
    <w:rPr>
      <w:u w:val="dotted"/>
    </w:rPr>
  </w:style>
  <w:style w:type="character" w:customStyle="1" w:styleId="slug-pub-date">
    <w:name w:val="slug-pub-date"/>
    <w:rsid w:val="00954157"/>
  </w:style>
  <w:style w:type="character" w:customStyle="1" w:styleId="slug-vol">
    <w:name w:val="slug-vol"/>
    <w:rsid w:val="00954157"/>
  </w:style>
  <w:style w:type="character" w:customStyle="1" w:styleId="slug-issue">
    <w:name w:val="slug-issue"/>
    <w:rsid w:val="00954157"/>
  </w:style>
  <w:style w:type="character" w:customStyle="1" w:styleId="slug-pages">
    <w:name w:val="slug-pages"/>
    <w:rsid w:val="00954157"/>
  </w:style>
  <w:style w:type="character" w:customStyle="1" w:styleId="DDIUnderline">
    <w:name w:val="DDI Underline"/>
    <w:uiPriority w:val="99"/>
    <w:qFormat/>
    <w:rsid w:val="00954157"/>
    <w:rPr>
      <w:sz w:val="20"/>
      <w:u w:val="thick"/>
    </w:rPr>
  </w:style>
  <w:style w:type="character" w:customStyle="1" w:styleId="CardsChar1">
    <w:name w:val="Cards Char1"/>
    <w:locked/>
    <w:rsid w:val="00954157"/>
    <w:rPr>
      <w:rFonts w:ascii="Times New Roman" w:eastAsia="Times New Roman" w:hAnsi="Times New Roman" w:cs="Times New Roman" w:hint="default"/>
    </w:rPr>
  </w:style>
  <w:style w:type="character" w:customStyle="1" w:styleId="apple-converted-space">
    <w:name w:val="apple-converted-space"/>
    <w:basedOn w:val="DefaultParagraphFont"/>
    <w:rsid w:val="00954157"/>
  </w:style>
  <w:style w:type="character" w:customStyle="1" w:styleId="CardTextChar2">
    <w:name w:val="Card Text Char"/>
    <w:locked/>
    <w:rsid w:val="00954157"/>
    <w:rPr>
      <w:rFonts w:ascii="Georgia" w:hAnsi="Georgia" w:hint="default"/>
      <w:sz w:val="18"/>
      <w:u w:val="single"/>
    </w:rPr>
  </w:style>
  <w:style w:type="character" w:customStyle="1" w:styleId="normaltextrun">
    <w:name w:val="normaltextrun"/>
    <w:basedOn w:val="DefaultParagraphFont"/>
    <w:rsid w:val="00954157"/>
  </w:style>
  <w:style w:type="character" w:customStyle="1" w:styleId="eop">
    <w:name w:val="eop"/>
    <w:basedOn w:val="DefaultParagraphFont"/>
    <w:rsid w:val="00954157"/>
  </w:style>
  <w:style w:type="character" w:customStyle="1" w:styleId="spellingerror">
    <w:name w:val="spellingerror"/>
    <w:basedOn w:val="DefaultParagraphFont"/>
    <w:rsid w:val="00954157"/>
  </w:style>
  <w:style w:type="character" w:customStyle="1" w:styleId="powa-tease">
    <w:name w:val="powa-tease"/>
    <w:basedOn w:val="DefaultParagraphFont"/>
    <w:rsid w:val="00954157"/>
  </w:style>
  <w:style w:type="character" w:customStyle="1" w:styleId="powa-byline">
    <w:name w:val="powa-byline"/>
    <w:basedOn w:val="DefaultParagraphFont"/>
    <w:rsid w:val="00954157"/>
  </w:style>
  <w:style w:type="character" w:customStyle="1" w:styleId="apple-style-span">
    <w:name w:val="apple-style-span"/>
    <w:basedOn w:val="DefaultParagraphFont"/>
    <w:rsid w:val="00954157"/>
    <w:rPr>
      <w:rFonts w:ascii="Times New Roman" w:hAnsi="Times New Roman" w:cs="Times New Roman" w:hint="default"/>
    </w:rPr>
  </w:style>
  <w:style w:type="character" w:customStyle="1" w:styleId="st">
    <w:name w:val="st"/>
    <w:rsid w:val="00954157"/>
  </w:style>
  <w:style w:type="character" w:customStyle="1" w:styleId="highlight2">
    <w:name w:val="highlight2"/>
    <w:basedOn w:val="DefaultParagraphFont"/>
    <w:rsid w:val="00954157"/>
    <w:rPr>
      <w:rFonts w:ascii="Arial" w:hAnsi="Arial" w:cs="Arial" w:hint="default"/>
      <w:b/>
      <w:bCs w:val="0"/>
      <w:sz w:val="19"/>
      <w:u w:val="thick"/>
      <w:bdr w:val="none" w:sz="0" w:space="0" w:color="auto" w:frame="1"/>
    </w:rPr>
  </w:style>
  <w:style w:type="character" w:customStyle="1" w:styleId="Emphasis2">
    <w:name w:val="Emphasis2"/>
    <w:basedOn w:val="DefaultParagraphFont"/>
    <w:rsid w:val="00954157"/>
    <w:rPr>
      <w:rFonts w:ascii="Franklin Gothic Heavy" w:hAnsi="Franklin Gothic Heavy" w:hint="default"/>
      <w:iCs/>
      <w:u w:val="single"/>
    </w:rPr>
  </w:style>
  <w:style w:type="character" w:customStyle="1" w:styleId="EmphasizeThis">
    <w:name w:val="EmphasizeThis"/>
    <w:rsid w:val="00954157"/>
    <w:rPr>
      <w:rFonts w:ascii="Georgia" w:hAnsi="Georgia" w:hint="default"/>
      <w:b/>
      <w:bCs w:val="0"/>
      <w:iCs/>
      <w:sz w:val="24"/>
      <w:u w:val="thick"/>
    </w:rPr>
  </w:style>
  <w:style w:type="character" w:customStyle="1" w:styleId="balancedheadline">
    <w:name w:val="balancedheadline"/>
    <w:basedOn w:val="DefaultParagraphFont"/>
    <w:rsid w:val="00954157"/>
  </w:style>
  <w:style w:type="character" w:customStyle="1" w:styleId="UnresolvedMention30">
    <w:name w:val="Unresolved Mention30"/>
    <w:basedOn w:val="DefaultParagraphFont"/>
    <w:uiPriority w:val="99"/>
    <w:semiHidden/>
    <w:rsid w:val="00954157"/>
    <w:rPr>
      <w:color w:val="605E5C"/>
      <w:shd w:val="clear" w:color="auto" w:fill="E1DFDD"/>
    </w:rPr>
  </w:style>
  <w:style w:type="character" w:customStyle="1" w:styleId="m-4339160018974791352style13ptbold">
    <w:name w:val="m_-4339160018974791352style13ptbold"/>
    <w:basedOn w:val="DefaultParagraphFont"/>
    <w:rsid w:val="00954157"/>
  </w:style>
  <w:style w:type="character" w:customStyle="1" w:styleId="m-4339160018974791352styleunderline">
    <w:name w:val="m_-4339160018974791352styleunderline"/>
    <w:basedOn w:val="DefaultParagraphFont"/>
    <w:rsid w:val="00954157"/>
  </w:style>
  <w:style w:type="character" w:customStyle="1" w:styleId="m8622195508348221850gmail-msohyperlink">
    <w:name w:val="m_8622195508348221850gmail-msohyperlink"/>
    <w:basedOn w:val="DefaultParagraphFont"/>
    <w:rsid w:val="00954157"/>
  </w:style>
  <w:style w:type="character" w:customStyle="1" w:styleId="UnresolvedMention4">
    <w:name w:val="Unresolved Mention4"/>
    <w:basedOn w:val="DefaultParagraphFont"/>
    <w:uiPriority w:val="99"/>
    <w:rsid w:val="00954157"/>
    <w:rPr>
      <w:color w:val="605E5C"/>
      <w:shd w:val="clear" w:color="auto" w:fill="E1DFDD"/>
    </w:rPr>
  </w:style>
  <w:style w:type="character" w:customStyle="1" w:styleId="longbio">
    <w:name w:val="long_bio"/>
    <w:basedOn w:val="DefaultParagraphFont"/>
    <w:rsid w:val="00954157"/>
  </w:style>
  <w:style w:type="character" w:customStyle="1" w:styleId="UnresolvedMention5">
    <w:name w:val="Unresolved Mention5"/>
    <w:basedOn w:val="DefaultParagraphFont"/>
    <w:uiPriority w:val="99"/>
    <w:rsid w:val="00954157"/>
    <w:rPr>
      <w:color w:val="605E5C"/>
      <w:shd w:val="clear" w:color="auto" w:fill="E1DFDD"/>
    </w:rPr>
  </w:style>
  <w:style w:type="character" w:customStyle="1" w:styleId="UnresolvedMention6">
    <w:name w:val="Unresolved Mention6"/>
    <w:basedOn w:val="DefaultParagraphFont"/>
    <w:uiPriority w:val="99"/>
    <w:rsid w:val="00954157"/>
    <w:rPr>
      <w:color w:val="605E5C"/>
      <w:shd w:val="clear" w:color="auto" w:fill="E1DFDD"/>
    </w:rPr>
  </w:style>
  <w:style w:type="character" w:customStyle="1" w:styleId="UnresolvedMention7">
    <w:name w:val="Unresolved Mention7"/>
    <w:basedOn w:val="DefaultParagraphFont"/>
    <w:uiPriority w:val="99"/>
    <w:rsid w:val="00954157"/>
    <w:rPr>
      <w:color w:val="605E5C"/>
      <w:shd w:val="clear" w:color="auto" w:fill="E1DFDD"/>
    </w:rPr>
  </w:style>
  <w:style w:type="character" w:customStyle="1" w:styleId="UnresolvedMention8">
    <w:name w:val="Unresolved Mention8"/>
    <w:basedOn w:val="DefaultParagraphFont"/>
    <w:uiPriority w:val="99"/>
    <w:rsid w:val="00954157"/>
    <w:rPr>
      <w:color w:val="605E5C"/>
      <w:shd w:val="clear" w:color="auto" w:fill="E1DFDD"/>
    </w:rPr>
  </w:style>
  <w:style w:type="character" w:customStyle="1" w:styleId="m4841727538114946087gmail-styleunderline">
    <w:name w:val="m_4841727538114946087gmail-styleunderline"/>
    <w:basedOn w:val="DefaultParagraphFont"/>
    <w:rsid w:val="00954157"/>
  </w:style>
  <w:style w:type="character" w:customStyle="1" w:styleId="UnresolvedMention9">
    <w:name w:val="Unresolved Mention9"/>
    <w:basedOn w:val="DefaultParagraphFont"/>
    <w:uiPriority w:val="99"/>
    <w:rsid w:val="00954157"/>
    <w:rPr>
      <w:color w:val="605E5C"/>
      <w:shd w:val="clear" w:color="auto" w:fill="E1DFDD"/>
    </w:rPr>
  </w:style>
  <w:style w:type="character" w:customStyle="1" w:styleId="UnresolvedMention10">
    <w:name w:val="Unresolved Mention10"/>
    <w:basedOn w:val="DefaultParagraphFont"/>
    <w:uiPriority w:val="99"/>
    <w:semiHidden/>
    <w:rsid w:val="00954157"/>
    <w:rPr>
      <w:color w:val="605E5C"/>
      <w:shd w:val="clear" w:color="auto" w:fill="E1DFDD"/>
    </w:rPr>
  </w:style>
  <w:style w:type="character" w:customStyle="1" w:styleId="UnresolvedMention11">
    <w:name w:val="Unresolved Mention11"/>
    <w:basedOn w:val="DefaultParagraphFont"/>
    <w:uiPriority w:val="99"/>
    <w:semiHidden/>
    <w:rsid w:val="00954157"/>
    <w:rPr>
      <w:color w:val="605E5C"/>
      <w:shd w:val="clear" w:color="auto" w:fill="E1DFDD"/>
    </w:rPr>
  </w:style>
  <w:style w:type="character" w:customStyle="1" w:styleId="lbexsectionlevelolc">
    <w:name w:val="lbexsectionlevelolc"/>
    <w:basedOn w:val="DefaultParagraphFont"/>
    <w:rsid w:val="00954157"/>
  </w:style>
  <w:style w:type="character" w:customStyle="1" w:styleId="lbexallcap">
    <w:name w:val="lbexallcap"/>
    <w:basedOn w:val="DefaultParagraphFont"/>
    <w:rsid w:val="00954157"/>
  </w:style>
  <w:style w:type="character" w:customStyle="1" w:styleId="link">
    <w:name w:val="link"/>
    <w:basedOn w:val="DefaultParagraphFont"/>
    <w:rsid w:val="00954157"/>
  </w:style>
  <w:style w:type="character" w:customStyle="1" w:styleId="c-messagebody">
    <w:name w:val="c-message__body"/>
    <w:basedOn w:val="DefaultParagraphFont"/>
    <w:rsid w:val="00954157"/>
  </w:style>
  <w:style w:type="character" w:customStyle="1" w:styleId="m7735155540857680774gmail-style13ptbold">
    <w:name w:val="m_7735155540857680774gmail-style13ptbold"/>
    <w:basedOn w:val="DefaultParagraphFont"/>
    <w:rsid w:val="00954157"/>
  </w:style>
  <w:style w:type="character" w:customStyle="1" w:styleId="style65">
    <w:name w:val="style65"/>
    <w:basedOn w:val="DefaultParagraphFont"/>
    <w:rsid w:val="00954157"/>
  </w:style>
  <w:style w:type="character" w:customStyle="1" w:styleId="bodytext4">
    <w:name w:val="body_text"/>
    <w:basedOn w:val="DefaultParagraphFont"/>
    <w:rsid w:val="00954157"/>
  </w:style>
  <w:style w:type="character" w:customStyle="1" w:styleId="bio">
    <w:name w:val="bio"/>
    <w:basedOn w:val="DefaultParagraphFont"/>
    <w:rsid w:val="00954157"/>
  </w:style>
  <w:style w:type="character" w:customStyle="1" w:styleId="5yl5">
    <w:name w:val="_5yl5"/>
    <w:basedOn w:val="DefaultParagraphFont"/>
    <w:rsid w:val="00954157"/>
  </w:style>
  <w:style w:type="character" w:customStyle="1" w:styleId="text">
    <w:name w:val="text"/>
    <w:basedOn w:val="DefaultParagraphFont"/>
    <w:rsid w:val="00954157"/>
  </w:style>
  <w:style w:type="paragraph" w:styleId="CommentSubject">
    <w:name w:val="annotation subject"/>
    <w:basedOn w:val="CommentText"/>
    <w:next w:val="CommentText"/>
    <w:link w:val="CommentSubjectChar"/>
    <w:uiPriority w:val="99"/>
    <w:unhideWhenUsed/>
    <w:rsid w:val="00954157"/>
    <w:pPr>
      <w:spacing w:line="240" w:lineRule="auto"/>
    </w:pPr>
    <w:rPr>
      <w:b/>
      <w:bCs/>
    </w:rPr>
  </w:style>
  <w:style w:type="character" w:customStyle="1" w:styleId="CommentSubjectChar1">
    <w:name w:val="Comment Subject Char1"/>
    <w:basedOn w:val="CommentTextChar1"/>
    <w:uiPriority w:val="99"/>
    <w:rsid w:val="00954157"/>
    <w:rPr>
      <w:rFonts w:ascii="Calibri" w:hAnsi="Calibri" w:cs="Calibri"/>
      <w:b/>
      <w:bCs/>
      <w:sz w:val="20"/>
      <w:szCs w:val="20"/>
    </w:rPr>
  </w:style>
  <w:style w:type="character" w:customStyle="1" w:styleId="z-TopofFormChar1">
    <w:name w:val="z-Top of Form Char1"/>
    <w:basedOn w:val="DefaultParagraphFont"/>
    <w:uiPriority w:val="99"/>
    <w:rsid w:val="00954157"/>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954157"/>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954157"/>
  </w:style>
  <w:style w:type="character" w:customStyle="1" w:styleId="-newsgate-macro-cci-bullet-">
    <w:name w:val="-newsgate-macro-cci-bullet-"/>
    <w:basedOn w:val="DefaultParagraphFont"/>
    <w:rsid w:val="00954157"/>
  </w:style>
  <w:style w:type="character" w:customStyle="1" w:styleId="UnderlineChar">
    <w:name w:val="Underline Char"/>
    <w:aliases w:val="Underlined Text Char"/>
    <w:locked/>
    <w:rsid w:val="00954157"/>
    <w:rPr>
      <w:rFonts w:ascii="Century Gothic" w:eastAsia="Times New Roman" w:hAnsi="Century Gothic" w:hint="default"/>
      <w:sz w:val="24"/>
      <w:u w:val="thick"/>
    </w:rPr>
  </w:style>
  <w:style w:type="paragraph" w:customStyle="1" w:styleId="Analytic2">
    <w:name w:val="Analytic2"/>
    <w:basedOn w:val="Normal"/>
    <w:link w:val="Analytic2Char"/>
    <w:uiPriority w:val="4"/>
    <w:rsid w:val="00954157"/>
    <w:pPr>
      <w:spacing w:line="256" w:lineRule="auto"/>
    </w:pPr>
  </w:style>
  <w:style w:type="character" w:customStyle="1" w:styleId="Analytic2Char">
    <w:name w:val="Analytic2 Char"/>
    <w:basedOn w:val="DefaultParagraphFont"/>
    <w:link w:val="Analytic2"/>
    <w:uiPriority w:val="4"/>
    <w:locked/>
    <w:rsid w:val="00954157"/>
    <w:rPr>
      <w:rFonts w:ascii="Calibri" w:hAnsi="Calibri" w:cs="Calibri"/>
    </w:rPr>
  </w:style>
  <w:style w:type="character" w:customStyle="1" w:styleId="AnalyticsChar0">
    <w:name w:val="Analytics Char"/>
    <w:basedOn w:val="DefaultParagraphFont"/>
    <w:link w:val="Analytics0"/>
    <w:uiPriority w:val="4"/>
    <w:locked/>
    <w:rsid w:val="00954157"/>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954157"/>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954157"/>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954157"/>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954157"/>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954157"/>
    <w:pPr>
      <w:spacing w:after="0" w:line="240" w:lineRule="auto"/>
    </w:pPr>
    <w:rPr>
      <w:i/>
      <w:iCs/>
      <w:color w:val="000000" w:themeColor="text1"/>
      <w:sz w:val="16"/>
    </w:rPr>
  </w:style>
  <w:style w:type="character" w:customStyle="1" w:styleId="QuoteChar1">
    <w:name w:val="Quote Char1"/>
    <w:basedOn w:val="DefaultParagraphFont"/>
    <w:uiPriority w:val="29"/>
    <w:rsid w:val="00954157"/>
    <w:rPr>
      <w:rFonts w:ascii="Calibri" w:hAnsi="Calibri" w:cs="Calibri"/>
      <w:i/>
      <w:iCs/>
      <w:color w:val="404040" w:themeColor="text1" w:themeTint="BF"/>
    </w:rPr>
  </w:style>
  <w:style w:type="character" w:customStyle="1" w:styleId="ref-lnk">
    <w:name w:val="ref-lnk"/>
    <w:basedOn w:val="DefaultParagraphFont"/>
    <w:rsid w:val="00954157"/>
  </w:style>
  <w:style w:type="character" w:customStyle="1" w:styleId="ref-overlay">
    <w:name w:val="ref-overlay"/>
    <w:basedOn w:val="DefaultParagraphFont"/>
    <w:rsid w:val="00954157"/>
  </w:style>
  <w:style w:type="character" w:customStyle="1" w:styleId="ref-fn-p">
    <w:name w:val="ref-fn-p"/>
    <w:basedOn w:val="DefaultParagraphFont"/>
    <w:rsid w:val="00954157"/>
  </w:style>
  <w:style w:type="character" w:customStyle="1" w:styleId="opinion-articlebody">
    <w:name w:val="opinion-article__body"/>
    <w:basedOn w:val="DefaultParagraphFont"/>
    <w:rsid w:val="00954157"/>
  </w:style>
  <w:style w:type="character" w:customStyle="1" w:styleId="citationref">
    <w:name w:val="citationref"/>
    <w:basedOn w:val="DefaultParagraphFont"/>
    <w:rsid w:val="00954157"/>
  </w:style>
  <w:style w:type="character" w:customStyle="1" w:styleId="journaltitle">
    <w:name w:val="journaltitle"/>
    <w:basedOn w:val="DefaultParagraphFont"/>
    <w:rsid w:val="00954157"/>
  </w:style>
  <w:style w:type="character" w:customStyle="1" w:styleId="hit">
    <w:name w:val="hit"/>
    <w:basedOn w:val="DefaultParagraphFont"/>
    <w:rsid w:val="00954157"/>
  </w:style>
  <w:style w:type="character" w:customStyle="1" w:styleId="Style11ptUnderline">
    <w:name w:val="Style 11 pt Underline"/>
    <w:basedOn w:val="DefaultParagraphFont"/>
    <w:rsid w:val="00954157"/>
    <w:rPr>
      <w:sz w:val="20"/>
      <w:u w:val="single"/>
    </w:rPr>
  </w:style>
  <w:style w:type="character" w:customStyle="1" w:styleId="Style11ptBoldUnderlineBorderSinglesolidlineAuto">
    <w:name w:val="Style 11 pt Bold Underline Border: : (Single solid line Auto  ..."/>
    <w:basedOn w:val="DefaultParagraphFont"/>
    <w:rsid w:val="00954157"/>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954157"/>
  </w:style>
  <w:style w:type="character" w:customStyle="1" w:styleId="StyleBold">
    <w:name w:val="Style Bold"/>
    <w:basedOn w:val="DefaultParagraphFont"/>
    <w:uiPriority w:val="9"/>
    <w:rsid w:val="00954157"/>
    <w:rPr>
      <w:b/>
      <w:bCs/>
    </w:rPr>
  </w:style>
  <w:style w:type="character" w:customStyle="1" w:styleId="aqj">
    <w:name w:val="aqj"/>
    <w:basedOn w:val="DefaultParagraphFont"/>
    <w:rsid w:val="00954157"/>
  </w:style>
  <w:style w:type="character" w:customStyle="1" w:styleId="maintext">
    <w:name w:val="maintext"/>
    <w:basedOn w:val="DefaultParagraphFont"/>
    <w:rsid w:val="00954157"/>
  </w:style>
  <w:style w:type="character" w:customStyle="1" w:styleId="NotBold10Final">
    <w:name w:val="NotBold10Final"/>
    <w:uiPriority w:val="1"/>
    <w:qFormat/>
    <w:rsid w:val="00954157"/>
    <w:rPr>
      <w:rFonts w:ascii="Times New Roman" w:hAnsi="Times New Roman" w:cs="Times New Roman" w:hint="default"/>
      <w:b w:val="0"/>
      <w:bCs w:val="0"/>
      <w:i w:val="0"/>
      <w:iCs w:val="0"/>
      <w:sz w:val="20"/>
    </w:rPr>
  </w:style>
  <w:style w:type="character" w:customStyle="1" w:styleId="Bold12">
    <w:name w:val="Bold12"/>
    <w:uiPriority w:val="1"/>
    <w:qFormat/>
    <w:rsid w:val="00954157"/>
    <w:rPr>
      <w:rFonts w:ascii="Times New Roman" w:hAnsi="Times New Roman" w:cs="Times New Roman" w:hint="default"/>
      <w:b/>
      <w:bCs w:val="0"/>
      <w:sz w:val="24"/>
    </w:rPr>
  </w:style>
  <w:style w:type="character" w:customStyle="1" w:styleId="textexposedshow">
    <w:name w:val="text_exposed_show"/>
    <w:basedOn w:val="DefaultParagraphFont"/>
    <w:rsid w:val="00954157"/>
  </w:style>
  <w:style w:type="character" w:customStyle="1" w:styleId="TagGreg">
    <w:name w:val="TagGreg"/>
    <w:basedOn w:val="DefaultParagraphFont"/>
    <w:uiPriority w:val="1"/>
    <w:qFormat/>
    <w:rsid w:val="00954157"/>
    <w:rPr>
      <w:rFonts w:ascii="Arial" w:hAnsi="Arial" w:cs="Arial" w:hint="default"/>
      <w:b/>
      <w:bCs w:val="0"/>
      <w:sz w:val="24"/>
    </w:rPr>
  </w:style>
  <w:style w:type="character" w:customStyle="1" w:styleId="Style11ptBlackUnderline">
    <w:name w:val="Style 11 pt Black Underline"/>
    <w:rsid w:val="00954157"/>
    <w:rPr>
      <w:color w:val="000000"/>
      <w:sz w:val="20"/>
      <w:u w:val="single"/>
    </w:rPr>
  </w:style>
  <w:style w:type="character" w:customStyle="1" w:styleId="Style11ptBlack">
    <w:name w:val="Style 11 pt Black"/>
    <w:rsid w:val="00954157"/>
    <w:rPr>
      <w:color w:val="000000"/>
      <w:sz w:val="20"/>
    </w:rPr>
  </w:style>
  <w:style w:type="character" w:customStyle="1" w:styleId="swauthor">
    <w:name w:val="sw_author"/>
    <w:rsid w:val="00954157"/>
  </w:style>
  <w:style w:type="character" w:customStyle="1" w:styleId="Mention1">
    <w:name w:val="Mention1"/>
    <w:basedOn w:val="DefaultParagraphFont"/>
    <w:uiPriority w:val="99"/>
    <w:semiHidden/>
    <w:rsid w:val="00954157"/>
    <w:rPr>
      <w:color w:val="2B579A"/>
      <w:shd w:val="clear" w:color="auto" w:fill="E6E6E6"/>
    </w:rPr>
  </w:style>
  <w:style w:type="character" w:customStyle="1" w:styleId="BoldUnderlineChar0">
    <w:name w:val="BoldUnderline Char"/>
    <w:rsid w:val="00954157"/>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954157"/>
  </w:style>
  <w:style w:type="character" w:customStyle="1" w:styleId="wikigeneratedlinkcontent">
    <w:name w:val="wikigeneratedlinkcontent"/>
    <w:basedOn w:val="DefaultParagraphFont"/>
    <w:rsid w:val="00954157"/>
  </w:style>
  <w:style w:type="character" w:customStyle="1" w:styleId="boldunderlineChar1">
    <w:name w:val="bold underline Char"/>
    <w:basedOn w:val="DefaultParagraphFont"/>
    <w:rsid w:val="00954157"/>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954157"/>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954157"/>
    <w:rPr>
      <w:sz w:val="24"/>
    </w:rPr>
  </w:style>
  <w:style w:type="character" w:customStyle="1" w:styleId="box">
    <w:name w:val="box"/>
    <w:basedOn w:val="DefaultParagraphFont"/>
    <w:rsid w:val="00954157"/>
    <w:rPr>
      <w:rFonts w:ascii="Arial" w:hAnsi="Arial" w:cs="Arial" w:hint="default"/>
      <w:b/>
      <w:bCs w:val="0"/>
      <w:color w:val="000000"/>
      <w:sz w:val="19"/>
      <w:szCs w:val="22"/>
      <w:u w:val="thick"/>
      <w:bdr w:val="single" w:sz="12" w:space="0" w:color="auto" w:frame="1"/>
    </w:rPr>
  </w:style>
  <w:style w:type="character" w:customStyle="1" w:styleId="Style8pt">
    <w:name w:val="Style 8 pt"/>
    <w:rsid w:val="00954157"/>
    <w:rPr>
      <w:rFonts w:ascii="Times New Roman" w:hAnsi="Times New Roman" w:cs="Times New Roman" w:hint="default"/>
      <w:strike w:val="0"/>
      <w:dstrike w:val="0"/>
      <w:sz w:val="16"/>
      <w:u w:val="none"/>
      <w:effect w:val="none"/>
    </w:rPr>
  </w:style>
  <w:style w:type="character" w:customStyle="1" w:styleId="7TimesNewRoman">
    <w:name w:val="7 Times New Roman"/>
    <w:rsid w:val="00954157"/>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954157"/>
    <w:rPr>
      <w:rFonts w:ascii="Calibri" w:hAnsi="Calibri" w:cs="Calibri" w:hint="default"/>
      <w:b/>
      <w:bCs w:val="0"/>
      <w:szCs w:val="24"/>
      <w:u w:val="single"/>
      <w:lang w:val="en-US" w:eastAsia="en-US" w:bidi="ar-SA"/>
    </w:rPr>
  </w:style>
  <w:style w:type="character" w:customStyle="1" w:styleId="UnderlinedCharChar">
    <w:name w:val="Underlined Char Char"/>
    <w:rsid w:val="00954157"/>
    <w:rPr>
      <w:szCs w:val="28"/>
      <w:u w:val="single"/>
      <w:lang w:val="en-US" w:eastAsia="en-US" w:bidi="ar-SA"/>
    </w:rPr>
  </w:style>
  <w:style w:type="character" w:customStyle="1" w:styleId="Style9ptUnderline">
    <w:name w:val="Style 9 pt Underline"/>
    <w:rsid w:val="00954157"/>
    <w:rPr>
      <w:sz w:val="20"/>
      <w:u w:val="single"/>
    </w:rPr>
  </w:style>
  <w:style w:type="character" w:customStyle="1" w:styleId="StyleTimesNewRoman9pt">
    <w:name w:val="Style Times New Roman 9 pt"/>
    <w:rsid w:val="00954157"/>
    <w:rPr>
      <w:sz w:val="20"/>
    </w:rPr>
  </w:style>
  <w:style w:type="character" w:customStyle="1" w:styleId="Style9ptItalicUnderline">
    <w:name w:val="Style 9 pt Italic Underline"/>
    <w:rsid w:val="00954157"/>
    <w:rPr>
      <w:i/>
      <w:iCs/>
      <w:sz w:val="20"/>
      <w:u w:val="single"/>
    </w:rPr>
  </w:style>
  <w:style w:type="character" w:customStyle="1" w:styleId="Style9ptBoldUnderline">
    <w:name w:val="Style 9 pt Bold Underline"/>
    <w:rsid w:val="00954157"/>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954157"/>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954157"/>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954157"/>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954157"/>
    <w:rPr>
      <w:rFonts w:ascii="Calibri" w:hAnsi="Calibri" w:cs="Calibri"/>
    </w:rPr>
  </w:style>
  <w:style w:type="character" w:customStyle="1" w:styleId="term">
    <w:name w:val="term"/>
    <w:basedOn w:val="DefaultParagraphFont"/>
    <w:rsid w:val="00954157"/>
  </w:style>
  <w:style w:type="character" w:customStyle="1" w:styleId="Style9ptUnderline2">
    <w:name w:val="Style 9 pt Underline2"/>
    <w:rsid w:val="00954157"/>
    <w:rPr>
      <w:sz w:val="20"/>
      <w:u w:val="single"/>
    </w:rPr>
  </w:style>
  <w:style w:type="character" w:customStyle="1" w:styleId="CharChar11">
    <w:name w:val="Char Char11"/>
    <w:rsid w:val="00954157"/>
    <w:rPr>
      <w:rFonts w:ascii="Arial" w:hAnsi="Arial" w:cs="Arial" w:hint="default"/>
      <w:bCs/>
      <w:szCs w:val="26"/>
      <w:u w:val="single"/>
      <w:lang w:val="en-US" w:eastAsia="en-US" w:bidi="ar-SA"/>
    </w:rPr>
  </w:style>
  <w:style w:type="character" w:customStyle="1" w:styleId="12TimesNewRoman">
    <w:name w:val="12 Times New Roman"/>
    <w:rsid w:val="00954157"/>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954157"/>
    <w:rPr>
      <w:u w:val="single"/>
      <w:lang w:val="en-US" w:eastAsia="en-US" w:bidi="ar-SA"/>
    </w:rPr>
  </w:style>
  <w:style w:type="character" w:customStyle="1" w:styleId="Highlightedunderline">
    <w:name w:val="Highlighted underline"/>
    <w:qFormat/>
    <w:rsid w:val="00954157"/>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954157"/>
    <w:rPr>
      <w:rFonts w:ascii="Times New Roman" w:hAnsi="Times New Roman" w:cs="Times New Roman" w:hint="default"/>
      <w:sz w:val="22"/>
    </w:rPr>
  </w:style>
  <w:style w:type="character" w:customStyle="1" w:styleId="pubdate">
    <w:name w:val="pubdate"/>
    <w:rsid w:val="00954157"/>
  </w:style>
  <w:style w:type="character" w:customStyle="1" w:styleId="UnderlineChar1">
    <w:name w:val="Underline Char1"/>
    <w:aliases w:val="Cards + Font: 12 pt Char1"/>
    <w:rsid w:val="00954157"/>
    <w:rPr>
      <w:rFonts w:ascii="Garamond" w:hAnsi="Garamond" w:hint="default"/>
      <w:sz w:val="22"/>
      <w:szCs w:val="24"/>
      <w:u w:val="single"/>
      <w:lang w:val="en-US" w:eastAsia="en-US" w:bidi="ar-SA"/>
    </w:rPr>
  </w:style>
  <w:style w:type="character" w:customStyle="1" w:styleId="Box0">
    <w:name w:val="Box!"/>
    <w:rsid w:val="00954157"/>
    <w:rPr>
      <w:rFonts w:ascii="Times New Roman" w:hAnsi="Times New Roman" w:cs="Times New Roman" w:hint="default"/>
      <w:sz w:val="20"/>
      <w:u w:val="thick"/>
      <w:bdr w:val="single" w:sz="4" w:space="0" w:color="auto" w:frame="1"/>
    </w:rPr>
  </w:style>
  <w:style w:type="character" w:customStyle="1" w:styleId="CharacterStyle1">
    <w:name w:val="Character Style 1"/>
    <w:rsid w:val="00954157"/>
    <w:rPr>
      <w:sz w:val="20"/>
      <w:szCs w:val="20"/>
    </w:rPr>
  </w:style>
  <w:style w:type="character" w:customStyle="1" w:styleId="ReallyfuckingsmallChar0">
    <w:name w:val="Really fucking small Char"/>
    <w:rsid w:val="00954157"/>
    <w:rPr>
      <w:sz w:val="10"/>
      <w:szCs w:val="24"/>
      <w:lang w:val="en-US" w:eastAsia="en-US" w:bidi="ar-SA"/>
    </w:rPr>
  </w:style>
  <w:style w:type="character" w:customStyle="1" w:styleId="SmallText-New">
    <w:name w:val="Small Text - New"/>
    <w:rsid w:val="00954157"/>
    <w:rPr>
      <w:rFonts w:ascii="Arial Narrow" w:hAnsi="Arial Narrow" w:hint="default"/>
      <w:sz w:val="14"/>
    </w:rPr>
  </w:style>
  <w:style w:type="character" w:customStyle="1" w:styleId="Underlined-New">
    <w:name w:val="Underlined - New"/>
    <w:rsid w:val="00954157"/>
    <w:rPr>
      <w:rFonts w:ascii="Arial Narrow" w:hAnsi="Arial Narrow" w:hint="default"/>
      <w:sz w:val="16"/>
      <w:u w:val="single"/>
    </w:rPr>
  </w:style>
  <w:style w:type="character" w:customStyle="1" w:styleId="BoldUnderlining">
    <w:name w:val="Bold Underlining"/>
    <w:rsid w:val="00954157"/>
    <w:rPr>
      <w:b/>
      <w:bCs w:val="0"/>
      <w:u w:val="single"/>
    </w:rPr>
  </w:style>
  <w:style w:type="character" w:customStyle="1" w:styleId="cardCharChar">
    <w:name w:val="card Char Char"/>
    <w:rsid w:val="00954157"/>
    <w:rPr>
      <w:szCs w:val="24"/>
      <w:lang w:val="en-US" w:eastAsia="en-US" w:bidi="ar-SA"/>
    </w:rPr>
  </w:style>
  <w:style w:type="character" w:customStyle="1" w:styleId="flagicon">
    <w:name w:val="flagicon"/>
    <w:basedOn w:val="DefaultParagraphFont"/>
    <w:rsid w:val="00954157"/>
  </w:style>
  <w:style w:type="character" w:customStyle="1" w:styleId="Style11ptUnderline2">
    <w:name w:val="Style 11 pt Underline2"/>
    <w:rsid w:val="00954157"/>
    <w:rPr>
      <w:sz w:val="20"/>
      <w:u w:val="single"/>
    </w:rPr>
  </w:style>
  <w:style w:type="character" w:customStyle="1" w:styleId="Style11ptBoldUnderline2">
    <w:name w:val="Style 11 pt Bold Underline2"/>
    <w:rsid w:val="00954157"/>
    <w:rPr>
      <w:b/>
      <w:bCs/>
      <w:sz w:val="20"/>
      <w:u w:val="single"/>
    </w:rPr>
  </w:style>
  <w:style w:type="character" w:customStyle="1" w:styleId="Style11ptUnderline1">
    <w:name w:val="Style 11 pt Underline1"/>
    <w:rsid w:val="00954157"/>
    <w:rPr>
      <w:sz w:val="20"/>
      <w:u w:val="single"/>
    </w:rPr>
  </w:style>
  <w:style w:type="character" w:customStyle="1" w:styleId="Style11ptBoldUnderline1">
    <w:name w:val="Style 11 pt Bold Underline1"/>
    <w:rsid w:val="00954157"/>
    <w:rPr>
      <w:b/>
      <w:bCs/>
      <w:sz w:val="20"/>
      <w:u w:val="single"/>
    </w:rPr>
  </w:style>
  <w:style w:type="character" w:customStyle="1" w:styleId="1">
    <w:name w:val="1"/>
    <w:rsid w:val="00954157"/>
    <w:rPr>
      <w:rFonts w:ascii="Arial" w:hAnsi="Arial" w:cs="Arial" w:hint="default"/>
      <w:bCs/>
      <w:sz w:val="20"/>
      <w:u w:val="single"/>
      <w:lang w:val="en-US" w:eastAsia="en-US" w:bidi="ar-SA"/>
    </w:rPr>
  </w:style>
  <w:style w:type="character" w:customStyle="1" w:styleId="Style9ptUnderline6">
    <w:name w:val="Style 9 pt Underline6"/>
    <w:rsid w:val="00954157"/>
    <w:rPr>
      <w:sz w:val="20"/>
      <w:u w:val="single"/>
    </w:rPr>
  </w:style>
  <w:style w:type="character" w:customStyle="1" w:styleId="CardUnderlined0">
    <w:name w:val="Card Underlined"/>
    <w:rsid w:val="00954157"/>
    <w:rPr>
      <w:rFonts w:ascii="Garamond" w:hAnsi="Garamond" w:hint="default"/>
      <w:sz w:val="22"/>
      <w:szCs w:val="24"/>
      <w:u w:val="single"/>
      <w:lang w:val="en-US" w:eastAsia="en-US" w:bidi="ar-SA"/>
    </w:rPr>
  </w:style>
  <w:style w:type="character" w:customStyle="1" w:styleId="StyleUnderline1">
    <w:name w:val="Style Underline1"/>
    <w:rsid w:val="00954157"/>
    <w:rPr>
      <w:u w:val="single"/>
    </w:rPr>
  </w:style>
  <w:style w:type="character" w:customStyle="1" w:styleId="A6">
    <w:name w:val="A6"/>
    <w:uiPriority w:val="99"/>
    <w:rsid w:val="00954157"/>
    <w:rPr>
      <w:rFonts w:ascii="Minion Pro" w:hAnsi="Minion Pro" w:cs="Minion Pro" w:hint="default"/>
      <w:color w:val="211D1E"/>
      <w:sz w:val="21"/>
      <w:szCs w:val="21"/>
    </w:rPr>
  </w:style>
  <w:style w:type="character" w:customStyle="1" w:styleId="A11">
    <w:name w:val="A11"/>
    <w:uiPriority w:val="99"/>
    <w:rsid w:val="00954157"/>
    <w:rPr>
      <w:rFonts w:ascii="Minion Pro" w:hAnsi="Minion Pro" w:cs="Minion Pro" w:hint="default"/>
      <w:color w:val="211D1E"/>
      <w:sz w:val="12"/>
      <w:szCs w:val="12"/>
    </w:rPr>
  </w:style>
  <w:style w:type="character" w:customStyle="1" w:styleId="A12">
    <w:name w:val="A12"/>
    <w:uiPriority w:val="99"/>
    <w:rsid w:val="00954157"/>
    <w:rPr>
      <w:rFonts w:ascii="Minion Pro" w:hAnsi="Minion Pro" w:cs="Minion Pro" w:hint="default"/>
      <w:color w:val="211D1E"/>
      <w:sz w:val="22"/>
      <w:szCs w:val="22"/>
    </w:rPr>
  </w:style>
  <w:style w:type="character" w:customStyle="1" w:styleId="CardsCharChar">
    <w:name w:val="Cards Char Char"/>
    <w:rsid w:val="00954157"/>
    <w:rPr>
      <w:szCs w:val="24"/>
      <w:lang w:val="en-US" w:eastAsia="en-US" w:bidi="ar-SA"/>
    </w:rPr>
  </w:style>
  <w:style w:type="character" w:customStyle="1" w:styleId="CitationChar1">
    <w:name w:val="Citation Char1"/>
    <w:basedOn w:val="DefaultParagraphFont"/>
    <w:rsid w:val="00954157"/>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954157"/>
  </w:style>
  <w:style w:type="character" w:customStyle="1" w:styleId="charoverride-4">
    <w:name w:val="charoverride-4"/>
    <w:basedOn w:val="DefaultParagraphFont"/>
    <w:rsid w:val="00954157"/>
  </w:style>
  <w:style w:type="character" w:customStyle="1" w:styleId="charoverride-3">
    <w:name w:val="charoverride-3"/>
    <w:basedOn w:val="DefaultParagraphFont"/>
    <w:rsid w:val="00954157"/>
  </w:style>
  <w:style w:type="character" w:customStyle="1" w:styleId="f">
    <w:name w:val="f"/>
    <w:rsid w:val="00954157"/>
  </w:style>
  <w:style w:type="character" w:customStyle="1" w:styleId="BodyTextChar1">
    <w:name w:val="Body Text Char1"/>
    <w:aliases w:val="BT Char1,Very Small Text Char1"/>
    <w:basedOn w:val="DefaultParagraphFont"/>
    <w:uiPriority w:val="99"/>
    <w:rsid w:val="00954157"/>
    <w:rPr>
      <w:rFonts w:ascii="Times New Roman" w:hAnsi="Times New Roman" w:cs="Times New Roman" w:hint="default"/>
    </w:rPr>
  </w:style>
  <w:style w:type="character" w:customStyle="1" w:styleId="CharChar6">
    <w:name w:val="Char Char6"/>
    <w:rsid w:val="00954157"/>
    <w:rPr>
      <w:rFonts w:ascii="Arial" w:hAnsi="Arial" w:cs="Arial" w:hint="default"/>
      <w:b/>
      <w:bCs/>
      <w:kern w:val="32"/>
      <w:sz w:val="28"/>
      <w:szCs w:val="32"/>
      <w:lang w:val="en-US" w:eastAsia="en-US" w:bidi="ar-SA"/>
    </w:rPr>
  </w:style>
  <w:style w:type="character" w:customStyle="1" w:styleId="standardcontent">
    <w:name w:val="standardcontent"/>
    <w:rsid w:val="00954157"/>
  </w:style>
  <w:style w:type="character" w:customStyle="1" w:styleId="storyby">
    <w:name w:val="storyby"/>
    <w:rsid w:val="00954157"/>
  </w:style>
  <w:style w:type="character" w:customStyle="1" w:styleId="Boxed">
    <w:name w:val="Boxed"/>
    <w:qFormat/>
    <w:rsid w:val="00954157"/>
    <w:rPr>
      <w:rFonts w:ascii="Garamond" w:hAnsi="Garamond" w:hint="default"/>
      <w:sz w:val="20"/>
      <w:bdr w:val="single" w:sz="6" w:space="0" w:color="auto" w:frame="1"/>
    </w:rPr>
  </w:style>
  <w:style w:type="character" w:customStyle="1" w:styleId="ShrinkChar">
    <w:name w:val="Shrink Char"/>
    <w:rsid w:val="00954157"/>
    <w:rPr>
      <w:rFonts w:ascii="Garamond" w:hAnsi="Garamond" w:hint="default"/>
      <w:sz w:val="12"/>
      <w:lang w:val="en-US" w:eastAsia="en-US" w:bidi="ar-SA"/>
    </w:rPr>
  </w:style>
  <w:style w:type="character" w:customStyle="1" w:styleId="CitesChar2">
    <w:name w:val="Cites Char2"/>
    <w:rsid w:val="00954157"/>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954157"/>
    <w:rPr>
      <w:sz w:val="24"/>
      <w:szCs w:val="24"/>
      <w:u w:val="thick"/>
    </w:rPr>
  </w:style>
  <w:style w:type="character" w:customStyle="1" w:styleId="CharChar3">
    <w:name w:val="Char Char3"/>
    <w:rsid w:val="00954157"/>
    <w:rPr>
      <w:rFonts w:ascii="Arial" w:hAnsi="Arial" w:cs="Arial" w:hint="default"/>
      <w:bCs/>
      <w:szCs w:val="26"/>
      <w:u w:val="single"/>
      <w:lang w:val="en-US" w:eastAsia="en-US" w:bidi="ar-SA"/>
    </w:rPr>
  </w:style>
  <w:style w:type="character" w:customStyle="1" w:styleId="UNDERLINECharChar">
    <w:name w:val="UNDERLINE Char Char"/>
    <w:rsid w:val="00954157"/>
    <w:rPr>
      <w:bCs/>
      <w:kern w:val="28"/>
      <w:szCs w:val="32"/>
      <w:u w:val="single"/>
    </w:rPr>
  </w:style>
  <w:style w:type="character" w:customStyle="1" w:styleId="tag1Char">
    <w:name w:val="tag1 Char"/>
    <w:rsid w:val="00954157"/>
    <w:rPr>
      <w:b/>
      <w:bCs w:val="0"/>
      <w:sz w:val="24"/>
    </w:rPr>
  </w:style>
  <w:style w:type="character" w:customStyle="1" w:styleId="SmallFontChar">
    <w:name w:val="Small Font Char"/>
    <w:rsid w:val="00954157"/>
    <w:rPr>
      <w:rFonts w:ascii="Arial" w:eastAsia="Calibri" w:hAnsi="Arial" w:cs="Arial" w:hint="default"/>
      <w:sz w:val="12"/>
      <w:szCs w:val="22"/>
    </w:rPr>
  </w:style>
  <w:style w:type="character" w:customStyle="1" w:styleId="CardUnderlinedChar">
    <w:name w:val="Card Underlined Char"/>
    <w:rsid w:val="00954157"/>
    <w:rPr>
      <w:rFonts w:ascii="Tahoma" w:hAnsi="Tahoma" w:cs="Tahoma" w:hint="default"/>
      <w:sz w:val="18"/>
      <w:u w:val="single"/>
    </w:rPr>
  </w:style>
  <w:style w:type="character" w:customStyle="1" w:styleId="SmallFontCharCharCharChar">
    <w:name w:val="Small Font Char Char Char Char"/>
    <w:rsid w:val="00954157"/>
    <w:rPr>
      <w:rFonts w:ascii="Arial" w:hAnsi="Arial" w:cs="Arial" w:hint="default"/>
      <w:sz w:val="12"/>
      <w:szCs w:val="24"/>
    </w:rPr>
  </w:style>
  <w:style w:type="character" w:customStyle="1" w:styleId="TagCiteChar3">
    <w:name w:val="TagCite Char"/>
    <w:rsid w:val="00954157"/>
    <w:rPr>
      <w:rFonts w:ascii="Garamond" w:hAnsi="Garamond" w:hint="default"/>
      <w:b/>
      <w:bCs w:val="0"/>
      <w:sz w:val="24"/>
      <w:szCs w:val="24"/>
    </w:rPr>
  </w:style>
  <w:style w:type="character" w:customStyle="1" w:styleId="CharChar4">
    <w:name w:val="Char Char4"/>
    <w:rsid w:val="00954157"/>
    <w:rPr>
      <w:b/>
      <w:bCs/>
      <w:sz w:val="28"/>
      <w:szCs w:val="28"/>
    </w:rPr>
  </w:style>
  <w:style w:type="character" w:customStyle="1" w:styleId="Text0">
    <w:name w:val="Text"/>
    <w:qFormat/>
    <w:rsid w:val="00954157"/>
    <w:rPr>
      <w:rFonts w:ascii="Times New Roman" w:hAnsi="Times New Roman" w:cs="Times New Roman" w:hint="default"/>
      <w:sz w:val="20"/>
    </w:rPr>
  </w:style>
  <w:style w:type="character" w:customStyle="1" w:styleId="CharChar5">
    <w:name w:val="Char Char5"/>
    <w:rsid w:val="00954157"/>
    <w:rPr>
      <w:rFonts w:ascii="Arial" w:hAnsi="Arial" w:cs="Arial" w:hint="default"/>
      <w:b/>
      <w:bCs/>
      <w:sz w:val="26"/>
      <w:szCs w:val="26"/>
    </w:rPr>
  </w:style>
  <w:style w:type="character" w:customStyle="1" w:styleId="heading2char2charchar10">
    <w:name w:val="heading2char2charchar1"/>
    <w:rsid w:val="00954157"/>
  </w:style>
  <w:style w:type="character" w:customStyle="1" w:styleId="charchar60">
    <w:name w:val="charchar6"/>
    <w:rsid w:val="00954157"/>
  </w:style>
  <w:style w:type="character" w:customStyle="1" w:styleId="yshortcuts">
    <w:name w:val="yshortcuts"/>
    <w:rsid w:val="00954157"/>
  </w:style>
  <w:style w:type="character" w:customStyle="1" w:styleId="term1">
    <w:name w:val="term1"/>
    <w:rsid w:val="00954157"/>
    <w:rPr>
      <w:b/>
      <w:bCs/>
    </w:rPr>
  </w:style>
  <w:style w:type="character" w:customStyle="1" w:styleId="verdana">
    <w:name w:val="verdana"/>
    <w:rsid w:val="00954157"/>
  </w:style>
  <w:style w:type="character" w:customStyle="1" w:styleId="searchtermbold">
    <w:name w:val="searchtermbold"/>
    <w:rsid w:val="00954157"/>
  </w:style>
  <w:style w:type="character" w:customStyle="1" w:styleId="ssl0">
    <w:name w:val="ss_l0"/>
    <w:rsid w:val="00954157"/>
  </w:style>
  <w:style w:type="character" w:customStyle="1" w:styleId="vitstoryheadline">
    <w:name w:val="vitstoryheadline"/>
    <w:rsid w:val="00954157"/>
  </w:style>
  <w:style w:type="character" w:customStyle="1" w:styleId="bps-topic-ident">
    <w:name w:val="bps-topic-ident"/>
    <w:rsid w:val="00954157"/>
  </w:style>
  <w:style w:type="character" w:customStyle="1" w:styleId="byline">
    <w:name w:val="byline"/>
    <w:rsid w:val="00954157"/>
  </w:style>
  <w:style w:type="character" w:customStyle="1" w:styleId="TextUnderlineChar">
    <w:name w:val="Text Underline Char"/>
    <w:rsid w:val="00954157"/>
    <w:rPr>
      <w:rFonts w:ascii="Garamond" w:hAnsi="Garamond" w:cs="Arial" w:hint="default"/>
      <w:bCs/>
      <w:kern w:val="20"/>
      <w:szCs w:val="32"/>
      <w:u w:val="single"/>
      <w:lang w:val="en-US" w:eastAsia="en-US" w:bidi="ar-SA"/>
    </w:rPr>
  </w:style>
  <w:style w:type="character" w:customStyle="1" w:styleId="RegularChar">
    <w:name w:val="Regular Char"/>
    <w:rsid w:val="00954157"/>
    <w:rPr>
      <w:rFonts w:ascii="Garamond" w:hAnsi="Garamond" w:cs="Arial" w:hint="default"/>
      <w:bCs/>
      <w:kern w:val="20"/>
      <w:szCs w:val="32"/>
      <w:lang w:val="en-US" w:eastAsia="en-US" w:bidi="ar-SA"/>
    </w:rPr>
  </w:style>
  <w:style w:type="character" w:customStyle="1" w:styleId="BoldunderlineChar3">
    <w:name w:val="Bold underline Char"/>
    <w:rsid w:val="00954157"/>
    <w:rPr>
      <w:rFonts w:ascii="Garamond" w:hAnsi="Garamond" w:cs="Arial" w:hint="default"/>
      <w:b/>
      <w:bCs/>
      <w:kern w:val="20"/>
      <w:szCs w:val="32"/>
      <w:u w:val="single"/>
      <w:lang w:val="en-US" w:eastAsia="en-US" w:bidi="ar-SA"/>
    </w:rPr>
  </w:style>
  <w:style w:type="character" w:customStyle="1" w:styleId="UnderlinedCard1">
    <w:name w:val="Underlined Card"/>
    <w:rsid w:val="00954157"/>
    <w:rPr>
      <w:rFonts w:ascii="Arial Narrow" w:hAnsi="Arial Narrow" w:hint="default"/>
      <w:sz w:val="22"/>
      <w:u w:val="single"/>
    </w:rPr>
  </w:style>
  <w:style w:type="character" w:customStyle="1" w:styleId="SourceBold">
    <w:name w:val="Source Bold"/>
    <w:rsid w:val="00954157"/>
    <w:rPr>
      <w:rFonts w:ascii="Arial Narrow" w:hAnsi="Arial Narrow" w:hint="default"/>
      <w:b/>
      <w:bCs w:val="0"/>
      <w:strike w:val="0"/>
      <w:dstrike w:val="0"/>
      <w:sz w:val="24"/>
      <w:u w:val="none"/>
      <w:effect w:val="none"/>
    </w:rPr>
  </w:style>
  <w:style w:type="character" w:customStyle="1" w:styleId="Hyperlink1">
    <w:name w:val="Hyperlink1"/>
    <w:rsid w:val="00954157"/>
    <w:rPr>
      <w:color w:val="002FF6"/>
      <w:sz w:val="24"/>
      <w:u w:val="single"/>
    </w:rPr>
  </w:style>
  <w:style w:type="character" w:customStyle="1" w:styleId="CardsFont12pt0">
    <w:name w:val="Cards + Font 12pt"/>
    <w:uiPriority w:val="1"/>
    <w:rsid w:val="00954157"/>
    <w:rPr>
      <w:rFonts w:ascii="Calibri" w:eastAsia="Calibri" w:hAnsi="Calibri" w:cs="Calibri" w:hint="default"/>
      <w:sz w:val="24"/>
      <w:szCs w:val="24"/>
      <w:u w:val="single"/>
      <w:lang w:val="en-US" w:eastAsia="en-US" w:bidi="ar-SA"/>
    </w:rPr>
  </w:style>
  <w:style w:type="character" w:customStyle="1" w:styleId="HilightChar">
    <w:name w:val="Hilight Char"/>
    <w:rsid w:val="00954157"/>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954157"/>
    <w:rPr>
      <w:rFonts w:ascii="Times New Roman" w:eastAsia="Times New Roman" w:hAnsi="Times New Roman" w:cs="Times New Roman" w:hint="default"/>
      <w:sz w:val="20"/>
      <w:szCs w:val="20"/>
      <w:u w:val="single"/>
    </w:rPr>
  </w:style>
  <w:style w:type="character" w:customStyle="1" w:styleId="c1">
    <w:name w:val="c1"/>
    <w:rsid w:val="00954157"/>
  </w:style>
  <w:style w:type="character" w:customStyle="1" w:styleId="author0">
    <w:name w:val="author"/>
    <w:rsid w:val="00954157"/>
    <w:rPr>
      <w:rFonts w:ascii="Times New Roman" w:hAnsi="Times New Roman" w:cs="Times New Roman" w:hint="default"/>
      <w:b/>
      <w:bCs w:val="0"/>
      <w:sz w:val="24"/>
    </w:rPr>
  </w:style>
  <w:style w:type="character" w:customStyle="1" w:styleId="blue">
    <w:name w:val="blue"/>
    <w:basedOn w:val="DefaultParagraphFont"/>
    <w:rsid w:val="00954157"/>
  </w:style>
  <w:style w:type="character" w:customStyle="1" w:styleId="AuthorYear">
    <w:name w:val="AuthorYear"/>
    <w:uiPriority w:val="1"/>
    <w:qFormat/>
    <w:rsid w:val="00954157"/>
    <w:rPr>
      <w:rFonts w:ascii="Georgia" w:hAnsi="Georgia" w:hint="default"/>
      <w:b/>
      <w:bCs w:val="0"/>
      <w:sz w:val="24"/>
    </w:rPr>
  </w:style>
  <w:style w:type="character" w:customStyle="1" w:styleId="Highlight">
    <w:name w:val="Highlight"/>
    <w:uiPriority w:val="1"/>
    <w:qFormat/>
    <w:rsid w:val="00954157"/>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954157"/>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954157"/>
    <w:rPr>
      <w:rFonts w:ascii="Arial" w:hAnsi="Arial" w:cs="Arial" w:hint="default"/>
      <w:color w:val="000000"/>
      <w:sz w:val="12"/>
      <w:szCs w:val="22"/>
    </w:rPr>
  </w:style>
  <w:style w:type="character" w:customStyle="1" w:styleId="Emphasis20">
    <w:name w:val="Emphasis 2"/>
    <w:basedOn w:val="Emphasis"/>
    <w:uiPriority w:val="1"/>
    <w:qFormat/>
    <w:rsid w:val="00954157"/>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954157"/>
    <w:rPr>
      <w:b/>
      <w:bCs w:val="0"/>
      <w:u w:val="thick"/>
      <w:lang w:val="en-US" w:eastAsia="en-US" w:bidi="ar-SA"/>
    </w:rPr>
  </w:style>
  <w:style w:type="character" w:customStyle="1" w:styleId="citation0">
    <w:name w:val="citation"/>
    <w:rsid w:val="00954157"/>
  </w:style>
  <w:style w:type="character" w:customStyle="1" w:styleId="Underline0">
    <w:name w:val="*Underline*"/>
    <w:rsid w:val="00954157"/>
    <w:rPr>
      <w:rFonts w:ascii="Times New Roman" w:hAnsi="Times New Roman" w:cs="Times New Roman" w:hint="default"/>
      <w:b/>
      <w:bCs w:val="0"/>
      <w:sz w:val="24"/>
      <w:u w:val="single"/>
    </w:rPr>
  </w:style>
  <w:style w:type="character" w:customStyle="1" w:styleId="AuthorDate1">
    <w:name w:val="Author Date"/>
    <w:rsid w:val="00954157"/>
    <w:rPr>
      <w:b/>
      <w:bCs w:val="0"/>
      <w:sz w:val="24"/>
      <w:u w:val="thick"/>
    </w:rPr>
  </w:style>
  <w:style w:type="character" w:customStyle="1" w:styleId="UnderlineChar2">
    <w:name w:val="Underline Char2"/>
    <w:rsid w:val="00954157"/>
    <w:rPr>
      <w:rFonts w:ascii="Trebuchet MS" w:hAnsi="Trebuchet MS" w:hint="default"/>
      <w:u w:val="thick"/>
      <w:lang w:val="en-US" w:eastAsia="zh-CN" w:bidi="ar-SA"/>
    </w:rPr>
  </w:style>
  <w:style w:type="character" w:customStyle="1" w:styleId="Style1Char1">
    <w:name w:val="Style1 Char1"/>
    <w:rsid w:val="00954157"/>
    <w:rPr>
      <w:rFonts w:ascii="Book Antiqua" w:hAnsi="Book Antiqua" w:hint="default"/>
      <w:sz w:val="16"/>
      <w:szCs w:val="16"/>
      <w:lang w:val="en-US" w:eastAsia="en-US" w:bidi="ar-SA"/>
    </w:rPr>
  </w:style>
  <w:style w:type="character" w:customStyle="1" w:styleId="NothingChar1">
    <w:name w:val="Nothing Char1"/>
    <w:rsid w:val="00954157"/>
    <w:rPr>
      <w:rFonts w:ascii="Times New Roman" w:eastAsia="Calibri" w:hAnsi="Times New Roman" w:cs="Times New Roman" w:hint="default"/>
      <w:sz w:val="24"/>
      <w:szCs w:val="20"/>
    </w:rPr>
  </w:style>
  <w:style w:type="character" w:customStyle="1" w:styleId="Style2Char1">
    <w:name w:val="Style2 Char1"/>
    <w:rsid w:val="00954157"/>
    <w:rPr>
      <w:rFonts w:ascii="Book Antiqua" w:hAnsi="Book Antiqua" w:hint="default"/>
      <w:szCs w:val="24"/>
      <w:u w:val="thick"/>
      <w:lang w:val="en-US" w:eastAsia="en-US" w:bidi="ar-SA"/>
    </w:rPr>
  </w:style>
  <w:style w:type="character" w:customStyle="1" w:styleId="NormalUnderlineChar0">
    <w:name w:val="Normal Underline Char"/>
    <w:rsid w:val="00954157"/>
    <w:rPr>
      <w:szCs w:val="24"/>
      <w:u w:val="single"/>
    </w:rPr>
  </w:style>
  <w:style w:type="character" w:customStyle="1" w:styleId="heading3char0">
    <w:name w:val="heading3char"/>
    <w:rsid w:val="00954157"/>
  </w:style>
  <w:style w:type="character" w:customStyle="1" w:styleId="SmallChar">
    <w:name w:val="Small Char"/>
    <w:aliases w:val="No Spacing3 Char,No Spacing1 Char1,CD - Cite Char,Debate Text Char1,No Spacing2 Char1,No Spacing11 Char1"/>
    <w:qFormat/>
    <w:rsid w:val="00954157"/>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954157"/>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954157"/>
    <w:rPr>
      <w:b/>
      <w:bCs/>
      <w:iCs/>
      <w:szCs w:val="26"/>
      <w:lang w:val="en-US" w:eastAsia="en-US" w:bidi="ar-SA"/>
    </w:rPr>
  </w:style>
  <w:style w:type="character" w:customStyle="1" w:styleId="comments-post">
    <w:name w:val="comments-post"/>
    <w:rsid w:val="00954157"/>
  </w:style>
  <w:style w:type="character" w:customStyle="1" w:styleId="underlinecardChar">
    <w:name w:val="underline card Char"/>
    <w:rsid w:val="00954157"/>
    <w:rPr>
      <w:rFonts w:ascii="Arial" w:hAnsi="Arial" w:cs="Arial" w:hint="default"/>
      <w:sz w:val="18"/>
      <w:szCs w:val="24"/>
      <w:u w:val="single"/>
      <w:lang w:val="en-US" w:eastAsia="en-US" w:bidi="ar-SA"/>
    </w:rPr>
  </w:style>
  <w:style w:type="character" w:customStyle="1" w:styleId="Irrelevant5fontChar">
    <w:name w:val="Irrelevant (5 font) Char"/>
    <w:rsid w:val="00954157"/>
    <w:rPr>
      <w:sz w:val="10"/>
      <w:szCs w:val="10"/>
      <w:lang w:val="en-US" w:eastAsia="en-US" w:bidi="ar-SA"/>
    </w:rPr>
  </w:style>
  <w:style w:type="character" w:customStyle="1" w:styleId="TagsCharCharChar">
    <w:name w:val="Tags Char Char Char"/>
    <w:rsid w:val="00954157"/>
    <w:rPr>
      <w:b/>
      <w:bCs w:val="0"/>
      <w:lang w:val="en-US" w:eastAsia="en-US" w:bidi="ar-SA"/>
    </w:rPr>
  </w:style>
  <w:style w:type="character" w:customStyle="1" w:styleId="CitesChar1">
    <w:name w:val="Cites Char1"/>
    <w:rsid w:val="00954157"/>
    <w:rPr>
      <w:b/>
      <w:bCs/>
      <w:lang w:val="en-US" w:eastAsia="en-US" w:bidi="ar-SA"/>
    </w:rPr>
  </w:style>
  <w:style w:type="character" w:customStyle="1" w:styleId="Hyperlink13">
    <w:name w:val="Hyperlink13"/>
    <w:rsid w:val="00954157"/>
    <w:rPr>
      <w:b w:val="0"/>
      <w:bCs w:val="0"/>
      <w:strike w:val="0"/>
      <w:dstrike w:val="0"/>
      <w:color w:val="008000"/>
      <w:sz w:val="20"/>
      <w:szCs w:val="20"/>
      <w:u w:val="none"/>
      <w:effect w:val="none"/>
    </w:rPr>
  </w:style>
  <w:style w:type="character" w:customStyle="1" w:styleId="standardcontent1">
    <w:name w:val="standardcontent1"/>
    <w:rsid w:val="00954157"/>
    <w:rPr>
      <w:rFonts w:ascii="Arial" w:hAnsi="Arial" w:cs="Arial" w:hint="default"/>
      <w:strike w:val="0"/>
      <w:dstrike w:val="0"/>
      <w:sz w:val="24"/>
      <w:szCs w:val="24"/>
      <w:u w:val="none"/>
      <w:effect w:val="none"/>
    </w:rPr>
  </w:style>
  <w:style w:type="character" w:customStyle="1" w:styleId="Hyperlink4">
    <w:name w:val="Hyperlink4"/>
    <w:rsid w:val="00954157"/>
    <w:rPr>
      <w:color w:val="000066"/>
      <w:u w:val="single"/>
    </w:rPr>
  </w:style>
  <w:style w:type="character" w:customStyle="1" w:styleId="rddeckline1">
    <w:name w:val="rddeckline1"/>
    <w:rsid w:val="00954157"/>
    <w:rPr>
      <w:rFonts w:ascii="Verdana" w:hAnsi="Verdana" w:hint="default"/>
      <w:b/>
      <w:bCs/>
      <w:sz w:val="22"/>
      <w:szCs w:val="22"/>
    </w:rPr>
  </w:style>
  <w:style w:type="character" w:customStyle="1" w:styleId="link-external">
    <w:name w:val="link-external"/>
    <w:rsid w:val="00954157"/>
  </w:style>
  <w:style w:type="character" w:customStyle="1" w:styleId="contact1">
    <w:name w:val="contact1"/>
    <w:rsid w:val="00954157"/>
    <w:rPr>
      <w:rFonts w:ascii="Tahoma" w:hAnsi="Tahoma" w:cs="Tahoma" w:hint="default"/>
      <w:color w:val="999999"/>
      <w:sz w:val="20"/>
      <w:szCs w:val="20"/>
    </w:rPr>
  </w:style>
  <w:style w:type="character" w:customStyle="1" w:styleId="credits1">
    <w:name w:val="credits1"/>
    <w:rsid w:val="00954157"/>
    <w:rPr>
      <w:rFonts w:ascii="Tahoma" w:hAnsi="Tahoma" w:cs="Tahoma" w:hint="default"/>
      <w:color w:val="999999"/>
      <w:sz w:val="16"/>
      <w:szCs w:val="16"/>
    </w:rPr>
  </w:style>
  <w:style w:type="character" w:customStyle="1" w:styleId="underline20">
    <w:name w:val="underline2"/>
    <w:rsid w:val="00954157"/>
    <w:rPr>
      <w:u w:val="single"/>
    </w:rPr>
  </w:style>
  <w:style w:type="character" w:customStyle="1" w:styleId="CardsFont12ptCharCharCharChar">
    <w:name w:val="Cards + Font: 12 pt Char Char Char Char"/>
    <w:rsid w:val="00954157"/>
    <w:rPr>
      <w:sz w:val="24"/>
      <w:szCs w:val="24"/>
      <w:u w:val="thick"/>
      <w:lang w:val="en-US" w:eastAsia="en-US" w:bidi="ar-SA"/>
    </w:rPr>
  </w:style>
  <w:style w:type="character" w:customStyle="1" w:styleId="UnderlinedCardChar0">
    <w:name w:val="Underlined Card Char"/>
    <w:rsid w:val="00954157"/>
    <w:rPr>
      <w:rFonts w:ascii="Palatino Linotype" w:hAnsi="Palatino Linotype" w:hint="default"/>
      <w:u w:val="single"/>
      <w:lang w:val="en-US" w:eastAsia="en-US" w:bidi="ar-SA"/>
    </w:rPr>
  </w:style>
  <w:style w:type="character" w:customStyle="1" w:styleId="Style10ptUnderline">
    <w:name w:val="Style 10 pt Underline"/>
    <w:rsid w:val="00954157"/>
    <w:rPr>
      <w:sz w:val="32"/>
      <w:szCs w:val="32"/>
      <w:u w:val="single"/>
    </w:rPr>
  </w:style>
  <w:style w:type="character" w:customStyle="1" w:styleId="StyleBoldText12pt10ptNotBoldKernat16pt">
    <w:name w:val="Style Bold Text 12 pt + 10 pt Not Bold Kern at 16 pt"/>
    <w:rsid w:val="00954157"/>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954157"/>
  </w:style>
  <w:style w:type="character" w:customStyle="1" w:styleId="Char3">
    <w:name w:val="Char3"/>
    <w:rsid w:val="00954157"/>
    <w:rPr>
      <w:rFonts w:ascii="Arial Narrow" w:eastAsia="Batang" w:hAnsi="Arial Narrow" w:cs="Arial" w:hint="default"/>
      <w:b/>
      <w:bCs/>
      <w:iCs/>
      <w:sz w:val="24"/>
      <w:szCs w:val="28"/>
      <w:lang w:val="en-US" w:eastAsia="en-US" w:bidi="ar-SA"/>
    </w:rPr>
  </w:style>
  <w:style w:type="character" w:customStyle="1" w:styleId="UnderlinedCards">
    <w:name w:val="Underlined Cards"/>
    <w:rsid w:val="00954157"/>
    <w:rPr>
      <w:sz w:val="24"/>
      <w:szCs w:val="24"/>
      <w:u w:val="thick"/>
      <w:lang w:val="en-US" w:eastAsia="en-US" w:bidi="ar-SA"/>
    </w:rPr>
  </w:style>
  <w:style w:type="character" w:customStyle="1" w:styleId="CardsFont12ptCharCharCharCharCharCharCharCharChar">
    <w:name w:val="Cards + Font: 12 pt Char Char Char Char Char Char Char Char Char"/>
    <w:rsid w:val="00954157"/>
    <w:rPr>
      <w:sz w:val="24"/>
      <w:szCs w:val="24"/>
      <w:u w:val="thick"/>
      <w:lang w:val="en-US" w:eastAsia="en-US" w:bidi="ar-SA"/>
    </w:rPr>
  </w:style>
  <w:style w:type="character" w:customStyle="1" w:styleId="highlightcardtextChar">
    <w:name w:val="highlight card text Char"/>
    <w:rsid w:val="00954157"/>
    <w:rPr>
      <w:rFonts w:ascii="Arial" w:hAnsi="Arial" w:cs="Arial" w:hint="default"/>
      <w:color w:val="000000"/>
      <w:sz w:val="18"/>
      <w:szCs w:val="24"/>
      <w:u w:val="single"/>
      <w:lang w:val="en-US" w:eastAsia="en-US" w:bidi="ar-SA"/>
    </w:rPr>
  </w:style>
  <w:style w:type="character" w:customStyle="1" w:styleId="TagsChar4">
    <w:name w:val="Tags Char4"/>
    <w:rsid w:val="00954157"/>
    <w:rPr>
      <w:b/>
      <w:bCs w:val="0"/>
      <w:lang w:val="en-US" w:eastAsia="en-US" w:bidi="ar-SA"/>
    </w:rPr>
  </w:style>
  <w:style w:type="character" w:customStyle="1" w:styleId="hit1">
    <w:name w:val="hit1"/>
    <w:rsid w:val="00954157"/>
    <w:rPr>
      <w:rFonts w:ascii="Verdana" w:hAnsi="Verdana" w:hint="default"/>
      <w:b/>
      <w:bCs/>
      <w:vanish/>
      <w:webHidden w:val="0"/>
      <w:color w:val="CC0033"/>
      <w:sz w:val="20"/>
      <w:szCs w:val="20"/>
      <w:specVanish/>
    </w:rPr>
  </w:style>
  <w:style w:type="character" w:customStyle="1" w:styleId="ssl01">
    <w:name w:val="ss_l01"/>
    <w:rsid w:val="00954157"/>
    <w:rPr>
      <w:rFonts w:ascii="Verdana" w:hAnsi="Verdana" w:hint="default"/>
      <w:color w:val="000000"/>
      <w:sz w:val="20"/>
      <w:szCs w:val="20"/>
    </w:rPr>
  </w:style>
  <w:style w:type="character" w:customStyle="1" w:styleId="tightinline1">
    <w:name w:val="tightinline1"/>
    <w:rsid w:val="00954157"/>
    <w:rPr>
      <w:rFonts w:ascii="Verdana" w:hAnsi="Verdana" w:hint="default"/>
      <w:vanish/>
      <w:webHidden w:val="0"/>
      <w:color w:val="000000"/>
      <w:sz w:val="20"/>
      <w:szCs w:val="20"/>
      <w:specVanish/>
    </w:rPr>
  </w:style>
  <w:style w:type="character" w:customStyle="1" w:styleId="blsp-spelling-corrected">
    <w:name w:val="blsp-spelling-corrected"/>
    <w:rsid w:val="00954157"/>
  </w:style>
  <w:style w:type="character" w:customStyle="1" w:styleId="blsp-spelling-error">
    <w:name w:val="blsp-spelling-error"/>
    <w:rsid w:val="00954157"/>
  </w:style>
  <w:style w:type="character" w:customStyle="1" w:styleId="sup">
    <w:name w:val="sup"/>
    <w:rsid w:val="00954157"/>
  </w:style>
  <w:style w:type="character" w:customStyle="1" w:styleId="pgnum">
    <w:name w:val="pgnum"/>
    <w:rsid w:val="00954157"/>
  </w:style>
  <w:style w:type="character" w:customStyle="1" w:styleId="SmallFontCharChar">
    <w:name w:val="Small Font Char Char"/>
    <w:rsid w:val="00954157"/>
    <w:rPr>
      <w:rFonts w:ascii="Arial" w:hAnsi="Arial" w:cs="Arial" w:hint="default"/>
      <w:sz w:val="12"/>
      <w:szCs w:val="24"/>
      <w:lang w:val="en-US" w:eastAsia="en-US" w:bidi="ar-SA"/>
    </w:rPr>
  </w:style>
  <w:style w:type="character" w:customStyle="1" w:styleId="BoldUnderliningChar">
    <w:name w:val="Bold Underlining Char"/>
    <w:rsid w:val="00954157"/>
    <w:rPr>
      <w:rFonts w:ascii="Arial Narrow" w:eastAsia="Calibri" w:hAnsi="Arial Narrow" w:cs="Times New Roman" w:hint="default"/>
      <w:b/>
      <w:bCs w:val="0"/>
      <w:sz w:val="20"/>
      <w:u w:val="single"/>
    </w:rPr>
  </w:style>
  <w:style w:type="character" w:customStyle="1" w:styleId="bc21">
    <w:name w:val="bc_21"/>
    <w:rsid w:val="00954157"/>
  </w:style>
  <w:style w:type="character" w:customStyle="1" w:styleId="copystyle">
    <w:name w:val="copystyle"/>
    <w:rsid w:val="00954157"/>
  </w:style>
  <w:style w:type="character" w:customStyle="1" w:styleId="boldciteCharChar1">
    <w:name w:val="bold cite Char Char1"/>
    <w:rsid w:val="00954157"/>
    <w:rPr>
      <w:rFonts w:ascii="Arial" w:hAnsi="Arial" w:cs="Arial" w:hint="default"/>
      <w:b/>
      <w:bCs/>
      <w:kern w:val="32"/>
      <w:sz w:val="24"/>
      <w:szCs w:val="24"/>
      <w:lang w:val="en-US" w:eastAsia="en-US" w:bidi="ar-SA"/>
    </w:rPr>
  </w:style>
  <w:style w:type="character" w:customStyle="1" w:styleId="ReadUnderline">
    <w:name w:val="Read Underline"/>
    <w:rsid w:val="00954157"/>
    <w:rPr>
      <w:rFonts w:ascii="Arial" w:hAnsi="Arial" w:cs="Arial" w:hint="default"/>
      <w:b/>
      <w:bCs w:val="0"/>
      <w:sz w:val="18"/>
      <w:u w:val="thick"/>
    </w:rPr>
  </w:style>
  <w:style w:type="character" w:customStyle="1" w:styleId="ShrinkText">
    <w:name w:val="Shrink Text"/>
    <w:rsid w:val="00954157"/>
    <w:rPr>
      <w:sz w:val="16"/>
    </w:rPr>
  </w:style>
  <w:style w:type="character" w:customStyle="1" w:styleId="klink">
    <w:name w:val="klink"/>
    <w:rsid w:val="00954157"/>
  </w:style>
  <w:style w:type="character" w:customStyle="1" w:styleId="noiconheadline">
    <w:name w:val="noicon_headline"/>
    <w:rsid w:val="00954157"/>
  </w:style>
  <w:style w:type="character" w:customStyle="1" w:styleId="BlockTitleCharChar">
    <w:name w:val="Block Title Char Char"/>
    <w:rsid w:val="00954157"/>
    <w:rPr>
      <w:rFonts w:ascii="Georgia" w:hAnsi="Georgia" w:cs="Arial" w:hint="default"/>
      <w:b/>
      <w:bCs/>
      <w:kern w:val="32"/>
      <w:sz w:val="28"/>
      <w:szCs w:val="32"/>
      <w:lang w:val="en-US" w:eastAsia="en-US" w:bidi="ar-SA"/>
    </w:rPr>
  </w:style>
  <w:style w:type="paragraph" w:styleId="MacroText">
    <w:name w:val="macro"/>
    <w:link w:val="MacroTextChar"/>
    <w:unhideWhenUsed/>
    <w:rsid w:val="0095415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954157"/>
    <w:rPr>
      <w:rFonts w:ascii="Consolas" w:hAnsi="Consolas" w:cs="Calibri"/>
      <w:sz w:val="20"/>
      <w:szCs w:val="20"/>
    </w:rPr>
  </w:style>
  <w:style w:type="character" w:customStyle="1" w:styleId="pp1">
    <w:name w:val="pp1"/>
    <w:rsid w:val="00954157"/>
    <w:rPr>
      <w:rFonts w:ascii="Times New Roman" w:hAnsi="Times New Roman" w:cs="Times New Roman" w:hint="default"/>
      <w:i w:val="0"/>
      <w:iCs w:val="0"/>
      <w:smallCaps w:val="0"/>
      <w:sz w:val="30"/>
      <w:szCs w:val="30"/>
    </w:rPr>
  </w:style>
  <w:style w:type="character" w:customStyle="1" w:styleId="prbodytext1">
    <w:name w:val="pr_bodytext1"/>
    <w:rsid w:val="00954157"/>
    <w:rPr>
      <w:rFonts w:ascii="Arial" w:hAnsi="Arial" w:cs="Arial" w:hint="default"/>
      <w:sz w:val="20"/>
      <w:szCs w:val="20"/>
    </w:rPr>
  </w:style>
  <w:style w:type="character" w:customStyle="1" w:styleId="italic">
    <w:name w:val="italic"/>
    <w:rsid w:val="00954157"/>
  </w:style>
  <w:style w:type="character" w:customStyle="1" w:styleId="marrontitulobig">
    <w:name w:val="marron_titulo_big"/>
    <w:rsid w:val="00954157"/>
  </w:style>
  <w:style w:type="character" w:customStyle="1" w:styleId="articlehead">
    <w:name w:val="articlehead"/>
    <w:rsid w:val="00954157"/>
  </w:style>
  <w:style w:type="character" w:customStyle="1" w:styleId="lead">
    <w:name w:val="lead"/>
    <w:rsid w:val="00954157"/>
  </w:style>
  <w:style w:type="character" w:customStyle="1" w:styleId="manchettebig2">
    <w:name w:val="manchettebig2"/>
    <w:rsid w:val="00954157"/>
  </w:style>
  <w:style w:type="character" w:customStyle="1" w:styleId="blue3">
    <w:name w:val="blue3"/>
    <w:rsid w:val="00954157"/>
  </w:style>
  <w:style w:type="character" w:customStyle="1" w:styleId="over-title">
    <w:name w:val="over-title"/>
    <w:rsid w:val="00954157"/>
  </w:style>
  <w:style w:type="character" w:customStyle="1" w:styleId="contentheader">
    <w:name w:val="contentheader"/>
    <w:rsid w:val="00954157"/>
  </w:style>
  <w:style w:type="character" w:customStyle="1" w:styleId="Stylecites10ptNotBoldChar">
    <w:name w:val="Style cites + 10 pt Not Bold Char"/>
    <w:rsid w:val="00954157"/>
    <w:rPr>
      <w:rFonts w:ascii="SimSun" w:eastAsia="SimSun" w:hAnsi="SimSun" w:hint="eastAsia"/>
      <w:szCs w:val="24"/>
      <w:lang w:val="en-US" w:eastAsia="zh-CN" w:bidi="ar-SA"/>
    </w:rPr>
  </w:style>
  <w:style w:type="character" w:customStyle="1" w:styleId="tagscharchar0">
    <w:name w:val="tagscharchar"/>
    <w:rsid w:val="00954157"/>
  </w:style>
  <w:style w:type="character" w:customStyle="1" w:styleId="btx">
    <w:name w:val="btx"/>
    <w:rsid w:val="00954157"/>
  </w:style>
  <w:style w:type="character" w:customStyle="1" w:styleId="bhl">
    <w:name w:val="bhl"/>
    <w:rsid w:val="00954157"/>
  </w:style>
  <w:style w:type="character" w:customStyle="1" w:styleId="FontStyle13">
    <w:name w:val="Font Style13"/>
    <w:uiPriority w:val="99"/>
    <w:rsid w:val="00954157"/>
    <w:rPr>
      <w:rFonts w:ascii="Times New Roman" w:hAnsi="Times New Roman" w:cs="Times New Roman" w:hint="default"/>
      <w:sz w:val="18"/>
      <w:szCs w:val="18"/>
    </w:rPr>
  </w:style>
  <w:style w:type="character" w:customStyle="1" w:styleId="FontStyle11">
    <w:name w:val="Font Style11"/>
    <w:uiPriority w:val="99"/>
    <w:rsid w:val="00954157"/>
    <w:rPr>
      <w:rFonts w:ascii="Times New Roman" w:hAnsi="Times New Roman" w:cs="Times New Roman" w:hint="default"/>
      <w:b/>
      <w:bCs/>
      <w:sz w:val="24"/>
      <w:szCs w:val="24"/>
    </w:rPr>
  </w:style>
  <w:style w:type="character" w:customStyle="1" w:styleId="FontStyle12">
    <w:name w:val="Font Style12"/>
    <w:uiPriority w:val="99"/>
    <w:rsid w:val="00954157"/>
    <w:rPr>
      <w:rFonts w:ascii="Times New Roman" w:hAnsi="Times New Roman" w:cs="Times New Roman" w:hint="default"/>
      <w:sz w:val="24"/>
      <w:szCs w:val="24"/>
    </w:rPr>
  </w:style>
  <w:style w:type="character" w:customStyle="1" w:styleId="FontStyle14">
    <w:name w:val="Font Style14"/>
    <w:uiPriority w:val="99"/>
    <w:rsid w:val="00954157"/>
    <w:rPr>
      <w:rFonts w:ascii="Times New Roman" w:hAnsi="Times New Roman" w:cs="Times New Roman" w:hint="default"/>
      <w:i/>
      <w:iCs/>
      <w:sz w:val="18"/>
      <w:szCs w:val="18"/>
    </w:rPr>
  </w:style>
  <w:style w:type="character" w:customStyle="1" w:styleId="FontStyle15">
    <w:name w:val="Font Style15"/>
    <w:uiPriority w:val="99"/>
    <w:rsid w:val="00954157"/>
    <w:rPr>
      <w:rFonts w:ascii="Times New Roman" w:hAnsi="Times New Roman" w:cs="Times New Roman" w:hint="default"/>
      <w:b/>
      <w:bCs/>
      <w:sz w:val="18"/>
      <w:szCs w:val="18"/>
    </w:rPr>
  </w:style>
  <w:style w:type="character" w:customStyle="1" w:styleId="FontStyle16">
    <w:name w:val="Font Style16"/>
    <w:uiPriority w:val="99"/>
    <w:rsid w:val="00954157"/>
    <w:rPr>
      <w:rFonts w:ascii="Times New Roman" w:hAnsi="Times New Roman" w:cs="Times New Roman" w:hint="default"/>
      <w:b/>
      <w:bCs/>
      <w:spacing w:val="-20"/>
      <w:sz w:val="16"/>
      <w:szCs w:val="16"/>
    </w:rPr>
  </w:style>
  <w:style w:type="character" w:customStyle="1" w:styleId="FontStyle17">
    <w:name w:val="Font Style17"/>
    <w:uiPriority w:val="99"/>
    <w:rsid w:val="00954157"/>
    <w:rPr>
      <w:rFonts w:ascii="Times New Roman" w:hAnsi="Times New Roman" w:cs="Times New Roman" w:hint="default"/>
      <w:b/>
      <w:bCs/>
      <w:sz w:val="10"/>
      <w:szCs w:val="10"/>
    </w:rPr>
  </w:style>
  <w:style w:type="character" w:customStyle="1" w:styleId="in-widget">
    <w:name w:val="in-widget"/>
    <w:rsid w:val="00954157"/>
  </w:style>
  <w:style w:type="character" w:customStyle="1" w:styleId="copyright">
    <w:name w:val="copyright"/>
    <w:rsid w:val="00954157"/>
  </w:style>
  <w:style w:type="character" w:customStyle="1" w:styleId="spanstyle">
    <w:name w:val="spanstyle"/>
    <w:rsid w:val="00954157"/>
  </w:style>
  <w:style w:type="character" w:customStyle="1" w:styleId="ssl3">
    <w:name w:val="ss_l3"/>
    <w:rsid w:val="00954157"/>
  </w:style>
  <w:style w:type="character" w:customStyle="1" w:styleId="bold">
    <w:name w:val="bold"/>
    <w:rsid w:val="00954157"/>
  </w:style>
  <w:style w:type="character" w:customStyle="1" w:styleId="docnumbertitle">
    <w:name w:val="doc_number_title"/>
    <w:basedOn w:val="DefaultParagraphFont"/>
    <w:rsid w:val="00954157"/>
  </w:style>
  <w:style w:type="character" w:customStyle="1" w:styleId="StyleUnderlineChar9pt">
    <w:name w:val="Style Underline Char + 9 pt"/>
    <w:basedOn w:val="DefaultParagraphFont"/>
    <w:rsid w:val="00954157"/>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954157"/>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954157"/>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954157"/>
    <w:rPr>
      <w:b w:val="0"/>
      <w:bCs w:val="0"/>
      <w:sz w:val="22"/>
      <w:u w:val="single"/>
      <w:bdr w:val="none" w:sz="0" w:space="0" w:color="auto" w:frame="1"/>
    </w:rPr>
  </w:style>
  <w:style w:type="character" w:customStyle="1" w:styleId="pmterms1">
    <w:name w:val="pmterms1"/>
    <w:rsid w:val="00954157"/>
  </w:style>
  <w:style w:type="character" w:customStyle="1" w:styleId="title1">
    <w:name w:val="title1"/>
    <w:basedOn w:val="DefaultParagraphFont"/>
    <w:rsid w:val="00954157"/>
  </w:style>
  <w:style w:type="character" w:customStyle="1" w:styleId="2">
    <w:name w:val="2"/>
    <w:rsid w:val="00954157"/>
    <w:rPr>
      <w:rFonts w:ascii="Arial" w:hAnsi="Arial" w:cs="Arial" w:hint="default"/>
      <w:bCs/>
      <w:sz w:val="20"/>
      <w:u w:val="single"/>
      <w:lang w:val="en-US" w:eastAsia="en-US" w:bidi="ar-SA"/>
    </w:rPr>
  </w:style>
  <w:style w:type="character" w:customStyle="1" w:styleId="Style11ptBoldUnderline">
    <w:name w:val="Style 11 pt Bold Underline"/>
    <w:rsid w:val="00954157"/>
    <w:rPr>
      <w:b/>
      <w:bCs/>
      <w:sz w:val="20"/>
      <w:u w:val="single"/>
    </w:rPr>
  </w:style>
  <w:style w:type="character" w:customStyle="1" w:styleId="erasure">
    <w:name w:val="erasure"/>
    <w:rsid w:val="00954157"/>
    <w:rPr>
      <w:rFonts w:ascii="Arial" w:hAnsi="Arial" w:cs="Arial" w:hint="default"/>
      <w:strike/>
      <w:color w:val="000000"/>
      <w:szCs w:val="22"/>
      <w:vertAlign w:val="baseline"/>
    </w:rPr>
  </w:style>
  <w:style w:type="character" w:customStyle="1" w:styleId="CardCite1">
    <w:name w:val="CardCite1"/>
    <w:qFormat/>
    <w:rsid w:val="00954157"/>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954157"/>
    <w:rPr>
      <w:u w:val="single"/>
    </w:rPr>
  </w:style>
  <w:style w:type="character" w:customStyle="1" w:styleId="addmd">
    <w:name w:val="addmd"/>
    <w:basedOn w:val="DefaultParagraphFont"/>
    <w:rsid w:val="00954157"/>
  </w:style>
  <w:style w:type="character" w:customStyle="1" w:styleId="MinimizeChar">
    <w:name w:val="Minimize Char"/>
    <w:basedOn w:val="cardChar0"/>
    <w:locked/>
    <w:rsid w:val="00954157"/>
    <w:rPr>
      <w:rFonts w:ascii="Calibri" w:eastAsiaTheme="minorHAnsi" w:hAnsi="Calibri" w:cs="Calibri" w:hint="default"/>
      <w:sz w:val="24"/>
      <w:lang w:eastAsia="en-US"/>
    </w:rPr>
  </w:style>
  <w:style w:type="character" w:customStyle="1" w:styleId="StyleUnderline4">
    <w:name w:val="Style Underline4"/>
    <w:basedOn w:val="DefaultParagraphFont"/>
    <w:rsid w:val="00954157"/>
    <w:rPr>
      <w:u w:val="single"/>
    </w:rPr>
  </w:style>
  <w:style w:type="character" w:customStyle="1" w:styleId="HTMLPreformattedChar1">
    <w:name w:val="HTML Preformatted Char1"/>
    <w:basedOn w:val="DefaultParagraphFont"/>
    <w:uiPriority w:val="99"/>
    <w:rsid w:val="00954157"/>
    <w:rPr>
      <w:rFonts w:ascii="Consolas" w:hAnsi="Consolas" w:cs="Consolas" w:hint="default"/>
      <w:sz w:val="20"/>
      <w:szCs w:val="20"/>
    </w:rPr>
  </w:style>
  <w:style w:type="character" w:customStyle="1" w:styleId="FontStyle39">
    <w:name w:val="Font Style39"/>
    <w:uiPriority w:val="99"/>
    <w:rsid w:val="00954157"/>
    <w:rPr>
      <w:rFonts w:ascii="Constantia" w:hAnsi="Constantia" w:cs="Constantia" w:hint="default"/>
      <w:b/>
      <w:bCs/>
      <w:sz w:val="18"/>
      <w:szCs w:val="18"/>
    </w:rPr>
  </w:style>
  <w:style w:type="character" w:customStyle="1" w:styleId="hidden">
    <w:name w:val="hidden"/>
    <w:basedOn w:val="DefaultParagraphFont"/>
    <w:uiPriority w:val="99"/>
    <w:rsid w:val="00954157"/>
  </w:style>
  <w:style w:type="character" w:customStyle="1" w:styleId="StyleStyleBoldUnderlineIntenseEmphasisUnderlineStyleapple-s1">
    <w:name w:val="Style Style Bold UnderlineIntense EmphasisUnderlineStyleapple-s...1"/>
    <w:basedOn w:val="DefaultParagraphFont"/>
    <w:rsid w:val="00954157"/>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954157"/>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954157"/>
  </w:style>
  <w:style w:type="character" w:customStyle="1" w:styleId="dropcap">
    <w:name w:val="dropcap"/>
    <w:basedOn w:val="DefaultParagraphFont"/>
    <w:rsid w:val="00954157"/>
  </w:style>
  <w:style w:type="character" w:customStyle="1" w:styleId="articleauthor">
    <w:name w:val="articleauthor"/>
    <w:basedOn w:val="DefaultParagraphFont"/>
    <w:rsid w:val="00954157"/>
  </w:style>
  <w:style w:type="character" w:customStyle="1" w:styleId="article-date">
    <w:name w:val="article-date"/>
    <w:basedOn w:val="DefaultParagraphFont"/>
    <w:rsid w:val="00954157"/>
  </w:style>
  <w:style w:type="character" w:customStyle="1" w:styleId="highlightedsearchterm">
    <w:name w:val="highlightedsearchterm"/>
    <w:basedOn w:val="DefaultParagraphFont"/>
    <w:rsid w:val="00954157"/>
  </w:style>
  <w:style w:type="character" w:customStyle="1" w:styleId="bodysubtoc">
    <w:name w:val="bodysubtoc"/>
    <w:basedOn w:val="DefaultParagraphFont"/>
    <w:rsid w:val="00954157"/>
  </w:style>
  <w:style w:type="character" w:customStyle="1" w:styleId="lefttitlesmaller">
    <w:name w:val="lefttitlesmaller"/>
    <w:basedOn w:val="DefaultParagraphFont"/>
    <w:rsid w:val="00954157"/>
  </w:style>
  <w:style w:type="character" w:customStyle="1" w:styleId="mb">
    <w:name w:val="mb"/>
    <w:basedOn w:val="DefaultParagraphFont"/>
    <w:rsid w:val="00954157"/>
  </w:style>
  <w:style w:type="character" w:customStyle="1" w:styleId="fn">
    <w:name w:val="fn"/>
    <w:basedOn w:val="DefaultParagraphFont"/>
    <w:rsid w:val="00954157"/>
  </w:style>
  <w:style w:type="character" w:customStyle="1" w:styleId="smallcaps">
    <w:name w:val="smallcaps"/>
    <w:basedOn w:val="DefaultParagraphFont"/>
    <w:rsid w:val="00954157"/>
  </w:style>
  <w:style w:type="character" w:customStyle="1" w:styleId="field-content">
    <w:name w:val="field-content"/>
    <w:basedOn w:val="DefaultParagraphFont"/>
    <w:rsid w:val="00954157"/>
  </w:style>
  <w:style w:type="character" w:customStyle="1" w:styleId="submitted">
    <w:name w:val="submitted"/>
    <w:basedOn w:val="DefaultParagraphFont"/>
    <w:rsid w:val="00954157"/>
  </w:style>
  <w:style w:type="character" w:customStyle="1" w:styleId="submitted-date">
    <w:name w:val="submitted-date"/>
    <w:basedOn w:val="DefaultParagraphFont"/>
    <w:rsid w:val="00954157"/>
  </w:style>
  <w:style w:type="character" w:customStyle="1" w:styleId="submitted-time">
    <w:name w:val="submitted-time"/>
    <w:basedOn w:val="DefaultParagraphFont"/>
    <w:rsid w:val="00954157"/>
  </w:style>
  <w:style w:type="character" w:customStyle="1" w:styleId="A2">
    <w:name w:val="A2"/>
    <w:uiPriority w:val="99"/>
    <w:rsid w:val="00954157"/>
    <w:rPr>
      <w:rFonts w:ascii="Sabon LT Std" w:hAnsi="Sabon LT Std" w:cs="Sabon LT Std" w:hint="default"/>
      <w:color w:val="000000"/>
      <w:sz w:val="15"/>
      <w:szCs w:val="15"/>
    </w:rPr>
  </w:style>
  <w:style w:type="character" w:customStyle="1" w:styleId="searchword">
    <w:name w:val="searchword"/>
    <w:basedOn w:val="DefaultParagraphFont"/>
    <w:rsid w:val="00954157"/>
  </w:style>
  <w:style w:type="character" w:customStyle="1" w:styleId="meta-prep">
    <w:name w:val="meta-prep"/>
    <w:basedOn w:val="DefaultParagraphFont"/>
    <w:rsid w:val="00954157"/>
  </w:style>
  <w:style w:type="character" w:customStyle="1" w:styleId="entry-date">
    <w:name w:val="entry-date"/>
    <w:basedOn w:val="DefaultParagraphFont"/>
    <w:rsid w:val="00954157"/>
  </w:style>
  <w:style w:type="character" w:customStyle="1" w:styleId="Date1">
    <w:name w:val="Date1"/>
    <w:basedOn w:val="DefaultParagraphFont"/>
    <w:rsid w:val="00954157"/>
  </w:style>
  <w:style w:type="character" w:customStyle="1" w:styleId="CiteReal0">
    <w:name w:val="CiteReal"/>
    <w:uiPriority w:val="1"/>
    <w:qFormat/>
    <w:rsid w:val="00954157"/>
    <w:rPr>
      <w:rFonts w:ascii="Arial" w:hAnsi="Arial" w:cs="Arial" w:hint="default"/>
      <w:b/>
      <w:bCs w:val="0"/>
      <w:sz w:val="24"/>
      <w:u w:val="single"/>
    </w:rPr>
  </w:style>
  <w:style w:type="character" w:customStyle="1" w:styleId="articletitle0">
    <w:name w:val="articletitle"/>
    <w:rsid w:val="00954157"/>
    <w:rPr>
      <w:rFonts w:ascii="Times New Roman" w:hAnsi="Times New Roman" w:cs="Times New Roman" w:hint="default"/>
    </w:rPr>
  </w:style>
  <w:style w:type="character" w:customStyle="1" w:styleId="6pointChar">
    <w:name w:val="6 point Char"/>
    <w:rsid w:val="00954157"/>
    <w:rPr>
      <w:rFonts w:ascii="Times New Roman" w:hAnsi="Times New Roman" w:cs="Times New Roman" w:hint="default"/>
      <w:sz w:val="12"/>
      <w:lang w:val="en-US" w:eastAsia="en-US"/>
    </w:rPr>
  </w:style>
  <w:style w:type="character" w:customStyle="1" w:styleId="StyleThickunderline">
    <w:name w:val="Style Thick underline"/>
    <w:qFormat/>
    <w:rsid w:val="00954157"/>
    <w:rPr>
      <w:u w:val="thick"/>
    </w:rPr>
  </w:style>
  <w:style w:type="character" w:customStyle="1" w:styleId="SmallText2">
    <w:name w:val="SmallText"/>
    <w:rsid w:val="00954157"/>
    <w:rPr>
      <w:color w:val="000000"/>
    </w:rPr>
  </w:style>
  <w:style w:type="character" w:customStyle="1" w:styleId="underline3">
    <w:name w:val="underline3"/>
    <w:basedOn w:val="underline20"/>
    <w:rsid w:val="00954157"/>
    <w:rPr>
      <w:u w:val="single"/>
      <w:bdr w:val="none" w:sz="0" w:space="0" w:color="auto" w:frame="1"/>
      <w:shd w:val="clear" w:color="auto" w:fill="FFFF00"/>
    </w:rPr>
  </w:style>
  <w:style w:type="character" w:customStyle="1" w:styleId="menu">
    <w:name w:val="menu"/>
    <w:basedOn w:val="DefaultParagraphFont"/>
    <w:rsid w:val="00954157"/>
  </w:style>
  <w:style w:type="character" w:customStyle="1" w:styleId="itxtrst">
    <w:name w:val="itxtrst"/>
    <w:rsid w:val="00954157"/>
  </w:style>
  <w:style w:type="character" w:customStyle="1" w:styleId="A-Underlining">
    <w:name w:val="A-Underlining"/>
    <w:basedOn w:val="DefaultParagraphFont"/>
    <w:rsid w:val="00954157"/>
    <w:rPr>
      <w:rFonts w:ascii="Garamond" w:hAnsi="Garamond" w:hint="default"/>
      <w:color w:val="auto"/>
      <w:sz w:val="24"/>
      <w:u w:val="single"/>
    </w:rPr>
  </w:style>
  <w:style w:type="character" w:customStyle="1" w:styleId="AuthorChar">
    <w:name w:val="Author Char"/>
    <w:basedOn w:val="DefaultParagraphFont"/>
    <w:rsid w:val="00954157"/>
    <w:rPr>
      <w:rFonts w:ascii="Times New Roman" w:eastAsia="Times New Roman" w:hAnsi="Times New Roman" w:cs="Times New Roman" w:hint="default"/>
      <w:b/>
      <w:bCs w:val="0"/>
      <w:szCs w:val="20"/>
    </w:rPr>
  </w:style>
  <w:style w:type="character" w:customStyle="1" w:styleId="StyleUnderlineBold">
    <w:name w:val="Style Underline + Bold"/>
    <w:rsid w:val="00954157"/>
    <w:rPr>
      <w:b/>
      <w:bCs/>
      <w:u w:val="single"/>
    </w:rPr>
  </w:style>
  <w:style w:type="character" w:customStyle="1" w:styleId="smallChar0">
    <w:name w:val="small Char"/>
    <w:rsid w:val="00954157"/>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954157"/>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954157"/>
  </w:style>
  <w:style w:type="character" w:customStyle="1" w:styleId="UnderlinedTextCharChar">
    <w:name w:val="Underlined Text Char Char"/>
    <w:basedOn w:val="DefaultParagraphFont"/>
    <w:rsid w:val="00954157"/>
    <w:rPr>
      <w:rFonts w:ascii="Arial" w:hAnsi="Arial" w:cs="Arial" w:hint="default"/>
      <w:bCs/>
      <w:noProof w:val="0"/>
      <w:szCs w:val="26"/>
      <w:u w:val="single"/>
      <w:lang w:val="en-US" w:eastAsia="en-US" w:bidi="ar-SA"/>
    </w:rPr>
  </w:style>
  <w:style w:type="character" w:customStyle="1" w:styleId="il">
    <w:name w:val="il"/>
    <w:rsid w:val="00954157"/>
  </w:style>
  <w:style w:type="character" w:customStyle="1" w:styleId="BodyText12">
    <w:name w:val="Body Text1"/>
    <w:rsid w:val="0095415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954157"/>
  </w:style>
  <w:style w:type="character" w:customStyle="1" w:styleId="HIGHLIGHT0">
    <w:name w:val="HIGHLIGHT"/>
    <w:uiPriority w:val="1"/>
    <w:rsid w:val="00954157"/>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954157"/>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954157"/>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954157"/>
    <w:rPr>
      <w:rFonts w:ascii="Garamond" w:hAnsi="Garamond" w:hint="default"/>
      <w:bCs/>
      <w:color w:val="auto"/>
      <w:spacing w:val="5"/>
      <w:sz w:val="20"/>
      <w:u w:val="single"/>
    </w:rPr>
  </w:style>
  <w:style w:type="character" w:customStyle="1" w:styleId="StyleIntenseReferenceGaramondBold">
    <w:name w:val="Style Intense Reference + Garamond Bold"/>
    <w:rsid w:val="00954157"/>
    <w:rPr>
      <w:rFonts w:ascii="Garamond" w:hAnsi="Garamond" w:hint="default"/>
      <w:b/>
      <w:bCs/>
      <w:color w:val="auto"/>
      <w:spacing w:val="5"/>
      <w:sz w:val="20"/>
      <w:u w:val="single"/>
    </w:rPr>
  </w:style>
  <w:style w:type="character" w:customStyle="1" w:styleId="detailtitle">
    <w:name w:val="detailtitle"/>
    <w:basedOn w:val="DefaultParagraphFont"/>
    <w:rsid w:val="00954157"/>
  </w:style>
  <w:style w:type="character" w:customStyle="1" w:styleId="a0">
    <w:name w:val="a"/>
    <w:basedOn w:val="DefaultParagraphFont"/>
    <w:rsid w:val="00954157"/>
  </w:style>
  <w:style w:type="character" w:customStyle="1" w:styleId="newstime">
    <w:name w:val="newstime"/>
    <w:basedOn w:val="DefaultParagraphFont"/>
    <w:rsid w:val="00954157"/>
  </w:style>
  <w:style w:type="character" w:customStyle="1" w:styleId="IntenseReference1">
    <w:name w:val="Intense Reference1"/>
    <w:qFormat/>
    <w:rsid w:val="00954157"/>
    <w:rPr>
      <w:rFonts w:ascii="Arial" w:hAnsi="Arial" w:cs="Arial" w:hint="default"/>
      <w:bCs/>
      <w:color w:val="auto"/>
      <w:spacing w:val="5"/>
      <w:sz w:val="20"/>
      <w:u w:val="thick"/>
    </w:rPr>
  </w:style>
  <w:style w:type="character" w:customStyle="1" w:styleId="TagChar3">
    <w:name w:val="Tag Char3"/>
    <w:rsid w:val="00954157"/>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954157"/>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954157"/>
  </w:style>
  <w:style w:type="character" w:customStyle="1" w:styleId="ilad1">
    <w:name w:val="il_ad1"/>
    <w:rsid w:val="00954157"/>
    <w:rPr>
      <w:vanish/>
      <w:webHidden w:val="0"/>
      <w:color w:val="000000"/>
      <w:u w:val="single"/>
      <w:specVanish/>
    </w:rPr>
  </w:style>
  <w:style w:type="character" w:customStyle="1" w:styleId="ThickUnderlineCharChar">
    <w:name w:val="Thick Underline Char Char"/>
    <w:rsid w:val="00954157"/>
    <w:rPr>
      <w:sz w:val="24"/>
      <w:szCs w:val="24"/>
      <w:u w:val="thick"/>
      <w:lang w:val="en-US" w:eastAsia="en-US" w:bidi="ar-SA"/>
    </w:rPr>
  </w:style>
  <w:style w:type="character" w:customStyle="1" w:styleId="Underline21">
    <w:name w:val="Underline 2"/>
    <w:basedOn w:val="DefaultParagraphFont"/>
    <w:uiPriority w:val="1"/>
    <w:qFormat/>
    <w:rsid w:val="00954157"/>
    <w:rPr>
      <w:b/>
      <w:bCs w:val="0"/>
      <w:u w:val="single"/>
    </w:rPr>
  </w:style>
  <w:style w:type="character" w:customStyle="1" w:styleId="tx">
    <w:name w:val="tx"/>
    <w:basedOn w:val="DefaultParagraphFont"/>
    <w:rsid w:val="00954157"/>
  </w:style>
  <w:style w:type="character" w:customStyle="1" w:styleId="oneclick-link">
    <w:name w:val="oneclick-link"/>
    <w:basedOn w:val="DefaultParagraphFont"/>
    <w:rsid w:val="00954157"/>
  </w:style>
  <w:style w:type="character" w:customStyle="1" w:styleId="EndnoteTextChar">
    <w:name w:val="Endnote Text Char"/>
    <w:basedOn w:val="DefaultParagraphFont"/>
    <w:locked/>
    <w:rsid w:val="00954157"/>
  </w:style>
  <w:style w:type="character" w:customStyle="1" w:styleId="BodyTextFirstIndentChar">
    <w:name w:val="Body Text First Indent Char"/>
    <w:basedOn w:val="Heading8Char"/>
    <w:locked/>
    <w:rsid w:val="00954157"/>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954157"/>
  </w:style>
  <w:style w:type="character" w:customStyle="1" w:styleId="CitesCharCharCharChar">
    <w:name w:val="Cites Char Char Char Char"/>
    <w:locked/>
    <w:rsid w:val="00954157"/>
  </w:style>
  <w:style w:type="character" w:customStyle="1" w:styleId="TagsChar1CharChar">
    <w:name w:val="Tags Char1 Char Char"/>
    <w:locked/>
    <w:rsid w:val="00954157"/>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54157"/>
  </w:style>
  <w:style w:type="character" w:customStyle="1" w:styleId="CardsFont6ptCharCharChar">
    <w:name w:val="Cards + Font: 6 pt Char Char Char"/>
    <w:locked/>
    <w:rsid w:val="00954157"/>
  </w:style>
  <w:style w:type="character" w:customStyle="1" w:styleId="blocktitleChar">
    <w:name w:val="block title Char"/>
    <w:locked/>
    <w:rsid w:val="00954157"/>
  </w:style>
  <w:style w:type="character" w:customStyle="1" w:styleId="Cards1Char">
    <w:name w:val="Cards1 Char"/>
    <w:locked/>
    <w:rsid w:val="00954157"/>
  </w:style>
  <w:style w:type="character" w:customStyle="1" w:styleId="CardsUnderlineChar">
    <w:name w:val="Cards + Underline Char"/>
    <w:locked/>
    <w:rsid w:val="00954157"/>
  </w:style>
  <w:style w:type="character" w:customStyle="1" w:styleId="Debate-CardSmalltextF2Char">
    <w:name w:val="Debate- Card Small text F2 Char"/>
    <w:locked/>
    <w:rsid w:val="00954157"/>
  </w:style>
  <w:style w:type="character" w:customStyle="1" w:styleId="CardTagChar">
    <w:name w:val="Card Tag Char"/>
    <w:locked/>
    <w:rsid w:val="00954157"/>
  </w:style>
  <w:style w:type="character" w:customStyle="1" w:styleId="LanguageStrikeChar">
    <w:name w:val="Language Strike Char"/>
    <w:locked/>
    <w:rsid w:val="00954157"/>
  </w:style>
  <w:style w:type="character" w:customStyle="1" w:styleId="8pointChar">
    <w:name w:val="8 point Char"/>
    <w:locked/>
    <w:rsid w:val="00954157"/>
  </w:style>
  <w:style w:type="character" w:customStyle="1" w:styleId="citationunderlineChar">
    <w:name w:val="citation/underline Char"/>
    <w:locked/>
    <w:rsid w:val="00954157"/>
  </w:style>
  <w:style w:type="character" w:customStyle="1" w:styleId="DateCitesAuthorCharChar">
    <w:name w:val="DateCitesAuthor Char Char"/>
    <w:locked/>
    <w:rsid w:val="00954157"/>
  </w:style>
  <w:style w:type="character" w:customStyle="1" w:styleId="StyleStyle411pt1Char">
    <w:name w:val="Style Style4 + 11 pt1 Char"/>
    <w:locked/>
    <w:rsid w:val="00954157"/>
  </w:style>
  <w:style w:type="character" w:customStyle="1" w:styleId="UnderlineCardChar0">
    <w:name w:val="UnderlineCard Char"/>
    <w:locked/>
    <w:rsid w:val="00954157"/>
  </w:style>
  <w:style w:type="character" w:customStyle="1" w:styleId="CardUpSize-LightChar">
    <w:name w:val="CardUpSize - Light Char"/>
    <w:basedOn w:val="DefaultParagraphFont"/>
    <w:locked/>
    <w:rsid w:val="00954157"/>
  </w:style>
  <w:style w:type="character" w:customStyle="1" w:styleId="CiteCardUpSize-HeavyChar">
    <w:name w:val="Cite // CardUpSize - Heavy Char"/>
    <w:basedOn w:val="DefaultParagraphFont"/>
    <w:locked/>
    <w:rsid w:val="00954157"/>
  </w:style>
  <w:style w:type="character" w:customStyle="1" w:styleId="HotRouteCharCharCharCharCharChar">
    <w:name w:val="Hot Route! Char Char Char Char Char Char"/>
    <w:locked/>
    <w:rsid w:val="00954157"/>
  </w:style>
  <w:style w:type="character" w:customStyle="1" w:styleId="SmallTextCharCharCharChar">
    <w:name w:val="Small Text Char Char Char Char"/>
    <w:locked/>
    <w:rsid w:val="00954157"/>
  </w:style>
  <w:style w:type="character" w:customStyle="1" w:styleId="UnderlineCharCharCharCharCharCharCharChar">
    <w:name w:val="Underline Char Char Char Char Char Char Char Char"/>
    <w:basedOn w:val="DefaultParagraphFont"/>
    <w:locked/>
    <w:rsid w:val="00954157"/>
  </w:style>
  <w:style w:type="character" w:customStyle="1" w:styleId="SmalltextCharCharCharChar0">
    <w:name w:val="Small text Char Char Char Char"/>
    <w:basedOn w:val="DefaultParagraphFont"/>
    <w:locked/>
    <w:rsid w:val="00954157"/>
  </w:style>
  <w:style w:type="character" w:customStyle="1" w:styleId="UnderlinedCardTextChar">
    <w:name w:val="Underlined Card Text Char"/>
    <w:locked/>
    <w:rsid w:val="00954157"/>
  </w:style>
  <w:style w:type="character" w:customStyle="1" w:styleId="cardtextemphasisChar">
    <w:name w:val="card text emphasis Char"/>
    <w:locked/>
    <w:rsid w:val="00954157"/>
  </w:style>
  <w:style w:type="character" w:customStyle="1" w:styleId="CiteCharCharChar">
    <w:name w:val="Cite Char Char Char"/>
    <w:locked/>
    <w:rsid w:val="00954157"/>
  </w:style>
  <w:style w:type="character" w:customStyle="1" w:styleId="CiteCardChar">
    <w:name w:val="Cite_Card Char"/>
    <w:locked/>
    <w:rsid w:val="00954157"/>
  </w:style>
  <w:style w:type="character" w:customStyle="1" w:styleId="BoldandUnderlineCharChar2">
    <w:name w:val="Bold and Underline Char Char2"/>
    <w:locked/>
    <w:rsid w:val="00954157"/>
  </w:style>
  <w:style w:type="character" w:customStyle="1" w:styleId="CiteCardCharCharCharChar">
    <w:name w:val="Cite_Card Char Char Char Char"/>
    <w:locked/>
    <w:rsid w:val="00954157"/>
  </w:style>
  <w:style w:type="character" w:customStyle="1" w:styleId="LittleChar">
    <w:name w:val="Little Char"/>
    <w:locked/>
    <w:rsid w:val="00954157"/>
  </w:style>
  <w:style w:type="character" w:customStyle="1" w:styleId="DebateHeaderChar">
    <w:name w:val="Debate Header Char"/>
    <w:locked/>
    <w:rsid w:val="00954157"/>
  </w:style>
  <w:style w:type="character" w:customStyle="1" w:styleId="UnhighlightedChar">
    <w:name w:val="Unhighlighted Char"/>
    <w:locked/>
    <w:rsid w:val="00954157"/>
  </w:style>
  <w:style w:type="character" w:customStyle="1" w:styleId="StylecardUnderlineChar">
    <w:name w:val="Style card + Underline Char"/>
    <w:locked/>
    <w:rsid w:val="00954157"/>
  </w:style>
  <w:style w:type="character" w:customStyle="1" w:styleId="CiteCardCharCharCharCharCharCharCharChar">
    <w:name w:val="Cite_Card Char Char Char Char Char Char Char Char"/>
    <w:locked/>
    <w:rsid w:val="00954157"/>
  </w:style>
  <w:style w:type="character" w:customStyle="1" w:styleId="CiteNormalChar">
    <w:name w:val="Cite Normal Char"/>
    <w:locked/>
    <w:rsid w:val="00954157"/>
  </w:style>
  <w:style w:type="character" w:customStyle="1" w:styleId="NormaltextCharChar">
    <w:name w:val="Normal text Char Char"/>
    <w:locked/>
    <w:rsid w:val="00954157"/>
  </w:style>
  <w:style w:type="character" w:customStyle="1" w:styleId="underlinedcardChar1">
    <w:name w:val="underlined card Char"/>
    <w:locked/>
    <w:rsid w:val="00954157"/>
  </w:style>
  <w:style w:type="character" w:customStyle="1" w:styleId="Debate-CardTagandCite-F6Char">
    <w:name w:val="Debate- Card Tag and Cite- F6 Char"/>
    <w:locked/>
    <w:rsid w:val="00954157"/>
  </w:style>
  <w:style w:type="character" w:customStyle="1" w:styleId="cardChar2">
    <w:name w:val="%card Char"/>
    <w:locked/>
    <w:rsid w:val="00954157"/>
  </w:style>
  <w:style w:type="character" w:customStyle="1" w:styleId="UnunderlinedTextChar">
    <w:name w:val="Ununderlined Text Char"/>
    <w:locked/>
    <w:rsid w:val="00954157"/>
  </w:style>
  <w:style w:type="character" w:customStyle="1" w:styleId="ReallyfuckingsmallCharCharCharChar">
    <w:name w:val="Really fucking small Char Char Char Char"/>
    <w:locked/>
    <w:rsid w:val="00954157"/>
  </w:style>
  <w:style w:type="character" w:customStyle="1" w:styleId="CardDownx1Char">
    <w:name w:val="CardDown x1 Char"/>
    <w:locked/>
    <w:rsid w:val="00954157"/>
  </w:style>
  <w:style w:type="character" w:customStyle="1" w:styleId="FullCiteChar">
    <w:name w:val="Full Cite Char"/>
    <w:locked/>
    <w:rsid w:val="00954157"/>
  </w:style>
  <w:style w:type="character" w:customStyle="1" w:styleId="evidencetextChar">
    <w:name w:val="evidence text Char"/>
    <w:locked/>
    <w:rsid w:val="00954157"/>
  </w:style>
  <w:style w:type="character" w:customStyle="1" w:styleId="StyleStyleArialNarrow9ptLeft-075ArialNarrowChar">
    <w:name w:val="Style Style Arial Narrow 9 pt Left:  -0.75&quot; + Arial Narrow Char"/>
    <w:locked/>
    <w:rsid w:val="00954157"/>
  </w:style>
  <w:style w:type="character" w:customStyle="1" w:styleId="StyleStyleCardTextLeft-075Right0Char">
    <w:name w:val="Style Style Card Text + Left:  -0.75&quot; + Right:  0&quot; Char"/>
    <w:locked/>
    <w:rsid w:val="00954157"/>
  </w:style>
  <w:style w:type="character" w:customStyle="1" w:styleId="DebateUnderlineBoldChar">
    <w:name w:val="Debate Underline Bold Char"/>
    <w:locked/>
    <w:rsid w:val="00954157"/>
  </w:style>
  <w:style w:type="character" w:customStyle="1" w:styleId="StyleArialNarrow12ptBoldLeft-075Char">
    <w:name w:val="Style Arial Narrow 12 pt Bold Left:  -0.75&quot; Char"/>
    <w:locked/>
    <w:rsid w:val="00954157"/>
  </w:style>
  <w:style w:type="character" w:customStyle="1" w:styleId="StyleStyleevidencetextBorderSinglesolidlineAuto05Char">
    <w:name w:val="Style Style evidence text + Border: : (Single solid line Auto  0.5 ... Char"/>
    <w:locked/>
    <w:rsid w:val="00954157"/>
  </w:style>
  <w:style w:type="character" w:customStyle="1" w:styleId="StyleevidencetextBorderSinglesolidlineAuto05ptLChar">
    <w:name w:val="Style evidence text + Border: : (Single solid line Auto  0.5 pt L... Char"/>
    <w:locked/>
    <w:rsid w:val="00954157"/>
  </w:style>
  <w:style w:type="character" w:customStyle="1" w:styleId="HighlightingChar">
    <w:name w:val="Highlighting Char"/>
    <w:locked/>
    <w:rsid w:val="00954157"/>
  </w:style>
  <w:style w:type="character" w:customStyle="1" w:styleId="UnderliningCharChar1CharCharChar">
    <w:name w:val="Underlining Char Char1 Char Char Char"/>
    <w:locked/>
    <w:rsid w:val="00954157"/>
  </w:style>
  <w:style w:type="character" w:customStyle="1" w:styleId="CiteCharCharCharCharCharChar">
    <w:name w:val="Cite Char Char Char Char Char Char"/>
    <w:locked/>
    <w:rsid w:val="00954157"/>
  </w:style>
  <w:style w:type="character" w:customStyle="1" w:styleId="UnderliningCharCharChar">
    <w:name w:val="Underlining Char Char Char"/>
    <w:locked/>
    <w:rsid w:val="00954157"/>
  </w:style>
  <w:style w:type="character" w:customStyle="1" w:styleId="sup1">
    <w:name w:val="sup1"/>
    <w:rsid w:val="00954157"/>
  </w:style>
  <w:style w:type="character" w:customStyle="1" w:styleId="pgnum1">
    <w:name w:val="pgnum1"/>
    <w:rsid w:val="00954157"/>
  </w:style>
  <w:style w:type="character" w:customStyle="1" w:styleId="nw">
    <w:name w:val="nw"/>
    <w:rsid w:val="00954157"/>
  </w:style>
  <w:style w:type="character" w:customStyle="1" w:styleId="CardsHighlight">
    <w:name w:val="Cards Highlight"/>
    <w:uiPriority w:val="1"/>
    <w:rsid w:val="00954157"/>
  </w:style>
  <w:style w:type="character" w:customStyle="1" w:styleId="apple">
    <w:name w:val="apple"/>
    <w:rsid w:val="00954157"/>
  </w:style>
  <w:style w:type="character" w:customStyle="1" w:styleId="inhoud">
    <w:name w:val="inhoud"/>
    <w:rsid w:val="00954157"/>
  </w:style>
  <w:style w:type="character" w:customStyle="1" w:styleId="CardsUnderlined">
    <w:name w:val="Cards Underlined"/>
    <w:qFormat/>
    <w:rsid w:val="00954157"/>
  </w:style>
  <w:style w:type="character" w:customStyle="1" w:styleId="Cites-AuthorDate">
    <w:name w:val="Cites-Author/Date"/>
    <w:qFormat/>
    <w:rsid w:val="00954157"/>
  </w:style>
  <w:style w:type="character" w:customStyle="1" w:styleId="StyleCardtextChar10pt">
    <w:name w:val="Style Card text Char + 10 pt"/>
    <w:rsid w:val="00954157"/>
  </w:style>
  <w:style w:type="character" w:customStyle="1" w:styleId="UnderliningChar2">
    <w:name w:val="Underlining Char2"/>
    <w:rsid w:val="00954157"/>
  </w:style>
  <w:style w:type="character" w:customStyle="1" w:styleId="UnderliningChar1">
    <w:name w:val="Underlining Char1"/>
    <w:rsid w:val="00954157"/>
  </w:style>
  <w:style w:type="character" w:customStyle="1" w:styleId="smcaps">
    <w:name w:val="smcaps"/>
    <w:rsid w:val="00954157"/>
  </w:style>
  <w:style w:type="character" w:customStyle="1" w:styleId="Style1Char2">
    <w:name w:val="Style1 Char2"/>
    <w:rsid w:val="00954157"/>
  </w:style>
  <w:style w:type="character" w:customStyle="1" w:styleId="inside-head1">
    <w:name w:val="inside-head1"/>
    <w:rsid w:val="00954157"/>
  </w:style>
  <w:style w:type="character" w:customStyle="1" w:styleId="datestamp1">
    <w:name w:val="datestamp1"/>
    <w:rsid w:val="00954157"/>
  </w:style>
  <w:style w:type="character" w:customStyle="1" w:styleId="pagetools1">
    <w:name w:val="pagetools1"/>
    <w:rsid w:val="00954157"/>
  </w:style>
  <w:style w:type="character" w:customStyle="1" w:styleId="smallredtext">
    <w:name w:val="smallredtext"/>
    <w:rsid w:val="00954157"/>
  </w:style>
  <w:style w:type="character" w:customStyle="1" w:styleId="storyheading31">
    <w:name w:val="storyheading31"/>
    <w:rsid w:val="00954157"/>
  </w:style>
  <w:style w:type="character" w:customStyle="1" w:styleId="storydeck31">
    <w:name w:val="storydeck31"/>
    <w:rsid w:val="00954157"/>
  </w:style>
  <w:style w:type="character" w:customStyle="1" w:styleId="subtitle10">
    <w:name w:val="subtitle1"/>
    <w:rsid w:val="00954157"/>
  </w:style>
  <w:style w:type="character" w:customStyle="1" w:styleId="Title10">
    <w:name w:val="Title1"/>
    <w:rsid w:val="00954157"/>
  </w:style>
  <w:style w:type="character" w:customStyle="1" w:styleId="clsbiolink">
    <w:name w:val="clsbiolink"/>
    <w:rsid w:val="00954157"/>
  </w:style>
  <w:style w:type="character" w:customStyle="1" w:styleId="clssmaller">
    <w:name w:val="clssmaller"/>
    <w:rsid w:val="00954157"/>
  </w:style>
  <w:style w:type="character" w:customStyle="1" w:styleId="sm1">
    <w:name w:val="sm1"/>
    <w:rsid w:val="00954157"/>
  </w:style>
  <w:style w:type="character" w:customStyle="1" w:styleId="noindentChar">
    <w:name w:val="noindent Char"/>
    <w:rsid w:val="00954157"/>
  </w:style>
  <w:style w:type="character" w:customStyle="1" w:styleId="SmallChar1">
    <w:name w:val="Small Char1"/>
    <w:rsid w:val="00954157"/>
  </w:style>
  <w:style w:type="character" w:customStyle="1" w:styleId="fullcite0">
    <w:name w:val="fullcite"/>
    <w:rsid w:val="00954157"/>
  </w:style>
  <w:style w:type="character" w:customStyle="1" w:styleId="Style9ptThickunderline">
    <w:name w:val="Style 9 pt Thick underline"/>
    <w:rsid w:val="00954157"/>
  </w:style>
  <w:style w:type="character" w:customStyle="1" w:styleId="CardNotUnderlinedChar">
    <w:name w:val="Card Not Underlined Char"/>
    <w:rsid w:val="00954157"/>
  </w:style>
  <w:style w:type="character" w:customStyle="1" w:styleId="IndexHeadersCharChar">
    <w:name w:val="Index Headers Char Char"/>
    <w:rsid w:val="00954157"/>
  </w:style>
  <w:style w:type="character" w:customStyle="1" w:styleId="CircleChar1">
    <w:name w:val="Circle Char1"/>
    <w:rsid w:val="00954157"/>
  </w:style>
  <w:style w:type="character" w:customStyle="1" w:styleId="textmedium">
    <w:name w:val="textmedium"/>
    <w:rsid w:val="00954157"/>
  </w:style>
  <w:style w:type="character" w:customStyle="1" w:styleId="justify">
    <w:name w:val="justify"/>
    <w:rsid w:val="00954157"/>
  </w:style>
  <w:style w:type="character" w:customStyle="1" w:styleId="SmallCardTextChar">
    <w:name w:val="Small Card Text Char"/>
    <w:rsid w:val="00954157"/>
  </w:style>
  <w:style w:type="character" w:customStyle="1" w:styleId="tagChar30">
    <w:name w:val="tag Char3"/>
    <w:rsid w:val="00954157"/>
  </w:style>
  <w:style w:type="character" w:customStyle="1" w:styleId="medium-normal1">
    <w:name w:val="medium-normal1"/>
    <w:rsid w:val="00954157"/>
  </w:style>
  <w:style w:type="character" w:customStyle="1" w:styleId="inside-head">
    <w:name w:val="inside-head"/>
    <w:rsid w:val="00954157"/>
  </w:style>
  <w:style w:type="character" w:customStyle="1" w:styleId="awtw">
    <w:name w:val="awtw"/>
    <w:rsid w:val="00954157"/>
  </w:style>
  <w:style w:type="character" w:customStyle="1" w:styleId="CardText-Underlined">
    <w:name w:val="Card Text - Underlined"/>
    <w:rsid w:val="00954157"/>
  </w:style>
  <w:style w:type="character" w:customStyle="1" w:styleId="Citation-AuthorDate">
    <w:name w:val="Citation - Author/Date"/>
    <w:rsid w:val="00954157"/>
  </w:style>
  <w:style w:type="character" w:customStyle="1" w:styleId="ld3">
    <w:name w:val="ld3"/>
    <w:rsid w:val="00954157"/>
  </w:style>
  <w:style w:type="character" w:customStyle="1" w:styleId="5Notunderlined">
    <w:name w:val="5 Not underlined"/>
    <w:rsid w:val="00954157"/>
  </w:style>
  <w:style w:type="character" w:customStyle="1" w:styleId="postbody">
    <w:name w:val="postbody"/>
    <w:rsid w:val="00954157"/>
  </w:style>
  <w:style w:type="paragraph" w:styleId="EndnoteText">
    <w:name w:val="endnote text"/>
    <w:basedOn w:val="Normal"/>
    <w:link w:val="EndnoteTextChar1"/>
    <w:unhideWhenUsed/>
    <w:rsid w:val="00954157"/>
    <w:pPr>
      <w:spacing w:after="0" w:line="240" w:lineRule="auto"/>
    </w:pPr>
    <w:rPr>
      <w:sz w:val="16"/>
      <w:szCs w:val="20"/>
    </w:rPr>
  </w:style>
  <w:style w:type="character" w:customStyle="1" w:styleId="EndnoteTextChar2">
    <w:name w:val="Endnote Text Char2"/>
    <w:basedOn w:val="DefaultParagraphFont"/>
    <w:semiHidden/>
    <w:rsid w:val="00954157"/>
    <w:rPr>
      <w:rFonts w:ascii="Calibri" w:hAnsi="Calibri" w:cs="Calibri"/>
      <w:sz w:val="20"/>
      <w:szCs w:val="20"/>
    </w:rPr>
  </w:style>
  <w:style w:type="character" w:customStyle="1" w:styleId="ssl4">
    <w:name w:val="ss_l4"/>
    <w:rsid w:val="00954157"/>
  </w:style>
  <w:style w:type="character" w:customStyle="1" w:styleId="stylestylebold12pt">
    <w:name w:val="stylestylebold12pt"/>
    <w:rsid w:val="00954157"/>
  </w:style>
  <w:style w:type="character" w:customStyle="1" w:styleId="externaledithide">
    <w:name w:val="external_edit_hide"/>
    <w:rsid w:val="00954157"/>
  </w:style>
  <w:style w:type="character" w:customStyle="1" w:styleId="grey10">
    <w:name w:val="grey10"/>
    <w:rsid w:val="00954157"/>
  </w:style>
  <w:style w:type="character" w:customStyle="1" w:styleId="CharacterStyle20">
    <w:name w:val="Character Style 20"/>
    <w:rsid w:val="00954157"/>
  </w:style>
  <w:style w:type="character" w:customStyle="1" w:styleId="Style11ptUnderlineBorderSinglesolidlineAuto05pt">
    <w:name w:val="Style 11 pt Underline Border: : (Single solid line Auto  0.5 pt..."/>
    <w:rsid w:val="00954157"/>
  </w:style>
  <w:style w:type="character" w:customStyle="1" w:styleId="A9">
    <w:name w:val="A9"/>
    <w:uiPriority w:val="99"/>
    <w:rsid w:val="00954157"/>
  </w:style>
  <w:style w:type="character" w:customStyle="1" w:styleId="A5">
    <w:name w:val="A5"/>
    <w:uiPriority w:val="99"/>
    <w:rsid w:val="00954157"/>
  </w:style>
  <w:style w:type="character" w:customStyle="1" w:styleId="underline1">
    <w:name w:val="underline1"/>
    <w:rsid w:val="00954157"/>
  </w:style>
  <w:style w:type="character" w:customStyle="1" w:styleId="see">
    <w:name w:val="see"/>
    <w:rsid w:val="00954157"/>
  </w:style>
  <w:style w:type="character" w:customStyle="1" w:styleId="CharacterStyle2">
    <w:name w:val="Character Style 2"/>
    <w:rsid w:val="00954157"/>
  </w:style>
  <w:style w:type="character" w:customStyle="1" w:styleId="lightblue">
    <w:name w:val="lightblue"/>
    <w:rsid w:val="00954157"/>
  </w:style>
  <w:style w:type="character" w:customStyle="1" w:styleId="centerheadlines">
    <w:name w:val="centerheadlines"/>
    <w:rsid w:val="00954157"/>
  </w:style>
  <w:style w:type="character" w:customStyle="1" w:styleId="datetime0">
    <w:name w:val="datetime"/>
    <w:rsid w:val="00954157"/>
  </w:style>
  <w:style w:type="character" w:customStyle="1" w:styleId="info">
    <w:name w:val="info"/>
    <w:rsid w:val="00954157"/>
  </w:style>
  <w:style w:type="character" w:customStyle="1" w:styleId="datestory">
    <w:name w:val="datestory"/>
    <w:rsid w:val="00954157"/>
  </w:style>
  <w:style w:type="character" w:customStyle="1" w:styleId="A1">
    <w:name w:val="A1"/>
    <w:uiPriority w:val="99"/>
    <w:rsid w:val="00954157"/>
  </w:style>
  <w:style w:type="character" w:customStyle="1" w:styleId="-SmallText-">
    <w:name w:val="-Small Text-"/>
    <w:rsid w:val="00954157"/>
  </w:style>
  <w:style w:type="character" w:customStyle="1" w:styleId="goohl1">
    <w:name w:val="goohl1"/>
    <w:rsid w:val="00954157"/>
  </w:style>
  <w:style w:type="character" w:customStyle="1" w:styleId="goohl2">
    <w:name w:val="goohl2"/>
    <w:rsid w:val="00954157"/>
  </w:style>
  <w:style w:type="character" w:customStyle="1" w:styleId="goohl0">
    <w:name w:val="goohl0"/>
    <w:rsid w:val="00954157"/>
  </w:style>
  <w:style w:type="character" w:customStyle="1" w:styleId="StyleUnderlineBorderSinglesolidlineAuto05ptLinew">
    <w:name w:val="Style Underline Border: : (Single solid line Auto  0.5 pt Line w..."/>
    <w:basedOn w:val="DefaultParagraphFont"/>
    <w:rsid w:val="00954157"/>
  </w:style>
  <w:style w:type="character" w:customStyle="1" w:styleId="citeschar10">
    <w:name w:val="citeschar1"/>
    <w:basedOn w:val="DefaultParagraphFont"/>
    <w:rsid w:val="00954157"/>
  </w:style>
  <w:style w:type="character" w:customStyle="1" w:styleId="cardunderlinedchar0">
    <w:name w:val="cardunderlinedchar"/>
    <w:basedOn w:val="DefaultParagraphFont"/>
    <w:rsid w:val="00954157"/>
  </w:style>
  <w:style w:type="character" w:customStyle="1" w:styleId="Style1CharCharChar">
    <w:name w:val="Style1 Char Char Char"/>
    <w:locked/>
    <w:rsid w:val="00954157"/>
  </w:style>
  <w:style w:type="character" w:customStyle="1" w:styleId="headline">
    <w:name w:val="headline"/>
    <w:rsid w:val="00954157"/>
  </w:style>
  <w:style w:type="character" w:customStyle="1" w:styleId="provider">
    <w:name w:val="provider"/>
    <w:basedOn w:val="DefaultParagraphFont"/>
    <w:rsid w:val="00954157"/>
  </w:style>
  <w:style w:type="character" w:customStyle="1" w:styleId="ilad">
    <w:name w:val="il_ad"/>
    <w:rsid w:val="00954157"/>
  </w:style>
  <w:style w:type="character" w:customStyle="1" w:styleId="grame">
    <w:name w:val="grame"/>
    <w:rsid w:val="00954157"/>
  </w:style>
  <w:style w:type="character" w:customStyle="1" w:styleId="spelle">
    <w:name w:val="spelle"/>
    <w:rsid w:val="00954157"/>
  </w:style>
  <w:style w:type="character" w:customStyle="1" w:styleId="vitstorybyline">
    <w:name w:val="vitstorybyline"/>
    <w:rsid w:val="00954157"/>
  </w:style>
  <w:style w:type="character" w:customStyle="1" w:styleId="yahoobuzzbadge-form">
    <w:name w:val="yahoobuzzbadge-form"/>
    <w:rsid w:val="00954157"/>
  </w:style>
  <w:style w:type="character" w:customStyle="1" w:styleId="tickerlinx">
    <w:name w:val="tickerlinx"/>
    <w:rsid w:val="00954157"/>
  </w:style>
  <w:style w:type="character" w:customStyle="1" w:styleId="post-author">
    <w:name w:val="post-author"/>
    <w:rsid w:val="00954157"/>
  </w:style>
  <w:style w:type="character" w:customStyle="1" w:styleId="post-timestamp">
    <w:name w:val="post-timestamp"/>
    <w:rsid w:val="00954157"/>
  </w:style>
  <w:style w:type="character" w:customStyle="1" w:styleId="mw-headline">
    <w:name w:val="mw-headline"/>
    <w:rsid w:val="00954157"/>
  </w:style>
  <w:style w:type="character" w:customStyle="1" w:styleId="month">
    <w:name w:val="month"/>
    <w:rsid w:val="00954157"/>
  </w:style>
  <w:style w:type="character" w:customStyle="1" w:styleId="2xBoldUnderline">
    <w:name w:val="2x_Bold_Underline"/>
    <w:rsid w:val="00954157"/>
  </w:style>
  <w:style w:type="character" w:customStyle="1" w:styleId="texttitlebigred">
    <w:name w:val="texttitlebigred"/>
    <w:rsid w:val="00954157"/>
  </w:style>
  <w:style w:type="character" w:customStyle="1" w:styleId="subtitles">
    <w:name w:val="subtitles"/>
    <w:rsid w:val="00954157"/>
  </w:style>
  <w:style w:type="character" w:customStyle="1" w:styleId="UnderlineCharChar1">
    <w:name w:val="Underline Char Char1"/>
    <w:rsid w:val="00954157"/>
  </w:style>
  <w:style w:type="character" w:customStyle="1" w:styleId="CiteCardChar1">
    <w:name w:val="Cite_Card Char1"/>
    <w:rsid w:val="00954157"/>
  </w:style>
  <w:style w:type="character" w:customStyle="1" w:styleId="ptitleinside">
    <w:name w:val="p_title_inside"/>
    <w:rsid w:val="00954157"/>
  </w:style>
  <w:style w:type="character" w:customStyle="1" w:styleId="paramv">
    <w:name w:val="paramv"/>
    <w:rsid w:val="00954157"/>
  </w:style>
  <w:style w:type="character" w:customStyle="1" w:styleId="quotepeekbase">
    <w:name w:val="quotepeekbase"/>
    <w:rsid w:val="00954157"/>
  </w:style>
  <w:style w:type="character" w:customStyle="1" w:styleId="symbol">
    <w:name w:val="symbol"/>
    <w:rsid w:val="00954157"/>
  </w:style>
  <w:style w:type="character" w:customStyle="1" w:styleId="data">
    <w:name w:val="data"/>
    <w:rsid w:val="00954157"/>
  </w:style>
  <w:style w:type="character" w:customStyle="1" w:styleId="cross-head">
    <w:name w:val="cross-head"/>
    <w:rsid w:val="00954157"/>
  </w:style>
  <w:style w:type="character" w:customStyle="1" w:styleId="scaps">
    <w:name w:val="scaps"/>
    <w:rsid w:val="00954157"/>
  </w:style>
  <w:style w:type="character" w:customStyle="1" w:styleId="pub-date">
    <w:name w:val="pub-date"/>
    <w:rsid w:val="00954157"/>
  </w:style>
  <w:style w:type="character" w:customStyle="1" w:styleId="StyleTimesNewRoman12ptBold">
    <w:name w:val="Style Times New Roman 12 pt Bold"/>
    <w:rsid w:val="00954157"/>
  </w:style>
  <w:style w:type="character" w:customStyle="1" w:styleId="AuthorDateF4">
    <w:name w:val="Author Date (F4)"/>
    <w:rsid w:val="00954157"/>
  </w:style>
  <w:style w:type="character" w:customStyle="1" w:styleId="BoldUnderlineF6">
    <w:name w:val="Bold Underline (F6)"/>
    <w:rsid w:val="00954157"/>
  </w:style>
  <w:style w:type="character" w:customStyle="1" w:styleId="grouptext">
    <w:name w:val="group_text"/>
    <w:rsid w:val="00954157"/>
  </w:style>
  <w:style w:type="character" w:customStyle="1" w:styleId="authors">
    <w:name w:val="authors"/>
    <w:rsid w:val="00954157"/>
  </w:style>
  <w:style w:type="character" w:customStyle="1" w:styleId="StyleArial12ptBoldItalic">
    <w:name w:val="Style Arial 12 pt Bold Italic"/>
    <w:rsid w:val="00954157"/>
  </w:style>
  <w:style w:type="character" w:customStyle="1" w:styleId="verdana12grey1">
    <w:name w:val="verdana12grey1"/>
    <w:rsid w:val="00954157"/>
  </w:style>
  <w:style w:type="character" w:customStyle="1" w:styleId="verdana9grey1a">
    <w:name w:val="verdana9grey1a"/>
    <w:rsid w:val="00954157"/>
  </w:style>
  <w:style w:type="character" w:customStyle="1" w:styleId="nn-twttr-share-btn">
    <w:name w:val="nn-twttr-share-btn"/>
    <w:rsid w:val="00954157"/>
  </w:style>
  <w:style w:type="character" w:customStyle="1" w:styleId="count">
    <w:name w:val="count"/>
    <w:rsid w:val="00954157"/>
  </w:style>
  <w:style w:type="character" w:customStyle="1" w:styleId="fbbuttontext">
    <w:name w:val="fb_button_text"/>
    <w:rsid w:val="00954157"/>
  </w:style>
  <w:style w:type="character" w:customStyle="1" w:styleId="comment-count">
    <w:name w:val="comment-count"/>
    <w:rsid w:val="00954157"/>
  </w:style>
  <w:style w:type="character" w:customStyle="1" w:styleId="comment-count-text">
    <w:name w:val="comment-count-text"/>
    <w:rsid w:val="00954157"/>
  </w:style>
  <w:style w:type="character" w:customStyle="1" w:styleId="author-name">
    <w:name w:val="author-name"/>
    <w:rsid w:val="00954157"/>
  </w:style>
  <w:style w:type="character" w:customStyle="1" w:styleId="lightheader">
    <w:name w:val="lightheader"/>
    <w:rsid w:val="00954157"/>
  </w:style>
  <w:style w:type="character" w:customStyle="1" w:styleId="CiteCardCharCharCharCharChar">
    <w:name w:val="Cite_Card Char Char Char Char Char"/>
    <w:rsid w:val="00954157"/>
  </w:style>
  <w:style w:type="character" w:customStyle="1" w:styleId="CiteCardCharCharCharCharCharChar">
    <w:name w:val="Cite_Card Char Char Char Char Char Char"/>
    <w:rsid w:val="00954157"/>
  </w:style>
  <w:style w:type="character" w:customStyle="1" w:styleId="yahoobuzzbadge">
    <w:name w:val="yahoobuzzbadge"/>
    <w:rsid w:val="00954157"/>
  </w:style>
  <w:style w:type="character" w:customStyle="1" w:styleId="fbsharecountinner">
    <w:name w:val="fb_share_count_inner"/>
    <w:rsid w:val="00954157"/>
  </w:style>
  <w:style w:type="character" w:customStyle="1" w:styleId="fbconnectbuttontext">
    <w:name w:val="fbconnectbutton_text"/>
    <w:rsid w:val="00954157"/>
  </w:style>
  <w:style w:type="character" w:customStyle="1" w:styleId="SourcenameChar">
    <w:name w:val="Source name Char"/>
    <w:locked/>
    <w:rsid w:val="00954157"/>
  </w:style>
  <w:style w:type="character" w:customStyle="1" w:styleId="StrongEmphasis">
    <w:name w:val="Strong Emphasis"/>
    <w:rsid w:val="00954157"/>
  </w:style>
  <w:style w:type="character" w:customStyle="1" w:styleId="Caption2">
    <w:name w:val="Caption2"/>
    <w:rsid w:val="00954157"/>
  </w:style>
  <w:style w:type="character" w:customStyle="1" w:styleId="Style11ptItalicUnderline">
    <w:name w:val="Style 11 pt Italic Underline"/>
    <w:rsid w:val="00954157"/>
  </w:style>
  <w:style w:type="character" w:customStyle="1" w:styleId="Style11ptItalic">
    <w:name w:val="Style 11 pt Italic"/>
    <w:rsid w:val="00954157"/>
  </w:style>
  <w:style w:type="character" w:customStyle="1" w:styleId="Style6pt">
    <w:name w:val="Style 6 pt"/>
    <w:qFormat/>
    <w:rsid w:val="00954157"/>
  </w:style>
  <w:style w:type="character" w:customStyle="1" w:styleId="article-articlebody">
    <w:name w:val="article-articlebody"/>
    <w:basedOn w:val="DefaultParagraphFont"/>
    <w:rsid w:val="00954157"/>
  </w:style>
  <w:style w:type="character" w:customStyle="1" w:styleId="pageheader0">
    <w:name w:val="pageheader"/>
    <w:basedOn w:val="DefaultParagraphFont"/>
    <w:rsid w:val="00954157"/>
  </w:style>
  <w:style w:type="character" w:customStyle="1" w:styleId="AuthorCharChar">
    <w:name w:val="Author Char Char"/>
    <w:rsid w:val="00954157"/>
  </w:style>
  <w:style w:type="character" w:customStyle="1" w:styleId="smallchar2">
    <w:name w:val="smallchar"/>
    <w:basedOn w:val="DefaultParagraphFont"/>
    <w:rsid w:val="00954157"/>
  </w:style>
  <w:style w:type="character" w:customStyle="1" w:styleId="Shortcite">
    <w:name w:val="Shortcite"/>
    <w:rsid w:val="00954157"/>
  </w:style>
  <w:style w:type="character" w:customStyle="1" w:styleId="Longcite">
    <w:name w:val="Longcite"/>
    <w:rsid w:val="00954157"/>
  </w:style>
  <w:style w:type="character" w:customStyle="1" w:styleId="StyleStyle7pt8pt">
    <w:name w:val="Style Style 7 pt + 8 pt"/>
    <w:rsid w:val="00954157"/>
  </w:style>
  <w:style w:type="character" w:customStyle="1" w:styleId="StyleStyleThickunderlineBold1">
    <w:name w:val="Style Style Thick underline + Bold1"/>
    <w:rsid w:val="00954157"/>
  </w:style>
  <w:style w:type="character" w:customStyle="1" w:styleId="StyleUnderline2">
    <w:name w:val="Style Underline2"/>
    <w:rsid w:val="00954157"/>
  </w:style>
  <w:style w:type="character" w:customStyle="1" w:styleId="tagchar0">
    <w:name w:val="tagchar"/>
    <w:basedOn w:val="DefaultParagraphFont"/>
    <w:rsid w:val="00954157"/>
  </w:style>
  <w:style w:type="character" w:customStyle="1" w:styleId="address">
    <w:name w:val="address"/>
    <w:rsid w:val="00954157"/>
  </w:style>
  <w:style w:type="character" w:customStyle="1" w:styleId="NormalizationChar">
    <w:name w:val="Normalization Char"/>
    <w:rsid w:val="00954157"/>
  </w:style>
  <w:style w:type="character" w:customStyle="1" w:styleId="maintextbldleft">
    <w:name w:val="maintextbldleft"/>
    <w:basedOn w:val="DefaultParagraphFont"/>
    <w:rsid w:val="00954157"/>
  </w:style>
  <w:style w:type="character" w:customStyle="1" w:styleId="maintextleft">
    <w:name w:val="maintextleft"/>
    <w:basedOn w:val="DefaultParagraphFont"/>
    <w:rsid w:val="00954157"/>
  </w:style>
  <w:style w:type="character" w:customStyle="1" w:styleId="highlight1">
    <w:name w:val="highlight"/>
    <w:rsid w:val="00954157"/>
  </w:style>
  <w:style w:type="character" w:customStyle="1" w:styleId="Shrinker">
    <w:name w:val="Shrinker"/>
    <w:rsid w:val="00954157"/>
  </w:style>
  <w:style w:type="character" w:customStyle="1" w:styleId="heading2char1">
    <w:name w:val="heading2char"/>
    <w:basedOn w:val="DefaultParagraphFont"/>
    <w:rsid w:val="00954157"/>
  </w:style>
  <w:style w:type="character" w:customStyle="1" w:styleId="heading3char1">
    <w:name w:val="heading3char1"/>
    <w:basedOn w:val="DefaultParagraphFont"/>
    <w:rsid w:val="00954157"/>
  </w:style>
  <w:style w:type="character" w:customStyle="1" w:styleId="underlinea">
    <w:name w:val="underlinea"/>
    <w:basedOn w:val="DefaultParagraphFont"/>
    <w:rsid w:val="00954157"/>
  </w:style>
  <w:style w:type="character" w:customStyle="1" w:styleId="StyleUnderlineChar9pt2">
    <w:name w:val="Style Underline Char + 9 pt2"/>
    <w:rsid w:val="00954157"/>
  </w:style>
  <w:style w:type="character" w:customStyle="1" w:styleId="StyleUnderlineChar9ptBold1">
    <w:name w:val="Style Underline Char + 9 pt Bold1"/>
    <w:rsid w:val="00954157"/>
  </w:style>
  <w:style w:type="character" w:customStyle="1" w:styleId="FontStyle329">
    <w:name w:val="Font Style329"/>
    <w:uiPriority w:val="99"/>
    <w:rsid w:val="00954157"/>
  </w:style>
  <w:style w:type="character" w:customStyle="1" w:styleId="styleboldunderline">
    <w:name w:val="styleboldunderline"/>
    <w:rsid w:val="00954157"/>
  </w:style>
  <w:style w:type="character" w:customStyle="1" w:styleId="FontStyle291">
    <w:name w:val="Font Style291"/>
    <w:uiPriority w:val="99"/>
    <w:rsid w:val="00954157"/>
  </w:style>
  <w:style w:type="character" w:customStyle="1" w:styleId="FontStyle232">
    <w:name w:val="Font Style232"/>
    <w:uiPriority w:val="99"/>
    <w:rsid w:val="00954157"/>
  </w:style>
  <w:style w:type="character" w:customStyle="1" w:styleId="MicroTextCharChar">
    <w:name w:val="MicroText Char Char"/>
    <w:rsid w:val="00954157"/>
  </w:style>
  <w:style w:type="character" w:customStyle="1" w:styleId="Hyperlink6">
    <w:name w:val="Hyperlink6"/>
    <w:rsid w:val="00954157"/>
  </w:style>
  <w:style w:type="character" w:customStyle="1" w:styleId="pmterms11">
    <w:name w:val="pmterms11"/>
    <w:rsid w:val="00954157"/>
  </w:style>
  <w:style w:type="character" w:customStyle="1" w:styleId="style61">
    <w:name w:val="style6"/>
    <w:rsid w:val="00954157"/>
  </w:style>
  <w:style w:type="character" w:customStyle="1" w:styleId="Title2">
    <w:name w:val="Title2"/>
    <w:basedOn w:val="DefaultParagraphFont"/>
    <w:rsid w:val="00954157"/>
  </w:style>
  <w:style w:type="character" w:customStyle="1" w:styleId="pmterms12">
    <w:name w:val="pmterms12"/>
    <w:basedOn w:val="DefaultParagraphFont"/>
    <w:rsid w:val="00954157"/>
  </w:style>
  <w:style w:type="character" w:customStyle="1" w:styleId="BoldandUnderlineChar1Char2Char">
    <w:name w:val="Bold and Underline Char1 Char2 Char"/>
    <w:basedOn w:val="DefaultParagraphFont"/>
    <w:rsid w:val="00954157"/>
  </w:style>
  <w:style w:type="character" w:customStyle="1" w:styleId="cardtextsmallCharCharCharCharCharCharCharCharCharCharCharChar">
    <w:name w:val="card text small Char Char Char Char Char Char Char Char Char Char Char Char"/>
    <w:basedOn w:val="DefaultParagraphFont"/>
    <w:rsid w:val="0095415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954157"/>
  </w:style>
  <w:style w:type="character" w:customStyle="1" w:styleId="pmterms2">
    <w:name w:val="pmterms2"/>
    <w:basedOn w:val="DefaultParagraphFont"/>
    <w:rsid w:val="00954157"/>
  </w:style>
  <w:style w:type="character" w:customStyle="1" w:styleId="BoldandUnderlineChar1Char2CharChar">
    <w:name w:val="Bold and Underline Char1 Char2 Char Char"/>
    <w:basedOn w:val="DefaultParagraphFont"/>
    <w:rsid w:val="00954157"/>
  </w:style>
  <w:style w:type="character" w:customStyle="1" w:styleId="UnderlineChar1Char1">
    <w:name w:val="Underline Char1 Char1"/>
    <w:basedOn w:val="DefaultParagraphFont"/>
    <w:rsid w:val="00954157"/>
  </w:style>
  <w:style w:type="character" w:customStyle="1" w:styleId="UnderlineChar6CharCharCharCharCharCharCharChar">
    <w:name w:val="Underline Char6 Char Char Char Char Char Char Char Char"/>
    <w:basedOn w:val="DefaultParagraphFont"/>
    <w:rsid w:val="00954157"/>
  </w:style>
  <w:style w:type="character" w:customStyle="1" w:styleId="BoldText12pt">
    <w:name w:val="Bold Text 12 pt"/>
    <w:autoRedefine/>
    <w:rsid w:val="00954157"/>
  </w:style>
  <w:style w:type="character" w:customStyle="1" w:styleId="Style2CharChar">
    <w:name w:val="Style2 Char Char"/>
    <w:basedOn w:val="DefaultParagraphFont"/>
    <w:rsid w:val="00954157"/>
  </w:style>
  <w:style w:type="character" w:customStyle="1" w:styleId="DebateCiteCharCharChar">
    <w:name w:val="Debate Cite Char Char Char"/>
    <w:basedOn w:val="DefaultParagraphFont"/>
    <w:rsid w:val="00954157"/>
  </w:style>
  <w:style w:type="paragraph" w:styleId="BodyTextFirstIndent">
    <w:name w:val="Body Text First Indent"/>
    <w:basedOn w:val="BodyText"/>
    <w:link w:val="BodyTextFirstIndentChar1"/>
    <w:unhideWhenUsed/>
    <w:rsid w:val="00954157"/>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954157"/>
    <w:rPr>
      <w:rFonts w:ascii="Calibri" w:hAnsi="Calibri" w:cs="Calibri"/>
    </w:rPr>
  </w:style>
  <w:style w:type="character" w:customStyle="1" w:styleId="Style10ptBold">
    <w:name w:val="Style 10 pt Bold"/>
    <w:basedOn w:val="DefaultParagraphFont"/>
    <w:rsid w:val="00954157"/>
  </w:style>
  <w:style w:type="character" w:customStyle="1" w:styleId="text9">
    <w:name w:val="text9"/>
    <w:basedOn w:val="DefaultParagraphFont"/>
    <w:rsid w:val="00954157"/>
  </w:style>
  <w:style w:type="character" w:customStyle="1" w:styleId="text21">
    <w:name w:val="text21"/>
    <w:basedOn w:val="DefaultParagraphFont"/>
    <w:rsid w:val="00954157"/>
  </w:style>
  <w:style w:type="character" w:customStyle="1" w:styleId="text19">
    <w:name w:val="text19"/>
    <w:basedOn w:val="DefaultParagraphFont"/>
    <w:rsid w:val="00954157"/>
  </w:style>
  <w:style w:type="character" w:customStyle="1" w:styleId="term2">
    <w:name w:val="term2"/>
    <w:basedOn w:val="DefaultParagraphFont"/>
    <w:rsid w:val="00954157"/>
  </w:style>
  <w:style w:type="character" w:customStyle="1" w:styleId="ToReadChar">
    <w:name w:val="To Read Char"/>
    <w:basedOn w:val="DefaultParagraphFont"/>
    <w:rsid w:val="00954157"/>
  </w:style>
  <w:style w:type="character" w:customStyle="1" w:styleId="ToReadCharChar">
    <w:name w:val="To Read Char Char"/>
    <w:basedOn w:val="DefaultParagraphFont"/>
    <w:rsid w:val="00954157"/>
  </w:style>
  <w:style w:type="character" w:customStyle="1" w:styleId="storytextstyle">
    <w:name w:val="storytextstyle"/>
    <w:basedOn w:val="DefaultParagraphFont"/>
    <w:rsid w:val="00954157"/>
  </w:style>
  <w:style w:type="character" w:customStyle="1" w:styleId="cardunderlinedCharChar">
    <w:name w:val="card underlined Char Char"/>
    <w:basedOn w:val="DefaultParagraphFont"/>
    <w:rsid w:val="00954157"/>
  </w:style>
  <w:style w:type="character" w:customStyle="1" w:styleId="articlehead21">
    <w:name w:val="articlehead21"/>
    <w:basedOn w:val="DefaultParagraphFont"/>
    <w:rsid w:val="00954157"/>
  </w:style>
  <w:style w:type="character" w:customStyle="1" w:styleId="BoldandUnderlineChar2Char1">
    <w:name w:val="Bold and Underline Char2 Char1"/>
    <w:basedOn w:val="DefaultParagraphFont"/>
    <w:rsid w:val="00954157"/>
  </w:style>
  <w:style w:type="character" w:customStyle="1" w:styleId="TagCiteChar10">
    <w:name w:val="Tag/Cite Char1"/>
    <w:basedOn w:val="DefaultParagraphFont"/>
    <w:rsid w:val="00954157"/>
  </w:style>
  <w:style w:type="character" w:customStyle="1" w:styleId="CardCharChar0">
    <w:name w:val="Card Char Char"/>
    <w:basedOn w:val="DefaultParagraphFont"/>
    <w:rsid w:val="00954157"/>
  </w:style>
  <w:style w:type="character" w:customStyle="1" w:styleId="BriefTitle1Char">
    <w:name w:val="Brief Title 1 Char"/>
    <w:basedOn w:val="DefaultParagraphFont"/>
    <w:rsid w:val="00954157"/>
  </w:style>
  <w:style w:type="character" w:customStyle="1" w:styleId="TagCiteCharChar">
    <w:name w:val="Tag/Cite Char Char"/>
    <w:basedOn w:val="DefaultParagraphFont"/>
    <w:rsid w:val="00954157"/>
  </w:style>
  <w:style w:type="character" w:customStyle="1" w:styleId="prodgeneral1">
    <w:name w:val="prodgeneral1"/>
    <w:basedOn w:val="DefaultParagraphFont"/>
    <w:rsid w:val="00954157"/>
  </w:style>
  <w:style w:type="character" w:customStyle="1" w:styleId="texto11">
    <w:name w:val="texto11"/>
    <w:basedOn w:val="DefaultParagraphFont"/>
    <w:rsid w:val="00954157"/>
  </w:style>
  <w:style w:type="character" w:customStyle="1" w:styleId="date10">
    <w:name w:val="date1"/>
    <w:basedOn w:val="DefaultParagraphFont"/>
    <w:rsid w:val="00954157"/>
  </w:style>
  <w:style w:type="character" w:customStyle="1" w:styleId="summary1">
    <w:name w:val="summary1"/>
    <w:basedOn w:val="DefaultParagraphFont"/>
    <w:rsid w:val="00954157"/>
  </w:style>
  <w:style w:type="character" w:customStyle="1" w:styleId="text3">
    <w:name w:val="text3"/>
    <w:basedOn w:val="DefaultParagraphFont"/>
    <w:rsid w:val="00954157"/>
  </w:style>
  <w:style w:type="character" w:customStyle="1" w:styleId="featurecontentgray1">
    <w:name w:val="featurecontentgray1"/>
    <w:basedOn w:val="DefaultParagraphFont"/>
    <w:rsid w:val="00954157"/>
  </w:style>
  <w:style w:type="character" w:customStyle="1" w:styleId="CardCharCharChar0">
    <w:name w:val="Card Char Char Char"/>
    <w:basedOn w:val="DefaultParagraphFont"/>
    <w:rsid w:val="00954157"/>
  </w:style>
  <w:style w:type="character" w:customStyle="1" w:styleId="big1">
    <w:name w:val="big1"/>
    <w:basedOn w:val="DefaultParagraphFont"/>
    <w:rsid w:val="00954157"/>
  </w:style>
  <w:style w:type="character" w:customStyle="1" w:styleId="articletitle1">
    <w:name w:val="articletitle1"/>
    <w:basedOn w:val="DefaultParagraphFont"/>
    <w:rsid w:val="00954157"/>
  </w:style>
  <w:style w:type="character" w:customStyle="1" w:styleId="prodgeneral">
    <w:name w:val="prodgeneral"/>
    <w:basedOn w:val="DefaultParagraphFont"/>
    <w:rsid w:val="00954157"/>
  </w:style>
  <w:style w:type="character" w:customStyle="1" w:styleId="Style10pt">
    <w:name w:val="Style 10 pt"/>
    <w:basedOn w:val="DefaultParagraphFont"/>
    <w:rsid w:val="00954157"/>
  </w:style>
  <w:style w:type="character" w:customStyle="1" w:styleId="StyleUnderlineChar0">
    <w:name w:val="Style Underline + Char"/>
    <w:basedOn w:val="DefaultParagraphFont"/>
    <w:rsid w:val="00954157"/>
  </w:style>
  <w:style w:type="character" w:customStyle="1" w:styleId="highlightChar">
    <w:name w:val="highlight Char"/>
    <w:basedOn w:val="DefaultParagraphFont"/>
    <w:rsid w:val="00954157"/>
  </w:style>
  <w:style w:type="character" w:customStyle="1" w:styleId="citeChar0">
    <w:name w:val="cite Char"/>
    <w:basedOn w:val="DefaultParagraphFont"/>
    <w:rsid w:val="00954157"/>
  </w:style>
  <w:style w:type="character" w:customStyle="1" w:styleId="OffensiveLanguageChar">
    <w:name w:val="Offensive Language Char"/>
    <w:rsid w:val="00954157"/>
  </w:style>
  <w:style w:type="character" w:customStyle="1" w:styleId="yellowfadeinnerspan">
    <w:name w:val="yellowfadeinnerspan"/>
    <w:rsid w:val="00954157"/>
  </w:style>
  <w:style w:type="character" w:customStyle="1" w:styleId="ipa">
    <w:name w:val="ipa"/>
    <w:basedOn w:val="DefaultParagraphFont"/>
    <w:rsid w:val="00954157"/>
  </w:style>
  <w:style w:type="character" w:customStyle="1" w:styleId="StyleciteChar">
    <w:name w:val="Style cite + Char"/>
    <w:basedOn w:val="DefaultParagraphFont"/>
    <w:rsid w:val="00954157"/>
  </w:style>
  <w:style w:type="character" w:customStyle="1" w:styleId="H4TagChar1">
    <w:name w:val="H4 (Tag) Char1"/>
    <w:locked/>
    <w:rsid w:val="00954157"/>
  </w:style>
  <w:style w:type="character" w:customStyle="1" w:styleId="DebateUnderlinedChar">
    <w:name w:val="Debate Underlined Char"/>
    <w:locked/>
    <w:rsid w:val="00954157"/>
  </w:style>
  <w:style w:type="character" w:customStyle="1" w:styleId="Card10f2Char">
    <w:name w:val="Card.10.f2 Char"/>
    <w:locked/>
    <w:rsid w:val="00954157"/>
  </w:style>
  <w:style w:type="character" w:customStyle="1" w:styleId="Heading180">
    <w:name w:val="Heading #18_"/>
    <w:basedOn w:val="DefaultParagraphFont"/>
    <w:locked/>
    <w:rsid w:val="00954157"/>
  </w:style>
  <w:style w:type="character" w:customStyle="1" w:styleId="Picturecaption20">
    <w:name w:val="Picture caption (2)_"/>
    <w:basedOn w:val="DefaultParagraphFont"/>
    <w:locked/>
    <w:rsid w:val="00954157"/>
  </w:style>
  <w:style w:type="character" w:customStyle="1" w:styleId="Picturecaption0">
    <w:name w:val="Picture caption_"/>
    <w:basedOn w:val="DefaultParagraphFont"/>
    <w:locked/>
    <w:rsid w:val="00954157"/>
  </w:style>
  <w:style w:type="character" w:customStyle="1" w:styleId="Bodytext311">
    <w:name w:val="Body text (31)_"/>
    <w:basedOn w:val="DefaultParagraphFont"/>
    <w:locked/>
    <w:rsid w:val="00954157"/>
  </w:style>
  <w:style w:type="character" w:customStyle="1" w:styleId="Heading220">
    <w:name w:val="Heading #22_"/>
    <w:basedOn w:val="DefaultParagraphFont"/>
    <w:locked/>
    <w:rsid w:val="00954157"/>
  </w:style>
  <w:style w:type="character" w:customStyle="1" w:styleId="Bodytext1310">
    <w:name w:val="Body text (131)_"/>
    <w:basedOn w:val="DefaultParagraphFont"/>
    <w:locked/>
    <w:rsid w:val="00954157"/>
  </w:style>
  <w:style w:type="character" w:customStyle="1" w:styleId="Bodytext1400">
    <w:name w:val="Body text (140)_"/>
    <w:basedOn w:val="DefaultParagraphFont"/>
    <w:locked/>
    <w:rsid w:val="00954157"/>
  </w:style>
  <w:style w:type="character" w:customStyle="1" w:styleId="Bodytext1410">
    <w:name w:val="Body text (141)_"/>
    <w:basedOn w:val="DefaultParagraphFont"/>
    <w:locked/>
    <w:rsid w:val="00954157"/>
  </w:style>
  <w:style w:type="character" w:customStyle="1" w:styleId="Tableofcontents200">
    <w:name w:val="Table of contents (20)_"/>
    <w:basedOn w:val="DefaultParagraphFont"/>
    <w:locked/>
    <w:rsid w:val="00954157"/>
  </w:style>
  <w:style w:type="character" w:customStyle="1" w:styleId="Tableofcontents210">
    <w:name w:val="Table of contents (21)_"/>
    <w:basedOn w:val="DefaultParagraphFont"/>
    <w:locked/>
    <w:rsid w:val="00954157"/>
  </w:style>
  <w:style w:type="character" w:customStyle="1" w:styleId="Tableofcontents220">
    <w:name w:val="Table of contents (22)_"/>
    <w:basedOn w:val="DefaultParagraphFont"/>
    <w:locked/>
    <w:rsid w:val="00954157"/>
  </w:style>
  <w:style w:type="character" w:customStyle="1" w:styleId="Bodytext1420">
    <w:name w:val="Body text (142)_"/>
    <w:basedOn w:val="DefaultParagraphFont"/>
    <w:locked/>
    <w:rsid w:val="00954157"/>
  </w:style>
  <w:style w:type="character" w:customStyle="1" w:styleId="Bodytext1430">
    <w:name w:val="Body text (143)_"/>
    <w:basedOn w:val="DefaultParagraphFont"/>
    <w:locked/>
    <w:rsid w:val="00954157"/>
  </w:style>
  <w:style w:type="character" w:customStyle="1" w:styleId="Bodytext144Exact">
    <w:name w:val="Body text (144) Exact"/>
    <w:basedOn w:val="DefaultParagraphFont"/>
    <w:locked/>
    <w:rsid w:val="00954157"/>
  </w:style>
  <w:style w:type="character" w:customStyle="1" w:styleId="Bodytext145Exact">
    <w:name w:val="Body text (145) Exact"/>
    <w:basedOn w:val="DefaultParagraphFont"/>
    <w:locked/>
    <w:rsid w:val="00954157"/>
  </w:style>
  <w:style w:type="character" w:customStyle="1" w:styleId="Bodytext1460">
    <w:name w:val="Body text (146)_"/>
    <w:basedOn w:val="DefaultParagraphFont"/>
    <w:locked/>
    <w:rsid w:val="00954157"/>
  </w:style>
  <w:style w:type="character" w:customStyle="1" w:styleId="Heading231">
    <w:name w:val="Heading #23_"/>
    <w:basedOn w:val="DefaultParagraphFont"/>
    <w:locked/>
    <w:rsid w:val="00954157"/>
  </w:style>
  <w:style w:type="character" w:customStyle="1" w:styleId="Picturecaption360">
    <w:name w:val="Picture caption (36)_"/>
    <w:basedOn w:val="DefaultParagraphFont"/>
    <w:locked/>
    <w:rsid w:val="00954157"/>
  </w:style>
  <w:style w:type="character" w:customStyle="1" w:styleId="Picturecaption420">
    <w:name w:val="Picture caption (42)_"/>
    <w:basedOn w:val="DefaultParagraphFont"/>
    <w:locked/>
    <w:rsid w:val="00954157"/>
  </w:style>
  <w:style w:type="character" w:customStyle="1" w:styleId="Bodytext1540">
    <w:name w:val="Body text (154)_"/>
    <w:basedOn w:val="DefaultParagraphFont"/>
    <w:locked/>
    <w:rsid w:val="00954157"/>
  </w:style>
  <w:style w:type="character" w:customStyle="1" w:styleId="Bodytext1550">
    <w:name w:val="Body text (155)_"/>
    <w:basedOn w:val="DefaultParagraphFont"/>
    <w:locked/>
    <w:rsid w:val="00954157"/>
  </w:style>
  <w:style w:type="character" w:customStyle="1" w:styleId="Bodytext1560">
    <w:name w:val="Body text (156)_"/>
    <w:basedOn w:val="DefaultParagraphFont"/>
    <w:locked/>
    <w:rsid w:val="00954157"/>
  </w:style>
  <w:style w:type="character" w:customStyle="1" w:styleId="Bodytext600">
    <w:name w:val="Body text (60)_"/>
    <w:basedOn w:val="DefaultParagraphFont"/>
    <w:locked/>
    <w:rsid w:val="00954157"/>
  </w:style>
  <w:style w:type="character" w:customStyle="1" w:styleId="Bodytext1580">
    <w:name w:val="Body text (158)_"/>
    <w:basedOn w:val="DefaultParagraphFont"/>
    <w:locked/>
    <w:rsid w:val="00954157"/>
  </w:style>
  <w:style w:type="character" w:customStyle="1" w:styleId="Bodytext1590">
    <w:name w:val="Body text (159)_"/>
    <w:basedOn w:val="DefaultParagraphFont"/>
    <w:locked/>
    <w:rsid w:val="00954157"/>
  </w:style>
  <w:style w:type="character" w:customStyle="1" w:styleId="Bodytext1600">
    <w:name w:val="Body text (160)_"/>
    <w:basedOn w:val="DefaultParagraphFont"/>
    <w:locked/>
    <w:rsid w:val="00954157"/>
  </w:style>
  <w:style w:type="character" w:customStyle="1" w:styleId="Picturecaption40">
    <w:name w:val="Picture caption (4)_"/>
    <w:basedOn w:val="DefaultParagraphFont"/>
    <w:locked/>
    <w:rsid w:val="00954157"/>
  </w:style>
  <w:style w:type="character" w:customStyle="1" w:styleId="Heading101">
    <w:name w:val="Heading #10_"/>
    <w:basedOn w:val="DefaultParagraphFont"/>
    <w:locked/>
    <w:rsid w:val="00954157"/>
  </w:style>
  <w:style w:type="character" w:customStyle="1" w:styleId="Picturecaption30">
    <w:name w:val="Picture caption (3)_"/>
    <w:basedOn w:val="DefaultParagraphFont"/>
    <w:locked/>
    <w:rsid w:val="00954157"/>
  </w:style>
  <w:style w:type="character" w:customStyle="1" w:styleId="Heading130">
    <w:name w:val="Heading #13_"/>
    <w:basedOn w:val="DefaultParagraphFont"/>
    <w:locked/>
    <w:rsid w:val="00954157"/>
  </w:style>
  <w:style w:type="character" w:customStyle="1" w:styleId="Heading920">
    <w:name w:val="Heading #9 (2)_"/>
    <w:basedOn w:val="DefaultParagraphFont"/>
    <w:locked/>
    <w:rsid w:val="00954157"/>
  </w:style>
  <w:style w:type="character" w:customStyle="1" w:styleId="Heading150">
    <w:name w:val="Heading #15_"/>
    <w:basedOn w:val="DefaultParagraphFont"/>
    <w:locked/>
    <w:rsid w:val="00954157"/>
  </w:style>
  <w:style w:type="character" w:customStyle="1" w:styleId="Bodytext380">
    <w:name w:val="Body text (38)_"/>
    <w:basedOn w:val="DefaultParagraphFont"/>
    <w:locked/>
    <w:rsid w:val="00954157"/>
  </w:style>
  <w:style w:type="character" w:customStyle="1" w:styleId="Heading170">
    <w:name w:val="Heading #17_"/>
    <w:basedOn w:val="DefaultParagraphFont"/>
    <w:locked/>
    <w:rsid w:val="00954157"/>
  </w:style>
  <w:style w:type="character" w:customStyle="1" w:styleId="Bodytext97Exact">
    <w:name w:val="Body text (97) Exact"/>
    <w:basedOn w:val="DefaultParagraphFont"/>
    <w:locked/>
    <w:rsid w:val="00954157"/>
  </w:style>
  <w:style w:type="character" w:customStyle="1" w:styleId="Bodytext420">
    <w:name w:val="Body text (42)_"/>
    <w:basedOn w:val="DefaultParagraphFont"/>
    <w:locked/>
    <w:rsid w:val="00954157"/>
  </w:style>
  <w:style w:type="character" w:customStyle="1" w:styleId="Picturecaption90">
    <w:name w:val="Picture caption (9)_"/>
    <w:basedOn w:val="DefaultParagraphFont"/>
    <w:locked/>
    <w:rsid w:val="00954157"/>
  </w:style>
  <w:style w:type="character" w:customStyle="1" w:styleId="Bodytext96Exact">
    <w:name w:val="Body text (96) Exact"/>
    <w:basedOn w:val="DefaultParagraphFont"/>
    <w:locked/>
    <w:rsid w:val="00954157"/>
  </w:style>
  <w:style w:type="character" w:customStyle="1" w:styleId="Heading1420">
    <w:name w:val="Heading #14 (2)_"/>
    <w:basedOn w:val="DefaultParagraphFont"/>
    <w:locked/>
    <w:rsid w:val="00954157"/>
  </w:style>
  <w:style w:type="character" w:customStyle="1" w:styleId="Picturecaption310">
    <w:name w:val="Picture caption (31)_"/>
    <w:basedOn w:val="DefaultParagraphFont"/>
    <w:locked/>
    <w:rsid w:val="00954157"/>
  </w:style>
  <w:style w:type="character" w:customStyle="1" w:styleId="Picturecaption270">
    <w:name w:val="Picture caption (27)_"/>
    <w:basedOn w:val="DefaultParagraphFont"/>
    <w:locked/>
    <w:rsid w:val="00954157"/>
  </w:style>
  <w:style w:type="character" w:customStyle="1" w:styleId="Bodytext43Exact">
    <w:name w:val="Body text (43) Exact"/>
    <w:basedOn w:val="DefaultParagraphFont"/>
    <w:locked/>
    <w:rsid w:val="00954157"/>
  </w:style>
  <w:style w:type="character" w:customStyle="1" w:styleId="Bodytext1090">
    <w:name w:val="Body text (109)_"/>
    <w:basedOn w:val="DefaultParagraphFont"/>
    <w:locked/>
    <w:rsid w:val="00954157"/>
  </w:style>
  <w:style w:type="character" w:customStyle="1" w:styleId="Bodytext1100">
    <w:name w:val="Body text (110)_"/>
    <w:basedOn w:val="DefaultParagraphFont"/>
    <w:locked/>
    <w:rsid w:val="00954157"/>
  </w:style>
  <w:style w:type="character" w:customStyle="1" w:styleId="Bodytext1110">
    <w:name w:val="Body text (111)_"/>
    <w:basedOn w:val="DefaultParagraphFont"/>
    <w:locked/>
    <w:rsid w:val="00954157"/>
  </w:style>
  <w:style w:type="character" w:customStyle="1" w:styleId="Tablecaption70">
    <w:name w:val="Table caption (7)_"/>
    <w:basedOn w:val="DefaultParagraphFont"/>
    <w:locked/>
    <w:rsid w:val="00954157"/>
  </w:style>
  <w:style w:type="character" w:customStyle="1" w:styleId="Bodytext1120">
    <w:name w:val="Body text (112)_"/>
    <w:basedOn w:val="DefaultParagraphFont"/>
    <w:locked/>
    <w:rsid w:val="00954157"/>
  </w:style>
  <w:style w:type="character" w:customStyle="1" w:styleId="Bodytext1130">
    <w:name w:val="Body text (113)_"/>
    <w:basedOn w:val="DefaultParagraphFont"/>
    <w:locked/>
    <w:rsid w:val="00954157"/>
  </w:style>
  <w:style w:type="character" w:customStyle="1" w:styleId="Tableofcontents100">
    <w:name w:val="Table of contents (10)_"/>
    <w:basedOn w:val="DefaultParagraphFont"/>
    <w:locked/>
    <w:rsid w:val="00954157"/>
  </w:style>
  <w:style w:type="character" w:customStyle="1" w:styleId="Tableofcontents120">
    <w:name w:val="Table of contents (12)_"/>
    <w:basedOn w:val="DefaultParagraphFont"/>
    <w:locked/>
    <w:rsid w:val="00954157"/>
  </w:style>
  <w:style w:type="character" w:customStyle="1" w:styleId="Tableofcontents140">
    <w:name w:val="Table of contents (14)_"/>
    <w:basedOn w:val="DefaultParagraphFont"/>
    <w:locked/>
    <w:rsid w:val="00954157"/>
  </w:style>
  <w:style w:type="character" w:customStyle="1" w:styleId="Heading1620">
    <w:name w:val="Heading #16 (2)_"/>
    <w:basedOn w:val="DefaultParagraphFont"/>
    <w:locked/>
    <w:rsid w:val="00954157"/>
  </w:style>
  <w:style w:type="character" w:customStyle="1" w:styleId="StyleStyle4LatinTimesNewRomanAsianSimSunChar">
    <w:name w:val="Style Style4 + (Latin) Times New Roman (Asian) SimSun Char"/>
    <w:locked/>
    <w:rsid w:val="00954157"/>
  </w:style>
  <w:style w:type="character" w:customStyle="1" w:styleId="StyleUnderlineCharLatinTimesNewRomanAsianSimSunChar">
    <w:name w:val="Style Underline Char + (Latin) Times New Roman (Asian) SimSun Char"/>
    <w:locked/>
    <w:rsid w:val="00954157"/>
  </w:style>
  <w:style w:type="character" w:customStyle="1" w:styleId="StyleUnderlineCharLatinTimesNewRomanAsianSimSunBoldChar">
    <w:name w:val="Style Underline Char + (Latin) Times New Roman (Asian) SimSun Bold Char"/>
    <w:locked/>
    <w:rsid w:val="00954157"/>
  </w:style>
  <w:style w:type="character" w:customStyle="1" w:styleId="StyleStyle1BoldChar">
    <w:name w:val="Style Style1 + Bold Char"/>
    <w:locked/>
    <w:rsid w:val="00954157"/>
  </w:style>
  <w:style w:type="character" w:customStyle="1" w:styleId="StyleBoldandUnderlineChar11ptChar">
    <w:name w:val="Style Bold and Underline Char + 11 pt Char"/>
    <w:locked/>
    <w:rsid w:val="00954157"/>
  </w:style>
  <w:style w:type="character" w:customStyle="1" w:styleId="StyleStyleStyle4LatinTimesNewRomanAsianSimSunBoldChar">
    <w:name w:val="Style Style Style4 + (Latin) Times New Roman (Asian) SimSun Bold + Char"/>
    <w:locked/>
    <w:rsid w:val="00954157"/>
  </w:style>
  <w:style w:type="character" w:customStyle="1" w:styleId="StyleStyle4BoldChar">
    <w:name w:val="Style Style4 + Bold Char"/>
    <w:locked/>
    <w:rsid w:val="00954157"/>
  </w:style>
  <w:style w:type="character" w:customStyle="1" w:styleId="StyleStyle411ptBorderSinglesolidlineAuto05ptLChar">
    <w:name w:val="Style Style4 + 11 pt Border: : (Single solid line Auto  0.5 pt L... Char"/>
    <w:locked/>
    <w:rsid w:val="00954157"/>
  </w:style>
  <w:style w:type="character" w:customStyle="1" w:styleId="StyleStyle49ptBoldBorderSinglesolidlineAuto05Char">
    <w:name w:val="Style Style4 + 9 pt Bold Border: : (Single solid line Auto  0.5... Char"/>
    <w:locked/>
    <w:rsid w:val="00954157"/>
  </w:style>
  <w:style w:type="character" w:customStyle="1" w:styleId="StyleStyle49ptBorderSinglesolidlineAuto05ptLiChar">
    <w:name w:val="Style Style4 + 9 pt Border: : (Single solid line Auto  0.5 pt Li... Char"/>
    <w:locked/>
    <w:rsid w:val="00954157"/>
  </w:style>
  <w:style w:type="character" w:customStyle="1" w:styleId="UnderlineCharCharCharCharCharChar">
    <w:name w:val="Underline Char Char Char Char Char Char"/>
    <w:locked/>
    <w:rsid w:val="00954157"/>
  </w:style>
  <w:style w:type="character" w:customStyle="1" w:styleId="TextsmallChar">
    <w:name w:val="Textsmall Char"/>
    <w:locked/>
    <w:rsid w:val="00954157"/>
  </w:style>
  <w:style w:type="character" w:customStyle="1" w:styleId="BlockHeaderHiddenChar">
    <w:name w:val="Block Header Hidden Char"/>
    <w:basedOn w:val="DefaultParagraphFont"/>
    <w:locked/>
    <w:rsid w:val="00954157"/>
  </w:style>
  <w:style w:type="character" w:customStyle="1" w:styleId="F7-SmallFont">
    <w:name w:val="F7 - Small Font"/>
    <w:rsid w:val="00954157"/>
  </w:style>
  <w:style w:type="character" w:customStyle="1" w:styleId="StyleLatinGaramond9ptUnderline">
    <w:name w:val="Style (Latin) Garamond 9 pt Underline"/>
    <w:rsid w:val="00954157"/>
  </w:style>
  <w:style w:type="character" w:customStyle="1" w:styleId="tkrname">
    <w:name w:val="tkrname"/>
    <w:basedOn w:val="DefaultParagraphFont"/>
    <w:rsid w:val="00954157"/>
  </w:style>
  <w:style w:type="character" w:customStyle="1" w:styleId="tkrchange">
    <w:name w:val="tkrchange"/>
    <w:basedOn w:val="DefaultParagraphFont"/>
    <w:rsid w:val="00954157"/>
  </w:style>
  <w:style w:type="character" w:customStyle="1" w:styleId="l9">
    <w:name w:val="l9"/>
    <w:basedOn w:val="DefaultParagraphFont"/>
    <w:rsid w:val="00954157"/>
  </w:style>
  <w:style w:type="character" w:customStyle="1" w:styleId="l8">
    <w:name w:val="l8"/>
    <w:basedOn w:val="DefaultParagraphFont"/>
    <w:rsid w:val="00954157"/>
  </w:style>
  <w:style w:type="character" w:customStyle="1" w:styleId="l6">
    <w:name w:val="l6"/>
    <w:basedOn w:val="DefaultParagraphFont"/>
    <w:rsid w:val="00954157"/>
  </w:style>
  <w:style w:type="character" w:customStyle="1" w:styleId="l7">
    <w:name w:val="l7"/>
    <w:basedOn w:val="DefaultParagraphFont"/>
    <w:rsid w:val="00954157"/>
  </w:style>
  <w:style w:type="character" w:customStyle="1" w:styleId="ellipsistext">
    <w:name w:val="ellipsis_text"/>
    <w:basedOn w:val="DefaultParagraphFont"/>
    <w:rsid w:val="00954157"/>
  </w:style>
  <w:style w:type="character" w:customStyle="1" w:styleId="referencediv">
    <w:name w:val="referencediv"/>
    <w:basedOn w:val="DefaultParagraphFont"/>
    <w:rsid w:val="00954157"/>
  </w:style>
  <w:style w:type="character" w:customStyle="1" w:styleId="A3">
    <w:name w:val="A3"/>
    <w:rsid w:val="00954157"/>
  </w:style>
  <w:style w:type="character" w:customStyle="1" w:styleId="cite0">
    <w:name w:val="cite0"/>
    <w:rsid w:val="00954157"/>
  </w:style>
  <w:style w:type="character" w:customStyle="1" w:styleId="hilite1">
    <w:name w:val="hilite1"/>
    <w:rsid w:val="00954157"/>
  </w:style>
  <w:style w:type="character" w:customStyle="1" w:styleId="Style8pt1">
    <w:name w:val="Style 8 pt1"/>
    <w:basedOn w:val="DefaultParagraphFont"/>
    <w:rsid w:val="00954157"/>
  </w:style>
  <w:style w:type="character" w:customStyle="1" w:styleId="qlabel">
    <w:name w:val="q_label"/>
    <w:rsid w:val="00954157"/>
  </w:style>
  <w:style w:type="character" w:customStyle="1" w:styleId="alabel">
    <w:name w:val="a_label"/>
    <w:rsid w:val="00954157"/>
  </w:style>
  <w:style w:type="character" w:customStyle="1" w:styleId="StyleStyle4CharTimesNewRoman11pt">
    <w:name w:val="Style Style4 Char + Times New Roman 11 pt"/>
    <w:rsid w:val="00954157"/>
  </w:style>
  <w:style w:type="character" w:customStyle="1" w:styleId="Aunderline">
    <w:name w:val="Aunderline"/>
    <w:qFormat/>
    <w:rsid w:val="00954157"/>
  </w:style>
  <w:style w:type="character" w:customStyle="1" w:styleId="desc">
    <w:name w:val="desc"/>
    <w:basedOn w:val="DefaultParagraphFont"/>
    <w:rsid w:val="00954157"/>
  </w:style>
  <w:style w:type="character" w:customStyle="1" w:styleId="titleauthoretc">
    <w:name w:val="titleauthoretc"/>
    <w:rsid w:val="00954157"/>
  </w:style>
  <w:style w:type="character" w:customStyle="1" w:styleId="in-top">
    <w:name w:val="in-top"/>
    <w:rsid w:val="00954157"/>
  </w:style>
  <w:style w:type="character" w:customStyle="1" w:styleId="nukeled">
    <w:name w:val="nukeled"/>
    <w:rsid w:val="00954157"/>
  </w:style>
  <w:style w:type="character" w:customStyle="1" w:styleId="contextlyrelated">
    <w:name w:val="contextly_related"/>
    <w:rsid w:val="00954157"/>
  </w:style>
  <w:style w:type="character" w:customStyle="1" w:styleId="in-right">
    <w:name w:val="in-right"/>
    <w:rsid w:val="00954157"/>
  </w:style>
  <w:style w:type="character" w:customStyle="1" w:styleId="adtext">
    <w:name w:val="ad_text"/>
    <w:rsid w:val="00954157"/>
  </w:style>
  <w:style w:type="character" w:customStyle="1" w:styleId="linkrow">
    <w:name w:val="link_row"/>
    <w:rsid w:val="00954157"/>
  </w:style>
  <w:style w:type="character" w:customStyle="1" w:styleId="revision-date">
    <w:name w:val="revision-date"/>
    <w:rsid w:val="00954157"/>
  </w:style>
  <w:style w:type="character" w:customStyle="1" w:styleId="facebook-share">
    <w:name w:val="facebook-share"/>
    <w:rsid w:val="00954157"/>
  </w:style>
  <w:style w:type="character" w:customStyle="1" w:styleId="facebook-share-label">
    <w:name w:val="facebook-share-label"/>
    <w:rsid w:val="00954157"/>
  </w:style>
  <w:style w:type="character" w:customStyle="1" w:styleId="cap">
    <w:name w:val="cap"/>
    <w:rsid w:val="00954157"/>
  </w:style>
  <w:style w:type="character" w:customStyle="1" w:styleId="share">
    <w:name w:val="share"/>
    <w:rsid w:val="00954157"/>
  </w:style>
  <w:style w:type="character" w:customStyle="1" w:styleId="ata11y">
    <w:name w:val="at_a11y"/>
    <w:rsid w:val="00954157"/>
  </w:style>
  <w:style w:type="character" w:customStyle="1" w:styleId="tpk">
    <w:name w:val="tpk"/>
    <w:rsid w:val="00954157"/>
  </w:style>
  <w:style w:type="character" w:customStyle="1" w:styleId="A24">
    <w:name w:val="A24"/>
    <w:uiPriority w:val="99"/>
    <w:rsid w:val="00954157"/>
  </w:style>
  <w:style w:type="character" w:customStyle="1" w:styleId="A25">
    <w:name w:val="A25"/>
    <w:uiPriority w:val="99"/>
    <w:rsid w:val="00954157"/>
  </w:style>
  <w:style w:type="character" w:customStyle="1" w:styleId="Headerorfooter">
    <w:name w:val="Header or footer_"/>
    <w:basedOn w:val="DefaultParagraphFont"/>
    <w:rsid w:val="00954157"/>
  </w:style>
  <w:style w:type="character" w:customStyle="1" w:styleId="Bodytext22">
    <w:name w:val="Body text (2)_"/>
    <w:basedOn w:val="DefaultParagraphFont"/>
    <w:rsid w:val="00954157"/>
  </w:style>
  <w:style w:type="character" w:customStyle="1" w:styleId="Headerorfooter0">
    <w:name w:val="Header or footer"/>
    <w:basedOn w:val="Bodytext10"/>
    <w:rsid w:val="00954157"/>
    <w:rPr>
      <w:shd w:val="clear" w:color="auto" w:fill="FFFFFF"/>
    </w:rPr>
  </w:style>
  <w:style w:type="character" w:customStyle="1" w:styleId="Bodytext30">
    <w:name w:val="Body text (3)_"/>
    <w:basedOn w:val="DefaultParagraphFont"/>
    <w:rsid w:val="00954157"/>
  </w:style>
  <w:style w:type="character" w:customStyle="1" w:styleId="Bodytext31Exact">
    <w:name w:val="Body text (31) Exact"/>
    <w:basedOn w:val="DefaultParagraphFont"/>
    <w:rsid w:val="00954157"/>
  </w:style>
  <w:style w:type="character" w:customStyle="1" w:styleId="Bodytext46">
    <w:name w:val="Body text (46)_"/>
    <w:basedOn w:val="DefaultParagraphFont"/>
    <w:rsid w:val="00954157"/>
  </w:style>
  <w:style w:type="character" w:customStyle="1" w:styleId="Bodytext51">
    <w:name w:val="Body text (51)_"/>
    <w:basedOn w:val="DefaultParagraphFont"/>
    <w:rsid w:val="00954157"/>
  </w:style>
  <w:style w:type="character" w:customStyle="1" w:styleId="Bodytext34">
    <w:name w:val="Body text (34)_"/>
    <w:basedOn w:val="DefaultParagraphFont"/>
    <w:rsid w:val="00954157"/>
  </w:style>
  <w:style w:type="character" w:customStyle="1" w:styleId="Bodytext3Spacing0ptExact">
    <w:name w:val="Body text (3) + Spacing 0 pt Exact"/>
    <w:rsid w:val="00954157"/>
  </w:style>
  <w:style w:type="character" w:customStyle="1" w:styleId="Bodytext82">
    <w:name w:val="Body text (82)_"/>
    <w:basedOn w:val="DefaultParagraphFont"/>
    <w:rsid w:val="00954157"/>
  </w:style>
  <w:style w:type="character" w:customStyle="1" w:styleId="PicturecaptionSpacing0ptExact">
    <w:name w:val="Picture caption + Spacing 0 pt Exact"/>
    <w:basedOn w:val="DefaultParagraphFont"/>
    <w:rsid w:val="00954157"/>
  </w:style>
  <w:style w:type="character" w:customStyle="1" w:styleId="Tableofcontents13">
    <w:name w:val="Table of contents (13)_"/>
    <w:basedOn w:val="DefaultParagraphFont"/>
    <w:rsid w:val="00954157"/>
  </w:style>
  <w:style w:type="character" w:customStyle="1" w:styleId="Bodytext114">
    <w:name w:val="Body text (114)_"/>
    <w:basedOn w:val="DefaultParagraphFont"/>
    <w:rsid w:val="00954157"/>
  </w:style>
  <w:style w:type="character" w:customStyle="1" w:styleId="Bodytext115">
    <w:name w:val="Body text (115)_"/>
    <w:basedOn w:val="DefaultParagraphFont"/>
    <w:rsid w:val="00954157"/>
  </w:style>
  <w:style w:type="character" w:customStyle="1" w:styleId="BodyText40">
    <w:name w:val="Body Text4"/>
    <w:basedOn w:val="DefaultParagraphFont"/>
    <w:rsid w:val="00954157"/>
  </w:style>
  <w:style w:type="character" w:customStyle="1" w:styleId="Bodytext820">
    <w:name w:val="Body text (82)"/>
    <w:rsid w:val="00954157"/>
  </w:style>
  <w:style w:type="character" w:customStyle="1" w:styleId="Bodytext100">
    <w:name w:val="Body text (10)"/>
    <w:basedOn w:val="PicturecaptionSpacing0ptExact"/>
    <w:rsid w:val="00954157"/>
  </w:style>
  <w:style w:type="character" w:customStyle="1" w:styleId="Bodytext82Spacing0ptExact">
    <w:name w:val="Body text (82) + Spacing 0 pt Exact"/>
    <w:basedOn w:val="Bodytext820"/>
    <w:rsid w:val="00954157"/>
  </w:style>
  <w:style w:type="character" w:customStyle="1" w:styleId="Bodytext131Exact">
    <w:name w:val="Body text (131) Exact"/>
    <w:basedOn w:val="DefaultParagraphFont"/>
    <w:rsid w:val="00954157"/>
  </w:style>
  <w:style w:type="character" w:customStyle="1" w:styleId="Picturecaption2Spacing0ptExact">
    <w:name w:val="Picture caption (2) + Spacing 0 pt Exact"/>
    <w:basedOn w:val="DefaultParagraphFont"/>
    <w:rsid w:val="00954157"/>
  </w:style>
  <w:style w:type="character" w:customStyle="1" w:styleId="Bodytext114Exact">
    <w:name w:val="Body text (114) Exact"/>
    <w:basedOn w:val="Bodytext131Exact"/>
    <w:rsid w:val="00954157"/>
  </w:style>
  <w:style w:type="character" w:customStyle="1" w:styleId="Bodytext340">
    <w:name w:val="Body text (34)"/>
    <w:basedOn w:val="BodyText40"/>
    <w:rsid w:val="00954157"/>
  </w:style>
  <w:style w:type="character" w:customStyle="1" w:styleId="Bodytext1409pt">
    <w:name w:val="Body text (140) + 9 pt"/>
    <w:aliases w:val="Not Italic,Table of contents (12) + FrankRuehl,11 pt"/>
    <w:basedOn w:val="DefaultParagraphFont"/>
    <w:rsid w:val="00954157"/>
  </w:style>
  <w:style w:type="character" w:customStyle="1" w:styleId="Bodytext510">
    <w:name w:val="Body text (51)"/>
    <w:basedOn w:val="Bodytext115"/>
    <w:rsid w:val="00954157"/>
  </w:style>
  <w:style w:type="character" w:customStyle="1" w:styleId="Bodytext1140">
    <w:name w:val="Body text (114)"/>
    <w:basedOn w:val="Bodytext131Exact"/>
    <w:rsid w:val="00954157"/>
  </w:style>
  <w:style w:type="character" w:customStyle="1" w:styleId="Tableofcontents130">
    <w:name w:val="Table of contents (13)"/>
    <w:basedOn w:val="Bodytext82Spacing0ptExact"/>
    <w:rsid w:val="0095415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954157"/>
  </w:style>
  <w:style w:type="character" w:customStyle="1" w:styleId="Bodytext460">
    <w:name w:val="Body text (46)"/>
    <w:basedOn w:val="Bodytext114"/>
    <w:rsid w:val="00954157"/>
  </w:style>
  <w:style w:type="character" w:customStyle="1" w:styleId="Bodytext46NotBold">
    <w:name w:val="Body text (46) + Not Bold"/>
    <w:basedOn w:val="Bodytext114"/>
    <w:rsid w:val="00954157"/>
  </w:style>
  <w:style w:type="character" w:customStyle="1" w:styleId="Bodytext46SegoeUI">
    <w:name w:val="Body text (46) + Segoe UI"/>
    <w:basedOn w:val="Bodytext114"/>
    <w:rsid w:val="00954157"/>
  </w:style>
  <w:style w:type="character" w:customStyle="1" w:styleId="Bodytext115Spacing0ptExact">
    <w:name w:val="Body text (115) + Spacing 0 pt Exact"/>
    <w:basedOn w:val="Picturecaption2Spacing0ptExact"/>
    <w:rsid w:val="00954157"/>
  </w:style>
  <w:style w:type="character" w:customStyle="1" w:styleId="Picturecaption42SmallCaps">
    <w:name w:val="Picture caption (42) + Small Caps"/>
    <w:basedOn w:val="DefaultParagraphFont"/>
    <w:rsid w:val="00954157"/>
  </w:style>
  <w:style w:type="character" w:customStyle="1" w:styleId="Bodytext155Exact">
    <w:name w:val="Body text (155) Exact"/>
    <w:basedOn w:val="DefaultParagraphFont"/>
    <w:rsid w:val="00954157"/>
  </w:style>
  <w:style w:type="character" w:customStyle="1" w:styleId="Bodytext157">
    <w:name w:val="Body text (157)_"/>
    <w:basedOn w:val="DefaultParagraphFont"/>
    <w:rsid w:val="00954157"/>
  </w:style>
  <w:style w:type="character" w:customStyle="1" w:styleId="Heading2213pt">
    <w:name w:val="Heading #22 + 13 pt"/>
    <w:basedOn w:val="DefaultParagraphFont"/>
    <w:rsid w:val="00954157"/>
  </w:style>
  <w:style w:type="character" w:customStyle="1" w:styleId="Heading22125pt">
    <w:name w:val="Heading #22 + 12.5 pt"/>
    <w:basedOn w:val="DefaultParagraphFont"/>
    <w:rsid w:val="00954157"/>
  </w:style>
  <w:style w:type="character" w:customStyle="1" w:styleId="Bodytext300">
    <w:name w:val="Body text (30)_"/>
    <w:basedOn w:val="DefaultParagraphFont"/>
    <w:rsid w:val="00954157"/>
  </w:style>
  <w:style w:type="character" w:customStyle="1" w:styleId="Bodytext39">
    <w:name w:val="Body text (39)_"/>
    <w:basedOn w:val="DefaultParagraphFont"/>
    <w:rsid w:val="00954157"/>
  </w:style>
  <w:style w:type="character" w:customStyle="1" w:styleId="Bodytext159Exact">
    <w:name w:val="Body text (159) Exact"/>
    <w:basedOn w:val="DefaultParagraphFont"/>
    <w:rsid w:val="00954157"/>
  </w:style>
  <w:style w:type="character" w:customStyle="1" w:styleId="Bodytext60Spacing0pt">
    <w:name w:val="Body text (60) + Spacing 0 pt"/>
    <w:basedOn w:val="DefaultParagraphFont"/>
    <w:rsid w:val="00954157"/>
  </w:style>
  <w:style w:type="character" w:customStyle="1" w:styleId="Bodytext3Spacing-1pt">
    <w:name w:val="Body text (3) + Spacing -1 pt"/>
    <w:basedOn w:val="Bodytext3Spacing0ptExact"/>
    <w:rsid w:val="00954157"/>
  </w:style>
  <w:style w:type="character" w:customStyle="1" w:styleId="Bodytext3TimesNewRoman">
    <w:name w:val="Body text (3) + Times New Roman"/>
    <w:aliases w:val="11.5 pt"/>
    <w:basedOn w:val="Bodytext3Spacing0ptExact"/>
    <w:rsid w:val="00954157"/>
  </w:style>
  <w:style w:type="character" w:customStyle="1" w:styleId="BodytextExact">
    <w:name w:val="Body text Exact"/>
    <w:basedOn w:val="DefaultParagraphFont"/>
    <w:rsid w:val="00954157"/>
  </w:style>
  <w:style w:type="character" w:customStyle="1" w:styleId="Heading13Italic">
    <w:name w:val="Heading #13 + Italic"/>
    <w:basedOn w:val="DefaultParagraphFont"/>
    <w:rsid w:val="00954157"/>
  </w:style>
  <w:style w:type="character" w:customStyle="1" w:styleId="Heading92Spacing2pt">
    <w:name w:val="Heading #9 (2) + Spacing 2 pt"/>
    <w:basedOn w:val="DefaultParagraphFont"/>
    <w:rsid w:val="00954157"/>
  </w:style>
  <w:style w:type="character" w:customStyle="1" w:styleId="Bodytext38Spacing0pt">
    <w:name w:val="Body text (38) + Spacing 0 pt"/>
    <w:basedOn w:val="DefaultParagraphFont"/>
    <w:rsid w:val="00954157"/>
  </w:style>
  <w:style w:type="character" w:customStyle="1" w:styleId="Bodytext42Spacing-1pt">
    <w:name w:val="Body text (42) + Spacing -1 pt"/>
    <w:basedOn w:val="DefaultParagraphFont"/>
    <w:rsid w:val="00954157"/>
  </w:style>
  <w:style w:type="character" w:customStyle="1" w:styleId="Bodytext35">
    <w:name w:val="Body text (35)_"/>
    <w:basedOn w:val="DefaultParagraphFont"/>
    <w:rsid w:val="00954157"/>
  </w:style>
  <w:style w:type="character" w:customStyle="1" w:styleId="Picturecaption19">
    <w:name w:val="Picture caption (19)_"/>
    <w:basedOn w:val="DefaultParagraphFont"/>
    <w:rsid w:val="00954157"/>
  </w:style>
  <w:style w:type="character" w:customStyle="1" w:styleId="Picturecaption9Exact">
    <w:name w:val="Picture caption (9) Exact"/>
    <w:basedOn w:val="DefaultParagraphFont"/>
    <w:rsid w:val="00954157"/>
  </w:style>
  <w:style w:type="character" w:customStyle="1" w:styleId="Bodytext87">
    <w:name w:val="Body text (87)_"/>
    <w:basedOn w:val="DefaultParagraphFont"/>
    <w:rsid w:val="00954157"/>
  </w:style>
  <w:style w:type="character" w:customStyle="1" w:styleId="Bodytext6">
    <w:name w:val="Body text (6)_"/>
    <w:basedOn w:val="DefaultParagraphFont"/>
    <w:rsid w:val="00954157"/>
  </w:style>
  <w:style w:type="character" w:customStyle="1" w:styleId="Heading142SmallCaps">
    <w:name w:val="Heading #14 (2) + Small Caps"/>
    <w:basedOn w:val="DefaultParagraphFont"/>
    <w:rsid w:val="00954157"/>
  </w:style>
  <w:style w:type="character" w:customStyle="1" w:styleId="Picturecaption27Spacing0pt">
    <w:name w:val="Picture caption (27) + Spacing 0 pt"/>
    <w:basedOn w:val="DefaultParagraphFont"/>
    <w:rsid w:val="00954157"/>
  </w:style>
  <w:style w:type="character" w:customStyle="1" w:styleId="Bodytext43Spacing0ptExact">
    <w:name w:val="Body text (43) + Spacing 0 pt Exact"/>
    <w:basedOn w:val="DefaultParagraphFont"/>
    <w:rsid w:val="00954157"/>
  </w:style>
  <w:style w:type="character" w:customStyle="1" w:styleId="Bodytext870">
    <w:name w:val="Body text (87)"/>
    <w:basedOn w:val="DefaultParagraphFont"/>
    <w:rsid w:val="00954157"/>
  </w:style>
  <w:style w:type="character" w:customStyle="1" w:styleId="BodytextSegoeUI">
    <w:name w:val="Body text + Segoe UI"/>
    <w:aliases w:val="21.5 pt"/>
    <w:basedOn w:val="DefaultParagraphFont"/>
    <w:rsid w:val="00954157"/>
  </w:style>
  <w:style w:type="character" w:customStyle="1" w:styleId="Bodytext68">
    <w:name w:val="Body text (68)_"/>
    <w:basedOn w:val="DefaultParagraphFont"/>
    <w:rsid w:val="00954157"/>
  </w:style>
  <w:style w:type="character" w:customStyle="1" w:styleId="Bodytext112SmallCaps">
    <w:name w:val="Body text (112) + Small Caps"/>
    <w:basedOn w:val="DefaultParagraphFont"/>
    <w:rsid w:val="00954157"/>
  </w:style>
  <w:style w:type="character" w:customStyle="1" w:styleId="Tableofcontents11">
    <w:name w:val="Table of contents (11)_"/>
    <w:basedOn w:val="DefaultParagraphFont"/>
    <w:rsid w:val="00954157"/>
  </w:style>
  <w:style w:type="character" w:customStyle="1" w:styleId="Tableofcontents15">
    <w:name w:val="Table of contents (15)_"/>
    <w:basedOn w:val="DefaultParagraphFont"/>
    <w:rsid w:val="00954157"/>
  </w:style>
  <w:style w:type="character" w:customStyle="1" w:styleId="Heading162SmallCaps">
    <w:name w:val="Heading #16 (2) + Small Caps"/>
    <w:basedOn w:val="DefaultParagraphFont"/>
    <w:rsid w:val="00954157"/>
  </w:style>
  <w:style w:type="character" w:customStyle="1" w:styleId="ft6">
    <w:name w:val="ft6"/>
    <w:basedOn w:val="DefaultParagraphFont"/>
    <w:rsid w:val="00954157"/>
  </w:style>
  <w:style w:type="character" w:customStyle="1" w:styleId="amp">
    <w:name w:val="amp"/>
    <w:basedOn w:val="DefaultParagraphFont"/>
    <w:rsid w:val="00954157"/>
  </w:style>
  <w:style w:type="character" w:customStyle="1" w:styleId="article-quote-right">
    <w:name w:val="article-quote-right"/>
    <w:basedOn w:val="DefaultParagraphFont"/>
    <w:rsid w:val="00954157"/>
  </w:style>
  <w:style w:type="character" w:customStyle="1" w:styleId="StyleBox12ptBold">
    <w:name w:val="Style Box + 12 pt Bold"/>
    <w:basedOn w:val="DefaultParagraphFont"/>
    <w:rsid w:val="00954157"/>
  </w:style>
  <w:style w:type="character" w:customStyle="1" w:styleId="StyleBox12pt">
    <w:name w:val="Style Box + 12 pt"/>
    <w:basedOn w:val="DefaultParagraphFont"/>
    <w:rsid w:val="00954157"/>
  </w:style>
  <w:style w:type="character" w:customStyle="1" w:styleId="BoldandUnderlineCharCharCharChar">
    <w:name w:val="Bold and Underline Char Char Char Char"/>
    <w:rsid w:val="00954157"/>
  </w:style>
  <w:style w:type="character" w:customStyle="1" w:styleId="BoldandUnderlineCharChar">
    <w:name w:val="Bold and Underline Char Char"/>
    <w:rsid w:val="00954157"/>
  </w:style>
  <w:style w:type="character" w:customStyle="1" w:styleId="commentstext">
    <w:name w:val="commentstext"/>
    <w:rsid w:val="00954157"/>
  </w:style>
  <w:style w:type="character" w:customStyle="1" w:styleId="dd">
    <w:name w:val="dd"/>
    <w:rsid w:val="00954157"/>
  </w:style>
  <w:style w:type="character" w:customStyle="1" w:styleId="underLight">
    <w:name w:val="underLight"/>
    <w:uiPriority w:val="1"/>
    <w:qFormat/>
    <w:rsid w:val="00954157"/>
  </w:style>
  <w:style w:type="character" w:customStyle="1" w:styleId="author-rss">
    <w:name w:val="author-rss"/>
    <w:rsid w:val="00954157"/>
  </w:style>
  <w:style w:type="character" w:customStyle="1" w:styleId="at">
    <w:name w:val="at"/>
    <w:basedOn w:val="DefaultParagraphFont"/>
    <w:rsid w:val="00954157"/>
  </w:style>
  <w:style w:type="character" w:customStyle="1" w:styleId="source">
    <w:name w:val="source"/>
    <w:rsid w:val="00954157"/>
  </w:style>
  <w:style w:type="character" w:customStyle="1" w:styleId="bioline">
    <w:name w:val="bioline"/>
    <w:rsid w:val="00954157"/>
  </w:style>
  <w:style w:type="character" w:customStyle="1" w:styleId="wikicreatelink">
    <w:name w:val="wikicreatelink"/>
    <w:basedOn w:val="DefaultParagraphFont"/>
    <w:rsid w:val="00954157"/>
  </w:style>
  <w:style w:type="character" w:customStyle="1" w:styleId="facebook-share-count">
    <w:name w:val="facebook-share-count"/>
    <w:basedOn w:val="DefaultParagraphFont"/>
    <w:rsid w:val="00954157"/>
  </w:style>
  <w:style w:type="character" w:customStyle="1" w:styleId="tickerwrap">
    <w:name w:val="ticker_wrap"/>
    <w:basedOn w:val="DefaultParagraphFont"/>
    <w:rsid w:val="00954157"/>
  </w:style>
  <w:style w:type="character" w:customStyle="1" w:styleId="smallcaps0">
    <w:name w:val="small_caps"/>
    <w:basedOn w:val="DefaultParagraphFont"/>
    <w:rsid w:val="00954157"/>
  </w:style>
  <w:style w:type="character" w:customStyle="1" w:styleId="bodycopy">
    <w:name w:val="bodycopy"/>
    <w:basedOn w:val="DefaultParagraphFont"/>
    <w:rsid w:val="0095415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954157"/>
  </w:style>
  <w:style w:type="character" w:customStyle="1" w:styleId="StyleGaramondText1">
    <w:name w:val="Style Garamond Text 1"/>
    <w:basedOn w:val="DefaultParagraphFont"/>
    <w:rsid w:val="00954157"/>
  </w:style>
  <w:style w:type="character" w:customStyle="1" w:styleId="StyleGaramondText1Underline">
    <w:name w:val="Style Garamond Text 1 Underline"/>
    <w:basedOn w:val="DefaultParagraphFont"/>
    <w:rsid w:val="00954157"/>
  </w:style>
  <w:style w:type="character" w:customStyle="1" w:styleId="StyleBoldUnderlineBorderSinglesolidlineAuto05pt">
    <w:name w:val="Style Bold Underline Border: : (Single solid line Auto  0.5 pt ..."/>
    <w:basedOn w:val="DefaultParagraphFont"/>
    <w:rsid w:val="00954157"/>
  </w:style>
  <w:style w:type="character" w:customStyle="1" w:styleId="StyleStyleBoldUnderlineUnderlineIntenseEmphasisIntenseEmpha">
    <w:name w:val="Style Style Bold UnderlineUnderlineIntense EmphasisIntense Empha..."/>
    <w:basedOn w:val="DefaultParagraphFont"/>
    <w:rsid w:val="00954157"/>
  </w:style>
  <w:style w:type="character" w:customStyle="1" w:styleId="Style7ptBold">
    <w:name w:val="Style 7 pt Bold"/>
    <w:basedOn w:val="DefaultParagraphFont"/>
    <w:rsid w:val="00954157"/>
  </w:style>
  <w:style w:type="character" w:customStyle="1" w:styleId="cardunderlineChar">
    <w:name w:val="card underline Char"/>
    <w:locked/>
    <w:rsid w:val="00954157"/>
  </w:style>
  <w:style w:type="character" w:customStyle="1" w:styleId="StyleHeading4UnderlinedsmalltextGaramondChar">
    <w:name w:val="Style Heading 4Underlinedsmall text + Garamond Char"/>
    <w:locked/>
    <w:rsid w:val="00954157"/>
  </w:style>
  <w:style w:type="character" w:customStyle="1" w:styleId="Style2Char0">
    <w:name w:val="Style 2 Char"/>
    <w:locked/>
    <w:rsid w:val="00954157"/>
  </w:style>
  <w:style w:type="character" w:customStyle="1" w:styleId="GAUnderlineChar">
    <w:name w:val="GA Underline Char"/>
    <w:locked/>
    <w:rsid w:val="00954157"/>
  </w:style>
  <w:style w:type="character" w:customStyle="1" w:styleId="textsmallChar0">
    <w:name w:val="textsmall Char"/>
    <w:locked/>
    <w:rsid w:val="00954157"/>
  </w:style>
  <w:style w:type="character" w:customStyle="1" w:styleId="cardtextChar3">
    <w:name w:val="cardtext Char"/>
    <w:locked/>
    <w:rsid w:val="00954157"/>
  </w:style>
  <w:style w:type="character" w:customStyle="1" w:styleId="StyleHeading2TagHEADING2TagCite11ptChar">
    <w:name w:val="Style Heading 2TagHEADING 2Tag&amp;Cite + 11 pt Char"/>
    <w:locked/>
    <w:rsid w:val="00954157"/>
  </w:style>
  <w:style w:type="character" w:customStyle="1" w:styleId="CiteCorrectedChar">
    <w:name w:val="Cite Corrected Char"/>
    <w:locked/>
    <w:rsid w:val="00954157"/>
  </w:style>
  <w:style w:type="character" w:customStyle="1" w:styleId="ReallySamllTextChar">
    <w:name w:val="ReallySamllText Char"/>
    <w:locked/>
    <w:rsid w:val="00954157"/>
  </w:style>
  <w:style w:type="character" w:customStyle="1" w:styleId="NormalUnderlineChar1">
    <w:name w:val="Normal Underline Char1"/>
    <w:locked/>
    <w:rsid w:val="00954157"/>
  </w:style>
  <w:style w:type="character" w:customStyle="1" w:styleId="ImportantTextChar">
    <w:name w:val="Important Text Char"/>
    <w:locked/>
    <w:rsid w:val="00954157"/>
  </w:style>
  <w:style w:type="character" w:customStyle="1" w:styleId="StyleBodyText11ptBlackUnderlineChar">
    <w:name w:val="Style Body Text + 11 pt Black Underline Char"/>
    <w:locked/>
    <w:rsid w:val="00954157"/>
  </w:style>
  <w:style w:type="character" w:customStyle="1" w:styleId="StyleBodyText11ptBoldBlackChar">
    <w:name w:val="Style Body Text + 11 pt Bold Black Char"/>
    <w:locked/>
    <w:rsid w:val="00954157"/>
  </w:style>
  <w:style w:type="character" w:customStyle="1" w:styleId="StyletinyBoldChar">
    <w:name w:val="Style tiny + Bold Char"/>
    <w:locked/>
    <w:rsid w:val="00954157"/>
  </w:style>
  <w:style w:type="character" w:customStyle="1" w:styleId="Heading5SizeDownChar">
    <w:name w:val="Heading 5 Size Down Char"/>
    <w:locked/>
    <w:rsid w:val="00954157"/>
  </w:style>
  <w:style w:type="character" w:customStyle="1" w:styleId="Normal2BoldChar">
    <w:name w:val="Normal2 + Bold Char"/>
    <w:locked/>
    <w:rsid w:val="00954157"/>
  </w:style>
  <w:style w:type="character" w:customStyle="1" w:styleId="ListContentsChar">
    <w:name w:val="List Contents Char"/>
    <w:locked/>
    <w:rsid w:val="00954157"/>
  </w:style>
  <w:style w:type="character" w:customStyle="1" w:styleId="StyleListContents11ptCustomColorRGB353132UnderlineChar">
    <w:name w:val="Style List Contents + 11 pt Custom Color(RGB(353132)) Underline Char"/>
    <w:locked/>
    <w:rsid w:val="00954157"/>
  </w:style>
  <w:style w:type="character" w:customStyle="1" w:styleId="StyleCards12ptThickunderlineChar2">
    <w:name w:val="Style Cards + 12 pt Thick underline Char2"/>
    <w:locked/>
    <w:rsid w:val="00954157"/>
  </w:style>
  <w:style w:type="character" w:customStyle="1" w:styleId="UnimportantCharChar">
    <w:name w:val="Unimportant Char Char"/>
    <w:locked/>
    <w:rsid w:val="00954157"/>
  </w:style>
  <w:style w:type="character" w:customStyle="1" w:styleId="UnunderlinedChar">
    <w:name w:val="Ununderlined Char"/>
    <w:locked/>
    <w:rsid w:val="00954157"/>
  </w:style>
  <w:style w:type="character" w:customStyle="1" w:styleId="textunderlineChar0">
    <w:name w:val="text underline Char"/>
    <w:locked/>
    <w:rsid w:val="00954157"/>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954157"/>
  </w:style>
  <w:style w:type="character" w:customStyle="1" w:styleId="Cardnon-underlinedChar">
    <w:name w:val="Card non-underlined Char"/>
    <w:locked/>
    <w:rsid w:val="00954157"/>
  </w:style>
  <w:style w:type="character" w:customStyle="1" w:styleId="Card-UnderlineChar">
    <w:name w:val="Card-Underline Char"/>
    <w:locked/>
    <w:rsid w:val="00954157"/>
  </w:style>
  <w:style w:type="character" w:customStyle="1" w:styleId="CircleChar">
    <w:name w:val="Circle Char"/>
    <w:locked/>
    <w:rsid w:val="00954157"/>
  </w:style>
  <w:style w:type="character" w:customStyle="1" w:styleId="citeunreadChar">
    <w:name w:val="cite unread Char"/>
    <w:locked/>
    <w:rsid w:val="00954157"/>
  </w:style>
  <w:style w:type="character" w:customStyle="1" w:styleId="readCharChar">
    <w:name w:val="read Char Char"/>
    <w:locked/>
    <w:rsid w:val="00954157"/>
  </w:style>
  <w:style w:type="character" w:customStyle="1" w:styleId="StyleStyle16ptChar">
    <w:name w:val="Style Style1 + 6 pt Char"/>
    <w:locked/>
    <w:rsid w:val="00954157"/>
  </w:style>
  <w:style w:type="character" w:customStyle="1" w:styleId="tagChar2">
    <w:name w:val="tag Char2"/>
    <w:qFormat/>
    <w:rsid w:val="00954157"/>
  </w:style>
  <w:style w:type="character" w:customStyle="1" w:styleId="cardchar00">
    <w:name w:val="cardchar0"/>
    <w:basedOn w:val="DefaultParagraphFont"/>
    <w:rsid w:val="00954157"/>
  </w:style>
  <w:style w:type="character" w:customStyle="1" w:styleId="UnderlineNon-bold">
    <w:name w:val="Underline Non - bold"/>
    <w:rsid w:val="00954157"/>
  </w:style>
  <w:style w:type="character" w:customStyle="1" w:styleId="UnderlineBold0">
    <w:name w:val="Underline Bold"/>
    <w:uiPriority w:val="6"/>
    <w:qFormat/>
    <w:rsid w:val="00954157"/>
  </w:style>
  <w:style w:type="character" w:customStyle="1" w:styleId="Heading5Char2">
    <w:name w:val="Heading 5 Char2"/>
    <w:rsid w:val="00954157"/>
  </w:style>
  <w:style w:type="character" w:customStyle="1" w:styleId="underlinechar5">
    <w:name w:val="underlinechar"/>
    <w:rsid w:val="00954157"/>
  </w:style>
  <w:style w:type="character" w:customStyle="1" w:styleId="authordate2">
    <w:name w:val="authordate"/>
    <w:rsid w:val="00954157"/>
  </w:style>
  <w:style w:type="character" w:customStyle="1" w:styleId="underline4">
    <w:name w:val="%underline"/>
    <w:qFormat/>
    <w:rsid w:val="00954157"/>
  </w:style>
  <w:style w:type="character" w:customStyle="1" w:styleId="AUNDERLINE0">
    <w:name w:val="AUNDERLINE"/>
    <w:qFormat/>
    <w:rsid w:val="00954157"/>
  </w:style>
  <w:style w:type="character" w:customStyle="1" w:styleId="slug-doi">
    <w:name w:val="slug-doi"/>
    <w:basedOn w:val="DefaultParagraphFont"/>
    <w:rsid w:val="00954157"/>
  </w:style>
  <w:style w:type="character" w:customStyle="1" w:styleId="af">
    <w:name w:val="af"/>
    <w:basedOn w:val="DefaultParagraphFont"/>
    <w:rsid w:val="00954157"/>
  </w:style>
  <w:style w:type="character" w:customStyle="1" w:styleId="ab">
    <w:name w:val="ab"/>
    <w:basedOn w:val="DefaultParagraphFont"/>
    <w:rsid w:val="00954157"/>
  </w:style>
  <w:style w:type="character" w:customStyle="1" w:styleId="em">
    <w:name w:val="em"/>
    <w:basedOn w:val="DefaultParagraphFont"/>
    <w:rsid w:val="00954157"/>
  </w:style>
  <w:style w:type="character" w:customStyle="1" w:styleId="au">
    <w:name w:val="au"/>
    <w:basedOn w:val="DefaultParagraphFont"/>
    <w:rsid w:val="00954157"/>
  </w:style>
  <w:style w:type="character" w:customStyle="1" w:styleId="ti">
    <w:name w:val="ti"/>
    <w:basedOn w:val="DefaultParagraphFont"/>
    <w:rsid w:val="00954157"/>
  </w:style>
  <w:style w:type="character" w:customStyle="1" w:styleId="subheadblue">
    <w:name w:val="subhead_blue"/>
    <w:basedOn w:val="DefaultParagraphFont"/>
    <w:rsid w:val="00954157"/>
  </w:style>
  <w:style w:type="character" w:customStyle="1" w:styleId="affiliation">
    <w:name w:val="affiliation"/>
    <w:basedOn w:val="DefaultParagraphFont"/>
    <w:rsid w:val="00954157"/>
  </w:style>
  <w:style w:type="character" w:customStyle="1" w:styleId="slug-doi-wrapper">
    <w:name w:val="slug-doi-wrapper"/>
    <w:basedOn w:val="DefaultParagraphFont"/>
    <w:rsid w:val="00954157"/>
  </w:style>
  <w:style w:type="character" w:customStyle="1" w:styleId="slug-metadata-noteahead-of-print">
    <w:name w:val="slug-metadata-note ahead-of-print"/>
    <w:basedOn w:val="DefaultParagraphFont"/>
    <w:rsid w:val="00954157"/>
  </w:style>
  <w:style w:type="character" w:customStyle="1" w:styleId="slug-ahead-of-print-date">
    <w:name w:val="slug-ahead-of-print-date"/>
    <w:basedOn w:val="DefaultParagraphFont"/>
    <w:rsid w:val="00954157"/>
  </w:style>
  <w:style w:type="character" w:customStyle="1" w:styleId="medium-bold">
    <w:name w:val="medium-bold"/>
    <w:basedOn w:val="DefaultParagraphFont"/>
    <w:rsid w:val="00954157"/>
  </w:style>
  <w:style w:type="character" w:customStyle="1" w:styleId="updated-short-citation">
    <w:name w:val="updated-short-citation"/>
    <w:basedOn w:val="DefaultParagraphFont"/>
    <w:rsid w:val="00954157"/>
  </w:style>
  <w:style w:type="character" w:customStyle="1" w:styleId="TagCharChar1">
    <w:name w:val="Tag Char Char1"/>
    <w:rsid w:val="00954157"/>
  </w:style>
  <w:style w:type="character" w:customStyle="1" w:styleId="berief">
    <w:name w:val="berief"/>
    <w:rsid w:val="00954157"/>
  </w:style>
  <w:style w:type="character" w:customStyle="1" w:styleId="Brief-Smalltext">
    <w:name w:val="Brief - Small text"/>
    <w:rsid w:val="00954157"/>
  </w:style>
  <w:style w:type="character" w:customStyle="1" w:styleId="F8-UnderlineBold">
    <w:name w:val="F8 - Underline/Bold"/>
    <w:rsid w:val="00954157"/>
  </w:style>
  <w:style w:type="character" w:customStyle="1" w:styleId="Brief-Bold">
    <w:name w:val="Brief - Bold"/>
    <w:rsid w:val="00954157"/>
  </w:style>
  <w:style w:type="character" w:customStyle="1" w:styleId="Card-Underline0">
    <w:name w:val="Card - Underline"/>
    <w:rsid w:val="00954157"/>
  </w:style>
  <w:style w:type="character" w:customStyle="1" w:styleId="beriefunderline">
    <w:name w:val="berief = underline"/>
    <w:rsid w:val="00954157"/>
  </w:style>
  <w:style w:type="character" w:customStyle="1" w:styleId="BoldText10pt">
    <w:name w:val="Bold Text 10 pt"/>
    <w:rsid w:val="00954157"/>
  </w:style>
  <w:style w:type="character" w:customStyle="1" w:styleId="eoeaheader">
    <w:name w:val="eoea_header"/>
    <w:basedOn w:val="DefaultParagraphFont"/>
    <w:rsid w:val="00954157"/>
  </w:style>
  <w:style w:type="character" w:customStyle="1" w:styleId="SC4208902">
    <w:name w:val="SC.4.208902"/>
    <w:rsid w:val="00954157"/>
  </w:style>
  <w:style w:type="character" w:customStyle="1" w:styleId="SC4208915">
    <w:name w:val="SC.4.208915"/>
    <w:rsid w:val="00954157"/>
  </w:style>
  <w:style w:type="character" w:customStyle="1" w:styleId="SC273764">
    <w:name w:val="SC.2.73764"/>
    <w:rsid w:val="00954157"/>
  </w:style>
  <w:style w:type="character" w:customStyle="1" w:styleId="SC273779">
    <w:name w:val="SC.2.73779"/>
    <w:rsid w:val="00954157"/>
  </w:style>
  <w:style w:type="character" w:customStyle="1" w:styleId="SC273763">
    <w:name w:val="SC.2.73763"/>
    <w:rsid w:val="00954157"/>
  </w:style>
  <w:style w:type="character" w:customStyle="1" w:styleId="SC4208910">
    <w:name w:val="SC.4.208910"/>
    <w:rsid w:val="00954157"/>
  </w:style>
  <w:style w:type="character" w:customStyle="1" w:styleId="SC4208911">
    <w:name w:val="SC.4.208911"/>
    <w:rsid w:val="00954157"/>
  </w:style>
  <w:style w:type="character" w:customStyle="1" w:styleId="articlesubtitle">
    <w:name w:val="article_sub_title"/>
    <w:basedOn w:val="DefaultParagraphFont"/>
    <w:rsid w:val="00954157"/>
  </w:style>
  <w:style w:type="character" w:customStyle="1" w:styleId="newsdate2">
    <w:name w:val="news_date2"/>
    <w:basedOn w:val="DefaultParagraphFont"/>
    <w:rsid w:val="00954157"/>
  </w:style>
  <w:style w:type="character" w:customStyle="1" w:styleId="readarticleheader">
    <w:name w:val="readarticleheader"/>
    <w:basedOn w:val="DefaultParagraphFont"/>
    <w:rsid w:val="00954157"/>
  </w:style>
  <w:style w:type="character" w:customStyle="1" w:styleId="char">
    <w:name w:val="char"/>
    <w:basedOn w:val="DefaultParagraphFont"/>
    <w:rsid w:val="00954157"/>
  </w:style>
  <w:style w:type="character" w:customStyle="1" w:styleId="hdr">
    <w:name w:val="hdr"/>
    <w:basedOn w:val="DefaultParagraphFont"/>
    <w:rsid w:val="00954157"/>
  </w:style>
  <w:style w:type="character" w:customStyle="1" w:styleId="bolding1">
    <w:name w:val="bolding1"/>
    <w:rsid w:val="00954157"/>
  </w:style>
  <w:style w:type="character" w:customStyle="1" w:styleId="bookoptions1">
    <w:name w:val="book_options1"/>
    <w:rsid w:val="00954157"/>
  </w:style>
  <w:style w:type="character" w:customStyle="1" w:styleId="descriptionblock">
    <w:name w:val="description block"/>
    <w:basedOn w:val="DefaultParagraphFont"/>
    <w:rsid w:val="00954157"/>
  </w:style>
  <w:style w:type="character" w:customStyle="1" w:styleId="detailsboxblock">
    <w:name w:val="detailsbox block"/>
    <w:basedOn w:val="DefaultParagraphFont"/>
    <w:rsid w:val="00954157"/>
  </w:style>
  <w:style w:type="character" w:customStyle="1" w:styleId="CardTextUnderlinedChar">
    <w:name w:val="Card Text Underlined Char"/>
    <w:rsid w:val="00954157"/>
  </w:style>
  <w:style w:type="character" w:customStyle="1" w:styleId="cardtextsmallChar">
    <w:name w:val="card text small Char"/>
    <w:rsid w:val="00954157"/>
  </w:style>
  <w:style w:type="character" w:customStyle="1" w:styleId="countrytitle1">
    <w:name w:val="countrytitle1"/>
    <w:rsid w:val="00954157"/>
  </w:style>
  <w:style w:type="character" w:customStyle="1" w:styleId="storyheader1">
    <w:name w:val="storyheader1"/>
    <w:rsid w:val="00954157"/>
  </w:style>
  <w:style w:type="character" w:customStyle="1" w:styleId="cardunderlinedChar1">
    <w:name w:val="card underlined Char"/>
    <w:rsid w:val="00954157"/>
  </w:style>
  <w:style w:type="character" w:customStyle="1" w:styleId="article1">
    <w:name w:val="article1"/>
    <w:rsid w:val="00954157"/>
  </w:style>
  <w:style w:type="character" w:customStyle="1" w:styleId="story-posted-date1">
    <w:name w:val="story-posted-date1"/>
    <w:rsid w:val="00954157"/>
  </w:style>
  <w:style w:type="character" w:customStyle="1" w:styleId="Heading2CharCharCharCharCharCharCharCharCharCharCharCharCharChar">
    <w:name w:val="Heading 2 Char Char Char Char Char Char Char Char Char Char Char Char Char Char"/>
    <w:rsid w:val="00954157"/>
  </w:style>
  <w:style w:type="character" w:customStyle="1" w:styleId="citation10">
    <w:name w:val="citation1"/>
    <w:rsid w:val="00954157"/>
  </w:style>
  <w:style w:type="character" w:customStyle="1" w:styleId="hithighlite">
    <w:name w:val="hithighlite"/>
    <w:basedOn w:val="DefaultParagraphFont"/>
    <w:rsid w:val="00954157"/>
  </w:style>
  <w:style w:type="character" w:customStyle="1" w:styleId="articlecontent">
    <w:name w:val="articlecontent"/>
    <w:basedOn w:val="DefaultParagraphFont"/>
    <w:rsid w:val="00954157"/>
  </w:style>
  <w:style w:type="character" w:customStyle="1" w:styleId="fource1">
    <w:name w:val="fource1"/>
    <w:rsid w:val="00954157"/>
  </w:style>
  <w:style w:type="character" w:customStyle="1" w:styleId="ds">
    <w:name w:val="ds"/>
    <w:basedOn w:val="DefaultParagraphFont"/>
    <w:rsid w:val="00954157"/>
  </w:style>
  <w:style w:type="character" w:customStyle="1" w:styleId="MicroTextChar1">
    <w:name w:val="MicroText Char1"/>
    <w:rsid w:val="00954157"/>
  </w:style>
  <w:style w:type="character" w:customStyle="1" w:styleId="DefaultPara">
    <w:name w:val="Default Para"/>
    <w:rsid w:val="00954157"/>
  </w:style>
  <w:style w:type="character" w:customStyle="1" w:styleId="SYSHYPERTEXT">
    <w:name w:val="SYS_HYPERTEXT"/>
    <w:rsid w:val="00954157"/>
  </w:style>
  <w:style w:type="character" w:customStyle="1" w:styleId="BlockHeading1Char">
    <w:name w:val="Block Heading 1 Char"/>
    <w:rsid w:val="00954157"/>
  </w:style>
  <w:style w:type="character" w:customStyle="1" w:styleId="StyleTagTimesNewRomanChar">
    <w:name w:val="Style Tag + Times New Roman Char"/>
    <w:rsid w:val="0095415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54157"/>
  </w:style>
  <w:style w:type="character" w:customStyle="1" w:styleId="StyleArialNarrow12ptBold">
    <w:name w:val="Style Arial Narrow 12 pt Bold"/>
    <w:rsid w:val="00954157"/>
  </w:style>
  <w:style w:type="character" w:customStyle="1" w:styleId="UnderlinedCharChar1">
    <w:name w:val="Underlined Char Char1"/>
    <w:rsid w:val="00954157"/>
  </w:style>
  <w:style w:type="character" w:customStyle="1" w:styleId="Heading2CharChar2">
    <w:name w:val="Heading 2 Char Char2"/>
    <w:rsid w:val="00954157"/>
  </w:style>
  <w:style w:type="character" w:customStyle="1" w:styleId="doctitle">
    <w:name w:val="doctitle"/>
    <w:rsid w:val="00954157"/>
  </w:style>
  <w:style w:type="character" w:customStyle="1" w:styleId="cardtext-underlined0">
    <w:name w:val="card text- underlined"/>
    <w:rsid w:val="00954157"/>
  </w:style>
  <w:style w:type="character" w:customStyle="1" w:styleId="Style8ptChar">
    <w:name w:val="Style 8 pt Char"/>
    <w:rsid w:val="00954157"/>
  </w:style>
  <w:style w:type="character" w:customStyle="1" w:styleId="message-item">
    <w:name w:val="message-item"/>
    <w:rsid w:val="00954157"/>
  </w:style>
  <w:style w:type="character" w:customStyle="1" w:styleId="A00">
    <w:name w:val="A0"/>
    <w:rsid w:val="00954157"/>
  </w:style>
  <w:style w:type="character" w:customStyle="1" w:styleId="datestamp">
    <w:name w:val="datestamp"/>
    <w:rsid w:val="00954157"/>
  </w:style>
  <w:style w:type="character" w:customStyle="1" w:styleId="i">
    <w:name w:val="i"/>
    <w:rsid w:val="00954157"/>
  </w:style>
  <w:style w:type="character" w:customStyle="1" w:styleId="name">
    <w:name w:val="name"/>
    <w:rsid w:val="00954157"/>
  </w:style>
  <w:style w:type="character" w:customStyle="1" w:styleId="forenames">
    <w:name w:val="forenames"/>
    <w:rsid w:val="00954157"/>
  </w:style>
  <w:style w:type="character" w:customStyle="1" w:styleId="surname">
    <w:name w:val="surname"/>
    <w:rsid w:val="00954157"/>
  </w:style>
  <w:style w:type="character" w:customStyle="1" w:styleId="sifr-alternate">
    <w:name w:val="sifr-alternate"/>
    <w:rsid w:val="00954157"/>
  </w:style>
  <w:style w:type="character" w:customStyle="1" w:styleId="medium-font">
    <w:name w:val="medium-font"/>
    <w:rsid w:val="00954157"/>
  </w:style>
  <w:style w:type="character" w:customStyle="1" w:styleId="title-link-wrapper">
    <w:name w:val="title-link-wrapper"/>
    <w:rsid w:val="00954157"/>
  </w:style>
  <w:style w:type="character" w:customStyle="1" w:styleId="A7">
    <w:name w:val="A7"/>
    <w:rsid w:val="00954157"/>
  </w:style>
  <w:style w:type="character" w:customStyle="1" w:styleId="refpreview">
    <w:name w:val="refpreview"/>
    <w:rsid w:val="00954157"/>
  </w:style>
  <w:style w:type="character" w:customStyle="1" w:styleId="loose1">
    <w:name w:val="loose1"/>
    <w:rsid w:val="00954157"/>
  </w:style>
  <w:style w:type="character" w:customStyle="1" w:styleId="email">
    <w:name w:val="email"/>
    <w:rsid w:val="00954157"/>
  </w:style>
  <w:style w:type="character" w:customStyle="1" w:styleId="gsa">
    <w:name w:val="gs_a"/>
    <w:rsid w:val="00954157"/>
  </w:style>
  <w:style w:type="character" w:customStyle="1" w:styleId="mainarttitle">
    <w:name w:val="mainarttitle"/>
    <w:rsid w:val="00954157"/>
  </w:style>
  <w:style w:type="character" w:customStyle="1" w:styleId="mainartauthor">
    <w:name w:val="mainartauthor"/>
    <w:rsid w:val="00954157"/>
  </w:style>
  <w:style w:type="character" w:customStyle="1" w:styleId="mainartdate">
    <w:name w:val="mainartdate"/>
    <w:rsid w:val="00954157"/>
  </w:style>
  <w:style w:type="character" w:customStyle="1" w:styleId="gsggs">
    <w:name w:val="gs_ggs"/>
    <w:rsid w:val="00954157"/>
  </w:style>
  <w:style w:type="character" w:customStyle="1" w:styleId="ahead">
    <w:name w:val="a_head"/>
    <w:rsid w:val="00954157"/>
  </w:style>
  <w:style w:type="character" w:customStyle="1" w:styleId="footnote1">
    <w:name w:val="footnote"/>
    <w:rsid w:val="00954157"/>
  </w:style>
  <w:style w:type="character" w:customStyle="1" w:styleId="docbody">
    <w:name w:val="docbody"/>
    <w:rsid w:val="00954157"/>
  </w:style>
  <w:style w:type="character" w:customStyle="1" w:styleId="superscript">
    <w:name w:val="superscript"/>
    <w:rsid w:val="00954157"/>
  </w:style>
  <w:style w:type="character" w:customStyle="1" w:styleId="bwxsm">
    <w:name w:val="b w xsm"/>
    <w:rsid w:val="00954157"/>
  </w:style>
  <w:style w:type="character" w:customStyle="1" w:styleId="fstd">
    <w:name w:val="f std"/>
    <w:rsid w:val="00954157"/>
  </w:style>
  <w:style w:type="character" w:customStyle="1" w:styleId="gl">
    <w:name w:val="gl"/>
    <w:rsid w:val="00954157"/>
  </w:style>
  <w:style w:type="character" w:customStyle="1" w:styleId="bio1">
    <w:name w:val="bio1"/>
    <w:rsid w:val="00954157"/>
  </w:style>
  <w:style w:type="character" w:customStyle="1" w:styleId="BoldChar">
    <w:name w:val="Bold Char"/>
    <w:rsid w:val="00954157"/>
  </w:style>
  <w:style w:type="character" w:customStyle="1" w:styleId="cardCharCharCharCharCharChar">
    <w:name w:val="card Char Char Char Char Char Char"/>
    <w:rsid w:val="00954157"/>
  </w:style>
  <w:style w:type="character" w:customStyle="1" w:styleId="Style24ptBoldUnderlineCenteredCharChar">
    <w:name w:val="Style 24 pt Bold Underline Centered Char Char"/>
    <w:rsid w:val="00954157"/>
  </w:style>
  <w:style w:type="character" w:customStyle="1" w:styleId="TagCiteCharChar0">
    <w:name w:val="Tag / Cite Char Char"/>
    <w:rsid w:val="00954157"/>
  </w:style>
  <w:style w:type="character" w:customStyle="1" w:styleId="drop">
    <w:name w:val="drop"/>
    <w:basedOn w:val="DefaultParagraphFont"/>
    <w:rsid w:val="00954157"/>
  </w:style>
  <w:style w:type="character" w:customStyle="1" w:styleId="CardTextChar10">
    <w:name w:val="Card Text Char1"/>
    <w:rsid w:val="00954157"/>
  </w:style>
  <w:style w:type="character" w:customStyle="1" w:styleId="CardTextUnderlinedCharChar">
    <w:name w:val="Card Text Underlined Char Char"/>
    <w:rsid w:val="00954157"/>
  </w:style>
  <w:style w:type="character" w:customStyle="1" w:styleId="CardTagCharCharChar">
    <w:name w:val="Card Tag Char Char Char"/>
    <w:rsid w:val="00954157"/>
  </w:style>
  <w:style w:type="character" w:customStyle="1" w:styleId="mainbody">
    <w:name w:val="mainbody"/>
    <w:basedOn w:val="DefaultParagraphFont"/>
    <w:rsid w:val="00954157"/>
  </w:style>
  <w:style w:type="character" w:customStyle="1" w:styleId="UnderlineStyleChar2">
    <w:name w:val="Underline Style Char2"/>
    <w:rsid w:val="00954157"/>
  </w:style>
  <w:style w:type="character" w:customStyle="1" w:styleId="t13">
    <w:name w:val="t13"/>
    <w:basedOn w:val="DefaultParagraphFont"/>
    <w:rsid w:val="00954157"/>
  </w:style>
  <w:style w:type="character" w:customStyle="1" w:styleId="SmallFont7pt">
    <w:name w:val="Small Font (7 pt)"/>
    <w:qFormat/>
    <w:rsid w:val="00954157"/>
  </w:style>
  <w:style w:type="character" w:customStyle="1" w:styleId="timestamp">
    <w:name w:val="timestamp"/>
    <w:basedOn w:val="DefaultParagraphFont"/>
    <w:rsid w:val="00954157"/>
  </w:style>
  <w:style w:type="character" w:customStyle="1" w:styleId="CharChar17">
    <w:name w:val="Char Char17"/>
    <w:locked/>
    <w:rsid w:val="00954157"/>
  </w:style>
  <w:style w:type="character" w:customStyle="1" w:styleId="ilspan">
    <w:name w:val="il_span"/>
    <w:basedOn w:val="DefaultParagraphFont"/>
    <w:rsid w:val="00954157"/>
  </w:style>
  <w:style w:type="character" w:customStyle="1" w:styleId="leftidx1">
    <w:name w:val="leftidx1"/>
    <w:rsid w:val="00954157"/>
  </w:style>
  <w:style w:type="character" w:customStyle="1" w:styleId="blue1">
    <w:name w:val="blue1"/>
    <w:rsid w:val="00954157"/>
  </w:style>
  <w:style w:type="character" w:customStyle="1" w:styleId="author-link1">
    <w:name w:val="author-link1"/>
    <w:rsid w:val="00954157"/>
  </w:style>
  <w:style w:type="character" w:customStyle="1" w:styleId="black1">
    <w:name w:val="black1"/>
    <w:rsid w:val="00954157"/>
  </w:style>
  <w:style w:type="character" w:customStyle="1" w:styleId="StyleunderlinedCharBold">
    <w:name w:val="Style underlined Char + Bold"/>
    <w:rsid w:val="00954157"/>
  </w:style>
  <w:style w:type="character" w:customStyle="1" w:styleId="CardUnderline0">
    <w:name w:val="Card Underline"/>
    <w:rsid w:val="00954157"/>
  </w:style>
  <w:style w:type="character" w:customStyle="1" w:styleId="lingoregion">
    <w:name w:val="lingo_region"/>
    <w:basedOn w:val="DefaultParagraphFont"/>
    <w:rsid w:val="00954157"/>
  </w:style>
  <w:style w:type="character" w:customStyle="1" w:styleId="cite1">
    <w:name w:val="%cite"/>
    <w:rsid w:val="00954157"/>
  </w:style>
  <w:style w:type="character" w:customStyle="1" w:styleId="Emphasis21">
    <w:name w:val="%Emphasis2"/>
    <w:rsid w:val="00954157"/>
  </w:style>
  <w:style w:type="character" w:customStyle="1" w:styleId="bodycontentlink">
    <w:name w:val="bodycontentlink"/>
    <w:basedOn w:val="DefaultParagraphFont"/>
    <w:rsid w:val="00954157"/>
  </w:style>
  <w:style w:type="character" w:customStyle="1" w:styleId="AAAcite">
    <w:name w:val="AAAcite"/>
    <w:rsid w:val="00954157"/>
  </w:style>
  <w:style w:type="character" w:customStyle="1" w:styleId="tmplheaderlink">
    <w:name w:val="tmplheaderlink"/>
    <w:rsid w:val="00954157"/>
  </w:style>
  <w:style w:type="character" w:customStyle="1" w:styleId="SubtleEmphasis1">
    <w:name w:val="Subtle Emphasis1"/>
    <w:uiPriority w:val="19"/>
    <w:qFormat/>
    <w:rsid w:val="00954157"/>
  </w:style>
  <w:style w:type="character" w:customStyle="1" w:styleId="FontStyle505">
    <w:name w:val="Font Style505"/>
    <w:basedOn w:val="DefaultParagraphFont"/>
    <w:uiPriority w:val="99"/>
    <w:rsid w:val="00954157"/>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954157"/>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954157"/>
    <w:rPr>
      <w:b w:val="0"/>
      <w:bCs w:val="0"/>
      <w:sz w:val="24"/>
      <w:u w:val="single"/>
      <w:bdr w:val="none" w:sz="0" w:space="0" w:color="auto" w:frame="1"/>
    </w:rPr>
  </w:style>
  <w:style w:type="character" w:customStyle="1" w:styleId="Bodytext116">
    <w:name w:val="Body text (11)"/>
    <w:rsid w:val="00954157"/>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954157"/>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954157"/>
  </w:style>
  <w:style w:type="character" w:customStyle="1" w:styleId="StyleStyleBoldUnderlineUnderlineapple-style-span6ptBoldK">
    <w:name w:val="Style Style Bold UnderlineUnderlineapple-style-span + 6 ptBoldK..."/>
    <w:basedOn w:val="DefaultParagraphFont"/>
    <w:rsid w:val="00954157"/>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954157"/>
    <w:rPr>
      <w:u w:val="single"/>
      <w:bdr w:val="none" w:sz="0" w:space="0" w:color="auto" w:frame="1"/>
    </w:rPr>
  </w:style>
  <w:style w:type="character" w:customStyle="1" w:styleId="ColorfulGrid-Accent1Char">
    <w:name w:val="Colorful Grid - Accent 1 Char"/>
    <w:aliases w:val="quote Char"/>
    <w:uiPriority w:val="29"/>
    <w:locked/>
    <w:rsid w:val="00954157"/>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954157"/>
    <w:rPr>
      <w:rFonts w:ascii="Verdana" w:hAnsi="Verdana" w:hint="default"/>
      <w:sz w:val="21"/>
      <w:szCs w:val="21"/>
      <w:u w:val="thick"/>
      <w:lang w:val="en-US" w:eastAsia="en-US" w:bidi="ar-SA"/>
    </w:rPr>
  </w:style>
  <w:style w:type="character" w:customStyle="1" w:styleId="role">
    <w:name w:val="role"/>
    <w:rsid w:val="00954157"/>
  </w:style>
  <w:style w:type="character" w:customStyle="1" w:styleId="pagination0">
    <w:name w:val="pagination"/>
    <w:basedOn w:val="DefaultParagraphFont"/>
    <w:rsid w:val="00954157"/>
  </w:style>
  <w:style w:type="character" w:customStyle="1" w:styleId="doi">
    <w:name w:val="doi"/>
    <w:basedOn w:val="DefaultParagraphFont"/>
    <w:rsid w:val="00954157"/>
  </w:style>
  <w:style w:type="character" w:customStyle="1" w:styleId="bodycontents">
    <w:name w:val="bodycontents"/>
    <w:basedOn w:val="DefaultParagraphFont"/>
    <w:rsid w:val="00954157"/>
  </w:style>
  <w:style w:type="character" w:customStyle="1" w:styleId="comma">
    <w:name w:val="comma"/>
    <w:basedOn w:val="DefaultParagraphFont"/>
    <w:rsid w:val="00954157"/>
  </w:style>
  <w:style w:type="character" w:customStyle="1" w:styleId="pad5right">
    <w:name w:val="pad5right"/>
    <w:basedOn w:val="DefaultParagraphFont"/>
    <w:rsid w:val="00954157"/>
  </w:style>
  <w:style w:type="character" w:customStyle="1" w:styleId="pnumber">
    <w:name w:val="pnumber"/>
    <w:rsid w:val="00954157"/>
  </w:style>
  <w:style w:type="character" w:customStyle="1" w:styleId="ital">
    <w:name w:val="ital"/>
    <w:rsid w:val="00954157"/>
  </w:style>
  <w:style w:type="character" w:customStyle="1" w:styleId="orgdiv">
    <w:name w:val="orgdiv"/>
    <w:rsid w:val="00954157"/>
  </w:style>
  <w:style w:type="character" w:customStyle="1" w:styleId="orgname">
    <w:name w:val="orgname"/>
    <w:rsid w:val="00954157"/>
  </w:style>
  <w:style w:type="character" w:customStyle="1" w:styleId="city">
    <w:name w:val="city"/>
    <w:rsid w:val="00954157"/>
  </w:style>
  <w:style w:type="character" w:customStyle="1" w:styleId="state">
    <w:name w:val="state"/>
    <w:rsid w:val="00954157"/>
  </w:style>
  <w:style w:type="character" w:customStyle="1" w:styleId="country">
    <w:name w:val="country"/>
    <w:rsid w:val="00954157"/>
  </w:style>
  <w:style w:type="character" w:customStyle="1" w:styleId="readChar">
    <w:name w:val="read Char"/>
    <w:rsid w:val="00954157"/>
    <w:rPr>
      <w:szCs w:val="22"/>
      <w:u w:val="single"/>
      <w:lang w:val="en-US" w:eastAsia="en-US" w:bidi="ar-SA"/>
    </w:rPr>
  </w:style>
  <w:style w:type="character" w:customStyle="1" w:styleId="divider">
    <w:name w:val="divider"/>
    <w:basedOn w:val="DefaultParagraphFont"/>
    <w:rsid w:val="00954157"/>
  </w:style>
  <w:style w:type="character" w:customStyle="1" w:styleId="blogdate">
    <w:name w:val="blogdate"/>
    <w:basedOn w:val="DefaultParagraphFont"/>
    <w:rsid w:val="00954157"/>
  </w:style>
  <w:style w:type="character" w:customStyle="1" w:styleId="ticker">
    <w:name w:val="ticker"/>
    <w:basedOn w:val="DefaultParagraphFont"/>
    <w:rsid w:val="00954157"/>
  </w:style>
  <w:style w:type="character" w:customStyle="1" w:styleId="posted">
    <w:name w:val="posted"/>
    <w:basedOn w:val="DefaultParagraphFont"/>
    <w:rsid w:val="00954157"/>
  </w:style>
  <w:style w:type="character" w:customStyle="1" w:styleId="time">
    <w:name w:val="time"/>
    <w:basedOn w:val="DefaultParagraphFont"/>
    <w:rsid w:val="00954157"/>
  </w:style>
  <w:style w:type="character" w:customStyle="1" w:styleId="dot">
    <w:name w:val="dot"/>
    <w:basedOn w:val="DefaultParagraphFont"/>
    <w:rsid w:val="00954157"/>
  </w:style>
  <w:style w:type="character" w:customStyle="1" w:styleId="hn-date">
    <w:name w:val="hn-date"/>
    <w:basedOn w:val="DefaultParagraphFont"/>
    <w:rsid w:val="00954157"/>
  </w:style>
  <w:style w:type="character" w:customStyle="1" w:styleId="location">
    <w:name w:val="location"/>
    <w:basedOn w:val="DefaultParagraphFont"/>
    <w:rsid w:val="00954157"/>
  </w:style>
  <w:style w:type="character" w:customStyle="1" w:styleId="dropcap-letter">
    <w:name w:val="dropcap-letter"/>
    <w:basedOn w:val="DefaultParagraphFont"/>
    <w:rsid w:val="00954157"/>
  </w:style>
  <w:style w:type="character" w:customStyle="1" w:styleId="offscreen">
    <w:name w:val="offscreen"/>
    <w:basedOn w:val="DefaultParagraphFont"/>
    <w:rsid w:val="00954157"/>
  </w:style>
  <w:style w:type="character" w:customStyle="1" w:styleId="linked-in">
    <w:name w:val="linked-in"/>
    <w:basedOn w:val="DefaultParagraphFont"/>
    <w:rsid w:val="00954157"/>
  </w:style>
  <w:style w:type="character" w:customStyle="1" w:styleId="divs">
    <w:name w:val="divs"/>
    <w:basedOn w:val="DefaultParagraphFont"/>
    <w:rsid w:val="00954157"/>
  </w:style>
  <w:style w:type="character" w:customStyle="1" w:styleId="CardUnderlineChar0">
    <w:name w:val="Card Underline Char"/>
    <w:locked/>
    <w:rsid w:val="00954157"/>
    <w:rPr>
      <w:szCs w:val="24"/>
      <w:u w:val="single"/>
    </w:rPr>
  </w:style>
  <w:style w:type="character" w:customStyle="1" w:styleId="h4">
    <w:name w:val="h4"/>
    <w:rsid w:val="00954157"/>
  </w:style>
  <w:style w:type="character" w:customStyle="1" w:styleId="Date2">
    <w:name w:val="Date2"/>
    <w:rsid w:val="00954157"/>
  </w:style>
  <w:style w:type="character" w:customStyle="1" w:styleId="entry-title">
    <w:name w:val="entry-title"/>
    <w:basedOn w:val="DefaultParagraphFont"/>
    <w:rsid w:val="00954157"/>
  </w:style>
  <w:style w:type="character" w:customStyle="1" w:styleId="postheader">
    <w:name w:val="postheader"/>
    <w:basedOn w:val="DefaultParagraphFont"/>
    <w:rsid w:val="00954157"/>
  </w:style>
  <w:style w:type="character" w:customStyle="1" w:styleId="StyleLatinBaskervilleUnderline">
    <w:name w:val="Style (Latin) Baskerville Underline"/>
    <w:rsid w:val="00954157"/>
    <w:rPr>
      <w:rFonts w:ascii="Baskerville" w:hAnsi="Baskerville" w:hint="default"/>
      <w:sz w:val="26"/>
      <w:u w:val="single"/>
    </w:rPr>
  </w:style>
  <w:style w:type="character" w:customStyle="1" w:styleId="StyleStyleUnderline411pt">
    <w:name w:val="Style Style Underline4 + 11 pt"/>
    <w:basedOn w:val="DefaultParagraphFont"/>
    <w:rsid w:val="00954157"/>
    <w:rPr>
      <w:sz w:val="20"/>
      <w:u w:val="single"/>
    </w:rPr>
  </w:style>
  <w:style w:type="character" w:customStyle="1" w:styleId="StyleStyleUnderline411ptBold">
    <w:name w:val="Style Style Underline4 + 11 pt Bold"/>
    <w:basedOn w:val="DefaultParagraphFont"/>
    <w:rsid w:val="00954157"/>
    <w:rPr>
      <w:b/>
      <w:bCs/>
      <w:sz w:val="20"/>
      <w:u w:val="single"/>
    </w:rPr>
  </w:style>
  <w:style w:type="character" w:customStyle="1" w:styleId="StyleStyleUnderline311pt">
    <w:name w:val="Style Style Underline3 + 11 pt"/>
    <w:basedOn w:val="DefaultParagraphFont"/>
    <w:rsid w:val="00954157"/>
    <w:rPr>
      <w:sz w:val="20"/>
      <w:u w:val="single"/>
    </w:rPr>
  </w:style>
  <w:style w:type="character" w:customStyle="1" w:styleId="StyleStyleUnderline311ptBold">
    <w:name w:val="Style Style Underline3 + 11 pt Bold"/>
    <w:basedOn w:val="DefaultParagraphFont"/>
    <w:rsid w:val="00954157"/>
    <w:rPr>
      <w:b/>
      <w:bCs/>
      <w:sz w:val="20"/>
      <w:u w:val="single"/>
    </w:rPr>
  </w:style>
  <w:style w:type="character" w:customStyle="1" w:styleId="dropcap1">
    <w:name w:val="dropcap1"/>
    <w:rsid w:val="00954157"/>
  </w:style>
  <w:style w:type="character" w:customStyle="1" w:styleId="HighlightedUnderlineEmphasis">
    <w:name w:val="Highlighted Underline Emphasis"/>
    <w:rsid w:val="00954157"/>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954157"/>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954157"/>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954157"/>
    <w:rPr>
      <w:rFonts w:ascii="Georgia" w:hAnsi="Georgia" w:hint="default"/>
      <w:u w:val="single"/>
    </w:rPr>
  </w:style>
  <w:style w:type="character" w:customStyle="1" w:styleId="StyleGeorgia12ptThickunderline">
    <w:name w:val="Style Georgia 12 pt Thick underline"/>
    <w:basedOn w:val="DefaultParagraphFont"/>
    <w:rsid w:val="00954157"/>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954157"/>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954157"/>
    <w:rPr>
      <w:b w:val="0"/>
      <w:bCs w:val="0"/>
      <w:sz w:val="22"/>
      <w:u w:val="single"/>
      <w:bdr w:val="none" w:sz="0" w:space="0" w:color="auto" w:frame="1"/>
    </w:rPr>
  </w:style>
  <w:style w:type="character" w:customStyle="1" w:styleId="maintitle">
    <w:name w:val="maintitle"/>
    <w:basedOn w:val="DefaultParagraphFont"/>
    <w:rsid w:val="00954157"/>
  </w:style>
  <w:style w:type="character" w:customStyle="1" w:styleId="cit-title">
    <w:name w:val="cit-title"/>
    <w:basedOn w:val="DefaultParagraphFont"/>
    <w:rsid w:val="00954157"/>
  </w:style>
  <w:style w:type="character" w:customStyle="1" w:styleId="volume">
    <w:name w:val="volume"/>
    <w:basedOn w:val="DefaultParagraphFont"/>
    <w:rsid w:val="00954157"/>
  </w:style>
  <w:style w:type="character" w:customStyle="1" w:styleId="z3988">
    <w:name w:val="z3988"/>
    <w:basedOn w:val="DefaultParagraphFont"/>
    <w:rsid w:val="00954157"/>
  </w:style>
  <w:style w:type="character" w:customStyle="1" w:styleId="freeaccess">
    <w:name w:val="freeaccess"/>
    <w:basedOn w:val="DefaultParagraphFont"/>
    <w:rsid w:val="00954157"/>
  </w:style>
  <w:style w:type="character" w:customStyle="1" w:styleId="person-name">
    <w:name w:val="person-name"/>
    <w:basedOn w:val="DefaultParagraphFont"/>
    <w:rsid w:val="00954157"/>
  </w:style>
  <w:style w:type="character" w:customStyle="1" w:styleId="articoloinside">
    <w:name w:val="articolo_inside"/>
    <w:rsid w:val="00954157"/>
  </w:style>
  <w:style w:type="character" w:customStyle="1" w:styleId="job">
    <w:name w:val="job"/>
    <w:basedOn w:val="DefaultParagraphFont"/>
    <w:rsid w:val="00954157"/>
  </w:style>
  <w:style w:type="character" w:customStyle="1" w:styleId="company">
    <w:name w:val="company"/>
    <w:basedOn w:val="DefaultParagraphFont"/>
    <w:rsid w:val="00954157"/>
  </w:style>
  <w:style w:type="character" w:customStyle="1" w:styleId="publisher">
    <w:name w:val="publisher"/>
    <w:basedOn w:val="DefaultParagraphFont"/>
    <w:rsid w:val="00954157"/>
  </w:style>
  <w:style w:type="character" w:customStyle="1" w:styleId="pubyear">
    <w:name w:val="pubyear"/>
    <w:basedOn w:val="DefaultParagraphFont"/>
    <w:rsid w:val="00954157"/>
  </w:style>
  <w:style w:type="character" w:customStyle="1" w:styleId="pubcity">
    <w:name w:val="pubcity"/>
    <w:basedOn w:val="DefaultParagraphFont"/>
    <w:rsid w:val="00954157"/>
  </w:style>
  <w:style w:type="character" w:customStyle="1" w:styleId="ecdate">
    <w:name w:val="ec_date"/>
    <w:basedOn w:val="DefaultParagraphFont"/>
    <w:rsid w:val="00954157"/>
    <w:rPr>
      <w:rFonts w:ascii="Verdana" w:hAnsi="Verdana" w:hint="default"/>
      <w:sz w:val="20"/>
      <w:szCs w:val="20"/>
      <w:shd w:val="clear" w:color="auto" w:fill="FFFFFF"/>
    </w:rPr>
  </w:style>
  <w:style w:type="character" w:customStyle="1" w:styleId="articletext0">
    <w:name w:val="article_text"/>
    <w:basedOn w:val="DefaultParagraphFont"/>
    <w:rsid w:val="00954157"/>
  </w:style>
  <w:style w:type="character" w:customStyle="1" w:styleId="hittermhilite">
    <w:name w:val="hittermhilite"/>
    <w:basedOn w:val="DefaultParagraphFont"/>
    <w:rsid w:val="00954157"/>
  </w:style>
  <w:style w:type="character" w:customStyle="1" w:styleId="articleheadline">
    <w:name w:val="articleheadline"/>
    <w:basedOn w:val="DefaultParagraphFont"/>
    <w:rsid w:val="00954157"/>
  </w:style>
  <w:style w:type="character" w:customStyle="1" w:styleId="u-byline">
    <w:name w:val="u-byline"/>
    <w:basedOn w:val="DefaultParagraphFont"/>
    <w:rsid w:val="00954157"/>
  </w:style>
  <w:style w:type="character" w:customStyle="1" w:styleId="articlebya">
    <w:name w:val="articleby_a"/>
    <w:basedOn w:val="DefaultParagraphFont"/>
    <w:rsid w:val="00954157"/>
  </w:style>
  <w:style w:type="character" w:customStyle="1" w:styleId="popupwinby">
    <w:name w:val="popupwinby"/>
    <w:basedOn w:val="DefaultParagraphFont"/>
    <w:rsid w:val="00954157"/>
  </w:style>
  <w:style w:type="character" w:customStyle="1" w:styleId="storyheader">
    <w:name w:val="storyheader"/>
    <w:basedOn w:val="DefaultParagraphFont"/>
    <w:rsid w:val="00954157"/>
  </w:style>
  <w:style w:type="character" w:customStyle="1" w:styleId="marron">
    <w:name w:val="marron"/>
    <w:basedOn w:val="DefaultParagraphFont"/>
    <w:rsid w:val="00954157"/>
  </w:style>
  <w:style w:type="character" w:customStyle="1" w:styleId="StyleNormalWeb10ptChar">
    <w:name w:val="Style Normal (Web) + 10 pt Char"/>
    <w:basedOn w:val="DefaultParagraphFont"/>
    <w:rsid w:val="00954157"/>
    <w:rPr>
      <w:szCs w:val="24"/>
      <w:lang w:val="en-US" w:eastAsia="en-US" w:bidi="ar-SA"/>
    </w:rPr>
  </w:style>
  <w:style w:type="character" w:customStyle="1" w:styleId="Style3CharChar">
    <w:name w:val="Style3 Char Char"/>
    <w:basedOn w:val="DefaultParagraphFont"/>
    <w:rsid w:val="00954157"/>
    <w:rPr>
      <w:rFonts w:ascii="Arial Narrow" w:hAnsi="Arial Narrow" w:hint="default"/>
      <w:b/>
      <w:bCs w:val="0"/>
      <w:sz w:val="22"/>
      <w:szCs w:val="24"/>
      <w:lang w:val="en-US" w:eastAsia="en-US" w:bidi="ar-SA"/>
    </w:rPr>
  </w:style>
  <w:style w:type="character" w:customStyle="1" w:styleId="NormalChar0">
    <w:name w:val="Normal Char"/>
    <w:basedOn w:val="DefaultParagraphFont"/>
    <w:rsid w:val="00954157"/>
    <w:rPr>
      <w:lang w:eastAsia="en-US"/>
    </w:rPr>
  </w:style>
  <w:style w:type="character" w:customStyle="1" w:styleId="BoldUnderlineChar4">
    <w:name w:val="Bold + Underline Char"/>
    <w:basedOn w:val="DefaultParagraphFont"/>
    <w:rsid w:val="00954157"/>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954157"/>
  </w:style>
  <w:style w:type="character" w:customStyle="1" w:styleId="CharacterStyle7">
    <w:name w:val="Character Style 7"/>
    <w:rsid w:val="00954157"/>
    <w:rPr>
      <w:rFonts w:ascii="Arial Narrow" w:hAnsi="Arial Narrow" w:cs="Arial Narrow" w:hint="default"/>
      <w:sz w:val="20"/>
      <w:szCs w:val="20"/>
      <w:u w:val="single"/>
    </w:rPr>
  </w:style>
  <w:style w:type="character" w:customStyle="1" w:styleId="StyleStyle4Char">
    <w:name w:val="Style Style4 + Char"/>
    <w:basedOn w:val="DefaultParagraphFont"/>
    <w:rsid w:val="00954157"/>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954157"/>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954157"/>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954157"/>
    <w:rPr>
      <w:rFonts w:ascii="Garamond" w:hAnsi="Garamond" w:hint="default"/>
      <w:sz w:val="16"/>
    </w:rPr>
  </w:style>
  <w:style w:type="character" w:customStyle="1" w:styleId="UnderlineCard0">
    <w:name w:val="Underline Card"/>
    <w:uiPriority w:val="6"/>
    <w:qFormat/>
    <w:rsid w:val="00954157"/>
    <w:rPr>
      <w:rFonts w:ascii="Arial" w:hAnsi="Arial" w:cs="Arial" w:hint="default"/>
      <w:b w:val="0"/>
      <w:bCs/>
      <w:sz w:val="20"/>
      <w:u w:val="single"/>
    </w:rPr>
  </w:style>
  <w:style w:type="character" w:customStyle="1" w:styleId="underlining0">
    <w:name w:val="underlining"/>
    <w:rsid w:val="00954157"/>
  </w:style>
  <w:style w:type="character" w:customStyle="1" w:styleId="btitle">
    <w:name w:val="btitle"/>
    <w:rsid w:val="00954157"/>
  </w:style>
  <w:style w:type="character" w:customStyle="1" w:styleId="green">
    <w:name w:val="green"/>
    <w:rsid w:val="00954157"/>
  </w:style>
  <w:style w:type="character" w:customStyle="1" w:styleId="BodyText32">
    <w:name w:val="Body Text3"/>
    <w:rsid w:val="00954157"/>
  </w:style>
  <w:style w:type="character" w:customStyle="1" w:styleId="BodytextBold">
    <w:name w:val="Body text + Bold"/>
    <w:rsid w:val="00954157"/>
  </w:style>
  <w:style w:type="character" w:customStyle="1" w:styleId="Bodytext6pt">
    <w:name w:val="Body text + 6 pt"/>
    <w:rsid w:val="00954157"/>
  </w:style>
  <w:style w:type="character" w:customStyle="1" w:styleId="BodytextItalic1">
    <w:name w:val="Body text + Italic1"/>
    <w:aliases w:val="Spacing 0 pt1"/>
    <w:uiPriority w:val="99"/>
    <w:rsid w:val="00954157"/>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54157"/>
    <w:rPr>
      <w:rFonts w:ascii="Georgia" w:hAnsi="Georgia" w:cs="Calibri" w:hint="default"/>
    </w:rPr>
  </w:style>
  <w:style w:type="character" w:customStyle="1" w:styleId="created">
    <w:name w:val="created"/>
    <w:basedOn w:val="DefaultParagraphFont"/>
    <w:rsid w:val="00954157"/>
  </w:style>
  <w:style w:type="character" w:customStyle="1" w:styleId="StyleAsianMSMinchoBold">
    <w:name w:val="Style (Asian) MS Mincho Bold"/>
    <w:rsid w:val="00954157"/>
    <w:rPr>
      <w:rFonts w:ascii="Times New Roman" w:eastAsia="MS Mincho" w:hAnsi="Times New Roman" w:cs="Times New Roman" w:hint="default"/>
      <w:b/>
      <w:bCs/>
      <w:u w:val="thick"/>
    </w:rPr>
  </w:style>
  <w:style w:type="character" w:customStyle="1" w:styleId="StyleAsianMSMincho">
    <w:name w:val="Style (Asian) MS Mincho"/>
    <w:rsid w:val="00954157"/>
    <w:rPr>
      <w:rFonts w:ascii="Times New Roman" w:eastAsia="MS Mincho" w:hAnsi="Times New Roman" w:cs="Times New Roman" w:hint="default"/>
      <w:u w:val="thick"/>
    </w:rPr>
  </w:style>
  <w:style w:type="character" w:customStyle="1" w:styleId="crosslinkpopup">
    <w:name w:val="crosslinkpopup"/>
    <w:rsid w:val="00954157"/>
  </w:style>
  <w:style w:type="character" w:customStyle="1" w:styleId="CardCharChar1">
    <w:name w:val="Card Char Char1"/>
    <w:rsid w:val="00954157"/>
    <w:rPr>
      <w:b/>
      <w:bCs/>
      <w:sz w:val="28"/>
      <w:szCs w:val="28"/>
    </w:rPr>
  </w:style>
  <w:style w:type="character" w:customStyle="1" w:styleId="CharacterStyle3">
    <w:name w:val="Character Style 3"/>
    <w:rsid w:val="00954157"/>
    <w:rPr>
      <w:sz w:val="18"/>
      <w:szCs w:val="18"/>
    </w:rPr>
  </w:style>
  <w:style w:type="character" w:customStyle="1" w:styleId="UnderlineBoldChar">
    <w:name w:val="Underline Bold Char"/>
    <w:locked/>
    <w:rsid w:val="00954157"/>
    <w:rPr>
      <w:rFonts w:ascii="Times New Roman" w:eastAsia="Times New Roman" w:hAnsi="Times New Roman" w:cs="Calibri" w:hint="default"/>
      <w:b/>
      <w:bCs w:val="0"/>
      <w:sz w:val="24"/>
      <w:szCs w:val="20"/>
      <w:u w:val="single"/>
    </w:rPr>
  </w:style>
  <w:style w:type="character" w:customStyle="1" w:styleId="underlineCharChar0">
    <w:name w:val="underline Char Char"/>
    <w:rsid w:val="00954157"/>
    <w:rPr>
      <w:rFonts w:ascii="Arial Narrow" w:eastAsia="Times New Roman" w:hAnsi="Arial Narrow" w:cs="Calibri" w:hint="default"/>
      <w:sz w:val="24"/>
      <w:u w:val="single"/>
    </w:rPr>
  </w:style>
  <w:style w:type="character" w:customStyle="1" w:styleId="newsstorytitle">
    <w:name w:val="news_story_title"/>
    <w:rsid w:val="00954157"/>
  </w:style>
  <w:style w:type="character" w:customStyle="1" w:styleId="yqlink">
    <w:name w:val="yqlink"/>
    <w:rsid w:val="00954157"/>
  </w:style>
  <w:style w:type="character" w:customStyle="1" w:styleId="clbody">
    <w:name w:val="clbody"/>
    <w:rsid w:val="00954157"/>
  </w:style>
  <w:style w:type="character" w:customStyle="1" w:styleId="Boxing">
    <w:name w:val="Boxing"/>
    <w:rsid w:val="00954157"/>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954157"/>
  </w:style>
  <w:style w:type="character" w:customStyle="1" w:styleId="boldandunderlinecharcharcharcharcharcharcharcharcharcharcharcharcharcharcharchar0">
    <w:name w:val="boldandunderlinecharcharcharcharcharcharcharcharcharcharcharcharcharcharcharchar"/>
    <w:rsid w:val="00954157"/>
  </w:style>
  <w:style w:type="character" w:customStyle="1" w:styleId="underlinecharcharcharcharcharcharcharcharcharcharcharcharcharchar0">
    <w:name w:val="underlinecharcharcharcharcharcharcharcharcharcharcharcharcharchar"/>
    <w:rsid w:val="00954157"/>
  </w:style>
  <w:style w:type="character" w:customStyle="1" w:styleId="CharCharCharCharCharChar1Char">
    <w:name w:val="Char Char Char Char Char Char1 Char"/>
    <w:rsid w:val="00954157"/>
    <w:rPr>
      <w:rFonts w:ascii="Times New Roman" w:eastAsia="Times New Roman" w:hAnsi="Times New Roman" w:cs="Times New Roman" w:hint="default"/>
      <w:b/>
      <w:bCs w:val="0"/>
      <w:sz w:val="24"/>
      <w:szCs w:val="24"/>
    </w:rPr>
  </w:style>
  <w:style w:type="character" w:customStyle="1" w:styleId="Taggin-New">
    <w:name w:val="Taggin - New"/>
    <w:rsid w:val="00954157"/>
    <w:rPr>
      <w:rFonts w:ascii="Arial Narrow" w:hAnsi="Arial Narrow" w:hint="default"/>
      <w:b/>
      <w:bCs w:val="0"/>
      <w:sz w:val="22"/>
    </w:rPr>
  </w:style>
  <w:style w:type="character" w:customStyle="1" w:styleId="emphasis22">
    <w:name w:val="emphasis2"/>
    <w:rsid w:val="00954157"/>
  </w:style>
  <w:style w:type="character" w:customStyle="1" w:styleId="citechar1">
    <w:name w:val="citechar"/>
    <w:rsid w:val="0095415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54157"/>
    <w:rPr>
      <w:sz w:val="24"/>
      <w:szCs w:val="24"/>
      <w:lang w:val="en-US" w:eastAsia="en-US" w:bidi="ar-SA"/>
    </w:rPr>
  </w:style>
  <w:style w:type="character" w:customStyle="1" w:styleId="NewTag">
    <w:name w:val="NewTag"/>
    <w:uiPriority w:val="1"/>
    <w:qFormat/>
    <w:rsid w:val="00954157"/>
    <w:rPr>
      <w:rFonts w:ascii="Georgia" w:hAnsi="Georgia" w:hint="default"/>
      <w:b/>
      <w:bCs w:val="0"/>
      <w:sz w:val="24"/>
    </w:rPr>
  </w:style>
  <w:style w:type="character" w:customStyle="1" w:styleId="searchtools-record-title">
    <w:name w:val="searchtools-record-title"/>
    <w:basedOn w:val="DefaultParagraphFont"/>
    <w:rsid w:val="00954157"/>
  </w:style>
  <w:style w:type="character" w:customStyle="1" w:styleId="HighlightedUnderline0">
    <w:name w:val="Highlighted Underline"/>
    <w:basedOn w:val="DefaultParagraphFont"/>
    <w:uiPriority w:val="1"/>
    <w:qFormat/>
    <w:rsid w:val="00954157"/>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954157"/>
  </w:style>
  <w:style w:type="character" w:customStyle="1" w:styleId="flourish">
    <w:name w:val="flourish"/>
    <w:rsid w:val="00954157"/>
  </w:style>
  <w:style w:type="character" w:customStyle="1" w:styleId="style150">
    <w:name w:val="style150"/>
    <w:rsid w:val="00954157"/>
  </w:style>
  <w:style w:type="character" w:customStyle="1" w:styleId="head">
    <w:name w:val="head"/>
    <w:rsid w:val="00954157"/>
  </w:style>
  <w:style w:type="character" w:customStyle="1" w:styleId="first-letter">
    <w:name w:val="first-letter"/>
    <w:rsid w:val="00954157"/>
  </w:style>
  <w:style w:type="character" w:customStyle="1" w:styleId="focusparagraph">
    <w:name w:val="focusparagraph"/>
    <w:rsid w:val="00954157"/>
  </w:style>
  <w:style w:type="character" w:customStyle="1" w:styleId="StyleUnderlineCharChar111pt">
    <w:name w:val="Style Underline Char Char1 + 11 pt"/>
    <w:rsid w:val="00954157"/>
    <w:rPr>
      <w:rFonts w:ascii="Times New Roman" w:hAnsi="Times New Roman" w:cs="Times New Roman" w:hint="default"/>
      <w:sz w:val="20"/>
      <w:u w:val="single"/>
      <w:lang w:val="en-US" w:eastAsia="en-US" w:bidi="ar-SA"/>
    </w:rPr>
  </w:style>
  <w:style w:type="character" w:customStyle="1" w:styleId="CharChar31">
    <w:name w:val="Char Char31"/>
    <w:rsid w:val="00954157"/>
    <w:rPr>
      <w:rFonts w:ascii="Arial" w:hAnsi="Arial" w:cs="Arial" w:hint="default"/>
      <w:b/>
      <w:bCs/>
      <w:szCs w:val="32"/>
      <w:lang w:val="en-US" w:eastAsia="en-US" w:bidi="ar-SA"/>
    </w:rPr>
  </w:style>
  <w:style w:type="character" w:customStyle="1" w:styleId="citationgenerated">
    <w:name w:val="citation generated"/>
    <w:rsid w:val="00954157"/>
  </w:style>
  <w:style w:type="character" w:customStyle="1" w:styleId="commentstext0">
    <w:name w:val="comments_text"/>
    <w:uiPriority w:val="99"/>
    <w:rsid w:val="00954157"/>
    <w:rPr>
      <w:rFonts w:ascii="Times New Roman" w:hAnsi="Times New Roman" w:cs="Times New Roman" w:hint="default"/>
    </w:rPr>
  </w:style>
  <w:style w:type="character" w:customStyle="1" w:styleId="FontStyle29">
    <w:name w:val="Font Style29"/>
    <w:uiPriority w:val="99"/>
    <w:rsid w:val="00954157"/>
    <w:rPr>
      <w:rFonts w:ascii="Arial" w:hAnsi="Arial" w:cs="Arial" w:hint="default"/>
      <w:sz w:val="14"/>
      <w:szCs w:val="14"/>
    </w:rPr>
  </w:style>
  <w:style w:type="character" w:customStyle="1" w:styleId="A8">
    <w:name w:val="A8"/>
    <w:rsid w:val="00954157"/>
    <w:rPr>
      <w:color w:val="000000"/>
      <w:sz w:val="12"/>
      <w:szCs w:val="12"/>
    </w:rPr>
  </w:style>
  <w:style w:type="character" w:customStyle="1" w:styleId="apturelink">
    <w:name w:val="apturelink"/>
    <w:rsid w:val="00954157"/>
  </w:style>
  <w:style w:type="character" w:customStyle="1" w:styleId="apturelinkicon">
    <w:name w:val="apturelinkicon"/>
    <w:rsid w:val="00954157"/>
  </w:style>
  <w:style w:type="character" w:customStyle="1" w:styleId="titletxt">
    <w:name w:val="titletxt"/>
    <w:rsid w:val="00954157"/>
  </w:style>
  <w:style w:type="character" w:customStyle="1" w:styleId="colbcopy">
    <w:name w:val="colbcopy"/>
    <w:rsid w:val="00954157"/>
  </w:style>
  <w:style w:type="character" w:customStyle="1" w:styleId="hcard">
    <w:name w:val="hcard"/>
    <w:rsid w:val="00954157"/>
  </w:style>
  <w:style w:type="character" w:customStyle="1" w:styleId="Qualified">
    <w:name w:val="Qualified"/>
    <w:rsid w:val="00954157"/>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954157"/>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954157"/>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954157"/>
    <w:rPr>
      <w:rFonts w:ascii="Arial" w:eastAsia="Times New Roman" w:hAnsi="Arial" w:cs="Arial" w:hint="default"/>
      <w:b/>
      <w:bCs/>
      <w:kern w:val="32"/>
      <w:sz w:val="28"/>
      <w:szCs w:val="32"/>
    </w:rPr>
  </w:style>
  <w:style w:type="character" w:customStyle="1" w:styleId="columntexthead">
    <w:name w:val="columntexthead"/>
    <w:rsid w:val="00954157"/>
  </w:style>
  <w:style w:type="character" w:customStyle="1" w:styleId="instruction">
    <w:name w:val="instruction"/>
    <w:rsid w:val="00954157"/>
  </w:style>
  <w:style w:type="character" w:customStyle="1" w:styleId="listpipe">
    <w:name w:val="listpipe"/>
    <w:rsid w:val="00954157"/>
  </w:style>
  <w:style w:type="character" w:customStyle="1" w:styleId="imagelink">
    <w:name w:val="imagelink"/>
    <w:rsid w:val="00954157"/>
  </w:style>
  <w:style w:type="character" w:customStyle="1" w:styleId="leadin">
    <w:name w:val="leadin"/>
    <w:rsid w:val="00954157"/>
  </w:style>
  <w:style w:type="character" w:customStyle="1" w:styleId="A4">
    <w:name w:val="A4"/>
    <w:rsid w:val="00954157"/>
    <w:rPr>
      <w:rFonts w:ascii="Baskerville" w:hAnsi="Baskerville" w:cs="Baskerville" w:hint="default"/>
      <w:b/>
      <w:bCs/>
      <w:color w:val="000000"/>
      <w:sz w:val="22"/>
      <w:szCs w:val="22"/>
    </w:rPr>
  </w:style>
  <w:style w:type="character" w:customStyle="1" w:styleId="noticiabyline">
    <w:name w:val="noticia_byline"/>
    <w:rsid w:val="00954157"/>
  </w:style>
  <w:style w:type="character" w:customStyle="1" w:styleId="sep">
    <w:name w:val="sep"/>
    <w:rsid w:val="00954157"/>
  </w:style>
  <w:style w:type="character" w:customStyle="1" w:styleId="rightnowyahoo">
    <w:name w:val="right_now_yahoo"/>
    <w:rsid w:val="00954157"/>
  </w:style>
  <w:style w:type="character" w:customStyle="1" w:styleId="submittedmeta">
    <w:name w:val="submitted meta"/>
    <w:rsid w:val="00954157"/>
  </w:style>
  <w:style w:type="character" w:customStyle="1" w:styleId="A10">
    <w:name w:val="A10"/>
    <w:rsid w:val="00954157"/>
    <w:rPr>
      <w:color w:val="000000"/>
      <w:sz w:val="12"/>
      <w:szCs w:val="12"/>
    </w:rPr>
  </w:style>
  <w:style w:type="character" w:customStyle="1" w:styleId="AAAunderline">
    <w:name w:val="AAAunderline"/>
    <w:qFormat/>
    <w:rsid w:val="00954157"/>
    <w:rPr>
      <w:b/>
      <w:bCs w:val="0"/>
      <w:u w:val="single"/>
    </w:rPr>
  </w:style>
  <w:style w:type="character" w:customStyle="1" w:styleId="IndexHeaderChar">
    <w:name w:val="Index Header Char"/>
    <w:rsid w:val="00954157"/>
    <w:rPr>
      <w:rFonts w:ascii="Times New Roman" w:eastAsia="Times New Roman" w:hAnsi="Times New Roman" w:cs="Times New Roman" w:hint="default"/>
      <w:b/>
      <w:bCs/>
      <w:sz w:val="36"/>
    </w:rPr>
  </w:style>
  <w:style w:type="character" w:customStyle="1" w:styleId="StyleHeading310ptChar">
    <w:name w:val="Style Heading 3 + 10 pt Char"/>
    <w:rsid w:val="00954157"/>
    <w:rPr>
      <w:rFonts w:ascii="Times New Roman" w:eastAsia="Times New Roman" w:hAnsi="Times New Roman" w:cs="Arial" w:hint="default"/>
      <w:b/>
      <w:bCs/>
      <w:sz w:val="26"/>
      <w:szCs w:val="26"/>
    </w:rPr>
  </w:style>
  <w:style w:type="character" w:customStyle="1" w:styleId="BoldUnderlineChar10">
    <w:name w:val="BoldUnderline Char1"/>
    <w:rsid w:val="00954157"/>
    <w:rPr>
      <w:b/>
      <w:bCs w:val="0"/>
      <w:sz w:val="22"/>
      <w:szCs w:val="24"/>
      <w:u w:val="single"/>
      <w:lang w:val="en-US" w:eastAsia="en-US" w:bidi="ar-SA"/>
    </w:rPr>
  </w:style>
  <w:style w:type="character" w:customStyle="1" w:styleId="iagsheaderlarge">
    <w:name w:val="iags_header_large"/>
    <w:rsid w:val="00954157"/>
  </w:style>
  <w:style w:type="character" w:customStyle="1" w:styleId="style12char0">
    <w:name w:val="style12char"/>
    <w:rsid w:val="00954157"/>
  </w:style>
  <w:style w:type="character" w:customStyle="1" w:styleId="charchar2">
    <w:name w:val="charchar2"/>
    <w:rsid w:val="00954157"/>
  </w:style>
  <w:style w:type="character" w:customStyle="1" w:styleId="style11char0">
    <w:name w:val="style11char"/>
    <w:rsid w:val="00954157"/>
  </w:style>
  <w:style w:type="character" w:customStyle="1" w:styleId="boldunderlineCharChar0">
    <w:name w:val="boldunderline Char Char"/>
    <w:rsid w:val="00954157"/>
    <w:rPr>
      <w:b/>
      <w:bCs w:val="0"/>
      <w:sz w:val="22"/>
      <w:szCs w:val="24"/>
      <w:u w:val="single"/>
      <w:lang w:val="en-US" w:eastAsia="en-US" w:bidi="ar-SA"/>
    </w:rPr>
  </w:style>
  <w:style w:type="character" w:customStyle="1" w:styleId="eudoraheader">
    <w:name w:val="eudoraheader"/>
    <w:rsid w:val="00954157"/>
  </w:style>
  <w:style w:type="character" w:customStyle="1" w:styleId="emailstyle26">
    <w:name w:val="emailstyle26"/>
    <w:rsid w:val="00954157"/>
  </w:style>
  <w:style w:type="character" w:customStyle="1" w:styleId="newstitle1">
    <w:name w:val="newstitle1"/>
    <w:rsid w:val="00954157"/>
  </w:style>
  <w:style w:type="character" w:customStyle="1" w:styleId="dateline">
    <w:name w:val="dateline"/>
    <w:rsid w:val="00954157"/>
  </w:style>
  <w:style w:type="character" w:customStyle="1" w:styleId="sendtofriend">
    <w:name w:val="sendtofriend"/>
    <w:rsid w:val="00954157"/>
  </w:style>
  <w:style w:type="character" w:customStyle="1" w:styleId="pagetype">
    <w:name w:val="pagetype"/>
    <w:rsid w:val="00954157"/>
  </w:style>
  <w:style w:type="character" w:customStyle="1" w:styleId="byl">
    <w:name w:val="byl"/>
    <w:rsid w:val="00954157"/>
  </w:style>
  <w:style w:type="character" w:customStyle="1" w:styleId="byd">
    <w:name w:val="byd"/>
    <w:rsid w:val="00954157"/>
  </w:style>
  <w:style w:type="character" w:customStyle="1" w:styleId="underliningchar0">
    <w:name w:val="underliningchar"/>
    <w:rsid w:val="00954157"/>
  </w:style>
  <w:style w:type="character" w:customStyle="1" w:styleId="adtext124">
    <w:name w:val="adtext124"/>
    <w:rsid w:val="00954157"/>
    <w:rPr>
      <w:vanish/>
      <w:webHidden w:val="0"/>
      <w:color w:val="999999"/>
      <w:sz w:val="12"/>
      <w:szCs w:val="12"/>
      <w:specVanish/>
    </w:rPr>
  </w:style>
  <w:style w:type="character" w:customStyle="1" w:styleId="CardsFont8ptChar">
    <w:name w:val="Cards + Font: 8 pt Char"/>
    <w:rsid w:val="00954157"/>
    <w:rPr>
      <w:sz w:val="16"/>
    </w:rPr>
  </w:style>
  <w:style w:type="character" w:customStyle="1" w:styleId="TagLineCharChar">
    <w:name w:val="Tag Line Char Char"/>
    <w:rsid w:val="00954157"/>
    <w:rPr>
      <w:rFonts w:ascii="Arial" w:hAnsi="Arial" w:cs="Arial" w:hint="default"/>
      <w:b/>
      <w:bCs/>
      <w:iCs/>
      <w:sz w:val="24"/>
      <w:szCs w:val="28"/>
      <w:lang w:val="en-US" w:eastAsia="en-US" w:bidi="ar-SA"/>
    </w:rPr>
  </w:style>
  <w:style w:type="character" w:customStyle="1" w:styleId="articlecommentcount">
    <w:name w:val="article_comment_count"/>
    <w:rsid w:val="00954157"/>
  </w:style>
  <w:style w:type="character" w:customStyle="1" w:styleId="articlerecommendcount">
    <w:name w:val="article_recommend_count"/>
    <w:rsid w:val="00954157"/>
  </w:style>
  <w:style w:type="character" w:customStyle="1" w:styleId="normaltext1">
    <w:name w:val="normal_text"/>
    <w:rsid w:val="00954157"/>
  </w:style>
  <w:style w:type="character" w:customStyle="1" w:styleId="story-byline">
    <w:name w:val="story-byline"/>
    <w:rsid w:val="00954157"/>
  </w:style>
  <w:style w:type="character" w:customStyle="1" w:styleId="story-titleline">
    <w:name w:val="story-titleline"/>
    <w:rsid w:val="00954157"/>
  </w:style>
  <w:style w:type="character" w:customStyle="1" w:styleId="UnderlineCardChar1">
    <w:name w:val="Underline Card Char"/>
    <w:rsid w:val="00954157"/>
    <w:rPr>
      <w:sz w:val="22"/>
      <w:szCs w:val="24"/>
      <w:u w:val="single"/>
      <w:lang w:val="en-US" w:eastAsia="en-US" w:bidi="ar-SA"/>
    </w:rPr>
  </w:style>
  <w:style w:type="character" w:customStyle="1" w:styleId="SourcesCharChar1">
    <w:name w:val="Sources Char Char1"/>
    <w:rsid w:val="00954157"/>
    <w:rPr>
      <w:rFonts w:ascii="Arial" w:hAnsi="Arial" w:cs="Arial" w:hint="default"/>
      <w:b/>
      <w:bCs/>
      <w:iCs/>
      <w:sz w:val="24"/>
      <w:szCs w:val="28"/>
      <w:lang w:val="en-US" w:eastAsia="en-US" w:bidi="ar-SA"/>
    </w:rPr>
  </w:style>
  <w:style w:type="character" w:customStyle="1" w:styleId="UnderlinesCharChar">
    <w:name w:val="Underlines Char Char"/>
    <w:rsid w:val="00954157"/>
    <w:rPr>
      <w:rFonts w:ascii="Arial" w:hAnsi="Arial" w:cs="Arial" w:hint="default"/>
      <w:b/>
      <w:bCs/>
      <w:sz w:val="22"/>
      <w:szCs w:val="26"/>
      <w:u w:val="single"/>
      <w:lang w:val="en-US" w:eastAsia="en-US" w:bidi="ar-SA"/>
    </w:rPr>
  </w:style>
  <w:style w:type="character" w:customStyle="1" w:styleId="infoChar">
    <w:name w:val="info Char"/>
    <w:locked/>
    <w:rsid w:val="00954157"/>
    <w:rPr>
      <w:rFonts w:ascii="Times New Roman" w:eastAsia="Times New Roman" w:hAnsi="Times New Roman" w:cs="Calibri" w:hint="default"/>
      <w:sz w:val="16"/>
      <w:szCs w:val="20"/>
    </w:rPr>
  </w:style>
  <w:style w:type="character" w:customStyle="1" w:styleId="createby">
    <w:name w:val="createby"/>
    <w:rsid w:val="00954157"/>
  </w:style>
  <w:style w:type="character" w:customStyle="1" w:styleId="quote-right">
    <w:name w:val="quote-right"/>
    <w:rsid w:val="00954157"/>
  </w:style>
  <w:style w:type="character" w:customStyle="1" w:styleId="smallcase">
    <w:name w:val="smallcase"/>
    <w:rsid w:val="00954157"/>
  </w:style>
  <w:style w:type="character" w:customStyle="1" w:styleId="ft0">
    <w:name w:val="ft0"/>
    <w:rsid w:val="00954157"/>
  </w:style>
  <w:style w:type="character" w:customStyle="1" w:styleId="ft2">
    <w:name w:val="ft2"/>
    <w:rsid w:val="00954157"/>
  </w:style>
  <w:style w:type="character" w:customStyle="1" w:styleId="ft1">
    <w:name w:val="ft1"/>
    <w:rsid w:val="00954157"/>
  </w:style>
  <w:style w:type="character" w:customStyle="1" w:styleId="ft3">
    <w:name w:val="ft3"/>
    <w:rsid w:val="00954157"/>
  </w:style>
  <w:style w:type="character" w:customStyle="1" w:styleId="StyleTimesNewRoman12ptBold1">
    <w:name w:val="Style Times New Roman 12 pt Bold1"/>
    <w:rsid w:val="00954157"/>
    <w:rPr>
      <w:b/>
      <w:bCs/>
      <w:sz w:val="24"/>
    </w:rPr>
  </w:style>
  <w:style w:type="character" w:customStyle="1" w:styleId="CircledChar2">
    <w:name w:val="Circled Char2"/>
    <w:rsid w:val="00954157"/>
    <w:rPr>
      <w:rFonts w:ascii="MS Mincho" w:eastAsia="MS Mincho" w:hAnsi="MS Mincho" w:hint="eastAsia"/>
      <w:b/>
      <w:bCs w:val="0"/>
      <w:szCs w:val="24"/>
      <w:u w:val="single"/>
      <w:lang w:val="en-US" w:eastAsia="ja-JP" w:bidi="ar-SA"/>
    </w:rPr>
  </w:style>
  <w:style w:type="character" w:customStyle="1" w:styleId="SmallTextChar2">
    <w:name w:val="Small Text Char2"/>
    <w:rsid w:val="00954157"/>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954157"/>
    <w:rPr>
      <w:b/>
      <w:bCs w:val="0"/>
      <w:szCs w:val="24"/>
      <w:u w:val="single"/>
      <w:lang w:val="en-US" w:eastAsia="en-US" w:bidi="ar-SA"/>
    </w:rPr>
  </w:style>
  <w:style w:type="character" w:customStyle="1" w:styleId="SmallCardChar">
    <w:name w:val="Small Card Char"/>
    <w:rsid w:val="00954157"/>
    <w:rPr>
      <w:rFonts w:ascii="Palatino Linotype" w:eastAsia="Times New Roman" w:hAnsi="Palatino Linotype" w:hint="default"/>
      <w:sz w:val="12"/>
      <w:szCs w:val="24"/>
    </w:rPr>
  </w:style>
  <w:style w:type="character" w:customStyle="1" w:styleId="StyleBoldUnderline10ptBold">
    <w:name w:val="Style Bold Underline + 10 pt Bold"/>
    <w:rsid w:val="00954157"/>
    <w:rPr>
      <w:b/>
      <w:bCs/>
      <w:sz w:val="20"/>
      <w:u w:val="thick"/>
    </w:rPr>
  </w:style>
  <w:style w:type="character" w:customStyle="1" w:styleId="separator">
    <w:name w:val="separator"/>
    <w:rsid w:val="00954157"/>
  </w:style>
  <w:style w:type="character" w:customStyle="1" w:styleId="smalllink">
    <w:name w:val="smalllink"/>
    <w:rsid w:val="00954157"/>
  </w:style>
  <w:style w:type="character" w:customStyle="1" w:styleId="bighead1">
    <w:name w:val="bighead1"/>
    <w:rsid w:val="00954157"/>
    <w:rPr>
      <w:rFonts w:ascii="Verdana" w:hAnsi="Verdana" w:hint="default"/>
      <w:b/>
      <w:bCs/>
      <w:sz w:val="27"/>
      <w:szCs w:val="27"/>
    </w:rPr>
  </w:style>
  <w:style w:type="character" w:customStyle="1" w:styleId="Underline-WFU">
    <w:name w:val="Underline-WFU"/>
    <w:uiPriority w:val="1"/>
    <w:qFormat/>
    <w:rsid w:val="00954157"/>
    <w:rPr>
      <w:rFonts w:ascii="Cambria" w:hAnsi="Cambria" w:hint="default"/>
      <w:sz w:val="21"/>
      <w:u w:val="single"/>
    </w:rPr>
  </w:style>
  <w:style w:type="character" w:customStyle="1" w:styleId="b">
    <w:name w:val="b"/>
    <w:rsid w:val="00954157"/>
  </w:style>
  <w:style w:type="character" w:customStyle="1" w:styleId="left-date1">
    <w:name w:val="left-date1"/>
    <w:rsid w:val="00954157"/>
    <w:rPr>
      <w:rFonts w:ascii="Verdana" w:hAnsi="Verdana" w:hint="default"/>
      <w:color w:val="666666"/>
      <w:sz w:val="14"/>
      <w:szCs w:val="14"/>
    </w:rPr>
  </w:style>
  <w:style w:type="character" w:customStyle="1" w:styleId="org">
    <w:name w:val="org"/>
    <w:basedOn w:val="DefaultParagraphFont"/>
    <w:rsid w:val="00954157"/>
  </w:style>
  <w:style w:type="character" w:customStyle="1" w:styleId="list-comma">
    <w:name w:val="list-comma"/>
    <w:basedOn w:val="DefaultParagraphFont"/>
    <w:rsid w:val="00954157"/>
  </w:style>
  <w:style w:type="character" w:customStyle="1" w:styleId="livefyre-commentcount">
    <w:name w:val="livefyre-commentcount"/>
    <w:basedOn w:val="DefaultParagraphFont"/>
    <w:rsid w:val="00954157"/>
  </w:style>
  <w:style w:type="character" w:customStyle="1" w:styleId="rednegchange">
    <w:name w:val="red_neg_change"/>
    <w:basedOn w:val="DefaultParagraphFont"/>
    <w:rsid w:val="00954157"/>
  </w:style>
  <w:style w:type="character" w:customStyle="1" w:styleId="wsodqchgshow">
    <w:name w:val="wsodq_chgshow"/>
    <w:basedOn w:val="DefaultParagraphFont"/>
    <w:rsid w:val="00954157"/>
  </w:style>
  <w:style w:type="character" w:customStyle="1" w:styleId="greenposchange">
    <w:name w:val="green_pos_change"/>
    <w:basedOn w:val="DefaultParagraphFont"/>
    <w:rsid w:val="00954157"/>
  </w:style>
  <w:style w:type="character" w:customStyle="1" w:styleId="image-credit">
    <w:name w:val="image-credit"/>
    <w:basedOn w:val="DefaultParagraphFont"/>
    <w:rsid w:val="00954157"/>
  </w:style>
  <w:style w:type="character" w:customStyle="1" w:styleId="BoldandUnderlineChar6">
    <w:name w:val="Bold and Underline Char6"/>
    <w:basedOn w:val="DefaultParagraphFont"/>
    <w:rsid w:val="00954157"/>
    <w:rPr>
      <w:b/>
      <w:bCs w:val="0"/>
      <w:szCs w:val="24"/>
      <w:u w:val="single"/>
      <w:lang w:val="en-US" w:eastAsia="en-US" w:bidi="ar-SA"/>
    </w:rPr>
  </w:style>
  <w:style w:type="character" w:customStyle="1" w:styleId="caption40">
    <w:name w:val="caption4"/>
    <w:basedOn w:val="DefaultParagraphFont"/>
    <w:rsid w:val="00954157"/>
  </w:style>
  <w:style w:type="character" w:customStyle="1" w:styleId="honorific-prefix">
    <w:name w:val="honorific-prefix"/>
    <w:basedOn w:val="DefaultParagraphFont"/>
    <w:rsid w:val="00954157"/>
  </w:style>
  <w:style w:type="character" w:customStyle="1" w:styleId="given-name">
    <w:name w:val="given-name"/>
    <w:basedOn w:val="DefaultParagraphFont"/>
    <w:rsid w:val="00954157"/>
  </w:style>
  <w:style w:type="character" w:customStyle="1" w:styleId="family-name">
    <w:name w:val="family-name"/>
    <w:basedOn w:val="DefaultParagraphFont"/>
    <w:rsid w:val="00954157"/>
  </w:style>
  <w:style w:type="character" w:customStyle="1" w:styleId="chead">
    <w:name w:val="chead"/>
    <w:basedOn w:val="DefaultParagraphFont"/>
    <w:rsid w:val="00954157"/>
  </w:style>
  <w:style w:type="character" w:customStyle="1" w:styleId="obgcapsstart">
    <w:name w:val="obg_caps_start"/>
    <w:basedOn w:val="DefaultParagraphFont"/>
    <w:rsid w:val="00954157"/>
  </w:style>
  <w:style w:type="character" w:customStyle="1" w:styleId="underlinedCharChar0">
    <w:name w:val="underlined Char Char"/>
    <w:basedOn w:val="DefaultParagraphFont"/>
    <w:rsid w:val="00954157"/>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954157"/>
  </w:style>
  <w:style w:type="character" w:customStyle="1" w:styleId="text2">
    <w:name w:val="text2"/>
    <w:basedOn w:val="DefaultParagraphFont"/>
    <w:rsid w:val="00954157"/>
  </w:style>
  <w:style w:type="character" w:customStyle="1" w:styleId="pmtermsel">
    <w:name w:val="pmtermsel"/>
    <w:basedOn w:val="DefaultParagraphFont"/>
    <w:rsid w:val="00954157"/>
  </w:style>
  <w:style w:type="character" w:customStyle="1" w:styleId="StyleUnderlineChar2CharChar11pt">
    <w:name w:val="Style Underline Char2 Char Char + 11 pt"/>
    <w:basedOn w:val="Style11pt"/>
    <w:rsid w:val="00954157"/>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954157"/>
    <w:rPr>
      <w:b/>
      <w:bCs/>
      <w:sz w:val="20"/>
      <w:u w:val="single"/>
    </w:rPr>
  </w:style>
  <w:style w:type="character" w:customStyle="1" w:styleId="Styleunderline11pt">
    <w:name w:val="Style underline + 11 pt"/>
    <w:basedOn w:val="underline"/>
    <w:rsid w:val="00954157"/>
    <w:rPr>
      <w:u w:val="single"/>
      <w:lang w:val="en-US" w:eastAsia="en-US" w:bidi="ar-SA"/>
    </w:rPr>
  </w:style>
  <w:style w:type="character" w:customStyle="1" w:styleId="Styleunderline11ptBold">
    <w:name w:val="Style underline + 11 pt Bold"/>
    <w:basedOn w:val="underline"/>
    <w:rsid w:val="00954157"/>
    <w:rPr>
      <w:u w:val="single"/>
      <w:lang w:val="en-US" w:eastAsia="en-US" w:bidi="ar-SA"/>
    </w:rPr>
  </w:style>
  <w:style w:type="character" w:customStyle="1" w:styleId="articlehead2">
    <w:name w:val="articlehead2"/>
    <w:basedOn w:val="DefaultParagraphFont"/>
    <w:rsid w:val="00954157"/>
  </w:style>
  <w:style w:type="character" w:customStyle="1" w:styleId="pronset">
    <w:name w:val="pronset"/>
    <w:basedOn w:val="DefaultParagraphFont"/>
    <w:rsid w:val="00954157"/>
  </w:style>
  <w:style w:type="character" w:customStyle="1" w:styleId="showipapr">
    <w:name w:val="show_ipapr"/>
    <w:basedOn w:val="DefaultParagraphFont"/>
    <w:rsid w:val="00954157"/>
  </w:style>
  <w:style w:type="character" w:customStyle="1" w:styleId="prondelim">
    <w:name w:val="prondelim"/>
    <w:basedOn w:val="DefaultParagraphFont"/>
    <w:rsid w:val="00954157"/>
  </w:style>
  <w:style w:type="character" w:customStyle="1" w:styleId="pron">
    <w:name w:val="pron"/>
    <w:basedOn w:val="DefaultParagraphFont"/>
    <w:rsid w:val="00954157"/>
  </w:style>
  <w:style w:type="character" w:customStyle="1" w:styleId="prontoggle">
    <w:name w:val="pron_toggle"/>
    <w:basedOn w:val="DefaultParagraphFont"/>
    <w:rsid w:val="00954157"/>
  </w:style>
  <w:style w:type="character" w:customStyle="1" w:styleId="showspellpr">
    <w:name w:val="show_spellpr"/>
    <w:basedOn w:val="DefaultParagraphFont"/>
    <w:rsid w:val="00954157"/>
  </w:style>
  <w:style w:type="character" w:customStyle="1" w:styleId="boldface">
    <w:name w:val="boldface"/>
    <w:basedOn w:val="DefaultParagraphFont"/>
    <w:rsid w:val="00954157"/>
  </w:style>
  <w:style w:type="character" w:customStyle="1" w:styleId="pg">
    <w:name w:val="pg"/>
    <w:basedOn w:val="DefaultParagraphFont"/>
    <w:rsid w:val="00954157"/>
  </w:style>
  <w:style w:type="character" w:customStyle="1" w:styleId="secondary-bf">
    <w:name w:val="secondary-bf"/>
    <w:basedOn w:val="DefaultParagraphFont"/>
    <w:rsid w:val="00954157"/>
  </w:style>
  <w:style w:type="character" w:customStyle="1" w:styleId="dnindex">
    <w:name w:val="dnindex"/>
    <w:basedOn w:val="DefaultParagraphFont"/>
    <w:rsid w:val="00954157"/>
  </w:style>
  <w:style w:type="character" w:customStyle="1" w:styleId="ital-inline">
    <w:name w:val="ital-inline"/>
    <w:basedOn w:val="DefaultParagraphFont"/>
    <w:rsid w:val="00954157"/>
  </w:style>
  <w:style w:type="character" w:customStyle="1" w:styleId="Styleterm111ptUnderline">
    <w:name w:val="Style term1 + 11 pt Underline"/>
    <w:basedOn w:val="term1"/>
    <w:rsid w:val="00954157"/>
    <w:rPr>
      <w:b/>
      <w:bCs/>
      <w:sz w:val="20"/>
      <w:u w:val="single"/>
    </w:rPr>
  </w:style>
  <w:style w:type="character" w:customStyle="1" w:styleId="ct-with-fmlt">
    <w:name w:val="ct-with-fmlt"/>
    <w:basedOn w:val="DefaultParagraphFont"/>
    <w:rsid w:val="00954157"/>
  </w:style>
  <w:style w:type="character" w:customStyle="1" w:styleId="althead">
    <w:name w:val="althead"/>
    <w:basedOn w:val="DefaultParagraphFont"/>
    <w:rsid w:val="00954157"/>
  </w:style>
  <w:style w:type="character" w:customStyle="1" w:styleId="arbd1">
    <w:name w:val="arbd1"/>
    <w:basedOn w:val="DefaultParagraphFont"/>
    <w:rsid w:val="00954157"/>
  </w:style>
  <w:style w:type="character" w:customStyle="1" w:styleId="unx">
    <w:name w:val="unx"/>
    <w:basedOn w:val="DefaultParagraphFont"/>
    <w:rsid w:val="00954157"/>
  </w:style>
  <w:style w:type="character" w:customStyle="1" w:styleId="lrdctph">
    <w:name w:val="lr_dct_ph"/>
    <w:basedOn w:val="DefaultParagraphFont"/>
    <w:rsid w:val="00954157"/>
  </w:style>
  <w:style w:type="character" w:customStyle="1" w:styleId="tagciteChar4">
    <w:name w:val="tag/cite Char"/>
    <w:basedOn w:val="DefaultParagraphFont"/>
    <w:rsid w:val="00954157"/>
    <w:rPr>
      <w:b/>
      <w:bCs w:val="0"/>
      <w:sz w:val="24"/>
      <w:lang w:val="en-US" w:eastAsia="en-US" w:bidi="ar-SA"/>
    </w:rPr>
  </w:style>
  <w:style w:type="character" w:customStyle="1" w:styleId="style3Char0">
    <w:name w:val="style 3 Char"/>
    <w:rsid w:val="00954157"/>
    <w:rPr>
      <w:sz w:val="18"/>
      <w:szCs w:val="24"/>
      <w:lang w:val="en-US" w:eastAsia="en-US" w:bidi="ar-SA"/>
    </w:rPr>
  </w:style>
  <w:style w:type="character" w:customStyle="1" w:styleId="StyleBold1">
    <w:name w:val="Style Bold1"/>
    <w:rsid w:val="00954157"/>
    <w:rPr>
      <w:rFonts w:ascii="Georgia" w:hAnsi="Georgia" w:hint="default"/>
      <w:b/>
      <w:bCs/>
      <w:sz w:val="22"/>
    </w:rPr>
  </w:style>
  <w:style w:type="character" w:customStyle="1" w:styleId="BlockHeadingsChar1">
    <w:name w:val="Block Headings Char1"/>
    <w:rsid w:val="00954157"/>
    <w:rPr>
      <w:b/>
      <w:bCs w:val="0"/>
      <w:caps/>
    </w:rPr>
  </w:style>
  <w:style w:type="character" w:customStyle="1" w:styleId="FontStyle170">
    <w:name w:val="Font Style170"/>
    <w:uiPriority w:val="99"/>
    <w:rsid w:val="00954157"/>
    <w:rPr>
      <w:rFonts w:ascii="Bookman Old Style" w:hAnsi="Bookman Old Style" w:cs="Bookman Old Style" w:hint="default"/>
      <w:sz w:val="16"/>
      <w:szCs w:val="16"/>
    </w:rPr>
  </w:style>
  <w:style w:type="character" w:customStyle="1" w:styleId="label">
    <w:name w:val="label"/>
    <w:rsid w:val="00954157"/>
  </w:style>
  <w:style w:type="character" w:customStyle="1" w:styleId="Styleunderline12pt">
    <w:name w:val="Style underline + 12 pt"/>
    <w:rsid w:val="00954157"/>
    <w:rPr>
      <w:rFonts w:ascii="Times New Roman" w:hAnsi="Times New Roman" w:cs="Times New Roman" w:hint="default"/>
      <w:bCs/>
      <w:sz w:val="20"/>
      <w:u w:val="single"/>
    </w:rPr>
  </w:style>
  <w:style w:type="character" w:customStyle="1" w:styleId="StyleUnderlineChar19pt">
    <w:name w:val="Style Underline Char1 + 9 pt"/>
    <w:basedOn w:val="UnderlineChar1"/>
    <w:rsid w:val="00954157"/>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954157"/>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954157"/>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954157"/>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954157"/>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954157"/>
    <w:rPr>
      <w:rFonts w:ascii="Times New Roman" w:hAnsi="Times New Roman" w:cs="Times New Roman" w:hint="default"/>
      <w:sz w:val="20"/>
      <w:u w:val="single"/>
      <w:lang w:val="en-US" w:eastAsia="en-US" w:bidi="ar-SA"/>
    </w:rPr>
  </w:style>
  <w:style w:type="character" w:customStyle="1" w:styleId="Style9ptUnderline1">
    <w:name w:val="Style 9 pt Underline1"/>
    <w:rsid w:val="00954157"/>
    <w:rPr>
      <w:sz w:val="20"/>
      <w:u w:val="single"/>
    </w:rPr>
  </w:style>
  <w:style w:type="character" w:customStyle="1" w:styleId="StyleUnderlineChar19pt2">
    <w:name w:val="Style Underline Char1 + 9 pt2"/>
    <w:basedOn w:val="UnderlineChar1"/>
    <w:rsid w:val="00954157"/>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954157"/>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954157"/>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954157"/>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954157"/>
  </w:style>
  <w:style w:type="character" w:customStyle="1" w:styleId="Style9ptBoldUnderline1">
    <w:name w:val="Style 9 pt Bold Underline1"/>
    <w:rsid w:val="00954157"/>
    <w:rPr>
      <w:b/>
      <w:bCs/>
      <w:sz w:val="20"/>
      <w:u w:val="single"/>
    </w:rPr>
  </w:style>
  <w:style w:type="character" w:customStyle="1" w:styleId="tagCharCharCharChar">
    <w:name w:val="tag Char Char Char Char"/>
    <w:rsid w:val="00954157"/>
    <w:rPr>
      <w:rFonts w:ascii="Georgia" w:eastAsia="Calibri" w:hAnsi="Georgia" w:cs="Calibri" w:hint="default"/>
      <w:b/>
      <w:bCs w:val="0"/>
      <w:sz w:val="24"/>
    </w:rPr>
  </w:style>
  <w:style w:type="character" w:customStyle="1" w:styleId="3">
    <w:name w:val="3"/>
    <w:rsid w:val="00954157"/>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54157"/>
    <w:rPr>
      <w:rFonts w:ascii="Arial" w:hAnsi="Arial" w:cs="Arial" w:hint="default"/>
      <w:b/>
      <w:bCs/>
      <w:iCs/>
      <w:szCs w:val="28"/>
      <w:lang w:val="en-US" w:eastAsia="en-US" w:bidi="ar-SA"/>
    </w:rPr>
  </w:style>
  <w:style w:type="character" w:customStyle="1" w:styleId="featuretitle">
    <w:name w:val="feature_title"/>
    <w:basedOn w:val="DefaultParagraphFont"/>
    <w:rsid w:val="00954157"/>
  </w:style>
  <w:style w:type="character" w:customStyle="1" w:styleId="6">
    <w:name w:val="6"/>
    <w:rsid w:val="00954157"/>
    <w:rPr>
      <w:rFonts w:ascii="Arial" w:hAnsi="Arial" w:cs="Arial" w:hint="default"/>
      <w:bCs/>
      <w:sz w:val="20"/>
      <w:u w:val="single"/>
      <w:lang w:val="en-US" w:eastAsia="en-US" w:bidi="ar-SA"/>
    </w:rPr>
  </w:style>
  <w:style w:type="character" w:customStyle="1" w:styleId="7">
    <w:name w:val="7"/>
    <w:rsid w:val="00954157"/>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954157"/>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954157"/>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954157"/>
    <w:rPr>
      <w:sz w:val="20"/>
      <w:u w:val="single"/>
    </w:rPr>
  </w:style>
  <w:style w:type="character" w:customStyle="1" w:styleId="Styleunderline9pt0">
    <w:name w:val="Style underline + 9 pt"/>
    <w:basedOn w:val="underline"/>
    <w:rsid w:val="00954157"/>
    <w:rPr>
      <w:u w:val="single"/>
      <w:lang w:val="en-US" w:eastAsia="en-US" w:bidi="ar-SA"/>
    </w:rPr>
  </w:style>
  <w:style w:type="character" w:customStyle="1" w:styleId="Style9ptUnderline4">
    <w:name w:val="Style 9 pt Underline4"/>
    <w:rsid w:val="00954157"/>
    <w:rPr>
      <w:sz w:val="20"/>
      <w:u w:val="single"/>
    </w:rPr>
  </w:style>
  <w:style w:type="character" w:customStyle="1" w:styleId="55">
    <w:name w:val="55"/>
    <w:rsid w:val="00954157"/>
    <w:rPr>
      <w:rFonts w:ascii="Arial" w:hAnsi="Arial" w:cs="Arial" w:hint="default"/>
      <w:bCs/>
      <w:sz w:val="20"/>
      <w:u w:val="single"/>
      <w:lang w:val="en-US" w:eastAsia="en-US" w:bidi="ar-SA"/>
    </w:rPr>
  </w:style>
  <w:style w:type="character" w:customStyle="1" w:styleId="Styleunderline9pt10">
    <w:name w:val="Style underline + 9 pt1"/>
    <w:basedOn w:val="underline"/>
    <w:rsid w:val="00954157"/>
    <w:rPr>
      <w:u w:val="single"/>
      <w:lang w:val="en-US" w:eastAsia="en-US" w:bidi="ar-SA"/>
    </w:rPr>
  </w:style>
  <w:style w:type="character" w:customStyle="1" w:styleId="Styleunderline9ptBold">
    <w:name w:val="Style underline + 9 pt Bold"/>
    <w:rsid w:val="00954157"/>
    <w:rPr>
      <w:b/>
      <w:bCs/>
      <w:sz w:val="20"/>
      <w:u w:val="single"/>
    </w:rPr>
  </w:style>
  <w:style w:type="character" w:customStyle="1" w:styleId="StyleUnderliningChar9ptBold">
    <w:name w:val="Style Underlining Char + 9 pt Bold"/>
    <w:rsid w:val="00954157"/>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954157"/>
    <w:rPr>
      <w:rFonts w:ascii="Times New Roman" w:hAnsi="Times New Roman" w:cs="Times New Roman" w:hint="default"/>
      <w:sz w:val="20"/>
      <w:szCs w:val="24"/>
      <w:u w:val="single"/>
      <w:lang w:val="en-US" w:eastAsia="en-US" w:bidi="ar-SA"/>
    </w:rPr>
  </w:style>
  <w:style w:type="character" w:customStyle="1" w:styleId="34">
    <w:name w:val="34"/>
    <w:rsid w:val="00954157"/>
    <w:rPr>
      <w:rFonts w:ascii="Times New Roman" w:hAnsi="Times New Roman" w:cs="Arial" w:hint="default"/>
      <w:bCs/>
      <w:sz w:val="20"/>
      <w:u w:val="single"/>
      <w:lang w:val="en-US" w:eastAsia="en-US" w:bidi="ar-SA"/>
    </w:rPr>
  </w:style>
  <w:style w:type="character" w:customStyle="1" w:styleId="45">
    <w:name w:val="45"/>
    <w:rsid w:val="00954157"/>
    <w:rPr>
      <w:rFonts w:ascii="Times New Roman" w:hAnsi="Times New Roman" w:cs="Arial" w:hint="default"/>
      <w:b/>
      <w:bCs/>
      <w:sz w:val="20"/>
      <w:u w:val="single"/>
      <w:lang w:val="en-US" w:eastAsia="en-US" w:bidi="ar-SA"/>
    </w:rPr>
  </w:style>
  <w:style w:type="character" w:customStyle="1" w:styleId="Style9ptUnderline5">
    <w:name w:val="Style 9 pt Underline5"/>
    <w:rsid w:val="00954157"/>
    <w:rPr>
      <w:rFonts w:ascii="Times New Roman" w:hAnsi="Times New Roman" w:cs="Times New Roman" w:hint="default"/>
      <w:sz w:val="20"/>
      <w:u w:val="single"/>
    </w:rPr>
  </w:style>
  <w:style w:type="character" w:customStyle="1" w:styleId="Style9ptBoldUnderline2">
    <w:name w:val="Style 9 pt Bold Underline2"/>
    <w:rsid w:val="00954157"/>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954157"/>
    <w:rPr>
      <w:rFonts w:ascii="Times New Roman" w:hAnsi="Times New Roman" w:cs="Times New Roman" w:hint="default"/>
      <w:b/>
      <w:bCs/>
      <w:i/>
      <w:iCs/>
      <w:sz w:val="20"/>
      <w:u w:val="single"/>
      <w:bdr w:val="single" w:sz="4" w:space="0" w:color="auto" w:frame="1"/>
    </w:rPr>
  </w:style>
  <w:style w:type="character" w:customStyle="1" w:styleId="23">
    <w:name w:val="23"/>
    <w:rsid w:val="00954157"/>
    <w:rPr>
      <w:rFonts w:ascii="Times New Roman" w:hAnsi="Times New Roman" w:cs="Arial" w:hint="default"/>
      <w:bCs/>
      <w:sz w:val="20"/>
      <w:u w:val="single"/>
      <w:lang w:val="en-US" w:eastAsia="en-US" w:bidi="ar-SA"/>
    </w:rPr>
  </w:style>
  <w:style w:type="character" w:customStyle="1" w:styleId="33">
    <w:name w:val="33"/>
    <w:rsid w:val="00954157"/>
    <w:rPr>
      <w:rFonts w:ascii="Times New Roman" w:hAnsi="Times New Roman" w:cs="Arial" w:hint="default"/>
      <w:b/>
      <w:bCs/>
      <w:sz w:val="20"/>
      <w:u w:val="single"/>
      <w:lang w:val="en-US" w:eastAsia="en-US" w:bidi="ar-SA"/>
    </w:rPr>
  </w:style>
  <w:style w:type="character" w:customStyle="1" w:styleId="27">
    <w:name w:val="27"/>
    <w:rsid w:val="00954157"/>
    <w:rPr>
      <w:rFonts w:ascii="Arial" w:hAnsi="Arial" w:cs="Arial" w:hint="default"/>
      <w:bCs/>
      <w:sz w:val="20"/>
      <w:u w:val="single"/>
      <w:lang w:val="en-US" w:eastAsia="en-US" w:bidi="ar-SA"/>
    </w:rPr>
  </w:style>
  <w:style w:type="character" w:customStyle="1" w:styleId="StyleArialNarrow9pt">
    <w:name w:val="Style Arial Narrow 9 pt"/>
    <w:rsid w:val="00954157"/>
    <w:rPr>
      <w:rFonts w:ascii="Times New Roman" w:hAnsi="Times New Roman" w:cs="Times New Roman" w:hint="default"/>
      <w:sz w:val="20"/>
    </w:rPr>
  </w:style>
  <w:style w:type="character" w:customStyle="1" w:styleId="StyleUnderlineCharChar9pt2">
    <w:name w:val="Style Underline Char Char + 9 pt2"/>
    <w:basedOn w:val="DefaultParagraphFont"/>
    <w:rsid w:val="00954157"/>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954157"/>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954157"/>
    <w:rPr>
      <w:b/>
      <w:bCs/>
      <w:sz w:val="20"/>
      <w:u w:val="single"/>
      <w:bdr w:val="single" w:sz="4" w:space="0" w:color="auto" w:frame="1"/>
    </w:rPr>
  </w:style>
  <w:style w:type="character" w:customStyle="1" w:styleId="Style9ptUnderline7">
    <w:name w:val="Style 9 pt Underline7"/>
    <w:rsid w:val="00954157"/>
    <w:rPr>
      <w:sz w:val="20"/>
      <w:u w:val="single"/>
    </w:rPr>
  </w:style>
  <w:style w:type="character" w:customStyle="1" w:styleId="Style9ptBoldUnderline3">
    <w:name w:val="Style 9 pt Bold Underline3"/>
    <w:rsid w:val="00954157"/>
    <w:rPr>
      <w:b/>
      <w:bCs/>
      <w:sz w:val="20"/>
      <w:u w:val="single"/>
    </w:rPr>
  </w:style>
  <w:style w:type="character" w:customStyle="1" w:styleId="Style9ptUnderline8">
    <w:name w:val="Style 9 pt Underline8"/>
    <w:rsid w:val="00954157"/>
    <w:rPr>
      <w:sz w:val="20"/>
      <w:u w:val="single"/>
    </w:rPr>
  </w:style>
  <w:style w:type="character" w:customStyle="1" w:styleId="66">
    <w:name w:val="66"/>
    <w:rsid w:val="00954157"/>
    <w:rPr>
      <w:rFonts w:ascii="Arial" w:hAnsi="Arial" w:cs="Arial" w:hint="default"/>
      <w:bCs/>
      <w:sz w:val="20"/>
      <w:u w:val="single"/>
      <w:lang w:val="en-US" w:eastAsia="en-US" w:bidi="ar-SA"/>
    </w:rPr>
  </w:style>
  <w:style w:type="character" w:customStyle="1" w:styleId="Style9ptUnderline9">
    <w:name w:val="Style 9 pt Underline9"/>
    <w:rsid w:val="00954157"/>
    <w:rPr>
      <w:sz w:val="20"/>
      <w:u w:val="single"/>
    </w:rPr>
  </w:style>
  <w:style w:type="character" w:customStyle="1" w:styleId="Style9ptBoldUnderline4">
    <w:name w:val="Style 9 pt Bold Underline4"/>
    <w:rsid w:val="00954157"/>
    <w:rPr>
      <w:b/>
      <w:bCs/>
      <w:sz w:val="20"/>
      <w:u w:val="single"/>
    </w:rPr>
  </w:style>
  <w:style w:type="character" w:customStyle="1" w:styleId="titleblue14">
    <w:name w:val="titleblue14"/>
    <w:basedOn w:val="DefaultParagraphFont"/>
    <w:rsid w:val="00954157"/>
  </w:style>
  <w:style w:type="character" w:customStyle="1" w:styleId="Style11ptUnderline3">
    <w:name w:val="Style 11 pt Underline3"/>
    <w:rsid w:val="00954157"/>
    <w:rPr>
      <w:sz w:val="20"/>
      <w:u w:val="single"/>
    </w:rPr>
  </w:style>
  <w:style w:type="character" w:customStyle="1" w:styleId="StyleUnderlineCharChar9pt3">
    <w:name w:val="Style Underline Char Char + 9 pt3"/>
    <w:basedOn w:val="DefaultParagraphFont"/>
    <w:rsid w:val="00954157"/>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954157"/>
    <w:rPr>
      <w:sz w:val="20"/>
      <w:u w:val="single"/>
    </w:rPr>
  </w:style>
  <w:style w:type="character" w:customStyle="1" w:styleId="Style9ptUnderline11">
    <w:name w:val="Style 9 pt Underline11"/>
    <w:rsid w:val="00954157"/>
    <w:rPr>
      <w:sz w:val="20"/>
      <w:u w:val="single"/>
    </w:rPr>
  </w:style>
  <w:style w:type="character" w:customStyle="1" w:styleId="Style9ptBoldUnderline5">
    <w:name w:val="Style 9 pt Bold Underline5"/>
    <w:rsid w:val="00954157"/>
    <w:rPr>
      <w:b/>
      <w:bCs/>
      <w:sz w:val="20"/>
      <w:u w:val="single"/>
    </w:rPr>
  </w:style>
  <w:style w:type="character" w:customStyle="1" w:styleId="UnderlineChar2CharChar">
    <w:name w:val="Underline Char2 Char Char"/>
    <w:rsid w:val="00954157"/>
    <w:rPr>
      <w:szCs w:val="24"/>
      <w:u w:val="single"/>
      <w:lang w:val="en-US" w:eastAsia="en-US" w:bidi="ar-SA"/>
    </w:rPr>
  </w:style>
  <w:style w:type="character" w:customStyle="1" w:styleId="snapnoshots">
    <w:name w:val="snap_noshots"/>
    <w:basedOn w:val="DefaultParagraphFont"/>
    <w:rsid w:val="00954157"/>
  </w:style>
  <w:style w:type="character" w:customStyle="1" w:styleId="cnbcsbhdcomp">
    <w:name w:val="cnbc_sbhd_comp"/>
    <w:rsid w:val="00954157"/>
  </w:style>
  <w:style w:type="character" w:customStyle="1" w:styleId="blox-headline">
    <w:name w:val="blox-headline"/>
    <w:rsid w:val="00954157"/>
  </w:style>
  <w:style w:type="character" w:customStyle="1" w:styleId="Heading2CharCharCharCharCharChar1CharChar">
    <w:name w:val="Heading 2 Char Char Char Char Char Char1 Char Char"/>
    <w:basedOn w:val="DefaultParagraphFont"/>
    <w:uiPriority w:val="99"/>
    <w:rsid w:val="00954157"/>
    <w:rPr>
      <w:rFonts w:ascii="Arial" w:hAnsi="Arial" w:cs="Arial" w:hint="default"/>
      <w:b/>
      <w:bCs/>
      <w:iCs/>
      <w:sz w:val="28"/>
      <w:lang w:val="en-US" w:eastAsia="en-US"/>
    </w:rPr>
  </w:style>
  <w:style w:type="character" w:customStyle="1" w:styleId="postsubtitle">
    <w:name w:val="post_subtitle"/>
    <w:basedOn w:val="DefaultParagraphFont"/>
    <w:rsid w:val="00954157"/>
  </w:style>
  <w:style w:type="character" w:customStyle="1" w:styleId="NoterefInText">
    <w:name w:val="_NoterefInText"/>
    <w:uiPriority w:val="99"/>
    <w:rsid w:val="00954157"/>
    <w:rPr>
      <w:rFonts w:ascii="New Baskerville" w:hAnsi="New Baskerville" w:cs="New Baskerville" w:hint="default"/>
      <w:color w:val="000000"/>
    </w:rPr>
  </w:style>
  <w:style w:type="character" w:customStyle="1" w:styleId="postauthor">
    <w:name w:val="postauthor"/>
    <w:basedOn w:val="DefaultParagraphFont"/>
    <w:rsid w:val="00954157"/>
  </w:style>
  <w:style w:type="character" w:customStyle="1" w:styleId="span">
    <w:name w:val="span"/>
    <w:basedOn w:val="DefaultParagraphFont"/>
    <w:rsid w:val="00954157"/>
  </w:style>
  <w:style w:type="character" w:customStyle="1" w:styleId="thirdparty-logo">
    <w:name w:val="thirdparty-logo"/>
    <w:basedOn w:val="DefaultParagraphFont"/>
    <w:rsid w:val="00954157"/>
  </w:style>
  <w:style w:type="character" w:customStyle="1" w:styleId="vcard">
    <w:name w:val="vcard"/>
    <w:basedOn w:val="DefaultParagraphFont"/>
    <w:rsid w:val="00954157"/>
  </w:style>
  <w:style w:type="character" w:customStyle="1" w:styleId="print-footnote">
    <w:name w:val="print-footnote"/>
    <w:basedOn w:val="DefaultParagraphFont"/>
    <w:rsid w:val="00954157"/>
  </w:style>
  <w:style w:type="character" w:customStyle="1" w:styleId="datestring">
    <w:name w:val="datestring"/>
    <w:basedOn w:val="DefaultParagraphFont"/>
    <w:rsid w:val="00954157"/>
  </w:style>
  <w:style w:type="character" w:customStyle="1" w:styleId="gptad">
    <w:name w:val="gptad"/>
    <w:basedOn w:val="DefaultParagraphFont"/>
    <w:rsid w:val="00954157"/>
  </w:style>
  <w:style w:type="character" w:customStyle="1" w:styleId="creditline">
    <w:name w:val="creditline"/>
    <w:basedOn w:val="DefaultParagraphFont"/>
    <w:rsid w:val="00954157"/>
  </w:style>
  <w:style w:type="character" w:customStyle="1" w:styleId="grd">
    <w:name w:val="grd"/>
    <w:basedOn w:val="DefaultParagraphFont"/>
    <w:rsid w:val="00954157"/>
  </w:style>
  <w:style w:type="character" w:customStyle="1" w:styleId="changed">
    <w:name w:val="changed"/>
    <w:basedOn w:val="DefaultParagraphFont"/>
    <w:rsid w:val="00954157"/>
  </w:style>
  <w:style w:type="character" w:customStyle="1" w:styleId="article-author-name">
    <w:name w:val="article-author-name"/>
    <w:basedOn w:val="DefaultParagraphFont"/>
    <w:rsid w:val="00954157"/>
  </w:style>
  <w:style w:type="character" w:customStyle="1" w:styleId="bioexcerpt">
    <w:name w:val="bio_excerpt"/>
    <w:basedOn w:val="DefaultParagraphFont"/>
    <w:rsid w:val="00954157"/>
  </w:style>
  <w:style w:type="character" w:customStyle="1" w:styleId="commentcount">
    <w:name w:val="comment_count"/>
    <w:basedOn w:val="DefaultParagraphFont"/>
    <w:rsid w:val="00954157"/>
  </w:style>
  <w:style w:type="character" w:customStyle="1" w:styleId="searchtermshighlighted">
    <w:name w:val="searchtermshighlighted"/>
    <w:basedOn w:val="DefaultParagraphFont"/>
    <w:rsid w:val="00954157"/>
  </w:style>
  <w:style w:type="character" w:customStyle="1" w:styleId="contributornametrigger">
    <w:name w:val="contributornametrigger"/>
    <w:basedOn w:val="DefaultParagraphFont"/>
    <w:rsid w:val="00954157"/>
  </w:style>
  <w:style w:type="character" w:customStyle="1" w:styleId="bylinepipe">
    <w:name w:val="bylinepipe"/>
    <w:basedOn w:val="DefaultParagraphFont"/>
    <w:rsid w:val="00954157"/>
  </w:style>
  <w:style w:type="character" w:customStyle="1" w:styleId="lucenesearchresulturlb">
    <w:name w:val="lucene_search_result_url_b"/>
    <w:basedOn w:val="DefaultParagraphFont"/>
    <w:rsid w:val="00954157"/>
  </w:style>
  <w:style w:type="character" w:customStyle="1" w:styleId="faculty-title">
    <w:name w:val="faculty-title"/>
    <w:basedOn w:val="DefaultParagraphFont"/>
    <w:rsid w:val="00954157"/>
  </w:style>
  <w:style w:type="character" w:customStyle="1" w:styleId="issue">
    <w:name w:val="issue"/>
    <w:basedOn w:val="DefaultParagraphFont"/>
    <w:rsid w:val="00954157"/>
  </w:style>
  <w:style w:type="character" w:customStyle="1" w:styleId="pages">
    <w:name w:val="pages"/>
    <w:basedOn w:val="DefaultParagraphFont"/>
    <w:rsid w:val="00954157"/>
  </w:style>
  <w:style w:type="character" w:customStyle="1" w:styleId="person">
    <w:name w:val="person"/>
    <w:basedOn w:val="DefaultParagraphFont"/>
    <w:rsid w:val="00954157"/>
  </w:style>
  <w:style w:type="character" w:customStyle="1" w:styleId="corresponding">
    <w:name w:val="corresponding"/>
    <w:basedOn w:val="DefaultParagraphFont"/>
    <w:rsid w:val="00954157"/>
  </w:style>
  <w:style w:type="character" w:customStyle="1" w:styleId="post-time">
    <w:name w:val="post-time"/>
    <w:basedOn w:val="DefaultParagraphFont"/>
    <w:rsid w:val="00954157"/>
  </w:style>
  <w:style w:type="character" w:customStyle="1" w:styleId="post-category">
    <w:name w:val="post-category"/>
    <w:basedOn w:val="DefaultParagraphFont"/>
    <w:rsid w:val="00954157"/>
  </w:style>
  <w:style w:type="character" w:customStyle="1" w:styleId="posted-and-updated">
    <w:name w:val="posted-and-updated"/>
    <w:basedOn w:val="DefaultParagraphFont"/>
    <w:rsid w:val="00954157"/>
  </w:style>
  <w:style w:type="character" w:customStyle="1" w:styleId="entry-author">
    <w:name w:val="entry-author"/>
    <w:basedOn w:val="DefaultParagraphFont"/>
    <w:rsid w:val="00954157"/>
  </w:style>
  <w:style w:type="character" w:customStyle="1" w:styleId="entry-author-name">
    <w:name w:val="entry-author-name"/>
    <w:basedOn w:val="DefaultParagraphFont"/>
    <w:rsid w:val="00954157"/>
  </w:style>
  <w:style w:type="character" w:customStyle="1" w:styleId="contrib-degrees">
    <w:name w:val="contrib-degrees"/>
    <w:basedOn w:val="DefaultParagraphFont"/>
    <w:rsid w:val="00954157"/>
  </w:style>
  <w:style w:type="character" w:customStyle="1" w:styleId="contrib-on-behalf-of">
    <w:name w:val="contrib-on-behalf-of"/>
    <w:basedOn w:val="DefaultParagraphFont"/>
    <w:rsid w:val="00954157"/>
  </w:style>
  <w:style w:type="character" w:customStyle="1" w:styleId="pubtime">
    <w:name w:val="pubtime"/>
    <w:basedOn w:val="DefaultParagraphFont"/>
    <w:rsid w:val="00954157"/>
  </w:style>
  <w:style w:type="character" w:customStyle="1" w:styleId="fbcommentscount">
    <w:name w:val="fb_comments_count"/>
    <w:basedOn w:val="DefaultParagraphFont"/>
    <w:rsid w:val="00954157"/>
  </w:style>
  <w:style w:type="character" w:customStyle="1" w:styleId="stsharethiscustom">
    <w:name w:val="st_sharethis_custom"/>
    <w:basedOn w:val="DefaultParagraphFont"/>
    <w:rsid w:val="00954157"/>
  </w:style>
  <w:style w:type="character" w:customStyle="1" w:styleId="post-date">
    <w:name w:val="post-date"/>
    <w:basedOn w:val="DefaultParagraphFont"/>
    <w:rsid w:val="00954157"/>
  </w:style>
  <w:style w:type="character" w:customStyle="1" w:styleId="articleauthor0">
    <w:name w:val="article_author"/>
    <w:basedOn w:val="DefaultParagraphFont"/>
    <w:rsid w:val="00954157"/>
  </w:style>
  <w:style w:type="character" w:customStyle="1" w:styleId="articleissue">
    <w:name w:val="article_issue"/>
    <w:basedOn w:val="DefaultParagraphFont"/>
    <w:rsid w:val="00954157"/>
  </w:style>
  <w:style w:type="character" w:customStyle="1" w:styleId="a-size-large">
    <w:name w:val="a-size-large"/>
    <w:basedOn w:val="DefaultParagraphFont"/>
    <w:rsid w:val="00954157"/>
  </w:style>
  <w:style w:type="character" w:customStyle="1" w:styleId="a-size-medium">
    <w:name w:val="a-size-medium"/>
    <w:basedOn w:val="DefaultParagraphFont"/>
    <w:rsid w:val="00954157"/>
  </w:style>
  <w:style w:type="character" w:customStyle="1" w:styleId="contribution">
    <w:name w:val="contribution"/>
    <w:basedOn w:val="DefaultParagraphFont"/>
    <w:rsid w:val="00954157"/>
  </w:style>
  <w:style w:type="character" w:customStyle="1" w:styleId="a-color-secondary">
    <w:name w:val="a-color-secondary"/>
    <w:basedOn w:val="DefaultParagraphFont"/>
    <w:rsid w:val="00954157"/>
  </w:style>
  <w:style w:type="character" w:customStyle="1" w:styleId="ui-author">
    <w:name w:val="ui-author"/>
    <w:basedOn w:val="DefaultParagraphFont"/>
    <w:rsid w:val="00954157"/>
  </w:style>
  <w:style w:type="character" w:customStyle="1" w:styleId="ui-staffline">
    <w:name w:val="ui-staffline"/>
    <w:basedOn w:val="DefaultParagraphFont"/>
    <w:rsid w:val="00954157"/>
  </w:style>
  <w:style w:type="character" w:customStyle="1" w:styleId="value">
    <w:name w:val="value"/>
    <w:basedOn w:val="DefaultParagraphFont"/>
    <w:rsid w:val="00954157"/>
  </w:style>
  <w:style w:type="character" w:customStyle="1" w:styleId="specialissuelabel">
    <w:name w:val="specialissuelabel"/>
    <w:basedOn w:val="DefaultParagraphFont"/>
    <w:rsid w:val="00954157"/>
  </w:style>
  <w:style w:type="character" w:customStyle="1" w:styleId="wp-smiley">
    <w:name w:val="wp-smiley"/>
    <w:basedOn w:val="DefaultParagraphFont"/>
    <w:rsid w:val="00954157"/>
  </w:style>
  <w:style w:type="character" w:customStyle="1" w:styleId="artjournal">
    <w:name w:val="art_journal"/>
    <w:basedOn w:val="DefaultParagraphFont"/>
    <w:rsid w:val="00954157"/>
  </w:style>
  <w:style w:type="character" w:customStyle="1" w:styleId="artdatevolumeissuepart">
    <w:name w:val="art_datevolumeissuepart"/>
    <w:basedOn w:val="DefaultParagraphFont"/>
    <w:rsid w:val="00954157"/>
  </w:style>
  <w:style w:type="character" w:customStyle="1" w:styleId="artpages">
    <w:name w:val="art_pages"/>
    <w:basedOn w:val="DefaultParagraphFont"/>
    <w:rsid w:val="00954157"/>
  </w:style>
  <w:style w:type="character" w:customStyle="1" w:styleId="singlehighlightclass">
    <w:name w:val="single_highlight_class"/>
    <w:basedOn w:val="DefaultParagraphFont"/>
    <w:rsid w:val="00954157"/>
  </w:style>
  <w:style w:type="character" w:customStyle="1" w:styleId="degree">
    <w:name w:val="degree"/>
    <w:basedOn w:val="DefaultParagraphFont"/>
    <w:rsid w:val="00954157"/>
  </w:style>
  <w:style w:type="character" w:customStyle="1" w:styleId="major">
    <w:name w:val="major"/>
    <w:basedOn w:val="DefaultParagraphFont"/>
    <w:rsid w:val="00954157"/>
  </w:style>
  <w:style w:type="character" w:customStyle="1" w:styleId="views">
    <w:name w:val="views"/>
    <w:basedOn w:val="DefaultParagraphFont"/>
    <w:rsid w:val="00954157"/>
  </w:style>
  <w:style w:type="character" w:customStyle="1" w:styleId="stmainservices">
    <w:name w:val="stmainservices"/>
    <w:basedOn w:val="DefaultParagraphFont"/>
    <w:rsid w:val="00954157"/>
  </w:style>
  <w:style w:type="character" w:customStyle="1" w:styleId="stbubblehcount">
    <w:name w:val="stbubble_hcount"/>
    <w:basedOn w:val="DefaultParagraphFont"/>
    <w:rsid w:val="00954157"/>
  </w:style>
  <w:style w:type="character" w:customStyle="1" w:styleId="article-author">
    <w:name w:val="article-author"/>
    <w:basedOn w:val="DefaultParagraphFont"/>
    <w:rsid w:val="00954157"/>
  </w:style>
  <w:style w:type="character" w:customStyle="1" w:styleId="tolocaltime">
    <w:name w:val="tolocaltime"/>
    <w:basedOn w:val="DefaultParagraphFont"/>
    <w:rsid w:val="00954157"/>
  </w:style>
  <w:style w:type="character" w:customStyle="1" w:styleId="pb-byline">
    <w:name w:val="pb-byline"/>
    <w:basedOn w:val="DefaultParagraphFont"/>
    <w:rsid w:val="00954157"/>
  </w:style>
  <w:style w:type="character" w:customStyle="1" w:styleId="pb-timestamp">
    <w:name w:val="pb-timestamp"/>
    <w:basedOn w:val="DefaultParagraphFont"/>
    <w:rsid w:val="00954157"/>
  </w:style>
  <w:style w:type="character" w:customStyle="1" w:styleId="posted-on">
    <w:name w:val="posted-on"/>
    <w:basedOn w:val="DefaultParagraphFont"/>
    <w:rsid w:val="00954157"/>
  </w:style>
  <w:style w:type="character" w:customStyle="1" w:styleId="even">
    <w:name w:val="even"/>
    <w:basedOn w:val="DefaultParagraphFont"/>
    <w:rsid w:val="00954157"/>
  </w:style>
  <w:style w:type="character" w:customStyle="1" w:styleId="foreground">
    <w:name w:val="foreground"/>
    <w:basedOn w:val="DefaultParagraphFont"/>
    <w:rsid w:val="00954157"/>
  </w:style>
  <w:style w:type="character" w:customStyle="1" w:styleId="cat-date-line4">
    <w:name w:val="cat-date-line4"/>
    <w:basedOn w:val="DefaultParagraphFont"/>
    <w:rsid w:val="00954157"/>
  </w:style>
  <w:style w:type="character" w:customStyle="1" w:styleId="articledate">
    <w:name w:val="articledate"/>
    <w:basedOn w:val="DefaultParagraphFont"/>
    <w:rsid w:val="00954157"/>
  </w:style>
  <w:style w:type="character" w:customStyle="1" w:styleId="post-byline">
    <w:name w:val="post-byline"/>
    <w:basedOn w:val="DefaultParagraphFont"/>
    <w:rsid w:val="00954157"/>
  </w:style>
  <w:style w:type="character" w:customStyle="1" w:styleId="upper">
    <w:name w:val="upper"/>
    <w:basedOn w:val="DefaultParagraphFont"/>
    <w:rsid w:val="00954157"/>
  </w:style>
  <w:style w:type="character" w:customStyle="1" w:styleId="metadate">
    <w:name w:val="meta_date"/>
    <w:basedOn w:val="DefaultParagraphFont"/>
    <w:rsid w:val="00954157"/>
  </w:style>
  <w:style w:type="character" w:customStyle="1" w:styleId="fa">
    <w:name w:val="fa"/>
    <w:basedOn w:val="DefaultParagraphFont"/>
    <w:rsid w:val="00954157"/>
  </w:style>
  <w:style w:type="character" w:customStyle="1" w:styleId="longname">
    <w:name w:val="longname"/>
    <w:basedOn w:val="DefaultParagraphFont"/>
    <w:rsid w:val="00954157"/>
  </w:style>
  <w:style w:type="character" w:customStyle="1" w:styleId="echocontainer">
    <w:name w:val="echo_container"/>
    <w:basedOn w:val="DefaultParagraphFont"/>
    <w:rsid w:val="00954157"/>
  </w:style>
  <w:style w:type="character" w:customStyle="1" w:styleId="comment-display">
    <w:name w:val="comment-display"/>
    <w:basedOn w:val="DefaultParagraphFont"/>
    <w:rsid w:val="00954157"/>
  </w:style>
  <w:style w:type="character" w:customStyle="1" w:styleId="echo-counter">
    <w:name w:val="echo-counter"/>
    <w:basedOn w:val="DefaultParagraphFont"/>
    <w:rsid w:val="00954157"/>
  </w:style>
  <w:style w:type="character" w:customStyle="1" w:styleId="discussion-policy">
    <w:name w:val="discussion-policy"/>
    <w:basedOn w:val="DefaultParagraphFont"/>
    <w:rsid w:val="00954157"/>
  </w:style>
  <w:style w:type="character" w:customStyle="1" w:styleId="echo-apps-conversations-streamcaption">
    <w:name w:val="echo-apps-conversations-streamcaption"/>
    <w:basedOn w:val="DefaultParagraphFont"/>
    <w:rsid w:val="00954157"/>
  </w:style>
  <w:style w:type="character" w:customStyle="1" w:styleId="echo-streamserver-controls-stream-item-text">
    <w:name w:val="echo-streamserver-controls-stream-item-text"/>
    <w:basedOn w:val="DefaultParagraphFont"/>
    <w:rsid w:val="00954157"/>
  </w:style>
  <w:style w:type="character" w:customStyle="1" w:styleId="echo-streamserver-controls-facepile-more">
    <w:name w:val="echo-streamserver-controls-facepile-more"/>
    <w:basedOn w:val="DefaultParagraphFont"/>
    <w:rsid w:val="00954157"/>
  </w:style>
  <w:style w:type="character" w:customStyle="1" w:styleId="echo-primaryfont">
    <w:name w:val="echo-primaryfont"/>
    <w:basedOn w:val="DefaultParagraphFont"/>
    <w:rsid w:val="00954157"/>
  </w:style>
  <w:style w:type="character" w:customStyle="1" w:styleId="section">
    <w:name w:val="section"/>
    <w:basedOn w:val="DefaultParagraphFont"/>
    <w:rsid w:val="00954157"/>
  </w:style>
  <w:style w:type="character" w:customStyle="1" w:styleId="wpsr-txt-headline">
    <w:name w:val="wpsr-txt-headline"/>
    <w:basedOn w:val="DefaultParagraphFont"/>
    <w:rsid w:val="00954157"/>
  </w:style>
  <w:style w:type="character" w:customStyle="1" w:styleId="asset-metabar-author">
    <w:name w:val="asset-metabar-author"/>
    <w:basedOn w:val="DefaultParagraphFont"/>
    <w:rsid w:val="00954157"/>
  </w:style>
  <w:style w:type="character" w:customStyle="1" w:styleId="asset-metabar-time">
    <w:name w:val="asset-metabar-time"/>
    <w:basedOn w:val="DefaultParagraphFont"/>
    <w:rsid w:val="00954157"/>
  </w:style>
  <w:style w:type="character" w:customStyle="1" w:styleId="eza-dateline">
    <w:name w:val="eza-dateline"/>
    <w:basedOn w:val="DefaultParagraphFont"/>
    <w:rsid w:val="00954157"/>
  </w:style>
  <w:style w:type="character" w:customStyle="1" w:styleId="eza-authors">
    <w:name w:val="eza-authors"/>
    <w:basedOn w:val="DefaultParagraphFont"/>
    <w:rsid w:val="00954157"/>
  </w:style>
  <w:style w:type="character" w:customStyle="1" w:styleId="csmstaff">
    <w:name w:val="csm_staff"/>
    <w:basedOn w:val="DefaultParagraphFont"/>
    <w:rsid w:val="00954157"/>
  </w:style>
  <w:style w:type="character" w:customStyle="1" w:styleId="article-timestamp">
    <w:name w:val="article-timestamp"/>
    <w:basedOn w:val="DefaultParagraphFont"/>
    <w:rsid w:val="00954157"/>
  </w:style>
  <w:style w:type="character" w:customStyle="1" w:styleId="byline-text">
    <w:name w:val="byline-text"/>
    <w:basedOn w:val="DefaultParagraphFont"/>
    <w:rsid w:val="00954157"/>
  </w:style>
  <w:style w:type="character" w:customStyle="1" w:styleId="itemauthor">
    <w:name w:val="itemauthor"/>
    <w:basedOn w:val="DefaultParagraphFont"/>
    <w:rsid w:val="00954157"/>
  </w:style>
  <w:style w:type="character" w:customStyle="1" w:styleId="itemdatecreated">
    <w:name w:val="itemdatecreated"/>
    <w:basedOn w:val="DefaultParagraphFont"/>
    <w:rsid w:val="00954157"/>
  </w:style>
  <w:style w:type="character" w:customStyle="1" w:styleId="slug-metadata-note">
    <w:name w:val="slug-metadata-note"/>
    <w:basedOn w:val="DefaultParagraphFont"/>
    <w:rsid w:val="00954157"/>
  </w:style>
  <w:style w:type="character" w:customStyle="1" w:styleId="drop-capped">
    <w:name w:val="drop-capped"/>
    <w:basedOn w:val="DefaultParagraphFont"/>
    <w:rsid w:val="00954157"/>
  </w:style>
  <w:style w:type="character" w:customStyle="1" w:styleId="thetitle">
    <w:name w:val="the_title"/>
    <w:basedOn w:val="DefaultParagraphFont"/>
    <w:rsid w:val="00954157"/>
  </w:style>
  <w:style w:type="character" w:customStyle="1" w:styleId="view-count">
    <w:name w:val="view-count"/>
    <w:basedOn w:val="DefaultParagraphFont"/>
    <w:rsid w:val="00954157"/>
  </w:style>
  <w:style w:type="character" w:customStyle="1" w:styleId="rupee">
    <w:name w:val="rupee"/>
    <w:basedOn w:val="DefaultParagraphFont"/>
    <w:rsid w:val="00954157"/>
  </w:style>
  <w:style w:type="character" w:customStyle="1" w:styleId="grey1">
    <w:name w:val="grey1"/>
    <w:basedOn w:val="DefaultParagraphFont"/>
    <w:rsid w:val="00954157"/>
  </w:style>
  <w:style w:type="character" w:customStyle="1" w:styleId="bureau">
    <w:name w:val="bureau"/>
    <w:basedOn w:val="DefaultParagraphFont"/>
    <w:rsid w:val="00954157"/>
  </w:style>
  <w:style w:type="character" w:customStyle="1" w:styleId="reporttitle">
    <w:name w:val="report_title"/>
    <w:basedOn w:val="DefaultParagraphFont"/>
    <w:rsid w:val="00954157"/>
  </w:style>
  <w:style w:type="character" w:customStyle="1" w:styleId="documenttype-longreleases">
    <w:name w:val="document_type_-_long_releases"/>
    <w:basedOn w:val="DefaultParagraphFont"/>
    <w:rsid w:val="00954157"/>
  </w:style>
  <w:style w:type="character" w:customStyle="1" w:styleId="alt-date">
    <w:name w:val="alt-date"/>
    <w:basedOn w:val="DefaultParagraphFont"/>
    <w:rsid w:val="00954157"/>
  </w:style>
  <w:style w:type="character" w:customStyle="1" w:styleId="entry-byline">
    <w:name w:val="entry-byline"/>
    <w:basedOn w:val="DefaultParagraphFont"/>
    <w:rsid w:val="00954157"/>
  </w:style>
  <w:style w:type="character" w:customStyle="1" w:styleId="taglinecontrib">
    <w:name w:val="tagline_contrib"/>
    <w:basedOn w:val="DefaultParagraphFont"/>
    <w:rsid w:val="00954157"/>
  </w:style>
  <w:style w:type="character" w:customStyle="1" w:styleId="articledate0">
    <w:name w:val="article_date"/>
    <w:basedOn w:val="DefaultParagraphFont"/>
    <w:rsid w:val="00954157"/>
  </w:style>
  <w:style w:type="character" w:customStyle="1" w:styleId="createdate">
    <w:name w:val="createdate"/>
    <w:basedOn w:val="DefaultParagraphFont"/>
    <w:rsid w:val="00954157"/>
  </w:style>
  <w:style w:type="character" w:customStyle="1" w:styleId="text-label">
    <w:name w:val="text-label"/>
    <w:basedOn w:val="DefaultParagraphFont"/>
    <w:rsid w:val="00954157"/>
  </w:style>
  <w:style w:type="character" w:customStyle="1" w:styleId="metad">
    <w:name w:val="metad"/>
    <w:rsid w:val="00954157"/>
  </w:style>
  <w:style w:type="character" w:customStyle="1" w:styleId="justify1">
    <w:name w:val="justify1"/>
    <w:rsid w:val="00954157"/>
  </w:style>
  <w:style w:type="character" w:customStyle="1" w:styleId="MediumGrid11">
    <w:name w:val="Medium Grid 11"/>
    <w:uiPriority w:val="99"/>
    <w:rsid w:val="00954157"/>
    <w:rPr>
      <w:color w:val="808080"/>
    </w:rPr>
  </w:style>
  <w:style w:type="character" w:customStyle="1" w:styleId="apple-tab-span">
    <w:name w:val="apple-tab-span"/>
    <w:basedOn w:val="DefaultParagraphFont"/>
    <w:rsid w:val="00954157"/>
  </w:style>
  <w:style w:type="character" w:customStyle="1" w:styleId="s2">
    <w:name w:val="s2"/>
    <w:basedOn w:val="DefaultParagraphFont"/>
    <w:rsid w:val="00954157"/>
  </w:style>
  <w:style w:type="character" w:customStyle="1" w:styleId="s1">
    <w:name w:val="s1"/>
    <w:basedOn w:val="DefaultParagraphFont"/>
    <w:rsid w:val="00954157"/>
  </w:style>
  <w:style w:type="character" w:customStyle="1" w:styleId="action-menu-toggled-item">
    <w:name w:val="action-menu-toggled-item"/>
    <w:basedOn w:val="DefaultParagraphFont"/>
    <w:rsid w:val="00954157"/>
    <w:rPr>
      <w:rFonts w:ascii="Times New Roman" w:hAnsi="Times New Roman" w:cs="Times New Roman" w:hint="default"/>
    </w:rPr>
  </w:style>
  <w:style w:type="character" w:customStyle="1" w:styleId="1Tag">
    <w:name w:val="1) Tag"/>
    <w:rsid w:val="00954157"/>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954157"/>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95415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95415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954157"/>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954157"/>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954157"/>
    <w:rPr>
      <w:b/>
      <w:bCs/>
      <w:sz w:val="20"/>
      <w:u w:val="single"/>
      <w:bdr w:val="single" w:sz="4" w:space="0" w:color="auto" w:frame="1"/>
    </w:rPr>
  </w:style>
  <w:style w:type="character" w:customStyle="1" w:styleId="postby">
    <w:name w:val="post_by"/>
    <w:rsid w:val="00954157"/>
  </w:style>
  <w:style w:type="character" w:customStyle="1" w:styleId="postdate">
    <w:name w:val="post_date"/>
    <w:rsid w:val="00954157"/>
  </w:style>
  <w:style w:type="character" w:customStyle="1" w:styleId="moretop">
    <w:name w:val="more_top"/>
    <w:rsid w:val="00954157"/>
  </w:style>
  <w:style w:type="character" w:customStyle="1" w:styleId="Boxing-New">
    <w:name w:val="Boxing - New"/>
    <w:basedOn w:val="DefaultParagraphFont"/>
    <w:rsid w:val="00954157"/>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954157"/>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954157"/>
  </w:style>
  <w:style w:type="character" w:customStyle="1" w:styleId="Style12ptBoldUnderline1">
    <w:name w:val="Style 12 pt Bold Underline1"/>
    <w:rsid w:val="00954157"/>
    <w:rPr>
      <w:b/>
      <w:bCs/>
      <w:sz w:val="24"/>
      <w:u w:val="single"/>
    </w:rPr>
  </w:style>
  <w:style w:type="character" w:customStyle="1" w:styleId="aunderline1">
    <w:name w:val="aunderline"/>
    <w:qFormat/>
    <w:rsid w:val="00954157"/>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954157"/>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954157"/>
  </w:style>
  <w:style w:type="character" w:customStyle="1" w:styleId="sensecontent">
    <w:name w:val="sense_content"/>
    <w:basedOn w:val="DefaultParagraphFont"/>
    <w:rsid w:val="00954157"/>
  </w:style>
  <w:style w:type="character" w:customStyle="1" w:styleId="vi">
    <w:name w:val="vi"/>
    <w:basedOn w:val="DefaultParagraphFont"/>
    <w:rsid w:val="00954157"/>
  </w:style>
  <w:style w:type="character" w:customStyle="1" w:styleId="pagetitle0">
    <w:name w:val="pagetitle"/>
    <w:basedOn w:val="DefaultParagraphFont"/>
    <w:rsid w:val="00954157"/>
  </w:style>
  <w:style w:type="character" w:customStyle="1" w:styleId="Heading2Char1CharCharCharCharCharC">
    <w:name w:val="Heading 2 Char1 Char Char Char Char Char C"/>
    <w:rsid w:val="00954157"/>
    <w:rPr>
      <w:rFonts w:ascii="Arial" w:hAnsi="Arial" w:cs="Arial" w:hint="default"/>
      <w:b/>
      <w:bCs/>
      <w:iCs/>
      <w:sz w:val="24"/>
      <w:szCs w:val="28"/>
      <w:lang w:val="en-US" w:eastAsia="en-US" w:bidi="ar-SA"/>
    </w:rPr>
  </w:style>
  <w:style w:type="character" w:customStyle="1" w:styleId="StyleUnderlineCharTimesBold">
    <w:name w:val="Style Underline Char + Times Bold"/>
    <w:rsid w:val="00954157"/>
    <w:rPr>
      <w:rFonts w:ascii="Times" w:hAnsi="Times" w:hint="default"/>
      <w:b w:val="0"/>
      <w:bCs/>
      <w:sz w:val="20"/>
      <w:u w:val="single"/>
    </w:rPr>
  </w:style>
  <w:style w:type="character" w:customStyle="1" w:styleId="blubigktbiz">
    <w:name w:val="blubigktbiz"/>
    <w:rsid w:val="00954157"/>
  </w:style>
  <w:style w:type="character" w:customStyle="1" w:styleId="Style4CharChar">
    <w:name w:val="Style4 Char Char"/>
    <w:rsid w:val="00954157"/>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954157"/>
    <w:rPr>
      <w:rFonts w:ascii="Arial" w:hAnsi="Arial" w:cs="Arial" w:hint="default"/>
      <w:b/>
      <w:bCs/>
      <w:i/>
      <w:iCs/>
      <w:sz w:val="24"/>
    </w:rPr>
  </w:style>
  <w:style w:type="character" w:customStyle="1" w:styleId="super">
    <w:name w:val="super"/>
    <w:rsid w:val="00954157"/>
  </w:style>
  <w:style w:type="character" w:customStyle="1" w:styleId="text30">
    <w:name w:val="text30"/>
    <w:rsid w:val="00954157"/>
  </w:style>
  <w:style w:type="character" w:customStyle="1" w:styleId="uppercase">
    <w:name w:val="uppercase"/>
    <w:rsid w:val="00954157"/>
  </w:style>
  <w:style w:type="character" w:customStyle="1" w:styleId="mainbody1">
    <w:name w:val="mainbody1"/>
    <w:rsid w:val="00954157"/>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95415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954157"/>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954157"/>
    <w:rPr>
      <w:u w:val="single"/>
      <w:shd w:val="clear" w:color="auto" w:fill="00FF00"/>
    </w:rPr>
  </w:style>
  <w:style w:type="character" w:customStyle="1" w:styleId="StyleBoldUnderline1">
    <w:name w:val="Style Bold Underline1"/>
    <w:basedOn w:val="DefaultParagraphFont"/>
    <w:rsid w:val="00954157"/>
    <w:rPr>
      <w:b w:val="0"/>
      <w:bCs/>
      <w:u w:val="single"/>
    </w:rPr>
  </w:style>
  <w:style w:type="character" w:customStyle="1" w:styleId="formatp">
    <w:name w:val="formatp"/>
    <w:rsid w:val="00954157"/>
  </w:style>
  <w:style w:type="character" w:customStyle="1" w:styleId="yshortcutscs4-ndcor">
    <w:name w:val="yshortcuts cs4-ndcor"/>
    <w:rsid w:val="00954157"/>
  </w:style>
  <w:style w:type="character" w:customStyle="1" w:styleId="price">
    <w:name w:val="price"/>
    <w:rsid w:val="00954157"/>
  </w:style>
  <w:style w:type="character" w:customStyle="1" w:styleId="price-change">
    <w:name w:val="price-change"/>
    <w:rsid w:val="00954157"/>
  </w:style>
  <w:style w:type="character" w:customStyle="1" w:styleId="percent-change">
    <w:name w:val="percent-change"/>
    <w:rsid w:val="00954157"/>
  </w:style>
  <w:style w:type="character" w:customStyle="1" w:styleId="bibfont">
    <w:name w:val="bibfont"/>
    <w:rsid w:val="00954157"/>
    <w:rPr>
      <w:rFonts w:ascii="Times New Roman" w:hAnsi="Times New Roman" w:cs="Times New Roman" w:hint="default"/>
    </w:rPr>
  </w:style>
  <w:style w:type="character" w:customStyle="1" w:styleId="boldciteChar1">
    <w:name w:val="bold cite Char1"/>
    <w:rsid w:val="00954157"/>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954157"/>
  </w:style>
  <w:style w:type="character" w:customStyle="1" w:styleId="leveluptitle">
    <w:name w:val="leveluptitle"/>
    <w:basedOn w:val="DefaultParagraphFont"/>
    <w:rsid w:val="00954157"/>
  </w:style>
  <w:style w:type="character" w:customStyle="1" w:styleId="Hyperlink3">
    <w:name w:val="Hyperlink.3"/>
    <w:basedOn w:val="DefaultParagraphFont"/>
    <w:rsid w:val="00954157"/>
    <w:rPr>
      <w:sz w:val="18"/>
      <w:szCs w:val="18"/>
    </w:rPr>
  </w:style>
  <w:style w:type="character" w:customStyle="1" w:styleId="Hyperlink40">
    <w:name w:val="Hyperlink.4"/>
    <w:basedOn w:val="DefaultParagraphFont"/>
    <w:rsid w:val="00954157"/>
    <w:rPr>
      <w:sz w:val="18"/>
      <w:szCs w:val="18"/>
    </w:rPr>
  </w:style>
  <w:style w:type="character" w:customStyle="1" w:styleId="SmallCharChar">
    <w:name w:val="Small Char Char"/>
    <w:basedOn w:val="DefaultParagraphFont"/>
    <w:rsid w:val="00954157"/>
    <w:rPr>
      <w:sz w:val="17"/>
      <w:szCs w:val="24"/>
      <w:lang w:val="en-US" w:eastAsia="en-US" w:bidi="ar-SA"/>
    </w:rPr>
  </w:style>
  <w:style w:type="character" w:customStyle="1" w:styleId="Intemphasis">
    <w:name w:val="Intemphasis"/>
    <w:uiPriority w:val="1"/>
    <w:qFormat/>
    <w:rsid w:val="00954157"/>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954157"/>
    <w:rPr>
      <w:rFonts w:ascii="Times New Roman" w:hAnsi="Times New Roman" w:cs="Times New Roman" w:hint="default"/>
      <w:sz w:val="20"/>
    </w:rPr>
  </w:style>
  <w:style w:type="character" w:customStyle="1" w:styleId="StyleunderlineArialNarrow9ptBold">
    <w:name w:val="Style underline + Arial Narrow 9 pt Bold"/>
    <w:basedOn w:val="underline"/>
    <w:rsid w:val="00954157"/>
    <w:rPr>
      <w:u w:val="single"/>
      <w:lang w:val="en-US" w:eastAsia="en-US" w:bidi="ar-SA"/>
    </w:rPr>
  </w:style>
  <w:style w:type="character" w:customStyle="1" w:styleId="StyleBoldandUnderlineCharCharCharChar9pt">
    <w:name w:val="Style Bold and Underline Char Char Char Char + 9 pt"/>
    <w:basedOn w:val="DefaultParagraphFont"/>
    <w:rsid w:val="00954157"/>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954157"/>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954157"/>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954157"/>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954157"/>
    <w:rPr>
      <w:rFonts w:ascii="Arial" w:hAnsi="Arial" w:cs="Arial" w:hint="default"/>
      <w:bCs/>
      <w:szCs w:val="26"/>
      <w:u w:val="single"/>
      <w:lang w:val="en-US" w:eastAsia="en-US" w:bidi="ar-SA"/>
    </w:rPr>
  </w:style>
  <w:style w:type="character" w:customStyle="1" w:styleId="AUnterdline">
    <w:name w:val="AUnterdline"/>
    <w:qFormat/>
    <w:rsid w:val="00954157"/>
    <w:rPr>
      <w:rFonts w:ascii="Times New Roman" w:hAnsi="Times New Roman" w:cs="Times New Roman" w:hint="default"/>
      <w:sz w:val="20"/>
      <w:u w:val="single"/>
    </w:rPr>
  </w:style>
  <w:style w:type="character" w:customStyle="1" w:styleId="DontRead">
    <w:name w:val="Don't Read"/>
    <w:qFormat/>
    <w:rsid w:val="00954157"/>
    <w:rPr>
      <w:rFonts w:ascii="Times New Roman" w:hAnsi="Times New Roman" w:cs="Times New Roman" w:hint="default"/>
      <w:sz w:val="16"/>
    </w:rPr>
  </w:style>
  <w:style w:type="character" w:customStyle="1" w:styleId="CharChar113">
    <w:name w:val="Char Char113"/>
    <w:basedOn w:val="DefaultParagraphFont"/>
    <w:rsid w:val="00954157"/>
    <w:rPr>
      <w:rFonts w:ascii="Arial" w:hAnsi="Arial" w:cs="Arial" w:hint="default"/>
      <w:bCs/>
      <w:szCs w:val="26"/>
      <w:u w:val="single"/>
      <w:lang w:val="en-US" w:eastAsia="en-US" w:bidi="ar-SA"/>
    </w:rPr>
  </w:style>
  <w:style w:type="character" w:customStyle="1" w:styleId="StyleunderlineBold0">
    <w:name w:val="Style underline + Bold"/>
    <w:basedOn w:val="underline"/>
    <w:rsid w:val="00954157"/>
    <w:rPr>
      <w:u w:val="single"/>
      <w:lang w:val="en-US" w:eastAsia="en-US" w:bidi="ar-SA"/>
    </w:rPr>
  </w:style>
  <w:style w:type="character" w:customStyle="1" w:styleId="StyleunderlineCharNotBold">
    <w:name w:val="Style underline Char + Not Bold"/>
    <w:basedOn w:val="underlineChar0"/>
    <w:rsid w:val="00954157"/>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954157"/>
    <w:rPr>
      <w:szCs w:val="24"/>
      <w:u w:val="single"/>
      <w:lang w:val="en-US" w:eastAsia="en-US" w:bidi="ar-SA"/>
    </w:rPr>
  </w:style>
  <w:style w:type="character" w:customStyle="1" w:styleId="base">
    <w:name w:val="base"/>
    <w:basedOn w:val="DefaultParagraphFont"/>
    <w:rsid w:val="00954157"/>
  </w:style>
  <w:style w:type="character" w:customStyle="1" w:styleId="part-of-speech">
    <w:name w:val="part-of-speech"/>
    <w:basedOn w:val="DefaultParagraphFont"/>
    <w:rsid w:val="00954157"/>
  </w:style>
  <w:style w:type="character" w:customStyle="1" w:styleId="FontStyle177">
    <w:name w:val="Font Style177"/>
    <w:basedOn w:val="DefaultParagraphFont"/>
    <w:uiPriority w:val="99"/>
    <w:rsid w:val="00954157"/>
    <w:rPr>
      <w:rFonts w:ascii="Times New Roman" w:hAnsi="Times New Roman" w:cs="Times New Roman" w:hint="default"/>
      <w:sz w:val="20"/>
      <w:szCs w:val="20"/>
    </w:rPr>
  </w:style>
  <w:style w:type="character" w:customStyle="1" w:styleId="FontStyle173">
    <w:name w:val="Font Style173"/>
    <w:basedOn w:val="DefaultParagraphFont"/>
    <w:uiPriority w:val="99"/>
    <w:rsid w:val="00954157"/>
    <w:rPr>
      <w:rFonts w:ascii="Times New Roman" w:hAnsi="Times New Roman" w:cs="Times New Roman" w:hint="default"/>
      <w:sz w:val="14"/>
      <w:szCs w:val="14"/>
    </w:rPr>
  </w:style>
  <w:style w:type="character" w:customStyle="1" w:styleId="FontStyle151">
    <w:name w:val="Font Style151"/>
    <w:basedOn w:val="DefaultParagraphFont"/>
    <w:uiPriority w:val="99"/>
    <w:rsid w:val="00954157"/>
    <w:rPr>
      <w:rFonts w:ascii="Arial Narrow" w:hAnsi="Arial Narrow" w:cs="Arial Narrow" w:hint="default"/>
      <w:b/>
      <w:bCs/>
      <w:sz w:val="12"/>
      <w:szCs w:val="12"/>
    </w:rPr>
  </w:style>
  <w:style w:type="character" w:customStyle="1" w:styleId="FontStyle156">
    <w:name w:val="Font Style156"/>
    <w:basedOn w:val="DefaultParagraphFont"/>
    <w:uiPriority w:val="99"/>
    <w:rsid w:val="00954157"/>
    <w:rPr>
      <w:rFonts w:ascii="Arial Narrow" w:hAnsi="Arial Narrow" w:cs="Arial Narrow" w:hint="default"/>
      <w:sz w:val="8"/>
      <w:szCs w:val="8"/>
    </w:rPr>
  </w:style>
  <w:style w:type="character" w:customStyle="1" w:styleId="FontStyle160">
    <w:name w:val="Font Style160"/>
    <w:basedOn w:val="DefaultParagraphFont"/>
    <w:uiPriority w:val="99"/>
    <w:rsid w:val="00954157"/>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954157"/>
    <w:rPr>
      <w:rFonts w:ascii="Times New Roman" w:hAnsi="Times New Roman" w:cs="Times New Roman" w:hint="default"/>
      <w:sz w:val="18"/>
      <w:szCs w:val="18"/>
    </w:rPr>
  </w:style>
  <w:style w:type="character" w:customStyle="1" w:styleId="FontStyle168">
    <w:name w:val="Font Style168"/>
    <w:basedOn w:val="DefaultParagraphFont"/>
    <w:uiPriority w:val="99"/>
    <w:rsid w:val="00954157"/>
    <w:rPr>
      <w:rFonts w:ascii="Times New Roman" w:hAnsi="Times New Roman" w:cs="Times New Roman" w:hint="default"/>
      <w:sz w:val="12"/>
      <w:szCs w:val="12"/>
    </w:rPr>
  </w:style>
  <w:style w:type="character" w:customStyle="1" w:styleId="FontStyle176">
    <w:name w:val="Font Style176"/>
    <w:basedOn w:val="DefaultParagraphFont"/>
    <w:uiPriority w:val="99"/>
    <w:rsid w:val="00954157"/>
    <w:rPr>
      <w:rFonts w:ascii="Times New Roman" w:hAnsi="Times New Roman" w:cs="Times New Roman" w:hint="default"/>
      <w:sz w:val="16"/>
      <w:szCs w:val="16"/>
    </w:rPr>
  </w:style>
  <w:style w:type="character" w:customStyle="1" w:styleId="globalcontentbody">
    <w:name w:val="globalcontentbody"/>
    <w:basedOn w:val="DefaultParagraphFont"/>
    <w:rsid w:val="00954157"/>
  </w:style>
  <w:style w:type="character" w:customStyle="1" w:styleId="authorbio">
    <w:name w:val="authorbio"/>
    <w:basedOn w:val="DefaultParagraphFont"/>
    <w:rsid w:val="00954157"/>
  </w:style>
  <w:style w:type="character" w:customStyle="1" w:styleId="StyleBoldandUnderlineCharChar11pt">
    <w:name w:val="Style Bold and Underline Char Char + 11 pt"/>
    <w:basedOn w:val="DefaultParagraphFont"/>
    <w:rsid w:val="00954157"/>
    <w:rPr>
      <w:b/>
      <w:bCs/>
      <w:noProof w:val="0"/>
      <w:sz w:val="20"/>
      <w:u w:val="single"/>
      <w:lang w:val="en-US" w:eastAsia="en-US" w:bidi="ar-SA"/>
    </w:rPr>
  </w:style>
  <w:style w:type="character" w:customStyle="1" w:styleId="Hyperlink23">
    <w:name w:val="Hyperlink23"/>
    <w:basedOn w:val="DefaultParagraphFont"/>
    <w:rsid w:val="00954157"/>
    <w:rPr>
      <w:color w:val="3300CC"/>
      <w:u w:val="single"/>
    </w:rPr>
  </w:style>
  <w:style w:type="character" w:customStyle="1" w:styleId="CharChar114">
    <w:name w:val="Char Char114"/>
    <w:basedOn w:val="DefaultParagraphFont"/>
    <w:rsid w:val="00954157"/>
    <w:rPr>
      <w:rFonts w:ascii="Arial" w:hAnsi="Arial" w:cs="Arial" w:hint="default"/>
      <w:bCs/>
      <w:szCs w:val="26"/>
      <w:u w:val="single"/>
      <w:lang w:val="en-US" w:eastAsia="en-US" w:bidi="ar-SA"/>
    </w:rPr>
  </w:style>
  <w:style w:type="character" w:customStyle="1" w:styleId="CharChar112">
    <w:name w:val="Char Char112"/>
    <w:basedOn w:val="DefaultParagraphFont"/>
    <w:rsid w:val="00954157"/>
    <w:rPr>
      <w:rFonts w:ascii="Arial" w:hAnsi="Arial" w:cs="Arial" w:hint="default"/>
      <w:bCs/>
      <w:szCs w:val="26"/>
      <w:u w:val="single"/>
      <w:lang w:val="en-US" w:eastAsia="en-US" w:bidi="ar-SA"/>
    </w:rPr>
  </w:style>
  <w:style w:type="character" w:customStyle="1" w:styleId="zoomme">
    <w:name w:val="zoomme"/>
    <w:basedOn w:val="DefaultParagraphFont"/>
    <w:rsid w:val="00954157"/>
  </w:style>
  <w:style w:type="character" w:customStyle="1" w:styleId="classauthor">
    <w:name w:val="class=&quot;author&quot;"/>
    <w:basedOn w:val="DefaultParagraphFont"/>
    <w:rsid w:val="00954157"/>
  </w:style>
  <w:style w:type="character" w:customStyle="1" w:styleId="officialstitle-">
    <w:name w:val="official_s_title-"/>
    <w:basedOn w:val="DefaultParagraphFont"/>
    <w:rsid w:val="00954157"/>
  </w:style>
  <w:style w:type="character" w:customStyle="1" w:styleId="officialsbureau">
    <w:name w:val="official_s_bureau"/>
    <w:basedOn w:val="DefaultParagraphFont"/>
    <w:rsid w:val="00954157"/>
  </w:style>
  <w:style w:type="character" w:customStyle="1" w:styleId="gray">
    <w:name w:val="gray"/>
    <w:basedOn w:val="DefaultParagraphFont"/>
    <w:rsid w:val="00954157"/>
  </w:style>
  <w:style w:type="character" w:customStyle="1" w:styleId="Styleunderline11ptBorderSinglesolidlineAuto05p">
    <w:name w:val="Style underline + 11 pt Border: : (Single solid line Auto  0.5 p..."/>
    <w:rsid w:val="00954157"/>
    <w:rPr>
      <w:sz w:val="20"/>
      <w:u w:val="single"/>
      <w:bdr w:val="single" w:sz="4" w:space="0" w:color="auto" w:frame="1"/>
    </w:rPr>
  </w:style>
  <w:style w:type="character" w:customStyle="1" w:styleId="newscontent">
    <w:name w:val="newscontent"/>
    <w:rsid w:val="00954157"/>
  </w:style>
  <w:style w:type="character" w:customStyle="1" w:styleId="FontStyle172">
    <w:name w:val="Font Style172"/>
    <w:basedOn w:val="DefaultParagraphFont"/>
    <w:uiPriority w:val="99"/>
    <w:rsid w:val="00954157"/>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954157"/>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954157"/>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954157"/>
    <w:rPr>
      <w:rFonts w:ascii="Times New Roman" w:hAnsi="Times New Roman" w:cs="Times New Roman" w:hint="default"/>
      <w:sz w:val="10"/>
      <w:szCs w:val="10"/>
    </w:rPr>
  </w:style>
  <w:style w:type="character" w:customStyle="1" w:styleId="FontStyle174">
    <w:name w:val="Font Style174"/>
    <w:basedOn w:val="DefaultParagraphFont"/>
    <w:uiPriority w:val="99"/>
    <w:rsid w:val="00954157"/>
    <w:rPr>
      <w:rFonts w:ascii="Arial Narrow" w:hAnsi="Arial Narrow" w:cs="Arial Narrow" w:hint="default"/>
      <w:b/>
      <w:bCs/>
      <w:sz w:val="18"/>
      <w:szCs w:val="18"/>
    </w:rPr>
  </w:style>
  <w:style w:type="character" w:customStyle="1" w:styleId="FontStyle169">
    <w:name w:val="Font Style169"/>
    <w:basedOn w:val="DefaultParagraphFont"/>
    <w:uiPriority w:val="99"/>
    <w:rsid w:val="00954157"/>
    <w:rPr>
      <w:rFonts w:ascii="Times New Roman" w:hAnsi="Times New Roman" w:cs="Times New Roman" w:hint="default"/>
      <w:sz w:val="12"/>
      <w:szCs w:val="12"/>
    </w:rPr>
  </w:style>
  <w:style w:type="character" w:customStyle="1" w:styleId="FontStyle139">
    <w:name w:val="Font Style139"/>
    <w:basedOn w:val="DefaultParagraphFont"/>
    <w:uiPriority w:val="99"/>
    <w:rsid w:val="00954157"/>
    <w:rPr>
      <w:rFonts w:ascii="Times New Roman" w:hAnsi="Times New Roman" w:cs="Times New Roman" w:hint="default"/>
      <w:b/>
      <w:bCs/>
      <w:sz w:val="18"/>
      <w:szCs w:val="18"/>
    </w:rPr>
  </w:style>
  <w:style w:type="character" w:customStyle="1" w:styleId="aa">
    <w:name w:val="••••"/>
    <w:rsid w:val="00954157"/>
    <w:rPr>
      <w:color w:val="000000"/>
    </w:rPr>
  </w:style>
  <w:style w:type="character" w:customStyle="1" w:styleId="UL-Bold">
    <w:name w:val="UL-Bold"/>
    <w:basedOn w:val="DefaultParagraphFont"/>
    <w:rsid w:val="00954157"/>
    <w:rPr>
      <w:u w:val="thick"/>
    </w:rPr>
  </w:style>
  <w:style w:type="character" w:customStyle="1" w:styleId="UL-None">
    <w:name w:val="UL-None"/>
    <w:basedOn w:val="DefaultParagraphFont"/>
    <w:rsid w:val="00954157"/>
    <w:rPr>
      <w:strike w:val="0"/>
      <w:dstrike w:val="0"/>
      <w:u w:val="none"/>
      <w:effect w:val="none"/>
    </w:rPr>
  </w:style>
  <w:style w:type="character" w:customStyle="1" w:styleId="styletimesnewroman12ptbold0">
    <w:name w:val="styletimesnewroman12ptbold"/>
    <w:basedOn w:val="DefaultParagraphFont"/>
    <w:rsid w:val="00954157"/>
  </w:style>
  <w:style w:type="character" w:customStyle="1" w:styleId="FontStyle19">
    <w:name w:val="Font Style19"/>
    <w:basedOn w:val="DefaultParagraphFont"/>
    <w:uiPriority w:val="99"/>
    <w:rsid w:val="00954157"/>
    <w:rPr>
      <w:rFonts w:ascii="Times New Roman" w:hAnsi="Times New Roman" w:cs="Times New Roman" w:hint="default"/>
      <w:sz w:val="18"/>
      <w:szCs w:val="18"/>
    </w:rPr>
  </w:style>
  <w:style w:type="character" w:customStyle="1" w:styleId="UnderlineBox">
    <w:name w:val="Underline + Box"/>
    <w:uiPriority w:val="1"/>
    <w:qFormat/>
    <w:rsid w:val="00954157"/>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954157"/>
    <w:rPr>
      <w:sz w:val="20"/>
    </w:rPr>
  </w:style>
  <w:style w:type="character" w:customStyle="1" w:styleId="kn">
    <w:name w:val="kn"/>
    <w:basedOn w:val="DefaultParagraphFont"/>
    <w:rsid w:val="00954157"/>
  </w:style>
  <w:style w:type="character" w:customStyle="1" w:styleId="twelptblackblack1">
    <w:name w:val="twelptblackblack1"/>
    <w:basedOn w:val="DefaultParagraphFont"/>
    <w:rsid w:val="00954157"/>
    <w:rPr>
      <w:rFonts w:ascii="Verdana" w:hAnsi="Verdana" w:hint="default"/>
      <w:color w:val="000000"/>
      <w:sz w:val="16"/>
      <w:szCs w:val="16"/>
    </w:rPr>
  </w:style>
  <w:style w:type="character" w:customStyle="1" w:styleId="TagCharCharCharChar0">
    <w:name w:val="Tag Char Char Char Char"/>
    <w:basedOn w:val="DefaultParagraphFont"/>
    <w:rsid w:val="00954157"/>
    <w:rPr>
      <w:rFonts w:ascii="Times New Roman" w:eastAsia="Times New Roman" w:hAnsi="Times New Roman" w:cs="Times New Roman" w:hint="default"/>
      <w:b/>
      <w:bCs w:val="0"/>
      <w:sz w:val="24"/>
      <w:szCs w:val="20"/>
    </w:rPr>
  </w:style>
  <w:style w:type="character" w:customStyle="1" w:styleId="CharacterStyle14">
    <w:name w:val="Character Style 14"/>
    <w:rsid w:val="00954157"/>
    <w:rPr>
      <w:sz w:val="30"/>
      <w:szCs w:val="30"/>
    </w:rPr>
  </w:style>
  <w:style w:type="character" w:customStyle="1" w:styleId="CharacterStyle13">
    <w:name w:val="Character Style 13"/>
    <w:rsid w:val="00954157"/>
    <w:rPr>
      <w:i/>
      <w:iCs/>
      <w:sz w:val="17"/>
      <w:szCs w:val="17"/>
    </w:rPr>
  </w:style>
  <w:style w:type="character" w:customStyle="1" w:styleId="CardsNotUnderlined">
    <w:name w:val="Cards Not Underlined"/>
    <w:rsid w:val="00954157"/>
    <w:rPr>
      <w:rFonts w:ascii="Times New Roman" w:hAnsi="Times New Roman" w:cs="Times New Roman" w:hint="default"/>
      <w:sz w:val="16"/>
    </w:rPr>
  </w:style>
  <w:style w:type="character" w:customStyle="1" w:styleId="a13">
    <w:name w:val="a1"/>
    <w:rsid w:val="00954157"/>
    <w:rPr>
      <w:color w:val="008000"/>
    </w:rPr>
  </w:style>
  <w:style w:type="character" w:customStyle="1" w:styleId="mandelbrotrefrag">
    <w:name w:val="mandelbrot_refrag"/>
    <w:rsid w:val="00954157"/>
  </w:style>
  <w:style w:type="character" w:customStyle="1" w:styleId="imgcreditcaption">
    <w:name w:val="imgcreditcaption"/>
    <w:rsid w:val="00954157"/>
  </w:style>
  <w:style w:type="character" w:customStyle="1" w:styleId="current-article">
    <w:name w:val="current-article"/>
    <w:rsid w:val="00954157"/>
  </w:style>
  <w:style w:type="character" w:customStyle="1" w:styleId="hps">
    <w:name w:val="hps"/>
    <w:rsid w:val="00954157"/>
  </w:style>
  <w:style w:type="character" w:customStyle="1" w:styleId="source-org">
    <w:name w:val="source-org"/>
    <w:rsid w:val="00954157"/>
  </w:style>
  <w:style w:type="character" w:customStyle="1" w:styleId="Caption11">
    <w:name w:val="Caption11"/>
    <w:rsid w:val="00954157"/>
  </w:style>
  <w:style w:type="character" w:customStyle="1" w:styleId="mainheading">
    <w:name w:val="mainheading"/>
    <w:rsid w:val="00954157"/>
  </w:style>
  <w:style w:type="character" w:customStyle="1" w:styleId="StyleStyleunderlineBold11pt">
    <w:name w:val="Style Style underline + Bold + 11 pt"/>
    <w:rsid w:val="00954157"/>
    <w:rPr>
      <w:bCs/>
      <w:sz w:val="20"/>
      <w:u w:val="single"/>
    </w:rPr>
  </w:style>
  <w:style w:type="character" w:customStyle="1" w:styleId="StyleunderlineAsianTimesNewRomanBold">
    <w:name w:val="Style underline + (Asian) Times New Roman Bold"/>
    <w:rsid w:val="00954157"/>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954157"/>
    <w:rPr>
      <w:b/>
      <w:bCs/>
      <w:sz w:val="20"/>
      <w:u w:val="single"/>
      <w:bdr w:val="single" w:sz="4" w:space="0" w:color="auto" w:frame="1"/>
    </w:rPr>
  </w:style>
  <w:style w:type="character" w:customStyle="1" w:styleId="Style11ptBoldUnderlineBorderSinglesolidlineAuto1">
    <w:name w:val="Style 11 pt Bold Underline Border: : (Single solid line Auto  ...1"/>
    <w:rsid w:val="00954157"/>
    <w:rPr>
      <w:b/>
      <w:bCs/>
      <w:sz w:val="20"/>
      <w:u w:val="single"/>
      <w:bdr w:val="single" w:sz="4" w:space="0" w:color="auto" w:frame="1"/>
    </w:rPr>
  </w:style>
  <w:style w:type="character" w:customStyle="1" w:styleId="metaorigin">
    <w:name w:val="meta_origin"/>
    <w:rsid w:val="00954157"/>
  </w:style>
  <w:style w:type="character" w:customStyle="1" w:styleId="eminfo">
    <w:name w:val="eminfo"/>
    <w:rsid w:val="00954157"/>
  </w:style>
  <w:style w:type="character" w:customStyle="1" w:styleId="emhighlight">
    <w:name w:val="emhighlight"/>
    <w:rsid w:val="00954157"/>
  </w:style>
  <w:style w:type="character" w:customStyle="1" w:styleId="last">
    <w:name w:val="last"/>
    <w:rsid w:val="00954157"/>
  </w:style>
  <w:style w:type="character" w:customStyle="1" w:styleId="institution">
    <w:name w:val="institution"/>
    <w:rsid w:val="00954157"/>
  </w:style>
  <w:style w:type="character" w:customStyle="1" w:styleId="NormalCard">
    <w:name w:val="Normal Card"/>
    <w:uiPriority w:val="1"/>
    <w:qFormat/>
    <w:rsid w:val="00954157"/>
    <w:rPr>
      <w:rFonts w:ascii="Times New Roman" w:hAnsi="Times New Roman" w:cs="Times New Roman" w:hint="default"/>
      <w:sz w:val="24"/>
    </w:rPr>
  </w:style>
  <w:style w:type="character" w:customStyle="1" w:styleId="timebox">
    <w:name w:val="timebox"/>
    <w:rsid w:val="00954157"/>
  </w:style>
  <w:style w:type="character" w:customStyle="1" w:styleId="Heading2Subtext">
    <w:name w:val="Heading 2 Subtext"/>
    <w:rsid w:val="00954157"/>
    <w:rPr>
      <w:rFonts w:ascii="Times New Roman" w:hAnsi="Times New Roman" w:cs="Times New Roman" w:hint="default"/>
      <w:sz w:val="16"/>
    </w:rPr>
  </w:style>
  <w:style w:type="character" w:customStyle="1" w:styleId="caps-label">
    <w:name w:val="caps-label"/>
    <w:rsid w:val="00954157"/>
  </w:style>
  <w:style w:type="character" w:customStyle="1" w:styleId="cardshighlight0">
    <w:name w:val="cardshighlight"/>
    <w:rsid w:val="00954157"/>
  </w:style>
  <w:style w:type="character" w:customStyle="1" w:styleId="cardsfont12pt1">
    <w:name w:val="cardsfont12pt"/>
    <w:rsid w:val="00954157"/>
  </w:style>
  <w:style w:type="character" w:customStyle="1" w:styleId="kicker">
    <w:name w:val="kicker"/>
    <w:rsid w:val="00954157"/>
  </w:style>
  <w:style w:type="character" w:customStyle="1" w:styleId="backcontent">
    <w:name w:val="backcontent"/>
    <w:rsid w:val="00954157"/>
  </w:style>
  <w:style w:type="character" w:customStyle="1" w:styleId="daystmp">
    <w:name w:val="daystmp"/>
    <w:rsid w:val="00954157"/>
  </w:style>
  <w:style w:type="character" w:customStyle="1" w:styleId="cardsfont12ptchar">
    <w:name w:val="cardsfont12ptchar"/>
    <w:rsid w:val="00954157"/>
  </w:style>
  <w:style w:type="character" w:customStyle="1" w:styleId="gal">
    <w:name w:val="gal"/>
    <w:rsid w:val="00954157"/>
  </w:style>
  <w:style w:type="character" w:customStyle="1" w:styleId="imagedateline">
    <w:name w:val="image_dateline"/>
    <w:rsid w:val="00954157"/>
  </w:style>
  <w:style w:type="character" w:customStyle="1" w:styleId="authordatecharchar">
    <w:name w:val="authordatecharchar"/>
    <w:rsid w:val="00954157"/>
  </w:style>
  <w:style w:type="character" w:customStyle="1" w:styleId="style1char0">
    <w:name w:val="style1char"/>
    <w:rsid w:val="00954157"/>
  </w:style>
  <w:style w:type="character" w:customStyle="1" w:styleId="tagcharchar0">
    <w:name w:val="tagcharchar"/>
    <w:rsid w:val="00954157"/>
  </w:style>
  <w:style w:type="character" w:customStyle="1" w:styleId="underlinedcharchar2">
    <w:name w:val="underlinedcharchar"/>
    <w:rsid w:val="00954157"/>
  </w:style>
  <w:style w:type="character" w:customStyle="1" w:styleId="BoxedChar">
    <w:name w:val="Boxed Char"/>
    <w:rsid w:val="00954157"/>
    <w:rPr>
      <w:rFonts w:ascii="Arial Narrow" w:hAnsi="Arial Narrow" w:hint="default"/>
      <w:b/>
      <w:bCs w:val="0"/>
      <w:sz w:val="18"/>
      <w:bdr w:val="single" w:sz="6" w:space="0" w:color="auto" w:frame="1"/>
    </w:rPr>
  </w:style>
  <w:style w:type="character" w:customStyle="1" w:styleId="cardCharCharChar1">
    <w:name w:val="card Char Char Char1"/>
    <w:rsid w:val="00954157"/>
    <w:rPr>
      <w:lang w:val="en-US" w:eastAsia="en-US" w:bidi="ar-SA"/>
    </w:rPr>
  </w:style>
  <w:style w:type="character" w:customStyle="1" w:styleId="Style11ptThickunderline">
    <w:name w:val="Style 11 pt Thick underline"/>
    <w:rsid w:val="00954157"/>
    <w:rPr>
      <w:sz w:val="20"/>
      <w:u w:val="thick"/>
    </w:rPr>
  </w:style>
  <w:style w:type="character" w:customStyle="1" w:styleId="Style11ptBoldThickunderline">
    <w:name w:val="Style 11 pt Bold Thick underline"/>
    <w:rsid w:val="00954157"/>
    <w:rPr>
      <w:b/>
      <w:bCs/>
      <w:sz w:val="20"/>
      <w:u w:val="thick"/>
    </w:rPr>
  </w:style>
  <w:style w:type="character" w:customStyle="1" w:styleId="authors1">
    <w:name w:val="authors1"/>
    <w:rsid w:val="00954157"/>
    <w:rPr>
      <w:rFonts w:ascii="Verdana" w:hAnsi="Verdana" w:hint="default"/>
      <w:b/>
      <w:bCs/>
      <w:color w:val="006699"/>
      <w:sz w:val="20"/>
      <w:szCs w:val="20"/>
    </w:rPr>
  </w:style>
  <w:style w:type="character" w:customStyle="1" w:styleId="headlinesectionlarge">
    <w:name w:val="headline_section_large"/>
    <w:rsid w:val="00954157"/>
  </w:style>
  <w:style w:type="character" w:customStyle="1" w:styleId="Styleunderline11ptBlack">
    <w:name w:val="Style underline + 11 pt Black"/>
    <w:rsid w:val="00954157"/>
    <w:rPr>
      <w:color w:val="000000"/>
      <w:sz w:val="20"/>
      <w:u w:val="single"/>
    </w:rPr>
  </w:style>
  <w:style w:type="character" w:customStyle="1" w:styleId="Styleunderline11ptBoldBlack">
    <w:name w:val="Style underline + 11 pt Bold Black"/>
    <w:rsid w:val="00954157"/>
    <w:rPr>
      <w:b/>
      <w:bCs/>
      <w:color w:val="000000"/>
      <w:sz w:val="20"/>
      <w:u w:val="single"/>
    </w:rPr>
  </w:style>
  <w:style w:type="character" w:customStyle="1" w:styleId="Style11ptBoldBlackUnderline">
    <w:name w:val="Style 11 pt Bold Black Underline"/>
    <w:rsid w:val="00954157"/>
    <w:rPr>
      <w:b/>
      <w:bCs/>
      <w:color w:val="000000"/>
      <w:sz w:val="20"/>
      <w:u w:val="single"/>
    </w:rPr>
  </w:style>
  <w:style w:type="character" w:customStyle="1" w:styleId="Style11ptBoldBlackUnderlineBorderSinglesolidline">
    <w:name w:val="Style 11 pt Bold Black Underline Border: : (Single solid line ..."/>
    <w:rsid w:val="00954157"/>
    <w:rPr>
      <w:b/>
      <w:bCs/>
      <w:color w:val="000000"/>
      <w:sz w:val="20"/>
      <w:u w:val="single"/>
      <w:bdr w:val="single" w:sz="4" w:space="0" w:color="auto" w:frame="1"/>
    </w:rPr>
  </w:style>
  <w:style w:type="character" w:customStyle="1" w:styleId="StyleLatinMeridien-Italic11ptItalicUnderline">
    <w:name w:val="Style (Latin) Meridien-Italic 11 pt Italic Underline"/>
    <w:rsid w:val="00954157"/>
    <w:rPr>
      <w:rFonts w:ascii="Meridien-Italic" w:hAnsi="Meridien-Italic" w:hint="default"/>
      <w:i/>
      <w:iCs/>
      <w:sz w:val="20"/>
      <w:u w:val="single"/>
    </w:rPr>
  </w:style>
  <w:style w:type="character" w:customStyle="1" w:styleId="underlinestylechar0">
    <w:name w:val="underlinestylechar"/>
    <w:rsid w:val="00954157"/>
  </w:style>
  <w:style w:type="character" w:customStyle="1" w:styleId="StyleCards12ptThickunderlineChar1">
    <w:name w:val="Style Cards + 12 pt Thick underline Char1"/>
    <w:rsid w:val="00954157"/>
    <w:rPr>
      <w:sz w:val="24"/>
      <w:szCs w:val="24"/>
      <w:u w:val="thick"/>
    </w:rPr>
  </w:style>
  <w:style w:type="character" w:customStyle="1" w:styleId="BodyTextIndentChar2">
    <w:name w:val="Body Text Indent Char2"/>
    <w:basedOn w:val="DefaultParagraphFont"/>
    <w:uiPriority w:val="99"/>
    <w:semiHidden/>
    <w:rsid w:val="00954157"/>
    <w:rPr>
      <w:rFonts w:ascii="Georgia" w:hAnsi="Georgia" w:hint="default"/>
      <w:sz w:val="22"/>
      <w:szCs w:val="22"/>
    </w:rPr>
  </w:style>
  <w:style w:type="character" w:customStyle="1" w:styleId="BodyText2Char2">
    <w:name w:val="Body Text 2 Char2"/>
    <w:basedOn w:val="DefaultParagraphFont"/>
    <w:uiPriority w:val="99"/>
    <w:semiHidden/>
    <w:rsid w:val="00954157"/>
    <w:rPr>
      <w:rFonts w:ascii="Georgia" w:hAnsi="Georgia" w:hint="default"/>
      <w:sz w:val="22"/>
      <w:szCs w:val="22"/>
    </w:rPr>
  </w:style>
  <w:style w:type="character" w:customStyle="1" w:styleId="BodyText3Char2">
    <w:name w:val="Body Text 3 Char2"/>
    <w:basedOn w:val="DefaultParagraphFont"/>
    <w:uiPriority w:val="99"/>
    <w:semiHidden/>
    <w:rsid w:val="00954157"/>
    <w:rPr>
      <w:rFonts w:ascii="Georgia" w:hAnsi="Georgia" w:hint="default"/>
      <w:sz w:val="16"/>
      <w:szCs w:val="16"/>
    </w:rPr>
  </w:style>
  <w:style w:type="character" w:customStyle="1" w:styleId="BodyTextIndent2Char2">
    <w:name w:val="Body Text Indent 2 Char2"/>
    <w:basedOn w:val="DefaultParagraphFont"/>
    <w:uiPriority w:val="99"/>
    <w:semiHidden/>
    <w:rsid w:val="00954157"/>
    <w:rPr>
      <w:rFonts w:ascii="Georgia" w:hAnsi="Georgia" w:hint="default"/>
      <w:sz w:val="22"/>
      <w:szCs w:val="22"/>
    </w:rPr>
  </w:style>
  <w:style w:type="character" w:customStyle="1" w:styleId="BodyTextIndent3Char2">
    <w:name w:val="Body Text Indent 3 Char2"/>
    <w:basedOn w:val="DefaultParagraphFont"/>
    <w:uiPriority w:val="99"/>
    <w:semiHidden/>
    <w:rsid w:val="00954157"/>
    <w:rPr>
      <w:rFonts w:ascii="Georgia" w:hAnsi="Georgia" w:hint="default"/>
      <w:sz w:val="16"/>
      <w:szCs w:val="16"/>
    </w:rPr>
  </w:style>
  <w:style w:type="character" w:customStyle="1" w:styleId="z-BottomofFormChar2">
    <w:name w:val="z-Bottom of Form Char2"/>
    <w:basedOn w:val="DefaultParagraphFont"/>
    <w:uiPriority w:val="99"/>
    <w:semiHidden/>
    <w:rsid w:val="00954157"/>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954157"/>
  </w:style>
  <w:style w:type="character" w:customStyle="1" w:styleId="m5686307894942199640gmail-styleunderline">
    <w:name w:val="m_5686307894942199640gmail-styleunderline"/>
    <w:basedOn w:val="DefaultParagraphFont"/>
    <w:rsid w:val="00954157"/>
  </w:style>
  <w:style w:type="character" w:customStyle="1" w:styleId="UnderlineCharCharChar">
    <w:name w:val="Underline Char Char Char"/>
    <w:rsid w:val="00954157"/>
    <w:rPr>
      <w:noProof w:val="0"/>
      <w:u w:val="single"/>
      <w:lang w:val="en-US" w:eastAsia="en-US" w:bidi="ar-SA"/>
    </w:rPr>
  </w:style>
  <w:style w:type="character" w:customStyle="1" w:styleId="messagecontent">
    <w:name w:val="message_content"/>
    <w:rsid w:val="00954157"/>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954157"/>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54157"/>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954157"/>
  </w:style>
  <w:style w:type="character" w:customStyle="1" w:styleId="CitationChar">
    <w:name w:val="Citation Char"/>
    <w:rsid w:val="00954157"/>
    <w:rPr>
      <w:bCs/>
      <w:u w:val="single"/>
    </w:rPr>
  </w:style>
  <w:style w:type="character" w:customStyle="1" w:styleId="FontStyle72">
    <w:name w:val="Font Style72"/>
    <w:rsid w:val="00954157"/>
    <w:rPr>
      <w:rFonts w:ascii="Times New Roman" w:hAnsi="Times New Roman" w:cs="Times New Roman" w:hint="default"/>
      <w:sz w:val="16"/>
      <w:szCs w:val="16"/>
    </w:rPr>
  </w:style>
  <w:style w:type="character" w:customStyle="1" w:styleId="FontStyle73">
    <w:name w:val="Font Style73"/>
    <w:uiPriority w:val="99"/>
    <w:rsid w:val="00954157"/>
    <w:rPr>
      <w:rFonts w:ascii="Times New Roman" w:hAnsi="Times New Roman" w:cs="Times New Roman" w:hint="default"/>
      <w:i/>
      <w:iCs/>
      <w:sz w:val="16"/>
      <w:szCs w:val="16"/>
    </w:rPr>
  </w:style>
  <w:style w:type="character" w:customStyle="1" w:styleId="UnderlinestyleChar20">
    <w:name w:val="Underline style Char2"/>
    <w:rsid w:val="00954157"/>
    <w:rPr>
      <w:sz w:val="22"/>
      <w:szCs w:val="24"/>
      <w:u w:val="single"/>
      <w:lang w:val="en-US" w:eastAsia="en-US" w:bidi="ar-SA"/>
    </w:rPr>
  </w:style>
  <w:style w:type="character" w:customStyle="1" w:styleId="FontStyle49">
    <w:name w:val="Font Style49"/>
    <w:uiPriority w:val="99"/>
    <w:rsid w:val="00954157"/>
    <w:rPr>
      <w:rFonts w:ascii="Times New Roman" w:hAnsi="Times New Roman" w:cs="Times New Roman" w:hint="default"/>
      <w:sz w:val="20"/>
      <w:szCs w:val="20"/>
    </w:rPr>
  </w:style>
  <w:style w:type="character" w:customStyle="1" w:styleId="FontStyle50">
    <w:name w:val="Font Style50"/>
    <w:uiPriority w:val="99"/>
    <w:rsid w:val="00954157"/>
    <w:rPr>
      <w:rFonts w:ascii="Times New Roman" w:hAnsi="Times New Roman" w:cs="Times New Roman" w:hint="default"/>
      <w:b/>
      <w:bCs/>
      <w:sz w:val="20"/>
      <w:szCs w:val="20"/>
    </w:rPr>
  </w:style>
  <w:style w:type="paragraph" w:styleId="ListBullet">
    <w:name w:val="List Bullet"/>
    <w:basedOn w:val="Normal"/>
    <w:link w:val="ListBulletChar"/>
    <w:unhideWhenUsed/>
    <w:rsid w:val="00954157"/>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954157"/>
    <w:rPr>
      <w:rFonts w:ascii="MS Mincho" w:eastAsia="MS Mincho" w:hAnsi="MS Mincho" w:hint="eastAsia"/>
      <w:szCs w:val="20"/>
      <w:u w:val="single"/>
    </w:rPr>
  </w:style>
  <w:style w:type="character" w:customStyle="1" w:styleId="Citation-AuthorDateChar">
    <w:name w:val="Citation - Author/Date Char"/>
    <w:locked/>
    <w:rsid w:val="00954157"/>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954157"/>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954157"/>
    <w:rPr>
      <w:rFonts w:ascii="Times New Roman" w:eastAsia="Times New Roman" w:hAnsi="Times New Roman" w:cs="Times New Roman" w:hint="default"/>
      <w:b/>
      <w:bCs w:val="0"/>
      <w:sz w:val="24"/>
      <w:szCs w:val="24"/>
    </w:rPr>
  </w:style>
  <w:style w:type="character" w:customStyle="1" w:styleId="UnderlineCharChar4">
    <w:name w:val="Underline Char Char4"/>
    <w:rsid w:val="00954157"/>
    <w:rPr>
      <w:szCs w:val="24"/>
      <w:u w:val="single"/>
      <w:lang w:val="en-US" w:eastAsia="en-US" w:bidi="ar-SA"/>
    </w:rPr>
  </w:style>
  <w:style w:type="character" w:customStyle="1" w:styleId="BoldUnderlineCharChar3">
    <w:name w:val="BoldUnderline Char Char3"/>
    <w:rsid w:val="00954157"/>
    <w:rPr>
      <w:b/>
      <w:bCs w:val="0"/>
      <w:szCs w:val="24"/>
      <w:u w:val="single"/>
      <w:lang w:val="en-US" w:eastAsia="en-US" w:bidi="ar-SA"/>
    </w:rPr>
  </w:style>
  <w:style w:type="character" w:customStyle="1" w:styleId="UnderlineCharChar3">
    <w:name w:val="Underline Char Char3"/>
    <w:rsid w:val="00954157"/>
    <w:rPr>
      <w:szCs w:val="24"/>
      <w:u w:val="single"/>
      <w:lang w:val="en-US" w:eastAsia="en-US" w:bidi="ar-SA"/>
    </w:rPr>
  </w:style>
  <w:style w:type="character" w:customStyle="1" w:styleId="BoldUnderlineCharChar2">
    <w:name w:val="BoldUnderline Char Char2"/>
    <w:rsid w:val="00954157"/>
    <w:rPr>
      <w:b/>
      <w:bCs w:val="0"/>
      <w:szCs w:val="24"/>
      <w:u w:val="single"/>
      <w:lang w:val="en-US" w:eastAsia="en-US" w:bidi="ar-SA"/>
    </w:rPr>
  </w:style>
  <w:style w:type="character" w:customStyle="1" w:styleId="volume-issue">
    <w:name w:val="volume-issue"/>
    <w:rsid w:val="00954157"/>
    <w:rPr>
      <w:rFonts w:ascii="Times New Roman" w:hAnsi="Times New Roman" w:cs="Times New Roman" w:hint="default"/>
    </w:rPr>
  </w:style>
  <w:style w:type="character" w:customStyle="1" w:styleId="boldness1">
    <w:name w:val="boldness1"/>
    <w:rsid w:val="00954157"/>
  </w:style>
  <w:style w:type="character" w:customStyle="1" w:styleId="story-author">
    <w:name w:val="story-author"/>
    <w:basedOn w:val="DefaultParagraphFont"/>
    <w:rsid w:val="00954157"/>
  </w:style>
  <w:style w:type="character" w:customStyle="1" w:styleId="Heading3CharCharCharChar">
    <w:name w:val="Heading 3 Char Char Char Char"/>
    <w:basedOn w:val="DefaultParagraphFont"/>
    <w:rsid w:val="00954157"/>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954157"/>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954157"/>
  </w:style>
  <w:style w:type="character" w:customStyle="1" w:styleId="StyleStyle4CharTimesNewRoman11ptItalic">
    <w:name w:val="Style Style4 Char + Times New Roman 11 pt Italic"/>
    <w:basedOn w:val="DefaultParagraphFont"/>
    <w:rsid w:val="00954157"/>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954157"/>
  </w:style>
  <w:style w:type="character" w:customStyle="1" w:styleId="ac">
    <w:name w:val="_"/>
    <w:basedOn w:val="DefaultParagraphFont"/>
    <w:rsid w:val="00954157"/>
  </w:style>
  <w:style w:type="character" w:customStyle="1" w:styleId="Heading3CharCharCharChar1">
    <w:name w:val="Heading 3 Char Char Char Char1"/>
    <w:rsid w:val="00954157"/>
    <w:rPr>
      <w:rFonts w:ascii="Arial" w:hAnsi="Arial" w:cs="Arial" w:hint="default"/>
      <w:bCs/>
      <w:szCs w:val="26"/>
      <w:u w:val="single"/>
      <w:lang w:val="en-US" w:eastAsia="en-US" w:bidi="ar-SA"/>
    </w:rPr>
  </w:style>
  <w:style w:type="character" w:customStyle="1" w:styleId="comment-body">
    <w:name w:val="comment-body"/>
    <w:rsid w:val="00954157"/>
  </w:style>
  <w:style w:type="character" w:customStyle="1" w:styleId="UnderlineCharCharChar1">
    <w:name w:val="Underline Char Char Char1"/>
    <w:rsid w:val="00954157"/>
    <w:rPr>
      <w:u w:val="single"/>
      <w:lang w:val="en-US" w:eastAsia="en-US" w:bidi="ar-SA"/>
    </w:rPr>
  </w:style>
  <w:style w:type="character" w:customStyle="1" w:styleId="reality">
    <w:name w:val="reality"/>
    <w:rsid w:val="00954157"/>
  </w:style>
  <w:style w:type="character" w:customStyle="1" w:styleId="UnderlineChar1Char">
    <w:name w:val="Underline Char1 Char"/>
    <w:rsid w:val="00954157"/>
    <w:rPr>
      <w:rFonts w:ascii="Calibri" w:eastAsia="MS Mincho" w:hAnsi="Calibri" w:cs="Calibri" w:hint="default"/>
      <w:szCs w:val="20"/>
      <w:u w:val="single"/>
    </w:rPr>
  </w:style>
  <w:style w:type="character" w:customStyle="1" w:styleId="StyleBoldandUnderlineCharChar29pt">
    <w:name w:val="Style Bold and Underline Char Char2 + 9 pt"/>
    <w:rsid w:val="00954157"/>
    <w:rPr>
      <w:rFonts w:ascii="Times New Roman" w:hAnsi="Times New Roman" w:cs="Times New Roman" w:hint="default"/>
      <w:b/>
      <w:bCs/>
      <w:noProof w:val="0"/>
      <w:sz w:val="20"/>
      <w:u w:val="single"/>
    </w:rPr>
  </w:style>
  <w:style w:type="character" w:customStyle="1" w:styleId="StyleUnderlineCharChar19pt">
    <w:name w:val="Style Underline Char Char1 + 9 pt"/>
    <w:rsid w:val="00954157"/>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54157"/>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954157"/>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954157"/>
    <w:rPr>
      <w:rFonts w:ascii="Times New Roman" w:hAnsi="Times New Roman" w:cs="Times New Roman" w:hint="default"/>
      <w:sz w:val="20"/>
      <w:u w:val="dottedHeavy"/>
    </w:rPr>
  </w:style>
  <w:style w:type="character" w:customStyle="1" w:styleId="article-record-publication-volume-issue">
    <w:name w:val="article-record-publication-volume-issue"/>
    <w:rsid w:val="00954157"/>
  </w:style>
  <w:style w:type="character" w:customStyle="1" w:styleId="resultbodyblack">
    <w:name w:val="resultbodyblack"/>
    <w:rsid w:val="00954157"/>
    <w:rPr>
      <w:rFonts w:ascii="Times New Roman" w:hAnsi="Times New Roman" w:cs="Times New Roman" w:hint="default"/>
    </w:rPr>
  </w:style>
  <w:style w:type="character" w:customStyle="1" w:styleId="quotechar0">
    <w:name w:val="quotechar"/>
    <w:rsid w:val="00954157"/>
  </w:style>
  <w:style w:type="character" w:customStyle="1" w:styleId="3TagCite">
    <w:name w:val="3 Tag/Cite"/>
    <w:rsid w:val="00954157"/>
    <w:rPr>
      <w:rFonts w:ascii="Times New Roman" w:hAnsi="Times New Roman" w:cs="Times New Roman" w:hint="default"/>
      <w:b/>
      <w:bCs w:val="0"/>
    </w:rPr>
  </w:style>
  <w:style w:type="character" w:customStyle="1" w:styleId="4Qualifications">
    <w:name w:val="4 Qualifications"/>
    <w:rsid w:val="00954157"/>
    <w:rPr>
      <w:rFonts w:ascii="Times New Roman" w:hAnsi="Times New Roman" w:cs="Times New Roman" w:hint="default"/>
      <w:sz w:val="19"/>
    </w:rPr>
  </w:style>
  <w:style w:type="character" w:customStyle="1" w:styleId="6Underlined">
    <w:name w:val="6 Underlined"/>
    <w:rsid w:val="00954157"/>
    <w:rPr>
      <w:rFonts w:ascii="Times New Roman" w:hAnsi="Times New Roman" w:cs="Times New Roman" w:hint="default"/>
      <w:b/>
      <w:bCs w:val="0"/>
      <w:sz w:val="21"/>
      <w:u w:val="single"/>
    </w:rPr>
  </w:style>
  <w:style w:type="character" w:customStyle="1" w:styleId="nohighlighting">
    <w:name w:val="no highlighting"/>
    <w:rsid w:val="00954157"/>
    <w:rPr>
      <w:rFonts w:ascii="Times New Roman" w:hAnsi="Times New Roman" w:cs="Times New Roman" w:hint="default"/>
      <w:color w:val="auto"/>
      <w:sz w:val="20"/>
      <w:u w:val="thick"/>
      <w:bdr w:val="none" w:sz="0" w:space="0" w:color="auto" w:frame="1"/>
    </w:rPr>
  </w:style>
  <w:style w:type="character" w:customStyle="1" w:styleId="CharChar61">
    <w:name w:val="Char Char61"/>
    <w:rsid w:val="00954157"/>
    <w:rPr>
      <w:rFonts w:ascii="Arial" w:hAnsi="Arial" w:cs="Arial" w:hint="default"/>
      <w:bCs/>
      <w:sz w:val="16"/>
      <w:szCs w:val="26"/>
      <w:lang w:val="en-US" w:eastAsia="en-US" w:bidi="ar-SA"/>
    </w:rPr>
  </w:style>
  <w:style w:type="character" w:customStyle="1" w:styleId="styledate">
    <w:name w:val="styledate"/>
    <w:rsid w:val="00954157"/>
  </w:style>
  <w:style w:type="character" w:customStyle="1" w:styleId="StyleUnderlineChar9ptChar">
    <w:name w:val="Style Underline Char + 9 pt Char"/>
    <w:rsid w:val="00954157"/>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54157"/>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54157"/>
    <w:rPr>
      <w:b/>
      <w:bCs w:val="0"/>
      <w:szCs w:val="24"/>
      <w:u w:val="single"/>
      <w:lang w:val="en-US" w:eastAsia="en-US" w:bidi="ar-SA"/>
    </w:rPr>
  </w:style>
  <w:style w:type="character" w:customStyle="1" w:styleId="BoldandUnderlineChar1Char2">
    <w:name w:val="Bold and Underline Char1 Char2"/>
    <w:rsid w:val="00954157"/>
    <w:rPr>
      <w:b/>
      <w:bCs w:val="0"/>
      <w:szCs w:val="24"/>
      <w:u w:val="single"/>
      <w:lang w:val="en-US" w:eastAsia="en-US" w:bidi="ar-SA"/>
    </w:rPr>
  </w:style>
  <w:style w:type="character" w:customStyle="1" w:styleId="BoldandUnderlineCharChar1">
    <w:name w:val="Bold and Underline Char Char1"/>
    <w:rsid w:val="00954157"/>
    <w:rPr>
      <w:b/>
      <w:bCs w:val="0"/>
      <w:szCs w:val="24"/>
      <w:u w:val="single"/>
      <w:lang w:val="en-US" w:eastAsia="en-US" w:bidi="ar-SA"/>
    </w:rPr>
  </w:style>
  <w:style w:type="character" w:customStyle="1" w:styleId="authoraffil">
    <w:name w:val="authoraffil"/>
    <w:rsid w:val="00954157"/>
  </w:style>
  <w:style w:type="character" w:customStyle="1" w:styleId="CharChar8">
    <w:name w:val="Char Char8"/>
    <w:rsid w:val="00954157"/>
    <w:rPr>
      <w:rFonts w:ascii="Georgia" w:eastAsia="Times New Roman" w:hAnsi="Georgia" w:hint="default"/>
      <w:b/>
      <w:bCs/>
      <w:sz w:val="30"/>
      <w:szCs w:val="28"/>
      <w:u w:val="single"/>
    </w:rPr>
  </w:style>
  <w:style w:type="character" w:customStyle="1" w:styleId="StyleArial6ptBold">
    <w:name w:val="Style Arial 6 pt Bold"/>
    <w:rsid w:val="00954157"/>
    <w:rPr>
      <w:rFonts w:ascii="Arial" w:hAnsi="Arial" w:cs="Arial" w:hint="default"/>
      <w:bCs/>
      <w:sz w:val="12"/>
    </w:rPr>
  </w:style>
  <w:style w:type="character" w:customStyle="1" w:styleId="Heading2Char5">
    <w:name w:val="Heading 2 Char5"/>
    <w:rsid w:val="00954157"/>
    <w:rPr>
      <w:rFonts w:ascii="Garamond" w:hAnsi="Garamond" w:cs="Arial" w:hint="default"/>
      <w:b/>
      <w:bCs/>
      <w:iCs/>
      <w:sz w:val="24"/>
      <w:szCs w:val="28"/>
      <w:lang w:val="en-US" w:eastAsia="en-US" w:bidi="ar-SA"/>
    </w:rPr>
  </w:style>
  <w:style w:type="character" w:customStyle="1" w:styleId="boldcitationChar">
    <w:name w:val="bold citation Char"/>
    <w:rsid w:val="00954157"/>
    <w:rPr>
      <w:rFonts w:ascii="Arial" w:hAnsi="Arial" w:cs="Arial" w:hint="default"/>
      <w:b/>
      <w:bCs w:val="0"/>
      <w:sz w:val="28"/>
      <w:szCs w:val="24"/>
      <w:u w:val="thick"/>
      <w:lang w:val="en-US" w:eastAsia="en-US" w:bidi="ar-SA"/>
    </w:rPr>
  </w:style>
  <w:style w:type="character" w:customStyle="1" w:styleId="BoldunderlineChar5">
    <w:name w:val="Bold/underline Char"/>
    <w:rsid w:val="00954157"/>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54157"/>
  </w:style>
  <w:style w:type="character" w:customStyle="1" w:styleId="tagCharCharChar1">
    <w:name w:val="tag Char Char Char1"/>
    <w:rsid w:val="00954157"/>
    <w:rPr>
      <w:b/>
      <w:bCs w:val="0"/>
      <w:sz w:val="24"/>
      <w:lang w:val="en-US" w:eastAsia="en-US" w:bidi="ar-SA"/>
    </w:rPr>
  </w:style>
  <w:style w:type="character" w:customStyle="1" w:styleId="bylines">
    <w:name w:val="bylines"/>
    <w:basedOn w:val="DefaultParagraphFont"/>
    <w:rsid w:val="00954157"/>
  </w:style>
  <w:style w:type="character" w:customStyle="1" w:styleId="StyleStyleBoldUnderlineUnderlineIntenseEmphasis1apple-style-2">
    <w:name w:val="Style Style Bold UnderlineUnderlineIntense Emphasis1apple-style-...2"/>
    <w:basedOn w:val="DefaultParagraphFont"/>
    <w:rsid w:val="00954157"/>
    <w:rPr>
      <w:b w:val="0"/>
      <w:bCs/>
      <w:sz w:val="22"/>
      <w:u w:val="single"/>
    </w:rPr>
  </w:style>
  <w:style w:type="character" w:customStyle="1" w:styleId="FontStyle57">
    <w:name w:val="Font Style57"/>
    <w:rsid w:val="00954157"/>
    <w:rPr>
      <w:rFonts w:ascii="Georgia" w:hAnsi="Georgia" w:cs="Georgia" w:hint="default"/>
      <w:b/>
      <w:bCs/>
      <w:sz w:val="14"/>
      <w:szCs w:val="14"/>
    </w:rPr>
  </w:style>
  <w:style w:type="character" w:customStyle="1" w:styleId="FontStyle89">
    <w:name w:val="Font Style89"/>
    <w:rsid w:val="00954157"/>
    <w:rPr>
      <w:rFonts w:ascii="Times New Roman" w:hAnsi="Times New Roman" w:cs="Times New Roman" w:hint="default"/>
      <w:b/>
      <w:bCs/>
      <w:smallCaps/>
      <w:spacing w:val="40"/>
      <w:sz w:val="16"/>
      <w:szCs w:val="16"/>
    </w:rPr>
  </w:style>
  <w:style w:type="character" w:customStyle="1" w:styleId="hvr">
    <w:name w:val="hvr"/>
    <w:basedOn w:val="DefaultParagraphFont"/>
    <w:rsid w:val="00954157"/>
  </w:style>
  <w:style w:type="character" w:customStyle="1" w:styleId="cardChar20">
    <w:name w:val="card Char2"/>
    <w:basedOn w:val="DefaultParagraphFont"/>
    <w:uiPriority w:val="6"/>
    <w:rsid w:val="00954157"/>
    <w:rPr>
      <w:rFonts w:ascii="Times New Roman" w:hAnsi="Times New Roman" w:cs="Calibri" w:hint="default"/>
      <w:szCs w:val="20"/>
    </w:rPr>
  </w:style>
  <w:style w:type="character" w:customStyle="1" w:styleId="red">
    <w:name w:val="red"/>
    <w:basedOn w:val="DefaultParagraphFont"/>
    <w:rsid w:val="00954157"/>
  </w:style>
  <w:style w:type="character" w:customStyle="1" w:styleId="viewstorydateline">
    <w:name w:val="viewstorydateline"/>
    <w:basedOn w:val="DefaultParagraphFont"/>
    <w:rsid w:val="00954157"/>
  </w:style>
  <w:style w:type="character" w:customStyle="1" w:styleId="meta-sep">
    <w:name w:val="meta-sep"/>
    <w:basedOn w:val="DefaultParagraphFont"/>
    <w:rsid w:val="00954157"/>
  </w:style>
  <w:style w:type="character" w:customStyle="1" w:styleId="A19">
    <w:name w:val="A19"/>
    <w:uiPriority w:val="99"/>
    <w:rsid w:val="00954157"/>
    <w:rPr>
      <w:rFonts w:ascii="Georgia" w:hAnsi="Georgia" w:cs="Georgia" w:hint="default"/>
      <w:color w:val="000000"/>
      <w:sz w:val="20"/>
      <w:szCs w:val="20"/>
      <w:u w:val="single"/>
    </w:rPr>
  </w:style>
  <w:style w:type="character" w:customStyle="1" w:styleId="A130">
    <w:name w:val="A13"/>
    <w:rsid w:val="00954157"/>
    <w:rPr>
      <w:rFonts w:ascii="Georgia" w:hAnsi="Georgia" w:cs="Georgia" w:hint="default"/>
      <w:color w:val="000000"/>
      <w:sz w:val="11"/>
      <w:szCs w:val="11"/>
    </w:rPr>
  </w:style>
  <w:style w:type="character" w:customStyle="1" w:styleId="ontext">
    <w:name w:val="ontext"/>
    <w:basedOn w:val="DefaultParagraphFont"/>
    <w:rsid w:val="00954157"/>
  </w:style>
  <w:style w:type="character" w:customStyle="1" w:styleId="archive-title">
    <w:name w:val="archive-title"/>
    <w:basedOn w:val="DefaultParagraphFont"/>
    <w:rsid w:val="00954157"/>
  </w:style>
  <w:style w:type="character" w:customStyle="1" w:styleId="imgleft">
    <w:name w:val="imgleft"/>
    <w:basedOn w:val="DefaultParagraphFont"/>
    <w:rsid w:val="00954157"/>
  </w:style>
  <w:style w:type="character" w:customStyle="1" w:styleId="imgcenter">
    <w:name w:val="imgcenter"/>
    <w:basedOn w:val="DefaultParagraphFont"/>
    <w:rsid w:val="00954157"/>
  </w:style>
  <w:style w:type="character" w:customStyle="1" w:styleId="A42">
    <w:name w:val="A4+2"/>
    <w:uiPriority w:val="99"/>
    <w:rsid w:val="00954157"/>
    <w:rPr>
      <w:rFonts w:ascii="Helvetica LT Std" w:hAnsi="Helvetica LT Std" w:cs="Helvetica LT Std" w:hint="default"/>
      <w:color w:val="000000"/>
      <w:sz w:val="11"/>
      <w:szCs w:val="11"/>
    </w:rPr>
  </w:style>
  <w:style w:type="character" w:customStyle="1" w:styleId="fstitle">
    <w:name w:val="fs_title"/>
    <w:basedOn w:val="DefaultParagraphFont"/>
    <w:rsid w:val="00954157"/>
  </w:style>
  <w:style w:type="character" w:customStyle="1" w:styleId="reportbody1">
    <w:name w:val="reportbody1"/>
    <w:basedOn w:val="DefaultParagraphFont"/>
    <w:rsid w:val="00954157"/>
    <w:rPr>
      <w:rFonts w:ascii="Tahoma" w:hAnsi="Tahoma" w:cs="Tahoma" w:hint="default"/>
      <w:color w:val="000000"/>
      <w:sz w:val="14"/>
      <w:szCs w:val="14"/>
    </w:rPr>
  </w:style>
  <w:style w:type="character" w:customStyle="1" w:styleId="dateday">
    <w:name w:val="date_day"/>
    <w:basedOn w:val="DefaultParagraphFont"/>
    <w:rsid w:val="00954157"/>
  </w:style>
  <w:style w:type="character" w:customStyle="1" w:styleId="datemonth">
    <w:name w:val="date_month"/>
    <w:basedOn w:val="DefaultParagraphFont"/>
    <w:rsid w:val="00954157"/>
  </w:style>
  <w:style w:type="character" w:customStyle="1" w:styleId="dateyear">
    <w:name w:val="date_year"/>
    <w:basedOn w:val="DefaultParagraphFont"/>
    <w:rsid w:val="00954157"/>
  </w:style>
  <w:style w:type="character" w:customStyle="1" w:styleId="Heading3CharCharCharCharCharChar">
    <w:name w:val="Heading 3 Char Char Char Char Char Char"/>
    <w:basedOn w:val="DefaultParagraphFont"/>
    <w:rsid w:val="00954157"/>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954157"/>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54157"/>
    <w:rPr>
      <w:sz w:val="24"/>
      <w:szCs w:val="24"/>
      <w:lang w:val="en-US" w:eastAsia="en-US" w:bidi="ar-SA"/>
    </w:rPr>
  </w:style>
  <w:style w:type="character" w:customStyle="1" w:styleId="insideitro">
    <w:name w:val="insideitro"/>
    <w:basedOn w:val="DefaultParagraphFont"/>
    <w:rsid w:val="00954157"/>
  </w:style>
  <w:style w:type="character" w:customStyle="1" w:styleId="wcfont">
    <w:name w:val="wcfont"/>
    <w:basedOn w:val="DefaultParagraphFont"/>
    <w:rsid w:val="00954157"/>
  </w:style>
  <w:style w:type="character" w:customStyle="1" w:styleId="qftext">
    <w:name w:val="qftext"/>
    <w:basedOn w:val="DefaultParagraphFont"/>
    <w:rsid w:val="00954157"/>
  </w:style>
  <w:style w:type="character" w:customStyle="1" w:styleId="leftidx">
    <w:name w:val="leftidx"/>
    <w:basedOn w:val="DefaultParagraphFont"/>
    <w:rsid w:val="00954157"/>
  </w:style>
  <w:style w:type="character" w:customStyle="1" w:styleId="eventtitle">
    <w:name w:val="eventtitle"/>
    <w:basedOn w:val="DefaultParagraphFont"/>
    <w:rsid w:val="00954157"/>
  </w:style>
  <w:style w:type="character" w:customStyle="1" w:styleId="eventsubtitle">
    <w:name w:val="eventsubtitle"/>
    <w:basedOn w:val="DefaultParagraphFont"/>
    <w:rsid w:val="00954157"/>
  </w:style>
  <w:style w:type="character" w:customStyle="1" w:styleId="eventdate">
    <w:name w:val="eventdate"/>
    <w:basedOn w:val="DefaultParagraphFont"/>
    <w:rsid w:val="00954157"/>
  </w:style>
  <w:style w:type="character" w:customStyle="1" w:styleId="legend">
    <w:name w:val="legend"/>
    <w:basedOn w:val="DefaultParagraphFont"/>
    <w:rsid w:val="00954157"/>
  </w:style>
  <w:style w:type="character" w:customStyle="1" w:styleId="slug-elocation">
    <w:name w:val="slug-elocation"/>
    <w:basedOn w:val="DefaultParagraphFont"/>
    <w:rsid w:val="00954157"/>
  </w:style>
  <w:style w:type="character" w:customStyle="1" w:styleId="fu-autorenangabe-fu-beschreibung">
    <w:name w:val="fu-autorenangabe-fu-beschreibung"/>
    <w:rsid w:val="00954157"/>
  </w:style>
  <w:style w:type="character" w:customStyle="1" w:styleId="commentscontainer">
    <w:name w:val="comments_container"/>
    <w:basedOn w:val="DefaultParagraphFont"/>
    <w:rsid w:val="00954157"/>
  </w:style>
  <w:style w:type="character" w:customStyle="1" w:styleId="hparticlefooter">
    <w:name w:val="hparticlefooter"/>
    <w:basedOn w:val="DefaultParagraphFont"/>
    <w:rsid w:val="00954157"/>
  </w:style>
  <w:style w:type="character" w:customStyle="1" w:styleId="profile-data">
    <w:name w:val="profile-data"/>
    <w:basedOn w:val="DefaultParagraphFont"/>
    <w:rsid w:val="00954157"/>
  </w:style>
  <w:style w:type="character" w:customStyle="1" w:styleId="BlockCharCharCharCharChar">
    <w:name w:val="Block Char Char Char Char Char"/>
    <w:aliases w:val="Block Char Char Char Char Char Char Char Char,Block Char Char Char Char Char Char Char1"/>
    <w:basedOn w:val="DefaultParagraphFont"/>
    <w:rsid w:val="00954157"/>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954157"/>
    <w:rPr>
      <w:rFonts w:ascii="Times New Roman" w:hAnsi="Times New Roman" w:cs="Times New Roman" w:hint="default"/>
      <w:b/>
      <w:bCs/>
      <w:sz w:val="24"/>
      <w:u w:val="single"/>
    </w:rPr>
  </w:style>
  <w:style w:type="character" w:customStyle="1" w:styleId="main">
    <w:name w:val="main"/>
    <w:basedOn w:val="DefaultParagraphFont"/>
    <w:rsid w:val="00954157"/>
  </w:style>
  <w:style w:type="character" w:customStyle="1" w:styleId="textunderlineCharChar">
    <w:name w:val="text underline Char Char"/>
    <w:basedOn w:val="DefaultParagraphFont"/>
    <w:rsid w:val="00954157"/>
    <w:rPr>
      <w:rFonts w:ascii="Garamond" w:hAnsi="Garamond" w:hint="default"/>
      <w:color w:val="000000"/>
      <w:u w:val="single"/>
    </w:rPr>
  </w:style>
  <w:style w:type="character" w:customStyle="1" w:styleId="FullCiteCharChar">
    <w:name w:val="Full Cite Char Char"/>
    <w:basedOn w:val="DefaultParagraphFont"/>
    <w:rsid w:val="00954157"/>
    <w:rPr>
      <w:rFonts w:ascii="Georgia" w:hAnsi="Georgia" w:cs="Calibri" w:hint="default"/>
      <w:color w:val="000000"/>
      <w:sz w:val="20"/>
      <w:szCs w:val="24"/>
    </w:rPr>
  </w:style>
  <w:style w:type="character" w:customStyle="1" w:styleId="submitted-wrapper">
    <w:name w:val="submitted-wrapper"/>
    <w:basedOn w:val="DefaultParagraphFont"/>
    <w:rsid w:val="00954157"/>
  </w:style>
  <w:style w:type="character" w:customStyle="1" w:styleId="the-author">
    <w:name w:val="the-author"/>
    <w:basedOn w:val="DefaultParagraphFont"/>
    <w:rsid w:val="00954157"/>
  </w:style>
  <w:style w:type="character" w:customStyle="1" w:styleId="top-publish">
    <w:name w:val="top-publish"/>
    <w:basedOn w:val="DefaultParagraphFont"/>
    <w:rsid w:val="00954157"/>
  </w:style>
  <w:style w:type="character" w:customStyle="1" w:styleId="byline-italic">
    <w:name w:val="byline-italic"/>
    <w:basedOn w:val="DefaultParagraphFont"/>
    <w:rsid w:val="00954157"/>
  </w:style>
  <w:style w:type="character" w:customStyle="1" w:styleId="CardUnderlinedCharChar0">
    <w:name w:val="Card Underlined Char Char"/>
    <w:rsid w:val="00954157"/>
    <w:rPr>
      <w:rFonts w:ascii="Arial Narrow" w:hAnsi="Arial Narrow" w:hint="default"/>
      <w:sz w:val="22"/>
      <w:szCs w:val="24"/>
      <w:u w:val="single"/>
      <w:lang w:val="en-US" w:eastAsia="en-US" w:bidi="ar-SA"/>
    </w:rPr>
  </w:style>
  <w:style w:type="character" w:customStyle="1" w:styleId="gd">
    <w:name w:val="gd"/>
    <w:basedOn w:val="DefaultParagraphFont"/>
    <w:rsid w:val="00954157"/>
  </w:style>
  <w:style w:type="character" w:customStyle="1" w:styleId="g3">
    <w:name w:val="g3"/>
    <w:basedOn w:val="DefaultParagraphFont"/>
    <w:rsid w:val="00954157"/>
  </w:style>
  <w:style w:type="character" w:customStyle="1" w:styleId="hb">
    <w:name w:val="hb"/>
    <w:basedOn w:val="DefaultParagraphFont"/>
    <w:rsid w:val="00954157"/>
  </w:style>
  <w:style w:type="character" w:customStyle="1" w:styleId="g2">
    <w:name w:val="g2"/>
    <w:basedOn w:val="DefaultParagraphFont"/>
    <w:rsid w:val="00954157"/>
  </w:style>
  <w:style w:type="character" w:customStyle="1" w:styleId="nameplatehead">
    <w:name w:val="nameplatehead"/>
    <w:basedOn w:val="DefaultParagraphFont"/>
    <w:rsid w:val="00954157"/>
  </w:style>
  <w:style w:type="character" w:customStyle="1" w:styleId="nameplatelink">
    <w:name w:val="nameplatelink"/>
    <w:basedOn w:val="DefaultParagraphFont"/>
    <w:rsid w:val="00954157"/>
  </w:style>
  <w:style w:type="character" w:customStyle="1" w:styleId="m340327140930436083gmail-styleunderline">
    <w:name w:val="m_340327140930436083gmail-styleunderline"/>
    <w:basedOn w:val="DefaultParagraphFont"/>
    <w:rsid w:val="00954157"/>
  </w:style>
  <w:style w:type="character" w:customStyle="1" w:styleId="djhat-arrow">
    <w:name w:val="djhat-arrow"/>
    <w:basedOn w:val="DefaultParagraphFont"/>
    <w:rsid w:val="00954157"/>
  </w:style>
  <w:style w:type="character" w:customStyle="1" w:styleId="mname">
    <w:name w:val="mname"/>
    <w:basedOn w:val="DefaultParagraphFont"/>
    <w:rsid w:val="00954157"/>
  </w:style>
  <w:style w:type="character" w:customStyle="1" w:styleId="mvalue">
    <w:name w:val="mvalue"/>
    <w:basedOn w:val="DefaultParagraphFont"/>
    <w:rsid w:val="00954157"/>
  </w:style>
  <w:style w:type="character" w:customStyle="1" w:styleId="mchange">
    <w:name w:val="mchange"/>
    <w:basedOn w:val="DefaultParagraphFont"/>
    <w:rsid w:val="00954157"/>
  </w:style>
  <w:style w:type="character" w:customStyle="1" w:styleId="categoryaside">
    <w:name w:val="category__aside"/>
    <w:basedOn w:val="DefaultParagraphFont"/>
    <w:rsid w:val="00954157"/>
  </w:style>
  <w:style w:type="character" w:customStyle="1" w:styleId="article-breadcrumb-wrapper">
    <w:name w:val="article-breadcrumb-wrapper"/>
    <w:basedOn w:val="DefaultParagraphFont"/>
    <w:rsid w:val="00954157"/>
  </w:style>
  <w:style w:type="character" w:customStyle="1" w:styleId="wsj-article-caption-content">
    <w:name w:val="wsj-article-caption-content"/>
    <w:basedOn w:val="DefaultParagraphFont"/>
    <w:rsid w:val="00954157"/>
  </w:style>
  <w:style w:type="character" w:customStyle="1" w:styleId="wsj-article-credit">
    <w:name w:val="wsj-article-credit"/>
    <w:basedOn w:val="DefaultParagraphFont"/>
    <w:rsid w:val="00954157"/>
  </w:style>
  <w:style w:type="character" w:customStyle="1" w:styleId="wsj-article-credit-tag">
    <w:name w:val="wsj-article-credit-tag"/>
    <w:basedOn w:val="DefaultParagraphFont"/>
    <w:rsid w:val="00954157"/>
  </w:style>
  <w:style w:type="character" w:customStyle="1" w:styleId="commentscounticon">
    <w:name w:val="comments_count_icon"/>
    <w:basedOn w:val="DefaultParagraphFont"/>
    <w:rsid w:val="00954157"/>
  </w:style>
  <w:style w:type="character" w:customStyle="1" w:styleId="comments-count-word">
    <w:name w:val="comments-count-word"/>
    <w:basedOn w:val="DefaultParagraphFont"/>
    <w:rsid w:val="00954157"/>
  </w:style>
  <w:style w:type="character" w:customStyle="1" w:styleId="company-name-type">
    <w:name w:val="company-name-type"/>
    <w:basedOn w:val="DefaultParagraphFont"/>
    <w:rsid w:val="00954157"/>
  </w:style>
  <w:style w:type="character" w:customStyle="1" w:styleId="nav-prevnext-lbl">
    <w:name w:val="nav-prevnext-lbl"/>
    <w:basedOn w:val="DefaultParagraphFont"/>
    <w:rsid w:val="00954157"/>
  </w:style>
  <w:style w:type="character" w:customStyle="1" w:styleId="nav-prevnext-hed">
    <w:name w:val="nav-prevnext-hed"/>
    <w:basedOn w:val="DefaultParagraphFont"/>
    <w:rsid w:val="00954157"/>
  </w:style>
  <w:style w:type="character" w:customStyle="1" w:styleId="readcomments">
    <w:name w:val="readcomments"/>
    <w:basedOn w:val="DefaultParagraphFont"/>
    <w:rsid w:val="00954157"/>
  </w:style>
  <w:style w:type="character" w:customStyle="1" w:styleId="selected-edition">
    <w:name w:val="selected-edition"/>
    <w:basedOn w:val="DefaultParagraphFont"/>
    <w:rsid w:val="00954157"/>
  </w:style>
  <w:style w:type="character" w:customStyle="1" w:styleId="rotate">
    <w:name w:val="rotate"/>
    <w:basedOn w:val="DefaultParagraphFont"/>
    <w:rsid w:val="00954157"/>
  </w:style>
  <w:style w:type="character" w:customStyle="1" w:styleId="m-8082899869479211226gmail-styleunderline">
    <w:name w:val="m_-8082899869479211226gmail-styleunderline"/>
    <w:basedOn w:val="DefaultParagraphFont"/>
    <w:rsid w:val="00954157"/>
  </w:style>
  <w:style w:type="character" w:customStyle="1" w:styleId="tl8wme">
    <w:name w:val="tl8wme"/>
    <w:basedOn w:val="DefaultParagraphFont"/>
    <w:rsid w:val="00954157"/>
  </w:style>
  <w:style w:type="character" w:customStyle="1" w:styleId="BriefTitleChar">
    <w:name w:val="Brief Title Char"/>
    <w:basedOn w:val="DefaultParagraphFont"/>
    <w:rsid w:val="00954157"/>
    <w:rPr>
      <w:b/>
      <w:bCs w:val="0"/>
      <w:sz w:val="24"/>
      <w:szCs w:val="24"/>
      <w:u w:val="single"/>
      <w:lang w:val="en-US" w:eastAsia="en-US" w:bidi="ar-SA"/>
    </w:rPr>
  </w:style>
  <w:style w:type="character" w:customStyle="1" w:styleId="BriefTitle2Char">
    <w:name w:val="Brief Title 2 Char"/>
    <w:basedOn w:val="BriefTitleChar"/>
    <w:rsid w:val="00954157"/>
    <w:rPr>
      <w:b/>
      <w:bCs w:val="0"/>
      <w:sz w:val="24"/>
      <w:szCs w:val="24"/>
      <w:u w:val="single"/>
      <w:lang w:val="en-US" w:eastAsia="en-US" w:bidi="ar-SA"/>
    </w:rPr>
  </w:style>
  <w:style w:type="character" w:customStyle="1" w:styleId="FontStyle477">
    <w:name w:val="Font Style477"/>
    <w:basedOn w:val="DefaultParagraphFont"/>
    <w:uiPriority w:val="99"/>
    <w:rsid w:val="00954157"/>
    <w:rPr>
      <w:rFonts w:ascii="Times New Roman" w:hAnsi="Times New Roman" w:cs="Times New Roman" w:hint="default"/>
      <w:sz w:val="18"/>
      <w:szCs w:val="18"/>
    </w:rPr>
  </w:style>
  <w:style w:type="character" w:customStyle="1" w:styleId="FontStyle514">
    <w:name w:val="Font Style514"/>
    <w:basedOn w:val="DefaultParagraphFont"/>
    <w:uiPriority w:val="99"/>
    <w:rsid w:val="00954157"/>
    <w:rPr>
      <w:rFonts w:ascii="Times New Roman" w:hAnsi="Times New Roman" w:cs="Times New Roman" w:hint="default"/>
      <w:sz w:val="14"/>
      <w:szCs w:val="14"/>
    </w:rPr>
  </w:style>
  <w:style w:type="character" w:customStyle="1" w:styleId="FontStyle500">
    <w:name w:val="Font Style500"/>
    <w:basedOn w:val="DefaultParagraphFont"/>
    <w:uiPriority w:val="99"/>
    <w:rsid w:val="00954157"/>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95415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54157"/>
    <w:rPr>
      <w:rFonts w:ascii="Times New Roman" w:hAnsi="Times New Roman" w:cs="Times New Roman" w:hint="default"/>
      <w:b/>
      <w:bCs/>
      <w:sz w:val="22"/>
      <w:szCs w:val="22"/>
    </w:rPr>
  </w:style>
  <w:style w:type="character" w:customStyle="1" w:styleId="UnderlineStyleChar7">
    <w:name w:val="Underline Style Char7"/>
    <w:rsid w:val="00954157"/>
    <w:rPr>
      <w:rFonts w:ascii="Garamond" w:hAnsi="Garamond" w:hint="default"/>
      <w:sz w:val="22"/>
      <w:szCs w:val="24"/>
      <w:u w:val="single"/>
      <w:lang w:val="en-US" w:eastAsia="en-US" w:bidi="ar-SA"/>
    </w:rPr>
  </w:style>
  <w:style w:type="character" w:customStyle="1" w:styleId="s4">
    <w:name w:val="s4"/>
    <w:rsid w:val="00954157"/>
  </w:style>
  <w:style w:type="character" w:customStyle="1" w:styleId="s5">
    <w:name w:val="s5"/>
    <w:rsid w:val="00954157"/>
  </w:style>
  <w:style w:type="character" w:customStyle="1" w:styleId="rightsnotice">
    <w:name w:val="rightsnotice"/>
    <w:rsid w:val="00954157"/>
  </w:style>
  <w:style w:type="character" w:customStyle="1" w:styleId="related-current-indicator">
    <w:name w:val="related-current-indicator"/>
    <w:rsid w:val="00954157"/>
  </w:style>
  <w:style w:type="character" w:customStyle="1" w:styleId="bylclear">
    <w:name w:val="bylclear"/>
    <w:rsid w:val="00954157"/>
  </w:style>
  <w:style w:type="character" w:customStyle="1" w:styleId="essaytext">
    <w:name w:val="essaytext"/>
    <w:rsid w:val="00954157"/>
  </w:style>
  <w:style w:type="character" w:customStyle="1" w:styleId="username">
    <w:name w:val="username"/>
    <w:rsid w:val="00954157"/>
  </w:style>
  <w:style w:type="character" w:customStyle="1" w:styleId="toplinks">
    <w:name w:val="toplinks"/>
    <w:rsid w:val="00954157"/>
  </w:style>
  <w:style w:type="character" w:customStyle="1" w:styleId="titles">
    <w:name w:val="titles"/>
    <w:rsid w:val="00954157"/>
  </w:style>
  <w:style w:type="character" w:customStyle="1" w:styleId="contentauthor">
    <w:name w:val="contentauthor"/>
    <w:rsid w:val="00954157"/>
  </w:style>
  <w:style w:type="character" w:customStyle="1" w:styleId="subarticleheader">
    <w:name w:val="subarticleheader"/>
    <w:rsid w:val="00954157"/>
  </w:style>
  <w:style w:type="character" w:customStyle="1" w:styleId="copy">
    <w:name w:val="copy"/>
    <w:rsid w:val="00954157"/>
  </w:style>
  <w:style w:type="character" w:customStyle="1" w:styleId="topheadline">
    <w:name w:val="topheadline"/>
    <w:rsid w:val="00954157"/>
  </w:style>
  <w:style w:type="character" w:customStyle="1" w:styleId="Stylereduce27pt">
    <w:name w:val="Style reduce2 + 7 pt"/>
    <w:rsid w:val="00954157"/>
    <w:rPr>
      <w:rFonts w:ascii="Times New Roman" w:hAnsi="Times New Roman" w:cs="Arial" w:hint="default"/>
      <w:color w:val="000000"/>
      <w:sz w:val="14"/>
      <w:szCs w:val="22"/>
    </w:rPr>
  </w:style>
  <w:style w:type="character" w:customStyle="1" w:styleId="srtitle">
    <w:name w:val="srtitle"/>
    <w:rsid w:val="00954157"/>
  </w:style>
  <w:style w:type="character" w:customStyle="1" w:styleId="st1">
    <w:name w:val="st1"/>
    <w:rsid w:val="00954157"/>
  </w:style>
  <w:style w:type="character" w:customStyle="1" w:styleId="StyleStyleGaramond">
    <w:name w:val="Style Style Garamond +"/>
    <w:rsid w:val="00954157"/>
    <w:rPr>
      <w:rFonts w:ascii="Garamond" w:hAnsi="Garamond" w:cs="Times New Roman" w:hint="default"/>
      <w:sz w:val="20"/>
    </w:rPr>
  </w:style>
  <w:style w:type="character" w:customStyle="1" w:styleId="boldunderline3">
    <w:name w:val="boldunderline"/>
    <w:rsid w:val="00954157"/>
  </w:style>
  <w:style w:type="character" w:customStyle="1" w:styleId="Date11">
    <w:name w:val="Date11"/>
    <w:rsid w:val="00954157"/>
  </w:style>
  <w:style w:type="character" w:customStyle="1" w:styleId="artbody1">
    <w:name w:val="art_body1"/>
    <w:rsid w:val="00954157"/>
    <w:rPr>
      <w:rFonts w:ascii="Arial" w:hAnsi="Arial" w:cs="Arial" w:hint="default"/>
    </w:rPr>
  </w:style>
  <w:style w:type="character" w:customStyle="1" w:styleId="Boxout0">
    <w:name w:val="Boxout"/>
    <w:uiPriority w:val="1"/>
    <w:qFormat/>
    <w:rsid w:val="00954157"/>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954157"/>
  </w:style>
  <w:style w:type="character" w:customStyle="1" w:styleId="preloadwrap">
    <w:name w:val="preloadwrap"/>
    <w:rsid w:val="00954157"/>
  </w:style>
  <w:style w:type="character" w:customStyle="1" w:styleId="creditwrap">
    <w:name w:val="creditwrap"/>
    <w:rsid w:val="00954157"/>
  </w:style>
  <w:style w:type="character" w:customStyle="1" w:styleId="DefaultChar1">
    <w:name w:val="Default Char1"/>
    <w:rsid w:val="00954157"/>
    <w:rPr>
      <w:noProof w:val="0"/>
      <w:color w:val="000000"/>
      <w:lang w:val="en-US" w:eastAsia="en-US" w:bidi="ar-SA"/>
    </w:rPr>
  </w:style>
  <w:style w:type="character" w:customStyle="1" w:styleId="pmterms31">
    <w:name w:val="pmterms31"/>
    <w:rsid w:val="00954157"/>
    <w:rPr>
      <w:b/>
      <w:bCs/>
      <w:i w:val="0"/>
      <w:iCs w:val="0"/>
      <w:color w:val="000000"/>
    </w:rPr>
  </w:style>
  <w:style w:type="character" w:customStyle="1" w:styleId="copyrightdescription">
    <w:name w:val="copyrightdescription"/>
    <w:rsid w:val="00954157"/>
  </w:style>
  <w:style w:type="character" w:customStyle="1" w:styleId="ft01">
    <w:name w:val="ft01"/>
    <w:rsid w:val="00954157"/>
    <w:rPr>
      <w:rFonts w:ascii="Times" w:hAnsi="Times" w:cs="Times" w:hint="default"/>
      <w:color w:val="000000"/>
      <w:sz w:val="14"/>
      <w:szCs w:val="14"/>
    </w:rPr>
  </w:style>
  <w:style w:type="character" w:customStyle="1" w:styleId="ft11">
    <w:name w:val="ft11"/>
    <w:rsid w:val="00954157"/>
    <w:rPr>
      <w:rFonts w:ascii="Times" w:hAnsi="Times" w:cs="Times" w:hint="default"/>
      <w:color w:val="000000"/>
      <w:sz w:val="17"/>
      <w:szCs w:val="17"/>
    </w:rPr>
  </w:style>
  <w:style w:type="character" w:customStyle="1" w:styleId="ft21">
    <w:name w:val="ft21"/>
    <w:rsid w:val="00954157"/>
    <w:rPr>
      <w:rFonts w:ascii="Times" w:hAnsi="Times" w:cs="Times" w:hint="default"/>
      <w:color w:val="000000"/>
      <w:sz w:val="15"/>
      <w:szCs w:val="15"/>
    </w:rPr>
  </w:style>
  <w:style w:type="character" w:customStyle="1" w:styleId="ft31">
    <w:name w:val="ft31"/>
    <w:rsid w:val="00954157"/>
    <w:rPr>
      <w:rFonts w:ascii="Times" w:hAnsi="Times" w:cs="Times" w:hint="default"/>
      <w:color w:val="000000"/>
      <w:sz w:val="15"/>
      <w:szCs w:val="15"/>
    </w:rPr>
  </w:style>
  <w:style w:type="character" w:customStyle="1" w:styleId="dquo">
    <w:name w:val="dquo"/>
    <w:rsid w:val="00954157"/>
  </w:style>
  <w:style w:type="character" w:customStyle="1" w:styleId="caps2">
    <w:name w:val="caps2"/>
    <w:rsid w:val="00954157"/>
  </w:style>
  <w:style w:type="character" w:customStyle="1" w:styleId="ccs">
    <w:name w:val="c cs"/>
    <w:rsid w:val="00954157"/>
  </w:style>
  <w:style w:type="character" w:customStyle="1" w:styleId="dropshadow">
    <w:name w:val="dropshadow"/>
    <w:rsid w:val="00954157"/>
  </w:style>
  <w:style w:type="character" w:customStyle="1" w:styleId="d05ws">
    <w:name w:val="d05ws"/>
    <w:rsid w:val="00954157"/>
  </w:style>
  <w:style w:type="character" w:customStyle="1" w:styleId="rzibod">
    <w:name w:val="rzibod"/>
    <w:rsid w:val="00954157"/>
  </w:style>
  <w:style w:type="character" w:customStyle="1" w:styleId="headertext">
    <w:name w:val="headertext"/>
    <w:rsid w:val="00954157"/>
  </w:style>
  <w:style w:type="character" w:customStyle="1" w:styleId="endnote-reference">
    <w:name w:val="endnote-reference"/>
    <w:rsid w:val="00954157"/>
  </w:style>
  <w:style w:type="character" w:customStyle="1" w:styleId="officialsname">
    <w:name w:val="official_s_name"/>
    <w:rsid w:val="00954157"/>
  </w:style>
  <w:style w:type="character" w:customStyle="1" w:styleId="audience">
    <w:name w:val="audience"/>
    <w:rsid w:val="00954157"/>
  </w:style>
  <w:style w:type="character" w:customStyle="1" w:styleId="normalchar1">
    <w:name w:val="normal__char"/>
    <w:rsid w:val="00954157"/>
  </w:style>
  <w:style w:type="character" w:customStyle="1" w:styleId="hyperlink002cheading0020100200028block0020title0029char">
    <w:name w:val="hyperlink_002cheading_00201_0020_0028block_0020title_0029__char"/>
    <w:rsid w:val="00954157"/>
  </w:style>
  <w:style w:type="character" w:customStyle="1" w:styleId="underline002cstyle0020bold0020underlinechar">
    <w:name w:val="underline_002cstyle_0020bold_0020underline__char"/>
    <w:rsid w:val="00954157"/>
  </w:style>
  <w:style w:type="character" w:customStyle="1" w:styleId="copyboldblack">
    <w:name w:val="copyboldblack"/>
    <w:rsid w:val="00954157"/>
  </w:style>
  <w:style w:type="character" w:customStyle="1" w:styleId="copybold">
    <w:name w:val="copybold"/>
    <w:rsid w:val="00954157"/>
  </w:style>
  <w:style w:type="character" w:customStyle="1" w:styleId="author-date0">
    <w:name w:val="author-date"/>
    <w:rsid w:val="00954157"/>
  </w:style>
  <w:style w:type="character" w:customStyle="1" w:styleId="articlebegin">
    <w:name w:val="articlebegin"/>
    <w:rsid w:val="00954157"/>
  </w:style>
  <w:style w:type="character" w:customStyle="1" w:styleId="mediaoverlay">
    <w:name w:val="mediaoverlay"/>
    <w:rsid w:val="00954157"/>
  </w:style>
  <w:style w:type="character" w:customStyle="1" w:styleId="blogcaption">
    <w:name w:val="blog_caption"/>
    <w:rsid w:val="00954157"/>
  </w:style>
  <w:style w:type="character" w:customStyle="1" w:styleId="commnet-abuzz">
    <w:name w:val="commnet-abuzz"/>
    <w:rsid w:val="00954157"/>
  </w:style>
  <w:style w:type="character" w:customStyle="1" w:styleId="stbuttontext">
    <w:name w:val="stbuttontext"/>
    <w:rsid w:val="00954157"/>
  </w:style>
  <w:style w:type="character" w:customStyle="1" w:styleId="grey">
    <w:name w:val="grey"/>
    <w:rsid w:val="00954157"/>
  </w:style>
  <w:style w:type="character" w:customStyle="1" w:styleId="bdx">
    <w:name w:val="bdx"/>
    <w:rsid w:val="00954157"/>
  </w:style>
  <w:style w:type="character" w:customStyle="1" w:styleId="bdl">
    <w:name w:val="bdl"/>
    <w:rsid w:val="00954157"/>
  </w:style>
  <w:style w:type="character" w:customStyle="1" w:styleId="breadcrumbitemcurrent">
    <w:name w:val="breadcrumbitemcurrent"/>
    <w:rsid w:val="00954157"/>
  </w:style>
  <w:style w:type="character" w:customStyle="1" w:styleId="bbl">
    <w:name w:val="bbl"/>
    <w:rsid w:val="00954157"/>
  </w:style>
  <w:style w:type="character" w:customStyle="1" w:styleId="itxtnewhookspan">
    <w:name w:val="itxtnewhookspan"/>
    <w:rsid w:val="00954157"/>
  </w:style>
  <w:style w:type="character" w:customStyle="1" w:styleId="gstxthlt">
    <w:name w:val="gstxt_hlt"/>
    <w:rsid w:val="00954157"/>
  </w:style>
  <w:style w:type="character" w:customStyle="1" w:styleId="StyleBoldRed">
    <w:name w:val="Style Bold Red"/>
    <w:rsid w:val="00954157"/>
    <w:rPr>
      <w:b/>
      <w:bCs/>
      <w:color w:val="auto"/>
    </w:rPr>
  </w:style>
  <w:style w:type="character" w:customStyle="1" w:styleId="StyleTimesNewRoman8pt">
    <w:name w:val="Style Times New Roman 8 pt"/>
    <w:rsid w:val="00954157"/>
    <w:rPr>
      <w:rFonts w:ascii="Georgia" w:hAnsi="Georgia" w:hint="default"/>
      <w:sz w:val="16"/>
    </w:rPr>
  </w:style>
  <w:style w:type="character" w:customStyle="1" w:styleId="goldbldtext">
    <w:name w:val="goldbldtext"/>
    <w:rsid w:val="00954157"/>
  </w:style>
  <w:style w:type="character" w:customStyle="1" w:styleId="labeltext">
    <w:name w:val="labeltext"/>
    <w:rsid w:val="00954157"/>
  </w:style>
  <w:style w:type="character" w:customStyle="1" w:styleId="viewlink">
    <w:name w:val="viewlink"/>
    <w:rsid w:val="00954157"/>
  </w:style>
  <w:style w:type="character" w:customStyle="1" w:styleId="inlinkchart">
    <w:name w:val="inlink_chart"/>
    <w:rsid w:val="00954157"/>
  </w:style>
  <w:style w:type="character" w:customStyle="1" w:styleId="fbsharecountwrapper">
    <w:name w:val="fb_share_count_wrapper"/>
    <w:rsid w:val="00954157"/>
  </w:style>
  <w:style w:type="character" w:customStyle="1" w:styleId="hw">
    <w:name w:val="hw"/>
    <w:rsid w:val="00954157"/>
  </w:style>
  <w:style w:type="character" w:customStyle="1" w:styleId="linktotop">
    <w:name w:val="linktotop"/>
    <w:rsid w:val="00954157"/>
  </w:style>
  <w:style w:type="character" w:customStyle="1" w:styleId="descriptionstyle1block">
    <w:name w:val="description style1 block"/>
    <w:rsid w:val="00954157"/>
  </w:style>
  <w:style w:type="character" w:customStyle="1" w:styleId="gutter-right-1">
    <w:name w:val="gutter-right-1"/>
    <w:basedOn w:val="DefaultParagraphFont"/>
    <w:rsid w:val="00954157"/>
  </w:style>
  <w:style w:type="character" w:customStyle="1" w:styleId="Header11">
    <w:name w:val="Header11"/>
    <w:rsid w:val="00954157"/>
  </w:style>
  <w:style w:type="character" w:customStyle="1" w:styleId="posa">
    <w:name w:val="pos(a)"/>
    <w:basedOn w:val="DefaultParagraphFont"/>
    <w:rsid w:val="00954157"/>
  </w:style>
  <w:style w:type="character" w:customStyle="1" w:styleId="u-hiddeninnarrowenv">
    <w:name w:val="u-hiddeninnarrowenv"/>
    <w:basedOn w:val="DefaultParagraphFont"/>
    <w:rsid w:val="00954157"/>
  </w:style>
  <w:style w:type="character" w:customStyle="1" w:styleId="followbutton-bird">
    <w:name w:val="followbutton-bird"/>
    <w:basedOn w:val="DefaultParagraphFont"/>
    <w:rsid w:val="00954157"/>
  </w:style>
  <w:style w:type="character" w:customStyle="1" w:styleId="tweetauthor-name">
    <w:name w:val="tweetauthor-name"/>
    <w:basedOn w:val="DefaultParagraphFont"/>
    <w:rsid w:val="00954157"/>
  </w:style>
  <w:style w:type="character" w:customStyle="1" w:styleId="tweetauthor-verifiedbadge">
    <w:name w:val="tweetauthor-verifiedbadge"/>
    <w:basedOn w:val="DefaultParagraphFont"/>
    <w:rsid w:val="00954157"/>
  </w:style>
  <w:style w:type="character" w:customStyle="1" w:styleId="tweetauthor-screenname">
    <w:name w:val="tweetauthor-screenname"/>
    <w:basedOn w:val="DefaultParagraphFont"/>
    <w:rsid w:val="00954157"/>
  </w:style>
  <w:style w:type="character" w:customStyle="1" w:styleId="u-hiddenvisually">
    <w:name w:val="u-hiddenvisually"/>
    <w:basedOn w:val="DefaultParagraphFont"/>
    <w:rsid w:val="00954157"/>
  </w:style>
  <w:style w:type="character" w:customStyle="1" w:styleId="tweetaction-stat">
    <w:name w:val="tweetaction-stat"/>
    <w:basedOn w:val="DefaultParagraphFont"/>
    <w:rsid w:val="00954157"/>
  </w:style>
  <w:style w:type="character" w:customStyle="1" w:styleId="related">
    <w:name w:val="related"/>
    <w:basedOn w:val="DefaultParagraphFont"/>
    <w:rsid w:val="00954157"/>
  </w:style>
  <w:style w:type="character" w:customStyle="1" w:styleId="related-content">
    <w:name w:val="related-content"/>
    <w:basedOn w:val="DefaultParagraphFont"/>
    <w:rsid w:val="00954157"/>
  </w:style>
  <w:style w:type="character" w:customStyle="1" w:styleId="name-of-author">
    <w:name w:val="name-of-author"/>
    <w:basedOn w:val="DefaultParagraphFont"/>
    <w:rsid w:val="00954157"/>
  </w:style>
  <w:style w:type="character" w:customStyle="1" w:styleId="first-name">
    <w:name w:val="first-name"/>
    <w:basedOn w:val="DefaultParagraphFont"/>
    <w:rsid w:val="00954157"/>
  </w:style>
  <w:style w:type="character" w:customStyle="1" w:styleId="last-name">
    <w:name w:val="last-name"/>
    <w:basedOn w:val="DefaultParagraphFont"/>
    <w:rsid w:val="00954157"/>
  </w:style>
  <w:style w:type="character" w:customStyle="1" w:styleId="recirc-text">
    <w:name w:val="&quot;recirc-text”"/>
    <w:basedOn w:val="DefaultParagraphFont"/>
    <w:rsid w:val="00954157"/>
  </w:style>
  <w:style w:type="character" w:customStyle="1" w:styleId="video-icon">
    <w:name w:val="video-icon"/>
    <w:basedOn w:val="DefaultParagraphFont"/>
    <w:rsid w:val="00954157"/>
  </w:style>
  <w:style w:type="character" w:customStyle="1" w:styleId="powa-shot-play-btn-text">
    <w:name w:val="powa-shot-play-btn-text"/>
    <w:basedOn w:val="DefaultParagraphFont"/>
    <w:rsid w:val="00954157"/>
  </w:style>
  <w:style w:type="character" w:customStyle="1" w:styleId="powa-shot-click">
    <w:name w:val="powa-shot-click"/>
    <w:basedOn w:val="DefaultParagraphFont"/>
    <w:rsid w:val="00954157"/>
  </w:style>
  <w:style w:type="character" w:customStyle="1" w:styleId="wpv-blurb">
    <w:name w:val="wpv-blurb"/>
    <w:basedOn w:val="DefaultParagraphFont"/>
    <w:rsid w:val="00954157"/>
  </w:style>
  <w:style w:type="character" w:customStyle="1" w:styleId="pb-caption">
    <w:name w:val="pb-caption"/>
    <w:basedOn w:val="DefaultParagraphFont"/>
    <w:rsid w:val="00954157"/>
  </w:style>
  <w:style w:type="character" w:customStyle="1" w:styleId="m-2745674872889869693gmail-style13ptbold">
    <w:name w:val="m_-2745674872889869693gmail-style13ptbold"/>
    <w:basedOn w:val="DefaultParagraphFont"/>
    <w:rsid w:val="00954157"/>
  </w:style>
  <w:style w:type="character" w:customStyle="1" w:styleId="m-2745674872889869693gmail-styleunderline">
    <w:name w:val="m_-2745674872889869693gmail-styleunderline"/>
    <w:basedOn w:val="DefaultParagraphFont"/>
    <w:rsid w:val="00954157"/>
  </w:style>
  <w:style w:type="character" w:customStyle="1" w:styleId="HeaderChar3">
    <w:name w:val="Header Char3"/>
    <w:basedOn w:val="DefaultParagraphFont"/>
    <w:uiPriority w:val="99"/>
    <w:semiHidden/>
    <w:rsid w:val="00954157"/>
    <w:rPr>
      <w:rFonts w:ascii="Georgia" w:hAnsi="Georgia" w:hint="default"/>
    </w:rPr>
  </w:style>
  <w:style w:type="character" w:customStyle="1" w:styleId="m-8174075135221778500gmail-styleunderline">
    <w:name w:val="m_-8174075135221778500gmail-styleunderline"/>
    <w:basedOn w:val="DefaultParagraphFont"/>
    <w:rsid w:val="00954157"/>
  </w:style>
  <w:style w:type="character" w:customStyle="1" w:styleId="UnresolvedMention31">
    <w:name w:val="Unresolved Mention31"/>
    <w:basedOn w:val="DefaultParagraphFont"/>
    <w:uiPriority w:val="99"/>
    <w:semiHidden/>
    <w:rsid w:val="00954157"/>
    <w:rPr>
      <w:color w:val="808080"/>
      <w:shd w:val="clear" w:color="auto" w:fill="E6E6E6"/>
    </w:rPr>
  </w:style>
  <w:style w:type="character" w:customStyle="1" w:styleId="publication-date">
    <w:name w:val="publication-date"/>
    <w:basedOn w:val="DefaultParagraphFont"/>
    <w:rsid w:val="00954157"/>
  </w:style>
  <w:style w:type="character" w:customStyle="1" w:styleId="m4481627234786388783gmail-style13ptbold">
    <w:name w:val="m_4481627234786388783gmail-style13ptbold"/>
    <w:basedOn w:val="DefaultParagraphFont"/>
    <w:rsid w:val="00954157"/>
  </w:style>
  <w:style w:type="character" w:customStyle="1" w:styleId="m4481627234786388783gmail-styleunderline">
    <w:name w:val="m_4481627234786388783gmail-styleunderline"/>
    <w:basedOn w:val="DefaultParagraphFont"/>
    <w:rsid w:val="00954157"/>
  </w:style>
  <w:style w:type="character" w:customStyle="1" w:styleId="m4481627234786388783gmail-apple-converted-space">
    <w:name w:val="m_4481627234786388783gmail-apple-converted-space"/>
    <w:basedOn w:val="DefaultParagraphFont"/>
    <w:rsid w:val="00954157"/>
  </w:style>
  <w:style w:type="character" w:customStyle="1" w:styleId="m4481627234786388783gmail-grame">
    <w:name w:val="m_4481627234786388783gmail-grame"/>
    <w:basedOn w:val="DefaultParagraphFont"/>
    <w:rsid w:val="00954157"/>
  </w:style>
  <w:style w:type="character" w:customStyle="1" w:styleId="m4481627234786388783gmail-underline">
    <w:name w:val="m_4481627234786388783gmail-underline"/>
    <w:basedOn w:val="DefaultParagraphFont"/>
    <w:rsid w:val="00954157"/>
  </w:style>
  <w:style w:type="character" w:customStyle="1" w:styleId="m-2671184907397832551gmail-s1">
    <w:name w:val="m_-2671184907397832551gmail-s1"/>
    <w:basedOn w:val="DefaultParagraphFont"/>
    <w:rsid w:val="00954157"/>
  </w:style>
  <w:style w:type="character" w:customStyle="1" w:styleId="m535442411518568617gmail-styleunderline">
    <w:name w:val="m_535442411518568617gmail-styleunderline"/>
    <w:basedOn w:val="DefaultParagraphFont"/>
    <w:rsid w:val="00954157"/>
  </w:style>
  <w:style w:type="character" w:customStyle="1" w:styleId="m-4364835325198423527gmail-m-487226309709519571m8778339509743264076gmail-style13ptbold">
    <w:name w:val="m_-4364835325198423527gmail-m_-487226309709519571m_8778339509743264076gmail-style13ptbold"/>
    <w:basedOn w:val="DefaultParagraphFont"/>
    <w:rsid w:val="00954157"/>
  </w:style>
  <w:style w:type="character" w:customStyle="1" w:styleId="m-4364835325198423527gmail-m-487226309709519571m8778339509743264076gmail-styleunderline">
    <w:name w:val="m_-4364835325198423527gmail-m_-487226309709519571m_8778339509743264076gmail-styleunderline"/>
    <w:basedOn w:val="DefaultParagraphFont"/>
    <w:rsid w:val="00954157"/>
  </w:style>
  <w:style w:type="character" w:customStyle="1" w:styleId="m-4886631745483256254gmail-style13ptbold">
    <w:name w:val="m_-4886631745483256254gmail-style13ptbold"/>
    <w:basedOn w:val="DefaultParagraphFont"/>
    <w:rsid w:val="00954157"/>
  </w:style>
  <w:style w:type="character" w:customStyle="1" w:styleId="m8525170829296705783gmail-style13ptbold">
    <w:name w:val="m_8525170829296705783gmail-style13ptbold"/>
    <w:basedOn w:val="DefaultParagraphFont"/>
    <w:rsid w:val="00954157"/>
  </w:style>
  <w:style w:type="character" w:customStyle="1" w:styleId="m8525170829296705783gmail-styleunderline">
    <w:name w:val="m_8525170829296705783gmail-styleunderline"/>
    <w:basedOn w:val="DefaultParagraphFont"/>
    <w:rsid w:val="00954157"/>
  </w:style>
  <w:style w:type="character" w:customStyle="1" w:styleId="m113202149284569794gmail-style13ptbold">
    <w:name w:val="m_113202149284569794gmail-style13ptbold"/>
    <w:basedOn w:val="DefaultParagraphFont"/>
    <w:rsid w:val="00954157"/>
  </w:style>
  <w:style w:type="character" w:customStyle="1" w:styleId="m113202149284569794gmail-styleunderline">
    <w:name w:val="m_113202149284569794gmail-styleunderline"/>
    <w:basedOn w:val="DefaultParagraphFont"/>
    <w:rsid w:val="00954157"/>
  </w:style>
  <w:style w:type="character" w:customStyle="1" w:styleId="m-5741597242490756161gmail-field-content">
    <w:name w:val="m_-5741597242490756161gmail-field-content"/>
    <w:basedOn w:val="DefaultParagraphFont"/>
    <w:rsid w:val="00954157"/>
  </w:style>
  <w:style w:type="character" w:customStyle="1" w:styleId="UnderlineCharChar2">
    <w:name w:val="Underline Char Char"/>
    <w:basedOn w:val="DefaultParagraphFont"/>
    <w:locked/>
    <w:rsid w:val="00954157"/>
    <w:rPr>
      <w:rFonts w:ascii="Arial Narrow" w:hAnsi="Arial Narrow" w:hint="default"/>
      <w:szCs w:val="24"/>
      <w:u w:val="single"/>
    </w:rPr>
  </w:style>
  <w:style w:type="character" w:customStyle="1" w:styleId="hyperlink60">
    <w:name w:val="hyperlink6"/>
    <w:basedOn w:val="DefaultParagraphFont"/>
    <w:rsid w:val="00954157"/>
  </w:style>
  <w:style w:type="character" w:customStyle="1" w:styleId="heading2char2charchar">
    <w:name w:val="heading2char2charchar"/>
    <w:basedOn w:val="DefaultParagraphFont"/>
    <w:rsid w:val="00954157"/>
  </w:style>
  <w:style w:type="character" w:customStyle="1" w:styleId="heading2char10">
    <w:name w:val="heading2char1"/>
    <w:basedOn w:val="DefaultParagraphFont"/>
    <w:rsid w:val="00954157"/>
  </w:style>
  <w:style w:type="character" w:customStyle="1" w:styleId="CiteChar2">
    <w:name w:val="Cite Char"/>
    <w:basedOn w:val="DefaultParagraphFont"/>
    <w:rsid w:val="00954157"/>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954157"/>
    <w:rPr>
      <w:rFonts w:ascii="Garamond" w:hAnsi="Garamond" w:hint="default"/>
      <w:b/>
      <w:bCs/>
      <w:color w:val="000000"/>
      <w:sz w:val="22"/>
      <w:szCs w:val="22"/>
    </w:rPr>
  </w:style>
  <w:style w:type="character" w:customStyle="1" w:styleId="bnp-articles-title1">
    <w:name w:val="bnp-articles-title1"/>
    <w:basedOn w:val="DefaultParagraphFont"/>
    <w:rsid w:val="00954157"/>
    <w:rPr>
      <w:rFonts w:ascii="Verdana" w:hAnsi="Verdana" w:hint="default"/>
      <w:b/>
      <w:bCs/>
      <w:color w:val="545454"/>
      <w:sz w:val="12"/>
      <w:szCs w:val="12"/>
    </w:rPr>
  </w:style>
  <w:style w:type="character" w:customStyle="1" w:styleId="featuretext">
    <w:name w:val="featuretext"/>
    <w:basedOn w:val="DefaultParagraphFont"/>
    <w:rsid w:val="00954157"/>
  </w:style>
  <w:style w:type="character" w:customStyle="1" w:styleId="relatedtext">
    <w:name w:val="related_text"/>
    <w:basedOn w:val="DefaultParagraphFont"/>
    <w:rsid w:val="00954157"/>
  </w:style>
  <w:style w:type="character" w:customStyle="1" w:styleId="fullpost">
    <w:name w:val="fullpost"/>
    <w:basedOn w:val="DefaultParagraphFont"/>
    <w:rsid w:val="00954157"/>
  </w:style>
  <w:style w:type="character" w:customStyle="1" w:styleId="bcktital">
    <w:name w:val="bcktital"/>
    <w:basedOn w:val="DefaultParagraphFont"/>
    <w:rsid w:val="00954157"/>
  </w:style>
  <w:style w:type="character" w:customStyle="1" w:styleId="bcktital0">
    <w:name w:val="bckt_ital"/>
    <w:basedOn w:val="DefaultParagraphFont"/>
    <w:rsid w:val="00954157"/>
  </w:style>
  <w:style w:type="character" w:customStyle="1" w:styleId="fwanimclass">
    <w:name w:val="fwanim_class"/>
    <w:basedOn w:val="DefaultParagraphFont"/>
    <w:rsid w:val="00954157"/>
  </w:style>
  <w:style w:type="character" w:customStyle="1" w:styleId="DebateUnderlineChar">
    <w:name w:val="DebateUnderline Char"/>
    <w:basedOn w:val="DebateNormalChar"/>
    <w:rsid w:val="00954157"/>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954157"/>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954157"/>
    <w:rPr>
      <w:b/>
      <w:bCs/>
      <w:sz w:val="36"/>
      <w:szCs w:val="36"/>
      <w:u w:val="single"/>
      <w:lang w:val="en-US" w:eastAsia="en-US" w:bidi="ar-SA"/>
    </w:rPr>
  </w:style>
  <w:style w:type="character" w:customStyle="1" w:styleId="FooterChar2">
    <w:name w:val="Footer Char2"/>
    <w:basedOn w:val="DefaultParagraphFont"/>
    <w:rsid w:val="00954157"/>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954157"/>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954157"/>
    <w:rPr>
      <w:rFonts w:ascii="Cambria" w:hAnsi="Cambria" w:hint="default"/>
      <w:sz w:val="24"/>
      <w:lang w:val="en-US" w:eastAsia="en-US" w:bidi="ar-SA"/>
    </w:rPr>
  </w:style>
  <w:style w:type="character" w:customStyle="1" w:styleId="NormalspacingChar">
    <w:name w:val="Normal + spacing Char"/>
    <w:basedOn w:val="StyleLinespacingDoubleChar"/>
    <w:rsid w:val="00954157"/>
    <w:rPr>
      <w:rFonts w:ascii="Cambria" w:hAnsi="Cambria" w:hint="default"/>
      <w:sz w:val="24"/>
      <w:lang w:val="en-US" w:eastAsia="en-US" w:bidi="ar-SA"/>
    </w:rPr>
  </w:style>
  <w:style w:type="character" w:customStyle="1" w:styleId="textbold0">
    <w:name w:val="textbold"/>
    <w:basedOn w:val="DefaultParagraphFont"/>
    <w:rsid w:val="00954157"/>
  </w:style>
  <w:style w:type="character" w:customStyle="1" w:styleId="textitalics">
    <w:name w:val="textitalics"/>
    <w:basedOn w:val="DefaultParagraphFont"/>
    <w:rsid w:val="00954157"/>
  </w:style>
  <w:style w:type="character" w:customStyle="1" w:styleId="CharacterStyle8">
    <w:name w:val="Character Style 8"/>
    <w:rsid w:val="00954157"/>
    <w:rPr>
      <w:sz w:val="22"/>
      <w:szCs w:val="22"/>
    </w:rPr>
  </w:style>
  <w:style w:type="character" w:customStyle="1" w:styleId="CardText1CharChar">
    <w:name w:val="Card Text 1 Char Char"/>
    <w:basedOn w:val="DefaultParagraphFont"/>
    <w:rsid w:val="00954157"/>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954157"/>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954157"/>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954157"/>
    <w:rPr>
      <w:sz w:val="18"/>
      <w:szCs w:val="24"/>
      <w:lang w:val="en-US" w:eastAsia="en-US" w:bidi="ar-SA"/>
    </w:rPr>
  </w:style>
  <w:style w:type="character" w:customStyle="1" w:styleId="text1CharChar">
    <w:name w:val="text1 Char Char"/>
    <w:basedOn w:val="DefaultParagraphFont"/>
    <w:rsid w:val="00954157"/>
    <w:rPr>
      <w:lang w:val="en-US" w:eastAsia="en-US" w:bidi="ar-SA"/>
    </w:rPr>
  </w:style>
  <w:style w:type="character" w:customStyle="1" w:styleId="textCharChar">
    <w:name w:val="text Char Char"/>
    <w:basedOn w:val="DefaultParagraphFont"/>
    <w:rsid w:val="00954157"/>
    <w:rPr>
      <w:sz w:val="18"/>
      <w:szCs w:val="24"/>
      <w:lang w:val="en-US" w:eastAsia="en-US" w:bidi="ar-SA"/>
    </w:rPr>
  </w:style>
  <w:style w:type="character" w:customStyle="1" w:styleId="normalloose1">
    <w:name w:val="normalloose1"/>
    <w:basedOn w:val="DefaultParagraphFont"/>
    <w:rsid w:val="00954157"/>
    <w:rPr>
      <w:sz w:val="20"/>
      <w:szCs w:val="20"/>
    </w:rPr>
  </w:style>
  <w:style w:type="character" w:customStyle="1" w:styleId="sponsoredadtext">
    <w:name w:val="sponsoredadtext"/>
    <w:basedOn w:val="DefaultParagraphFont"/>
    <w:rsid w:val="00954157"/>
  </w:style>
  <w:style w:type="character" w:customStyle="1" w:styleId="georgia">
    <w:name w:val="georgia"/>
    <w:basedOn w:val="DefaultParagraphFont"/>
    <w:rsid w:val="00954157"/>
  </w:style>
  <w:style w:type="character" w:customStyle="1" w:styleId="isdefault">
    <w:name w:val="isdefault"/>
    <w:basedOn w:val="DefaultParagraphFont"/>
    <w:rsid w:val="00954157"/>
  </w:style>
  <w:style w:type="character" w:customStyle="1" w:styleId="arial">
    <w:name w:val="arial"/>
    <w:basedOn w:val="DefaultParagraphFont"/>
    <w:rsid w:val="00954157"/>
  </w:style>
  <w:style w:type="character" w:customStyle="1" w:styleId="pipe">
    <w:name w:val="pipe"/>
    <w:basedOn w:val="DefaultParagraphFont"/>
    <w:rsid w:val="00954157"/>
  </w:style>
  <w:style w:type="character" w:customStyle="1" w:styleId="writername">
    <w:name w:val="writername"/>
    <w:basedOn w:val="DefaultParagraphFont"/>
    <w:rsid w:val="00954157"/>
  </w:style>
  <w:style w:type="character" w:customStyle="1" w:styleId="CharChar18">
    <w:name w:val="Char Char18"/>
    <w:basedOn w:val="DefaultParagraphFont"/>
    <w:rsid w:val="00954157"/>
    <w:rPr>
      <w:sz w:val="16"/>
      <w:szCs w:val="24"/>
      <w:lang w:val="en-US" w:eastAsia="en-US" w:bidi="ar-SA"/>
    </w:rPr>
  </w:style>
  <w:style w:type="character" w:customStyle="1" w:styleId="CharChar24">
    <w:name w:val="Char Char24"/>
    <w:basedOn w:val="DefaultParagraphFont"/>
    <w:rsid w:val="00954157"/>
    <w:rPr>
      <w:b/>
      <w:bCs/>
      <w:sz w:val="28"/>
      <w:szCs w:val="28"/>
      <w:lang w:val="en-US" w:eastAsia="en-US" w:bidi="ar-SA"/>
    </w:rPr>
  </w:style>
  <w:style w:type="character" w:customStyle="1" w:styleId="ln2">
    <w:name w:val="ln2"/>
    <w:basedOn w:val="DefaultParagraphFont"/>
    <w:rsid w:val="00954157"/>
  </w:style>
  <w:style w:type="character" w:customStyle="1" w:styleId="StyleStyle1Char">
    <w:name w:val="Style Style1 + Char"/>
    <w:basedOn w:val="Style1Char"/>
    <w:rsid w:val="00954157"/>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954157"/>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954157"/>
  </w:style>
  <w:style w:type="character" w:customStyle="1" w:styleId="CharChar16">
    <w:name w:val="Char Char16"/>
    <w:basedOn w:val="DefaultParagraphFont"/>
    <w:rsid w:val="00954157"/>
    <w:rPr>
      <w:rFonts w:ascii="Cambria" w:hAnsi="Cambria" w:hint="default"/>
      <w:lang w:val="en-US" w:eastAsia="en-US" w:bidi="ar-SA"/>
    </w:rPr>
  </w:style>
  <w:style w:type="character" w:customStyle="1" w:styleId="CharChar15">
    <w:name w:val="Char Char15"/>
    <w:basedOn w:val="CharChar16"/>
    <w:rsid w:val="00954157"/>
    <w:rPr>
      <w:rFonts w:ascii="Cambria" w:hAnsi="Cambria" w:hint="default"/>
      <w:b/>
      <w:bCs/>
      <w:lang w:val="en-US" w:eastAsia="en-US" w:bidi="ar-SA"/>
    </w:rPr>
  </w:style>
  <w:style w:type="character" w:customStyle="1" w:styleId="CharChar14">
    <w:name w:val="Char Char14"/>
    <w:basedOn w:val="DefaultParagraphFont"/>
    <w:rsid w:val="00954157"/>
    <w:rPr>
      <w:rFonts w:ascii="Tahoma" w:hAnsi="Tahoma" w:cs="Tahoma" w:hint="default"/>
      <w:sz w:val="16"/>
      <w:szCs w:val="16"/>
      <w:lang w:val="en-US" w:eastAsia="en-US" w:bidi="ar-SA"/>
    </w:rPr>
  </w:style>
  <w:style w:type="character" w:customStyle="1" w:styleId="CharChar13">
    <w:name w:val="Char Char13"/>
    <w:basedOn w:val="DefaultParagraphFont"/>
    <w:rsid w:val="00954157"/>
    <w:rPr>
      <w:rFonts w:ascii="Cambria" w:hAnsi="Cambria" w:hint="default"/>
      <w:lang w:val="en-US" w:eastAsia="en-US" w:bidi="ar-SA"/>
    </w:rPr>
  </w:style>
  <w:style w:type="character" w:customStyle="1" w:styleId="cardtextsmallCharChar">
    <w:name w:val="card text small Char Char"/>
    <w:basedOn w:val="DefaultParagraphFont"/>
    <w:rsid w:val="00954157"/>
    <w:rPr>
      <w:rFonts w:ascii="Arial Narrow" w:hAnsi="Arial Narrow" w:cs="Times New Roman" w:hint="default"/>
      <w:sz w:val="16"/>
    </w:rPr>
  </w:style>
  <w:style w:type="character" w:customStyle="1" w:styleId="TagChar4">
    <w:name w:val="Tag Char4"/>
    <w:basedOn w:val="DefaultParagraphFont"/>
    <w:rsid w:val="00954157"/>
    <w:rPr>
      <w:b/>
      <w:bCs w:val="0"/>
      <w:sz w:val="26"/>
      <w:szCs w:val="24"/>
      <w:lang w:val="en-US" w:eastAsia="en-US" w:bidi="ar-SA"/>
    </w:rPr>
  </w:style>
  <w:style w:type="character" w:customStyle="1" w:styleId="TaglinesChar">
    <w:name w:val="Taglines Char"/>
    <w:basedOn w:val="DefaultParagraphFont"/>
    <w:rsid w:val="00954157"/>
    <w:rPr>
      <w:rFonts w:ascii="Arial" w:hAnsi="Arial" w:cs="Arial" w:hint="default"/>
      <w:bCs/>
      <w:iCs/>
      <w:szCs w:val="22"/>
      <w:lang w:val="en-US" w:eastAsia="en-US" w:bidi="ar-SA"/>
    </w:rPr>
  </w:style>
  <w:style w:type="character" w:customStyle="1" w:styleId="WW8Num2z0">
    <w:name w:val="WW8Num2z0"/>
    <w:rsid w:val="00954157"/>
    <w:rPr>
      <w:rFonts w:ascii="Garamond" w:hAnsi="Garamond" w:hint="default"/>
    </w:rPr>
  </w:style>
  <w:style w:type="character" w:customStyle="1" w:styleId="WW8Num3z0">
    <w:name w:val="WW8Num3z0"/>
    <w:rsid w:val="00954157"/>
    <w:rPr>
      <w:rFonts w:ascii="Garamond" w:hAnsi="Garamond" w:hint="default"/>
    </w:rPr>
  </w:style>
  <w:style w:type="character" w:customStyle="1" w:styleId="WW8Num4z1">
    <w:name w:val="WW8Num4z1"/>
    <w:rsid w:val="00954157"/>
    <w:rPr>
      <w:rFonts w:ascii="Garamond" w:hAnsi="Garamond" w:hint="default"/>
    </w:rPr>
  </w:style>
  <w:style w:type="character" w:customStyle="1" w:styleId="WW8Num5z0">
    <w:name w:val="WW8Num5z0"/>
    <w:rsid w:val="00954157"/>
    <w:rPr>
      <w:rFonts w:ascii="Garamond" w:hAnsi="Garamond" w:hint="default"/>
    </w:rPr>
  </w:style>
  <w:style w:type="character" w:customStyle="1" w:styleId="WW8Num6z0">
    <w:name w:val="WW8Num6z0"/>
    <w:rsid w:val="00954157"/>
    <w:rPr>
      <w:rFonts w:ascii="Symbol" w:hAnsi="Symbol" w:hint="default"/>
    </w:rPr>
  </w:style>
  <w:style w:type="character" w:customStyle="1" w:styleId="WW8Num7z0">
    <w:name w:val="WW8Num7z0"/>
    <w:rsid w:val="00954157"/>
    <w:rPr>
      <w:rFonts w:ascii="Symbol" w:hAnsi="Symbol" w:hint="default"/>
    </w:rPr>
  </w:style>
  <w:style w:type="character" w:customStyle="1" w:styleId="WW8Num8z0">
    <w:name w:val="WW8Num8z0"/>
    <w:rsid w:val="00954157"/>
    <w:rPr>
      <w:rFonts w:ascii="Symbol" w:hAnsi="Symbol" w:hint="default"/>
    </w:rPr>
  </w:style>
  <w:style w:type="character" w:customStyle="1" w:styleId="WW8Num9z0">
    <w:name w:val="WW8Num9z0"/>
    <w:rsid w:val="00954157"/>
    <w:rPr>
      <w:rFonts w:ascii="Symbol" w:hAnsi="Symbol" w:hint="default"/>
    </w:rPr>
  </w:style>
  <w:style w:type="character" w:customStyle="1" w:styleId="WW8Num10z0">
    <w:name w:val="WW8Num10z0"/>
    <w:rsid w:val="00954157"/>
    <w:rPr>
      <w:rFonts w:ascii="Garamond" w:hAnsi="Garamond" w:hint="default"/>
    </w:rPr>
  </w:style>
  <w:style w:type="character" w:customStyle="1" w:styleId="WW8Num11z1">
    <w:name w:val="WW8Num11z1"/>
    <w:rsid w:val="00954157"/>
    <w:rPr>
      <w:rFonts w:ascii="Garamond" w:hAnsi="Garamond" w:hint="default"/>
    </w:rPr>
  </w:style>
  <w:style w:type="character" w:customStyle="1" w:styleId="Absatz-Standardschriftart">
    <w:name w:val="Absatz-Standardschriftart"/>
    <w:rsid w:val="00954157"/>
  </w:style>
  <w:style w:type="character" w:customStyle="1" w:styleId="WW-Absatz-Standardschriftart">
    <w:name w:val="WW-Absatz-Standardschriftart"/>
    <w:rsid w:val="00954157"/>
  </w:style>
  <w:style w:type="character" w:customStyle="1" w:styleId="WW-Absatz-Standardschriftart1">
    <w:name w:val="WW-Absatz-Standardschriftart1"/>
    <w:rsid w:val="00954157"/>
  </w:style>
  <w:style w:type="character" w:customStyle="1" w:styleId="EndnoteCharacters">
    <w:name w:val="Endnote Characters"/>
    <w:basedOn w:val="DefaultParagraphFont"/>
    <w:rsid w:val="00954157"/>
    <w:rPr>
      <w:position w:val="0"/>
      <w:sz w:val="24"/>
      <w:vertAlign w:val="baseline"/>
    </w:rPr>
  </w:style>
  <w:style w:type="character" w:customStyle="1" w:styleId="WW8Num1z0">
    <w:name w:val="WW8Num1z0"/>
    <w:rsid w:val="00954157"/>
    <w:rPr>
      <w:rFonts w:ascii="Symbol" w:hAnsi="Symbol" w:hint="default"/>
    </w:rPr>
  </w:style>
  <w:style w:type="character" w:customStyle="1" w:styleId="WW8Num1z2">
    <w:name w:val="WW8Num1z2"/>
    <w:rsid w:val="00954157"/>
    <w:rPr>
      <w:rFonts w:ascii="Courier New" w:hAnsi="Courier New" w:cs="Courier New" w:hint="default"/>
    </w:rPr>
  </w:style>
  <w:style w:type="character" w:customStyle="1" w:styleId="WW8Num1z3">
    <w:name w:val="WW8Num1z3"/>
    <w:rsid w:val="00954157"/>
    <w:rPr>
      <w:rFonts w:ascii="Wingdings" w:hAnsi="Wingdings" w:hint="default"/>
    </w:rPr>
  </w:style>
  <w:style w:type="character" w:customStyle="1" w:styleId="WW8Num11z0">
    <w:name w:val="WW8Num11z0"/>
    <w:rsid w:val="00954157"/>
    <w:rPr>
      <w:rFonts w:ascii="Symbol" w:hAnsi="Symbol" w:hint="default"/>
    </w:rPr>
  </w:style>
  <w:style w:type="character" w:customStyle="1" w:styleId="WW8Num83z0">
    <w:name w:val="WW8Num83z0"/>
    <w:rsid w:val="00954157"/>
    <w:rPr>
      <w:rFonts w:ascii="Symbol" w:hAnsi="Symbol" w:hint="default"/>
    </w:rPr>
  </w:style>
  <w:style w:type="character" w:customStyle="1" w:styleId="WW8Num83z1">
    <w:name w:val="WW8Num83z1"/>
    <w:rsid w:val="00954157"/>
    <w:rPr>
      <w:rFonts w:ascii="Courier New" w:hAnsi="Courier New" w:cs="Courier New" w:hint="default"/>
    </w:rPr>
  </w:style>
  <w:style w:type="character" w:customStyle="1" w:styleId="WW8Num83z2">
    <w:name w:val="WW8Num83z2"/>
    <w:rsid w:val="00954157"/>
    <w:rPr>
      <w:rFonts w:ascii="Wingdings" w:hAnsi="Wingdings" w:hint="default"/>
    </w:rPr>
  </w:style>
  <w:style w:type="character" w:customStyle="1" w:styleId="WW8Num89z0">
    <w:name w:val="WW8Num89z0"/>
    <w:rsid w:val="00954157"/>
    <w:rPr>
      <w:rFonts w:ascii="Symbol" w:hAnsi="Symbol" w:hint="default"/>
      <w:sz w:val="20"/>
    </w:rPr>
  </w:style>
  <w:style w:type="character" w:customStyle="1" w:styleId="WW8Num90z0">
    <w:name w:val="WW8Num90z0"/>
    <w:rsid w:val="00954157"/>
    <w:rPr>
      <w:rFonts w:ascii="Times New Roman" w:eastAsia="Times New Roman" w:hAnsi="Times New Roman" w:cs="Times New Roman" w:hint="default"/>
    </w:rPr>
  </w:style>
  <w:style w:type="character" w:customStyle="1" w:styleId="WW8Num92z0">
    <w:name w:val="WW8Num92z0"/>
    <w:rsid w:val="00954157"/>
    <w:rPr>
      <w:rFonts w:ascii="Symbol" w:eastAsia="Times New Roman" w:hAnsi="Symbol" w:hint="default"/>
    </w:rPr>
  </w:style>
  <w:style w:type="character" w:customStyle="1" w:styleId="WW8Num92z1">
    <w:name w:val="WW8Num92z1"/>
    <w:rsid w:val="00954157"/>
    <w:rPr>
      <w:rFonts w:ascii="Courier New" w:hAnsi="Courier New" w:cs="Courier New" w:hint="default"/>
    </w:rPr>
  </w:style>
  <w:style w:type="character" w:customStyle="1" w:styleId="WW8Num92z2">
    <w:name w:val="WW8Num92z2"/>
    <w:rsid w:val="00954157"/>
    <w:rPr>
      <w:rFonts w:ascii="Wingdings" w:hAnsi="Wingdings" w:hint="default"/>
    </w:rPr>
  </w:style>
  <w:style w:type="character" w:customStyle="1" w:styleId="WW8Num92z3">
    <w:name w:val="WW8Num92z3"/>
    <w:rsid w:val="00954157"/>
    <w:rPr>
      <w:rFonts w:ascii="Symbol" w:hAnsi="Symbol" w:hint="default"/>
    </w:rPr>
  </w:style>
  <w:style w:type="character" w:customStyle="1" w:styleId="WW8Num96z0">
    <w:name w:val="WW8Num96z0"/>
    <w:rsid w:val="00954157"/>
    <w:rPr>
      <w:rFonts w:ascii="Symbol" w:hAnsi="Symbol" w:hint="default"/>
      <w:sz w:val="20"/>
    </w:rPr>
  </w:style>
  <w:style w:type="character" w:customStyle="1" w:styleId="WW8Num96z1">
    <w:name w:val="WW8Num96z1"/>
    <w:rsid w:val="00954157"/>
    <w:rPr>
      <w:rFonts w:ascii="Courier New" w:hAnsi="Courier New" w:cs="Courier New" w:hint="default"/>
      <w:sz w:val="20"/>
    </w:rPr>
  </w:style>
  <w:style w:type="character" w:customStyle="1" w:styleId="WW8Num96z2">
    <w:name w:val="WW8Num96z2"/>
    <w:rsid w:val="00954157"/>
    <w:rPr>
      <w:rFonts w:ascii="Wingdings" w:hAnsi="Wingdings" w:hint="default"/>
      <w:sz w:val="20"/>
    </w:rPr>
  </w:style>
  <w:style w:type="character" w:customStyle="1" w:styleId="WW8Num103z0">
    <w:name w:val="WW8Num103z0"/>
    <w:rsid w:val="00954157"/>
    <w:rPr>
      <w:rFonts w:ascii="Symbol" w:hAnsi="Symbol" w:hint="default"/>
      <w:sz w:val="20"/>
    </w:rPr>
  </w:style>
  <w:style w:type="character" w:customStyle="1" w:styleId="WW8Num103z1">
    <w:name w:val="WW8Num103z1"/>
    <w:rsid w:val="00954157"/>
    <w:rPr>
      <w:rFonts w:ascii="Courier New" w:hAnsi="Courier New" w:cs="Courier New" w:hint="default"/>
      <w:sz w:val="20"/>
    </w:rPr>
  </w:style>
  <w:style w:type="character" w:customStyle="1" w:styleId="WW8Num103z2">
    <w:name w:val="WW8Num103z2"/>
    <w:rsid w:val="00954157"/>
    <w:rPr>
      <w:rFonts w:ascii="Wingdings" w:hAnsi="Wingdings" w:hint="default"/>
      <w:sz w:val="20"/>
    </w:rPr>
  </w:style>
  <w:style w:type="character" w:customStyle="1" w:styleId="WW8Num108z0">
    <w:name w:val="WW8Num108z0"/>
    <w:rsid w:val="00954157"/>
    <w:rPr>
      <w:rFonts w:ascii="Symbol" w:hAnsi="Symbol" w:hint="default"/>
      <w:sz w:val="20"/>
    </w:rPr>
  </w:style>
  <w:style w:type="character" w:customStyle="1" w:styleId="WW8Num108z1">
    <w:name w:val="WW8Num108z1"/>
    <w:rsid w:val="00954157"/>
    <w:rPr>
      <w:rFonts w:ascii="Courier New" w:hAnsi="Courier New" w:cs="Courier New" w:hint="default"/>
      <w:sz w:val="20"/>
    </w:rPr>
  </w:style>
  <w:style w:type="character" w:customStyle="1" w:styleId="WW8Num108z2">
    <w:name w:val="WW8Num108z2"/>
    <w:rsid w:val="00954157"/>
    <w:rPr>
      <w:rFonts w:ascii="Wingdings" w:hAnsi="Wingdings" w:hint="default"/>
      <w:sz w:val="20"/>
    </w:rPr>
  </w:style>
  <w:style w:type="character" w:customStyle="1" w:styleId="WW8Num109z0">
    <w:name w:val="WW8Num109z0"/>
    <w:rsid w:val="00954157"/>
    <w:rPr>
      <w:rFonts w:ascii="Symbol" w:eastAsia="Times New Roman" w:hAnsi="Symbol" w:hint="default"/>
    </w:rPr>
  </w:style>
  <w:style w:type="character" w:customStyle="1" w:styleId="WW8Num109z1">
    <w:name w:val="WW8Num109z1"/>
    <w:rsid w:val="00954157"/>
    <w:rPr>
      <w:rFonts w:ascii="Courier New" w:hAnsi="Courier New" w:cs="Courier New" w:hint="default"/>
    </w:rPr>
  </w:style>
  <w:style w:type="character" w:customStyle="1" w:styleId="WW8Num109z2">
    <w:name w:val="WW8Num109z2"/>
    <w:rsid w:val="00954157"/>
    <w:rPr>
      <w:rFonts w:ascii="Wingdings" w:hAnsi="Wingdings" w:hint="default"/>
    </w:rPr>
  </w:style>
  <w:style w:type="character" w:customStyle="1" w:styleId="WW8Num109z3">
    <w:name w:val="WW8Num109z3"/>
    <w:rsid w:val="00954157"/>
    <w:rPr>
      <w:rFonts w:ascii="Symbol" w:hAnsi="Symbol" w:hint="default"/>
    </w:rPr>
  </w:style>
  <w:style w:type="character" w:customStyle="1" w:styleId="WW8Num111z0">
    <w:name w:val="WW8Num111z0"/>
    <w:rsid w:val="00954157"/>
    <w:rPr>
      <w:rFonts w:ascii="Symbol" w:hAnsi="Symbol" w:hint="default"/>
      <w:sz w:val="20"/>
    </w:rPr>
  </w:style>
  <w:style w:type="character" w:customStyle="1" w:styleId="WW8Num111z1">
    <w:name w:val="WW8Num111z1"/>
    <w:rsid w:val="00954157"/>
    <w:rPr>
      <w:rFonts w:ascii="Courier New" w:hAnsi="Courier New" w:cs="Courier New" w:hint="default"/>
      <w:sz w:val="20"/>
    </w:rPr>
  </w:style>
  <w:style w:type="character" w:customStyle="1" w:styleId="WW8Num111z2">
    <w:name w:val="WW8Num111z2"/>
    <w:rsid w:val="00954157"/>
    <w:rPr>
      <w:rFonts w:ascii="Wingdings" w:hAnsi="Wingdings" w:hint="default"/>
      <w:sz w:val="20"/>
    </w:rPr>
  </w:style>
  <w:style w:type="character" w:customStyle="1" w:styleId="WW8Num117z0">
    <w:name w:val="WW8Num117z0"/>
    <w:rsid w:val="00954157"/>
    <w:rPr>
      <w:rFonts w:ascii="Symbol" w:eastAsia="Times New Roman" w:hAnsi="Symbol" w:hint="default"/>
    </w:rPr>
  </w:style>
  <w:style w:type="character" w:customStyle="1" w:styleId="WW8Num117z1">
    <w:name w:val="WW8Num117z1"/>
    <w:rsid w:val="00954157"/>
    <w:rPr>
      <w:rFonts w:ascii="Courier New" w:hAnsi="Courier New" w:cs="Courier New" w:hint="default"/>
    </w:rPr>
  </w:style>
  <w:style w:type="character" w:customStyle="1" w:styleId="WW8Num117z2">
    <w:name w:val="WW8Num117z2"/>
    <w:rsid w:val="00954157"/>
    <w:rPr>
      <w:rFonts w:ascii="Wingdings" w:hAnsi="Wingdings" w:hint="default"/>
    </w:rPr>
  </w:style>
  <w:style w:type="character" w:customStyle="1" w:styleId="WW8Num117z3">
    <w:name w:val="WW8Num117z3"/>
    <w:rsid w:val="00954157"/>
    <w:rPr>
      <w:rFonts w:ascii="Symbol" w:hAnsi="Symbol" w:hint="default"/>
    </w:rPr>
  </w:style>
  <w:style w:type="character" w:customStyle="1" w:styleId="WW8Num126z0">
    <w:name w:val="WW8Num126z0"/>
    <w:rsid w:val="00954157"/>
    <w:rPr>
      <w:rFonts w:ascii="Symbol" w:eastAsia="SimSun" w:hAnsi="Symbol" w:hint="default"/>
    </w:rPr>
  </w:style>
  <w:style w:type="character" w:customStyle="1" w:styleId="WW8Num126z1">
    <w:name w:val="WW8Num126z1"/>
    <w:rsid w:val="00954157"/>
    <w:rPr>
      <w:rFonts w:ascii="Courier New" w:hAnsi="Courier New" w:cs="Courier New" w:hint="default"/>
    </w:rPr>
  </w:style>
  <w:style w:type="character" w:customStyle="1" w:styleId="WW8Num126z2">
    <w:name w:val="WW8Num126z2"/>
    <w:rsid w:val="00954157"/>
    <w:rPr>
      <w:rFonts w:ascii="Wingdings" w:hAnsi="Wingdings" w:hint="default"/>
    </w:rPr>
  </w:style>
  <w:style w:type="character" w:customStyle="1" w:styleId="WW8Num126z3">
    <w:name w:val="WW8Num126z3"/>
    <w:rsid w:val="00954157"/>
    <w:rPr>
      <w:rFonts w:ascii="Symbol" w:hAnsi="Symbol" w:hint="default"/>
    </w:rPr>
  </w:style>
  <w:style w:type="character" w:customStyle="1" w:styleId="WW8Num128z0">
    <w:name w:val="WW8Num128z0"/>
    <w:rsid w:val="00954157"/>
    <w:rPr>
      <w:rFonts w:ascii="Symbol" w:eastAsia="Times New Roman" w:hAnsi="Symbol" w:hint="default"/>
    </w:rPr>
  </w:style>
  <w:style w:type="character" w:customStyle="1" w:styleId="WW8Num128z1">
    <w:name w:val="WW8Num128z1"/>
    <w:rsid w:val="00954157"/>
    <w:rPr>
      <w:rFonts w:ascii="Courier New" w:hAnsi="Courier New" w:cs="Courier New" w:hint="default"/>
    </w:rPr>
  </w:style>
  <w:style w:type="character" w:customStyle="1" w:styleId="WW8Num128z2">
    <w:name w:val="WW8Num128z2"/>
    <w:rsid w:val="00954157"/>
    <w:rPr>
      <w:rFonts w:ascii="Wingdings" w:hAnsi="Wingdings" w:hint="default"/>
    </w:rPr>
  </w:style>
  <w:style w:type="character" w:customStyle="1" w:styleId="WW8Num128z3">
    <w:name w:val="WW8Num128z3"/>
    <w:rsid w:val="00954157"/>
    <w:rPr>
      <w:rFonts w:ascii="Symbol" w:hAnsi="Symbol" w:hint="default"/>
    </w:rPr>
  </w:style>
  <w:style w:type="character" w:customStyle="1" w:styleId="WW8Num138z0">
    <w:name w:val="WW8Num138z0"/>
    <w:rsid w:val="00954157"/>
    <w:rPr>
      <w:rFonts w:ascii="Times-Italic" w:eastAsia="Times New Roman" w:hAnsi="Times-Italic" w:hint="default"/>
    </w:rPr>
  </w:style>
  <w:style w:type="character" w:customStyle="1" w:styleId="WW8Num138z1">
    <w:name w:val="WW8Num138z1"/>
    <w:rsid w:val="00954157"/>
    <w:rPr>
      <w:rFonts w:ascii="Courier New" w:hAnsi="Courier New" w:cs="Courier New" w:hint="default"/>
    </w:rPr>
  </w:style>
  <w:style w:type="character" w:customStyle="1" w:styleId="WW8Num138z2">
    <w:name w:val="WW8Num138z2"/>
    <w:rsid w:val="00954157"/>
    <w:rPr>
      <w:rFonts w:ascii="Wingdings" w:hAnsi="Wingdings" w:hint="default"/>
    </w:rPr>
  </w:style>
  <w:style w:type="character" w:customStyle="1" w:styleId="WW8Num138z3">
    <w:name w:val="WW8Num138z3"/>
    <w:rsid w:val="00954157"/>
    <w:rPr>
      <w:rFonts w:ascii="Symbol" w:hAnsi="Symbol" w:hint="default"/>
    </w:rPr>
  </w:style>
  <w:style w:type="character" w:customStyle="1" w:styleId="WW8Num143z0">
    <w:name w:val="WW8Num143z0"/>
    <w:rsid w:val="00954157"/>
    <w:rPr>
      <w:rFonts w:ascii="Times New Roman" w:eastAsia="Times New Roman" w:hAnsi="Times New Roman" w:cs="Times New Roman" w:hint="default"/>
    </w:rPr>
  </w:style>
  <w:style w:type="character" w:customStyle="1" w:styleId="WW8Num148z0">
    <w:name w:val="WW8Num148z0"/>
    <w:rsid w:val="00954157"/>
    <w:rPr>
      <w:rFonts w:ascii="Symbol" w:hAnsi="Symbol" w:hint="default"/>
      <w:sz w:val="20"/>
    </w:rPr>
  </w:style>
  <w:style w:type="character" w:customStyle="1" w:styleId="WW8Num148z1">
    <w:name w:val="WW8Num148z1"/>
    <w:rsid w:val="00954157"/>
    <w:rPr>
      <w:rFonts w:ascii="Courier New" w:hAnsi="Courier New" w:cs="Courier New" w:hint="default"/>
      <w:sz w:val="20"/>
    </w:rPr>
  </w:style>
  <w:style w:type="character" w:customStyle="1" w:styleId="WW8Num148z2">
    <w:name w:val="WW8Num148z2"/>
    <w:rsid w:val="00954157"/>
    <w:rPr>
      <w:rFonts w:ascii="Wingdings" w:hAnsi="Wingdings" w:hint="default"/>
      <w:sz w:val="20"/>
    </w:rPr>
  </w:style>
  <w:style w:type="character" w:customStyle="1" w:styleId="WW8Num151z0">
    <w:name w:val="WW8Num151z0"/>
    <w:rsid w:val="00954157"/>
    <w:rPr>
      <w:rFonts w:ascii="Times New Roman" w:eastAsia="Times New Roman" w:hAnsi="Times New Roman" w:cs="Times New Roman" w:hint="default"/>
    </w:rPr>
  </w:style>
  <w:style w:type="character" w:customStyle="1" w:styleId="WW8Num152z0">
    <w:name w:val="WW8Num152z0"/>
    <w:rsid w:val="00954157"/>
    <w:rPr>
      <w:rFonts w:ascii="Symbol" w:hAnsi="Symbol" w:hint="default"/>
      <w:sz w:val="20"/>
    </w:rPr>
  </w:style>
  <w:style w:type="character" w:customStyle="1" w:styleId="WW8Num152z1">
    <w:name w:val="WW8Num152z1"/>
    <w:rsid w:val="00954157"/>
    <w:rPr>
      <w:rFonts w:ascii="Courier New" w:hAnsi="Courier New" w:cs="Courier New" w:hint="default"/>
      <w:sz w:val="20"/>
    </w:rPr>
  </w:style>
  <w:style w:type="character" w:customStyle="1" w:styleId="WW8Num152z2">
    <w:name w:val="WW8Num152z2"/>
    <w:rsid w:val="00954157"/>
    <w:rPr>
      <w:rFonts w:ascii="Wingdings" w:hAnsi="Wingdings" w:hint="default"/>
      <w:sz w:val="20"/>
    </w:rPr>
  </w:style>
  <w:style w:type="character" w:customStyle="1" w:styleId="WW8Num153z0">
    <w:name w:val="WW8Num153z0"/>
    <w:rsid w:val="00954157"/>
    <w:rPr>
      <w:sz w:val="24"/>
    </w:rPr>
  </w:style>
  <w:style w:type="character" w:customStyle="1" w:styleId="WW8Num155z0">
    <w:name w:val="WW8Num155z0"/>
    <w:rsid w:val="00954157"/>
    <w:rPr>
      <w:rFonts w:ascii="Times New Roman" w:eastAsia="Times New Roman" w:hAnsi="Times New Roman" w:cs="Times New Roman" w:hint="default"/>
    </w:rPr>
  </w:style>
  <w:style w:type="character" w:customStyle="1" w:styleId="WW8Num157z0">
    <w:name w:val="WW8Num157z0"/>
    <w:rsid w:val="00954157"/>
    <w:rPr>
      <w:rFonts w:ascii="Symbol" w:hAnsi="Symbol" w:hint="default"/>
      <w:sz w:val="20"/>
    </w:rPr>
  </w:style>
  <w:style w:type="character" w:customStyle="1" w:styleId="WW8Num157z1">
    <w:name w:val="WW8Num157z1"/>
    <w:rsid w:val="00954157"/>
    <w:rPr>
      <w:rFonts w:ascii="Courier New" w:hAnsi="Courier New" w:cs="Courier New" w:hint="default"/>
      <w:sz w:val="20"/>
    </w:rPr>
  </w:style>
  <w:style w:type="character" w:customStyle="1" w:styleId="WW8Num157z2">
    <w:name w:val="WW8Num157z2"/>
    <w:rsid w:val="00954157"/>
    <w:rPr>
      <w:rFonts w:ascii="Wingdings" w:hAnsi="Wingdings" w:hint="default"/>
      <w:sz w:val="20"/>
    </w:rPr>
  </w:style>
  <w:style w:type="character" w:customStyle="1" w:styleId="WW8Num163z0">
    <w:name w:val="WW8Num163z0"/>
    <w:rsid w:val="00954157"/>
    <w:rPr>
      <w:rFonts w:ascii="Symbol" w:hAnsi="Symbol" w:hint="default"/>
      <w:sz w:val="20"/>
    </w:rPr>
  </w:style>
  <w:style w:type="character" w:customStyle="1" w:styleId="WW8Num163z1">
    <w:name w:val="WW8Num163z1"/>
    <w:rsid w:val="00954157"/>
    <w:rPr>
      <w:rFonts w:ascii="Courier New" w:hAnsi="Courier New" w:cs="Courier New" w:hint="default"/>
      <w:sz w:val="20"/>
    </w:rPr>
  </w:style>
  <w:style w:type="character" w:customStyle="1" w:styleId="WW8Num163z2">
    <w:name w:val="WW8Num163z2"/>
    <w:rsid w:val="00954157"/>
    <w:rPr>
      <w:rFonts w:ascii="Wingdings" w:hAnsi="Wingdings" w:hint="default"/>
      <w:sz w:val="20"/>
    </w:rPr>
  </w:style>
  <w:style w:type="character" w:customStyle="1" w:styleId="WW8Num170z0">
    <w:name w:val="WW8Num170z0"/>
    <w:rsid w:val="00954157"/>
    <w:rPr>
      <w:rFonts w:ascii="Symbol" w:eastAsia="Times New Roman" w:hAnsi="Symbol" w:hint="default"/>
    </w:rPr>
  </w:style>
  <w:style w:type="character" w:customStyle="1" w:styleId="WW8Num170z1">
    <w:name w:val="WW8Num170z1"/>
    <w:rsid w:val="00954157"/>
    <w:rPr>
      <w:rFonts w:ascii="Courier New" w:hAnsi="Courier New" w:cs="Courier New" w:hint="default"/>
    </w:rPr>
  </w:style>
  <w:style w:type="character" w:customStyle="1" w:styleId="WW8Num170z2">
    <w:name w:val="WW8Num170z2"/>
    <w:rsid w:val="00954157"/>
    <w:rPr>
      <w:rFonts w:ascii="Wingdings" w:hAnsi="Wingdings" w:hint="default"/>
    </w:rPr>
  </w:style>
  <w:style w:type="character" w:customStyle="1" w:styleId="WW8Num170z3">
    <w:name w:val="WW8Num170z3"/>
    <w:rsid w:val="00954157"/>
    <w:rPr>
      <w:rFonts w:ascii="Symbol" w:hAnsi="Symbol" w:hint="default"/>
    </w:rPr>
  </w:style>
  <w:style w:type="character" w:customStyle="1" w:styleId="WW8Num177z0">
    <w:name w:val="WW8Num177z0"/>
    <w:rsid w:val="00954157"/>
    <w:rPr>
      <w:rFonts w:ascii="Symbol" w:hAnsi="Symbol" w:hint="default"/>
      <w:sz w:val="20"/>
    </w:rPr>
  </w:style>
  <w:style w:type="character" w:customStyle="1" w:styleId="WW8Num177z1">
    <w:name w:val="WW8Num177z1"/>
    <w:rsid w:val="00954157"/>
    <w:rPr>
      <w:rFonts w:ascii="Courier New" w:hAnsi="Courier New" w:cs="Courier New" w:hint="default"/>
      <w:sz w:val="20"/>
    </w:rPr>
  </w:style>
  <w:style w:type="character" w:customStyle="1" w:styleId="WW8Num177z2">
    <w:name w:val="WW8Num177z2"/>
    <w:rsid w:val="00954157"/>
    <w:rPr>
      <w:rFonts w:ascii="Wingdings" w:hAnsi="Wingdings" w:hint="default"/>
      <w:sz w:val="20"/>
    </w:rPr>
  </w:style>
  <w:style w:type="character" w:customStyle="1" w:styleId="WW8Num181z0">
    <w:name w:val="WW8Num181z0"/>
    <w:rsid w:val="00954157"/>
    <w:rPr>
      <w:rFonts w:ascii="Symbol" w:eastAsia="Times New Roman" w:hAnsi="Symbol" w:hint="default"/>
    </w:rPr>
  </w:style>
  <w:style w:type="character" w:customStyle="1" w:styleId="WW8Num181z1">
    <w:name w:val="WW8Num181z1"/>
    <w:rsid w:val="00954157"/>
    <w:rPr>
      <w:rFonts w:ascii="Courier New" w:hAnsi="Courier New" w:cs="Courier New" w:hint="default"/>
    </w:rPr>
  </w:style>
  <w:style w:type="character" w:customStyle="1" w:styleId="WW8Num181z2">
    <w:name w:val="WW8Num181z2"/>
    <w:rsid w:val="00954157"/>
    <w:rPr>
      <w:rFonts w:ascii="Wingdings" w:hAnsi="Wingdings" w:hint="default"/>
    </w:rPr>
  </w:style>
  <w:style w:type="character" w:customStyle="1" w:styleId="WW8Num181z3">
    <w:name w:val="WW8Num181z3"/>
    <w:rsid w:val="00954157"/>
    <w:rPr>
      <w:rFonts w:ascii="Symbol" w:hAnsi="Symbol" w:hint="default"/>
    </w:rPr>
  </w:style>
  <w:style w:type="character" w:customStyle="1" w:styleId="WW8Num185z0">
    <w:name w:val="WW8Num185z0"/>
    <w:rsid w:val="00954157"/>
    <w:rPr>
      <w:rFonts w:ascii="Symbol" w:eastAsia="Times New Roman" w:hAnsi="Symbol" w:hint="default"/>
    </w:rPr>
  </w:style>
  <w:style w:type="character" w:customStyle="1" w:styleId="WW8Num185z1">
    <w:name w:val="WW8Num185z1"/>
    <w:rsid w:val="00954157"/>
    <w:rPr>
      <w:rFonts w:ascii="Courier New" w:hAnsi="Courier New" w:cs="Courier New" w:hint="default"/>
    </w:rPr>
  </w:style>
  <w:style w:type="character" w:customStyle="1" w:styleId="WW8Num185z2">
    <w:name w:val="WW8Num185z2"/>
    <w:rsid w:val="00954157"/>
    <w:rPr>
      <w:rFonts w:ascii="Wingdings" w:hAnsi="Wingdings" w:hint="default"/>
    </w:rPr>
  </w:style>
  <w:style w:type="character" w:customStyle="1" w:styleId="WW8Num185z3">
    <w:name w:val="WW8Num185z3"/>
    <w:rsid w:val="00954157"/>
    <w:rPr>
      <w:rFonts w:ascii="Symbol" w:hAnsi="Symbol" w:hint="default"/>
    </w:rPr>
  </w:style>
  <w:style w:type="character" w:customStyle="1" w:styleId="WW8Num186z0">
    <w:name w:val="WW8Num186z0"/>
    <w:rsid w:val="00954157"/>
    <w:rPr>
      <w:rFonts w:ascii="Symbol" w:hAnsi="Symbol" w:hint="default"/>
      <w:sz w:val="20"/>
    </w:rPr>
  </w:style>
  <w:style w:type="character" w:customStyle="1" w:styleId="WW8Num186z1">
    <w:name w:val="WW8Num186z1"/>
    <w:rsid w:val="00954157"/>
    <w:rPr>
      <w:rFonts w:ascii="Courier New" w:hAnsi="Courier New" w:cs="Courier New" w:hint="default"/>
      <w:sz w:val="20"/>
    </w:rPr>
  </w:style>
  <w:style w:type="character" w:customStyle="1" w:styleId="WW8Num186z2">
    <w:name w:val="WW8Num186z2"/>
    <w:rsid w:val="00954157"/>
    <w:rPr>
      <w:rFonts w:ascii="Wingdings" w:hAnsi="Wingdings" w:hint="default"/>
      <w:sz w:val="20"/>
    </w:rPr>
  </w:style>
  <w:style w:type="character" w:customStyle="1" w:styleId="WW8Num192z0">
    <w:name w:val="WW8Num192z0"/>
    <w:rsid w:val="00954157"/>
    <w:rPr>
      <w:rFonts w:ascii="Symbol" w:hAnsi="Symbol" w:hint="default"/>
    </w:rPr>
  </w:style>
  <w:style w:type="character" w:customStyle="1" w:styleId="WW8Num192z1">
    <w:name w:val="WW8Num192z1"/>
    <w:rsid w:val="00954157"/>
    <w:rPr>
      <w:rFonts w:ascii="Courier New" w:hAnsi="Courier New" w:cs="Courier New" w:hint="default"/>
    </w:rPr>
  </w:style>
  <w:style w:type="character" w:customStyle="1" w:styleId="WW8Num192z2">
    <w:name w:val="WW8Num192z2"/>
    <w:rsid w:val="00954157"/>
    <w:rPr>
      <w:rFonts w:ascii="Wingdings" w:hAnsi="Wingdings" w:hint="default"/>
    </w:rPr>
  </w:style>
  <w:style w:type="character" w:customStyle="1" w:styleId="WW8Num194z0">
    <w:name w:val="WW8Num194z0"/>
    <w:rsid w:val="00954157"/>
    <w:rPr>
      <w:rFonts w:ascii="Times-Roman" w:eastAsia="Times New Roman" w:hAnsi="Times-Roman" w:cs="Times-Roman" w:hint="cs"/>
      <w:i w:val="0"/>
      <w:iCs w:val="0"/>
    </w:rPr>
  </w:style>
  <w:style w:type="character" w:customStyle="1" w:styleId="WW8Num194z1">
    <w:name w:val="WW8Num194z1"/>
    <w:rsid w:val="00954157"/>
    <w:rPr>
      <w:rFonts w:ascii="Courier New" w:hAnsi="Courier New" w:cs="Courier New" w:hint="default"/>
    </w:rPr>
  </w:style>
  <w:style w:type="character" w:customStyle="1" w:styleId="WW8Num194z2">
    <w:name w:val="WW8Num194z2"/>
    <w:rsid w:val="00954157"/>
    <w:rPr>
      <w:rFonts w:ascii="Wingdings" w:hAnsi="Wingdings" w:hint="default"/>
    </w:rPr>
  </w:style>
  <w:style w:type="character" w:customStyle="1" w:styleId="WW8Num194z3">
    <w:name w:val="WW8Num194z3"/>
    <w:rsid w:val="00954157"/>
    <w:rPr>
      <w:rFonts w:ascii="Symbol" w:hAnsi="Symbol" w:hint="default"/>
    </w:rPr>
  </w:style>
  <w:style w:type="character" w:customStyle="1" w:styleId="WW8Num203z0">
    <w:name w:val="WW8Num203z0"/>
    <w:rsid w:val="00954157"/>
    <w:rPr>
      <w:rFonts w:ascii="Wingdings" w:eastAsia="Times New Roman" w:hAnsi="Wingdings" w:hint="default"/>
    </w:rPr>
  </w:style>
  <w:style w:type="character" w:customStyle="1" w:styleId="WW8Num203z1">
    <w:name w:val="WW8Num203z1"/>
    <w:rsid w:val="00954157"/>
    <w:rPr>
      <w:rFonts w:ascii="Courier New" w:hAnsi="Courier New" w:cs="Courier New" w:hint="default"/>
    </w:rPr>
  </w:style>
  <w:style w:type="character" w:customStyle="1" w:styleId="WW8Num203z2">
    <w:name w:val="WW8Num203z2"/>
    <w:rsid w:val="00954157"/>
    <w:rPr>
      <w:rFonts w:ascii="Wingdings" w:hAnsi="Wingdings" w:hint="default"/>
    </w:rPr>
  </w:style>
  <w:style w:type="character" w:customStyle="1" w:styleId="WW8Num203z3">
    <w:name w:val="WW8Num203z3"/>
    <w:rsid w:val="00954157"/>
    <w:rPr>
      <w:rFonts w:ascii="Symbol" w:hAnsi="Symbol" w:hint="default"/>
    </w:rPr>
  </w:style>
  <w:style w:type="character" w:customStyle="1" w:styleId="WW8Num204z1">
    <w:name w:val="WW8Num204z1"/>
    <w:rsid w:val="00954157"/>
    <w:rPr>
      <w:b/>
      <w:bCs w:val="0"/>
    </w:rPr>
  </w:style>
  <w:style w:type="character" w:customStyle="1" w:styleId="WW8Num206z0">
    <w:name w:val="WW8Num206z0"/>
    <w:rsid w:val="00954157"/>
    <w:rPr>
      <w:rFonts w:ascii="Symbol" w:eastAsia="Times New Roman" w:hAnsi="Symbol" w:hint="default"/>
    </w:rPr>
  </w:style>
  <w:style w:type="character" w:customStyle="1" w:styleId="WW8Num206z1">
    <w:name w:val="WW8Num206z1"/>
    <w:rsid w:val="00954157"/>
    <w:rPr>
      <w:rFonts w:ascii="Courier New" w:hAnsi="Courier New" w:cs="Courier New" w:hint="default"/>
    </w:rPr>
  </w:style>
  <w:style w:type="character" w:customStyle="1" w:styleId="WW8Num206z2">
    <w:name w:val="WW8Num206z2"/>
    <w:rsid w:val="00954157"/>
    <w:rPr>
      <w:rFonts w:ascii="Wingdings" w:hAnsi="Wingdings" w:hint="default"/>
    </w:rPr>
  </w:style>
  <w:style w:type="character" w:customStyle="1" w:styleId="WW8Num206z3">
    <w:name w:val="WW8Num206z3"/>
    <w:rsid w:val="00954157"/>
    <w:rPr>
      <w:rFonts w:ascii="Symbol" w:hAnsi="Symbol" w:hint="default"/>
    </w:rPr>
  </w:style>
  <w:style w:type="character" w:customStyle="1" w:styleId="WW8Num207z0">
    <w:name w:val="WW8Num207z0"/>
    <w:rsid w:val="00954157"/>
    <w:rPr>
      <w:rFonts w:ascii="Symbol" w:hAnsi="Symbol" w:hint="default"/>
      <w:sz w:val="20"/>
    </w:rPr>
  </w:style>
  <w:style w:type="character" w:customStyle="1" w:styleId="WW8Num213z0">
    <w:name w:val="WW8Num213z0"/>
    <w:rsid w:val="00954157"/>
    <w:rPr>
      <w:rFonts w:ascii="Symbol" w:hAnsi="Symbol" w:hint="default"/>
      <w:sz w:val="20"/>
    </w:rPr>
  </w:style>
  <w:style w:type="character" w:customStyle="1" w:styleId="WW8Num214z0">
    <w:name w:val="WW8Num214z0"/>
    <w:rsid w:val="00954157"/>
    <w:rPr>
      <w:rFonts w:ascii="Symbol" w:hAnsi="Symbol" w:hint="default"/>
    </w:rPr>
  </w:style>
  <w:style w:type="character" w:customStyle="1" w:styleId="WW8Num214z1">
    <w:name w:val="WW8Num214z1"/>
    <w:rsid w:val="00954157"/>
    <w:rPr>
      <w:rFonts w:ascii="Courier New" w:hAnsi="Courier New" w:cs="Courier New" w:hint="default"/>
    </w:rPr>
  </w:style>
  <w:style w:type="character" w:customStyle="1" w:styleId="WW8Num220z0">
    <w:name w:val="WW8Num220z0"/>
    <w:rsid w:val="00954157"/>
    <w:rPr>
      <w:u w:val="single"/>
    </w:rPr>
  </w:style>
  <w:style w:type="character" w:customStyle="1" w:styleId="WW8Num228z0">
    <w:name w:val="WW8Num228z0"/>
    <w:rsid w:val="00954157"/>
    <w:rPr>
      <w:rFonts w:ascii="Symbol" w:hAnsi="Symbol" w:hint="default"/>
      <w:sz w:val="20"/>
    </w:rPr>
  </w:style>
  <w:style w:type="character" w:customStyle="1" w:styleId="WW8Num228z1">
    <w:name w:val="WW8Num228z1"/>
    <w:rsid w:val="00954157"/>
    <w:rPr>
      <w:rFonts w:ascii="Courier New" w:hAnsi="Courier New" w:cs="Courier New" w:hint="default"/>
      <w:sz w:val="20"/>
    </w:rPr>
  </w:style>
  <w:style w:type="character" w:customStyle="1" w:styleId="WW8Num228z2">
    <w:name w:val="WW8Num228z2"/>
    <w:rsid w:val="00954157"/>
    <w:rPr>
      <w:rFonts w:ascii="Wingdings" w:hAnsi="Wingdings" w:hint="default"/>
      <w:sz w:val="20"/>
    </w:rPr>
  </w:style>
  <w:style w:type="character" w:customStyle="1" w:styleId="WW8Num236z0">
    <w:name w:val="WW8Num236z0"/>
    <w:rsid w:val="00954157"/>
    <w:rPr>
      <w:rFonts w:ascii="Symbol" w:eastAsia="Times New Roman" w:hAnsi="Symbol" w:hint="default"/>
    </w:rPr>
  </w:style>
  <w:style w:type="character" w:customStyle="1" w:styleId="WW8Num236z1">
    <w:name w:val="WW8Num236z1"/>
    <w:rsid w:val="00954157"/>
    <w:rPr>
      <w:rFonts w:ascii="Courier New" w:hAnsi="Courier New" w:cs="Courier New" w:hint="default"/>
    </w:rPr>
  </w:style>
  <w:style w:type="character" w:customStyle="1" w:styleId="WW8Num236z2">
    <w:name w:val="WW8Num236z2"/>
    <w:rsid w:val="00954157"/>
    <w:rPr>
      <w:rFonts w:ascii="Wingdings" w:hAnsi="Wingdings" w:hint="default"/>
    </w:rPr>
  </w:style>
  <w:style w:type="character" w:customStyle="1" w:styleId="WW8Num236z3">
    <w:name w:val="WW8Num236z3"/>
    <w:rsid w:val="00954157"/>
    <w:rPr>
      <w:rFonts w:ascii="Symbol" w:hAnsi="Symbol" w:hint="default"/>
    </w:rPr>
  </w:style>
  <w:style w:type="character" w:customStyle="1" w:styleId="WW8Num239z0">
    <w:name w:val="WW8Num239z0"/>
    <w:rsid w:val="00954157"/>
    <w:rPr>
      <w:rFonts w:ascii="Times New Roman" w:eastAsia="Times New Roman" w:hAnsi="Times New Roman" w:cs="Times New Roman" w:hint="default"/>
    </w:rPr>
  </w:style>
  <w:style w:type="character" w:customStyle="1" w:styleId="WW8Num239z1">
    <w:name w:val="WW8Num239z1"/>
    <w:rsid w:val="00954157"/>
    <w:rPr>
      <w:rFonts w:ascii="Courier New" w:hAnsi="Courier New" w:cs="Courier New" w:hint="default"/>
    </w:rPr>
  </w:style>
  <w:style w:type="character" w:customStyle="1" w:styleId="WW8Num239z2">
    <w:name w:val="WW8Num239z2"/>
    <w:rsid w:val="00954157"/>
    <w:rPr>
      <w:rFonts w:ascii="Wingdings" w:hAnsi="Wingdings" w:hint="default"/>
    </w:rPr>
  </w:style>
  <w:style w:type="character" w:customStyle="1" w:styleId="WW8Num239z3">
    <w:name w:val="WW8Num239z3"/>
    <w:rsid w:val="00954157"/>
    <w:rPr>
      <w:rFonts w:ascii="Symbol" w:hAnsi="Symbol" w:hint="default"/>
    </w:rPr>
  </w:style>
  <w:style w:type="character" w:customStyle="1" w:styleId="NumberingSymbols">
    <w:name w:val="Numbering Symbols"/>
    <w:rsid w:val="00954157"/>
    <w:rPr>
      <w:rFonts w:ascii="Garamond" w:hAnsi="Garamond" w:hint="default"/>
    </w:rPr>
  </w:style>
  <w:style w:type="character" w:customStyle="1" w:styleId="Bullets">
    <w:name w:val="Bullets"/>
    <w:rsid w:val="00954157"/>
    <w:rPr>
      <w:rFonts w:ascii="StarSymbol" w:eastAsia="StarSymbol" w:hAnsi="StarSymbol" w:cs="StarSymbol" w:hint="default"/>
      <w:sz w:val="18"/>
      <w:szCs w:val="18"/>
    </w:rPr>
  </w:style>
  <w:style w:type="character" w:customStyle="1" w:styleId="lqqtgroup">
    <w:name w:val="lqqtgroup"/>
    <w:basedOn w:val="DefaultParagraphFont"/>
    <w:rsid w:val="00954157"/>
  </w:style>
  <w:style w:type="character" w:customStyle="1" w:styleId="quotedtooltip">
    <w:name w:val="quotedtooltip"/>
    <w:basedOn w:val="DefaultParagraphFont"/>
    <w:rsid w:val="00954157"/>
  </w:style>
  <w:style w:type="character" w:customStyle="1" w:styleId="quotedtooltipbox">
    <w:name w:val="quotedtooltipbox"/>
    <w:basedOn w:val="DefaultParagraphFont"/>
    <w:rsid w:val="00954157"/>
  </w:style>
  <w:style w:type="character" w:customStyle="1" w:styleId="mwlivequotes">
    <w:name w:val="mwlivequotes"/>
    <w:basedOn w:val="DefaultParagraphFont"/>
    <w:rsid w:val="00954157"/>
  </w:style>
  <w:style w:type="character" w:customStyle="1" w:styleId="lastlabel">
    <w:name w:val="lastlabel"/>
    <w:basedOn w:val="DefaultParagraphFont"/>
    <w:rsid w:val="00954157"/>
  </w:style>
  <w:style w:type="character" w:customStyle="1" w:styleId="lb07">
    <w:name w:val="lb07"/>
    <w:basedOn w:val="DefaultParagraphFont"/>
    <w:rsid w:val="00954157"/>
  </w:style>
  <w:style w:type="character" w:customStyle="1" w:styleId="qted">
    <w:name w:val="qted"/>
    <w:basedOn w:val="DefaultParagraphFont"/>
    <w:rsid w:val="00954157"/>
  </w:style>
  <w:style w:type="character" w:customStyle="1" w:styleId="t14">
    <w:name w:val="t14"/>
    <w:basedOn w:val="DefaultParagraphFont"/>
    <w:rsid w:val="00954157"/>
  </w:style>
  <w:style w:type="character" w:customStyle="1" w:styleId="nfakpe">
    <w:name w:val="nfakpe"/>
    <w:basedOn w:val="DefaultParagraphFont"/>
    <w:rsid w:val="00954157"/>
  </w:style>
  <w:style w:type="character" w:customStyle="1" w:styleId="DebateBlockCharChar">
    <w:name w:val="Debate Block Char Char"/>
    <w:basedOn w:val="DefaultParagraphFont"/>
    <w:rsid w:val="00954157"/>
    <w:rPr>
      <w:rFonts w:ascii="Arial" w:hAnsi="Arial" w:cs="Arial" w:hint="default"/>
      <w:b/>
      <w:bCs/>
      <w:kern w:val="32"/>
      <w:sz w:val="36"/>
      <w:szCs w:val="32"/>
      <w:u w:val="single"/>
    </w:rPr>
  </w:style>
  <w:style w:type="character" w:customStyle="1" w:styleId="citsource">
    <w:name w:val="citsource"/>
    <w:basedOn w:val="DefaultParagraphFont"/>
    <w:rsid w:val="00954157"/>
  </w:style>
  <w:style w:type="character" w:customStyle="1" w:styleId="sc">
    <w:name w:val="sc"/>
    <w:basedOn w:val="DefaultParagraphFont"/>
    <w:rsid w:val="00954157"/>
  </w:style>
  <w:style w:type="character" w:customStyle="1" w:styleId="atime">
    <w:name w:val="atime"/>
    <w:basedOn w:val="DefaultParagraphFont"/>
    <w:rsid w:val="00954157"/>
  </w:style>
  <w:style w:type="character" w:customStyle="1" w:styleId="unreadChar">
    <w:name w:val="unread Char"/>
    <w:basedOn w:val="DefaultParagraphFont"/>
    <w:rsid w:val="00954157"/>
    <w:rPr>
      <w:szCs w:val="24"/>
      <w:lang w:val="en-US" w:eastAsia="en-US" w:bidi="ar-SA"/>
    </w:rPr>
  </w:style>
  <w:style w:type="character" w:customStyle="1" w:styleId="Internetlink1">
    <w:name w:val="Internet link1"/>
    <w:rsid w:val="00954157"/>
    <w:rPr>
      <w:color w:val="000080"/>
      <w:u w:val="single"/>
    </w:rPr>
  </w:style>
  <w:style w:type="character" w:customStyle="1" w:styleId="underliningChar3">
    <w:name w:val="underlining Char"/>
    <w:basedOn w:val="DefaultParagraphFont"/>
    <w:rsid w:val="00954157"/>
    <w:rPr>
      <w:b/>
      <w:bCs w:val="0"/>
      <w:szCs w:val="24"/>
      <w:u w:val="single"/>
      <w:lang w:val="en-US" w:eastAsia="en-US" w:bidi="ar-SA"/>
    </w:rPr>
  </w:style>
  <w:style w:type="character" w:customStyle="1" w:styleId="notreadChar">
    <w:name w:val="not read Char"/>
    <w:basedOn w:val="DefaultParagraphFont"/>
    <w:rsid w:val="00954157"/>
    <w:rPr>
      <w:sz w:val="18"/>
      <w:szCs w:val="24"/>
      <w:lang w:val="en-US" w:eastAsia="en-US" w:bidi="ar-SA"/>
    </w:rPr>
  </w:style>
  <w:style w:type="character" w:customStyle="1" w:styleId="journalname">
    <w:name w:val="journalname"/>
    <w:basedOn w:val="DefaultParagraphFont"/>
    <w:rsid w:val="00954157"/>
  </w:style>
  <w:style w:type="character" w:customStyle="1" w:styleId="insideheadline">
    <w:name w:val="insideheadline"/>
    <w:basedOn w:val="DefaultParagraphFont"/>
    <w:rsid w:val="00954157"/>
  </w:style>
  <w:style w:type="character" w:customStyle="1" w:styleId="mwlivequotesupdelayed">
    <w:name w:val="mwlivequotes up delayed"/>
    <w:basedOn w:val="DefaultParagraphFont"/>
    <w:rsid w:val="00954157"/>
  </w:style>
  <w:style w:type="character" w:customStyle="1" w:styleId="mwlivequotesdowndelayed">
    <w:name w:val="mwlivequotes down delayed"/>
    <w:basedOn w:val="DefaultParagraphFont"/>
    <w:rsid w:val="00954157"/>
  </w:style>
  <w:style w:type="character" w:customStyle="1" w:styleId="shirttail">
    <w:name w:val="shirttail"/>
    <w:basedOn w:val="DefaultParagraphFont"/>
    <w:rsid w:val="00954157"/>
  </w:style>
  <w:style w:type="character" w:customStyle="1" w:styleId="definition">
    <w:name w:val="definition"/>
    <w:basedOn w:val="DefaultParagraphFont"/>
    <w:rsid w:val="00954157"/>
  </w:style>
  <w:style w:type="character" w:customStyle="1" w:styleId="CardTextCharCharChar">
    <w:name w:val="Card Text Char Char Char"/>
    <w:basedOn w:val="DefaultParagraphFont"/>
    <w:rsid w:val="00954157"/>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954157"/>
    <w:rPr>
      <w:rFonts w:ascii="Arial Narrow" w:hAnsi="Arial Narrow" w:hint="default"/>
      <w:sz w:val="18"/>
      <w:u w:val="single"/>
    </w:rPr>
  </w:style>
  <w:style w:type="character" w:customStyle="1" w:styleId="UnderlineStyleCharCharChar">
    <w:name w:val="Underline Style Char Char Char"/>
    <w:basedOn w:val="DefaultParagraphFont"/>
    <w:rsid w:val="00954157"/>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954157"/>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954157"/>
    <w:rPr>
      <w:rFonts w:ascii="Arial" w:hAnsi="Arial" w:cs="Arial" w:hint="default"/>
      <w:b/>
      <w:bCs/>
      <w:color w:val="990000"/>
      <w:sz w:val="26"/>
      <w:szCs w:val="26"/>
    </w:rPr>
  </w:style>
  <w:style w:type="character" w:customStyle="1" w:styleId="bodytitle1">
    <w:name w:val="bodytitle1"/>
    <w:basedOn w:val="DefaultParagraphFont"/>
    <w:rsid w:val="00954157"/>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954157"/>
  </w:style>
  <w:style w:type="character" w:customStyle="1" w:styleId="style114style118">
    <w:name w:val="style114 style118"/>
    <w:basedOn w:val="DefaultParagraphFont"/>
    <w:rsid w:val="00954157"/>
  </w:style>
  <w:style w:type="character" w:customStyle="1" w:styleId="hint">
    <w:name w:val="hint"/>
    <w:basedOn w:val="DefaultParagraphFont"/>
    <w:rsid w:val="00954157"/>
  </w:style>
  <w:style w:type="character" w:customStyle="1" w:styleId="flw">
    <w:name w:val="flw"/>
    <w:basedOn w:val="DefaultParagraphFont"/>
    <w:rsid w:val="00954157"/>
  </w:style>
  <w:style w:type="character" w:customStyle="1" w:styleId="illustration">
    <w:name w:val="illustration"/>
    <w:basedOn w:val="DefaultParagraphFont"/>
    <w:rsid w:val="00954157"/>
  </w:style>
  <w:style w:type="character" w:customStyle="1" w:styleId="StyleArialNarrowBoldThickunderline">
    <w:name w:val="Style Arial Narrow Bold Thick underline"/>
    <w:basedOn w:val="DefaultParagraphFont"/>
    <w:rsid w:val="00954157"/>
    <w:rPr>
      <w:rFonts w:ascii="Arial Narrow" w:hAnsi="Arial Narrow" w:hint="default"/>
      <w:b/>
      <w:bCs/>
      <w:u w:val="thick"/>
    </w:rPr>
  </w:style>
  <w:style w:type="character" w:customStyle="1" w:styleId="subtitlesarticles1">
    <w:name w:val="subtitles_articles1"/>
    <w:basedOn w:val="DefaultParagraphFont"/>
    <w:rsid w:val="00954157"/>
    <w:rPr>
      <w:rFonts w:ascii="Verdana" w:hAnsi="Verdana" w:cs="Times New Roman" w:hint="default"/>
      <w:b/>
      <w:bCs/>
      <w:color w:val="000000"/>
      <w:sz w:val="20"/>
      <w:szCs w:val="20"/>
    </w:rPr>
  </w:style>
  <w:style w:type="character" w:customStyle="1" w:styleId="fulstoryreporter">
    <w:name w:val="ful_storyreporter"/>
    <w:basedOn w:val="DefaultParagraphFont"/>
    <w:rsid w:val="00954157"/>
  </w:style>
  <w:style w:type="character" w:customStyle="1" w:styleId="editsection">
    <w:name w:val="editsection"/>
    <w:basedOn w:val="DefaultParagraphFont"/>
    <w:rsid w:val="00954157"/>
  </w:style>
  <w:style w:type="character" w:customStyle="1" w:styleId="StyleArial12ptBlack">
    <w:name w:val="Style Arial 12 pt Black"/>
    <w:basedOn w:val="DefaultParagraphFont"/>
    <w:rsid w:val="00954157"/>
    <w:rPr>
      <w:rFonts w:ascii="Garamond" w:hAnsi="Garamond" w:hint="default"/>
      <w:color w:val="000000"/>
      <w:sz w:val="20"/>
      <w:u w:val="single"/>
    </w:rPr>
  </w:style>
  <w:style w:type="character" w:customStyle="1" w:styleId="StyleArialBlack">
    <w:name w:val="Style Arial Black"/>
    <w:basedOn w:val="DefaultParagraphFont"/>
    <w:rsid w:val="00954157"/>
    <w:rPr>
      <w:rFonts w:ascii="Garamond" w:hAnsi="Garamond" w:hint="default"/>
      <w:color w:val="000000"/>
      <w:sz w:val="14"/>
    </w:rPr>
  </w:style>
  <w:style w:type="character" w:customStyle="1" w:styleId="Style11ptBorderSinglesolidlineAuto05ptLinewidth">
    <w:name w:val="Style 11 pt Border: : (Single solid line Auto  0.5 pt Line width)"/>
    <w:rsid w:val="00954157"/>
    <w:rPr>
      <w:sz w:val="20"/>
      <w:bdr w:val="single" w:sz="4" w:space="0" w:color="auto" w:frame="1"/>
    </w:rPr>
  </w:style>
  <w:style w:type="character" w:customStyle="1" w:styleId="StyleUnderlineChar6CharCharCharCharCharCharCharChar11">
    <w:name w:val="Style Underline Char6 Char Char Char Char Char Char Char Char + 11 ..."/>
    <w:rsid w:val="0095415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5415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5415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54157"/>
    <w:rPr>
      <w:sz w:val="20"/>
      <w:szCs w:val="24"/>
      <w:u w:val="single"/>
      <w:bdr w:val="single" w:sz="4" w:space="0" w:color="auto" w:frame="1"/>
      <w:lang w:val="en-US" w:eastAsia="en-US" w:bidi="ar-SA"/>
    </w:rPr>
  </w:style>
  <w:style w:type="character" w:customStyle="1" w:styleId="StyleLatinGaramondUnderline">
    <w:name w:val="Style (Latin) Garamond Underline"/>
    <w:rsid w:val="00954157"/>
    <w:rPr>
      <w:rFonts w:ascii="Times New Roman" w:hAnsi="Times New Roman" w:cs="Times New Roman" w:hint="default"/>
      <w:sz w:val="20"/>
      <w:u w:val="single"/>
    </w:rPr>
  </w:style>
  <w:style w:type="character" w:customStyle="1" w:styleId="StyleLatinGaramond">
    <w:name w:val="Style (Latin) Garamond"/>
    <w:rsid w:val="00954157"/>
    <w:rPr>
      <w:rFonts w:ascii="Times New Roman" w:hAnsi="Times New Roman" w:cs="Times New Roman" w:hint="default"/>
      <w:sz w:val="20"/>
    </w:rPr>
  </w:style>
  <w:style w:type="character" w:customStyle="1" w:styleId="CardChar21">
    <w:name w:val="Card Char2"/>
    <w:basedOn w:val="DefaultParagraphFont"/>
    <w:rsid w:val="00954157"/>
    <w:rPr>
      <w:rFonts w:ascii="Times New Roman" w:eastAsia="Times New Roman" w:hAnsi="Times New Roman" w:cs="Times New Roman" w:hint="default"/>
      <w:bCs/>
      <w:color w:val="000000"/>
      <w:sz w:val="20"/>
      <w:szCs w:val="20"/>
    </w:rPr>
  </w:style>
  <w:style w:type="character" w:customStyle="1" w:styleId="A17">
    <w:name w:val="A17"/>
    <w:rsid w:val="00954157"/>
    <w:rPr>
      <w:rFonts w:ascii="Baskerville" w:hAnsi="Baskerville" w:cs="Baskerville" w:hint="default"/>
      <w:color w:val="000000"/>
      <w:sz w:val="12"/>
      <w:szCs w:val="12"/>
    </w:rPr>
  </w:style>
  <w:style w:type="character" w:customStyle="1" w:styleId="A14">
    <w:name w:val="A14"/>
    <w:rsid w:val="00954157"/>
    <w:rPr>
      <w:rFonts w:ascii="Frutiger 45 Light" w:hAnsi="Frutiger 45 Light" w:cs="Frutiger 45 Light" w:hint="default"/>
      <w:b/>
      <w:bCs/>
      <w:i/>
      <w:iCs/>
      <w:color w:val="000000"/>
      <w:sz w:val="36"/>
      <w:szCs w:val="36"/>
    </w:rPr>
  </w:style>
  <w:style w:type="character" w:customStyle="1" w:styleId="A20">
    <w:name w:val="A20"/>
    <w:rsid w:val="00954157"/>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954157"/>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954157"/>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954157"/>
    <w:rPr>
      <w:rFonts w:ascii="Arial" w:hAnsi="Arial" w:cs="Arial" w:hint="default"/>
      <w:b/>
      <w:bCs/>
      <w:sz w:val="24"/>
      <w:szCs w:val="26"/>
      <w:lang w:val="en-US" w:eastAsia="en-US" w:bidi="ar-SA"/>
    </w:rPr>
  </w:style>
  <w:style w:type="character" w:customStyle="1" w:styleId="brief-smalltext0">
    <w:name w:val="brief-smalltext"/>
    <w:basedOn w:val="DefaultParagraphFont"/>
    <w:rsid w:val="00954157"/>
  </w:style>
  <w:style w:type="character" w:customStyle="1" w:styleId="style53">
    <w:name w:val="style5"/>
    <w:basedOn w:val="DefaultParagraphFont"/>
    <w:rsid w:val="00954157"/>
  </w:style>
  <w:style w:type="character" w:customStyle="1" w:styleId="TagCharCharCharCharCharChar">
    <w:name w:val="Tag Char Char Char Char Char Char"/>
    <w:rsid w:val="00954157"/>
    <w:rPr>
      <w:rFonts w:ascii="Arial" w:hAnsi="Arial" w:cs="Arial" w:hint="default"/>
      <w:b/>
      <w:bCs/>
      <w:sz w:val="24"/>
      <w:szCs w:val="26"/>
      <w:lang w:val="en-US" w:eastAsia="en-US" w:bidi="ar-SA"/>
    </w:rPr>
  </w:style>
  <w:style w:type="character" w:customStyle="1" w:styleId="pmterms3">
    <w:name w:val="pmterms3"/>
    <w:basedOn w:val="DefaultParagraphFont"/>
    <w:rsid w:val="00954157"/>
  </w:style>
  <w:style w:type="character" w:customStyle="1" w:styleId="interiorheadline">
    <w:name w:val="interiorheadline"/>
    <w:basedOn w:val="DefaultParagraphFont"/>
    <w:rsid w:val="00954157"/>
  </w:style>
  <w:style w:type="character" w:customStyle="1" w:styleId="Heading31CharCharCharChar1">
    <w:name w:val="Heading 31 Char Char Char Char1"/>
    <w:rsid w:val="00954157"/>
    <w:rPr>
      <w:rFonts w:ascii="Arial" w:hAnsi="Arial" w:cs="Arial" w:hint="default"/>
      <w:b/>
      <w:bCs/>
      <w:sz w:val="24"/>
      <w:szCs w:val="26"/>
      <w:lang w:val="en-US" w:eastAsia="en-US" w:bidi="ar-SA"/>
    </w:rPr>
  </w:style>
  <w:style w:type="character" w:customStyle="1" w:styleId="Heading31CharCharChar">
    <w:name w:val="Heading 31 Char Char Char"/>
    <w:rsid w:val="00954157"/>
    <w:rPr>
      <w:rFonts w:ascii="Arial" w:hAnsi="Arial" w:cs="Arial" w:hint="default"/>
      <w:b/>
      <w:bCs/>
      <w:sz w:val="24"/>
      <w:szCs w:val="26"/>
      <w:lang w:val="en-US" w:eastAsia="en-US" w:bidi="ar-SA"/>
    </w:rPr>
  </w:style>
  <w:style w:type="character" w:customStyle="1" w:styleId="author-bio-box">
    <w:name w:val="author-bio-box"/>
    <w:basedOn w:val="DefaultParagraphFont"/>
    <w:rsid w:val="00954157"/>
  </w:style>
  <w:style w:type="character" w:customStyle="1" w:styleId="SubtitleChar2">
    <w:name w:val="Subtitle Char2"/>
    <w:basedOn w:val="DefaultParagraphFont"/>
    <w:uiPriority w:val="11"/>
    <w:rsid w:val="00954157"/>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954157"/>
  </w:style>
  <w:style w:type="character" w:customStyle="1" w:styleId="cit-first-element">
    <w:name w:val="cit-first-element"/>
    <w:basedOn w:val="DefaultParagraphFont"/>
    <w:rsid w:val="00954157"/>
  </w:style>
  <w:style w:type="character" w:customStyle="1" w:styleId="StyleThickunderline1">
    <w:name w:val="Style Thick underline1"/>
    <w:basedOn w:val="DefaultParagraphFont"/>
    <w:rsid w:val="00954157"/>
    <w:rPr>
      <w:u w:val="single"/>
    </w:rPr>
  </w:style>
  <w:style w:type="character" w:customStyle="1" w:styleId="UnderlineChar6">
    <w:name w:val="UnderlineChar"/>
    <w:rsid w:val="00954157"/>
    <w:rPr>
      <w:sz w:val="24"/>
      <w:u w:val="single"/>
    </w:rPr>
  </w:style>
  <w:style w:type="character" w:customStyle="1" w:styleId="Bodytext10NotItalic">
    <w:name w:val="Body text (10) + Not Italic"/>
    <w:basedOn w:val="Bodytext10"/>
    <w:uiPriority w:val="99"/>
    <w:rsid w:val="00954157"/>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954157"/>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954157"/>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954157"/>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954157"/>
    <w:rPr>
      <w:rFonts w:ascii="Times New Roman" w:hAnsi="Times New Roman" w:cs="Times New Roman"/>
      <w:b/>
      <w:bCs/>
      <w:sz w:val="20"/>
      <w:szCs w:val="20"/>
      <w:shd w:val="clear" w:color="auto" w:fill="FFFFFF"/>
    </w:rPr>
  </w:style>
  <w:style w:type="character" w:customStyle="1" w:styleId="debatenormal0">
    <w:name w:val="debatenormal"/>
    <w:rsid w:val="00954157"/>
  </w:style>
  <w:style w:type="character" w:customStyle="1" w:styleId="m-3509721146805615350gmail-styleunderline">
    <w:name w:val="m_-3509721146805615350gmail-styleunderline"/>
    <w:basedOn w:val="DefaultParagraphFont"/>
    <w:rsid w:val="00954157"/>
  </w:style>
  <w:style w:type="character" w:customStyle="1" w:styleId="m5776082503052064917gmail-style13ptbold">
    <w:name w:val="m_5776082503052064917gmail-style13ptbold"/>
    <w:basedOn w:val="DefaultParagraphFont"/>
    <w:rsid w:val="00954157"/>
  </w:style>
  <w:style w:type="character" w:customStyle="1" w:styleId="m5776082503052064917gmail-styleunderline">
    <w:name w:val="m_5776082503052064917gmail-styleunderline"/>
    <w:basedOn w:val="DefaultParagraphFont"/>
    <w:rsid w:val="00954157"/>
  </w:style>
  <w:style w:type="character" w:customStyle="1" w:styleId="TagsChar1">
    <w:name w:val="Tags Char1"/>
    <w:aliases w:val="Super Script Char1,TagStyle Char1"/>
    <w:basedOn w:val="DefaultParagraphFont"/>
    <w:rsid w:val="00954157"/>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954157"/>
    <w:rPr>
      <w:color w:val="2B579A"/>
      <w:shd w:val="clear" w:color="auto" w:fill="E6E6E6"/>
    </w:rPr>
  </w:style>
  <w:style w:type="character" w:customStyle="1" w:styleId="m6370699461968006786gmail-styleunderline">
    <w:name w:val="m_6370699461968006786gmail-styleunderline"/>
    <w:basedOn w:val="DefaultParagraphFont"/>
    <w:rsid w:val="00954157"/>
  </w:style>
  <w:style w:type="character" w:customStyle="1" w:styleId="Mention2">
    <w:name w:val="Mention2"/>
    <w:basedOn w:val="DefaultParagraphFont"/>
    <w:uiPriority w:val="99"/>
    <w:semiHidden/>
    <w:rsid w:val="00954157"/>
    <w:rPr>
      <w:color w:val="2B579A"/>
      <w:shd w:val="clear" w:color="auto" w:fill="E6E6E6"/>
    </w:rPr>
  </w:style>
  <w:style w:type="character" w:customStyle="1" w:styleId="m-8793234324905335251gmail-style13ptbold">
    <w:name w:val="m_-8793234324905335251gmail-style13ptbold"/>
    <w:basedOn w:val="DefaultParagraphFont"/>
    <w:rsid w:val="00954157"/>
  </w:style>
  <w:style w:type="character" w:customStyle="1" w:styleId="m3965771245576658108gmail-styleunderline">
    <w:name w:val="m_3965771245576658108gmail-styleunderline"/>
    <w:basedOn w:val="DefaultParagraphFont"/>
    <w:rsid w:val="00954157"/>
  </w:style>
  <w:style w:type="character" w:customStyle="1" w:styleId="BodytextItalic">
    <w:name w:val="Body text + Italic"/>
    <w:aliases w:val="Body text + CordiaUPC,12 pt,Body text + 9 pt"/>
    <w:uiPriority w:val="99"/>
    <w:rsid w:val="0095415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95415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954157"/>
    <w:rPr>
      <w:rFonts w:ascii="Candara" w:hAnsi="Candara" w:cs="Candara" w:hint="default"/>
      <w:i/>
      <w:iCs/>
      <w:sz w:val="18"/>
      <w:szCs w:val="18"/>
    </w:rPr>
  </w:style>
  <w:style w:type="character" w:customStyle="1" w:styleId="FontStyle290">
    <w:name w:val="Font Style290"/>
    <w:basedOn w:val="DefaultParagraphFont"/>
    <w:uiPriority w:val="99"/>
    <w:rsid w:val="0095415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54157"/>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954157"/>
  </w:style>
  <w:style w:type="character" w:customStyle="1" w:styleId="overlay">
    <w:name w:val="overlay"/>
    <w:basedOn w:val="DefaultParagraphFont"/>
    <w:rsid w:val="00954157"/>
  </w:style>
  <w:style w:type="character" w:customStyle="1" w:styleId="adtext0">
    <w:name w:val="adtext"/>
    <w:basedOn w:val="DefaultParagraphFont"/>
    <w:rsid w:val="00954157"/>
  </w:style>
  <w:style w:type="character" w:customStyle="1" w:styleId="qu730rj69h">
    <w:name w:val="qu730rj69h"/>
    <w:basedOn w:val="DefaultParagraphFont"/>
    <w:rsid w:val="00954157"/>
  </w:style>
  <w:style w:type="character" w:customStyle="1" w:styleId="lmy74qr12z">
    <w:name w:val="lmy74qr12z"/>
    <w:basedOn w:val="DefaultParagraphFont"/>
    <w:rsid w:val="00954157"/>
  </w:style>
  <w:style w:type="character" w:customStyle="1" w:styleId="icr880">
    <w:name w:val="icr880"/>
    <w:basedOn w:val="DefaultParagraphFont"/>
    <w:rsid w:val="00954157"/>
  </w:style>
  <w:style w:type="character" w:customStyle="1" w:styleId="hx23q54">
    <w:name w:val="hx23q54"/>
    <w:basedOn w:val="DefaultParagraphFont"/>
    <w:rsid w:val="00954157"/>
  </w:style>
  <w:style w:type="character" w:customStyle="1" w:styleId="m-5348258726587825636gmail-style13ptbold">
    <w:name w:val="m_-5348258726587825636gmail-style13ptbold"/>
    <w:basedOn w:val="DefaultParagraphFont"/>
    <w:rsid w:val="00954157"/>
  </w:style>
  <w:style w:type="character" w:customStyle="1" w:styleId="m-5348258726587825636gmail-styleunderline">
    <w:name w:val="m_-5348258726587825636gmail-styleunderline"/>
    <w:basedOn w:val="DefaultParagraphFont"/>
    <w:rsid w:val="00954157"/>
  </w:style>
  <w:style w:type="character" w:customStyle="1" w:styleId="Char1">
    <w:name w:val="Char1"/>
    <w:basedOn w:val="DefaultParagraphFont"/>
    <w:rsid w:val="00954157"/>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954157"/>
  </w:style>
  <w:style w:type="character" w:customStyle="1" w:styleId="m489902567989944824gmail-styleunderline">
    <w:name w:val="m_489902567989944824gmail-styleunderline"/>
    <w:basedOn w:val="DefaultParagraphFont"/>
    <w:rsid w:val="00954157"/>
  </w:style>
  <w:style w:type="character" w:customStyle="1" w:styleId="Mention3">
    <w:name w:val="Mention3"/>
    <w:basedOn w:val="DefaultParagraphFont"/>
    <w:uiPriority w:val="99"/>
    <w:semiHidden/>
    <w:rsid w:val="00954157"/>
    <w:rPr>
      <w:color w:val="2B579A"/>
      <w:shd w:val="clear" w:color="auto" w:fill="E6E6E6"/>
    </w:rPr>
  </w:style>
  <w:style w:type="character" w:customStyle="1" w:styleId="m-5251091010484660064gmail-style13ptbold">
    <w:name w:val="m_-5251091010484660064gmail-style13ptbold"/>
    <w:basedOn w:val="DefaultParagraphFont"/>
    <w:rsid w:val="00954157"/>
  </w:style>
  <w:style w:type="character" w:customStyle="1" w:styleId="m-5251091010484660064gmail-styleunderline">
    <w:name w:val="m_-5251091010484660064gmail-styleunderline"/>
    <w:basedOn w:val="DefaultParagraphFont"/>
    <w:rsid w:val="00954157"/>
  </w:style>
  <w:style w:type="character" w:customStyle="1" w:styleId="tablecaption1">
    <w:name w:val="tablecaption"/>
    <w:basedOn w:val="DefaultParagraphFont"/>
    <w:rsid w:val="00954157"/>
  </w:style>
  <w:style w:type="character" w:customStyle="1" w:styleId="StyleLatinHelvetica105ptBlack">
    <w:name w:val="Style (Latin) Helvetica 10.5 pt Black"/>
    <w:basedOn w:val="DefaultParagraphFont"/>
    <w:rsid w:val="00954157"/>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954157"/>
  </w:style>
  <w:style w:type="character" w:customStyle="1" w:styleId="m-413333960618644972gmail-styleunderline">
    <w:name w:val="m_-413333960618644972gmail-styleunderline"/>
    <w:basedOn w:val="DefaultParagraphFont"/>
    <w:rsid w:val="00954157"/>
  </w:style>
  <w:style w:type="character" w:customStyle="1" w:styleId="m8314098763611656848gmail-stylestylebold12pt">
    <w:name w:val="m_8314098763611656848gmail-stylestylebold12pt"/>
    <w:basedOn w:val="DefaultParagraphFont"/>
    <w:rsid w:val="00954157"/>
  </w:style>
  <w:style w:type="character" w:customStyle="1" w:styleId="m8314098763611656848gmail-styleboldunderline">
    <w:name w:val="m_8314098763611656848gmail-styleboldunderline"/>
    <w:basedOn w:val="DefaultParagraphFont"/>
    <w:rsid w:val="00954157"/>
  </w:style>
  <w:style w:type="character" w:customStyle="1" w:styleId="tChar">
    <w:name w:val="t Char"/>
    <w:rsid w:val="00954157"/>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954157"/>
    <w:rPr>
      <w:color w:val="2B579A"/>
      <w:shd w:val="clear" w:color="auto" w:fill="E6E6E6"/>
    </w:rPr>
  </w:style>
  <w:style w:type="character" w:customStyle="1" w:styleId="m-895152127622952443gmail-style13ptbold">
    <w:name w:val="m_-895152127622952443gmail-style13ptbold"/>
    <w:basedOn w:val="DefaultParagraphFont"/>
    <w:rsid w:val="00954157"/>
  </w:style>
  <w:style w:type="character" w:customStyle="1" w:styleId="m4133802843404377303gmail-style13ptbold">
    <w:name w:val="m_4133802843404377303gmail-style13ptbold"/>
    <w:basedOn w:val="DefaultParagraphFont"/>
    <w:rsid w:val="00954157"/>
  </w:style>
  <w:style w:type="character" w:customStyle="1" w:styleId="m4133802843404377303gmail-styleunderline">
    <w:name w:val="m_4133802843404377303gmail-styleunderline"/>
    <w:basedOn w:val="DefaultParagraphFont"/>
    <w:rsid w:val="00954157"/>
  </w:style>
  <w:style w:type="character" w:customStyle="1" w:styleId="m1864609289044096952gmail-style13ptbold">
    <w:name w:val="m_1864609289044096952gmail-style13ptbold"/>
    <w:basedOn w:val="DefaultParagraphFont"/>
    <w:rsid w:val="00954157"/>
  </w:style>
  <w:style w:type="character" w:customStyle="1" w:styleId="m-2434640214339110092gmail-style13ptbold">
    <w:name w:val="m_-2434640214339110092gmail-style13ptbold"/>
    <w:basedOn w:val="DefaultParagraphFont"/>
    <w:rsid w:val="00954157"/>
  </w:style>
  <w:style w:type="character" w:customStyle="1" w:styleId="m-2434640214339110092gmail-styleunderline">
    <w:name w:val="m_-2434640214339110092gmail-styleunderline"/>
    <w:basedOn w:val="DefaultParagraphFont"/>
    <w:rsid w:val="00954157"/>
  </w:style>
  <w:style w:type="character" w:customStyle="1" w:styleId="m-3350902899047358468gmail-styleunderline">
    <w:name w:val="m_-3350902899047358468gmail-styleunderline"/>
    <w:basedOn w:val="DefaultParagraphFont"/>
    <w:rsid w:val="00954157"/>
  </w:style>
  <w:style w:type="character" w:customStyle="1" w:styleId="m462447500549623171gmail-style13ptbold">
    <w:name w:val="m_462447500549623171gmail-style13ptbold"/>
    <w:basedOn w:val="DefaultParagraphFont"/>
    <w:rsid w:val="00954157"/>
  </w:style>
  <w:style w:type="character" w:customStyle="1" w:styleId="m462447500549623171gmail-styleunderline">
    <w:name w:val="m_462447500549623171gmail-styleunderline"/>
    <w:basedOn w:val="DefaultParagraphFont"/>
    <w:rsid w:val="00954157"/>
  </w:style>
  <w:style w:type="character" w:customStyle="1" w:styleId="arttitle">
    <w:name w:val="art_title"/>
    <w:basedOn w:val="DefaultParagraphFont"/>
    <w:rsid w:val="00954157"/>
  </w:style>
  <w:style w:type="character" w:customStyle="1" w:styleId="serialtitle">
    <w:name w:val="serial_title"/>
    <w:basedOn w:val="DefaultParagraphFont"/>
    <w:rsid w:val="00954157"/>
  </w:style>
  <w:style w:type="character" w:customStyle="1" w:styleId="volumeissue">
    <w:name w:val="volume_issue"/>
    <w:basedOn w:val="DefaultParagraphFont"/>
    <w:rsid w:val="00954157"/>
  </w:style>
  <w:style w:type="character" w:customStyle="1" w:styleId="pagerange">
    <w:name w:val="page_range"/>
    <w:basedOn w:val="DefaultParagraphFont"/>
    <w:rsid w:val="00954157"/>
  </w:style>
  <w:style w:type="character" w:customStyle="1" w:styleId="doilink">
    <w:name w:val="doi_link"/>
    <w:basedOn w:val="DefaultParagraphFont"/>
    <w:rsid w:val="00954157"/>
  </w:style>
  <w:style w:type="character" w:customStyle="1" w:styleId="headingnumber">
    <w:name w:val="headingnumber"/>
    <w:basedOn w:val="DefaultParagraphFont"/>
    <w:rsid w:val="00954157"/>
  </w:style>
  <w:style w:type="character" w:customStyle="1" w:styleId="internalref">
    <w:name w:val="internalref"/>
    <w:basedOn w:val="DefaultParagraphFont"/>
    <w:rsid w:val="00954157"/>
  </w:style>
  <w:style w:type="character" w:customStyle="1" w:styleId="articlepage-articlebody-firstletter">
    <w:name w:val="articlepage-articlebody-firstletter"/>
    <w:basedOn w:val="DefaultParagraphFont"/>
    <w:rsid w:val="00954157"/>
  </w:style>
  <w:style w:type="character" w:customStyle="1" w:styleId="hubidentifier">
    <w:name w:val="hub_identifier"/>
    <w:basedOn w:val="DefaultParagraphFont"/>
    <w:rsid w:val="00954157"/>
  </w:style>
  <w:style w:type="character" w:customStyle="1" w:styleId="auszeichnungkursiv">
    <w:name w:val="auszeichnungkursiv"/>
    <w:basedOn w:val="DefaultParagraphFont"/>
    <w:rsid w:val="00954157"/>
  </w:style>
  <w:style w:type="character" w:customStyle="1" w:styleId="tabgrafikformalbezeichnungnr">
    <w:name w:val="tabgrafikformalbezeichnungnr"/>
    <w:basedOn w:val="DefaultParagraphFont"/>
    <w:rsid w:val="00954157"/>
  </w:style>
  <w:style w:type="character" w:customStyle="1" w:styleId="m-268162420547309261gmail-stylestylebold12pt">
    <w:name w:val="m_-268162420547309261gmail-stylestylebold12pt"/>
    <w:basedOn w:val="DefaultParagraphFont"/>
    <w:rsid w:val="00954157"/>
  </w:style>
  <w:style w:type="character" w:customStyle="1" w:styleId="m-268162420547309261gmail-styleboldunderline">
    <w:name w:val="m_-268162420547309261gmail-styleboldunderline"/>
    <w:basedOn w:val="DefaultParagraphFont"/>
    <w:rsid w:val="00954157"/>
  </w:style>
  <w:style w:type="character" w:customStyle="1" w:styleId="m-5621139387307470627gmail-style13ptbold">
    <w:name w:val="m_-5621139387307470627gmail-style13ptbold"/>
    <w:basedOn w:val="DefaultParagraphFont"/>
    <w:rsid w:val="00954157"/>
  </w:style>
  <w:style w:type="character" w:customStyle="1" w:styleId="m-5621139387307470627gmail-styleunderline">
    <w:name w:val="m_-5621139387307470627gmail-styleunderline"/>
    <w:basedOn w:val="DefaultParagraphFont"/>
    <w:rsid w:val="00954157"/>
  </w:style>
  <w:style w:type="character" w:customStyle="1" w:styleId="m-4930835733434609408gmail-style13ptbold">
    <w:name w:val="m_-4930835733434609408gmail-style13ptbold"/>
    <w:basedOn w:val="DefaultParagraphFont"/>
    <w:rsid w:val="00954157"/>
  </w:style>
  <w:style w:type="character" w:customStyle="1" w:styleId="m-4930835733434609408gmail-styleunderline">
    <w:name w:val="m_-4930835733434609408gmail-styleunderline"/>
    <w:basedOn w:val="DefaultParagraphFont"/>
    <w:rsid w:val="00954157"/>
  </w:style>
  <w:style w:type="character" w:customStyle="1" w:styleId="m-2456650549122369157gmail-style13ptbold">
    <w:name w:val="m_-2456650549122369157gmail-style13ptbold"/>
    <w:basedOn w:val="DefaultParagraphFont"/>
    <w:rsid w:val="00954157"/>
  </w:style>
  <w:style w:type="character" w:customStyle="1" w:styleId="m-2456650549122369157gmail-styleunderline">
    <w:name w:val="m_-2456650549122369157gmail-styleunderline"/>
    <w:basedOn w:val="DefaultParagraphFont"/>
    <w:rsid w:val="00954157"/>
  </w:style>
  <w:style w:type="character" w:customStyle="1" w:styleId="mdash">
    <w:name w:val="mdash"/>
    <w:basedOn w:val="DefaultParagraphFont"/>
    <w:rsid w:val="00954157"/>
  </w:style>
  <w:style w:type="character" w:customStyle="1" w:styleId="untext">
    <w:name w:val="untext"/>
    <w:basedOn w:val="DefaultParagraphFont"/>
    <w:rsid w:val="00954157"/>
  </w:style>
  <w:style w:type="character" w:customStyle="1" w:styleId="css-1ly73wi">
    <w:name w:val="css-1ly73wi"/>
    <w:basedOn w:val="DefaultParagraphFont"/>
    <w:rsid w:val="00954157"/>
  </w:style>
  <w:style w:type="character" w:customStyle="1" w:styleId="e-navigation-primary-itemlink-text">
    <w:name w:val="e-navigation-primary-item__link-text"/>
    <w:basedOn w:val="DefaultParagraphFont"/>
    <w:rsid w:val="00954157"/>
  </w:style>
  <w:style w:type="character" w:customStyle="1" w:styleId="e-site-header-buttonlink-text">
    <w:name w:val="e-site-header-button__link-text"/>
    <w:basedOn w:val="DefaultParagraphFont"/>
    <w:rsid w:val="00954157"/>
  </w:style>
  <w:style w:type="character" w:customStyle="1" w:styleId="bylineauthor-name">
    <w:name w:val="byline__author-name"/>
    <w:basedOn w:val="DefaultParagraphFont"/>
    <w:rsid w:val="00954157"/>
  </w:style>
  <w:style w:type="character" w:customStyle="1" w:styleId="component-content">
    <w:name w:val="component-content"/>
    <w:basedOn w:val="DefaultParagraphFont"/>
    <w:rsid w:val="00954157"/>
  </w:style>
  <w:style w:type="character" w:customStyle="1" w:styleId="comment-countnumber">
    <w:name w:val="comment-count__number"/>
    <w:basedOn w:val="DefaultParagraphFont"/>
    <w:rsid w:val="00954157"/>
  </w:style>
  <w:style w:type="character" w:customStyle="1" w:styleId="lead-asset-caption">
    <w:name w:val="lead-asset-caption"/>
    <w:basedOn w:val="DefaultParagraphFont"/>
    <w:rsid w:val="00954157"/>
  </w:style>
  <w:style w:type="character" w:customStyle="1" w:styleId="lead-asset-copyright">
    <w:name w:val="lead-asset-copyright"/>
    <w:basedOn w:val="DefaultParagraphFont"/>
    <w:rsid w:val="00954157"/>
  </w:style>
  <w:style w:type="character" w:customStyle="1" w:styleId="lead-asset-copyright-label">
    <w:name w:val="lead-asset-copyright-label"/>
    <w:basedOn w:val="DefaultParagraphFont"/>
    <w:rsid w:val="00954157"/>
  </w:style>
  <w:style w:type="character" w:customStyle="1" w:styleId="mfirst-letter">
    <w:name w:val="m_first-letter"/>
    <w:basedOn w:val="DefaultParagraphFont"/>
    <w:rsid w:val="00954157"/>
  </w:style>
  <w:style w:type="character" w:customStyle="1" w:styleId="block-headinglabel">
    <w:name w:val="block-heading__label"/>
    <w:basedOn w:val="DefaultParagraphFont"/>
    <w:rsid w:val="00954157"/>
  </w:style>
  <w:style w:type="character" w:customStyle="1" w:styleId="social-followlabel">
    <w:name w:val="social-follow__label"/>
    <w:basedOn w:val="DefaultParagraphFont"/>
    <w:rsid w:val="00954157"/>
  </w:style>
  <w:style w:type="character" w:customStyle="1" w:styleId="mmeta-property">
    <w:name w:val="m_meta-property"/>
    <w:basedOn w:val="DefaultParagraphFont"/>
    <w:rsid w:val="00954157"/>
  </w:style>
  <w:style w:type="character" w:customStyle="1" w:styleId="mmeta-propertydate-date">
    <w:name w:val="m_meta-property__date-date"/>
    <w:basedOn w:val="DefaultParagraphFont"/>
    <w:rsid w:val="00954157"/>
  </w:style>
  <w:style w:type="character" w:customStyle="1" w:styleId="mmeta-propertydate-separator">
    <w:name w:val="m_meta-property__date-separator"/>
    <w:basedOn w:val="DefaultParagraphFont"/>
    <w:rsid w:val="00954157"/>
  </w:style>
  <w:style w:type="character" w:customStyle="1" w:styleId="mmeta-propertydate-time">
    <w:name w:val="m_meta-property__date-time"/>
    <w:basedOn w:val="DefaultParagraphFont"/>
    <w:rsid w:val="00954157"/>
  </w:style>
  <w:style w:type="character" w:customStyle="1" w:styleId="live-indicatortext">
    <w:name w:val="live-indicator__text"/>
    <w:basedOn w:val="DefaultParagraphFont"/>
    <w:rsid w:val="00954157"/>
  </w:style>
  <w:style w:type="character" w:customStyle="1" w:styleId="sr-only">
    <w:name w:val="sr-only"/>
    <w:basedOn w:val="DefaultParagraphFont"/>
    <w:rsid w:val="00954157"/>
  </w:style>
  <w:style w:type="character" w:customStyle="1" w:styleId="site-footerback-to-top-text">
    <w:name w:val="site-footer__back-to-top-text"/>
    <w:basedOn w:val="DefaultParagraphFont"/>
    <w:rsid w:val="00954157"/>
  </w:style>
  <w:style w:type="character" w:customStyle="1" w:styleId="site-footersocial-description">
    <w:name w:val="site-footer__social-description"/>
    <w:basedOn w:val="DefaultParagraphFont"/>
    <w:rsid w:val="00954157"/>
  </w:style>
  <w:style w:type="character" w:customStyle="1" w:styleId="hgkelc">
    <w:name w:val="hgkelc"/>
    <w:basedOn w:val="DefaultParagraphFont"/>
    <w:rsid w:val="00954157"/>
  </w:style>
  <w:style w:type="character" w:customStyle="1" w:styleId="hi">
    <w:name w:val="hi"/>
    <w:basedOn w:val="DefaultParagraphFont"/>
    <w:rsid w:val="00954157"/>
  </w:style>
  <w:style w:type="character" w:customStyle="1" w:styleId="Heading3Char10">
    <w:name w:val="Heading 3 Char1"/>
    <w:aliases w:val="Block Char2"/>
    <w:basedOn w:val="DefaultParagraphFont"/>
    <w:uiPriority w:val="2"/>
    <w:semiHidden/>
    <w:rsid w:val="00954157"/>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954157"/>
  </w:style>
  <w:style w:type="character" w:customStyle="1" w:styleId="username-1a8oiy">
    <w:name w:val="username-1a8oiy"/>
    <w:basedOn w:val="DefaultParagraphFont"/>
    <w:rsid w:val="00954157"/>
  </w:style>
  <w:style w:type="character" w:customStyle="1" w:styleId="timestamp-3zcmnb">
    <w:name w:val="timestamp-3zcmnb"/>
    <w:basedOn w:val="DefaultParagraphFont"/>
    <w:rsid w:val="00954157"/>
  </w:style>
  <w:style w:type="character" w:customStyle="1" w:styleId="position-relative">
    <w:name w:val="position-relative"/>
    <w:basedOn w:val="DefaultParagraphFont"/>
    <w:rsid w:val="00954157"/>
  </w:style>
  <w:style w:type="character" w:customStyle="1" w:styleId="uabb-heading-text">
    <w:name w:val="uabb-heading-text"/>
    <w:basedOn w:val="DefaultParagraphFont"/>
    <w:rsid w:val="00954157"/>
  </w:style>
  <w:style w:type="character" w:customStyle="1" w:styleId="css-4w91ra">
    <w:name w:val="css-4w91ra"/>
    <w:basedOn w:val="DefaultParagraphFont"/>
    <w:rsid w:val="00954157"/>
  </w:style>
  <w:style w:type="character" w:customStyle="1" w:styleId="css-0">
    <w:name w:val="css-0"/>
    <w:basedOn w:val="DefaultParagraphFont"/>
    <w:rsid w:val="00954157"/>
  </w:style>
  <w:style w:type="character" w:customStyle="1" w:styleId="css-19ln2d8">
    <w:name w:val="css-19ln2d8"/>
    <w:basedOn w:val="DefaultParagraphFont"/>
    <w:rsid w:val="00954157"/>
  </w:style>
  <w:style w:type="character" w:customStyle="1" w:styleId="dk-covertitle">
    <w:name w:val="dk-cover__title"/>
    <w:basedOn w:val="DefaultParagraphFont"/>
    <w:rsid w:val="00954157"/>
  </w:style>
  <w:style w:type="character" w:customStyle="1" w:styleId="dpvwyc">
    <w:name w:val="dpvwyc"/>
    <w:basedOn w:val="DefaultParagraphFont"/>
    <w:rsid w:val="00954157"/>
  </w:style>
  <w:style w:type="character" w:customStyle="1" w:styleId="edited-3sfazf">
    <w:name w:val="edited-3sfazf"/>
    <w:basedOn w:val="DefaultParagraphFont"/>
    <w:rsid w:val="00954157"/>
  </w:style>
  <w:style w:type="table" w:styleId="TableClassic1">
    <w:name w:val="Table Classic 1"/>
    <w:basedOn w:val="TableNormal"/>
    <w:unhideWhenUsed/>
    <w:rsid w:val="00954157"/>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954157"/>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954157"/>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954157"/>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954157"/>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954157"/>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954157"/>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954157"/>
    <w:pPr>
      <w:spacing w:after="200" w:line="276" w:lineRule="auto"/>
    </w:pPr>
    <w:tblPr>
      <w:tblInd w:w="0" w:type="nil"/>
    </w:tblPr>
  </w:style>
  <w:style w:type="table" w:customStyle="1" w:styleId="MediumGrid22">
    <w:name w:val="Medium Grid 22"/>
    <w:basedOn w:val="TableNormal"/>
    <w:uiPriority w:val="68"/>
    <w:rsid w:val="00954157"/>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95415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954157"/>
    <w:pPr>
      <w:spacing w:after="200" w:line="276" w:lineRule="auto"/>
      <w:ind w:left="400" w:hanging="200"/>
    </w:pPr>
    <w:rPr>
      <w:bCs/>
    </w:rPr>
  </w:style>
  <w:style w:type="paragraph" w:styleId="Index3">
    <w:name w:val="index 3"/>
    <w:basedOn w:val="Normal"/>
    <w:next w:val="Normal"/>
    <w:autoRedefine/>
    <w:unhideWhenUsed/>
    <w:rsid w:val="00954157"/>
    <w:pPr>
      <w:spacing w:after="200" w:line="276" w:lineRule="auto"/>
      <w:ind w:left="600" w:hanging="200"/>
    </w:pPr>
    <w:rPr>
      <w:bCs/>
    </w:rPr>
  </w:style>
  <w:style w:type="paragraph" w:styleId="Index4">
    <w:name w:val="index 4"/>
    <w:basedOn w:val="Normal"/>
    <w:next w:val="Normal"/>
    <w:autoRedefine/>
    <w:unhideWhenUsed/>
    <w:rsid w:val="00954157"/>
    <w:pPr>
      <w:spacing w:after="200" w:line="276" w:lineRule="auto"/>
      <w:ind w:left="800" w:hanging="200"/>
    </w:pPr>
    <w:rPr>
      <w:bCs/>
    </w:rPr>
  </w:style>
  <w:style w:type="paragraph" w:styleId="Index5">
    <w:name w:val="index 5"/>
    <w:basedOn w:val="Normal"/>
    <w:next w:val="Normal"/>
    <w:autoRedefine/>
    <w:unhideWhenUsed/>
    <w:rsid w:val="00954157"/>
    <w:pPr>
      <w:spacing w:after="200" w:line="276" w:lineRule="auto"/>
      <w:ind w:left="1000" w:hanging="200"/>
    </w:pPr>
    <w:rPr>
      <w:bCs/>
    </w:rPr>
  </w:style>
  <w:style w:type="paragraph" w:styleId="Index6">
    <w:name w:val="index 6"/>
    <w:basedOn w:val="Normal"/>
    <w:next w:val="Normal"/>
    <w:autoRedefine/>
    <w:unhideWhenUsed/>
    <w:rsid w:val="00954157"/>
    <w:pPr>
      <w:spacing w:after="200" w:line="276" w:lineRule="auto"/>
      <w:ind w:left="1200" w:hanging="200"/>
    </w:pPr>
    <w:rPr>
      <w:bCs/>
    </w:rPr>
  </w:style>
  <w:style w:type="paragraph" w:styleId="Index7">
    <w:name w:val="index 7"/>
    <w:basedOn w:val="Normal"/>
    <w:next w:val="Normal"/>
    <w:autoRedefine/>
    <w:unhideWhenUsed/>
    <w:rsid w:val="00954157"/>
    <w:pPr>
      <w:spacing w:after="200" w:line="276" w:lineRule="auto"/>
      <w:ind w:left="1400" w:hanging="200"/>
    </w:pPr>
    <w:rPr>
      <w:bCs/>
    </w:rPr>
  </w:style>
  <w:style w:type="paragraph" w:styleId="Index8">
    <w:name w:val="index 8"/>
    <w:basedOn w:val="Normal"/>
    <w:next w:val="Normal"/>
    <w:autoRedefine/>
    <w:unhideWhenUsed/>
    <w:rsid w:val="00954157"/>
    <w:pPr>
      <w:spacing w:after="200" w:line="276" w:lineRule="auto"/>
      <w:ind w:left="1600" w:hanging="200"/>
    </w:pPr>
    <w:rPr>
      <w:bCs/>
    </w:rPr>
  </w:style>
  <w:style w:type="paragraph" w:styleId="Index9">
    <w:name w:val="index 9"/>
    <w:basedOn w:val="Normal"/>
    <w:next w:val="Normal"/>
    <w:autoRedefine/>
    <w:unhideWhenUsed/>
    <w:rsid w:val="00954157"/>
    <w:pPr>
      <w:spacing w:after="200" w:line="276" w:lineRule="auto"/>
      <w:ind w:left="1800" w:hanging="200"/>
    </w:pPr>
    <w:rPr>
      <w:bCs/>
    </w:rPr>
  </w:style>
  <w:style w:type="paragraph" w:styleId="TOC2">
    <w:name w:val="toc 2"/>
    <w:basedOn w:val="Normal"/>
    <w:next w:val="Normal"/>
    <w:autoRedefine/>
    <w:unhideWhenUsed/>
    <w:rsid w:val="00954157"/>
    <w:pPr>
      <w:spacing w:after="0" w:line="240" w:lineRule="auto"/>
      <w:ind w:left="200"/>
    </w:pPr>
    <w:rPr>
      <w:rFonts w:eastAsia="Calibri"/>
      <w:color w:val="000000"/>
    </w:rPr>
  </w:style>
  <w:style w:type="paragraph" w:styleId="TOC3">
    <w:name w:val="toc 3"/>
    <w:basedOn w:val="Normal"/>
    <w:next w:val="Normal"/>
    <w:autoRedefine/>
    <w:unhideWhenUsed/>
    <w:rsid w:val="00954157"/>
    <w:pPr>
      <w:spacing w:after="0" w:line="240" w:lineRule="auto"/>
      <w:ind w:left="400"/>
    </w:pPr>
    <w:rPr>
      <w:rFonts w:eastAsia="Calibri"/>
      <w:color w:val="000000"/>
    </w:rPr>
  </w:style>
  <w:style w:type="paragraph" w:styleId="TOC4">
    <w:name w:val="toc 4"/>
    <w:basedOn w:val="Normal"/>
    <w:next w:val="Normal"/>
    <w:autoRedefine/>
    <w:unhideWhenUsed/>
    <w:rsid w:val="00954157"/>
    <w:pPr>
      <w:spacing w:before="240" w:after="0" w:line="240" w:lineRule="auto"/>
    </w:pPr>
    <w:rPr>
      <w:b/>
      <w:u w:val="single"/>
    </w:rPr>
  </w:style>
  <w:style w:type="paragraph" w:styleId="TOC5">
    <w:name w:val="toc 5"/>
    <w:basedOn w:val="Normal"/>
    <w:next w:val="Normal"/>
    <w:autoRedefine/>
    <w:unhideWhenUsed/>
    <w:rsid w:val="00954157"/>
    <w:pPr>
      <w:spacing w:after="0" w:line="240" w:lineRule="auto"/>
      <w:ind w:left="800"/>
    </w:pPr>
    <w:rPr>
      <w:rFonts w:eastAsia="Calibri"/>
      <w:color w:val="000000"/>
    </w:rPr>
  </w:style>
  <w:style w:type="paragraph" w:styleId="TOC6">
    <w:name w:val="toc 6"/>
    <w:basedOn w:val="Normal"/>
    <w:next w:val="Normal"/>
    <w:autoRedefine/>
    <w:unhideWhenUsed/>
    <w:rsid w:val="00954157"/>
    <w:pPr>
      <w:spacing w:after="0" w:line="240" w:lineRule="auto"/>
      <w:ind w:left="1000"/>
    </w:pPr>
    <w:rPr>
      <w:rFonts w:eastAsia="Calibri"/>
      <w:color w:val="000000"/>
    </w:rPr>
  </w:style>
  <w:style w:type="paragraph" w:styleId="TOC7">
    <w:name w:val="toc 7"/>
    <w:basedOn w:val="Normal"/>
    <w:next w:val="Normal"/>
    <w:autoRedefine/>
    <w:unhideWhenUsed/>
    <w:rsid w:val="00954157"/>
    <w:pPr>
      <w:spacing w:after="0" w:line="240" w:lineRule="auto"/>
      <w:ind w:left="1200"/>
    </w:pPr>
    <w:rPr>
      <w:rFonts w:eastAsia="Calibri"/>
      <w:color w:val="000000"/>
    </w:rPr>
  </w:style>
  <w:style w:type="paragraph" w:styleId="TOC8">
    <w:name w:val="toc 8"/>
    <w:basedOn w:val="Normal"/>
    <w:next w:val="Normal"/>
    <w:autoRedefine/>
    <w:unhideWhenUsed/>
    <w:rsid w:val="00954157"/>
    <w:pPr>
      <w:spacing w:after="0" w:line="240" w:lineRule="auto"/>
      <w:ind w:left="1400"/>
    </w:pPr>
    <w:rPr>
      <w:rFonts w:eastAsia="Calibri"/>
      <w:color w:val="000000"/>
    </w:rPr>
  </w:style>
  <w:style w:type="paragraph" w:styleId="TOC9">
    <w:name w:val="toc 9"/>
    <w:basedOn w:val="Normal"/>
    <w:next w:val="Normal"/>
    <w:autoRedefine/>
    <w:unhideWhenUsed/>
    <w:rsid w:val="00954157"/>
    <w:pPr>
      <w:spacing w:after="0" w:line="240" w:lineRule="auto"/>
      <w:ind w:left="1600"/>
    </w:pPr>
    <w:rPr>
      <w:rFonts w:eastAsia="Calibri"/>
      <w:color w:val="000000"/>
    </w:rPr>
  </w:style>
  <w:style w:type="paragraph" w:styleId="NormalIndent">
    <w:name w:val="Normal Indent"/>
    <w:basedOn w:val="Normal"/>
    <w:unhideWhenUsed/>
    <w:rsid w:val="00954157"/>
    <w:pPr>
      <w:spacing w:after="0" w:line="240" w:lineRule="auto"/>
      <w:ind w:left="720"/>
    </w:pPr>
  </w:style>
  <w:style w:type="paragraph" w:styleId="IndexHeading">
    <w:name w:val="index heading"/>
    <w:basedOn w:val="Normal"/>
    <w:next w:val="Index1"/>
    <w:unhideWhenUsed/>
    <w:rsid w:val="00954157"/>
    <w:pPr>
      <w:spacing w:after="200" w:line="276" w:lineRule="auto"/>
    </w:pPr>
    <w:rPr>
      <w:bCs/>
    </w:rPr>
  </w:style>
  <w:style w:type="paragraph" w:styleId="EnvelopeAddress">
    <w:name w:val="envelope address"/>
    <w:basedOn w:val="Normal"/>
    <w:unhideWhenUsed/>
    <w:rsid w:val="00954157"/>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954157"/>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954157"/>
    <w:pPr>
      <w:spacing w:before="120" w:line="256" w:lineRule="auto"/>
    </w:pPr>
    <w:rPr>
      <w:rFonts w:ascii="Times New Roman" w:eastAsia="Calibri" w:hAnsi="Times New Roman" w:cs="Times New Roman"/>
    </w:rPr>
  </w:style>
  <w:style w:type="paragraph" w:styleId="List">
    <w:name w:val="List"/>
    <w:basedOn w:val="BodyText"/>
    <w:uiPriority w:val="99"/>
    <w:unhideWhenUsed/>
    <w:rsid w:val="00954157"/>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954157"/>
    <w:rPr>
      <w:rFonts w:eastAsia="Times New Roman"/>
      <w:color w:val="auto"/>
    </w:rPr>
  </w:style>
  <w:style w:type="paragraph" w:styleId="ListBullet2">
    <w:name w:val="List Bullet 2"/>
    <w:basedOn w:val="Normal"/>
    <w:unhideWhenUsed/>
    <w:rsid w:val="00954157"/>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954157"/>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954157"/>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954157"/>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954157"/>
  </w:style>
  <w:style w:type="paragraph" w:customStyle="1" w:styleId="norma">
    <w:name w:val="norma"/>
    <w:basedOn w:val="Normal"/>
    <w:uiPriority w:val="99"/>
    <w:qFormat/>
    <w:rsid w:val="00954157"/>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954157"/>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954157"/>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954157"/>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954157"/>
  </w:style>
  <w:style w:type="character" w:customStyle="1" w:styleId="Bodytext2NotBold">
    <w:name w:val="Body text (2) + Not Bold"/>
    <w:basedOn w:val="Bodytext33"/>
    <w:rsid w:val="00954157"/>
  </w:style>
  <w:style w:type="character" w:customStyle="1" w:styleId="Bodytext23">
    <w:name w:val="Body text (2)"/>
    <w:basedOn w:val="Bodytext33"/>
    <w:rsid w:val="00954157"/>
  </w:style>
  <w:style w:type="character" w:customStyle="1" w:styleId="Bodytext301">
    <w:name w:val="Body text (30)"/>
    <w:basedOn w:val="Bodytext3TimesNewRoman"/>
    <w:rsid w:val="00954157"/>
  </w:style>
  <w:style w:type="character" w:customStyle="1" w:styleId="Tableofcontents150">
    <w:name w:val="Table of contents (15)"/>
    <w:basedOn w:val="StyleBox12pt"/>
    <w:rsid w:val="00954157"/>
  </w:style>
  <w:style w:type="character" w:customStyle="1" w:styleId="Bodytext1150">
    <w:name w:val="Body text (115)"/>
    <w:basedOn w:val="Picturecaption2Spacing0ptExact"/>
    <w:rsid w:val="00954157"/>
  </w:style>
  <w:style w:type="character" w:customStyle="1" w:styleId="Bodytext680">
    <w:name w:val="Body text (68)"/>
    <w:basedOn w:val="Heading162SmallCaps"/>
    <w:rsid w:val="00954157"/>
  </w:style>
  <w:style w:type="character" w:customStyle="1" w:styleId="Picturecaption190">
    <w:name w:val="Picture caption (19)"/>
    <w:basedOn w:val="Picturecaption27Spacing0pt"/>
    <w:rsid w:val="00954157"/>
  </w:style>
  <w:style w:type="character" w:customStyle="1" w:styleId="Bodytext350">
    <w:name w:val="Body text (35)"/>
    <w:basedOn w:val="Picturecaption190"/>
    <w:rsid w:val="00954157"/>
  </w:style>
  <w:style w:type="character" w:customStyle="1" w:styleId="Bodytext1570">
    <w:name w:val="Body text (157)"/>
    <w:basedOn w:val="Bodytext39"/>
    <w:rsid w:val="00954157"/>
  </w:style>
  <w:style w:type="character" w:customStyle="1" w:styleId="Bodytext157Spacing0pt">
    <w:name w:val="Body text (157) + Spacing 0 pt"/>
    <w:basedOn w:val="Bodytext39"/>
    <w:rsid w:val="00954157"/>
  </w:style>
  <w:style w:type="paragraph" w:customStyle="1" w:styleId="StyleHeading4TagNotBold">
    <w:name w:val="Style Heading 4Tag + Not Bold"/>
    <w:basedOn w:val="Normal"/>
    <w:rsid w:val="00954157"/>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954157"/>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954157"/>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954157"/>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954157"/>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954157"/>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954157"/>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954157"/>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954157"/>
  </w:style>
  <w:style w:type="numbering" w:customStyle="1" w:styleId="1ai1">
    <w:name w:val="1 / a / i1"/>
    <w:rsid w:val="00954157"/>
    <w:pPr>
      <w:numPr>
        <w:numId w:val="15"/>
      </w:numPr>
    </w:pPr>
  </w:style>
  <w:style w:type="numbering" w:styleId="1ai">
    <w:name w:val="Outline List 1"/>
    <w:basedOn w:val="NoList"/>
    <w:unhideWhenUsed/>
    <w:rsid w:val="00954157"/>
    <w:pPr>
      <w:numPr>
        <w:numId w:val="16"/>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954157"/>
    <w:rPr>
      <w:b/>
      <w:bCs/>
    </w:rPr>
  </w:style>
  <w:style w:type="character" w:styleId="FootnoteReference">
    <w:name w:val="footnote reference"/>
    <w:aliases w:val="FN Ref,footnote reference,fr,o,FR,(NECG) Footnote Reference"/>
    <w:basedOn w:val="DefaultParagraphFont"/>
    <w:uiPriority w:val="99"/>
    <w:unhideWhenUsed/>
    <w:qFormat/>
    <w:rsid w:val="00954157"/>
  </w:style>
  <w:style w:type="character" w:styleId="PageNumber">
    <w:name w:val="page number"/>
    <w:aliases w:val="card ununderlined"/>
    <w:basedOn w:val="DefaultParagraphFont"/>
    <w:uiPriority w:val="99"/>
    <w:unhideWhenUsed/>
    <w:rsid w:val="00954157"/>
  </w:style>
  <w:style w:type="character" w:styleId="HTMLCite">
    <w:name w:val="HTML Cite"/>
    <w:basedOn w:val="DefaultParagraphFont"/>
    <w:unhideWhenUsed/>
    <w:rsid w:val="00954157"/>
    <w:rPr>
      <w:i/>
      <w:iCs/>
    </w:rPr>
  </w:style>
  <w:style w:type="numbering" w:customStyle="1" w:styleId="NoList1">
    <w:name w:val="No List1"/>
    <w:next w:val="NoList"/>
    <w:uiPriority w:val="99"/>
    <w:semiHidden/>
    <w:unhideWhenUsed/>
    <w:rsid w:val="00954157"/>
  </w:style>
  <w:style w:type="numbering" w:customStyle="1" w:styleId="NoList2">
    <w:name w:val="No List2"/>
    <w:next w:val="NoList"/>
    <w:uiPriority w:val="99"/>
    <w:semiHidden/>
    <w:unhideWhenUsed/>
    <w:rsid w:val="00954157"/>
  </w:style>
  <w:style w:type="numbering" w:customStyle="1" w:styleId="NoList11">
    <w:name w:val="No List11"/>
    <w:next w:val="NoList"/>
    <w:uiPriority w:val="99"/>
    <w:semiHidden/>
    <w:unhideWhenUsed/>
    <w:rsid w:val="00954157"/>
  </w:style>
  <w:style w:type="numbering" w:customStyle="1" w:styleId="NoList3">
    <w:name w:val="No List3"/>
    <w:next w:val="NoList"/>
    <w:semiHidden/>
    <w:unhideWhenUsed/>
    <w:rsid w:val="00954157"/>
  </w:style>
  <w:style w:type="numbering" w:customStyle="1" w:styleId="NoList12">
    <w:name w:val="No List12"/>
    <w:next w:val="NoList"/>
    <w:semiHidden/>
    <w:unhideWhenUsed/>
    <w:rsid w:val="00954157"/>
  </w:style>
  <w:style w:type="numbering" w:customStyle="1" w:styleId="NoList21">
    <w:name w:val="No List21"/>
    <w:next w:val="NoList"/>
    <w:semiHidden/>
    <w:unhideWhenUsed/>
    <w:rsid w:val="00954157"/>
  </w:style>
  <w:style w:type="numbering" w:customStyle="1" w:styleId="NoList111">
    <w:name w:val="No List111"/>
    <w:next w:val="NoList"/>
    <w:uiPriority w:val="99"/>
    <w:semiHidden/>
    <w:unhideWhenUsed/>
    <w:rsid w:val="00954157"/>
  </w:style>
  <w:style w:type="numbering" w:customStyle="1" w:styleId="NoList211">
    <w:name w:val="No List211"/>
    <w:next w:val="NoList"/>
    <w:uiPriority w:val="99"/>
    <w:semiHidden/>
    <w:unhideWhenUsed/>
    <w:rsid w:val="00954157"/>
  </w:style>
  <w:style w:type="numbering" w:customStyle="1" w:styleId="NoList1111">
    <w:name w:val="No List1111"/>
    <w:next w:val="NoList"/>
    <w:uiPriority w:val="99"/>
    <w:semiHidden/>
    <w:unhideWhenUsed/>
    <w:rsid w:val="00954157"/>
  </w:style>
  <w:style w:type="numbering" w:customStyle="1" w:styleId="NoList4">
    <w:name w:val="No List4"/>
    <w:next w:val="NoList"/>
    <w:semiHidden/>
    <w:unhideWhenUsed/>
    <w:rsid w:val="00954157"/>
  </w:style>
  <w:style w:type="numbering" w:customStyle="1" w:styleId="NoList5">
    <w:name w:val="No List5"/>
    <w:next w:val="NoList"/>
    <w:semiHidden/>
    <w:unhideWhenUsed/>
    <w:rsid w:val="00954157"/>
  </w:style>
  <w:style w:type="character" w:customStyle="1" w:styleId="Tableofcontents110">
    <w:name w:val="Table of contents (11)"/>
    <w:basedOn w:val="article-quote-right"/>
    <w:rsid w:val="00954157"/>
  </w:style>
  <w:style w:type="character" w:styleId="HTMLAcronym">
    <w:name w:val="HTML Acronym"/>
    <w:basedOn w:val="DefaultParagraphFont"/>
    <w:unhideWhenUsed/>
    <w:rsid w:val="00954157"/>
  </w:style>
  <w:style w:type="numbering" w:customStyle="1" w:styleId="NoList6">
    <w:name w:val="No List6"/>
    <w:next w:val="NoList"/>
    <w:uiPriority w:val="99"/>
    <w:semiHidden/>
    <w:unhideWhenUsed/>
    <w:rsid w:val="00954157"/>
  </w:style>
  <w:style w:type="numbering" w:customStyle="1" w:styleId="NoList7">
    <w:name w:val="No List7"/>
    <w:next w:val="NoList"/>
    <w:semiHidden/>
    <w:unhideWhenUsed/>
    <w:rsid w:val="00954157"/>
  </w:style>
  <w:style w:type="numbering" w:customStyle="1" w:styleId="NoList8">
    <w:name w:val="No List8"/>
    <w:next w:val="NoList"/>
    <w:semiHidden/>
    <w:unhideWhenUsed/>
    <w:rsid w:val="00954157"/>
  </w:style>
  <w:style w:type="numbering" w:customStyle="1" w:styleId="NoList9">
    <w:name w:val="No List9"/>
    <w:next w:val="NoList"/>
    <w:semiHidden/>
    <w:unhideWhenUsed/>
    <w:rsid w:val="00954157"/>
  </w:style>
  <w:style w:type="numbering" w:customStyle="1" w:styleId="NoList10">
    <w:name w:val="No List10"/>
    <w:next w:val="NoList"/>
    <w:semiHidden/>
    <w:unhideWhenUsed/>
    <w:rsid w:val="00954157"/>
  </w:style>
  <w:style w:type="numbering" w:customStyle="1" w:styleId="NoList13">
    <w:name w:val="No List13"/>
    <w:next w:val="NoList"/>
    <w:semiHidden/>
    <w:unhideWhenUsed/>
    <w:rsid w:val="00954157"/>
  </w:style>
  <w:style w:type="numbering" w:customStyle="1" w:styleId="NoList14">
    <w:name w:val="No List14"/>
    <w:next w:val="NoList"/>
    <w:semiHidden/>
    <w:unhideWhenUsed/>
    <w:rsid w:val="00954157"/>
  </w:style>
  <w:style w:type="numbering" w:customStyle="1" w:styleId="NoList15">
    <w:name w:val="No List15"/>
    <w:next w:val="NoList"/>
    <w:uiPriority w:val="99"/>
    <w:semiHidden/>
    <w:unhideWhenUsed/>
    <w:rsid w:val="00954157"/>
  </w:style>
  <w:style w:type="numbering" w:customStyle="1" w:styleId="NoList16">
    <w:name w:val="No List16"/>
    <w:next w:val="NoList"/>
    <w:uiPriority w:val="99"/>
    <w:semiHidden/>
    <w:unhideWhenUsed/>
    <w:rsid w:val="00954157"/>
  </w:style>
  <w:style w:type="numbering" w:customStyle="1" w:styleId="NoList17">
    <w:name w:val="No List17"/>
    <w:next w:val="NoList"/>
    <w:semiHidden/>
    <w:unhideWhenUsed/>
    <w:rsid w:val="00954157"/>
  </w:style>
  <w:style w:type="numbering" w:customStyle="1" w:styleId="NoList18">
    <w:name w:val="No List18"/>
    <w:next w:val="NoList"/>
    <w:uiPriority w:val="99"/>
    <w:semiHidden/>
    <w:unhideWhenUsed/>
    <w:rsid w:val="00954157"/>
  </w:style>
  <w:style w:type="numbering" w:customStyle="1" w:styleId="NoList19">
    <w:name w:val="No List19"/>
    <w:next w:val="NoList"/>
    <w:uiPriority w:val="99"/>
    <w:semiHidden/>
    <w:unhideWhenUsed/>
    <w:rsid w:val="00954157"/>
  </w:style>
  <w:style w:type="numbering" w:customStyle="1" w:styleId="NoList20">
    <w:name w:val="No List20"/>
    <w:next w:val="NoList"/>
    <w:semiHidden/>
    <w:unhideWhenUsed/>
    <w:rsid w:val="00954157"/>
  </w:style>
  <w:style w:type="numbering" w:customStyle="1" w:styleId="NoList31">
    <w:name w:val="No List31"/>
    <w:next w:val="NoList"/>
    <w:semiHidden/>
    <w:unhideWhenUsed/>
    <w:rsid w:val="00954157"/>
  </w:style>
  <w:style w:type="numbering" w:customStyle="1" w:styleId="NoList41">
    <w:name w:val="No List41"/>
    <w:next w:val="NoList"/>
    <w:semiHidden/>
    <w:unhideWhenUsed/>
    <w:rsid w:val="00954157"/>
  </w:style>
  <w:style w:type="numbering" w:customStyle="1" w:styleId="NoList51">
    <w:name w:val="No List51"/>
    <w:next w:val="NoList"/>
    <w:semiHidden/>
    <w:unhideWhenUsed/>
    <w:rsid w:val="00954157"/>
  </w:style>
  <w:style w:type="numbering" w:customStyle="1" w:styleId="NoList61">
    <w:name w:val="No List61"/>
    <w:next w:val="NoList"/>
    <w:semiHidden/>
    <w:unhideWhenUsed/>
    <w:rsid w:val="00954157"/>
  </w:style>
  <w:style w:type="numbering" w:customStyle="1" w:styleId="NoList71">
    <w:name w:val="No List71"/>
    <w:next w:val="NoList"/>
    <w:semiHidden/>
    <w:unhideWhenUsed/>
    <w:rsid w:val="00954157"/>
  </w:style>
  <w:style w:type="numbering" w:customStyle="1" w:styleId="NoList81">
    <w:name w:val="No List81"/>
    <w:next w:val="NoList"/>
    <w:semiHidden/>
    <w:unhideWhenUsed/>
    <w:rsid w:val="00954157"/>
  </w:style>
  <w:style w:type="numbering" w:customStyle="1" w:styleId="NoList91">
    <w:name w:val="No List91"/>
    <w:next w:val="NoList"/>
    <w:semiHidden/>
    <w:unhideWhenUsed/>
    <w:rsid w:val="00954157"/>
  </w:style>
  <w:style w:type="numbering" w:customStyle="1" w:styleId="NoList101">
    <w:name w:val="No List101"/>
    <w:next w:val="NoList"/>
    <w:uiPriority w:val="99"/>
    <w:semiHidden/>
    <w:unhideWhenUsed/>
    <w:rsid w:val="00954157"/>
  </w:style>
  <w:style w:type="numbering" w:customStyle="1" w:styleId="NoList121">
    <w:name w:val="No List121"/>
    <w:next w:val="NoList"/>
    <w:semiHidden/>
    <w:unhideWhenUsed/>
    <w:rsid w:val="00954157"/>
  </w:style>
  <w:style w:type="numbering" w:customStyle="1" w:styleId="NoList131">
    <w:name w:val="No List131"/>
    <w:next w:val="NoList"/>
    <w:semiHidden/>
    <w:unhideWhenUsed/>
    <w:rsid w:val="00954157"/>
  </w:style>
  <w:style w:type="numbering" w:customStyle="1" w:styleId="NoList141">
    <w:name w:val="No List141"/>
    <w:next w:val="NoList"/>
    <w:semiHidden/>
    <w:unhideWhenUsed/>
    <w:rsid w:val="00954157"/>
  </w:style>
  <w:style w:type="numbering" w:customStyle="1" w:styleId="NoList22">
    <w:name w:val="No List22"/>
    <w:next w:val="NoList"/>
    <w:semiHidden/>
    <w:unhideWhenUsed/>
    <w:rsid w:val="00954157"/>
  </w:style>
  <w:style w:type="numbering" w:customStyle="1" w:styleId="NoList23">
    <w:name w:val="No List23"/>
    <w:next w:val="NoList"/>
    <w:semiHidden/>
    <w:unhideWhenUsed/>
    <w:rsid w:val="00954157"/>
  </w:style>
  <w:style w:type="numbering" w:customStyle="1" w:styleId="NoList24">
    <w:name w:val="No List24"/>
    <w:next w:val="NoList"/>
    <w:semiHidden/>
    <w:unhideWhenUsed/>
    <w:rsid w:val="00954157"/>
  </w:style>
  <w:style w:type="numbering" w:customStyle="1" w:styleId="NoList25">
    <w:name w:val="No List25"/>
    <w:next w:val="NoList"/>
    <w:semiHidden/>
    <w:unhideWhenUsed/>
    <w:rsid w:val="00954157"/>
  </w:style>
  <w:style w:type="numbering" w:customStyle="1" w:styleId="NoList11111">
    <w:name w:val="No List11111"/>
    <w:next w:val="NoList"/>
    <w:uiPriority w:val="99"/>
    <w:semiHidden/>
    <w:unhideWhenUsed/>
    <w:rsid w:val="00954157"/>
  </w:style>
  <w:style w:type="numbering" w:customStyle="1" w:styleId="NoList111111">
    <w:name w:val="No List111111"/>
    <w:next w:val="NoList"/>
    <w:uiPriority w:val="99"/>
    <w:semiHidden/>
    <w:unhideWhenUsed/>
    <w:rsid w:val="00954157"/>
  </w:style>
  <w:style w:type="numbering" w:customStyle="1" w:styleId="NoList1111111">
    <w:name w:val="No List1111111"/>
    <w:next w:val="NoList"/>
    <w:uiPriority w:val="99"/>
    <w:semiHidden/>
    <w:unhideWhenUsed/>
    <w:rsid w:val="00954157"/>
  </w:style>
  <w:style w:type="numbering" w:customStyle="1" w:styleId="NoList11111111">
    <w:name w:val="No List11111111"/>
    <w:next w:val="NoList"/>
    <w:uiPriority w:val="99"/>
    <w:semiHidden/>
    <w:unhideWhenUsed/>
    <w:rsid w:val="00954157"/>
  </w:style>
  <w:style w:type="numbering" w:customStyle="1" w:styleId="NoList111111111">
    <w:name w:val="No List111111111"/>
    <w:next w:val="NoList"/>
    <w:uiPriority w:val="99"/>
    <w:semiHidden/>
    <w:unhideWhenUsed/>
    <w:rsid w:val="00954157"/>
  </w:style>
  <w:style w:type="numbering" w:customStyle="1" w:styleId="NoList1111111111">
    <w:name w:val="No List1111111111"/>
    <w:next w:val="NoList"/>
    <w:uiPriority w:val="99"/>
    <w:semiHidden/>
    <w:unhideWhenUsed/>
    <w:rsid w:val="00954157"/>
  </w:style>
  <w:style w:type="numbering" w:customStyle="1" w:styleId="NoList11111111111">
    <w:name w:val="No List11111111111"/>
    <w:next w:val="NoList"/>
    <w:uiPriority w:val="99"/>
    <w:semiHidden/>
    <w:unhideWhenUsed/>
    <w:rsid w:val="00954157"/>
  </w:style>
  <w:style w:type="numbering" w:customStyle="1" w:styleId="NoList111111111111">
    <w:name w:val="No List111111111111"/>
    <w:next w:val="NoList"/>
    <w:uiPriority w:val="99"/>
    <w:semiHidden/>
    <w:unhideWhenUsed/>
    <w:rsid w:val="00954157"/>
  </w:style>
  <w:style w:type="numbering" w:customStyle="1" w:styleId="NoList1111111111111">
    <w:name w:val="No List1111111111111"/>
    <w:next w:val="NoList"/>
    <w:uiPriority w:val="99"/>
    <w:semiHidden/>
    <w:unhideWhenUsed/>
    <w:rsid w:val="00954157"/>
  </w:style>
  <w:style w:type="numbering" w:customStyle="1" w:styleId="NoList11111111111111">
    <w:name w:val="No List11111111111111"/>
    <w:next w:val="NoList"/>
    <w:uiPriority w:val="99"/>
    <w:semiHidden/>
    <w:unhideWhenUsed/>
    <w:rsid w:val="00954157"/>
  </w:style>
  <w:style w:type="numbering" w:customStyle="1" w:styleId="NoList111111111111111">
    <w:name w:val="No List111111111111111"/>
    <w:next w:val="NoList"/>
    <w:uiPriority w:val="99"/>
    <w:semiHidden/>
    <w:unhideWhenUsed/>
    <w:rsid w:val="00954157"/>
  </w:style>
  <w:style w:type="numbering" w:customStyle="1" w:styleId="NoList1111111111111111">
    <w:name w:val="No List1111111111111111"/>
    <w:next w:val="NoList"/>
    <w:uiPriority w:val="99"/>
    <w:semiHidden/>
    <w:unhideWhenUsed/>
    <w:rsid w:val="00954157"/>
  </w:style>
  <w:style w:type="numbering" w:customStyle="1" w:styleId="NoList11111111111111111">
    <w:name w:val="No List11111111111111111"/>
    <w:next w:val="NoList"/>
    <w:uiPriority w:val="99"/>
    <w:semiHidden/>
    <w:unhideWhenUsed/>
    <w:rsid w:val="00954157"/>
  </w:style>
  <w:style w:type="paragraph" w:customStyle="1" w:styleId="after-p">
    <w:name w:val="after-p"/>
    <w:basedOn w:val="Normal"/>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954157"/>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954157"/>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954157"/>
  </w:style>
  <w:style w:type="paragraph" w:customStyle="1" w:styleId="messagelistitem-1-jvgy">
    <w:name w:val="messagelistitem-1-jvgy"/>
    <w:basedOn w:val="Normal"/>
    <w:rsid w:val="0095415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ispionline.it/en/pubblicazione/jordans-thorny-spring-spells-trouble-middle-east-30024" TargetMode="External"/><Relationship Id="rId18" Type="http://schemas.openxmlformats.org/officeDocument/2006/relationships/hyperlink" Target="https://foreignpolicy.com/2020/09/17/water-cooperation-middle-east/"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aljazeera.com/economy/2018/2/14/jordans-economic-crisis-threatens-political-stability" TargetMode="External"/><Relationship Id="rId17" Type="http://schemas.openxmlformats.org/officeDocument/2006/relationships/hyperlink" Target="https://www.washingtoninstitute.org/policy-analysis/view/the-great-middle-eastern-war-of-2019" TargetMode="External"/><Relationship Id="rId2" Type="http://schemas.openxmlformats.org/officeDocument/2006/relationships/numbering" Target="numbering.xml"/><Relationship Id="rId16" Type="http://schemas.openxmlformats.org/officeDocument/2006/relationships/hyperlink" Target="https://www.middleeasteye.net/opinion/iran-israel-tensions-threat-nuclear-war-looms-large" TargetMode="External"/><Relationship Id="rId20" Type="http://schemas.openxmlformats.org/officeDocument/2006/relationships/hyperlink" Target="https://doi.org/10.1093/jiplp/jpz080" TargetMode="Externa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foreignpolicy.com/2021/04/14/jordan-abdullah-hamzah-hashemite-family-reunion-cant-hide-economic-woes/" TargetMode="External"/><Relationship Id="rId5" Type="http://schemas.openxmlformats.org/officeDocument/2006/relationships/webSettings" Target="webSettings.xml"/><Relationship Id="rId15" Type="http://schemas.openxmlformats.org/officeDocument/2006/relationships/hyperlink" Target="https://www.jpost.com/middle-east/will-annexation-destroy-israeli-jordanian-peace-set-kingdom-aflame-626104" TargetMode="External"/><Relationship Id="rId23" Type="http://schemas.openxmlformats.org/officeDocument/2006/relationships/theme" Target="theme/theme1.xml"/><Relationship Id="rId10" Type="http://schemas.openxmlformats.org/officeDocument/2006/relationships/hyperlink" Target="http://backinbeirut.blogspot.com/2016/06/jordans-pharmaceutical-sector-punches.html" TargetMode="External"/><Relationship Id="rId19" Type="http://schemas.openxmlformats.org/officeDocument/2006/relationships/hyperlink" Target="https://www.brookings.edu/wp-content/uploads/2020/11/FP_20201120_israel_me_sachs_huggard-1.pdf" TargetMode="External"/><Relationship Id="rId4" Type="http://schemas.openxmlformats.org/officeDocument/2006/relationships/settings" Target="settings.xml"/><Relationship Id="rId9" Type="http://schemas.openxmlformats.org/officeDocument/2006/relationships/hyperlink" Target="https://scholarsbank.uoregon.edu/xmlui/bitstream/handle/1794/20019/Nsour.pdf?sequence=1&amp;isAllowed=y" TargetMode="External"/><Relationship Id="rId14" Type="http://schemas.openxmlformats.org/officeDocument/2006/relationships/hyperlink" Target="https://www.jns.org/instability-in-neighboring-jordan-is-bad-news-for-israe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19681</Words>
  <Characters>112185</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2021-10-31T19:50:00Z</dcterms:created>
  <dcterms:modified xsi:type="dcterms:W3CDTF">2021-10-31T19:50:00Z</dcterms:modified>
</cp:coreProperties>
</file>