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91790" w14:textId="77777777" w:rsidR="00516B4D" w:rsidRDefault="00516B4D" w:rsidP="00516B4D">
      <w:pPr>
        <w:pStyle w:val="Heading1"/>
      </w:pPr>
      <w:r>
        <w:t>King RR Quarters Aff vs Lex AK</w:t>
      </w:r>
    </w:p>
    <w:p w14:paraId="78A9C8D9" w14:textId="77777777" w:rsidR="00516B4D" w:rsidRDefault="00516B4D" w:rsidP="00516B4D">
      <w:pPr>
        <w:pStyle w:val="Heading1"/>
      </w:pPr>
      <w:r>
        <w:t>1AC</w:t>
      </w:r>
    </w:p>
    <w:p w14:paraId="248B2F5C" w14:textId="77777777" w:rsidR="00516B4D" w:rsidRPr="00623846" w:rsidRDefault="00516B4D" w:rsidP="00516B4D">
      <w:pPr>
        <w:pStyle w:val="Heading3"/>
      </w:pPr>
      <w:r>
        <w:t>Plan</w:t>
      </w:r>
    </w:p>
    <w:p w14:paraId="0AA4A016" w14:textId="77777777" w:rsidR="00516B4D" w:rsidRDefault="00516B4D" w:rsidP="00516B4D">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689E204A" w14:textId="77777777" w:rsidR="00516B4D" w:rsidRPr="00623846" w:rsidRDefault="00516B4D" w:rsidP="00516B4D">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549AED9" w14:textId="77777777" w:rsidR="00516B4D" w:rsidRPr="00623846" w:rsidRDefault="00516B4D" w:rsidP="00516B4D">
      <w:pPr>
        <w:pStyle w:val="ListParagraph"/>
        <w:numPr>
          <w:ilvl w:val="0"/>
          <w:numId w:val="11"/>
        </w:numPr>
      </w:pPr>
      <w:r w:rsidRPr="00623846">
        <w:t>LSC = large satellite constellations</w:t>
      </w:r>
    </w:p>
    <w:p w14:paraId="46C566E4" w14:textId="77777777" w:rsidR="00516B4D" w:rsidRDefault="00516B4D" w:rsidP="00516B4D">
      <w:pPr>
        <w:pStyle w:val="ListParagraph"/>
        <w:numPr>
          <w:ilvl w:val="0"/>
          <w:numId w:val="11"/>
        </w:numPr>
      </w:pPr>
      <w:r w:rsidRPr="00623846">
        <w:t xml:space="preserve">Outlines </w:t>
      </w:r>
      <w:r>
        <w:t>density thresholds for exclusive use via LSCs</w:t>
      </w:r>
    </w:p>
    <w:p w14:paraId="1E090B2D" w14:textId="77777777" w:rsidR="00516B4D" w:rsidRDefault="00516B4D" w:rsidP="00516B4D">
      <w:pPr>
        <w:pStyle w:val="ListParagraph"/>
        <w:numPr>
          <w:ilvl w:val="0"/>
          <w:numId w:val="11"/>
        </w:numPr>
      </w:pPr>
      <w:r>
        <w:t>Private entities are the actors of the plan – no treaty or alteration of international law would enforce a prohibition on large satellite constellations</w:t>
      </w:r>
    </w:p>
    <w:p w14:paraId="5BFE88B9" w14:textId="77777777" w:rsidR="00516B4D" w:rsidRPr="005B408D" w:rsidRDefault="00516B4D" w:rsidP="00516B4D">
      <w:pPr>
        <w:pStyle w:val="ListParagraph"/>
        <w:numPr>
          <w:ilvl w:val="0"/>
          <w:numId w:val="11"/>
        </w:numPr>
      </w:pPr>
      <w:r>
        <w:t>E</w:t>
      </w:r>
      <w:r w:rsidRPr="005B408D">
        <w:t xml:space="preserve">xact density thresholds would be based on collision risk and determined on a constellation by constellation basis by an impartial 3rd party </w:t>
      </w:r>
      <w:r>
        <w:t>– candidates include the ITU or UNCOPUOS</w:t>
      </w:r>
    </w:p>
    <w:p w14:paraId="4ED01712" w14:textId="77777777" w:rsidR="00516B4D" w:rsidRPr="00623846" w:rsidRDefault="00516B4D" w:rsidP="00516B4D">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2011DCAA" w14:textId="77777777" w:rsidR="00516B4D" w:rsidRPr="00623846" w:rsidRDefault="00516B4D" w:rsidP="00516B4D">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684B3867" w14:textId="77777777" w:rsidR="00516B4D" w:rsidRPr="00623846" w:rsidRDefault="00516B4D" w:rsidP="00516B4D">
      <w:r w:rsidRPr="00623846">
        <w:t xml:space="preserve">6. Conclusion </w:t>
      </w:r>
    </w:p>
    <w:p w14:paraId="28BFAEAC" w14:textId="77777777" w:rsidR="00516B4D" w:rsidRPr="00623846" w:rsidRDefault="00516B4D" w:rsidP="00516B4D">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5C9CBB7F" w14:textId="77777777" w:rsidR="00516B4D" w:rsidRPr="00623846" w:rsidRDefault="00516B4D" w:rsidP="00516B4D">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03D1EE20" w14:textId="77777777" w:rsidR="00516B4D" w:rsidRPr="00623846" w:rsidRDefault="00516B4D" w:rsidP="00516B4D">
      <w:r w:rsidRPr="00623846">
        <w:t xml:space="preserve">ITU’s “first come, first served” principle is reaching its limits with current LSC projects and should be re-evaluated; </w:t>
      </w:r>
    </w:p>
    <w:p w14:paraId="27A90630" w14:textId="77777777" w:rsidR="00516B4D" w:rsidRPr="00623846" w:rsidRDefault="00516B4D" w:rsidP="00516B4D">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1A5F1AA2" w14:textId="77777777" w:rsidR="00516B4D" w:rsidRPr="00903C9E" w:rsidRDefault="00516B4D" w:rsidP="00516B4D">
      <w:pPr>
        <w:pStyle w:val="Heading4"/>
      </w:pPr>
      <w:r>
        <w:t>Preliminary estimates of the density threshold for exclusive use occur on a system-by-system basis and range from 11-17 kilometers – collisions are a mathematical certainty outside this threshold</w:t>
      </w:r>
    </w:p>
    <w:p w14:paraId="4D8D7F5C" w14:textId="77777777" w:rsidR="00516B4D" w:rsidRDefault="00516B4D" w:rsidP="00516B4D">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485BC357" w14:textId="77777777" w:rsidR="00516B4D" w:rsidRPr="00903C9E" w:rsidRDefault="00516B4D" w:rsidP="00516B4D">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0361AF0F" w14:textId="77777777" w:rsidR="00516B4D" w:rsidRPr="00623846" w:rsidRDefault="00516B4D" w:rsidP="00516B4D"/>
    <w:p w14:paraId="55858CBE" w14:textId="77777777" w:rsidR="00516B4D" w:rsidRPr="00623846" w:rsidRDefault="00516B4D" w:rsidP="00516B4D">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7F753AFF" w14:textId="77777777" w:rsidR="00516B4D" w:rsidRPr="00623846" w:rsidRDefault="00516B4D" w:rsidP="00516B4D">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4F655101" w14:textId="77777777" w:rsidR="00516B4D" w:rsidRPr="00623846" w:rsidRDefault="00516B4D" w:rsidP="00516B4D">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7CE183AD" w14:textId="77777777" w:rsidR="00516B4D" w:rsidRPr="00623846" w:rsidRDefault="00516B4D" w:rsidP="00516B4D">
      <w:r w:rsidRPr="00623846">
        <w:rPr>
          <w:rStyle w:val="StyleUnderline"/>
        </w:rPr>
        <w:t>New satellite tech could bring billions more online</w:t>
      </w:r>
      <w:r w:rsidRPr="00623846">
        <w:t>. But will Big Tech bring their extractive ethos into space?</w:t>
      </w:r>
    </w:p>
    <w:p w14:paraId="72858EC3" w14:textId="77777777" w:rsidR="00516B4D" w:rsidRPr="00623846" w:rsidRDefault="00516B4D" w:rsidP="00516B4D">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08C2C60E" w14:textId="77777777" w:rsidR="00516B4D" w:rsidRPr="00623846" w:rsidRDefault="00516B4D" w:rsidP="00516B4D">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3334BA43" w14:textId="77777777" w:rsidR="00516B4D" w:rsidRPr="00623846" w:rsidRDefault="00516B4D" w:rsidP="00516B4D">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08DA7881" w14:textId="77777777" w:rsidR="00516B4D" w:rsidRPr="00623846" w:rsidRDefault="00516B4D" w:rsidP="00516B4D">
      <w:r w:rsidRPr="00623846">
        <w:t>So what's not to love?</w:t>
      </w:r>
    </w:p>
    <w:p w14:paraId="404DB060" w14:textId="77777777" w:rsidR="00516B4D" w:rsidRPr="00623846" w:rsidRDefault="00516B4D" w:rsidP="00516B4D">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7F741F99" w14:textId="77777777" w:rsidR="00516B4D" w:rsidRPr="00623846" w:rsidRDefault="00516B4D" w:rsidP="00516B4D">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24ED30C9" w14:textId="77777777" w:rsidR="00516B4D" w:rsidRPr="00623846" w:rsidRDefault="00516B4D" w:rsidP="00516B4D">
      <w:r w:rsidRPr="00623846">
        <w:t>The scramble for space</w:t>
      </w:r>
    </w:p>
    <w:p w14:paraId="3A7560C4" w14:textId="77777777" w:rsidR="00516B4D" w:rsidRPr="00623846" w:rsidRDefault="00516B4D" w:rsidP="00516B4D">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440E1F90" w14:textId="77777777" w:rsidR="00516B4D" w:rsidRPr="00623846" w:rsidRDefault="00516B4D" w:rsidP="00516B4D">
      <w:r w:rsidRPr="00623846">
        <w:rPr>
          <w:rStyle w:val="StyleUnderline"/>
        </w:rPr>
        <w:t xml:space="preserve">As commercial launch capacity has increased and space </w:t>
      </w:r>
      <w:r w:rsidRPr="00F43E2A">
        <w:rPr>
          <w:rStyle w:val="StyleUnderline"/>
        </w:rPr>
        <w:t>exploration technologies have advanced, the decades-old agreements around how we treat space and recognize our solar system as a commons for the benefit of all humanity are beginning to unravel.</w:t>
      </w:r>
      <w:r w:rsidRPr="00F43E2A">
        <w:t xml:space="preserve"> One clear example of this is the White</w:t>
      </w:r>
      <w:r w:rsidRPr="00623846">
        <w:t xml:space="preserv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6CDDA16A" w14:textId="77777777" w:rsidR="00516B4D" w:rsidRPr="00623846" w:rsidRDefault="00516B4D" w:rsidP="00516B4D">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0D865200" w14:textId="77777777" w:rsidR="00516B4D" w:rsidRPr="00623846" w:rsidRDefault="00516B4D" w:rsidP="00516B4D">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75049274" w14:textId="77777777" w:rsidR="00516B4D" w:rsidRPr="00623846" w:rsidRDefault="00516B4D" w:rsidP="00516B4D">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4B735EC8" w14:textId="77777777" w:rsidR="00516B4D" w:rsidRPr="00623846" w:rsidRDefault="00516B4D" w:rsidP="00516B4D">
      <w:r w:rsidRPr="00623846">
        <w:t>Telecommunications: driving inequality or empowering citizens?</w:t>
      </w:r>
    </w:p>
    <w:p w14:paraId="2407F533" w14:textId="77777777" w:rsidR="00516B4D" w:rsidRPr="00623846" w:rsidRDefault="00516B4D" w:rsidP="00516B4D">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6056777F" w14:textId="77777777" w:rsidR="00516B4D" w:rsidRPr="00623846" w:rsidRDefault="00516B4D" w:rsidP="00516B4D">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70333866" w14:textId="77777777" w:rsidR="00516B4D" w:rsidRPr="00623846" w:rsidRDefault="00516B4D" w:rsidP="00516B4D">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78078528" w14:textId="77777777" w:rsidR="00516B4D" w:rsidRPr="00623846" w:rsidRDefault="00516B4D" w:rsidP="00516B4D">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538C4325" w14:textId="77777777" w:rsidR="00516B4D" w:rsidRPr="00623846" w:rsidRDefault="00516B4D" w:rsidP="00516B4D">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46F8C6C5" w14:textId="77777777" w:rsidR="00516B4D" w:rsidRPr="00623846" w:rsidRDefault="00516B4D" w:rsidP="00516B4D">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50EE55B9" w14:textId="77777777" w:rsidR="00516B4D" w:rsidRPr="00F43E2A" w:rsidRDefault="00516B4D" w:rsidP="00516B4D">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w:t>
      </w:r>
      <w:r w:rsidRPr="00F43E2A">
        <w:rPr>
          <w:rStyle w:val="StyleUnderline"/>
        </w:rPr>
        <w:t>dimmed in a quest for profit and geo-political power. If we want to recover a sense of shared purpose as a species, the question as to "who gets to put their satellites into low earth orbit?" is more important than we might think.</w:t>
      </w:r>
      <w:r w:rsidRPr="00F43E2A">
        <w:t xml:space="preserve"> Is space for everyone, or just a few huge corporations and global superpowers? This is the question we ask when we ask who gets to park their satellites in orbit.</w:t>
      </w:r>
    </w:p>
    <w:p w14:paraId="625B7219" w14:textId="77777777" w:rsidR="00516B4D" w:rsidRPr="00623846" w:rsidRDefault="00516B4D" w:rsidP="00516B4D">
      <w:pPr>
        <w:rPr>
          <w:rStyle w:val="StyleUnderline"/>
        </w:rPr>
      </w:pPr>
      <w:r w:rsidRPr="00F43E2A">
        <w:rPr>
          <w:rStyle w:val="StyleUnderline"/>
        </w:rPr>
        <w:t>There is an opportunity to return to the spirit of internationalism that infused the early days</w:t>
      </w:r>
      <w:r w:rsidRPr="00623846">
        <w:rPr>
          <w:rStyle w:val="StyleUnderline"/>
        </w:rPr>
        <w:t xml:space="preserve">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69350564" w14:textId="77777777" w:rsidR="00516B4D" w:rsidRPr="00623846" w:rsidRDefault="00516B4D" w:rsidP="00516B4D"/>
    <w:p w14:paraId="321CC524" w14:textId="77777777" w:rsidR="00516B4D" w:rsidRPr="00623846" w:rsidRDefault="00516B4D" w:rsidP="00516B4D">
      <w:pPr>
        <w:pStyle w:val="Heading3"/>
        <w:rPr>
          <w:rFonts w:cs="Calibri"/>
        </w:rPr>
      </w:pPr>
      <w:r w:rsidRPr="00623846">
        <w:rPr>
          <w:rFonts w:cs="Calibri"/>
        </w:rPr>
        <w:t>Adv – Collisions</w:t>
      </w:r>
    </w:p>
    <w:p w14:paraId="14C3BA91" w14:textId="77777777" w:rsidR="00516B4D" w:rsidRPr="00623846" w:rsidRDefault="00516B4D" w:rsidP="00516B4D">
      <w:pPr>
        <w:pStyle w:val="Heading4"/>
        <w:rPr>
          <w:rFonts w:cs="Calibri"/>
        </w:rPr>
      </w:pPr>
      <w:r w:rsidRPr="00623846">
        <w:rPr>
          <w:rFonts w:cs="Calibri"/>
        </w:rPr>
        <w:t>Satellite internet constellations accelerate collision risks – more close encounters and less transparency means bad decisions are inevitable.</w:t>
      </w:r>
    </w:p>
    <w:p w14:paraId="33D900E7" w14:textId="77777777" w:rsidR="00516B4D" w:rsidRPr="00623846" w:rsidRDefault="00516B4D" w:rsidP="00516B4D">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2704688C" w14:textId="77777777" w:rsidR="00516B4D" w:rsidRPr="00623846" w:rsidRDefault="00516B4D" w:rsidP="00516B4D">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6F2B9966" w14:textId="77777777" w:rsidR="00516B4D" w:rsidRPr="00623846" w:rsidRDefault="00516B4D" w:rsidP="00516B4D">
      <w:pPr>
        <w:rPr>
          <w:rStyle w:val="StyleUnderline"/>
        </w:rPr>
      </w:pPr>
      <w:r w:rsidRPr="00623846">
        <w:rPr>
          <w:rStyle w:val="StyleUnderline"/>
        </w:rPr>
        <w:t>Starlink satellites might soon be involved in 90% of close encounters between two spacecraft in low Earth orbit.</w:t>
      </w:r>
    </w:p>
    <w:p w14:paraId="76A8D663" w14:textId="77777777" w:rsidR="00516B4D" w:rsidRPr="00623846" w:rsidRDefault="00516B4D" w:rsidP="00516B4D">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46358961" w14:textId="77777777" w:rsidR="00516B4D" w:rsidRPr="00623846" w:rsidRDefault="00516B4D" w:rsidP="00516B4D">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0EE419FE" w14:textId="77777777" w:rsidR="00516B4D" w:rsidRPr="00623846" w:rsidRDefault="00516B4D" w:rsidP="00516B4D">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5FC5F140" w14:textId="77777777" w:rsidR="00516B4D" w:rsidRPr="00623846" w:rsidRDefault="00516B4D" w:rsidP="00516B4D">
      <w:r w:rsidRPr="00623846">
        <w:t xml:space="preserve">Lewis publishes regular updates on Twitter and has seen a worrying trend in the data that reflects the fast deployment of the Starlink constellation. </w:t>
      </w:r>
    </w:p>
    <w:p w14:paraId="47C50522" w14:textId="77777777" w:rsidR="00516B4D" w:rsidRPr="00623846" w:rsidRDefault="00516B4D" w:rsidP="00516B4D">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6C62BDDE" w14:textId="77777777" w:rsidR="00516B4D" w:rsidRPr="00623846" w:rsidRDefault="00516B4D" w:rsidP="00516B4D">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231AE9A8" w14:textId="77777777" w:rsidR="00516B4D" w:rsidRPr="00623846" w:rsidRDefault="00516B4D" w:rsidP="00516B4D">
      <w:r w:rsidRPr="00623846">
        <w:t>In comparison, Starlink's competitor OneWeb, currently flying over 250 satellites, is involved in 80 close passes with other operators' satellites every week, according to Lewis' data.</w:t>
      </w:r>
    </w:p>
    <w:p w14:paraId="5A829D2F" w14:textId="77777777" w:rsidR="00516B4D" w:rsidRPr="00623846" w:rsidRDefault="00516B4D" w:rsidP="00516B4D">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5FD4F508" w14:textId="77777777" w:rsidR="00516B4D" w:rsidRPr="00623846" w:rsidRDefault="00516B4D" w:rsidP="00516B4D">
      <w:pPr>
        <w:rPr>
          <w:rStyle w:val="StyleUnderline"/>
        </w:rPr>
      </w:pPr>
      <w:r w:rsidRPr="00623846">
        <w:rPr>
          <w:b/>
          <w:noProof/>
        </w:rPr>
        <w:drawing>
          <wp:inline distT="0" distB="0" distL="0" distR="0" wp14:anchorId="5A01EA0D" wp14:editId="167CE50B">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07C90F66" w14:textId="77777777" w:rsidR="00516B4D" w:rsidRPr="00623846" w:rsidRDefault="00516B4D" w:rsidP="00516B4D">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47606737" w14:textId="77777777" w:rsidR="00516B4D" w:rsidRPr="00623846" w:rsidRDefault="00516B4D" w:rsidP="00516B4D">
      <w:r w:rsidRPr="00623846">
        <w:t>The risk of collision</w:t>
      </w:r>
    </w:p>
    <w:p w14:paraId="5864746F" w14:textId="77777777" w:rsidR="00516B4D" w:rsidRPr="00623846" w:rsidRDefault="00516B4D" w:rsidP="00516B4D">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20D39CCB" w14:textId="77777777" w:rsidR="00516B4D" w:rsidRPr="00623846" w:rsidRDefault="00516B4D" w:rsidP="00516B4D">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7132E2BF" w14:textId="77777777" w:rsidR="00516B4D" w:rsidRPr="00623846" w:rsidRDefault="00516B4D" w:rsidP="00516B4D">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4831B2C5" w14:textId="77777777" w:rsidR="00516B4D" w:rsidRPr="00623846" w:rsidRDefault="00516B4D" w:rsidP="00516B4D">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35A4134C" w14:textId="77777777" w:rsidR="00516B4D" w:rsidRPr="00623846" w:rsidRDefault="00516B4D" w:rsidP="00516B4D">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72851B61" w14:textId="77777777" w:rsidR="00516B4D" w:rsidRPr="00623846" w:rsidRDefault="00516B4D" w:rsidP="00516B4D">
      <w:r w:rsidRPr="00623846">
        <w:t>"You want to have that situational awareness for the other actors that are flying in the neighbourhood," Hesar said.</w:t>
      </w:r>
    </w:p>
    <w:p w14:paraId="77785118" w14:textId="77777777" w:rsidR="00516B4D" w:rsidRPr="00623846" w:rsidRDefault="00516B4D" w:rsidP="00516B4D">
      <w:r w:rsidRPr="00623846">
        <w:t>Bad decisions</w:t>
      </w:r>
    </w:p>
    <w:p w14:paraId="5DCC0578" w14:textId="77777777" w:rsidR="00516B4D" w:rsidRPr="00623846" w:rsidRDefault="00516B4D" w:rsidP="00516B4D">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76FAC141" w14:textId="77777777" w:rsidR="00516B4D" w:rsidRPr="00623846" w:rsidRDefault="00516B4D" w:rsidP="00516B4D">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0CD4D3B3" w14:textId="77777777" w:rsidR="00516B4D" w:rsidRPr="00623846" w:rsidRDefault="00516B4D" w:rsidP="00516B4D">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5BCA41E2" w14:textId="77777777" w:rsidR="00516B4D" w:rsidRPr="00623846" w:rsidRDefault="00516B4D" w:rsidP="00516B4D">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794E5C5B" w14:textId="77777777" w:rsidR="00516B4D" w:rsidRPr="00623846" w:rsidRDefault="00516B4D" w:rsidP="00516B4D">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4E3A066B" w14:textId="77777777" w:rsidR="00516B4D" w:rsidRPr="00623846" w:rsidRDefault="00516B4D" w:rsidP="00516B4D">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23151E59" w14:textId="77777777" w:rsidR="00516B4D" w:rsidRPr="00623846" w:rsidRDefault="00516B4D" w:rsidP="00516B4D">
      <w:r w:rsidRPr="00623846">
        <w:t>Starlink monopoly</w:t>
      </w:r>
    </w:p>
    <w:p w14:paraId="7C3A1040" w14:textId="77777777" w:rsidR="00516B4D" w:rsidRPr="00623846" w:rsidRDefault="00516B4D" w:rsidP="00516B4D">
      <w:r w:rsidRPr="00623846">
        <w:t xml:space="preserve">Lewis is concerned about the growing influence of a single actor — Starlink — on the safety of orbital operations. Especially, he says, as the spaceflight company has entered the satellite operations world only recently. </w:t>
      </w:r>
    </w:p>
    <w:p w14:paraId="5A8E51DF" w14:textId="77777777" w:rsidR="00516B4D" w:rsidRPr="00623846" w:rsidRDefault="00516B4D" w:rsidP="00516B4D">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20E7C423" w14:textId="77777777" w:rsidR="00516B4D" w:rsidRPr="00623846" w:rsidRDefault="00516B4D" w:rsidP="00516B4D">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765C2A4F" w14:textId="77777777" w:rsidR="00516B4D" w:rsidRPr="00623846" w:rsidRDefault="00516B4D" w:rsidP="00516B4D">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48D0105C" w14:textId="77777777" w:rsidR="00516B4D" w:rsidRPr="00623846" w:rsidRDefault="00516B4D" w:rsidP="00516B4D"/>
    <w:p w14:paraId="71107668" w14:textId="77777777" w:rsidR="00516B4D" w:rsidRPr="00623846" w:rsidRDefault="00516B4D" w:rsidP="00516B4D">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1F9B5D95" w14:textId="77777777" w:rsidR="00516B4D" w:rsidRPr="00623846" w:rsidRDefault="00516B4D" w:rsidP="00516B4D">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2661E2E4" w14:textId="77777777" w:rsidR="00516B4D" w:rsidRPr="00623846" w:rsidRDefault="00516B4D" w:rsidP="00516B4D">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1449FC6E" w14:textId="77777777" w:rsidR="00516B4D" w:rsidRPr="00623846" w:rsidRDefault="00516B4D" w:rsidP="00516B4D">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7565B2E4" w14:textId="77777777" w:rsidR="00516B4D" w:rsidRPr="00623846" w:rsidRDefault="00516B4D" w:rsidP="00516B4D">
      <w:pPr>
        <w:rPr>
          <w:rStyle w:val="StyleUnderline"/>
        </w:rPr>
      </w:pPr>
      <w:r w:rsidRPr="00623846">
        <w:rPr>
          <w:rStyle w:val="StyleUnderline"/>
        </w:rPr>
        <w:t>Space Debris Threat Increases in the LEO</w:t>
      </w:r>
    </w:p>
    <w:p w14:paraId="598CD81A" w14:textId="77777777" w:rsidR="00516B4D" w:rsidRPr="00623846" w:rsidRDefault="00516B4D" w:rsidP="00516B4D">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0B4B4047" w14:textId="77777777" w:rsidR="00516B4D" w:rsidRPr="00623846" w:rsidRDefault="00516B4D" w:rsidP="00516B4D">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60EDADAC" w14:textId="77777777" w:rsidR="00516B4D" w:rsidRPr="00623846" w:rsidRDefault="00516B4D" w:rsidP="00516B4D">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92C7D13" w14:textId="77777777" w:rsidR="00516B4D" w:rsidRPr="00623846" w:rsidRDefault="00516B4D" w:rsidP="00516B4D">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5AC6F05B" w14:textId="77777777" w:rsidR="00516B4D" w:rsidRPr="00623846" w:rsidRDefault="00516B4D" w:rsidP="00516B4D">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1CFFC494" w14:textId="77777777" w:rsidR="00516B4D" w:rsidRPr="00623846" w:rsidRDefault="00516B4D" w:rsidP="00516B4D">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1B251C5D" w14:textId="77777777" w:rsidR="00516B4D" w:rsidRPr="00623846" w:rsidRDefault="00516B4D" w:rsidP="00516B4D"/>
    <w:p w14:paraId="79BDD0E8" w14:textId="77777777" w:rsidR="00516B4D" w:rsidRPr="00623846" w:rsidRDefault="00516B4D" w:rsidP="00516B4D">
      <w:pPr>
        <w:pStyle w:val="Heading4"/>
        <w:rPr>
          <w:rFonts w:cs="Calibri"/>
        </w:rPr>
      </w:pPr>
      <w:r w:rsidRPr="00623846">
        <w:rPr>
          <w:rFonts w:cs="Calibri"/>
        </w:rPr>
        <w:t>Collisions with early warning satellites causes miscalc and goes nuclear – magnified by the Kessler effect</w:t>
      </w:r>
    </w:p>
    <w:p w14:paraId="02044C2C" w14:textId="77777777" w:rsidR="00516B4D" w:rsidRPr="00623846" w:rsidRDefault="00516B4D" w:rsidP="00516B4D">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79EAD912" w14:textId="77777777" w:rsidR="00516B4D" w:rsidRPr="00623846" w:rsidRDefault="00516B4D" w:rsidP="00516B4D">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4196845F" w14:textId="77777777" w:rsidR="00516B4D" w:rsidRPr="00623846" w:rsidRDefault="00516B4D" w:rsidP="00516B4D">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6611298" w14:textId="77777777" w:rsidR="00516B4D" w:rsidRPr="00623846" w:rsidRDefault="00516B4D" w:rsidP="00516B4D">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15132225" w14:textId="77777777" w:rsidR="00516B4D" w:rsidRPr="00623846" w:rsidRDefault="00516B4D" w:rsidP="00516B4D">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1A119F83" w14:textId="77777777" w:rsidR="00516B4D" w:rsidRPr="00623846" w:rsidRDefault="00516B4D" w:rsidP="00516B4D">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312135AA" w14:textId="77777777" w:rsidR="00516B4D" w:rsidRPr="00623846" w:rsidRDefault="00516B4D" w:rsidP="00516B4D">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21482C3" w14:textId="77777777" w:rsidR="00516B4D" w:rsidRPr="00623846" w:rsidRDefault="00516B4D" w:rsidP="00516B4D"/>
    <w:p w14:paraId="47E96209" w14:textId="77777777" w:rsidR="00516B4D" w:rsidRPr="00623846" w:rsidRDefault="00516B4D" w:rsidP="00516B4D">
      <w:pPr>
        <w:pStyle w:val="Heading4"/>
        <w:rPr>
          <w:rFonts w:cs="Calibri"/>
        </w:rPr>
      </w:pPr>
      <w:r w:rsidRPr="00623846">
        <w:rPr>
          <w:rFonts w:cs="Calibri"/>
        </w:rPr>
        <w:t>Independently causes cyberwar and satellite hacking which escalates.</w:t>
      </w:r>
    </w:p>
    <w:p w14:paraId="5F62BC06" w14:textId="77777777" w:rsidR="00516B4D" w:rsidRPr="00623846" w:rsidRDefault="00516B4D" w:rsidP="00516B4D">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69D41A54" w14:textId="77777777" w:rsidR="00516B4D" w:rsidRPr="00623846" w:rsidRDefault="00516B4D" w:rsidP="00516B4D">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0902F4CA" w14:textId="77777777" w:rsidR="00516B4D" w:rsidRPr="00623846" w:rsidRDefault="00516B4D" w:rsidP="00516B4D">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5175AEEA" w14:textId="77777777" w:rsidR="00516B4D" w:rsidRPr="00623846" w:rsidRDefault="00516B4D" w:rsidP="00516B4D">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2AC4366E" w14:textId="77777777" w:rsidR="00516B4D" w:rsidRPr="00623846" w:rsidRDefault="00516B4D" w:rsidP="00516B4D">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4468D142" w14:textId="77777777" w:rsidR="00516B4D" w:rsidRPr="00623846" w:rsidRDefault="00516B4D" w:rsidP="00516B4D">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0430ACC5" w14:textId="77777777" w:rsidR="00516B4D" w:rsidRPr="00623846" w:rsidRDefault="00516B4D" w:rsidP="00516B4D">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5A60A23C" w14:textId="77777777" w:rsidR="00516B4D" w:rsidRPr="00623846" w:rsidRDefault="00516B4D" w:rsidP="00516B4D">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483CB921" w14:textId="77777777" w:rsidR="00516B4D" w:rsidRPr="00623846" w:rsidRDefault="00516B4D" w:rsidP="00516B4D">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5C96FEF4" w14:textId="77777777" w:rsidR="00516B4D" w:rsidRPr="00623846" w:rsidRDefault="00516B4D" w:rsidP="00516B4D">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27BFB9EC" w14:textId="77777777" w:rsidR="00516B4D" w:rsidRPr="00623846" w:rsidRDefault="00516B4D" w:rsidP="00516B4D">
      <w:pPr>
        <w:rPr>
          <w:rStyle w:val="StyleUnderline"/>
        </w:rPr>
      </w:pPr>
    </w:p>
    <w:p w14:paraId="014C6011" w14:textId="77777777" w:rsidR="00516B4D" w:rsidRPr="00623846" w:rsidRDefault="00516B4D" w:rsidP="00516B4D">
      <w:pPr>
        <w:pStyle w:val="Heading4"/>
        <w:rPr>
          <w:rFonts w:cs="Calibri"/>
        </w:rPr>
      </w:pPr>
      <w:r w:rsidRPr="00623846">
        <w:rPr>
          <w:rFonts w:cs="Calibri"/>
        </w:rPr>
        <w:t>Empirics prove it’s possible and likely by state and nonstate actors – especially true given private sector cost cutting.</w:t>
      </w:r>
    </w:p>
    <w:p w14:paraId="6A0E0AAB" w14:textId="77777777" w:rsidR="00516B4D" w:rsidRPr="00623846" w:rsidRDefault="00516B4D" w:rsidP="00516B4D">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37BC3F8E" w14:textId="77777777" w:rsidR="00516B4D" w:rsidRPr="00623846" w:rsidRDefault="00516B4D" w:rsidP="00516B4D">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4BDEEC13" w14:textId="77777777" w:rsidR="00516B4D" w:rsidRPr="00623846" w:rsidRDefault="00516B4D" w:rsidP="00516B4D">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4213654D" w14:textId="77777777" w:rsidR="00516B4D" w:rsidRPr="00623846" w:rsidRDefault="00516B4D" w:rsidP="00516B4D">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7D2210FD" w14:textId="77777777" w:rsidR="00516B4D" w:rsidRPr="00623846" w:rsidRDefault="00516B4D" w:rsidP="00516B4D">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1EF2A7D5" w14:textId="77777777" w:rsidR="00516B4D" w:rsidRPr="00623846" w:rsidRDefault="00516B4D" w:rsidP="00516B4D">
      <w:r w:rsidRPr="00623846">
        <w:t>Commodity parts</w:t>
      </w:r>
    </w:p>
    <w:p w14:paraId="5E1D5BD6" w14:textId="77777777" w:rsidR="00516B4D" w:rsidRPr="00623846" w:rsidRDefault="00516B4D" w:rsidP="00516B4D">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27590932" w14:textId="77777777" w:rsidR="00516B4D" w:rsidRPr="00623846" w:rsidRDefault="00516B4D" w:rsidP="00516B4D">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1DC27E96" w14:textId="77777777" w:rsidR="00516B4D" w:rsidRPr="00623846" w:rsidRDefault="00516B4D" w:rsidP="00516B4D">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497EF58B" w14:textId="77777777" w:rsidR="00516B4D" w:rsidRPr="00623846" w:rsidRDefault="00516B4D" w:rsidP="00516B4D">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269EA00D" w14:textId="77777777" w:rsidR="00516B4D" w:rsidRPr="00623846" w:rsidRDefault="00516B4D" w:rsidP="00516B4D">
      <w:r w:rsidRPr="00623846">
        <w:t>History of hacks</w:t>
      </w:r>
    </w:p>
    <w:p w14:paraId="2E6EE24C" w14:textId="77777777" w:rsidR="00516B4D" w:rsidRPr="00623846" w:rsidRDefault="00516B4D" w:rsidP="00516B4D">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6EEC53B3" w14:textId="77777777" w:rsidR="00516B4D" w:rsidRPr="00623846" w:rsidRDefault="00516B4D" w:rsidP="00516B4D">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7B53EEEA" w14:textId="77777777" w:rsidR="00516B4D" w:rsidRPr="00623846" w:rsidRDefault="00516B4D" w:rsidP="00516B4D">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5E016EA2" w14:textId="77777777" w:rsidR="00516B4D" w:rsidRDefault="00516B4D" w:rsidP="00516B4D">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77FE1EC8" w14:textId="77777777" w:rsidR="00516B4D" w:rsidRPr="0097382E" w:rsidRDefault="00516B4D" w:rsidP="00516B4D">
      <w:pPr>
        <w:rPr>
          <w:b/>
          <w:u w:val="single"/>
        </w:rPr>
      </w:pPr>
    </w:p>
    <w:p w14:paraId="6AEFC801" w14:textId="77777777" w:rsidR="00516B4D" w:rsidRPr="00623846" w:rsidRDefault="00516B4D" w:rsidP="00516B4D">
      <w:pPr>
        <w:pStyle w:val="Heading4"/>
        <w:rPr>
          <w:rFonts w:cs="Calibri"/>
        </w:rPr>
      </w:pPr>
      <w:r w:rsidRPr="00623846">
        <w:rPr>
          <w:rFonts w:cs="Calibri"/>
        </w:rPr>
        <w:t>Interconnectedness and surface area</w:t>
      </w:r>
      <w:r>
        <w:rPr>
          <w:rFonts w:cs="Calibri"/>
        </w:rPr>
        <w:t xml:space="preserve"> are key</w:t>
      </w:r>
    </w:p>
    <w:p w14:paraId="0BD8B731" w14:textId="77777777" w:rsidR="00516B4D" w:rsidRPr="00623846" w:rsidRDefault="00516B4D" w:rsidP="00516B4D">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13F88AC6" w14:textId="77777777" w:rsidR="00516B4D" w:rsidRPr="00623846" w:rsidRDefault="00516B4D" w:rsidP="00516B4D">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40F09BB5" w14:textId="77777777" w:rsidR="00516B4D" w:rsidRPr="00623846" w:rsidRDefault="00516B4D" w:rsidP="00516B4D"/>
    <w:p w14:paraId="6992370F" w14:textId="77777777" w:rsidR="00516B4D" w:rsidRPr="00623846" w:rsidRDefault="00516B4D" w:rsidP="00516B4D">
      <w:pPr>
        <w:pStyle w:val="Heading4"/>
        <w:rPr>
          <w:rFonts w:cs="Calibri"/>
        </w:rPr>
      </w:pPr>
      <w:r w:rsidRPr="00623846">
        <w:rPr>
          <w:rFonts w:cs="Calibri"/>
        </w:rPr>
        <w:t>Nuke war causes extinction – Ice Age, famines, and war won’t stay limited</w:t>
      </w:r>
    </w:p>
    <w:p w14:paraId="29571F28" w14:textId="77777777" w:rsidR="00516B4D" w:rsidRPr="00623846" w:rsidRDefault="00516B4D" w:rsidP="00516B4D">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E52F9CE" w14:textId="77777777" w:rsidR="00516B4D" w:rsidRPr="00623846" w:rsidRDefault="00516B4D" w:rsidP="00516B4D">
      <w:r w:rsidRPr="00623846">
        <w:t>In the nuclear conversation, what are we not talking about that we should be?</w:t>
      </w:r>
    </w:p>
    <w:p w14:paraId="20461720" w14:textId="77777777" w:rsidR="00516B4D" w:rsidRDefault="00516B4D" w:rsidP="00516B4D">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3BF1DE72" w14:textId="77777777" w:rsidR="00516B4D" w:rsidRDefault="00516B4D" w:rsidP="00516B4D">
      <w:pPr>
        <w:pStyle w:val="Heading3"/>
      </w:pPr>
      <w:r w:rsidRPr="00BB5958">
        <w:t>FW</w:t>
      </w:r>
      <w:bookmarkStart w:id="0" w:name="_Hlk83379941"/>
    </w:p>
    <w:p w14:paraId="48EFA19E" w14:textId="77777777" w:rsidR="00516B4D" w:rsidRPr="00467EB7" w:rsidRDefault="00516B4D" w:rsidP="00516B4D"/>
    <w:p w14:paraId="2C17FAF3" w14:textId="77777777" w:rsidR="00516B4D" w:rsidRPr="00623846" w:rsidRDefault="00516B4D" w:rsidP="00516B4D">
      <w:pPr>
        <w:pStyle w:val="Heading4"/>
        <w:rPr>
          <w:rFonts w:cs="Calibri"/>
        </w:rPr>
      </w:pPr>
      <w:r w:rsidRPr="00623846">
        <w:rPr>
          <w:rFonts w:cs="Calibri"/>
        </w:rPr>
        <w:t>Synthetic a posteriori moral naturalism is the basis of realist ethics:</w:t>
      </w:r>
    </w:p>
    <w:p w14:paraId="2F02F9DF" w14:textId="77777777" w:rsidR="00516B4D" w:rsidRPr="00623846" w:rsidRDefault="00516B4D" w:rsidP="00516B4D">
      <w:pPr>
        <w:pStyle w:val="Heading4"/>
        <w:rPr>
          <w:rFonts w:cs="Calibri"/>
        </w:rPr>
      </w:pPr>
      <w:r w:rsidRPr="00623846">
        <w:rPr>
          <w:rFonts w:cs="Calibri"/>
        </w:rPr>
        <w:t>A] The normative supervenes on the natural – natural facts like whether brains develop to permit rationality or subjectivity determine whether non naturalist moral facts can be premised on things like capacity for reason</w:t>
      </w:r>
    </w:p>
    <w:p w14:paraId="20389F54" w14:textId="77777777" w:rsidR="00516B4D" w:rsidRPr="00623846" w:rsidRDefault="00516B4D" w:rsidP="00516B4D">
      <w:r w:rsidRPr="00623846">
        <w:rPr>
          <w:b/>
          <w:bCs/>
          <w:sz w:val="26"/>
          <w:szCs w:val="26"/>
          <w:u w:val="single"/>
        </w:rPr>
        <w:t>Lutz and Lenman 18.</w:t>
      </w:r>
      <w:r w:rsidRPr="00623846">
        <w:t xml:space="preserve"> Lutz, Matthew and Lenman, James, "Moral Naturalism", The Stanford Encyclopedia of Philosophy (Fall 2018 Edition), Edward N. Zalta (ed.), URL = &lt;https://plato.stanford</w:t>
      </w:r>
      <w:r w:rsidRPr="00623846">
        <w:rPr>
          <w:szCs w:val="16"/>
        </w:rPr>
        <w:t>.edu/archives/fall2018/entries/naturalism-moral/&gt;. //Massa</w:t>
      </w:r>
    </w:p>
    <w:p w14:paraId="37451FA6" w14:textId="77777777" w:rsidR="00516B4D" w:rsidRDefault="00516B4D" w:rsidP="00516B4D">
      <w:r w:rsidRPr="00623846">
        <w:t xml:space="preserve">The first argument against normative non-naturalism concerns normative supervenience. </w:t>
      </w:r>
      <w:r w:rsidRPr="00623846">
        <w:rPr>
          <w:b/>
          <w:bCs/>
          <w:sz w:val="26"/>
          <w:szCs w:val="26"/>
          <w:u w:val="single"/>
        </w:rPr>
        <w:t xml:space="preserve">The </w:t>
      </w:r>
      <w:r w:rsidRPr="00343EA9">
        <w:rPr>
          <w:b/>
          <w:bCs/>
          <w:sz w:val="26"/>
          <w:szCs w:val="26"/>
          <w:highlight w:val="green"/>
          <w:u w:val="single"/>
        </w:rPr>
        <w:t>normative supervenes</w:t>
      </w:r>
      <w:r w:rsidRPr="00623846">
        <w:rPr>
          <w:b/>
          <w:bCs/>
          <w:sz w:val="26"/>
          <w:szCs w:val="26"/>
          <w:u w:val="single"/>
        </w:rPr>
        <w:t xml:space="preserve"> on </w:t>
      </w:r>
      <w:r w:rsidRPr="00343EA9">
        <w:rPr>
          <w:b/>
          <w:bCs/>
          <w:sz w:val="26"/>
          <w:szCs w:val="26"/>
          <w:highlight w:val="green"/>
          <w:u w:val="single"/>
        </w:rPr>
        <w:t>the natural</w:t>
      </w:r>
      <w:r w:rsidRPr="00623846">
        <w:rPr>
          <w:b/>
          <w:bCs/>
          <w:sz w:val="26"/>
          <w:szCs w:val="26"/>
          <w:u w:val="single"/>
        </w:rPr>
        <w:t>; in all</w:t>
      </w:r>
      <w:r w:rsidRPr="00623846">
        <w:t xml:space="preserve"> metaphysically </w:t>
      </w:r>
      <w:r w:rsidRPr="00623846">
        <w:rPr>
          <w:b/>
          <w:bCs/>
          <w:sz w:val="26"/>
          <w:szCs w:val="26"/>
          <w:u w:val="single"/>
        </w:rPr>
        <w:t>possible worlds in which the natural facts are the same as</w:t>
      </w:r>
      <w:r w:rsidRPr="00623846">
        <w:t xml:space="preserve"> they are in </w:t>
      </w:r>
      <w:r w:rsidRPr="00623846">
        <w:rPr>
          <w:b/>
          <w:bCs/>
          <w:sz w:val="26"/>
          <w:szCs w:val="26"/>
          <w:u w:val="single"/>
        </w:rPr>
        <w:t>the actual world, the moral facts are the same</w:t>
      </w:r>
      <w:r w:rsidRPr="00623846">
        <w:t xml:space="preserve"> as well. </w:t>
      </w:r>
      <w:r w:rsidRPr="00623846">
        <w:rPr>
          <w:b/>
          <w:bCs/>
          <w:sz w:val="26"/>
          <w:szCs w:val="26"/>
          <w:u w:val="single"/>
        </w:rPr>
        <w:t>This</w:t>
      </w:r>
      <w:r w:rsidRPr="00623846">
        <w:t xml:space="preserve"> claim </w:t>
      </w:r>
      <w:r w:rsidRPr="00623846">
        <w:rPr>
          <w:b/>
          <w:bCs/>
          <w:sz w:val="26"/>
          <w:szCs w:val="26"/>
          <w:u w:val="single"/>
        </w:rPr>
        <w:t xml:space="preserve">has been called </w:t>
      </w:r>
      <w:r w:rsidRPr="00343EA9">
        <w:rPr>
          <w:b/>
          <w:bCs/>
          <w:sz w:val="26"/>
          <w:szCs w:val="26"/>
          <w:highlight w:val="green"/>
          <w:u w:val="single"/>
        </w:rPr>
        <w:t>the “least controversial thesis in metaethics”</w:t>
      </w:r>
      <w:r w:rsidRPr="00623846">
        <w:t xml:space="preserve"> (Rosen forthcoming); </w:t>
      </w:r>
      <w:r w:rsidRPr="00623846">
        <w:rPr>
          <w:b/>
          <w:bCs/>
          <w:sz w:val="26"/>
          <w:szCs w:val="26"/>
          <w:u w:val="single"/>
        </w:rPr>
        <w:t xml:space="preserve">it </w:t>
      </w:r>
      <w:r w:rsidRPr="00343EA9">
        <w:rPr>
          <w:b/>
          <w:bCs/>
          <w:sz w:val="26"/>
          <w:szCs w:val="26"/>
          <w:highlight w:val="green"/>
          <w:u w:val="single"/>
        </w:rPr>
        <w:t>is</w:t>
      </w:r>
      <w:r w:rsidRPr="00623846">
        <w:rPr>
          <w:b/>
          <w:bCs/>
          <w:sz w:val="26"/>
          <w:szCs w:val="26"/>
          <w:u w:val="single"/>
        </w:rPr>
        <w:t xml:space="preserve"> very </w:t>
      </w:r>
      <w:r w:rsidRPr="00343EA9">
        <w:rPr>
          <w:b/>
          <w:bCs/>
          <w:sz w:val="26"/>
          <w:szCs w:val="26"/>
          <w:highlight w:val="green"/>
          <w:u w:val="single"/>
        </w:rPr>
        <w:t>widely accepted</w:t>
      </w:r>
      <w:r w:rsidRPr="00623846">
        <w:rPr>
          <w:b/>
          <w:bCs/>
          <w:sz w:val="26"/>
          <w:szCs w:val="26"/>
          <w:u w:val="single"/>
        </w:rPr>
        <w:t>.</w:t>
      </w:r>
      <w:r w:rsidRPr="00623846">
        <w:t xml:space="preserve"> But it is also a striking fact that stands in need of some explanation. </w:t>
      </w:r>
      <w:r w:rsidRPr="00623846">
        <w:rPr>
          <w:b/>
          <w:bCs/>
          <w:sz w:val="26"/>
          <w:szCs w:val="26"/>
          <w:u w:val="single"/>
        </w:rPr>
        <w:t>For naturalists</w:t>
      </w:r>
      <w:r w:rsidRPr="00623846">
        <w:t xml:space="preserve">, such an explanation is easy to provide: </w:t>
      </w:r>
      <w:r w:rsidRPr="00343EA9">
        <w:rPr>
          <w:b/>
          <w:bCs/>
          <w:sz w:val="26"/>
          <w:szCs w:val="26"/>
          <w:highlight w:val="green"/>
          <w:u w:val="single"/>
        </w:rPr>
        <w:t>the moral facts</w:t>
      </w:r>
      <w:r w:rsidRPr="00623846">
        <w:rPr>
          <w:b/>
          <w:bCs/>
          <w:sz w:val="26"/>
          <w:szCs w:val="26"/>
          <w:u w:val="single"/>
        </w:rPr>
        <w:t xml:space="preserve"> just </w:t>
      </w:r>
      <w:r w:rsidRPr="00343EA9">
        <w:rPr>
          <w:b/>
          <w:bCs/>
          <w:sz w:val="26"/>
          <w:szCs w:val="26"/>
          <w:highlight w:val="green"/>
          <w:u w:val="single"/>
        </w:rPr>
        <w:t xml:space="preserve">are natural facts, so </w:t>
      </w:r>
      <w:r w:rsidRPr="00623846">
        <w:rPr>
          <w:b/>
          <w:bCs/>
          <w:sz w:val="26"/>
          <w:szCs w:val="26"/>
          <w:u w:val="single"/>
        </w:rPr>
        <w:t xml:space="preserve">when we consider </w:t>
      </w:r>
      <w:r w:rsidRPr="00343EA9">
        <w:rPr>
          <w:b/>
          <w:bCs/>
          <w:sz w:val="26"/>
          <w:szCs w:val="26"/>
          <w:highlight w:val="green"/>
          <w:u w:val="single"/>
        </w:rPr>
        <w:t xml:space="preserve">worlds </w:t>
      </w:r>
      <w:r w:rsidRPr="00623846">
        <w:rPr>
          <w:b/>
          <w:bCs/>
          <w:sz w:val="26"/>
          <w:szCs w:val="26"/>
          <w:u w:val="single"/>
        </w:rPr>
        <w:t xml:space="preserve">that are </w:t>
      </w:r>
      <w:r w:rsidRPr="00343EA9">
        <w:rPr>
          <w:b/>
          <w:bCs/>
          <w:sz w:val="26"/>
          <w:szCs w:val="26"/>
          <w:highlight w:val="green"/>
          <w:u w:val="single"/>
        </w:rPr>
        <w:t>naturally the same</w:t>
      </w:r>
      <w:r w:rsidRPr="00623846">
        <w:t xml:space="preserve"> as the actual world, </w:t>
      </w:r>
      <w:r w:rsidRPr="00623846">
        <w:rPr>
          <w:b/>
          <w:bCs/>
          <w:sz w:val="26"/>
          <w:szCs w:val="26"/>
          <w:u w:val="single"/>
        </w:rPr>
        <w:t xml:space="preserve">we </w:t>
      </w:r>
      <w:r w:rsidRPr="00343EA9">
        <w:rPr>
          <w:b/>
          <w:bCs/>
          <w:sz w:val="26"/>
          <w:szCs w:val="26"/>
          <w:highlight w:val="green"/>
          <w:u w:val="single"/>
        </w:rPr>
        <w:t xml:space="preserve">will ipso facto be </w:t>
      </w:r>
      <w:r w:rsidRPr="00623846">
        <w:rPr>
          <w:b/>
          <w:bCs/>
          <w:sz w:val="26"/>
          <w:szCs w:val="26"/>
          <w:u w:val="single"/>
        </w:rPr>
        <w:t xml:space="preserve">considering </w:t>
      </w:r>
      <w:r w:rsidRPr="00343EA9">
        <w:rPr>
          <w:b/>
          <w:bCs/>
          <w:sz w:val="26"/>
          <w:szCs w:val="26"/>
          <w:highlight w:val="green"/>
          <w:u w:val="single"/>
        </w:rPr>
        <w:t>worlds</w:t>
      </w:r>
      <w:r w:rsidRPr="00623846">
        <w:rPr>
          <w:b/>
          <w:bCs/>
          <w:sz w:val="26"/>
          <w:szCs w:val="26"/>
          <w:u w:val="single"/>
        </w:rPr>
        <w:t xml:space="preserve"> that are </w:t>
      </w:r>
      <w:r w:rsidRPr="00343EA9">
        <w:rPr>
          <w:b/>
          <w:bCs/>
          <w:sz w:val="26"/>
          <w:szCs w:val="26"/>
          <w:highlight w:val="green"/>
          <w:u w:val="single"/>
        </w:rPr>
        <w:t>morally the same</w:t>
      </w:r>
      <w:r w:rsidRPr="00623846">
        <w:rPr>
          <w:b/>
          <w:bCs/>
          <w:sz w:val="26"/>
          <w:szCs w:val="26"/>
          <w:u w:val="single"/>
        </w:rPr>
        <w:t xml:space="preserve"> </w:t>
      </w:r>
      <w:r w:rsidRPr="00623846">
        <w:t xml:space="preserve">as the actual world. But for the non-naturalist, no such explanation seems available. In fact, </w:t>
      </w:r>
      <w:r w:rsidRPr="00623846">
        <w:rPr>
          <w:b/>
          <w:bCs/>
          <w:sz w:val="26"/>
          <w:szCs w:val="26"/>
          <w:u w:val="single"/>
        </w:rPr>
        <w:t>it seems</w:t>
      </w:r>
      <w:r w:rsidRPr="00623846">
        <w:t xml:space="preserve"> to be in principle </w:t>
      </w:r>
      <w:r w:rsidRPr="00343EA9">
        <w:rPr>
          <w:b/>
          <w:bCs/>
          <w:sz w:val="26"/>
          <w:szCs w:val="26"/>
          <w:highlight w:val="green"/>
          <w:u w:val="single"/>
        </w:rPr>
        <w:t xml:space="preserve">impossible for a non-naturalist to explain how the moral supervenes </w:t>
      </w:r>
      <w:r w:rsidRPr="00623846">
        <w:rPr>
          <w:b/>
          <w:bCs/>
          <w:sz w:val="26"/>
          <w:szCs w:val="26"/>
          <w:u w:val="single"/>
        </w:rPr>
        <w:t xml:space="preserve">on </w:t>
      </w:r>
      <w:r w:rsidRPr="00343EA9">
        <w:rPr>
          <w:b/>
          <w:bCs/>
          <w:sz w:val="26"/>
          <w:szCs w:val="26"/>
          <w:highlight w:val="green"/>
          <w:u w:val="single"/>
        </w:rPr>
        <w:t>the natural.</w:t>
      </w:r>
      <w:r w:rsidRPr="00623846">
        <w:t xml:space="preserve"> And if the non-naturalist can offer no explanation of this phenomenon that demands explanation, this is a heavy mark against non-naturalism (McPherson 2012).</w:t>
      </w:r>
    </w:p>
    <w:p w14:paraId="71DBFDBE" w14:textId="77777777" w:rsidR="00516B4D" w:rsidRPr="00623846" w:rsidRDefault="00516B4D" w:rsidP="00516B4D"/>
    <w:p w14:paraId="1FA24515" w14:textId="77777777" w:rsidR="00516B4D" w:rsidRPr="00623846" w:rsidRDefault="00516B4D" w:rsidP="00516B4D">
      <w:pPr>
        <w:pStyle w:val="Heading4"/>
        <w:rPr>
          <w:rFonts w:cs="Calibri"/>
        </w:rPr>
      </w:pPr>
      <w:r w:rsidRPr="00623846">
        <w:rPr>
          <w:rFonts w:cs="Calibr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2F40EF33" w14:textId="77777777" w:rsidR="00516B4D" w:rsidRPr="00623846" w:rsidRDefault="00516B4D" w:rsidP="00516B4D"/>
    <w:p w14:paraId="692556AF" w14:textId="77777777" w:rsidR="00516B4D" w:rsidRDefault="00516B4D" w:rsidP="00516B4D">
      <w:pPr>
        <w:pStyle w:val="Heading4"/>
        <w:rPr>
          <w:rFonts w:cs="Calibri"/>
        </w:rPr>
      </w:pPr>
      <w:r w:rsidRPr="00623846">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587B6BA3" w14:textId="77777777" w:rsidR="00516B4D" w:rsidRPr="00467EB7" w:rsidRDefault="00516B4D" w:rsidP="00516B4D"/>
    <w:p w14:paraId="11DD33EB" w14:textId="77777777" w:rsidR="00516B4D" w:rsidRPr="00623846" w:rsidRDefault="00516B4D" w:rsidP="00516B4D">
      <w:pPr>
        <w:pStyle w:val="Heading4"/>
        <w:spacing w:line="276" w:lineRule="auto"/>
        <w:rPr>
          <w:rFonts w:cs="Calibri"/>
        </w:rPr>
      </w:pPr>
      <w:r w:rsidRPr="00623846">
        <w:rPr>
          <w:rFonts w:cs="Calibri"/>
        </w:rPr>
        <w:t>This connection between pain and pleasure and phenomenal conceptions of intrinsic value and disvalue is irrefutable – everything else regresses – robust neuroscience proves.</w:t>
      </w:r>
    </w:p>
    <w:p w14:paraId="6E1D80D4" w14:textId="77777777" w:rsidR="00516B4D" w:rsidRPr="00623846" w:rsidRDefault="00516B4D" w:rsidP="00516B4D">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sidRPr="00623846">
          <w:rPr>
            <w:rStyle w:val="Hyperlink"/>
            <w:color w:val="000000"/>
            <w:szCs w:val="16"/>
          </w:rPr>
          <w:t>https://www.ncbi.nlm.nih.gov/pmc/articles/PMC6446569/</w:t>
        </w:r>
      </w:hyperlink>
      <w:r w:rsidRPr="00623846">
        <w:rPr>
          <w:szCs w:val="16"/>
        </w:rPr>
        <w:t>, R.S.</w:t>
      </w:r>
    </w:p>
    <w:p w14:paraId="7CE449A3" w14:textId="77777777" w:rsidR="00516B4D" w:rsidRPr="00623846" w:rsidRDefault="00516B4D" w:rsidP="00516B4D">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5CE9DF89" w14:textId="77777777" w:rsidR="00516B4D" w:rsidRPr="00623846" w:rsidRDefault="00516B4D" w:rsidP="00516B4D">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13316536" w14:textId="77777777" w:rsidR="00516B4D" w:rsidRPr="00623846" w:rsidRDefault="00516B4D" w:rsidP="00516B4D">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904854F" w14:textId="77777777" w:rsidR="00516B4D" w:rsidRPr="00623846" w:rsidRDefault="00516B4D" w:rsidP="00516B4D">
      <w:pPr>
        <w:spacing w:line="276" w:lineRule="auto"/>
      </w:pPr>
      <w:r w:rsidRPr="00623846">
        <w:t>Evolutionary theories of pleasure: The love connection BO:D</w:t>
      </w:r>
    </w:p>
    <w:p w14:paraId="6D7B067B" w14:textId="77777777" w:rsidR="00516B4D" w:rsidRPr="00623846" w:rsidRDefault="00516B4D" w:rsidP="00516B4D">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3B49445" w14:textId="77777777" w:rsidR="00516B4D" w:rsidRPr="00623846" w:rsidRDefault="00516B4D" w:rsidP="00516B4D">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1A8F102" w14:textId="77777777" w:rsidR="00516B4D" w:rsidRPr="00623846" w:rsidRDefault="00516B4D" w:rsidP="00516B4D">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2932C0AE" w14:textId="77777777" w:rsidR="00516B4D" w:rsidRPr="00623846" w:rsidRDefault="00516B4D" w:rsidP="00516B4D">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B169CB8" w14:textId="77777777" w:rsidR="00516B4D" w:rsidRPr="00623846" w:rsidRDefault="00516B4D" w:rsidP="00516B4D">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D86F996" w14:textId="77777777" w:rsidR="00516B4D" w:rsidRPr="00623846" w:rsidRDefault="00516B4D" w:rsidP="00516B4D">
      <w:pPr>
        <w:spacing w:line="276" w:lineRule="auto"/>
      </w:pPr>
      <w:r w:rsidRPr="00623846">
        <w:t>Finding happiness is different between apes and humans</w:t>
      </w:r>
    </w:p>
    <w:p w14:paraId="4E21D8EA" w14:textId="77777777" w:rsidR="00516B4D" w:rsidRPr="00623846" w:rsidRDefault="00516B4D" w:rsidP="00516B4D">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38B78A8" w14:textId="77777777" w:rsidR="00516B4D" w:rsidRPr="00623846" w:rsidRDefault="00516B4D" w:rsidP="00516B4D">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18A06ADF" w14:textId="77777777" w:rsidR="00516B4D" w:rsidRPr="00623846" w:rsidRDefault="00516B4D" w:rsidP="00516B4D">
      <w:pPr>
        <w:spacing w:line="276" w:lineRule="auto"/>
      </w:pPr>
      <w:r w:rsidRPr="00623846">
        <w:t>Desire and reward centers</w:t>
      </w:r>
    </w:p>
    <w:p w14:paraId="5D30BC6F" w14:textId="77777777" w:rsidR="00516B4D" w:rsidRPr="00623846" w:rsidRDefault="00516B4D" w:rsidP="00516B4D">
      <w:pPr>
        <w:spacing w:line="276" w:lineRule="auto"/>
      </w:pPr>
      <w:r w:rsidRPr="00623846">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1B9DCD8" w14:textId="77777777" w:rsidR="00516B4D" w:rsidRPr="00623846" w:rsidRDefault="00516B4D" w:rsidP="00516B4D">
      <w:pPr>
        <w:spacing w:line="276" w:lineRule="auto"/>
      </w:pPr>
      <w:r w:rsidRPr="00623846">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25A213C" w14:textId="77777777" w:rsidR="00516B4D" w:rsidRPr="00623846" w:rsidRDefault="00516B4D" w:rsidP="00516B4D">
      <w:pPr>
        <w:spacing w:line="276" w:lineRule="auto"/>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6B9E1AD" w14:textId="77777777" w:rsidR="00516B4D" w:rsidRPr="00623846" w:rsidRDefault="00516B4D" w:rsidP="00516B4D">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4136C62" w14:textId="77777777" w:rsidR="00516B4D" w:rsidRPr="00623846" w:rsidRDefault="00516B4D" w:rsidP="00516B4D">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831D0D5" w14:textId="77777777" w:rsidR="00516B4D" w:rsidRPr="00623846" w:rsidRDefault="00516B4D" w:rsidP="00516B4D">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A253E25" w14:textId="77777777" w:rsidR="00516B4D" w:rsidRPr="00623846" w:rsidRDefault="00516B4D" w:rsidP="00516B4D">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1CDBEDA" w14:textId="77777777" w:rsidR="00516B4D" w:rsidRPr="00623846" w:rsidRDefault="00516B4D" w:rsidP="00516B4D">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D1F6784" w14:textId="77777777" w:rsidR="00516B4D" w:rsidRPr="00623846" w:rsidRDefault="00516B4D" w:rsidP="00516B4D">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8D3273D" w14:textId="77777777" w:rsidR="00516B4D" w:rsidRPr="00623846" w:rsidRDefault="00516B4D" w:rsidP="00516B4D">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0"/>
    <w:p w14:paraId="07954BC5" w14:textId="77777777" w:rsidR="00516B4D" w:rsidRPr="00623846" w:rsidRDefault="00516B4D" w:rsidP="00516B4D">
      <w:pPr>
        <w:pStyle w:val="Heading4"/>
        <w:rPr>
          <w:rFonts w:cs="Calibri"/>
        </w:rPr>
      </w:pPr>
      <w:r w:rsidRPr="00623846">
        <w:rPr>
          <w:rFonts w:cs="Calibri"/>
        </w:rPr>
        <w:t xml:space="preserve">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w:t>
      </w:r>
      <w:r>
        <w:rPr>
          <w:rFonts w:cs="Calibri"/>
        </w:rPr>
        <w:t xml:space="preserve">selective </w:t>
      </w:r>
      <w:r w:rsidRPr="00623846">
        <w:rPr>
          <w:rFonts w:cs="Calibri"/>
        </w:rPr>
        <w:t>pressure to identify moral truths that have no bearing on survival and reproduction.</w:t>
      </w:r>
    </w:p>
    <w:p w14:paraId="05887AAB" w14:textId="77777777" w:rsidR="00516B4D" w:rsidRPr="00623846" w:rsidRDefault="00516B4D" w:rsidP="00516B4D"/>
    <w:p w14:paraId="5FD6AB24" w14:textId="77777777" w:rsidR="00516B4D" w:rsidRPr="00623846" w:rsidRDefault="00516B4D" w:rsidP="00516B4D">
      <w:pPr>
        <w:pStyle w:val="Heading4"/>
        <w:rPr>
          <w:rFonts w:cs="Calibri"/>
        </w:rPr>
      </w:pPr>
      <w:r w:rsidRPr="00623846">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497066AF" w14:textId="77777777" w:rsidR="00516B4D" w:rsidRPr="00623846" w:rsidRDefault="00516B4D" w:rsidP="00516B4D"/>
    <w:p w14:paraId="782022E9" w14:textId="77777777" w:rsidR="00516B4D" w:rsidRPr="00623846" w:rsidRDefault="00516B4D" w:rsidP="00516B4D">
      <w:pPr>
        <w:pStyle w:val="Heading4"/>
        <w:rPr>
          <w:rFonts w:cs="Calibri"/>
        </w:rPr>
      </w:pPr>
      <w:r w:rsidRPr="00623846">
        <w:rPr>
          <w:rFonts w:cs="Calibri"/>
        </w:rPr>
        <w:t>Thus, the standard is consistency with hedonic act utilitarianism. Prefer it:</w:t>
      </w:r>
    </w:p>
    <w:p w14:paraId="03E82E99" w14:textId="77777777" w:rsidR="00516B4D" w:rsidRPr="00623846" w:rsidRDefault="00516B4D" w:rsidP="00516B4D"/>
    <w:p w14:paraId="7D50510F" w14:textId="77777777" w:rsidR="00516B4D" w:rsidRPr="00623846" w:rsidRDefault="00516B4D" w:rsidP="00516B4D">
      <w:pPr>
        <w:pStyle w:val="Heading4"/>
        <w:rPr>
          <w:rFonts w:cs="Calibri"/>
        </w:rPr>
      </w:pPr>
      <w:r>
        <w:rPr>
          <w:rFonts w:cs="Calibri"/>
        </w:rPr>
        <w:t>1</w:t>
      </w:r>
      <w:r w:rsidRPr="00623846">
        <w:rPr>
          <w:rFonts w:cs="Calibri"/>
        </w:rPr>
        <w:t>] Extinction comes first – moral theories converge</w:t>
      </w:r>
    </w:p>
    <w:p w14:paraId="0D42B678" w14:textId="77777777" w:rsidR="00516B4D" w:rsidRPr="00623846" w:rsidRDefault="00516B4D" w:rsidP="00516B4D">
      <w:r w:rsidRPr="00623846">
        <w:rPr>
          <w:rStyle w:val="Style13ptBold"/>
        </w:rPr>
        <w:t>Pummer 15</w:t>
      </w:r>
      <w:r w:rsidRPr="00623846">
        <w:t xml:space="preserve"> [Theron, Junior Research Fellow in Philosophy at St. Anne's College, University of Oxford. “Moral Agreement on Saving the World” Practical Ethics, University of Oxford. May 18, 2015] AT</w:t>
      </w:r>
    </w:p>
    <w:p w14:paraId="535EE38C" w14:textId="77777777" w:rsidR="00516B4D" w:rsidRPr="00623846" w:rsidRDefault="00516B4D" w:rsidP="00516B4D">
      <w:r w:rsidRPr="00623846">
        <w:rPr>
          <w:rStyle w:val="StyleUnderline"/>
        </w:rPr>
        <w:t>There appears to be lot of disagreement in moral philosophy. Whether these many apparent disagreements are deep and irresolvable, I believe there is at least one thing it is reasonable to agree on right now</w:t>
      </w:r>
      <w:r w:rsidRPr="00623846">
        <w:t>, whatever general moral view we adopt</w:t>
      </w:r>
      <w:r w:rsidRPr="00623846">
        <w:rPr>
          <w:rStyle w:val="StyleUnderline"/>
        </w:rPr>
        <w:t>: that it is very important to reduce the risk that all intelligent beings on this planet are eliminated by an enormous catastrophe, such as a nuclear war.</w:t>
      </w:r>
      <w:r w:rsidRPr="00623846">
        <w:t xml:space="preserve"> How we might in fact try to reduce such existential risks is discussed elsewhere. My claim here is only that </w:t>
      </w:r>
      <w:r w:rsidRPr="00623846">
        <w:rPr>
          <w:rStyle w:val="StyleUnderline"/>
        </w:rPr>
        <w:t xml:space="preserve">we – whether we’re consequentialists, deontologists, or virtue ethicists – should all agree that we should try to save the world. </w:t>
      </w:r>
      <w:r w:rsidRPr="00623846">
        <w:t xml:space="preserve">According to consequentialism, we should maximize the good, where this is taken to be the goodness, from an impartial perspective, of outcomes. </w:t>
      </w:r>
      <w:r w:rsidRPr="00623846">
        <w:rPr>
          <w:rStyle w:val="StyleUnderline"/>
        </w:rPr>
        <w:t>Clearly one thing that makes an outcome good is that the people in it are doing well. There is little disagreement here.</w:t>
      </w:r>
      <w:r w:rsidRPr="00623846">
        <w:t xml:space="preserve"> If the happiness or well-being of possible future people is just as important as that of people who already exist, and if they would have good lives, it is not hard to see how</w:t>
      </w:r>
      <w:r w:rsidRPr="00623846">
        <w:rPr>
          <w:rStyle w:val="StyleUnderline"/>
        </w:rPr>
        <w:t xml:space="preserve"> </w:t>
      </w:r>
      <w:r w:rsidRPr="00343EA9">
        <w:rPr>
          <w:rStyle w:val="StyleUnderline"/>
          <w:highlight w:val="green"/>
        </w:rPr>
        <w:t xml:space="preserve">reducing existential risk is </w:t>
      </w:r>
      <w:r w:rsidRPr="00623846">
        <w:rPr>
          <w:rStyle w:val="StyleUnderline"/>
        </w:rPr>
        <w:t xml:space="preserve">easily </w:t>
      </w:r>
      <w:r w:rsidRPr="00343EA9">
        <w:rPr>
          <w:rStyle w:val="StyleUnderline"/>
          <w:highlight w:val="green"/>
        </w:rPr>
        <w:t>the most important thing in the whole world.</w:t>
      </w:r>
      <w:r w:rsidRPr="00623846">
        <w:rPr>
          <w:rStyle w:val="StyleUnderline"/>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343EA9">
        <w:rPr>
          <w:rStyle w:val="StyleUnderline"/>
          <w:highlight w:val="green"/>
        </w:rPr>
        <w:t xml:space="preserve">even if the well-being of these possible people were given only 0.001% as much weight </w:t>
      </w:r>
      <w:r w:rsidRPr="00623846">
        <w:rPr>
          <w:rStyle w:val="StyleUnderline"/>
        </w:rPr>
        <w:t>as that of existing people.</w:t>
      </w:r>
      <w:r w:rsidRPr="00623846">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23846">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23846">
        <w:rPr>
          <w:rStyle w:val="Emphasis"/>
        </w:rPr>
        <w:t>that is a huge mistake.</w:t>
      </w:r>
      <w:r w:rsidRPr="00623846">
        <w:t xml:space="preserve"> </w:t>
      </w:r>
      <w:r w:rsidRPr="00623846">
        <w:rPr>
          <w:rStyle w:val="StyleUnderline"/>
        </w:rPr>
        <w:t xml:space="preserve">Non-consequentialism is the view that there’s more that determines rightness than the goodness of consequences or outcomes; </w:t>
      </w:r>
      <w:r w:rsidRPr="00623846">
        <w:rPr>
          <w:rStyle w:val="Emphasis"/>
        </w:rPr>
        <w:t>it is not the view that the latter don’t matter</w:t>
      </w:r>
      <w:r w:rsidRPr="00623846">
        <w:rPr>
          <w:rStyle w:val="StyleUnderline"/>
        </w:rPr>
        <w:t>.</w:t>
      </w:r>
      <w:r w:rsidRPr="00623846">
        <w:t xml:space="preserve"> Even John Rawls wrote, “</w:t>
      </w:r>
      <w:r w:rsidRPr="00623846">
        <w:rPr>
          <w:rStyle w:val="StyleUnderline"/>
        </w:rPr>
        <w:t>All ethical doctrines worth our attention take consequences into account in judging rightness. One which did not would simply be irrational, crazy.</w:t>
      </w:r>
      <w:r w:rsidRPr="00623846">
        <w:t xml:space="preserve">” </w:t>
      </w:r>
      <w:r w:rsidRPr="00623846">
        <w:rPr>
          <w:rStyle w:val="Emphasis"/>
        </w:rPr>
        <w:t>Minimally plausible versions of deontology and virtue ethics must be concerned in part with promoting the good</w:t>
      </w:r>
      <w:r w:rsidRPr="00623846">
        <w:rPr>
          <w:rStyle w:val="StyleUnderline"/>
        </w:rPr>
        <w:t>, from an impartial point of view.</w:t>
      </w:r>
      <w:r w:rsidRPr="00623846">
        <w:t xml:space="preserve"> </w:t>
      </w:r>
      <w:r w:rsidRPr="00623846">
        <w:rPr>
          <w:rStyle w:val="StyleUnderline"/>
        </w:rPr>
        <w:t>They’d thus imply very strong reasons to reduce existential risk</w:t>
      </w:r>
      <w:r w:rsidRPr="00623846">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23846">
        <w:rPr>
          <w:rStyle w:val="StyleUnderline"/>
        </w:rPr>
        <w:t>Even egoism, the view that each agent should maximize her own good, might imply strong reasons to reduce existential risk.</w:t>
      </w:r>
      <w:r w:rsidRPr="00623846">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23846">
        <w:rPr>
          <w:rStyle w:val="StyleUnderline"/>
        </w:rPr>
        <w:t>To be minimally plausible, egoism will need to be paired with a more sophisticated account of well-being.</w:t>
      </w:r>
      <w:r w:rsidRPr="00623846">
        <w:t xml:space="preserve"> To see this, it is enough to consider, as Plato did, the possibility of a ring of invisibility – </w:t>
      </w:r>
      <w:r w:rsidRPr="00623846">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23846">
        <w:t xml:space="preserve">, in some robust way, where this would to a significant extent be a function of other-regarding concerns (see chapter 12 of this classic intro to ethics). But </w:t>
      </w:r>
      <w:r w:rsidRPr="00623846">
        <w:rPr>
          <w:rStyle w:val="StyleUnderline"/>
        </w:rPr>
        <w:t>once these elements are included, we can (roughly, as above) argue that this sort of egoism will imply strong reasons to reduce existential risk.</w:t>
      </w:r>
      <w:r w:rsidRPr="00623846">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43EA9">
        <w:rPr>
          <w:rStyle w:val="Emphasis"/>
          <w:highlight w:val="green"/>
        </w:rPr>
        <w:t>We should also take into account moral uncertainty.</w:t>
      </w:r>
      <w:r w:rsidRPr="00623846">
        <w:t xml:space="preserve"> </w:t>
      </w:r>
      <w:r w:rsidRPr="00623846">
        <w:rPr>
          <w:rStyle w:val="StyleUnderline"/>
        </w:rPr>
        <w:t>What is it reasonable for one to do, when one is uncertain not (only) about the empirical facts, but also about the moral facts?</w:t>
      </w:r>
      <w:r w:rsidRPr="00623846">
        <w:t xml:space="preserve"> I’ve just argued that </w:t>
      </w:r>
      <w:r w:rsidRPr="00623846">
        <w:rPr>
          <w:rStyle w:val="StyleUnderline"/>
        </w:rPr>
        <w:t>there’s agreement among minimally plausible ethical views that we have strong reason to reduce existential risk – not only consequentialists, but also deontologists, virtue ethicists, and sophisticated egoists should agree.</w:t>
      </w:r>
      <w:r w:rsidRPr="00623846">
        <w:t xml:space="preserve"> But </w:t>
      </w:r>
      <w:r w:rsidRPr="00623846">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23846">
        <w:t xml:space="preserve">(and 10% sure that one of these other ones is correct), </w:t>
      </w:r>
      <w:r w:rsidRPr="00623846">
        <w:rPr>
          <w:rStyle w:val="StyleUnderline"/>
        </w:rPr>
        <w:t>they would have pretty strong reason, from the standpoint of moral uncertainty, to reduce existential risk.</w:t>
      </w:r>
      <w:r w:rsidRPr="00623846">
        <w:t xml:space="preserve"> Perhaps most disturbingly still, </w:t>
      </w:r>
      <w:r w:rsidRPr="00343EA9">
        <w:rPr>
          <w:rStyle w:val="StyleUnderline"/>
          <w:highlight w:val="green"/>
        </w:rPr>
        <w:t xml:space="preserve">even if we are only 1% sure that </w:t>
      </w:r>
      <w:r w:rsidRPr="00623846">
        <w:rPr>
          <w:rStyle w:val="StyleUnderline"/>
        </w:rPr>
        <w:t xml:space="preserve">the </w:t>
      </w:r>
      <w:r w:rsidRPr="00343EA9">
        <w:rPr>
          <w:rStyle w:val="StyleUnderline"/>
          <w:highlight w:val="green"/>
        </w:rPr>
        <w:t xml:space="preserve">well-being </w:t>
      </w:r>
      <w:r w:rsidRPr="00623846">
        <w:rPr>
          <w:rStyle w:val="StyleUnderline"/>
        </w:rPr>
        <w:t xml:space="preserve">of possible future people </w:t>
      </w:r>
      <w:r w:rsidRPr="00343EA9">
        <w:rPr>
          <w:rStyle w:val="StyleUnderline"/>
          <w:highlight w:val="green"/>
        </w:rPr>
        <w:t xml:space="preserve">matters, </w:t>
      </w:r>
      <w:r w:rsidRPr="00623846">
        <w:rPr>
          <w:rStyle w:val="StyleUnderline"/>
        </w:rPr>
        <w:t xml:space="preserve">it is at least arguable that, </w:t>
      </w:r>
      <w:r w:rsidRPr="00343EA9">
        <w:rPr>
          <w:rStyle w:val="StyleUnderline"/>
          <w:highlight w:val="green"/>
        </w:rPr>
        <w:t xml:space="preserve">from </w:t>
      </w:r>
      <w:r w:rsidRPr="00623846">
        <w:rPr>
          <w:rStyle w:val="StyleUnderline"/>
        </w:rPr>
        <w:t xml:space="preserve">the standpoint of </w:t>
      </w:r>
      <w:r w:rsidRPr="00343EA9">
        <w:rPr>
          <w:rStyle w:val="StyleUnderline"/>
          <w:highlight w:val="green"/>
        </w:rPr>
        <w:t>moral uncertainty, reducing existential risk is the most important thing in the world.</w:t>
      </w:r>
      <w:r w:rsidRPr="00623846">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23846">
        <w:rPr>
          <w:rStyle w:val="StyleUnderline"/>
        </w:rPr>
        <w:t>It is enough for my claim that there is moral agreement in the relevant sense if</w:t>
      </w:r>
      <w:r w:rsidRPr="00623846">
        <w:t xml:space="preserve">, at least given certain empirical claims about what future lives would most likely be like, </w:t>
      </w:r>
      <w:r w:rsidRPr="00343EA9">
        <w:rPr>
          <w:rStyle w:val="Emphasis"/>
          <w:highlight w:val="green"/>
        </w:rPr>
        <w:t xml:space="preserve">all minimally plausible moral views would converge </w:t>
      </w:r>
      <w:r w:rsidRPr="00623846">
        <w:rPr>
          <w:rStyle w:val="Emphasis"/>
        </w:rPr>
        <w:t xml:space="preserve">on the conclusion </w:t>
      </w:r>
      <w:r w:rsidRPr="00343EA9">
        <w:rPr>
          <w:rStyle w:val="Emphasis"/>
          <w:highlight w:val="green"/>
        </w:rPr>
        <w:t>that we should try to save the world</w:t>
      </w:r>
      <w:r w:rsidRPr="00343EA9">
        <w:rPr>
          <w:rStyle w:val="StyleUnderline"/>
          <w:highlight w:val="green"/>
        </w:rPr>
        <w:t>.</w:t>
      </w:r>
      <w:r w:rsidRPr="00623846">
        <w:t xml:space="preserve"> While there are some non-crazy </w:t>
      </w:r>
      <w:r w:rsidRPr="00623846">
        <w:rPr>
          <w:rStyle w:val="StyleUnderline"/>
        </w:rPr>
        <w:t>views that place significantly greater moral weight on avoiding suffering than on promoting happiness</w:t>
      </w:r>
      <w:r w:rsidRPr="00623846">
        <w:t xml:space="preserve">, for reasons others have offered (and for independent reasons I won’t get into here unless requested to), they nonetheless </w:t>
      </w:r>
      <w:r w:rsidRPr="00623846">
        <w:rPr>
          <w:rStyle w:val="StyleUnderline"/>
        </w:rPr>
        <w:t>seem to be fairly implausible views.</w:t>
      </w:r>
      <w:r w:rsidRPr="00623846">
        <w:t xml:space="preserve"> And </w:t>
      </w:r>
      <w:r w:rsidRPr="00623846">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23846">
        <w:t xml:space="preserve"> Derek Parfit, whose work has emphasized future generations as well as agreement in ethics, described our situation clearly and accurately: “We live during the hinge of history. </w:t>
      </w:r>
      <w:r w:rsidRPr="00623846">
        <w:rPr>
          <w:rStyle w:val="StyleUnderline"/>
        </w:rPr>
        <w:t xml:space="preserve">Given the scientific and technological discoveries of the last two centuries, the world has never changed as fast. </w:t>
      </w:r>
      <w:r w:rsidRPr="00623846">
        <w:t xml:space="preserve">We shall soon have even greater powers to transform, not only our surroundings, but ourselves and our successors. </w:t>
      </w:r>
      <w:r w:rsidRPr="00623846">
        <w:rPr>
          <w:rStyle w:val="StyleUnderline"/>
        </w:rPr>
        <w:t xml:space="preserve">If we act wisely in the next few centuries, humanity will survive its most dangerous and decisive period. </w:t>
      </w:r>
      <w:r w:rsidRPr="00623846">
        <w:t xml:space="preserve">Our descendants could, if necessary, go elsewhere, spreading through this galaxy…. </w:t>
      </w:r>
      <w:r w:rsidRPr="00623846">
        <w:rPr>
          <w:rStyle w:val="StyleUnderline"/>
        </w:rPr>
        <w:t>Our descendants might, I believe, make the further future very good. But that good future may also depend in part on us. If our selfish recklessness ends human history, we would be acting very wrongly.</w:t>
      </w:r>
      <w:r w:rsidRPr="00623846">
        <w:t>” (From chapter 36 of On What Matters)</w:t>
      </w:r>
    </w:p>
    <w:p w14:paraId="7A4C5669" w14:textId="77777777" w:rsidR="00516B4D" w:rsidRPr="00623846" w:rsidRDefault="00516B4D" w:rsidP="00516B4D"/>
    <w:p w14:paraId="5D9BF134" w14:textId="77777777" w:rsidR="00516B4D" w:rsidRPr="00623846" w:rsidRDefault="00516B4D" w:rsidP="00516B4D">
      <w:pPr>
        <w:pStyle w:val="Heading4"/>
        <w:rPr>
          <w:rFonts w:cs="Calibri"/>
        </w:rPr>
      </w:pPr>
      <w:r>
        <w:rPr>
          <w:rFonts w:cs="Calibri"/>
        </w:rPr>
        <w:t>2</w:t>
      </w:r>
      <w:r w:rsidRPr="00623846">
        <w:rPr>
          <w:rFonts w:cs="Calibri"/>
        </w:rPr>
        <w:t>] Degrees of wrongness - only util can account for degrees of wrongness, telling someone their shirt looks nice when it doesn’t is better than telling a slave owner where a runaway slave is which means aggregation controls the internal link to your fw</w:t>
      </w:r>
    </w:p>
    <w:p w14:paraId="428149DB" w14:textId="77777777" w:rsidR="00516B4D" w:rsidRPr="00623846" w:rsidRDefault="00516B4D" w:rsidP="00516B4D"/>
    <w:p w14:paraId="74FB3AF6" w14:textId="77777777" w:rsidR="00516B4D" w:rsidRPr="00623846" w:rsidRDefault="00516B4D" w:rsidP="00516B4D">
      <w:pPr>
        <w:pStyle w:val="Heading4"/>
        <w:rPr>
          <w:rFonts w:cs="Calibri"/>
        </w:rPr>
      </w:pPr>
      <w:r>
        <w:rPr>
          <w:rFonts w:cs="Calibri"/>
        </w:rPr>
        <w:t>3</w:t>
      </w:r>
      <w:r w:rsidRPr="00623846">
        <w:rPr>
          <w:rFonts w:cs="Calibri"/>
        </w:rPr>
        <w:t xml:space="preserve">] Substitutability—only consequentialism explains necessary enablers. </w:t>
      </w:r>
    </w:p>
    <w:p w14:paraId="6511D87D" w14:textId="77777777" w:rsidR="00516B4D" w:rsidRPr="00623846" w:rsidRDefault="00516B4D" w:rsidP="00516B4D">
      <w:r w:rsidRPr="00623846">
        <w:rPr>
          <w:rStyle w:val="Emphasis"/>
        </w:rPr>
        <w:t>Sinnott-Armstrong 92</w:t>
      </w:r>
      <w:r w:rsidRPr="00623846">
        <w:t xml:space="preserve"> [Walter, professor of practical ethics. “An Argument for Consequentialism” Dartmouth College Philosophical Perspectives. 1992.] </w:t>
      </w:r>
    </w:p>
    <w:p w14:paraId="78AB2D9D" w14:textId="77777777" w:rsidR="00516B4D" w:rsidRPr="00623846" w:rsidRDefault="00516B4D" w:rsidP="00516B4D">
      <w:pPr>
        <w:rPr>
          <w:rStyle w:val="Emphasis"/>
        </w:rPr>
      </w:pPr>
      <w:r w:rsidRPr="00343EA9">
        <w:rPr>
          <w:rStyle w:val="Emphasis"/>
          <w:highlight w:val="green"/>
        </w:rPr>
        <w:t>A moral reason</w:t>
      </w:r>
      <w:r w:rsidRPr="00623846">
        <w:rPr>
          <w:rStyle w:val="Emphasis"/>
        </w:rPr>
        <w:t xml:space="preserve"> to do an act </w:t>
      </w:r>
      <w:r w:rsidRPr="00343EA9">
        <w:rPr>
          <w:rStyle w:val="Emphasis"/>
          <w:highlight w:val="green"/>
        </w:rPr>
        <w:t>is consequential if</w:t>
      </w:r>
      <w:r w:rsidRPr="00623846">
        <w:rPr>
          <w:rStyle w:val="Emphasis"/>
        </w:rPr>
        <w:t xml:space="preserve"> and only if </w:t>
      </w:r>
      <w:r w:rsidRPr="00343EA9">
        <w:rPr>
          <w:rStyle w:val="Emphasis"/>
          <w:highlight w:val="green"/>
        </w:rPr>
        <w:t>the reason depends</w:t>
      </w:r>
      <w:r w:rsidRPr="00623846">
        <w:rPr>
          <w:rStyle w:val="Emphasis"/>
        </w:rPr>
        <w:t xml:space="preserve"> only </w:t>
      </w:r>
      <w:r w:rsidRPr="00343EA9">
        <w:rPr>
          <w:rStyle w:val="Emphasis"/>
          <w:highlight w:val="green"/>
        </w:rPr>
        <w:t>on the consequences</w:t>
      </w:r>
      <w:r w:rsidRPr="00623846">
        <w:rPr>
          <w:rStyle w:val="Emphasis"/>
        </w:rPr>
        <w:t xml:space="preserve"> of either doing the act or not doing the act.</w:t>
      </w:r>
      <w:r w:rsidRPr="00623846">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343EA9">
        <w:rPr>
          <w:rStyle w:val="Emphasis"/>
          <w:highlight w:val="green"/>
        </w:rPr>
        <w:t>a moral reason</w:t>
      </w:r>
      <w:r w:rsidRPr="00623846">
        <w:t xml:space="preserve"> to do an act</w:t>
      </w:r>
      <w:r w:rsidRPr="00343EA9">
        <w:rPr>
          <w:highlight w:val="green"/>
        </w:rPr>
        <w:t xml:space="preserve"> </w:t>
      </w:r>
      <w:r w:rsidRPr="00343EA9">
        <w:rPr>
          <w:rStyle w:val="Emphasis"/>
          <w:highlight w:val="green"/>
        </w:rPr>
        <w:t>is non-consequential if</w:t>
      </w:r>
      <w:r w:rsidRPr="00623846">
        <w:rPr>
          <w:rStyle w:val="Emphasis"/>
        </w:rPr>
        <w:t xml:space="preserve"> </w:t>
      </w:r>
      <w:r w:rsidRPr="00623846">
        <w:t>and only if</w:t>
      </w:r>
      <w:r w:rsidRPr="00623846">
        <w:rPr>
          <w:rStyle w:val="Emphasis"/>
        </w:rPr>
        <w:t xml:space="preserve"> </w:t>
      </w:r>
      <w:r w:rsidRPr="00343EA9">
        <w:rPr>
          <w:rStyle w:val="Emphasis"/>
          <w:highlight w:val="green"/>
        </w:rPr>
        <w:t>the reason depends</w:t>
      </w:r>
      <w:r w:rsidRPr="00623846">
        <w:rPr>
          <w:rStyle w:val="Emphasis"/>
        </w:rPr>
        <w:t xml:space="preserve"> even partly </w:t>
      </w:r>
      <w:r w:rsidRPr="00343EA9">
        <w:rPr>
          <w:rStyle w:val="Emphasis"/>
          <w:highlight w:val="green"/>
        </w:rPr>
        <w:t>on some property that the act has</w:t>
      </w:r>
      <w:r w:rsidRPr="00623846">
        <w:rPr>
          <w:rStyle w:val="Emphasis"/>
        </w:rPr>
        <w:t xml:space="preserve"> independently of its consequences. For example, an act can be a lie regardless of what happens as a result of the lie </w:t>
      </w:r>
      <w:r w:rsidRPr="00623846">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23846">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23846">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343EA9">
        <w:rPr>
          <w:rStyle w:val="Emphasis"/>
          <w:highlight w:val="green"/>
        </w:rPr>
        <w:t>if I promise to mow the grass, there is a moral reason for me to mow</w:t>
      </w:r>
      <w:r w:rsidRPr="00623846">
        <w:rPr>
          <w:rStyle w:val="Emphasis"/>
        </w:rPr>
        <w:t xml:space="preserve"> the grass, and this moral reason is </w:t>
      </w:r>
      <w:r w:rsidRPr="00343EA9">
        <w:rPr>
          <w:rStyle w:val="Emphasis"/>
          <w:highlight w:val="green"/>
        </w:rPr>
        <w:t>constituted by</w:t>
      </w:r>
      <w:r w:rsidRPr="00623846">
        <w:rPr>
          <w:rStyle w:val="Emphasis"/>
        </w:rPr>
        <w:t xml:space="preserve"> the fact that mowing the grass fulfills </w:t>
      </w:r>
      <w:r w:rsidRPr="00343EA9">
        <w:rPr>
          <w:rStyle w:val="Emphasis"/>
          <w:highlight w:val="green"/>
        </w:rPr>
        <w:t>my promise.</w:t>
      </w:r>
      <w:r w:rsidRPr="00623846">
        <w:rPr>
          <w:rStyle w:val="Emphasis"/>
        </w:rPr>
        <w:t xml:space="preserve"> </w:t>
      </w:r>
      <w:r w:rsidRPr="00623846">
        <w:t xml:space="preserve">This reason exists regardless of the consequences of mowing the grass, even though it might be overridden by certain bad consequences. </w:t>
      </w:r>
      <w:r w:rsidRPr="00343EA9">
        <w:rPr>
          <w:rStyle w:val="Emphasis"/>
          <w:highlight w:val="green"/>
        </w:rPr>
        <w:t>However</w:t>
      </w:r>
      <w:r w:rsidRPr="00623846">
        <w:t xml:space="preserve">, if this is why I have a moral reason to mow the grass, then, even </w:t>
      </w:r>
      <w:r w:rsidRPr="00343EA9">
        <w:rPr>
          <w:rStyle w:val="Emphasis"/>
          <w:highlight w:val="green"/>
        </w:rPr>
        <w:t>if I cannot mow the grass without starting my mower</w:t>
      </w:r>
      <w:r w:rsidRPr="00623846">
        <w:rPr>
          <w:rStyle w:val="Emphasis"/>
        </w:rPr>
        <w:t xml:space="preserve">, and starting the mower would enable me to mow the grass, </w:t>
      </w:r>
      <w:r w:rsidRPr="00343EA9">
        <w:rPr>
          <w:rStyle w:val="Emphasis"/>
          <w:highlight w:val="green"/>
        </w:rPr>
        <w:t>it still would not follow that I have any</w:t>
      </w:r>
      <w:r w:rsidRPr="00623846">
        <w:rPr>
          <w:rStyle w:val="Emphasis"/>
        </w:rPr>
        <w:t xml:space="preserve"> moral </w:t>
      </w:r>
      <w:r w:rsidRPr="00343EA9">
        <w:rPr>
          <w:rStyle w:val="Emphasis"/>
          <w:highlight w:val="green"/>
        </w:rPr>
        <w:t>reason to start my mower</w:t>
      </w:r>
      <w:r w:rsidRPr="00623846">
        <w:rPr>
          <w:rStyle w:val="Emphasis"/>
        </w:rPr>
        <w:t>, since I did not promise to start my mower</w:t>
      </w:r>
      <w:r w:rsidRPr="00623846">
        <w:t xml:space="preserve">, and starting my mower does not fulfill my promise. Thus, </w:t>
      </w:r>
      <w:r w:rsidRPr="00343EA9">
        <w:rPr>
          <w:rStyle w:val="Emphasis"/>
          <w:highlight w:val="green"/>
        </w:rPr>
        <w:t>a moral theory cannot explain</w:t>
      </w:r>
      <w:r w:rsidRPr="00623846">
        <w:rPr>
          <w:rStyle w:val="Emphasis"/>
        </w:rPr>
        <w:t xml:space="preserve"> </w:t>
      </w:r>
      <w:r w:rsidRPr="00623846">
        <w:t>moral</w:t>
      </w:r>
      <w:r w:rsidRPr="00623846">
        <w:rPr>
          <w:rStyle w:val="Emphasis"/>
        </w:rPr>
        <w:t xml:space="preserve"> </w:t>
      </w:r>
      <w:r w:rsidRPr="00343EA9">
        <w:rPr>
          <w:rStyle w:val="Emphasis"/>
          <w:highlight w:val="green"/>
        </w:rPr>
        <w:t>substitutability if it claims that properties</w:t>
      </w:r>
      <w:r w:rsidRPr="00623846">
        <w:t xml:space="preserve"> like this</w:t>
      </w:r>
      <w:r w:rsidRPr="00623846">
        <w:rPr>
          <w:rStyle w:val="Emphasis"/>
        </w:rPr>
        <w:t xml:space="preserve"> </w:t>
      </w:r>
      <w:r w:rsidRPr="00343EA9">
        <w:rPr>
          <w:rStyle w:val="Emphasis"/>
          <w:highlight w:val="green"/>
        </w:rPr>
        <w:t>provide moral reasons.</w:t>
      </w:r>
    </w:p>
    <w:p w14:paraId="28D883D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16B4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6B4D"/>
    <w:rsid w:val="00537BD5"/>
    <w:rsid w:val="0057268A"/>
    <w:rsid w:val="00582AE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B2DC8"/>
  <w15:chartTrackingRefBased/>
  <w15:docId w15:val="{F0DB077F-2211-4475-89DA-C82B69C3B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6B4D"/>
    <w:rPr>
      <w:rFonts w:ascii="Calibri" w:hAnsi="Calibri" w:cs="Calibri"/>
    </w:rPr>
  </w:style>
  <w:style w:type="paragraph" w:styleId="Heading1">
    <w:name w:val="heading 1"/>
    <w:aliases w:val="Pocket"/>
    <w:basedOn w:val="Normal"/>
    <w:next w:val="Normal"/>
    <w:link w:val="Heading1Char"/>
    <w:qFormat/>
    <w:rsid w:val="00516B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6B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516B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516B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6B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6B4D"/>
  </w:style>
  <w:style w:type="character" w:customStyle="1" w:styleId="Heading1Char">
    <w:name w:val="Heading 1 Char"/>
    <w:aliases w:val="Pocket Char"/>
    <w:basedOn w:val="DefaultParagraphFont"/>
    <w:link w:val="Heading1"/>
    <w:rsid w:val="00516B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6B4D"/>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516B4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516B4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16B4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16B4D"/>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516B4D"/>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16B4D"/>
    <w:rPr>
      <w:color w:val="auto"/>
      <w:u w:val="none"/>
    </w:rPr>
  </w:style>
  <w:style w:type="character" w:styleId="FollowedHyperlink">
    <w:name w:val="FollowedHyperlink"/>
    <w:basedOn w:val="DefaultParagraphFont"/>
    <w:uiPriority w:val="99"/>
    <w:semiHidden/>
    <w:unhideWhenUsed/>
    <w:rsid w:val="00516B4D"/>
    <w:rPr>
      <w:color w:val="auto"/>
      <w:u w:val="none"/>
    </w:rPr>
  </w:style>
  <w:style w:type="paragraph" w:styleId="ListParagraph">
    <w:name w:val="List Paragraph"/>
    <w:aliases w:val="6 font"/>
    <w:basedOn w:val="Normal"/>
    <w:uiPriority w:val="99"/>
    <w:qFormat/>
    <w:rsid w:val="00516B4D"/>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16B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516B4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fontTable" Target="fontTable.xm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15983</Words>
  <Characters>80876</Characters>
  <Application>Microsoft Office Word</Application>
  <DocSecurity>0</DocSecurity>
  <Lines>940</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2022-03-28T00:46:00Z</dcterms:created>
  <dcterms:modified xsi:type="dcterms:W3CDTF">2022-03-28T00:47:00Z</dcterms:modified>
</cp:coreProperties>
</file>