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69363" w14:textId="77777777" w:rsidR="00547E48" w:rsidRDefault="00547E48" w:rsidP="00547E48">
      <w:pPr>
        <w:pStyle w:val="Heading1"/>
      </w:pPr>
      <w:r>
        <w:tab/>
      </w:r>
      <w:r>
        <w:t>Harrison RR R5 Aff vs Claudia Taylor AP</w:t>
      </w:r>
    </w:p>
    <w:p w14:paraId="63F13A8B" w14:textId="77777777" w:rsidR="00547E48" w:rsidRDefault="00547E48" w:rsidP="00547E48">
      <w:pPr>
        <w:pStyle w:val="Heading1"/>
      </w:pPr>
      <w:r>
        <w:t>1AC</w:t>
      </w:r>
    </w:p>
    <w:p w14:paraId="385FD0D2" w14:textId="77777777" w:rsidR="00547E48" w:rsidRPr="00B750EF" w:rsidRDefault="00547E48" w:rsidP="00547E48"/>
    <w:p w14:paraId="4EDAD876" w14:textId="77777777" w:rsidR="00547E48" w:rsidRPr="00623846" w:rsidRDefault="00547E48" w:rsidP="00547E48">
      <w:pPr>
        <w:pStyle w:val="Heading3"/>
      </w:pPr>
      <w:r>
        <w:t>Plan</w:t>
      </w:r>
    </w:p>
    <w:p w14:paraId="3CAF0E58" w14:textId="77777777" w:rsidR="00547E48" w:rsidRDefault="00547E48" w:rsidP="00547E48">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22C619E4" w14:textId="77777777" w:rsidR="00547E48" w:rsidRPr="00623846" w:rsidRDefault="00547E48" w:rsidP="00547E48">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4DC0417" w14:textId="77777777" w:rsidR="00547E48" w:rsidRPr="00623846" w:rsidRDefault="00547E48" w:rsidP="00547E48">
      <w:pPr>
        <w:pStyle w:val="ListParagraph"/>
        <w:numPr>
          <w:ilvl w:val="0"/>
          <w:numId w:val="12"/>
        </w:numPr>
      </w:pPr>
      <w:r w:rsidRPr="00623846">
        <w:t>LSC = large satellite constellations</w:t>
      </w:r>
    </w:p>
    <w:p w14:paraId="2795AC0A" w14:textId="77777777" w:rsidR="00547E48" w:rsidRDefault="00547E48" w:rsidP="00547E48">
      <w:pPr>
        <w:pStyle w:val="ListParagraph"/>
        <w:numPr>
          <w:ilvl w:val="0"/>
          <w:numId w:val="12"/>
        </w:numPr>
      </w:pPr>
      <w:r w:rsidRPr="00623846">
        <w:t xml:space="preserve">Outlines </w:t>
      </w:r>
      <w:r>
        <w:t>density thresholds for exclusive use via LSCs</w:t>
      </w:r>
    </w:p>
    <w:p w14:paraId="33F5D2A0" w14:textId="77777777" w:rsidR="00547E48" w:rsidRDefault="00547E48" w:rsidP="00547E48">
      <w:pPr>
        <w:pStyle w:val="ListParagraph"/>
        <w:numPr>
          <w:ilvl w:val="0"/>
          <w:numId w:val="12"/>
        </w:numPr>
      </w:pPr>
      <w:r>
        <w:t>Private entities are the actors of the plan – no treaty or alteration of international law would enforce a prohibition on large satellite constellations</w:t>
      </w:r>
    </w:p>
    <w:p w14:paraId="789E198A" w14:textId="77777777" w:rsidR="00547E48" w:rsidRPr="005B408D" w:rsidRDefault="00547E48" w:rsidP="00547E48">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6446C608" w14:textId="77777777" w:rsidR="00547E48" w:rsidRPr="00623846" w:rsidRDefault="00547E48" w:rsidP="00547E48">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A280756" w14:textId="77777777" w:rsidR="00547E48" w:rsidRPr="00623846" w:rsidRDefault="00547E48" w:rsidP="00547E48">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CAE2D55" w14:textId="77777777" w:rsidR="00547E48" w:rsidRPr="00623846" w:rsidRDefault="00547E48" w:rsidP="00547E48">
      <w:r w:rsidRPr="00623846">
        <w:t xml:space="preserve">6. Conclusion </w:t>
      </w:r>
    </w:p>
    <w:p w14:paraId="010DED79" w14:textId="77777777" w:rsidR="00547E48" w:rsidRPr="00623846" w:rsidRDefault="00547E48" w:rsidP="00547E48">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E5BFB66" w14:textId="77777777" w:rsidR="00547E48" w:rsidRPr="00623846" w:rsidRDefault="00547E48" w:rsidP="00547E48">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9C8339F" w14:textId="77777777" w:rsidR="00547E48" w:rsidRPr="00623846" w:rsidRDefault="00547E48" w:rsidP="00547E48">
      <w:r w:rsidRPr="00623846">
        <w:t xml:space="preserve">ITU’s “first come, first served” principle is reaching its limits with current LSC projects and should be re-evaluated; </w:t>
      </w:r>
    </w:p>
    <w:p w14:paraId="10714F9E" w14:textId="77777777" w:rsidR="00547E48" w:rsidRPr="00623846" w:rsidRDefault="00547E48" w:rsidP="00547E48">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6080B08" w14:textId="77777777" w:rsidR="00547E48" w:rsidRPr="00903C9E" w:rsidRDefault="00547E48" w:rsidP="00547E48">
      <w:pPr>
        <w:pStyle w:val="Heading4"/>
      </w:pPr>
      <w:r>
        <w:t>Preliminary estimates of the density threshold for exclusive use occur on a system-by-system basis and range from 11-17 kilometers – collisions are a mathematical certainty outside this threshold</w:t>
      </w:r>
    </w:p>
    <w:p w14:paraId="5D9C194E" w14:textId="77777777" w:rsidR="00547E48" w:rsidRDefault="00547E48" w:rsidP="00547E48">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4883B8A6" w14:textId="77777777" w:rsidR="00547E48" w:rsidRPr="00903C9E" w:rsidRDefault="00547E48" w:rsidP="00547E48">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004FA70E" w14:textId="77777777" w:rsidR="00547E48" w:rsidRPr="00623846" w:rsidRDefault="00547E48" w:rsidP="00547E48"/>
    <w:p w14:paraId="0AC86309" w14:textId="77777777" w:rsidR="00547E48" w:rsidRPr="00623846" w:rsidRDefault="00547E48" w:rsidP="00547E48">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48C046C" w14:textId="77777777" w:rsidR="00547E48" w:rsidRPr="00623846" w:rsidRDefault="00547E48" w:rsidP="00547E48">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4A927545" w14:textId="77777777" w:rsidR="00547E48" w:rsidRPr="00623846" w:rsidRDefault="00547E48" w:rsidP="00547E48">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FA9C502" w14:textId="77777777" w:rsidR="00547E48" w:rsidRPr="00623846" w:rsidRDefault="00547E48" w:rsidP="00547E48">
      <w:r w:rsidRPr="00623846">
        <w:rPr>
          <w:rStyle w:val="StyleUnderline"/>
        </w:rPr>
        <w:t>New satellite tech could bring billions more online</w:t>
      </w:r>
      <w:r w:rsidRPr="00623846">
        <w:t>. But will Big Tech bring their extractive ethos into space?</w:t>
      </w:r>
    </w:p>
    <w:p w14:paraId="5EF7E1F9" w14:textId="77777777" w:rsidR="00547E48" w:rsidRPr="00623846" w:rsidRDefault="00547E48" w:rsidP="00547E48">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6A4FE39" w14:textId="77777777" w:rsidR="00547E48" w:rsidRPr="00623846" w:rsidRDefault="00547E48" w:rsidP="00547E48">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2B9B8B5" w14:textId="77777777" w:rsidR="00547E48" w:rsidRPr="00623846" w:rsidRDefault="00547E48" w:rsidP="00547E48">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9EFD618" w14:textId="77777777" w:rsidR="00547E48" w:rsidRPr="00623846" w:rsidRDefault="00547E48" w:rsidP="00547E48">
      <w:r w:rsidRPr="00623846">
        <w:t>So what's not to love?</w:t>
      </w:r>
    </w:p>
    <w:p w14:paraId="50F4FE21" w14:textId="77777777" w:rsidR="00547E48" w:rsidRPr="00623846" w:rsidRDefault="00547E48" w:rsidP="00547E48">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1C626A8" w14:textId="77777777" w:rsidR="00547E48" w:rsidRPr="00623846" w:rsidRDefault="00547E48" w:rsidP="00547E48">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9C5DFBD" w14:textId="77777777" w:rsidR="00547E48" w:rsidRPr="00623846" w:rsidRDefault="00547E48" w:rsidP="00547E48">
      <w:r w:rsidRPr="00623846">
        <w:t>The scramble for space</w:t>
      </w:r>
    </w:p>
    <w:p w14:paraId="07250DEF" w14:textId="77777777" w:rsidR="00547E48" w:rsidRPr="00623846" w:rsidRDefault="00547E48" w:rsidP="00547E48">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3944D1C" w14:textId="77777777" w:rsidR="00547E48" w:rsidRPr="00623846" w:rsidRDefault="00547E48" w:rsidP="00547E48">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B5F095B" w14:textId="77777777" w:rsidR="00547E48" w:rsidRPr="00623846" w:rsidRDefault="00547E48" w:rsidP="00547E48">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7F6CE42" w14:textId="77777777" w:rsidR="00547E48" w:rsidRPr="00623846" w:rsidRDefault="00547E48" w:rsidP="00547E48">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253B0E4" w14:textId="77777777" w:rsidR="00547E48" w:rsidRPr="00623846" w:rsidRDefault="00547E48" w:rsidP="00547E48">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FB5D86B" w14:textId="77777777" w:rsidR="00547E48" w:rsidRPr="00623846" w:rsidRDefault="00547E48" w:rsidP="00547E48">
      <w:r w:rsidRPr="00623846">
        <w:t>Telecommunications: driving inequality or empowering citizens?</w:t>
      </w:r>
    </w:p>
    <w:p w14:paraId="5E3C668D" w14:textId="77777777" w:rsidR="00547E48" w:rsidRPr="00623846" w:rsidRDefault="00547E48" w:rsidP="00547E48">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E370C5C" w14:textId="77777777" w:rsidR="00547E48" w:rsidRPr="00623846" w:rsidRDefault="00547E48" w:rsidP="00547E48">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0E1F6CC" w14:textId="77777777" w:rsidR="00547E48" w:rsidRPr="00623846" w:rsidRDefault="00547E48" w:rsidP="00547E48">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7C5ADA0" w14:textId="77777777" w:rsidR="00547E48" w:rsidRPr="00623846" w:rsidRDefault="00547E48" w:rsidP="00547E48">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5A2B1D6" w14:textId="77777777" w:rsidR="00547E48" w:rsidRPr="00623846" w:rsidRDefault="00547E48" w:rsidP="00547E48">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6D8D28FE" w14:textId="77777777" w:rsidR="00547E48" w:rsidRPr="00623846" w:rsidRDefault="00547E48" w:rsidP="00547E48">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B6A98B3" w14:textId="77777777" w:rsidR="00547E48" w:rsidRPr="00F43E2A" w:rsidRDefault="00547E48" w:rsidP="00547E48">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2370F1C2" w14:textId="77777777" w:rsidR="00547E48" w:rsidRPr="00623846" w:rsidRDefault="00547E48" w:rsidP="00547E48">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EF75414" w14:textId="77777777" w:rsidR="00547E48" w:rsidRPr="00623846" w:rsidRDefault="00547E48" w:rsidP="00547E48"/>
    <w:p w14:paraId="31614A60" w14:textId="77777777" w:rsidR="00547E48" w:rsidRPr="00623846" w:rsidRDefault="00547E48" w:rsidP="00547E48">
      <w:pPr>
        <w:pStyle w:val="Heading3"/>
        <w:rPr>
          <w:rFonts w:cs="Calibri"/>
        </w:rPr>
      </w:pPr>
      <w:r w:rsidRPr="00623846">
        <w:rPr>
          <w:rFonts w:cs="Calibri"/>
        </w:rPr>
        <w:t>Adv – Collisions</w:t>
      </w:r>
    </w:p>
    <w:p w14:paraId="7C6F06CF" w14:textId="77777777" w:rsidR="00547E48" w:rsidRPr="00623846" w:rsidRDefault="00547E48" w:rsidP="00547E48">
      <w:pPr>
        <w:pStyle w:val="Heading4"/>
        <w:rPr>
          <w:rFonts w:cs="Calibri"/>
        </w:rPr>
      </w:pPr>
      <w:r w:rsidRPr="00623846">
        <w:rPr>
          <w:rFonts w:cs="Calibri"/>
        </w:rPr>
        <w:t>Satellite internet constellations accelerate collision risks – more close encounters and less transparency means bad decisions are inevitable.</w:t>
      </w:r>
    </w:p>
    <w:p w14:paraId="4A652D68" w14:textId="77777777" w:rsidR="00547E48" w:rsidRPr="00623846" w:rsidRDefault="00547E48" w:rsidP="00547E48">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268BD283" w14:textId="77777777" w:rsidR="00547E48" w:rsidRPr="00623846" w:rsidRDefault="00547E48" w:rsidP="00547E48">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D17BC5C" w14:textId="77777777" w:rsidR="00547E48" w:rsidRPr="00623846" w:rsidRDefault="00547E48" w:rsidP="00547E48">
      <w:pPr>
        <w:rPr>
          <w:rStyle w:val="StyleUnderline"/>
        </w:rPr>
      </w:pPr>
      <w:r w:rsidRPr="00623846">
        <w:rPr>
          <w:rStyle w:val="StyleUnderline"/>
        </w:rPr>
        <w:t>Starlink satellites might soon be involved in 90% of close encounters between two spacecraft in low Earth orbit.</w:t>
      </w:r>
    </w:p>
    <w:p w14:paraId="72A20E47" w14:textId="77777777" w:rsidR="00547E48" w:rsidRPr="00623846" w:rsidRDefault="00547E48" w:rsidP="00547E48">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E0AB978" w14:textId="77777777" w:rsidR="00547E48" w:rsidRPr="00623846" w:rsidRDefault="00547E48" w:rsidP="00547E48">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C7A1E38" w14:textId="77777777" w:rsidR="00547E48" w:rsidRPr="00623846" w:rsidRDefault="00547E48" w:rsidP="00547E48">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3E5F3DB" w14:textId="77777777" w:rsidR="00547E48" w:rsidRPr="00623846" w:rsidRDefault="00547E48" w:rsidP="00547E48">
      <w:r w:rsidRPr="00623846">
        <w:t xml:space="preserve">Lewis publishes regular updates on Twitter and has seen a worrying trend in the data that reflects the fast deployment of the Starlink constellation. </w:t>
      </w:r>
    </w:p>
    <w:p w14:paraId="67C8E429" w14:textId="77777777" w:rsidR="00547E48" w:rsidRPr="00623846" w:rsidRDefault="00547E48" w:rsidP="00547E48">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0E5DD4D" w14:textId="77777777" w:rsidR="00547E48" w:rsidRPr="00623846" w:rsidRDefault="00547E48" w:rsidP="00547E48">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2D6795BC" w14:textId="77777777" w:rsidR="00547E48" w:rsidRPr="00623846" w:rsidRDefault="00547E48" w:rsidP="00547E48">
      <w:r w:rsidRPr="00623846">
        <w:t>In comparison, Starlink's competitor OneWeb, currently flying over 250 satellites, is involved in 80 close passes with other operators' satellites every week, according to Lewis' data.</w:t>
      </w:r>
    </w:p>
    <w:p w14:paraId="79E82110" w14:textId="77777777" w:rsidR="00547E48" w:rsidRPr="00623846" w:rsidRDefault="00547E48" w:rsidP="00547E48">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594965DC" w14:textId="77777777" w:rsidR="00547E48" w:rsidRPr="00623846" w:rsidRDefault="00547E48" w:rsidP="00547E48">
      <w:pPr>
        <w:rPr>
          <w:rStyle w:val="StyleUnderline"/>
        </w:rPr>
      </w:pPr>
      <w:r w:rsidRPr="00623846">
        <w:rPr>
          <w:b/>
          <w:noProof/>
        </w:rPr>
        <w:drawing>
          <wp:inline distT="0" distB="0" distL="0" distR="0" wp14:anchorId="45F55D54" wp14:editId="710A41F8">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FD59D48" w14:textId="77777777" w:rsidR="00547E48" w:rsidRPr="00623846" w:rsidRDefault="00547E48" w:rsidP="00547E48">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0FFD6BA" w14:textId="77777777" w:rsidR="00547E48" w:rsidRPr="00623846" w:rsidRDefault="00547E48" w:rsidP="00547E48">
      <w:r w:rsidRPr="00623846">
        <w:t>The risk of collision</w:t>
      </w:r>
    </w:p>
    <w:p w14:paraId="21DD9C47" w14:textId="77777777" w:rsidR="00547E48" w:rsidRPr="00623846" w:rsidRDefault="00547E48" w:rsidP="00547E48">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4DC10943" w14:textId="77777777" w:rsidR="00547E48" w:rsidRPr="00623846" w:rsidRDefault="00547E48" w:rsidP="00547E48">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18D3565" w14:textId="77777777" w:rsidR="00547E48" w:rsidRPr="00623846" w:rsidRDefault="00547E48" w:rsidP="00547E48">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146264E" w14:textId="77777777" w:rsidR="00547E48" w:rsidRPr="00623846" w:rsidRDefault="00547E48" w:rsidP="00547E48">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B38442C" w14:textId="77777777" w:rsidR="00547E48" w:rsidRPr="00623846" w:rsidRDefault="00547E48" w:rsidP="00547E48">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89C160D" w14:textId="77777777" w:rsidR="00547E48" w:rsidRPr="00623846" w:rsidRDefault="00547E48" w:rsidP="00547E48">
      <w:r w:rsidRPr="00623846">
        <w:t>"You want to have that situational awareness for the other actors that are flying in the neighbourhood," Hesar said.</w:t>
      </w:r>
    </w:p>
    <w:p w14:paraId="7706CC8B" w14:textId="77777777" w:rsidR="00547E48" w:rsidRPr="00623846" w:rsidRDefault="00547E48" w:rsidP="00547E48">
      <w:r w:rsidRPr="00623846">
        <w:t>Bad decisions</w:t>
      </w:r>
    </w:p>
    <w:p w14:paraId="5AE1F485" w14:textId="77777777" w:rsidR="00547E48" w:rsidRPr="00623846" w:rsidRDefault="00547E48" w:rsidP="00547E48">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96E6E41" w14:textId="77777777" w:rsidR="00547E48" w:rsidRPr="00623846" w:rsidRDefault="00547E48" w:rsidP="00547E48">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C888896" w14:textId="77777777" w:rsidR="00547E48" w:rsidRPr="00623846" w:rsidRDefault="00547E48" w:rsidP="00547E48">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CEC9537" w14:textId="77777777" w:rsidR="00547E48" w:rsidRPr="00623846" w:rsidRDefault="00547E48" w:rsidP="00547E48">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B255E0F" w14:textId="77777777" w:rsidR="00547E48" w:rsidRPr="00623846" w:rsidRDefault="00547E48" w:rsidP="00547E48">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39641AF" w14:textId="77777777" w:rsidR="00547E48" w:rsidRPr="00623846" w:rsidRDefault="00547E48" w:rsidP="00547E48">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662C76A" w14:textId="77777777" w:rsidR="00547E48" w:rsidRPr="00623846" w:rsidRDefault="00547E48" w:rsidP="00547E48">
      <w:r w:rsidRPr="00623846">
        <w:t>Starlink monopoly</w:t>
      </w:r>
    </w:p>
    <w:p w14:paraId="76891CA0" w14:textId="77777777" w:rsidR="00547E48" w:rsidRPr="00623846" w:rsidRDefault="00547E48" w:rsidP="00547E48">
      <w:r w:rsidRPr="00623846">
        <w:t xml:space="preserve">Lewis is concerned about the growing influence of a single actor — Starlink — on the safety of orbital operations. Especially, he says, as the spaceflight company has entered the satellite operations world only recently. </w:t>
      </w:r>
    </w:p>
    <w:p w14:paraId="051C0E47" w14:textId="77777777" w:rsidR="00547E48" w:rsidRPr="00623846" w:rsidRDefault="00547E48" w:rsidP="00547E48">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05C7FDA" w14:textId="77777777" w:rsidR="00547E48" w:rsidRPr="00623846" w:rsidRDefault="00547E48" w:rsidP="00547E48">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7A1A1AB" w14:textId="77777777" w:rsidR="00547E48" w:rsidRPr="00623846" w:rsidRDefault="00547E48" w:rsidP="00547E48">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EC3DDEF" w14:textId="77777777" w:rsidR="00547E48" w:rsidRPr="00623846" w:rsidRDefault="00547E48" w:rsidP="00547E48"/>
    <w:p w14:paraId="2B25F83C" w14:textId="77777777" w:rsidR="00547E48" w:rsidRPr="00623846" w:rsidRDefault="00547E48" w:rsidP="00547E48">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6AB0EA8A" w14:textId="77777777" w:rsidR="00547E48" w:rsidRPr="00623846" w:rsidRDefault="00547E48" w:rsidP="00547E48">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0229AAF" w14:textId="77777777" w:rsidR="00547E48" w:rsidRPr="00623846" w:rsidRDefault="00547E48" w:rsidP="00547E48">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A94EA49" w14:textId="77777777" w:rsidR="00547E48" w:rsidRPr="00623846" w:rsidRDefault="00547E48" w:rsidP="00547E48">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DECF3FE" w14:textId="77777777" w:rsidR="00547E48" w:rsidRPr="00623846" w:rsidRDefault="00547E48" w:rsidP="00547E48">
      <w:pPr>
        <w:rPr>
          <w:rStyle w:val="StyleUnderline"/>
        </w:rPr>
      </w:pPr>
      <w:r w:rsidRPr="00623846">
        <w:rPr>
          <w:rStyle w:val="StyleUnderline"/>
        </w:rPr>
        <w:t>Space Debris Threat Increases in the LEO</w:t>
      </w:r>
    </w:p>
    <w:p w14:paraId="365952AE" w14:textId="77777777" w:rsidR="00547E48" w:rsidRPr="00623846" w:rsidRDefault="00547E48" w:rsidP="00547E48">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BC5BD59" w14:textId="77777777" w:rsidR="00547E48" w:rsidRPr="00623846" w:rsidRDefault="00547E48" w:rsidP="00547E48">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BFDB489" w14:textId="77777777" w:rsidR="00547E48" w:rsidRPr="00623846" w:rsidRDefault="00547E48" w:rsidP="00547E48">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F039DE6" w14:textId="77777777" w:rsidR="00547E48" w:rsidRPr="00623846" w:rsidRDefault="00547E48" w:rsidP="00547E48">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8CD47E2" w14:textId="77777777" w:rsidR="00547E48" w:rsidRPr="00623846" w:rsidRDefault="00547E48" w:rsidP="00547E48">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64BA64F" w14:textId="77777777" w:rsidR="00547E48" w:rsidRPr="00623846" w:rsidRDefault="00547E48" w:rsidP="00547E48">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F37EC2E" w14:textId="77777777" w:rsidR="00547E48" w:rsidRPr="00623846" w:rsidRDefault="00547E48" w:rsidP="00547E48"/>
    <w:p w14:paraId="5F6C857D" w14:textId="77777777" w:rsidR="00547E48" w:rsidRPr="00623846" w:rsidRDefault="00547E48" w:rsidP="00547E48">
      <w:pPr>
        <w:pStyle w:val="Heading4"/>
        <w:rPr>
          <w:rFonts w:cs="Calibri"/>
        </w:rPr>
      </w:pPr>
      <w:r w:rsidRPr="00623846">
        <w:rPr>
          <w:rFonts w:cs="Calibri"/>
        </w:rPr>
        <w:t>Collisions with early warning satellites causes miscalc and goes nuclear – magnified by the Kessler effect</w:t>
      </w:r>
    </w:p>
    <w:p w14:paraId="6149F203" w14:textId="77777777" w:rsidR="00547E48" w:rsidRPr="00623846" w:rsidRDefault="00547E48" w:rsidP="00547E48">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CD6429E" w14:textId="77777777" w:rsidR="00547E48" w:rsidRPr="00623846" w:rsidRDefault="00547E48" w:rsidP="00547E48">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2C685F5" w14:textId="77777777" w:rsidR="00547E48" w:rsidRPr="00623846" w:rsidRDefault="00547E48" w:rsidP="00547E48">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50DEAD6" w14:textId="77777777" w:rsidR="00547E48" w:rsidRPr="00623846" w:rsidRDefault="00547E48" w:rsidP="00547E48">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41F6DDB2" w14:textId="77777777" w:rsidR="00547E48" w:rsidRPr="00623846" w:rsidRDefault="00547E48" w:rsidP="00547E48">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6A3DA38" w14:textId="77777777" w:rsidR="00547E48" w:rsidRPr="00623846" w:rsidRDefault="00547E48" w:rsidP="00547E48">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46F7670B" w14:textId="77777777" w:rsidR="00547E48" w:rsidRPr="00623846" w:rsidRDefault="00547E48" w:rsidP="00547E48">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C38DC87" w14:textId="77777777" w:rsidR="00547E48" w:rsidRPr="00623846" w:rsidRDefault="00547E48" w:rsidP="00547E48"/>
    <w:p w14:paraId="4C70DE1D" w14:textId="77777777" w:rsidR="00547E48" w:rsidRPr="00623846" w:rsidRDefault="00547E48" w:rsidP="00547E48">
      <w:pPr>
        <w:pStyle w:val="Heading4"/>
        <w:rPr>
          <w:rFonts w:cs="Calibri"/>
        </w:rPr>
      </w:pPr>
      <w:r w:rsidRPr="00623846">
        <w:rPr>
          <w:rFonts w:cs="Calibri"/>
        </w:rPr>
        <w:t>Independently causes cyberwar and satellite hacking which escalates.</w:t>
      </w:r>
    </w:p>
    <w:p w14:paraId="2105EBC8" w14:textId="77777777" w:rsidR="00547E48" w:rsidRPr="00623846" w:rsidRDefault="00547E48" w:rsidP="00547E48">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B332B0C" w14:textId="77777777" w:rsidR="00547E48" w:rsidRPr="00623846" w:rsidRDefault="00547E48" w:rsidP="00547E48">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50771ED" w14:textId="77777777" w:rsidR="00547E48" w:rsidRPr="00623846" w:rsidRDefault="00547E48" w:rsidP="00547E48">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9AA99FE" w14:textId="77777777" w:rsidR="00547E48" w:rsidRPr="00623846" w:rsidRDefault="00547E48" w:rsidP="00547E48">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0E279B7" w14:textId="77777777" w:rsidR="00547E48" w:rsidRPr="00623846" w:rsidRDefault="00547E48" w:rsidP="00547E48">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B645684" w14:textId="77777777" w:rsidR="00547E48" w:rsidRPr="00623846" w:rsidRDefault="00547E48" w:rsidP="00547E48">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357FB85" w14:textId="77777777" w:rsidR="00547E48" w:rsidRPr="00623846" w:rsidRDefault="00547E48" w:rsidP="00547E48">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6158D0A4" w14:textId="77777777" w:rsidR="00547E48" w:rsidRPr="00623846" w:rsidRDefault="00547E48" w:rsidP="00547E48">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7490DAE" w14:textId="77777777" w:rsidR="00547E48" w:rsidRPr="00623846" w:rsidRDefault="00547E48" w:rsidP="00547E48">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89E877B" w14:textId="77777777" w:rsidR="00547E48" w:rsidRPr="00623846" w:rsidRDefault="00547E48" w:rsidP="00547E48">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4C04729" w14:textId="77777777" w:rsidR="00547E48" w:rsidRPr="00623846" w:rsidRDefault="00547E48" w:rsidP="00547E48">
      <w:pPr>
        <w:rPr>
          <w:rStyle w:val="StyleUnderline"/>
        </w:rPr>
      </w:pPr>
    </w:p>
    <w:p w14:paraId="4F76C2B1" w14:textId="77777777" w:rsidR="00547E48" w:rsidRPr="00623846" w:rsidRDefault="00547E48" w:rsidP="00547E48">
      <w:pPr>
        <w:pStyle w:val="Heading4"/>
        <w:rPr>
          <w:rFonts w:cs="Calibri"/>
        </w:rPr>
      </w:pPr>
      <w:r w:rsidRPr="00623846">
        <w:rPr>
          <w:rFonts w:cs="Calibri"/>
        </w:rPr>
        <w:t>Empirics prove it’s possible and likely by state and nonstate actors – especially true given private sector cost cutting.</w:t>
      </w:r>
    </w:p>
    <w:p w14:paraId="1A17CF21" w14:textId="77777777" w:rsidR="00547E48" w:rsidRPr="00623846" w:rsidRDefault="00547E48" w:rsidP="00547E48">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1E71DBC3" w14:textId="77777777" w:rsidR="00547E48" w:rsidRPr="00623846" w:rsidRDefault="00547E48" w:rsidP="00547E48">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11089937" w14:textId="77777777" w:rsidR="00547E48" w:rsidRPr="00623846" w:rsidRDefault="00547E48" w:rsidP="00547E48">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1EA9080" w14:textId="77777777" w:rsidR="00547E48" w:rsidRPr="00623846" w:rsidRDefault="00547E48" w:rsidP="00547E48">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EB636D8" w14:textId="77777777" w:rsidR="00547E48" w:rsidRPr="00623846" w:rsidRDefault="00547E48" w:rsidP="00547E48">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F62ED16" w14:textId="77777777" w:rsidR="00547E48" w:rsidRPr="00623846" w:rsidRDefault="00547E48" w:rsidP="00547E48">
      <w:r w:rsidRPr="00623846">
        <w:t>Commodity parts</w:t>
      </w:r>
    </w:p>
    <w:p w14:paraId="712E3F21" w14:textId="77777777" w:rsidR="00547E48" w:rsidRPr="00623846" w:rsidRDefault="00547E48" w:rsidP="00547E48">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638C289" w14:textId="77777777" w:rsidR="00547E48" w:rsidRPr="00623846" w:rsidRDefault="00547E48" w:rsidP="00547E48">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1A8BCAD4" w14:textId="77777777" w:rsidR="00547E48" w:rsidRPr="00623846" w:rsidRDefault="00547E48" w:rsidP="00547E48">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FF0DE4F" w14:textId="77777777" w:rsidR="00547E48" w:rsidRPr="00623846" w:rsidRDefault="00547E48" w:rsidP="00547E48">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68D7ED9" w14:textId="77777777" w:rsidR="00547E48" w:rsidRPr="00623846" w:rsidRDefault="00547E48" w:rsidP="00547E48">
      <w:r w:rsidRPr="00623846">
        <w:t>History of hacks</w:t>
      </w:r>
    </w:p>
    <w:p w14:paraId="0D48384E" w14:textId="77777777" w:rsidR="00547E48" w:rsidRPr="00623846" w:rsidRDefault="00547E48" w:rsidP="00547E48">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6A4CA46" w14:textId="77777777" w:rsidR="00547E48" w:rsidRPr="00623846" w:rsidRDefault="00547E48" w:rsidP="00547E48">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AF0B347" w14:textId="77777777" w:rsidR="00547E48" w:rsidRPr="00623846" w:rsidRDefault="00547E48" w:rsidP="00547E48">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F1A6816" w14:textId="77777777" w:rsidR="00547E48" w:rsidRDefault="00547E48" w:rsidP="00547E48">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5317DDCC" w14:textId="77777777" w:rsidR="00547E48" w:rsidRPr="0097382E" w:rsidRDefault="00547E48" w:rsidP="00547E48">
      <w:pPr>
        <w:rPr>
          <w:b/>
          <w:u w:val="single"/>
        </w:rPr>
      </w:pPr>
    </w:p>
    <w:p w14:paraId="55A4B1BA" w14:textId="77777777" w:rsidR="00547E48" w:rsidRPr="00623846" w:rsidRDefault="00547E48" w:rsidP="00547E48">
      <w:pPr>
        <w:pStyle w:val="Heading4"/>
        <w:rPr>
          <w:rFonts w:cs="Calibri"/>
        </w:rPr>
      </w:pPr>
      <w:r w:rsidRPr="00623846">
        <w:rPr>
          <w:rFonts w:cs="Calibri"/>
        </w:rPr>
        <w:t>Interconnectedness and surface area</w:t>
      </w:r>
      <w:r>
        <w:rPr>
          <w:rFonts w:cs="Calibri"/>
        </w:rPr>
        <w:t xml:space="preserve"> are key</w:t>
      </w:r>
    </w:p>
    <w:p w14:paraId="2A430583" w14:textId="77777777" w:rsidR="00547E48" w:rsidRPr="00623846" w:rsidRDefault="00547E48" w:rsidP="00547E48">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8373D5E" w14:textId="77777777" w:rsidR="00547E48" w:rsidRPr="00623846" w:rsidRDefault="00547E48" w:rsidP="00547E48">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A3A23A1" w14:textId="77777777" w:rsidR="00547E48" w:rsidRPr="00623846" w:rsidRDefault="00547E48" w:rsidP="00547E48"/>
    <w:p w14:paraId="1375A139" w14:textId="77777777" w:rsidR="00547E48" w:rsidRPr="00623846" w:rsidRDefault="00547E48" w:rsidP="00547E48">
      <w:pPr>
        <w:pStyle w:val="Heading4"/>
        <w:rPr>
          <w:rFonts w:cs="Calibri"/>
        </w:rPr>
      </w:pPr>
      <w:r w:rsidRPr="00623846">
        <w:rPr>
          <w:rFonts w:cs="Calibri"/>
        </w:rPr>
        <w:t>Nuke war causes extinction – Ice Age, famines, and war won’t stay limited</w:t>
      </w:r>
    </w:p>
    <w:p w14:paraId="22B6B0FF" w14:textId="77777777" w:rsidR="00547E48" w:rsidRPr="00623846" w:rsidRDefault="00547E48" w:rsidP="00547E48">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5B0DD55" w14:textId="77777777" w:rsidR="00547E48" w:rsidRPr="00623846" w:rsidRDefault="00547E48" w:rsidP="00547E48">
      <w:r w:rsidRPr="00623846">
        <w:t>In the nuclear conversation, what are we not talking about that we should be?</w:t>
      </w:r>
    </w:p>
    <w:p w14:paraId="7D27F6A4" w14:textId="77777777" w:rsidR="00547E48" w:rsidRDefault="00547E48" w:rsidP="00547E48">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012DFFF2" w14:textId="77777777" w:rsidR="00547E48" w:rsidRDefault="00547E48" w:rsidP="00547E48">
      <w:pPr>
        <w:rPr>
          <w:rStyle w:val="StyleUnderline"/>
        </w:rPr>
      </w:pPr>
    </w:p>
    <w:p w14:paraId="5CC09EE2" w14:textId="77777777" w:rsidR="00547E48" w:rsidRPr="00623846" w:rsidRDefault="00547E48" w:rsidP="00547E48">
      <w:pPr>
        <w:pStyle w:val="Heading3"/>
        <w:rPr>
          <w:rFonts w:cs="Calibri"/>
        </w:rPr>
      </w:pPr>
      <w:r w:rsidRPr="00623846">
        <w:rPr>
          <w:rFonts w:cs="Calibri"/>
        </w:rPr>
        <w:t>Adv – Ozone</w:t>
      </w:r>
    </w:p>
    <w:p w14:paraId="649C383D" w14:textId="77777777" w:rsidR="00547E48" w:rsidRPr="00623846" w:rsidRDefault="00547E48" w:rsidP="00547E48">
      <w:pPr>
        <w:pStyle w:val="Heading4"/>
        <w:rPr>
          <w:rFonts w:cs="Calibri"/>
        </w:rPr>
      </w:pPr>
      <w:r w:rsidRPr="00623846">
        <w:rPr>
          <w:rFonts w:cs="Calibri"/>
        </w:rPr>
        <w:t>Mega-constellations destroy the ozone layer.</w:t>
      </w:r>
    </w:p>
    <w:p w14:paraId="5826764B" w14:textId="77777777" w:rsidR="00547E48" w:rsidRPr="00623846" w:rsidRDefault="00547E48" w:rsidP="00547E48">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7" w:history="1">
        <w:r w:rsidRPr="00623846">
          <w:rPr>
            <w:rStyle w:val="Hyperlink"/>
          </w:rPr>
          <w:t>https://www.space.com/starlink-satellite-reentry-ozone-depletion-atmosphere</w:t>
        </w:r>
      </w:hyperlink>
      <w:r w:rsidRPr="00623846">
        <w:t xml:space="preserve"> SM</w:t>
      </w:r>
    </w:p>
    <w:p w14:paraId="5694F7EE" w14:textId="77777777" w:rsidR="00547E48" w:rsidRPr="00623846" w:rsidRDefault="00547E48" w:rsidP="00547E48">
      <w:pPr>
        <w:pStyle w:val="ListParagraph"/>
        <w:numPr>
          <w:ilvl w:val="0"/>
          <w:numId w:val="13"/>
        </w:numPr>
      </w:pPr>
      <w:r w:rsidRPr="00623846">
        <w:t>Aaron Boley -- an associate professor of astronomy and astrophysics at the University of British Columbia, Canada</w:t>
      </w:r>
    </w:p>
    <w:p w14:paraId="2BF859C0" w14:textId="77777777" w:rsidR="00547E48" w:rsidRPr="00623846" w:rsidRDefault="00547E48" w:rsidP="00547E48">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7197F0FD" w14:textId="77777777" w:rsidR="00547E48" w:rsidRPr="00623846" w:rsidRDefault="00547E48" w:rsidP="00547E48">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D051CBC" w14:textId="77777777" w:rsidR="00547E48" w:rsidRPr="00623846" w:rsidRDefault="00547E48" w:rsidP="00547E48">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782C37D4" w14:textId="77777777" w:rsidR="00547E48" w:rsidRPr="00623846" w:rsidRDefault="00547E48" w:rsidP="00547E48">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5366B0A2" w14:textId="77777777" w:rsidR="00547E48" w:rsidRPr="00623846" w:rsidRDefault="00547E48" w:rsidP="00547E48">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259310FE" w14:textId="77777777" w:rsidR="00547E48" w:rsidRPr="00623846" w:rsidRDefault="00547E48" w:rsidP="00547E48">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15FFA775" w14:textId="77777777" w:rsidR="00547E48" w:rsidRPr="00623846" w:rsidRDefault="00547E48" w:rsidP="00547E48">
      <w:r w:rsidRPr="00623846">
        <w:t>Drolshagen, who wasn't involved in the recent study, agreed that because "satellites are mostly made of aluminum, the amount of aluminum deposited in the atmosphere will certainly increase."</w:t>
      </w:r>
    </w:p>
    <w:p w14:paraId="0BC7FC6A" w14:textId="77777777" w:rsidR="00547E48" w:rsidRPr="00623846" w:rsidRDefault="00547E48" w:rsidP="00547E48">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122B17DF" w14:textId="77777777" w:rsidR="00547E48" w:rsidRPr="00623846" w:rsidRDefault="00547E48" w:rsidP="00547E48">
      <w:r w:rsidRPr="00623846">
        <w:t>Learning from past mistakes</w:t>
      </w:r>
    </w:p>
    <w:p w14:paraId="1A3F83AE" w14:textId="77777777" w:rsidR="00547E48" w:rsidRPr="00623846" w:rsidRDefault="00547E48" w:rsidP="00547E48">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11AB707F" w14:textId="77777777" w:rsidR="00547E48" w:rsidRPr="00623846" w:rsidRDefault="00547E48" w:rsidP="00547E48">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79077A25" w14:textId="77777777" w:rsidR="00547E48" w:rsidRPr="00623846" w:rsidRDefault="00547E48" w:rsidP="00547E48">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EE5DE9F" w14:textId="77777777" w:rsidR="00547E48" w:rsidRPr="00623846" w:rsidRDefault="00547E48" w:rsidP="00547E48">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39A32EF" w14:textId="77777777" w:rsidR="00547E48" w:rsidRPr="00623846" w:rsidRDefault="00547E48" w:rsidP="00547E48"/>
    <w:p w14:paraId="0DA0C502" w14:textId="77777777" w:rsidR="00547E48" w:rsidRPr="00623846" w:rsidRDefault="00547E48" w:rsidP="00547E48">
      <w:pPr>
        <w:pStyle w:val="Heading4"/>
        <w:rPr>
          <w:rFonts w:cs="Calibri"/>
        </w:rPr>
      </w:pPr>
      <w:r w:rsidRPr="00623846">
        <w:rPr>
          <w:rFonts w:cs="Calibri"/>
        </w:rPr>
        <w:t>Ozone hole recovering now but depletion causes extinction.</w:t>
      </w:r>
    </w:p>
    <w:p w14:paraId="6BB28A75" w14:textId="77777777" w:rsidR="00547E48" w:rsidRPr="00623846" w:rsidRDefault="00547E48" w:rsidP="00547E48">
      <w:r w:rsidRPr="00623846">
        <w:rPr>
          <w:rStyle w:val="Style13ptBold"/>
        </w:rPr>
        <w:t xml:space="preserve">Browne 20 </w:t>
      </w:r>
      <w:r w:rsidRPr="00623846">
        <w:t xml:space="preserve">“Scientists warn erosion of ozone layer could lead to a modern mass extinction event” EDWARD BROWNE May 28, 2020 </w:t>
      </w:r>
      <w:hyperlink r:id="rId28" w:history="1">
        <w:r w:rsidRPr="00623846">
          <w:rPr>
            <w:rStyle w:val="Hyperlink"/>
          </w:rPr>
          <w:t>https://www.express.co.uk/news/science/1287983/ozone-layer-global-warming-mass-extinction-dinosaurs-Southampton</w:t>
        </w:r>
      </w:hyperlink>
      <w:r w:rsidRPr="00623846">
        <w:t xml:space="preserve"> SM</w:t>
      </w:r>
    </w:p>
    <w:p w14:paraId="3B769534" w14:textId="77777777" w:rsidR="00547E48" w:rsidRPr="00623846" w:rsidRDefault="00547E48" w:rsidP="00547E48">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4F46B88B" w14:textId="77777777" w:rsidR="00547E48" w:rsidRPr="00623846" w:rsidRDefault="00547E48" w:rsidP="00547E48">
      <w:r w:rsidRPr="00623846">
        <w:t>AN unexplained mass extinction event that occurred 359 million years ago may have been caused by erosion of the ozone layer, a UK study has found.</w:t>
      </w:r>
    </w:p>
    <w:p w14:paraId="67227F5D" w14:textId="77777777" w:rsidR="00547E48" w:rsidRPr="00623846" w:rsidRDefault="00547E48" w:rsidP="00547E48">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17D0EF1" w14:textId="77777777" w:rsidR="00547E48" w:rsidRPr="00623846" w:rsidRDefault="00547E48" w:rsidP="00547E48">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25B30C91" w14:textId="77777777" w:rsidR="00547E48" w:rsidRPr="00623846" w:rsidRDefault="00547E48" w:rsidP="00547E48">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0F5E86C" w14:textId="77777777" w:rsidR="00547E48" w:rsidRPr="00623846" w:rsidRDefault="00547E48" w:rsidP="00547E48">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4E25797" w14:textId="77777777" w:rsidR="00547E48" w:rsidRPr="00623846" w:rsidRDefault="00547E48" w:rsidP="00547E48">
      <w:r w:rsidRPr="00623846">
        <w:t>Mass extinction events have occurred a number of times in Earth’s past, with known causes being asteroid impacts and large-scale volcanic eruptions, Phys.org reports.</w:t>
      </w:r>
    </w:p>
    <w:p w14:paraId="0A472C54" w14:textId="77777777" w:rsidR="00547E48" w:rsidRPr="00623846" w:rsidRDefault="00547E48" w:rsidP="00547E48">
      <w:r w:rsidRPr="00623846">
        <w:t>Many will associate the asteroid impact event as the one that led to the extinction of the dinosaurs.</w:t>
      </w:r>
    </w:p>
    <w:p w14:paraId="677C3847" w14:textId="77777777" w:rsidR="00547E48" w:rsidRPr="00623846" w:rsidRDefault="00547E48" w:rsidP="00547E48">
      <w:r w:rsidRPr="00623846">
        <w:t>The extinction event that the Southampton scientists were studying came after a period of rapid global warming after an ice age, Phys.org continues.</w:t>
      </w:r>
    </w:p>
    <w:p w14:paraId="2387EA9D" w14:textId="77777777" w:rsidR="00547E48" w:rsidRPr="00623846" w:rsidRDefault="00547E48" w:rsidP="00547E48">
      <w:r w:rsidRPr="00623846">
        <w:t>As part of their study, the researchers collected rocks from sites in Greenland as well as Bolivia in order to study any clues about what Earth conditions may have been like way back 360 million years ago.</w:t>
      </w:r>
    </w:p>
    <w:p w14:paraId="30405550" w14:textId="77777777" w:rsidR="00547E48" w:rsidRPr="00623846" w:rsidRDefault="00547E48" w:rsidP="00547E48">
      <w:r w:rsidRPr="00623846">
        <w:t>Indeed, these rocks held some clues as to what had been happening around the time of the Devonian period.</w:t>
      </w:r>
    </w:p>
    <w:p w14:paraId="2F15B475" w14:textId="77777777" w:rsidR="00547E48" w:rsidRPr="00623846" w:rsidRDefault="00547E48" w:rsidP="00547E48">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6EB8B089" w14:textId="77777777" w:rsidR="00547E48" w:rsidRPr="00623846" w:rsidRDefault="00547E48" w:rsidP="00547E48">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3E597546" w14:textId="77777777" w:rsidR="00547E48" w:rsidRPr="00623846" w:rsidRDefault="00547E48" w:rsidP="00547E48">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08F4E1DD" w14:textId="77777777" w:rsidR="00547E48" w:rsidRPr="00623846" w:rsidRDefault="00547E48" w:rsidP="00547E48">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589902F" w14:textId="77777777" w:rsidR="00547E48" w:rsidRPr="00623846" w:rsidRDefault="00547E48" w:rsidP="00547E48">
      <w:r w:rsidRPr="00623846">
        <w:t>This is because the ozone layer absorbs some of the UV light – a particular type called UBV – that travels from the sun to the Earth.</w:t>
      </w:r>
    </w:p>
    <w:p w14:paraId="796D3E0D" w14:textId="77777777" w:rsidR="00547E48" w:rsidRPr="00623846" w:rsidRDefault="00547E48" w:rsidP="00547E48">
      <w:r w:rsidRPr="00623846">
        <w:t>The US Environmental Protection Agency (EPA) notes that UVB light has been linked to skin cancer and can cause harm to crops and marine life.</w:t>
      </w:r>
    </w:p>
    <w:p w14:paraId="6EF276E6" w14:textId="77777777" w:rsidR="00547E48" w:rsidRPr="00623846" w:rsidRDefault="00547E48" w:rsidP="00547E48">
      <w:r w:rsidRPr="00623846">
        <w:t>The ozone layer is a part of Earth’s atmosphere located in the stratosphere between 9 and 18 miles up.</w:t>
      </w:r>
    </w:p>
    <w:p w14:paraId="66C85142" w14:textId="77777777" w:rsidR="00547E48" w:rsidRPr="00623846" w:rsidRDefault="00547E48" w:rsidP="00547E48">
      <w:r w:rsidRPr="00623846">
        <w:t>Professor Marshall, lead researcher for the team, said that “current estimates suggest we will reach similar global temperatures to those of 360 million years ago,” according to phys.org.</w:t>
      </w:r>
    </w:p>
    <w:p w14:paraId="2DE24CFC" w14:textId="77777777" w:rsidR="00547E48" w:rsidRPr="00623846" w:rsidRDefault="00547E48" w:rsidP="00547E48">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5DB02AA0" w14:textId="77777777" w:rsidR="00547E48" w:rsidRPr="00623846" w:rsidRDefault="00547E48" w:rsidP="00547E48">
      <w:r w:rsidRPr="00623846">
        <w:t>In the study’s abstract, the team said: “ozone loss during rapid warming is an inherent Earth system process with the unavoidable conclusion that we should be alert for such an eventuality in the future warming world.”</w:t>
      </w:r>
    </w:p>
    <w:p w14:paraId="4A60161D" w14:textId="77777777" w:rsidR="00547E48" w:rsidRPr="00623846" w:rsidRDefault="00547E48" w:rsidP="00547E48">
      <w:r w:rsidRPr="00623846">
        <w:t>As well as global warming, human activity is associated with the depletion of the Earth’s vital ozone layer.</w:t>
      </w:r>
    </w:p>
    <w:p w14:paraId="633D3624" w14:textId="77777777" w:rsidR="00547E48" w:rsidRPr="00623846" w:rsidRDefault="00547E48" w:rsidP="00547E48">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3E52FA97" w14:textId="77777777" w:rsidR="00547E48" w:rsidRPr="00623846" w:rsidRDefault="00547E48" w:rsidP="00547E48"/>
    <w:p w14:paraId="106441D5" w14:textId="77777777" w:rsidR="00547E48" w:rsidRPr="00623846" w:rsidRDefault="00547E48" w:rsidP="00547E48"/>
    <w:p w14:paraId="713E4D16" w14:textId="77777777" w:rsidR="00547E48" w:rsidRDefault="00547E48" w:rsidP="00547E48"/>
    <w:p w14:paraId="7E20347B" w14:textId="77777777" w:rsidR="00547E48" w:rsidRPr="00077E73" w:rsidRDefault="00547E48" w:rsidP="00547E48"/>
    <w:p w14:paraId="348A5DAD" w14:textId="77777777" w:rsidR="00547E48" w:rsidRPr="00623846" w:rsidRDefault="00547E48" w:rsidP="00547E48">
      <w:pPr>
        <w:rPr>
          <w:rStyle w:val="StyleUnderline"/>
        </w:rPr>
      </w:pPr>
    </w:p>
    <w:p w14:paraId="3B388D97" w14:textId="77777777" w:rsidR="00547E48" w:rsidRDefault="00547E48" w:rsidP="00547E48">
      <w:pPr>
        <w:pStyle w:val="Heading3"/>
      </w:pPr>
      <w:r>
        <w:t>FW</w:t>
      </w:r>
    </w:p>
    <w:p w14:paraId="039CA83C" w14:textId="77777777" w:rsidR="00547E48" w:rsidRPr="00DF53E6" w:rsidRDefault="00547E48" w:rsidP="00547E48"/>
    <w:p w14:paraId="2BEEB920" w14:textId="77777777" w:rsidR="00547E48" w:rsidRPr="00623846" w:rsidRDefault="00547E48" w:rsidP="00547E4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040C45D" w14:textId="77777777" w:rsidR="00547E48" w:rsidRPr="00623846" w:rsidRDefault="00547E48" w:rsidP="00547E48">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623846">
          <w:rPr>
            <w:rStyle w:val="Hyperlink"/>
            <w:color w:val="000000"/>
            <w:szCs w:val="16"/>
          </w:rPr>
          <w:t>https://www.ncbi.nlm.nih.gov/pmc/articles/PMC6446569/</w:t>
        </w:r>
      </w:hyperlink>
      <w:r w:rsidRPr="00623846">
        <w:rPr>
          <w:szCs w:val="16"/>
        </w:rPr>
        <w:t>, R.S.</w:t>
      </w:r>
    </w:p>
    <w:p w14:paraId="4FB9DF0E" w14:textId="77777777" w:rsidR="00547E48" w:rsidRPr="00623846" w:rsidRDefault="00547E48" w:rsidP="00547E48">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8AEE991" w14:textId="77777777" w:rsidR="00547E48" w:rsidRPr="00623846" w:rsidRDefault="00547E48" w:rsidP="00547E48">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9431A7E" w14:textId="77777777" w:rsidR="00547E48" w:rsidRPr="00623846" w:rsidRDefault="00547E48" w:rsidP="00547E4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E5C442A" w14:textId="77777777" w:rsidR="00547E48" w:rsidRPr="00623846" w:rsidRDefault="00547E48" w:rsidP="00547E48">
      <w:pPr>
        <w:spacing w:line="276" w:lineRule="auto"/>
      </w:pPr>
      <w:r w:rsidRPr="00623846">
        <w:t>Evolutionary theories of pleasure: The love connection BO:D</w:t>
      </w:r>
    </w:p>
    <w:p w14:paraId="34AFEAC8" w14:textId="77777777" w:rsidR="00547E48" w:rsidRPr="00623846" w:rsidRDefault="00547E48" w:rsidP="00547E4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BCEC74E" w14:textId="77777777" w:rsidR="00547E48" w:rsidRDefault="00547E48" w:rsidP="00547E48">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26C0F492" w14:textId="77777777" w:rsidR="00547E48" w:rsidRPr="00623846" w:rsidRDefault="00547E48" w:rsidP="00547E48">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3735AD5" w14:textId="77777777" w:rsidR="00547E48" w:rsidRPr="00623846" w:rsidRDefault="00547E48" w:rsidP="00547E48">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0B707666" w14:textId="77777777" w:rsidR="00547E48" w:rsidRPr="00623846" w:rsidRDefault="00547E48" w:rsidP="00547E48">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47AD26F" w14:textId="77777777" w:rsidR="00547E48" w:rsidRPr="00623846" w:rsidRDefault="00547E48" w:rsidP="00547E48">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6E7F30C" w14:textId="77777777" w:rsidR="00547E48" w:rsidRPr="00623846" w:rsidRDefault="00547E48" w:rsidP="00547E48">
      <w:pPr>
        <w:spacing w:line="276" w:lineRule="auto"/>
      </w:pPr>
      <w:r w:rsidRPr="00623846">
        <w:t>Finding happiness is different between apes and humans</w:t>
      </w:r>
    </w:p>
    <w:p w14:paraId="2B63DD9D" w14:textId="77777777" w:rsidR="00547E48" w:rsidRPr="00623846" w:rsidRDefault="00547E48" w:rsidP="00547E48">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139AA1A" w14:textId="77777777" w:rsidR="00547E48" w:rsidRPr="00623846" w:rsidRDefault="00547E48" w:rsidP="00547E4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C3F67AA" w14:textId="77777777" w:rsidR="00547E48" w:rsidRPr="00623846" w:rsidRDefault="00547E48" w:rsidP="00547E48">
      <w:pPr>
        <w:spacing w:line="276" w:lineRule="auto"/>
      </w:pPr>
      <w:r w:rsidRPr="00623846">
        <w:t>Desire and reward centers</w:t>
      </w:r>
    </w:p>
    <w:p w14:paraId="77788B6B" w14:textId="77777777" w:rsidR="00547E48" w:rsidRPr="00623846" w:rsidRDefault="00547E48" w:rsidP="00547E48">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6897D95" w14:textId="77777777" w:rsidR="00547E48" w:rsidRPr="00623846" w:rsidRDefault="00547E48" w:rsidP="00547E48">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3A3A4C1" w14:textId="77777777" w:rsidR="00547E48" w:rsidRPr="00DD1D27" w:rsidRDefault="00547E48" w:rsidP="00547E48">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7F461F7" w14:textId="77777777" w:rsidR="00547E48" w:rsidRPr="00623846" w:rsidRDefault="00547E48" w:rsidP="00547E48">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55F4979" w14:textId="77777777" w:rsidR="00547E48" w:rsidRPr="00623846" w:rsidRDefault="00547E48" w:rsidP="00547E48">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39293D3" w14:textId="77777777" w:rsidR="00547E48" w:rsidRPr="00623846" w:rsidRDefault="00547E48" w:rsidP="00547E48">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93E0303" w14:textId="77777777" w:rsidR="00547E48" w:rsidRPr="00623846" w:rsidRDefault="00547E48" w:rsidP="00547E48">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B063925" w14:textId="77777777" w:rsidR="00547E48" w:rsidRPr="00623846" w:rsidRDefault="00547E48" w:rsidP="00547E48">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8CB1CFB" w14:textId="77777777" w:rsidR="00547E48" w:rsidRPr="00623846" w:rsidRDefault="00547E48" w:rsidP="00547E48">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323892D" w14:textId="77777777" w:rsidR="00547E48" w:rsidRDefault="00547E48" w:rsidP="00547E48">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523B78" w14:textId="77777777" w:rsidR="00547E48" w:rsidRPr="00ED79B4" w:rsidRDefault="00547E48" w:rsidP="00547E48">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EC0464E" w14:textId="77777777" w:rsidR="00547E48" w:rsidRDefault="00547E48" w:rsidP="00547E48">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415604C3" w14:textId="77777777" w:rsidR="00547E48" w:rsidRDefault="00547E48" w:rsidP="00547E48"/>
    <w:p w14:paraId="1C01924C" w14:textId="77777777" w:rsidR="00547E48" w:rsidRPr="00623846" w:rsidRDefault="00547E48" w:rsidP="00547E48">
      <w:pPr>
        <w:pStyle w:val="Heading4"/>
        <w:rPr>
          <w:rFonts w:cs="Calibri"/>
        </w:rPr>
      </w:pPr>
      <w:bookmarkStart w:id="0" w:name="_Hlk64106343"/>
      <w:bookmarkStart w:id="1" w:name="_Hlk61679901"/>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03561ED7" w14:textId="77777777" w:rsidR="00547E48" w:rsidRPr="00623846" w:rsidRDefault="00547E48" w:rsidP="00547E48">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0" w:history="1">
        <w:r w:rsidRPr="00623846">
          <w:rPr>
            <w:rStyle w:val="Hyperlink"/>
            <w:color w:val="000000"/>
            <w:u w:val="single"/>
          </w:rPr>
          <w:t>https://read.dukeupress.edu/american-literature/article/89/4/761/132823/Impossible-Futures-Fictions-of-Risk-in-the-Longue</w:t>
        </w:r>
      </w:hyperlink>
    </w:p>
    <w:p w14:paraId="19E9DE8C" w14:textId="77777777" w:rsidR="00547E48" w:rsidRPr="00623846" w:rsidRDefault="00547E48" w:rsidP="00547E48">
      <w:pPr>
        <w:rPr>
          <w:sz w:val="12"/>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3C0B5C6E" w14:textId="77777777" w:rsidR="00547E48" w:rsidRPr="00623846" w:rsidRDefault="00547E48" w:rsidP="00547E48">
      <w:pPr>
        <w:rPr>
          <w:sz w:val="12"/>
        </w:rPr>
      </w:pPr>
    </w:p>
    <w:bookmarkEnd w:id="1"/>
    <w:p w14:paraId="1AE5AAF3" w14:textId="77777777" w:rsidR="00547E48" w:rsidRDefault="00547E48" w:rsidP="00547E48"/>
    <w:p w14:paraId="77DBEE96" w14:textId="77777777" w:rsidR="00547E48" w:rsidRPr="00623846" w:rsidRDefault="00547E48" w:rsidP="00547E48">
      <w:pPr>
        <w:pStyle w:val="Heading4"/>
        <w:rPr>
          <w:rFonts w:cs="Calibri"/>
          <w:u w:val="single"/>
        </w:rPr>
      </w:pPr>
      <w:r>
        <w:rPr>
          <w:rFonts w:cs="Calibri"/>
        </w:rPr>
        <w:t>Reps don’t shape reality</w:t>
      </w:r>
      <w:r w:rsidRPr="00623846">
        <w:rPr>
          <w:rFonts w:cs="Calibri"/>
        </w:rPr>
        <w:t xml:space="preserve"> – individual instances of </w:t>
      </w:r>
      <w:r w:rsidRPr="00623846">
        <w:rPr>
          <w:rFonts w:cs="Calibri"/>
          <w:u w:val="single"/>
        </w:rPr>
        <w:t>deliberation</w:t>
      </w:r>
      <w:r w:rsidRPr="00623846">
        <w:rPr>
          <w:rFonts w:cs="Calibri"/>
        </w:rPr>
        <w:t xml:space="preserve"> don’t </w:t>
      </w:r>
      <w:r>
        <w:rPr>
          <w:rFonts w:cs="Calibri"/>
        </w:rPr>
        <w:t>translate to policy priorities or personal subjectivity</w:t>
      </w:r>
      <w:r w:rsidRPr="00623846">
        <w:rPr>
          <w:rFonts w:cs="Calibri"/>
          <w:u w:val="single"/>
        </w:rPr>
        <w:t>.</w:t>
      </w:r>
    </w:p>
    <w:p w14:paraId="4B5CE72E" w14:textId="77777777" w:rsidR="00547E48" w:rsidRPr="00623846" w:rsidRDefault="00547E48" w:rsidP="00547E48">
      <w:r w:rsidRPr="00623846">
        <w:rPr>
          <w:rStyle w:val="Style13ptBold"/>
        </w:rPr>
        <w:t>Niemeyer 11</w:t>
      </w:r>
      <w:r w:rsidRPr="00623846">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461D9EC3" w14:textId="77777777" w:rsidR="00547E48" w:rsidRPr="00623846" w:rsidRDefault="00547E48" w:rsidP="00547E48">
      <w:pPr>
        <w:rPr>
          <w:szCs w:val="26"/>
        </w:rPr>
      </w:pPr>
      <w:r w:rsidRPr="00623846">
        <w:rPr>
          <w:sz w:val="26"/>
          <w:szCs w:val="26"/>
          <w:u w:val="single"/>
        </w:rPr>
        <w:t xml:space="preserve">The </w:t>
      </w:r>
      <w:r w:rsidRPr="00343EA9">
        <w:rPr>
          <w:rStyle w:val="Emphasis"/>
          <w:szCs w:val="26"/>
          <w:highlight w:val="green"/>
        </w:rPr>
        <w:t>results</w:t>
      </w:r>
      <w:r w:rsidRPr="00343EA9">
        <w:rPr>
          <w:sz w:val="26"/>
          <w:szCs w:val="26"/>
          <w:highlight w:val="green"/>
          <w:u w:val="single"/>
        </w:rPr>
        <w:t xml:space="preserve"> of</w:t>
      </w:r>
      <w:r w:rsidRPr="00623846">
        <w:rPr>
          <w:szCs w:val="26"/>
        </w:rPr>
        <w:t xml:space="preserve"> the </w:t>
      </w:r>
      <w:r w:rsidRPr="00623846">
        <w:rPr>
          <w:sz w:val="26"/>
          <w:szCs w:val="26"/>
          <w:u w:val="single"/>
        </w:rPr>
        <w:t xml:space="preserve">two </w:t>
      </w:r>
      <w:r w:rsidRPr="00343EA9">
        <w:rPr>
          <w:rStyle w:val="Emphasis"/>
          <w:szCs w:val="26"/>
          <w:highlight w:val="green"/>
        </w:rPr>
        <w:t>case studies</w:t>
      </w:r>
      <w:r w:rsidRPr="00623846">
        <w:rPr>
          <w:szCs w:val="26"/>
        </w:rPr>
        <w:t xml:space="preserve"> </w:t>
      </w:r>
      <w:r w:rsidRPr="00623846">
        <w:rPr>
          <w:sz w:val="26"/>
          <w:szCs w:val="26"/>
          <w:u w:val="single"/>
        </w:rPr>
        <w:t xml:space="preserve">in this article </w:t>
      </w:r>
      <w:r w:rsidRPr="00343EA9">
        <w:rPr>
          <w:sz w:val="26"/>
          <w:szCs w:val="26"/>
          <w:highlight w:val="green"/>
          <w:u w:val="single"/>
        </w:rPr>
        <w:t>suggest</w:t>
      </w:r>
      <w:r w:rsidRPr="00623846">
        <w:rPr>
          <w:sz w:val="26"/>
          <w:szCs w:val="26"/>
          <w:u w:val="single"/>
        </w:rPr>
        <w:t xml:space="preserve"> that </w:t>
      </w:r>
      <w:r w:rsidRPr="00343EA9">
        <w:rPr>
          <w:rStyle w:val="Emphasis"/>
          <w:szCs w:val="26"/>
          <w:highlight w:val="green"/>
        </w:rPr>
        <w:t>deliberation</w:t>
      </w:r>
      <w:r w:rsidRPr="00343EA9">
        <w:rPr>
          <w:sz w:val="26"/>
          <w:szCs w:val="26"/>
          <w:highlight w:val="green"/>
          <w:u w:val="single"/>
        </w:rPr>
        <w:t xml:space="preserve"> </w:t>
      </w:r>
      <w:r w:rsidRPr="00343EA9">
        <w:rPr>
          <w:rStyle w:val="Emphasis"/>
          <w:szCs w:val="26"/>
          <w:highlight w:val="green"/>
        </w:rPr>
        <w:t>does not</w:t>
      </w:r>
      <w:r w:rsidRPr="00623846">
        <w:rPr>
          <w:sz w:val="26"/>
          <w:szCs w:val="26"/>
          <w:u w:val="single"/>
        </w:rPr>
        <w:t xml:space="preserve"> fundamentally </w:t>
      </w:r>
      <w:r w:rsidRPr="00343EA9">
        <w:rPr>
          <w:rStyle w:val="Emphasis"/>
          <w:szCs w:val="26"/>
          <w:highlight w:val="green"/>
        </w:rPr>
        <w:t>change individuals</w:t>
      </w:r>
      <w:r w:rsidRPr="00623846">
        <w:rPr>
          <w:sz w:val="26"/>
          <w:szCs w:val="26"/>
          <w:u w:val="single"/>
        </w:rPr>
        <w:t xml:space="preserve"> or inculcate a sense of moral duty</w:t>
      </w:r>
      <w:r w:rsidRPr="00623846">
        <w:rPr>
          <w:szCs w:val="26"/>
        </w:rPr>
        <w:t xml:space="preserve">. </w:t>
      </w:r>
      <w:r w:rsidRPr="00623846">
        <w:rPr>
          <w:sz w:val="26"/>
          <w:szCs w:val="26"/>
          <w:u w:val="single"/>
        </w:rPr>
        <w:t xml:space="preserve">The particular </w:t>
      </w:r>
      <w:r w:rsidRPr="00343EA9">
        <w:rPr>
          <w:rStyle w:val="Emphasis"/>
          <w:szCs w:val="26"/>
          <w:highlight w:val="green"/>
        </w:rPr>
        <w:t>values</w:t>
      </w:r>
      <w:r w:rsidRPr="00623846">
        <w:rPr>
          <w:sz w:val="26"/>
          <w:szCs w:val="26"/>
          <w:u w:val="single"/>
        </w:rPr>
        <w:t xml:space="preserve"> that prevailed in both issues </w:t>
      </w:r>
      <w:r w:rsidRPr="00343EA9">
        <w:rPr>
          <w:sz w:val="26"/>
          <w:szCs w:val="26"/>
          <w:highlight w:val="green"/>
          <w:u w:val="single"/>
        </w:rPr>
        <w:t xml:space="preserve">were </w:t>
      </w:r>
      <w:r w:rsidRPr="00343EA9">
        <w:rPr>
          <w:rStyle w:val="Emphasis"/>
          <w:szCs w:val="26"/>
          <w:highlight w:val="green"/>
        </w:rPr>
        <w:t>always present</w:t>
      </w:r>
      <w:r w:rsidRPr="00623846">
        <w:rPr>
          <w:szCs w:val="26"/>
        </w:rPr>
        <w:t xml:space="preserve"> (and measurable), </w:t>
      </w:r>
      <w:r w:rsidRPr="00343EA9">
        <w:rPr>
          <w:rStyle w:val="Emphasis"/>
          <w:szCs w:val="26"/>
          <w:highlight w:val="green"/>
        </w:rPr>
        <w:t>even if</w:t>
      </w:r>
      <w:r w:rsidRPr="00623846">
        <w:rPr>
          <w:sz w:val="26"/>
          <w:szCs w:val="26"/>
          <w:u w:val="single"/>
        </w:rPr>
        <w:t xml:space="preserve"> they were </w:t>
      </w:r>
      <w:r w:rsidRPr="00343EA9">
        <w:rPr>
          <w:rStyle w:val="Emphasis"/>
          <w:szCs w:val="26"/>
          <w:highlight w:val="green"/>
        </w:rPr>
        <w:t>latent</w:t>
      </w:r>
      <w:r w:rsidRPr="00623846">
        <w:rPr>
          <w:szCs w:val="26"/>
        </w:rPr>
        <w:t xml:space="preserve"> in expressed preferences. Before deliberation, most participants believed they were acting in the public interest,69 but good intentions alone are not sufficient to formulate civic-minded preferences. </w:t>
      </w:r>
      <w:r w:rsidRPr="00623846">
        <w:rPr>
          <w:rStyle w:val="Emphasis"/>
          <w:szCs w:val="26"/>
        </w:rPr>
        <w:t>Predeliberative preferences</w:t>
      </w:r>
      <w:r w:rsidRPr="00623846">
        <w:rPr>
          <w:sz w:val="26"/>
          <w:szCs w:val="26"/>
          <w:u w:val="single"/>
        </w:rPr>
        <w:t xml:space="preserve"> were more </w:t>
      </w:r>
      <w:r w:rsidRPr="00623846">
        <w:rPr>
          <w:rStyle w:val="Emphasis"/>
          <w:szCs w:val="26"/>
        </w:rPr>
        <w:t>strongly influenced</w:t>
      </w:r>
      <w:r w:rsidRPr="00623846">
        <w:rPr>
          <w:sz w:val="26"/>
          <w:szCs w:val="26"/>
          <w:u w:val="single"/>
        </w:rPr>
        <w:t xml:space="preserve"> by discourses associated with </w:t>
      </w:r>
      <w:r w:rsidRPr="00623846">
        <w:rPr>
          <w:rStyle w:val="Emphasis"/>
          <w:szCs w:val="26"/>
        </w:rPr>
        <w:t>symbolic politics</w:t>
      </w:r>
      <w:r w:rsidRPr="00623846">
        <w:rPr>
          <w:szCs w:val="26"/>
        </w:rPr>
        <w:t>. Following deliberation, symbolic cues reduced the “cost” of arriving at a decision,70 but the cognitive shortcut resulted in positions that did not properly reflect participants’ overall subjectivity.</w:t>
      </w:r>
    </w:p>
    <w:p w14:paraId="79606A84" w14:textId="77777777" w:rsidR="00547E48" w:rsidRDefault="00547E48" w:rsidP="00547E48">
      <w:pPr>
        <w:rPr>
          <w:sz w:val="26"/>
          <w:szCs w:val="26"/>
          <w:u w:val="single"/>
        </w:rPr>
      </w:pPr>
      <w:r w:rsidRPr="00623846">
        <w:rPr>
          <w:sz w:val="26"/>
          <w:szCs w:val="26"/>
          <w:u w:val="single"/>
        </w:rPr>
        <w:t>Before deliberation, symbolic politics</w:t>
      </w:r>
      <w:r w:rsidRPr="00623846">
        <w:rPr>
          <w:szCs w:val="26"/>
        </w:rPr>
        <w:t>—or at least the mere presence of potent symbols—</w:t>
      </w:r>
      <w:r w:rsidRPr="00623846">
        <w:rPr>
          <w:rStyle w:val="Emphasis"/>
          <w:szCs w:val="26"/>
        </w:rPr>
        <w:t>distorted</w:t>
      </w:r>
      <w:r w:rsidRPr="00623846">
        <w:rPr>
          <w:szCs w:val="26"/>
        </w:rPr>
        <w:t xml:space="preserve"> </w:t>
      </w:r>
      <w:r w:rsidRPr="00623846">
        <w:rPr>
          <w:sz w:val="26"/>
          <w:szCs w:val="26"/>
          <w:u w:val="single"/>
        </w:rPr>
        <w:t xml:space="preserve">participants’ </w:t>
      </w:r>
      <w:r w:rsidRPr="00623846">
        <w:rPr>
          <w:rStyle w:val="Emphasis"/>
          <w:szCs w:val="26"/>
        </w:rPr>
        <w:t>preferences</w:t>
      </w:r>
      <w:r w:rsidRPr="00623846">
        <w:rPr>
          <w:szCs w:val="26"/>
        </w:rPr>
        <w:t xml:space="preserve">. </w:t>
      </w:r>
      <w:r w:rsidRPr="00623846">
        <w:rPr>
          <w:sz w:val="26"/>
          <w:szCs w:val="26"/>
          <w:u w:val="single"/>
        </w:rPr>
        <w:t xml:space="preserve">This process may be </w:t>
      </w:r>
      <w:r w:rsidRPr="00623846">
        <w:rPr>
          <w:rStyle w:val="Emphasis"/>
          <w:szCs w:val="26"/>
        </w:rPr>
        <w:t>manipulative and overt</w:t>
      </w:r>
      <w:r w:rsidRPr="00623846">
        <w:rPr>
          <w:szCs w:val="26"/>
        </w:rPr>
        <w:t xml:space="preserve">, as in the case of the Bloomfield Track, </w:t>
      </w:r>
      <w:r w:rsidRPr="00623846">
        <w:rPr>
          <w:sz w:val="26"/>
          <w:szCs w:val="26"/>
          <w:u w:val="single"/>
        </w:rPr>
        <w:t xml:space="preserve">or </w:t>
      </w:r>
      <w:r w:rsidRPr="00623846">
        <w:rPr>
          <w:rStyle w:val="Emphasis"/>
          <w:szCs w:val="26"/>
        </w:rPr>
        <w:t>incidental</w:t>
      </w:r>
      <w:r w:rsidRPr="00623846">
        <w:rPr>
          <w:szCs w:val="26"/>
        </w:rPr>
        <w:t xml:space="preserve">, as in the case of the Fremantle Bridge. </w:t>
      </w:r>
      <w:r w:rsidRPr="00343EA9">
        <w:rPr>
          <w:rStyle w:val="Emphasis"/>
          <w:szCs w:val="26"/>
          <w:highlight w:val="green"/>
        </w:rPr>
        <w:t>Deliberation</w:t>
      </w:r>
      <w:r w:rsidRPr="00623846">
        <w:rPr>
          <w:sz w:val="26"/>
          <w:szCs w:val="26"/>
          <w:u w:val="single"/>
        </w:rPr>
        <w:t xml:space="preserve"> successfully </w:t>
      </w:r>
      <w:r w:rsidRPr="00343EA9">
        <w:rPr>
          <w:rStyle w:val="Emphasis"/>
          <w:szCs w:val="26"/>
          <w:highlight w:val="green"/>
        </w:rPr>
        <w:t>corrected</w:t>
      </w:r>
      <w:r w:rsidRPr="00623846">
        <w:rPr>
          <w:sz w:val="26"/>
          <w:szCs w:val="26"/>
          <w:u w:val="single"/>
        </w:rPr>
        <w:t xml:space="preserve"> </w:t>
      </w:r>
      <w:r w:rsidRPr="00343EA9">
        <w:rPr>
          <w:sz w:val="26"/>
          <w:szCs w:val="26"/>
          <w:highlight w:val="green"/>
          <w:u w:val="single"/>
        </w:rPr>
        <w:t xml:space="preserve">the </w:t>
      </w:r>
      <w:r w:rsidRPr="00343EA9">
        <w:rPr>
          <w:rStyle w:val="Emphasis"/>
          <w:szCs w:val="26"/>
          <w:highlight w:val="green"/>
        </w:rPr>
        <w:t>influence</w:t>
      </w:r>
      <w:r w:rsidRPr="00343EA9">
        <w:rPr>
          <w:sz w:val="26"/>
          <w:szCs w:val="26"/>
          <w:highlight w:val="green"/>
          <w:u w:val="single"/>
        </w:rPr>
        <w:t xml:space="preserve"> of </w:t>
      </w:r>
      <w:r w:rsidRPr="00343EA9">
        <w:rPr>
          <w:rStyle w:val="Emphasis"/>
          <w:szCs w:val="26"/>
          <w:highlight w:val="green"/>
        </w:rPr>
        <w:t>symbolic politics</w:t>
      </w:r>
      <w:r w:rsidRPr="00623846">
        <w:rPr>
          <w:sz w:val="26"/>
          <w:szCs w:val="26"/>
          <w:u w:val="single"/>
        </w:rPr>
        <w:t xml:space="preserve"> because </w:t>
      </w:r>
      <w:r w:rsidRPr="00343EA9">
        <w:rPr>
          <w:sz w:val="26"/>
          <w:szCs w:val="26"/>
          <w:highlight w:val="green"/>
          <w:u w:val="single"/>
        </w:rPr>
        <w:t>it provided</w:t>
      </w:r>
      <w:r w:rsidRPr="00623846">
        <w:rPr>
          <w:sz w:val="26"/>
          <w:szCs w:val="26"/>
          <w:u w:val="single"/>
        </w:rPr>
        <w:t xml:space="preserve"> both the </w:t>
      </w:r>
      <w:r w:rsidRPr="00343EA9">
        <w:rPr>
          <w:rStyle w:val="Emphasis"/>
          <w:szCs w:val="26"/>
          <w:highlight w:val="green"/>
        </w:rPr>
        <w:t>incentive</w:t>
      </w:r>
      <w:r w:rsidRPr="00343EA9">
        <w:rPr>
          <w:sz w:val="26"/>
          <w:szCs w:val="26"/>
          <w:highlight w:val="green"/>
          <w:u w:val="single"/>
        </w:rPr>
        <w:t xml:space="preserve"> and</w:t>
      </w:r>
      <w:r w:rsidRPr="00623846">
        <w:rPr>
          <w:sz w:val="26"/>
          <w:szCs w:val="26"/>
          <w:u w:val="single"/>
        </w:rPr>
        <w:t xml:space="preserve"> the </w:t>
      </w:r>
      <w:r w:rsidRPr="00343EA9">
        <w:rPr>
          <w:rStyle w:val="Emphasis"/>
          <w:szCs w:val="26"/>
          <w:highlight w:val="green"/>
        </w:rPr>
        <w:t xml:space="preserve">means to develop </w:t>
      </w:r>
      <w:r w:rsidRPr="00623846">
        <w:rPr>
          <w:rStyle w:val="Emphasis"/>
          <w:szCs w:val="26"/>
        </w:rPr>
        <w:t>positions</w:t>
      </w:r>
      <w:r w:rsidRPr="00623846">
        <w:rPr>
          <w:sz w:val="26"/>
          <w:szCs w:val="26"/>
          <w:u w:val="single"/>
        </w:rPr>
        <w:t xml:space="preserve"> on an </w:t>
      </w:r>
      <w:r w:rsidRPr="00623846">
        <w:rPr>
          <w:rStyle w:val="Emphasis"/>
          <w:szCs w:val="26"/>
        </w:rPr>
        <w:t>intersubjective set</w:t>
      </w:r>
      <w:r w:rsidRPr="00623846">
        <w:rPr>
          <w:sz w:val="26"/>
          <w:szCs w:val="26"/>
          <w:u w:val="single"/>
        </w:rPr>
        <w:t xml:space="preserve"> of </w:t>
      </w:r>
      <w:r w:rsidRPr="00623846">
        <w:rPr>
          <w:rStyle w:val="Emphasis"/>
          <w:szCs w:val="26"/>
        </w:rPr>
        <w:t>recognized issues</w:t>
      </w:r>
      <w:r w:rsidRPr="00623846">
        <w:rPr>
          <w:sz w:val="26"/>
          <w:szCs w:val="26"/>
          <w:u w:val="single"/>
        </w:rPr>
        <w:t xml:space="preserve"> that </w:t>
      </w:r>
      <w:r w:rsidRPr="00623846">
        <w:rPr>
          <w:rStyle w:val="Emphasis"/>
          <w:szCs w:val="26"/>
        </w:rPr>
        <w:t>extended beyond</w:t>
      </w:r>
      <w:r w:rsidRPr="00623846">
        <w:rPr>
          <w:sz w:val="26"/>
          <w:szCs w:val="26"/>
          <w:u w:val="single"/>
        </w:rPr>
        <w:t xml:space="preserve"> the </w:t>
      </w:r>
      <w:r w:rsidRPr="00623846">
        <w:rPr>
          <w:rStyle w:val="Emphasis"/>
          <w:szCs w:val="26"/>
        </w:rPr>
        <w:t>narrow set</w:t>
      </w:r>
      <w:r w:rsidRPr="00623846">
        <w:rPr>
          <w:sz w:val="26"/>
          <w:szCs w:val="26"/>
          <w:u w:val="single"/>
        </w:rPr>
        <w:t xml:space="preserve"> of </w:t>
      </w:r>
      <w:r w:rsidRPr="00623846">
        <w:rPr>
          <w:rStyle w:val="Emphasis"/>
          <w:szCs w:val="26"/>
        </w:rPr>
        <w:t>unhelpful symbolic ones</w:t>
      </w:r>
      <w:r w:rsidRPr="00623846">
        <w:rPr>
          <w:szCs w:val="26"/>
        </w:rPr>
        <w:t xml:space="preserve">. The mechanism whereby this occurred did not so much involve changing incentive structures, as predicted by institutional rational choice.71 Rather, </w:t>
      </w:r>
      <w:r w:rsidRPr="00623846">
        <w:rPr>
          <w:sz w:val="26"/>
          <w:szCs w:val="26"/>
          <w:u w:val="single"/>
        </w:rPr>
        <w:t xml:space="preserve">it </w:t>
      </w:r>
      <w:r w:rsidRPr="00623846">
        <w:rPr>
          <w:rStyle w:val="Emphasis"/>
          <w:szCs w:val="26"/>
        </w:rPr>
        <w:t>changed the decision pathway</w:t>
      </w:r>
      <w:r w:rsidRPr="00623846">
        <w:rPr>
          <w:sz w:val="26"/>
          <w:szCs w:val="26"/>
          <w:u w:val="single"/>
        </w:rPr>
        <w:t xml:space="preserve"> </w:t>
      </w:r>
      <w:r w:rsidRPr="00343EA9">
        <w:rPr>
          <w:sz w:val="26"/>
          <w:szCs w:val="26"/>
          <w:highlight w:val="green"/>
          <w:u w:val="single"/>
        </w:rPr>
        <w:t>from</w:t>
      </w:r>
      <w:r w:rsidRPr="00623846">
        <w:rPr>
          <w:sz w:val="26"/>
          <w:szCs w:val="26"/>
          <w:u w:val="single"/>
        </w:rPr>
        <w:t xml:space="preserve"> a </w:t>
      </w:r>
      <w:r w:rsidRPr="00343EA9">
        <w:rPr>
          <w:rStyle w:val="Emphasis"/>
          <w:szCs w:val="26"/>
          <w:highlight w:val="green"/>
        </w:rPr>
        <w:t>casual understanding</w:t>
      </w:r>
      <w:r w:rsidRPr="00343EA9">
        <w:rPr>
          <w:sz w:val="26"/>
          <w:szCs w:val="26"/>
          <w:highlight w:val="green"/>
          <w:u w:val="single"/>
        </w:rPr>
        <w:t xml:space="preserve"> of </w:t>
      </w:r>
      <w:r w:rsidRPr="00343EA9">
        <w:rPr>
          <w:rStyle w:val="Emphasis"/>
          <w:szCs w:val="26"/>
          <w:highlight w:val="green"/>
        </w:rPr>
        <w:t>emotionally appealing content</w:t>
      </w:r>
      <w:r w:rsidRPr="00343EA9">
        <w:rPr>
          <w:sz w:val="26"/>
          <w:szCs w:val="26"/>
          <w:highlight w:val="green"/>
          <w:u w:val="single"/>
        </w:rPr>
        <w:t xml:space="preserve"> to a </w:t>
      </w:r>
      <w:r w:rsidRPr="00343EA9">
        <w:rPr>
          <w:rStyle w:val="Emphasis"/>
          <w:szCs w:val="26"/>
          <w:highlight w:val="green"/>
        </w:rPr>
        <w:t>deeper understanding</w:t>
      </w:r>
      <w:r w:rsidRPr="00623846">
        <w:rPr>
          <w:szCs w:val="26"/>
        </w:rPr>
        <w:t xml:space="preserve"> that allowed participants to better express their own subjectivity. </w:t>
      </w:r>
      <w:r w:rsidRPr="00623846">
        <w:rPr>
          <w:sz w:val="26"/>
          <w:szCs w:val="26"/>
          <w:u w:val="single"/>
        </w:rPr>
        <w:t xml:space="preserve">The change was as much a function of </w:t>
      </w:r>
      <w:r w:rsidRPr="00623846">
        <w:rPr>
          <w:rStyle w:val="Emphasis"/>
          <w:szCs w:val="26"/>
        </w:rPr>
        <w:t>stripping away</w:t>
      </w:r>
      <w:r w:rsidRPr="00623846">
        <w:rPr>
          <w:sz w:val="26"/>
          <w:szCs w:val="26"/>
          <w:u w:val="single"/>
        </w:rPr>
        <w:t xml:space="preserve"> the impact of </w:t>
      </w:r>
      <w:r w:rsidRPr="00623846">
        <w:rPr>
          <w:rStyle w:val="Emphasis"/>
          <w:szCs w:val="26"/>
        </w:rPr>
        <w:t>symbolic arguments</w:t>
      </w:r>
      <w:r w:rsidRPr="00623846">
        <w:rPr>
          <w:sz w:val="26"/>
          <w:szCs w:val="26"/>
          <w:u w:val="single"/>
        </w:rPr>
        <w:t xml:space="preserve"> as it was due to participants’ </w:t>
      </w:r>
      <w:r w:rsidRPr="00343EA9">
        <w:rPr>
          <w:rStyle w:val="Emphasis"/>
          <w:szCs w:val="26"/>
          <w:highlight w:val="green"/>
        </w:rPr>
        <w:t>increased</w:t>
      </w:r>
      <w:r w:rsidRPr="00623846">
        <w:rPr>
          <w:rStyle w:val="Emphasis"/>
          <w:szCs w:val="26"/>
        </w:rPr>
        <w:t xml:space="preserve"> </w:t>
      </w:r>
      <w:r w:rsidRPr="00343EA9">
        <w:rPr>
          <w:rStyle w:val="Emphasis"/>
          <w:szCs w:val="26"/>
          <w:highlight w:val="green"/>
        </w:rPr>
        <w:t>ability</w:t>
      </w:r>
      <w:r w:rsidRPr="00343EA9">
        <w:rPr>
          <w:sz w:val="26"/>
          <w:szCs w:val="26"/>
          <w:highlight w:val="green"/>
          <w:u w:val="single"/>
        </w:rPr>
        <w:t xml:space="preserve"> and </w:t>
      </w:r>
      <w:r w:rsidRPr="00343EA9">
        <w:rPr>
          <w:rStyle w:val="Emphasis"/>
          <w:szCs w:val="26"/>
          <w:highlight w:val="green"/>
        </w:rPr>
        <w:t>willingness</w:t>
      </w:r>
      <w:r w:rsidRPr="00343EA9">
        <w:rPr>
          <w:sz w:val="26"/>
          <w:szCs w:val="26"/>
          <w:highlight w:val="green"/>
          <w:u w:val="single"/>
        </w:rPr>
        <w:t xml:space="preserve"> to </w:t>
      </w:r>
      <w:r w:rsidRPr="00343EA9">
        <w:rPr>
          <w:rStyle w:val="Emphasis"/>
          <w:szCs w:val="26"/>
          <w:highlight w:val="green"/>
        </w:rPr>
        <w:t>deal with issue complexity</w:t>
      </w:r>
      <w:r w:rsidRPr="00623846">
        <w:rPr>
          <w:szCs w:val="26"/>
        </w:rPr>
        <w:t xml:space="preserve">. This suggests that </w:t>
      </w:r>
      <w:r w:rsidRPr="00623846">
        <w:rPr>
          <w:sz w:val="26"/>
          <w:szCs w:val="26"/>
          <w:u w:val="single"/>
        </w:rPr>
        <w:t xml:space="preserve">the transformative effect might be more </w:t>
      </w:r>
      <w:r w:rsidRPr="00623846">
        <w:rPr>
          <w:rStyle w:val="Emphasis"/>
          <w:szCs w:val="26"/>
        </w:rPr>
        <w:t>easily replicated</w:t>
      </w:r>
      <w:r w:rsidRPr="00623846">
        <w:rPr>
          <w:sz w:val="26"/>
          <w:szCs w:val="26"/>
          <w:u w:val="single"/>
        </w:rPr>
        <w:t xml:space="preserve"> in the wider </w:t>
      </w:r>
      <w:r w:rsidRPr="00623846">
        <w:rPr>
          <w:rStyle w:val="Emphasis"/>
          <w:szCs w:val="26"/>
        </w:rPr>
        <w:t>public sphere</w:t>
      </w:r>
      <w:r w:rsidRPr="00623846">
        <w:rPr>
          <w:sz w:val="26"/>
          <w:szCs w:val="26"/>
          <w:u w:val="single"/>
        </w:rPr>
        <w:t xml:space="preserve"> than is ordinarily supposed.</w:t>
      </w:r>
    </w:p>
    <w:p w14:paraId="02E33554" w14:textId="77777777" w:rsidR="00547E48" w:rsidRPr="00D358C0" w:rsidRDefault="00547E48" w:rsidP="00547E48">
      <w:pPr>
        <w:pStyle w:val="Heading4"/>
        <w:rPr>
          <w:rFonts w:cs="Calibri"/>
          <w:bCs/>
        </w:rPr>
      </w:pPr>
      <w:r w:rsidRPr="00D358C0">
        <w:rPr>
          <w:rFonts w:cs="Calibri"/>
        </w:rPr>
        <w:t>N</w:t>
      </w:r>
      <w:r>
        <w:rPr>
          <w:rFonts w:cs="Calibri"/>
        </w:rPr>
        <w:t>o</w:t>
      </w:r>
      <w:r w:rsidRPr="00D358C0">
        <w:rPr>
          <w:rFonts w:cs="Calibri"/>
        </w:rPr>
        <w:t xml:space="preserve"> chance any grab for power succeeds - leftist hackers get bodied by the NSA </w:t>
      </w:r>
      <w:r>
        <w:rPr>
          <w:rFonts w:cs="Calibri"/>
        </w:rPr>
        <w:t>– reform is all we’ve got</w:t>
      </w:r>
    </w:p>
    <w:p w14:paraId="6181963B" w14:textId="77777777" w:rsidR="00547E48" w:rsidRPr="00D358C0" w:rsidRDefault="00547E48" w:rsidP="00547E48">
      <w:r w:rsidRPr="00D358C0">
        <w:t xml:space="preserve">Fredrik </w:t>
      </w:r>
      <w:r w:rsidRPr="00D358C0">
        <w:rPr>
          <w:rStyle w:val="Style13ptBold"/>
        </w:rPr>
        <w:t>deBoer 16</w:t>
      </w:r>
      <w:r w:rsidRPr="00D358C0">
        <w:t>, Limited-Term Lecturer, Introductory Composition at Purdue Program, 3/15/16, “c’mon, guys,” http://fredrikdeboer.com/2016/03/15/cmon-guys/</w:t>
      </w:r>
    </w:p>
    <w:p w14:paraId="436D308D" w14:textId="77777777" w:rsidR="00547E48" w:rsidRPr="00D358C0" w:rsidRDefault="00547E48" w:rsidP="00547E48">
      <w:r w:rsidRPr="00D358C0">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4EEC56E8" w14:textId="77777777" w:rsidR="00547E48" w:rsidRDefault="00547E48" w:rsidP="00547E48">
      <w:pPr>
        <w:rPr>
          <w:rStyle w:val="StyleUnderline"/>
        </w:rPr>
      </w:pPr>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the level of information, before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343EA9">
        <w:rPr>
          <w:rStyle w:val="StyleUnderline"/>
          <w:highlight w:val="green"/>
        </w:rPr>
        <w:t>If</w:t>
      </w:r>
      <w:r w:rsidRPr="000F6325">
        <w:rPr>
          <w:rStyle w:val="StyleUnderline"/>
        </w:rPr>
        <w:t xml:space="preserve"> tomorrow </w:t>
      </w:r>
      <w:r w:rsidRPr="00343EA9">
        <w:rPr>
          <w:rStyle w:val="StyleUnderline"/>
          <w:highlight w:val="green"/>
        </w:rPr>
        <w:t>you</w:t>
      </w:r>
      <w:r w:rsidRPr="000F6325">
        <w:rPr>
          <w:rStyle w:val="StyleUnderline"/>
        </w:rPr>
        <w:t xml:space="preserve"> could </w:t>
      </w:r>
      <w:r w:rsidRPr="00343EA9">
        <w:rPr>
          <w:rStyle w:val="StyleUnderline"/>
          <w:highlight w:val="green"/>
        </w:rPr>
        <w:t>rally as many</w:t>
      </w:r>
      <w:r w:rsidRPr="000F6325">
        <w:rPr>
          <w:rStyle w:val="StyleUnderline"/>
        </w:rPr>
        <w:t xml:space="preserve"> people </w:t>
      </w:r>
      <w:r w:rsidRPr="00343EA9">
        <w:rPr>
          <w:rStyle w:val="StyleUnderline"/>
          <w:highlight w:val="green"/>
        </w:rPr>
        <w:t>as the Bolsheviks had</w:t>
      </w:r>
      <w:r w:rsidRPr="000F6325">
        <w:t xml:space="preserve"> at their revolutionary</w:t>
      </w:r>
      <w:r w:rsidRPr="00D358C0">
        <w:t xml:space="preserve"> peak, </w:t>
      </w:r>
      <w:r w:rsidRPr="00343EA9">
        <w:rPr>
          <w:rStyle w:val="StyleUnderline"/>
          <w:highlight w:val="green"/>
        </w:rPr>
        <w:t>you’re still</w:t>
      </w:r>
      <w:r w:rsidRPr="00D358C0">
        <w:t xml:space="preserve"> left </w:t>
      </w:r>
      <w:r w:rsidRPr="00343EA9">
        <w:rPr>
          <w:rStyle w:val="Emphasis"/>
          <w:highlight w:val="green"/>
        </w:rPr>
        <w:t xml:space="preserve">in a world of F-15s, drones, and cluster </w:t>
      </w:r>
      <w:r w:rsidRPr="00343EA9">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343EA9">
        <w:rPr>
          <w:rStyle w:val="Emphasis"/>
          <w:highlight w:val="green"/>
        </w:rPr>
        <w:t>numbing agents of capitalist luxuries</w:t>
      </w:r>
      <w:r w:rsidRPr="00D358C0">
        <w:t xml:space="preserve"> and the American dream </w:t>
      </w:r>
      <w:r w:rsidRPr="00343EA9">
        <w:rPr>
          <w:rStyle w:val="StyleUnderline"/>
          <w:highlight w:val="green"/>
        </w:rPr>
        <w:t>to damper</w:t>
      </w:r>
      <w:r w:rsidRPr="00D358C0">
        <w:rPr>
          <w:rStyle w:val="StyleUnderline"/>
        </w:rPr>
        <w:t xml:space="preserve"> revolutionary </w:t>
      </w:r>
      <w:r w:rsidRPr="00343EA9">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343EA9">
        <w:rPr>
          <w:rStyle w:val="Emphasis"/>
          <w:highlight w:val="green"/>
        </w:rPr>
        <w:t>This just isn’t 1950s Cuba</w:t>
      </w:r>
      <w:r w:rsidRPr="00D358C0">
        <w:t xml:space="preserve">, guys. </w:t>
      </w:r>
      <w:r w:rsidRPr="00D358C0">
        <w:rPr>
          <w:rStyle w:val="Emphasis"/>
        </w:rPr>
        <w:t>It’s just not</w:t>
      </w:r>
      <w:r w:rsidRPr="00D358C0">
        <w:t xml:space="preserve">. In a very real way, </w:t>
      </w:r>
      <w:r w:rsidRPr="00D358C0">
        <w:rPr>
          <w:rStyle w:val="StyleUnderline"/>
        </w:rPr>
        <w:t xml:space="preserve">modern </w:t>
      </w:r>
      <w:r w:rsidRPr="00343EA9">
        <w:rPr>
          <w:rStyle w:val="StyleUnderline"/>
          <w:highlight w:val="green"/>
        </w:rPr>
        <w:t>tech</w:t>
      </w:r>
      <w:r w:rsidRPr="00D358C0">
        <w:rPr>
          <w:rStyle w:val="StyleUnderline"/>
        </w:rPr>
        <w:t>nology</w:t>
      </w:r>
      <w:r w:rsidRPr="00D358C0">
        <w:t xml:space="preserve"> effectively </w:t>
      </w:r>
      <w:r w:rsidRPr="00343EA9">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343EA9">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343EA9">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343EA9">
        <w:rPr>
          <w:rStyle w:val="StyleUnderline"/>
          <w:highlight w:val="green"/>
        </w:rPr>
        <w:t>there is</w:t>
      </w:r>
      <w:r w:rsidRPr="00343EA9">
        <w:rPr>
          <w:highlight w:val="green"/>
        </w:rPr>
        <w:t xml:space="preserve"> </w:t>
      </w:r>
      <w:r w:rsidRPr="00343EA9">
        <w:rPr>
          <w:rStyle w:val="Emphasis"/>
          <w:highlight w:val="green"/>
        </w:rPr>
        <w:t>little alternative to</w:t>
      </w:r>
      <w:r w:rsidRPr="000F6325">
        <w:rPr>
          <w:rStyle w:val="Emphasis"/>
        </w:rPr>
        <w:t xml:space="preserve"> organization</w:t>
      </w:r>
      <w:r w:rsidRPr="000F6325">
        <w:rPr>
          <w:rStyle w:val="StyleUnderline"/>
        </w:rPr>
        <w:t xml:space="preserve">, to changing minds through </w:t>
      </w:r>
      <w:r w:rsidRPr="00343EA9">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343EA9">
        <w:rPr>
          <w:rStyle w:val="StyleUnderline"/>
          <w:highlight w:val="green"/>
        </w:rPr>
        <w:t>Those</w:t>
      </w:r>
      <w:r w:rsidRPr="000F6325">
        <w:rPr>
          <w:rStyle w:val="StyleUnderline"/>
        </w:rPr>
        <w:t xml:space="preserve"> things </w:t>
      </w:r>
      <w:r w:rsidRPr="00343EA9">
        <w:rPr>
          <w:rStyle w:val="StyleUnderline"/>
          <w:highlight w:val="green"/>
        </w:rPr>
        <w:t>aren’t exactly likely to work</w:t>
      </w:r>
      <w:r w:rsidRPr="000F6325">
        <w:t xml:space="preserve">, either, </w:t>
      </w:r>
      <w:r w:rsidRPr="00343EA9">
        <w:rPr>
          <w:rStyle w:val="StyleUnderline"/>
          <w:highlight w:val="green"/>
        </w:rPr>
        <w:t xml:space="preserve">but they’re a </w:t>
      </w:r>
      <w:r w:rsidRPr="00343EA9">
        <w:rPr>
          <w:rStyle w:val="Emphasis"/>
          <w:highlight w:val="green"/>
        </w:rPr>
        <w:t>hell of a lot</w:t>
      </w:r>
      <w:r w:rsidRPr="000F6325">
        <w:rPr>
          <w:rStyle w:val="Emphasis"/>
        </w:rPr>
        <w:t xml:space="preserve"> </w:t>
      </w:r>
      <w:r w:rsidRPr="00343EA9">
        <w:rPr>
          <w:rStyle w:val="Emphasis"/>
          <w:highlight w:val="green"/>
        </w:rPr>
        <w:t>more plausible than</w:t>
      </w:r>
      <w:r w:rsidRPr="00D358C0">
        <w:rPr>
          <w:rStyle w:val="Emphasis"/>
        </w:rPr>
        <w:t xml:space="preserve"> us </w:t>
      </w:r>
      <w:r w:rsidRPr="00343EA9">
        <w:rPr>
          <w:rStyle w:val="Emphasis"/>
          <w:highlight w:val="green"/>
        </w:rPr>
        <w:t>dweebs taking the Pentagon</w:t>
      </w:r>
      <w:r w:rsidRPr="00343EA9">
        <w:rPr>
          <w:rStyle w:val="StyleUnderline"/>
          <w:highlight w:val="green"/>
        </w:rPr>
        <w:t>.</w:t>
      </w:r>
      <w:r w:rsidRPr="00D358C0">
        <w:rPr>
          <w:rStyle w:val="StyleUnderline"/>
        </w:rPr>
        <w:t xml:space="preserve"> </w:t>
      </w:r>
    </w:p>
    <w:p w14:paraId="5BCED946" w14:textId="77777777" w:rsidR="00547E48" w:rsidRDefault="00547E48" w:rsidP="00547E48">
      <w:pPr>
        <w:rPr>
          <w:rStyle w:val="StyleUnderline"/>
        </w:rPr>
      </w:pPr>
    </w:p>
    <w:p w14:paraId="297227DA" w14:textId="77777777" w:rsidR="00547E48" w:rsidRDefault="00547E48" w:rsidP="00547E48">
      <w:pPr>
        <w:rPr>
          <w:rStyle w:val="StyleUnderline"/>
        </w:rPr>
      </w:pPr>
    </w:p>
    <w:p w14:paraId="1B6F8C5F" w14:textId="77777777" w:rsidR="00547E48" w:rsidRDefault="00547E48" w:rsidP="00547E48">
      <w:pPr>
        <w:rPr>
          <w:rStyle w:val="StyleUnderline"/>
        </w:rPr>
      </w:pPr>
    </w:p>
    <w:p w14:paraId="2168D881" w14:textId="77777777" w:rsidR="00547E48" w:rsidRDefault="00547E48" w:rsidP="00547E48">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343EA9">
        <w:rPr>
          <w:rStyle w:val="StyleUnderline"/>
          <w:highlight w:val="green"/>
        </w:rPr>
        <w:t>In an era of the NSA</w:t>
      </w:r>
      <w:r w:rsidRPr="00D358C0">
        <w:rPr>
          <w:rStyle w:val="StyleUnderline"/>
        </w:rPr>
        <w:t xml:space="preserve"> and </w:t>
      </w:r>
      <w:r w:rsidRPr="000F6325">
        <w:rPr>
          <w:rStyle w:val="StyleUnderline"/>
        </w:rPr>
        <w:t>military robots, it’s really, really hard.</w:t>
      </w:r>
      <w:r w:rsidRPr="000F6325">
        <w:t xml:space="preserve"> </w:t>
      </w:r>
      <w:r w:rsidRPr="000F6325">
        <w:rPr>
          <w:rStyle w:val="Emphasis"/>
        </w:rPr>
        <w:t>“</w:t>
      </w:r>
      <w:r w:rsidRPr="00343EA9">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w:t>
      </w:r>
      <w:r w:rsidRPr="00343EA9">
        <w:rPr>
          <w:rStyle w:val="StyleUnderline"/>
          <w:highlight w:val="green"/>
        </w:rPr>
        <w:t xml:space="preserve">It’s built on </w:t>
      </w:r>
      <w:r w:rsidRPr="00343EA9">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4E4684FC" w14:textId="77777777" w:rsidR="00547E48" w:rsidRDefault="00547E48" w:rsidP="00547E48">
      <w:pPr>
        <w:rPr>
          <w:sz w:val="26"/>
          <w:szCs w:val="26"/>
          <w:u w:val="single"/>
        </w:rPr>
      </w:pPr>
    </w:p>
    <w:p w14:paraId="02689343" w14:textId="77777777" w:rsidR="00547E48" w:rsidRPr="00547E48" w:rsidRDefault="00547E48" w:rsidP="00547E48">
      <w:pPr>
        <w:tabs>
          <w:tab w:val="left" w:pos="4516"/>
        </w:tabs>
      </w:pPr>
    </w:p>
    <w:sectPr w:rsidR="00547E48" w:rsidRPr="00547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71240192">
    <w:abstractNumId w:val="9"/>
  </w:num>
  <w:num w:numId="2" w16cid:durableId="155653312">
    <w:abstractNumId w:val="7"/>
  </w:num>
  <w:num w:numId="3" w16cid:durableId="1214537268">
    <w:abstractNumId w:val="6"/>
  </w:num>
  <w:num w:numId="4" w16cid:durableId="419373643">
    <w:abstractNumId w:val="5"/>
  </w:num>
  <w:num w:numId="5" w16cid:durableId="1924727174">
    <w:abstractNumId w:val="4"/>
  </w:num>
  <w:num w:numId="6" w16cid:durableId="2069065239">
    <w:abstractNumId w:val="8"/>
  </w:num>
  <w:num w:numId="7" w16cid:durableId="1987663504">
    <w:abstractNumId w:val="3"/>
  </w:num>
  <w:num w:numId="8" w16cid:durableId="45107787">
    <w:abstractNumId w:val="2"/>
  </w:num>
  <w:num w:numId="9" w16cid:durableId="588003284">
    <w:abstractNumId w:val="1"/>
  </w:num>
  <w:num w:numId="10" w16cid:durableId="209534466">
    <w:abstractNumId w:val="0"/>
  </w:num>
  <w:num w:numId="11" w16cid:durableId="2105688769">
    <w:abstractNumId w:val="10"/>
  </w:num>
  <w:num w:numId="12" w16cid:durableId="917206389">
    <w:abstractNumId w:val="13"/>
  </w:num>
  <w:num w:numId="13" w16cid:durableId="1824620262">
    <w:abstractNumId w:val="11"/>
  </w:num>
  <w:num w:numId="14" w16cid:durableId="3714216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7E4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47E48"/>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A55D3"/>
  <w15:chartTrackingRefBased/>
  <w15:docId w15:val="{BB27CBA0-F998-4BBF-852A-6A6F5D98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7E48"/>
    <w:rPr>
      <w:rFonts w:ascii="Calibri" w:hAnsi="Calibri" w:cs="Calibri"/>
    </w:rPr>
  </w:style>
  <w:style w:type="paragraph" w:styleId="Heading1">
    <w:name w:val="heading 1"/>
    <w:aliases w:val="Pocket"/>
    <w:basedOn w:val="Normal"/>
    <w:next w:val="Normal"/>
    <w:link w:val="Heading1Char"/>
    <w:qFormat/>
    <w:rsid w:val="00547E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7E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47E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547E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7E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E48"/>
  </w:style>
  <w:style w:type="character" w:customStyle="1" w:styleId="Heading1Char">
    <w:name w:val="Heading 1 Char"/>
    <w:aliases w:val="Pocket Char"/>
    <w:basedOn w:val="DefaultParagraphFont"/>
    <w:link w:val="Heading1"/>
    <w:rsid w:val="00547E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7E4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47E4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47E4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47E4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7E4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47E4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47E48"/>
    <w:rPr>
      <w:color w:val="auto"/>
      <w:u w:val="none"/>
    </w:rPr>
  </w:style>
  <w:style w:type="character" w:styleId="FollowedHyperlink">
    <w:name w:val="FollowedHyperlink"/>
    <w:basedOn w:val="DefaultParagraphFont"/>
    <w:uiPriority w:val="99"/>
    <w:semiHidden/>
    <w:unhideWhenUsed/>
    <w:rsid w:val="00547E48"/>
    <w:rPr>
      <w:color w:val="auto"/>
      <w:u w:val="none"/>
    </w:rPr>
  </w:style>
  <w:style w:type="paragraph" w:customStyle="1" w:styleId="Emphasis1">
    <w:name w:val="Emphasis1"/>
    <w:basedOn w:val="Normal"/>
    <w:link w:val="Emphasis"/>
    <w:autoRedefine/>
    <w:uiPriority w:val="7"/>
    <w:qFormat/>
    <w:rsid w:val="00547E4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99"/>
    <w:qFormat/>
    <w:rsid w:val="00547E4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47E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space.com/starlink-satellite-reentry-ozone-depletion-atmosphere" TargetMode="External"/><Relationship Id="rId30"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15117</Words>
  <Characters>86169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2022-04-23T13:55:00Z</dcterms:created>
  <dcterms:modified xsi:type="dcterms:W3CDTF">2022-04-23T13:56:00Z</dcterms:modified>
</cp:coreProperties>
</file>