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B4B4D" w14:textId="77777777" w:rsidR="00164627" w:rsidRDefault="00164627" w:rsidP="00164627">
      <w:pPr>
        <w:pStyle w:val="Heading1"/>
      </w:pPr>
      <w:r>
        <w:t xml:space="preserve">Greenhill RR R4 </w:t>
      </w:r>
      <w:proofErr w:type="spellStart"/>
      <w:r>
        <w:t>Aff</w:t>
      </w:r>
      <w:proofErr w:type="spellEnd"/>
      <w:r>
        <w:t xml:space="preserve"> vs Harrison AC</w:t>
      </w:r>
    </w:p>
    <w:p w14:paraId="7A048D27" w14:textId="77777777" w:rsidR="00164627" w:rsidRDefault="00164627" w:rsidP="00164627">
      <w:pPr>
        <w:pStyle w:val="Heading1"/>
      </w:pPr>
      <w:r>
        <w:t>1AC</w:t>
      </w:r>
    </w:p>
    <w:p w14:paraId="1BA81C9D" w14:textId="77777777" w:rsidR="00164627" w:rsidRPr="00F413EB" w:rsidRDefault="00164627" w:rsidP="00164627">
      <w:pPr>
        <w:pStyle w:val="Heading3"/>
      </w:pPr>
      <w:r>
        <w:t>Inherency</w:t>
      </w:r>
    </w:p>
    <w:p w14:paraId="1B5E67DD"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 xml:space="preserve">Rich countries are </w:t>
      </w:r>
      <w:r w:rsidRPr="00F413EB">
        <w:rPr>
          <w:rFonts w:asciiTheme="minorHAnsi" w:hAnsiTheme="minorHAnsi" w:cstheme="minorHAnsi"/>
          <w:u w:val="single"/>
        </w:rPr>
        <w:t>blocking</w:t>
      </w:r>
      <w:r w:rsidRPr="00F413EB">
        <w:rPr>
          <w:rFonts w:asciiTheme="minorHAnsi" w:hAnsiTheme="minorHAnsi" w:cstheme="minorHAnsi"/>
        </w:rPr>
        <w:t xml:space="preserve"> a WTO patent-waiver proposal </w:t>
      </w:r>
      <w:r w:rsidRPr="00F413EB">
        <w:rPr>
          <w:rFonts w:asciiTheme="minorHAnsi" w:hAnsiTheme="minorHAnsi" w:cstheme="minorHAnsi"/>
          <w:u w:val="single"/>
        </w:rPr>
        <w:t>necessary</w:t>
      </w:r>
      <w:r w:rsidRPr="00F413EB">
        <w:rPr>
          <w:rFonts w:asciiTheme="minorHAnsi" w:hAnsiTheme="minorHAnsi" w:cstheme="minorHAnsi"/>
        </w:rPr>
        <w:t xml:space="preserve"> to boost global production of COVID vaccines. </w:t>
      </w:r>
    </w:p>
    <w:p w14:paraId="0FC33EF0"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Meredith 21</w:t>
      </w:r>
      <w:r w:rsidRPr="00F413EB">
        <w:rPr>
          <w:rFonts w:asciiTheme="minorHAnsi" w:hAnsiTheme="minorHAnsi" w:cstheme="minorHAnsi"/>
        </w:rPr>
        <w:t xml:space="preserve">. [(Sam Meredith is a Correspondent at CNBC in London, covering international politics, </w:t>
      </w:r>
      <w:proofErr w:type="gramStart"/>
      <w:r w:rsidRPr="00F413EB">
        <w:rPr>
          <w:rFonts w:asciiTheme="minorHAnsi" w:hAnsiTheme="minorHAnsi" w:cstheme="minorHAnsi"/>
        </w:rPr>
        <w:t>energy</w:t>
      </w:r>
      <w:proofErr w:type="gramEnd"/>
      <w:r w:rsidRPr="00F413EB">
        <w:rPr>
          <w:rFonts w:asciiTheme="minorHAnsi" w:hAnsiTheme="minorHAnsi" w:cstheme="minorHAnsi"/>
        </w:rPr>
        <w:t xml:space="preserve"> and business news) “Rich countries are refusing to waive the rights on Covid vaccines as global cases hit record levels,” CNBC, April 22, 2021. </w:t>
      </w:r>
      <w:hyperlink r:id="rId6" w:history="1">
        <w:r w:rsidRPr="00F413EB">
          <w:rPr>
            <w:rStyle w:val="Hyperlink"/>
            <w:rFonts w:asciiTheme="minorHAnsi" w:hAnsiTheme="minorHAnsi" w:cstheme="minorHAnsi"/>
          </w:rPr>
          <w:t>https://www.cnbc.com/2021/04/22/covid-rich-countries-are-refusing-to-waive-ip-rights-on-vaccines.html</w:t>
        </w:r>
      </w:hyperlink>
      <w:r w:rsidRPr="00F413EB">
        <w:rPr>
          <w:rFonts w:asciiTheme="minorHAnsi" w:hAnsiTheme="minorHAnsi" w:cstheme="minorHAnsi"/>
        </w:rPr>
        <w:t>] TDI</w:t>
      </w:r>
    </w:p>
    <w:p w14:paraId="505232C3" w14:textId="77777777" w:rsidR="00164627" w:rsidRPr="00F413EB" w:rsidRDefault="00164627" w:rsidP="00164627">
      <w:pPr>
        <w:rPr>
          <w:rFonts w:asciiTheme="minorHAnsi" w:hAnsiTheme="minorHAnsi" w:cstheme="minorHAnsi"/>
          <w:b/>
          <w:bCs/>
          <w:sz w:val="14"/>
        </w:rPr>
      </w:pPr>
      <w:r w:rsidRPr="00F413EB">
        <w:rPr>
          <w:rFonts w:asciiTheme="minorHAnsi" w:hAnsiTheme="minorHAnsi" w:cstheme="minorHAnsi"/>
          <w:sz w:val="14"/>
        </w:rPr>
        <w:t xml:space="preserve">LONDON — </w:t>
      </w:r>
      <w:r w:rsidRPr="00F413EB">
        <w:rPr>
          <w:rFonts w:asciiTheme="minorHAnsi" w:hAnsiTheme="minorHAnsi" w:cstheme="minorHAnsi"/>
          <w:u w:val="single"/>
        </w:rPr>
        <w:t xml:space="preserve">The U.S., Canada and U.K. are among some of the </w:t>
      </w:r>
      <w:r w:rsidRPr="00F413EB">
        <w:rPr>
          <w:rFonts w:asciiTheme="minorHAnsi" w:hAnsiTheme="minorHAnsi" w:cstheme="minorHAnsi"/>
          <w:highlight w:val="green"/>
          <w:u w:val="single"/>
        </w:rPr>
        <w:t>high-income countries</w:t>
      </w:r>
      <w:r w:rsidRPr="00F413EB">
        <w:rPr>
          <w:rFonts w:asciiTheme="minorHAnsi" w:hAnsiTheme="minorHAnsi" w:cstheme="minorHAnsi"/>
          <w:u w:val="single"/>
        </w:rPr>
        <w:t xml:space="preserve"> actively </w:t>
      </w:r>
      <w:r w:rsidRPr="00F413EB">
        <w:rPr>
          <w:rFonts w:asciiTheme="minorHAnsi" w:hAnsiTheme="minorHAnsi" w:cstheme="minorHAnsi"/>
          <w:b/>
          <w:bCs/>
          <w:highlight w:val="green"/>
          <w:u w:val="single"/>
        </w:rPr>
        <w:t>blocking a patent-waiver proposal</w:t>
      </w:r>
      <w:r w:rsidRPr="00F413EB">
        <w:rPr>
          <w:rFonts w:asciiTheme="minorHAnsi" w:hAnsiTheme="minorHAnsi" w:cstheme="minorHAnsi"/>
          <w:u w:val="single"/>
        </w:rPr>
        <w:t xml:space="preserve"> designed </w:t>
      </w:r>
      <w:r w:rsidRPr="00F413EB">
        <w:rPr>
          <w:rFonts w:asciiTheme="minorHAnsi" w:hAnsiTheme="minorHAnsi" w:cstheme="minorHAnsi"/>
          <w:highlight w:val="green"/>
          <w:u w:val="single"/>
        </w:rPr>
        <w:t xml:space="preserve">to </w:t>
      </w:r>
      <w:r w:rsidRPr="00F413EB">
        <w:rPr>
          <w:rFonts w:asciiTheme="minorHAnsi" w:hAnsiTheme="minorHAnsi" w:cstheme="minorHAnsi"/>
          <w:b/>
          <w:bCs/>
          <w:highlight w:val="green"/>
          <w:u w:val="single"/>
        </w:rPr>
        <w:t>boost</w:t>
      </w:r>
      <w:r w:rsidRPr="00F413EB">
        <w:rPr>
          <w:rFonts w:asciiTheme="minorHAnsi" w:hAnsiTheme="minorHAnsi" w:cstheme="minorHAnsi"/>
          <w:b/>
          <w:bCs/>
          <w:u w:val="single"/>
        </w:rPr>
        <w:t xml:space="preserve"> the </w:t>
      </w:r>
      <w:r w:rsidRPr="00F413EB">
        <w:rPr>
          <w:rFonts w:asciiTheme="minorHAnsi" w:hAnsiTheme="minorHAnsi" w:cstheme="minorHAnsi"/>
          <w:b/>
          <w:bCs/>
          <w:highlight w:val="green"/>
          <w:u w:val="single"/>
        </w:rPr>
        <w:t>global production of Covid-19 vaccines</w:t>
      </w:r>
      <w:r w:rsidRPr="00F413EB">
        <w:rPr>
          <w:rFonts w:asciiTheme="minorHAnsi" w:hAnsiTheme="minorHAnsi" w:cstheme="minorHAnsi"/>
          <w:b/>
          <w:bCs/>
          <w:u w:val="single"/>
        </w:rPr>
        <w:t>.</w:t>
      </w:r>
      <w:r w:rsidRPr="00F413EB">
        <w:rPr>
          <w:rFonts w:asciiTheme="minorHAnsi" w:hAnsiTheme="minorHAnsi" w:cstheme="minorHAnsi"/>
          <w:b/>
          <w:bCs/>
          <w:sz w:val="14"/>
        </w:rPr>
        <w:t xml:space="preserve"> </w:t>
      </w:r>
      <w:r w:rsidRPr="00F413EB">
        <w:rPr>
          <w:rFonts w:asciiTheme="minorHAnsi" w:hAnsiTheme="minorHAnsi" w:cstheme="minorHAnsi"/>
          <w:u w:val="single"/>
        </w:rPr>
        <w:t xml:space="preserve">It comes as coronavirus cases worldwide surge to their highest level so far and </w:t>
      </w:r>
      <w:r w:rsidRPr="00F413EB">
        <w:rPr>
          <w:rFonts w:asciiTheme="minorHAnsi" w:hAnsiTheme="minorHAnsi" w:cstheme="minorHAnsi"/>
          <w:highlight w:val="green"/>
          <w:u w:val="single"/>
        </w:rPr>
        <w:t>the W</w:t>
      </w:r>
      <w:r w:rsidRPr="00F413EB">
        <w:rPr>
          <w:rFonts w:asciiTheme="minorHAnsi" w:hAnsiTheme="minorHAnsi" w:cstheme="minorHAnsi"/>
          <w:u w:val="single"/>
        </w:rPr>
        <w:t xml:space="preserve">orld </w:t>
      </w:r>
      <w:r w:rsidRPr="00F413EB">
        <w:rPr>
          <w:rFonts w:asciiTheme="minorHAnsi" w:hAnsiTheme="minorHAnsi" w:cstheme="minorHAnsi"/>
          <w:highlight w:val="green"/>
          <w:u w:val="single"/>
        </w:rPr>
        <w:t>H</w:t>
      </w:r>
      <w:r w:rsidRPr="00F413EB">
        <w:rPr>
          <w:rFonts w:asciiTheme="minorHAnsi" w:hAnsiTheme="minorHAnsi" w:cstheme="minorHAnsi"/>
          <w:u w:val="single"/>
        </w:rPr>
        <w:t xml:space="preserve">ealth </w:t>
      </w:r>
      <w:r w:rsidRPr="00F413EB">
        <w:rPr>
          <w:rFonts w:asciiTheme="minorHAnsi" w:hAnsiTheme="minorHAnsi" w:cstheme="minorHAnsi"/>
          <w:highlight w:val="green"/>
          <w:u w:val="single"/>
        </w:rPr>
        <w:t>O</w:t>
      </w:r>
      <w:r w:rsidRPr="00F413EB">
        <w:rPr>
          <w:rFonts w:asciiTheme="minorHAnsi" w:hAnsiTheme="minorHAnsi" w:cstheme="minorHAnsi"/>
          <w:u w:val="single"/>
        </w:rPr>
        <w:t xml:space="preserve">rganization has repeatedly </w:t>
      </w:r>
      <w:r w:rsidRPr="00F413EB">
        <w:rPr>
          <w:rFonts w:asciiTheme="minorHAnsi" w:hAnsiTheme="minorHAnsi" w:cstheme="minorHAnsi"/>
          <w:highlight w:val="green"/>
          <w:u w:val="single"/>
        </w:rPr>
        <w:t>admonished a “</w:t>
      </w:r>
      <w:r w:rsidRPr="00F413EB">
        <w:rPr>
          <w:rFonts w:asciiTheme="minorHAnsi" w:hAnsiTheme="minorHAnsi" w:cstheme="minorHAnsi"/>
          <w:b/>
          <w:bCs/>
          <w:highlight w:val="green"/>
          <w:u w:val="single"/>
        </w:rPr>
        <w:t>shocking imbalance” in</w:t>
      </w:r>
      <w:r w:rsidRPr="00F413EB">
        <w:rPr>
          <w:rFonts w:asciiTheme="minorHAnsi" w:hAnsiTheme="minorHAnsi" w:cstheme="minorHAnsi"/>
          <w:b/>
          <w:bCs/>
          <w:u w:val="single"/>
        </w:rPr>
        <w:t xml:space="preserve"> the </w:t>
      </w:r>
      <w:r w:rsidRPr="00F413EB">
        <w:rPr>
          <w:rFonts w:asciiTheme="minorHAnsi" w:hAnsiTheme="minorHAnsi" w:cstheme="minorHAnsi"/>
          <w:b/>
          <w:bCs/>
          <w:highlight w:val="green"/>
          <w:u w:val="single"/>
        </w:rPr>
        <w:t>distribution of vaccines</w:t>
      </w:r>
      <w:r w:rsidRPr="00F413EB">
        <w:rPr>
          <w:rFonts w:asciiTheme="minorHAnsi" w:hAnsiTheme="minorHAnsi" w:cstheme="minorHAnsi"/>
          <w:b/>
          <w:bCs/>
          <w:u w:val="single"/>
        </w:rPr>
        <w:t xml:space="preserve"> amid the pandemic. </w:t>
      </w:r>
      <w:r w:rsidRPr="00F413EB">
        <w:rPr>
          <w:rFonts w:asciiTheme="minorHAnsi" w:hAnsiTheme="minorHAnsi" w:cstheme="min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F413EB">
        <w:rPr>
          <w:rFonts w:asciiTheme="minorHAnsi" w:hAnsiTheme="minorHAnsi" w:cstheme="minorHAnsi"/>
          <w:highlight w:val="green"/>
          <w:u w:val="single"/>
        </w:rPr>
        <w:t>The landmark proposal</w:t>
      </w:r>
      <w:r w:rsidRPr="00F413EB">
        <w:rPr>
          <w:rFonts w:asciiTheme="minorHAnsi" w:hAnsiTheme="minorHAnsi" w:cstheme="minorHAnsi"/>
          <w:u w:val="single"/>
        </w:rPr>
        <w:t>, which was jointly submitted by India and South Africa</w:t>
      </w:r>
      <w:r w:rsidRPr="00F413EB">
        <w:rPr>
          <w:rFonts w:asciiTheme="minorHAnsi" w:hAnsiTheme="minorHAnsi" w:cstheme="minorHAnsi"/>
          <w:sz w:val="14"/>
        </w:rPr>
        <w:t xml:space="preserve"> in October, </w:t>
      </w:r>
      <w:r w:rsidRPr="00F413EB">
        <w:rPr>
          <w:rFonts w:asciiTheme="minorHAnsi" w:hAnsiTheme="minorHAnsi" w:cstheme="minorHAnsi"/>
          <w:u w:val="single"/>
        </w:rPr>
        <w:t xml:space="preserve">has been backed by more than 100 mostly developing countries. It aims to facilitate the manufacture of treatments locally and boost the global vaccination campaign. </w:t>
      </w:r>
      <w:r w:rsidRPr="00F413EB">
        <w:rPr>
          <w:rFonts w:asciiTheme="minorHAnsi" w:hAnsiTheme="minorHAnsi" w:cstheme="minorHAnsi"/>
          <w:sz w:val="14"/>
        </w:rPr>
        <w:t xml:space="preserve">Six months on, </w:t>
      </w:r>
      <w:r w:rsidRPr="00F413EB">
        <w:rPr>
          <w:rFonts w:asciiTheme="minorHAnsi" w:hAnsiTheme="minorHAnsi" w:cstheme="minorHAnsi"/>
          <w:u w:val="single"/>
        </w:rPr>
        <w:t xml:space="preserve">the proposal </w:t>
      </w:r>
      <w:r w:rsidRPr="00F413EB">
        <w:rPr>
          <w:rFonts w:asciiTheme="minorHAnsi" w:hAnsiTheme="minorHAnsi" w:cstheme="minorHAnsi"/>
          <w:highlight w:val="green"/>
          <w:u w:val="single"/>
        </w:rPr>
        <w:t xml:space="preserve">continues to be </w:t>
      </w:r>
      <w:r w:rsidRPr="00F413EB">
        <w:rPr>
          <w:rFonts w:asciiTheme="minorHAnsi" w:hAnsiTheme="minorHAnsi" w:cstheme="minorHAnsi"/>
          <w:b/>
          <w:bCs/>
          <w:highlight w:val="green"/>
          <w:u w:val="single"/>
        </w:rPr>
        <w:t>stonewalled by a</w:t>
      </w:r>
      <w:r w:rsidRPr="00F413EB">
        <w:rPr>
          <w:rFonts w:asciiTheme="minorHAnsi" w:hAnsiTheme="minorHAnsi" w:cstheme="minorHAnsi"/>
          <w:b/>
          <w:bCs/>
          <w:u w:val="single"/>
        </w:rPr>
        <w:t xml:space="preserve"> small number of </w:t>
      </w:r>
      <w:r w:rsidRPr="00F413EB">
        <w:rPr>
          <w:rFonts w:asciiTheme="minorHAnsi" w:hAnsiTheme="minorHAnsi" w:cstheme="minorHAnsi"/>
          <w:b/>
          <w:bCs/>
          <w:highlight w:val="green"/>
          <w:u w:val="single"/>
        </w:rPr>
        <w:t>governments</w:t>
      </w:r>
      <w:r w:rsidRPr="00F413EB">
        <w:rPr>
          <w:rFonts w:asciiTheme="minorHAnsi" w:hAnsiTheme="minorHAnsi" w:cstheme="minorHAnsi"/>
          <w:u w:val="single"/>
        </w:rPr>
        <w:t xml:space="preserve"> — including the U.S., EU, U.K., Switzerland, Japan, Norway, Canada, </w:t>
      </w:r>
      <w:proofErr w:type="gramStart"/>
      <w:r w:rsidRPr="00F413EB">
        <w:rPr>
          <w:rFonts w:asciiTheme="minorHAnsi" w:hAnsiTheme="minorHAnsi" w:cstheme="minorHAnsi"/>
          <w:u w:val="single"/>
        </w:rPr>
        <w:t>Australia</w:t>
      </w:r>
      <w:proofErr w:type="gramEnd"/>
      <w:r w:rsidRPr="00F413EB">
        <w:rPr>
          <w:rFonts w:asciiTheme="minorHAnsi" w:hAnsiTheme="minorHAnsi" w:cstheme="minorHAnsi"/>
          <w:u w:val="single"/>
        </w:rPr>
        <w:t xml:space="preserve"> and Brazil.</w:t>
      </w:r>
      <w:r w:rsidRPr="00F413EB">
        <w:rPr>
          <w:rFonts w:asciiTheme="minorHAnsi" w:hAnsiTheme="minorHAnsi" w:cstheme="minorHAnsi"/>
          <w:sz w:val="14"/>
        </w:rPr>
        <w:t xml:space="preserve"> “In this Covid-19 pandemic, </w:t>
      </w:r>
      <w:r w:rsidRPr="00F413EB">
        <w:rPr>
          <w:rFonts w:asciiTheme="minorHAnsi" w:hAnsiTheme="minorHAnsi" w:cstheme="minorHAnsi"/>
          <w:u w:val="single"/>
        </w:rPr>
        <w:t xml:space="preserve">we are once again </w:t>
      </w:r>
      <w:r w:rsidRPr="00F413EB">
        <w:rPr>
          <w:rFonts w:asciiTheme="minorHAnsi" w:hAnsiTheme="minorHAnsi" w:cstheme="minorHAnsi"/>
          <w:b/>
          <w:bCs/>
          <w:u w:val="single"/>
        </w:rPr>
        <w:t>faced with issues of scarcity</w:t>
      </w:r>
      <w:r w:rsidRPr="00F413EB">
        <w:rPr>
          <w:rFonts w:asciiTheme="minorHAnsi" w:hAnsiTheme="minorHAnsi" w:cstheme="minorHAnsi"/>
          <w:u w:val="single"/>
        </w:rPr>
        <w:t xml:space="preserve">, which can be addressed through diversification of manufacturing and supply capacity and ensuring the </w:t>
      </w:r>
      <w:r w:rsidRPr="00F413EB">
        <w:rPr>
          <w:rFonts w:asciiTheme="minorHAnsi" w:hAnsiTheme="minorHAnsi" w:cstheme="minorHAnsi"/>
          <w:b/>
          <w:bCs/>
          <w:u w:val="single"/>
        </w:rPr>
        <w:t>temporary waiver of relevant intellectual property</w:t>
      </w:r>
      <w:r w:rsidRPr="00F413EB">
        <w:rPr>
          <w:rFonts w:asciiTheme="minorHAnsi" w:hAnsiTheme="minorHAnsi" w:cstheme="minorHAnsi"/>
          <w:sz w:val="14"/>
        </w:rPr>
        <w:t xml:space="preserve">,” Dr. Maria Guevara, international medical secretary at </w:t>
      </w:r>
      <w:proofErr w:type="spellStart"/>
      <w:r w:rsidRPr="00F413EB">
        <w:rPr>
          <w:rFonts w:asciiTheme="minorHAnsi" w:hAnsiTheme="minorHAnsi" w:cstheme="minorHAnsi"/>
          <w:sz w:val="14"/>
        </w:rPr>
        <w:t>Medecins</w:t>
      </w:r>
      <w:proofErr w:type="spellEnd"/>
      <w:r w:rsidRPr="00F413EB">
        <w:rPr>
          <w:rFonts w:asciiTheme="minorHAnsi" w:hAnsiTheme="minorHAnsi" w:cstheme="minorHAnsi"/>
          <w:sz w:val="14"/>
        </w:rPr>
        <w:t xml:space="preserve"> Sans </w:t>
      </w:r>
      <w:proofErr w:type="spellStart"/>
      <w:r w:rsidRPr="00F413EB">
        <w:rPr>
          <w:rFonts w:asciiTheme="minorHAnsi" w:hAnsiTheme="minorHAnsi" w:cstheme="minorHAnsi"/>
          <w:sz w:val="14"/>
        </w:rPr>
        <w:t>Frontieres</w:t>
      </w:r>
      <w:proofErr w:type="spellEnd"/>
      <w:r w:rsidRPr="00F413EB">
        <w:rPr>
          <w:rFonts w:asciiTheme="minorHAnsi" w:hAnsiTheme="minorHAnsi" w:cstheme="minorHAnsi"/>
          <w:sz w:val="14"/>
        </w:rPr>
        <w:t>, said in a statement on Wednesday. “</w:t>
      </w:r>
      <w:r w:rsidRPr="00F413EB">
        <w:rPr>
          <w:rFonts w:asciiTheme="minorHAnsi" w:hAnsiTheme="minorHAnsi" w:cstheme="minorHAnsi"/>
          <w:u w:val="single"/>
        </w:rPr>
        <w:t>It is about saving lives at the end, not protecting systems</w:t>
      </w:r>
      <w:r w:rsidRPr="00F413EB">
        <w:rPr>
          <w:rFonts w:asciiTheme="minorHAnsi" w:hAnsiTheme="minorHAnsi" w:cstheme="minorHAnsi"/>
          <w:sz w:val="14"/>
        </w:rPr>
        <w:t xml:space="preserve">.” </w:t>
      </w:r>
      <w:r w:rsidRPr="00F413EB">
        <w:rPr>
          <w:rFonts w:asciiTheme="minorHAnsi" w:hAnsiTheme="minorHAnsi" w:cstheme="minorHAnsi"/>
          <w:highlight w:val="green"/>
          <w:u w:val="single"/>
        </w:rPr>
        <w:t>The</w:t>
      </w:r>
      <w:r w:rsidRPr="00F413EB">
        <w:rPr>
          <w:rFonts w:asciiTheme="minorHAnsi" w:hAnsiTheme="minorHAnsi" w:cstheme="minorHAnsi"/>
          <w:u w:val="single"/>
        </w:rPr>
        <w:t xml:space="preserve"> </w:t>
      </w:r>
      <w:r w:rsidRPr="00F413EB">
        <w:rPr>
          <w:rFonts w:asciiTheme="minorHAnsi" w:hAnsiTheme="minorHAnsi" w:cstheme="minorHAnsi"/>
          <w:b/>
          <w:bCs/>
          <w:u w:val="single"/>
        </w:rPr>
        <w:t xml:space="preserve">urgency and </w:t>
      </w:r>
      <w:r w:rsidRPr="00F413EB">
        <w:rPr>
          <w:rFonts w:asciiTheme="minorHAnsi" w:hAnsiTheme="minorHAnsi" w:cstheme="minorHAnsi"/>
          <w:b/>
          <w:bCs/>
          <w:highlight w:val="green"/>
          <w:u w:val="single"/>
        </w:rPr>
        <w:t>importance of waiving certain i</w:t>
      </w:r>
      <w:r w:rsidRPr="00F413EB">
        <w:rPr>
          <w:rFonts w:asciiTheme="minorHAnsi" w:hAnsiTheme="minorHAnsi" w:cstheme="minorHAnsi"/>
          <w:b/>
          <w:bCs/>
          <w:u w:val="single"/>
        </w:rPr>
        <w:t xml:space="preserve">ntellectual </w:t>
      </w:r>
      <w:r w:rsidRPr="00F413EB">
        <w:rPr>
          <w:rFonts w:asciiTheme="minorHAnsi" w:hAnsiTheme="minorHAnsi" w:cstheme="minorHAnsi"/>
          <w:b/>
          <w:bCs/>
          <w:highlight w:val="green"/>
          <w:u w:val="single"/>
        </w:rPr>
        <w:t>p</w:t>
      </w:r>
      <w:r w:rsidRPr="00F413EB">
        <w:rPr>
          <w:rFonts w:asciiTheme="minorHAnsi" w:hAnsiTheme="minorHAnsi" w:cstheme="minorHAnsi"/>
          <w:b/>
          <w:bCs/>
          <w:u w:val="single"/>
        </w:rPr>
        <w:t xml:space="preserve">roperty rights amid the pandemic </w:t>
      </w:r>
      <w:r w:rsidRPr="00F413EB">
        <w:rPr>
          <w:rFonts w:asciiTheme="minorHAnsi" w:hAnsiTheme="minorHAnsi" w:cstheme="minorHAnsi"/>
          <w:b/>
          <w:bCs/>
          <w:highlight w:val="green"/>
          <w:u w:val="single"/>
        </w:rPr>
        <w:t>have</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been underscored</w:t>
      </w:r>
      <w:r w:rsidRPr="00F413EB">
        <w:rPr>
          <w:rFonts w:asciiTheme="minorHAnsi" w:hAnsiTheme="minorHAnsi" w:cstheme="minorHAnsi"/>
          <w:b/>
          <w:bCs/>
          <w:u w:val="single"/>
        </w:rPr>
        <w:t xml:space="preserve"> </w:t>
      </w:r>
      <w:r w:rsidRPr="00F413EB">
        <w:rPr>
          <w:rFonts w:asciiTheme="minorHAnsi" w:hAnsiTheme="minorHAnsi" w:cstheme="minorHAnsi"/>
          <w:u w:val="single"/>
        </w:rPr>
        <w:t xml:space="preserve">by the WHO, health experts, civil society groups, trade unions, former world leaders, international medical charities, Nobel laureates and human rights organizations. </w:t>
      </w:r>
      <w:r w:rsidRPr="00F413EB">
        <w:rPr>
          <w:rFonts w:asciiTheme="minorHAnsi" w:hAnsiTheme="minorHAnsi" w:cstheme="minorHAnsi"/>
          <w:sz w:val="14"/>
        </w:rPr>
        <w:t xml:space="preserve">Why does it matter? </w:t>
      </w:r>
      <w:r w:rsidRPr="00F413EB">
        <w:rPr>
          <w:rFonts w:asciiTheme="minorHAnsi" w:hAnsiTheme="minorHAnsi" w:cstheme="minorHAnsi"/>
          <w:highlight w:val="green"/>
          <w:u w:val="single"/>
        </w:rPr>
        <w:t>The waiver</w:t>
      </w:r>
      <w:r w:rsidRPr="00F413EB">
        <w:rPr>
          <w:rFonts w:asciiTheme="minorHAnsi" w:hAnsiTheme="minorHAnsi" w:cstheme="minorHAnsi"/>
          <w:u w:val="single"/>
        </w:rPr>
        <w:t xml:space="preserve">, if adopted at the General Council, the WTO’s highest-level decision-making body, </w:t>
      </w:r>
      <w:r w:rsidRPr="00F413EB">
        <w:rPr>
          <w:rFonts w:asciiTheme="minorHAnsi" w:hAnsiTheme="minorHAnsi" w:cstheme="minorHAnsi"/>
          <w:highlight w:val="green"/>
          <w:u w:val="single"/>
        </w:rPr>
        <w:t xml:space="preserve">could </w:t>
      </w:r>
      <w:r w:rsidRPr="00F413EB">
        <w:rPr>
          <w:rFonts w:asciiTheme="minorHAnsi" w:hAnsiTheme="minorHAnsi" w:cstheme="minorHAnsi"/>
          <w:b/>
          <w:bCs/>
          <w:highlight w:val="green"/>
          <w:u w:val="single"/>
        </w:rPr>
        <w:t xml:space="preserve">help countries </w:t>
      </w:r>
      <w:r w:rsidRPr="00F413EB">
        <w:rPr>
          <w:rFonts w:asciiTheme="minorHAnsi" w:hAnsiTheme="minorHAnsi" w:cstheme="minorHAnsi"/>
          <w:b/>
          <w:bCs/>
          <w:u w:val="single"/>
        </w:rPr>
        <w:t xml:space="preserve">around the world </w:t>
      </w:r>
      <w:r w:rsidRPr="00F413EB">
        <w:rPr>
          <w:rFonts w:asciiTheme="minorHAnsi" w:hAnsiTheme="minorHAnsi" w:cstheme="minorHAnsi"/>
          <w:b/>
          <w:bCs/>
          <w:highlight w:val="green"/>
          <w:u w:val="single"/>
        </w:rPr>
        <w:t>overcome</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legal barriers</w:t>
      </w:r>
      <w:r w:rsidRPr="00F413EB">
        <w:rPr>
          <w:rFonts w:asciiTheme="minorHAnsi" w:hAnsiTheme="minorHAnsi" w:cstheme="minorHAnsi"/>
          <w:b/>
          <w:bCs/>
          <w:u w:val="single"/>
        </w:rPr>
        <w:t xml:space="preserve"> </w:t>
      </w:r>
      <w:r w:rsidRPr="00F413EB">
        <w:rPr>
          <w:rFonts w:asciiTheme="minorHAnsi" w:hAnsiTheme="minorHAnsi" w:cstheme="minorHAnsi"/>
          <w:highlight w:val="green"/>
          <w:u w:val="single"/>
        </w:rPr>
        <w:t>preventing them from</w:t>
      </w:r>
      <w:r w:rsidRPr="00F413EB">
        <w:rPr>
          <w:rFonts w:asciiTheme="minorHAnsi" w:hAnsiTheme="minorHAnsi" w:cstheme="minorHAnsi"/>
          <w:u w:val="single"/>
        </w:rPr>
        <w:t xml:space="preserve"> </w:t>
      </w:r>
      <w:r w:rsidRPr="00F413EB">
        <w:rPr>
          <w:rFonts w:asciiTheme="minorHAnsi" w:hAnsiTheme="minorHAnsi" w:cstheme="minorHAnsi"/>
          <w:highlight w:val="green"/>
          <w:u w:val="single"/>
        </w:rPr>
        <w:t>producing their own</w:t>
      </w:r>
      <w:r w:rsidRPr="00F413EB">
        <w:rPr>
          <w:rFonts w:asciiTheme="minorHAnsi" w:hAnsiTheme="minorHAnsi" w:cstheme="minorHAnsi"/>
          <w:u w:val="single"/>
        </w:rPr>
        <w:t xml:space="preserve"> Covid </w:t>
      </w:r>
      <w:r w:rsidRPr="00F413EB">
        <w:rPr>
          <w:rFonts w:asciiTheme="minorHAnsi" w:hAnsiTheme="minorHAnsi" w:cstheme="minorHAnsi"/>
          <w:highlight w:val="green"/>
          <w:u w:val="single"/>
        </w:rPr>
        <w:t>vaccines</w:t>
      </w:r>
      <w:r w:rsidRPr="00F413EB">
        <w:rPr>
          <w:rFonts w:asciiTheme="minorHAnsi" w:hAnsiTheme="minorHAnsi" w:cstheme="minorHAnsi"/>
          <w:u w:val="single"/>
        </w:rPr>
        <w:t xml:space="preserve"> and treatments. Advocates</w:t>
      </w:r>
      <w:r w:rsidRPr="00F413EB">
        <w:rPr>
          <w:rFonts w:asciiTheme="minorHAnsi" w:hAnsiTheme="minorHAnsi" w:cstheme="minorHAnsi"/>
          <w:sz w:val="14"/>
        </w:rPr>
        <w:t xml:space="preserve"> of the proposal have conceded the waiver is not a “silver bullet,” but </w:t>
      </w:r>
      <w:r w:rsidRPr="00F413EB">
        <w:rPr>
          <w:rFonts w:asciiTheme="minorHAnsi" w:hAnsiTheme="minorHAnsi" w:cstheme="minorHAnsi"/>
          <w:u w:val="single"/>
        </w:rPr>
        <w:t xml:space="preserve">argue that </w:t>
      </w:r>
      <w:r w:rsidRPr="00F413EB">
        <w:rPr>
          <w:rFonts w:asciiTheme="minorHAnsi" w:hAnsiTheme="minorHAnsi" w:cstheme="minorHAnsi"/>
          <w:b/>
          <w:bCs/>
          <w:u w:val="single"/>
        </w:rPr>
        <w:t>removing barriers</w:t>
      </w:r>
      <w:r w:rsidRPr="00F413EB">
        <w:rPr>
          <w:rFonts w:asciiTheme="minorHAnsi" w:hAnsiTheme="minorHAnsi" w:cstheme="minorHAnsi"/>
          <w:u w:val="single"/>
        </w:rPr>
        <w:t xml:space="preserve"> toward the development, production and approval of vaccines is </w:t>
      </w:r>
      <w:r w:rsidRPr="00F413EB">
        <w:rPr>
          <w:rFonts w:asciiTheme="minorHAnsi" w:hAnsiTheme="minorHAnsi" w:cstheme="minorHAnsi"/>
          <w:b/>
          <w:bCs/>
          <w:u w:val="single"/>
        </w:rPr>
        <w:t>vital in the fight to prevent, treat and contain the coronavirus.</w:t>
      </w:r>
    </w:p>
    <w:p w14:paraId="7C7237CE"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 xml:space="preserve">The pandemic is </w:t>
      </w:r>
      <w:r w:rsidRPr="00F413EB">
        <w:rPr>
          <w:rFonts w:asciiTheme="minorHAnsi" w:hAnsiTheme="minorHAnsi" w:cstheme="minorHAnsi"/>
          <w:u w:val="single"/>
        </w:rPr>
        <w:t>raging</w:t>
      </w:r>
      <w:r w:rsidRPr="00F413EB">
        <w:rPr>
          <w:rFonts w:asciiTheme="minorHAnsi" w:hAnsiTheme="minorHAnsi" w:cstheme="minorHAnsi"/>
        </w:rPr>
        <w:t xml:space="preserve"> through developing economies and inflicting loss on a </w:t>
      </w:r>
      <w:r w:rsidRPr="00F413EB">
        <w:rPr>
          <w:rFonts w:asciiTheme="minorHAnsi" w:hAnsiTheme="minorHAnsi" w:cstheme="minorHAnsi"/>
          <w:u w:val="single"/>
        </w:rPr>
        <w:t>horrific scale</w:t>
      </w:r>
      <w:r w:rsidRPr="00F413EB">
        <w:rPr>
          <w:rFonts w:asciiTheme="minorHAnsi" w:hAnsiTheme="minorHAnsi" w:cstheme="minorHAnsi"/>
        </w:rPr>
        <w:t>.</w:t>
      </w:r>
    </w:p>
    <w:p w14:paraId="44D3D94A"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Lindsey 21</w:t>
      </w:r>
      <w:r w:rsidRPr="00F413EB">
        <w:rPr>
          <w:rFonts w:asciiTheme="minorHAnsi" w:hAnsiTheme="minorHAnsi" w:cstheme="minorHAnsi"/>
        </w:rPr>
        <w:t xml:space="preserve">. [(Brink Lindsey) “Why intellectual property and pandemics don’t mix,” Brookings Institution, June 3, 2021. </w:t>
      </w:r>
      <w:hyperlink r:id="rId7" w:history="1">
        <w:r w:rsidRPr="00F413EB">
          <w:rPr>
            <w:rStyle w:val="Hyperlink"/>
            <w:rFonts w:asciiTheme="minorHAnsi" w:hAnsiTheme="minorHAnsi" w:cstheme="minorHAnsi"/>
          </w:rPr>
          <w:t>https://www.brookings.edu/blog/up-front/2021/06/03/why-intellectual-property-and-pandemics-dont-mix/</w:t>
        </w:r>
      </w:hyperlink>
      <w:r w:rsidRPr="00F413EB">
        <w:rPr>
          <w:rFonts w:asciiTheme="minorHAnsi" w:hAnsiTheme="minorHAnsi" w:cstheme="minorHAnsi"/>
        </w:rPr>
        <w:t>] TDI</w:t>
      </w:r>
    </w:p>
    <w:p w14:paraId="0E43C4AD" w14:textId="77777777" w:rsidR="00164627" w:rsidRDefault="00164627" w:rsidP="00164627">
      <w:pPr>
        <w:rPr>
          <w:rFonts w:asciiTheme="minorHAnsi" w:hAnsiTheme="minorHAnsi" w:cstheme="minorHAnsi"/>
          <w:b/>
          <w:bCs/>
          <w:u w:val="single"/>
        </w:rPr>
      </w:pPr>
      <w:r w:rsidRPr="00F413EB">
        <w:rPr>
          <w:rFonts w:asciiTheme="minorHAnsi" w:hAnsiTheme="minorHAnsi" w:cstheme="minorHAnsi"/>
          <w:u w:val="single"/>
        </w:rPr>
        <w:t xml:space="preserve">Although focusing on these immediate constraints is vital, we cannot confine our attention to the short term. </w:t>
      </w:r>
      <w:proofErr w:type="gramStart"/>
      <w:r w:rsidRPr="00F413EB">
        <w:rPr>
          <w:rFonts w:asciiTheme="minorHAnsi" w:hAnsiTheme="minorHAnsi" w:cstheme="minorHAnsi"/>
          <w:u w:val="single"/>
        </w:rPr>
        <w:t>First of all</w:t>
      </w:r>
      <w:proofErr w:type="gramEnd"/>
      <w:r w:rsidRPr="00F413EB">
        <w:rPr>
          <w:rFonts w:asciiTheme="minorHAnsi" w:hAnsiTheme="minorHAnsi" w:cstheme="minorHAnsi"/>
          <w:u w:val="single"/>
        </w:rPr>
        <w:t xml:space="preserve">, the </w:t>
      </w:r>
      <w:r w:rsidRPr="00F413EB">
        <w:rPr>
          <w:rFonts w:asciiTheme="minorHAnsi" w:hAnsiTheme="minorHAnsi" w:cstheme="minorHAnsi"/>
          <w:b/>
          <w:bCs/>
          <w:highlight w:val="green"/>
          <w:u w:val="single"/>
        </w:rPr>
        <w:t>COVID-19 pandemic is far from over</w:t>
      </w:r>
      <w:r w:rsidRPr="00F413EB">
        <w:rPr>
          <w:rFonts w:asciiTheme="minorHAnsi" w:hAnsiTheme="minorHAnsi" w:cstheme="minorHAnsi"/>
          <w:u w:val="single"/>
        </w:rPr>
        <w:t xml:space="preserve">. Although Americans can now see the light at the end of the tunnel thanks to the rapid rollout of vaccines, most of the world isn’t so lucky. </w:t>
      </w:r>
      <w:r w:rsidRPr="00F413EB">
        <w:rPr>
          <w:rFonts w:asciiTheme="minorHAnsi" w:hAnsiTheme="minorHAnsi" w:cstheme="minorHAnsi"/>
          <w:highlight w:val="green"/>
          <w:u w:val="single"/>
        </w:rPr>
        <w:t>The virus is</w:t>
      </w:r>
      <w:r w:rsidRPr="00F413EB">
        <w:rPr>
          <w:rFonts w:asciiTheme="minorHAnsi" w:hAnsiTheme="minorHAnsi" w:cstheme="minorHAnsi"/>
          <w:u w:val="single"/>
        </w:rPr>
        <w:t xml:space="preserve"> </w:t>
      </w:r>
      <w:r w:rsidRPr="00F413EB">
        <w:rPr>
          <w:rFonts w:asciiTheme="minorHAnsi" w:hAnsiTheme="minorHAnsi" w:cstheme="minorHAnsi"/>
          <w:b/>
          <w:bCs/>
          <w:u w:val="single"/>
        </w:rPr>
        <w:t xml:space="preserve">currently </w:t>
      </w:r>
      <w:r w:rsidRPr="00F413EB">
        <w:rPr>
          <w:rFonts w:asciiTheme="minorHAnsi" w:hAnsiTheme="minorHAnsi" w:cstheme="minorHAnsi"/>
          <w:b/>
          <w:bCs/>
          <w:highlight w:val="green"/>
          <w:u w:val="single"/>
        </w:rPr>
        <w:t>raging in India</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and throughout South America</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overwhelming</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health care systems</w:t>
      </w:r>
      <w:r w:rsidRPr="00F413EB">
        <w:rPr>
          <w:rFonts w:asciiTheme="minorHAnsi" w:hAnsiTheme="minorHAnsi" w:cstheme="minorHAnsi"/>
          <w:b/>
          <w:bCs/>
          <w:u w:val="single"/>
        </w:rPr>
        <w:t xml:space="preserve"> and inflicting suffering and loss on a horrific scale</w:t>
      </w:r>
      <w:r w:rsidRPr="00F413EB">
        <w:rPr>
          <w:rFonts w:asciiTheme="minorHAnsi" w:hAnsiTheme="minorHAnsi" w:cstheme="minorHAnsi"/>
          <w:u w:val="single"/>
        </w:rPr>
        <w:t>.</w:t>
      </w:r>
      <w:r w:rsidRPr="00F413EB">
        <w:rPr>
          <w:rFonts w:asciiTheme="minorHAnsi" w:hAnsiTheme="minorHAnsi" w:cstheme="minorHAnsi"/>
        </w:rPr>
        <w:t xml:space="preserve"> And consider the fact that Australia, which has been successful in suppressing the virus, recently announced it was sticking to plans to keep its borders closed until mid-2022. </w:t>
      </w:r>
      <w:r w:rsidRPr="00F413EB">
        <w:rPr>
          <w:rFonts w:asciiTheme="minorHAnsi" w:hAnsiTheme="minorHAnsi" w:cstheme="minorHAnsi"/>
          <w:highlight w:val="green"/>
          <w:u w:val="single"/>
        </w:rPr>
        <w:t>Criticisms of</w:t>
      </w:r>
      <w:r w:rsidRPr="00F413EB">
        <w:rPr>
          <w:rFonts w:asciiTheme="minorHAnsi" w:hAnsiTheme="minorHAnsi" w:cstheme="minorHAnsi"/>
          <w:u w:val="single"/>
        </w:rPr>
        <w:t xml:space="preserve"> the </w:t>
      </w:r>
      <w:r w:rsidRPr="00F413EB">
        <w:rPr>
          <w:rFonts w:asciiTheme="minorHAnsi" w:hAnsiTheme="minorHAnsi" w:cstheme="minorHAnsi"/>
          <w:highlight w:val="green"/>
          <w:u w:val="single"/>
        </w:rPr>
        <w:t>TRIPS</w:t>
      </w:r>
      <w:r w:rsidRPr="00F413EB">
        <w:rPr>
          <w:rFonts w:asciiTheme="minorHAnsi" w:hAnsiTheme="minorHAnsi" w:cstheme="minorHAnsi"/>
          <w:u w:val="single"/>
        </w:rPr>
        <w:t xml:space="preserve"> waiver that focus only on the next few months </w:t>
      </w:r>
      <w:r w:rsidRPr="00F413EB">
        <w:rPr>
          <w:rFonts w:asciiTheme="minorHAnsi" w:hAnsiTheme="minorHAnsi" w:cstheme="minorHAnsi"/>
          <w:highlight w:val="green"/>
          <w:u w:val="single"/>
        </w:rPr>
        <w:t>are</w:t>
      </w:r>
      <w:r w:rsidRPr="00F413EB">
        <w:rPr>
          <w:rFonts w:asciiTheme="minorHAnsi" w:hAnsiTheme="minorHAnsi" w:cstheme="minorHAnsi"/>
          <w:u w:val="single"/>
        </w:rPr>
        <w:t xml:space="preserve"> </w:t>
      </w:r>
      <w:r w:rsidRPr="00F413EB">
        <w:rPr>
          <w:rFonts w:asciiTheme="minorHAnsi" w:hAnsiTheme="minorHAnsi" w:cstheme="minorHAnsi"/>
          <w:b/>
          <w:bCs/>
          <w:u w:val="single"/>
        </w:rPr>
        <w:t xml:space="preserve">therefore </w:t>
      </w:r>
      <w:r w:rsidRPr="00F413EB">
        <w:rPr>
          <w:rFonts w:asciiTheme="minorHAnsi" w:hAnsiTheme="minorHAnsi" w:cstheme="minorHAnsi"/>
          <w:b/>
          <w:bCs/>
          <w:highlight w:val="green"/>
          <w:u w:val="single"/>
        </w:rPr>
        <w:t>short-sighted</w:t>
      </w:r>
      <w:r w:rsidRPr="00F413EB">
        <w:rPr>
          <w:rFonts w:asciiTheme="minorHAnsi" w:hAnsiTheme="minorHAnsi" w:cstheme="minorHAnsi"/>
          <w:u w:val="single"/>
        </w:rPr>
        <w:t xml:space="preserve">: this </w:t>
      </w:r>
      <w:r w:rsidRPr="00F413EB">
        <w:rPr>
          <w:rFonts w:asciiTheme="minorHAnsi" w:hAnsiTheme="minorHAnsi" w:cstheme="minorHAnsi"/>
          <w:highlight w:val="green"/>
          <w:u w:val="single"/>
        </w:rPr>
        <w:t xml:space="preserve">pandemic </w:t>
      </w:r>
      <w:r w:rsidRPr="00F413EB">
        <w:rPr>
          <w:rFonts w:asciiTheme="minorHAnsi" w:hAnsiTheme="minorHAnsi" w:cstheme="minorHAnsi"/>
          <w:u w:val="single"/>
        </w:rPr>
        <w:t xml:space="preserve">could well </w:t>
      </w:r>
      <w:r w:rsidRPr="00F413EB">
        <w:rPr>
          <w:rFonts w:asciiTheme="minorHAnsi" w:hAnsiTheme="minorHAnsi" w:cstheme="minorHAnsi"/>
          <w:b/>
          <w:bCs/>
          <w:highlight w:val="green"/>
          <w:u w:val="single"/>
        </w:rPr>
        <w:t xml:space="preserve">drag on </w:t>
      </w:r>
      <w:r w:rsidRPr="00F413EB">
        <w:rPr>
          <w:rFonts w:asciiTheme="minorHAnsi" w:hAnsiTheme="minorHAnsi" w:cstheme="minorHAnsi"/>
          <w:b/>
          <w:bCs/>
          <w:u w:val="single"/>
        </w:rPr>
        <w:t xml:space="preserve">long </w:t>
      </w:r>
      <w:r w:rsidRPr="00F413EB">
        <w:rPr>
          <w:rFonts w:asciiTheme="minorHAnsi" w:hAnsiTheme="minorHAnsi" w:cstheme="minorHAnsi"/>
          <w:b/>
          <w:bCs/>
          <w:highlight w:val="green"/>
          <w:u w:val="single"/>
        </w:rPr>
        <w:t>enough for elimination of patent restrictions</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to enable new vaccine producers</w:t>
      </w:r>
      <w:r w:rsidRPr="00F413EB">
        <w:rPr>
          <w:rFonts w:asciiTheme="minorHAnsi" w:hAnsiTheme="minorHAnsi" w:cstheme="minorHAnsi"/>
          <w:b/>
          <w:bCs/>
          <w:u w:val="single"/>
        </w:rPr>
        <w:t xml:space="preserve"> to make a positive difference.</w:t>
      </w:r>
    </w:p>
    <w:p w14:paraId="58DCDDB0" w14:textId="77777777" w:rsidR="00164627" w:rsidRDefault="00164627" w:rsidP="00164627">
      <w:pPr>
        <w:rPr>
          <w:rFonts w:asciiTheme="minorHAnsi" w:hAnsiTheme="minorHAnsi" w:cstheme="minorHAnsi"/>
          <w:b/>
          <w:bCs/>
          <w:u w:val="single"/>
        </w:rPr>
      </w:pPr>
    </w:p>
    <w:p w14:paraId="2C3195A9" w14:textId="77777777" w:rsidR="00164627" w:rsidRDefault="00164627" w:rsidP="00164627">
      <w:pPr>
        <w:pStyle w:val="Heading3"/>
      </w:pPr>
      <w:r>
        <w:t>Advantage 1</w:t>
      </w:r>
    </w:p>
    <w:p w14:paraId="05473D61" w14:textId="77777777" w:rsidR="00164627" w:rsidRDefault="00164627" w:rsidP="00164627">
      <w:pPr>
        <w:pStyle w:val="Heading4"/>
      </w:pPr>
      <w:r>
        <w:t>US support for a waiver has been in name only – failure to actualize the vaccine IP waiver is killing US global influence.</w:t>
      </w:r>
    </w:p>
    <w:p w14:paraId="190A6292" w14:textId="77777777" w:rsidR="00164627" w:rsidRPr="006E7A1D" w:rsidRDefault="00164627" w:rsidP="00164627">
      <w:r>
        <w:rPr>
          <w:rStyle w:val="Style13ptBold"/>
        </w:rPr>
        <w:t xml:space="preserve">Day 7/19 </w:t>
      </w:r>
      <w:r>
        <w:t>“</w:t>
      </w:r>
      <w:r w:rsidRPr="00924F60">
        <w:t>Biden Just Turned Down a Golden Opportunity to End Vaccine Apartheid</w:t>
      </w:r>
      <w:r>
        <w:t>” Meagan Day [</w:t>
      </w:r>
      <w:r w:rsidRPr="00924F60">
        <w:t>staff writer at Jacobin</w:t>
      </w:r>
      <w:r>
        <w:t xml:space="preserve">, </w:t>
      </w:r>
      <w:r w:rsidRPr="00924F60">
        <w:t>Her articles have also appeared in The New York Times, The Guardian, Vox, n+1, The Baffler, In These Times, Mother Jones, and elsewhere.</w:t>
      </w:r>
      <w:r>
        <w:t xml:space="preserve">], </w:t>
      </w:r>
      <w:r w:rsidRPr="00924F60">
        <w:t>07</w:t>
      </w:r>
      <w:r>
        <w:t>/</w:t>
      </w:r>
      <w:r w:rsidRPr="00924F60">
        <w:t>19</w:t>
      </w:r>
      <w:r>
        <w:t>/</w:t>
      </w:r>
      <w:r w:rsidRPr="00924F60">
        <w:t>2021</w:t>
      </w:r>
      <w:r>
        <w:t xml:space="preserve"> </w:t>
      </w:r>
      <w:hyperlink r:id="rId8" w:history="1">
        <w:r w:rsidRPr="001F20AE">
          <w:rPr>
            <w:rStyle w:val="Hyperlink"/>
          </w:rPr>
          <w:t>https://www.jacobinmag.com/2021/07/biden-administration-covid-19-vaccine-apartheid-global-south-distribution-merkel</w:t>
        </w:r>
      </w:hyperlink>
      <w:r>
        <w:t xml:space="preserve"> SM</w:t>
      </w:r>
    </w:p>
    <w:p w14:paraId="3E743496" w14:textId="77777777" w:rsidR="00164627" w:rsidRPr="00924F60" w:rsidRDefault="00164627" w:rsidP="00164627">
      <w:pPr>
        <w:rPr>
          <w:rStyle w:val="StyleUnderline"/>
        </w:rPr>
      </w:pPr>
      <w:r w:rsidRPr="00E455CC">
        <w:rPr>
          <w:rStyle w:val="StyleUnderline"/>
        </w:rPr>
        <w:t xml:space="preserve">Joe </w:t>
      </w:r>
      <w:r w:rsidRPr="00B913BC">
        <w:rPr>
          <w:rStyle w:val="StyleUnderline"/>
          <w:highlight w:val="green"/>
        </w:rPr>
        <w:t>Biden publicly supports proposals to waive vaccine patents</w:t>
      </w:r>
      <w:r w:rsidRPr="00924F60">
        <w:rPr>
          <w:rStyle w:val="StyleUnderline"/>
        </w:rPr>
        <w:t xml:space="preserve"> to help end the COVID-19 pandemic. But </w:t>
      </w:r>
      <w:r w:rsidRPr="00B913BC">
        <w:rPr>
          <w:rStyle w:val="StyleUnderline"/>
          <w:highlight w:val="green"/>
        </w:rPr>
        <w:t xml:space="preserve">so </w:t>
      </w:r>
      <w:proofErr w:type="gramStart"/>
      <w:r w:rsidRPr="00B913BC">
        <w:rPr>
          <w:rStyle w:val="StyleUnderline"/>
          <w:highlight w:val="green"/>
        </w:rPr>
        <w:t>far</w:t>
      </w:r>
      <w:proofErr w:type="gramEnd"/>
      <w:r w:rsidRPr="00B913BC">
        <w:rPr>
          <w:rStyle w:val="StyleUnderline"/>
          <w:highlight w:val="green"/>
        </w:rPr>
        <w:t xml:space="preserve"> he appears to have no intention</w:t>
      </w:r>
      <w:r w:rsidRPr="00924F60">
        <w:rPr>
          <w:rStyle w:val="StyleUnderline"/>
        </w:rPr>
        <w:t xml:space="preserve"> of spending political capital </w:t>
      </w:r>
      <w:r w:rsidRPr="00B913BC">
        <w:rPr>
          <w:rStyle w:val="StyleUnderline"/>
          <w:highlight w:val="green"/>
        </w:rPr>
        <w:t>to make those proposals a reality.</w:t>
      </w:r>
    </w:p>
    <w:p w14:paraId="0B122527" w14:textId="77777777" w:rsidR="00164627" w:rsidRDefault="00164627" w:rsidP="00164627">
      <w:r>
        <w:t>As German Chancellor Angela Merkel met with President Joe Biden inside the White House on Thursday, July 15, a puppet replica of her stood outside, body bags laid at its feet.</w:t>
      </w:r>
    </w:p>
    <w:p w14:paraId="522807A8" w14:textId="77777777" w:rsidR="00164627" w:rsidRPr="00924F60" w:rsidRDefault="00164627" w:rsidP="00164627">
      <w:pPr>
        <w:rPr>
          <w:b/>
          <w:u w:val="single"/>
        </w:rPr>
      </w:pPr>
      <w:r>
        <w:t xml:space="preserve">The body bags were meant to symbolize global deaths from COVID-19 </w:t>
      </w:r>
      <w:r w:rsidRPr="00924F60">
        <w:rPr>
          <w:rStyle w:val="StyleUnderline"/>
        </w:rPr>
        <w:t>since India and South Africa first proposed the idea of a vaccine patent waiver last October, which would bypass intellectual property rights and speed along an urgent scale-up of vaccine production to address the pandemic worldwide.</w:t>
      </w:r>
    </w:p>
    <w:p w14:paraId="64BAA49A" w14:textId="77777777" w:rsidR="00164627" w:rsidRDefault="00164627" w:rsidP="00164627">
      <w:r>
        <w:t xml:space="preserve">The death toll stands, since October, at about three million, many of them avoidable if vaccines had been available in the global South. Oxfam estimates that at the “current vaccination rate </w:t>
      </w:r>
      <w:proofErr w:type="gramStart"/>
      <w:r>
        <w:t>low income</w:t>
      </w:r>
      <w:proofErr w:type="gramEnd"/>
      <w:r>
        <w:t xml:space="preserve"> countries would be waiting 57 years for everyone to be fully vaccinated.” Vaccine production has created nine new billionaires, but only 1 percent of people in poor countries have received their first dose.</w:t>
      </w:r>
    </w:p>
    <w:p w14:paraId="6749895A" w14:textId="77777777" w:rsidR="00164627" w:rsidRDefault="00164627" w:rsidP="00164627">
      <w:r>
        <w:t>The protest on Thursday was organized by a coalition of progressive trade advocacy organizations who object to Merkel’s obstruction of the patent waiver proposal in the World Trade Organization (WTO). The WTO operates by consensus, which means that, in principle, any intransigent party can successfully block the implementation of a policy backed by more than a hundred forty countries.</w:t>
      </w:r>
    </w:p>
    <w:p w14:paraId="0B2720A2" w14:textId="77777777" w:rsidR="00164627" w:rsidRDefault="00164627" w:rsidP="00164627">
      <w:r>
        <w:t>“</w:t>
      </w:r>
      <w:r w:rsidRPr="00924F60">
        <w:rPr>
          <w:rStyle w:val="StyleUnderline"/>
        </w:rPr>
        <w:t xml:space="preserve">The protection of intellectual property is a source of </w:t>
      </w:r>
      <w:proofErr w:type="gramStart"/>
      <w:r w:rsidRPr="00924F60">
        <w:rPr>
          <w:rStyle w:val="StyleUnderline"/>
        </w:rPr>
        <w:t>innovation</w:t>
      </w:r>
      <w:proofErr w:type="gramEnd"/>
      <w:r w:rsidRPr="00924F60">
        <w:rPr>
          <w:rStyle w:val="StyleUnderline"/>
        </w:rPr>
        <w:t xml:space="preserve"> and this has to remain so in the future,” Merkel has said in defense of her opposition to the waiver</w:t>
      </w:r>
      <w:r>
        <w:t>, which would exempt COVID-19 vaccines from the patent protection rules spelled out in the WTO’s Trade-Related Aspects of Intellectual Property Rights Agreement, or TRIPS.</w:t>
      </w:r>
    </w:p>
    <w:p w14:paraId="771B9FA5" w14:textId="77777777" w:rsidR="00164627" w:rsidRDefault="00164627" w:rsidP="00164627">
      <w: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t>population, and</w:t>
      </w:r>
      <w:proofErr w:type="gramEnd"/>
      <w:r>
        <w:t xml:space="preserve"> is meant only as a supplement to the ordinary market-based system. Critics say that while it will protect corporate profits, it will be insufficient to end the pandemic worldwide.</w:t>
      </w:r>
    </w:p>
    <w:p w14:paraId="79C87101" w14:textId="77777777" w:rsidR="00164627" w:rsidRPr="00924F60" w:rsidRDefault="00164627" w:rsidP="00164627">
      <w:pPr>
        <w:rPr>
          <w:b/>
          <w:u w:val="single"/>
        </w:rPr>
      </w:pPr>
      <w:r w:rsidRPr="00B913BC">
        <w:rPr>
          <w:rStyle w:val="StyleUnderline"/>
          <w:highlight w:val="green"/>
        </w:rPr>
        <w:t>Merkel’s opposition to a waiver</w:t>
      </w:r>
      <w:r w:rsidRPr="00924F60">
        <w:rPr>
          <w:rStyle w:val="StyleUnderline"/>
        </w:rPr>
        <w:t xml:space="preserve"> of TRIPS </w:t>
      </w:r>
      <w:r w:rsidRPr="00B913BC">
        <w:rPr>
          <w:rStyle w:val="StyleUnderline"/>
          <w:highlight w:val="green"/>
        </w:rPr>
        <w:t>nominally puts her at odds with Biden</w:t>
      </w:r>
      <w:r w:rsidRPr="00924F60">
        <w:rPr>
          <w:rStyle w:val="StyleUnderline"/>
        </w:rPr>
        <w:t xml:space="preserve">, who publicly avowed his support for the patent waiver in May. </w:t>
      </w:r>
      <w:r w:rsidRPr="00B913BC">
        <w:rPr>
          <w:rStyle w:val="StyleUnderline"/>
          <w:highlight w:val="green"/>
        </w:rPr>
        <w:t>Biden was praised</w:t>
      </w:r>
      <w:r w:rsidRPr="00924F60">
        <w:rPr>
          <w:rStyle w:val="StyleUnderline"/>
        </w:rPr>
        <w:t xml:space="preserve"> by progressives and censured by the pharmaceutical industry for his position. </w:t>
      </w:r>
      <w:r w:rsidRPr="00B913BC">
        <w:rPr>
          <w:rStyle w:val="StyleUnderline"/>
          <w:highlight w:val="green"/>
        </w:rPr>
        <w:t>But now groups</w:t>
      </w:r>
      <w:r w:rsidRPr="00924F60">
        <w:rPr>
          <w:rStyle w:val="StyleUnderline"/>
        </w:rPr>
        <w:t xml:space="preserve"> who want to see the policy implemented </w:t>
      </w:r>
      <w:r w:rsidRPr="00B913BC">
        <w:rPr>
          <w:rStyle w:val="StyleUnderline"/>
          <w:highlight w:val="green"/>
        </w:rPr>
        <w:t>say that Biden isn’t doing enough to convince allies</w:t>
      </w:r>
      <w:r w:rsidRPr="00924F60">
        <w:rPr>
          <w:rStyle w:val="StyleUnderline"/>
        </w:rPr>
        <w:t xml:space="preserve"> like Merkel and make the idea a reality.</w:t>
      </w:r>
    </w:p>
    <w:p w14:paraId="19A41B24" w14:textId="77777777" w:rsidR="00164627" w:rsidRPr="00924F60" w:rsidRDefault="00164627" w:rsidP="00164627">
      <w:pPr>
        <w:rPr>
          <w:b/>
          <w:u w:val="single"/>
        </w:rPr>
      </w:pPr>
      <w:r w:rsidRPr="00924F60">
        <w:rPr>
          <w:rStyle w:val="StyleUnderline"/>
        </w:rPr>
        <w:t>The White House meeting on Thursday came and went with no apparent change in Merkel’s position. Biden did not mention the TRIPS waiver in his post-meeting press conference, suggesting either that it was not discussed or that Biden felt no need to publicly pressure Merkel after she privately reiterated her position.</w:t>
      </w:r>
    </w:p>
    <w:p w14:paraId="47B1FD95" w14:textId="77777777" w:rsidR="00164627" w:rsidRDefault="00164627" w:rsidP="00164627">
      <w:r>
        <w:t xml:space="preserve">Biden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t>disagreement, but</w:t>
      </w:r>
      <w:proofErr w:type="gramEnd"/>
      <w:r>
        <w:t xml:space="preserve"> said nothing about their disagreement over the vaccine patent waiver.</w:t>
      </w:r>
    </w:p>
    <w:p w14:paraId="125A1E3D" w14:textId="77777777" w:rsidR="00164627" w:rsidRDefault="00164627" w:rsidP="00164627">
      <w:r w:rsidRPr="00924F60">
        <w:rPr>
          <w:rStyle w:val="StyleUnderline"/>
        </w:rPr>
        <w:t>“</w:t>
      </w:r>
      <w:r w:rsidRPr="00B913BC">
        <w:rPr>
          <w:rStyle w:val="StyleUnderline"/>
        </w:rPr>
        <w:t>For Merkel to get a</w:t>
      </w:r>
      <w:r w:rsidRPr="00924F60">
        <w:rPr>
          <w:rStyle w:val="StyleUnderline"/>
        </w:rPr>
        <w:t xml:space="preserve"> high-profile White House victory lap and have Pres. Biden proclaim that she ‘never fails to stand for human dignity’ while </w:t>
      </w:r>
      <w:r w:rsidRPr="00B913BC">
        <w:rPr>
          <w:rStyle w:val="StyleUnderline"/>
          <w:highlight w:val="green"/>
        </w:rPr>
        <w:t xml:space="preserve">Biden has failed to get Merkel to stop blocking the </w:t>
      </w:r>
      <w:r w:rsidRPr="00B913BC">
        <w:rPr>
          <w:rStyle w:val="StyleUnderline"/>
        </w:rPr>
        <w:t xml:space="preserve">WTO COVID vaccine </w:t>
      </w:r>
      <w:r w:rsidRPr="00B913BC">
        <w:rPr>
          <w:rStyle w:val="StyleUnderline"/>
          <w:highlight w:val="green"/>
        </w:rPr>
        <w:t>waiver delivers a punishing blow</w:t>
      </w:r>
      <w:r w:rsidRPr="00924F60">
        <w:rPr>
          <w:rStyle w:val="StyleUnderline"/>
        </w:rPr>
        <w:t xml:space="preserve"> to efforts to end the pandemic,</w:t>
      </w:r>
      <w:r>
        <w:t>” said Lori Wallach, director of the group Public Citizen’s Global Trade Watch.</w:t>
      </w:r>
    </w:p>
    <w:p w14:paraId="2646CD39" w14:textId="77777777" w:rsidR="00164627" w:rsidRPr="00924F60" w:rsidRDefault="00164627" w:rsidP="00164627">
      <w:pPr>
        <w:rPr>
          <w:b/>
          <w:u w:val="single"/>
        </w:rPr>
      </w:pPr>
      <w:r w:rsidRPr="00B913BC">
        <w:rPr>
          <w:highlight w:val="green"/>
        </w:rPr>
        <w:t>“</w:t>
      </w:r>
      <w:r w:rsidRPr="00B913BC">
        <w:rPr>
          <w:rStyle w:val="StyleUnderline"/>
          <w:highlight w:val="green"/>
        </w:rPr>
        <w:t>To show global leadership, Biden had to get Germany to stop blocking</w:t>
      </w:r>
      <w:r w:rsidRPr="00924F60">
        <w:rPr>
          <w:rStyle w:val="StyleUnderline"/>
        </w:rPr>
        <w:t xml:space="preserve"> what he says is a U.S. priority to save tens of millions of lives,” she added. “This summit was a failure.”</w:t>
      </w:r>
    </w:p>
    <w:p w14:paraId="053BCCFE" w14:textId="77777777" w:rsidR="00164627" w:rsidRDefault="00164627" w:rsidP="00164627">
      <w: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6233D21C" w14:textId="77777777" w:rsidR="00164627" w:rsidRDefault="00164627" w:rsidP="00164627">
      <w:r w:rsidRPr="00B913BC">
        <w:rPr>
          <w:rStyle w:val="StyleUnderline"/>
        </w:rPr>
        <w:t xml:space="preserve">Every month that passes without </w:t>
      </w:r>
      <w:r w:rsidRPr="00B913BC">
        <w:rPr>
          <w:rStyle w:val="StyleUnderline"/>
          <w:highlight w:val="green"/>
        </w:rPr>
        <w:t>a patent waiver</w:t>
      </w:r>
      <w:r w:rsidRPr="00B913BC">
        <w:rPr>
          <w:rStyle w:val="StyleUnderline"/>
        </w:rPr>
        <w:t>, COVID deaths increase in countries without the resources to buy vaccines</w:t>
      </w:r>
      <w:r>
        <w:t>. So do the chances of viral mutations whose risks won’t necessarily be contained to the Global South.</w:t>
      </w:r>
    </w:p>
    <w:p w14:paraId="791071F5" w14:textId="77777777" w:rsidR="00164627" w:rsidRDefault="00164627" w:rsidP="00164627">
      <w:r>
        <w:t>Merkel’s rejection of a TRIPS waiver is a deadly policy rooted in her politics of centrist market liberalism — a politics that, in this case, will result in many more deaths worldwide if not swiftly reversed.</w:t>
      </w:r>
    </w:p>
    <w:p w14:paraId="06F0B287" w14:textId="77777777" w:rsidR="00164627" w:rsidRDefault="00164627" w:rsidP="00164627">
      <w:pPr>
        <w:rPr>
          <w:rStyle w:val="StyleUnderline"/>
        </w:rPr>
      </w:pPr>
      <w:r w:rsidRPr="00B913BC">
        <w:rPr>
          <w:rStyle w:val="StyleUnderline"/>
          <w:highlight w:val="green"/>
        </w:rPr>
        <w:t>Biden</w:t>
      </w:r>
      <w:r w:rsidRPr="00924F60">
        <w:rPr>
          <w:rStyle w:val="StyleUnderline"/>
        </w:rPr>
        <w:t xml:space="preserve"> just </w:t>
      </w:r>
      <w:r w:rsidRPr="00B913BC">
        <w:rPr>
          <w:rStyle w:val="StyleUnderline"/>
          <w:highlight w:val="green"/>
        </w:rPr>
        <w:t>had a chance to take a stand</w:t>
      </w:r>
      <w:r w:rsidRPr="00924F60">
        <w:rPr>
          <w:rStyle w:val="StyleUnderline"/>
        </w:rPr>
        <w:t xml:space="preserve"> and push for that reversal, but he neglected to spend his political capital pushing the chancellor to get on board with our best shot at ending the pandemic globally. He has taken the right public position on TRIPS, but so </w:t>
      </w:r>
      <w:proofErr w:type="gramStart"/>
      <w:r w:rsidRPr="00924F60">
        <w:rPr>
          <w:rStyle w:val="StyleUnderline"/>
        </w:rPr>
        <w:t>far</w:t>
      </w:r>
      <w:proofErr w:type="gramEnd"/>
      <w:r w:rsidRPr="00924F60">
        <w:rPr>
          <w:rStyle w:val="StyleUnderline"/>
        </w:rPr>
        <w:t xml:space="preserve"> </w:t>
      </w:r>
      <w:r w:rsidRPr="00B913BC">
        <w:rPr>
          <w:rStyle w:val="StyleUnderline"/>
          <w:highlight w:val="green"/>
        </w:rPr>
        <w:t>it’s</w:t>
      </w:r>
      <w:r w:rsidRPr="00924F60">
        <w:rPr>
          <w:rStyle w:val="StyleUnderline"/>
        </w:rPr>
        <w:t xml:space="preserve"> still </w:t>
      </w:r>
      <w:r w:rsidRPr="00B913BC">
        <w:rPr>
          <w:rStyle w:val="StyleUnderline"/>
          <w:highlight w:val="green"/>
        </w:rPr>
        <w:t>an open question how serious he is</w:t>
      </w:r>
      <w:r w:rsidRPr="00924F60">
        <w:rPr>
          <w:rStyle w:val="StyleUnderline"/>
        </w:rPr>
        <w:t xml:space="preserve"> about making it a reality.</w:t>
      </w:r>
    </w:p>
    <w:p w14:paraId="5AFD9585" w14:textId="77777777" w:rsidR="00164627" w:rsidRPr="00B913BC" w:rsidRDefault="00164627" w:rsidP="00164627">
      <w:pPr>
        <w:rPr>
          <w:b/>
          <w:u w:val="single"/>
        </w:rPr>
      </w:pPr>
    </w:p>
    <w:p w14:paraId="4D5DFD29" w14:textId="77777777" w:rsidR="00164627" w:rsidRPr="00B913BC" w:rsidRDefault="00164627" w:rsidP="00164627">
      <w:pPr>
        <w:pStyle w:val="Heading4"/>
      </w:pPr>
      <w:r>
        <w:t>Successful adoption of the waiver revitalizes US leadership.</w:t>
      </w:r>
    </w:p>
    <w:p w14:paraId="29C5F2AD" w14:textId="77777777" w:rsidR="00164627" w:rsidRDefault="00164627" w:rsidP="00164627">
      <w:r>
        <w:rPr>
          <w:rStyle w:val="Style13ptBold"/>
        </w:rPr>
        <w:t xml:space="preserve">Gupta and Namboodiri 7/13 </w:t>
      </w:r>
      <w:r>
        <w:t xml:space="preserve">“America </w:t>
      </w:r>
      <w:proofErr w:type="gramStart"/>
      <w:r>
        <w:t>And</w:t>
      </w:r>
      <w:proofErr w:type="gramEnd"/>
      <w:r>
        <w:t xml:space="preserve"> The TRIPS Waiver: You Can Talk The Talk, But Will You Walk The Walk?” </w:t>
      </w:r>
      <w:proofErr w:type="spellStart"/>
      <w:r>
        <w:t>Vineeta</w:t>
      </w:r>
      <w:proofErr w:type="spellEnd"/>
      <w:r>
        <w:t xml:space="preserve"> Gupta [</w:t>
      </w:r>
      <w:r w:rsidRPr="00E06437">
        <w:t>MD, JD, LLM, is a maternal and child health physician, human rights advocate, and a passionate activist for health equity</w:t>
      </w:r>
      <w:r>
        <w:t xml:space="preserve">] </w:t>
      </w:r>
      <w:proofErr w:type="spellStart"/>
      <w:r>
        <w:t>Sreenath</w:t>
      </w:r>
      <w:proofErr w:type="spellEnd"/>
      <w:r>
        <w:t xml:space="preserve"> Namboodiri [</w:t>
      </w:r>
      <w:r w:rsidRPr="00E06437">
        <w:t xml:space="preserve">LLM, LLB, is assistant professor at the School of Ethics, Governance, Culture and Social Systems at Chinmaya </w:t>
      </w:r>
      <w:proofErr w:type="spellStart"/>
      <w:r w:rsidRPr="00E06437">
        <w:t>Vishwavidyapeeth</w:t>
      </w:r>
      <w:proofErr w:type="spellEnd"/>
      <w:r w:rsidRPr="00E06437">
        <w:t xml:space="preserve"> and a post-graduate on law of intellectual property rights (IPR) from Inter University Centre for IPR Studies, CUSAT, Kochi</w:t>
      </w:r>
      <w:r>
        <w:t xml:space="preserve">], July 13, 2021, </w:t>
      </w:r>
      <w:hyperlink r:id="rId9" w:history="1">
        <w:r w:rsidRPr="001F20AE">
          <w:rPr>
            <w:rStyle w:val="Hyperlink"/>
          </w:rPr>
          <w:t>https://www.healthaffairs.org/do/10.1377/hblog20210712.248782/full/</w:t>
        </w:r>
      </w:hyperlink>
      <w:r>
        <w:t xml:space="preserve"> SM</w:t>
      </w:r>
    </w:p>
    <w:p w14:paraId="29FB9617" w14:textId="77777777" w:rsidR="00164627" w:rsidRDefault="00164627" w:rsidP="00164627">
      <w:r w:rsidRPr="00B913BC">
        <w:rPr>
          <w:rStyle w:val="StyleUnderline"/>
        </w:rPr>
        <w:t>The TRIPS waiver is critical to ensuring an equitable distribution of vaccines around the globe.</w:t>
      </w:r>
      <w:r>
        <w:t xml:space="preserve"> High-income countries already have widespread vaccination campaigns well underway, while many low-income countries have yet to administer a single dose. Without a TRIPS waiver, the gap between vaccination rates in high-income and low- and middle-income countries (LMIC) will only widen.</w:t>
      </w:r>
    </w:p>
    <w:p w14:paraId="33B9AF85" w14:textId="77777777" w:rsidR="00164627" w:rsidRDefault="00164627" w:rsidP="00164627">
      <w:proofErr w:type="gramStart"/>
      <w:r w:rsidRPr="00B913BC">
        <w:rPr>
          <w:rStyle w:val="StyleUnderline"/>
        </w:rPr>
        <w:t xml:space="preserve">With this in mind, </w:t>
      </w:r>
      <w:r w:rsidRPr="00B913BC">
        <w:rPr>
          <w:rStyle w:val="StyleUnderline"/>
          <w:highlight w:val="green"/>
        </w:rPr>
        <w:t>this</w:t>
      </w:r>
      <w:proofErr w:type="gramEnd"/>
      <w:r w:rsidRPr="00B913BC">
        <w:rPr>
          <w:rStyle w:val="StyleUnderline"/>
          <w:highlight w:val="green"/>
        </w:rPr>
        <w:t xml:space="preserve"> is a critical moment for the US to advance its global</w:t>
      </w:r>
      <w:r w:rsidRPr="00B913BC">
        <w:rPr>
          <w:rStyle w:val="StyleUnderline"/>
        </w:rPr>
        <w:t xml:space="preserve"> </w:t>
      </w:r>
      <w:r>
        <w:t xml:space="preserve">health </w:t>
      </w:r>
      <w:r w:rsidRPr="00B913BC">
        <w:rPr>
          <w:rStyle w:val="StyleUnderline"/>
          <w:highlight w:val="green"/>
        </w:rPr>
        <w:t>leadership</w:t>
      </w:r>
      <w:r>
        <w:t xml:space="preserve"> and to seize the opportunity to meaningfully support the proposal by India and South Africa, thereby taking a real step toward more equitable vaccine production and distribution.</w:t>
      </w:r>
    </w:p>
    <w:p w14:paraId="758F5FDF" w14:textId="77777777" w:rsidR="00164627" w:rsidRDefault="00164627" w:rsidP="00164627">
      <w:r>
        <w:t>Negotiating The TRIPS Waiver</w:t>
      </w:r>
    </w:p>
    <w:p w14:paraId="185DF70F" w14:textId="77777777" w:rsidR="00164627" w:rsidRDefault="00164627" w:rsidP="00164627">
      <w:r>
        <w:t>After the US declared its support for negotiating the TRIPS waiver, the co-sponsoring countries submitted revised waiver language to the WTO TRIPS Council, which administers and monitors the TRIPS Agreement. In response, the EU submitted its General Council Declaration (Draft Declaration), titled TRIPS Agreement and Public Health in the Circumstances of a Pandemic, in conjunction with its earlier communication, Urgent Trade Policy Responses to the COVID-19 Crisis: Intellectual Property. Text-based negotiations of the waiver proposal were slated to begin on June 30, 2021, during an informal meeting of the TRIPS Council; no official proposal or declaration has been finalized yet.</w:t>
      </w:r>
    </w:p>
    <w:p w14:paraId="67DBB677" w14:textId="77777777" w:rsidR="00164627" w:rsidRDefault="00164627" w:rsidP="00164627">
      <w:r>
        <w:t xml:space="preserve">The EU’s Draft Declaration reiterates the “legal certainty” of TRIPS flexibilities—measures that WTO member states can take to circumvent patent rights, to access life-saving medicines—and states that the TRIPS Agreement “does not and should not prevent Members from taking measures to protect public health.” This, however, has also been already codified and emphasized in the 2001 Doha Declaration on the TRIPS Amendment and Public Health, which led to the amendment to the TRIPS Agreement that established TRIPS flexibilities. The EU’s Draft Declaration only reiterates the existing provisions of the TRIPS Agreement and the Doha Declaration; it does not contribute meaningfully to text-based negotiations of the India-South Africa waiver </w:t>
      </w:r>
      <w:proofErr w:type="gramStart"/>
      <w:r>
        <w:t>proposal</w:t>
      </w:r>
      <w:proofErr w:type="gramEnd"/>
      <w:r>
        <w:t xml:space="preserve"> nor does it promote any new policy measure that would accelerate the production and equitable global distribution of vaccines and medicines.</w:t>
      </w:r>
    </w:p>
    <w:p w14:paraId="72F3E006" w14:textId="77777777" w:rsidR="00164627" w:rsidRDefault="00164627" w:rsidP="00164627">
      <w:r>
        <w:t>Below, we will list three components of the Draft Declaration and explain how each is simply a restating of existing provisions in the TRIPS Agreement and the Doha Declaration:</w:t>
      </w:r>
    </w:p>
    <w:p w14:paraId="10E63C7F" w14:textId="77777777" w:rsidR="00164627" w:rsidRDefault="00164627" w:rsidP="00164627">
      <w:r>
        <w:t xml:space="preserve">To waive the “requirement of making efforts to obtain authorization from the right holder,” according to Art 31(b), for issuing compulsory </w:t>
      </w:r>
      <w:proofErr w:type="spellStart"/>
      <w:r>
        <w:t>licence</w:t>
      </w:r>
      <w:proofErr w:type="spellEnd"/>
      <w:r>
        <w:t xml:space="preserve"> (CL) under Art 31 or Art 31bis. This is done by declaring the pandemic “a national emergency or other circumstances of extreme urgency.” [Draft Declaration, </w:t>
      </w:r>
      <w:proofErr w:type="gramStart"/>
      <w:r>
        <w:t>para a</w:t>
      </w:r>
      <w:proofErr w:type="gramEnd"/>
      <w:r>
        <w:t>]</w:t>
      </w:r>
    </w:p>
    <w:p w14:paraId="6BAB806B" w14:textId="77777777" w:rsidR="00164627" w:rsidRDefault="00164627" w:rsidP="00164627">
      <w:r>
        <w:t xml:space="preserve">TRIPS allows member states to issue licenses to any third parties (that is, any party other than the patent right holder) to produce and market the patented product without the prior approval of the patent rights holder; these are known as compulsory licenses (CL). In general, before issuance of such </w:t>
      </w:r>
      <w:proofErr w:type="spellStart"/>
      <w:r>
        <w:t>licences</w:t>
      </w:r>
      <w:proofErr w:type="spellEnd"/>
      <w:r>
        <w:t>, it is mandatory that the third party try to get a license directly from the patent right holder on reasonable commercial terms.</w:t>
      </w:r>
    </w:p>
    <w:p w14:paraId="2D6A7020" w14:textId="77777777" w:rsidR="00164627" w:rsidRDefault="00164627" w:rsidP="00164627">
      <w:r>
        <w:t xml:space="preserve">The EU Draft Declaration proposes to clarify that this requirement to seek a direct license from the patent right holder before the issuance of a CL by a government is not applicable in cases of national emergency, in other circumstances of extreme urgency, nor in cases of public non-commercial use. However, there is nothing to clarify here; the text of the Draft Declaration is simply a paraphrased reiteration of Art 31(b) of the TRIPS Agreement. Art 31(b) clearly states that “prior to such use (CL), the proposed user (third party who is in line to receive CL) has made efforts to obtain authorization from the right holder (patent holder) on reasonable commercial terms and conditions and that such efforts have not been successful within a reasonable </w:t>
      </w:r>
      <w:proofErr w:type="gramStart"/>
      <w:r>
        <w:t>period of time</w:t>
      </w:r>
      <w:proofErr w:type="gramEnd"/>
      <w:r>
        <w:t xml:space="preserve">. This requirement may be waived by a </w:t>
      </w:r>
      <w:proofErr w:type="gramStart"/>
      <w:r>
        <w:t>Member</w:t>
      </w:r>
      <w:proofErr w:type="gramEnd"/>
      <w:r>
        <w:t xml:space="preserve"> in the case of a national emergency or other circumstances of extreme urgency or in cases of public non-commercial use."</w:t>
      </w:r>
    </w:p>
    <w:p w14:paraId="675C3ACA" w14:textId="77777777" w:rsidR="00164627" w:rsidRDefault="00164627" w:rsidP="00164627">
      <w:r>
        <w:t>The Doha Declaration further reiterates the right to declare the emergency. It states,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p>
    <w:p w14:paraId="584835F1" w14:textId="77777777" w:rsidR="00164627" w:rsidRDefault="00164627" w:rsidP="00164627">
      <w:r>
        <w:t xml:space="preserve">To support manufacturers in LMIC and to provide affordable access to vaccines and medicines, with the determined remuneration (Art 31h and para 2, Art 31bis) reflecting “the price charged by the manufacturer of the vaccine or medicine produced under the compulsory </w:t>
      </w:r>
      <w:proofErr w:type="spellStart"/>
      <w:r>
        <w:t>licence</w:t>
      </w:r>
      <w:proofErr w:type="spellEnd"/>
      <w:r>
        <w:t>.” [Draft Declaration, para b]</w:t>
      </w:r>
    </w:p>
    <w:p w14:paraId="654A413B" w14:textId="77777777" w:rsidR="00164627" w:rsidRDefault="00164627" w:rsidP="00164627">
      <w:r>
        <w:t>The Draft Declaration provides that when such a CL is issued, the patent right holder is required to be compensated proportionally to the price at which the third party (who has received the CL) would be selling the product.</w:t>
      </w:r>
    </w:p>
    <w:p w14:paraId="6CB556BD" w14:textId="77777777" w:rsidR="00164627" w:rsidRDefault="00164627" w:rsidP="00164627">
      <w:r>
        <w:t>This is a simple explanation of the flexibility existing in Art 31(h), as it mentions an “adequate remuneration” considering the “economic value of authorization” to the patent holder. Here, in Art 31(h), there is no mention of the parameter to assess the economic value of CL (or authorization) according to which the “adequate remuneration” is determined. This absence of a parameter to determine the economic value of an issued CL is a known flexibility that allows member states to determine the same, according to the monetary gains of the third party from the product.</w:t>
      </w:r>
    </w:p>
    <w:p w14:paraId="03CD767E" w14:textId="77777777" w:rsidR="00164627" w:rsidRDefault="00164627" w:rsidP="00164627">
      <w:r>
        <w:t>To provide enough freedom for governments in implementation of Art 31bis notification mechanism—that is, “In the circumstance of a pandemic…the exporting Member may provide in one single notification a list of all countries to which vaccines and medicines are to be supplied by the exporting Member directly or through indirect means…” [Draft Declaration, para c]. The provision can be used not only for WTO member states but also for joint initiatives (such as the global vaccine partnerships Gavi and the Coalition for Epidemic Preparedness Innovations, or CEPI), presuming that they are providing vaccines and medicines to “eligible importing Members,” as within the scope of para 1.b Annex of the TRIPS Agreement</w:t>
      </w:r>
    </w:p>
    <w:p w14:paraId="7C476D8D" w14:textId="77777777" w:rsidR="00164627" w:rsidRDefault="00164627" w:rsidP="00164627">
      <w:r>
        <w:t>This provision enables a country to export patented pharmaceutical products to any countries that lack domestic manufacturing capabilities by issuing a CL in its jurisdiction to any interested third party acting in its market. The notification made to the TRIPS Council must specify the names and quantities of the products needed, confirm that the eligible importing member does not have sufficient manufacturing capabilities to produce the product in question, and confirm that the government has granted the CL.</w:t>
      </w:r>
    </w:p>
    <w:p w14:paraId="5B42B9C0" w14:textId="77777777" w:rsidR="00164627" w:rsidRDefault="00164627" w:rsidP="00164627">
      <w:r>
        <w:t>This point, too, fails to present something new. This is again a reiteration of existing provision Art 31bis.</w:t>
      </w:r>
    </w:p>
    <w:p w14:paraId="29DCDA96" w14:textId="77777777" w:rsidR="00164627" w:rsidRDefault="00164627" w:rsidP="00164627">
      <w:r>
        <w:t xml:space="preserve">Additionally, the provision is handicapped by </w:t>
      </w:r>
      <w:proofErr w:type="gramStart"/>
      <w:r>
        <w:t>a number of</w:t>
      </w:r>
      <w:proofErr w:type="gramEnd"/>
      <w:r>
        <w:t xml:space="preserve"> bureaucratic hurdles, of which the least concerning is the provision for the procedure of notification, Annex para 2c. Unlike the impression we get from the Draft Declaration, Annex para 2c does not mandate the notification to be filed individually. Rather, it is silent on the number of notifications to be made in the case of multiple importing countries, that is, there are no restrictions in providing the list of all countries to which the vaccines, medicines, and so forth are exported in a single notification. The same has already been recognized by the WTO (Model Notifications-Model </w:t>
      </w:r>
      <w:proofErr w:type="gramStart"/>
      <w:r>
        <w:t>3:Exporting</w:t>
      </w:r>
      <w:proofErr w:type="gramEnd"/>
      <w:r>
        <w:t xml:space="preserve"> Country) and the European Union (Art 12 of Regulation (EC) No 816/2006) prior to the pandemic.</w:t>
      </w:r>
    </w:p>
    <w:p w14:paraId="18BA6C2F" w14:textId="77777777" w:rsidR="00164627" w:rsidRDefault="00164627" w:rsidP="00164627">
      <w:r>
        <w:t>A Declaration That Falls Short</w:t>
      </w:r>
    </w:p>
    <w:p w14:paraId="42D509B0" w14:textId="77777777" w:rsidR="00164627" w:rsidRPr="00B913BC" w:rsidRDefault="00164627" w:rsidP="00164627">
      <w:pPr>
        <w:rPr>
          <w:b/>
          <w:u w:val="single"/>
        </w:rPr>
      </w:pPr>
      <w: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While global vaccine uptake has been widely inequitable, the Draft Declaration fails to suggest any new points that would help remedy this and ensure lifesaving vaccines are accessible everywhere. </w:t>
      </w:r>
      <w:r w:rsidRPr="00B913BC">
        <w:rPr>
          <w:rStyle w:val="StyleUnderline"/>
        </w:rPr>
        <w:t xml:space="preserve">The current TRIPS flexibilities, as restated by the EU, are not efficient during a global pandemic. Legal obstacles and pressure from pharmaceutical companies make the process too slow and complicated to address the immediate challenges at hand. </w:t>
      </w:r>
    </w:p>
    <w:p w14:paraId="01E16AC6" w14:textId="77777777" w:rsidR="00164627" w:rsidRDefault="00164627" w:rsidP="00164627">
      <w:r>
        <w:t>Furthermore, the Draft Declaration is limited to patents only and fails to address the barriers created by other intellectual property restrictions. For instance, if one thing is clear from the discussions and the opposition raised against the India-South Africa waiver proposal, it is the pivotal role of trade secrets in the transfer of tacit knowledge of technology. The operational specificities for the scaling up of vaccine production and information for regulatory approval are secured as trade secrets, making it difficult for new manufacturers to produce and enter the COVID-19 vaccine market. The EU Draft Declaration is completely silent on this matter and, hence, fails to provide a viable policy measurement “to increase manufacturing capacity and investment, as well as supplies at an affordable cost.”</w:t>
      </w:r>
    </w:p>
    <w:p w14:paraId="3FC9EC7F" w14:textId="77777777" w:rsidR="00164627" w:rsidRDefault="00164627" w:rsidP="00164627">
      <w:r>
        <w:t xml:space="preserve">The Draft Declaration is not much of a surprise when one considers who is profiteering from the pandemic. </w:t>
      </w:r>
      <w:proofErr w:type="gramStart"/>
      <w:r>
        <w:t>All of</w:t>
      </w:r>
      <w:proofErr w:type="gramEnd"/>
      <w:r>
        <w:t xml:space="preserve"> the frontrunner vaccines, except for Moderna’s COVID-19 vaccine, are either solely or jointly developed or produced by European pharmaceutical companies. While the EU appears to be helping to alleviate this dire global crisis, it clearly has incentive to protect the interests of its pharmaceutical companies.</w:t>
      </w:r>
    </w:p>
    <w:p w14:paraId="40829151" w14:textId="77777777" w:rsidR="00164627" w:rsidRDefault="00164627" w:rsidP="00164627">
      <w:r>
        <w:t xml:space="preserve">Thus, the EU has mooted the Draft Declaration to divert attention from and delay text-based negotiations on the waiver proposal. By submitting its Draft Declaration, which is considered a proposal on par with that of the India-South Africa waiver proposal, the EU is aiming to delay text-based negotiations. Negotiations will take much longer given that the WTO TRIPS Council now </w:t>
      </w:r>
      <w:proofErr w:type="gramStart"/>
      <w:r>
        <w:t>has to</w:t>
      </w:r>
      <w:proofErr w:type="gramEnd"/>
      <w:r>
        <w:t xml:space="preserve"> discuss this counter proposal, too. Additionally, one might argue that the EU’s Draft Declaration is, in fact, not a proposal at all, given that it gives no new policy recommendations and is only a reiteration of the existing TRIPS flexibilities.</w:t>
      </w:r>
    </w:p>
    <w:p w14:paraId="6C0D9E59" w14:textId="77777777" w:rsidR="00164627" w:rsidRDefault="00164627" w:rsidP="00164627">
      <w:r>
        <w:t xml:space="preserve">Organizations such as Les </w:t>
      </w:r>
      <w:proofErr w:type="spellStart"/>
      <w:r>
        <w:t>Medecins</w:t>
      </w:r>
      <w:proofErr w:type="spellEnd"/>
      <w:r>
        <w:t xml:space="preserve"> Sans Frontiers and Health Action International have voiced their discontent with the EU for submitting this Draft Declaration to delay the text-based negotiations of the India</w:t>
      </w:r>
      <w:r>
        <w:rPr>
          <w:rFonts w:ascii="Cambria Math" w:hAnsi="Cambria Math" w:cs="Cambria Math"/>
        </w:rPr>
        <w:t>‑</w:t>
      </w:r>
      <w:r>
        <w:t xml:space="preserve">South Africa proposal. </w:t>
      </w:r>
      <w:proofErr w:type="gramStart"/>
      <w:r>
        <w:t>In the midst of</w:t>
      </w:r>
      <w:proofErr w:type="gramEnd"/>
      <w:r>
        <w:t xml:space="preserve"> a global pandemic that has already killed more than four million people, there is no room for hesitancy nor inaction.</w:t>
      </w:r>
    </w:p>
    <w:p w14:paraId="6180B8F0" w14:textId="77777777" w:rsidR="00164627" w:rsidRPr="00B913BC" w:rsidRDefault="00164627" w:rsidP="00164627">
      <w:pPr>
        <w:rPr>
          <w:rStyle w:val="StyleUnderline"/>
        </w:rPr>
      </w:pPr>
      <w:r w:rsidRPr="00B913BC">
        <w:rPr>
          <w:rStyle w:val="StyleUnderline"/>
          <w:highlight w:val="green"/>
        </w:rPr>
        <w:t xml:space="preserve">An Opportunity </w:t>
      </w:r>
      <w:proofErr w:type="gramStart"/>
      <w:r w:rsidRPr="00B913BC">
        <w:rPr>
          <w:rStyle w:val="StyleUnderline"/>
          <w:highlight w:val="green"/>
        </w:rPr>
        <w:t>To</w:t>
      </w:r>
      <w:proofErr w:type="gramEnd"/>
      <w:r w:rsidRPr="00B913BC">
        <w:rPr>
          <w:rStyle w:val="StyleUnderline"/>
          <w:highlight w:val="green"/>
        </w:rPr>
        <w:t xml:space="preserve"> Be A Global Leader</w:t>
      </w:r>
    </w:p>
    <w:p w14:paraId="2243ABBA" w14:textId="77777777" w:rsidR="00164627" w:rsidRPr="00B913BC" w:rsidRDefault="00164627" w:rsidP="00164627">
      <w:pPr>
        <w:rPr>
          <w:b/>
          <w:u w:val="single"/>
        </w:rPr>
      </w:pPr>
      <w:r w:rsidRPr="00B913BC">
        <w:rPr>
          <w:rStyle w:val="StyleUnderline"/>
        </w:rPr>
        <w:t xml:space="preserve">Against this backdrop, </w:t>
      </w:r>
      <w:r w:rsidRPr="00B913BC">
        <w:rPr>
          <w:rStyle w:val="StyleUnderline"/>
          <w:highlight w:val="green"/>
        </w:rPr>
        <w:t>the US should take a proactive role to</w:t>
      </w:r>
      <w:r w:rsidRPr="00B913BC">
        <w:rPr>
          <w:rStyle w:val="StyleUnderline"/>
        </w:rPr>
        <w:t xml:space="preserve"> check the diversionary tactics of the EU and </w:t>
      </w:r>
      <w:r w:rsidRPr="00B913BC">
        <w:rPr>
          <w:rStyle w:val="StyleUnderline"/>
          <w:highlight w:val="green"/>
        </w:rPr>
        <w:t>facilitate the adoption of the</w:t>
      </w:r>
      <w:r w:rsidRPr="00B913BC">
        <w:rPr>
          <w:rStyle w:val="StyleUnderline"/>
        </w:rPr>
        <w:t xml:space="preserve"> India-South Africa </w:t>
      </w:r>
      <w:r w:rsidRPr="00B913BC">
        <w:rPr>
          <w:rStyle w:val="StyleUnderline"/>
          <w:highlight w:val="green"/>
        </w:rPr>
        <w:t>waiver</w:t>
      </w:r>
      <w:r w:rsidRPr="00B913BC">
        <w:rPr>
          <w:rStyle w:val="StyleUnderline"/>
        </w:rPr>
        <w:t xml:space="preserve"> proposal. </w:t>
      </w:r>
      <w:r w:rsidRPr="00B913BC">
        <w:rPr>
          <w:rStyle w:val="StyleUnderline"/>
          <w:highlight w:val="green"/>
        </w:rPr>
        <w:t xml:space="preserve">By not </w:t>
      </w:r>
      <w:proofErr w:type="gramStart"/>
      <w:r w:rsidRPr="00B913BC">
        <w:rPr>
          <w:rStyle w:val="StyleUnderline"/>
          <w:highlight w:val="green"/>
        </w:rPr>
        <w:t>taking action</w:t>
      </w:r>
      <w:proofErr w:type="gramEnd"/>
      <w:r w:rsidRPr="00B913BC">
        <w:rPr>
          <w:rStyle w:val="StyleUnderline"/>
          <w:highlight w:val="green"/>
        </w:rPr>
        <w:t>, the US</w:t>
      </w:r>
      <w:r w:rsidRPr="00B913BC">
        <w:rPr>
          <w:rStyle w:val="StyleUnderline"/>
        </w:rPr>
        <w:t xml:space="preserve"> Trade Representative’s office (USTR) </w:t>
      </w:r>
      <w:r w:rsidRPr="00B913BC">
        <w:rPr>
          <w:rStyle w:val="StyleUnderline"/>
          <w:highlight w:val="green"/>
        </w:rPr>
        <w:t>is</w:t>
      </w:r>
      <w:r w:rsidRPr="00B913BC">
        <w:rPr>
          <w:rStyle w:val="StyleUnderline"/>
        </w:rPr>
        <w:t xml:space="preserve"> supporting the EU (and a handful of other countries) in </w:t>
      </w:r>
      <w:r w:rsidRPr="00B913BC">
        <w:rPr>
          <w:rStyle w:val="StyleUnderline"/>
          <w:highlight w:val="green"/>
        </w:rPr>
        <w:t>preventing the WTO from delivering the</w:t>
      </w:r>
      <w:r w:rsidRPr="00B913BC">
        <w:rPr>
          <w:rStyle w:val="StyleUnderline"/>
        </w:rPr>
        <w:t xml:space="preserve"> most useful and rational </w:t>
      </w:r>
      <w:r w:rsidRPr="00B913BC">
        <w:rPr>
          <w:rStyle w:val="StyleUnderline"/>
          <w:highlight w:val="green"/>
        </w:rPr>
        <w:t>solution</w:t>
      </w:r>
      <w:r w:rsidRPr="00B913BC">
        <w:rPr>
          <w:rStyle w:val="StyleUnderline"/>
        </w:rPr>
        <w:t xml:space="preserve"> to addressing the shortage of COVID-19-related health products and technologies.</w:t>
      </w:r>
    </w:p>
    <w:p w14:paraId="191FBE90" w14:textId="77777777" w:rsidR="00164627" w:rsidRPr="00B913BC" w:rsidRDefault="00164627" w:rsidP="00164627">
      <w:pPr>
        <w:rPr>
          <w:rStyle w:val="StyleUnderline"/>
        </w:rPr>
      </w:pPr>
      <w:r>
        <w:t xml:space="preserve">The EU’s diversionary tactics undermine the integrity and credibility of the multilateral trading system. Even worse, it denies 70 percent of humanity its right to health. </w:t>
      </w:r>
      <w:r w:rsidRPr="00B913BC">
        <w:rPr>
          <w:rStyle w:val="StyleUnderline"/>
          <w:highlight w:val="green"/>
        </w:rPr>
        <w:t>The US</w:t>
      </w:r>
      <w:r w:rsidRPr="00B913BC">
        <w:rPr>
          <w:rStyle w:val="StyleUnderline"/>
        </w:rPr>
        <w:t xml:space="preserve">TR </w:t>
      </w:r>
      <w:r w:rsidRPr="00B913BC">
        <w:rPr>
          <w:rStyle w:val="StyleUnderline"/>
          <w:highlight w:val="green"/>
        </w:rPr>
        <w:t>must rise to the occasion and ensure that its</w:t>
      </w:r>
      <w:r w:rsidRPr="00B913BC">
        <w:rPr>
          <w:rStyle w:val="StyleUnderline"/>
        </w:rPr>
        <w:t xml:space="preserve"> May 5 </w:t>
      </w:r>
      <w:r w:rsidRPr="00B913BC">
        <w:rPr>
          <w:rStyle w:val="StyleUnderline"/>
          <w:highlight w:val="green"/>
        </w:rPr>
        <w:t>announcement</w:t>
      </w:r>
      <w:r w:rsidRPr="00B913BC">
        <w:rPr>
          <w:rStyle w:val="StyleUnderline"/>
        </w:rPr>
        <w:t xml:space="preserve"> </w:t>
      </w:r>
      <w:proofErr w:type="gramStart"/>
      <w:r w:rsidRPr="00B913BC">
        <w:rPr>
          <w:rStyle w:val="StyleUnderline"/>
        </w:rPr>
        <w:t xml:space="preserve">actually </w:t>
      </w:r>
      <w:r w:rsidRPr="00B913BC">
        <w:rPr>
          <w:rStyle w:val="StyleUnderline"/>
          <w:highlight w:val="green"/>
        </w:rPr>
        <w:t>translates</w:t>
      </w:r>
      <w:proofErr w:type="gramEnd"/>
      <w:r w:rsidRPr="00B913BC">
        <w:rPr>
          <w:rStyle w:val="StyleUnderline"/>
          <w:highlight w:val="green"/>
        </w:rPr>
        <w:t xml:space="preserve"> into action</w:t>
      </w:r>
      <w:r w:rsidRPr="00B913BC">
        <w:rPr>
          <w:rStyle w:val="StyleUnderline"/>
        </w:rPr>
        <w:t xml:space="preserve"> in the form of waiver support and policy implementation. </w:t>
      </w:r>
      <w:r w:rsidRPr="00B913BC">
        <w:rPr>
          <w:rStyle w:val="StyleUnderline"/>
          <w:highlight w:val="green"/>
        </w:rPr>
        <w:t>If the US is to be a leader</w:t>
      </w:r>
      <w:r w:rsidRPr="00B913BC">
        <w:rPr>
          <w:rStyle w:val="StyleUnderline"/>
        </w:rPr>
        <w:t xml:space="preserve"> </w:t>
      </w:r>
      <w:r>
        <w:t xml:space="preserve">in global health, </w:t>
      </w:r>
      <w:r w:rsidRPr="00B913BC">
        <w:rPr>
          <w:rStyle w:val="StyleUnderline"/>
          <w:highlight w:val="green"/>
        </w:rPr>
        <w:t>it must match its word with action by</w:t>
      </w:r>
      <w:r w:rsidRPr="00B913BC">
        <w:rPr>
          <w:rStyle w:val="StyleUnderline"/>
        </w:rPr>
        <w:t xml:space="preserve"> supporting the proposal and </w:t>
      </w:r>
      <w:r w:rsidRPr="00B913BC">
        <w:rPr>
          <w:rStyle w:val="StyleUnderline"/>
          <w:highlight w:val="green"/>
        </w:rPr>
        <w:t xml:space="preserve">facilitating </w:t>
      </w:r>
      <w:r w:rsidRPr="00B913BC">
        <w:rPr>
          <w:rStyle w:val="StyleUnderline"/>
        </w:rPr>
        <w:t xml:space="preserve">its </w:t>
      </w:r>
      <w:r w:rsidRPr="00B913BC">
        <w:rPr>
          <w:rStyle w:val="StyleUnderline"/>
          <w:highlight w:val="green"/>
        </w:rPr>
        <w:t>implementation</w:t>
      </w:r>
      <w:r w:rsidRPr="00B913BC">
        <w:rPr>
          <w:rStyle w:val="StyleUnderline"/>
        </w:rPr>
        <w:t xml:space="preserve"> while calling on others to do so as well.</w:t>
      </w:r>
    </w:p>
    <w:p w14:paraId="71DE526E" w14:textId="77777777" w:rsidR="00164627" w:rsidRDefault="00164627" w:rsidP="00164627"/>
    <w:p w14:paraId="790D4809" w14:textId="77777777" w:rsidR="00164627" w:rsidRDefault="00164627" w:rsidP="00164627">
      <w:pPr>
        <w:pStyle w:val="Heading4"/>
      </w:pPr>
      <w:r>
        <w:t xml:space="preserve">The vaccine patent waiver is the </w:t>
      </w:r>
      <w:r w:rsidRPr="00B913BC">
        <w:rPr>
          <w:u w:val="single"/>
        </w:rPr>
        <w:t>key test</w:t>
      </w:r>
      <w:r>
        <w:t>– success is crucial to restoring hegemony. It’s about signaling, which means CPs can’t solve.</w:t>
      </w:r>
    </w:p>
    <w:p w14:paraId="0D9167B3" w14:textId="77777777" w:rsidR="00164627" w:rsidRPr="006E7A1D" w:rsidRDefault="00164627" w:rsidP="00164627">
      <w:proofErr w:type="spellStart"/>
      <w:r>
        <w:rPr>
          <w:rStyle w:val="Style13ptBold"/>
        </w:rPr>
        <w:t>LaFranchi</w:t>
      </w:r>
      <w:proofErr w:type="spellEnd"/>
      <w:r>
        <w:rPr>
          <w:rStyle w:val="Style13ptBold"/>
        </w:rPr>
        <w:t xml:space="preserve"> et al 5/7 </w:t>
      </w:r>
      <w:r>
        <w:t>“</w:t>
      </w:r>
      <w:r w:rsidRPr="00C51762">
        <w:t>For Biden, vaccine patent waiver is a test of US leadership</w:t>
      </w:r>
      <w:r>
        <w:t xml:space="preserve">,” </w:t>
      </w:r>
      <w:r w:rsidRPr="00C51762">
        <w:t>May 7, 2021</w:t>
      </w:r>
      <w:r>
        <w:t xml:space="preserve">, Howard </w:t>
      </w:r>
      <w:proofErr w:type="spellStart"/>
      <w:r>
        <w:t>LaFranchi</w:t>
      </w:r>
      <w:proofErr w:type="spellEnd"/>
      <w:r>
        <w:t xml:space="preserve"> [Staff writer], Ryan Lenora Brown [Staff writer], Noah Robertson [Staff writer], Sarita </w:t>
      </w:r>
      <w:proofErr w:type="spellStart"/>
      <w:r>
        <w:t>Santoshini</w:t>
      </w:r>
      <w:proofErr w:type="spellEnd"/>
      <w:r>
        <w:t xml:space="preserve"> [Correspondent] </w:t>
      </w:r>
      <w:hyperlink r:id="rId10" w:history="1">
        <w:r w:rsidRPr="001F20AE">
          <w:rPr>
            <w:rStyle w:val="Hyperlink"/>
          </w:rPr>
          <w:t>https://www.csmonitor.com/USA/Foreign-Policy/2021/0507/For-Biden-vaccine-patent-waiver-is-a-test-of-US-leadership</w:t>
        </w:r>
      </w:hyperlink>
      <w:r>
        <w:t xml:space="preserve"> SM</w:t>
      </w:r>
    </w:p>
    <w:p w14:paraId="1E43FD32" w14:textId="77777777" w:rsidR="00164627" w:rsidRPr="00F31695" w:rsidRDefault="00164627" w:rsidP="00164627">
      <w:pPr>
        <w:rPr>
          <w:rStyle w:val="StyleUnderline"/>
        </w:rPr>
      </w:pPr>
      <w:r w:rsidRPr="006E7A1D">
        <w:t xml:space="preserve">For Biden, </w:t>
      </w:r>
      <w:r w:rsidRPr="00B913BC">
        <w:rPr>
          <w:rStyle w:val="StyleUnderline"/>
          <w:highlight w:val="green"/>
        </w:rPr>
        <w:t>vaccine patent waiver is a test of US leadership</w:t>
      </w:r>
      <w:r>
        <w:br w:type="page"/>
      </w:r>
      <w:r w:rsidRPr="00F31695">
        <w:rPr>
          <w:rStyle w:val="StyleUnderline"/>
        </w:rPr>
        <w:t xml:space="preserve">When asked during a July 2020 one-on-one campaign event with public health activist </w:t>
      </w:r>
      <w:proofErr w:type="spellStart"/>
      <w:r w:rsidRPr="00F31695">
        <w:rPr>
          <w:rStyle w:val="StyleUnderline"/>
        </w:rPr>
        <w:t>Ady</w:t>
      </w:r>
      <w:proofErr w:type="spellEnd"/>
      <w:r w:rsidRPr="00F31695">
        <w:rPr>
          <w:rStyle w:val="StyleUnderline"/>
        </w:rPr>
        <w:t xml:space="preserve"> </w:t>
      </w:r>
      <w:proofErr w:type="spellStart"/>
      <w:r w:rsidRPr="00F31695">
        <w:rPr>
          <w:rStyle w:val="StyleUnderline"/>
        </w:rPr>
        <w:t>Barkan</w:t>
      </w:r>
      <w:proofErr w:type="spellEnd"/>
      <w:r w:rsidRPr="00F31695">
        <w:rPr>
          <w:rStyle w:val="StyleUnderline"/>
        </w:rPr>
        <w:t xml:space="preserve"> if he supported sharing COVID-19 vaccine technology with the developing world, presidential candidate Joe Biden didn’t </w:t>
      </w:r>
      <w:proofErr w:type="spellStart"/>
      <w:r w:rsidRPr="00F31695">
        <w:rPr>
          <w:rStyle w:val="StyleUnderline"/>
        </w:rPr>
        <w:t>hestitate</w:t>
      </w:r>
      <w:proofErr w:type="spellEnd"/>
      <w:r w:rsidRPr="00F31695">
        <w:rPr>
          <w:rStyle w:val="StyleUnderline"/>
        </w:rPr>
        <w:t>.</w:t>
      </w:r>
    </w:p>
    <w:p w14:paraId="31551F5D" w14:textId="77777777" w:rsidR="00164627" w:rsidRPr="00C51762" w:rsidRDefault="00164627" w:rsidP="00164627">
      <w:pPr>
        <w:rPr>
          <w:b/>
          <w:u w:val="single"/>
        </w:rPr>
      </w:pPr>
      <w:r w:rsidRPr="00F31695">
        <w:rPr>
          <w:rStyle w:val="StyleUnderline"/>
        </w:rPr>
        <w:t>“Absolutely, positively,” Mr. Biden responded. “This is the only humane thing in the world to do.”</w:t>
      </w:r>
    </w:p>
    <w:p w14:paraId="29A0EF1B" w14:textId="77777777" w:rsidR="00164627" w:rsidRPr="00C51762" w:rsidRDefault="00164627" w:rsidP="00164627">
      <w:pPr>
        <w:rPr>
          <w:b/>
          <w:u w:val="single"/>
        </w:rPr>
      </w:pPr>
      <w:r w:rsidRPr="00F31695">
        <w:rPr>
          <w:rStyle w:val="StyleUnderline"/>
        </w:rPr>
        <w:t>At the time, his unequivocal response staked out the moral high ground of the controversial issue of vaccine patents and pharmaceutical companies’ intellectual property rights. The Trump administration opposed any patent waivers for vaccines that in the summer of 2020 were still only in development.</w:t>
      </w:r>
    </w:p>
    <w:p w14:paraId="1E019AC1" w14:textId="77777777" w:rsidR="00164627" w:rsidRDefault="00164627" w:rsidP="00164627">
      <w:r w:rsidRPr="00F31695">
        <w:rPr>
          <w:rStyle w:val="StyleUnderline"/>
        </w:rPr>
        <w:t xml:space="preserve">True leadership often involves making hard choices. President Biden’s </w:t>
      </w:r>
      <w:r w:rsidRPr="00B913BC">
        <w:rPr>
          <w:rStyle w:val="StyleUnderline"/>
          <w:highlight w:val="green"/>
        </w:rPr>
        <w:t xml:space="preserve">support for a vaccine patent </w:t>
      </w:r>
      <w:r w:rsidRPr="003F482D">
        <w:rPr>
          <w:rStyle w:val="StyleUnderline"/>
          <w:highlight w:val="green"/>
        </w:rPr>
        <w:t>waiver</w:t>
      </w:r>
      <w:r>
        <w:t xml:space="preserve"> received mixed reviews. But it </w:t>
      </w:r>
      <w:r w:rsidRPr="00B913BC">
        <w:rPr>
          <w:rStyle w:val="StyleUnderline"/>
          <w:highlight w:val="green"/>
        </w:rPr>
        <w:t>signaled</w:t>
      </w:r>
      <w:r w:rsidRPr="00F31695">
        <w:rPr>
          <w:rStyle w:val="StyleUnderline"/>
        </w:rPr>
        <w:t xml:space="preserve"> a U.S. </w:t>
      </w:r>
      <w:r w:rsidRPr="00B913BC">
        <w:rPr>
          <w:rStyle w:val="StyleUnderline"/>
          <w:highlight w:val="green"/>
        </w:rPr>
        <w:t>intent to return to global</w:t>
      </w:r>
      <w:r w:rsidRPr="00F31695">
        <w:rPr>
          <w:rStyle w:val="StyleUnderline"/>
        </w:rPr>
        <w:t xml:space="preserve"> moral </w:t>
      </w:r>
      <w:r w:rsidRPr="00B913BC">
        <w:rPr>
          <w:rStyle w:val="StyleUnderline"/>
          <w:highlight w:val="green"/>
        </w:rPr>
        <w:t>leadership</w:t>
      </w:r>
      <w:r w:rsidRPr="00F31695">
        <w:rPr>
          <w:rStyle w:val="StyleUnderline"/>
        </w:rPr>
        <w:t>.</w:t>
      </w:r>
    </w:p>
    <w:p w14:paraId="3E9A9D94" w14:textId="77777777" w:rsidR="00164627" w:rsidRDefault="00164627" w:rsidP="00164627">
      <w:r>
        <w:t xml:space="preserve">But </w:t>
      </w:r>
      <w:proofErr w:type="gramStart"/>
      <w:r>
        <w:t>Wednesday</w:t>
      </w:r>
      <w:proofErr w:type="gramEnd"/>
      <w:r>
        <w:t xml:space="preserve">, when President Biden announced through trade representative Katherine Tai that the United States would support a World Trade Organization (WTO) emergency waiver of COVID-19 vaccine patents, </w:t>
      </w:r>
      <w:r w:rsidRPr="00F31695">
        <w:rPr>
          <w:rStyle w:val="StyleUnderline"/>
        </w:rPr>
        <w:t>the decision was about more than “the right thing to do,</w:t>
      </w:r>
      <w:r>
        <w:t>” as the president would say.</w:t>
      </w:r>
    </w:p>
    <w:p w14:paraId="4C9C0AD6" w14:textId="77777777" w:rsidR="00164627" w:rsidRPr="00C51762" w:rsidRDefault="00164627" w:rsidP="00164627">
      <w:pPr>
        <w:rPr>
          <w:b/>
          <w:u w:val="single"/>
        </w:rPr>
      </w:pPr>
      <w:r>
        <w:t>For some global health experts and international political analysts</w:t>
      </w:r>
      <w:r w:rsidRPr="00F31695">
        <w:rPr>
          <w:rStyle w:val="StyleUnderline"/>
        </w:rPr>
        <w:t xml:space="preserve">, </w:t>
      </w:r>
      <w:r w:rsidRPr="00B913BC">
        <w:rPr>
          <w:rStyle w:val="StyleUnderline"/>
          <w:highlight w:val="green"/>
        </w:rPr>
        <w:t>the decision reflects</w:t>
      </w:r>
      <w:r w:rsidRPr="00F31695">
        <w:rPr>
          <w:rStyle w:val="StyleUnderline"/>
        </w:rPr>
        <w:t xml:space="preserve"> something else as well: Mr. Biden’s vision, sharpened </w:t>
      </w:r>
      <w:proofErr w:type="gramStart"/>
      <w:r w:rsidRPr="00F31695">
        <w:rPr>
          <w:rStyle w:val="StyleUnderline"/>
        </w:rPr>
        <w:t>over the first three months of his tenure,</w:t>
      </w:r>
      <w:proofErr w:type="gramEnd"/>
      <w:r w:rsidRPr="00F31695">
        <w:rPr>
          <w:rStyle w:val="StyleUnderline"/>
        </w:rPr>
        <w:t xml:space="preserve"> of refurbishing and </w:t>
      </w:r>
      <w:r w:rsidRPr="00B913BC">
        <w:rPr>
          <w:rStyle w:val="StyleUnderline"/>
          <w:highlight w:val="green"/>
        </w:rPr>
        <w:t>reasserting U.S. global leadership</w:t>
      </w:r>
      <w:r w:rsidRPr="00F31695">
        <w:rPr>
          <w:rStyle w:val="StyleUnderline"/>
        </w:rPr>
        <w:t>.</w:t>
      </w:r>
    </w:p>
    <w:p w14:paraId="195885F1" w14:textId="77777777" w:rsidR="00164627" w:rsidRDefault="00164627" w:rsidP="00164627">
      <w:r w:rsidRPr="00B913BC">
        <w:rPr>
          <w:rStyle w:val="StyleUnderline"/>
          <w:highlight w:val="green"/>
        </w:rPr>
        <w:t>The</w:t>
      </w:r>
      <w:r w:rsidRPr="00F31695">
        <w:rPr>
          <w:rStyle w:val="StyleUnderline"/>
        </w:rPr>
        <w:t xml:space="preserve"> larger </w:t>
      </w:r>
      <w:r w:rsidRPr="00B913BC">
        <w:rPr>
          <w:rStyle w:val="StyleUnderline"/>
          <w:highlight w:val="green"/>
        </w:rPr>
        <w:t>message</w:t>
      </w:r>
      <w:r w:rsidRPr="00F31695">
        <w:rPr>
          <w:rStyle w:val="StyleUnderline"/>
        </w:rPr>
        <w:t xml:space="preserve"> the president is sending </w:t>
      </w:r>
      <w:r w:rsidRPr="00B913BC">
        <w:rPr>
          <w:rStyle w:val="StyleUnderline"/>
          <w:highlight w:val="green"/>
        </w:rPr>
        <w:t>with the vaccine waiver</w:t>
      </w:r>
      <w:r w:rsidRPr="00F31695">
        <w:rPr>
          <w:rStyle w:val="StyleUnderline"/>
        </w:rPr>
        <w:t xml:space="preserve">, </w:t>
      </w:r>
      <w:r>
        <w:t xml:space="preserve">some experts say: </w:t>
      </w:r>
      <w:r w:rsidRPr="00B913BC">
        <w:rPr>
          <w:rStyle w:val="StyleUnderline"/>
          <w:highlight w:val="green"/>
        </w:rPr>
        <w:t>The</w:t>
      </w:r>
      <w:r w:rsidRPr="00F31695">
        <w:rPr>
          <w:rStyle w:val="StyleUnderline"/>
        </w:rPr>
        <w:t xml:space="preserve"> coronavirus </w:t>
      </w:r>
      <w:r w:rsidRPr="00B913BC">
        <w:rPr>
          <w:rStyle w:val="StyleUnderline"/>
          <w:highlight w:val="green"/>
        </w:rPr>
        <w:t>pandemic is the latest</w:t>
      </w:r>
      <w:r w:rsidRPr="00F31695">
        <w:rPr>
          <w:rStyle w:val="StyleUnderline"/>
        </w:rPr>
        <w:t xml:space="preserve"> and most urgent of a list of </w:t>
      </w:r>
      <w:r w:rsidRPr="00B913BC">
        <w:rPr>
          <w:rStyle w:val="StyleUnderline"/>
          <w:highlight w:val="green"/>
        </w:rPr>
        <w:t>global challenges</w:t>
      </w:r>
      <w:r w:rsidRPr="00F31695">
        <w:rPr>
          <w:rStyle w:val="StyleUnderline"/>
        </w:rPr>
        <w:t xml:space="preserve"> </w:t>
      </w:r>
      <w:r>
        <w:t xml:space="preserve">that will require a strong and complex multilateral response, </w:t>
      </w:r>
      <w:r w:rsidRPr="00B913BC">
        <w:rPr>
          <w:rStyle w:val="StyleUnderline"/>
          <w:highlight w:val="green"/>
        </w:rPr>
        <w:t xml:space="preserve">and the U.S. intends to reclaim the </w:t>
      </w:r>
      <w:r w:rsidRPr="00BA692E">
        <w:rPr>
          <w:rStyle w:val="StyleUnderline"/>
          <w:highlight w:val="green"/>
        </w:rPr>
        <w:t>mantle of leader</w:t>
      </w:r>
      <w:r w:rsidRPr="00F31695">
        <w:rPr>
          <w:rStyle w:val="StyleUnderline"/>
        </w:rPr>
        <w:t xml:space="preserve"> on these issues</w:t>
      </w:r>
      <w:r>
        <w:t>.</w:t>
      </w:r>
    </w:p>
    <w:p w14:paraId="74172BFD" w14:textId="77777777" w:rsidR="00164627" w:rsidRDefault="00164627" w:rsidP="00164627">
      <w:r w:rsidRPr="00F31695">
        <w:rPr>
          <w:rStyle w:val="StyleUnderline"/>
        </w:rPr>
        <w:t xml:space="preserve">“I see this as </w:t>
      </w:r>
      <w:r w:rsidRPr="00B913BC">
        <w:rPr>
          <w:rStyle w:val="StyleUnderline"/>
          <w:highlight w:val="green"/>
        </w:rPr>
        <w:t xml:space="preserve">an important signal that we’re stepping up </w:t>
      </w:r>
      <w:r w:rsidRPr="00B913BC">
        <w:rPr>
          <w:rStyle w:val="StyleUnderline"/>
        </w:rPr>
        <w:t xml:space="preserve">our </w:t>
      </w:r>
      <w:r w:rsidRPr="00B913BC">
        <w:rPr>
          <w:rStyle w:val="StyleUnderline"/>
          <w:highlight w:val="green"/>
        </w:rPr>
        <w:t>international engagement</w:t>
      </w:r>
      <w:r w:rsidRPr="00F31695">
        <w:rPr>
          <w:rStyle w:val="StyleUnderline"/>
        </w:rPr>
        <w:t xml:space="preserve"> and intend to put the U.S. back in the driver’s seat”</w:t>
      </w:r>
      <w:r>
        <w:t xml:space="preserve"> of the multilateral system, says J. Stephen Morrison, director of the Global Health Policy Center at the Center for Strategic and International Studies in Washington.</w:t>
      </w:r>
    </w:p>
    <w:p w14:paraId="37FF8704" w14:textId="77777777" w:rsidR="00164627" w:rsidRDefault="00164627" w:rsidP="00164627">
      <w:r>
        <w:t>Where there’s smoke, there’s fire – and political unity</w:t>
      </w:r>
    </w:p>
    <w:p w14:paraId="60EB72E7" w14:textId="77777777" w:rsidR="00164627" w:rsidRDefault="00164627" w:rsidP="00164627">
      <w:r>
        <w:t>“</w:t>
      </w:r>
      <w:r w:rsidRPr="00C51762">
        <w:rPr>
          <w:rStyle w:val="StyleUnderline"/>
        </w:rPr>
        <w:t xml:space="preserve">This is not saying international property rights are not important,” he adds, “it’s saying [the U.S.] is not leaving the solution to market forces – and that </w:t>
      </w:r>
      <w:r w:rsidRPr="00B913BC">
        <w:rPr>
          <w:rStyle w:val="StyleUnderline"/>
          <w:highlight w:val="green"/>
        </w:rPr>
        <w:t xml:space="preserve">political leadership needs to step up and shape the future </w:t>
      </w:r>
      <w:r w:rsidRPr="00B913BC">
        <w:rPr>
          <w:rStyle w:val="StyleUnderline"/>
        </w:rPr>
        <w:t>on this.”</w:t>
      </w:r>
    </w:p>
    <w:p w14:paraId="43A3E893" w14:textId="77777777" w:rsidR="00164627" w:rsidRDefault="00164627" w:rsidP="00164627">
      <w:r>
        <w:t>No one – including in the Biden administration – is touting a patent waiver as a quick or be-all solution to the global vaccine gap that experts say will be acute for at least the coming six months.</w:t>
      </w:r>
    </w:p>
    <w:p w14:paraId="021E3562" w14:textId="77777777" w:rsidR="00164627" w:rsidRDefault="00164627" w:rsidP="00164627">
      <w:r>
        <w:t>For one thing, WTO debate over a waiver to the body’s Agreement on Trade-Related Aspects of Intellectual Property Rights, or TRIPS, is likely to drag on for months. That's precious time during which the world will be nervously watching the evolution of India’s current catastrophic second wave, plus pandemic inroads in other poor countries with weak health systems.</w:t>
      </w:r>
    </w:p>
    <w:p w14:paraId="5BF2AC3E" w14:textId="77777777" w:rsidR="00164627" w:rsidRDefault="00164627" w:rsidP="00164627">
      <w:r>
        <w:t>As Mr. Morrison notes, what’s needed as much or more than a waiver is a “complex combination” of high-tech transfer, greater production capacity, an expanded high-skilled workforce in many countries, and smoother supply chains of critical materials for vaccine production.</w:t>
      </w:r>
    </w:p>
    <w:p w14:paraId="07C6B6D9" w14:textId="77777777" w:rsidR="00164627" w:rsidRDefault="00164627" w:rsidP="00164627">
      <w:r w:rsidRPr="00F31695">
        <w:rPr>
          <w:rStyle w:val="StyleUnderline"/>
        </w:rPr>
        <w:t xml:space="preserve">But President Biden’s decision to </w:t>
      </w:r>
      <w:r w:rsidRPr="00B913BC">
        <w:rPr>
          <w:rStyle w:val="StyleUnderline"/>
          <w:highlight w:val="green"/>
        </w:rPr>
        <w:t>put U.S. muscle behind a patent waiver</w:t>
      </w:r>
      <w:r w:rsidRPr="00F31695">
        <w:rPr>
          <w:rStyle w:val="StyleUnderline"/>
        </w:rPr>
        <w:t xml:space="preserve"> altered the global debate and </w:t>
      </w:r>
      <w:r w:rsidRPr="00B913BC">
        <w:rPr>
          <w:rStyle w:val="StyleUnderline"/>
          <w:highlight w:val="green"/>
        </w:rPr>
        <w:t>shift</w:t>
      </w:r>
      <w:r w:rsidRPr="00B913BC">
        <w:rPr>
          <w:rStyle w:val="StyleUnderline"/>
        </w:rPr>
        <w:t>ed</w:t>
      </w:r>
      <w:r w:rsidRPr="00B913BC">
        <w:rPr>
          <w:rStyle w:val="StyleUnderline"/>
          <w:highlight w:val="green"/>
        </w:rPr>
        <w:t xml:space="preserve"> perceptions of the U.S.</w:t>
      </w:r>
      <w:r w:rsidRPr="00F31695">
        <w:rPr>
          <w:rStyle w:val="StyleUnderline"/>
        </w:rPr>
        <w:t xml:space="preserve"> in one fell swoop</w:t>
      </w:r>
      <w:r>
        <w:t>, others say.</w:t>
      </w:r>
    </w:p>
    <w:p w14:paraId="6D6151A9" w14:textId="77777777" w:rsidR="00164627" w:rsidRPr="00C51762" w:rsidRDefault="00164627" w:rsidP="00164627">
      <w:pPr>
        <w:rPr>
          <w:b/>
          <w:u w:val="single"/>
        </w:rPr>
      </w:pPr>
      <w:r w:rsidRPr="00F31695">
        <w:rPr>
          <w:rStyle w:val="StyleUnderline"/>
        </w:rPr>
        <w:t>“</w:t>
      </w:r>
      <w:r w:rsidRPr="00B913BC">
        <w:rPr>
          <w:rStyle w:val="StyleUnderline"/>
          <w:highlight w:val="green"/>
        </w:rPr>
        <w:t>This</w:t>
      </w:r>
      <w:r w:rsidRPr="00F31695">
        <w:rPr>
          <w:rStyle w:val="StyleUnderline"/>
        </w:rPr>
        <w:t xml:space="preserve"> is something that </w:t>
      </w:r>
      <w:r w:rsidRPr="00B913BC">
        <w:rPr>
          <w:rStyle w:val="StyleUnderline"/>
          <w:highlight w:val="green"/>
        </w:rPr>
        <w:t>will</w:t>
      </w:r>
      <w:r w:rsidRPr="00F31695">
        <w:rPr>
          <w:rStyle w:val="StyleUnderline"/>
        </w:rPr>
        <w:t xml:space="preserve"> really </w:t>
      </w:r>
      <w:r w:rsidRPr="00B913BC">
        <w:rPr>
          <w:rStyle w:val="StyleUnderline"/>
          <w:highlight w:val="green"/>
        </w:rPr>
        <w:t>boost Biden’s reputation as a global leader</w:t>
      </w:r>
      <w:r>
        <w:t xml:space="preserve">,” says Lawrence </w:t>
      </w:r>
      <w:proofErr w:type="spellStart"/>
      <w:r>
        <w:t>Gostin</w:t>
      </w:r>
      <w:proofErr w:type="spellEnd"/>
      <w:r>
        <w:t>, director of the O’Neill Institute for National and Global Health Law at Georgetown University. “</w:t>
      </w:r>
      <w:r w:rsidRPr="00B913BC">
        <w:rPr>
          <w:rStyle w:val="StyleUnderline"/>
          <w:highlight w:val="green"/>
        </w:rPr>
        <w:t>It’s got enormous symbolic resonance.”</w:t>
      </w:r>
    </w:p>
    <w:p w14:paraId="4986AE64" w14:textId="77777777" w:rsidR="00164627" w:rsidRDefault="00164627" w:rsidP="00164627">
      <w:r w:rsidRPr="00C51762">
        <w:rPr>
          <w:rStyle w:val="StyleUnderline"/>
        </w:rPr>
        <w:t>Noting that respect for intellectual property (IP) rights has long been a bone of contention</w:t>
      </w:r>
      <w:r>
        <w:t xml:space="preserve"> between the wealthy (and generally patent-holding) North and the developing South, Dr. </w:t>
      </w:r>
      <w:proofErr w:type="spellStart"/>
      <w:r>
        <w:t>Gostin</w:t>
      </w:r>
      <w:proofErr w:type="spellEnd"/>
      <w:r>
        <w:t xml:space="preserve"> says, “I never thought I’d ever see the day that an American president would support waiver of intellectual property” rights.</w:t>
      </w:r>
    </w:p>
    <w:p w14:paraId="4EDCFEAE" w14:textId="77777777" w:rsidR="00164627" w:rsidRDefault="00164627" w:rsidP="00164627">
      <w:r>
        <w:t>Mr. Biden’s surprise move has received mixed reviews, from high praise – generally from the developing world – to rejection and protests that scarce raw materials and weak global supply chains are more to blame than IP rights for the dearth of vaccines outside the rich, developed countries.</w:t>
      </w:r>
    </w:p>
    <w:p w14:paraId="0F233693" w14:textId="77777777" w:rsidR="00164627" w:rsidRPr="00C51762" w:rsidRDefault="00164627" w:rsidP="00164627">
      <w:pPr>
        <w:rPr>
          <w:b/>
          <w:u w:val="single"/>
        </w:rPr>
      </w:pPr>
      <w:r>
        <w:t xml:space="preserve">“MONUMENTAL MOMENT,” tweeted World Health Organization Director-General Tedros Adhanom Ghebreyesus, adding that </w:t>
      </w:r>
      <w:r w:rsidRPr="00C51762">
        <w:rPr>
          <w:rStyle w:val="StyleUnderline"/>
        </w:rPr>
        <w:t>the president’s decision reflected “the wisdom and moral leadership of the United States.”</w:t>
      </w:r>
    </w:p>
    <w:p w14:paraId="54F16551" w14:textId="77777777" w:rsidR="00164627" w:rsidRDefault="00164627" w:rsidP="00164627">
      <w:pPr>
        <w:rPr>
          <w:rStyle w:val="StyleUnderline"/>
        </w:rPr>
      </w:pPr>
      <w:r>
        <w:t xml:space="preserve">In South Africa – which joined with India in October to propose the WTO approve a temporary suspension of IP protections for vaccine production – </w:t>
      </w:r>
      <w:r w:rsidRPr="00C51762">
        <w:rPr>
          <w:rStyle w:val="StyleUnderline"/>
        </w:rPr>
        <w:t xml:space="preserve">Mr. </w:t>
      </w:r>
      <w:r w:rsidRPr="00B913BC">
        <w:rPr>
          <w:rStyle w:val="StyleUnderline"/>
          <w:highlight w:val="green"/>
        </w:rPr>
        <w:t>Biden’s move drew guarded optimism.</w:t>
      </w:r>
    </w:p>
    <w:p w14:paraId="4BC8ABF1" w14:textId="77777777" w:rsidR="00164627" w:rsidRPr="00C51762" w:rsidRDefault="00164627" w:rsidP="00164627">
      <w:pPr>
        <w:rPr>
          <w:b/>
          <w:u w:val="single"/>
        </w:rPr>
      </w:pPr>
    </w:p>
    <w:p w14:paraId="6C791C62" w14:textId="77777777" w:rsidR="00164627" w:rsidRPr="004859AC" w:rsidRDefault="00164627" w:rsidP="00164627">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7D42C1A7" w14:textId="77777777" w:rsidR="00164627" w:rsidRPr="004859AC" w:rsidRDefault="00164627" w:rsidP="00164627">
      <w:r w:rsidRPr="004859AC">
        <w:rPr>
          <w:rStyle w:val="Style13ptBold"/>
        </w:rPr>
        <w:t xml:space="preserve">Brands &amp; </w:t>
      </w:r>
      <w:proofErr w:type="spellStart"/>
      <w:r w:rsidRPr="004859AC">
        <w:rPr>
          <w:rStyle w:val="Style13ptBold"/>
        </w:rPr>
        <w:t>Edel</w:t>
      </w:r>
      <w:proofErr w:type="spellEnd"/>
      <w:r w:rsidRPr="004859AC">
        <w:rPr>
          <w:rStyle w:val="Style13ptBold"/>
        </w:rPr>
        <w:t>, 19</w:t>
      </w:r>
      <w:r w:rsidRPr="004859AC">
        <w:rPr>
          <w:szCs w:val="16"/>
        </w:rPr>
        <w:t xml:space="preserve"> — Hal Brands; PhD, Henry A. Kissinger Distinguished Professor of Global Affairs at the Johns Hopkins School of Advanced International Studies. Charles </w:t>
      </w:r>
      <w:proofErr w:type="spellStart"/>
      <w:r w:rsidRPr="004859AC">
        <w:rPr>
          <w:szCs w:val="16"/>
        </w:rPr>
        <w:t>Edel</w:t>
      </w:r>
      <w:proofErr w:type="spellEnd"/>
      <w:r w:rsidRPr="004859AC">
        <w:rPr>
          <w:szCs w:val="16"/>
        </w:rPr>
        <w:t xml:space="preserve">;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w:t>
      </w:r>
      <w:proofErr w:type="spellStart"/>
      <w:r w:rsidRPr="004859AC">
        <w:rPr>
          <w:szCs w:val="16"/>
        </w:rPr>
        <w:t>GrRv</w:t>
      </w:r>
      <w:proofErr w:type="spellEnd"/>
      <w:r w:rsidRPr="004859AC">
        <w:rPr>
          <w:szCs w:val="16"/>
        </w:rPr>
        <w:t>)</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050C0CCC" w14:textId="77777777" w:rsidR="00164627" w:rsidRPr="004859AC" w:rsidRDefault="00164627" w:rsidP="00164627">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3A539B97" w14:textId="77777777" w:rsidR="00164627" w:rsidRPr="004859AC" w:rsidRDefault="00164627" w:rsidP="00164627">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3484D383" w14:textId="77777777" w:rsidR="00164627" w:rsidRPr="004859AC" w:rsidRDefault="00164627" w:rsidP="00164627">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66B31264" w14:textId="77777777" w:rsidR="00164627" w:rsidRPr="004859AC" w:rsidRDefault="00164627" w:rsidP="00164627">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7ED5834E" w14:textId="77777777" w:rsidR="00164627" w:rsidRPr="004859AC" w:rsidRDefault="00164627" w:rsidP="00164627">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601B46A3" w14:textId="77777777" w:rsidR="00164627" w:rsidRPr="004859AC" w:rsidRDefault="00164627" w:rsidP="00164627">
      <w:pPr>
        <w:rPr>
          <w:b/>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1171CC6F" w14:textId="77777777" w:rsidR="00164627" w:rsidRPr="001E6E9D" w:rsidRDefault="00164627" w:rsidP="00164627">
      <w:pPr>
        <w:keepNext/>
        <w:keepLines/>
        <w:spacing w:before="40" w:after="0"/>
        <w:outlineLvl w:val="3"/>
        <w:rPr>
          <w:rFonts w:eastAsiaTheme="majorEastAsia" w:cstheme="majorBidi"/>
          <w:b/>
          <w:iCs/>
          <w:sz w:val="26"/>
        </w:rPr>
      </w:pPr>
      <w:r w:rsidRPr="001E6E9D">
        <w:rPr>
          <w:rFonts w:eastAsiaTheme="majorEastAsia" w:cstheme="majorBidi"/>
          <w:b/>
          <w:iCs/>
          <w:sz w:val="26"/>
        </w:rPr>
        <w:t xml:space="preserve">The United States has been the cause of anti-imperialism globally – the four waves of empire </w:t>
      </w:r>
      <w:proofErr w:type="gramStart"/>
      <w:r w:rsidRPr="001E6E9D">
        <w:rPr>
          <w:rFonts w:eastAsiaTheme="majorEastAsia" w:cstheme="majorBidi"/>
          <w:b/>
          <w:iCs/>
          <w:sz w:val="26"/>
        </w:rPr>
        <w:t>building</w:t>
      </w:r>
      <w:proofErr w:type="gramEnd"/>
      <w:r w:rsidRPr="001E6E9D">
        <w:rPr>
          <w:rFonts w:eastAsiaTheme="majorEastAsia" w:cstheme="majorBidi"/>
          <w:b/>
          <w:iCs/>
          <w:sz w:val="26"/>
        </w:rPr>
        <w:t xml:space="preserve"> and dismantlement are intrinsically US driven – we have a chart</w:t>
      </w:r>
    </w:p>
    <w:p w14:paraId="55BC8368" w14:textId="77777777" w:rsidR="00164627" w:rsidRPr="001E6E9D" w:rsidRDefault="00164627" w:rsidP="00164627">
      <w:proofErr w:type="spellStart"/>
      <w:r w:rsidRPr="001E6E9D">
        <w:rPr>
          <w:b/>
          <w:bCs/>
          <w:sz w:val="26"/>
        </w:rPr>
        <w:t>Deudney</w:t>
      </w:r>
      <w:proofErr w:type="spellEnd"/>
      <w:r w:rsidRPr="001E6E9D">
        <w:rPr>
          <w:b/>
          <w:bCs/>
          <w:sz w:val="26"/>
        </w:rPr>
        <w:t xml:space="preserve"> &amp; </w:t>
      </w:r>
      <w:proofErr w:type="spellStart"/>
      <w:r w:rsidRPr="001E6E9D">
        <w:rPr>
          <w:b/>
          <w:bCs/>
          <w:sz w:val="26"/>
        </w:rPr>
        <w:t>Ikenberry</w:t>
      </w:r>
      <w:proofErr w:type="spellEnd"/>
      <w:r w:rsidRPr="001E6E9D">
        <w:rPr>
          <w:b/>
          <w:bCs/>
          <w:sz w:val="26"/>
        </w:rPr>
        <w:t xml:space="preserve"> 15 </w:t>
      </w:r>
      <w:r w:rsidRPr="001E6E9D">
        <w:t xml:space="preserve">(Daniel </w:t>
      </w:r>
      <w:proofErr w:type="spellStart"/>
      <w:r w:rsidRPr="001E6E9D">
        <w:t>Deudney</w:t>
      </w:r>
      <w:proofErr w:type="spellEnd"/>
      <w:r w:rsidRPr="001E6E9D">
        <w:t xml:space="preserve">, Johns Hopkins University G. John </w:t>
      </w:r>
      <w:proofErr w:type="spellStart"/>
      <w:r w:rsidRPr="001E6E9D">
        <w:t>Ikenberry</w:t>
      </w:r>
      <w:proofErr w:type="spellEnd"/>
      <w:r w:rsidRPr="001E6E9D">
        <w:t>, Princeton University “America’s Impact: The End of Empire and the Globalization of the Westphalian System”, August 2015, http://scholar.princeton.edu/sites/default/files/gji3/files/am-impact-dd-gji-final-1-august-2015.pdf) **two charts from the article</w:t>
      </w:r>
    </w:p>
    <w:p w14:paraId="3C0A18C1" w14:textId="77777777" w:rsidR="00164627" w:rsidRDefault="00164627" w:rsidP="00164627">
      <w:pPr>
        <w:rPr>
          <w:u w:val="single"/>
        </w:rPr>
      </w:pPr>
      <w:r w:rsidRPr="001E6E9D">
        <w:rPr>
          <w:sz w:val="14"/>
        </w:rPr>
        <w:t>In contemporary debates</w:t>
      </w:r>
      <w:r w:rsidRPr="001E6E9D">
        <w:rPr>
          <w:u w:val="single"/>
        </w:rPr>
        <w:t xml:space="preserve">, this argument undercuts, modifies, and qualifies characterizations held by so many of the </w:t>
      </w:r>
      <w:r w:rsidRPr="001E6E9D">
        <w:rPr>
          <w:b/>
          <w:iCs/>
          <w:sz w:val="26"/>
          <w:u w:val="single"/>
        </w:rPr>
        <w:t>U</w:t>
      </w:r>
      <w:r w:rsidRPr="001E6E9D">
        <w:rPr>
          <w:sz w:val="14"/>
        </w:rPr>
        <w:t xml:space="preserve">nited </w:t>
      </w:r>
      <w:r w:rsidRPr="001E6E9D">
        <w:rPr>
          <w:b/>
          <w:iCs/>
          <w:sz w:val="26"/>
          <w:u w:val="single"/>
        </w:rPr>
        <w:t>S</w:t>
      </w:r>
      <w:r w:rsidRPr="001E6E9D">
        <w:rPr>
          <w:sz w:val="14"/>
        </w:rPr>
        <w:t>tates</w:t>
      </w:r>
      <w:r w:rsidRPr="001E6E9D">
        <w:rPr>
          <w:u w:val="single"/>
        </w:rPr>
        <w:t xml:space="preserve"> as </w:t>
      </w:r>
      <w:r w:rsidRPr="001E6E9D">
        <w:rPr>
          <w:b/>
          <w:iCs/>
          <w:sz w:val="26"/>
          <w:u w:val="single"/>
        </w:rPr>
        <w:t>essentially imperial</w:t>
      </w:r>
      <w:r w:rsidRPr="001E6E9D">
        <w:rPr>
          <w:sz w:val="14"/>
        </w:rPr>
        <w:t xml:space="preserve">, and the American order as an empire. In our rendering, </w:t>
      </w:r>
      <w:r w:rsidRPr="00D03231">
        <w:rPr>
          <w:highlight w:val="green"/>
          <w:u w:val="single"/>
        </w:rPr>
        <w:t>the</w:t>
      </w:r>
      <w:r w:rsidRPr="00D03231">
        <w:rPr>
          <w:sz w:val="14"/>
          <w:highlight w:val="green"/>
        </w:rPr>
        <w:t xml:space="preserve"> </w:t>
      </w:r>
      <w:r w:rsidRPr="00D03231">
        <w:rPr>
          <w:b/>
          <w:iCs/>
          <w:sz w:val="26"/>
          <w:highlight w:val="green"/>
          <w:u w:val="single"/>
        </w:rPr>
        <w:t>U</w:t>
      </w:r>
      <w:r w:rsidRPr="001E6E9D">
        <w:rPr>
          <w:sz w:val="14"/>
        </w:rPr>
        <w:t xml:space="preserve">nited </w:t>
      </w:r>
      <w:r w:rsidRPr="00D03231">
        <w:rPr>
          <w:b/>
          <w:iCs/>
          <w:sz w:val="26"/>
          <w:highlight w:val="green"/>
          <w:u w:val="single"/>
        </w:rPr>
        <w:t>S</w:t>
      </w:r>
      <w:r w:rsidRPr="001E6E9D">
        <w:rPr>
          <w:sz w:val="14"/>
        </w:rPr>
        <w:t xml:space="preserve">tate </w:t>
      </w:r>
      <w:r w:rsidRPr="00D03231">
        <w:rPr>
          <w:highlight w:val="green"/>
          <w:u w:val="single"/>
        </w:rPr>
        <w:t>is</w:t>
      </w:r>
      <w:r w:rsidRPr="001E6E9D">
        <w:rPr>
          <w:sz w:val="14"/>
        </w:rPr>
        <w:t xml:space="preserve"> not the last Western empire, but </w:t>
      </w:r>
      <w:r w:rsidRPr="00D03231">
        <w:rPr>
          <w:b/>
          <w:iCs/>
          <w:sz w:val="26"/>
          <w:highlight w:val="green"/>
          <w:u w:val="single"/>
        </w:rPr>
        <w:t>the first anti-imperial</w:t>
      </w:r>
      <w:r w:rsidRPr="001E6E9D">
        <w:rPr>
          <w:b/>
          <w:iCs/>
          <w:sz w:val="26"/>
          <w:u w:val="single"/>
        </w:rPr>
        <w:t xml:space="preserve"> and post-imperial </w:t>
      </w:r>
      <w:r w:rsidRPr="00D03231">
        <w:rPr>
          <w:b/>
          <w:iCs/>
          <w:sz w:val="26"/>
          <w:highlight w:val="green"/>
          <w:u w:val="single"/>
        </w:rPr>
        <w:t>great power</w:t>
      </w:r>
      <w:r w:rsidRPr="001E6E9D">
        <w:rPr>
          <w:b/>
          <w:iCs/>
          <w:sz w:val="26"/>
          <w:u w:val="single"/>
        </w:rPr>
        <w:t xml:space="preserve"> in the global system.</w:t>
      </w:r>
      <w:r w:rsidRPr="001E6E9D">
        <w:rPr>
          <w:sz w:val="14"/>
        </w:rPr>
        <w:t xml:space="preserve"> Our argument is thus focused on the consequences of American foreign policy for the evolution of the international system, and we do not in this confined treatment </w:t>
      </w:r>
      <w:proofErr w:type="gramStart"/>
      <w:r w:rsidRPr="001E6E9D">
        <w:rPr>
          <w:sz w:val="14"/>
        </w:rPr>
        <w:t>offer an explanation for</w:t>
      </w:r>
      <w:proofErr w:type="gramEnd"/>
      <w:r w:rsidRPr="001E6E9D">
        <w:rPr>
          <w:sz w:val="14"/>
        </w:rPr>
        <w:t xml:space="preserve"> the origins of U.S. foreign policy. In short, we offer an argument about impacts rather than the sources of America’s </w:t>
      </w:r>
      <w:proofErr w:type="spellStart"/>
      <w:r w:rsidRPr="001E6E9D">
        <w:rPr>
          <w:sz w:val="14"/>
        </w:rPr>
        <w:t>antiimperial</w:t>
      </w:r>
      <w:proofErr w:type="spellEnd"/>
      <w:r w:rsidRPr="001E6E9D">
        <w:rPr>
          <w:sz w:val="14"/>
        </w:rPr>
        <w:t xml:space="preserve"> and pro-Westphalian role. </w:t>
      </w:r>
      <w:r w:rsidRPr="00D03231">
        <w:rPr>
          <w:highlight w:val="green"/>
          <w:u w:val="single"/>
        </w:rPr>
        <w:t>Against</w:t>
      </w:r>
      <w:r w:rsidRPr="001E6E9D">
        <w:rPr>
          <w:sz w:val="14"/>
        </w:rPr>
        <w:t xml:space="preserve"> the backdrop of this evolution of the international system and </w:t>
      </w:r>
      <w:r w:rsidRPr="00D03231">
        <w:rPr>
          <w:highlight w:val="green"/>
          <w:u w:val="single"/>
        </w:rPr>
        <w:t xml:space="preserve">the four waves of empire </w:t>
      </w:r>
      <w:r w:rsidRPr="001E6E9D">
        <w:rPr>
          <w:u w:val="single"/>
        </w:rPr>
        <w:t xml:space="preserve">building and </w:t>
      </w:r>
      <w:r w:rsidRPr="00D03231">
        <w:rPr>
          <w:highlight w:val="green"/>
          <w:u w:val="single"/>
        </w:rPr>
        <w:t>dismantlement</w:t>
      </w:r>
      <w:r w:rsidRPr="00D03231">
        <w:rPr>
          <w:sz w:val="14"/>
          <w:highlight w:val="green"/>
        </w:rPr>
        <w:t xml:space="preserve">, </w:t>
      </w:r>
      <w:r w:rsidRPr="00D03231">
        <w:rPr>
          <w:highlight w:val="green"/>
          <w:u w:val="single"/>
        </w:rPr>
        <w:t>it becomes possible to see</w:t>
      </w:r>
      <w:r w:rsidRPr="001E6E9D">
        <w:rPr>
          <w:sz w:val="14"/>
        </w:rPr>
        <w:t xml:space="preserve"> more clearly </w:t>
      </w:r>
      <w:r w:rsidRPr="00D03231">
        <w:rPr>
          <w:highlight w:val="green"/>
          <w:u w:val="single"/>
        </w:rPr>
        <w:t>the</w:t>
      </w:r>
      <w:r w:rsidRPr="001E6E9D">
        <w:rPr>
          <w:u w:val="single"/>
        </w:rPr>
        <w:t xml:space="preserve"> many </w:t>
      </w:r>
      <w:r w:rsidRPr="00D03231">
        <w:rPr>
          <w:highlight w:val="green"/>
          <w:u w:val="single"/>
        </w:rPr>
        <w:t>ways in which the</w:t>
      </w:r>
      <w:r w:rsidRPr="001E6E9D">
        <w:rPr>
          <w:sz w:val="14"/>
        </w:rPr>
        <w:t xml:space="preserve"> </w:t>
      </w:r>
      <w:r w:rsidRPr="00D03231">
        <w:rPr>
          <w:b/>
          <w:iCs/>
          <w:sz w:val="26"/>
          <w:highlight w:val="green"/>
          <w:u w:val="single"/>
        </w:rPr>
        <w:t>U</w:t>
      </w:r>
      <w:r w:rsidRPr="001E6E9D">
        <w:rPr>
          <w:sz w:val="14"/>
        </w:rPr>
        <w:t xml:space="preserve">nited </w:t>
      </w:r>
      <w:r w:rsidRPr="00D03231">
        <w:rPr>
          <w:b/>
          <w:iCs/>
          <w:sz w:val="26"/>
          <w:highlight w:val="green"/>
          <w:u w:val="single"/>
        </w:rPr>
        <w:t>S</w:t>
      </w:r>
      <w:r w:rsidRPr="001E6E9D">
        <w:rPr>
          <w:sz w:val="14"/>
        </w:rPr>
        <w:t xml:space="preserve">tates </w:t>
      </w:r>
      <w:r w:rsidRPr="00D03231">
        <w:rPr>
          <w:highlight w:val="green"/>
          <w:u w:val="single"/>
        </w:rPr>
        <w:t>played</w:t>
      </w:r>
      <w:r w:rsidRPr="001E6E9D">
        <w:rPr>
          <w:u w:val="single"/>
        </w:rPr>
        <w:t xml:space="preserve"> important </w:t>
      </w:r>
      <w:r w:rsidRPr="00D03231">
        <w:rPr>
          <w:b/>
          <w:iCs/>
          <w:sz w:val="26"/>
          <w:highlight w:val="green"/>
          <w:u w:val="single"/>
        </w:rPr>
        <w:t>anti-imperial</w:t>
      </w:r>
      <w:r w:rsidRPr="001E6E9D">
        <w:rPr>
          <w:b/>
          <w:iCs/>
          <w:sz w:val="26"/>
          <w:u w:val="single"/>
        </w:rPr>
        <w:t xml:space="preserve">, </w:t>
      </w:r>
      <w:r w:rsidRPr="00D03231">
        <w:rPr>
          <w:b/>
          <w:iCs/>
          <w:sz w:val="26"/>
          <w:highlight w:val="green"/>
          <w:u w:val="single"/>
        </w:rPr>
        <w:t>anti-colonial</w:t>
      </w:r>
      <w:r w:rsidRPr="001E6E9D">
        <w:rPr>
          <w:b/>
          <w:iCs/>
          <w:sz w:val="26"/>
          <w:u w:val="single"/>
        </w:rPr>
        <w:t xml:space="preserve">, and pro-Westphalian </w:t>
      </w:r>
      <w:r w:rsidRPr="00D03231">
        <w:rPr>
          <w:b/>
          <w:iCs/>
          <w:sz w:val="26"/>
          <w:highlight w:val="green"/>
          <w:u w:val="single"/>
        </w:rPr>
        <w:t>roles</w:t>
      </w:r>
      <w:r w:rsidRPr="001E6E9D">
        <w:rPr>
          <w:sz w:val="14"/>
        </w:rPr>
        <w:t xml:space="preserve">. 16 The Pattern of American Anti-Imperial, Anti-Colonial, and Pro-Westphalian Impacts </w:t>
      </w:r>
      <w:r w:rsidRPr="001E6E9D">
        <w:rPr>
          <w:u w:val="single"/>
        </w:rPr>
        <w:t>In each of the four waves of empire building and dismantlement</w:t>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1E6E9D">
        <w:rPr>
          <w:u w:val="single"/>
        </w:rPr>
        <w:t>had an impact</w:t>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1E6E9D">
        <w:rPr>
          <w:u w:val="single"/>
        </w:rPr>
        <w:t>was the first “new nation” to emerge from a rebellion against European imperial</w:t>
      </w:r>
      <w:r w:rsidRPr="001E6E9D">
        <w:rPr>
          <w:sz w:val="14"/>
        </w:rPr>
        <w:t xml:space="preserve"> rule during the first wave of modern empire. </w:t>
      </w:r>
      <w:r w:rsidRPr="00D03231">
        <w:rPr>
          <w:highlight w:val="green"/>
          <w:u w:val="single"/>
        </w:rPr>
        <w:t>The</w:t>
      </w:r>
      <w:r w:rsidRPr="00D03231">
        <w:rPr>
          <w:sz w:val="14"/>
          <w:highlight w:val="green"/>
        </w:rPr>
        <w:t xml:space="preserve"> </w:t>
      </w:r>
      <w:r w:rsidRPr="00D03231">
        <w:rPr>
          <w:b/>
          <w:iCs/>
          <w:sz w:val="26"/>
          <w:highlight w:val="green"/>
          <w:u w:val="single"/>
        </w:rPr>
        <w:t>U</w:t>
      </w:r>
      <w:r w:rsidRPr="001E6E9D">
        <w:rPr>
          <w:sz w:val="14"/>
        </w:rPr>
        <w:t xml:space="preserve">nited </w:t>
      </w:r>
      <w:r w:rsidRPr="00D03231">
        <w:rPr>
          <w:b/>
          <w:iCs/>
          <w:sz w:val="26"/>
          <w:highlight w:val="green"/>
          <w:u w:val="single"/>
        </w:rPr>
        <w:t>S</w:t>
      </w:r>
      <w:r w:rsidRPr="001E6E9D">
        <w:rPr>
          <w:sz w:val="14"/>
        </w:rPr>
        <w:t xml:space="preserve">tates also </w:t>
      </w:r>
      <w:r w:rsidRPr="00D03231">
        <w:rPr>
          <w:highlight w:val="green"/>
          <w:u w:val="single"/>
        </w:rPr>
        <w:t>supported</w:t>
      </w:r>
      <w:r w:rsidRPr="001E6E9D">
        <w:rPr>
          <w:sz w:val="14"/>
        </w:rPr>
        <w:t xml:space="preserve"> the </w:t>
      </w:r>
      <w:r w:rsidRPr="00D03231">
        <w:rPr>
          <w:highlight w:val="green"/>
          <w:u w:val="single"/>
        </w:rPr>
        <w:t xml:space="preserve">independence of other </w:t>
      </w:r>
      <w:r w:rsidRPr="001E6E9D">
        <w:rPr>
          <w:u w:val="single"/>
        </w:rPr>
        <w:t xml:space="preserve">European settler </w:t>
      </w:r>
      <w:r w:rsidRPr="00D03231">
        <w:rPr>
          <w:highlight w:val="green"/>
          <w:u w:val="single"/>
        </w:rPr>
        <w:t>colonies</w:t>
      </w:r>
      <w:r w:rsidRPr="001E6E9D">
        <w:rPr>
          <w:sz w:val="14"/>
        </w:rPr>
        <w:t xml:space="preserve"> </w:t>
      </w:r>
      <w:r w:rsidRPr="001E6E9D">
        <w:rPr>
          <w:u w:val="single"/>
        </w:rPr>
        <w:t xml:space="preserve">throughout the Americas </w:t>
      </w:r>
      <w:r w:rsidRPr="00D03231">
        <w:rPr>
          <w:highlight w:val="green"/>
          <w:u w:val="single"/>
        </w:rPr>
        <w:t>and</w:t>
      </w:r>
      <w:r w:rsidRPr="001E6E9D">
        <w:rPr>
          <w:sz w:val="14"/>
        </w:rPr>
        <w:t xml:space="preserve">, </w:t>
      </w:r>
      <w:r w:rsidRPr="00D03231">
        <w:rPr>
          <w:highlight w:val="green"/>
          <w:u w:val="single"/>
        </w:rPr>
        <w:t>with the Monroe Doctrine</w:t>
      </w:r>
      <w:r w:rsidRPr="001E6E9D">
        <w:rPr>
          <w:sz w:val="14"/>
        </w:rPr>
        <w:t xml:space="preserve">, </w:t>
      </w:r>
      <w:r w:rsidRPr="00D03231">
        <w:rPr>
          <w:highlight w:val="green"/>
          <w:u w:val="single"/>
        </w:rPr>
        <w:t>helped sustain</w:t>
      </w:r>
      <w:r w:rsidRPr="001E6E9D">
        <w:rPr>
          <w:u w:val="single"/>
        </w:rPr>
        <w:t xml:space="preserve"> their </w:t>
      </w:r>
      <w:r w:rsidRPr="00D03231">
        <w:rPr>
          <w:highlight w:val="green"/>
          <w:u w:val="single"/>
        </w:rPr>
        <w:t>independence against European efforts</w:t>
      </w:r>
      <w:r w:rsidRPr="001E6E9D">
        <w:rPr>
          <w:u w:val="single"/>
        </w:rPr>
        <w:t xml:space="preserve"> to recolonize parts of the Americas</w:t>
      </w:r>
      <w:r w:rsidRPr="001E6E9D">
        <w:rPr>
          <w:sz w:val="14"/>
        </w:rPr>
        <w:t xml:space="preserve">. In the second wave of late 19th century empire-building, </w:t>
      </w:r>
      <w:r w:rsidRPr="00D03231">
        <w:rPr>
          <w:highlight w:val="green"/>
          <w:u w:val="single"/>
        </w:rPr>
        <w:t>the</w:t>
      </w:r>
      <w:r w:rsidRPr="001E6E9D">
        <w:rPr>
          <w:sz w:val="14"/>
        </w:rPr>
        <w:t xml:space="preserve"> </w:t>
      </w:r>
      <w:r w:rsidRPr="00D03231">
        <w:rPr>
          <w:b/>
          <w:iCs/>
          <w:sz w:val="26"/>
          <w:highlight w:val="green"/>
          <w:u w:val="single"/>
        </w:rPr>
        <w:t>U</w:t>
      </w:r>
      <w:r w:rsidRPr="001E6E9D">
        <w:rPr>
          <w:sz w:val="14"/>
        </w:rPr>
        <w:t xml:space="preserve">nited </w:t>
      </w:r>
      <w:r w:rsidRPr="00D03231">
        <w:rPr>
          <w:b/>
          <w:iCs/>
          <w:sz w:val="26"/>
          <w:highlight w:val="green"/>
          <w:u w:val="single"/>
        </w:rPr>
        <w:t>S</w:t>
      </w:r>
      <w:r w:rsidRPr="001E6E9D">
        <w:rPr>
          <w:sz w:val="14"/>
        </w:rPr>
        <w:t xml:space="preserve">tates, </w:t>
      </w:r>
      <w:r w:rsidRPr="001E6E9D">
        <w:rPr>
          <w:u w:val="single"/>
        </w:rPr>
        <w:t>despite its great relative power</w:t>
      </w:r>
      <w:r w:rsidRPr="001E6E9D">
        <w:rPr>
          <w:sz w:val="14"/>
        </w:rPr>
        <w:t xml:space="preserve">, </w:t>
      </w:r>
      <w:r w:rsidRPr="00D03231">
        <w:rPr>
          <w:b/>
          <w:iCs/>
          <w:sz w:val="26"/>
          <w:highlight w:val="green"/>
          <w:u w:val="single"/>
        </w:rPr>
        <w:t>did not establish an empire of its own</w:t>
      </w:r>
      <w:r w:rsidRPr="001E6E9D">
        <w:rPr>
          <w:b/>
          <w:iCs/>
          <w:sz w:val="26"/>
          <w:u w:val="single"/>
        </w:rPr>
        <w:t xml:space="preserve"> of any significance or duration</w:t>
      </w:r>
      <w:r w:rsidRPr="001E6E9D">
        <w:rPr>
          <w:sz w:val="14"/>
        </w:rPr>
        <w:t xml:space="preserve">. And </w:t>
      </w:r>
      <w:r w:rsidRPr="001E6E9D">
        <w:rPr>
          <w:u w:val="single"/>
        </w:rPr>
        <w:t>during the</w:t>
      </w:r>
      <w:r w:rsidRPr="001E6E9D">
        <w:rPr>
          <w:sz w:val="14"/>
        </w:rPr>
        <w:t xml:space="preserve"> latter part of the </w:t>
      </w:r>
      <w:r w:rsidRPr="001E6E9D">
        <w:rPr>
          <w:u w:val="single"/>
        </w:rPr>
        <w:t xml:space="preserve">20th century, </w:t>
      </w:r>
      <w:r w:rsidRPr="00D03231">
        <w:rPr>
          <w:highlight w:val="green"/>
          <w:u w:val="single"/>
        </w:rPr>
        <w:t>the</w:t>
      </w:r>
      <w:r w:rsidRPr="001E6E9D">
        <w:rPr>
          <w:sz w:val="14"/>
        </w:rPr>
        <w:t xml:space="preserve"> </w:t>
      </w:r>
      <w:r w:rsidRPr="00D03231">
        <w:rPr>
          <w:b/>
          <w:iCs/>
          <w:sz w:val="26"/>
          <w:highlight w:val="green"/>
          <w:u w:val="single"/>
        </w:rPr>
        <w:t>U</w:t>
      </w:r>
      <w:r w:rsidRPr="001E6E9D">
        <w:rPr>
          <w:sz w:val="14"/>
        </w:rPr>
        <w:t xml:space="preserve">nited </w:t>
      </w:r>
      <w:r w:rsidRPr="00D03231">
        <w:rPr>
          <w:b/>
          <w:iCs/>
          <w:sz w:val="26"/>
          <w:highlight w:val="green"/>
          <w:u w:val="single"/>
        </w:rPr>
        <w:t>S</w:t>
      </w:r>
      <w:r w:rsidRPr="001E6E9D">
        <w:rPr>
          <w:sz w:val="14"/>
        </w:rPr>
        <w:t xml:space="preserve">tates </w:t>
      </w:r>
      <w:r w:rsidRPr="00D03231">
        <w:rPr>
          <w:highlight w:val="green"/>
          <w:u w:val="single"/>
        </w:rPr>
        <w:t>pushed European decolonization</w:t>
      </w:r>
      <w:r w:rsidRPr="001E6E9D">
        <w:rPr>
          <w:u w:val="single"/>
        </w:rPr>
        <w:t>,</w:t>
      </w:r>
      <w:r w:rsidRPr="001E6E9D">
        <w:rPr>
          <w:sz w:val="14"/>
        </w:rPr>
        <w:t xml:space="preserve"> thus </w:t>
      </w:r>
      <w:r w:rsidRPr="00D03231">
        <w:rPr>
          <w:b/>
          <w:iCs/>
          <w:sz w:val="26"/>
          <w:highlight w:val="green"/>
          <w:u w:val="single"/>
        </w:rPr>
        <w:t>facilitating the breakup of second wave empires</w:t>
      </w:r>
      <w:r w:rsidRPr="001E6E9D">
        <w:rPr>
          <w:sz w:val="14"/>
        </w:rPr>
        <w:t xml:space="preserve">. </w:t>
      </w:r>
      <w:r w:rsidRPr="001E6E9D">
        <w:rPr>
          <w:u w:val="single"/>
        </w:rPr>
        <w:t xml:space="preserve">In the </w:t>
      </w:r>
      <w:r w:rsidRPr="001E6E9D">
        <w:rPr>
          <w:sz w:val="14"/>
        </w:rPr>
        <w:t>great</w:t>
      </w:r>
      <w:r w:rsidRPr="001E6E9D">
        <w:rPr>
          <w:u w:val="single"/>
        </w:rPr>
        <w:t xml:space="preserve"> world wars</w:t>
      </w:r>
      <w:r w:rsidRPr="001E6E9D">
        <w:rPr>
          <w:sz w:val="14"/>
        </w:rPr>
        <w:t xml:space="preserve"> in the 20th century,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1E6E9D">
        <w:rPr>
          <w:u w:val="single"/>
        </w:rPr>
        <w:t xml:space="preserve">played an important role in </w:t>
      </w:r>
      <w:r w:rsidRPr="00D03231">
        <w:rPr>
          <w:highlight w:val="green"/>
          <w:u w:val="single"/>
        </w:rPr>
        <w:t>thwarting</w:t>
      </w:r>
      <w:r w:rsidRPr="001E6E9D">
        <w:rPr>
          <w:sz w:val="14"/>
        </w:rPr>
        <w:t xml:space="preserve"> a third wave of imperial projects of </w:t>
      </w:r>
      <w:r w:rsidRPr="00D03231">
        <w:rPr>
          <w:b/>
          <w:iCs/>
          <w:sz w:val="26"/>
          <w:highlight w:val="green"/>
          <w:u w:val="single"/>
        </w:rPr>
        <w:t>Germany, Japan, and Italy</w:t>
      </w:r>
      <w:r w:rsidRPr="001E6E9D">
        <w:rPr>
          <w:sz w:val="14"/>
        </w:rPr>
        <w:t xml:space="preserve">. </w:t>
      </w:r>
      <w:r w:rsidRPr="001E6E9D">
        <w:rPr>
          <w:u w:val="single"/>
        </w:rPr>
        <w:t>In the second half of the 20th century</w:t>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D03231">
        <w:rPr>
          <w:highlight w:val="green"/>
          <w:u w:val="single"/>
        </w:rPr>
        <w:t>played</w:t>
      </w:r>
      <w:r w:rsidRPr="00D03231">
        <w:rPr>
          <w:sz w:val="14"/>
          <w:highlight w:val="green"/>
        </w:rPr>
        <w:t xml:space="preserve"> </w:t>
      </w:r>
      <w:r w:rsidRPr="00D03231">
        <w:rPr>
          <w:b/>
          <w:iCs/>
          <w:sz w:val="26"/>
          <w:highlight w:val="green"/>
          <w:u w:val="single"/>
        </w:rPr>
        <w:t>decisive roles</w:t>
      </w:r>
      <w:r w:rsidRPr="001E6E9D">
        <w:rPr>
          <w:b/>
          <w:iCs/>
          <w:sz w:val="26"/>
          <w:u w:val="single"/>
        </w:rPr>
        <w:t>, both ideological and military</w:t>
      </w:r>
      <w:r w:rsidRPr="001E6E9D">
        <w:rPr>
          <w:sz w:val="14"/>
        </w:rPr>
        <w:t xml:space="preserve">, </w:t>
      </w:r>
      <w:r w:rsidRPr="00D03231">
        <w:rPr>
          <w:highlight w:val="green"/>
          <w:u w:val="single"/>
        </w:rPr>
        <w:t>in thwarting</w:t>
      </w:r>
      <w:r w:rsidRPr="001E6E9D">
        <w:rPr>
          <w:u w:val="single"/>
        </w:rPr>
        <w:t xml:space="preserve"> the fourth wave of empire building, the expansion of the communist great power, </w:t>
      </w:r>
      <w:r w:rsidRPr="00D03231">
        <w:rPr>
          <w:highlight w:val="green"/>
          <w:u w:val="single"/>
        </w:rPr>
        <w:t>the Soviet Union</w:t>
      </w:r>
      <w:r w:rsidRPr="001E6E9D">
        <w:rPr>
          <w:sz w:val="14"/>
        </w:rPr>
        <w:t xml:space="preserve">, </w:t>
      </w:r>
      <w:r w:rsidRPr="00D03231">
        <w:rPr>
          <w:b/>
          <w:iCs/>
          <w:sz w:val="26"/>
          <w:highlight w:val="green"/>
          <w:u w:val="single"/>
        </w:rPr>
        <w:t>as well as communist coups and revolutions</w:t>
      </w:r>
      <w:r w:rsidRPr="001E6E9D">
        <w:rPr>
          <w:b/>
          <w:iCs/>
          <w:sz w:val="26"/>
          <w:u w:val="single"/>
        </w:rPr>
        <w:t xml:space="preserve"> in many weak and small independent states. </w:t>
      </w:r>
      <w:r w:rsidRPr="001E6E9D">
        <w:rPr>
          <w:noProof/>
          <w:sz w:val="14"/>
        </w:rPr>
        <w:drawing>
          <wp:inline distT="0" distB="0" distL="0" distR="0" wp14:anchorId="1388C6E5" wp14:editId="0142E82E">
            <wp:extent cx="3274472" cy="2574290"/>
            <wp:effectExtent l="0" t="0" r="254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stretch>
                      <a:fillRect/>
                    </a:stretch>
                  </pic:blipFill>
                  <pic:spPr>
                    <a:xfrm>
                      <a:off x="0" y="0"/>
                      <a:ext cx="3334702" cy="2621641"/>
                    </a:xfrm>
                    <a:prstGeom prst="rect">
                      <a:avLst/>
                    </a:prstGeom>
                  </pic:spPr>
                </pic:pic>
              </a:graphicData>
            </a:graphic>
          </wp:inline>
        </w:drawing>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also </w:t>
      </w:r>
      <w:r w:rsidRPr="001E6E9D">
        <w:rPr>
          <w:u w:val="single"/>
        </w:rPr>
        <w:t xml:space="preserve">played a variety of important roles in </w:t>
      </w:r>
      <w:r w:rsidRPr="001E6E9D">
        <w:rPr>
          <w:b/>
          <w:iCs/>
          <w:sz w:val="26"/>
          <w:u w:val="single"/>
        </w:rPr>
        <w:t>building and strengthening Westphalian institutions</w:t>
      </w:r>
      <w:r w:rsidRPr="001E6E9D">
        <w:rPr>
          <w:sz w:val="14"/>
        </w:rPr>
        <w:t xml:space="preserve">, </w:t>
      </w:r>
      <w:r w:rsidRPr="00D03231">
        <w:rPr>
          <w:b/>
          <w:iCs/>
          <w:sz w:val="26"/>
          <w:highlight w:val="green"/>
          <w:u w:val="single"/>
        </w:rPr>
        <w:t>moderating inter-state anarchy</w:t>
      </w:r>
      <w:r w:rsidRPr="00D03231">
        <w:rPr>
          <w:sz w:val="14"/>
          <w:highlight w:val="green"/>
        </w:rPr>
        <w:t xml:space="preserve">, </w:t>
      </w:r>
      <w:r w:rsidRPr="00D03231">
        <w:rPr>
          <w:highlight w:val="green"/>
          <w:u w:val="single"/>
        </w:rPr>
        <w:t>and</w:t>
      </w:r>
      <w:r w:rsidRPr="00D03231">
        <w:rPr>
          <w:sz w:val="14"/>
          <w:highlight w:val="green"/>
        </w:rPr>
        <w:t xml:space="preserve"> </w:t>
      </w:r>
      <w:r w:rsidRPr="00D03231">
        <w:rPr>
          <w:b/>
          <w:iCs/>
          <w:sz w:val="26"/>
          <w:highlight w:val="green"/>
          <w:u w:val="single"/>
        </w:rPr>
        <w:t>facilitating</w:t>
      </w:r>
      <w:r w:rsidRPr="001E6E9D">
        <w:rPr>
          <w:sz w:val="14"/>
        </w:rPr>
        <w:t xml:space="preserve"> </w:t>
      </w:r>
      <w:r w:rsidRPr="001E6E9D">
        <w:rPr>
          <w:u w:val="single"/>
        </w:rPr>
        <w:t xml:space="preserve">the </w:t>
      </w:r>
      <w:r w:rsidRPr="00D03231">
        <w:rPr>
          <w:highlight w:val="green"/>
          <w:u w:val="single"/>
        </w:rPr>
        <w:t xml:space="preserve">ability of states to survive </w:t>
      </w:r>
      <w:r w:rsidRPr="00D03231">
        <w:rPr>
          <w:b/>
          <w:iCs/>
          <w:sz w:val="26"/>
          <w:highlight w:val="green"/>
          <w:u w:val="single"/>
        </w:rPr>
        <w:t>as independent members of</w:t>
      </w:r>
      <w:r w:rsidRPr="001E6E9D">
        <w:rPr>
          <w:b/>
          <w:iCs/>
          <w:sz w:val="26"/>
          <w:u w:val="single"/>
        </w:rPr>
        <w:t xml:space="preserve"> international </w:t>
      </w:r>
      <w:r w:rsidRPr="00D03231">
        <w:rPr>
          <w:b/>
          <w:iCs/>
          <w:sz w:val="26"/>
          <w:highlight w:val="green"/>
          <w:u w:val="single"/>
        </w:rPr>
        <w:t>society</w:t>
      </w:r>
      <w:r w:rsidRPr="001E6E9D">
        <w:rPr>
          <w:sz w:val="14"/>
        </w:rPr>
        <w:t xml:space="preserve">. </w:t>
      </w:r>
      <w:r w:rsidRPr="001E6E9D">
        <w:rPr>
          <w:u w:val="single"/>
        </w:rPr>
        <w:t>From its inception</w:t>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1E6E9D">
        <w:rPr>
          <w:u w:val="single"/>
        </w:rPr>
        <w:t xml:space="preserve">was precocious </w:t>
      </w:r>
      <w:r w:rsidRPr="00D03231">
        <w:rPr>
          <w:highlight w:val="green"/>
          <w:u w:val="single"/>
        </w:rPr>
        <w:t>in</w:t>
      </w:r>
      <w:r w:rsidRPr="001E6E9D">
        <w:rPr>
          <w:u w:val="single"/>
        </w:rPr>
        <w:t xml:space="preserve"> its </w:t>
      </w:r>
      <w:r w:rsidRPr="00D03231">
        <w:rPr>
          <w:highlight w:val="green"/>
          <w:u w:val="single"/>
        </w:rPr>
        <w:t>support for</w:t>
      </w:r>
      <w:r w:rsidRPr="001E6E9D">
        <w:rPr>
          <w:u w:val="single"/>
        </w:rPr>
        <w:t xml:space="preserve"> the </w:t>
      </w:r>
      <w:r w:rsidRPr="001E6E9D">
        <w:rPr>
          <w:b/>
          <w:iCs/>
          <w:sz w:val="26"/>
          <w:u w:val="single"/>
        </w:rPr>
        <w:t>law of nations</w:t>
      </w:r>
      <w:r w:rsidRPr="001E6E9D">
        <w:rPr>
          <w:sz w:val="14"/>
        </w:rPr>
        <w:t xml:space="preserve">, the </w:t>
      </w:r>
      <w:r w:rsidRPr="001E6E9D">
        <w:rPr>
          <w:b/>
          <w:iCs/>
          <w:sz w:val="26"/>
          <w:u w:val="single"/>
        </w:rPr>
        <w:t>institutions of the society of states</w:t>
      </w:r>
      <w:r w:rsidRPr="001E6E9D">
        <w:rPr>
          <w:sz w:val="14"/>
        </w:rPr>
        <w:t xml:space="preserve">, particularly </w:t>
      </w:r>
      <w:r w:rsidRPr="001E6E9D">
        <w:rPr>
          <w:b/>
          <w:iCs/>
          <w:sz w:val="26"/>
          <w:u w:val="single"/>
        </w:rPr>
        <w:t>the laws of war</w:t>
      </w:r>
      <w:r w:rsidRPr="001E6E9D">
        <w:rPr>
          <w:sz w:val="14"/>
        </w:rPr>
        <w:t xml:space="preserve"> and </w:t>
      </w:r>
      <w:r w:rsidRPr="001E6E9D">
        <w:rPr>
          <w:u w:val="single"/>
        </w:rPr>
        <w:t>neutrality</w:t>
      </w:r>
      <w:r w:rsidRPr="001E6E9D">
        <w:rPr>
          <w:sz w:val="14"/>
        </w:rPr>
        <w:t xml:space="preserve">, </w:t>
      </w:r>
      <w:r w:rsidRPr="001E6E9D">
        <w:rPr>
          <w:u w:val="single"/>
        </w:rPr>
        <w:t>and</w:t>
      </w:r>
      <w:r w:rsidRPr="001E6E9D">
        <w:rPr>
          <w:sz w:val="14"/>
        </w:rPr>
        <w:t xml:space="preserve"> public </w:t>
      </w:r>
      <w:r w:rsidRPr="00D03231">
        <w:rPr>
          <w:b/>
          <w:iCs/>
          <w:sz w:val="26"/>
          <w:highlight w:val="green"/>
          <w:u w:val="single"/>
        </w:rPr>
        <w:t>international law</w:t>
      </w:r>
      <w:r w:rsidRPr="001E6E9D">
        <w:rPr>
          <w:sz w:val="14"/>
        </w:rPr>
        <w:t xml:space="preserve">, as </w:t>
      </w:r>
      <w:r w:rsidRPr="00D03231">
        <w:rPr>
          <w:highlight w:val="green"/>
          <w:u w:val="single"/>
        </w:rPr>
        <w:t xml:space="preserve">a means of </w:t>
      </w:r>
      <w:r w:rsidRPr="00D03231">
        <w:rPr>
          <w:b/>
          <w:iCs/>
          <w:sz w:val="26"/>
          <w:highlight w:val="green"/>
          <w:u w:val="single"/>
        </w:rPr>
        <w:t>restraining war and aggression</w:t>
      </w:r>
      <w:r w:rsidRPr="001E6E9D">
        <w:rPr>
          <w:sz w:val="14"/>
        </w:rPr>
        <w:t xml:space="preserve">. </w:t>
      </w:r>
      <w:r w:rsidRPr="001E6E9D">
        <w:rPr>
          <w:u w:val="single"/>
        </w:rPr>
        <w:t>In</w:t>
      </w:r>
      <w:r w:rsidRPr="001E6E9D">
        <w:rPr>
          <w:sz w:val="14"/>
        </w:rPr>
        <w:t xml:space="preserve"> both </w:t>
      </w:r>
      <w:r w:rsidRPr="001E6E9D">
        <w:rPr>
          <w:u w:val="single"/>
        </w:rPr>
        <w:t>the 19th and 20th centuries</w:t>
      </w:r>
      <w:r w:rsidRPr="001E6E9D">
        <w:rPr>
          <w:sz w:val="14"/>
        </w:rPr>
        <w:t xml:space="preserve">,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first regionally and then globally, </w:t>
      </w:r>
      <w:r w:rsidRPr="00D03231">
        <w:rPr>
          <w:highlight w:val="green"/>
          <w:u w:val="single"/>
        </w:rPr>
        <w:t>inspired</w:t>
      </w:r>
      <w:r w:rsidRPr="001E6E9D">
        <w:rPr>
          <w:u w:val="single"/>
        </w:rPr>
        <w:t xml:space="preserve"> and helped </w:t>
      </w:r>
      <w:r w:rsidRPr="00D03231">
        <w:rPr>
          <w:b/>
          <w:iCs/>
          <w:sz w:val="26"/>
          <w:highlight w:val="green"/>
          <w:u w:val="single"/>
        </w:rPr>
        <w:t>legitimate anti-colonial</w:t>
      </w:r>
      <w:r w:rsidRPr="001E6E9D">
        <w:rPr>
          <w:b/>
          <w:iCs/>
          <w:sz w:val="26"/>
          <w:u w:val="single"/>
        </w:rPr>
        <w:t xml:space="preserve"> and anti-imperial </w:t>
      </w:r>
      <w:r w:rsidRPr="00D03231">
        <w:rPr>
          <w:b/>
          <w:iCs/>
          <w:sz w:val="26"/>
          <w:highlight w:val="green"/>
          <w:u w:val="single"/>
        </w:rPr>
        <w:t>independence movements</w:t>
      </w:r>
      <w:r w:rsidRPr="001E6E9D">
        <w:rPr>
          <w:sz w:val="14"/>
        </w:rPr>
        <w:t xml:space="preserve"> </w:t>
      </w:r>
      <w:r w:rsidRPr="001E6E9D">
        <w:rPr>
          <w:u w:val="single"/>
        </w:rPr>
        <w:t xml:space="preserve">and national liberation struggles among peoples struggling </w:t>
      </w:r>
      <w:r w:rsidRPr="00D03231">
        <w:rPr>
          <w:b/>
          <w:iCs/>
          <w:sz w:val="26"/>
          <w:highlight w:val="green"/>
          <w:u w:val="single"/>
        </w:rPr>
        <w:t>against empires all over the world</w:t>
      </w:r>
      <w:r w:rsidRPr="001E6E9D">
        <w:rPr>
          <w:sz w:val="14"/>
        </w:rPr>
        <w:t xml:space="preserve">. In the 20th century, </w:t>
      </w:r>
      <w:r w:rsidRPr="001E6E9D">
        <w:rPr>
          <w:u w:val="single"/>
        </w:rPr>
        <w:t>the</w:t>
      </w:r>
      <w:r w:rsidRPr="001E6E9D">
        <w:rPr>
          <w:sz w:val="14"/>
        </w:rPr>
        <w:t xml:space="preserve"> </w:t>
      </w:r>
      <w:r w:rsidRPr="001E6E9D">
        <w:rPr>
          <w:b/>
          <w:iCs/>
          <w:sz w:val="26"/>
          <w:u w:val="single"/>
        </w:rPr>
        <w:t>U</w:t>
      </w:r>
      <w:r w:rsidRPr="001E6E9D">
        <w:rPr>
          <w:sz w:val="14"/>
        </w:rPr>
        <w:t xml:space="preserve">nited </w:t>
      </w:r>
      <w:r w:rsidRPr="001E6E9D">
        <w:rPr>
          <w:b/>
          <w:iCs/>
          <w:sz w:val="26"/>
          <w:u w:val="single"/>
        </w:rPr>
        <w:t>S</w:t>
      </w:r>
      <w:r w:rsidRPr="001E6E9D">
        <w:rPr>
          <w:sz w:val="14"/>
        </w:rPr>
        <w:t xml:space="preserve">tates </w:t>
      </w:r>
      <w:r w:rsidRPr="001E6E9D">
        <w:rPr>
          <w:u w:val="single"/>
        </w:rPr>
        <w:t>led the efforts to institutionalize Westphalian norms of non-aggression and sovereign independence</w:t>
      </w:r>
      <w:r w:rsidRPr="001E6E9D">
        <w:rPr>
          <w:sz w:val="14"/>
        </w:rPr>
        <w:t xml:space="preserve">, first with the League of Nations and then with the United Nations Charter. In the second half of the 20th century, </w:t>
      </w:r>
      <w:r w:rsidRPr="001E6E9D">
        <w:rPr>
          <w:u w:val="single"/>
        </w:rPr>
        <w:t>the American-led liberal international order institutionalized free trade and multilateral cooperation</w:t>
      </w:r>
      <w:r w:rsidRPr="001E6E9D">
        <w:rPr>
          <w:sz w:val="14"/>
        </w:rPr>
        <w:t xml:space="preserve">, thus </w:t>
      </w:r>
      <w:r w:rsidRPr="00D03231">
        <w:rPr>
          <w:highlight w:val="green"/>
          <w:u w:val="single"/>
        </w:rPr>
        <w:t>providing</w:t>
      </w:r>
      <w:r w:rsidRPr="001E6E9D">
        <w:rPr>
          <w:sz w:val="14"/>
        </w:rPr>
        <w:t xml:space="preserve"> the </w:t>
      </w:r>
      <w:r w:rsidRPr="00D03231">
        <w:rPr>
          <w:b/>
          <w:iCs/>
          <w:sz w:val="26"/>
          <w:highlight w:val="green"/>
          <w:u w:val="single"/>
        </w:rPr>
        <w:t>infrastructure for a global economic system</w:t>
      </w:r>
      <w:r w:rsidRPr="001E6E9D">
        <w:rPr>
          <w:sz w:val="14"/>
        </w:rPr>
        <w:t xml:space="preserve">, thus </w:t>
      </w:r>
      <w:r w:rsidRPr="00D03231">
        <w:rPr>
          <w:highlight w:val="green"/>
          <w:u w:val="single"/>
        </w:rPr>
        <w:t>enabling smaller</w:t>
      </w:r>
      <w:r w:rsidRPr="001E6E9D">
        <w:rPr>
          <w:u w:val="single"/>
        </w:rPr>
        <w:t xml:space="preserve"> and weaker </w:t>
      </w:r>
      <w:r w:rsidRPr="00D03231">
        <w:rPr>
          <w:highlight w:val="green"/>
          <w:u w:val="single"/>
        </w:rPr>
        <w:t xml:space="preserve">states to </w:t>
      </w:r>
      <w:r w:rsidRPr="00D03231">
        <w:rPr>
          <w:b/>
          <w:iCs/>
          <w:sz w:val="26"/>
          <w:highlight w:val="green"/>
          <w:u w:val="single"/>
        </w:rPr>
        <w:t>sustain their sovereign</w:t>
      </w:r>
      <w:r w:rsidRPr="001E6E9D">
        <w:rPr>
          <w:sz w:val="14"/>
        </w:rPr>
        <w:t xml:space="preserve">. </w:t>
      </w:r>
      <w:proofErr w:type="gramStart"/>
      <w:r w:rsidRPr="001E6E9D">
        <w:rPr>
          <w:sz w:val="14"/>
        </w:rPr>
        <w:t>Also</w:t>
      </w:r>
      <w:proofErr w:type="gramEnd"/>
      <w:r w:rsidRPr="001E6E9D">
        <w:rPr>
          <w:sz w:val="14"/>
        </w:rPr>
        <w:t xml:space="preserve"> in the second half of the 20th century, </w:t>
      </w:r>
      <w:r w:rsidRPr="00D03231">
        <w:rPr>
          <w:highlight w:val="green"/>
          <w:u w:val="single"/>
        </w:rPr>
        <w:t>the</w:t>
      </w:r>
      <w:r w:rsidRPr="001E6E9D">
        <w:rPr>
          <w:u w:val="single"/>
        </w:rPr>
        <w:t xml:space="preserve"> American </w:t>
      </w:r>
      <w:r w:rsidRPr="00D03231">
        <w:rPr>
          <w:highlight w:val="green"/>
          <w:u w:val="single"/>
        </w:rPr>
        <w:t>system of</w:t>
      </w:r>
      <w:r w:rsidRPr="001E6E9D">
        <w:rPr>
          <w:u w:val="single"/>
        </w:rPr>
        <w:t xml:space="preserve"> military </w:t>
      </w:r>
      <w:r w:rsidRPr="00D03231">
        <w:rPr>
          <w:highlight w:val="green"/>
          <w:u w:val="single"/>
        </w:rPr>
        <w:t>alliances contribute</w:t>
      </w:r>
      <w:r w:rsidRPr="00D03231">
        <w:rPr>
          <w:b/>
          <w:iCs/>
          <w:sz w:val="26"/>
          <w:highlight w:val="green"/>
          <w:u w:val="single"/>
        </w:rPr>
        <w:t>d to the dampening of violent</w:t>
      </w:r>
      <w:r w:rsidRPr="001E6E9D">
        <w:rPr>
          <w:b/>
          <w:iCs/>
          <w:sz w:val="26"/>
          <w:u w:val="single"/>
        </w:rPr>
        <w:t xml:space="preserve"> </w:t>
      </w:r>
      <w:r w:rsidRPr="00D03231">
        <w:rPr>
          <w:b/>
          <w:iCs/>
          <w:sz w:val="26"/>
          <w:highlight w:val="green"/>
          <w:u w:val="single"/>
        </w:rPr>
        <w:t>conflicts</w:t>
      </w:r>
      <w:r w:rsidRPr="001E6E9D">
        <w:rPr>
          <w:b/>
          <w:iCs/>
          <w:sz w:val="26"/>
          <w:u w:val="single"/>
        </w:rPr>
        <w:t xml:space="preserve"> among allied states</w:t>
      </w:r>
      <w:r w:rsidRPr="001E6E9D">
        <w:rPr>
          <w:sz w:val="14"/>
        </w:rPr>
        <w:t xml:space="preserve">, particularly in Europe and East Asia, thus </w:t>
      </w:r>
      <w:r w:rsidRPr="00D03231">
        <w:rPr>
          <w:b/>
          <w:iCs/>
          <w:sz w:val="26"/>
          <w:highlight w:val="green"/>
          <w:u w:val="single"/>
        </w:rPr>
        <w:t>protecting</w:t>
      </w:r>
      <w:r w:rsidRPr="001E6E9D">
        <w:rPr>
          <w:b/>
          <w:iCs/>
          <w:sz w:val="26"/>
          <w:u w:val="single"/>
        </w:rPr>
        <w:t xml:space="preserve"> </w:t>
      </w:r>
      <w:r w:rsidRPr="00D03231">
        <w:rPr>
          <w:b/>
          <w:iCs/>
          <w:sz w:val="26"/>
          <w:highlight w:val="green"/>
          <w:u w:val="single"/>
        </w:rPr>
        <w:t>the</w:t>
      </w:r>
      <w:r w:rsidRPr="001E6E9D">
        <w:rPr>
          <w:b/>
          <w:iCs/>
          <w:sz w:val="26"/>
          <w:u w:val="single"/>
        </w:rPr>
        <w:t xml:space="preserve"> Westphalian </w:t>
      </w:r>
      <w:r w:rsidRPr="00D03231">
        <w:rPr>
          <w:b/>
          <w:iCs/>
          <w:sz w:val="26"/>
          <w:highlight w:val="green"/>
          <w:u w:val="single"/>
        </w:rPr>
        <w:t>system from the return of violent conflict and empire-building.</w:t>
      </w:r>
      <w:r w:rsidRPr="001E6E9D">
        <w:rPr>
          <w:b/>
          <w:iCs/>
          <w:sz w:val="26"/>
          <w:u w:val="single"/>
        </w:rPr>
        <w:t xml:space="preserve"> </w:t>
      </w:r>
      <w:r w:rsidRPr="001E6E9D">
        <w:rPr>
          <w:noProof/>
          <w:sz w:val="14"/>
        </w:rPr>
        <w:drawing>
          <wp:inline distT="0" distB="0" distL="0" distR="0" wp14:anchorId="7ED1EDE5" wp14:editId="56A06B71">
            <wp:extent cx="4114804" cy="4255281"/>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2"/>
                    <a:stretch>
                      <a:fillRect/>
                    </a:stretch>
                  </pic:blipFill>
                  <pic:spPr>
                    <a:xfrm>
                      <a:off x="0" y="0"/>
                      <a:ext cx="4121609" cy="4262318"/>
                    </a:xfrm>
                    <a:prstGeom prst="rect">
                      <a:avLst/>
                    </a:prstGeom>
                  </pic:spPr>
                </pic:pic>
              </a:graphicData>
            </a:graphic>
          </wp:inline>
        </w:drawing>
      </w:r>
      <w:r w:rsidRPr="001E6E9D">
        <w:rPr>
          <w:sz w:val="14"/>
        </w:rPr>
        <w:t xml:space="preserve"> Taken together, </w:t>
      </w:r>
      <w:r w:rsidRPr="001E6E9D">
        <w:rPr>
          <w:u w:val="single"/>
        </w:rPr>
        <w:t>these varied American activities in the world clearly provide strong preliminary evidence for our claim that the U</w:t>
      </w:r>
      <w:r w:rsidRPr="001E6E9D">
        <w:rPr>
          <w:sz w:val="14"/>
        </w:rPr>
        <w:t xml:space="preserve">nited </w:t>
      </w:r>
      <w:r w:rsidRPr="001E6E9D">
        <w:rPr>
          <w:u w:val="single"/>
        </w:rPr>
        <w:t>S</w:t>
      </w:r>
      <w:r w:rsidRPr="001E6E9D">
        <w:rPr>
          <w:sz w:val="14"/>
        </w:rPr>
        <w:t>tates</w:t>
      </w:r>
      <w:r w:rsidRPr="001E6E9D">
        <w:rPr>
          <w:u w:val="single"/>
        </w:rPr>
        <w:t xml:space="preserve"> has </w:t>
      </w:r>
      <w:r w:rsidRPr="001E6E9D">
        <w:rPr>
          <w:b/>
          <w:iCs/>
          <w:sz w:val="26"/>
          <w:u w:val="single"/>
        </w:rPr>
        <w:t>significantly contributed to the dismantlement of empires</w:t>
      </w:r>
      <w:r w:rsidRPr="001E6E9D">
        <w:rPr>
          <w:u w:val="single"/>
        </w:rPr>
        <w:t xml:space="preserve">, the </w:t>
      </w:r>
      <w:r w:rsidRPr="001E6E9D">
        <w:rPr>
          <w:b/>
          <w:iCs/>
          <w:sz w:val="26"/>
          <w:u w:val="single"/>
        </w:rPr>
        <w:t>thwarting of further empire-building, and to the universalization, institutionalization, and stabilization of the Westphalian state-system.</w:t>
      </w:r>
      <w:r w:rsidRPr="001E6E9D">
        <w:rPr>
          <w:u w:val="single"/>
        </w:rPr>
        <w:t xml:space="preserve"> </w:t>
      </w:r>
    </w:p>
    <w:p w14:paraId="6A647422" w14:textId="77777777" w:rsidR="00164627" w:rsidRDefault="00164627" w:rsidP="00164627">
      <w:pPr>
        <w:rPr>
          <w:u w:val="single"/>
        </w:rPr>
      </w:pPr>
    </w:p>
    <w:p w14:paraId="2AC83C41" w14:textId="77777777" w:rsidR="00164627" w:rsidRPr="00F413EB" w:rsidRDefault="00164627" w:rsidP="00164627">
      <w:pPr>
        <w:rPr>
          <w:rFonts w:asciiTheme="minorHAnsi" w:hAnsiTheme="minorHAnsi" w:cstheme="minorHAnsi"/>
          <w:b/>
          <w:bCs/>
          <w:u w:val="single"/>
        </w:rPr>
      </w:pPr>
    </w:p>
    <w:p w14:paraId="5EBC65C6" w14:textId="77777777" w:rsidR="00164627" w:rsidRPr="00F413EB" w:rsidRDefault="00164627" w:rsidP="00164627">
      <w:pPr>
        <w:pStyle w:val="Heading3"/>
        <w:rPr>
          <w:rFonts w:asciiTheme="minorHAnsi" w:hAnsiTheme="minorHAnsi" w:cstheme="minorHAnsi"/>
        </w:rPr>
      </w:pPr>
      <w:r>
        <w:rPr>
          <w:rFonts w:asciiTheme="minorHAnsi" w:hAnsiTheme="minorHAnsi" w:cstheme="minorHAnsi"/>
        </w:rPr>
        <w:t>Advantage 2</w:t>
      </w:r>
    </w:p>
    <w:p w14:paraId="7C9946CD" w14:textId="77777777" w:rsidR="00164627" w:rsidRPr="00F413EB" w:rsidRDefault="00164627" w:rsidP="00164627">
      <w:pPr>
        <w:rPr>
          <w:rFonts w:asciiTheme="minorHAnsi" w:hAnsiTheme="minorHAnsi" w:cstheme="minorHAnsi"/>
        </w:rPr>
      </w:pPr>
    </w:p>
    <w:p w14:paraId="1F3E1991"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 xml:space="preserve">The new head of the WTO is on track to push for reform and an increased role in the international </w:t>
      </w:r>
      <w:proofErr w:type="gramStart"/>
      <w:r w:rsidRPr="00F413EB">
        <w:rPr>
          <w:rFonts w:asciiTheme="minorHAnsi" w:hAnsiTheme="minorHAnsi" w:cstheme="minorHAnsi"/>
        </w:rPr>
        <w:t>arena, but</w:t>
      </w:r>
      <w:proofErr w:type="gramEnd"/>
      <w:r w:rsidRPr="00F413EB">
        <w:rPr>
          <w:rFonts w:asciiTheme="minorHAnsi" w:hAnsiTheme="minorHAnsi" w:cstheme="minorHAnsi"/>
        </w:rPr>
        <w:t xml:space="preserve"> is hindered now due to lack of vaccine agreement.</w:t>
      </w:r>
    </w:p>
    <w:p w14:paraId="2C678327" w14:textId="77777777" w:rsidR="00164627" w:rsidRPr="00F413EB" w:rsidRDefault="00164627" w:rsidP="00164627">
      <w:pPr>
        <w:rPr>
          <w:rFonts w:asciiTheme="minorHAnsi" w:hAnsiTheme="minorHAnsi" w:cstheme="minorHAnsi"/>
        </w:rPr>
      </w:pPr>
      <w:proofErr w:type="spellStart"/>
      <w:r w:rsidRPr="00F413EB">
        <w:rPr>
          <w:rStyle w:val="Style13ptBold"/>
          <w:rFonts w:asciiTheme="minorHAnsi" w:hAnsiTheme="minorHAnsi" w:cstheme="minorHAnsi"/>
        </w:rPr>
        <w:t>Baschuk</w:t>
      </w:r>
      <w:proofErr w:type="spellEnd"/>
      <w:r w:rsidRPr="00F413EB">
        <w:rPr>
          <w:rStyle w:val="Style13ptBold"/>
          <w:rFonts w:asciiTheme="minorHAnsi" w:hAnsiTheme="minorHAnsi" w:cstheme="minorHAnsi"/>
        </w:rPr>
        <w:t xml:space="preserve"> 4-27</w:t>
      </w:r>
      <w:r w:rsidRPr="00F413EB">
        <w:rPr>
          <w:rFonts w:asciiTheme="minorHAnsi" w:hAnsiTheme="minorHAnsi" w:cstheme="minorHAnsi"/>
        </w:rPr>
        <w:t xml:space="preserve">. [(Bryce </w:t>
      </w:r>
      <w:proofErr w:type="spellStart"/>
      <w:r w:rsidRPr="00F413EB">
        <w:rPr>
          <w:rFonts w:asciiTheme="minorHAnsi" w:hAnsiTheme="minorHAnsi" w:cstheme="minorHAnsi"/>
        </w:rPr>
        <w:t>Baschuk</w:t>
      </w:r>
      <w:proofErr w:type="spellEnd"/>
      <w:r w:rsidRPr="00F413EB">
        <w:rPr>
          <w:rFonts w:asciiTheme="minorHAnsi" w:hAnsiTheme="minorHAnsi" w:cstheme="minorHAnsi"/>
        </w:rPr>
        <w:t xml:space="preserve"> is a Bloomberg Reporter) </w:t>
      </w:r>
      <w:hyperlink r:id="rId13" w:history="1">
        <w:r w:rsidRPr="00F413EB">
          <w:rPr>
            <w:rStyle w:val="Hyperlink"/>
            <w:rFonts w:asciiTheme="minorHAnsi" w:hAnsiTheme="minorHAnsi" w:cstheme="minorHAnsi"/>
          </w:rPr>
          <w:t>"WTO Chief Pursues a ‘Hectic’ Agenda to Fix World Trade’s Referee," Bloomberg, April 27, 2021. https://www.bloomberg.com/news/articles/2021-04-27/wto-chief-pursues-a-hectic-agenda-to-fix-world-trade-s-referee</w:t>
        </w:r>
      </w:hyperlink>
      <w:r w:rsidRPr="00F413EB">
        <w:rPr>
          <w:rFonts w:asciiTheme="minorHAnsi" w:hAnsiTheme="minorHAnsi" w:cstheme="minorHAnsi"/>
        </w:rPr>
        <w:t>] TDI</w:t>
      </w:r>
    </w:p>
    <w:p w14:paraId="1A1F40D8" w14:textId="77777777" w:rsidR="00164627" w:rsidRPr="00F413EB" w:rsidRDefault="00164627" w:rsidP="00164627">
      <w:pPr>
        <w:rPr>
          <w:rFonts w:asciiTheme="minorHAnsi" w:hAnsiTheme="minorHAnsi" w:cstheme="minorHAnsi"/>
          <w:sz w:val="14"/>
        </w:rPr>
      </w:pPr>
      <w:r w:rsidRPr="00F413EB">
        <w:rPr>
          <w:rFonts w:asciiTheme="minorHAnsi" w:hAnsiTheme="minorHAnsi" w:cstheme="minorHAnsi"/>
          <w:u w:val="single"/>
        </w:rPr>
        <w:t xml:space="preserve">The head of the </w:t>
      </w:r>
      <w:r w:rsidRPr="00F413EB">
        <w:rPr>
          <w:rFonts w:asciiTheme="minorHAnsi" w:hAnsiTheme="minorHAnsi" w:cstheme="minorHAnsi"/>
          <w:highlight w:val="green"/>
          <w:u w:val="single"/>
        </w:rPr>
        <w:t>W</w:t>
      </w:r>
      <w:r w:rsidRPr="00F413EB">
        <w:rPr>
          <w:rFonts w:asciiTheme="minorHAnsi" w:hAnsiTheme="minorHAnsi" w:cstheme="minorHAnsi"/>
          <w:sz w:val="14"/>
        </w:rPr>
        <w:t xml:space="preserve">orld </w:t>
      </w:r>
      <w:r w:rsidRPr="00F413EB">
        <w:rPr>
          <w:rFonts w:asciiTheme="minorHAnsi" w:hAnsiTheme="minorHAnsi" w:cstheme="minorHAnsi"/>
          <w:highlight w:val="green"/>
          <w:u w:val="single"/>
        </w:rPr>
        <w:t>T</w:t>
      </w:r>
      <w:r w:rsidRPr="00F413EB">
        <w:rPr>
          <w:rFonts w:asciiTheme="minorHAnsi" w:hAnsiTheme="minorHAnsi" w:cstheme="minorHAnsi"/>
          <w:sz w:val="14"/>
        </w:rPr>
        <w:t xml:space="preserve">rade </w:t>
      </w:r>
      <w:r w:rsidRPr="00F413EB">
        <w:rPr>
          <w:rFonts w:asciiTheme="minorHAnsi" w:hAnsiTheme="minorHAnsi" w:cstheme="minorHAnsi"/>
          <w:highlight w:val="green"/>
          <w:u w:val="single"/>
        </w:rPr>
        <w:t>O</w:t>
      </w:r>
      <w:r w:rsidRPr="00F413EB">
        <w:rPr>
          <w:rFonts w:asciiTheme="minorHAnsi" w:hAnsiTheme="minorHAnsi" w:cstheme="minorHAnsi"/>
          <w:sz w:val="14"/>
        </w:rPr>
        <w:t xml:space="preserve">rganization </w:t>
      </w:r>
      <w:r w:rsidRPr="00F413EB">
        <w:rPr>
          <w:rFonts w:asciiTheme="minorHAnsi" w:hAnsiTheme="minorHAnsi" w:cstheme="minorHAnsi"/>
          <w:b/>
          <w:bCs/>
          <w:u w:val="single"/>
        </w:rPr>
        <w:t>r</w:t>
      </w:r>
      <w:r w:rsidRPr="00F413EB">
        <w:rPr>
          <w:rFonts w:asciiTheme="minorHAnsi" w:hAnsiTheme="minorHAnsi" w:cstheme="minorHAnsi"/>
          <w:b/>
          <w:bCs/>
          <w:highlight w:val="green"/>
          <w:u w:val="single"/>
        </w:rPr>
        <w:t>aised</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an alarm about</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the credibility of</w:t>
      </w:r>
      <w:r w:rsidRPr="00F413EB">
        <w:rPr>
          <w:rFonts w:asciiTheme="minorHAnsi" w:hAnsiTheme="minorHAnsi" w:cstheme="minorHAnsi"/>
          <w:b/>
          <w:bCs/>
          <w:u w:val="single"/>
        </w:rPr>
        <w:t xml:space="preserve"> the </w:t>
      </w:r>
      <w:r w:rsidRPr="00F413EB">
        <w:rPr>
          <w:rFonts w:asciiTheme="minorHAnsi" w:hAnsiTheme="minorHAnsi" w:cstheme="minorHAnsi"/>
          <w:b/>
          <w:bCs/>
          <w:highlight w:val="green"/>
          <w:u w:val="single"/>
        </w:rPr>
        <w:t>multilateral trading system</w:t>
      </w:r>
      <w:r w:rsidRPr="00F413EB">
        <w:rPr>
          <w:rFonts w:asciiTheme="minorHAnsi" w:hAnsiTheme="minorHAnsi" w:cstheme="minorHAnsi"/>
          <w:sz w:val="14"/>
        </w:rPr>
        <w:t xml:space="preserve">, </w:t>
      </w:r>
      <w:r w:rsidRPr="00F413EB">
        <w:rPr>
          <w:rFonts w:asciiTheme="minorHAnsi" w:hAnsiTheme="minorHAnsi" w:cstheme="minorHAnsi"/>
          <w:highlight w:val="green"/>
          <w:u w:val="single"/>
        </w:rPr>
        <w:t>urging</w:t>
      </w:r>
      <w:r w:rsidRPr="00F413EB">
        <w:rPr>
          <w:rFonts w:asciiTheme="minorHAnsi" w:hAnsiTheme="minorHAnsi" w:cstheme="minorHAnsi"/>
          <w:sz w:val="14"/>
        </w:rPr>
        <w:t xml:space="preserve"> leaders to act fast to bolster the global economy with </w:t>
      </w:r>
      <w:r w:rsidRPr="00F413EB">
        <w:rPr>
          <w:rFonts w:asciiTheme="minorHAnsi" w:hAnsiTheme="minorHAnsi" w:cstheme="minorHAnsi"/>
          <w:u w:val="single"/>
        </w:rPr>
        <w:t xml:space="preserve">steps like fairer </w:t>
      </w:r>
      <w:r w:rsidRPr="00F413EB">
        <w:rPr>
          <w:rFonts w:asciiTheme="minorHAnsi" w:hAnsiTheme="minorHAnsi" w:cstheme="minorHAnsi"/>
          <w:highlight w:val="green"/>
          <w:u w:val="single"/>
        </w:rPr>
        <w:t>vaccine</w:t>
      </w:r>
      <w:r w:rsidRPr="00F413EB">
        <w:rPr>
          <w:rFonts w:asciiTheme="minorHAnsi" w:hAnsiTheme="minorHAnsi" w:cstheme="minorHAnsi"/>
          <w:u w:val="single"/>
        </w:rPr>
        <w:t xml:space="preserve"> </w:t>
      </w:r>
      <w:r w:rsidRPr="00F413EB">
        <w:rPr>
          <w:rFonts w:asciiTheme="minorHAnsi" w:hAnsiTheme="minorHAnsi" w:cstheme="minorHAnsi"/>
          <w:highlight w:val="green"/>
          <w:u w:val="single"/>
        </w:rPr>
        <w:t>distribution</w:t>
      </w:r>
      <w:r w:rsidRPr="00F413EB">
        <w:rPr>
          <w:rFonts w:asciiTheme="minorHAnsi" w:hAnsiTheme="minorHAnsi" w:cstheme="minorHAnsi"/>
          <w:sz w:val="14"/>
        </w:rPr>
        <w:t xml:space="preserve"> </w:t>
      </w:r>
      <w:r w:rsidRPr="00F413EB">
        <w:rPr>
          <w:rFonts w:asciiTheme="minorHAnsi" w:hAnsiTheme="minorHAnsi" w:cstheme="minorHAnsi"/>
          <w:u w:val="single"/>
        </w:rPr>
        <w:t>and cooperate to resolve longer-term problems like overfishing</w:t>
      </w:r>
      <w:r w:rsidRPr="00F413EB">
        <w:rPr>
          <w:rFonts w:asciiTheme="minorHAnsi" w:hAnsiTheme="minorHAnsi" w:cstheme="minorHAnsi"/>
          <w:sz w:val="14"/>
        </w:rPr>
        <w:t xml:space="preserve">. During her first two months, </w:t>
      </w:r>
      <w:r w:rsidRPr="00F413EB">
        <w:rPr>
          <w:rFonts w:asciiTheme="minorHAnsi" w:hAnsiTheme="minorHAnsi" w:cstheme="minorHAnsi"/>
          <w:u w:val="single"/>
        </w:rPr>
        <w:t>WTO</w:t>
      </w:r>
      <w:r w:rsidRPr="00F413EB">
        <w:rPr>
          <w:rFonts w:asciiTheme="minorHAnsi" w:hAnsiTheme="minorHAnsi" w:cstheme="minorHAnsi"/>
          <w:sz w:val="14"/>
        </w:rPr>
        <w:t xml:space="preserve"> </w:t>
      </w:r>
      <w:r w:rsidRPr="00F413EB">
        <w:rPr>
          <w:rFonts w:asciiTheme="minorHAnsi" w:hAnsiTheme="minorHAnsi" w:cstheme="minorHAnsi"/>
          <w:u w:val="single"/>
        </w:rPr>
        <w:t>Director</w:t>
      </w:r>
      <w:r w:rsidRPr="00F413EB">
        <w:rPr>
          <w:rFonts w:asciiTheme="minorHAnsi" w:hAnsiTheme="minorHAnsi" w:cstheme="minorHAnsi"/>
          <w:sz w:val="14"/>
        </w:rPr>
        <w:t xml:space="preserve">-General Ngozi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 xml:space="preserve">-Iweala </w:t>
      </w:r>
      <w:r w:rsidRPr="00F413EB">
        <w:rPr>
          <w:rFonts w:asciiTheme="minorHAnsi" w:hAnsiTheme="minorHAnsi" w:cstheme="minorHAnsi"/>
          <w:u w:val="single"/>
        </w:rPr>
        <w:t>has met with trade ministers around the globe</w:t>
      </w:r>
      <w:r w:rsidRPr="00F413EB">
        <w:rPr>
          <w:rFonts w:asciiTheme="minorHAnsi" w:hAnsiTheme="minorHAnsi" w:cstheme="minorHAnsi"/>
          <w:sz w:val="14"/>
        </w:rPr>
        <w:t xml:space="preserve"> </w:t>
      </w:r>
      <w:r w:rsidRPr="00F413EB">
        <w:rPr>
          <w:rFonts w:asciiTheme="minorHAnsi" w:hAnsiTheme="minorHAnsi" w:cstheme="minorHAnsi"/>
          <w:u w:val="single"/>
        </w:rPr>
        <w:t>to communicate</w:t>
      </w:r>
      <w:r w:rsidRPr="00F413EB">
        <w:rPr>
          <w:rFonts w:asciiTheme="minorHAnsi" w:hAnsiTheme="minorHAnsi" w:cstheme="minorHAnsi"/>
          <w:sz w:val="14"/>
        </w:rPr>
        <w:t xml:space="preserve"> a message that </w:t>
      </w:r>
      <w:r w:rsidRPr="00F413EB">
        <w:rPr>
          <w:rFonts w:asciiTheme="minorHAnsi" w:hAnsiTheme="minorHAnsi" w:cstheme="minorHAnsi"/>
          <w:b/>
          <w:bCs/>
          <w:highlight w:val="green"/>
          <w:u w:val="single"/>
        </w:rPr>
        <w:t>the WTO</w:t>
      </w:r>
      <w:r w:rsidRPr="00F413EB">
        <w:rPr>
          <w:rFonts w:asciiTheme="minorHAnsi" w:hAnsiTheme="minorHAnsi" w:cstheme="minorHAnsi"/>
          <w:b/>
          <w:bCs/>
          <w:u w:val="single"/>
        </w:rPr>
        <w:t xml:space="preserve"> is important, it </w:t>
      </w:r>
      <w:r w:rsidRPr="00F413EB">
        <w:rPr>
          <w:rFonts w:asciiTheme="minorHAnsi" w:hAnsiTheme="minorHAnsi" w:cstheme="minorHAnsi"/>
          <w:b/>
          <w:bCs/>
          <w:highlight w:val="green"/>
          <w:u w:val="single"/>
        </w:rPr>
        <w:t>needs to be reformed</w:t>
      </w:r>
      <w:r w:rsidRPr="00F413EB">
        <w:rPr>
          <w:rFonts w:asciiTheme="minorHAnsi" w:hAnsiTheme="minorHAnsi" w:cstheme="minorHAnsi"/>
          <w:b/>
          <w:bCs/>
          <w:u w:val="single"/>
        </w:rPr>
        <w:t xml:space="preserve"> and it needs to deliver results. </w:t>
      </w:r>
      <w:r w:rsidRPr="00F413EB">
        <w:rPr>
          <w:rFonts w:asciiTheme="minorHAnsi" w:hAnsiTheme="minorHAnsi" w:cstheme="minorHAnsi"/>
          <w:sz w:val="14"/>
        </w:rPr>
        <w:t xml:space="preserve">So far, she says the </w:t>
      </w:r>
      <w:r w:rsidRPr="00F413EB">
        <w:rPr>
          <w:rFonts w:asciiTheme="minorHAnsi" w:hAnsiTheme="minorHAnsi" w:cstheme="minorHAnsi"/>
          <w:u w:val="single"/>
        </w:rPr>
        <w:t>reception</w:t>
      </w:r>
      <w:r w:rsidRPr="00F413EB">
        <w:rPr>
          <w:rFonts w:asciiTheme="minorHAnsi" w:hAnsiTheme="minorHAnsi" w:cstheme="minorHAnsi"/>
          <w:sz w:val="14"/>
        </w:rPr>
        <w:t xml:space="preserve"> from world leaders </w:t>
      </w:r>
      <w:r w:rsidRPr="00F413EB">
        <w:rPr>
          <w:rFonts w:asciiTheme="minorHAnsi" w:hAnsiTheme="minorHAnsi" w:cstheme="minorHAnsi"/>
          <w:u w:val="single"/>
        </w:rPr>
        <w:t xml:space="preserve">has been positive, </w:t>
      </w:r>
      <w:r w:rsidRPr="00F413EB">
        <w:rPr>
          <w:rFonts w:asciiTheme="minorHAnsi" w:hAnsiTheme="minorHAnsi" w:cstheme="minorHAnsi"/>
          <w:sz w:val="14"/>
        </w:rPr>
        <w:t>but</w:t>
      </w:r>
      <w:r w:rsidRPr="00F413EB">
        <w:rPr>
          <w:rFonts w:asciiTheme="minorHAnsi" w:hAnsiTheme="minorHAnsi" w:cstheme="minorHAnsi"/>
          <w:u w:val="single"/>
        </w:rPr>
        <w:t xml:space="preserve"> quickly translating that</w:t>
      </w:r>
      <w:r w:rsidRPr="00F413EB">
        <w:rPr>
          <w:rFonts w:asciiTheme="minorHAnsi" w:hAnsiTheme="minorHAnsi" w:cstheme="minorHAnsi"/>
          <w:sz w:val="14"/>
        </w:rPr>
        <w:t xml:space="preserve"> </w:t>
      </w:r>
      <w:r w:rsidRPr="00F413EB">
        <w:rPr>
          <w:rFonts w:asciiTheme="minorHAnsi" w:hAnsiTheme="minorHAnsi" w:cstheme="minorHAnsi"/>
          <w:u w:val="single"/>
        </w:rPr>
        <w:t>goodwill into substantive outcomes</w:t>
      </w:r>
      <w:r w:rsidRPr="00F413EB">
        <w:rPr>
          <w:rFonts w:asciiTheme="minorHAnsi" w:hAnsiTheme="minorHAnsi" w:cstheme="minorHAnsi"/>
          <w:sz w:val="14"/>
        </w:rPr>
        <w:t xml:space="preserve"> during a global pandemic </w:t>
      </w:r>
      <w:r w:rsidRPr="00F413EB">
        <w:rPr>
          <w:rFonts w:asciiTheme="minorHAnsi" w:hAnsiTheme="minorHAnsi" w:cstheme="minorHAnsi"/>
          <w:u w:val="single"/>
        </w:rPr>
        <w:t>is</w:t>
      </w:r>
      <w:r w:rsidRPr="00F413EB">
        <w:rPr>
          <w:rFonts w:asciiTheme="minorHAnsi" w:hAnsiTheme="minorHAnsi" w:cstheme="minorHAnsi"/>
          <w:sz w:val="14"/>
        </w:rPr>
        <w:t xml:space="preserve"> just as </w:t>
      </w:r>
      <w:r w:rsidRPr="00F413EB">
        <w:rPr>
          <w:rFonts w:asciiTheme="minorHAnsi" w:hAnsiTheme="minorHAnsi" w:cstheme="minorHAnsi"/>
          <w:u w:val="single"/>
        </w:rPr>
        <w:t>daunting</w:t>
      </w:r>
      <w:r w:rsidRPr="00F413EB">
        <w:rPr>
          <w:rFonts w:asciiTheme="minorHAnsi" w:hAnsiTheme="minorHAnsi" w:cstheme="minorHAnsi"/>
          <w:sz w:val="14"/>
        </w:rPr>
        <w:t xml:space="preserve"> as she anticipated. “The word I would use to describe it is absolutely hectic,”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-Iweala said in a phone interview on Tuesday when asked about her first few months in the job. “The challenges we thought were there are there and get</w:t>
      </w:r>
      <w:r w:rsidRPr="00F413EB">
        <w:rPr>
          <w:rFonts w:asciiTheme="minorHAnsi" w:hAnsiTheme="minorHAnsi" w:cstheme="minorHAnsi"/>
          <w:u w:val="single"/>
        </w:rPr>
        <w:t xml:space="preserve">ting </w:t>
      </w:r>
      <w:r w:rsidRPr="00F413EB">
        <w:rPr>
          <w:rFonts w:asciiTheme="minorHAnsi" w:hAnsiTheme="minorHAnsi" w:cstheme="minorHAnsi"/>
          <w:highlight w:val="green"/>
          <w:u w:val="single"/>
        </w:rPr>
        <w:t>an agreement is not as easy because of</w:t>
      </w:r>
      <w:r w:rsidRPr="00F413EB">
        <w:rPr>
          <w:rFonts w:asciiTheme="minorHAnsi" w:hAnsiTheme="minorHAnsi" w:cstheme="minorHAnsi"/>
          <w:u w:val="single"/>
        </w:rPr>
        <w:t xml:space="preserve"> longstanding ways of </w:t>
      </w:r>
      <w:r w:rsidRPr="00F413EB">
        <w:rPr>
          <w:rFonts w:asciiTheme="minorHAnsi" w:hAnsiTheme="minorHAnsi" w:cstheme="minorHAnsi"/>
          <w:highlight w:val="green"/>
          <w:u w:val="single"/>
        </w:rPr>
        <w:t>negotiating</w:t>
      </w:r>
      <w:r w:rsidRPr="00F413EB">
        <w:rPr>
          <w:rFonts w:asciiTheme="minorHAnsi" w:hAnsiTheme="minorHAnsi" w:cstheme="minorHAnsi"/>
          <w:u w:val="single"/>
        </w:rPr>
        <w:t xml:space="preserve"> business </w:t>
      </w:r>
      <w:r w:rsidRPr="00F413EB">
        <w:rPr>
          <w:rFonts w:asciiTheme="minorHAnsi" w:hAnsiTheme="minorHAnsi" w:cstheme="minorHAnsi"/>
          <w:highlight w:val="green"/>
          <w:u w:val="single"/>
        </w:rPr>
        <w:t>positions.</w:t>
      </w:r>
      <w:r w:rsidRPr="00F413EB">
        <w:rPr>
          <w:rFonts w:asciiTheme="minorHAnsi" w:hAnsiTheme="minorHAnsi" w:cstheme="minorHAnsi"/>
          <w:u w:val="single"/>
        </w:rPr>
        <w:t xml:space="preserve">” </w:t>
      </w:r>
      <w:r w:rsidRPr="00F413EB">
        <w:rPr>
          <w:rFonts w:asciiTheme="minorHAnsi" w:hAnsiTheme="minorHAnsi" w:cstheme="minorHAnsi"/>
          <w:sz w:val="14"/>
        </w:rPr>
        <w:t xml:space="preserve">Read More: Arcane WTO Pact Moves to Center of Vaccine Debate: Supply Lines </w:t>
      </w:r>
      <w:r w:rsidRPr="00F413EB">
        <w:rPr>
          <w:rFonts w:asciiTheme="minorHAnsi" w:hAnsiTheme="minorHAnsi" w:cstheme="minorHAnsi"/>
          <w:u w:val="single"/>
        </w:rPr>
        <w:t>Countries need to move past the notion that one country’s gain in international commerce is another’s loss</w:t>
      </w:r>
      <w:r w:rsidRPr="00F413EB">
        <w:rPr>
          <w:rFonts w:asciiTheme="minorHAnsi" w:hAnsiTheme="minorHAnsi" w:cstheme="minorHAnsi"/>
          <w:sz w:val="14"/>
        </w:rPr>
        <w:t>, she said. “</w:t>
      </w:r>
      <w:r w:rsidRPr="00F413EB">
        <w:rPr>
          <w:rFonts w:asciiTheme="minorHAnsi" w:hAnsiTheme="minorHAnsi" w:cstheme="minorHAnsi"/>
          <w:u w:val="single"/>
        </w:rPr>
        <w:t>We need to break out of the zero-sum deadlock</w:t>
      </w:r>
      <w:r w:rsidRPr="00F413EB">
        <w:rPr>
          <w:rFonts w:asciiTheme="minorHAnsi" w:hAnsiTheme="minorHAnsi" w:cstheme="minorHAnsi"/>
          <w:sz w:val="14"/>
        </w:rPr>
        <w:t xml:space="preserve">,”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-Iweala said. “</w:t>
      </w:r>
      <w:r w:rsidRPr="00F413EB">
        <w:rPr>
          <w:rFonts w:asciiTheme="minorHAnsi" w:hAnsiTheme="minorHAnsi" w:cstheme="minorHAnsi"/>
          <w:u w:val="single"/>
        </w:rPr>
        <w:t>We need to remind</w:t>
      </w:r>
      <w:r w:rsidRPr="00F413EB">
        <w:rPr>
          <w:rFonts w:asciiTheme="minorHAnsi" w:hAnsiTheme="minorHAnsi" w:cstheme="minorHAnsi"/>
          <w:sz w:val="14"/>
        </w:rPr>
        <w:t xml:space="preserve"> the </w:t>
      </w:r>
      <w:r w:rsidRPr="00F413EB">
        <w:rPr>
          <w:rFonts w:asciiTheme="minorHAnsi" w:hAnsiTheme="minorHAnsi" w:cstheme="minorHAnsi"/>
          <w:u w:val="single"/>
        </w:rPr>
        <w:t>countries</w:t>
      </w:r>
      <w:r w:rsidRPr="00F413EB">
        <w:rPr>
          <w:rFonts w:asciiTheme="minorHAnsi" w:hAnsiTheme="minorHAnsi" w:cstheme="minorHAnsi"/>
          <w:sz w:val="14"/>
        </w:rPr>
        <w:t xml:space="preserve"> and members that the </w:t>
      </w:r>
      <w:r w:rsidRPr="00F413EB">
        <w:rPr>
          <w:rFonts w:asciiTheme="minorHAnsi" w:hAnsiTheme="minorHAnsi" w:cstheme="minorHAnsi"/>
          <w:highlight w:val="green"/>
          <w:u w:val="single"/>
        </w:rPr>
        <w:t>WTO is here to deliver for people</w:t>
      </w:r>
      <w:r w:rsidRPr="00F413EB">
        <w:rPr>
          <w:rFonts w:asciiTheme="minorHAnsi" w:hAnsiTheme="minorHAnsi" w:cstheme="minorHAnsi"/>
          <w:sz w:val="14"/>
        </w:rPr>
        <w:t xml:space="preserve">. </w:t>
      </w:r>
      <w:r w:rsidRPr="00F413EB">
        <w:rPr>
          <w:rFonts w:asciiTheme="minorHAnsi" w:hAnsiTheme="minorHAnsi" w:cstheme="minorHAnsi"/>
          <w:b/>
          <w:bCs/>
          <w:u w:val="single"/>
        </w:rPr>
        <w:t>We can’t take 20 years to negotiate something</w:t>
      </w:r>
      <w:r w:rsidRPr="00F413EB">
        <w:rPr>
          <w:rFonts w:asciiTheme="minorHAnsi" w:hAnsiTheme="minorHAnsi" w:cstheme="minorHAnsi"/>
          <w:sz w:val="14"/>
        </w:rPr>
        <w:t xml:space="preserve">.”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 xml:space="preserve">-Iweala said </w:t>
      </w:r>
      <w:r w:rsidRPr="00F413EB">
        <w:rPr>
          <w:rFonts w:asciiTheme="minorHAnsi" w:hAnsiTheme="minorHAnsi" w:cstheme="minorHAnsi"/>
          <w:b/>
          <w:bCs/>
          <w:u w:val="single"/>
        </w:rPr>
        <w:t>her top priority is to use trade to alleviate the pandemic</w:t>
      </w:r>
      <w:r w:rsidRPr="00F413EB">
        <w:rPr>
          <w:rFonts w:asciiTheme="minorHAnsi" w:hAnsiTheme="minorHAnsi" w:cstheme="min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413EB">
        <w:rPr>
          <w:rFonts w:asciiTheme="minorHAnsi" w:hAnsiTheme="minorHAnsi" w:cstheme="minorHAnsi"/>
          <w:u w:val="single"/>
        </w:rPr>
        <w:t xml:space="preserve">n important component of the </w:t>
      </w:r>
      <w:r w:rsidRPr="00F413EB">
        <w:rPr>
          <w:rFonts w:asciiTheme="minorHAnsi" w:hAnsiTheme="minorHAnsi" w:cstheme="minorHAnsi"/>
          <w:highlight w:val="green"/>
          <w:u w:val="single"/>
        </w:rPr>
        <w:t>WTO</w:t>
      </w:r>
      <w:r w:rsidRPr="00F413EB">
        <w:rPr>
          <w:rFonts w:asciiTheme="minorHAnsi" w:hAnsiTheme="minorHAnsi" w:cstheme="minorHAnsi"/>
          <w:u w:val="single"/>
        </w:rPr>
        <w:t xml:space="preserve">’s </w:t>
      </w:r>
      <w:r w:rsidRPr="00F413EB">
        <w:rPr>
          <w:rFonts w:asciiTheme="minorHAnsi" w:hAnsiTheme="minorHAnsi" w:cstheme="minorHAnsi"/>
          <w:sz w:val="14"/>
        </w:rPr>
        <w:t xml:space="preserve">trade and health </w:t>
      </w:r>
      <w:r w:rsidRPr="00F413EB">
        <w:rPr>
          <w:rFonts w:asciiTheme="minorHAnsi" w:hAnsiTheme="minorHAnsi" w:cstheme="minorHAnsi"/>
          <w:u w:val="single"/>
        </w:rPr>
        <w:t>agenda is a proposal</w:t>
      </w:r>
      <w:r w:rsidRPr="00F413EB">
        <w:rPr>
          <w:rFonts w:asciiTheme="minorHAnsi" w:hAnsiTheme="minorHAnsi" w:cstheme="minorHAnsi"/>
          <w:sz w:val="14"/>
        </w:rPr>
        <w:t xml:space="preserve"> from India and South Africa that </w:t>
      </w:r>
      <w:r w:rsidRPr="00F413EB">
        <w:rPr>
          <w:rFonts w:asciiTheme="minorHAnsi" w:hAnsiTheme="minorHAnsi" w:cstheme="minorHAnsi"/>
          <w:highlight w:val="green"/>
          <w:u w:val="single"/>
        </w:rPr>
        <w:t>seeks to</w:t>
      </w:r>
      <w:r w:rsidRPr="00F413EB">
        <w:rPr>
          <w:rFonts w:asciiTheme="minorHAnsi" w:hAnsiTheme="minorHAnsi" w:cstheme="minorHAnsi"/>
          <w:u w:val="single"/>
        </w:rPr>
        <w:t xml:space="preserve"> temporarily </w:t>
      </w:r>
      <w:r w:rsidRPr="00F413EB">
        <w:rPr>
          <w:rFonts w:asciiTheme="minorHAnsi" w:hAnsiTheme="minorHAnsi" w:cstheme="minorHAnsi"/>
          <w:highlight w:val="green"/>
          <w:u w:val="single"/>
        </w:rPr>
        <w:t>waive enforcement</w:t>
      </w:r>
      <w:r w:rsidRPr="00F413EB">
        <w:rPr>
          <w:rFonts w:asciiTheme="minorHAnsi" w:hAnsiTheme="minorHAnsi" w:cstheme="minorHAnsi"/>
          <w:sz w:val="14"/>
        </w:rPr>
        <w:t xml:space="preserve"> </w:t>
      </w:r>
      <w:r w:rsidRPr="00F413EB">
        <w:rPr>
          <w:rFonts w:asciiTheme="minorHAnsi" w:hAnsiTheme="minorHAnsi" w:cstheme="minorHAnsi"/>
          <w:u w:val="single"/>
        </w:rPr>
        <w:t>of</w:t>
      </w:r>
      <w:r w:rsidRPr="00F413EB">
        <w:rPr>
          <w:rFonts w:asciiTheme="minorHAnsi" w:hAnsiTheme="minorHAnsi" w:cstheme="minorHAnsi"/>
          <w:sz w:val="14"/>
        </w:rPr>
        <w:t xml:space="preserve"> the WTO’s rules governing </w:t>
      </w:r>
      <w:r w:rsidRPr="00F413EB">
        <w:rPr>
          <w:rFonts w:asciiTheme="minorHAnsi" w:hAnsiTheme="minorHAnsi" w:cstheme="minorHAnsi"/>
          <w:highlight w:val="green"/>
          <w:u w:val="single"/>
        </w:rPr>
        <w:t>i</w:t>
      </w:r>
      <w:r w:rsidRPr="00F413EB">
        <w:rPr>
          <w:rFonts w:asciiTheme="minorHAnsi" w:hAnsiTheme="minorHAnsi" w:cstheme="minorHAnsi"/>
          <w:u w:val="single"/>
        </w:rPr>
        <w:t xml:space="preserve">ntellectual </w:t>
      </w:r>
      <w:r w:rsidRPr="00F413EB">
        <w:rPr>
          <w:rFonts w:asciiTheme="minorHAnsi" w:hAnsiTheme="minorHAnsi" w:cstheme="minorHAnsi"/>
          <w:highlight w:val="green"/>
          <w:u w:val="single"/>
        </w:rPr>
        <w:t>p</w:t>
      </w:r>
      <w:r w:rsidRPr="00F413EB">
        <w:rPr>
          <w:rFonts w:asciiTheme="minorHAnsi" w:hAnsiTheme="minorHAnsi" w:cstheme="minorHAnsi"/>
          <w:u w:val="single"/>
        </w:rPr>
        <w:t xml:space="preserve">roperty </w:t>
      </w:r>
      <w:r w:rsidRPr="00F413EB">
        <w:rPr>
          <w:rFonts w:asciiTheme="minorHAnsi" w:hAnsiTheme="minorHAnsi" w:cstheme="minorHAnsi"/>
          <w:highlight w:val="green"/>
          <w:u w:val="single"/>
        </w:rPr>
        <w:t>for vaccines</w:t>
      </w:r>
      <w:r w:rsidRPr="00F413EB">
        <w:rPr>
          <w:rFonts w:asciiTheme="minorHAnsi" w:hAnsiTheme="minorHAnsi" w:cstheme="min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413EB">
        <w:rPr>
          <w:rFonts w:asciiTheme="minorHAnsi" w:hAnsiTheme="minorHAnsi" w:cstheme="minorHAnsi"/>
          <w:u w:val="single"/>
        </w:rPr>
        <w:t>“There is movement</w:t>
      </w:r>
      <w:r w:rsidRPr="00F413EB">
        <w:rPr>
          <w:rFonts w:asciiTheme="minorHAnsi" w:hAnsiTheme="minorHAnsi" w:cstheme="minorHAnsi"/>
          <w:sz w:val="14"/>
        </w:rPr>
        <w:t xml:space="preserve">,”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-Iweala said. “</w:t>
      </w:r>
      <w:r w:rsidRPr="00F413EB">
        <w:rPr>
          <w:rFonts w:asciiTheme="minorHAnsi" w:hAnsiTheme="minorHAnsi" w:cstheme="minorHAnsi"/>
          <w:u w:val="single"/>
        </w:rPr>
        <w:t>Are we there yet? No</w:t>
      </w:r>
      <w:r w:rsidRPr="00F413EB">
        <w:rPr>
          <w:rFonts w:asciiTheme="minorHAnsi" w:hAnsiTheme="minorHAnsi" w:cstheme="minorHAnsi"/>
          <w:sz w:val="14"/>
        </w:rPr>
        <w:t xml:space="preserve">, but there is a little bit of change in the air among members. I think hopefully we will be able to come to some sort of a framework for the WTO ministers to bless.” </w:t>
      </w:r>
      <w:r w:rsidRPr="00F413EB">
        <w:rPr>
          <w:rFonts w:asciiTheme="minorHAnsi" w:hAnsiTheme="minorHAnsi" w:cstheme="minorHAnsi"/>
          <w:u w:val="single"/>
        </w:rPr>
        <w:t xml:space="preserve">“We don’t have time,” she added. “People are dying.” </w:t>
      </w:r>
      <w:proofErr w:type="spellStart"/>
      <w:r w:rsidRPr="00F413EB">
        <w:rPr>
          <w:rFonts w:asciiTheme="minorHAnsi" w:hAnsiTheme="minorHAnsi" w:cstheme="minorHAnsi"/>
          <w:sz w:val="14"/>
        </w:rPr>
        <w:t>Okonjo</w:t>
      </w:r>
      <w:proofErr w:type="spellEnd"/>
      <w:r w:rsidRPr="00F413EB">
        <w:rPr>
          <w:rFonts w:asciiTheme="minorHAnsi" w:hAnsiTheme="minorHAnsi" w:cstheme="min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413EB">
        <w:rPr>
          <w:rFonts w:asciiTheme="minorHAnsi" w:hAnsiTheme="minorHAnsi" w:cstheme="minorHAnsi"/>
          <w:sz w:val="14"/>
        </w:rPr>
        <w:t>Indonesia</w:t>
      </w:r>
      <w:proofErr w:type="gramEnd"/>
      <w:r w:rsidRPr="00F413EB">
        <w:rPr>
          <w:rFonts w:asciiTheme="minorHAnsi" w:hAnsiTheme="minorHAnsi" w:cstheme="minorHAnsi"/>
          <w:sz w:val="14"/>
        </w:rPr>
        <w:t xml:space="preserve"> and Egypt already have some capacity to begin producing vaccines for people living in developing economies.</w:t>
      </w:r>
    </w:p>
    <w:p w14:paraId="3C07517F"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Patent waiver is necessary to revitalize WTO’s credibility as an international dispute mechanism – creates momentum for further reform.</w:t>
      </w:r>
    </w:p>
    <w:p w14:paraId="7FCE435C"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Meyer 6-18-</w:t>
      </w:r>
      <w:r w:rsidRPr="00F413EB">
        <w:rPr>
          <w:rStyle w:val="Style13ptBold"/>
          <w:rFonts w:asciiTheme="minorHAnsi" w:hAnsiTheme="minorHAnsi" w:cstheme="minorHAnsi"/>
          <w:b w:val="0"/>
          <w:bCs w:val="0"/>
        </w:rPr>
        <w:t>21.</w:t>
      </w:r>
      <w:r w:rsidRPr="00F413EB">
        <w:rPr>
          <w:rFonts w:asciiTheme="minorHAnsi" w:hAnsiTheme="minorHAnsi" w:cstheme="min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4" w:history="1">
        <w:r w:rsidRPr="00F413EB">
          <w:rPr>
            <w:rStyle w:val="Hyperlink"/>
            <w:rFonts w:asciiTheme="minorHAnsi" w:hAnsiTheme="minorHAnsi" w:cstheme="minorHAnsi"/>
          </w:rPr>
          <w:t>https://fortune.com/2021/06/18/wto-covid-vaccines-patents-waiver-south-africa-trips/</w:t>
        </w:r>
      </w:hyperlink>
      <w:r w:rsidRPr="00F413EB">
        <w:rPr>
          <w:rStyle w:val="Hyperlink"/>
          <w:rFonts w:asciiTheme="minorHAnsi" w:hAnsiTheme="minorHAnsi" w:cstheme="minorHAnsi"/>
        </w:rPr>
        <w:t>] TDI</w:t>
      </w:r>
    </w:p>
    <w:p w14:paraId="26FB128A" w14:textId="77777777" w:rsidR="00164627" w:rsidRPr="00F413EB" w:rsidRDefault="00164627" w:rsidP="00164627">
      <w:pPr>
        <w:rPr>
          <w:rFonts w:asciiTheme="minorHAnsi" w:hAnsiTheme="minorHAnsi" w:cstheme="minorHAnsi"/>
          <w:sz w:val="12"/>
        </w:rPr>
      </w:pPr>
      <w:r w:rsidRPr="00F413EB">
        <w:rPr>
          <w:rFonts w:asciiTheme="minorHAnsi" w:hAnsiTheme="minorHAnsi" w:cstheme="minorHAnsi"/>
          <w:sz w:val="12"/>
        </w:rPr>
        <w:t xml:space="preserve">The World Trade Organization knows all about crises. Former U.S. President Donald Trump threw a wrench into its core function of resolving trade disputes—a blocker that President Joe Biden has not yet removed—and </w:t>
      </w:r>
      <w:r w:rsidRPr="00F413EB">
        <w:rPr>
          <w:rFonts w:asciiTheme="minorHAnsi" w:hAnsiTheme="minorHAnsi" w:cstheme="minorHAnsi"/>
          <w:highlight w:val="green"/>
          <w:u w:val="single"/>
        </w:rPr>
        <w:t>there is</w:t>
      </w:r>
      <w:r w:rsidRPr="00F413EB">
        <w:rPr>
          <w:rFonts w:asciiTheme="minorHAnsi" w:hAnsiTheme="minorHAnsi" w:cstheme="minorHAnsi"/>
          <w:u w:val="single"/>
        </w:rPr>
        <w:t xml:space="preserve"> widespread </w:t>
      </w:r>
      <w:r w:rsidRPr="00F413EB">
        <w:rPr>
          <w:rFonts w:asciiTheme="minorHAnsi" w:hAnsiTheme="minorHAnsi" w:cstheme="minorHAnsi"/>
          <w:highlight w:val="green"/>
          <w:u w:val="single"/>
        </w:rPr>
        <w:t>dissatisfaction</w:t>
      </w:r>
      <w:r w:rsidRPr="00F413EB">
        <w:rPr>
          <w:rFonts w:asciiTheme="minorHAnsi" w:hAnsiTheme="minorHAnsi" w:cstheme="minorHAnsi"/>
          <w:sz w:val="12"/>
          <w:highlight w:val="green"/>
        </w:rPr>
        <w:t xml:space="preserve"> </w:t>
      </w:r>
      <w:r w:rsidRPr="00F413EB">
        <w:rPr>
          <w:rFonts w:asciiTheme="minorHAnsi" w:hAnsiTheme="minorHAnsi" w:cstheme="minorHAnsi"/>
          <w:highlight w:val="green"/>
          <w:u w:val="single"/>
        </w:rPr>
        <w:t>over</w:t>
      </w:r>
      <w:r w:rsidRPr="00F413EB">
        <w:rPr>
          <w:rFonts w:asciiTheme="minorHAnsi" w:hAnsiTheme="minorHAnsi" w:cstheme="minorHAnsi"/>
          <w:u w:val="single"/>
        </w:rPr>
        <w:t xml:space="preserve"> the</w:t>
      </w:r>
      <w:r w:rsidRPr="00F413EB">
        <w:rPr>
          <w:rFonts w:asciiTheme="minorHAnsi" w:hAnsiTheme="minorHAnsi" w:cstheme="minorHAnsi"/>
          <w:sz w:val="12"/>
        </w:rPr>
        <w:t xml:space="preserve"> </w:t>
      </w:r>
      <w:r w:rsidRPr="00F413EB">
        <w:rPr>
          <w:rFonts w:asciiTheme="minorHAnsi" w:hAnsiTheme="minorHAnsi" w:cstheme="minorHAnsi"/>
          <w:highlight w:val="green"/>
          <w:u w:val="single"/>
        </w:rPr>
        <w:t>fairness of the global trade</w:t>
      </w:r>
      <w:r w:rsidRPr="00F413EB">
        <w:rPr>
          <w:rFonts w:asciiTheme="minorHAnsi" w:hAnsiTheme="minorHAnsi" w:cstheme="minorHAnsi"/>
          <w:u w:val="single"/>
        </w:rPr>
        <w:t xml:space="preserve"> rulebook</w:t>
      </w:r>
      <w:r w:rsidRPr="00F413EB">
        <w:rPr>
          <w:rFonts w:asciiTheme="minorHAnsi" w:hAnsiTheme="minorHAnsi" w:cstheme="minorHAnsi"/>
          <w:sz w:val="12"/>
        </w:rPr>
        <w:t xml:space="preserve">. </w:t>
      </w:r>
      <w:r w:rsidRPr="00F413EB">
        <w:rPr>
          <w:rFonts w:asciiTheme="minorHAnsi" w:hAnsiTheme="minorHAnsi" w:cstheme="minorHAnsi"/>
          <w:u w:val="single"/>
        </w:rPr>
        <w:t>The</w:t>
      </w:r>
      <w:r w:rsidRPr="00F413EB">
        <w:rPr>
          <w:rFonts w:asciiTheme="minorHAnsi" w:hAnsiTheme="minorHAnsi" w:cstheme="minorHAnsi"/>
          <w:sz w:val="12"/>
        </w:rPr>
        <w:t xml:space="preserve"> 164-country </w:t>
      </w:r>
      <w:r w:rsidRPr="00F413EB">
        <w:rPr>
          <w:rFonts w:asciiTheme="minorHAnsi" w:hAnsiTheme="minorHAnsi" w:cstheme="minorHAnsi"/>
          <w:u w:val="single"/>
        </w:rPr>
        <w:t>organization</w:t>
      </w:r>
      <w:r w:rsidRPr="00F413EB">
        <w:rPr>
          <w:rFonts w:asciiTheme="minorHAnsi" w:hAnsiTheme="minorHAnsi" w:cstheme="minorHAnsi"/>
          <w:sz w:val="12"/>
        </w:rPr>
        <w:t xml:space="preserve">, under the fresh leadership of Nigeria's Ngozi </w:t>
      </w:r>
      <w:proofErr w:type="spellStart"/>
      <w:r w:rsidRPr="00F413EB">
        <w:rPr>
          <w:rFonts w:asciiTheme="minorHAnsi" w:hAnsiTheme="minorHAnsi" w:cstheme="minorHAnsi"/>
          <w:sz w:val="12"/>
        </w:rPr>
        <w:t>Okonjo</w:t>
      </w:r>
      <w:proofErr w:type="spellEnd"/>
      <w:r w:rsidRPr="00F413EB">
        <w:rPr>
          <w:rFonts w:asciiTheme="minorHAnsi" w:hAnsiTheme="minorHAnsi" w:cstheme="minorHAnsi"/>
          <w:sz w:val="12"/>
        </w:rPr>
        <w:t xml:space="preserve">-Iweala, </w:t>
      </w:r>
      <w:r w:rsidRPr="00F413EB">
        <w:rPr>
          <w:rFonts w:asciiTheme="minorHAnsi" w:hAnsiTheme="minorHAnsi" w:cstheme="minorHAnsi"/>
          <w:u w:val="single"/>
        </w:rPr>
        <w:t xml:space="preserve">has a lot to fix. </w:t>
      </w:r>
      <w:r w:rsidRPr="00F413EB">
        <w:rPr>
          <w:rFonts w:asciiTheme="minorHAnsi" w:hAnsiTheme="minorHAnsi" w:cstheme="minorHAnsi"/>
          <w:sz w:val="12"/>
        </w:rPr>
        <w:t xml:space="preserve">However, </w:t>
      </w:r>
      <w:r w:rsidRPr="00F413EB">
        <w:rPr>
          <w:rFonts w:asciiTheme="minorHAnsi" w:hAnsiTheme="minorHAnsi" w:cstheme="minorHAnsi"/>
          <w:b/>
          <w:bCs/>
          <w:highlight w:val="green"/>
          <w:u w:val="single"/>
        </w:rPr>
        <w:t>one crisis is</w:t>
      </w:r>
      <w:r w:rsidRPr="00F413EB">
        <w:rPr>
          <w:rFonts w:asciiTheme="minorHAnsi" w:hAnsiTheme="minorHAnsi" w:cstheme="minorHAnsi"/>
          <w:b/>
          <w:bCs/>
          <w:u w:val="single"/>
        </w:rPr>
        <w:t xml:space="preserve"> more pressing than</w:t>
      </w:r>
      <w:r w:rsidRPr="00F413EB">
        <w:rPr>
          <w:rFonts w:asciiTheme="minorHAnsi" w:hAnsiTheme="minorHAnsi" w:cstheme="minorHAnsi"/>
          <w:sz w:val="12"/>
        </w:rPr>
        <w:t xml:space="preserve"> the </w:t>
      </w:r>
      <w:r w:rsidRPr="00F413EB">
        <w:rPr>
          <w:rFonts w:asciiTheme="minorHAnsi" w:hAnsiTheme="minorHAnsi" w:cstheme="minorHAnsi"/>
          <w:b/>
          <w:bCs/>
          <w:u w:val="single"/>
        </w:rPr>
        <w:t>others</w:t>
      </w:r>
      <w:r w:rsidRPr="00F413EB">
        <w:rPr>
          <w:rFonts w:asciiTheme="minorHAnsi" w:hAnsiTheme="minorHAnsi" w:cstheme="minorHAnsi"/>
          <w:sz w:val="12"/>
        </w:rPr>
        <w:t xml:space="preserve">: </w:t>
      </w:r>
      <w:r w:rsidRPr="00F413EB">
        <w:rPr>
          <w:rFonts w:asciiTheme="minorHAnsi" w:hAnsiTheme="minorHAnsi" w:cstheme="minorHAnsi"/>
          <w:u w:val="single"/>
        </w:rPr>
        <w:t xml:space="preserve">the battle over </w:t>
      </w:r>
      <w:r w:rsidRPr="00F413EB">
        <w:rPr>
          <w:rFonts w:asciiTheme="minorHAnsi" w:hAnsiTheme="minorHAnsi" w:cstheme="minorHAnsi"/>
          <w:highlight w:val="green"/>
          <w:u w:val="single"/>
        </w:rPr>
        <w:t>COVID-19 vaccines</w:t>
      </w:r>
      <w:r w:rsidRPr="00F413EB">
        <w:rPr>
          <w:rFonts w:asciiTheme="minorHAnsi" w:hAnsiTheme="minorHAnsi" w:cstheme="minorHAnsi"/>
          <w:sz w:val="12"/>
        </w:rPr>
        <w:t xml:space="preserve">, </w:t>
      </w:r>
      <w:r w:rsidRPr="00F413EB">
        <w:rPr>
          <w:rFonts w:asciiTheme="minorHAnsi" w:hAnsiTheme="minorHAnsi" w:cstheme="minorHAnsi"/>
          <w:u w:val="single"/>
        </w:rPr>
        <w:t>and whether the protection</w:t>
      </w:r>
      <w:r w:rsidRPr="00F413EB">
        <w:rPr>
          <w:rFonts w:asciiTheme="minorHAnsi" w:hAnsiTheme="minorHAnsi" w:cstheme="min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413EB">
        <w:rPr>
          <w:rFonts w:asciiTheme="minorHAnsi" w:hAnsiTheme="minorHAnsi" w:cstheme="minorHAnsi"/>
          <w:b/>
          <w:bCs/>
          <w:u w:val="single"/>
        </w:rPr>
        <w:t>the WTO's future rests on what happens next.</w:t>
      </w:r>
      <w:r w:rsidRPr="00F413EB">
        <w:rPr>
          <w:rFonts w:asciiTheme="minorHAnsi" w:hAnsiTheme="minorHAnsi" w:cstheme="minorHAnsi"/>
          <w:sz w:val="12"/>
        </w:rPr>
        <w:t xml:space="preserve"> </w:t>
      </w:r>
      <w:r w:rsidRPr="00F413EB">
        <w:rPr>
          <w:rFonts w:asciiTheme="minorHAnsi" w:hAnsiTheme="minorHAnsi" w:cstheme="minorHAnsi"/>
          <w:u w:val="single"/>
        </w:rPr>
        <w:t>"</w:t>
      </w:r>
      <w:r w:rsidRPr="00F413EB">
        <w:rPr>
          <w:rFonts w:asciiTheme="minorHAnsi" w:hAnsiTheme="minorHAnsi" w:cstheme="minorHAnsi"/>
          <w:highlight w:val="green"/>
          <w:u w:val="single"/>
        </w:rPr>
        <w:t>The credibility of the WTO</w:t>
      </w:r>
      <w:r w:rsidRPr="00F413EB">
        <w:rPr>
          <w:rFonts w:asciiTheme="minorHAnsi" w:hAnsiTheme="minorHAnsi" w:cstheme="minorHAnsi"/>
          <w:u w:val="single"/>
        </w:rPr>
        <w:t xml:space="preserve"> will </w:t>
      </w:r>
      <w:r w:rsidRPr="00F413EB">
        <w:rPr>
          <w:rFonts w:asciiTheme="minorHAnsi" w:hAnsiTheme="minorHAnsi" w:cstheme="minorHAnsi"/>
          <w:highlight w:val="green"/>
          <w:u w:val="single"/>
        </w:rPr>
        <w:t>depend on its ability to find a</w:t>
      </w:r>
      <w:r w:rsidRPr="00F413EB">
        <w:rPr>
          <w:rFonts w:asciiTheme="minorHAnsi" w:hAnsiTheme="minorHAnsi" w:cstheme="minorHAnsi"/>
          <w:u w:val="single"/>
        </w:rPr>
        <w:t xml:space="preserve"> meaningful </w:t>
      </w:r>
      <w:r w:rsidRPr="00F413EB">
        <w:rPr>
          <w:rFonts w:asciiTheme="minorHAnsi" w:hAnsiTheme="minorHAnsi" w:cstheme="minorHAnsi"/>
          <w:highlight w:val="green"/>
          <w:u w:val="single"/>
        </w:rPr>
        <w:t>outcome</w:t>
      </w:r>
      <w:r w:rsidRPr="00F413EB">
        <w:rPr>
          <w:rFonts w:asciiTheme="minorHAnsi" w:hAnsiTheme="minorHAnsi" w:cstheme="minorHAnsi"/>
          <w:sz w:val="12"/>
        </w:rPr>
        <w:t xml:space="preserve"> </w:t>
      </w:r>
      <w:r w:rsidRPr="00F413EB">
        <w:rPr>
          <w:rFonts w:asciiTheme="minorHAnsi" w:hAnsiTheme="minorHAnsi" w:cstheme="minorHAnsi"/>
          <w:u w:val="single"/>
        </w:rPr>
        <w:t>on this issue</w:t>
      </w:r>
      <w:r w:rsidRPr="00F413EB">
        <w:rPr>
          <w:rFonts w:asciiTheme="minorHAnsi" w:hAnsiTheme="minorHAnsi" w:cstheme="minorHAnsi"/>
          <w:sz w:val="12"/>
        </w:rPr>
        <w:t xml:space="preserve"> that truly ramps-up and diversifies production," says </w:t>
      </w:r>
      <w:proofErr w:type="spellStart"/>
      <w:r w:rsidRPr="00F413EB">
        <w:rPr>
          <w:rFonts w:asciiTheme="minorHAnsi" w:hAnsiTheme="minorHAnsi" w:cstheme="minorHAnsi"/>
          <w:sz w:val="12"/>
        </w:rPr>
        <w:t>Xolelwa</w:t>
      </w:r>
      <w:proofErr w:type="spellEnd"/>
      <w:r w:rsidRPr="00F413EB">
        <w:rPr>
          <w:rFonts w:asciiTheme="minorHAnsi" w:hAnsiTheme="minorHAnsi" w:cstheme="minorHAnsi"/>
          <w:sz w:val="12"/>
        </w:rPr>
        <w:t xml:space="preserve"> </w:t>
      </w:r>
      <w:proofErr w:type="spellStart"/>
      <w:r w:rsidRPr="00F413EB">
        <w:rPr>
          <w:rFonts w:asciiTheme="minorHAnsi" w:hAnsiTheme="minorHAnsi" w:cstheme="minorHAnsi"/>
          <w:sz w:val="12"/>
        </w:rPr>
        <w:t>Mlumbi</w:t>
      </w:r>
      <w:proofErr w:type="spellEnd"/>
      <w:r w:rsidRPr="00F413EB">
        <w:rPr>
          <w:rFonts w:asciiTheme="minorHAnsi" w:hAnsiTheme="minorHAnsi" w:cstheme="minorHAnsi"/>
          <w:sz w:val="12"/>
        </w:rPr>
        <w:t xml:space="preserve">-Peter, South Africa's ambassador to the WTO. "Final nail in the coffin" The Geneva-based </w:t>
      </w:r>
      <w:r w:rsidRPr="00F413EB">
        <w:rPr>
          <w:rFonts w:asciiTheme="minorHAnsi" w:hAnsiTheme="minorHAnsi" w:cstheme="minorHAnsi"/>
          <w:u w:val="single"/>
        </w:rPr>
        <w:t>WTO isn't an organization with power</w:t>
      </w:r>
      <w:r w:rsidRPr="00F413EB">
        <w:rPr>
          <w:rFonts w:asciiTheme="minorHAnsi" w:hAnsiTheme="minorHAnsi" w:cstheme="minorHAnsi"/>
          <w:sz w:val="12"/>
        </w:rPr>
        <w:t xml:space="preserve">, as such—it's a framework within which countries make big decisions about trade, generally by consensus. </w:t>
      </w:r>
      <w:r w:rsidRPr="00F413EB">
        <w:rPr>
          <w:rFonts w:asciiTheme="minorHAnsi" w:hAnsiTheme="minorHAnsi" w:cstheme="minorHAnsi"/>
          <w:u w:val="single"/>
        </w:rPr>
        <w:t>It's supposed to be</w:t>
      </w:r>
      <w:r w:rsidRPr="00F413EB">
        <w:rPr>
          <w:rFonts w:asciiTheme="minorHAnsi" w:hAnsiTheme="minorHAnsi" w:cstheme="minorHAnsi"/>
          <w:sz w:val="12"/>
        </w:rPr>
        <w:t xml:space="preserve"> the forum </w:t>
      </w:r>
      <w:r w:rsidRPr="00F413EB">
        <w:rPr>
          <w:rFonts w:asciiTheme="minorHAnsi" w:hAnsiTheme="minorHAnsi" w:cstheme="minorHAnsi"/>
          <w:u w:val="single"/>
        </w:rPr>
        <w:t>where disputes get</w:t>
      </w:r>
      <w:r w:rsidRPr="00F413EB">
        <w:rPr>
          <w:rFonts w:asciiTheme="minorHAnsi" w:hAnsiTheme="minorHAnsi" w:cstheme="minorHAnsi"/>
          <w:sz w:val="12"/>
        </w:rPr>
        <w:t xml:space="preserve"> </w:t>
      </w:r>
      <w:r w:rsidRPr="00F413EB">
        <w:rPr>
          <w:rFonts w:asciiTheme="minorHAnsi" w:hAnsiTheme="minorHAnsi" w:cstheme="minorHAnsi"/>
          <w:u w:val="single"/>
        </w:rPr>
        <w:t>settled</w:t>
      </w:r>
      <w:r w:rsidRPr="00F413EB">
        <w:rPr>
          <w:rFonts w:asciiTheme="minorHAnsi" w:hAnsiTheme="minorHAnsi" w:cstheme="min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413EB">
        <w:rPr>
          <w:rFonts w:asciiTheme="minorHAnsi" w:hAnsiTheme="minorHAnsi" w:cstheme="minorHAnsi"/>
          <w:u w:val="single"/>
        </w:rPr>
        <w:t>founding agreement</w:t>
      </w:r>
      <w:r w:rsidRPr="00F413EB">
        <w:rPr>
          <w:rFonts w:asciiTheme="minorHAnsi" w:hAnsiTheme="minorHAnsi" w:cstheme="minorHAnsi"/>
          <w:sz w:val="12"/>
        </w:rPr>
        <w:t xml:space="preserve"> </w:t>
      </w:r>
      <w:r w:rsidRPr="00F413EB">
        <w:rPr>
          <w:rFonts w:asciiTheme="minorHAnsi" w:hAnsiTheme="minorHAnsi" w:cstheme="minorHAnsi"/>
          <w:u w:val="single"/>
        </w:rPr>
        <w:t>allows for rules to be waived in exceptional circumstances</w:t>
      </w:r>
      <w:r w:rsidRPr="00F413EB">
        <w:rPr>
          <w:rFonts w:asciiTheme="minorHAnsi" w:hAnsiTheme="minorHAnsi" w:cstheme="min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413EB">
        <w:rPr>
          <w:rFonts w:asciiTheme="minorHAnsi" w:hAnsiTheme="minorHAnsi" w:cstheme="minorHAnsi"/>
          <w:highlight w:val="green"/>
          <w:u w:val="single"/>
        </w:rPr>
        <w:t>Consensus is the key</w:t>
      </w:r>
      <w:r w:rsidRPr="00F413EB">
        <w:rPr>
          <w:rFonts w:asciiTheme="minorHAnsi" w:hAnsiTheme="minorHAnsi" w:cstheme="minorHAnsi"/>
          <w:u w:val="single"/>
        </w:rPr>
        <w:t xml:space="preserve"> here. </w:t>
      </w:r>
      <w:r w:rsidRPr="00F413EB">
        <w:rPr>
          <w:rFonts w:asciiTheme="minorHAnsi" w:hAnsiTheme="minorHAnsi" w:cstheme="minorHAnsi"/>
          <w:sz w:val="12"/>
        </w:rPr>
        <w:t xml:space="preserve">Although the failure to reach consensus on a waiver could be overcome with a 75% supermajority vote by the WTO's membership, this would be an unprecedented and seismic event. </w:t>
      </w:r>
      <w:r w:rsidRPr="00F413EB">
        <w:rPr>
          <w:rFonts w:asciiTheme="minorHAnsi" w:hAnsiTheme="minorHAnsi" w:cstheme="minorHAnsi"/>
          <w:u w:val="single"/>
        </w:rPr>
        <w:t>In the case of the COVID-19 vaccine IP waiver, it would mean standing up to the European Union,</w:t>
      </w:r>
      <w:r w:rsidRPr="00F413EB">
        <w:rPr>
          <w:rFonts w:asciiTheme="minorHAnsi" w:hAnsiTheme="minorHAnsi" w:cstheme="minorHAnsi"/>
          <w:sz w:val="12"/>
        </w:rPr>
        <w:t xml:space="preserve"> and Germany in particular, as well as countries such as Canada and the U.K.—the U.S. recently flipped from opposing the idea of a waiver to supporting it, as did France. </w:t>
      </w:r>
      <w:r w:rsidRPr="00F413EB">
        <w:rPr>
          <w:rFonts w:asciiTheme="minorHAnsi" w:hAnsiTheme="minorHAnsi" w:cstheme="minorHAnsi"/>
          <w:b/>
          <w:bCs/>
          <w:u w:val="single"/>
        </w:rPr>
        <w:t xml:space="preserve">It's </w:t>
      </w:r>
      <w:r w:rsidRPr="00F413EB">
        <w:rPr>
          <w:rFonts w:asciiTheme="minorHAnsi" w:hAnsiTheme="minorHAnsi" w:cstheme="minorHAnsi"/>
          <w:b/>
          <w:bCs/>
          <w:highlight w:val="green"/>
          <w:u w:val="single"/>
        </w:rPr>
        <w:t>a dispute between countries</w:t>
      </w:r>
      <w:r w:rsidRPr="00F413EB">
        <w:rPr>
          <w:rFonts w:asciiTheme="minorHAnsi" w:hAnsiTheme="minorHAnsi" w:cstheme="minorHAnsi"/>
          <w:b/>
          <w:bCs/>
          <w:u w:val="single"/>
        </w:rPr>
        <w:t xml:space="preserve">, but </w:t>
      </w:r>
      <w:r w:rsidRPr="00F413EB">
        <w:rPr>
          <w:rFonts w:asciiTheme="minorHAnsi" w:hAnsiTheme="minorHAnsi" w:cstheme="minorHAnsi"/>
          <w:b/>
          <w:bCs/>
          <w:highlight w:val="green"/>
          <w:u w:val="single"/>
        </w:rPr>
        <w:t xml:space="preserve">the result will be on the </w:t>
      </w:r>
      <w:proofErr w:type="gramStart"/>
      <w:r w:rsidRPr="00F413EB">
        <w:rPr>
          <w:rFonts w:asciiTheme="minorHAnsi" w:hAnsiTheme="minorHAnsi" w:cstheme="minorHAnsi"/>
          <w:b/>
          <w:bCs/>
          <w:highlight w:val="green"/>
          <w:u w:val="single"/>
        </w:rPr>
        <w:t>WTO</w:t>
      </w:r>
      <w:r w:rsidRPr="00F413EB">
        <w:rPr>
          <w:rFonts w:asciiTheme="minorHAnsi" w:hAnsiTheme="minorHAnsi" w:cstheme="minorHAnsi"/>
          <w:b/>
          <w:bCs/>
          <w:u w:val="single"/>
        </w:rPr>
        <w:t xml:space="preserve"> as a whole</w:t>
      </w:r>
      <w:r w:rsidRPr="00F413EB">
        <w:rPr>
          <w:rFonts w:asciiTheme="minorHAnsi" w:hAnsiTheme="minorHAnsi" w:cstheme="minorHAnsi"/>
          <w:sz w:val="12"/>
        </w:rPr>
        <w:t>, say</w:t>
      </w:r>
      <w:proofErr w:type="gramEnd"/>
      <w:r w:rsidRPr="00F413EB">
        <w:rPr>
          <w:rFonts w:asciiTheme="minorHAnsi" w:hAnsiTheme="minorHAnsi" w:cstheme="minorHAnsi"/>
          <w:sz w:val="12"/>
        </w:rPr>
        <w:t xml:space="preserve"> waiver advocates. "</w:t>
      </w:r>
      <w:r w:rsidRPr="00F413EB">
        <w:rPr>
          <w:rFonts w:asciiTheme="minorHAnsi" w:hAnsiTheme="minorHAnsi" w:cstheme="minorHAnsi"/>
          <w:u w:val="single"/>
        </w:rPr>
        <w:t>If, in the face of one of humanity's greatest challenges</w:t>
      </w:r>
      <w:r w:rsidRPr="00F413EB">
        <w:rPr>
          <w:rFonts w:asciiTheme="minorHAnsi" w:hAnsiTheme="minorHAnsi" w:cstheme="minorHAnsi"/>
          <w:sz w:val="12"/>
        </w:rPr>
        <w:t xml:space="preserve"> in a century, </w:t>
      </w:r>
      <w:r w:rsidRPr="00F413EB">
        <w:rPr>
          <w:rFonts w:asciiTheme="minorHAnsi" w:hAnsiTheme="minorHAnsi" w:cstheme="minorHAnsi"/>
          <w:u w:val="single"/>
        </w:rPr>
        <w:t>the WTO functionally</w:t>
      </w:r>
      <w:r w:rsidRPr="00F413EB">
        <w:rPr>
          <w:rFonts w:asciiTheme="minorHAnsi" w:hAnsiTheme="minorHAnsi" w:cstheme="minorHAnsi"/>
          <w:sz w:val="12"/>
        </w:rPr>
        <w:t xml:space="preserve"> </w:t>
      </w:r>
      <w:r w:rsidRPr="00F413EB">
        <w:rPr>
          <w:rFonts w:asciiTheme="minorHAnsi" w:hAnsiTheme="minorHAnsi" w:cstheme="minorHAnsi"/>
          <w:u w:val="single"/>
        </w:rPr>
        <w:t>becomes an obstacle</w:t>
      </w:r>
      <w:r w:rsidRPr="00F413EB">
        <w:rPr>
          <w:rFonts w:asciiTheme="minorHAnsi" w:hAnsiTheme="minorHAnsi" w:cstheme="minorHAnsi"/>
          <w:sz w:val="12"/>
        </w:rPr>
        <w:t xml:space="preserve"> as in contrast to part of the solution, </w:t>
      </w:r>
      <w:r w:rsidRPr="00F413EB">
        <w:rPr>
          <w:rFonts w:asciiTheme="minorHAnsi" w:hAnsiTheme="minorHAnsi" w:cstheme="minorHAnsi"/>
          <w:b/>
          <w:bCs/>
          <w:u w:val="single"/>
        </w:rPr>
        <w:t>I think it could be the final nail in the coffin"</w:t>
      </w:r>
      <w:r w:rsidRPr="00F413EB">
        <w:rPr>
          <w:rFonts w:asciiTheme="minorHAnsi" w:hAnsiTheme="minorHAnsi" w:cstheme="minorHAnsi"/>
          <w:sz w:val="12"/>
        </w:rPr>
        <w:t xml:space="preserve"> </w:t>
      </w:r>
      <w:r w:rsidRPr="00F413EB">
        <w:rPr>
          <w:rFonts w:asciiTheme="minorHAnsi" w:hAnsiTheme="minorHAnsi" w:cstheme="minorHAnsi"/>
          <w:b/>
          <w:bCs/>
          <w:u w:val="single"/>
        </w:rPr>
        <w:t>for the organization</w:t>
      </w:r>
      <w:r w:rsidRPr="00F413EB">
        <w:rPr>
          <w:rFonts w:asciiTheme="minorHAnsi" w:hAnsiTheme="minorHAnsi" w:cstheme="minorHAnsi"/>
          <w:sz w:val="12"/>
        </w:rPr>
        <w:t>, says Lori Wallach, the founder of Public Citizen's Global Trade Watch, a U.S. campaigning group that focuses on the WTO and trade agreements. "</w:t>
      </w:r>
      <w:r w:rsidRPr="00F413EB">
        <w:rPr>
          <w:rFonts w:asciiTheme="minorHAnsi" w:hAnsiTheme="minorHAnsi" w:cstheme="minorHAnsi"/>
          <w:highlight w:val="green"/>
          <w:u w:val="single"/>
        </w:rPr>
        <w:t>If the</w:t>
      </w:r>
      <w:r w:rsidRPr="00F413EB">
        <w:rPr>
          <w:rFonts w:asciiTheme="minorHAnsi" w:hAnsiTheme="minorHAnsi" w:cstheme="minorHAnsi"/>
          <w:sz w:val="12"/>
        </w:rPr>
        <w:t xml:space="preserve"> TRIPS </w:t>
      </w:r>
      <w:r w:rsidRPr="00F413EB">
        <w:rPr>
          <w:rFonts w:asciiTheme="minorHAnsi" w:hAnsiTheme="minorHAnsi" w:cstheme="minorHAnsi"/>
          <w:highlight w:val="green"/>
          <w:u w:val="single"/>
        </w:rPr>
        <w:t>waiver is successful</w:t>
      </w:r>
      <w:r w:rsidRPr="00F413EB">
        <w:rPr>
          <w:rFonts w:asciiTheme="minorHAnsi" w:hAnsiTheme="minorHAnsi" w:cstheme="minorHAnsi"/>
          <w:sz w:val="12"/>
        </w:rPr>
        <w:t xml:space="preserve">, </w:t>
      </w:r>
      <w:r w:rsidRPr="00F413EB">
        <w:rPr>
          <w:rFonts w:asciiTheme="minorHAnsi" w:hAnsiTheme="minorHAnsi" w:cstheme="minorHAnsi"/>
          <w:u w:val="single"/>
        </w:rPr>
        <w:t>and people see the WTO as being part of the solution</w:t>
      </w:r>
      <w:r w:rsidRPr="00F413EB">
        <w:rPr>
          <w:rFonts w:asciiTheme="minorHAnsi" w:hAnsiTheme="minorHAnsi" w:cstheme="minorHAnsi"/>
          <w:sz w:val="12"/>
        </w:rPr>
        <w:t>—saving lives and livelihoods—</w:t>
      </w:r>
      <w:r w:rsidRPr="00F413EB">
        <w:rPr>
          <w:rFonts w:asciiTheme="minorHAnsi" w:hAnsiTheme="minorHAnsi" w:cstheme="minorHAnsi"/>
          <w:b/>
          <w:bCs/>
          <w:highlight w:val="green"/>
          <w:u w:val="single"/>
        </w:rPr>
        <w:t>it could create</w:t>
      </w:r>
      <w:r w:rsidRPr="00F413EB">
        <w:rPr>
          <w:rFonts w:asciiTheme="minorHAnsi" w:hAnsiTheme="minorHAnsi" w:cstheme="minorHAnsi"/>
          <w:b/>
          <w:bCs/>
          <w:u w:val="single"/>
        </w:rPr>
        <w:t xml:space="preserve"> goodwill and </w:t>
      </w:r>
      <w:r w:rsidRPr="00F413EB">
        <w:rPr>
          <w:rFonts w:asciiTheme="minorHAnsi" w:hAnsiTheme="minorHAnsi" w:cstheme="minorHAnsi"/>
          <w:b/>
          <w:bCs/>
          <w:highlight w:val="green"/>
          <w:u w:val="single"/>
        </w:rPr>
        <w:t>momentum to address</w:t>
      </w:r>
      <w:r w:rsidRPr="00F413EB">
        <w:rPr>
          <w:rFonts w:asciiTheme="minorHAnsi" w:hAnsiTheme="minorHAnsi" w:cstheme="minorHAnsi"/>
          <w:b/>
          <w:bCs/>
          <w:u w:val="single"/>
        </w:rPr>
        <w:t xml:space="preserve"> what are still daunting </w:t>
      </w:r>
      <w:r w:rsidRPr="00F413EB">
        <w:rPr>
          <w:rFonts w:asciiTheme="minorHAnsi" w:hAnsiTheme="minorHAnsi" w:cstheme="minorHAnsi"/>
          <w:b/>
          <w:bCs/>
          <w:highlight w:val="green"/>
          <w:u w:val="single"/>
        </w:rPr>
        <w:t>structural problems.</w:t>
      </w:r>
      <w:r w:rsidRPr="00F413EB">
        <w:rPr>
          <w:rFonts w:asciiTheme="minorHAnsi" w:hAnsiTheme="minorHAnsi" w:cstheme="minorHAnsi"/>
          <w:b/>
          <w:bCs/>
          <w:u w:val="single"/>
        </w:rPr>
        <w:t>"</w:t>
      </w:r>
      <w:r w:rsidRPr="00F413EB">
        <w:rPr>
          <w:rFonts w:asciiTheme="minorHAnsi" w:hAnsiTheme="minorHAnsi" w:cstheme="min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413EB">
        <w:rPr>
          <w:rFonts w:asciiTheme="minorHAnsi" w:hAnsiTheme="minorHAnsi" w:cstheme="minorHAnsi"/>
          <w:sz w:val="12"/>
        </w:rPr>
        <w:t>ended</w:t>
      </w:r>
      <w:proofErr w:type="gramEnd"/>
      <w:r w:rsidRPr="00F413EB">
        <w:rPr>
          <w:rFonts w:asciiTheme="minorHAnsi" w:hAnsiTheme="minorHAnsi" w:cstheme="min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413EB">
        <w:rPr>
          <w:rFonts w:asciiTheme="minorHAnsi" w:hAnsiTheme="minorHAnsi" w:cstheme="minorHAnsi"/>
          <w:sz w:val="12"/>
        </w:rPr>
        <w:t>Mercurio</w:t>
      </w:r>
      <w:proofErr w:type="spellEnd"/>
      <w:r w:rsidRPr="00F413EB">
        <w:rPr>
          <w:rFonts w:asciiTheme="minorHAnsi" w:hAnsiTheme="minorHAnsi" w:cstheme="min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413EB">
        <w:rPr>
          <w:rFonts w:asciiTheme="minorHAnsi" w:hAnsiTheme="minorHAnsi" w:cstheme="minorHAnsi"/>
          <w:sz w:val="12"/>
        </w:rPr>
        <w:t>Mercurio</w:t>
      </w:r>
      <w:proofErr w:type="spellEnd"/>
      <w:r w:rsidRPr="00F413EB">
        <w:rPr>
          <w:rFonts w:asciiTheme="minorHAnsi" w:hAnsiTheme="minorHAnsi" w:cstheme="minorHAnsi"/>
          <w:sz w:val="12"/>
        </w:rPr>
        <w:t xml:space="preserve">. China is at loggerheads with the U.S., the </w:t>
      </w:r>
      <w:proofErr w:type="gramStart"/>
      <w:r w:rsidRPr="00F413EB">
        <w:rPr>
          <w:rFonts w:asciiTheme="minorHAnsi" w:hAnsiTheme="minorHAnsi" w:cstheme="minorHAnsi"/>
          <w:sz w:val="12"/>
        </w:rPr>
        <w:t>EU</w:t>
      </w:r>
      <w:proofErr w:type="gramEnd"/>
      <w:r w:rsidRPr="00F413EB">
        <w:rPr>
          <w:rFonts w:asciiTheme="minorHAnsi" w:hAnsiTheme="minorHAnsi" w:cstheme="min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413EB">
        <w:rPr>
          <w:rFonts w:asciiTheme="minorHAnsi" w:hAnsiTheme="minorHAnsi" w:cstheme="minorHAnsi"/>
          <w:sz w:val="12"/>
        </w:rPr>
        <w:t>have to</w:t>
      </w:r>
      <w:proofErr w:type="gramEnd"/>
      <w:r w:rsidRPr="00F413EB">
        <w:rPr>
          <w:rFonts w:asciiTheme="minorHAnsi" w:hAnsiTheme="minorHAnsi" w:cstheme="minorHAnsi"/>
          <w:sz w:val="12"/>
        </w:rPr>
        <w:t xml:space="preserve"> partner with Chinese firms to access the country's market, in a way that leads to the transfer of technological knowhow. They also oppose China's industrial subsidies. </w:t>
      </w:r>
      <w:proofErr w:type="spellStart"/>
      <w:r w:rsidRPr="00F413EB">
        <w:rPr>
          <w:rFonts w:asciiTheme="minorHAnsi" w:hAnsiTheme="minorHAnsi" w:cstheme="minorHAnsi"/>
          <w:sz w:val="12"/>
        </w:rPr>
        <w:t>Mercurio</w:t>
      </w:r>
      <w:proofErr w:type="spellEnd"/>
      <w:r w:rsidRPr="00F413EB">
        <w:rPr>
          <w:rFonts w:asciiTheme="minorHAnsi" w:hAnsiTheme="minorHAnsi" w:cstheme="minorHAnsi"/>
          <w:sz w:val="12"/>
        </w:rPr>
        <w:t xml:space="preserve"> thinks China may agree to reforms on some of these issues, particularly regarding subsidies, but "only if it is offered something in return." </w:t>
      </w:r>
      <w:r w:rsidRPr="00F413EB">
        <w:rPr>
          <w:rFonts w:asciiTheme="minorHAnsi" w:hAnsiTheme="minorHAnsi" w:cstheme="minorHAnsi"/>
          <w:u w:val="single"/>
        </w:rPr>
        <w:t>All these problems won't go away if the WTO manages to come up with a TRIPS waiver</w:t>
      </w:r>
      <w:r w:rsidRPr="00F413EB">
        <w:rPr>
          <w:rFonts w:asciiTheme="minorHAnsi" w:hAnsiTheme="minorHAnsi" w:cstheme="minorHAnsi"/>
          <w:sz w:val="12"/>
        </w:rPr>
        <w:t xml:space="preserve"> for COVID-19 vaccines and medical supplies, Wallach concedes. "</w:t>
      </w:r>
      <w:r w:rsidRPr="00F413EB">
        <w:rPr>
          <w:rFonts w:asciiTheme="minorHAnsi" w:hAnsiTheme="minorHAnsi" w:cstheme="minorHAnsi"/>
          <w:b/>
          <w:bCs/>
          <w:u w:val="single"/>
        </w:rPr>
        <w:t>But</w:t>
      </w:r>
      <w:r w:rsidRPr="00F413EB">
        <w:rPr>
          <w:rFonts w:asciiTheme="minorHAnsi" w:hAnsiTheme="minorHAnsi" w:cstheme="minorHAnsi"/>
          <w:sz w:val="12"/>
        </w:rPr>
        <w:t>," she adds, "</w:t>
      </w:r>
      <w:r w:rsidRPr="00F413EB">
        <w:rPr>
          <w:rFonts w:asciiTheme="minorHAnsi" w:hAnsiTheme="minorHAnsi" w:cstheme="minorHAnsi"/>
          <w:b/>
          <w:bCs/>
          <w:highlight w:val="green"/>
          <w:u w:val="single"/>
        </w:rPr>
        <w:t>the</w:t>
      </w:r>
      <w:r w:rsidRPr="00F413EB">
        <w:rPr>
          <w:rFonts w:asciiTheme="minorHAnsi" w:hAnsiTheme="minorHAnsi" w:cstheme="minorHAnsi"/>
          <w:b/>
          <w:bCs/>
          <w:u w:val="single"/>
        </w:rPr>
        <w:t xml:space="preserve"> will and the </w:t>
      </w:r>
      <w:r w:rsidRPr="00F413EB">
        <w:rPr>
          <w:rFonts w:asciiTheme="minorHAnsi" w:hAnsiTheme="minorHAnsi" w:cstheme="minorHAnsi"/>
          <w:b/>
          <w:bCs/>
          <w:highlight w:val="green"/>
          <w:u w:val="single"/>
        </w:rPr>
        <w:t>good faith</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to tackle these challenges is increased</w:t>
      </w:r>
      <w:r w:rsidRPr="00F413EB">
        <w:rPr>
          <w:rFonts w:asciiTheme="minorHAnsi" w:hAnsiTheme="minorHAnsi" w:cstheme="minorHAnsi"/>
          <w:b/>
          <w:bCs/>
          <w:u w:val="single"/>
        </w:rPr>
        <w:t xml:space="preserve"> enormously </w:t>
      </w:r>
      <w:r w:rsidRPr="00F413EB">
        <w:rPr>
          <w:rFonts w:asciiTheme="minorHAnsi" w:hAnsiTheme="minorHAnsi" w:cstheme="minorHAnsi"/>
          <w:b/>
          <w:bCs/>
          <w:highlight w:val="green"/>
          <w:u w:val="single"/>
        </w:rPr>
        <w:t>if the WTO</w:t>
      </w:r>
      <w:r w:rsidRPr="00F413EB">
        <w:rPr>
          <w:rFonts w:asciiTheme="minorHAnsi" w:hAnsiTheme="minorHAnsi" w:cstheme="minorHAnsi"/>
          <w:b/>
          <w:bCs/>
          <w:u w:val="single"/>
        </w:rPr>
        <w:t xml:space="preserve"> has the experience of </w:t>
      </w:r>
      <w:r w:rsidRPr="00F413EB">
        <w:rPr>
          <w:rFonts w:asciiTheme="minorHAnsi" w:hAnsiTheme="minorHAnsi" w:cstheme="minorHAnsi"/>
          <w:b/>
          <w:bCs/>
          <w:highlight w:val="green"/>
          <w:u w:val="single"/>
        </w:rPr>
        <w:t>be</w:t>
      </w:r>
      <w:r w:rsidRPr="00F413EB">
        <w:rPr>
          <w:rFonts w:asciiTheme="minorHAnsi" w:hAnsiTheme="minorHAnsi" w:cstheme="minorHAnsi"/>
          <w:b/>
          <w:bCs/>
          <w:u w:val="single"/>
        </w:rPr>
        <w:t xml:space="preserve">ing </w:t>
      </w:r>
      <w:r w:rsidRPr="00F413EB">
        <w:rPr>
          <w:rFonts w:asciiTheme="minorHAnsi" w:hAnsiTheme="minorHAnsi" w:cstheme="minorHAnsi"/>
          <w:b/>
          <w:bCs/>
          <w:highlight w:val="green"/>
          <w:u w:val="single"/>
        </w:rPr>
        <w:t>part of the solution</w:t>
      </w:r>
      <w:r w:rsidRPr="00F413EB">
        <w:rPr>
          <w:rFonts w:asciiTheme="minorHAnsi" w:hAnsiTheme="minorHAnsi" w:cstheme="minorHAnsi"/>
          <w:b/>
          <w:bCs/>
          <w:u w:val="single"/>
        </w:rPr>
        <w:t xml:space="preserve">, not just an obstacle." </w:t>
      </w:r>
      <w:r w:rsidRPr="00F413EB">
        <w:rPr>
          <w:rFonts w:asciiTheme="minorHAnsi" w:hAnsiTheme="minorHAnsi" w:cstheme="minorHAnsi"/>
          <w:sz w:val="12"/>
        </w:rPr>
        <w:t>Wallach points to a statement released earlier this month by Asia Pacific Economic Cooperation (APEC) trade ministers, which called for urgent discussions on the waiver. "</w:t>
      </w:r>
      <w:r w:rsidRPr="00F413EB">
        <w:rPr>
          <w:rFonts w:asciiTheme="minorHAnsi" w:hAnsiTheme="minorHAnsi" w:cstheme="minorHAnsi"/>
          <w:u w:val="single"/>
        </w:rPr>
        <w:t>The WTO must</w:t>
      </w:r>
      <w:r w:rsidRPr="00F413EB">
        <w:rPr>
          <w:rFonts w:asciiTheme="minorHAnsi" w:hAnsiTheme="minorHAnsi" w:cstheme="minorHAnsi"/>
          <w:sz w:val="12"/>
        </w:rPr>
        <w:t xml:space="preserve"> </w:t>
      </w:r>
      <w:r w:rsidRPr="00F413EB">
        <w:rPr>
          <w:rFonts w:asciiTheme="minorHAnsi" w:hAnsiTheme="minorHAnsi" w:cstheme="minorHAnsi"/>
          <w:u w:val="single"/>
        </w:rPr>
        <w:t>demonstrate that global trade rules can help address the human catastrophe</w:t>
      </w:r>
      <w:r w:rsidRPr="00F413EB">
        <w:rPr>
          <w:rFonts w:asciiTheme="minorHAnsi" w:hAnsiTheme="minorHAnsi" w:cstheme="minorHAnsi"/>
          <w:sz w:val="12"/>
        </w:rPr>
        <w:t xml:space="preserve"> of the COVID-19 pandemic and facilitate the recovery," the statement read in its section about WTO reform. </w:t>
      </w:r>
      <w:proofErr w:type="spellStart"/>
      <w:r w:rsidRPr="00F413EB">
        <w:rPr>
          <w:rFonts w:asciiTheme="minorHAnsi" w:hAnsiTheme="minorHAnsi" w:cstheme="minorHAnsi"/>
          <w:sz w:val="12"/>
        </w:rPr>
        <w:t>Okonjo</w:t>
      </w:r>
      <w:proofErr w:type="spellEnd"/>
      <w:r w:rsidRPr="00F413EB">
        <w:rPr>
          <w:rFonts w:asciiTheme="minorHAnsi" w:hAnsiTheme="minorHAnsi" w:cstheme="minorHAnsi"/>
          <w:sz w:val="12"/>
        </w:rPr>
        <w:t xml:space="preserve">-Iweala's role The </w:t>
      </w:r>
      <w:r w:rsidRPr="00F413EB">
        <w:rPr>
          <w:rFonts w:asciiTheme="minorHAnsi" w:hAnsiTheme="minorHAnsi" w:cstheme="minorHAnsi"/>
          <w:u w:val="single"/>
        </w:rPr>
        <w:t>WTO's new director general</w:t>
      </w:r>
      <w:r w:rsidRPr="00F413EB">
        <w:rPr>
          <w:rFonts w:asciiTheme="minorHAnsi" w:hAnsiTheme="minorHAnsi" w:cstheme="minorHAnsi"/>
          <w:sz w:val="12"/>
        </w:rPr>
        <w:t xml:space="preserve">, whose route to the top was unblocked in early 2021 with the demise of the Trump administration, </w:t>
      </w:r>
      <w:r w:rsidRPr="00F413EB">
        <w:rPr>
          <w:rFonts w:asciiTheme="minorHAnsi" w:hAnsiTheme="minorHAnsi" w:cstheme="minorHAnsi"/>
          <w:u w:val="single"/>
        </w:rPr>
        <w:t>is certainly keen to fix the problems</w:t>
      </w:r>
      <w:r w:rsidRPr="00F413EB">
        <w:rPr>
          <w:rFonts w:asciiTheme="minorHAnsi" w:hAnsiTheme="minorHAnsi" w:cstheme="minorHAnsi"/>
          <w:sz w:val="12"/>
        </w:rPr>
        <w:t xml:space="preserve"> that contributed to the early departure of her predecessor, Brazil's Robert Azevedo. "</w:t>
      </w:r>
      <w:r w:rsidRPr="00F413EB">
        <w:rPr>
          <w:rFonts w:asciiTheme="minorHAnsi" w:hAnsiTheme="minorHAnsi" w:cstheme="minorHAnsi"/>
          <w:highlight w:val="green"/>
          <w:u w:val="single"/>
        </w:rPr>
        <w:t>We must act now</w:t>
      </w:r>
      <w:r w:rsidRPr="00F413EB">
        <w:rPr>
          <w:rFonts w:asciiTheme="minorHAnsi" w:hAnsiTheme="minorHAnsi" w:cstheme="minorHAnsi"/>
          <w:u w:val="single"/>
        </w:rPr>
        <w:t xml:space="preserve"> </w:t>
      </w:r>
      <w:r w:rsidRPr="00F413EB">
        <w:rPr>
          <w:rFonts w:asciiTheme="minorHAnsi" w:hAnsiTheme="minorHAnsi" w:cstheme="minorHAnsi"/>
          <w:sz w:val="12"/>
        </w:rPr>
        <w:t xml:space="preserve">to get all our ambassadors to the table to negotiate a text" on the issue of an IP waiver for COVID vaccines, Ngozi </w:t>
      </w:r>
      <w:proofErr w:type="spellStart"/>
      <w:r w:rsidRPr="00F413EB">
        <w:rPr>
          <w:rFonts w:asciiTheme="minorHAnsi" w:hAnsiTheme="minorHAnsi" w:cstheme="minorHAnsi"/>
          <w:sz w:val="12"/>
        </w:rPr>
        <w:t>Okonjo</w:t>
      </w:r>
      <w:proofErr w:type="spellEnd"/>
      <w:r w:rsidRPr="00F413EB">
        <w:rPr>
          <w:rFonts w:asciiTheme="minorHAnsi" w:hAnsiTheme="minorHAnsi" w:cstheme="minorHAnsi"/>
          <w:sz w:val="12"/>
        </w:rPr>
        <w:t xml:space="preserve">-Iweala, director general of the World Trade Organization, has said. </w:t>
      </w:r>
      <w:proofErr w:type="spellStart"/>
      <w:r w:rsidRPr="00F413EB">
        <w:rPr>
          <w:rFonts w:asciiTheme="minorHAnsi" w:hAnsiTheme="minorHAnsi" w:cstheme="minorHAnsi"/>
          <w:sz w:val="12"/>
        </w:rPr>
        <w:t>Dursun</w:t>
      </w:r>
      <w:proofErr w:type="spellEnd"/>
      <w:r w:rsidRPr="00F413EB">
        <w:rPr>
          <w:rFonts w:asciiTheme="minorHAnsi" w:hAnsiTheme="minorHAnsi" w:cstheme="minorHAnsi"/>
          <w:sz w:val="12"/>
        </w:rPr>
        <w:t xml:space="preserve"> </w:t>
      </w:r>
      <w:proofErr w:type="spellStart"/>
      <w:r w:rsidRPr="00F413EB">
        <w:rPr>
          <w:rFonts w:asciiTheme="minorHAnsi" w:hAnsiTheme="minorHAnsi" w:cstheme="minorHAnsi"/>
          <w:sz w:val="12"/>
        </w:rPr>
        <w:t>Aydemir</w:t>
      </w:r>
      <w:proofErr w:type="spellEnd"/>
      <w:r w:rsidRPr="00F413EB">
        <w:rPr>
          <w:rFonts w:asciiTheme="minorHAnsi" w:hAnsiTheme="minorHAnsi" w:cstheme="minorHAnsi"/>
          <w:sz w:val="12"/>
        </w:rPr>
        <w:t xml:space="preserve">—Anadolu/Bloomberg/Getty Images Earlier this week, when the U.S. and EU agreed a five-year ceasefire in a long-running dispute over Boeing and Airbus aircraft subsidies, </w:t>
      </w:r>
      <w:proofErr w:type="spellStart"/>
      <w:r w:rsidRPr="00F413EB">
        <w:rPr>
          <w:rFonts w:asciiTheme="minorHAnsi" w:hAnsiTheme="minorHAnsi" w:cstheme="minorHAnsi"/>
          <w:sz w:val="12"/>
        </w:rPr>
        <w:t>Okonjo</w:t>
      </w:r>
      <w:proofErr w:type="spellEnd"/>
      <w:r w:rsidRPr="00F413EB">
        <w:rPr>
          <w:rFonts w:asciiTheme="minorHAnsi" w:hAnsiTheme="minorHAnsi" w:cstheme="minorHAnsi"/>
          <w:sz w:val="12"/>
        </w:rPr>
        <w:t xml:space="preserve">-Iweala tweeted: </w:t>
      </w:r>
      <w:r w:rsidRPr="00F413EB">
        <w:rPr>
          <w:rFonts w:asciiTheme="minorHAnsi" w:hAnsiTheme="minorHAnsi" w:cstheme="minorHAnsi"/>
          <w:u w:val="single"/>
        </w:rPr>
        <w:t>"With political will, we can solve even the most intractable problems."</w:t>
      </w:r>
      <w:r w:rsidRPr="00F413EB">
        <w:rPr>
          <w:rFonts w:asciiTheme="minorHAnsi" w:hAnsiTheme="minorHAnsi" w:cstheme="minorHAnsi"/>
          <w:sz w:val="12"/>
        </w:rPr>
        <w:t xml:space="preserve"> However, </w:t>
      </w:r>
      <w:proofErr w:type="spellStart"/>
      <w:r w:rsidRPr="00F413EB">
        <w:rPr>
          <w:rFonts w:asciiTheme="minorHAnsi" w:hAnsiTheme="minorHAnsi" w:cstheme="minorHAnsi"/>
          <w:sz w:val="12"/>
        </w:rPr>
        <w:t>Mercurio</w:t>
      </w:r>
      <w:proofErr w:type="spellEnd"/>
      <w:r w:rsidRPr="00F413EB">
        <w:rPr>
          <w:rFonts w:asciiTheme="minorHAnsi" w:hAnsiTheme="minorHAnsi" w:cstheme="min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413EB">
        <w:rPr>
          <w:rFonts w:asciiTheme="minorHAnsi" w:hAnsiTheme="minorHAnsi" w:cstheme="minorHAnsi"/>
          <w:u w:val="single"/>
        </w:rPr>
        <w:t>Ngozi is very much someone who will actively seek solutions to problems</w:t>
      </w:r>
      <w:r w:rsidRPr="00F413EB">
        <w:rPr>
          <w:rFonts w:asciiTheme="minorHAnsi" w:hAnsiTheme="minorHAnsi" w:cstheme="minorHAnsi"/>
          <w:sz w:val="12"/>
        </w:rPr>
        <w:t xml:space="preserve">, and in this way different to her predecessor. If the role of mediator is welcomed, </w:t>
      </w:r>
      <w:r w:rsidRPr="00F413EB">
        <w:rPr>
          <w:rFonts w:asciiTheme="minorHAnsi" w:hAnsiTheme="minorHAnsi" w:cstheme="minorHAnsi"/>
          <w:u w:val="single"/>
        </w:rPr>
        <w:t>she could have an impact not in starting discussions but in getting deals over the finish line</w:t>
      </w:r>
      <w:r w:rsidRPr="00F413EB">
        <w:rPr>
          <w:rFonts w:asciiTheme="minorHAnsi" w:hAnsiTheme="minorHAnsi" w:cstheme="minorHAnsi"/>
          <w:sz w:val="12"/>
        </w:rPr>
        <w:t>."</w:t>
      </w:r>
    </w:p>
    <w:p w14:paraId="09030430"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Specifically, action now over Covid creates goodwill to establish global trade as a norm and preserve the relevance of the trading system post-Covid.</w:t>
      </w:r>
    </w:p>
    <w:p w14:paraId="53C466ED"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González</w:t>
      </w:r>
      <w:r w:rsidRPr="00F413EB">
        <w:rPr>
          <w:rFonts w:asciiTheme="minorHAnsi" w:hAnsiTheme="minorHAnsi" w:cstheme="minorHAnsi"/>
        </w:rPr>
        <w:t xml:space="preserve"> </w:t>
      </w:r>
      <w:r w:rsidRPr="00F413EB">
        <w:rPr>
          <w:rStyle w:val="Style13ptBold"/>
          <w:rFonts w:asciiTheme="minorHAnsi" w:hAnsiTheme="minorHAnsi" w:cstheme="minorHAnsi"/>
        </w:rPr>
        <w:t>20</w:t>
      </w:r>
      <w:r w:rsidRPr="00F413EB">
        <w:rPr>
          <w:rFonts w:asciiTheme="minorHAnsi" w:hAnsiTheme="minorHAnsi" w:cstheme="minorHAnsi"/>
          <w:b/>
          <w:bCs/>
        </w:rPr>
        <w:t xml:space="preserve">. </w:t>
      </w:r>
      <w:r w:rsidRPr="00F413EB">
        <w:rPr>
          <w:rFonts w:asciiTheme="minorHAnsi" w:hAnsiTheme="minorHAnsi" w:cstheme="minorHAnsi"/>
        </w:rPr>
        <w:t>[(Anabel Gonzalez is a nonresident senior fellow at the Peterson Institute and former Minister of Foreign Trade of Costa Rica “</w:t>
      </w:r>
      <w:proofErr w:type="spellStart"/>
      <w:r w:rsidRPr="00F413EB">
        <w:rPr>
          <w:rFonts w:asciiTheme="minorHAnsi" w:hAnsiTheme="minorHAnsi" w:cstheme="minorHAnsi"/>
        </w:rPr>
        <w:t>Revitalising</w:t>
      </w:r>
      <w:proofErr w:type="spellEnd"/>
      <w:r w:rsidRPr="00F413EB">
        <w:rPr>
          <w:rFonts w:asciiTheme="minorHAnsi" w:hAnsiTheme="minorHAnsi" w:cstheme="minorHAnsi"/>
        </w:rPr>
        <w:t xml:space="preserve"> multilateral trade cooperation: Why? Why Now? And How?” November 10, 2020. </w:t>
      </w:r>
      <w:hyperlink r:id="rId15" w:history="1">
        <w:r w:rsidRPr="00F413EB">
          <w:rPr>
            <w:rStyle w:val="Hyperlink"/>
            <w:rFonts w:asciiTheme="minorHAnsi" w:hAnsiTheme="minorHAnsi" w:cstheme="minorHAnsi"/>
          </w:rPr>
          <w:t>https://voxeu.org/content/revitalising-multilateralism-pragmatic-ideas-new-wto-director-general</w:t>
        </w:r>
      </w:hyperlink>
      <w:r w:rsidRPr="00F413EB">
        <w:rPr>
          <w:rFonts w:asciiTheme="minorHAnsi" w:hAnsiTheme="minorHAnsi" w:cstheme="minorHAnsi"/>
        </w:rPr>
        <w:t>] TDI</w:t>
      </w:r>
    </w:p>
    <w:p w14:paraId="30AD627F" w14:textId="77777777" w:rsidR="00164627" w:rsidRPr="00F413EB" w:rsidRDefault="00164627" w:rsidP="00164627">
      <w:pPr>
        <w:rPr>
          <w:rFonts w:asciiTheme="minorHAnsi" w:hAnsiTheme="minorHAnsi" w:cstheme="minorHAnsi"/>
          <w:sz w:val="12"/>
        </w:rPr>
      </w:pPr>
      <w:r w:rsidRPr="00F413EB">
        <w:rPr>
          <w:rFonts w:asciiTheme="minorHAnsi" w:hAnsiTheme="minorHAnsi" w:cstheme="min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413EB">
        <w:rPr>
          <w:rFonts w:asciiTheme="minorHAnsi" w:hAnsiTheme="minorHAnsi" w:cstheme="minorHAnsi"/>
          <w:sz w:val="12"/>
        </w:rPr>
        <w:t>).</w:t>
      </w:r>
      <w:proofErr w:type="gramEnd"/>
      <w:r w:rsidRPr="00F413EB">
        <w:rPr>
          <w:rFonts w:asciiTheme="minorHAnsi" w:hAnsiTheme="minorHAnsi" w:cstheme="minorHAnsi"/>
          <w:sz w:val="12"/>
        </w:rPr>
        <w:t xml:space="preserve"> While there is some evidence that goods trade may be rebounding and that the worst-case trade scenario projected in April could be averted (CPB 2020, WTO 2020a), the </w:t>
      </w:r>
      <w:r w:rsidRPr="00F413EB">
        <w:rPr>
          <w:rFonts w:asciiTheme="minorHAnsi" w:hAnsiTheme="minorHAnsi" w:cstheme="minorHAnsi"/>
          <w:highlight w:val="green"/>
          <w:u w:val="single"/>
        </w:rPr>
        <w:t>recovery</w:t>
      </w:r>
      <w:r w:rsidRPr="00F413EB">
        <w:rPr>
          <w:rFonts w:asciiTheme="minorHAnsi" w:hAnsiTheme="minorHAnsi" w:cstheme="minorHAnsi"/>
          <w:sz w:val="12"/>
        </w:rPr>
        <w:t xml:space="preserve"> from the deepest global recession since World War II w</w:t>
      </w:r>
      <w:r w:rsidRPr="00F413EB">
        <w:rPr>
          <w:rFonts w:asciiTheme="minorHAnsi" w:hAnsiTheme="minorHAnsi" w:cstheme="minorHAnsi"/>
          <w:u w:val="single"/>
        </w:rPr>
        <w:t xml:space="preserve">ill </w:t>
      </w:r>
      <w:r w:rsidRPr="00F413EB">
        <w:rPr>
          <w:rFonts w:asciiTheme="minorHAnsi" w:hAnsiTheme="minorHAnsi" w:cstheme="minorHAnsi"/>
          <w:highlight w:val="green"/>
          <w:u w:val="single"/>
        </w:rPr>
        <w:t>depend on the sustained</w:t>
      </w:r>
      <w:r w:rsidRPr="00F413EB">
        <w:rPr>
          <w:rFonts w:asciiTheme="minorHAnsi" w:hAnsiTheme="minorHAnsi" w:cstheme="minorHAnsi"/>
          <w:u w:val="single"/>
        </w:rPr>
        <w:t xml:space="preserve"> and effective </w:t>
      </w:r>
      <w:r w:rsidRPr="00F413EB">
        <w:rPr>
          <w:rFonts w:asciiTheme="minorHAnsi" w:hAnsiTheme="minorHAnsi" w:cstheme="minorHAnsi"/>
          <w:highlight w:val="green"/>
          <w:u w:val="single"/>
        </w:rPr>
        <w:t>containment of the virus</w:t>
      </w:r>
      <w:r w:rsidRPr="00F413EB">
        <w:rPr>
          <w:rFonts w:asciiTheme="minorHAnsi" w:hAnsiTheme="minorHAnsi" w:cstheme="minorHAnsi"/>
          <w:sz w:val="12"/>
        </w:rPr>
        <w:t xml:space="preserve"> and the quality of government policies. The World Bank/IMF Development Committee warned that the pandemic has the potential to erase development gains for many countries (World Bank 2020a). </w:t>
      </w:r>
      <w:r w:rsidRPr="00F413EB">
        <w:rPr>
          <w:rFonts w:asciiTheme="minorHAnsi" w:hAnsiTheme="minorHAnsi" w:cstheme="minorHAnsi"/>
          <w:u w:val="single"/>
        </w:rPr>
        <w:t>Some consequences may also be long-lasting</w:t>
      </w:r>
      <w:r w:rsidRPr="00F413EB">
        <w:rPr>
          <w:rFonts w:asciiTheme="minorHAnsi" w:hAnsiTheme="minorHAnsi" w:cstheme="min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413EB">
        <w:rPr>
          <w:rFonts w:asciiTheme="minorHAnsi" w:hAnsiTheme="minorHAnsi" w:cstheme="minorHAnsi"/>
          <w:sz w:val="12"/>
        </w:rPr>
        <w:t>stabilise</w:t>
      </w:r>
      <w:proofErr w:type="spellEnd"/>
      <w:r w:rsidRPr="00F413EB">
        <w:rPr>
          <w:rFonts w:asciiTheme="minorHAnsi" w:hAnsiTheme="minorHAnsi" w:cstheme="minorHAnsi"/>
          <w:sz w:val="12"/>
        </w:rPr>
        <w:t xml:space="preserve"> their economies, sustain companies and </w:t>
      </w:r>
      <w:proofErr w:type="spellStart"/>
      <w:r w:rsidRPr="00F413EB">
        <w:rPr>
          <w:rFonts w:asciiTheme="minorHAnsi" w:hAnsiTheme="minorHAnsi" w:cstheme="minorHAnsi"/>
          <w:sz w:val="12"/>
        </w:rPr>
        <w:t>minimise</w:t>
      </w:r>
      <w:proofErr w:type="spellEnd"/>
      <w:r w:rsidRPr="00F413EB">
        <w:rPr>
          <w:rFonts w:asciiTheme="minorHAnsi" w:hAnsiTheme="minorHAnsi" w:cstheme="min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413EB">
        <w:rPr>
          <w:rFonts w:asciiTheme="minorHAnsi" w:hAnsiTheme="minorHAnsi" w:cstheme="minorHAnsi"/>
          <w:u w:val="single"/>
        </w:rPr>
        <w:t>And yet, protectionism is gaining an upper hand,</w:t>
      </w:r>
      <w:r w:rsidRPr="00F413EB">
        <w:rPr>
          <w:rFonts w:asciiTheme="minorHAnsi" w:hAnsiTheme="minorHAnsi" w:cstheme="minorHAnsi"/>
          <w:sz w:val="12"/>
        </w:rPr>
        <w:t xml:space="preserve"> </w:t>
      </w:r>
      <w:r w:rsidRPr="00F413EB">
        <w:rPr>
          <w:rFonts w:asciiTheme="minorHAnsi" w:hAnsiTheme="minorHAnsi" w:cstheme="minorHAnsi"/>
          <w:u w:val="single"/>
        </w:rPr>
        <w:t>deepening</w:t>
      </w:r>
      <w:r w:rsidRPr="00F413EB">
        <w:rPr>
          <w:rFonts w:asciiTheme="minorHAnsi" w:hAnsiTheme="minorHAnsi" w:cstheme="minorHAnsi"/>
          <w:sz w:val="12"/>
        </w:rPr>
        <w:t xml:space="preserve"> some of </w:t>
      </w:r>
      <w:r w:rsidRPr="00F413EB">
        <w:rPr>
          <w:rFonts w:asciiTheme="minorHAnsi" w:hAnsiTheme="minorHAnsi" w:cstheme="minorHAnsi"/>
          <w:u w:val="single"/>
        </w:rPr>
        <w:t>pre-pandemic confrontations</w:t>
      </w:r>
      <w:r w:rsidRPr="00F413EB">
        <w:rPr>
          <w:rFonts w:asciiTheme="minorHAnsi" w:hAnsiTheme="minorHAnsi" w:cstheme="minorHAnsi"/>
          <w:sz w:val="12"/>
        </w:rPr>
        <w:t xml:space="preserve"> that were already threatening the global economy. </w:t>
      </w:r>
      <w:r w:rsidRPr="00F413EB">
        <w:rPr>
          <w:rFonts w:asciiTheme="minorHAnsi" w:hAnsiTheme="minorHAnsi" w:cstheme="minorHAnsi"/>
          <w:highlight w:val="green"/>
          <w:u w:val="single"/>
        </w:rPr>
        <w:t>The short-term</w:t>
      </w:r>
      <w:r w:rsidRPr="00F413EB">
        <w:rPr>
          <w:rFonts w:asciiTheme="minorHAnsi" w:hAnsiTheme="minorHAnsi" w:cstheme="minorHAnsi"/>
          <w:u w:val="single"/>
        </w:rPr>
        <w:t xml:space="preserve"> </w:t>
      </w:r>
      <w:r w:rsidRPr="00F413EB">
        <w:rPr>
          <w:rFonts w:asciiTheme="minorHAnsi" w:hAnsiTheme="minorHAnsi" w:cstheme="minorHAnsi"/>
          <w:highlight w:val="green"/>
          <w:u w:val="single"/>
        </w:rPr>
        <w:t>response</w:t>
      </w:r>
      <w:r w:rsidRPr="00F413EB">
        <w:rPr>
          <w:rFonts w:asciiTheme="minorHAnsi" w:hAnsiTheme="minorHAnsi" w:cstheme="minorHAnsi"/>
          <w:sz w:val="12"/>
        </w:rPr>
        <w:t xml:space="preserve"> to the virus and longer-term growth prospects </w:t>
      </w:r>
      <w:proofErr w:type="gramStart"/>
      <w:r w:rsidRPr="00F413EB">
        <w:rPr>
          <w:rFonts w:asciiTheme="minorHAnsi" w:hAnsiTheme="minorHAnsi" w:cstheme="minorHAnsi"/>
          <w:highlight w:val="green"/>
          <w:u w:val="single"/>
        </w:rPr>
        <w:t>depend</w:t>
      </w:r>
      <w:proofErr w:type="gramEnd"/>
      <w:r w:rsidRPr="00F413EB">
        <w:rPr>
          <w:rFonts w:asciiTheme="minorHAnsi" w:hAnsiTheme="minorHAnsi" w:cstheme="minorHAnsi"/>
          <w:highlight w:val="green"/>
          <w:u w:val="single"/>
        </w:rPr>
        <w:t xml:space="preserve"> on strong multilateral cooperation</w:t>
      </w:r>
      <w:r w:rsidRPr="00F413EB">
        <w:rPr>
          <w:rFonts w:asciiTheme="minorHAnsi" w:hAnsiTheme="minorHAnsi" w:cstheme="minorHAnsi"/>
          <w:sz w:val="12"/>
        </w:rPr>
        <w:t xml:space="preserve"> to scale back obstacles to trade and investment, increase business certainty and leverage opportunities which the pandemic has accelerated in areas like the digital economy. </w:t>
      </w:r>
      <w:r w:rsidRPr="00F413EB">
        <w:rPr>
          <w:rFonts w:asciiTheme="minorHAnsi" w:hAnsiTheme="minorHAnsi" w:cstheme="minorHAnsi"/>
          <w:b/>
          <w:bCs/>
          <w:u w:val="single"/>
        </w:rPr>
        <w:t xml:space="preserve">It is also </w:t>
      </w:r>
      <w:r w:rsidRPr="00F413EB">
        <w:rPr>
          <w:rFonts w:asciiTheme="minorHAnsi" w:hAnsiTheme="minorHAnsi" w:cstheme="minorHAnsi"/>
          <w:b/>
          <w:bCs/>
          <w:highlight w:val="green"/>
          <w:u w:val="single"/>
        </w:rPr>
        <w:t>needed to preserve stable</w:t>
      </w:r>
      <w:r w:rsidRPr="00F413EB">
        <w:rPr>
          <w:rFonts w:asciiTheme="minorHAnsi" w:hAnsiTheme="minorHAnsi" w:cstheme="minorHAnsi"/>
          <w:b/>
          <w:bCs/>
          <w:u w:val="single"/>
        </w:rPr>
        <w:t xml:space="preserve"> and coordinated </w:t>
      </w:r>
      <w:r w:rsidRPr="00F413EB">
        <w:rPr>
          <w:rFonts w:asciiTheme="minorHAnsi" w:hAnsiTheme="minorHAnsi" w:cstheme="minorHAnsi"/>
          <w:b/>
          <w:bCs/>
          <w:highlight w:val="green"/>
          <w:u w:val="single"/>
        </w:rPr>
        <w:t>international relations to avoid</w:t>
      </w:r>
      <w:r w:rsidRPr="00F413EB">
        <w:rPr>
          <w:rFonts w:asciiTheme="minorHAnsi" w:hAnsiTheme="minorHAnsi" w:cstheme="minorHAnsi"/>
          <w:b/>
          <w:bCs/>
          <w:u w:val="single"/>
        </w:rPr>
        <w:t xml:space="preserve"> </w:t>
      </w:r>
      <w:proofErr w:type="gramStart"/>
      <w:r w:rsidRPr="00F413EB">
        <w:rPr>
          <w:rFonts w:asciiTheme="minorHAnsi" w:hAnsiTheme="minorHAnsi" w:cstheme="minorHAnsi"/>
          <w:b/>
          <w:bCs/>
          <w:u w:val="single"/>
        </w:rPr>
        <w:t xml:space="preserve">that </w:t>
      </w:r>
      <w:r w:rsidRPr="00F413EB">
        <w:rPr>
          <w:rFonts w:asciiTheme="minorHAnsi" w:hAnsiTheme="minorHAnsi" w:cstheme="minorHAnsi"/>
          <w:b/>
          <w:bCs/>
          <w:highlight w:val="green"/>
          <w:u w:val="single"/>
        </w:rPr>
        <w:t>heavy threats</w:t>
      </w:r>
      <w:proofErr w:type="gramEnd"/>
      <w:r w:rsidRPr="00F413EB">
        <w:rPr>
          <w:rFonts w:asciiTheme="minorHAnsi" w:hAnsiTheme="minorHAnsi" w:cstheme="minorHAnsi"/>
          <w:b/>
          <w:bCs/>
          <w:highlight w:val="green"/>
          <w:u w:val="single"/>
        </w:rPr>
        <w:t xml:space="preserve"> implicit in the pandemic</w:t>
      </w:r>
      <w:r w:rsidRPr="00F413EB">
        <w:rPr>
          <w:rFonts w:asciiTheme="minorHAnsi" w:hAnsiTheme="minorHAnsi" w:cstheme="minorHAnsi"/>
          <w:b/>
          <w:bCs/>
          <w:u w:val="single"/>
        </w:rPr>
        <w:t xml:space="preserve"> could result in catastrophic disorders or conflicts</w:t>
      </w:r>
      <w:r w:rsidRPr="00F413EB">
        <w:rPr>
          <w:rFonts w:asciiTheme="minorHAnsi" w:hAnsiTheme="minorHAnsi" w:cstheme="minorHAnsi"/>
          <w:sz w:val="12"/>
        </w:rPr>
        <w:t xml:space="preserve"> (Jean 2020). </w:t>
      </w:r>
      <w:r w:rsidRPr="00F413EB">
        <w:rPr>
          <w:rFonts w:asciiTheme="minorHAnsi" w:hAnsiTheme="minorHAnsi" w:cstheme="minorHAnsi"/>
          <w:u w:val="single"/>
        </w:rPr>
        <w:t>But it will not happen automatically. Unless governments accelerate their efforts to collaborate</w:t>
      </w:r>
      <w:r w:rsidRPr="00F413EB">
        <w:rPr>
          <w:rFonts w:asciiTheme="minorHAnsi" w:hAnsiTheme="minorHAnsi" w:cstheme="minorHAnsi"/>
          <w:sz w:val="12"/>
        </w:rPr>
        <w:t xml:space="preserve">, </w:t>
      </w:r>
      <w:r w:rsidRPr="00F413EB">
        <w:rPr>
          <w:rFonts w:asciiTheme="minorHAnsi" w:hAnsiTheme="minorHAnsi" w:cstheme="minorHAnsi"/>
          <w:u w:val="single"/>
        </w:rPr>
        <w:t>growing protectionism</w:t>
      </w:r>
      <w:r w:rsidRPr="00F413EB">
        <w:rPr>
          <w:rFonts w:asciiTheme="minorHAnsi" w:hAnsiTheme="minorHAnsi" w:cstheme="minorHAnsi"/>
          <w:sz w:val="12"/>
        </w:rPr>
        <w:t xml:space="preserve"> </w:t>
      </w:r>
      <w:r w:rsidRPr="00F413EB">
        <w:rPr>
          <w:rFonts w:asciiTheme="minorHAnsi" w:hAnsiTheme="minorHAnsi" w:cstheme="minorHAnsi"/>
          <w:u w:val="single"/>
        </w:rPr>
        <w:t>and increased distortions to</w:t>
      </w:r>
      <w:r w:rsidRPr="00F413EB">
        <w:rPr>
          <w:rFonts w:asciiTheme="minorHAnsi" w:hAnsiTheme="minorHAnsi" w:cstheme="minorHAnsi"/>
          <w:sz w:val="12"/>
        </w:rPr>
        <w:t xml:space="preserve"> global value chains (</w:t>
      </w:r>
      <w:r w:rsidRPr="00F413EB">
        <w:rPr>
          <w:rFonts w:asciiTheme="minorHAnsi" w:hAnsiTheme="minorHAnsi" w:cstheme="minorHAnsi"/>
          <w:u w:val="single"/>
        </w:rPr>
        <w:t>GVCs) risk being a by-product of the virus</w:t>
      </w:r>
      <w:r w:rsidRPr="00F413EB">
        <w:rPr>
          <w:rFonts w:asciiTheme="minorHAnsi" w:hAnsiTheme="minorHAnsi" w:cstheme="minorHAnsi"/>
          <w:sz w:val="12"/>
        </w:rPr>
        <w:t xml:space="preserve">, at the same time further exacerbating its negative implications. </w:t>
      </w:r>
      <w:r w:rsidRPr="00F413EB">
        <w:rPr>
          <w:rFonts w:asciiTheme="minorHAnsi" w:hAnsiTheme="minorHAnsi" w:cstheme="minorHAnsi"/>
          <w:b/>
          <w:bCs/>
          <w:u w:val="single"/>
        </w:rPr>
        <w:t xml:space="preserve">This demands extraordinary action. </w:t>
      </w:r>
      <w:r w:rsidRPr="00F413EB">
        <w:rPr>
          <w:rFonts w:asciiTheme="minorHAnsi" w:hAnsiTheme="minorHAnsi" w:cstheme="minorHAnsi"/>
          <w:sz w:val="12"/>
        </w:rPr>
        <w:t>This chapter addresses the question of what role for trade ministers at the WTO in times of crises with a view to activating global cooperation to overcome COVID-19. In addition to the introductory section, the second sec</w:t>
      </w:r>
      <w:r w:rsidRPr="00F413EB">
        <w:rPr>
          <w:rFonts w:asciiTheme="minorHAnsi" w:hAnsiTheme="minorHAnsi" w:cstheme="minorHAnsi"/>
          <w:u w:val="single"/>
        </w:rPr>
        <w:t>tion explores the need to reactivate the WTO to underpin collaboration among governments</w:t>
      </w:r>
      <w:r w:rsidRPr="00F413EB">
        <w:rPr>
          <w:rFonts w:asciiTheme="minorHAnsi" w:hAnsiTheme="minorHAnsi" w:cstheme="min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413EB">
        <w:rPr>
          <w:rFonts w:asciiTheme="minorHAnsi" w:hAnsiTheme="minorHAnsi" w:cstheme="minorHAnsi"/>
          <w:b/>
          <w:bCs/>
          <w:u w:val="single"/>
        </w:rPr>
        <w:t xml:space="preserve">REACTIVATE THE WTO </w:t>
      </w:r>
      <w:r w:rsidRPr="00F413EB">
        <w:rPr>
          <w:rFonts w:asciiTheme="minorHAnsi" w:hAnsiTheme="minorHAnsi" w:cstheme="minorHAnsi"/>
          <w:sz w:val="12"/>
        </w:rPr>
        <w:t xml:space="preserve">Trade needs to be part of the response to COVID-19 and its upshots, and countries cannot afford the WTO, hobbled as it has been lately, to muddle through. </w:t>
      </w:r>
      <w:r w:rsidRPr="00F413EB">
        <w:rPr>
          <w:rFonts w:asciiTheme="minorHAnsi" w:hAnsiTheme="minorHAnsi" w:cstheme="minorHAnsi"/>
          <w:b/>
          <w:bCs/>
          <w:u w:val="single"/>
        </w:rPr>
        <w:t xml:space="preserve">Moreover, as the world confronts more frequent and severe profound shocks such as financial crises, terrorism, extreme </w:t>
      </w:r>
      <w:proofErr w:type="gramStart"/>
      <w:r w:rsidRPr="00F413EB">
        <w:rPr>
          <w:rFonts w:asciiTheme="minorHAnsi" w:hAnsiTheme="minorHAnsi" w:cstheme="minorHAnsi"/>
          <w:b/>
          <w:bCs/>
          <w:u w:val="single"/>
        </w:rPr>
        <w:t>weather</w:t>
      </w:r>
      <w:proofErr w:type="gramEnd"/>
      <w:r w:rsidRPr="00F413EB">
        <w:rPr>
          <w:rFonts w:asciiTheme="minorHAnsi" w:hAnsiTheme="minorHAnsi" w:cstheme="minorHAnsi"/>
          <w:b/>
          <w:bCs/>
          <w:u w:val="single"/>
        </w:rPr>
        <w:t xml:space="preserve"> and pandemics </w:t>
      </w:r>
      <w:r w:rsidRPr="00F413EB">
        <w:rPr>
          <w:rFonts w:asciiTheme="minorHAnsi" w:hAnsiTheme="minorHAnsi" w:cstheme="minorHAnsi"/>
          <w:sz w:val="12"/>
        </w:rPr>
        <w:t xml:space="preserve">(McKinsey Global Institute 2020), </w:t>
      </w:r>
      <w:r w:rsidRPr="00F413EB">
        <w:rPr>
          <w:rFonts w:asciiTheme="minorHAnsi" w:hAnsiTheme="minorHAnsi" w:cstheme="minorHAnsi"/>
          <w:b/>
          <w:bCs/>
          <w:highlight w:val="green"/>
          <w:u w:val="single"/>
        </w:rPr>
        <w:t>the WTO needs to step up</w:t>
      </w:r>
      <w:r w:rsidRPr="00F413EB">
        <w:rPr>
          <w:rFonts w:asciiTheme="minorHAnsi" w:hAnsiTheme="minorHAnsi" w:cstheme="minorHAnsi"/>
          <w:b/>
          <w:bCs/>
          <w:u w:val="single"/>
        </w:rPr>
        <w:t xml:space="preserve"> its role during systemic crises.</w:t>
      </w:r>
      <w:r w:rsidRPr="00F413EB">
        <w:rPr>
          <w:rFonts w:asciiTheme="minorHAnsi" w:hAnsiTheme="minorHAnsi" w:cstheme="minorHAnsi"/>
          <w:sz w:val="12"/>
        </w:rPr>
        <w:t xml:space="preserve"> </w:t>
      </w:r>
      <w:r w:rsidRPr="00F413EB">
        <w:rPr>
          <w:rFonts w:asciiTheme="minorHAnsi" w:hAnsiTheme="minorHAnsi" w:cstheme="minorHAnsi"/>
          <w:b/>
          <w:bCs/>
          <w:u w:val="single"/>
        </w:rPr>
        <w:t xml:space="preserve">The fact that the </w:t>
      </w:r>
      <w:proofErr w:type="spellStart"/>
      <w:r w:rsidRPr="00F413EB">
        <w:rPr>
          <w:rFonts w:asciiTheme="minorHAnsi" w:hAnsiTheme="minorHAnsi" w:cstheme="minorHAnsi"/>
          <w:b/>
          <w:bCs/>
          <w:u w:val="single"/>
        </w:rPr>
        <w:t>organisation</w:t>
      </w:r>
      <w:proofErr w:type="spellEnd"/>
      <w:r w:rsidRPr="00F413EB">
        <w:rPr>
          <w:rFonts w:asciiTheme="minorHAnsi" w:hAnsiTheme="minorHAnsi" w:cstheme="minorHAnsi"/>
          <w:b/>
          <w:bCs/>
          <w:u w:val="single"/>
        </w:rPr>
        <w:t xml:space="preserve"> has been faltering, that </w:t>
      </w:r>
      <w:r w:rsidRPr="00F413EB">
        <w:rPr>
          <w:rFonts w:asciiTheme="minorHAnsi" w:hAnsiTheme="minorHAnsi" w:cstheme="minorHAnsi"/>
          <w:b/>
          <w:bCs/>
          <w:highlight w:val="green"/>
          <w:u w:val="single"/>
        </w:rPr>
        <w:t xml:space="preserve">there is a leadership </w:t>
      </w:r>
      <w:proofErr w:type="gramStart"/>
      <w:r w:rsidRPr="00F413EB">
        <w:rPr>
          <w:rFonts w:asciiTheme="minorHAnsi" w:hAnsiTheme="minorHAnsi" w:cstheme="minorHAnsi"/>
          <w:b/>
          <w:bCs/>
          <w:highlight w:val="green"/>
          <w:u w:val="single"/>
        </w:rPr>
        <w:t>vacuum</w:t>
      </w:r>
      <w:proofErr w:type="gramEnd"/>
      <w:r w:rsidRPr="00F413EB">
        <w:rPr>
          <w:rFonts w:asciiTheme="minorHAnsi" w:hAnsiTheme="minorHAnsi" w:cstheme="minorHAnsi"/>
          <w:b/>
          <w:bCs/>
          <w:u w:val="single"/>
        </w:rPr>
        <w:t xml:space="preserve"> and that distrust runs high among major traders will not make it any easier. </w:t>
      </w:r>
      <w:r w:rsidRPr="00F413EB">
        <w:rPr>
          <w:rFonts w:asciiTheme="minorHAnsi" w:hAnsiTheme="minorHAnsi" w:cstheme="minorHAnsi"/>
          <w:u w:val="single"/>
        </w:rPr>
        <w:t xml:space="preserve">Exacerbated </w:t>
      </w:r>
      <w:r w:rsidRPr="00F413EB">
        <w:rPr>
          <w:rFonts w:asciiTheme="minorHAnsi" w:hAnsiTheme="minorHAnsi" w:cstheme="minorHAnsi"/>
          <w:highlight w:val="green"/>
          <w:u w:val="single"/>
        </w:rPr>
        <w:t>tensions related to the pandemic</w:t>
      </w:r>
      <w:r w:rsidRPr="00F413EB">
        <w:rPr>
          <w:rFonts w:asciiTheme="minorHAnsi" w:hAnsiTheme="minorHAnsi" w:cstheme="minorHAnsi"/>
          <w:u w:val="single"/>
        </w:rPr>
        <w:t xml:space="preserve"> can only </w:t>
      </w:r>
      <w:r w:rsidRPr="00F413EB">
        <w:rPr>
          <w:rFonts w:asciiTheme="minorHAnsi" w:hAnsiTheme="minorHAnsi" w:cstheme="minorHAnsi"/>
          <w:highlight w:val="green"/>
          <w:u w:val="single"/>
        </w:rPr>
        <w:t>add to</w:t>
      </w:r>
      <w:r w:rsidRPr="00F413EB">
        <w:rPr>
          <w:rFonts w:asciiTheme="minorHAnsi" w:hAnsiTheme="minorHAnsi" w:cstheme="minorHAnsi"/>
          <w:u w:val="single"/>
        </w:rPr>
        <w:t xml:space="preserve"> the feeling that WTO rules have been conceived for a very different context, increasing </w:t>
      </w:r>
      <w:r w:rsidRPr="00F413EB">
        <w:rPr>
          <w:rFonts w:asciiTheme="minorHAnsi" w:hAnsiTheme="minorHAnsi" w:cstheme="minorHAnsi"/>
          <w:highlight w:val="green"/>
          <w:u w:val="single"/>
        </w:rPr>
        <w:t>the risk of a loss of legitimacy</w:t>
      </w:r>
      <w:r w:rsidRPr="00F413EB">
        <w:rPr>
          <w:rFonts w:asciiTheme="minorHAnsi" w:hAnsiTheme="minorHAnsi" w:cstheme="minorHAnsi"/>
          <w:u w:val="single"/>
        </w:rPr>
        <w:t xml:space="preserve"> </w:t>
      </w:r>
      <w:r w:rsidRPr="00F413EB">
        <w:rPr>
          <w:rFonts w:asciiTheme="minorHAnsi" w:hAnsiTheme="minorHAnsi" w:cstheme="minorHAnsi"/>
          <w:sz w:val="12"/>
        </w:rPr>
        <w:t xml:space="preserve">(Jean 2020). </w:t>
      </w:r>
      <w:r w:rsidRPr="00F413EB">
        <w:rPr>
          <w:rFonts w:asciiTheme="minorHAnsi" w:hAnsiTheme="minorHAnsi" w:cstheme="minorHAnsi"/>
          <w:b/>
          <w:bCs/>
          <w:u w:val="single"/>
        </w:rPr>
        <w:t xml:space="preserve">This is not about a major reset of the WTO. </w:t>
      </w:r>
      <w:r w:rsidRPr="00F413EB">
        <w:rPr>
          <w:rFonts w:asciiTheme="minorHAnsi" w:hAnsiTheme="minorHAnsi" w:cstheme="minorHAnsi"/>
          <w:b/>
          <w:bCs/>
          <w:highlight w:val="green"/>
          <w:u w:val="single"/>
        </w:rPr>
        <w:t xml:space="preserve">It is about (re)activating the </w:t>
      </w:r>
      <w:proofErr w:type="spellStart"/>
      <w:r w:rsidRPr="00F413EB">
        <w:rPr>
          <w:rFonts w:asciiTheme="minorHAnsi" w:hAnsiTheme="minorHAnsi" w:cstheme="minorHAnsi"/>
          <w:b/>
          <w:bCs/>
          <w:highlight w:val="green"/>
          <w:u w:val="single"/>
        </w:rPr>
        <w:t>organisation</w:t>
      </w:r>
      <w:proofErr w:type="spellEnd"/>
      <w:r w:rsidRPr="00F413EB">
        <w:rPr>
          <w:rFonts w:asciiTheme="minorHAnsi" w:hAnsiTheme="minorHAnsi" w:cstheme="minorHAnsi"/>
          <w:b/>
          <w:bCs/>
          <w:u w:val="single"/>
        </w:rPr>
        <w:t xml:space="preserve"> to serve its members as they combat the devastating impact of the pandemic and the global recession</w:t>
      </w:r>
      <w:r w:rsidRPr="00F413EB">
        <w:rPr>
          <w:rFonts w:asciiTheme="minorHAnsi" w:hAnsiTheme="minorHAnsi" w:cstheme="minorHAnsi"/>
          <w:sz w:val="12"/>
        </w:rPr>
        <w:t xml:space="preserve">. The WTO needs broader reform, </w:t>
      </w:r>
      <w:proofErr w:type="gramStart"/>
      <w:r w:rsidRPr="00F413EB">
        <w:rPr>
          <w:rFonts w:asciiTheme="minorHAnsi" w:hAnsiTheme="minorHAnsi" w:cstheme="minorHAnsi"/>
          <w:sz w:val="12"/>
        </w:rPr>
        <w:t>in particular to</w:t>
      </w:r>
      <w:proofErr w:type="gramEnd"/>
      <w:r w:rsidRPr="00F413EB">
        <w:rPr>
          <w:rFonts w:asciiTheme="minorHAnsi" w:hAnsiTheme="minorHAnsi" w:cstheme="minorHAnsi"/>
          <w:sz w:val="12"/>
        </w:rPr>
        <w:t xml:space="preserve"> address structural changes in the global economy. While extremely important, this discussion should not hamper the ability of the WTO to deliver at times of systemic crisis. Moreover, </w:t>
      </w:r>
      <w:r w:rsidRPr="00F413EB">
        <w:rPr>
          <w:rFonts w:asciiTheme="minorHAnsi" w:hAnsiTheme="minorHAnsi" w:cstheme="minorHAnsi"/>
          <w:u w:val="single"/>
        </w:rPr>
        <w:t>should the WTO</w:t>
      </w:r>
      <w:r w:rsidRPr="00F413EB">
        <w:rPr>
          <w:rFonts w:asciiTheme="minorHAnsi" w:hAnsiTheme="minorHAnsi" w:cstheme="minorHAnsi"/>
          <w:sz w:val="12"/>
        </w:rPr>
        <w:t xml:space="preserve"> – or more accurately, its members – </w:t>
      </w:r>
      <w:r w:rsidRPr="00F413EB">
        <w:rPr>
          <w:rFonts w:asciiTheme="minorHAnsi" w:hAnsiTheme="minorHAnsi" w:cstheme="minorHAnsi"/>
          <w:u w:val="single"/>
        </w:rPr>
        <w:t xml:space="preserve">demonstrate they can </w:t>
      </w:r>
      <w:proofErr w:type="gramStart"/>
      <w:r w:rsidRPr="00F413EB">
        <w:rPr>
          <w:rFonts w:asciiTheme="minorHAnsi" w:hAnsiTheme="minorHAnsi" w:cstheme="minorHAnsi"/>
          <w:u w:val="single"/>
        </w:rPr>
        <w:t>actually rise</w:t>
      </w:r>
      <w:proofErr w:type="gramEnd"/>
      <w:r w:rsidRPr="00F413EB">
        <w:rPr>
          <w:rFonts w:asciiTheme="minorHAnsi" w:hAnsiTheme="minorHAnsi" w:cstheme="minorHAnsi"/>
          <w:u w:val="single"/>
        </w:rPr>
        <w:t xml:space="preserve"> to the occasion in the context of COVID-19</w:t>
      </w:r>
      <w:r w:rsidRPr="00F413EB">
        <w:rPr>
          <w:rFonts w:asciiTheme="minorHAnsi" w:hAnsiTheme="minorHAnsi" w:cstheme="minorHAnsi"/>
          <w:sz w:val="12"/>
        </w:rPr>
        <w:t xml:space="preserve">, </w:t>
      </w:r>
      <w:r w:rsidRPr="00F413EB">
        <w:rPr>
          <w:rFonts w:asciiTheme="minorHAnsi" w:hAnsiTheme="minorHAnsi" w:cstheme="minorHAnsi"/>
          <w:b/>
          <w:bCs/>
          <w:highlight w:val="green"/>
          <w:u w:val="single"/>
        </w:rPr>
        <w:t>they</w:t>
      </w:r>
      <w:r w:rsidRPr="00F413EB">
        <w:rPr>
          <w:rFonts w:asciiTheme="minorHAnsi" w:hAnsiTheme="minorHAnsi" w:cstheme="minorHAnsi"/>
          <w:b/>
          <w:bCs/>
          <w:u w:val="single"/>
        </w:rPr>
        <w:t xml:space="preserve"> will also </w:t>
      </w:r>
      <w:r w:rsidRPr="00F413EB">
        <w:rPr>
          <w:rFonts w:asciiTheme="minorHAnsi" w:hAnsiTheme="minorHAnsi" w:cstheme="minorHAnsi"/>
          <w:b/>
          <w:bCs/>
          <w:highlight w:val="green"/>
          <w:u w:val="single"/>
        </w:rPr>
        <w:t>contribute to increasing trust levels</w:t>
      </w:r>
      <w:r w:rsidRPr="00F413EB">
        <w:rPr>
          <w:rFonts w:asciiTheme="minorHAnsi" w:hAnsiTheme="minorHAnsi" w:cstheme="minorHAnsi"/>
          <w:sz w:val="12"/>
        </w:rPr>
        <w:t xml:space="preserve"> </w:t>
      </w:r>
      <w:r w:rsidRPr="00F413EB">
        <w:rPr>
          <w:rFonts w:asciiTheme="minorHAnsi" w:hAnsiTheme="minorHAnsi" w:cstheme="minorHAnsi"/>
          <w:b/>
          <w:bCs/>
          <w:u w:val="single"/>
        </w:rPr>
        <w:t xml:space="preserve">on the ability of the </w:t>
      </w:r>
      <w:proofErr w:type="spellStart"/>
      <w:r w:rsidRPr="00F413EB">
        <w:rPr>
          <w:rFonts w:asciiTheme="minorHAnsi" w:hAnsiTheme="minorHAnsi" w:cstheme="minorHAnsi"/>
          <w:b/>
          <w:bCs/>
          <w:u w:val="single"/>
        </w:rPr>
        <w:t>organisation</w:t>
      </w:r>
      <w:proofErr w:type="spellEnd"/>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to</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produce results</w:t>
      </w:r>
      <w:r w:rsidRPr="00F413EB">
        <w:rPr>
          <w:rFonts w:asciiTheme="minorHAnsi" w:hAnsiTheme="minorHAnsi" w:cstheme="minorHAnsi"/>
          <w:sz w:val="12"/>
        </w:rPr>
        <w:t xml:space="preserve">. The starting point is a shift in mindset: governments need to understand that international trade is not a problem in the crisis, but rather a core element of the solution (Baldwin and </w:t>
      </w:r>
      <w:proofErr w:type="spellStart"/>
      <w:r w:rsidRPr="00F413EB">
        <w:rPr>
          <w:rFonts w:asciiTheme="minorHAnsi" w:hAnsiTheme="minorHAnsi" w:cstheme="minorHAnsi"/>
          <w:sz w:val="12"/>
        </w:rPr>
        <w:t>Evenett</w:t>
      </w:r>
      <w:proofErr w:type="spellEnd"/>
      <w:r w:rsidRPr="00F413EB">
        <w:rPr>
          <w:rFonts w:asciiTheme="minorHAnsi" w:hAnsiTheme="minorHAnsi" w:cstheme="min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413EB">
        <w:rPr>
          <w:rFonts w:asciiTheme="minorHAnsi" w:hAnsiTheme="minorHAnsi" w:cstheme="minorHAnsi"/>
          <w:sz w:val="12"/>
        </w:rPr>
        <w:t>neighbouring</w:t>
      </w:r>
      <w:proofErr w:type="spellEnd"/>
      <w:r w:rsidRPr="00F413EB">
        <w:rPr>
          <w:rFonts w:asciiTheme="minorHAnsi" w:hAnsiTheme="minorHAnsi" w:cstheme="min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413EB">
        <w:rPr>
          <w:rFonts w:asciiTheme="minorHAnsi" w:hAnsiTheme="minorHAnsi" w:cstheme="minorHAnsi"/>
          <w:u w:val="single"/>
        </w:rPr>
        <w:t>These actions are positive and reflect the political will of governments to collaborate to some extent</w:t>
      </w:r>
      <w:r w:rsidRPr="00F413EB">
        <w:rPr>
          <w:rFonts w:asciiTheme="minorHAnsi" w:hAnsiTheme="minorHAnsi" w:cstheme="min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413EB">
        <w:rPr>
          <w:rFonts w:asciiTheme="minorHAnsi" w:hAnsiTheme="minorHAnsi" w:cstheme="minorHAnsi"/>
          <w:sz w:val="12"/>
        </w:rPr>
        <w:t>US</w:t>
      </w:r>
      <w:proofErr w:type="gramEnd"/>
      <w:r w:rsidRPr="00F413EB">
        <w:rPr>
          <w:rFonts w:asciiTheme="minorHAnsi" w:hAnsiTheme="minorHAnsi" w:cstheme="minorHAnsi"/>
          <w:sz w:val="12"/>
        </w:rPr>
        <w:t xml:space="preserve"> and China account for almost three-quarters of world exports (WTO 2020b); cooperation initiatives that do not include these members would fall short on impact. </w:t>
      </w:r>
      <w:r w:rsidRPr="00F413EB">
        <w:rPr>
          <w:rFonts w:asciiTheme="minorHAnsi" w:hAnsiTheme="minorHAnsi" w:cstheme="minorHAnsi"/>
          <w:u w:val="single"/>
        </w:rPr>
        <w:t>The venue for cooperation should be global and open to al</w:t>
      </w:r>
      <w:r w:rsidRPr="00F413EB">
        <w:rPr>
          <w:rFonts w:asciiTheme="minorHAnsi" w:hAnsiTheme="minorHAnsi" w:cstheme="minorHAnsi"/>
          <w:sz w:val="12"/>
        </w:rPr>
        <w:t xml:space="preserve">l, even if not all 164 WTO members opt to engage in all initiatives. TRADE MINISTERS SHOULD CALL THE SHOTS DURING CRISES Challenges </w:t>
      </w:r>
      <w:proofErr w:type="gramStart"/>
      <w:r w:rsidRPr="00F413EB">
        <w:rPr>
          <w:rFonts w:asciiTheme="minorHAnsi" w:hAnsiTheme="minorHAnsi" w:cstheme="minorHAnsi"/>
          <w:sz w:val="12"/>
        </w:rPr>
        <w:t>notwithstanding,</w:t>
      </w:r>
      <w:proofErr w:type="gramEnd"/>
      <w:r w:rsidRPr="00F413EB">
        <w:rPr>
          <w:rFonts w:asciiTheme="minorHAnsi" w:hAnsiTheme="minorHAnsi" w:cstheme="minorHAnsi"/>
          <w:sz w:val="12"/>
        </w:rPr>
        <w:t xml:space="preserve"> </w:t>
      </w:r>
      <w:r w:rsidRPr="00F413EB">
        <w:rPr>
          <w:rFonts w:asciiTheme="minorHAnsi" w:hAnsiTheme="minorHAnsi" w:cstheme="minorHAnsi"/>
          <w:u w:val="single"/>
        </w:rPr>
        <w:t>governments need to act now to empower the WTO to play an active part in coordinating the response to the pandemic</w:t>
      </w:r>
      <w:r w:rsidRPr="00F413EB">
        <w:rPr>
          <w:rFonts w:asciiTheme="minorHAnsi" w:hAnsiTheme="minorHAnsi" w:cstheme="minorHAnsi"/>
          <w:sz w:val="12"/>
        </w:rPr>
        <w:t xml:space="preserve">. The WTO is more than an </w:t>
      </w:r>
      <w:proofErr w:type="spellStart"/>
      <w:r w:rsidRPr="00F413EB">
        <w:rPr>
          <w:rFonts w:asciiTheme="minorHAnsi" w:hAnsiTheme="minorHAnsi" w:cstheme="minorHAnsi"/>
          <w:sz w:val="12"/>
        </w:rPr>
        <w:t>organisation</w:t>
      </w:r>
      <w:proofErr w:type="spellEnd"/>
      <w:r w:rsidRPr="00F413EB">
        <w:rPr>
          <w:rFonts w:asciiTheme="minorHAnsi" w:hAnsiTheme="minorHAnsi" w:cstheme="minorHAnsi"/>
          <w:sz w:val="12"/>
        </w:rPr>
        <w:t xml:space="preserve"> immersed in myriad drama on the shores of Lake Geneva; it is a solid framework for global trade cooperation. </w:t>
      </w:r>
      <w:r w:rsidRPr="00F413EB">
        <w:rPr>
          <w:rFonts w:asciiTheme="minorHAnsi" w:hAnsiTheme="minorHAnsi" w:cstheme="minorHAnsi"/>
          <w:b/>
          <w:bCs/>
          <w:highlight w:val="green"/>
          <w:u w:val="single"/>
        </w:rPr>
        <w:t>It is in countries’ interest to preserve</w:t>
      </w:r>
      <w:r w:rsidRPr="00F413EB">
        <w:rPr>
          <w:rFonts w:asciiTheme="minorHAnsi" w:hAnsiTheme="minorHAnsi" w:cstheme="minorHAnsi"/>
          <w:b/>
          <w:bCs/>
          <w:u w:val="single"/>
        </w:rPr>
        <w:t xml:space="preserve"> the </w:t>
      </w:r>
      <w:r w:rsidRPr="00F413EB">
        <w:rPr>
          <w:rFonts w:asciiTheme="minorHAnsi" w:hAnsiTheme="minorHAnsi" w:cstheme="minorHAnsi"/>
          <w:b/>
          <w:bCs/>
          <w:highlight w:val="green"/>
          <w:u w:val="single"/>
        </w:rPr>
        <w:t>relevance of the WTO</w:t>
      </w:r>
      <w:r w:rsidRPr="00F413EB">
        <w:rPr>
          <w:rFonts w:asciiTheme="minorHAnsi" w:hAnsiTheme="minorHAnsi" w:cstheme="minorHAnsi"/>
          <w:b/>
          <w:bCs/>
          <w:u w:val="single"/>
        </w:rPr>
        <w:t xml:space="preserve">; </w:t>
      </w:r>
      <w:r w:rsidRPr="00F413EB">
        <w:rPr>
          <w:rFonts w:asciiTheme="minorHAnsi" w:hAnsiTheme="minorHAnsi" w:cstheme="minorHAnsi"/>
          <w:u w:val="single"/>
        </w:rPr>
        <w:t>its role can be critical in helping members help themselves</w:t>
      </w:r>
      <w:r w:rsidRPr="00F413EB">
        <w:rPr>
          <w:rFonts w:asciiTheme="minorHAnsi" w:hAnsiTheme="minorHAnsi" w:cstheme="minorHAnsi"/>
          <w:sz w:val="12"/>
        </w:rPr>
        <w:t xml:space="preserve">. In a member-driven </w:t>
      </w:r>
      <w:proofErr w:type="spellStart"/>
      <w:r w:rsidRPr="00F413EB">
        <w:rPr>
          <w:rFonts w:asciiTheme="minorHAnsi" w:hAnsiTheme="minorHAnsi" w:cstheme="minorHAnsi"/>
          <w:sz w:val="12"/>
        </w:rPr>
        <w:t>organisation</w:t>
      </w:r>
      <w:proofErr w:type="spellEnd"/>
      <w:r w:rsidRPr="00F413EB">
        <w:rPr>
          <w:rFonts w:asciiTheme="minorHAnsi" w:hAnsiTheme="minorHAnsi" w:cstheme="min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413EB">
        <w:rPr>
          <w:rFonts w:asciiTheme="minorHAnsi" w:hAnsiTheme="minorHAnsi" w:cstheme="minorHAnsi"/>
          <w:u w:val="single"/>
        </w:rPr>
        <w:t>The WTO is nothing more and nothing less than the collectivity of its members</w:t>
      </w:r>
      <w:r w:rsidRPr="00F413EB">
        <w:rPr>
          <w:rFonts w:asciiTheme="minorHAnsi" w:hAnsiTheme="minorHAnsi" w:cstheme="minorHAnsi"/>
          <w:sz w:val="12"/>
        </w:rPr>
        <w:t xml:space="preserve"> (Steger 2020), a point that is frequently forgotten in the public discourse. </w:t>
      </w:r>
      <w:r w:rsidRPr="00F413EB">
        <w:rPr>
          <w:rFonts w:asciiTheme="minorHAnsi" w:hAnsiTheme="minorHAnsi" w:cstheme="minorHAnsi"/>
          <w:u w:val="single"/>
        </w:rPr>
        <w:t xml:space="preserve">Without strong leadership, frequent </w:t>
      </w:r>
      <w:proofErr w:type="gramStart"/>
      <w:r w:rsidRPr="00F413EB">
        <w:rPr>
          <w:rFonts w:asciiTheme="minorHAnsi" w:hAnsiTheme="minorHAnsi" w:cstheme="minorHAnsi"/>
          <w:u w:val="single"/>
        </w:rPr>
        <w:t>engagement</w:t>
      </w:r>
      <w:proofErr w:type="gramEnd"/>
      <w:r w:rsidRPr="00F413EB">
        <w:rPr>
          <w:rFonts w:asciiTheme="minorHAnsi" w:hAnsiTheme="minorHAnsi" w:cstheme="minorHAnsi"/>
          <w:u w:val="single"/>
        </w:rPr>
        <w:t xml:space="preserve"> and serious interest among members in addressing its challenges, the WTO itself cannot deliver results</w:t>
      </w:r>
      <w:r w:rsidRPr="00F413EB">
        <w:rPr>
          <w:rFonts w:asciiTheme="minorHAnsi" w:hAnsiTheme="minorHAnsi" w:cstheme="minorHAnsi"/>
          <w:sz w:val="12"/>
        </w:rPr>
        <w:t xml:space="preserve"> (Cutler 2020). Paraphrasing </w:t>
      </w:r>
      <w:proofErr w:type="spellStart"/>
      <w:r w:rsidRPr="00F413EB">
        <w:rPr>
          <w:rFonts w:asciiTheme="minorHAnsi" w:hAnsiTheme="minorHAnsi" w:cstheme="minorHAnsi"/>
          <w:sz w:val="12"/>
        </w:rPr>
        <w:t>VanGrasstek</w:t>
      </w:r>
      <w:proofErr w:type="spellEnd"/>
      <w:r w:rsidRPr="00F413EB">
        <w:rPr>
          <w:rFonts w:asciiTheme="minorHAnsi" w:hAnsiTheme="minorHAnsi" w:cstheme="minorHAnsi"/>
          <w:sz w:val="12"/>
        </w:rPr>
        <w:t xml:space="preserve"> (2013), the multilateral trading system receives its inspiration from economists and is shaped primarily by lawyers, but it can only operate within the limits set by politicians.</w:t>
      </w:r>
    </w:p>
    <w:p w14:paraId="06A87829"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 xml:space="preserve">Post Covid WTO legitimacy and credibility </w:t>
      </w:r>
      <w:r>
        <w:rPr>
          <w:rFonts w:asciiTheme="minorHAnsi" w:hAnsiTheme="minorHAnsi" w:cstheme="minorHAnsi"/>
        </w:rPr>
        <w:t>a</w:t>
      </w:r>
      <w:r w:rsidRPr="00F413EB">
        <w:rPr>
          <w:rFonts w:asciiTheme="minorHAnsi" w:hAnsiTheme="minorHAnsi" w:cstheme="minorHAnsi"/>
        </w:rPr>
        <w:t>re necessary to prevent a downward spiral of protectionism.</w:t>
      </w:r>
    </w:p>
    <w:p w14:paraId="08165E17"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Solís 20.</w:t>
      </w:r>
      <w:r w:rsidRPr="00F413EB">
        <w:rPr>
          <w:rFonts w:asciiTheme="minorHAnsi" w:hAnsiTheme="minorHAnsi" w:cstheme="min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6" w:history="1">
        <w:r w:rsidRPr="00F413EB">
          <w:rPr>
            <w:rStyle w:val="Hyperlink"/>
            <w:rFonts w:asciiTheme="minorHAnsi" w:hAnsiTheme="minorHAnsi" w:cstheme="minorHAnsi"/>
          </w:rPr>
          <w:t>https://www.brookings.edu/blog/order-from-chaos/2020/07/10/the-post-covid-19-world-economic-nationalism-triumphant/</w:t>
        </w:r>
      </w:hyperlink>
      <w:r w:rsidRPr="00F413EB">
        <w:rPr>
          <w:rFonts w:asciiTheme="minorHAnsi" w:hAnsiTheme="minorHAnsi" w:cstheme="minorHAnsi"/>
        </w:rPr>
        <w:t>] TDI</w:t>
      </w:r>
    </w:p>
    <w:p w14:paraId="5D245DBD" w14:textId="77777777" w:rsidR="00164627" w:rsidRPr="00F413EB" w:rsidRDefault="00164627" w:rsidP="00164627">
      <w:pPr>
        <w:rPr>
          <w:rFonts w:asciiTheme="minorHAnsi" w:hAnsiTheme="minorHAnsi" w:cstheme="minorHAnsi"/>
          <w:sz w:val="14"/>
        </w:rPr>
      </w:pPr>
      <w:r w:rsidRPr="00F413EB">
        <w:rPr>
          <w:rFonts w:asciiTheme="minorHAnsi" w:hAnsiTheme="minorHAnsi" w:cstheme="minorHAnsi"/>
          <w:u w:val="single"/>
        </w:rPr>
        <w:t>The damage caused by the worst global health crisis in a century is vast</w:t>
      </w:r>
      <w:r w:rsidRPr="00F413EB">
        <w:rPr>
          <w:rFonts w:asciiTheme="minorHAnsi" w:hAnsiTheme="minorHAnsi" w:cstheme="min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413EB">
        <w:rPr>
          <w:rFonts w:asciiTheme="minorHAnsi" w:hAnsiTheme="minorHAnsi" w:cstheme="minorHAnsi"/>
          <w:b/>
          <w:bCs/>
          <w:u w:val="single"/>
        </w:rPr>
        <w:t>anticipated drops to international trade and investment flows of 30% and 40%,</w:t>
      </w:r>
      <w:r w:rsidRPr="00F413EB">
        <w:rPr>
          <w:rFonts w:asciiTheme="minorHAnsi" w:hAnsiTheme="minorHAnsi" w:cstheme="min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413EB">
        <w:rPr>
          <w:rFonts w:asciiTheme="minorHAnsi" w:hAnsiTheme="minorHAnsi" w:cstheme="minorHAnsi"/>
          <w:u w:val="single"/>
        </w:rPr>
        <w:t xml:space="preserve">Is the future one of deglobalization, decoupling, and reshoring of economic activity? </w:t>
      </w:r>
      <w:r w:rsidRPr="00F413EB">
        <w:rPr>
          <w:rFonts w:asciiTheme="minorHAnsi" w:hAnsiTheme="minorHAnsi" w:cstheme="minorHAnsi"/>
          <w:b/>
          <w:bCs/>
          <w:highlight w:val="green"/>
          <w:u w:val="single"/>
        </w:rPr>
        <w:t>The pandemic hit</w:t>
      </w:r>
      <w:r w:rsidRPr="00F413EB">
        <w:rPr>
          <w:rFonts w:asciiTheme="minorHAnsi" w:hAnsiTheme="minorHAnsi" w:cstheme="minorHAnsi"/>
          <w:b/>
          <w:bCs/>
          <w:u w:val="single"/>
        </w:rPr>
        <w:t xml:space="preserve"> an already </w:t>
      </w:r>
      <w:r w:rsidRPr="00F413EB">
        <w:rPr>
          <w:rFonts w:asciiTheme="minorHAnsi" w:hAnsiTheme="minorHAnsi" w:cstheme="minorHAnsi"/>
          <w:b/>
          <w:bCs/>
          <w:highlight w:val="green"/>
          <w:u w:val="single"/>
        </w:rPr>
        <w:t>wounded multilateral trading system</w:t>
      </w:r>
      <w:r w:rsidRPr="00F413EB">
        <w:rPr>
          <w:rFonts w:asciiTheme="minorHAnsi" w:hAnsiTheme="minorHAnsi" w:cstheme="minorHAnsi"/>
          <w:sz w:val="14"/>
        </w:rPr>
        <w:t xml:space="preserve">. </w:t>
      </w:r>
      <w:r w:rsidRPr="00F413EB">
        <w:rPr>
          <w:rFonts w:asciiTheme="minorHAnsi" w:hAnsiTheme="minorHAnsi" w:cstheme="minorHAnsi"/>
          <w:u w:val="single"/>
        </w:rPr>
        <w:t>The chances that the</w:t>
      </w:r>
      <w:r w:rsidRPr="00F413EB">
        <w:rPr>
          <w:rFonts w:asciiTheme="minorHAnsi" w:hAnsiTheme="minorHAnsi" w:cstheme="minorHAnsi"/>
          <w:sz w:val="14"/>
        </w:rPr>
        <w:t xml:space="preserve"> World Trade Organization (</w:t>
      </w:r>
      <w:r w:rsidRPr="00F413EB">
        <w:rPr>
          <w:rFonts w:asciiTheme="minorHAnsi" w:hAnsiTheme="minorHAnsi" w:cstheme="minorHAnsi"/>
          <w:u w:val="single"/>
        </w:rPr>
        <w:t>WTO) can deliver a multilateral</w:t>
      </w:r>
      <w:r w:rsidRPr="00F413EB">
        <w:rPr>
          <w:rFonts w:asciiTheme="minorHAnsi" w:hAnsiTheme="minorHAnsi" w:cstheme="minorHAnsi"/>
          <w:sz w:val="14"/>
        </w:rPr>
        <w:t xml:space="preserve"> round of trade negotiations to slash tariffs across the board and update the trade and investment rulebook </w:t>
      </w:r>
      <w:r w:rsidRPr="00F413EB">
        <w:rPr>
          <w:rFonts w:asciiTheme="minorHAnsi" w:hAnsiTheme="minorHAnsi" w:cstheme="minorHAnsi"/>
          <w:u w:val="single"/>
        </w:rPr>
        <w:t>are nil.</w:t>
      </w:r>
      <w:r w:rsidRPr="00F413EB">
        <w:rPr>
          <w:rFonts w:asciiTheme="minorHAnsi" w:hAnsiTheme="minorHAnsi" w:cstheme="minorHAnsi"/>
          <w:sz w:val="14"/>
        </w:rPr>
        <w:t xml:space="preserve"> </w:t>
      </w:r>
      <w:r w:rsidRPr="00F413EB">
        <w:rPr>
          <w:rFonts w:asciiTheme="minorHAnsi" w:hAnsiTheme="minorHAnsi" w:cstheme="minorHAnsi"/>
          <w:u w:val="single"/>
        </w:rPr>
        <w:t xml:space="preserve">But </w:t>
      </w:r>
      <w:r w:rsidRPr="00F413EB">
        <w:rPr>
          <w:rFonts w:asciiTheme="minorHAnsi" w:hAnsiTheme="minorHAnsi" w:cstheme="minorHAnsi"/>
          <w:highlight w:val="green"/>
          <w:u w:val="single"/>
        </w:rPr>
        <w:t>the WTO has</w:t>
      </w:r>
      <w:r w:rsidRPr="00F413EB">
        <w:rPr>
          <w:rFonts w:asciiTheme="minorHAnsi" w:hAnsiTheme="minorHAnsi" w:cstheme="minorHAnsi"/>
          <w:u w:val="single"/>
        </w:rPr>
        <w:t xml:space="preserve"> also </w:t>
      </w:r>
      <w:r w:rsidRPr="00F413EB">
        <w:rPr>
          <w:rFonts w:asciiTheme="minorHAnsi" w:hAnsiTheme="minorHAnsi" w:cstheme="minorHAnsi"/>
          <w:highlight w:val="green"/>
          <w:u w:val="single"/>
        </w:rPr>
        <w:t>lost its central role</w:t>
      </w:r>
      <w:r w:rsidRPr="00F413EB">
        <w:rPr>
          <w:rFonts w:asciiTheme="minorHAnsi" w:hAnsiTheme="minorHAnsi" w:cstheme="minorHAnsi"/>
          <w:u w:val="single"/>
        </w:rPr>
        <w:t xml:space="preserve"> as arbiter </w:t>
      </w:r>
      <w:r w:rsidRPr="00F413EB">
        <w:rPr>
          <w:rFonts w:asciiTheme="minorHAnsi" w:hAnsiTheme="minorHAnsi" w:cstheme="minorHAnsi"/>
          <w:highlight w:val="green"/>
          <w:u w:val="single"/>
        </w:rPr>
        <w:t>of trade disputes</w:t>
      </w:r>
      <w:r w:rsidRPr="00F413EB">
        <w:rPr>
          <w:rFonts w:asciiTheme="minorHAnsi" w:hAnsiTheme="minorHAnsi" w:cstheme="minorHAnsi"/>
          <w:sz w:val="14"/>
        </w:rPr>
        <w:t xml:space="preserve"> among its members. In December 2019, the Appellate Body ceased to function due to the U.S. block of new appointments, citing judicial overreach. </w:t>
      </w:r>
      <w:r w:rsidRPr="00F413EB">
        <w:rPr>
          <w:rFonts w:asciiTheme="minorHAnsi" w:hAnsiTheme="minorHAnsi" w:cstheme="minorHAnsi"/>
          <w:b/>
          <w:bCs/>
          <w:sz w:val="24"/>
          <w:szCs w:val="28"/>
          <w:u w:val="single"/>
        </w:rPr>
        <w:t xml:space="preserve">At a time of rising protectionism, </w:t>
      </w:r>
      <w:r w:rsidRPr="00F413EB">
        <w:rPr>
          <w:rFonts w:asciiTheme="minorHAnsi" w:hAnsiTheme="minorHAnsi" w:cstheme="minorHAnsi"/>
          <w:b/>
          <w:bCs/>
          <w:sz w:val="24"/>
          <w:szCs w:val="28"/>
          <w:highlight w:val="green"/>
          <w:u w:val="single"/>
        </w:rPr>
        <w:t>the erosion of a rules-based</w:t>
      </w:r>
      <w:r w:rsidRPr="00F413EB">
        <w:rPr>
          <w:rFonts w:asciiTheme="minorHAnsi" w:hAnsiTheme="minorHAnsi" w:cstheme="minorHAnsi"/>
          <w:b/>
          <w:bCs/>
          <w:sz w:val="24"/>
          <w:szCs w:val="28"/>
          <w:u w:val="single"/>
        </w:rPr>
        <w:t xml:space="preserve"> </w:t>
      </w:r>
      <w:r w:rsidRPr="00F413EB">
        <w:rPr>
          <w:rFonts w:asciiTheme="minorHAnsi" w:hAnsiTheme="minorHAnsi" w:cstheme="minorHAnsi"/>
          <w:b/>
          <w:bCs/>
          <w:sz w:val="24"/>
          <w:szCs w:val="28"/>
          <w:highlight w:val="green"/>
          <w:u w:val="single"/>
        </w:rPr>
        <w:t>mechanism</w:t>
      </w:r>
      <w:r w:rsidRPr="00F413EB">
        <w:rPr>
          <w:rFonts w:asciiTheme="minorHAnsi" w:hAnsiTheme="minorHAnsi" w:cstheme="minorHAnsi"/>
          <w:b/>
          <w:bCs/>
          <w:sz w:val="24"/>
          <w:szCs w:val="28"/>
          <w:u w:val="single"/>
        </w:rPr>
        <w:t xml:space="preserve"> to </w:t>
      </w:r>
      <w:r w:rsidRPr="00F413EB">
        <w:rPr>
          <w:rFonts w:asciiTheme="minorHAnsi" w:hAnsiTheme="minorHAnsi" w:cstheme="minorHAnsi"/>
          <w:b/>
          <w:bCs/>
          <w:sz w:val="24"/>
          <w:szCs w:val="28"/>
          <w:highlight w:val="green"/>
          <w:u w:val="single"/>
        </w:rPr>
        <w:t>adjudicate disputes</w:t>
      </w:r>
      <w:r w:rsidRPr="00F413EB">
        <w:rPr>
          <w:rFonts w:asciiTheme="minorHAnsi" w:hAnsiTheme="minorHAnsi" w:cstheme="minorHAnsi"/>
          <w:b/>
          <w:bCs/>
          <w:sz w:val="24"/>
          <w:szCs w:val="28"/>
          <w:u w:val="single"/>
        </w:rPr>
        <w:t xml:space="preserve"> bodes ill.</w:t>
      </w:r>
      <w:r w:rsidRPr="00F413EB">
        <w:rPr>
          <w:rFonts w:asciiTheme="minorHAnsi" w:hAnsiTheme="minorHAnsi" w:cstheme="minorHAnsi"/>
          <w:sz w:val="14"/>
        </w:rPr>
        <w:t xml:space="preserve"> </w:t>
      </w:r>
      <w:r w:rsidRPr="00F413EB">
        <w:rPr>
          <w:rFonts w:asciiTheme="minorHAnsi" w:hAnsiTheme="minorHAnsi" w:cstheme="minorHAnsi"/>
          <w:b/>
          <w:bCs/>
          <w:u w:val="single"/>
        </w:rPr>
        <w:t xml:space="preserve">Longstanding </w:t>
      </w:r>
      <w:r w:rsidRPr="00F413EB">
        <w:rPr>
          <w:rFonts w:asciiTheme="minorHAnsi" w:hAnsiTheme="minorHAnsi" w:cstheme="minorHAnsi"/>
          <w:b/>
          <w:bCs/>
          <w:highlight w:val="green"/>
          <w:u w:val="single"/>
        </w:rPr>
        <w:t>challenges to</w:t>
      </w:r>
      <w:r w:rsidRPr="00F413EB">
        <w:rPr>
          <w:rFonts w:asciiTheme="minorHAnsi" w:hAnsiTheme="minorHAnsi" w:cstheme="minorHAnsi"/>
          <w:b/>
          <w:bCs/>
          <w:u w:val="single"/>
        </w:rPr>
        <w:t xml:space="preserve"> the </w:t>
      </w:r>
      <w:r w:rsidRPr="00F413EB">
        <w:rPr>
          <w:rFonts w:asciiTheme="minorHAnsi" w:hAnsiTheme="minorHAnsi" w:cstheme="minorHAnsi"/>
          <w:b/>
          <w:bCs/>
          <w:highlight w:val="green"/>
          <w:u w:val="single"/>
        </w:rPr>
        <w:t>WTO have been exacerbated</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by</w:t>
      </w:r>
      <w:r w:rsidRPr="00F413EB">
        <w:rPr>
          <w:rFonts w:asciiTheme="minorHAnsi" w:hAnsiTheme="minorHAnsi" w:cstheme="minorHAnsi"/>
          <w:b/>
          <w:bCs/>
          <w:u w:val="single"/>
        </w:rPr>
        <w:t xml:space="preserve"> an </w:t>
      </w:r>
      <w:r w:rsidRPr="00F413EB">
        <w:rPr>
          <w:rFonts w:asciiTheme="minorHAnsi" w:hAnsiTheme="minorHAnsi" w:cstheme="minorHAnsi"/>
          <w:b/>
          <w:bCs/>
          <w:highlight w:val="green"/>
          <w:u w:val="single"/>
        </w:rPr>
        <w:t>abdication of leadership</w:t>
      </w:r>
      <w:r w:rsidRPr="00F413EB">
        <w:rPr>
          <w:rFonts w:asciiTheme="minorHAnsi" w:hAnsiTheme="minorHAnsi" w:cstheme="minorHAnsi"/>
          <w:b/>
          <w:bCs/>
          <w:u w:val="single"/>
        </w:rPr>
        <w:t xml:space="preserve"> from the great powers to ensure its survival</w:t>
      </w:r>
      <w:r w:rsidRPr="00F413EB">
        <w:rPr>
          <w:rFonts w:asciiTheme="minorHAnsi" w:hAnsiTheme="minorHAnsi" w:cstheme="min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413EB">
        <w:rPr>
          <w:rFonts w:asciiTheme="minorHAnsi" w:hAnsiTheme="minorHAnsi" w:cstheme="minorHAnsi"/>
          <w:u w:val="single"/>
        </w:rPr>
        <w:t xml:space="preserve">instead of creating coalitions of like-minded countries to bring about effective multilateral trade governance, it appears determined to further harm </w:t>
      </w:r>
      <w:r w:rsidRPr="00F413EB">
        <w:rPr>
          <w:rFonts w:asciiTheme="minorHAnsi" w:hAnsiTheme="minorHAnsi" w:cstheme="minorHAnsi"/>
          <w:strike/>
          <w:sz w:val="14"/>
        </w:rPr>
        <w:t>cripple</w:t>
      </w:r>
      <w:r w:rsidRPr="00F413EB">
        <w:rPr>
          <w:rFonts w:asciiTheme="minorHAnsi" w:hAnsiTheme="minorHAnsi" w:cstheme="minorHAnsi"/>
          <w:u w:val="single"/>
        </w:rPr>
        <w:t xml:space="preserve"> the international organization.</w:t>
      </w:r>
      <w:r w:rsidRPr="00F413EB">
        <w:rPr>
          <w:rFonts w:asciiTheme="minorHAnsi" w:hAnsiTheme="minorHAnsi" w:cstheme="min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413EB">
        <w:rPr>
          <w:rFonts w:asciiTheme="minorHAnsi" w:hAnsiTheme="minorHAnsi" w:cstheme="minorHAnsi"/>
          <w:u w:val="single"/>
        </w:rPr>
        <w:t>U.S. may unilaterally abandon its commitments</w:t>
      </w:r>
      <w:r w:rsidRPr="00F413EB">
        <w:rPr>
          <w:rFonts w:asciiTheme="minorHAnsi" w:hAnsiTheme="minorHAnsi" w:cstheme="minorHAnsi"/>
          <w:sz w:val="14"/>
        </w:rPr>
        <w:t xml:space="preserve"> on bound tariffs and apply larger duties to force other countries to open their markets. </w:t>
      </w:r>
      <w:r w:rsidRPr="00F413EB">
        <w:rPr>
          <w:rFonts w:asciiTheme="minorHAnsi" w:hAnsiTheme="minorHAnsi" w:cstheme="minorHAnsi"/>
          <w:b/>
          <w:bCs/>
          <w:highlight w:val="green"/>
          <w:u w:val="single"/>
        </w:rPr>
        <w:t>Trade spats as other countries retaliate</w:t>
      </w:r>
      <w:r w:rsidRPr="00F413EB">
        <w:rPr>
          <w:rFonts w:asciiTheme="minorHAnsi" w:hAnsiTheme="minorHAnsi" w:cstheme="minorHAnsi"/>
          <w:b/>
          <w:bCs/>
          <w:u w:val="single"/>
        </w:rPr>
        <w:t xml:space="preserve"> in kind is a more likely result. </w:t>
      </w:r>
      <w:r w:rsidRPr="00F413EB">
        <w:rPr>
          <w:rFonts w:asciiTheme="minorHAnsi" w:hAnsiTheme="minorHAnsi" w:cstheme="min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413EB">
        <w:rPr>
          <w:rFonts w:asciiTheme="minorHAnsi" w:hAnsiTheme="minorHAnsi" w:cstheme="minorHAnsi"/>
          <w:u w:val="single"/>
        </w:rPr>
        <w:t xml:space="preserve">In fighting for the new economic order, </w:t>
      </w:r>
      <w:r w:rsidRPr="00F413EB">
        <w:rPr>
          <w:rFonts w:asciiTheme="minorHAnsi" w:hAnsiTheme="minorHAnsi" w:cstheme="minorHAnsi"/>
          <w:highlight w:val="green"/>
          <w:u w:val="single"/>
        </w:rPr>
        <w:t>setting standards on</w:t>
      </w:r>
      <w:r w:rsidRPr="00F413EB">
        <w:rPr>
          <w:rFonts w:asciiTheme="minorHAnsi" w:hAnsiTheme="minorHAnsi" w:cstheme="minorHAnsi"/>
          <w:u w:val="single"/>
        </w:rPr>
        <w:t xml:space="preserve"> cutting-edge </w:t>
      </w:r>
      <w:r w:rsidRPr="00F413EB">
        <w:rPr>
          <w:rFonts w:asciiTheme="minorHAnsi" w:hAnsiTheme="minorHAnsi" w:cstheme="minorHAnsi"/>
          <w:highlight w:val="green"/>
          <w:u w:val="single"/>
        </w:rPr>
        <w:t>tech</w:t>
      </w:r>
      <w:r w:rsidRPr="00F413EB">
        <w:rPr>
          <w:rFonts w:asciiTheme="minorHAnsi" w:hAnsiTheme="minorHAnsi" w:cstheme="minorHAnsi"/>
          <w:u w:val="single"/>
        </w:rPr>
        <w:t xml:space="preserve">nologies will be </w:t>
      </w:r>
      <w:r w:rsidRPr="00F413EB">
        <w:rPr>
          <w:rFonts w:asciiTheme="minorHAnsi" w:hAnsiTheme="minorHAnsi" w:cstheme="minorHAnsi"/>
          <w:highlight w:val="green"/>
          <w:u w:val="single"/>
        </w:rPr>
        <w:t>at</w:t>
      </w:r>
      <w:r w:rsidRPr="00F413EB">
        <w:rPr>
          <w:rFonts w:asciiTheme="minorHAnsi" w:hAnsiTheme="minorHAnsi" w:cstheme="minorHAnsi"/>
          <w:u w:val="single"/>
        </w:rPr>
        <w:t xml:space="preserve"> </w:t>
      </w:r>
      <w:r w:rsidRPr="00F413EB">
        <w:rPr>
          <w:rFonts w:asciiTheme="minorHAnsi" w:hAnsiTheme="minorHAnsi" w:cstheme="minorHAnsi"/>
          <w:highlight w:val="green"/>
          <w:u w:val="single"/>
        </w:rPr>
        <w:t>the forefront</w:t>
      </w:r>
      <w:r w:rsidRPr="00F413EB">
        <w:rPr>
          <w:rFonts w:asciiTheme="minorHAnsi" w:hAnsiTheme="minorHAnsi" w:cstheme="min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413EB">
        <w:rPr>
          <w:rFonts w:asciiTheme="minorHAnsi" w:hAnsiTheme="minorHAnsi" w:cstheme="minorHAnsi"/>
          <w:u w:val="single"/>
        </w:rPr>
        <w:t xml:space="preserve">. The </w:t>
      </w:r>
      <w:r w:rsidRPr="00F413EB">
        <w:rPr>
          <w:rFonts w:asciiTheme="minorHAnsi" w:hAnsiTheme="minorHAnsi" w:cstheme="minorHAnsi"/>
          <w:highlight w:val="green"/>
          <w:u w:val="single"/>
        </w:rPr>
        <w:t>pandemic has</w:t>
      </w:r>
      <w:r w:rsidRPr="00F413EB">
        <w:rPr>
          <w:rFonts w:asciiTheme="minorHAnsi" w:hAnsiTheme="minorHAnsi" w:cstheme="minorHAnsi"/>
          <w:u w:val="single"/>
        </w:rPr>
        <w:t xml:space="preserve"> only </w:t>
      </w:r>
      <w:r w:rsidRPr="00F413EB">
        <w:rPr>
          <w:rFonts w:asciiTheme="minorHAnsi" w:hAnsiTheme="minorHAnsi" w:cstheme="minorHAnsi"/>
          <w:highlight w:val="green"/>
          <w:u w:val="single"/>
        </w:rPr>
        <w:t>exacerbated concerns</w:t>
      </w:r>
      <w:r w:rsidRPr="00F413EB">
        <w:rPr>
          <w:rFonts w:asciiTheme="minorHAnsi" w:hAnsiTheme="minorHAnsi" w:cstheme="minorHAnsi"/>
          <w:u w:val="single"/>
        </w:rPr>
        <w:t xml:space="preserve"> that weakened companies in strategic sectors are at risk of foreign takeover.</w:t>
      </w:r>
      <w:r w:rsidRPr="00F413EB">
        <w:rPr>
          <w:rFonts w:asciiTheme="minorHAnsi" w:hAnsiTheme="minorHAnsi" w:cstheme="minorHAnsi"/>
          <w:sz w:val="14"/>
        </w:rPr>
        <w:t xml:space="preserve"> </w:t>
      </w:r>
      <w:r w:rsidRPr="00F413EB">
        <w:rPr>
          <w:rFonts w:asciiTheme="minorHAnsi" w:hAnsiTheme="minorHAnsi" w:cstheme="minorHAnsi"/>
          <w:highlight w:val="green"/>
          <w:u w:val="single"/>
        </w:rPr>
        <w:t>COVID-19</w:t>
      </w:r>
      <w:r w:rsidRPr="00F413EB">
        <w:rPr>
          <w:rFonts w:asciiTheme="minorHAnsi" w:hAnsiTheme="minorHAnsi" w:cstheme="minorHAnsi"/>
          <w:u w:val="single"/>
        </w:rPr>
        <w:t>’s impact</w:t>
      </w:r>
      <w:r w:rsidRPr="00F413EB">
        <w:rPr>
          <w:rFonts w:asciiTheme="minorHAnsi" w:hAnsiTheme="minorHAnsi" w:cstheme="minorHAnsi"/>
          <w:sz w:val="14"/>
        </w:rPr>
        <w:t xml:space="preserve"> on the international trading system </w:t>
      </w:r>
      <w:r w:rsidRPr="00F413EB">
        <w:rPr>
          <w:rFonts w:asciiTheme="minorHAnsi" w:hAnsiTheme="minorHAnsi" w:cstheme="minorHAnsi"/>
          <w:u w:val="single"/>
        </w:rPr>
        <w:t xml:space="preserve">is twofold. It has </w:t>
      </w:r>
      <w:r w:rsidRPr="00F413EB">
        <w:rPr>
          <w:rFonts w:asciiTheme="minorHAnsi" w:hAnsiTheme="minorHAnsi" w:cstheme="minorHAnsi"/>
          <w:highlight w:val="green"/>
          <w:u w:val="single"/>
        </w:rPr>
        <w:t>reinforced</w:t>
      </w:r>
      <w:r w:rsidRPr="00F413EB">
        <w:rPr>
          <w:rFonts w:asciiTheme="minorHAnsi" w:hAnsiTheme="minorHAnsi" w:cstheme="minorHAnsi"/>
          <w:u w:val="single"/>
        </w:rPr>
        <w:t xml:space="preserve"> existing</w:t>
      </w:r>
      <w:r w:rsidRPr="00F413EB">
        <w:rPr>
          <w:rFonts w:asciiTheme="minorHAnsi" w:hAnsiTheme="minorHAnsi" w:cstheme="minorHAnsi"/>
          <w:sz w:val="14"/>
        </w:rPr>
        <w:t xml:space="preserve"> </w:t>
      </w:r>
      <w:r w:rsidRPr="00F413EB">
        <w:rPr>
          <w:rFonts w:asciiTheme="minorHAnsi" w:hAnsiTheme="minorHAnsi" w:cstheme="minorHAnsi"/>
          <w:u w:val="single"/>
        </w:rPr>
        <w:t>trends</w:t>
      </w:r>
      <w:r w:rsidRPr="00F413EB">
        <w:rPr>
          <w:rFonts w:asciiTheme="minorHAnsi" w:hAnsiTheme="minorHAnsi" w:cstheme="minorHAnsi"/>
          <w:sz w:val="14"/>
        </w:rPr>
        <w:t xml:space="preserve"> </w:t>
      </w:r>
      <w:r w:rsidRPr="00F413EB">
        <w:rPr>
          <w:rFonts w:asciiTheme="minorHAnsi" w:hAnsiTheme="minorHAnsi" w:cstheme="minorHAnsi"/>
          <w:u w:val="single"/>
        </w:rPr>
        <w:t xml:space="preserve">such as the </w:t>
      </w:r>
      <w:r w:rsidRPr="00F413EB">
        <w:rPr>
          <w:rFonts w:asciiTheme="minorHAnsi" w:hAnsiTheme="minorHAnsi" w:cstheme="minorHAnsi"/>
          <w:highlight w:val="green"/>
          <w:u w:val="single"/>
        </w:rPr>
        <w:t>deceleration</w:t>
      </w:r>
      <w:r w:rsidRPr="00F413EB">
        <w:rPr>
          <w:rFonts w:asciiTheme="minorHAnsi" w:hAnsiTheme="minorHAnsi" w:cstheme="minorHAnsi"/>
          <w:sz w:val="14"/>
        </w:rPr>
        <w:t xml:space="preserve"> and now drop in the volume </w:t>
      </w:r>
      <w:r w:rsidRPr="00F413EB">
        <w:rPr>
          <w:rFonts w:asciiTheme="minorHAnsi" w:hAnsiTheme="minorHAnsi" w:cstheme="minorHAnsi"/>
          <w:u w:val="single"/>
        </w:rPr>
        <w:t>of international trade</w:t>
      </w:r>
      <w:r w:rsidRPr="00F413EB">
        <w:rPr>
          <w:rFonts w:asciiTheme="minorHAnsi" w:hAnsiTheme="minorHAnsi" w:cstheme="minorHAnsi"/>
          <w:sz w:val="14"/>
        </w:rPr>
        <w:t xml:space="preserve">, the rise of economic security as governments </w:t>
      </w:r>
      <w:proofErr w:type="gramStart"/>
      <w:r w:rsidRPr="00F413EB">
        <w:rPr>
          <w:rFonts w:asciiTheme="minorHAnsi" w:hAnsiTheme="minorHAnsi" w:cstheme="minorHAnsi"/>
          <w:sz w:val="14"/>
        </w:rPr>
        <w:t>expand</w:t>
      </w:r>
      <w:proofErr w:type="gramEnd"/>
      <w:r w:rsidRPr="00F413EB">
        <w:rPr>
          <w:rFonts w:asciiTheme="minorHAnsi" w:hAnsiTheme="minorHAnsi" w:cstheme="minorHAnsi"/>
          <w:sz w:val="14"/>
        </w:rPr>
        <w:t xml:space="preserve"> their toolkit to restrict trade and investment flows, and it has laid bare the fallout in U.S.-China relations. </w:t>
      </w:r>
      <w:r w:rsidRPr="00F413EB">
        <w:rPr>
          <w:rFonts w:asciiTheme="minorHAnsi" w:hAnsiTheme="minorHAnsi" w:cstheme="minorHAnsi"/>
          <w:u w:val="single"/>
        </w:rPr>
        <w:t xml:space="preserve">But the pandemic also brought new challenges </w:t>
      </w:r>
      <w:r w:rsidRPr="00F413EB">
        <w:rPr>
          <w:rFonts w:asciiTheme="minorHAnsi" w:hAnsiTheme="minorHAnsi" w:cstheme="minorHAnsi"/>
          <w:sz w:val="14"/>
        </w:rPr>
        <w:t xml:space="preserve">that exposed the extent </w:t>
      </w:r>
      <w:r w:rsidRPr="00F413EB">
        <w:rPr>
          <w:rFonts w:asciiTheme="minorHAnsi" w:hAnsiTheme="minorHAnsi" w:cstheme="minorHAnsi"/>
          <w:u w:val="single"/>
        </w:rPr>
        <w:t>to which trade cooperation is in short supply</w:t>
      </w:r>
      <w:r w:rsidRPr="00F413EB">
        <w:rPr>
          <w:rFonts w:asciiTheme="minorHAnsi" w:hAnsiTheme="minorHAnsi" w:cstheme="minorHAnsi"/>
          <w:sz w:val="14"/>
        </w:rPr>
        <w:t xml:space="preserve">. </w:t>
      </w:r>
      <w:r w:rsidRPr="00F413EB">
        <w:rPr>
          <w:rFonts w:asciiTheme="minorHAnsi" w:hAnsiTheme="minorHAnsi" w:cstheme="minorHAnsi"/>
          <w:highlight w:val="green"/>
          <w:u w:val="single"/>
        </w:rPr>
        <w:t>Export protectionism has risen</w:t>
      </w:r>
      <w:r w:rsidRPr="00F413EB">
        <w:rPr>
          <w:rFonts w:asciiTheme="minorHAnsi" w:hAnsiTheme="minorHAnsi" w:cstheme="min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413EB">
        <w:rPr>
          <w:rFonts w:asciiTheme="minorHAnsi" w:hAnsiTheme="minorHAnsi" w:cstheme="minorHAnsi"/>
          <w:b/>
          <w:bCs/>
          <w:u w:val="single"/>
        </w:rPr>
        <w:t xml:space="preserve">The blow comes at a time when the WTO is adrift </w:t>
      </w:r>
      <w:r w:rsidRPr="00F413EB">
        <w:rPr>
          <w:rFonts w:asciiTheme="minorHAnsi" w:hAnsiTheme="minorHAnsi" w:cstheme="min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413EB">
        <w:rPr>
          <w:rFonts w:asciiTheme="minorHAnsi" w:hAnsiTheme="minorHAnsi" w:cstheme="minorHAnsi"/>
          <w:u w:val="single"/>
        </w:rPr>
        <w:t>Are we on the eve of a renationalized world economy?</w:t>
      </w:r>
      <w:r w:rsidRPr="00F413EB">
        <w:rPr>
          <w:rFonts w:asciiTheme="minorHAnsi" w:hAnsiTheme="minorHAnsi" w:cstheme="minorHAnsi"/>
          <w:sz w:val="14"/>
        </w:rPr>
        <w:t xml:space="preserve"> That is the aspiration of several American and European public officials who fault extended global supply chains and overdependence on China for the current mishaps in tackling the pandemic. </w:t>
      </w:r>
      <w:r w:rsidRPr="00F413EB">
        <w:rPr>
          <w:rFonts w:asciiTheme="minorHAnsi" w:hAnsiTheme="minorHAnsi" w:cstheme="minorHAnsi"/>
          <w:u w:val="single"/>
        </w:rPr>
        <w:t>But the view that economic nationalism and reshoring of manufacturing is a fail-safe path to security and prosperity is wrong.</w:t>
      </w:r>
      <w:r w:rsidRPr="00F413EB">
        <w:rPr>
          <w:rFonts w:asciiTheme="minorHAnsi" w:hAnsiTheme="minorHAnsi" w:cstheme="minorHAnsi"/>
          <w:sz w:val="14"/>
        </w:rPr>
        <w:t xml:space="preserve"> For one, it skirts the responsibility of governments to properly stockpile essential medical supplies. Furthermore, </w:t>
      </w:r>
      <w:r w:rsidRPr="00F413EB">
        <w:rPr>
          <w:rFonts w:asciiTheme="minorHAnsi" w:hAnsiTheme="minorHAnsi" w:cstheme="minorHAnsi"/>
          <w:u w:val="single"/>
        </w:rPr>
        <w:t>the export curbs will be counterproductive</w:t>
      </w:r>
      <w:r w:rsidRPr="00F413EB">
        <w:rPr>
          <w:rFonts w:asciiTheme="minorHAnsi" w:hAnsiTheme="minorHAnsi" w:cstheme="min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413EB">
        <w:rPr>
          <w:rFonts w:asciiTheme="minorHAnsi" w:hAnsiTheme="minorHAnsi" w:cstheme="minorHAnsi"/>
          <w:sz w:val="14"/>
        </w:rPr>
        <w:t>are</w:t>
      </w:r>
      <w:proofErr w:type="gramEnd"/>
      <w:r w:rsidRPr="00F413EB">
        <w:rPr>
          <w:rFonts w:asciiTheme="minorHAnsi" w:hAnsiTheme="minorHAnsi" w:cstheme="min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413EB">
        <w:rPr>
          <w:rFonts w:asciiTheme="minorHAnsi" w:hAnsiTheme="minorHAnsi" w:cstheme="minorHAnsi"/>
          <w:b/>
          <w:bCs/>
          <w:u w:val="single"/>
        </w:rPr>
        <w:t>Hence</w:t>
      </w:r>
      <w:r w:rsidRPr="00F413EB">
        <w:rPr>
          <w:rFonts w:asciiTheme="minorHAnsi" w:hAnsiTheme="minorHAnsi" w:cstheme="minorHAnsi"/>
          <w:b/>
          <w:bCs/>
          <w:highlight w:val="green"/>
          <w:u w:val="single"/>
        </w:rPr>
        <w:t>, efforts by middle powers to offer</w:t>
      </w:r>
      <w:r w:rsidRPr="00F413EB">
        <w:rPr>
          <w:rFonts w:asciiTheme="minorHAnsi" w:hAnsiTheme="minorHAnsi" w:cstheme="minorHAnsi"/>
          <w:b/>
          <w:bCs/>
          <w:u w:val="single"/>
        </w:rPr>
        <w:t xml:space="preserve"> an interim </w:t>
      </w:r>
      <w:r w:rsidRPr="00F413EB">
        <w:rPr>
          <w:rFonts w:asciiTheme="minorHAnsi" w:hAnsiTheme="minorHAnsi" w:cstheme="minorHAnsi"/>
          <w:b/>
          <w:bCs/>
          <w:highlight w:val="green"/>
          <w:u w:val="single"/>
        </w:rPr>
        <w:t>arbitration</w:t>
      </w:r>
      <w:r w:rsidRPr="00F413EB">
        <w:rPr>
          <w:rFonts w:asciiTheme="minorHAnsi" w:hAnsiTheme="minorHAnsi" w:cstheme="minorHAnsi"/>
          <w:b/>
          <w:bCs/>
          <w:u w:val="single"/>
        </w:rPr>
        <w:t xml:space="preserve"> mechanism </w:t>
      </w:r>
      <w:r w:rsidRPr="00F413EB">
        <w:rPr>
          <w:rFonts w:asciiTheme="minorHAnsi" w:hAnsiTheme="minorHAnsi" w:cstheme="minorHAnsi"/>
          <w:b/>
          <w:bCs/>
          <w:highlight w:val="green"/>
          <w:u w:val="single"/>
        </w:rPr>
        <w:t>at the WTO</w:t>
      </w:r>
      <w:r w:rsidRPr="00F413EB">
        <w:rPr>
          <w:rFonts w:asciiTheme="minorHAnsi" w:hAnsiTheme="minorHAnsi" w:cstheme="minorHAnsi"/>
          <w:sz w:val="14"/>
        </w:rPr>
        <w:t xml:space="preserve"> to handle trade disputes and to commit to maintaining open supply chains in essential medical goods </w:t>
      </w:r>
      <w:r w:rsidRPr="00F413EB">
        <w:rPr>
          <w:rFonts w:asciiTheme="minorHAnsi" w:hAnsiTheme="minorHAnsi" w:cstheme="minorHAnsi"/>
          <w:b/>
          <w:bCs/>
          <w:highlight w:val="green"/>
          <w:u w:val="single"/>
        </w:rPr>
        <w:t>are the right antidote to</w:t>
      </w:r>
      <w:r w:rsidRPr="00F413EB">
        <w:rPr>
          <w:rFonts w:asciiTheme="minorHAnsi" w:hAnsiTheme="minorHAnsi" w:cstheme="minorHAnsi"/>
          <w:b/>
          <w:bCs/>
          <w:u w:val="single"/>
        </w:rPr>
        <w:t xml:space="preserve"> rising </w:t>
      </w:r>
      <w:r w:rsidRPr="00F413EB">
        <w:rPr>
          <w:rFonts w:asciiTheme="minorHAnsi" w:hAnsiTheme="minorHAnsi" w:cstheme="minorHAnsi"/>
          <w:b/>
          <w:bCs/>
          <w:highlight w:val="green"/>
          <w:u w:val="single"/>
        </w:rPr>
        <w:t>economic nationalism</w:t>
      </w:r>
      <w:r w:rsidRPr="00F413EB">
        <w:rPr>
          <w:rFonts w:asciiTheme="minorHAnsi" w:hAnsiTheme="minorHAnsi" w:cstheme="minorHAnsi"/>
          <w:sz w:val="14"/>
        </w:rPr>
        <w:t>. As a staunch supporter of rules-based trade and with its decision to forego export protectionism in the current crisis, Japan has much to contribute to these efforts.</w:t>
      </w:r>
    </w:p>
    <w:p w14:paraId="572CFD24"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Trade solves great power competition – regionalism causes militarized crises.</w:t>
      </w:r>
    </w:p>
    <w:p w14:paraId="73F833FA"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Lake 18</w:t>
      </w:r>
      <w:r w:rsidRPr="00F413EB">
        <w:rPr>
          <w:rFonts w:asciiTheme="minorHAnsi" w:hAnsiTheme="minorHAnsi" w:cstheme="min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7" w:history="1">
        <w:r w:rsidRPr="00F413EB">
          <w:rPr>
            <w:rStyle w:val="Hyperlink"/>
            <w:rFonts w:asciiTheme="minorHAnsi" w:hAnsiTheme="minorHAnsi" w:cstheme="minorHAnsi"/>
          </w:rPr>
          <w:t>https://papers.ssrn.com/sol3/papers.cfm?abstract_id=3171196/</w:t>
        </w:r>
      </w:hyperlink>
      <w:r w:rsidRPr="00F413EB">
        <w:rPr>
          <w:rFonts w:asciiTheme="minorHAnsi" w:hAnsiTheme="minorHAnsi" w:cstheme="minorHAnsi"/>
        </w:rPr>
        <w:t>] TDI</w:t>
      </w:r>
    </w:p>
    <w:p w14:paraId="13EEFF39" w14:textId="77777777" w:rsidR="00164627" w:rsidRPr="00F413EB" w:rsidRDefault="00164627" w:rsidP="00164627">
      <w:pPr>
        <w:rPr>
          <w:rFonts w:asciiTheme="minorHAnsi" w:hAnsiTheme="minorHAnsi" w:cstheme="minorHAnsi"/>
        </w:rPr>
      </w:pPr>
      <w:r w:rsidRPr="00F413EB">
        <w:rPr>
          <w:rFonts w:asciiTheme="minorHAnsi" w:hAnsiTheme="minorHAnsi" w:cstheme="minorHAnsi"/>
        </w:rPr>
        <w:t xml:space="preserve">I develop two central arguments. First, </w:t>
      </w:r>
      <w:r w:rsidRPr="00F413EB">
        <w:rPr>
          <w:rStyle w:val="Emphasis"/>
          <w:rFonts w:asciiTheme="minorHAnsi" w:hAnsiTheme="minorHAnsi" w:cstheme="minorHAnsi"/>
        </w:rPr>
        <w:t xml:space="preserve">historically, </w:t>
      </w:r>
      <w:r w:rsidRPr="00F413EB">
        <w:rPr>
          <w:rStyle w:val="Emphasis"/>
          <w:rFonts w:asciiTheme="minorHAnsi" w:hAnsiTheme="minorHAnsi" w:cstheme="minorHAnsi"/>
          <w:highlight w:val="green"/>
        </w:rPr>
        <w:t>great power competition</w:t>
      </w:r>
      <w:r w:rsidRPr="00F413EB">
        <w:rPr>
          <w:rStyle w:val="Emphasis"/>
          <w:rFonts w:asciiTheme="minorHAnsi" w:hAnsiTheme="minorHAnsi" w:cstheme="minorHAnsi"/>
        </w:rPr>
        <w:t xml:space="preserve"> </w:t>
      </w:r>
      <w:r w:rsidRPr="00F413EB">
        <w:rPr>
          <w:rStyle w:val="Emphasis"/>
          <w:rFonts w:asciiTheme="minorHAnsi" w:hAnsiTheme="minorHAnsi" w:cstheme="minorHAnsi"/>
          <w:highlight w:val="green"/>
        </w:rPr>
        <w:t>has</w:t>
      </w:r>
      <w:r w:rsidRPr="00F413EB">
        <w:rPr>
          <w:rStyle w:val="Emphasis"/>
          <w:rFonts w:asciiTheme="minorHAnsi" w:hAnsiTheme="minorHAnsi" w:cstheme="minorHAnsi"/>
        </w:rPr>
        <w:t xml:space="preserve"> </w:t>
      </w:r>
      <w:r w:rsidRPr="00F413EB">
        <w:rPr>
          <w:rStyle w:val="Emphasis"/>
          <w:rFonts w:asciiTheme="minorHAnsi" w:hAnsiTheme="minorHAnsi" w:cstheme="minorHAnsi"/>
          <w:highlight w:val="green"/>
        </w:rPr>
        <w:t>been driven primarily by</w:t>
      </w:r>
      <w:r w:rsidRPr="00F413EB">
        <w:rPr>
          <w:rStyle w:val="Emphasis"/>
          <w:rFonts w:asciiTheme="minorHAnsi" w:hAnsiTheme="minorHAnsi" w:cstheme="minorHAnsi"/>
        </w:rPr>
        <w:t xml:space="preserve"> </w:t>
      </w:r>
      <w:r w:rsidRPr="00F413EB">
        <w:rPr>
          <w:rStyle w:val="Emphasis"/>
          <w:rFonts w:asciiTheme="minorHAnsi" w:hAnsiTheme="minorHAnsi" w:cstheme="minorHAnsi"/>
          <w:highlight w:val="green"/>
        </w:rPr>
        <w:t>exclusion</w:t>
      </w:r>
      <w:r w:rsidRPr="00F413EB">
        <w:rPr>
          <w:rStyle w:val="Emphasis"/>
          <w:rFonts w:asciiTheme="minorHAnsi" w:hAnsiTheme="minorHAnsi" w:cstheme="minorHAnsi"/>
        </w:rPr>
        <w:t xml:space="preserve"> or fears of exclusion from each power’s international economic zone,</w:t>
      </w:r>
      <w:r w:rsidRPr="00F413EB">
        <w:rPr>
          <w:rFonts w:asciiTheme="minorHAnsi" w:hAnsiTheme="minorHAnsi" w:cstheme="min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413EB">
        <w:rPr>
          <w:rStyle w:val="StyleUnderline"/>
          <w:rFonts w:asciiTheme="minorHAnsi" w:hAnsiTheme="minorHAnsi" w:cstheme="minorHAnsi"/>
        </w:rPr>
        <w:t>other great powers</w:t>
      </w:r>
      <w:r w:rsidRPr="00F413EB">
        <w:rPr>
          <w:rFonts w:asciiTheme="minorHAnsi" w:hAnsiTheme="minorHAnsi" w:cstheme="minorHAnsi"/>
        </w:rPr>
        <w:t xml:space="preserve">, in response, </w:t>
      </w:r>
      <w:r w:rsidRPr="00F413EB">
        <w:rPr>
          <w:rStyle w:val="StyleUnderline"/>
          <w:rFonts w:asciiTheme="minorHAnsi" w:hAnsiTheme="minorHAnsi" w:cstheme="minorHAnsi"/>
        </w:rPr>
        <w:t>are</w:t>
      </w:r>
      <w:r w:rsidRPr="00F413EB">
        <w:rPr>
          <w:rFonts w:asciiTheme="minorHAnsi" w:hAnsiTheme="minorHAnsi" w:cstheme="minorHAnsi"/>
        </w:rPr>
        <w:t xml:space="preserve"> then </w:t>
      </w:r>
      <w:r w:rsidRPr="00F413EB">
        <w:rPr>
          <w:rStyle w:val="StyleUnderline"/>
          <w:rFonts w:asciiTheme="minorHAnsi" w:hAnsiTheme="minorHAnsi" w:cstheme="minorHAnsi"/>
        </w:rPr>
        <w:t>compelled to develop or expand their own exclusive economic zones.</w:t>
      </w:r>
      <w:r w:rsidRPr="00F413EB">
        <w:rPr>
          <w:rFonts w:asciiTheme="minorHAnsi" w:hAnsiTheme="minorHAnsi" w:cstheme="minorHAnsi"/>
        </w:rPr>
        <w:t xml:space="preserve"> </w:t>
      </w:r>
      <w:r w:rsidRPr="00F413EB">
        <w:rPr>
          <w:rStyle w:val="Emphasis"/>
          <w:rFonts w:asciiTheme="minorHAnsi" w:hAnsiTheme="minorHAnsi" w:cstheme="minorHAnsi"/>
          <w:highlight w:val="green"/>
        </w:rPr>
        <w:t>The “race” for econ</w:t>
      </w:r>
      <w:r w:rsidRPr="00F413EB">
        <w:rPr>
          <w:rStyle w:val="Emphasis"/>
          <w:rFonts w:asciiTheme="minorHAnsi" w:hAnsiTheme="minorHAnsi" w:cstheme="minorHAnsi"/>
        </w:rPr>
        <w:t xml:space="preserve">omic </w:t>
      </w:r>
      <w:r w:rsidRPr="00F413EB">
        <w:rPr>
          <w:rStyle w:val="Emphasis"/>
          <w:rFonts w:asciiTheme="minorHAnsi" w:hAnsiTheme="minorHAnsi" w:cstheme="minorHAnsi"/>
          <w:highlight w:val="green"/>
        </w:rPr>
        <w:t>privilege</w:t>
      </w:r>
      <w:r w:rsidRPr="00F413EB">
        <w:rPr>
          <w:rStyle w:val="Emphasis"/>
          <w:rFonts w:asciiTheme="minorHAnsi" w:hAnsiTheme="minorHAnsi" w:cstheme="minorHAnsi"/>
        </w:rPr>
        <w:t xml:space="preserve"> can quickly </w:t>
      </w:r>
      <w:r w:rsidRPr="00F413EB">
        <w:rPr>
          <w:rStyle w:val="Emphasis"/>
          <w:rFonts w:asciiTheme="minorHAnsi" w:hAnsiTheme="minorHAnsi" w:cstheme="minorHAnsi"/>
          <w:highlight w:val="green"/>
        </w:rPr>
        <w:t>divide the world</w:t>
      </w:r>
      <w:r w:rsidRPr="00F413EB">
        <w:rPr>
          <w:rStyle w:val="Emphasis"/>
          <w:rFonts w:asciiTheme="minorHAnsi" w:hAnsiTheme="minorHAnsi" w:cstheme="minorHAnsi"/>
        </w:rPr>
        <w:t xml:space="preserve"> up </w:t>
      </w:r>
      <w:r w:rsidRPr="00F413EB">
        <w:rPr>
          <w:rStyle w:val="Emphasis"/>
          <w:rFonts w:asciiTheme="minorHAnsi" w:hAnsiTheme="minorHAnsi" w:cstheme="minorHAnsi"/>
          <w:highlight w:val="green"/>
        </w:rPr>
        <w:t>into</w:t>
      </w:r>
      <w:r w:rsidRPr="00F413EB">
        <w:rPr>
          <w:rStyle w:val="Emphasis"/>
          <w:rFonts w:asciiTheme="minorHAnsi" w:hAnsiTheme="minorHAnsi" w:cstheme="minorHAnsi"/>
        </w:rPr>
        <w:t xml:space="preserve"> economic </w:t>
      </w:r>
      <w:r w:rsidRPr="00F413EB">
        <w:rPr>
          <w:rStyle w:val="Emphasis"/>
          <w:rFonts w:asciiTheme="minorHAnsi" w:hAnsiTheme="minorHAnsi" w:cstheme="minorHAnsi"/>
          <w:highlight w:val="green"/>
        </w:rPr>
        <w:t>blocs.</w:t>
      </w:r>
      <w:r w:rsidRPr="00F413EB">
        <w:rPr>
          <w:rStyle w:val="Emphasis"/>
          <w:rFonts w:asciiTheme="minorHAnsi" w:hAnsiTheme="minorHAnsi" w:cstheme="minorHAnsi"/>
        </w:rPr>
        <w:t xml:space="preserve"> </w:t>
      </w:r>
      <w:r w:rsidRPr="00F413EB">
        <w:rPr>
          <w:rFonts w:asciiTheme="minorHAnsi" w:hAnsiTheme="minorHAnsi" w:cstheme="minorHAnsi"/>
        </w:rPr>
        <w:t xml:space="preserve">Like the security dilemma, </w:t>
      </w:r>
      <w:r w:rsidRPr="00F413EB">
        <w:rPr>
          <w:rStyle w:val="StyleUnderline"/>
          <w:rFonts w:asciiTheme="minorHAnsi" w:hAnsiTheme="minorHAnsi" w:cstheme="minorHAnsi"/>
        </w:rPr>
        <w:t xml:space="preserve">great powers need not actually exclude one another from their zones; </w:t>
      </w:r>
      <w:r w:rsidRPr="00F413EB">
        <w:rPr>
          <w:rStyle w:val="Emphasis"/>
          <w:rFonts w:asciiTheme="minorHAnsi" w:hAnsiTheme="minorHAnsi" w:cstheme="minorHAnsi"/>
          <w:highlight w:val="green"/>
        </w:rPr>
        <w:t>the fear of exclusion</w:t>
      </w:r>
      <w:r w:rsidRPr="00F413EB">
        <w:rPr>
          <w:rStyle w:val="Emphasis"/>
          <w:rFonts w:asciiTheme="minorHAnsi" w:hAnsiTheme="minorHAnsi" w:cstheme="minorHAnsi"/>
        </w:rPr>
        <w:t xml:space="preserve"> alone is enough to </w:t>
      </w:r>
      <w:r w:rsidRPr="00F413EB">
        <w:rPr>
          <w:rStyle w:val="Emphasis"/>
          <w:rFonts w:asciiTheme="minorHAnsi" w:hAnsiTheme="minorHAnsi" w:cstheme="minorHAnsi"/>
          <w:highlight w:val="green"/>
        </w:rPr>
        <w:t>ignite</w:t>
      </w:r>
      <w:r w:rsidRPr="00F413EB">
        <w:rPr>
          <w:rStyle w:val="Emphasis"/>
          <w:rFonts w:asciiTheme="minorHAnsi" w:hAnsiTheme="minorHAnsi" w:cstheme="minorHAnsi"/>
        </w:rPr>
        <w:t xml:space="preserve"> the process of </w:t>
      </w:r>
      <w:r w:rsidRPr="00F413EB">
        <w:rPr>
          <w:rStyle w:val="Emphasis"/>
          <w:rFonts w:asciiTheme="minorHAnsi" w:hAnsiTheme="minorHAnsi" w:cstheme="minorHAnsi"/>
          <w:highlight w:val="green"/>
        </w:rPr>
        <w:t>division.</w:t>
      </w:r>
      <w:r w:rsidRPr="00F413EB">
        <w:rPr>
          <w:rStyle w:val="Emphasis"/>
          <w:rFonts w:asciiTheme="minorHAnsi" w:hAnsiTheme="minorHAnsi" w:cstheme="minorHAnsi"/>
        </w:rPr>
        <w:t xml:space="preserve"> </w:t>
      </w:r>
      <w:r w:rsidRPr="00F413EB">
        <w:rPr>
          <w:rStyle w:val="StyleUnderline"/>
          <w:rFonts w:asciiTheme="minorHAnsi" w:hAnsiTheme="minorHAnsi" w:cstheme="minorHAnsi"/>
        </w:rPr>
        <w:t xml:space="preserve">The race for </w:t>
      </w:r>
      <w:r w:rsidRPr="00F413EB">
        <w:rPr>
          <w:rStyle w:val="StyleUnderline"/>
          <w:rFonts w:asciiTheme="minorHAnsi" w:hAnsiTheme="minorHAnsi" w:cstheme="minorHAnsi"/>
          <w:highlight w:val="green"/>
        </w:rPr>
        <w:t>privilege</w:t>
      </w:r>
      <w:r w:rsidRPr="00F413EB">
        <w:rPr>
          <w:rStyle w:val="StyleUnderline"/>
          <w:rFonts w:asciiTheme="minorHAnsi" w:hAnsiTheme="minorHAnsi" w:cstheme="minorHAnsi"/>
        </w:rPr>
        <w:t xml:space="preserve"> then </w:t>
      </w:r>
      <w:r w:rsidRPr="00F413EB">
        <w:rPr>
          <w:rStyle w:val="StyleUnderline"/>
          <w:rFonts w:asciiTheme="minorHAnsi" w:hAnsiTheme="minorHAnsi" w:cstheme="minorHAnsi"/>
          <w:highlight w:val="green"/>
        </w:rPr>
        <w:t>draws great powers</w:t>
      </w:r>
      <w:r w:rsidRPr="00F413EB">
        <w:rPr>
          <w:rStyle w:val="StyleUnderline"/>
          <w:rFonts w:asciiTheme="minorHAnsi" w:hAnsiTheme="minorHAnsi" w:cstheme="minorHAnsi"/>
        </w:rPr>
        <w:t xml:space="preserve"> into over-expanding into unprofitable regions </w:t>
      </w:r>
      <w:r w:rsidRPr="00F413EB">
        <w:rPr>
          <w:rStyle w:val="StyleUnderline"/>
          <w:rFonts w:asciiTheme="minorHAnsi" w:hAnsiTheme="minorHAnsi" w:cstheme="minorHAnsi"/>
          <w:highlight w:val="green"/>
        </w:rPr>
        <w:t>and,</w:t>
      </w:r>
      <w:r w:rsidRPr="00F413EB">
        <w:rPr>
          <w:rStyle w:val="StyleUnderline"/>
          <w:rFonts w:asciiTheme="minorHAnsi" w:hAnsiTheme="minorHAnsi" w:cstheme="minorHAnsi"/>
        </w:rPr>
        <w:t xml:space="preserve"> more important, </w:t>
      </w:r>
      <w:r w:rsidRPr="00F413EB">
        <w:rPr>
          <w:rStyle w:val="Emphasis"/>
          <w:rFonts w:asciiTheme="minorHAnsi" w:hAnsiTheme="minorHAnsi" w:cstheme="minorHAnsi"/>
          <w:highlight w:val="green"/>
        </w:rPr>
        <w:t>militarized competition</w:t>
      </w:r>
      <w:r w:rsidRPr="00F413EB">
        <w:rPr>
          <w:rStyle w:val="StyleUnderline"/>
          <w:rFonts w:asciiTheme="minorHAnsi" w:hAnsiTheme="minorHAnsi" w:cstheme="minorHAnsi"/>
        </w:rPr>
        <w:t xml:space="preserve">. </w:t>
      </w:r>
      <w:r w:rsidRPr="00F413EB">
        <w:rPr>
          <w:rStyle w:val="Emphasis"/>
          <w:rFonts w:asciiTheme="minorHAnsi" w:hAnsiTheme="minorHAnsi" w:cstheme="minorHAnsi"/>
        </w:rPr>
        <w:t>Economic and military competition are thus linked, with the former usually driving the latter.</w:t>
      </w:r>
      <w:r w:rsidRPr="00F413EB">
        <w:rPr>
          <w:rFonts w:asciiTheme="minorHAnsi" w:hAnsiTheme="minorHAnsi" w:cstheme="minorHAnsi"/>
        </w:rPr>
        <w:t xml:space="preserve"> </w:t>
      </w:r>
      <w:r w:rsidRPr="00F413EB">
        <w:rPr>
          <w:rStyle w:val="StyleUnderline"/>
          <w:rFonts w:asciiTheme="minorHAnsi" w:hAnsiTheme="minorHAnsi" w:cstheme="minorHAnsi"/>
        </w:rPr>
        <w:t xml:space="preserve">The most significant military crises have, </w:t>
      </w:r>
      <w:r w:rsidRPr="00F413EB">
        <w:rPr>
          <w:rFonts w:asciiTheme="minorHAnsi" w:hAnsiTheme="minorHAnsi" w:cstheme="minorHAnsi"/>
        </w:rPr>
        <w:t xml:space="preserve">historically, </w:t>
      </w:r>
      <w:r w:rsidRPr="00F413EB">
        <w:rPr>
          <w:rStyle w:val="StyleUnderline"/>
          <w:rFonts w:asciiTheme="minorHAnsi" w:hAnsiTheme="minorHAnsi" w:cstheme="minorHAnsi"/>
        </w:rPr>
        <w:t>been over where to draw the boundaries between economic zones and subsequent challenges to those boundaries</w:t>
      </w:r>
      <w:r w:rsidRPr="00F413EB">
        <w:rPr>
          <w:rFonts w:asciiTheme="minorHAnsi" w:hAnsiTheme="minorHAnsi" w:cstheme="minorHAnsi"/>
        </w:rPr>
        <w:t xml:space="preserve">. </w:t>
      </w:r>
      <w:r w:rsidRPr="00F413EB">
        <w:rPr>
          <w:rStyle w:val="Emphasis"/>
          <w:rFonts w:asciiTheme="minorHAnsi" w:hAnsiTheme="minorHAnsi" w:cstheme="minorHAnsi"/>
          <w:highlight w:val="green"/>
        </w:rPr>
        <w:t>Economic closure</w:t>
      </w:r>
      <w:r w:rsidRPr="00F413EB">
        <w:rPr>
          <w:rStyle w:val="Emphasis"/>
          <w:rFonts w:asciiTheme="minorHAnsi" w:hAnsiTheme="minorHAnsi" w:cstheme="minorHAnsi"/>
        </w:rPr>
        <w:t xml:space="preserve"> and fear of closure </w:t>
      </w:r>
      <w:r w:rsidRPr="00F413EB">
        <w:rPr>
          <w:rStyle w:val="Emphasis"/>
          <w:rFonts w:asciiTheme="minorHAnsi" w:hAnsiTheme="minorHAnsi" w:cstheme="minorHAnsi"/>
          <w:highlight w:val="green"/>
        </w:rPr>
        <w:t>have been</w:t>
      </w:r>
      <w:r w:rsidRPr="00F413EB">
        <w:rPr>
          <w:rStyle w:val="Emphasis"/>
          <w:rFonts w:asciiTheme="minorHAnsi" w:hAnsiTheme="minorHAnsi" w:cstheme="minorHAnsi"/>
        </w:rPr>
        <w:t xml:space="preserve"> consistent </w:t>
      </w:r>
      <w:r w:rsidRPr="00F413EB">
        <w:rPr>
          <w:rStyle w:val="Emphasis"/>
          <w:rFonts w:asciiTheme="minorHAnsi" w:hAnsiTheme="minorHAnsi" w:cstheme="minorHAnsi"/>
          <w:highlight w:val="green"/>
        </w:rPr>
        <w:t>sources of great power conflict</w:t>
      </w:r>
      <w:r w:rsidRPr="00F413EB">
        <w:rPr>
          <w:rFonts w:asciiTheme="minorHAnsi" w:hAnsiTheme="minorHAnsi" w:cstheme="minorHAnsi"/>
        </w:rPr>
        <w:t xml:space="preserve"> in the past – and possibly will be in the future.</w:t>
      </w:r>
      <w:r w:rsidRPr="00F413EB">
        <w:rPr>
          <w:rFonts w:asciiTheme="minorHAnsi" w:hAnsiTheme="minorHAnsi" w:cstheme="min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413EB">
        <w:rPr>
          <w:rFonts w:asciiTheme="minorHAnsi" w:hAnsiTheme="minorHAnsi" w:cstheme="minorHAnsi"/>
          <w:sz w:val="8"/>
          <w:szCs w:val="8"/>
        </w:rPr>
        <w:t>domestically-oriented</w:t>
      </w:r>
      <w:proofErr w:type="gramEnd"/>
      <w:r w:rsidRPr="00F413EB">
        <w:rPr>
          <w:rFonts w:asciiTheme="minorHAnsi" w:hAnsiTheme="minorHAnsi" w:cstheme="min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413EB">
        <w:rPr>
          <w:rFonts w:asciiTheme="minorHAnsi" w:hAnsiTheme="minorHAnsi" w:cstheme="minorHAnsi"/>
          <w:sz w:val="8"/>
          <w:szCs w:val="8"/>
        </w:rPr>
        <w:t>Rent-seeking</w:t>
      </w:r>
      <w:proofErr w:type="gramEnd"/>
      <w:r w:rsidRPr="00F413EB">
        <w:rPr>
          <w:rFonts w:asciiTheme="minorHAnsi" w:hAnsiTheme="minorHAnsi" w:cstheme="min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413EB">
        <w:rPr>
          <w:rFonts w:asciiTheme="minorHAnsi" w:hAnsiTheme="minorHAnsi" w:cstheme="minorHAnsi"/>
          <w:sz w:val="8"/>
          <w:szCs w:val="8"/>
        </w:rPr>
        <w:t>the majority of</w:t>
      </w:r>
      <w:proofErr w:type="gramEnd"/>
      <w:r w:rsidRPr="00F413EB">
        <w:rPr>
          <w:rFonts w:asciiTheme="minorHAnsi" w:hAnsiTheme="minorHAnsi" w:cstheme="min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413EB">
        <w:rPr>
          <w:rFonts w:asciiTheme="minorHAnsi" w:hAnsiTheme="minorHAnsi" w:cstheme="minorHAnsi"/>
          <w:sz w:val="8"/>
          <w:szCs w:val="8"/>
        </w:rPr>
        <w:t>rent-seeking</w:t>
      </w:r>
      <w:proofErr w:type="gramEnd"/>
      <w:r w:rsidRPr="00F413EB">
        <w:rPr>
          <w:rFonts w:asciiTheme="minorHAnsi" w:hAnsiTheme="minorHAnsi" w:cstheme="min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413EB">
        <w:rPr>
          <w:rFonts w:asciiTheme="minorHAnsi" w:hAnsiTheme="minorHAnsi" w:cstheme="minorHAnsi"/>
          <w:sz w:val="8"/>
          <w:szCs w:val="8"/>
        </w:rPr>
        <w:t>steel</w:t>
      </w:r>
      <w:proofErr w:type="gramEnd"/>
      <w:r w:rsidRPr="00F413EB">
        <w:rPr>
          <w:rFonts w:asciiTheme="minorHAnsi" w:hAnsiTheme="minorHAnsi" w:cstheme="min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F413EB">
        <w:rPr>
          <w:rFonts w:asciiTheme="minorHAnsi" w:hAnsiTheme="minorHAnsi" w:cstheme="minorHAnsi"/>
          <w:sz w:val="8"/>
          <w:szCs w:val="8"/>
        </w:rPr>
        <w:t>billions</w:t>
      </w:r>
      <w:proofErr w:type="spellEnd"/>
      <w:r w:rsidRPr="00F413EB">
        <w:rPr>
          <w:rFonts w:asciiTheme="minorHAnsi" w:hAnsiTheme="minorHAnsi" w:cstheme="minorHAnsi"/>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413EB">
        <w:rPr>
          <w:rStyle w:val="StyleUnderline"/>
          <w:rFonts w:asciiTheme="minorHAnsi" w:hAnsiTheme="minorHAnsi" w:cstheme="minorHAnsi"/>
        </w:rPr>
        <w:t xml:space="preserve">If so, </w:t>
      </w:r>
      <w:r w:rsidRPr="00F413EB">
        <w:rPr>
          <w:rStyle w:val="StyleUnderline"/>
          <w:rFonts w:asciiTheme="minorHAnsi" w:hAnsiTheme="minorHAnsi" w:cstheme="minorHAnsi"/>
          <w:highlight w:val="green"/>
        </w:rPr>
        <w:t>great power competition</w:t>
      </w:r>
      <w:r w:rsidRPr="00F413EB">
        <w:rPr>
          <w:rStyle w:val="StyleUnderline"/>
          <w:rFonts w:asciiTheme="minorHAnsi" w:hAnsiTheme="minorHAnsi" w:cstheme="minorHAnsi"/>
        </w:rPr>
        <w:t xml:space="preserve"> could </w:t>
      </w:r>
      <w:r w:rsidRPr="00F413EB">
        <w:rPr>
          <w:rStyle w:val="StyleUnderline"/>
          <w:rFonts w:asciiTheme="minorHAnsi" w:hAnsiTheme="minorHAnsi" w:cstheme="minorHAnsi"/>
          <w:highlight w:val="green"/>
        </w:rPr>
        <w:t>break out</w:t>
      </w:r>
      <w:r w:rsidRPr="00F413EB">
        <w:rPr>
          <w:rStyle w:val="StyleUnderline"/>
          <w:rFonts w:asciiTheme="minorHAnsi" w:hAnsiTheme="minorHAnsi" w:cstheme="minorHAnsi"/>
        </w:rPr>
        <w:t xml:space="preserve"> in the twenty-first century not because of bipolarity or any inevitable tendency toward conflict, </w:t>
      </w:r>
      <w:r w:rsidRPr="00F413EB">
        <w:rPr>
          <w:rStyle w:val="Emphasis"/>
          <w:rFonts w:asciiTheme="minorHAnsi" w:hAnsiTheme="minorHAnsi" w:cstheme="minorHAnsi"/>
        </w:rPr>
        <w:t xml:space="preserve">but </w:t>
      </w:r>
      <w:r w:rsidRPr="00F413EB">
        <w:rPr>
          <w:rStyle w:val="Emphasis"/>
          <w:rFonts w:asciiTheme="minorHAnsi" w:hAnsiTheme="minorHAnsi" w:cstheme="minorHAnsi"/>
          <w:highlight w:val="green"/>
        </w:rPr>
        <w:t xml:space="preserve">because neither great power can control </w:t>
      </w:r>
      <w:r w:rsidRPr="00F413EB">
        <w:rPr>
          <w:rStyle w:val="Emphasis"/>
          <w:rFonts w:asciiTheme="minorHAnsi" w:hAnsiTheme="minorHAnsi" w:cstheme="minorHAnsi"/>
        </w:rPr>
        <w:t xml:space="preserve">its own </w:t>
      </w:r>
      <w:r w:rsidRPr="00F413EB">
        <w:rPr>
          <w:rStyle w:val="Emphasis"/>
          <w:rFonts w:asciiTheme="minorHAnsi" w:hAnsiTheme="minorHAnsi" w:cstheme="minorHAnsi"/>
          <w:highlight w:val="green"/>
        </w:rPr>
        <w:t>protectionist forces</w:t>
      </w:r>
      <w:r w:rsidRPr="00F413EB">
        <w:rPr>
          <w:rFonts w:asciiTheme="minorHAnsi" w:hAnsiTheme="minorHAnsi" w:cstheme="minorHAnsi"/>
        </w:rPr>
        <w:t xml:space="preserve"> nor signal to the other that it would not exclude it from its economic zone</w:t>
      </w:r>
      <w:r w:rsidRPr="00F413EB">
        <w:rPr>
          <w:rStyle w:val="Emphasis"/>
          <w:rFonts w:asciiTheme="minorHAnsi" w:hAnsiTheme="minorHAnsi" w:cstheme="minorHAnsi"/>
        </w:rPr>
        <w:t xml:space="preserve">. The British-U.S. case, again, suggests that </w:t>
      </w:r>
      <w:r w:rsidRPr="00F413EB">
        <w:rPr>
          <w:rStyle w:val="Emphasis"/>
          <w:rFonts w:asciiTheme="minorHAnsi" w:hAnsiTheme="minorHAnsi" w:cstheme="minorHAnsi"/>
          <w:highlight w:val="green"/>
        </w:rPr>
        <w:t>exclusion</w:t>
      </w:r>
      <w:r w:rsidRPr="00F413EB">
        <w:rPr>
          <w:rStyle w:val="Emphasis"/>
          <w:rFonts w:asciiTheme="minorHAnsi" w:hAnsiTheme="minorHAnsi" w:cstheme="minorHAnsi"/>
        </w:rPr>
        <w:t xml:space="preserve"> and competition </w:t>
      </w:r>
      <w:r w:rsidRPr="00F413EB">
        <w:rPr>
          <w:rStyle w:val="Emphasis"/>
          <w:rFonts w:asciiTheme="minorHAnsi" w:hAnsiTheme="minorHAnsi" w:cstheme="minorHAnsi"/>
          <w:highlight w:val="green"/>
        </w:rPr>
        <w:t>are not inevitable, but</w:t>
      </w:r>
      <w:r w:rsidRPr="00F413EB">
        <w:rPr>
          <w:rStyle w:val="Emphasis"/>
          <w:rFonts w:asciiTheme="minorHAnsi" w:hAnsiTheme="minorHAnsi" w:cstheme="minorHAnsi"/>
        </w:rPr>
        <w:t xml:space="preserve"> the current danger of </w:t>
      </w:r>
      <w:r w:rsidRPr="00F413EB">
        <w:rPr>
          <w:rStyle w:val="Emphasis"/>
          <w:rFonts w:asciiTheme="minorHAnsi" w:hAnsiTheme="minorHAnsi" w:cstheme="minorHAnsi"/>
          <w:highlight w:val="green"/>
        </w:rPr>
        <w:t>economic closure is</w:t>
      </w:r>
      <w:r w:rsidRPr="00F413EB">
        <w:rPr>
          <w:rStyle w:val="Emphasis"/>
          <w:rFonts w:asciiTheme="minorHAnsi" w:hAnsiTheme="minorHAnsi" w:cstheme="minorHAnsi"/>
        </w:rPr>
        <w:t xml:space="preserve"> real and </w:t>
      </w:r>
      <w:r w:rsidRPr="00F413EB">
        <w:rPr>
          <w:rStyle w:val="Emphasis"/>
          <w:rFonts w:asciiTheme="minorHAnsi" w:hAnsiTheme="minorHAnsi" w:cstheme="minorHAnsi"/>
          <w:highlight w:val="green"/>
        </w:rPr>
        <w:t>increasing.</w:t>
      </w:r>
      <w:r w:rsidRPr="00F413EB">
        <w:rPr>
          <w:rStyle w:val="Emphasis"/>
          <w:rFonts w:asciiTheme="minorHAnsi" w:hAnsiTheme="minorHAnsi" w:cstheme="minorHAnsi"/>
        </w:rPr>
        <w:t xml:space="preserve"> </w:t>
      </w:r>
      <w:r w:rsidRPr="00F413EB">
        <w:rPr>
          <w:rFonts w:asciiTheme="minorHAnsi" w:hAnsiTheme="minorHAnsi" w:cstheme="min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413EB">
        <w:rPr>
          <w:rFonts w:asciiTheme="minorHAnsi" w:hAnsiTheme="minorHAnsi" w:cstheme="minorHAnsi"/>
        </w:rPr>
        <w:t>particular cases</w:t>
      </w:r>
      <w:proofErr w:type="gramEnd"/>
      <w:r w:rsidRPr="00F413EB">
        <w:rPr>
          <w:rFonts w:asciiTheme="minorHAnsi" w:hAnsiTheme="minorHAnsi" w:cstheme="min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413EB">
        <w:rPr>
          <w:rStyle w:val="StyleUnderline"/>
          <w:rFonts w:asciiTheme="minorHAnsi" w:hAnsiTheme="minorHAnsi" w:cstheme="minorHAnsi"/>
        </w:rPr>
        <w:t xml:space="preserve">Protectionism can sour great power relations, but it is the desire for exclusive economic zones that drives great power competition </w:t>
      </w:r>
      <w:proofErr w:type="gramStart"/>
      <w:r w:rsidRPr="00F413EB">
        <w:rPr>
          <w:rStyle w:val="StyleUnderline"/>
          <w:rFonts w:asciiTheme="minorHAnsi" w:hAnsiTheme="minorHAnsi" w:cstheme="minorHAnsi"/>
        </w:rPr>
        <w:t>and,</w:t>
      </w:r>
      <w:proofErr w:type="gramEnd"/>
      <w:r w:rsidRPr="00F413EB">
        <w:rPr>
          <w:rStyle w:val="StyleUnderline"/>
          <w:rFonts w:asciiTheme="minorHAnsi" w:hAnsiTheme="minorHAnsi" w:cstheme="minorHAnsi"/>
        </w:rPr>
        <w:t xml:space="preserve"> given the possibility of coercion, influences grand strategy</w:t>
      </w:r>
      <w:r w:rsidRPr="00F413EB">
        <w:rPr>
          <w:rFonts w:asciiTheme="minorHAnsi" w:hAnsiTheme="minorHAnsi" w:cstheme="minorHAnsi"/>
        </w:rPr>
        <w:t>. Thus, the theory sketched here integrates insights from international political economy (see below), the literature on domestic politics and grand strategy,</w:t>
      </w:r>
      <w:proofErr w:type="gramStart"/>
      <w:r w:rsidRPr="00F413EB">
        <w:rPr>
          <w:rFonts w:asciiTheme="minorHAnsi" w:hAnsiTheme="minorHAnsi" w:cstheme="minorHAnsi"/>
        </w:rPr>
        <w:t>14</w:t>
      </w:r>
      <w:proofErr w:type="gramEnd"/>
      <w:r w:rsidRPr="00F413EB">
        <w:rPr>
          <w:rFonts w:asciiTheme="minorHAnsi" w:hAnsiTheme="minorHAnsi" w:cstheme="minorHAnsi"/>
        </w:rPr>
        <w:t xml:space="preserve"> and systemic theories of international relations.15</w:t>
      </w:r>
    </w:p>
    <w:p w14:paraId="52C1FBDB" w14:textId="77777777" w:rsidR="00164627" w:rsidRPr="00F413EB" w:rsidRDefault="00164627" w:rsidP="00164627">
      <w:pPr>
        <w:pStyle w:val="Heading4"/>
        <w:rPr>
          <w:rFonts w:asciiTheme="minorHAnsi" w:hAnsiTheme="minorHAnsi" w:cstheme="minorHAnsi"/>
        </w:rPr>
      </w:pPr>
      <w:r w:rsidRPr="00F413EB">
        <w:rPr>
          <w:rFonts w:asciiTheme="minorHAnsi" w:hAnsiTheme="minorHAnsi" w:cstheme="minorHAnsi"/>
        </w:rPr>
        <w:t>Independently, WTO cred solves nuclear war – allows an off-track for nuclear weapons.</w:t>
      </w:r>
    </w:p>
    <w:p w14:paraId="76E7EBB4" w14:textId="77777777" w:rsidR="00164627" w:rsidRPr="00F413EB" w:rsidRDefault="00164627" w:rsidP="00164627">
      <w:pPr>
        <w:rPr>
          <w:rFonts w:asciiTheme="minorHAnsi" w:hAnsiTheme="minorHAnsi" w:cstheme="minorHAnsi"/>
        </w:rPr>
      </w:pPr>
      <w:r w:rsidRPr="00F413EB">
        <w:rPr>
          <w:rStyle w:val="Style13ptBold"/>
          <w:rFonts w:asciiTheme="minorHAnsi" w:hAnsiTheme="minorHAnsi" w:cstheme="minorHAnsi"/>
        </w:rPr>
        <w:t>Hamann 09.</w:t>
      </w:r>
      <w:r w:rsidRPr="00F413EB">
        <w:rPr>
          <w:rFonts w:asciiTheme="minorHAnsi" w:hAnsiTheme="minorHAnsi" w:cstheme="minorHAnsi"/>
        </w:rPr>
        <w:t xml:space="preserve"> [(Georgia Hamann is a J.D. Candidate, Vanderbilt University Law School, “Replacing Slingshots with Swords: Implications of the Antigua-Gambling 22.6 Panel Report for Developing Countries and the World Trading System,” 2009.] TDI</w:t>
      </w:r>
    </w:p>
    <w:p w14:paraId="3A4A4EDA" w14:textId="77777777" w:rsidR="00164627" w:rsidRPr="00F413EB" w:rsidRDefault="00164627" w:rsidP="00164627">
      <w:pPr>
        <w:rPr>
          <w:rFonts w:asciiTheme="minorHAnsi" w:hAnsiTheme="minorHAnsi" w:cstheme="minorHAnsi"/>
          <w:sz w:val="14"/>
        </w:rPr>
      </w:pPr>
      <w:r w:rsidRPr="00F413EB">
        <w:rPr>
          <w:rFonts w:asciiTheme="minorHAnsi" w:hAnsiTheme="minorHAnsi" w:cstheme="minorHAnsi"/>
          <w:b/>
          <w:bCs/>
          <w:u w:val="single"/>
        </w:rPr>
        <w:t xml:space="preserve">Voluntary </w:t>
      </w:r>
      <w:r w:rsidRPr="00F413EB">
        <w:rPr>
          <w:rFonts w:asciiTheme="minorHAnsi" w:hAnsiTheme="minorHAnsi" w:cstheme="minorHAnsi"/>
          <w:b/>
          <w:bCs/>
          <w:highlight w:val="green"/>
          <w:u w:val="single"/>
        </w:rPr>
        <w:t>compliance with WTO</w:t>
      </w:r>
      <w:r w:rsidRPr="00F413EB">
        <w:rPr>
          <w:rFonts w:asciiTheme="minorHAnsi" w:hAnsiTheme="minorHAnsi" w:cstheme="minorHAnsi"/>
          <w:b/>
          <w:bCs/>
          <w:sz w:val="14"/>
        </w:rPr>
        <w:t xml:space="preserve"> </w:t>
      </w:r>
      <w:r w:rsidRPr="00F413EB">
        <w:rPr>
          <w:rFonts w:asciiTheme="minorHAnsi" w:hAnsiTheme="minorHAnsi" w:cstheme="minorHAnsi"/>
          <w:b/>
          <w:bCs/>
          <w:u w:val="single"/>
        </w:rPr>
        <w:t xml:space="preserve">rules </w:t>
      </w:r>
      <w:r w:rsidRPr="00F413EB">
        <w:rPr>
          <w:rFonts w:asciiTheme="minorHAnsi" w:hAnsiTheme="minorHAnsi" w:cstheme="minorHAnsi"/>
          <w:u w:val="single"/>
        </w:rPr>
        <w:t xml:space="preserve">and procedures </w:t>
      </w:r>
      <w:r w:rsidRPr="00F413EB">
        <w:rPr>
          <w:rFonts w:asciiTheme="minorHAnsi" w:hAnsiTheme="minorHAnsi" w:cstheme="minorHAnsi"/>
          <w:highlight w:val="green"/>
          <w:u w:val="single"/>
        </w:rPr>
        <w:t>is of</w:t>
      </w:r>
      <w:r w:rsidRPr="00F413EB">
        <w:rPr>
          <w:rFonts w:asciiTheme="minorHAnsi" w:hAnsiTheme="minorHAnsi" w:cstheme="minorHAnsi"/>
          <w:u w:val="single"/>
        </w:rPr>
        <w:t xml:space="preserve"> the </w:t>
      </w:r>
      <w:r w:rsidRPr="00F413EB">
        <w:rPr>
          <w:rFonts w:asciiTheme="minorHAnsi" w:hAnsiTheme="minorHAnsi" w:cstheme="minorHAnsi"/>
          <w:highlight w:val="green"/>
          <w:u w:val="single"/>
        </w:rPr>
        <w:t>utmost importance</w:t>
      </w:r>
      <w:r w:rsidRPr="00F413EB">
        <w:rPr>
          <w:rFonts w:asciiTheme="minorHAnsi" w:hAnsiTheme="minorHAnsi" w:cstheme="minorHAnsi"/>
          <w:sz w:val="14"/>
          <w:highlight w:val="green"/>
        </w:rPr>
        <w:t xml:space="preserve"> </w:t>
      </w:r>
      <w:r w:rsidRPr="00F413EB">
        <w:rPr>
          <w:rFonts w:asciiTheme="minorHAnsi" w:hAnsiTheme="minorHAnsi" w:cstheme="minorHAnsi"/>
          <w:b/>
          <w:bCs/>
          <w:highlight w:val="green"/>
          <w:u w:val="single"/>
        </w:rPr>
        <w:t>to the international trading system</w:t>
      </w:r>
      <w:r w:rsidRPr="00F413EB">
        <w:rPr>
          <w:rFonts w:asciiTheme="minorHAnsi" w:hAnsiTheme="minorHAnsi" w:cstheme="minorHAnsi"/>
          <w:sz w:val="14"/>
        </w:rPr>
        <w:t xml:space="preserve">.'0 0 Given the increasingly globalized market, the </w:t>
      </w:r>
      <w:r w:rsidRPr="00F413EB">
        <w:rPr>
          <w:rFonts w:asciiTheme="minorHAnsi" w:hAnsiTheme="minorHAnsi" w:cstheme="minorHAnsi"/>
          <w:u w:val="single"/>
        </w:rPr>
        <w:t>coming years will see an increase in the importance of the WTO</w:t>
      </w:r>
      <w:r w:rsidRPr="00F413EB">
        <w:rPr>
          <w:rFonts w:asciiTheme="minorHAnsi" w:hAnsiTheme="minorHAnsi" w:cstheme="minorHAnsi"/>
          <w:sz w:val="14"/>
        </w:rPr>
        <w:t xml:space="preserve"> </w:t>
      </w:r>
      <w:r w:rsidRPr="00F413EB">
        <w:rPr>
          <w:rFonts w:asciiTheme="minorHAnsi" w:hAnsiTheme="minorHAnsi" w:cstheme="minorHAnsi"/>
          <w:b/>
          <w:bCs/>
          <w:u w:val="single"/>
        </w:rPr>
        <w:t>as a cohesive force and arbiter of disputes that likely will become more frequent and injurious</w:t>
      </w:r>
      <w:r w:rsidRPr="00F413EB">
        <w:rPr>
          <w:rFonts w:asciiTheme="minorHAnsi" w:hAnsiTheme="minorHAnsi" w:cstheme="minorHAnsi"/>
          <w:sz w:val="14"/>
        </w:rPr>
        <w:t xml:space="preserve">. </w:t>
      </w:r>
      <w:r w:rsidRPr="00F413EB">
        <w:rPr>
          <w:rFonts w:asciiTheme="minorHAnsi" w:hAnsiTheme="minorHAnsi" w:cstheme="minorHAnsi"/>
          <w:b/>
          <w:bCs/>
          <w:u w:val="single"/>
        </w:rPr>
        <w:t xml:space="preserve">01' </w:t>
      </w:r>
      <w:r w:rsidRPr="00F413EB">
        <w:rPr>
          <w:rFonts w:asciiTheme="minorHAnsi" w:hAnsiTheme="minorHAnsi" w:cstheme="minorHAnsi"/>
          <w:b/>
          <w:bCs/>
          <w:highlight w:val="green"/>
          <w:u w:val="single"/>
        </w:rPr>
        <w:t>The work of the WTO cannot be overstated</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in a</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nuclear</w:t>
      </w:r>
      <w:r w:rsidRPr="00F413EB">
        <w:rPr>
          <w:rFonts w:asciiTheme="minorHAnsi" w:hAnsiTheme="minorHAnsi" w:cstheme="minorHAnsi"/>
          <w:b/>
          <w:bCs/>
          <w:u w:val="single"/>
        </w:rPr>
        <w:t xml:space="preserve">-armed </w:t>
      </w:r>
      <w:r w:rsidRPr="00F413EB">
        <w:rPr>
          <w:rFonts w:asciiTheme="minorHAnsi" w:hAnsiTheme="minorHAnsi" w:cstheme="minorHAnsi"/>
          <w:b/>
          <w:bCs/>
          <w:highlight w:val="green"/>
          <w:u w:val="single"/>
        </w:rPr>
        <w:t>world</w:t>
      </w:r>
      <w:r w:rsidRPr="00F413EB">
        <w:rPr>
          <w:rFonts w:asciiTheme="minorHAnsi" w:hAnsiTheme="minorHAnsi" w:cstheme="minorHAnsi"/>
          <w:b/>
          <w:bCs/>
          <w:sz w:val="14"/>
        </w:rPr>
        <w:t>,</w:t>
      </w:r>
      <w:r w:rsidRPr="00F413EB">
        <w:rPr>
          <w:rFonts w:asciiTheme="minorHAnsi" w:hAnsiTheme="minorHAnsi" w:cstheme="minorHAnsi"/>
          <w:sz w:val="14"/>
        </w:rPr>
        <w:t xml:space="preserve"> </w:t>
      </w:r>
      <w:r w:rsidRPr="00F413EB">
        <w:rPr>
          <w:rFonts w:asciiTheme="minorHAnsi" w:hAnsiTheme="minorHAnsi" w:cstheme="minorHAnsi"/>
          <w:u w:val="single"/>
        </w:rPr>
        <w:t>as the body continues to promote respect</w:t>
      </w:r>
      <w:r w:rsidRPr="00F413EB">
        <w:rPr>
          <w:rFonts w:asciiTheme="minorHAnsi" w:hAnsiTheme="minorHAnsi" w:cstheme="minorHAnsi"/>
          <w:sz w:val="14"/>
        </w:rPr>
        <w:t xml:space="preserve"> </w:t>
      </w:r>
      <w:r w:rsidRPr="00F413EB">
        <w:rPr>
          <w:rFonts w:asciiTheme="minorHAnsi" w:hAnsiTheme="minorHAnsi" w:cstheme="minorHAnsi"/>
          <w:u w:val="single"/>
        </w:rPr>
        <w:t>and</w:t>
      </w:r>
      <w:r w:rsidRPr="00F413EB">
        <w:rPr>
          <w:rFonts w:asciiTheme="minorHAnsi" w:hAnsiTheme="minorHAnsi" w:cstheme="minorHAnsi"/>
          <w:sz w:val="14"/>
        </w:rPr>
        <w:t xml:space="preserve"> even </w:t>
      </w:r>
      <w:r w:rsidRPr="00F413EB">
        <w:rPr>
          <w:rFonts w:asciiTheme="minorHAnsi" w:hAnsiTheme="minorHAnsi" w:cstheme="minorHAnsi"/>
          <w:u w:val="single"/>
        </w:rPr>
        <w:t>amity</w:t>
      </w:r>
      <w:r w:rsidRPr="00F413EB">
        <w:rPr>
          <w:rFonts w:asciiTheme="minorHAnsi" w:hAnsiTheme="minorHAnsi" w:cstheme="minorHAnsi"/>
          <w:sz w:val="14"/>
        </w:rPr>
        <w:t xml:space="preserve"> </w:t>
      </w:r>
      <w:r w:rsidRPr="00F413EB">
        <w:rPr>
          <w:rFonts w:asciiTheme="minorHAnsi" w:hAnsiTheme="minorHAnsi" w:cstheme="minorHAnsi"/>
          <w:u w:val="single"/>
        </w:rPr>
        <w:t>among nations with opposing philosophical goals</w:t>
      </w:r>
      <w:r w:rsidRPr="00F413EB">
        <w:rPr>
          <w:rFonts w:asciiTheme="minorHAnsi" w:hAnsiTheme="minorHAnsi" w:cstheme="minorHAnsi"/>
          <w:sz w:val="14"/>
        </w:rPr>
        <w:t xml:space="preserve"> or modes of governance. 10 2 </w:t>
      </w:r>
      <w:r w:rsidRPr="00F413EB">
        <w:rPr>
          <w:rFonts w:asciiTheme="minorHAnsi" w:hAnsiTheme="minorHAnsi" w:cstheme="minorHAnsi"/>
          <w:u w:val="single"/>
        </w:rPr>
        <w:t>Demagogues</w:t>
      </w:r>
      <w:r w:rsidRPr="00F413EB">
        <w:rPr>
          <w:rFonts w:asciiTheme="minorHAnsi" w:hAnsiTheme="minorHAnsi" w:cstheme="minorHAnsi"/>
          <w:sz w:val="14"/>
        </w:rPr>
        <w:t xml:space="preserve"> in the Unites States </w:t>
      </w:r>
      <w:r w:rsidRPr="00F413EB">
        <w:rPr>
          <w:rFonts w:asciiTheme="minorHAnsi" w:hAnsiTheme="minorHAnsi" w:cstheme="minorHAnsi"/>
          <w:u w:val="single"/>
        </w:rPr>
        <w:t>may decry the rise of China</w:t>
      </w:r>
      <w:r w:rsidRPr="00F413EB">
        <w:rPr>
          <w:rFonts w:asciiTheme="minorHAnsi" w:hAnsiTheme="minorHAnsi" w:cstheme="minorHAnsi"/>
          <w:sz w:val="14"/>
        </w:rPr>
        <w:t xml:space="preserve"> as a geopolitical threat, 0 3 </w:t>
      </w:r>
      <w:r w:rsidRPr="00F413EB">
        <w:rPr>
          <w:rFonts w:asciiTheme="minorHAnsi" w:hAnsiTheme="minorHAnsi" w:cstheme="minorHAnsi"/>
          <w:u w:val="single"/>
        </w:rPr>
        <w:t>and extremists in Russia may play</w:t>
      </w:r>
      <w:r w:rsidRPr="00F413EB">
        <w:rPr>
          <w:rFonts w:asciiTheme="minorHAnsi" w:hAnsiTheme="minorHAnsi" w:cstheme="minorHAnsi"/>
          <w:sz w:val="14"/>
        </w:rPr>
        <w:t xml:space="preserve"> </w:t>
      </w:r>
      <w:r w:rsidRPr="00F413EB">
        <w:rPr>
          <w:rFonts w:asciiTheme="minorHAnsi" w:hAnsiTheme="minorHAnsi" w:cstheme="minorHAnsi"/>
          <w:u w:val="single"/>
        </w:rPr>
        <w:t>dangerous games of brinksmanship</w:t>
      </w:r>
      <w:r w:rsidRPr="00F413EB">
        <w:rPr>
          <w:rFonts w:asciiTheme="minorHAnsi" w:hAnsiTheme="minorHAnsi" w:cstheme="minorHAnsi"/>
          <w:sz w:val="14"/>
        </w:rPr>
        <w:t xml:space="preserve"> </w:t>
      </w:r>
      <w:r w:rsidRPr="00F413EB">
        <w:rPr>
          <w:rFonts w:asciiTheme="minorHAnsi" w:hAnsiTheme="minorHAnsi" w:cstheme="minorHAnsi"/>
          <w:u w:val="single"/>
        </w:rPr>
        <w:t>with other great powers</w:t>
      </w:r>
      <w:r w:rsidRPr="00F413EB">
        <w:rPr>
          <w:rFonts w:asciiTheme="minorHAnsi" w:hAnsiTheme="minorHAnsi" w:cstheme="minorHAnsi"/>
          <w:sz w:val="14"/>
        </w:rPr>
        <w:t xml:space="preserve">, </w:t>
      </w:r>
      <w:r w:rsidRPr="00F413EB">
        <w:rPr>
          <w:rFonts w:asciiTheme="minorHAnsi" w:hAnsiTheme="minorHAnsi" w:cstheme="minorHAnsi"/>
          <w:b/>
          <w:bCs/>
          <w:u w:val="single"/>
        </w:rPr>
        <w:t xml:space="preserve">but </w:t>
      </w:r>
      <w:r w:rsidRPr="00F413EB">
        <w:rPr>
          <w:rFonts w:asciiTheme="minorHAnsi" w:hAnsiTheme="minorHAnsi" w:cstheme="minorHAnsi"/>
          <w:b/>
          <w:bCs/>
          <w:highlight w:val="green"/>
          <w:u w:val="single"/>
        </w:rPr>
        <w:t>trade keeps politicians' fingers off "the button</w:t>
      </w:r>
      <w:r w:rsidRPr="00F413EB">
        <w:rPr>
          <w:rFonts w:asciiTheme="minorHAnsi" w:hAnsiTheme="minorHAnsi" w:cstheme="minorHAnsi"/>
          <w:sz w:val="14"/>
        </w:rPr>
        <w:t xml:space="preserve">. ' 10 4 </w:t>
      </w:r>
      <w:r w:rsidRPr="00F413EB">
        <w:rPr>
          <w:rFonts w:asciiTheme="minorHAnsi" w:hAnsiTheme="minorHAnsi" w:cstheme="minorHAnsi"/>
          <w:b/>
          <w:bCs/>
          <w:u w:val="single"/>
        </w:rPr>
        <w:t xml:space="preserve">The </w:t>
      </w:r>
      <w:r w:rsidRPr="00F413EB">
        <w:rPr>
          <w:rFonts w:asciiTheme="minorHAnsi" w:hAnsiTheme="minorHAnsi" w:cstheme="minorHAnsi"/>
          <w:b/>
          <w:bCs/>
          <w:highlight w:val="green"/>
          <w:u w:val="single"/>
        </w:rPr>
        <w:t>WTO offers an astounding rate of compliance</w:t>
      </w:r>
      <w:r w:rsidRPr="00F413EB">
        <w:rPr>
          <w:rFonts w:asciiTheme="minorHAnsi" w:hAnsiTheme="minorHAnsi" w:cstheme="minorHAnsi"/>
          <w:sz w:val="14"/>
        </w:rPr>
        <w:t xml:space="preserve"> </w:t>
      </w:r>
      <w:r w:rsidRPr="00F413EB">
        <w:rPr>
          <w:rFonts w:asciiTheme="minorHAnsi" w:hAnsiTheme="minorHAnsi" w:cstheme="minorHAnsi"/>
          <w:u w:val="single"/>
        </w:rPr>
        <w:t>for an organization with no standing army</w:t>
      </w:r>
      <w:r w:rsidRPr="00F413EB">
        <w:rPr>
          <w:rFonts w:asciiTheme="minorHAnsi" w:hAnsiTheme="minorHAnsi" w:cstheme="minorHAnsi"/>
          <w:sz w:val="14"/>
        </w:rPr>
        <w:t xml:space="preserve"> </w:t>
      </w:r>
      <w:r w:rsidRPr="00F413EB">
        <w:rPr>
          <w:rFonts w:asciiTheme="minorHAnsi" w:hAnsiTheme="minorHAnsi" w:cstheme="minorHAnsi"/>
          <w:u w:val="single"/>
        </w:rPr>
        <w:t>and no real power to enforce its decisions</w:t>
      </w:r>
      <w:r w:rsidRPr="00F413EB">
        <w:rPr>
          <w:rFonts w:asciiTheme="minorHAnsi" w:hAnsiTheme="minorHAnsi" w:cstheme="minorHAnsi"/>
          <w:sz w:val="14"/>
        </w:rPr>
        <w:t xml:space="preserve">, </w:t>
      </w:r>
      <w:r w:rsidRPr="00F413EB">
        <w:rPr>
          <w:rFonts w:asciiTheme="minorHAnsi" w:hAnsiTheme="minorHAnsi" w:cstheme="minorHAnsi"/>
          <w:u w:val="single"/>
        </w:rPr>
        <w:t>suggesting</w:t>
      </w:r>
      <w:r w:rsidRPr="00F413EB">
        <w:rPr>
          <w:rFonts w:asciiTheme="minorHAnsi" w:hAnsiTheme="minorHAnsi" w:cstheme="minorHAnsi"/>
          <w:sz w:val="14"/>
        </w:rPr>
        <w:t xml:space="preserve"> that </w:t>
      </w:r>
      <w:r w:rsidRPr="00F413EB">
        <w:rPr>
          <w:rFonts w:asciiTheme="minorHAnsi" w:hAnsiTheme="minorHAnsi" w:cstheme="minorHAnsi"/>
          <w:u w:val="single"/>
        </w:rPr>
        <w:t>governments recognize the value of maintaining the international construct of the WTO</w:t>
      </w:r>
      <w:r w:rsidRPr="00F413EB">
        <w:rPr>
          <w:rFonts w:asciiTheme="minorHAnsi" w:hAnsiTheme="minorHAnsi" w:cstheme="minorHAnsi"/>
          <w:sz w:val="14"/>
        </w:rPr>
        <w:t xml:space="preserve">. 105 </w:t>
      </w:r>
      <w:r w:rsidRPr="00F413EB">
        <w:rPr>
          <w:rFonts w:asciiTheme="minorHAnsi" w:hAnsiTheme="minorHAnsi" w:cstheme="minorHAnsi"/>
          <w:b/>
          <w:bCs/>
          <w:u w:val="single"/>
        </w:rPr>
        <w:t xml:space="preserve">In order </w:t>
      </w:r>
      <w:r w:rsidRPr="00F413EB">
        <w:rPr>
          <w:rFonts w:asciiTheme="minorHAnsi" w:hAnsiTheme="minorHAnsi" w:cstheme="minorHAnsi"/>
          <w:b/>
          <w:bCs/>
          <w:highlight w:val="green"/>
          <w:u w:val="single"/>
        </w:rPr>
        <w:t>to promote</w:t>
      </w:r>
      <w:r w:rsidRPr="00F413EB">
        <w:rPr>
          <w:rFonts w:asciiTheme="minorHAnsi" w:hAnsiTheme="minorHAnsi" w:cstheme="minorHAnsi"/>
          <w:b/>
          <w:bCs/>
          <w:u w:val="single"/>
        </w:rPr>
        <w:t xml:space="preserve"> voluntary </w:t>
      </w:r>
      <w:r w:rsidRPr="00F413EB">
        <w:rPr>
          <w:rFonts w:asciiTheme="minorHAnsi" w:hAnsiTheme="minorHAnsi" w:cstheme="minorHAnsi"/>
          <w:b/>
          <w:bCs/>
          <w:highlight w:val="green"/>
          <w:u w:val="single"/>
        </w:rPr>
        <w:t>compliance</w:t>
      </w:r>
      <w:r w:rsidRPr="00F413EB">
        <w:rPr>
          <w:rFonts w:asciiTheme="minorHAnsi" w:hAnsiTheme="minorHAnsi" w:cstheme="minorHAnsi"/>
          <w:b/>
          <w:bCs/>
          <w:u w:val="single"/>
        </w:rPr>
        <w:t xml:space="preserve">, </w:t>
      </w:r>
      <w:r w:rsidRPr="00F413EB">
        <w:rPr>
          <w:rFonts w:asciiTheme="minorHAnsi" w:hAnsiTheme="minorHAnsi" w:cstheme="minorHAnsi"/>
          <w:b/>
          <w:bCs/>
          <w:highlight w:val="green"/>
          <w:u w:val="single"/>
        </w:rPr>
        <w:t xml:space="preserve">the WTO must maintain </w:t>
      </w:r>
      <w:r w:rsidRPr="00F413EB">
        <w:rPr>
          <w:rFonts w:asciiTheme="minorHAnsi" w:hAnsiTheme="minorHAnsi" w:cstheme="minorHAnsi"/>
          <w:b/>
          <w:bCs/>
          <w:u w:val="single"/>
        </w:rPr>
        <w:t xml:space="preserve">a </w:t>
      </w:r>
      <w:r w:rsidRPr="00F413EB">
        <w:rPr>
          <w:rFonts w:asciiTheme="minorHAnsi" w:hAnsiTheme="minorHAnsi" w:cstheme="minorHAnsi"/>
          <w:b/>
          <w:bCs/>
          <w:highlight w:val="green"/>
          <w:u w:val="single"/>
        </w:rPr>
        <w:t>high</w:t>
      </w:r>
      <w:r w:rsidRPr="00F413EB">
        <w:rPr>
          <w:rFonts w:asciiTheme="minorHAnsi" w:hAnsiTheme="minorHAnsi" w:cstheme="minorHAnsi"/>
          <w:b/>
          <w:bCs/>
          <w:u w:val="single"/>
        </w:rPr>
        <w:t xml:space="preserve"> level of </w:t>
      </w:r>
      <w:r w:rsidRPr="00F413EB">
        <w:rPr>
          <w:rFonts w:asciiTheme="minorHAnsi" w:hAnsiTheme="minorHAnsi" w:cstheme="minorHAnsi"/>
          <w:b/>
          <w:bCs/>
          <w:highlight w:val="green"/>
          <w:u w:val="single"/>
        </w:rPr>
        <w:t>credibility</w:t>
      </w:r>
      <w:r w:rsidRPr="00F413EB">
        <w:rPr>
          <w:rFonts w:asciiTheme="minorHAnsi" w:hAnsiTheme="minorHAnsi" w:cstheme="minorHAnsi"/>
          <w:sz w:val="14"/>
        </w:rPr>
        <w:t xml:space="preserve">. 106 </w:t>
      </w:r>
      <w:r w:rsidRPr="00F413EB">
        <w:rPr>
          <w:rFonts w:asciiTheme="minorHAnsi" w:hAnsiTheme="minorHAnsi" w:cstheme="minorHAnsi"/>
          <w:u w:val="single"/>
        </w:rPr>
        <w:t>Nations must perceive the WTO as the most reasonable option for dispute</w:t>
      </w:r>
      <w:r w:rsidRPr="00F413EB">
        <w:rPr>
          <w:rFonts w:asciiTheme="minorHAnsi" w:hAnsiTheme="minorHAnsi" w:cstheme="minorHAnsi"/>
          <w:sz w:val="14"/>
        </w:rPr>
        <w:t xml:space="preserve"> </w:t>
      </w:r>
      <w:r w:rsidRPr="00F413EB">
        <w:rPr>
          <w:rFonts w:asciiTheme="minorHAnsi" w:hAnsiTheme="minorHAnsi" w:cstheme="minorHAnsi"/>
          <w:u w:val="single"/>
        </w:rPr>
        <w:t>resolution</w:t>
      </w:r>
      <w:r w:rsidRPr="00F413EB">
        <w:rPr>
          <w:rFonts w:asciiTheme="minorHAnsi" w:hAnsiTheme="minorHAnsi" w:cstheme="minorHAnsi"/>
          <w:sz w:val="14"/>
        </w:rPr>
        <w:t xml:space="preserve"> or fear that the WTO wields enough influence to enforce sanctions. 10 7 </w:t>
      </w:r>
      <w:r w:rsidRPr="00F413EB">
        <w:rPr>
          <w:rFonts w:asciiTheme="minorHAnsi" w:hAnsiTheme="minorHAnsi" w:cstheme="minorHAnsi"/>
          <w:u w:val="single"/>
        </w:rPr>
        <w:t xml:space="preserve">The arbitrators charged with performing the substantive work of the WTO by negotiating, compromising, and issuing judgments are keenly aware of the responsibility they </w:t>
      </w:r>
      <w:proofErr w:type="gramStart"/>
      <w:r w:rsidRPr="00F413EB">
        <w:rPr>
          <w:rFonts w:asciiTheme="minorHAnsi" w:hAnsiTheme="minorHAnsi" w:cstheme="minorHAnsi"/>
          <w:u w:val="single"/>
        </w:rPr>
        <w:t>have to</w:t>
      </w:r>
      <w:proofErr w:type="gramEnd"/>
      <w:r w:rsidRPr="00F413EB">
        <w:rPr>
          <w:rFonts w:asciiTheme="minorHAnsi" w:hAnsiTheme="minorHAnsi" w:cstheme="minorHAnsi"/>
          <w:u w:val="single"/>
        </w:rPr>
        <w:t xml:space="preserve"> uphold the organization's credibility</w:t>
      </w:r>
      <w:r w:rsidRPr="00F413EB">
        <w:rPr>
          <w:rFonts w:asciiTheme="minorHAnsi" w:hAnsiTheme="minorHAnsi" w:cstheme="minorHAnsi"/>
          <w:sz w:val="14"/>
        </w:rPr>
        <w:t>. 108</w:t>
      </w:r>
    </w:p>
    <w:p w14:paraId="4FBFE1C7" w14:textId="77777777" w:rsidR="00164627" w:rsidRPr="00F413EB" w:rsidRDefault="00164627" w:rsidP="00164627">
      <w:pPr>
        <w:pStyle w:val="Heading4"/>
        <w:rPr>
          <w:rFonts w:asciiTheme="minorHAnsi" w:hAnsiTheme="minorHAnsi" w:cstheme="minorHAnsi"/>
          <w:u w:val="single"/>
        </w:rPr>
      </w:pPr>
      <w:r w:rsidRPr="00F413EB">
        <w:rPr>
          <w:rFonts w:asciiTheme="minorHAnsi" w:hAnsiTheme="minorHAnsi" w:cstheme="minorHAnsi"/>
        </w:rPr>
        <w:t xml:space="preserve">Nuclear war causes </w:t>
      </w:r>
      <w:r w:rsidRPr="00F413EB">
        <w:rPr>
          <w:rFonts w:asciiTheme="minorHAnsi" w:hAnsiTheme="minorHAnsi" w:cstheme="minorHAnsi"/>
          <w:u w:val="single"/>
        </w:rPr>
        <w:t>extinction</w:t>
      </w:r>
      <w:r w:rsidRPr="00F413EB">
        <w:rPr>
          <w:rFonts w:asciiTheme="minorHAnsi" w:hAnsiTheme="minorHAnsi" w:cstheme="minorHAnsi"/>
        </w:rPr>
        <w:t xml:space="preserve"> – </w:t>
      </w:r>
      <w:r w:rsidRPr="00F413EB">
        <w:rPr>
          <w:rFonts w:asciiTheme="minorHAnsi" w:hAnsiTheme="minorHAnsi" w:cstheme="minorHAnsi"/>
          <w:u w:val="single"/>
        </w:rPr>
        <w:t>famine</w:t>
      </w:r>
      <w:r w:rsidRPr="00F413EB">
        <w:rPr>
          <w:rFonts w:asciiTheme="minorHAnsi" w:hAnsiTheme="minorHAnsi" w:cstheme="minorHAnsi"/>
        </w:rPr>
        <w:t xml:space="preserve"> and </w:t>
      </w:r>
      <w:r w:rsidRPr="00F413EB">
        <w:rPr>
          <w:rFonts w:asciiTheme="minorHAnsi" w:hAnsiTheme="minorHAnsi" w:cstheme="minorHAnsi"/>
          <w:u w:val="single"/>
        </w:rPr>
        <w:t xml:space="preserve">climate change </w:t>
      </w:r>
    </w:p>
    <w:p w14:paraId="0F456E4E"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r w:rsidRPr="00F413EB">
        <w:rPr>
          <w:rStyle w:val="Style13ptBold"/>
          <w:rFonts w:asciiTheme="minorHAnsi" w:hAnsiTheme="minorHAnsi" w:cstheme="minorHAnsi"/>
        </w:rPr>
        <w:t xml:space="preserve">Starr 15 </w:t>
      </w:r>
      <w:r w:rsidRPr="00F413EB">
        <w:rPr>
          <w:rStyle w:val="Style13ptBold"/>
          <w:rFonts w:asciiTheme="minorHAnsi" w:hAnsiTheme="minorHAnsi" w:cstheme="minorHAnsi"/>
          <w:b w:val="0"/>
          <w:bCs w:val="0"/>
          <w:sz w:val="16"/>
          <w:szCs w:val="16"/>
        </w:rPr>
        <w:t xml:space="preserve">[(Steven, Director of the University of Missouri’s Clinical Laboratory Science </w:t>
      </w:r>
      <w:proofErr w:type="gramStart"/>
      <w:r w:rsidRPr="00F413EB">
        <w:rPr>
          <w:rStyle w:val="Style13ptBold"/>
          <w:rFonts w:asciiTheme="minorHAnsi" w:hAnsiTheme="minorHAnsi" w:cstheme="minorHAnsi"/>
          <w:b w:val="0"/>
          <w:bCs w:val="0"/>
          <w:sz w:val="16"/>
          <w:szCs w:val="16"/>
        </w:rPr>
        <w:t>Program</w:t>
      </w:r>
      <w:proofErr w:type="gramEnd"/>
      <w:r w:rsidRPr="00F413EB">
        <w:rPr>
          <w:rStyle w:val="Style13ptBold"/>
          <w:rFonts w:asciiTheme="minorHAnsi" w:hAnsiTheme="minorHAnsi" w:cstheme="minorHAnsi"/>
          <w:b w:val="0"/>
          <w:bCs w:val="0"/>
          <w:sz w:val="16"/>
          <w:szCs w:val="16"/>
        </w:rPr>
        <w:t xml:space="preserve"> and a senior scientist at the Physicians for Social Responsibility) “Nuclear War, Nuclear Winter, and Human Extinction,” Federation of American Scientists, 10/14/2015] DD</w:t>
      </w:r>
      <w:r w:rsidRPr="00F413EB">
        <w:rPr>
          <w:rFonts w:asciiTheme="minorHAnsi" w:eastAsia="Times New Roman" w:hAnsiTheme="minorHAnsi" w:cstheme="minorHAnsi"/>
        </w:rPr>
        <w:br/>
        <w:t xml:space="preserve">While it is impossible to precisely predict all the human impacts that would result from a nuclear winter, it is relatively simple to predict those which would be most profound. That is, a </w:t>
      </w:r>
      <w:r w:rsidRPr="00F413EB">
        <w:rPr>
          <w:rStyle w:val="StyleUnderline"/>
          <w:rFonts w:asciiTheme="minorHAnsi" w:hAnsiTheme="minorHAnsi" w:cstheme="minorHAnsi"/>
          <w:highlight w:val="green"/>
        </w:rPr>
        <w:t xml:space="preserve">nuclear winter would cause </w:t>
      </w:r>
      <w:r w:rsidRPr="00F413EB">
        <w:rPr>
          <w:rStyle w:val="Emphasis"/>
          <w:rFonts w:asciiTheme="minorHAnsi" w:hAnsiTheme="minorHAnsi" w:cstheme="minorHAnsi"/>
        </w:rPr>
        <w:t xml:space="preserve">most </w:t>
      </w:r>
      <w:r w:rsidRPr="00F413EB">
        <w:rPr>
          <w:rStyle w:val="Emphasis"/>
          <w:rFonts w:asciiTheme="minorHAnsi" w:hAnsiTheme="minorHAnsi" w:cstheme="minorHAnsi"/>
          <w:highlight w:val="green"/>
        </w:rPr>
        <w:t>humans</w:t>
      </w:r>
      <w:r w:rsidRPr="00F413EB">
        <w:rPr>
          <w:rStyle w:val="StyleUnderline"/>
          <w:rFonts w:asciiTheme="minorHAnsi" w:hAnsiTheme="minorHAnsi" w:cstheme="minorHAnsi"/>
        </w:rPr>
        <w:t xml:space="preserve"> and large animals </w:t>
      </w:r>
      <w:r w:rsidRPr="00F413EB">
        <w:rPr>
          <w:rStyle w:val="Emphasis"/>
          <w:rFonts w:asciiTheme="minorHAnsi" w:hAnsiTheme="minorHAnsi" w:cstheme="minorHAnsi"/>
          <w:highlight w:val="green"/>
        </w:rPr>
        <w:t>to die</w:t>
      </w:r>
      <w:r w:rsidRPr="00F413EB">
        <w:rPr>
          <w:rStyle w:val="StyleUnderline"/>
          <w:rFonts w:asciiTheme="minorHAnsi" w:hAnsiTheme="minorHAnsi" w:cstheme="minorHAnsi"/>
        </w:rPr>
        <w:t xml:space="preserve"> from nuclear famine </w:t>
      </w:r>
      <w:r w:rsidRPr="00F413EB">
        <w:rPr>
          <w:rStyle w:val="StyleUnderline"/>
          <w:rFonts w:asciiTheme="minorHAnsi" w:hAnsiTheme="minorHAnsi" w:cstheme="minorHAnsi"/>
          <w:highlight w:val="green"/>
        </w:rPr>
        <w:t xml:space="preserve">in a </w:t>
      </w:r>
      <w:r w:rsidRPr="00F413EB">
        <w:rPr>
          <w:rStyle w:val="Emphasis"/>
          <w:rFonts w:asciiTheme="minorHAnsi" w:hAnsiTheme="minorHAnsi" w:cstheme="minorHAnsi"/>
          <w:highlight w:val="green"/>
        </w:rPr>
        <w:t>mass extinction</w:t>
      </w:r>
      <w:r w:rsidRPr="00F413EB">
        <w:rPr>
          <w:rStyle w:val="StyleUnderline"/>
          <w:rFonts w:asciiTheme="minorHAnsi" w:hAnsiTheme="minorHAnsi" w:cstheme="minorHAnsi"/>
        </w:rPr>
        <w:t xml:space="preserve"> event</w:t>
      </w:r>
      <w:r w:rsidRPr="00F413EB">
        <w:rPr>
          <w:rFonts w:asciiTheme="minorHAnsi" w:hAnsiTheme="minorHAnsi" w:cstheme="minorHAnsi"/>
        </w:rPr>
        <w:t xml:space="preserve"> </w:t>
      </w:r>
      <w:proofErr w:type="gramStart"/>
      <w:r w:rsidRPr="00F413EB">
        <w:rPr>
          <w:rFonts w:asciiTheme="minorHAnsi" w:eastAsia="Times New Roman" w:hAnsiTheme="minorHAnsi" w:cstheme="minorHAnsi"/>
        </w:rPr>
        <w:t>similar to</w:t>
      </w:r>
      <w:proofErr w:type="gramEnd"/>
      <w:r w:rsidRPr="00F413EB">
        <w:rPr>
          <w:rFonts w:asciiTheme="minorHAnsi" w:eastAsia="Times New Roman" w:hAnsiTheme="minorHAnsi" w:cstheme="minorHAnsi"/>
        </w:rPr>
        <w:t xml:space="preserve"> the one that wiped out the dinosaurs.</w:t>
      </w:r>
    </w:p>
    <w:p w14:paraId="75A56619" w14:textId="77777777" w:rsidR="00164627" w:rsidRDefault="00164627" w:rsidP="00164627">
      <w:pPr>
        <w:shd w:val="clear" w:color="auto" w:fill="FFFFFF"/>
        <w:spacing w:after="150" w:line="240" w:lineRule="auto"/>
        <w:rPr>
          <w:rFonts w:asciiTheme="minorHAnsi" w:eastAsia="Times New Roman" w:hAnsiTheme="minorHAnsi" w:cstheme="minorHAnsi"/>
        </w:rPr>
      </w:pPr>
      <w:r w:rsidRPr="00F413EB">
        <w:rPr>
          <w:rStyle w:val="StyleUnderline"/>
          <w:rFonts w:asciiTheme="minorHAnsi" w:hAnsiTheme="minorHAnsi" w:cstheme="minorHAnsi"/>
        </w:rPr>
        <w:t>Following the detonation</w:t>
      </w:r>
      <w:r w:rsidRPr="00F413EB">
        <w:rPr>
          <w:rFonts w:asciiTheme="minorHAnsi" w:eastAsia="Times New Roman" w:hAnsiTheme="minorHAnsi" w:cstheme="minorHAnsi"/>
        </w:rPr>
        <w:t xml:space="preserve"> (in conflict) </w:t>
      </w:r>
      <w:r w:rsidRPr="00F413EB">
        <w:rPr>
          <w:rStyle w:val="StyleUnderline"/>
          <w:rFonts w:asciiTheme="minorHAnsi" w:hAnsiTheme="minorHAnsi" w:cstheme="minorHAnsi"/>
        </w:rPr>
        <w:t>of</w:t>
      </w:r>
      <w:r w:rsidRPr="00F413EB">
        <w:rPr>
          <w:rFonts w:asciiTheme="minorHAnsi" w:eastAsia="Times New Roman" w:hAnsiTheme="minorHAnsi" w:cstheme="minorHAnsi"/>
        </w:rPr>
        <w:t xml:space="preserve"> US and/or Russian launch-ready strategic </w:t>
      </w:r>
      <w:r w:rsidRPr="00F413EB">
        <w:rPr>
          <w:rStyle w:val="StyleUnderline"/>
          <w:rFonts w:asciiTheme="minorHAnsi" w:hAnsiTheme="minorHAnsi" w:cstheme="minorHAnsi"/>
        </w:rPr>
        <w:t xml:space="preserve">nuclear weapons, </w:t>
      </w:r>
      <w:r w:rsidRPr="00F413EB">
        <w:rPr>
          <w:rStyle w:val="StyleUnderline"/>
          <w:rFonts w:asciiTheme="minorHAnsi" w:hAnsiTheme="minorHAnsi" w:cstheme="minorHAnsi"/>
          <w:highlight w:val="green"/>
        </w:rPr>
        <w:t>nuclear firestorms would burn</w:t>
      </w:r>
      <w:r w:rsidRPr="00F413EB">
        <w:rPr>
          <w:rStyle w:val="StyleUnderline"/>
          <w:rFonts w:asciiTheme="minorHAnsi" w:hAnsiTheme="minorHAnsi" w:cstheme="minorHAnsi"/>
        </w:rPr>
        <w:t xml:space="preserve"> simultaneously over a total land surface area of many thousands or </w:t>
      </w:r>
      <w:r w:rsidRPr="00F413EB">
        <w:rPr>
          <w:rStyle w:val="StyleUnderline"/>
          <w:rFonts w:asciiTheme="minorHAnsi" w:hAnsiTheme="minorHAnsi" w:cstheme="minorHAnsi"/>
          <w:highlight w:val="green"/>
        </w:rPr>
        <w:t>tens of thousands of</w:t>
      </w:r>
      <w:r w:rsidRPr="00F413EB">
        <w:rPr>
          <w:rStyle w:val="StyleUnderline"/>
          <w:rFonts w:asciiTheme="minorHAnsi" w:hAnsiTheme="minorHAnsi" w:cstheme="minorHAnsi"/>
        </w:rPr>
        <w:t xml:space="preserve"> square </w:t>
      </w:r>
      <w:r w:rsidRPr="00F413EB">
        <w:rPr>
          <w:rStyle w:val="StyleUnderline"/>
          <w:rFonts w:asciiTheme="minorHAnsi" w:hAnsiTheme="minorHAnsi" w:cstheme="minorHAnsi"/>
          <w:highlight w:val="green"/>
        </w:rPr>
        <w:t>miles. These</w:t>
      </w:r>
      <w:r w:rsidRPr="00F413EB">
        <w:rPr>
          <w:rStyle w:val="StyleUnderline"/>
          <w:rFonts w:asciiTheme="minorHAnsi" w:hAnsiTheme="minorHAnsi" w:cstheme="minorHAnsi"/>
        </w:rPr>
        <w:t xml:space="preserve"> mass </w:t>
      </w:r>
      <w:r w:rsidRPr="00F413EB">
        <w:rPr>
          <w:rStyle w:val="StyleUnderline"/>
          <w:rFonts w:asciiTheme="minorHAnsi" w:hAnsiTheme="minorHAnsi" w:cstheme="minorHAnsi"/>
          <w:highlight w:val="green"/>
        </w:rPr>
        <w:t>fires</w:t>
      </w:r>
      <w:r w:rsidRPr="00F413EB">
        <w:rPr>
          <w:rStyle w:val="StyleUnderline"/>
          <w:rFonts w:asciiTheme="minorHAnsi" w:hAnsiTheme="minorHAnsi" w:cstheme="minorHAnsi"/>
        </w:rPr>
        <w:t xml:space="preserve">, many of which </w:t>
      </w:r>
      <w:r w:rsidRPr="00F413EB">
        <w:rPr>
          <w:rStyle w:val="StyleUnderline"/>
          <w:rFonts w:asciiTheme="minorHAnsi" w:hAnsiTheme="minorHAnsi" w:cstheme="minorHAnsi"/>
          <w:highlight w:val="green"/>
        </w:rPr>
        <w:t>would rage over</w:t>
      </w:r>
      <w:r w:rsidRPr="00F413EB">
        <w:rPr>
          <w:rStyle w:val="StyleUnderline"/>
          <w:rFonts w:asciiTheme="minorHAnsi" w:hAnsiTheme="minorHAnsi" w:cstheme="minorHAnsi"/>
        </w:rPr>
        <w:t xml:space="preserve"> large </w:t>
      </w:r>
      <w:r w:rsidRPr="00F413EB">
        <w:rPr>
          <w:rStyle w:val="Emphasis"/>
          <w:rFonts w:asciiTheme="minorHAnsi" w:hAnsiTheme="minorHAnsi" w:cstheme="minorHAnsi"/>
          <w:highlight w:val="green"/>
        </w:rPr>
        <w:t>cities and industrial areas</w:t>
      </w:r>
      <w:r w:rsidRPr="00F413EB">
        <w:rPr>
          <w:rStyle w:val="StyleUnderline"/>
          <w:rFonts w:asciiTheme="minorHAnsi" w:hAnsiTheme="minorHAnsi" w:cstheme="minorHAnsi"/>
        </w:rPr>
        <w:t xml:space="preserve">, would release many tens of </w:t>
      </w:r>
      <w:r w:rsidRPr="00F413EB">
        <w:rPr>
          <w:rStyle w:val="StyleUnderline"/>
          <w:rFonts w:asciiTheme="minorHAnsi" w:hAnsiTheme="minorHAnsi" w:cstheme="minorHAnsi"/>
          <w:highlight w:val="green"/>
        </w:rPr>
        <w:t>millions of tons of</w:t>
      </w:r>
      <w:r w:rsidRPr="00F413EB">
        <w:rPr>
          <w:rStyle w:val="StyleUnderline"/>
          <w:rFonts w:asciiTheme="minorHAnsi" w:hAnsiTheme="minorHAnsi" w:cstheme="minorHAnsi"/>
        </w:rPr>
        <w:t xml:space="preserve"> black </w:t>
      </w:r>
      <w:r w:rsidRPr="00F413EB">
        <w:rPr>
          <w:rStyle w:val="StyleUnderline"/>
          <w:rFonts w:asciiTheme="minorHAnsi" w:hAnsiTheme="minorHAnsi" w:cstheme="minorHAnsi"/>
          <w:highlight w:val="green"/>
        </w:rPr>
        <w:t>carbon</w:t>
      </w:r>
      <w:r w:rsidRPr="00F413EB">
        <w:rPr>
          <w:rStyle w:val="StyleUnderline"/>
          <w:rFonts w:asciiTheme="minorHAnsi" w:hAnsiTheme="minorHAnsi" w:cstheme="minorHAnsi"/>
        </w:rPr>
        <w:t xml:space="preserve"> soot and smoke</w:t>
      </w:r>
      <w:r w:rsidRPr="00F413EB">
        <w:rPr>
          <w:rFonts w:asciiTheme="minorHAnsi" w:eastAsia="Times New Roman" w:hAnsiTheme="minorHAnsi" w:cstheme="minorHAnsi"/>
        </w:rPr>
        <w:t xml:space="preserve"> (up </w:t>
      </w:r>
      <w:r w:rsidRPr="00F413EB">
        <w:rPr>
          <w:rFonts w:asciiTheme="minorHAnsi" w:hAnsiTheme="minorHAnsi" w:cstheme="minorHAnsi"/>
        </w:rPr>
        <w:t>to 180 million tons, according</w:t>
      </w:r>
      <w:r w:rsidRPr="00F413EB">
        <w:rPr>
          <w:rFonts w:asciiTheme="minorHAnsi" w:eastAsia="Times New Roman" w:hAnsiTheme="minorHAnsi" w:cstheme="minorHAnsi"/>
        </w:rPr>
        <w:t xml:space="preserve"> to peer-reviewed studies), </w:t>
      </w:r>
      <w:r w:rsidRPr="00F413EB">
        <w:rPr>
          <w:rStyle w:val="StyleUnderline"/>
          <w:rFonts w:asciiTheme="minorHAnsi" w:hAnsiTheme="minorHAnsi" w:cstheme="minorHAnsi"/>
        </w:rPr>
        <w:t xml:space="preserve">which </w:t>
      </w:r>
      <w:r w:rsidRPr="00F413EB">
        <w:rPr>
          <w:rStyle w:val="StyleUnderline"/>
          <w:rFonts w:asciiTheme="minorHAnsi" w:hAnsiTheme="minorHAnsi" w:cstheme="minorHAnsi"/>
          <w:highlight w:val="green"/>
        </w:rPr>
        <w:t>would rise</w:t>
      </w:r>
      <w:r w:rsidRPr="00F413EB">
        <w:rPr>
          <w:rStyle w:val="StyleUnderline"/>
          <w:rFonts w:asciiTheme="minorHAnsi" w:hAnsiTheme="minorHAnsi" w:cstheme="minorHAnsi"/>
        </w:rPr>
        <w:t xml:space="preserve"> rapidly </w:t>
      </w:r>
      <w:r w:rsidRPr="00F413EB">
        <w:rPr>
          <w:rStyle w:val="Emphasis"/>
          <w:rFonts w:asciiTheme="minorHAnsi" w:hAnsiTheme="minorHAnsi" w:cstheme="minorHAnsi"/>
        </w:rPr>
        <w:t>above cloud level</w:t>
      </w:r>
      <w:r w:rsidRPr="00F413EB">
        <w:rPr>
          <w:rStyle w:val="StyleUnderline"/>
          <w:rFonts w:asciiTheme="minorHAnsi" w:hAnsiTheme="minorHAnsi" w:cstheme="minorHAnsi"/>
        </w:rPr>
        <w:t xml:space="preserve"> and </w:t>
      </w:r>
      <w:r w:rsidRPr="00F413EB">
        <w:rPr>
          <w:rStyle w:val="StyleUnderline"/>
          <w:rFonts w:asciiTheme="minorHAnsi" w:hAnsiTheme="minorHAnsi" w:cstheme="minorHAnsi"/>
          <w:highlight w:val="green"/>
        </w:rPr>
        <w:t xml:space="preserve">into the </w:t>
      </w:r>
      <w:r w:rsidRPr="00F413EB">
        <w:rPr>
          <w:rStyle w:val="Emphasis"/>
          <w:rFonts w:asciiTheme="minorHAnsi" w:hAnsiTheme="minorHAnsi" w:cstheme="minorHAnsi"/>
          <w:highlight w:val="green"/>
        </w:rPr>
        <w:t>stratosphere.</w:t>
      </w:r>
      <w:r w:rsidRPr="00F413EB">
        <w:rPr>
          <w:rFonts w:asciiTheme="minorHAnsi" w:eastAsia="Times New Roman" w:hAnsiTheme="minorHAnsi" w:cstheme="minorHAnsi"/>
        </w:rPr>
        <w:t xml:space="preserve"> </w:t>
      </w:r>
    </w:p>
    <w:p w14:paraId="654ABD06" w14:textId="77777777" w:rsidR="00164627" w:rsidRDefault="00164627" w:rsidP="00164627">
      <w:pPr>
        <w:shd w:val="clear" w:color="auto" w:fill="FFFFFF"/>
        <w:spacing w:after="150" w:line="240" w:lineRule="auto"/>
        <w:rPr>
          <w:rFonts w:asciiTheme="minorHAnsi" w:eastAsia="Times New Roman" w:hAnsiTheme="minorHAnsi" w:cstheme="minorHAnsi"/>
        </w:rPr>
      </w:pPr>
    </w:p>
    <w:p w14:paraId="7F427767"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r w:rsidRPr="00F413EB">
        <w:rPr>
          <w:rFonts w:asciiTheme="minorHAnsi" w:eastAsia="Times New Roman" w:hAnsiTheme="minorHAnsi" w:cstheme="minorHAnsi"/>
        </w:rPr>
        <w:t>[F</w:t>
      </w:r>
      <w:r w:rsidRPr="00F413EB">
        <w:rPr>
          <w:rFonts w:asciiTheme="minorHAnsi" w:hAnsiTheme="minorHAnsi" w:cstheme="minorHAnsi"/>
        </w:rPr>
        <w:t>or an explanation of the calculation of smoke emissions, see Atmospheric effects &amp; societal consequences of regional scale nuclear conflicts.]</w:t>
      </w:r>
    </w:p>
    <w:p w14:paraId="33EB9DA9" w14:textId="77777777" w:rsidR="00164627" w:rsidRPr="00F413EB" w:rsidRDefault="00164627" w:rsidP="00164627">
      <w:pPr>
        <w:shd w:val="clear" w:color="auto" w:fill="FFFFFF"/>
        <w:spacing w:after="150" w:line="240" w:lineRule="auto"/>
        <w:rPr>
          <w:rStyle w:val="StyleUnderline"/>
          <w:rFonts w:asciiTheme="minorHAnsi" w:hAnsiTheme="minorHAnsi" w:cstheme="minorHAnsi"/>
        </w:rPr>
      </w:pPr>
      <w:r w:rsidRPr="00F413EB">
        <w:rPr>
          <w:rFonts w:asciiTheme="minorHAnsi" w:eastAsia="Times New Roman" w:hAnsiTheme="minorHAnsi" w:cstheme="minorHAnsi"/>
        </w:rPr>
        <w:t xml:space="preserve">The scientists who completed </w:t>
      </w:r>
      <w:r w:rsidRPr="00F413EB">
        <w:rPr>
          <w:rStyle w:val="StyleUnderline"/>
          <w:rFonts w:asciiTheme="minorHAnsi" w:hAnsiTheme="minorHAnsi" w:cstheme="minorHAnsi"/>
          <w:highlight w:val="green"/>
        </w:rPr>
        <w:t xml:space="preserve">the </w:t>
      </w:r>
      <w:r w:rsidRPr="00F413EB">
        <w:rPr>
          <w:rStyle w:val="Emphasis"/>
          <w:rFonts w:asciiTheme="minorHAnsi" w:hAnsiTheme="minorHAnsi" w:cstheme="minorHAnsi"/>
          <w:highlight w:val="green"/>
        </w:rPr>
        <w:t>most recent</w:t>
      </w:r>
      <w:r w:rsidRPr="00F413EB">
        <w:rPr>
          <w:rStyle w:val="Emphasis"/>
          <w:rFonts w:asciiTheme="minorHAnsi" w:hAnsiTheme="minorHAnsi" w:cstheme="minorHAnsi"/>
        </w:rPr>
        <w:t xml:space="preserve"> peer-reviewed </w:t>
      </w:r>
      <w:r w:rsidRPr="00F413EB">
        <w:rPr>
          <w:rStyle w:val="Emphasis"/>
          <w:rFonts w:asciiTheme="minorHAnsi" w:hAnsiTheme="minorHAnsi" w:cstheme="minorHAnsi"/>
          <w:highlight w:val="green"/>
        </w:rPr>
        <w:t>studies</w:t>
      </w:r>
      <w:r w:rsidRPr="00F413EB">
        <w:rPr>
          <w:rStyle w:val="StyleUnderline"/>
          <w:rFonts w:asciiTheme="minorHAnsi" w:hAnsiTheme="minorHAnsi" w:cstheme="minorHAnsi"/>
        </w:rPr>
        <w:t xml:space="preserve"> on nuclear winter </w:t>
      </w:r>
      <w:r w:rsidRPr="00F413EB">
        <w:rPr>
          <w:rStyle w:val="StyleUnderline"/>
          <w:rFonts w:asciiTheme="minorHAnsi" w:hAnsiTheme="minorHAnsi" w:cstheme="minorHAnsi"/>
          <w:highlight w:val="green"/>
        </w:rPr>
        <w:t>discovered that</w:t>
      </w:r>
      <w:r w:rsidRPr="00F413EB">
        <w:rPr>
          <w:rStyle w:val="StyleUnderline"/>
          <w:rFonts w:asciiTheme="minorHAnsi" w:hAnsiTheme="minorHAnsi" w:cstheme="minorHAnsi"/>
        </w:rPr>
        <w:t xml:space="preserve"> the </w:t>
      </w:r>
      <w:r w:rsidRPr="00F413EB">
        <w:rPr>
          <w:rStyle w:val="StyleUnderline"/>
          <w:rFonts w:asciiTheme="minorHAnsi" w:hAnsiTheme="minorHAnsi" w:cstheme="minorHAnsi"/>
          <w:highlight w:val="green"/>
        </w:rPr>
        <w:t>sunlight would</w:t>
      </w:r>
      <w:r w:rsidRPr="00F413EB">
        <w:rPr>
          <w:rStyle w:val="StyleUnderline"/>
          <w:rFonts w:asciiTheme="minorHAnsi" w:hAnsiTheme="minorHAnsi" w:cstheme="minorHAnsi"/>
        </w:rPr>
        <w:t xml:space="preserve"> heat the smoke, </w:t>
      </w:r>
      <w:r w:rsidRPr="00F413EB">
        <w:rPr>
          <w:rStyle w:val="StyleUnderline"/>
          <w:rFonts w:asciiTheme="minorHAnsi" w:hAnsiTheme="minorHAnsi" w:cstheme="minorHAnsi"/>
          <w:highlight w:val="green"/>
        </w:rPr>
        <w:t xml:space="preserve">producing a </w:t>
      </w:r>
      <w:r w:rsidRPr="00F413EB">
        <w:rPr>
          <w:rStyle w:val="StyleUnderline"/>
          <w:rFonts w:asciiTheme="minorHAnsi" w:hAnsiTheme="minorHAnsi" w:cstheme="minorHAnsi"/>
        </w:rPr>
        <w:t>self-</w:t>
      </w:r>
      <w:r w:rsidRPr="00F413EB">
        <w:rPr>
          <w:rStyle w:val="StyleUnderline"/>
          <w:rFonts w:asciiTheme="minorHAnsi" w:hAnsiTheme="minorHAnsi" w:cstheme="minorHAnsi"/>
          <w:highlight w:val="green"/>
        </w:rPr>
        <w:t>lofting effect that would</w:t>
      </w:r>
      <w:r w:rsidRPr="00F413EB">
        <w:rPr>
          <w:rStyle w:val="StyleUnderline"/>
          <w:rFonts w:asciiTheme="minorHAnsi" w:hAnsiTheme="minorHAnsi" w:cstheme="minorHAnsi"/>
        </w:rPr>
        <w:t xml:space="preserve"> not only </w:t>
      </w:r>
      <w:r w:rsidRPr="00F413EB">
        <w:rPr>
          <w:rStyle w:val="StyleUnderline"/>
          <w:rFonts w:asciiTheme="minorHAnsi" w:hAnsiTheme="minorHAnsi" w:cstheme="minorHAnsi"/>
          <w:highlight w:val="green"/>
        </w:rPr>
        <w:t>aid the rise of the smoke</w:t>
      </w:r>
      <w:r w:rsidRPr="00F413EB">
        <w:rPr>
          <w:rStyle w:val="StyleUnderline"/>
          <w:rFonts w:asciiTheme="minorHAnsi" w:hAnsiTheme="minorHAnsi" w:cstheme="minorHAnsi"/>
        </w:rPr>
        <w:t xml:space="preserve"> into the stratosphere </w:t>
      </w:r>
      <w:r w:rsidRPr="00F413EB">
        <w:rPr>
          <w:rStyle w:val="StyleUnderline"/>
          <w:rFonts w:asciiTheme="minorHAnsi" w:hAnsiTheme="minorHAnsi" w:cstheme="minorHAnsi"/>
          <w:highlight w:val="green"/>
        </w:rPr>
        <w:t xml:space="preserve">(above cloud level, where it </w:t>
      </w:r>
      <w:r w:rsidRPr="00F413EB">
        <w:rPr>
          <w:rStyle w:val="Emphasis"/>
          <w:rFonts w:asciiTheme="minorHAnsi" w:hAnsiTheme="minorHAnsi" w:cstheme="minorHAnsi"/>
          <w:highlight w:val="green"/>
        </w:rPr>
        <w:t>could not be rained out</w:t>
      </w:r>
      <w:r w:rsidRPr="00F413EB">
        <w:rPr>
          <w:rStyle w:val="StyleUnderline"/>
          <w:rFonts w:asciiTheme="minorHAnsi" w:hAnsiTheme="minorHAnsi" w:cstheme="minorHAnsi"/>
        </w:rPr>
        <w:t xml:space="preserve">), but act to keep the smoke in the stratosphere for 10 years or more. </w:t>
      </w:r>
      <w:r w:rsidRPr="00F413EB">
        <w:rPr>
          <w:rStyle w:val="StyleUnderline"/>
          <w:rFonts w:asciiTheme="minorHAnsi" w:hAnsiTheme="minorHAnsi" w:cstheme="minorHAnsi"/>
          <w:highlight w:val="green"/>
        </w:rPr>
        <w:t>The longevity of the smoke layer would</w:t>
      </w:r>
      <w:r w:rsidRPr="00F413EB">
        <w:rPr>
          <w:rStyle w:val="StyleUnderline"/>
          <w:rFonts w:asciiTheme="minorHAnsi" w:hAnsiTheme="minorHAnsi" w:cstheme="minorHAnsi"/>
        </w:rPr>
        <w:t xml:space="preserve"> act to greatly </w:t>
      </w:r>
      <w:r w:rsidRPr="00F413EB">
        <w:rPr>
          <w:rStyle w:val="StyleUnderline"/>
          <w:rFonts w:asciiTheme="minorHAnsi" w:hAnsiTheme="minorHAnsi" w:cstheme="minorHAnsi"/>
          <w:highlight w:val="green"/>
        </w:rPr>
        <w:t>increase the severity of its effects upon the biosphere.</w:t>
      </w:r>
    </w:p>
    <w:p w14:paraId="710C1DF4"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r w:rsidRPr="00F413EB">
        <w:rPr>
          <w:rStyle w:val="StyleUnderline"/>
          <w:rFonts w:asciiTheme="minorHAnsi" w:hAnsiTheme="minorHAnsi" w:cstheme="minorHAnsi"/>
        </w:rPr>
        <w:t>Once in the stratosphere, the smoke</w:t>
      </w:r>
      <w:r w:rsidRPr="00F413EB">
        <w:rPr>
          <w:rFonts w:asciiTheme="minorHAnsi" w:eastAsia="Times New Roman" w:hAnsiTheme="minorHAnsi" w:cstheme="minorHAnsi"/>
        </w:rPr>
        <w:t xml:space="preserve"> (predicted to be produced by a range of strategic nuclear wars) </w:t>
      </w:r>
      <w:r w:rsidRPr="00F413EB">
        <w:rPr>
          <w:rStyle w:val="StyleUnderline"/>
          <w:rFonts w:asciiTheme="minorHAnsi" w:hAnsiTheme="minorHAnsi" w:cstheme="minorHAnsi"/>
        </w:rPr>
        <w:t xml:space="preserve">would rapidly engulf the Earth and form a dense stratospheric smoke layer. </w:t>
      </w:r>
      <w:r w:rsidRPr="00F413EB">
        <w:rPr>
          <w:rFonts w:asciiTheme="minorHAnsi" w:hAnsiTheme="minorHAnsi" w:cstheme="minorHAnsi"/>
        </w:rPr>
        <w:t>The</w:t>
      </w:r>
      <w:r w:rsidRPr="00F413EB">
        <w:rPr>
          <w:rFonts w:asciiTheme="minorHAnsi" w:eastAsia="Times New Roman" w:hAnsiTheme="minorHAnsi" w:cstheme="minorHAnsi"/>
        </w:rPr>
        <w:t xml:space="preserve"> smoke from a war fought with strategic nuclear weapons would quickly prevent up to 70% of sunlight from reaching the surface of the Northern Hemisphere and 35% of sunlight from reaching the surface of the Southern Hemisphere. </w:t>
      </w:r>
      <w:r w:rsidRPr="00F413EB">
        <w:rPr>
          <w:rStyle w:val="StyleUnderline"/>
          <w:rFonts w:asciiTheme="minorHAnsi" w:hAnsiTheme="minorHAnsi" w:cstheme="minorHAnsi"/>
          <w:highlight w:val="green"/>
        </w:rPr>
        <w:t>Such an enormous loss of</w:t>
      </w:r>
      <w:r w:rsidRPr="00F413EB">
        <w:rPr>
          <w:rStyle w:val="StyleUnderline"/>
          <w:rFonts w:asciiTheme="minorHAnsi" w:hAnsiTheme="minorHAnsi" w:cstheme="minorHAnsi"/>
        </w:rPr>
        <w:t xml:space="preserve"> warming </w:t>
      </w:r>
      <w:r w:rsidRPr="00F413EB">
        <w:rPr>
          <w:rStyle w:val="StyleUnderline"/>
          <w:rFonts w:asciiTheme="minorHAnsi" w:hAnsiTheme="minorHAnsi" w:cstheme="minorHAnsi"/>
          <w:highlight w:val="green"/>
        </w:rPr>
        <w:t xml:space="preserve">sunlight would produce </w:t>
      </w:r>
      <w:r w:rsidRPr="00F413EB">
        <w:rPr>
          <w:rStyle w:val="Emphasis"/>
          <w:rFonts w:asciiTheme="minorHAnsi" w:hAnsiTheme="minorHAnsi" w:cstheme="minorHAnsi"/>
          <w:highlight w:val="green"/>
        </w:rPr>
        <w:t>Ice Age</w:t>
      </w:r>
      <w:r w:rsidRPr="00F413EB">
        <w:rPr>
          <w:rStyle w:val="Emphasis"/>
          <w:rFonts w:asciiTheme="minorHAnsi" w:hAnsiTheme="minorHAnsi" w:cstheme="minorHAnsi"/>
        </w:rPr>
        <w:t xml:space="preserve"> weather </w:t>
      </w:r>
      <w:r w:rsidRPr="00F413EB">
        <w:rPr>
          <w:rStyle w:val="Emphasis"/>
          <w:rFonts w:asciiTheme="minorHAnsi" w:hAnsiTheme="minorHAnsi" w:cstheme="minorHAnsi"/>
          <w:highlight w:val="green"/>
        </w:rPr>
        <w:t>conditions</w:t>
      </w:r>
      <w:r w:rsidRPr="00F413EB">
        <w:rPr>
          <w:rStyle w:val="StyleUnderline"/>
          <w:rFonts w:asciiTheme="minorHAnsi" w:hAnsiTheme="minorHAnsi" w:cstheme="minorHAnsi"/>
        </w:rPr>
        <w:t xml:space="preserve"> on Earth in a matter of weeks. For a period of 1-3 years following the war, </w:t>
      </w:r>
      <w:r w:rsidRPr="00F413EB">
        <w:rPr>
          <w:rStyle w:val="StyleUnderline"/>
          <w:rFonts w:asciiTheme="minorHAnsi" w:hAnsiTheme="minorHAnsi" w:cstheme="minorHAnsi"/>
          <w:highlight w:val="green"/>
        </w:rPr>
        <w:t xml:space="preserve">temperatures would fall </w:t>
      </w:r>
      <w:r w:rsidRPr="00F413EB">
        <w:rPr>
          <w:rStyle w:val="Emphasis"/>
          <w:rFonts w:asciiTheme="minorHAnsi" w:hAnsiTheme="minorHAnsi" w:cstheme="minorHAnsi"/>
          <w:highlight w:val="green"/>
        </w:rPr>
        <w:t>below freezing</w:t>
      </w:r>
      <w:r w:rsidRPr="00F413EB">
        <w:rPr>
          <w:rStyle w:val="StyleUnderline"/>
          <w:rFonts w:asciiTheme="minorHAnsi" w:hAnsiTheme="minorHAnsi" w:cstheme="minorHAnsi"/>
        </w:rPr>
        <w:t> every day </w:t>
      </w:r>
      <w:r w:rsidRPr="00F413EB">
        <w:rPr>
          <w:rStyle w:val="StyleUnderline"/>
          <w:rFonts w:asciiTheme="minorHAnsi" w:hAnsiTheme="minorHAnsi" w:cstheme="minorHAnsi"/>
          <w:highlight w:val="green"/>
        </w:rPr>
        <w:t>in</w:t>
      </w:r>
      <w:r w:rsidRPr="00F413EB">
        <w:rPr>
          <w:rStyle w:val="StyleUnderline"/>
          <w:rFonts w:asciiTheme="minorHAnsi" w:hAnsiTheme="minorHAnsi" w:cstheme="minorHAnsi"/>
        </w:rPr>
        <w:t xml:space="preserve"> the </w:t>
      </w:r>
      <w:r w:rsidRPr="00F413EB">
        <w:rPr>
          <w:rStyle w:val="Emphasis"/>
          <w:rFonts w:asciiTheme="minorHAnsi" w:hAnsiTheme="minorHAnsi" w:cstheme="minorHAnsi"/>
          <w:highlight w:val="green"/>
        </w:rPr>
        <w:t>central agricultural zones</w:t>
      </w:r>
      <w:r w:rsidRPr="00F413EB">
        <w:rPr>
          <w:rStyle w:val="StyleUnderline"/>
          <w:rFonts w:asciiTheme="minorHAnsi" w:hAnsiTheme="minorHAnsi" w:cstheme="minorHAnsi"/>
        </w:rPr>
        <w:t xml:space="preserve"> of North America and Eurasia.</w:t>
      </w:r>
      <w:r w:rsidRPr="00F413EB">
        <w:rPr>
          <w:rFonts w:asciiTheme="minorHAnsi" w:eastAsia="Times New Roman" w:hAnsiTheme="minorHAnsi" w:cstheme="minorHAnsi"/>
        </w:rPr>
        <w:t xml:space="preserve"> [For an explanation of nuclear winter, see </w:t>
      </w:r>
      <w:proofErr w:type="gramStart"/>
      <w:r w:rsidRPr="00F413EB">
        <w:rPr>
          <w:rFonts w:asciiTheme="minorHAnsi" w:hAnsiTheme="minorHAnsi" w:cstheme="minorHAnsi"/>
        </w:rPr>
        <w:t>Nuclear</w:t>
      </w:r>
      <w:proofErr w:type="gramEnd"/>
      <w:r w:rsidRPr="00F413EB">
        <w:rPr>
          <w:rFonts w:asciiTheme="minorHAnsi" w:hAnsiTheme="minorHAnsi" w:cstheme="minorHAnsi"/>
        </w:rPr>
        <w:t xml:space="preserve"> winter revisited with a modern climate model and current nuclear arsenals: Still catastrophic consequences.]</w:t>
      </w:r>
    </w:p>
    <w:p w14:paraId="78E6175E"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r w:rsidRPr="00F413EB">
        <w:rPr>
          <w:rStyle w:val="StyleUnderline"/>
          <w:rFonts w:asciiTheme="minorHAnsi" w:hAnsiTheme="minorHAnsi" w:cstheme="minorHAnsi"/>
        </w:rPr>
        <w:t xml:space="preserve">Nuclear winter would cause average global surface temperatures to become colder than they were at the height of the last Ice Age. Such extreme cold would </w:t>
      </w:r>
      <w:r w:rsidRPr="00F413EB">
        <w:rPr>
          <w:rStyle w:val="Emphasis"/>
          <w:rFonts w:asciiTheme="minorHAnsi" w:hAnsiTheme="minorHAnsi" w:cstheme="minorHAnsi"/>
          <w:highlight w:val="green"/>
        </w:rPr>
        <w:t>eliminate growing seasons</w:t>
      </w:r>
      <w:r w:rsidRPr="00F413EB">
        <w:rPr>
          <w:rStyle w:val="StyleUnderline"/>
          <w:rFonts w:asciiTheme="minorHAnsi" w:hAnsiTheme="minorHAnsi" w:cstheme="minorHAnsi"/>
        </w:rPr>
        <w:t xml:space="preserve"> for many years, probably </w:t>
      </w:r>
      <w:r w:rsidRPr="00F413EB">
        <w:rPr>
          <w:rStyle w:val="StyleUnderline"/>
          <w:rFonts w:asciiTheme="minorHAnsi" w:hAnsiTheme="minorHAnsi" w:cstheme="minorHAnsi"/>
          <w:highlight w:val="green"/>
        </w:rPr>
        <w:t xml:space="preserve">for </w:t>
      </w:r>
      <w:r w:rsidRPr="00F413EB">
        <w:rPr>
          <w:rStyle w:val="Emphasis"/>
          <w:rFonts w:asciiTheme="minorHAnsi" w:hAnsiTheme="minorHAnsi" w:cstheme="minorHAnsi"/>
          <w:highlight w:val="green"/>
        </w:rPr>
        <w:t>a decade</w:t>
      </w:r>
      <w:r w:rsidRPr="00F413EB">
        <w:rPr>
          <w:rStyle w:val="StyleUnderline"/>
          <w:rFonts w:asciiTheme="minorHAnsi" w:hAnsiTheme="minorHAnsi" w:cstheme="minorHAnsi"/>
        </w:rPr>
        <w:t xml:space="preserve"> or longer.</w:t>
      </w:r>
      <w:r w:rsidRPr="00F413EB">
        <w:rPr>
          <w:rFonts w:asciiTheme="minorHAnsi" w:eastAsia="Times New Roman" w:hAnsiTheme="minorHAnsi" w:cstheme="minorHAnsi"/>
        </w:rPr>
        <w:t xml:space="preserve"> Can you imagine a winter that lasts for ten years?</w:t>
      </w:r>
    </w:p>
    <w:p w14:paraId="2E1B698F"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r w:rsidRPr="00F413EB">
        <w:rPr>
          <w:rFonts w:asciiTheme="minorHAnsi" w:eastAsia="Times New Roman" w:hAnsiTheme="minorHAnsi" w:cstheme="minorHAnsi"/>
        </w:rPr>
        <w:t>The results of such a scenario are obvious. Temperatures would be much too cold to grow food, and they would remain this way long enough to cause most humans and animals to starve to death.</w:t>
      </w:r>
    </w:p>
    <w:p w14:paraId="6CAD68E4" w14:textId="77777777" w:rsidR="00164627" w:rsidRDefault="00164627" w:rsidP="00164627">
      <w:pPr>
        <w:shd w:val="clear" w:color="auto" w:fill="FFFFFF"/>
        <w:spacing w:after="150" w:line="240" w:lineRule="auto"/>
        <w:rPr>
          <w:rFonts w:asciiTheme="minorHAnsi" w:eastAsia="Times New Roman" w:hAnsiTheme="minorHAnsi" w:cstheme="minorHAnsi"/>
        </w:rPr>
      </w:pPr>
      <w:r w:rsidRPr="00F413EB">
        <w:rPr>
          <w:rStyle w:val="StyleUnderline"/>
          <w:rFonts w:asciiTheme="minorHAnsi" w:hAnsiTheme="minorHAnsi" w:cstheme="minorHAnsi"/>
        </w:rPr>
        <w:t xml:space="preserve">Global nuclear </w:t>
      </w:r>
      <w:r w:rsidRPr="00F413EB">
        <w:rPr>
          <w:rStyle w:val="StyleUnderline"/>
          <w:rFonts w:asciiTheme="minorHAnsi" w:hAnsiTheme="minorHAnsi" w:cstheme="minorHAnsi"/>
          <w:highlight w:val="green"/>
        </w:rPr>
        <w:t xml:space="preserve">famine would ensue in a setting in which the </w:t>
      </w:r>
      <w:r w:rsidRPr="00F413EB">
        <w:rPr>
          <w:rStyle w:val="Emphasis"/>
          <w:rFonts w:asciiTheme="minorHAnsi" w:hAnsiTheme="minorHAnsi" w:cstheme="minorHAnsi"/>
          <w:highlight w:val="green"/>
        </w:rPr>
        <w:t>infrastructure</w:t>
      </w:r>
      <w:r w:rsidRPr="00F413EB">
        <w:rPr>
          <w:rStyle w:val="StyleUnderline"/>
          <w:rFonts w:asciiTheme="minorHAnsi" w:hAnsiTheme="minorHAnsi" w:cstheme="minorHAnsi"/>
          <w:highlight w:val="green"/>
        </w:rPr>
        <w:t xml:space="preserve"> of</w:t>
      </w:r>
      <w:r w:rsidRPr="00F413EB">
        <w:rPr>
          <w:rStyle w:val="StyleUnderline"/>
          <w:rFonts w:asciiTheme="minorHAnsi" w:hAnsiTheme="minorHAnsi" w:cstheme="minorHAnsi"/>
        </w:rPr>
        <w:t xml:space="preserve"> the combatant </w:t>
      </w:r>
      <w:r w:rsidRPr="00F413EB">
        <w:rPr>
          <w:rStyle w:val="StyleUnderline"/>
          <w:rFonts w:asciiTheme="minorHAnsi" w:hAnsiTheme="minorHAnsi" w:cstheme="minorHAnsi"/>
          <w:highlight w:val="green"/>
        </w:rPr>
        <w:t>nations has been</w:t>
      </w:r>
      <w:r w:rsidRPr="00F413EB">
        <w:rPr>
          <w:rStyle w:val="StyleUnderline"/>
          <w:rFonts w:asciiTheme="minorHAnsi" w:hAnsiTheme="minorHAnsi" w:cstheme="minorHAnsi"/>
        </w:rPr>
        <w:t xml:space="preserve"> </w:t>
      </w:r>
      <w:proofErr w:type="gramStart"/>
      <w:r w:rsidRPr="00F413EB">
        <w:rPr>
          <w:rStyle w:val="StyleUnderline"/>
          <w:rFonts w:asciiTheme="minorHAnsi" w:hAnsiTheme="minorHAnsi" w:cstheme="minorHAnsi"/>
        </w:rPr>
        <w:t xml:space="preserve">totally </w:t>
      </w:r>
      <w:r w:rsidRPr="00F413EB">
        <w:rPr>
          <w:rStyle w:val="Emphasis"/>
          <w:rFonts w:asciiTheme="minorHAnsi" w:hAnsiTheme="minorHAnsi" w:cstheme="minorHAnsi"/>
          <w:highlight w:val="green"/>
        </w:rPr>
        <w:t>destroyed</w:t>
      </w:r>
      <w:proofErr w:type="gramEnd"/>
      <w:r w:rsidRPr="00F413EB">
        <w:rPr>
          <w:rStyle w:val="StyleUnderline"/>
          <w:rFonts w:asciiTheme="minorHAnsi" w:hAnsiTheme="minorHAnsi" w:cstheme="minorHAnsi"/>
          <w:highlight w:val="green"/>
        </w:rPr>
        <w:t xml:space="preserve">, resulting in massive amounts of </w:t>
      </w:r>
      <w:r w:rsidRPr="00F413EB">
        <w:rPr>
          <w:rStyle w:val="Emphasis"/>
          <w:rFonts w:asciiTheme="minorHAnsi" w:hAnsiTheme="minorHAnsi" w:cstheme="minorHAnsi"/>
          <w:highlight w:val="green"/>
        </w:rPr>
        <w:t>chemical and radioactive toxins</w:t>
      </w:r>
      <w:r w:rsidRPr="00F413EB">
        <w:rPr>
          <w:rStyle w:val="StyleUnderline"/>
          <w:rFonts w:asciiTheme="minorHAnsi" w:hAnsiTheme="minorHAnsi" w:cstheme="minorHAnsi"/>
          <w:highlight w:val="green"/>
        </w:rPr>
        <w:t xml:space="preserve"> being released into the biosphere.</w:t>
      </w:r>
      <w:r w:rsidRPr="00F413EB">
        <w:rPr>
          <w:rStyle w:val="StyleUnderline"/>
          <w:rFonts w:asciiTheme="minorHAnsi" w:hAnsiTheme="minorHAnsi" w:cstheme="minorHAnsi"/>
        </w:rPr>
        <w:t xml:space="preserve"> We don’t need a sophisticated study to tell us </w:t>
      </w:r>
      <w:r w:rsidRPr="00F413EB">
        <w:rPr>
          <w:rStyle w:val="StyleUnderline"/>
          <w:rFonts w:asciiTheme="minorHAnsi" w:hAnsiTheme="minorHAnsi" w:cstheme="minorHAnsi"/>
          <w:highlight w:val="green"/>
        </w:rPr>
        <w:t>that</w:t>
      </w:r>
      <w:r w:rsidRPr="00F413EB">
        <w:rPr>
          <w:rStyle w:val="StyleUnderline"/>
          <w:rFonts w:asciiTheme="minorHAnsi" w:hAnsiTheme="minorHAnsi" w:cstheme="minorHAnsi"/>
        </w:rPr>
        <w:t xml:space="preserve"> no food and Ice Age temperatures for a decade </w:t>
      </w:r>
      <w:r w:rsidRPr="00F413EB">
        <w:rPr>
          <w:rStyle w:val="Emphasis"/>
          <w:rFonts w:asciiTheme="minorHAnsi" w:hAnsiTheme="minorHAnsi" w:cstheme="minorHAnsi"/>
          <w:highlight w:val="green"/>
        </w:rPr>
        <w:t>would kill most people</w:t>
      </w:r>
      <w:r w:rsidRPr="00F413EB">
        <w:rPr>
          <w:rStyle w:val="Emphasis"/>
          <w:rFonts w:asciiTheme="minorHAnsi" w:hAnsiTheme="minorHAnsi" w:cstheme="minorHAnsi"/>
        </w:rPr>
        <w:t xml:space="preserve"> and animals </w:t>
      </w:r>
      <w:r w:rsidRPr="00F413EB">
        <w:rPr>
          <w:rStyle w:val="Emphasis"/>
          <w:rFonts w:asciiTheme="minorHAnsi" w:hAnsiTheme="minorHAnsi" w:cstheme="minorHAnsi"/>
          <w:highlight w:val="green"/>
        </w:rPr>
        <w:t>on the planet.</w:t>
      </w:r>
      <w:r w:rsidRPr="00F413EB">
        <w:rPr>
          <w:rFonts w:asciiTheme="minorHAnsi" w:eastAsia="Times New Roman" w:hAnsiTheme="minorHAnsi" w:cstheme="minorHAnsi"/>
        </w:rPr>
        <w:t>  Would the few remaining survivors be able to survive in a radioactive, toxic environment?</w:t>
      </w:r>
    </w:p>
    <w:p w14:paraId="539DD9C7" w14:textId="77777777" w:rsidR="00164627" w:rsidRDefault="00164627" w:rsidP="00164627">
      <w:pPr>
        <w:shd w:val="clear" w:color="auto" w:fill="FFFFFF"/>
        <w:spacing w:after="150" w:line="240" w:lineRule="auto"/>
        <w:rPr>
          <w:rFonts w:asciiTheme="minorHAnsi" w:eastAsia="Times New Roman" w:hAnsiTheme="minorHAnsi" w:cstheme="minorHAnsi"/>
        </w:rPr>
      </w:pPr>
    </w:p>
    <w:p w14:paraId="69B8974F" w14:textId="77777777" w:rsidR="00164627" w:rsidRPr="00F413EB" w:rsidRDefault="00164627" w:rsidP="00164627">
      <w:pPr>
        <w:shd w:val="clear" w:color="auto" w:fill="FFFFFF"/>
        <w:spacing w:after="150" w:line="240" w:lineRule="auto"/>
        <w:rPr>
          <w:rFonts w:asciiTheme="minorHAnsi" w:eastAsia="Times New Roman" w:hAnsiTheme="minorHAnsi" w:cstheme="minorHAnsi"/>
        </w:rPr>
      </w:pPr>
    </w:p>
    <w:p w14:paraId="6991A0BE" w14:textId="77777777" w:rsidR="00164627" w:rsidRPr="00F413EB" w:rsidRDefault="00164627" w:rsidP="00164627">
      <w:pPr>
        <w:rPr>
          <w:rFonts w:asciiTheme="minorHAnsi" w:hAnsiTheme="minorHAnsi" w:cstheme="minorHAnsi"/>
          <w:sz w:val="14"/>
        </w:rPr>
      </w:pPr>
    </w:p>
    <w:p w14:paraId="12D07A35" w14:textId="77777777" w:rsidR="00164627" w:rsidRPr="00F413EB" w:rsidRDefault="00164627" w:rsidP="00164627">
      <w:pPr>
        <w:pStyle w:val="Heading3"/>
        <w:rPr>
          <w:rFonts w:asciiTheme="minorHAnsi" w:hAnsiTheme="minorHAnsi" w:cstheme="minorHAnsi"/>
        </w:rPr>
      </w:pPr>
      <w:r w:rsidRPr="00F413EB">
        <w:rPr>
          <w:rFonts w:asciiTheme="minorHAnsi" w:hAnsiTheme="minorHAnsi" w:cstheme="minorHAnsi"/>
        </w:rPr>
        <w:t xml:space="preserve">1AC – Plan </w:t>
      </w:r>
    </w:p>
    <w:p w14:paraId="62ED0D48" w14:textId="77777777" w:rsidR="00164627" w:rsidRDefault="00164627" w:rsidP="00164627">
      <w:pPr>
        <w:pStyle w:val="Heading4"/>
        <w:rPr>
          <w:rFonts w:asciiTheme="minorHAnsi" w:hAnsiTheme="minorHAnsi" w:cstheme="minorHAnsi"/>
        </w:rPr>
      </w:pPr>
      <w:r w:rsidRPr="00F413EB">
        <w:rPr>
          <w:rFonts w:asciiTheme="minorHAnsi" w:hAnsiTheme="minorHAnsi" w:cstheme="minorHAnsi"/>
        </w:rPr>
        <w:t>Plan – The member nations of the World Trade Organization should reduce intellectual property protections for COVID-19 medicines.</w:t>
      </w:r>
    </w:p>
    <w:p w14:paraId="3B236EAE" w14:textId="77777777" w:rsidR="00164627" w:rsidRPr="00F413EB" w:rsidRDefault="00164627" w:rsidP="00164627">
      <w:r>
        <w:t>Normal means is waiver</w:t>
      </w:r>
    </w:p>
    <w:p w14:paraId="5959D5C9" w14:textId="77777777" w:rsidR="00164627" w:rsidRPr="00F413EB" w:rsidRDefault="00164627" w:rsidP="00164627">
      <w:pPr>
        <w:rPr>
          <w:rFonts w:asciiTheme="minorHAnsi" w:hAnsiTheme="minorHAnsi" w:cstheme="minorHAnsi"/>
          <w:sz w:val="14"/>
        </w:rPr>
      </w:pPr>
    </w:p>
    <w:p w14:paraId="666B7248" w14:textId="4CA0AF65" w:rsidR="00164627" w:rsidRPr="00F413EB" w:rsidRDefault="00164627" w:rsidP="00164627">
      <w:pPr>
        <w:pStyle w:val="Heading3"/>
        <w:rPr>
          <w:rFonts w:asciiTheme="minorHAnsi" w:hAnsiTheme="minorHAnsi" w:cstheme="minorHAnsi"/>
        </w:rPr>
      </w:pPr>
      <w:r w:rsidRPr="00F413EB">
        <w:rPr>
          <w:rFonts w:asciiTheme="minorHAnsi" w:hAnsiTheme="minorHAnsi" w:cstheme="minorHAnsi"/>
        </w:rPr>
        <w:t>Framing</w:t>
      </w:r>
    </w:p>
    <w:p w14:paraId="430C346F" w14:textId="63487909" w:rsidR="00164627" w:rsidRPr="00EB533F" w:rsidRDefault="00164627" w:rsidP="00164627">
      <w:pPr>
        <w:pStyle w:val="Heading4"/>
        <w:rPr>
          <w:rFonts w:cs="Calibri"/>
        </w:rPr>
      </w:pPr>
      <w:r>
        <w:rPr>
          <w:rFonts w:cs="Calibri"/>
        </w:rPr>
        <w:t xml:space="preserve">The </w:t>
      </w:r>
      <w:r w:rsidRPr="00EB533F">
        <w:rPr>
          <w:rFonts w:cs="Calibri"/>
        </w:rPr>
        <w:t xml:space="preserve">standard is consistency with hedonic act utilitarianism. </w:t>
      </w:r>
    </w:p>
    <w:p w14:paraId="46445EF7" w14:textId="77777777" w:rsidR="00164627" w:rsidRPr="00EB533F" w:rsidRDefault="00164627" w:rsidP="00164627">
      <w:pPr>
        <w:pStyle w:val="Heading4"/>
        <w:rPr>
          <w:rFonts w:cs="Calibri"/>
        </w:rPr>
      </w:pPr>
      <w:r w:rsidRPr="00EB533F">
        <w:rPr>
          <w:rFonts w:cs="Calibri"/>
        </w:rPr>
        <w:t>Prefer additionally:</w:t>
      </w:r>
    </w:p>
    <w:p w14:paraId="47FBFF00" w14:textId="77777777" w:rsidR="00164627" w:rsidRPr="00EB533F" w:rsidRDefault="00164627" w:rsidP="00164627">
      <w:pPr>
        <w:pStyle w:val="Heading4"/>
        <w:rPr>
          <w:rFonts w:cs="Calibri"/>
        </w:rPr>
      </w:pPr>
      <w:bookmarkStart w:id="0" w:name="_Hlk58056668"/>
      <w:r w:rsidRPr="00EB533F">
        <w:rPr>
          <w:rFonts w:cs="Calibri"/>
        </w:rPr>
        <w:t xml:space="preserve">1] Actor specificity – </w:t>
      </w:r>
    </w:p>
    <w:p w14:paraId="2972719A" w14:textId="77777777" w:rsidR="00164627" w:rsidRPr="00EB533F" w:rsidRDefault="00164627" w:rsidP="00164627">
      <w:pPr>
        <w:pStyle w:val="Heading4"/>
        <w:rPr>
          <w:rFonts w:cs="Calibri"/>
        </w:rPr>
      </w:pPr>
      <w:r w:rsidRPr="00EB533F">
        <w:rPr>
          <w:rFonts w:cs="Calibri"/>
        </w:rPr>
        <w:t xml:space="preserve">A] Aggregation – every policy </w:t>
      </w:r>
      <w:proofErr w:type="gramStart"/>
      <w:r w:rsidRPr="00EB533F">
        <w:rPr>
          <w:rFonts w:cs="Calibri"/>
        </w:rPr>
        <w:t>benefits</w:t>
      </w:r>
      <w:proofErr w:type="gramEnd"/>
      <w:r w:rsidRPr="00EB533F">
        <w:rPr>
          <w:rFonts w:cs="Calibri"/>
        </w:rPr>
        <w:t xml:space="preserve"> some and harms others, which also means side constraints freeze action.</w:t>
      </w:r>
    </w:p>
    <w:bookmarkEnd w:id="0"/>
    <w:p w14:paraId="267CE92E" w14:textId="77777777" w:rsidR="00164627" w:rsidRPr="00F413EB" w:rsidRDefault="00164627" w:rsidP="00164627">
      <w:pPr>
        <w:pStyle w:val="Heading4"/>
        <w:rPr>
          <w:rFonts w:asciiTheme="minorHAnsi" w:hAnsiTheme="minorHAnsi" w:cstheme="minorHAnsi"/>
        </w:rPr>
      </w:pPr>
      <w:r w:rsidRPr="00EB533F">
        <w:t>B] No intent-foresight distinction –</w:t>
      </w:r>
      <w:r w:rsidRPr="00EB533F">
        <w:rPr>
          <w:rFonts w:eastAsia="Calibri"/>
        </w:rPr>
        <w:t xml:space="preserve"> If</w:t>
      </w:r>
      <w:r w:rsidRPr="00EB533F">
        <w:t xml:space="preserve"> </w:t>
      </w:r>
      <w:r w:rsidRPr="00EB533F">
        <w:rPr>
          <w:rFonts w:eastAsia="Calibri"/>
        </w:rPr>
        <w:t>we</w:t>
      </w:r>
      <w:r w:rsidRPr="00EB533F">
        <w:t xml:space="preserve"> </w:t>
      </w:r>
      <w:r w:rsidRPr="00EB533F">
        <w:rPr>
          <w:rFonts w:eastAsia="Calibri"/>
        </w:rPr>
        <w:t>foresee</w:t>
      </w:r>
      <w:r w:rsidRPr="00EB533F">
        <w:t xml:space="preserve"> </w:t>
      </w:r>
      <w:r w:rsidRPr="00EB533F">
        <w:rPr>
          <w:rFonts w:eastAsia="Calibri"/>
        </w:rPr>
        <w:t>a</w:t>
      </w:r>
      <w:r w:rsidRPr="00EB533F">
        <w:t xml:space="preserve"> </w:t>
      </w:r>
      <w:r w:rsidRPr="00EB533F">
        <w:rPr>
          <w:rFonts w:eastAsia="Calibri"/>
        </w:rPr>
        <w:t>consequence</w:t>
      </w:r>
      <w:r w:rsidRPr="00EB533F">
        <w:t xml:space="preserve">, </w:t>
      </w:r>
      <w:r w:rsidRPr="00EB533F">
        <w:rPr>
          <w:rFonts w:eastAsia="Calibri"/>
        </w:rPr>
        <w:t>then</w:t>
      </w:r>
      <w:r w:rsidRPr="00EB533F">
        <w:t xml:space="preserve"> </w:t>
      </w:r>
      <w:r w:rsidRPr="00EB533F">
        <w:rPr>
          <w:rFonts w:eastAsia="Calibri"/>
        </w:rPr>
        <w:t>it</w:t>
      </w:r>
      <w:r w:rsidRPr="00EB533F">
        <w:t xml:space="preserve"> </w:t>
      </w:r>
      <w:r w:rsidRPr="00EB533F">
        <w:rPr>
          <w:rFonts w:eastAsia="Calibri"/>
        </w:rPr>
        <w:t>becomes</w:t>
      </w:r>
      <w:r w:rsidRPr="00EB533F">
        <w:t xml:space="preserve"> </w:t>
      </w:r>
      <w:r w:rsidRPr="00EB533F">
        <w:rPr>
          <w:rFonts w:eastAsia="Calibri"/>
        </w:rPr>
        <w:t>part</w:t>
      </w:r>
      <w:r w:rsidRPr="00EB533F">
        <w:t xml:space="preserve"> </w:t>
      </w:r>
      <w:r w:rsidRPr="00EB533F">
        <w:rPr>
          <w:rFonts w:eastAsia="Calibri"/>
        </w:rPr>
        <w:t>of</w:t>
      </w:r>
      <w:r w:rsidRPr="00EB533F">
        <w:t xml:space="preserve"> </w:t>
      </w:r>
      <w:r w:rsidRPr="00EB533F">
        <w:rPr>
          <w:rFonts w:eastAsia="Calibri"/>
        </w:rPr>
        <w:t>our</w:t>
      </w:r>
      <w:r w:rsidRPr="00EB533F">
        <w:t xml:space="preserve"> </w:t>
      </w:r>
      <w:r w:rsidRPr="00EB533F">
        <w:rPr>
          <w:rFonts w:eastAsia="Calibri"/>
        </w:rPr>
        <w:t>deliberation</w:t>
      </w:r>
      <w:r w:rsidRPr="00EB533F">
        <w:t xml:space="preserve"> </w:t>
      </w:r>
      <w:r w:rsidRPr="00EB533F">
        <w:rPr>
          <w:rFonts w:eastAsia="Calibri"/>
        </w:rPr>
        <w:t>which</w:t>
      </w:r>
      <w:r w:rsidRPr="00EB533F">
        <w:t xml:space="preserve"> </w:t>
      </w:r>
      <w:r w:rsidRPr="00EB533F">
        <w:rPr>
          <w:rFonts w:eastAsia="Calibri"/>
        </w:rPr>
        <w:t>makes</w:t>
      </w:r>
      <w:r w:rsidRPr="00EB533F">
        <w:t xml:space="preserve"> </w:t>
      </w:r>
      <w:r w:rsidRPr="00EB533F">
        <w:rPr>
          <w:rFonts w:eastAsia="Calibri"/>
        </w:rPr>
        <w:t>it</w:t>
      </w:r>
      <w:r w:rsidRPr="00EB533F">
        <w:t xml:space="preserve"> </w:t>
      </w:r>
      <w:r w:rsidRPr="00EB533F">
        <w:rPr>
          <w:rFonts w:eastAsia="Calibri"/>
        </w:rPr>
        <w:t>intrinsic</w:t>
      </w:r>
      <w:r w:rsidRPr="00EB533F">
        <w:t xml:space="preserve"> </w:t>
      </w:r>
      <w:r w:rsidRPr="00EB533F">
        <w:rPr>
          <w:rFonts w:eastAsia="Calibri"/>
        </w:rPr>
        <w:t>to</w:t>
      </w:r>
      <w:r w:rsidRPr="00EB533F">
        <w:t xml:space="preserve"> </w:t>
      </w:r>
      <w:r w:rsidRPr="00EB533F">
        <w:rPr>
          <w:rFonts w:eastAsia="Calibri"/>
        </w:rPr>
        <w:t>our</w:t>
      </w:r>
      <w:r w:rsidRPr="00EB533F">
        <w:t xml:space="preserve"> </w:t>
      </w:r>
      <w:r w:rsidRPr="00EB533F">
        <w:rPr>
          <w:rFonts w:eastAsia="Calibri"/>
        </w:rPr>
        <w:t>action</w:t>
      </w:r>
      <w:r w:rsidRPr="00EB533F">
        <w:t xml:space="preserve"> </w:t>
      </w:r>
      <w:r w:rsidRPr="00EB533F">
        <w:rPr>
          <w:rFonts w:eastAsia="Calibri"/>
        </w:rPr>
        <w:t>since</w:t>
      </w:r>
      <w:r w:rsidRPr="00EB533F">
        <w:t xml:space="preserve"> </w:t>
      </w:r>
      <w:r w:rsidRPr="00EB533F">
        <w:rPr>
          <w:rFonts w:eastAsia="Calibri"/>
        </w:rPr>
        <w:t>we</w:t>
      </w:r>
      <w:r w:rsidRPr="00EB533F">
        <w:t xml:space="preserve"> </w:t>
      </w:r>
      <w:r w:rsidRPr="00EB533F">
        <w:rPr>
          <w:rFonts w:eastAsia="Calibri"/>
        </w:rPr>
        <w:t>intend</w:t>
      </w:r>
      <w:r w:rsidRPr="00EB533F">
        <w:t xml:space="preserve"> </w:t>
      </w:r>
      <w:r w:rsidRPr="00EB533F">
        <w:rPr>
          <w:rFonts w:eastAsia="Calibri"/>
        </w:rPr>
        <w:t>it</w:t>
      </w:r>
      <w:r w:rsidRPr="00EB533F">
        <w:t xml:space="preserve"> </w:t>
      </w:r>
      <w:r w:rsidRPr="00EB533F">
        <w:rPr>
          <w:rFonts w:eastAsia="Calibri"/>
        </w:rPr>
        <w:t>to</w:t>
      </w:r>
      <w:r w:rsidRPr="00EB533F">
        <w:t xml:space="preserve"> </w:t>
      </w:r>
      <w:r w:rsidRPr="00EB533F">
        <w:rPr>
          <w:rFonts w:eastAsia="Calibri"/>
        </w:rPr>
        <w:t>happen</w:t>
      </w:r>
    </w:p>
    <w:p w14:paraId="210A4116" w14:textId="77777777" w:rsidR="00164627" w:rsidRPr="00F413EB" w:rsidRDefault="00164627" w:rsidP="00164627">
      <w:pPr>
        <w:rPr>
          <w:rFonts w:asciiTheme="minorHAnsi" w:hAnsiTheme="minorHAnsi" w:cstheme="minorHAnsi"/>
        </w:rPr>
      </w:pPr>
    </w:p>
    <w:p w14:paraId="216FA563" w14:textId="77777777" w:rsidR="00164627" w:rsidRPr="00EB533F" w:rsidRDefault="00164627" w:rsidP="00164627">
      <w:pPr>
        <w:pStyle w:val="Heading4"/>
        <w:rPr>
          <w:rFonts w:cs="Calibri"/>
        </w:rPr>
      </w:pPr>
      <w:r>
        <w:rPr>
          <w:rFonts w:cs="Calibri"/>
        </w:rPr>
        <w:t>Death is the ultimate evil – it’s a jurisdictional question</w:t>
      </w:r>
    </w:p>
    <w:p w14:paraId="532889E0" w14:textId="77777777" w:rsidR="00164627" w:rsidRPr="00EB533F" w:rsidRDefault="00164627" w:rsidP="00164627">
      <w:r w:rsidRPr="00EB533F">
        <w:rPr>
          <w:rStyle w:val="Style13ptBold"/>
        </w:rPr>
        <w:t xml:space="preserve">Paterson 03 </w:t>
      </w:r>
      <w:r w:rsidRPr="00EB533F">
        <w:t xml:space="preserve">– Department of Philosophy, Providence College, Rhode Island. (Craig, “A Life Not Worth Living?”, Studies in Christian Ethics, </w:t>
      </w:r>
      <w:hyperlink r:id="rId18" w:history="1">
        <w:r w:rsidRPr="00EB533F">
          <w:rPr>
            <w:rStyle w:val="Hyperlink"/>
          </w:rPr>
          <w:t>http://sce.sagepub.com</w:t>
        </w:r>
      </w:hyperlink>
      <w:r w:rsidRPr="00EB533F">
        <w:t>)</w:t>
      </w:r>
    </w:p>
    <w:p w14:paraId="553E3815" w14:textId="77777777" w:rsidR="00164627" w:rsidRPr="00EB533F" w:rsidRDefault="00164627" w:rsidP="00164627">
      <w:pPr>
        <w:rPr>
          <w:szCs w:val="26"/>
        </w:rPr>
      </w:pPr>
      <w:r w:rsidRPr="00EB533F">
        <w:rPr>
          <w:sz w:val="26"/>
          <w:szCs w:val="26"/>
          <w:u w:val="single"/>
        </w:rPr>
        <w:t xml:space="preserve">In determining whether a life is worth living or not, </w:t>
      </w:r>
      <w:r w:rsidRPr="00EB533F">
        <w:rPr>
          <w:b/>
          <w:sz w:val="26"/>
          <w:szCs w:val="26"/>
          <w:u w:val="single"/>
        </w:rPr>
        <w:t>attention should be focused upon an array of ‘interests’ of the person</w:t>
      </w:r>
      <w:r w:rsidRPr="00EB533F">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EB533F">
        <w:rPr>
          <w:szCs w:val="26"/>
        </w:rPr>
        <w:t>quality of life</w:t>
      </w:r>
      <w:proofErr w:type="gramEnd"/>
      <w:r w:rsidRPr="00EB533F">
        <w:rPr>
          <w:szCs w:val="26"/>
        </w:rPr>
        <w:t xml:space="preserve"> concerns is the trump card as to whether or not life continues to be worthwhile. </w:t>
      </w:r>
      <w:r w:rsidRPr="00EB533F">
        <w:rPr>
          <w:sz w:val="26"/>
          <w:szCs w:val="26"/>
          <w:u w:val="single"/>
        </w:rPr>
        <w:t>Different patients may well decide differently</w:t>
      </w:r>
      <w:r w:rsidRPr="00EB533F">
        <w:rPr>
          <w:szCs w:val="26"/>
        </w:rPr>
        <w:t xml:space="preserve">. </w:t>
      </w:r>
      <w:r w:rsidRPr="00EB533F">
        <w:rPr>
          <w:sz w:val="26"/>
          <w:szCs w:val="26"/>
          <w:u w:val="single"/>
        </w:rPr>
        <w:t>That is the prerogative</w:t>
      </w:r>
      <w:r w:rsidRPr="00EB533F">
        <w:rPr>
          <w:szCs w:val="26"/>
        </w:rPr>
        <w:t xml:space="preserve"> </w:t>
      </w:r>
      <w:r w:rsidRPr="00EB533F">
        <w:rPr>
          <w:sz w:val="26"/>
          <w:szCs w:val="26"/>
          <w:u w:val="single"/>
        </w:rPr>
        <w:t>of the patient,</w:t>
      </w:r>
      <w:r w:rsidRPr="00EB533F">
        <w:rPr>
          <w:szCs w:val="26"/>
        </w:rPr>
        <w:t xml:space="preserve"> for the only unpalatable alternative is to force a patient to stay alive. For Harris, </w:t>
      </w:r>
      <w:r w:rsidRPr="00EB533F">
        <w:rPr>
          <w:sz w:val="26"/>
          <w:szCs w:val="26"/>
          <w:u w:val="single"/>
        </w:rPr>
        <w:t xml:space="preserve">life can be judged valuable or not when the person assessing his or her own life determines it to be so. </w:t>
      </w:r>
      <w:r w:rsidRPr="00EB533F">
        <w:rPr>
          <w:b/>
          <w:sz w:val="26"/>
          <w:szCs w:val="26"/>
          <w:highlight w:val="green"/>
          <w:u w:val="single"/>
        </w:rPr>
        <w:t>If a person values</w:t>
      </w:r>
      <w:r w:rsidRPr="00EB533F">
        <w:rPr>
          <w:b/>
          <w:sz w:val="26"/>
          <w:szCs w:val="26"/>
          <w:u w:val="single"/>
        </w:rPr>
        <w:t xml:space="preserve"> his or her own </w:t>
      </w:r>
      <w:r w:rsidRPr="00EB533F">
        <w:rPr>
          <w:b/>
          <w:sz w:val="26"/>
          <w:szCs w:val="26"/>
          <w:highlight w:val="green"/>
          <w:u w:val="single"/>
        </w:rPr>
        <w:t xml:space="preserve">life, then </w:t>
      </w:r>
      <w:r w:rsidRPr="00EB533F">
        <w:rPr>
          <w:b/>
          <w:sz w:val="26"/>
          <w:szCs w:val="26"/>
          <w:u w:val="single"/>
        </w:rPr>
        <w:t xml:space="preserve">that </w:t>
      </w:r>
      <w:r w:rsidRPr="00EB533F">
        <w:rPr>
          <w:b/>
          <w:sz w:val="26"/>
          <w:szCs w:val="26"/>
          <w:highlight w:val="green"/>
          <w:u w:val="single"/>
        </w:rPr>
        <w:t>life is valuable</w:t>
      </w:r>
      <w:r w:rsidRPr="00EB533F">
        <w:rPr>
          <w:b/>
          <w:sz w:val="26"/>
          <w:szCs w:val="26"/>
          <w:u w:val="single"/>
        </w:rPr>
        <w:t xml:space="preserve">, precisely </w:t>
      </w:r>
      <w:r w:rsidRPr="00EB533F">
        <w:rPr>
          <w:b/>
          <w:sz w:val="26"/>
          <w:szCs w:val="26"/>
          <w:highlight w:val="green"/>
          <w:u w:val="single"/>
        </w:rPr>
        <w:t xml:space="preserve">to the extent </w:t>
      </w:r>
      <w:r w:rsidRPr="00EB533F">
        <w:rPr>
          <w:b/>
          <w:sz w:val="26"/>
          <w:szCs w:val="26"/>
          <w:u w:val="single"/>
        </w:rPr>
        <w:t xml:space="preserve">that he or </w:t>
      </w:r>
      <w:r w:rsidRPr="00EB533F">
        <w:rPr>
          <w:b/>
          <w:sz w:val="26"/>
          <w:szCs w:val="26"/>
          <w:highlight w:val="green"/>
          <w:u w:val="single"/>
        </w:rPr>
        <w:t>she values it</w:t>
      </w:r>
      <w:r w:rsidRPr="00EB533F">
        <w:rPr>
          <w:szCs w:val="26"/>
          <w:highlight w:val="green"/>
        </w:rPr>
        <w:t>.</w:t>
      </w:r>
      <w:r w:rsidRPr="00EB533F">
        <w:rPr>
          <w:szCs w:val="26"/>
        </w:rPr>
        <w:t xml:space="preserve"> Without any real capacity to value, there can be no value. As Harris states, ‘. . . the value of our lives is the value we give to our lives’. </w:t>
      </w:r>
      <w:r w:rsidRPr="00EB533F">
        <w:rPr>
          <w:sz w:val="26"/>
          <w:szCs w:val="26"/>
          <w:u w:val="single"/>
        </w:rPr>
        <w:t xml:space="preserve">It follows that the </w:t>
      </w:r>
      <w:r w:rsidRPr="00EB533F">
        <w:rPr>
          <w:b/>
          <w:sz w:val="26"/>
          <w:szCs w:val="26"/>
          <w:u w:val="single"/>
        </w:rPr>
        <w:t>primary</w:t>
      </w:r>
      <w:r w:rsidRPr="00EB533F">
        <w:rPr>
          <w:sz w:val="26"/>
          <w:szCs w:val="26"/>
          <w:u w:val="single"/>
        </w:rPr>
        <w:t xml:space="preserve"> </w:t>
      </w:r>
      <w:r w:rsidRPr="00EB533F">
        <w:rPr>
          <w:b/>
          <w:sz w:val="26"/>
          <w:szCs w:val="26"/>
          <w:highlight w:val="green"/>
          <w:u w:val="single"/>
        </w:rPr>
        <w:t>injustice</w:t>
      </w:r>
      <w:r w:rsidRPr="00EB533F">
        <w:rPr>
          <w:szCs w:val="26"/>
        </w:rPr>
        <w:t xml:space="preserve"> done to a </w:t>
      </w:r>
      <w:r w:rsidRPr="00EB533F">
        <w:rPr>
          <w:sz w:val="26"/>
          <w:szCs w:val="26"/>
          <w:u w:val="single"/>
        </w:rPr>
        <w:t xml:space="preserve">person </w:t>
      </w:r>
      <w:r w:rsidRPr="00EB533F">
        <w:rPr>
          <w:sz w:val="26"/>
          <w:szCs w:val="26"/>
          <w:highlight w:val="green"/>
          <w:u w:val="single"/>
        </w:rPr>
        <w:t>is to deprive the person of a life</w:t>
      </w:r>
      <w:r w:rsidRPr="00EB533F">
        <w:rPr>
          <w:sz w:val="26"/>
          <w:szCs w:val="26"/>
          <w:u w:val="single"/>
        </w:rPr>
        <w:t xml:space="preserve"> </w:t>
      </w:r>
      <w:r w:rsidRPr="00EB533F">
        <w:rPr>
          <w:b/>
          <w:sz w:val="26"/>
          <w:szCs w:val="26"/>
          <w:u w:val="single"/>
        </w:rPr>
        <w:t xml:space="preserve">he or </w:t>
      </w:r>
      <w:r w:rsidRPr="00EB533F">
        <w:rPr>
          <w:b/>
          <w:sz w:val="26"/>
          <w:szCs w:val="26"/>
          <w:highlight w:val="green"/>
          <w:u w:val="single"/>
        </w:rPr>
        <w:t>she may think valuable</w:t>
      </w:r>
      <w:r w:rsidRPr="00EB533F">
        <w:rPr>
          <w:szCs w:val="26"/>
        </w:rPr>
        <w:t>. Objectivity in the value of human life, for Harris, essentially becomes one of negative classification (ruling certain people out of consideration for value), allied positively to</w:t>
      </w:r>
      <w:r w:rsidRPr="00EB533F">
        <w:rPr>
          <w:sz w:val="26"/>
          <w:szCs w:val="26"/>
          <w:u w:val="single"/>
        </w:rPr>
        <w:t xml:space="preserve"> </w:t>
      </w:r>
      <w:r w:rsidRPr="00EB533F">
        <w:rPr>
          <w:sz w:val="26"/>
          <w:szCs w:val="26"/>
          <w:highlight w:val="green"/>
          <w:u w:val="single"/>
        </w:rPr>
        <w:t>a broad range of</w:t>
      </w:r>
      <w:r w:rsidRPr="00EB533F">
        <w:rPr>
          <w:szCs w:val="26"/>
        </w:rPr>
        <w:t xml:space="preserve"> ‘critical interests’; </w:t>
      </w:r>
      <w:r w:rsidRPr="00EB533F">
        <w:rPr>
          <w:sz w:val="26"/>
          <w:szCs w:val="26"/>
          <w:highlight w:val="green"/>
          <w:u w:val="single"/>
        </w:rPr>
        <w:t>interests</w:t>
      </w:r>
      <w:r w:rsidRPr="00EB533F">
        <w:rPr>
          <w:szCs w:val="26"/>
        </w:rPr>
        <w:t xml:space="preserve"> worthy of pursuing — </w:t>
      </w:r>
      <w:r w:rsidRPr="00EB533F">
        <w:rPr>
          <w:b/>
          <w:sz w:val="26"/>
          <w:szCs w:val="26"/>
          <w:u w:val="single"/>
        </w:rPr>
        <w:t>friendships, family, life goals, etc</w:t>
      </w:r>
      <w:r w:rsidRPr="00EB533F">
        <w:rPr>
          <w:sz w:val="26"/>
          <w:szCs w:val="26"/>
          <w:u w:val="single"/>
        </w:rPr>
        <w:t xml:space="preserve">. </w:t>
      </w:r>
      <w:r w:rsidRPr="00EB533F">
        <w:rPr>
          <w:szCs w:val="26"/>
        </w:rPr>
        <w:t xml:space="preserve">— which </w:t>
      </w:r>
      <w:r w:rsidRPr="00EB533F">
        <w:rPr>
          <w:sz w:val="26"/>
          <w:szCs w:val="26"/>
          <w:highlight w:val="green"/>
          <w:u w:val="single"/>
        </w:rPr>
        <w:t>are subjected to</w:t>
      </w:r>
      <w:r w:rsidRPr="00EB533F">
        <w:rPr>
          <w:szCs w:val="26"/>
        </w:rPr>
        <w:t xml:space="preserve"> de facto </w:t>
      </w:r>
      <w:r w:rsidRPr="00EB533F">
        <w:rPr>
          <w:b/>
          <w:sz w:val="26"/>
          <w:szCs w:val="26"/>
          <w:highlight w:val="green"/>
          <w:u w:val="single"/>
        </w:rPr>
        <w:t>self-assessment</w:t>
      </w:r>
      <w:r w:rsidRPr="00EB533F">
        <w:rPr>
          <w:szCs w:val="26"/>
          <w:highlight w:val="green"/>
        </w:rPr>
        <w:t xml:space="preserve"> </w:t>
      </w:r>
      <w:r w:rsidRPr="00EB533F">
        <w:rPr>
          <w:sz w:val="26"/>
          <w:szCs w:val="26"/>
          <w:highlight w:val="green"/>
          <w:u w:val="single"/>
        </w:rPr>
        <w:t>for</w:t>
      </w:r>
      <w:r w:rsidRPr="00EB533F">
        <w:rPr>
          <w:sz w:val="26"/>
          <w:szCs w:val="26"/>
          <w:u w:val="single"/>
        </w:rPr>
        <w:t xml:space="preserve"> the further </w:t>
      </w:r>
      <w:r w:rsidRPr="00EB533F">
        <w:rPr>
          <w:sz w:val="26"/>
          <w:szCs w:val="26"/>
          <w:highlight w:val="green"/>
          <w:u w:val="single"/>
        </w:rPr>
        <w:t>determination of</w:t>
      </w:r>
      <w:r w:rsidRPr="00EB533F">
        <w:rPr>
          <w:sz w:val="26"/>
          <w:szCs w:val="26"/>
          <w:u w:val="single"/>
        </w:rPr>
        <w:t xml:space="preserve"> meaningful </w:t>
      </w:r>
      <w:r w:rsidRPr="00EB533F">
        <w:rPr>
          <w:sz w:val="26"/>
          <w:szCs w:val="26"/>
          <w:highlight w:val="green"/>
          <w:u w:val="single"/>
        </w:rPr>
        <w:t>value</w:t>
      </w:r>
      <w:r w:rsidRPr="00EB533F">
        <w:rPr>
          <w:sz w:val="26"/>
          <w:szCs w:val="26"/>
          <w:u w:val="single"/>
        </w:rPr>
        <w:t xml:space="preserve">. </w:t>
      </w:r>
      <w:r w:rsidRPr="00EB533F">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4EFA5213" w14:textId="77777777" w:rsidR="00164627" w:rsidRPr="00EB533F" w:rsidRDefault="00164627" w:rsidP="00164627">
      <w:pPr>
        <w:pStyle w:val="Heading4"/>
        <w:rPr>
          <w:rFonts w:cs="Calibri"/>
        </w:rPr>
      </w:pPr>
      <w:bookmarkStart w:id="1" w:name="_Hlk61766079"/>
      <w:r w:rsidRPr="00EB533F">
        <w:rPr>
          <w:rFonts w:cs="Calibri"/>
        </w:rPr>
        <w:t>Focus on large scale catastrophes is good and they outweigh – appeals to social costs, moral rules, and securitization play into cognitive bias and flawed risk calculus – 2020 is living proof</w:t>
      </w:r>
    </w:p>
    <w:p w14:paraId="742B7193" w14:textId="77777777" w:rsidR="00164627" w:rsidRPr="00EB533F" w:rsidRDefault="00164627" w:rsidP="00164627">
      <w:r w:rsidRPr="00EB533F">
        <w:rPr>
          <w:rStyle w:val="Style13ptBold"/>
        </w:rPr>
        <w:t>Weber 20</w:t>
      </w:r>
      <w:r w:rsidRPr="00EB533F">
        <w:t xml:space="preserve"> (ELKE U. WEBER is Gerhard R. </w:t>
      </w:r>
      <w:proofErr w:type="spellStart"/>
      <w:r w:rsidRPr="00EB533F">
        <w:t>Andlinger</w:t>
      </w:r>
      <w:proofErr w:type="spellEnd"/>
      <w:r w:rsidRPr="00EB533F">
        <w:t xml:space="preserve"> Professor in Energy and the Environment and Professor of Psychology and Public Affairs at Princeton University.), November-December 2020 Issue, "Heads in the Sand," Foreign Affairs, </w:t>
      </w:r>
      <w:hyperlink r:id="rId19" w:history="1">
        <w:r w:rsidRPr="00EB533F">
          <w:rPr>
            <w:rStyle w:val="Hyperlink"/>
          </w:rPr>
          <w:t>https://www.foreignaffairs.com/articles/2020-10-13/heads-sand</w:t>
        </w:r>
      </w:hyperlink>
      <w:r w:rsidRPr="00EB533F">
        <w:t xml:space="preserve"> </w:t>
      </w:r>
      <w:proofErr w:type="spellStart"/>
      <w:r w:rsidRPr="00EB533F">
        <w:t>mvp</w:t>
      </w:r>
      <w:proofErr w:type="spellEnd"/>
    </w:p>
    <w:p w14:paraId="41B109F7" w14:textId="77777777" w:rsidR="00164627" w:rsidRPr="00EB533F" w:rsidRDefault="00164627" w:rsidP="00164627">
      <w:r w:rsidRPr="00EB533F">
        <w:rPr>
          <w:rStyle w:val="StyleUnderline"/>
          <w:highlight w:val="green"/>
        </w:rPr>
        <w:t>We are</w:t>
      </w:r>
      <w:r w:rsidRPr="00EB533F">
        <w:rPr>
          <w:rStyle w:val="StyleUnderline"/>
        </w:rPr>
        <w:t xml:space="preserve"> living </w:t>
      </w:r>
      <w:r w:rsidRPr="00EB533F">
        <w:rPr>
          <w:rStyle w:val="StyleUnderline"/>
          <w:highlight w:val="green"/>
        </w:rPr>
        <w:t>in a time of crisis</w:t>
      </w:r>
      <w:r w:rsidRPr="00EB533F">
        <w:t xml:space="preserve">. From the immediate challenge of the COVID-19 pandemic to the looming existential threat of climate change, </w:t>
      </w:r>
      <w:r w:rsidRPr="00EB533F">
        <w:rPr>
          <w:rStyle w:val="StyleUnderline"/>
        </w:rPr>
        <w:t xml:space="preserve">the world is grappling </w:t>
      </w:r>
      <w:r w:rsidRPr="00EB533F">
        <w:rPr>
          <w:rStyle w:val="StyleUnderline"/>
          <w:highlight w:val="green"/>
        </w:rPr>
        <w:t>with massive global dangers</w:t>
      </w:r>
      <w:r w:rsidRPr="00EB533F">
        <w:t xml:space="preserve">—to say nothing of countless problems within countries, such as inequality, cyberattacks, unemployment, systemic racism, and obesity. </w:t>
      </w:r>
      <w:r w:rsidRPr="00EB533F">
        <w:rPr>
          <w:rStyle w:val="StyleUnderline"/>
        </w:rPr>
        <w:t xml:space="preserve">In any given crisis, </w:t>
      </w:r>
      <w:r w:rsidRPr="00EB533F">
        <w:rPr>
          <w:rStyle w:val="StyleUnderline"/>
          <w:highlight w:val="green"/>
        </w:rPr>
        <w:t>the right response is often clear</w:t>
      </w:r>
      <w:r w:rsidRPr="00EB533F">
        <w:t xml:space="preserve">. Wear a mask and keep away from other people. Burn less fossil fuel. Redistribute income. Protect digital infrastructure. The answers are out there. </w:t>
      </w:r>
      <w:r w:rsidRPr="00EB533F">
        <w:rPr>
          <w:rStyle w:val="StyleUnderline"/>
          <w:highlight w:val="green"/>
        </w:rPr>
        <w:t>What’s lacking are</w:t>
      </w:r>
      <w:r w:rsidRPr="00EB533F">
        <w:rPr>
          <w:rStyle w:val="StyleUnderline"/>
        </w:rPr>
        <w:t xml:space="preserve"> governments that can translate them into </w:t>
      </w:r>
      <w:r w:rsidRPr="00EB533F">
        <w:rPr>
          <w:rStyle w:val="StyleUnderline"/>
          <w:highlight w:val="green"/>
        </w:rPr>
        <w:t>actual policy</w:t>
      </w:r>
      <w:r w:rsidRPr="00EB533F">
        <w:t>. As a result, the crises continue. The death toll from the pandemic skyrockets, and the world makes dangerously slow progress on climate change, and so on.</w:t>
      </w:r>
    </w:p>
    <w:p w14:paraId="3FD8226C" w14:textId="77777777" w:rsidR="00164627" w:rsidRPr="00EB533F" w:rsidRDefault="00164627" w:rsidP="00164627">
      <w:r w:rsidRPr="00EB533F">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EB533F">
        <w:rPr>
          <w:rStyle w:val="StyleUnderline"/>
        </w:rPr>
        <w:t xml:space="preserve">That means </w:t>
      </w:r>
      <w:r w:rsidRPr="00EB533F">
        <w:rPr>
          <w:rStyle w:val="StyleUnderline"/>
          <w:highlight w:val="green"/>
        </w:rPr>
        <w:t>incorporating</w:t>
      </w:r>
      <w:r w:rsidRPr="00EB533F">
        <w:rPr>
          <w:rStyle w:val="StyleUnderline"/>
        </w:rPr>
        <w:t xml:space="preserve"> the </w:t>
      </w:r>
      <w:r w:rsidRPr="00EB533F">
        <w:rPr>
          <w:rStyle w:val="StyleUnderline"/>
          <w:highlight w:val="green"/>
        </w:rPr>
        <w:t>full range of scientific knowledge</w:t>
      </w:r>
      <w:r w:rsidRPr="00EB533F">
        <w:rPr>
          <w:rStyle w:val="StyleUnderline"/>
        </w:rPr>
        <w:t xml:space="preserve"> available about the problem at hand. It means </w:t>
      </w:r>
      <w:r w:rsidRPr="00EB533F">
        <w:rPr>
          <w:rStyle w:val="Emphasis"/>
          <w:highlight w:val="green"/>
        </w:rPr>
        <w:t>embracing uncertainty</w:t>
      </w:r>
      <w:r w:rsidRPr="00EB533F">
        <w:rPr>
          <w:rStyle w:val="Emphasis"/>
        </w:rPr>
        <w:t>,</w:t>
      </w:r>
      <w:r w:rsidRPr="00EB533F">
        <w:rPr>
          <w:rStyle w:val="StyleUnderline"/>
        </w:rPr>
        <w:t xml:space="preserve"> rather than willfully ignoring it. And it means </w:t>
      </w:r>
      <w:r w:rsidRPr="00EB533F">
        <w:rPr>
          <w:rStyle w:val="StyleUnderline"/>
          <w:highlight w:val="green"/>
        </w:rPr>
        <w:t>thinking in</w:t>
      </w:r>
      <w:r w:rsidRPr="00EB533F">
        <w:rPr>
          <w:rStyle w:val="StyleUnderline"/>
        </w:rPr>
        <w:t xml:space="preserve"> terms of </w:t>
      </w:r>
      <w:r w:rsidRPr="00EB533F">
        <w:rPr>
          <w:rStyle w:val="StyleUnderline"/>
          <w:highlight w:val="green"/>
        </w:rPr>
        <w:t xml:space="preserve">a </w:t>
      </w:r>
      <w:proofErr w:type="gramStart"/>
      <w:r w:rsidRPr="00EB533F">
        <w:rPr>
          <w:rStyle w:val="StyleUnderline"/>
          <w:highlight w:val="green"/>
        </w:rPr>
        <w:t>long time</w:t>
      </w:r>
      <w:proofErr w:type="gramEnd"/>
      <w:r w:rsidRPr="00EB533F">
        <w:rPr>
          <w:rStyle w:val="StyleUnderline"/>
          <w:highlight w:val="green"/>
        </w:rPr>
        <w:t xml:space="preserve"> horizon</w:t>
      </w:r>
      <w:r w:rsidRPr="00EB533F">
        <w:t>, rather than merely until the next election. But so often, policymakers are anything but nimble and wise. They are slow, inflexible, uninformed, overconfident, and myopic.</w:t>
      </w:r>
    </w:p>
    <w:p w14:paraId="61AD4CF8" w14:textId="77777777" w:rsidR="00164627" w:rsidRPr="00EB533F" w:rsidRDefault="00164627" w:rsidP="00164627">
      <w:r w:rsidRPr="00EB533F">
        <w:t xml:space="preserve">Why is everyone doing so badly? Part of the explanation lies in the inherent qualities of crises. </w:t>
      </w:r>
      <w:r w:rsidRPr="00EB533F">
        <w:rPr>
          <w:rStyle w:val="StyleUnderline"/>
        </w:rPr>
        <w:t xml:space="preserve">Crises typically </w:t>
      </w:r>
      <w:r w:rsidRPr="00EB533F">
        <w:rPr>
          <w:rStyle w:val="StyleUnderline"/>
          <w:highlight w:val="green"/>
        </w:rPr>
        <w:t>require navigating between risks</w:t>
      </w:r>
      <w:r w:rsidRPr="00EB533F">
        <w:rPr>
          <w:rStyle w:val="StyleUnderline"/>
        </w:rPr>
        <w:t>. In the COVID-19 pandemic, policymakers want to save lives and jobs. With climate change, they seek a balance between avoiding extreme weather and allowing economic growth</w:t>
      </w:r>
      <w:r w:rsidRPr="00EB533F">
        <w:t xml:space="preserve">. Such tradeoffs are hard as it is, and they are further complicated by the fact that costs and benefits are not evenly distributed among stakeholders, making conflict a seemingly unavoidable part of any policy choice. </w:t>
      </w:r>
      <w:r w:rsidRPr="00EB533F">
        <w:rPr>
          <w:rStyle w:val="StyleUnderline"/>
          <w:highlight w:val="green"/>
        </w:rPr>
        <w:t>Vested interests</w:t>
      </w:r>
      <w:r w:rsidRPr="00EB533F">
        <w:rPr>
          <w:rStyle w:val="StyleUnderline"/>
        </w:rPr>
        <w:t xml:space="preserve"> attempt to </w:t>
      </w:r>
      <w:r w:rsidRPr="00EB533F">
        <w:rPr>
          <w:rStyle w:val="StyleUnderline"/>
          <w:highlight w:val="green"/>
        </w:rPr>
        <w:t>forestall</w:t>
      </w:r>
      <w:r w:rsidRPr="00EB533F">
        <w:rPr>
          <w:rStyle w:val="StyleUnderline"/>
        </w:rPr>
        <w:t xml:space="preserve"> needed </w:t>
      </w:r>
      <w:r w:rsidRPr="00EB533F">
        <w:rPr>
          <w:rStyle w:val="StyleUnderline"/>
          <w:highlight w:val="green"/>
        </w:rPr>
        <w:t>action</w:t>
      </w:r>
      <w:r w:rsidRPr="00EB533F">
        <w:rPr>
          <w:highlight w:val="green"/>
        </w:rPr>
        <w:t>,</w:t>
      </w:r>
      <w:r w:rsidRPr="00EB533F">
        <w:t xml:space="preserve"> using their money to influence decision-makers and the media. To make matters worse, policymakers must pay sustained attention to multiple issues and multiple constituencies over time. </w:t>
      </w:r>
      <w:r w:rsidRPr="00EB533F">
        <w:rPr>
          <w:rStyle w:val="StyleUnderline"/>
        </w:rPr>
        <w:t>They must accept large amounts of uncertainty</w:t>
      </w:r>
      <w:r w:rsidRPr="00EB533F">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06EA7BA" w14:textId="77777777" w:rsidR="00164627" w:rsidRPr="00EB533F" w:rsidRDefault="00164627" w:rsidP="00164627">
      <w:pPr>
        <w:rPr>
          <w:rStyle w:val="StyleUnderline"/>
        </w:rPr>
      </w:pPr>
      <w:r w:rsidRPr="00EB533F">
        <w:t xml:space="preserve">But </w:t>
      </w:r>
      <w:r w:rsidRPr="00EB533F">
        <w:rPr>
          <w:rStyle w:val="StyleUnderline"/>
        </w:rPr>
        <w:t>the explanation for humanity’s woeful response to crises goes beyond politics and incentives. To truly understand the failure to act, one must turn to human psychology.</w:t>
      </w:r>
      <w:r w:rsidRPr="00EB533F">
        <w:t xml:space="preserve"> It is there that one can grasp the full impediments to proper decision-making—the </w:t>
      </w:r>
      <w:r w:rsidRPr="00EB533F">
        <w:rPr>
          <w:rStyle w:val="StyleUnderline"/>
          <w:highlight w:val="green"/>
        </w:rPr>
        <w:t>cognitive biases, emotion</w:t>
      </w:r>
      <w:r w:rsidRPr="00EB533F">
        <w:rPr>
          <w:rStyle w:val="StyleUnderline"/>
        </w:rPr>
        <w:t xml:space="preserve">al reactions, </w:t>
      </w:r>
      <w:r w:rsidRPr="00EB533F">
        <w:rPr>
          <w:rStyle w:val="StyleUnderline"/>
          <w:highlight w:val="green"/>
        </w:rPr>
        <w:t>and suboptimal shortcuts</w:t>
      </w:r>
      <w:r w:rsidRPr="00EB533F">
        <w:rPr>
          <w:rStyle w:val="StyleUnderline"/>
        </w:rPr>
        <w:t xml:space="preserve"> that </w:t>
      </w:r>
      <w:r w:rsidRPr="00EB533F">
        <w:rPr>
          <w:rStyle w:val="StyleUnderline"/>
          <w:highlight w:val="green"/>
        </w:rPr>
        <w:t>hold policymakers back</w:t>
      </w:r>
      <w:r w:rsidRPr="00EB533F">
        <w:rPr>
          <w:rStyle w:val="StyleUnderline"/>
        </w:rPr>
        <w:t xml:space="preserve">—and the tools to overcome them. </w:t>
      </w:r>
    </w:p>
    <w:p w14:paraId="4025580C" w14:textId="77777777" w:rsidR="00164627" w:rsidRPr="00EB533F" w:rsidRDefault="00164627" w:rsidP="00164627">
      <w:r w:rsidRPr="00EB533F">
        <w:t>AVOIDING THE UNCOMFORTABLE</w:t>
      </w:r>
    </w:p>
    <w:p w14:paraId="73AF9727" w14:textId="77777777" w:rsidR="00164627" w:rsidRPr="00EB533F" w:rsidRDefault="00164627" w:rsidP="00164627">
      <w:r w:rsidRPr="00EB533F">
        <w:rPr>
          <w:rStyle w:val="StyleUnderline"/>
          <w:highlight w:val="green"/>
        </w:rPr>
        <w:t>People are singularly bad at predicting</w:t>
      </w:r>
      <w:r w:rsidRPr="00EB533F">
        <w:rPr>
          <w:rStyle w:val="StyleUnderline"/>
        </w:rPr>
        <w:t xml:space="preserve"> and preparing </w:t>
      </w:r>
      <w:r w:rsidRPr="00EB533F">
        <w:rPr>
          <w:rStyle w:val="StyleUnderline"/>
          <w:highlight w:val="green"/>
        </w:rPr>
        <w:t>for catastrophes. Many</w:t>
      </w:r>
      <w:r w:rsidRPr="00EB533F">
        <w:rPr>
          <w:rStyle w:val="StyleUnderline"/>
        </w:rPr>
        <w:t xml:space="preserve"> of these events </w:t>
      </w:r>
      <w:r w:rsidRPr="00EB533F">
        <w:rPr>
          <w:rStyle w:val="StyleUnderline"/>
          <w:highlight w:val="green"/>
        </w:rPr>
        <w:t>are “black swans</w:t>
      </w:r>
      <w:r w:rsidRPr="00EB533F">
        <w:rPr>
          <w:rStyle w:val="StyleUnderline"/>
        </w:rPr>
        <w:t xml:space="preserve">,” rare and unpredictable occurrences that most people find </w:t>
      </w:r>
      <w:r w:rsidRPr="00EB533F">
        <w:rPr>
          <w:rStyle w:val="StyleUnderline"/>
          <w:highlight w:val="green"/>
        </w:rPr>
        <w:t>difficult to imagine</w:t>
      </w:r>
      <w:r w:rsidRPr="00EB533F">
        <w:rPr>
          <w:rStyle w:val="StyleUnderline"/>
        </w:rPr>
        <w:t>, seemingly falling into the realm of science fiction</w:t>
      </w:r>
      <w:r w:rsidRPr="00EB533F">
        <w:rPr>
          <w:rStyle w:val="StyleUnderline"/>
          <w:highlight w:val="green"/>
        </w:rPr>
        <w:t>. Others are</w:t>
      </w:r>
      <w:r w:rsidRPr="00EB533F">
        <w:rPr>
          <w:rStyle w:val="StyleUnderline"/>
        </w:rPr>
        <w:t xml:space="preserve"> “gray rhinos,” large and </w:t>
      </w:r>
      <w:r w:rsidRPr="00EB533F">
        <w:rPr>
          <w:rStyle w:val="StyleUnderline"/>
          <w:highlight w:val="green"/>
        </w:rPr>
        <w:t>not uncommon</w:t>
      </w:r>
      <w:r w:rsidRPr="00EB533F">
        <w:rPr>
          <w:rStyle w:val="StyleUnderline"/>
        </w:rPr>
        <w:t xml:space="preserve"> threats that are still </w:t>
      </w:r>
      <w:r w:rsidRPr="00EB533F">
        <w:rPr>
          <w:rStyle w:val="StyleUnderline"/>
          <w:highlight w:val="green"/>
        </w:rPr>
        <w:t>neglected until they stare you in the face</w:t>
      </w:r>
      <w:r w:rsidRPr="00EB533F">
        <w:rPr>
          <w:rStyle w:val="StyleUnderline"/>
        </w:rPr>
        <w:t xml:space="preserve"> (such as a coronavirus outbreak</w:t>
      </w:r>
      <w:r w:rsidRPr="00EB533F">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246A85B" w14:textId="77777777" w:rsidR="00164627" w:rsidRPr="00EB533F" w:rsidRDefault="00164627" w:rsidP="00164627">
      <w:r w:rsidRPr="00EB533F">
        <w:rPr>
          <w:rStyle w:val="StyleUnderline"/>
        </w:rPr>
        <w:t>Not only do humans fail to anticipate crises; they also fail to respond rationally to them.</w:t>
      </w:r>
      <w:r w:rsidRPr="00EB533F">
        <w:t xml:space="preserve"> At best, people display “bounded rationality,” the idea that instead of carefully considering their options and making perfectly rational decisions that optimize their preferences, humans in the </w:t>
      </w:r>
      <w:proofErr w:type="gramStart"/>
      <w:r w:rsidRPr="00EB533F">
        <w:t>real world</w:t>
      </w:r>
      <w:proofErr w:type="gramEnd"/>
      <w:r w:rsidRPr="00EB533F">
        <w:t xml:space="preserve"> act quickly and imperfectly, limited as they are by time and cognitive capacity. Add in the stress generated by crises, and their performance gets even worse.</w:t>
      </w:r>
    </w:p>
    <w:p w14:paraId="5BB58831" w14:textId="77777777" w:rsidR="00164627" w:rsidRPr="00EB533F" w:rsidRDefault="00164627" w:rsidP="00164627">
      <w:r w:rsidRPr="00EB533F">
        <w:rPr>
          <w:rStyle w:val="StyleUnderline"/>
          <w:highlight w:val="green"/>
        </w:rPr>
        <w:t>Because humans don’t have</w:t>
      </w:r>
      <w:r w:rsidRPr="00EB533F">
        <w:rPr>
          <w:rStyle w:val="StyleUnderline"/>
        </w:rPr>
        <w:t xml:space="preserve"> enough </w:t>
      </w:r>
      <w:r w:rsidRPr="00EB533F">
        <w:rPr>
          <w:rStyle w:val="StyleUnderline"/>
          <w:highlight w:val="green"/>
        </w:rPr>
        <w:t>time, info</w:t>
      </w:r>
      <w:r w:rsidRPr="00EB533F">
        <w:rPr>
          <w:rStyle w:val="StyleUnderline"/>
        </w:rPr>
        <w:t>rmation</w:t>
      </w:r>
      <w:r w:rsidRPr="00EB533F">
        <w:rPr>
          <w:rStyle w:val="StyleUnderline"/>
          <w:highlight w:val="green"/>
        </w:rPr>
        <w:t>, or</w:t>
      </w:r>
      <w:r w:rsidRPr="00EB533F">
        <w:rPr>
          <w:rStyle w:val="StyleUnderline"/>
        </w:rPr>
        <w:t xml:space="preserve"> processing </w:t>
      </w:r>
      <w:r w:rsidRPr="00EB533F">
        <w:rPr>
          <w:rStyle w:val="StyleUnderline"/>
          <w:highlight w:val="green"/>
        </w:rPr>
        <w:t>power to deliberate rationally</w:t>
      </w:r>
      <w:r w:rsidRPr="00EB533F">
        <w:rPr>
          <w:rStyle w:val="StyleUnderline"/>
        </w:rPr>
        <w:t xml:space="preserve">, they have evolved easier ways of making decisions. </w:t>
      </w:r>
      <w:r w:rsidRPr="00EB533F">
        <w:rPr>
          <w:rStyle w:val="StyleUnderline"/>
          <w:highlight w:val="green"/>
        </w:rPr>
        <w:t>They rely on</w:t>
      </w:r>
      <w:r w:rsidRPr="00EB533F">
        <w:rPr>
          <w:rStyle w:val="StyleUnderline"/>
        </w:rPr>
        <w:t xml:space="preserve"> their </w:t>
      </w:r>
      <w:r w:rsidRPr="00EB533F">
        <w:rPr>
          <w:rStyle w:val="StyleUnderline"/>
          <w:highlight w:val="green"/>
        </w:rPr>
        <w:t>emotions</w:t>
      </w:r>
      <w:r w:rsidRPr="00EB533F">
        <w:rPr>
          <w:rStyle w:val="StyleUnderline"/>
        </w:rPr>
        <w:t>, which serve as an early warning system of sorts</w:t>
      </w:r>
      <w:r w:rsidRPr="00EB533F">
        <w:t xml:space="preserve">: alerting people that they are in a positive context that can be explored and exploited or in a negative context where fight or flight is the appropriate response. </w:t>
      </w:r>
      <w:r w:rsidRPr="00EB533F">
        <w:rPr>
          <w:rStyle w:val="StyleUnderline"/>
        </w:rPr>
        <w:t>They also rely on rules</w:t>
      </w:r>
      <w:r w:rsidRPr="00EB533F">
        <w:t xml:space="preserve">. To simplify decision-making, </w:t>
      </w:r>
      <w:r w:rsidRPr="00EB533F">
        <w:rPr>
          <w:rStyle w:val="StyleUnderline"/>
        </w:rPr>
        <w:t xml:space="preserve">they might follow standard operating procedures </w:t>
      </w:r>
      <w:r w:rsidRPr="00EB533F">
        <w:rPr>
          <w:rStyle w:val="StyleUnderline"/>
          <w:highlight w:val="green"/>
        </w:rPr>
        <w:t>or</w:t>
      </w:r>
      <w:r w:rsidRPr="00EB533F">
        <w:rPr>
          <w:rStyle w:val="StyleUnderline"/>
        </w:rPr>
        <w:t xml:space="preserve"> abide by some sort of </w:t>
      </w:r>
      <w:r w:rsidRPr="00EB533F">
        <w:rPr>
          <w:rStyle w:val="StyleUnderline"/>
          <w:highlight w:val="green"/>
        </w:rPr>
        <w:t>moral code</w:t>
      </w:r>
      <w:r w:rsidRPr="00EB533F">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E36B789" w14:textId="77777777" w:rsidR="00164627" w:rsidRPr="00EB533F" w:rsidRDefault="00164627" w:rsidP="00164627">
      <w:r w:rsidRPr="00EB533F">
        <w:t>Not only do humans fail to anticipate crises; they also fail to respond rationally to them.</w:t>
      </w:r>
    </w:p>
    <w:p w14:paraId="742BE6A5" w14:textId="77777777" w:rsidR="00164627" w:rsidRPr="00EB533F" w:rsidRDefault="00164627" w:rsidP="00164627">
      <w:r w:rsidRPr="00EB533F">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EB533F">
        <w:rPr>
          <w:rStyle w:val="StyleUnderline"/>
        </w:rPr>
        <w:t xml:space="preserve">But </w:t>
      </w:r>
      <w:r w:rsidRPr="00EB533F">
        <w:rPr>
          <w:rStyle w:val="StyleUnderline"/>
          <w:highlight w:val="green"/>
        </w:rPr>
        <w:t>in</w:t>
      </w:r>
      <w:r w:rsidRPr="00EB533F">
        <w:rPr>
          <w:rStyle w:val="StyleUnderline"/>
        </w:rPr>
        <w:t xml:space="preserve"> times of </w:t>
      </w:r>
      <w:r w:rsidRPr="00EB533F">
        <w:rPr>
          <w:rStyle w:val="StyleUnderline"/>
          <w:highlight w:val="green"/>
        </w:rPr>
        <w:t>crisis, emotions and rules are not</w:t>
      </w:r>
      <w:r w:rsidRPr="00EB533F">
        <w:t xml:space="preserve"> always </w:t>
      </w:r>
      <w:r w:rsidRPr="00EB533F">
        <w:rPr>
          <w:rStyle w:val="StyleUnderline"/>
          <w:highlight w:val="green"/>
        </w:rPr>
        <w:t>helpful drivers</w:t>
      </w:r>
      <w:r w:rsidRPr="00EB533F">
        <w:rPr>
          <w:rStyle w:val="StyleUnderline"/>
        </w:rPr>
        <w:t xml:space="preserve"> </w:t>
      </w:r>
      <w:r w:rsidRPr="00EB533F">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EB533F">
        <w:t>The vast majority of</w:t>
      </w:r>
      <w:proofErr w:type="gramEnd"/>
      <w:r w:rsidRPr="00EB533F">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533C4D03" w14:textId="77777777" w:rsidR="00164627" w:rsidRPr="00EB533F" w:rsidRDefault="00164627" w:rsidP="00164627"/>
    <w:bookmarkEnd w:id="1"/>
    <w:p w14:paraId="4B635CB5" w14:textId="77777777" w:rsidR="00164627" w:rsidRPr="00EB533F" w:rsidRDefault="00164627" w:rsidP="00164627">
      <w:pPr>
        <w:pStyle w:val="Heading4"/>
        <w:rPr>
          <w:rFonts w:cs="Calibri"/>
        </w:rPr>
      </w:pPr>
      <w:r w:rsidRPr="00EB533F">
        <w:rPr>
          <w:rFonts w:cs="Calibri"/>
        </w:rPr>
        <w:t xml:space="preserve">Extinction isn’t white paranoia and apocalyptic reps are good </w:t>
      </w:r>
    </w:p>
    <w:p w14:paraId="3DE865D1" w14:textId="77777777" w:rsidR="00164627" w:rsidRPr="00EB533F" w:rsidRDefault="00164627" w:rsidP="00164627">
      <w:r w:rsidRPr="00EB533F">
        <w:rPr>
          <w:rStyle w:val="Style13ptBold"/>
        </w:rPr>
        <w:t>Thompson 18</w:t>
      </w:r>
      <w:r w:rsidRPr="00EB533F">
        <w:t xml:space="preserve"> [Nicole </w:t>
      </w:r>
      <w:proofErr w:type="spellStart"/>
      <w:r w:rsidRPr="00EB533F">
        <w:t>Akoukou</w:t>
      </w:r>
      <w:proofErr w:type="spellEnd"/>
      <w:r w:rsidRPr="00EB533F">
        <w:t xml:space="preserve">. Chicago-based creative writer. 4-6-2018. "Why I will not allow the fear of a nuclear attack to be white-washed." </w:t>
      </w:r>
      <w:proofErr w:type="spellStart"/>
      <w:r w:rsidRPr="00EB533F">
        <w:t>RaceBaitR</w:t>
      </w:r>
      <w:proofErr w:type="spellEnd"/>
      <w:r w:rsidRPr="00EB533F">
        <w:t>. http://racebaitr.com/2018/04/06/2087/#]</w:t>
      </w:r>
    </w:p>
    <w:p w14:paraId="1796E981" w14:textId="77777777" w:rsidR="00164627" w:rsidRPr="00EB533F" w:rsidRDefault="00164627" w:rsidP="00164627">
      <w:r w:rsidRPr="00EB533F">
        <w:rPr>
          <w:rStyle w:val="StyleUnderline"/>
        </w:rPr>
        <w:t>I couldn’t spare empathy for a white</w:t>
      </w:r>
      <w:r w:rsidRPr="00EB533F">
        <w:t xml:space="preserve"> woman </w:t>
      </w:r>
      <w:r w:rsidRPr="00EB533F">
        <w:rPr>
          <w:rStyle w:val="StyleUnderline"/>
        </w:rPr>
        <w:t xml:space="preserve">whose biggest fear was something that hadn’t happened yet and might not. Meanwhile, </w:t>
      </w:r>
      <w:r w:rsidRPr="00EB533F">
        <w:rPr>
          <w:rStyle w:val="Emphasis"/>
        </w:rPr>
        <w:t>my</w:t>
      </w:r>
      <w:r w:rsidRPr="00EB533F">
        <w:rPr>
          <w:rStyle w:val="StyleUnderline"/>
        </w:rPr>
        <w:t xml:space="preserve"> most significant fears were </w:t>
      </w:r>
      <w:r w:rsidRPr="00EB533F">
        <w:rPr>
          <w:rStyle w:val="Emphasis"/>
        </w:rPr>
        <w:t>in motion</w:t>
      </w:r>
      <w:r w:rsidRPr="00EB533F">
        <w:t xml:space="preserve">: </w:t>
      </w:r>
      <w:r w:rsidRPr="00EB533F">
        <w:rPr>
          <w:rStyle w:val="StyleUnderline"/>
        </w:rPr>
        <w:t xml:space="preserve">women and men </w:t>
      </w:r>
      <w:r w:rsidRPr="00EB533F">
        <w:rPr>
          <w:rStyle w:val="Emphasis"/>
        </w:rPr>
        <w:t>dying in cells</w:t>
      </w:r>
      <w:r w:rsidRPr="00EB533F">
        <w:t xml:space="preserve"> after being wrongly imprisoned, </w:t>
      </w:r>
      <w:r w:rsidRPr="00EB533F">
        <w:rPr>
          <w:rStyle w:val="Emphasis"/>
        </w:rPr>
        <w:t>choked out</w:t>
      </w:r>
      <w:r w:rsidRPr="00EB533F">
        <w:rPr>
          <w:rStyle w:val="StyleUnderline"/>
        </w:rPr>
        <w:t xml:space="preserve"> for peddling cigarettes, or </w:t>
      </w:r>
      <w:r w:rsidRPr="00EB533F">
        <w:rPr>
          <w:rStyle w:val="Emphasis"/>
        </w:rPr>
        <w:t>shot to death</w:t>
      </w:r>
      <w:r w:rsidRPr="00EB533F">
        <w:t xml:space="preserve"> during ‘routine’ traffic stops. I twitch when my partner is late, worried that a cantankerous cop has brutalized or shot him because he wouldn’t prostrate himself. </w:t>
      </w:r>
      <w:r w:rsidRPr="00EB533F">
        <w:rPr>
          <w:rStyle w:val="StyleUnderline"/>
        </w:rPr>
        <w:t>As a woman of color, I am aware of</w:t>
      </w:r>
      <w:r w:rsidRPr="00EB533F">
        <w:t xml:space="preserve"> the </w:t>
      </w:r>
      <w:r w:rsidRPr="00EB533F">
        <w:rPr>
          <w:rStyle w:val="StyleUnderline"/>
        </w:rPr>
        <w:t xml:space="preserve">multiple types of violence that threaten me </w:t>
      </w:r>
      <w:r w:rsidRPr="00EB533F">
        <w:rPr>
          <w:rStyle w:val="Emphasis"/>
        </w:rPr>
        <w:t>currently—not theoretically</w:t>
      </w:r>
      <w:r w:rsidRPr="00EB533F">
        <w:rPr>
          <w:rStyle w:val="StyleUnderline"/>
        </w:rPr>
        <w:t xml:space="preserve">. </w:t>
      </w:r>
      <w:r w:rsidRPr="00EB533F">
        <w:rPr>
          <w:rStyle w:val="Emphasis"/>
        </w:rPr>
        <w:t>Street harassment</w:t>
      </w:r>
      <w:r w:rsidRPr="00EB533F">
        <w:t xml:space="preserve">, excessively affecting me as a Black woman, has blindsided me since I was eleven. A premature body meant </w:t>
      </w:r>
      <w:r w:rsidRPr="00EB533F">
        <w:rPr>
          <w:rStyle w:val="StyleUnderline"/>
        </w:rPr>
        <w:t>being</w:t>
      </w:r>
      <w:r w:rsidRPr="00EB533F">
        <w:t xml:space="preserve"> </w:t>
      </w:r>
      <w:r w:rsidRPr="00EB533F">
        <w:rPr>
          <w:rStyle w:val="Emphasis"/>
        </w:rPr>
        <w:t>catcalled</w:t>
      </w:r>
      <w:r w:rsidRPr="00EB533F">
        <w:t xml:space="preserve"> before I’d discussed the birds and the bees. It meant being </w:t>
      </w:r>
      <w:r w:rsidRPr="00EB533F">
        <w:rPr>
          <w:rStyle w:val="Emphasis"/>
        </w:rPr>
        <w:t>followed</w:t>
      </w:r>
      <w:r w:rsidRPr="00EB533F">
        <w:rPr>
          <w:rStyle w:val="StyleUnderline"/>
        </w:rPr>
        <w:t xml:space="preserve">, </w:t>
      </w:r>
      <w:r w:rsidRPr="00EB533F">
        <w:rPr>
          <w:rStyle w:val="Emphasis"/>
        </w:rPr>
        <w:t>whistled at</w:t>
      </w:r>
      <w:r w:rsidRPr="00EB533F">
        <w:rPr>
          <w:rStyle w:val="StyleUnderline"/>
        </w:rPr>
        <w:t xml:space="preserve">, or </w:t>
      </w:r>
      <w:r w:rsidRPr="00EB533F">
        <w:rPr>
          <w:rStyle w:val="Emphasis"/>
        </w:rPr>
        <w:t>groped</w:t>
      </w:r>
      <w:r w:rsidRPr="00EB533F">
        <w:t xml:space="preserve">. As an adult, while navigating through neighborhoods with extinguished </w:t>
      </w:r>
      <w:proofErr w:type="gramStart"/>
      <w:r w:rsidRPr="00EB533F">
        <w:t>street lights</w:t>
      </w:r>
      <w:proofErr w:type="gramEnd"/>
      <w:r w:rsidRPr="00EB533F">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EB533F">
        <w:t>Ever</w:t>
      </w:r>
      <w:proofErr w:type="spellEnd"/>
      <w:r w:rsidRPr="00EB533F">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EB533F">
        <w:t>A majority of</w:t>
      </w:r>
      <w:proofErr w:type="gramEnd"/>
      <w:r w:rsidRPr="00EB533F">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EB533F">
        <w:t>to</w:t>
      </w:r>
      <w:proofErr w:type="gramEnd"/>
      <w:r w:rsidRPr="00EB533F">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EB533F">
        <w:rPr>
          <w:rStyle w:val="StyleUnderline"/>
        </w:rPr>
        <w:t xml:space="preserve">I departed thinking, “fear of nuclear demolition is </w:t>
      </w:r>
      <w:r w:rsidRPr="00EB533F">
        <w:rPr>
          <w:rStyle w:val="Emphasis"/>
        </w:rPr>
        <w:t>just some white shit</w:t>
      </w:r>
      <w:r w:rsidRPr="00EB533F">
        <w:t xml:space="preserve">.” Sadly, that thought would not last long. </w:t>
      </w:r>
      <w:r w:rsidRPr="00EB533F">
        <w:rPr>
          <w:rStyle w:val="StyleUnderline"/>
        </w:rPr>
        <w:t>I still vibe with Harriot’s statement, “Black people have lived under the specter of having our existence erased on a white man’s whim since we stepped on</w:t>
      </w:r>
      <w:r w:rsidRPr="00EB533F">
        <w:t xml:space="preserve">to the </w:t>
      </w:r>
      <w:r w:rsidRPr="00EB533F">
        <w:rPr>
          <w:rStyle w:val="StyleUnderline"/>
        </w:rPr>
        <w:t>shore</w:t>
      </w:r>
      <w:r w:rsidRPr="00EB533F">
        <w:t xml:space="preserve"> at Jamestown Landing.” </w:t>
      </w:r>
      <w:r w:rsidRPr="00EB533F">
        <w:rPr>
          <w:rStyle w:val="StyleUnderline"/>
        </w:rPr>
        <w:t>However</w:t>
      </w:r>
      <w:r w:rsidRPr="00EB533F">
        <w:t xml:space="preserve">, a friend—a Black friend—ignited my nuclear paranoia by sharing theories about when it might happen and who faced the greatest threat. </w:t>
      </w:r>
      <w:proofErr w:type="gramStart"/>
      <w:r w:rsidRPr="00EB533F">
        <w:t>In an attempt to</w:t>
      </w:r>
      <w:proofErr w:type="gramEnd"/>
      <w:r w:rsidRPr="00EB533F">
        <w:t xml:space="preserve"> ease my friend’s fear, I leaned in to listen but accidentally toppled down the rabbit hole too. I forked through curated news feeds. I sifted through “fake news,” “actual news,” and foreign news sources. Suddenly, an idea took root: </w:t>
      </w:r>
      <w:r w:rsidRPr="00EB533F">
        <w:rPr>
          <w:rStyle w:val="StyleUnderline"/>
          <w:highlight w:val="green"/>
        </w:rPr>
        <w:t xml:space="preserve">nuclear strike would </w:t>
      </w:r>
      <w:r w:rsidRPr="00EB533F">
        <w:rPr>
          <w:rStyle w:val="Emphasis"/>
          <w:highlight w:val="green"/>
        </w:rPr>
        <w:t>disproportionately impact Black</w:t>
      </w:r>
      <w:r w:rsidRPr="00EB533F">
        <w:rPr>
          <w:rStyle w:val="Emphasis"/>
        </w:rPr>
        <w:t xml:space="preserve"> people</w:t>
      </w:r>
      <w:r w:rsidRPr="00EB533F">
        <w:rPr>
          <w:rStyle w:val="StyleUnderline"/>
        </w:rPr>
        <w:t xml:space="preserve">, </w:t>
      </w:r>
      <w:r w:rsidRPr="00EB533F">
        <w:rPr>
          <w:rStyle w:val="Emphasis"/>
          <w:highlight w:val="green"/>
        </w:rPr>
        <w:t>brown</w:t>
      </w:r>
      <w:r w:rsidRPr="00EB533F">
        <w:rPr>
          <w:rStyle w:val="Emphasis"/>
        </w:rPr>
        <w:t xml:space="preserve"> people</w:t>
      </w:r>
      <w:r w:rsidRPr="00EB533F">
        <w:rPr>
          <w:rStyle w:val="StyleUnderline"/>
        </w:rPr>
        <w:t xml:space="preserve">, </w:t>
      </w:r>
      <w:r w:rsidRPr="00EB533F">
        <w:rPr>
          <w:rStyle w:val="StyleUnderline"/>
          <w:highlight w:val="green"/>
        </w:rPr>
        <w:t xml:space="preserve">and </w:t>
      </w:r>
      <w:r w:rsidRPr="00EB533F">
        <w:rPr>
          <w:rStyle w:val="Emphasis"/>
          <w:highlight w:val="green"/>
        </w:rPr>
        <w:t>low-income individuals</w:t>
      </w:r>
      <w:r w:rsidRPr="00EB533F">
        <w:rPr>
          <w:rStyle w:val="StyleUnderline"/>
          <w:highlight w:val="green"/>
        </w:rPr>
        <w:t xml:space="preserve">. </w:t>
      </w:r>
      <w:r w:rsidRPr="00EB533F">
        <w:rPr>
          <w:rStyle w:val="StyleUnderline"/>
        </w:rPr>
        <w:t xml:space="preserve">North Korea won’t target the plain sight racists of </w:t>
      </w:r>
      <w:r w:rsidRPr="00EB533F">
        <w:rPr>
          <w:rStyle w:val="Emphasis"/>
        </w:rPr>
        <w:t>Portland</w:t>
      </w:r>
      <w:r w:rsidRPr="00EB533F">
        <w:t xml:space="preserve">, Oregon, </w:t>
      </w:r>
      <w:r w:rsidRPr="00EB533F">
        <w:rPr>
          <w:rStyle w:val="StyleUnderline"/>
        </w:rPr>
        <w:t xml:space="preserve">the violently </w:t>
      </w:r>
      <w:proofErr w:type="spellStart"/>
      <w:r w:rsidRPr="00EB533F">
        <w:rPr>
          <w:rStyle w:val="StyleUnderline"/>
        </w:rPr>
        <w:t>microaggressive</w:t>
      </w:r>
      <w:proofErr w:type="spellEnd"/>
      <w:r w:rsidRPr="00EB533F">
        <w:rPr>
          <w:rStyle w:val="StyleUnderline"/>
        </w:rPr>
        <w:t xml:space="preserve"> </w:t>
      </w:r>
      <w:r w:rsidRPr="00EB533F">
        <w:rPr>
          <w:rStyle w:val="Emphasis"/>
        </w:rPr>
        <w:t>liberals</w:t>
      </w:r>
      <w:r w:rsidRPr="00EB533F">
        <w:rPr>
          <w:rStyle w:val="StyleUnderline"/>
        </w:rPr>
        <w:t xml:space="preserve"> of the </w:t>
      </w:r>
      <w:r w:rsidRPr="00EB533F">
        <w:rPr>
          <w:rStyle w:val="Emphasis"/>
        </w:rPr>
        <w:t>rural Northwest</w:t>
      </w:r>
      <w:r w:rsidRPr="00EB533F">
        <w:rPr>
          <w:rStyle w:val="StyleUnderline"/>
        </w:rPr>
        <w:t xml:space="preserve">, or the white-hooded </w:t>
      </w:r>
      <w:proofErr w:type="spellStart"/>
      <w:r w:rsidRPr="00EB533F">
        <w:rPr>
          <w:rStyle w:val="Emphasis"/>
        </w:rPr>
        <w:t>klansmen</w:t>
      </w:r>
      <w:proofErr w:type="spellEnd"/>
      <w:r w:rsidRPr="00EB533F">
        <w:t xml:space="preserve"> </w:t>
      </w:r>
      <w:r w:rsidRPr="00EB533F">
        <w:rPr>
          <w:rStyle w:val="StyleUnderline"/>
        </w:rPr>
        <w:t>of</w:t>
      </w:r>
      <w:r w:rsidRPr="00EB533F">
        <w:t xml:space="preserve"> Diamondhead, </w:t>
      </w:r>
      <w:r w:rsidRPr="00EB533F">
        <w:rPr>
          <w:rStyle w:val="Emphasis"/>
        </w:rPr>
        <w:t>Mississippi</w:t>
      </w:r>
      <w:r w:rsidRPr="00EB533F">
        <w:rPr>
          <w:rStyle w:val="StyleUnderline"/>
        </w:rPr>
        <w:t xml:space="preserve">. No, under the instruction of the supreme leader Kim Jong-un, North Korea will likely </w:t>
      </w:r>
      <w:r w:rsidRPr="00EB533F">
        <w:rPr>
          <w:rStyle w:val="StyleUnderline"/>
          <w:highlight w:val="green"/>
        </w:rPr>
        <w:t xml:space="preserve">strike </w:t>
      </w:r>
      <w:r w:rsidRPr="00EB533F">
        <w:rPr>
          <w:rStyle w:val="Emphasis"/>
          <w:highlight w:val="green"/>
        </w:rPr>
        <w:t>densely populated urban areas</w:t>
      </w:r>
      <w:r w:rsidRPr="00EB533F">
        <w:t xml:space="preserve">, such as Los Angeles, Chicago, Washington D.C., and New York City. </w:t>
      </w:r>
      <w:r w:rsidRPr="00EB533F">
        <w:rPr>
          <w:rStyle w:val="StyleUnderline"/>
        </w:rPr>
        <w:t xml:space="preserve">These locations stand-out as targets </w:t>
      </w:r>
      <w:r w:rsidRPr="00EB533F">
        <w:rPr>
          <w:rStyle w:val="StyleUnderline"/>
          <w:highlight w:val="green"/>
        </w:rPr>
        <w:t>for</w:t>
      </w:r>
      <w:r w:rsidRPr="00EB533F">
        <w:rPr>
          <w:rStyle w:val="StyleUnderline"/>
        </w:rPr>
        <w:t xml:space="preserve"> a nuclear strike because they are </w:t>
      </w:r>
      <w:r w:rsidRPr="00EB533F">
        <w:rPr>
          <w:rStyle w:val="Emphasis"/>
        </w:rPr>
        <w:t>densely populated</w:t>
      </w:r>
      <w:r w:rsidRPr="00EB533F">
        <w:t xml:space="preserve"> U.S. population centers. </w:t>
      </w:r>
      <w:r w:rsidRPr="00EB533F">
        <w:rPr>
          <w:rStyle w:val="StyleUnderline"/>
        </w:rPr>
        <w:t xml:space="preserve">Attacking the heart of the nation or populous cities would translate to </w:t>
      </w:r>
      <w:r w:rsidRPr="00EB533F">
        <w:rPr>
          <w:rStyle w:val="StyleUnderline"/>
          <w:highlight w:val="green"/>
        </w:rPr>
        <w:t>more casualties</w:t>
      </w:r>
      <w:r w:rsidRPr="00EB533F">
        <w:t xml:space="preserve">. With that in mind, it’s not lost on me that </w:t>
      </w:r>
      <w:r w:rsidRPr="00EB533F">
        <w:rPr>
          <w:rStyle w:val="StyleUnderline"/>
        </w:rPr>
        <w:t xml:space="preserve">the most populous </w:t>
      </w:r>
      <w:r w:rsidRPr="00EB533F">
        <w:rPr>
          <w:rStyle w:val="StyleUnderline"/>
          <w:highlight w:val="green"/>
        </w:rPr>
        <w:t>cities</w:t>
      </w:r>
      <w:r w:rsidRPr="00EB533F">
        <w:rPr>
          <w:rStyle w:val="StyleUnderline"/>
        </w:rPr>
        <w:t xml:space="preserve"> in the United States </w:t>
      </w:r>
      <w:r w:rsidRPr="00EB533F">
        <w:rPr>
          <w:rStyle w:val="StyleUnderline"/>
          <w:highlight w:val="green"/>
        </w:rPr>
        <w:t>boast sizeable</w:t>
      </w:r>
      <w:r w:rsidRPr="00EB533F">
        <w:rPr>
          <w:rStyle w:val="StyleUnderline"/>
        </w:rPr>
        <w:t xml:space="preserve"> diverse populations, or more plainly put: </w:t>
      </w:r>
      <w:r w:rsidRPr="00EB533F">
        <w:rPr>
          <w:rStyle w:val="Emphasis"/>
          <w:highlight w:val="green"/>
        </w:rPr>
        <w:t>Black populations</w:t>
      </w:r>
      <w:r w:rsidRPr="00EB533F">
        <w:rPr>
          <w:rStyle w:val="StyleUnderline"/>
        </w:rPr>
        <w:t xml:space="preserve">. </w:t>
      </w:r>
      <w:proofErr w:type="gramStart"/>
      <w:r w:rsidRPr="00EB533F">
        <w:t>This shit</w:t>
      </w:r>
      <w:proofErr w:type="gramEnd"/>
      <w:r w:rsidRPr="00EB533F">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EB533F">
        <w:rPr>
          <w:rStyle w:val="StyleUnderline"/>
        </w:rPr>
        <w:t xml:space="preserve">The practice of preparing for a nuclear holocaust </w:t>
      </w:r>
      <w:r w:rsidRPr="00EB533F">
        <w:rPr>
          <w:rStyle w:val="Emphasis"/>
        </w:rPr>
        <w:t>sometimes feels comical</w:t>
      </w:r>
      <w:r w:rsidRPr="00EB533F">
        <w:rPr>
          <w:rStyle w:val="StyleUnderline"/>
        </w:rPr>
        <w:t>, particularly when acknowledging that there has long been a war on Black people in this country</w:t>
      </w:r>
      <w:r w:rsidRPr="00EB533F">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EB533F">
        <w:rPr>
          <w:rStyle w:val="StyleUnderline"/>
        </w:rPr>
        <w:t xml:space="preserve"> </w:t>
      </w:r>
      <w:proofErr w:type="gramStart"/>
      <w:r w:rsidRPr="00EB533F">
        <w:rPr>
          <w:rStyle w:val="StyleUnderline"/>
        </w:rPr>
        <w:t xml:space="preserve">In </w:t>
      </w:r>
      <w:r w:rsidRPr="00EB533F">
        <w:rPr>
          <w:rStyle w:val="Emphasis"/>
        </w:rPr>
        <w:t>light</w:t>
      </w:r>
      <w:r w:rsidRPr="00EB533F">
        <w:rPr>
          <w:rStyle w:val="StyleUnderline"/>
        </w:rPr>
        <w:t xml:space="preserve"> of</w:t>
      </w:r>
      <w:proofErr w:type="gramEnd"/>
      <w:r w:rsidRPr="00EB533F">
        <w:rPr>
          <w:rStyle w:val="StyleUnderline"/>
        </w:rPr>
        <w:t xml:space="preserve"> this homecoming, we now flirt with a </w:t>
      </w:r>
      <w:r w:rsidRPr="00EB533F">
        <w:rPr>
          <w:rStyle w:val="Emphasis"/>
        </w:rPr>
        <w:t>new, larger fear of a Black genocide</w:t>
      </w:r>
      <w:r w:rsidRPr="00EB533F">
        <w:t xml:space="preserve">. </w:t>
      </w:r>
      <w:r w:rsidRPr="00EB533F">
        <w:rPr>
          <w:rStyle w:val="StyleUnderline"/>
        </w:rPr>
        <w:t xml:space="preserve">America has always worked towards Black eradication through a </w:t>
      </w:r>
      <w:r w:rsidRPr="00EB533F">
        <w:rPr>
          <w:rStyle w:val="Emphasis"/>
        </w:rPr>
        <w:t>steady stream of life-threatening inequality</w:t>
      </w:r>
      <w:r w:rsidRPr="00EB533F">
        <w:rPr>
          <w:rStyle w:val="StyleUnderline"/>
        </w:rPr>
        <w:t xml:space="preserve">, but </w:t>
      </w:r>
      <w:r w:rsidRPr="00EB533F">
        <w:rPr>
          <w:rStyle w:val="Emphasis"/>
          <w:highlight w:val="green"/>
        </w:rPr>
        <w:t>nuclear war on American soil would be swift</w:t>
      </w:r>
      <w:r w:rsidRPr="00EB533F">
        <w:rPr>
          <w:highlight w:val="green"/>
        </w:rPr>
        <w:t>.</w:t>
      </w:r>
      <w:r w:rsidRPr="00EB533F">
        <w:t xml:space="preserve"> And </w:t>
      </w:r>
      <w:r w:rsidRPr="00EB533F">
        <w:rPr>
          <w:rStyle w:val="StyleUnderline"/>
          <w:highlight w:val="green"/>
        </w:rPr>
        <w:t xml:space="preserve">for this </w:t>
      </w:r>
      <w:proofErr w:type="gramStart"/>
      <w:r w:rsidRPr="00EB533F">
        <w:rPr>
          <w:rStyle w:val="StyleUnderline"/>
          <w:highlight w:val="green"/>
        </w:rPr>
        <w:t>reason</w:t>
      </w:r>
      <w:proofErr w:type="gramEnd"/>
      <w:r w:rsidRPr="00EB533F">
        <w:rPr>
          <w:rStyle w:val="StyleUnderline"/>
          <w:highlight w:val="green"/>
        </w:rPr>
        <w:t xml:space="preserve"> I’ve grown </w:t>
      </w:r>
      <w:r w:rsidRPr="00EB533F">
        <w:rPr>
          <w:rStyle w:val="Emphasis"/>
          <w:highlight w:val="green"/>
        </w:rPr>
        <w:t>tired</w:t>
      </w:r>
      <w:r w:rsidRPr="00EB533F">
        <w:rPr>
          <w:rStyle w:val="StyleUnderline"/>
          <w:highlight w:val="green"/>
        </w:rPr>
        <w:t xml:space="preserve"> of </w:t>
      </w:r>
      <w:r w:rsidRPr="00EB533F">
        <w:rPr>
          <w:rStyle w:val="Emphasis"/>
          <w:highlight w:val="green"/>
        </w:rPr>
        <w:t>whiteness</w:t>
      </w:r>
      <w:r w:rsidRPr="00EB533F">
        <w:rPr>
          <w:highlight w:val="green"/>
        </w:rPr>
        <w:t xml:space="preserve"> </w:t>
      </w:r>
      <w:r w:rsidRPr="00EB533F">
        <w:rPr>
          <w:rStyle w:val="StyleUnderline"/>
          <w:highlight w:val="green"/>
        </w:rPr>
        <w:t xml:space="preserve">being at the </w:t>
      </w:r>
      <w:r w:rsidRPr="00EB533F">
        <w:rPr>
          <w:rStyle w:val="Emphasis"/>
          <w:highlight w:val="green"/>
        </w:rPr>
        <w:t>center of the nuclear conversation</w:t>
      </w:r>
      <w:r w:rsidRPr="00EB533F">
        <w:rPr>
          <w:rStyle w:val="StyleUnderline"/>
          <w:highlight w:val="green"/>
        </w:rPr>
        <w:t xml:space="preserve">. The </w:t>
      </w:r>
      <w:r w:rsidRPr="00EB533F">
        <w:rPr>
          <w:rStyle w:val="Emphasis"/>
          <w:highlight w:val="green"/>
        </w:rPr>
        <w:t>race-neutral approach</w:t>
      </w:r>
      <w:r w:rsidRPr="00EB533F">
        <w:rPr>
          <w:rStyle w:val="Emphasis"/>
        </w:rPr>
        <w:t xml:space="preserve"> to the dialogue</w:t>
      </w:r>
      <w:r w:rsidRPr="00EB533F">
        <w:rPr>
          <w:rStyle w:val="StyleUnderline"/>
        </w:rPr>
        <w:t xml:space="preserve">, and a tendency to continue to promote the idea that missiles will land in </w:t>
      </w:r>
      <w:r w:rsidRPr="00EB533F">
        <w:rPr>
          <w:rStyle w:val="Emphasis"/>
        </w:rPr>
        <w:t>suburban</w:t>
      </w:r>
      <w:r w:rsidRPr="00EB533F">
        <w:rPr>
          <w:rStyle w:val="StyleUnderline"/>
        </w:rPr>
        <w:t xml:space="preserve"> and </w:t>
      </w:r>
      <w:r w:rsidRPr="00EB533F">
        <w:rPr>
          <w:rStyle w:val="Emphasis"/>
        </w:rPr>
        <w:t>rural backyards</w:t>
      </w:r>
      <w:r w:rsidRPr="00EB533F">
        <w:rPr>
          <w:rStyle w:val="StyleUnderline"/>
        </w:rPr>
        <w:t xml:space="preserve">, instead of inner-city playgrounds, </w:t>
      </w:r>
      <w:r w:rsidRPr="00EB533F">
        <w:rPr>
          <w:rStyle w:val="StyleUnderline"/>
          <w:highlight w:val="green"/>
        </w:rPr>
        <w:t xml:space="preserve">is </w:t>
      </w:r>
      <w:r w:rsidRPr="00EB533F">
        <w:rPr>
          <w:rStyle w:val="Emphasis"/>
          <w:highlight w:val="green"/>
        </w:rPr>
        <w:t>false</w:t>
      </w:r>
      <w:r w:rsidRPr="00EB533F">
        <w:rPr>
          <w:rStyle w:val="StyleUnderline"/>
        </w:rPr>
        <w:t xml:space="preserve">. </w:t>
      </w:r>
      <w:r w:rsidRPr="00EB533F">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EB533F">
        <w:rPr>
          <w:rStyle w:val="StyleUnderline"/>
          <w:highlight w:val="green"/>
        </w:rPr>
        <w:t>devastation</w:t>
      </w:r>
      <w:r w:rsidRPr="00EB533F">
        <w:rPr>
          <w:rStyle w:val="StyleUnderline"/>
        </w:rPr>
        <w:t xml:space="preserve"> from the attack </w:t>
      </w:r>
      <w:r w:rsidRPr="00EB533F">
        <w:rPr>
          <w:rStyle w:val="StyleUnderline"/>
          <w:highlight w:val="green"/>
        </w:rPr>
        <w:t>is</w:t>
      </w:r>
      <w:r w:rsidRPr="00EB533F">
        <w:rPr>
          <w:rStyle w:val="StyleUnderline"/>
        </w:rPr>
        <w:t xml:space="preserve"> </w:t>
      </w:r>
      <w:r w:rsidRPr="00EB533F">
        <w:rPr>
          <w:rStyle w:val="Emphasis"/>
        </w:rPr>
        <w:t xml:space="preserve">completely </w:t>
      </w:r>
      <w:proofErr w:type="gramStart"/>
      <w:r w:rsidRPr="00EB533F">
        <w:rPr>
          <w:rStyle w:val="Emphasis"/>
          <w:highlight w:val="green"/>
        </w:rPr>
        <w:t>white-washed</w:t>
      </w:r>
      <w:proofErr w:type="gramEnd"/>
      <w:r w:rsidRPr="00EB533F">
        <w:rPr>
          <w:rStyle w:val="StyleUnderline"/>
        </w:rPr>
        <w:t xml:space="preserve">, leaving out the </w:t>
      </w:r>
      <w:r w:rsidRPr="00EB533F">
        <w:rPr>
          <w:rStyle w:val="Emphasis"/>
        </w:rPr>
        <w:t>more likely victims</w:t>
      </w:r>
      <w:r w:rsidRPr="00EB533F">
        <w:rPr>
          <w:rStyle w:val="StyleUnderline"/>
        </w:rPr>
        <w:t xml:space="preserve"> which are the </w:t>
      </w:r>
      <w:r w:rsidRPr="00EB533F">
        <w:rPr>
          <w:rStyle w:val="Emphasis"/>
        </w:rPr>
        <w:t>more densely populated (Black) areas</w:t>
      </w:r>
      <w:r w:rsidRPr="00EB533F">
        <w:t xml:space="preserve">. </w:t>
      </w:r>
      <w:r w:rsidRPr="00EB533F">
        <w:rPr>
          <w:rStyle w:val="StyleUnderline"/>
          <w:highlight w:val="green"/>
        </w:rPr>
        <w:t>Death</w:t>
      </w:r>
      <w:r w:rsidRPr="00EB533F">
        <w:rPr>
          <w:rStyle w:val="StyleUnderline"/>
        </w:rPr>
        <w:t xml:space="preserve"> tolls would be high for white populations, yes, but large-scale losses of Black and brown folks would </w:t>
      </w:r>
      <w:r w:rsidRPr="00EB533F">
        <w:rPr>
          <w:rStyle w:val="Emphasis"/>
        </w:rPr>
        <w:t>outpace that number</w:t>
      </w:r>
      <w:r w:rsidRPr="00EB533F">
        <w:rPr>
          <w:rStyle w:val="StyleUnderline"/>
        </w:rPr>
        <w:t xml:space="preserve">, due to </w:t>
      </w:r>
      <w:r w:rsidRPr="00EB533F">
        <w:rPr>
          <w:rStyle w:val="Emphasis"/>
        </w:rPr>
        <w:t>placement</w:t>
      </w:r>
      <w:r w:rsidRPr="00EB533F">
        <w:rPr>
          <w:rStyle w:val="StyleUnderline"/>
        </w:rPr>
        <w:t xml:space="preserve"> and </w:t>
      </w:r>
      <w:r w:rsidRPr="00EB533F">
        <w:rPr>
          <w:rStyle w:val="Emphasis"/>
        </w:rPr>
        <w:t>poverty</w:t>
      </w:r>
      <w:r w:rsidRPr="00EB533F">
        <w:rPr>
          <w:rStyle w:val="StyleUnderline"/>
        </w:rPr>
        <w:t xml:space="preserve">. That number </w:t>
      </w:r>
      <w:r w:rsidRPr="00EB533F">
        <w:rPr>
          <w:rStyle w:val="StyleUnderline"/>
          <w:highlight w:val="green"/>
        </w:rPr>
        <w:t>would be pushed higher by limited access to</w:t>
      </w:r>
      <w:r w:rsidRPr="00EB533F">
        <w:rPr>
          <w:rStyle w:val="StyleUnderline"/>
        </w:rPr>
        <w:t xml:space="preserve"> premium </w:t>
      </w:r>
      <w:r w:rsidRPr="00EB533F">
        <w:rPr>
          <w:rStyle w:val="Emphasis"/>
          <w:highlight w:val="green"/>
        </w:rPr>
        <w:t>health care</w:t>
      </w:r>
      <w:r w:rsidRPr="00EB533F">
        <w:rPr>
          <w:rStyle w:val="StyleUnderline"/>
        </w:rPr>
        <w:t xml:space="preserve">, </w:t>
      </w:r>
      <w:r w:rsidRPr="00EB533F">
        <w:rPr>
          <w:rStyle w:val="Emphasis"/>
        </w:rPr>
        <w:t>wealth</w:t>
      </w:r>
      <w:r w:rsidRPr="00EB533F">
        <w:rPr>
          <w:rStyle w:val="StyleUnderline"/>
        </w:rPr>
        <w:t xml:space="preserve">, </w:t>
      </w:r>
      <w:r w:rsidRPr="00EB533F">
        <w:rPr>
          <w:rStyle w:val="StyleUnderline"/>
          <w:highlight w:val="green"/>
        </w:rPr>
        <w:t xml:space="preserve">and </w:t>
      </w:r>
      <w:r w:rsidRPr="00EB533F">
        <w:rPr>
          <w:rStyle w:val="Emphasis"/>
          <w:highlight w:val="green"/>
        </w:rPr>
        <w:t>resources</w:t>
      </w:r>
      <w:r w:rsidRPr="00EB533F">
        <w:rPr>
          <w:rStyle w:val="StyleUnderline"/>
          <w:highlight w:val="green"/>
        </w:rPr>
        <w:t>. The effects of radiation sickness</w:t>
      </w:r>
      <w:r w:rsidRPr="00EB533F">
        <w:rPr>
          <w:rStyle w:val="StyleUnderline"/>
        </w:rPr>
        <w:t xml:space="preserve">, burns, compounded injuries, and malnutrition would throttle Black and brown communities and </w:t>
      </w:r>
      <w:r w:rsidRPr="00EB533F">
        <w:rPr>
          <w:rStyle w:val="StyleUnderline"/>
          <w:highlight w:val="green"/>
        </w:rPr>
        <w:t xml:space="preserve">would </w:t>
      </w:r>
      <w:r w:rsidRPr="00EB533F">
        <w:rPr>
          <w:rStyle w:val="Emphasis"/>
          <w:highlight w:val="green"/>
        </w:rPr>
        <w:t>mark us for generations</w:t>
      </w:r>
      <w:r w:rsidRPr="00EB533F">
        <w:rPr>
          <w:rStyle w:val="StyleUnderline"/>
        </w:rPr>
        <w:t xml:space="preserve">. It’s </w:t>
      </w:r>
      <w:r w:rsidRPr="00EB533F">
        <w:rPr>
          <w:rStyle w:val="StyleUnderline"/>
          <w:highlight w:val="green"/>
        </w:rPr>
        <w:t xml:space="preserve">for </w:t>
      </w:r>
      <w:r w:rsidRPr="00EB533F">
        <w:rPr>
          <w:rStyle w:val="Emphasis"/>
          <w:highlight w:val="green"/>
        </w:rPr>
        <w:t>that reason</w:t>
      </w:r>
      <w:r w:rsidRPr="00EB533F">
        <w:rPr>
          <w:rStyle w:val="StyleUnderline"/>
        </w:rPr>
        <w:t xml:space="preserve"> that we </w:t>
      </w:r>
      <w:proofErr w:type="gramStart"/>
      <w:r w:rsidRPr="00EB533F">
        <w:rPr>
          <w:rStyle w:val="StyleUnderline"/>
        </w:rPr>
        <w:t>have to</w:t>
      </w:r>
      <w:proofErr w:type="gramEnd"/>
      <w:r w:rsidRPr="00EB533F">
        <w:rPr>
          <w:rStyle w:val="StyleUnderline"/>
        </w:rPr>
        <w:t xml:space="preserve"> do more to foster</w:t>
      </w:r>
      <w:r w:rsidRPr="00EB533F">
        <w:t xml:space="preserve"> disaster </w:t>
      </w:r>
      <w:r w:rsidRPr="00EB533F">
        <w:rPr>
          <w:rStyle w:val="StyleUnderline"/>
        </w:rPr>
        <w:t xml:space="preserve">preparedness among Black people where we can. </w:t>
      </w:r>
      <w:r w:rsidRPr="00EB533F">
        <w:rPr>
          <w:rStyle w:val="StyleUnderline"/>
          <w:highlight w:val="green"/>
        </w:rPr>
        <w:t xml:space="preserve">Black people </w:t>
      </w:r>
      <w:r w:rsidRPr="00EB533F">
        <w:rPr>
          <w:rStyle w:val="Emphasis"/>
          <w:highlight w:val="green"/>
        </w:rPr>
        <w:t>deserve the space</w:t>
      </w:r>
      <w:r w:rsidRPr="00EB533F">
        <w:rPr>
          <w:rStyle w:val="StyleUnderline"/>
          <w:highlight w:val="green"/>
        </w:rPr>
        <w:t xml:space="preserve"> to </w:t>
      </w:r>
      <w:r w:rsidRPr="00EB533F">
        <w:rPr>
          <w:rStyle w:val="Emphasis"/>
          <w:highlight w:val="green"/>
        </w:rPr>
        <w:t>explore nuclear unease</w:t>
      </w:r>
      <w:r w:rsidRPr="00EB533F">
        <w:rPr>
          <w:rStyle w:val="StyleUnderline"/>
          <w:highlight w:val="green"/>
        </w:rPr>
        <w:t xml:space="preserve">, </w:t>
      </w:r>
      <w:r w:rsidRPr="00EB533F">
        <w:rPr>
          <w:rStyle w:val="Emphasis"/>
          <w:highlight w:val="green"/>
        </w:rPr>
        <w:t>even if we have competing</w:t>
      </w:r>
      <w:r w:rsidRPr="00EB533F">
        <w:rPr>
          <w:rStyle w:val="Emphasis"/>
        </w:rPr>
        <w:t xml:space="preserve"> threats, </w:t>
      </w:r>
      <w:r w:rsidRPr="00EB533F">
        <w:rPr>
          <w:rStyle w:val="Emphasis"/>
          <w:highlight w:val="green"/>
        </w:rPr>
        <w:t>anxieties</w:t>
      </w:r>
      <w:r w:rsidRPr="00EB533F">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05448A1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4627"/>
    <w:rsid w:val="000139A3"/>
    <w:rsid w:val="00033386"/>
    <w:rsid w:val="000A4CA6"/>
    <w:rsid w:val="00100833"/>
    <w:rsid w:val="00104529"/>
    <w:rsid w:val="00105942"/>
    <w:rsid w:val="00107396"/>
    <w:rsid w:val="00144A4C"/>
    <w:rsid w:val="00146706"/>
    <w:rsid w:val="00154231"/>
    <w:rsid w:val="00164627"/>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A9CB"/>
  <w15:chartTrackingRefBased/>
  <w15:docId w15:val="{0821101B-4797-4770-B88B-AAF3A907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4627"/>
    <w:rPr>
      <w:rFonts w:ascii="Calibri" w:hAnsi="Calibri" w:cs="Calibri"/>
    </w:rPr>
  </w:style>
  <w:style w:type="paragraph" w:styleId="Heading1">
    <w:name w:val="heading 1"/>
    <w:aliases w:val="Pocket"/>
    <w:basedOn w:val="Normal"/>
    <w:next w:val="Normal"/>
    <w:link w:val="Heading1Char"/>
    <w:qFormat/>
    <w:rsid w:val="001646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46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646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1646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46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627"/>
  </w:style>
  <w:style w:type="character" w:customStyle="1" w:styleId="Heading1Char">
    <w:name w:val="Heading 1 Char"/>
    <w:aliases w:val="Pocket Char"/>
    <w:basedOn w:val="DefaultParagraphFont"/>
    <w:link w:val="Heading1"/>
    <w:rsid w:val="001646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462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16462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16462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16462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6462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64627"/>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64627"/>
    <w:rPr>
      <w:color w:val="auto"/>
      <w:u w:val="none"/>
    </w:rPr>
  </w:style>
  <w:style w:type="character" w:styleId="FollowedHyperlink">
    <w:name w:val="FollowedHyperlink"/>
    <w:basedOn w:val="DefaultParagraphFont"/>
    <w:uiPriority w:val="99"/>
    <w:semiHidden/>
    <w:unhideWhenUsed/>
    <w:rsid w:val="00164627"/>
    <w:rPr>
      <w:color w:val="auto"/>
      <w:u w:val="none"/>
    </w:rPr>
  </w:style>
  <w:style w:type="paragraph" w:styleId="DocumentMap">
    <w:name w:val="Document Map"/>
    <w:basedOn w:val="Normal"/>
    <w:link w:val="DocumentMapChar"/>
    <w:uiPriority w:val="99"/>
    <w:semiHidden/>
    <w:unhideWhenUsed/>
    <w:rsid w:val="001646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4627"/>
    <w:rPr>
      <w:rFonts w:ascii="Lucida Grande" w:hAnsi="Lucida Grande" w:cs="Lucida Grande"/>
      <w:sz w:val="24"/>
    </w:rPr>
  </w:style>
  <w:style w:type="paragraph" w:customStyle="1" w:styleId="Analytic">
    <w:name w:val="Analytic"/>
    <w:basedOn w:val="Normal"/>
    <w:autoRedefine/>
    <w:qFormat/>
    <w:rsid w:val="00164627"/>
    <w:rPr>
      <w:b/>
      <w:bCs/>
      <w:color w:val="404040" w:themeColor="text1" w:themeTint="BF"/>
      <w:sz w:val="26"/>
      <w:szCs w:val="26"/>
    </w:rPr>
  </w:style>
  <w:style w:type="paragraph" w:customStyle="1" w:styleId="Emphasis1">
    <w:name w:val="Emphasis1"/>
    <w:basedOn w:val="Normal"/>
    <w:link w:val="Emphasis"/>
    <w:autoRedefine/>
    <w:uiPriority w:val="7"/>
    <w:qFormat/>
    <w:rsid w:val="00164627"/>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6462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164627"/>
    <w:rPr>
      <w:color w:val="605E5C"/>
      <w:shd w:val="clear" w:color="auto" w:fill="E1DFDD"/>
    </w:rPr>
  </w:style>
  <w:style w:type="paragraph" w:customStyle="1" w:styleId="textbold">
    <w:name w:val="text bold"/>
    <w:basedOn w:val="Normal"/>
    <w:uiPriority w:val="7"/>
    <w:qFormat/>
    <w:rsid w:val="00164627"/>
    <w:pPr>
      <w:widowControl w:val="0"/>
      <w:ind w:left="720"/>
      <w:jc w:val="both"/>
    </w:pPr>
    <w:rPr>
      <w:b/>
      <w:iCs/>
      <w:u w:val="single"/>
    </w:rPr>
  </w:style>
  <w:style w:type="paragraph" w:styleId="ListParagraph">
    <w:name w:val="List Paragraph"/>
    <w:aliases w:val="6 font"/>
    <w:basedOn w:val="Normal"/>
    <w:uiPriority w:val="34"/>
    <w:unhideWhenUsed/>
    <w:qFormat/>
    <w:rsid w:val="00164627"/>
    <w:pPr>
      <w:ind w:left="720"/>
      <w:contextualSpacing/>
    </w:pPr>
  </w:style>
  <w:style w:type="paragraph" w:customStyle="1" w:styleId="evidencetext">
    <w:name w:val="evidence text"/>
    <w:basedOn w:val="Normal"/>
    <w:link w:val="evidencetextChar1"/>
    <w:qFormat/>
    <w:rsid w:val="00164627"/>
    <w:pPr>
      <w:ind w:left="432" w:right="432"/>
    </w:pPr>
    <w:rPr>
      <w:color w:val="000000"/>
    </w:rPr>
  </w:style>
  <w:style w:type="character" w:customStyle="1" w:styleId="evidencetextChar1">
    <w:name w:val="evidence text Char1"/>
    <w:link w:val="evidencetext"/>
    <w:rsid w:val="00164627"/>
    <w:rPr>
      <w:rFonts w:ascii="Calibri" w:hAnsi="Calibri" w:cs="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64627"/>
    <w:pPr>
      <w:spacing w:after="0" w:line="240" w:lineRule="auto"/>
    </w:pPr>
    <w:rPr>
      <w:rFonts w:cs="Times New Roman"/>
      <w:u w:val="single"/>
    </w:rPr>
  </w:style>
  <w:style w:type="paragraph" w:styleId="NoSpacing">
    <w:name w:val="No Spacing"/>
    <w:aliases w:val="Card Format,DDI Tag,Tag Title,No Spacing tnr,ClearFormatting,Hidden Block Title,No Spacing311,No Spacing51,No Spacing8,Dont u,No Spacing1111111,Note Level 21,Clear,No Spacing11211,No Spacing13,No Spacing23"/>
    <w:basedOn w:val="Heading1"/>
    <w:autoRedefine/>
    <w:uiPriority w:val="99"/>
    <w:qFormat/>
    <w:rsid w:val="001646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IntenseEmphasis">
    <w:name w:val="Intense Emphasis"/>
    <w:basedOn w:val="DefaultParagraphFont"/>
    <w:link w:val="CardsFont12pt"/>
    <w:uiPriority w:val="1"/>
    <w:unhideWhenUsed/>
    <w:qFormat/>
    <w:rsid w:val="00164627"/>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7/biden-administration-covid-19-vaccine-apartheid-global-south-distribution-merkel" TargetMode="External"/><Relationship Id="rId13"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8" Type="http://schemas.openxmlformats.org/officeDocument/2006/relationships/hyperlink" Target="http://sce.sagepub.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brookings.edu/blog/up-front/2021/06/03/why-intellectual-property-and-pandemics-dont-mix/" TargetMode="External"/><Relationship Id="rId12" Type="http://schemas.openxmlformats.org/officeDocument/2006/relationships/image" Target="media/image2.png"/><Relationship Id="rId17" Type="http://schemas.openxmlformats.org/officeDocument/2006/relationships/hyperlink" Target="https://papers.ssrn.com/sol3/papers.cfm?abstract_id=3171196/" TargetMode="External"/><Relationship Id="rId2" Type="http://schemas.openxmlformats.org/officeDocument/2006/relationships/numbering" Target="numbering.xml"/><Relationship Id="rId16" Type="http://schemas.openxmlformats.org/officeDocument/2006/relationships/hyperlink" Target="https://www.brookings.edu/blog/order-from-chaos/2020/07/10/the-post-covid-19-world-economic-nationalism-triumpha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nbc.com/2021/04/22/covid-rich-countries-are-refusing-to-waive-ip-rights-on-vaccines.html"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voxeu.org/content/revitalising-multilateralism-pragmatic-ideas-new-wto-director-general" TargetMode="External"/><Relationship Id="rId10" Type="http://schemas.openxmlformats.org/officeDocument/2006/relationships/hyperlink" Target="https://www.csmonitor.com/USA/Foreign-Policy/2021/0507/For-Biden-vaccine-patent-waiver-is-a-test-of-US-leadership" TargetMode="External"/><Relationship Id="rId19" Type="http://schemas.openxmlformats.org/officeDocument/2006/relationships/hyperlink" Target="https://www.foreignaffairs.com/articles/2020-10-13/heads-sand" TargetMode="External"/><Relationship Id="rId4" Type="http://schemas.openxmlformats.org/officeDocument/2006/relationships/settings" Target="settings.xml"/><Relationship Id="rId9" Type="http://schemas.openxmlformats.org/officeDocument/2006/relationships/hyperlink" Target="https://www.healthaffairs.org/do/10.1377/hblog20210712.248782/full/" TargetMode="External"/><Relationship Id="rId14" Type="http://schemas.openxmlformats.org/officeDocument/2006/relationships/hyperlink" Target="https://fortune.com/2021/06/18/wto-covid-vaccines-patents-waiver-south-africa-tri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15296</Words>
  <Characters>87193</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2021-09-17T20:41:00Z</dcterms:created>
  <dcterms:modified xsi:type="dcterms:W3CDTF">2021-09-17T20:42:00Z</dcterms:modified>
</cp:coreProperties>
</file>